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A5807" w14:textId="05057612" w:rsidR="00E42E4C" w:rsidRDefault="00C713CB" w:rsidP="00C713CB">
      <w:pPr>
        <w:pStyle w:val="Heading1"/>
      </w:pPr>
      <w:r>
        <w:t xml:space="preserve">1ac r4 </w:t>
      </w:r>
      <w:proofErr w:type="spellStart"/>
      <w:r>
        <w:t>tfa</w:t>
      </w:r>
      <w:proofErr w:type="spellEnd"/>
      <w:r>
        <w:t xml:space="preserve"> state</w:t>
      </w:r>
    </w:p>
    <w:p w14:paraId="3D8F33D5" w14:textId="76FEAF75" w:rsidR="00C713CB" w:rsidRDefault="00C713CB" w:rsidP="00C713CB">
      <w:pPr>
        <w:pStyle w:val="Heading2"/>
      </w:pPr>
      <w:r>
        <w:t>Framing</w:t>
      </w:r>
    </w:p>
    <w:p w14:paraId="239E1304" w14:textId="77777777" w:rsidR="00997AD0" w:rsidRPr="00997AD0" w:rsidRDefault="00997AD0" w:rsidP="00997AD0"/>
    <w:p w14:paraId="0D69260F" w14:textId="489C63C6" w:rsidR="00C713CB" w:rsidRPr="008A5BFA" w:rsidRDefault="00C713CB" w:rsidP="00C713CB">
      <w:pPr>
        <w:keepNext/>
        <w:keepLines/>
        <w:spacing w:before="40"/>
        <w:outlineLvl w:val="3"/>
        <w:rPr>
          <w:rFonts w:eastAsia="MS Gothic"/>
          <w:b/>
          <w:iCs/>
          <w:sz w:val="26"/>
        </w:rPr>
      </w:pPr>
      <w:bookmarkStart w:id="0" w:name="_Hlk53161423"/>
      <w:r>
        <w:rPr>
          <w:rFonts w:eastAsia="MS Gothic"/>
          <w:b/>
          <w:iCs/>
          <w:sz w:val="26"/>
        </w:rPr>
        <w:t xml:space="preserve">[1] </w:t>
      </w:r>
      <w:r w:rsidRPr="008A5BFA">
        <w:rPr>
          <w:rFonts w:eastAsia="MS Gothic"/>
          <w:b/>
          <w:iCs/>
          <w:sz w:val="26"/>
        </w:rPr>
        <w:t>Pleasure and pain are the starting point for moral reasoning—they’re our most baseline desires and the only things that explain the intrinsic value of objects or actions</w:t>
      </w:r>
    </w:p>
    <w:p w14:paraId="15E5D78E" w14:textId="77777777" w:rsidR="00C713CB" w:rsidRPr="008A5BFA" w:rsidRDefault="00C713CB" w:rsidP="00C713CB">
      <w:pPr>
        <w:tabs>
          <w:tab w:val="left" w:pos="21931"/>
        </w:tabs>
        <w:rPr>
          <w:rFonts w:eastAsia="Cambria"/>
        </w:rPr>
      </w:pPr>
      <w:r w:rsidRPr="008A5BFA">
        <w:rPr>
          <w:rFonts w:eastAsia="Cambria"/>
          <w:b/>
          <w:sz w:val="26"/>
          <w:szCs w:val="26"/>
        </w:rPr>
        <w:t>Moen 16</w:t>
      </w:r>
      <w:r w:rsidRPr="008A5BFA">
        <w:rPr>
          <w:rFonts w:eastAsia="Cambria"/>
        </w:rPr>
        <w:t xml:space="preserve">, Ole Martin (PhD, Research Fellow in Philosophy at University of Oslo). "An Argument for Hedonism." Journal of Value Inquiry 50.2 (2016): 267. </w:t>
      </w:r>
      <w:r w:rsidRPr="008A5BFA">
        <w:rPr>
          <w:rFonts w:eastAsia="Cambria"/>
        </w:rPr>
        <w:tab/>
      </w:r>
    </w:p>
    <w:p w14:paraId="2D8B2EB7" w14:textId="77777777" w:rsidR="00C713CB" w:rsidRPr="008A5BFA" w:rsidRDefault="00C713CB" w:rsidP="00C713CB">
      <w:pPr>
        <w:rPr>
          <w:rFonts w:eastAsia="Cambria"/>
          <w:sz w:val="10"/>
          <w:szCs w:val="12"/>
        </w:rPr>
      </w:pPr>
      <w:r w:rsidRPr="008A5BFA">
        <w:rPr>
          <w:rFonts w:eastAsia="Cambria"/>
          <w:sz w:val="10"/>
          <w:szCs w:val="12"/>
        </w:rPr>
        <w:t xml:space="preserve">Let us start by observing, empirically, that </w:t>
      </w:r>
      <w:r w:rsidRPr="008A5BFA">
        <w:rPr>
          <w:rFonts w:eastAsia="Cambria"/>
          <w:b/>
          <w:u w:val="single"/>
        </w:rPr>
        <w:t>a widely shared judgment about intrinsic value</w:t>
      </w:r>
      <w:r w:rsidRPr="008A5BFA">
        <w:rPr>
          <w:rFonts w:eastAsia="Cambria"/>
          <w:sz w:val="10"/>
          <w:szCs w:val="12"/>
        </w:rPr>
        <w:t xml:space="preserve"> and disvalue </w:t>
      </w:r>
      <w:r w:rsidRPr="008A5BFA">
        <w:rPr>
          <w:rFonts w:eastAsia="Cambria"/>
          <w:b/>
          <w:u w:val="single"/>
        </w:rPr>
        <w:t xml:space="preserve">is that </w:t>
      </w:r>
      <w:r w:rsidRPr="00CB6312">
        <w:rPr>
          <w:rFonts w:eastAsia="Cambria"/>
          <w:b/>
          <w:highlight w:val="green"/>
          <w:u w:val="single"/>
        </w:rPr>
        <w:t xml:space="preserve">pleasure is intrinsically </w:t>
      </w:r>
      <w:proofErr w:type="gramStart"/>
      <w:r w:rsidRPr="00CB6312">
        <w:rPr>
          <w:rFonts w:eastAsia="Cambria"/>
          <w:b/>
          <w:highlight w:val="green"/>
          <w:u w:val="single"/>
        </w:rPr>
        <w:t>valuable</w:t>
      </w:r>
      <w:proofErr w:type="gramEnd"/>
      <w:r w:rsidRPr="00CB6312">
        <w:rPr>
          <w:rFonts w:eastAsia="Cambria"/>
          <w:b/>
          <w:highlight w:val="green"/>
          <w:u w:val="single"/>
        </w:rPr>
        <w:t xml:space="preserve"> and pain is intrinsically </w:t>
      </w:r>
      <w:proofErr w:type="spellStart"/>
      <w:r w:rsidRPr="00CB6312">
        <w:rPr>
          <w:rFonts w:eastAsia="Cambria"/>
          <w:b/>
          <w:highlight w:val="green"/>
          <w:u w:val="single"/>
        </w:rPr>
        <w:t>disvaluable</w:t>
      </w:r>
      <w:proofErr w:type="spellEnd"/>
      <w:r w:rsidRPr="008A5BFA">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B6312">
        <w:rPr>
          <w:rFonts w:eastAsia="Cambria"/>
          <w:b/>
          <w:highlight w:val="green"/>
          <w:u w:val="single"/>
        </w:rPr>
        <w:t xml:space="preserve">there is something undeniably good about </w:t>
      </w:r>
      <w:r w:rsidRPr="008A5BFA">
        <w:rPr>
          <w:rFonts w:eastAsia="Cambria"/>
          <w:b/>
          <w:u w:val="single"/>
        </w:rPr>
        <w:t xml:space="preserve">the way </w:t>
      </w:r>
      <w:r w:rsidRPr="00CB6312">
        <w:rPr>
          <w:rFonts w:eastAsia="Cambria"/>
          <w:b/>
          <w:highlight w:val="green"/>
          <w:u w:val="single"/>
        </w:rPr>
        <w:t xml:space="preserve">pleasure </w:t>
      </w:r>
      <w:r w:rsidRPr="008A5BFA">
        <w:rPr>
          <w:rFonts w:eastAsia="Cambria"/>
          <w:b/>
          <w:u w:val="single"/>
        </w:rPr>
        <w:t xml:space="preserve">feels and something </w:t>
      </w:r>
      <w:r w:rsidRPr="00CB6312">
        <w:rPr>
          <w:rFonts w:eastAsia="Cambria"/>
          <w:b/>
          <w:highlight w:val="green"/>
          <w:u w:val="single"/>
        </w:rPr>
        <w:t xml:space="preserve">undeniably bad about </w:t>
      </w:r>
      <w:r w:rsidRPr="008A5BFA">
        <w:rPr>
          <w:rFonts w:eastAsia="Cambria"/>
          <w:b/>
          <w:u w:val="single"/>
        </w:rPr>
        <w:t xml:space="preserve">the way </w:t>
      </w:r>
      <w:r w:rsidRPr="00CB6312">
        <w:rPr>
          <w:rFonts w:eastAsia="Cambria"/>
          <w:b/>
          <w:highlight w:val="green"/>
          <w:u w:val="single"/>
        </w:rPr>
        <w:t xml:space="preserve">pain </w:t>
      </w:r>
      <w:r w:rsidRPr="008A5BFA">
        <w:rPr>
          <w:rFonts w:eastAsia="Cambria"/>
          <w:b/>
          <w:u w:val="single"/>
        </w:rPr>
        <w:t>feels</w:t>
      </w:r>
      <w:r w:rsidRPr="008A5BFA">
        <w:rPr>
          <w:rFonts w:eastAsia="Cambria"/>
          <w:sz w:val="10"/>
          <w:szCs w:val="12"/>
        </w:rPr>
        <w:t xml:space="preserve">, and neither the goodness of pleasure nor the badness of pain seems to be exhausted by the further effects that these experiences might have. “Pleasure” and “pain” </w:t>
      </w:r>
      <w:r w:rsidRPr="008A5BFA">
        <w:rPr>
          <w:rFonts w:eastAsia="Cambria"/>
          <w:b/>
          <w:u w:val="single"/>
        </w:rPr>
        <w:t>are</w:t>
      </w:r>
      <w:r w:rsidRPr="008A5BFA">
        <w:rPr>
          <w:rFonts w:eastAsia="Cambria"/>
          <w:sz w:val="10"/>
          <w:szCs w:val="12"/>
        </w:rPr>
        <w:t xml:space="preserve"> here </w:t>
      </w:r>
      <w:r w:rsidRPr="008A5BFA">
        <w:rPr>
          <w:rFonts w:eastAsia="Cambria"/>
          <w:b/>
          <w:u w:val="single"/>
        </w:rPr>
        <w:t>understood inclusively</w:t>
      </w:r>
      <w:r w:rsidRPr="008A5BFA">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8A5BFA">
        <w:rPr>
          <w:rFonts w:eastAsia="Cambria"/>
          <w:sz w:val="10"/>
        </w:rPr>
        <w:t>store,</w:t>
      </w:r>
      <w:r w:rsidRPr="008A5BFA">
        <w:rPr>
          <w:rFonts w:eastAsia="Cambria"/>
          <w:sz w:val="10"/>
          <w:szCs w:val="72"/>
        </w:rPr>
        <w:t xml:space="preserve"> </w:t>
      </w:r>
      <w:r w:rsidRPr="008A5BFA">
        <w:rPr>
          <w:rFonts w:eastAsia="Cambria"/>
          <w:b/>
          <w:u w:val="single"/>
        </w:rPr>
        <w:t>I might ask: “What for</w:t>
      </w:r>
      <w:r w:rsidRPr="008A5BFA">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8A5BFA">
        <w:rPr>
          <w:rFonts w:eastAsia="Cambria"/>
          <w:sz w:val="10"/>
          <w:szCs w:val="12"/>
        </w:rPr>
        <w:t>I</w:t>
      </w:r>
      <w:proofErr w:type="gramEnd"/>
      <w:r w:rsidRPr="008A5BFA">
        <w:rPr>
          <w:rFonts w:eastAsia="Cambria"/>
          <w:sz w:val="10"/>
          <w:szCs w:val="12"/>
        </w:rPr>
        <w:t xml:space="preserve"> then proceed by asking “But what is the pleasure of drinking the soda good for?” the discussion is likely to reach an awkward end. </w:t>
      </w:r>
      <w:r w:rsidRPr="008A5BFA">
        <w:rPr>
          <w:rFonts w:eastAsia="Cambria"/>
          <w:b/>
          <w:u w:val="single"/>
        </w:rPr>
        <w:t>The reason is that the</w:t>
      </w:r>
      <w:r w:rsidRPr="00CB6312">
        <w:rPr>
          <w:rFonts w:eastAsia="Cambria"/>
          <w:b/>
          <w:highlight w:val="green"/>
          <w:u w:val="single"/>
        </w:rPr>
        <w:t xml:space="preserve"> pleasure is not good for anything further</w:t>
      </w:r>
      <w:r w:rsidRPr="008A5BFA">
        <w:rPr>
          <w:rFonts w:eastAsia="Cambria"/>
          <w:b/>
          <w:u w:val="single"/>
        </w:rPr>
        <w:t>; it is simply that for which going to the convenience store and buying the soda is good</w:t>
      </w:r>
      <w:r w:rsidRPr="008A5BFA">
        <w:rPr>
          <w:rFonts w:eastAsia="Cambria"/>
          <w:sz w:val="10"/>
          <w:szCs w:val="12"/>
        </w:rPr>
        <w:t>. 3 As Aristotle observes: “</w:t>
      </w:r>
      <w:r w:rsidRPr="00CB6312">
        <w:rPr>
          <w:rFonts w:eastAsia="Cambria"/>
          <w:b/>
          <w:highlight w:val="green"/>
          <w:u w:val="single"/>
        </w:rPr>
        <w:t>We never ask</w:t>
      </w:r>
      <w:r w:rsidRPr="008A5BFA">
        <w:rPr>
          <w:rFonts w:eastAsia="Cambria"/>
          <w:sz w:val="10"/>
          <w:szCs w:val="12"/>
        </w:rPr>
        <w:t xml:space="preserve"> [a man] </w:t>
      </w:r>
      <w:r w:rsidRPr="00CB6312">
        <w:rPr>
          <w:rFonts w:eastAsia="Cambria"/>
          <w:b/>
          <w:highlight w:val="green"/>
          <w:u w:val="single"/>
        </w:rPr>
        <w:t>what</w:t>
      </w:r>
      <w:r w:rsidRPr="008A5BFA">
        <w:rPr>
          <w:rFonts w:eastAsia="Cambria"/>
          <w:sz w:val="10"/>
          <w:szCs w:val="12"/>
        </w:rPr>
        <w:t xml:space="preserve"> his </w:t>
      </w:r>
      <w:r w:rsidRPr="00CB6312">
        <w:rPr>
          <w:rFonts w:eastAsia="Cambria"/>
          <w:b/>
          <w:highlight w:val="green"/>
          <w:u w:val="single"/>
        </w:rPr>
        <w:t xml:space="preserve">end is in being pleased, </w:t>
      </w:r>
      <w:r w:rsidRPr="008A5BFA">
        <w:rPr>
          <w:rFonts w:eastAsia="Cambria"/>
          <w:b/>
          <w:u w:val="single"/>
        </w:rPr>
        <w:t xml:space="preserve">because </w:t>
      </w:r>
      <w:r w:rsidRPr="00CB6312">
        <w:rPr>
          <w:rFonts w:eastAsia="Cambria"/>
          <w:b/>
          <w:highlight w:val="green"/>
          <w:u w:val="single"/>
        </w:rPr>
        <w:t>we assume that pleasure is choice worthy in itself</w:t>
      </w:r>
      <w:r w:rsidRPr="008A5BFA">
        <w:rPr>
          <w:rFonts w:eastAsia="Cambria"/>
          <w:sz w:val="10"/>
          <w:szCs w:val="12"/>
        </w:rPr>
        <w:t xml:space="preserve">.”4 Presumably, a similar story can be told in the case of pains, for if someone </w:t>
      </w:r>
      <w:proofErr w:type="gramStart"/>
      <w:r w:rsidRPr="008A5BFA">
        <w:rPr>
          <w:rFonts w:eastAsia="Cambria"/>
          <w:sz w:val="10"/>
          <w:szCs w:val="12"/>
        </w:rPr>
        <w:t>says</w:t>
      </w:r>
      <w:proofErr w:type="gramEnd"/>
      <w:r w:rsidRPr="008A5BFA">
        <w:rPr>
          <w:rFonts w:eastAsia="Cambria"/>
          <w:sz w:val="10"/>
          <w:szCs w:val="12"/>
        </w:rPr>
        <w:t xml:space="preserve"> “This is painful!” we never respond by asking: “And why is that a problem?” We take for granted that </w:t>
      </w:r>
      <w:r w:rsidRPr="00CB6312">
        <w:rPr>
          <w:rFonts w:eastAsia="Cambria"/>
          <w:b/>
          <w:highlight w:val="green"/>
          <w:u w:val="single"/>
        </w:rPr>
        <w:t>if something is painful, we have a sufficient explanation of why it is bad</w:t>
      </w:r>
      <w:r w:rsidRPr="008A5BFA">
        <w:rPr>
          <w:rFonts w:eastAsia="Cambria"/>
          <w:sz w:val="10"/>
          <w:szCs w:val="12"/>
        </w:rPr>
        <w:t xml:space="preserve">. If we are onto something in our everyday reasoning about values, it seems that </w:t>
      </w:r>
      <w:r w:rsidRPr="00CB6312">
        <w:rPr>
          <w:rFonts w:eastAsia="Cambria"/>
          <w:b/>
          <w:highlight w:val="green"/>
          <w:u w:val="single"/>
        </w:rPr>
        <w:t>pleasure and pain are both places where we reach the end of the line in matters of value</w:t>
      </w:r>
      <w:r w:rsidRPr="008A5BFA">
        <w:rPr>
          <w:rFonts w:eastAsia="Cambria"/>
          <w:b/>
          <w:u w:val="single"/>
        </w:rPr>
        <w:t>. Although pleasure and pain thus seem to be good candidates for intrinsic value and disvalue</w:t>
      </w:r>
      <w:r w:rsidRPr="008A5BFA">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8A5BFA">
        <w:rPr>
          <w:rFonts w:eastAsia="Cambria"/>
          <w:sz w:val="10"/>
          <w:szCs w:val="12"/>
        </w:rPr>
        <w:t>disvaluable</w:t>
      </w:r>
      <w:proofErr w:type="spellEnd"/>
      <w:r w:rsidRPr="008A5BFA">
        <w:rPr>
          <w:rFonts w:eastAsia="Cambria"/>
          <w:sz w:val="10"/>
          <w:szCs w:val="12"/>
        </w:rPr>
        <w:t xml:space="preserve"> (so-called “noble pains”), and (4) that pain asymbolia, masochism, and practices such as wiggling a loose tooth render it implausible that pain is intrinsically </w:t>
      </w:r>
      <w:proofErr w:type="spellStart"/>
      <w:r w:rsidRPr="008A5BFA">
        <w:rPr>
          <w:rFonts w:eastAsia="Cambria"/>
          <w:sz w:val="10"/>
          <w:szCs w:val="12"/>
        </w:rPr>
        <w:t>disvaluable</w:t>
      </w:r>
      <w:proofErr w:type="spellEnd"/>
      <w:r w:rsidRPr="008A5BFA">
        <w:rPr>
          <w:rFonts w:eastAsia="Cambria"/>
          <w:sz w:val="10"/>
          <w:szCs w:val="12"/>
        </w:rPr>
        <w:t>. I shall argue that these objections fail. Though it is, of course, an open question whether other objections to P1 might be more successful, I shall assume that if (1)</w:t>
      </w:r>
      <w:proofErr w:type="gramStart"/>
      <w:r w:rsidRPr="008A5BFA">
        <w:rPr>
          <w:rFonts w:eastAsia="Cambria"/>
          <w:sz w:val="10"/>
          <w:szCs w:val="12"/>
        </w:rPr>
        <w:t>–(</w:t>
      </w:r>
      <w:proofErr w:type="gramEnd"/>
      <w:r w:rsidRPr="008A5BFA">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8A5BFA">
        <w:rPr>
          <w:rFonts w:eastAsia="Cambria"/>
          <w:sz w:val="10"/>
          <w:szCs w:val="12"/>
        </w:rPr>
        <w:t>in light of</w:t>
      </w:r>
      <w:proofErr w:type="gramEnd"/>
      <w:r w:rsidRPr="008A5BFA">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8A5BFA">
        <w:rPr>
          <w:rFonts w:eastAsia="Cambria"/>
          <w:sz w:val="10"/>
          <w:szCs w:val="12"/>
        </w:rPr>
        <w:t>taken into account</w:t>
      </w:r>
      <w:proofErr w:type="gramEnd"/>
      <w:r w:rsidRPr="008A5BFA">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8A5BFA">
        <w:rPr>
          <w:rFonts w:eastAsia="Cambria"/>
          <w:sz w:val="10"/>
          <w:szCs w:val="12"/>
        </w:rPr>
        <w:t>that rights</w:t>
      </w:r>
      <w:proofErr w:type="gramEnd"/>
      <w:r w:rsidRPr="008A5BFA">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8A5BFA">
        <w:rPr>
          <w:rFonts w:eastAsia="Cambria"/>
          <w:sz w:val="10"/>
          <w:szCs w:val="12"/>
        </w:rPr>
        <w:t>standing—a</w:t>
      </w:r>
      <w:proofErr w:type="gramEnd"/>
      <w:r w:rsidRPr="008A5BFA">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8A5BFA">
        <w:rPr>
          <w:rFonts w:eastAsia="Cambria"/>
          <w:sz w:val="10"/>
          <w:szCs w:val="12"/>
        </w:rPr>
        <w:t>similar to</w:t>
      </w:r>
      <w:proofErr w:type="gramEnd"/>
      <w:r w:rsidRPr="008A5BFA">
        <w:rPr>
          <w:rFonts w:eastAsia="Cambria"/>
          <w:sz w:val="10"/>
          <w:szCs w:val="12"/>
        </w:rPr>
        <w:t xml:space="preserve"> Pettit’s. On any other view—and certainly that includes most views recently defended by philosophers—the notion of legal standing will outstrip the power relations that ground Pettit’s theory.</w:t>
      </w:r>
    </w:p>
    <w:bookmarkEnd w:id="0"/>
    <w:p w14:paraId="5CB2993F" w14:textId="49CB5DF4" w:rsidR="00C713CB" w:rsidRPr="008A5BFA" w:rsidRDefault="00C713CB" w:rsidP="00C713CB">
      <w:pPr>
        <w:keepNext/>
        <w:keepLines/>
        <w:spacing w:before="40"/>
        <w:outlineLvl w:val="3"/>
        <w:rPr>
          <w:rFonts w:eastAsia="MS Gothic"/>
          <w:b/>
          <w:iCs/>
          <w:sz w:val="26"/>
        </w:rPr>
      </w:pPr>
      <w:r>
        <w:rPr>
          <w:rFonts w:eastAsia="MS Gothic"/>
          <w:b/>
          <w:iCs/>
          <w:sz w:val="26"/>
        </w:rPr>
        <w:t>[2</w:t>
      </w:r>
      <w:proofErr w:type="gramStart"/>
      <w:r>
        <w:rPr>
          <w:rFonts w:eastAsia="MS Gothic"/>
          <w:b/>
          <w:iCs/>
          <w:sz w:val="26"/>
        </w:rPr>
        <w:t xml:space="preserve">] </w:t>
      </w:r>
      <w:r w:rsidRPr="008A5BFA">
        <w:rPr>
          <w:rFonts w:eastAsia="MS Gothic"/>
          <w:b/>
          <w:iCs/>
          <w:sz w:val="26"/>
        </w:rPr>
        <w:t xml:space="preserve"> Actor</w:t>
      </w:r>
      <w:proofErr w:type="gramEnd"/>
      <w:r w:rsidRPr="008A5BFA">
        <w:rPr>
          <w:rFonts w:eastAsia="MS Gothic"/>
          <w:b/>
          <w:iCs/>
          <w:sz w:val="26"/>
        </w:rPr>
        <w:t xml:space="preserve"> Spec— States must use util. Any other standard dooms the moral theory</w:t>
      </w:r>
    </w:p>
    <w:p w14:paraId="4AADF7ED" w14:textId="77777777" w:rsidR="00C713CB" w:rsidRPr="008A5BFA" w:rsidRDefault="00C713CB" w:rsidP="00C713CB">
      <w:pPr>
        <w:rPr>
          <w:rFonts w:eastAsia="Cambria"/>
          <w:sz w:val="16"/>
          <w:szCs w:val="16"/>
        </w:rPr>
      </w:pPr>
      <w:proofErr w:type="spellStart"/>
      <w:r w:rsidRPr="008A5BFA">
        <w:rPr>
          <w:rFonts w:eastAsia="Cambria"/>
          <w:b/>
          <w:sz w:val="26"/>
          <w:szCs w:val="26"/>
        </w:rPr>
        <w:t>Goodin</w:t>
      </w:r>
      <w:proofErr w:type="spellEnd"/>
      <w:r w:rsidRPr="008A5BFA">
        <w:rPr>
          <w:rFonts w:eastAsia="Cambria"/>
          <w:b/>
          <w:sz w:val="26"/>
          <w:szCs w:val="26"/>
        </w:rPr>
        <w:t xml:space="preserve"> 90.</w:t>
      </w:r>
      <w:r w:rsidRPr="008A5BFA">
        <w:rPr>
          <w:rFonts w:eastAsia="Cambria"/>
          <w:sz w:val="16"/>
          <w:szCs w:val="16"/>
        </w:rPr>
        <w:t xml:space="preserve"> Robert </w:t>
      </w:r>
      <w:proofErr w:type="spellStart"/>
      <w:r w:rsidRPr="008A5BFA">
        <w:rPr>
          <w:rFonts w:eastAsia="Cambria"/>
          <w:sz w:val="16"/>
          <w:szCs w:val="16"/>
        </w:rPr>
        <w:t>Goodin</w:t>
      </w:r>
      <w:proofErr w:type="spellEnd"/>
      <w:r w:rsidRPr="008A5BFA">
        <w:rPr>
          <w:rFonts w:eastAsia="Cambria"/>
          <w:sz w:val="16"/>
          <w:szCs w:val="16"/>
        </w:rPr>
        <w:t xml:space="preserve"> 90, [professor of philosophy at the Australian National University college of arts and social sciences], “The Utilitarian Response,” </w:t>
      </w:r>
      <w:proofErr w:type="spellStart"/>
      <w:r w:rsidRPr="008A5BFA">
        <w:rPr>
          <w:rFonts w:eastAsia="Cambria"/>
          <w:sz w:val="16"/>
          <w:szCs w:val="16"/>
        </w:rPr>
        <w:t>pgs</w:t>
      </w:r>
      <w:proofErr w:type="spellEnd"/>
      <w:r w:rsidRPr="008A5BFA">
        <w:rPr>
          <w:rFonts w:eastAsia="Cambria"/>
          <w:sz w:val="16"/>
          <w:szCs w:val="16"/>
        </w:rPr>
        <w:t xml:space="preserve"> 141-142 //RS</w:t>
      </w:r>
    </w:p>
    <w:p w14:paraId="0F0D2A79" w14:textId="77777777" w:rsidR="00C713CB" w:rsidRPr="008A5BFA" w:rsidRDefault="00C713CB" w:rsidP="00C713CB">
      <w:pPr>
        <w:rPr>
          <w:rFonts w:eastAsia="Cambria"/>
          <w:sz w:val="16"/>
          <w:szCs w:val="16"/>
        </w:rPr>
      </w:pPr>
      <w:r w:rsidRPr="008A5BFA">
        <w:rPr>
          <w:rFonts w:eastAsia="Cambria"/>
          <w:sz w:val="16"/>
          <w:szCs w:val="16"/>
        </w:rPr>
        <w:t xml:space="preserve">My larger argument turns on the proposition that </w:t>
      </w:r>
      <w:r w:rsidRPr="008A5BFA">
        <w:rPr>
          <w:rFonts w:eastAsia="Cambria"/>
          <w:u w:val="single"/>
        </w:rPr>
        <w:t>there is something special about the situation of public officials that makes utilitarianism more probable for them than private individuals.</w:t>
      </w:r>
      <w:r w:rsidRPr="008A5BFA">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CB6312">
        <w:rPr>
          <w:rFonts w:eastAsia="Cambria"/>
          <w:highlight w:val="green"/>
          <w:u w:val="single"/>
        </w:rPr>
        <w:t>Public officials</w:t>
      </w:r>
      <w:r w:rsidRPr="008A5BFA">
        <w:rPr>
          <w:rFonts w:eastAsia="Cambria"/>
          <w:u w:val="single"/>
        </w:rPr>
        <w:t xml:space="preserve"> are obliged to </w:t>
      </w:r>
      <w:r w:rsidRPr="00CB6312">
        <w:rPr>
          <w:rFonts w:eastAsia="Cambria"/>
          <w:highlight w:val="green"/>
          <w:u w:val="single"/>
        </w:rPr>
        <w:t>make</w:t>
      </w:r>
      <w:r w:rsidRPr="008A5BFA">
        <w:rPr>
          <w:rFonts w:eastAsia="Cambria"/>
          <w:u w:val="single"/>
        </w:rPr>
        <w:t xml:space="preserve"> their </w:t>
      </w:r>
      <w:r w:rsidRPr="00CB6312">
        <w:rPr>
          <w:rFonts w:eastAsia="Cambria"/>
          <w:highlight w:val="green"/>
          <w:u w:val="single"/>
        </w:rPr>
        <w:t>choices under uncertainty</w:t>
      </w:r>
      <w:r w:rsidRPr="008A5BFA">
        <w:rPr>
          <w:rFonts w:eastAsia="Cambria"/>
          <w:u w:val="single"/>
        </w:rPr>
        <w:t xml:space="preserve">, and uncertainty of a very special sort at that. </w:t>
      </w:r>
      <w:r w:rsidRPr="008A5BFA">
        <w:rPr>
          <w:rFonts w:eastAsia="Cambria"/>
          <w:sz w:val="16"/>
          <w:szCs w:val="16"/>
        </w:rPr>
        <w:t xml:space="preserve">All choices – public and private alike – are made under some degree of uncertainty, of course. But </w:t>
      </w:r>
      <w:proofErr w:type="gramStart"/>
      <w:r w:rsidRPr="008A5BFA">
        <w:rPr>
          <w:rFonts w:eastAsia="Cambria"/>
          <w:sz w:val="16"/>
          <w:szCs w:val="16"/>
        </w:rPr>
        <w:t>in the nature of things</w:t>
      </w:r>
      <w:proofErr w:type="gramEnd"/>
      <w:r w:rsidRPr="008A5BFA">
        <w:rPr>
          <w:rFonts w:eastAsia="Cambria"/>
          <w:sz w:val="16"/>
          <w:szCs w:val="16"/>
        </w:rPr>
        <w:t xml:space="preserve">, </w:t>
      </w:r>
      <w:r w:rsidRPr="00CB6312">
        <w:rPr>
          <w:rFonts w:eastAsia="Cambria"/>
          <w:highlight w:val="green"/>
          <w:u w:val="single"/>
        </w:rPr>
        <w:t>private individuals</w:t>
      </w:r>
      <w:r w:rsidRPr="008A5BFA">
        <w:rPr>
          <w:rFonts w:eastAsia="Cambria"/>
          <w:u w:val="single"/>
        </w:rPr>
        <w:t xml:space="preserve"> will usually </w:t>
      </w:r>
      <w:r w:rsidRPr="00CB6312">
        <w:rPr>
          <w:rFonts w:eastAsia="Cambria"/>
          <w:highlight w:val="green"/>
          <w:u w:val="single"/>
        </w:rPr>
        <w:t>have</w:t>
      </w:r>
      <w:r w:rsidRPr="008A5BFA">
        <w:rPr>
          <w:rFonts w:eastAsia="Cambria"/>
          <w:u w:val="single"/>
        </w:rPr>
        <w:t xml:space="preserve"> more complete </w:t>
      </w:r>
      <w:r w:rsidRPr="00CB6312">
        <w:rPr>
          <w:rFonts w:eastAsia="Cambria"/>
          <w:highlight w:val="green"/>
          <w:u w:val="single"/>
        </w:rPr>
        <w:t>information on</w:t>
      </w:r>
      <w:r w:rsidRPr="008A5BFA">
        <w:rPr>
          <w:rFonts w:eastAsia="Cambria"/>
          <w:u w:val="single"/>
        </w:rPr>
        <w:t xml:space="preserve"> the peculiarities of </w:t>
      </w:r>
      <w:r w:rsidRPr="00CB6312">
        <w:rPr>
          <w:rFonts w:eastAsia="Cambria"/>
          <w:highlight w:val="green"/>
          <w:u w:val="single"/>
        </w:rPr>
        <w:t>their own circumstances</w:t>
      </w:r>
      <w:r w:rsidRPr="008A5BFA">
        <w:rPr>
          <w:rFonts w:eastAsia="Cambria"/>
          <w:u w:val="single"/>
        </w:rPr>
        <w:t xml:space="preserve"> and on the ramifications that alternative possible choices might have for them. </w:t>
      </w:r>
      <w:r w:rsidRPr="00CB6312">
        <w:rPr>
          <w:rFonts w:eastAsia="Cambria"/>
          <w:highlight w:val="green"/>
          <w:u w:val="single"/>
        </w:rPr>
        <w:t>Public officials</w:t>
      </w:r>
      <w:r w:rsidRPr="008A5BFA">
        <w:rPr>
          <w:rFonts w:eastAsia="Cambria"/>
          <w:sz w:val="16"/>
          <w:szCs w:val="16"/>
        </w:rPr>
        <w:t xml:space="preserve">, in contrast, </w:t>
      </w:r>
      <w:r w:rsidRPr="00CB6312">
        <w:rPr>
          <w:rFonts w:eastAsia="Cambria"/>
          <w:highlight w:val="green"/>
          <w:u w:val="single"/>
        </w:rPr>
        <w:t>are</w:t>
      </w:r>
      <w:r w:rsidRPr="008A5BFA">
        <w:rPr>
          <w:rFonts w:eastAsia="Cambria"/>
          <w:u w:val="single"/>
        </w:rPr>
        <w:t xml:space="preserve"> relatively </w:t>
      </w:r>
      <w:r w:rsidRPr="00CB6312">
        <w:rPr>
          <w:rFonts w:eastAsia="Cambria"/>
          <w:highlight w:val="green"/>
          <w:u w:val="single"/>
        </w:rPr>
        <w:t>poorly informed as to the effects</w:t>
      </w:r>
      <w:r w:rsidRPr="008A5BFA">
        <w:rPr>
          <w:rFonts w:eastAsia="Cambria"/>
          <w:u w:val="single"/>
        </w:rPr>
        <w:t xml:space="preserve"> that </w:t>
      </w:r>
      <w:r w:rsidRPr="00CB6312">
        <w:rPr>
          <w:rFonts w:eastAsia="Cambria"/>
          <w:highlight w:val="green"/>
          <w:u w:val="single"/>
        </w:rPr>
        <w:t>their choices will have on individuals</w:t>
      </w:r>
      <w:r w:rsidRPr="008A5BFA">
        <w:rPr>
          <w:rFonts w:eastAsia="Cambria"/>
          <w:u w:val="single"/>
        </w:rPr>
        <w:t xml:space="preserve">, one by one. What </w:t>
      </w:r>
      <w:r w:rsidRPr="00CB6312">
        <w:rPr>
          <w:rFonts w:eastAsia="Cambria"/>
          <w:highlight w:val="green"/>
          <w:u w:val="single"/>
        </w:rPr>
        <w:t>they typically</w:t>
      </w:r>
      <w:r w:rsidRPr="008A5BFA">
        <w:rPr>
          <w:rFonts w:eastAsia="Cambria"/>
          <w:u w:val="single"/>
        </w:rPr>
        <w:t xml:space="preserve"> do </w:t>
      </w:r>
      <w:r w:rsidRPr="00CB6312">
        <w:rPr>
          <w:rFonts w:eastAsia="Cambria"/>
          <w:highlight w:val="green"/>
          <w:u w:val="single"/>
        </w:rPr>
        <w:t>know</w:t>
      </w:r>
      <w:r w:rsidRPr="008A5BFA">
        <w:rPr>
          <w:rFonts w:eastAsia="Cambria"/>
          <w:u w:val="single"/>
        </w:rPr>
        <w:t xml:space="preserve"> are generalities: </w:t>
      </w:r>
      <w:r w:rsidRPr="00CB6312">
        <w:rPr>
          <w:rFonts w:eastAsia="Cambria"/>
          <w:highlight w:val="green"/>
          <w:u w:val="single"/>
        </w:rPr>
        <w:t>averages and aggregates</w:t>
      </w:r>
      <w:r w:rsidRPr="008A5BFA">
        <w:rPr>
          <w:rFonts w:eastAsia="Cambria"/>
          <w:u w:val="single"/>
        </w:rPr>
        <w:t>.</w:t>
      </w:r>
      <w:r w:rsidRPr="008A5BFA">
        <w:rPr>
          <w:rFonts w:eastAsia="Cambria"/>
          <w:sz w:val="16"/>
          <w:szCs w:val="16"/>
        </w:rPr>
        <w:t xml:space="preserve"> They know what will happen most often to most people </w:t>
      </w:r>
      <w:proofErr w:type="gramStart"/>
      <w:r w:rsidRPr="008A5BFA">
        <w:rPr>
          <w:rFonts w:eastAsia="Cambria"/>
          <w:sz w:val="16"/>
          <w:szCs w:val="16"/>
        </w:rPr>
        <w:t>as a result of</w:t>
      </w:r>
      <w:proofErr w:type="gramEnd"/>
      <w:r w:rsidRPr="008A5BFA">
        <w:rPr>
          <w:rFonts w:eastAsia="Cambria"/>
          <w:sz w:val="16"/>
          <w:szCs w:val="16"/>
        </w:rPr>
        <w:t xml:space="preserve"> their various possible choices, but that is all. </w:t>
      </w:r>
      <w:r w:rsidRPr="00CB6312">
        <w:rPr>
          <w:rFonts w:eastAsia="Cambria"/>
          <w:highlight w:val="green"/>
          <w:u w:val="single"/>
        </w:rPr>
        <w:t>That is enough to</w:t>
      </w:r>
      <w:r w:rsidRPr="008A5BFA">
        <w:rPr>
          <w:rFonts w:eastAsia="Cambria"/>
          <w:u w:val="single"/>
        </w:rPr>
        <w:t xml:space="preserve"> allow public </w:t>
      </w:r>
      <w:proofErr w:type="gramStart"/>
      <w:r w:rsidRPr="008A5BFA">
        <w:rPr>
          <w:rFonts w:eastAsia="Cambria"/>
          <w:u w:val="single"/>
        </w:rPr>
        <w:t>policy-makers</w:t>
      </w:r>
      <w:proofErr w:type="gramEnd"/>
      <w:r w:rsidRPr="008A5BFA">
        <w:rPr>
          <w:rFonts w:eastAsia="Cambria"/>
          <w:u w:val="single"/>
        </w:rPr>
        <w:t xml:space="preserve"> to </w:t>
      </w:r>
      <w:r w:rsidRPr="00CB6312">
        <w:rPr>
          <w:rFonts w:eastAsia="Cambria"/>
          <w:highlight w:val="green"/>
          <w:u w:val="single"/>
        </w:rPr>
        <w:t>use</w:t>
      </w:r>
      <w:r w:rsidRPr="008A5BFA">
        <w:rPr>
          <w:rFonts w:eastAsia="Cambria"/>
          <w:u w:val="single"/>
        </w:rPr>
        <w:t xml:space="preserve"> the </w:t>
      </w:r>
      <w:r w:rsidRPr="00CB6312">
        <w:rPr>
          <w:rFonts w:eastAsia="Cambria"/>
          <w:highlight w:val="green"/>
          <w:u w:val="single"/>
        </w:rPr>
        <w:t>utilitarian calculus</w:t>
      </w:r>
      <w:r w:rsidRPr="008A5BFA">
        <w:rPr>
          <w:rFonts w:eastAsia="Cambria"/>
          <w:sz w:val="16"/>
          <w:szCs w:val="16"/>
        </w:rPr>
        <w:t xml:space="preserve"> – assuming they want to use it at all – to choose general rules or conduct.</w:t>
      </w:r>
    </w:p>
    <w:p w14:paraId="3E6F6B5D" w14:textId="77777777" w:rsidR="00C713CB" w:rsidRPr="00084012" w:rsidRDefault="00C713CB" w:rsidP="00C713CB">
      <w:pPr>
        <w:pStyle w:val="Heading4"/>
        <w:rPr>
          <w:rFonts w:asciiTheme="minorHAnsi" w:hAnsiTheme="minorHAnsi" w:cstheme="minorHAnsi"/>
          <w:color w:val="000000" w:themeColor="text1"/>
          <w:sz w:val="18"/>
          <w:szCs w:val="18"/>
        </w:rPr>
      </w:pPr>
      <w:r w:rsidRPr="00084012">
        <w:rPr>
          <w:rStyle w:val="normaltextrun"/>
          <w:rFonts w:asciiTheme="minorHAnsi" w:hAnsiTheme="minorHAnsi" w:cstheme="minorHAnsi"/>
          <w:color w:val="000000" w:themeColor="text1"/>
        </w:rPr>
        <w:t>[3] Extinction First – </w:t>
      </w:r>
      <w:r w:rsidRPr="00084012">
        <w:rPr>
          <w:rStyle w:val="eop"/>
          <w:rFonts w:asciiTheme="minorHAnsi" w:hAnsiTheme="minorHAnsi" w:cstheme="minorHAnsi"/>
          <w:color w:val="000000" w:themeColor="text1"/>
        </w:rPr>
        <w:t> </w:t>
      </w:r>
    </w:p>
    <w:p w14:paraId="53769DE9" w14:textId="77777777" w:rsidR="00C713CB" w:rsidRPr="00084012" w:rsidRDefault="00C713CB" w:rsidP="00C713CB">
      <w:pPr>
        <w:pStyle w:val="paragraph"/>
        <w:spacing w:before="0" w:beforeAutospacing="0" w:after="0" w:afterAutospacing="0"/>
        <w:textAlignment w:val="baseline"/>
        <w:rPr>
          <w:rFonts w:asciiTheme="minorHAnsi" w:hAnsiTheme="minorHAnsi" w:cstheme="minorHAnsi"/>
          <w:color w:val="000000" w:themeColor="text1"/>
          <w:sz w:val="18"/>
          <w:szCs w:val="18"/>
        </w:rPr>
      </w:pPr>
      <w:r w:rsidRPr="00084012">
        <w:rPr>
          <w:rStyle w:val="normaltextrun"/>
          <w:rFonts w:asciiTheme="minorHAnsi" w:eastAsiaTheme="majorEastAsia" w:hAnsiTheme="minorHAnsi" w:cstheme="minorHAnsi"/>
          <w:b/>
          <w:bCs/>
          <w:color w:val="000000" w:themeColor="text1"/>
          <w:sz w:val="26"/>
          <w:szCs w:val="26"/>
        </w:rPr>
        <w:t>[a] Forecloses future improvement – we can never improve society because our impact is irreversible</w:t>
      </w:r>
      <w:r w:rsidRPr="00084012">
        <w:rPr>
          <w:rStyle w:val="eop"/>
          <w:rFonts w:asciiTheme="minorHAnsi" w:eastAsiaTheme="majorEastAsia" w:hAnsiTheme="minorHAnsi" w:cstheme="minorHAnsi"/>
          <w:color w:val="000000" w:themeColor="text1"/>
          <w:szCs w:val="26"/>
        </w:rPr>
        <w:t> </w:t>
      </w:r>
    </w:p>
    <w:p w14:paraId="0894C64B" w14:textId="77777777" w:rsidR="00C713CB" w:rsidRPr="00084012" w:rsidRDefault="00C713CB" w:rsidP="00C713CB">
      <w:pPr>
        <w:pStyle w:val="paragraph"/>
        <w:spacing w:before="0" w:beforeAutospacing="0" w:after="0" w:afterAutospacing="0"/>
        <w:textAlignment w:val="baseline"/>
        <w:rPr>
          <w:rFonts w:asciiTheme="minorHAnsi" w:hAnsiTheme="minorHAnsi" w:cstheme="minorHAnsi"/>
          <w:color w:val="000000" w:themeColor="text1"/>
          <w:sz w:val="18"/>
          <w:szCs w:val="18"/>
        </w:rPr>
      </w:pPr>
      <w:r w:rsidRPr="00084012">
        <w:rPr>
          <w:rStyle w:val="normaltextrun"/>
          <w:rFonts w:asciiTheme="minorHAnsi" w:eastAsiaTheme="majorEastAsia" w:hAnsiTheme="minorHAnsi" w:cstheme="minorHAnsi"/>
          <w:b/>
          <w:bCs/>
          <w:color w:val="000000" w:themeColor="text1"/>
          <w:sz w:val="26"/>
          <w:szCs w:val="26"/>
        </w:rPr>
        <w:t xml:space="preserve">[b] Turns suffering – mass death causes suffering because people can’t get access to resources and </w:t>
      </w:r>
      <w:proofErr w:type="gramStart"/>
      <w:r w:rsidRPr="00084012">
        <w:rPr>
          <w:rStyle w:val="normaltextrun"/>
          <w:rFonts w:asciiTheme="minorHAnsi" w:eastAsiaTheme="majorEastAsia" w:hAnsiTheme="minorHAnsi" w:cstheme="minorHAnsi"/>
          <w:b/>
          <w:bCs/>
          <w:color w:val="000000" w:themeColor="text1"/>
          <w:sz w:val="26"/>
          <w:szCs w:val="26"/>
        </w:rPr>
        <w:t>basic necessities</w:t>
      </w:r>
      <w:proofErr w:type="gramEnd"/>
      <w:r w:rsidRPr="00084012">
        <w:rPr>
          <w:rStyle w:val="eop"/>
          <w:rFonts w:asciiTheme="minorHAnsi" w:eastAsiaTheme="majorEastAsia" w:hAnsiTheme="minorHAnsi" w:cstheme="minorHAnsi"/>
          <w:color w:val="000000" w:themeColor="text1"/>
          <w:szCs w:val="26"/>
        </w:rPr>
        <w:t> </w:t>
      </w:r>
    </w:p>
    <w:p w14:paraId="4E87EC22" w14:textId="77777777" w:rsidR="00C713CB" w:rsidRDefault="00C713CB" w:rsidP="00C713CB">
      <w:pPr>
        <w:pStyle w:val="paragraph"/>
        <w:spacing w:before="0" w:beforeAutospacing="0" w:after="0" w:afterAutospacing="0"/>
        <w:textAlignment w:val="baseline"/>
        <w:rPr>
          <w:rStyle w:val="eop"/>
          <w:rFonts w:asciiTheme="minorHAnsi" w:eastAsiaTheme="majorEastAsia" w:hAnsiTheme="minorHAnsi" w:cstheme="minorHAnsi"/>
          <w:color w:val="000000" w:themeColor="text1"/>
          <w:szCs w:val="26"/>
        </w:rPr>
      </w:pPr>
      <w:r w:rsidRPr="00084012">
        <w:rPr>
          <w:rStyle w:val="normaltextrun"/>
          <w:rFonts w:asciiTheme="minorHAnsi" w:eastAsiaTheme="majorEastAsia" w:hAnsiTheme="minorHAnsi" w:cstheme="minorHAnsi"/>
          <w:b/>
          <w:bCs/>
          <w:color w:val="000000" w:themeColor="text1"/>
          <w:sz w:val="26"/>
          <w:szCs w:val="26"/>
        </w:rPr>
        <w:t>[c] Moral uncertainty – if we’re unsure about which interpretation of the world is true – we ought to preserve the world to keep debating about it</w:t>
      </w:r>
      <w:r w:rsidRPr="00084012">
        <w:rPr>
          <w:rStyle w:val="eop"/>
          <w:rFonts w:asciiTheme="minorHAnsi" w:eastAsiaTheme="majorEastAsia" w:hAnsiTheme="minorHAnsi" w:cstheme="minorHAnsi"/>
          <w:color w:val="000000" w:themeColor="text1"/>
          <w:szCs w:val="26"/>
        </w:rPr>
        <w:t> </w:t>
      </w:r>
    </w:p>
    <w:p w14:paraId="65CD3B4F" w14:textId="4F7AB9BB" w:rsidR="00C713CB" w:rsidRDefault="00C713CB" w:rsidP="00C713CB"/>
    <w:p w14:paraId="5C596B6E" w14:textId="77777777" w:rsidR="00C713CB" w:rsidRDefault="00C713CB" w:rsidP="00C713CB">
      <w:pPr>
        <w:pStyle w:val="Heading2"/>
      </w:pPr>
      <w:r>
        <w:t>Plan</w:t>
      </w:r>
    </w:p>
    <w:p w14:paraId="6D7B3B04" w14:textId="77777777" w:rsidR="00C713CB" w:rsidRDefault="00C713CB" w:rsidP="00C713CB">
      <w:pPr>
        <w:pStyle w:val="Heading4"/>
      </w:pPr>
      <w:r>
        <w:t>Resolved: In a democracy, objectivity ought to be prioritized over advocacy.</w:t>
      </w:r>
    </w:p>
    <w:p w14:paraId="2B940369" w14:textId="77777777" w:rsidR="00C713CB" w:rsidRPr="0024163A" w:rsidRDefault="00C713CB" w:rsidP="00C713CB"/>
    <w:p w14:paraId="6853AFD4" w14:textId="77777777" w:rsidR="00C713CB" w:rsidRDefault="00C713CB" w:rsidP="00C713CB">
      <w:pPr>
        <w:pStyle w:val="Heading4"/>
        <w:spacing w:before="0"/>
        <w:rPr>
          <w:rFonts w:ascii="Times New Roman" w:hAnsi="Times New Roman"/>
        </w:rPr>
      </w:pPr>
      <w:r>
        <w:rPr>
          <w:rFonts w:cs="Calibri"/>
        </w:rPr>
        <w:t>Definitionally objective news rejects fake news</w:t>
      </w:r>
    </w:p>
    <w:p w14:paraId="6D8D4C4D" w14:textId="77777777" w:rsidR="00C713CB" w:rsidRDefault="00C713CB" w:rsidP="00C713CB">
      <w:pPr>
        <w:pStyle w:val="NormalWeb"/>
        <w:spacing w:before="15" w:beforeAutospacing="0" w:after="180" w:afterAutospacing="0"/>
      </w:pPr>
      <w:r>
        <w:rPr>
          <w:rFonts w:ascii="Calibri" w:hAnsi="Calibri" w:cs="Calibri"/>
          <w:b/>
          <w:bCs/>
          <w:sz w:val="26"/>
          <w:szCs w:val="26"/>
        </w:rPr>
        <w:t>Kovach and Rosenstiel., 1</w:t>
      </w:r>
      <w:r>
        <w:rPr>
          <w:rFonts w:ascii="Calibri" w:hAnsi="Calibri" w:cs="Calibri"/>
          <w:sz w:val="22"/>
        </w:rPr>
        <w:t> (Bill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p>
    <w:p w14:paraId="60B52294" w14:textId="77777777" w:rsidR="00C713CB" w:rsidRPr="0024163A" w:rsidRDefault="00C713CB" w:rsidP="00C713CB">
      <w:pPr>
        <w:rPr>
          <w:sz w:val="14"/>
        </w:rPr>
      </w:pPr>
      <w:r w:rsidRPr="00562E57">
        <w:rPr>
          <w:sz w:val="14"/>
        </w:rPr>
        <w:t xml:space="preserve">“In the end, the discipline of verification is what separates journalism from entertainment, propaganda, fiction, or art…. Journalism alone is focused first on getting what happened down right…. </w:t>
      </w:r>
      <w:r w:rsidRPr="00562E57">
        <w:rPr>
          <w:u w:val="single"/>
        </w:rPr>
        <w:t xml:space="preserve">Perhaps because the discipline of verification is so personal and so haphazardly communicated, it is also part of one of the </w:t>
      </w:r>
      <w:r w:rsidRPr="0056765E">
        <w:rPr>
          <w:highlight w:val="green"/>
          <w:u w:val="single"/>
        </w:rPr>
        <w:t>great confusions of journalism</w:t>
      </w:r>
      <w:r w:rsidRPr="00562E57">
        <w:rPr>
          <w:u w:val="single"/>
        </w:rPr>
        <w:t xml:space="preserve">— the </w:t>
      </w:r>
      <w:r w:rsidRPr="0056765E">
        <w:rPr>
          <w:highlight w:val="green"/>
          <w:u w:val="single"/>
        </w:rPr>
        <w:t>concept of objectivity</w:t>
      </w:r>
      <w:r w:rsidRPr="00562E57">
        <w:rPr>
          <w:u w:val="single"/>
        </w:rPr>
        <w:t xml:space="preserve">. The original meaning of this idea is now thoroughly misunderstood, and by and large lost. When the concept originally evolved, it was not meant to imply that journalists were free of bias. </w:t>
      </w:r>
      <w:r w:rsidRPr="00562E57">
        <w:rPr>
          <w:sz w:val="14"/>
        </w:rPr>
        <w:t xml:space="preserve">Quite the contrary…. </w:t>
      </w:r>
      <w:r w:rsidRPr="00562E57">
        <w:rPr>
          <w:u w:val="single"/>
        </w:rPr>
        <w:t>Objectivity called for journalists to develop a consistent method of testing information—a transparent approach to evidence—precisely so that personal and cultural biases would not undermine the accuracy of their work</w:t>
      </w:r>
      <w:r w:rsidRPr="00562E57">
        <w:rPr>
          <w:sz w:val="14"/>
        </w:rPr>
        <w:t>…. In the original concept, in other words, the method is objective, not the journalist. The key was in the discipline of the craft, not the aim. The point has some important implications</w:t>
      </w:r>
      <w:r w:rsidRPr="00562E57">
        <w:rPr>
          <w:u w:val="single"/>
        </w:rPr>
        <w:t xml:space="preserve">. One is that the </w:t>
      </w:r>
      <w:r w:rsidRPr="0056765E">
        <w:rPr>
          <w:highlight w:val="green"/>
          <w:u w:val="single"/>
        </w:rPr>
        <w:t>impartial voice employed by many news organizations</w:t>
      </w:r>
      <w:r w:rsidRPr="00562E57">
        <w:rPr>
          <w:u w:val="single"/>
        </w:rPr>
        <w:t xml:space="preserve">, that familiar, </w:t>
      </w:r>
      <w:r w:rsidRPr="0056765E">
        <w:rPr>
          <w:highlight w:val="green"/>
          <w:u w:val="single"/>
        </w:rPr>
        <w:t>supposedly neutral style</w:t>
      </w:r>
      <w:r w:rsidRPr="00562E57">
        <w:rPr>
          <w:u w:val="single"/>
        </w:rPr>
        <w:t xml:space="preserve"> of newswriting, is </w:t>
      </w:r>
      <w:r w:rsidRPr="0056765E">
        <w:rPr>
          <w:highlight w:val="green"/>
          <w:u w:val="single"/>
        </w:rPr>
        <w:t>not a fundamental principle of journalism</w:t>
      </w:r>
      <w:r w:rsidRPr="00562E57">
        <w:rPr>
          <w:u w:val="single"/>
        </w:rPr>
        <w:t>.</w:t>
      </w:r>
      <w:r w:rsidRPr="00562E57">
        <w:rPr>
          <w:sz w:val="14"/>
        </w:rPr>
        <w:t xml:space="preserve"> Rather, it is an </w:t>
      </w:r>
      <w:proofErr w:type="gramStart"/>
      <w:r w:rsidRPr="00562E57">
        <w:rPr>
          <w:sz w:val="14"/>
        </w:rPr>
        <w:t>often helpful</w:t>
      </w:r>
      <w:proofErr w:type="gramEnd"/>
      <w:r w:rsidRPr="00562E57">
        <w:rPr>
          <w:sz w:val="14"/>
        </w:rPr>
        <w:t xml:space="preserve"> device news organizations use to highlight that they are trying to produce something obtained by objective methods. </w:t>
      </w:r>
      <w:r w:rsidRPr="00562E57">
        <w:rPr>
          <w:u w:val="single"/>
        </w:rPr>
        <w:t xml:space="preserve">The second implication is that this </w:t>
      </w:r>
      <w:r w:rsidRPr="0056765E">
        <w:rPr>
          <w:highlight w:val="green"/>
          <w:u w:val="single"/>
        </w:rPr>
        <w:t>neutral voice, without a discipline of verification</w:t>
      </w:r>
      <w:r w:rsidRPr="00562E57">
        <w:rPr>
          <w:u w:val="single"/>
        </w:rPr>
        <w:t xml:space="preserve">, </w:t>
      </w:r>
      <w:r w:rsidRPr="0056765E">
        <w:rPr>
          <w:highlight w:val="green"/>
          <w:u w:val="single"/>
        </w:rPr>
        <w:t>creates a veneer covering something hollow</w:t>
      </w:r>
      <w:r w:rsidRPr="00562E57">
        <w:rPr>
          <w:u w:val="single"/>
        </w:rPr>
        <w:t xml:space="preserve">. Journalists who </w:t>
      </w:r>
      <w:r w:rsidRPr="0056765E">
        <w:rPr>
          <w:highlight w:val="green"/>
          <w:u w:val="single"/>
        </w:rPr>
        <w:t>select sources to express</w:t>
      </w:r>
      <w:r w:rsidRPr="00562E57">
        <w:rPr>
          <w:u w:val="single"/>
        </w:rPr>
        <w:t xml:space="preserve"> what is really their </w:t>
      </w:r>
      <w:r w:rsidRPr="0056765E">
        <w:rPr>
          <w:highlight w:val="green"/>
          <w:u w:val="single"/>
        </w:rPr>
        <w:t>own point of view</w:t>
      </w:r>
      <w:r w:rsidRPr="00562E57">
        <w:rPr>
          <w:u w:val="single"/>
        </w:rPr>
        <w:t xml:space="preserve">, and </w:t>
      </w:r>
      <w:r w:rsidRPr="0056765E">
        <w:rPr>
          <w:highlight w:val="green"/>
          <w:u w:val="single"/>
        </w:rPr>
        <w:t>then use</w:t>
      </w:r>
      <w:r w:rsidRPr="00562E57">
        <w:rPr>
          <w:u w:val="single"/>
        </w:rPr>
        <w:t xml:space="preserve"> the </w:t>
      </w:r>
      <w:r w:rsidRPr="0056765E">
        <w:rPr>
          <w:highlight w:val="green"/>
          <w:u w:val="single"/>
        </w:rPr>
        <w:t>neutral voice</w:t>
      </w:r>
      <w:r w:rsidRPr="00562E57">
        <w:rPr>
          <w:u w:val="single"/>
        </w:rPr>
        <w:t xml:space="preserve"> to make it seem objective, are </w:t>
      </w:r>
      <w:r w:rsidRPr="0056765E">
        <w:rPr>
          <w:highlight w:val="green"/>
          <w:u w:val="single"/>
        </w:rPr>
        <w:t>engaged in a form of deception</w:t>
      </w:r>
      <w:r w:rsidRPr="00562E57">
        <w:rPr>
          <w:u w:val="single"/>
        </w:rPr>
        <w:t xml:space="preserve">. This </w:t>
      </w:r>
      <w:r w:rsidRPr="0056765E">
        <w:rPr>
          <w:highlight w:val="green"/>
          <w:u w:val="single"/>
        </w:rPr>
        <w:t>damages the credibility</w:t>
      </w:r>
      <w:r w:rsidRPr="00562E57">
        <w:rPr>
          <w:u w:val="single"/>
        </w:rPr>
        <w:t xml:space="preserve"> of the whole profession by making it seem unprincipled, dishonest, and biased.</w:t>
      </w:r>
      <w:r w:rsidRPr="00562E57">
        <w:rPr>
          <w:sz w:val="14"/>
        </w:rPr>
        <w:t xml:space="preserve"> This is an important caution in an age when the standards of the press are so in doubt…. A more conscious discipline of verification is the best antidote to the old journalism of verification being overrun by a new journalism of assertion, and it would provide citizens with a basis for relying on journalistic accounts. </w:t>
      </w:r>
      <w:r w:rsidRPr="00562E57">
        <w:rPr>
          <w:u w:val="single"/>
        </w:rPr>
        <w:t>1.</w:t>
      </w:r>
      <w:r w:rsidRPr="0056765E">
        <w:rPr>
          <w:highlight w:val="green"/>
          <w:u w:val="single"/>
        </w:rPr>
        <w:t>Never add anything that was not there</w:t>
      </w:r>
      <w:r w:rsidRPr="00562E57">
        <w:rPr>
          <w:u w:val="single"/>
        </w:rPr>
        <w:t>. 2.</w:t>
      </w:r>
      <w:r w:rsidRPr="0056765E">
        <w:rPr>
          <w:highlight w:val="green"/>
          <w:u w:val="single"/>
        </w:rPr>
        <w:t>Never deceive the audience</w:t>
      </w:r>
      <w:r w:rsidRPr="00562E57">
        <w:rPr>
          <w:u w:val="single"/>
        </w:rPr>
        <w:t>. 3.</w:t>
      </w:r>
      <w:r w:rsidRPr="0056765E">
        <w:rPr>
          <w:highlight w:val="green"/>
          <w:u w:val="single"/>
        </w:rPr>
        <w:t xml:space="preserve">Be transparent about </w:t>
      </w:r>
      <w:r w:rsidRPr="00BB4F4A">
        <w:rPr>
          <w:u w:val="single"/>
        </w:rPr>
        <w:t xml:space="preserve">your </w:t>
      </w:r>
      <w:r w:rsidRPr="0056765E">
        <w:rPr>
          <w:highlight w:val="green"/>
          <w:u w:val="single"/>
        </w:rPr>
        <w:t>methods and motives</w:t>
      </w:r>
      <w:r w:rsidRPr="00562E57">
        <w:rPr>
          <w:u w:val="single"/>
        </w:rPr>
        <w:t>. 4.</w:t>
      </w:r>
      <w:r w:rsidRPr="0056765E">
        <w:rPr>
          <w:highlight w:val="green"/>
          <w:u w:val="single"/>
        </w:rPr>
        <w:t>Rely on</w:t>
      </w:r>
      <w:r w:rsidRPr="00562E57">
        <w:rPr>
          <w:u w:val="single"/>
        </w:rPr>
        <w:t xml:space="preserve"> your own </w:t>
      </w:r>
      <w:r w:rsidRPr="0056765E">
        <w:rPr>
          <w:highlight w:val="green"/>
          <w:u w:val="single"/>
        </w:rPr>
        <w:t>original reporting</w:t>
      </w:r>
      <w:r w:rsidRPr="00562E57">
        <w:rPr>
          <w:u w:val="single"/>
        </w:rPr>
        <w:t>.</w:t>
      </w:r>
      <w:r w:rsidRPr="00562E57">
        <w:rPr>
          <w:sz w:val="14"/>
        </w:rPr>
        <w:t xml:space="preserve"> 5.Exercise humility. …we began to see a core set of concepts that form the foundation of the discipline of verification…. The willingness of the journalist to be transparent about what he or she has done is at the heart of establishing that the journalist is concerned with the truth…. Too much journalism fails to say anything about methods, motives, and sources.”</w:t>
      </w:r>
    </w:p>
    <w:p w14:paraId="1FFC644E" w14:textId="77777777" w:rsidR="00C713CB" w:rsidRPr="00084012" w:rsidRDefault="00C713CB" w:rsidP="00C713CB">
      <w:pPr>
        <w:pStyle w:val="paragraph"/>
        <w:spacing w:before="0" w:beforeAutospacing="0" w:after="0" w:afterAutospacing="0"/>
        <w:textAlignment w:val="baseline"/>
        <w:rPr>
          <w:rFonts w:asciiTheme="minorHAnsi" w:hAnsiTheme="minorHAnsi" w:cstheme="minorHAnsi"/>
          <w:color w:val="000000" w:themeColor="text1"/>
          <w:sz w:val="18"/>
          <w:szCs w:val="18"/>
        </w:rPr>
      </w:pPr>
    </w:p>
    <w:p w14:paraId="30A0C453" w14:textId="77777777" w:rsidR="00C713CB" w:rsidRPr="00CD3353" w:rsidRDefault="00C713CB" w:rsidP="00C713CB">
      <w:pPr>
        <w:pStyle w:val="Heading3"/>
      </w:pPr>
      <w:r w:rsidRPr="00084012">
        <w:t>Adv 1 – Democracy</w:t>
      </w:r>
    </w:p>
    <w:p w14:paraId="229882A4" w14:textId="32C10C1E" w:rsidR="00C713CB" w:rsidRPr="00084012" w:rsidRDefault="00C713CB" w:rsidP="00C713CB">
      <w:pPr>
        <w:pStyle w:val="Heading4"/>
        <w:rPr>
          <w:rFonts w:asciiTheme="minorHAnsi" w:hAnsiTheme="minorHAnsi" w:cstheme="minorHAnsi"/>
          <w:color w:val="000000" w:themeColor="text1"/>
        </w:rPr>
      </w:pPr>
      <w:r w:rsidRPr="00084012">
        <w:rPr>
          <w:rFonts w:asciiTheme="minorHAnsi" w:hAnsiTheme="minorHAnsi" w:cstheme="minorHAnsi"/>
          <w:color w:val="000000" w:themeColor="text1"/>
        </w:rPr>
        <w:t xml:space="preserve">Democracy is on a global decline and is </w:t>
      </w:r>
      <w:r>
        <w:rPr>
          <w:rFonts w:asciiTheme="minorHAnsi" w:hAnsiTheme="minorHAnsi" w:cstheme="minorHAnsi"/>
          <w:color w:val="000000" w:themeColor="text1"/>
        </w:rPr>
        <w:t>set to collapse</w:t>
      </w:r>
    </w:p>
    <w:p w14:paraId="4FD882ED" w14:textId="77777777" w:rsidR="00C713CB" w:rsidRPr="00084012" w:rsidRDefault="00C713CB" w:rsidP="00C713CB">
      <w:pPr>
        <w:rPr>
          <w:rFonts w:asciiTheme="minorHAnsi" w:hAnsiTheme="minorHAnsi" w:cstheme="minorHAnsi"/>
          <w:b/>
          <w:color w:val="000000" w:themeColor="text1"/>
          <w:sz w:val="26"/>
          <w:szCs w:val="26"/>
        </w:rPr>
      </w:pPr>
      <w:proofErr w:type="spellStart"/>
      <w:r w:rsidRPr="00084012">
        <w:rPr>
          <w:rFonts w:asciiTheme="minorHAnsi" w:hAnsiTheme="minorHAnsi" w:cstheme="minorHAnsi"/>
          <w:b/>
          <w:color w:val="000000" w:themeColor="text1"/>
          <w:sz w:val="26"/>
          <w:szCs w:val="26"/>
        </w:rPr>
        <w:t>Zeleb</w:t>
      </w:r>
      <w:proofErr w:type="spellEnd"/>
      <w:r w:rsidRPr="00084012">
        <w:rPr>
          <w:rFonts w:asciiTheme="minorHAnsi" w:hAnsiTheme="minorHAnsi" w:cstheme="minorHAnsi"/>
          <w:b/>
          <w:color w:val="000000" w:themeColor="text1"/>
          <w:sz w:val="26"/>
          <w:szCs w:val="26"/>
        </w:rPr>
        <w:t xml:space="preserve"> 22</w:t>
      </w:r>
    </w:p>
    <w:p w14:paraId="4023A486" w14:textId="77777777" w:rsidR="00C713CB" w:rsidRPr="00084012" w:rsidRDefault="00C713CB" w:rsidP="00C713CB">
      <w:pPr>
        <w:rPr>
          <w:rFonts w:asciiTheme="minorHAnsi" w:hAnsiTheme="minorHAnsi" w:cstheme="minorHAnsi"/>
          <w:color w:val="000000" w:themeColor="text1"/>
          <w:shd w:val="clear" w:color="auto" w:fill="FFFFFF"/>
        </w:rPr>
      </w:pPr>
      <w:r w:rsidRPr="00084012">
        <w:rPr>
          <w:rFonts w:asciiTheme="minorHAnsi" w:hAnsiTheme="minorHAnsi" w:cstheme="minorHAnsi"/>
          <w:color w:val="000000" w:themeColor="text1"/>
        </w:rPr>
        <w:t>[</w:t>
      </w:r>
      <w:r w:rsidRPr="00084012">
        <w:rPr>
          <w:rFonts w:asciiTheme="minorHAnsi" w:hAnsiTheme="minorHAnsi" w:cstheme="minorHAnsi"/>
          <w:color w:val="000000" w:themeColor="text1"/>
          <w:shd w:val="clear" w:color="auto" w:fill="FFFFFF"/>
        </w:rPr>
        <w:t>Zeleb.es is a south American site made to spread news across the world. This ranges from political to social to environmental news., 02 – 20 – 2022, “Democracy is in decline worldwide per the Global Democracy Index” MSN, https://www.msn.com/en-us/news/world/democracy-is-in-decline-worldwide-per-the-global-democracy-index/ss-AAU147j]/SP</w:t>
      </w:r>
    </w:p>
    <w:p w14:paraId="326B8E22" w14:textId="77777777" w:rsidR="00C713CB" w:rsidRPr="00084012" w:rsidRDefault="00C713CB" w:rsidP="00C713CB">
      <w:pPr>
        <w:pStyle w:val="NormalWeb"/>
        <w:shd w:val="clear" w:color="auto" w:fill="FFFFFF"/>
        <w:spacing w:before="0" w:beforeAutospacing="0" w:after="0" w:afterAutospacing="0" w:line="330" w:lineRule="atLeast"/>
        <w:rPr>
          <w:rFonts w:asciiTheme="minorHAnsi" w:hAnsiTheme="minorHAnsi" w:cstheme="minorHAnsi"/>
          <w:color w:val="000000" w:themeColor="text1"/>
          <w:sz w:val="22"/>
          <w:szCs w:val="22"/>
        </w:rPr>
      </w:pPr>
      <w:r w:rsidRPr="0056765E">
        <w:rPr>
          <w:rStyle w:val="Emphasis"/>
          <w:rFonts w:asciiTheme="minorHAnsi" w:hAnsiTheme="minorHAnsi" w:cstheme="minorHAnsi"/>
          <w:color w:val="000000" w:themeColor="text1"/>
          <w:highlight w:val="green"/>
        </w:rPr>
        <w:t>Less than half of the world lives in a democracy Global democracy is in decline</w:t>
      </w:r>
      <w:r w:rsidRPr="00084012">
        <w:rPr>
          <w:rStyle w:val="Emphasis"/>
          <w:rFonts w:asciiTheme="minorHAnsi" w:hAnsiTheme="minorHAnsi" w:cstheme="minorHAnsi"/>
          <w:color w:val="000000" w:themeColor="text1"/>
        </w:rPr>
        <w:t>, and less than half of the world's population lives under a form of democratic government</w:t>
      </w:r>
      <w:r w:rsidRPr="00084012">
        <w:rPr>
          <w:rFonts w:asciiTheme="minorHAnsi" w:hAnsiTheme="minorHAnsi" w:cstheme="minorHAnsi"/>
          <w:color w:val="000000" w:themeColor="text1"/>
          <w:sz w:val="22"/>
          <w:szCs w:val="22"/>
        </w:rPr>
        <w:t xml:space="preserve">. These are the </w:t>
      </w:r>
      <w:r w:rsidRPr="0056765E">
        <w:rPr>
          <w:rFonts w:asciiTheme="minorHAnsi" w:hAnsiTheme="minorHAnsi" w:cstheme="minorHAnsi"/>
          <w:color w:val="000000" w:themeColor="text1"/>
          <w:sz w:val="22"/>
          <w:szCs w:val="22"/>
          <w:highlight w:val="green"/>
        </w:rPr>
        <w:t>results of the</w:t>
      </w:r>
      <w:r w:rsidRPr="00084012">
        <w:rPr>
          <w:rFonts w:asciiTheme="minorHAnsi" w:hAnsiTheme="minorHAnsi" w:cstheme="minorHAnsi"/>
          <w:color w:val="000000" w:themeColor="text1"/>
          <w:sz w:val="22"/>
          <w:szCs w:val="22"/>
        </w:rPr>
        <w:t xml:space="preserve"> latest edition of the </w:t>
      </w:r>
      <w:r w:rsidRPr="0056765E">
        <w:rPr>
          <w:rFonts w:asciiTheme="minorHAnsi" w:hAnsiTheme="minorHAnsi" w:cstheme="minorHAnsi"/>
          <w:color w:val="000000" w:themeColor="text1"/>
          <w:sz w:val="22"/>
          <w:szCs w:val="22"/>
          <w:highlight w:val="green"/>
        </w:rPr>
        <w:t>Democracy Index</w:t>
      </w:r>
      <w:r w:rsidRPr="00084012">
        <w:rPr>
          <w:rFonts w:asciiTheme="minorHAnsi" w:hAnsiTheme="minorHAnsi" w:cstheme="minorHAnsi"/>
          <w:color w:val="000000" w:themeColor="text1"/>
          <w:sz w:val="22"/>
          <w:szCs w:val="22"/>
        </w:rPr>
        <w:t xml:space="preserve"> from the Economist Intelligence Unit (</w:t>
      </w:r>
      <w:r w:rsidRPr="0056765E">
        <w:rPr>
          <w:rFonts w:asciiTheme="minorHAnsi" w:hAnsiTheme="minorHAnsi" w:cstheme="minorHAnsi"/>
          <w:color w:val="000000" w:themeColor="text1"/>
          <w:sz w:val="22"/>
          <w:szCs w:val="22"/>
          <w:highlight w:val="green"/>
        </w:rPr>
        <w:t>EIU</w:t>
      </w:r>
      <w:r w:rsidRPr="00084012">
        <w:rPr>
          <w:rStyle w:val="Emphasis"/>
          <w:rFonts w:asciiTheme="minorHAnsi" w:hAnsiTheme="minorHAnsi" w:cstheme="minorHAnsi"/>
          <w:color w:val="000000" w:themeColor="text1"/>
        </w:rPr>
        <w:t xml:space="preserve">). A </w:t>
      </w:r>
      <w:r w:rsidRPr="0056765E">
        <w:rPr>
          <w:rStyle w:val="Emphasis"/>
          <w:rFonts w:asciiTheme="minorHAnsi" w:hAnsiTheme="minorHAnsi" w:cstheme="minorHAnsi"/>
          <w:color w:val="000000" w:themeColor="text1"/>
          <w:highlight w:val="green"/>
        </w:rPr>
        <w:t>survey done in 167 countries The Democracy Index</w:t>
      </w:r>
      <w:r w:rsidRPr="00084012">
        <w:rPr>
          <w:rFonts w:asciiTheme="minorHAnsi" w:hAnsiTheme="minorHAnsi" w:cstheme="minorHAnsi"/>
          <w:color w:val="000000" w:themeColor="text1"/>
          <w:sz w:val="22"/>
          <w:szCs w:val="22"/>
        </w:rPr>
        <w:t xml:space="preserve"> is an annual survey that ranks the level of democracy in 167 countries. Per The Economist, the Democracy Index uses a ranking system that measures five elements: electoral process and pluralism, the functioning of government, political participation, democratic political culture, and civil liberties. </w:t>
      </w:r>
      <w:r w:rsidRPr="00084012">
        <w:rPr>
          <w:rStyle w:val="Emphasis"/>
          <w:rFonts w:asciiTheme="minorHAnsi" w:hAnsiTheme="minorHAnsi" w:cstheme="minorHAnsi"/>
          <w:color w:val="000000" w:themeColor="text1"/>
        </w:rPr>
        <w:t xml:space="preserve">A </w:t>
      </w:r>
      <w:proofErr w:type="spellStart"/>
      <w:r w:rsidRPr="00084012">
        <w:rPr>
          <w:rStyle w:val="Emphasis"/>
          <w:rFonts w:asciiTheme="minorHAnsi" w:hAnsiTheme="minorHAnsi" w:cstheme="minorHAnsi"/>
          <w:color w:val="000000" w:themeColor="text1"/>
        </w:rPr>
        <w:t>priviledged</w:t>
      </w:r>
      <w:proofErr w:type="spellEnd"/>
      <w:r w:rsidRPr="00084012">
        <w:rPr>
          <w:rStyle w:val="Emphasis"/>
          <w:rFonts w:asciiTheme="minorHAnsi" w:hAnsiTheme="minorHAnsi" w:cstheme="minorHAnsi"/>
          <w:color w:val="000000" w:themeColor="text1"/>
        </w:rPr>
        <w:t xml:space="preserve"> 6.4% The latest edition of this study has found that </w:t>
      </w:r>
      <w:r w:rsidRPr="0056765E">
        <w:rPr>
          <w:rStyle w:val="Emphasis"/>
          <w:rFonts w:asciiTheme="minorHAnsi" w:hAnsiTheme="minorHAnsi" w:cstheme="minorHAnsi"/>
          <w:color w:val="000000" w:themeColor="text1"/>
          <w:highlight w:val="green"/>
        </w:rPr>
        <w:t>only 6.4% of the world's population lives in</w:t>
      </w:r>
      <w:r w:rsidRPr="00084012">
        <w:rPr>
          <w:rStyle w:val="Emphasis"/>
          <w:rFonts w:asciiTheme="minorHAnsi" w:hAnsiTheme="minorHAnsi" w:cstheme="minorHAnsi"/>
          <w:color w:val="000000" w:themeColor="text1"/>
        </w:rPr>
        <w:t xml:space="preserve"> </w:t>
      </w:r>
      <w:r w:rsidRPr="0056765E">
        <w:rPr>
          <w:rStyle w:val="Emphasis"/>
          <w:rFonts w:asciiTheme="minorHAnsi" w:hAnsiTheme="minorHAnsi" w:cstheme="minorHAnsi"/>
          <w:color w:val="000000" w:themeColor="text1"/>
          <w:highlight w:val="green"/>
        </w:rPr>
        <w:t>a</w:t>
      </w:r>
      <w:r w:rsidRPr="00084012">
        <w:rPr>
          <w:rStyle w:val="Emphasis"/>
          <w:rFonts w:asciiTheme="minorHAnsi" w:hAnsiTheme="minorHAnsi" w:cstheme="minorHAnsi"/>
          <w:color w:val="000000" w:themeColor="text1"/>
        </w:rPr>
        <w:t xml:space="preserve"> country with </w:t>
      </w:r>
      <w:r w:rsidRPr="0056765E">
        <w:rPr>
          <w:rStyle w:val="Emphasis"/>
          <w:rFonts w:asciiTheme="minorHAnsi" w:hAnsiTheme="minorHAnsi" w:cstheme="minorHAnsi"/>
          <w:color w:val="000000" w:themeColor="text1"/>
          <w:highlight w:val="green"/>
        </w:rPr>
        <w:t>full democracy</w:t>
      </w:r>
      <w:r w:rsidRPr="00084012">
        <w:rPr>
          <w:rStyle w:val="Emphasis"/>
          <w:rFonts w:asciiTheme="minorHAnsi" w:hAnsiTheme="minorHAnsi" w:cstheme="minorHAnsi"/>
          <w:color w:val="000000" w:themeColor="text1"/>
        </w:rPr>
        <w:t xml:space="preserve"> and a shocking </w:t>
      </w:r>
      <w:r w:rsidRPr="0056765E">
        <w:rPr>
          <w:rStyle w:val="Emphasis"/>
          <w:rFonts w:asciiTheme="minorHAnsi" w:hAnsiTheme="minorHAnsi" w:cstheme="minorHAnsi"/>
          <w:color w:val="000000" w:themeColor="text1"/>
          <w:highlight w:val="green"/>
        </w:rPr>
        <w:t>1/3</w:t>
      </w:r>
      <w:r w:rsidRPr="00084012">
        <w:rPr>
          <w:rStyle w:val="Emphasis"/>
          <w:rFonts w:asciiTheme="minorHAnsi" w:hAnsiTheme="minorHAnsi" w:cstheme="minorHAnsi"/>
          <w:color w:val="000000" w:themeColor="text1"/>
        </w:rPr>
        <w:t xml:space="preserve"> of the world </w:t>
      </w:r>
      <w:r w:rsidRPr="0056765E">
        <w:rPr>
          <w:rStyle w:val="Emphasis"/>
          <w:rFonts w:asciiTheme="minorHAnsi" w:hAnsiTheme="minorHAnsi" w:cstheme="minorHAnsi"/>
          <w:color w:val="000000" w:themeColor="text1"/>
          <w:highlight w:val="green"/>
        </w:rPr>
        <w:t>lives under authoritarian</w:t>
      </w:r>
      <w:r w:rsidRPr="00084012">
        <w:rPr>
          <w:rStyle w:val="Emphasis"/>
          <w:rFonts w:asciiTheme="minorHAnsi" w:hAnsiTheme="minorHAnsi" w:cstheme="minorHAnsi"/>
          <w:color w:val="000000" w:themeColor="text1"/>
        </w:rPr>
        <w:t xml:space="preserve"> rule.</w:t>
      </w:r>
      <w:r w:rsidRPr="00084012">
        <w:rPr>
          <w:rFonts w:asciiTheme="minorHAnsi" w:hAnsiTheme="minorHAnsi" w:cstheme="minorHAnsi"/>
          <w:color w:val="000000" w:themeColor="text1"/>
          <w:sz w:val="22"/>
          <w:szCs w:val="22"/>
        </w:rPr>
        <w:t xml:space="preserve"> </w:t>
      </w:r>
      <w:r w:rsidRPr="0056765E">
        <w:rPr>
          <w:rFonts w:asciiTheme="minorHAnsi" w:hAnsiTheme="minorHAnsi" w:cstheme="minorHAnsi"/>
          <w:bCs/>
          <w:color w:val="000000" w:themeColor="text1"/>
          <w:sz w:val="22"/>
          <w:szCs w:val="22"/>
          <w:highlight w:val="green"/>
        </w:rPr>
        <w:t>A less democratic world</w:t>
      </w:r>
      <w:r w:rsidRPr="0056765E">
        <w:rPr>
          <w:rFonts w:asciiTheme="minorHAnsi" w:hAnsiTheme="minorHAnsi" w:cstheme="minorHAnsi"/>
          <w:color w:val="000000" w:themeColor="text1"/>
          <w:sz w:val="22"/>
          <w:szCs w:val="22"/>
          <w:highlight w:val="green"/>
        </w:rPr>
        <w:t xml:space="preserve"> </w:t>
      </w:r>
      <w:proofErr w:type="gramStart"/>
      <w:r w:rsidRPr="0056765E">
        <w:rPr>
          <w:rFonts w:asciiTheme="minorHAnsi" w:hAnsiTheme="minorHAnsi" w:cstheme="minorHAnsi"/>
          <w:color w:val="000000" w:themeColor="text1"/>
          <w:sz w:val="22"/>
          <w:szCs w:val="22"/>
          <w:highlight w:val="green"/>
        </w:rPr>
        <w:t>In</w:t>
      </w:r>
      <w:proofErr w:type="gramEnd"/>
      <w:r w:rsidRPr="0056765E">
        <w:rPr>
          <w:rFonts w:asciiTheme="minorHAnsi" w:hAnsiTheme="minorHAnsi" w:cstheme="minorHAnsi"/>
          <w:color w:val="000000" w:themeColor="text1"/>
          <w:sz w:val="22"/>
          <w:szCs w:val="22"/>
          <w:highlight w:val="green"/>
        </w:rPr>
        <w:t xml:space="preserve"> 2020</w:t>
      </w:r>
      <w:r w:rsidRPr="00084012">
        <w:rPr>
          <w:rFonts w:asciiTheme="minorHAnsi" w:hAnsiTheme="minorHAnsi" w:cstheme="minorHAnsi"/>
          <w:color w:val="000000" w:themeColor="text1"/>
          <w:sz w:val="22"/>
          <w:szCs w:val="22"/>
        </w:rPr>
        <w:t>, 49.4% of the world population was considered to be living in a democracy of some kind or another</w:t>
      </w:r>
      <w:r w:rsidRPr="00084012">
        <w:rPr>
          <w:rStyle w:val="Emphasis"/>
          <w:rFonts w:asciiTheme="minorHAnsi" w:hAnsiTheme="minorHAnsi" w:cstheme="minorHAnsi"/>
          <w:color w:val="000000" w:themeColor="text1"/>
        </w:rPr>
        <w:t xml:space="preserve">. However, </w:t>
      </w:r>
      <w:r w:rsidRPr="0056765E">
        <w:rPr>
          <w:rStyle w:val="Emphasis"/>
          <w:rFonts w:asciiTheme="minorHAnsi" w:hAnsiTheme="minorHAnsi" w:cstheme="minorHAnsi"/>
          <w:color w:val="000000" w:themeColor="text1"/>
          <w:highlight w:val="green"/>
        </w:rPr>
        <w:t>the number went down to just 45.7% in 2021</w:t>
      </w:r>
      <w:r w:rsidRPr="00084012">
        <w:rPr>
          <w:rStyle w:val="Emphasis"/>
          <w:rFonts w:asciiTheme="minorHAnsi" w:hAnsiTheme="minorHAnsi" w:cstheme="minorHAnsi"/>
          <w:color w:val="000000" w:themeColor="text1"/>
        </w:rPr>
        <w:t>.</w:t>
      </w:r>
      <w:r w:rsidRPr="00084012">
        <w:rPr>
          <w:rFonts w:asciiTheme="minorHAnsi" w:hAnsiTheme="minorHAnsi" w:cstheme="minorHAnsi"/>
          <w:color w:val="000000" w:themeColor="text1"/>
          <w:sz w:val="22"/>
          <w:szCs w:val="22"/>
        </w:rPr>
        <w:t xml:space="preserve"> </w:t>
      </w:r>
      <w:r w:rsidRPr="00084012">
        <w:rPr>
          <w:rFonts w:asciiTheme="minorHAnsi" w:hAnsiTheme="minorHAnsi" w:cstheme="minorHAnsi"/>
          <w:bCs/>
          <w:color w:val="000000" w:themeColor="text1"/>
          <w:sz w:val="22"/>
          <w:szCs w:val="22"/>
        </w:rPr>
        <w:t>Threats to democracy</w:t>
      </w:r>
      <w:r w:rsidRPr="00084012">
        <w:rPr>
          <w:rFonts w:asciiTheme="minorHAnsi" w:hAnsiTheme="minorHAnsi" w:cstheme="minorHAnsi"/>
          <w:color w:val="000000" w:themeColor="text1"/>
          <w:sz w:val="22"/>
          <w:szCs w:val="22"/>
        </w:rPr>
        <w:t xml:space="preserve"> </w:t>
      </w:r>
      <w:r w:rsidRPr="00084012">
        <w:rPr>
          <w:rStyle w:val="Emphasis"/>
          <w:rFonts w:asciiTheme="minorHAnsi" w:hAnsiTheme="minorHAnsi" w:cstheme="minorHAnsi"/>
          <w:color w:val="000000" w:themeColor="text1"/>
        </w:rPr>
        <w:t>Several threats to democracy were found by the EIU's report for 2022 and the coming years.</w:t>
      </w:r>
      <w:r w:rsidRPr="00084012">
        <w:rPr>
          <w:rFonts w:asciiTheme="minorHAnsi" w:hAnsiTheme="minorHAnsi" w:cstheme="minorHAnsi"/>
          <w:color w:val="000000" w:themeColor="text1"/>
          <w:sz w:val="22"/>
          <w:szCs w:val="22"/>
        </w:rPr>
        <w:t xml:space="preserve"> The report claims that "the biggest challenge to the Western model of democracy over the coming years will come from China."</w:t>
      </w:r>
    </w:p>
    <w:p w14:paraId="633885F1" w14:textId="77777777" w:rsidR="00C713CB" w:rsidRPr="00084012" w:rsidRDefault="00C713CB" w:rsidP="00C713CB">
      <w:pPr>
        <w:rPr>
          <w:rFonts w:asciiTheme="minorHAnsi" w:hAnsiTheme="minorHAnsi" w:cstheme="minorHAnsi"/>
          <w:color w:val="000000" w:themeColor="text1"/>
        </w:rPr>
      </w:pPr>
    </w:p>
    <w:p w14:paraId="0A77555B" w14:textId="77777777" w:rsidR="00C713CB" w:rsidRPr="00084012" w:rsidRDefault="00C713CB" w:rsidP="00C713CB">
      <w:pPr>
        <w:pStyle w:val="Heading4"/>
        <w:rPr>
          <w:rStyle w:val="Emphasis"/>
          <w:rFonts w:asciiTheme="minorHAnsi" w:hAnsiTheme="minorHAnsi" w:cstheme="minorHAnsi"/>
          <w:b/>
          <w:color w:val="000000" w:themeColor="text1"/>
        </w:rPr>
      </w:pPr>
      <w:r w:rsidRPr="00084012">
        <w:rPr>
          <w:rFonts w:asciiTheme="minorHAnsi" w:hAnsiTheme="minorHAnsi" w:cstheme="minorHAnsi"/>
          <w:color w:val="000000" w:themeColor="text1"/>
        </w:rPr>
        <w:t xml:space="preserve">Lack of Objectivity </w:t>
      </w:r>
      <w:proofErr w:type="gramStart"/>
      <w:r w:rsidRPr="00084012">
        <w:rPr>
          <w:rFonts w:asciiTheme="minorHAnsi" w:hAnsiTheme="minorHAnsi" w:cstheme="minorHAnsi"/>
          <w:color w:val="000000" w:themeColor="text1"/>
        </w:rPr>
        <w:t>cripples</w:t>
      </w:r>
      <w:proofErr w:type="gramEnd"/>
      <w:r w:rsidRPr="00084012">
        <w:rPr>
          <w:rFonts w:asciiTheme="minorHAnsi" w:hAnsiTheme="minorHAnsi" w:cstheme="minorHAnsi"/>
          <w:color w:val="000000" w:themeColor="text1"/>
        </w:rPr>
        <w:t xml:space="preserve"> global democracy: </w:t>
      </w:r>
      <w:r w:rsidRPr="00084012">
        <w:rPr>
          <w:rStyle w:val="Emphasis"/>
          <w:rFonts w:asciiTheme="minorHAnsi" w:hAnsiTheme="minorHAnsi" w:cstheme="minorHAnsi"/>
          <w:b/>
          <w:i/>
          <w:color w:val="000000" w:themeColor="text1"/>
        </w:rPr>
        <w:t>fake news</w:t>
      </w:r>
      <w:r w:rsidRPr="0024163A">
        <w:rPr>
          <w:rStyle w:val="Emphasis"/>
          <w:rFonts w:asciiTheme="minorHAnsi" w:hAnsiTheme="minorHAnsi" w:cstheme="minorHAnsi"/>
          <w:b/>
          <w:i/>
          <w:color w:val="000000" w:themeColor="text1"/>
        </w:rPr>
        <w:t xml:space="preserve"> </w:t>
      </w:r>
      <w:r w:rsidRPr="00084012">
        <w:rPr>
          <w:rStyle w:val="Emphasis"/>
          <w:rFonts w:asciiTheme="minorHAnsi" w:hAnsiTheme="minorHAnsi" w:cstheme="minorHAnsi"/>
          <w:b/>
          <w:color w:val="000000" w:themeColor="text1"/>
        </w:rPr>
        <w:t xml:space="preserve">and </w:t>
      </w:r>
      <w:r w:rsidRPr="0024163A">
        <w:rPr>
          <w:rStyle w:val="Emphasis"/>
          <w:rFonts w:asciiTheme="minorHAnsi" w:hAnsiTheme="minorHAnsi" w:cstheme="minorHAnsi"/>
          <w:b/>
          <w:i/>
          <w:color w:val="000000" w:themeColor="text1"/>
        </w:rPr>
        <w:t>government distrust</w:t>
      </w:r>
    </w:p>
    <w:p w14:paraId="1F123FA1" w14:textId="77777777" w:rsidR="00C713CB" w:rsidRPr="00084012" w:rsidRDefault="00C713CB" w:rsidP="00C713CB">
      <w:pPr>
        <w:rPr>
          <w:rFonts w:asciiTheme="minorHAnsi" w:hAnsiTheme="minorHAnsi" w:cstheme="minorHAnsi"/>
          <w:b/>
          <w:color w:val="000000" w:themeColor="text1"/>
          <w:sz w:val="26"/>
          <w:szCs w:val="26"/>
        </w:rPr>
      </w:pPr>
      <w:r w:rsidRPr="00084012">
        <w:rPr>
          <w:rFonts w:asciiTheme="minorHAnsi" w:hAnsiTheme="minorHAnsi" w:cstheme="minorHAnsi"/>
          <w:b/>
          <w:color w:val="000000" w:themeColor="text1"/>
          <w:sz w:val="26"/>
          <w:szCs w:val="26"/>
        </w:rPr>
        <w:t>DROI 21</w:t>
      </w:r>
    </w:p>
    <w:p w14:paraId="1A1FC67A" w14:textId="77777777" w:rsidR="00C713CB" w:rsidRPr="00084012" w:rsidRDefault="00C713CB" w:rsidP="00C713CB">
      <w:pPr>
        <w:rPr>
          <w:rFonts w:asciiTheme="minorHAnsi" w:hAnsiTheme="minorHAnsi" w:cstheme="minorHAnsi"/>
          <w:color w:val="000000" w:themeColor="text1"/>
        </w:rPr>
      </w:pPr>
      <w:r w:rsidRPr="00084012">
        <w:rPr>
          <w:rFonts w:asciiTheme="minorHAnsi" w:hAnsiTheme="minorHAnsi" w:cstheme="minorHAnsi"/>
          <w:color w:val="000000" w:themeColor="text1"/>
        </w:rPr>
        <w:t xml:space="preserve">[The Directorate-General for External Policies of the Union is responsible for </w:t>
      </w:r>
      <w:proofErr w:type="spellStart"/>
      <w:r w:rsidRPr="00084012">
        <w:rPr>
          <w:rFonts w:asciiTheme="minorHAnsi" w:hAnsiTheme="minorHAnsi" w:cstheme="minorHAnsi"/>
          <w:color w:val="000000" w:themeColor="text1"/>
        </w:rPr>
        <w:t>organising</w:t>
      </w:r>
      <w:proofErr w:type="spellEnd"/>
      <w:r w:rsidRPr="00084012">
        <w:rPr>
          <w:rFonts w:asciiTheme="minorHAnsi" w:hAnsiTheme="minorHAnsi" w:cstheme="minorHAnsi"/>
          <w:color w:val="000000" w:themeColor="text1"/>
        </w:rPr>
        <w:t xml:space="preserve"> the work of Parliament's committees and interparliamentary delegations in the field of external – that is, beyond the EU – policies, April 2021, “The Impact of Disinformation on democratic processes and human rights in the world” European Parliament DROI </w:t>
      </w:r>
      <w:proofErr w:type="spellStart"/>
      <w:r w:rsidRPr="00084012">
        <w:rPr>
          <w:rFonts w:asciiTheme="minorHAnsi" w:hAnsiTheme="minorHAnsi" w:cstheme="minorHAnsi"/>
          <w:color w:val="000000" w:themeColor="text1"/>
        </w:rPr>
        <w:t>Subcommitee</w:t>
      </w:r>
      <w:proofErr w:type="spellEnd"/>
      <w:r w:rsidRPr="00084012">
        <w:rPr>
          <w:rFonts w:asciiTheme="minorHAnsi" w:hAnsiTheme="minorHAnsi" w:cstheme="minorHAnsi"/>
          <w:color w:val="000000" w:themeColor="text1"/>
        </w:rPr>
        <w:t xml:space="preserve">, </w:t>
      </w:r>
      <w:hyperlink r:id="rId9" w:history="1">
        <w:r w:rsidRPr="00084012">
          <w:rPr>
            <w:rStyle w:val="Hyperlink"/>
            <w:rFonts w:asciiTheme="minorHAnsi" w:hAnsiTheme="minorHAnsi" w:cstheme="minorHAnsi"/>
            <w:color w:val="000000" w:themeColor="text1"/>
          </w:rPr>
          <w:t>https://www.europarl.europa.eu/RegData/etudes/STUD/2021/653635/EXPO_STU(2021)653635_EN.pdf]/SP</w:t>
        </w:r>
      </w:hyperlink>
    </w:p>
    <w:p w14:paraId="500DF8A2" w14:textId="77777777" w:rsidR="00C713CB" w:rsidRPr="00084012" w:rsidRDefault="00C713CB" w:rsidP="00C713CB">
      <w:pPr>
        <w:rPr>
          <w:rFonts w:asciiTheme="minorHAnsi" w:hAnsiTheme="minorHAnsi" w:cstheme="minorHAnsi"/>
          <w:color w:val="000000" w:themeColor="text1"/>
        </w:rPr>
      </w:pPr>
      <w:r w:rsidRPr="0056765E">
        <w:rPr>
          <w:rStyle w:val="Emphasis"/>
          <w:rFonts w:asciiTheme="minorHAnsi" w:hAnsiTheme="minorHAnsi" w:cstheme="minorHAnsi"/>
          <w:color w:val="000000" w:themeColor="text1"/>
          <w:highlight w:val="green"/>
        </w:rPr>
        <w:t>Disinformation has an impact on the basic health and credibility of democratic processes</w:t>
      </w:r>
      <w:r w:rsidRPr="00084012">
        <w:rPr>
          <w:rFonts w:asciiTheme="minorHAnsi" w:hAnsiTheme="minorHAnsi" w:cstheme="minorHAnsi"/>
          <w:color w:val="000000" w:themeColor="text1"/>
        </w:rPr>
        <w:t xml:space="preserve">. This has become the core of recent positions taken by international </w:t>
      </w:r>
      <w:proofErr w:type="spellStart"/>
      <w:r w:rsidRPr="00084012">
        <w:rPr>
          <w:rFonts w:asciiTheme="minorHAnsi" w:hAnsiTheme="minorHAnsi" w:cstheme="minorHAnsi"/>
          <w:color w:val="000000" w:themeColor="text1"/>
        </w:rPr>
        <w:t>organisations</w:t>
      </w:r>
      <w:proofErr w:type="spellEnd"/>
      <w:r w:rsidRPr="00084012">
        <w:rPr>
          <w:rFonts w:asciiTheme="minorHAnsi" w:hAnsiTheme="minorHAnsi" w:cstheme="minorHAnsi"/>
          <w:color w:val="000000" w:themeColor="text1"/>
        </w:rPr>
        <w:t xml:space="preserve">, such as Resolution 2326 (2020) of the Parliamentary Assembly of the Council of Europe (PACE) expressing </w:t>
      </w:r>
      <w:r w:rsidRPr="00084012">
        <w:rPr>
          <w:rStyle w:val="Emphasis"/>
          <w:rFonts w:asciiTheme="minorHAnsi" w:hAnsiTheme="minorHAnsi" w:cstheme="minorHAnsi"/>
          <w:color w:val="000000" w:themeColor="text1"/>
        </w:rPr>
        <w:t xml:space="preserve">concern ‘about the scale of information </w:t>
      </w:r>
      <w:r w:rsidRPr="0056765E">
        <w:rPr>
          <w:rStyle w:val="Emphasis"/>
          <w:rFonts w:asciiTheme="minorHAnsi" w:hAnsiTheme="minorHAnsi" w:cstheme="minorHAnsi"/>
          <w:color w:val="000000" w:themeColor="text1"/>
          <w:highlight w:val="green"/>
        </w:rPr>
        <w:t>pollution in a</w:t>
      </w:r>
      <w:r w:rsidRPr="00084012">
        <w:rPr>
          <w:rStyle w:val="Emphasis"/>
          <w:rFonts w:asciiTheme="minorHAnsi" w:hAnsiTheme="minorHAnsi" w:cstheme="minorHAnsi"/>
          <w:color w:val="000000" w:themeColor="text1"/>
        </w:rPr>
        <w:t xml:space="preserve"> digitally </w:t>
      </w:r>
      <w:r w:rsidRPr="0056765E">
        <w:rPr>
          <w:rStyle w:val="Emphasis"/>
          <w:rFonts w:asciiTheme="minorHAnsi" w:hAnsiTheme="minorHAnsi" w:cstheme="minorHAnsi"/>
          <w:color w:val="000000" w:themeColor="text1"/>
          <w:highlight w:val="green"/>
        </w:rPr>
        <w:t xml:space="preserve">connected and increasingly </w:t>
      </w:r>
      <w:proofErr w:type="spellStart"/>
      <w:r w:rsidRPr="0056765E">
        <w:rPr>
          <w:rStyle w:val="Emphasis"/>
          <w:rFonts w:asciiTheme="minorHAnsi" w:hAnsiTheme="minorHAnsi" w:cstheme="minorHAnsi"/>
          <w:color w:val="000000" w:themeColor="text1"/>
          <w:highlight w:val="green"/>
        </w:rPr>
        <w:t>polarised</w:t>
      </w:r>
      <w:proofErr w:type="spellEnd"/>
      <w:r w:rsidRPr="0056765E">
        <w:rPr>
          <w:rStyle w:val="Emphasis"/>
          <w:rFonts w:asciiTheme="minorHAnsi" w:hAnsiTheme="minorHAnsi" w:cstheme="minorHAnsi"/>
          <w:color w:val="000000" w:themeColor="text1"/>
          <w:highlight w:val="green"/>
        </w:rPr>
        <w:t xml:space="preserve"> world</w:t>
      </w:r>
      <w:r w:rsidRPr="00084012">
        <w:rPr>
          <w:rStyle w:val="Emphasis"/>
          <w:rFonts w:asciiTheme="minorHAnsi" w:hAnsiTheme="minorHAnsi" w:cstheme="minorHAnsi"/>
          <w:color w:val="000000" w:themeColor="text1"/>
        </w:rPr>
        <w:t xml:space="preserve">, the </w:t>
      </w:r>
      <w:r w:rsidRPr="0056765E">
        <w:rPr>
          <w:rStyle w:val="Emphasis"/>
          <w:rFonts w:asciiTheme="minorHAnsi" w:hAnsiTheme="minorHAnsi" w:cstheme="minorHAnsi"/>
          <w:color w:val="000000" w:themeColor="text1"/>
          <w:highlight w:val="green"/>
        </w:rPr>
        <w:t>spread of disinformation</w:t>
      </w:r>
      <w:r w:rsidRPr="00084012">
        <w:rPr>
          <w:rStyle w:val="Emphasis"/>
          <w:rFonts w:asciiTheme="minorHAnsi" w:hAnsiTheme="minorHAnsi" w:cstheme="minorHAnsi"/>
          <w:color w:val="000000" w:themeColor="text1"/>
        </w:rPr>
        <w:t xml:space="preserve"> campaigns </w:t>
      </w:r>
      <w:r w:rsidRPr="0056765E">
        <w:rPr>
          <w:rStyle w:val="Emphasis"/>
          <w:rFonts w:asciiTheme="minorHAnsi" w:hAnsiTheme="minorHAnsi" w:cstheme="minorHAnsi"/>
          <w:color w:val="000000" w:themeColor="text1"/>
          <w:highlight w:val="green"/>
        </w:rPr>
        <w:t>aimed at</w:t>
      </w:r>
      <w:r w:rsidRPr="00084012">
        <w:rPr>
          <w:rStyle w:val="Emphasis"/>
          <w:rFonts w:asciiTheme="minorHAnsi" w:hAnsiTheme="minorHAnsi" w:cstheme="minorHAnsi"/>
          <w:color w:val="000000" w:themeColor="text1"/>
        </w:rPr>
        <w:t xml:space="preserve"> shaping public opinion</w:t>
      </w:r>
      <w:r w:rsidRPr="00084012">
        <w:rPr>
          <w:rFonts w:asciiTheme="minorHAnsi" w:hAnsiTheme="minorHAnsi" w:cstheme="minorHAnsi"/>
          <w:color w:val="000000" w:themeColor="text1"/>
        </w:rPr>
        <w:t xml:space="preserve">, trends of foreign electoral </w:t>
      </w:r>
      <w:r w:rsidRPr="0056765E">
        <w:rPr>
          <w:rFonts w:asciiTheme="minorHAnsi" w:hAnsiTheme="minorHAnsi" w:cstheme="minorHAnsi"/>
          <w:color w:val="000000" w:themeColor="text1"/>
          <w:highlight w:val="green"/>
        </w:rPr>
        <w:t>interference and manipulation</w:t>
      </w:r>
      <w:r w:rsidRPr="00084012">
        <w:rPr>
          <w:rFonts w:asciiTheme="minorHAnsi" w:hAnsiTheme="minorHAnsi" w:cstheme="minorHAnsi"/>
          <w:color w:val="000000" w:themeColor="text1"/>
        </w:rPr>
        <w:t xml:space="preserve">’ 59. Information and shared narratives are a precondition for good quality democratic public discourse. In this context, </w:t>
      </w:r>
      <w:r w:rsidRPr="0056765E">
        <w:rPr>
          <w:rFonts w:asciiTheme="minorHAnsi" w:hAnsiTheme="minorHAnsi" w:cstheme="minorHAnsi"/>
          <w:color w:val="000000" w:themeColor="text1"/>
          <w:highlight w:val="green"/>
        </w:rPr>
        <w:t>the E</w:t>
      </w:r>
      <w:r w:rsidRPr="00084012">
        <w:rPr>
          <w:rFonts w:asciiTheme="minorHAnsi" w:hAnsiTheme="minorHAnsi" w:cstheme="minorHAnsi"/>
          <w:color w:val="000000" w:themeColor="text1"/>
        </w:rPr>
        <w:t xml:space="preserve">uropean </w:t>
      </w:r>
      <w:r w:rsidRPr="0056765E">
        <w:rPr>
          <w:rFonts w:asciiTheme="minorHAnsi" w:hAnsiTheme="minorHAnsi" w:cstheme="minorHAnsi"/>
          <w:color w:val="000000" w:themeColor="text1"/>
          <w:highlight w:val="green"/>
        </w:rPr>
        <w:t>P</w:t>
      </w:r>
      <w:r w:rsidRPr="00084012">
        <w:rPr>
          <w:rFonts w:asciiTheme="minorHAnsi" w:hAnsiTheme="minorHAnsi" w:cstheme="minorHAnsi"/>
          <w:color w:val="000000" w:themeColor="text1"/>
        </w:rPr>
        <w:t xml:space="preserve">arliament </w:t>
      </w:r>
      <w:r w:rsidRPr="0056765E">
        <w:rPr>
          <w:rStyle w:val="Emphasis"/>
          <w:rFonts w:asciiTheme="minorHAnsi" w:hAnsiTheme="minorHAnsi" w:cstheme="minorHAnsi"/>
          <w:color w:val="000000" w:themeColor="text1"/>
          <w:highlight w:val="green"/>
        </w:rPr>
        <w:t>views disinformation as an ‘increasing systematic pressure</w:t>
      </w:r>
      <w:r w:rsidRPr="00084012">
        <w:rPr>
          <w:rStyle w:val="Emphasis"/>
          <w:rFonts w:asciiTheme="minorHAnsi" w:hAnsiTheme="minorHAnsi" w:cstheme="minorHAnsi"/>
          <w:color w:val="000000" w:themeColor="text1"/>
        </w:rPr>
        <w:t>’ on European societies and their electoral stability</w:t>
      </w:r>
      <w:r w:rsidRPr="00084012">
        <w:rPr>
          <w:rFonts w:asciiTheme="minorHAnsi" w:hAnsiTheme="minorHAnsi" w:cstheme="minorHAnsi"/>
          <w:color w:val="000000" w:themeColor="text1"/>
        </w:rPr>
        <w:t xml:space="preserve">60. The European Commission’s strategy Shaping Europe’s Digital Future61 considers that ‘disinformation erodes trust in institutions along with digital and traditional media </w:t>
      </w:r>
      <w:r w:rsidRPr="0056765E">
        <w:rPr>
          <w:rFonts w:asciiTheme="minorHAnsi" w:hAnsiTheme="minorHAnsi" w:cstheme="minorHAnsi"/>
          <w:color w:val="000000" w:themeColor="text1"/>
          <w:highlight w:val="green"/>
        </w:rPr>
        <w:t xml:space="preserve">and </w:t>
      </w:r>
      <w:r w:rsidRPr="0056765E">
        <w:rPr>
          <w:rStyle w:val="Emphasis"/>
          <w:rFonts w:asciiTheme="minorHAnsi" w:hAnsiTheme="minorHAnsi" w:cstheme="minorHAnsi"/>
          <w:color w:val="000000" w:themeColor="text1"/>
          <w:highlight w:val="green"/>
        </w:rPr>
        <w:t>harms our democracies</w:t>
      </w:r>
      <w:r w:rsidRPr="00084012">
        <w:rPr>
          <w:rStyle w:val="Emphasis"/>
          <w:rFonts w:asciiTheme="minorHAnsi" w:hAnsiTheme="minorHAnsi" w:cstheme="minorHAnsi"/>
          <w:color w:val="000000" w:themeColor="text1"/>
        </w:rPr>
        <w:t xml:space="preserve"> by hampering the ability of citizens to take informed decisions’. It also warns that disinformation is set to </w:t>
      </w:r>
      <w:proofErr w:type="spellStart"/>
      <w:r w:rsidRPr="00084012">
        <w:rPr>
          <w:rStyle w:val="Emphasis"/>
          <w:rFonts w:asciiTheme="minorHAnsi" w:hAnsiTheme="minorHAnsi" w:cstheme="minorHAnsi"/>
          <w:color w:val="000000" w:themeColor="text1"/>
        </w:rPr>
        <w:t>polarise</w:t>
      </w:r>
      <w:proofErr w:type="spellEnd"/>
      <w:r w:rsidRPr="00084012">
        <w:rPr>
          <w:rStyle w:val="Emphasis"/>
          <w:rFonts w:asciiTheme="minorHAnsi" w:hAnsiTheme="minorHAnsi" w:cstheme="minorHAnsi"/>
          <w:color w:val="000000" w:themeColor="text1"/>
        </w:rPr>
        <w:t xml:space="preserve"> democratic societies</w:t>
      </w:r>
      <w:r w:rsidRPr="00084012">
        <w:rPr>
          <w:rFonts w:asciiTheme="minorHAnsi" w:hAnsiTheme="minorHAnsi" w:cstheme="minorHAnsi"/>
          <w:color w:val="000000" w:themeColor="text1"/>
        </w:rPr>
        <w:t xml:space="preserve"> by creating or deepening tensions and undermining democratic pillars such as electoral systems. There are </w:t>
      </w:r>
      <w:proofErr w:type="gramStart"/>
      <w:r w:rsidRPr="00084012">
        <w:rPr>
          <w:rFonts w:asciiTheme="minorHAnsi" w:hAnsiTheme="minorHAnsi" w:cstheme="minorHAnsi"/>
          <w:color w:val="000000" w:themeColor="text1"/>
        </w:rPr>
        <w:t>a number of</w:t>
      </w:r>
      <w:proofErr w:type="gramEnd"/>
      <w:r w:rsidRPr="00084012">
        <w:rPr>
          <w:rFonts w:asciiTheme="minorHAnsi" w:hAnsiTheme="minorHAnsi" w:cstheme="minorHAnsi"/>
          <w:color w:val="000000" w:themeColor="text1"/>
        </w:rPr>
        <w:t xml:space="preserve"> ways in which disinformation weakens democratic institutions. These include the use of social media to channel disinformation in coordinated ways </w:t>
      </w:r>
      <w:proofErr w:type="gramStart"/>
      <w:r w:rsidRPr="00084012">
        <w:rPr>
          <w:rFonts w:asciiTheme="minorHAnsi" w:hAnsiTheme="minorHAnsi" w:cstheme="minorHAnsi"/>
          <w:color w:val="000000" w:themeColor="text1"/>
        </w:rPr>
        <w:t>so as to</w:t>
      </w:r>
      <w:proofErr w:type="gramEnd"/>
      <w:r w:rsidRPr="00084012">
        <w:rPr>
          <w:rFonts w:asciiTheme="minorHAnsi" w:hAnsiTheme="minorHAnsi" w:cstheme="minorHAnsi"/>
          <w:color w:val="000000" w:themeColor="text1"/>
        </w:rPr>
        <w:t xml:space="preserve"> undermine institutions’ credibility. </w:t>
      </w:r>
      <w:r w:rsidRPr="0056765E">
        <w:rPr>
          <w:rStyle w:val="Emphasis"/>
          <w:rFonts w:asciiTheme="minorHAnsi" w:hAnsiTheme="minorHAnsi" w:cstheme="minorHAnsi"/>
          <w:color w:val="000000" w:themeColor="text1"/>
          <w:highlight w:val="green"/>
        </w:rPr>
        <w:t>As trust in mainstream media</w:t>
      </w:r>
      <w:r w:rsidRPr="00084012">
        <w:rPr>
          <w:rStyle w:val="Emphasis"/>
          <w:rFonts w:asciiTheme="minorHAnsi" w:hAnsiTheme="minorHAnsi" w:cstheme="minorHAnsi"/>
          <w:color w:val="000000" w:themeColor="text1"/>
        </w:rPr>
        <w:t xml:space="preserve"> has </w:t>
      </w:r>
      <w:r w:rsidRPr="0056765E">
        <w:rPr>
          <w:rStyle w:val="Emphasis"/>
          <w:rFonts w:asciiTheme="minorHAnsi" w:hAnsiTheme="minorHAnsi" w:cstheme="minorHAnsi"/>
          <w:color w:val="000000" w:themeColor="text1"/>
          <w:highlight w:val="green"/>
        </w:rPr>
        <w:t>plummeted</w:t>
      </w:r>
      <w:r w:rsidRPr="00084012">
        <w:rPr>
          <w:rStyle w:val="Emphasis"/>
          <w:rFonts w:asciiTheme="minorHAnsi" w:hAnsiTheme="minorHAnsi" w:cstheme="minorHAnsi"/>
          <w:color w:val="000000" w:themeColor="text1"/>
        </w:rPr>
        <w:t xml:space="preserve">62, </w:t>
      </w:r>
      <w:r w:rsidRPr="0056765E">
        <w:rPr>
          <w:rStyle w:val="Emphasis"/>
          <w:rFonts w:asciiTheme="minorHAnsi" w:hAnsiTheme="minorHAnsi" w:cstheme="minorHAnsi"/>
          <w:color w:val="000000" w:themeColor="text1"/>
          <w:highlight w:val="green"/>
        </w:rPr>
        <w:t>alternative</w:t>
      </w:r>
      <w:r w:rsidRPr="00084012">
        <w:rPr>
          <w:rStyle w:val="Emphasis"/>
          <w:rFonts w:asciiTheme="minorHAnsi" w:hAnsiTheme="minorHAnsi" w:cstheme="minorHAnsi"/>
          <w:color w:val="000000" w:themeColor="text1"/>
        </w:rPr>
        <w:t xml:space="preserve"> news ecosystems have flourished. Online platforms’ business model pushes content that </w:t>
      </w:r>
      <w:r w:rsidRPr="0056765E">
        <w:rPr>
          <w:rStyle w:val="Emphasis"/>
          <w:rFonts w:asciiTheme="minorHAnsi" w:hAnsiTheme="minorHAnsi" w:cstheme="minorHAnsi"/>
          <w:color w:val="000000" w:themeColor="text1"/>
          <w:highlight w:val="green"/>
        </w:rPr>
        <w:t>generates</w:t>
      </w:r>
      <w:r w:rsidRPr="00084012">
        <w:rPr>
          <w:rStyle w:val="Emphasis"/>
          <w:rFonts w:asciiTheme="minorHAnsi" w:hAnsiTheme="minorHAnsi" w:cstheme="minorHAnsi"/>
          <w:color w:val="000000" w:themeColor="text1"/>
        </w:rPr>
        <w:t xml:space="preserve"> clicks and this has </w:t>
      </w:r>
      <w:r w:rsidRPr="0056765E">
        <w:rPr>
          <w:rStyle w:val="Emphasis"/>
          <w:rFonts w:asciiTheme="minorHAnsi" w:hAnsiTheme="minorHAnsi" w:cstheme="minorHAnsi"/>
          <w:color w:val="000000" w:themeColor="text1"/>
          <w:highlight w:val="green"/>
        </w:rPr>
        <w:t xml:space="preserve">increased </w:t>
      </w:r>
      <w:proofErr w:type="spellStart"/>
      <w:r w:rsidRPr="0056765E">
        <w:rPr>
          <w:rStyle w:val="Emphasis"/>
          <w:rFonts w:asciiTheme="minorHAnsi" w:hAnsiTheme="minorHAnsi" w:cstheme="minorHAnsi"/>
          <w:color w:val="000000" w:themeColor="text1"/>
          <w:highlight w:val="green"/>
        </w:rPr>
        <w:t>polarisation</w:t>
      </w:r>
      <w:proofErr w:type="spellEnd"/>
      <w:r w:rsidRPr="00084012">
        <w:rPr>
          <w:rFonts w:asciiTheme="minorHAnsi" w:hAnsiTheme="minorHAnsi" w:cstheme="minorHAnsi"/>
          <w:color w:val="000000" w:themeColor="text1"/>
        </w:rPr>
        <w:t xml:space="preserve">. This </w:t>
      </w:r>
      <w:proofErr w:type="spellStart"/>
      <w:r w:rsidRPr="00084012">
        <w:rPr>
          <w:rFonts w:asciiTheme="minorHAnsi" w:hAnsiTheme="minorHAnsi" w:cstheme="minorHAnsi"/>
          <w:color w:val="000000" w:themeColor="text1"/>
        </w:rPr>
        <w:t>favours</w:t>
      </w:r>
      <w:proofErr w:type="spellEnd"/>
      <w:r w:rsidRPr="00084012">
        <w:rPr>
          <w:rFonts w:asciiTheme="minorHAnsi" w:hAnsiTheme="minorHAnsi" w:cstheme="minorHAnsi"/>
          <w:color w:val="000000" w:themeColor="text1"/>
        </w:rPr>
        <w:t xml:space="preserve"> the creation of more homogeneous audiences, undercuts tolerance for alternative views63. Figure 2 below suggests that around 80 % of people believe that disinformation has negative impacts in their own countries’ politics, in other countries’ politics and in political discussions among families and friends, which increases </w:t>
      </w:r>
      <w:proofErr w:type="spellStart"/>
      <w:r w:rsidRPr="00084012">
        <w:rPr>
          <w:rFonts w:asciiTheme="minorHAnsi" w:hAnsiTheme="minorHAnsi" w:cstheme="minorHAnsi"/>
          <w:color w:val="000000" w:themeColor="text1"/>
        </w:rPr>
        <w:t>polarisation</w:t>
      </w:r>
      <w:proofErr w:type="spellEnd"/>
      <w:r w:rsidRPr="00084012">
        <w:rPr>
          <w:rFonts w:asciiTheme="minorHAnsi" w:hAnsiTheme="minorHAnsi" w:cstheme="minorHAnsi"/>
          <w:color w:val="000000" w:themeColor="text1"/>
        </w:rPr>
        <w:t xml:space="preserve">. Surveys also </w:t>
      </w:r>
      <w:r w:rsidRPr="00084012">
        <w:rPr>
          <w:rStyle w:val="Emphasis"/>
          <w:rFonts w:asciiTheme="minorHAnsi" w:hAnsiTheme="minorHAnsi" w:cstheme="minorHAnsi"/>
          <w:color w:val="000000" w:themeColor="text1"/>
        </w:rPr>
        <w:t xml:space="preserve">show that </w:t>
      </w:r>
      <w:r w:rsidRPr="0056765E">
        <w:rPr>
          <w:rStyle w:val="Emphasis"/>
          <w:rFonts w:asciiTheme="minorHAnsi" w:hAnsiTheme="minorHAnsi" w:cstheme="minorHAnsi"/>
          <w:color w:val="000000" w:themeColor="text1"/>
          <w:highlight w:val="green"/>
        </w:rPr>
        <w:t>disinformation can sow distrust in different pillars of democratic institutions</w:t>
      </w:r>
      <w:r w:rsidRPr="00084012">
        <w:rPr>
          <w:rStyle w:val="Emphasis"/>
          <w:rFonts w:asciiTheme="minorHAnsi" w:hAnsiTheme="minorHAnsi" w:cstheme="minorHAnsi"/>
          <w:color w:val="000000" w:themeColor="text1"/>
        </w:rPr>
        <w:t>, including public institutions such as governments, parliaments and courts or their processes, public figures, as well as journalists and free media</w:t>
      </w:r>
      <w:r w:rsidRPr="00084012">
        <w:rPr>
          <w:rFonts w:asciiTheme="minorHAnsi" w:hAnsiTheme="minorHAnsi" w:cstheme="minorHAnsi"/>
          <w:color w:val="000000" w:themeColor="text1"/>
        </w:rPr>
        <w:t>64. For example, a survey undertaken by Ipsos Public Affairs and Centre for International Governance Innovation (CIGI) reports that</w:t>
      </w:r>
      <w:r w:rsidRPr="00084012">
        <w:rPr>
          <w:rStyle w:val="Emphasis"/>
          <w:rFonts w:asciiTheme="minorHAnsi" w:hAnsiTheme="minorHAnsi" w:cstheme="minorHAnsi"/>
          <w:color w:val="000000" w:themeColor="text1"/>
        </w:rPr>
        <w:t xml:space="preserve">, </w:t>
      </w:r>
      <w:r w:rsidRPr="0056765E">
        <w:rPr>
          <w:rStyle w:val="Emphasis"/>
          <w:rFonts w:asciiTheme="minorHAnsi" w:hAnsiTheme="minorHAnsi" w:cstheme="minorHAnsi"/>
          <w:color w:val="000000" w:themeColor="text1"/>
          <w:highlight w:val="green"/>
        </w:rPr>
        <w:t>due to the spread of disinformation, many citizens have less trust in</w:t>
      </w:r>
      <w:r w:rsidRPr="00084012">
        <w:rPr>
          <w:rStyle w:val="Emphasis"/>
          <w:rFonts w:asciiTheme="minorHAnsi" w:hAnsiTheme="minorHAnsi" w:cstheme="minorHAnsi"/>
          <w:color w:val="000000" w:themeColor="text1"/>
        </w:rPr>
        <w:t xml:space="preserve"> media (40 %) and </w:t>
      </w:r>
      <w:r w:rsidRPr="0056765E">
        <w:rPr>
          <w:rStyle w:val="Emphasis"/>
          <w:rFonts w:asciiTheme="minorHAnsi" w:hAnsiTheme="minorHAnsi" w:cstheme="minorHAnsi"/>
          <w:color w:val="000000" w:themeColor="text1"/>
          <w:highlight w:val="green"/>
        </w:rPr>
        <w:t>government (22 %)</w:t>
      </w:r>
      <w:r w:rsidRPr="00084012">
        <w:rPr>
          <w:rFonts w:asciiTheme="minorHAnsi" w:hAnsiTheme="minorHAnsi" w:cstheme="minorHAnsi"/>
          <w:color w:val="000000" w:themeColor="text1"/>
        </w:rPr>
        <w:t>65</w:t>
      </w:r>
    </w:p>
    <w:p w14:paraId="43082F2D" w14:textId="77777777" w:rsidR="00C713CB" w:rsidRPr="00084012" w:rsidRDefault="00C713CB" w:rsidP="00C713CB">
      <w:pPr>
        <w:pStyle w:val="Heading4"/>
        <w:rPr>
          <w:rFonts w:asciiTheme="minorHAnsi" w:hAnsiTheme="minorHAnsi" w:cstheme="minorHAnsi"/>
          <w:color w:val="000000" w:themeColor="text1"/>
          <w:sz w:val="18"/>
          <w:szCs w:val="18"/>
        </w:rPr>
      </w:pPr>
      <w:r w:rsidRPr="00084012">
        <w:rPr>
          <w:rStyle w:val="normaltextrun"/>
          <w:rFonts w:asciiTheme="minorHAnsi" w:hAnsiTheme="minorHAnsi" w:cstheme="minorHAnsi"/>
          <w:color w:val="000000" w:themeColor="text1"/>
        </w:rPr>
        <w:t xml:space="preserve">Democracy </w:t>
      </w:r>
      <w:r w:rsidRPr="00084012">
        <w:rPr>
          <w:rStyle w:val="normaltextrun"/>
          <w:rFonts w:asciiTheme="minorHAnsi" w:hAnsiTheme="minorHAnsi" w:cstheme="minorHAnsi"/>
          <w:i/>
          <w:color w:val="000000" w:themeColor="text1"/>
        </w:rPr>
        <w:t xml:space="preserve">solves </w:t>
      </w:r>
      <w:r w:rsidRPr="00084012">
        <w:rPr>
          <w:rStyle w:val="normaltextrun"/>
          <w:rFonts w:asciiTheme="minorHAnsi" w:hAnsiTheme="minorHAnsi" w:cstheme="minorHAnsi"/>
          <w:color w:val="000000" w:themeColor="text1"/>
        </w:rPr>
        <w:t xml:space="preserve">climate </w:t>
      </w:r>
      <w:proofErr w:type="gramStart"/>
      <w:r w:rsidRPr="00084012">
        <w:rPr>
          <w:rStyle w:val="normaltextrun"/>
          <w:rFonts w:asciiTheme="minorHAnsi" w:hAnsiTheme="minorHAnsi" w:cstheme="minorHAnsi"/>
          <w:color w:val="000000" w:themeColor="text1"/>
        </w:rPr>
        <w:t>change</w:t>
      </w:r>
      <w:proofErr w:type="gramEnd"/>
      <w:r w:rsidRPr="00084012">
        <w:rPr>
          <w:rStyle w:val="normaltextrun"/>
          <w:rFonts w:asciiTheme="minorHAnsi" w:hAnsiTheme="minorHAnsi" w:cstheme="minorHAnsi"/>
          <w:color w:val="000000" w:themeColor="text1"/>
        </w:rPr>
        <w:t xml:space="preserve"> but we need an </w:t>
      </w:r>
      <w:r w:rsidRPr="00084012">
        <w:rPr>
          <w:rStyle w:val="normaltextrun"/>
          <w:rFonts w:asciiTheme="minorHAnsi" w:hAnsiTheme="minorHAnsi" w:cstheme="minorHAnsi"/>
          <w:i/>
          <w:color w:val="000000" w:themeColor="text1"/>
        </w:rPr>
        <w:t>increase</w:t>
      </w:r>
      <w:r w:rsidRPr="00084012">
        <w:rPr>
          <w:rStyle w:val="normaltextrun"/>
          <w:rFonts w:asciiTheme="minorHAnsi" w:hAnsiTheme="minorHAnsi" w:cstheme="minorHAnsi"/>
          <w:color w:val="000000" w:themeColor="text1"/>
        </w:rPr>
        <w:t xml:space="preserve"> in pace of action</w:t>
      </w:r>
      <w:r w:rsidRPr="00084012">
        <w:rPr>
          <w:rStyle w:val="eop"/>
          <w:rFonts w:asciiTheme="minorHAnsi" w:hAnsiTheme="minorHAnsi" w:cstheme="minorHAnsi"/>
          <w:color w:val="000000" w:themeColor="text1"/>
        </w:rPr>
        <w:t> </w:t>
      </w:r>
    </w:p>
    <w:p w14:paraId="2C06A066" w14:textId="77777777" w:rsidR="00C713CB" w:rsidRPr="00084012" w:rsidRDefault="00C713CB" w:rsidP="00C713CB">
      <w:pPr>
        <w:pStyle w:val="paragraph"/>
        <w:spacing w:before="0" w:beforeAutospacing="0" w:after="0" w:afterAutospacing="0"/>
        <w:textAlignment w:val="baseline"/>
        <w:rPr>
          <w:rStyle w:val="eop"/>
          <w:rFonts w:asciiTheme="minorHAnsi" w:eastAsiaTheme="majorEastAsia" w:hAnsiTheme="minorHAnsi" w:cstheme="minorHAnsi"/>
          <w:color w:val="000000" w:themeColor="text1"/>
          <w:sz w:val="22"/>
          <w:szCs w:val="22"/>
        </w:rPr>
      </w:pPr>
      <w:r w:rsidRPr="00084012">
        <w:rPr>
          <w:rStyle w:val="normaltextrun"/>
          <w:rFonts w:asciiTheme="minorHAnsi" w:eastAsiaTheme="majorEastAsia" w:hAnsiTheme="minorHAnsi" w:cstheme="minorHAnsi"/>
          <w:b/>
          <w:bCs/>
          <w:color w:val="000000" w:themeColor="text1"/>
          <w:sz w:val="26"/>
          <w:szCs w:val="26"/>
        </w:rPr>
        <w:t>Casas-Zamora 21</w:t>
      </w:r>
      <w:r w:rsidRPr="00084012">
        <w:rPr>
          <w:rStyle w:val="normaltextrun"/>
          <w:rFonts w:asciiTheme="minorHAnsi" w:eastAsiaTheme="majorEastAsia" w:hAnsiTheme="minorHAnsi" w:cstheme="minorHAnsi"/>
          <w:color w:val="000000" w:themeColor="text1"/>
          <w:sz w:val="22"/>
          <w:szCs w:val="22"/>
        </w:rPr>
        <w:t xml:space="preserve"> [Dr. Kevin Casas-Zamora is the Secretary-General of the International Institute for Democracy and Electoral Assistance (IDEA), with over 25 years of experience in democratic governance as a researcher, analyst, educator, </w:t>
      </w:r>
      <w:proofErr w:type="gramStart"/>
      <w:r w:rsidRPr="00084012">
        <w:rPr>
          <w:rStyle w:val="normaltextrun"/>
          <w:rFonts w:asciiTheme="minorHAnsi" w:eastAsiaTheme="majorEastAsia" w:hAnsiTheme="minorHAnsi" w:cstheme="minorHAnsi"/>
          <w:color w:val="000000" w:themeColor="text1"/>
          <w:sz w:val="22"/>
          <w:szCs w:val="22"/>
        </w:rPr>
        <w:t>consultant</w:t>
      </w:r>
      <w:proofErr w:type="gramEnd"/>
      <w:r w:rsidRPr="00084012">
        <w:rPr>
          <w:rStyle w:val="normaltextrun"/>
          <w:rFonts w:asciiTheme="minorHAnsi" w:eastAsiaTheme="majorEastAsia" w:hAnsiTheme="minorHAnsi" w:cstheme="minorHAnsi"/>
          <w:color w:val="000000" w:themeColor="text1"/>
          <w:sz w:val="22"/>
          <w:szCs w:val="22"/>
        </w:rPr>
        <w:t xml:space="preserve"> and public official. Here he discusses the role that democracy plays in mitigating climate change. 06/29/2021 Why democracy is the key ingredient to battling climate change” </w:t>
      </w:r>
      <w:hyperlink r:id="rId10" w:tgtFrame="_blank" w:history="1">
        <w:r w:rsidRPr="00084012">
          <w:rPr>
            <w:rStyle w:val="normaltextrun"/>
            <w:rFonts w:asciiTheme="minorHAnsi" w:eastAsiaTheme="majorEastAsia" w:hAnsiTheme="minorHAnsi" w:cstheme="minorHAnsi"/>
            <w:color w:val="000000" w:themeColor="text1"/>
            <w:sz w:val="22"/>
            <w:szCs w:val="22"/>
          </w:rPr>
          <w:t>https://www.euronews.com/green/2021/06/29/why-democracy-is-the-key-ingredient-to-battling-climate-change</w:t>
        </w:r>
      </w:hyperlink>
      <w:r w:rsidRPr="00084012">
        <w:rPr>
          <w:rStyle w:val="normaltextrun"/>
          <w:rFonts w:asciiTheme="minorHAnsi" w:eastAsiaTheme="majorEastAsia" w:hAnsiTheme="minorHAnsi" w:cstheme="minorHAnsi"/>
          <w:color w:val="000000" w:themeColor="text1"/>
          <w:sz w:val="22"/>
          <w:szCs w:val="22"/>
        </w:rPr>
        <w:t xml:space="preserve"> ] //</w:t>
      </w:r>
      <w:proofErr w:type="spellStart"/>
      <w:r w:rsidRPr="00084012">
        <w:rPr>
          <w:rStyle w:val="spellingerror"/>
          <w:rFonts w:asciiTheme="minorHAnsi" w:hAnsiTheme="minorHAnsi" w:cstheme="minorHAnsi"/>
          <w:color w:val="000000" w:themeColor="text1"/>
          <w:szCs w:val="22"/>
        </w:rPr>
        <w:t>aaditg</w:t>
      </w:r>
      <w:proofErr w:type="spellEnd"/>
      <w:r w:rsidRPr="00084012">
        <w:rPr>
          <w:rStyle w:val="eop"/>
          <w:rFonts w:asciiTheme="minorHAnsi" w:eastAsiaTheme="majorEastAsia" w:hAnsiTheme="minorHAnsi" w:cstheme="minorHAnsi"/>
          <w:color w:val="000000" w:themeColor="text1"/>
          <w:sz w:val="22"/>
          <w:szCs w:val="22"/>
        </w:rPr>
        <w:t> </w:t>
      </w:r>
    </w:p>
    <w:p w14:paraId="154434BC" w14:textId="77777777" w:rsidR="00C713CB" w:rsidRPr="00084012" w:rsidRDefault="00C713CB" w:rsidP="00C713CB">
      <w:pPr>
        <w:pStyle w:val="paragraph"/>
        <w:spacing w:before="0" w:beforeAutospacing="0" w:after="0" w:afterAutospacing="0"/>
        <w:textAlignment w:val="baseline"/>
        <w:rPr>
          <w:rFonts w:asciiTheme="minorHAnsi" w:hAnsiTheme="minorHAnsi" w:cstheme="minorHAnsi"/>
          <w:color w:val="000000" w:themeColor="text1"/>
          <w:sz w:val="18"/>
          <w:szCs w:val="18"/>
        </w:rPr>
      </w:pPr>
    </w:p>
    <w:p w14:paraId="74A7D54E" w14:textId="77777777" w:rsidR="00C713CB" w:rsidRPr="00084012" w:rsidRDefault="00C713CB" w:rsidP="00C713CB">
      <w:pPr>
        <w:pStyle w:val="paragraph"/>
        <w:spacing w:before="0" w:beforeAutospacing="0" w:after="0" w:afterAutospacing="0"/>
        <w:textAlignment w:val="baseline"/>
        <w:rPr>
          <w:rStyle w:val="eop"/>
          <w:rFonts w:asciiTheme="minorHAnsi" w:eastAsiaTheme="majorEastAsia" w:hAnsiTheme="minorHAnsi" w:cstheme="minorHAnsi"/>
          <w:color w:val="000000" w:themeColor="text1"/>
          <w:sz w:val="14"/>
          <w:szCs w:val="14"/>
        </w:rPr>
      </w:pPr>
      <w:r w:rsidRPr="00084012">
        <w:rPr>
          <w:rStyle w:val="normaltextrun"/>
          <w:rFonts w:asciiTheme="minorHAnsi" w:eastAsiaTheme="majorEastAsia" w:hAnsiTheme="minorHAnsi" w:cstheme="minorHAnsi"/>
          <w:color w:val="000000" w:themeColor="text1"/>
          <w:sz w:val="14"/>
          <w:szCs w:val="14"/>
        </w:rPr>
        <w:t xml:space="preserve">The </w:t>
      </w:r>
      <w:r w:rsidRPr="00084012">
        <w:rPr>
          <w:rStyle w:val="normaltextrun"/>
          <w:rFonts w:asciiTheme="minorHAnsi" w:eastAsiaTheme="majorEastAsia" w:hAnsiTheme="minorHAnsi" w:cstheme="minorHAnsi"/>
          <w:color w:val="000000" w:themeColor="text1"/>
          <w:sz w:val="22"/>
          <w:szCs w:val="22"/>
        </w:rPr>
        <w:t>recent court rulings tell us a lot</w:t>
      </w:r>
      <w:r w:rsidRPr="00084012">
        <w:rPr>
          <w:rStyle w:val="normaltextrun"/>
          <w:rFonts w:asciiTheme="minorHAnsi" w:eastAsiaTheme="majorEastAsia" w:hAnsiTheme="minorHAnsi" w:cstheme="minorHAnsi"/>
          <w:color w:val="000000" w:themeColor="text1"/>
          <w:sz w:val="14"/>
          <w:szCs w:val="14"/>
        </w:rPr>
        <w:t xml:space="preserve">, not just about the powerful assets that democracy can deploy in the struggle against climate change, </w:t>
      </w:r>
      <w:r w:rsidRPr="00084012">
        <w:rPr>
          <w:rStyle w:val="normaltextrun"/>
          <w:rFonts w:asciiTheme="minorHAnsi" w:eastAsiaTheme="majorEastAsia" w:hAnsiTheme="minorHAnsi" w:cstheme="minorHAnsi"/>
          <w:color w:val="000000" w:themeColor="text1"/>
          <w:sz w:val="22"/>
          <w:szCs w:val="22"/>
        </w:rPr>
        <w:t xml:space="preserve">but also the long-term robustness of the case for democracy as a political system. </w:t>
      </w:r>
      <w:r w:rsidRPr="00084012">
        <w:rPr>
          <w:rStyle w:val="normaltextrun"/>
          <w:rFonts w:asciiTheme="minorHAnsi" w:eastAsiaTheme="majorEastAsia" w:hAnsiTheme="minorHAnsi" w:cstheme="minorHAnsi"/>
          <w:color w:val="000000" w:themeColor="text1"/>
          <w:sz w:val="22"/>
          <w:szCs w:val="22"/>
          <w:shd w:val="clear" w:color="auto" w:fill="00FF00"/>
        </w:rPr>
        <w:t>Democracies</w:t>
      </w:r>
      <w:r w:rsidRPr="00084012">
        <w:rPr>
          <w:rStyle w:val="normaltextrun"/>
          <w:rFonts w:asciiTheme="minorHAnsi" w:eastAsiaTheme="majorEastAsia" w:hAnsiTheme="minorHAnsi" w:cstheme="minorHAnsi"/>
          <w:color w:val="000000" w:themeColor="text1"/>
          <w:sz w:val="22"/>
          <w:szCs w:val="22"/>
        </w:rPr>
        <w:t xml:space="preserve"> are </w:t>
      </w:r>
      <w:r w:rsidRPr="00084012">
        <w:rPr>
          <w:rStyle w:val="normaltextrun"/>
          <w:rFonts w:asciiTheme="minorHAnsi" w:eastAsiaTheme="majorEastAsia" w:hAnsiTheme="minorHAnsi" w:cstheme="minorHAnsi"/>
          <w:color w:val="000000" w:themeColor="text1"/>
          <w:sz w:val="22"/>
          <w:szCs w:val="22"/>
          <w:shd w:val="clear" w:color="auto" w:fill="00FF00"/>
        </w:rPr>
        <w:t>under pressure</w:t>
      </w:r>
      <w:r w:rsidRPr="00084012">
        <w:rPr>
          <w:rStyle w:val="normaltextrun"/>
          <w:rFonts w:asciiTheme="minorHAnsi" w:eastAsiaTheme="majorEastAsia" w:hAnsiTheme="minorHAnsi" w:cstheme="minorHAnsi"/>
          <w:color w:val="000000" w:themeColor="text1"/>
          <w:sz w:val="22"/>
          <w:szCs w:val="22"/>
        </w:rPr>
        <w:t xml:space="preserve"> from populism, disinformation, </w:t>
      </w:r>
      <w:proofErr w:type="gramStart"/>
      <w:r w:rsidRPr="00084012">
        <w:rPr>
          <w:rStyle w:val="normaltextrun"/>
          <w:rFonts w:asciiTheme="minorHAnsi" w:eastAsiaTheme="majorEastAsia" w:hAnsiTheme="minorHAnsi" w:cstheme="minorHAnsi"/>
          <w:color w:val="000000" w:themeColor="text1"/>
          <w:sz w:val="22"/>
          <w:szCs w:val="22"/>
        </w:rPr>
        <w:t>inequality</w:t>
      </w:r>
      <w:proofErr w:type="gramEnd"/>
      <w:r w:rsidRPr="00084012">
        <w:rPr>
          <w:rStyle w:val="normaltextrun"/>
          <w:rFonts w:asciiTheme="minorHAnsi" w:eastAsiaTheme="majorEastAsia" w:hAnsiTheme="minorHAnsi" w:cstheme="minorHAnsi"/>
          <w:color w:val="000000" w:themeColor="text1"/>
          <w:sz w:val="22"/>
          <w:szCs w:val="22"/>
        </w:rPr>
        <w:t xml:space="preserve"> and voter frustration, according to the Global State of Democracy report from the intergovernmental </w:t>
      </w:r>
      <w:proofErr w:type="spellStart"/>
      <w:r w:rsidRPr="00084012">
        <w:rPr>
          <w:rStyle w:val="spellingerror"/>
          <w:rFonts w:asciiTheme="minorHAnsi" w:hAnsiTheme="minorHAnsi" w:cstheme="minorHAnsi"/>
          <w:color w:val="000000" w:themeColor="text1"/>
          <w:szCs w:val="22"/>
        </w:rPr>
        <w:t>organisation</w:t>
      </w:r>
      <w:proofErr w:type="spellEnd"/>
      <w:r w:rsidRPr="00084012">
        <w:rPr>
          <w:rStyle w:val="normaltextrun"/>
          <w:rFonts w:asciiTheme="minorHAnsi" w:eastAsiaTheme="majorEastAsia" w:hAnsiTheme="minorHAnsi" w:cstheme="minorHAnsi"/>
          <w:color w:val="000000" w:themeColor="text1"/>
          <w:sz w:val="22"/>
          <w:szCs w:val="22"/>
        </w:rPr>
        <w:t xml:space="preserve"> International (IDEA). They are also afflicted by a crisis of self-confidence. </w:t>
      </w:r>
      <w:r w:rsidRPr="00084012">
        <w:rPr>
          <w:rStyle w:val="normaltextrun"/>
          <w:rFonts w:asciiTheme="minorHAnsi" w:eastAsiaTheme="majorEastAsia" w:hAnsiTheme="minorHAnsi" w:cstheme="minorHAnsi"/>
          <w:color w:val="000000" w:themeColor="text1"/>
          <w:sz w:val="14"/>
          <w:szCs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084012">
        <w:rPr>
          <w:rStyle w:val="spellingerror"/>
          <w:rFonts w:asciiTheme="minorHAnsi" w:hAnsiTheme="minorHAnsi" w:cstheme="minorHAnsi"/>
          <w:color w:val="000000" w:themeColor="text1"/>
          <w:sz w:val="14"/>
          <w:szCs w:val="14"/>
        </w:rPr>
        <w:t>AmazonAndre</w:t>
      </w:r>
      <w:proofErr w:type="spellEnd"/>
      <w:r w:rsidRPr="00084012">
        <w:rPr>
          <w:rStyle w:val="normaltextrun"/>
          <w:rFonts w:asciiTheme="minorHAnsi" w:eastAsiaTheme="majorEastAsia" w:hAnsiTheme="minorHAnsi" w:cstheme="minorHAnsi"/>
          <w:color w:val="000000" w:themeColor="text1"/>
          <w:sz w:val="14"/>
          <w:szCs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084012">
        <w:rPr>
          <w:rStyle w:val="normaltextrun"/>
          <w:rFonts w:asciiTheme="minorHAnsi" w:eastAsiaTheme="majorEastAsia" w:hAnsiTheme="minorHAnsi" w:cstheme="minorHAnsi"/>
          <w:color w:val="000000" w:themeColor="text1"/>
          <w:sz w:val="22"/>
          <w:szCs w:val="22"/>
        </w:rPr>
        <w:t xml:space="preserve">Voters and politicians have short attention spans. </w:t>
      </w:r>
      <w:r w:rsidRPr="00084012">
        <w:rPr>
          <w:rStyle w:val="normaltextrun"/>
          <w:rFonts w:asciiTheme="minorHAnsi" w:eastAsiaTheme="majorEastAsia" w:hAnsiTheme="minorHAnsi" w:cstheme="minorHAnsi"/>
          <w:b/>
          <w:bCs/>
          <w:color w:val="000000" w:themeColor="text1"/>
          <w:sz w:val="22"/>
          <w:szCs w:val="22"/>
        </w:rPr>
        <w:t>Balances</w:t>
      </w:r>
      <w:r w:rsidRPr="00084012">
        <w:rPr>
          <w:rStyle w:val="normaltextrun"/>
          <w:rFonts w:asciiTheme="minorHAnsi" w:eastAsiaTheme="majorEastAsia" w:hAnsiTheme="minorHAnsi" w:cstheme="minorHAnsi"/>
          <w:color w:val="000000" w:themeColor="text1"/>
          <w:sz w:val="14"/>
          <w:szCs w:val="14"/>
        </w:rPr>
        <w:t xml:space="preserve"> of power </w:t>
      </w:r>
      <w:r w:rsidRPr="00084012">
        <w:rPr>
          <w:rStyle w:val="normaltextrun"/>
          <w:rFonts w:asciiTheme="minorHAnsi" w:eastAsiaTheme="majorEastAsia" w:hAnsiTheme="minorHAnsi" w:cstheme="minorHAnsi"/>
          <w:b/>
          <w:bCs/>
          <w:color w:val="000000" w:themeColor="text1"/>
          <w:sz w:val="22"/>
          <w:szCs w:val="22"/>
        </w:rPr>
        <w:t>mean reforms can be held hostage to obstinate US Senators or oil lobbyists.</w:t>
      </w:r>
      <w:r w:rsidRPr="00084012">
        <w:rPr>
          <w:rStyle w:val="normaltextrun"/>
          <w:rFonts w:asciiTheme="minorHAnsi" w:eastAsiaTheme="majorEastAsia" w:hAnsiTheme="minorHAnsi" w:cstheme="minorHAnsi"/>
          <w:color w:val="000000" w:themeColor="text1"/>
          <w:sz w:val="14"/>
          <w:szCs w:val="14"/>
        </w:rPr>
        <w:t xml:space="preserve"> Science can play second fiddle to voters if it entails higher taxes - France’s yellow vest protests, sparked by fuel price rises, are a case in point. And yet, despite all this, the facts are clear - </w:t>
      </w:r>
      <w:r w:rsidRPr="00084012">
        <w:rPr>
          <w:rStyle w:val="normaltextrun"/>
          <w:rFonts w:asciiTheme="minorHAnsi" w:eastAsiaTheme="majorEastAsia" w:hAnsiTheme="minorHAnsi" w:cstheme="minorHAnsi"/>
          <w:b/>
          <w:bCs/>
          <w:color w:val="000000" w:themeColor="text1"/>
          <w:sz w:val="22"/>
          <w:szCs w:val="22"/>
          <w:shd w:val="clear" w:color="auto" w:fill="00FF00"/>
        </w:rPr>
        <w:t>9 out of the 10 top performers in</w:t>
      </w:r>
      <w:r w:rsidRPr="00084012">
        <w:rPr>
          <w:rStyle w:val="normaltextrun"/>
          <w:rFonts w:asciiTheme="minorHAnsi" w:eastAsiaTheme="majorEastAsia" w:hAnsiTheme="minorHAnsi" w:cstheme="minorHAnsi"/>
          <w:b/>
          <w:bCs/>
          <w:color w:val="000000" w:themeColor="text1"/>
          <w:sz w:val="22"/>
          <w:szCs w:val="22"/>
        </w:rPr>
        <w:t xml:space="preserve"> the 2021 </w:t>
      </w:r>
      <w:r w:rsidRPr="00084012">
        <w:rPr>
          <w:rStyle w:val="normaltextrun"/>
          <w:rFonts w:asciiTheme="minorHAnsi" w:eastAsiaTheme="majorEastAsia" w:hAnsiTheme="minorHAnsi" w:cstheme="minorHAnsi"/>
          <w:b/>
          <w:bCs/>
          <w:color w:val="000000" w:themeColor="text1"/>
          <w:sz w:val="22"/>
          <w:szCs w:val="22"/>
          <w:shd w:val="clear" w:color="auto" w:fill="00FF00"/>
        </w:rPr>
        <w:t>Climate Change Performance Index are democracies</w:t>
      </w:r>
      <w:r w:rsidRPr="00084012">
        <w:rPr>
          <w:rStyle w:val="normaltextrun"/>
          <w:rFonts w:asciiTheme="minorHAnsi" w:eastAsiaTheme="majorEastAsia" w:hAnsiTheme="minorHAnsi" w:cstheme="minorHAnsi"/>
          <w:b/>
          <w:bCs/>
          <w:color w:val="000000" w:themeColor="text1"/>
          <w:sz w:val="22"/>
          <w:szCs w:val="22"/>
        </w:rPr>
        <w:t>.</w:t>
      </w:r>
      <w:r w:rsidRPr="00084012">
        <w:rPr>
          <w:rStyle w:val="normaltextrun"/>
          <w:rFonts w:asciiTheme="minorHAnsi" w:eastAsiaTheme="majorEastAsia" w:hAnsiTheme="minorHAnsi" w:cstheme="minorHAnsi"/>
          <w:color w:val="000000" w:themeColor="text1"/>
          <w:sz w:val="14"/>
          <w:szCs w:val="14"/>
        </w:rPr>
        <w:t xml:space="preserve"> Sweden tops the list of 57 countries. China is 30th. The reasons for this are not hard to fathom. </w:t>
      </w:r>
      <w:r w:rsidRPr="00084012">
        <w:rPr>
          <w:rStyle w:val="normaltextrun"/>
          <w:rFonts w:asciiTheme="minorHAnsi" w:eastAsiaTheme="majorEastAsia" w:hAnsiTheme="minorHAnsi" w:cstheme="minorHAnsi"/>
          <w:b/>
          <w:bCs/>
          <w:color w:val="000000" w:themeColor="text1"/>
          <w:sz w:val="22"/>
          <w:szCs w:val="22"/>
          <w:shd w:val="clear" w:color="auto" w:fill="00FF00"/>
        </w:rPr>
        <w:t>Democracies allow for</w:t>
      </w:r>
      <w:r w:rsidRPr="00084012">
        <w:rPr>
          <w:rStyle w:val="normaltextrun"/>
          <w:rFonts w:asciiTheme="minorHAnsi" w:eastAsiaTheme="majorEastAsia" w:hAnsiTheme="minorHAnsi" w:cstheme="minorHAnsi"/>
          <w:b/>
          <w:bCs/>
          <w:color w:val="000000" w:themeColor="text1"/>
          <w:sz w:val="22"/>
          <w:szCs w:val="22"/>
        </w:rPr>
        <w:t xml:space="preserve"> the </w:t>
      </w:r>
      <w:r w:rsidRPr="00084012">
        <w:rPr>
          <w:rStyle w:val="normaltextrun"/>
          <w:rFonts w:asciiTheme="minorHAnsi" w:eastAsiaTheme="majorEastAsia" w:hAnsiTheme="minorHAnsi" w:cstheme="minorHAnsi"/>
          <w:b/>
          <w:bCs/>
          <w:color w:val="000000" w:themeColor="text1"/>
          <w:sz w:val="22"/>
          <w:szCs w:val="22"/>
          <w:shd w:val="clear" w:color="auto" w:fill="00FF00"/>
        </w:rPr>
        <w:t>free flow of information that enables</w:t>
      </w:r>
      <w:r w:rsidRPr="00084012">
        <w:rPr>
          <w:rStyle w:val="normaltextrun"/>
          <w:rFonts w:asciiTheme="minorHAnsi" w:eastAsiaTheme="majorEastAsia" w:hAnsiTheme="minorHAnsi" w:cstheme="minorHAnsi"/>
          <w:b/>
          <w:bCs/>
          <w:color w:val="000000" w:themeColor="text1"/>
          <w:sz w:val="22"/>
          <w:szCs w:val="22"/>
        </w:rPr>
        <w:t xml:space="preserve"> policy makers to debate and find solutions, and for </w:t>
      </w:r>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civil society to </w:t>
      </w:r>
      <w:proofErr w:type="spellStart"/>
      <w:r w:rsidRPr="00084012">
        <w:rPr>
          <w:rStyle w:val="spellingerror"/>
          <w:rFonts w:asciiTheme="minorHAnsi" w:hAnsiTheme="minorHAnsi" w:cstheme="minorHAnsi"/>
          <w:b/>
          <w:bCs/>
          <w:color w:val="000000" w:themeColor="text1"/>
          <w:szCs w:val="22"/>
          <w:shd w:val="clear" w:color="auto" w:fill="00FF00"/>
        </w:rPr>
        <w:t>mobilise</w:t>
      </w:r>
      <w:proofErr w:type="spellEnd"/>
      <w:r w:rsidRPr="00084012">
        <w:rPr>
          <w:rStyle w:val="normaltextrun"/>
          <w:rFonts w:asciiTheme="minorHAnsi" w:eastAsiaTheme="majorEastAsia" w:hAnsiTheme="minorHAnsi" w:cstheme="minorHAnsi"/>
          <w:color w:val="000000" w:themeColor="text1"/>
          <w:sz w:val="14"/>
          <w:szCs w:val="14"/>
        </w:rPr>
        <w:t xml:space="preserve">. It is </w:t>
      </w:r>
      <w:r w:rsidRPr="00084012">
        <w:rPr>
          <w:rStyle w:val="normaltextrun"/>
          <w:rFonts w:asciiTheme="minorHAnsi" w:eastAsiaTheme="majorEastAsia" w:hAnsiTheme="minorHAnsi" w:cstheme="minorHAnsi"/>
          <w:color w:val="000000" w:themeColor="text1"/>
          <w:sz w:val="22"/>
          <w:szCs w:val="22"/>
          <w:shd w:val="clear" w:color="auto" w:fill="00FF00"/>
        </w:rPr>
        <w:t>no coincidence</w:t>
      </w:r>
      <w:r w:rsidRPr="00084012">
        <w:rPr>
          <w:rStyle w:val="normaltextrun"/>
          <w:rFonts w:asciiTheme="minorHAnsi" w:eastAsiaTheme="majorEastAsia" w:hAnsiTheme="minorHAnsi" w:cstheme="minorHAnsi"/>
          <w:color w:val="000000" w:themeColor="text1"/>
          <w:sz w:val="14"/>
          <w:szCs w:val="14"/>
        </w:rPr>
        <w:t xml:space="preserve"> that youth campaigner </w:t>
      </w:r>
      <w:r w:rsidRPr="00084012">
        <w:rPr>
          <w:rStyle w:val="normaltextrun"/>
          <w:rFonts w:asciiTheme="minorHAnsi" w:eastAsiaTheme="majorEastAsia" w:hAnsiTheme="minorHAnsi" w:cstheme="minorHAnsi"/>
          <w:color w:val="000000" w:themeColor="text1"/>
          <w:sz w:val="22"/>
          <w:szCs w:val="22"/>
        </w:rPr>
        <w:t xml:space="preserve">Greta </w:t>
      </w:r>
      <w:r w:rsidRPr="00084012">
        <w:rPr>
          <w:rStyle w:val="normaltextrun"/>
          <w:rFonts w:asciiTheme="minorHAnsi" w:eastAsiaTheme="majorEastAsia" w:hAnsiTheme="minorHAnsi" w:cstheme="minorHAnsi"/>
          <w:color w:val="000000" w:themeColor="text1"/>
          <w:sz w:val="22"/>
          <w:szCs w:val="22"/>
          <w:shd w:val="clear" w:color="auto" w:fill="00FF00"/>
        </w:rPr>
        <w:t>Thunberg helped spark a</w:t>
      </w:r>
      <w:r w:rsidRPr="00084012">
        <w:rPr>
          <w:rStyle w:val="normaltextrun"/>
          <w:rFonts w:asciiTheme="minorHAnsi" w:eastAsiaTheme="majorEastAsia" w:hAnsiTheme="minorHAnsi" w:cstheme="minorHAnsi"/>
          <w:color w:val="000000" w:themeColor="text1"/>
          <w:sz w:val="22"/>
          <w:szCs w:val="22"/>
        </w:rPr>
        <w:t xml:space="preserve"> global </w:t>
      </w:r>
      <w:r w:rsidRPr="00084012">
        <w:rPr>
          <w:rStyle w:val="normaltextrun"/>
          <w:rFonts w:asciiTheme="minorHAnsi" w:eastAsiaTheme="majorEastAsia" w:hAnsiTheme="minorHAnsi" w:cstheme="minorHAnsi"/>
          <w:color w:val="000000" w:themeColor="text1"/>
          <w:sz w:val="22"/>
          <w:szCs w:val="22"/>
          <w:shd w:val="clear" w:color="auto" w:fill="00FF00"/>
        </w:rPr>
        <w:t>movement f</w:t>
      </w:r>
      <w:r w:rsidRPr="00084012">
        <w:rPr>
          <w:rStyle w:val="normaltextrun"/>
          <w:rFonts w:asciiTheme="minorHAnsi" w:eastAsiaTheme="majorEastAsia" w:hAnsiTheme="minorHAnsi" w:cstheme="minorHAnsi"/>
          <w:color w:val="000000" w:themeColor="text1"/>
          <w:sz w:val="22"/>
          <w:szCs w:val="22"/>
        </w:rPr>
        <w:t xml:space="preserve">rom a lone street demonstration in Sweden, one of the world’s top performing democracies. </w:t>
      </w:r>
      <w:r w:rsidRPr="00084012">
        <w:rPr>
          <w:rStyle w:val="normaltextrun"/>
          <w:rFonts w:asciiTheme="minorHAnsi" w:eastAsiaTheme="majorEastAsia" w:hAnsiTheme="minorHAnsi" w:cstheme="minorHAnsi"/>
          <w:color w:val="000000" w:themeColor="text1"/>
          <w:sz w:val="14"/>
          <w:szCs w:val="14"/>
        </w:rPr>
        <w:t xml:space="preserve">It is no coincidence that youth campaigner Greta Thunberg helped spark a global movement from a lone street demonstration in Sweden, one of the world’s top performing democracies. </w:t>
      </w:r>
      <w:r w:rsidRPr="00084012">
        <w:rPr>
          <w:rStyle w:val="normaltextrun"/>
          <w:rFonts w:asciiTheme="minorHAnsi" w:eastAsiaTheme="majorEastAsia" w:hAnsiTheme="minorHAnsi" w:cstheme="minorHAnsi"/>
          <w:color w:val="000000" w:themeColor="text1"/>
          <w:sz w:val="22"/>
          <w:szCs w:val="22"/>
        </w:rPr>
        <w:t>Democracies are more effective against climate change for the same reasons that they don’t experience famines, as</w:t>
      </w:r>
      <w:r w:rsidRPr="00084012">
        <w:rPr>
          <w:rStyle w:val="normaltextrun"/>
          <w:rFonts w:asciiTheme="minorHAnsi" w:eastAsiaTheme="majorEastAsia" w:hAnsiTheme="minorHAnsi" w:cstheme="minorHAnsi"/>
          <w:color w:val="000000" w:themeColor="text1"/>
          <w:sz w:val="14"/>
          <w:szCs w:val="14"/>
        </w:rPr>
        <w:t xml:space="preserve"> Nobel Laureate Indian economist </w:t>
      </w:r>
      <w:r w:rsidRPr="00084012">
        <w:rPr>
          <w:rStyle w:val="normaltextrun"/>
          <w:rFonts w:asciiTheme="minorHAnsi" w:eastAsiaTheme="majorEastAsia" w:hAnsiTheme="minorHAnsi" w:cstheme="minorHAnsi"/>
          <w:b/>
          <w:bCs/>
          <w:color w:val="000000" w:themeColor="text1"/>
          <w:sz w:val="22"/>
          <w:szCs w:val="22"/>
        </w:rPr>
        <w:t xml:space="preserve">Amartya Sen suggested long ago - because in </w:t>
      </w:r>
      <w:r w:rsidRPr="00084012">
        <w:rPr>
          <w:rStyle w:val="normaltextrun"/>
          <w:rFonts w:asciiTheme="minorHAnsi" w:eastAsiaTheme="majorEastAsia" w:hAnsiTheme="minorHAnsi" w:cstheme="minorHAnsi"/>
          <w:b/>
          <w:bCs/>
          <w:color w:val="000000" w:themeColor="text1"/>
          <w:sz w:val="22"/>
          <w:szCs w:val="22"/>
          <w:shd w:val="clear" w:color="auto" w:fill="00FF00"/>
        </w:rPr>
        <w:t>allowing freedom of expression, a</w:t>
      </w:r>
      <w:r w:rsidRPr="00084012">
        <w:rPr>
          <w:rStyle w:val="normaltextrun"/>
          <w:rFonts w:asciiTheme="minorHAnsi" w:eastAsiaTheme="majorEastAsia" w:hAnsiTheme="minorHAnsi" w:cstheme="minorHAnsi"/>
          <w:b/>
          <w:bCs/>
          <w:color w:val="000000" w:themeColor="text1"/>
          <w:sz w:val="22"/>
          <w:szCs w:val="22"/>
        </w:rPr>
        <w:t xml:space="preserve"> vibrant civil </w:t>
      </w:r>
      <w:r w:rsidRPr="00084012">
        <w:rPr>
          <w:rStyle w:val="normaltextrun"/>
          <w:rFonts w:asciiTheme="minorHAnsi" w:eastAsiaTheme="majorEastAsia" w:hAnsiTheme="minorHAnsi" w:cstheme="minorHAnsi"/>
          <w:b/>
          <w:bCs/>
          <w:color w:val="000000" w:themeColor="text1"/>
          <w:sz w:val="22"/>
          <w:szCs w:val="22"/>
          <w:shd w:val="clear" w:color="auto" w:fill="00FF00"/>
        </w:rPr>
        <w:t>society, regular elections</w:t>
      </w:r>
      <w:r w:rsidRPr="00084012">
        <w:rPr>
          <w:rStyle w:val="normaltextrun"/>
          <w:rFonts w:asciiTheme="minorHAnsi" w:eastAsiaTheme="majorEastAsia" w:hAnsiTheme="minorHAnsi" w:cstheme="minorHAnsi"/>
          <w:b/>
          <w:bCs/>
          <w:color w:val="000000" w:themeColor="text1"/>
          <w:sz w:val="22"/>
          <w:szCs w:val="22"/>
        </w:rPr>
        <w:t xml:space="preserve"> and the workings of checks and balances, they </w:t>
      </w:r>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increase the likelihood that crises will be </w:t>
      </w:r>
      <w:proofErr w:type="gramStart"/>
      <w:r w:rsidRPr="00084012">
        <w:rPr>
          <w:rStyle w:val="normaltextrun"/>
          <w:rFonts w:asciiTheme="minorHAnsi" w:eastAsiaTheme="majorEastAsia" w:hAnsiTheme="minorHAnsi" w:cstheme="minorHAnsi"/>
          <w:b/>
          <w:bCs/>
          <w:color w:val="000000" w:themeColor="text1"/>
          <w:sz w:val="22"/>
          <w:szCs w:val="22"/>
          <w:shd w:val="clear" w:color="auto" w:fill="00FF00"/>
        </w:rPr>
        <w:t>met</w:t>
      </w:r>
      <w:proofErr w:type="gramEnd"/>
      <w:r w:rsidRPr="00084012">
        <w:rPr>
          <w:rStyle w:val="normaltextrun"/>
          <w:rFonts w:asciiTheme="minorHAnsi" w:eastAsiaTheme="majorEastAsia" w:hAnsiTheme="minorHAnsi" w:cstheme="minorHAnsi"/>
          <w:b/>
          <w:bCs/>
          <w:color w:val="000000" w:themeColor="text1"/>
          <w:sz w:val="22"/>
          <w:szCs w:val="22"/>
        </w:rPr>
        <w:t xml:space="preserve"> and destructive policies corrected. </w:t>
      </w:r>
      <w:r w:rsidRPr="00084012">
        <w:rPr>
          <w:rStyle w:val="normaltextrun"/>
          <w:rFonts w:asciiTheme="minorHAnsi" w:eastAsiaTheme="majorEastAsia" w:hAnsiTheme="minorHAnsi" w:cstheme="minorHAnsi"/>
          <w:color w:val="000000" w:themeColor="text1"/>
          <w:sz w:val="14"/>
          <w:szCs w:val="14"/>
        </w:rPr>
        <w:t xml:space="preserve">Democracy is not simply elections - </w:t>
      </w:r>
      <w:r w:rsidRPr="00084012">
        <w:rPr>
          <w:rStyle w:val="normaltextrun"/>
          <w:rFonts w:asciiTheme="minorHAnsi" w:eastAsiaTheme="majorEastAsia" w:hAnsiTheme="minorHAnsi" w:cstheme="minorHAnsi"/>
          <w:color w:val="000000" w:themeColor="text1"/>
          <w:sz w:val="22"/>
          <w:szCs w:val="22"/>
        </w:rPr>
        <w:t xml:space="preserve">it is the </w:t>
      </w:r>
      <w:proofErr w:type="gramStart"/>
      <w:r w:rsidRPr="00084012">
        <w:rPr>
          <w:rStyle w:val="contextualspellingandgrammarerror"/>
          <w:rFonts w:asciiTheme="minorHAnsi" w:hAnsiTheme="minorHAnsi" w:cstheme="minorHAnsi"/>
          <w:color w:val="000000" w:themeColor="text1"/>
          <w:sz w:val="22"/>
          <w:szCs w:val="22"/>
          <w:u w:val="single"/>
        </w:rPr>
        <w:t>often chaotic</w:t>
      </w:r>
      <w:proofErr w:type="gramEnd"/>
      <w:r w:rsidRPr="00084012">
        <w:rPr>
          <w:rStyle w:val="normaltextrun"/>
          <w:rFonts w:asciiTheme="minorHAnsi" w:eastAsiaTheme="majorEastAsia" w:hAnsiTheme="minorHAnsi" w:cstheme="minorHAnsi"/>
          <w:color w:val="000000" w:themeColor="text1"/>
          <w:sz w:val="22"/>
          <w:szCs w:val="22"/>
        </w:rPr>
        <w:t xml:space="preserve"> workings of myriad institutions and groups as well as a culture of open debate, where climate reform is nudged along by courts, free media, parliaments, and public protests.</w:t>
      </w:r>
      <w:r w:rsidRPr="00084012">
        <w:rPr>
          <w:rStyle w:val="normaltextrun"/>
          <w:rFonts w:asciiTheme="minorHAnsi" w:eastAsiaTheme="majorEastAsia" w:hAnsiTheme="minorHAnsi" w:cstheme="minorHAnsi"/>
          <w:color w:val="000000" w:themeColor="text1"/>
          <w:sz w:val="14"/>
          <w:szCs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084012">
        <w:rPr>
          <w:rStyle w:val="spellingerror"/>
          <w:rFonts w:asciiTheme="minorHAnsi" w:hAnsiTheme="minorHAnsi" w:cstheme="minorHAnsi"/>
          <w:color w:val="000000" w:themeColor="text1"/>
          <w:sz w:val="14"/>
          <w:szCs w:val="14"/>
        </w:rPr>
        <w:t>changeCanva</w:t>
      </w:r>
      <w:proofErr w:type="spellEnd"/>
      <w:r w:rsidRPr="00084012">
        <w:rPr>
          <w:rStyle w:val="normaltextrun"/>
          <w:rFonts w:asciiTheme="minorHAnsi" w:eastAsiaTheme="majorEastAsia" w:hAnsiTheme="minorHAnsi" w:cstheme="minorHAnsi"/>
          <w:color w:val="000000" w:themeColor="text1"/>
          <w:sz w:val="14"/>
          <w:szCs w:val="14"/>
        </w:rPr>
        <w:t xml:space="preserve"> This is vital for climate change. </w:t>
      </w:r>
      <w:proofErr w:type="spellStart"/>
      <w:r w:rsidRPr="00084012">
        <w:rPr>
          <w:rStyle w:val="spellingerror"/>
          <w:rFonts w:asciiTheme="minorHAnsi" w:hAnsiTheme="minorHAnsi" w:cstheme="minorHAnsi"/>
          <w:color w:val="000000" w:themeColor="text1"/>
          <w:sz w:val="14"/>
          <w:szCs w:val="14"/>
        </w:rPr>
        <w:t>Decarbonisation</w:t>
      </w:r>
      <w:proofErr w:type="spellEnd"/>
      <w:r w:rsidRPr="00084012">
        <w:rPr>
          <w:rStyle w:val="normaltextrun"/>
          <w:rFonts w:asciiTheme="minorHAnsi" w:eastAsiaTheme="majorEastAsia" w:hAnsiTheme="minorHAnsi" w:cstheme="minorHAnsi"/>
          <w:color w:val="000000" w:themeColor="text1"/>
          <w:sz w:val="14"/>
          <w:szCs w:val="14"/>
        </w:rPr>
        <w:t xml:space="preserve"> is not something governments do by fiat, though act they must - it is something societies </w:t>
      </w:r>
      <w:proofErr w:type="gramStart"/>
      <w:r w:rsidRPr="00084012">
        <w:rPr>
          <w:rStyle w:val="normaltextrun"/>
          <w:rFonts w:asciiTheme="minorHAnsi" w:eastAsiaTheme="majorEastAsia" w:hAnsiTheme="minorHAnsi" w:cstheme="minorHAnsi"/>
          <w:color w:val="000000" w:themeColor="text1"/>
          <w:sz w:val="14"/>
          <w:szCs w:val="14"/>
        </w:rPr>
        <w:t>as a whole must</w:t>
      </w:r>
      <w:proofErr w:type="gramEnd"/>
      <w:r w:rsidRPr="00084012">
        <w:rPr>
          <w:rStyle w:val="normaltextrun"/>
          <w:rFonts w:asciiTheme="minorHAnsi" w:eastAsiaTheme="majorEastAsia" w:hAnsiTheme="minorHAnsi" w:cstheme="minorHAnsi"/>
          <w:color w:val="000000" w:themeColor="text1"/>
          <w:sz w:val="14"/>
          <w:szCs w:val="14"/>
        </w:rPr>
        <w:t xml:space="preserve"> do by conviction. Consumer habits will need to change, from reducing air travel to adjusting diets. Trillions of dollars will have to be invested in transforming the sources of energy that fuel economies. </w:t>
      </w:r>
      <w:r w:rsidRPr="00084012">
        <w:rPr>
          <w:rStyle w:val="normaltextrun"/>
          <w:rFonts w:asciiTheme="minorHAnsi" w:eastAsiaTheme="majorEastAsia" w:hAnsiTheme="minorHAnsi" w:cstheme="minorHAnsi"/>
          <w:color w:val="000000" w:themeColor="text1"/>
          <w:sz w:val="22"/>
          <w:szCs w:val="22"/>
        </w:rPr>
        <w:t>New social contracts will have to be devised so that the burden of these fiscal bills can be equitably shared.</w:t>
      </w:r>
      <w:r w:rsidRPr="00084012">
        <w:rPr>
          <w:rStyle w:val="normaltextrun"/>
          <w:rFonts w:asciiTheme="minorHAnsi" w:eastAsiaTheme="majorEastAsia" w:hAnsiTheme="minorHAnsi" w:cstheme="minorHAnsi"/>
          <w:color w:val="000000" w:themeColor="text1"/>
          <w:sz w:val="14"/>
          <w:szCs w:val="14"/>
        </w:rPr>
        <w:t xml:space="preserve"> </w:t>
      </w:r>
      <w:r w:rsidRPr="00084012">
        <w:rPr>
          <w:rStyle w:val="normaltextrun"/>
          <w:rFonts w:asciiTheme="minorHAnsi" w:eastAsiaTheme="majorEastAsia" w:hAnsiTheme="minorHAnsi" w:cstheme="minorHAnsi"/>
          <w:b/>
          <w:bCs/>
          <w:color w:val="000000" w:themeColor="text1"/>
          <w:sz w:val="22"/>
          <w:szCs w:val="22"/>
        </w:rPr>
        <w:t xml:space="preserve">There is </w:t>
      </w:r>
      <w:r w:rsidRPr="00084012">
        <w:rPr>
          <w:rStyle w:val="normaltextrun"/>
          <w:rFonts w:asciiTheme="minorHAnsi" w:eastAsiaTheme="majorEastAsia" w:hAnsiTheme="minorHAnsi" w:cstheme="minorHAnsi"/>
          <w:b/>
          <w:bCs/>
          <w:color w:val="000000" w:themeColor="text1"/>
          <w:sz w:val="22"/>
          <w:szCs w:val="22"/>
          <w:shd w:val="clear" w:color="auto" w:fill="00FF00"/>
        </w:rPr>
        <w:t>no guarantee</w:t>
      </w:r>
      <w:r w:rsidRPr="00084012">
        <w:rPr>
          <w:rStyle w:val="normaltextrun"/>
          <w:rFonts w:asciiTheme="minorHAnsi" w:eastAsiaTheme="majorEastAsia" w:hAnsiTheme="minorHAnsi" w:cstheme="minorHAnsi"/>
          <w:b/>
          <w:bCs/>
          <w:color w:val="000000" w:themeColor="text1"/>
          <w:sz w:val="22"/>
          <w:szCs w:val="22"/>
        </w:rPr>
        <w:t xml:space="preserve"> that democracies will succeed in building the consensus needed to save our species, </w:t>
      </w:r>
      <w:r w:rsidRPr="00084012">
        <w:rPr>
          <w:rStyle w:val="normaltextrun"/>
          <w:rFonts w:asciiTheme="minorHAnsi" w:eastAsiaTheme="majorEastAsia" w:hAnsiTheme="minorHAnsi" w:cstheme="minorHAnsi"/>
          <w:b/>
          <w:bCs/>
          <w:color w:val="000000" w:themeColor="text1"/>
          <w:sz w:val="22"/>
          <w:szCs w:val="22"/>
          <w:shd w:val="clear" w:color="auto" w:fill="00FF00"/>
        </w:rPr>
        <w:t>but their odds are better than</w:t>
      </w:r>
      <w:r w:rsidRPr="00084012">
        <w:rPr>
          <w:rStyle w:val="normaltextrun"/>
          <w:rFonts w:asciiTheme="minorHAnsi" w:eastAsiaTheme="majorEastAsia" w:hAnsiTheme="minorHAnsi" w:cstheme="minorHAnsi"/>
          <w:b/>
          <w:bCs/>
          <w:color w:val="000000" w:themeColor="text1"/>
          <w:sz w:val="22"/>
          <w:szCs w:val="22"/>
        </w:rPr>
        <w:t xml:space="preserve"> those of </w:t>
      </w:r>
      <w:r w:rsidRPr="00084012">
        <w:rPr>
          <w:rStyle w:val="normaltextrun"/>
          <w:rFonts w:asciiTheme="minorHAnsi" w:eastAsiaTheme="majorEastAsia" w:hAnsiTheme="minorHAnsi" w:cstheme="minorHAnsi"/>
          <w:b/>
          <w:bCs/>
          <w:color w:val="000000" w:themeColor="text1"/>
          <w:sz w:val="22"/>
          <w:szCs w:val="22"/>
          <w:shd w:val="clear" w:color="auto" w:fill="00FF00"/>
        </w:rPr>
        <w:t>any other political arrangement</w:t>
      </w:r>
      <w:r w:rsidRPr="00084012">
        <w:rPr>
          <w:rStyle w:val="normaltextrun"/>
          <w:rFonts w:asciiTheme="minorHAnsi" w:eastAsiaTheme="majorEastAsia" w:hAnsiTheme="minorHAnsi" w:cstheme="minorHAnsi"/>
          <w:b/>
          <w:bCs/>
          <w:color w:val="000000" w:themeColor="text1"/>
          <w:sz w:val="22"/>
          <w:szCs w:val="22"/>
        </w:rPr>
        <w:t xml:space="preserve">. </w:t>
      </w:r>
      <w:r w:rsidRPr="00084012">
        <w:rPr>
          <w:rStyle w:val="normaltextrun"/>
          <w:rFonts w:asciiTheme="minorHAnsi" w:eastAsiaTheme="majorEastAsia" w:hAnsiTheme="minorHAnsi" w:cstheme="minorHAnsi"/>
          <w:color w:val="000000" w:themeColor="text1"/>
          <w:sz w:val="14"/>
          <w:szCs w:val="14"/>
        </w:rPr>
        <w:t xml:space="preserve">Could </w:t>
      </w:r>
      <w:proofErr w:type="spellStart"/>
      <w:r w:rsidRPr="00084012">
        <w:rPr>
          <w:rStyle w:val="spellingerror"/>
          <w:rFonts w:asciiTheme="minorHAnsi" w:hAnsiTheme="minorHAnsi" w:cstheme="minorHAnsi"/>
          <w:color w:val="000000" w:themeColor="text1"/>
          <w:sz w:val="14"/>
          <w:szCs w:val="14"/>
        </w:rPr>
        <w:t>decarbonising</w:t>
      </w:r>
      <w:proofErr w:type="spellEnd"/>
      <w:r w:rsidRPr="00084012">
        <w:rPr>
          <w:rStyle w:val="normaltextrun"/>
          <w:rFonts w:asciiTheme="minorHAnsi" w:eastAsiaTheme="majorEastAsia" w:hAnsiTheme="minorHAnsi" w:cstheme="minorHAnsi"/>
          <w:color w:val="000000" w:themeColor="text1"/>
          <w:sz w:val="14"/>
          <w:szCs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084012">
        <w:rPr>
          <w:rStyle w:val="normaltextrun"/>
          <w:rFonts w:asciiTheme="minorHAnsi" w:eastAsiaTheme="majorEastAsia" w:hAnsiTheme="minorHAnsi" w:cstheme="minorHAnsi"/>
          <w:color w:val="000000" w:themeColor="text1"/>
          <w:sz w:val="14"/>
          <w:szCs w:val="14"/>
        </w:rPr>
        <w:t xml:space="preserve">it is clear that </w:t>
      </w:r>
      <w:r w:rsidRPr="00084012">
        <w:rPr>
          <w:rStyle w:val="normaltextrun"/>
          <w:rFonts w:asciiTheme="minorHAnsi" w:eastAsiaTheme="majorEastAsia" w:hAnsiTheme="minorHAnsi" w:cstheme="minorHAnsi"/>
          <w:b/>
          <w:bCs/>
          <w:color w:val="000000" w:themeColor="text1"/>
          <w:sz w:val="22"/>
          <w:szCs w:val="22"/>
        </w:rPr>
        <w:t>the</w:t>
      </w:r>
      <w:proofErr w:type="gramEnd"/>
      <w:r w:rsidRPr="00084012">
        <w:rPr>
          <w:rStyle w:val="normaltextrun"/>
          <w:rFonts w:asciiTheme="minorHAnsi" w:eastAsiaTheme="majorEastAsia" w:hAnsiTheme="minorHAnsi" w:cstheme="minorHAnsi"/>
          <w:b/>
          <w:bCs/>
          <w:color w:val="000000" w:themeColor="text1"/>
          <w:sz w:val="22"/>
          <w:szCs w:val="22"/>
        </w:rPr>
        <w:t xml:space="preserve"> </w:t>
      </w:r>
      <w:r w:rsidRPr="00084012">
        <w:rPr>
          <w:rStyle w:val="normaltextrun"/>
          <w:rFonts w:asciiTheme="minorHAnsi" w:eastAsiaTheme="majorEastAsia" w:hAnsiTheme="minorHAnsi" w:cstheme="minorHAnsi"/>
          <w:b/>
          <w:bCs/>
          <w:color w:val="000000" w:themeColor="text1"/>
          <w:sz w:val="22"/>
          <w:szCs w:val="22"/>
          <w:shd w:val="clear" w:color="auto" w:fill="00FF00"/>
        </w:rPr>
        <w:t>attributes of democracy are</w:t>
      </w:r>
      <w:r w:rsidRPr="00084012">
        <w:rPr>
          <w:rStyle w:val="normaltextrun"/>
          <w:rFonts w:asciiTheme="minorHAnsi" w:eastAsiaTheme="majorEastAsia" w:hAnsiTheme="minorHAnsi" w:cstheme="minorHAnsi"/>
          <w:b/>
          <w:bCs/>
          <w:color w:val="000000" w:themeColor="text1"/>
          <w:sz w:val="22"/>
          <w:szCs w:val="22"/>
        </w:rPr>
        <w:t xml:space="preserve"> potentially </w:t>
      </w:r>
      <w:r w:rsidRPr="00084012">
        <w:rPr>
          <w:rStyle w:val="normaltextrun"/>
          <w:rFonts w:asciiTheme="minorHAnsi" w:eastAsiaTheme="majorEastAsia" w:hAnsiTheme="minorHAnsi" w:cstheme="minorHAnsi"/>
          <w:b/>
          <w:bCs/>
          <w:color w:val="000000" w:themeColor="text1"/>
          <w:sz w:val="22"/>
          <w:szCs w:val="22"/>
          <w:shd w:val="clear" w:color="auto" w:fill="00FF00"/>
        </w:rPr>
        <w:t>superior to deal with climate change</w:t>
      </w:r>
      <w:r w:rsidRPr="00084012">
        <w:rPr>
          <w:rStyle w:val="normaltextrun"/>
          <w:rFonts w:asciiTheme="minorHAnsi" w:eastAsiaTheme="majorEastAsia" w:hAnsiTheme="minorHAnsi" w:cstheme="minorHAnsi"/>
          <w:b/>
          <w:bCs/>
          <w:color w:val="000000" w:themeColor="text1"/>
          <w:sz w:val="22"/>
          <w:szCs w:val="22"/>
        </w:rPr>
        <w:t xml:space="preserve">, it is </w:t>
      </w:r>
      <w:r w:rsidRPr="00084012">
        <w:rPr>
          <w:rStyle w:val="normaltextrun"/>
          <w:rFonts w:asciiTheme="minorHAnsi" w:eastAsiaTheme="majorEastAsia" w:hAnsiTheme="minorHAnsi" w:cstheme="minorHAnsi"/>
          <w:b/>
          <w:bCs/>
          <w:color w:val="000000" w:themeColor="text1"/>
          <w:sz w:val="22"/>
          <w:szCs w:val="22"/>
          <w:shd w:val="clear" w:color="auto" w:fill="00FF00"/>
        </w:rPr>
        <w:t>much less clear</w:t>
      </w:r>
      <w:r w:rsidRPr="00084012">
        <w:rPr>
          <w:rStyle w:val="normaltextrun"/>
          <w:rFonts w:asciiTheme="minorHAnsi" w:eastAsiaTheme="majorEastAsia" w:hAnsiTheme="minorHAnsi" w:cstheme="minorHAnsi"/>
          <w:b/>
          <w:bCs/>
          <w:color w:val="000000" w:themeColor="text1"/>
          <w:sz w:val="22"/>
          <w:szCs w:val="22"/>
        </w:rPr>
        <w:t xml:space="preserve"> that </w:t>
      </w:r>
      <w:r w:rsidRPr="00084012">
        <w:rPr>
          <w:rStyle w:val="normaltextrun"/>
          <w:rFonts w:asciiTheme="minorHAnsi" w:eastAsiaTheme="majorEastAsia" w:hAnsiTheme="minorHAnsi" w:cstheme="minorHAnsi"/>
          <w:b/>
          <w:bCs/>
          <w:color w:val="000000" w:themeColor="text1"/>
          <w:sz w:val="22"/>
          <w:szCs w:val="22"/>
          <w:shd w:val="clear" w:color="auto" w:fill="00FF00"/>
        </w:rPr>
        <w:t>they will be</w:t>
      </w:r>
      <w:r w:rsidRPr="00084012">
        <w:rPr>
          <w:rStyle w:val="normaltextrun"/>
          <w:rFonts w:asciiTheme="minorHAnsi" w:eastAsiaTheme="majorEastAsia" w:hAnsiTheme="minorHAnsi" w:cstheme="minorHAnsi"/>
          <w:b/>
          <w:bCs/>
          <w:color w:val="000000" w:themeColor="text1"/>
          <w:sz w:val="22"/>
          <w:szCs w:val="22"/>
        </w:rPr>
        <w:t xml:space="preserve"> actually </w:t>
      </w:r>
      <w:r w:rsidRPr="00084012">
        <w:rPr>
          <w:rStyle w:val="normaltextrun"/>
          <w:rFonts w:asciiTheme="minorHAnsi" w:eastAsiaTheme="majorEastAsia" w:hAnsiTheme="minorHAnsi" w:cstheme="minorHAnsi"/>
          <w:b/>
          <w:bCs/>
          <w:color w:val="000000" w:themeColor="text1"/>
          <w:sz w:val="22"/>
          <w:szCs w:val="22"/>
          <w:shd w:val="clear" w:color="auto" w:fill="00FF00"/>
        </w:rPr>
        <w:t>deployed</w:t>
      </w:r>
      <w:r w:rsidRPr="00084012">
        <w:rPr>
          <w:rStyle w:val="normaltextrun"/>
          <w:rFonts w:asciiTheme="minorHAnsi" w:eastAsiaTheme="majorEastAsia" w:hAnsiTheme="minorHAnsi" w:cstheme="minorHAnsi"/>
          <w:b/>
          <w:bCs/>
          <w:color w:val="000000" w:themeColor="text1"/>
          <w:sz w:val="22"/>
          <w:szCs w:val="22"/>
        </w:rPr>
        <w:t xml:space="preserve"> with the celerity required</w:t>
      </w:r>
      <w:r w:rsidRPr="00084012">
        <w:rPr>
          <w:rStyle w:val="normaltextrun"/>
          <w:rFonts w:asciiTheme="minorHAnsi" w:eastAsiaTheme="majorEastAsia" w:hAnsiTheme="minorHAnsi" w:cstheme="minorHAnsi"/>
          <w:color w:val="000000" w:themeColor="text1"/>
          <w:sz w:val="14"/>
          <w:szCs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084012">
        <w:rPr>
          <w:rStyle w:val="normaltextrun"/>
          <w:rFonts w:asciiTheme="minorHAnsi" w:eastAsiaTheme="majorEastAsia" w:hAnsiTheme="minorHAnsi" w:cstheme="minorHAnsi"/>
          <w:b/>
          <w:bCs/>
          <w:color w:val="000000" w:themeColor="text1"/>
          <w:sz w:val="22"/>
          <w:szCs w:val="22"/>
        </w:rPr>
        <w:t xml:space="preserve">Democratic </w:t>
      </w:r>
      <w:r w:rsidRPr="00084012">
        <w:rPr>
          <w:rStyle w:val="normaltextrun"/>
          <w:rFonts w:asciiTheme="minorHAnsi" w:eastAsiaTheme="majorEastAsia" w:hAnsiTheme="minorHAnsi" w:cstheme="minorHAnsi"/>
          <w:b/>
          <w:bCs/>
          <w:color w:val="000000" w:themeColor="text1"/>
          <w:sz w:val="22"/>
          <w:szCs w:val="22"/>
          <w:shd w:val="clear" w:color="auto" w:fill="00FF00"/>
        </w:rPr>
        <w:t>governments</w:t>
      </w:r>
      <w:r w:rsidRPr="00084012">
        <w:rPr>
          <w:rStyle w:val="normaltextrun"/>
          <w:rFonts w:asciiTheme="minorHAnsi" w:eastAsiaTheme="majorEastAsia" w:hAnsiTheme="minorHAnsi" w:cstheme="minorHAnsi"/>
          <w:b/>
          <w:bCs/>
          <w:color w:val="000000" w:themeColor="text1"/>
          <w:sz w:val="22"/>
          <w:szCs w:val="22"/>
        </w:rPr>
        <w:t xml:space="preserve">, parliaments, and political leaders </w:t>
      </w:r>
      <w:r w:rsidRPr="00084012">
        <w:rPr>
          <w:rStyle w:val="normaltextrun"/>
          <w:rFonts w:asciiTheme="minorHAnsi" w:eastAsiaTheme="majorEastAsia" w:hAnsiTheme="minorHAnsi" w:cstheme="minorHAnsi"/>
          <w:b/>
          <w:bCs/>
          <w:color w:val="000000" w:themeColor="text1"/>
          <w:sz w:val="22"/>
          <w:szCs w:val="22"/>
          <w:shd w:val="clear" w:color="auto" w:fill="00FF00"/>
        </w:rPr>
        <w:t>must also</w:t>
      </w:r>
      <w:r w:rsidRPr="00084012">
        <w:rPr>
          <w:rStyle w:val="normaltextrun"/>
          <w:rFonts w:asciiTheme="minorHAnsi" w:eastAsiaTheme="majorEastAsia" w:hAnsiTheme="minorHAnsi" w:cstheme="minorHAnsi"/>
          <w:b/>
          <w:bCs/>
          <w:color w:val="000000" w:themeColor="text1"/>
          <w:sz w:val="22"/>
          <w:szCs w:val="22"/>
        </w:rPr>
        <w:t xml:space="preserve"> dramatically </w:t>
      </w:r>
      <w:r w:rsidRPr="00084012">
        <w:rPr>
          <w:rStyle w:val="normaltextrun"/>
          <w:rFonts w:asciiTheme="minorHAnsi" w:eastAsiaTheme="majorEastAsia" w:hAnsiTheme="minorHAnsi" w:cstheme="minorHAnsi"/>
          <w:b/>
          <w:bCs/>
          <w:color w:val="000000" w:themeColor="text1"/>
          <w:sz w:val="22"/>
          <w:szCs w:val="22"/>
          <w:shd w:val="clear" w:color="auto" w:fill="00FF00"/>
        </w:rPr>
        <w:t>increase the pace of their actions</w:t>
      </w:r>
      <w:r w:rsidRPr="00084012">
        <w:rPr>
          <w:rStyle w:val="normaltextrun"/>
          <w:rFonts w:asciiTheme="minorHAnsi" w:eastAsiaTheme="majorEastAsia" w:hAnsiTheme="minorHAnsi" w:cstheme="minorHAnsi"/>
          <w:b/>
          <w:bCs/>
          <w:color w:val="000000" w:themeColor="text1"/>
          <w:sz w:val="22"/>
          <w:szCs w:val="22"/>
        </w:rPr>
        <w:t xml:space="preserve">. </w:t>
      </w:r>
      <w:proofErr w:type="gramStart"/>
      <w:r w:rsidRPr="00084012">
        <w:rPr>
          <w:rStyle w:val="normaltextrun"/>
          <w:rFonts w:asciiTheme="minorHAnsi" w:eastAsiaTheme="majorEastAsia" w:hAnsiTheme="minorHAnsi" w:cstheme="minorHAnsi"/>
          <w:color w:val="000000" w:themeColor="text1"/>
          <w:sz w:val="14"/>
          <w:szCs w:val="14"/>
        </w:rPr>
        <w:t>This is why</w:t>
      </w:r>
      <w:proofErr w:type="gramEnd"/>
      <w:r w:rsidRPr="00084012">
        <w:rPr>
          <w:rStyle w:val="normaltextrun"/>
          <w:rFonts w:asciiTheme="minorHAnsi" w:eastAsiaTheme="majorEastAsia" w:hAnsiTheme="minorHAnsi" w:cstheme="minorHAnsi"/>
          <w:color w:val="000000" w:themeColor="text1"/>
          <w:sz w:val="14"/>
          <w:szCs w:val="14"/>
        </w:rPr>
        <w:t xml:space="preserve"> it is so vital to connect the discussion of climate change with debates on the quality of democratic governance. </w:t>
      </w:r>
      <w:r w:rsidRPr="00084012">
        <w:rPr>
          <w:rStyle w:val="normaltextrun"/>
          <w:rFonts w:asciiTheme="minorHAnsi" w:eastAsiaTheme="majorEastAsia" w:hAnsiTheme="minorHAnsi" w:cstheme="minorHAnsi"/>
          <w:color w:val="000000" w:themeColor="text1"/>
          <w:sz w:val="22"/>
          <w:szCs w:val="22"/>
        </w:rPr>
        <w:t xml:space="preserve">We </w:t>
      </w:r>
      <w:r w:rsidRPr="00084012">
        <w:rPr>
          <w:rStyle w:val="normaltextrun"/>
          <w:rFonts w:asciiTheme="minorHAnsi" w:eastAsiaTheme="majorEastAsia" w:hAnsiTheme="minorHAnsi" w:cstheme="minorHAnsi"/>
          <w:color w:val="000000" w:themeColor="text1"/>
          <w:sz w:val="22"/>
          <w:szCs w:val="22"/>
          <w:shd w:val="clear" w:color="auto" w:fill="00FF00"/>
        </w:rPr>
        <w:t>must</w:t>
      </w:r>
      <w:r w:rsidRPr="00084012">
        <w:rPr>
          <w:rStyle w:val="normaltextrun"/>
          <w:rFonts w:asciiTheme="minorHAnsi" w:eastAsiaTheme="majorEastAsia" w:hAnsiTheme="minorHAnsi" w:cstheme="minorHAnsi"/>
          <w:color w:val="000000" w:themeColor="text1"/>
          <w:sz w:val="22"/>
          <w:szCs w:val="22"/>
        </w:rPr>
        <w:t xml:space="preserve"> distill, disseminate, and </w:t>
      </w:r>
      <w:r w:rsidRPr="00084012">
        <w:rPr>
          <w:rStyle w:val="normaltextrun"/>
          <w:rFonts w:asciiTheme="minorHAnsi" w:eastAsiaTheme="majorEastAsia" w:hAnsiTheme="minorHAnsi" w:cstheme="minorHAnsi"/>
          <w:color w:val="000000" w:themeColor="text1"/>
          <w:sz w:val="22"/>
          <w:szCs w:val="22"/>
          <w:shd w:val="clear" w:color="auto" w:fill="00FF00"/>
        </w:rPr>
        <w:t>design</w:t>
      </w:r>
      <w:r w:rsidRPr="00084012">
        <w:rPr>
          <w:rStyle w:val="normaltextrun"/>
          <w:rFonts w:asciiTheme="minorHAnsi" w:eastAsiaTheme="majorEastAsia" w:hAnsiTheme="minorHAnsi" w:cstheme="minorHAnsi"/>
          <w:color w:val="000000" w:themeColor="text1"/>
          <w:sz w:val="22"/>
          <w:szCs w:val="22"/>
        </w:rPr>
        <w:t xml:space="preserve"> the institutions and </w:t>
      </w:r>
      <w:r w:rsidRPr="00084012">
        <w:rPr>
          <w:rStyle w:val="normaltextrun"/>
          <w:rFonts w:asciiTheme="minorHAnsi" w:eastAsiaTheme="majorEastAsia" w:hAnsiTheme="minorHAnsi" w:cstheme="minorHAnsi"/>
          <w:color w:val="000000" w:themeColor="text1"/>
          <w:sz w:val="22"/>
          <w:szCs w:val="22"/>
          <w:shd w:val="clear" w:color="auto" w:fill="00FF00"/>
        </w:rPr>
        <w:t>practices that are</w:t>
      </w:r>
      <w:r w:rsidRPr="00084012">
        <w:rPr>
          <w:rStyle w:val="normaltextrun"/>
          <w:rFonts w:asciiTheme="minorHAnsi" w:eastAsiaTheme="majorEastAsia" w:hAnsiTheme="minorHAnsi" w:cstheme="minorHAnsi"/>
          <w:color w:val="000000" w:themeColor="text1"/>
          <w:sz w:val="22"/>
          <w:szCs w:val="22"/>
        </w:rPr>
        <w:t xml:space="preserve"> more </w:t>
      </w:r>
      <w:r w:rsidRPr="00084012">
        <w:rPr>
          <w:rStyle w:val="normaltextrun"/>
          <w:rFonts w:asciiTheme="minorHAnsi" w:eastAsiaTheme="majorEastAsia" w:hAnsiTheme="minorHAnsi" w:cstheme="minorHAnsi"/>
          <w:color w:val="000000" w:themeColor="text1"/>
          <w:sz w:val="22"/>
          <w:szCs w:val="22"/>
          <w:shd w:val="clear" w:color="auto" w:fill="00FF00"/>
        </w:rPr>
        <w:t>likely to</w:t>
      </w:r>
      <w:r w:rsidRPr="00084012">
        <w:rPr>
          <w:rStyle w:val="normaltextrun"/>
          <w:rFonts w:asciiTheme="minorHAnsi" w:eastAsiaTheme="majorEastAsia" w:hAnsiTheme="minorHAnsi" w:cstheme="minorHAnsi"/>
          <w:color w:val="000000" w:themeColor="text1"/>
          <w:sz w:val="22"/>
          <w:szCs w:val="22"/>
        </w:rPr>
        <w:t xml:space="preserve"> allow democracies to build consensus, distribute burdens and make decisions effectively to </w:t>
      </w:r>
      <w:r w:rsidRPr="00084012">
        <w:rPr>
          <w:rStyle w:val="normaltextrun"/>
          <w:rFonts w:asciiTheme="minorHAnsi" w:eastAsiaTheme="majorEastAsia" w:hAnsiTheme="minorHAnsi" w:cstheme="minorHAnsi"/>
          <w:color w:val="000000" w:themeColor="text1"/>
          <w:sz w:val="22"/>
          <w:szCs w:val="22"/>
          <w:shd w:val="clear" w:color="auto" w:fill="00FF00"/>
        </w:rPr>
        <w:t>meet the climate crisis.</w:t>
      </w:r>
      <w:r w:rsidRPr="00084012">
        <w:rPr>
          <w:rStyle w:val="normaltextrun"/>
          <w:rFonts w:asciiTheme="minorHAnsi" w:eastAsiaTheme="majorEastAsia" w:hAnsiTheme="minorHAnsi" w:cstheme="minorHAnsi"/>
          <w:color w:val="000000" w:themeColor="text1"/>
          <w:sz w:val="22"/>
          <w:szCs w:val="22"/>
        </w:rPr>
        <w:t xml:space="preserve"> </w:t>
      </w:r>
      <w:r w:rsidRPr="00084012">
        <w:rPr>
          <w:rStyle w:val="normaltextrun"/>
          <w:rFonts w:asciiTheme="minorHAnsi" w:eastAsiaTheme="majorEastAsia" w:hAnsiTheme="minorHAnsi" w:cstheme="minorHAnsi"/>
          <w:b/>
          <w:bCs/>
          <w:color w:val="000000" w:themeColor="text1"/>
          <w:sz w:val="22"/>
          <w:szCs w:val="22"/>
          <w:shd w:val="clear" w:color="auto" w:fill="00FF00"/>
        </w:rPr>
        <w:t>Experimenting with new forms of</w:t>
      </w:r>
      <w:r w:rsidRPr="00084012">
        <w:rPr>
          <w:rStyle w:val="normaltextrun"/>
          <w:rFonts w:asciiTheme="minorHAnsi" w:eastAsiaTheme="majorEastAsia" w:hAnsiTheme="minorHAnsi" w:cstheme="minorHAnsi"/>
          <w:b/>
          <w:bCs/>
          <w:color w:val="000000" w:themeColor="text1"/>
          <w:sz w:val="22"/>
          <w:szCs w:val="22"/>
        </w:rPr>
        <w:t xml:space="preserve"> political </w:t>
      </w:r>
      <w:r w:rsidRPr="00084012">
        <w:rPr>
          <w:rStyle w:val="normaltextrun"/>
          <w:rFonts w:asciiTheme="minorHAnsi" w:eastAsiaTheme="majorEastAsia" w:hAnsiTheme="minorHAnsi" w:cstheme="minorHAnsi"/>
          <w:b/>
          <w:bCs/>
          <w:color w:val="000000" w:themeColor="text1"/>
          <w:sz w:val="22"/>
          <w:szCs w:val="22"/>
          <w:shd w:val="clear" w:color="auto" w:fill="00FF00"/>
        </w:rPr>
        <w:t>deliberation</w:t>
      </w:r>
      <w:r w:rsidRPr="00084012">
        <w:rPr>
          <w:rStyle w:val="normaltextrun"/>
          <w:rFonts w:asciiTheme="minorHAnsi" w:eastAsiaTheme="majorEastAsia" w:hAnsiTheme="minorHAnsi" w:cstheme="minorHAnsi"/>
          <w:color w:val="000000" w:themeColor="text1"/>
          <w:sz w:val="14"/>
          <w:szCs w:val="14"/>
          <w:shd w:val="clear" w:color="auto" w:fill="00FF00"/>
        </w:rPr>
        <w:t>,</w:t>
      </w:r>
      <w:r w:rsidRPr="00084012">
        <w:rPr>
          <w:rStyle w:val="normaltextrun"/>
          <w:rFonts w:asciiTheme="minorHAnsi" w:eastAsiaTheme="majorEastAsia" w:hAnsiTheme="minorHAnsi" w:cstheme="minorHAnsi"/>
          <w:color w:val="000000" w:themeColor="text1"/>
          <w:sz w:val="14"/>
          <w:szCs w:val="14"/>
        </w:rPr>
        <w:t xml:space="preserve"> like citizens’ assemblies, enlarging the representation of young people by lowering the voting age and adopting some of the bargaining practices between industries, workers and governments that </w:t>
      </w:r>
      <w:r w:rsidRPr="00084012">
        <w:rPr>
          <w:rStyle w:val="normaltextrun"/>
          <w:rFonts w:asciiTheme="minorHAnsi" w:eastAsiaTheme="majorEastAsia" w:hAnsiTheme="minorHAnsi" w:cstheme="minorHAnsi"/>
          <w:b/>
          <w:bCs/>
          <w:color w:val="000000" w:themeColor="text1"/>
          <w:sz w:val="22"/>
          <w:szCs w:val="22"/>
          <w:shd w:val="clear" w:color="auto" w:fill="00FF00"/>
        </w:rPr>
        <w:t>have been</w:t>
      </w:r>
      <w:r w:rsidRPr="00084012">
        <w:rPr>
          <w:rStyle w:val="normaltextrun"/>
          <w:rFonts w:asciiTheme="minorHAnsi" w:eastAsiaTheme="majorEastAsia" w:hAnsiTheme="minorHAnsi" w:cstheme="minorHAnsi"/>
          <w:b/>
          <w:bCs/>
          <w:color w:val="000000" w:themeColor="text1"/>
          <w:sz w:val="22"/>
          <w:szCs w:val="22"/>
        </w:rPr>
        <w:t xml:space="preserve"> </w:t>
      </w:r>
      <w:r w:rsidRPr="00084012">
        <w:rPr>
          <w:rStyle w:val="normaltextrun"/>
          <w:rFonts w:asciiTheme="minorHAnsi" w:eastAsiaTheme="majorEastAsia" w:hAnsiTheme="minorHAnsi" w:cstheme="minorHAnsi"/>
          <w:color w:val="000000" w:themeColor="text1"/>
          <w:sz w:val="14"/>
          <w:szCs w:val="14"/>
        </w:rPr>
        <w:t xml:space="preserve">so </w:t>
      </w:r>
      <w:r w:rsidRPr="00084012">
        <w:rPr>
          <w:rStyle w:val="normaltextrun"/>
          <w:rFonts w:asciiTheme="minorHAnsi" w:eastAsiaTheme="majorEastAsia" w:hAnsiTheme="minorHAnsi" w:cstheme="minorHAnsi"/>
          <w:b/>
          <w:bCs/>
          <w:color w:val="000000" w:themeColor="text1"/>
          <w:sz w:val="22"/>
          <w:szCs w:val="22"/>
          <w:shd w:val="clear" w:color="auto" w:fill="00FF00"/>
        </w:rPr>
        <w:t>instrumental</w:t>
      </w:r>
      <w:r w:rsidRPr="00084012">
        <w:rPr>
          <w:rStyle w:val="normaltextrun"/>
          <w:rFonts w:asciiTheme="minorHAnsi" w:eastAsiaTheme="majorEastAsia" w:hAnsiTheme="minorHAnsi" w:cstheme="minorHAnsi"/>
          <w:b/>
          <w:bCs/>
          <w:color w:val="000000" w:themeColor="text1"/>
          <w:sz w:val="22"/>
          <w:szCs w:val="22"/>
        </w:rPr>
        <w:t xml:space="preserve"> </w:t>
      </w:r>
      <w:r w:rsidRPr="00084012">
        <w:rPr>
          <w:rStyle w:val="normaltextrun"/>
          <w:rFonts w:asciiTheme="minorHAnsi" w:eastAsiaTheme="majorEastAsia" w:hAnsiTheme="minorHAnsi" w:cstheme="minorHAnsi"/>
          <w:color w:val="000000" w:themeColor="text1"/>
          <w:sz w:val="14"/>
          <w:szCs w:val="14"/>
        </w:rPr>
        <w:t>in</w:t>
      </w:r>
      <w:r w:rsidRPr="00084012">
        <w:rPr>
          <w:rStyle w:val="normaltextrun"/>
          <w:rFonts w:asciiTheme="minorHAnsi" w:eastAsiaTheme="majorEastAsia" w:hAnsiTheme="minorHAnsi" w:cstheme="minorHAnsi"/>
          <w:b/>
          <w:bCs/>
          <w:color w:val="000000" w:themeColor="text1"/>
          <w:sz w:val="22"/>
          <w:szCs w:val="22"/>
        </w:rPr>
        <w:t xml:space="preserve"> building consensus</w:t>
      </w:r>
      <w:r w:rsidRPr="00084012">
        <w:rPr>
          <w:rStyle w:val="normaltextrun"/>
          <w:rFonts w:asciiTheme="minorHAnsi" w:eastAsiaTheme="majorEastAsia" w:hAnsiTheme="minorHAnsi" w:cstheme="minorHAnsi"/>
          <w:color w:val="000000" w:themeColor="text1"/>
          <w:sz w:val="14"/>
          <w:szCs w:val="14"/>
        </w:rPr>
        <w:t xml:space="preserve"> in Northern Europe - this is the stuff democratic governance agendas should be made of in the climate crisis era.</w:t>
      </w:r>
      <w:r w:rsidRPr="00084012">
        <w:rPr>
          <w:rStyle w:val="eop"/>
          <w:rFonts w:asciiTheme="minorHAnsi" w:eastAsiaTheme="majorEastAsia" w:hAnsiTheme="minorHAnsi" w:cstheme="minorHAnsi"/>
          <w:color w:val="000000" w:themeColor="text1"/>
          <w:sz w:val="14"/>
          <w:szCs w:val="14"/>
        </w:rPr>
        <w:t> </w:t>
      </w:r>
    </w:p>
    <w:p w14:paraId="65AEF656" w14:textId="77777777" w:rsidR="00C713CB" w:rsidRPr="00084012" w:rsidRDefault="00C713CB" w:rsidP="00C713CB">
      <w:pPr>
        <w:rPr>
          <w:rFonts w:asciiTheme="minorHAnsi" w:hAnsiTheme="minorHAnsi" w:cstheme="minorHAnsi"/>
          <w:color w:val="000000" w:themeColor="text1"/>
        </w:rPr>
      </w:pPr>
    </w:p>
    <w:p w14:paraId="277C00A4" w14:textId="77777777" w:rsidR="00C713CB" w:rsidRPr="00084012" w:rsidRDefault="00C713CB" w:rsidP="00C713CB">
      <w:pPr>
        <w:pStyle w:val="Heading4"/>
        <w:rPr>
          <w:rFonts w:asciiTheme="minorHAnsi" w:hAnsiTheme="minorHAnsi" w:cstheme="minorHAnsi"/>
          <w:color w:val="000000" w:themeColor="text1"/>
          <w:sz w:val="24"/>
        </w:rPr>
      </w:pPr>
      <w:r w:rsidRPr="00084012">
        <w:rPr>
          <w:rStyle w:val="normaltextrun"/>
          <w:rFonts w:asciiTheme="minorHAnsi" w:hAnsiTheme="minorHAnsi" w:cstheme="minorHAnsi"/>
          <w:color w:val="000000" w:themeColor="text1"/>
        </w:rPr>
        <w:t>The alternative to democracy is violent civil wars, ethnic cleansing, and genocide---the best research confirms</w:t>
      </w:r>
      <w:r w:rsidRPr="00084012">
        <w:rPr>
          <w:rStyle w:val="eop"/>
          <w:rFonts w:asciiTheme="minorHAnsi" w:hAnsiTheme="minorHAnsi" w:cstheme="minorHAnsi"/>
          <w:color w:val="000000" w:themeColor="text1"/>
        </w:rPr>
        <w:t> </w:t>
      </w:r>
    </w:p>
    <w:p w14:paraId="5B31639A" w14:textId="77777777" w:rsidR="00C713CB" w:rsidRPr="00084012" w:rsidRDefault="00C713CB" w:rsidP="00C713CB">
      <w:pPr>
        <w:pStyle w:val="paragraph"/>
        <w:spacing w:before="0" w:beforeAutospacing="0" w:after="0" w:afterAutospacing="0"/>
        <w:textAlignment w:val="baseline"/>
        <w:rPr>
          <w:rStyle w:val="eop"/>
          <w:rFonts w:asciiTheme="minorHAnsi" w:eastAsiaTheme="majorEastAsia" w:hAnsiTheme="minorHAnsi" w:cstheme="minorHAnsi"/>
          <w:color w:val="000000" w:themeColor="text1"/>
          <w:sz w:val="18"/>
          <w:szCs w:val="18"/>
        </w:rPr>
      </w:pPr>
      <w:proofErr w:type="spellStart"/>
      <w:r w:rsidRPr="00084012">
        <w:rPr>
          <w:rStyle w:val="normaltextrun"/>
          <w:rFonts w:asciiTheme="minorHAnsi" w:eastAsiaTheme="majorEastAsia" w:hAnsiTheme="minorHAnsi" w:cstheme="minorHAnsi"/>
          <w:b/>
          <w:bCs/>
          <w:color w:val="000000" w:themeColor="text1"/>
          <w:sz w:val="26"/>
          <w:szCs w:val="26"/>
        </w:rPr>
        <w:t>Cortright</w:t>
      </w:r>
      <w:proofErr w:type="spellEnd"/>
      <w:r w:rsidRPr="00084012">
        <w:rPr>
          <w:rStyle w:val="normaltextrun"/>
          <w:rFonts w:asciiTheme="minorHAnsi" w:eastAsiaTheme="majorEastAsia" w:hAnsiTheme="minorHAnsi" w:cstheme="minorHAnsi"/>
          <w:b/>
          <w:bCs/>
          <w:color w:val="000000" w:themeColor="text1"/>
          <w:sz w:val="26"/>
          <w:szCs w:val="26"/>
        </w:rPr>
        <w:t xml:space="preserve"> 13</w:t>
      </w:r>
      <w:r w:rsidRPr="00084012">
        <w:rPr>
          <w:rStyle w:val="normaltextrun"/>
          <w:rFonts w:asciiTheme="minorHAnsi" w:eastAsiaTheme="majorEastAsia" w:hAnsiTheme="minorHAnsi" w:cstheme="minorHAnsi"/>
          <w:color w:val="000000" w:themeColor="text1"/>
          <w:sz w:val="18"/>
          <w:szCs w:val="18"/>
        </w:rPr>
        <w:t xml:space="preserve">, David </w:t>
      </w:r>
      <w:proofErr w:type="spellStart"/>
      <w:r w:rsidRPr="00084012">
        <w:rPr>
          <w:rStyle w:val="normaltextrun"/>
          <w:rFonts w:asciiTheme="minorHAnsi" w:eastAsiaTheme="majorEastAsia" w:hAnsiTheme="minorHAnsi" w:cstheme="minorHAnsi"/>
          <w:color w:val="000000" w:themeColor="text1"/>
          <w:sz w:val="18"/>
          <w:szCs w:val="18"/>
        </w:rPr>
        <w:t>Cortright</w:t>
      </w:r>
      <w:proofErr w:type="spellEnd"/>
      <w:r w:rsidRPr="00084012">
        <w:rPr>
          <w:rStyle w:val="normaltextrun"/>
          <w:rFonts w:asciiTheme="minorHAnsi" w:eastAsiaTheme="majorEastAsia" w:hAnsiTheme="minorHAnsi" w:cstheme="minorHAnsi"/>
          <w:color w:val="000000" w:themeColor="text1"/>
          <w:sz w:val="18"/>
          <w:szCs w:val="18"/>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084012">
        <w:rPr>
          <w:rStyle w:val="normaltextrun"/>
          <w:rFonts w:asciiTheme="minorHAnsi" w:eastAsiaTheme="majorEastAsia" w:hAnsiTheme="minorHAnsi" w:cstheme="minorHAnsi"/>
          <w:color w:val="000000" w:themeColor="text1"/>
          <w:sz w:val="18"/>
          <w:szCs w:val="18"/>
        </w:rPr>
        <w:t>Seyle</w:t>
      </w:r>
      <w:proofErr w:type="spellEnd"/>
      <w:r w:rsidRPr="00084012">
        <w:rPr>
          <w:rStyle w:val="normaltextrun"/>
          <w:rFonts w:asciiTheme="minorHAnsi" w:eastAsiaTheme="majorEastAsia" w:hAnsiTheme="minorHAnsi" w:cstheme="minorHAnsi"/>
          <w:color w:val="000000" w:themeColor="text1"/>
          <w:sz w:val="18"/>
          <w:szCs w:val="18"/>
        </w:rPr>
        <w:t xml:space="preserve"> is Associate Director of One Earth Future, Governance, Democracy, and Peace How State Capacity and Regime Type Influence the Prospects of War and Peace, http://oneearthfuture.org/sites/oneearthfuture.org/files//documents/publications/Cortright-Seyle-Wall-Paper.pdf</w:t>
      </w:r>
      <w:r w:rsidRPr="00084012">
        <w:rPr>
          <w:rStyle w:val="eop"/>
          <w:rFonts w:asciiTheme="minorHAnsi" w:eastAsiaTheme="majorEastAsia" w:hAnsiTheme="minorHAnsi" w:cstheme="minorHAnsi"/>
          <w:color w:val="000000" w:themeColor="text1"/>
          <w:sz w:val="18"/>
          <w:szCs w:val="18"/>
        </w:rPr>
        <w:t> </w:t>
      </w:r>
    </w:p>
    <w:p w14:paraId="10C6E47D" w14:textId="77777777" w:rsidR="00C713CB" w:rsidRPr="00084012" w:rsidRDefault="00C713CB" w:rsidP="00C713CB">
      <w:pPr>
        <w:pStyle w:val="paragraph"/>
        <w:spacing w:before="0" w:beforeAutospacing="0" w:after="0" w:afterAutospacing="0"/>
        <w:textAlignment w:val="baseline"/>
        <w:rPr>
          <w:rFonts w:asciiTheme="minorHAnsi" w:hAnsiTheme="minorHAnsi" w:cstheme="minorHAnsi"/>
          <w:color w:val="000000" w:themeColor="text1"/>
          <w:sz w:val="18"/>
          <w:szCs w:val="18"/>
        </w:rPr>
      </w:pPr>
    </w:p>
    <w:p w14:paraId="39384536" w14:textId="77777777" w:rsidR="00C713CB" w:rsidRPr="00084012" w:rsidRDefault="00C713CB" w:rsidP="00C713CB">
      <w:pPr>
        <w:pStyle w:val="paragraph"/>
        <w:spacing w:before="0" w:beforeAutospacing="0" w:after="0" w:afterAutospacing="0"/>
        <w:textAlignment w:val="baseline"/>
        <w:rPr>
          <w:rStyle w:val="eop"/>
          <w:rFonts w:asciiTheme="minorHAnsi" w:eastAsiaTheme="majorEastAsia" w:hAnsiTheme="minorHAnsi" w:cstheme="minorHAnsi"/>
          <w:color w:val="000000" w:themeColor="text1"/>
          <w:sz w:val="14"/>
          <w:szCs w:val="14"/>
        </w:rPr>
      </w:pPr>
      <w:r w:rsidRPr="00084012">
        <w:rPr>
          <w:rStyle w:val="normaltextrun"/>
          <w:rFonts w:asciiTheme="minorHAnsi" w:eastAsiaTheme="majorEastAsia" w:hAnsiTheme="minorHAnsi" w:cstheme="minorHAnsi"/>
          <w:color w:val="000000" w:themeColor="text1"/>
          <w:sz w:val="14"/>
          <w:szCs w:val="14"/>
        </w:rPr>
        <w:t xml:space="preserve">The classic statement of </w:t>
      </w:r>
      <w:r w:rsidRPr="00084012">
        <w:rPr>
          <w:rStyle w:val="normaltextrun"/>
          <w:rFonts w:asciiTheme="minorHAnsi" w:eastAsiaTheme="majorEastAsia" w:hAnsiTheme="minorHAnsi" w:cstheme="minorHAnsi"/>
          <w:b/>
          <w:bCs/>
          <w:color w:val="000000" w:themeColor="text1"/>
          <w:sz w:val="22"/>
          <w:szCs w:val="22"/>
        </w:rPr>
        <w:t>Kantian peace</w:t>
      </w:r>
      <w:r w:rsidRPr="00084012">
        <w:rPr>
          <w:rStyle w:val="normaltextrun"/>
          <w:rFonts w:asciiTheme="minorHAnsi" w:eastAsiaTheme="majorEastAsia" w:hAnsiTheme="minorHAnsi" w:cstheme="minorHAnsi"/>
          <w:color w:val="000000" w:themeColor="text1"/>
          <w:sz w:val="14"/>
          <w:szCs w:val="14"/>
        </w:rPr>
        <w:t xml:space="preserve"> theory applies to interstate conflict and focuses on dyadic relations between states. This </w:t>
      </w:r>
      <w:r w:rsidRPr="00084012">
        <w:rPr>
          <w:rStyle w:val="normaltextrun"/>
          <w:rFonts w:asciiTheme="minorHAnsi" w:eastAsiaTheme="majorEastAsia" w:hAnsiTheme="minorHAnsi" w:cstheme="minorHAnsi"/>
          <w:b/>
          <w:bCs/>
          <w:color w:val="000000" w:themeColor="text1"/>
          <w:sz w:val="22"/>
          <w:szCs w:val="22"/>
        </w:rPr>
        <w:t>leaves out the most common form of armed violence in the world today, civil conflicts and one-sided violence within states. In recent years, researchers</w:t>
      </w:r>
      <w:r w:rsidRPr="00084012">
        <w:rPr>
          <w:rStyle w:val="normaltextrun"/>
          <w:rFonts w:asciiTheme="minorHAnsi" w:eastAsiaTheme="majorEastAsia" w:hAnsiTheme="minorHAnsi" w:cstheme="minorHAnsi"/>
          <w:color w:val="000000" w:themeColor="text1"/>
          <w:sz w:val="14"/>
          <w:szCs w:val="14"/>
        </w:rPr>
        <w:t xml:space="preserve"> have </w:t>
      </w:r>
      <w:r w:rsidRPr="00084012">
        <w:rPr>
          <w:rStyle w:val="normaltextrun"/>
          <w:rFonts w:asciiTheme="minorHAnsi" w:eastAsiaTheme="majorEastAsia" w:hAnsiTheme="minorHAnsi" w:cstheme="minorHAnsi"/>
          <w:b/>
          <w:bCs/>
          <w:color w:val="000000" w:themeColor="text1"/>
          <w:sz w:val="22"/>
          <w:szCs w:val="22"/>
        </w:rPr>
        <w:t>found evidence</w:t>
      </w:r>
      <w:r w:rsidRPr="00084012">
        <w:rPr>
          <w:rStyle w:val="normaltextrun"/>
          <w:rFonts w:asciiTheme="minorHAnsi" w:eastAsiaTheme="majorEastAsia" w:hAnsiTheme="minorHAnsi" w:cstheme="minorHAnsi"/>
          <w:color w:val="000000" w:themeColor="text1"/>
          <w:sz w:val="14"/>
          <w:szCs w:val="14"/>
        </w:rPr>
        <w:t xml:space="preserve"> that the </w:t>
      </w:r>
      <w:r w:rsidRPr="00084012">
        <w:rPr>
          <w:rStyle w:val="normaltextrun"/>
          <w:rFonts w:asciiTheme="minorHAnsi" w:eastAsiaTheme="majorEastAsia" w:hAnsiTheme="minorHAnsi" w:cstheme="minorHAnsi"/>
          <w:b/>
          <w:bCs/>
          <w:color w:val="000000" w:themeColor="text1"/>
          <w:sz w:val="22"/>
          <w:szCs w:val="22"/>
        </w:rPr>
        <w:t>democratic peace</w:t>
      </w:r>
      <w:r w:rsidRPr="00084012">
        <w:rPr>
          <w:rStyle w:val="normaltextrun"/>
          <w:rFonts w:asciiTheme="minorHAnsi" w:eastAsiaTheme="majorEastAsia" w:hAnsiTheme="minorHAnsi" w:cstheme="minorHAnsi"/>
          <w:color w:val="000000" w:themeColor="text1"/>
          <w:sz w:val="14"/>
          <w:szCs w:val="14"/>
        </w:rPr>
        <w:t xml:space="preserve"> phenomenon </w:t>
      </w:r>
      <w:r w:rsidRPr="00084012">
        <w:rPr>
          <w:rStyle w:val="normaltextrun"/>
          <w:rFonts w:asciiTheme="minorHAnsi" w:eastAsiaTheme="majorEastAsia" w:hAnsiTheme="minorHAnsi" w:cstheme="minorHAnsi"/>
          <w:b/>
          <w:bCs/>
          <w:color w:val="000000" w:themeColor="text1"/>
          <w:sz w:val="22"/>
          <w:szCs w:val="22"/>
        </w:rPr>
        <w:t>applies within states as well as between them</w:t>
      </w:r>
      <w:r w:rsidRPr="00084012">
        <w:rPr>
          <w:rStyle w:val="normaltextrun"/>
          <w:rFonts w:asciiTheme="minorHAnsi" w:eastAsiaTheme="majorEastAsia" w:hAnsiTheme="minorHAnsi" w:cstheme="minorHAnsi"/>
          <w:color w:val="000000" w:themeColor="text1"/>
          <w:sz w:val="14"/>
          <w:szCs w:val="14"/>
        </w:rPr>
        <w:t xml:space="preserve">. Regime type matters not only externally but internally. </w:t>
      </w:r>
      <w:r w:rsidRPr="00084012">
        <w:rPr>
          <w:rStyle w:val="normaltextrun"/>
          <w:rFonts w:asciiTheme="minorHAnsi" w:eastAsiaTheme="majorEastAsia" w:hAnsiTheme="minorHAnsi" w:cstheme="minorHAnsi"/>
          <w:b/>
          <w:bCs/>
          <w:color w:val="000000" w:themeColor="text1"/>
          <w:sz w:val="22"/>
          <w:szCs w:val="22"/>
        </w:rPr>
        <w:t xml:space="preserve">Mature </w:t>
      </w:r>
      <w:r w:rsidRPr="00084012">
        <w:rPr>
          <w:rStyle w:val="normaltextrun"/>
          <w:rFonts w:asciiTheme="minorHAnsi" w:eastAsiaTheme="majorEastAsia" w:hAnsiTheme="minorHAnsi" w:cstheme="minorHAnsi"/>
          <w:b/>
          <w:bCs/>
          <w:color w:val="000000" w:themeColor="text1"/>
          <w:sz w:val="22"/>
          <w:szCs w:val="22"/>
          <w:shd w:val="clear" w:color="auto" w:fill="00FF00"/>
        </w:rPr>
        <w:t>democratic governments</w:t>
      </w:r>
      <w:r w:rsidRPr="00084012">
        <w:rPr>
          <w:rStyle w:val="normaltextrun"/>
          <w:rFonts w:asciiTheme="minorHAnsi" w:eastAsiaTheme="majorEastAsia" w:hAnsiTheme="minorHAnsi" w:cstheme="minorHAnsi"/>
          <w:color w:val="000000" w:themeColor="text1"/>
          <w:sz w:val="14"/>
          <w:szCs w:val="14"/>
          <w:shd w:val="clear" w:color="auto" w:fill="00FF00"/>
        </w:rPr>
        <w:t xml:space="preserve"> </w:t>
      </w:r>
      <w:r w:rsidRPr="00084012">
        <w:rPr>
          <w:rStyle w:val="normaltextrun"/>
          <w:rFonts w:asciiTheme="minorHAnsi" w:eastAsiaTheme="majorEastAsia" w:hAnsiTheme="minorHAnsi" w:cstheme="minorHAnsi"/>
          <w:color w:val="000000" w:themeColor="text1"/>
          <w:sz w:val="14"/>
          <w:szCs w:val="14"/>
        </w:rPr>
        <w:t xml:space="preserve">are not only less likely to wage war on each other, they also </w:t>
      </w:r>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experience fewer armed uprisings and major civil wars and are more reluctant to use armed violence </w:t>
      </w:r>
      <w:r w:rsidRPr="00084012">
        <w:rPr>
          <w:rStyle w:val="normaltextrun"/>
          <w:rFonts w:asciiTheme="minorHAnsi" w:eastAsiaTheme="majorEastAsia" w:hAnsiTheme="minorHAnsi" w:cstheme="minorHAnsi"/>
          <w:b/>
          <w:bCs/>
          <w:color w:val="000000" w:themeColor="text1"/>
          <w:sz w:val="22"/>
          <w:szCs w:val="22"/>
        </w:rPr>
        <w:t>against</w:t>
      </w:r>
      <w:r w:rsidRPr="00084012">
        <w:rPr>
          <w:rStyle w:val="normaltextrun"/>
          <w:rFonts w:asciiTheme="minorHAnsi" w:eastAsiaTheme="majorEastAsia" w:hAnsiTheme="minorHAnsi" w:cstheme="minorHAnsi"/>
          <w:color w:val="000000" w:themeColor="text1"/>
          <w:sz w:val="14"/>
          <w:szCs w:val="14"/>
        </w:rPr>
        <w:t xml:space="preserve"> their own </w:t>
      </w:r>
      <w:r w:rsidRPr="00084012">
        <w:rPr>
          <w:rStyle w:val="normaltextrun"/>
          <w:rFonts w:asciiTheme="minorHAnsi" w:eastAsiaTheme="majorEastAsia" w:hAnsiTheme="minorHAnsi" w:cstheme="minorHAnsi"/>
          <w:b/>
          <w:bCs/>
          <w:color w:val="000000" w:themeColor="text1"/>
          <w:sz w:val="22"/>
          <w:szCs w:val="22"/>
        </w:rPr>
        <w:t>citizens. As the studies</w:t>
      </w:r>
      <w:r w:rsidRPr="00084012">
        <w:rPr>
          <w:rStyle w:val="normaltextrun"/>
          <w:rFonts w:asciiTheme="minorHAnsi" w:eastAsiaTheme="majorEastAsia" w:hAnsiTheme="minorHAnsi" w:cstheme="minorHAnsi"/>
          <w:color w:val="000000" w:themeColor="text1"/>
          <w:sz w:val="14"/>
          <w:szCs w:val="14"/>
        </w:rPr>
        <w:t xml:space="preserve"> below </w:t>
      </w:r>
      <w:r w:rsidRPr="00084012">
        <w:rPr>
          <w:rStyle w:val="normaltextrun"/>
          <w:rFonts w:asciiTheme="minorHAnsi" w:eastAsiaTheme="majorEastAsia" w:hAnsiTheme="minorHAnsi" w:cstheme="minorHAnsi"/>
          <w:b/>
          <w:bCs/>
          <w:color w:val="000000" w:themeColor="text1"/>
          <w:sz w:val="22"/>
          <w:szCs w:val="22"/>
        </w:rPr>
        <w:t>indicate</w:t>
      </w:r>
      <w:r w:rsidRPr="00084012">
        <w:rPr>
          <w:rStyle w:val="normaltextrun"/>
          <w:rFonts w:asciiTheme="minorHAnsi" w:eastAsiaTheme="majorEastAsia" w:hAnsiTheme="minorHAnsi" w:cstheme="minorHAnsi"/>
          <w:color w:val="000000" w:themeColor="text1"/>
          <w:sz w:val="14"/>
          <w:szCs w:val="14"/>
        </w:rPr>
        <w:t xml:space="preserve">, the </w:t>
      </w:r>
      <w:r w:rsidRPr="00084012">
        <w:rPr>
          <w:rStyle w:val="normaltextrun"/>
          <w:rFonts w:asciiTheme="minorHAnsi" w:eastAsiaTheme="majorEastAsia" w:hAnsiTheme="minorHAnsi" w:cstheme="minorHAnsi"/>
          <w:b/>
          <w:bCs/>
          <w:color w:val="000000" w:themeColor="text1"/>
          <w:sz w:val="22"/>
          <w:szCs w:val="22"/>
        </w:rPr>
        <w:t>evidence of a democratic peace phenomenon within states is strong and compelling</w:t>
      </w:r>
      <w:r w:rsidRPr="00084012">
        <w:rPr>
          <w:rStyle w:val="normaltextrun"/>
          <w:rFonts w:asciiTheme="minorHAnsi" w:eastAsiaTheme="majorEastAsia" w:hAnsiTheme="minorHAnsi" w:cstheme="minorHAnsi"/>
          <w:color w:val="000000" w:themeColor="text1"/>
          <w:sz w:val="14"/>
          <w:szCs w:val="14"/>
        </w:rPr>
        <w:t xml:space="preserve">. Walter observes a direct relationship between levels of democracy and the likelihood of internal armed conflict. In her examination of the problem of war recurrence, she finds that </w:t>
      </w:r>
      <w:r w:rsidRPr="00084012">
        <w:rPr>
          <w:rStyle w:val="normaltextrun"/>
          <w:rFonts w:asciiTheme="minorHAnsi" w:eastAsiaTheme="majorEastAsia" w:hAnsiTheme="minorHAnsi" w:cstheme="minorHAnsi"/>
          <w:b/>
          <w:bCs/>
          <w:color w:val="000000" w:themeColor="text1"/>
          <w:sz w:val="22"/>
          <w:szCs w:val="22"/>
        </w:rPr>
        <w:t>countries characterized by open political systems and economic well-being—i.e., developed democracies— have a much lower probability of renewed civil war than autocratic countries with low levels of economic development</w:t>
      </w:r>
      <w:r w:rsidRPr="00084012">
        <w:rPr>
          <w:rStyle w:val="normaltextrun"/>
          <w:rFonts w:asciiTheme="minorHAnsi" w:eastAsiaTheme="majorEastAsia" w:hAnsiTheme="minorHAnsi" w:cstheme="minorHAnsi"/>
          <w:color w:val="000000" w:themeColor="text1"/>
          <w:sz w:val="14"/>
          <w:szCs w:val="14"/>
        </w:rPr>
        <w:t>.91 Walter measures the degree of political openness and democratic ‘voice’ by using Polity and Freedom House indicators. High scores on these indices correlate directly with a reduced risk of civil war. She notes</w:t>
      </w:r>
      <w:r w:rsidRPr="00084012">
        <w:rPr>
          <w:rStyle w:val="normaltextrun"/>
          <w:rFonts w:asciiTheme="minorHAnsi" w:eastAsiaTheme="majorEastAsia" w:hAnsiTheme="minorHAnsi" w:cstheme="minorHAnsi"/>
          <w:b/>
          <w:bCs/>
          <w:color w:val="000000" w:themeColor="text1"/>
          <w:sz w:val="22"/>
          <w:szCs w:val="22"/>
        </w:rPr>
        <w:t>, as other scholars have observed</w:t>
      </w:r>
      <w:r w:rsidRPr="00084012">
        <w:rPr>
          <w:rStyle w:val="normaltextrun"/>
          <w:rFonts w:asciiTheme="minorHAnsi" w:eastAsiaTheme="majorEastAsia" w:hAnsiTheme="minorHAnsi" w:cstheme="minorHAnsi"/>
          <w:color w:val="000000" w:themeColor="text1"/>
          <w:sz w:val="14"/>
          <w:szCs w:val="14"/>
        </w:rPr>
        <w:t xml:space="preserve">, that </w:t>
      </w:r>
      <w:r w:rsidRPr="00084012">
        <w:rPr>
          <w:rStyle w:val="normaltextrun"/>
          <w:rFonts w:asciiTheme="minorHAnsi" w:eastAsiaTheme="majorEastAsia" w:hAnsiTheme="minorHAnsi" w:cstheme="minorHAnsi"/>
          <w:b/>
          <w:bCs/>
          <w:color w:val="000000" w:themeColor="text1"/>
          <w:sz w:val="22"/>
          <w:szCs w:val="22"/>
        </w:rPr>
        <w:t>major civil wars do not occur in mature democratic states.</w:t>
      </w:r>
      <w:r w:rsidRPr="00084012">
        <w:rPr>
          <w:rStyle w:val="normaltextrun"/>
          <w:rFonts w:asciiTheme="minorHAnsi" w:eastAsiaTheme="majorEastAsia" w:hAnsiTheme="minorHAnsi" w:cstheme="minorHAnsi"/>
          <w:color w:val="000000" w:themeColor="text1"/>
          <w:sz w:val="14"/>
          <w:szCs w:val="14"/>
        </w:rPr>
        <w:t xml:space="preserve"> She concludes: It may be that </w:t>
      </w:r>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liberal democracies are </w:t>
      </w:r>
      <w:r w:rsidRPr="00084012">
        <w:rPr>
          <w:rStyle w:val="normaltextrun"/>
          <w:rFonts w:asciiTheme="minorHAnsi" w:eastAsiaTheme="majorEastAsia" w:hAnsiTheme="minorHAnsi" w:cstheme="minorHAnsi"/>
          <w:b/>
          <w:bCs/>
          <w:color w:val="000000" w:themeColor="text1"/>
          <w:sz w:val="22"/>
          <w:szCs w:val="22"/>
        </w:rPr>
        <w:t xml:space="preserve">really </w:t>
      </w:r>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the only types of regimes that can </w:t>
      </w:r>
      <w:r w:rsidRPr="00084012">
        <w:rPr>
          <w:rStyle w:val="normaltextrun"/>
          <w:rFonts w:asciiTheme="minorHAnsi" w:eastAsiaTheme="majorEastAsia" w:hAnsiTheme="minorHAnsi" w:cstheme="minorHAnsi"/>
          <w:b/>
          <w:bCs/>
          <w:color w:val="000000" w:themeColor="text1"/>
          <w:sz w:val="22"/>
          <w:szCs w:val="22"/>
        </w:rPr>
        <w:t xml:space="preserve">truly </w:t>
      </w:r>
      <w:r w:rsidRPr="00084012">
        <w:rPr>
          <w:rStyle w:val="normaltextrun"/>
          <w:rFonts w:asciiTheme="minorHAnsi" w:eastAsiaTheme="majorEastAsia" w:hAnsiTheme="minorHAnsi" w:cstheme="minorHAnsi"/>
          <w:b/>
          <w:bCs/>
          <w:color w:val="000000" w:themeColor="text1"/>
          <w:sz w:val="22"/>
          <w:szCs w:val="22"/>
          <w:shd w:val="clear" w:color="auto" w:fill="00FF00"/>
        </w:rPr>
        <w:t>insulate themselves from violent internal challenges</w:t>
      </w:r>
      <w:r w:rsidRPr="00084012">
        <w:rPr>
          <w:rStyle w:val="normaltextrun"/>
          <w:rFonts w:asciiTheme="minorHAnsi" w:eastAsiaTheme="majorEastAsia" w:hAnsiTheme="minorHAnsi" w:cstheme="minorHAnsi"/>
          <w:color w:val="000000" w:themeColor="text1"/>
          <w:sz w:val="14"/>
          <w:szCs w:val="14"/>
        </w:rPr>
        <w:t xml:space="preserve">. This suggests that </w:t>
      </w:r>
      <w:r w:rsidRPr="00084012">
        <w:rPr>
          <w:rStyle w:val="normaltextrun"/>
          <w:rFonts w:asciiTheme="minorHAnsi" w:eastAsiaTheme="majorEastAsia" w:hAnsiTheme="minorHAnsi" w:cstheme="minorHAnsi"/>
          <w:b/>
          <w:bCs/>
          <w:color w:val="000000" w:themeColor="text1"/>
          <w:sz w:val="22"/>
          <w:szCs w:val="22"/>
        </w:rPr>
        <w:t xml:space="preserve">citizens who </w:t>
      </w:r>
      <w:proofErr w:type="gramStart"/>
      <w:r w:rsidRPr="00084012">
        <w:rPr>
          <w:rStyle w:val="normaltextrun"/>
          <w:rFonts w:asciiTheme="minorHAnsi" w:eastAsiaTheme="majorEastAsia" w:hAnsiTheme="minorHAnsi" w:cstheme="minorHAnsi"/>
          <w:b/>
          <w:bCs/>
          <w:color w:val="000000" w:themeColor="text1"/>
          <w:sz w:val="22"/>
          <w:szCs w:val="22"/>
        </w:rPr>
        <w:t>are able to</w:t>
      </w:r>
      <w:proofErr w:type="gramEnd"/>
      <w:r w:rsidRPr="00084012">
        <w:rPr>
          <w:rStyle w:val="normaltextrun"/>
          <w:rFonts w:asciiTheme="minorHAnsi" w:eastAsiaTheme="majorEastAsia" w:hAnsiTheme="minorHAnsi" w:cstheme="minorHAnsi"/>
          <w:b/>
          <w:bCs/>
          <w:color w:val="000000" w:themeColor="text1"/>
          <w:sz w:val="22"/>
          <w:szCs w:val="22"/>
        </w:rPr>
        <w:t xml:space="preserve"> express their preferences about alternative policies and leaders, who are guaranteed civil liberties in their daily lives and in acts of political participation, are less likely to become soldiers. </w:t>
      </w:r>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Offering </w:t>
      </w:r>
      <w:proofErr w:type="gramStart"/>
      <w:r w:rsidRPr="00084012">
        <w:rPr>
          <w:rStyle w:val="contextualspellingandgrammarerror"/>
          <w:rFonts w:asciiTheme="minorHAnsi" w:hAnsiTheme="minorHAnsi" w:cstheme="minorHAnsi"/>
          <w:b/>
          <w:bCs/>
          <w:color w:val="000000" w:themeColor="text1"/>
          <w:sz w:val="22"/>
          <w:szCs w:val="22"/>
          <w:u w:val="single"/>
          <w:shd w:val="clear" w:color="auto" w:fill="00FF00"/>
        </w:rPr>
        <w:t>citizens</w:t>
      </w:r>
      <w:proofErr w:type="gramEnd"/>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 a real outlet for</w:t>
      </w:r>
      <w:r w:rsidRPr="00084012">
        <w:rPr>
          <w:rStyle w:val="normaltextrun"/>
          <w:rFonts w:asciiTheme="minorHAnsi" w:eastAsiaTheme="majorEastAsia" w:hAnsiTheme="minorHAnsi" w:cstheme="minorHAnsi"/>
          <w:color w:val="000000" w:themeColor="text1"/>
          <w:sz w:val="14"/>
          <w:szCs w:val="14"/>
        </w:rPr>
        <w:t xml:space="preserve"> their </w:t>
      </w:r>
      <w:r w:rsidRPr="00084012">
        <w:rPr>
          <w:rStyle w:val="normaltextrun"/>
          <w:rFonts w:asciiTheme="minorHAnsi" w:eastAsiaTheme="majorEastAsia" w:hAnsiTheme="minorHAnsi" w:cstheme="minorHAnsi"/>
          <w:b/>
          <w:bCs/>
          <w:color w:val="000000" w:themeColor="text1"/>
          <w:sz w:val="22"/>
          <w:szCs w:val="22"/>
          <w:shd w:val="clear" w:color="auto" w:fill="00FF00"/>
        </w:rPr>
        <w:t>concerns and having</w:t>
      </w:r>
      <w:r w:rsidRPr="00084012">
        <w:rPr>
          <w:rStyle w:val="normaltextrun"/>
          <w:rFonts w:asciiTheme="minorHAnsi" w:eastAsiaTheme="majorEastAsia" w:hAnsiTheme="minorHAnsi" w:cstheme="minorHAnsi"/>
          <w:color w:val="000000" w:themeColor="text1"/>
          <w:sz w:val="14"/>
          <w:szCs w:val="14"/>
        </w:rPr>
        <w:t xml:space="preserve"> a </w:t>
      </w:r>
      <w:r w:rsidRPr="00084012">
        <w:rPr>
          <w:rStyle w:val="normaltextrun"/>
          <w:rFonts w:asciiTheme="minorHAnsi" w:eastAsiaTheme="majorEastAsia" w:hAnsiTheme="minorHAnsi" w:cstheme="minorHAnsi"/>
          <w:b/>
          <w:bCs/>
          <w:color w:val="000000" w:themeColor="text1"/>
          <w:sz w:val="22"/>
          <w:szCs w:val="22"/>
          <w:shd w:val="clear" w:color="auto" w:fill="00FF00"/>
        </w:rPr>
        <w:t>government</w:t>
      </w:r>
      <w:r w:rsidRPr="00084012">
        <w:rPr>
          <w:rStyle w:val="normaltextrun"/>
          <w:rFonts w:asciiTheme="minorHAnsi" w:eastAsiaTheme="majorEastAsia" w:hAnsiTheme="minorHAnsi" w:cstheme="minorHAnsi"/>
          <w:color w:val="000000" w:themeColor="text1"/>
          <w:sz w:val="14"/>
          <w:szCs w:val="14"/>
          <w:shd w:val="clear" w:color="auto" w:fill="00FF00"/>
        </w:rPr>
        <w:t xml:space="preserve"> </w:t>
      </w:r>
      <w:r w:rsidRPr="00084012">
        <w:rPr>
          <w:rStyle w:val="normaltextrun"/>
          <w:rFonts w:asciiTheme="minorHAnsi" w:eastAsiaTheme="majorEastAsia" w:hAnsiTheme="minorHAnsi" w:cstheme="minorHAnsi"/>
          <w:color w:val="000000" w:themeColor="text1"/>
          <w:sz w:val="14"/>
          <w:szCs w:val="14"/>
        </w:rPr>
        <w:t xml:space="preserve">that is </w:t>
      </w:r>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open to democratic change </w:t>
      </w:r>
      <w:r w:rsidRPr="00084012">
        <w:rPr>
          <w:rStyle w:val="normaltextrun"/>
          <w:rFonts w:asciiTheme="minorHAnsi" w:eastAsiaTheme="majorEastAsia" w:hAnsiTheme="minorHAnsi" w:cstheme="minorHAnsi"/>
          <w:b/>
          <w:bCs/>
          <w:color w:val="000000" w:themeColor="text1"/>
          <w:sz w:val="22"/>
          <w:szCs w:val="22"/>
        </w:rPr>
        <w:t xml:space="preserve">considerably </w:t>
      </w:r>
      <w:r w:rsidRPr="00084012">
        <w:rPr>
          <w:rStyle w:val="normaltextrun"/>
          <w:rFonts w:asciiTheme="minorHAnsi" w:eastAsiaTheme="majorEastAsia" w:hAnsiTheme="minorHAnsi" w:cstheme="minorHAnsi"/>
          <w:b/>
          <w:bCs/>
          <w:color w:val="000000" w:themeColor="text1"/>
          <w:sz w:val="22"/>
          <w:szCs w:val="22"/>
          <w:shd w:val="clear" w:color="auto" w:fill="00FF00"/>
        </w:rPr>
        <w:t>reduces the likelihood of</w:t>
      </w:r>
      <w:r w:rsidRPr="00084012">
        <w:rPr>
          <w:rStyle w:val="normaltextrun"/>
          <w:rFonts w:asciiTheme="minorHAnsi" w:eastAsiaTheme="majorEastAsia" w:hAnsiTheme="minorHAnsi" w:cstheme="minorHAnsi"/>
          <w:color w:val="000000" w:themeColor="text1"/>
          <w:sz w:val="14"/>
          <w:szCs w:val="14"/>
        </w:rPr>
        <w:t xml:space="preserve"> a </w:t>
      </w:r>
      <w:r w:rsidRPr="00084012">
        <w:rPr>
          <w:rStyle w:val="normaltextrun"/>
          <w:rFonts w:asciiTheme="minorHAnsi" w:eastAsiaTheme="majorEastAsia" w:hAnsiTheme="minorHAnsi" w:cstheme="minorHAnsi"/>
          <w:b/>
          <w:bCs/>
          <w:color w:val="000000" w:themeColor="text1"/>
          <w:sz w:val="22"/>
          <w:szCs w:val="22"/>
          <w:shd w:val="clear" w:color="auto" w:fill="00FF00"/>
        </w:rPr>
        <w:t>civil war</w:t>
      </w:r>
      <w:r w:rsidRPr="00084012">
        <w:rPr>
          <w:rStyle w:val="normaltextrun"/>
          <w:rFonts w:asciiTheme="minorHAnsi" w:eastAsiaTheme="majorEastAsia" w:hAnsiTheme="minorHAnsi" w:cstheme="minorHAnsi"/>
          <w:color w:val="000000" w:themeColor="text1"/>
          <w:sz w:val="14"/>
          <w:szCs w:val="14"/>
        </w:rPr>
        <w:t xml:space="preserve">.92 </w:t>
      </w:r>
      <w:r w:rsidRPr="00084012">
        <w:rPr>
          <w:rStyle w:val="normaltextrun"/>
          <w:rFonts w:asciiTheme="minorHAnsi" w:eastAsiaTheme="majorEastAsia" w:hAnsiTheme="minorHAnsi" w:cstheme="minorHAnsi"/>
          <w:b/>
          <w:bCs/>
          <w:color w:val="000000" w:themeColor="text1"/>
          <w:sz w:val="22"/>
          <w:szCs w:val="22"/>
        </w:rPr>
        <w:t>Civil conflicts within mature democracies are not only less frequent but also less lethal.</w:t>
      </w:r>
      <w:r w:rsidRPr="00084012">
        <w:rPr>
          <w:rStyle w:val="normaltextrun"/>
          <w:rFonts w:asciiTheme="minorHAnsi" w:eastAsiaTheme="majorEastAsia" w:hAnsiTheme="minorHAnsi" w:cstheme="minorHAnsi"/>
          <w:color w:val="000000" w:themeColor="text1"/>
          <w:sz w:val="14"/>
          <w:szCs w:val="14"/>
        </w:rPr>
        <w:t xml:space="preserve"> Bethany </w:t>
      </w:r>
      <w:proofErr w:type="spellStart"/>
      <w:r w:rsidRPr="00084012">
        <w:rPr>
          <w:rStyle w:val="normaltextrun"/>
          <w:rFonts w:asciiTheme="minorHAnsi" w:eastAsiaTheme="majorEastAsia" w:hAnsiTheme="minorHAnsi" w:cstheme="minorHAnsi"/>
          <w:b/>
          <w:bCs/>
          <w:color w:val="000000" w:themeColor="text1"/>
          <w:sz w:val="22"/>
          <w:szCs w:val="22"/>
        </w:rPr>
        <w:t>Lacina</w:t>
      </w:r>
      <w:proofErr w:type="spellEnd"/>
      <w:r w:rsidRPr="00084012">
        <w:rPr>
          <w:rStyle w:val="normaltextrun"/>
          <w:rFonts w:asciiTheme="minorHAnsi" w:eastAsiaTheme="majorEastAsia" w:hAnsiTheme="minorHAnsi" w:cstheme="minorHAnsi"/>
          <w:b/>
          <w:bCs/>
          <w:color w:val="000000" w:themeColor="text1"/>
          <w:sz w:val="22"/>
          <w:szCs w:val="22"/>
        </w:rPr>
        <w:t xml:space="preserve"> assesses the severity of civil conflicts by measuring casualty levels according to several variables: regime type, state capacity, ethnic and religious diversity, and the impact of foreign military intervention. She finds</w:t>
      </w:r>
      <w:r w:rsidRPr="00084012">
        <w:rPr>
          <w:rStyle w:val="normaltextrun"/>
          <w:rFonts w:asciiTheme="minorHAnsi" w:eastAsiaTheme="majorEastAsia" w:hAnsiTheme="minorHAnsi" w:cstheme="minorHAnsi"/>
          <w:color w:val="000000" w:themeColor="text1"/>
          <w:sz w:val="14"/>
          <w:szCs w:val="14"/>
        </w:rPr>
        <w:t xml:space="preserve"> that the </w:t>
      </w:r>
      <w:r w:rsidRPr="00084012">
        <w:rPr>
          <w:rStyle w:val="normaltextrun"/>
          <w:rFonts w:asciiTheme="minorHAnsi" w:eastAsiaTheme="majorEastAsia" w:hAnsiTheme="minorHAnsi" w:cstheme="minorHAnsi"/>
          <w:b/>
          <w:bCs/>
          <w:color w:val="000000" w:themeColor="text1"/>
          <w:sz w:val="22"/>
          <w:szCs w:val="22"/>
        </w:rPr>
        <w:t>political characteristics of a regime correlate significantly with differing casualty levels and are the strongest predictor of conflict severity. Democratic governments experience much lower casualty levels during civil conflict than autocratic states</w:t>
      </w:r>
      <w:r w:rsidRPr="00084012">
        <w:rPr>
          <w:rStyle w:val="normaltextrun"/>
          <w:rFonts w:asciiTheme="minorHAnsi" w:eastAsiaTheme="majorEastAsia" w:hAnsiTheme="minorHAnsi" w:cstheme="minorHAnsi"/>
          <w:color w:val="000000" w:themeColor="text1"/>
          <w:sz w:val="14"/>
          <w:szCs w:val="14"/>
        </w:rPr>
        <w:t xml:space="preserve">. </w:t>
      </w:r>
      <w:proofErr w:type="spellStart"/>
      <w:r w:rsidRPr="00084012">
        <w:rPr>
          <w:rStyle w:val="normaltextrun"/>
          <w:rFonts w:asciiTheme="minorHAnsi" w:eastAsiaTheme="majorEastAsia" w:hAnsiTheme="minorHAnsi" w:cstheme="minorHAnsi"/>
          <w:color w:val="000000" w:themeColor="text1"/>
          <w:sz w:val="14"/>
          <w:szCs w:val="14"/>
        </w:rPr>
        <w:t>Lacina’s</w:t>
      </w:r>
      <w:proofErr w:type="spellEnd"/>
      <w:r w:rsidRPr="00084012">
        <w:rPr>
          <w:rStyle w:val="normaltextrun"/>
          <w:rFonts w:asciiTheme="minorHAnsi" w:eastAsiaTheme="majorEastAsia" w:hAnsiTheme="minorHAnsi" w:cstheme="minorHAnsi"/>
          <w:color w:val="000000" w:themeColor="text1"/>
          <w:sz w:val="14"/>
          <w:szCs w:val="14"/>
        </w:rPr>
        <w:t xml:space="preserve"> analysis finds that civil wars occurring within democratic states have less than half the battle deaths of conflicts in non-democracies.93 </w:t>
      </w:r>
      <w:r w:rsidRPr="00084012">
        <w:rPr>
          <w:rStyle w:val="normaltextrun"/>
          <w:rFonts w:asciiTheme="minorHAnsi" w:eastAsiaTheme="majorEastAsia" w:hAnsiTheme="minorHAnsi" w:cstheme="minorHAnsi"/>
          <w:b/>
          <w:bCs/>
          <w:color w:val="000000" w:themeColor="text1"/>
          <w:sz w:val="22"/>
          <w:szCs w:val="22"/>
          <w:shd w:val="clear" w:color="auto" w:fill="00FF00"/>
        </w:rPr>
        <w:t>State-sponsored violence against civilians is also less likely</w:t>
      </w:r>
      <w:r w:rsidRPr="00084012">
        <w:rPr>
          <w:rStyle w:val="normaltextrun"/>
          <w:rFonts w:asciiTheme="minorHAnsi" w:eastAsiaTheme="majorEastAsia" w:hAnsiTheme="minorHAnsi" w:cstheme="minorHAnsi"/>
          <w:b/>
          <w:bCs/>
          <w:color w:val="000000" w:themeColor="text1"/>
          <w:sz w:val="22"/>
          <w:szCs w:val="22"/>
        </w:rPr>
        <w:t xml:space="preserve"> to occur in democracies than in autocracies</w:t>
      </w:r>
      <w:r w:rsidRPr="00084012">
        <w:rPr>
          <w:rStyle w:val="normaltextrun"/>
          <w:rFonts w:asciiTheme="minorHAnsi" w:eastAsiaTheme="majorEastAsia" w:hAnsiTheme="minorHAnsi" w:cstheme="minorHAnsi"/>
          <w:color w:val="000000" w:themeColor="text1"/>
          <w:sz w:val="14"/>
          <w:szCs w:val="14"/>
        </w:rPr>
        <w:t xml:space="preserve">. In his important book, Death by Government, Rudolph </w:t>
      </w:r>
      <w:proofErr w:type="spellStart"/>
      <w:r w:rsidRPr="00084012">
        <w:rPr>
          <w:rStyle w:val="normaltextrun"/>
          <w:rFonts w:asciiTheme="minorHAnsi" w:eastAsiaTheme="majorEastAsia" w:hAnsiTheme="minorHAnsi" w:cstheme="minorHAnsi"/>
          <w:b/>
          <w:bCs/>
          <w:color w:val="000000" w:themeColor="text1"/>
          <w:sz w:val="22"/>
          <w:szCs w:val="22"/>
        </w:rPr>
        <w:t>Rummel</w:t>
      </w:r>
      <w:proofErr w:type="spellEnd"/>
      <w:r w:rsidRPr="00084012">
        <w:rPr>
          <w:rStyle w:val="normaltextrun"/>
          <w:rFonts w:asciiTheme="minorHAnsi" w:eastAsiaTheme="majorEastAsia" w:hAnsiTheme="minorHAnsi" w:cstheme="minorHAnsi"/>
          <w:b/>
          <w:bCs/>
          <w:color w:val="000000" w:themeColor="text1"/>
          <w:sz w:val="22"/>
          <w:szCs w:val="22"/>
        </w:rPr>
        <w:t xml:space="preserve"> assembles mind numbing data and numerous examples demonstrating the myriad ways governments kill</w:t>
      </w:r>
      <w:r w:rsidRPr="00084012">
        <w:rPr>
          <w:rStyle w:val="normaltextrun"/>
          <w:rFonts w:asciiTheme="minorHAnsi" w:eastAsiaTheme="majorEastAsia" w:hAnsiTheme="minorHAnsi" w:cstheme="minorHAnsi"/>
          <w:color w:val="000000" w:themeColor="text1"/>
          <w:sz w:val="14"/>
          <w:szCs w:val="14"/>
        </w:rPr>
        <w:t xml:space="preserve"> their </w:t>
      </w:r>
      <w:r w:rsidRPr="00084012">
        <w:rPr>
          <w:rStyle w:val="normaltextrun"/>
          <w:rFonts w:asciiTheme="minorHAnsi" w:eastAsiaTheme="majorEastAsia" w:hAnsiTheme="minorHAnsi" w:cstheme="minorHAnsi"/>
          <w:b/>
          <w:bCs/>
          <w:color w:val="000000" w:themeColor="text1"/>
          <w:sz w:val="22"/>
          <w:szCs w:val="22"/>
        </w:rPr>
        <w:t>citizens</w:t>
      </w:r>
      <w:r w:rsidRPr="00084012">
        <w:rPr>
          <w:rStyle w:val="normaltextrun"/>
          <w:rFonts w:asciiTheme="minorHAnsi" w:eastAsiaTheme="majorEastAsia" w:hAnsiTheme="minorHAnsi" w:cstheme="minorHAnsi"/>
          <w:color w:val="000000" w:themeColor="text1"/>
          <w:sz w:val="14"/>
          <w:szCs w:val="14"/>
        </w:rPr>
        <w:t xml:space="preserve">—directly </w:t>
      </w:r>
      <w:r w:rsidRPr="00084012">
        <w:rPr>
          <w:rStyle w:val="normaltextrun"/>
          <w:rFonts w:asciiTheme="minorHAnsi" w:eastAsiaTheme="majorEastAsia" w:hAnsiTheme="minorHAnsi" w:cstheme="minorHAnsi"/>
          <w:b/>
          <w:bCs/>
          <w:color w:val="000000" w:themeColor="text1"/>
          <w:sz w:val="22"/>
          <w:szCs w:val="22"/>
        </w:rPr>
        <w:t>through genocide and mass terror and indirectly through starvation and repression. He finds a stark contrast between the behavior of autocracies and democracies. Autocratic governments readily “slaughter their people by the tens of millions; in contrast</w:t>
      </w:r>
      <w:r w:rsidRPr="00084012">
        <w:rPr>
          <w:rStyle w:val="normaltextrun"/>
          <w:rFonts w:asciiTheme="minorHAnsi" w:eastAsiaTheme="majorEastAsia" w:hAnsiTheme="minorHAnsi" w:cstheme="minorHAnsi"/>
          <w:color w:val="000000" w:themeColor="text1"/>
          <w:sz w:val="14"/>
          <w:szCs w:val="14"/>
        </w:rPr>
        <w:t xml:space="preserve">, many </w:t>
      </w:r>
      <w:r w:rsidRPr="00084012">
        <w:rPr>
          <w:rStyle w:val="normaltextrun"/>
          <w:rFonts w:asciiTheme="minorHAnsi" w:eastAsiaTheme="majorEastAsia" w:hAnsiTheme="minorHAnsi" w:cstheme="minorHAnsi"/>
          <w:b/>
          <w:bCs/>
          <w:color w:val="000000" w:themeColor="text1"/>
          <w:sz w:val="22"/>
          <w:szCs w:val="22"/>
        </w:rPr>
        <w:t>democracies can barely bring themselves to execute even serial murderers</w:t>
      </w:r>
      <w:r w:rsidRPr="00084012">
        <w:rPr>
          <w:rStyle w:val="normaltextrun"/>
          <w:rFonts w:asciiTheme="minorHAnsi" w:eastAsiaTheme="majorEastAsia" w:hAnsiTheme="minorHAnsi" w:cstheme="minorHAnsi"/>
          <w:color w:val="000000" w:themeColor="text1"/>
          <w:sz w:val="14"/>
          <w:szCs w:val="14"/>
        </w:rPr>
        <w:t xml:space="preserve">.”94 </w:t>
      </w:r>
      <w:r w:rsidRPr="00084012">
        <w:rPr>
          <w:rStyle w:val="normaltextrun"/>
          <w:rFonts w:asciiTheme="minorHAnsi" w:eastAsiaTheme="majorEastAsia" w:hAnsiTheme="minorHAnsi" w:cstheme="minorHAnsi"/>
          <w:b/>
          <w:bCs/>
          <w:color w:val="000000" w:themeColor="text1"/>
          <w:sz w:val="22"/>
          <w:szCs w:val="22"/>
        </w:rPr>
        <w:t xml:space="preserve">Through statistical analysis, </w:t>
      </w:r>
      <w:proofErr w:type="spellStart"/>
      <w:r w:rsidRPr="00084012">
        <w:rPr>
          <w:rStyle w:val="normaltextrun"/>
          <w:rFonts w:asciiTheme="minorHAnsi" w:eastAsiaTheme="majorEastAsia" w:hAnsiTheme="minorHAnsi" w:cstheme="minorHAnsi"/>
          <w:b/>
          <w:bCs/>
          <w:color w:val="000000" w:themeColor="text1"/>
          <w:sz w:val="22"/>
          <w:szCs w:val="22"/>
        </w:rPr>
        <w:t>Rummel</w:t>
      </w:r>
      <w:proofErr w:type="spellEnd"/>
      <w:r w:rsidRPr="00084012">
        <w:rPr>
          <w:rStyle w:val="normaltextrun"/>
          <w:rFonts w:asciiTheme="minorHAnsi" w:eastAsiaTheme="majorEastAsia" w:hAnsiTheme="minorHAnsi" w:cstheme="minorHAnsi"/>
          <w:b/>
          <w:bCs/>
          <w:color w:val="000000" w:themeColor="text1"/>
          <w:sz w:val="22"/>
          <w:szCs w:val="22"/>
        </w:rPr>
        <w:t xml:space="preserve"> shows</w:t>
      </w:r>
      <w:r w:rsidRPr="00084012">
        <w:rPr>
          <w:rStyle w:val="normaltextrun"/>
          <w:rFonts w:asciiTheme="minorHAnsi" w:eastAsiaTheme="majorEastAsia" w:hAnsiTheme="minorHAnsi" w:cstheme="minorHAnsi"/>
          <w:color w:val="000000" w:themeColor="text1"/>
          <w:sz w:val="14"/>
          <w:szCs w:val="14"/>
        </w:rPr>
        <w:t xml:space="preserve"> that </w:t>
      </w:r>
      <w:r w:rsidRPr="00084012">
        <w:rPr>
          <w:rStyle w:val="normaltextrun"/>
          <w:rFonts w:asciiTheme="minorHAnsi" w:eastAsiaTheme="majorEastAsia" w:hAnsiTheme="minorHAnsi" w:cstheme="minorHAnsi"/>
          <w:b/>
          <w:bCs/>
          <w:color w:val="000000" w:themeColor="text1"/>
          <w:sz w:val="22"/>
          <w:szCs w:val="22"/>
          <w:shd w:val="clear" w:color="auto" w:fill="00FF00"/>
        </w:rPr>
        <w:t>genocidal killing is directly associated with the absence of democracy</w:t>
      </w:r>
      <w:r w:rsidRPr="00084012">
        <w:rPr>
          <w:rStyle w:val="normaltextrun"/>
          <w:rFonts w:asciiTheme="minorHAnsi" w:eastAsiaTheme="majorEastAsia" w:hAnsiTheme="minorHAnsi" w:cstheme="minorHAnsi"/>
          <w:color w:val="000000" w:themeColor="text1"/>
          <w:sz w:val="14"/>
          <w:szCs w:val="14"/>
        </w:rPr>
        <w:t xml:space="preserve">, holding constant other variables such as regime type, ethnic diversity, economic development level, population density, and culture.95 The </w:t>
      </w:r>
      <w:r w:rsidRPr="00084012">
        <w:rPr>
          <w:rStyle w:val="normaltextrun"/>
          <w:rFonts w:asciiTheme="minorHAnsi" w:eastAsiaTheme="majorEastAsia" w:hAnsiTheme="minorHAnsi" w:cstheme="minorHAnsi"/>
          <w:b/>
          <w:bCs/>
          <w:color w:val="000000" w:themeColor="text1"/>
          <w:sz w:val="22"/>
          <w:szCs w:val="22"/>
          <w:shd w:val="clear" w:color="auto" w:fill="00FF00"/>
        </w:rPr>
        <w:t>lack of democracy is the most significant indicator of</w:t>
      </w:r>
      <w:r w:rsidRPr="00084012">
        <w:rPr>
          <w:rStyle w:val="normaltextrun"/>
          <w:rFonts w:asciiTheme="minorHAnsi" w:eastAsiaTheme="majorEastAsia" w:hAnsiTheme="minorHAnsi" w:cstheme="minorHAnsi"/>
          <w:b/>
          <w:bCs/>
          <w:color w:val="000000" w:themeColor="text1"/>
          <w:sz w:val="22"/>
          <w:szCs w:val="22"/>
        </w:rPr>
        <w:t xml:space="preserve"> the likelihood of </w:t>
      </w:r>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mass repression </w:t>
      </w:r>
      <w:r w:rsidRPr="00084012">
        <w:rPr>
          <w:rStyle w:val="normaltextrun"/>
          <w:rFonts w:asciiTheme="minorHAnsi" w:eastAsiaTheme="majorEastAsia" w:hAnsiTheme="minorHAnsi" w:cstheme="minorHAnsi"/>
          <w:b/>
          <w:bCs/>
          <w:color w:val="000000" w:themeColor="text1"/>
          <w:sz w:val="22"/>
          <w:szCs w:val="22"/>
        </w:rPr>
        <w:t>again the civilian population</w:t>
      </w:r>
      <w:r w:rsidRPr="00084012">
        <w:rPr>
          <w:rStyle w:val="normaltextrun"/>
          <w:rFonts w:asciiTheme="minorHAnsi" w:eastAsiaTheme="majorEastAsia" w:hAnsiTheme="minorHAnsi" w:cstheme="minorHAnsi"/>
          <w:color w:val="000000" w:themeColor="text1"/>
          <w:sz w:val="14"/>
          <w:szCs w:val="14"/>
        </w:rPr>
        <w:t xml:space="preserve">. As </w:t>
      </w:r>
      <w:proofErr w:type="spellStart"/>
      <w:r w:rsidRPr="00084012">
        <w:rPr>
          <w:rStyle w:val="normaltextrun"/>
          <w:rFonts w:asciiTheme="minorHAnsi" w:eastAsiaTheme="majorEastAsia" w:hAnsiTheme="minorHAnsi" w:cstheme="minorHAnsi"/>
          <w:color w:val="000000" w:themeColor="text1"/>
          <w:sz w:val="14"/>
          <w:szCs w:val="14"/>
        </w:rPr>
        <w:t>Rummel</w:t>
      </w:r>
      <w:proofErr w:type="spellEnd"/>
      <w:r w:rsidRPr="00084012">
        <w:rPr>
          <w:rStyle w:val="normaltextrun"/>
          <w:rFonts w:asciiTheme="minorHAnsi" w:eastAsiaTheme="majorEastAsia" w:hAnsiTheme="minorHAnsi" w:cstheme="minorHAnsi"/>
          <w:color w:val="000000" w:themeColor="text1"/>
          <w:sz w:val="14"/>
          <w:szCs w:val="14"/>
        </w:rPr>
        <w:t xml:space="preserve"> documents the appalling litany of governments murdering their own people, he is unequivocal about what he considers the necessary remedy</w:t>
      </w:r>
      <w:proofErr w:type="gramStart"/>
      <w:r w:rsidRPr="00084012">
        <w:rPr>
          <w:rStyle w:val="contextualspellingandgrammarerror"/>
          <w:rFonts w:asciiTheme="minorHAnsi" w:hAnsiTheme="minorHAnsi" w:cstheme="minorHAnsi"/>
          <w:color w:val="000000" w:themeColor="text1"/>
          <w:sz w:val="14"/>
          <w:szCs w:val="14"/>
        </w:rPr>
        <w:t>—“</w:t>
      </w:r>
      <w:proofErr w:type="gramEnd"/>
      <w:r w:rsidRPr="00084012">
        <w:rPr>
          <w:rStyle w:val="normaltextrun"/>
          <w:rFonts w:asciiTheme="minorHAnsi" w:eastAsiaTheme="majorEastAsia" w:hAnsiTheme="minorHAnsi" w:cstheme="minorHAnsi"/>
          <w:color w:val="000000" w:themeColor="text1"/>
          <w:sz w:val="14"/>
          <w:szCs w:val="14"/>
        </w:rPr>
        <w:t xml:space="preserve">The solution is democracy. The course of action is to foster freedom.”95 Barbara </w:t>
      </w:r>
      <w:proofErr w:type="spellStart"/>
      <w:r w:rsidRPr="00084012">
        <w:rPr>
          <w:rStyle w:val="normaltextrun"/>
          <w:rFonts w:asciiTheme="minorHAnsi" w:eastAsiaTheme="majorEastAsia" w:hAnsiTheme="minorHAnsi" w:cstheme="minorHAnsi"/>
          <w:b/>
          <w:bCs/>
          <w:color w:val="000000" w:themeColor="text1"/>
          <w:sz w:val="22"/>
          <w:szCs w:val="22"/>
        </w:rPr>
        <w:t>Harff’s</w:t>
      </w:r>
      <w:proofErr w:type="spellEnd"/>
      <w:r w:rsidRPr="00084012">
        <w:rPr>
          <w:rStyle w:val="normaltextrun"/>
          <w:rFonts w:asciiTheme="minorHAnsi" w:eastAsiaTheme="majorEastAsia" w:hAnsiTheme="minorHAnsi" w:cstheme="minorHAnsi"/>
          <w:color w:val="000000" w:themeColor="text1"/>
          <w:sz w:val="14"/>
          <w:szCs w:val="14"/>
        </w:rPr>
        <w:t xml:space="preserve"> </w:t>
      </w:r>
      <w:r w:rsidRPr="00084012">
        <w:rPr>
          <w:rStyle w:val="normaltextrun"/>
          <w:rFonts w:asciiTheme="minorHAnsi" w:eastAsiaTheme="majorEastAsia" w:hAnsiTheme="minorHAnsi" w:cstheme="minorHAnsi"/>
          <w:b/>
          <w:bCs/>
          <w:color w:val="000000" w:themeColor="text1"/>
          <w:sz w:val="22"/>
          <w:szCs w:val="22"/>
        </w:rPr>
        <w:t>research</w:t>
      </w:r>
      <w:r w:rsidRPr="00084012">
        <w:rPr>
          <w:rStyle w:val="normaltextrun"/>
          <w:rFonts w:asciiTheme="minorHAnsi" w:eastAsiaTheme="majorEastAsia" w:hAnsiTheme="minorHAnsi" w:cstheme="minorHAnsi"/>
          <w:color w:val="000000" w:themeColor="text1"/>
          <w:sz w:val="14"/>
          <w:szCs w:val="14"/>
        </w:rPr>
        <w:t xml:space="preserve"> on genocidal violence </w:t>
      </w:r>
      <w:r w:rsidRPr="00084012">
        <w:rPr>
          <w:rStyle w:val="normaltextrun"/>
          <w:rFonts w:asciiTheme="minorHAnsi" w:eastAsiaTheme="majorEastAsia" w:hAnsiTheme="minorHAnsi" w:cstheme="minorHAnsi"/>
          <w:b/>
          <w:bCs/>
          <w:color w:val="000000" w:themeColor="text1"/>
          <w:sz w:val="22"/>
          <w:szCs w:val="22"/>
        </w:rPr>
        <w:t xml:space="preserve">comes to similar conclusions. She examines </w:t>
      </w:r>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126 cases of internal war </w:t>
      </w:r>
      <w:r w:rsidRPr="00084012">
        <w:rPr>
          <w:rStyle w:val="normaltextrun"/>
          <w:rFonts w:asciiTheme="minorHAnsi" w:eastAsiaTheme="majorEastAsia" w:hAnsiTheme="minorHAnsi" w:cstheme="minorHAnsi"/>
          <w:b/>
          <w:bCs/>
          <w:color w:val="000000" w:themeColor="text1"/>
          <w:sz w:val="22"/>
          <w:szCs w:val="22"/>
        </w:rPr>
        <w:t>and regime collapse between</w:t>
      </w:r>
      <w:r w:rsidRPr="00084012">
        <w:rPr>
          <w:rStyle w:val="normaltextrun"/>
          <w:rFonts w:asciiTheme="minorHAnsi" w:eastAsiaTheme="majorEastAsia" w:hAnsiTheme="minorHAnsi" w:cstheme="minorHAnsi"/>
          <w:color w:val="000000" w:themeColor="text1"/>
          <w:sz w:val="14"/>
          <w:szCs w:val="14"/>
        </w:rPr>
        <w:t xml:space="preserve"> 1955 and 1997 </w:t>
      </w:r>
      <w:r w:rsidRPr="00084012">
        <w:rPr>
          <w:rStyle w:val="normaltextrun"/>
          <w:rFonts w:asciiTheme="minorHAnsi" w:eastAsiaTheme="majorEastAsia" w:hAnsiTheme="minorHAnsi" w:cstheme="minorHAnsi"/>
          <w:b/>
          <w:bCs/>
          <w:color w:val="000000" w:themeColor="text1"/>
          <w:sz w:val="22"/>
          <w:szCs w:val="22"/>
          <w:shd w:val="clear" w:color="auto" w:fill="00FF00"/>
        </w:rPr>
        <w:t>to identify</w:t>
      </w:r>
      <w:r w:rsidRPr="00084012">
        <w:rPr>
          <w:rStyle w:val="normaltextrun"/>
          <w:rFonts w:asciiTheme="minorHAnsi" w:eastAsiaTheme="majorEastAsia" w:hAnsiTheme="minorHAnsi" w:cstheme="minorHAnsi"/>
          <w:color w:val="000000" w:themeColor="text1"/>
          <w:sz w:val="14"/>
          <w:szCs w:val="14"/>
          <w:shd w:val="clear" w:color="auto" w:fill="00FF00"/>
        </w:rPr>
        <w:t xml:space="preserve"> </w:t>
      </w:r>
      <w:r w:rsidRPr="00084012">
        <w:rPr>
          <w:rStyle w:val="normaltextrun"/>
          <w:rFonts w:asciiTheme="minorHAnsi" w:eastAsiaTheme="majorEastAsia" w:hAnsiTheme="minorHAnsi" w:cstheme="minorHAnsi"/>
          <w:color w:val="000000" w:themeColor="text1"/>
          <w:sz w:val="14"/>
          <w:szCs w:val="14"/>
        </w:rPr>
        <w:t xml:space="preserve">the </w:t>
      </w:r>
      <w:r w:rsidRPr="00084012">
        <w:rPr>
          <w:rStyle w:val="normaltextrun"/>
          <w:rFonts w:asciiTheme="minorHAnsi" w:eastAsiaTheme="majorEastAsia" w:hAnsiTheme="minorHAnsi" w:cstheme="minorHAnsi"/>
          <w:b/>
          <w:bCs/>
          <w:color w:val="000000" w:themeColor="text1"/>
          <w:sz w:val="22"/>
          <w:szCs w:val="22"/>
          <w:shd w:val="clear" w:color="auto" w:fill="00FF00"/>
        </w:rPr>
        <w:t>factors that led to genocidal violence in 35 of these cases</w:t>
      </w:r>
      <w:r w:rsidRPr="00084012">
        <w:rPr>
          <w:rStyle w:val="normaltextrun"/>
          <w:rFonts w:asciiTheme="minorHAnsi" w:eastAsiaTheme="majorEastAsia" w:hAnsiTheme="minorHAnsi" w:cstheme="minorHAnsi"/>
          <w:b/>
          <w:bCs/>
          <w:color w:val="000000" w:themeColor="text1"/>
          <w:sz w:val="22"/>
          <w:szCs w:val="22"/>
        </w:rPr>
        <w:t xml:space="preserve">. Her results match the findings of other studies. </w:t>
      </w:r>
      <w:r w:rsidRPr="00084012">
        <w:rPr>
          <w:rStyle w:val="normaltextrun"/>
          <w:rFonts w:asciiTheme="minorHAnsi" w:eastAsiaTheme="majorEastAsia" w:hAnsiTheme="minorHAnsi" w:cstheme="minorHAnsi"/>
          <w:b/>
          <w:bCs/>
          <w:color w:val="000000" w:themeColor="text1"/>
          <w:sz w:val="22"/>
          <w:szCs w:val="22"/>
          <w:shd w:val="clear" w:color="auto" w:fill="00FF00"/>
        </w:rPr>
        <w:t xml:space="preserve">Autocratic regimes facing state failure are three and a half times more likely to experience genocidal violence </w:t>
      </w:r>
      <w:r w:rsidRPr="00084012">
        <w:rPr>
          <w:rStyle w:val="normaltextrun"/>
          <w:rFonts w:asciiTheme="minorHAnsi" w:eastAsiaTheme="majorEastAsia" w:hAnsiTheme="minorHAnsi" w:cstheme="minorHAnsi"/>
          <w:b/>
          <w:bCs/>
          <w:color w:val="000000" w:themeColor="text1"/>
          <w:sz w:val="22"/>
          <w:szCs w:val="22"/>
        </w:rPr>
        <w:t>than democratic regimes facing such failure</w:t>
      </w:r>
      <w:r w:rsidRPr="00084012">
        <w:rPr>
          <w:rStyle w:val="normaltextrun"/>
          <w:rFonts w:asciiTheme="minorHAnsi" w:eastAsiaTheme="majorEastAsia" w:hAnsiTheme="minorHAnsi" w:cstheme="minorHAnsi"/>
          <w:color w:val="000000" w:themeColor="text1"/>
          <w:sz w:val="14"/>
          <w:szCs w:val="14"/>
        </w:rPr>
        <w:t xml:space="preserve">.97 She finds that </w:t>
      </w:r>
      <w:r w:rsidRPr="00084012">
        <w:rPr>
          <w:rStyle w:val="normaltextrun"/>
          <w:rFonts w:asciiTheme="minorHAnsi" w:eastAsiaTheme="majorEastAsia" w:hAnsiTheme="minorHAnsi" w:cstheme="minorHAnsi"/>
          <w:b/>
          <w:bCs/>
          <w:color w:val="000000" w:themeColor="text1"/>
          <w:sz w:val="22"/>
          <w:szCs w:val="22"/>
        </w:rPr>
        <w:t>genocidal violence is more likely in regimes that advocate exclusionary ideologies, an approach that is rare in mature democratic states</w:t>
      </w:r>
      <w:r w:rsidRPr="00084012">
        <w:rPr>
          <w:rStyle w:val="normaltextrun"/>
          <w:rFonts w:asciiTheme="minorHAnsi" w:eastAsiaTheme="majorEastAsia" w:hAnsiTheme="minorHAnsi" w:cstheme="minorHAnsi"/>
          <w:color w:val="000000" w:themeColor="text1"/>
          <w:sz w:val="14"/>
          <w:szCs w:val="14"/>
        </w:rPr>
        <w:t xml:space="preserve">. </w:t>
      </w:r>
      <w:proofErr w:type="spellStart"/>
      <w:r w:rsidRPr="00084012">
        <w:rPr>
          <w:rStyle w:val="normaltextrun"/>
          <w:rFonts w:asciiTheme="minorHAnsi" w:eastAsiaTheme="majorEastAsia" w:hAnsiTheme="minorHAnsi" w:cstheme="minorHAnsi"/>
          <w:color w:val="000000" w:themeColor="text1"/>
          <w:sz w:val="14"/>
          <w:szCs w:val="14"/>
        </w:rPr>
        <w:t>Harff</w:t>
      </w:r>
      <w:proofErr w:type="spellEnd"/>
      <w:r w:rsidRPr="00084012">
        <w:rPr>
          <w:rStyle w:val="normaltextrun"/>
          <w:rFonts w:asciiTheme="minorHAnsi" w:eastAsiaTheme="majorEastAsia" w:hAnsiTheme="minorHAnsi" w:cstheme="minorHAnsi"/>
          <w:color w:val="000000" w:themeColor="text1"/>
          <w:sz w:val="14"/>
          <w:szCs w:val="14"/>
        </w:rPr>
        <w:t xml:space="preserve"> observes that the </w:t>
      </w:r>
      <w:r w:rsidRPr="00084012">
        <w:rPr>
          <w:rStyle w:val="normaltextrun"/>
          <w:rFonts w:asciiTheme="minorHAnsi" w:eastAsiaTheme="majorEastAsia" w:hAnsiTheme="minorHAnsi" w:cstheme="minorHAnsi"/>
          <w:b/>
          <w:bCs/>
          <w:color w:val="000000" w:themeColor="text1"/>
          <w:sz w:val="22"/>
          <w:szCs w:val="22"/>
        </w:rPr>
        <w:t>lowest levels of mass killing occur in states with a high degree of economic interdependence, which is characteristic of mature democratic regimes</w:t>
      </w:r>
      <w:r w:rsidRPr="00084012">
        <w:rPr>
          <w:rStyle w:val="normaltextrun"/>
          <w:rFonts w:asciiTheme="minorHAnsi" w:eastAsiaTheme="majorEastAsia" w:hAnsiTheme="minorHAnsi" w:cstheme="minorHAnsi"/>
          <w:color w:val="000000" w:themeColor="text1"/>
          <w:sz w:val="14"/>
          <w:szCs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084012">
        <w:rPr>
          <w:rStyle w:val="normaltextrun"/>
          <w:rFonts w:asciiTheme="minorHAnsi" w:eastAsiaTheme="majorEastAsia" w:hAnsiTheme="minorHAnsi" w:cstheme="minorHAnsi"/>
          <w:color w:val="000000" w:themeColor="text1"/>
          <w:sz w:val="14"/>
          <w:szCs w:val="14"/>
        </w:rPr>
        <w:t>cosmopolitanism</w:t>
      </w:r>
      <w:proofErr w:type="gramEnd"/>
      <w:r w:rsidRPr="00084012">
        <w:rPr>
          <w:rStyle w:val="normaltextrun"/>
          <w:rFonts w:asciiTheme="minorHAnsi" w:eastAsiaTheme="majorEastAsia" w:hAnsiTheme="minorHAnsi" w:cstheme="minorHAnsi"/>
          <w:color w:val="000000" w:themeColor="text1"/>
          <w:sz w:val="14"/>
          <w:szCs w:val="14"/>
        </w:rPr>
        <w:t xml:space="preserve"> and trade— “another trifecta” for liberal peace theory.99</w:t>
      </w:r>
      <w:r w:rsidRPr="00084012">
        <w:rPr>
          <w:rStyle w:val="eop"/>
          <w:rFonts w:asciiTheme="minorHAnsi" w:eastAsiaTheme="majorEastAsia" w:hAnsiTheme="minorHAnsi" w:cstheme="minorHAnsi"/>
          <w:color w:val="000000" w:themeColor="text1"/>
          <w:sz w:val="14"/>
          <w:szCs w:val="14"/>
        </w:rPr>
        <w:t> </w:t>
      </w:r>
    </w:p>
    <w:p w14:paraId="3EC3EC21" w14:textId="77777777" w:rsidR="00C713CB" w:rsidRPr="00084012" w:rsidRDefault="00C713CB" w:rsidP="00C713CB">
      <w:pPr>
        <w:pStyle w:val="paragraph"/>
        <w:spacing w:before="0" w:beforeAutospacing="0" w:after="0" w:afterAutospacing="0"/>
        <w:textAlignment w:val="baseline"/>
        <w:rPr>
          <w:rFonts w:asciiTheme="minorHAnsi" w:hAnsiTheme="minorHAnsi" w:cstheme="minorHAnsi"/>
          <w:color w:val="000000" w:themeColor="text1"/>
          <w:sz w:val="18"/>
          <w:szCs w:val="18"/>
        </w:rPr>
      </w:pPr>
    </w:p>
    <w:p w14:paraId="7D467AB6" w14:textId="77777777" w:rsidR="00C713CB" w:rsidRPr="00084012" w:rsidRDefault="00C713CB" w:rsidP="00C713CB">
      <w:pPr>
        <w:pStyle w:val="Heading4"/>
        <w:rPr>
          <w:rFonts w:asciiTheme="minorHAnsi" w:hAnsiTheme="minorHAnsi" w:cstheme="minorHAnsi"/>
          <w:color w:val="000000" w:themeColor="text1"/>
          <w:sz w:val="18"/>
          <w:szCs w:val="18"/>
        </w:rPr>
      </w:pPr>
      <w:r w:rsidRPr="00084012">
        <w:rPr>
          <w:rStyle w:val="normaltextrun"/>
          <w:rFonts w:asciiTheme="minorHAnsi" w:hAnsiTheme="minorHAnsi" w:cstheme="minorHAnsi"/>
          <w:color w:val="000000" w:themeColor="text1"/>
        </w:rPr>
        <w:t>Democratic governance stops nuclear transition wars with Russia and China AND drives global technological innovation---extinction. </w:t>
      </w:r>
      <w:r w:rsidRPr="00084012">
        <w:rPr>
          <w:rStyle w:val="eop"/>
          <w:rFonts w:asciiTheme="minorHAnsi" w:hAnsiTheme="minorHAnsi" w:cstheme="minorHAnsi"/>
          <w:color w:val="000000" w:themeColor="text1"/>
        </w:rPr>
        <w:t> </w:t>
      </w:r>
    </w:p>
    <w:p w14:paraId="13DE9853" w14:textId="77777777" w:rsidR="00C713CB" w:rsidRPr="00084012" w:rsidRDefault="00C713CB" w:rsidP="00C713CB">
      <w:pPr>
        <w:pStyle w:val="paragraph"/>
        <w:spacing w:before="0" w:beforeAutospacing="0" w:after="0" w:afterAutospacing="0"/>
        <w:textAlignment w:val="baseline"/>
        <w:rPr>
          <w:rStyle w:val="eop"/>
          <w:rFonts w:asciiTheme="minorHAnsi" w:eastAsiaTheme="majorEastAsia" w:hAnsiTheme="minorHAnsi" w:cstheme="minorHAnsi"/>
          <w:color w:val="000000" w:themeColor="text1"/>
          <w:sz w:val="22"/>
          <w:szCs w:val="22"/>
        </w:rPr>
      </w:pPr>
      <w:proofErr w:type="spellStart"/>
      <w:r w:rsidRPr="00084012">
        <w:rPr>
          <w:rStyle w:val="normaltextrun"/>
          <w:rFonts w:asciiTheme="minorHAnsi" w:eastAsiaTheme="majorEastAsia" w:hAnsiTheme="minorHAnsi" w:cstheme="minorHAnsi"/>
          <w:b/>
          <w:bCs/>
          <w:color w:val="000000" w:themeColor="text1"/>
          <w:sz w:val="26"/>
          <w:szCs w:val="26"/>
        </w:rPr>
        <w:t>Kolodziej</w:t>
      </w:r>
      <w:proofErr w:type="spellEnd"/>
      <w:r w:rsidRPr="00084012">
        <w:rPr>
          <w:rStyle w:val="normaltextrun"/>
          <w:rFonts w:asciiTheme="minorHAnsi" w:eastAsiaTheme="majorEastAsia" w:hAnsiTheme="minorHAnsi" w:cstheme="minorHAnsi"/>
          <w:b/>
          <w:bCs/>
          <w:color w:val="000000" w:themeColor="text1"/>
          <w:sz w:val="26"/>
          <w:szCs w:val="26"/>
        </w:rPr>
        <w:t xml:space="preserve"> ’17 </w:t>
      </w:r>
      <w:r w:rsidRPr="00084012">
        <w:rPr>
          <w:rStyle w:val="normaltextrun"/>
          <w:rFonts w:asciiTheme="minorHAnsi" w:eastAsiaTheme="majorEastAsia" w:hAnsiTheme="minorHAnsi" w:cstheme="minorHAnsi"/>
          <w:color w:val="000000" w:themeColor="text1"/>
          <w:sz w:val="22"/>
          <w:szCs w:val="22"/>
        </w:rPr>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r w:rsidRPr="00084012">
        <w:rPr>
          <w:rStyle w:val="eop"/>
          <w:rFonts w:asciiTheme="minorHAnsi" w:eastAsiaTheme="majorEastAsia" w:hAnsiTheme="minorHAnsi" w:cstheme="minorHAnsi"/>
          <w:color w:val="000000" w:themeColor="text1"/>
          <w:sz w:val="22"/>
          <w:szCs w:val="22"/>
        </w:rPr>
        <w:t> </w:t>
      </w:r>
    </w:p>
    <w:p w14:paraId="5D865389" w14:textId="77777777" w:rsidR="00C713CB" w:rsidRPr="00084012" w:rsidRDefault="00C713CB" w:rsidP="00C713CB">
      <w:pPr>
        <w:pStyle w:val="paragraph"/>
        <w:spacing w:before="0" w:beforeAutospacing="0" w:after="0" w:afterAutospacing="0"/>
        <w:textAlignment w:val="baseline"/>
        <w:rPr>
          <w:rFonts w:asciiTheme="minorHAnsi" w:hAnsiTheme="minorHAnsi" w:cstheme="minorHAnsi"/>
          <w:color w:val="000000" w:themeColor="text1"/>
          <w:sz w:val="18"/>
          <w:szCs w:val="18"/>
        </w:rPr>
      </w:pPr>
    </w:p>
    <w:p w14:paraId="053F8F22" w14:textId="77777777" w:rsidR="00C713CB" w:rsidRPr="00084012" w:rsidRDefault="00C713CB" w:rsidP="00C713CB">
      <w:pPr>
        <w:pStyle w:val="paragraph"/>
        <w:spacing w:before="0" w:beforeAutospacing="0" w:after="0" w:afterAutospacing="0"/>
        <w:textAlignment w:val="baseline"/>
        <w:rPr>
          <w:rFonts w:asciiTheme="minorHAnsi" w:hAnsiTheme="minorHAnsi" w:cstheme="minorHAnsi"/>
          <w:color w:val="000000" w:themeColor="text1"/>
          <w:sz w:val="18"/>
          <w:szCs w:val="18"/>
        </w:rPr>
      </w:pPr>
      <w:r w:rsidRPr="00084012">
        <w:rPr>
          <w:rStyle w:val="normaltextrun"/>
          <w:rFonts w:asciiTheme="minorHAnsi" w:eastAsiaTheme="majorEastAsia" w:hAnsiTheme="minorHAnsi" w:cstheme="minorHAnsi"/>
          <w:color w:val="000000" w:themeColor="text1"/>
          <w:sz w:val="16"/>
          <w:szCs w:val="16"/>
        </w:rPr>
        <w:t xml:space="preserve">The Rise of a Global Society Let me first sketch the global democratic project for global governance as a point of reference. We must first recognize that globalization has given rise to a global society </w:t>
      </w:r>
      <w:r w:rsidRPr="00084012">
        <w:rPr>
          <w:rStyle w:val="normaltextrun"/>
          <w:rFonts w:asciiTheme="minorHAnsi" w:eastAsiaTheme="majorEastAsia" w:hAnsiTheme="minorHAnsi" w:cstheme="minorHAnsi"/>
          <w:color w:val="000000" w:themeColor="text1"/>
          <w:sz w:val="22"/>
          <w:szCs w:val="22"/>
        </w:rPr>
        <w:t xml:space="preserve">for the </w:t>
      </w:r>
      <w:r w:rsidRPr="00084012">
        <w:rPr>
          <w:rStyle w:val="normaltextrun"/>
          <w:rFonts w:asciiTheme="minorHAnsi" w:eastAsiaTheme="majorEastAsia" w:hAnsiTheme="minorHAnsi" w:cstheme="minorHAnsi"/>
          <w:b/>
          <w:bCs/>
          <w:color w:val="000000" w:themeColor="text1"/>
          <w:sz w:val="22"/>
          <w:szCs w:val="22"/>
        </w:rPr>
        <w:t>first time</w:t>
      </w:r>
      <w:r w:rsidRPr="00084012">
        <w:rPr>
          <w:rStyle w:val="normaltextrun"/>
          <w:rFonts w:asciiTheme="minorHAnsi" w:eastAsiaTheme="majorEastAsia" w:hAnsiTheme="minorHAnsi" w:cstheme="minorHAnsi"/>
          <w:color w:val="000000" w:themeColor="text1"/>
          <w:sz w:val="22"/>
          <w:szCs w:val="22"/>
        </w:rPr>
        <w:t xml:space="preserve"> in</w:t>
      </w:r>
      <w:r w:rsidRPr="00084012">
        <w:rPr>
          <w:rStyle w:val="normaltextrun"/>
          <w:rFonts w:asciiTheme="minorHAnsi" w:eastAsiaTheme="majorEastAsia" w:hAnsiTheme="minorHAnsi" w:cstheme="minorHAnsi"/>
          <w:color w:val="000000" w:themeColor="text1"/>
          <w:sz w:val="16"/>
          <w:szCs w:val="16"/>
        </w:rPr>
        <w:t xml:space="preserve"> the </w:t>
      </w:r>
      <w:r w:rsidRPr="00084012">
        <w:rPr>
          <w:rStyle w:val="normaltextrun"/>
          <w:rFonts w:asciiTheme="minorHAnsi" w:eastAsiaTheme="majorEastAsia" w:hAnsiTheme="minorHAnsi" w:cstheme="minorHAnsi"/>
          <w:color w:val="000000" w:themeColor="text1"/>
          <w:sz w:val="22"/>
          <w:szCs w:val="22"/>
        </w:rPr>
        <w:t>evolution of the</w:t>
      </w:r>
      <w:r w:rsidRPr="00084012">
        <w:rPr>
          <w:rStyle w:val="normaltextrun"/>
          <w:rFonts w:asciiTheme="minorHAnsi" w:eastAsiaTheme="majorEastAsia" w:hAnsiTheme="minorHAnsi" w:cstheme="minorHAnsi"/>
          <w:color w:val="000000" w:themeColor="text1"/>
          <w:sz w:val="16"/>
          <w:szCs w:val="16"/>
        </w:rPr>
        <w:t xml:space="preserve"> human </w:t>
      </w:r>
      <w:r w:rsidRPr="00084012">
        <w:rPr>
          <w:rStyle w:val="normaltextrun"/>
          <w:rFonts w:asciiTheme="minorHAnsi" w:eastAsiaTheme="majorEastAsia" w:hAnsiTheme="minorHAnsi" w:cstheme="minorHAnsi"/>
          <w:b/>
          <w:bCs/>
          <w:color w:val="000000" w:themeColor="text1"/>
          <w:sz w:val="22"/>
          <w:szCs w:val="22"/>
        </w:rPr>
        <w:t>species</w:t>
      </w:r>
      <w:r w:rsidRPr="00084012">
        <w:rPr>
          <w:rStyle w:val="normaltextrun"/>
          <w:rFonts w:asciiTheme="minorHAnsi" w:eastAsiaTheme="majorEastAsia" w:hAnsiTheme="minorHAnsi" w:cstheme="minorHAnsi"/>
          <w:color w:val="000000" w:themeColor="text1"/>
          <w:sz w:val="22"/>
          <w:szCs w:val="22"/>
        </w:rPr>
        <w:t>. We are</w:t>
      </w:r>
      <w:r w:rsidRPr="00084012">
        <w:rPr>
          <w:rStyle w:val="normaltextrun"/>
          <w:rFonts w:asciiTheme="minorHAnsi" w:eastAsiaTheme="majorEastAsia" w:hAnsiTheme="minorHAnsi" w:cstheme="minorHAnsi"/>
          <w:color w:val="000000" w:themeColor="text1"/>
          <w:sz w:val="16"/>
          <w:szCs w:val="16"/>
        </w:rPr>
        <w:t xml:space="preserve"> now </w:t>
      </w:r>
      <w:r w:rsidRPr="00084012">
        <w:rPr>
          <w:rStyle w:val="normaltextrun"/>
          <w:rFonts w:asciiTheme="minorHAnsi" w:eastAsiaTheme="majorEastAsia" w:hAnsiTheme="minorHAnsi" w:cstheme="minorHAnsi"/>
          <w:b/>
          <w:bCs/>
          <w:color w:val="000000" w:themeColor="text1"/>
          <w:sz w:val="22"/>
          <w:szCs w:val="22"/>
        </w:rPr>
        <w:t>stuck with each other</w:t>
      </w:r>
      <w:r w:rsidRPr="00084012">
        <w:rPr>
          <w:rStyle w:val="normaltextrun"/>
          <w:rFonts w:asciiTheme="minorHAnsi" w:eastAsiaTheme="majorEastAsia" w:hAnsiTheme="minorHAnsi" w:cstheme="minorHAnsi"/>
          <w:color w:val="000000" w:themeColor="text1"/>
          <w:sz w:val="22"/>
          <w:szCs w:val="22"/>
        </w:rPr>
        <w:t xml:space="preserve">; </w:t>
      </w:r>
      <w:r w:rsidRPr="00084012">
        <w:rPr>
          <w:rStyle w:val="normaltextrun"/>
          <w:rFonts w:asciiTheme="minorHAnsi" w:eastAsiaTheme="majorEastAsia" w:hAnsiTheme="minorHAnsi" w:cstheme="minorHAnsi"/>
          <w:b/>
          <w:bCs/>
          <w:color w:val="000000" w:themeColor="text1"/>
          <w:sz w:val="22"/>
          <w:szCs w:val="22"/>
        </w:rPr>
        <w:t>seven and half billion</w:t>
      </w:r>
      <w:r w:rsidRPr="00084012">
        <w:rPr>
          <w:rStyle w:val="normaltextrun"/>
          <w:rFonts w:asciiTheme="minorHAnsi" w:eastAsiaTheme="majorEastAsia" w:hAnsiTheme="minorHAnsi" w:cstheme="minorHAnsi"/>
          <w:color w:val="000000" w:themeColor="text1"/>
          <w:sz w:val="22"/>
          <w:szCs w:val="22"/>
        </w:rPr>
        <w:t xml:space="preserve"> people today — </w:t>
      </w:r>
      <w:r w:rsidRPr="00084012">
        <w:rPr>
          <w:rStyle w:val="normaltextrun"/>
          <w:rFonts w:asciiTheme="minorHAnsi" w:eastAsiaTheme="majorEastAsia" w:hAnsiTheme="minorHAnsi" w:cstheme="minorHAnsi"/>
          <w:color w:val="000000" w:themeColor="text1"/>
          <w:sz w:val="16"/>
          <w:szCs w:val="16"/>
        </w:rPr>
        <w:t xml:space="preserve">nine to </w:t>
      </w:r>
      <w:r w:rsidRPr="00084012">
        <w:rPr>
          <w:rStyle w:val="normaltextrun"/>
          <w:rFonts w:asciiTheme="minorHAnsi" w:eastAsiaTheme="majorEastAsia" w:hAnsiTheme="minorHAnsi" w:cstheme="minorHAnsi"/>
          <w:b/>
          <w:bCs/>
          <w:color w:val="000000" w:themeColor="text1"/>
          <w:sz w:val="22"/>
          <w:szCs w:val="22"/>
        </w:rPr>
        <w:t>ten</w:t>
      </w:r>
      <w:r w:rsidRPr="00084012">
        <w:rPr>
          <w:rStyle w:val="normaltextrun"/>
          <w:rFonts w:asciiTheme="minorHAnsi" w:eastAsiaTheme="majorEastAsia" w:hAnsiTheme="minorHAnsi" w:cstheme="minorHAnsi"/>
          <w:color w:val="000000" w:themeColor="text1"/>
          <w:sz w:val="22"/>
          <w:szCs w:val="22"/>
        </w:rPr>
        <w:t xml:space="preserve"> by </w:t>
      </w:r>
      <w:r w:rsidRPr="00084012">
        <w:rPr>
          <w:rStyle w:val="normaltextrun"/>
          <w:rFonts w:asciiTheme="minorHAnsi" w:eastAsiaTheme="majorEastAsia" w:hAnsiTheme="minorHAnsi" w:cstheme="minorHAnsi"/>
          <w:b/>
          <w:bCs/>
          <w:color w:val="000000" w:themeColor="text1"/>
          <w:sz w:val="22"/>
          <w:szCs w:val="22"/>
        </w:rPr>
        <w:t>2050</w:t>
      </w:r>
      <w:r w:rsidRPr="00084012">
        <w:rPr>
          <w:rStyle w:val="normaltextrun"/>
          <w:rFonts w:asciiTheme="minorHAnsi" w:eastAsiaTheme="majorEastAsia" w:hAnsiTheme="minorHAnsi" w:cstheme="minorHAnsi"/>
          <w:color w:val="000000" w:themeColor="text1"/>
          <w:sz w:val="22"/>
          <w:szCs w:val="22"/>
        </w:rPr>
        <w:t xml:space="preserve">: </w:t>
      </w:r>
      <w:r w:rsidRPr="00084012">
        <w:rPr>
          <w:rStyle w:val="normaltextrun"/>
          <w:rFonts w:asciiTheme="minorHAnsi" w:eastAsiaTheme="majorEastAsia" w:hAnsiTheme="minorHAnsi" w:cstheme="minorHAnsi"/>
          <w:color w:val="000000" w:themeColor="text1"/>
          <w:sz w:val="16"/>
          <w:szCs w:val="16"/>
        </w:rPr>
        <w:t xml:space="preserve">all </w:t>
      </w:r>
      <w:r w:rsidRPr="00084012">
        <w:rPr>
          <w:rStyle w:val="normaltextrun"/>
          <w:rFonts w:asciiTheme="minorHAnsi" w:eastAsiaTheme="majorEastAsia" w:hAnsiTheme="minorHAnsi" w:cstheme="minorHAnsi"/>
          <w:b/>
          <w:bCs/>
          <w:color w:val="000000" w:themeColor="text1"/>
          <w:sz w:val="22"/>
          <w:szCs w:val="22"/>
        </w:rPr>
        <w:t>super connected</w:t>
      </w:r>
      <w:r w:rsidRPr="00084012">
        <w:rPr>
          <w:rStyle w:val="normaltextrun"/>
          <w:rFonts w:asciiTheme="minorHAnsi" w:eastAsiaTheme="majorEastAsia" w:hAnsiTheme="minorHAnsi" w:cstheme="minorHAnsi"/>
          <w:color w:val="000000" w:themeColor="text1"/>
          <w:sz w:val="22"/>
          <w:szCs w:val="22"/>
        </w:rPr>
        <w:t xml:space="preserve"> and </w:t>
      </w:r>
      <w:r w:rsidRPr="00084012">
        <w:rPr>
          <w:rStyle w:val="normaltextrun"/>
          <w:rFonts w:asciiTheme="minorHAnsi" w:eastAsiaTheme="majorEastAsia" w:hAnsiTheme="minorHAnsi" w:cstheme="minorHAnsi"/>
          <w:b/>
          <w:bCs/>
          <w:color w:val="000000" w:themeColor="text1"/>
          <w:sz w:val="22"/>
          <w:szCs w:val="22"/>
        </w:rPr>
        <w:t>interdependent</w:t>
      </w:r>
      <w:r w:rsidRPr="00084012">
        <w:rPr>
          <w:rStyle w:val="normaltextrun"/>
          <w:rFonts w:asciiTheme="minorHAnsi" w:eastAsiaTheme="majorEastAsia" w:hAnsiTheme="minorHAnsi" w:cstheme="minorHAnsi"/>
          <w:color w:val="000000" w:themeColor="text1"/>
          <w:sz w:val="22"/>
          <w:szCs w:val="22"/>
        </w:rPr>
        <w:t>. In greater or lesser measure, humans are mutually dependent</w:t>
      </w:r>
      <w:r w:rsidRPr="00084012">
        <w:rPr>
          <w:rStyle w:val="normaltextrun"/>
          <w:rFonts w:asciiTheme="minorHAnsi" w:eastAsiaTheme="majorEastAsia" w:hAnsiTheme="minorHAnsi" w:cstheme="minorHAnsi"/>
          <w:color w:val="000000" w:themeColor="text1"/>
          <w:sz w:val="16"/>
          <w:szCs w:val="16"/>
        </w:rPr>
        <w:t xml:space="preserve"> on each other in the pursuit of their most salient values, interests, needs, and preferences — </w:t>
      </w:r>
      <w:r w:rsidRPr="00084012">
        <w:rPr>
          <w:rStyle w:val="normaltextrun"/>
          <w:rFonts w:asciiTheme="minorHAnsi" w:eastAsiaTheme="majorEastAsia" w:hAnsiTheme="minorHAnsi" w:cstheme="minorHAnsi"/>
          <w:color w:val="000000" w:themeColor="text1"/>
          <w:sz w:val="22"/>
          <w:szCs w:val="22"/>
        </w:rPr>
        <w:t>concerns about</w:t>
      </w:r>
      <w:r w:rsidRPr="00084012">
        <w:rPr>
          <w:rStyle w:val="normaltextrun"/>
          <w:rFonts w:asciiTheme="minorHAnsi" w:eastAsiaTheme="majorEastAsia" w:hAnsiTheme="minorHAnsi" w:cstheme="minorHAnsi"/>
          <w:color w:val="000000" w:themeColor="text1"/>
          <w:sz w:val="16"/>
          <w:szCs w:val="16"/>
        </w:rPr>
        <w:t xml:space="preserve"> personal, community, and national </w:t>
      </w:r>
      <w:r w:rsidRPr="00084012">
        <w:rPr>
          <w:rStyle w:val="normaltextrun"/>
          <w:rFonts w:asciiTheme="minorHAnsi" w:eastAsiaTheme="majorEastAsia" w:hAnsiTheme="minorHAnsi" w:cstheme="minorHAnsi"/>
          <w:b/>
          <w:bCs/>
          <w:color w:val="000000" w:themeColor="text1"/>
          <w:sz w:val="22"/>
          <w:szCs w:val="22"/>
          <w:shd w:val="clear" w:color="auto" w:fill="00FFFF"/>
        </w:rPr>
        <w:t>security</w:t>
      </w:r>
      <w:r w:rsidRPr="00084012">
        <w:rPr>
          <w:rStyle w:val="normaltextrun"/>
          <w:rFonts w:asciiTheme="minorHAnsi" w:eastAsiaTheme="majorEastAsia" w:hAnsiTheme="minorHAnsi" w:cstheme="minorHAnsi"/>
          <w:color w:val="000000" w:themeColor="text1"/>
          <w:sz w:val="22"/>
          <w:szCs w:val="22"/>
        </w:rPr>
        <w:t>, sustainable</w:t>
      </w:r>
      <w:r w:rsidRPr="00084012">
        <w:rPr>
          <w:rStyle w:val="normaltextrun"/>
          <w:rFonts w:asciiTheme="minorHAnsi" w:eastAsiaTheme="majorEastAsia" w:hAnsiTheme="minorHAnsi" w:cstheme="minorHAnsi"/>
          <w:color w:val="000000" w:themeColor="text1"/>
          <w:sz w:val="16"/>
          <w:szCs w:val="16"/>
        </w:rPr>
        <w:t xml:space="preserve"> economic </w:t>
      </w:r>
      <w:r w:rsidRPr="00084012">
        <w:rPr>
          <w:rStyle w:val="normaltextrun"/>
          <w:rFonts w:asciiTheme="minorHAnsi" w:eastAsiaTheme="majorEastAsia" w:hAnsiTheme="minorHAnsi" w:cstheme="minorHAnsi"/>
          <w:b/>
          <w:bCs/>
          <w:color w:val="000000" w:themeColor="text1"/>
          <w:sz w:val="22"/>
          <w:szCs w:val="22"/>
          <w:shd w:val="clear" w:color="auto" w:fill="00FFFF"/>
        </w:rPr>
        <w:t>growth</w:t>
      </w:r>
      <w:r w:rsidRPr="00084012">
        <w:rPr>
          <w:rStyle w:val="normaltextrun"/>
          <w:rFonts w:asciiTheme="minorHAnsi" w:eastAsiaTheme="majorEastAsia" w:hAnsiTheme="minorHAnsi" w:cstheme="minorHAnsi"/>
          <w:color w:val="000000" w:themeColor="text1"/>
          <w:sz w:val="16"/>
          <w:szCs w:val="16"/>
        </w:rPr>
        <w:t xml:space="preserve">, protection of </w:t>
      </w:r>
      <w:r w:rsidRPr="00084012">
        <w:rPr>
          <w:rStyle w:val="normaltextrun"/>
          <w:rFonts w:asciiTheme="minorHAnsi" w:eastAsiaTheme="majorEastAsia" w:hAnsiTheme="minorHAnsi" w:cstheme="minorHAnsi"/>
          <w:color w:val="000000" w:themeColor="text1"/>
          <w:sz w:val="22"/>
          <w:szCs w:val="22"/>
        </w:rPr>
        <w:t xml:space="preserve">the </w:t>
      </w:r>
      <w:r w:rsidRPr="00084012">
        <w:rPr>
          <w:rStyle w:val="normaltextrun"/>
          <w:rFonts w:asciiTheme="minorHAnsi" w:eastAsiaTheme="majorEastAsia" w:hAnsiTheme="minorHAnsi" w:cstheme="minorHAnsi"/>
          <w:b/>
          <w:bCs/>
          <w:color w:val="000000" w:themeColor="text1"/>
          <w:sz w:val="22"/>
          <w:szCs w:val="22"/>
          <w:shd w:val="clear" w:color="auto" w:fill="00FFFF"/>
        </w:rPr>
        <w:t>environment</w:t>
      </w:r>
      <w:r w:rsidRPr="00084012">
        <w:rPr>
          <w:rStyle w:val="normaltextrun"/>
          <w:rFonts w:asciiTheme="minorHAnsi" w:eastAsiaTheme="majorEastAsia" w:hAnsiTheme="minorHAnsi" w:cstheme="minorHAnsi"/>
          <w:color w:val="000000" w:themeColor="text1"/>
          <w:sz w:val="16"/>
          <w:szCs w:val="16"/>
        </w:rPr>
        <w:t xml:space="preserve">, the </w:t>
      </w:r>
      <w:r w:rsidRPr="00084012">
        <w:rPr>
          <w:rStyle w:val="normaltextrun"/>
          <w:rFonts w:asciiTheme="minorHAnsi" w:eastAsiaTheme="majorEastAsia" w:hAnsiTheme="minorHAnsi" w:cstheme="minorHAnsi"/>
          <w:color w:val="000000" w:themeColor="text1"/>
          <w:sz w:val="22"/>
          <w:szCs w:val="22"/>
        </w:rPr>
        <w:t xml:space="preserve">equitable </w:t>
      </w:r>
      <w:r w:rsidRPr="00084012">
        <w:rPr>
          <w:rStyle w:val="normaltextrun"/>
          <w:rFonts w:asciiTheme="minorHAnsi" w:eastAsiaTheme="majorEastAsia" w:hAnsiTheme="minorHAnsi" w:cstheme="minorHAnsi"/>
          <w:b/>
          <w:bCs/>
          <w:color w:val="000000" w:themeColor="text1"/>
          <w:sz w:val="22"/>
          <w:szCs w:val="22"/>
          <w:shd w:val="clear" w:color="auto" w:fill="00FFFF"/>
        </w:rPr>
        <w:t>distribution</w:t>
      </w:r>
      <w:r w:rsidRPr="00084012">
        <w:rPr>
          <w:rStyle w:val="normaltextrun"/>
          <w:rFonts w:asciiTheme="minorHAnsi" w:eastAsiaTheme="majorEastAsia" w:hAnsiTheme="minorHAnsi" w:cstheme="minorHAnsi"/>
          <w:color w:val="000000" w:themeColor="text1"/>
          <w:sz w:val="22"/>
          <w:szCs w:val="22"/>
        </w:rPr>
        <w:t xml:space="preserve"> of</w:t>
      </w:r>
      <w:r w:rsidRPr="00084012">
        <w:rPr>
          <w:rStyle w:val="normaltextrun"/>
          <w:rFonts w:asciiTheme="minorHAnsi" w:eastAsiaTheme="majorEastAsia" w:hAnsiTheme="minorHAnsi" w:cstheme="minorHAnsi"/>
          <w:color w:val="000000" w:themeColor="text1"/>
          <w:sz w:val="16"/>
          <w:szCs w:val="16"/>
        </w:rPr>
        <w:t xml:space="preserve"> the globe’s material </w:t>
      </w:r>
      <w:r w:rsidRPr="00084012">
        <w:rPr>
          <w:rStyle w:val="normaltextrun"/>
          <w:rFonts w:asciiTheme="minorHAnsi" w:eastAsiaTheme="majorEastAsia" w:hAnsiTheme="minorHAnsi" w:cstheme="minorHAnsi"/>
          <w:color w:val="000000" w:themeColor="text1"/>
          <w:sz w:val="22"/>
          <w:szCs w:val="22"/>
        </w:rPr>
        <w:t xml:space="preserve">wealth, human </w:t>
      </w:r>
      <w:r w:rsidRPr="00084012">
        <w:rPr>
          <w:rStyle w:val="normaltextrun"/>
          <w:rFonts w:asciiTheme="minorHAnsi" w:eastAsiaTheme="majorEastAsia" w:hAnsiTheme="minorHAnsi" w:cstheme="minorHAnsi"/>
          <w:b/>
          <w:bCs/>
          <w:color w:val="000000" w:themeColor="text1"/>
          <w:sz w:val="22"/>
          <w:szCs w:val="22"/>
          <w:shd w:val="clear" w:color="auto" w:fill="00FFFF"/>
        </w:rPr>
        <w:t>rights</w:t>
      </w:r>
      <w:r w:rsidRPr="00084012">
        <w:rPr>
          <w:rStyle w:val="normaltextrun"/>
          <w:rFonts w:asciiTheme="minorHAnsi" w:eastAsiaTheme="majorEastAsia" w:hAnsiTheme="minorHAnsi" w:cstheme="minorHAnsi"/>
          <w:color w:val="000000" w:themeColor="text1"/>
          <w:sz w:val="22"/>
          <w:szCs w:val="22"/>
        </w:rPr>
        <w:t>, and</w:t>
      </w:r>
      <w:r w:rsidRPr="00084012">
        <w:rPr>
          <w:rStyle w:val="normaltextrun"/>
          <w:rFonts w:asciiTheme="minorHAnsi" w:eastAsiaTheme="majorEastAsia" w:hAnsiTheme="minorHAnsi" w:cstheme="minorHAnsi"/>
          <w:color w:val="000000" w:themeColor="text1"/>
          <w:sz w:val="16"/>
          <w:szCs w:val="16"/>
        </w:rPr>
        <w:t xml:space="preserve"> even the </w:t>
      </w:r>
      <w:r w:rsidRPr="00084012">
        <w:rPr>
          <w:rStyle w:val="normaltextrun"/>
          <w:rFonts w:asciiTheme="minorHAnsi" w:eastAsiaTheme="majorEastAsia" w:hAnsiTheme="minorHAnsi" w:cstheme="minorHAnsi"/>
          <w:color w:val="000000" w:themeColor="text1"/>
          <w:sz w:val="22"/>
          <w:szCs w:val="22"/>
        </w:rPr>
        <w:t>validation of</w:t>
      </w:r>
      <w:r w:rsidRPr="00084012">
        <w:rPr>
          <w:rStyle w:val="normaltextrun"/>
          <w:rFonts w:asciiTheme="minorHAnsi" w:eastAsiaTheme="majorEastAsia" w:hAnsiTheme="minorHAnsi" w:cstheme="minorHAnsi"/>
          <w:color w:val="000000" w:themeColor="text1"/>
          <w:sz w:val="16"/>
          <w:szCs w:val="16"/>
        </w:rPr>
        <w:t xml:space="preserve"> their personal and social </w:t>
      </w:r>
      <w:r w:rsidRPr="00084012">
        <w:rPr>
          <w:rStyle w:val="normaltextrun"/>
          <w:rFonts w:asciiTheme="minorHAnsi" w:eastAsiaTheme="majorEastAsia" w:hAnsiTheme="minorHAnsi" w:cstheme="minorHAnsi"/>
          <w:color w:val="000000" w:themeColor="text1"/>
          <w:sz w:val="22"/>
          <w:szCs w:val="22"/>
        </w:rPr>
        <w:t>identities</w:t>
      </w:r>
      <w:r w:rsidRPr="00084012">
        <w:rPr>
          <w:rStyle w:val="normaltextrun"/>
          <w:rFonts w:asciiTheme="minorHAnsi" w:eastAsiaTheme="majorEastAsia" w:hAnsiTheme="minorHAnsi" w:cstheme="minorHAnsi"/>
          <w:color w:val="000000" w:themeColor="text1"/>
          <w:sz w:val="16"/>
          <w:szCs w:val="16"/>
        </w:rPr>
        <w:t xml:space="preserve"> by others. Global </w:t>
      </w:r>
      <w:r w:rsidRPr="00084012">
        <w:rPr>
          <w:rStyle w:val="normaltextrun"/>
          <w:rFonts w:asciiTheme="minorHAnsi" w:eastAsiaTheme="majorEastAsia" w:hAnsiTheme="minorHAnsi" w:cstheme="minorHAnsi"/>
          <w:b/>
          <w:bCs/>
          <w:color w:val="000000" w:themeColor="text1"/>
          <w:sz w:val="22"/>
          <w:szCs w:val="22"/>
          <w:shd w:val="clear" w:color="auto" w:fill="00FFFF"/>
        </w:rPr>
        <w:t>warming</w:t>
      </w:r>
      <w:r w:rsidRPr="00084012">
        <w:rPr>
          <w:rStyle w:val="normaltextrun"/>
          <w:rFonts w:asciiTheme="minorHAnsi" w:eastAsiaTheme="majorEastAsia" w:hAnsiTheme="minorHAnsi" w:cstheme="minorHAnsi"/>
          <w:color w:val="000000" w:themeColor="text1"/>
          <w:sz w:val="22"/>
          <w:szCs w:val="22"/>
          <w:shd w:val="clear" w:color="auto" w:fill="00FFFF"/>
        </w:rPr>
        <w:t xml:space="preserve"> is a metaphor</w:t>
      </w:r>
      <w:r w:rsidRPr="00084012">
        <w:rPr>
          <w:rStyle w:val="normaltextrun"/>
          <w:rFonts w:asciiTheme="minorHAnsi" w:eastAsiaTheme="majorEastAsia" w:hAnsiTheme="minorHAnsi" w:cstheme="minorHAnsi"/>
          <w:color w:val="000000" w:themeColor="text1"/>
          <w:sz w:val="22"/>
          <w:szCs w:val="22"/>
        </w:rPr>
        <w:t xml:space="preserve"> of this morphological social change </w:t>
      </w:r>
      <w:r w:rsidRPr="00084012">
        <w:rPr>
          <w:rStyle w:val="normaltextrun"/>
          <w:rFonts w:asciiTheme="minorHAnsi" w:eastAsiaTheme="majorEastAsia" w:hAnsiTheme="minorHAnsi" w:cstheme="minorHAnsi"/>
          <w:color w:val="000000" w:themeColor="text1"/>
          <w:sz w:val="16"/>
          <w:szCs w:val="16"/>
        </w:rPr>
        <w:t xml:space="preserve">in the human condition. </w:t>
      </w:r>
      <w:r w:rsidRPr="00084012">
        <w:rPr>
          <w:rStyle w:val="normaltextrun"/>
          <w:rFonts w:asciiTheme="minorHAnsi" w:eastAsiaTheme="majorEastAsia" w:hAnsiTheme="minorHAnsi" w:cstheme="minorHAnsi"/>
          <w:b/>
          <w:bCs/>
          <w:color w:val="000000" w:themeColor="text1"/>
          <w:sz w:val="22"/>
          <w:szCs w:val="22"/>
          <w:shd w:val="clear" w:color="auto" w:fill="00FFFF"/>
        </w:rPr>
        <w:t>All</w:t>
      </w:r>
      <w:r w:rsidRPr="00084012">
        <w:rPr>
          <w:rStyle w:val="normaltextrun"/>
          <w:rFonts w:asciiTheme="minorHAnsi" w:eastAsiaTheme="majorEastAsia" w:hAnsiTheme="minorHAnsi" w:cstheme="minorHAnsi"/>
          <w:color w:val="000000" w:themeColor="text1"/>
          <w:sz w:val="22"/>
          <w:szCs w:val="22"/>
        </w:rPr>
        <w:t xml:space="preserve"> humans </w:t>
      </w:r>
      <w:r w:rsidRPr="00084012">
        <w:rPr>
          <w:rStyle w:val="normaltextrun"/>
          <w:rFonts w:asciiTheme="minorHAnsi" w:eastAsiaTheme="majorEastAsia" w:hAnsiTheme="minorHAnsi" w:cstheme="minorHAnsi"/>
          <w:color w:val="000000" w:themeColor="text1"/>
          <w:sz w:val="22"/>
          <w:szCs w:val="22"/>
          <w:shd w:val="clear" w:color="auto" w:fill="00FFFF"/>
        </w:rPr>
        <w:t xml:space="preserve">are </w:t>
      </w:r>
      <w:r w:rsidRPr="00084012">
        <w:rPr>
          <w:rStyle w:val="normaltextrun"/>
          <w:rFonts w:asciiTheme="minorHAnsi" w:eastAsiaTheme="majorEastAsia" w:hAnsiTheme="minorHAnsi" w:cstheme="minorHAnsi"/>
          <w:b/>
          <w:bCs/>
          <w:color w:val="000000" w:themeColor="text1"/>
          <w:sz w:val="22"/>
          <w:szCs w:val="22"/>
          <w:shd w:val="clear" w:color="auto" w:fill="00FFFF"/>
        </w:rPr>
        <w:t>implicated</w:t>
      </w:r>
      <w:r w:rsidRPr="00084012">
        <w:rPr>
          <w:rStyle w:val="normaltextrun"/>
          <w:rFonts w:asciiTheme="minorHAnsi" w:eastAsiaTheme="majorEastAsia" w:hAnsiTheme="minorHAnsi" w:cstheme="minorHAnsi"/>
          <w:color w:val="000000" w:themeColor="text1"/>
          <w:sz w:val="22"/>
          <w:szCs w:val="22"/>
          <w:shd w:val="clear" w:color="auto" w:fill="00FFFF"/>
        </w:rPr>
        <w:t xml:space="preserve"> in</w:t>
      </w:r>
      <w:r w:rsidRPr="00084012">
        <w:rPr>
          <w:rStyle w:val="normaltextrun"/>
          <w:rFonts w:asciiTheme="minorHAnsi" w:eastAsiaTheme="majorEastAsia" w:hAnsiTheme="minorHAnsi" w:cstheme="minorHAnsi"/>
          <w:color w:val="000000" w:themeColor="text1"/>
          <w:sz w:val="22"/>
          <w:szCs w:val="22"/>
        </w:rPr>
        <w:t xml:space="preserve"> this looming </w:t>
      </w:r>
      <w:r w:rsidRPr="00084012">
        <w:rPr>
          <w:rStyle w:val="normaltextrun"/>
          <w:rFonts w:asciiTheme="minorHAnsi" w:eastAsiaTheme="majorEastAsia" w:hAnsiTheme="minorHAnsi" w:cstheme="minorHAnsi"/>
          <w:color w:val="000000" w:themeColor="text1"/>
          <w:sz w:val="16"/>
          <w:szCs w:val="16"/>
        </w:rPr>
        <w:t xml:space="preserve">Anthropogenic-induced </w:t>
      </w:r>
      <w:r w:rsidRPr="00084012">
        <w:rPr>
          <w:rStyle w:val="normaltextrun"/>
          <w:rFonts w:asciiTheme="minorHAnsi" w:eastAsiaTheme="majorEastAsia" w:hAnsiTheme="minorHAnsi" w:cstheme="minorHAnsi"/>
          <w:b/>
          <w:bCs/>
          <w:color w:val="000000" w:themeColor="text1"/>
          <w:sz w:val="22"/>
          <w:szCs w:val="22"/>
          <w:shd w:val="clear" w:color="auto" w:fill="00FFFF"/>
        </w:rPr>
        <w:t>disaster</w:t>
      </w:r>
      <w:r w:rsidRPr="00084012">
        <w:rPr>
          <w:rStyle w:val="normaltextrun"/>
          <w:rFonts w:asciiTheme="minorHAnsi" w:eastAsiaTheme="majorEastAsia" w:hAnsiTheme="minorHAnsi" w:cstheme="minorHAnsi"/>
          <w:color w:val="000000" w:themeColor="text1"/>
          <w:sz w:val="16"/>
          <w:szCs w:val="16"/>
        </w:rPr>
        <w:t xml:space="preserve"> — the exhausts of billions of automobiles, the methane released in fracking for natural gas, outdated U.S. coal-fired power plants and newly constructed ones in China. Even the poor farmer burning charcoal to warm his dinner is complicit. Since </w:t>
      </w:r>
      <w:r w:rsidRPr="00084012">
        <w:rPr>
          <w:rStyle w:val="normaltextrun"/>
          <w:rFonts w:asciiTheme="minorHAnsi" w:eastAsiaTheme="majorEastAsia" w:hAnsiTheme="minorHAnsi" w:cstheme="minorHAnsi"/>
          <w:color w:val="000000" w:themeColor="text1"/>
          <w:sz w:val="22"/>
          <w:szCs w:val="22"/>
        </w:rPr>
        <w:t>interdependence surrounds, ensnares, and binds us as a human society</w:t>
      </w:r>
      <w:r w:rsidRPr="00084012">
        <w:rPr>
          <w:rStyle w:val="normaltextrun"/>
          <w:rFonts w:asciiTheme="minorHAnsi" w:eastAsiaTheme="majorEastAsia" w:hAnsiTheme="minorHAnsi" w:cstheme="minorHAnsi"/>
          <w:color w:val="000000" w:themeColor="text1"/>
          <w:sz w:val="16"/>
          <w:szCs w:val="16"/>
        </w:rPr>
        <w:t xml:space="preserve">, the dilemma confronting the world’s diverse and divided populations is evident: the </w:t>
      </w:r>
      <w:r w:rsidRPr="00084012">
        <w:rPr>
          <w:rStyle w:val="normaltextrun"/>
          <w:rFonts w:asciiTheme="minorHAnsi" w:eastAsiaTheme="majorEastAsia" w:hAnsiTheme="minorHAnsi" w:cstheme="minorHAnsi"/>
          <w:b/>
          <w:bCs/>
          <w:color w:val="000000" w:themeColor="text1"/>
          <w:sz w:val="22"/>
          <w:szCs w:val="22"/>
        </w:rPr>
        <w:t>expanding scope</w:t>
      </w:r>
      <w:r w:rsidRPr="00084012">
        <w:rPr>
          <w:rStyle w:val="normaltextrun"/>
          <w:rFonts w:asciiTheme="minorHAnsi" w:eastAsiaTheme="majorEastAsia" w:hAnsiTheme="minorHAnsi" w:cstheme="minorHAnsi"/>
          <w:color w:val="000000" w:themeColor="text1"/>
          <w:sz w:val="22"/>
          <w:szCs w:val="22"/>
        </w:rPr>
        <w:t xml:space="preserve"> as well as</w:t>
      </w:r>
      <w:r w:rsidRPr="00084012">
        <w:rPr>
          <w:rStyle w:val="normaltextrun"/>
          <w:rFonts w:asciiTheme="minorHAnsi" w:eastAsiaTheme="majorEastAsia" w:hAnsiTheme="minorHAnsi" w:cstheme="minorHAnsi"/>
          <w:color w:val="000000" w:themeColor="text1"/>
          <w:sz w:val="16"/>
          <w:szCs w:val="16"/>
        </w:rPr>
        <w:t xml:space="preserve"> the </w:t>
      </w:r>
      <w:r w:rsidRPr="00084012">
        <w:rPr>
          <w:rStyle w:val="normaltextrun"/>
          <w:rFonts w:asciiTheme="minorHAnsi" w:eastAsiaTheme="majorEastAsia" w:hAnsiTheme="minorHAnsi" w:cstheme="minorHAnsi"/>
          <w:b/>
          <w:bCs/>
          <w:color w:val="000000" w:themeColor="text1"/>
          <w:sz w:val="22"/>
          <w:szCs w:val="22"/>
          <w:shd w:val="clear" w:color="auto" w:fill="00FFFF"/>
        </w:rPr>
        <w:t>deepening</w:t>
      </w:r>
      <w:r w:rsidRPr="00084012">
        <w:rPr>
          <w:rStyle w:val="normaltextrun"/>
          <w:rFonts w:asciiTheme="minorHAnsi" w:eastAsiaTheme="majorEastAsia" w:hAnsiTheme="minorHAnsi" w:cstheme="minorHAnsi"/>
          <w:color w:val="000000" w:themeColor="text1"/>
          <w:sz w:val="22"/>
          <w:szCs w:val="22"/>
        </w:rPr>
        <w:t xml:space="preserve">, </w:t>
      </w:r>
      <w:r w:rsidRPr="00084012">
        <w:rPr>
          <w:rStyle w:val="normaltextrun"/>
          <w:rFonts w:asciiTheme="minorHAnsi" w:eastAsiaTheme="majorEastAsia" w:hAnsiTheme="minorHAnsi" w:cstheme="minorHAnsi"/>
          <w:b/>
          <w:bCs/>
          <w:color w:val="000000" w:themeColor="text1"/>
          <w:sz w:val="22"/>
          <w:szCs w:val="22"/>
        </w:rPr>
        <w:t>accumulating</w:t>
      </w:r>
      <w:r w:rsidRPr="00084012">
        <w:rPr>
          <w:rStyle w:val="normaltextrun"/>
          <w:rFonts w:asciiTheme="minorHAnsi" w:eastAsiaTheme="majorEastAsia" w:hAnsiTheme="minorHAnsi" w:cstheme="minorHAnsi"/>
          <w:color w:val="000000" w:themeColor="text1"/>
          <w:sz w:val="22"/>
          <w:szCs w:val="22"/>
        </w:rPr>
        <w:t xml:space="preserve">, and </w:t>
      </w:r>
      <w:r w:rsidRPr="00084012">
        <w:rPr>
          <w:rStyle w:val="normaltextrun"/>
          <w:rFonts w:asciiTheme="minorHAnsi" w:eastAsiaTheme="majorEastAsia" w:hAnsiTheme="minorHAnsi" w:cstheme="minorHAnsi"/>
          <w:b/>
          <w:bCs/>
          <w:color w:val="000000" w:themeColor="text1"/>
          <w:sz w:val="22"/>
          <w:szCs w:val="22"/>
        </w:rPr>
        <w:t>thickening</w:t>
      </w:r>
      <w:r w:rsidRPr="00084012">
        <w:rPr>
          <w:rStyle w:val="normaltextrun"/>
          <w:rFonts w:asciiTheme="minorHAnsi" w:eastAsiaTheme="majorEastAsia" w:hAnsiTheme="minorHAnsi" w:cstheme="minorHAnsi"/>
          <w:color w:val="000000" w:themeColor="text1"/>
          <w:sz w:val="22"/>
          <w:szCs w:val="22"/>
        </w:rPr>
        <w:t xml:space="preserve"> </w:t>
      </w:r>
      <w:r w:rsidRPr="00084012">
        <w:rPr>
          <w:rStyle w:val="normaltextrun"/>
          <w:rFonts w:asciiTheme="minorHAnsi" w:eastAsiaTheme="majorEastAsia" w:hAnsiTheme="minorHAnsi" w:cstheme="minorHAnsi"/>
          <w:color w:val="000000" w:themeColor="text1"/>
          <w:sz w:val="22"/>
          <w:szCs w:val="22"/>
          <w:shd w:val="clear" w:color="auto" w:fill="00FFFF"/>
        </w:rPr>
        <w:t>interdependencies</w:t>
      </w:r>
      <w:r w:rsidRPr="00084012">
        <w:rPr>
          <w:rStyle w:val="normaltextrun"/>
          <w:rFonts w:asciiTheme="minorHAnsi" w:eastAsiaTheme="majorEastAsia" w:hAnsiTheme="minorHAnsi" w:cstheme="minorHAnsi"/>
          <w:color w:val="000000" w:themeColor="text1"/>
          <w:sz w:val="22"/>
          <w:szCs w:val="22"/>
        </w:rPr>
        <w:t xml:space="preserve"> of globalization </w:t>
      </w:r>
      <w:r w:rsidRPr="00084012">
        <w:rPr>
          <w:rStyle w:val="normaltextrun"/>
          <w:rFonts w:asciiTheme="minorHAnsi" w:eastAsiaTheme="majorEastAsia" w:hAnsiTheme="minorHAnsi" w:cstheme="minorHAnsi"/>
          <w:color w:val="000000" w:themeColor="text1"/>
          <w:sz w:val="22"/>
          <w:szCs w:val="22"/>
          <w:shd w:val="clear" w:color="auto" w:fill="00FFFF"/>
        </w:rPr>
        <w:t>urge global government</w:t>
      </w:r>
      <w:r w:rsidRPr="00084012">
        <w:rPr>
          <w:rStyle w:val="normaltextrun"/>
          <w:rFonts w:asciiTheme="minorHAnsi" w:eastAsiaTheme="majorEastAsia" w:hAnsiTheme="minorHAnsi" w:cstheme="minorHAnsi"/>
          <w:color w:val="000000" w:themeColor="text1"/>
          <w:sz w:val="22"/>
          <w:szCs w:val="22"/>
        </w:rPr>
        <w:t>. But</w:t>
      </w:r>
      <w:r w:rsidRPr="00084012">
        <w:rPr>
          <w:rStyle w:val="normaltextrun"/>
          <w:rFonts w:asciiTheme="minorHAnsi" w:eastAsiaTheme="majorEastAsia" w:hAnsiTheme="minorHAnsi" w:cstheme="minorHAnsi"/>
          <w:color w:val="000000" w:themeColor="text1"/>
          <w:sz w:val="16"/>
          <w:szCs w:val="16"/>
        </w:rPr>
        <w:t xml:space="preserve"> the Kantian ideal of universal governance is beyond the reach of the world’s disparate peoples. </w:t>
      </w:r>
      <w:r w:rsidRPr="00084012">
        <w:rPr>
          <w:rStyle w:val="normaltextrun"/>
          <w:rFonts w:asciiTheme="minorHAnsi" w:eastAsiaTheme="majorEastAsia" w:hAnsiTheme="minorHAnsi" w:cstheme="minorHAnsi"/>
          <w:color w:val="000000" w:themeColor="text1"/>
          <w:sz w:val="22"/>
          <w:szCs w:val="22"/>
        </w:rPr>
        <w:t xml:space="preserve">They are </w:t>
      </w:r>
      <w:r w:rsidRPr="00084012">
        <w:rPr>
          <w:rStyle w:val="normaltextrun"/>
          <w:rFonts w:asciiTheme="minorHAnsi" w:eastAsiaTheme="majorEastAsia" w:hAnsiTheme="minorHAnsi" w:cstheme="minorHAnsi"/>
          <w:b/>
          <w:bCs/>
          <w:color w:val="000000" w:themeColor="text1"/>
          <w:sz w:val="22"/>
          <w:szCs w:val="22"/>
        </w:rPr>
        <w:t>profoundly divided</w:t>
      </w:r>
      <w:r w:rsidRPr="00084012">
        <w:rPr>
          <w:rStyle w:val="normaltextrun"/>
          <w:rFonts w:asciiTheme="minorHAnsi" w:eastAsiaTheme="majorEastAsia" w:hAnsiTheme="minorHAnsi" w:cstheme="minorHAnsi"/>
          <w:color w:val="000000" w:themeColor="text1"/>
          <w:sz w:val="22"/>
          <w:szCs w:val="22"/>
        </w:rPr>
        <w:t xml:space="preserve"> by religion, culture, language, tribal, </w:t>
      </w:r>
      <w:proofErr w:type="gramStart"/>
      <w:r w:rsidRPr="00084012">
        <w:rPr>
          <w:rStyle w:val="normaltextrun"/>
          <w:rFonts w:asciiTheme="minorHAnsi" w:eastAsiaTheme="majorEastAsia" w:hAnsiTheme="minorHAnsi" w:cstheme="minorHAnsi"/>
          <w:color w:val="000000" w:themeColor="text1"/>
          <w:sz w:val="22"/>
          <w:szCs w:val="22"/>
        </w:rPr>
        <w:t>ethnic</w:t>
      </w:r>
      <w:proofErr w:type="gramEnd"/>
      <w:r w:rsidRPr="00084012">
        <w:rPr>
          <w:rStyle w:val="normaltextrun"/>
          <w:rFonts w:asciiTheme="minorHAnsi" w:eastAsiaTheme="majorEastAsia" w:hAnsiTheme="minorHAnsi" w:cstheme="minorHAnsi"/>
          <w:color w:val="000000" w:themeColor="text1"/>
          <w:sz w:val="22"/>
          <w:szCs w:val="22"/>
        </w:rPr>
        <w:t xml:space="preserve"> and national loyalties as well as </w:t>
      </w:r>
      <w:r w:rsidRPr="00084012">
        <w:rPr>
          <w:rStyle w:val="normaltextrun"/>
          <w:rFonts w:asciiTheme="minorHAnsi" w:eastAsiaTheme="majorEastAsia" w:hAnsiTheme="minorHAnsi" w:cstheme="minorHAnsi"/>
          <w:color w:val="000000" w:themeColor="text1"/>
          <w:sz w:val="16"/>
          <w:szCs w:val="16"/>
        </w:rPr>
        <w:t xml:space="preserve">by </w:t>
      </w:r>
      <w:r w:rsidRPr="00084012">
        <w:rPr>
          <w:rStyle w:val="normaltextrun"/>
          <w:rFonts w:asciiTheme="minorHAnsi" w:eastAsiaTheme="majorEastAsia" w:hAnsiTheme="minorHAnsi" w:cstheme="minorHAnsi"/>
          <w:color w:val="000000" w:themeColor="text1"/>
          <w:sz w:val="22"/>
          <w:szCs w:val="22"/>
        </w:rPr>
        <w:t>class, social status, race, gender, and sexual orientation. How have the democracies responded</w:t>
      </w:r>
      <w:r w:rsidRPr="00084012">
        <w:rPr>
          <w:rStyle w:val="normaltextrun"/>
          <w:rFonts w:asciiTheme="minorHAnsi" w:eastAsiaTheme="majorEastAsia" w:hAnsiTheme="minorHAnsi" w:cstheme="minorHAnsi"/>
          <w:color w:val="000000" w:themeColor="text1"/>
          <w:sz w:val="16"/>
          <w:szCs w:val="16"/>
        </w:rPr>
        <w:t xml:space="preserve"> to this dilemma? How have they attempted to reconcile the growing interdependence of the world’s disputing peoples and need for global governance? What do we mean by the governance of a human society? </w:t>
      </w:r>
      <w:r w:rsidRPr="00084012">
        <w:rPr>
          <w:rStyle w:val="normaltextrun"/>
          <w:rFonts w:asciiTheme="minorHAnsi" w:eastAsiaTheme="majorEastAsia" w:hAnsiTheme="minorHAnsi" w:cstheme="minorHAnsi"/>
          <w:color w:val="000000" w:themeColor="text1"/>
          <w:sz w:val="22"/>
          <w:szCs w:val="22"/>
        </w:rPr>
        <w:t xml:space="preserve">A working, </w:t>
      </w:r>
      <w:r w:rsidRPr="00084012">
        <w:rPr>
          <w:rStyle w:val="normaltextrun"/>
          <w:rFonts w:asciiTheme="minorHAnsi" w:eastAsiaTheme="majorEastAsia" w:hAnsiTheme="minorHAnsi" w:cstheme="minorHAnsi"/>
          <w:b/>
          <w:bCs/>
          <w:color w:val="000000" w:themeColor="text1"/>
          <w:sz w:val="22"/>
          <w:szCs w:val="22"/>
        </w:rPr>
        <w:t>legitimate government</w:t>
      </w:r>
      <w:r w:rsidRPr="00084012">
        <w:rPr>
          <w:rStyle w:val="normaltextrun"/>
          <w:rFonts w:asciiTheme="minorHAnsi" w:eastAsiaTheme="majorEastAsia" w:hAnsiTheme="minorHAnsi" w:cstheme="minorHAnsi"/>
          <w:color w:val="000000" w:themeColor="text1"/>
          <w:sz w:val="16"/>
          <w:szCs w:val="16"/>
        </w:rPr>
        <w:t xml:space="preserve"> of a human society </w:t>
      </w:r>
      <w:r w:rsidRPr="00084012">
        <w:rPr>
          <w:rStyle w:val="normaltextrun"/>
          <w:rFonts w:asciiTheme="minorHAnsi" w:eastAsiaTheme="majorEastAsia" w:hAnsiTheme="minorHAnsi" w:cstheme="minorHAnsi"/>
          <w:color w:val="000000" w:themeColor="text1"/>
          <w:sz w:val="22"/>
          <w:szCs w:val="22"/>
        </w:rPr>
        <w:t>requires simultaneous responses to three</w:t>
      </w:r>
      <w:r w:rsidRPr="00084012">
        <w:rPr>
          <w:rStyle w:val="normaltextrun"/>
          <w:rFonts w:asciiTheme="minorHAnsi" w:eastAsiaTheme="majorEastAsia" w:hAnsiTheme="minorHAnsi" w:cstheme="minorHAnsi"/>
          <w:color w:val="000000" w:themeColor="text1"/>
          <w:sz w:val="16"/>
          <w:szCs w:val="16"/>
        </w:rPr>
        <w:t xml:space="preserve"> competing </w:t>
      </w:r>
      <w:r w:rsidRPr="00084012">
        <w:rPr>
          <w:rStyle w:val="normaltextrun"/>
          <w:rFonts w:asciiTheme="minorHAnsi" w:eastAsiaTheme="majorEastAsia" w:hAnsiTheme="minorHAnsi" w:cstheme="minorHAnsi"/>
          <w:color w:val="000000" w:themeColor="text1"/>
          <w:sz w:val="22"/>
          <w:szCs w:val="22"/>
        </w:rPr>
        <w:t>imperatives: Order, Welfare, and Legitimacy</w:t>
      </w:r>
      <w:r w:rsidRPr="00084012">
        <w:rPr>
          <w:rStyle w:val="normaltextrun"/>
          <w:rFonts w:asciiTheme="minorHAnsi" w:eastAsiaTheme="majorEastAsia" w:hAnsiTheme="minorHAnsi" w:cstheme="minorHAnsi"/>
          <w:color w:val="000000" w:themeColor="text1"/>
          <w:sz w:val="16"/>
          <w:szCs w:val="16"/>
        </w:rPr>
        <w:t xml:space="preserve">. While the forms of these OWL imperatives have differed radically over the course of human societal evolution, </w:t>
      </w:r>
      <w:r w:rsidRPr="00084012">
        <w:rPr>
          <w:rStyle w:val="normaltextrun"/>
          <w:rFonts w:asciiTheme="minorHAnsi" w:eastAsiaTheme="majorEastAsia" w:hAnsiTheme="minorHAnsi" w:cstheme="minorHAnsi"/>
          <w:color w:val="000000" w:themeColor="text1"/>
          <w:sz w:val="22"/>
          <w:szCs w:val="22"/>
        </w:rPr>
        <w:t>these</w:t>
      </w:r>
      <w:r w:rsidRPr="00084012">
        <w:rPr>
          <w:rStyle w:val="normaltextrun"/>
          <w:rFonts w:asciiTheme="minorHAnsi" w:eastAsiaTheme="majorEastAsia" w:hAnsiTheme="minorHAnsi" w:cstheme="minorHAnsi"/>
          <w:color w:val="000000" w:themeColor="text1"/>
          <w:sz w:val="16"/>
          <w:szCs w:val="16"/>
        </w:rPr>
        <w:t xml:space="preserve"> constraints </w:t>
      </w:r>
      <w:r w:rsidRPr="00084012">
        <w:rPr>
          <w:rStyle w:val="normaltextrun"/>
          <w:rFonts w:asciiTheme="minorHAnsi" w:eastAsiaTheme="majorEastAsia" w:hAnsiTheme="minorHAnsi" w:cstheme="minorHAnsi"/>
          <w:color w:val="000000" w:themeColor="text1"/>
          <w:sz w:val="22"/>
          <w:szCs w:val="22"/>
        </w:rPr>
        <w:t>remain predicable of all human societies if they are to replicate</w:t>
      </w:r>
      <w:r w:rsidRPr="00084012">
        <w:rPr>
          <w:rStyle w:val="normaltextrun"/>
          <w:rFonts w:asciiTheme="minorHAnsi" w:eastAsiaTheme="majorEastAsia" w:hAnsiTheme="minorHAnsi" w:cstheme="minorHAnsi"/>
          <w:color w:val="000000" w:themeColor="text1"/>
          <w:sz w:val="16"/>
          <w:szCs w:val="16"/>
        </w:rPr>
        <w:t xml:space="preserve"> themselves </w:t>
      </w:r>
      <w:r w:rsidRPr="00084012">
        <w:rPr>
          <w:rStyle w:val="normaltextrun"/>
          <w:rFonts w:asciiTheme="minorHAnsi" w:eastAsiaTheme="majorEastAsia" w:hAnsiTheme="minorHAnsi" w:cstheme="minorHAnsi"/>
          <w:color w:val="000000" w:themeColor="text1"/>
          <w:sz w:val="22"/>
          <w:szCs w:val="22"/>
        </w:rPr>
        <w:t>and flourish over time</w:t>
      </w:r>
      <w:r w:rsidRPr="00084012">
        <w:rPr>
          <w:rStyle w:val="normaltextrun"/>
          <w:rFonts w:asciiTheme="minorHAnsi" w:eastAsiaTheme="majorEastAsia" w:hAnsiTheme="minorHAnsi" w:cstheme="minorHAnsi"/>
          <w:color w:val="000000" w:themeColor="text1"/>
          <w:sz w:val="16"/>
          <w:szCs w:val="16"/>
        </w:rPr>
        <w:t xml:space="preserve">. The OWL imperatives are no less applicable to a global society. 1. </w:t>
      </w:r>
      <w:r w:rsidRPr="00084012">
        <w:rPr>
          <w:rStyle w:val="normaltextrun"/>
          <w:rFonts w:asciiTheme="minorHAnsi" w:eastAsiaTheme="majorEastAsia" w:hAnsiTheme="minorHAnsi" w:cstheme="minorHAnsi"/>
          <w:color w:val="000000" w:themeColor="text1"/>
          <w:sz w:val="22"/>
          <w:szCs w:val="22"/>
        </w:rPr>
        <w:t>Order</w:t>
      </w:r>
      <w:r w:rsidRPr="00084012">
        <w:rPr>
          <w:rStyle w:val="normaltextrun"/>
          <w:rFonts w:asciiTheme="minorHAnsi" w:eastAsiaTheme="majorEastAsia" w:hAnsiTheme="minorHAnsi" w:cstheme="minorHAnsi"/>
          <w:color w:val="000000" w:themeColor="text1"/>
          <w:sz w:val="16"/>
          <w:szCs w:val="16"/>
        </w:rPr>
        <w:t xml:space="preserve"> refers to a society’s investment of awesome </w:t>
      </w:r>
      <w:r w:rsidRPr="00084012">
        <w:rPr>
          <w:rStyle w:val="normaltextrun"/>
          <w:rFonts w:asciiTheme="minorHAnsi" w:eastAsiaTheme="majorEastAsia" w:hAnsiTheme="minorHAnsi" w:cstheme="minorHAnsi"/>
          <w:color w:val="000000" w:themeColor="text1"/>
          <w:sz w:val="22"/>
          <w:szCs w:val="22"/>
        </w:rPr>
        <w:t>material power</w:t>
      </w:r>
      <w:r w:rsidRPr="00084012">
        <w:rPr>
          <w:rStyle w:val="normaltextrun"/>
          <w:rFonts w:asciiTheme="minorHAnsi" w:eastAsiaTheme="majorEastAsia" w:hAnsiTheme="minorHAnsi" w:cstheme="minorHAnsi"/>
          <w:color w:val="000000" w:themeColor="text1"/>
          <w:sz w:val="16"/>
          <w:szCs w:val="16"/>
        </w:rPr>
        <w:t xml:space="preserve"> in an individual or body </w:t>
      </w:r>
      <w:r w:rsidRPr="00084012">
        <w:rPr>
          <w:rStyle w:val="normaltextrun"/>
          <w:rFonts w:asciiTheme="minorHAnsi" w:eastAsiaTheme="majorEastAsia" w:hAnsiTheme="minorHAnsi" w:cstheme="minorHAnsi"/>
          <w:color w:val="000000" w:themeColor="text1"/>
          <w:sz w:val="22"/>
          <w:szCs w:val="22"/>
        </w:rPr>
        <w:t>to arbitrate and resolve</w:t>
      </w:r>
      <w:r w:rsidRPr="00084012">
        <w:rPr>
          <w:rStyle w:val="normaltextrun"/>
          <w:rFonts w:asciiTheme="minorHAnsi" w:eastAsiaTheme="majorEastAsia" w:hAnsiTheme="minorHAnsi" w:cstheme="minorHAnsi"/>
          <w:color w:val="000000" w:themeColor="text1"/>
          <w:sz w:val="16"/>
          <w:szCs w:val="16"/>
        </w:rPr>
        <w:t xml:space="preserve"> value, interest, and preference </w:t>
      </w:r>
      <w:r w:rsidRPr="00084012">
        <w:rPr>
          <w:rStyle w:val="normaltextrun"/>
          <w:rFonts w:asciiTheme="minorHAnsi" w:eastAsiaTheme="majorEastAsia" w:hAnsiTheme="minorHAnsi" w:cstheme="minorHAnsi"/>
          <w:color w:val="000000" w:themeColor="text1"/>
          <w:sz w:val="22"/>
          <w:szCs w:val="22"/>
        </w:rPr>
        <w:t>conflicts, which cannot be otherwise resolved by non-violent means</w:t>
      </w:r>
      <w:r w:rsidRPr="00084012">
        <w:rPr>
          <w:rStyle w:val="normaltextrun"/>
          <w:rFonts w:asciiTheme="minorHAnsi" w:eastAsiaTheme="majorEastAsia" w:hAnsiTheme="minorHAnsi" w:cstheme="minorHAnsi"/>
          <w:color w:val="000000" w:themeColor="text1"/>
          <w:sz w:val="16"/>
          <w:szCs w:val="16"/>
        </w:rPr>
        <w:t xml:space="preserve"> — the Hobbesian problematic. 2. The </w:t>
      </w:r>
      <w:r w:rsidRPr="00084012">
        <w:rPr>
          <w:rStyle w:val="normaltextrun"/>
          <w:rFonts w:asciiTheme="minorHAnsi" w:eastAsiaTheme="majorEastAsia" w:hAnsiTheme="minorHAnsi" w:cstheme="minorHAnsi"/>
          <w:color w:val="000000" w:themeColor="text1"/>
          <w:sz w:val="22"/>
          <w:szCs w:val="22"/>
        </w:rPr>
        <w:t>Welfare</w:t>
      </w:r>
      <w:r w:rsidRPr="00084012">
        <w:rPr>
          <w:rStyle w:val="normaltextrun"/>
          <w:rFonts w:asciiTheme="minorHAnsi" w:eastAsiaTheme="majorEastAsia" w:hAnsiTheme="minorHAnsi" w:cstheme="minorHAnsi"/>
          <w:color w:val="000000" w:themeColor="text1"/>
          <w:sz w:val="16"/>
          <w:szCs w:val="16"/>
        </w:rPr>
        <w:t xml:space="preserve"> imperative </w:t>
      </w:r>
      <w:r w:rsidRPr="00084012">
        <w:rPr>
          <w:rStyle w:val="normaltextrun"/>
          <w:rFonts w:asciiTheme="minorHAnsi" w:eastAsiaTheme="majorEastAsia" w:hAnsiTheme="minorHAnsi" w:cstheme="minorHAnsi"/>
          <w:color w:val="000000" w:themeColor="text1"/>
          <w:sz w:val="22"/>
          <w:szCs w:val="22"/>
        </w:rPr>
        <w:t>refers to the necessity</w:t>
      </w:r>
      <w:r w:rsidRPr="00084012">
        <w:rPr>
          <w:rStyle w:val="normaltextrun"/>
          <w:rFonts w:asciiTheme="minorHAnsi" w:eastAsiaTheme="majorEastAsia" w:hAnsiTheme="minorHAnsi" w:cstheme="minorHAnsi"/>
          <w:color w:val="000000" w:themeColor="text1"/>
          <w:sz w:val="16"/>
          <w:szCs w:val="16"/>
        </w:rPr>
        <w:t xml:space="preserve"> of humans </w:t>
      </w:r>
      <w:r w:rsidRPr="00084012">
        <w:rPr>
          <w:rStyle w:val="normaltextrun"/>
          <w:rFonts w:asciiTheme="minorHAnsi" w:eastAsiaTheme="majorEastAsia" w:hAnsiTheme="minorHAnsi" w:cstheme="minorHAnsi"/>
          <w:color w:val="000000" w:themeColor="text1"/>
          <w:sz w:val="22"/>
          <w:szCs w:val="22"/>
        </w:rPr>
        <w:t>to eat, drink, clothe, and shelter</w:t>
      </w:r>
      <w:r w:rsidRPr="00084012">
        <w:rPr>
          <w:rStyle w:val="normaltextrun"/>
          <w:rFonts w:asciiTheme="minorHAnsi" w:eastAsiaTheme="majorEastAsia" w:hAnsiTheme="minorHAnsi" w:cstheme="minorHAnsi"/>
          <w:color w:val="000000" w:themeColor="text1"/>
          <w:sz w:val="16"/>
          <w:szCs w:val="16"/>
        </w:rPr>
        <w:t xml:space="preserve"> themselves and to pursue the </w:t>
      </w:r>
      <w:proofErr w:type="gramStart"/>
      <w:r w:rsidRPr="00084012">
        <w:rPr>
          <w:rStyle w:val="normaltextrun"/>
          <w:rFonts w:asciiTheme="minorHAnsi" w:eastAsiaTheme="majorEastAsia" w:hAnsiTheme="minorHAnsi" w:cstheme="minorHAnsi"/>
          <w:color w:val="000000" w:themeColor="text1"/>
          <w:sz w:val="16"/>
          <w:szCs w:val="16"/>
        </w:rPr>
        <w:t>full-range</w:t>
      </w:r>
      <w:proofErr w:type="gramEnd"/>
      <w:r w:rsidRPr="00084012">
        <w:rPr>
          <w:rStyle w:val="normaltextrun"/>
          <w:rFonts w:asciiTheme="minorHAnsi" w:eastAsiaTheme="majorEastAsia" w:hAnsiTheme="minorHAnsi" w:cstheme="minorHAnsi"/>
          <w:color w:val="000000" w:themeColor="text1"/>
          <w:sz w:val="16"/>
          <w:szCs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084012">
        <w:rPr>
          <w:rStyle w:val="normaltextrun"/>
          <w:rFonts w:asciiTheme="minorHAnsi" w:eastAsiaTheme="majorEastAsia" w:hAnsiTheme="minorHAnsi" w:cstheme="minorHAnsi"/>
          <w:color w:val="000000" w:themeColor="text1"/>
          <w:sz w:val="16"/>
          <w:szCs w:val="16"/>
        </w:rPr>
        <w:t>Hence</w:t>
      </w:r>
      <w:proofErr w:type="gramEnd"/>
      <w:r w:rsidRPr="00084012">
        <w:rPr>
          <w:rStyle w:val="normaltextrun"/>
          <w:rFonts w:asciiTheme="minorHAnsi" w:eastAsiaTheme="majorEastAsia" w:hAnsiTheme="minorHAnsi" w:cstheme="minorHAnsi"/>
          <w:color w:val="000000" w:themeColor="text1"/>
          <w:sz w:val="16"/>
          <w:szCs w:val="16"/>
        </w:rPr>
        <w:t xml:space="preserve"> we have the Marxian-Adam Smith problematic. 3. </w:t>
      </w:r>
      <w:r w:rsidRPr="00084012">
        <w:rPr>
          <w:rStyle w:val="normaltextrun"/>
          <w:rFonts w:asciiTheme="minorHAnsi" w:eastAsiaTheme="majorEastAsia" w:hAnsiTheme="minorHAnsi" w:cstheme="minorHAnsi"/>
          <w:color w:val="000000" w:themeColor="text1"/>
          <w:sz w:val="22"/>
          <w:szCs w:val="22"/>
        </w:rPr>
        <w:t>Legitimacy</w:t>
      </w:r>
      <w:r w:rsidRPr="00084012">
        <w:rPr>
          <w:rStyle w:val="normaltextrun"/>
          <w:rFonts w:asciiTheme="minorHAnsi" w:eastAsiaTheme="majorEastAsia" w:hAnsiTheme="minorHAnsi" w:cstheme="minorHAnsi"/>
          <w:color w:val="000000" w:themeColor="text1"/>
          <w:sz w:val="16"/>
          <w:szCs w:val="16"/>
        </w:rPr>
        <w:t xml:space="preserve"> is no less a form of governing power and authority, independent of the Order and Welfare imperatives. Either by choice, socialization, or coerced acquiescence, </w:t>
      </w:r>
      <w:r w:rsidRPr="00084012">
        <w:rPr>
          <w:rStyle w:val="normaltextrun"/>
          <w:rFonts w:asciiTheme="minorHAnsi" w:eastAsiaTheme="majorEastAsia" w:hAnsiTheme="minorHAnsi" w:cstheme="minorHAnsi"/>
          <w:color w:val="000000" w:themeColor="text1"/>
          <w:sz w:val="22"/>
          <w:szCs w:val="22"/>
        </w:rPr>
        <w:t>populations acknowledge a regime’s governing authority and</w:t>
      </w:r>
      <w:r w:rsidRPr="00084012">
        <w:rPr>
          <w:rStyle w:val="normaltextrun"/>
          <w:rFonts w:asciiTheme="minorHAnsi" w:eastAsiaTheme="majorEastAsia" w:hAnsiTheme="minorHAnsi" w:cstheme="minorHAnsi"/>
          <w:color w:val="000000" w:themeColor="text1"/>
          <w:sz w:val="16"/>
          <w:szCs w:val="16"/>
        </w:rPr>
        <w:t xml:space="preserve"> their </w:t>
      </w:r>
      <w:r w:rsidRPr="00084012">
        <w:rPr>
          <w:rStyle w:val="normaltextrun"/>
          <w:rFonts w:asciiTheme="minorHAnsi" w:eastAsiaTheme="majorEastAsia" w:hAnsiTheme="minorHAnsi" w:cstheme="minorHAnsi"/>
          <w:color w:val="000000" w:themeColor="text1"/>
          <w:sz w:val="22"/>
          <w:szCs w:val="22"/>
        </w:rPr>
        <w:t>obligation to submit</w:t>
      </w:r>
      <w:r w:rsidRPr="00084012">
        <w:rPr>
          <w:rStyle w:val="normaltextrun"/>
          <w:rFonts w:asciiTheme="minorHAnsi" w:eastAsiaTheme="majorEastAsia" w:hAnsiTheme="minorHAnsi" w:cstheme="minorHAnsi"/>
          <w:color w:val="000000" w:themeColor="text1"/>
          <w:sz w:val="16"/>
          <w:szCs w:val="16"/>
        </w:rPr>
        <w:t xml:space="preserve"> to its rule. Here arises the </w:t>
      </w:r>
      <w:proofErr w:type="spellStart"/>
      <w:r w:rsidRPr="00084012">
        <w:rPr>
          <w:rStyle w:val="spellingerror"/>
          <w:rFonts w:asciiTheme="minorHAnsi" w:hAnsiTheme="minorHAnsi" w:cstheme="minorHAnsi"/>
          <w:color w:val="000000" w:themeColor="text1"/>
          <w:sz w:val="16"/>
          <w:szCs w:val="16"/>
        </w:rPr>
        <w:t>Rousseaunian</w:t>
      </w:r>
      <w:proofErr w:type="spellEnd"/>
      <w:r w:rsidRPr="00084012">
        <w:rPr>
          <w:rStyle w:val="normaltextrun"/>
          <w:rFonts w:asciiTheme="minorHAnsi" w:eastAsiaTheme="majorEastAsia" w:hAnsiTheme="minorHAnsi" w:cstheme="minorHAnsi"/>
          <w:color w:val="000000" w:themeColor="text1"/>
          <w:sz w:val="16"/>
          <w:szCs w:val="16"/>
        </w:rPr>
        <w:t xml:space="preserve"> problematic. 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 The Democratic Project </w:t>
      </w:r>
      <w:proofErr w:type="gramStart"/>
      <w:r w:rsidRPr="00084012">
        <w:rPr>
          <w:rStyle w:val="contextualspellingandgrammarerror"/>
          <w:rFonts w:asciiTheme="minorHAnsi" w:hAnsiTheme="minorHAnsi" w:cstheme="minorHAnsi"/>
          <w:color w:val="000000" w:themeColor="text1"/>
          <w:sz w:val="16"/>
          <w:szCs w:val="16"/>
        </w:rPr>
        <w:t>For</w:t>
      </w:r>
      <w:proofErr w:type="gramEnd"/>
      <w:r w:rsidRPr="00084012">
        <w:rPr>
          <w:rStyle w:val="normaltextrun"/>
          <w:rFonts w:asciiTheme="minorHAnsi" w:eastAsiaTheme="majorEastAsia" w:hAnsiTheme="minorHAnsi" w:cstheme="minorHAnsi"/>
          <w:color w:val="000000" w:themeColor="text1"/>
          <w:sz w:val="16"/>
          <w:szCs w:val="16"/>
        </w:rPr>
        <w:t xml:space="preserve">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 The democratic global state assumed </w:t>
      </w:r>
      <w:proofErr w:type="gramStart"/>
      <w:r w:rsidRPr="00084012">
        <w:rPr>
          <w:rStyle w:val="normaltextrun"/>
          <w:rFonts w:asciiTheme="minorHAnsi" w:eastAsiaTheme="majorEastAsia" w:hAnsiTheme="minorHAnsi" w:cstheme="minorHAnsi"/>
          <w:color w:val="000000" w:themeColor="text1"/>
          <w:sz w:val="16"/>
          <w:szCs w:val="16"/>
        </w:rPr>
        <w:t>all of</w:t>
      </w:r>
      <w:proofErr w:type="gramEnd"/>
      <w:r w:rsidRPr="00084012">
        <w:rPr>
          <w:rStyle w:val="normaltextrun"/>
          <w:rFonts w:asciiTheme="minorHAnsi" w:eastAsiaTheme="majorEastAsia" w:hAnsiTheme="minorHAnsi" w:cstheme="minorHAnsi"/>
          <w:color w:val="000000" w:themeColor="text1"/>
          <w:sz w:val="16"/>
          <w:szCs w:val="16"/>
        </w:rPr>
        <w:t xml:space="preserve"> the functions of the Hobbesian Westphalian security state — but a lot more. The global state became a Trading, Banking, Market, and Entrepreneurial state. To these functions were added those of the Science, </w:t>
      </w:r>
      <w:proofErr w:type="gramStart"/>
      <w:r w:rsidRPr="00084012">
        <w:rPr>
          <w:rStyle w:val="normaltextrun"/>
          <w:rFonts w:asciiTheme="minorHAnsi" w:eastAsiaTheme="majorEastAsia" w:hAnsiTheme="minorHAnsi" w:cstheme="minorHAnsi"/>
          <w:color w:val="000000" w:themeColor="text1"/>
          <w:sz w:val="16"/>
          <w:szCs w:val="16"/>
        </w:rPr>
        <w:t>Technology</w:t>
      </w:r>
      <w:proofErr w:type="gramEnd"/>
      <w:r w:rsidRPr="00084012">
        <w:rPr>
          <w:rStyle w:val="normaltextrun"/>
          <w:rFonts w:asciiTheme="minorHAnsi" w:eastAsiaTheme="majorEastAsia" w:hAnsiTheme="minorHAnsi" w:cstheme="minorHAnsi"/>
          <w:color w:val="000000" w:themeColor="text1"/>
          <w:sz w:val="16"/>
          <w:szCs w:val="16"/>
        </w:rPr>
        <w:t xml:space="preserve"> and the Economic Growth state. How else would we be able to enjoy </w:t>
      </w:r>
      <w:r w:rsidRPr="00084012">
        <w:rPr>
          <w:rStyle w:val="normaltextrun"/>
          <w:rFonts w:asciiTheme="minorHAnsi" w:eastAsiaTheme="majorEastAsia" w:hAnsiTheme="minorHAnsi" w:cstheme="minorHAnsi"/>
          <w:color w:val="000000" w:themeColor="text1"/>
          <w:sz w:val="22"/>
          <w:szCs w:val="22"/>
        </w:rPr>
        <w:t xml:space="preserve">the </w:t>
      </w:r>
      <w:r w:rsidRPr="00084012">
        <w:rPr>
          <w:rStyle w:val="normaltextrun"/>
          <w:rFonts w:asciiTheme="minorHAnsi" w:eastAsiaTheme="majorEastAsia" w:hAnsiTheme="minorHAnsi" w:cstheme="minorHAnsi"/>
          <w:b/>
          <w:bCs/>
          <w:color w:val="000000" w:themeColor="text1"/>
          <w:sz w:val="22"/>
          <w:szCs w:val="22"/>
        </w:rPr>
        <w:t>Internet</w:t>
      </w:r>
      <w:r w:rsidRPr="00084012">
        <w:rPr>
          <w:rStyle w:val="normaltextrun"/>
          <w:rFonts w:asciiTheme="minorHAnsi" w:eastAsiaTheme="majorEastAsia" w:hAnsiTheme="minorHAnsi" w:cstheme="minorHAnsi"/>
          <w:color w:val="000000" w:themeColor="text1"/>
          <w:sz w:val="22"/>
          <w:szCs w:val="22"/>
        </w:rPr>
        <w:t xml:space="preserve">, </w:t>
      </w:r>
      <w:r w:rsidRPr="00084012">
        <w:rPr>
          <w:rStyle w:val="normaltextrun"/>
          <w:rFonts w:asciiTheme="minorHAnsi" w:eastAsiaTheme="majorEastAsia" w:hAnsiTheme="minorHAnsi" w:cstheme="minorHAnsi"/>
          <w:b/>
          <w:bCs/>
          <w:color w:val="000000" w:themeColor="text1"/>
          <w:sz w:val="22"/>
          <w:szCs w:val="22"/>
        </w:rPr>
        <w:t>cell phones</w:t>
      </w:r>
      <w:r w:rsidRPr="00084012">
        <w:rPr>
          <w:rStyle w:val="normaltextrun"/>
          <w:rFonts w:asciiTheme="minorHAnsi" w:eastAsiaTheme="majorEastAsia" w:hAnsiTheme="minorHAnsi" w:cstheme="minorHAnsi"/>
          <w:color w:val="000000" w:themeColor="text1"/>
          <w:sz w:val="22"/>
          <w:szCs w:val="22"/>
        </w:rPr>
        <w:t xml:space="preserve"> and iPhones, or </w:t>
      </w:r>
      <w:r w:rsidRPr="00084012">
        <w:rPr>
          <w:rStyle w:val="normaltextrun"/>
          <w:rFonts w:asciiTheme="minorHAnsi" w:eastAsiaTheme="majorEastAsia" w:hAnsiTheme="minorHAnsi" w:cstheme="minorHAnsi"/>
          <w:b/>
          <w:bCs/>
          <w:color w:val="000000" w:themeColor="text1"/>
          <w:sz w:val="22"/>
          <w:szCs w:val="22"/>
        </w:rPr>
        <w:t>miracle cures</w:t>
      </w:r>
      <w:r w:rsidRPr="00084012">
        <w:rPr>
          <w:rStyle w:val="normaltextrun"/>
          <w:rFonts w:asciiTheme="minorHAnsi" w:eastAsiaTheme="majorEastAsia" w:hAnsiTheme="minorHAnsi" w:cstheme="minorHAnsi"/>
          <w:color w:val="000000" w:themeColor="text1"/>
          <w:sz w:val="16"/>
          <w:szCs w:val="16"/>
        </w:rPr>
        <w:t xml:space="preserve">? These </w:t>
      </w:r>
      <w:r w:rsidRPr="00084012">
        <w:rPr>
          <w:rStyle w:val="normaltextrun"/>
          <w:rFonts w:asciiTheme="minorHAnsi" w:eastAsiaTheme="majorEastAsia" w:hAnsiTheme="minorHAnsi" w:cstheme="minorHAnsi"/>
          <w:color w:val="000000" w:themeColor="text1"/>
          <w:sz w:val="22"/>
          <w:szCs w:val="22"/>
        </w:rPr>
        <w:t>are</w:t>
      </w:r>
      <w:r w:rsidRPr="00084012">
        <w:rPr>
          <w:rStyle w:val="normaltextrun"/>
          <w:rFonts w:asciiTheme="minorHAnsi" w:eastAsiaTheme="majorEastAsia" w:hAnsiTheme="minorHAnsi" w:cstheme="minorHAnsi"/>
          <w:color w:val="000000" w:themeColor="text1"/>
          <w:sz w:val="16"/>
          <w:szCs w:val="16"/>
        </w:rPr>
        <w:t xml:space="preserve"> the </w:t>
      </w:r>
      <w:r w:rsidRPr="00084012">
        <w:rPr>
          <w:rStyle w:val="normaltextrun"/>
          <w:rFonts w:asciiTheme="minorHAnsi" w:eastAsiaTheme="majorEastAsia" w:hAnsiTheme="minorHAnsi" w:cstheme="minorHAnsi"/>
          <w:color w:val="000000" w:themeColor="text1"/>
          <w:sz w:val="22"/>
          <w:szCs w:val="22"/>
        </w:rPr>
        <w:t xml:space="preserve">products of the </w:t>
      </w:r>
      <w:r w:rsidRPr="00084012">
        <w:rPr>
          <w:rStyle w:val="normaltextrun"/>
          <w:rFonts w:asciiTheme="minorHAnsi" w:eastAsiaTheme="majorEastAsia" w:hAnsiTheme="minorHAnsi" w:cstheme="minorHAnsi"/>
          <w:b/>
          <w:bCs/>
          <w:color w:val="000000" w:themeColor="text1"/>
          <w:sz w:val="22"/>
          <w:szCs w:val="22"/>
        </w:rPr>
        <w:t>iron triangle</w:t>
      </w:r>
      <w:r w:rsidRPr="00084012">
        <w:rPr>
          <w:rStyle w:val="normaltextrun"/>
          <w:rFonts w:asciiTheme="minorHAnsi" w:eastAsiaTheme="majorEastAsia" w:hAnsiTheme="minorHAnsi" w:cstheme="minorHAnsi"/>
          <w:color w:val="000000" w:themeColor="text1"/>
          <w:sz w:val="22"/>
          <w:szCs w:val="22"/>
        </w:rPr>
        <w:t xml:space="preserve"> of the </w:t>
      </w:r>
      <w:r w:rsidRPr="00084012">
        <w:rPr>
          <w:rStyle w:val="normaltextrun"/>
          <w:rFonts w:asciiTheme="minorHAnsi" w:eastAsiaTheme="majorEastAsia" w:hAnsiTheme="minorHAnsi" w:cstheme="minorHAnsi"/>
          <w:color w:val="000000" w:themeColor="text1"/>
          <w:sz w:val="22"/>
          <w:szCs w:val="22"/>
          <w:shd w:val="clear" w:color="auto" w:fill="00FFFF"/>
        </w:rPr>
        <w:t>global democratic state</w:t>
      </w:r>
      <w:r w:rsidRPr="00084012">
        <w:rPr>
          <w:rStyle w:val="normaltextrun"/>
          <w:rFonts w:asciiTheme="minorHAnsi" w:eastAsiaTheme="majorEastAsia" w:hAnsiTheme="minorHAnsi" w:cstheme="minorHAnsi"/>
          <w:color w:val="000000" w:themeColor="text1"/>
          <w:sz w:val="16"/>
          <w:szCs w:val="16"/>
        </w:rPr>
        <w:t xml:space="preserve">, academic and non-profit </w:t>
      </w:r>
      <w:r w:rsidRPr="00084012">
        <w:rPr>
          <w:rStyle w:val="normaltextrun"/>
          <w:rFonts w:asciiTheme="minorHAnsi" w:eastAsiaTheme="majorEastAsia" w:hAnsiTheme="minorHAnsi" w:cstheme="minorHAnsi"/>
          <w:color w:val="000000" w:themeColor="text1"/>
          <w:sz w:val="22"/>
          <w:szCs w:val="22"/>
        </w:rPr>
        <w:t>research</w:t>
      </w:r>
      <w:r w:rsidRPr="00084012">
        <w:rPr>
          <w:rStyle w:val="normaltextrun"/>
          <w:rFonts w:asciiTheme="minorHAnsi" w:eastAsiaTheme="majorEastAsia" w:hAnsiTheme="minorHAnsi" w:cstheme="minorHAnsi"/>
          <w:color w:val="000000" w:themeColor="text1"/>
          <w:sz w:val="16"/>
          <w:szCs w:val="16"/>
        </w:rPr>
        <w:t xml:space="preserve"> centers, </w:t>
      </w:r>
      <w:r w:rsidRPr="00084012">
        <w:rPr>
          <w:rStyle w:val="normaltextrun"/>
          <w:rFonts w:asciiTheme="minorHAnsi" w:eastAsiaTheme="majorEastAsia" w:hAnsiTheme="minorHAnsi" w:cstheme="minorHAnsi"/>
          <w:color w:val="000000" w:themeColor="text1"/>
          <w:sz w:val="22"/>
          <w:szCs w:val="22"/>
        </w:rPr>
        <w:t xml:space="preserve">and corporations. It is a </w:t>
      </w:r>
      <w:r w:rsidRPr="00084012">
        <w:rPr>
          <w:rStyle w:val="normaltextrun"/>
          <w:rFonts w:asciiTheme="minorHAnsi" w:eastAsiaTheme="majorEastAsia" w:hAnsiTheme="minorHAnsi" w:cstheme="minorHAnsi"/>
          <w:b/>
          <w:bCs/>
          <w:color w:val="000000" w:themeColor="text1"/>
          <w:sz w:val="22"/>
          <w:szCs w:val="22"/>
        </w:rPr>
        <w:t>myth</w:t>
      </w:r>
      <w:r w:rsidRPr="00084012">
        <w:rPr>
          <w:rStyle w:val="normaltextrun"/>
          <w:rFonts w:asciiTheme="minorHAnsi" w:eastAsiaTheme="majorEastAsia" w:hAnsiTheme="minorHAnsi" w:cstheme="minorHAnsi"/>
          <w:color w:val="000000" w:themeColor="text1"/>
          <w:sz w:val="16"/>
          <w:szCs w:val="16"/>
        </w:rPr>
        <w:t xml:space="preserve"> that </w:t>
      </w:r>
      <w:r w:rsidRPr="00084012">
        <w:rPr>
          <w:rStyle w:val="normaltextrun"/>
          <w:rFonts w:asciiTheme="minorHAnsi" w:eastAsiaTheme="majorEastAsia" w:hAnsiTheme="minorHAnsi" w:cstheme="minorHAnsi"/>
          <w:color w:val="000000" w:themeColor="text1"/>
          <w:sz w:val="22"/>
          <w:szCs w:val="22"/>
        </w:rPr>
        <w:t>the Market</w:t>
      </w:r>
      <w:r w:rsidRPr="00084012">
        <w:rPr>
          <w:rStyle w:val="normaltextrun"/>
          <w:rFonts w:asciiTheme="minorHAnsi" w:eastAsiaTheme="majorEastAsia" w:hAnsiTheme="minorHAnsi" w:cstheme="minorHAnsi"/>
          <w:color w:val="000000" w:themeColor="text1"/>
          <w:sz w:val="16"/>
          <w:szCs w:val="16"/>
        </w:rPr>
        <w:t xml:space="preserve"> System </w:t>
      </w:r>
      <w:r w:rsidRPr="00084012">
        <w:rPr>
          <w:rStyle w:val="normaltextrun"/>
          <w:rFonts w:asciiTheme="minorHAnsi" w:eastAsiaTheme="majorEastAsia" w:hAnsiTheme="minorHAnsi" w:cstheme="minorHAnsi"/>
          <w:color w:val="000000" w:themeColor="text1"/>
          <w:sz w:val="22"/>
          <w:szCs w:val="22"/>
        </w:rPr>
        <w:t>did</w:t>
      </w:r>
      <w:r w:rsidRPr="00084012">
        <w:rPr>
          <w:rStyle w:val="normaltextrun"/>
          <w:rFonts w:asciiTheme="minorHAnsi" w:eastAsiaTheme="majorEastAsia" w:hAnsiTheme="minorHAnsi" w:cstheme="minorHAnsi"/>
          <w:color w:val="000000" w:themeColor="text1"/>
          <w:sz w:val="16"/>
          <w:szCs w:val="16"/>
        </w:rPr>
        <w:t xml:space="preserve"> all </w:t>
      </w:r>
      <w:r w:rsidRPr="00084012">
        <w:rPr>
          <w:rStyle w:val="normaltextrun"/>
          <w:rFonts w:asciiTheme="minorHAnsi" w:eastAsiaTheme="majorEastAsia" w:hAnsiTheme="minorHAnsi" w:cstheme="minorHAnsi"/>
          <w:color w:val="000000" w:themeColor="text1"/>
          <w:sz w:val="22"/>
          <w:szCs w:val="22"/>
        </w:rPr>
        <w:t xml:space="preserve">this </w:t>
      </w:r>
      <w:r w:rsidRPr="00084012">
        <w:rPr>
          <w:rStyle w:val="normaltextrun"/>
          <w:rFonts w:asciiTheme="minorHAnsi" w:eastAsiaTheme="majorEastAsia" w:hAnsiTheme="minorHAnsi" w:cstheme="minorHAnsi"/>
          <w:b/>
          <w:bCs/>
          <w:color w:val="000000" w:themeColor="text1"/>
          <w:sz w:val="22"/>
          <w:szCs w:val="22"/>
        </w:rPr>
        <w:t>alone</w:t>
      </w:r>
      <w:r w:rsidRPr="00084012">
        <w:rPr>
          <w:rStyle w:val="normaltextrun"/>
          <w:rFonts w:asciiTheme="minorHAnsi" w:eastAsiaTheme="majorEastAsia" w:hAnsiTheme="minorHAnsi" w:cstheme="minorHAnsi"/>
          <w:color w:val="000000" w:themeColor="text1"/>
          <w:sz w:val="22"/>
          <w:szCs w:val="22"/>
        </w:rPr>
        <w:t xml:space="preserve">. Fueled by increasing material wealth, the democratic global state was afforded the means to become the </w:t>
      </w:r>
      <w:r w:rsidRPr="00084012">
        <w:rPr>
          <w:rStyle w:val="normaltextrun"/>
          <w:rFonts w:asciiTheme="minorHAnsi" w:eastAsiaTheme="majorEastAsia" w:hAnsiTheme="minorHAnsi" w:cstheme="minorHAnsi"/>
          <w:b/>
          <w:bCs/>
          <w:color w:val="000000" w:themeColor="text1"/>
          <w:sz w:val="22"/>
          <w:szCs w:val="22"/>
        </w:rPr>
        <w:t>Safety Net</w:t>
      </w:r>
      <w:r w:rsidRPr="00084012">
        <w:rPr>
          <w:rStyle w:val="normaltextrun"/>
          <w:rFonts w:asciiTheme="minorHAnsi" w:eastAsiaTheme="majorEastAsia" w:hAnsiTheme="minorHAnsi" w:cstheme="minorHAnsi"/>
          <w:color w:val="000000" w:themeColor="text1"/>
          <w:sz w:val="22"/>
          <w:szCs w:val="22"/>
        </w:rPr>
        <w:t xml:space="preserve"> state, </w:t>
      </w:r>
      <w:r w:rsidRPr="00084012">
        <w:rPr>
          <w:rStyle w:val="normaltextrun"/>
          <w:rFonts w:asciiTheme="minorHAnsi" w:eastAsiaTheme="majorEastAsia" w:hAnsiTheme="minorHAnsi" w:cstheme="minorHAnsi"/>
          <w:color w:val="000000" w:themeColor="text1"/>
          <w:sz w:val="22"/>
          <w:szCs w:val="22"/>
          <w:shd w:val="clear" w:color="auto" w:fill="00FFFF"/>
        </w:rPr>
        <w:t xml:space="preserve">providing </w:t>
      </w:r>
      <w:r w:rsidRPr="00084012">
        <w:rPr>
          <w:rStyle w:val="normaltextrun"/>
          <w:rFonts w:asciiTheme="minorHAnsi" w:eastAsiaTheme="majorEastAsia" w:hAnsiTheme="minorHAnsi" w:cstheme="minorHAnsi"/>
          <w:b/>
          <w:bCs/>
          <w:color w:val="000000" w:themeColor="text1"/>
          <w:sz w:val="22"/>
          <w:szCs w:val="22"/>
          <w:shd w:val="clear" w:color="auto" w:fill="00FFFF"/>
        </w:rPr>
        <w:t>ed</w:t>
      </w:r>
      <w:r w:rsidRPr="00084012">
        <w:rPr>
          <w:rStyle w:val="normaltextrun"/>
          <w:rFonts w:asciiTheme="minorHAnsi" w:eastAsiaTheme="majorEastAsia" w:hAnsiTheme="minorHAnsi" w:cstheme="minorHAnsi"/>
          <w:color w:val="000000" w:themeColor="text1"/>
          <w:sz w:val="22"/>
          <w:szCs w:val="22"/>
        </w:rPr>
        <w:t xml:space="preserve">ucation, </w:t>
      </w:r>
      <w:r w:rsidRPr="00084012">
        <w:rPr>
          <w:rStyle w:val="normaltextrun"/>
          <w:rFonts w:asciiTheme="minorHAnsi" w:eastAsiaTheme="majorEastAsia" w:hAnsiTheme="minorHAnsi" w:cstheme="minorHAnsi"/>
          <w:b/>
          <w:bCs/>
          <w:color w:val="000000" w:themeColor="text1"/>
          <w:sz w:val="22"/>
          <w:szCs w:val="22"/>
          <w:shd w:val="clear" w:color="auto" w:fill="00FFFF"/>
        </w:rPr>
        <w:t>health</w:t>
      </w:r>
      <w:r w:rsidRPr="00084012">
        <w:rPr>
          <w:rStyle w:val="normaltextrun"/>
          <w:rFonts w:asciiTheme="minorHAnsi" w:eastAsiaTheme="majorEastAsia" w:hAnsiTheme="minorHAnsi" w:cstheme="minorHAnsi"/>
          <w:color w:val="000000" w:themeColor="text1"/>
          <w:sz w:val="22"/>
          <w:szCs w:val="22"/>
        </w:rPr>
        <w:t xml:space="preserve">, </w:t>
      </w:r>
      <w:r w:rsidRPr="00084012">
        <w:rPr>
          <w:rStyle w:val="normaltextrun"/>
          <w:rFonts w:asciiTheme="minorHAnsi" w:eastAsiaTheme="majorEastAsia" w:hAnsiTheme="minorHAnsi" w:cstheme="minorHAnsi"/>
          <w:b/>
          <w:bCs/>
          <w:color w:val="000000" w:themeColor="text1"/>
          <w:sz w:val="22"/>
          <w:szCs w:val="22"/>
          <w:shd w:val="clear" w:color="auto" w:fill="00FFFF"/>
        </w:rPr>
        <w:t>social security</w:t>
      </w:r>
      <w:r w:rsidRPr="00084012">
        <w:rPr>
          <w:rStyle w:val="normaltextrun"/>
          <w:rFonts w:asciiTheme="minorHAnsi" w:eastAsiaTheme="majorEastAsia" w:hAnsiTheme="minorHAnsi" w:cstheme="minorHAnsi"/>
          <w:color w:val="000000" w:themeColor="text1"/>
          <w:sz w:val="22"/>
          <w:szCs w:val="22"/>
        </w:rPr>
        <w:t xml:space="preserve">, </w:t>
      </w:r>
      <w:proofErr w:type="gramStart"/>
      <w:r w:rsidRPr="00084012">
        <w:rPr>
          <w:rStyle w:val="normaltextrun"/>
          <w:rFonts w:asciiTheme="minorHAnsi" w:eastAsiaTheme="majorEastAsia" w:hAnsiTheme="minorHAnsi" w:cstheme="minorHAnsi"/>
          <w:color w:val="000000" w:themeColor="text1"/>
          <w:sz w:val="22"/>
          <w:szCs w:val="22"/>
        </w:rPr>
        <w:t>leisure</w:t>
      </w:r>
      <w:proofErr w:type="gramEnd"/>
      <w:r w:rsidRPr="00084012">
        <w:rPr>
          <w:rStyle w:val="normaltextrun"/>
          <w:rFonts w:asciiTheme="minorHAnsi" w:eastAsiaTheme="majorEastAsia" w:hAnsiTheme="minorHAnsi" w:cstheme="minorHAnsi"/>
          <w:color w:val="000000" w:themeColor="text1"/>
          <w:sz w:val="22"/>
          <w:szCs w:val="22"/>
        </w:rPr>
        <w:t xml:space="preserve"> and recreation</w:t>
      </w:r>
      <w:r w:rsidRPr="00084012">
        <w:rPr>
          <w:rStyle w:val="normaltextrun"/>
          <w:rFonts w:asciiTheme="minorHAnsi" w:eastAsiaTheme="majorEastAsia" w:hAnsiTheme="minorHAnsi" w:cstheme="minorHAnsi"/>
          <w:color w:val="000000" w:themeColor="text1"/>
          <w:sz w:val="16"/>
          <w:szCs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 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 As for the imperative of Legitimacy, the social compacts of the democracies affirmed Rousseau’s conjecture that all humans are free and therefore equal. Applied to elections each citizen has one vote. </w:t>
      </w:r>
      <w:r w:rsidRPr="00084012">
        <w:rPr>
          <w:rStyle w:val="normaltextrun"/>
          <w:rFonts w:asciiTheme="minorHAnsi" w:eastAsiaTheme="majorEastAsia" w:hAnsiTheme="minorHAnsi" w:cstheme="minorHAnsi"/>
          <w:color w:val="000000" w:themeColor="text1"/>
          <w:sz w:val="22"/>
          <w:szCs w:val="22"/>
        </w:rPr>
        <w:t xml:space="preserve">Democratic </w:t>
      </w:r>
      <w:r w:rsidRPr="00084012">
        <w:rPr>
          <w:rStyle w:val="normaltextrun"/>
          <w:rFonts w:asciiTheme="minorHAnsi" w:eastAsiaTheme="majorEastAsia" w:hAnsiTheme="minorHAnsi" w:cstheme="minorHAnsi"/>
          <w:color w:val="000000" w:themeColor="text1"/>
          <w:sz w:val="22"/>
          <w:szCs w:val="22"/>
          <w:shd w:val="clear" w:color="auto" w:fill="00FFFF"/>
        </w:rPr>
        <w:t>regimes</w:t>
      </w:r>
      <w:r w:rsidRPr="00084012">
        <w:rPr>
          <w:rStyle w:val="normaltextrun"/>
          <w:rFonts w:asciiTheme="minorHAnsi" w:eastAsiaTheme="majorEastAsia" w:hAnsiTheme="minorHAnsi" w:cstheme="minorHAnsi"/>
          <w:color w:val="000000" w:themeColor="text1"/>
          <w:sz w:val="16"/>
          <w:szCs w:val="16"/>
        </w:rPr>
        <w:t xml:space="preserve"> are also obliged to submit to the rule of law, to conduct free and fair elections, to honor majority rule while protecting minority rights, and to </w:t>
      </w:r>
      <w:r w:rsidRPr="00084012">
        <w:rPr>
          <w:rStyle w:val="normaltextrun"/>
          <w:rFonts w:asciiTheme="minorHAnsi" w:eastAsiaTheme="majorEastAsia" w:hAnsiTheme="minorHAnsi" w:cstheme="minorHAnsi"/>
          <w:b/>
          <w:bCs/>
          <w:color w:val="000000" w:themeColor="text1"/>
          <w:sz w:val="22"/>
          <w:szCs w:val="22"/>
          <w:shd w:val="clear" w:color="auto" w:fill="00FFFF"/>
        </w:rPr>
        <w:t>promote</w:t>
      </w:r>
      <w:r w:rsidRPr="00084012">
        <w:rPr>
          <w:rStyle w:val="normaltextrun"/>
          <w:rFonts w:asciiTheme="minorHAnsi" w:eastAsiaTheme="majorEastAsia" w:hAnsiTheme="minorHAnsi" w:cstheme="minorHAnsi"/>
          <w:color w:val="000000" w:themeColor="text1"/>
          <w:sz w:val="22"/>
          <w:szCs w:val="22"/>
        </w:rPr>
        <w:t xml:space="preserve"> human </w:t>
      </w:r>
      <w:r w:rsidRPr="00084012">
        <w:rPr>
          <w:rStyle w:val="normaltextrun"/>
          <w:rFonts w:asciiTheme="minorHAnsi" w:eastAsiaTheme="majorEastAsia" w:hAnsiTheme="minorHAnsi" w:cstheme="minorHAnsi"/>
          <w:color w:val="000000" w:themeColor="text1"/>
          <w:sz w:val="22"/>
          <w:szCs w:val="22"/>
          <w:shd w:val="clear" w:color="auto" w:fill="00FFFF"/>
        </w:rPr>
        <w:t>rights</w:t>
      </w:r>
      <w:r w:rsidRPr="00084012">
        <w:rPr>
          <w:rStyle w:val="normaltextrun"/>
          <w:rFonts w:asciiTheme="minorHAnsi" w:eastAsiaTheme="majorEastAsia" w:hAnsiTheme="minorHAnsi" w:cstheme="minorHAnsi"/>
          <w:color w:val="000000" w:themeColor="text1"/>
          <w:sz w:val="22"/>
          <w:szCs w:val="22"/>
        </w:rPr>
        <w:t xml:space="preserve"> </w:t>
      </w:r>
      <w:r w:rsidRPr="00084012">
        <w:rPr>
          <w:rStyle w:val="normaltextrun"/>
          <w:rFonts w:asciiTheme="minorHAnsi" w:eastAsiaTheme="majorEastAsia" w:hAnsiTheme="minorHAnsi" w:cstheme="minorHAnsi"/>
          <w:color w:val="000000" w:themeColor="text1"/>
          <w:sz w:val="16"/>
          <w:szCs w:val="16"/>
        </w:rPr>
        <w:t xml:space="preserve">at home and </w:t>
      </w:r>
      <w:r w:rsidRPr="00084012">
        <w:rPr>
          <w:rStyle w:val="normaltextrun"/>
          <w:rFonts w:asciiTheme="minorHAnsi" w:eastAsiaTheme="majorEastAsia" w:hAnsiTheme="minorHAnsi" w:cstheme="minorHAnsi"/>
          <w:b/>
          <w:bCs/>
          <w:color w:val="000000" w:themeColor="text1"/>
          <w:sz w:val="22"/>
          <w:szCs w:val="22"/>
          <w:shd w:val="clear" w:color="auto" w:fill="00FFFF"/>
        </w:rPr>
        <w:t>abroad</w:t>
      </w:r>
      <w:r w:rsidRPr="00084012">
        <w:rPr>
          <w:rStyle w:val="normaltextrun"/>
          <w:rFonts w:asciiTheme="minorHAnsi" w:eastAsiaTheme="majorEastAsia" w:hAnsiTheme="minorHAnsi" w:cstheme="minorHAnsi"/>
          <w:color w:val="000000" w:themeColor="text1"/>
          <w:sz w:val="16"/>
          <w:szCs w:val="16"/>
        </w:rPr>
        <w:t>.</w:t>
      </w:r>
      <w:r w:rsidRPr="00084012">
        <w:rPr>
          <w:rStyle w:val="normaltextrun"/>
          <w:rFonts w:asciiTheme="minorHAnsi" w:eastAsiaTheme="majorEastAsia" w:hAnsiTheme="minorHAnsi" w:cstheme="minorHAnsi"/>
          <w:color w:val="000000" w:themeColor="text1"/>
          <w:sz w:val="22"/>
          <w:szCs w:val="22"/>
        </w:rPr>
        <w:t xml:space="preserve"> </w:t>
      </w:r>
      <w:r w:rsidRPr="00084012">
        <w:rPr>
          <w:rStyle w:val="normaltextrun"/>
          <w:rFonts w:asciiTheme="minorHAnsi" w:eastAsiaTheme="majorEastAsia" w:hAnsiTheme="minorHAnsi" w:cstheme="minorHAnsi"/>
          <w:color w:val="000000" w:themeColor="text1"/>
          <w:sz w:val="16"/>
          <w:szCs w:val="16"/>
        </w:rPr>
        <w:t xml:space="preserve">The Authoritarian Threat to the Democratic Project </w:t>
      </w:r>
      <w:r w:rsidRPr="00084012">
        <w:rPr>
          <w:rStyle w:val="normaltextrun"/>
          <w:rFonts w:asciiTheme="minorHAnsi" w:eastAsiaTheme="majorEastAsia" w:hAnsiTheme="minorHAnsi" w:cstheme="minorHAnsi"/>
          <w:color w:val="000000" w:themeColor="text1"/>
          <w:sz w:val="22"/>
          <w:szCs w:val="22"/>
        </w:rPr>
        <w:t xml:space="preserve">The </w:t>
      </w:r>
      <w:r w:rsidRPr="00084012">
        <w:rPr>
          <w:rStyle w:val="normaltextrun"/>
          <w:rFonts w:asciiTheme="minorHAnsi" w:eastAsiaTheme="majorEastAsia" w:hAnsiTheme="minorHAnsi" w:cstheme="minorHAnsi"/>
          <w:b/>
          <w:bCs/>
          <w:color w:val="000000" w:themeColor="text1"/>
          <w:sz w:val="22"/>
          <w:szCs w:val="22"/>
        </w:rPr>
        <w:t>democratic project</w:t>
      </w:r>
      <w:r w:rsidRPr="00084012">
        <w:rPr>
          <w:rStyle w:val="normaltextrun"/>
          <w:rFonts w:asciiTheme="minorHAnsi" w:eastAsiaTheme="majorEastAsia" w:hAnsiTheme="minorHAnsi" w:cstheme="minorHAnsi"/>
          <w:color w:val="000000" w:themeColor="text1"/>
          <w:sz w:val="22"/>
          <w:szCs w:val="22"/>
        </w:rPr>
        <w:t xml:space="preserve"> for </w:t>
      </w:r>
      <w:r w:rsidRPr="00084012">
        <w:rPr>
          <w:rStyle w:val="normaltextrun"/>
          <w:rFonts w:asciiTheme="minorHAnsi" w:eastAsiaTheme="majorEastAsia" w:hAnsiTheme="minorHAnsi" w:cstheme="minorHAnsi"/>
          <w:b/>
          <w:bCs/>
          <w:color w:val="000000" w:themeColor="text1"/>
          <w:sz w:val="22"/>
          <w:szCs w:val="22"/>
        </w:rPr>
        <w:t xml:space="preserve">global </w:t>
      </w:r>
      <w:r w:rsidRPr="00084012">
        <w:rPr>
          <w:rStyle w:val="normaltextrun"/>
          <w:rFonts w:asciiTheme="minorHAnsi" w:eastAsiaTheme="majorEastAsia" w:hAnsiTheme="minorHAnsi" w:cstheme="minorHAnsi"/>
          <w:b/>
          <w:bCs/>
          <w:color w:val="000000" w:themeColor="text1"/>
          <w:sz w:val="22"/>
          <w:szCs w:val="22"/>
          <w:shd w:val="clear" w:color="auto" w:fill="00FFFF"/>
        </w:rPr>
        <w:t>governance</w:t>
      </w:r>
      <w:r w:rsidRPr="00084012">
        <w:rPr>
          <w:rStyle w:val="normaltextrun"/>
          <w:rFonts w:asciiTheme="minorHAnsi" w:eastAsiaTheme="majorEastAsia" w:hAnsiTheme="minorHAnsi" w:cstheme="minorHAnsi"/>
          <w:color w:val="000000" w:themeColor="text1"/>
          <w:sz w:val="22"/>
          <w:szCs w:val="22"/>
          <w:shd w:val="clear" w:color="auto" w:fill="00FFFF"/>
        </w:rPr>
        <w:t xml:space="preserve"> is</w:t>
      </w:r>
      <w:r w:rsidRPr="00084012">
        <w:rPr>
          <w:rStyle w:val="normaltextrun"/>
          <w:rFonts w:asciiTheme="minorHAnsi" w:eastAsiaTheme="majorEastAsia" w:hAnsiTheme="minorHAnsi" w:cstheme="minorHAnsi"/>
          <w:color w:val="000000" w:themeColor="text1"/>
          <w:sz w:val="22"/>
          <w:szCs w:val="22"/>
        </w:rPr>
        <w:t xml:space="preserve"> now </w:t>
      </w:r>
      <w:r w:rsidRPr="00084012">
        <w:rPr>
          <w:rStyle w:val="normaltextrun"/>
          <w:rFonts w:asciiTheme="minorHAnsi" w:eastAsiaTheme="majorEastAsia" w:hAnsiTheme="minorHAnsi" w:cstheme="minorHAnsi"/>
          <w:color w:val="000000" w:themeColor="text1"/>
          <w:sz w:val="22"/>
          <w:szCs w:val="22"/>
          <w:shd w:val="clear" w:color="auto" w:fill="00FFFF"/>
        </w:rPr>
        <w:t xml:space="preserve">at </w:t>
      </w:r>
      <w:r w:rsidRPr="00084012">
        <w:rPr>
          <w:rStyle w:val="normaltextrun"/>
          <w:rFonts w:asciiTheme="minorHAnsi" w:eastAsiaTheme="majorEastAsia" w:hAnsiTheme="minorHAnsi" w:cstheme="minorHAnsi"/>
          <w:b/>
          <w:bCs/>
          <w:color w:val="000000" w:themeColor="text1"/>
          <w:sz w:val="22"/>
          <w:szCs w:val="22"/>
          <w:shd w:val="clear" w:color="auto" w:fill="00FFFF"/>
        </w:rPr>
        <w:t>risk</w:t>
      </w:r>
      <w:r w:rsidRPr="00084012">
        <w:rPr>
          <w:rStyle w:val="normaltextrun"/>
          <w:rFonts w:asciiTheme="minorHAnsi" w:eastAsiaTheme="majorEastAsia" w:hAnsiTheme="minorHAnsi" w:cstheme="minorHAnsi"/>
          <w:color w:val="000000" w:themeColor="text1"/>
          <w:sz w:val="22"/>
          <w:szCs w:val="22"/>
        </w:rPr>
        <w:t>.</w:t>
      </w:r>
      <w:r w:rsidRPr="00084012">
        <w:rPr>
          <w:rStyle w:val="normaltextrun"/>
          <w:rFonts w:asciiTheme="minorHAnsi" w:eastAsiaTheme="majorEastAsia" w:hAnsiTheme="minorHAnsi" w:cstheme="minorHAnsi"/>
          <w:color w:val="000000" w:themeColor="text1"/>
          <w:sz w:val="16"/>
          <w:szCs w:val="16"/>
        </w:rPr>
        <w:t xml:space="preserve"> Let’s start with the challenges posed by authoritarian regimes, with Russia and China in the lead. Both </w:t>
      </w:r>
      <w:r w:rsidRPr="00084012">
        <w:rPr>
          <w:rStyle w:val="normaltextrun"/>
          <w:rFonts w:asciiTheme="minorHAnsi" w:eastAsiaTheme="majorEastAsia" w:hAnsiTheme="minorHAnsi" w:cstheme="minorHAnsi"/>
          <w:color w:val="000000" w:themeColor="text1"/>
          <w:sz w:val="22"/>
          <w:szCs w:val="22"/>
          <w:shd w:val="clear" w:color="auto" w:fill="00FFFF"/>
        </w:rPr>
        <w:t xml:space="preserve">Russia and China would </w:t>
      </w:r>
      <w:r w:rsidRPr="00084012">
        <w:rPr>
          <w:rStyle w:val="normaltextrun"/>
          <w:rFonts w:asciiTheme="minorHAnsi" w:eastAsiaTheme="majorEastAsia" w:hAnsiTheme="minorHAnsi" w:cstheme="minorHAnsi"/>
          <w:b/>
          <w:bCs/>
          <w:color w:val="000000" w:themeColor="text1"/>
          <w:sz w:val="22"/>
          <w:szCs w:val="22"/>
          <w:shd w:val="clear" w:color="auto" w:fill="00FFFF"/>
        </w:rPr>
        <w:t>rest</w:t>
      </w:r>
      <w:r w:rsidRPr="00084012">
        <w:rPr>
          <w:rStyle w:val="normaltextrun"/>
          <w:rFonts w:asciiTheme="minorHAnsi" w:eastAsiaTheme="majorEastAsia" w:hAnsiTheme="minorHAnsi" w:cstheme="minorHAnsi"/>
          <w:b/>
          <w:bCs/>
          <w:color w:val="000000" w:themeColor="text1"/>
          <w:sz w:val="22"/>
          <w:szCs w:val="22"/>
        </w:rPr>
        <w:t xml:space="preserve"> global </w:t>
      </w:r>
      <w:r w:rsidRPr="00084012">
        <w:rPr>
          <w:rStyle w:val="normaltextrun"/>
          <w:rFonts w:asciiTheme="minorHAnsi" w:eastAsiaTheme="majorEastAsia" w:hAnsiTheme="minorHAnsi" w:cstheme="minorHAnsi"/>
          <w:b/>
          <w:bCs/>
          <w:color w:val="000000" w:themeColor="text1"/>
          <w:sz w:val="22"/>
          <w:szCs w:val="22"/>
          <w:shd w:val="clear" w:color="auto" w:fill="00FFFF"/>
        </w:rPr>
        <w:t>governance</w:t>
      </w:r>
      <w:r w:rsidRPr="00084012">
        <w:rPr>
          <w:rStyle w:val="normaltextrun"/>
          <w:rFonts w:asciiTheme="minorHAnsi" w:eastAsiaTheme="majorEastAsia" w:hAnsiTheme="minorHAnsi" w:cstheme="minorHAnsi"/>
          <w:color w:val="000000" w:themeColor="text1"/>
          <w:sz w:val="22"/>
          <w:szCs w:val="22"/>
        </w:rPr>
        <w:t xml:space="preserve"> on Big Power spheres of influence. Both</w:t>
      </w:r>
      <w:r w:rsidRPr="00084012">
        <w:rPr>
          <w:rStyle w:val="normaltextrun"/>
          <w:rFonts w:asciiTheme="minorHAnsi" w:eastAsiaTheme="majorEastAsia" w:hAnsiTheme="minorHAnsi" w:cstheme="minorHAnsi"/>
          <w:color w:val="000000" w:themeColor="text1"/>
          <w:sz w:val="16"/>
          <w:szCs w:val="16"/>
        </w:rPr>
        <w:t xml:space="preserve"> would </w:t>
      </w:r>
      <w:r w:rsidRPr="00084012">
        <w:rPr>
          <w:rStyle w:val="normaltextrun"/>
          <w:rFonts w:asciiTheme="minorHAnsi" w:eastAsiaTheme="majorEastAsia" w:hAnsiTheme="minorHAnsi" w:cstheme="minorHAnsi"/>
          <w:color w:val="000000" w:themeColor="text1"/>
          <w:sz w:val="22"/>
          <w:szCs w:val="22"/>
          <w:shd w:val="clear" w:color="auto" w:fill="00FFFF"/>
        </w:rPr>
        <w:t xml:space="preserve">assume </w:t>
      </w:r>
      <w:r w:rsidRPr="00084012">
        <w:rPr>
          <w:rStyle w:val="normaltextrun"/>
          <w:rFonts w:asciiTheme="minorHAnsi" w:eastAsiaTheme="majorEastAsia" w:hAnsiTheme="minorHAnsi" w:cstheme="minorHAnsi"/>
          <w:b/>
          <w:bCs/>
          <w:color w:val="000000" w:themeColor="text1"/>
          <w:sz w:val="22"/>
          <w:szCs w:val="22"/>
          <w:shd w:val="clear" w:color="auto" w:fill="00FFFF"/>
        </w:rPr>
        <w:t>hegemonic status</w:t>
      </w:r>
      <w:r w:rsidRPr="00084012">
        <w:rPr>
          <w:rStyle w:val="normaltextrun"/>
          <w:rFonts w:asciiTheme="minorHAnsi" w:eastAsiaTheme="majorEastAsia" w:hAnsiTheme="minorHAnsi" w:cstheme="minorHAnsi"/>
          <w:color w:val="000000" w:themeColor="text1"/>
          <w:sz w:val="22"/>
          <w:szCs w:val="22"/>
        </w:rPr>
        <w:t xml:space="preserve"> in their</w:t>
      </w:r>
      <w:r w:rsidRPr="00084012">
        <w:rPr>
          <w:rStyle w:val="normaltextrun"/>
          <w:rFonts w:asciiTheme="minorHAnsi" w:eastAsiaTheme="majorEastAsia" w:hAnsiTheme="minorHAnsi" w:cstheme="minorHAnsi"/>
          <w:color w:val="000000" w:themeColor="text1"/>
          <w:sz w:val="16"/>
          <w:szCs w:val="16"/>
        </w:rPr>
        <w:t xml:space="preserve"> respective </w:t>
      </w:r>
      <w:r w:rsidRPr="00084012">
        <w:rPr>
          <w:rStyle w:val="normaltextrun"/>
          <w:rFonts w:asciiTheme="minorHAnsi" w:eastAsiaTheme="majorEastAsia" w:hAnsiTheme="minorHAnsi" w:cstheme="minorHAnsi"/>
          <w:color w:val="000000" w:themeColor="text1"/>
          <w:sz w:val="22"/>
          <w:szCs w:val="22"/>
        </w:rPr>
        <w:t xml:space="preserve">regions, asserting their versions of the </w:t>
      </w:r>
      <w:r w:rsidRPr="00084012">
        <w:rPr>
          <w:rStyle w:val="normaltextrun"/>
          <w:rFonts w:asciiTheme="minorHAnsi" w:eastAsiaTheme="majorEastAsia" w:hAnsiTheme="minorHAnsi" w:cstheme="minorHAnsi"/>
          <w:b/>
          <w:bCs/>
          <w:color w:val="000000" w:themeColor="text1"/>
          <w:sz w:val="22"/>
          <w:szCs w:val="22"/>
        </w:rPr>
        <w:t>Monroe Doctrine</w:t>
      </w:r>
      <w:r w:rsidRPr="00084012">
        <w:rPr>
          <w:rStyle w:val="normaltextrun"/>
          <w:rFonts w:asciiTheme="minorHAnsi" w:eastAsiaTheme="majorEastAsia" w:hAnsiTheme="minorHAnsi" w:cstheme="minorHAnsi"/>
          <w:color w:val="000000" w:themeColor="text1"/>
          <w:sz w:val="16"/>
          <w:szCs w:val="16"/>
        </w:rPr>
        <w:t xml:space="preserve">. Their </w:t>
      </w:r>
      <w:r w:rsidRPr="00084012">
        <w:rPr>
          <w:rStyle w:val="normaltextrun"/>
          <w:rFonts w:asciiTheme="minorHAnsi" w:eastAsiaTheme="majorEastAsia" w:hAnsiTheme="minorHAnsi" w:cstheme="minorHAnsi"/>
          <w:color w:val="000000" w:themeColor="text1"/>
          <w:sz w:val="22"/>
          <w:szCs w:val="22"/>
        </w:rPr>
        <w:t>regional hegemony would</w:t>
      </w:r>
      <w:r w:rsidRPr="00084012">
        <w:rPr>
          <w:rStyle w:val="normaltextrun"/>
          <w:rFonts w:asciiTheme="minorHAnsi" w:eastAsiaTheme="majorEastAsia" w:hAnsiTheme="minorHAnsi" w:cstheme="minorHAnsi"/>
          <w:color w:val="000000" w:themeColor="text1"/>
          <w:sz w:val="16"/>
          <w:szCs w:val="16"/>
        </w:rPr>
        <w:t xml:space="preserve"> then </w:t>
      </w:r>
      <w:r w:rsidRPr="00084012">
        <w:rPr>
          <w:rStyle w:val="normaltextrun"/>
          <w:rFonts w:asciiTheme="minorHAnsi" w:eastAsiaTheme="majorEastAsia" w:hAnsiTheme="minorHAnsi" w:cstheme="minorHAnsi"/>
          <w:b/>
          <w:bCs/>
          <w:color w:val="000000" w:themeColor="text1"/>
          <w:sz w:val="22"/>
          <w:szCs w:val="22"/>
        </w:rPr>
        <w:t>leverage</w:t>
      </w:r>
      <w:r w:rsidRPr="00084012">
        <w:rPr>
          <w:rStyle w:val="normaltextrun"/>
          <w:rFonts w:asciiTheme="minorHAnsi" w:eastAsiaTheme="majorEastAsia" w:hAnsiTheme="minorHAnsi" w:cstheme="minorHAnsi"/>
          <w:color w:val="000000" w:themeColor="text1"/>
          <w:sz w:val="22"/>
          <w:szCs w:val="22"/>
        </w:rPr>
        <w:t xml:space="preserve"> their claim to be global </w:t>
      </w:r>
      <w:r w:rsidRPr="00084012">
        <w:rPr>
          <w:rStyle w:val="normaltextrun"/>
          <w:rFonts w:asciiTheme="minorHAnsi" w:eastAsiaTheme="majorEastAsia" w:hAnsiTheme="minorHAnsi" w:cstheme="minorHAnsi"/>
          <w:b/>
          <w:bCs/>
          <w:color w:val="000000" w:themeColor="text1"/>
          <w:sz w:val="22"/>
          <w:szCs w:val="22"/>
        </w:rPr>
        <w:t>Big Powers</w:t>
      </w:r>
      <w:r w:rsidRPr="00084012">
        <w:rPr>
          <w:rStyle w:val="normaltextrun"/>
          <w:rFonts w:asciiTheme="minorHAnsi" w:eastAsiaTheme="majorEastAsia" w:hAnsiTheme="minorHAnsi" w:cstheme="minorHAnsi"/>
          <w:color w:val="000000" w:themeColor="text1"/>
          <w:sz w:val="16"/>
          <w:szCs w:val="16"/>
        </w:rPr>
        <w:t xml:space="preserve">. Moscow and Beijing would then have an equal say with the United States and the West in sharing and shaping global governance. </w:t>
      </w:r>
      <w:r w:rsidRPr="00084012">
        <w:rPr>
          <w:rStyle w:val="normaltextrun"/>
          <w:rFonts w:asciiTheme="minorHAnsi" w:eastAsiaTheme="majorEastAsia" w:hAnsiTheme="minorHAnsi" w:cstheme="minorHAnsi"/>
          <w:b/>
          <w:bCs/>
          <w:color w:val="000000" w:themeColor="text1"/>
          <w:sz w:val="22"/>
          <w:szCs w:val="22"/>
        </w:rPr>
        <w:t>The</w:t>
      </w:r>
      <w:r w:rsidRPr="00084012">
        <w:rPr>
          <w:rStyle w:val="normaltextrun"/>
          <w:rFonts w:asciiTheme="minorHAnsi" w:eastAsiaTheme="majorEastAsia" w:hAnsiTheme="minorHAnsi" w:cstheme="minorHAnsi"/>
          <w:color w:val="000000" w:themeColor="text1"/>
          <w:sz w:val="22"/>
          <w:szCs w:val="22"/>
        </w:rPr>
        <w:t xml:space="preserve"> Russo-Chinese global </w:t>
      </w:r>
      <w:r w:rsidRPr="00084012">
        <w:rPr>
          <w:rStyle w:val="normaltextrun"/>
          <w:rFonts w:asciiTheme="minorHAnsi" w:eastAsiaTheme="majorEastAsia" w:hAnsiTheme="minorHAnsi" w:cstheme="minorHAnsi"/>
          <w:b/>
          <w:bCs/>
          <w:color w:val="000000" w:themeColor="text1"/>
          <w:sz w:val="22"/>
          <w:szCs w:val="22"/>
        </w:rPr>
        <w:t>system</w:t>
      </w:r>
      <w:r w:rsidRPr="00084012">
        <w:rPr>
          <w:rStyle w:val="normaltextrun"/>
          <w:rFonts w:asciiTheme="minorHAnsi" w:eastAsiaTheme="majorEastAsia" w:hAnsiTheme="minorHAnsi" w:cstheme="minorHAnsi"/>
          <w:color w:val="000000" w:themeColor="text1"/>
          <w:sz w:val="16"/>
          <w:szCs w:val="16"/>
        </w:rPr>
        <w:t xml:space="preserve"> of Order </w:t>
      </w:r>
      <w:r w:rsidRPr="00084012">
        <w:rPr>
          <w:rStyle w:val="normaltextrun"/>
          <w:rFonts w:asciiTheme="minorHAnsi" w:eastAsiaTheme="majorEastAsia" w:hAnsiTheme="minorHAnsi" w:cstheme="minorHAnsi"/>
          <w:color w:val="000000" w:themeColor="text1"/>
          <w:sz w:val="22"/>
          <w:szCs w:val="22"/>
        </w:rPr>
        <w:t>would ascribe</w:t>
      </w:r>
      <w:r w:rsidRPr="00084012">
        <w:rPr>
          <w:rStyle w:val="normaltextrun"/>
          <w:rFonts w:asciiTheme="minorHAnsi" w:eastAsiaTheme="majorEastAsia" w:hAnsiTheme="minorHAnsi" w:cstheme="minorHAnsi"/>
          <w:color w:val="000000" w:themeColor="text1"/>
          <w:sz w:val="16"/>
          <w:szCs w:val="16"/>
        </w:rPr>
        <w:t xml:space="preserve"> to Russia and China governing privileges not accorded to the states both aspire to dominate. </w:t>
      </w:r>
      <w:r w:rsidRPr="00084012">
        <w:rPr>
          <w:rStyle w:val="normaltextrun"/>
          <w:rFonts w:asciiTheme="minorHAnsi" w:eastAsiaTheme="majorEastAsia" w:hAnsiTheme="minorHAnsi" w:cstheme="minorHAnsi"/>
          <w:color w:val="000000" w:themeColor="text1"/>
          <w:sz w:val="22"/>
          <w:szCs w:val="22"/>
        </w:rPr>
        <w:t>Moscow and Beijing</w:t>
      </w:r>
      <w:r w:rsidRPr="00084012">
        <w:rPr>
          <w:rStyle w:val="normaltextrun"/>
          <w:rFonts w:asciiTheme="minorHAnsi" w:eastAsiaTheme="majorEastAsia" w:hAnsiTheme="minorHAnsi" w:cstheme="minorHAnsi"/>
          <w:color w:val="000000" w:themeColor="text1"/>
          <w:sz w:val="16"/>
          <w:szCs w:val="16"/>
        </w:rPr>
        <w:t xml:space="preserve"> would enjoy </w:t>
      </w:r>
      <w:r w:rsidRPr="00084012">
        <w:rPr>
          <w:rStyle w:val="normaltextrun"/>
          <w:rFonts w:asciiTheme="minorHAnsi" w:eastAsiaTheme="majorEastAsia" w:hAnsiTheme="minorHAnsi" w:cstheme="minorHAnsi"/>
          <w:b/>
          <w:bCs/>
          <w:color w:val="000000" w:themeColor="text1"/>
          <w:sz w:val="22"/>
          <w:szCs w:val="22"/>
        </w:rPr>
        <w:t>unconditional</w:t>
      </w:r>
      <w:r w:rsidRPr="00084012">
        <w:rPr>
          <w:rStyle w:val="normaltextrun"/>
          <w:rFonts w:asciiTheme="minorHAnsi" w:eastAsiaTheme="majorEastAsia" w:hAnsiTheme="minorHAnsi" w:cstheme="minorHAnsi"/>
          <w:color w:val="000000" w:themeColor="text1"/>
          <w:sz w:val="22"/>
          <w:szCs w:val="22"/>
        </w:rPr>
        <w:t xml:space="preserve"> recognition of</w:t>
      </w:r>
      <w:r w:rsidRPr="00084012">
        <w:rPr>
          <w:rStyle w:val="normaltextrun"/>
          <w:rFonts w:asciiTheme="minorHAnsi" w:eastAsiaTheme="majorEastAsia" w:hAnsiTheme="minorHAnsi" w:cstheme="minorHAnsi"/>
          <w:color w:val="000000" w:themeColor="text1"/>
          <w:sz w:val="16"/>
          <w:szCs w:val="16"/>
        </w:rPr>
        <w:t xml:space="preserve"> their state </w:t>
      </w:r>
      <w:r w:rsidRPr="00084012">
        <w:rPr>
          <w:rStyle w:val="normaltextrun"/>
          <w:rFonts w:asciiTheme="minorHAnsi" w:eastAsiaTheme="majorEastAsia" w:hAnsiTheme="minorHAnsi" w:cstheme="minorHAnsi"/>
          <w:b/>
          <w:bCs/>
          <w:color w:val="000000" w:themeColor="text1"/>
          <w:sz w:val="22"/>
          <w:szCs w:val="22"/>
        </w:rPr>
        <w:t>sovereignty</w:t>
      </w:r>
      <w:r w:rsidRPr="00084012">
        <w:rPr>
          <w:rStyle w:val="normaltextrun"/>
          <w:rFonts w:asciiTheme="minorHAnsi" w:eastAsiaTheme="majorEastAsia" w:hAnsiTheme="minorHAnsi" w:cstheme="minorHAnsi"/>
          <w:color w:val="000000" w:themeColor="text1"/>
          <w:sz w:val="16"/>
          <w:szCs w:val="16"/>
        </w:rPr>
        <w:t xml:space="preserve">, territorial integrity, and non-interference in their domestic affairs, </w:t>
      </w:r>
      <w:r w:rsidRPr="00084012">
        <w:rPr>
          <w:rStyle w:val="normaltextrun"/>
          <w:rFonts w:asciiTheme="minorHAnsi" w:eastAsiaTheme="majorEastAsia" w:hAnsiTheme="minorHAnsi" w:cstheme="minorHAnsi"/>
          <w:color w:val="000000" w:themeColor="text1"/>
          <w:sz w:val="22"/>
          <w:szCs w:val="22"/>
        </w:rPr>
        <w:t>but they would</w:t>
      </w:r>
      <w:r w:rsidRPr="00084012">
        <w:rPr>
          <w:rStyle w:val="normaltextrun"/>
          <w:rFonts w:asciiTheme="minorHAnsi" w:eastAsiaTheme="majorEastAsia" w:hAnsiTheme="minorHAnsi" w:cstheme="minorHAnsi"/>
          <w:color w:val="000000" w:themeColor="text1"/>
          <w:sz w:val="16"/>
          <w:szCs w:val="16"/>
        </w:rPr>
        <w:t xml:space="preserve"> reserve to themselves the right to </w:t>
      </w:r>
      <w:r w:rsidRPr="00084012">
        <w:rPr>
          <w:rStyle w:val="normaltextrun"/>
          <w:rFonts w:asciiTheme="minorHAnsi" w:eastAsiaTheme="majorEastAsia" w:hAnsiTheme="minorHAnsi" w:cstheme="minorHAnsi"/>
          <w:b/>
          <w:bCs/>
          <w:color w:val="000000" w:themeColor="text1"/>
          <w:sz w:val="22"/>
          <w:szCs w:val="22"/>
        </w:rPr>
        <w:t>intervene</w:t>
      </w:r>
      <w:r w:rsidRPr="00084012">
        <w:rPr>
          <w:rStyle w:val="normaltextrun"/>
          <w:rFonts w:asciiTheme="minorHAnsi" w:eastAsiaTheme="majorEastAsia" w:hAnsiTheme="minorHAnsi" w:cstheme="minorHAnsi"/>
          <w:color w:val="000000" w:themeColor="text1"/>
          <w:sz w:val="22"/>
          <w:szCs w:val="22"/>
        </w:rPr>
        <w:t xml:space="preserve"> in</w:t>
      </w:r>
      <w:r w:rsidRPr="00084012">
        <w:rPr>
          <w:rStyle w:val="normaltextrun"/>
          <w:rFonts w:asciiTheme="minorHAnsi" w:eastAsiaTheme="majorEastAsia" w:hAnsiTheme="minorHAnsi" w:cstheme="minorHAnsi"/>
          <w:color w:val="000000" w:themeColor="text1"/>
          <w:sz w:val="16"/>
          <w:szCs w:val="16"/>
        </w:rPr>
        <w:t xml:space="preserve"> the domestic and foreign affairs of the </w:t>
      </w:r>
      <w:r w:rsidRPr="00084012">
        <w:rPr>
          <w:rStyle w:val="normaltextrun"/>
          <w:rFonts w:asciiTheme="minorHAnsi" w:eastAsiaTheme="majorEastAsia" w:hAnsiTheme="minorHAnsi" w:cstheme="minorHAnsi"/>
          <w:color w:val="000000" w:themeColor="text1"/>
          <w:sz w:val="22"/>
          <w:szCs w:val="22"/>
        </w:rPr>
        <w:t>states</w:t>
      </w:r>
      <w:r w:rsidRPr="00084012">
        <w:rPr>
          <w:rStyle w:val="normaltextrun"/>
          <w:rFonts w:asciiTheme="minorHAnsi" w:eastAsiaTheme="majorEastAsia" w:hAnsiTheme="minorHAnsi" w:cstheme="minorHAnsi"/>
          <w:color w:val="000000" w:themeColor="text1"/>
          <w:sz w:val="16"/>
          <w:szCs w:val="16"/>
        </w:rPr>
        <w:t xml:space="preserve"> and peoples under their tutelage </w:t>
      </w:r>
      <w:r w:rsidRPr="00084012">
        <w:rPr>
          <w:rStyle w:val="normaltextrun"/>
          <w:rFonts w:asciiTheme="minorHAnsi" w:eastAsiaTheme="majorEastAsia" w:hAnsiTheme="minorHAnsi" w:cstheme="minorHAnsi"/>
          <w:color w:val="000000" w:themeColor="text1"/>
          <w:sz w:val="22"/>
          <w:szCs w:val="22"/>
        </w:rPr>
        <w:t>in pursuit of</w:t>
      </w:r>
      <w:r w:rsidRPr="00084012">
        <w:rPr>
          <w:rStyle w:val="normaltextrun"/>
          <w:rFonts w:asciiTheme="minorHAnsi" w:eastAsiaTheme="majorEastAsia" w:hAnsiTheme="minorHAnsi" w:cstheme="minorHAnsi"/>
          <w:color w:val="000000" w:themeColor="text1"/>
          <w:sz w:val="16"/>
          <w:szCs w:val="16"/>
        </w:rPr>
        <w:t xml:space="preserve"> their </w:t>
      </w:r>
      <w:r w:rsidRPr="00084012">
        <w:rPr>
          <w:rStyle w:val="normaltextrun"/>
          <w:rFonts w:asciiTheme="minorHAnsi" w:eastAsiaTheme="majorEastAsia" w:hAnsiTheme="minorHAnsi" w:cstheme="minorHAnsi"/>
          <w:color w:val="000000" w:themeColor="text1"/>
          <w:sz w:val="22"/>
          <w:szCs w:val="22"/>
        </w:rPr>
        <w:t>hegemonic interests</w:t>
      </w:r>
      <w:r w:rsidRPr="00084012">
        <w:rPr>
          <w:rStyle w:val="normaltextrun"/>
          <w:rFonts w:asciiTheme="minorHAnsi" w:eastAsiaTheme="majorEastAsia" w:hAnsiTheme="minorHAnsi" w:cstheme="minorHAnsi"/>
          <w:color w:val="000000" w:themeColor="text1"/>
          <w:sz w:val="16"/>
          <w:szCs w:val="16"/>
        </w:rPr>
        <w:t xml:space="preserve">. President </w:t>
      </w:r>
      <w:r w:rsidRPr="00084012">
        <w:rPr>
          <w:rStyle w:val="normaltextrun"/>
          <w:rFonts w:asciiTheme="minorHAnsi" w:eastAsiaTheme="majorEastAsia" w:hAnsiTheme="minorHAnsi" w:cstheme="minorHAnsi"/>
          <w:color w:val="000000" w:themeColor="text1"/>
          <w:sz w:val="22"/>
          <w:szCs w:val="22"/>
        </w:rPr>
        <w:t>Putin</w:t>
      </w:r>
      <w:r w:rsidRPr="00084012">
        <w:rPr>
          <w:rStyle w:val="normaltextrun"/>
          <w:rFonts w:asciiTheme="minorHAnsi" w:eastAsiaTheme="majorEastAsia" w:hAnsiTheme="minorHAnsi" w:cstheme="minorHAnsi"/>
          <w:color w:val="000000" w:themeColor="text1"/>
          <w:sz w:val="16"/>
          <w:szCs w:val="16"/>
        </w:rPr>
        <w:t xml:space="preserve"> has </w:t>
      </w:r>
      <w:r w:rsidRPr="00084012">
        <w:rPr>
          <w:rStyle w:val="normaltextrun"/>
          <w:rFonts w:asciiTheme="minorHAnsi" w:eastAsiaTheme="majorEastAsia" w:hAnsiTheme="minorHAnsi" w:cstheme="minorHAnsi"/>
          <w:color w:val="000000" w:themeColor="text1"/>
          <w:sz w:val="22"/>
          <w:szCs w:val="22"/>
        </w:rPr>
        <w:t>announced</w:t>
      </w:r>
      <w:r w:rsidRPr="00084012">
        <w:rPr>
          <w:rStyle w:val="normaltextrun"/>
          <w:rFonts w:asciiTheme="minorHAnsi" w:eastAsiaTheme="majorEastAsia" w:hAnsiTheme="minorHAnsi" w:cstheme="minorHAnsi"/>
          <w:color w:val="000000" w:themeColor="text1"/>
          <w:sz w:val="16"/>
          <w:szCs w:val="16"/>
        </w:rPr>
        <w:t xml:space="preserve"> that </w:t>
      </w:r>
      <w:r w:rsidRPr="00084012">
        <w:rPr>
          <w:rStyle w:val="normaltextrun"/>
          <w:rFonts w:asciiTheme="minorHAnsi" w:eastAsiaTheme="majorEastAsia" w:hAnsiTheme="minorHAnsi" w:cstheme="minorHAnsi"/>
          <w:color w:val="000000" w:themeColor="text1"/>
          <w:sz w:val="22"/>
          <w:szCs w:val="22"/>
        </w:rPr>
        <w:t xml:space="preserve">Russia’s </w:t>
      </w:r>
      <w:r w:rsidRPr="00084012">
        <w:rPr>
          <w:rStyle w:val="normaltextrun"/>
          <w:rFonts w:asciiTheme="minorHAnsi" w:eastAsiaTheme="majorEastAsia" w:hAnsiTheme="minorHAnsi" w:cstheme="minorHAnsi"/>
          <w:b/>
          <w:bCs/>
          <w:color w:val="000000" w:themeColor="text1"/>
          <w:sz w:val="22"/>
          <w:szCs w:val="22"/>
        </w:rPr>
        <w:t>imperialism</w:t>
      </w:r>
      <w:r w:rsidRPr="00084012">
        <w:rPr>
          <w:rStyle w:val="normaltextrun"/>
          <w:rFonts w:asciiTheme="minorHAnsi" w:eastAsiaTheme="majorEastAsia" w:hAnsiTheme="minorHAnsi" w:cstheme="minorHAnsi"/>
          <w:color w:val="000000" w:themeColor="text1"/>
          <w:sz w:val="22"/>
          <w:szCs w:val="22"/>
        </w:rPr>
        <w:t xml:space="preserve"> encompasses</w:t>
      </w:r>
      <w:r w:rsidRPr="00084012">
        <w:rPr>
          <w:rStyle w:val="normaltextrun"/>
          <w:rFonts w:asciiTheme="minorHAnsi" w:eastAsiaTheme="majorEastAsia" w:hAnsiTheme="minorHAnsi" w:cstheme="minorHAnsi"/>
          <w:color w:val="000000" w:themeColor="text1"/>
          <w:sz w:val="16"/>
          <w:szCs w:val="16"/>
        </w:rPr>
        <w:t xml:space="preserve"> the </w:t>
      </w:r>
      <w:r w:rsidRPr="00084012">
        <w:rPr>
          <w:rStyle w:val="normaltextrun"/>
          <w:rFonts w:asciiTheme="minorHAnsi" w:eastAsiaTheme="majorEastAsia" w:hAnsiTheme="minorHAnsi" w:cstheme="minorHAnsi"/>
          <w:b/>
          <w:bCs/>
          <w:color w:val="000000" w:themeColor="text1"/>
          <w:sz w:val="22"/>
          <w:szCs w:val="22"/>
        </w:rPr>
        <w:t>millions</w:t>
      </w:r>
      <w:r w:rsidRPr="00084012">
        <w:rPr>
          <w:rStyle w:val="normaltextrun"/>
          <w:rFonts w:asciiTheme="minorHAnsi" w:eastAsiaTheme="majorEastAsia" w:hAnsiTheme="minorHAnsi" w:cstheme="minorHAnsi"/>
          <w:color w:val="000000" w:themeColor="text1"/>
          <w:sz w:val="16"/>
          <w:szCs w:val="16"/>
        </w:rPr>
        <w:t xml:space="preserve"> of Russians </w:t>
      </w:r>
      <w:r w:rsidRPr="00084012">
        <w:rPr>
          <w:rStyle w:val="normaltextrun"/>
          <w:rFonts w:asciiTheme="minorHAnsi" w:eastAsiaTheme="majorEastAsia" w:hAnsiTheme="minorHAnsi" w:cstheme="minorHAnsi"/>
          <w:color w:val="000000" w:themeColor="text1"/>
          <w:sz w:val="22"/>
          <w:szCs w:val="22"/>
        </w:rPr>
        <w:t>living in the former</w:t>
      </w:r>
      <w:r w:rsidRPr="00084012">
        <w:rPr>
          <w:rStyle w:val="normaltextrun"/>
          <w:rFonts w:asciiTheme="minorHAnsi" w:eastAsiaTheme="majorEastAsia" w:hAnsiTheme="minorHAnsi" w:cstheme="minorHAnsi"/>
          <w:color w:val="000000" w:themeColor="text1"/>
          <w:sz w:val="16"/>
          <w:szCs w:val="16"/>
        </w:rPr>
        <w:t xml:space="preserve"> republics of the </w:t>
      </w:r>
      <w:r w:rsidRPr="00084012">
        <w:rPr>
          <w:rStyle w:val="normaltextrun"/>
          <w:rFonts w:asciiTheme="minorHAnsi" w:eastAsiaTheme="majorEastAsia" w:hAnsiTheme="minorHAnsi" w:cstheme="minorHAnsi"/>
          <w:color w:val="000000" w:themeColor="text1"/>
          <w:sz w:val="22"/>
          <w:szCs w:val="22"/>
        </w:rPr>
        <w:t>Soviet Union</w:t>
      </w:r>
      <w:r w:rsidRPr="00084012">
        <w:rPr>
          <w:rStyle w:val="normaltextrun"/>
          <w:rFonts w:asciiTheme="minorHAnsi" w:eastAsiaTheme="majorEastAsia" w:hAnsiTheme="minorHAnsi" w:cstheme="minorHAnsi"/>
          <w:color w:val="000000" w:themeColor="text1"/>
          <w:sz w:val="16"/>
          <w:szCs w:val="16"/>
        </w:rPr>
        <w:t xml:space="preserve">. Russia contends that Ukraine and Belarus also fall under Moscow’s purported claim to historical sovereignty over these states. </w:t>
      </w:r>
      <w:r w:rsidRPr="00084012">
        <w:rPr>
          <w:rStyle w:val="normaltextrun"/>
          <w:rFonts w:asciiTheme="minorHAnsi" w:eastAsiaTheme="majorEastAsia" w:hAnsiTheme="minorHAnsi" w:cstheme="minorHAnsi"/>
          <w:color w:val="000000" w:themeColor="text1"/>
          <w:sz w:val="22"/>
          <w:szCs w:val="22"/>
        </w:rPr>
        <w:t xml:space="preserve">Forceful re-absorption of </w:t>
      </w:r>
      <w:r w:rsidRPr="00084012">
        <w:rPr>
          <w:rStyle w:val="normaltextrun"/>
          <w:rFonts w:asciiTheme="minorHAnsi" w:eastAsiaTheme="majorEastAsia" w:hAnsiTheme="minorHAnsi" w:cstheme="minorHAnsi"/>
          <w:b/>
          <w:bCs/>
          <w:color w:val="000000" w:themeColor="text1"/>
          <w:sz w:val="22"/>
          <w:szCs w:val="22"/>
        </w:rPr>
        <w:t>Crimea</w:t>
      </w:r>
      <w:r w:rsidRPr="00084012">
        <w:rPr>
          <w:rStyle w:val="normaltextrun"/>
          <w:rFonts w:asciiTheme="minorHAnsi" w:eastAsiaTheme="majorEastAsia" w:hAnsiTheme="minorHAnsi" w:cstheme="minorHAnsi"/>
          <w:color w:val="000000" w:themeColor="text1"/>
          <w:sz w:val="22"/>
          <w:szCs w:val="22"/>
        </w:rPr>
        <w:t xml:space="preserve"> and control over eastern </w:t>
      </w:r>
      <w:r w:rsidRPr="00084012">
        <w:rPr>
          <w:rStyle w:val="normaltextrun"/>
          <w:rFonts w:asciiTheme="minorHAnsi" w:eastAsiaTheme="majorEastAsia" w:hAnsiTheme="minorHAnsi" w:cstheme="minorHAnsi"/>
          <w:b/>
          <w:bCs/>
          <w:color w:val="000000" w:themeColor="text1"/>
          <w:sz w:val="22"/>
          <w:szCs w:val="22"/>
        </w:rPr>
        <w:t>Ukraine</w:t>
      </w:r>
      <w:r w:rsidRPr="00084012">
        <w:rPr>
          <w:rStyle w:val="normaltextrun"/>
          <w:rFonts w:asciiTheme="minorHAnsi" w:eastAsiaTheme="majorEastAsia" w:hAnsiTheme="minorHAnsi" w:cstheme="minorHAnsi"/>
          <w:color w:val="000000" w:themeColor="text1"/>
          <w:sz w:val="22"/>
          <w:szCs w:val="22"/>
        </w:rPr>
        <w:t xml:space="preserve"> are viewed by</w:t>
      </w:r>
      <w:r w:rsidRPr="00084012">
        <w:rPr>
          <w:rStyle w:val="normaltextrun"/>
          <w:rFonts w:asciiTheme="minorHAnsi" w:eastAsiaTheme="majorEastAsia" w:hAnsiTheme="minorHAnsi" w:cstheme="minorHAnsi"/>
          <w:color w:val="000000" w:themeColor="text1"/>
          <w:sz w:val="16"/>
          <w:szCs w:val="16"/>
        </w:rPr>
        <w:t xml:space="preserve"> President </w:t>
      </w:r>
      <w:r w:rsidRPr="00084012">
        <w:rPr>
          <w:rStyle w:val="normaltextrun"/>
          <w:rFonts w:asciiTheme="minorHAnsi" w:eastAsiaTheme="majorEastAsia" w:hAnsiTheme="minorHAnsi" w:cstheme="minorHAnsi"/>
          <w:color w:val="000000" w:themeColor="text1"/>
          <w:sz w:val="22"/>
          <w:szCs w:val="22"/>
        </w:rPr>
        <w:t>Putin as Russia’s historical inheritances</w:t>
      </w:r>
      <w:r w:rsidRPr="00084012">
        <w:rPr>
          <w:rStyle w:val="normaltextrun"/>
          <w:rFonts w:asciiTheme="minorHAnsi" w:eastAsiaTheme="majorEastAsia" w:hAnsiTheme="minorHAnsi" w:cstheme="minorHAnsi"/>
          <w:color w:val="000000" w:themeColor="text1"/>
          <w:sz w:val="16"/>
          <w:szCs w:val="16"/>
        </w:rPr>
        <w:t xml:space="preserve">. Self-determination is not extended to these states or to other states and peoples of the former Soviet Union. Moscow rejects their right to freely align, say, with the European Union or, </w:t>
      </w:r>
      <w:proofErr w:type="gramStart"/>
      <w:r w:rsidRPr="00084012">
        <w:rPr>
          <w:rStyle w:val="contextualspellingandgrammarerror"/>
          <w:rFonts w:asciiTheme="minorHAnsi" w:hAnsiTheme="minorHAnsi" w:cstheme="minorHAnsi"/>
          <w:color w:val="000000" w:themeColor="text1"/>
          <w:sz w:val="16"/>
          <w:szCs w:val="16"/>
        </w:rPr>
        <w:t>god</w:t>
      </w:r>
      <w:proofErr w:type="gramEnd"/>
      <w:r w:rsidRPr="00084012">
        <w:rPr>
          <w:rStyle w:val="normaltextrun"/>
          <w:rFonts w:asciiTheme="minorHAnsi" w:eastAsiaTheme="majorEastAsia" w:hAnsiTheme="minorHAnsi" w:cstheme="minorHAnsi"/>
          <w:color w:val="000000" w:themeColor="text1"/>
          <w:sz w:val="16"/>
          <w:szCs w:val="16"/>
        </w:rPr>
        <w:t xml:space="preserve"> forbid, with NATO. In contrast to the democratic project, universal in its reach, </w:t>
      </w:r>
      <w:r w:rsidRPr="00084012">
        <w:rPr>
          <w:rStyle w:val="normaltextrun"/>
          <w:rFonts w:asciiTheme="minorHAnsi" w:eastAsiaTheme="majorEastAsia" w:hAnsiTheme="minorHAnsi" w:cstheme="minorHAnsi"/>
          <w:color w:val="000000" w:themeColor="text1"/>
          <w:sz w:val="22"/>
          <w:szCs w:val="22"/>
        </w:rPr>
        <w:t xml:space="preserve">the </w:t>
      </w:r>
      <w:r w:rsidRPr="00084012">
        <w:rPr>
          <w:rStyle w:val="normaltextrun"/>
          <w:rFonts w:asciiTheme="minorHAnsi" w:eastAsiaTheme="majorEastAsia" w:hAnsiTheme="minorHAnsi" w:cstheme="minorHAnsi"/>
          <w:color w:val="000000" w:themeColor="text1"/>
          <w:sz w:val="22"/>
          <w:szCs w:val="22"/>
          <w:shd w:val="clear" w:color="auto" w:fill="00FFFF"/>
        </w:rPr>
        <w:t>Russo-Chinese</w:t>
      </w:r>
      <w:r w:rsidRPr="00084012">
        <w:rPr>
          <w:rStyle w:val="normaltextrun"/>
          <w:rFonts w:asciiTheme="minorHAnsi" w:eastAsiaTheme="majorEastAsia" w:hAnsiTheme="minorHAnsi" w:cstheme="minorHAnsi"/>
          <w:color w:val="000000" w:themeColor="text1"/>
          <w:sz w:val="16"/>
          <w:szCs w:val="16"/>
        </w:rPr>
        <w:t xml:space="preserve"> conception of a stable </w:t>
      </w:r>
      <w:r w:rsidRPr="00084012">
        <w:rPr>
          <w:rStyle w:val="normaltextrun"/>
          <w:rFonts w:asciiTheme="minorHAnsi" w:eastAsiaTheme="majorEastAsia" w:hAnsiTheme="minorHAnsi" w:cstheme="minorHAnsi"/>
          <w:color w:val="000000" w:themeColor="text1"/>
          <w:sz w:val="22"/>
          <w:szCs w:val="22"/>
        </w:rPr>
        <w:t xml:space="preserve">global </w:t>
      </w:r>
      <w:r w:rsidRPr="00084012">
        <w:rPr>
          <w:rStyle w:val="normaltextrun"/>
          <w:rFonts w:asciiTheme="minorHAnsi" w:eastAsiaTheme="majorEastAsia" w:hAnsiTheme="minorHAnsi" w:cstheme="minorHAnsi"/>
          <w:color w:val="000000" w:themeColor="text1"/>
          <w:sz w:val="22"/>
          <w:szCs w:val="22"/>
          <w:shd w:val="clear" w:color="auto" w:fill="00FFFF"/>
        </w:rPr>
        <w:t>order rests on</w:t>
      </w:r>
      <w:r w:rsidRPr="00084012">
        <w:rPr>
          <w:rStyle w:val="normaltextrun"/>
          <w:rFonts w:asciiTheme="minorHAnsi" w:eastAsiaTheme="majorEastAsia" w:hAnsiTheme="minorHAnsi" w:cstheme="minorHAnsi"/>
          <w:color w:val="000000" w:themeColor="text1"/>
          <w:sz w:val="16"/>
          <w:szCs w:val="16"/>
        </w:rPr>
        <w:t xml:space="preserve"> more </w:t>
      </w:r>
      <w:r w:rsidRPr="00084012">
        <w:rPr>
          <w:rStyle w:val="normaltextrun"/>
          <w:rFonts w:asciiTheme="minorHAnsi" w:eastAsiaTheme="majorEastAsia" w:hAnsiTheme="minorHAnsi" w:cstheme="minorHAnsi"/>
          <w:b/>
          <w:bCs/>
          <w:color w:val="000000" w:themeColor="text1"/>
          <w:sz w:val="22"/>
          <w:szCs w:val="22"/>
          <w:shd w:val="clear" w:color="auto" w:fill="00FFFF"/>
        </w:rPr>
        <w:t>tenuous</w:t>
      </w:r>
      <w:r w:rsidRPr="00084012">
        <w:rPr>
          <w:rStyle w:val="normaltextrun"/>
          <w:rFonts w:asciiTheme="minorHAnsi" w:eastAsiaTheme="majorEastAsia" w:hAnsiTheme="minorHAnsi" w:cstheme="minorHAnsi"/>
          <w:color w:val="000000" w:themeColor="text1"/>
          <w:sz w:val="16"/>
          <w:szCs w:val="16"/>
        </w:rPr>
        <w:t xml:space="preserve"> and </w:t>
      </w:r>
      <w:r w:rsidRPr="00084012">
        <w:rPr>
          <w:rStyle w:val="normaltextrun"/>
          <w:rFonts w:asciiTheme="minorHAnsi" w:eastAsiaTheme="majorEastAsia" w:hAnsiTheme="minorHAnsi" w:cstheme="minorHAnsi"/>
          <w:b/>
          <w:bCs/>
          <w:color w:val="000000" w:themeColor="text1"/>
          <w:sz w:val="22"/>
          <w:szCs w:val="22"/>
          <w:shd w:val="clear" w:color="auto" w:fill="00FFFF"/>
        </w:rPr>
        <w:t>conflict</w:t>
      </w:r>
      <w:r w:rsidRPr="00084012">
        <w:rPr>
          <w:rStyle w:val="normaltextrun"/>
          <w:rFonts w:asciiTheme="minorHAnsi" w:eastAsiaTheme="majorEastAsia" w:hAnsiTheme="minorHAnsi" w:cstheme="minorHAnsi"/>
          <w:b/>
          <w:bCs/>
          <w:color w:val="000000" w:themeColor="text1"/>
          <w:sz w:val="22"/>
          <w:szCs w:val="22"/>
        </w:rPr>
        <w:t>-prone ethno-</w:t>
      </w:r>
      <w:r w:rsidRPr="00084012">
        <w:rPr>
          <w:rStyle w:val="normaltextrun"/>
          <w:rFonts w:asciiTheme="minorHAnsi" w:eastAsiaTheme="majorEastAsia" w:hAnsiTheme="minorHAnsi" w:cstheme="minorHAnsi"/>
          <w:b/>
          <w:bCs/>
          <w:color w:val="000000" w:themeColor="text1"/>
          <w:sz w:val="22"/>
          <w:szCs w:val="22"/>
          <w:shd w:val="clear" w:color="auto" w:fill="00FFFF"/>
        </w:rPr>
        <w:t>national foundations</w:t>
      </w:r>
      <w:r w:rsidRPr="00084012">
        <w:rPr>
          <w:rStyle w:val="normaltextrun"/>
          <w:rFonts w:asciiTheme="minorHAnsi" w:eastAsiaTheme="majorEastAsia" w:hAnsiTheme="minorHAnsi" w:cstheme="minorHAnsi"/>
          <w:color w:val="000000" w:themeColor="text1"/>
          <w:sz w:val="16"/>
          <w:szCs w:val="16"/>
        </w:rPr>
        <w:t xml:space="preserve">. Russia’s proclaimed enemies are the United States and the European Union. Any means that undermines the unity of these entities is viewed by Moscow as a gain. </w:t>
      </w:r>
      <w:r w:rsidRPr="00084012">
        <w:rPr>
          <w:rStyle w:val="normaltextrun"/>
          <w:rFonts w:asciiTheme="minorHAnsi" w:eastAsiaTheme="majorEastAsia" w:hAnsiTheme="minorHAnsi" w:cstheme="minorHAnsi"/>
          <w:color w:val="000000" w:themeColor="text1"/>
          <w:sz w:val="22"/>
          <w:szCs w:val="22"/>
          <w:shd w:val="clear" w:color="auto" w:fill="00FFFF"/>
        </w:rPr>
        <w:t>The endgame</w:t>
      </w:r>
      <w:r w:rsidRPr="00084012">
        <w:rPr>
          <w:rStyle w:val="normaltextrun"/>
          <w:rFonts w:asciiTheme="minorHAnsi" w:eastAsiaTheme="majorEastAsia" w:hAnsiTheme="minorHAnsi" w:cstheme="minorHAnsi"/>
          <w:color w:val="000000" w:themeColor="text1"/>
          <w:sz w:val="22"/>
          <w:szCs w:val="22"/>
        </w:rPr>
        <w:t xml:space="preserve"> is a </w:t>
      </w:r>
      <w:r w:rsidRPr="00084012">
        <w:rPr>
          <w:rStyle w:val="normaltextrun"/>
          <w:rFonts w:asciiTheme="minorHAnsi" w:eastAsiaTheme="majorEastAsia" w:hAnsiTheme="minorHAnsi" w:cstheme="minorHAnsi"/>
          <w:b/>
          <w:bCs/>
          <w:color w:val="000000" w:themeColor="text1"/>
          <w:sz w:val="22"/>
          <w:szCs w:val="22"/>
        </w:rPr>
        <w:t>poly-anarchical</w:t>
      </w:r>
      <w:r w:rsidRPr="00084012">
        <w:rPr>
          <w:rStyle w:val="normaltextrun"/>
          <w:rFonts w:asciiTheme="minorHAnsi" w:eastAsiaTheme="majorEastAsia" w:hAnsiTheme="minorHAnsi" w:cstheme="minorHAnsi"/>
          <w:color w:val="000000" w:themeColor="text1"/>
          <w:sz w:val="22"/>
          <w:szCs w:val="22"/>
        </w:rPr>
        <w:t xml:space="preserve"> interstate system</w:t>
      </w:r>
      <w:r w:rsidRPr="00084012">
        <w:rPr>
          <w:rStyle w:val="normaltextrun"/>
          <w:rFonts w:asciiTheme="minorHAnsi" w:eastAsiaTheme="majorEastAsia" w:hAnsiTheme="minorHAnsi" w:cstheme="minorHAnsi"/>
          <w:color w:val="000000" w:themeColor="text1"/>
          <w:sz w:val="16"/>
          <w:szCs w:val="16"/>
        </w:rPr>
        <w:t xml:space="preserve">, potentially </w:t>
      </w:r>
      <w:r w:rsidRPr="00084012">
        <w:rPr>
          <w:rStyle w:val="normaltextrun"/>
          <w:rFonts w:asciiTheme="minorHAnsi" w:eastAsiaTheme="majorEastAsia" w:hAnsiTheme="minorHAnsi" w:cstheme="minorHAnsi"/>
          <w:color w:val="000000" w:themeColor="text1"/>
          <w:sz w:val="22"/>
          <w:szCs w:val="22"/>
        </w:rPr>
        <w:t xml:space="preserve">as </w:t>
      </w:r>
      <w:r w:rsidRPr="00084012">
        <w:rPr>
          <w:rStyle w:val="normaltextrun"/>
          <w:rFonts w:asciiTheme="minorHAnsi" w:eastAsiaTheme="majorEastAsia" w:hAnsiTheme="minorHAnsi" w:cstheme="minorHAnsi"/>
          <w:b/>
          <w:bCs/>
          <w:color w:val="000000" w:themeColor="text1"/>
          <w:sz w:val="22"/>
          <w:szCs w:val="22"/>
        </w:rPr>
        <w:t>war-prone</w:t>
      </w:r>
      <w:r w:rsidRPr="00084012">
        <w:rPr>
          <w:rStyle w:val="normaltextrun"/>
          <w:rFonts w:asciiTheme="minorHAnsi" w:eastAsiaTheme="majorEastAsia" w:hAnsiTheme="minorHAnsi" w:cstheme="minorHAnsi"/>
          <w:color w:val="000000" w:themeColor="text1"/>
          <w:sz w:val="22"/>
          <w:szCs w:val="22"/>
        </w:rPr>
        <w:t xml:space="preserve"> as the Eurocentric system </w:t>
      </w:r>
      <w:r w:rsidRPr="00084012">
        <w:rPr>
          <w:rStyle w:val="normaltextrun"/>
          <w:rFonts w:asciiTheme="minorHAnsi" w:eastAsiaTheme="majorEastAsia" w:hAnsiTheme="minorHAnsi" w:cstheme="minorHAnsi"/>
          <w:b/>
          <w:bCs/>
          <w:color w:val="000000" w:themeColor="text1"/>
          <w:sz w:val="22"/>
          <w:szCs w:val="22"/>
        </w:rPr>
        <w:t>before</w:t>
      </w:r>
      <w:r w:rsidRPr="00084012">
        <w:rPr>
          <w:rStyle w:val="normaltextrun"/>
          <w:rFonts w:asciiTheme="minorHAnsi" w:eastAsiaTheme="majorEastAsia" w:hAnsiTheme="minorHAnsi" w:cstheme="minorHAnsi"/>
          <w:color w:val="000000" w:themeColor="text1"/>
          <w:sz w:val="22"/>
          <w:szCs w:val="22"/>
        </w:rPr>
        <w:t xml:space="preserve"> and </w:t>
      </w:r>
      <w:r w:rsidRPr="00084012">
        <w:rPr>
          <w:rStyle w:val="normaltextrun"/>
          <w:rFonts w:asciiTheme="minorHAnsi" w:eastAsiaTheme="majorEastAsia" w:hAnsiTheme="minorHAnsi" w:cstheme="minorHAnsi"/>
          <w:b/>
          <w:bCs/>
          <w:color w:val="000000" w:themeColor="text1"/>
          <w:sz w:val="22"/>
          <w:szCs w:val="22"/>
        </w:rPr>
        <w:t>after World War I</w:t>
      </w:r>
      <w:r w:rsidRPr="00084012">
        <w:rPr>
          <w:rStyle w:val="normaltextrun"/>
          <w:rFonts w:asciiTheme="minorHAnsi" w:eastAsiaTheme="majorEastAsia" w:hAnsiTheme="minorHAnsi" w:cstheme="minorHAnsi"/>
          <w:color w:val="000000" w:themeColor="text1"/>
          <w:sz w:val="22"/>
          <w:szCs w:val="22"/>
        </w:rPr>
        <w:t>, but</w:t>
      </w:r>
      <w:r w:rsidRPr="00084012">
        <w:rPr>
          <w:rStyle w:val="normaltextrun"/>
          <w:rFonts w:asciiTheme="minorHAnsi" w:eastAsiaTheme="majorEastAsia" w:hAnsiTheme="minorHAnsi" w:cstheme="minorHAnsi"/>
          <w:color w:val="000000" w:themeColor="text1"/>
          <w:sz w:val="16"/>
          <w:szCs w:val="16"/>
        </w:rPr>
        <w:t xml:space="preserve"> now </w:t>
      </w:r>
      <w:r w:rsidRPr="00084012">
        <w:rPr>
          <w:rStyle w:val="normaltextrun"/>
          <w:rFonts w:asciiTheme="minorHAnsi" w:eastAsiaTheme="majorEastAsia" w:hAnsiTheme="minorHAnsi" w:cstheme="minorHAnsi"/>
          <w:color w:val="000000" w:themeColor="text1"/>
          <w:sz w:val="22"/>
          <w:szCs w:val="22"/>
        </w:rPr>
        <w:t xml:space="preserve">populated by states with </w:t>
      </w:r>
      <w:r w:rsidRPr="00084012">
        <w:rPr>
          <w:rStyle w:val="normaltextrun"/>
          <w:rFonts w:asciiTheme="minorHAnsi" w:eastAsiaTheme="majorEastAsia" w:hAnsiTheme="minorHAnsi" w:cstheme="minorHAnsi"/>
          <w:b/>
          <w:bCs/>
          <w:color w:val="000000" w:themeColor="text1"/>
          <w:sz w:val="22"/>
          <w:szCs w:val="22"/>
          <w:shd w:val="clear" w:color="auto" w:fill="00FFFF"/>
        </w:rPr>
        <w:t>nuc</w:t>
      </w:r>
      <w:r w:rsidRPr="00084012">
        <w:rPr>
          <w:rStyle w:val="normaltextrun"/>
          <w:rFonts w:asciiTheme="minorHAnsi" w:eastAsiaTheme="majorEastAsia" w:hAnsiTheme="minorHAnsi" w:cstheme="minorHAnsi"/>
          <w:b/>
          <w:bCs/>
          <w:color w:val="000000" w:themeColor="text1"/>
          <w:sz w:val="22"/>
          <w:szCs w:val="22"/>
        </w:rPr>
        <w:t>lear weapon</w:t>
      </w:r>
      <w:r w:rsidRPr="00084012">
        <w:rPr>
          <w:rStyle w:val="normaltextrun"/>
          <w:rFonts w:asciiTheme="minorHAnsi" w:eastAsiaTheme="majorEastAsia" w:hAnsiTheme="minorHAnsi" w:cstheme="minorHAnsi"/>
          <w:b/>
          <w:bCs/>
          <w:color w:val="000000" w:themeColor="text1"/>
          <w:sz w:val="22"/>
          <w:szCs w:val="22"/>
          <w:shd w:val="clear" w:color="auto" w:fill="00FFFF"/>
        </w:rPr>
        <w:t>s.</w:t>
      </w:r>
      <w:r w:rsidRPr="00084012">
        <w:rPr>
          <w:rStyle w:val="normaltextrun"/>
          <w:rFonts w:asciiTheme="minorHAnsi" w:eastAsiaTheme="majorEastAsia" w:hAnsiTheme="minorHAnsi" w:cstheme="minorHAnsi"/>
          <w:b/>
          <w:bCs/>
          <w:color w:val="000000" w:themeColor="text1"/>
          <w:sz w:val="22"/>
          <w:szCs w:val="22"/>
        </w:rPr>
        <w:t xml:space="preserve"> </w:t>
      </w:r>
      <w:r w:rsidRPr="00084012">
        <w:rPr>
          <w:rStyle w:val="normaltextrun"/>
          <w:rFonts w:asciiTheme="minorHAnsi" w:eastAsiaTheme="majorEastAsia" w:hAnsiTheme="minorHAnsi" w:cstheme="minorHAnsi"/>
          <w:color w:val="000000" w:themeColor="text1"/>
          <w:sz w:val="22"/>
          <w:szCs w:val="22"/>
        </w:rPr>
        <w:t xml:space="preserve">Global politics becomes a </w:t>
      </w:r>
      <w:r w:rsidRPr="00084012">
        <w:rPr>
          <w:rStyle w:val="normaltextrun"/>
          <w:rFonts w:asciiTheme="minorHAnsi" w:eastAsiaTheme="majorEastAsia" w:hAnsiTheme="minorHAnsi" w:cstheme="minorHAnsi"/>
          <w:b/>
          <w:bCs/>
          <w:color w:val="000000" w:themeColor="text1"/>
          <w:sz w:val="22"/>
          <w:szCs w:val="22"/>
        </w:rPr>
        <w:t>zero-sum game</w:t>
      </w:r>
      <w:r w:rsidRPr="00084012">
        <w:rPr>
          <w:rStyle w:val="normaltextrun"/>
          <w:rFonts w:asciiTheme="minorHAnsi" w:eastAsiaTheme="majorEastAsia" w:hAnsiTheme="minorHAnsi" w:cstheme="minorHAnsi"/>
          <w:color w:val="000000" w:themeColor="text1"/>
          <w:sz w:val="22"/>
          <w:szCs w:val="22"/>
        </w:rPr>
        <w:t xml:space="preserve">. Moscow has </w:t>
      </w:r>
      <w:r w:rsidRPr="00084012">
        <w:rPr>
          <w:rStyle w:val="normaltextrun"/>
          <w:rFonts w:asciiTheme="minorHAnsi" w:eastAsiaTheme="majorEastAsia" w:hAnsiTheme="minorHAnsi" w:cstheme="minorHAnsi"/>
          <w:b/>
          <w:bCs/>
          <w:color w:val="000000" w:themeColor="text1"/>
          <w:sz w:val="22"/>
          <w:szCs w:val="22"/>
        </w:rPr>
        <w:t>no compunctions</w:t>
      </w:r>
      <w:r w:rsidRPr="00084012">
        <w:rPr>
          <w:rStyle w:val="normaltextrun"/>
          <w:rFonts w:asciiTheme="minorHAnsi" w:eastAsiaTheme="majorEastAsia" w:hAnsiTheme="minorHAnsi" w:cstheme="minorHAnsi"/>
          <w:color w:val="000000" w:themeColor="text1"/>
          <w:sz w:val="22"/>
          <w:szCs w:val="22"/>
        </w:rPr>
        <w:t xml:space="preserve"> about </w:t>
      </w:r>
      <w:r w:rsidRPr="00084012">
        <w:rPr>
          <w:rStyle w:val="normaltextrun"/>
          <w:rFonts w:asciiTheme="minorHAnsi" w:eastAsiaTheme="majorEastAsia" w:hAnsiTheme="minorHAnsi" w:cstheme="minorHAnsi"/>
          <w:b/>
          <w:bCs/>
          <w:color w:val="000000" w:themeColor="text1"/>
          <w:sz w:val="22"/>
          <w:szCs w:val="22"/>
          <w:shd w:val="clear" w:color="auto" w:fill="00FFFF"/>
        </w:rPr>
        <w:t>corrupting</w:t>
      </w:r>
      <w:r w:rsidRPr="00084012">
        <w:rPr>
          <w:rStyle w:val="normaltextrun"/>
          <w:rFonts w:asciiTheme="minorHAnsi" w:eastAsiaTheme="majorEastAsia" w:hAnsiTheme="minorHAnsi" w:cstheme="minorHAnsi"/>
          <w:color w:val="000000" w:themeColor="text1"/>
          <w:sz w:val="16"/>
          <w:szCs w:val="16"/>
        </w:rPr>
        <w:t xml:space="preserve"> the </w:t>
      </w:r>
      <w:r w:rsidRPr="00084012">
        <w:rPr>
          <w:rStyle w:val="normaltextrun"/>
          <w:rFonts w:asciiTheme="minorHAnsi" w:eastAsiaTheme="majorEastAsia" w:hAnsiTheme="minorHAnsi" w:cstheme="minorHAnsi"/>
          <w:b/>
          <w:bCs/>
          <w:color w:val="000000" w:themeColor="text1"/>
          <w:sz w:val="22"/>
          <w:szCs w:val="22"/>
          <w:shd w:val="clear" w:color="auto" w:fill="00FFFF"/>
        </w:rPr>
        <w:t>electoral processes</w:t>
      </w:r>
      <w:r w:rsidRPr="00084012">
        <w:rPr>
          <w:rStyle w:val="normaltextrun"/>
          <w:rFonts w:asciiTheme="minorHAnsi" w:eastAsiaTheme="majorEastAsia" w:hAnsiTheme="minorHAnsi" w:cstheme="minorHAnsi"/>
          <w:color w:val="000000" w:themeColor="text1"/>
          <w:sz w:val="22"/>
          <w:szCs w:val="22"/>
        </w:rPr>
        <w:t xml:space="preserve"> of democratic states, conducting </w:t>
      </w:r>
      <w:r w:rsidRPr="00084012">
        <w:rPr>
          <w:rStyle w:val="normaltextrun"/>
          <w:rFonts w:asciiTheme="minorHAnsi" w:eastAsiaTheme="majorEastAsia" w:hAnsiTheme="minorHAnsi" w:cstheme="minorHAnsi"/>
          <w:color w:val="000000" w:themeColor="text1"/>
          <w:sz w:val="22"/>
          <w:szCs w:val="22"/>
          <w:shd w:val="clear" w:color="auto" w:fill="00FFFF"/>
        </w:rPr>
        <w:t>threaten</w:t>
      </w:r>
      <w:r w:rsidRPr="00084012">
        <w:rPr>
          <w:rStyle w:val="normaltextrun"/>
          <w:rFonts w:asciiTheme="minorHAnsi" w:eastAsiaTheme="majorEastAsia" w:hAnsiTheme="minorHAnsi" w:cstheme="minorHAnsi"/>
          <w:color w:val="000000" w:themeColor="text1"/>
          <w:sz w:val="22"/>
          <w:szCs w:val="22"/>
        </w:rPr>
        <w:t xml:space="preserve">ing </w:t>
      </w:r>
      <w:r w:rsidRPr="00084012">
        <w:rPr>
          <w:rStyle w:val="normaltextrun"/>
          <w:rFonts w:asciiTheme="minorHAnsi" w:eastAsiaTheme="majorEastAsia" w:hAnsiTheme="minorHAnsi" w:cstheme="minorHAnsi"/>
          <w:b/>
          <w:bCs/>
          <w:color w:val="000000" w:themeColor="text1"/>
          <w:sz w:val="22"/>
          <w:szCs w:val="22"/>
        </w:rPr>
        <w:t xml:space="preserve">military </w:t>
      </w:r>
      <w:r w:rsidRPr="00084012">
        <w:rPr>
          <w:rStyle w:val="normaltextrun"/>
          <w:rFonts w:asciiTheme="minorHAnsi" w:eastAsiaTheme="majorEastAsia" w:hAnsiTheme="minorHAnsi" w:cstheme="minorHAnsi"/>
          <w:b/>
          <w:bCs/>
          <w:color w:val="000000" w:themeColor="text1"/>
          <w:sz w:val="22"/>
          <w:szCs w:val="22"/>
          <w:shd w:val="clear" w:color="auto" w:fill="00FFFF"/>
        </w:rPr>
        <w:t>exercises</w:t>
      </w:r>
      <w:r w:rsidRPr="00084012">
        <w:rPr>
          <w:rStyle w:val="normaltextrun"/>
          <w:rFonts w:asciiTheme="minorHAnsi" w:eastAsiaTheme="majorEastAsia" w:hAnsiTheme="minorHAnsi" w:cstheme="minorHAnsi"/>
          <w:color w:val="000000" w:themeColor="text1"/>
          <w:sz w:val="16"/>
          <w:szCs w:val="16"/>
        </w:rPr>
        <w:t xml:space="preserve"> along NATO’s east border, or </w:t>
      </w:r>
      <w:r w:rsidRPr="00084012">
        <w:rPr>
          <w:rStyle w:val="normaltextrun"/>
          <w:rFonts w:asciiTheme="minorHAnsi" w:eastAsiaTheme="majorEastAsia" w:hAnsiTheme="minorHAnsi" w:cstheme="minorHAnsi"/>
          <w:color w:val="000000" w:themeColor="text1"/>
          <w:sz w:val="22"/>
          <w:szCs w:val="22"/>
          <w:shd w:val="clear" w:color="auto" w:fill="00FFFF"/>
        </w:rPr>
        <w:t>violating</w:t>
      </w:r>
      <w:r w:rsidRPr="00084012">
        <w:rPr>
          <w:rStyle w:val="normaltextrun"/>
          <w:rFonts w:asciiTheme="minorHAnsi" w:eastAsiaTheme="majorEastAsia" w:hAnsiTheme="minorHAnsi" w:cstheme="minorHAnsi"/>
          <w:color w:val="000000" w:themeColor="text1"/>
          <w:sz w:val="22"/>
          <w:szCs w:val="22"/>
        </w:rPr>
        <w:t xml:space="preserve"> the</w:t>
      </w:r>
      <w:r w:rsidRPr="00084012">
        <w:rPr>
          <w:rStyle w:val="normaltextrun"/>
          <w:rFonts w:asciiTheme="minorHAnsi" w:eastAsiaTheme="majorEastAsia" w:hAnsiTheme="minorHAnsi" w:cstheme="minorHAnsi"/>
          <w:color w:val="000000" w:themeColor="text1"/>
          <w:sz w:val="16"/>
          <w:szCs w:val="16"/>
        </w:rPr>
        <w:t xml:space="preserve"> more than </w:t>
      </w:r>
      <w:proofErr w:type="gramStart"/>
      <w:r w:rsidRPr="00084012">
        <w:rPr>
          <w:rStyle w:val="contextualspellingandgrammarerror"/>
          <w:rFonts w:asciiTheme="minorHAnsi" w:hAnsiTheme="minorHAnsi" w:cstheme="minorHAnsi"/>
          <w:color w:val="000000" w:themeColor="text1"/>
          <w:sz w:val="16"/>
          <w:szCs w:val="16"/>
        </w:rPr>
        <w:t>30-year old</w:t>
      </w:r>
      <w:proofErr w:type="gramEnd"/>
      <w:r w:rsidRPr="00084012">
        <w:rPr>
          <w:rStyle w:val="normaltextrun"/>
          <w:rFonts w:asciiTheme="minorHAnsi" w:eastAsiaTheme="majorEastAsia" w:hAnsiTheme="minorHAnsi" w:cstheme="minorHAnsi"/>
          <w:color w:val="000000" w:themeColor="text1"/>
          <w:sz w:val="16"/>
          <w:szCs w:val="16"/>
        </w:rPr>
        <w:t xml:space="preserve"> </w:t>
      </w:r>
      <w:r w:rsidRPr="00084012">
        <w:rPr>
          <w:rStyle w:val="normaltextrun"/>
          <w:rFonts w:asciiTheme="minorHAnsi" w:eastAsiaTheme="majorEastAsia" w:hAnsiTheme="minorHAnsi" w:cstheme="minorHAnsi"/>
          <w:color w:val="000000" w:themeColor="text1"/>
          <w:sz w:val="22"/>
          <w:szCs w:val="22"/>
          <w:shd w:val="clear" w:color="auto" w:fill="00FFFF"/>
        </w:rPr>
        <w:t>treaty to ban</w:t>
      </w:r>
      <w:r w:rsidRPr="00084012">
        <w:rPr>
          <w:rStyle w:val="normaltextrun"/>
          <w:rFonts w:asciiTheme="minorHAnsi" w:eastAsiaTheme="majorEastAsia" w:hAnsiTheme="minorHAnsi" w:cstheme="minorHAnsi"/>
          <w:color w:val="000000" w:themeColor="text1"/>
          <w:sz w:val="16"/>
          <w:szCs w:val="16"/>
        </w:rPr>
        <w:t xml:space="preserve"> the deployment of </w:t>
      </w:r>
      <w:r w:rsidRPr="00084012">
        <w:rPr>
          <w:rStyle w:val="normaltextrun"/>
          <w:rFonts w:asciiTheme="minorHAnsi" w:eastAsiaTheme="majorEastAsia" w:hAnsiTheme="minorHAnsi" w:cstheme="minorHAnsi"/>
          <w:color w:val="000000" w:themeColor="text1"/>
          <w:sz w:val="22"/>
          <w:szCs w:val="22"/>
        </w:rPr>
        <w:t xml:space="preserve">Intermediate-Range </w:t>
      </w:r>
      <w:r w:rsidRPr="00084012">
        <w:rPr>
          <w:rStyle w:val="normaltextrun"/>
          <w:rFonts w:asciiTheme="minorHAnsi" w:eastAsiaTheme="majorEastAsia" w:hAnsiTheme="minorHAnsi" w:cstheme="minorHAnsi"/>
          <w:b/>
          <w:bCs/>
          <w:color w:val="000000" w:themeColor="text1"/>
          <w:sz w:val="22"/>
          <w:szCs w:val="22"/>
          <w:shd w:val="clear" w:color="auto" w:fill="00FFFF"/>
        </w:rPr>
        <w:t>missile</w:t>
      </w:r>
      <w:r w:rsidRPr="00084012">
        <w:rPr>
          <w:rStyle w:val="normaltextrun"/>
          <w:rFonts w:asciiTheme="minorHAnsi" w:eastAsiaTheme="majorEastAsia" w:hAnsiTheme="minorHAnsi" w:cstheme="minorHAnsi"/>
          <w:b/>
          <w:bCs/>
          <w:color w:val="000000" w:themeColor="text1"/>
          <w:sz w:val="22"/>
          <w:szCs w:val="22"/>
        </w:rPr>
        <w:t xml:space="preserve"> launcher</w:t>
      </w:r>
      <w:r w:rsidRPr="00084012">
        <w:rPr>
          <w:rStyle w:val="normaltextrun"/>
          <w:rFonts w:asciiTheme="minorHAnsi" w:eastAsiaTheme="majorEastAsia" w:hAnsiTheme="minorHAnsi" w:cstheme="minorHAnsi"/>
          <w:b/>
          <w:bCs/>
          <w:color w:val="000000" w:themeColor="text1"/>
          <w:sz w:val="22"/>
          <w:szCs w:val="22"/>
          <w:shd w:val="clear" w:color="auto" w:fill="00FFFF"/>
        </w:rPr>
        <w:t>s</w:t>
      </w:r>
      <w:r w:rsidRPr="00084012">
        <w:rPr>
          <w:rStyle w:val="normaltextrun"/>
          <w:rFonts w:asciiTheme="minorHAnsi" w:eastAsiaTheme="majorEastAsia" w:hAnsiTheme="minorHAnsi" w:cstheme="minorHAnsi"/>
          <w:color w:val="000000" w:themeColor="text1"/>
          <w:sz w:val="22"/>
          <w:szCs w:val="22"/>
        </w:rPr>
        <w:t xml:space="preserve">, capable of </w:t>
      </w:r>
      <w:r w:rsidRPr="00084012">
        <w:rPr>
          <w:rStyle w:val="normaltextrun"/>
          <w:rFonts w:asciiTheme="minorHAnsi" w:eastAsiaTheme="majorEastAsia" w:hAnsiTheme="minorHAnsi" w:cstheme="minorHAnsi"/>
          <w:b/>
          <w:bCs/>
          <w:color w:val="000000" w:themeColor="text1"/>
          <w:sz w:val="22"/>
          <w:szCs w:val="22"/>
          <w:shd w:val="clear" w:color="auto" w:fill="00FFFF"/>
        </w:rPr>
        <w:t>firing</w:t>
      </w:r>
      <w:r w:rsidRPr="00084012">
        <w:rPr>
          <w:rStyle w:val="normaltextrun"/>
          <w:rFonts w:asciiTheme="minorHAnsi" w:eastAsiaTheme="majorEastAsia" w:hAnsiTheme="minorHAnsi" w:cstheme="minorHAnsi"/>
          <w:b/>
          <w:bCs/>
          <w:color w:val="000000" w:themeColor="text1"/>
          <w:sz w:val="22"/>
          <w:szCs w:val="22"/>
        </w:rPr>
        <w:t xml:space="preserve"> nuclear </w:t>
      </w:r>
      <w:r w:rsidRPr="00084012">
        <w:rPr>
          <w:rStyle w:val="normaltextrun"/>
          <w:rFonts w:asciiTheme="minorHAnsi" w:eastAsiaTheme="majorEastAsia" w:hAnsiTheme="minorHAnsi" w:cstheme="minorHAnsi"/>
          <w:b/>
          <w:bCs/>
          <w:color w:val="000000" w:themeColor="text1"/>
          <w:sz w:val="22"/>
          <w:szCs w:val="22"/>
          <w:shd w:val="clear" w:color="auto" w:fill="00FFFF"/>
        </w:rPr>
        <w:t>weapons</w:t>
      </w:r>
      <w:r w:rsidRPr="00084012">
        <w:rPr>
          <w:rStyle w:val="normaltextrun"/>
          <w:rFonts w:asciiTheme="minorHAnsi" w:eastAsiaTheme="majorEastAsia" w:hAnsiTheme="minorHAnsi" w:cstheme="minorHAnsi"/>
          <w:color w:val="000000" w:themeColor="text1"/>
          <w:sz w:val="22"/>
          <w:szCs w:val="22"/>
        </w:rPr>
        <w:t>. Nothing less than</w:t>
      </w:r>
      <w:r w:rsidRPr="00084012">
        <w:rPr>
          <w:rStyle w:val="normaltextrun"/>
          <w:rFonts w:asciiTheme="minorHAnsi" w:eastAsiaTheme="majorEastAsia" w:hAnsiTheme="minorHAnsi" w:cstheme="minorHAnsi"/>
          <w:color w:val="000000" w:themeColor="text1"/>
          <w:sz w:val="16"/>
          <w:szCs w:val="16"/>
        </w:rPr>
        <w:t xml:space="preserve"> the </w:t>
      </w:r>
      <w:r w:rsidRPr="00084012">
        <w:rPr>
          <w:rStyle w:val="normaltextrun"/>
          <w:rFonts w:asciiTheme="minorHAnsi" w:eastAsiaTheme="majorEastAsia" w:hAnsiTheme="minorHAnsi" w:cstheme="minorHAnsi"/>
          <w:b/>
          <w:bCs/>
          <w:color w:val="000000" w:themeColor="text1"/>
          <w:sz w:val="22"/>
          <w:szCs w:val="22"/>
        </w:rPr>
        <w:t>dissolution</w:t>
      </w:r>
      <w:r w:rsidRPr="00084012">
        <w:rPr>
          <w:rStyle w:val="normaltextrun"/>
          <w:rFonts w:asciiTheme="minorHAnsi" w:eastAsiaTheme="majorEastAsia" w:hAnsiTheme="minorHAnsi" w:cstheme="minorHAnsi"/>
          <w:color w:val="000000" w:themeColor="text1"/>
          <w:sz w:val="22"/>
          <w:szCs w:val="22"/>
        </w:rPr>
        <w:t xml:space="preserve"> of the democratic project is Moscow’s solution for global Order</w:t>
      </w:r>
      <w:r w:rsidRPr="00084012">
        <w:rPr>
          <w:rStyle w:val="normaltextrun"/>
          <w:rFonts w:asciiTheme="minorHAnsi" w:eastAsiaTheme="majorEastAsia" w:hAnsiTheme="minorHAnsi" w:cstheme="minorHAnsi"/>
          <w:color w:val="000000" w:themeColor="text1"/>
          <w:sz w:val="16"/>
          <w:szCs w:val="16"/>
        </w:rPr>
        <w:t>.</w:t>
      </w:r>
      <w:r w:rsidRPr="00084012">
        <w:rPr>
          <w:rStyle w:val="normaltextrun"/>
          <w:rFonts w:asciiTheme="minorHAnsi" w:eastAsiaTheme="majorEastAsia" w:hAnsiTheme="minorHAnsi" w:cstheme="minorHAnsi"/>
          <w:color w:val="000000" w:themeColor="text1"/>
          <w:sz w:val="22"/>
          <w:szCs w:val="22"/>
        </w:rPr>
        <w:t xml:space="preserve"> China</w:t>
      </w:r>
      <w:r w:rsidRPr="00084012">
        <w:rPr>
          <w:rStyle w:val="normaltextrun"/>
          <w:rFonts w:asciiTheme="minorHAnsi" w:eastAsiaTheme="majorEastAsia" w:hAnsiTheme="minorHAnsi" w:cstheme="minorHAnsi"/>
          <w:color w:val="000000" w:themeColor="text1"/>
          <w:sz w:val="16"/>
          <w:szCs w:val="16"/>
        </w:rPr>
        <w:t xml:space="preserve"> also </w:t>
      </w:r>
      <w:r w:rsidRPr="00084012">
        <w:rPr>
          <w:rStyle w:val="normaltextrun"/>
          <w:rFonts w:asciiTheme="minorHAnsi" w:eastAsiaTheme="majorEastAsia" w:hAnsiTheme="minorHAnsi" w:cstheme="minorHAnsi"/>
          <w:color w:val="000000" w:themeColor="text1"/>
          <w:sz w:val="22"/>
          <w:szCs w:val="22"/>
        </w:rPr>
        <w:t>seeks</w:t>
      </w:r>
      <w:r w:rsidRPr="00084012">
        <w:rPr>
          <w:rStyle w:val="normaltextrun"/>
          <w:rFonts w:asciiTheme="minorHAnsi" w:eastAsiaTheme="majorEastAsia" w:hAnsiTheme="minorHAnsi" w:cstheme="minorHAnsi"/>
          <w:color w:val="000000" w:themeColor="text1"/>
          <w:sz w:val="16"/>
          <w:szCs w:val="16"/>
        </w:rPr>
        <w:t xml:space="preserve"> a </w:t>
      </w:r>
      <w:r w:rsidRPr="00084012">
        <w:rPr>
          <w:rStyle w:val="normaltextrun"/>
          <w:rFonts w:asciiTheme="minorHAnsi" w:eastAsiaTheme="majorEastAsia" w:hAnsiTheme="minorHAnsi" w:cstheme="minorHAnsi"/>
          <w:color w:val="000000" w:themeColor="text1"/>
          <w:sz w:val="22"/>
          <w:szCs w:val="22"/>
        </w:rPr>
        <w:t>revision</w:t>
      </w:r>
      <w:r w:rsidRPr="00084012">
        <w:rPr>
          <w:rStyle w:val="normaltextrun"/>
          <w:rFonts w:asciiTheme="minorHAnsi" w:eastAsiaTheme="majorEastAsia" w:hAnsiTheme="minorHAnsi" w:cstheme="minorHAnsi"/>
          <w:color w:val="000000" w:themeColor="text1"/>
          <w:sz w:val="16"/>
          <w:szCs w:val="16"/>
        </w:rPr>
        <w:t xml:space="preserve"> of the global Order. </w:t>
      </w:r>
      <w:r w:rsidRPr="00084012">
        <w:rPr>
          <w:rStyle w:val="normaltextrun"/>
          <w:rFonts w:asciiTheme="minorHAnsi" w:eastAsiaTheme="majorEastAsia" w:hAnsiTheme="minorHAnsi" w:cstheme="minorHAnsi"/>
          <w:color w:val="000000" w:themeColor="text1"/>
          <w:sz w:val="22"/>
          <w:szCs w:val="22"/>
        </w:rPr>
        <w:t xml:space="preserve">It declares sovereignty over the </w:t>
      </w:r>
      <w:r w:rsidRPr="00084012">
        <w:rPr>
          <w:rStyle w:val="normaltextrun"/>
          <w:rFonts w:asciiTheme="minorHAnsi" w:eastAsiaTheme="majorEastAsia" w:hAnsiTheme="minorHAnsi" w:cstheme="minorHAnsi"/>
          <w:b/>
          <w:bCs/>
          <w:color w:val="000000" w:themeColor="text1"/>
          <w:sz w:val="22"/>
          <w:szCs w:val="22"/>
        </w:rPr>
        <w:t>South China Sea</w:t>
      </w:r>
      <w:r w:rsidRPr="00084012">
        <w:rPr>
          <w:rStyle w:val="normaltextrun"/>
          <w:rFonts w:asciiTheme="minorHAnsi" w:eastAsiaTheme="majorEastAsia" w:hAnsiTheme="minorHAnsi" w:cstheme="minorHAnsi"/>
          <w:color w:val="000000" w:themeColor="text1"/>
          <w:sz w:val="22"/>
          <w:szCs w:val="22"/>
        </w:rPr>
        <w:t xml:space="preserve">. Rejected is The Hague Tribunal’s dismissal </w:t>
      </w:r>
      <w:r w:rsidRPr="00084012">
        <w:rPr>
          <w:rStyle w:val="normaltextrun"/>
          <w:rFonts w:asciiTheme="minorHAnsi" w:eastAsiaTheme="majorEastAsia" w:hAnsiTheme="minorHAnsi" w:cstheme="minorHAnsi"/>
          <w:color w:val="000000" w:themeColor="text1"/>
          <w:sz w:val="16"/>
          <w:szCs w:val="16"/>
        </w:rPr>
        <w:t xml:space="preserve">of this claim. </w:t>
      </w:r>
      <w:r w:rsidRPr="00084012">
        <w:rPr>
          <w:rStyle w:val="normaltextrun"/>
          <w:rFonts w:asciiTheme="minorHAnsi" w:eastAsiaTheme="majorEastAsia" w:hAnsiTheme="minorHAnsi" w:cstheme="minorHAnsi"/>
          <w:color w:val="000000" w:themeColor="text1"/>
          <w:sz w:val="22"/>
          <w:szCs w:val="22"/>
        </w:rPr>
        <w:t>Beijing continues to build artificial islands</w:t>
      </w:r>
      <w:r w:rsidRPr="00084012">
        <w:rPr>
          <w:rStyle w:val="normaltextrun"/>
          <w:rFonts w:asciiTheme="minorHAnsi" w:eastAsiaTheme="majorEastAsia" w:hAnsiTheme="minorHAnsi" w:cstheme="minorHAnsi"/>
          <w:color w:val="000000" w:themeColor="text1"/>
          <w:sz w:val="16"/>
          <w:szCs w:val="16"/>
        </w:rPr>
        <w:t xml:space="preserve"> as military bases in the region </w:t>
      </w:r>
      <w:r w:rsidRPr="00084012">
        <w:rPr>
          <w:rStyle w:val="normaltextrun"/>
          <w:rFonts w:asciiTheme="minorHAnsi" w:eastAsiaTheme="majorEastAsia" w:hAnsiTheme="minorHAnsi" w:cstheme="minorHAnsi"/>
          <w:color w:val="000000" w:themeColor="text1"/>
          <w:sz w:val="22"/>
          <w:szCs w:val="22"/>
        </w:rPr>
        <w:t>to assert</w:t>
      </w:r>
      <w:r w:rsidRPr="00084012">
        <w:rPr>
          <w:rStyle w:val="normaltextrun"/>
          <w:rFonts w:asciiTheme="minorHAnsi" w:eastAsiaTheme="majorEastAsia" w:hAnsiTheme="minorHAnsi" w:cstheme="minorHAnsi"/>
          <w:color w:val="000000" w:themeColor="text1"/>
          <w:sz w:val="16"/>
          <w:szCs w:val="16"/>
        </w:rPr>
        <w:t xml:space="preserve"> its </w:t>
      </w:r>
      <w:r w:rsidRPr="00084012">
        <w:rPr>
          <w:rStyle w:val="normaltextrun"/>
          <w:rFonts w:asciiTheme="minorHAnsi" w:eastAsiaTheme="majorEastAsia" w:hAnsiTheme="minorHAnsi" w:cstheme="minorHAnsi"/>
          <w:color w:val="000000" w:themeColor="text1"/>
          <w:sz w:val="22"/>
          <w:szCs w:val="22"/>
        </w:rPr>
        <w:t>control</w:t>
      </w:r>
      <w:r w:rsidRPr="00084012">
        <w:rPr>
          <w:rStyle w:val="normaltextrun"/>
          <w:rFonts w:asciiTheme="minorHAnsi" w:eastAsiaTheme="majorEastAsia" w:hAnsiTheme="minorHAnsi" w:cstheme="minorHAnsi"/>
          <w:color w:val="000000" w:themeColor="text1"/>
          <w:sz w:val="16"/>
          <w:szCs w:val="16"/>
        </w:rPr>
        <w:t xml:space="preserve"> over these troubled waters. If it could have its way, China would decide which states and their naval vessels, notably those of the United States, would have access to the South China Sea. Where Moscow and Beijing depart sharply are in their contrasting responses to the Welfare imperative. </w:t>
      </w:r>
      <w:r w:rsidRPr="00084012">
        <w:rPr>
          <w:rStyle w:val="normaltextrun"/>
          <w:rFonts w:asciiTheme="minorHAnsi" w:eastAsiaTheme="majorEastAsia" w:hAnsiTheme="minorHAnsi" w:cstheme="minorHAnsi"/>
          <w:color w:val="000000" w:themeColor="text1"/>
          <w:sz w:val="22"/>
          <w:szCs w:val="22"/>
        </w:rPr>
        <w:t xml:space="preserve">Moscow has </w:t>
      </w:r>
      <w:r w:rsidRPr="00084012">
        <w:rPr>
          <w:rStyle w:val="normaltextrun"/>
          <w:rFonts w:asciiTheme="minorHAnsi" w:eastAsiaTheme="majorEastAsia" w:hAnsiTheme="minorHAnsi" w:cstheme="minorHAnsi"/>
          <w:b/>
          <w:bCs/>
          <w:color w:val="000000" w:themeColor="text1"/>
          <w:sz w:val="22"/>
          <w:szCs w:val="22"/>
        </w:rPr>
        <w:t>no solution</w:t>
      </w:r>
      <w:r w:rsidRPr="00084012">
        <w:rPr>
          <w:rStyle w:val="normaltextrun"/>
          <w:rFonts w:asciiTheme="minorHAnsi" w:eastAsiaTheme="majorEastAsia" w:hAnsiTheme="minorHAnsi" w:cstheme="minorHAnsi"/>
          <w:color w:val="000000" w:themeColor="text1"/>
          <w:sz w:val="22"/>
          <w:szCs w:val="22"/>
        </w:rPr>
        <w:t xml:space="preserve"> other than to use</w:t>
      </w:r>
      <w:r w:rsidRPr="00084012">
        <w:rPr>
          <w:rStyle w:val="normaltextrun"/>
          <w:rFonts w:asciiTheme="minorHAnsi" w:eastAsiaTheme="majorEastAsia" w:hAnsiTheme="minorHAnsi" w:cstheme="minorHAnsi"/>
          <w:color w:val="000000" w:themeColor="text1"/>
          <w:sz w:val="16"/>
          <w:szCs w:val="16"/>
        </w:rPr>
        <w:t xml:space="preserve"> its </w:t>
      </w:r>
      <w:r w:rsidRPr="00084012">
        <w:rPr>
          <w:rStyle w:val="normaltextrun"/>
          <w:rFonts w:asciiTheme="minorHAnsi" w:eastAsiaTheme="majorEastAsia" w:hAnsiTheme="minorHAnsi" w:cstheme="minorHAnsi"/>
          <w:color w:val="000000" w:themeColor="text1"/>
          <w:sz w:val="22"/>
          <w:szCs w:val="22"/>
        </w:rPr>
        <w:t>oil and gas resources as</w:t>
      </w:r>
      <w:r w:rsidRPr="00084012">
        <w:rPr>
          <w:rStyle w:val="normaltextrun"/>
          <w:rFonts w:asciiTheme="minorHAnsi" w:eastAsiaTheme="majorEastAsia" w:hAnsiTheme="minorHAnsi" w:cstheme="minorHAnsi"/>
          <w:color w:val="000000" w:themeColor="text1"/>
          <w:sz w:val="16"/>
          <w:szCs w:val="16"/>
        </w:rPr>
        <w:t xml:space="preserve"> instruments of </w:t>
      </w:r>
      <w:r w:rsidRPr="00084012">
        <w:rPr>
          <w:rStyle w:val="normaltextrun"/>
          <w:rFonts w:asciiTheme="minorHAnsi" w:eastAsiaTheme="majorEastAsia" w:hAnsiTheme="minorHAnsi" w:cstheme="minorHAnsi"/>
          <w:b/>
          <w:bCs/>
          <w:color w:val="000000" w:themeColor="text1"/>
          <w:sz w:val="22"/>
          <w:szCs w:val="22"/>
        </w:rPr>
        <w:t>coercive diplomacy</w:t>
      </w:r>
      <w:r w:rsidRPr="00084012">
        <w:rPr>
          <w:rStyle w:val="normaltextrun"/>
          <w:rFonts w:asciiTheme="minorHAnsi" w:eastAsiaTheme="majorEastAsia" w:hAnsiTheme="minorHAnsi" w:cstheme="minorHAnsi"/>
          <w:color w:val="000000" w:themeColor="text1"/>
          <w:sz w:val="16"/>
          <w:szCs w:val="16"/>
        </w:rPr>
        <w:t xml:space="preserve"> and </w:t>
      </w:r>
      <w:r w:rsidRPr="00084012">
        <w:rPr>
          <w:rStyle w:val="normaltextrun"/>
          <w:rFonts w:asciiTheme="minorHAnsi" w:eastAsiaTheme="majorEastAsia" w:hAnsiTheme="minorHAnsi" w:cstheme="minorHAnsi"/>
          <w:color w:val="000000" w:themeColor="text1"/>
          <w:sz w:val="22"/>
          <w:szCs w:val="22"/>
        </w:rPr>
        <w:t>to</w:t>
      </w:r>
      <w:r w:rsidRPr="00084012">
        <w:rPr>
          <w:rStyle w:val="normaltextrun"/>
          <w:rFonts w:asciiTheme="minorHAnsi" w:eastAsiaTheme="majorEastAsia" w:hAnsiTheme="minorHAnsi" w:cstheme="minorHAnsi"/>
          <w:color w:val="000000" w:themeColor="text1"/>
          <w:sz w:val="16"/>
          <w:szCs w:val="16"/>
        </w:rPr>
        <w:t xml:space="preserve"> weaken or </w:t>
      </w:r>
      <w:r w:rsidRPr="00084012">
        <w:rPr>
          <w:rStyle w:val="normaltextrun"/>
          <w:rFonts w:asciiTheme="minorHAnsi" w:eastAsiaTheme="majorEastAsia" w:hAnsiTheme="minorHAnsi" w:cstheme="minorHAnsi"/>
          <w:b/>
          <w:bCs/>
          <w:color w:val="000000" w:themeColor="text1"/>
          <w:sz w:val="22"/>
          <w:szCs w:val="22"/>
        </w:rPr>
        <w:t>dismantle</w:t>
      </w:r>
      <w:r w:rsidRPr="00084012">
        <w:rPr>
          <w:rStyle w:val="normaltextrun"/>
          <w:rFonts w:asciiTheme="minorHAnsi" w:eastAsiaTheme="majorEastAsia" w:hAnsiTheme="minorHAnsi" w:cstheme="minorHAnsi"/>
          <w:color w:val="000000" w:themeColor="text1"/>
          <w:sz w:val="16"/>
          <w:szCs w:val="16"/>
        </w:rPr>
        <w:t xml:space="preserve"> existing </w:t>
      </w:r>
      <w:r w:rsidRPr="00084012">
        <w:rPr>
          <w:rStyle w:val="normaltextrun"/>
          <w:rFonts w:asciiTheme="minorHAnsi" w:eastAsiaTheme="majorEastAsia" w:hAnsiTheme="minorHAnsi" w:cstheme="minorHAnsi"/>
          <w:color w:val="000000" w:themeColor="text1"/>
          <w:sz w:val="22"/>
          <w:szCs w:val="22"/>
        </w:rPr>
        <w:t xml:space="preserve">Western </w:t>
      </w:r>
      <w:r w:rsidRPr="00084012">
        <w:rPr>
          <w:rStyle w:val="normaltextrun"/>
          <w:rFonts w:asciiTheme="minorHAnsi" w:eastAsiaTheme="majorEastAsia" w:hAnsiTheme="minorHAnsi" w:cstheme="minorHAnsi"/>
          <w:b/>
          <w:bCs/>
          <w:color w:val="000000" w:themeColor="text1"/>
          <w:sz w:val="22"/>
          <w:szCs w:val="22"/>
        </w:rPr>
        <w:t>alliances</w:t>
      </w:r>
      <w:r w:rsidRPr="00084012">
        <w:rPr>
          <w:rStyle w:val="normaltextrun"/>
          <w:rFonts w:asciiTheme="minorHAnsi" w:eastAsiaTheme="majorEastAsia" w:hAnsiTheme="minorHAnsi" w:cstheme="minorHAnsi"/>
          <w:color w:val="000000" w:themeColor="text1"/>
          <w:sz w:val="22"/>
          <w:szCs w:val="22"/>
        </w:rPr>
        <w:t xml:space="preserve"> and international economic </w:t>
      </w:r>
      <w:r w:rsidRPr="00084012">
        <w:rPr>
          <w:rStyle w:val="normaltextrun"/>
          <w:rFonts w:asciiTheme="minorHAnsi" w:eastAsiaTheme="majorEastAsia" w:hAnsiTheme="minorHAnsi" w:cstheme="minorHAnsi"/>
          <w:b/>
          <w:bCs/>
          <w:color w:val="000000" w:themeColor="text1"/>
          <w:sz w:val="22"/>
          <w:szCs w:val="22"/>
        </w:rPr>
        <w:t>institutions</w:t>
      </w:r>
      <w:r w:rsidRPr="00084012">
        <w:rPr>
          <w:rStyle w:val="normaltextrun"/>
          <w:rFonts w:asciiTheme="minorHAnsi" w:eastAsiaTheme="majorEastAsia" w:hAnsiTheme="minorHAnsi" w:cstheme="minorHAnsi"/>
          <w:color w:val="000000" w:themeColor="text1"/>
          <w:sz w:val="22"/>
          <w:szCs w:val="22"/>
        </w:rPr>
        <w:t>.</w:t>
      </w:r>
      <w:r w:rsidRPr="00084012">
        <w:rPr>
          <w:rStyle w:val="normaltextrun"/>
          <w:rFonts w:asciiTheme="minorHAnsi" w:eastAsiaTheme="majorEastAsia" w:hAnsiTheme="minorHAnsi" w:cstheme="minorHAnsi"/>
          <w:color w:val="000000" w:themeColor="text1"/>
          <w:sz w:val="16"/>
          <w:szCs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w:t>
      </w:r>
      <w:proofErr w:type="spellStart"/>
      <w:r w:rsidRPr="00084012">
        <w:rPr>
          <w:rStyle w:val="spellingerror"/>
          <w:rFonts w:asciiTheme="minorHAnsi" w:hAnsiTheme="minorHAnsi" w:cstheme="minorHAnsi"/>
          <w:color w:val="000000" w:themeColor="text1"/>
          <w:sz w:val="16"/>
          <w:szCs w:val="16"/>
        </w:rPr>
        <w:t>Russianspeaking</w:t>
      </w:r>
      <w:proofErr w:type="spellEnd"/>
      <w:r w:rsidRPr="00084012">
        <w:rPr>
          <w:rStyle w:val="normaltextrun"/>
          <w:rFonts w:asciiTheme="minorHAnsi" w:eastAsiaTheme="majorEastAsia" w:hAnsiTheme="minorHAnsi" w:cstheme="minorHAnsi"/>
          <w:color w:val="000000" w:themeColor="text1"/>
          <w:sz w:val="16"/>
          <w:szCs w:val="16"/>
        </w:rPr>
        <w:t xml:space="preserve">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 Where </w:t>
      </w:r>
      <w:r w:rsidRPr="00084012">
        <w:rPr>
          <w:rStyle w:val="normaltextrun"/>
          <w:rFonts w:asciiTheme="minorHAnsi" w:eastAsiaTheme="majorEastAsia" w:hAnsiTheme="minorHAnsi" w:cstheme="minorHAnsi"/>
          <w:color w:val="000000" w:themeColor="text1"/>
          <w:sz w:val="22"/>
          <w:szCs w:val="22"/>
          <w:shd w:val="clear" w:color="auto" w:fill="00FFFF"/>
        </w:rPr>
        <w:t>Moscow and Beijing</w:t>
      </w:r>
      <w:r w:rsidRPr="00084012">
        <w:rPr>
          <w:rStyle w:val="normaltextrun"/>
          <w:rFonts w:asciiTheme="minorHAnsi" w:eastAsiaTheme="majorEastAsia" w:hAnsiTheme="minorHAnsi" w:cstheme="minorHAnsi"/>
          <w:color w:val="000000" w:themeColor="text1"/>
          <w:sz w:val="16"/>
          <w:szCs w:val="16"/>
        </w:rPr>
        <w:t xml:space="preserve"> do </w:t>
      </w:r>
      <w:r w:rsidRPr="00084012">
        <w:rPr>
          <w:rStyle w:val="normaltextrun"/>
          <w:rFonts w:asciiTheme="minorHAnsi" w:eastAsiaTheme="majorEastAsia" w:hAnsiTheme="minorHAnsi" w:cstheme="minorHAnsi"/>
          <w:b/>
          <w:bCs/>
          <w:color w:val="000000" w:themeColor="text1"/>
          <w:sz w:val="22"/>
          <w:szCs w:val="22"/>
        </w:rPr>
        <w:t>converge</w:t>
      </w:r>
      <w:r w:rsidRPr="00084012">
        <w:rPr>
          <w:rStyle w:val="normaltextrun"/>
          <w:rFonts w:asciiTheme="minorHAnsi" w:eastAsiaTheme="majorEastAsia" w:hAnsiTheme="minorHAnsi" w:cstheme="minorHAnsi"/>
          <w:color w:val="000000" w:themeColor="text1"/>
          <w:sz w:val="16"/>
          <w:szCs w:val="16"/>
        </w:rPr>
        <w:t xml:space="preserve"> is in </w:t>
      </w:r>
      <w:r w:rsidRPr="00084012">
        <w:rPr>
          <w:rStyle w:val="normaltextrun"/>
          <w:rFonts w:asciiTheme="minorHAnsi" w:eastAsiaTheme="majorEastAsia" w:hAnsiTheme="minorHAnsi" w:cstheme="minorHAnsi"/>
          <w:color w:val="000000" w:themeColor="text1"/>
          <w:sz w:val="22"/>
          <w:szCs w:val="22"/>
        </w:rPr>
        <w:t xml:space="preserve">fashioning their responses to the Legitimacy imperative. They </w:t>
      </w:r>
      <w:r w:rsidRPr="00084012">
        <w:rPr>
          <w:rStyle w:val="normaltextrun"/>
          <w:rFonts w:asciiTheme="minorHAnsi" w:eastAsiaTheme="majorEastAsia" w:hAnsiTheme="minorHAnsi" w:cstheme="minorHAnsi"/>
          <w:b/>
          <w:bCs/>
          <w:color w:val="000000" w:themeColor="text1"/>
          <w:sz w:val="22"/>
          <w:szCs w:val="22"/>
          <w:shd w:val="clear" w:color="auto" w:fill="00FFFF"/>
        </w:rPr>
        <w:t xml:space="preserve">repudiate </w:t>
      </w:r>
      <w:r w:rsidRPr="00084012">
        <w:rPr>
          <w:rStyle w:val="normaltextrun"/>
          <w:rFonts w:asciiTheme="minorHAnsi" w:eastAsiaTheme="majorEastAsia" w:hAnsiTheme="minorHAnsi" w:cstheme="minorHAnsi"/>
          <w:b/>
          <w:bCs/>
          <w:color w:val="000000" w:themeColor="text1"/>
          <w:sz w:val="22"/>
          <w:szCs w:val="22"/>
        </w:rPr>
        <w:t xml:space="preserve">Western </w:t>
      </w:r>
      <w:r w:rsidRPr="00084012">
        <w:rPr>
          <w:rStyle w:val="normaltextrun"/>
          <w:rFonts w:asciiTheme="minorHAnsi" w:eastAsiaTheme="majorEastAsia" w:hAnsiTheme="minorHAnsi" w:cstheme="minorHAnsi"/>
          <w:b/>
          <w:bCs/>
          <w:color w:val="000000" w:themeColor="text1"/>
          <w:sz w:val="22"/>
          <w:szCs w:val="22"/>
          <w:shd w:val="clear" w:color="auto" w:fill="00FFFF"/>
        </w:rPr>
        <w:t>liberal democracy</w:t>
      </w:r>
      <w:r w:rsidRPr="00084012">
        <w:rPr>
          <w:rStyle w:val="normaltextrun"/>
          <w:rFonts w:asciiTheme="minorHAnsi" w:eastAsiaTheme="majorEastAsia" w:hAnsiTheme="minorHAnsi" w:cstheme="minorHAnsi"/>
          <w:color w:val="000000" w:themeColor="text1"/>
          <w:sz w:val="22"/>
          <w:szCs w:val="22"/>
        </w:rPr>
        <w:t>. Both reject criticisms of</w:t>
      </w:r>
      <w:r w:rsidRPr="00084012">
        <w:rPr>
          <w:rStyle w:val="normaltextrun"/>
          <w:rFonts w:asciiTheme="minorHAnsi" w:eastAsiaTheme="majorEastAsia" w:hAnsiTheme="minorHAnsi" w:cstheme="minorHAnsi"/>
          <w:color w:val="000000" w:themeColor="text1"/>
          <w:sz w:val="16"/>
          <w:szCs w:val="16"/>
        </w:rPr>
        <w:t xml:space="preserve"> their </w:t>
      </w:r>
      <w:r w:rsidRPr="00084012">
        <w:rPr>
          <w:rStyle w:val="normaltextrun"/>
          <w:rFonts w:asciiTheme="minorHAnsi" w:eastAsiaTheme="majorEastAsia" w:hAnsiTheme="minorHAnsi" w:cstheme="minorHAnsi"/>
          <w:color w:val="000000" w:themeColor="text1"/>
          <w:sz w:val="22"/>
          <w:szCs w:val="22"/>
        </w:rPr>
        <w:t>human rights abuses as interventions</w:t>
      </w:r>
      <w:r w:rsidRPr="00084012">
        <w:rPr>
          <w:rStyle w:val="normaltextrun"/>
          <w:rFonts w:asciiTheme="minorHAnsi" w:eastAsiaTheme="majorEastAsia" w:hAnsiTheme="minorHAnsi" w:cstheme="minorHAnsi"/>
          <w:color w:val="000000" w:themeColor="text1"/>
          <w:sz w:val="16"/>
          <w:szCs w:val="16"/>
        </w:rPr>
        <w:t xml:space="preserve"> into their domestic affairs. </w:t>
      </w:r>
      <w:r w:rsidRPr="00084012">
        <w:rPr>
          <w:rStyle w:val="normaltextrun"/>
          <w:rFonts w:asciiTheme="minorHAnsi" w:eastAsiaTheme="majorEastAsia" w:hAnsiTheme="minorHAnsi" w:cstheme="minorHAnsi"/>
          <w:color w:val="000000" w:themeColor="text1"/>
          <w:sz w:val="22"/>
          <w:szCs w:val="22"/>
        </w:rPr>
        <w:t>Dissidents are harassed, incarcerated, or</w:t>
      </w:r>
      <w:r w:rsidRPr="00084012">
        <w:rPr>
          <w:rStyle w:val="normaltextrun"/>
          <w:rFonts w:asciiTheme="minorHAnsi" w:eastAsiaTheme="majorEastAsia" w:hAnsiTheme="minorHAnsi" w:cstheme="minorHAnsi"/>
          <w:color w:val="000000" w:themeColor="text1"/>
          <w:sz w:val="16"/>
          <w:szCs w:val="16"/>
        </w:rPr>
        <w:t xml:space="preserve">, in some instances, </w:t>
      </w:r>
      <w:r w:rsidRPr="00084012">
        <w:rPr>
          <w:rStyle w:val="normaltextrun"/>
          <w:rFonts w:asciiTheme="minorHAnsi" w:eastAsiaTheme="majorEastAsia" w:hAnsiTheme="minorHAnsi" w:cstheme="minorHAnsi"/>
          <w:color w:val="000000" w:themeColor="text1"/>
          <w:sz w:val="22"/>
          <w:szCs w:val="22"/>
        </w:rPr>
        <w:t>assassinated</w:t>
      </w:r>
      <w:r w:rsidRPr="00084012">
        <w:rPr>
          <w:rStyle w:val="normaltextrun"/>
          <w:rFonts w:asciiTheme="minorHAnsi" w:eastAsiaTheme="majorEastAsia" w:hAnsiTheme="minorHAnsi" w:cstheme="minorHAnsi"/>
          <w:color w:val="000000" w:themeColor="text1"/>
          <w:sz w:val="16"/>
          <w:szCs w:val="16"/>
        </w:rPr>
        <w:t xml:space="preserve">. Journalists are co-opted, </w:t>
      </w:r>
      <w:proofErr w:type="spellStart"/>
      <w:r w:rsidRPr="00084012">
        <w:rPr>
          <w:rStyle w:val="spellingerror"/>
          <w:rFonts w:asciiTheme="minorHAnsi" w:hAnsiTheme="minorHAnsi" w:cstheme="minorHAnsi"/>
          <w:color w:val="000000" w:themeColor="text1"/>
          <w:sz w:val="16"/>
          <w:szCs w:val="16"/>
        </w:rPr>
        <w:t>selfcensored</w:t>
      </w:r>
      <w:proofErr w:type="spellEnd"/>
      <w:r w:rsidRPr="00084012">
        <w:rPr>
          <w:rStyle w:val="normaltextrun"/>
          <w:rFonts w:asciiTheme="minorHAnsi" w:eastAsiaTheme="majorEastAsia" w:hAnsiTheme="minorHAnsi" w:cstheme="minorHAnsi"/>
          <w:color w:val="000000" w:themeColor="text1"/>
          <w:sz w:val="16"/>
          <w:szCs w:val="16"/>
        </w:rPr>
        <w:t xml:space="preserve">, silenced, or imprisoned. Social </w:t>
      </w:r>
      <w:r w:rsidRPr="00084012">
        <w:rPr>
          <w:rStyle w:val="normaltextrun"/>
          <w:rFonts w:asciiTheme="minorHAnsi" w:eastAsiaTheme="majorEastAsia" w:hAnsiTheme="minorHAnsi" w:cstheme="minorHAnsi"/>
          <w:color w:val="000000" w:themeColor="text1"/>
          <w:sz w:val="22"/>
          <w:szCs w:val="22"/>
        </w:rPr>
        <w:t>media is state controlled</w:t>
      </w:r>
      <w:r w:rsidRPr="00084012">
        <w:rPr>
          <w:rStyle w:val="normaltextrun"/>
          <w:rFonts w:asciiTheme="minorHAnsi" w:eastAsiaTheme="majorEastAsia" w:hAnsiTheme="minorHAnsi" w:cstheme="minorHAnsi"/>
          <w:color w:val="000000" w:themeColor="text1"/>
          <w:sz w:val="16"/>
          <w:szCs w:val="16"/>
        </w:rPr>
        <w:t xml:space="preserve">. Both the </w:t>
      </w:r>
      <w:r w:rsidRPr="00084012">
        <w:rPr>
          <w:rStyle w:val="normaltextrun"/>
          <w:rFonts w:asciiTheme="minorHAnsi" w:eastAsiaTheme="majorEastAsia" w:hAnsiTheme="minorHAnsi" w:cstheme="minorHAnsi"/>
          <w:color w:val="000000" w:themeColor="text1"/>
          <w:sz w:val="22"/>
          <w:szCs w:val="22"/>
        </w:rPr>
        <w:t>Putin</w:t>
      </w:r>
      <w:r w:rsidRPr="00084012">
        <w:rPr>
          <w:rStyle w:val="normaltextrun"/>
          <w:rFonts w:asciiTheme="minorHAnsi" w:eastAsiaTheme="majorEastAsia" w:hAnsiTheme="minorHAnsi" w:cstheme="minorHAnsi"/>
          <w:color w:val="000000" w:themeColor="text1"/>
          <w:sz w:val="16"/>
          <w:szCs w:val="16"/>
        </w:rPr>
        <w:t xml:space="preserve"> regime </w:t>
      </w:r>
      <w:r w:rsidRPr="00084012">
        <w:rPr>
          <w:rStyle w:val="normaltextrun"/>
          <w:rFonts w:asciiTheme="minorHAnsi" w:eastAsiaTheme="majorEastAsia" w:hAnsiTheme="minorHAnsi" w:cstheme="minorHAnsi"/>
          <w:color w:val="000000" w:themeColor="text1"/>
          <w:sz w:val="22"/>
          <w:szCs w:val="22"/>
        </w:rPr>
        <w:t>and the Chinese Communist Party monopolize</w:t>
      </w:r>
      <w:r w:rsidRPr="00084012">
        <w:rPr>
          <w:rStyle w:val="normaltextrun"/>
          <w:rFonts w:asciiTheme="minorHAnsi" w:eastAsiaTheme="majorEastAsia" w:hAnsiTheme="minorHAnsi" w:cstheme="minorHAnsi"/>
          <w:color w:val="000000" w:themeColor="text1"/>
          <w:sz w:val="16"/>
          <w:szCs w:val="16"/>
        </w:rPr>
        <w:t xml:space="preserve"> the </w:t>
      </w:r>
      <w:r w:rsidRPr="00084012">
        <w:rPr>
          <w:rStyle w:val="normaltextrun"/>
          <w:rFonts w:asciiTheme="minorHAnsi" w:eastAsiaTheme="majorEastAsia" w:hAnsiTheme="minorHAnsi" w:cstheme="minorHAnsi"/>
          <w:color w:val="000000" w:themeColor="text1"/>
          <w:sz w:val="22"/>
          <w:szCs w:val="22"/>
        </w:rPr>
        <w:t>public narratives evaluating governmental policy</w:t>
      </w:r>
      <w:r w:rsidRPr="00084012">
        <w:rPr>
          <w:rStyle w:val="normaltextrun"/>
          <w:rFonts w:asciiTheme="minorHAnsi" w:eastAsiaTheme="majorEastAsia" w:hAnsiTheme="minorHAnsi" w:cstheme="minorHAnsi"/>
          <w:color w:val="000000" w:themeColor="text1"/>
          <w:sz w:val="16"/>
          <w:szCs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 </w:t>
      </w:r>
      <w:r w:rsidRPr="00084012">
        <w:rPr>
          <w:rStyle w:val="normaltextrun"/>
          <w:rFonts w:asciiTheme="minorHAnsi" w:eastAsiaTheme="majorEastAsia" w:hAnsiTheme="minorHAnsi" w:cstheme="minorHAnsi"/>
          <w:color w:val="000000" w:themeColor="text1"/>
          <w:sz w:val="22"/>
          <w:szCs w:val="22"/>
          <w:shd w:val="clear" w:color="auto" w:fill="00FFFF"/>
        </w:rPr>
        <w:t>Whether either</w:t>
      </w:r>
      <w:r w:rsidRPr="00084012">
        <w:rPr>
          <w:rStyle w:val="normaltextrun"/>
          <w:rFonts w:asciiTheme="minorHAnsi" w:eastAsiaTheme="majorEastAsia" w:hAnsiTheme="minorHAnsi" w:cstheme="minorHAnsi"/>
          <w:color w:val="000000" w:themeColor="text1"/>
          <w:sz w:val="22"/>
          <w:szCs w:val="22"/>
        </w:rPr>
        <w:t xml:space="preserve"> of these </w:t>
      </w:r>
      <w:r w:rsidRPr="00084012">
        <w:rPr>
          <w:rStyle w:val="normaltextrun"/>
          <w:rFonts w:asciiTheme="minorHAnsi" w:eastAsiaTheme="majorEastAsia" w:hAnsiTheme="minorHAnsi" w:cstheme="minorHAnsi"/>
          <w:color w:val="000000" w:themeColor="text1"/>
          <w:sz w:val="22"/>
          <w:szCs w:val="22"/>
          <w:shd w:val="clear" w:color="auto" w:fill="00FFFF"/>
        </w:rPr>
        <w:t>authoritarian responses</w:t>
      </w:r>
      <w:r w:rsidRPr="00084012">
        <w:rPr>
          <w:rStyle w:val="normaltextrun"/>
          <w:rFonts w:asciiTheme="minorHAnsi" w:eastAsiaTheme="majorEastAsia" w:hAnsiTheme="minorHAnsi" w:cstheme="minorHAnsi"/>
          <w:color w:val="000000" w:themeColor="text1"/>
          <w:sz w:val="22"/>
          <w:szCs w:val="22"/>
        </w:rPr>
        <w:t xml:space="preserve"> to the Legitimacy imperative </w:t>
      </w:r>
      <w:r w:rsidRPr="00084012">
        <w:rPr>
          <w:rStyle w:val="normaltextrun"/>
          <w:rFonts w:asciiTheme="minorHAnsi" w:eastAsiaTheme="majorEastAsia" w:hAnsiTheme="minorHAnsi" w:cstheme="minorHAnsi"/>
          <w:color w:val="000000" w:themeColor="text1"/>
          <w:sz w:val="22"/>
          <w:szCs w:val="22"/>
          <w:shd w:val="clear" w:color="auto" w:fill="00FFFF"/>
        </w:rPr>
        <w:t xml:space="preserve">will survive </w:t>
      </w:r>
      <w:r w:rsidRPr="00084012">
        <w:rPr>
          <w:rStyle w:val="normaltextrun"/>
          <w:rFonts w:asciiTheme="minorHAnsi" w:eastAsiaTheme="majorEastAsia" w:hAnsiTheme="minorHAnsi" w:cstheme="minorHAnsi"/>
          <w:b/>
          <w:bCs/>
          <w:color w:val="000000" w:themeColor="text1"/>
          <w:sz w:val="22"/>
          <w:szCs w:val="22"/>
          <w:shd w:val="clear" w:color="auto" w:fill="00FFFF"/>
        </w:rPr>
        <w:t>remains to be seen</w:t>
      </w:r>
      <w:r w:rsidRPr="00084012">
        <w:rPr>
          <w:rStyle w:val="normaltextrun"/>
          <w:rFonts w:asciiTheme="minorHAnsi" w:eastAsiaTheme="majorEastAsia" w:hAnsiTheme="minorHAnsi" w:cstheme="minorHAnsi"/>
          <w:color w:val="000000" w:themeColor="text1"/>
          <w:sz w:val="22"/>
          <w:szCs w:val="22"/>
        </w:rPr>
        <w:t>.</w:t>
      </w:r>
      <w:r w:rsidRPr="00084012">
        <w:rPr>
          <w:rStyle w:val="normaltextrun"/>
          <w:rFonts w:asciiTheme="minorHAnsi" w:eastAsiaTheme="majorEastAsia" w:hAnsiTheme="minorHAnsi" w:cstheme="minorHAnsi"/>
          <w:color w:val="000000" w:themeColor="text1"/>
          <w:sz w:val="16"/>
          <w:szCs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r w:rsidRPr="00084012">
        <w:rPr>
          <w:rStyle w:val="eop"/>
          <w:rFonts w:asciiTheme="minorHAnsi" w:eastAsiaTheme="majorEastAsia" w:hAnsiTheme="minorHAnsi" w:cstheme="minorHAnsi"/>
          <w:color w:val="000000" w:themeColor="text1"/>
          <w:sz w:val="16"/>
          <w:szCs w:val="16"/>
        </w:rPr>
        <w:t> </w:t>
      </w:r>
    </w:p>
    <w:p w14:paraId="7262AF17" w14:textId="77777777" w:rsidR="00C713CB" w:rsidRDefault="00C713CB" w:rsidP="00C713CB">
      <w:pPr>
        <w:pStyle w:val="Heading3"/>
      </w:pPr>
      <w:r>
        <w:t>Adv 2 – Climate</w:t>
      </w:r>
    </w:p>
    <w:p w14:paraId="4EE3F7D8" w14:textId="77777777" w:rsidR="00C713CB" w:rsidRDefault="00C713CB" w:rsidP="00C713CB">
      <w:pPr>
        <w:pStyle w:val="Heading4"/>
      </w:pPr>
      <w:r>
        <w:t>Climate change is increasing and at its tipping point</w:t>
      </w:r>
    </w:p>
    <w:p w14:paraId="1AA8084A" w14:textId="77777777" w:rsidR="00C713CB" w:rsidRDefault="00C713CB" w:rsidP="00C713CB">
      <w:r w:rsidRPr="00B868D3">
        <w:rPr>
          <w:rFonts w:eastAsiaTheme="majorEastAsia" w:cstheme="majorBidi"/>
          <w:b/>
          <w:iCs/>
          <w:sz w:val="26"/>
        </w:rPr>
        <w:t>Cho 21</w:t>
      </w:r>
      <w:r>
        <w:t xml:space="preserve"> [Renee Cho, “How Close Are We to Climate Tipping Points?” State of the Planet, 10 Nov. 2021, news.climate.columbia.edu/2021/11/11/how-close-are-we-to-climate-tipping-points/.] // VS</w:t>
      </w:r>
    </w:p>
    <w:p w14:paraId="3B52CB29" w14:textId="77777777" w:rsidR="00C713CB" w:rsidRPr="00B868D3" w:rsidRDefault="00C713CB" w:rsidP="00C713CB">
      <w:pPr>
        <w:pStyle w:val="ListParagraph"/>
        <w:numPr>
          <w:ilvl w:val="0"/>
          <w:numId w:val="12"/>
        </w:numPr>
      </w:pPr>
      <w:r>
        <w:t>Really good card – if you have time, can cut it longer – has good statistics about tipping points</w:t>
      </w:r>
    </w:p>
    <w:p w14:paraId="7248BA49" w14:textId="77777777" w:rsidR="00C713CB" w:rsidRPr="00B868D3" w:rsidRDefault="00C713CB" w:rsidP="00C713CB">
      <w:pPr>
        <w:rPr>
          <w:sz w:val="16"/>
        </w:rPr>
      </w:pPr>
      <w:r w:rsidRPr="007F1E3C">
        <w:rPr>
          <w:u w:val="single"/>
        </w:rPr>
        <w:t xml:space="preserve">As world leaders gather at the United Nations Climate Change Conference (COP26) in Glasgow, Scotland, to take bolder action against climate change, </w:t>
      </w:r>
      <w:r w:rsidRPr="007F1E3C">
        <w:rPr>
          <w:highlight w:val="cyan"/>
          <w:u w:val="single"/>
        </w:rPr>
        <w:t>human activity</w:t>
      </w:r>
      <w:r w:rsidRPr="007F1E3C">
        <w:rPr>
          <w:u w:val="single"/>
        </w:rPr>
        <w:t xml:space="preserve"> has already </w:t>
      </w:r>
      <w:r w:rsidRPr="007F1E3C">
        <w:rPr>
          <w:highlight w:val="cyan"/>
          <w:u w:val="single"/>
        </w:rPr>
        <w:t>warmed</w:t>
      </w:r>
      <w:r w:rsidRPr="007F1E3C">
        <w:rPr>
          <w:u w:val="single"/>
        </w:rPr>
        <w:t xml:space="preserve"> the </w:t>
      </w:r>
      <w:r w:rsidRPr="007F1E3C">
        <w:rPr>
          <w:highlight w:val="cyan"/>
          <w:u w:val="single"/>
        </w:rPr>
        <w:t>planet</w:t>
      </w:r>
      <w:r w:rsidRPr="007F1E3C">
        <w:rPr>
          <w:u w:val="single"/>
        </w:rPr>
        <w:t xml:space="preserve"> </w:t>
      </w:r>
      <w:r w:rsidRPr="007F1E3C">
        <w:rPr>
          <w:highlight w:val="cyan"/>
          <w:u w:val="single"/>
        </w:rPr>
        <w:t>1.1°C above pre-industrial levels</w:t>
      </w:r>
      <w:r w:rsidRPr="007F1E3C">
        <w:rPr>
          <w:u w:val="single"/>
        </w:rPr>
        <w:t>.</w:t>
      </w:r>
      <w:r>
        <w:rPr>
          <w:u w:val="single"/>
        </w:rPr>
        <w:t xml:space="preserve"> </w:t>
      </w:r>
      <w:r w:rsidRPr="007F1E3C">
        <w:rPr>
          <w:u w:val="single"/>
        </w:rPr>
        <w:t>The Intergovernmental Panel on Climate Change (</w:t>
      </w:r>
      <w:r w:rsidRPr="007F1E3C">
        <w:rPr>
          <w:highlight w:val="cyan"/>
          <w:u w:val="single"/>
        </w:rPr>
        <w:t>IPCC</w:t>
      </w:r>
      <w:r w:rsidRPr="007F1E3C">
        <w:rPr>
          <w:u w:val="single"/>
        </w:rPr>
        <w:t xml:space="preserve">) has </w:t>
      </w:r>
      <w:r w:rsidRPr="007F1E3C">
        <w:rPr>
          <w:highlight w:val="cyan"/>
          <w:u w:val="single"/>
        </w:rPr>
        <w:t>warned</w:t>
      </w:r>
      <w:r w:rsidRPr="007F1E3C">
        <w:rPr>
          <w:u w:val="single"/>
        </w:rPr>
        <w:t xml:space="preserve"> that </w:t>
      </w:r>
      <w:r w:rsidRPr="007F1E3C">
        <w:rPr>
          <w:highlight w:val="cyan"/>
          <w:u w:val="single"/>
        </w:rPr>
        <w:t>exceeding 2°C of warming</w:t>
      </w:r>
      <w:r w:rsidRPr="007F1E3C">
        <w:rPr>
          <w:u w:val="single"/>
        </w:rPr>
        <w:t xml:space="preserve"> could have </w:t>
      </w:r>
      <w:r w:rsidRPr="007F1E3C">
        <w:rPr>
          <w:highlight w:val="cyan"/>
          <w:u w:val="single"/>
        </w:rPr>
        <w:t>catastrophic consequences</w:t>
      </w:r>
      <w:r w:rsidRPr="007F1E3C">
        <w:rPr>
          <w:u w:val="single"/>
        </w:rPr>
        <w:t xml:space="preserve"> and that we need to keep global warming to 1.5°C. The </w:t>
      </w:r>
      <w:r w:rsidRPr="007F1E3C">
        <w:rPr>
          <w:highlight w:val="cyan"/>
          <w:u w:val="single"/>
        </w:rPr>
        <w:t>world</w:t>
      </w:r>
      <w:r w:rsidRPr="007F1E3C">
        <w:rPr>
          <w:u w:val="single"/>
        </w:rPr>
        <w:t xml:space="preserve"> is currently </w:t>
      </w:r>
      <w:r w:rsidRPr="007F1E3C">
        <w:rPr>
          <w:highlight w:val="cyan"/>
          <w:u w:val="single"/>
        </w:rPr>
        <w:t>on track to surpass both</w:t>
      </w:r>
      <w:r w:rsidRPr="007F1E3C">
        <w:rPr>
          <w:u w:val="single"/>
        </w:rPr>
        <w:t xml:space="preserve"> of those </w:t>
      </w:r>
      <w:r w:rsidRPr="007F1E3C">
        <w:rPr>
          <w:highlight w:val="cyan"/>
          <w:u w:val="single"/>
        </w:rPr>
        <w:t>limits</w:t>
      </w:r>
      <w:r w:rsidRPr="007F1E3C">
        <w:rPr>
          <w:u w:val="single"/>
        </w:rPr>
        <w:t xml:space="preserve">. </w:t>
      </w:r>
      <w:r w:rsidRPr="00B868D3">
        <w:rPr>
          <w:sz w:val="16"/>
        </w:rPr>
        <w:t xml:space="preserve">Under the most optimistic scenario, if all 140 countries that have announced net zero targets or are considering them </w:t>
      </w:r>
      <w:proofErr w:type="gramStart"/>
      <w:r w:rsidRPr="00B868D3">
        <w:rPr>
          <w:sz w:val="16"/>
        </w:rPr>
        <w:t>actually reach</w:t>
      </w:r>
      <w:proofErr w:type="gramEnd"/>
      <w:r w:rsidRPr="00B868D3">
        <w:rPr>
          <w:sz w:val="16"/>
        </w:rPr>
        <w:t xml:space="preserve"> these goals, as well as their more ambitious 2030 commitments under the Paris Agreement, warming could be limited to 1.8°C by 2100. But will overshooting 1.5°C push us over climate tipping points, triggering irreversible and abrupt changes?</w:t>
      </w:r>
      <w:r w:rsidRPr="007F1E3C">
        <w:rPr>
          <w:u w:val="single"/>
        </w:rPr>
        <w:t xml:space="preserve"> The IPCC’s latest report warned of that possibility, and UN Secretary-General Antonio Guterres recently said, “…time is running out. Irreversible climate </w:t>
      </w:r>
      <w:r w:rsidRPr="007F1E3C">
        <w:rPr>
          <w:highlight w:val="cyan"/>
          <w:u w:val="single"/>
        </w:rPr>
        <w:t>tipping points</w:t>
      </w:r>
      <w:r w:rsidRPr="007F1E3C">
        <w:rPr>
          <w:u w:val="single"/>
        </w:rPr>
        <w:t xml:space="preserve"> lie alarmingly </w:t>
      </w:r>
      <w:r w:rsidRPr="007F1E3C">
        <w:rPr>
          <w:highlight w:val="cyan"/>
          <w:u w:val="single"/>
        </w:rPr>
        <w:t>close</w:t>
      </w:r>
      <w:r w:rsidRPr="007F1E3C">
        <w:rPr>
          <w:u w:val="single"/>
        </w:rPr>
        <w:t>.”</w:t>
      </w:r>
      <w:r>
        <w:rPr>
          <w:u w:val="single"/>
        </w:rPr>
        <w:t xml:space="preserve"> </w:t>
      </w:r>
      <w:r w:rsidRPr="00B868D3">
        <w:rPr>
          <w:sz w:val="16"/>
        </w:rPr>
        <w:t xml:space="preserve">What are the tipping points? And how close are they? A tipping point is the point at which small changes become significant enough to cause a larger, more critical change that can be abrupt, irreversible, and lead to cascading effects. The concept of tipping points was introduced by the IPCC 20 years ago, but then it was thought they would only occur if global warming reached 5°C. Recent IPCC assessments, however, suggested that tipping points could be reached between 1°C and 2°C of warming. </w:t>
      </w:r>
      <w:r w:rsidRPr="007F1E3C">
        <w:rPr>
          <w:u w:val="single"/>
        </w:rPr>
        <w:t xml:space="preserve">Here are the </w:t>
      </w:r>
      <w:r w:rsidRPr="00B868D3">
        <w:rPr>
          <w:u w:val="single"/>
        </w:rPr>
        <w:t>major climate tipping points</w:t>
      </w:r>
      <w:r>
        <w:rPr>
          <w:u w:val="single"/>
        </w:rPr>
        <w:t xml:space="preserve"> (</w:t>
      </w:r>
      <w:r w:rsidRPr="007F1E3C">
        <w:rPr>
          <w:highlight w:val="cyan"/>
          <w:u w:val="single"/>
        </w:rPr>
        <w:t>include</w:t>
      </w:r>
      <w:r>
        <w:rPr>
          <w:u w:val="single"/>
        </w:rPr>
        <w:t>)</w:t>
      </w:r>
      <w:r w:rsidRPr="007F1E3C">
        <w:rPr>
          <w:u w:val="single"/>
        </w:rPr>
        <w:t>.</w:t>
      </w:r>
      <w:r>
        <w:rPr>
          <w:u w:val="single"/>
        </w:rPr>
        <w:t xml:space="preserve"> </w:t>
      </w:r>
      <w:r w:rsidRPr="00B328FA">
        <w:rPr>
          <w:highlight w:val="cyan"/>
          <w:u w:val="single"/>
        </w:rPr>
        <w:t>Greenland ice sheet</w:t>
      </w:r>
      <w:r>
        <w:rPr>
          <w:u w:val="single"/>
        </w:rPr>
        <w:t xml:space="preserve"> </w:t>
      </w:r>
      <w:r w:rsidRPr="007F1E3C">
        <w:rPr>
          <w:u w:val="single"/>
        </w:rPr>
        <w:t xml:space="preserve">The Greenland </w:t>
      </w:r>
      <w:r w:rsidRPr="00B868D3">
        <w:rPr>
          <w:u w:val="single"/>
        </w:rPr>
        <w:t>ice sheet contains enough water to raise global sea levels by over 20 feet and its melting is accelerating. From 1992 to 2018, it lost close to four trillion tons of ice. While its disintegration is not likely to be abrupt, there could come a point beyond which its eventual collapse is irreversible for millennia.</w:t>
      </w:r>
      <w:r>
        <w:rPr>
          <w:u w:val="single"/>
        </w:rPr>
        <w:t xml:space="preserve"> </w:t>
      </w:r>
      <w:r w:rsidRPr="00B868D3">
        <w:rPr>
          <w:u w:val="single"/>
        </w:rPr>
        <w:t xml:space="preserve">A new study found that ice-sheet height and melting rates in the </w:t>
      </w:r>
      <w:proofErr w:type="spellStart"/>
      <w:r w:rsidRPr="00B868D3">
        <w:rPr>
          <w:u w:val="single"/>
        </w:rPr>
        <w:t>Jakobshavn</w:t>
      </w:r>
      <w:proofErr w:type="spellEnd"/>
      <w:r w:rsidRPr="00B868D3">
        <w:rPr>
          <w:u w:val="single"/>
        </w:rPr>
        <w:t xml:space="preserve"> basin, one of the fastest melting basins in Greenland, are destabilizing the ice sheet. Most of the melting occurs on the ice surface because of warming temperatures, but as the height of the ice sheet is reduced, the surface is exposed to warmer air at lower altitudes, which further speeds melting.</w:t>
      </w:r>
      <w:r>
        <w:rPr>
          <w:u w:val="single"/>
        </w:rPr>
        <w:t xml:space="preserve"> </w:t>
      </w:r>
      <w:r w:rsidRPr="00B868D3">
        <w:rPr>
          <w:sz w:val="16"/>
        </w:rPr>
        <w:t xml:space="preserve">In addition, less snowfall leaves the ice surface </w:t>
      </w:r>
      <w:proofErr w:type="gramStart"/>
      <w:r w:rsidRPr="00B868D3">
        <w:rPr>
          <w:sz w:val="16"/>
        </w:rPr>
        <w:t>darker</w:t>
      </w:r>
      <w:proofErr w:type="gramEnd"/>
      <w:r w:rsidRPr="00B868D3">
        <w:rPr>
          <w:sz w:val="16"/>
        </w:rPr>
        <w:t xml:space="preserve"> so it absorbs more of the sun’s heat and warms faster. Scientists are not sure if a tipping point has been passed but </w:t>
      </w:r>
      <w:r w:rsidRPr="00B868D3">
        <w:rPr>
          <w:u w:val="single"/>
        </w:rPr>
        <w:t xml:space="preserve">the study found that there would likely be more melting </w:t>
      </w:r>
      <w:proofErr w:type="gramStart"/>
      <w:r w:rsidRPr="00B868D3">
        <w:rPr>
          <w:u w:val="single"/>
        </w:rPr>
        <w:t>in the near future</w:t>
      </w:r>
      <w:proofErr w:type="gramEnd"/>
      <w:r w:rsidRPr="00B868D3">
        <w:rPr>
          <w:u w:val="single"/>
        </w:rPr>
        <w:t>. In other research, scientists speculated that the critical temperature range at which the Greenland ice sheet would go into irreversible disintegration is between 0.8°C and 3.2°C of warming above pre-industrial levels.</w:t>
      </w:r>
      <w:r w:rsidRPr="00B868D3">
        <w:rPr>
          <w:sz w:val="16"/>
        </w:rPr>
        <w:t xml:space="preserve"> </w:t>
      </w:r>
      <w:r w:rsidRPr="00B868D3">
        <w:rPr>
          <w:u w:val="single"/>
        </w:rPr>
        <w:t xml:space="preserve">The </w:t>
      </w:r>
      <w:r w:rsidRPr="00B868D3">
        <w:rPr>
          <w:highlight w:val="cyan"/>
          <w:u w:val="single"/>
        </w:rPr>
        <w:t>West Antarctic Ice Sheet</w:t>
      </w:r>
      <w:r w:rsidRPr="00B868D3">
        <w:rPr>
          <w:u w:val="single"/>
        </w:rPr>
        <w:t xml:space="preserve"> (WAIS)</w:t>
      </w:r>
      <w:r>
        <w:rPr>
          <w:u w:val="single"/>
        </w:rPr>
        <w:t xml:space="preserve"> </w:t>
      </w:r>
      <w:r w:rsidRPr="00B868D3">
        <w:rPr>
          <w:u w:val="single"/>
        </w:rPr>
        <w:t xml:space="preserve">The WAIS is vulnerable to collapse (right now) because it sits on bedrock below sea level and is affected by the ocean’s warming. A 2018 study found that the WAIS went from ice loss of almost 58.5 billion tons a year between 1992 and 1997 to 175 billion tons from 2012 to 2017. The </w:t>
      </w:r>
      <w:r w:rsidRPr="00B868D3">
        <w:rPr>
          <w:highlight w:val="cyan"/>
          <w:u w:val="single"/>
        </w:rPr>
        <w:t>Thwaites Glacier</w:t>
      </w:r>
      <w:r w:rsidRPr="00B868D3">
        <w:rPr>
          <w:u w:val="single"/>
        </w:rPr>
        <w:t xml:space="preserve"> on West Antarctica’s Amundsen Sea has lost a trillion tons of ice since the early 2000s, and some scientists believe it could be headed for an irreversible collapse, which could threaten a large part of the WAIS and raise global sea levels by two feet or more.</w:t>
      </w:r>
      <w:r>
        <w:rPr>
          <w:u w:val="single"/>
        </w:rPr>
        <w:t xml:space="preserve"> </w:t>
      </w:r>
      <w:r w:rsidRPr="00B868D3">
        <w:rPr>
          <w:u w:val="single"/>
        </w:rPr>
        <w:t xml:space="preserve">The </w:t>
      </w:r>
      <w:r w:rsidRPr="00B868D3">
        <w:rPr>
          <w:highlight w:val="cyan"/>
          <w:u w:val="single"/>
        </w:rPr>
        <w:t>Pine Island glacier</w:t>
      </w:r>
      <w:r w:rsidRPr="00B868D3">
        <w:rPr>
          <w:u w:val="single"/>
        </w:rPr>
        <w:t>, also on the Amundsen Sea, is</w:t>
      </w:r>
      <w:r>
        <w:rPr>
          <w:u w:val="single"/>
        </w:rPr>
        <w:t xml:space="preserve"> </w:t>
      </w:r>
      <w:r w:rsidRPr="00B868D3">
        <w:rPr>
          <w:u w:val="single"/>
        </w:rPr>
        <w:t>thinning rapidly as well. A new study found that current policies, heading for almost 3°C of warming, would result in an abrupt hastening of Antarctic ice loss after 2060, while other research suggests that the tipping point for the WAIS lies between 1.5°C and 2.0°C of warming.</w:t>
      </w:r>
      <w:r>
        <w:rPr>
          <w:u w:val="single"/>
        </w:rPr>
        <w:t xml:space="preserve"> </w:t>
      </w:r>
      <w:r w:rsidRPr="00B868D3">
        <w:rPr>
          <w:u w:val="single"/>
        </w:rPr>
        <w:t xml:space="preserve">Another new study found that if the WAIS melted, it could raise sea levels three feet more than previous projections of 10.5 feet; Antarctica </w:t>
      </w:r>
      <w:proofErr w:type="gramStart"/>
      <w:r w:rsidRPr="00B868D3">
        <w:rPr>
          <w:u w:val="single"/>
        </w:rPr>
        <w:t>as a whole contains</w:t>
      </w:r>
      <w:proofErr w:type="gramEnd"/>
      <w:r w:rsidRPr="00B868D3">
        <w:rPr>
          <w:u w:val="single"/>
        </w:rPr>
        <w:t xml:space="preserve"> enough ice to raise global sea levels by over 200 feet.</w:t>
      </w:r>
      <w:r>
        <w:rPr>
          <w:u w:val="single"/>
        </w:rPr>
        <w:t xml:space="preserve"> </w:t>
      </w:r>
      <w:r w:rsidRPr="00B868D3">
        <w:rPr>
          <w:highlight w:val="cyan"/>
          <w:u w:val="single"/>
        </w:rPr>
        <w:t>Atlantic Meridional Overturning Circulation</w:t>
      </w:r>
      <w:r w:rsidRPr="00B868D3">
        <w:rPr>
          <w:u w:val="single"/>
        </w:rPr>
        <w:t xml:space="preserve"> (AMOC)</w:t>
      </w:r>
      <w:r>
        <w:rPr>
          <w:u w:val="single"/>
        </w:rPr>
        <w:t xml:space="preserve"> </w:t>
      </w:r>
      <w:r w:rsidRPr="00B868D3">
        <w:rPr>
          <w:u w:val="single"/>
        </w:rPr>
        <w:t>The AMOC is one of the main global ocean currents and is critical to regulating climate. Cold salty water, which is dense and heavy, sinks deep into the ocean in the North Atlantic, and moves along the bottom until it rises to the surface near the equator, usually in the Pacific and Indian Oceans. Heat from the sun then warms the water, and evaporation leaves the water saltier. The warm salty water travels up the coast via the Gulf Stream, warming the U.S. East Coast and Western Europe. Once the water releases its heat and reaches the North Atlantic, it becomes cold and dense again, and the cycle, which can take water 1,000 years to complete, continues. But as glaciers and ice sheets melt, they add fresh, less dense water to the North Atlantic, which prevents the water from sinking and impedes circulation. This may be why AMOC has slowed 15 percent since the 1950s. A recent study found that the AMOC is in its weakest state in 1,000 years. Moreover, the latest climate models project that continued global warming could weaken the AMOC by 34 to 45 percent by 2100.</w:t>
      </w:r>
      <w:r>
        <w:rPr>
          <w:u w:val="single"/>
        </w:rPr>
        <w:t xml:space="preserve"> </w:t>
      </w:r>
      <w:r w:rsidRPr="00B868D3">
        <w:rPr>
          <w:u w:val="single"/>
        </w:rPr>
        <w:t>If the AMOC shuts down, it would cause significant cooling along the east coast of the U.S. and Western Europe. This, in turn, would alter rainfall patterns, make sea levels rise, cause more drying, and reduce agriculture in the U.K. It could also potentially set off other tipping points. And even if global warming is reversed, once shut down, the AMOC would not switch back on for a long time. Scientists believe this occurred during the last ice age when a glacial lake burst and poured freshwater into the Atlantic. As the AMOC shut down, the Northern Hemisphere entered a cold spell that lasted 1,000 years.</w:t>
      </w:r>
      <w:r>
        <w:rPr>
          <w:u w:val="single"/>
        </w:rPr>
        <w:t xml:space="preserve"> </w:t>
      </w:r>
      <w:r w:rsidRPr="00B868D3">
        <w:rPr>
          <w:u w:val="single"/>
        </w:rPr>
        <w:t>While there are still many uncertainties, some studies suggest that the AMOC’s tipping point could be reached between 3°C and 5.5°C of warming.</w:t>
      </w:r>
      <w:r>
        <w:rPr>
          <w:u w:val="single"/>
        </w:rPr>
        <w:t xml:space="preserve"> </w:t>
      </w:r>
      <w:r w:rsidRPr="00B868D3">
        <w:rPr>
          <w:highlight w:val="cyan"/>
          <w:u w:val="single"/>
        </w:rPr>
        <w:t>Amazon rainforest</w:t>
      </w:r>
      <w:r>
        <w:rPr>
          <w:u w:val="single"/>
        </w:rPr>
        <w:t xml:space="preserve"> </w:t>
      </w:r>
      <w:r w:rsidRPr="00B868D3">
        <w:rPr>
          <w:u w:val="single"/>
        </w:rPr>
        <w:t>The Amazon rainforest, the world’s largest tropical rainforest, stores 200 billion tons of carbon—equal to about five years of global carbon emissions from the burning of fossil fuels—and is home to millions of species of plants and wildlife. The moisture from the Amazon’s rainfall returns to the atmosphere from the soil through evaporation and from plants through transpiration. This self-sustaining process creates clouds and more rainfall.</w:t>
      </w:r>
      <w:r>
        <w:rPr>
          <w:u w:val="single"/>
        </w:rPr>
        <w:t xml:space="preserve"> </w:t>
      </w:r>
      <w:r w:rsidRPr="00B868D3">
        <w:rPr>
          <w:u w:val="single"/>
        </w:rPr>
        <w:t>Because of logging, ranching, mining, agriculture, and fires, the Amazon has lost about 17 percent of its tree cover and at the current rate of deforestation, could reach a loss of 27 percent by 2030. The policies of Brazil’s pro-development president, Jair Bolsonaro, have led to widespread clear-cutting and the rate of deforestation in Brazil is the highest since 2008.</w:t>
      </w:r>
      <w:r>
        <w:rPr>
          <w:u w:val="single"/>
        </w:rPr>
        <w:t xml:space="preserve"> </w:t>
      </w:r>
      <w:r w:rsidRPr="00B868D3">
        <w:rPr>
          <w:u w:val="single"/>
        </w:rPr>
        <w:t xml:space="preserve">If 20-25 percent of the Amazon were deforested, its tipping point (close) could be crossed, according to one study. Fewer trees would mean less evapotranspiration, and without enough rainfall to sustain itself, the Amazon could start to die back. In other words, parts of the rainforest could transition into a savannah, a drier ecosystem characterized by grasslands and few trees. In the process, it would potentially release 90 gigatons of CO2, exacerbating climate change. Crossing this tipping point would also result in the loss of biodiversity and ecosystem services, affect global weather patterns, and threaten the lives of 30 million people, many Indigenous, who depend on the rainforest to survive. One study found that dieback would occur if we </w:t>
      </w:r>
      <w:proofErr w:type="gramStart"/>
      <w:r w:rsidRPr="00B868D3">
        <w:rPr>
          <w:u w:val="single"/>
        </w:rPr>
        <w:t>reach</w:t>
      </w:r>
      <w:proofErr w:type="gramEnd"/>
      <w:r w:rsidRPr="00B868D3">
        <w:rPr>
          <w:u w:val="single"/>
        </w:rPr>
        <w:t xml:space="preserve"> 3°C of warming.</w:t>
      </w:r>
      <w:r>
        <w:rPr>
          <w:u w:val="single"/>
        </w:rPr>
        <w:t xml:space="preserve"> </w:t>
      </w:r>
      <w:r w:rsidRPr="00B868D3">
        <w:rPr>
          <w:u w:val="single"/>
        </w:rPr>
        <w:t>The Amazon is already feeling the effects of climate change, as over the last</w:t>
      </w:r>
      <w:r w:rsidRPr="007F1E3C">
        <w:rPr>
          <w:u w:val="single"/>
        </w:rPr>
        <w:t xml:space="preserve"> century, temperatures in the region have increased 1°C to 1.5°C.</w:t>
      </w:r>
      <w:r>
        <w:rPr>
          <w:u w:val="single"/>
        </w:rPr>
        <w:t xml:space="preserve"> </w:t>
      </w:r>
      <w:r w:rsidRPr="007F1E3C">
        <w:rPr>
          <w:u w:val="single"/>
        </w:rPr>
        <w:t>The Amazon is experiencing longer and hotter dry seasons that make it more vulnerable to wildfires, reduced evapotranspiration in response to higher levels of CO2, and there are now more drought-tolerant tree species.</w:t>
      </w:r>
      <w:r>
        <w:rPr>
          <w:u w:val="single"/>
        </w:rPr>
        <w:t xml:space="preserve"> </w:t>
      </w:r>
      <w:r w:rsidRPr="00B868D3">
        <w:rPr>
          <w:sz w:val="16"/>
        </w:rPr>
        <w:t xml:space="preserve">Scientists are unsure whether the Amazon has a single overall tipping point, or when exactly it might be reached, and the ecosystem has some ability to adapt to changing conditions. </w:t>
      </w:r>
      <w:r w:rsidRPr="007F1E3C">
        <w:rPr>
          <w:u w:val="single"/>
        </w:rPr>
        <w:t>But fires and drought could cause local changes that spread drying conditions to other regions because of an overall reduction of moisture. Twenty-eight percent of the eastern part of the Amazon is already losing more carbon than it is absorbing due to deforestation. And some climate models predict that by 2035, the Amazon will be a permanent source of carbon.</w:t>
      </w:r>
      <w:r w:rsidRPr="00B868D3">
        <w:rPr>
          <w:sz w:val="16"/>
        </w:rPr>
        <w:t xml:space="preserve"> </w:t>
      </w:r>
      <w:r w:rsidRPr="00B868D3">
        <w:rPr>
          <w:highlight w:val="cyan"/>
          <w:u w:val="single"/>
        </w:rPr>
        <w:t>Thawing permafrost</w:t>
      </w:r>
      <w:r>
        <w:rPr>
          <w:u w:val="single"/>
        </w:rPr>
        <w:t xml:space="preserve"> </w:t>
      </w:r>
      <w:proofErr w:type="spellStart"/>
      <w:r w:rsidRPr="007F1E3C">
        <w:rPr>
          <w:u w:val="single"/>
        </w:rPr>
        <w:t>Permafrost</w:t>
      </w:r>
      <w:proofErr w:type="spellEnd"/>
      <w:r w:rsidRPr="007F1E3C">
        <w:rPr>
          <w:u w:val="single"/>
        </w:rPr>
        <w:t xml:space="preserve"> is ground that remains frozen for two or more consecutive years and is composed of rock, soil, sediments, and ice. Some permafrost has been frozen for tens or hundreds of thousands of years. It is found in northern hemisphere lands without glaciers, including parts of Siberia, Alaska, northern </w:t>
      </w:r>
      <w:proofErr w:type="gramStart"/>
      <w:r w:rsidRPr="007F1E3C">
        <w:rPr>
          <w:u w:val="single"/>
        </w:rPr>
        <w:t>Canada</w:t>
      </w:r>
      <w:proofErr w:type="gramEnd"/>
      <w:r w:rsidRPr="007F1E3C">
        <w:rPr>
          <w:u w:val="single"/>
        </w:rPr>
        <w:t xml:space="preserve"> and Tibet. In the Southern Hemisphere, there is permafrost in parts of Patagonia, </w:t>
      </w:r>
      <w:proofErr w:type="gramStart"/>
      <w:r w:rsidRPr="007F1E3C">
        <w:rPr>
          <w:u w:val="single"/>
        </w:rPr>
        <w:t>Antarctica</w:t>
      </w:r>
      <w:proofErr w:type="gramEnd"/>
      <w:r w:rsidRPr="007F1E3C">
        <w:rPr>
          <w:u w:val="single"/>
        </w:rPr>
        <w:t xml:space="preserve"> and the Southern Alps of New Zealand.</w:t>
      </w:r>
      <w:r>
        <w:rPr>
          <w:u w:val="single"/>
        </w:rPr>
        <w:t xml:space="preserve"> </w:t>
      </w:r>
      <w:r w:rsidRPr="007F1E3C">
        <w:rPr>
          <w:u w:val="single"/>
        </w:rPr>
        <w:t>Fourteen hundred billion tons of carbon are thought to be frozen in the Arctic’s permafrost, which is twice as much carbon as is currently in the atmosphere. But the Arctic is warming two times faster than the rest of the planet—it has already warmed 2°C above pre-industrial levels. As it warms and thaws the permafrost, microbes come out of hibernation and break down the organic carbon in the soil, releasing CO2 and methane, which then trigger even more warming and melting. The 2019 Arctic Report Card from NOAA found that the Arctic’s thawing permafrost could be releasing 300 to 600 million tons of carbon per year into the atmosphere.</w:t>
      </w:r>
      <w:r>
        <w:rPr>
          <w:u w:val="single"/>
        </w:rPr>
        <w:t xml:space="preserve"> </w:t>
      </w:r>
      <w:r w:rsidRPr="007F1E3C">
        <w:rPr>
          <w:u w:val="single"/>
        </w:rPr>
        <w:t>Methane stored in ice-like formations called hydrates are also found in permafrost in ocean sediments. This methane may be released as hydrates are thawed by warming seawater. Scientists recently discovered methane leaking from a giant ancient reservoir of methane below the permafrost of the Laptev Sea in the East Siberian Arctic Ocean.</w:t>
      </w:r>
      <w:r>
        <w:rPr>
          <w:u w:val="single"/>
        </w:rPr>
        <w:t xml:space="preserve"> </w:t>
      </w:r>
      <w:r w:rsidRPr="007F1E3C">
        <w:rPr>
          <w:u w:val="single"/>
        </w:rPr>
        <w:t>Scientists don’t know exactly how much carbon could ultimately be released by thawing permafrost or when. According to one report, 2°C of warming could mean the loss of 40 percent of the world’s permafrost.</w:t>
      </w:r>
      <w:r>
        <w:rPr>
          <w:u w:val="single"/>
        </w:rPr>
        <w:t xml:space="preserve"> </w:t>
      </w:r>
      <w:r w:rsidRPr="00B868D3">
        <w:rPr>
          <w:highlight w:val="cyan"/>
          <w:u w:val="single"/>
        </w:rPr>
        <w:t>ENSO</w:t>
      </w:r>
      <w:r>
        <w:rPr>
          <w:u w:val="single"/>
        </w:rPr>
        <w:t xml:space="preserve"> </w:t>
      </w:r>
      <w:r w:rsidRPr="007F1E3C">
        <w:rPr>
          <w:u w:val="single"/>
        </w:rPr>
        <w:t>El Niño and La Niña are the warm and cool, naturally occurring weather patterns across the tropical Pacific—the El Niño-Southern Oscillation, or ENSO. Every two to seven years, the pattern alternates, bringing disruptions in temperature and precipitation. El Niño causes impacts around the world, such as more drought in India, Indonesia and Brazil, and flooding in Peru. As the ocean warms, it could push ENSO past a tipping point, which would make El Niño events more severe and frequent and could increase drought in the Amazon.</w:t>
      </w:r>
      <w:r>
        <w:rPr>
          <w:u w:val="single"/>
        </w:rPr>
        <w:t xml:space="preserve"> </w:t>
      </w:r>
      <w:r w:rsidRPr="00B868D3">
        <w:rPr>
          <w:sz w:val="16"/>
        </w:rPr>
        <w:t xml:space="preserve">Tipping point interactions </w:t>
      </w:r>
      <w:r w:rsidRPr="007F1E3C">
        <w:rPr>
          <w:u w:val="single"/>
        </w:rPr>
        <w:t xml:space="preserve">A recent study of the WAIS, the Greenland ice sheet, the AMOC, ENSO, and the Amazon rainforest tipping points found that they could interact with one another before temperatures reach 2°C. This interaction would enable tipping to occur at lower thresholds than previously expected. The risk analysis found that a cascade could potentially begin with the melting of the ice sheets because their critical thresholds are lower. For example, as the Greenland ice sheet releases fresh water into the North Atlantic, the AMOC could slow. This would result in less heat being transported towards the north. As the North got colder, it could potentially help stabilize the Greenland ice sheet. However, it would also result in warmer water in the Southern </w:t>
      </w:r>
      <w:proofErr w:type="gramStart"/>
      <w:r w:rsidRPr="007F1E3C">
        <w:rPr>
          <w:u w:val="single"/>
        </w:rPr>
        <w:t>Ocean</w:t>
      </w:r>
      <w:proofErr w:type="gramEnd"/>
      <w:r w:rsidRPr="007F1E3C">
        <w:rPr>
          <w:u w:val="single"/>
        </w:rPr>
        <w:t xml:space="preserve"> and this could lead to more drought in some parts of the Amazon while others get more rainfall. Changes in the AMOC could also trigger changes in ENSO, leading to a more permanent El Niño state, whose impacts could lower the critical threshold for Amazon dieback.</w:t>
      </w:r>
      <w:r>
        <w:rPr>
          <w:u w:val="single"/>
        </w:rPr>
        <w:t xml:space="preserve"> </w:t>
      </w:r>
      <w:r w:rsidRPr="00B868D3">
        <w:rPr>
          <w:sz w:val="16"/>
        </w:rPr>
        <w:t xml:space="preserve">The </w:t>
      </w:r>
      <w:r w:rsidRPr="00B868D3">
        <w:rPr>
          <w:highlight w:val="cyan"/>
          <w:u w:val="single"/>
        </w:rPr>
        <w:t>scientists</w:t>
      </w:r>
      <w:r w:rsidRPr="00B868D3">
        <w:rPr>
          <w:u w:val="single"/>
        </w:rPr>
        <w:t xml:space="preserve"> </w:t>
      </w:r>
      <w:r w:rsidRPr="00B868D3">
        <w:rPr>
          <w:highlight w:val="cyan"/>
          <w:u w:val="single"/>
        </w:rPr>
        <w:t>say</w:t>
      </w:r>
      <w:r w:rsidRPr="00B868D3">
        <w:rPr>
          <w:sz w:val="16"/>
        </w:rPr>
        <w:t xml:space="preserve"> that these changes would occur over </w:t>
      </w:r>
      <w:proofErr w:type="gramStart"/>
      <w:r w:rsidRPr="00B868D3">
        <w:rPr>
          <w:sz w:val="16"/>
        </w:rPr>
        <w:t>long time</w:t>
      </w:r>
      <w:proofErr w:type="gramEnd"/>
      <w:r w:rsidRPr="00B868D3">
        <w:rPr>
          <w:sz w:val="16"/>
        </w:rPr>
        <w:t xml:space="preserve"> scales, and that the limits of computing power make it impossible to represent each climate system’s tipping point or their interactions exactly. Can we avoid the climate tipping points? </w:t>
      </w:r>
      <w:r w:rsidRPr="007F1E3C">
        <w:rPr>
          <w:u w:val="single"/>
        </w:rPr>
        <w:t xml:space="preserve">Seventy-three percent of people in G20 countries </w:t>
      </w:r>
      <w:r w:rsidRPr="00B868D3">
        <w:rPr>
          <w:u w:val="single"/>
        </w:rPr>
        <w:t xml:space="preserve">think </w:t>
      </w:r>
      <w:r w:rsidRPr="00B868D3">
        <w:rPr>
          <w:highlight w:val="cyan"/>
          <w:u w:val="single"/>
        </w:rPr>
        <w:t>Earth</w:t>
      </w:r>
      <w:r w:rsidRPr="007F1E3C">
        <w:rPr>
          <w:u w:val="single"/>
        </w:rPr>
        <w:t xml:space="preserve"> is </w:t>
      </w:r>
      <w:r w:rsidRPr="00B868D3">
        <w:rPr>
          <w:highlight w:val="cyan"/>
          <w:u w:val="single"/>
        </w:rPr>
        <w:t>close to climate tipping points</w:t>
      </w:r>
      <w:r w:rsidRPr="007F1E3C">
        <w:rPr>
          <w:u w:val="single"/>
        </w:rPr>
        <w:t xml:space="preserve">, according to a Global Commons Alliance poll. And much research indicates that if we do not curb our carbon emissions immediately to keep global warming below 2°C, we are </w:t>
      </w:r>
      <w:r w:rsidRPr="00B868D3">
        <w:rPr>
          <w:highlight w:val="cyan"/>
          <w:u w:val="single"/>
        </w:rPr>
        <w:t>headed for irreversible and catastrophic conditions</w:t>
      </w:r>
      <w:r w:rsidRPr="007F1E3C">
        <w:rPr>
          <w:u w:val="single"/>
        </w:rPr>
        <w:t>. But some experts are more sanguine.</w:t>
      </w:r>
      <w:r>
        <w:rPr>
          <w:u w:val="single"/>
        </w:rPr>
        <w:t xml:space="preserve"> </w:t>
      </w:r>
      <w:r w:rsidRPr="00B868D3">
        <w:rPr>
          <w:sz w:val="16"/>
        </w:rPr>
        <w:t xml:space="preserve">Robin Bell, a polar scientist at Columbia University’s Lamont-Doherty Earth Observatory, who specializes in ice sheet dynamics, doesn’t believe the ice sheets are at a tipping point yet. “The most recent science is suggesting that maybe some of the runaway mechanisms we were worried about, might not occur,” she said. “For example, in terms of the WAIS, pressure on the giant river of ice could keep it from flowing. It means either we just need to keep icebergs in the way, or maybe it’s something we can think about engineering. It’s not that we </w:t>
      </w:r>
      <w:proofErr w:type="gramStart"/>
      <w:r w:rsidRPr="00B868D3">
        <w:rPr>
          <w:sz w:val="16"/>
        </w:rPr>
        <w:t>have to</w:t>
      </w:r>
      <w:proofErr w:type="gramEnd"/>
      <w:r w:rsidRPr="00B868D3">
        <w:rPr>
          <w:sz w:val="16"/>
        </w:rPr>
        <w:t xml:space="preserve"> hold the whole thing back, we just have to put a little pressure on it, and it will possibly not collapse—the ice sheet may not be as bad as we thought and maybe we have some time to get our act together.” Bell worries more about the social tipping points than the physical ones. Will they occur fast enough to forestall climate tipping points? Social tipping points are the points where many members of society quickly and dramatically change their behavior or thinking. A 2020 study proposed six social tipping points that could help stabilize Earth’s climate: removing fossil-fuel subsidies and incentivizing decentralized energy generation, building carbon-neutral cities, divesting from assets linked to fossil fuels, clarifying the moral implications of fossil fuels, expanding climate education and engagement, and making greenhouse gas emissions transparent. </w:t>
      </w:r>
      <w:proofErr w:type="gramStart"/>
      <w:r w:rsidRPr="00B868D3">
        <w:rPr>
          <w:sz w:val="16"/>
        </w:rPr>
        <w:t>”The</w:t>
      </w:r>
      <w:proofErr w:type="gramEnd"/>
      <w:r w:rsidRPr="00B868D3">
        <w:rPr>
          <w:sz w:val="16"/>
        </w:rPr>
        <w:t xml:space="preserve"> real question is: Is there the social will to act?” Bell said. “And it appears that the social will is emerging. We really are starting to have serious conversations. People from the individual scale to the government scale are </w:t>
      </w:r>
      <w:proofErr w:type="gramStart"/>
      <w:r w:rsidRPr="00B868D3">
        <w:rPr>
          <w:sz w:val="16"/>
        </w:rPr>
        <w:t>taking action</w:t>
      </w:r>
      <w:proofErr w:type="gramEnd"/>
      <w:r w:rsidRPr="00B868D3">
        <w:rPr>
          <w:sz w:val="16"/>
        </w:rPr>
        <w:t xml:space="preserve">, and that’s what needs to happen.” Steve Cohen, senior vice dean of Columbia University’s School of Professional Studies and a professor in the Practice of Public Affairs at Columbia’s School of International and Public Affairs, places his hope in technology. “The most important driver of change in the modern world has been technology,” he said. “And it’s a pretty simple equation: technological change leads to economic change, leads to social and cultural change, which leads to political change.” Technological change can be difficult to predict but can sometimes lead to rapid changes, said Cohen, citing the ubiquitous and indispensable smart phone as a prime example. “The phone is the most important thing you take when you leave the house because it’s a portable computer that you bring around with you. Would anybody </w:t>
      </w:r>
      <w:proofErr w:type="gramStart"/>
      <w:r w:rsidRPr="00B868D3">
        <w:rPr>
          <w:sz w:val="16"/>
        </w:rPr>
        <w:t>have</w:t>
      </w:r>
      <w:proofErr w:type="gramEnd"/>
      <w:r w:rsidRPr="00B868D3">
        <w:rPr>
          <w:sz w:val="16"/>
        </w:rPr>
        <w:t xml:space="preserve"> predicted that 25 years ago?” He also puts great hope in young people. “If you look at polling data, young people by a huge margin understand the climate issue. And it cuts across ideology, cuts across everything. It you’re under 30, you know, there’s a climate crisis.” The pledges countries make in Glasgow at COP26 and the policies they implement afterwards will ultimately determine how close the world will come to climate tipping points. Greta Thunberg, the 18-year-old Swedish climate activist with millions of young followers, went to Glasgow to join a climate strike and put pressure on politicians to get them to make real commitments to curb climate change. “We know that change is possible because we can look back in history and see that there have been massive changes in society that have been unprecedented,” Thunberg said. “If we felt like there wasn’t any hope, we wouldn’t be activists.”</w:t>
      </w:r>
    </w:p>
    <w:p w14:paraId="6B1F6CEA" w14:textId="77777777" w:rsidR="00C713CB" w:rsidRDefault="00C713CB" w:rsidP="00C713CB">
      <w:pPr>
        <w:pStyle w:val="Heading4"/>
      </w:pPr>
      <w:r>
        <w:t xml:space="preserve">Fake news </w:t>
      </w:r>
      <w:r w:rsidRPr="002F76D2">
        <w:rPr>
          <w:i/>
          <w:u w:val="single"/>
        </w:rPr>
        <w:t>decimates</w:t>
      </w:r>
      <w:r>
        <w:t xml:space="preserve"> climate goals – assumes </w:t>
      </w:r>
      <w:r w:rsidRPr="002F76D2">
        <w:rPr>
          <w:u w:val="single"/>
        </w:rPr>
        <w:t>thumpers</w:t>
      </w:r>
      <w:r w:rsidRPr="002F76D2">
        <w:t xml:space="preserve"> and </w:t>
      </w:r>
      <w:r w:rsidRPr="002F76D2">
        <w:rPr>
          <w:u w:val="single"/>
        </w:rPr>
        <w:t>adaptation</w:t>
      </w:r>
    </w:p>
    <w:p w14:paraId="2FA24A84" w14:textId="77777777" w:rsidR="00C713CB" w:rsidRPr="008A4982" w:rsidRDefault="00C713CB" w:rsidP="00C713CB">
      <w:pPr>
        <w:rPr>
          <w:rStyle w:val="Style13ptBold"/>
        </w:rPr>
      </w:pPr>
      <w:r>
        <w:rPr>
          <w:rStyle w:val="Style13ptBold"/>
        </w:rPr>
        <w:t xml:space="preserve">IANS ’21 </w:t>
      </w:r>
      <w:r w:rsidRPr="00540EED">
        <w:t>[Indo-Asian News Service or IANS is a private Indian news agency</w:t>
      </w:r>
      <w:r>
        <w:t>, “</w:t>
      </w:r>
      <w:r w:rsidRPr="00540EED">
        <w:t>Fake news is stopping us from achieving climate goals, claim scientists</w:t>
      </w:r>
      <w:r>
        <w:t xml:space="preserve">”, 03-23-2021, </w:t>
      </w:r>
      <w:r w:rsidRPr="00540EED">
        <w:t>https://www.freepressjournal.in/science/fake-news-is-stopping-us-from-achieving-climate-goals-claim-scientists</w:t>
      </w:r>
      <w:r>
        <w:t>]//pranav</w:t>
      </w:r>
    </w:p>
    <w:p w14:paraId="00116706" w14:textId="77777777" w:rsidR="00C713CB" w:rsidRDefault="00C713CB" w:rsidP="00C713CB">
      <w:r>
        <w:t xml:space="preserve">London: </w:t>
      </w:r>
      <w:r w:rsidRPr="0056765E">
        <w:rPr>
          <w:rStyle w:val="Emphasis"/>
          <w:highlight w:val="green"/>
        </w:rPr>
        <w:t>While</w:t>
      </w:r>
      <w:r w:rsidRPr="008064A0">
        <w:rPr>
          <w:rStyle w:val="Emphasis"/>
        </w:rPr>
        <w:t xml:space="preserve"> </w:t>
      </w:r>
      <w:r w:rsidRPr="0056765E">
        <w:rPr>
          <w:rStyle w:val="Emphasis"/>
          <w:highlight w:val="green"/>
        </w:rPr>
        <w:t>tech</w:t>
      </w:r>
      <w:r w:rsidRPr="008064A0">
        <w:rPr>
          <w:rStyle w:val="Emphasis"/>
        </w:rPr>
        <w:t xml:space="preserve">nologies such as Artificial Intelligence (AI) </w:t>
      </w:r>
      <w:r w:rsidRPr="0056765E">
        <w:rPr>
          <w:rStyle w:val="Emphasis"/>
          <w:highlight w:val="green"/>
        </w:rPr>
        <w:t>could help</w:t>
      </w:r>
      <w:r w:rsidRPr="008064A0">
        <w:rPr>
          <w:rStyle w:val="Emphasis"/>
        </w:rPr>
        <w:t xml:space="preserve"> the world </w:t>
      </w:r>
      <w:r w:rsidRPr="0056765E">
        <w:rPr>
          <w:rStyle w:val="Emphasis"/>
          <w:highlight w:val="green"/>
        </w:rPr>
        <w:t>deal with</w:t>
      </w:r>
      <w:r w:rsidRPr="008064A0">
        <w:rPr>
          <w:rStyle w:val="Emphasis"/>
        </w:rPr>
        <w:t xml:space="preserve"> dangerous </w:t>
      </w:r>
      <w:r w:rsidRPr="0056765E">
        <w:rPr>
          <w:rStyle w:val="Emphasis"/>
          <w:highlight w:val="green"/>
        </w:rPr>
        <w:t>climate</w:t>
      </w:r>
      <w:r w:rsidRPr="008064A0">
        <w:rPr>
          <w:rStyle w:val="Emphasis"/>
        </w:rPr>
        <w:t xml:space="preserve"> and environmental </w:t>
      </w:r>
      <w:r w:rsidRPr="0056765E">
        <w:rPr>
          <w:rStyle w:val="Emphasis"/>
          <w:highlight w:val="green"/>
        </w:rPr>
        <w:t>change, fake news</w:t>
      </w:r>
      <w:r w:rsidRPr="008064A0">
        <w:rPr>
          <w:rStyle w:val="Emphasis"/>
        </w:rPr>
        <w:t xml:space="preserve"> on social media </w:t>
      </w:r>
      <w:r w:rsidRPr="0056765E">
        <w:rPr>
          <w:rStyle w:val="Emphasis"/>
          <w:highlight w:val="green"/>
        </w:rPr>
        <w:t>about</w:t>
      </w:r>
      <w:r w:rsidRPr="008064A0">
        <w:rPr>
          <w:rStyle w:val="Emphasis"/>
        </w:rPr>
        <w:t xml:space="preserve"> global </w:t>
      </w:r>
      <w:r w:rsidRPr="0056765E">
        <w:rPr>
          <w:rStyle w:val="Emphasis"/>
          <w:highlight w:val="green"/>
        </w:rPr>
        <w:t>warming</w:t>
      </w:r>
      <w:r w:rsidRPr="008064A0">
        <w:rPr>
          <w:rStyle w:val="Emphasis"/>
        </w:rPr>
        <w:t xml:space="preserve"> </w:t>
      </w:r>
      <w:r w:rsidRPr="0056765E">
        <w:rPr>
          <w:rStyle w:val="Emphasis"/>
          <w:highlight w:val="green"/>
        </w:rPr>
        <w:t>and biodiversity loss</w:t>
      </w:r>
      <w:r w:rsidRPr="008064A0">
        <w:rPr>
          <w:rStyle w:val="Emphasis"/>
        </w:rPr>
        <w:t xml:space="preserve"> has </w:t>
      </w:r>
      <w:r w:rsidRPr="0056765E">
        <w:rPr>
          <w:rStyle w:val="Emphasis"/>
          <w:highlight w:val="green"/>
        </w:rPr>
        <w:t>emerged as a barrier</w:t>
      </w:r>
      <w:r w:rsidRPr="008064A0">
        <w:rPr>
          <w:rStyle w:val="Emphasis"/>
        </w:rPr>
        <w:t xml:space="preserve"> </w:t>
      </w:r>
      <w:r w:rsidRPr="0056765E">
        <w:rPr>
          <w:rStyle w:val="Emphasis"/>
          <w:highlight w:val="green"/>
        </w:rPr>
        <w:t>in</w:t>
      </w:r>
      <w:r w:rsidRPr="008064A0">
        <w:rPr>
          <w:rStyle w:val="Emphasis"/>
        </w:rPr>
        <w:t xml:space="preserve"> the climate change </w:t>
      </w:r>
      <w:r w:rsidRPr="0056765E">
        <w:rPr>
          <w:rStyle w:val="Emphasis"/>
          <w:highlight w:val="green"/>
        </w:rPr>
        <w:t>mitigation</w:t>
      </w:r>
      <w:r w:rsidRPr="008064A0">
        <w:rPr>
          <w:rStyle w:val="Emphasis"/>
        </w:rPr>
        <w:t xml:space="preserve"> </w:t>
      </w:r>
      <w:r w:rsidRPr="0056765E">
        <w:rPr>
          <w:rStyle w:val="Emphasis"/>
          <w:highlight w:val="green"/>
        </w:rPr>
        <w:t>efforts</w:t>
      </w:r>
      <w:r>
        <w:t xml:space="preserve">, a group of scientists has warned. The report, published in </w:t>
      </w:r>
      <w:proofErr w:type="spellStart"/>
      <w:r>
        <w:t>Ambio</w:t>
      </w:r>
      <w:proofErr w:type="spellEnd"/>
      <w:r>
        <w:t xml:space="preserve">, a journal of the Royal Swedish Academy of Sciences, concludes that inequality and environmental challenges are deeply linked. Reducing inequality will increase trust within societies. Trust is essential for governments to make long-term decisions, the report argues. </w:t>
      </w:r>
      <w:r w:rsidRPr="0056765E">
        <w:rPr>
          <w:rStyle w:val="Emphasis"/>
          <w:highlight w:val="green"/>
        </w:rPr>
        <w:t>Social media</w:t>
      </w:r>
      <w:r w:rsidRPr="008064A0">
        <w:rPr>
          <w:rStyle w:val="Emphasis"/>
        </w:rPr>
        <w:t xml:space="preserve"> </w:t>
      </w:r>
      <w:r w:rsidRPr="0056765E">
        <w:rPr>
          <w:rStyle w:val="Emphasis"/>
          <w:highlight w:val="green"/>
        </w:rPr>
        <w:t>and access to reliable knowledge</w:t>
      </w:r>
      <w:r w:rsidRPr="008064A0">
        <w:rPr>
          <w:rStyle w:val="Emphasis"/>
        </w:rPr>
        <w:t xml:space="preserve"> is also highlighted as a </w:t>
      </w:r>
      <w:r w:rsidRPr="0056765E">
        <w:rPr>
          <w:rStyle w:val="Emphasis"/>
          <w:highlight w:val="green"/>
        </w:rPr>
        <w:t>barrier to progress</w:t>
      </w:r>
      <w:r>
        <w:t xml:space="preserve">. </w:t>
      </w:r>
      <w:r w:rsidRPr="008064A0">
        <w:rPr>
          <w:rStyle w:val="Emphasis"/>
        </w:rPr>
        <w:t>"As the pressure of human activities accelerates on Earth, so too does the hope that technologies such as artificial intelligence will be able to help us deal with dangerous climate and environmental change,"</w:t>
      </w:r>
      <w:r>
        <w:t xml:space="preserve"> said Co-author Victor </w:t>
      </w:r>
      <w:proofErr w:type="spellStart"/>
      <w:r>
        <w:t>Galaz</w:t>
      </w:r>
      <w:proofErr w:type="spellEnd"/>
      <w:r>
        <w:t xml:space="preserve">, Deputy Director of the Stockholm Resilience Centre. "That will only happen however, if we act forcefully in ways that redirects the direction of technological change towards planetary stewardship and responsible innovation." </w:t>
      </w:r>
      <w:r w:rsidRPr="0056765E">
        <w:rPr>
          <w:rStyle w:val="Emphasis"/>
          <w:highlight w:val="green"/>
        </w:rPr>
        <w:t>Human actions</w:t>
      </w:r>
      <w:r w:rsidRPr="008064A0">
        <w:rPr>
          <w:rStyle w:val="Emphasis"/>
        </w:rPr>
        <w:t xml:space="preserve"> are </w:t>
      </w:r>
      <w:r w:rsidRPr="0056765E">
        <w:rPr>
          <w:rStyle w:val="Emphasis"/>
          <w:highlight w:val="green"/>
        </w:rPr>
        <w:t>threatening the</w:t>
      </w:r>
      <w:r w:rsidRPr="008064A0">
        <w:rPr>
          <w:rStyle w:val="Emphasis"/>
        </w:rPr>
        <w:t xml:space="preserve"> resilience and stability of Earth's </w:t>
      </w:r>
      <w:r w:rsidRPr="0056765E">
        <w:rPr>
          <w:rStyle w:val="Emphasis"/>
          <w:highlight w:val="green"/>
        </w:rPr>
        <w:t>biosphere</w:t>
      </w:r>
      <w:r>
        <w:t xml:space="preserve"> -- the wafer-thin veil around Earth where life thrives, according to the report published for the first Nobel Prize Summit, a digital gathering to be held in April to discuss the state of the planet in the wake of the Covid-19 pandemic. "In a single human lifetime, largely since the 1950s, </w:t>
      </w:r>
      <w:r w:rsidRPr="008064A0">
        <w:rPr>
          <w:rStyle w:val="Emphasis"/>
        </w:rPr>
        <w:t xml:space="preserve">we have </w:t>
      </w:r>
      <w:r w:rsidRPr="0056765E">
        <w:rPr>
          <w:rStyle w:val="Emphasis"/>
          <w:highlight w:val="green"/>
        </w:rPr>
        <w:t>grossly simplified</w:t>
      </w:r>
      <w:r w:rsidRPr="008064A0">
        <w:rPr>
          <w:rStyle w:val="Emphasis"/>
        </w:rPr>
        <w:t xml:space="preserve"> the biosphere, a </w:t>
      </w:r>
      <w:r w:rsidRPr="0056765E">
        <w:rPr>
          <w:rStyle w:val="Emphasis"/>
          <w:highlight w:val="green"/>
        </w:rPr>
        <w:t>system</w:t>
      </w:r>
      <w:r w:rsidRPr="008064A0">
        <w:rPr>
          <w:rStyle w:val="Emphasis"/>
        </w:rPr>
        <w:t xml:space="preserve"> that has evolved over 3.8 billion years.</w:t>
      </w:r>
      <w:r>
        <w:t xml:space="preserve"> Now just a few plants and animals dominate the land and oceans," said lead author Carl </w:t>
      </w:r>
      <w:proofErr w:type="spellStart"/>
      <w:r>
        <w:t>Folke</w:t>
      </w:r>
      <w:proofErr w:type="spellEnd"/>
      <w:r>
        <w:t xml:space="preserve">, Director of the </w:t>
      </w:r>
      <w:proofErr w:type="spellStart"/>
      <w:r>
        <w:t>Beijer</w:t>
      </w:r>
      <w:proofErr w:type="spellEnd"/>
      <w:r>
        <w:t xml:space="preserve"> Institute of Ecological Economics and Chair of the Stockholm Resilience Centre at Stockholm University. </w:t>
      </w:r>
      <w:r w:rsidRPr="008064A0">
        <w:rPr>
          <w:rStyle w:val="Emphasis"/>
        </w:rPr>
        <w:t xml:space="preserve">"Our actions are </w:t>
      </w:r>
      <w:r w:rsidRPr="0056765E">
        <w:rPr>
          <w:rStyle w:val="Emphasis"/>
          <w:highlight w:val="green"/>
        </w:rPr>
        <w:t>making</w:t>
      </w:r>
      <w:r w:rsidRPr="008064A0">
        <w:rPr>
          <w:rStyle w:val="Emphasis"/>
        </w:rPr>
        <w:t xml:space="preserve"> </w:t>
      </w:r>
      <w:r w:rsidRPr="0056765E">
        <w:rPr>
          <w:rStyle w:val="Emphasis"/>
          <w:highlight w:val="green"/>
        </w:rPr>
        <w:t>the biosphere</w:t>
      </w:r>
      <w:r w:rsidRPr="008064A0">
        <w:rPr>
          <w:rStyle w:val="Emphasis"/>
        </w:rPr>
        <w:t xml:space="preserve"> more </w:t>
      </w:r>
      <w:r w:rsidRPr="0056765E">
        <w:rPr>
          <w:rStyle w:val="Emphasis"/>
          <w:highlight w:val="green"/>
        </w:rPr>
        <w:t>fragile</w:t>
      </w:r>
      <w:r w:rsidRPr="008064A0">
        <w:rPr>
          <w:rStyle w:val="Emphasis"/>
        </w:rPr>
        <w:t xml:space="preserve">, </w:t>
      </w:r>
      <w:r w:rsidRPr="0056765E">
        <w:rPr>
          <w:rStyle w:val="Emphasis"/>
          <w:highlight w:val="green"/>
        </w:rPr>
        <w:t>less resilient</w:t>
      </w:r>
      <w:r w:rsidRPr="008064A0">
        <w:rPr>
          <w:rStyle w:val="Emphasis"/>
        </w:rPr>
        <w:t xml:space="preserve"> </w:t>
      </w:r>
      <w:r w:rsidRPr="0056765E">
        <w:rPr>
          <w:rStyle w:val="Emphasis"/>
          <w:highlight w:val="green"/>
        </w:rPr>
        <w:t>and more prone to shocks</w:t>
      </w:r>
      <w:r w:rsidRPr="008064A0">
        <w:rPr>
          <w:rStyle w:val="Emphasis"/>
        </w:rPr>
        <w:t xml:space="preserve"> than before</w:t>
      </w:r>
      <w:r>
        <w:t>."</w:t>
      </w:r>
    </w:p>
    <w:p w14:paraId="36AA0614" w14:textId="77777777" w:rsidR="00C713CB" w:rsidRDefault="00C713CB" w:rsidP="00C713CB">
      <w:pPr>
        <w:pStyle w:val="Heading4"/>
      </w:pPr>
      <w:r>
        <w:t xml:space="preserve">Fake news </w:t>
      </w:r>
      <w:r w:rsidRPr="00B52E4F">
        <w:rPr>
          <w:i/>
          <w:u w:val="single"/>
        </w:rPr>
        <w:t>weakens</w:t>
      </w:r>
      <w:r w:rsidRPr="00B52E4F">
        <w:t xml:space="preserve"> perception</w:t>
      </w:r>
      <w:r>
        <w:t xml:space="preserve"> of climate change – misinformation </w:t>
      </w:r>
      <w:r w:rsidRPr="00B52E4F">
        <w:rPr>
          <w:i/>
          <w:u w:val="single"/>
        </w:rPr>
        <w:t>uniquely</w:t>
      </w:r>
      <w:r>
        <w:t xml:space="preserve"> targets climate science.</w:t>
      </w:r>
    </w:p>
    <w:p w14:paraId="33B81040" w14:textId="77777777" w:rsidR="00C713CB" w:rsidRPr="002804F7" w:rsidRDefault="00C713CB" w:rsidP="00C713CB">
      <w:pPr>
        <w:rPr>
          <w:rStyle w:val="Style13ptBold"/>
        </w:rPr>
      </w:pPr>
      <w:r>
        <w:rPr>
          <w:rStyle w:val="Style13ptBold"/>
        </w:rPr>
        <w:t xml:space="preserve">Drummond &amp; Woods ’20 </w:t>
      </w:r>
      <w:r w:rsidRPr="002804F7">
        <w:t>[</w:t>
      </w:r>
      <w:r>
        <w:t xml:space="preserve">Interview of Caitlin Drummond with questions asked by Taylor Woods, Caitlin Drummond - </w:t>
      </w:r>
      <w:r w:rsidRPr="002804F7">
        <w:t>assistant professor at ASU's​ ​School of Human Evolution and Social Change​, teaching courses within the school’s environmental social science program</w:t>
      </w:r>
      <w:r>
        <w:t>, “</w:t>
      </w:r>
      <w:r w:rsidRPr="002804F7">
        <w:t>Study finds brief exposure to 'fake news' can affect beliefs on climate change</w:t>
      </w:r>
      <w:r>
        <w:t xml:space="preserve">”, 08-31-2020, </w:t>
      </w:r>
      <w:r w:rsidRPr="002804F7">
        <w:t>https://news.asu.edu/20200831-study-finds-brief-exposure-fake-news-can-affect-beliefs-climate-change</w:t>
      </w:r>
      <w:r>
        <w:t>]//pranav</w:t>
      </w:r>
    </w:p>
    <w:p w14:paraId="37542657" w14:textId="77777777" w:rsidR="00C713CB" w:rsidRPr="009921FB" w:rsidRDefault="00C713CB" w:rsidP="00C713CB">
      <w:pPr>
        <w:rPr>
          <w:sz w:val="16"/>
          <w:szCs w:val="16"/>
        </w:rPr>
      </w:pPr>
      <w:r w:rsidRPr="009921FB">
        <w:rPr>
          <w:sz w:val="16"/>
          <w:szCs w:val="16"/>
        </w:rPr>
        <w:t>Question: What is the overall goal of this research?</w:t>
      </w:r>
    </w:p>
    <w:p w14:paraId="324FAF33" w14:textId="77777777" w:rsidR="00C713CB" w:rsidRDefault="00C713CB" w:rsidP="00C713CB">
      <w:pPr>
        <w:rPr>
          <w:sz w:val="16"/>
        </w:rPr>
      </w:pPr>
      <w:r w:rsidRPr="009921FB">
        <w:rPr>
          <w:sz w:val="16"/>
        </w:rPr>
        <w:t xml:space="preserve">Answer: Our </w:t>
      </w:r>
      <w:r w:rsidRPr="00B52E4F">
        <w:rPr>
          <w:rStyle w:val="Emphasis"/>
        </w:rPr>
        <w:t xml:space="preserve">research sought to better understand how </w:t>
      </w:r>
      <w:r w:rsidRPr="0056765E">
        <w:rPr>
          <w:rStyle w:val="Emphasis"/>
          <w:highlight w:val="green"/>
        </w:rPr>
        <w:t>exposure to fake news</w:t>
      </w:r>
      <w:r w:rsidRPr="00B52E4F">
        <w:rPr>
          <w:rStyle w:val="Emphasis"/>
        </w:rPr>
        <w:t xml:space="preserve"> that </w:t>
      </w:r>
      <w:r w:rsidRPr="0056765E">
        <w:rPr>
          <w:rStyle w:val="Emphasis"/>
          <w:highlight w:val="green"/>
        </w:rPr>
        <w:t>casts doubt</w:t>
      </w:r>
      <w:r w:rsidRPr="00B52E4F">
        <w:rPr>
          <w:rStyle w:val="Emphasis"/>
        </w:rPr>
        <w:t xml:space="preserve"> </w:t>
      </w:r>
      <w:r w:rsidRPr="0056765E">
        <w:rPr>
          <w:rStyle w:val="Emphasis"/>
          <w:highlight w:val="green"/>
        </w:rPr>
        <w:t>on</w:t>
      </w:r>
      <w:r w:rsidRPr="00B52E4F">
        <w:rPr>
          <w:rStyle w:val="Emphasis"/>
        </w:rPr>
        <w:t xml:space="preserve"> the </w:t>
      </w:r>
      <w:r w:rsidRPr="0056765E">
        <w:rPr>
          <w:rStyle w:val="Emphasis"/>
          <w:highlight w:val="green"/>
        </w:rPr>
        <w:t>existence of climate change</w:t>
      </w:r>
      <w:r w:rsidRPr="00B52E4F">
        <w:rPr>
          <w:rStyle w:val="Emphasis"/>
        </w:rPr>
        <w:t xml:space="preserve"> might </w:t>
      </w:r>
      <w:r w:rsidRPr="0056765E">
        <w:rPr>
          <w:rStyle w:val="Emphasis"/>
          <w:highlight w:val="green"/>
        </w:rPr>
        <w:t>influence</w:t>
      </w:r>
      <w:r w:rsidRPr="00B52E4F">
        <w:rPr>
          <w:rStyle w:val="Emphasis"/>
        </w:rPr>
        <w:t xml:space="preserve"> people's subsequent </w:t>
      </w:r>
      <w:r w:rsidRPr="0056765E">
        <w:rPr>
          <w:rStyle w:val="Emphasis"/>
          <w:highlight w:val="green"/>
        </w:rPr>
        <w:t>beliefs</w:t>
      </w:r>
      <w:r w:rsidRPr="009921FB">
        <w:rPr>
          <w:sz w:val="16"/>
        </w:rPr>
        <w:t xml:space="preserve">. </w:t>
      </w:r>
      <w:r w:rsidRPr="00B52E4F">
        <w:rPr>
          <w:rStyle w:val="Emphasis"/>
        </w:rPr>
        <w:t>People’s beliefs</w:t>
      </w:r>
      <w:r w:rsidRPr="009921FB">
        <w:rPr>
          <w:sz w:val="16"/>
        </w:rPr>
        <w:t xml:space="preserve">, such as </w:t>
      </w:r>
      <w:proofErr w:type="gramStart"/>
      <w:r w:rsidRPr="009921FB">
        <w:rPr>
          <w:sz w:val="16"/>
        </w:rPr>
        <w:t>whether or not</w:t>
      </w:r>
      <w:proofErr w:type="gramEnd"/>
      <w:r w:rsidRPr="009921FB">
        <w:rPr>
          <w:sz w:val="16"/>
        </w:rPr>
        <w:t xml:space="preserve"> they believe in climate change or whether or not they trust scientists, </w:t>
      </w:r>
      <w:r w:rsidRPr="00B52E4F">
        <w:rPr>
          <w:rStyle w:val="Emphasis"/>
        </w:rPr>
        <w:t xml:space="preserve">are </w:t>
      </w:r>
      <w:r w:rsidRPr="0056765E">
        <w:rPr>
          <w:rStyle w:val="Emphasis"/>
          <w:highlight w:val="green"/>
        </w:rPr>
        <w:t>important to</w:t>
      </w:r>
      <w:r w:rsidRPr="00B52E4F">
        <w:rPr>
          <w:rStyle w:val="Emphasis"/>
        </w:rPr>
        <w:t xml:space="preserve"> the </w:t>
      </w:r>
      <w:r w:rsidRPr="0056765E">
        <w:rPr>
          <w:rStyle w:val="Emphasis"/>
          <w:highlight w:val="green"/>
        </w:rPr>
        <w:t>decisions</w:t>
      </w:r>
      <w:r w:rsidRPr="00B52E4F">
        <w:rPr>
          <w:rStyle w:val="Emphasis"/>
        </w:rPr>
        <w:t xml:space="preserve"> they make </w:t>
      </w:r>
      <w:r w:rsidRPr="0056765E">
        <w:rPr>
          <w:rStyle w:val="Emphasis"/>
          <w:highlight w:val="green"/>
        </w:rPr>
        <w:t>around climate change</w:t>
      </w:r>
      <w:r w:rsidRPr="0056765E">
        <w:rPr>
          <w:sz w:val="16"/>
          <w:highlight w:val="green"/>
        </w:rPr>
        <w:t>.</w:t>
      </w:r>
      <w:r>
        <w:rPr>
          <w:sz w:val="16"/>
        </w:rPr>
        <w:t xml:space="preserve"> </w:t>
      </w:r>
      <w:r w:rsidRPr="009921FB">
        <w:rPr>
          <w:sz w:val="16"/>
          <w:szCs w:val="16"/>
        </w:rPr>
        <w:t>Q: What is fake news?</w:t>
      </w:r>
      <w:r>
        <w:rPr>
          <w:sz w:val="16"/>
          <w:szCs w:val="16"/>
        </w:rPr>
        <w:t xml:space="preserve"> </w:t>
      </w:r>
      <w:r>
        <w:t xml:space="preserve">A: </w:t>
      </w:r>
      <w:r w:rsidRPr="00B52E4F">
        <w:rPr>
          <w:rStyle w:val="Emphasis"/>
        </w:rPr>
        <w:t>Fake news is false information that doesn't occur through the same journalistic processes as regular news but mimics regular news. It can be difficult to identify fake news because online, it's relatively easy to mimic the formatting and the style associated with real news</w:t>
      </w:r>
      <w:r>
        <w:t xml:space="preserve">. </w:t>
      </w:r>
      <w:r w:rsidRPr="009921FB">
        <w:rPr>
          <w:sz w:val="16"/>
          <w:szCs w:val="16"/>
        </w:rPr>
        <w:t>Q: What did you find in this study?</w:t>
      </w:r>
      <w:r>
        <w:rPr>
          <w:sz w:val="16"/>
          <w:szCs w:val="16"/>
        </w:rPr>
        <w:t xml:space="preserve"> </w:t>
      </w:r>
      <w:r w:rsidRPr="009921FB">
        <w:rPr>
          <w:sz w:val="16"/>
        </w:rPr>
        <w:t xml:space="preserve">A: </w:t>
      </w:r>
      <w:r w:rsidRPr="0056765E">
        <w:rPr>
          <w:rStyle w:val="Emphasis"/>
          <w:highlight w:val="green"/>
        </w:rPr>
        <w:t>People</w:t>
      </w:r>
      <w:r w:rsidRPr="00B52E4F">
        <w:rPr>
          <w:rStyle w:val="Emphasis"/>
        </w:rPr>
        <w:t xml:space="preserve"> who are </w:t>
      </w:r>
      <w:r w:rsidRPr="0056765E">
        <w:rPr>
          <w:rStyle w:val="Emphasis"/>
          <w:highlight w:val="green"/>
        </w:rPr>
        <w:t>exposed to fake news</w:t>
      </w:r>
      <w:r w:rsidRPr="00B52E4F">
        <w:rPr>
          <w:rStyle w:val="Emphasis"/>
        </w:rPr>
        <w:t xml:space="preserve"> about climate change </w:t>
      </w:r>
      <w:r w:rsidRPr="0056765E">
        <w:rPr>
          <w:rStyle w:val="Emphasis"/>
          <w:highlight w:val="green"/>
        </w:rPr>
        <w:t>report</w:t>
      </w:r>
      <w:r w:rsidRPr="00B52E4F">
        <w:rPr>
          <w:rStyle w:val="Emphasis"/>
        </w:rPr>
        <w:t xml:space="preserve"> slightly </w:t>
      </w:r>
      <w:r w:rsidRPr="0056765E">
        <w:rPr>
          <w:rStyle w:val="Emphasis"/>
          <w:highlight w:val="green"/>
        </w:rPr>
        <w:t>lower levels of belief in climate change</w:t>
      </w:r>
      <w:r w:rsidRPr="00B52E4F">
        <w:rPr>
          <w:rStyle w:val="Emphasis"/>
        </w:rPr>
        <w:t xml:space="preserve"> and slightly </w:t>
      </w:r>
      <w:r w:rsidRPr="0056765E">
        <w:rPr>
          <w:rStyle w:val="Emphasis"/>
          <w:highlight w:val="green"/>
        </w:rPr>
        <w:t>weaker perceptions</w:t>
      </w:r>
      <w:r w:rsidRPr="00B52E4F">
        <w:rPr>
          <w:rStyle w:val="Emphasis"/>
        </w:rPr>
        <w:t xml:space="preserve"> </w:t>
      </w:r>
      <w:r w:rsidRPr="0056765E">
        <w:rPr>
          <w:rStyle w:val="Emphasis"/>
          <w:highlight w:val="green"/>
        </w:rPr>
        <w:t>of</w:t>
      </w:r>
      <w:r w:rsidRPr="00B52E4F">
        <w:rPr>
          <w:rStyle w:val="Emphasis"/>
        </w:rPr>
        <w:t xml:space="preserve"> the </w:t>
      </w:r>
      <w:r w:rsidRPr="0056765E">
        <w:rPr>
          <w:rStyle w:val="Emphasis"/>
          <w:highlight w:val="green"/>
        </w:rPr>
        <w:t>scientific consensus</w:t>
      </w:r>
      <w:r w:rsidRPr="00B52E4F">
        <w:rPr>
          <w:rStyle w:val="Emphasis"/>
        </w:rPr>
        <w:t xml:space="preserve"> on changes in our climate</w:t>
      </w:r>
      <w:r w:rsidRPr="009921FB">
        <w:rPr>
          <w:sz w:val="16"/>
        </w:rPr>
        <w:t>. But overall, those effects are small. What seems to be the bigger driver of people's belief in climate change is their political ideology, which has been widely studied before.</w:t>
      </w:r>
      <w:r>
        <w:rPr>
          <w:sz w:val="16"/>
        </w:rPr>
        <w:t xml:space="preserve"> </w:t>
      </w:r>
      <w:r w:rsidRPr="009921FB">
        <w:rPr>
          <w:sz w:val="16"/>
          <w:szCs w:val="16"/>
        </w:rPr>
        <w:t>Q: How did your team conduct this research?</w:t>
      </w:r>
      <w:r>
        <w:rPr>
          <w:sz w:val="16"/>
          <w:szCs w:val="16"/>
        </w:rPr>
        <w:t xml:space="preserve"> </w:t>
      </w:r>
      <w:r>
        <w:t xml:space="preserve">A: </w:t>
      </w:r>
      <w:r w:rsidRPr="00B52E4F">
        <w:rPr>
          <w:rStyle w:val="StyleUnderline"/>
        </w:rPr>
        <w:t xml:space="preserve">We recruited a </w:t>
      </w:r>
      <w:r w:rsidRPr="0056765E">
        <w:rPr>
          <w:rStyle w:val="StyleUnderline"/>
          <w:highlight w:val="green"/>
        </w:rPr>
        <w:t>nationally representative sample</w:t>
      </w:r>
      <w:r w:rsidRPr="00B52E4F">
        <w:rPr>
          <w:rStyle w:val="StyleUnderline"/>
        </w:rPr>
        <w:t xml:space="preserve"> of people to take an online survey, and each participant was randomly assigned to a different experimental condition</w:t>
      </w:r>
      <w:r>
        <w:t xml:space="preserve">. </w:t>
      </w:r>
      <w:r w:rsidRPr="00B52E4F">
        <w:rPr>
          <w:rStyle w:val="StyleUnderline"/>
        </w:rPr>
        <w:t>Some people were assigned to read fake news headlines about pop culture topics, and that was our control group. The other people were randomly assigned to see fake news on climate change.</w:t>
      </w:r>
      <w:r>
        <w:rPr>
          <w:u w:val="single"/>
        </w:rPr>
        <w:t xml:space="preserve"> </w:t>
      </w:r>
      <w:r w:rsidRPr="00B52E4F">
        <w:rPr>
          <w:rStyle w:val="StyleUnderline"/>
        </w:rPr>
        <w:t xml:space="preserve">The second part of the experiment included questions about a participant’s beliefs, </w:t>
      </w:r>
      <w:proofErr w:type="gramStart"/>
      <w:r w:rsidRPr="00B52E4F">
        <w:rPr>
          <w:rStyle w:val="StyleUnderline"/>
        </w:rPr>
        <w:t>values</w:t>
      </w:r>
      <w:proofErr w:type="gramEnd"/>
      <w:r w:rsidRPr="00B52E4F">
        <w:rPr>
          <w:rStyle w:val="StyleUnderline"/>
        </w:rPr>
        <w:t xml:space="preserve"> and attitudes on different sociocultural issues. Among those were questions about </w:t>
      </w:r>
      <w:proofErr w:type="gramStart"/>
      <w:r w:rsidRPr="00B52E4F">
        <w:rPr>
          <w:rStyle w:val="StyleUnderline"/>
        </w:rPr>
        <w:t>whether or not</w:t>
      </w:r>
      <w:proofErr w:type="gramEnd"/>
      <w:r w:rsidRPr="00B52E4F">
        <w:rPr>
          <w:rStyle w:val="StyleUnderline"/>
        </w:rPr>
        <w:t xml:space="preserve"> someone believed in climate change.</w:t>
      </w:r>
      <w:r>
        <w:rPr>
          <w:u w:val="single"/>
        </w:rPr>
        <w:t xml:space="preserve"> </w:t>
      </w:r>
      <w:r w:rsidRPr="009921FB">
        <w:rPr>
          <w:sz w:val="16"/>
          <w:szCs w:val="16"/>
        </w:rPr>
        <w:t>Q: Are there implications for future research?</w:t>
      </w:r>
      <w:r>
        <w:rPr>
          <w:sz w:val="16"/>
          <w:szCs w:val="16"/>
        </w:rPr>
        <w:t xml:space="preserve"> </w:t>
      </w:r>
      <w:r w:rsidRPr="009921FB">
        <w:rPr>
          <w:sz w:val="16"/>
        </w:rPr>
        <w:t xml:space="preserve">A: This study suggests to me that there is a lot more work to be done to better understand how exposure to misinformation actually affects people's decision-making.​ ​In terms of fake news specifically about climate change, there's been a lot of concern that </w:t>
      </w:r>
      <w:r w:rsidRPr="0056765E">
        <w:rPr>
          <w:rStyle w:val="Emphasis"/>
          <w:highlight w:val="green"/>
        </w:rPr>
        <w:t>exposure to fake news</w:t>
      </w:r>
      <w:r w:rsidRPr="009D0E72">
        <w:rPr>
          <w:rStyle w:val="Emphasis"/>
        </w:rPr>
        <w:t xml:space="preserve">, and holding scientifically inaccurate beliefs regarding climate change, might </w:t>
      </w:r>
      <w:r w:rsidRPr="0056765E">
        <w:rPr>
          <w:rStyle w:val="Emphasis"/>
          <w:highlight w:val="green"/>
        </w:rPr>
        <w:t>lead people to not support</w:t>
      </w:r>
      <w:r w:rsidRPr="009D0E72">
        <w:rPr>
          <w:rStyle w:val="Emphasis"/>
        </w:rPr>
        <w:t xml:space="preserve"> </w:t>
      </w:r>
      <w:r w:rsidRPr="0056765E">
        <w:rPr>
          <w:rStyle w:val="Emphasis"/>
          <w:highlight w:val="green"/>
        </w:rPr>
        <w:t>climate policy</w:t>
      </w:r>
      <w:r w:rsidRPr="009D0E72">
        <w:rPr>
          <w:rStyle w:val="Emphasis"/>
        </w:rPr>
        <w:t xml:space="preserve"> or </w:t>
      </w:r>
      <w:r w:rsidRPr="0056765E">
        <w:rPr>
          <w:rStyle w:val="Emphasis"/>
          <w:highlight w:val="green"/>
        </w:rPr>
        <w:t>make decisions</w:t>
      </w:r>
      <w:r w:rsidRPr="009D0E72">
        <w:rPr>
          <w:rStyle w:val="Emphasis"/>
        </w:rPr>
        <w:t xml:space="preserve"> that are </w:t>
      </w:r>
      <w:r w:rsidRPr="0056765E">
        <w:rPr>
          <w:rStyle w:val="Emphasis"/>
          <w:highlight w:val="green"/>
        </w:rPr>
        <w:t>not in the</w:t>
      </w:r>
      <w:r w:rsidRPr="009D0E72">
        <w:rPr>
          <w:rStyle w:val="Emphasis"/>
        </w:rPr>
        <w:t xml:space="preserve"> </w:t>
      </w:r>
      <w:r w:rsidRPr="0056765E">
        <w:rPr>
          <w:rStyle w:val="Emphasis"/>
          <w:highlight w:val="green"/>
        </w:rPr>
        <w:t>best interests</w:t>
      </w:r>
      <w:r w:rsidRPr="009D0E72">
        <w:rPr>
          <w:rStyle w:val="Emphasis"/>
        </w:rPr>
        <w:t xml:space="preserve"> </w:t>
      </w:r>
      <w:r w:rsidRPr="0056765E">
        <w:rPr>
          <w:rStyle w:val="Emphasis"/>
          <w:highlight w:val="green"/>
        </w:rPr>
        <w:t>of the climate</w:t>
      </w:r>
      <w:r w:rsidRPr="009D0E72">
        <w:rPr>
          <w:rStyle w:val="Emphasis"/>
        </w:rPr>
        <w:t>.</w:t>
      </w:r>
      <w:r>
        <w:rPr>
          <w:sz w:val="16"/>
        </w:rPr>
        <w:t xml:space="preserve"> </w:t>
      </w:r>
      <w:r>
        <w:t xml:space="preserve">Q: Is </w:t>
      </w:r>
      <w:r w:rsidRPr="0056765E">
        <w:rPr>
          <w:rStyle w:val="Emphasis"/>
          <w:highlight w:val="green"/>
        </w:rPr>
        <w:t>climate change</w:t>
      </w:r>
      <w:r w:rsidRPr="009D0E72">
        <w:rPr>
          <w:rStyle w:val="Emphasis"/>
        </w:rPr>
        <w:t xml:space="preserve"> more of a “</w:t>
      </w:r>
      <w:r w:rsidRPr="0056765E">
        <w:rPr>
          <w:rStyle w:val="Emphasis"/>
          <w:highlight w:val="green"/>
        </w:rPr>
        <w:t>target” for fake news</w:t>
      </w:r>
      <w:r w:rsidRPr="009D0E72">
        <w:rPr>
          <w:rStyle w:val="Emphasis"/>
        </w:rPr>
        <w:t xml:space="preserve"> than other political topics</w:t>
      </w:r>
      <w:r>
        <w:t xml:space="preserve">? </w:t>
      </w:r>
      <w:r w:rsidRPr="009921FB">
        <w:rPr>
          <w:sz w:val="16"/>
        </w:rPr>
        <w:t xml:space="preserve">A: There has been a </w:t>
      </w:r>
      <w:r w:rsidRPr="0056765E">
        <w:rPr>
          <w:rStyle w:val="Emphasis"/>
          <w:highlight w:val="green"/>
        </w:rPr>
        <w:t>concerted effort</w:t>
      </w:r>
      <w:r w:rsidRPr="009D0E72">
        <w:rPr>
          <w:rStyle w:val="Emphasis"/>
        </w:rPr>
        <w:t xml:space="preserve"> </w:t>
      </w:r>
      <w:r w:rsidRPr="0056765E">
        <w:rPr>
          <w:rStyle w:val="Emphasis"/>
          <w:highlight w:val="green"/>
        </w:rPr>
        <w:t>to promote misinformation</w:t>
      </w:r>
      <w:r w:rsidRPr="009D0E72">
        <w:rPr>
          <w:rStyle w:val="Emphasis"/>
        </w:rPr>
        <w:t xml:space="preserve"> on climate change by a variety of different parties</w:t>
      </w:r>
      <w:r w:rsidRPr="009921FB">
        <w:rPr>
          <w:sz w:val="16"/>
        </w:rPr>
        <w:t xml:space="preserve">. But I think it’s </w:t>
      </w:r>
      <w:r w:rsidRPr="009D0E72">
        <w:rPr>
          <w:rStyle w:val="Emphasis"/>
        </w:rPr>
        <w:t xml:space="preserve">important to separate overall trust in science </w:t>
      </w:r>
      <w:proofErr w:type="gramStart"/>
      <w:r w:rsidRPr="009D0E72">
        <w:rPr>
          <w:rStyle w:val="Emphasis"/>
        </w:rPr>
        <w:t>as a whole from</w:t>
      </w:r>
      <w:proofErr w:type="gramEnd"/>
      <w:r w:rsidRPr="009D0E72">
        <w:rPr>
          <w:rStyle w:val="Emphasis"/>
        </w:rPr>
        <w:t xml:space="preserve"> trust in subgroups of scientists, like </w:t>
      </w:r>
      <w:r w:rsidRPr="0056765E">
        <w:rPr>
          <w:rStyle w:val="Emphasis"/>
          <w:highlight w:val="green"/>
        </w:rPr>
        <w:t>climate scientists</w:t>
      </w:r>
      <w:r w:rsidRPr="009D0E72">
        <w:rPr>
          <w:rStyle w:val="Emphasis"/>
        </w:rPr>
        <w:t xml:space="preserve">, who have been the </w:t>
      </w:r>
      <w:r w:rsidRPr="0056765E">
        <w:rPr>
          <w:rStyle w:val="Emphasis"/>
          <w:highlight w:val="green"/>
        </w:rPr>
        <w:t>target of</w:t>
      </w:r>
      <w:r w:rsidRPr="009D0E72">
        <w:rPr>
          <w:rStyle w:val="Emphasis"/>
        </w:rPr>
        <w:t xml:space="preserve"> misinformation and </w:t>
      </w:r>
      <w:r w:rsidRPr="0056765E">
        <w:rPr>
          <w:rStyle w:val="Emphasis"/>
          <w:highlight w:val="green"/>
        </w:rPr>
        <w:t>disinformation campaigns</w:t>
      </w:r>
      <w:r w:rsidRPr="009921FB">
        <w:rPr>
          <w:sz w:val="16"/>
        </w:rPr>
        <w:t>. There are specific controversial areas of science, but there are also many other areas of science where we see a healthier relationship between the public and scientists.</w:t>
      </w:r>
    </w:p>
    <w:p w14:paraId="3600F7F7" w14:textId="77777777" w:rsidR="00C713CB" w:rsidRDefault="00C713CB" w:rsidP="00C713CB">
      <w:pPr>
        <w:pStyle w:val="Heading4"/>
      </w:pPr>
      <w:r>
        <w:t>Objectivity solves – checks back against misinformation and lets awareness spillover into action.</w:t>
      </w:r>
    </w:p>
    <w:p w14:paraId="5E35A0A9" w14:textId="77777777" w:rsidR="00C713CB" w:rsidRPr="00416D67" w:rsidRDefault="00C713CB" w:rsidP="00C713CB">
      <w:pPr>
        <w:rPr>
          <w:rStyle w:val="Style13ptBold"/>
          <w:b w:val="0"/>
        </w:rPr>
      </w:pPr>
      <w:proofErr w:type="spellStart"/>
      <w:r>
        <w:rPr>
          <w:rStyle w:val="Style13ptBold"/>
        </w:rPr>
        <w:t>Biddlestone</w:t>
      </w:r>
      <w:proofErr w:type="spellEnd"/>
      <w:r>
        <w:rPr>
          <w:rStyle w:val="Style13ptBold"/>
        </w:rPr>
        <w:t xml:space="preserve"> &amp; van der Linden ’21 </w:t>
      </w:r>
      <w:r w:rsidRPr="00416D67">
        <w:t>[</w:t>
      </w:r>
      <w:r>
        <w:t xml:space="preserve">Mikey </w:t>
      </w:r>
      <w:proofErr w:type="spellStart"/>
      <w:r>
        <w:t>Biddlestone</w:t>
      </w:r>
      <w:proofErr w:type="spellEnd"/>
      <w:r>
        <w:t xml:space="preserve"> - </w:t>
      </w:r>
      <w:r w:rsidRPr="00416D67">
        <w:t>Postdoctoral Research Associate, Social Decision-Making Lab, University of Cambridge</w:t>
      </w:r>
      <w:r>
        <w:t xml:space="preserve">, Sander van der Linden - </w:t>
      </w:r>
      <w:r w:rsidRPr="00416D67">
        <w:t>Professor of Social Psychology in Society and Director, Cambridge Social Decision-Making Lab, University of Cambridge</w:t>
      </w:r>
      <w:r>
        <w:t>, “</w:t>
      </w:r>
      <w:r w:rsidRPr="00416D67">
        <w:t>Climate change misinformation fools too many people – but there are ways to combat it</w:t>
      </w:r>
      <w:r>
        <w:t xml:space="preserve">”, 10-28-2021, </w:t>
      </w:r>
      <w:r w:rsidRPr="00416D67">
        <w:t>https://theconversation.com/climate-change-misinformation-fools-too-many-people-but-there-are-ways-to-combat-it-170658</w:t>
      </w:r>
      <w:r>
        <w:t>]//pranav</w:t>
      </w:r>
    </w:p>
    <w:p w14:paraId="4A615CBE" w14:textId="77777777" w:rsidR="00C713CB" w:rsidRPr="00C91D19" w:rsidRDefault="00C713CB" w:rsidP="00C713CB">
      <w:pPr>
        <w:rPr>
          <w:color w:val="FF0000"/>
          <w:sz w:val="16"/>
        </w:rPr>
      </w:pPr>
      <w:r w:rsidRPr="0056765E">
        <w:rPr>
          <w:rStyle w:val="Emphasis"/>
          <w:highlight w:val="green"/>
        </w:rPr>
        <w:t>Despite</w:t>
      </w:r>
      <w:r w:rsidRPr="00840451">
        <w:rPr>
          <w:rStyle w:val="Emphasis"/>
        </w:rPr>
        <w:t xml:space="preserve"> widespread </w:t>
      </w:r>
      <w:r w:rsidRPr="0056765E">
        <w:rPr>
          <w:rStyle w:val="Emphasis"/>
          <w:highlight w:val="green"/>
        </w:rPr>
        <w:t>awareness</w:t>
      </w:r>
      <w:r w:rsidRPr="00840451">
        <w:rPr>
          <w:rStyle w:val="Emphasis"/>
        </w:rPr>
        <w:t xml:space="preserve"> </w:t>
      </w:r>
      <w:r w:rsidRPr="0056765E">
        <w:rPr>
          <w:rStyle w:val="Emphasis"/>
          <w:highlight w:val="green"/>
        </w:rPr>
        <w:t>of</w:t>
      </w:r>
      <w:r w:rsidRPr="00840451">
        <w:rPr>
          <w:rStyle w:val="Emphasis"/>
        </w:rPr>
        <w:t xml:space="preserve"> the </w:t>
      </w:r>
      <w:r w:rsidRPr="0056765E">
        <w:rPr>
          <w:rStyle w:val="Emphasis"/>
          <w:highlight w:val="green"/>
        </w:rPr>
        <w:t>problems caused by fake news</w:t>
      </w:r>
      <w:r w:rsidRPr="00840451">
        <w:rPr>
          <w:rStyle w:val="Emphasis"/>
        </w:rPr>
        <w:t xml:space="preserve">, many people we surveyed didn’t </w:t>
      </w:r>
      <w:proofErr w:type="spellStart"/>
      <w:r w:rsidRPr="00840451">
        <w:rPr>
          <w:rStyle w:val="Emphasis"/>
        </w:rPr>
        <w:t>recognise</w:t>
      </w:r>
      <w:proofErr w:type="spellEnd"/>
      <w:r w:rsidRPr="00840451">
        <w:rPr>
          <w:rStyle w:val="Emphasis"/>
        </w:rPr>
        <w:t xml:space="preserve"> their own role in this process</w:t>
      </w:r>
      <w:r>
        <w:t xml:space="preserve">. </w:t>
      </w:r>
      <w:r w:rsidRPr="00840451">
        <w:rPr>
          <w:rStyle w:val="Emphasis"/>
        </w:rPr>
        <w:t xml:space="preserve">While </w:t>
      </w:r>
      <w:r w:rsidRPr="0056765E">
        <w:rPr>
          <w:rStyle w:val="Emphasis"/>
          <w:highlight w:val="green"/>
        </w:rPr>
        <w:t>large majorities</w:t>
      </w:r>
      <w:r w:rsidRPr="00840451">
        <w:rPr>
          <w:rStyle w:val="Emphasis"/>
        </w:rPr>
        <w:t xml:space="preserve"> worried about the effects of climate change misinformation and said that they didn’t share it themselves, 24% reported </w:t>
      </w:r>
      <w:r w:rsidRPr="0056765E">
        <w:rPr>
          <w:rStyle w:val="Emphasis"/>
          <w:highlight w:val="green"/>
        </w:rPr>
        <w:t>hardly ever</w:t>
      </w:r>
      <w:r w:rsidRPr="00840451">
        <w:rPr>
          <w:rStyle w:val="Emphasis"/>
        </w:rPr>
        <w:t xml:space="preserve"> </w:t>
      </w:r>
      <w:r w:rsidRPr="0056765E">
        <w:rPr>
          <w:rStyle w:val="Emphasis"/>
          <w:highlight w:val="green"/>
        </w:rPr>
        <w:t>fact</w:t>
      </w:r>
      <w:r w:rsidRPr="00840451">
        <w:rPr>
          <w:rStyle w:val="Emphasis"/>
        </w:rPr>
        <w:t>-</w:t>
      </w:r>
      <w:r w:rsidRPr="0056765E">
        <w:rPr>
          <w:rStyle w:val="Emphasis"/>
          <w:highlight w:val="green"/>
        </w:rPr>
        <w:t>check</w:t>
      </w:r>
      <w:r w:rsidRPr="00840451">
        <w:rPr>
          <w:rStyle w:val="Emphasis"/>
        </w:rPr>
        <w:t xml:space="preserve">ing the </w:t>
      </w:r>
      <w:r w:rsidRPr="0056765E">
        <w:rPr>
          <w:rStyle w:val="Emphasis"/>
          <w:highlight w:val="green"/>
        </w:rPr>
        <w:t>information</w:t>
      </w:r>
      <w:r w:rsidRPr="00840451">
        <w:rPr>
          <w:rStyle w:val="Emphasis"/>
        </w:rPr>
        <w:t xml:space="preserve"> they read.</w:t>
      </w:r>
      <w:r>
        <w:t xml:space="preserve"> </w:t>
      </w:r>
      <w:r w:rsidRPr="009E75E8">
        <w:rPr>
          <w:sz w:val="16"/>
        </w:rPr>
        <w:t xml:space="preserve">This could suggest </w:t>
      </w:r>
      <w:r w:rsidRPr="00840451">
        <w:rPr>
          <w:rStyle w:val="Emphasis"/>
        </w:rPr>
        <w:t xml:space="preserve">the </w:t>
      </w:r>
      <w:r w:rsidRPr="0056765E">
        <w:rPr>
          <w:rStyle w:val="Emphasis"/>
          <w:highlight w:val="green"/>
        </w:rPr>
        <w:t>public aren’t sure</w:t>
      </w:r>
      <w:r w:rsidRPr="00840451">
        <w:rPr>
          <w:rStyle w:val="Emphasis"/>
        </w:rPr>
        <w:t xml:space="preserve"> </w:t>
      </w:r>
      <w:r w:rsidRPr="0056765E">
        <w:rPr>
          <w:rStyle w:val="Emphasis"/>
          <w:highlight w:val="green"/>
        </w:rPr>
        <w:t>which sources are reliable, making</w:t>
      </w:r>
      <w:r w:rsidRPr="00840451">
        <w:rPr>
          <w:rStyle w:val="Emphasis"/>
        </w:rPr>
        <w:t xml:space="preserve"> </w:t>
      </w:r>
      <w:r w:rsidRPr="0056765E">
        <w:rPr>
          <w:rStyle w:val="Emphasis"/>
          <w:highlight w:val="green"/>
        </w:rPr>
        <w:t>them</w:t>
      </w:r>
      <w:r w:rsidRPr="00840451">
        <w:rPr>
          <w:rStyle w:val="Emphasis"/>
        </w:rPr>
        <w:t xml:space="preserve"> more </w:t>
      </w:r>
      <w:r w:rsidRPr="0056765E">
        <w:rPr>
          <w:rStyle w:val="Emphasis"/>
          <w:highlight w:val="green"/>
        </w:rPr>
        <w:t>vulnerable</w:t>
      </w:r>
      <w:r w:rsidRPr="00840451">
        <w:rPr>
          <w:rStyle w:val="Emphasis"/>
        </w:rPr>
        <w:t xml:space="preserve"> </w:t>
      </w:r>
      <w:r w:rsidRPr="0056765E">
        <w:rPr>
          <w:rStyle w:val="Emphasis"/>
          <w:highlight w:val="green"/>
        </w:rPr>
        <w:t>to</w:t>
      </w:r>
      <w:r w:rsidRPr="00840451">
        <w:rPr>
          <w:rStyle w:val="Emphasis"/>
        </w:rPr>
        <w:t xml:space="preserve"> the very </w:t>
      </w:r>
      <w:r w:rsidRPr="0056765E">
        <w:rPr>
          <w:rStyle w:val="Emphasis"/>
          <w:highlight w:val="green"/>
        </w:rPr>
        <w:t>misinformation</w:t>
      </w:r>
      <w:r w:rsidRPr="00840451">
        <w:rPr>
          <w:rStyle w:val="Emphasis"/>
        </w:rPr>
        <w:t xml:space="preserve"> they see as damaging to the cause of tackling climate change.</w:t>
      </w:r>
      <w:r>
        <w:rPr>
          <w:rStyle w:val="Emphasis"/>
        </w:rPr>
        <w:t xml:space="preserve"> </w:t>
      </w:r>
      <w:r w:rsidRPr="009E75E8">
        <w:rPr>
          <w:sz w:val="16"/>
          <w:szCs w:val="16"/>
        </w:rPr>
        <w:t xml:space="preserve">Clearly, more can be done to educate people on how to distinguish real from fake climate change information. One way to do this is through a process called inoculation, or </w:t>
      </w:r>
      <w:proofErr w:type="spellStart"/>
      <w:r w:rsidRPr="009E75E8">
        <w:rPr>
          <w:sz w:val="16"/>
          <w:szCs w:val="16"/>
        </w:rPr>
        <w:t>prebunking</w:t>
      </w:r>
      <w:proofErr w:type="spellEnd"/>
      <w:r w:rsidRPr="009E75E8">
        <w:rPr>
          <w:sz w:val="16"/>
          <w:szCs w:val="16"/>
        </w:rPr>
        <w:t>.</w:t>
      </w:r>
      <w:r>
        <w:rPr>
          <w:sz w:val="16"/>
          <w:szCs w:val="16"/>
        </w:rPr>
        <w:t xml:space="preserve"> </w:t>
      </w:r>
      <w:r w:rsidRPr="009E75E8">
        <w:rPr>
          <w:sz w:val="16"/>
        </w:rPr>
        <w:t xml:space="preserve">Just as vaccines train cells to detect foreign invaders, </w:t>
      </w:r>
      <w:r w:rsidRPr="0056765E">
        <w:rPr>
          <w:rStyle w:val="Emphasis"/>
          <w:highlight w:val="green"/>
        </w:rPr>
        <w:t>research</w:t>
      </w:r>
      <w:r w:rsidRPr="00840451">
        <w:rPr>
          <w:rStyle w:val="Emphasis"/>
        </w:rPr>
        <w:t xml:space="preserve"> has </w:t>
      </w:r>
      <w:r w:rsidRPr="0056765E">
        <w:rPr>
          <w:rStyle w:val="Emphasis"/>
          <w:highlight w:val="green"/>
        </w:rPr>
        <w:t>shown</w:t>
      </w:r>
      <w:r w:rsidRPr="00840451">
        <w:rPr>
          <w:rStyle w:val="Emphasis"/>
        </w:rPr>
        <w:t xml:space="preserve"> that </w:t>
      </w:r>
      <w:r w:rsidRPr="0056765E">
        <w:rPr>
          <w:rStyle w:val="Emphasis"/>
          <w:highlight w:val="green"/>
        </w:rPr>
        <w:t>stories which pre-emptively</w:t>
      </w:r>
      <w:r w:rsidRPr="00840451">
        <w:rPr>
          <w:rStyle w:val="Emphasis"/>
        </w:rPr>
        <w:t xml:space="preserve"> </w:t>
      </w:r>
      <w:r w:rsidRPr="0056765E">
        <w:rPr>
          <w:rStyle w:val="Emphasis"/>
          <w:highlight w:val="green"/>
        </w:rPr>
        <w:t>refute</w:t>
      </w:r>
      <w:r w:rsidRPr="00840451">
        <w:rPr>
          <w:rStyle w:val="Emphasis"/>
        </w:rPr>
        <w:t xml:space="preserve"> short extracts of </w:t>
      </w:r>
      <w:r w:rsidRPr="0056765E">
        <w:rPr>
          <w:rStyle w:val="Emphasis"/>
          <w:highlight w:val="green"/>
        </w:rPr>
        <w:t>misinformation</w:t>
      </w:r>
      <w:r w:rsidRPr="00840451">
        <w:rPr>
          <w:rStyle w:val="Emphasis"/>
        </w:rPr>
        <w:t xml:space="preserve"> can </w:t>
      </w:r>
      <w:r w:rsidRPr="0056765E">
        <w:rPr>
          <w:rStyle w:val="Emphasis"/>
          <w:highlight w:val="green"/>
        </w:rPr>
        <w:t>help readers</w:t>
      </w:r>
      <w:r w:rsidRPr="00840451">
        <w:rPr>
          <w:rStyle w:val="Emphasis"/>
        </w:rPr>
        <w:t xml:space="preserve"> </w:t>
      </w:r>
      <w:r w:rsidRPr="0056765E">
        <w:rPr>
          <w:rStyle w:val="Emphasis"/>
          <w:highlight w:val="green"/>
        </w:rPr>
        <w:t>develop mental antibodies</w:t>
      </w:r>
      <w:r w:rsidRPr="00840451">
        <w:rPr>
          <w:rStyle w:val="Emphasis"/>
        </w:rPr>
        <w:t xml:space="preserve"> that allow them </w:t>
      </w:r>
      <w:r w:rsidRPr="0056765E">
        <w:rPr>
          <w:rStyle w:val="Emphasis"/>
          <w:highlight w:val="green"/>
        </w:rPr>
        <w:t>to detect</w:t>
      </w:r>
      <w:r w:rsidRPr="00840451">
        <w:rPr>
          <w:rStyle w:val="Emphasis"/>
        </w:rPr>
        <w:t xml:space="preserve"> </w:t>
      </w:r>
      <w:r w:rsidRPr="0056765E">
        <w:rPr>
          <w:rStyle w:val="Emphasis"/>
          <w:highlight w:val="green"/>
        </w:rPr>
        <w:t>misinformation</w:t>
      </w:r>
      <w:r w:rsidRPr="00840451">
        <w:rPr>
          <w:rStyle w:val="Emphasis"/>
        </w:rPr>
        <w:t xml:space="preserve"> on their own </w:t>
      </w:r>
      <w:r w:rsidRPr="0056765E">
        <w:rPr>
          <w:rStyle w:val="Emphasis"/>
          <w:highlight w:val="green"/>
        </w:rPr>
        <w:t>in the future</w:t>
      </w:r>
      <w:r w:rsidRPr="00840451">
        <w:rPr>
          <w:rStyle w:val="Emphasis"/>
        </w:rPr>
        <w:t>.</w:t>
      </w:r>
      <w:r w:rsidRPr="009E75E8">
        <w:rPr>
          <w:sz w:val="16"/>
        </w:rPr>
        <w:t xml:space="preserve"> Recent work has even used games to help people detect the larger strategies that are used to spread misinformation about climate change.</w:t>
      </w:r>
      <w:r>
        <w:rPr>
          <w:sz w:val="16"/>
        </w:rPr>
        <w:t xml:space="preserve"> </w:t>
      </w:r>
      <w:r w:rsidRPr="00840451">
        <w:rPr>
          <w:rStyle w:val="Emphasis"/>
        </w:rPr>
        <w:t xml:space="preserve">Although </w:t>
      </w:r>
      <w:r w:rsidRPr="0056765E">
        <w:rPr>
          <w:rStyle w:val="Emphasis"/>
          <w:highlight w:val="green"/>
        </w:rPr>
        <w:t>social media companies</w:t>
      </w:r>
      <w:r w:rsidRPr="00840451">
        <w:rPr>
          <w:rStyle w:val="Emphasis"/>
        </w:rPr>
        <w:t xml:space="preserve"> such as Facebook </w:t>
      </w:r>
      <w:r w:rsidRPr="0056765E">
        <w:rPr>
          <w:rStyle w:val="Emphasis"/>
          <w:highlight w:val="green"/>
        </w:rPr>
        <w:t>have started to debunk</w:t>
      </w:r>
      <w:r w:rsidRPr="00840451">
        <w:rPr>
          <w:rStyle w:val="Emphasis"/>
        </w:rPr>
        <w:t xml:space="preserve"> </w:t>
      </w:r>
      <w:r w:rsidRPr="0056765E">
        <w:rPr>
          <w:rStyle w:val="Emphasis"/>
          <w:highlight w:val="green"/>
        </w:rPr>
        <w:t>climate</w:t>
      </w:r>
      <w:r w:rsidRPr="00840451">
        <w:rPr>
          <w:rStyle w:val="Emphasis"/>
        </w:rPr>
        <w:t xml:space="preserve"> </w:t>
      </w:r>
      <w:r w:rsidRPr="0056765E">
        <w:rPr>
          <w:rStyle w:val="Emphasis"/>
          <w:highlight w:val="green"/>
        </w:rPr>
        <w:t>myths</w:t>
      </w:r>
      <w:r w:rsidRPr="00840451">
        <w:rPr>
          <w:rStyle w:val="Emphasis"/>
        </w:rPr>
        <w:t xml:space="preserve"> on their platform, politicians and social media </w:t>
      </w:r>
      <w:r w:rsidRPr="0056765E">
        <w:rPr>
          <w:rStyle w:val="Emphasis"/>
          <w:highlight w:val="green"/>
        </w:rPr>
        <w:t xml:space="preserve">outlets </w:t>
      </w:r>
      <w:r w:rsidRPr="009E75E8">
        <w:rPr>
          <w:rStyle w:val="Emphasis"/>
        </w:rPr>
        <w:t>appear</w:t>
      </w:r>
      <w:r w:rsidRPr="00840451">
        <w:rPr>
          <w:rStyle w:val="Emphasis"/>
        </w:rPr>
        <w:t xml:space="preserve"> to </w:t>
      </w:r>
      <w:r w:rsidRPr="0056765E">
        <w:rPr>
          <w:rStyle w:val="Emphasis"/>
          <w:highlight w:val="green"/>
        </w:rPr>
        <w:t>have</w:t>
      </w:r>
      <w:r w:rsidRPr="00840451">
        <w:rPr>
          <w:rStyle w:val="Emphasis"/>
        </w:rPr>
        <w:t xml:space="preserve"> an </w:t>
      </w:r>
      <w:r w:rsidRPr="0056765E">
        <w:rPr>
          <w:rStyle w:val="Emphasis"/>
          <w:highlight w:val="green"/>
        </w:rPr>
        <w:t>untrustworthy</w:t>
      </w:r>
      <w:r w:rsidRPr="00840451">
        <w:rPr>
          <w:rStyle w:val="Emphasis"/>
        </w:rPr>
        <w:t xml:space="preserve"> </w:t>
      </w:r>
      <w:r w:rsidRPr="0056765E">
        <w:rPr>
          <w:rStyle w:val="Emphasis"/>
          <w:highlight w:val="green"/>
        </w:rPr>
        <w:t>reputation</w:t>
      </w:r>
      <w:r>
        <w:t xml:space="preserve">. </w:t>
      </w:r>
      <w:r w:rsidRPr="00840451">
        <w:rPr>
          <w:rStyle w:val="Emphasis"/>
        </w:rPr>
        <w:t xml:space="preserve">This was </w:t>
      </w:r>
      <w:r w:rsidRPr="0056765E">
        <w:rPr>
          <w:rStyle w:val="Emphasis"/>
          <w:highlight w:val="green"/>
        </w:rPr>
        <w:t>not the case for</w:t>
      </w:r>
      <w:r w:rsidRPr="00840451">
        <w:rPr>
          <w:rStyle w:val="Emphasis"/>
        </w:rPr>
        <w:t xml:space="preserve"> </w:t>
      </w:r>
      <w:r w:rsidRPr="0056765E">
        <w:rPr>
          <w:rStyle w:val="Emphasis"/>
          <w:highlight w:val="green"/>
        </w:rPr>
        <w:t>sources with perceived expertise</w:t>
      </w:r>
      <w:r w:rsidRPr="00840451">
        <w:rPr>
          <w:rStyle w:val="Emphasis"/>
        </w:rPr>
        <w:t xml:space="preserve"> on the topic, such as scientists. We therefore recommend that the </w:t>
      </w:r>
      <w:r w:rsidRPr="0056765E">
        <w:rPr>
          <w:rStyle w:val="Emphasis"/>
          <w:highlight w:val="green"/>
        </w:rPr>
        <w:t>trust held towards experts</w:t>
      </w:r>
      <w:r w:rsidRPr="00840451">
        <w:rPr>
          <w:rStyle w:val="Emphasis"/>
        </w:rPr>
        <w:t xml:space="preserve"> </w:t>
      </w:r>
      <w:r w:rsidRPr="0056765E">
        <w:rPr>
          <w:rStyle w:val="Emphasis"/>
          <w:highlight w:val="green"/>
        </w:rPr>
        <w:t>should be harnessed</w:t>
      </w:r>
      <w:r w:rsidRPr="00840451">
        <w:rPr>
          <w:rStyle w:val="Emphasis"/>
        </w:rPr>
        <w:t xml:space="preserve">, </w:t>
      </w:r>
      <w:r w:rsidRPr="0056765E">
        <w:rPr>
          <w:rStyle w:val="Emphasis"/>
          <w:highlight w:val="green"/>
        </w:rPr>
        <w:t>by</w:t>
      </w:r>
      <w:r w:rsidRPr="00840451">
        <w:rPr>
          <w:rStyle w:val="Emphasis"/>
        </w:rPr>
        <w:t xml:space="preserve"> </w:t>
      </w:r>
      <w:r w:rsidRPr="0056765E">
        <w:rPr>
          <w:rStyle w:val="Emphasis"/>
          <w:highlight w:val="green"/>
        </w:rPr>
        <w:t>more frequently disseminating</w:t>
      </w:r>
      <w:r w:rsidRPr="00840451">
        <w:rPr>
          <w:rStyle w:val="Emphasis"/>
        </w:rPr>
        <w:t xml:space="preserve"> </w:t>
      </w:r>
      <w:r w:rsidRPr="0056765E">
        <w:rPr>
          <w:rStyle w:val="Emphasis"/>
          <w:highlight w:val="green"/>
        </w:rPr>
        <w:t>their</w:t>
      </w:r>
      <w:r w:rsidRPr="00840451">
        <w:rPr>
          <w:rStyle w:val="Emphasis"/>
        </w:rPr>
        <w:t xml:space="preserve"> </w:t>
      </w:r>
      <w:r w:rsidRPr="0056765E">
        <w:rPr>
          <w:rStyle w:val="Emphasis"/>
          <w:highlight w:val="green"/>
        </w:rPr>
        <w:t>views</w:t>
      </w:r>
      <w:r w:rsidRPr="00840451">
        <w:rPr>
          <w:rStyle w:val="Emphasis"/>
        </w:rPr>
        <w:t xml:space="preserve"> on social media and </w:t>
      </w:r>
      <w:r w:rsidRPr="0056765E">
        <w:rPr>
          <w:rStyle w:val="Emphasis"/>
          <w:highlight w:val="green"/>
        </w:rPr>
        <w:t>in</w:t>
      </w:r>
      <w:r w:rsidRPr="00840451">
        <w:rPr>
          <w:rStyle w:val="Emphasis"/>
        </w:rPr>
        <w:t xml:space="preserve"> traditional </w:t>
      </w:r>
      <w:r w:rsidRPr="0056765E">
        <w:rPr>
          <w:rStyle w:val="Emphasis"/>
          <w:highlight w:val="green"/>
        </w:rPr>
        <w:t>media outlets.</w:t>
      </w:r>
      <w:r>
        <w:t xml:space="preserve"> </w:t>
      </w:r>
      <w:r w:rsidRPr="009E75E8">
        <w:rPr>
          <w:sz w:val="16"/>
        </w:rPr>
        <w:t xml:space="preserve">In our survey, </w:t>
      </w:r>
      <w:r w:rsidRPr="00840451">
        <w:rPr>
          <w:rStyle w:val="Emphasis"/>
        </w:rPr>
        <w:t xml:space="preserve">only 21% of people understood that </w:t>
      </w:r>
      <w:r w:rsidRPr="00C91D19">
        <w:rPr>
          <w:rStyle w:val="Emphasis"/>
          <w:color w:val="FF0000"/>
          <w:highlight w:val="green"/>
        </w:rPr>
        <w:t>between 90% and 100</w:t>
      </w:r>
      <w:r w:rsidRPr="00C91D19">
        <w:rPr>
          <w:rStyle w:val="Emphasis"/>
          <w:color w:val="FF0000"/>
        </w:rPr>
        <w:t xml:space="preserve">% </w:t>
      </w:r>
      <w:r w:rsidRPr="00C91D19">
        <w:rPr>
          <w:rStyle w:val="Emphasis"/>
          <w:color w:val="FF0000"/>
          <w:highlight w:val="green"/>
        </w:rPr>
        <w:t>of</w:t>
      </w:r>
      <w:r w:rsidRPr="00C91D19">
        <w:rPr>
          <w:rStyle w:val="Emphasis"/>
          <w:color w:val="FF0000"/>
        </w:rPr>
        <w:t xml:space="preserve"> climate </w:t>
      </w:r>
      <w:r w:rsidRPr="00C91D19">
        <w:rPr>
          <w:rStyle w:val="Emphasis"/>
          <w:color w:val="FF0000"/>
          <w:highlight w:val="green"/>
        </w:rPr>
        <w:t>scientists</w:t>
      </w:r>
      <w:r w:rsidRPr="00C91D19">
        <w:rPr>
          <w:rStyle w:val="Emphasis"/>
          <w:color w:val="FF0000"/>
        </w:rPr>
        <w:t xml:space="preserve"> have </w:t>
      </w:r>
      <w:r w:rsidRPr="00C91D19">
        <w:rPr>
          <w:rStyle w:val="Emphasis"/>
          <w:color w:val="FF0000"/>
          <w:highlight w:val="green"/>
        </w:rPr>
        <w:t>concluded</w:t>
      </w:r>
      <w:r w:rsidRPr="00C91D19">
        <w:rPr>
          <w:rStyle w:val="Emphasis"/>
          <w:color w:val="FF0000"/>
        </w:rPr>
        <w:t xml:space="preserve"> that </w:t>
      </w:r>
      <w:r w:rsidRPr="00C91D19">
        <w:rPr>
          <w:rStyle w:val="Emphasis"/>
          <w:color w:val="FF0000"/>
          <w:highlight w:val="green"/>
        </w:rPr>
        <w:t>humans are causing climate change</w:t>
      </w:r>
      <w:r w:rsidRPr="00C91D19">
        <w:rPr>
          <w:color w:val="FF0000"/>
          <w:sz w:val="16"/>
        </w:rPr>
        <w:t xml:space="preserve"> (99% according to a recent paper). </w:t>
      </w:r>
      <w:r w:rsidRPr="00C91D19">
        <w:rPr>
          <w:rStyle w:val="Emphasis"/>
          <w:color w:val="FF0000"/>
        </w:rPr>
        <w:t xml:space="preserve">Decades-long </w:t>
      </w:r>
      <w:r w:rsidRPr="00C91D19">
        <w:rPr>
          <w:rStyle w:val="Emphasis"/>
          <w:color w:val="FF0000"/>
          <w:highlight w:val="green"/>
        </w:rPr>
        <w:t>campaigns by fossil fuel companies</w:t>
      </w:r>
      <w:r w:rsidRPr="00C91D19">
        <w:rPr>
          <w:rStyle w:val="Emphasis"/>
          <w:color w:val="FF0000"/>
        </w:rPr>
        <w:t xml:space="preserve"> have sought to </w:t>
      </w:r>
      <w:r w:rsidRPr="00C91D19">
        <w:rPr>
          <w:rStyle w:val="Emphasis"/>
          <w:color w:val="FF0000"/>
          <w:highlight w:val="green"/>
        </w:rPr>
        <w:t>cast doubt</w:t>
      </w:r>
      <w:r w:rsidRPr="00C91D19">
        <w:rPr>
          <w:rStyle w:val="Emphasis"/>
          <w:color w:val="FF0000"/>
        </w:rPr>
        <w:t xml:space="preserve"> </w:t>
      </w:r>
      <w:r w:rsidRPr="00C91D19">
        <w:rPr>
          <w:rStyle w:val="Emphasis"/>
          <w:color w:val="FF0000"/>
          <w:highlight w:val="green"/>
        </w:rPr>
        <w:t>on</w:t>
      </w:r>
      <w:r w:rsidRPr="00C91D19">
        <w:rPr>
          <w:rStyle w:val="Emphasis"/>
          <w:color w:val="FF0000"/>
        </w:rPr>
        <w:t xml:space="preserve"> the </w:t>
      </w:r>
      <w:r w:rsidRPr="00C91D19">
        <w:rPr>
          <w:rStyle w:val="Emphasis"/>
          <w:color w:val="FF0000"/>
          <w:highlight w:val="green"/>
        </w:rPr>
        <w:t>scientific consensus</w:t>
      </w:r>
      <w:r w:rsidRPr="00C91D19">
        <w:rPr>
          <w:color w:val="FF0000"/>
          <w:sz w:val="16"/>
        </w:rPr>
        <w:t xml:space="preserve">. </w:t>
      </w:r>
      <w:r w:rsidRPr="00C91D19">
        <w:rPr>
          <w:rStyle w:val="Emphasis"/>
          <w:color w:val="FF0000"/>
          <w:highlight w:val="green"/>
        </w:rPr>
        <w:t>Media messages</w:t>
      </w:r>
      <w:r w:rsidRPr="00C91D19">
        <w:rPr>
          <w:rStyle w:val="Emphasis"/>
          <w:color w:val="FF0000"/>
        </w:rPr>
        <w:t xml:space="preserve"> </w:t>
      </w:r>
      <w:r w:rsidRPr="00C91D19">
        <w:rPr>
          <w:rStyle w:val="Emphasis"/>
          <w:color w:val="FF0000"/>
          <w:highlight w:val="green"/>
        </w:rPr>
        <w:t>should</w:t>
      </w:r>
      <w:r w:rsidRPr="00C91D19">
        <w:rPr>
          <w:rStyle w:val="Emphasis"/>
          <w:color w:val="FF0000"/>
        </w:rPr>
        <w:t xml:space="preserve"> therefore continue to </w:t>
      </w:r>
      <w:r w:rsidRPr="00C91D19">
        <w:rPr>
          <w:rStyle w:val="Emphasis"/>
          <w:color w:val="FF0000"/>
          <w:highlight w:val="green"/>
        </w:rPr>
        <w:t>communicate</w:t>
      </w:r>
      <w:r w:rsidRPr="00C91D19">
        <w:rPr>
          <w:rStyle w:val="Emphasis"/>
          <w:color w:val="FF0000"/>
        </w:rPr>
        <w:t xml:space="preserve"> the </w:t>
      </w:r>
      <w:r w:rsidRPr="00C91D19">
        <w:rPr>
          <w:rStyle w:val="Emphasis"/>
          <w:color w:val="FF0000"/>
          <w:highlight w:val="green"/>
        </w:rPr>
        <w:t>overwhelming</w:t>
      </w:r>
      <w:r w:rsidRPr="00C91D19">
        <w:rPr>
          <w:rStyle w:val="Emphasis"/>
          <w:color w:val="FF0000"/>
        </w:rPr>
        <w:t xml:space="preserve"> scientific </w:t>
      </w:r>
      <w:r w:rsidRPr="00C91D19">
        <w:rPr>
          <w:rStyle w:val="Emphasis"/>
          <w:color w:val="FF0000"/>
          <w:highlight w:val="green"/>
        </w:rPr>
        <w:t>consensus</w:t>
      </w:r>
      <w:r w:rsidRPr="00C91D19">
        <w:rPr>
          <w:rStyle w:val="Emphasis"/>
          <w:color w:val="FF0000"/>
        </w:rPr>
        <w:t xml:space="preserve"> on climate change</w:t>
      </w:r>
      <w:r w:rsidRPr="00C91D19">
        <w:rPr>
          <w:color w:val="FF0000"/>
          <w:sz w:val="16"/>
        </w:rPr>
        <w:t xml:space="preserve">. Through years of research on the topic, we have </w:t>
      </w:r>
      <w:r w:rsidRPr="00C91D19">
        <w:rPr>
          <w:rStyle w:val="Emphasis"/>
          <w:color w:val="FF0000"/>
        </w:rPr>
        <w:t xml:space="preserve">identified </w:t>
      </w:r>
      <w:r w:rsidRPr="00C91D19">
        <w:rPr>
          <w:rStyle w:val="Emphasis"/>
          <w:color w:val="FF0000"/>
          <w:highlight w:val="green"/>
        </w:rPr>
        <w:t>several ingredients for trustworthy</w:t>
      </w:r>
      <w:r w:rsidRPr="00C91D19">
        <w:rPr>
          <w:rStyle w:val="Emphasis"/>
          <w:color w:val="FF0000"/>
        </w:rPr>
        <w:t xml:space="preserve"> science </w:t>
      </w:r>
      <w:r w:rsidRPr="00C91D19">
        <w:rPr>
          <w:rStyle w:val="Emphasis"/>
          <w:color w:val="FF0000"/>
          <w:highlight w:val="green"/>
        </w:rPr>
        <w:t>communication</w:t>
      </w:r>
      <w:r w:rsidRPr="00C91D19">
        <w:rPr>
          <w:color w:val="FF0000"/>
          <w:sz w:val="16"/>
        </w:rPr>
        <w:t xml:space="preserve">. These include </w:t>
      </w:r>
      <w:proofErr w:type="spellStart"/>
      <w:r w:rsidRPr="00C91D19">
        <w:rPr>
          <w:rStyle w:val="Emphasis"/>
          <w:color w:val="FF0000"/>
          <w:highlight w:val="green"/>
        </w:rPr>
        <w:t>prebunking</w:t>
      </w:r>
      <w:proofErr w:type="spellEnd"/>
      <w:r w:rsidRPr="00C91D19">
        <w:rPr>
          <w:rStyle w:val="Emphasis"/>
          <w:color w:val="FF0000"/>
          <w:highlight w:val="green"/>
        </w:rPr>
        <w:t xml:space="preserve"> myths</w:t>
      </w:r>
      <w:r w:rsidRPr="00C91D19">
        <w:rPr>
          <w:rStyle w:val="Emphasis"/>
          <w:color w:val="FF0000"/>
        </w:rPr>
        <w:t xml:space="preserve"> and falsehoods, </w:t>
      </w:r>
      <w:r w:rsidRPr="00C91D19">
        <w:rPr>
          <w:rStyle w:val="Emphasis"/>
          <w:color w:val="FF0000"/>
          <w:highlight w:val="green"/>
        </w:rPr>
        <w:t>reliably informing people</w:t>
      </w:r>
      <w:r w:rsidRPr="00C91D19">
        <w:rPr>
          <w:rStyle w:val="Emphasis"/>
          <w:color w:val="FF0000"/>
        </w:rPr>
        <w:t xml:space="preserve"> (don’t persuade), </w:t>
      </w:r>
      <w:r w:rsidRPr="00C91D19">
        <w:rPr>
          <w:rStyle w:val="Emphasis"/>
          <w:color w:val="FF0000"/>
          <w:highlight w:val="green"/>
        </w:rPr>
        <w:t>offering balance</w:t>
      </w:r>
      <w:r w:rsidRPr="00C91D19">
        <w:rPr>
          <w:rStyle w:val="Emphasis"/>
          <w:color w:val="FF0000"/>
        </w:rPr>
        <w:t xml:space="preserve"> but not false balance (highlight the weight of evidence or scientific consensus), </w:t>
      </w:r>
      <w:r w:rsidRPr="00C91D19">
        <w:rPr>
          <w:rStyle w:val="Emphasis"/>
          <w:color w:val="FF0000"/>
          <w:highlight w:val="green"/>
        </w:rPr>
        <w:t>verifying</w:t>
      </w:r>
      <w:r w:rsidRPr="00C91D19">
        <w:rPr>
          <w:rStyle w:val="Emphasis"/>
          <w:color w:val="FF0000"/>
        </w:rPr>
        <w:t xml:space="preserve"> the </w:t>
      </w:r>
      <w:r w:rsidRPr="00C91D19">
        <w:rPr>
          <w:rStyle w:val="Emphasis"/>
          <w:color w:val="FF0000"/>
          <w:highlight w:val="green"/>
        </w:rPr>
        <w:t>quality of</w:t>
      </w:r>
      <w:r w:rsidRPr="00C91D19">
        <w:rPr>
          <w:rStyle w:val="Emphasis"/>
          <w:color w:val="FF0000"/>
        </w:rPr>
        <w:t xml:space="preserve"> the underlying </w:t>
      </w:r>
      <w:r w:rsidRPr="00C91D19">
        <w:rPr>
          <w:rStyle w:val="Emphasis"/>
          <w:color w:val="FF0000"/>
          <w:highlight w:val="green"/>
        </w:rPr>
        <w:t>evidence</w:t>
      </w:r>
      <w:r w:rsidRPr="00C91D19">
        <w:rPr>
          <w:rStyle w:val="Emphasis"/>
          <w:color w:val="FF0000"/>
        </w:rPr>
        <w:t xml:space="preserve">, </w:t>
      </w:r>
      <w:r w:rsidRPr="00C91D19">
        <w:rPr>
          <w:rStyle w:val="Emphasis"/>
          <w:color w:val="FF0000"/>
          <w:highlight w:val="green"/>
        </w:rPr>
        <w:t>and</w:t>
      </w:r>
      <w:r w:rsidRPr="00C91D19">
        <w:rPr>
          <w:rStyle w:val="Emphasis"/>
          <w:color w:val="FF0000"/>
        </w:rPr>
        <w:t xml:space="preserve"> </w:t>
      </w:r>
      <w:r w:rsidRPr="00C91D19">
        <w:rPr>
          <w:rStyle w:val="Emphasis"/>
          <w:color w:val="FF0000"/>
          <w:highlight w:val="green"/>
        </w:rPr>
        <w:t>explaining sources</w:t>
      </w:r>
      <w:r w:rsidRPr="00C91D19">
        <w:rPr>
          <w:rStyle w:val="Emphasis"/>
          <w:color w:val="FF0000"/>
        </w:rPr>
        <w:t xml:space="preserve"> </w:t>
      </w:r>
      <w:r w:rsidRPr="00C91D19">
        <w:rPr>
          <w:rStyle w:val="Emphasis"/>
          <w:color w:val="FF0000"/>
          <w:highlight w:val="green"/>
        </w:rPr>
        <w:t>of uncertainty</w:t>
      </w:r>
      <w:r w:rsidRPr="00C91D19">
        <w:rPr>
          <w:rStyle w:val="Emphasis"/>
          <w:color w:val="FF0000"/>
        </w:rPr>
        <w:t xml:space="preserve">. If </w:t>
      </w:r>
      <w:r w:rsidRPr="00C91D19">
        <w:rPr>
          <w:rStyle w:val="Emphasis"/>
          <w:color w:val="FF0000"/>
          <w:highlight w:val="green"/>
        </w:rPr>
        <w:t>communicators want</w:t>
      </w:r>
      <w:r w:rsidRPr="00C91D19">
        <w:rPr>
          <w:rStyle w:val="Emphasis"/>
          <w:color w:val="FF0000"/>
        </w:rPr>
        <w:t xml:space="preserve"> </w:t>
      </w:r>
      <w:r w:rsidRPr="00C91D19">
        <w:rPr>
          <w:rStyle w:val="Emphasis"/>
          <w:color w:val="FF0000"/>
          <w:highlight w:val="green"/>
        </w:rPr>
        <w:t>to</w:t>
      </w:r>
      <w:r w:rsidRPr="00C91D19">
        <w:rPr>
          <w:rStyle w:val="Emphasis"/>
          <w:color w:val="FF0000"/>
        </w:rPr>
        <w:t xml:space="preserve"> </w:t>
      </w:r>
      <w:r w:rsidRPr="00C91D19">
        <w:rPr>
          <w:rStyle w:val="Emphasis"/>
          <w:color w:val="FF0000"/>
          <w:highlight w:val="green"/>
        </w:rPr>
        <w:t>earn</w:t>
      </w:r>
      <w:r w:rsidRPr="00C91D19">
        <w:rPr>
          <w:rStyle w:val="Emphasis"/>
          <w:color w:val="FF0000"/>
        </w:rPr>
        <w:t xml:space="preserve"> people’s </w:t>
      </w:r>
      <w:r w:rsidRPr="00C91D19">
        <w:rPr>
          <w:rStyle w:val="Emphasis"/>
          <w:color w:val="FF0000"/>
          <w:highlight w:val="green"/>
        </w:rPr>
        <w:t>trust</w:t>
      </w:r>
      <w:r w:rsidRPr="00C91D19">
        <w:rPr>
          <w:rStyle w:val="Emphasis"/>
          <w:color w:val="FF0000"/>
        </w:rPr>
        <w:t xml:space="preserve">, they need to </w:t>
      </w:r>
      <w:r w:rsidRPr="00C91D19">
        <w:rPr>
          <w:rStyle w:val="Emphasis"/>
          <w:color w:val="FF0000"/>
          <w:highlight w:val="green"/>
        </w:rPr>
        <w:t>start by displaying</w:t>
      </w:r>
      <w:r w:rsidRPr="00C91D19">
        <w:rPr>
          <w:rStyle w:val="Emphasis"/>
          <w:color w:val="FF0000"/>
        </w:rPr>
        <w:t xml:space="preserve"> </w:t>
      </w:r>
      <w:r w:rsidRPr="00C91D19">
        <w:rPr>
          <w:rStyle w:val="Emphasis"/>
          <w:color w:val="FF0000"/>
          <w:highlight w:val="green"/>
        </w:rPr>
        <w:t xml:space="preserve">trustworthy </w:t>
      </w:r>
      <w:proofErr w:type="spellStart"/>
      <w:r w:rsidRPr="00C91D19">
        <w:rPr>
          <w:rStyle w:val="Emphasis"/>
          <w:color w:val="FF0000"/>
          <w:highlight w:val="green"/>
        </w:rPr>
        <w:t>behaviour</w:t>
      </w:r>
      <w:proofErr w:type="spellEnd"/>
      <w:r w:rsidRPr="00C91D19">
        <w:rPr>
          <w:color w:val="FF0000"/>
          <w:sz w:val="16"/>
        </w:rPr>
        <w:t>.</w:t>
      </w:r>
    </w:p>
    <w:p w14:paraId="142FCDB4" w14:textId="77777777" w:rsidR="00C713CB" w:rsidRPr="00DE6C52" w:rsidRDefault="00C713CB" w:rsidP="00C713CB">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08F31C5B" w14:textId="77777777" w:rsidR="00C713CB" w:rsidRPr="00DE6C52" w:rsidRDefault="00C713CB" w:rsidP="00C713CB">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 xml:space="preserve">[Andrew, Green Matters Journalist, “How Global Warming May Eventually </w:t>
      </w:r>
      <w:proofErr w:type="gramStart"/>
      <w:r w:rsidRPr="00DE6C52">
        <w:rPr>
          <w:rFonts w:eastAsia="Cambria"/>
        </w:rPr>
        <w:t>Lead</w:t>
      </w:r>
      <w:proofErr w:type="gramEnd"/>
      <w:r w:rsidRPr="00DE6C52">
        <w:rPr>
          <w:rFonts w:eastAsia="Cambria"/>
        </w:rPr>
        <w:t xml:space="preserve"> to Global Extinction”, Green Matters, 03-11-2021, https://www.greenmatters.com/p/will-global-warming-cause-extinction]//pranav</w:t>
      </w:r>
    </w:p>
    <w:p w14:paraId="719377BE" w14:textId="77777777" w:rsidR="00C713CB" w:rsidRPr="00EC36D9" w:rsidRDefault="00C713CB" w:rsidP="00C713C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56765E">
        <w:rPr>
          <w:rFonts w:eastAsia="Cambria"/>
          <w:b/>
          <w:iCs/>
          <w:highlight w:val="green"/>
          <w:u w:val="single"/>
        </w:rPr>
        <w:t>warming</w:t>
      </w:r>
      <w:r w:rsidRPr="00DE6C52">
        <w:rPr>
          <w:rFonts w:eastAsia="Cambria"/>
          <w:b/>
          <w:iCs/>
          <w:u w:val="single"/>
        </w:rPr>
        <w:t xml:space="preserve"> will </w:t>
      </w:r>
      <w:r w:rsidRPr="0056765E">
        <w:rPr>
          <w:rFonts w:eastAsia="Cambria"/>
          <w:b/>
          <w:iCs/>
          <w:highlight w:val="green"/>
          <w:u w:val="single"/>
        </w:rPr>
        <w:t>invariably result in</w:t>
      </w:r>
      <w:r w:rsidRPr="00DE6C52">
        <w:rPr>
          <w:rFonts w:eastAsia="Cambria"/>
          <w:b/>
          <w:iCs/>
          <w:u w:val="single"/>
        </w:rPr>
        <w:t xml:space="preserve"> the </w:t>
      </w:r>
      <w:r w:rsidRPr="0056765E">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56765E">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56765E">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56765E">
        <w:rPr>
          <w:rFonts w:eastAsia="Cambria"/>
          <w:b/>
          <w:iCs/>
          <w:highlight w:val="green"/>
          <w:u w:val="single"/>
        </w:rPr>
        <w:t>food and</w:t>
      </w:r>
      <w:r w:rsidRPr="00DE6C52">
        <w:rPr>
          <w:rFonts w:eastAsia="Cambria"/>
          <w:b/>
          <w:iCs/>
          <w:u w:val="single"/>
        </w:rPr>
        <w:t xml:space="preserve"> fresh </w:t>
      </w:r>
      <w:r w:rsidRPr="0056765E">
        <w:rPr>
          <w:rFonts w:eastAsia="Cambria"/>
          <w:b/>
          <w:iCs/>
          <w:highlight w:val="green"/>
          <w:u w:val="single"/>
        </w:rPr>
        <w:t>water sources</w:t>
      </w:r>
      <w:r w:rsidRPr="00DE6C52">
        <w:rPr>
          <w:rFonts w:eastAsia="Cambria"/>
          <w:b/>
          <w:iCs/>
          <w:u w:val="single"/>
        </w:rPr>
        <w:t xml:space="preserve"> are being </w:t>
      </w:r>
      <w:r w:rsidRPr="0056765E">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56765E">
        <w:rPr>
          <w:rFonts w:eastAsia="Cambria"/>
          <w:b/>
          <w:iCs/>
          <w:highlight w:val="green"/>
          <w:u w:val="single"/>
        </w:rPr>
        <w:t>rising</w:t>
      </w:r>
      <w:r w:rsidRPr="00DE6C52">
        <w:rPr>
          <w:rFonts w:eastAsia="Cambria"/>
          <w:b/>
          <w:iCs/>
          <w:u w:val="single"/>
        </w:rPr>
        <w:t xml:space="preserve"> global </w:t>
      </w:r>
      <w:r w:rsidRPr="0056765E">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56765E">
        <w:rPr>
          <w:rFonts w:eastAsia="Cambria"/>
          <w:b/>
          <w:iCs/>
          <w:highlight w:val="green"/>
          <w:u w:val="single"/>
        </w:rPr>
        <w:t>create</w:t>
      </w:r>
      <w:r w:rsidRPr="00DE6C52">
        <w:rPr>
          <w:rFonts w:eastAsia="Cambria"/>
          <w:b/>
          <w:iCs/>
          <w:u w:val="single"/>
        </w:rPr>
        <w:t xml:space="preserve"> a perfect storm of </w:t>
      </w:r>
      <w:r w:rsidRPr="0056765E">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56765E">
        <w:rPr>
          <w:rFonts w:eastAsia="Cambria"/>
          <w:b/>
          <w:iCs/>
          <w:highlight w:val="green"/>
          <w:u w:val="single"/>
        </w:rPr>
        <w:t>carbon dioxide</w:t>
      </w:r>
      <w:r w:rsidRPr="00DE6C52">
        <w:rPr>
          <w:rFonts w:eastAsia="Cambria"/>
          <w:b/>
          <w:iCs/>
          <w:u w:val="single"/>
        </w:rPr>
        <w:t xml:space="preserve"> levels in the atmosphere and oceans have already </w:t>
      </w:r>
      <w:r w:rsidRPr="0056765E">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56765E">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56765E">
        <w:rPr>
          <w:rFonts w:eastAsia="Cambria"/>
          <w:b/>
          <w:iCs/>
          <w:highlight w:val="green"/>
          <w:u w:val="single"/>
        </w:rPr>
        <w:t>increased hardship across the world</w:t>
      </w:r>
      <w:r w:rsidRPr="00DE6C52">
        <w:rPr>
          <w:rFonts w:eastAsia="Cambria"/>
          <w:b/>
          <w:iCs/>
          <w:u w:val="single"/>
        </w:rPr>
        <w:t xml:space="preserve"> — especially in low-income areas </w:t>
      </w:r>
      <w:r w:rsidRPr="0056765E">
        <w:rPr>
          <w:rFonts w:eastAsia="Cambria"/>
          <w:b/>
          <w:iCs/>
          <w:highlight w:val="green"/>
          <w:u w:val="single"/>
        </w:rPr>
        <w:t>and</w:t>
      </w:r>
      <w:r w:rsidRPr="00DE6C52">
        <w:rPr>
          <w:rFonts w:eastAsia="Cambria"/>
          <w:b/>
          <w:iCs/>
          <w:u w:val="single"/>
        </w:rPr>
        <w:t xml:space="preserve"> developing countries. This increase will also mean </w:t>
      </w:r>
      <w:r w:rsidRPr="0056765E">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32340B8F" w14:textId="77777777" w:rsidR="00C713CB" w:rsidRPr="00C713CB" w:rsidRDefault="00C713CB" w:rsidP="00C713CB"/>
    <w:sectPr w:rsidR="00C713CB" w:rsidRPr="00C713C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695C3B"/>
    <w:multiLevelType w:val="hybridMultilevel"/>
    <w:tmpl w:val="398AE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13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CA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C5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AD0"/>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42F"/>
    <w:rsid w:val="00C3164F"/>
    <w:rsid w:val="00C31B5E"/>
    <w:rsid w:val="00C34D3E"/>
    <w:rsid w:val="00C35B37"/>
    <w:rsid w:val="00C3747A"/>
    <w:rsid w:val="00C37F29"/>
    <w:rsid w:val="00C56DCC"/>
    <w:rsid w:val="00C57075"/>
    <w:rsid w:val="00C713CB"/>
    <w:rsid w:val="00C72AFE"/>
    <w:rsid w:val="00C81619"/>
    <w:rsid w:val="00C91D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75DFF6"/>
  <w14:defaultImageDpi w14:val="300"/>
  <w15:docId w15:val="{F6FB0122-F0A6-9A45-BE15-3FDC6192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542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54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54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54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C254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54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542F"/>
  </w:style>
  <w:style w:type="character" w:customStyle="1" w:styleId="Heading1Char">
    <w:name w:val="Heading 1 Char"/>
    <w:aliases w:val="Pocket Char"/>
    <w:basedOn w:val="DefaultParagraphFont"/>
    <w:link w:val="Heading1"/>
    <w:uiPriority w:val="9"/>
    <w:rsid w:val="00C254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54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542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C254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2542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2542F"/>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C254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542F"/>
    <w:rPr>
      <w:color w:val="auto"/>
      <w:u w:val="none"/>
    </w:rPr>
  </w:style>
  <w:style w:type="character" w:styleId="Hyperlink">
    <w:name w:val="Hyperlink"/>
    <w:basedOn w:val="DefaultParagraphFont"/>
    <w:uiPriority w:val="99"/>
    <w:unhideWhenUsed/>
    <w:rsid w:val="00C2542F"/>
    <w:rPr>
      <w:color w:val="auto"/>
      <w:u w:val="none"/>
    </w:rPr>
  </w:style>
  <w:style w:type="paragraph" w:styleId="DocumentMap">
    <w:name w:val="Document Map"/>
    <w:basedOn w:val="Normal"/>
    <w:link w:val="DocumentMapChar"/>
    <w:uiPriority w:val="99"/>
    <w:semiHidden/>
    <w:unhideWhenUsed/>
    <w:rsid w:val="00C254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542F"/>
    <w:rPr>
      <w:rFonts w:ascii="Lucida Grande" w:hAnsi="Lucida Grande" w:cs="Lucida Grande"/>
    </w:rPr>
  </w:style>
  <w:style w:type="paragraph" w:customStyle="1" w:styleId="paragraph">
    <w:name w:val="paragraph"/>
    <w:basedOn w:val="Normal"/>
    <w:rsid w:val="00C713CB"/>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713CB"/>
  </w:style>
  <w:style w:type="character" w:customStyle="1" w:styleId="eop">
    <w:name w:val="eop"/>
    <w:basedOn w:val="DefaultParagraphFont"/>
    <w:rsid w:val="00C713CB"/>
  </w:style>
  <w:style w:type="paragraph" w:styleId="NormalWeb">
    <w:name w:val="Normal (Web)"/>
    <w:basedOn w:val="Normal"/>
    <w:uiPriority w:val="99"/>
    <w:semiHidden/>
    <w:unhideWhenUsed/>
    <w:rsid w:val="00C713CB"/>
    <w:pPr>
      <w:spacing w:before="100" w:beforeAutospacing="1" w:after="100" w:afterAutospacing="1" w:line="240" w:lineRule="auto"/>
    </w:pPr>
    <w:rPr>
      <w:rFonts w:ascii="Times New Roman" w:eastAsia="Times New Roman" w:hAnsi="Times New Roman" w:cs="Times New Roman"/>
      <w:sz w:val="24"/>
    </w:rPr>
  </w:style>
  <w:style w:type="character" w:customStyle="1" w:styleId="spellingerror">
    <w:name w:val="spellingerror"/>
    <w:basedOn w:val="DefaultParagraphFont"/>
    <w:rsid w:val="00C713CB"/>
  </w:style>
  <w:style w:type="character" w:customStyle="1" w:styleId="contextualspellingandgrammarerror">
    <w:name w:val="contextualspellingandgrammarerror"/>
    <w:basedOn w:val="DefaultParagraphFont"/>
    <w:rsid w:val="00C713CB"/>
  </w:style>
  <w:style w:type="paragraph" w:styleId="ListParagraph">
    <w:name w:val="List Paragraph"/>
    <w:basedOn w:val="Normal"/>
    <w:uiPriority w:val="99"/>
    <w:unhideWhenUsed/>
    <w:qFormat/>
    <w:rsid w:val="00C713CB"/>
    <w:pPr>
      <w:ind w:left="720"/>
      <w:contextualSpacing/>
    </w:pPr>
  </w:style>
  <w:style w:type="paragraph" w:customStyle="1" w:styleId="Emphasis1">
    <w:name w:val="Emphasis1"/>
    <w:basedOn w:val="Normal"/>
    <w:link w:val="Emphasis"/>
    <w:autoRedefine/>
    <w:uiPriority w:val="20"/>
    <w:qFormat/>
    <w:rsid w:val="00C713C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uronews.com/green/2021/06/29/why-democracy-is-the-key-ingredient-to-battling-climate-change" TargetMode="External"/><Relationship Id="rId4" Type="http://schemas.openxmlformats.org/officeDocument/2006/relationships/customXml" Target="../customXml/item4.xml"/><Relationship Id="rId9" Type="http://schemas.openxmlformats.org/officeDocument/2006/relationships/hyperlink" Target="https://www.europarl.europa.eu/RegData/etudes/STUD/2021/653635/EXPO_STU(2021)653635_EN.pdf%5d/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10825</Words>
  <Characters>61703</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3</cp:revision>
  <dcterms:created xsi:type="dcterms:W3CDTF">2022-03-11T13:50:00Z</dcterms:created>
  <dcterms:modified xsi:type="dcterms:W3CDTF">2022-03-11T18:29:00Z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