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A57E7" w14:textId="636CFB47" w:rsidR="00CA370F" w:rsidRPr="00D62F3E" w:rsidRDefault="00CA370F" w:rsidP="00E42295">
      <w:pPr>
        <w:pStyle w:val="Heading3"/>
      </w:pPr>
      <w:r w:rsidRPr="00D62F3E">
        <w:t>1AC—framework – util(short)</w:t>
      </w:r>
    </w:p>
    <w:p w14:paraId="0B4B0E57" w14:textId="77777777" w:rsidR="00CA370F" w:rsidRPr="00D62F3E" w:rsidRDefault="00CA370F" w:rsidP="00CA370F">
      <w:pPr>
        <w:keepNext/>
        <w:keepLines/>
        <w:spacing w:before="40" w:after="0"/>
        <w:outlineLvl w:val="3"/>
        <w:rPr>
          <w:rFonts w:eastAsiaTheme="majorEastAsia" w:cstheme="majorBidi"/>
          <w:b/>
          <w:iCs/>
          <w:sz w:val="26"/>
        </w:rPr>
      </w:pPr>
      <w:r w:rsidRPr="00D62F3E">
        <w:rPr>
          <w:rFonts w:eastAsiaTheme="majorEastAsia" w:cstheme="majorBidi"/>
          <w:b/>
          <w:iCs/>
          <w:sz w:val="26"/>
        </w:rPr>
        <w:t>Standard is maximizing expected well being</w:t>
      </w:r>
    </w:p>
    <w:p w14:paraId="5971D5C7" w14:textId="77777777" w:rsidR="00CA370F" w:rsidRPr="00D62F3E" w:rsidRDefault="00CA370F" w:rsidP="00CA370F">
      <w:pPr>
        <w:keepNext/>
        <w:keepLines/>
        <w:spacing w:before="40"/>
        <w:outlineLvl w:val="3"/>
        <w:rPr>
          <w:rFonts w:eastAsiaTheme="majorEastAsia"/>
          <w:b/>
          <w:iCs/>
          <w:sz w:val="26"/>
        </w:rPr>
      </w:pPr>
      <w:r w:rsidRPr="00D62F3E">
        <w:rPr>
          <w:rFonts w:eastAsiaTheme="majorEastAsia"/>
          <w:b/>
          <w:iCs/>
          <w:sz w:val="26"/>
        </w:rPr>
        <w:t xml:space="preserve">Pleasure and pain are </w:t>
      </w:r>
      <w:r w:rsidRPr="00D62F3E">
        <w:rPr>
          <w:rFonts w:eastAsiaTheme="majorEastAsia"/>
          <w:b/>
          <w:iCs/>
          <w:sz w:val="26"/>
          <w:u w:val="single"/>
        </w:rPr>
        <w:t>intrinsic value</w:t>
      </w:r>
      <w:r w:rsidRPr="00D62F3E">
        <w:rPr>
          <w:rFonts w:eastAsiaTheme="majorEastAsia"/>
          <w:b/>
          <w:iCs/>
          <w:sz w:val="26"/>
        </w:rPr>
        <w:t xml:space="preserve"> and </w:t>
      </w:r>
      <w:r w:rsidRPr="00D62F3E">
        <w:rPr>
          <w:rFonts w:eastAsiaTheme="majorEastAsia"/>
          <w:b/>
          <w:iCs/>
          <w:sz w:val="26"/>
          <w:u w:val="single"/>
        </w:rPr>
        <w:t>disvalue</w:t>
      </w:r>
    </w:p>
    <w:p w14:paraId="7F2319A4" w14:textId="77777777" w:rsidR="00CA370F" w:rsidRPr="00D62F3E" w:rsidRDefault="00CA370F" w:rsidP="00CA370F">
      <w:pPr>
        <w:rPr>
          <w:b/>
          <w:bCs/>
          <w:sz w:val="26"/>
        </w:rPr>
      </w:pPr>
      <w:r w:rsidRPr="00D62F3E">
        <w:rPr>
          <w:b/>
          <w:bCs/>
          <w:sz w:val="26"/>
        </w:rPr>
        <w:t>Blum et al. 18</w:t>
      </w:r>
    </w:p>
    <w:p w14:paraId="009BAD6E" w14:textId="77777777" w:rsidR="00CA370F" w:rsidRPr="00D62F3E" w:rsidRDefault="00CA370F" w:rsidP="00CA370F">
      <w:pPr>
        <w:rPr>
          <w:sz w:val="16"/>
          <w:szCs w:val="16"/>
        </w:rPr>
      </w:pPr>
      <w:r w:rsidRPr="00D62F3E">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D62F3E">
          <w:rPr>
            <w:sz w:val="16"/>
            <w:szCs w:val="16"/>
          </w:rPr>
          <w:t>https://www.ncbi.nlm.nih.gov/pmc/articles/PMC6446569/</w:t>
        </w:r>
      </w:hyperlink>
      <w:r w:rsidRPr="00D62F3E">
        <w:rPr>
          <w:sz w:val="16"/>
          <w:szCs w:val="16"/>
        </w:rPr>
        <w:t>, R.S.</w:t>
      </w:r>
    </w:p>
    <w:p w14:paraId="6F590A62" w14:textId="77777777" w:rsidR="00CA370F" w:rsidRPr="00D62F3E" w:rsidRDefault="00CA370F" w:rsidP="00CA370F">
      <w:pPr>
        <w:rPr>
          <w:sz w:val="16"/>
        </w:rPr>
      </w:pPr>
      <w:r w:rsidRPr="00D62F3E">
        <w:rPr>
          <w:b/>
          <w:bCs/>
          <w:highlight w:val="green"/>
          <w:u w:val="single"/>
        </w:rPr>
        <w:t>Pleasure</w:t>
      </w:r>
      <w:r w:rsidRPr="00D62F3E">
        <w:rPr>
          <w:u w:val="single"/>
        </w:rPr>
        <w:t xml:space="preserve"> is not only</w:t>
      </w:r>
      <w:r w:rsidRPr="00D62F3E">
        <w:rPr>
          <w:sz w:val="16"/>
        </w:rPr>
        <w:t xml:space="preserve"> one of the three </w:t>
      </w:r>
      <w:r w:rsidRPr="00D62F3E">
        <w:rPr>
          <w:u w:val="single"/>
        </w:rPr>
        <w:t>primary reward functions</w:t>
      </w:r>
      <w:r w:rsidRPr="00D62F3E">
        <w:rPr>
          <w:sz w:val="16"/>
        </w:rPr>
        <w:t xml:space="preserve"> but </w:t>
      </w:r>
      <w:r w:rsidRPr="00D62F3E">
        <w:rPr>
          <w:u w:val="single"/>
        </w:rPr>
        <w:t xml:space="preserve">it also </w:t>
      </w:r>
      <w:r w:rsidRPr="00D62F3E">
        <w:rPr>
          <w:b/>
          <w:bCs/>
          <w:highlight w:val="green"/>
          <w:u w:val="single"/>
        </w:rPr>
        <w:t>defines reward.</w:t>
      </w:r>
      <w:r w:rsidRPr="00D62F3E">
        <w:rPr>
          <w:sz w:val="16"/>
        </w:rPr>
        <w:t xml:space="preserve"> As homeostasis explains the </w:t>
      </w:r>
      <w:r w:rsidRPr="00D62F3E">
        <w:rPr>
          <w:u w:val="single"/>
        </w:rPr>
        <w:t>functions of</w:t>
      </w:r>
      <w:r w:rsidRPr="00D62F3E">
        <w:rPr>
          <w:sz w:val="16"/>
        </w:rPr>
        <w:t xml:space="preserve"> only a limited number of </w:t>
      </w:r>
      <w:r w:rsidRPr="00D62F3E">
        <w:rPr>
          <w:u w:val="single"/>
        </w:rPr>
        <w:t>rewards, the</w:t>
      </w:r>
      <w:r w:rsidRPr="00D62F3E">
        <w:rPr>
          <w:sz w:val="16"/>
        </w:rPr>
        <w:t xml:space="preserve"> principal </w:t>
      </w:r>
      <w:r w:rsidRPr="00D62F3E">
        <w:rPr>
          <w:highlight w:val="green"/>
          <w:u w:val="single"/>
        </w:rPr>
        <w:t>reason why particular stimuli</w:t>
      </w:r>
      <w:r w:rsidRPr="00D62F3E">
        <w:rPr>
          <w:u w:val="single"/>
        </w:rPr>
        <w:t xml:space="preserve">, objects, events, situations, and activities </w:t>
      </w:r>
      <w:r w:rsidRPr="00D62F3E">
        <w:rPr>
          <w:highlight w:val="green"/>
          <w:u w:val="single"/>
        </w:rPr>
        <w:t>are rewarding</w:t>
      </w:r>
      <w:r w:rsidRPr="00D62F3E">
        <w:rPr>
          <w:sz w:val="16"/>
        </w:rPr>
        <w:t xml:space="preserve"> may be </w:t>
      </w:r>
      <w:r w:rsidRPr="00D62F3E">
        <w:rPr>
          <w:highlight w:val="green"/>
          <w:u w:val="single"/>
        </w:rPr>
        <w:t>due to pleasure.</w:t>
      </w:r>
      <w:r w:rsidRPr="00D62F3E">
        <w:rPr>
          <w:sz w:val="16"/>
        </w:rPr>
        <w:t xml:space="preserve"> This applies first of all to sex and to the primary homeostatic rewards of food and liquid and extends to money, taste, beauty, social encounters and nonmaterial, internally set, and intrinsic rewards. </w:t>
      </w:r>
      <w:r w:rsidRPr="00D62F3E">
        <w:rPr>
          <w:highlight w:val="green"/>
          <w:u w:val="single"/>
        </w:rPr>
        <w:t>Pleasure</w:t>
      </w:r>
      <w:r w:rsidRPr="00D62F3E">
        <w:rPr>
          <w:u w:val="single"/>
        </w:rPr>
        <w:t>, as the primary effect of rewards</w:t>
      </w:r>
      <w:r w:rsidRPr="00D62F3E">
        <w:rPr>
          <w:sz w:val="16"/>
        </w:rPr>
        <w:t xml:space="preserve">, drives the prime reward functions of learning, approach behavior, and decision making and </w:t>
      </w:r>
      <w:r w:rsidRPr="00D62F3E">
        <w:rPr>
          <w:highlight w:val="green"/>
          <w:u w:val="single"/>
        </w:rPr>
        <w:t xml:space="preserve">provides the </w:t>
      </w:r>
      <w:r w:rsidRPr="00D62F3E">
        <w:rPr>
          <w:b/>
          <w:bCs/>
          <w:highlight w:val="green"/>
          <w:u w:val="single"/>
        </w:rPr>
        <w:t>basis for hedonic theories</w:t>
      </w:r>
      <w:r w:rsidRPr="00D62F3E">
        <w:rPr>
          <w:u w:val="single"/>
        </w:rPr>
        <w:t xml:space="preserve"> of reward function. </w:t>
      </w:r>
      <w:r w:rsidRPr="00D62F3E">
        <w:rPr>
          <w:highlight w:val="green"/>
          <w:u w:val="single"/>
        </w:rPr>
        <w:t>We are attracted by</w:t>
      </w:r>
      <w:r w:rsidRPr="00D62F3E">
        <w:rPr>
          <w:sz w:val="16"/>
        </w:rPr>
        <w:t xml:space="preserve"> most </w:t>
      </w:r>
      <w:r w:rsidRPr="00D62F3E">
        <w:rPr>
          <w:highlight w:val="green"/>
          <w:u w:val="single"/>
        </w:rPr>
        <w:t>rewards</w:t>
      </w:r>
      <w:r w:rsidRPr="00D62F3E">
        <w:rPr>
          <w:u w:val="single"/>
        </w:rPr>
        <w:t xml:space="preserve"> and exert intense efforts to obtain them</w:t>
      </w:r>
      <w:r w:rsidRPr="00D62F3E">
        <w:rPr>
          <w:sz w:val="16"/>
        </w:rPr>
        <w:t xml:space="preserve">, just </w:t>
      </w:r>
      <w:r w:rsidRPr="00D62F3E">
        <w:rPr>
          <w:highlight w:val="green"/>
          <w:u w:val="single"/>
        </w:rPr>
        <w:t>because they are enjoyable</w:t>
      </w:r>
      <w:r w:rsidRPr="00D62F3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62F3E">
        <w:rPr>
          <w:u w:val="single"/>
        </w:rPr>
        <w:t>using both humans and detailed invasive brain analysis of animals has discovered some critical ways that the brain processes pleasure</w:t>
      </w:r>
      <w:r w:rsidRPr="00D62F3E">
        <w:rPr>
          <w:sz w:val="16"/>
        </w:rPr>
        <w:t xml:space="preserve"> [14]. </w:t>
      </w:r>
      <w:r w:rsidRPr="00D62F3E">
        <w:rPr>
          <w:u w:val="single"/>
        </w:rPr>
        <w:t>Pleasure as a hallmark of reward is sufficient for defining a reward</w:t>
      </w:r>
      <w:r w:rsidRPr="00D62F3E">
        <w:rPr>
          <w:sz w:val="16"/>
        </w:rPr>
        <w:t xml:space="preserve">, but it may not be necessary. </w:t>
      </w:r>
      <w:r w:rsidRPr="00D62F3E">
        <w:rPr>
          <w:u w:val="single"/>
        </w:rPr>
        <w:t>A reward may generate positive</w:t>
      </w:r>
      <w:r w:rsidRPr="00D62F3E">
        <w:rPr>
          <w:sz w:val="16"/>
        </w:rPr>
        <w:t xml:space="preserve"> learning and approach </w:t>
      </w:r>
      <w:r w:rsidRPr="00D62F3E">
        <w:rPr>
          <w:u w:val="single"/>
        </w:rPr>
        <w:t>behavior</w:t>
      </w:r>
      <w:r w:rsidRPr="00D62F3E">
        <w:rPr>
          <w:sz w:val="16"/>
        </w:rPr>
        <w:t xml:space="preserve"> simply </w:t>
      </w:r>
      <w:r w:rsidRPr="00D62F3E">
        <w:rPr>
          <w:u w:val="single"/>
        </w:rPr>
        <w:t>because it contains substances that are essential for body function.</w:t>
      </w:r>
      <w:r w:rsidRPr="00D62F3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2F3E">
        <w:rPr>
          <w:u w:val="single"/>
        </w:rPr>
        <w:t>evolution and its basic principles found</w:t>
      </w:r>
      <w:r w:rsidRPr="00D62F3E">
        <w:rPr>
          <w:sz w:val="16"/>
        </w:rPr>
        <w:t xml:space="preserve"> various </w:t>
      </w:r>
      <w:r w:rsidRPr="00D62F3E">
        <w:rPr>
          <w:u w:val="single"/>
        </w:rPr>
        <w:t>mechanisms that steer behavior and biological development.</w:t>
      </w:r>
      <w:r w:rsidRPr="00D62F3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62F3E">
        <w:rPr>
          <w:b/>
          <w:bCs/>
          <w:highlight w:val="green"/>
          <w:u w:val="single"/>
        </w:rPr>
        <w:t>organisms are</w:t>
      </w:r>
      <w:r w:rsidRPr="00D62F3E">
        <w:rPr>
          <w:u w:val="single"/>
        </w:rPr>
        <w:t xml:space="preserve"> the </w:t>
      </w:r>
      <w:r w:rsidRPr="00D62F3E">
        <w:rPr>
          <w:b/>
          <w:bCs/>
          <w:highlight w:val="green"/>
          <w:u w:val="single"/>
        </w:rPr>
        <w:t>result of evolutionary competition.</w:t>
      </w:r>
      <w:r w:rsidRPr="00D62F3E">
        <w:rPr>
          <w:sz w:val="16"/>
        </w:rPr>
        <w:t xml:space="preserve"> In fact, Richard </w:t>
      </w:r>
      <w:r w:rsidRPr="00D62F3E">
        <w:rPr>
          <w:u w:val="single"/>
        </w:rPr>
        <w:t>Dawkins stresses gene survival and propagation as the basic mechanism of life</w:t>
      </w:r>
      <w:r w:rsidRPr="00D62F3E">
        <w:rPr>
          <w:sz w:val="16"/>
        </w:rPr>
        <w:t xml:space="preserve"> [20]. Only genes that lead to </w:t>
      </w:r>
      <w:r w:rsidRPr="00D62F3E">
        <w:rPr>
          <w:u w:val="single"/>
        </w:rPr>
        <w:t>the fittest phenotype will make it.</w:t>
      </w:r>
      <w:r w:rsidRPr="00D62F3E">
        <w:rPr>
          <w:sz w:val="16"/>
        </w:rPr>
        <w:t xml:space="preserve"> It is noteworthy that the phenotype is selected based on behavior that maximizes gene propagation. To do so, the phenotype must survive and generate offspring, and be better at it than its competitors. Thus, </w:t>
      </w:r>
      <w:r w:rsidRPr="00D62F3E">
        <w:rPr>
          <w:u w:val="single"/>
        </w:rPr>
        <w:t xml:space="preserve">the ultimate, distal function of </w:t>
      </w:r>
      <w:r w:rsidRPr="00D62F3E">
        <w:rPr>
          <w:highlight w:val="green"/>
          <w:u w:val="single"/>
        </w:rPr>
        <w:t>rewards</w:t>
      </w:r>
      <w:r w:rsidRPr="00D62F3E">
        <w:rPr>
          <w:u w:val="single"/>
        </w:rPr>
        <w:t xml:space="preserve"> is to </w:t>
      </w:r>
      <w:r w:rsidRPr="00D62F3E">
        <w:rPr>
          <w:highlight w:val="green"/>
          <w:u w:val="single"/>
        </w:rPr>
        <w:t>increase evolutionary fitness</w:t>
      </w:r>
      <w:r w:rsidRPr="00D62F3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62F3E">
        <w:rPr>
          <w:u w:val="single"/>
        </w:rPr>
        <w:t>Behavioral reward functions have evolved to help individuals to survive and propagate their genes</w:t>
      </w:r>
      <w:r w:rsidRPr="00D62F3E">
        <w:rPr>
          <w:sz w:val="16"/>
        </w:rPr>
        <w:t xml:space="preserve">. Apparently, </w:t>
      </w:r>
      <w:r w:rsidRPr="00D62F3E">
        <w:rPr>
          <w:u w:val="single"/>
        </w:rPr>
        <w:t>people need to live well and long enough to reproduce.</w:t>
      </w:r>
      <w:r w:rsidRPr="00D62F3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62F3E">
        <w:rPr>
          <w:u w:val="single"/>
        </w:rPr>
        <w:t>any small edge will ultimately result in evolutionary advantage</w:t>
      </w:r>
      <w:r w:rsidRPr="00D62F3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62F3E">
        <w:rPr>
          <w:u w:val="single"/>
        </w:rPr>
        <w:t>Thus the distal reward function in gene propagation and evolutionary fitness defines the proximal reward functions that we see</w:t>
      </w:r>
      <w:r w:rsidRPr="00D62F3E">
        <w:rPr>
          <w:sz w:val="16"/>
        </w:rPr>
        <w:t xml:space="preserve"> in everyday behavior. </w:t>
      </w:r>
      <w:r w:rsidRPr="00D62F3E">
        <w:rPr>
          <w:highlight w:val="green"/>
          <w:u w:val="single"/>
        </w:rPr>
        <w:t>That is why foods, drinks, mates, and offspring are rewarding.</w:t>
      </w:r>
      <w:r w:rsidRPr="00D62F3E">
        <w:rPr>
          <w:u w:val="single"/>
        </w:rPr>
        <w:t xml:space="preserve"> </w:t>
      </w:r>
      <w:r w:rsidRPr="00D62F3E">
        <w:rPr>
          <w:sz w:val="16"/>
        </w:rPr>
        <w:t xml:space="preserve">There have been theories linking pleasure as a required component of health benefits salutogenesis, (salugenesis). In essence, under these terms, </w:t>
      </w:r>
      <w:r w:rsidRPr="00D62F3E">
        <w:rPr>
          <w:u w:val="single"/>
        </w:rPr>
        <w:t>pleasure is described as a state or feeling of happiness and satisfaction resulting from an experience that one enjoys.</w:t>
      </w:r>
      <w:r w:rsidRPr="00D62F3E">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62F3E">
        <w:rPr>
          <w:u w:val="single"/>
        </w:rPr>
        <w:t>pathways for ordinary liking and pleasure</w:t>
      </w:r>
      <w:r w:rsidRPr="00D62F3E">
        <w:rPr>
          <w:sz w:val="16"/>
        </w:rPr>
        <w:t xml:space="preserve">, which </w:t>
      </w:r>
      <w:r w:rsidRPr="00D62F3E">
        <w:rPr>
          <w:u w:val="single"/>
        </w:rPr>
        <w:t>are limited in scope</w:t>
      </w:r>
      <w:r w:rsidRPr="00D62F3E">
        <w:rPr>
          <w:sz w:val="16"/>
        </w:rPr>
        <w:t xml:space="preserve"> as described above in this commentary. However, </w:t>
      </w:r>
      <w:r w:rsidRPr="00D62F3E">
        <w:rPr>
          <w:u w:val="single"/>
        </w:rPr>
        <w:t xml:space="preserve">there are </w:t>
      </w:r>
      <w:r w:rsidRPr="00D62F3E">
        <w:rPr>
          <w:b/>
          <w:bCs/>
          <w:highlight w:val="green"/>
          <w:u w:val="single"/>
        </w:rPr>
        <w:t>many brain regions</w:t>
      </w:r>
      <w:r w:rsidRPr="00D62F3E">
        <w:rPr>
          <w:sz w:val="16"/>
        </w:rPr>
        <w:t xml:space="preserve">, often termed hot and cold spots, </w:t>
      </w:r>
      <w:r w:rsidRPr="00D62F3E">
        <w:rPr>
          <w:u w:val="single"/>
        </w:rPr>
        <w:t xml:space="preserve">that significantly </w:t>
      </w:r>
      <w:r w:rsidRPr="00D62F3E">
        <w:rPr>
          <w:b/>
          <w:bCs/>
          <w:highlight w:val="green"/>
          <w:u w:val="single"/>
        </w:rPr>
        <w:t>modulate</w:t>
      </w:r>
      <w:r w:rsidRPr="00D62F3E">
        <w:rPr>
          <w:sz w:val="16"/>
        </w:rPr>
        <w:t xml:space="preserve"> (increase or decrease) </w:t>
      </w:r>
      <w:r w:rsidRPr="00D62F3E">
        <w:rPr>
          <w:u w:val="single"/>
        </w:rPr>
        <w:t xml:space="preserve">our </w:t>
      </w:r>
      <w:r w:rsidRPr="00D62F3E">
        <w:rPr>
          <w:b/>
          <w:bCs/>
          <w:highlight w:val="green"/>
          <w:u w:val="single"/>
        </w:rPr>
        <w:t>pleasure or</w:t>
      </w:r>
      <w:r w:rsidRPr="00D62F3E">
        <w:rPr>
          <w:u w:val="single"/>
        </w:rPr>
        <w:t xml:space="preserve"> even </w:t>
      </w:r>
      <w:r w:rsidRPr="00D62F3E">
        <w:rPr>
          <w:b/>
          <w:bCs/>
          <w:highlight w:val="green"/>
          <w:u w:val="single"/>
        </w:rPr>
        <w:t>produce the opposite</w:t>
      </w:r>
      <w:r w:rsidRPr="00D62F3E">
        <w:rPr>
          <w:sz w:val="16"/>
        </w:rPr>
        <w:t xml:space="preserve"> of pleasure— that is </w:t>
      </w:r>
      <w:r w:rsidRPr="00D62F3E">
        <w:rPr>
          <w:u w:val="single"/>
        </w:rPr>
        <w:t>disgust and fear</w:t>
      </w:r>
      <w:r w:rsidRPr="00D62F3E">
        <w:rPr>
          <w:sz w:val="16"/>
        </w:rPr>
        <w:t xml:space="preserve"> [39]. </w:t>
      </w:r>
      <w:r w:rsidRPr="00D62F3E">
        <w:rPr>
          <w:u w:val="single"/>
        </w:rPr>
        <w:t>One</w:t>
      </w:r>
      <w:r w:rsidRPr="00D62F3E">
        <w:rPr>
          <w:sz w:val="16"/>
        </w:rPr>
        <w:t xml:space="preserve"> specific </w:t>
      </w:r>
      <w:r w:rsidRPr="00D62F3E">
        <w:rPr>
          <w:u w:val="single"/>
        </w:rPr>
        <w:t>region</w:t>
      </w:r>
      <w:r w:rsidRPr="00D62F3E">
        <w:rPr>
          <w:sz w:val="16"/>
        </w:rPr>
        <w:t xml:space="preserve"> of the nucleus accumbens </w:t>
      </w:r>
      <w:r w:rsidRPr="00D62F3E">
        <w:rPr>
          <w:u w:val="single"/>
        </w:rPr>
        <w:t>is organized like a computer keyboard, with particular stimulus triggers in rows</w:t>
      </w:r>
      <w:r w:rsidRPr="00D62F3E">
        <w:rPr>
          <w:sz w:val="16"/>
        </w:rPr>
        <w:t xml:space="preserve">— producing an increase and decrease of pleasure and disgust. Moreover, </w:t>
      </w:r>
      <w:r w:rsidRPr="00D62F3E">
        <w:rPr>
          <w:u w:val="single"/>
        </w:rPr>
        <w:t>the cortex has unique roles in the cognitive evaluation of our feelings of pleasure</w:t>
      </w:r>
      <w:r w:rsidRPr="00D62F3E">
        <w:rPr>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62F3E">
        <w:rPr>
          <w:u w:val="single"/>
        </w:rPr>
        <w:t>“</w:t>
      </w:r>
      <w:r w:rsidRPr="00D62F3E">
        <w:rPr>
          <w:highlight w:val="green"/>
          <w:u w:val="single"/>
        </w:rPr>
        <w:t>liking</w:t>
      </w:r>
      <w:r w:rsidRPr="00D62F3E">
        <w:rPr>
          <w:u w:val="single"/>
        </w:rPr>
        <w:t xml:space="preserve">” of </w:t>
      </w:r>
      <w:r w:rsidRPr="00D62F3E">
        <w:rPr>
          <w:highlight w:val="green"/>
          <w:u w:val="single"/>
        </w:rPr>
        <w:t>something</w:t>
      </w:r>
      <w:r w:rsidRPr="00D62F3E">
        <w:rPr>
          <w:u w:val="single"/>
        </w:rPr>
        <w:t xml:space="preserve">, or pure pleasure, is </w:t>
      </w:r>
      <w:r w:rsidRPr="00D62F3E">
        <w:rPr>
          <w:highlight w:val="green"/>
          <w:u w:val="single"/>
        </w:rPr>
        <w:t>represented by</w:t>
      </w:r>
      <w:r w:rsidRPr="00D62F3E">
        <w:rPr>
          <w:sz w:val="16"/>
        </w:rPr>
        <w:t xml:space="preserve"> small </w:t>
      </w:r>
      <w:r w:rsidRPr="00D62F3E">
        <w:rPr>
          <w:highlight w:val="green"/>
          <w:u w:val="single"/>
        </w:rPr>
        <w:t>regions</w:t>
      </w:r>
      <w:r w:rsidRPr="00D62F3E">
        <w:rPr>
          <w:sz w:val="16"/>
        </w:rPr>
        <w:t xml:space="preserve"> mainly </w:t>
      </w:r>
      <w:r w:rsidRPr="00D62F3E">
        <w:rPr>
          <w:highlight w:val="green"/>
          <w:u w:val="single"/>
        </w:rPr>
        <w:t>in the limbic system</w:t>
      </w:r>
      <w:r w:rsidRPr="00D62F3E">
        <w:rPr>
          <w:sz w:val="16"/>
        </w:rPr>
        <w:t xml:space="preserve"> (old reptilian part of the brain). These may be </w:t>
      </w:r>
      <w:r w:rsidRPr="00D62F3E">
        <w:rPr>
          <w:u w:val="single"/>
        </w:rPr>
        <w:t>part of larger neural circuits.</w:t>
      </w:r>
      <w:r w:rsidRPr="00D62F3E">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62F3E">
        <w:rPr>
          <w:u w:val="single"/>
        </w:rPr>
        <w:t>Sousa et al.</w:t>
      </w:r>
      <w:r w:rsidRPr="00D62F3E">
        <w:rPr>
          <w:sz w:val="16"/>
        </w:rPr>
        <w:t xml:space="preserve"> [50] small case </w:t>
      </w:r>
      <w:r w:rsidRPr="00D62F3E">
        <w:rPr>
          <w:u w:val="single"/>
        </w:rPr>
        <w:t xml:space="preserve">found various </w:t>
      </w:r>
      <w:r w:rsidRPr="00D62F3E">
        <w:rPr>
          <w:highlight w:val="green"/>
          <w:u w:val="single"/>
        </w:rPr>
        <w:t>differentially expressed genes</w:t>
      </w:r>
      <w:r w:rsidRPr="00D62F3E">
        <w:rPr>
          <w:u w:val="single"/>
        </w:rPr>
        <w:t xml:space="preserve">, to </w:t>
      </w:r>
      <w:r w:rsidRPr="00D62F3E">
        <w:rPr>
          <w:highlight w:val="green"/>
          <w:u w:val="single"/>
        </w:rPr>
        <w:t>associate with pleasure</w:t>
      </w:r>
      <w:r w:rsidRPr="00D62F3E">
        <w:rPr>
          <w:u w:val="single"/>
        </w:rPr>
        <w:t xml:space="preserve"> related </w:t>
      </w:r>
      <w:r w:rsidRPr="00D62F3E">
        <w:rPr>
          <w:highlight w:val="green"/>
          <w:u w:val="single"/>
        </w:rPr>
        <w:t>systems.</w:t>
      </w:r>
      <w:r w:rsidRPr="00D62F3E">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62F3E">
        <w:rPr>
          <w:highlight w:val="green"/>
          <w:u w:val="single"/>
        </w:rPr>
        <w:t>researchers examined</w:t>
      </w:r>
      <w:r w:rsidRPr="00D62F3E">
        <w:rPr>
          <w:u w:val="single"/>
        </w:rPr>
        <w:t xml:space="preserve"> 247 specimens of </w:t>
      </w:r>
      <w:r w:rsidRPr="00D62F3E">
        <w:rPr>
          <w:highlight w:val="green"/>
          <w:u w:val="single"/>
        </w:rPr>
        <w:t>neural tissue</w:t>
      </w:r>
      <w:r w:rsidRPr="00D62F3E">
        <w:rPr>
          <w:u w:val="single"/>
        </w:rPr>
        <w:t xml:space="preserve"> from six humans, five chimpanzees, and five macaque monkeys.</w:t>
      </w:r>
      <w:r w:rsidRPr="00D62F3E">
        <w:rPr>
          <w:sz w:val="16"/>
        </w:rPr>
        <w:t xml:space="preserve"> Moreover, these </w:t>
      </w:r>
      <w:r w:rsidRPr="00D62F3E">
        <w:rPr>
          <w:u w:val="single"/>
        </w:rPr>
        <w:t>investigators analyzed which genes were turned on or off in 16 regions of the brain.</w:t>
      </w:r>
      <w:r w:rsidRPr="00D62F3E">
        <w:rPr>
          <w:sz w:val="16"/>
        </w:rPr>
        <w:t xml:space="preserve"> While </w:t>
      </w:r>
      <w:r w:rsidRPr="00D62F3E">
        <w:rPr>
          <w:u w:val="single"/>
        </w:rPr>
        <w:t xml:space="preserve">the differences among species were subtle, </w:t>
      </w:r>
      <w:r w:rsidRPr="00D62F3E">
        <w:rPr>
          <w:b/>
          <w:bCs/>
          <w:highlight w:val="green"/>
          <w:u w:val="single"/>
        </w:rPr>
        <w:t>there was</w:t>
      </w:r>
      <w:r w:rsidRPr="00D62F3E">
        <w:rPr>
          <w:u w:val="single"/>
        </w:rPr>
        <w:t xml:space="preserve"> a </w:t>
      </w:r>
      <w:r w:rsidRPr="00D62F3E">
        <w:rPr>
          <w:b/>
          <w:bCs/>
          <w:highlight w:val="green"/>
          <w:u w:val="single"/>
        </w:rPr>
        <w:t>remarkable contrast in</w:t>
      </w:r>
      <w:r w:rsidRPr="00D62F3E">
        <w:rPr>
          <w:u w:val="single"/>
        </w:rPr>
        <w:t xml:space="preserve"> the</w:t>
      </w:r>
      <w:r w:rsidRPr="00D62F3E">
        <w:rPr>
          <w:b/>
          <w:bCs/>
          <w:u w:val="single"/>
        </w:rPr>
        <w:t xml:space="preserve"> </w:t>
      </w:r>
      <w:r w:rsidRPr="00D62F3E">
        <w:rPr>
          <w:b/>
          <w:bCs/>
          <w:highlight w:val="green"/>
          <w:u w:val="single"/>
        </w:rPr>
        <w:t>neocortices</w:t>
      </w:r>
      <w:r w:rsidRPr="00D62F3E">
        <w:rPr>
          <w:sz w:val="16"/>
        </w:rPr>
        <w:t xml:space="preserve">, specifically </w:t>
      </w:r>
      <w:r w:rsidRPr="00D62F3E">
        <w:rPr>
          <w:u w:val="single"/>
        </w:rPr>
        <w:t xml:space="preserve">in an </w:t>
      </w:r>
      <w:r w:rsidRPr="00D62F3E">
        <w:rPr>
          <w:highlight w:val="green"/>
          <w:u w:val="single"/>
        </w:rPr>
        <w:t>area of the brain</w:t>
      </w:r>
      <w:r w:rsidRPr="00D62F3E">
        <w:rPr>
          <w:u w:val="single"/>
        </w:rPr>
        <w:t xml:space="preserve"> that is much </w:t>
      </w:r>
      <w:r w:rsidRPr="00D62F3E">
        <w:rPr>
          <w:highlight w:val="green"/>
          <w:u w:val="single"/>
        </w:rPr>
        <w:t>more developed in humans</w:t>
      </w:r>
      <w:r w:rsidRPr="00D62F3E">
        <w:rPr>
          <w:u w:val="single"/>
        </w:rPr>
        <w:t xml:space="preserve"> than in chimpanzees.</w:t>
      </w:r>
      <w:r w:rsidRPr="00D62F3E">
        <w:rPr>
          <w:sz w:val="16"/>
        </w:rPr>
        <w:t xml:space="preserve"> In fact, these researchers found that a gene called </w:t>
      </w:r>
      <w:r w:rsidRPr="00D62F3E">
        <w:rPr>
          <w:u w:val="single"/>
        </w:rPr>
        <w:t>tyrosine hydroxylase (</w:t>
      </w:r>
      <w:r w:rsidRPr="00D62F3E">
        <w:rPr>
          <w:highlight w:val="green"/>
          <w:u w:val="single"/>
        </w:rPr>
        <w:t>TH</w:t>
      </w:r>
      <w:r w:rsidRPr="00D62F3E">
        <w:rPr>
          <w:u w:val="single"/>
        </w:rPr>
        <w:t xml:space="preserve">) for the enzyme, </w:t>
      </w:r>
      <w:r w:rsidRPr="00D62F3E">
        <w:rPr>
          <w:highlight w:val="green"/>
          <w:u w:val="single"/>
        </w:rPr>
        <w:t>responsible for</w:t>
      </w:r>
      <w:r w:rsidRPr="00D62F3E">
        <w:rPr>
          <w:u w:val="single"/>
        </w:rPr>
        <w:t xml:space="preserve"> the </w:t>
      </w:r>
      <w:r w:rsidRPr="00D62F3E">
        <w:rPr>
          <w:highlight w:val="green"/>
          <w:u w:val="single"/>
        </w:rPr>
        <w:t>production of dopamine</w:t>
      </w:r>
      <w:r w:rsidRPr="00D62F3E">
        <w:rPr>
          <w:sz w:val="16"/>
        </w:rPr>
        <w:t xml:space="preserve">, was </w:t>
      </w:r>
      <w:r w:rsidRPr="00D62F3E">
        <w:rPr>
          <w:u w:val="single"/>
        </w:rPr>
        <w:t>expressed in the neocortex of humans, but not chimpanzees.</w:t>
      </w:r>
      <w:r w:rsidRPr="00D62F3E">
        <w:rPr>
          <w:sz w:val="16"/>
        </w:rPr>
        <w:t xml:space="preserve"> As discussed earlier, </w:t>
      </w:r>
      <w:r w:rsidRPr="00D62F3E">
        <w:rPr>
          <w:u w:val="single"/>
        </w:rPr>
        <w:t>dopamine is</w:t>
      </w:r>
      <w:r w:rsidRPr="00D62F3E">
        <w:rPr>
          <w:sz w:val="16"/>
        </w:rPr>
        <w:t xml:space="preserve"> best </w:t>
      </w:r>
      <w:r w:rsidRPr="00D62F3E">
        <w:rPr>
          <w:u w:val="single"/>
        </w:rPr>
        <w:t>known for its</w:t>
      </w:r>
      <w:r w:rsidRPr="00D62F3E">
        <w:rPr>
          <w:sz w:val="16"/>
        </w:rPr>
        <w:t xml:space="preserve"> essential </w:t>
      </w:r>
      <w:r w:rsidRPr="00D62F3E">
        <w:rPr>
          <w:u w:val="single"/>
        </w:rPr>
        <w:t>role within the brain’s reward system; the</w:t>
      </w:r>
      <w:r w:rsidRPr="00D62F3E">
        <w:rPr>
          <w:sz w:val="16"/>
        </w:rPr>
        <w:t xml:space="preserve"> very </w:t>
      </w:r>
      <w:r w:rsidRPr="00D62F3E">
        <w:rPr>
          <w:u w:val="single"/>
        </w:rPr>
        <w:t>system that responds to everything from sex, to gambling, to food, and to addictive drugs.</w:t>
      </w:r>
      <w:r w:rsidRPr="00D62F3E">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62F3E">
        <w:rPr>
          <w:highlight w:val="green"/>
          <w:u w:val="single"/>
        </w:rPr>
        <w:t>dopamine plays</w:t>
      </w:r>
      <w:r w:rsidRPr="00D62F3E">
        <w:rPr>
          <w:u w:val="single"/>
        </w:rPr>
        <w:t xml:space="preserve"> a substantial </w:t>
      </w:r>
      <w:r w:rsidRPr="00D62F3E">
        <w:rPr>
          <w:highlight w:val="green"/>
          <w:u w:val="single"/>
        </w:rPr>
        <w:t>role in</w:t>
      </w:r>
      <w:r w:rsidRPr="00D62F3E">
        <w:rPr>
          <w:u w:val="single"/>
        </w:rPr>
        <w:t xml:space="preserve"> humans’ </w:t>
      </w:r>
      <w:r w:rsidRPr="00D62F3E">
        <w:rPr>
          <w:highlight w:val="green"/>
          <w:u w:val="single"/>
        </w:rPr>
        <w:t>ability to pursue</w:t>
      </w:r>
      <w:r w:rsidRPr="00D62F3E">
        <w:rPr>
          <w:u w:val="single"/>
        </w:rPr>
        <w:t xml:space="preserve"> various </w:t>
      </w:r>
      <w:r w:rsidRPr="00D62F3E">
        <w:rPr>
          <w:highlight w:val="green"/>
          <w:u w:val="single"/>
        </w:rPr>
        <w:t>rewards that are</w:t>
      </w:r>
      <w:r w:rsidRPr="00D62F3E">
        <w:rPr>
          <w:u w:val="single"/>
        </w:rPr>
        <w:t xml:space="preserve"> perhaps months or even </w:t>
      </w:r>
      <w:r w:rsidRPr="00D62F3E">
        <w:rPr>
          <w:highlight w:val="green"/>
          <w:u w:val="single"/>
        </w:rPr>
        <w:t>years away</w:t>
      </w:r>
      <w:r w:rsidRPr="00D62F3E">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62F3E">
        <w:rPr>
          <w:u w:val="single"/>
        </w:rPr>
        <w:t>This may explain what often motivates people to work for things that have no apparent short-term benefit</w:t>
      </w:r>
      <w:r w:rsidRPr="00D62F3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8D0BF4F" w14:textId="77777777" w:rsidR="004B2C0F" w:rsidRPr="00D62F3E" w:rsidRDefault="004B2C0F" w:rsidP="004B2C0F">
      <w:pPr>
        <w:pStyle w:val="Heading3"/>
      </w:pPr>
      <w:r w:rsidRPr="00D62F3E">
        <w:t>1AC – advantage –war</w:t>
      </w:r>
    </w:p>
    <w:p w14:paraId="7B482E22" w14:textId="77777777" w:rsidR="004B2C0F" w:rsidRPr="00D62F3E" w:rsidRDefault="004B2C0F" w:rsidP="004B2C0F">
      <w:pPr>
        <w:pStyle w:val="Heading4"/>
      </w:pPr>
      <w:r w:rsidRPr="00D62F3E">
        <w:t xml:space="preserve">Status quo Indian news </w:t>
      </w:r>
      <w:r w:rsidRPr="00D62F3E">
        <w:rPr>
          <w:i/>
          <w:u w:val="single"/>
        </w:rPr>
        <w:t>threat constructs</w:t>
      </w:r>
      <w:r w:rsidRPr="00D62F3E">
        <w:t xml:space="preserve"> Pakistan</w:t>
      </w:r>
    </w:p>
    <w:p w14:paraId="1B1ED90C" w14:textId="77777777" w:rsidR="004B2C0F" w:rsidRPr="00D62F3E" w:rsidRDefault="004B2C0F" w:rsidP="004B2C0F">
      <w:r w:rsidRPr="00D62F3E">
        <w:rPr>
          <w:rStyle w:val="Style13ptBold"/>
        </w:rPr>
        <w:t>Knoop et al 21</w:t>
      </w:r>
      <w:r w:rsidRPr="00D62F3E">
        <w:t xml:space="preserve">[ Joseph Knoop is a free lance writer for PC Gamer. PC Gsmer “Indian news channel uses Arma 3 gameplay footage to claim Pakistan bombed Afghanistan” September 8 2021 </w:t>
      </w:r>
      <w:hyperlink r:id="rId7" w:history="1">
        <w:r w:rsidRPr="00D62F3E">
          <w:rPr>
            <w:rStyle w:val="Hyperlink"/>
          </w:rPr>
          <w:t>https://www.pcgamer.com/arma-3-pakistan-footage/]//aaditg</w:t>
        </w:r>
      </w:hyperlink>
    </w:p>
    <w:p w14:paraId="09795D3B" w14:textId="77777777" w:rsidR="004B2C0F" w:rsidRPr="00D62F3E" w:rsidRDefault="004B2C0F" w:rsidP="004B2C0F">
      <w:r w:rsidRPr="00D62F3E">
        <w:t>*news footage is from video games</w:t>
      </w:r>
    </w:p>
    <w:p w14:paraId="0FFA58EF" w14:textId="77777777" w:rsidR="004B2C0F" w:rsidRPr="00D62F3E" w:rsidRDefault="004B2C0F" w:rsidP="004B2C0F">
      <w:r w:rsidRPr="00D62F3E">
        <w:t>*anchors accused Pakistani airforce of air strikes</w:t>
      </w:r>
    </w:p>
    <w:p w14:paraId="12327AA8" w14:textId="77777777" w:rsidR="004B2C0F" w:rsidRPr="00D62F3E" w:rsidRDefault="004B2C0F" w:rsidP="004B2C0F">
      <w:pPr>
        <w:rPr>
          <w:u w:val="single"/>
        </w:rPr>
      </w:pPr>
      <w:r w:rsidRPr="00D62F3E">
        <w:rPr>
          <w:sz w:val="16"/>
        </w:rPr>
        <w:t>In a bizarre development</w:t>
      </w:r>
      <w:r w:rsidRPr="00D62F3E">
        <w:rPr>
          <w:sz w:val="16"/>
          <w:highlight w:val="green"/>
        </w:rPr>
        <w:t xml:space="preserve">, </w:t>
      </w:r>
      <w:r w:rsidRPr="00D62F3E">
        <w:rPr>
          <w:rStyle w:val="StyleUnderline"/>
          <w:highlight w:val="green"/>
        </w:rPr>
        <w:t>some</w:t>
      </w:r>
      <w:r w:rsidRPr="00D62F3E">
        <w:rPr>
          <w:rStyle w:val="StyleUnderline"/>
        </w:rPr>
        <w:t xml:space="preserve"> Indian news </w:t>
      </w:r>
      <w:r w:rsidRPr="00D62F3E">
        <w:rPr>
          <w:rStyle w:val="StyleUnderline"/>
          <w:highlight w:val="green"/>
        </w:rPr>
        <w:t>broadcasts claimed</w:t>
      </w:r>
      <w:r w:rsidRPr="00D62F3E">
        <w:rPr>
          <w:rStyle w:val="StyleUnderline"/>
        </w:rPr>
        <w:t xml:space="preserve"> that the </w:t>
      </w:r>
      <w:r w:rsidRPr="00D62F3E">
        <w:rPr>
          <w:rStyle w:val="StyleUnderline"/>
          <w:highlight w:val="green"/>
        </w:rPr>
        <w:t>Pakistani airforce attacked</w:t>
      </w:r>
      <w:r w:rsidRPr="00D62F3E">
        <w:rPr>
          <w:rStyle w:val="StyleUnderline"/>
        </w:rPr>
        <w:t xml:space="preserve"> the </w:t>
      </w:r>
      <w:r w:rsidRPr="00D62F3E">
        <w:rPr>
          <w:rStyle w:val="StyleUnderline"/>
          <w:highlight w:val="green"/>
        </w:rPr>
        <w:t>Panjshir valley</w:t>
      </w:r>
      <w:r w:rsidRPr="00D62F3E">
        <w:rPr>
          <w:rStyle w:val="StyleUnderline"/>
        </w:rPr>
        <w:t>, an Afghanistan mountain province home to about 170,000 people</w:t>
      </w:r>
      <w:r w:rsidRPr="00D62F3E">
        <w:rPr>
          <w:sz w:val="16"/>
          <w:highlight w:val="green"/>
        </w:rPr>
        <w:t xml:space="preserve">, </w:t>
      </w:r>
      <w:r w:rsidRPr="00D62F3E">
        <w:rPr>
          <w:rStyle w:val="StyleUnderline"/>
          <w:highlight w:val="green"/>
        </w:rPr>
        <w:t>which is</w:t>
      </w:r>
      <w:r w:rsidRPr="00D62F3E">
        <w:rPr>
          <w:rStyle w:val="StyleUnderline"/>
        </w:rPr>
        <w:t xml:space="preserve"> currently </w:t>
      </w:r>
      <w:r w:rsidRPr="00D62F3E">
        <w:rPr>
          <w:rStyle w:val="StyleUnderline"/>
          <w:highlight w:val="green"/>
        </w:rPr>
        <w:t>the last</w:t>
      </w:r>
      <w:r w:rsidRPr="00D62F3E">
        <w:rPr>
          <w:rStyle w:val="StyleUnderline"/>
        </w:rPr>
        <w:t xml:space="preserve"> major </w:t>
      </w:r>
      <w:r w:rsidRPr="00D62F3E">
        <w:rPr>
          <w:rStyle w:val="StyleUnderline"/>
          <w:highlight w:val="green"/>
        </w:rPr>
        <w:t>holdout of anti-Taliban forces.</w:t>
      </w:r>
      <w:r w:rsidRPr="00D62F3E">
        <w:rPr>
          <w:rStyle w:val="StyleUnderline"/>
        </w:rPr>
        <w:t xml:space="preserve"> </w:t>
      </w:r>
      <w:r w:rsidRPr="00D62F3E">
        <w:rPr>
          <w:sz w:val="16"/>
        </w:rPr>
        <w:t xml:space="preserve">The only problem? </w:t>
      </w:r>
      <w:r w:rsidRPr="00D62F3E">
        <w:rPr>
          <w:rStyle w:val="StyleUnderline"/>
        </w:rPr>
        <w:t xml:space="preserve">The </w:t>
      </w:r>
      <w:r w:rsidRPr="00D62F3E">
        <w:rPr>
          <w:rStyle w:val="StyleUnderline"/>
          <w:highlight w:val="green"/>
        </w:rPr>
        <w:t>footag</w:t>
      </w:r>
      <w:r w:rsidRPr="00D62F3E">
        <w:rPr>
          <w:rStyle w:val="StyleUnderline"/>
        </w:rPr>
        <w:t>e</w:t>
      </w:r>
      <w:r w:rsidRPr="00D62F3E">
        <w:rPr>
          <w:sz w:val="16"/>
        </w:rPr>
        <w:t xml:space="preserve"> used to report the supposedly pro-Taliban airforce attack </w:t>
      </w:r>
      <w:r w:rsidRPr="00D62F3E">
        <w:rPr>
          <w:rStyle w:val="StyleUnderline"/>
        </w:rPr>
        <w:t xml:space="preserve">came </w:t>
      </w:r>
      <w:r w:rsidRPr="00D62F3E">
        <w:rPr>
          <w:rStyle w:val="StyleUnderline"/>
          <w:highlight w:val="green"/>
        </w:rPr>
        <w:t>from</w:t>
      </w:r>
      <w:r w:rsidRPr="00D62F3E">
        <w:rPr>
          <w:sz w:val="16"/>
        </w:rPr>
        <w:t xml:space="preserve"> the popular military simulation game </w:t>
      </w:r>
      <w:r w:rsidRPr="00D62F3E">
        <w:rPr>
          <w:rStyle w:val="StyleUnderline"/>
          <w:highlight w:val="green"/>
        </w:rPr>
        <w:t>Arma 3</w:t>
      </w:r>
      <w:r w:rsidRPr="00D62F3E">
        <w:rPr>
          <w:rStyle w:val="StyleUnderline"/>
        </w:rPr>
        <w:t>.</w:t>
      </w:r>
      <w:r w:rsidRPr="00D62F3E">
        <w:rPr>
          <w:sz w:val="16"/>
        </w:rPr>
        <w:t xml:space="preserve"> The </w:t>
      </w:r>
      <w:r w:rsidRPr="00D62F3E">
        <w:rPr>
          <w:rStyle w:val="Emphasis"/>
        </w:rPr>
        <w:t xml:space="preserve">footage first </w:t>
      </w:r>
      <w:r w:rsidRPr="00D62F3E">
        <w:rPr>
          <w:rStyle w:val="Emphasis"/>
          <w:highlight w:val="green"/>
        </w:rPr>
        <w:t>appeared on</w:t>
      </w:r>
      <w:r w:rsidRPr="00D62F3E">
        <w:rPr>
          <w:rStyle w:val="Emphasis"/>
        </w:rPr>
        <w:t xml:space="preserve"> Indian news channels including </w:t>
      </w:r>
      <w:r w:rsidRPr="00D62F3E">
        <w:rPr>
          <w:rStyle w:val="Emphasis"/>
          <w:highlight w:val="green"/>
        </w:rPr>
        <w:t>Republic TV, Times Now Navbharat,</w:t>
      </w:r>
      <w:r w:rsidRPr="00D62F3E">
        <w:rPr>
          <w:rStyle w:val="Emphasis"/>
        </w:rPr>
        <w:t xml:space="preserve"> </w:t>
      </w:r>
      <w:r w:rsidRPr="00D62F3E">
        <w:rPr>
          <w:rStyle w:val="Emphasis"/>
          <w:highlight w:val="green"/>
        </w:rPr>
        <w:t>Zee Hindustan, and TV9 Bharatvarsh</w:t>
      </w:r>
      <w:r w:rsidRPr="00D62F3E">
        <w:rPr>
          <w:sz w:val="16"/>
          <w:highlight w:val="green"/>
        </w:rPr>
        <w:t>.</w:t>
      </w:r>
      <w:r w:rsidRPr="00D62F3E">
        <w:rPr>
          <w:sz w:val="16"/>
        </w:rPr>
        <w:t xml:space="preserve"> </w:t>
      </w:r>
      <w:r w:rsidRPr="00D62F3E">
        <w:rPr>
          <w:rStyle w:val="StyleUnderline"/>
        </w:rPr>
        <w:t xml:space="preserve">The </w:t>
      </w:r>
      <w:r w:rsidRPr="00D62F3E">
        <w:rPr>
          <w:rStyle w:val="StyleUnderline"/>
          <w:highlight w:val="green"/>
        </w:rPr>
        <w:t>original video was credited</w:t>
      </w:r>
      <w:r w:rsidRPr="00D62F3E">
        <w:rPr>
          <w:rStyle w:val="StyleUnderline"/>
        </w:rPr>
        <w:t xml:space="preserve"> to a source called "</w:t>
      </w:r>
      <w:r w:rsidRPr="00D62F3E">
        <w:rPr>
          <w:rStyle w:val="StyleUnderline"/>
          <w:highlight w:val="green"/>
        </w:rPr>
        <w:t>Hasti TV"</w:t>
      </w:r>
      <w:r w:rsidRPr="00D62F3E">
        <w:rPr>
          <w:rStyle w:val="StyleUnderline"/>
        </w:rPr>
        <w:t xml:space="preserve"> on Facebook, </w:t>
      </w:r>
      <w:r w:rsidRPr="00D62F3E">
        <w:rPr>
          <w:rStyle w:val="StyleUnderline"/>
          <w:highlight w:val="green"/>
        </w:rPr>
        <w:t>which has since been deleted</w:t>
      </w:r>
      <w:r w:rsidRPr="00D62F3E">
        <w:rPr>
          <w:rStyle w:val="StyleUnderline"/>
        </w:rPr>
        <w:t xml:space="preserve">. These </w:t>
      </w:r>
      <w:r w:rsidRPr="00D62F3E">
        <w:rPr>
          <w:rStyle w:val="StyleUnderline"/>
          <w:highlight w:val="green"/>
        </w:rPr>
        <w:t>Indian news sources claimed the video showed a</w:t>
      </w:r>
      <w:r w:rsidRPr="00D62F3E">
        <w:rPr>
          <w:rStyle w:val="StyleUnderline"/>
        </w:rPr>
        <w:t xml:space="preserve"> military </w:t>
      </w:r>
      <w:r w:rsidRPr="00D62F3E">
        <w:rPr>
          <w:rStyle w:val="StyleUnderline"/>
          <w:highlight w:val="green"/>
        </w:rPr>
        <w:t>jet attempting a bombing run on Panjshir</w:t>
      </w:r>
      <w:r w:rsidRPr="00D62F3E">
        <w:rPr>
          <w:rStyle w:val="StyleUnderline"/>
        </w:rPr>
        <w:t xml:space="preserve">. </w:t>
      </w:r>
      <w:r w:rsidRPr="00D62F3E">
        <w:rPr>
          <w:sz w:val="16"/>
        </w:rPr>
        <w:t xml:space="preserve">See more In fact, </w:t>
      </w:r>
      <w:r w:rsidRPr="00D62F3E">
        <w:rPr>
          <w:rStyle w:val="StyleUnderline"/>
        </w:rPr>
        <w:t xml:space="preserve">the </w:t>
      </w:r>
      <w:r w:rsidRPr="00D62F3E">
        <w:rPr>
          <w:rStyle w:val="StyleUnderline"/>
          <w:highlight w:val="green"/>
        </w:rPr>
        <w:t>footage came from</w:t>
      </w:r>
      <w:r w:rsidRPr="00D62F3E">
        <w:rPr>
          <w:rStyle w:val="StyleUnderline"/>
        </w:rPr>
        <w:t xml:space="preserve"> this January </w:t>
      </w:r>
      <w:r w:rsidRPr="00D62F3E">
        <w:rPr>
          <w:rStyle w:val="StyleUnderline"/>
          <w:highlight w:val="green"/>
        </w:rPr>
        <w:t>Arma 3</w:t>
      </w:r>
      <w:r w:rsidRPr="00D62F3E">
        <w:rPr>
          <w:sz w:val="16"/>
        </w:rPr>
        <w:t xml:space="preserve"> video from the YouTube channel Compared Comparison, which has now been viewed 23 million times. The </w:t>
      </w:r>
      <w:r w:rsidRPr="00D62F3E">
        <w:rPr>
          <w:rStyle w:val="StyleUnderline"/>
        </w:rPr>
        <w:t xml:space="preserve">gameplay shows players engaging in a ground-to-air battle between a jet and a vehicle-mounted anti-air turret with tracer rounds seen firing through the sky at the jet. </w:t>
      </w:r>
      <w:r w:rsidRPr="00D62F3E">
        <w:rPr>
          <w:sz w:val="16"/>
        </w:rPr>
        <w:t xml:space="preserve">In a statement to PC Gamer, </w:t>
      </w:r>
      <w:r w:rsidRPr="00D62F3E">
        <w:rPr>
          <w:rStyle w:val="StyleUnderline"/>
          <w:highlight w:val="green"/>
        </w:rPr>
        <w:t>a representative</w:t>
      </w:r>
      <w:r w:rsidRPr="00D62F3E">
        <w:rPr>
          <w:sz w:val="16"/>
        </w:rPr>
        <w:t xml:space="preserve"> for Arma 3 developer Bohemia </w:t>
      </w:r>
      <w:r w:rsidRPr="00D62F3E">
        <w:rPr>
          <w:rStyle w:val="StyleUnderline"/>
        </w:rPr>
        <w:t>Interactive c</w:t>
      </w:r>
      <w:r w:rsidRPr="00D62F3E">
        <w:rPr>
          <w:rStyle w:val="StyleUnderline"/>
          <w:highlight w:val="green"/>
        </w:rPr>
        <w:t>onfirmed</w:t>
      </w:r>
      <w:r w:rsidRPr="00D62F3E">
        <w:rPr>
          <w:rStyle w:val="StyleUnderline"/>
        </w:rPr>
        <w:t xml:space="preserve"> that the original footage does indeed come from the game. </w:t>
      </w:r>
      <w:r w:rsidRPr="00D62F3E">
        <w:rPr>
          <w:sz w:val="16"/>
        </w:rPr>
        <w:t xml:space="preserve">"Strangely, </w:t>
      </w:r>
      <w:r w:rsidRPr="00D62F3E">
        <w:rPr>
          <w:rStyle w:val="StyleUnderline"/>
        </w:rPr>
        <w:t>we've seen this</w:t>
      </w:r>
      <w:r w:rsidRPr="00D62F3E">
        <w:rPr>
          <w:sz w:val="16"/>
        </w:rPr>
        <w:t xml:space="preserve"> particular </w:t>
      </w:r>
      <w:r w:rsidRPr="00D62F3E">
        <w:rPr>
          <w:rStyle w:val="StyleUnderline"/>
        </w:rPr>
        <w:t>game footage be used several times by certain media outlets in support of their real-life news coverage,"</w:t>
      </w:r>
      <w:r w:rsidRPr="00D62F3E">
        <w:rPr>
          <w:sz w:val="16"/>
        </w:rPr>
        <w:t xml:space="preserve"> the Bohemia Interactive rep said. "We know this because we've been previously approached regarding similar occurrences by fact-checkers from organizations such as Agence Frrance-Presse, Check Your Fact, PolitiFact, and if I remember correctly, also Reuters." Bohemia Interactive added that the game footage used in the erroneous Indian news broadcasts may also have come from two other Arma 3 gameplay clips. "The clip in the [original viral tweet] is so cropped and low-res that I find it hard to compare and say for sure which it is, but I'm confident it is Arma 3 footage," Bohemia Interactive's rep said. It's easy to see how the deceptive edit was made. In Compared Comparison's YouTube video, zoomed-in shots of the attacking aircraft do look moderately convincing, at least until the video zooms out to show the digital anti-air vehicle firing and later blowing up in a not-so-realistic fashion</w:t>
      </w:r>
      <w:r w:rsidRPr="00D62F3E">
        <w:rPr>
          <w:sz w:val="16"/>
          <w:highlight w:val="green"/>
        </w:rPr>
        <w:t xml:space="preserve">. </w:t>
      </w:r>
      <w:r w:rsidRPr="00D62F3E">
        <w:rPr>
          <w:rStyle w:val="StyleUnderline"/>
          <w:highlight w:val="green"/>
        </w:rPr>
        <w:t>During Republic TV's broadcast</w:t>
      </w:r>
      <w:r w:rsidRPr="00D62F3E">
        <w:rPr>
          <w:rStyle w:val="StyleUnderline"/>
        </w:rPr>
        <w:t xml:space="preserve">, </w:t>
      </w:r>
      <w:r w:rsidRPr="00D62F3E">
        <w:rPr>
          <w:rStyle w:val="StyleUnderline"/>
          <w:highlight w:val="green"/>
        </w:rPr>
        <w:t>the anchor can be heard repeating</w:t>
      </w:r>
      <w:r w:rsidRPr="00D62F3E">
        <w:rPr>
          <w:rStyle w:val="StyleUnderline"/>
        </w:rPr>
        <w:t xml:space="preserve"> the claim that the </w:t>
      </w:r>
      <w:r w:rsidRPr="00D62F3E">
        <w:rPr>
          <w:rStyle w:val="StyleUnderline"/>
          <w:highlight w:val="green"/>
        </w:rPr>
        <w:t>Pakistani airforce performed an airstrike in Panjshir</w:t>
      </w:r>
      <w:r w:rsidRPr="00D62F3E">
        <w:rPr>
          <w:rStyle w:val="StyleUnderline"/>
        </w:rPr>
        <w:t xml:space="preserve">. The claim was originally recognized as fraudulent by Boom, a group that calls itself India's "first and leading fact checking website and initiative," and is a member of the Poynter Institute's International Fact-Checking Network initiative. </w:t>
      </w:r>
      <w:r w:rsidRPr="00D62F3E">
        <w:rPr>
          <w:rStyle w:val="StyleUnderline"/>
          <w:highlight w:val="green"/>
        </w:rPr>
        <w:t>Republic TV</w:t>
      </w:r>
      <w:r w:rsidRPr="00D62F3E">
        <w:rPr>
          <w:rStyle w:val="StyleUnderline"/>
        </w:rPr>
        <w:t xml:space="preserve"> meanwhile </w:t>
      </w:r>
      <w:r w:rsidRPr="00D62F3E">
        <w:rPr>
          <w:rStyle w:val="StyleUnderline"/>
          <w:highlight w:val="green"/>
        </w:rPr>
        <w:t>has a</w:t>
      </w:r>
      <w:r w:rsidRPr="00D62F3E">
        <w:rPr>
          <w:rStyle w:val="StyleUnderline"/>
        </w:rPr>
        <w:t xml:space="preserve"> sordid </w:t>
      </w:r>
      <w:r w:rsidRPr="00D62F3E">
        <w:rPr>
          <w:rStyle w:val="StyleUnderline"/>
          <w:highlight w:val="green"/>
        </w:rPr>
        <w:t>history of far right-wing reporting and supporting</w:t>
      </w:r>
      <w:r w:rsidRPr="00D62F3E">
        <w:rPr>
          <w:rStyle w:val="StyleUnderline"/>
        </w:rPr>
        <w:t xml:space="preserve"> India's prime minister Narendra </w:t>
      </w:r>
      <w:r w:rsidRPr="00D62F3E">
        <w:rPr>
          <w:rStyle w:val="StyleUnderline"/>
          <w:highlight w:val="green"/>
        </w:rPr>
        <w:t>Modi'</w:t>
      </w:r>
      <w:r w:rsidRPr="00D62F3E">
        <w:rPr>
          <w:rStyle w:val="StyleUnderline"/>
        </w:rPr>
        <w:t>s</w:t>
      </w:r>
      <w:r w:rsidRPr="00D62F3E">
        <w:rPr>
          <w:rStyle w:val="StyleUnderline"/>
          <w:highlight w:val="green"/>
        </w:rPr>
        <w:t xml:space="preserve"> </w:t>
      </w:r>
      <w:r w:rsidRPr="00D62F3E">
        <w:rPr>
          <w:rStyle w:val="StyleUnderline"/>
        </w:rPr>
        <w:t>Hindu nationalist policies, according to Aljazeera. Vikas Khanchandani, CEO of ARG (owner of Republic TV) was arrested in December 2020 for allegedly rigging ratings in order to charge advertisers more.</w:t>
      </w:r>
    </w:p>
    <w:p w14:paraId="35982A7E" w14:textId="77777777" w:rsidR="004B2C0F" w:rsidRPr="00D62F3E" w:rsidRDefault="004B2C0F" w:rsidP="004B2C0F"/>
    <w:p w14:paraId="29A2E4BD" w14:textId="77777777" w:rsidR="004B2C0F" w:rsidRPr="00D62F3E" w:rsidRDefault="004B2C0F" w:rsidP="004B2C0F">
      <w:pPr>
        <w:pStyle w:val="Heading4"/>
      </w:pPr>
      <w:r w:rsidRPr="00D62F3E">
        <w:t>Status quo News</w:t>
      </w:r>
      <w:r w:rsidRPr="00D62F3E">
        <w:rPr>
          <w:i/>
          <w:u w:val="single"/>
        </w:rPr>
        <w:t xml:space="preserve"> falsifies</w:t>
      </w:r>
      <w:r w:rsidRPr="00D62F3E">
        <w:t xml:space="preserve"> Chinese events </w:t>
      </w:r>
      <w:r w:rsidRPr="00D62F3E">
        <w:rPr>
          <w:i/>
          <w:u w:val="single"/>
        </w:rPr>
        <w:t>threat constructing</w:t>
      </w:r>
      <w:r w:rsidRPr="00D62F3E">
        <w:t xml:space="preserve"> them </w:t>
      </w:r>
      <w:r w:rsidRPr="00D62F3E">
        <w:rPr>
          <w:i/>
          <w:u w:val="single"/>
        </w:rPr>
        <w:t>by emboldening</w:t>
      </w:r>
    </w:p>
    <w:p w14:paraId="692DECA4" w14:textId="77777777" w:rsidR="004B2C0F" w:rsidRPr="00D62F3E" w:rsidRDefault="004B2C0F" w:rsidP="004B2C0F">
      <w:r w:rsidRPr="00D62F3E">
        <w:rPr>
          <w:rStyle w:val="Style13ptBold"/>
        </w:rPr>
        <w:t>Paudyal 20</w:t>
      </w:r>
      <w:r w:rsidRPr="00D62F3E">
        <w:t xml:space="preserve"> [ Mahabir Paudyal is the contributor for Republica.  July 27, 2020 01:35 PM NPT “Fake news can destroy Nepal's relations with India, China and the US” My Republica </w:t>
      </w:r>
      <w:hyperlink r:id="rId8" w:history="1">
        <w:r w:rsidRPr="00D62F3E">
          <w:rPr>
            <w:rStyle w:val="Hyperlink"/>
          </w:rPr>
          <w:t>https://myrepublica.nagariknetwork.com/news/fake-news-can-destroy-nepal-s-relations-with-india-china-and-the-us/</w:t>
        </w:r>
      </w:hyperlink>
      <w:r w:rsidRPr="00D62F3E">
        <w:t xml:space="preserve"> ]//aaditg </w:t>
      </w:r>
    </w:p>
    <w:p w14:paraId="21DC4272" w14:textId="77777777" w:rsidR="004B2C0F" w:rsidRPr="00D62F3E" w:rsidRDefault="004B2C0F" w:rsidP="004B2C0F">
      <w:r w:rsidRPr="00D62F3E">
        <w:rPr>
          <w:noProof/>
          <w:highlight w:val="green"/>
        </w:rPr>
        <w:drawing>
          <wp:inline distT="0" distB="0" distL="0" distR="0" wp14:anchorId="001F3CA2" wp14:editId="4965B29F">
            <wp:extent cx="5219700" cy="7162800"/>
            <wp:effectExtent l="0" t="0" r="0" b="0"/>
            <wp:docPr id="4" name="Picture 4" descr="A picture containing text, receip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receipt&#10;&#10;Description automatically generated"/>
                    <pic:cNvPicPr/>
                  </pic:nvPicPr>
                  <pic:blipFill>
                    <a:blip r:embed="rId9"/>
                    <a:stretch>
                      <a:fillRect/>
                    </a:stretch>
                  </pic:blipFill>
                  <pic:spPr>
                    <a:xfrm>
                      <a:off x="0" y="0"/>
                      <a:ext cx="5219700" cy="7162800"/>
                    </a:xfrm>
                    <a:prstGeom prst="rect">
                      <a:avLst/>
                    </a:prstGeom>
                  </pic:spPr>
                </pic:pic>
              </a:graphicData>
            </a:graphic>
          </wp:inline>
        </w:drawing>
      </w:r>
    </w:p>
    <w:p w14:paraId="19EDD45A" w14:textId="77777777" w:rsidR="004B2C0F" w:rsidRPr="00D62F3E" w:rsidRDefault="004B2C0F" w:rsidP="004B2C0F">
      <w:pPr>
        <w:rPr>
          <w:rStyle w:val="StyleUnderline"/>
          <w:u w:val="none"/>
        </w:rPr>
      </w:pPr>
      <w:r w:rsidRPr="00D62F3E">
        <w:t xml:space="preserve">A </w:t>
      </w:r>
      <w:r w:rsidRPr="00D62F3E">
        <w:rPr>
          <w:rStyle w:val="Emphasis"/>
          <w:highlight w:val="green"/>
        </w:rPr>
        <w:t>document claiming Nepali land encroachment by China</w:t>
      </w:r>
      <w:r w:rsidRPr="00D62F3E">
        <w:t xml:space="preserve">. </w:t>
      </w:r>
      <w:r w:rsidRPr="00D62F3E">
        <w:rPr>
          <w:rStyle w:val="StyleUnderline"/>
          <w:highlight w:val="green"/>
        </w:rPr>
        <w:t>Ministry of Agriculture</w:t>
      </w:r>
      <w:r w:rsidRPr="00D62F3E">
        <w:rPr>
          <w:rStyle w:val="StyleUnderline"/>
        </w:rPr>
        <w:t xml:space="preserve"> and Livestock Development</w:t>
      </w:r>
      <w:r w:rsidRPr="00D62F3E">
        <w:t xml:space="preserve"> on June 25 </w:t>
      </w:r>
      <w:r w:rsidRPr="00D62F3E">
        <w:rPr>
          <w:rStyle w:val="StyleUnderline"/>
          <w:highlight w:val="green"/>
        </w:rPr>
        <w:t>issued</w:t>
      </w:r>
      <w:r w:rsidRPr="00D62F3E">
        <w:rPr>
          <w:rStyle w:val="Emphasis"/>
        </w:rPr>
        <w:t xml:space="preserve"> </w:t>
      </w:r>
      <w:r w:rsidRPr="00D62F3E">
        <w:t xml:space="preserve">a statement saying </w:t>
      </w:r>
      <w:r w:rsidRPr="00D62F3E">
        <w:rPr>
          <w:rStyle w:val="StyleUnderline"/>
        </w:rPr>
        <w:t xml:space="preserve">that </w:t>
      </w:r>
      <w:r w:rsidRPr="00D62F3E">
        <w:rPr>
          <w:rStyle w:val="StyleUnderline"/>
          <w:highlight w:val="green"/>
        </w:rPr>
        <w:t>such a report</w:t>
      </w:r>
      <w:r w:rsidRPr="00D62F3E">
        <w:rPr>
          <w:rStyle w:val="StyleUnderline"/>
        </w:rPr>
        <w:t xml:space="preserve"> has </w:t>
      </w:r>
      <w:r w:rsidRPr="00D62F3E">
        <w:rPr>
          <w:rStyle w:val="StyleUnderline"/>
          <w:highlight w:val="green"/>
        </w:rPr>
        <w:t>never been published</w:t>
      </w:r>
      <w:r w:rsidRPr="00D62F3E">
        <w:rPr>
          <w:rStyle w:val="StyleUnderline"/>
        </w:rPr>
        <w:t xml:space="preserve"> by the ministry </w:t>
      </w:r>
      <w:r w:rsidRPr="00D62F3E">
        <w:rPr>
          <w:rStyle w:val="StyleUnderline"/>
          <w:highlight w:val="green"/>
        </w:rPr>
        <w:t>and the news reports based on this</w:t>
      </w:r>
      <w:r w:rsidRPr="00D62F3E">
        <w:rPr>
          <w:rStyle w:val="StyleUnderline"/>
        </w:rPr>
        <w:t xml:space="preserve"> bear no truth in them</w:t>
      </w:r>
      <w:r w:rsidRPr="00D62F3E">
        <w:t xml:space="preserve">. </w:t>
      </w:r>
      <w:r w:rsidRPr="00D62F3E">
        <w:rPr>
          <w:rStyle w:val="StyleUnderline"/>
          <w:highlight w:val="green"/>
        </w:rPr>
        <w:t>All news reports</w:t>
      </w:r>
      <w:r w:rsidRPr="00D62F3E">
        <w:t xml:space="preserve"> on encroachment story </w:t>
      </w:r>
      <w:r w:rsidRPr="00D62F3E">
        <w:rPr>
          <w:rStyle w:val="StyleUnderline"/>
          <w:highlight w:val="green"/>
        </w:rPr>
        <w:t>have cited this document</w:t>
      </w:r>
      <w:r w:rsidRPr="00D62F3E">
        <w:rPr>
          <w:rStyle w:val="StyleUnderline"/>
        </w:rPr>
        <w:t xml:space="preserve"> as evidence</w:t>
      </w:r>
      <w:r w:rsidRPr="00D62F3E">
        <w:t xml:space="preserve">. It’s </w:t>
      </w:r>
      <w:r w:rsidRPr="00D62F3E">
        <w:rPr>
          <w:rStyle w:val="StyleUnderline"/>
        </w:rPr>
        <w:t>hard to trace when it actually began</w:t>
      </w:r>
      <w:r w:rsidRPr="00D62F3E">
        <w:t xml:space="preserve"> (blogger Salokya has done a good study on it and I derive some information for this article from his blog), but it comes out firston May 31, 2019, in Nepal News, which is quickly followed by Hamrakura.com on June 2. For about four months, this issue almost disappears. On November 7, 2019, however, </w:t>
      </w:r>
      <w:r w:rsidRPr="00D62F3E">
        <w:rPr>
          <w:rStyle w:val="StyleUnderline"/>
        </w:rPr>
        <w:t>it reappears in Khabarhub.com which states that China has encroached upon around 36 hectares of Nepali land in Nepal’s Sankhuwasabha</w:t>
      </w:r>
      <w:r w:rsidRPr="00D62F3E">
        <w:t>, Rasuwa, Sindhupalchowk and Humla districts</w:t>
      </w:r>
      <w:r w:rsidRPr="00D62F3E">
        <w:rPr>
          <w:rStyle w:val="StyleUnderline"/>
        </w:rPr>
        <w:t>. “China, too, has encroached upon Nepali land,”</w:t>
      </w:r>
      <w:r w:rsidRPr="00D62F3E">
        <w:t xml:space="preserve"> says the headline citing “survey department.”On </w:t>
      </w:r>
      <w:r w:rsidRPr="00D62F3E">
        <w:rPr>
          <w:rStyle w:val="StyleUnderline"/>
          <w:highlight w:val="green"/>
        </w:rPr>
        <w:t>November 8, it appears again in Thahakhabar</w:t>
      </w:r>
      <w:r w:rsidRPr="00D62F3E">
        <w:rPr>
          <w:rStyle w:val="StyleUnderline"/>
        </w:rPr>
        <w:t>, followed up by Pahilopost on November 14, with additional information of Nepalis launching protest against China for encroachment of Nepali land.</w:t>
      </w:r>
      <w:r w:rsidRPr="00D62F3E">
        <w:t xml:space="preserve"> </w:t>
      </w:r>
      <w:r w:rsidRPr="00D62F3E">
        <w:rPr>
          <w:rStyle w:val="StyleUnderline"/>
          <w:highlight w:val="green"/>
        </w:rPr>
        <w:t>On November 8</w:t>
      </w:r>
      <w:r w:rsidRPr="00D62F3E">
        <w:rPr>
          <w:rStyle w:val="StyleUnderline"/>
        </w:rPr>
        <w:t xml:space="preserve">, 2019, online version of </w:t>
      </w:r>
      <w:r w:rsidRPr="00D62F3E">
        <w:rPr>
          <w:rStyle w:val="StyleUnderline"/>
          <w:highlight w:val="green"/>
        </w:rPr>
        <w:t>Nagarik carried this report, followed by Annapurna Post</w:t>
      </w:r>
      <w:r w:rsidRPr="00D62F3E">
        <w:rPr>
          <w:rStyle w:val="StyleUnderline"/>
        </w:rPr>
        <w:t xml:space="preserve"> on November 9 (Nagarik removed this ‘inadvertently published content’ from its online page, as explained by its editor Gunaraj Luitel). On November 10, the </w:t>
      </w:r>
      <w:r w:rsidRPr="00D62F3E">
        <w:rPr>
          <w:rStyle w:val="StyleUnderline"/>
          <w:highlight w:val="green"/>
        </w:rPr>
        <w:t>same online newspaper (Khabarhub) gave a ‘backoffChina’ twist to</w:t>
      </w:r>
      <w:r w:rsidRPr="00D62F3E">
        <w:rPr>
          <w:rStyle w:val="StyleUnderline"/>
        </w:rPr>
        <w:t xml:space="preserve"> the </w:t>
      </w:r>
      <w:r w:rsidRPr="00D62F3E">
        <w:rPr>
          <w:rStyle w:val="StyleUnderline"/>
          <w:highlight w:val="green"/>
        </w:rPr>
        <w:t>encroachment subject.</w:t>
      </w:r>
      <w:r w:rsidRPr="00D62F3E">
        <w:t xml:space="preserve"> It said that social media including Twitter and Facebook are flooded with “BackOffChina” hashtag and that Nepal Students Union, </w:t>
      </w:r>
      <w:r w:rsidRPr="00D62F3E">
        <w:rPr>
          <w:rStyle w:val="StyleUnderline"/>
        </w:rPr>
        <w:t>a student wing</w:t>
      </w:r>
      <w:r w:rsidRPr="00D62F3E">
        <w:t xml:space="preserve"> </w:t>
      </w:r>
      <w:r w:rsidRPr="00D62F3E">
        <w:rPr>
          <w:rStyle w:val="StyleUnderline"/>
        </w:rPr>
        <w:t>of Nepali Congress, also chanted slogans against China and India in Kathmandu</w:t>
      </w:r>
      <w:r w:rsidRPr="00D62F3E">
        <w:t xml:space="preserve">. By November 13, according to Khabarhub, </w:t>
      </w:r>
      <w:r w:rsidRPr="00D62F3E">
        <w:rPr>
          <w:rStyle w:val="StyleUnderline"/>
          <w:highlight w:val="green"/>
        </w:rPr>
        <w:t>protests against China</w:t>
      </w:r>
      <w:r w:rsidRPr="00D62F3E">
        <w:rPr>
          <w:rStyle w:val="StyleUnderline"/>
        </w:rPr>
        <w:t xml:space="preserve"> were </w:t>
      </w:r>
      <w:r w:rsidRPr="00D62F3E">
        <w:rPr>
          <w:rStyle w:val="StyleUnderline"/>
          <w:highlight w:val="green"/>
        </w:rPr>
        <w:t>intensifying in Nepa</w:t>
      </w:r>
      <w:r w:rsidRPr="00D62F3E">
        <w:rPr>
          <w:rStyle w:val="StyleUnderline"/>
        </w:rPr>
        <w:t>l “</w:t>
      </w:r>
      <w:r w:rsidRPr="00D62F3E">
        <w:rPr>
          <w:rStyle w:val="StyleUnderline"/>
          <w:highlight w:val="green"/>
        </w:rPr>
        <w:t>against the encroachment of Nepali land by China</w:t>
      </w:r>
      <w:r w:rsidRPr="00D62F3E">
        <w:rPr>
          <w:rStyle w:val="StyleUnderline"/>
        </w:rPr>
        <w:t xml:space="preserve">.” </w:t>
      </w:r>
      <w:r w:rsidRPr="00D62F3E">
        <w:rPr>
          <w:rStyle w:val="StyleUnderline"/>
          <w:highlight w:val="green"/>
        </w:rPr>
        <w:t>In a protest staged</w:t>
      </w:r>
      <w:r w:rsidRPr="00D62F3E">
        <w:rPr>
          <w:rStyle w:val="StyleUnderline"/>
        </w:rPr>
        <w:t xml:space="preserve"> in Kapilvastu, Chinese President </w:t>
      </w:r>
      <w:r w:rsidRPr="00D62F3E">
        <w:rPr>
          <w:rStyle w:val="Emphasis"/>
          <w:highlight w:val="green"/>
        </w:rPr>
        <w:t xml:space="preserve">Xi </w:t>
      </w:r>
      <w:r w:rsidRPr="00D62F3E">
        <w:rPr>
          <w:rStyle w:val="Emphasis"/>
        </w:rPr>
        <w:t>Jinping’</w:t>
      </w:r>
      <w:r w:rsidRPr="00D62F3E">
        <w:rPr>
          <w:rStyle w:val="Emphasis"/>
          <w:highlight w:val="green"/>
        </w:rPr>
        <w:t>s effigy was burnt</w:t>
      </w:r>
      <w:r w:rsidRPr="00D62F3E">
        <w:rPr>
          <w:rStyle w:val="Emphasis"/>
        </w:rPr>
        <w:t>,</w:t>
      </w:r>
      <w:r w:rsidRPr="00D62F3E">
        <w:t xml:space="preserve"> it said. It further said “</w:t>
      </w:r>
      <w:r w:rsidRPr="00D62F3E">
        <w:rPr>
          <w:rStyle w:val="StyleUnderline"/>
        </w:rPr>
        <w:t>the protest comes after a survey report recently released by the Survey Department stated that China has encroached upon 36 hectare land of Nepal.”</w:t>
      </w:r>
      <w:r w:rsidRPr="00D62F3E">
        <w:t xml:space="preserve"> This went all over India too. On November 8, 2019, ANI published the news which was republished in several other outlets. Citing this report, </w:t>
      </w:r>
      <w:r w:rsidRPr="00D62F3E">
        <w:rPr>
          <w:rStyle w:val="StyleUnderline"/>
        </w:rPr>
        <w:t xml:space="preserve">The </w:t>
      </w:r>
      <w:r w:rsidRPr="00D62F3E">
        <w:rPr>
          <w:rStyle w:val="StyleUnderline"/>
          <w:highlight w:val="green"/>
        </w:rPr>
        <w:t>New Indian Express reiterated the same message</w:t>
      </w:r>
      <w:r w:rsidRPr="00D62F3E">
        <w:rPr>
          <w:rStyle w:val="StyleUnderline"/>
        </w:rPr>
        <w:t xml:space="preserve"> on its November 8 news. The </w:t>
      </w:r>
      <w:r w:rsidRPr="00D62F3E">
        <w:rPr>
          <w:rStyle w:val="StyleUnderline"/>
          <w:highlight w:val="green"/>
        </w:rPr>
        <w:t>Hindustan Times, too</w:t>
      </w:r>
      <w:r w:rsidRPr="00D62F3E">
        <w:rPr>
          <w:rStyle w:val="StyleUnderline"/>
        </w:rPr>
        <w:t xml:space="preserve">, did the same </w:t>
      </w:r>
      <w:r w:rsidRPr="00D62F3E">
        <w:rPr>
          <w:rStyle w:val="StyleUnderline"/>
          <w:highlight w:val="green"/>
        </w:rPr>
        <w:t>on</w:t>
      </w:r>
      <w:r w:rsidRPr="00D62F3E">
        <w:rPr>
          <w:rStyle w:val="StyleUnderline"/>
        </w:rPr>
        <w:t xml:space="preserve"> its </w:t>
      </w:r>
      <w:r w:rsidRPr="00D62F3E">
        <w:rPr>
          <w:rStyle w:val="StyleUnderline"/>
          <w:highlight w:val="green"/>
        </w:rPr>
        <w:t>November 12, 2019</w:t>
      </w:r>
      <w:r w:rsidRPr="00D62F3E">
        <w:rPr>
          <w:rStyle w:val="StyleUnderline"/>
        </w:rPr>
        <w:t xml:space="preserve"> news, </w:t>
      </w:r>
      <w:r w:rsidRPr="00D62F3E">
        <w:rPr>
          <w:rStyle w:val="StyleUnderline"/>
          <w:highlight w:val="green"/>
        </w:rPr>
        <w:t>followed by The Times of India</w:t>
      </w:r>
      <w:r w:rsidRPr="00D62F3E">
        <w:rPr>
          <w:rStyle w:val="StyleUnderline"/>
        </w:rPr>
        <w:t>’s coverage on November 13.</w:t>
      </w:r>
      <w:r w:rsidRPr="00D62F3E">
        <w:t xml:space="preserve"> On November 12, 2019,The South China Morning Post also published it. </w:t>
      </w:r>
      <w:r w:rsidRPr="00D62F3E">
        <w:rPr>
          <w:rStyle w:val="StyleUnderline"/>
        </w:rPr>
        <w:t xml:space="preserve">The month November is significant here because it </w:t>
      </w:r>
      <w:r w:rsidRPr="00D62F3E">
        <w:rPr>
          <w:rStyle w:val="StyleUnderline"/>
          <w:highlight w:val="green"/>
        </w:rPr>
        <w:t>was on November 2</w:t>
      </w:r>
      <w:r w:rsidRPr="00D62F3E">
        <w:rPr>
          <w:rStyle w:val="StyleUnderline"/>
        </w:rPr>
        <w:t xml:space="preserve"> that </w:t>
      </w:r>
      <w:r w:rsidRPr="00D62F3E">
        <w:rPr>
          <w:rStyle w:val="StyleUnderline"/>
          <w:highlight w:val="green"/>
        </w:rPr>
        <w:t>India had published the new political map including</w:t>
      </w:r>
      <w:r w:rsidRPr="00D62F3E">
        <w:rPr>
          <w:rStyle w:val="StyleUnderline"/>
        </w:rPr>
        <w:t xml:space="preserve"> territories of </w:t>
      </w:r>
      <w:r w:rsidRPr="00D62F3E">
        <w:rPr>
          <w:rStyle w:val="StyleUnderline"/>
          <w:highlight w:val="green"/>
        </w:rPr>
        <w:t>Lipulekh</w:t>
      </w:r>
      <w:r w:rsidRPr="00D62F3E">
        <w:rPr>
          <w:highlight w:val="green"/>
        </w:rPr>
        <w:t xml:space="preserve">, </w:t>
      </w:r>
      <w:r w:rsidRPr="00D62F3E">
        <w:rPr>
          <w:rStyle w:val="StyleUnderline"/>
          <w:highlight w:val="green"/>
        </w:rPr>
        <w:t>Limpiyadhura and Kalapani</w:t>
      </w:r>
      <w:r w:rsidRPr="00D62F3E">
        <w:rPr>
          <w:rStyle w:val="StyleUnderline"/>
        </w:rPr>
        <w:t xml:space="preserve"> into it and this had become a major irritant in Nepal-India relations.</w:t>
      </w:r>
      <w:r w:rsidRPr="00D62F3E">
        <w:t xml:space="preserve"> Across the country, </w:t>
      </w:r>
      <w:r w:rsidRPr="00D62F3E">
        <w:rPr>
          <w:rStyle w:val="StyleUnderline"/>
        </w:rPr>
        <w:t xml:space="preserve">sentiments were building up against Indian government and </w:t>
      </w:r>
      <w:r w:rsidRPr="00D62F3E">
        <w:rPr>
          <w:rStyle w:val="StyleUnderline"/>
          <w:highlight w:val="green"/>
        </w:rPr>
        <w:t>Indian move</w:t>
      </w:r>
      <w:r w:rsidRPr="00D62F3E">
        <w:rPr>
          <w:rStyle w:val="StyleUnderline"/>
        </w:rPr>
        <w:t xml:space="preserve"> was being </w:t>
      </w:r>
      <w:r w:rsidRPr="00D62F3E">
        <w:rPr>
          <w:rStyle w:val="StyleUnderline"/>
          <w:highlight w:val="green"/>
        </w:rPr>
        <w:t>seen a</w:t>
      </w:r>
      <w:r w:rsidRPr="00D62F3E">
        <w:rPr>
          <w:rStyle w:val="StyleUnderline"/>
        </w:rPr>
        <w:t xml:space="preserve">s an act of </w:t>
      </w:r>
      <w:r w:rsidRPr="00D62F3E">
        <w:rPr>
          <w:rStyle w:val="StyleUnderline"/>
          <w:highlight w:val="green"/>
        </w:rPr>
        <w:t>cartographic aggression.</w:t>
      </w:r>
      <w:r w:rsidRPr="00D62F3E">
        <w:rPr>
          <w:rStyle w:val="StyleUnderline"/>
        </w:rPr>
        <w:t xml:space="preserve"> ‘Fake’ news returns</w:t>
      </w:r>
      <w:r w:rsidRPr="00D62F3E">
        <w:t xml:space="preserve"> The report of alleged encroachment of Nepali land by China, based, again, on the same leaflet-like page ‘issued’by Ministry of Agriculture makes a comeback in June. On June 21, </w:t>
      </w:r>
      <w:r w:rsidRPr="00D62F3E">
        <w:rPr>
          <w:rStyle w:val="StyleUnderline"/>
          <w:highlight w:val="green"/>
        </w:rPr>
        <w:t>Annapurna Post published</w:t>
      </w:r>
      <w:r w:rsidRPr="00D62F3E">
        <w:rPr>
          <w:rStyle w:val="StyleUnderline"/>
        </w:rPr>
        <w:t xml:space="preserve"> the report that </w:t>
      </w:r>
      <w:r w:rsidRPr="00D62F3E">
        <w:rPr>
          <w:rStyle w:val="StyleUnderline"/>
          <w:highlight w:val="green"/>
        </w:rPr>
        <w:t>China</w:t>
      </w:r>
      <w:r w:rsidRPr="00D62F3E">
        <w:rPr>
          <w:rStyle w:val="StyleUnderline"/>
        </w:rPr>
        <w:t xml:space="preserve"> has been </w:t>
      </w:r>
      <w:r w:rsidRPr="00D62F3E">
        <w:rPr>
          <w:rStyle w:val="StyleUnderline"/>
          <w:highlight w:val="green"/>
        </w:rPr>
        <w:t>occupying</w:t>
      </w:r>
      <w:r w:rsidRPr="00D62F3E">
        <w:rPr>
          <w:rStyle w:val="StyleUnderline"/>
        </w:rPr>
        <w:t xml:space="preserve"> entire </w:t>
      </w:r>
      <w:r w:rsidRPr="00D62F3E">
        <w:rPr>
          <w:rStyle w:val="StyleUnderline"/>
          <w:highlight w:val="green"/>
        </w:rPr>
        <w:t>Rui village</w:t>
      </w:r>
      <w:r w:rsidRPr="00D62F3E">
        <w:rPr>
          <w:rStyle w:val="StyleUnderline"/>
        </w:rPr>
        <w:t xml:space="preserve"> of Gorkha district for the last 60 years</w:t>
      </w:r>
      <w:r w:rsidRPr="00D62F3E">
        <w:t xml:space="preserve">. </w:t>
      </w:r>
      <w:r w:rsidRPr="00D62F3E">
        <w:rPr>
          <w:rStyle w:val="StyleUnderline"/>
          <w:highlight w:val="green"/>
        </w:rPr>
        <w:t>This news was</w:t>
      </w:r>
      <w:r w:rsidRPr="00D62F3E">
        <w:t xml:space="preserve"> quickly </w:t>
      </w:r>
      <w:r w:rsidRPr="00D62F3E">
        <w:rPr>
          <w:rStyle w:val="StyleUnderline"/>
          <w:highlight w:val="green"/>
        </w:rPr>
        <w:t>picked by Khabarhub.</w:t>
      </w:r>
      <w:r w:rsidRPr="00D62F3E">
        <w:rPr>
          <w:rStyle w:val="StyleUnderline"/>
        </w:rPr>
        <w:t>com on the same day</w:t>
      </w:r>
      <w:r w:rsidRPr="00D62F3E">
        <w:t>. “Rui Gaun: Nepal’s land under Chinese control. The land is under Chinese control for more than 60 years,” it said.</w:t>
      </w:r>
    </w:p>
    <w:p w14:paraId="53F8385E" w14:textId="77777777" w:rsidR="004B2C0F" w:rsidRPr="00D62F3E" w:rsidRDefault="004B2C0F" w:rsidP="004B2C0F">
      <w:pPr>
        <w:pStyle w:val="Heading4"/>
        <w:rPr>
          <w:b w:val="0"/>
          <w:sz w:val="24"/>
          <w:szCs w:val="24"/>
        </w:rPr>
      </w:pPr>
      <w:r w:rsidRPr="00D62F3E">
        <w:t>Indo- china tensions uniquely high right now – relations shouldn’t be allowed to sink</w:t>
      </w:r>
    </w:p>
    <w:p w14:paraId="74974669" w14:textId="77777777" w:rsidR="004B2C0F" w:rsidRPr="00D62F3E" w:rsidRDefault="004B2C0F" w:rsidP="004B2C0F">
      <w:pPr>
        <w:rPr>
          <w:u w:val="single"/>
        </w:rPr>
      </w:pPr>
      <w:r w:rsidRPr="00D62F3E">
        <w:rPr>
          <w:b/>
          <w:sz w:val="26"/>
          <w:szCs w:val="26"/>
        </w:rPr>
        <w:t>Pollard 21</w:t>
      </w:r>
      <w:r w:rsidRPr="00D62F3E">
        <w:rPr>
          <w:u w:val="single"/>
        </w:rPr>
        <w:t xml:space="preserve"> [ Ruth Pollard is a columnist and editor with Bloomberg Opinion.  Bloomberg “</w:t>
      </w:r>
      <w:r w:rsidRPr="00D62F3E">
        <w:rPr>
          <w:highlight w:val="green"/>
          <w:u w:val="single"/>
        </w:rPr>
        <w:t xml:space="preserve">China and India Relations Shouldn't Be Allowed to Sink </w:t>
      </w:r>
      <w:r w:rsidRPr="00D62F3E">
        <w:rPr>
          <w:u w:val="single"/>
        </w:rPr>
        <w:t xml:space="preserve">Any Lower”  10-11 – 21 </w:t>
      </w:r>
      <w:hyperlink r:id="rId10">
        <w:r w:rsidRPr="00D62F3E">
          <w:rPr>
            <w:color w:val="000000"/>
          </w:rPr>
          <w:t>https://www.bloomberg.com/opinion/articles/2021-10-11/china-india-and-pakistan-are-raising-temperatures-along-their-disputed-borders</w:t>
        </w:r>
      </w:hyperlink>
      <w:r w:rsidRPr="00D62F3E">
        <w:rPr>
          <w:u w:val="single"/>
        </w:rPr>
        <w:t xml:space="preserve"> ] //aaditg</w:t>
      </w:r>
    </w:p>
    <w:p w14:paraId="6A75294C" w14:textId="77777777" w:rsidR="004B2C0F" w:rsidRPr="00D62F3E" w:rsidRDefault="004B2C0F" w:rsidP="004B2C0F">
      <w:r w:rsidRPr="00D62F3E">
        <w:rPr>
          <w:u w:val="single"/>
        </w:rPr>
        <w:t xml:space="preserve">To be facing tension on both fronts — and with </w:t>
      </w:r>
      <w:r w:rsidRPr="00D62F3E">
        <w:rPr>
          <w:highlight w:val="green"/>
          <w:u w:val="single"/>
        </w:rPr>
        <w:t>no diplomatic levers left to pul</w:t>
      </w:r>
      <w:r w:rsidRPr="00D62F3E">
        <w:rPr>
          <w:u w:val="single"/>
        </w:rPr>
        <w:t xml:space="preserve">l — is </w:t>
      </w:r>
      <w:r w:rsidRPr="00D62F3E">
        <w:rPr>
          <w:highlight w:val="green"/>
          <w:u w:val="single"/>
        </w:rPr>
        <w:t>not</w:t>
      </w:r>
      <w:r w:rsidRPr="00D62F3E">
        <w:rPr>
          <w:u w:val="single"/>
        </w:rPr>
        <w:t xml:space="preserve"> a </w:t>
      </w:r>
      <w:r w:rsidRPr="00D62F3E">
        <w:rPr>
          <w:highlight w:val="green"/>
          <w:u w:val="single"/>
        </w:rPr>
        <w:t>great</w:t>
      </w:r>
      <w:r w:rsidRPr="00D62F3E">
        <w:rPr>
          <w:u w:val="single"/>
        </w:rPr>
        <w:t xml:space="preserve"> place for India to find itself coming out of a punishing second Covid-19 wave and the accompanying economic slowdown.</w:t>
      </w:r>
      <w:r w:rsidRPr="00D62F3E">
        <w:t xml:space="preserve"> </w:t>
      </w:r>
      <w:r w:rsidRPr="00D62F3E">
        <w:rPr>
          <w:u w:val="single"/>
        </w:rPr>
        <w:t xml:space="preserve">Despite a couple of high-profile summits, the last one in 2019 in the southern Indian state of Chennai, Prime Minister Narendra Modi and President Xi Jinping have failed to find common ground. </w:t>
      </w:r>
      <w:r w:rsidRPr="00D62F3E">
        <w:t>Instead, notes Ian Hall, deputy research director at the Griffith Asia Institute and author of a book on India’s foreign policy under Modi</w:t>
      </w:r>
      <w:r w:rsidRPr="00D62F3E">
        <w:rPr>
          <w:u w:val="single"/>
        </w:rPr>
        <w:t xml:space="preserve">, </w:t>
      </w:r>
      <w:r w:rsidRPr="00D62F3E">
        <w:rPr>
          <w:highlight w:val="green"/>
          <w:u w:val="single"/>
        </w:rPr>
        <w:t>China continues to apply more</w:t>
      </w:r>
      <w:r w:rsidRPr="00D62F3E">
        <w:rPr>
          <w:u w:val="single"/>
        </w:rPr>
        <w:t xml:space="preserve"> and more </w:t>
      </w:r>
      <w:r w:rsidRPr="00D62F3E">
        <w:rPr>
          <w:highlight w:val="green"/>
          <w:u w:val="single"/>
        </w:rPr>
        <w:t>pressure</w:t>
      </w:r>
      <w:r w:rsidRPr="00D62F3E">
        <w:rPr>
          <w:u w:val="single"/>
        </w:rPr>
        <w:t>, both along the border, and in regular online onslaughts critical of New Delhi’s military stance and its deepening ties with Washington</w:t>
      </w:r>
      <w:r w:rsidRPr="00D62F3E">
        <w:t xml:space="preserve">. </w:t>
      </w:r>
      <w:r w:rsidRPr="00D62F3E">
        <w:rPr>
          <w:rFonts w:eastAsia="Calibri"/>
          <w:b/>
          <w:highlight w:val="green"/>
          <w:u w:val="single"/>
        </w:rPr>
        <w:t>Nothing Modi has</w:t>
      </w:r>
      <w:r w:rsidRPr="00D62F3E">
        <w:rPr>
          <w:rFonts w:eastAsia="Calibri"/>
          <w:b/>
          <w:u w:val="single"/>
        </w:rPr>
        <w:t xml:space="preserve"> </w:t>
      </w:r>
      <w:r w:rsidRPr="00D62F3E">
        <w:rPr>
          <w:rFonts w:eastAsia="Calibri"/>
          <w:b/>
          <w:highlight w:val="green"/>
          <w:u w:val="single"/>
        </w:rPr>
        <w:t>done</w:t>
      </w:r>
      <w:r w:rsidRPr="00D62F3E">
        <w:rPr>
          <w:rFonts w:eastAsia="Calibri"/>
          <w:b/>
          <w:u w:val="single"/>
        </w:rPr>
        <w:t xml:space="preserve"> to try to change that dynamic </w:t>
      </w:r>
      <w:r w:rsidRPr="00D62F3E">
        <w:rPr>
          <w:rFonts w:eastAsia="Calibri"/>
          <w:b/>
          <w:highlight w:val="green"/>
          <w:u w:val="single"/>
        </w:rPr>
        <w:t>has worked.</w:t>
      </w:r>
      <w:r w:rsidRPr="00D62F3E">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62F3E">
        <w:rPr>
          <w:u w:val="single"/>
        </w:rPr>
        <w:t xml:space="preserve">Just last week, there was a </w:t>
      </w:r>
      <w:r w:rsidRPr="00D62F3E">
        <w:rPr>
          <w:highlight w:val="green"/>
          <w:u w:val="single"/>
        </w:rPr>
        <w:t>minor face-off</w:t>
      </w:r>
      <w:r w:rsidRPr="00D62F3E">
        <w:rPr>
          <w:u w:val="single"/>
        </w:rPr>
        <w:t xml:space="preserve"> between the two sides in Arunachal Pradesh.</w:t>
      </w:r>
      <w:r w:rsidRPr="00D62F3E">
        <w:t xml:space="preserve"> </w:t>
      </w:r>
      <w:r w:rsidRPr="00D62F3E">
        <w:rPr>
          <w:rFonts w:eastAsia="Calibri"/>
          <w:b/>
          <w:u w:val="single"/>
        </w:rPr>
        <w:t xml:space="preserve">Though the situation </w:t>
      </w:r>
      <w:r w:rsidRPr="00D62F3E">
        <w:rPr>
          <w:rFonts w:eastAsia="Calibri"/>
          <w:b/>
          <w:highlight w:val="green"/>
          <w:u w:val="single"/>
        </w:rPr>
        <w:t>was</w:t>
      </w:r>
      <w:r w:rsidRPr="00D62F3E">
        <w:rPr>
          <w:rFonts w:eastAsia="Calibri"/>
          <w:b/>
          <w:u w:val="single"/>
        </w:rPr>
        <w:t xml:space="preserve"> quickly </w:t>
      </w:r>
      <w:r w:rsidRPr="00D62F3E">
        <w:rPr>
          <w:rFonts w:eastAsia="Calibri"/>
          <w:b/>
          <w:highlight w:val="green"/>
          <w:u w:val="single"/>
        </w:rPr>
        <w:t>resolved, it</w:t>
      </w:r>
      <w:r w:rsidRPr="00D62F3E">
        <w:rPr>
          <w:rFonts w:eastAsia="Calibri"/>
          <w:b/>
          <w:u w:val="single"/>
        </w:rPr>
        <w:t xml:space="preserve"> </w:t>
      </w:r>
      <w:r w:rsidRPr="00D62F3E">
        <w:rPr>
          <w:rFonts w:eastAsia="Calibri"/>
          <w:b/>
          <w:highlight w:val="green"/>
          <w:u w:val="single"/>
        </w:rPr>
        <w:t>added to</w:t>
      </w:r>
      <w:r w:rsidRPr="00D62F3E">
        <w:rPr>
          <w:rFonts w:eastAsia="Calibri"/>
          <w:b/>
          <w:u w:val="single"/>
        </w:rPr>
        <w:t xml:space="preserve"> the t</w:t>
      </w:r>
      <w:r w:rsidRPr="00D62F3E">
        <w:rPr>
          <w:rFonts w:eastAsia="Calibri"/>
          <w:b/>
          <w:highlight w:val="green"/>
          <w:u w:val="single"/>
        </w:rPr>
        <w:t>ension</w:t>
      </w:r>
      <w:r w:rsidRPr="00D62F3E">
        <w:rPr>
          <w:rFonts w:eastAsia="Calibri"/>
          <w:b/>
          <w:u w:val="single"/>
        </w:rPr>
        <w:t>s in the lead up to Sunday’s unsuccessful talks.</w:t>
      </w:r>
      <w:r w:rsidRPr="00D62F3E">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62F3E">
        <w:rPr>
          <w:rFonts w:eastAsia="Calibri"/>
          <w:b/>
          <w:highlight w:val="green"/>
          <w:u w:val="single"/>
        </w:rPr>
        <w:t>Beijing’s abandonment of</w:t>
      </w:r>
      <w:r w:rsidRPr="00D62F3E">
        <w:rPr>
          <w:rFonts w:eastAsia="Calibri"/>
          <w:b/>
          <w:u w:val="single"/>
        </w:rPr>
        <w:t xml:space="preserve"> decades of established </w:t>
      </w:r>
      <w:r w:rsidRPr="00D62F3E">
        <w:rPr>
          <w:rFonts w:eastAsia="Calibri"/>
          <w:b/>
          <w:highlight w:val="green"/>
          <w:u w:val="single"/>
        </w:rPr>
        <w:t>protocols</w:t>
      </w:r>
      <w:r w:rsidRPr="00D62F3E">
        <w:rPr>
          <w:rFonts w:eastAsia="Calibri"/>
          <w:b/>
          <w:u w:val="single"/>
        </w:rPr>
        <w:t xml:space="preserve"> agreed with New Delhi along its disputed border </w:t>
      </w:r>
      <w:r w:rsidRPr="00D62F3E">
        <w:rPr>
          <w:rFonts w:eastAsia="Calibri"/>
          <w:b/>
          <w:highlight w:val="green"/>
          <w:u w:val="single"/>
        </w:rPr>
        <w:t>is contributing to alarm</w:t>
      </w:r>
      <w:r w:rsidRPr="00D62F3E">
        <w:rPr>
          <w:rFonts w:eastAsia="Calibri"/>
          <w:b/>
          <w:u w:val="single"/>
        </w:rPr>
        <w:t xml:space="preserve"> across the Indo-Pacific.</w:t>
      </w:r>
      <w:r w:rsidRPr="00D62F3E">
        <w:t xml:space="preserve"> Other episodes in the region include the increasing sorties into Taiwan’s air-defense-identification zone and the expanded deployment of ships into disputed areas of the South China Sea. </w:t>
      </w:r>
      <w:r w:rsidRPr="00D62F3E">
        <w:rPr>
          <w:rFonts w:eastAsia="Calibri"/>
          <w:b/>
          <w:highlight w:val="green"/>
          <w:u w:val="single"/>
        </w:rPr>
        <w:t>No one</w:t>
      </w:r>
      <w:r w:rsidRPr="00D62F3E">
        <w:rPr>
          <w:rFonts w:eastAsia="Calibri"/>
          <w:b/>
          <w:u w:val="single"/>
        </w:rPr>
        <w:t xml:space="preserve"> has </w:t>
      </w:r>
      <w:r w:rsidRPr="00D62F3E">
        <w:rPr>
          <w:rFonts w:eastAsia="Calibri"/>
          <w:b/>
          <w:highlight w:val="green"/>
          <w:u w:val="single"/>
        </w:rPr>
        <w:t>found the</w:t>
      </w:r>
      <w:r w:rsidRPr="00D62F3E">
        <w:rPr>
          <w:rFonts w:eastAsia="Calibri"/>
          <w:b/>
          <w:u w:val="single"/>
        </w:rPr>
        <w:t xml:space="preserve"> magic </w:t>
      </w:r>
      <w:r w:rsidRPr="00D62F3E">
        <w:rPr>
          <w:rFonts w:eastAsia="Calibri"/>
          <w:b/>
          <w:highlight w:val="green"/>
          <w:u w:val="single"/>
        </w:rPr>
        <w:t>formula for dealing with</w:t>
      </w:r>
      <w:r w:rsidRPr="00D62F3E">
        <w:rPr>
          <w:rFonts w:eastAsia="Calibri"/>
          <w:b/>
          <w:u w:val="single"/>
        </w:rPr>
        <w:t xml:space="preserve"> China’s </w:t>
      </w:r>
      <w:r w:rsidRPr="00D62F3E">
        <w:rPr>
          <w:rFonts w:eastAsia="Calibri"/>
          <w:b/>
          <w:highlight w:val="green"/>
          <w:u w:val="single"/>
        </w:rPr>
        <w:t>expansionism while</w:t>
      </w:r>
      <w:r w:rsidRPr="00D62F3E">
        <w:rPr>
          <w:rFonts w:eastAsia="Calibri"/>
          <w:b/>
          <w:u w:val="single"/>
        </w:rPr>
        <w:t xml:space="preserve"> </w:t>
      </w:r>
      <w:r w:rsidRPr="00D62F3E">
        <w:rPr>
          <w:rFonts w:eastAsia="Calibri"/>
          <w:b/>
          <w:highlight w:val="green"/>
          <w:u w:val="single"/>
        </w:rPr>
        <w:t>maintaining restraint</w:t>
      </w:r>
      <w:r w:rsidRPr="00D62F3E">
        <w:rPr>
          <w:rFonts w:eastAsia="Calibri"/>
          <w:b/>
          <w:u w:val="single"/>
        </w:rPr>
        <w:t>.</w:t>
      </w:r>
      <w:r w:rsidRPr="00D62F3E">
        <w:t xml:space="preserve"> India is just the latest nation to be tested, and the jury is out on whether relations have hit their lowest point since the border war of 1962 or if there’s still further to fall. </w:t>
      </w:r>
    </w:p>
    <w:p w14:paraId="2BBE2BE4" w14:textId="77777777" w:rsidR="004B2C0F" w:rsidRPr="00D62F3E" w:rsidRDefault="004B2C0F" w:rsidP="004B2C0F">
      <w:pPr>
        <w:pStyle w:val="Heading4"/>
      </w:pPr>
      <w:r w:rsidRPr="00D62F3E">
        <w:t>That causes nuclear prolif</w:t>
      </w:r>
    </w:p>
    <w:p w14:paraId="39A69728" w14:textId="77777777" w:rsidR="004B2C0F" w:rsidRPr="00D62F3E" w:rsidRDefault="004B2C0F" w:rsidP="004B2C0F">
      <w:pPr>
        <w:rPr>
          <w:rStyle w:val="StyleUnderline"/>
          <w:u w:val="none"/>
        </w:rPr>
      </w:pPr>
      <w:r w:rsidRPr="00D62F3E">
        <w:t xml:space="preserve"> </w:t>
      </w:r>
      <w:r w:rsidRPr="00D62F3E">
        <w:rPr>
          <w:rStyle w:val="Style13ptBold"/>
        </w:rPr>
        <w:t>Abraham 09</w:t>
      </w:r>
      <w:r w:rsidRPr="00D62F3E">
        <w:t xml:space="preserve"> [ Itty Abraham is Associate Professor of Southeast Asian Studies at the National University of Singapore and the former director of the South Asia Institute, the Marlene and Morton Meyerson Centennial Chair, and former associate professor of government and Asian studies and edited the book this card is from.  Indiana University Press “SOUTH ASIAN CULTURES OF THE BOMB: Atomic Publics and the State in India and Pakistan” https://muse.jhu.edu/book/3857]//aaditg</w:t>
      </w:r>
    </w:p>
    <w:p w14:paraId="24263966" w14:textId="2C65B051" w:rsidR="004B2C0F" w:rsidRPr="00D62F3E" w:rsidRDefault="004B2C0F" w:rsidP="004B2C0F">
      <w:pPr>
        <w:rPr>
          <w:sz w:val="14"/>
        </w:rPr>
      </w:pPr>
      <w:r w:rsidRPr="00D62F3E">
        <w:rPr>
          <w:rStyle w:val="StyleUnderline"/>
          <w:highlight w:val="green"/>
        </w:rPr>
        <w:t>The last</w:t>
      </w:r>
      <w:r w:rsidRPr="00D62F3E">
        <w:rPr>
          <w:rStyle w:val="StyleUnderline"/>
        </w:rPr>
        <w:t xml:space="preserve"> interconnected </w:t>
      </w:r>
      <w:r w:rsidRPr="00D62F3E">
        <w:rPr>
          <w:rStyle w:val="StyleUnderline"/>
          <w:highlight w:val="green"/>
        </w:rPr>
        <w:t>area is</w:t>
      </w:r>
      <w:r w:rsidRPr="00D62F3E">
        <w:rPr>
          <w:rStyle w:val="StyleUnderline"/>
        </w:rPr>
        <w:t xml:space="preserve"> the threat of the external Others</w:t>
      </w:r>
      <w:r w:rsidRPr="00D62F3E">
        <w:rPr>
          <w:sz w:val="14"/>
        </w:rPr>
        <w:t xml:space="preserve">, </w:t>
      </w:r>
      <w:r w:rsidRPr="00D62F3E">
        <w:rPr>
          <w:rStyle w:val="Emphasis"/>
        </w:rPr>
        <w:t xml:space="preserve">specifically </w:t>
      </w:r>
      <w:r w:rsidRPr="00D62F3E">
        <w:rPr>
          <w:rStyle w:val="Emphasis"/>
          <w:highlight w:val="green"/>
        </w:rPr>
        <w:t>China</w:t>
      </w:r>
      <w:r w:rsidRPr="00D62F3E">
        <w:rPr>
          <w:sz w:val="14"/>
        </w:rPr>
        <w:t xml:space="preserve"> and </w:t>
      </w:r>
      <w:r w:rsidRPr="00D62F3E">
        <w:rPr>
          <w:rStyle w:val="Emphasis"/>
          <w:highlight w:val="green"/>
        </w:rPr>
        <w:t>Pakistan.</w:t>
      </w:r>
      <w:r w:rsidRPr="00D62F3E">
        <w:rPr>
          <w:sz w:val="14"/>
        </w:rPr>
        <w:t xml:space="preserve"> the </w:t>
      </w:r>
      <w:r w:rsidRPr="00D62F3E">
        <w:rPr>
          <w:rStyle w:val="StyleUnderline"/>
          <w:highlight w:val="green"/>
        </w:rPr>
        <w:t>nuclear race</w:t>
      </w:r>
      <w:r w:rsidRPr="00D62F3E">
        <w:rPr>
          <w:rStyle w:val="StyleUnderline"/>
        </w:rPr>
        <w:t xml:space="preserve"> was </w:t>
      </w:r>
      <w:r w:rsidRPr="00D62F3E">
        <w:rPr>
          <w:rStyle w:val="StyleUnderline"/>
          <w:highlight w:val="green"/>
        </w:rPr>
        <w:t>accelerated by the fear that</w:t>
      </w:r>
      <w:r w:rsidRPr="00D62F3E">
        <w:rPr>
          <w:rStyle w:val="StyleUnderline"/>
        </w:rPr>
        <w:t xml:space="preserve"> neighboring c</w:t>
      </w:r>
      <w:r w:rsidRPr="00D62F3E">
        <w:rPr>
          <w:rStyle w:val="StyleUnderline"/>
          <w:highlight w:val="green"/>
        </w:rPr>
        <w:t>ountries would avail themselves of</w:t>
      </w:r>
      <w:r w:rsidRPr="00D62F3E">
        <w:rPr>
          <w:rStyle w:val="StyleUnderline"/>
        </w:rPr>
        <w:t xml:space="preserve"> military </w:t>
      </w:r>
      <w:r w:rsidRPr="00D62F3E">
        <w:rPr>
          <w:rStyle w:val="StyleUnderline"/>
          <w:highlight w:val="green"/>
        </w:rPr>
        <w:t>technology to harm Indian national interests</w:t>
      </w:r>
      <w:r w:rsidRPr="00D62F3E">
        <w:rPr>
          <w:sz w:val="14"/>
        </w:rPr>
        <w:t xml:space="preserve">.The mechanism of </w:t>
      </w:r>
      <w:r w:rsidRPr="00D62F3E">
        <w:rPr>
          <w:rStyle w:val="Emphasis"/>
        </w:rPr>
        <w:t>“</w:t>
      </w:r>
      <w:r w:rsidRPr="00D62F3E">
        <w:rPr>
          <w:rStyle w:val="Emphasis"/>
          <w:highlight w:val="green"/>
        </w:rPr>
        <w:t>threat construction</w:t>
      </w:r>
      <w:r w:rsidRPr="00D62F3E">
        <w:rPr>
          <w:sz w:val="14"/>
          <w:highlight w:val="green"/>
        </w:rPr>
        <w:t xml:space="preserve">” </w:t>
      </w:r>
      <w:r w:rsidRPr="00D62F3E">
        <w:rPr>
          <w:rStyle w:val="StyleUnderline"/>
          <w:highlight w:val="green"/>
        </w:rPr>
        <w:t>has underpinned</w:t>
      </w:r>
      <w:r w:rsidRPr="00D62F3E">
        <w:rPr>
          <w:sz w:val="14"/>
        </w:rPr>
        <w:t xml:space="preserve"> these fears, </w:t>
      </w:r>
      <w:r w:rsidRPr="00D62F3E">
        <w:rPr>
          <w:rStyle w:val="StyleUnderline"/>
        </w:rPr>
        <w:t>whether it is</w:t>
      </w:r>
      <w:r w:rsidRPr="00D62F3E">
        <w:rPr>
          <w:sz w:val="14"/>
        </w:rPr>
        <w:t xml:space="preserve"> China in the 1960s or the later status of </w:t>
      </w:r>
      <w:r w:rsidRPr="00D62F3E">
        <w:rPr>
          <w:rStyle w:val="StyleUnderline"/>
        </w:rPr>
        <w:t xml:space="preserve">Pakistan. </w:t>
      </w:r>
      <w:r w:rsidRPr="00D62F3E">
        <w:rPr>
          <w:rStyle w:val="StyleUnderline"/>
          <w:highlight w:val="green"/>
        </w:rPr>
        <w:t>Previous wars</w:t>
      </w:r>
      <w:r w:rsidRPr="00D62F3E">
        <w:rPr>
          <w:sz w:val="14"/>
        </w:rPr>
        <w:t xml:space="preserve">, border skirmishes, </w:t>
      </w:r>
      <w:r w:rsidRPr="00D62F3E">
        <w:rPr>
          <w:rStyle w:val="StyleUnderline"/>
        </w:rPr>
        <w:t xml:space="preserve">and the </w:t>
      </w:r>
      <w:r w:rsidRPr="00D62F3E">
        <w:rPr>
          <w:rStyle w:val="StyleUnderline"/>
          <w:highlight w:val="green"/>
        </w:rPr>
        <w:t>threat of invasion and iniltration</w:t>
      </w:r>
      <w:r w:rsidRPr="00D62F3E">
        <w:rPr>
          <w:sz w:val="14"/>
        </w:rPr>
        <w:t xml:space="preserve"> involving these two countries </w:t>
      </w:r>
      <w:r w:rsidRPr="00D62F3E">
        <w:rPr>
          <w:rStyle w:val="StyleUnderline"/>
        </w:rPr>
        <w:t xml:space="preserve">have </w:t>
      </w:r>
      <w:r w:rsidRPr="00D62F3E">
        <w:rPr>
          <w:rStyle w:val="StyleUnderline"/>
          <w:highlight w:val="green"/>
        </w:rPr>
        <w:t>provided grist to India’s nuclear mill</w:t>
      </w:r>
      <w:r w:rsidRPr="00D62F3E">
        <w:rPr>
          <w:rStyle w:val="StyleUnderline"/>
        </w:rPr>
        <w:t>.</w:t>
      </w:r>
      <w:r w:rsidRPr="00D62F3E">
        <w:rPr>
          <w:sz w:val="14"/>
        </w:rPr>
        <w:t xml:space="preserve"> </w:t>
      </w:r>
      <w:r w:rsidRPr="00D62F3E">
        <w:rPr>
          <w:rStyle w:val="StyleUnderline"/>
        </w:rPr>
        <w:t xml:space="preserve">The </w:t>
      </w:r>
      <w:r w:rsidRPr="00D62F3E">
        <w:rPr>
          <w:rStyle w:val="StyleUnderline"/>
          <w:highlight w:val="green"/>
        </w:rPr>
        <w:t>notion of the Other sitting right outside</w:t>
      </w:r>
      <w:r w:rsidRPr="00D62F3E">
        <w:rPr>
          <w:rStyle w:val="StyleUnderline"/>
        </w:rPr>
        <w:t xml:space="preserve"> the door </w:t>
      </w:r>
      <w:r w:rsidRPr="00D62F3E">
        <w:rPr>
          <w:rStyle w:val="StyleUnderline"/>
          <w:highlight w:val="green"/>
        </w:rPr>
        <w:t>is a</w:t>
      </w:r>
      <w:r w:rsidRPr="00D62F3E">
        <w:rPr>
          <w:sz w:val="14"/>
        </w:rPr>
        <w:t xml:space="preserve"> constant </w:t>
      </w:r>
      <w:r w:rsidRPr="00D62F3E">
        <w:rPr>
          <w:rStyle w:val="StyleUnderline"/>
          <w:highlight w:val="green"/>
        </w:rPr>
        <w:t>reminder of India’s precarious geopolitical position, and provides a</w:t>
      </w:r>
      <w:r w:rsidRPr="00D62F3E">
        <w:rPr>
          <w:rStyle w:val="StyleUnderline"/>
        </w:rPr>
        <w:t xml:space="preserve">n extra </w:t>
      </w:r>
      <w:r w:rsidRPr="00D62F3E">
        <w:rPr>
          <w:rStyle w:val="StyleUnderline"/>
          <w:highlight w:val="green"/>
        </w:rPr>
        <w:t>boost to nuclear armament.</w:t>
      </w:r>
      <w:r w:rsidRPr="00D62F3E">
        <w:rPr>
          <w:sz w:val="14"/>
        </w:rPr>
        <w:t xml:space="preserve"> But </w:t>
      </w:r>
      <w:r w:rsidRPr="00D62F3E">
        <w:rPr>
          <w:rStyle w:val="StyleUnderline"/>
          <w:highlight w:val="green"/>
        </w:rPr>
        <w:t>the Other is also a</w:t>
      </w:r>
      <w:r w:rsidRPr="00D62F3E">
        <w:rPr>
          <w:rStyle w:val="StyleUnderline"/>
        </w:rPr>
        <w:t xml:space="preserve"> </w:t>
      </w:r>
      <w:r w:rsidRPr="00D62F3E">
        <w:rPr>
          <w:rStyle w:val="StyleUnderline"/>
          <w:highlight w:val="green"/>
        </w:rPr>
        <w:t>changing category that has</w:t>
      </w:r>
      <w:r w:rsidRPr="00D62F3E">
        <w:rPr>
          <w:rStyle w:val="StyleUnderline"/>
        </w:rPr>
        <w:t xml:space="preserve"> both internal and external </w:t>
      </w:r>
      <w:r w:rsidRPr="00D62F3E">
        <w:rPr>
          <w:rStyle w:val="StyleUnderline"/>
          <w:highlight w:val="green"/>
        </w:rPr>
        <w:t>constituents,</w:t>
      </w:r>
      <w:r w:rsidRPr="00D62F3E">
        <w:rPr>
          <w:rStyle w:val="StyleUnderline"/>
        </w:rPr>
        <w:t xml:space="preserve"> and where other countries can switly become enemies in the vagaries of shiting alliances</w:t>
      </w:r>
      <w:r w:rsidRPr="00D62F3E">
        <w:rPr>
          <w:sz w:val="14"/>
        </w:rPr>
        <w:t xml:space="preserve">: </w:t>
      </w:r>
      <w:r w:rsidRPr="00D62F3E">
        <w:rPr>
          <w:rStyle w:val="StyleUnderline"/>
        </w:rPr>
        <w:t>“</w:t>
      </w:r>
      <w:r w:rsidRPr="00D62F3E">
        <w:rPr>
          <w:rStyle w:val="StyleUnderline"/>
          <w:highlight w:val="green"/>
        </w:rPr>
        <w:t>blaming the others (be the</w:t>
      </w:r>
      <w:r w:rsidRPr="00D62F3E">
        <w:rPr>
          <w:rStyle w:val="StyleUnderline"/>
        </w:rPr>
        <w:t xml:space="preserve">y </w:t>
      </w:r>
      <w:r w:rsidRPr="00D62F3E">
        <w:rPr>
          <w:rStyle w:val="StyleUnderline"/>
          <w:highlight w:val="green"/>
        </w:rPr>
        <w:t>Muslims</w:t>
      </w:r>
      <w:r w:rsidRPr="00D62F3E">
        <w:rPr>
          <w:sz w:val="14"/>
          <w:highlight w:val="green"/>
        </w:rPr>
        <w:t>,</w:t>
      </w:r>
      <w:r w:rsidRPr="00D62F3E">
        <w:rPr>
          <w:sz w:val="14"/>
        </w:rPr>
        <w:t xml:space="preserve"> China, Western hypocrisy, or whatever) </w:t>
      </w:r>
      <w:r w:rsidRPr="00D62F3E">
        <w:rPr>
          <w:rStyle w:val="StyleUnderline"/>
          <w:highlight w:val="green"/>
        </w:rPr>
        <w:t>has found</w:t>
      </w:r>
      <w:r w:rsidRPr="00D62F3E">
        <w:rPr>
          <w:rStyle w:val="StyleUnderline"/>
        </w:rPr>
        <w:t xml:space="preserve"> powerful </w:t>
      </w:r>
      <w:r w:rsidRPr="00D62F3E">
        <w:rPr>
          <w:rStyle w:val="StyleUnderline"/>
          <w:highlight w:val="green"/>
        </w:rPr>
        <w:t>resonance</w:t>
      </w:r>
      <w:r w:rsidRPr="00D62F3E">
        <w:rPr>
          <w:rStyle w:val="StyleUnderline"/>
        </w:rPr>
        <w:t>.”</w:t>
      </w:r>
      <w:r w:rsidRPr="00D62F3E">
        <w:rPr>
          <w:sz w:val="14"/>
        </w:rPr>
        <w:t xml:space="preserve">23 Thus </w:t>
      </w:r>
      <w:r w:rsidRPr="00D62F3E">
        <w:rPr>
          <w:rStyle w:val="StyleUnderline"/>
          <w:highlight w:val="green"/>
        </w:rPr>
        <w:t>this</w:t>
      </w:r>
      <w:r w:rsidRPr="00D62F3E">
        <w:rPr>
          <w:rStyle w:val="StyleUnderline"/>
        </w:rPr>
        <w:t xml:space="preserve"> vigilant </w:t>
      </w:r>
      <w:r w:rsidRPr="00D62F3E">
        <w:rPr>
          <w:rStyle w:val="StyleUnderline"/>
          <w:highlight w:val="green"/>
        </w:rPr>
        <w:t>awareness is supplemented with</w:t>
      </w:r>
      <w:r w:rsidRPr="00D62F3E">
        <w:rPr>
          <w:rStyle w:val="StyleUnderline"/>
        </w:rPr>
        <w:t xml:space="preserve"> a penumbra of </w:t>
      </w:r>
      <w:r w:rsidRPr="00D62F3E">
        <w:rPr>
          <w:rStyle w:val="StyleUnderline"/>
          <w:highlight w:val="green"/>
        </w:rPr>
        <w:t>other nations that are against</w:t>
      </w:r>
      <w:r w:rsidRPr="00D62F3E">
        <w:rPr>
          <w:rStyle w:val="StyleUnderline"/>
        </w:rPr>
        <w:t xml:space="preserve"> India’s </w:t>
      </w:r>
      <w:r w:rsidRPr="00D62F3E">
        <w:rPr>
          <w:rStyle w:val="StyleUnderline"/>
          <w:highlight w:val="green"/>
        </w:rPr>
        <w:t>aspirations to go nuclear</w:t>
      </w:r>
      <w:r w:rsidRPr="00D62F3E">
        <w:rPr>
          <w:rStyle w:val="StyleUnderline"/>
        </w:rPr>
        <w:t>.</w:t>
      </w:r>
      <w:r w:rsidRPr="00D62F3E">
        <w:rPr>
          <w:sz w:val="14"/>
        </w:rPr>
        <w:t xml:space="preserve"> The West, or perhaps more to the point, </w:t>
      </w:r>
      <w:r w:rsidRPr="00D62F3E">
        <w:rPr>
          <w:rStyle w:val="StyleUnderline"/>
          <w:highlight w:val="green"/>
        </w:rPr>
        <w:t>countries</w:t>
      </w:r>
      <w:r w:rsidRPr="00D62F3E">
        <w:rPr>
          <w:rStyle w:val="StyleUnderline"/>
        </w:rPr>
        <w:t xml:space="preserve"> already </w:t>
      </w:r>
      <w:r w:rsidRPr="00D62F3E">
        <w:rPr>
          <w:rStyle w:val="StyleUnderline"/>
          <w:highlight w:val="green"/>
        </w:rPr>
        <w:t>in the nuclear club</w:t>
      </w:r>
      <w:r w:rsidRPr="00D62F3E">
        <w:rPr>
          <w:rStyle w:val="StyleUnderline"/>
        </w:rPr>
        <w:t xml:space="preserve">, have </w:t>
      </w:r>
      <w:r w:rsidRPr="00D62F3E">
        <w:rPr>
          <w:rStyle w:val="StyleUnderline"/>
          <w:highlight w:val="green"/>
        </w:rPr>
        <w:t>come under</w:t>
      </w:r>
      <w:r w:rsidRPr="00D62F3E">
        <w:rPr>
          <w:rStyle w:val="StyleUnderline"/>
        </w:rPr>
        <w:t xml:space="preserve"> </w:t>
      </w:r>
      <w:r w:rsidRPr="00D62F3E">
        <w:rPr>
          <w:rStyle w:val="StyleUnderline"/>
          <w:highlight w:val="green"/>
        </w:rPr>
        <w:t>repeated attack as</w:t>
      </w:r>
      <w:r w:rsidRPr="00D62F3E">
        <w:rPr>
          <w:rStyle w:val="StyleUnderline"/>
        </w:rPr>
        <w:t xml:space="preserve"> Indian </w:t>
      </w:r>
      <w:r w:rsidRPr="00D62F3E">
        <w:rPr>
          <w:rStyle w:val="StyleUnderline"/>
          <w:highlight w:val="green"/>
        </w:rPr>
        <w:t>politicians appeal for equality</w:t>
      </w:r>
      <w:r w:rsidRPr="00D62F3E">
        <w:rPr>
          <w:rStyle w:val="StyleUnderline"/>
        </w:rPr>
        <w:t xml:space="preserve"> in the world of nuclear treaties.</w:t>
      </w:r>
      <w:r w:rsidRPr="00D62F3E">
        <w:rPr>
          <w:sz w:val="14"/>
        </w:rPr>
        <w:t xml:space="preserve"> But </w:t>
      </w:r>
      <w:r w:rsidRPr="00D62F3E">
        <w:rPr>
          <w:rStyle w:val="StyleUnderline"/>
        </w:rPr>
        <w:t>this tension is also complemented with a desire to be like Raminder Kaur · them</w:t>
      </w:r>
      <w:r w:rsidRPr="00D62F3E">
        <w:rPr>
          <w:sz w:val="14"/>
        </w:rPr>
        <w:t xml:space="preserve">. </w:t>
      </w:r>
      <w:r w:rsidRPr="00D62F3E">
        <w:rPr>
          <w:rStyle w:val="StyleUnderline"/>
        </w:rPr>
        <w:t xml:space="preserve">So whereas </w:t>
      </w:r>
      <w:r w:rsidRPr="00D62F3E">
        <w:rPr>
          <w:rStyle w:val="StyleUnderline"/>
          <w:highlight w:val="green"/>
        </w:rPr>
        <w:t>with l</w:t>
      </w:r>
      <w:r w:rsidRPr="00D62F3E">
        <w:rPr>
          <w:rStyle w:val="StyleUnderline"/>
        </w:rPr>
        <w:t xml:space="preserve">ong-term </w:t>
      </w:r>
      <w:r w:rsidRPr="00D62F3E">
        <w:rPr>
          <w:rStyle w:val="StyleUnderline"/>
          <w:highlight w:val="green"/>
        </w:rPr>
        <w:t>enemies such as Pakistan</w:t>
      </w:r>
      <w:r w:rsidRPr="00D62F3E">
        <w:rPr>
          <w:sz w:val="14"/>
        </w:rPr>
        <w:t xml:space="preserve"> </w:t>
      </w:r>
      <w:r w:rsidRPr="00D62F3E">
        <w:rPr>
          <w:rStyle w:val="StyleUnderline"/>
          <w:highlight w:val="green"/>
        </w:rPr>
        <w:t xml:space="preserve">the </w:t>
      </w:r>
      <w:r w:rsidRPr="00D62F3E">
        <w:rPr>
          <w:rStyle w:val="StyleUnderline"/>
        </w:rPr>
        <w:t xml:space="preserve">Indian </w:t>
      </w:r>
      <w:r w:rsidRPr="00D62F3E">
        <w:rPr>
          <w:rStyle w:val="StyleUnderline"/>
          <w:highlight w:val="green"/>
        </w:rPr>
        <w:t xml:space="preserve">government’s desire is to </w:t>
      </w:r>
      <w:r w:rsidRPr="00D62F3E">
        <w:rPr>
          <w:rStyle w:val="Emphasis"/>
          <w:highlight w:val="green"/>
        </w:rPr>
        <w:t>expunge and control</w:t>
      </w:r>
      <w:r w:rsidRPr="00D62F3E">
        <w:rPr>
          <w:rStyle w:val="Emphasis"/>
        </w:rPr>
        <w:t xml:space="preserve"> </w:t>
      </w:r>
      <w:r w:rsidRPr="00D62F3E">
        <w:rPr>
          <w:sz w:val="14"/>
        </w:rPr>
        <w:t>, in relation to other nuclear countries its desire is to mimic and attain a comparable international ranking. We now turn to examine how all these discursive elements are invoked in Ganapati Festival displays and narratives among working- and lower-middle-class residents of Mumbai.25 Each of the following festival tableaux presents a creative and selective combination of the discourses described above.26 he tableaux not only reproduce elements of the discourses, they re-produce them. the hairline hyphen in re-production alludes to the fact that every practice or display becomes itself a production, not a facsimile copy. Mandal members, in their creation of tableaux, select, reject, and recombine elements of these discourses in an interactive and innovative way.27 Occasionally the re-production leads to some notable ambiguities which we explore below.</w:t>
      </w:r>
    </w:p>
    <w:p w14:paraId="6974B413" w14:textId="77777777" w:rsidR="004B2C0F" w:rsidRPr="00D62F3E" w:rsidRDefault="004B2C0F" w:rsidP="004B2C0F">
      <w:pPr>
        <w:pStyle w:val="Heading4"/>
        <w:rPr>
          <w:rFonts w:cs="Times New Roman"/>
        </w:rPr>
      </w:pPr>
      <w:r w:rsidRPr="00D62F3E">
        <w:rPr>
          <w:rFonts w:cs="Times New Roman"/>
        </w:rPr>
        <w:t xml:space="preserve">Nuclear Proliferation causes </w:t>
      </w:r>
      <w:r w:rsidRPr="00D62F3E">
        <w:rPr>
          <w:rFonts w:cs="Times New Roman"/>
          <w:u w:val="single"/>
        </w:rPr>
        <w:t>Nuclear War</w:t>
      </w:r>
      <w:r w:rsidRPr="00D62F3E">
        <w:rPr>
          <w:rFonts w:cs="Times New Roman"/>
        </w:rPr>
        <w:t>.</w:t>
      </w:r>
    </w:p>
    <w:p w14:paraId="3D2D3BAE" w14:textId="77777777" w:rsidR="004B2C0F" w:rsidRPr="00D62F3E" w:rsidRDefault="004B2C0F" w:rsidP="004B2C0F">
      <w:pPr>
        <w:spacing w:line="240" w:lineRule="auto"/>
        <w:rPr>
          <w:sz w:val="16"/>
          <w:szCs w:val="16"/>
        </w:rPr>
      </w:pPr>
      <w:r w:rsidRPr="00D62F3E">
        <w:rPr>
          <w:rStyle w:val="Style13ptBold"/>
        </w:rPr>
        <w:t>Kroenig 15</w:t>
      </w:r>
      <w:r w:rsidRPr="00D62F3E">
        <w:rPr>
          <w:b/>
          <w:sz w:val="26"/>
          <w:szCs w:val="26"/>
        </w:rPr>
        <w:t xml:space="preserve"> </w:t>
      </w:r>
      <w:r w:rsidRPr="00D62F3E">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D62F3E">
        <w:rPr>
          <w:i/>
          <w:iCs/>
          <w:sz w:val="16"/>
          <w:szCs w:val="16"/>
        </w:rPr>
        <w:t>Journal of Strategic Studies</w:t>
      </w:r>
      <w:r w:rsidRPr="00D62F3E">
        <w:rPr>
          <w:sz w:val="16"/>
          <w:szCs w:val="16"/>
        </w:rPr>
        <w:t>, Volume 38, Issue 1-2)//Re-cut by Elmer</w:t>
      </w:r>
    </w:p>
    <w:p w14:paraId="0B5768F1" w14:textId="77777777" w:rsidR="004B2C0F" w:rsidRPr="00D62F3E" w:rsidRDefault="004B2C0F" w:rsidP="004B2C0F">
      <w:pPr>
        <w:spacing w:line="240" w:lineRule="auto"/>
        <w:rPr>
          <w:rStyle w:val="StyleUnderline"/>
        </w:rPr>
      </w:pPr>
      <w:r w:rsidRPr="00D62F3E">
        <w:rPr>
          <w:rStyle w:val="StyleUnderline"/>
          <w:highlight w:val="green"/>
        </w:rPr>
        <w:t>The spread of nuc</w:t>
      </w:r>
      <w:r w:rsidRPr="00D62F3E">
        <w:rPr>
          <w:rStyle w:val="StyleUnderline"/>
        </w:rPr>
        <w:t>lear weapon</w:t>
      </w:r>
      <w:r w:rsidRPr="00D62F3E">
        <w:rPr>
          <w:rStyle w:val="StyleUnderline"/>
          <w:highlight w:val="green"/>
        </w:rPr>
        <w:t>s poses</w:t>
      </w:r>
      <w:r w:rsidRPr="00D62F3E">
        <w:rPr>
          <w:rStyle w:val="StyleUnderline"/>
        </w:rPr>
        <w:t xml:space="preserve"> at least six </w:t>
      </w:r>
      <w:r w:rsidRPr="00D62F3E">
        <w:rPr>
          <w:rStyle w:val="Emphasis"/>
          <w:highlight w:val="green"/>
        </w:rPr>
        <w:t>severe threats</w:t>
      </w:r>
      <w:r w:rsidRPr="00D62F3E">
        <w:rPr>
          <w:rStyle w:val="StyleUnderline"/>
          <w:highlight w:val="green"/>
        </w:rPr>
        <w:t xml:space="preserve"> to international</w:t>
      </w:r>
      <w:r w:rsidRPr="00D62F3E">
        <w:rPr>
          <w:rStyle w:val="StyleUnderline"/>
        </w:rPr>
        <w:t xml:space="preserve"> peace and </w:t>
      </w:r>
      <w:r w:rsidRPr="00D62F3E">
        <w:rPr>
          <w:rStyle w:val="StyleUnderline"/>
          <w:highlight w:val="green"/>
        </w:rPr>
        <w:t>security including</w:t>
      </w:r>
      <w:r w:rsidRPr="00D62F3E">
        <w:rPr>
          <w:rStyle w:val="StyleUnderline"/>
        </w:rPr>
        <w:t xml:space="preserve">: </w:t>
      </w:r>
      <w:r w:rsidRPr="00D62F3E">
        <w:rPr>
          <w:rStyle w:val="Emphasis"/>
          <w:highlight w:val="green"/>
        </w:rPr>
        <w:t>nuc</w:t>
      </w:r>
      <w:r w:rsidRPr="00D62F3E">
        <w:rPr>
          <w:rStyle w:val="Emphasis"/>
        </w:rPr>
        <w:t xml:space="preserve">lear </w:t>
      </w:r>
      <w:r w:rsidRPr="00D62F3E">
        <w:rPr>
          <w:rStyle w:val="Emphasis"/>
          <w:highlight w:val="green"/>
        </w:rPr>
        <w:t>war</w:t>
      </w:r>
      <w:r w:rsidRPr="00D62F3E">
        <w:rPr>
          <w:rStyle w:val="StyleUnderline"/>
        </w:rPr>
        <w:t xml:space="preserve">, </w:t>
      </w:r>
      <w:r w:rsidRPr="00D62F3E">
        <w:rPr>
          <w:rStyle w:val="Emphasis"/>
        </w:rPr>
        <w:t>nuclear terrorism</w:t>
      </w:r>
      <w:r w:rsidRPr="00D62F3E">
        <w:rPr>
          <w:rStyle w:val="StyleUnderline"/>
        </w:rPr>
        <w:t xml:space="preserve">, </w:t>
      </w:r>
      <w:r w:rsidRPr="00D62F3E">
        <w:rPr>
          <w:rStyle w:val="StyleUnderline"/>
          <w:highlight w:val="green"/>
        </w:rPr>
        <w:t>global</w:t>
      </w:r>
      <w:r w:rsidRPr="00D62F3E">
        <w:rPr>
          <w:rStyle w:val="StyleUnderline"/>
        </w:rPr>
        <w:t xml:space="preserve"> and</w:t>
      </w:r>
      <w:r w:rsidRPr="00D62F3E">
        <w:rPr>
          <w:sz w:val="16"/>
        </w:rPr>
        <w:t xml:space="preserve"> </w:t>
      </w:r>
      <w:r w:rsidRPr="00D62F3E">
        <w:rPr>
          <w:rStyle w:val="StyleUnderline"/>
        </w:rPr>
        <w:t xml:space="preserve">regional </w:t>
      </w:r>
      <w:r w:rsidRPr="00D62F3E">
        <w:rPr>
          <w:rStyle w:val="StyleUnderline"/>
          <w:highlight w:val="green"/>
        </w:rPr>
        <w:t>instability</w:t>
      </w:r>
      <w:r w:rsidRPr="00D62F3E">
        <w:rPr>
          <w:rStyle w:val="StyleUnderline"/>
        </w:rPr>
        <w:t xml:space="preserve">, constrained US freedom of action, </w:t>
      </w:r>
      <w:r w:rsidRPr="00D62F3E">
        <w:rPr>
          <w:rStyle w:val="Emphasis"/>
        </w:rPr>
        <w:t>weakened alliances</w:t>
      </w:r>
      <w:r w:rsidRPr="00D62F3E">
        <w:rPr>
          <w:rStyle w:val="StyleUnderline"/>
        </w:rPr>
        <w:t>, and further nuclear proliferation.</w:t>
      </w:r>
      <w:r w:rsidRPr="00D62F3E">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D62F3E">
        <w:rPr>
          <w:rStyle w:val="StyleUnderline"/>
        </w:rPr>
        <w:t>we should be pessimistic about the likely consequences of nuclear proliferation</w:t>
      </w:r>
      <w:r w:rsidRPr="00D62F3E">
        <w:rPr>
          <w:sz w:val="16"/>
        </w:rPr>
        <w:t xml:space="preserve">. Many of these threats will be illuminated with a discussion of a case of much contemporary concern: Iran’s advanced nuclear program. Nuclear War </w:t>
      </w:r>
      <w:r w:rsidRPr="00D62F3E">
        <w:rPr>
          <w:rStyle w:val="StyleUnderline"/>
        </w:rPr>
        <w:t>The greatest threat</w:t>
      </w:r>
      <w:r w:rsidRPr="00D62F3E">
        <w:rPr>
          <w:sz w:val="16"/>
        </w:rPr>
        <w:t xml:space="preserve"> posed by the spread of nuclear weapons </w:t>
      </w:r>
      <w:r w:rsidRPr="00D62F3E">
        <w:rPr>
          <w:rStyle w:val="StyleUnderline"/>
        </w:rPr>
        <w:t xml:space="preserve">is nuclear war. The </w:t>
      </w:r>
      <w:r w:rsidRPr="00D62F3E">
        <w:rPr>
          <w:rStyle w:val="Emphasis"/>
        </w:rPr>
        <w:t>more states</w:t>
      </w:r>
      <w:r w:rsidRPr="00D62F3E">
        <w:rPr>
          <w:rStyle w:val="StyleUnderline"/>
        </w:rPr>
        <w:t xml:space="preserve"> in possession of nuclear weapons</w:t>
      </w:r>
      <w:r w:rsidRPr="00D62F3E">
        <w:rPr>
          <w:sz w:val="16"/>
        </w:rPr>
        <w:t xml:space="preserve">, </w:t>
      </w:r>
      <w:r w:rsidRPr="00D62F3E">
        <w:rPr>
          <w:rStyle w:val="StyleUnderline"/>
        </w:rPr>
        <w:t xml:space="preserve">the </w:t>
      </w:r>
      <w:r w:rsidRPr="00D62F3E">
        <w:rPr>
          <w:rStyle w:val="Emphasis"/>
        </w:rPr>
        <w:t>greater the probability</w:t>
      </w:r>
      <w:r w:rsidRPr="00D62F3E">
        <w:rPr>
          <w:rStyle w:val="StyleUnderline"/>
        </w:rPr>
        <w:t xml:space="preserve"> that somewhere, someday, there will be a </w:t>
      </w:r>
      <w:r w:rsidRPr="00D62F3E">
        <w:rPr>
          <w:rStyle w:val="Emphasis"/>
        </w:rPr>
        <w:t>catastrophic nuclear</w:t>
      </w:r>
      <w:r w:rsidRPr="00D62F3E">
        <w:rPr>
          <w:rStyle w:val="StyleUnderline"/>
        </w:rPr>
        <w:t xml:space="preserve"> war.</w:t>
      </w:r>
      <w:r w:rsidRPr="00D62F3E">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D62F3E">
        <w:rPr>
          <w:rStyle w:val="StyleUnderline"/>
          <w:highlight w:val="green"/>
        </w:rPr>
        <w:t>Before</w:t>
      </w:r>
      <w:r w:rsidRPr="00D62F3E">
        <w:rPr>
          <w:rStyle w:val="StyleUnderline"/>
        </w:rPr>
        <w:t xml:space="preserve"> reaching a state of </w:t>
      </w:r>
      <w:r w:rsidRPr="00D62F3E">
        <w:rPr>
          <w:rStyle w:val="Emphasis"/>
          <w:highlight w:val="green"/>
        </w:rPr>
        <w:t>MAD</w:t>
      </w:r>
      <w:r w:rsidRPr="00D62F3E">
        <w:rPr>
          <w:sz w:val="16"/>
        </w:rPr>
        <w:t xml:space="preserve">, </w:t>
      </w:r>
      <w:r w:rsidRPr="00D62F3E">
        <w:rPr>
          <w:rStyle w:val="StyleUnderline"/>
          <w:highlight w:val="green"/>
        </w:rPr>
        <w:t>new</w:t>
      </w:r>
      <w:r w:rsidRPr="00D62F3E">
        <w:rPr>
          <w:rStyle w:val="StyleUnderline"/>
        </w:rPr>
        <w:t xml:space="preserve"> nuclear </w:t>
      </w:r>
      <w:r w:rsidRPr="00D62F3E">
        <w:rPr>
          <w:rStyle w:val="StyleUnderline"/>
          <w:highlight w:val="green"/>
        </w:rPr>
        <w:t xml:space="preserve">states </w:t>
      </w:r>
      <w:r w:rsidRPr="00D62F3E">
        <w:rPr>
          <w:rStyle w:val="StyleUnderline"/>
        </w:rPr>
        <w:t xml:space="preserve">go through a </w:t>
      </w:r>
      <w:r w:rsidRPr="00D62F3E">
        <w:rPr>
          <w:rStyle w:val="Emphasis"/>
        </w:rPr>
        <w:t>transition</w:t>
      </w:r>
      <w:r w:rsidRPr="00D62F3E">
        <w:rPr>
          <w:rStyle w:val="StyleUnderline"/>
        </w:rPr>
        <w:t xml:space="preserve"> period in which they</w:t>
      </w:r>
      <w:r w:rsidRPr="00D62F3E">
        <w:rPr>
          <w:rStyle w:val="StyleUnderline"/>
          <w:highlight w:val="green"/>
        </w:rPr>
        <w:t xml:space="preserve"> </w:t>
      </w:r>
      <w:r w:rsidRPr="00D62F3E">
        <w:rPr>
          <w:rStyle w:val="Emphasis"/>
          <w:highlight w:val="green"/>
        </w:rPr>
        <w:t>lack</w:t>
      </w:r>
      <w:r w:rsidRPr="00D62F3E">
        <w:rPr>
          <w:rStyle w:val="StyleUnderline"/>
        </w:rPr>
        <w:t xml:space="preserve"> a </w:t>
      </w:r>
      <w:r w:rsidRPr="00D62F3E">
        <w:rPr>
          <w:rStyle w:val="StyleUnderline"/>
          <w:highlight w:val="green"/>
        </w:rPr>
        <w:t>secure-</w:t>
      </w:r>
      <w:r w:rsidRPr="00D62F3E">
        <w:rPr>
          <w:rStyle w:val="Emphasis"/>
          <w:highlight w:val="green"/>
        </w:rPr>
        <w:t>second strike</w:t>
      </w:r>
      <w:r w:rsidRPr="00D62F3E">
        <w:rPr>
          <w:rStyle w:val="StyleUnderline"/>
          <w:highlight w:val="green"/>
        </w:rPr>
        <w:t xml:space="preserve"> capability</w:t>
      </w:r>
      <w:r w:rsidRPr="00D62F3E">
        <w:rPr>
          <w:sz w:val="16"/>
        </w:rPr>
        <w:t xml:space="preserve">. In this context, </w:t>
      </w:r>
      <w:r w:rsidRPr="00D62F3E">
        <w:rPr>
          <w:rStyle w:val="StyleUnderline"/>
        </w:rPr>
        <w:t xml:space="preserve">one or both states might believe that </w:t>
      </w:r>
      <w:r w:rsidRPr="00D62F3E">
        <w:rPr>
          <w:rStyle w:val="StyleUnderline"/>
          <w:highlight w:val="green"/>
        </w:rPr>
        <w:t xml:space="preserve">it has an </w:t>
      </w:r>
      <w:r w:rsidRPr="00D62F3E">
        <w:rPr>
          <w:rStyle w:val="Emphasis"/>
          <w:highlight w:val="green"/>
        </w:rPr>
        <w:t>incentive</w:t>
      </w:r>
      <w:r w:rsidRPr="00D62F3E">
        <w:rPr>
          <w:rStyle w:val="StyleUnderline"/>
          <w:highlight w:val="green"/>
        </w:rPr>
        <w:t xml:space="preserve"> to </w:t>
      </w:r>
      <w:r w:rsidRPr="00D62F3E">
        <w:rPr>
          <w:rStyle w:val="Emphasis"/>
          <w:highlight w:val="green"/>
        </w:rPr>
        <w:t>use</w:t>
      </w:r>
      <w:r w:rsidRPr="00D62F3E">
        <w:rPr>
          <w:rStyle w:val="StyleUnderline"/>
        </w:rPr>
        <w:t xml:space="preserve"> nuclear weapons </w:t>
      </w:r>
      <w:r w:rsidRPr="00D62F3E">
        <w:rPr>
          <w:rStyle w:val="Emphasis"/>
          <w:highlight w:val="green"/>
        </w:rPr>
        <w:t>first</w:t>
      </w:r>
      <w:r w:rsidRPr="00D62F3E">
        <w:rPr>
          <w:sz w:val="16"/>
        </w:rPr>
        <w:t xml:space="preserve">. For example, if Iran acquires nuclear weapons, neither Iran, nor its nuclear-armed rival, Israel, will have a secure, second-strike capability. Even though it is believed to have a large arsenal, </w:t>
      </w:r>
      <w:r w:rsidRPr="00D62F3E">
        <w:rPr>
          <w:rStyle w:val="StyleUnderline"/>
        </w:rPr>
        <w:t>given its small size and lack of strategic depth, Israel might not be confident that it could absorb a nuclear strike and respond with a devastating counterstrike</w:t>
      </w:r>
      <w:r w:rsidRPr="00D62F3E">
        <w:rPr>
          <w:sz w:val="16"/>
        </w:rPr>
        <w:t xml:space="preserve">. Similarly, </w:t>
      </w:r>
      <w:r w:rsidRPr="00D62F3E">
        <w:rPr>
          <w:rStyle w:val="StyleUnderline"/>
        </w:rPr>
        <w:t>Iran might eventually be able to build a large and survivable nuclear arsenal, but, when it first crosses the nuclear threshold, Tehran will have a small and vulnerable nuclear force</w:t>
      </w:r>
      <w:r w:rsidRPr="00D62F3E">
        <w:rPr>
          <w:sz w:val="16"/>
        </w:rPr>
        <w:t xml:space="preserve">. In these pre-MAD situations, there are at least three ways that nuclear war could occur. First, </w:t>
      </w:r>
      <w:r w:rsidRPr="00D62F3E">
        <w:rPr>
          <w:rStyle w:val="StyleUnderline"/>
        </w:rPr>
        <w:t>the state with the nuclear advantage might believe it has a</w:t>
      </w:r>
      <w:r w:rsidRPr="00D62F3E">
        <w:rPr>
          <w:sz w:val="16"/>
        </w:rPr>
        <w:t xml:space="preserve"> </w:t>
      </w:r>
      <w:r w:rsidRPr="00D62F3E">
        <w:rPr>
          <w:rStyle w:val="StyleUnderline"/>
        </w:rPr>
        <w:t>splendid first strike capability. In a crisis, Israel might</w:t>
      </w:r>
      <w:r w:rsidRPr="00D62F3E">
        <w:rPr>
          <w:sz w:val="16"/>
        </w:rPr>
        <w:t xml:space="preserve">, therefore, </w:t>
      </w:r>
      <w:r w:rsidRPr="00D62F3E">
        <w:rPr>
          <w:rStyle w:val="StyleUnderline"/>
        </w:rPr>
        <w:t xml:space="preserve">decide to launch a </w:t>
      </w:r>
      <w:r w:rsidRPr="00D62F3E">
        <w:rPr>
          <w:rStyle w:val="Emphasis"/>
        </w:rPr>
        <w:t>preventive nuclear strike</w:t>
      </w:r>
      <w:r w:rsidRPr="00D62F3E">
        <w:rPr>
          <w:rStyle w:val="StyleUnderline"/>
        </w:rPr>
        <w:t xml:space="preserve"> to disarm Iran’s nuclear capabilities. </w:t>
      </w:r>
      <w:r w:rsidRPr="00D62F3E">
        <w:rPr>
          <w:sz w:val="16"/>
        </w:rPr>
        <w:t xml:space="preserve">Indeed, </w:t>
      </w:r>
      <w:r w:rsidRPr="00D62F3E">
        <w:rPr>
          <w:rStyle w:val="StyleUnderline"/>
        </w:rPr>
        <w:t>this</w:t>
      </w:r>
      <w:r w:rsidRPr="00D62F3E">
        <w:rPr>
          <w:sz w:val="16"/>
        </w:rPr>
        <w:t xml:space="preserve"> </w:t>
      </w:r>
      <w:r w:rsidRPr="00D62F3E">
        <w:rPr>
          <w:rStyle w:val="Emphasis"/>
        </w:rPr>
        <w:t>incentive</w:t>
      </w:r>
      <w:r w:rsidRPr="00D62F3E">
        <w:rPr>
          <w:sz w:val="16"/>
        </w:rPr>
        <w:t xml:space="preserve"> </w:t>
      </w:r>
      <w:r w:rsidRPr="00D62F3E">
        <w:rPr>
          <w:rStyle w:val="StyleUnderline"/>
        </w:rPr>
        <w:t xml:space="preserve">might be further increased by Israel’s aggressive strategic culture that emphasizes </w:t>
      </w:r>
      <w:r w:rsidRPr="00D62F3E">
        <w:rPr>
          <w:rStyle w:val="Emphasis"/>
        </w:rPr>
        <w:t>preemptive action</w:t>
      </w:r>
      <w:r w:rsidRPr="00D62F3E">
        <w:rPr>
          <w:rStyle w:val="StyleUnderline"/>
        </w:rPr>
        <w:t>.</w:t>
      </w:r>
      <w:r w:rsidRPr="00D62F3E">
        <w:rPr>
          <w:sz w:val="16"/>
        </w:rPr>
        <w:t xml:space="preserve"> Second, </w:t>
      </w:r>
      <w:r w:rsidRPr="00D62F3E">
        <w:rPr>
          <w:rStyle w:val="StyleUnderline"/>
        </w:rPr>
        <w:t>the state with a small and vulnerable</w:t>
      </w:r>
      <w:r w:rsidRPr="00D62F3E">
        <w:rPr>
          <w:sz w:val="16"/>
        </w:rPr>
        <w:t xml:space="preserve"> nuclear arsenal, in this case Iran, </w:t>
      </w:r>
      <w:r w:rsidRPr="00D62F3E">
        <w:rPr>
          <w:rStyle w:val="StyleUnderline"/>
        </w:rPr>
        <w:t xml:space="preserve">might feel </w:t>
      </w:r>
      <w:r w:rsidRPr="00D62F3E">
        <w:rPr>
          <w:rStyle w:val="Emphasis"/>
        </w:rPr>
        <w:t>use them or lose them pressures</w:t>
      </w:r>
      <w:r w:rsidRPr="00D62F3E">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D62F3E">
        <w:rPr>
          <w:rStyle w:val="StyleUnderline"/>
        </w:rPr>
        <w:t>leaders can make a ‘threat that leaves something to chance’.</w:t>
      </w:r>
      <w:r w:rsidRPr="00D62F3E">
        <w:rPr>
          <w:sz w:val="16"/>
        </w:rPr>
        <w:t xml:space="preserve">52 </w:t>
      </w:r>
      <w:r w:rsidRPr="00D62F3E">
        <w:rPr>
          <w:rStyle w:val="Emphasis"/>
        </w:rPr>
        <w:t>They can initiate a nuclear crisis</w:t>
      </w:r>
      <w:r w:rsidRPr="00D62F3E">
        <w:rPr>
          <w:sz w:val="16"/>
        </w:rPr>
        <w:t xml:space="preserve">. </w:t>
      </w:r>
      <w:r w:rsidRPr="00D62F3E">
        <w:rPr>
          <w:rStyle w:val="StyleUnderline"/>
        </w:rPr>
        <w:t xml:space="preserve">By playing these risky games of nuclear brinkmanship, </w:t>
      </w:r>
      <w:r w:rsidRPr="00D62F3E">
        <w:rPr>
          <w:rStyle w:val="Emphasis"/>
        </w:rPr>
        <w:t>states can increase the risk</w:t>
      </w:r>
      <w:r w:rsidRPr="00D62F3E">
        <w:rPr>
          <w:rStyle w:val="StyleUnderline"/>
        </w:rPr>
        <w:t xml:space="preserve"> of nuclear war in an attempt </w:t>
      </w:r>
      <w:r w:rsidRPr="00D62F3E">
        <w:rPr>
          <w:rStyle w:val="Emphasis"/>
        </w:rPr>
        <w:t>to force a less resolved adversary</w:t>
      </w:r>
      <w:r w:rsidRPr="00D62F3E">
        <w:rPr>
          <w:rStyle w:val="StyleUnderline"/>
        </w:rPr>
        <w:t xml:space="preserve"> to </w:t>
      </w:r>
      <w:r w:rsidRPr="00D62F3E">
        <w:rPr>
          <w:rStyle w:val="Emphasis"/>
        </w:rPr>
        <w:t>back down.</w:t>
      </w:r>
      <w:r w:rsidRPr="00D62F3E">
        <w:rPr>
          <w:sz w:val="16"/>
        </w:rPr>
        <w:t xml:space="preserve"> Historical </w:t>
      </w:r>
      <w:r w:rsidRPr="00D62F3E">
        <w:rPr>
          <w:rStyle w:val="StyleUnderline"/>
        </w:rPr>
        <w:t>crises have not resulted in nuclear war, but many of them</w:t>
      </w:r>
      <w:r w:rsidRPr="00D62F3E">
        <w:rPr>
          <w:sz w:val="16"/>
        </w:rPr>
        <w:t xml:space="preserve">, including the 1962 Cuban Missile Crisis, </w:t>
      </w:r>
      <w:r w:rsidRPr="00D62F3E">
        <w:rPr>
          <w:rStyle w:val="StyleUnderline"/>
        </w:rPr>
        <w:t xml:space="preserve">have </w:t>
      </w:r>
      <w:r w:rsidRPr="00D62F3E">
        <w:rPr>
          <w:rStyle w:val="Emphasis"/>
        </w:rPr>
        <w:t>come close</w:t>
      </w:r>
      <w:r w:rsidRPr="00D62F3E">
        <w:rPr>
          <w:sz w:val="16"/>
        </w:rPr>
        <w:t xml:space="preserve">. And scholars have documented historical incidents when accidents nearly led to war.53 </w:t>
      </w:r>
      <w:r w:rsidRPr="00D62F3E">
        <w:rPr>
          <w:rStyle w:val="StyleUnderline"/>
        </w:rPr>
        <w:t>When we think about future nuclear crisis dyads</w:t>
      </w:r>
      <w:r w:rsidRPr="00D62F3E">
        <w:rPr>
          <w:sz w:val="16"/>
        </w:rPr>
        <w:t xml:space="preserve">, such as Iran and Israel, </w:t>
      </w:r>
      <w:r w:rsidRPr="00D62F3E">
        <w:rPr>
          <w:rStyle w:val="StyleUnderline"/>
        </w:rPr>
        <w:t xml:space="preserve">with fewer sources of stability than existed during the Cold War, we can see that there is a real risk that </w:t>
      </w:r>
      <w:r w:rsidRPr="00D62F3E">
        <w:rPr>
          <w:rStyle w:val="Emphasis"/>
          <w:highlight w:val="green"/>
        </w:rPr>
        <w:t xml:space="preserve">a future crisis could result in a </w:t>
      </w:r>
      <w:r w:rsidRPr="00D62F3E">
        <w:rPr>
          <w:rStyle w:val="Emphasis"/>
        </w:rPr>
        <w:t xml:space="preserve">devastating </w:t>
      </w:r>
      <w:r w:rsidRPr="00D62F3E">
        <w:rPr>
          <w:rStyle w:val="Emphasis"/>
          <w:highlight w:val="green"/>
        </w:rPr>
        <w:t>nuclear exchange</w:t>
      </w:r>
      <w:r w:rsidRPr="00D62F3E">
        <w:rPr>
          <w:sz w:val="16"/>
        </w:rPr>
        <w:t xml:space="preserve">. Nuclear Terrorism </w:t>
      </w:r>
      <w:r w:rsidRPr="00D62F3E">
        <w:rPr>
          <w:rStyle w:val="StyleUnderline"/>
        </w:rPr>
        <w:t xml:space="preserve">The spread of nuclear weapons also </w:t>
      </w:r>
      <w:r w:rsidRPr="00D62F3E">
        <w:rPr>
          <w:rStyle w:val="Emphasis"/>
        </w:rPr>
        <w:t>increases the risk of nuclear terrorism</w:t>
      </w:r>
      <w:r w:rsidRPr="00D62F3E">
        <w:rPr>
          <w:sz w:val="16"/>
        </w:rPr>
        <w:t xml:space="preserve">.54 While September 11th was one of the greatest tragedies in American history, it would have been much worse had Osama Bin Laden possessed nuclear weapons. Bin </w:t>
      </w:r>
      <w:r w:rsidRPr="00D62F3E">
        <w:rPr>
          <w:rStyle w:val="StyleUnderline"/>
        </w:rPr>
        <w:t>Laden declared it a ‘religious duty’ for Al- Qa’eda to acquire</w:t>
      </w:r>
      <w:r w:rsidRPr="00D62F3E">
        <w:rPr>
          <w:sz w:val="16"/>
        </w:rPr>
        <w:t xml:space="preserve"> </w:t>
      </w:r>
      <w:r w:rsidRPr="00D62F3E">
        <w:rPr>
          <w:rStyle w:val="StyleUnderline"/>
        </w:rPr>
        <w:t>nuclear weapons and radical clerics have issued fatwas declaring it permissible to use nuclear weapons in Jihad against the West</w:t>
      </w:r>
      <w:r w:rsidRPr="00D62F3E">
        <w:rPr>
          <w:sz w:val="16"/>
        </w:rPr>
        <w:t xml:space="preserve">.55 </w:t>
      </w:r>
      <w:r w:rsidRPr="00D62F3E">
        <w:rPr>
          <w:rStyle w:val="StyleUnderline"/>
        </w:rPr>
        <w:t>Unlike states, which can be more easily deterred, there is little doubt that if terrorists acquired nuclear weapons, they would use them.56</w:t>
      </w:r>
      <w:r w:rsidRPr="00D62F3E">
        <w:rPr>
          <w:sz w:val="16"/>
        </w:rPr>
        <w:t xml:space="preserve"> Indeed, in recent years, many US politicians and security analysts have argued that nuclear terrorism poses the greatest threat to US national security.57 </w:t>
      </w:r>
      <w:r w:rsidRPr="00D62F3E">
        <w:rPr>
          <w:rStyle w:val="Emphasis"/>
        </w:rPr>
        <w:t>Analysts</w:t>
      </w:r>
      <w:r w:rsidRPr="00D62F3E">
        <w:rPr>
          <w:sz w:val="16"/>
        </w:rPr>
        <w:t xml:space="preserve"> </w:t>
      </w:r>
      <w:r w:rsidRPr="00D62F3E">
        <w:rPr>
          <w:rStyle w:val="StyleUnderline"/>
        </w:rPr>
        <w:t>have pointed out</w:t>
      </w:r>
      <w:r w:rsidRPr="00D62F3E">
        <w:rPr>
          <w:sz w:val="16"/>
        </w:rPr>
        <w:t xml:space="preserve"> the tremendous</w:t>
      </w:r>
      <w:r w:rsidRPr="00D62F3E">
        <w:rPr>
          <w:rStyle w:val="Emphasis"/>
        </w:rPr>
        <w:t xml:space="preserve"> hurdles</w:t>
      </w:r>
      <w:r w:rsidRPr="00D62F3E">
        <w:rPr>
          <w:sz w:val="16"/>
        </w:rPr>
        <w:t xml:space="preserve"> </w:t>
      </w:r>
      <w:r w:rsidRPr="00D62F3E">
        <w:rPr>
          <w:rStyle w:val="StyleUnderline"/>
        </w:rPr>
        <w:t>that terrorists would have to overcome</w:t>
      </w:r>
      <w:r w:rsidRPr="00D62F3E">
        <w:rPr>
          <w:sz w:val="16"/>
        </w:rPr>
        <w:t xml:space="preserve"> </w:t>
      </w:r>
      <w:r w:rsidRPr="00D62F3E">
        <w:rPr>
          <w:rStyle w:val="StyleUnderline"/>
        </w:rPr>
        <w:t>in order to acquire nuclear weapons.58</w:t>
      </w:r>
      <w:r w:rsidRPr="00D62F3E">
        <w:rPr>
          <w:sz w:val="16"/>
        </w:rPr>
        <w:t xml:space="preserve"> </w:t>
      </w:r>
      <w:r w:rsidRPr="00D62F3E">
        <w:rPr>
          <w:rStyle w:val="Emphasis"/>
        </w:rPr>
        <w:t>Nevertheless</w:t>
      </w:r>
      <w:r w:rsidRPr="00D62F3E">
        <w:rPr>
          <w:sz w:val="16"/>
        </w:rPr>
        <w:t xml:space="preserve">, </w:t>
      </w:r>
      <w:r w:rsidRPr="00D62F3E">
        <w:rPr>
          <w:rStyle w:val="Emphasis"/>
          <w:highlight w:val="green"/>
        </w:rPr>
        <w:t>as nuclear weapons spread</w:t>
      </w:r>
      <w:r w:rsidRPr="00D62F3E">
        <w:rPr>
          <w:rStyle w:val="StyleUnderline"/>
        </w:rPr>
        <w:t xml:space="preserve">, the </w:t>
      </w:r>
      <w:r w:rsidRPr="00D62F3E">
        <w:rPr>
          <w:rStyle w:val="Emphasis"/>
          <w:highlight w:val="green"/>
        </w:rPr>
        <w:t>possibility</w:t>
      </w:r>
      <w:r w:rsidRPr="00D62F3E">
        <w:rPr>
          <w:rStyle w:val="StyleUnderline"/>
          <w:highlight w:val="green"/>
        </w:rPr>
        <w:t xml:space="preserve"> </w:t>
      </w:r>
      <w:r w:rsidRPr="00D62F3E">
        <w:rPr>
          <w:rStyle w:val="StyleUnderline"/>
        </w:rPr>
        <w:t xml:space="preserve">that </w:t>
      </w:r>
      <w:r w:rsidRPr="00D62F3E">
        <w:rPr>
          <w:rStyle w:val="Emphasis"/>
          <w:highlight w:val="green"/>
        </w:rPr>
        <w:t>they</w:t>
      </w:r>
      <w:r w:rsidRPr="00D62F3E">
        <w:rPr>
          <w:rStyle w:val="StyleUnderline"/>
          <w:highlight w:val="green"/>
        </w:rPr>
        <w:t xml:space="preserve"> </w:t>
      </w:r>
      <w:r w:rsidRPr="00D62F3E">
        <w:rPr>
          <w:rStyle w:val="StyleUnderline"/>
        </w:rPr>
        <w:t xml:space="preserve">will </w:t>
      </w:r>
      <w:r w:rsidRPr="00D62F3E">
        <w:rPr>
          <w:rStyle w:val="Emphasis"/>
        </w:rPr>
        <w:t xml:space="preserve">eventually </w:t>
      </w:r>
      <w:r w:rsidRPr="00D62F3E">
        <w:rPr>
          <w:rStyle w:val="Emphasis"/>
          <w:highlight w:val="green"/>
          <w:bdr w:val="single" w:sz="18" w:space="0" w:color="auto"/>
        </w:rPr>
        <w:t>fall into terrorist hands increases</w:t>
      </w:r>
      <w:r w:rsidRPr="00D62F3E">
        <w:rPr>
          <w:sz w:val="16"/>
        </w:rPr>
        <w:t xml:space="preserve">. </w:t>
      </w:r>
      <w:r w:rsidRPr="00D62F3E">
        <w:rPr>
          <w:rStyle w:val="StyleUnderline"/>
        </w:rPr>
        <w:t xml:space="preserve">States could </w:t>
      </w:r>
      <w:r w:rsidRPr="00D62F3E">
        <w:rPr>
          <w:rStyle w:val="Emphasis"/>
          <w:highlight w:val="green"/>
        </w:rPr>
        <w:t xml:space="preserve">intentionally transfer </w:t>
      </w:r>
      <w:r w:rsidRPr="00D62F3E">
        <w:rPr>
          <w:rStyle w:val="Emphasis"/>
        </w:rPr>
        <w:t>nuclear weapons</w:t>
      </w:r>
      <w:r w:rsidRPr="00D62F3E">
        <w:rPr>
          <w:sz w:val="16"/>
        </w:rPr>
        <w:t xml:space="preserve">, </w:t>
      </w:r>
      <w:r w:rsidRPr="00D62F3E">
        <w:rPr>
          <w:rStyle w:val="StyleUnderline"/>
        </w:rPr>
        <w:t>or</w:t>
      </w:r>
      <w:r w:rsidRPr="00D62F3E">
        <w:rPr>
          <w:sz w:val="16"/>
        </w:rPr>
        <w:t xml:space="preserve"> the fissile material required to build them, </w:t>
      </w:r>
      <w:r w:rsidRPr="00D62F3E">
        <w:rPr>
          <w:rStyle w:val="StyleUnderline"/>
        </w:rPr>
        <w:t>to terrorist groups</w:t>
      </w:r>
      <w:r w:rsidRPr="00D62F3E">
        <w:rPr>
          <w:sz w:val="16"/>
        </w:rPr>
        <w:t xml:space="preserve">. There are good reasons why a state might be reluctant to transfer nuclear weapons to terrorists, but, </w:t>
      </w:r>
      <w:r w:rsidRPr="00D62F3E">
        <w:rPr>
          <w:rStyle w:val="StyleUnderline"/>
        </w:rPr>
        <w:t>as</w:t>
      </w:r>
      <w:r w:rsidRPr="00D62F3E">
        <w:rPr>
          <w:sz w:val="16"/>
        </w:rPr>
        <w:t xml:space="preserve"> nuclear </w:t>
      </w:r>
      <w:r w:rsidRPr="00D62F3E">
        <w:rPr>
          <w:rStyle w:val="Emphasis"/>
        </w:rPr>
        <w:t>weapons spread</w:t>
      </w:r>
      <w:r w:rsidRPr="00D62F3E">
        <w:rPr>
          <w:sz w:val="16"/>
        </w:rPr>
        <w:t xml:space="preserve">, </w:t>
      </w:r>
      <w:r w:rsidRPr="00D62F3E">
        <w:rPr>
          <w:rStyle w:val="StyleUnderline"/>
        </w:rPr>
        <w:t xml:space="preserve">the probability that a leader might someday </w:t>
      </w:r>
      <w:r w:rsidRPr="00D62F3E">
        <w:rPr>
          <w:rStyle w:val="Emphasis"/>
        </w:rPr>
        <w:t>purposely arm a terrorist group increases</w:t>
      </w:r>
      <w:r w:rsidRPr="00D62F3E">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D62F3E">
        <w:rPr>
          <w:rStyle w:val="StyleUnderline"/>
        </w:rPr>
        <w:t xml:space="preserve">a </w:t>
      </w:r>
      <w:r w:rsidRPr="00D62F3E">
        <w:rPr>
          <w:rStyle w:val="Emphasis"/>
        </w:rPr>
        <w:t>new nuclear state</w:t>
      </w:r>
      <w:r w:rsidRPr="00D62F3E">
        <w:rPr>
          <w:rStyle w:val="StyleUnderline"/>
        </w:rPr>
        <w:t xml:space="preserve">, with </w:t>
      </w:r>
      <w:r w:rsidRPr="00D62F3E">
        <w:rPr>
          <w:rStyle w:val="Emphasis"/>
        </w:rPr>
        <w:t>underdeveloped security</w:t>
      </w:r>
      <w:r w:rsidRPr="00D62F3E">
        <w:rPr>
          <w:rStyle w:val="StyleUnderline"/>
        </w:rPr>
        <w:t xml:space="preserve"> procedures, might be vulnerable to </w:t>
      </w:r>
      <w:r w:rsidRPr="00D62F3E">
        <w:rPr>
          <w:rStyle w:val="Emphasis"/>
        </w:rPr>
        <w:t>theft</w:t>
      </w:r>
      <w:r w:rsidRPr="00D62F3E">
        <w:rPr>
          <w:rStyle w:val="StyleUnderline"/>
        </w:rPr>
        <w:t>, allowing terrorist groups or corrupt or ideologically-motivated insiders to transfer dangerous material to terrorists.</w:t>
      </w:r>
      <w:r w:rsidRPr="00D62F3E">
        <w:rPr>
          <w:sz w:val="16"/>
        </w:rPr>
        <w:t xml:space="preserve"> There is evidence, for example, that representatives from Pakistan’s atomic energy establishment met with Al-Qa’eda members to discuss a possible nuclear deal.59 Finally, </w:t>
      </w:r>
      <w:r w:rsidRPr="00D62F3E">
        <w:rPr>
          <w:rStyle w:val="StyleUnderline"/>
        </w:rPr>
        <w:t>a nuclear-armed state could collapse</w:t>
      </w:r>
      <w:r w:rsidRPr="00D62F3E">
        <w:rPr>
          <w:sz w:val="16"/>
        </w:rPr>
        <w:t xml:space="preserve">, </w:t>
      </w:r>
      <w:r w:rsidRPr="00D62F3E">
        <w:rPr>
          <w:rStyle w:val="StyleUnderline"/>
        </w:rPr>
        <w:t xml:space="preserve">resulting in a breakdown of law and order and a </w:t>
      </w:r>
      <w:r w:rsidRPr="00D62F3E">
        <w:rPr>
          <w:rStyle w:val="Emphasis"/>
          <w:highlight w:val="green"/>
        </w:rPr>
        <w:t>loose nukes</w:t>
      </w:r>
      <w:r w:rsidRPr="00D62F3E">
        <w:rPr>
          <w:rStyle w:val="StyleUnderline"/>
          <w:highlight w:val="green"/>
        </w:rPr>
        <w:t xml:space="preserve"> </w:t>
      </w:r>
      <w:r w:rsidRPr="00D62F3E">
        <w:rPr>
          <w:rStyle w:val="StyleUnderline"/>
        </w:rPr>
        <w:t>problem</w:t>
      </w:r>
      <w:r w:rsidRPr="00D62F3E">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D62F3E">
        <w:rPr>
          <w:rStyle w:val="Emphasis"/>
          <w:highlight w:val="green"/>
        </w:rPr>
        <w:t>Historically</w:t>
      </w:r>
      <w:r w:rsidRPr="00D62F3E">
        <w:rPr>
          <w:sz w:val="16"/>
        </w:rPr>
        <w:t xml:space="preserve">, we have seen that </w:t>
      </w:r>
      <w:r w:rsidRPr="00D62F3E">
        <w:rPr>
          <w:rStyle w:val="StyleUnderline"/>
        </w:rPr>
        <w:t xml:space="preserve">the </w:t>
      </w:r>
      <w:r w:rsidRPr="00D62F3E">
        <w:rPr>
          <w:rStyle w:val="Emphasis"/>
          <w:highlight w:val="green"/>
        </w:rPr>
        <w:t>spread</w:t>
      </w:r>
      <w:r w:rsidRPr="00D62F3E">
        <w:rPr>
          <w:rStyle w:val="Emphasis"/>
        </w:rPr>
        <w:t xml:space="preserve"> </w:t>
      </w:r>
      <w:r w:rsidRPr="00D62F3E">
        <w:rPr>
          <w:rStyle w:val="Emphasis"/>
          <w:highlight w:val="green"/>
        </w:rPr>
        <w:t>of nuclear weapons</w:t>
      </w:r>
      <w:r w:rsidRPr="00D62F3E">
        <w:rPr>
          <w:rStyle w:val="StyleUnderline"/>
          <w:highlight w:val="green"/>
        </w:rPr>
        <w:t xml:space="preserve"> </w:t>
      </w:r>
      <w:r w:rsidRPr="00D62F3E">
        <w:rPr>
          <w:rStyle w:val="StyleUnderline"/>
        </w:rPr>
        <w:t xml:space="preserve">has emboldened their possessors and </w:t>
      </w:r>
      <w:r w:rsidRPr="00D62F3E">
        <w:rPr>
          <w:rStyle w:val="StyleUnderline"/>
          <w:highlight w:val="green"/>
        </w:rPr>
        <w:t xml:space="preserve">contributed to </w:t>
      </w:r>
      <w:r w:rsidRPr="00D62F3E">
        <w:rPr>
          <w:rStyle w:val="Emphasis"/>
          <w:highlight w:val="green"/>
        </w:rPr>
        <w:t>regional instability</w:t>
      </w:r>
      <w:r w:rsidRPr="00D62F3E">
        <w:rPr>
          <w:sz w:val="16"/>
        </w:rPr>
        <w:t xml:space="preserve">. </w:t>
      </w:r>
      <w:r w:rsidRPr="00D62F3E">
        <w:rPr>
          <w:rStyle w:val="StyleUnderline"/>
        </w:rPr>
        <w:t>Recent scholarly analyses have demonstrated that, after controlling for other relevant factors, nuclear-weapon states are more likely to engage in conflict than nonnuclear</w:t>
      </w:r>
      <w:r w:rsidRPr="00D62F3E">
        <w:rPr>
          <w:sz w:val="16"/>
        </w:rPr>
        <w:t>-</w:t>
      </w:r>
      <w:r w:rsidRPr="00D62F3E">
        <w:rPr>
          <w:rStyle w:val="StyleUnderline"/>
        </w:rPr>
        <w:t>weapon states</w:t>
      </w:r>
      <w:r w:rsidRPr="00D62F3E">
        <w:rPr>
          <w:sz w:val="16"/>
        </w:rPr>
        <w:t xml:space="preserve"> and that </w:t>
      </w:r>
      <w:r w:rsidRPr="00D62F3E">
        <w:rPr>
          <w:rStyle w:val="StyleUnderline"/>
        </w:rPr>
        <w:t xml:space="preserve">this </w:t>
      </w:r>
      <w:r w:rsidRPr="00D62F3E">
        <w:rPr>
          <w:rStyle w:val="StyleUnderline"/>
          <w:highlight w:val="green"/>
        </w:rPr>
        <w:t xml:space="preserve">aggressiveness is more </w:t>
      </w:r>
      <w:r w:rsidRPr="00D62F3E">
        <w:rPr>
          <w:rStyle w:val="Emphasis"/>
          <w:highlight w:val="green"/>
          <w:bdr w:val="single" w:sz="18" w:space="0" w:color="auto"/>
        </w:rPr>
        <w:t>pronounced in new nuclear states</w:t>
      </w:r>
      <w:r w:rsidRPr="00D62F3E">
        <w:rPr>
          <w:rStyle w:val="StyleUnderline"/>
        </w:rPr>
        <w:t xml:space="preserve"> that have less experience with nuclear diplomacy.</w:t>
      </w:r>
      <w:r w:rsidRPr="00D62F3E">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D62F3E">
        <w:rPr>
          <w:rStyle w:val="StyleUnderline"/>
        </w:rPr>
        <w:t>nuclear-armed Iran would likely step up support to terrorist and proxy groups and engage in more aggressive coercive diplomacy</w:t>
      </w:r>
      <w:r w:rsidRPr="00D62F3E">
        <w:rPr>
          <w:sz w:val="16"/>
        </w:rPr>
        <w:t xml:space="preserve">. With a nuclear-armed Iran increasingly throwing its weight around in the region, </w:t>
      </w:r>
      <w:r w:rsidRPr="00D62F3E">
        <w:rPr>
          <w:rStyle w:val="Emphasis"/>
          <w:bdr w:val="single" w:sz="18" w:space="0" w:color="auto"/>
        </w:rPr>
        <w:t>we could witness an even more crisis prone Middle East</w:t>
      </w:r>
      <w:r w:rsidRPr="00D62F3E">
        <w:rPr>
          <w:rStyle w:val="Emphasis"/>
        </w:rPr>
        <w:t>.</w:t>
      </w:r>
      <w:r w:rsidRPr="00D62F3E">
        <w:rPr>
          <w:sz w:val="16"/>
        </w:rPr>
        <w:t xml:space="preserve"> </w:t>
      </w:r>
      <w:r w:rsidRPr="00D62F3E">
        <w:rPr>
          <w:rStyle w:val="StyleUnderline"/>
        </w:rPr>
        <w:t>And in a poly-nuclear Middle East</w:t>
      </w:r>
      <w:r w:rsidRPr="00D62F3E">
        <w:rPr>
          <w:sz w:val="16"/>
        </w:rPr>
        <w:t xml:space="preserve"> with Israel, Iran, and, in the future, possibly other states, armed with nuclear weapons, </w:t>
      </w:r>
      <w:r w:rsidRPr="00D62F3E">
        <w:rPr>
          <w:rStyle w:val="Emphasis"/>
        </w:rPr>
        <w:t>any</w:t>
      </w:r>
      <w:r w:rsidRPr="00D62F3E">
        <w:rPr>
          <w:rStyle w:val="StyleUnderline"/>
        </w:rPr>
        <w:t xml:space="preserve"> one of those </w:t>
      </w:r>
      <w:r w:rsidRPr="00D62F3E">
        <w:rPr>
          <w:rStyle w:val="Emphasis"/>
          <w:highlight w:val="green"/>
        </w:rPr>
        <w:t>crises</w:t>
      </w:r>
      <w:r w:rsidRPr="00D62F3E">
        <w:rPr>
          <w:rStyle w:val="StyleUnderline"/>
          <w:highlight w:val="green"/>
        </w:rPr>
        <w:t xml:space="preserve"> could result in a </w:t>
      </w:r>
      <w:r w:rsidRPr="00D62F3E">
        <w:rPr>
          <w:rStyle w:val="Emphasis"/>
          <w:highlight w:val="green"/>
        </w:rPr>
        <w:t>catastrophic nuclear exchange</w:t>
      </w:r>
      <w:r w:rsidRPr="00D62F3E">
        <w:rPr>
          <w:rStyle w:val="StyleUnderline"/>
        </w:rPr>
        <w:t>.</w:t>
      </w:r>
    </w:p>
    <w:p w14:paraId="33619A27" w14:textId="77777777" w:rsidR="004B2C0F" w:rsidRPr="00D62F3E" w:rsidRDefault="004B2C0F" w:rsidP="004B2C0F">
      <w:pPr>
        <w:keepNext/>
        <w:keepLines/>
        <w:spacing w:before="40" w:after="0"/>
        <w:outlineLvl w:val="3"/>
        <w:rPr>
          <w:rFonts w:eastAsiaTheme="majorEastAsia" w:cstheme="majorBidi"/>
          <w:b/>
          <w:iCs/>
          <w:sz w:val="26"/>
        </w:rPr>
      </w:pPr>
      <w:r w:rsidRPr="00D62F3E">
        <w:rPr>
          <w:rFonts w:eastAsiaTheme="majorEastAsia" w:cstheme="majorBidi"/>
          <w:b/>
          <w:iCs/>
          <w:sz w:val="26"/>
        </w:rPr>
        <w:t xml:space="preserve">Nuclear war causes extinction through winter, firestorms, EMP blasts, ozone damage, and meltdowns </w:t>
      </w:r>
    </w:p>
    <w:p w14:paraId="42639146" w14:textId="77777777" w:rsidR="004B2C0F" w:rsidRPr="00D62F3E" w:rsidRDefault="004B2C0F" w:rsidP="004B2C0F">
      <w:r w:rsidRPr="00D62F3E">
        <w:t xml:space="preserve">-Immediate death -Climate destruction spurring an ice age (Nuclear winter) via nuclear firestorms and smoke -Ozone collapses -2 Billion insta-die in famine -kills  biodiversity -Meltdowns and grid collapse via EMPs -Remaining fallout </w:t>
      </w:r>
    </w:p>
    <w:p w14:paraId="00C912BC" w14:textId="77777777" w:rsidR="004B2C0F" w:rsidRPr="00D62F3E" w:rsidRDefault="004B2C0F" w:rsidP="004B2C0F">
      <w:pPr>
        <w:rPr>
          <w:b/>
          <w:bCs/>
          <w:sz w:val="26"/>
        </w:rPr>
      </w:pPr>
      <w:r w:rsidRPr="00D62F3E">
        <w:rPr>
          <w:b/>
          <w:bCs/>
          <w:sz w:val="26"/>
        </w:rPr>
        <w:t xml:space="preserve">Starr 14 </w:t>
      </w:r>
      <w:r w:rsidRPr="00D62F3E">
        <w:t xml:space="preserve">{Steven,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w:t>
      </w:r>
      <w:bookmarkStart w:id="0" w:name="_Hlk46689571"/>
      <w:r w:rsidRPr="00D62F3E">
        <w:t>http://www.globalresearch.ca/the-lethality-of-nuclear-weapons-nuclear-war-has-no-winner/5385611</w:t>
      </w:r>
      <w:bookmarkEnd w:id="0"/>
      <w:r w:rsidRPr="00D62F3E">
        <w:t>}</w:t>
      </w:r>
      <w:r w:rsidRPr="00D62F3E">
        <w:rPr>
          <w:b/>
          <w:bCs/>
          <w:sz w:val="26"/>
        </w:rPr>
        <w:tab/>
      </w:r>
    </w:p>
    <w:p w14:paraId="3CE063C7" w14:textId="77777777" w:rsidR="004B2C0F" w:rsidRPr="00D62F3E" w:rsidRDefault="004B2C0F" w:rsidP="004B2C0F">
      <w:pPr>
        <w:rPr>
          <w:sz w:val="16"/>
        </w:rPr>
      </w:pPr>
      <w:r w:rsidRPr="00D62F3E">
        <w:rPr>
          <w:u w:val="single"/>
        </w:rPr>
        <w:t xml:space="preserve">Nuclear war </w:t>
      </w:r>
      <w:r w:rsidRPr="00D62F3E">
        <w:rPr>
          <w:b/>
          <w:iCs/>
          <w:u w:val="single"/>
        </w:rPr>
        <w:t>has no winner</w:t>
      </w:r>
      <w:r w:rsidRPr="00D62F3E">
        <w:rPr>
          <w:sz w:val="16"/>
        </w:rPr>
        <w:t xml:space="preserve">. Beginning in 2006, several of </w:t>
      </w:r>
      <w:r w:rsidRPr="00D62F3E">
        <w:rPr>
          <w:u w:val="single"/>
        </w:rPr>
        <w:t xml:space="preserve">the world’s </w:t>
      </w:r>
      <w:r w:rsidRPr="00D62F3E">
        <w:rPr>
          <w:b/>
          <w:iCs/>
          <w:highlight w:val="green"/>
          <w:u w:val="single"/>
        </w:rPr>
        <w:t>leading climatologists</w:t>
      </w:r>
      <w:r w:rsidRPr="00D62F3E">
        <w:rPr>
          <w:sz w:val="16"/>
        </w:rPr>
        <w:t xml:space="preserve"> (at Rutgers, UCLA, John Hopkins University, and the University of Colorado-Boulder) </w:t>
      </w:r>
      <w:r w:rsidRPr="00D62F3E">
        <w:rPr>
          <w:u w:val="single"/>
        </w:rPr>
        <w:t>published</w:t>
      </w:r>
      <w:r w:rsidRPr="00D62F3E">
        <w:rPr>
          <w:sz w:val="16"/>
        </w:rPr>
        <w:t xml:space="preserve"> a series of </w:t>
      </w:r>
      <w:r w:rsidRPr="00D62F3E">
        <w:rPr>
          <w:u w:val="single"/>
        </w:rPr>
        <w:t xml:space="preserve">studies that </w:t>
      </w:r>
      <w:r w:rsidRPr="00D62F3E">
        <w:rPr>
          <w:highlight w:val="green"/>
          <w:u w:val="single"/>
        </w:rPr>
        <w:t>evaluated</w:t>
      </w:r>
      <w:r w:rsidRPr="00D62F3E">
        <w:rPr>
          <w:sz w:val="16"/>
        </w:rPr>
        <w:t xml:space="preserve"> the long-term environmental consequences of </w:t>
      </w:r>
      <w:r w:rsidRPr="00D62F3E">
        <w:rPr>
          <w:u w:val="single"/>
        </w:rPr>
        <w:t xml:space="preserve">a </w:t>
      </w:r>
      <w:r w:rsidRPr="00D62F3E">
        <w:rPr>
          <w:highlight w:val="green"/>
          <w:u w:val="single"/>
        </w:rPr>
        <w:t>nuclear war</w:t>
      </w:r>
      <w:r w:rsidRPr="00D62F3E">
        <w:rPr>
          <w:sz w:val="16"/>
          <w:highlight w:val="green"/>
        </w:rPr>
        <w:t xml:space="preserve">, </w:t>
      </w:r>
      <w:r w:rsidRPr="00D62F3E">
        <w:rPr>
          <w:highlight w:val="green"/>
          <w:u w:val="single"/>
        </w:rPr>
        <w:t>including</w:t>
      </w:r>
      <w:r w:rsidRPr="00D62F3E">
        <w:rPr>
          <w:sz w:val="16"/>
        </w:rPr>
        <w:t xml:space="preserve"> baseline scenarios fought with </w:t>
      </w:r>
      <w:r w:rsidRPr="00D62F3E">
        <w:rPr>
          <w:b/>
          <w:iCs/>
          <w:u w:val="single"/>
        </w:rPr>
        <w:t xml:space="preserve">merely </w:t>
      </w:r>
      <w:r w:rsidRPr="00D62F3E">
        <w:rPr>
          <w:b/>
          <w:iCs/>
          <w:highlight w:val="green"/>
          <w:u w:val="single"/>
        </w:rPr>
        <w:t>1%</w:t>
      </w:r>
      <w:r w:rsidRPr="00D62F3E">
        <w:rPr>
          <w:highlight w:val="green"/>
          <w:u w:val="single"/>
        </w:rPr>
        <w:t xml:space="preserve"> of</w:t>
      </w:r>
      <w:r w:rsidRPr="00D62F3E">
        <w:rPr>
          <w:u w:val="single"/>
        </w:rPr>
        <w:t xml:space="preserve"> the explosive power in the US </w:t>
      </w:r>
      <w:r w:rsidRPr="00D62F3E">
        <w:rPr>
          <w:sz w:val="16"/>
        </w:rPr>
        <w:t>and/</w:t>
      </w:r>
      <w:r w:rsidRPr="00D62F3E">
        <w:rPr>
          <w:u w:val="single"/>
        </w:rPr>
        <w:t>or</w:t>
      </w:r>
      <w:r w:rsidRPr="00D62F3E">
        <w:rPr>
          <w:sz w:val="16"/>
        </w:rPr>
        <w:t xml:space="preserve"> </w:t>
      </w:r>
      <w:r w:rsidRPr="00D62F3E">
        <w:rPr>
          <w:u w:val="single"/>
        </w:rPr>
        <w:t>Russian</w:t>
      </w:r>
      <w:r w:rsidRPr="00D62F3E">
        <w:rPr>
          <w:sz w:val="16"/>
        </w:rPr>
        <w:t xml:space="preserve"> launch-ready nuclear </w:t>
      </w:r>
      <w:r w:rsidRPr="00D62F3E">
        <w:rPr>
          <w:highlight w:val="green"/>
          <w:u w:val="single"/>
        </w:rPr>
        <w:t>arsenals</w:t>
      </w:r>
      <w:r w:rsidRPr="00D62F3E">
        <w:rPr>
          <w:u w:val="single"/>
        </w:rPr>
        <w:t>. They concluded</w:t>
      </w:r>
      <w:r w:rsidRPr="00D62F3E">
        <w:rPr>
          <w:sz w:val="16"/>
        </w:rPr>
        <w:t xml:space="preserve"> that </w:t>
      </w:r>
      <w:r w:rsidRPr="00D62F3E">
        <w:rPr>
          <w:u w:val="single"/>
        </w:rPr>
        <w:t xml:space="preserve">the </w:t>
      </w:r>
      <w:r w:rsidRPr="00D62F3E">
        <w:rPr>
          <w:highlight w:val="green"/>
          <w:u w:val="single"/>
        </w:rPr>
        <w:t>consequences</w:t>
      </w:r>
      <w:r w:rsidRPr="00D62F3E">
        <w:rPr>
          <w:u w:val="single"/>
        </w:rPr>
        <w:t xml:space="preserve"> of</w:t>
      </w:r>
      <w:r w:rsidRPr="00D62F3E">
        <w:rPr>
          <w:sz w:val="16"/>
        </w:rPr>
        <w:t xml:space="preserve"> </w:t>
      </w:r>
      <w:r w:rsidRPr="00D62F3E">
        <w:rPr>
          <w:u w:val="single"/>
        </w:rPr>
        <w:t xml:space="preserve">even a “small” nuclear war would </w:t>
      </w:r>
      <w:r w:rsidRPr="00D62F3E">
        <w:rPr>
          <w:highlight w:val="green"/>
          <w:u w:val="single"/>
        </w:rPr>
        <w:t xml:space="preserve">include </w:t>
      </w:r>
      <w:r w:rsidRPr="00D62F3E">
        <w:rPr>
          <w:b/>
          <w:iCs/>
          <w:highlight w:val="green"/>
          <w:u w:val="single"/>
        </w:rPr>
        <w:t>catastrophic disruptions</w:t>
      </w:r>
      <w:r w:rsidRPr="00D62F3E">
        <w:rPr>
          <w:highlight w:val="green"/>
          <w:u w:val="single"/>
        </w:rPr>
        <w:t xml:space="preserve"> of global climate</w:t>
      </w:r>
      <w:r w:rsidRPr="00D62F3E">
        <w:rPr>
          <w:sz w:val="16"/>
        </w:rPr>
        <w:t xml:space="preserve">[i] </w:t>
      </w:r>
      <w:r w:rsidRPr="00D62F3E">
        <w:rPr>
          <w:highlight w:val="green"/>
          <w:u w:val="single"/>
        </w:rPr>
        <w:t>and</w:t>
      </w:r>
      <w:r w:rsidRPr="00D62F3E">
        <w:rPr>
          <w:u w:val="single"/>
        </w:rPr>
        <w:t xml:space="preserve"> </w:t>
      </w:r>
      <w:r w:rsidRPr="00D62F3E">
        <w:rPr>
          <w:b/>
          <w:iCs/>
          <w:u w:val="single"/>
        </w:rPr>
        <w:t>massive destruction</w:t>
      </w:r>
      <w:r w:rsidRPr="00D62F3E">
        <w:rPr>
          <w:u w:val="single"/>
        </w:rPr>
        <w:t xml:space="preserve"> of Earth’s protective </w:t>
      </w:r>
      <w:r w:rsidRPr="00D62F3E">
        <w:rPr>
          <w:highlight w:val="green"/>
          <w:u w:val="single"/>
        </w:rPr>
        <w:t>ozone</w:t>
      </w:r>
      <w:r w:rsidRPr="00D62F3E">
        <w:rPr>
          <w:u w:val="single"/>
        </w:rPr>
        <w:t xml:space="preserve"> layer[</w:t>
      </w:r>
      <w:r w:rsidRPr="00D62F3E">
        <w:rPr>
          <w:sz w:val="16"/>
        </w:rPr>
        <w:t xml:space="preserve">ii]. </w:t>
      </w:r>
      <w:r w:rsidRPr="00D62F3E">
        <w:rPr>
          <w:u w:val="single"/>
        </w:rPr>
        <w:t xml:space="preserve">These </w:t>
      </w:r>
      <w:r w:rsidRPr="00D62F3E">
        <w:rPr>
          <w:b/>
          <w:iCs/>
          <w:u w:val="single"/>
        </w:rPr>
        <w:t xml:space="preserve">and more recent studies </w:t>
      </w:r>
      <w:r w:rsidRPr="00D62F3E">
        <w:rPr>
          <w:u w:val="single"/>
        </w:rPr>
        <w:t>predict</w:t>
      </w:r>
      <w:r w:rsidRPr="00D62F3E">
        <w:rPr>
          <w:sz w:val="16"/>
        </w:rPr>
        <w:t xml:space="preserve"> that global </w:t>
      </w:r>
      <w:r w:rsidRPr="00D62F3E">
        <w:rPr>
          <w:highlight w:val="green"/>
          <w:u w:val="single"/>
        </w:rPr>
        <w:t xml:space="preserve">agriculture would be </w:t>
      </w:r>
      <w:r w:rsidRPr="00D62F3E">
        <w:rPr>
          <w:u w:val="single"/>
        </w:rPr>
        <w:t xml:space="preserve">so negatively </w:t>
      </w:r>
      <w:r w:rsidRPr="00D62F3E">
        <w:rPr>
          <w:highlight w:val="green"/>
          <w:u w:val="single"/>
        </w:rPr>
        <w:t>affected</w:t>
      </w:r>
      <w:r w:rsidRPr="00D62F3E">
        <w:rPr>
          <w:sz w:val="16"/>
        </w:rPr>
        <w:t xml:space="preserve"> by such a war, </w:t>
      </w:r>
      <w:r w:rsidRPr="00D62F3E">
        <w:rPr>
          <w:u w:val="single"/>
        </w:rPr>
        <w:t xml:space="preserve">a global famine would result, which would cause </w:t>
      </w:r>
      <w:r w:rsidRPr="00D62F3E">
        <w:rPr>
          <w:sz w:val="16"/>
        </w:rPr>
        <w:t xml:space="preserve">up to </w:t>
      </w:r>
      <w:r w:rsidRPr="00D62F3E">
        <w:rPr>
          <w:b/>
          <w:iCs/>
          <w:highlight w:val="green"/>
          <w:u w:val="single"/>
        </w:rPr>
        <w:t>2 billion</w:t>
      </w:r>
      <w:r w:rsidRPr="00D62F3E">
        <w:rPr>
          <w:b/>
          <w:iCs/>
          <w:u w:val="single"/>
        </w:rPr>
        <w:t xml:space="preserve"> people to </w:t>
      </w:r>
      <w:r w:rsidRPr="00D62F3E">
        <w:rPr>
          <w:b/>
          <w:iCs/>
          <w:highlight w:val="green"/>
          <w:u w:val="single"/>
        </w:rPr>
        <w:t>starve</w:t>
      </w:r>
      <w:r w:rsidRPr="00D62F3E">
        <w:rPr>
          <w:b/>
          <w:iCs/>
          <w:u w:val="single"/>
        </w:rPr>
        <w:t xml:space="preserve"> to death</w:t>
      </w:r>
      <w:r w:rsidRPr="00D62F3E">
        <w:rPr>
          <w:sz w:val="16"/>
        </w:rPr>
        <w:t>. [iii]</w:t>
      </w:r>
      <w:r w:rsidRPr="00D62F3E">
        <w:rPr>
          <w:sz w:val="12"/>
        </w:rPr>
        <w:t>¶</w:t>
      </w:r>
      <w:r w:rsidRPr="00D62F3E">
        <w:rPr>
          <w:sz w:val="16"/>
        </w:rPr>
        <w:t xml:space="preserve"> </w:t>
      </w:r>
      <w:r w:rsidRPr="00D62F3E">
        <w:rPr>
          <w:u w:val="single"/>
        </w:rPr>
        <w:t xml:space="preserve">These </w:t>
      </w:r>
      <w:r w:rsidRPr="00D62F3E">
        <w:rPr>
          <w:b/>
          <w:iCs/>
          <w:highlight w:val="green"/>
          <w:u w:val="single"/>
        </w:rPr>
        <w:t xml:space="preserve">peer-reviewed </w:t>
      </w:r>
      <w:r w:rsidRPr="00D62F3E">
        <w:rPr>
          <w:highlight w:val="green"/>
          <w:u w:val="single"/>
        </w:rPr>
        <w:t>studies</w:t>
      </w:r>
      <w:r w:rsidRPr="00D62F3E">
        <w:rPr>
          <w:sz w:val="16"/>
        </w:rPr>
        <w:t xml:space="preserve"> – which were </w:t>
      </w:r>
      <w:r w:rsidRPr="00D62F3E">
        <w:rPr>
          <w:u w:val="single"/>
        </w:rPr>
        <w:t xml:space="preserve">analyzed by the </w:t>
      </w:r>
      <w:r w:rsidRPr="00D62F3E">
        <w:rPr>
          <w:b/>
          <w:iCs/>
          <w:u w:val="single"/>
        </w:rPr>
        <w:t>best scientists in the world</w:t>
      </w:r>
      <w:r w:rsidRPr="00D62F3E">
        <w:rPr>
          <w:sz w:val="16"/>
        </w:rPr>
        <w:t xml:space="preserve"> and found to be without error – </w:t>
      </w:r>
      <w:r w:rsidRPr="00D62F3E">
        <w:rPr>
          <w:u w:val="single"/>
        </w:rPr>
        <w:t xml:space="preserve">also </w:t>
      </w:r>
      <w:r w:rsidRPr="00D62F3E">
        <w:rPr>
          <w:highlight w:val="green"/>
          <w:u w:val="single"/>
        </w:rPr>
        <w:t>predict</w:t>
      </w:r>
      <w:r w:rsidRPr="00D62F3E">
        <w:rPr>
          <w:sz w:val="16"/>
        </w:rPr>
        <w:t xml:space="preserve"> that </w:t>
      </w:r>
      <w:r w:rsidRPr="00D62F3E">
        <w:rPr>
          <w:u w:val="single"/>
        </w:rPr>
        <w:t xml:space="preserve">a </w:t>
      </w:r>
      <w:r w:rsidRPr="00D62F3E">
        <w:rPr>
          <w:highlight w:val="green"/>
          <w:u w:val="single"/>
        </w:rPr>
        <w:t>war</w:t>
      </w:r>
      <w:r w:rsidRPr="00D62F3E">
        <w:rPr>
          <w:sz w:val="16"/>
        </w:rPr>
        <w:t xml:space="preserve"> fought </w:t>
      </w:r>
      <w:r w:rsidRPr="00D62F3E">
        <w:rPr>
          <w:u w:val="single"/>
        </w:rPr>
        <w:t>with less than half of US or Russian</w:t>
      </w:r>
      <w:r w:rsidRPr="00D62F3E">
        <w:rPr>
          <w:sz w:val="16"/>
        </w:rPr>
        <w:t xml:space="preserve"> strategic nuclear </w:t>
      </w:r>
      <w:r w:rsidRPr="00D62F3E">
        <w:rPr>
          <w:u w:val="single"/>
        </w:rPr>
        <w:t xml:space="preserve">weapons </w:t>
      </w:r>
      <w:r w:rsidRPr="00D62F3E">
        <w:rPr>
          <w:highlight w:val="green"/>
          <w:u w:val="single"/>
        </w:rPr>
        <w:t xml:space="preserve">would </w:t>
      </w:r>
      <w:r w:rsidRPr="00D62F3E">
        <w:rPr>
          <w:b/>
          <w:iCs/>
          <w:sz w:val="28"/>
          <w:highlight w:val="green"/>
          <w:u w:val="single"/>
        </w:rPr>
        <w:t>destroy the human race</w:t>
      </w:r>
      <w:r w:rsidRPr="00D62F3E">
        <w:rPr>
          <w:sz w:val="16"/>
          <w:highlight w:val="green"/>
        </w:rPr>
        <w:t>.</w:t>
      </w:r>
      <w:r w:rsidRPr="00D62F3E">
        <w:rPr>
          <w:sz w:val="16"/>
        </w:rPr>
        <w:t xml:space="preserve">[iv] In other words, </w:t>
      </w:r>
      <w:r w:rsidRPr="00D62F3E">
        <w:rPr>
          <w:u w:val="single"/>
        </w:rPr>
        <w:t>a US-Russian nuclear war would</w:t>
      </w:r>
      <w:r w:rsidRPr="00D62F3E">
        <w:rPr>
          <w:sz w:val="16"/>
        </w:rPr>
        <w:t xml:space="preserve"> create such extreme long-term damage to the global environment that it would </w:t>
      </w:r>
      <w:r w:rsidRPr="00D62F3E">
        <w:rPr>
          <w:u w:val="single"/>
        </w:rPr>
        <w:t xml:space="preserve">leave the Earth </w:t>
      </w:r>
      <w:r w:rsidRPr="00D62F3E">
        <w:rPr>
          <w:b/>
          <w:iCs/>
          <w:u w:val="single"/>
        </w:rPr>
        <w:t>uninhabitable</w:t>
      </w:r>
      <w:r w:rsidRPr="00D62F3E">
        <w:rPr>
          <w:u w:val="single"/>
        </w:rPr>
        <w:t xml:space="preserve"> for humans and most animal forms of life</w:t>
      </w:r>
      <w:r w:rsidRPr="00D62F3E">
        <w:rPr>
          <w:sz w:val="16"/>
        </w:rPr>
        <w:t>.</w:t>
      </w:r>
      <w:r w:rsidRPr="00D62F3E">
        <w:rPr>
          <w:sz w:val="12"/>
        </w:rPr>
        <w:t>¶</w:t>
      </w:r>
      <w:r w:rsidRPr="00D62F3E">
        <w:rPr>
          <w:sz w:val="16"/>
        </w:rPr>
        <w:t xml:space="preserve"> A recent article in the Bulletin of the Atomic Scientists, “Self-assured destruction: The climate impacts of nuclear war”,[v] begins by stating:</w:t>
      </w:r>
      <w:r w:rsidRPr="00D62F3E">
        <w:rPr>
          <w:sz w:val="12"/>
        </w:rPr>
        <w:t>¶</w:t>
      </w:r>
      <w:r w:rsidRPr="00D62F3E">
        <w:rPr>
          <w:sz w:val="16"/>
        </w:rPr>
        <w:t xml:space="preserve"> “A </w:t>
      </w:r>
      <w:r w:rsidRPr="00D62F3E">
        <w:rPr>
          <w:u w:val="single"/>
        </w:rPr>
        <w:t xml:space="preserve">nuclear </w:t>
      </w:r>
      <w:r w:rsidRPr="00D62F3E">
        <w:rPr>
          <w:highlight w:val="green"/>
          <w:u w:val="single"/>
        </w:rPr>
        <w:t>war</w:t>
      </w:r>
      <w:r w:rsidRPr="00D62F3E">
        <w:rPr>
          <w:u w:val="single"/>
        </w:rPr>
        <w:t xml:space="preserve"> between Russia and the United States, </w:t>
      </w:r>
      <w:r w:rsidRPr="00D62F3E">
        <w:rPr>
          <w:b/>
          <w:iCs/>
          <w:highlight w:val="green"/>
          <w:u w:val="single"/>
        </w:rPr>
        <w:t>even after</w:t>
      </w:r>
      <w:r w:rsidRPr="00D62F3E">
        <w:rPr>
          <w:b/>
          <w:iCs/>
          <w:u w:val="single"/>
        </w:rPr>
        <w:t xml:space="preserve"> the </w:t>
      </w:r>
      <w:r w:rsidRPr="00D62F3E">
        <w:rPr>
          <w:b/>
          <w:iCs/>
          <w:highlight w:val="green"/>
          <w:u w:val="single"/>
        </w:rPr>
        <w:t>arsenal reductions</w:t>
      </w:r>
      <w:r w:rsidRPr="00D62F3E">
        <w:rPr>
          <w:sz w:val="16"/>
        </w:rPr>
        <w:t xml:space="preserve"> planned under New START, </w:t>
      </w:r>
      <w:r w:rsidRPr="00D62F3E">
        <w:rPr>
          <w:highlight w:val="green"/>
          <w:u w:val="single"/>
        </w:rPr>
        <w:t>could produce</w:t>
      </w:r>
      <w:r w:rsidRPr="00D62F3E">
        <w:rPr>
          <w:u w:val="single"/>
        </w:rPr>
        <w:t xml:space="preserve"> a nuclear </w:t>
      </w:r>
      <w:r w:rsidRPr="00D62F3E">
        <w:rPr>
          <w:highlight w:val="green"/>
          <w:u w:val="single"/>
        </w:rPr>
        <w:t>winter</w:t>
      </w:r>
      <w:r w:rsidRPr="00D62F3E">
        <w:rPr>
          <w:sz w:val="16"/>
        </w:rPr>
        <w:t xml:space="preserve">. Hence, </w:t>
      </w:r>
      <w:r w:rsidRPr="00D62F3E">
        <w:rPr>
          <w:u w:val="single"/>
        </w:rPr>
        <w:t xml:space="preserve">an attack by either side could be </w:t>
      </w:r>
      <w:r w:rsidRPr="00D62F3E">
        <w:rPr>
          <w:b/>
          <w:iCs/>
          <w:u w:val="single"/>
        </w:rPr>
        <w:t>suicidal</w:t>
      </w:r>
      <w:r w:rsidRPr="00D62F3E">
        <w:rPr>
          <w:u w:val="single"/>
        </w:rPr>
        <w:t xml:space="preserve">, </w:t>
      </w:r>
      <w:r w:rsidRPr="00D62F3E">
        <w:rPr>
          <w:highlight w:val="green"/>
          <w:u w:val="single"/>
        </w:rPr>
        <w:t xml:space="preserve">resulting in </w:t>
      </w:r>
      <w:r w:rsidRPr="00D62F3E">
        <w:rPr>
          <w:u w:val="single"/>
        </w:rPr>
        <w:t xml:space="preserve">self-assured </w:t>
      </w:r>
      <w:r w:rsidRPr="00D62F3E">
        <w:rPr>
          <w:b/>
          <w:iCs/>
          <w:highlight w:val="green"/>
          <w:u w:val="single"/>
        </w:rPr>
        <w:t>destruction</w:t>
      </w:r>
      <w:r w:rsidRPr="00D62F3E">
        <w:rPr>
          <w:u w:val="single"/>
        </w:rPr>
        <w:t>.”</w:t>
      </w:r>
      <w:r w:rsidRPr="00D62F3E">
        <w:rPr>
          <w:sz w:val="12"/>
          <w:u w:val="single"/>
        </w:rPr>
        <w:t>¶</w:t>
      </w:r>
      <w:r w:rsidRPr="00D62F3E">
        <w:rPr>
          <w:sz w:val="16"/>
        </w:rPr>
        <w:t xml:space="preserve"> In 2009, I wrote an article[vi] for the International Commission on Nuclear Non-proliferation and Disarmament that summarizes the findings of these studies. It explains that </w:t>
      </w:r>
      <w:r w:rsidRPr="00D62F3E">
        <w:rPr>
          <w:u w:val="single"/>
        </w:rPr>
        <w:t xml:space="preserve">nuclear </w:t>
      </w:r>
      <w:r w:rsidRPr="00D62F3E">
        <w:rPr>
          <w:highlight w:val="green"/>
          <w:u w:val="single"/>
        </w:rPr>
        <w:t>firestorms</w:t>
      </w:r>
      <w:r w:rsidRPr="00D62F3E">
        <w:rPr>
          <w:u w:val="single"/>
        </w:rPr>
        <w:t xml:space="preserve"> would </w:t>
      </w:r>
      <w:r w:rsidRPr="00D62F3E">
        <w:rPr>
          <w:highlight w:val="green"/>
          <w:u w:val="single"/>
        </w:rPr>
        <w:t>produce millions</w:t>
      </w:r>
      <w:r w:rsidRPr="00D62F3E">
        <w:rPr>
          <w:u w:val="single"/>
        </w:rPr>
        <w:t xml:space="preserve"> of </w:t>
      </w:r>
      <w:r w:rsidRPr="00D62F3E">
        <w:rPr>
          <w:highlight w:val="green"/>
          <w:u w:val="single"/>
        </w:rPr>
        <w:t>tons of smoke,</w:t>
      </w:r>
      <w:r w:rsidRPr="00D62F3E">
        <w:rPr>
          <w:sz w:val="16"/>
          <w:highlight w:val="green"/>
        </w:rPr>
        <w:t xml:space="preserve"> </w:t>
      </w:r>
      <w:r w:rsidRPr="00D62F3E">
        <w:rPr>
          <w:highlight w:val="green"/>
          <w:u w:val="single"/>
        </w:rPr>
        <w:t>which would</w:t>
      </w:r>
      <w:r w:rsidRPr="00D62F3E">
        <w:rPr>
          <w:sz w:val="16"/>
        </w:rPr>
        <w:t xml:space="preserve"> rise above cloud level and </w:t>
      </w:r>
      <w:r w:rsidRPr="00D62F3E">
        <w:rPr>
          <w:u w:val="single"/>
        </w:rPr>
        <w:t xml:space="preserve">form a global stratospheric smoke layer that would </w:t>
      </w:r>
      <w:r w:rsidRPr="00D62F3E">
        <w:rPr>
          <w:b/>
          <w:iCs/>
          <w:highlight w:val="green"/>
          <w:u w:val="single"/>
        </w:rPr>
        <w:t>rapidly encircle the Earth</w:t>
      </w:r>
      <w:r w:rsidRPr="00D62F3E">
        <w:rPr>
          <w:u w:val="single"/>
        </w:rPr>
        <w:t>. The smoke</w:t>
      </w:r>
      <w:r w:rsidRPr="00D62F3E">
        <w:rPr>
          <w:sz w:val="16"/>
        </w:rPr>
        <w:t xml:space="preserve"> layer </w:t>
      </w:r>
      <w:r w:rsidRPr="00D62F3E">
        <w:rPr>
          <w:u w:val="single"/>
        </w:rPr>
        <w:t xml:space="preserve">would remain </w:t>
      </w:r>
      <w:r w:rsidRPr="00D62F3E">
        <w:rPr>
          <w:highlight w:val="green"/>
          <w:u w:val="single"/>
        </w:rPr>
        <w:t>for</w:t>
      </w:r>
      <w:r w:rsidRPr="00D62F3E">
        <w:rPr>
          <w:sz w:val="16"/>
        </w:rPr>
        <w:t xml:space="preserve"> at least </w:t>
      </w:r>
      <w:r w:rsidRPr="00D62F3E">
        <w:rPr>
          <w:highlight w:val="green"/>
          <w:u w:val="single"/>
        </w:rPr>
        <w:t xml:space="preserve">a </w:t>
      </w:r>
      <w:r w:rsidRPr="00D62F3E">
        <w:rPr>
          <w:b/>
          <w:iCs/>
          <w:highlight w:val="green"/>
          <w:u w:val="single"/>
        </w:rPr>
        <w:t>decade</w:t>
      </w:r>
      <w:r w:rsidRPr="00D62F3E">
        <w:rPr>
          <w:u w:val="single"/>
        </w:rPr>
        <w:t>, and it would</w:t>
      </w:r>
      <w:r w:rsidRPr="00D62F3E">
        <w:rPr>
          <w:sz w:val="16"/>
        </w:rPr>
        <w:t xml:space="preserve"> act to </w:t>
      </w:r>
      <w:r w:rsidRPr="00D62F3E">
        <w:rPr>
          <w:u w:val="single"/>
        </w:rPr>
        <w:t>destroy the protective ozone layer</w:t>
      </w:r>
      <w:r w:rsidRPr="00D62F3E">
        <w:rPr>
          <w:sz w:val="16"/>
        </w:rPr>
        <w:t xml:space="preserve"> (vastly </w:t>
      </w:r>
      <w:r w:rsidRPr="00D62F3E">
        <w:rPr>
          <w:u w:val="single"/>
        </w:rPr>
        <w:t>increasing the UV-B reaching Earth</w:t>
      </w:r>
      <w:r w:rsidRPr="00D62F3E">
        <w:rPr>
          <w:sz w:val="16"/>
        </w:rPr>
        <w:t xml:space="preserve">[vii]) </w:t>
      </w:r>
      <w:r w:rsidRPr="00D62F3E">
        <w:rPr>
          <w:u w:val="single"/>
        </w:rPr>
        <w:t xml:space="preserve">as well as block warming sunlight, thus </w:t>
      </w:r>
      <w:r w:rsidRPr="00D62F3E">
        <w:rPr>
          <w:highlight w:val="green"/>
          <w:u w:val="single"/>
        </w:rPr>
        <w:t>creating Ice Age</w:t>
      </w:r>
      <w:r w:rsidRPr="00D62F3E">
        <w:rPr>
          <w:sz w:val="16"/>
        </w:rPr>
        <w:t xml:space="preserve"> weather </w:t>
      </w:r>
      <w:r w:rsidRPr="00D62F3E">
        <w:rPr>
          <w:highlight w:val="green"/>
          <w:u w:val="single"/>
        </w:rPr>
        <w:t>conditions</w:t>
      </w:r>
      <w:r w:rsidRPr="00D62F3E">
        <w:rPr>
          <w:u w:val="single"/>
        </w:rPr>
        <w:t xml:space="preserve"> that would last </w:t>
      </w:r>
      <w:r w:rsidRPr="00D62F3E">
        <w:rPr>
          <w:b/>
          <w:iCs/>
          <w:u w:val="single"/>
        </w:rPr>
        <w:t>10 years</w:t>
      </w:r>
      <w:r w:rsidRPr="00D62F3E">
        <w:rPr>
          <w:sz w:val="16"/>
        </w:rPr>
        <w:t xml:space="preserve"> or longer.</w:t>
      </w:r>
      <w:r w:rsidRPr="00D62F3E">
        <w:rPr>
          <w:sz w:val="12"/>
        </w:rPr>
        <w:t>¶</w:t>
      </w:r>
      <w:r w:rsidRPr="00D62F3E">
        <w:rPr>
          <w:sz w:val="16"/>
        </w:rPr>
        <w:t xml:space="preserve"> </w:t>
      </w:r>
      <w:r w:rsidRPr="00D62F3E">
        <w:rPr>
          <w:u w:val="single"/>
        </w:rPr>
        <w:t>Following</w:t>
      </w:r>
      <w:r w:rsidRPr="00D62F3E">
        <w:rPr>
          <w:sz w:val="16"/>
        </w:rPr>
        <w:t xml:space="preserve"> a US-Russian nuclear </w:t>
      </w:r>
      <w:r w:rsidRPr="00D62F3E">
        <w:rPr>
          <w:u w:val="single"/>
        </w:rPr>
        <w:t>war, temperatures in the</w:t>
      </w:r>
      <w:r w:rsidRPr="00D62F3E">
        <w:rPr>
          <w:sz w:val="16"/>
        </w:rPr>
        <w:t xml:space="preserve"> central </w:t>
      </w:r>
      <w:r w:rsidRPr="00D62F3E">
        <w:rPr>
          <w:u w:val="single"/>
        </w:rPr>
        <w:t>US and Eurasia would fall below freezing every day for</w:t>
      </w:r>
      <w:r w:rsidRPr="00D62F3E">
        <w:rPr>
          <w:sz w:val="16"/>
        </w:rPr>
        <w:t xml:space="preserve"> one to </w:t>
      </w:r>
      <w:r w:rsidRPr="00D62F3E">
        <w:rPr>
          <w:u w:val="single"/>
        </w:rPr>
        <w:t xml:space="preserve">three years; the intense </w:t>
      </w:r>
      <w:r w:rsidRPr="00D62F3E">
        <w:rPr>
          <w:highlight w:val="green"/>
          <w:u w:val="single"/>
        </w:rPr>
        <w:t>cold would</w:t>
      </w:r>
      <w:r w:rsidRPr="00D62F3E">
        <w:rPr>
          <w:u w:val="single"/>
        </w:rPr>
        <w:t xml:space="preserve"> </w:t>
      </w:r>
      <w:r w:rsidRPr="00D62F3E">
        <w:rPr>
          <w:b/>
          <w:iCs/>
          <w:u w:val="single"/>
        </w:rPr>
        <w:t xml:space="preserve">completely </w:t>
      </w:r>
      <w:r w:rsidRPr="00D62F3E">
        <w:rPr>
          <w:b/>
          <w:iCs/>
          <w:highlight w:val="green"/>
          <w:u w:val="single"/>
        </w:rPr>
        <w:t>eliminate growing seasons for a decade</w:t>
      </w:r>
      <w:r w:rsidRPr="00D62F3E">
        <w:rPr>
          <w:sz w:val="16"/>
        </w:rPr>
        <w:t xml:space="preserve"> or longer. </w:t>
      </w:r>
      <w:r w:rsidRPr="00D62F3E">
        <w:rPr>
          <w:u w:val="single"/>
        </w:rPr>
        <w:t xml:space="preserve">No crops could be grown, leading to a famine that would </w:t>
      </w:r>
      <w:r w:rsidRPr="00D62F3E">
        <w:rPr>
          <w:b/>
          <w:iCs/>
          <w:u w:val="single"/>
        </w:rPr>
        <w:t>kill most humans and large animal populations</w:t>
      </w:r>
      <w:r w:rsidRPr="00D62F3E">
        <w:rPr>
          <w:u w:val="single"/>
        </w:rPr>
        <w:t>.</w:t>
      </w:r>
      <w:r w:rsidRPr="00D62F3E">
        <w:rPr>
          <w:sz w:val="12"/>
          <w:u w:val="single"/>
        </w:rPr>
        <w:t>¶</w:t>
      </w:r>
      <w:r w:rsidRPr="00D62F3E">
        <w:rPr>
          <w:sz w:val="16"/>
        </w:rPr>
        <w:t xml:space="preserve"> </w:t>
      </w:r>
      <w:r w:rsidRPr="00D62F3E">
        <w:rPr>
          <w:highlight w:val="green"/>
          <w:u w:val="single"/>
        </w:rPr>
        <w:t>Electromagnetic pulse</w:t>
      </w:r>
      <w:r w:rsidRPr="00D62F3E">
        <w:rPr>
          <w:sz w:val="16"/>
        </w:rPr>
        <w:t xml:space="preserve"> from high-altitude nuclear detonations </w:t>
      </w:r>
      <w:r w:rsidRPr="00D62F3E">
        <w:rPr>
          <w:u w:val="single"/>
        </w:rPr>
        <w:t xml:space="preserve">would </w:t>
      </w:r>
      <w:r w:rsidRPr="00D62F3E">
        <w:rPr>
          <w:highlight w:val="green"/>
          <w:u w:val="single"/>
        </w:rPr>
        <w:t>destroy</w:t>
      </w:r>
      <w:r w:rsidRPr="00D62F3E">
        <w:rPr>
          <w:sz w:val="16"/>
        </w:rPr>
        <w:t xml:space="preserve"> the integrated circuits in </w:t>
      </w:r>
      <w:r w:rsidRPr="00D62F3E">
        <w:rPr>
          <w:u w:val="single"/>
        </w:rPr>
        <w:t>all</w:t>
      </w:r>
      <w:r w:rsidRPr="00D62F3E">
        <w:rPr>
          <w:sz w:val="16"/>
        </w:rPr>
        <w:t xml:space="preserve"> modern </w:t>
      </w:r>
      <w:r w:rsidRPr="00D62F3E">
        <w:rPr>
          <w:highlight w:val="green"/>
          <w:u w:val="single"/>
        </w:rPr>
        <w:t>electronic</w:t>
      </w:r>
      <w:r w:rsidRPr="00D62F3E">
        <w:rPr>
          <w:u w:val="single"/>
        </w:rPr>
        <w:t xml:space="preserve"> </w:t>
      </w:r>
      <w:r w:rsidRPr="00D62F3E">
        <w:rPr>
          <w:highlight w:val="green"/>
          <w:u w:val="single"/>
        </w:rPr>
        <w:t>devices</w:t>
      </w:r>
      <w:r w:rsidRPr="00D62F3E">
        <w:rPr>
          <w:sz w:val="16"/>
        </w:rPr>
        <w:t xml:space="preserve">[viii], including those in commercial nuclear power plants. </w:t>
      </w:r>
      <w:r w:rsidRPr="00D62F3E">
        <w:rPr>
          <w:highlight w:val="green"/>
          <w:u w:val="single"/>
        </w:rPr>
        <w:t>Every</w:t>
      </w:r>
      <w:r w:rsidRPr="00D62F3E">
        <w:rPr>
          <w:u w:val="single"/>
        </w:rPr>
        <w:t xml:space="preserve"> nuclear </w:t>
      </w:r>
      <w:r w:rsidRPr="00D62F3E">
        <w:rPr>
          <w:highlight w:val="green"/>
          <w:u w:val="single"/>
        </w:rPr>
        <w:t>reactor would</w:t>
      </w:r>
      <w:r w:rsidRPr="00D62F3E">
        <w:rPr>
          <w:sz w:val="16"/>
        </w:rPr>
        <w:t xml:space="preserve"> almost </w:t>
      </w:r>
      <w:r w:rsidRPr="00D62F3E">
        <w:rPr>
          <w:b/>
          <w:iCs/>
          <w:highlight w:val="green"/>
          <w:u w:val="single"/>
        </w:rPr>
        <w:t>instantly</w:t>
      </w:r>
      <w:r w:rsidRPr="00D62F3E">
        <w:rPr>
          <w:highlight w:val="green"/>
          <w:u w:val="single"/>
        </w:rPr>
        <w:t xml:space="preserve"> meltdown</w:t>
      </w:r>
      <w:r w:rsidRPr="00D62F3E">
        <w:rPr>
          <w:sz w:val="16"/>
        </w:rPr>
        <w:t xml:space="preserve">; every nuclear spent fuel pool (which contain many times more radioactivity than found in the reactors) would boil-off, </w:t>
      </w:r>
      <w:r w:rsidRPr="00D62F3E">
        <w:rPr>
          <w:u w:val="single"/>
        </w:rPr>
        <w:t xml:space="preserve">releasing vast </w:t>
      </w:r>
      <w:r w:rsidRPr="00D62F3E">
        <w:rPr>
          <w:sz w:val="16"/>
        </w:rPr>
        <w:t xml:space="preserve">amounts of </w:t>
      </w:r>
      <w:r w:rsidRPr="00D62F3E">
        <w:rPr>
          <w:b/>
          <w:iCs/>
          <w:highlight w:val="green"/>
          <w:u w:val="single"/>
        </w:rPr>
        <w:t>long-lived</w:t>
      </w:r>
      <w:r w:rsidRPr="00D62F3E">
        <w:rPr>
          <w:highlight w:val="green"/>
          <w:u w:val="single"/>
        </w:rPr>
        <w:t xml:space="preserve"> </w:t>
      </w:r>
      <w:r w:rsidRPr="00D62F3E">
        <w:rPr>
          <w:u w:val="single"/>
        </w:rPr>
        <w:t>radioactivity</w:t>
      </w:r>
      <w:r w:rsidRPr="00D62F3E">
        <w:rPr>
          <w:sz w:val="16"/>
        </w:rPr>
        <w:t xml:space="preserve">. The </w:t>
      </w:r>
      <w:r w:rsidRPr="00D62F3E">
        <w:rPr>
          <w:highlight w:val="green"/>
          <w:u w:val="single"/>
        </w:rPr>
        <w:t>fallout would make</w:t>
      </w:r>
      <w:r w:rsidRPr="00D62F3E">
        <w:rPr>
          <w:sz w:val="16"/>
        </w:rPr>
        <w:t xml:space="preserve"> most of the </w:t>
      </w:r>
      <w:r w:rsidRPr="00D62F3E">
        <w:rPr>
          <w:highlight w:val="green"/>
          <w:u w:val="single"/>
        </w:rPr>
        <w:t xml:space="preserve">US and Europe </w:t>
      </w:r>
      <w:r w:rsidRPr="00D62F3E">
        <w:rPr>
          <w:b/>
          <w:iCs/>
          <w:highlight w:val="green"/>
          <w:u w:val="single"/>
        </w:rPr>
        <w:t>uninhabitable</w:t>
      </w:r>
      <w:r w:rsidRPr="00D62F3E">
        <w:rPr>
          <w:u w:val="single"/>
        </w:rPr>
        <w:t>.</w:t>
      </w:r>
      <w:r w:rsidRPr="00D62F3E">
        <w:rPr>
          <w:sz w:val="16"/>
        </w:rPr>
        <w:t xml:space="preserve"> Of course, the </w:t>
      </w:r>
      <w:r w:rsidRPr="00D62F3E">
        <w:rPr>
          <w:u w:val="single"/>
        </w:rPr>
        <w:t xml:space="preserve">survivors of the nuclear war would be </w:t>
      </w:r>
      <w:r w:rsidRPr="00D62F3E">
        <w:rPr>
          <w:b/>
          <w:iCs/>
          <w:sz w:val="28"/>
          <w:u w:val="single"/>
        </w:rPr>
        <w:t>starving to death anyway.</w:t>
      </w:r>
      <w:r w:rsidRPr="00D62F3E">
        <w:rPr>
          <w:sz w:val="20"/>
        </w:rPr>
        <w:t xml:space="preserve"> </w:t>
      </w:r>
      <w:r w:rsidRPr="00D62F3E">
        <w:rPr>
          <w:u w:val="single"/>
        </w:rPr>
        <w:t>Once nuclear weapons were introduced into a</w:t>
      </w:r>
      <w:r w:rsidRPr="00D62F3E">
        <w:rPr>
          <w:sz w:val="16"/>
        </w:rPr>
        <w:t xml:space="preserve"> US-Russian </w:t>
      </w:r>
      <w:r w:rsidRPr="00D62F3E">
        <w:rPr>
          <w:u w:val="single"/>
        </w:rPr>
        <w:t>conflict, there would be little chance</w:t>
      </w:r>
      <w:r w:rsidRPr="00D62F3E">
        <w:rPr>
          <w:sz w:val="16"/>
        </w:rPr>
        <w:t xml:space="preserve"> that a </w:t>
      </w:r>
      <w:r w:rsidRPr="00D62F3E">
        <w:rPr>
          <w:b/>
          <w:iCs/>
          <w:u w:val="single"/>
        </w:rPr>
        <w:t>nuclear holocaust</w:t>
      </w:r>
      <w:r w:rsidRPr="00D62F3E">
        <w:rPr>
          <w:u w:val="single"/>
        </w:rPr>
        <w:t xml:space="preserve"> could be avoided. Theories of</w:t>
      </w:r>
      <w:r w:rsidRPr="00D62F3E">
        <w:rPr>
          <w:sz w:val="16"/>
        </w:rPr>
        <w:t xml:space="preserve"> “limited nuclear war” and “nuclear </w:t>
      </w:r>
      <w:r w:rsidRPr="00D62F3E">
        <w:rPr>
          <w:u w:val="single"/>
        </w:rPr>
        <w:t xml:space="preserve">de-escalation” are </w:t>
      </w:r>
      <w:r w:rsidRPr="00D62F3E">
        <w:rPr>
          <w:b/>
          <w:iCs/>
          <w:u w:val="single"/>
        </w:rPr>
        <w:t>unrealistic</w:t>
      </w:r>
      <w:r w:rsidRPr="00D62F3E">
        <w:rPr>
          <w:sz w:val="16"/>
        </w:rPr>
        <w:t xml:space="preserve">.[ix] In 2002 the </w:t>
      </w:r>
      <w:r w:rsidRPr="00D62F3E">
        <w:rPr>
          <w:u w:val="single"/>
        </w:rPr>
        <w:t>Bush</w:t>
      </w:r>
      <w:r w:rsidRPr="00D62F3E">
        <w:rPr>
          <w:sz w:val="16"/>
        </w:rPr>
        <w:t xml:space="preserve"> administration </w:t>
      </w:r>
      <w:r w:rsidRPr="00D62F3E">
        <w:rPr>
          <w:u w:val="single"/>
        </w:rPr>
        <w:t>modified US strategic doctrine</w:t>
      </w:r>
      <w:r w:rsidRPr="00D62F3E">
        <w:rPr>
          <w:sz w:val="16"/>
        </w:rPr>
        <w:t xml:space="preserve"> from a retaliatory role </w:t>
      </w:r>
      <w:r w:rsidRPr="00D62F3E">
        <w:rPr>
          <w:u w:val="single"/>
        </w:rPr>
        <w:t>to permit preemptive nuclear attack</w:t>
      </w:r>
      <w:r w:rsidRPr="00D62F3E">
        <w:rPr>
          <w:sz w:val="16"/>
        </w:rPr>
        <w:t xml:space="preserve">; in 2010, the </w:t>
      </w:r>
      <w:r w:rsidRPr="00D62F3E">
        <w:rPr>
          <w:u w:val="single"/>
        </w:rPr>
        <w:t>Obama</w:t>
      </w:r>
      <w:r w:rsidRPr="00D62F3E">
        <w:rPr>
          <w:sz w:val="16"/>
        </w:rPr>
        <w:t xml:space="preserve"> administration </w:t>
      </w:r>
      <w:r w:rsidRPr="00D62F3E">
        <w:rPr>
          <w:u w:val="single"/>
        </w:rPr>
        <w:t>made only</w:t>
      </w:r>
      <w:r w:rsidRPr="00D62F3E">
        <w:rPr>
          <w:sz w:val="16"/>
        </w:rPr>
        <w:t xml:space="preserve"> incremental and </w:t>
      </w:r>
      <w:r w:rsidRPr="00D62F3E">
        <w:rPr>
          <w:u w:val="single"/>
        </w:rPr>
        <w:t>miniscule changes</w:t>
      </w:r>
      <w:r w:rsidRPr="00D62F3E">
        <w:rPr>
          <w:sz w:val="16"/>
        </w:rPr>
        <w:t xml:space="preserve"> to this doctrine, leaving it essentially unchanged. </w:t>
      </w:r>
      <w:r w:rsidRPr="00D62F3E">
        <w:rPr>
          <w:u w:val="single"/>
        </w:rPr>
        <w:t xml:space="preserve">Furthermore, Counterforce </w:t>
      </w:r>
      <w:r w:rsidRPr="00D62F3E">
        <w:rPr>
          <w:sz w:val="16"/>
        </w:rPr>
        <w:t xml:space="preserve">doctrine – used by both the US and Russian military – </w:t>
      </w:r>
      <w:r w:rsidRPr="00D62F3E">
        <w:rPr>
          <w:u w:val="single"/>
        </w:rPr>
        <w:t>emphasizes the need for preemptive strikes</w:t>
      </w:r>
      <w:r w:rsidRPr="00D62F3E">
        <w:rPr>
          <w:sz w:val="16"/>
        </w:rPr>
        <w:t xml:space="preserve"> once nuclear war begins. </w:t>
      </w:r>
      <w:r w:rsidRPr="00D62F3E">
        <w:rPr>
          <w:u w:val="single"/>
        </w:rPr>
        <w:t>Both sides would be under immense pressure to launch a</w:t>
      </w:r>
      <w:r w:rsidRPr="00D62F3E">
        <w:rPr>
          <w:sz w:val="16"/>
        </w:rPr>
        <w:t xml:space="preserve"> preemptive nuclear </w:t>
      </w:r>
      <w:r w:rsidRPr="00D62F3E">
        <w:rPr>
          <w:u w:val="single"/>
        </w:rPr>
        <w:t>first-strike</w:t>
      </w:r>
      <w:r w:rsidRPr="00D62F3E">
        <w:rPr>
          <w:sz w:val="16"/>
        </w:rPr>
        <w:t xml:space="preserve"> once military hostilities had commenced, especially if nuclear weapons had already been used on the battlefield.</w:t>
      </w:r>
    </w:p>
    <w:p w14:paraId="0760ACF4" w14:textId="77777777" w:rsidR="004B2C0F" w:rsidRPr="00D62F3E" w:rsidRDefault="004B2C0F" w:rsidP="004B2C0F">
      <w:pPr>
        <w:pStyle w:val="Heading4"/>
      </w:pPr>
      <w:r w:rsidRPr="00D62F3E">
        <w:t>Hindu Nationalism causes BJP support</w:t>
      </w:r>
    </w:p>
    <w:p w14:paraId="22D7BB8C" w14:textId="77777777" w:rsidR="004B2C0F" w:rsidRPr="00D62F3E" w:rsidRDefault="004B2C0F" w:rsidP="004B2C0F">
      <w:r w:rsidRPr="00D62F3E">
        <w:rPr>
          <w:rStyle w:val="Style13ptBold"/>
        </w:rPr>
        <w:t>Vaishnav 19</w:t>
      </w:r>
      <w:r w:rsidRPr="00D62F3E">
        <w:t xml:space="preserve"> [Milan Vaishnav’s primary research focus is the political economy of India, and he examines issues such as corruption and governance, state capacity, distributive politics, and electoral behavior. “Religious Nationalism and India’s Future” Apfil 5,2019 Carnegie Endowment for International Peace https://carnegieendowment.org/2019/04/04/religious-nationalism-and-india-s-future-pub-78703]//aaditg</w:t>
      </w:r>
    </w:p>
    <w:p w14:paraId="4942B875" w14:textId="77777777" w:rsidR="004B2C0F" w:rsidRPr="00D62F3E" w:rsidRDefault="004B2C0F" w:rsidP="004B2C0F">
      <w:r w:rsidRPr="00D62F3E">
        <w:t xml:space="preserve">India is not alone in facing the challenges that accompany religious nationalism: many democracies worldwide are witnessing a rise in such political movements. The widespread use of religiously inspired political appeals can be detected in places as diverse as Turkey, Latin America, Western Europe, and the post-Soviet states.2 For instance, in the 2018 Costa Rican presidential runoff election, voters for evangelical populist candidate Fabricio Alvarado reportedly rallied behind the mantra that “if a man of God can’t govern us, then nobody can.”3 In his recent successful bid for the Brazilian presidency, right-wing populist candidate Jair Bolsonaro similarly campaigned on the slogan, “Brazil before everything, and God above all.”4 In Indonesia, meanwhile, Islamic nationalists allied with anti-Chinese xenophobes and economic nationalists to oust Jakarta’s Christian governor Basuki Tjahaja Purnama and convict him on blasphemy charges.5 While religious nationalist movements exhibit considerable variation, they appear to share many common attributes. First, </w:t>
      </w:r>
      <w:r w:rsidRPr="00D62F3E">
        <w:rPr>
          <w:rStyle w:val="StyleUnderline"/>
          <w:highlight w:val="green"/>
        </w:rPr>
        <w:t xml:space="preserve">most </w:t>
      </w:r>
      <w:r w:rsidRPr="00D62F3E">
        <w:rPr>
          <w:rStyle w:val="StyleUnderline"/>
        </w:rPr>
        <w:t>religious</w:t>
      </w:r>
      <w:r w:rsidRPr="00D62F3E">
        <w:rPr>
          <w:rStyle w:val="StyleUnderline"/>
          <w:highlight w:val="green"/>
        </w:rPr>
        <w:t xml:space="preserve"> nationalist parties possess a </w:t>
      </w:r>
      <w:r w:rsidRPr="00D62F3E">
        <w:rPr>
          <w:rStyle w:val="StyleUnderline"/>
        </w:rPr>
        <w:t>puritanical</w:t>
      </w:r>
      <w:r w:rsidRPr="00D62F3E">
        <w:rPr>
          <w:rStyle w:val="StyleUnderline"/>
          <w:highlight w:val="green"/>
        </w:rPr>
        <w:t xml:space="preserve"> streak that colors</w:t>
      </w:r>
      <w:r w:rsidRPr="00D62F3E">
        <w:rPr>
          <w:rStyle w:val="StyleUnderline"/>
        </w:rPr>
        <w:t xml:space="preserve"> their </w:t>
      </w:r>
      <w:r w:rsidRPr="00D62F3E">
        <w:rPr>
          <w:rStyle w:val="StyleUnderline"/>
          <w:highlight w:val="green"/>
        </w:rPr>
        <w:t xml:space="preserve">electoral platforms—and </w:t>
      </w:r>
      <w:r w:rsidRPr="00D62F3E">
        <w:rPr>
          <w:rStyle w:val="StyleUnderline"/>
        </w:rPr>
        <w:t xml:space="preserve">subsequent </w:t>
      </w:r>
      <w:r w:rsidRPr="00D62F3E">
        <w:rPr>
          <w:rStyle w:val="StyleUnderline"/>
          <w:highlight w:val="green"/>
        </w:rPr>
        <w:t xml:space="preserve">methods </w:t>
      </w:r>
      <w:r w:rsidRPr="00D62F3E">
        <w:rPr>
          <w:rStyle w:val="StyleUnderline"/>
        </w:rPr>
        <w:t xml:space="preserve">of governance—with a moral cadence. </w:t>
      </w:r>
      <w:r w:rsidRPr="00D62F3E">
        <w:t xml:space="preserve">Second, in many countries, </w:t>
      </w:r>
      <w:r w:rsidRPr="00D62F3E">
        <w:rPr>
          <w:rStyle w:val="StyleUnderline"/>
        </w:rPr>
        <w:t xml:space="preserve">religious </w:t>
      </w:r>
      <w:r w:rsidRPr="00D62F3E">
        <w:rPr>
          <w:rStyle w:val="StyleUnderline"/>
          <w:highlight w:val="green"/>
        </w:rPr>
        <w:t>nationalists use m</w:t>
      </w:r>
      <w:r w:rsidRPr="00D62F3E">
        <w:rPr>
          <w:rStyle w:val="StyleUnderline"/>
        </w:rPr>
        <w:t xml:space="preserve">oral </w:t>
      </w:r>
      <w:r w:rsidRPr="00D62F3E">
        <w:rPr>
          <w:rStyle w:val="StyleUnderline"/>
          <w:highlight w:val="green"/>
        </w:rPr>
        <w:t>appeals and rhetoric to advocate for</w:t>
      </w:r>
      <w:r w:rsidRPr="00D62F3E">
        <w:rPr>
          <w:rStyle w:val="StyleUnderline"/>
        </w:rPr>
        <w:t xml:space="preserve"> economic </w:t>
      </w:r>
      <w:r w:rsidRPr="00D62F3E">
        <w:rPr>
          <w:rStyle w:val="StyleUnderline"/>
          <w:highlight w:val="green"/>
        </w:rPr>
        <w:t>austerity or</w:t>
      </w:r>
      <w:r w:rsidRPr="00D62F3E">
        <w:rPr>
          <w:rStyle w:val="StyleUnderline"/>
        </w:rPr>
        <w:t xml:space="preserve"> draconian </w:t>
      </w:r>
      <w:r w:rsidRPr="00D62F3E">
        <w:rPr>
          <w:rStyle w:val="StyleUnderline"/>
          <w:highlight w:val="green"/>
        </w:rPr>
        <w:t>anticorruption</w:t>
      </w:r>
      <w:r w:rsidRPr="00D62F3E">
        <w:rPr>
          <w:rStyle w:val="StyleUnderline"/>
        </w:rPr>
        <w:t xml:space="preserve"> measures</w:t>
      </w:r>
      <w:r w:rsidRPr="00D62F3E">
        <w:t xml:space="preserve">. Third, </w:t>
      </w:r>
      <w:r w:rsidRPr="00D62F3E">
        <w:rPr>
          <w:rStyle w:val="StyleUnderline"/>
          <w:highlight w:val="green"/>
        </w:rPr>
        <w:t>religious politics</w:t>
      </w:r>
      <w:r w:rsidRPr="00D62F3E">
        <w:rPr>
          <w:rStyle w:val="StyleUnderline"/>
        </w:rPr>
        <w:t xml:space="preserve"> often </w:t>
      </w:r>
      <w:r w:rsidRPr="00D62F3E">
        <w:rPr>
          <w:rStyle w:val="StyleUnderline"/>
          <w:highlight w:val="green"/>
        </w:rPr>
        <w:t>betrays a majoritarian nationalism</w:t>
      </w:r>
      <w:r w:rsidRPr="00D62F3E">
        <w:rPr>
          <w:rStyle w:val="StyleUnderline"/>
        </w:rPr>
        <w:t xml:space="preserve">, </w:t>
      </w:r>
      <w:r w:rsidRPr="00D62F3E">
        <w:rPr>
          <w:rStyle w:val="StyleUnderline"/>
          <w:highlight w:val="green"/>
        </w:rPr>
        <w:t>which seeks to redefine</w:t>
      </w:r>
      <w:r w:rsidRPr="00D62F3E">
        <w:rPr>
          <w:rStyle w:val="StyleUnderline"/>
        </w:rPr>
        <w:t xml:space="preserve"> the </w:t>
      </w:r>
      <w:r w:rsidRPr="00D62F3E">
        <w:rPr>
          <w:rStyle w:val="StyleUnderline"/>
          <w:highlight w:val="green"/>
        </w:rPr>
        <w:t>basis of national identity</w:t>
      </w:r>
      <w:r w:rsidRPr="00D62F3E">
        <w:rPr>
          <w:rStyle w:val="StyleUnderline"/>
        </w:rPr>
        <w:t xml:space="preserve"> in a manner that excludes or marginalizes religious minorities.</w:t>
      </w:r>
      <w:r w:rsidRPr="00D62F3E">
        <w:t xml:space="preserve">. In the case of India, the </w:t>
      </w:r>
      <w:r w:rsidRPr="00D62F3E">
        <w:rPr>
          <w:rStyle w:val="StyleUnderline"/>
        </w:rPr>
        <w:t>commingling of religion and politics is hardly novel</w:t>
      </w:r>
      <w:r w:rsidRPr="00D62F3E">
        <w:t xml:space="preserve">. </w:t>
      </w:r>
      <w:r w:rsidRPr="00D62F3E">
        <w:rPr>
          <w:rStyle w:val="StyleUnderline"/>
        </w:rPr>
        <w:t xml:space="preserve">This </w:t>
      </w:r>
      <w:r w:rsidRPr="00D62F3E">
        <w:rPr>
          <w:rStyle w:val="StyleUnderline"/>
          <w:highlight w:val="green"/>
        </w:rPr>
        <w:t>mixing</w:t>
      </w:r>
      <w:r w:rsidRPr="00D62F3E">
        <w:rPr>
          <w:rStyle w:val="StyleUnderline"/>
        </w:rPr>
        <w:t xml:space="preserve"> first </w:t>
      </w:r>
      <w:r w:rsidRPr="00D62F3E">
        <w:rPr>
          <w:rStyle w:val="StyleUnderline"/>
          <w:highlight w:val="green"/>
        </w:rPr>
        <w:t>began with state patronage of</w:t>
      </w:r>
      <w:r w:rsidRPr="00D62F3E">
        <w:rPr>
          <w:rStyle w:val="StyleUnderline"/>
        </w:rPr>
        <w:t xml:space="preserve"> the </w:t>
      </w:r>
      <w:r w:rsidRPr="00D62F3E">
        <w:rPr>
          <w:rStyle w:val="StyleUnderline"/>
          <w:highlight w:val="green"/>
        </w:rPr>
        <w:t>Brahminical Vedic tradition in which state backing of religion ensured that</w:t>
      </w:r>
      <w:r w:rsidRPr="00D62F3E">
        <w:rPr>
          <w:rStyle w:val="StyleUnderline"/>
        </w:rPr>
        <w:t xml:space="preserve"> clerical </w:t>
      </w:r>
      <w:r w:rsidRPr="00D62F3E">
        <w:rPr>
          <w:rStyle w:val="StyleUnderline"/>
          <w:highlight w:val="green"/>
        </w:rPr>
        <w:t>leaders would,</w:t>
      </w:r>
      <w:r w:rsidRPr="00D62F3E">
        <w:rPr>
          <w:rStyle w:val="StyleUnderline"/>
        </w:rPr>
        <w:t xml:space="preserve"> in turn, </w:t>
      </w:r>
      <w:r w:rsidRPr="00D62F3E">
        <w:rPr>
          <w:rStyle w:val="StyleUnderline"/>
          <w:highlight w:val="green"/>
        </w:rPr>
        <w:t>protect the state</w:t>
      </w:r>
      <w:r w:rsidRPr="00D62F3E">
        <w:rPr>
          <w:rStyle w:val="StyleUnderline"/>
        </w:rPr>
        <w:t>.6 In India’s earliest state formations, the rajas (kings) wielded political power but were reliant on the legitimation of brahmins (priestly caste)</w:t>
      </w:r>
      <w:r w:rsidRPr="00D62F3E">
        <w:t xml:space="preserve"> whom they compensated with guarantees of safety and material resources. </w:t>
      </w:r>
      <w:r w:rsidRPr="00D62F3E">
        <w:rPr>
          <w:rStyle w:val="StyleUnderline"/>
        </w:rPr>
        <w:t>One unique aspect of India’s development is the degree of moral authority brahmins enjoyed independent of the power of the state—a stark contrast to China, for instance, where religious authorities were subservient to elites possessing coercive and economic power.7</w:t>
      </w:r>
      <w:r w:rsidRPr="00D62F3E">
        <w:t xml:space="preserve"> </w:t>
      </w:r>
      <w:r w:rsidRPr="00D62F3E">
        <w:rPr>
          <w:rStyle w:val="StyleUnderline"/>
        </w:rPr>
        <w:t>When India obtained independence following the ouster of the British Raj in 1947</w:t>
      </w:r>
      <w:r w:rsidRPr="00D62F3E">
        <w:t xml:space="preserve">, the country’s new constitution established a secular republic that did not feature a strict church-state separation, as in many Western democracies, but rather a “principled distance” between religion and the state.8 The government, under this rubric, </w:t>
      </w:r>
      <w:r w:rsidRPr="00D62F3E">
        <w:rPr>
          <w:rStyle w:val="StyleUnderline"/>
        </w:rPr>
        <w:t>endeavored to maintain a measured embrace of India’s disparate religious communities without unduly favoring any one group</w:t>
      </w:r>
      <w:r w:rsidRPr="00D62F3E">
        <w:t xml:space="preserve">. The </w:t>
      </w:r>
      <w:r w:rsidRPr="00D62F3E">
        <w:rPr>
          <w:rStyle w:val="StyleUnderline"/>
          <w:highlight w:val="green"/>
        </w:rPr>
        <w:t>BJP’s electoral resurgence</w:t>
      </w:r>
      <w:r w:rsidRPr="00D62F3E">
        <w:t xml:space="preserve"> of late </w:t>
      </w:r>
      <w:r w:rsidRPr="00D62F3E">
        <w:rPr>
          <w:rStyle w:val="StyleUnderline"/>
          <w:highlight w:val="green"/>
        </w:rPr>
        <w:t>has</w:t>
      </w:r>
      <w:r w:rsidRPr="00D62F3E">
        <w:rPr>
          <w:rStyle w:val="StyleUnderline"/>
        </w:rPr>
        <w:t xml:space="preserve"> once more </w:t>
      </w:r>
      <w:r w:rsidRPr="00D62F3E">
        <w:rPr>
          <w:rStyle w:val="StyleUnderline"/>
          <w:highlight w:val="green"/>
        </w:rPr>
        <w:t>brought an alternative nationalism</w:t>
      </w:r>
      <w:r w:rsidRPr="00D62F3E">
        <w:rPr>
          <w:rStyle w:val="StyleUnderline"/>
        </w:rPr>
        <w:t xml:space="preserve"> to the fore</w:t>
      </w:r>
      <w:r w:rsidRPr="00D62F3E">
        <w:t xml:space="preserve">, one based not on secular principles but rather on the premise that Indian culture is coterminous with Hindu culture. </w:t>
      </w:r>
      <w:r w:rsidRPr="00D62F3E">
        <w:rPr>
          <w:rStyle w:val="StyleUnderline"/>
        </w:rPr>
        <w:t xml:space="preserve">Over the decades, </w:t>
      </w:r>
      <w:r w:rsidRPr="00D62F3E">
        <w:rPr>
          <w:rStyle w:val="StyleUnderline"/>
          <w:highlight w:val="green"/>
        </w:rPr>
        <w:t xml:space="preserve">politicians </w:t>
      </w:r>
      <w:r w:rsidRPr="00D62F3E">
        <w:rPr>
          <w:rStyle w:val="StyleUnderline"/>
        </w:rPr>
        <w:t xml:space="preserve">frequently </w:t>
      </w:r>
      <w:r w:rsidRPr="00D62F3E">
        <w:rPr>
          <w:rStyle w:val="StyleUnderline"/>
          <w:highlight w:val="green"/>
        </w:rPr>
        <w:t>have violated this</w:t>
      </w:r>
      <w:r w:rsidRPr="00D62F3E">
        <w:rPr>
          <w:rStyle w:val="StyleUnderline"/>
        </w:rPr>
        <w:t xml:space="preserve"> (admittedly blurry) </w:t>
      </w:r>
      <w:r w:rsidRPr="00D62F3E">
        <w:rPr>
          <w:rStyle w:val="StyleUnderline"/>
          <w:highlight w:val="green"/>
        </w:rPr>
        <w:t>line,</w:t>
      </w:r>
      <w:r w:rsidRPr="00D62F3E">
        <w:rPr>
          <w:rStyle w:val="StyleUnderline"/>
        </w:rPr>
        <w:t xml:space="preserve"> often cynically and out of calculated political compulsion</w:t>
      </w:r>
      <w:r w:rsidRPr="00D62F3E">
        <w:t xml:space="preserve">. The </w:t>
      </w:r>
      <w:r w:rsidRPr="00D62F3E">
        <w:rPr>
          <w:rStyle w:val="StyleUnderline"/>
        </w:rPr>
        <w:t>leadership of the Indian National Congress</w:t>
      </w:r>
      <w:r w:rsidRPr="00D62F3E">
        <w:t xml:space="preserve"> (or Congress Party), which </w:t>
      </w:r>
      <w:r w:rsidRPr="00D62F3E">
        <w:rPr>
          <w:rStyle w:val="StyleUnderline"/>
        </w:rPr>
        <w:t>ruled India for much of the postindependence</w:t>
      </w:r>
      <w:r w:rsidRPr="00D62F3E">
        <w:t xml:space="preserve"> period, traditionally </w:t>
      </w:r>
      <w:r w:rsidRPr="00D62F3E">
        <w:rPr>
          <w:rStyle w:val="StyleUnderline"/>
        </w:rPr>
        <w:t>has championed its commitment to secular nationalism</w:t>
      </w:r>
      <w:r w:rsidRPr="00D62F3E">
        <w:t xml:space="preserve">. But, in practice, the Congress Party often has invoked religious sentiments to suit its changing political interests—a tendency that grew in intensity under the reign of former prime minister Indira Gandhi. Since the late 1990s, </w:t>
      </w:r>
      <w:r w:rsidRPr="00D62F3E">
        <w:rPr>
          <w:rStyle w:val="StyleUnderline"/>
          <w:highlight w:val="green"/>
        </w:rPr>
        <w:t>India’s electoral milieu</w:t>
      </w:r>
      <w:r w:rsidRPr="00D62F3E">
        <w:rPr>
          <w:rStyle w:val="StyleUnderline"/>
        </w:rPr>
        <w:t xml:space="preserve"> has </w:t>
      </w:r>
      <w:r w:rsidRPr="00D62F3E">
        <w:rPr>
          <w:rStyle w:val="StyleUnderline"/>
          <w:highlight w:val="green"/>
        </w:rPr>
        <w:t>seen a surge of religious content with</w:t>
      </w:r>
      <w:r w:rsidRPr="00D62F3E">
        <w:rPr>
          <w:rStyle w:val="StyleUnderline"/>
        </w:rPr>
        <w:t xml:space="preserve"> the </w:t>
      </w:r>
      <w:r w:rsidRPr="00D62F3E">
        <w:rPr>
          <w:rStyle w:val="StyleUnderline"/>
          <w:highlight w:val="green"/>
        </w:rPr>
        <w:t>e</w:t>
      </w:r>
      <w:r w:rsidRPr="00D62F3E">
        <w:rPr>
          <w:rStyle w:val="StyleUnderline"/>
        </w:rPr>
        <w:t xml:space="preserve">lectoral </w:t>
      </w:r>
      <w:r w:rsidRPr="00D62F3E">
        <w:rPr>
          <w:rStyle w:val="StyleUnderline"/>
          <w:highlight w:val="green"/>
        </w:rPr>
        <w:t>success of</w:t>
      </w:r>
      <w:r w:rsidRPr="00D62F3E">
        <w:rPr>
          <w:rStyle w:val="StyleUnderline"/>
        </w:rPr>
        <w:t xml:space="preserve"> the Hindu nationalist Bharatiya Janata Party (</w:t>
      </w:r>
      <w:r w:rsidRPr="00D62F3E">
        <w:rPr>
          <w:rStyle w:val="StyleUnderline"/>
          <w:highlight w:val="green"/>
        </w:rPr>
        <w:t>BJP</w:t>
      </w:r>
      <w:r w:rsidRPr="00D62F3E">
        <w:rPr>
          <w:highlight w:val="green"/>
        </w:rPr>
        <w:t>).</w:t>
      </w:r>
      <w:r w:rsidRPr="00D62F3E">
        <w:t xml:space="preserve"> </w:t>
      </w:r>
      <w:r w:rsidRPr="00D62F3E">
        <w:rPr>
          <w:rStyle w:val="StyleUnderline"/>
        </w:rPr>
        <w:t>Although the BJP’s star dimmed for much of the 2000s, it has undergone a renaissance over the past five years under Prime Minister Narendra Modi.</w:t>
      </w:r>
      <w:r w:rsidRPr="00D62F3E">
        <w:t xml:space="preserve"> The BJP’s </w:t>
      </w:r>
      <w:r w:rsidRPr="00D62F3E">
        <w:rPr>
          <w:rStyle w:val="StyleUnderline"/>
          <w:highlight w:val="green"/>
        </w:rPr>
        <w:t>electoral resurgence</w:t>
      </w:r>
      <w:r w:rsidRPr="00D62F3E">
        <w:t xml:space="preserve"> of late </w:t>
      </w:r>
      <w:r w:rsidRPr="00D62F3E">
        <w:rPr>
          <w:rStyle w:val="StyleUnderline"/>
          <w:highlight w:val="green"/>
        </w:rPr>
        <w:t>has</w:t>
      </w:r>
      <w:r w:rsidRPr="00D62F3E">
        <w:t xml:space="preserve"> once more </w:t>
      </w:r>
      <w:r w:rsidRPr="00D62F3E">
        <w:rPr>
          <w:rStyle w:val="StyleUnderline"/>
          <w:highlight w:val="green"/>
        </w:rPr>
        <w:t>brought an alternative</w:t>
      </w:r>
      <w:r w:rsidRPr="00D62F3E">
        <w:rPr>
          <w:rStyle w:val="StyleUnderline"/>
        </w:rPr>
        <w:t xml:space="preserve"> </w:t>
      </w:r>
      <w:r w:rsidRPr="00D62F3E">
        <w:rPr>
          <w:rStyle w:val="StyleUnderline"/>
          <w:highlight w:val="green"/>
        </w:rPr>
        <w:t>nationalism</w:t>
      </w:r>
      <w:r w:rsidRPr="00D62F3E">
        <w:t xml:space="preserve"> to the fore</w:t>
      </w:r>
      <w:r w:rsidRPr="00D62F3E">
        <w:rPr>
          <w:rStyle w:val="StyleUnderline"/>
        </w:rPr>
        <w:t xml:space="preserve">, one based not on secular principles </w:t>
      </w:r>
      <w:r w:rsidRPr="00D62F3E">
        <w:rPr>
          <w:rStyle w:val="StyleUnderline"/>
          <w:highlight w:val="green"/>
        </w:rPr>
        <w:t>but</w:t>
      </w:r>
      <w:r w:rsidRPr="00D62F3E">
        <w:rPr>
          <w:rStyle w:val="StyleUnderline"/>
        </w:rPr>
        <w:t xml:space="preserve"> rather </w:t>
      </w:r>
      <w:r w:rsidRPr="00D62F3E">
        <w:rPr>
          <w:rStyle w:val="StyleUnderline"/>
          <w:highlight w:val="green"/>
        </w:rPr>
        <w:t>on</w:t>
      </w:r>
      <w:r w:rsidRPr="00D62F3E">
        <w:rPr>
          <w:rStyle w:val="StyleUnderline"/>
        </w:rPr>
        <w:t xml:space="preserve"> the </w:t>
      </w:r>
      <w:r w:rsidRPr="00D62F3E">
        <w:rPr>
          <w:rStyle w:val="StyleUnderline"/>
          <w:highlight w:val="green"/>
        </w:rPr>
        <w:t>premise that Indian culture is coterminous with Hindu culture</w:t>
      </w:r>
      <w:r w:rsidRPr="00D62F3E">
        <w:t xml:space="preserve">. </w:t>
      </w:r>
      <w:r w:rsidRPr="00D62F3E">
        <w:rPr>
          <w:rStyle w:val="StyleUnderline"/>
        </w:rPr>
        <w:t xml:space="preserve">This </w:t>
      </w:r>
      <w:r w:rsidRPr="00421690">
        <w:rPr>
          <w:rStyle w:val="StyleUnderline"/>
        </w:rPr>
        <w:t>departure from India’s secular tradition, which</w:t>
      </w:r>
      <w:r w:rsidRPr="00421690">
        <w:t xml:space="preserve"> itself </w:t>
      </w:r>
      <w:r w:rsidRPr="00421690">
        <w:rPr>
          <w:rStyle w:val="StyleUnderline"/>
        </w:rPr>
        <w:t>was</w:t>
      </w:r>
      <w:r w:rsidRPr="00421690">
        <w:t xml:space="preserve"> initially </w:t>
      </w:r>
      <w:r w:rsidRPr="00421690">
        <w:rPr>
          <w:rStyle w:val="StyleUnderline"/>
        </w:rPr>
        <w:t>damaged by the self-inflicted wounds of the Congress Party, raises difficult questions about India’s political future and its long-standing commitment to the credo of “unity in diversity</w:t>
      </w:r>
      <w:r w:rsidRPr="00421690">
        <w:t xml:space="preserve">.”9 DUELING NATIONALISMS </w:t>
      </w:r>
      <w:r w:rsidRPr="00421690">
        <w:rPr>
          <w:rStyle w:val="StyleUnderline"/>
        </w:rPr>
        <w:t>A key axis of political and cultural conflict in modern India pertains to competing visions of nationalism within the overarching framework of India’s democratic governance.</w:t>
      </w:r>
      <w:r w:rsidRPr="00421690">
        <w:t xml:space="preserve"> </w:t>
      </w:r>
      <w:r w:rsidRPr="00421690">
        <w:rPr>
          <w:rStyle w:val="StyleUnderline"/>
        </w:rPr>
        <w:t>When India’s constitution was being drafted, and even before, there was a robust debate about India’s national identity and the values and norms that should underpin the “idea of India.”10</w:t>
      </w:r>
      <w:r w:rsidRPr="00421690">
        <w:t xml:space="preserve"> Thanks to the political dominance of the Congress Party and with due deference to the country’s extraordinary diversity, secular nationalism came to define India’s post-1947 identity. Under the tutelage of the country’s inaugural prime minister, Jawaharlal Nehru, </w:t>
      </w:r>
      <w:r w:rsidRPr="00421690">
        <w:rPr>
          <w:rStyle w:val="StyleUnderline"/>
        </w:rPr>
        <w:t>India’s postcolonial leadership embarked on an ambitious project of nation-building by refusing to privilege any one religion above all others—as they feared that favoring one religious group could upend India’s nascent social compact.</w:t>
      </w:r>
      <w:r w:rsidRPr="00421690">
        <w:t xml:space="preserve">11 </w:t>
      </w:r>
      <w:r w:rsidRPr="00421690">
        <w:rPr>
          <w:rStyle w:val="StyleUnderline"/>
        </w:rPr>
        <w:t>Because India’s secularists achieved such a dominant victory in the early years of the republic, it is easy to forget that there was a dueling nationalism that may have been defeated, but which hardly disappeared from the scene entirely.</w:t>
      </w:r>
      <w:r w:rsidRPr="00421690">
        <w:t xml:space="preserve"> </w:t>
      </w:r>
      <w:r w:rsidRPr="00421690">
        <w:rPr>
          <w:rStyle w:val="StyleUnderline"/>
        </w:rPr>
        <w:t>The alternative conception of</w:t>
      </w:r>
      <w:r w:rsidRPr="00421690">
        <w:t xml:space="preserve"> </w:t>
      </w:r>
      <w:r w:rsidRPr="00421690">
        <w:rPr>
          <w:rStyle w:val="StyleUnderline"/>
        </w:rPr>
        <w:t xml:space="preserve">India’s identity, </w:t>
      </w:r>
      <w:r w:rsidRPr="00421690">
        <w:rPr>
          <w:rStyle w:val="Emphasis"/>
        </w:rPr>
        <w:t>Hindu nationalism</w:t>
      </w:r>
      <w:r w:rsidRPr="00421690">
        <w:t xml:space="preserve">, </w:t>
      </w:r>
      <w:r w:rsidRPr="00421690">
        <w:rPr>
          <w:rStyle w:val="StyleUnderline"/>
        </w:rPr>
        <w:t>has a lineage that actually pre-dates its secular competitor, and today Hindu majoritarianism is ascendant.</w:t>
      </w:r>
      <w:r w:rsidRPr="00421690">
        <w:t xml:space="preserve">12 According to political scientist Ashutosh Varshney, three competing themes have fought for political dominance since the emergence of the Indian national movement. </w:t>
      </w:r>
      <w:r w:rsidRPr="00421690">
        <w:rPr>
          <w:rStyle w:val="StyleUnderline"/>
        </w:rPr>
        <w:t>First, there is the territorial notion of India, which emphasizes the fact that the land between the Indus River to the west, the Himalaya Mountains to the north, and the seas to the south and east comprise India’s “sacred geography</w:t>
      </w:r>
      <w:r w:rsidRPr="00421690">
        <w:t xml:space="preserve">.”13 A second conception, the cultural notion, is the idea that </w:t>
      </w:r>
      <w:r w:rsidRPr="00421690">
        <w:rPr>
          <w:rStyle w:val="StyleUnderline"/>
        </w:rPr>
        <w:t>Indian society is defined by the values of tolerance, pluralism, and syncretism.</w:t>
      </w:r>
      <w:r w:rsidRPr="00421690">
        <w:t xml:space="preserve"> The </w:t>
      </w:r>
      <w:r w:rsidRPr="00421690">
        <w:rPr>
          <w:rStyle w:val="StyleUnderline"/>
        </w:rPr>
        <w:t>final theme</w:t>
      </w:r>
      <w:r w:rsidRPr="00421690">
        <w:t xml:space="preserve"> </w:t>
      </w:r>
      <w:r w:rsidRPr="00421690">
        <w:rPr>
          <w:rStyle w:val="Emphasis"/>
        </w:rPr>
        <w:t>stresses religion</w:t>
      </w:r>
      <w:r w:rsidRPr="00421690">
        <w:t xml:space="preserve">, which is to say that </w:t>
      </w:r>
      <w:r w:rsidRPr="009740EC">
        <w:t xml:space="preserve">the land known as </w:t>
      </w:r>
      <w:r w:rsidRPr="009740EC">
        <w:rPr>
          <w:rStyle w:val="StyleUnderline"/>
        </w:rPr>
        <w:t>India is originally the homeland of the Hindu community. While different religious communities may call India home, proponents</w:t>
      </w:r>
      <w:r w:rsidRPr="009740EC">
        <w:t xml:space="preserve"> of this third viewpoint </w:t>
      </w:r>
      <w:r w:rsidRPr="009740EC">
        <w:rPr>
          <w:rStyle w:val="StyleUnderline"/>
        </w:rPr>
        <w:t>see India as</w:t>
      </w:r>
      <w:r w:rsidRPr="009740EC">
        <w:t xml:space="preserve"> fundamentally </w:t>
      </w:r>
      <w:r w:rsidRPr="009740EC">
        <w:rPr>
          <w:rStyle w:val="StyleUnderline"/>
        </w:rPr>
        <w:t xml:space="preserve">belonging to </w:t>
      </w:r>
      <w:r w:rsidRPr="009740EC">
        <w:rPr>
          <w:rStyle w:val="Emphasis"/>
        </w:rPr>
        <w:t>the Hindu</w:t>
      </w:r>
      <w:r w:rsidRPr="009740EC">
        <w:rPr>
          <w:rStyle w:val="StyleUnderline"/>
        </w:rPr>
        <w:t xml:space="preserve"> majority</w:t>
      </w:r>
      <w:r w:rsidRPr="009740EC">
        <w:t>.14</w:t>
      </w:r>
    </w:p>
    <w:p w14:paraId="1FAB4F1A" w14:textId="77777777" w:rsidR="004B2C0F" w:rsidRPr="00D62F3E" w:rsidRDefault="004B2C0F" w:rsidP="004B2C0F">
      <w:pPr>
        <w:pStyle w:val="Heading4"/>
      </w:pPr>
      <w:r w:rsidRPr="00D62F3E">
        <w:t>Increased BJP support uniquely increases tensions with Pakistan</w:t>
      </w:r>
    </w:p>
    <w:p w14:paraId="0A064FD2" w14:textId="77777777" w:rsidR="004B2C0F" w:rsidRPr="00D62F3E" w:rsidRDefault="004B2C0F" w:rsidP="004B2C0F">
      <w:r w:rsidRPr="00D62F3E">
        <w:rPr>
          <w:b/>
          <w:sz w:val="26"/>
          <w:szCs w:val="26"/>
        </w:rPr>
        <w:t>Tehsin et al 19</w:t>
      </w:r>
      <w:r w:rsidRPr="00D62F3E">
        <w:t>, Muhammad, Asif Ali, and Ghulam Qumber [Muhammad Tehsin Quaid-i-Azam University, Islamabad, Pakistan. Asif Ali National Defence University Islamabad, Pakistan. Ghulam Qumber National Defence University Islamabad, Pakistan. “Strategic Stability in South Asia: Pakistan and the Challenges of Nuclear Deterrence,” (June 2019) South Asian Studies A Research Journal of South Asian Studies]anop</w:t>
      </w:r>
    </w:p>
    <w:p w14:paraId="2F30E7AF" w14:textId="77777777" w:rsidR="004B2C0F" w:rsidRPr="00D62F3E" w:rsidRDefault="004B2C0F" w:rsidP="004B2C0F">
      <w:pPr>
        <w:rPr>
          <w:sz w:val="16"/>
          <w:szCs w:val="16"/>
        </w:rPr>
      </w:pPr>
      <w:r w:rsidRPr="00D62F3E">
        <w:rPr>
          <w:u w:val="single"/>
        </w:rPr>
        <w:t xml:space="preserve">The </w:t>
      </w:r>
      <w:r w:rsidRPr="00D62F3E">
        <w:rPr>
          <w:highlight w:val="green"/>
          <w:u w:val="single"/>
        </w:rPr>
        <w:t>re-election of</w:t>
      </w:r>
      <w:r w:rsidRPr="00D62F3E">
        <w:rPr>
          <w:u w:val="single"/>
        </w:rPr>
        <w:t xml:space="preserve"> right-wing Bharatiya Janata Party (</w:t>
      </w:r>
      <w:r w:rsidRPr="00D62F3E">
        <w:rPr>
          <w:highlight w:val="green"/>
          <w:u w:val="single"/>
        </w:rPr>
        <w:t>BJP</w:t>
      </w:r>
      <w:r w:rsidRPr="00D62F3E">
        <w:rPr>
          <w:u w:val="single"/>
        </w:rPr>
        <w:t xml:space="preserve">) in 2019 </w:t>
      </w:r>
      <w:r w:rsidRPr="00D62F3E">
        <w:rPr>
          <w:rFonts w:eastAsia="Calibri"/>
          <w:b/>
          <w:highlight w:val="green"/>
          <w:u w:val="single"/>
        </w:rPr>
        <w:t>signaled a new trend</w:t>
      </w:r>
      <w:r w:rsidRPr="00D62F3E">
        <w:rPr>
          <w:u w:val="single"/>
        </w:rPr>
        <w:t xml:space="preserve"> in Indian politics with implications for South Asia‟s strategic stability</w:t>
      </w:r>
      <w:r w:rsidRPr="00D62F3E">
        <w:rPr>
          <w:sz w:val="16"/>
          <w:szCs w:val="16"/>
        </w:rPr>
        <w:t xml:space="preserve"> (Corbridge, 1999). </w:t>
      </w:r>
      <w:r w:rsidRPr="00D62F3E">
        <w:rPr>
          <w:u w:val="single"/>
        </w:rPr>
        <w:t xml:space="preserve">Indian foreign policy of nuclear competition and regional arms race </w:t>
      </w:r>
      <w:r w:rsidRPr="00D62F3E">
        <w:rPr>
          <w:rFonts w:eastAsia="Calibri"/>
          <w:b/>
          <w:u w:val="single"/>
        </w:rPr>
        <w:t>pose a threat to crisis stability</w:t>
      </w:r>
      <w:r w:rsidRPr="00D62F3E">
        <w:rPr>
          <w:u w:val="single"/>
        </w:rPr>
        <w:t xml:space="preserve"> and peacekeeping in a nuclear South Asia.</w:t>
      </w:r>
      <w:r w:rsidRPr="00D62F3E">
        <w:rPr>
          <w:sz w:val="16"/>
          <w:szCs w:val="16"/>
        </w:rPr>
        <w:t xml:space="preserve"> A chronological view of the four crises since 1998 reveals that </w:t>
      </w:r>
      <w:r w:rsidRPr="00D62F3E">
        <w:rPr>
          <w:u w:val="single"/>
        </w:rPr>
        <w:t xml:space="preserve">Indian policy of force mobilization in Kargil and Mumbai has now been replaced with claims of surgical strikes in Pathankot and Uri. </w:t>
      </w:r>
      <w:r w:rsidRPr="00D62F3E">
        <w:rPr>
          <w:sz w:val="16"/>
          <w:szCs w:val="16"/>
        </w:rPr>
        <w:t xml:space="preserve">The Kargil war appeared to be the first successful instance of the viability of nuclear deterrence. India was militarily stronger than Pakistan, but it chose to de-escalate the conflict due to the rational deterrence factor. The phenomenon of military restraint repeated itself during crises in 2001-02 standoff, as well as the Mumbai attacks in 2008. </w:t>
      </w:r>
      <w:r w:rsidRPr="00D62F3E">
        <w:rPr>
          <w:u w:val="single"/>
        </w:rPr>
        <w:t xml:space="preserve">But </w:t>
      </w:r>
      <w:r w:rsidRPr="00D62F3E">
        <w:rPr>
          <w:highlight w:val="green"/>
          <w:u w:val="single"/>
        </w:rPr>
        <w:t>a</w:t>
      </w:r>
      <w:r w:rsidRPr="00D62F3E">
        <w:rPr>
          <w:u w:val="single"/>
        </w:rPr>
        <w:t xml:space="preserve"> significant </w:t>
      </w:r>
      <w:r w:rsidRPr="00D62F3E">
        <w:rPr>
          <w:highlight w:val="green"/>
          <w:u w:val="single"/>
        </w:rPr>
        <w:t>change can be discerned in</w:t>
      </w:r>
      <w:r w:rsidRPr="00D62F3E">
        <w:rPr>
          <w:u w:val="single"/>
        </w:rPr>
        <w:t xml:space="preserve"> the </w:t>
      </w:r>
      <w:r w:rsidRPr="00D62F3E">
        <w:rPr>
          <w:highlight w:val="green"/>
          <w:u w:val="single"/>
        </w:rPr>
        <w:t>Kargil-Mumbai episodes versus</w:t>
      </w:r>
      <w:r w:rsidRPr="00D62F3E">
        <w:rPr>
          <w:u w:val="single"/>
        </w:rPr>
        <w:t xml:space="preserve"> the </w:t>
      </w:r>
      <w:r w:rsidRPr="00D62F3E">
        <w:rPr>
          <w:rFonts w:eastAsia="Calibri"/>
          <w:b/>
          <w:highlight w:val="green"/>
          <w:u w:val="single"/>
        </w:rPr>
        <w:t>Pathankot-Uri crises</w:t>
      </w:r>
      <w:r w:rsidRPr="00D62F3E">
        <w:rPr>
          <w:u w:val="single"/>
        </w:rPr>
        <w:t xml:space="preserve">. The </w:t>
      </w:r>
      <w:r w:rsidRPr="00D62F3E">
        <w:rPr>
          <w:highlight w:val="green"/>
          <w:u w:val="single"/>
        </w:rPr>
        <w:t>India</w:t>
      </w:r>
      <w:r w:rsidRPr="00D62F3E">
        <w:rPr>
          <w:u w:val="single"/>
        </w:rPr>
        <w:t xml:space="preserve">n stance toward Pakistan </w:t>
      </w:r>
      <w:r w:rsidRPr="00D62F3E">
        <w:rPr>
          <w:highlight w:val="green"/>
          <w:u w:val="single"/>
        </w:rPr>
        <w:t>went through a shift</w:t>
      </w:r>
      <w:r w:rsidRPr="00D62F3E">
        <w:rPr>
          <w:u w:val="single"/>
        </w:rPr>
        <w:t xml:space="preserve"> in the aftermath of the Kargil-Mumbai episodes, which had an impact on the regional patterns of crisis managemen</w:t>
      </w:r>
      <w:r w:rsidRPr="00D62F3E">
        <w:rPr>
          <w:sz w:val="16"/>
          <w:szCs w:val="16"/>
        </w:rPr>
        <w:t xml:space="preserve">t. In 2016, Pathankot and Uri attacks were the two subsequent crises that threatened regional peace. </w:t>
      </w:r>
      <w:r w:rsidRPr="00D62F3E">
        <w:rPr>
          <w:u w:val="single"/>
        </w:rPr>
        <w:t xml:space="preserve">The </w:t>
      </w:r>
      <w:r w:rsidRPr="00D62F3E">
        <w:rPr>
          <w:highlight w:val="green"/>
          <w:u w:val="single"/>
        </w:rPr>
        <w:t>India</w:t>
      </w:r>
      <w:r w:rsidRPr="00D62F3E">
        <w:rPr>
          <w:u w:val="single"/>
        </w:rPr>
        <w:t xml:space="preserve">n army </w:t>
      </w:r>
      <w:r w:rsidRPr="00D62F3E">
        <w:rPr>
          <w:highlight w:val="green"/>
          <w:u w:val="single"/>
        </w:rPr>
        <w:t>claimed, “surgical strike” in</w:t>
      </w:r>
      <w:r w:rsidRPr="00D62F3E">
        <w:rPr>
          <w:u w:val="single"/>
        </w:rPr>
        <w:t xml:space="preserve"> Pakistani </w:t>
      </w:r>
      <w:r w:rsidRPr="00D62F3E">
        <w:rPr>
          <w:highlight w:val="green"/>
          <w:u w:val="single"/>
        </w:rPr>
        <w:t>Kashmir</w:t>
      </w:r>
      <w:r w:rsidRPr="00D62F3E">
        <w:rPr>
          <w:u w:val="single"/>
        </w:rPr>
        <w:t xml:space="preserve"> and that it destroyed six to eight “launch pads of militants” (Khan, 2016). It further informed that the militants were preparing to enter inside India from the Pakistani territory for another attack.</w:t>
      </w:r>
      <w:r w:rsidRPr="00D62F3E">
        <w:rPr>
          <w:sz w:val="16"/>
          <w:szCs w:val="16"/>
        </w:rPr>
        <w:t xml:space="preserve"> The Indian army‟s statement described the Indian surgical strike to be in response to the recent attack by alleged Pakistani backed militants in Indian-held Kashmir. </w:t>
      </w:r>
      <w:r w:rsidRPr="00D62F3E">
        <w:rPr>
          <w:highlight w:val="green"/>
          <w:u w:val="single"/>
        </w:rPr>
        <w:t>India</w:t>
      </w:r>
      <w:r w:rsidRPr="00D62F3E">
        <w:rPr>
          <w:u w:val="single"/>
        </w:rPr>
        <w:t xml:space="preserve"> frequently </w:t>
      </w:r>
      <w:r w:rsidRPr="00D62F3E">
        <w:rPr>
          <w:highlight w:val="green"/>
          <w:u w:val="single"/>
        </w:rPr>
        <w:t>accuses Pakistan</w:t>
      </w:r>
      <w:r w:rsidRPr="00D62F3E">
        <w:rPr>
          <w:u w:val="single"/>
        </w:rPr>
        <w:t xml:space="preserve"> Army and intelligence services </w:t>
      </w:r>
      <w:r w:rsidRPr="00D62F3E">
        <w:rPr>
          <w:highlight w:val="green"/>
          <w:u w:val="single"/>
        </w:rPr>
        <w:t xml:space="preserve">of </w:t>
      </w:r>
      <w:r w:rsidRPr="00D62F3E">
        <w:rPr>
          <w:rFonts w:eastAsia="Calibri"/>
          <w:b/>
          <w:highlight w:val="green"/>
          <w:u w:val="single"/>
        </w:rPr>
        <w:t>supporting militants</w:t>
      </w:r>
      <w:r w:rsidRPr="00D62F3E">
        <w:rPr>
          <w:u w:val="single"/>
        </w:rPr>
        <w:t xml:space="preserve"> and anti-Indian activities</w:t>
      </w:r>
      <w:r w:rsidRPr="00D62F3E">
        <w:rPr>
          <w:sz w:val="16"/>
          <w:szCs w:val="16"/>
        </w:rPr>
        <w:t xml:space="preserve"> (Ganguly &amp; Kraig, 2005). </w:t>
      </w:r>
      <w:r w:rsidRPr="00D62F3E">
        <w:rPr>
          <w:highlight w:val="green"/>
          <w:u w:val="single"/>
        </w:rPr>
        <w:t>For Pakistan</w:t>
      </w:r>
      <w:r w:rsidRPr="00D62F3E">
        <w:rPr>
          <w:u w:val="single"/>
        </w:rPr>
        <w:t xml:space="preserve">, the </w:t>
      </w:r>
      <w:r w:rsidRPr="00D62F3E">
        <w:rPr>
          <w:highlight w:val="green"/>
          <w:u w:val="single"/>
        </w:rPr>
        <w:t>Indian discourse</w:t>
      </w:r>
      <w:r w:rsidRPr="00D62F3E">
        <w:rPr>
          <w:u w:val="single"/>
        </w:rPr>
        <w:t xml:space="preserve"> about military attack inside its territory after Pathankot and Uri </w:t>
      </w:r>
      <w:r w:rsidRPr="00D62F3E">
        <w:rPr>
          <w:highlight w:val="green"/>
          <w:u w:val="single"/>
        </w:rPr>
        <w:t>points to</w:t>
      </w:r>
      <w:r w:rsidRPr="00D62F3E">
        <w:rPr>
          <w:u w:val="single"/>
        </w:rPr>
        <w:t xml:space="preserve"> a future Indian </w:t>
      </w:r>
      <w:r w:rsidRPr="00D62F3E">
        <w:rPr>
          <w:highlight w:val="green"/>
          <w:u w:val="single"/>
        </w:rPr>
        <w:t xml:space="preserve">proclivity to </w:t>
      </w:r>
      <w:r w:rsidRPr="00D62F3E">
        <w:rPr>
          <w:rFonts w:eastAsia="Calibri"/>
          <w:b/>
          <w:highlight w:val="green"/>
          <w:u w:val="single"/>
        </w:rPr>
        <w:t>favor cross border intrusions</w:t>
      </w:r>
      <w:r w:rsidRPr="00D62F3E">
        <w:rPr>
          <w:sz w:val="16"/>
          <w:szCs w:val="16"/>
        </w:rPr>
        <w:t xml:space="preserve">. It should be noted, after all, that the need for quick mobilization and capacity for surgical strike is the area wherein lie the origins of the CSD. </w:t>
      </w:r>
      <w:r w:rsidRPr="00D62F3E">
        <w:rPr>
          <w:u w:val="single"/>
        </w:rPr>
        <w:t xml:space="preserve">Hence </w:t>
      </w:r>
      <w:r w:rsidRPr="00D62F3E">
        <w:rPr>
          <w:highlight w:val="green"/>
          <w:u w:val="single"/>
        </w:rPr>
        <w:t>Pakistan</w:t>
      </w:r>
      <w:r w:rsidRPr="00D62F3E">
        <w:rPr>
          <w:u w:val="single"/>
        </w:rPr>
        <w:t xml:space="preserve">i statements strongly </w:t>
      </w:r>
      <w:r w:rsidRPr="00D62F3E">
        <w:rPr>
          <w:highlight w:val="green"/>
          <w:u w:val="single"/>
        </w:rPr>
        <w:t>hint</w:t>
      </w:r>
      <w:r w:rsidRPr="00D62F3E">
        <w:rPr>
          <w:u w:val="single"/>
        </w:rPr>
        <w:t xml:space="preserve"> that any </w:t>
      </w:r>
      <w:r w:rsidRPr="00D62F3E">
        <w:rPr>
          <w:rFonts w:eastAsia="Calibri"/>
          <w:b/>
          <w:highlight w:val="green"/>
          <w:u w:val="single"/>
        </w:rPr>
        <w:t>ingress beyond the LoC</w:t>
      </w:r>
      <w:r w:rsidRPr="00D62F3E">
        <w:rPr>
          <w:u w:val="single"/>
        </w:rPr>
        <w:t xml:space="preserve"> and along the international border </w:t>
      </w:r>
      <w:r w:rsidRPr="00D62F3E">
        <w:rPr>
          <w:rFonts w:eastAsia="Calibri"/>
          <w:b/>
          <w:highlight w:val="green"/>
          <w:u w:val="single"/>
        </w:rPr>
        <w:t>would result in</w:t>
      </w:r>
      <w:r w:rsidRPr="00D62F3E">
        <w:rPr>
          <w:u w:val="single"/>
        </w:rPr>
        <w:t xml:space="preserve"> crisis </w:t>
      </w:r>
      <w:r w:rsidRPr="00D62F3E">
        <w:rPr>
          <w:rFonts w:eastAsia="Calibri"/>
          <w:b/>
          <w:highlight w:val="green"/>
          <w:u w:val="single"/>
        </w:rPr>
        <w:t>escalation</w:t>
      </w:r>
      <w:r w:rsidRPr="00D62F3E">
        <w:rPr>
          <w:u w:val="single"/>
        </w:rPr>
        <w:t xml:space="preserve"> (Monrow &amp; Bipindra, 2017). This </w:t>
      </w:r>
      <w:r w:rsidRPr="00D62F3E">
        <w:rPr>
          <w:highlight w:val="green"/>
          <w:u w:val="single"/>
        </w:rPr>
        <w:t>includes</w:t>
      </w:r>
      <w:r w:rsidRPr="00D62F3E">
        <w:rPr>
          <w:u w:val="single"/>
        </w:rPr>
        <w:t xml:space="preserve"> the development of claiming </w:t>
      </w:r>
      <w:r w:rsidRPr="00D62F3E">
        <w:rPr>
          <w:highlight w:val="green"/>
          <w:u w:val="single"/>
        </w:rPr>
        <w:t>military operations</w:t>
      </w:r>
      <w:r w:rsidRPr="00D62F3E">
        <w:rPr>
          <w:u w:val="single"/>
        </w:rPr>
        <w:t xml:space="preserve"> inside Pakistani territory. Coupled with a </w:t>
      </w:r>
      <w:r w:rsidRPr="00D62F3E">
        <w:rPr>
          <w:highlight w:val="green"/>
          <w:u w:val="single"/>
        </w:rPr>
        <w:t>reduction in US influence</w:t>
      </w:r>
      <w:r w:rsidRPr="00D62F3E">
        <w:rPr>
          <w:u w:val="single"/>
        </w:rPr>
        <w:t xml:space="preserve"> post-Afghan drawdown and </w:t>
      </w:r>
      <w:r w:rsidRPr="00D62F3E">
        <w:rPr>
          <w:highlight w:val="green"/>
          <w:u w:val="single"/>
        </w:rPr>
        <w:t>increasing Russo-Chinese interest</w:t>
      </w:r>
      <w:r w:rsidRPr="00D62F3E">
        <w:rPr>
          <w:u w:val="single"/>
        </w:rPr>
        <w:t xml:space="preserve"> in the region, the BJP government‟s foreign policy has brought a marked shift in patterns of regional crisis management (Korybko, 2016</w:t>
      </w:r>
      <w:r w:rsidRPr="00D62F3E">
        <w:rPr>
          <w:sz w:val="16"/>
          <w:szCs w:val="16"/>
        </w:rPr>
        <w:t xml:space="preserve">). For instance, the Indian Prime Minister Mr. Narendra Modi opined that the Uri attack would not go unpunished. </w:t>
      </w:r>
      <w:r w:rsidRPr="00D62F3E">
        <w:rPr>
          <w:u w:val="single"/>
        </w:rPr>
        <w:t xml:space="preserve">Mr. Modi further said that he would isolate Pakistan in the world because of its support for terrorism. In the Pakistani view, </w:t>
      </w:r>
      <w:r w:rsidRPr="00D62F3E">
        <w:rPr>
          <w:highlight w:val="green"/>
          <w:u w:val="single"/>
        </w:rPr>
        <w:t>the flawed approach of</w:t>
      </w:r>
      <w:r w:rsidRPr="00D62F3E">
        <w:rPr>
          <w:u w:val="single"/>
        </w:rPr>
        <w:t xml:space="preserve"> the </w:t>
      </w:r>
      <w:r w:rsidRPr="00D62F3E">
        <w:rPr>
          <w:highlight w:val="green"/>
          <w:u w:val="single"/>
        </w:rPr>
        <w:t>Modi</w:t>
      </w:r>
      <w:r w:rsidRPr="00D62F3E">
        <w:rPr>
          <w:u w:val="single"/>
        </w:rPr>
        <w:t xml:space="preserve"> government </w:t>
      </w:r>
      <w:r w:rsidRPr="00D62F3E">
        <w:rPr>
          <w:highlight w:val="green"/>
          <w:u w:val="single"/>
        </w:rPr>
        <w:t>toward</w:t>
      </w:r>
      <w:r w:rsidRPr="00D62F3E">
        <w:rPr>
          <w:u w:val="single"/>
        </w:rPr>
        <w:t xml:space="preserve"> crisis </w:t>
      </w:r>
      <w:r w:rsidRPr="00D62F3E">
        <w:rPr>
          <w:highlight w:val="green"/>
          <w:u w:val="single"/>
        </w:rPr>
        <w:t>management has placed</w:t>
      </w:r>
      <w:r w:rsidRPr="00D62F3E">
        <w:rPr>
          <w:u w:val="single"/>
        </w:rPr>
        <w:t xml:space="preserve"> the regional </w:t>
      </w:r>
      <w:r w:rsidRPr="00D62F3E">
        <w:rPr>
          <w:highlight w:val="green"/>
          <w:u w:val="single"/>
        </w:rPr>
        <w:t>security in danger</w:t>
      </w:r>
      <w:r w:rsidRPr="00D62F3E">
        <w:rPr>
          <w:u w:val="single"/>
        </w:rPr>
        <w:t>, and tensions could escalate</w:t>
      </w:r>
      <w:r w:rsidRPr="00D62F3E">
        <w:rPr>
          <w:sz w:val="16"/>
          <w:szCs w:val="16"/>
        </w:rPr>
        <w:t>. The key to preserving the precarious stability in the region is to tackle the roots of regional tensions i.e. Kashmir issue (Khan &amp; Khan, 2016). Only after this pre-condition is met then the Pakistani state would be armed with the political capital to take decisive action against the phenomenon of extremism and Muhammad Tehsin, Asif Ali &amp; Ghulam Qumber 340 A Research Journal of</w:t>
      </w:r>
    </w:p>
    <w:p w14:paraId="0234E77D" w14:textId="77777777" w:rsidR="004B2C0F" w:rsidRPr="00D62F3E" w:rsidRDefault="004B2C0F" w:rsidP="004B2C0F">
      <w:pPr>
        <w:pStyle w:val="Heading4"/>
      </w:pPr>
      <w:r w:rsidRPr="00D62F3E">
        <w:t xml:space="preserve">Future Indo-Pak conflict </w:t>
      </w:r>
      <w:r w:rsidRPr="00D62F3E">
        <w:rPr>
          <w:i/>
          <w:u w:val="single"/>
        </w:rPr>
        <w:t>goes nuclear</w:t>
      </w:r>
      <w:r w:rsidRPr="00D62F3E">
        <w:t>.</w:t>
      </w:r>
    </w:p>
    <w:p w14:paraId="42A161C1" w14:textId="77777777" w:rsidR="004B2C0F" w:rsidRPr="00D62F3E" w:rsidRDefault="004B2C0F" w:rsidP="004B2C0F">
      <w:pPr>
        <w:rPr>
          <w:sz w:val="16"/>
          <w:szCs w:val="16"/>
        </w:rPr>
      </w:pPr>
      <w:r w:rsidRPr="00D62F3E">
        <w:rPr>
          <w:b/>
          <w:sz w:val="26"/>
          <w:szCs w:val="26"/>
        </w:rPr>
        <w:t>Dalton and Kalwani 19</w:t>
      </w:r>
      <w:r w:rsidRPr="00D62F3E">
        <w:t xml:space="preserve"> </w:t>
      </w:r>
      <w:r w:rsidRPr="00D62F3E">
        <w:rPr>
          <w:sz w:val="16"/>
          <w:szCs w:val="16"/>
        </w:rPr>
        <w:t>[Dalton, Toby and Kalwani, Gaurav. Toby Dalton is co-director and a senior fellow of the Nuclear Policy Program at the Carnegie Endowment. An expert on nonproliferation and nuclear energy, his work addresses regional security challenges and the evolution of the global nuclear order. Fourth-year Gaurav Kalwani has been named a junior fellow for the Carnegie Endowment for International Peace and will have a unique opportunity to explore his interests in public service and nuclear policy.War on the Rocks. “Might India Start the Next South Asia Crisis?,” November 1, 2019. https://warontherocks.com/2019/11/might-india-start-the-next-south-asia-crisis/.]//anop</w:t>
      </w:r>
    </w:p>
    <w:p w14:paraId="45F03EFF" w14:textId="47828B2E" w:rsidR="00CA370F" w:rsidRPr="00D62F3E" w:rsidRDefault="004B2C0F" w:rsidP="00CA370F">
      <w:pPr>
        <w:rPr>
          <w:sz w:val="16"/>
          <w:szCs w:val="16"/>
        </w:rPr>
      </w:pPr>
      <w:r w:rsidRPr="00D62F3E">
        <w:rPr>
          <w:sz w:val="16"/>
          <w:szCs w:val="16"/>
        </w:rPr>
        <w:t xml:space="preserve">As with all historical cases, there are limitations in drawing inferences for contemporary conditions. As compared to 2001, India and Pakistan now have two decades of experience with crises under the nuclear overhang, even as both continue to build out their nuclear arsenals and adapt postures accordingly. India is slowly realizing its global aspirations, giving it more leverage in international politics. China is a more important actor in the region today than 20 years ago, whereas U.S. interests in the region are in flux as Washington seeks to wind down its presence in Afghanistan. </w:t>
      </w:r>
      <w:r w:rsidRPr="00D62F3E">
        <w:rPr>
          <w:u w:val="single"/>
        </w:rPr>
        <w:t xml:space="preserve">Yet, fundamentally, the cases underscore that </w:t>
      </w:r>
      <w:r w:rsidRPr="00D62F3E">
        <w:rPr>
          <w:highlight w:val="green"/>
          <w:u w:val="single"/>
        </w:rPr>
        <w:t>India can be revisionist in</w:t>
      </w:r>
      <w:r w:rsidRPr="00D62F3E">
        <w:rPr>
          <w:u w:val="single"/>
        </w:rPr>
        <w:t xml:space="preserve"> its aims with respect to </w:t>
      </w:r>
      <w:r w:rsidRPr="00D62F3E">
        <w:rPr>
          <w:highlight w:val="green"/>
          <w:u w:val="single"/>
        </w:rPr>
        <w:t>the L</w:t>
      </w:r>
      <w:r w:rsidRPr="00D62F3E">
        <w:rPr>
          <w:u w:val="single"/>
        </w:rPr>
        <w:t>ine</w:t>
      </w:r>
      <w:r w:rsidRPr="00D62F3E">
        <w:rPr>
          <w:highlight w:val="green"/>
          <w:u w:val="single"/>
        </w:rPr>
        <w:t xml:space="preserve"> o</w:t>
      </w:r>
      <w:r w:rsidRPr="00D62F3E">
        <w:rPr>
          <w:u w:val="single"/>
        </w:rPr>
        <w:t>f</w:t>
      </w:r>
      <w:r w:rsidRPr="00D62F3E">
        <w:rPr>
          <w:highlight w:val="green"/>
          <w:u w:val="single"/>
        </w:rPr>
        <w:t xml:space="preserve"> C</w:t>
      </w:r>
      <w:r w:rsidRPr="00D62F3E">
        <w:rPr>
          <w:u w:val="single"/>
        </w:rPr>
        <w:t>ontrol, whether for political or military reasons</w:t>
      </w:r>
      <w:r w:rsidRPr="00D62F3E">
        <w:rPr>
          <w:sz w:val="16"/>
          <w:szCs w:val="16"/>
        </w:rPr>
        <w:t xml:space="preserve">. Under the right circumstances, </w:t>
      </w:r>
      <w:r w:rsidRPr="00D62F3E">
        <w:rPr>
          <w:u w:val="single"/>
        </w:rPr>
        <w:t>it is conceivable India may opt to challenge the status quo again</w:t>
      </w:r>
      <w:r w:rsidRPr="00D62F3E">
        <w:rPr>
          <w:sz w:val="16"/>
          <w:szCs w:val="16"/>
        </w:rPr>
        <w:t>. How might a crisis initiated by an Indian cross-border operation differ from the pattern of the past couple of decades? Most critically</w:t>
      </w:r>
      <w:r w:rsidRPr="00D62F3E">
        <w:rPr>
          <w:u w:val="single"/>
        </w:rPr>
        <w:t xml:space="preserve">, it would shift the onus of decision-making to </w:t>
      </w:r>
      <w:r w:rsidRPr="00D62F3E">
        <w:rPr>
          <w:highlight w:val="green"/>
          <w:u w:val="single"/>
        </w:rPr>
        <w:t>Pakistan</w:t>
      </w:r>
      <w:r w:rsidRPr="00D62F3E">
        <w:rPr>
          <w:u w:val="single"/>
        </w:rPr>
        <w:t xml:space="preserve">. As the aggrieved party, </w:t>
      </w:r>
      <w:r w:rsidRPr="00D62F3E">
        <w:rPr>
          <w:sz w:val="16"/>
          <w:szCs w:val="16"/>
        </w:rPr>
        <w:t xml:space="preserve">and as the smaller power, </w:t>
      </w:r>
      <w:r w:rsidRPr="00D62F3E">
        <w:rPr>
          <w:u w:val="single"/>
        </w:rPr>
        <w:t xml:space="preserve">Pakistani leaders would face immense pressure to restore </w:t>
      </w:r>
      <w:r w:rsidRPr="00D62F3E">
        <w:rPr>
          <w:rFonts w:eastAsia="Calibri"/>
          <w:b/>
          <w:u w:val="single"/>
        </w:rPr>
        <w:t>deterrence through escalation</w:t>
      </w:r>
      <w:r w:rsidRPr="00D62F3E">
        <w:rPr>
          <w:sz w:val="16"/>
          <w:szCs w:val="16"/>
        </w:rPr>
        <w:t xml:space="preserve">. Whereas Indian leaders have sought to manage escalation by targeting militant groups and their infrastructure, </w:t>
      </w:r>
      <w:r w:rsidRPr="00D62F3E">
        <w:rPr>
          <w:u w:val="single"/>
        </w:rPr>
        <w:t xml:space="preserve">Pakistan would have no choice but to attack Indian forces directly in order to evict them from what Pakistan perceives as its territory. A </w:t>
      </w:r>
      <w:r w:rsidRPr="00D62F3E">
        <w:rPr>
          <w:highlight w:val="green"/>
          <w:u w:val="single"/>
        </w:rPr>
        <w:t>calibrated response might be</w:t>
      </w:r>
      <w:r w:rsidRPr="00D62F3E">
        <w:rPr>
          <w:u w:val="single"/>
        </w:rPr>
        <w:t xml:space="preserve"> an </w:t>
      </w:r>
      <w:r w:rsidRPr="00D62F3E">
        <w:rPr>
          <w:highlight w:val="green"/>
          <w:u w:val="single"/>
        </w:rPr>
        <w:t>insufficient</w:t>
      </w:r>
      <w:r w:rsidRPr="00D62F3E">
        <w:rPr>
          <w:u w:val="single"/>
        </w:rPr>
        <w:t xml:space="preserve"> demonstration of Pakistan’s resolve to impose high costs on India and prevent further encroachment. Pakistan</w:t>
      </w:r>
      <w:r w:rsidRPr="00D62F3E">
        <w:rPr>
          <w:sz w:val="16"/>
          <w:szCs w:val="16"/>
        </w:rPr>
        <w:t xml:space="preserve"> might therefore attack not just Indian forces over the Line of Control, but </w:t>
      </w:r>
      <w:r w:rsidRPr="00D62F3E">
        <w:rPr>
          <w:u w:val="single"/>
        </w:rPr>
        <w:t>could also carry out longer-range strikes on more valuable military targets in India.</w:t>
      </w:r>
      <w:r w:rsidRPr="00D62F3E">
        <w:rPr>
          <w:sz w:val="16"/>
          <w:szCs w:val="16"/>
        </w:rPr>
        <w:t xml:space="preserve"> Pakistan could also escalate in ways that invite greater risk of engaging nuclear weapons in the conflict, which has been an important element of its strategy in previous episodes. For instance, it might decide to cross an important symbolic threshold by using ballistic or cruise missiles against military targets in India. It </w:t>
      </w:r>
      <w:r w:rsidRPr="00D62F3E">
        <w:rPr>
          <w:u w:val="single"/>
        </w:rPr>
        <w:t>could also try to test Indian resolve by dispersing short-range nuclear weapons in the field in an attempt to manipulate Schelling’s “</w:t>
      </w:r>
      <w:r w:rsidRPr="00D62F3E">
        <w:rPr>
          <w:rFonts w:eastAsia="Calibri"/>
          <w:b/>
          <w:u w:val="single"/>
        </w:rPr>
        <w:t>threat that leaves something to chance</w:t>
      </w:r>
      <w:r w:rsidRPr="00D62F3E">
        <w:rPr>
          <w:u w:val="single"/>
        </w:rPr>
        <w:t>.”</w:t>
      </w:r>
      <w:r w:rsidRPr="00D62F3E">
        <w:rPr>
          <w:sz w:val="16"/>
          <w:szCs w:val="16"/>
        </w:rPr>
        <w:t xml:space="preserve"> In this regard, it is notable that Pakistani strategists seem to have drawn quite different lessons from the 2019 crisis than their Indian counterparts. </w:t>
      </w:r>
      <w:r w:rsidRPr="00D62F3E">
        <w:rPr>
          <w:highlight w:val="green"/>
          <w:u w:val="single"/>
        </w:rPr>
        <w:t>Pakistan</w:t>
      </w:r>
      <w:r w:rsidRPr="00D62F3E">
        <w:rPr>
          <w:u w:val="single"/>
        </w:rPr>
        <w:t xml:space="preserve">i officials </w:t>
      </w:r>
      <w:r w:rsidRPr="00D62F3E">
        <w:rPr>
          <w:highlight w:val="green"/>
          <w:u w:val="single"/>
        </w:rPr>
        <w:t>believe they won</w:t>
      </w:r>
      <w:r w:rsidRPr="00D62F3E">
        <w:rPr>
          <w:u w:val="single"/>
        </w:rPr>
        <w:t xml:space="preserve"> the </w:t>
      </w:r>
      <w:r w:rsidRPr="00D62F3E">
        <w:rPr>
          <w:highlight w:val="green"/>
          <w:u w:val="single"/>
        </w:rPr>
        <w:t>last conflict by</w:t>
      </w:r>
      <w:r w:rsidRPr="00D62F3E">
        <w:rPr>
          <w:u w:val="single"/>
        </w:rPr>
        <w:t xml:space="preserve"> successfully </w:t>
      </w:r>
      <w:r w:rsidRPr="00D62F3E">
        <w:rPr>
          <w:rFonts w:eastAsia="Calibri"/>
          <w:b/>
          <w:highlight w:val="green"/>
          <w:u w:val="single"/>
        </w:rPr>
        <w:t>escalating</w:t>
      </w:r>
      <w:r w:rsidRPr="00D62F3E">
        <w:rPr>
          <w:u w:val="single"/>
        </w:rPr>
        <w:t xml:space="preserve"> in response to India’s airstrike, leading to the downing of an Indian MiG-21 aircraft and capture of its pilot. They might also conclude that </w:t>
      </w:r>
      <w:r w:rsidRPr="00D62F3E">
        <w:rPr>
          <w:highlight w:val="green"/>
          <w:u w:val="single"/>
        </w:rPr>
        <w:t>nuclear signaling</w:t>
      </w:r>
      <w:r w:rsidRPr="00D62F3E">
        <w:rPr>
          <w:u w:val="single"/>
        </w:rPr>
        <w:t xml:space="preserve"> — calling a meeting of the National Command Authority in response to Indian threats to carry out missile strikes — succeeded in deterring Indian escalation. If Pakistani leaders believe that escalate-to-deescalate worked in 2019, </w:t>
      </w:r>
      <w:r w:rsidRPr="00D62F3E">
        <w:rPr>
          <w:rFonts w:eastAsia="Calibri"/>
          <w:b/>
          <w:u w:val="single"/>
        </w:rPr>
        <w:t xml:space="preserve">it </w:t>
      </w:r>
      <w:r w:rsidRPr="00D62F3E">
        <w:rPr>
          <w:rFonts w:eastAsia="Calibri"/>
          <w:b/>
          <w:highlight w:val="green"/>
          <w:u w:val="single"/>
        </w:rPr>
        <w:t xml:space="preserve">is likely </w:t>
      </w:r>
      <w:r w:rsidRPr="00D62F3E">
        <w:rPr>
          <w:rFonts w:eastAsia="Calibri"/>
          <w:b/>
          <w:u w:val="single"/>
        </w:rPr>
        <w:t>they would implement</w:t>
      </w:r>
      <w:r w:rsidRPr="00D62F3E">
        <w:rPr>
          <w:u w:val="single"/>
        </w:rPr>
        <w:t xml:space="preserve"> the </w:t>
      </w:r>
      <w:r w:rsidRPr="00D62F3E">
        <w:rPr>
          <w:rFonts w:eastAsia="Calibri"/>
          <w:b/>
          <w:u w:val="single"/>
        </w:rPr>
        <w:t>same strategy</w:t>
      </w:r>
      <w:r w:rsidRPr="00D62F3E">
        <w:rPr>
          <w:u w:val="single"/>
        </w:rPr>
        <w:t xml:space="preserve"> in the next crisis.</w:t>
      </w:r>
      <w:r w:rsidRPr="00D62F3E">
        <w:rPr>
          <w:sz w:val="16"/>
          <w:szCs w:val="16"/>
        </w:rPr>
        <w:t xml:space="preserve"> A crisis initiated by India is also </w:t>
      </w:r>
      <w:r w:rsidRPr="00D62F3E">
        <w:rPr>
          <w:rFonts w:eastAsia="Calibri"/>
          <w:b/>
          <w:highlight w:val="green"/>
          <w:u w:val="single"/>
        </w:rPr>
        <w:t>likely to escalate</w:t>
      </w:r>
      <w:r w:rsidRPr="00D62F3E">
        <w:rPr>
          <w:rFonts w:eastAsia="Calibri"/>
          <w:b/>
          <w:u w:val="single"/>
        </w:rPr>
        <w:t xml:space="preserve"> far more </w:t>
      </w:r>
      <w:r w:rsidRPr="00D62F3E">
        <w:rPr>
          <w:rFonts w:eastAsia="Calibri"/>
          <w:b/>
          <w:highlight w:val="green"/>
          <w:u w:val="single"/>
        </w:rPr>
        <w:t>quickly</w:t>
      </w:r>
      <w:r w:rsidRPr="00D62F3E">
        <w:rPr>
          <w:rFonts w:eastAsia="Calibri"/>
          <w:b/>
          <w:u w:val="single"/>
        </w:rPr>
        <w:t xml:space="preserve">. </w:t>
      </w:r>
      <w:r w:rsidRPr="00D62F3E">
        <w:rPr>
          <w:sz w:val="16"/>
          <w:szCs w:val="16"/>
        </w:rPr>
        <w:t>Notably, in the 2016 and 2019 crises, India waited a week or more following the instigating terror attack to prepare and calibrate its responses</w:t>
      </w:r>
      <w:r w:rsidRPr="00D62F3E">
        <w:rPr>
          <w:u w:val="single"/>
        </w:rPr>
        <w:t xml:space="preserve">. But if India commenced a cross-border operation, </w:t>
      </w:r>
      <w:r w:rsidRPr="00D62F3E">
        <w:rPr>
          <w:highlight w:val="green"/>
          <w:u w:val="single"/>
        </w:rPr>
        <w:t>Pakistan</w:t>
      </w:r>
      <w:r w:rsidRPr="00D62F3E">
        <w:rPr>
          <w:u w:val="single"/>
        </w:rPr>
        <w:t xml:space="preserve"> likely </w:t>
      </w:r>
      <w:r w:rsidRPr="00D62F3E">
        <w:rPr>
          <w:highlight w:val="green"/>
          <w:u w:val="single"/>
        </w:rPr>
        <w:t>would not wait</w:t>
      </w:r>
      <w:r w:rsidRPr="00D62F3E">
        <w:rPr>
          <w:u w:val="single"/>
        </w:rPr>
        <w:t xml:space="preserve"> even </w:t>
      </w:r>
      <w:r w:rsidRPr="00D62F3E">
        <w:rPr>
          <w:rFonts w:eastAsia="Calibri"/>
          <w:b/>
          <w:highlight w:val="green"/>
          <w:u w:val="single"/>
        </w:rPr>
        <w:t>hours</w:t>
      </w:r>
      <w:r w:rsidRPr="00D62F3E">
        <w:rPr>
          <w:u w:val="single"/>
        </w:rPr>
        <w:t xml:space="preserve"> to launch a counter-offensive to disrupt Indian efforts to consolidate its hold on captured territory</w:t>
      </w:r>
      <w:r w:rsidRPr="00D62F3E">
        <w:rPr>
          <w:sz w:val="16"/>
          <w:szCs w:val="16"/>
        </w:rPr>
        <w:t xml:space="preserve">. In this context, </w:t>
      </w:r>
      <w:r w:rsidRPr="00D62F3E">
        <w:rPr>
          <w:u w:val="single"/>
        </w:rPr>
        <w:t xml:space="preserve">de-escalation and conflict termination also </w:t>
      </w:r>
      <w:r w:rsidRPr="00D62F3E">
        <w:rPr>
          <w:rFonts w:eastAsia="Calibri"/>
          <w:b/>
          <w:u w:val="single"/>
        </w:rPr>
        <w:t>become</w:t>
      </w:r>
      <w:r w:rsidRPr="00D62F3E">
        <w:rPr>
          <w:u w:val="single"/>
        </w:rPr>
        <w:t xml:space="preserve"> far more </w:t>
      </w:r>
      <w:r w:rsidRPr="00D62F3E">
        <w:rPr>
          <w:rFonts w:eastAsia="Calibri"/>
          <w:b/>
          <w:u w:val="single"/>
        </w:rPr>
        <w:t>complex</w:t>
      </w:r>
      <w:r w:rsidRPr="00D62F3E">
        <w:rPr>
          <w:u w:val="single"/>
        </w:rPr>
        <w:t>.</w:t>
      </w:r>
      <w:r w:rsidRPr="00D62F3E">
        <w:rPr>
          <w:sz w:val="16"/>
          <w:szCs w:val="16"/>
        </w:rPr>
        <w:t xml:space="preserve"> The peak of the crisis following the 2019 Pulwama attack played out in the span of a few days, and arguably de-escalated mostly due to the lucky stroke of Pakistan capturing alive the Indian MiG pilot whom it was able to return. </w:t>
      </w:r>
      <w:r w:rsidRPr="00D62F3E">
        <w:rPr>
          <w:highlight w:val="green"/>
          <w:u w:val="single"/>
        </w:rPr>
        <w:t>Captured soldiers are</w:t>
      </w:r>
      <w:r w:rsidRPr="00D62F3E">
        <w:rPr>
          <w:u w:val="single"/>
        </w:rPr>
        <w:t xml:space="preserve"> considerably </w:t>
      </w:r>
      <w:r w:rsidRPr="00D62F3E">
        <w:rPr>
          <w:highlight w:val="green"/>
          <w:u w:val="single"/>
        </w:rPr>
        <w:t>easier to give back</w:t>
      </w:r>
      <w:r w:rsidRPr="00D62F3E">
        <w:rPr>
          <w:u w:val="single"/>
        </w:rPr>
        <w:t xml:space="preserve"> </w:t>
      </w:r>
      <w:r w:rsidRPr="00D62F3E">
        <w:rPr>
          <w:rFonts w:eastAsia="Calibri"/>
          <w:b/>
          <w:highlight w:val="green"/>
          <w:u w:val="single"/>
        </w:rPr>
        <w:t>than territory</w:t>
      </w:r>
      <w:r w:rsidRPr="00D62F3E">
        <w:rPr>
          <w:u w:val="single"/>
        </w:rPr>
        <w:t xml:space="preserve">, and the more aggressive an opening land grab, the more difficult it will be to de-escalate in a </w:t>
      </w:r>
      <w:r w:rsidRPr="00D62F3E">
        <w:rPr>
          <w:rFonts w:eastAsia="Calibri"/>
          <w:b/>
          <w:u w:val="single"/>
        </w:rPr>
        <w:t>condensed time frame</w:t>
      </w:r>
      <w:r w:rsidRPr="00D62F3E">
        <w:rPr>
          <w:u w:val="single"/>
        </w:rPr>
        <w:t xml:space="preserve">. The stakes of a crisis like this would also </w:t>
      </w:r>
      <w:r w:rsidRPr="00D62F3E">
        <w:rPr>
          <w:rFonts w:eastAsia="Calibri"/>
          <w:b/>
          <w:u w:val="single"/>
        </w:rPr>
        <w:t>be</w:t>
      </w:r>
      <w:r w:rsidRPr="00D62F3E">
        <w:rPr>
          <w:u w:val="single"/>
        </w:rPr>
        <w:t xml:space="preserve"> much </w:t>
      </w:r>
      <w:r w:rsidRPr="00D62F3E">
        <w:rPr>
          <w:rFonts w:eastAsia="Calibri"/>
          <w:b/>
          <w:u w:val="single"/>
        </w:rPr>
        <w:t>greater</w:t>
      </w:r>
      <w:r w:rsidRPr="00D62F3E">
        <w:rPr>
          <w:u w:val="single"/>
        </w:rPr>
        <w:t xml:space="preserve">. </w:t>
      </w:r>
      <w:r w:rsidRPr="00D62F3E">
        <w:rPr>
          <w:highlight w:val="green"/>
          <w:u w:val="single"/>
        </w:rPr>
        <w:t xml:space="preserve">India would </w:t>
      </w:r>
      <w:r w:rsidRPr="00D62F3E">
        <w:rPr>
          <w:u w:val="single"/>
        </w:rPr>
        <w:t xml:space="preserve">be </w:t>
      </w:r>
      <w:r w:rsidRPr="00D62F3E">
        <w:rPr>
          <w:highlight w:val="green"/>
          <w:u w:val="single"/>
        </w:rPr>
        <w:t>loath to return</w:t>
      </w:r>
      <w:r w:rsidRPr="00D62F3E">
        <w:rPr>
          <w:u w:val="single"/>
        </w:rPr>
        <w:t xml:space="preserve"> any captured </w:t>
      </w:r>
      <w:r w:rsidRPr="00D62F3E">
        <w:rPr>
          <w:highlight w:val="green"/>
          <w:u w:val="single"/>
        </w:rPr>
        <w:t>territory</w:t>
      </w:r>
      <w:r w:rsidRPr="00D62F3E">
        <w:rPr>
          <w:u w:val="single"/>
        </w:rPr>
        <w:t xml:space="preserve"> in the name of de-escalation, especially if </w:t>
      </w:r>
      <w:r w:rsidRPr="00D62F3E">
        <w:rPr>
          <w:highlight w:val="green"/>
          <w:u w:val="single"/>
        </w:rPr>
        <w:t>the offensive is framed</w:t>
      </w:r>
      <w:r w:rsidRPr="00D62F3E">
        <w:rPr>
          <w:u w:val="single"/>
        </w:rPr>
        <w:t xml:space="preserve"> or justified </w:t>
      </w:r>
      <w:r w:rsidRPr="00D62F3E">
        <w:rPr>
          <w:highlight w:val="green"/>
          <w:u w:val="single"/>
        </w:rPr>
        <w:t>in</w:t>
      </w:r>
      <w:r w:rsidRPr="00D62F3E">
        <w:rPr>
          <w:u w:val="single"/>
        </w:rPr>
        <w:t xml:space="preserve"> terms of </w:t>
      </w:r>
      <w:r w:rsidRPr="00D62F3E">
        <w:rPr>
          <w:rFonts w:eastAsia="Calibri"/>
          <w:b/>
          <w:highlight w:val="green"/>
          <w:u w:val="single"/>
        </w:rPr>
        <w:t xml:space="preserve">expanding India’s control </w:t>
      </w:r>
      <w:r w:rsidRPr="00D62F3E">
        <w:rPr>
          <w:u w:val="single"/>
        </w:rPr>
        <w:t xml:space="preserve">over disputed territory. Given rising </w:t>
      </w:r>
      <w:r w:rsidRPr="00D62F3E">
        <w:rPr>
          <w:highlight w:val="green"/>
          <w:u w:val="single"/>
        </w:rPr>
        <w:t>Indian nationalism</w:t>
      </w:r>
      <w:r w:rsidRPr="00D62F3E">
        <w:rPr>
          <w:u w:val="single"/>
        </w:rPr>
        <w:t xml:space="preserve">, coupled </w:t>
      </w:r>
      <w:r w:rsidRPr="00D62F3E">
        <w:rPr>
          <w:highlight w:val="green"/>
          <w:u w:val="single"/>
        </w:rPr>
        <w:t>with</w:t>
      </w:r>
      <w:r w:rsidRPr="00D62F3E">
        <w:rPr>
          <w:u w:val="single"/>
        </w:rPr>
        <w:t xml:space="preserve"> historical </w:t>
      </w:r>
      <w:r w:rsidRPr="00D62F3E">
        <w:rPr>
          <w:highlight w:val="green"/>
          <w:u w:val="single"/>
        </w:rPr>
        <w:t>disdain</w:t>
      </w:r>
      <w:r w:rsidRPr="00D62F3E">
        <w:rPr>
          <w:u w:val="single"/>
        </w:rPr>
        <w:t xml:space="preserve"> for third-party meddling in Kashmir, outside efforts to arrest the crisis </w:t>
      </w:r>
      <w:r w:rsidRPr="00D62F3E">
        <w:rPr>
          <w:rFonts w:eastAsia="Calibri"/>
          <w:b/>
          <w:u w:val="single"/>
        </w:rPr>
        <w:t xml:space="preserve">are </w:t>
      </w:r>
      <w:r w:rsidRPr="00D62F3E">
        <w:rPr>
          <w:rFonts w:eastAsia="Calibri"/>
          <w:b/>
          <w:highlight w:val="green"/>
          <w:u w:val="single"/>
        </w:rPr>
        <w:t>less likely to result in</w:t>
      </w:r>
      <w:r w:rsidRPr="00D62F3E">
        <w:rPr>
          <w:u w:val="single"/>
        </w:rPr>
        <w:t xml:space="preserve"> Indian </w:t>
      </w:r>
      <w:r w:rsidRPr="00D62F3E">
        <w:rPr>
          <w:rFonts w:eastAsia="Calibri"/>
          <w:b/>
          <w:highlight w:val="green"/>
          <w:u w:val="single"/>
        </w:rPr>
        <w:t>restraint</w:t>
      </w:r>
      <w:r w:rsidRPr="00D62F3E">
        <w:rPr>
          <w:u w:val="single"/>
        </w:rPr>
        <w:t xml:space="preserve">. For Pakistan, hyped fears of an </w:t>
      </w:r>
      <w:r w:rsidRPr="00D62F3E">
        <w:rPr>
          <w:highlight w:val="green"/>
          <w:u w:val="single"/>
        </w:rPr>
        <w:t xml:space="preserve">existential threat </w:t>
      </w:r>
      <w:r w:rsidRPr="00D62F3E">
        <w:rPr>
          <w:u w:val="single"/>
        </w:rPr>
        <w:t xml:space="preserve">from India are likely to </w:t>
      </w:r>
      <w:r w:rsidRPr="00D62F3E">
        <w:rPr>
          <w:rFonts w:eastAsia="Calibri"/>
          <w:b/>
          <w:highlight w:val="green"/>
          <w:u w:val="single"/>
        </w:rPr>
        <w:t>reinforce risk-taking</w:t>
      </w:r>
      <w:r w:rsidRPr="00D62F3E">
        <w:rPr>
          <w:u w:val="single"/>
        </w:rPr>
        <w:t xml:space="preserve"> to reclaim territory it sees as sovereign</w:t>
      </w:r>
      <w:r w:rsidRPr="00D62F3E">
        <w:rPr>
          <w:rFonts w:eastAsia="Calibri"/>
          <w:b/>
          <w:u w:val="single"/>
        </w:rPr>
        <w:t>. It is unclear that there are any non-military options Pakistan could exercise to incentivize India to return the territory.</w:t>
      </w:r>
      <w:r w:rsidRPr="00D62F3E">
        <w:rPr>
          <w:sz w:val="16"/>
          <w:szCs w:val="16"/>
        </w:rPr>
        <w:t xml:space="preserve"> This could lead to a situation in which </w:t>
      </w:r>
      <w:r w:rsidRPr="00D62F3E">
        <w:rPr>
          <w:u w:val="single"/>
        </w:rPr>
        <w:t>both countries find themselves unable to back down and without peaceful paths to resolve the dispute</w:t>
      </w:r>
      <w:r w:rsidRPr="00D62F3E">
        <w:rPr>
          <w:sz w:val="16"/>
          <w:szCs w:val="16"/>
        </w:rPr>
        <w:t>. Of course, India may not attempt an operation as audacious as its 1984 occupation of the Siachen Glacier, or as risk-acceptant as its planned 2001 cross-border capture of Pakistani guard posts. Even so, there are ample reasons for analysts to question the standing assumptions about how the next South Asia crisis might begin. Doing so is a necessary first step toward thinking through the full range of possible crises and how states might prepare for them. With that in mind, scholars and policymakers should analyze and debate several questions: What are the different types of crisis catalysts and how might escalation pathways vary by type? What are the beliefs on each side about crisis management and control, and are there shared ideas about escalation thresholds? And, how are changes in military, surveillance, and other relevant technologies affecting crisis calculations? These are all questions without easy answers, but they demand attention. Preparing for the next crisis on the basis of the last one runs the same risks as planning to fight the next war in the same way as the previous one. Both India and Pakistan, as well as third parties interested in trying to facilitate crisis de-escalation and termination, would be wise to plan for a range of contingencies. Crisis management in South Asia is hugely consequential. A limited nuclear exchange between India and Pakistan would be disastrous for people in the region, but the effects could spread well beyond South Asia. Preventing the next crisis from escalating to a point at which nuclear weapons might be used is therefore a global imperative. It is far better that the next South Asia crisis be managed, to the extent possible, with careful planning and preparation, rather than counting on luck to see it through.</w:t>
      </w:r>
    </w:p>
    <w:p w14:paraId="03DAAD54" w14:textId="699278B1" w:rsidR="00891A51" w:rsidRPr="00D62F3E" w:rsidRDefault="00891A51" w:rsidP="00891A51">
      <w:pPr>
        <w:pStyle w:val="Heading3"/>
      </w:pPr>
      <w:r w:rsidRPr="00D62F3E">
        <w:t>Solvency</w:t>
      </w:r>
    </w:p>
    <w:p w14:paraId="5CCAAFDE" w14:textId="487D23FE" w:rsidR="0057288C" w:rsidRPr="00D62F3E" w:rsidRDefault="0057288C" w:rsidP="0057288C">
      <w:pPr>
        <w:pStyle w:val="Heading4"/>
      </w:pPr>
      <w:r w:rsidRPr="00D62F3E">
        <w:t>Plan text : In the Republic of India, a free press should prioritize objectivity over advocacy.</w:t>
      </w:r>
    </w:p>
    <w:p w14:paraId="66C9D11B" w14:textId="77777777" w:rsidR="0057288C" w:rsidRPr="00D62F3E" w:rsidRDefault="0057288C" w:rsidP="0057288C"/>
    <w:p w14:paraId="6767E381" w14:textId="77777777" w:rsidR="0057288C" w:rsidRPr="00D62F3E" w:rsidRDefault="0057288C" w:rsidP="0057288C">
      <w:r w:rsidRPr="00D62F3E">
        <w:rPr>
          <w:rStyle w:val="Style13ptBold"/>
        </w:rPr>
        <w:t>Express News Service 98</w:t>
      </w:r>
      <w:r w:rsidRPr="00D62F3E">
        <w:t xml:space="preserve"> [  Express News Service is a subset of Indian Express. Nov 18 1998  Indian Express “Journalists should strive for objectivity”https://indianexpress.com/article/news-archive/journalists-should-strive-for-objectivity/lite/ ] // aaditg</w:t>
      </w:r>
    </w:p>
    <w:p w14:paraId="178FBEE2" w14:textId="77777777" w:rsidR="0057288C" w:rsidRPr="00D62F3E" w:rsidRDefault="0057288C" w:rsidP="0057288C">
      <w:r w:rsidRPr="00D62F3E">
        <w:t>*solvency advocate</w:t>
      </w:r>
    </w:p>
    <w:p w14:paraId="009A909D" w14:textId="77777777" w:rsidR="0057288C" w:rsidRPr="00D62F3E" w:rsidRDefault="0057288C" w:rsidP="0057288C">
      <w:pPr>
        <w:rPr>
          <w:rStyle w:val="StyleUnderline"/>
        </w:rPr>
      </w:pPr>
      <w:r w:rsidRPr="00D62F3E">
        <w:t xml:space="preserve">SURAT, Nov 18: </w:t>
      </w:r>
      <w:r w:rsidRPr="00D62F3E">
        <w:rPr>
          <w:rStyle w:val="StyleUnderline"/>
          <w:highlight w:val="green"/>
        </w:rPr>
        <w:t>Journalists should</w:t>
      </w:r>
      <w:r w:rsidRPr="00D62F3E">
        <w:t xml:space="preserve"> constantly </w:t>
      </w:r>
      <w:r w:rsidRPr="00D62F3E">
        <w:rPr>
          <w:rStyle w:val="StyleUnderline"/>
          <w:highlight w:val="green"/>
        </w:rPr>
        <w:t>strive for objectivity</w:t>
      </w:r>
      <w:r w:rsidRPr="00D62F3E">
        <w:rPr>
          <w:rStyle w:val="StyleUnderline"/>
        </w:rPr>
        <w:t xml:space="preserve"> and always stick to the truth.</w:t>
      </w:r>
      <w:r w:rsidRPr="00D62F3E">
        <w:t xml:space="preserve"> This was </w:t>
      </w:r>
      <w:r w:rsidRPr="00D62F3E">
        <w:rPr>
          <w:rStyle w:val="StyleUnderline"/>
          <w:highlight w:val="green"/>
        </w:rPr>
        <w:t>stated b</w:t>
      </w:r>
      <w:r w:rsidRPr="00D62F3E">
        <w:rPr>
          <w:highlight w:val="green"/>
        </w:rPr>
        <w:t>y</w:t>
      </w:r>
      <w:r w:rsidRPr="00D62F3E">
        <w:t xml:space="preserve"> senior journalist and noted litterateur </w:t>
      </w:r>
      <w:r w:rsidRPr="00D62F3E">
        <w:rPr>
          <w:rStyle w:val="StyleUnderline"/>
          <w:highlight w:val="green"/>
        </w:rPr>
        <w:t>Bhagwati Kumar Sharma</w:t>
      </w:r>
      <w:r w:rsidRPr="00D62F3E">
        <w:t xml:space="preserve">, while speaking at `Media Discussion’ organised by the District Information department for students of the Journalism faculty </w:t>
      </w:r>
      <w:r w:rsidRPr="00D62F3E">
        <w:rPr>
          <w:rStyle w:val="StyleUnderline"/>
          <w:highlight w:val="green"/>
        </w:rPr>
        <w:t>of</w:t>
      </w:r>
      <w:r w:rsidRPr="00D62F3E">
        <w:rPr>
          <w:rStyle w:val="StyleUnderline"/>
        </w:rPr>
        <w:t xml:space="preserve"> the </w:t>
      </w:r>
      <w:r w:rsidRPr="00D62F3E">
        <w:rPr>
          <w:rStyle w:val="StyleUnderline"/>
          <w:highlight w:val="green"/>
        </w:rPr>
        <w:t>South Gujarat University</w:t>
      </w:r>
      <w:r w:rsidRPr="00D62F3E">
        <w:t xml:space="preserve"> at the University campus on Wednesday. Entitled `National Issues and the Role of Media’, speakers spoke on a number of topics and problems faced by the country at present. During the discussion, Sharma stressed on the causes and origin of a number of major burning issues and how journalism could be used to solve these. </w:t>
      </w:r>
      <w:r w:rsidRPr="00D62F3E">
        <w:rPr>
          <w:rStyle w:val="StyleUnderline"/>
        </w:rPr>
        <w:t>Commenting on the credibility of news,</w:t>
      </w:r>
      <w:r w:rsidRPr="00D62F3E">
        <w:t xml:space="preserve"> </w:t>
      </w:r>
      <w:r w:rsidRPr="00D62F3E">
        <w:rPr>
          <w:rStyle w:val="StyleUnderline"/>
        </w:rPr>
        <w:t xml:space="preserve">the </w:t>
      </w:r>
      <w:r w:rsidRPr="00D62F3E">
        <w:rPr>
          <w:rStyle w:val="StyleUnderline"/>
          <w:highlight w:val="green"/>
        </w:rPr>
        <w:t>senior journalist</w:t>
      </w:r>
      <w:r w:rsidRPr="00D62F3E">
        <w:t xml:space="preserve"> who has spent about 50 years in the profession, </w:t>
      </w:r>
      <w:r w:rsidRPr="00D62F3E">
        <w:rPr>
          <w:rStyle w:val="StyleUnderline"/>
          <w:highlight w:val="green"/>
        </w:rPr>
        <w:t>told t</w:t>
      </w:r>
      <w:r w:rsidRPr="00D62F3E">
        <w:rPr>
          <w:rStyle w:val="StyleUnderline"/>
        </w:rPr>
        <w:t xml:space="preserve">he aspiring journalists that </w:t>
      </w:r>
      <w:r w:rsidRPr="00D62F3E">
        <w:rPr>
          <w:rStyle w:val="StyleUnderline"/>
          <w:highlight w:val="green"/>
        </w:rPr>
        <w:t>one must beware</w:t>
      </w:r>
      <w:r w:rsidRPr="00D62F3E">
        <w:rPr>
          <w:rStyle w:val="StyleUnderline"/>
        </w:rPr>
        <w:t xml:space="preserve"> the </w:t>
      </w:r>
      <w:r w:rsidRPr="00D62F3E">
        <w:rPr>
          <w:rStyle w:val="StyleUnderline"/>
          <w:highlight w:val="green"/>
        </w:rPr>
        <w:t>pitfalls</w:t>
      </w:r>
      <w:r w:rsidRPr="00D62F3E">
        <w:rPr>
          <w:rStyle w:val="StyleUnderline"/>
        </w:rPr>
        <w:t xml:space="preserve"> while in the field.</w:t>
      </w:r>
      <w:r w:rsidRPr="00D62F3E">
        <w:t xml:space="preserve"> He added that a feeling for welfare of the society along with a deep sense of responsibility were essential in everyone aspiring to be in the field, though he regretted the decline in sincerity and values among the journalistic fraternity in the past few years. Acting vice-chancellor of the university </w:t>
      </w:r>
      <w:r w:rsidRPr="00D62F3E">
        <w:rPr>
          <w:rStyle w:val="StyleUnderline"/>
          <w:highlight w:val="green"/>
        </w:rPr>
        <w:t>R N Shelat</w:t>
      </w:r>
      <w:r w:rsidRPr="00D62F3E">
        <w:t xml:space="preserve">, in his speech </w:t>
      </w:r>
      <w:r w:rsidRPr="00D62F3E">
        <w:rPr>
          <w:rStyle w:val="StyleUnderline"/>
          <w:highlight w:val="green"/>
        </w:rPr>
        <w:t>said</w:t>
      </w:r>
      <w:r w:rsidRPr="00D62F3E">
        <w:rPr>
          <w:rStyle w:val="StyleUnderline"/>
        </w:rPr>
        <w:t xml:space="preserve"> that the </w:t>
      </w:r>
      <w:r w:rsidRPr="00D62F3E">
        <w:rPr>
          <w:rStyle w:val="StyleUnderline"/>
          <w:highlight w:val="green"/>
        </w:rPr>
        <w:t>aspiring journalists could take up issues</w:t>
      </w:r>
      <w:r w:rsidRPr="00D62F3E">
        <w:rPr>
          <w:rStyle w:val="StyleUnderline"/>
        </w:rPr>
        <w:t xml:space="preserve"> like illiteracy, health, unemployment, poverty and do whatever possible to </w:t>
      </w:r>
      <w:r w:rsidRPr="00D62F3E">
        <w:rPr>
          <w:rStyle w:val="StyleUnderline"/>
          <w:highlight w:val="green"/>
        </w:rPr>
        <w:t>help in</w:t>
      </w:r>
      <w:r w:rsidRPr="00D62F3E">
        <w:rPr>
          <w:rStyle w:val="StyleUnderline"/>
        </w:rPr>
        <w:t xml:space="preserve"> </w:t>
      </w:r>
      <w:r w:rsidRPr="00D62F3E">
        <w:rPr>
          <w:rStyle w:val="StyleUnderline"/>
          <w:highlight w:val="green"/>
        </w:rPr>
        <w:t xml:space="preserve">solving these </w:t>
      </w:r>
      <w:r w:rsidRPr="00D62F3E">
        <w:rPr>
          <w:rStyle w:val="StyleUnderline"/>
        </w:rPr>
        <w:t>national</w:t>
      </w:r>
      <w:r w:rsidRPr="00D62F3E">
        <w:rPr>
          <w:rStyle w:val="StyleUnderline"/>
          <w:highlight w:val="green"/>
        </w:rPr>
        <w:t xml:space="preserve"> problems</w:t>
      </w:r>
      <w:r w:rsidRPr="00D62F3E">
        <w:t xml:space="preserve">. Also speaking on the occasion, </w:t>
      </w:r>
      <w:r w:rsidRPr="00D62F3E">
        <w:rPr>
          <w:rStyle w:val="StyleUnderline"/>
        </w:rPr>
        <w:t>Daksha Vamdatt</w:t>
      </w:r>
      <w:r w:rsidRPr="00D62F3E">
        <w:t xml:space="preserve">, head of Journalism and English Literature departments in the SGU strongly criticised vulgarity being portrayed through the print and electronic media and said that journalists ought to be very careful as they influenced a large number of readers and viewers. </w:t>
      </w:r>
      <w:r w:rsidRPr="00D62F3E">
        <w:rPr>
          <w:rStyle w:val="StyleUnderline"/>
        </w:rPr>
        <w:t xml:space="preserve">Kalpana </w:t>
      </w:r>
      <w:r w:rsidRPr="00D62F3E">
        <w:rPr>
          <w:rStyle w:val="StyleUnderline"/>
          <w:highlight w:val="green"/>
        </w:rPr>
        <w:t>Rao</w:t>
      </w:r>
      <w:r w:rsidRPr="00D62F3E">
        <w:t xml:space="preserve">, a lecturer at the journalism department </w:t>
      </w:r>
      <w:r w:rsidRPr="00D62F3E">
        <w:rPr>
          <w:rStyle w:val="StyleUnderline"/>
          <w:highlight w:val="green"/>
        </w:rPr>
        <w:t>said</w:t>
      </w:r>
      <w:r w:rsidRPr="00D62F3E">
        <w:t xml:space="preserve"> that </w:t>
      </w:r>
      <w:r w:rsidRPr="00D62F3E">
        <w:rPr>
          <w:rStyle w:val="StyleUnderline"/>
          <w:highlight w:val="green"/>
        </w:rPr>
        <w:t>students should</w:t>
      </w:r>
      <w:r w:rsidRPr="00D62F3E">
        <w:rPr>
          <w:rStyle w:val="StyleUnderline"/>
        </w:rPr>
        <w:t xml:space="preserve"> rather </w:t>
      </w:r>
      <w:r w:rsidRPr="00D62F3E">
        <w:rPr>
          <w:rStyle w:val="StyleUnderline"/>
          <w:highlight w:val="green"/>
        </w:rPr>
        <w:t>focus on developmental journalism than sensationalising news</w:t>
      </w:r>
      <w:r w:rsidRPr="00D62F3E">
        <w:t xml:space="preserve">. She </w:t>
      </w:r>
      <w:r w:rsidRPr="00D62F3E">
        <w:rPr>
          <w:rStyle w:val="StyleUnderline"/>
        </w:rPr>
        <w:t xml:space="preserve">sharply criticised the role of newspapers in creating “communally sensitive situations” by printing provocative stories. </w:t>
      </w:r>
      <w:r w:rsidRPr="00D62F3E">
        <w:t xml:space="preserve">Earlier Deputy Information Director </w:t>
      </w:r>
      <w:r w:rsidRPr="00D62F3E">
        <w:rPr>
          <w:rStyle w:val="StyleUnderline"/>
        </w:rPr>
        <w:t>Narhari Barot cited examples of social themes being taken up by journalism students of Ahmedabad.</w:t>
      </w:r>
      <w:r w:rsidRPr="00D62F3E">
        <w:t xml:space="preserve"> The </w:t>
      </w:r>
      <w:r w:rsidRPr="00D62F3E">
        <w:rPr>
          <w:rStyle w:val="StyleUnderline"/>
        </w:rPr>
        <w:t>vote of thanks was offered by Assistant Information Director Cecil Christie.</w:t>
      </w:r>
    </w:p>
    <w:p w14:paraId="0750296D" w14:textId="77777777" w:rsidR="0057288C" w:rsidRPr="00D62F3E" w:rsidRDefault="0057288C" w:rsidP="0057288C">
      <w:pPr>
        <w:pStyle w:val="Heading4"/>
        <w:rPr>
          <w:rStyle w:val="StyleUnderline"/>
        </w:rPr>
      </w:pPr>
      <w:r w:rsidRPr="00D62F3E">
        <w:rPr>
          <w:rStyle w:val="StyleUnderline"/>
          <w:u w:val="none"/>
        </w:rPr>
        <w:t>Objectivity</w:t>
      </w:r>
      <w:r w:rsidRPr="00D62F3E">
        <w:rPr>
          <w:rStyle w:val="StyleUnderline"/>
        </w:rPr>
        <w:t xml:space="preserve"> </w:t>
      </w:r>
      <w:r w:rsidRPr="00D62F3E">
        <w:rPr>
          <w:rStyle w:val="StyleUnderline"/>
          <w:i/>
          <w:iCs w:val="0"/>
        </w:rPr>
        <w:t>deconstruct</w:t>
      </w:r>
      <w:r w:rsidRPr="00D62F3E">
        <w:rPr>
          <w:rStyle w:val="StyleUnderline"/>
          <w:i/>
          <w:iCs w:val="0"/>
          <w:u w:val="none"/>
        </w:rPr>
        <w:t>s</w:t>
      </w:r>
      <w:r w:rsidRPr="00D62F3E">
        <w:rPr>
          <w:rStyle w:val="StyleUnderline"/>
        </w:rPr>
        <w:t xml:space="preserve"> </w:t>
      </w:r>
      <w:r w:rsidRPr="00D62F3E">
        <w:rPr>
          <w:rStyle w:val="StyleUnderline"/>
          <w:u w:val="none"/>
        </w:rPr>
        <w:t>threat construction</w:t>
      </w:r>
    </w:p>
    <w:p w14:paraId="2951F3FF" w14:textId="77777777" w:rsidR="0057288C" w:rsidRPr="00D62F3E" w:rsidRDefault="0057288C" w:rsidP="0057288C">
      <w:r w:rsidRPr="00D62F3E">
        <w:rPr>
          <w:rStyle w:val="Style13ptBold"/>
        </w:rPr>
        <w:t>Qadri 20</w:t>
      </w:r>
      <w:r w:rsidRPr="00D62F3E">
        <w:t xml:space="preserve"> [ Nasser Qadr has a  Ph.D., PMP and is Director of Data Science. ‘Framing terrorism and migration in the USA: the</w:t>
      </w:r>
    </w:p>
    <w:p w14:paraId="480A365B" w14:textId="77777777" w:rsidR="0057288C" w:rsidRPr="00D62F3E" w:rsidRDefault="0057288C" w:rsidP="0057288C">
      <w:r w:rsidRPr="00D62F3E">
        <w:t xml:space="preserve">role of the media in securitization processes.” 2020  University of Glasgow  </w:t>
      </w:r>
      <w:hyperlink r:id="rId11" w:history="1">
        <w:r w:rsidRPr="00D62F3E">
          <w:rPr>
            <w:rStyle w:val="Hyperlink"/>
          </w:rPr>
          <w:t>https://theses.gla.ac.uk/77872/1/2020QadriPhD.pdf</w:t>
        </w:r>
      </w:hyperlink>
      <w:r w:rsidRPr="00D62F3E">
        <w:t>] //aaditg</w:t>
      </w:r>
    </w:p>
    <w:p w14:paraId="4AD42E27" w14:textId="77777777" w:rsidR="0057288C" w:rsidRPr="00D62F3E" w:rsidRDefault="0057288C" w:rsidP="0057288C">
      <w:r w:rsidRPr="00D62F3E">
        <w:rPr>
          <w:rStyle w:val="StyleUnderline"/>
        </w:rPr>
        <w:t xml:space="preserve">The wide </w:t>
      </w:r>
      <w:r w:rsidRPr="00D62F3E">
        <w:rPr>
          <w:rStyle w:val="StyleUnderline"/>
          <w:highlight w:val="green"/>
        </w:rPr>
        <w:t>audienc</w:t>
      </w:r>
      <w:r w:rsidRPr="00D62F3E">
        <w:rPr>
          <w:rStyle w:val="StyleUnderline"/>
        </w:rPr>
        <w:t>e that the press commands, the high level of e</w:t>
      </w:r>
      <w:r w:rsidRPr="00D62F3E">
        <w:rPr>
          <w:rStyle w:val="StyleUnderline"/>
          <w:highlight w:val="green"/>
        </w:rPr>
        <w:t>ngagement</w:t>
      </w:r>
      <w:r w:rsidRPr="00D62F3E">
        <w:rPr>
          <w:rStyle w:val="StyleUnderline"/>
        </w:rPr>
        <w:t xml:space="preserve"> between the public and the press</w:t>
      </w:r>
      <w:r w:rsidRPr="00D62F3E">
        <w:t xml:space="preserve"> (as discussed in section 1.4.1), </w:t>
      </w:r>
      <w:r w:rsidRPr="00D62F3E">
        <w:rPr>
          <w:rStyle w:val="StyleUnderline"/>
        </w:rPr>
        <w:t xml:space="preserve">and </w:t>
      </w:r>
      <w:r w:rsidRPr="00D62F3E">
        <w:rPr>
          <w:rStyle w:val="Emphasis"/>
        </w:rPr>
        <w:t xml:space="preserve">the </w:t>
      </w:r>
      <w:r w:rsidRPr="00D62F3E">
        <w:rPr>
          <w:rStyle w:val="Emphasis"/>
          <w:highlight w:val="green"/>
        </w:rPr>
        <w:t>press’ powerful role</w:t>
      </w:r>
      <w:r w:rsidRPr="00D62F3E">
        <w:rPr>
          <w:rStyle w:val="StyleUnderline"/>
          <w:highlight w:val="green"/>
        </w:rPr>
        <w:t xml:space="preserve"> as</w:t>
      </w:r>
      <w:r w:rsidRPr="00D62F3E">
        <w:rPr>
          <w:rStyle w:val="StyleUnderline"/>
        </w:rPr>
        <w:t xml:space="preserve"> a </w:t>
      </w:r>
      <w:r w:rsidRPr="00D62F3E">
        <w:rPr>
          <w:rStyle w:val="StyleUnderline"/>
          <w:highlight w:val="green"/>
        </w:rPr>
        <w:t>mediator between political elites and the public</w:t>
      </w:r>
      <w:r w:rsidRPr="00D62F3E">
        <w:rPr>
          <w:rStyle w:val="StyleUnderline"/>
        </w:rPr>
        <w:t xml:space="preserve"> </w:t>
      </w:r>
      <w:r w:rsidRPr="00D62F3E">
        <w:rPr>
          <w:rStyle w:val="Emphasis"/>
          <w:highlight w:val="green"/>
        </w:rPr>
        <w:t>makes it</w:t>
      </w:r>
      <w:r w:rsidRPr="00D62F3E">
        <w:rPr>
          <w:rStyle w:val="StyleUnderline"/>
        </w:rPr>
        <w:t xml:space="preserve"> </w:t>
      </w:r>
      <w:r w:rsidRPr="00D62F3E">
        <w:rPr>
          <w:rStyle w:val="StyleUnderline"/>
          <w:highlight w:val="green"/>
        </w:rPr>
        <w:t>a</w:t>
      </w:r>
      <w:r w:rsidRPr="00D62F3E">
        <w:rPr>
          <w:rStyle w:val="StyleUnderline"/>
        </w:rPr>
        <w:t xml:space="preserve"> particularly </w:t>
      </w:r>
      <w:r w:rsidRPr="00D62F3E">
        <w:rPr>
          <w:rStyle w:val="Emphasis"/>
          <w:highlight w:val="green"/>
        </w:rPr>
        <w:t>indispensable part of</w:t>
      </w:r>
      <w:r w:rsidRPr="00D62F3E">
        <w:rPr>
          <w:rStyle w:val="StyleUnderline"/>
        </w:rPr>
        <w:t xml:space="preserve"> the </w:t>
      </w:r>
      <w:r w:rsidRPr="00D62F3E">
        <w:rPr>
          <w:rStyle w:val="StyleUnderline"/>
          <w:highlight w:val="green"/>
        </w:rPr>
        <w:t>s</w:t>
      </w:r>
      <w:r w:rsidRPr="00D62F3E">
        <w:rPr>
          <w:rStyle w:val="Emphasis"/>
          <w:highlight w:val="green"/>
        </w:rPr>
        <w:t>ecuritization</w:t>
      </w:r>
      <w:r w:rsidRPr="00D62F3E">
        <w:rPr>
          <w:rStyle w:val="StyleUnderline"/>
        </w:rPr>
        <w:t xml:space="preserve"> proces</w:t>
      </w:r>
      <w:r w:rsidRPr="00D62F3E">
        <w:t xml:space="preserve">s. Per Entman (2004: 3), political elites may have the upper hand in shaping the domains of security discourse, but they are “conditioned in part by how fully the media cooperate.” The general public’s reliance on mass media – particularly accessible and low cost formats like television, print and radio news for political learning (Page et al., 1987: 24) – </w:t>
      </w:r>
      <w:r w:rsidRPr="00D62F3E">
        <w:rPr>
          <w:rStyle w:val="StyleUnderline"/>
        </w:rPr>
        <w:t xml:space="preserve">as </w:t>
      </w:r>
      <w:r w:rsidRPr="00D62F3E">
        <w:rPr>
          <w:rStyle w:val="StyleUnderline"/>
          <w:highlight w:val="green"/>
        </w:rPr>
        <w:t>the primary source of information</w:t>
      </w:r>
      <w:r w:rsidRPr="00D62F3E">
        <w:rPr>
          <w:rStyle w:val="StyleUnderline"/>
        </w:rPr>
        <w:t xml:space="preserve"> on political content (</w:t>
      </w:r>
      <w:r w:rsidRPr="00D62F3E">
        <w:t xml:space="preserve">Iyengar &amp; Kinder, 1987; Krosnick &amp; Kinder, 1990; McCombs &amp; Shaw, 1972; Zaller, 1992) is </w:t>
      </w:r>
      <w:r w:rsidRPr="00D62F3E">
        <w:rPr>
          <w:rStyle w:val="StyleUnderline"/>
          <w:highlight w:val="green"/>
        </w:rPr>
        <w:t>likely intensified for security issues given</w:t>
      </w:r>
      <w:r w:rsidRPr="00D62F3E">
        <w:rPr>
          <w:rStyle w:val="StyleUnderline"/>
        </w:rPr>
        <w:t xml:space="preserve"> that “[i]</w:t>
      </w:r>
      <w:r w:rsidRPr="00D62F3E">
        <w:rPr>
          <w:rStyle w:val="StyleUnderline"/>
          <w:highlight w:val="green"/>
        </w:rPr>
        <w:t>n times of crisis</w:t>
      </w:r>
      <w:r w:rsidRPr="00D62F3E">
        <w:rPr>
          <w:rStyle w:val="StyleUnderline"/>
        </w:rPr>
        <w:t xml:space="preserve">, </w:t>
      </w:r>
      <w:r w:rsidRPr="00D62F3E">
        <w:rPr>
          <w:rStyle w:val="StyleUnderline"/>
          <w:highlight w:val="green"/>
        </w:rPr>
        <w:t>citizens turn to political leaders and</w:t>
      </w:r>
      <w:r w:rsidRPr="00D62F3E">
        <w:rPr>
          <w:rStyle w:val="StyleUnderline"/>
        </w:rPr>
        <w:t xml:space="preserve"> the </w:t>
      </w:r>
      <w:r w:rsidRPr="00D62F3E">
        <w:rPr>
          <w:rStyle w:val="StyleUnderline"/>
          <w:highlight w:val="green"/>
        </w:rPr>
        <w:t>media to make sense of</w:t>
      </w:r>
      <w:r w:rsidRPr="00D62F3E">
        <w:rPr>
          <w:rStyle w:val="StyleUnderline"/>
        </w:rPr>
        <w:t xml:space="preserve"> new and frightening </w:t>
      </w:r>
      <w:r w:rsidRPr="00D62F3E">
        <w:rPr>
          <w:rStyle w:val="StyleUnderline"/>
          <w:highlight w:val="green"/>
        </w:rPr>
        <w:t>events”</w:t>
      </w:r>
      <w:r w:rsidRPr="00D62F3E">
        <w:rPr>
          <w:rStyle w:val="StyleUnderline"/>
        </w:rPr>
        <w:t xml:space="preserve"> </w:t>
      </w:r>
      <w:r w:rsidRPr="00D62F3E">
        <w:rPr>
          <w:rStyle w:val="StyleUnderline"/>
          <w:highlight w:val="green"/>
        </w:rPr>
        <w:t>(</w:t>
      </w:r>
      <w:r w:rsidRPr="00D62F3E">
        <w:rPr>
          <w:rStyle w:val="StyleUnderline"/>
        </w:rPr>
        <w:t xml:space="preserve">Gadarian, 2010: 469). </w:t>
      </w:r>
      <w:r w:rsidRPr="00D62F3E">
        <w:rPr>
          <w:rStyle w:val="StyleUnderline"/>
          <w:highlight w:val="green"/>
        </w:rPr>
        <w:t xml:space="preserve">This layer of mediation </w:t>
      </w:r>
      <w:r w:rsidRPr="00D62F3E">
        <w:rPr>
          <w:rStyle w:val="StyleUnderline"/>
        </w:rPr>
        <w:t xml:space="preserve">between political elites and the public, however, </w:t>
      </w:r>
      <w:r w:rsidRPr="00D62F3E">
        <w:rPr>
          <w:rStyle w:val="StyleUnderline"/>
          <w:highlight w:val="green"/>
        </w:rPr>
        <w:t>can transform messages through partisan filters,</w:t>
      </w:r>
      <w:r w:rsidRPr="00D62F3E">
        <w:rPr>
          <w:rStyle w:val="StyleUnderline"/>
        </w:rPr>
        <w:t xml:space="preserve"> </w:t>
      </w:r>
      <w:r w:rsidRPr="00D62F3E">
        <w:rPr>
          <w:rStyle w:val="StyleUnderline"/>
          <w:highlight w:val="green"/>
        </w:rPr>
        <w:t>as well as selection,</w:t>
      </w:r>
      <w:r w:rsidRPr="00D62F3E">
        <w:rPr>
          <w:rStyle w:val="StyleUnderline"/>
        </w:rPr>
        <w:t xml:space="preserve"> emphasis </w:t>
      </w:r>
      <w:r w:rsidRPr="00D62F3E">
        <w:rPr>
          <w:rStyle w:val="StyleUnderline"/>
          <w:highlight w:val="green"/>
        </w:rPr>
        <w:t>and omission of certain featur</w:t>
      </w:r>
      <w:r w:rsidRPr="00D62F3E">
        <w:rPr>
          <w:rStyle w:val="StyleUnderline"/>
        </w:rPr>
        <w:t xml:space="preserve">es and frames, thus </w:t>
      </w:r>
      <w:r w:rsidRPr="00D62F3E">
        <w:rPr>
          <w:rStyle w:val="StyleUnderline"/>
          <w:highlight w:val="green"/>
        </w:rPr>
        <w:t>shaping audience evaluations and influencing voters’ political preferences</w:t>
      </w:r>
      <w:r w:rsidRPr="00D62F3E">
        <w:rPr>
          <w:rStyle w:val="StyleUnderline"/>
        </w:rPr>
        <w:t xml:space="preserve"> (Dalton, Beck, &amp; Huckfeldt, 1998; Page et al</w:t>
      </w:r>
      <w:r w:rsidRPr="00D62F3E">
        <w:rPr>
          <w:rStyle w:val="StyleUnderline"/>
          <w:highlight w:val="green"/>
        </w:rPr>
        <w:t>.,</w:t>
      </w:r>
      <w:r w:rsidRPr="00D62F3E">
        <w:rPr>
          <w:rStyle w:val="StyleUnderline"/>
        </w:rPr>
        <w:t xml:space="preserve"> 1987</w:t>
      </w:r>
      <w:r w:rsidRPr="00D62F3E">
        <w:t xml:space="preserve">). In a democratic environment, </w:t>
      </w:r>
      <w:r w:rsidRPr="00D62F3E">
        <w:rPr>
          <w:rStyle w:val="StyleUnderline"/>
          <w:highlight w:val="green"/>
        </w:rPr>
        <w:t>these influences can trickle back</w:t>
      </w:r>
      <w:r w:rsidRPr="00D62F3E">
        <w:rPr>
          <w:rStyle w:val="StyleUnderline"/>
        </w:rPr>
        <w:t xml:space="preserve"> up to </w:t>
      </w:r>
      <w:r w:rsidRPr="00D62F3E">
        <w:rPr>
          <w:rStyle w:val="StyleUnderline"/>
          <w:highlight w:val="green"/>
        </w:rPr>
        <w:t>shape “the public policy agenda</w:t>
      </w:r>
      <w:r w:rsidRPr="00D62F3E">
        <w:rPr>
          <w:highlight w:val="green"/>
        </w:rPr>
        <w:t xml:space="preserve">, </w:t>
      </w:r>
      <w:r w:rsidRPr="00D62F3E">
        <w:rPr>
          <w:rStyle w:val="StyleUnderline"/>
          <w:highlight w:val="green"/>
        </w:rPr>
        <w:t>including</w:t>
      </w:r>
      <w:r w:rsidRPr="00D62F3E">
        <w:rPr>
          <w:rStyle w:val="StyleUnderline"/>
        </w:rPr>
        <w:t xml:space="preserve"> the </w:t>
      </w:r>
      <w:r w:rsidRPr="00D62F3E">
        <w:rPr>
          <w:rStyle w:val="StyleUnderline"/>
          <w:highlight w:val="green"/>
        </w:rPr>
        <w:t>response to events by government officials</w:t>
      </w:r>
      <w:r w:rsidRPr="00D62F3E">
        <w:rPr>
          <w:rStyle w:val="StyleUnderline"/>
        </w:rPr>
        <w:t xml:space="preserve"> and the security services</w:t>
      </w:r>
      <w:r w:rsidRPr="00D62F3E">
        <w:t>” (Norris et al., 2003: 13</w:t>
      </w:r>
      <w:r w:rsidRPr="00D62F3E">
        <w:rPr>
          <w:rStyle w:val="StyleUnderline"/>
        </w:rPr>
        <w:t xml:space="preserve">). While </w:t>
      </w:r>
      <w:r w:rsidRPr="00D62F3E">
        <w:rPr>
          <w:rStyle w:val="StyleUnderline"/>
          <w:highlight w:val="green"/>
        </w:rPr>
        <w:t>other non-state actors</w:t>
      </w:r>
      <w:r w:rsidRPr="00D62F3E">
        <w:t xml:space="preserve"> – NGOs, religious elites, corporations, lobbyists – </w:t>
      </w:r>
      <w:r w:rsidRPr="00D62F3E">
        <w:rPr>
          <w:rStyle w:val="StyleUnderline"/>
        </w:rPr>
        <w:t xml:space="preserve">may </w:t>
      </w:r>
      <w:r w:rsidRPr="00D62F3E">
        <w:rPr>
          <w:rStyle w:val="StyleUnderline"/>
          <w:highlight w:val="green"/>
        </w:rPr>
        <w:t>have similar influences,</w:t>
      </w:r>
      <w:r w:rsidRPr="00D62F3E">
        <w:t xml:space="preserve"> </w:t>
      </w:r>
      <w:r w:rsidRPr="00D62F3E">
        <w:rPr>
          <w:rStyle w:val="StyleUnderline"/>
        </w:rPr>
        <w:t xml:space="preserve">their </w:t>
      </w:r>
      <w:r w:rsidRPr="00D62F3E">
        <w:rPr>
          <w:rStyle w:val="StyleUnderline"/>
          <w:highlight w:val="green"/>
        </w:rPr>
        <w:t>influence is constrained</w:t>
      </w:r>
      <w:r w:rsidRPr="00D62F3E">
        <w:rPr>
          <w:rStyle w:val="StyleUnderline"/>
        </w:rPr>
        <w:t xml:space="preserve"> </w:t>
      </w:r>
      <w:r w:rsidRPr="00D62F3E">
        <w:rPr>
          <w:rStyle w:val="StyleUnderline"/>
          <w:highlight w:val="green"/>
        </w:rPr>
        <w:t>to specific domains</w:t>
      </w:r>
      <w:r w:rsidRPr="00D62F3E">
        <w:t xml:space="preserve"> and issue areas, and thus </w:t>
      </w:r>
    </w:p>
    <w:p w14:paraId="48FB79FD" w14:textId="77777777" w:rsidR="0057288C" w:rsidRPr="00D62F3E" w:rsidRDefault="0057288C" w:rsidP="0057288C">
      <w:pPr>
        <w:pStyle w:val="Heading4"/>
      </w:pPr>
      <w:r w:rsidRPr="00D62F3E">
        <w:t>Objective news</w:t>
      </w:r>
      <w:r w:rsidRPr="00D62F3E">
        <w:rPr>
          <w:i/>
          <w:iCs w:val="0"/>
          <w:u w:val="single"/>
        </w:rPr>
        <w:t xml:space="preserve"> increases</w:t>
      </w:r>
      <w:r w:rsidRPr="00D62F3E">
        <w:t xml:space="preserve"> democracy and brings awareness to rise of Hindu nationalism</w:t>
      </w:r>
    </w:p>
    <w:p w14:paraId="7283C75C" w14:textId="77777777" w:rsidR="0057288C" w:rsidRPr="00D62F3E" w:rsidRDefault="0057288C" w:rsidP="0057288C">
      <w:r w:rsidRPr="00D62F3E">
        <w:rPr>
          <w:rStyle w:val="Style13ptBold"/>
        </w:rPr>
        <w:t>Stockman 2/1</w:t>
      </w:r>
      <w:r w:rsidRPr="00D62F3E">
        <w:t xml:space="preserve"> [Ms. Stockman is a member of the editorial board. 2/1/2022 “What an All-Women News Network in India Shows Us About Democracy” NYT </w:t>
      </w:r>
      <w:hyperlink r:id="rId12" w:history="1">
        <w:r w:rsidRPr="00D62F3E">
          <w:rPr>
            <w:rStyle w:val="Hyperlink"/>
          </w:rPr>
          <w:t>https://www.nytimes.com/2022/02/01/opinion/all-women-newspaper-india.html</w:t>
        </w:r>
      </w:hyperlink>
      <w:r w:rsidRPr="00D62F3E">
        <w:t>] //aaditg</w:t>
      </w:r>
    </w:p>
    <w:p w14:paraId="4483F634" w14:textId="77777777" w:rsidR="0057288C" w:rsidRPr="00D62F3E" w:rsidRDefault="0057288C" w:rsidP="0057288C">
      <w:pPr>
        <w:rPr>
          <w:rStyle w:val="StyleUnderline"/>
        </w:rPr>
      </w:pPr>
      <w:r w:rsidRPr="00D62F3E">
        <w:t>It started out as a literacy project</w:t>
      </w:r>
      <w:r w:rsidRPr="00D62F3E">
        <w:rPr>
          <w:rStyle w:val="StyleUnderline"/>
        </w:rPr>
        <w:t xml:space="preserve">. </w:t>
      </w:r>
      <w:r w:rsidRPr="00D62F3E">
        <w:rPr>
          <w:rStyle w:val="StyleUnderline"/>
          <w:highlight w:val="green"/>
        </w:rPr>
        <w:t>Dalit women</w:t>
      </w:r>
      <w:r w:rsidRPr="00D62F3E">
        <w:t xml:space="preserve">, formerly known as untouchables, </w:t>
      </w:r>
      <w:r w:rsidRPr="00D62F3E">
        <w:rPr>
          <w:rStyle w:val="StyleUnderline"/>
          <w:highlight w:val="green"/>
        </w:rPr>
        <w:t>hand-wrote a newsletter</w:t>
      </w:r>
      <w:r w:rsidRPr="00D62F3E">
        <w:rPr>
          <w:rStyle w:val="StyleUnderline"/>
        </w:rPr>
        <w:t xml:space="preserve"> about issues that mattered to them: Broken water pumps. Unpaved roads. Known rapists walking free</w:t>
      </w:r>
      <w:r w:rsidRPr="00D62F3E">
        <w:t xml:space="preserve">. </w:t>
      </w:r>
      <w:r w:rsidRPr="00D62F3E">
        <w:rPr>
          <w:rStyle w:val="StyleUnderline"/>
        </w:rPr>
        <w:t xml:space="preserve">In 2002 they started a newspaper that covered everything from illegal mining to murders. </w:t>
      </w:r>
      <w:r w:rsidRPr="00D62F3E">
        <w:t xml:space="preserve">Perhaps </w:t>
      </w:r>
      <w:r w:rsidRPr="00D62F3E">
        <w:rPr>
          <w:rStyle w:val="StyleUnderline"/>
        </w:rPr>
        <w:t xml:space="preserve">because Dalits make up about 20 percent of the population of the Indian state of Uttar Pradesh, </w:t>
      </w:r>
      <w:r w:rsidRPr="00D62F3E">
        <w:rPr>
          <w:rStyle w:val="StyleUnderline"/>
          <w:highlight w:val="green"/>
        </w:rPr>
        <w:t>some government officials started paying attention</w:t>
      </w:r>
      <w:r w:rsidRPr="00D62F3E">
        <w:rPr>
          <w:rStyle w:val="StyleUnderline"/>
        </w:rPr>
        <w:t>. Roads got paved</w:t>
      </w:r>
      <w:r w:rsidRPr="00D62F3E">
        <w:t xml:space="preserve">. </w:t>
      </w:r>
      <w:r w:rsidRPr="00D62F3E">
        <w:rPr>
          <w:rStyle w:val="StyleUnderline"/>
        </w:rPr>
        <w:t>Toilets got built. Hospitals got stocked with medicines</w:t>
      </w:r>
      <w:r w:rsidRPr="00D62F3E">
        <w:t xml:space="preserve">. “Almost every month, our reporting brings justice to people,” Kavita Devi, </w:t>
      </w:r>
      <w:r w:rsidRPr="00D62F3E">
        <w:rPr>
          <w:rStyle w:val="StyleUnderline"/>
        </w:rPr>
        <w:t>the paper’s editor in chief, told me in an email originally written in Hindi. Today the paper, Khabar Lahariya, whose name in Hindi means “news waves,” is a digital-first rural news network with its own talk shows and nearly 550,000 subscribers on YouTube.</w:t>
      </w:r>
      <w:r w:rsidRPr="00D62F3E">
        <w:t xml:space="preserve"> </w:t>
      </w:r>
      <w:r w:rsidRPr="00D62F3E">
        <w:rPr>
          <w:rStyle w:val="StyleUnderline"/>
        </w:rPr>
        <w:t>The publication ran up against the many familiar hurdles that can make news gathering as difficult as it is essential to the success of democracy.</w:t>
      </w:r>
      <w:r w:rsidRPr="00D62F3E">
        <w:t xml:space="preserve"> </w:t>
      </w:r>
      <w:r w:rsidRPr="00D62F3E">
        <w:rPr>
          <w:rStyle w:val="StyleUnderline"/>
        </w:rPr>
        <w:t>Reporters were intimidated and belittled</w:t>
      </w:r>
      <w:r w:rsidRPr="00D62F3E">
        <w:t xml:space="preserve">. </w:t>
      </w:r>
      <w:r w:rsidRPr="00D62F3E">
        <w:rPr>
          <w:rStyle w:val="StyleUnderline"/>
        </w:rPr>
        <w:t xml:space="preserve">It was </w:t>
      </w:r>
      <w:r w:rsidRPr="00D62F3E">
        <w:rPr>
          <w:rStyle w:val="StyleUnderline"/>
          <w:highlight w:val="green"/>
        </w:rPr>
        <w:t>hard to get taken seriously in a country where media giants</w:t>
      </w:r>
      <w:r w:rsidRPr="00D62F3E">
        <w:rPr>
          <w:rStyle w:val="StyleUnderline"/>
        </w:rPr>
        <w:t xml:space="preserve"> often </w:t>
      </w:r>
      <w:r w:rsidRPr="00D62F3E">
        <w:rPr>
          <w:rStyle w:val="StyleUnderline"/>
          <w:highlight w:val="green"/>
        </w:rPr>
        <w:t>hire high-caste men from big cities who kowtow to the party in office</w:t>
      </w:r>
      <w:r w:rsidRPr="00D62F3E">
        <w:rPr>
          <w:rStyle w:val="StyleUnderline"/>
        </w:rPr>
        <w:t xml:space="preserve">. The powerful don’t like pushback. And for a group of women who were viewed as powerless by virtue of their gender and caste, the </w:t>
      </w:r>
      <w:r w:rsidRPr="00D62F3E">
        <w:rPr>
          <w:rStyle w:val="StyleUnderline"/>
          <w:highlight w:val="green"/>
        </w:rPr>
        <w:t>power of the press was their only option</w:t>
      </w:r>
      <w:r w:rsidRPr="00D62F3E">
        <w:rPr>
          <w:rStyle w:val="StyleUnderline"/>
        </w:rPr>
        <w:t xml:space="preserve">. Democracy, </w:t>
      </w:r>
      <w:r w:rsidRPr="00D62F3E">
        <w:rPr>
          <w:rStyle w:val="StyleUnderline"/>
          <w:highlight w:val="green"/>
        </w:rPr>
        <w:t>their story shows us</w:t>
      </w:r>
      <w:r w:rsidRPr="00D62F3E">
        <w:rPr>
          <w:rStyle w:val="StyleUnderline"/>
        </w:rPr>
        <w:t xml:space="preserve">, </w:t>
      </w:r>
      <w:r w:rsidRPr="00D62F3E">
        <w:rPr>
          <w:rStyle w:val="StyleUnderline"/>
          <w:highlight w:val="green"/>
        </w:rPr>
        <w:t>requires not just courage</w:t>
      </w:r>
      <w:r w:rsidRPr="00D62F3E">
        <w:rPr>
          <w:rStyle w:val="StyleUnderline"/>
        </w:rPr>
        <w:t xml:space="preserve"> and hard </w:t>
      </w:r>
      <w:r w:rsidRPr="00D62F3E">
        <w:rPr>
          <w:rStyle w:val="StyleUnderline"/>
          <w:highlight w:val="green"/>
        </w:rPr>
        <w:t>work but also constant vigilance and ingenuity</w:t>
      </w:r>
      <w:r w:rsidRPr="00D62F3E">
        <w:rPr>
          <w:rStyle w:val="StyleUnderline"/>
        </w:rPr>
        <w:t xml:space="preserve"> in the face of change. The </w:t>
      </w:r>
      <w:r w:rsidRPr="00D62F3E">
        <w:rPr>
          <w:rStyle w:val="StyleUnderline"/>
          <w:highlight w:val="green"/>
        </w:rPr>
        <w:t>story of how newly literate rural women</w:t>
      </w:r>
      <w:r w:rsidRPr="00D62F3E">
        <w:rPr>
          <w:rStyle w:val="StyleUnderline"/>
        </w:rPr>
        <w:t xml:space="preserve"> became investigative journalists </w:t>
      </w:r>
      <w:r w:rsidRPr="00D62F3E">
        <w:rPr>
          <w:rStyle w:val="StyleUnderline"/>
          <w:highlight w:val="green"/>
        </w:rPr>
        <w:t>is chronicled in a new documentary</w:t>
      </w:r>
      <w:r w:rsidRPr="00D62F3E">
        <w:rPr>
          <w:rStyle w:val="StyleUnderline"/>
        </w:rPr>
        <w:t>, “Writing With Fire,” which made the Academy Awards shortlist this year.</w:t>
      </w:r>
      <w:r w:rsidRPr="00D62F3E">
        <w:t xml:space="preserve"> If it wins, it will make history as the first film about India directed by Indians to receive an Oscar. It </w:t>
      </w:r>
      <w:r w:rsidRPr="00D62F3E">
        <w:rPr>
          <w:rStyle w:val="StyleUnderline"/>
        </w:rPr>
        <w:t xml:space="preserve">will also </w:t>
      </w:r>
      <w:r w:rsidRPr="00D62F3E">
        <w:rPr>
          <w:rStyle w:val="StyleUnderline"/>
          <w:highlight w:val="green"/>
        </w:rPr>
        <w:t>give a boost to democracy’s unsung champions</w:t>
      </w:r>
      <w:r w:rsidRPr="00D62F3E">
        <w:rPr>
          <w:rStyle w:val="StyleUnderline"/>
        </w:rPr>
        <w:t xml:space="preserve"> at a time </w:t>
      </w:r>
      <w:r w:rsidRPr="00D62F3E">
        <w:rPr>
          <w:rStyle w:val="StyleUnderline"/>
          <w:highlight w:val="green"/>
        </w:rPr>
        <w:t>when democratic norms are under threat around the world.</w:t>
      </w:r>
      <w:r w:rsidRPr="00D62F3E">
        <w:t xml:space="preserve"> </w:t>
      </w:r>
      <w:r w:rsidRPr="00D62F3E">
        <w:rPr>
          <w:rStyle w:val="StyleUnderline"/>
        </w:rPr>
        <w:t>The movie opens with</w:t>
      </w:r>
      <w:r w:rsidRPr="00D62F3E">
        <w:t xml:space="preserve"> Meera, the chief reporter, interviewing a woman </w:t>
      </w:r>
      <w:r w:rsidRPr="00D62F3E">
        <w:rPr>
          <w:rStyle w:val="StyleUnderline"/>
        </w:rPr>
        <w:t>who recounts being raped in her home on six separate occasions in a single month. The woman’s husband tried to file a complaint, but police officers refused to take it. In the film,</w:t>
      </w:r>
      <w:r w:rsidRPr="00D62F3E">
        <w:t xml:space="preserve"> Meera walks into the police station and demands an explanation. “</w:t>
      </w:r>
      <w:r w:rsidRPr="00D62F3E">
        <w:rPr>
          <w:rStyle w:val="Emphasis"/>
          <w:highlight w:val="green"/>
        </w:rPr>
        <w:t>Journalism is the essence of democracy</w:t>
      </w:r>
      <w:r w:rsidRPr="00D62F3E">
        <w:t xml:space="preserve">,” she says afterward. </w:t>
      </w:r>
      <w:r w:rsidRPr="00D62F3E">
        <w:rPr>
          <w:rStyle w:val="Emphasis"/>
        </w:rPr>
        <w:t>“</w:t>
      </w:r>
      <w:r w:rsidRPr="00D62F3E">
        <w:rPr>
          <w:rStyle w:val="Emphasis"/>
          <w:highlight w:val="green"/>
        </w:rPr>
        <w:t>When citizens demand</w:t>
      </w:r>
      <w:r w:rsidRPr="00D62F3E">
        <w:rPr>
          <w:rStyle w:val="Emphasis"/>
        </w:rPr>
        <w:t xml:space="preserve"> their </w:t>
      </w:r>
      <w:r w:rsidRPr="00D62F3E">
        <w:rPr>
          <w:rStyle w:val="Emphasis"/>
          <w:highlight w:val="green"/>
        </w:rPr>
        <w:t>rights, it is us journalists</w:t>
      </w:r>
      <w:r w:rsidRPr="00D62F3E">
        <w:rPr>
          <w:rStyle w:val="Emphasis"/>
        </w:rPr>
        <w:t xml:space="preserve"> </w:t>
      </w:r>
      <w:r w:rsidRPr="00D62F3E">
        <w:rPr>
          <w:rStyle w:val="Emphasis"/>
          <w:highlight w:val="green"/>
        </w:rPr>
        <w:t>who can take their demands to the government</w:t>
      </w:r>
      <w:r w:rsidRPr="00D62F3E">
        <w:rPr>
          <w:rStyle w:val="Emphasis"/>
        </w:rPr>
        <w:t xml:space="preserve">.” </w:t>
      </w:r>
      <w:r w:rsidRPr="00D62F3E">
        <w:t xml:space="preserve">The married team that made the film, Sushmit Ghosh and Rintu Thomas, who are not Dalit, began shooting footage in 2016, the year Khabar Lahariya’s reporters made the leap to digital news. In the film, women, </w:t>
      </w:r>
      <w:r w:rsidRPr="00D62F3E">
        <w:rPr>
          <w:rStyle w:val="StyleUnderline"/>
        </w:rPr>
        <w:t>some of whom don’t have electricity in their homes, unwrap boxes of brand-new cellphones gingerly, like bricks of dynamite.</w:t>
      </w:r>
      <w:r w:rsidRPr="00D62F3E">
        <w:t xml:space="preserve"> </w:t>
      </w:r>
      <w:r w:rsidRPr="00D62F3E">
        <w:rPr>
          <w:rStyle w:val="StyleUnderline"/>
        </w:rPr>
        <w:t>By the end of the film, Meera and her colleagues are pushing through crowds at political rallies with their cellphone cameras rolling.</w:t>
      </w:r>
      <w:r w:rsidRPr="00D62F3E">
        <w:t xml:space="preserve"> </w:t>
      </w:r>
      <w:r w:rsidRPr="00D62F3E">
        <w:rPr>
          <w:rStyle w:val="StyleUnderline"/>
        </w:rPr>
        <w:t>Although the staff members are from marginalized groups — Dalits, tribal people and the so-called backward castes</w:t>
      </w:r>
      <w:r w:rsidRPr="00D62F3E">
        <w:t xml:space="preserve"> — they don’t see themselves as part of any political movement. First and foremost, </w:t>
      </w:r>
      <w:r w:rsidRPr="00D62F3E">
        <w:rPr>
          <w:rStyle w:val="StyleUnderline"/>
        </w:rPr>
        <w:t>they are reporters who claim objectivity and independence as core values.</w:t>
      </w:r>
      <w:r w:rsidRPr="00D62F3E">
        <w:t xml:space="preserve"> “A lot of people say: ‘Where do you think they get this crazy courage from? Is it that they have nothing to lose?’” Ms. Thomas told me. “I don’t see it like that. Each one of them is so aware of how rare it was to have had access to education and how much it means to people whose voice they have become. They know that if they don’t show up reporting that story, nobody else will.” Editors’ Picks? One Couple Made Their Choice in the San Fernando Valley. “Writing With Fire” is a road map of sorts for how to stand up for democracy even in the face of great danger. In 2017, Yogi Adityanath, a Hindu monk who once announced that he was preparing for a religious war, took the helm as chief minister in Uttar Pradesh. </w:t>
      </w:r>
      <w:r w:rsidRPr="00D62F3E">
        <w:rPr>
          <w:rStyle w:val="StyleUnderline"/>
        </w:rPr>
        <w:t xml:space="preserve">Members of the Hindu Youth Brigade, an organization he founded, brandished swords in the streets, vowing to protect Hindus and punish Muslims. Khabar Lahariya’s reporters created a game plan for how to cover the rise of Hindu nationalism. They tread carefully, assigning only the most experienced reporters. In the film, Meera interviews a leader of the Hindu Youth Brigade and gets him to explain his vision for the country. </w:t>
      </w:r>
      <w:r w:rsidRPr="00D62F3E">
        <w:t>“</w:t>
      </w:r>
      <w:r w:rsidRPr="00D62F3E">
        <w:rPr>
          <w:rStyle w:val="StyleUnderline"/>
        </w:rPr>
        <w:t>My absolute priority is to protect our holy cows,”</w:t>
      </w:r>
      <w:r w:rsidRPr="00D62F3E">
        <w:t xml:space="preserve"> he tells her</w:t>
      </w:r>
      <w:r w:rsidRPr="00D62F3E">
        <w:rPr>
          <w:rStyle w:val="StyleUnderline"/>
        </w:rPr>
        <w:t>. Meera doesn’t have to add commentary to display the truth</w:t>
      </w:r>
      <w:r w:rsidRPr="00D62F3E">
        <w:t xml:space="preserve">: </w:t>
      </w:r>
      <w:r w:rsidRPr="00D62F3E">
        <w:rPr>
          <w:rStyle w:val="StyleUnderline"/>
        </w:rPr>
        <w:t>In a place where women must beg for protection from rape</w:t>
      </w:r>
      <w:r w:rsidRPr="00D62F3E">
        <w:t xml:space="preserve">, aspiring politicians were making a name for themselves by pledging to protect cows. </w:t>
      </w:r>
      <w:r w:rsidRPr="00D62F3E">
        <w:rPr>
          <w:rStyle w:val="StyleUnderline"/>
        </w:rPr>
        <w:t>Some high-caste journalists expressed shock</w:t>
      </w:r>
      <w:r w:rsidRPr="00D62F3E">
        <w:t xml:space="preserve"> at how quickly the political culture in India turned. In a matter of just a few years, people once considered extremists were suddenly running large swaths of the country. But </w:t>
      </w:r>
      <w:r w:rsidRPr="00D62F3E">
        <w:rPr>
          <w:rStyle w:val="StyleUnderline"/>
        </w:rPr>
        <w:t>reporters at Khabar Lahariya saw it coming. “They seem to know how to respond to the times we are in,” Mr. Ghosh said.</w:t>
      </w:r>
    </w:p>
    <w:p w14:paraId="15890462" w14:textId="77777777" w:rsidR="0057288C" w:rsidRPr="00D62F3E" w:rsidRDefault="0057288C" w:rsidP="0057288C">
      <w:pPr>
        <w:pStyle w:val="Heading2"/>
      </w:pPr>
      <w:r w:rsidRPr="00D62F3E">
        <w:t>Underview</w:t>
      </w:r>
    </w:p>
    <w:p w14:paraId="76FCB047" w14:textId="73428356" w:rsidR="00D62F3E" w:rsidRDefault="00AC23FB" w:rsidP="00D62F3E">
      <w:pPr>
        <w:pStyle w:val="Heading4"/>
        <w:rPr>
          <w:rFonts w:asciiTheme="minorHAnsi" w:hAnsiTheme="minorHAnsi" w:cstheme="minorHAnsi"/>
        </w:rPr>
      </w:pPr>
      <w:r w:rsidRPr="00D62F3E">
        <w:rPr>
          <w:rFonts w:cs="Calibri"/>
        </w:rPr>
        <w:t xml:space="preserve">[1] </w:t>
      </w:r>
      <w:r w:rsidR="00D62F3E" w:rsidRPr="00D62F3E">
        <w:rPr>
          <w:rFonts w:cs="Calibri"/>
        </w:rPr>
        <w:t xml:space="preserve">aff RVIs – </w:t>
      </w:r>
      <w:r w:rsidR="00660C4D">
        <w:rPr>
          <w:rFonts w:cs="Calibri"/>
        </w:rPr>
        <w:t xml:space="preserve">1) </w:t>
      </w:r>
      <w:r w:rsidR="00D62F3E" w:rsidRPr="00F27DA6">
        <w:rPr>
          <w:rFonts w:asciiTheme="minorHAnsi" w:hAnsiTheme="minorHAnsi" w:cstheme="minorHAnsi"/>
        </w:rPr>
        <w:t>Skew – there’s no 2AC to develop carded offense and the 1AR has to over-cover since the 6 minute 2NR is devastating which encourages them to under-develop T in the NC and over-develop in the NR – need the RVI to develop good, in-depth T offense</w:t>
      </w:r>
      <w:r w:rsidR="00660C4D">
        <w:rPr>
          <w:rFonts w:asciiTheme="minorHAnsi" w:hAnsiTheme="minorHAnsi" w:cstheme="minorHAnsi"/>
        </w:rPr>
        <w:t xml:space="preserve">, 2) </w:t>
      </w:r>
    </w:p>
    <w:p w14:paraId="79FCE2D3" w14:textId="77777777" w:rsidR="00DF6F23" w:rsidRPr="008A5BFA" w:rsidRDefault="001E08E7" w:rsidP="00DF6F23">
      <w:pPr>
        <w:keepNext/>
        <w:keepLines/>
        <w:spacing w:before="40"/>
        <w:outlineLvl w:val="3"/>
        <w:rPr>
          <w:rFonts w:eastAsia="MS Gothic"/>
          <w:b/>
          <w:iCs/>
          <w:sz w:val="26"/>
        </w:rPr>
      </w:pPr>
      <w:r>
        <w:rPr>
          <w:rFonts w:asciiTheme="minorHAnsi" w:eastAsiaTheme="majorEastAsia" w:hAnsiTheme="minorHAnsi" w:cstheme="minorHAnsi"/>
          <w:b/>
          <w:iCs/>
          <w:sz w:val="26"/>
        </w:rPr>
        <w:t xml:space="preserve">[2] </w:t>
      </w:r>
      <w:r w:rsidR="00DF6F23" w:rsidRPr="008A5BFA">
        <w:rPr>
          <w:rFonts w:eastAsia="MS Gothic"/>
          <w:b/>
          <w:iCs/>
          <w:sz w:val="26"/>
        </w:rPr>
        <w:t>Extinction comes first under any framework.</w:t>
      </w:r>
    </w:p>
    <w:p w14:paraId="7596B794" w14:textId="77777777" w:rsidR="00DF6F23" w:rsidRPr="008A5BFA" w:rsidRDefault="00DF6F23" w:rsidP="00DF6F23">
      <w:pPr>
        <w:rPr>
          <w:rFonts w:eastAsia="Cambria"/>
          <w:sz w:val="16"/>
          <w:szCs w:val="26"/>
        </w:rPr>
      </w:pPr>
      <w:proofErr w:type="spellStart"/>
      <w:r w:rsidRPr="008A5BFA">
        <w:rPr>
          <w:rFonts w:eastAsia="Cambria"/>
          <w:b/>
          <w:bCs/>
          <w:sz w:val="26"/>
          <w:szCs w:val="26"/>
        </w:rPr>
        <w:t>Pummer</w:t>
      </w:r>
      <w:proofErr w:type="spellEnd"/>
      <w:r w:rsidRPr="008A5BFA">
        <w:rPr>
          <w:rFonts w:eastAsia="Cambria"/>
          <w:b/>
          <w:bCs/>
          <w:sz w:val="26"/>
          <w:szCs w:val="26"/>
        </w:rPr>
        <w:t xml:space="preserve"> 15</w:t>
      </w:r>
      <w:r w:rsidRPr="008A5BFA">
        <w:rPr>
          <w:rFonts w:eastAsia="Cambria"/>
          <w:sz w:val="16"/>
          <w:szCs w:val="26"/>
        </w:rPr>
        <w:t xml:space="preserve"> [Theron, Junior Research Fellow in Philosophy at St. Anne's College, University of Oxford. “Moral Agreement on Saving the World” Practical Ethics, University of Oxford. May 18, 2015] AT</w:t>
      </w:r>
    </w:p>
    <w:p w14:paraId="320D9D94" w14:textId="77777777" w:rsidR="00DF6F23" w:rsidRPr="008A5BFA" w:rsidRDefault="00DF6F23" w:rsidP="00DF6F23">
      <w:pPr>
        <w:rPr>
          <w:rFonts w:eastAsia="Cambria"/>
          <w:sz w:val="16"/>
          <w:szCs w:val="26"/>
        </w:rPr>
      </w:pPr>
      <w:r w:rsidRPr="008A5BFA">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8A5BFA">
        <w:rPr>
          <w:rFonts w:eastAsia="Cambria"/>
          <w:sz w:val="16"/>
          <w:szCs w:val="26"/>
        </w:rPr>
        <w:t>, whatever general moral view we adopt</w:t>
      </w:r>
      <w:r w:rsidRPr="008A5BFA">
        <w:rPr>
          <w:rFonts w:eastAsia="Cambria"/>
          <w:szCs w:val="26"/>
          <w:u w:val="single"/>
        </w:rPr>
        <w:t>: that it is very important to reduce the risk that all intelligent beings on this planet are eliminated by an enormous catastrophe, such as a nuclear war.</w:t>
      </w:r>
      <w:r w:rsidRPr="008A5BFA">
        <w:rPr>
          <w:rFonts w:eastAsia="Cambria"/>
          <w:sz w:val="16"/>
          <w:szCs w:val="26"/>
        </w:rPr>
        <w:t xml:space="preserve"> How we might in fact try to reduce such existential risks is discussed elsewhere. My claim here is only that </w:t>
      </w:r>
      <w:r w:rsidRPr="008A5BFA">
        <w:rPr>
          <w:rFonts w:eastAsia="Cambria"/>
          <w:szCs w:val="26"/>
          <w:u w:val="single"/>
        </w:rPr>
        <w:t xml:space="preserve">we – whether we’re consequentialists, deontologists, or virtue ethicists – should all agree that we should try to save the world. </w:t>
      </w:r>
      <w:r w:rsidRPr="008A5BFA">
        <w:rPr>
          <w:rFonts w:eastAsia="Cambria"/>
          <w:sz w:val="16"/>
          <w:szCs w:val="26"/>
        </w:rPr>
        <w:t xml:space="preserve">According to consequentialism, we should maximize the good, where this is taken to be the goodness, from an impartial perspective, of outcomes. </w:t>
      </w:r>
      <w:r w:rsidRPr="008A5BFA">
        <w:rPr>
          <w:rFonts w:eastAsia="Cambria"/>
          <w:szCs w:val="26"/>
          <w:u w:val="single"/>
        </w:rPr>
        <w:t>Clearly one thing that makes an outcome good is that the people in it are doing well. There is little disagreement here.</w:t>
      </w:r>
      <w:r w:rsidRPr="008A5BFA">
        <w:rPr>
          <w:rFonts w:eastAsia="Cambria"/>
          <w:sz w:val="16"/>
          <w:szCs w:val="26"/>
        </w:rPr>
        <w:t xml:space="preserve"> If the happiness or well-being of possible future people is just as important as that of people who already exist, and if they would have good lives, it is not hard to see how</w:t>
      </w:r>
      <w:r w:rsidRPr="008A5BFA">
        <w:rPr>
          <w:rFonts w:eastAsia="Cambria"/>
          <w:szCs w:val="26"/>
          <w:u w:val="single"/>
        </w:rPr>
        <w:t xml:space="preserve"> </w:t>
      </w:r>
      <w:r w:rsidRPr="00CB6312">
        <w:rPr>
          <w:rFonts w:eastAsia="Cambria"/>
          <w:szCs w:val="26"/>
          <w:highlight w:val="green"/>
          <w:u w:val="single"/>
        </w:rPr>
        <w:t xml:space="preserve">reducing existential risk is </w:t>
      </w:r>
      <w:r w:rsidRPr="008A5BFA">
        <w:rPr>
          <w:rFonts w:eastAsia="Cambria"/>
          <w:szCs w:val="26"/>
          <w:u w:val="single"/>
        </w:rPr>
        <w:t xml:space="preserve">easily </w:t>
      </w:r>
      <w:r w:rsidRPr="00CB6312">
        <w:rPr>
          <w:rFonts w:eastAsia="Cambria"/>
          <w:szCs w:val="26"/>
          <w:highlight w:val="green"/>
          <w:u w:val="single"/>
        </w:rPr>
        <w:t xml:space="preserve">the most important thing </w:t>
      </w:r>
      <w:r w:rsidRPr="008A5BFA">
        <w:rPr>
          <w:rFonts w:eastAsia="Cambria"/>
          <w:szCs w:val="26"/>
          <w:u w:val="single"/>
        </w:rPr>
        <w:t xml:space="preserve">in the whole world. This is for the familiar reason that there are </w:t>
      </w:r>
      <w:r w:rsidRPr="00CB6312">
        <w:rPr>
          <w:rFonts w:eastAsia="Cambria"/>
          <w:szCs w:val="26"/>
          <w:highlight w:val="green"/>
          <w:u w:val="single"/>
        </w:rPr>
        <w:t xml:space="preserve">so many people </w:t>
      </w:r>
      <w:r w:rsidRPr="008A5BFA">
        <w:rPr>
          <w:rFonts w:eastAsia="Cambria"/>
          <w:szCs w:val="26"/>
          <w:u w:val="single"/>
        </w:rPr>
        <w:t xml:space="preserve">who </w:t>
      </w:r>
      <w:r w:rsidRPr="00CB6312">
        <w:rPr>
          <w:rFonts w:eastAsia="Cambria"/>
          <w:szCs w:val="26"/>
          <w:highlight w:val="green"/>
          <w:u w:val="single"/>
        </w:rPr>
        <w:t xml:space="preserve">could exist </w:t>
      </w:r>
      <w:r w:rsidRPr="008A5BFA">
        <w:rPr>
          <w:rFonts w:eastAsia="Cambria"/>
          <w:szCs w:val="26"/>
          <w:u w:val="single"/>
        </w:rPr>
        <w:t xml:space="preserve">in the future – there are trillions upon trillions… upon trillions. There are so many possible future people that </w:t>
      </w:r>
      <w:r w:rsidRPr="00CB6312">
        <w:rPr>
          <w:rFonts w:eastAsia="Cambria"/>
          <w:szCs w:val="26"/>
          <w:highlight w:val="green"/>
          <w:u w:val="single"/>
        </w:rPr>
        <w:t>reducing existential risk is</w:t>
      </w:r>
      <w:r w:rsidRPr="008A5BFA">
        <w:rPr>
          <w:rFonts w:eastAsia="Cambria"/>
          <w:szCs w:val="26"/>
          <w:u w:val="single"/>
        </w:rPr>
        <w:t xml:space="preserve"> arguably </w:t>
      </w:r>
      <w:r w:rsidRPr="00CB6312">
        <w:rPr>
          <w:rFonts w:eastAsia="Cambria"/>
          <w:szCs w:val="26"/>
          <w:highlight w:val="green"/>
          <w:u w:val="single"/>
        </w:rPr>
        <w:t>the most important</w:t>
      </w:r>
      <w:r w:rsidRPr="008A5BFA">
        <w:rPr>
          <w:rFonts w:eastAsia="Cambria"/>
          <w:szCs w:val="26"/>
          <w:u w:val="single"/>
        </w:rPr>
        <w:t xml:space="preserve"> thing in the world, </w:t>
      </w:r>
      <w:r w:rsidRPr="00CB6312">
        <w:rPr>
          <w:rFonts w:eastAsia="Cambria"/>
          <w:szCs w:val="26"/>
          <w:highlight w:val="green"/>
          <w:u w:val="single"/>
        </w:rPr>
        <w:t xml:space="preserve">even if the well-being of these possible people were given only 0.001% as much weight </w:t>
      </w:r>
      <w:r w:rsidRPr="008A5BFA">
        <w:rPr>
          <w:rFonts w:eastAsia="Cambria"/>
          <w:szCs w:val="26"/>
          <w:u w:val="single"/>
        </w:rPr>
        <w:t>as that of existing people.</w:t>
      </w:r>
      <w:r w:rsidRPr="008A5BFA">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A5BFA">
        <w:rPr>
          <w:rFonts w:eastAsia="Cambria"/>
          <w:szCs w:val="26"/>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8A5BFA">
        <w:rPr>
          <w:rFonts w:eastAsia="Cambria"/>
          <w:b/>
          <w:i/>
          <w:iCs/>
          <w:szCs w:val="26"/>
          <w:u w:val="single"/>
          <w:bdr w:val="single" w:sz="8" w:space="0" w:color="auto"/>
        </w:rPr>
        <w:t>that is a huge mistake.</w:t>
      </w:r>
      <w:r w:rsidRPr="008A5BFA">
        <w:rPr>
          <w:rFonts w:eastAsia="Cambria"/>
          <w:sz w:val="16"/>
          <w:szCs w:val="26"/>
        </w:rPr>
        <w:t xml:space="preserve"> </w:t>
      </w:r>
      <w:r w:rsidRPr="00CB6312">
        <w:rPr>
          <w:rFonts w:eastAsia="Cambria"/>
          <w:szCs w:val="26"/>
          <w:highlight w:val="green"/>
          <w:u w:val="single"/>
        </w:rPr>
        <w:t>Non-consequentialism is the view that there’s more that</w:t>
      </w:r>
      <w:r w:rsidRPr="008A5BFA">
        <w:rPr>
          <w:rFonts w:eastAsia="Cambria"/>
          <w:szCs w:val="26"/>
          <w:u w:val="single"/>
        </w:rPr>
        <w:t xml:space="preserve"> </w:t>
      </w:r>
      <w:r w:rsidRPr="00CB6312">
        <w:rPr>
          <w:rFonts w:eastAsia="Cambria"/>
          <w:szCs w:val="26"/>
          <w:highlight w:val="green"/>
          <w:u w:val="single"/>
        </w:rPr>
        <w:t>determines rightness than</w:t>
      </w:r>
      <w:r w:rsidRPr="008A5BFA">
        <w:rPr>
          <w:rFonts w:eastAsia="Cambria"/>
          <w:szCs w:val="26"/>
          <w:u w:val="single"/>
        </w:rPr>
        <w:t xml:space="preserve"> the goodness of </w:t>
      </w:r>
      <w:r w:rsidRPr="00CB6312">
        <w:rPr>
          <w:rFonts w:eastAsia="Cambria"/>
          <w:szCs w:val="26"/>
          <w:highlight w:val="green"/>
          <w:u w:val="single"/>
        </w:rPr>
        <w:t>consequences</w:t>
      </w:r>
      <w:r w:rsidRPr="008A5BFA">
        <w:rPr>
          <w:rFonts w:eastAsia="Cambria"/>
          <w:szCs w:val="26"/>
          <w:u w:val="single"/>
        </w:rPr>
        <w:t xml:space="preserve"> or outcomes; </w:t>
      </w:r>
      <w:r w:rsidRPr="008A5BFA">
        <w:rPr>
          <w:rFonts w:eastAsia="Cambria"/>
          <w:b/>
          <w:i/>
          <w:iCs/>
          <w:szCs w:val="26"/>
          <w:u w:val="single"/>
          <w:bdr w:val="single" w:sz="8" w:space="0" w:color="auto"/>
        </w:rPr>
        <w:t xml:space="preserve">it is </w:t>
      </w:r>
      <w:r w:rsidRPr="00CB6312">
        <w:rPr>
          <w:rFonts w:eastAsia="Cambria"/>
          <w:b/>
          <w:i/>
          <w:iCs/>
          <w:szCs w:val="26"/>
          <w:highlight w:val="green"/>
          <w:u w:val="single"/>
          <w:bdr w:val="single" w:sz="8" w:space="0" w:color="auto"/>
        </w:rPr>
        <w:t>not</w:t>
      </w:r>
      <w:r w:rsidRPr="008A5BFA">
        <w:rPr>
          <w:rFonts w:eastAsia="Cambria"/>
          <w:b/>
          <w:i/>
          <w:iCs/>
          <w:szCs w:val="26"/>
          <w:u w:val="single"/>
          <w:bdr w:val="single" w:sz="8" w:space="0" w:color="auto"/>
        </w:rPr>
        <w:t xml:space="preserve"> the view </w:t>
      </w:r>
      <w:r w:rsidRPr="00CB6312">
        <w:rPr>
          <w:rFonts w:eastAsia="Cambria"/>
          <w:b/>
          <w:i/>
          <w:iCs/>
          <w:szCs w:val="26"/>
          <w:highlight w:val="green"/>
          <w:u w:val="single"/>
          <w:bdr w:val="single" w:sz="8" w:space="0" w:color="auto"/>
        </w:rPr>
        <w:t>that the latter don’t matter</w:t>
      </w:r>
      <w:r w:rsidRPr="008A5BFA">
        <w:rPr>
          <w:rFonts w:eastAsia="Cambria"/>
          <w:szCs w:val="26"/>
          <w:u w:val="single"/>
        </w:rPr>
        <w:t>.</w:t>
      </w:r>
      <w:r w:rsidRPr="008A5BFA">
        <w:rPr>
          <w:rFonts w:eastAsia="Cambria"/>
          <w:sz w:val="16"/>
          <w:szCs w:val="26"/>
        </w:rPr>
        <w:t xml:space="preserve"> Even John Rawls wrote, “</w:t>
      </w:r>
      <w:r w:rsidRPr="00CB6312">
        <w:rPr>
          <w:rFonts w:eastAsia="Cambria"/>
          <w:szCs w:val="26"/>
          <w:highlight w:val="green"/>
          <w:u w:val="single"/>
        </w:rPr>
        <w:t>All ethical doctrines worth our attention take consequences into account in judging rightness.</w:t>
      </w:r>
      <w:r w:rsidRPr="008A5BFA">
        <w:rPr>
          <w:rFonts w:eastAsia="Cambria"/>
          <w:szCs w:val="26"/>
          <w:u w:val="single"/>
        </w:rPr>
        <w:t xml:space="preserve"> One which did not would simply be irrational, crazy.</w:t>
      </w:r>
      <w:r w:rsidRPr="008A5BFA">
        <w:rPr>
          <w:rFonts w:eastAsia="Cambria"/>
          <w:sz w:val="16"/>
          <w:szCs w:val="26"/>
        </w:rPr>
        <w:t xml:space="preserve">” </w:t>
      </w:r>
      <w:r w:rsidRPr="008A5BFA">
        <w:rPr>
          <w:rFonts w:eastAsia="Cambria"/>
          <w:b/>
          <w:i/>
          <w:iCs/>
          <w:szCs w:val="26"/>
          <w:u w:val="single"/>
          <w:bdr w:val="single" w:sz="8" w:space="0" w:color="auto"/>
        </w:rPr>
        <w:t xml:space="preserve">Minimally plausible </w:t>
      </w:r>
      <w:r w:rsidRPr="00CB6312">
        <w:rPr>
          <w:rFonts w:eastAsia="Cambria"/>
          <w:b/>
          <w:i/>
          <w:iCs/>
          <w:szCs w:val="26"/>
          <w:highlight w:val="green"/>
          <w:u w:val="single"/>
          <w:bdr w:val="single" w:sz="8" w:space="0" w:color="auto"/>
        </w:rPr>
        <w:t>versions</w:t>
      </w:r>
      <w:r w:rsidRPr="008A5BFA">
        <w:rPr>
          <w:rFonts w:eastAsia="Cambria"/>
          <w:b/>
          <w:i/>
          <w:iCs/>
          <w:szCs w:val="26"/>
          <w:u w:val="single"/>
          <w:bdr w:val="single" w:sz="8" w:space="0" w:color="auto"/>
        </w:rPr>
        <w:t xml:space="preserve"> </w:t>
      </w:r>
      <w:r w:rsidRPr="00CB6312">
        <w:rPr>
          <w:rFonts w:eastAsia="Cambria"/>
          <w:b/>
          <w:i/>
          <w:iCs/>
          <w:szCs w:val="26"/>
          <w:highlight w:val="green"/>
          <w:u w:val="single"/>
          <w:bdr w:val="single" w:sz="8" w:space="0" w:color="auto"/>
        </w:rPr>
        <w:t>of deontology</w:t>
      </w:r>
      <w:r w:rsidRPr="008A5BFA">
        <w:rPr>
          <w:rFonts w:eastAsia="Cambria"/>
          <w:b/>
          <w:i/>
          <w:iCs/>
          <w:szCs w:val="26"/>
          <w:u w:val="single"/>
          <w:bdr w:val="single" w:sz="8" w:space="0" w:color="auto"/>
        </w:rPr>
        <w:t xml:space="preserve"> and virtue ethics </w:t>
      </w:r>
      <w:r w:rsidRPr="00CB6312">
        <w:rPr>
          <w:rFonts w:eastAsia="Cambria"/>
          <w:b/>
          <w:i/>
          <w:iCs/>
          <w:szCs w:val="26"/>
          <w:highlight w:val="green"/>
          <w:u w:val="single"/>
          <w:bdr w:val="single" w:sz="8" w:space="0" w:color="auto"/>
        </w:rPr>
        <w:t>must be concerned</w:t>
      </w:r>
      <w:r w:rsidRPr="008A5BFA">
        <w:rPr>
          <w:rFonts w:eastAsia="Cambria"/>
          <w:b/>
          <w:i/>
          <w:iCs/>
          <w:szCs w:val="26"/>
          <w:u w:val="single"/>
          <w:bdr w:val="single" w:sz="8" w:space="0" w:color="auto"/>
        </w:rPr>
        <w:t xml:space="preserve"> in part </w:t>
      </w:r>
      <w:r w:rsidRPr="00CB6312">
        <w:rPr>
          <w:rFonts w:eastAsia="Cambria"/>
          <w:b/>
          <w:i/>
          <w:iCs/>
          <w:szCs w:val="26"/>
          <w:highlight w:val="green"/>
          <w:u w:val="single"/>
          <w:bdr w:val="single" w:sz="8" w:space="0" w:color="auto"/>
        </w:rPr>
        <w:t>with promoting the good</w:t>
      </w:r>
      <w:r w:rsidRPr="008A5BFA">
        <w:rPr>
          <w:rFonts w:eastAsia="Cambria"/>
          <w:szCs w:val="26"/>
          <w:u w:val="single"/>
        </w:rPr>
        <w:t>, from an impartial point of view.</w:t>
      </w:r>
      <w:r w:rsidRPr="008A5BFA">
        <w:rPr>
          <w:rFonts w:eastAsia="Cambria"/>
          <w:sz w:val="16"/>
          <w:szCs w:val="26"/>
        </w:rPr>
        <w:t xml:space="preserve"> </w:t>
      </w:r>
      <w:r w:rsidRPr="00CB6312">
        <w:rPr>
          <w:rFonts w:eastAsia="Cambria"/>
          <w:szCs w:val="26"/>
          <w:highlight w:val="green"/>
          <w:u w:val="single"/>
        </w:rPr>
        <w:t>They’d</w:t>
      </w:r>
      <w:r w:rsidRPr="008A5BFA">
        <w:rPr>
          <w:rFonts w:eastAsia="Cambria"/>
          <w:szCs w:val="26"/>
          <w:u w:val="single"/>
        </w:rPr>
        <w:t xml:space="preserve"> thus </w:t>
      </w:r>
      <w:r w:rsidRPr="00CB6312">
        <w:rPr>
          <w:rFonts w:eastAsia="Cambria"/>
          <w:szCs w:val="26"/>
          <w:highlight w:val="green"/>
          <w:u w:val="single"/>
        </w:rPr>
        <w:t>imply very strong reasons to reduce existential risk</w:t>
      </w:r>
      <w:r w:rsidRPr="008A5BFA">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A5BFA">
        <w:rPr>
          <w:rFonts w:eastAsia="Cambria"/>
          <w:szCs w:val="26"/>
          <w:u w:val="single"/>
        </w:rPr>
        <w:t>Even egoism, the view that each agent should maximize her own good, might imply strong reasons to reduce existential risk.</w:t>
      </w:r>
      <w:r w:rsidRPr="008A5BFA">
        <w:rPr>
          <w:rFonts w:eastAsia="Cambria"/>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8A5BFA">
        <w:rPr>
          <w:rFonts w:eastAsia="Cambria"/>
          <w:szCs w:val="26"/>
          <w:u w:val="single"/>
        </w:rPr>
        <w:t>To be minimally plausible, egoism will need to be paired with a more sophisticated account of well-being.</w:t>
      </w:r>
      <w:r w:rsidRPr="008A5BFA">
        <w:rPr>
          <w:rFonts w:eastAsia="Cambria"/>
          <w:sz w:val="16"/>
          <w:szCs w:val="26"/>
        </w:rPr>
        <w:t xml:space="preserve"> To see this, it is enough to consider, as Plato did, the possibility of a ring of invisibility – </w:t>
      </w:r>
      <w:r w:rsidRPr="008A5BFA">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A5BFA">
        <w:rPr>
          <w:rFonts w:eastAsia="Cambria"/>
          <w:sz w:val="16"/>
          <w:szCs w:val="26"/>
        </w:rPr>
        <w:t xml:space="preserve">, in some robust way, where this would to a significant extent be a function of other-regarding concerns (see chapter 12 of this classic intro to ethics). But </w:t>
      </w:r>
      <w:r w:rsidRPr="008A5BFA">
        <w:rPr>
          <w:rFonts w:eastAsia="Cambria"/>
          <w:szCs w:val="26"/>
          <w:u w:val="single"/>
        </w:rPr>
        <w:t>once these elements are included, we can (roughly, as above) argue that this sort of egoism will imply strong reasons to reduce existential risk.</w:t>
      </w:r>
      <w:r w:rsidRPr="008A5BFA">
        <w:rPr>
          <w:rFonts w:eastAsia="Cambria"/>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B6312">
        <w:rPr>
          <w:rFonts w:eastAsia="Cambria"/>
          <w:b/>
          <w:i/>
          <w:iCs/>
          <w:szCs w:val="26"/>
          <w:highlight w:val="green"/>
          <w:u w:val="single"/>
          <w:bdr w:val="single" w:sz="8" w:space="0" w:color="auto"/>
        </w:rPr>
        <w:t>We should also take into account moral uncertainty.</w:t>
      </w:r>
      <w:r w:rsidRPr="008A5BFA">
        <w:rPr>
          <w:rFonts w:eastAsia="Cambria"/>
          <w:sz w:val="16"/>
          <w:szCs w:val="26"/>
        </w:rPr>
        <w:t xml:space="preserve"> </w:t>
      </w:r>
      <w:r w:rsidRPr="008A5BFA">
        <w:rPr>
          <w:rFonts w:eastAsia="Cambria"/>
          <w:szCs w:val="26"/>
          <w:u w:val="single"/>
        </w:rPr>
        <w:t>What is it reasonable for one to do, when one is uncertain not (only) about the empirical facts, but also about the moral facts?</w:t>
      </w:r>
      <w:r w:rsidRPr="008A5BFA">
        <w:rPr>
          <w:rFonts w:eastAsia="Cambria"/>
          <w:sz w:val="16"/>
          <w:szCs w:val="26"/>
        </w:rPr>
        <w:t xml:space="preserve"> I’ve just argued that </w:t>
      </w:r>
      <w:r w:rsidRPr="008A5BFA">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8A5BFA">
        <w:rPr>
          <w:rFonts w:eastAsia="Cambria"/>
          <w:sz w:val="16"/>
          <w:szCs w:val="26"/>
        </w:rPr>
        <w:t xml:space="preserve"> But </w:t>
      </w:r>
      <w:r w:rsidRPr="008A5BFA">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8A5BFA">
        <w:rPr>
          <w:rFonts w:eastAsia="Cambria"/>
          <w:sz w:val="16"/>
          <w:szCs w:val="26"/>
        </w:rPr>
        <w:t xml:space="preserve">(and 10% sure that one of these other ones is correct), </w:t>
      </w:r>
      <w:r w:rsidRPr="008A5BFA">
        <w:rPr>
          <w:rFonts w:eastAsia="Cambria"/>
          <w:szCs w:val="26"/>
          <w:u w:val="single"/>
        </w:rPr>
        <w:t>they would have pretty strong reason, from the standpoint of moral uncertainty, to reduce existential risk.</w:t>
      </w:r>
      <w:r w:rsidRPr="008A5BFA">
        <w:rPr>
          <w:rFonts w:eastAsia="Cambria"/>
          <w:sz w:val="16"/>
          <w:szCs w:val="26"/>
        </w:rPr>
        <w:t xml:space="preserve"> Perhaps most disturbingly still, </w:t>
      </w:r>
      <w:r w:rsidRPr="00CB6312">
        <w:rPr>
          <w:rFonts w:eastAsia="Cambria"/>
          <w:szCs w:val="26"/>
          <w:highlight w:val="green"/>
          <w:u w:val="single"/>
        </w:rPr>
        <w:t xml:space="preserve">even if we are only 1% sure that </w:t>
      </w:r>
      <w:r w:rsidRPr="008A5BFA">
        <w:rPr>
          <w:rFonts w:eastAsia="Cambria"/>
          <w:szCs w:val="26"/>
          <w:u w:val="single"/>
        </w:rPr>
        <w:t xml:space="preserve">the </w:t>
      </w:r>
      <w:r w:rsidRPr="00CB6312">
        <w:rPr>
          <w:rFonts w:eastAsia="Cambria"/>
          <w:szCs w:val="26"/>
          <w:highlight w:val="green"/>
          <w:u w:val="single"/>
        </w:rPr>
        <w:t xml:space="preserve">well-being </w:t>
      </w:r>
      <w:r w:rsidRPr="008A5BFA">
        <w:rPr>
          <w:rFonts w:eastAsia="Cambria"/>
          <w:szCs w:val="26"/>
          <w:u w:val="single"/>
        </w:rPr>
        <w:t xml:space="preserve">of possible future people </w:t>
      </w:r>
      <w:r w:rsidRPr="00CB6312">
        <w:rPr>
          <w:rFonts w:eastAsia="Cambria"/>
          <w:szCs w:val="26"/>
          <w:highlight w:val="green"/>
          <w:u w:val="single"/>
        </w:rPr>
        <w:t>matter</w:t>
      </w:r>
      <w:r w:rsidRPr="008A5BFA">
        <w:rPr>
          <w:rFonts w:eastAsia="Cambria"/>
          <w:szCs w:val="26"/>
          <w:u w:val="single"/>
        </w:rPr>
        <w:t xml:space="preserve">s, it is at least arguable that, </w:t>
      </w:r>
      <w:r w:rsidRPr="00CB6312">
        <w:rPr>
          <w:rFonts w:eastAsia="Cambria"/>
          <w:szCs w:val="26"/>
          <w:highlight w:val="green"/>
          <w:u w:val="single"/>
        </w:rPr>
        <w:t xml:space="preserve">from </w:t>
      </w:r>
      <w:r w:rsidRPr="008A5BFA">
        <w:rPr>
          <w:rFonts w:eastAsia="Cambria"/>
          <w:szCs w:val="26"/>
          <w:u w:val="single"/>
        </w:rPr>
        <w:t xml:space="preserve">the standpoint of </w:t>
      </w:r>
      <w:r w:rsidRPr="00CB6312">
        <w:rPr>
          <w:rFonts w:eastAsia="Cambria"/>
          <w:szCs w:val="26"/>
          <w:highlight w:val="green"/>
          <w:u w:val="single"/>
        </w:rPr>
        <w:t>moral uncertainty, reducing existential risk is the most important thing in the worl</w:t>
      </w:r>
      <w:r w:rsidRPr="008A5BFA">
        <w:rPr>
          <w:rFonts w:eastAsia="Cambria"/>
          <w:szCs w:val="26"/>
          <w:u w:val="single"/>
        </w:rPr>
        <w:t>d.</w:t>
      </w:r>
      <w:r w:rsidRPr="008A5BFA">
        <w:rPr>
          <w:rFonts w:eastAsia="Cambria"/>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A5BFA">
        <w:rPr>
          <w:rFonts w:eastAsia="Cambria"/>
          <w:szCs w:val="26"/>
          <w:u w:val="single"/>
        </w:rPr>
        <w:t>It is enough for my claim that there is moral agreement in the relevant sense if</w:t>
      </w:r>
      <w:r w:rsidRPr="008A5BFA">
        <w:rPr>
          <w:rFonts w:eastAsia="Cambria"/>
          <w:sz w:val="16"/>
          <w:szCs w:val="26"/>
        </w:rPr>
        <w:t xml:space="preserve">, at least given certain empirical claims about what future lives would most likely be like, </w:t>
      </w:r>
      <w:r w:rsidRPr="00CB6312">
        <w:rPr>
          <w:rFonts w:eastAsia="Cambria"/>
          <w:b/>
          <w:i/>
          <w:iCs/>
          <w:szCs w:val="26"/>
          <w:highlight w:val="green"/>
          <w:u w:val="single"/>
          <w:bdr w:val="single" w:sz="8" w:space="0" w:color="auto"/>
        </w:rPr>
        <w:t xml:space="preserve">all minimally plausible moral views would converge </w:t>
      </w:r>
      <w:r w:rsidRPr="008A5BFA">
        <w:rPr>
          <w:rFonts w:eastAsia="Cambria"/>
          <w:b/>
          <w:i/>
          <w:iCs/>
          <w:szCs w:val="26"/>
          <w:u w:val="single"/>
          <w:bdr w:val="single" w:sz="8" w:space="0" w:color="auto"/>
        </w:rPr>
        <w:t xml:space="preserve">on the conclusion </w:t>
      </w:r>
      <w:r w:rsidRPr="00CB6312">
        <w:rPr>
          <w:rFonts w:eastAsia="Cambria"/>
          <w:b/>
          <w:i/>
          <w:iCs/>
          <w:szCs w:val="26"/>
          <w:highlight w:val="green"/>
          <w:u w:val="single"/>
          <w:bdr w:val="single" w:sz="8" w:space="0" w:color="auto"/>
        </w:rPr>
        <w:t>that we should try to save the world</w:t>
      </w:r>
      <w:r w:rsidRPr="00CB6312">
        <w:rPr>
          <w:rFonts w:eastAsia="Cambria"/>
          <w:szCs w:val="26"/>
          <w:highlight w:val="green"/>
          <w:u w:val="single"/>
        </w:rPr>
        <w:t>.</w:t>
      </w:r>
      <w:r w:rsidRPr="008A5BFA">
        <w:rPr>
          <w:rFonts w:eastAsia="Cambria"/>
          <w:sz w:val="16"/>
          <w:szCs w:val="26"/>
        </w:rPr>
        <w:t xml:space="preserve"> While there are some non-crazy </w:t>
      </w:r>
      <w:r w:rsidRPr="008A5BFA">
        <w:rPr>
          <w:rFonts w:eastAsia="Cambria"/>
          <w:szCs w:val="26"/>
          <w:u w:val="single"/>
        </w:rPr>
        <w:t>views that place significantly greater moral weight on avoiding suffering than on promoting happiness</w:t>
      </w:r>
      <w:r w:rsidRPr="008A5BFA">
        <w:rPr>
          <w:rFonts w:eastAsia="Cambria"/>
          <w:sz w:val="16"/>
          <w:szCs w:val="26"/>
        </w:rPr>
        <w:t xml:space="preserve">, for reasons others have offered (and for independent reasons I won’t get into here unless requested to), they nonetheless </w:t>
      </w:r>
      <w:r w:rsidRPr="008A5BFA">
        <w:rPr>
          <w:rFonts w:eastAsia="Cambria"/>
          <w:szCs w:val="26"/>
          <w:u w:val="single"/>
        </w:rPr>
        <w:t>seem to be fairly implausible views.</w:t>
      </w:r>
      <w:r w:rsidRPr="008A5BFA">
        <w:rPr>
          <w:rFonts w:eastAsia="Cambria"/>
          <w:sz w:val="16"/>
          <w:szCs w:val="26"/>
        </w:rPr>
        <w:t xml:space="preserve"> And </w:t>
      </w:r>
      <w:r w:rsidRPr="008A5BFA">
        <w:rPr>
          <w:rFonts w:eastAsia="Cambria"/>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8A5BFA">
        <w:rPr>
          <w:rFonts w:eastAsia="Cambria"/>
          <w:sz w:val="16"/>
          <w:szCs w:val="26"/>
        </w:rPr>
        <w:t xml:space="preserve"> Derek Parfit, whose work has emphasized future generations as well as agreement in ethics, described our situation clearly and accurately: “We live during the hinge of history. </w:t>
      </w:r>
      <w:r w:rsidRPr="008A5BFA">
        <w:rPr>
          <w:rFonts w:eastAsia="Cambria"/>
          <w:szCs w:val="26"/>
          <w:u w:val="single"/>
        </w:rPr>
        <w:t xml:space="preserve">Given the scientific and technological discoveries of the last two centuries, the world has never changed as fast. </w:t>
      </w:r>
      <w:r w:rsidRPr="008A5BFA">
        <w:rPr>
          <w:rFonts w:eastAsia="Cambria"/>
          <w:sz w:val="16"/>
          <w:szCs w:val="26"/>
        </w:rPr>
        <w:t xml:space="preserve">We shall soon have even greater powers to transform, not only our surroundings, but ourselves and our successors. </w:t>
      </w:r>
      <w:r w:rsidRPr="008A5BFA">
        <w:rPr>
          <w:rFonts w:eastAsia="Cambria"/>
          <w:szCs w:val="26"/>
          <w:u w:val="single"/>
        </w:rPr>
        <w:t xml:space="preserve">If we act wisely in the next few centuries, humanity will survive its most dangerous and decisive period. </w:t>
      </w:r>
      <w:r w:rsidRPr="008A5BFA">
        <w:rPr>
          <w:rFonts w:eastAsia="Cambria"/>
          <w:sz w:val="16"/>
          <w:szCs w:val="26"/>
        </w:rPr>
        <w:t xml:space="preserve">Our descendants could, if necessary, go elsewhere, spreading through this galaxy…. </w:t>
      </w:r>
      <w:r w:rsidRPr="008A5BFA">
        <w:rPr>
          <w:rFonts w:eastAsia="Cambria"/>
          <w:szCs w:val="26"/>
          <w:u w:val="single"/>
        </w:rPr>
        <w:t>Our descendants might, I believe, make the further future very good. But that good future may also depend in part on us. If our selfish recklessness ends human history, we would be acting very wrongly.</w:t>
      </w:r>
      <w:r w:rsidRPr="008A5BFA">
        <w:rPr>
          <w:rFonts w:eastAsia="Cambria"/>
          <w:sz w:val="16"/>
          <w:szCs w:val="26"/>
        </w:rPr>
        <w:t>” (From chapter 36 of On What Matters)</w:t>
      </w:r>
    </w:p>
    <w:p w14:paraId="45352869" w14:textId="4F63177F" w:rsidR="001E08E7" w:rsidRPr="001E08E7" w:rsidRDefault="001E08E7" w:rsidP="001E08E7"/>
    <w:p w14:paraId="3E8DFD5A" w14:textId="77777777" w:rsidR="00D62F3E" w:rsidRPr="00D62F3E" w:rsidRDefault="00D62F3E" w:rsidP="00D62F3E"/>
    <w:p w14:paraId="47B8586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81814"/>
    <w:rsid w:val="000139A3"/>
    <w:rsid w:val="000C1F2D"/>
    <w:rsid w:val="00100833"/>
    <w:rsid w:val="00104529"/>
    <w:rsid w:val="00105942"/>
    <w:rsid w:val="00107396"/>
    <w:rsid w:val="00144A4C"/>
    <w:rsid w:val="00176AB0"/>
    <w:rsid w:val="00177B7D"/>
    <w:rsid w:val="0018322D"/>
    <w:rsid w:val="00183948"/>
    <w:rsid w:val="001B5776"/>
    <w:rsid w:val="001E08E7"/>
    <w:rsid w:val="001E527A"/>
    <w:rsid w:val="001F78CE"/>
    <w:rsid w:val="00251FC7"/>
    <w:rsid w:val="002855A7"/>
    <w:rsid w:val="002B146A"/>
    <w:rsid w:val="002B5E17"/>
    <w:rsid w:val="002F512C"/>
    <w:rsid w:val="00315690"/>
    <w:rsid w:val="00316B75"/>
    <w:rsid w:val="00325646"/>
    <w:rsid w:val="00330200"/>
    <w:rsid w:val="003460F2"/>
    <w:rsid w:val="0038158C"/>
    <w:rsid w:val="003902BA"/>
    <w:rsid w:val="003A09E2"/>
    <w:rsid w:val="00407037"/>
    <w:rsid w:val="00421690"/>
    <w:rsid w:val="004605D6"/>
    <w:rsid w:val="004B2C0F"/>
    <w:rsid w:val="004C60E8"/>
    <w:rsid w:val="004E3579"/>
    <w:rsid w:val="004E728B"/>
    <w:rsid w:val="004F39E0"/>
    <w:rsid w:val="00537BD5"/>
    <w:rsid w:val="005459B4"/>
    <w:rsid w:val="0057268A"/>
    <w:rsid w:val="0057288C"/>
    <w:rsid w:val="00580742"/>
    <w:rsid w:val="005D2912"/>
    <w:rsid w:val="006065BD"/>
    <w:rsid w:val="00645FA9"/>
    <w:rsid w:val="00647866"/>
    <w:rsid w:val="0065016C"/>
    <w:rsid w:val="00660C4D"/>
    <w:rsid w:val="00665003"/>
    <w:rsid w:val="006A2AD0"/>
    <w:rsid w:val="006A766B"/>
    <w:rsid w:val="006C2375"/>
    <w:rsid w:val="006D4ECC"/>
    <w:rsid w:val="006E79E6"/>
    <w:rsid w:val="00722258"/>
    <w:rsid w:val="007243E5"/>
    <w:rsid w:val="00766EA0"/>
    <w:rsid w:val="007A2226"/>
    <w:rsid w:val="007F5B66"/>
    <w:rsid w:val="00823A1C"/>
    <w:rsid w:val="00845B9D"/>
    <w:rsid w:val="00860984"/>
    <w:rsid w:val="00891A51"/>
    <w:rsid w:val="008B3ECB"/>
    <w:rsid w:val="008B4E85"/>
    <w:rsid w:val="008C1B2E"/>
    <w:rsid w:val="0091627E"/>
    <w:rsid w:val="0097032B"/>
    <w:rsid w:val="009740EC"/>
    <w:rsid w:val="009D2EAD"/>
    <w:rsid w:val="009D54B2"/>
    <w:rsid w:val="009E1922"/>
    <w:rsid w:val="009F7ED2"/>
    <w:rsid w:val="00A81814"/>
    <w:rsid w:val="00A93661"/>
    <w:rsid w:val="00A95652"/>
    <w:rsid w:val="00AC0AB8"/>
    <w:rsid w:val="00AC23FB"/>
    <w:rsid w:val="00B33C6D"/>
    <w:rsid w:val="00B4508F"/>
    <w:rsid w:val="00B55AD5"/>
    <w:rsid w:val="00B8057C"/>
    <w:rsid w:val="00BD6238"/>
    <w:rsid w:val="00BF593B"/>
    <w:rsid w:val="00BF773A"/>
    <w:rsid w:val="00BF7E81"/>
    <w:rsid w:val="00C13773"/>
    <w:rsid w:val="00C17CC8"/>
    <w:rsid w:val="00C83417"/>
    <w:rsid w:val="00C9604F"/>
    <w:rsid w:val="00CA19AA"/>
    <w:rsid w:val="00CA370F"/>
    <w:rsid w:val="00CC5298"/>
    <w:rsid w:val="00CD736E"/>
    <w:rsid w:val="00CD798D"/>
    <w:rsid w:val="00CE161E"/>
    <w:rsid w:val="00CF59A8"/>
    <w:rsid w:val="00D325A9"/>
    <w:rsid w:val="00D36A8A"/>
    <w:rsid w:val="00D61409"/>
    <w:rsid w:val="00D62F3E"/>
    <w:rsid w:val="00D6691E"/>
    <w:rsid w:val="00D71170"/>
    <w:rsid w:val="00D83B12"/>
    <w:rsid w:val="00DA1C92"/>
    <w:rsid w:val="00DA25D4"/>
    <w:rsid w:val="00DA6538"/>
    <w:rsid w:val="00DF6F23"/>
    <w:rsid w:val="00E15E75"/>
    <w:rsid w:val="00E42295"/>
    <w:rsid w:val="00E45A53"/>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02727"/>
  <w15:chartTrackingRefBased/>
  <w15:docId w15:val="{59AC4995-9D5D-44E7-82B5-73EF9E9AD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59B4"/>
    <w:rPr>
      <w:rFonts w:ascii="Calibri" w:hAnsi="Calibri"/>
    </w:rPr>
  </w:style>
  <w:style w:type="paragraph" w:styleId="Heading1">
    <w:name w:val="heading 1"/>
    <w:aliases w:val="Pocket"/>
    <w:basedOn w:val="Normal"/>
    <w:next w:val="Normal"/>
    <w:link w:val="Heading1Char"/>
    <w:qFormat/>
    <w:rsid w:val="005459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5459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5459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5459B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59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59B4"/>
  </w:style>
  <w:style w:type="character" w:customStyle="1" w:styleId="Heading1Char">
    <w:name w:val="Heading 1 Char"/>
    <w:aliases w:val="Pocket Char"/>
    <w:basedOn w:val="DefaultParagraphFont"/>
    <w:link w:val="Heading1"/>
    <w:rsid w:val="005459B4"/>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5459B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5459B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459B4"/>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5459B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459B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5459B4"/>
    <w:rPr>
      <w:b w:val="0"/>
      <w:sz w:val="22"/>
      <w:u w:val="single"/>
    </w:rPr>
  </w:style>
  <w:style w:type="character" w:styleId="Hyperlink">
    <w:name w:val="Hyperlink"/>
    <w:aliases w:val="heading 1 (block title),Important,Read,Internet Link,Card Text,Analytic Text,Internet link,F2 - Heading 1 Char1,AHeading 1 Char1,Brief - Heading 1 Char1,Block Name Char1,Block Header Char1,ALEX Char1,Underline Char Char Char Char1,TAG "/>
    <w:basedOn w:val="DefaultParagraphFont"/>
    <w:uiPriority w:val="99"/>
    <w:unhideWhenUsed/>
    <w:rsid w:val="005459B4"/>
    <w:rPr>
      <w:color w:val="auto"/>
      <w:u w:val="none"/>
    </w:rPr>
  </w:style>
  <w:style w:type="character" w:styleId="FollowedHyperlink">
    <w:name w:val="FollowedHyperlink"/>
    <w:basedOn w:val="DefaultParagraphFont"/>
    <w:uiPriority w:val="99"/>
    <w:semiHidden/>
    <w:unhideWhenUsed/>
    <w:rsid w:val="005459B4"/>
    <w:rPr>
      <w:color w:val="auto"/>
      <w:u w:val="none"/>
    </w:rPr>
  </w:style>
  <w:style w:type="paragraph" w:customStyle="1" w:styleId="Emphasis1">
    <w:name w:val="Emphasis1"/>
    <w:basedOn w:val="Normal"/>
    <w:link w:val="Emphasis"/>
    <w:autoRedefine/>
    <w:uiPriority w:val="7"/>
    <w:qFormat/>
    <w:rsid w:val="0065016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7288C"/>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7288C"/>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republica.nagariknetwork.com/news/fake-news-can-destroy-nepal-s-relations-with-india-china-and-the-u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pcgamer.com/arma-3-pakistan-footage/%5d//aaditg" TargetMode="External"/><Relationship Id="rId12" Type="http://schemas.openxmlformats.org/officeDocument/2006/relationships/hyperlink" Target="https://www.nytimes.com/2022/02/01/opinion/all-women-newspaper-india.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theses.gla.ac.uk/77872/1/2020QadriPhD.pdf" TargetMode="External"/><Relationship Id="rId5" Type="http://schemas.openxmlformats.org/officeDocument/2006/relationships/webSettings" Target="webSettings.xml"/><Relationship Id="rId10" Type="http://schemas.openxmlformats.org/officeDocument/2006/relationships/hyperlink" Target="https://www.bloomberg.com/opinion/articles/2021-10-11/china-india-and-pakistan-are-raising-temperatures-along-their-disputed-border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13223</Words>
  <Characters>75372</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21</cp:revision>
  <dcterms:created xsi:type="dcterms:W3CDTF">2022-03-10T16:08:00Z</dcterms:created>
  <dcterms:modified xsi:type="dcterms:W3CDTF">2022-03-10T17:18:00Z</dcterms:modified>
</cp:coreProperties>
</file>