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337A3" w14:textId="77777777" w:rsidR="0000466B" w:rsidRPr="00F66DFB" w:rsidRDefault="0000466B" w:rsidP="0000466B">
      <w:pPr>
        <w:pStyle w:val="Heading1"/>
        <w:rPr>
          <w:rFonts w:asciiTheme="minorHAnsi" w:hAnsiTheme="minorHAnsi"/>
        </w:rPr>
      </w:pPr>
      <w:r w:rsidRPr="00F66DFB">
        <w:rPr>
          <w:rFonts w:asciiTheme="minorHAnsi" w:hAnsiTheme="minorHAnsi"/>
        </w:rPr>
        <w:t>1AC</w:t>
      </w:r>
    </w:p>
    <w:p w14:paraId="2CCAC91C" w14:textId="30363BAE" w:rsidR="0000466B" w:rsidRPr="00F66DFB" w:rsidRDefault="0000466B" w:rsidP="0000466B">
      <w:pPr>
        <w:pStyle w:val="Heading3"/>
        <w:rPr>
          <w:rFonts w:asciiTheme="minorHAnsi" w:hAnsiTheme="minorHAnsi"/>
        </w:rPr>
      </w:pPr>
      <w:r w:rsidRPr="00F66DFB">
        <w:rPr>
          <w:rFonts w:asciiTheme="minorHAnsi" w:hAnsiTheme="minorHAnsi"/>
        </w:rPr>
        <w:lastRenderedPageBreak/>
        <w:t>Framing</w:t>
      </w:r>
    </w:p>
    <w:p w14:paraId="7A920731" w14:textId="77777777" w:rsidR="0000466B" w:rsidRPr="00F66DFB" w:rsidRDefault="0000466B" w:rsidP="0000466B">
      <w:pPr>
        <w:pStyle w:val="Heading4"/>
        <w:rPr>
          <w:rFonts w:eastAsia="MS Gothic"/>
        </w:rPr>
      </w:pPr>
      <w:r w:rsidRPr="00F66DFB">
        <w:rPr>
          <w:rFonts w:eastAsia="MS Gothic"/>
        </w:rPr>
        <w:t xml:space="preserve">I value morality. </w:t>
      </w:r>
    </w:p>
    <w:p w14:paraId="4F2AE2B4" w14:textId="77777777" w:rsidR="0000466B" w:rsidRPr="00F66DFB" w:rsidRDefault="0000466B" w:rsidP="0000466B">
      <w:pPr>
        <w:pStyle w:val="Heading4"/>
        <w:rPr>
          <w:rFonts w:eastAsia="MS Gothic"/>
        </w:rPr>
      </w:pPr>
      <w:r w:rsidRPr="00F66DFB">
        <w:rPr>
          <w:rFonts w:eastAsia="MS Gothic"/>
        </w:rPr>
        <w:t>The standard is minimizing material violence.</w:t>
      </w:r>
    </w:p>
    <w:p w14:paraId="690D0DDF" w14:textId="77777777" w:rsidR="00D8715D" w:rsidRPr="00054264" w:rsidRDefault="00D8715D" w:rsidP="00D8715D">
      <w:pPr>
        <w:keepNext/>
        <w:keepLines/>
        <w:spacing w:before="40"/>
        <w:outlineLvl w:val="3"/>
        <w:rPr>
          <w:rFonts w:asciiTheme="minorHAnsi" w:eastAsiaTheme="majorEastAsia" w:hAnsiTheme="minorHAnsi" w:cstheme="minorHAnsi"/>
          <w:b/>
          <w:iCs/>
          <w:sz w:val="26"/>
        </w:rPr>
      </w:pPr>
      <w:r w:rsidRPr="00054264">
        <w:rPr>
          <w:rFonts w:asciiTheme="minorHAnsi" w:eastAsiaTheme="majorEastAsia" w:hAnsiTheme="minorHAnsi" w:cstheme="minorHAnsi"/>
          <w:b/>
          <w:iCs/>
          <w:sz w:val="26"/>
        </w:rPr>
        <w:t xml:space="preserve">Pleasure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34DA112F" w14:textId="77777777" w:rsidR="00D8715D" w:rsidRPr="00054264" w:rsidRDefault="00D8715D" w:rsidP="00D8715D">
      <w:pPr>
        <w:rPr>
          <w:rFonts w:asciiTheme="minorHAnsi" w:hAnsiTheme="minorHAnsi" w:cstheme="minorHAnsi"/>
          <w:b/>
          <w:bCs/>
          <w:sz w:val="26"/>
        </w:rPr>
      </w:pPr>
      <w:r w:rsidRPr="00054264">
        <w:rPr>
          <w:rFonts w:asciiTheme="minorHAnsi" w:hAnsiTheme="minorHAnsi" w:cstheme="minorHAnsi"/>
          <w:b/>
          <w:bCs/>
          <w:sz w:val="26"/>
        </w:rPr>
        <w:t>Blum et al. 18</w:t>
      </w:r>
    </w:p>
    <w:p w14:paraId="2CD20481" w14:textId="77777777" w:rsidR="00D8715D" w:rsidRPr="00054264" w:rsidRDefault="00D8715D" w:rsidP="00D8715D">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100386D5" w14:textId="77777777" w:rsidR="00D8715D" w:rsidRPr="00054264" w:rsidRDefault="00D8715D" w:rsidP="00D8715D">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w:t>
      </w:r>
      <w:r w:rsidRPr="00054264">
        <w:rPr>
          <w:rFonts w:asciiTheme="minorHAnsi" w:hAnsiTheme="minorHAnsi" w:cstheme="minorHAnsi"/>
          <w:sz w:val="16"/>
        </w:rPr>
        <w:lastRenderedPageBreak/>
        <w:t xml:space="preserve">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054264">
        <w:rPr>
          <w:rFonts w:asciiTheme="minorHAnsi" w:hAnsiTheme="minorHAnsi" w:cstheme="minorHAnsi"/>
          <w:sz w:val="16"/>
        </w:rPr>
        <w:lastRenderedPageBreak/>
        <w:t xml:space="preserve">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w:t>
      </w:r>
      <w:r w:rsidRPr="00054264">
        <w:rPr>
          <w:rFonts w:asciiTheme="minorHAnsi" w:hAnsiTheme="minorHAnsi" w:cstheme="minorHAnsi"/>
          <w:u w:val="single"/>
        </w:rPr>
        <w:lastRenderedPageBreak/>
        <w:t xml:space="preserve">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D37DC3" w14:textId="77777777" w:rsidR="00D8715D" w:rsidRPr="00054264" w:rsidRDefault="00D8715D" w:rsidP="00D8715D">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Actor Spec— States must use util. Any other standard dooms the moral theory</w:t>
      </w:r>
    </w:p>
    <w:p w14:paraId="188C7A42" w14:textId="77777777" w:rsidR="00D8715D" w:rsidRPr="00054264" w:rsidRDefault="00D8715D" w:rsidP="00D8715D">
      <w:pPr>
        <w:rPr>
          <w:rFonts w:asciiTheme="minorHAnsi" w:eastAsia="Cambria" w:hAnsiTheme="minorHAnsi" w:cstheme="minorHAnsi"/>
          <w:sz w:val="16"/>
          <w:szCs w:val="16"/>
        </w:rPr>
      </w:pPr>
      <w:proofErr w:type="spellStart"/>
      <w:r w:rsidRPr="00054264">
        <w:rPr>
          <w:rFonts w:asciiTheme="minorHAnsi" w:eastAsia="Cambria" w:hAnsiTheme="minorHAnsi" w:cstheme="minorHAnsi"/>
          <w:b/>
          <w:sz w:val="26"/>
          <w:szCs w:val="26"/>
        </w:rPr>
        <w:t>Goodin</w:t>
      </w:r>
      <w:proofErr w:type="spellEnd"/>
      <w:r w:rsidRPr="00054264">
        <w:rPr>
          <w:rFonts w:asciiTheme="minorHAnsi" w:eastAsia="Cambria" w:hAnsiTheme="minorHAnsi" w:cstheme="minorHAnsi"/>
          <w:b/>
          <w:sz w:val="26"/>
          <w:szCs w:val="26"/>
        </w:rPr>
        <w:t xml:space="preserve"> 90.</w:t>
      </w:r>
      <w:r w:rsidRPr="00054264">
        <w:rPr>
          <w:rFonts w:asciiTheme="minorHAnsi" w:eastAsia="Cambria" w:hAnsiTheme="minorHAnsi" w:cstheme="minorHAnsi"/>
          <w:sz w:val="16"/>
          <w:szCs w:val="16"/>
        </w:rPr>
        <w:t xml:space="preserve"> Robert </w:t>
      </w:r>
      <w:proofErr w:type="spellStart"/>
      <w:r w:rsidRPr="00054264">
        <w:rPr>
          <w:rFonts w:asciiTheme="minorHAnsi" w:eastAsia="Cambria" w:hAnsiTheme="minorHAnsi" w:cstheme="minorHAnsi"/>
          <w:sz w:val="16"/>
          <w:szCs w:val="16"/>
        </w:rPr>
        <w:t>Goodin</w:t>
      </w:r>
      <w:proofErr w:type="spellEnd"/>
      <w:r w:rsidRPr="00054264">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054264">
        <w:rPr>
          <w:rFonts w:asciiTheme="minorHAnsi" w:eastAsia="Cambria" w:hAnsiTheme="minorHAnsi" w:cstheme="minorHAnsi"/>
          <w:sz w:val="16"/>
          <w:szCs w:val="16"/>
        </w:rPr>
        <w:t>pgs</w:t>
      </w:r>
      <w:proofErr w:type="spellEnd"/>
      <w:r w:rsidRPr="00054264">
        <w:rPr>
          <w:rFonts w:asciiTheme="minorHAnsi" w:eastAsia="Cambria" w:hAnsiTheme="minorHAnsi" w:cstheme="minorHAnsi"/>
          <w:sz w:val="16"/>
          <w:szCs w:val="16"/>
        </w:rPr>
        <w:t xml:space="preserve"> 141-142 //RS</w:t>
      </w:r>
    </w:p>
    <w:p w14:paraId="603AF657" w14:textId="77777777" w:rsidR="00D8715D" w:rsidRPr="00054264" w:rsidRDefault="00D8715D" w:rsidP="00D8715D">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My larger argument turns on the proposition that </w:t>
      </w:r>
      <w:r w:rsidRPr="00054264">
        <w:rPr>
          <w:rFonts w:asciiTheme="minorHAnsi" w:eastAsia="Cambria" w:hAnsiTheme="minorHAnsi" w:cstheme="minorHAnsi"/>
          <w:u w:val="single"/>
        </w:rPr>
        <w:t>there is something special about the situation of public officials that makes utilitarianism more probable for them than private individuals.</w:t>
      </w:r>
      <w:r w:rsidRPr="000542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54264">
        <w:rPr>
          <w:rFonts w:asciiTheme="minorHAnsi" w:eastAsia="Cambria" w:hAnsiTheme="minorHAnsi" w:cstheme="minorHAnsi"/>
          <w:highlight w:val="cyan"/>
          <w:u w:val="single"/>
        </w:rPr>
        <w:t>Public officials</w:t>
      </w:r>
      <w:r w:rsidRPr="00054264">
        <w:rPr>
          <w:rFonts w:asciiTheme="minorHAnsi" w:eastAsia="Cambria" w:hAnsiTheme="minorHAnsi" w:cstheme="minorHAnsi"/>
          <w:u w:val="single"/>
        </w:rPr>
        <w:t xml:space="preserve"> are obliged to </w:t>
      </w:r>
      <w:r w:rsidRPr="00054264">
        <w:rPr>
          <w:rFonts w:asciiTheme="minorHAnsi" w:eastAsia="Cambria" w:hAnsiTheme="minorHAnsi" w:cstheme="minorHAnsi"/>
          <w:highlight w:val="cyan"/>
          <w:u w:val="single"/>
        </w:rPr>
        <w:t>make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choices under uncertainty</w:t>
      </w:r>
      <w:r w:rsidRPr="00054264">
        <w:rPr>
          <w:rFonts w:asciiTheme="minorHAnsi" w:eastAsia="Cambria" w:hAnsiTheme="minorHAnsi" w:cstheme="minorHAnsi"/>
          <w:u w:val="single"/>
        </w:rPr>
        <w:t xml:space="preserve">, and uncertainty of a very special sort at that. </w:t>
      </w:r>
      <w:r w:rsidRPr="00054264">
        <w:rPr>
          <w:rFonts w:asciiTheme="minorHAnsi" w:eastAsia="Cambria" w:hAnsiTheme="minorHAnsi" w:cstheme="minorHAnsi"/>
          <w:sz w:val="16"/>
          <w:szCs w:val="16"/>
        </w:rPr>
        <w:t xml:space="preserve">All choices – public and private alike – are made under some degree of uncertainty, of course. But </w:t>
      </w:r>
      <w:proofErr w:type="gramStart"/>
      <w:r w:rsidRPr="00054264">
        <w:rPr>
          <w:rFonts w:asciiTheme="minorHAnsi" w:eastAsia="Cambria" w:hAnsiTheme="minorHAnsi" w:cstheme="minorHAnsi"/>
          <w:sz w:val="16"/>
          <w:szCs w:val="16"/>
        </w:rPr>
        <w:t>in the nature of things</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highlight w:val="cyan"/>
          <w:u w:val="single"/>
        </w:rPr>
        <w:t>private individuals</w:t>
      </w:r>
      <w:r w:rsidRPr="00054264">
        <w:rPr>
          <w:rFonts w:asciiTheme="minorHAnsi" w:eastAsia="Cambria" w:hAnsiTheme="minorHAnsi" w:cstheme="minorHAnsi"/>
          <w:u w:val="single"/>
        </w:rPr>
        <w:t xml:space="preserve"> will usually </w:t>
      </w:r>
      <w:r w:rsidRPr="00054264">
        <w:rPr>
          <w:rFonts w:asciiTheme="minorHAnsi" w:eastAsia="Cambria" w:hAnsiTheme="minorHAnsi" w:cstheme="minorHAnsi"/>
          <w:highlight w:val="cyan"/>
          <w:u w:val="single"/>
        </w:rPr>
        <w:t>have</w:t>
      </w:r>
      <w:r w:rsidRPr="00054264">
        <w:rPr>
          <w:rFonts w:asciiTheme="minorHAnsi" w:eastAsia="Cambria" w:hAnsiTheme="minorHAnsi" w:cstheme="minorHAnsi"/>
          <w:u w:val="single"/>
        </w:rPr>
        <w:t xml:space="preserve"> more complete </w:t>
      </w:r>
      <w:r w:rsidRPr="00054264">
        <w:rPr>
          <w:rFonts w:asciiTheme="minorHAnsi" w:eastAsia="Cambria" w:hAnsiTheme="minorHAnsi" w:cstheme="minorHAnsi"/>
          <w:highlight w:val="cyan"/>
          <w:u w:val="single"/>
        </w:rPr>
        <w:t>information on</w:t>
      </w:r>
      <w:r w:rsidRPr="00054264">
        <w:rPr>
          <w:rFonts w:asciiTheme="minorHAnsi" w:eastAsia="Cambria" w:hAnsiTheme="minorHAnsi" w:cstheme="minorHAnsi"/>
          <w:u w:val="single"/>
        </w:rPr>
        <w:t xml:space="preserve"> the peculiarities of </w:t>
      </w:r>
      <w:r w:rsidRPr="00054264">
        <w:rPr>
          <w:rFonts w:asciiTheme="minorHAnsi" w:eastAsia="Cambria" w:hAnsiTheme="minorHAnsi" w:cstheme="minorHAnsi"/>
          <w:highlight w:val="cyan"/>
          <w:u w:val="single"/>
        </w:rPr>
        <w:t>their own circumstances</w:t>
      </w:r>
      <w:r w:rsidRPr="00054264">
        <w:rPr>
          <w:rFonts w:asciiTheme="minorHAnsi" w:eastAsia="Cambria" w:hAnsiTheme="minorHAnsi" w:cstheme="minorHAnsi"/>
          <w:u w:val="single"/>
        </w:rPr>
        <w:t xml:space="preserve"> and on the ramifications that alternative possible choices might have for them. </w:t>
      </w:r>
      <w:r w:rsidRPr="00054264">
        <w:rPr>
          <w:rFonts w:asciiTheme="minorHAnsi" w:eastAsia="Cambria" w:hAnsiTheme="minorHAnsi" w:cstheme="minorHAnsi"/>
          <w:highlight w:val="cyan"/>
          <w:u w:val="single"/>
        </w:rPr>
        <w:t>Public officials</w:t>
      </w:r>
      <w:r w:rsidRPr="00054264">
        <w:rPr>
          <w:rFonts w:asciiTheme="minorHAnsi" w:eastAsia="Cambria" w:hAnsiTheme="minorHAnsi" w:cstheme="minorHAnsi"/>
          <w:sz w:val="16"/>
          <w:szCs w:val="16"/>
        </w:rPr>
        <w:t xml:space="preserve">, in contrast, </w:t>
      </w:r>
      <w:r w:rsidRPr="00054264">
        <w:rPr>
          <w:rFonts w:asciiTheme="minorHAnsi" w:eastAsia="Cambria" w:hAnsiTheme="minorHAnsi" w:cstheme="minorHAnsi"/>
          <w:highlight w:val="cyan"/>
          <w:u w:val="single"/>
        </w:rPr>
        <w:t>are</w:t>
      </w:r>
      <w:r w:rsidRPr="00054264">
        <w:rPr>
          <w:rFonts w:asciiTheme="minorHAnsi" w:eastAsia="Cambria" w:hAnsiTheme="minorHAnsi" w:cstheme="minorHAnsi"/>
          <w:u w:val="single"/>
        </w:rPr>
        <w:t xml:space="preserve"> relatively </w:t>
      </w:r>
      <w:r w:rsidRPr="00054264">
        <w:rPr>
          <w:rFonts w:asciiTheme="minorHAnsi" w:eastAsia="Cambria" w:hAnsiTheme="minorHAnsi" w:cstheme="minorHAnsi"/>
          <w:highlight w:val="cyan"/>
          <w:u w:val="single"/>
        </w:rPr>
        <w:t>poorly informed as to the effects</w:t>
      </w:r>
      <w:r w:rsidRPr="00054264">
        <w:rPr>
          <w:rFonts w:asciiTheme="minorHAnsi" w:eastAsia="Cambria" w:hAnsiTheme="minorHAnsi" w:cstheme="minorHAnsi"/>
          <w:u w:val="single"/>
        </w:rPr>
        <w:t xml:space="preserve"> that </w:t>
      </w:r>
      <w:r w:rsidRPr="00054264">
        <w:rPr>
          <w:rFonts w:asciiTheme="minorHAnsi" w:eastAsia="Cambria" w:hAnsiTheme="minorHAnsi" w:cstheme="minorHAnsi"/>
          <w:highlight w:val="cyan"/>
          <w:u w:val="single"/>
        </w:rPr>
        <w:t>their choices will have on individuals</w:t>
      </w:r>
      <w:r w:rsidRPr="00054264">
        <w:rPr>
          <w:rFonts w:asciiTheme="minorHAnsi" w:eastAsia="Cambria" w:hAnsiTheme="minorHAnsi" w:cstheme="minorHAnsi"/>
          <w:u w:val="single"/>
        </w:rPr>
        <w:t xml:space="preserve">, one by one. What </w:t>
      </w:r>
      <w:r w:rsidRPr="00054264">
        <w:rPr>
          <w:rFonts w:asciiTheme="minorHAnsi" w:eastAsia="Cambria" w:hAnsiTheme="minorHAnsi" w:cstheme="minorHAnsi"/>
          <w:highlight w:val="cyan"/>
          <w:u w:val="single"/>
        </w:rPr>
        <w:t>they typically</w:t>
      </w:r>
      <w:r w:rsidRPr="00054264">
        <w:rPr>
          <w:rFonts w:asciiTheme="minorHAnsi" w:eastAsia="Cambria" w:hAnsiTheme="minorHAnsi" w:cstheme="minorHAnsi"/>
          <w:u w:val="single"/>
        </w:rPr>
        <w:t xml:space="preserve"> do </w:t>
      </w:r>
      <w:r w:rsidRPr="00054264">
        <w:rPr>
          <w:rFonts w:asciiTheme="minorHAnsi" w:eastAsia="Cambria" w:hAnsiTheme="minorHAnsi" w:cstheme="minorHAnsi"/>
          <w:highlight w:val="cyan"/>
          <w:u w:val="single"/>
        </w:rPr>
        <w:t>know</w:t>
      </w:r>
      <w:r w:rsidRPr="00054264">
        <w:rPr>
          <w:rFonts w:asciiTheme="minorHAnsi" w:eastAsia="Cambria" w:hAnsiTheme="minorHAnsi" w:cstheme="minorHAnsi"/>
          <w:u w:val="single"/>
        </w:rPr>
        <w:t xml:space="preserve"> are generalities: </w:t>
      </w:r>
      <w:r w:rsidRPr="00054264">
        <w:rPr>
          <w:rFonts w:asciiTheme="minorHAnsi" w:eastAsia="Cambria" w:hAnsiTheme="minorHAnsi" w:cstheme="minorHAnsi"/>
          <w:highlight w:val="cyan"/>
          <w:u w:val="single"/>
        </w:rPr>
        <w:t>averages and aggregates</w:t>
      </w:r>
      <w:r w:rsidRPr="00054264">
        <w:rPr>
          <w:rFonts w:asciiTheme="minorHAnsi" w:eastAsia="Cambria" w:hAnsiTheme="minorHAnsi" w:cstheme="minorHAnsi"/>
          <w:u w:val="single"/>
        </w:rPr>
        <w:t>.</w:t>
      </w:r>
      <w:r w:rsidRPr="00054264">
        <w:rPr>
          <w:rFonts w:asciiTheme="minorHAnsi" w:eastAsia="Cambria" w:hAnsiTheme="minorHAnsi" w:cstheme="minorHAnsi"/>
          <w:sz w:val="16"/>
          <w:szCs w:val="16"/>
        </w:rPr>
        <w:t xml:space="preserve"> They know what will happen most often to most people </w:t>
      </w:r>
      <w:proofErr w:type="gramStart"/>
      <w:r w:rsidRPr="00054264">
        <w:rPr>
          <w:rFonts w:asciiTheme="minorHAnsi" w:eastAsia="Cambria" w:hAnsiTheme="minorHAnsi" w:cstheme="minorHAnsi"/>
          <w:sz w:val="16"/>
          <w:szCs w:val="16"/>
        </w:rPr>
        <w:t>as a result of</w:t>
      </w:r>
      <w:proofErr w:type="gramEnd"/>
      <w:r w:rsidRPr="00054264">
        <w:rPr>
          <w:rFonts w:asciiTheme="minorHAnsi" w:eastAsia="Cambria" w:hAnsiTheme="minorHAnsi" w:cstheme="minorHAnsi"/>
          <w:sz w:val="16"/>
          <w:szCs w:val="16"/>
        </w:rPr>
        <w:t xml:space="preserve"> their various possible choices, but that is all. </w:t>
      </w:r>
      <w:r w:rsidRPr="00054264">
        <w:rPr>
          <w:rFonts w:asciiTheme="minorHAnsi" w:eastAsia="Cambria" w:hAnsiTheme="minorHAnsi" w:cstheme="minorHAnsi"/>
          <w:highlight w:val="cyan"/>
          <w:u w:val="single"/>
        </w:rPr>
        <w:t>That is enough to</w:t>
      </w:r>
      <w:r w:rsidRPr="00054264">
        <w:rPr>
          <w:rFonts w:asciiTheme="minorHAnsi" w:eastAsia="Cambria" w:hAnsiTheme="minorHAnsi" w:cstheme="minorHAnsi"/>
          <w:u w:val="single"/>
        </w:rPr>
        <w:t xml:space="preserve"> allow public </w:t>
      </w:r>
      <w:proofErr w:type="gramStart"/>
      <w:r w:rsidRPr="00054264">
        <w:rPr>
          <w:rFonts w:asciiTheme="minorHAnsi" w:eastAsia="Cambria" w:hAnsiTheme="minorHAnsi" w:cstheme="minorHAnsi"/>
          <w:u w:val="single"/>
        </w:rPr>
        <w:t>policy-makers</w:t>
      </w:r>
      <w:proofErr w:type="gramEnd"/>
      <w:r w:rsidRPr="00054264">
        <w:rPr>
          <w:rFonts w:asciiTheme="minorHAnsi" w:eastAsia="Cambria" w:hAnsiTheme="minorHAnsi" w:cstheme="minorHAnsi"/>
          <w:u w:val="single"/>
        </w:rPr>
        <w:t xml:space="preserve"> to </w:t>
      </w:r>
      <w:r w:rsidRPr="00054264">
        <w:rPr>
          <w:rFonts w:asciiTheme="minorHAnsi" w:eastAsia="Cambria" w:hAnsiTheme="minorHAnsi" w:cstheme="minorHAnsi"/>
          <w:highlight w:val="cyan"/>
          <w:u w:val="single"/>
        </w:rPr>
        <w:t>use</w:t>
      </w:r>
      <w:r w:rsidRPr="00054264">
        <w:rPr>
          <w:rFonts w:asciiTheme="minorHAnsi" w:eastAsia="Cambria" w:hAnsiTheme="minorHAnsi" w:cstheme="minorHAnsi"/>
          <w:u w:val="single"/>
        </w:rPr>
        <w:t xml:space="preserve"> the </w:t>
      </w:r>
      <w:r w:rsidRPr="00054264">
        <w:rPr>
          <w:rFonts w:asciiTheme="minorHAnsi" w:eastAsia="Cambria" w:hAnsiTheme="minorHAnsi" w:cstheme="minorHAnsi"/>
          <w:highlight w:val="cyan"/>
          <w:u w:val="single"/>
        </w:rPr>
        <w:t>utilitarian calculus</w:t>
      </w:r>
      <w:r w:rsidRPr="00054264">
        <w:rPr>
          <w:rFonts w:asciiTheme="minorHAnsi" w:eastAsia="Cambria" w:hAnsiTheme="minorHAnsi" w:cstheme="minorHAnsi"/>
          <w:sz w:val="16"/>
          <w:szCs w:val="16"/>
        </w:rPr>
        <w:t xml:space="preserve"> – assuming they want to use it at all – to choose general rules or conduct.</w:t>
      </w:r>
    </w:p>
    <w:p w14:paraId="124A7C07" w14:textId="77777777" w:rsidR="00D8715D" w:rsidRPr="00054264" w:rsidRDefault="00D8715D" w:rsidP="00D8715D">
      <w:pPr>
        <w:pStyle w:val="Heading3"/>
        <w:rPr>
          <w:rFonts w:asciiTheme="minorHAnsi" w:hAnsiTheme="minorHAnsi" w:cstheme="minorHAnsi"/>
        </w:rPr>
      </w:pPr>
      <w:r w:rsidRPr="00054264">
        <w:rPr>
          <w:rFonts w:asciiTheme="minorHAnsi" w:hAnsiTheme="minorHAnsi" w:cstheme="minorHAnsi"/>
        </w:rPr>
        <w:lastRenderedPageBreak/>
        <w:t>1AC – Adv</w:t>
      </w:r>
      <w:r>
        <w:rPr>
          <w:rFonts w:asciiTheme="minorHAnsi" w:hAnsiTheme="minorHAnsi" w:cstheme="minorHAnsi"/>
        </w:rPr>
        <w:t>:</w:t>
      </w:r>
      <w:r w:rsidRPr="00054264">
        <w:rPr>
          <w:rFonts w:asciiTheme="minorHAnsi" w:hAnsiTheme="minorHAnsi" w:cstheme="minorHAnsi"/>
        </w:rPr>
        <w:t xml:space="preserve"> Innovation</w:t>
      </w:r>
    </w:p>
    <w:p w14:paraId="4E84CEA4" w14:textId="77777777" w:rsidR="00D8715D" w:rsidRDefault="00D8715D" w:rsidP="00D8715D">
      <w:pPr>
        <w:pStyle w:val="Heading4"/>
      </w:pPr>
      <w:r>
        <w:t>Innovation’s declining – increasing complexity, mediocre research and patents, and balkanization from university patents</w:t>
      </w:r>
    </w:p>
    <w:p w14:paraId="57F848F6" w14:textId="77777777" w:rsidR="00D8715D" w:rsidRPr="00DB5419" w:rsidRDefault="00D8715D" w:rsidP="00D8715D">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6B13E7F8" w14:textId="77777777" w:rsidR="00D8715D" w:rsidRPr="00012BB8" w:rsidRDefault="00D8715D" w:rsidP="00D8715D">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w:t>
      </w:r>
      <w:proofErr w:type="gramStart"/>
      <w:r w:rsidRPr="00DB5419">
        <w:rPr>
          <w:rStyle w:val="Emphasis"/>
        </w:rPr>
        <w:t>papers</w:t>
      </w:r>
      <w:proofErr w:type="gramEnd"/>
      <w:r w:rsidRPr="00DB5419">
        <w:rPr>
          <w:rStyle w:val="Emphasis"/>
        </w:rPr>
        <w:t xml:space="preserve">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w:t>
      </w:r>
      <w:r w:rsidRPr="003F75AB">
        <w:rPr>
          <w:sz w:val="10"/>
        </w:rPr>
        <w:lastRenderedPageBreak/>
        <w:t xml:space="preserve">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w:t>
      </w:r>
      <w:r w:rsidRPr="00EE221C">
        <w:rPr>
          <w:rStyle w:val="Emphasis"/>
        </w:rPr>
        <w:lastRenderedPageBreak/>
        <w:t xml:space="preserve">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Cs w:val="0"/>
        </w:rPr>
        <w:t xml:space="preserve">Whatever benefits that may arise from university patenting are likely </w:t>
      </w:r>
      <w:proofErr w:type="spellStart"/>
      <w:r w:rsidRPr="00DB5419">
        <w:rPr>
          <w:rStyle w:val="Emphasis"/>
          <w:iCs w:val="0"/>
        </w:rPr>
        <w:t>outweighted</w:t>
      </w:r>
      <w:proofErr w:type="spellEnd"/>
      <w:r w:rsidRPr="00DB5419">
        <w:rPr>
          <w:rStyle w:val="Emphasis"/>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 xml:space="preserve">together they </w:t>
      </w:r>
      <w:r w:rsidRPr="00DB5419">
        <w:rPr>
          <w:rStyle w:val="Emphasis"/>
        </w:rPr>
        <w:lastRenderedPageBreak/>
        <w:t>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75B716CB"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 xml:space="preserve">Global IPR laws founded upon the TRIPS agreement </w:t>
      </w:r>
      <w:r w:rsidRPr="00054264">
        <w:rPr>
          <w:rFonts w:asciiTheme="minorHAnsi" w:hAnsiTheme="minorHAnsi" w:cstheme="minorHAnsi"/>
          <w:u w:val="single"/>
        </w:rPr>
        <w:t xml:space="preserve">exacerbate </w:t>
      </w:r>
      <w:r w:rsidRPr="00054264">
        <w:rPr>
          <w:rFonts w:asciiTheme="minorHAnsi" w:hAnsiTheme="minorHAnsi" w:cstheme="minorHAnsi"/>
        </w:rPr>
        <w:t xml:space="preserve">global inequality. You should reject neg </w:t>
      </w:r>
      <w:proofErr w:type="spellStart"/>
      <w:r w:rsidRPr="00054264">
        <w:rPr>
          <w:rFonts w:asciiTheme="minorHAnsi" w:hAnsiTheme="minorHAnsi" w:cstheme="minorHAnsi"/>
        </w:rPr>
        <w:t>args</w:t>
      </w:r>
      <w:proofErr w:type="spellEnd"/>
      <w:r w:rsidRPr="00054264">
        <w:rPr>
          <w:rFonts w:asciiTheme="minorHAnsi" w:hAnsiTheme="minorHAnsi" w:cstheme="minorHAnsi"/>
        </w:rPr>
        <w:t xml:space="preserve"> – they are probably based on </w:t>
      </w:r>
      <w:r w:rsidRPr="00054264">
        <w:rPr>
          <w:rFonts w:asciiTheme="minorHAnsi" w:hAnsiTheme="minorHAnsi" w:cstheme="minorHAnsi"/>
          <w:u w:val="single"/>
        </w:rPr>
        <w:t>unfounded</w:t>
      </w:r>
      <w:r w:rsidRPr="00054264">
        <w:rPr>
          <w:rFonts w:asciiTheme="minorHAnsi" w:hAnsiTheme="minorHAnsi" w:cstheme="minorHAnsi"/>
        </w:rPr>
        <w:t xml:space="preserve"> assumptions</w:t>
      </w:r>
    </w:p>
    <w:p w14:paraId="0BF253C6" w14:textId="77777777" w:rsidR="00D8715D" w:rsidRPr="00054264" w:rsidRDefault="00D8715D" w:rsidP="00D8715D">
      <w:pPr>
        <w:rPr>
          <w:rFonts w:asciiTheme="minorHAnsi" w:hAnsiTheme="minorHAnsi" w:cstheme="minorHAnsi"/>
        </w:rPr>
      </w:pPr>
      <w:r w:rsidRPr="00054264">
        <w:rPr>
          <w:rStyle w:val="Style13ptBold"/>
          <w:rFonts w:asciiTheme="minorHAnsi" w:hAnsiTheme="minorHAnsi" w:cstheme="minorHAnsi"/>
        </w:rPr>
        <w:t>Ranjan 18</w:t>
      </w:r>
      <w:r w:rsidRPr="00054264">
        <w:rPr>
          <w:rFonts w:asciiTheme="minorHAnsi" w:hAnsiTheme="minorHAnsi" w:cstheme="minorHAnsi"/>
        </w:rPr>
        <w:t xml:space="preserve"> [Rajiv Ranjan is an Assistant Professor, CMS Business School, Bangalore, Karnataka, India. “Politics of Intellectual Property Rights (IPRs)</w:t>
      </w:r>
    </w:p>
    <w:p w14:paraId="6A84874D" w14:textId="77777777" w:rsidR="00D8715D" w:rsidRPr="00054264" w:rsidRDefault="00D8715D" w:rsidP="00D8715D">
      <w:pPr>
        <w:rPr>
          <w:rFonts w:asciiTheme="minorHAnsi" w:hAnsiTheme="minorHAnsi" w:cstheme="minorHAnsi"/>
        </w:rPr>
      </w:pPr>
      <w:r w:rsidRPr="00054264">
        <w:rPr>
          <w:rFonts w:asciiTheme="minorHAnsi" w:hAnsiTheme="minorHAnsi" w:cstheme="minorHAnsi"/>
        </w:rPr>
        <w:t xml:space="preserve">in Medicine: The Dichotomies” </w:t>
      </w:r>
      <w:hyperlink r:id="rId6" w:history="1">
        <w:r w:rsidRPr="00054264">
          <w:rPr>
            <w:rStyle w:val="Hyperlink"/>
            <w:rFonts w:asciiTheme="minorHAnsi" w:hAnsiTheme="minorHAnsi" w:cstheme="minorHAnsi"/>
          </w:rPr>
          <w:t>https://journals.sagepub.com/doi/abs/10.1177/2319714518789762?journalCode=fiba</w:t>
        </w:r>
      </w:hyperlink>
      <w:r w:rsidRPr="00054264">
        <w:rPr>
          <w:rFonts w:asciiTheme="minorHAnsi" w:hAnsiTheme="minorHAnsi" w:cstheme="minorHAnsi"/>
        </w:rPr>
        <w:t>] //</w:t>
      </w:r>
      <w:proofErr w:type="spellStart"/>
      <w:r w:rsidRPr="00054264">
        <w:rPr>
          <w:rFonts w:asciiTheme="minorHAnsi" w:hAnsiTheme="minorHAnsi" w:cstheme="minorHAnsi"/>
        </w:rPr>
        <w:t>aaditg</w:t>
      </w:r>
      <w:proofErr w:type="spellEnd"/>
    </w:p>
    <w:p w14:paraId="794793E6" w14:textId="77777777" w:rsidR="00D8715D" w:rsidRPr="00054264" w:rsidRDefault="00D8715D" w:rsidP="00D8715D">
      <w:pPr>
        <w:rPr>
          <w:rFonts w:asciiTheme="minorHAnsi" w:hAnsiTheme="minorHAnsi" w:cstheme="minorHAnsi"/>
          <w:b/>
          <w:iCs/>
          <w:u w:val="single"/>
        </w:rPr>
      </w:pPr>
      <w:r w:rsidRPr="00054264">
        <w:rPr>
          <w:rFonts w:asciiTheme="minorHAnsi" w:hAnsiTheme="minorHAnsi" w:cstheme="minorHAnsi"/>
          <w:sz w:val="16"/>
        </w:rPr>
        <w:t xml:space="preserve">Introduction </w:t>
      </w:r>
      <w:r w:rsidRPr="00054264">
        <w:rPr>
          <w:rStyle w:val="StyleUnderline"/>
          <w:rFonts w:asciiTheme="minorHAnsi" w:hAnsiTheme="minorHAnsi" w:cstheme="minorHAnsi"/>
        </w:rPr>
        <w:t xml:space="preserve">The health care costs are the single major impediment in pushing people out from the vicious web of poverty </w:t>
      </w:r>
      <w:r w:rsidRPr="00054264">
        <w:rPr>
          <w:rFonts w:asciiTheme="minorHAnsi" w:hAnsiTheme="minorHAnsi" w:cstheme="minorHAnsi"/>
          <w:sz w:val="16"/>
        </w:rPr>
        <w:t xml:space="preserve">(Bartlett, 2011; </w:t>
      </w:r>
      <w:proofErr w:type="spellStart"/>
      <w:r w:rsidRPr="00054264">
        <w:rPr>
          <w:rFonts w:asciiTheme="minorHAnsi" w:hAnsiTheme="minorHAnsi" w:cstheme="minorHAnsi"/>
          <w:sz w:val="16"/>
        </w:rPr>
        <w:t>Briesacher</w:t>
      </w:r>
      <w:proofErr w:type="spellEnd"/>
      <w:r w:rsidRPr="00054264">
        <w:rPr>
          <w:rFonts w:asciiTheme="minorHAnsi" w:hAnsiTheme="minorHAnsi" w:cstheme="minorHAnsi"/>
          <w:sz w:val="16"/>
        </w:rPr>
        <w:t xml:space="preserve"> et al., 2010; Kent, 2002; Leone, James, &amp; </w:t>
      </w:r>
      <w:proofErr w:type="spellStart"/>
      <w:r w:rsidRPr="00054264">
        <w:rPr>
          <w:rFonts w:asciiTheme="minorHAnsi" w:hAnsiTheme="minorHAnsi" w:cstheme="minorHAnsi"/>
          <w:sz w:val="16"/>
        </w:rPr>
        <w:t>Padmadas</w:t>
      </w:r>
      <w:proofErr w:type="spellEnd"/>
      <w:r w:rsidRPr="00054264">
        <w:rPr>
          <w:rFonts w:asciiTheme="minorHAnsi" w:hAnsiTheme="minorHAnsi" w:cstheme="minorHAnsi"/>
          <w:sz w:val="16"/>
        </w:rPr>
        <w:t xml:space="preserve">, 2012). </w:t>
      </w:r>
      <w:r w:rsidRPr="00054264">
        <w:rPr>
          <w:rStyle w:val="Emphasis"/>
          <w:rFonts w:asciiTheme="minorHAnsi" w:hAnsiTheme="minorHAnsi" w:cstheme="minorHAnsi"/>
        </w:rPr>
        <w:t>Poor people have neither access to a clean environment nor choices which can help them prevent diseases as they cannot afford ‘curative’ health care in the form of medicines.</w:t>
      </w:r>
      <w:r w:rsidRPr="00054264">
        <w:rPr>
          <w:rFonts w:asciiTheme="minorHAnsi" w:hAnsiTheme="minorHAnsi" w:cstheme="minorHAnsi"/>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054264">
        <w:rPr>
          <w:rFonts w:asciiTheme="minorHAnsi" w:hAnsiTheme="minorHAnsi" w:cstheme="minorHAnsi"/>
          <w:sz w:val="16"/>
        </w:rPr>
        <w:t>Ebi</w:t>
      </w:r>
      <w:proofErr w:type="spellEnd"/>
      <w:r w:rsidRPr="00054264">
        <w:rPr>
          <w:rFonts w:asciiTheme="minorHAnsi" w:hAnsiTheme="minorHAnsi" w:cstheme="minorHAnsi"/>
          <w:sz w:val="16"/>
        </w:rPr>
        <w:t xml:space="preserve"> &amp; </w:t>
      </w:r>
      <w:proofErr w:type="spellStart"/>
      <w:r w:rsidRPr="00054264">
        <w:rPr>
          <w:rFonts w:asciiTheme="minorHAnsi" w:hAnsiTheme="minorHAnsi" w:cstheme="minorHAnsi"/>
          <w:sz w:val="16"/>
        </w:rPr>
        <w:t>Semenza</w:t>
      </w:r>
      <w:proofErr w:type="spellEnd"/>
      <w:r w:rsidRPr="00054264">
        <w:rPr>
          <w:rFonts w:asciiTheme="minorHAnsi" w:hAnsiTheme="minorHAnsi" w:cstheme="minorHAnsi"/>
          <w:sz w:val="16"/>
        </w:rPr>
        <w:t xml:space="preserve">, 2008; Haines, </w:t>
      </w:r>
      <w:proofErr w:type="spellStart"/>
      <w:r w:rsidRPr="00054264">
        <w:rPr>
          <w:rFonts w:asciiTheme="minorHAnsi" w:hAnsiTheme="minorHAnsi" w:cstheme="minorHAnsi"/>
          <w:sz w:val="16"/>
        </w:rPr>
        <w:t>Kovats</w:t>
      </w:r>
      <w:proofErr w:type="spellEnd"/>
      <w:r w:rsidRPr="00054264">
        <w:rPr>
          <w:rFonts w:asciiTheme="minorHAnsi" w:hAnsiTheme="minorHAnsi" w:cstheme="minorHAnsi"/>
          <w:sz w:val="16"/>
        </w:rPr>
        <w:t>, Campbell-</w:t>
      </w:r>
      <w:proofErr w:type="spellStart"/>
      <w:r w:rsidRPr="00054264">
        <w:rPr>
          <w:rFonts w:asciiTheme="minorHAnsi" w:hAnsiTheme="minorHAnsi" w:cstheme="minorHAnsi"/>
          <w:sz w:val="16"/>
        </w:rPr>
        <w:t>Lendrum</w:t>
      </w:r>
      <w:proofErr w:type="spellEnd"/>
      <w:r w:rsidRPr="00054264">
        <w:rPr>
          <w:rFonts w:asciiTheme="minorHAnsi" w:hAnsiTheme="minorHAnsi" w:cstheme="minorHAnsi"/>
          <w:sz w:val="16"/>
        </w:rPr>
        <w:t xml:space="preserve">, &amp; </w:t>
      </w:r>
      <w:proofErr w:type="spellStart"/>
      <w:r w:rsidRPr="00054264">
        <w:rPr>
          <w:rFonts w:asciiTheme="minorHAnsi" w:hAnsiTheme="minorHAnsi" w:cstheme="minorHAnsi"/>
          <w:sz w:val="16"/>
        </w:rPr>
        <w:t>Corvalán</w:t>
      </w:r>
      <w:proofErr w:type="spellEnd"/>
      <w:r w:rsidRPr="00054264">
        <w:rPr>
          <w:rFonts w:asciiTheme="minorHAnsi" w:hAnsiTheme="minorHAnsi" w:cstheme="minorHAnsi"/>
          <w:sz w:val="16"/>
        </w:rPr>
        <w:t xml:space="preserve">, 2006; Kunkel, Pielke Jr., &amp; </w:t>
      </w:r>
      <w:proofErr w:type="spellStart"/>
      <w:r w:rsidRPr="00054264">
        <w:rPr>
          <w:rFonts w:asciiTheme="minorHAnsi" w:hAnsiTheme="minorHAnsi" w:cstheme="minorHAnsi"/>
          <w:sz w:val="16"/>
        </w:rPr>
        <w:t>Changnon</w:t>
      </w:r>
      <w:proofErr w:type="spellEnd"/>
      <w:r w:rsidRPr="00054264">
        <w:rPr>
          <w:rFonts w:asciiTheme="minorHAnsi" w:hAnsiTheme="minorHAnsi" w:cstheme="minorHAnsi"/>
          <w:sz w:val="16"/>
        </w:rPr>
        <w:t>, 1999; McCarthy, 2001; Patz, Campbell-</w:t>
      </w:r>
      <w:proofErr w:type="spellStart"/>
      <w:r w:rsidRPr="00054264">
        <w:rPr>
          <w:rFonts w:asciiTheme="minorHAnsi" w:hAnsiTheme="minorHAnsi" w:cstheme="minorHAnsi"/>
          <w:sz w:val="16"/>
        </w:rPr>
        <w:t>Lendrum</w:t>
      </w:r>
      <w:proofErr w:type="spellEnd"/>
      <w:r w:rsidRPr="00054264">
        <w:rPr>
          <w:rFonts w:asciiTheme="minorHAnsi" w:hAnsiTheme="minorHAnsi" w:cstheme="minorHAnsi"/>
          <w:sz w:val="16"/>
        </w:rPr>
        <w:t xml:space="preserve">, Holloway, &amp; Foley, 2005; Patz, Epstein, Burke, &amp; </w:t>
      </w:r>
      <w:proofErr w:type="spellStart"/>
      <w:r w:rsidRPr="00054264">
        <w:rPr>
          <w:rFonts w:asciiTheme="minorHAnsi" w:hAnsiTheme="minorHAnsi" w:cstheme="minorHAnsi"/>
          <w:sz w:val="16"/>
        </w:rPr>
        <w:t>Balbus</w:t>
      </w:r>
      <w:proofErr w:type="spellEnd"/>
      <w:r w:rsidRPr="00054264">
        <w:rPr>
          <w:rFonts w:asciiTheme="minorHAnsi" w:hAnsiTheme="minorHAnsi" w:cstheme="minorHAnsi"/>
          <w:sz w:val="16"/>
        </w:rPr>
        <w:t xml:space="preserve">, 1996) work as a health care impediment. </w:t>
      </w:r>
      <w:r w:rsidRPr="00054264">
        <w:rPr>
          <w:rStyle w:val="Emphasis"/>
          <w:rFonts w:asciiTheme="minorHAnsi" w:hAnsiTheme="minorHAnsi" w:cstheme="minorHAnsi"/>
        </w:rPr>
        <w:t>Environmental pollution and climate change impact health of individuals, and poor people are more vulnerable to such health impacts.</w:t>
      </w:r>
      <w:r w:rsidRPr="00054264">
        <w:rPr>
          <w:rFonts w:asciiTheme="minorHAnsi" w:hAnsiTheme="minorHAnsi" w:cs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existence of </w:t>
      </w:r>
      <w:r w:rsidRPr="00054264">
        <w:rPr>
          <w:rStyle w:val="Emphasis"/>
          <w:rFonts w:asciiTheme="minorHAnsi" w:hAnsiTheme="minorHAnsi" w:cstheme="minorHAnsi"/>
        </w:rPr>
        <w:t xml:space="preserve">Intellectual Property Rights </w:t>
      </w:r>
      <w:r w:rsidRPr="00054264">
        <w:rPr>
          <w:rStyle w:val="Emphasis"/>
          <w:rFonts w:asciiTheme="minorHAnsi" w:hAnsiTheme="minorHAnsi" w:cstheme="minorHAnsi"/>
          <w:highlight w:val="cyan"/>
        </w:rPr>
        <w:t xml:space="preserve">(IPRs) in medicine for many </w:t>
      </w:r>
      <w:r w:rsidRPr="00054264">
        <w:rPr>
          <w:rStyle w:val="Emphasis"/>
          <w:rFonts w:asciiTheme="minorHAnsi" w:hAnsiTheme="minorHAnsi" w:cstheme="minorHAnsi"/>
        </w:rPr>
        <w:t xml:space="preserve">critical </w:t>
      </w:r>
      <w:r w:rsidRPr="00054264">
        <w:rPr>
          <w:rStyle w:val="Emphasis"/>
          <w:rFonts w:asciiTheme="minorHAnsi" w:hAnsiTheme="minorHAnsi" w:cstheme="minorHAnsi"/>
          <w:highlight w:val="cyan"/>
        </w:rPr>
        <w:t>life-saving drugs, lack of generic drug</w:t>
      </w:r>
      <w:r w:rsidRPr="00054264">
        <w:rPr>
          <w:rStyle w:val="Emphasis"/>
          <w:rFonts w:asciiTheme="minorHAnsi" w:hAnsiTheme="minorHAnsi" w:cstheme="minorHAnsi"/>
        </w:rPr>
        <w:t xml:space="preserve">s for deadly diseases and </w:t>
      </w:r>
      <w:r w:rsidRPr="00054264">
        <w:rPr>
          <w:rStyle w:val="Emphasis"/>
          <w:rFonts w:asciiTheme="minorHAnsi" w:hAnsiTheme="minorHAnsi" w:cstheme="minorHAnsi"/>
          <w:highlight w:val="cyan"/>
        </w:rPr>
        <w:t xml:space="preserve">lack of </w:t>
      </w:r>
      <w:r w:rsidRPr="00054264">
        <w:rPr>
          <w:rStyle w:val="Emphasis"/>
          <w:rFonts w:asciiTheme="minorHAnsi" w:hAnsiTheme="minorHAnsi" w:cstheme="minorHAnsi"/>
        </w:rPr>
        <w:t xml:space="preserve">research and development </w:t>
      </w:r>
      <w:r w:rsidRPr="00054264">
        <w:rPr>
          <w:rStyle w:val="Emphasis"/>
          <w:rFonts w:asciiTheme="minorHAnsi" w:hAnsiTheme="minorHAnsi" w:cstheme="minorHAnsi"/>
          <w:highlight w:val="cyan"/>
        </w:rPr>
        <w:t xml:space="preserve">(R&amp;D) </w:t>
      </w:r>
      <w:r w:rsidRPr="00054264">
        <w:rPr>
          <w:rStyle w:val="Emphasis"/>
          <w:rFonts w:asciiTheme="minorHAnsi" w:hAnsiTheme="minorHAnsi" w:cstheme="minorHAnsi"/>
        </w:rPr>
        <w:t xml:space="preserve">for </w:t>
      </w:r>
      <w:r w:rsidRPr="00054264">
        <w:rPr>
          <w:rStyle w:val="Emphasis"/>
          <w:rFonts w:asciiTheme="minorHAnsi" w:hAnsiTheme="minorHAnsi" w:cstheme="minorHAnsi"/>
          <w:highlight w:val="cyan"/>
        </w:rPr>
        <w:t xml:space="preserve">diseases related to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poor </w:t>
      </w:r>
      <w:r w:rsidRPr="00054264">
        <w:rPr>
          <w:rStyle w:val="Emphasis"/>
          <w:rFonts w:asciiTheme="minorHAnsi" w:hAnsiTheme="minorHAnsi" w:cstheme="minorHAnsi"/>
        </w:rPr>
        <w:t xml:space="preserve">are </w:t>
      </w:r>
      <w:r w:rsidRPr="00054264">
        <w:rPr>
          <w:rStyle w:val="Emphasis"/>
          <w:rFonts w:asciiTheme="minorHAnsi" w:hAnsiTheme="minorHAnsi" w:cstheme="minorHAnsi"/>
          <w:highlight w:val="cyan"/>
        </w:rPr>
        <w:t>some</w:t>
      </w:r>
      <w:r w:rsidRPr="00054264">
        <w:rPr>
          <w:rStyle w:val="Emphasis"/>
          <w:rFonts w:asciiTheme="minorHAnsi" w:hAnsiTheme="minorHAnsi" w:cstheme="minorHAnsi"/>
        </w:rPr>
        <w:t xml:space="preserve"> of the possible </w:t>
      </w:r>
      <w:r w:rsidRPr="00054264">
        <w:rPr>
          <w:rStyle w:val="Emphasis"/>
          <w:rFonts w:asciiTheme="minorHAnsi" w:hAnsiTheme="minorHAnsi" w:cstheme="minorHAnsi"/>
          <w:highlight w:val="cyan"/>
        </w:rPr>
        <w:t>impediments</w:t>
      </w:r>
      <w:r w:rsidRPr="00054264">
        <w:rPr>
          <w:rStyle w:val="Emphasis"/>
          <w:rFonts w:asciiTheme="minorHAnsi" w:hAnsiTheme="minorHAnsi" w:cstheme="minorHAnsi"/>
        </w:rPr>
        <w:t xml:space="preserve"> in achievement of health-related MDG goals </w:t>
      </w:r>
      <w:r w:rsidRPr="00054264">
        <w:rPr>
          <w:rFonts w:asciiTheme="minorHAnsi" w:hAnsiTheme="minorHAnsi" w:cstheme="minorHAnsi"/>
          <w:sz w:val="16"/>
        </w:rPr>
        <w:t xml:space="preserve">(Love &amp; Hubbard, 2007; Stiglitz, 2002, 2004, 2006, 2007, 2008, 2010; Viana, 2001; Williams, 2012). Williams (2012) shows </w:t>
      </w:r>
      <w:r w:rsidRPr="00054264">
        <w:rPr>
          <w:rStyle w:val="Emphasis"/>
          <w:rFonts w:asciiTheme="minorHAnsi" w:hAnsiTheme="minorHAnsi" w:cstheme="minorHAnsi"/>
        </w:rPr>
        <w:t>that there are a lot of market failures and government failures in case of health care. In health care, 82% of R&amp;D happens in government organizations and publicly funded research institutions</w:t>
      </w:r>
      <w:r w:rsidRPr="00054264">
        <w:rPr>
          <w:rStyle w:val="Emphasis"/>
          <w:rFonts w:asciiTheme="minorHAnsi" w:hAnsiTheme="minorHAnsi" w:cstheme="minorHAnsi"/>
          <w:highlight w:val="cyan"/>
        </w:rPr>
        <w:t>. Companies invest only 1.2% of their revenue on R&amp;Ds</w:t>
      </w:r>
      <w:r w:rsidRPr="00054264">
        <w:rPr>
          <w:rStyle w:val="Emphasis"/>
          <w:rFonts w:asciiTheme="minorHAnsi" w:hAnsiTheme="minorHAnsi" w:cstheme="minorHAnsi"/>
        </w:rPr>
        <w:t xml:space="preserve">. Under these conditions, the </w:t>
      </w:r>
      <w:r w:rsidRPr="00054264">
        <w:rPr>
          <w:rStyle w:val="Emphasis"/>
          <w:rFonts w:asciiTheme="minorHAnsi" w:hAnsiTheme="minorHAnsi" w:cstheme="minorHAnsi"/>
          <w:highlight w:val="cyan"/>
        </w:rPr>
        <w:t xml:space="preserve">logic of </w:t>
      </w:r>
      <w:r w:rsidRPr="00054264">
        <w:rPr>
          <w:rStyle w:val="Emphasis"/>
          <w:rFonts w:asciiTheme="minorHAnsi" w:hAnsiTheme="minorHAnsi" w:cstheme="minorHAnsi"/>
        </w:rPr>
        <w:t>existence of</w:t>
      </w:r>
      <w:r w:rsidRPr="00054264">
        <w:rPr>
          <w:rStyle w:val="Emphasis"/>
          <w:rFonts w:asciiTheme="minorHAnsi" w:hAnsiTheme="minorHAnsi" w:cstheme="minorHAnsi"/>
          <w:highlight w:val="cyan"/>
        </w:rPr>
        <w:t xml:space="preserve"> IPRs </w:t>
      </w:r>
      <w:r w:rsidRPr="00054264">
        <w:rPr>
          <w:rStyle w:val="Emphasis"/>
          <w:rFonts w:asciiTheme="minorHAnsi" w:hAnsiTheme="minorHAnsi" w:cstheme="minorHAnsi"/>
        </w:rPr>
        <w:t xml:space="preserve">becomes </w:t>
      </w:r>
      <w:r w:rsidRPr="00054264">
        <w:rPr>
          <w:rStyle w:val="Emphasis"/>
          <w:rFonts w:asciiTheme="minorHAnsi" w:hAnsiTheme="minorHAnsi" w:cstheme="minorHAnsi"/>
          <w:highlight w:val="cyan"/>
        </w:rPr>
        <w:t>questionable</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The logic for the existence of IPRs is </w:t>
      </w:r>
      <w:r w:rsidRPr="00054264">
        <w:rPr>
          <w:rStyle w:val="Emphasis"/>
          <w:rFonts w:asciiTheme="minorHAnsi" w:hAnsiTheme="minorHAnsi" w:cstheme="minorHAnsi"/>
          <w:highlight w:val="cyan"/>
        </w:rPr>
        <w:t xml:space="preserve">based on </w:t>
      </w:r>
      <w:proofErr w:type="gramStart"/>
      <w:r w:rsidRPr="00054264">
        <w:rPr>
          <w:rStyle w:val="Emphasis"/>
          <w:rFonts w:asciiTheme="minorHAnsi" w:hAnsiTheme="minorHAnsi" w:cstheme="minorHAnsi"/>
        </w:rPr>
        <w:t>a number of</w:t>
      </w:r>
      <w:proofErr w:type="gramEnd"/>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 xml:space="preserve">untested </w:t>
      </w:r>
      <w:r w:rsidRPr="00054264">
        <w:rPr>
          <w:rStyle w:val="Emphasis"/>
          <w:rFonts w:asciiTheme="minorHAnsi" w:hAnsiTheme="minorHAnsi" w:cstheme="minorHAnsi"/>
        </w:rPr>
        <w:t xml:space="preserve">and unverified </w:t>
      </w:r>
      <w:r w:rsidRPr="00054264">
        <w:rPr>
          <w:rStyle w:val="Emphasis"/>
          <w:rFonts w:asciiTheme="minorHAnsi" w:hAnsiTheme="minorHAnsi" w:cstheme="minorHAnsi"/>
          <w:highlight w:val="cyan"/>
        </w:rPr>
        <w:t xml:space="preserve">assumptions </w:t>
      </w:r>
      <w:r w:rsidRPr="00054264">
        <w:rPr>
          <w:rStyle w:val="Emphasis"/>
          <w:rFonts w:asciiTheme="minorHAnsi" w:hAnsiTheme="minorHAnsi" w:cstheme="minorHAnsi"/>
        </w:rPr>
        <w:t xml:space="preserve">about human </w:t>
      </w:r>
      <w:proofErr w:type="spellStart"/>
      <w:r w:rsidRPr="00054264">
        <w:rPr>
          <w:rStyle w:val="Emphasis"/>
          <w:rFonts w:asciiTheme="minorHAnsi" w:hAnsiTheme="minorHAnsi" w:cstheme="minorHAnsi"/>
        </w:rPr>
        <w:t>behaviour</w:t>
      </w:r>
      <w:proofErr w:type="spellEnd"/>
      <w:r w:rsidRPr="00054264">
        <w:rPr>
          <w:rStyle w:val="Emphasis"/>
          <w:rFonts w:asciiTheme="minorHAnsi" w:hAnsiTheme="minorHAnsi" w:cstheme="minorHAnsi"/>
          <w:highlight w:val="cyan"/>
        </w:rPr>
        <w:t>.</w:t>
      </w:r>
      <w:r w:rsidRPr="00054264">
        <w:rPr>
          <w:rFonts w:asciiTheme="minorHAnsi" w:hAnsiTheme="minorHAnsi" w:cs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054264">
        <w:rPr>
          <w:rStyle w:val="StyleUnderline"/>
          <w:rFonts w:asciiTheme="minorHAnsi" w:hAnsiTheme="minorHAnsi" w:cs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054264">
        <w:rPr>
          <w:rFonts w:asciiTheme="minorHAnsi" w:hAnsiTheme="minorHAnsi" w:cstheme="minorHAnsi"/>
          <w:sz w:val="16"/>
        </w:rPr>
        <w:t xml:space="preserve">Next, </w:t>
      </w:r>
      <w:r w:rsidRPr="00054264">
        <w:rPr>
          <w:rStyle w:val="Emphasis"/>
          <w:rFonts w:asciiTheme="minorHAnsi" w:hAnsiTheme="minorHAnsi" w:cstheme="minorHAnsi"/>
        </w:rPr>
        <w:t xml:space="preserve">the analysis of health care R&amp;D expenditure sharing between public and private organizations is done. Then, in the following section, the </w:t>
      </w:r>
      <w:proofErr w:type="gramStart"/>
      <w:r w:rsidRPr="00054264">
        <w:rPr>
          <w:rStyle w:val="Emphasis"/>
          <w:rFonts w:asciiTheme="minorHAnsi" w:hAnsiTheme="minorHAnsi" w:cstheme="minorHAnsi"/>
        </w:rPr>
        <w:t>power</w:t>
      </w:r>
      <w:proofErr w:type="gramEnd"/>
      <w:r w:rsidRPr="00054264">
        <w:rPr>
          <w:rStyle w:val="Emphasis"/>
          <w:rFonts w:asciiTheme="minorHAnsi" w:hAnsiTheme="minorHAnsi" w:cstheme="minorHAnsi"/>
        </w:rPr>
        <w:t xml:space="preserve"> and politics dimensions and how faces of power get reflected in this story of IPRs in medicine is discussed.</w:t>
      </w:r>
      <w:r w:rsidRPr="00054264">
        <w:rPr>
          <w:rFonts w:asciiTheme="minorHAnsi" w:hAnsiTheme="minorHAnsi" w:cstheme="minorHAnsi"/>
          <w:sz w:val="16"/>
        </w:rPr>
        <w:t xml:space="preserve"> The public interest versus private gains and poor versus rich debates can be found out in the previous sections</w:t>
      </w:r>
      <w:r w:rsidRPr="00054264">
        <w:rPr>
          <w:rStyle w:val="Emphasis"/>
          <w:rFonts w:asciiTheme="minorHAnsi" w:hAnsiTheme="minorHAnsi" w:cstheme="minorHAnsi"/>
        </w:rPr>
        <w:t xml:space="preserve">. It is revealed that there are </w:t>
      </w:r>
      <w:r w:rsidRPr="00054264">
        <w:rPr>
          <w:rStyle w:val="Emphasis"/>
          <w:rFonts w:asciiTheme="minorHAnsi" w:hAnsiTheme="minorHAnsi" w:cstheme="minorHAnsi"/>
          <w:highlight w:val="cyan"/>
        </w:rPr>
        <w:t xml:space="preserve">boundaries between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developed </w:t>
      </w:r>
      <w:r w:rsidRPr="00054264">
        <w:rPr>
          <w:rStyle w:val="Emphasis"/>
          <w:rFonts w:asciiTheme="minorHAnsi" w:hAnsiTheme="minorHAnsi" w:cstheme="minorHAnsi"/>
        </w:rPr>
        <w:t xml:space="preserve">and the </w:t>
      </w:r>
      <w:r w:rsidRPr="00054264">
        <w:rPr>
          <w:rStyle w:val="Emphasis"/>
          <w:rFonts w:asciiTheme="minorHAnsi" w:hAnsiTheme="minorHAnsi" w:cstheme="minorHAnsi"/>
          <w:highlight w:val="cyan"/>
        </w:rPr>
        <w:t>developing world by existence of</w:t>
      </w:r>
      <w:r w:rsidRPr="00054264">
        <w:rPr>
          <w:rStyle w:val="Emphasis"/>
          <w:rFonts w:asciiTheme="minorHAnsi" w:hAnsiTheme="minorHAnsi" w:cstheme="minorHAnsi"/>
        </w:rPr>
        <w:t xml:space="preserve"> agreements like agreement on </w:t>
      </w:r>
      <w:proofErr w:type="spellStart"/>
      <w:r w:rsidRPr="00054264">
        <w:rPr>
          <w:rStyle w:val="Emphasis"/>
          <w:rFonts w:asciiTheme="minorHAnsi" w:hAnsiTheme="minorHAnsi" w:cstheme="minorHAnsi"/>
        </w:rPr>
        <w:t>TradeRelated</w:t>
      </w:r>
      <w:proofErr w:type="spellEnd"/>
      <w:r w:rsidRPr="00054264">
        <w:rPr>
          <w:rStyle w:val="Emphasis"/>
          <w:rFonts w:asciiTheme="minorHAnsi" w:hAnsiTheme="minorHAnsi" w:cstheme="minorHAnsi"/>
        </w:rPr>
        <w:t xml:space="preserve"> Aspects of Intellectual Property Rights </w:t>
      </w:r>
      <w:r w:rsidRPr="00054264">
        <w:rPr>
          <w:rStyle w:val="Emphasis"/>
          <w:rFonts w:asciiTheme="minorHAnsi" w:hAnsiTheme="minorHAnsi" w:cstheme="minorHAnsi"/>
          <w:highlight w:val="cyan"/>
        </w:rPr>
        <w:t>(TRIPS)</w:t>
      </w:r>
      <w:r w:rsidRPr="00054264">
        <w:rPr>
          <w:rStyle w:val="Emphasis"/>
          <w:rFonts w:asciiTheme="minorHAnsi" w:hAnsiTheme="minorHAnsi" w:cstheme="minorHAnsi"/>
        </w:rPr>
        <w:t xml:space="preserve"> where the</w:t>
      </w:r>
      <w:r w:rsidRPr="00054264">
        <w:rPr>
          <w:rStyle w:val="Emphasis"/>
          <w:rFonts w:asciiTheme="minorHAnsi" w:hAnsiTheme="minorHAnsi" w:cstheme="minorHAnsi"/>
          <w:highlight w:val="cyan"/>
        </w:rPr>
        <w:t xml:space="preserve"> developed countries have high bargaining power</w:t>
      </w:r>
      <w:r w:rsidRPr="00054264">
        <w:rPr>
          <w:rStyle w:val="Emphasis"/>
          <w:rFonts w:asciiTheme="minorHAnsi" w:hAnsiTheme="minorHAnsi" w:cstheme="minorHAnsi"/>
        </w:rPr>
        <w:t xml:space="preserve"> as opposed to the developed countries among a host of other issues that clearly </w:t>
      </w:r>
      <w:r w:rsidRPr="00054264">
        <w:rPr>
          <w:rStyle w:val="Emphasis"/>
          <w:rFonts w:asciiTheme="minorHAnsi" w:hAnsiTheme="minorHAnsi" w:cstheme="minorHAnsi"/>
        </w:rPr>
        <w:lastRenderedPageBreak/>
        <w:t>show the exercise of power in one way or the other.</w:t>
      </w:r>
      <w:r w:rsidRPr="00054264">
        <w:rPr>
          <w:rFonts w:asciiTheme="minorHAnsi" w:hAnsiTheme="minorHAnsi" w:cs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054264">
        <w:rPr>
          <w:rFonts w:asciiTheme="minorHAnsi" w:hAnsiTheme="minorHAnsi" w:cstheme="minorHAnsi"/>
          <w:sz w:val="16"/>
        </w:rPr>
        <w:t>To</w:t>
      </w:r>
      <w:proofErr w:type="gramEnd"/>
      <w:r w:rsidRPr="00054264">
        <w:rPr>
          <w:rFonts w:asciiTheme="minorHAnsi" w:hAnsiTheme="minorHAnsi" w:cstheme="minorHAnsi"/>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054264">
        <w:rPr>
          <w:rFonts w:asciiTheme="minorHAnsi" w:hAnsiTheme="minorHAnsi" w:cstheme="minorHAnsi"/>
          <w:sz w:val="16"/>
        </w:rPr>
        <w:t>still continues</w:t>
      </w:r>
      <w:proofErr w:type="gramEnd"/>
      <w:r w:rsidRPr="00054264">
        <w:rPr>
          <w:rFonts w:asciiTheme="minorHAnsi" w:hAnsiTheme="minorHAnsi" w:cstheme="minorHAnsi"/>
          <w:sz w:val="16"/>
        </w:rPr>
        <w:t xml:space="preserve"> to be an issue in most of the UN member states. Government and Market Failures in Health Care and Complexity of the Problem </w:t>
      </w:r>
      <w:r w:rsidRPr="00054264">
        <w:rPr>
          <w:rStyle w:val="StyleUnderline"/>
          <w:rFonts w:asciiTheme="minorHAnsi" w:hAnsiTheme="minorHAnsi" w:cs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054264">
        <w:rPr>
          <w:rFonts w:asciiTheme="minorHAnsi" w:hAnsiTheme="minorHAnsi" w:cs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054264">
        <w:rPr>
          <w:rStyle w:val="StyleUnderline"/>
          <w:rFonts w:asciiTheme="minorHAnsi" w:hAnsiTheme="minorHAnsi" w:cs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w:t>
      </w:r>
      <w:proofErr w:type="gramStart"/>
      <w:r w:rsidRPr="00054264">
        <w:rPr>
          <w:rStyle w:val="StyleUnderline"/>
          <w:rFonts w:asciiTheme="minorHAnsi" w:hAnsiTheme="minorHAnsi" w:cstheme="minorHAnsi"/>
        </w:rPr>
        <w:t>is just a worldly exhibition of a co-optation strategy</w:t>
      </w:r>
      <w:proofErr w:type="gramEnd"/>
      <w:r w:rsidRPr="00054264">
        <w:rPr>
          <w:rStyle w:val="StyleUnderline"/>
          <w:rFonts w:asciiTheme="minorHAnsi" w:hAnsiTheme="minorHAnsi" w:cstheme="minorHAnsi"/>
        </w:rPr>
        <w:t xml:space="preserve"> of the more powerful against the lesser as pointed out by </w:t>
      </w:r>
      <w:proofErr w:type="spellStart"/>
      <w:r w:rsidRPr="00054264">
        <w:rPr>
          <w:rStyle w:val="StyleUnderline"/>
          <w:rFonts w:asciiTheme="minorHAnsi" w:hAnsiTheme="minorHAnsi" w:cstheme="minorHAnsi"/>
        </w:rPr>
        <w:t>Kivel</w:t>
      </w:r>
      <w:proofErr w:type="spellEnd"/>
      <w:r w:rsidRPr="00054264">
        <w:rPr>
          <w:rStyle w:val="StyleUnderline"/>
          <w:rFonts w:asciiTheme="minorHAnsi" w:hAnsiTheme="minorHAnsi" w:cstheme="minorHAnsi"/>
        </w:rPr>
        <w:t xml:space="preserve"> (2007). </w:t>
      </w:r>
      <w:r w:rsidRPr="00054264">
        <w:rPr>
          <w:rFonts w:asciiTheme="minorHAnsi" w:hAnsiTheme="minorHAnsi" w:cstheme="minorHAnsi"/>
          <w:sz w:val="16"/>
        </w:rPr>
        <w:t xml:space="preserve">There are mainly two types of the health care system. One, free market-based system. Second, </w:t>
      </w:r>
      <w:proofErr w:type="spellStart"/>
      <w:r w:rsidRPr="00054264">
        <w:rPr>
          <w:rFonts w:asciiTheme="minorHAnsi" w:hAnsiTheme="minorHAnsi" w:cstheme="minorHAnsi"/>
          <w:sz w:val="16"/>
        </w:rPr>
        <w:t>governmentbased</w:t>
      </w:r>
      <w:proofErr w:type="spellEnd"/>
      <w:r w:rsidRPr="00054264">
        <w:rPr>
          <w:rFonts w:asciiTheme="minorHAnsi" w:hAnsiTheme="minorHAnsi" w:cstheme="minorHAnsi"/>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054264">
        <w:rPr>
          <w:rFonts w:asciiTheme="minorHAnsi" w:hAnsiTheme="minorHAnsi" w:cstheme="minorHAnsi"/>
          <w:sz w:val="16"/>
        </w:rPr>
        <w:t>that is to say that</w:t>
      </w:r>
      <w:proofErr w:type="gramEnd"/>
      <w:r w:rsidRPr="00054264">
        <w:rPr>
          <w:rFonts w:asciiTheme="minorHAnsi" w:hAnsiTheme="minorHAnsi" w:cstheme="minorHAnsi"/>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054264">
        <w:rPr>
          <w:rStyle w:val="StyleUnderline"/>
          <w:rFonts w:asciiTheme="minorHAnsi" w:hAnsiTheme="minorHAnsi" w:cstheme="minorHAnsi"/>
        </w:rPr>
        <w:t>Government failure like market failure also happens at several counts. If the market has information failure, the government is no better. The government also does not know the exact gap due to market failures.</w:t>
      </w:r>
      <w:r w:rsidRPr="00054264">
        <w:rPr>
          <w:rFonts w:asciiTheme="minorHAnsi" w:hAnsiTheme="minorHAnsi" w:cstheme="minorHAnsi"/>
          <w:sz w:val="16"/>
        </w:rPr>
        <w:t xml:space="preserve"> Then there is also hypothesis and plausible evidence of markets being more efficient than the government. </w:t>
      </w:r>
      <w:r w:rsidRPr="00054264">
        <w:rPr>
          <w:rStyle w:val="Emphasis"/>
          <w:rFonts w:asciiTheme="minorHAnsi" w:hAnsiTheme="minorHAnsi" w:cs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054264">
        <w:rPr>
          <w:rFonts w:asciiTheme="minorHAnsi" w:hAnsiTheme="minorHAnsi" w:cs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054264">
        <w:rPr>
          <w:rFonts w:asciiTheme="minorHAnsi" w:hAnsiTheme="minorHAnsi" w:cstheme="minorHAnsi"/>
          <w:sz w:val="16"/>
        </w:rPr>
        <w:t>ctly</w:t>
      </w:r>
      <w:proofErr w:type="spellEnd"/>
      <w:r w:rsidRPr="00054264">
        <w:rPr>
          <w:rFonts w:asciiTheme="minorHAnsi" w:hAnsiTheme="minorHAnsi" w:cstheme="minorHAnsi"/>
          <w:sz w:val="16"/>
        </w:rPr>
        <w:t xml:space="preserve"> </w:t>
      </w:r>
      <w:proofErr w:type="gramStart"/>
      <w:r w:rsidRPr="00054264">
        <w:rPr>
          <w:rStyle w:val="Emphasis"/>
          <w:rFonts w:asciiTheme="minorHAnsi" w:hAnsiTheme="minorHAnsi" w:cstheme="minorHAnsi"/>
        </w:rPr>
        <w:t>In</w:t>
      </w:r>
      <w:proofErr w:type="gramEnd"/>
      <w:r w:rsidRPr="00054264">
        <w:rPr>
          <w:rStyle w:val="Emphasis"/>
          <w:rFonts w:asciiTheme="minorHAnsi" w:hAnsiTheme="minorHAnsi" w:cstheme="minorHAnsi"/>
        </w:rPr>
        <w:t xml:space="preserve"> case of </w:t>
      </w:r>
      <w:r w:rsidRPr="00054264">
        <w:rPr>
          <w:rStyle w:val="Emphasis"/>
          <w:rFonts w:asciiTheme="minorHAnsi" w:hAnsiTheme="minorHAnsi" w:cstheme="minorHAnsi"/>
          <w:highlight w:val="cyan"/>
        </w:rPr>
        <w:t xml:space="preserve">private, </w:t>
      </w:r>
      <w:r w:rsidRPr="00054264">
        <w:rPr>
          <w:rStyle w:val="Emphasis"/>
          <w:rFonts w:asciiTheme="minorHAnsi" w:hAnsiTheme="minorHAnsi" w:cstheme="minorHAnsi"/>
        </w:rPr>
        <w:t xml:space="preserve">there is a </w:t>
      </w:r>
      <w:r w:rsidRPr="00054264">
        <w:rPr>
          <w:rStyle w:val="Emphasis"/>
          <w:rFonts w:asciiTheme="minorHAnsi" w:hAnsiTheme="minorHAnsi" w:cstheme="minorHAnsi"/>
          <w:highlight w:val="cyan"/>
        </w:rPr>
        <w:t>misalignment of interest;</w:t>
      </w:r>
      <w:r w:rsidRPr="00054264">
        <w:rPr>
          <w:rStyle w:val="Emphasis"/>
          <w:rFonts w:asciiTheme="minorHAnsi" w:hAnsiTheme="minorHAnsi" w:cstheme="minorHAnsi"/>
        </w:rPr>
        <w:t xml:space="preserve"> in case of government, there are accountability issues and perverse incentive with no proper responsibility mechanisms to ensure proper services. </w:t>
      </w:r>
      <w:r w:rsidRPr="00054264">
        <w:rPr>
          <w:rFonts w:asciiTheme="minorHAnsi" w:hAnsiTheme="minorHAnsi" w:cstheme="minorHAnsi"/>
          <w:sz w:val="16"/>
        </w:rPr>
        <w:t xml:space="preserve">The emergence of civil society organizations </w:t>
      </w:r>
      <w:proofErr w:type="gramStart"/>
      <w:r w:rsidRPr="00054264">
        <w:rPr>
          <w:rFonts w:asciiTheme="minorHAnsi" w:hAnsiTheme="minorHAnsi" w:cstheme="minorHAnsi"/>
          <w:sz w:val="16"/>
        </w:rPr>
        <w:t>do</w:t>
      </w:r>
      <w:proofErr w:type="gramEnd"/>
      <w:r w:rsidRPr="00054264">
        <w:rPr>
          <w:rFonts w:asciiTheme="minorHAnsi" w:hAnsiTheme="minorHAnsi" w:cstheme="minorHAnsi"/>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054264">
        <w:rPr>
          <w:rFonts w:asciiTheme="minorHAnsi" w:hAnsiTheme="minorHAnsi" w:cstheme="minorHAnsi"/>
          <w:sz w:val="16"/>
        </w:rPr>
        <w:t>ing</w:t>
      </w:r>
      <w:proofErr w:type="spellEnd"/>
      <w:r w:rsidRPr="00054264">
        <w:rPr>
          <w:rFonts w:asciiTheme="minorHAnsi" w:hAnsiTheme="minorHAnsi" w:cstheme="minorHAnsi"/>
          <w:sz w:val="16"/>
        </w:rPr>
        <w:t xml:space="preserve">. PPPs as an Instrument for Health </w:t>
      </w:r>
      <w:proofErr w:type="spellStart"/>
      <w:r w:rsidRPr="00054264">
        <w:rPr>
          <w:rFonts w:asciiTheme="minorHAnsi" w:hAnsiTheme="minorHAnsi" w:cstheme="minorHAnsi"/>
          <w:sz w:val="16"/>
        </w:rPr>
        <w:t>Provi</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sion</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054264">
        <w:rPr>
          <w:rFonts w:asciiTheme="minorHAnsi" w:hAnsiTheme="minorHAnsi" w:cstheme="minorHAnsi"/>
          <w:sz w:val="16"/>
        </w:rPr>
        <w:t>risk</w:t>
      </w:r>
      <w:proofErr w:type="gramEnd"/>
      <w:r w:rsidRPr="00054264">
        <w:rPr>
          <w:rFonts w:asciiTheme="minorHAnsi" w:hAnsiTheme="minorHAnsi" w:cstheme="minorHAnsi"/>
          <w:sz w:val="16"/>
        </w:rPr>
        <w:t xml:space="preserve"> and responsibility sharing between the public and the private players, better health outcomes for all can be achieved as indicated by the UN MDGs. </w:t>
      </w:r>
      <w:r w:rsidRPr="00054264">
        <w:rPr>
          <w:rStyle w:val="StyleUnderline"/>
          <w:rFonts w:asciiTheme="minorHAnsi" w:hAnsiTheme="minorHAnsi" w:cstheme="minorHAnsi"/>
        </w:rPr>
        <w:t xml:space="preserve">Moreover, one thing is easily agreeable </w:t>
      </w:r>
      <w:r w:rsidRPr="00054264">
        <w:rPr>
          <w:rStyle w:val="StyleUnderline"/>
          <w:rFonts w:asciiTheme="minorHAnsi" w:hAnsiTheme="minorHAnsi" w:cstheme="minorHAnsi"/>
        </w:rPr>
        <w:lastRenderedPageBreak/>
        <w:t xml:space="preserve">that both private and public need to join hands to meet the challenge of providing quality health care services to all considering the financial and incentive lacunae faced by </w:t>
      </w:r>
      <w:proofErr w:type="gramStart"/>
      <w:r w:rsidRPr="00054264">
        <w:rPr>
          <w:rStyle w:val="StyleUnderline"/>
          <w:rFonts w:asciiTheme="minorHAnsi" w:hAnsiTheme="minorHAnsi" w:cstheme="minorHAnsi"/>
        </w:rPr>
        <w:t>both of them</w:t>
      </w:r>
      <w:proofErr w:type="gramEnd"/>
      <w:r w:rsidRPr="00054264">
        <w:rPr>
          <w:rStyle w:val="StyleUnderline"/>
          <w:rFonts w:asciiTheme="minorHAnsi" w:hAnsiTheme="minorHAnsi" w:cstheme="minorHAnsi"/>
        </w:rPr>
        <w:t xml:space="preserve"> respectively. And, most importantly it must be seen as a supplement to the public provisioning system rather than a </w:t>
      </w:r>
      <w:proofErr w:type="spellStart"/>
      <w:r w:rsidRPr="00054264">
        <w:rPr>
          <w:rStyle w:val="StyleUnderline"/>
          <w:rFonts w:asciiTheme="minorHAnsi" w:hAnsiTheme="minorHAnsi" w:cstheme="minorHAnsi"/>
        </w:rPr>
        <w:t>substit</w:t>
      </w:r>
      <w:proofErr w:type="spellEnd"/>
      <w:r w:rsidRPr="00054264">
        <w:rPr>
          <w:rStyle w:val="StyleUnderline"/>
          <w:rFonts w:asciiTheme="minorHAnsi" w:hAnsiTheme="minorHAnsi" w:cstheme="minorHAnsi"/>
        </w:rPr>
        <w:t xml:space="preserve"> </w:t>
      </w:r>
      <w:proofErr w:type="spellStart"/>
      <w:r w:rsidRPr="00054264">
        <w:rPr>
          <w:rStyle w:val="StyleUnderline"/>
          <w:rFonts w:asciiTheme="minorHAnsi" w:hAnsiTheme="minorHAnsi" w:cstheme="minorHAnsi"/>
        </w:rPr>
        <w:t>ute</w:t>
      </w:r>
      <w:proofErr w:type="spellEnd"/>
      <w:r w:rsidRPr="00054264">
        <w:rPr>
          <w:rStyle w:val="StyleUnderline"/>
          <w:rFonts w:asciiTheme="minorHAnsi" w:hAnsiTheme="minorHAnsi" w:cstheme="minorHAnsi"/>
        </w:rPr>
        <w:t xml:space="preserve">. </w:t>
      </w:r>
      <w:r w:rsidRPr="00054264">
        <w:rPr>
          <w:rFonts w:asciiTheme="minorHAnsi" w:hAnsiTheme="minorHAnsi" w:cstheme="minorHAnsi"/>
          <w:sz w:val="16"/>
        </w:rPr>
        <w:t xml:space="preserve">The reasons for the introduction of PPPs in health care provisioning are that it leads to an increased level of finance in the </w:t>
      </w:r>
      <w:proofErr w:type="gramStart"/>
      <w:r w:rsidRPr="00054264">
        <w:rPr>
          <w:rFonts w:asciiTheme="minorHAnsi" w:hAnsiTheme="minorHAnsi" w:cstheme="minorHAnsi"/>
          <w:sz w:val="16"/>
        </w:rPr>
        <w:t>sector as a whole</w:t>
      </w:r>
      <w:proofErr w:type="gramEnd"/>
      <w:r w:rsidRPr="00054264">
        <w:rPr>
          <w:rFonts w:asciiTheme="minorHAnsi" w:hAnsiTheme="minorHAnsi" w:cstheme="minorHAnsi"/>
          <w:sz w:val="16"/>
        </w:rPr>
        <w:t xml:space="preserve">. It supplements government provision and hence leads to a reduction of pressure on government finances. </w:t>
      </w:r>
      <w:r w:rsidRPr="00054264">
        <w:rPr>
          <w:rStyle w:val="StyleUnderline"/>
          <w:rFonts w:asciiTheme="minorHAnsi" w:hAnsiTheme="minorHAnsi" w:cs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w:t>
      </w:r>
      <w:proofErr w:type="gramStart"/>
      <w:r w:rsidRPr="00054264">
        <w:rPr>
          <w:rStyle w:val="StyleUnderline"/>
          <w:rFonts w:asciiTheme="minorHAnsi" w:hAnsiTheme="minorHAnsi" w:cstheme="minorHAnsi"/>
        </w:rPr>
        <w:t>regulation</w:t>
      </w:r>
      <w:proofErr w:type="gramEnd"/>
      <w:r w:rsidRPr="00054264">
        <w:rPr>
          <w:rStyle w:val="StyleUnderline"/>
          <w:rFonts w:asciiTheme="minorHAnsi" w:hAnsiTheme="minorHAnsi" w:cstheme="minorHAnsi"/>
        </w:rPr>
        <w:t xml:space="preserve">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054264">
        <w:rPr>
          <w:rFonts w:asciiTheme="minorHAnsi" w:hAnsiTheme="minorHAnsi" w:cs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054264">
        <w:rPr>
          <w:rFonts w:asciiTheme="minorHAnsi" w:hAnsiTheme="minorHAnsi" w:cstheme="minorHAnsi"/>
          <w:sz w:val="16"/>
        </w:rPr>
        <w:t>exclus</w:t>
      </w:r>
      <w:proofErr w:type="spellEnd"/>
      <w:r w:rsidRPr="00054264">
        <w:rPr>
          <w:rFonts w:asciiTheme="minorHAnsi" w:hAnsiTheme="minorHAnsi" w:cstheme="minorHAnsi"/>
          <w:sz w:val="16"/>
        </w:rPr>
        <w:t xml:space="preserve"> ion. But PPPs involve a very complex design in terms of strategy, </w:t>
      </w:r>
      <w:proofErr w:type="gramStart"/>
      <w:r w:rsidRPr="00054264">
        <w:rPr>
          <w:rFonts w:asciiTheme="minorHAnsi" w:hAnsiTheme="minorHAnsi" w:cstheme="minorHAnsi"/>
          <w:sz w:val="16"/>
        </w:rPr>
        <w:t>system</w:t>
      </w:r>
      <w:proofErr w:type="gramEnd"/>
      <w:r w:rsidRPr="00054264">
        <w:rPr>
          <w:rFonts w:asciiTheme="minorHAnsi" w:hAnsiTheme="minorHAnsi" w:cstheme="minorHAnsi"/>
          <w:sz w:val="16"/>
        </w:rPr>
        <w:t xml:space="preserve"> and processes. The idea of PPPs in health care is a recent phenomenon. Public sector’s role is to define the scope of business, to specify the priorities, </w:t>
      </w:r>
      <w:proofErr w:type="gramStart"/>
      <w:r w:rsidRPr="00054264">
        <w:rPr>
          <w:rFonts w:asciiTheme="minorHAnsi" w:hAnsiTheme="minorHAnsi" w:cstheme="minorHAnsi"/>
          <w:sz w:val="16"/>
        </w:rPr>
        <w:t>targets</w:t>
      </w:r>
      <w:proofErr w:type="gramEnd"/>
      <w:r w:rsidRPr="00054264">
        <w:rPr>
          <w:rFonts w:asciiTheme="minorHAnsi" w:hAnsiTheme="minorHAnsi" w:cstheme="minorHAnsi"/>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054264">
        <w:rPr>
          <w:rFonts w:asciiTheme="minorHAnsi" w:hAnsiTheme="minorHAnsi" w:cstheme="minorHAnsi"/>
          <w:sz w:val="16"/>
        </w:rPr>
        <w:t>all the more</w:t>
      </w:r>
      <w:proofErr w:type="gramEnd"/>
      <w:r w:rsidRPr="00054264">
        <w:rPr>
          <w:rFonts w:asciiTheme="minorHAnsi" w:hAnsiTheme="minorHAnsi" w:cstheme="minorHAnsi"/>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054264">
        <w:rPr>
          <w:rFonts w:asciiTheme="minorHAnsi" w:hAnsiTheme="minorHAnsi" w:cstheme="minorHAnsi"/>
          <w:sz w:val="16"/>
        </w:rPr>
        <w:t>accountabil</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ity</w:t>
      </w:r>
      <w:proofErr w:type="spellEnd"/>
      <w:r w:rsidRPr="00054264">
        <w:rPr>
          <w:rFonts w:asciiTheme="minorHAnsi" w:hAnsiTheme="minorHAnsi" w:cstheme="minorHAnsi"/>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054264">
        <w:rPr>
          <w:rFonts w:asciiTheme="minorHAnsi" w:hAnsiTheme="minorHAnsi" w:cstheme="minorHAnsi"/>
          <w:sz w:val="16"/>
        </w:rPr>
        <w:t>Dicho</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tomy</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054264">
        <w:rPr>
          <w:rStyle w:val="Emphasis"/>
          <w:rFonts w:asciiTheme="minorHAnsi" w:hAnsiTheme="minorHAnsi" w:cstheme="minorHAnsi"/>
        </w:rPr>
        <w:t xml:space="preserve">The contrasting reality becomes all the starker when the same medicine which can have been used for the treatment of </w:t>
      </w:r>
      <w:proofErr w:type="spellStart"/>
      <w:r w:rsidRPr="00054264">
        <w:rPr>
          <w:rStyle w:val="Emphasis"/>
          <w:rFonts w:asciiTheme="minorHAnsi" w:hAnsiTheme="minorHAnsi" w:cstheme="minorHAnsi"/>
        </w:rPr>
        <w:t>Kalajar</w:t>
      </w:r>
      <w:proofErr w:type="spellEnd"/>
      <w:r w:rsidRPr="00054264">
        <w:rPr>
          <w:rStyle w:val="Emphasis"/>
          <w:rFonts w:asciiTheme="minorHAnsi" w:hAnsiTheme="minorHAnsi" w:cstheme="minorHAnsi"/>
        </w:rPr>
        <w:t xml:space="preserve">, a fatal disease 72 FIIB Business Review 7(2) mostly affecting poor people is sold as a hair removal cream to serve the cosmetic needs of the rich when people are dying of the </w:t>
      </w:r>
      <w:proofErr w:type="spellStart"/>
      <w:r w:rsidRPr="00054264">
        <w:rPr>
          <w:rStyle w:val="Emphasis"/>
          <w:rFonts w:asciiTheme="minorHAnsi" w:hAnsiTheme="minorHAnsi" w:cstheme="minorHAnsi"/>
        </w:rPr>
        <w:t>Kalajar</w:t>
      </w:r>
      <w:proofErr w:type="spellEnd"/>
      <w:r w:rsidRPr="00054264">
        <w:rPr>
          <w:rStyle w:val="Emphasis"/>
          <w:rFonts w:asciiTheme="minorHAnsi" w:hAnsiTheme="minorHAnsi" w:cstheme="minorHAnsi"/>
        </w:rPr>
        <w:t>.</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Kivel</w:t>
      </w:r>
      <w:proofErr w:type="spellEnd"/>
      <w:r w:rsidRPr="00054264">
        <w:rPr>
          <w:rFonts w:asciiTheme="minorHAnsi" w:hAnsiTheme="minorHAnsi" w:cstheme="minorHAnsi"/>
          <w:sz w:val="16"/>
        </w:rPr>
        <w:t xml:space="preserve"> (2007) and Chossudovsky (2010) point out the hidden dangers in seeing NGOs as representative of the societal needs without ascertaining facts about their mode of arrival, the source of sustenance and ways of working. </w:t>
      </w:r>
      <w:r w:rsidRPr="00054264">
        <w:rPr>
          <w:rStyle w:val="Emphasis"/>
          <w:rFonts w:asciiTheme="minorHAnsi" w:hAnsiTheme="minorHAnsi" w:cstheme="minorHAnsi"/>
        </w:rPr>
        <w:t xml:space="preserve">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w:t>
      </w:r>
      <w:proofErr w:type="gramStart"/>
      <w:r w:rsidRPr="00054264">
        <w:rPr>
          <w:rStyle w:val="Emphasis"/>
          <w:rFonts w:asciiTheme="minorHAnsi" w:hAnsiTheme="minorHAnsi" w:cstheme="minorHAnsi"/>
        </w:rPr>
        <w:t>Also</w:t>
      </w:r>
      <w:proofErr w:type="gramEnd"/>
      <w:r w:rsidRPr="00054264">
        <w:rPr>
          <w:rStyle w:val="Emphasis"/>
          <w:rFonts w:asciiTheme="minorHAnsi" w:hAnsiTheme="minorHAnsi" w:cstheme="minorHAnsi"/>
        </w:rPr>
        <w:t xml:space="preserve"> norms for curative healthcare are defined by society.</w:t>
      </w:r>
      <w:r w:rsidRPr="00054264">
        <w:rPr>
          <w:rFonts w:asciiTheme="minorHAnsi" w:hAnsiTheme="minorHAnsi" w:cs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54264">
        <w:rPr>
          <w:rStyle w:val="Emphasis"/>
          <w:rFonts w:asciiTheme="minorHAnsi" w:hAnsiTheme="minorHAnsi" w:cstheme="minorHAnsi"/>
        </w:rPr>
        <w:t>This is an exhibition of the various faces of power, namely pluralistic tradition, non-decision-making, ideological and disciplinary powers as mentioned in by Healey and Hinson</w:t>
      </w:r>
      <w:r w:rsidRPr="00054264">
        <w:rPr>
          <w:rFonts w:asciiTheme="minorHAnsi" w:hAnsiTheme="minorHAnsi" w:cstheme="minorHAnsi"/>
          <w:sz w:val="16"/>
        </w:rPr>
        <w:t xml:space="preserve"> (20 10). The Logic of IPR </w:t>
      </w:r>
      <w:proofErr w:type="spellStart"/>
      <w:r w:rsidRPr="00054264">
        <w:rPr>
          <w:rFonts w:asciiTheme="minorHAnsi" w:hAnsiTheme="minorHAnsi" w:cstheme="minorHAnsi"/>
          <w:sz w:val="16"/>
        </w:rPr>
        <w:t>Demysti</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fied</w:t>
      </w:r>
      <w:proofErr w:type="spellEnd"/>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IPRs </w:t>
      </w:r>
      <w:proofErr w:type="gramStart"/>
      <w:r w:rsidRPr="00054264">
        <w:rPr>
          <w:rStyle w:val="Emphasis"/>
          <w:rFonts w:asciiTheme="minorHAnsi" w:hAnsiTheme="minorHAnsi" w:cstheme="minorHAnsi"/>
        </w:rPr>
        <w:t>by definition are</w:t>
      </w:r>
      <w:proofErr w:type="gramEnd"/>
      <w:r w:rsidRPr="00054264">
        <w:rPr>
          <w:rStyle w:val="Emphasis"/>
          <w:rFonts w:asciiTheme="minorHAnsi" w:hAnsiTheme="minorHAnsi" w:cstheme="minorHAnsi"/>
        </w:rPr>
        <w:t xml:space="preserve"> appropriate benefits emerging from intellect to a private entity as opposed to the public in large. For IPRs to be a part of public policy, they </w:t>
      </w:r>
      <w:proofErr w:type="gramStart"/>
      <w:r w:rsidRPr="00054264">
        <w:rPr>
          <w:rStyle w:val="Emphasis"/>
          <w:rFonts w:asciiTheme="minorHAnsi" w:hAnsiTheme="minorHAnsi" w:cstheme="minorHAnsi"/>
        </w:rPr>
        <w:t>have to</w:t>
      </w:r>
      <w:proofErr w:type="gramEnd"/>
      <w:r w:rsidRPr="00054264">
        <w:rPr>
          <w:rStyle w:val="Emphasis"/>
          <w:rFonts w:asciiTheme="minorHAnsi" w:hAnsiTheme="minorHAnsi" w:cstheme="minorHAnsi"/>
        </w:rPr>
        <w:t xml:space="preserve"> be seen as serving a public purpose, that is, helping achieve goals that are considered legitimate for and by the public.</w:t>
      </w:r>
      <w:r w:rsidRPr="00054264">
        <w:rPr>
          <w:rFonts w:asciiTheme="minorHAnsi" w:hAnsiTheme="minorHAnsi" w:cstheme="minorHAnsi"/>
          <w:sz w:val="16"/>
        </w:rPr>
        <w:t xml:space="preserve"> Therefore, </w:t>
      </w:r>
      <w:r w:rsidRPr="00054264">
        <w:rPr>
          <w:rStyle w:val="StyleUnderline"/>
          <w:rFonts w:asciiTheme="minorHAnsi" w:hAnsiTheme="minorHAnsi" w:cstheme="minorHAnsi"/>
        </w:rPr>
        <w:t xml:space="preserve">the claims that are made in </w:t>
      </w:r>
      <w:proofErr w:type="spellStart"/>
      <w:r w:rsidRPr="00054264">
        <w:rPr>
          <w:rStyle w:val="StyleUnderline"/>
          <w:rFonts w:asciiTheme="minorHAnsi" w:hAnsiTheme="minorHAnsi" w:cstheme="minorHAnsi"/>
        </w:rPr>
        <w:t>favour</w:t>
      </w:r>
      <w:proofErr w:type="spellEnd"/>
      <w:r w:rsidRPr="00054264">
        <w:rPr>
          <w:rStyle w:val="StyleUnderline"/>
          <w:rFonts w:asciiTheme="minorHAnsi" w:hAnsiTheme="minorHAnsi" w:cstheme="minorHAnsi"/>
        </w:rPr>
        <w:t xml:space="preserve"> of IPRs are that they are necessary to incentivize innovation. The </w:t>
      </w:r>
      <w:r w:rsidRPr="00054264">
        <w:rPr>
          <w:rStyle w:val="StyleUnderline"/>
          <w:rFonts w:asciiTheme="minorHAnsi" w:hAnsiTheme="minorHAnsi" w:cstheme="minorHAnsi"/>
          <w:highlight w:val="cyan"/>
        </w:rPr>
        <w:t>nature of</w:t>
      </w:r>
      <w:r w:rsidRPr="00054264">
        <w:rPr>
          <w:rStyle w:val="StyleUnderline"/>
          <w:rFonts w:asciiTheme="minorHAnsi" w:hAnsiTheme="minorHAnsi" w:cstheme="minorHAnsi"/>
        </w:rPr>
        <w:t xml:space="preserve"> claims and </w:t>
      </w:r>
      <w:r w:rsidRPr="00054264">
        <w:rPr>
          <w:rStyle w:val="StyleUnderline"/>
          <w:rFonts w:asciiTheme="minorHAnsi" w:hAnsiTheme="minorHAnsi" w:cstheme="minorHAnsi"/>
          <w:highlight w:val="cyan"/>
        </w:rPr>
        <w:t>assumptions behind IPRs need to be investigated</w:t>
      </w:r>
      <w:r w:rsidRPr="00054264">
        <w:rPr>
          <w:rStyle w:val="StyleUnderline"/>
          <w:rFonts w:asciiTheme="minorHAnsi" w:hAnsiTheme="minorHAnsi" w:cstheme="minorHAnsi"/>
        </w:rPr>
        <w:t xml:space="preserve"> fully before talking about them as the only legitimate way to ensure health care innovation as it is freight with </w:t>
      </w:r>
      <w:proofErr w:type="spellStart"/>
      <w:r w:rsidRPr="00054264">
        <w:rPr>
          <w:rStyle w:val="StyleUnderline"/>
          <w:rFonts w:asciiTheme="minorHAnsi" w:hAnsiTheme="minorHAnsi" w:cstheme="minorHAnsi"/>
        </w:rPr>
        <w:t>behavioural</w:t>
      </w:r>
      <w:proofErr w:type="spellEnd"/>
      <w:r w:rsidRPr="00054264">
        <w:rPr>
          <w:rStyle w:val="StyleUnderline"/>
          <w:rFonts w:asciiTheme="minorHAnsi" w:hAnsiTheme="minorHAnsi" w:cstheme="minorHAnsi"/>
        </w:rPr>
        <w:t xml:space="preserve"> </w:t>
      </w:r>
      <w:proofErr w:type="spellStart"/>
      <w:r w:rsidRPr="00054264">
        <w:rPr>
          <w:rStyle w:val="StyleUnderline"/>
          <w:rFonts w:asciiTheme="minorHAnsi" w:hAnsiTheme="minorHAnsi" w:cstheme="minorHAnsi"/>
        </w:rPr>
        <w:t>assumpti</w:t>
      </w:r>
      <w:proofErr w:type="spellEnd"/>
      <w:r w:rsidRPr="00054264">
        <w:rPr>
          <w:rStyle w:val="StyleUnderline"/>
          <w:rFonts w:asciiTheme="minorHAnsi" w:hAnsiTheme="minorHAnsi" w:cstheme="minorHAnsi"/>
        </w:rPr>
        <w:t xml:space="preserve"> </w:t>
      </w:r>
      <w:proofErr w:type="spellStart"/>
      <w:r w:rsidRPr="00054264">
        <w:rPr>
          <w:rStyle w:val="StyleUnderline"/>
          <w:rFonts w:asciiTheme="minorHAnsi" w:hAnsiTheme="minorHAnsi" w:cstheme="minorHAnsi"/>
        </w:rPr>
        <w:t>ons</w:t>
      </w:r>
      <w:proofErr w:type="spellEnd"/>
      <w:r w:rsidRPr="00054264">
        <w:rPr>
          <w:rStyle w:val="StyleUnderline"/>
          <w:rFonts w:asciiTheme="minorHAnsi" w:hAnsiTheme="minorHAnsi" w:cstheme="minorHAnsi"/>
        </w:rPr>
        <w:t xml:space="preserve">. </w:t>
      </w:r>
      <w:r w:rsidRPr="00054264">
        <w:rPr>
          <w:rFonts w:asciiTheme="minorHAnsi" w:hAnsiTheme="minorHAnsi" w:cstheme="minorHAnsi"/>
          <w:sz w:val="16"/>
        </w:rPr>
        <w:t xml:space="preserve">Refer to Figure A4 for understanding the flow diagram of the rationale. </w:t>
      </w:r>
      <w:r w:rsidRPr="00054264">
        <w:rPr>
          <w:rStyle w:val="Emphasis"/>
          <w:rFonts w:asciiTheme="minorHAnsi" w:hAnsiTheme="minorHAnsi" w:cstheme="minorHAnsi"/>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054264">
        <w:rPr>
          <w:rStyle w:val="Emphasis"/>
          <w:rFonts w:asciiTheme="minorHAnsi" w:hAnsiTheme="minorHAnsi" w:cstheme="minorHAnsi"/>
        </w:rPr>
        <w:t>soci</w:t>
      </w:r>
      <w:proofErr w:type="spellEnd"/>
      <w:r w:rsidRPr="00054264">
        <w:rPr>
          <w:rStyle w:val="Emphasis"/>
          <w:rFonts w:asciiTheme="minorHAnsi" w:hAnsiTheme="minorHAnsi" w:cstheme="minorHAnsi"/>
        </w:rPr>
        <w:t xml:space="preserve"> </w:t>
      </w:r>
      <w:proofErr w:type="spellStart"/>
      <w:r w:rsidRPr="00054264">
        <w:rPr>
          <w:rStyle w:val="Emphasis"/>
          <w:rFonts w:asciiTheme="minorHAnsi" w:hAnsiTheme="minorHAnsi" w:cstheme="minorHAnsi"/>
        </w:rPr>
        <w:t>ety</w:t>
      </w:r>
      <w:proofErr w:type="spellEnd"/>
      <w:r w:rsidRPr="00054264">
        <w:rPr>
          <w:rStyle w:val="Emphasis"/>
          <w:rFonts w:asciiTheme="minorHAnsi" w:hAnsiTheme="minorHAnsi" w:cstheme="minorHAnsi"/>
        </w:rPr>
        <w:t xml:space="preserve">. </w:t>
      </w:r>
      <w:r w:rsidRPr="00054264">
        <w:rPr>
          <w:rStyle w:val="Emphasis"/>
          <w:rFonts w:asciiTheme="minorHAnsi" w:hAnsiTheme="minorHAnsi" w:cstheme="minorHAnsi"/>
        </w:rPr>
        <w:lastRenderedPageBreak/>
        <w:t xml:space="preserve">Plausible concern relating to IPRs in medicine is companies protect their IPRs by incremental innovations which prevents their conversion into generic medicine </w:t>
      </w:r>
      <w:proofErr w:type="spellStart"/>
      <w:r w:rsidRPr="00054264">
        <w:rPr>
          <w:rStyle w:val="Emphasis"/>
          <w:rFonts w:asciiTheme="minorHAnsi" w:hAnsiTheme="minorHAnsi" w:cstheme="minorHAnsi"/>
        </w:rPr>
        <w:t>rasing</w:t>
      </w:r>
      <w:proofErr w:type="spellEnd"/>
      <w:r w:rsidRPr="00054264">
        <w:rPr>
          <w:rStyle w:val="Emphasis"/>
          <w:rFonts w:asciiTheme="minorHAnsi" w:hAnsiTheme="minorHAnsi" w:cstheme="minorHAnsi"/>
        </w:rPr>
        <w:t xml:space="preserve"> distributional concerns (Henry &amp; Stiglitz, 2010).</w:t>
      </w:r>
      <w:r w:rsidRPr="00054264">
        <w:rPr>
          <w:rFonts w:asciiTheme="minorHAnsi" w:hAnsiTheme="minorHAnsi" w:cstheme="minorHAnsi"/>
          <w:sz w:val="16"/>
        </w:rPr>
        <w:t xml:space="preserve"> By ignoring these, goals of public policy are delegitimized/reprioritized. One of the nested </w:t>
      </w:r>
      <w:proofErr w:type="gramStart"/>
      <w:r w:rsidRPr="00054264">
        <w:rPr>
          <w:rFonts w:asciiTheme="minorHAnsi" w:hAnsiTheme="minorHAnsi" w:cstheme="minorHAnsi"/>
          <w:sz w:val="16"/>
        </w:rPr>
        <w:t>claim</w:t>
      </w:r>
      <w:proofErr w:type="gramEnd"/>
      <w:r w:rsidRPr="00054264">
        <w:rPr>
          <w:rFonts w:asciiTheme="minorHAnsi" w:hAnsiTheme="minorHAnsi" w:cstheme="minorHAnsi"/>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54264">
        <w:rPr>
          <w:rStyle w:val="Emphasis"/>
          <w:rFonts w:asciiTheme="minorHAnsi" w:hAnsiTheme="minorHAnsi" w:cs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054264">
        <w:rPr>
          <w:rFonts w:asciiTheme="minorHAnsi" w:hAnsiTheme="minorHAnsi" w:cstheme="minorHAnsi"/>
          <w:sz w:val="16"/>
        </w:rPr>
        <w:t xml:space="preserve"> There is also ignorance of non-pecuniary motives for innovation. By ignoring these, more attention to certain kinds of incentives and costs is paid. </w:t>
      </w:r>
      <w:r w:rsidRPr="00054264">
        <w:rPr>
          <w:rStyle w:val="Emphasis"/>
          <w:rFonts w:asciiTheme="minorHAnsi" w:hAnsiTheme="minorHAnsi" w:cstheme="minorHAnsi"/>
        </w:rPr>
        <w:t xml:space="preserve">Therefore, certain kinds of innovation, the kind which was done by those with pecuniary interests and the </w:t>
      </w:r>
      <w:proofErr w:type="gramStart"/>
      <w:r w:rsidRPr="00054264">
        <w:rPr>
          <w:rStyle w:val="Emphasis"/>
          <w:rFonts w:asciiTheme="minorHAnsi" w:hAnsiTheme="minorHAnsi" w:cstheme="minorHAnsi"/>
        </w:rPr>
        <w:t>kind</w:t>
      </w:r>
      <w:proofErr w:type="gramEnd"/>
      <w:r w:rsidRPr="00054264">
        <w:rPr>
          <w:rStyle w:val="Emphasis"/>
          <w:rFonts w:asciiTheme="minorHAnsi" w:hAnsiTheme="minorHAnsi" w:cstheme="minorHAnsi"/>
        </w:rPr>
        <w:t xml:space="preserve"> which was done where there are clear pecuniary rewards, are encouraged. Thus, the whole logic is freight with a lot of assumptions about human </w:t>
      </w:r>
      <w:proofErr w:type="spellStart"/>
      <w:r w:rsidRPr="00054264">
        <w:rPr>
          <w:rStyle w:val="Emphasis"/>
          <w:rFonts w:asciiTheme="minorHAnsi" w:hAnsiTheme="minorHAnsi" w:cstheme="minorHAnsi"/>
        </w:rPr>
        <w:t>behaviour</w:t>
      </w:r>
      <w:proofErr w:type="spellEnd"/>
      <w:r w:rsidRPr="00054264">
        <w:rPr>
          <w:rStyle w:val="Emphasis"/>
          <w:rFonts w:asciiTheme="minorHAnsi" w:hAnsiTheme="minorHAnsi" w:cstheme="minorHAnsi"/>
        </w:rPr>
        <w:t xml:space="preserve"> and motivation which needs to be </w:t>
      </w:r>
      <w:proofErr w:type="spellStart"/>
      <w:r w:rsidRPr="00054264">
        <w:rPr>
          <w:rStyle w:val="Emphasis"/>
          <w:rFonts w:asciiTheme="minorHAnsi" w:hAnsiTheme="minorHAnsi" w:cstheme="minorHAnsi"/>
        </w:rPr>
        <w:t>verif</w:t>
      </w:r>
      <w:proofErr w:type="spellEnd"/>
      <w:r w:rsidRPr="00054264">
        <w:rPr>
          <w:rStyle w:val="Emphasis"/>
          <w:rFonts w:asciiTheme="minorHAnsi" w:hAnsiTheme="minorHAnsi" w:cstheme="minorHAnsi"/>
        </w:rPr>
        <w:t xml:space="preserve"> </w:t>
      </w:r>
      <w:proofErr w:type="spellStart"/>
      <w:r w:rsidRPr="00054264">
        <w:rPr>
          <w:rStyle w:val="Emphasis"/>
          <w:rFonts w:asciiTheme="minorHAnsi" w:hAnsiTheme="minorHAnsi" w:cstheme="minorHAnsi"/>
        </w:rPr>
        <w:t>ied</w:t>
      </w:r>
      <w:proofErr w:type="spellEnd"/>
      <w:r w:rsidRPr="00054264">
        <w:rPr>
          <w:rStyle w:val="Emphasis"/>
          <w:rFonts w:asciiTheme="minorHAnsi" w:hAnsiTheme="minorHAnsi" w:cstheme="minorHAnsi"/>
        </w:rPr>
        <w:t xml:space="preserve">. </w:t>
      </w:r>
      <w:r w:rsidRPr="00054264">
        <w:rPr>
          <w:rFonts w:asciiTheme="minorHAnsi" w:hAnsiTheme="minorHAnsi" w:cstheme="minorHAnsi"/>
          <w:sz w:val="16"/>
        </w:rPr>
        <w:t xml:space="preserve">Discussion R&amp;D in Health Care Expenditures: The Public–Private De bate </w:t>
      </w:r>
      <w:r w:rsidRPr="00054264">
        <w:rPr>
          <w:rStyle w:val="Emphasis"/>
          <w:rFonts w:asciiTheme="minorHAnsi" w:hAnsiTheme="minorHAnsi" w:cstheme="minorHAnsi"/>
        </w:rPr>
        <w:t xml:space="preserve">There is a need to analyze the extent of spending that takes place on R&amp;D for the health care industry in comparison to other expenditures. Looking at the </w:t>
      </w:r>
      <w:r w:rsidRPr="00054264">
        <w:rPr>
          <w:rStyle w:val="Emphasis"/>
          <w:rFonts w:asciiTheme="minorHAnsi" w:hAnsiTheme="minorHAnsi" w:cstheme="minorHAnsi"/>
          <w:highlight w:val="cyan"/>
        </w:rPr>
        <w:t>industry investment budget</w:t>
      </w:r>
      <w:r w:rsidRPr="00054264">
        <w:rPr>
          <w:rStyle w:val="Emphasis"/>
          <w:rFonts w:asciiTheme="minorHAnsi" w:hAnsiTheme="minorHAnsi" w:cstheme="minorHAnsi"/>
        </w:rPr>
        <w:t xml:space="preserve"> on R&amp;D as a percentage of sales, it has </w:t>
      </w:r>
      <w:r w:rsidRPr="00054264">
        <w:rPr>
          <w:rStyle w:val="Emphasis"/>
          <w:rFonts w:asciiTheme="minorHAnsi" w:hAnsiTheme="minorHAnsi" w:cstheme="minorHAnsi"/>
          <w:highlight w:val="cyan"/>
        </w:rPr>
        <w:t xml:space="preserve">stayed in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range of 1%–1.5%</w:t>
      </w:r>
      <w:r w:rsidRPr="00054264">
        <w:rPr>
          <w:rStyle w:val="Emphasis"/>
          <w:rFonts w:asciiTheme="minorHAnsi" w:hAnsiTheme="minorHAnsi" w:cs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054264">
        <w:rPr>
          <w:rFonts w:asciiTheme="minorHAnsi" w:hAnsiTheme="minorHAnsi" w:cstheme="minorHAnsi"/>
          <w:sz w:val="16"/>
        </w:rPr>
        <w:t xml:space="preserve">The big companies have expenditures at the level of the semiconductor industry. Roche spends over 19%, Merck spends over 17% and </w:t>
      </w:r>
      <w:proofErr w:type="spellStart"/>
      <w:r w:rsidRPr="00054264">
        <w:rPr>
          <w:rFonts w:asciiTheme="minorHAnsi" w:hAnsiTheme="minorHAnsi" w:cstheme="minorHAnsi"/>
          <w:sz w:val="16"/>
        </w:rPr>
        <w:t>AstraZenca</w:t>
      </w:r>
      <w:proofErr w:type="spellEnd"/>
      <w:r w:rsidRPr="00054264">
        <w:rPr>
          <w:rFonts w:asciiTheme="minorHAnsi" w:hAnsiTheme="minorHAnsi" w:cstheme="minorHAnsi"/>
          <w:sz w:val="16"/>
        </w:rPr>
        <w:t xml:space="preserve"> spends over 16%. </w:t>
      </w:r>
      <w:r w:rsidRPr="00054264">
        <w:rPr>
          <w:rStyle w:val="StyleUnderline"/>
          <w:rFonts w:asciiTheme="minorHAnsi" w:hAnsiTheme="minorHAnsi" w:cstheme="minorHAnsi"/>
        </w:rPr>
        <w:t xml:space="preserve">Other biggies such as Sanofi and GSK spend over 14% and Pfizer spends over 13%. But Pfizer spends the highest in terms of magnitude. Johnson &amp; Johnson (J&amp;J) and Abbott have their spending a bit lower than the biggies. But </w:t>
      </w:r>
      <w:r w:rsidRPr="00054264">
        <w:rPr>
          <w:rStyle w:val="StyleUnderline"/>
          <w:rFonts w:asciiTheme="minorHAnsi" w:hAnsiTheme="minorHAnsi" w:cstheme="minorHAnsi"/>
          <w:highlight w:val="cyan"/>
        </w:rPr>
        <w:t xml:space="preserve">there is rarely a drug company that spends in a single-digit </w:t>
      </w:r>
      <w:r w:rsidRPr="00054264">
        <w:rPr>
          <w:rStyle w:val="StyleUnderline"/>
          <w:rFonts w:asciiTheme="minorHAnsi" w:hAnsiTheme="minorHAnsi" w:cstheme="minorHAnsi"/>
        </w:rPr>
        <w:t>percentage. So nearly half of the top 20 R&amp;D spending companies are in the drug domain</w:t>
      </w:r>
      <w:r w:rsidRPr="00054264">
        <w:rPr>
          <w:rFonts w:asciiTheme="minorHAnsi" w:hAnsiTheme="minorHAnsi" w:cstheme="minorHAnsi"/>
          <w:sz w:val="16"/>
        </w:rPr>
        <w:t xml:space="preserve">. Also, the only domain surpassing them is the semiconductor industry. Referring to Figure A1 and A2, </w:t>
      </w:r>
      <w:proofErr w:type="gramStart"/>
      <w:r w:rsidRPr="00054264">
        <w:rPr>
          <w:rFonts w:asciiTheme="minorHAnsi" w:hAnsiTheme="minorHAnsi" w:cstheme="minorHAnsi"/>
          <w:sz w:val="16"/>
        </w:rPr>
        <w:t>it can be seen that super</w:t>
      </w:r>
      <w:proofErr w:type="gramEnd"/>
      <w:r w:rsidRPr="00054264">
        <w:rPr>
          <w:rFonts w:asciiTheme="minorHAnsi" w:hAnsiTheme="minorHAnsi" w:cstheme="minorHAnsi"/>
          <w:sz w:val="16"/>
        </w:rPr>
        <w:t xml:space="preserve"> drugs get cheaper and generic as times passes. The productivity of research comes down. The only way to get spikes is a discovery of new disease and not a new drug. </w:t>
      </w:r>
      <w:r w:rsidRPr="00054264">
        <w:rPr>
          <w:rStyle w:val="Emphasis"/>
          <w:rFonts w:asciiTheme="minorHAnsi" w:hAnsiTheme="minorHAnsi" w:cstheme="minorHAnsi"/>
        </w:rPr>
        <w:t xml:space="preserve">But what really needs to be thought is that, is the </w:t>
      </w:r>
      <w:r w:rsidRPr="00054264">
        <w:rPr>
          <w:rStyle w:val="Emphasis"/>
          <w:rFonts w:asciiTheme="minorHAnsi" w:hAnsiTheme="minorHAnsi" w:cstheme="minorHAnsi"/>
          <w:highlight w:val="cyan"/>
        </w:rPr>
        <w:t xml:space="preserve">spending more significant than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other expenditures </w:t>
      </w:r>
      <w:r w:rsidRPr="00054264">
        <w:rPr>
          <w:rStyle w:val="Emphasis"/>
          <w:rFonts w:asciiTheme="minorHAnsi" w:hAnsiTheme="minorHAnsi" w:cstheme="minorHAnsi"/>
        </w:rPr>
        <w:t>of the drug companie</w:t>
      </w:r>
      <w:r w:rsidRPr="00054264">
        <w:rPr>
          <w:rStyle w:val="Emphasis"/>
          <w:rFonts w:asciiTheme="minorHAnsi" w:hAnsiTheme="minorHAnsi" w:cstheme="minorHAnsi"/>
          <w:highlight w:val="cyan"/>
        </w:rPr>
        <w:t>s</w:t>
      </w:r>
      <w:r w:rsidRPr="00054264">
        <w:rPr>
          <w:rStyle w:val="Emphasis"/>
          <w:rFonts w:asciiTheme="minorHAnsi" w:hAnsiTheme="minorHAnsi" w:cstheme="minorHAnsi"/>
        </w:rPr>
        <w:t>. Finding R&amp;D expenditures is easy because the drug companies list them as a line item in their financial reports.</w:t>
      </w:r>
      <w:r w:rsidRPr="00054264">
        <w:rPr>
          <w:rFonts w:asciiTheme="minorHAnsi" w:hAnsiTheme="minorHAnsi" w:cstheme="minorHAnsi"/>
          <w:sz w:val="16"/>
        </w:rPr>
        <w:t xml:space="preserve"> To compare them with the marketing expenditures, the sales, general and administration expenses, that is, SG&amp;A, </w:t>
      </w:r>
      <w:proofErr w:type="gramStart"/>
      <w:r w:rsidRPr="00054264">
        <w:rPr>
          <w:rFonts w:asciiTheme="minorHAnsi" w:hAnsiTheme="minorHAnsi" w:cstheme="minorHAnsi"/>
          <w:sz w:val="16"/>
        </w:rPr>
        <w:t>have to</w:t>
      </w:r>
      <w:proofErr w:type="gramEnd"/>
      <w:r w:rsidRPr="00054264">
        <w:rPr>
          <w:rFonts w:asciiTheme="minorHAnsi" w:hAnsiTheme="minorHAnsi" w:cstheme="minorHAnsi"/>
          <w:sz w:val="16"/>
        </w:rPr>
        <w:t xml:space="preserve"> be looked into</w:t>
      </w:r>
      <w:r w:rsidRPr="00054264">
        <w:rPr>
          <w:rStyle w:val="Emphasis"/>
          <w:rFonts w:asciiTheme="minorHAnsi" w:hAnsiTheme="minorHAnsi" w:cstheme="minorHAnsi"/>
        </w:rPr>
        <w:t xml:space="preserve">. The SG&amp;A component comprises elements other than sales and marketing spend </w:t>
      </w:r>
      <w:proofErr w:type="spellStart"/>
      <w:r w:rsidRPr="00054264">
        <w:rPr>
          <w:rStyle w:val="Emphasis"/>
          <w:rFonts w:asciiTheme="minorHAnsi" w:hAnsiTheme="minorHAnsi" w:cstheme="minorHAnsi"/>
        </w:rPr>
        <w:t>ing</w:t>
      </w:r>
      <w:proofErr w:type="spellEnd"/>
      <w:r w:rsidRPr="00054264">
        <w:rPr>
          <w:rStyle w:val="Emphasis"/>
          <w:rFonts w:asciiTheme="minorHAnsi" w:hAnsiTheme="minorHAnsi" w:cstheme="minorHAnsi"/>
        </w:rPr>
        <w:t>. For drug companies,</w:t>
      </w:r>
      <w:r w:rsidRPr="00054264">
        <w:rPr>
          <w:rStyle w:val="Emphasis"/>
          <w:rFonts w:asciiTheme="minorHAnsi" w:hAnsiTheme="minorHAnsi" w:cstheme="minorHAnsi"/>
          <w:highlight w:val="cyan"/>
        </w:rPr>
        <w:t xml:space="preserve"> SG&amp;A spending </w:t>
      </w:r>
      <w:r w:rsidRPr="00054264">
        <w:rPr>
          <w:rStyle w:val="Emphasis"/>
          <w:rFonts w:asciiTheme="minorHAnsi" w:hAnsiTheme="minorHAnsi" w:cstheme="minorHAnsi"/>
        </w:rPr>
        <w:t xml:space="preserve">is </w:t>
      </w:r>
      <w:r w:rsidRPr="00054264">
        <w:rPr>
          <w:rStyle w:val="Emphasis"/>
          <w:rFonts w:asciiTheme="minorHAnsi" w:hAnsiTheme="minorHAnsi" w:cstheme="minorHAnsi"/>
          <w:highlight w:val="cyan"/>
        </w:rPr>
        <w:t xml:space="preserve">way higher than </w:t>
      </w:r>
      <w:r w:rsidRPr="00054264">
        <w:rPr>
          <w:rStyle w:val="Emphasis"/>
          <w:rFonts w:asciiTheme="minorHAnsi" w:hAnsiTheme="minorHAnsi" w:cstheme="minorHAnsi"/>
        </w:rPr>
        <w:t xml:space="preserve">their </w:t>
      </w:r>
      <w:r w:rsidRPr="00054264">
        <w:rPr>
          <w:rStyle w:val="Emphasis"/>
          <w:rFonts w:asciiTheme="minorHAnsi" w:hAnsiTheme="minorHAnsi" w:cstheme="minorHAnsi"/>
          <w:highlight w:val="cyan"/>
        </w:rPr>
        <w:t xml:space="preserve">R&amp;D </w:t>
      </w:r>
      <w:r w:rsidRPr="00054264">
        <w:rPr>
          <w:rStyle w:val="Emphasis"/>
          <w:rFonts w:asciiTheme="minorHAnsi" w:hAnsiTheme="minorHAnsi" w:cstheme="minorHAnsi"/>
        </w:rPr>
        <w:t xml:space="preserve">expenditures in most of the cases (Derek, 2013; </w:t>
      </w:r>
      <w:proofErr w:type="spellStart"/>
      <w:r w:rsidRPr="00054264">
        <w:rPr>
          <w:rStyle w:val="Emphasis"/>
          <w:rFonts w:asciiTheme="minorHAnsi" w:hAnsiTheme="minorHAnsi" w:cstheme="minorHAnsi"/>
        </w:rPr>
        <w:t>Staton</w:t>
      </w:r>
      <w:proofErr w:type="spellEnd"/>
      <w:r w:rsidRPr="00054264">
        <w:rPr>
          <w:rStyle w:val="Emphasis"/>
          <w:rFonts w:asciiTheme="minorHAnsi" w:hAnsiTheme="minorHAnsi" w:cstheme="minorHAnsi"/>
        </w:rPr>
        <w:t xml:space="preserve">, 2013). The case of Biogen can be intuitively seen as an exception as specialty drugs will not require the magic of sales representatives to convince the practitioners. </w:t>
      </w:r>
      <w:r w:rsidRPr="00054264">
        <w:rPr>
          <w:rFonts w:asciiTheme="minorHAnsi" w:hAnsiTheme="minorHAnsi" w:cs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054264">
        <w:rPr>
          <w:rFonts w:asciiTheme="minorHAnsi" w:hAnsiTheme="minorHAnsi" w:cstheme="minorHAnsi"/>
          <w:sz w:val="16"/>
        </w:rPr>
        <w:t>compa</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nies</w:t>
      </w:r>
      <w:proofErr w:type="spellEnd"/>
      <w:r w:rsidRPr="00054264">
        <w:rPr>
          <w:rFonts w:asciiTheme="minorHAnsi" w:hAnsiTheme="minorHAnsi" w:cstheme="minorHAnsi"/>
          <w:sz w:val="16"/>
        </w:rPr>
        <w:t xml:space="preserve"> lower their marketing and </w:t>
      </w:r>
      <w:proofErr w:type="spellStart"/>
      <w:r w:rsidRPr="00054264">
        <w:rPr>
          <w:rFonts w:asciiTheme="minorHAnsi" w:hAnsiTheme="minorHAnsi" w:cstheme="minorHAnsi"/>
          <w:sz w:val="16"/>
        </w:rPr>
        <w:t>adminis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trative</w:t>
      </w:r>
      <w:proofErr w:type="spellEnd"/>
      <w:r w:rsidRPr="00054264">
        <w:rPr>
          <w:rFonts w:asciiTheme="minorHAnsi" w:hAnsiTheme="minorHAnsi" w:cstheme="minorHAnsi"/>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54264">
        <w:rPr>
          <w:rStyle w:val="Emphasis"/>
          <w:rFonts w:asciiTheme="minorHAnsi" w:hAnsiTheme="minorHAnsi" w:cs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054264">
        <w:rPr>
          <w:rFonts w:asciiTheme="minorHAnsi" w:hAnsiTheme="minorHAnsi" w:cs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054264">
        <w:rPr>
          <w:rFonts w:asciiTheme="minorHAnsi" w:hAnsiTheme="minorHAnsi" w:cstheme="minorHAnsi"/>
          <w:sz w:val="16"/>
        </w:rPr>
        <w:t>in the event that</w:t>
      </w:r>
      <w:proofErr w:type="gramEnd"/>
      <w:r w:rsidRPr="00054264">
        <w:rPr>
          <w:rFonts w:asciiTheme="minorHAnsi" w:hAnsiTheme="minorHAnsi" w:cstheme="minorHAnsi"/>
          <w:sz w:val="16"/>
        </w:rPr>
        <w:t xml:space="preserve"> their rights are infringed. If a WTO member fails to represent these standards in national law or to implement them, it can be challenged by trading partners under the </w:t>
      </w:r>
      <w:r w:rsidRPr="00054264">
        <w:rPr>
          <w:rFonts w:asciiTheme="minorHAnsi" w:hAnsiTheme="minorHAnsi" w:cstheme="minorHAnsi"/>
          <w:sz w:val="16"/>
        </w:rPr>
        <w:lastRenderedPageBreak/>
        <w:t xml:space="preserve">WTO dispute settlement p </w:t>
      </w:r>
      <w:proofErr w:type="spellStart"/>
      <w:r w:rsidRPr="00054264">
        <w:rPr>
          <w:rFonts w:asciiTheme="minorHAnsi" w:hAnsiTheme="minorHAnsi" w:cstheme="minorHAnsi"/>
          <w:sz w:val="16"/>
        </w:rPr>
        <w:t>rocedures</w:t>
      </w:r>
      <w:proofErr w:type="spellEnd"/>
      <w:r w:rsidRPr="00054264">
        <w:rPr>
          <w:rFonts w:asciiTheme="minorHAnsi" w:hAnsiTheme="minorHAnsi" w:cstheme="minorHAnsi"/>
          <w:sz w:val="16"/>
        </w:rPr>
        <w:t xml:space="preserve">. TRIPS and Pharm </w:t>
      </w:r>
      <w:proofErr w:type="spellStart"/>
      <w:r w:rsidRPr="00054264">
        <w:rPr>
          <w:rFonts w:asciiTheme="minorHAnsi" w:hAnsiTheme="minorHAnsi" w:cstheme="minorHAnsi"/>
          <w:sz w:val="16"/>
        </w:rPr>
        <w:t>aceuticals</w:t>
      </w:r>
      <w:proofErr w:type="spellEnd"/>
      <w:r w:rsidRPr="00054264">
        <w:rPr>
          <w:rFonts w:asciiTheme="minorHAnsi" w:hAnsiTheme="minorHAnsi" w:cstheme="minorHAnsi"/>
          <w:sz w:val="16"/>
        </w:rPr>
        <w:t xml:space="preserve"> </w:t>
      </w:r>
      <w:proofErr w:type="gramStart"/>
      <w:r w:rsidRPr="00054264">
        <w:rPr>
          <w:rStyle w:val="StyleUnderline"/>
          <w:rFonts w:asciiTheme="minorHAnsi" w:hAnsiTheme="minorHAnsi" w:cstheme="minorHAnsi"/>
        </w:rPr>
        <w:t>For</w:t>
      </w:r>
      <w:proofErr w:type="gram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developing countries</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most important aspect of TRIPS agreement relates to</w:t>
      </w:r>
      <w:r w:rsidRPr="00054264">
        <w:rPr>
          <w:rStyle w:val="StyleUnderline"/>
          <w:rFonts w:asciiTheme="minorHAnsi" w:hAnsiTheme="minorHAnsi" w:cstheme="minorHAnsi"/>
        </w:rPr>
        <w:t xml:space="preserve"> its provisions on </w:t>
      </w:r>
      <w:r w:rsidRPr="00054264">
        <w:rPr>
          <w:rStyle w:val="StyleUnderline"/>
          <w:rFonts w:asciiTheme="minorHAnsi" w:hAnsiTheme="minorHAnsi" w:cstheme="minorHAnsi"/>
          <w:highlight w:val="cyan"/>
        </w:rPr>
        <w:t>patents</w:t>
      </w:r>
      <w:r w:rsidRPr="00054264">
        <w:rPr>
          <w:rStyle w:val="StyleUnderline"/>
          <w:rFonts w:asciiTheme="minorHAnsi" w:hAnsiTheme="minorHAnsi" w:cstheme="minorHAnsi"/>
        </w:rPr>
        <w:t>, especially because they affect pharmaceuticals industry. Prior to TRIPS</w:t>
      </w:r>
      <w:r w:rsidRPr="00054264">
        <w:rPr>
          <w:rStyle w:val="StyleUnderline"/>
          <w:rFonts w:asciiTheme="minorHAnsi" w:hAnsiTheme="minorHAnsi" w:cstheme="minorHAnsi"/>
          <w:highlight w:val="cyan"/>
        </w:rPr>
        <w:t>, most</w:t>
      </w:r>
      <w:r w:rsidRPr="00054264">
        <w:rPr>
          <w:rStyle w:val="StyleUnderline"/>
          <w:rFonts w:asciiTheme="minorHAnsi" w:hAnsiTheme="minorHAnsi" w:cstheme="minorHAnsi"/>
        </w:rPr>
        <w:t xml:space="preserve"> developing </w:t>
      </w:r>
      <w:r w:rsidRPr="00054264">
        <w:rPr>
          <w:rStyle w:val="StyleUnderline"/>
          <w:rFonts w:asciiTheme="minorHAnsi" w:hAnsiTheme="minorHAnsi" w:cstheme="minorHAnsi"/>
          <w:highlight w:val="cyan"/>
        </w:rPr>
        <w:t>countries had ‘weak protection’</w:t>
      </w:r>
      <w:r w:rsidRPr="00054264">
        <w:rPr>
          <w:rStyle w:val="StyleUnderline"/>
          <w:rFonts w:asciiTheme="minorHAnsi" w:hAnsiTheme="minorHAnsi" w:cstheme="minorHAnsi"/>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054264">
        <w:rPr>
          <w:rFonts w:asciiTheme="minorHAnsi" w:hAnsiTheme="minorHAnsi" w:cstheme="minorHAnsi"/>
          <w:sz w:val="16"/>
        </w:rPr>
        <w:t xml:space="preserve"> In the Uruguay round, which offered scope for bargaining and the exchange of concessions between nations, developing countries sought compensation for the likely negative impact of TRIPS. </w:t>
      </w:r>
      <w:r w:rsidRPr="00054264">
        <w:rPr>
          <w:rStyle w:val="StyleUnderline"/>
          <w:rFonts w:asciiTheme="minorHAnsi" w:hAnsiTheme="minorHAnsi" w:cs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054264">
        <w:rPr>
          <w:rFonts w:asciiTheme="minorHAnsi" w:hAnsiTheme="minorHAnsi" w:cstheme="minorHAnsi"/>
          <w:sz w:val="16"/>
        </w:rPr>
        <w:t xml:space="preserve">Impact on </w:t>
      </w:r>
      <w:proofErr w:type="spellStart"/>
      <w:r w:rsidRPr="00054264">
        <w:rPr>
          <w:rFonts w:asciiTheme="minorHAnsi" w:hAnsiTheme="minorHAnsi" w:cstheme="minorHAnsi"/>
          <w:sz w:val="16"/>
        </w:rPr>
        <w:t>Developi</w:t>
      </w:r>
      <w:proofErr w:type="spellEnd"/>
      <w:r w:rsidRPr="00054264">
        <w:rPr>
          <w:rFonts w:asciiTheme="minorHAnsi" w:hAnsiTheme="minorHAnsi" w:cstheme="minorHAnsi"/>
          <w:sz w:val="16"/>
        </w:rPr>
        <w:t xml:space="preserve"> ng Nations </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054264">
        <w:rPr>
          <w:rStyle w:val="Emphasis"/>
          <w:rFonts w:asciiTheme="minorHAnsi" w:hAnsiTheme="minorHAnsi" w:cstheme="minorHAnsi"/>
        </w:rPr>
        <w:t xml:space="preserve">For developing countries, the </w:t>
      </w:r>
      <w:r w:rsidRPr="00054264">
        <w:rPr>
          <w:rStyle w:val="Emphasis"/>
          <w:rFonts w:asciiTheme="minorHAnsi" w:hAnsiTheme="minorHAnsi" w:cstheme="minorHAnsi"/>
          <w:highlight w:val="cyan"/>
        </w:rPr>
        <w:t>economic effects are different</w:t>
      </w:r>
      <w:r w:rsidRPr="00054264">
        <w:rPr>
          <w:rStyle w:val="Emphasis"/>
          <w:rFonts w:asciiTheme="minorHAnsi" w:hAnsiTheme="minorHAnsi" w:cstheme="minorHAnsi"/>
        </w:rPr>
        <w:t xml:space="preserve">. As </w:t>
      </w:r>
      <w:r w:rsidRPr="00054264">
        <w:rPr>
          <w:rStyle w:val="Emphasis"/>
          <w:rFonts w:asciiTheme="minorHAnsi" w:hAnsiTheme="minorHAnsi" w:cstheme="minorHAnsi"/>
          <w:highlight w:val="cyan"/>
        </w:rPr>
        <w:t xml:space="preserve">net users rather than net exporters of </w:t>
      </w:r>
      <w:proofErr w:type="spellStart"/>
      <w:r w:rsidRPr="00054264">
        <w:rPr>
          <w:rStyle w:val="Emphasis"/>
          <w:rFonts w:asciiTheme="minorHAnsi" w:hAnsiTheme="minorHAnsi" w:cstheme="minorHAnsi"/>
          <w:highlight w:val="cyan"/>
        </w:rPr>
        <w:t>R&amp;Dintensive</w:t>
      </w:r>
      <w:proofErr w:type="spellEnd"/>
      <w:r w:rsidRPr="00054264">
        <w:rPr>
          <w:rStyle w:val="Emphasis"/>
          <w:rFonts w:asciiTheme="minorHAnsi" w:hAnsiTheme="minorHAnsi" w:cstheme="minorHAnsi"/>
          <w:highlight w:val="cyan"/>
        </w:rPr>
        <w:t xml:space="preserve"> products, </w:t>
      </w:r>
      <w:r w:rsidRPr="00054264">
        <w:rPr>
          <w:rStyle w:val="Emphasis"/>
          <w:rFonts w:asciiTheme="minorHAnsi" w:hAnsiTheme="minorHAnsi" w:cstheme="minorHAnsi"/>
        </w:rPr>
        <w:t xml:space="preserve">they </w:t>
      </w:r>
      <w:r w:rsidRPr="00054264">
        <w:rPr>
          <w:rStyle w:val="Emphasis"/>
          <w:rFonts w:asciiTheme="minorHAnsi" w:hAnsiTheme="minorHAnsi" w:cstheme="minorHAnsi"/>
          <w:highlight w:val="cyan"/>
        </w:rPr>
        <w:t>do not benefit</w:t>
      </w:r>
      <w:r w:rsidRPr="00054264">
        <w:rPr>
          <w:rStyle w:val="Emphasis"/>
          <w:rFonts w:asciiTheme="minorHAnsi" w:hAnsiTheme="minorHAnsi" w:cstheme="minorHAnsi"/>
        </w:rPr>
        <w:t xml:space="preserve"> from the monopoly profits that are created by patent protection. The </w:t>
      </w:r>
      <w:r w:rsidRPr="00054264">
        <w:rPr>
          <w:rStyle w:val="Emphasis"/>
          <w:rFonts w:asciiTheme="minorHAnsi" w:hAnsiTheme="minorHAnsi" w:cstheme="minorHAnsi"/>
          <w:highlight w:val="cyan"/>
        </w:rPr>
        <w:t xml:space="preserve">profits directly benefit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multinational corporation</w:t>
      </w:r>
      <w:r w:rsidRPr="00054264">
        <w:rPr>
          <w:rStyle w:val="Emphasis"/>
          <w:rFonts w:asciiTheme="minorHAnsi" w:hAnsiTheme="minorHAnsi" w:cstheme="minorHAnsi"/>
        </w:rPr>
        <w:t>s instead and the consumers suffer from higher prices</w:t>
      </w:r>
      <w:r w:rsidRPr="00054264">
        <w:rPr>
          <w:rFonts w:asciiTheme="minorHAnsi" w:hAnsiTheme="minorHAnsi" w:cs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054264">
        <w:rPr>
          <w:rFonts w:asciiTheme="minorHAnsi" w:hAnsiTheme="minorHAnsi" w:cstheme="minorHAnsi"/>
          <w:sz w:val="16"/>
        </w:rPr>
        <w:t>developin</w:t>
      </w:r>
      <w:proofErr w:type="spellEnd"/>
      <w:r w:rsidRPr="00054264">
        <w:rPr>
          <w:rFonts w:asciiTheme="minorHAnsi" w:hAnsiTheme="minorHAnsi" w:cstheme="minorHAnsi"/>
          <w:sz w:val="16"/>
        </w:rPr>
        <w:t xml:space="preserve"> g countries. </w:t>
      </w:r>
    </w:p>
    <w:p w14:paraId="4A01D338"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Pharma patent practices serve to keep drug prices high: evergreening, product hopping, patent thickets, pay for delay</w:t>
      </w:r>
    </w:p>
    <w:p w14:paraId="4310DE24" w14:textId="77777777" w:rsidR="00D8715D" w:rsidRPr="00054264" w:rsidRDefault="00D8715D" w:rsidP="00D8715D">
      <w:pPr>
        <w:tabs>
          <w:tab w:val="left" w:pos="3330"/>
        </w:tabs>
        <w:rPr>
          <w:rFonts w:asciiTheme="minorHAnsi" w:hAnsiTheme="minorHAnsi" w:cstheme="minorHAnsi"/>
          <w:sz w:val="16"/>
        </w:rPr>
      </w:pPr>
      <w:r w:rsidRPr="00054264">
        <w:rPr>
          <w:rStyle w:val="Style13ptBold"/>
          <w:rFonts w:asciiTheme="minorHAnsi" w:hAnsiTheme="minorHAnsi" w:cstheme="minorHAnsi"/>
        </w:rPr>
        <w:t xml:space="preserve">Richards et </w:t>
      </w:r>
      <w:proofErr w:type="gramStart"/>
      <w:r w:rsidRPr="00054264">
        <w:rPr>
          <w:rStyle w:val="Style13ptBold"/>
          <w:rFonts w:asciiTheme="minorHAnsi" w:hAnsiTheme="minorHAnsi" w:cstheme="minorHAnsi"/>
        </w:rPr>
        <w:t>al  20</w:t>
      </w:r>
      <w:proofErr w:type="gramEnd"/>
      <w:r w:rsidRPr="00054264">
        <w:rPr>
          <w:rFonts w:asciiTheme="minorHAnsi" w:hAnsiTheme="minorHAnsi" w:cstheme="minorHAnsi"/>
          <w:sz w:val="16"/>
        </w:rPr>
        <w:t>[ Kevin T. Richards, Coordinator is a Legislative Attorney Kevin J. Hickey is a Legislative Attorney Erin H. Ward  is a Legislative Attorney Drug Pricing and Pharmaceutical Patenting</w:t>
      </w:r>
    </w:p>
    <w:p w14:paraId="7926D9E6" w14:textId="77777777" w:rsidR="00D8715D" w:rsidRPr="00054264" w:rsidRDefault="00D8715D" w:rsidP="00D8715D">
      <w:pPr>
        <w:tabs>
          <w:tab w:val="left" w:pos="3330"/>
        </w:tabs>
        <w:rPr>
          <w:rFonts w:asciiTheme="minorHAnsi" w:hAnsiTheme="minorHAnsi" w:cstheme="minorHAnsi"/>
          <w:sz w:val="16"/>
        </w:rPr>
      </w:pPr>
      <w:r w:rsidRPr="00054264">
        <w:rPr>
          <w:rFonts w:asciiTheme="minorHAnsi" w:hAnsiTheme="minorHAnsi" w:cstheme="minorHAnsi"/>
          <w:sz w:val="16"/>
        </w:rPr>
        <w:t xml:space="preserve">Practices </w:t>
      </w:r>
      <w:hyperlink r:id="rId7" w:history="1">
        <w:r w:rsidRPr="00054264">
          <w:rPr>
            <w:rStyle w:val="Hyperlink"/>
            <w:rFonts w:asciiTheme="minorHAnsi" w:hAnsiTheme="minorHAnsi" w:cstheme="minorHAnsi"/>
            <w:sz w:val="16"/>
          </w:rPr>
          <w:t>https://fas.org/sgp/crs/misc/R46221.pdf 2/11/2020</w:t>
        </w:r>
      </w:hyperlink>
      <w:r w:rsidRPr="00054264">
        <w:rPr>
          <w:rFonts w:asciiTheme="minorHAnsi" w:hAnsiTheme="minorHAnsi" w:cstheme="minorHAnsi"/>
          <w:sz w:val="16"/>
        </w:rPr>
        <w:t xml:space="preserve"> Congressional Research </w:t>
      </w:r>
      <w:proofErr w:type="gramStart"/>
      <w:r w:rsidRPr="00054264">
        <w:rPr>
          <w:rFonts w:asciiTheme="minorHAnsi" w:hAnsiTheme="minorHAnsi" w:cstheme="minorHAnsi"/>
          <w:sz w:val="16"/>
        </w:rPr>
        <w:t>Service ]</w:t>
      </w:r>
      <w:proofErr w:type="gramEnd"/>
      <w:r w:rsidRPr="00054264">
        <w:rPr>
          <w:rFonts w:asciiTheme="minorHAnsi" w:hAnsiTheme="minorHAnsi" w:cstheme="minorHAnsi"/>
          <w:sz w:val="16"/>
        </w:rPr>
        <w:t xml:space="preserve"> // </w:t>
      </w:r>
      <w:proofErr w:type="spellStart"/>
      <w:r w:rsidRPr="00054264">
        <w:rPr>
          <w:rFonts w:asciiTheme="minorHAnsi" w:hAnsiTheme="minorHAnsi" w:cstheme="minorHAnsi"/>
          <w:sz w:val="16"/>
        </w:rPr>
        <w:t>aaditg</w:t>
      </w:r>
      <w:proofErr w:type="spellEnd"/>
    </w:p>
    <w:p w14:paraId="6282500D" w14:textId="77777777" w:rsidR="00D8715D" w:rsidRPr="00054264" w:rsidRDefault="00D8715D" w:rsidP="00D8715D">
      <w:pPr>
        <w:tabs>
          <w:tab w:val="left" w:pos="3330"/>
        </w:tabs>
        <w:rPr>
          <w:rFonts w:asciiTheme="minorHAnsi" w:hAnsiTheme="minorHAnsi" w:cstheme="minorHAnsi"/>
          <w:sz w:val="16"/>
        </w:rPr>
      </w:pPr>
      <w:r w:rsidRPr="00054264">
        <w:rPr>
          <w:rFonts w:asciiTheme="minorHAnsi" w:hAnsiTheme="minorHAnsi" w:cstheme="minorHAnsi"/>
          <w:sz w:val="16"/>
        </w:rPr>
        <w:t xml:space="preserve">Intellectual property </w:t>
      </w:r>
      <w:r w:rsidRPr="00054264">
        <w:rPr>
          <w:rStyle w:val="StyleUnderline"/>
          <w:rFonts w:asciiTheme="minorHAnsi" w:hAnsiTheme="minorHAnsi" w:cstheme="minorHAnsi"/>
        </w:rPr>
        <w:t>(</w:t>
      </w:r>
      <w:r w:rsidRPr="00054264">
        <w:rPr>
          <w:rStyle w:val="StyleUnderline"/>
          <w:rFonts w:asciiTheme="minorHAnsi" w:hAnsiTheme="minorHAnsi" w:cstheme="minorHAnsi"/>
          <w:highlight w:val="cyan"/>
        </w:rPr>
        <w:t>IP) rights</w:t>
      </w:r>
      <w:r w:rsidRPr="00054264">
        <w:rPr>
          <w:rStyle w:val="StyleUnderline"/>
          <w:rFonts w:asciiTheme="minorHAnsi" w:hAnsiTheme="minorHAnsi" w:cstheme="minorHAnsi"/>
        </w:rPr>
        <w:t xml:space="preserve"> </w:t>
      </w:r>
      <w:r w:rsidRPr="00054264">
        <w:rPr>
          <w:rFonts w:asciiTheme="minorHAnsi" w:hAnsiTheme="minorHAnsi" w:cstheme="minorHAnsi"/>
          <w:sz w:val="16"/>
        </w:rPr>
        <w:t xml:space="preserve">in pharmaceuticals </w:t>
      </w:r>
      <w:r w:rsidRPr="00054264">
        <w:rPr>
          <w:rStyle w:val="StyleUnderline"/>
          <w:rFonts w:asciiTheme="minorHAnsi" w:hAnsiTheme="minorHAnsi" w:cstheme="minorHAnsi"/>
          <w:highlight w:val="cyan"/>
        </w:rPr>
        <w:t>are</w:t>
      </w:r>
      <w:r w:rsidRPr="00054264">
        <w:rPr>
          <w:rStyle w:val="StyleUnderline"/>
          <w:rFonts w:asciiTheme="minorHAnsi" w:hAnsiTheme="minorHAnsi" w:cstheme="minorHAnsi"/>
        </w:rPr>
        <w:t xml:space="preserve"> typically </w:t>
      </w:r>
      <w:r w:rsidRPr="00054264">
        <w:rPr>
          <w:rStyle w:val="StyleUnderline"/>
          <w:rFonts w:asciiTheme="minorHAnsi" w:hAnsiTheme="minorHAnsi" w:cstheme="minorHAnsi"/>
          <w:highlight w:val="cyan"/>
        </w:rPr>
        <w:t>justified as necessary to allow manufacturers to recoup</w:t>
      </w:r>
      <w:r w:rsidRPr="00054264">
        <w:rPr>
          <w:rFonts w:asciiTheme="minorHAnsi" w:hAnsiTheme="minorHAnsi" w:cstheme="minorHAnsi"/>
          <w:sz w:val="16"/>
        </w:rPr>
        <w:t xml:space="preserve"> their substantial </w:t>
      </w:r>
      <w:r w:rsidRPr="00054264">
        <w:rPr>
          <w:rStyle w:val="StyleUnderline"/>
          <w:rFonts w:asciiTheme="minorHAnsi" w:hAnsiTheme="minorHAnsi" w:cstheme="minorHAnsi"/>
          <w:highlight w:val="cyan"/>
        </w:rPr>
        <w:t>investments in research, development, and</w:t>
      </w:r>
      <w:r w:rsidRPr="00054264">
        <w:rPr>
          <w:rStyle w:val="StyleUnderline"/>
          <w:rFonts w:asciiTheme="minorHAnsi" w:hAnsiTheme="minorHAnsi" w:cstheme="minorHAnsi"/>
        </w:rPr>
        <w:t xml:space="preserve"> regulatory a</w:t>
      </w:r>
      <w:r w:rsidRPr="00054264">
        <w:rPr>
          <w:rStyle w:val="StyleUnderline"/>
          <w:rFonts w:asciiTheme="minorHAnsi" w:hAnsiTheme="minorHAnsi" w:cstheme="minorHAnsi"/>
          <w:highlight w:val="cyan"/>
        </w:rPr>
        <w:t>pproval</w:t>
      </w:r>
      <w:r w:rsidRPr="00054264">
        <w:rPr>
          <w:rFonts w:asciiTheme="minorHAnsi" w:hAnsiTheme="minorHAnsi" w:cstheme="minorHAnsi"/>
          <w:sz w:val="16"/>
        </w:rPr>
        <w:t xml:space="preserve">. IP law provides exclusive rights in a particular invention or product for a certain </w:t>
      </w:r>
      <w:proofErr w:type="gramStart"/>
      <w:r w:rsidRPr="00054264">
        <w:rPr>
          <w:rFonts w:asciiTheme="minorHAnsi" w:hAnsiTheme="minorHAnsi" w:cstheme="minorHAnsi"/>
          <w:sz w:val="16"/>
        </w:rPr>
        <w:t>time period</w:t>
      </w:r>
      <w:proofErr w:type="gramEnd"/>
      <w:r w:rsidRPr="00054264">
        <w:rPr>
          <w:rFonts w:asciiTheme="minorHAnsi" w:hAnsiTheme="minorHAnsi" w:cstheme="minorHAnsi"/>
          <w:sz w:val="16"/>
        </w:rPr>
        <w:t xml:space="preserve">, potentially enabling the rights holder (e.g., a brand-name drug manufacturer) to charge higher-than-competitive prices. </w:t>
      </w:r>
      <w:r w:rsidRPr="00054264">
        <w:rPr>
          <w:rStyle w:val="StyleUnderline"/>
          <w:rFonts w:asciiTheme="minorHAnsi" w:hAnsiTheme="minorHAnsi" w:cstheme="minorHAnsi"/>
        </w:rPr>
        <w:t xml:space="preserve">If </w:t>
      </w:r>
      <w:r w:rsidRPr="00054264">
        <w:rPr>
          <w:rStyle w:val="StyleUnderline"/>
          <w:rFonts w:asciiTheme="minorHAnsi" w:hAnsiTheme="minorHAnsi" w:cstheme="minorHAnsi"/>
          <w:highlight w:val="cyan"/>
        </w:rPr>
        <w:t xml:space="preserve">rights holders </w:t>
      </w:r>
      <w:proofErr w:type="gramStart"/>
      <w:r w:rsidRPr="00054264">
        <w:rPr>
          <w:rStyle w:val="StyleUnderline"/>
          <w:rFonts w:asciiTheme="minorHAnsi" w:hAnsiTheme="minorHAnsi" w:cstheme="minorHAnsi"/>
        </w:rPr>
        <w:t xml:space="preserve">are </w:t>
      </w:r>
      <w:r w:rsidRPr="00054264">
        <w:rPr>
          <w:rStyle w:val="StyleUnderline"/>
          <w:rFonts w:asciiTheme="minorHAnsi" w:hAnsiTheme="minorHAnsi" w:cstheme="minorHAnsi"/>
          <w:highlight w:val="cyan"/>
        </w:rPr>
        <w:t>able to</w:t>
      </w:r>
      <w:proofErr w:type="gramEnd"/>
      <w:r w:rsidRPr="00054264">
        <w:rPr>
          <w:rStyle w:val="StyleUnderline"/>
          <w:rFonts w:asciiTheme="minorHAnsi" w:hAnsiTheme="minorHAnsi" w:cstheme="minorHAnsi"/>
          <w:highlight w:val="cyan"/>
        </w:rPr>
        <w:t xml:space="preserve"> charge</w:t>
      </w:r>
      <w:r w:rsidRPr="00054264">
        <w:rPr>
          <w:rStyle w:val="StyleUnderline"/>
          <w:rFonts w:asciiTheme="minorHAnsi" w:hAnsiTheme="minorHAnsi" w:cstheme="minorHAnsi"/>
        </w:rPr>
        <w:t xml:space="preserve"> such prices, they have an </w:t>
      </w:r>
      <w:r w:rsidRPr="00054264">
        <w:rPr>
          <w:rStyle w:val="StyleUnderline"/>
          <w:rFonts w:asciiTheme="minorHAnsi" w:hAnsiTheme="minorHAnsi" w:cstheme="minorHAnsi"/>
          <w:highlight w:val="cyan"/>
        </w:rPr>
        <w:t>incentive to lengthen</w:t>
      </w:r>
      <w:r w:rsidRPr="00054264">
        <w:rPr>
          <w:rStyle w:val="StyleUnderline"/>
          <w:rFonts w:asciiTheme="minorHAnsi" w:hAnsiTheme="minorHAnsi" w:cstheme="minorHAnsi"/>
        </w:rPr>
        <w:t xml:space="preserve"> the period of exclusive </w:t>
      </w:r>
      <w:r w:rsidRPr="00054264">
        <w:rPr>
          <w:rStyle w:val="StyleUnderline"/>
          <w:rFonts w:asciiTheme="minorHAnsi" w:hAnsiTheme="minorHAnsi" w:cstheme="minorHAnsi"/>
          <w:highlight w:val="cyan"/>
        </w:rPr>
        <w:t>rights</w:t>
      </w:r>
      <w:r w:rsidRPr="00054264">
        <w:rPr>
          <w:rStyle w:val="StyleUnderline"/>
          <w:rFonts w:asciiTheme="minorHAnsi" w:hAnsiTheme="minorHAnsi" w:cstheme="minorHAnsi"/>
        </w:rPr>
        <w:t xml:space="preserve"> as much as possible</w:t>
      </w:r>
      <w:r w:rsidRPr="00054264">
        <w:rPr>
          <w:rFonts w:asciiTheme="minorHAnsi" w:hAnsiTheme="minorHAnsi" w:cstheme="minorHAnsi"/>
          <w:sz w:val="16"/>
        </w:rPr>
        <w:t xml:space="preserve">. Indeed, some commentators allege that pharmaceutical manufacturers have engaged in patenting practices that unduly extend the period of exclusivity. These critics </w:t>
      </w:r>
      <w:r w:rsidRPr="00054264">
        <w:rPr>
          <w:rStyle w:val="StyleUnderline"/>
          <w:rFonts w:asciiTheme="minorHAnsi" w:hAnsiTheme="minorHAnsi" w:cstheme="minorHAnsi"/>
        </w:rPr>
        <w:t xml:space="preserve">argue that these patenting </w:t>
      </w:r>
      <w:r w:rsidRPr="00054264">
        <w:rPr>
          <w:rStyle w:val="StyleUnderline"/>
          <w:rFonts w:asciiTheme="minorHAnsi" w:hAnsiTheme="minorHAnsi" w:cstheme="minorHAnsi"/>
          <w:highlight w:val="cyan"/>
        </w:rPr>
        <w:t xml:space="preserve">practices </w:t>
      </w:r>
      <w:r w:rsidRPr="00054264">
        <w:rPr>
          <w:rStyle w:val="StyleUnderline"/>
          <w:rFonts w:asciiTheme="minorHAnsi" w:hAnsiTheme="minorHAnsi" w:cstheme="minorHAnsi"/>
        </w:rPr>
        <w:t xml:space="preserve">are used to </w:t>
      </w:r>
      <w:r w:rsidRPr="00054264">
        <w:rPr>
          <w:rStyle w:val="StyleUnderline"/>
          <w:rFonts w:asciiTheme="minorHAnsi" w:hAnsiTheme="minorHAnsi" w:cstheme="minorHAnsi"/>
          <w:highlight w:val="cyan"/>
        </w:rPr>
        <w:t>keep</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drug prices high</w:t>
      </w:r>
      <w:r w:rsidRPr="00054264">
        <w:rPr>
          <w:rStyle w:val="StyleUnderline"/>
          <w:rFonts w:asciiTheme="minorHAnsi" w:hAnsiTheme="minorHAnsi" w:cstheme="minorHAnsi"/>
        </w:rPr>
        <w:t>,</w:t>
      </w:r>
      <w:r w:rsidRPr="00054264">
        <w:rPr>
          <w:rFonts w:asciiTheme="minorHAnsi" w:hAnsiTheme="minorHAnsi" w:cstheme="minorHAnsi"/>
          <w:sz w:val="16"/>
        </w:rPr>
        <w:t xml:space="preserve"> without any benefit for consumers or innovation. Criticisms center on four such practices: </w:t>
      </w:r>
      <w:r w:rsidRPr="00054264">
        <w:rPr>
          <w:rFonts w:asciiTheme="minorHAnsi" w:hAnsiTheme="minorHAnsi" w:cstheme="minorHAnsi"/>
          <w:sz w:val="16"/>
        </w:rPr>
        <w:t xml:space="preserve"> </w:t>
      </w:r>
      <w:r w:rsidRPr="00054264">
        <w:rPr>
          <w:rStyle w:val="StyleUnderline"/>
          <w:rFonts w:asciiTheme="minorHAnsi" w:hAnsiTheme="minorHAnsi" w:cstheme="minorHAnsi"/>
        </w:rPr>
        <w:t>“Evergreening”:</w:t>
      </w:r>
      <w:r w:rsidRPr="00054264">
        <w:rPr>
          <w:rFonts w:asciiTheme="minorHAnsi" w:hAnsiTheme="minorHAnsi" w:cstheme="minorHAnsi"/>
          <w:sz w:val="16"/>
        </w:rPr>
        <w:t xml:space="preserve"> So-called patent “</w:t>
      </w:r>
      <w:r w:rsidRPr="00054264">
        <w:rPr>
          <w:rStyle w:val="Emphasis"/>
          <w:rFonts w:asciiTheme="minorHAnsi" w:hAnsiTheme="minorHAnsi" w:cstheme="minorHAnsi"/>
          <w:highlight w:val="cyan"/>
        </w:rPr>
        <w:t xml:space="preserve">evergreening” </w:t>
      </w:r>
      <w:r w:rsidRPr="00054264">
        <w:rPr>
          <w:rStyle w:val="Emphasis"/>
          <w:rFonts w:asciiTheme="minorHAnsi" w:hAnsiTheme="minorHAnsi" w:cstheme="minorHAnsi"/>
        </w:rPr>
        <w:t xml:space="preserve">is the </w:t>
      </w:r>
      <w:r w:rsidRPr="00054264">
        <w:rPr>
          <w:rStyle w:val="Emphasis"/>
          <w:rFonts w:asciiTheme="minorHAnsi" w:hAnsiTheme="minorHAnsi" w:cstheme="minorHAnsi"/>
          <w:highlight w:val="cyan"/>
        </w:rPr>
        <w:t>practice of filing for new patents on secondary features</w:t>
      </w:r>
      <w:r w:rsidRPr="00054264">
        <w:rPr>
          <w:rStyle w:val="Emphasis"/>
          <w:rFonts w:asciiTheme="minorHAnsi" w:hAnsiTheme="minorHAnsi" w:cstheme="minorHAnsi"/>
        </w:rPr>
        <w:t xml:space="preserve"> of a particular product as earlier patents expire, thereby </w:t>
      </w:r>
      <w:r w:rsidRPr="00054264">
        <w:rPr>
          <w:rStyle w:val="Emphasis"/>
          <w:rFonts w:asciiTheme="minorHAnsi" w:hAnsiTheme="minorHAnsi" w:cstheme="minorHAnsi"/>
          <w:highlight w:val="cyan"/>
        </w:rPr>
        <w:t>extending patent exclusivity past</w:t>
      </w:r>
      <w:r w:rsidRPr="00054264">
        <w:rPr>
          <w:rStyle w:val="Emphasis"/>
          <w:rFonts w:asciiTheme="minorHAnsi" w:hAnsiTheme="minorHAnsi" w:cstheme="minorHAnsi"/>
        </w:rPr>
        <w:t xml:space="preserve"> the </w:t>
      </w:r>
      <w:r w:rsidRPr="00054264">
        <w:rPr>
          <w:rStyle w:val="Emphasis"/>
          <w:rFonts w:asciiTheme="minorHAnsi" w:hAnsiTheme="minorHAnsi" w:cstheme="minorHAnsi"/>
          <w:highlight w:val="cyan"/>
        </w:rPr>
        <w:t>original</w:t>
      </w:r>
      <w:r w:rsidRPr="00054264">
        <w:rPr>
          <w:rStyle w:val="Emphasis"/>
          <w:rFonts w:asciiTheme="minorHAnsi" w:hAnsiTheme="minorHAnsi" w:cstheme="minorHAnsi"/>
        </w:rPr>
        <w:t xml:space="preserve"> twenty-year </w:t>
      </w:r>
      <w:r w:rsidRPr="00054264">
        <w:rPr>
          <w:rStyle w:val="Emphasis"/>
          <w:rFonts w:asciiTheme="minorHAnsi" w:hAnsiTheme="minorHAnsi" w:cstheme="minorHAnsi"/>
          <w:highlight w:val="cyan"/>
        </w:rPr>
        <w:t>term</w:t>
      </w:r>
      <w:r w:rsidRPr="00054264">
        <w:rPr>
          <w:rFonts w:asciiTheme="minorHAnsi" w:hAnsiTheme="minorHAnsi" w:cstheme="minorHAnsi"/>
          <w:sz w:val="16"/>
          <w:highlight w:val="cyan"/>
        </w:rPr>
        <w:t>.</w:t>
      </w:r>
      <w:r w:rsidRPr="00054264">
        <w:rPr>
          <w:rFonts w:asciiTheme="minorHAnsi" w:hAnsiTheme="minorHAnsi" w:cstheme="minorHAnsi"/>
          <w:sz w:val="16"/>
        </w:rPr>
        <w:t xml:space="preserve"> Later-filed patents may delay or prevent entry by competitors, thereby allowing the brand-name drug manufacturer (the brand) to continue charging high prices. </w:t>
      </w:r>
      <w:r w:rsidRPr="00054264">
        <w:rPr>
          <w:rFonts w:asciiTheme="minorHAnsi" w:hAnsiTheme="minorHAnsi" w:cstheme="minorHAnsi"/>
          <w:sz w:val="16"/>
        </w:rPr>
        <w:t> “</w:t>
      </w:r>
      <w:r w:rsidRPr="00054264">
        <w:rPr>
          <w:rStyle w:val="StyleUnderline"/>
          <w:rFonts w:asciiTheme="minorHAnsi" w:hAnsiTheme="minorHAnsi" w:cstheme="minorHAnsi"/>
          <w:highlight w:val="cyan"/>
        </w:rPr>
        <w:t>Product Hopping”:</w:t>
      </w:r>
      <w:r w:rsidRPr="00054264">
        <w:rPr>
          <w:rStyle w:val="StyleUnderline"/>
          <w:rFonts w:asciiTheme="minorHAnsi" w:hAnsiTheme="minorHAnsi" w:cstheme="minorHAnsi"/>
        </w:rPr>
        <w:t xml:space="preserve"> Generic drug </w:t>
      </w:r>
      <w:r w:rsidRPr="00054264">
        <w:rPr>
          <w:rStyle w:val="StyleUnderline"/>
          <w:rFonts w:asciiTheme="minorHAnsi" w:hAnsiTheme="minorHAnsi" w:cstheme="minorHAnsi"/>
          <w:highlight w:val="cyan"/>
        </w:rPr>
        <w:t xml:space="preserve">manufacturers allege </w:t>
      </w:r>
      <w:r w:rsidRPr="00054264">
        <w:rPr>
          <w:rStyle w:val="StyleUnderline"/>
          <w:rFonts w:asciiTheme="minorHAnsi" w:hAnsiTheme="minorHAnsi" w:cstheme="minorHAnsi"/>
        </w:rPr>
        <w:t xml:space="preserve">that as </w:t>
      </w:r>
      <w:r w:rsidRPr="00054264">
        <w:rPr>
          <w:rStyle w:val="StyleUnderline"/>
          <w:rFonts w:asciiTheme="minorHAnsi" w:hAnsiTheme="minorHAnsi" w:cstheme="minorHAnsi"/>
          <w:highlight w:val="cyan"/>
        </w:rPr>
        <w:t>patents</w:t>
      </w:r>
      <w:r w:rsidRPr="00054264">
        <w:rPr>
          <w:rStyle w:val="StyleUnderline"/>
          <w:rFonts w:asciiTheme="minorHAnsi" w:hAnsiTheme="minorHAnsi" w:cstheme="minorHAnsi"/>
        </w:rPr>
        <w:t xml:space="preserve"> on a particular product </w:t>
      </w:r>
      <w:r w:rsidRPr="00054264">
        <w:rPr>
          <w:rStyle w:val="StyleUnderline"/>
          <w:rFonts w:asciiTheme="minorHAnsi" w:hAnsiTheme="minorHAnsi" w:cstheme="minorHAnsi"/>
          <w:highlight w:val="cyan"/>
        </w:rPr>
        <w:t xml:space="preserve">expire, </w:t>
      </w:r>
      <w:r w:rsidRPr="00054264">
        <w:rPr>
          <w:rStyle w:val="StyleUnderline"/>
          <w:rFonts w:asciiTheme="minorHAnsi" w:hAnsiTheme="minorHAnsi" w:cstheme="minorHAnsi"/>
        </w:rPr>
        <w:t xml:space="preserve">brand manufacturers may </w:t>
      </w:r>
      <w:r w:rsidRPr="00054264">
        <w:rPr>
          <w:rStyle w:val="StyleUnderline"/>
          <w:rFonts w:asciiTheme="minorHAnsi" w:hAnsiTheme="minorHAnsi" w:cstheme="minorHAnsi"/>
          <w:highlight w:val="cyan"/>
        </w:rPr>
        <w:t>attempt to introduce</w:t>
      </w:r>
      <w:r w:rsidRPr="00054264">
        <w:rPr>
          <w:rStyle w:val="StyleUnderline"/>
          <w:rFonts w:asciiTheme="minorHAnsi" w:hAnsiTheme="minorHAnsi" w:cstheme="minorHAnsi"/>
        </w:rPr>
        <w:t xml:space="preserve"> and switch the market to a </w:t>
      </w:r>
      <w:r w:rsidRPr="00054264">
        <w:rPr>
          <w:rStyle w:val="StyleUnderline"/>
          <w:rFonts w:asciiTheme="minorHAnsi" w:hAnsiTheme="minorHAnsi" w:cstheme="minorHAnsi"/>
          <w:highlight w:val="cyan"/>
        </w:rPr>
        <w:t>new</w:t>
      </w:r>
      <w:r w:rsidRPr="00054264">
        <w:rPr>
          <w:rStyle w:val="StyleUnderline"/>
          <w:rFonts w:asciiTheme="minorHAnsi" w:hAnsiTheme="minorHAnsi" w:cstheme="minorHAnsi"/>
        </w:rPr>
        <w:t xml:space="preserve">, similar </w:t>
      </w:r>
      <w:r w:rsidRPr="00054264">
        <w:rPr>
          <w:rStyle w:val="StyleUnderline"/>
          <w:rFonts w:asciiTheme="minorHAnsi" w:hAnsiTheme="minorHAnsi" w:cstheme="minorHAnsi"/>
          <w:highlight w:val="cyan"/>
        </w:rPr>
        <w:t>produc</w:t>
      </w:r>
      <w:r w:rsidRPr="00054264">
        <w:rPr>
          <w:rStyle w:val="StyleUnderline"/>
          <w:rFonts w:asciiTheme="minorHAnsi" w:hAnsiTheme="minorHAnsi" w:cstheme="minorHAnsi"/>
        </w:rPr>
        <w:t>t covered by a later-expiring patent</w:t>
      </w:r>
      <w:r w:rsidRPr="00054264">
        <w:rPr>
          <w:rFonts w:asciiTheme="minorHAnsi" w:hAnsiTheme="minorHAnsi" w:cstheme="minorHAnsi"/>
          <w:sz w:val="16"/>
        </w:rPr>
        <w:t xml:space="preserve">—a process known as </w:t>
      </w:r>
      <w:r w:rsidRPr="00054264">
        <w:rPr>
          <w:rStyle w:val="Emphasis"/>
          <w:rFonts w:asciiTheme="minorHAnsi" w:hAnsiTheme="minorHAnsi" w:cstheme="minorHAnsi"/>
        </w:rPr>
        <w:t>“product hopping” or “product switching.” This practice takes two forms</w:t>
      </w:r>
      <w:r w:rsidRPr="00054264">
        <w:rPr>
          <w:rStyle w:val="Emphasis"/>
          <w:rFonts w:asciiTheme="minorHAnsi" w:hAnsiTheme="minorHAnsi" w:cstheme="minorHAnsi"/>
          <w:highlight w:val="cyan"/>
        </w:rPr>
        <w:t>:</w:t>
      </w:r>
      <w:r w:rsidRPr="00054264">
        <w:rPr>
          <w:rStyle w:val="Emphasis"/>
          <w:rFonts w:asciiTheme="minorHAnsi" w:hAnsiTheme="minorHAnsi" w:cstheme="minorHAnsi"/>
        </w:rPr>
        <w:t xml:space="preserve"> a “hard switch,” where the </w:t>
      </w:r>
      <w:r w:rsidRPr="00054264">
        <w:rPr>
          <w:rStyle w:val="Emphasis"/>
          <w:rFonts w:asciiTheme="minorHAnsi" w:hAnsiTheme="minorHAnsi" w:cstheme="minorHAnsi"/>
          <w:highlight w:val="cyan"/>
        </w:rPr>
        <w:t>older</w:t>
      </w:r>
      <w:r w:rsidRPr="00054264">
        <w:rPr>
          <w:rStyle w:val="Emphasis"/>
          <w:rFonts w:asciiTheme="minorHAnsi" w:hAnsiTheme="minorHAnsi" w:cstheme="minorHAnsi"/>
        </w:rPr>
        <w:t xml:space="preserve"> product </w:t>
      </w:r>
      <w:r w:rsidRPr="00054264">
        <w:rPr>
          <w:rStyle w:val="Emphasis"/>
          <w:rFonts w:asciiTheme="minorHAnsi" w:hAnsiTheme="minorHAnsi" w:cstheme="minorHAnsi"/>
          <w:highlight w:val="cyan"/>
        </w:rPr>
        <w:t>is removed</w:t>
      </w:r>
      <w:r w:rsidRPr="00054264">
        <w:rPr>
          <w:rStyle w:val="Emphasis"/>
          <w:rFonts w:asciiTheme="minorHAnsi" w:hAnsiTheme="minorHAnsi" w:cstheme="minorHAnsi"/>
        </w:rPr>
        <w:t xml:space="preserve"> from the market, and a “soft switch,” where the </w:t>
      </w:r>
      <w:r w:rsidRPr="00054264">
        <w:rPr>
          <w:rStyle w:val="Emphasis"/>
          <w:rFonts w:asciiTheme="minorHAnsi" w:hAnsiTheme="minorHAnsi" w:cstheme="minorHAnsi"/>
          <w:highlight w:val="cyan"/>
        </w:rPr>
        <w:t>older</w:t>
      </w:r>
      <w:r w:rsidRPr="00054264">
        <w:rPr>
          <w:rStyle w:val="Emphasis"/>
          <w:rFonts w:asciiTheme="minorHAnsi" w:hAnsiTheme="minorHAnsi" w:cstheme="minorHAnsi"/>
        </w:rPr>
        <w:t xml:space="preserve"> product </w:t>
      </w:r>
      <w:r w:rsidRPr="00054264">
        <w:rPr>
          <w:rStyle w:val="Emphasis"/>
          <w:rFonts w:asciiTheme="minorHAnsi" w:hAnsiTheme="minorHAnsi" w:cstheme="minorHAnsi"/>
          <w:highlight w:val="cyan"/>
        </w:rPr>
        <w:t>is kept</w:t>
      </w:r>
      <w:r w:rsidRPr="00054264">
        <w:rPr>
          <w:rStyle w:val="Emphasis"/>
          <w:rFonts w:asciiTheme="minorHAnsi" w:hAnsiTheme="minorHAnsi" w:cstheme="minorHAnsi"/>
        </w:rPr>
        <w:t xml:space="preserve"> on the market </w:t>
      </w:r>
      <w:r w:rsidRPr="00054264">
        <w:rPr>
          <w:rStyle w:val="Emphasis"/>
          <w:rFonts w:asciiTheme="minorHAnsi" w:hAnsiTheme="minorHAnsi" w:cstheme="minorHAnsi"/>
          <w:highlight w:val="cyan"/>
        </w:rPr>
        <w:t>with the new</w:t>
      </w:r>
      <w:r w:rsidRPr="00054264">
        <w:rPr>
          <w:rStyle w:val="Emphasis"/>
          <w:rFonts w:asciiTheme="minorHAnsi" w:hAnsiTheme="minorHAnsi" w:cstheme="minorHAnsi"/>
        </w:rPr>
        <w:t xml:space="preserve"> product.</w:t>
      </w:r>
      <w:r w:rsidRPr="00054264">
        <w:rPr>
          <w:rFonts w:asciiTheme="minorHAnsi" w:hAnsiTheme="minorHAnsi" w:cstheme="minorHAnsi"/>
          <w:sz w:val="16"/>
        </w:rPr>
        <w:t xml:space="preserve"> In either case, </w:t>
      </w:r>
      <w:r w:rsidRPr="00054264">
        <w:rPr>
          <w:rStyle w:val="StyleUnderline"/>
          <w:rFonts w:asciiTheme="minorHAnsi" w:hAnsiTheme="minorHAnsi" w:cstheme="minorHAnsi"/>
        </w:rPr>
        <w:t xml:space="preserve">the brand will focus its marketing on the new product </w:t>
      </w:r>
      <w:proofErr w:type="gramStart"/>
      <w:r w:rsidRPr="00054264">
        <w:rPr>
          <w:rStyle w:val="StyleUnderline"/>
          <w:rFonts w:asciiTheme="minorHAnsi" w:hAnsiTheme="minorHAnsi" w:cstheme="minorHAnsi"/>
        </w:rPr>
        <w:t>in order to</w:t>
      </w:r>
      <w:proofErr w:type="gramEnd"/>
      <w:r w:rsidRPr="00054264">
        <w:rPr>
          <w:rStyle w:val="StyleUnderline"/>
          <w:rFonts w:asciiTheme="minorHAnsi" w:hAnsiTheme="minorHAnsi" w:cstheme="minorHAnsi"/>
        </w:rPr>
        <w:t xml:space="preserve"> limit the market for any generic versions of the old product</w:t>
      </w:r>
      <w:r w:rsidRPr="00054264">
        <w:rPr>
          <w:rFonts w:asciiTheme="minorHAnsi" w:hAnsiTheme="minorHAnsi" w:cstheme="minorHAnsi"/>
          <w:sz w:val="16"/>
        </w:rPr>
        <w:t xml:space="preserve">. </w:t>
      </w:r>
      <w:r w:rsidRPr="00054264">
        <w:rPr>
          <w:rFonts w:asciiTheme="minorHAnsi" w:hAnsiTheme="minorHAnsi" w:cstheme="minorHAnsi"/>
          <w:sz w:val="16"/>
        </w:rPr>
        <w:t> “</w:t>
      </w:r>
      <w:r w:rsidRPr="00054264">
        <w:rPr>
          <w:rStyle w:val="Emphasis"/>
          <w:rFonts w:asciiTheme="minorHAnsi" w:hAnsiTheme="minorHAnsi" w:cstheme="minorHAnsi"/>
        </w:rPr>
        <w:t xml:space="preserve">Patent Thickets”: Generic and biosimilar companies also allege that the </w:t>
      </w:r>
      <w:r w:rsidRPr="00054264">
        <w:rPr>
          <w:rStyle w:val="Emphasis"/>
          <w:rFonts w:asciiTheme="minorHAnsi" w:hAnsiTheme="minorHAnsi" w:cstheme="minorHAnsi"/>
          <w:highlight w:val="cyan"/>
        </w:rPr>
        <w:t>brands create “patent thickets</w:t>
      </w:r>
      <w:r w:rsidRPr="00054264">
        <w:rPr>
          <w:rStyle w:val="Emphasis"/>
          <w:rFonts w:asciiTheme="minorHAnsi" w:hAnsiTheme="minorHAnsi" w:cstheme="minorHAnsi"/>
        </w:rPr>
        <w:t>” by filing numerous patents</w:t>
      </w:r>
      <w:r w:rsidRPr="00054264">
        <w:rPr>
          <w:rFonts w:asciiTheme="minorHAnsi" w:hAnsiTheme="minorHAnsi" w:cstheme="minorHAnsi"/>
          <w:sz w:val="16"/>
        </w:rPr>
        <w:t xml:space="preserve"> on the same product. These thickets allegedly </w:t>
      </w:r>
      <w:r w:rsidRPr="00054264">
        <w:rPr>
          <w:rStyle w:val="StyleUnderline"/>
          <w:rFonts w:asciiTheme="minorHAnsi" w:hAnsiTheme="minorHAnsi" w:cstheme="minorHAnsi"/>
          <w:highlight w:val="cyan"/>
        </w:rPr>
        <w:t xml:space="preserve">prevent generics from entering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market </w:t>
      </w:r>
      <w:r w:rsidRPr="00054264">
        <w:rPr>
          <w:rStyle w:val="StyleUnderline"/>
          <w:rFonts w:asciiTheme="minorHAnsi" w:hAnsiTheme="minorHAnsi" w:cstheme="minorHAnsi"/>
        </w:rPr>
        <w:lastRenderedPageBreak/>
        <w:t>due</w:t>
      </w:r>
      <w:r w:rsidRPr="00054264">
        <w:rPr>
          <w:rFonts w:asciiTheme="minorHAnsi" w:hAnsiTheme="minorHAnsi" w:cstheme="minorHAnsi"/>
          <w:sz w:val="16"/>
        </w:rPr>
        <w:t xml:space="preserve"> to the risk of infringement and the high cost of patent litigation. </w:t>
      </w:r>
      <w:r w:rsidRPr="00054264">
        <w:rPr>
          <w:rFonts w:asciiTheme="minorHAnsi" w:hAnsiTheme="minorHAnsi" w:cstheme="minorHAnsi"/>
          <w:sz w:val="16"/>
        </w:rPr>
        <w:t> “</w:t>
      </w:r>
      <w:r w:rsidRPr="00054264">
        <w:rPr>
          <w:rStyle w:val="StyleUnderline"/>
          <w:rFonts w:asciiTheme="minorHAnsi" w:hAnsiTheme="minorHAnsi" w:cstheme="minorHAnsi"/>
          <w:highlight w:val="cyan"/>
        </w:rPr>
        <w:t>Pay-for-Delay</w:t>
      </w:r>
      <w:r w:rsidRPr="00054264">
        <w:rPr>
          <w:rFonts w:asciiTheme="minorHAnsi" w:hAnsiTheme="minorHAnsi" w:cstheme="minorHAnsi"/>
          <w:sz w:val="16"/>
        </w:rPr>
        <w:t>” Settlements</w:t>
      </w:r>
      <w:r w:rsidRPr="00054264">
        <w:rPr>
          <w:rStyle w:val="StyleUnderline"/>
          <w:rFonts w:asciiTheme="minorHAnsi" w:hAnsiTheme="minorHAnsi" w:cstheme="minorHAnsi"/>
        </w:rPr>
        <w:t xml:space="preserve">: Litigation often </w:t>
      </w:r>
      <w:r w:rsidRPr="00054264">
        <w:rPr>
          <w:rStyle w:val="StyleUnderline"/>
          <w:rFonts w:asciiTheme="minorHAnsi" w:hAnsiTheme="minorHAnsi" w:cstheme="minorHAnsi"/>
          <w:highlight w:val="cyan"/>
        </w:rPr>
        <w:t xml:space="preserve">results when </w:t>
      </w:r>
      <w:r w:rsidRPr="00054264">
        <w:rPr>
          <w:rStyle w:val="StyleUnderline"/>
          <w:rFonts w:asciiTheme="minorHAnsi" w:hAnsiTheme="minorHAnsi" w:cstheme="minorHAnsi"/>
        </w:rPr>
        <w:t xml:space="preserve">a </w:t>
      </w:r>
      <w:r w:rsidRPr="00054264">
        <w:rPr>
          <w:rStyle w:val="StyleUnderline"/>
          <w:rFonts w:asciiTheme="minorHAnsi" w:hAnsiTheme="minorHAnsi" w:cstheme="minorHAnsi"/>
          <w:highlight w:val="cyan"/>
        </w:rPr>
        <w:t>generic</w:t>
      </w:r>
      <w:r w:rsidRPr="00054264">
        <w:rPr>
          <w:rStyle w:val="StyleUnderline"/>
          <w:rFonts w:asciiTheme="minorHAnsi" w:hAnsiTheme="minorHAnsi" w:cstheme="minorHAnsi"/>
        </w:rPr>
        <w:t xml:space="preserve"> or biosimilar </w:t>
      </w:r>
      <w:r w:rsidRPr="00054264">
        <w:rPr>
          <w:rStyle w:val="StyleUnderline"/>
          <w:rFonts w:asciiTheme="minorHAnsi" w:hAnsiTheme="minorHAnsi" w:cstheme="minorHAnsi"/>
          <w:highlight w:val="cyan"/>
        </w:rPr>
        <w:t xml:space="preserve">manufacturer attempts to enter </w:t>
      </w:r>
      <w:r w:rsidRPr="00054264">
        <w:rPr>
          <w:rStyle w:val="StyleUnderline"/>
          <w:rFonts w:asciiTheme="minorHAnsi" w:hAnsiTheme="minorHAnsi" w:cstheme="minorHAnsi"/>
        </w:rPr>
        <w:t xml:space="preserve">the market </w:t>
      </w:r>
      <w:r w:rsidRPr="00054264">
        <w:rPr>
          <w:rStyle w:val="StyleUnderline"/>
          <w:rFonts w:asciiTheme="minorHAnsi" w:hAnsiTheme="minorHAnsi" w:cstheme="minorHAnsi"/>
          <w:highlight w:val="cyan"/>
        </w:rPr>
        <w:t>with</w:t>
      </w:r>
      <w:r w:rsidRPr="00054264">
        <w:rPr>
          <w:rStyle w:val="StyleUnderline"/>
          <w:rFonts w:asciiTheme="minorHAnsi" w:hAnsiTheme="minorHAnsi" w:cstheme="minorHAnsi"/>
        </w:rPr>
        <w:t xml:space="preserve"> a </w:t>
      </w:r>
      <w:r w:rsidRPr="00054264">
        <w:rPr>
          <w:rStyle w:val="StyleUnderline"/>
          <w:rFonts w:asciiTheme="minorHAnsi" w:hAnsiTheme="minorHAnsi" w:cstheme="minorHAnsi"/>
          <w:highlight w:val="cyan"/>
        </w:rPr>
        <w:t>less expensive</w:t>
      </w:r>
      <w:r w:rsidRPr="00054264">
        <w:rPr>
          <w:rStyle w:val="StyleUnderline"/>
          <w:rFonts w:asciiTheme="minorHAnsi" w:hAnsiTheme="minorHAnsi" w:cstheme="minorHAnsi"/>
        </w:rPr>
        <w:t xml:space="preserve"> version</w:t>
      </w:r>
      <w:r w:rsidRPr="00054264">
        <w:rPr>
          <w:rFonts w:asciiTheme="minorHAnsi" w:hAnsiTheme="minorHAnsi" w:cstheme="minorHAnsi"/>
          <w:sz w:val="16"/>
        </w:rPr>
        <w:t xml:space="preserve"> of a branded pharmaceutical. </w:t>
      </w:r>
      <w:r w:rsidRPr="00054264">
        <w:rPr>
          <w:rStyle w:val="StyleUnderline"/>
          <w:rFonts w:asciiTheme="minorHAnsi" w:hAnsiTheme="minorHAnsi" w:cstheme="minorHAnsi"/>
        </w:rPr>
        <w:t>Core issues usually include whether the brand’s patents are valid</w:t>
      </w:r>
      <w:r w:rsidRPr="00054264">
        <w:rPr>
          <w:rFonts w:asciiTheme="minorHAnsi" w:hAnsiTheme="minorHAnsi" w:cstheme="minorHAnsi"/>
          <w:sz w:val="16"/>
        </w:rPr>
        <w:t>, and whether the generic or biosimilar product infringes those patents. Rather than litigate these issues to judgment, however, the parties will often settle</w:t>
      </w:r>
      <w:r w:rsidRPr="00054264">
        <w:rPr>
          <w:rStyle w:val="Emphasis"/>
          <w:rFonts w:asciiTheme="minorHAnsi" w:hAnsiTheme="minorHAnsi" w:cstheme="minorHAnsi"/>
        </w:rPr>
        <w:t xml:space="preserve">. Such settlements may </w:t>
      </w:r>
      <w:r w:rsidRPr="00054264">
        <w:rPr>
          <w:rStyle w:val="Emphasis"/>
          <w:rFonts w:asciiTheme="minorHAnsi" w:hAnsiTheme="minorHAnsi" w:cstheme="minorHAnsi"/>
          <w:highlight w:val="cyan"/>
        </w:rPr>
        <w:t xml:space="preserve">involve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 xml:space="preserve">brand paying </w:t>
      </w:r>
      <w:r w:rsidRPr="00054264">
        <w:rPr>
          <w:rStyle w:val="Emphasis"/>
          <w:rFonts w:asciiTheme="minorHAnsi" w:hAnsiTheme="minorHAnsi" w:cstheme="minorHAnsi"/>
        </w:rPr>
        <w:t xml:space="preserve">the generic or biosimilar to </w:t>
      </w:r>
      <w:r w:rsidRPr="00054264">
        <w:rPr>
          <w:rStyle w:val="Emphasis"/>
          <w:rFonts w:asciiTheme="minorHAnsi" w:hAnsiTheme="minorHAnsi" w:cstheme="minorHAnsi"/>
          <w:highlight w:val="cyan"/>
        </w:rPr>
        <w:t>stay out of the market</w:t>
      </w:r>
      <w:r w:rsidRPr="00054264">
        <w:rPr>
          <w:rStyle w:val="Emphasis"/>
          <w:rFonts w:asciiTheme="minorHAnsi" w:hAnsiTheme="minorHAnsi" w:cstheme="minorHAnsi"/>
        </w:rPr>
        <w:t>—referred to as “reverse payment” or “pay-for-delay” settlements.</w:t>
      </w:r>
      <w:r w:rsidRPr="00054264">
        <w:rPr>
          <w:rFonts w:asciiTheme="minorHAnsi" w:hAnsiTheme="minorHAnsi" w:cstheme="minorHAnsi"/>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3C45FA89" w14:textId="77777777" w:rsidR="00D8715D" w:rsidRPr="00054264" w:rsidRDefault="00D8715D" w:rsidP="00D8715D">
      <w:pPr>
        <w:pStyle w:val="Heading4"/>
        <w:rPr>
          <w:rFonts w:asciiTheme="minorHAnsi" w:hAnsiTheme="minorHAnsi" w:cstheme="minorHAnsi"/>
        </w:rPr>
      </w:pPr>
      <w:proofErr w:type="gramStart"/>
      <w:r w:rsidRPr="00054264">
        <w:rPr>
          <w:rFonts w:asciiTheme="minorHAnsi" w:hAnsiTheme="minorHAnsi" w:cstheme="minorHAnsi"/>
        </w:rPr>
        <w:t>That fuels monopolies</w:t>
      </w:r>
      <w:proofErr w:type="gramEnd"/>
      <w:r w:rsidRPr="00054264">
        <w:rPr>
          <w:rFonts w:asciiTheme="minorHAnsi" w:hAnsiTheme="minorHAnsi" w:cstheme="minorHAnsi"/>
        </w:rPr>
        <w:t xml:space="preserve"> </w:t>
      </w:r>
      <w:r w:rsidRPr="00054264">
        <w:rPr>
          <w:rFonts w:asciiTheme="minorHAnsi" w:hAnsiTheme="minorHAnsi" w:cstheme="minorHAnsi"/>
          <w:u w:val="single"/>
        </w:rPr>
        <w:t>stifling</w:t>
      </w:r>
      <w:r w:rsidRPr="00054264">
        <w:rPr>
          <w:rFonts w:asciiTheme="minorHAnsi" w:hAnsiTheme="minorHAnsi" w:cstheme="minorHAnsi"/>
        </w:rPr>
        <w:t xml:space="preserve"> innovation.</w:t>
      </w:r>
    </w:p>
    <w:p w14:paraId="63A91E41" w14:textId="77777777" w:rsidR="00D8715D" w:rsidRPr="00054264" w:rsidRDefault="00D8715D" w:rsidP="00D8715D">
      <w:pPr>
        <w:rPr>
          <w:rFonts w:asciiTheme="minorHAnsi" w:hAnsiTheme="minorHAnsi" w:cstheme="minorHAnsi"/>
        </w:rPr>
      </w:pPr>
      <w:r w:rsidRPr="00054264">
        <w:rPr>
          <w:rFonts w:asciiTheme="minorHAnsi" w:hAnsiTheme="minorHAnsi" w:cstheme="minorHAnsi"/>
        </w:rPr>
        <w:t xml:space="preserve">Bryan </w:t>
      </w:r>
      <w:proofErr w:type="spellStart"/>
      <w:r w:rsidRPr="00054264">
        <w:rPr>
          <w:rStyle w:val="Style13ptBold"/>
          <w:rFonts w:asciiTheme="minorHAnsi" w:hAnsiTheme="minorHAnsi" w:cstheme="minorHAnsi"/>
        </w:rPr>
        <w:t>Mercurio</w:t>
      </w:r>
      <w:proofErr w:type="spellEnd"/>
      <w:r w:rsidRPr="00054264">
        <w:rPr>
          <w:rStyle w:val="Style13ptBold"/>
          <w:rFonts w:asciiTheme="minorHAnsi" w:hAnsiTheme="minorHAnsi" w:cstheme="minorHAnsi"/>
        </w:rPr>
        <w:t xml:space="preserve"> 14</w:t>
      </w:r>
      <w:r w:rsidRPr="00054264">
        <w:rPr>
          <w:rFonts w:asciiTheme="minorHAnsi" w:hAnsiTheme="minorHAnsi" w:cstheme="minorHAnsi"/>
        </w:rPr>
        <w:t xml:space="preserve">, Law Professor at The Chinese University of Hong Kong, “TRIPs, Patents, and Innovation: A Necessary Reappraisal?” </w:t>
      </w:r>
      <w:hyperlink r:id="rId8" w:history="1">
        <w:r w:rsidRPr="00054264">
          <w:rPr>
            <w:rStyle w:val="Hyperlink"/>
            <w:rFonts w:asciiTheme="minorHAnsi" w:hAnsiTheme="minorHAnsi" w:cstheme="minorHAnsi"/>
          </w:rPr>
          <w:t>https://e15initiative.org/wp-content/uploads/2015/09/E15-Innovation-Mercurio-FINAL.pdf</w:t>
        </w:r>
      </w:hyperlink>
    </w:p>
    <w:p w14:paraId="69FA7E33" w14:textId="77777777" w:rsidR="00D8715D" w:rsidRPr="00054264" w:rsidRDefault="00D8715D" w:rsidP="00D8715D">
      <w:pPr>
        <w:rPr>
          <w:rFonts w:asciiTheme="minorHAnsi" w:hAnsiTheme="minorHAnsi" w:cstheme="minorHAnsi"/>
          <w:sz w:val="16"/>
        </w:rPr>
      </w:pPr>
      <w:r w:rsidRPr="00054264">
        <w:rPr>
          <w:rFonts w:asciiTheme="minorHAnsi" w:hAnsiTheme="minorHAnsi" w:cs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054264">
        <w:rPr>
          <w:rFonts w:asciiTheme="minorHAnsi" w:hAnsiTheme="minorHAnsi" w:cstheme="minorHAnsi"/>
          <w:sz w:val="16"/>
        </w:rPr>
        <w:t>a number of</w:t>
      </w:r>
      <w:proofErr w:type="gramEnd"/>
      <w:r w:rsidRPr="00054264">
        <w:rPr>
          <w:rFonts w:asciiTheme="minorHAnsi" w:hAnsiTheme="minorHAnsi" w:cstheme="minorHAnsi"/>
          <w:sz w:val="16"/>
        </w:rPr>
        <w:t xml:space="preserve"> firms--“there is good reason to think that the patent system may discourage innovation overall rather than encouraging it”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and </w:t>
      </w:r>
      <w:proofErr w:type="spellStart"/>
      <w:r w:rsidRPr="00054264">
        <w:rPr>
          <w:rFonts w:asciiTheme="minorHAnsi" w:hAnsiTheme="minorHAnsi" w:cstheme="minorHAnsi"/>
          <w:sz w:val="16"/>
        </w:rPr>
        <w:t>Maskin</w:t>
      </w:r>
      <w:proofErr w:type="spellEnd"/>
      <w:r w:rsidRPr="00054264">
        <w:rPr>
          <w:rFonts w:asciiTheme="minorHAnsi" w:hAnsiTheme="minorHAnsi" w:cstheme="minorHAnsi"/>
          <w:sz w:val="16"/>
        </w:rPr>
        <w:t xml:space="preserve"> 2009; Chu et al. 2012). </w:t>
      </w:r>
      <w:r w:rsidRPr="00054264">
        <w:rPr>
          <w:rStyle w:val="StyleUnderline"/>
          <w:rFonts w:asciiTheme="minorHAnsi" w:hAnsiTheme="minorHAnsi" w:cstheme="minorHAnsi"/>
        </w:rPr>
        <w:t xml:space="preserve">Shapiro (2001) finds that “with cumulative innovation and multiple blocking patents, </w:t>
      </w:r>
      <w:r w:rsidRPr="00054264">
        <w:rPr>
          <w:rStyle w:val="StyleUnderline"/>
          <w:rFonts w:asciiTheme="minorHAnsi" w:hAnsiTheme="minorHAnsi" w:cstheme="minorHAnsi"/>
          <w:highlight w:val="cyan"/>
        </w:rPr>
        <w:t>stronger patent</w:t>
      </w:r>
      <w:r w:rsidRPr="00054264">
        <w:rPr>
          <w:rStyle w:val="StyleUnderline"/>
          <w:rFonts w:asciiTheme="minorHAnsi" w:hAnsiTheme="minorHAnsi" w:cstheme="minorHAnsi"/>
        </w:rPr>
        <w:t xml:space="preserve"> rights can </w:t>
      </w:r>
      <w:r w:rsidRPr="00054264">
        <w:rPr>
          <w:rStyle w:val="Emphasis"/>
          <w:rFonts w:asciiTheme="minorHAnsi" w:hAnsiTheme="minorHAnsi" w:cstheme="minorHAnsi"/>
          <w:highlight w:val="cyan"/>
        </w:rPr>
        <w:t>have the perverse effect of stifling</w:t>
      </w:r>
      <w:r w:rsidRPr="00054264">
        <w:rPr>
          <w:rStyle w:val="StyleUnderline"/>
          <w:rFonts w:asciiTheme="minorHAnsi" w:hAnsiTheme="minorHAnsi" w:cstheme="minorHAnsi"/>
        </w:rPr>
        <w:t>, not encouraging</w:t>
      </w:r>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In such a situation, multiple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have to</w:t>
      </w:r>
      <w:proofErr w:type="gramEnd"/>
      <w:r w:rsidRPr="00054264">
        <w:rPr>
          <w:rFonts w:asciiTheme="minorHAnsi" w:hAnsiTheme="minorHAnsi" w:cstheme="minorHAnsi"/>
          <w:sz w:val="16"/>
        </w:rPr>
        <w:t xml:space="preserve"> be purchased; uncertainty regarding the status of the technology persists; and the value of patent licensing is questioned (Heller 2008;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2008). </w:t>
      </w:r>
      <w:r w:rsidRPr="00054264">
        <w:rPr>
          <w:rStyle w:val="StyleUnderline"/>
          <w:rFonts w:asciiTheme="minorHAnsi" w:hAnsiTheme="minorHAnsi" w:cstheme="minorHAnsi"/>
          <w:highlight w:val="cyan"/>
        </w:rPr>
        <w:t>Lawsuits become the norm</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costs rise</w:t>
      </w:r>
      <w:r w:rsidRPr="00054264">
        <w:rPr>
          <w:rStyle w:val="StyleUnderline"/>
          <w:rFonts w:asciiTheme="minorHAnsi" w:hAnsiTheme="minorHAnsi" w:cstheme="minorHAnsi"/>
        </w:rPr>
        <w:t xml:space="preserve"> as firms defend claims and play the game by defensively purchasing patents; and </w:t>
      </w:r>
      <w:r w:rsidRPr="00054264">
        <w:rPr>
          <w:rStyle w:val="Emphasis"/>
          <w:rFonts w:asciiTheme="minorHAnsi" w:hAnsiTheme="minorHAnsi" w:cstheme="minorHAnsi"/>
          <w:highlight w:val="cyan"/>
        </w:rPr>
        <w:t>innovation suffers</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2013;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and </w:t>
      </w:r>
      <w:proofErr w:type="spellStart"/>
      <w:r w:rsidRPr="00054264">
        <w:rPr>
          <w:rFonts w:asciiTheme="minorHAnsi" w:hAnsiTheme="minorHAnsi" w:cstheme="minorHAnsi"/>
          <w:sz w:val="16"/>
        </w:rPr>
        <w:t>Muerer</w:t>
      </w:r>
      <w:proofErr w:type="spellEnd"/>
      <w:r w:rsidRPr="00054264">
        <w:rPr>
          <w:rFonts w:asciiTheme="minorHAnsi" w:hAnsiTheme="minorHAnsi" w:cs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054264">
        <w:rPr>
          <w:rFonts w:asciiTheme="minorHAnsi" w:hAnsiTheme="minorHAnsi" w:cstheme="minorHAnsi"/>
          <w:sz w:val="16"/>
        </w:rPr>
        <w:t>Lohr</w:t>
      </w:r>
      <w:proofErr w:type="spellEnd"/>
      <w:r w:rsidRPr="00054264">
        <w:rPr>
          <w:rFonts w:asciiTheme="minorHAnsi" w:hAnsiTheme="minorHAnsi" w:cstheme="minorHAnsi"/>
          <w:sz w:val="16"/>
        </w:rPr>
        <w:t xml:space="preserve"> 2012). </w:t>
      </w:r>
      <w:r w:rsidRPr="00054264">
        <w:rPr>
          <w:rStyle w:val="StyleUnderline"/>
          <w:rFonts w:asciiTheme="minorHAnsi" w:hAnsiTheme="minorHAnsi" w:cstheme="minorHAnsi"/>
        </w:rPr>
        <w:t xml:space="preserve">That a </w:t>
      </w:r>
      <w:r w:rsidRPr="00054264">
        <w:rPr>
          <w:rStyle w:val="StyleUnderline"/>
          <w:rFonts w:asciiTheme="minorHAnsi" w:hAnsiTheme="minorHAnsi" w:cstheme="minorHAnsi"/>
          <w:highlight w:val="cyan"/>
        </w:rPr>
        <w:t>limited monopoly</w:t>
      </w:r>
      <w:r w:rsidRPr="00054264">
        <w:rPr>
          <w:rStyle w:val="StyleUnderline"/>
          <w:rFonts w:asciiTheme="minorHAnsi" w:hAnsiTheme="minorHAnsi" w:cstheme="minorHAnsi"/>
        </w:rPr>
        <w:t xml:space="preserve"> can </w:t>
      </w:r>
      <w:r w:rsidRPr="00054264">
        <w:rPr>
          <w:rStyle w:val="Emphasis"/>
          <w:rFonts w:asciiTheme="minorHAnsi" w:hAnsiTheme="minorHAnsi" w:cstheme="minorHAnsi"/>
          <w:highlight w:val="cyan"/>
        </w:rPr>
        <w:t>stifle innovation</w:t>
      </w:r>
      <w:r w:rsidRPr="00054264">
        <w:rPr>
          <w:rStyle w:val="StyleUnderline"/>
          <w:rFonts w:asciiTheme="minorHAnsi" w:hAnsiTheme="minorHAnsi" w:cstheme="minorHAnsi"/>
        </w:rPr>
        <w:t xml:space="preserve"> should not come as a surprise given that competition is generally seen as a positive force in a market economy. </w:t>
      </w:r>
      <w:r w:rsidRPr="00054264">
        <w:rPr>
          <w:rFonts w:asciiTheme="minorHAnsi" w:hAnsiTheme="minorHAnsi" w:cstheme="minorHAnsi"/>
          <w:sz w:val="16"/>
        </w:rPr>
        <w:t xml:space="preserve">Competition is widely thought to provide incentives for the efficient use of resources; motivation for constant progress; and protection for consumers (Vickers 1995). </w:t>
      </w:r>
      <w:r w:rsidRPr="00054264">
        <w:rPr>
          <w:rStyle w:val="StyleUnderline"/>
          <w:rFonts w:asciiTheme="minorHAnsi" w:hAnsiTheme="minorHAnsi" w:cstheme="minorHAnsi"/>
        </w:rPr>
        <w:t xml:space="preserve">To some, there is an inherent contradiction between innovation and </w:t>
      </w:r>
      <w:r w:rsidRPr="00054264">
        <w:rPr>
          <w:rStyle w:val="StyleUnderline"/>
          <w:rFonts w:asciiTheme="minorHAnsi" w:hAnsiTheme="minorHAnsi" w:cstheme="minorHAnsi"/>
          <w:highlight w:val="cyan"/>
        </w:rPr>
        <w:t>patent</w:t>
      </w:r>
      <w:r w:rsidRPr="00054264">
        <w:rPr>
          <w:rStyle w:val="StyleUnderline"/>
          <w:rFonts w:asciiTheme="minorHAnsi" w:hAnsiTheme="minorHAnsi" w:cstheme="minorHAnsi"/>
        </w:rPr>
        <w:t xml:space="preserve"> protection, as the latter </w:t>
      </w:r>
      <w:r w:rsidRPr="00054264">
        <w:rPr>
          <w:rStyle w:val="StyleUnderline"/>
          <w:rFonts w:asciiTheme="minorHAnsi" w:hAnsiTheme="minorHAnsi" w:cstheme="minorHAnsi"/>
          <w:highlight w:val="cyan"/>
        </w:rPr>
        <w:t>impedes diffusion and obviates potential gains</w:t>
      </w:r>
      <w:r w:rsidRPr="00054264">
        <w:rPr>
          <w:rStyle w:val="StyleUnderline"/>
          <w:rFonts w:asciiTheme="minorHAnsi" w:hAnsiTheme="minorHAnsi" w:cstheme="minorHAnsi"/>
        </w:rPr>
        <w:t xml:space="preserve"> to be made </w:t>
      </w:r>
      <w:r w:rsidRPr="00054264">
        <w:rPr>
          <w:rStyle w:val="StyleUnderline"/>
          <w:rFonts w:asciiTheme="minorHAnsi" w:hAnsiTheme="minorHAnsi" w:cstheme="minorHAnsi"/>
          <w:highlight w:val="cyan"/>
        </w:rPr>
        <w:t>from</w:t>
      </w:r>
      <w:r w:rsidRPr="00054264">
        <w:rPr>
          <w:rStyle w:val="StyleUnderline"/>
          <w:rFonts w:asciiTheme="minorHAnsi" w:hAnsiTheme="minorHAnsi" w:cstheme="minorHAnsi"/>
        </w:rPr>
        <w:t xml:space="preserve"> collaboration and </w:t>
      </w:r>
      <w:r w:rsidRPr="00054264">
        <w:rPr>
          <w:rStyle w:val="StyleUnderline"/>
          <w:rFonts w:asciiTheme="minorHAnsi" w:hAnsiTheme="minorHAnsi" w:cstheme="minorHAnsi"/>
          <w:highlight w:val="cyan"/>
        </w:rPr>
        <w:t>competition</w:t>
      </w:r>
      <w:r w:rsidRPr="00054264">
        <w:rPr>
          <w:rFonts w:asciiTheme="minorHAnsi" w:hAnsiTheme="minorHAnsi" w:cstheme="minorHAnsi"/>
          <w:sz w:val="16"/>
        </w:rPr>
        <w:t xml:space="preserve"> (Rothbard 1962; Mises 1966; Palmer 1989; Lemley 2000; Stiglitz 2008). Thus, while </w:t>
      </w:r>
      <w:proofErr w:type="spellStart"/>
      <w:r w:rsidRPr="00054264">
        <w:rPr>
          <w:rFonts w:asciiTheme="minorHAnsi" w:hAnsiTheme="minorHAnsi" w:cstheme="minorHAnsi"/>
          <w:sz w:val="16"/>
        </w:rPr>
        <w:t>Shumpeter</w:t>
      </w:r>
      <w:proofErr w:type="spellEnd"/>
      <w:r w:rsidRPr="00054264">
        <w:rPr>
          <w:rFonts w:asciiTheme="minorHAnsi" w:hAnsiTheme="minorHAnsi" w:cstheme="minorHAnsi"/>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054264">
        <w:rPr>
          <w:rStyle w:val="StyleUnderline"/>
          <w:rFonts w:asciiTheme="minorHAnsi" w:hAnsiTheme="minorHAnsi" w:cstheme="minorHAnsi"/>
        </w:rPr>
        <w:t xml:space="preserve">In turn, </w:t>
      </w:r>
      <w:r w:rsidRPr="00054264">
        <w:rPr>
          <w:rStyle w:val="StyleUnderline"/>
          <w:rFonts w:asciiTheme="minorHAnsi" w:hAnsiTheme="minorHAnsi" w:cstheme="minorHAnsi"/>
          <w:highlight w:val="cyan"/>
        </w:rPr>
        <w:t>insufficient diversity among patent holders</w:t>
      </w:r>
      <w:r w:rsidRPr="00054264">
        <w:rPr>
          <w:rStyle w:val="StyleUnderline"/>
          <w:rFonts w:asciiTheme="minorHAnsi" w:hAnsiTheme="minorHAnsi" w:cstheme="minorHAnsi"/>
        </w:rPr>
        <w:t xml:space="preserve"> (a lack of so-called “equilibrium diversity”) encourages them to focus R&amp;D on improving existing technologies through incremental improvements, as </w:t>
      </w:r>
      <w:r w:rsidRPr="00054264">
        <w:rPr>
          <w:rStyle w:val="Emphasis"/>
          <w:rFonts w:asciiTheme="minorHAnsi" w:hAnsiTheme="minorHAnsi" w:cstheme="minorHAnsi"/>
          <w:highlight w:val="cyan"/>
        </w:rPr>
        <w:t>opposed to investing in R&amp;D</w:t>
      </w:r>
      <w:r w:rsidRPr="00054264">
        <w:rPr>
          <w:rStyle w:val="StyleUnderline"/>
          <w:rFonts w:asciiTheme="minorHAnsi" w:hAnsiTheme="minorHAnsi" w:cstheme="minorHAnsi"/>
        </w:rPr>
        <w:t xml:space="preserve"> to develop new technologies and products</w:t>
      </w:r>
      <w:r w:rsidRPr="00054264">
        <w:rPr>
          <w:rFonts w:asciiTheme="minorHAnsi" w:hAnsiTheme="minorHAnsi" w:cstheme="minorHAnsi"/>
          <w:sz w:val="16"/>
        </w:rPr>
        <w:t xml:space="preserve"> (Acemoglu 2011</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essence, this is what the European Commission alleged in its prosecution of Microsoft for anti-competitive </w:t>
      </w:r>
      <w:proofErr w:type="spellStart"/>
      <w:r w:rsidRPr="00054264">
        <w:rPr>
          <w:rFonts w:asciiTheme="minorHAnsi" w:hAnsiTheme="minorHAnsi" w:cstheme="minorHAnsi"/>
          <w:sz w:val="16"/>
        </w:rPr>
        <w:t>behaviour</w:t>
      </w:r>
      <w:proofErr w:type="spellEnd"/>
      <w:r w:rsidRPr="00054264">
        <w:rPr>
          <w:rFonts w:asciiTheme="minorHAnsi" w:hAnsiTheme="minorHAnsi" w:cstheme="minorHAnsi"/>
          <w:sz w:val="16"/>
        </w:rPr>
        <w:t xml:space="preserve">. There, the Commission deemed Microsoft to be a dominant player, </w:t>
      </w:r>
      <w:proofErr w:type="gramStart"/>
      <w:r w:rsidRPr="00054264">
        <w:rPr>
          <w:rFonts w:asciiTheme="minorHAnsi" w:hAnsiTheme="minorHAnsi" w:cstheme="minorHAnsi"/>
          <w:sz w:val="16"/>
        </w:rPr>
        <w:t>which</w:t>
      </w:r>
      <w:proofErr w:type="gramEnd"/>
      <w:r w:rsidRPr="00054264">
        <w:rPr>
          <w:rFonts w:asciiTheme="minorHAnsi" w:hAnsiTheme="minorHAnsi" w:cstheme="minorHAnsi"/>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negative effect on innovation is</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exacerbated by</w:t>
      </w:r>
      <w:r w:rsidRPr="00054264">
        <w:rPr>
          <w:rStyle w:val="StyleUnderline"/>
          <w:rFonts w:asciiTheme="minorHAnsi" w:hAnsiTheme="minorHAnsi" w:cstheme="minorHAnsi"/>
        </w:rPr>
        <w:t xml:space="preserve"> </w:t>
      </w:r>
      <w:proofErr w:type="gramStart"/>
      <w:r w:rsidRPr="00054264">
        <w:rPr>
          <w:rStyle w:val="StyleUnderline"/>
          <w:rFonts w:asciiTheme="minorHAnsi" w:hAnsiTheme="minorHAnsi" w:cstheme="minorHAnsi"/>
        </w:rPr>
        <w:t>a number of</w:t>
      </w:r>
      <w:proofErr w:type="gramEnd"/>
      <w:r w:rsidRPr="00054264">
        <w:rPr>
          <w:rStyle w:val="StyleUnderline"/>
          <w:rFonts w:asciiTheme="minorHAnsi" w:hAnsiTheme="minorHAnsi" w:cstheme="minorHAnsi"/>
        </w:rPr>
        <w:t xml:space="preserve"> factors, including the growing problem of </w:t>
      </w:r>
      <w:r w:rsidRPr="00054264">
        <w:rPr>
          <w:rStyle w:val="StyleUnderline"/>
          <w:rFonts w:asciiTheme="minorHAnsi" w:hAnsiTheme="minorHAnsi" w:cstheme="minorHAnsi"/>
          <w:highlight w:val="cyan"/>
        </w:rPr>
        <w:t>patent thickets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Owing to </w:t>
      </w:r>
      <w:proofErr w:type="spellStart"/>
      <w:proofErr w:type="gramStart"/>
      <w:r w:rsidRPr="00054264">
        <w:rPr>
          <w:rStyle w:val="StyleUnderline"/>
          <w:rFonts w:asciiTheme="minorHAnsi" w:hAnsiTheme="minorHAnsi" w:cstheme="minorHAnsi"/>
        </w:rPr>
        <w:t>the“</w:t>
      </w:r>
      <w:proofErr w:type="gramEnd"/>
      <w:r w:rsidRPr="00054264">
        <w:rPr>
          <w:rStyle w:val="StyleUnderline"/>
          <w:rFonts w:asciiTheme="minorHAnsi" w:hAnsiTheme="minorHAnsi" w:cstheme="minorHAnsi"/>
        </w:rPr>
        <w:t>difficulty</w:t>
      </w:r>
      <w:proofErr w:type="spellEnd"/>
      <w:r w:rsidRPr="00054264">
        <w:rPr>
          <w:rStyle w:val="StyleUnderline"/>
          <w:rFonts w:asciiTheme="minorHAnsi" w:hAnsiTheme="minorHAnsi" w:cstheme="minorHAnsi"/>
        </w:rPr>
        <w:t xml:space="preserve"> of determining the boundaries” of patent claims, there are often multiple and </w:t>
      </w:r>
      <w:r w:rsidRPr="00054264">
        <w:rPr>
          <w:rStyle w:val="StyleUnderline"/>
          <w:rFonts w:asciiTheme="minorHAnsi" w:hAnsiTheme="minorHAnsi" w:cstheme="minorHAnsi"/>
          <w:highlight w:val="cyan"/>
        </w:rPr>
        <w:t>competing claims</w:t>
      </w:r>
      <w:r w:rsidRPr="00054264">
        <w:rPr>
          <w:rStyle w:val="StyleUnderline"/>
          <w:rFonts w:asciiTheme="minorHAnsi" w:hAnsiTheme="minorHAnsi" w:cstheme="minorHAnsi"/>
        </w:rPr>
        <w:t xml:space="preserve"> over one or more aspects of an invention- -situations which, Stiglitz states, “especially </w:t>
      </w:r>
      <w:r w:rsidRPr="00054264">
        <w:rPr>
          <w:rStyle w:val="Emphasis"/>
          <w:rFonts w:asciiTheme="minorHAnsi" w:hAnsiTheme="minorHAnsi" w:cstheme="minorHAnsi"/>
          <w:highlight w:val="cyan"/>
        </w:rPr>
        <w:t>impede innovation</w:t>
      </w:r>
      <w:r w:rsidRPr="00054264">
        <w:rPr>
          <w:rFonts w:asciiTheme="minorHAnsi" w:hAnsiTheme="minorHAnsi" w:cs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054264">
        <w:rPr>
          <w:rStyle w:val="StyleUnderline"/>
          <w:rFonts w:asciiTheme="minorHAnsi" w:hAnsiTheme="minorHAnsi" w:cstheme="minorHAnsi"/>
        </w:rPr>
        <w:t xml:space="preserve">Other factors, such as defensive patenting and the extortion-like practices of </w:t>
      </w:r>
      <w:proofErr w:type="spellStart"/>
      <w:r w:rsidRPr="00054264">
        <w:rPr>
          <w:rStyle w:val="StyleUnderline"/>
          <w:rFonts w:asciiTheme="minorHAnsi" w:hAnsiTheme="minorHAnsi" w:cstheme="minorHAnsi"/>
        </w:rPr>
        <w:t>socalled</w:t>
      </w:r>
      <w:proofErr w:type="spell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patent trolls</w:t>
      </w:r>
      <w:r w:rsidRPr="00054264">
        <w:rPr>
          <w:rStyle w:val="StyleUnderline"/>
          <w:rFonts w:asciiTheme="minorHAnsi" w:hAnsiTheme="minorHAnsi" w:cstheme="minorHAnsi"/>
        </w:rPr>
        <w:t xml:space="preserve">, have likewise substantially increased the </w:t>
      </w:r>
      <w:r w:rsidRPr="00054264">
        <w:rPr>
          <w:rStyle w:val="StyleUnderline"/>
          <w:rFonts w:asciiTheme="minorHAnsi" w:hAnsiTheme="minorHAnsi" w:cstheme="minorHAnsi"/>
          <w:highlight w:val="cyan"/>
        </w:rPr>
        <w:t>risk</w:t>
      </w:r>
      <w:r w:rsidRPr="00054264">
        <w:rPr>
          <w:rStyle w:val="StyleUnderline"/>
          <w:rFonts w:asciiTheme="minorHAnsi" w:hAnsiTheme="minorHAnsi" w:cstheme="minorHAnsi"/>
        </w:rPr>
        <w:t xml:space="preserve"> of net welfare loss and </w:t>
      </w:r>
      <w:r w:rsidRPr="00054264">
        <w:rPr>
          <w:rStyle w:val="StyleUnderline"/>
          <w:rFonts w:asciiTheme="minorHAnsi" w:hAnsiTheme="minorHAnsi" w:cstheme="minorHAnsi"/>
          <w:highlight w:val="cyan"/>
        </w:rPr>
        <w:t>less innovation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et al. 2011; Tucker 2011). Recent studies even find that patent pool arrangements result in reduced innovation by member-firms (Lampe and Moser 2010; Joshi and </w:t>
      </w:r>
      <w:proofErr w:type="spellStart"/>
      <w:r w:rsidRPr="00054264">
        <w:rPr>
          <w:rFonts w:asciiTheme="minorHAnsi" w:hAnsiTheme="minorHAnsi" w:cstheme="minorHAnsi"/>
          <w:sz w:val="16"/>
        </w:rPr>
        <w:t>Nerkar</w:t>
      </w:r>
      <w:proofErr w:type="spellEnd"/>
      <w:r w:rsidRPr="00054264">
        <w:rPr>
          <w:rFonts w:asciiTheme="minorHAnsi" w:hAnsiTheme="minorHAnsi" w:cstheme="minorHAnsi"/>
          <w:sz w:val="16"/>
        </w:rPr>
        <w:t xml:space="preserve"> 2011; Lampe and Moser 2012). </w:t>
      </w:r>
      <w:r w:rsidRPr="00054264">
        <w:rPr>
          <w:rStyle w:val="StyleUnderline"/>
          <w:rFonts w:asciiTheme="minorHAnsi" w:hAnsiTheme="minorHAnsi" w:cstheme="minorHAnsi"/>
        </w:rPr>
        <w:t xml:space="preserve">Evidence also exists to show that </w:t>
      </w:r>
      <w:r w:rsidRPr="00054264">
        <w:rPr>
          <w:rStyle w:val="StyleUnderline"/>
          <w:rFonts w:asciiTheme="minorHAnsi" w:hAnsiTheme="minorHAnsi" w:cstheme="minorHAnsi"/>
          <w:highlight w:val="cyan"/>
        </w:rPr>
        <w:t>stronger patent protection leads not to enhanced innovation</w:t>
      </w:r>
      <w:r w:rsidRPr="00054264">
        <w:rPr>
          <w:rStyle w:val="StyleUnderline"/>
          <w:rFonts w:asciiTheme="minorHAnsi" w:hAnsiTheme="minorHAnsi" w:cstheme="minorHAnsi"/>
        </w:rPr>
        <w:t xml:space="preserve"> or an improvement in overall welfare, </w:t>
      </w:r>
      <w:r w:rsidRPr="00054264">
        <w:rPr>
          <w:rStyle w:val="StyleUnderline"/>
          <w:rFonts w:asciiTheme="minorHAnsi" w:hAnsiTheme="minorHAnsi" w:cstheme="minorHAnsi"/>
          <w:highlight w:val="cyan"/>
        </w:rPr>
        <w:t xml:space="preserve">but </w:t>
      </w:r>
      <w:r w:rsidRPr="00054264">
        <w:rPr>
          <w:rStyle w:val="StyleUnderline"/>
          <w:rFonts w:asciiTheme="minorHAnsi" w:hAnsiTheme="minorHAnsi" w:cstheme="minorHAnsi"/>
          <w:highlight w:val="cyan"/>
        </w:rPr>
        <w:lastRenderedPageBreak/>
        <w:t>to firms protecting</w:t>
      </w:r>
      <w:r w:rsidRPr="00054264">
        <w:rPr>
          <w:rStyle w:val="StyleUnderline"/>
          <w:rFonts w:asciiTheme="minorHAnsi" w:hAnsiTheme="minorHAnsi" w:cstheme="minorHAnsi"/>
        </w:rPr>
        <w:t xml:space="preserve"> their </w:t>
      </w:r>
      <w:r w:rsidRPr="00054264">
        <w:rPr>
          <w:rStyle w:val="StyleUnderline"/>
          <w:rFonts w:asciiTheme="minorHAnsi" w:hAnsiTheme="minorHAnsi" w:cstheme="minorHAnsi"/>
          <w:highlight w:val="cyan"/>
        </w:rPr>
        <w:t>interests by advocating</w:t>
      </w:r>
      <w:r w:rsidRPr="00054264">
        <w:rPr>
          <w:rStyle w:val="StyleUnderline"/>
          <w:rFonts w:asciiTheme="minorHAnsi" w:hAnsiTheme="minorHAnsi" w:cstheme="minorHAnsi"/>
        </w:rPr>
        <w:t xml:space="preserve"> even more </w:t>
      </w:r>
      <w:r w:rsidRPr="00054264">
        <w:rPr>
          <w:rStyle w:val="Emphasis"/>
          <w:rFonts w:asciiTheme="minorHAnsi" w:hAnsiTheme="minorHAnsi" w:cstheme="minorHAnsi"/>
          <w:highlight w:val="cyan"/>
        </w:rPr>
        <w:t>protection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Landes</w:t>
      </w:r>
      <w:proofErr w:type="spellEnd"/>
      <w:r w:rsidRPr="00054264">
        <w:rPr>
          <w:rFonts w:asciiTheme="minorHAnsi" w:hAnsiTheme="minorHAnsi" w:cstheme="minorHAnsi"/>
          <w:sz w:val="16"/>
        </w:rPr>
        <w:t xml:space="preserve"> and Posner 2003). </w:t>
      </w:r>
      <w:r w:rsidRPr="00054264">
        <w:rPr>
          <w:rStyle w:val="StyleUnderline"/>
          <w:rFonts w:asciiTheme="minorHAnsi" w:hAnsiTheme="minorHAnsi" w:cstheme="minorHAnsi"/>
        </w:rPr>
        <w:t xml:space="preserve">In so doing, </w:t>
      </w:r>
      <w:r w:rsidRPr="00054264">
        <w:rPr>
          <w:rStyle w:val="Emphasis"/>
          <w:rFonts w:asciiTheme="minorHAnsi" w:hAnsiTheme="minorHAnsi" w:cstheme="minorHAnsi"/>
          <w:highlight w:val="cyan"/>
        </w:rPr>
        <w:t>firms divert resources away from R&amp;D</w:t>
      </w:r>
      <w:r w:rsidRPr="00054264">
        <w:rPr>
          <w:rStyle w:val="StyleUnderline"/>
          <w:rFonts w:asciiTheme="minorHAnsi" w:hAnsiTheme="minorHAnsi" w:cstheme="minorHAnsi"/>
        </w:rPr>
        <w:t xml:space="preserve">, and into lobbyists and lawsuits. </w:t>
      </w:r>
      <w:proofErr w:type="spellStart"/>
      <w:r w:rsidRPr="00054264">
        <w:rPr>
          <w:rStyle w:val="StyleUnderline"/>
          <w:rFonts w:asciiTheme="minorHAnsi" w:hAnsiTheme="minorHAnsi" w:cstheme="minorHAnsi"/>
        </w:rPr>
        <w:t>Boldrin</w:t>
      </w:r>
      <w:proofErr w:type="spellEnd"/>
      <w:r w:rsidRPr="00054264">
        <w:rPr>
          <w:rStyle w:val="StyleUnderline"/>
          <w:rFonts w:asciiTheme="minorHAnsi" w:hAnsiTheme="minorHAnsi" w:cstheme="minorHAnsi"/>
        </w:rPr>
        <w:t xml:space="preserve"> and Levine</w:t>
      </w:r>
      <w:r w:rsidRPr="00054264">
        <w:rPr>
          <w:rFonts w:asciiTheme="minorHAnsi" w:hAnsiTheme="minorHAnsi" w:cstheme="minorHAnsi"/>
          <w:sz w:val="16"/>
        </w:rPr>
        <w:t xml:space="preserve"> (2013) </w:t>
      </w:r>
      <w:r w:rsidRPr="00054264">
        <w:rPr>
          <w:rStyle w:val="StyleUnderline"/>
          <w:rFonts w:asciiTheme="minorHAnsi" w:hAnsiTheme="minorHAnsi" w:cstheme="minorHAnsi"/>
        </w:rPr>
        <w:t xml:space="preserve">refer to this as the political economy effect, where patent protection keeps increasing due to the lobbying efforts of entrenched firms, and without regard to the </w:t>
      </w:r>
      <w:proofErr w:type="gramStart"/>
      <w:r w:rsidRPr="00054264">
        <w:rPr>
          <w:rStyle w:val="StyleUnderline"/>
          <w:rFonts w:asciiTheme="minorHAnsi" w:hAnsiTheme="minorHAnsi" w:cstheme="minorHAnsi"/>
        </w:rPr>
        <w:t>system as a whole</w:t>
      </w:r>
      <w:proofErr w:type="gramEnd"/>
      <w:r w:rsidRPr="00054264">
        <w:rPr>
          <w:rStyle w:val="StyleUnderline"/>
          <w:rFonts w:asciiTheme="minorHAnsi" w:hAnsiTheme="minorHAnsi" w:cstheme="minorHAnsi"/>
        </w:rPr>
        <w:t xml:space="preserve">. In their view, such </w:t>
      </w:r>
      <w:r w:rsidRPr="00054264">
        <w:rPr>
          <w:rStyle w:val="Emphasis"/>
          <w:rFonts w:asciiTheme="minorHAnsi" w:hAnsiTheme="minorHAnsi" w:cstheme="minorHAnsi"/>
          <w:highlight w:val="cyan"/>
        </w:rPr>
        <w:t>behavior distorts the optimum range of protection</w:t>
      </w:r>
      <w:r w:rsidRPr="00054264">
        <w:rPr>
          <w:rStyle w:val="StyleUnderline"/>
          <w:rFonts w:asciiTheme="minorHAnsi" w:hAnsiTheme="minorHAnsi" w:cstheme="minorHAnsi"/>
        </w:rPr>
        <w:t xml:space="preserve"> and unbalances the entire system</w:t>
      </w:r>
      <w:r w:rsidRPr="00054264">
        <w:rPr>
          <w:rFonts w:asciiTheme="minorHAnsi" w:hAnsiTheme="minorHAnsi" w:cstheme="minorHAnsi"/>
          <w:sz w:val="16"/>
        </w:rPr>
        <w:t>. In conclusion, while it is a certainty that patent protection increases patent applications and the number of patents granted, there is little to no solid evidence that it leads to increased innovation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2013; Scherer 2009; Lerner 2009; </w:t>
      </w:r>
      <w:proofErr w:type="spellStart"/>
      <w:r w:rsidRPr="00054264">
        <w:rPr>
          <w:rFonts w:asciiTheme="minorHAnsi" w:hAnsiTheme="minorHAnsi" w:cstheme="minorHAnsi"/>
          <w:sz w:val="16"/>
        </w:rPr>
        <w:t>Gallini</w:t>
      </w:r>
      <w:proofErr w:type="spellEnd"/>
      <w:r w:rsidRPr="00054264">
        <w:rPr>
          <w:rFonts w:asciiTheme="minorHAnsi" w:hAnsiTheme="minorHAnsi" w:cstheme="minorHAnsi"/>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054264">
        <w:rPr>
          <w:rFonts w:asciiTheme="minorHAnsi" w:hAnsiTheme="minorHAnsi" w:cstheme="minorHAnsi"/>
          <w:sz w:val="16"/>
        </w:rPr>
        <w:t>in order to</w:t>
      </w:r>
      <w:proofErr w:type="gramEnd"/>
      <w:r w:rsidRPr="00054264">
        <w:rPr>
          <w:rFonts w:asciiTheme="minorHAnsi" w:hAnsiTheme="minorHAnsi" w:cstheme="minorHAnsi"/>
          <w:sz w:val="16"/>
        </w:rPr>
        <w:t xml:space="preserve">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w:t>
      </w:r>
      <w:proofErr w:type="gramStart"/>
      <w:r w:rsidRPr="00054264">
        <w:rPr>
          <w:rFonts w:asciiTheme="minorHAnsi" w:hAnsiTheme="minorHAnsi" w:cstheme="minorHAnsi"/>
          <w:sz w:val="16"/>
        </w:rPr>
        <w:t>in order to</w:t>
      </w:r>
      <w:proofErr w:type="gramEnd"/>
      <w:r w:rsidRPr="00054264">
        <w:rPr>
          <w:rFonts w:asciiTheme="minorHAnsi" w:hAnsiTheme="minorHAnsi" w:cstheme="minorHAnsi"/>
          <w:sz w:val="16"/>
        </w:rPr>
        <w:t xml:space="preserve"> create incentives for R&amp;D. Given the trade-off between innovation and access, policy should be designed to reach the “optimal scope of IPRs </w:t>
      </w:r>
      <w:proofErr w:type="gramStart"/>
      <w:r w:rsidRPr="00054264">
        <w:rPr>
          <w:rFonts w:asciiTheme="minorHAnsi" w:hAnsiTheme="minorHAnsi" w:cstheme="minorHAnsi"/>
          <w:sz w:val="16"/>
        </w:rPr>
        <w:t>protection”--</w:t>
      </w:r>
      <w:proofErr w:type="gramEnd"/>
      <w:r w:rsidRPr="00054264">
        <w:rPr>
          <w:rFonts w:asciiTheme="minorHAnsi" w:hAnsiTheme="minorHAnsi" w:cstheme="minorHAnsi"/>
          <w:sz w:val="16"/>
        </w:rPr>
        <w:t xml:space="preserve">that is, a “balance between the social benefit of innovation and the social cost of monopolistic distortion” (Nordhaus 1969). It is this balance that some believe is now lopsided. </w:t>
      </w:r>
      <w:r w:rsidRPr="00054264">
        <w:rPr>
          <w:rStyle w:val="StyleUnderline"/>
          <w:rFonts w:asciiTheme="minorHAnsi" w:hAnsiTheme="minorHAnsi" w:cstheme="minorHAnsi"/>
        </w:rPr>
        <w:t xml:space="preserve">This section focuses on </w:t>
      </w:r>
      <w:r w:rsidRPr="00054264">
        <w:rPr>
          <w:rStyle w:val="StyleUnderline"/>
          <w:rFonts w:asciiTheme="minorHAnsi" w:hAnsiTheme="minorHAnsi" w:cstheme="minorHAnsi"/>
          <w:highlight w:val="cyan"/>
        </w:rPr>
        <w:t>what can be done within the confines of the WTO</w:t>
      </w:r>
      <w:r w:rsidRPr="00054264">
        <w:rPr>
          <w:rStyle w:val="StyleUnderline"/>
          <w:rFonts w:asciiTheme="minorHAnsi" w:hAnsiTheme="minorHAnsi" w:cs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054264">
        <w:rPr>
          <w:rFonts w:asciiTheme="minorHAnsi" w:hAnsiTheme="minorHAnsi" w:cstheme="minorHAnsi"/>
          <w:sz w:val="16"/>
        </w:rPr>
        <w:t>. This work has been done (</w:t>
      </w:r>
      <w:proofErr w:type="spellStart"/>
      <w:r w:rsidRPr="00054264">
        <w:rPr>
          <w:rFonts w:asciiTheme="minorHAnsi" w:hAnsiTheme="minorHAnsi" w:cstheme="minorHAnsi"/>
          <w:sz w:val="16"/>
        </w:rPr>
        <w:t>Mercurio</w:t>
      </w:r>
      <w:proofErr w:type="spellEnd"/>
      <w:r w:rsidRPr="00054264">
        <w:rPr>
          <w:rFonts w:asciiTheme="minorHAnsi" w:hAnsiTheme="minorHAnsi" w:cstheme="minorHAnsi"/>
          <w:sz w:val="16"/>
        </w:rPr>
        <w:t xml:space="preserve"> 2013; Declaration on Patent Protection 2014</w:t>
      </w:r>
      <w:proofErr w:type="gramStart"/>
      <w:r w:rsidRPr="00054264">
        <w:rPr>
          <w:rFonts w:asciiTheme="minorHAnsi" w:hAnsiTheme="minorHAnsi" w:cstheme="minorHAnsi"/>
          <w:sz w:val="16"/>
        </w:rPr>
        <w:t>), but</w:t>
      </w:r>
      <w:proofErr w:type="gramEnd"/>
      <w:r w:rsidRPr="00054264">
        <w:rPr>
          <w:rFonts w:asciiTheme="minorHAnsi" w:hAnsiTheme="minorHAnsi" w:cstheme="minorHAnsi"/>
          <w:sz w:val="16"/>
        </w:rPr>
        <w:t xml:space="preserve"> does not go to the heart of the issue-- that of the link between IPRs and innovation. </w:t>
      </w:r>
      <w:r w:rsidRPr="00054264">
        <w:rPr>
          <w:rStyle w:val="StyleUnderline"/>
          <w:rFonts w:asciiTheme="minorHAnsi" w:hAnsiTheme="minorHAnsi" w:cstheme="minorHAnsi"/>
        </w:rPr>
        <w:t xml:space="preserve">Moreover, given the definitional vagueness and uncertainty of the boundaries of patent claims and rights, </w:t>
      </w:r>
      <w:r w:rsidRPr="00054264">
        <w:rPr>
          <w:rStyle w:val="StyleUnderline"/>
          <w:rFonts w:asciiTheme="minorHAnsi" w:hAnsiTheme="minorHAnsi" w:cstheme="minorHAnsi"/>
          <w:highlight w:val="cyan"/>
        </w:rPr>
        <w:t>countries have become risk averse</w:t>
      </w:r>
      <w:r w:rsidRPr="00054264">
        <w:rPr>
          <w:rStyle w:val="StyleUnderline"/>
          <w:rFonts w:asciiTheme="minorHAnsi" w:hAnsiTheme="minorHAnsi" w:cstheme="minorHAnsi"/>
        </w:rPr>
        <w:t xml:space="preserve"> and are </w:t>
      </w:r>
      <w:r w:rsidRPr="00054264">
        <w:rPr>
          <w:rStyle w:val="StyleUnderline"/>
          <w:rFonts w:asciiTheme="minorHAnsi" w:hAnsiTheme="minorHAnsi" w:cstheme="minorHAnsi"/>
          <w:highlight w:val="cyan"/>
        </w:rPr>
        <w:t>unlikely to take action</w:t>
      </w:r>
      <w:r w:rsidRPr="00054264">
        <w:rPr>
          <w:rStyle w:val="StyleUnderline"/>
          <w:rFonts w:asciiTheme="minorHAnsi" w:hAnsiTheme="minorHAnsi" w:cstheme="minorHAnsi"/>
        </w:rPr>
        <w:t xml:space="preserve"> that may be </w:t>
      </w:r>
      <w:r w:rsidRPr="00054264">
        <w:rPr>
          <w:rStyle w:val="StyleUnderline"/>
          <w:rFonts w:asciiTheme="minorHAnsi" w:hAnsiTheme="minorHAnsi" w:cstheme="minorHAnsi"/>
          <w:highlight w:val="cyan"/>
        </w:rPr>
        <w:t>viewed as inconsistent with</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The discussion and debate must now move beyond the well-known but little used flexibilities to encompass the broader and more </w:t>
      </w:r>
      <w:r w:rsidRPr="00054264">
        <w:rPr>
          <w:rStyle w:val="StyleUnderline"/>
          <w:rFonts w:asciiTheme="minorHAnsi" w:hAnsiTheme="minorHAnsi" w:cstheme="minorHAnsi"/>
          <w:highlight w:val="cyan"/>
        </w:rPr>
        <w:t>fundamental issue of whether</w:t>
      </w:r>
      <w:r w:rsidRPr="00054264">
        <w:rPr>
          <w:rStyle w:val="StyleUnderline"/>
          <w:rFonts w:asciiTheme="minorHAnsi" w:hAnsiTheme="minorHAnsi" w:cstheme="minorHAnsi"/>
        </w:rPr>
        <w:t xml:space="preserve"> IPRs--and correspondingly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w:t>
      </w:r>
      <w:proofErr w:type="gramStart"/>
      <w:r w:rsidRPr="00054264">
        <w:rPr>
          <w:rStyle w:val="Emphasis"/>
          <w:rFonts w:asciiTheme="minorHAnsi" w:hAnsiTheme="minorHAnsi" w:cstheme="minorHAnsi"/>
          <w:highlight w:val="cyan"/>
        </w:rPr>
        <w:t>actually encourage</w:t>
      </w:r>
      <w:proofErr w:type="gramEnd"/>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In a sense, all the </w:t>
      </w:r>
      <w:r w:rsidRPr="00054264">
        <w:rPr>
          <w:rStyle w:val="StyleUnderline"/>
          <w:rFonts w:asciiTheme="minorHAnsi" w:hAnsiTheme="minorHAnsi" w:cstheme="minorHAnsi"/>
          <w:highlight w:val="cyan"/>
        </w:rPr>
        <w:t>potential responses</w:t>
      </w:r>
      <w:r w:rsidRPr="00054264">
        <w:rPr>
          <w:rStyle w:val="StyleUnderline"/>
          <w:rFonts w:asciiTheme="minorHAnsi" w:hAnsiTheme="minorHAnsi" w:cstheme="minorHAnsi"/>
        </w:rPr>
        <w:t xml:space="preserve"> are radical in that they all </w:t>
      </w:r>
      <w:r w:rsidRPr="00054264">
        <w:rPr>
          <w:rStyle w:val="StyleUnderline"/>
          <w:rFonts w:asciiTheme="minorHAnsi" w:hAnsiTheme="minorHAnsi" w:cstheme="minorHAnsi"/>
          <w:highlight w:val="cyan"/>
        </w:rPr>
        <w:t>require a shift from</w:t>
      </w:r>
      <w:r w:rsidRPr="00054264">
        <w:rPr>
          <w:rStyle w:val="StyleUnderline"/>
          <w:rFonts w:asciiTheme="minorHAnsi" w:hAnsiTheme="minorHAnsi" w:cstheme="minorHAnsi"/>
        </w:rPr>
        <w:t xml:space="preserve"> the status quo and amendment to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Agreement</w:t>
      </w:r>
      <w:r w:rsidRPr="00054264">
        <w:rPr>
          <w:rFonts w:asciiTheme="minorHAnsi" w:hAnsiTheme="minorHAnsi" w:cs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49C85B85"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 xml:space="preserve">Err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 offensive patents are more likely to be used than defensive patents</w:t>
      </w:r>
    </w:p>
    <w:p w14:paraId="266BD3DC" w14:textId="77777777" w:rsidR="00D8715D" w:rsidRPr="00054264" w:rsidRDefault="00D8715D" w:rsidP="00D8715D">
      <w:pPr>
        <w:rPr>
          <w:rFonts w:asciiTheme="minorHAnsi" w:hAnsiTheme="minorHAnsi" w:cstheme="minorHAnsi"/>
        </w:rPr>
      </w:pPr>
      <w:proofErr w:type="spellStart"/>
      <w:r w:rsidRPr="00054264">
        <w:rPr>
          <w:rStyle w:val="Style13ptBold"/>
          <w:rFonts w:asciiTheme="minorHAnsi" w:hAnsiTheme="minorHAnsi" w:cstheme="minorHAnsi"/>
        </w:rPr>
        <w:t>Gubby</w:t>
      </w:r>
      <w:proofErr w:type="spellEnd"/>
      <w:r w:rsidRPr="00054264">
        <w:rPr>
          <w:rStyle w:val="Style13ptBold"/>
          <w:rFonts w:asciiTheme="minorHAnsi" w:hAnsiTheme="minorHAnsi" w:cstheme="minorHAnsi"/>
        </w:rPr>
        <w:t xml:space="preserve"> 19</w:t>
      </w:r>
      <w:r w:rsidRPr="00054264">
        <w:rPr>
          <w:rFonts w:asciiTheme="minorHAnsi" w:hAnsiTheme="minorHAnsi" w:cstheme="minorHAnsi"/>
        </w:rPr>
        <w:t xml:space="preserve"> (Helen </w:t>
      </w:r>
      <w:proofErr w:type="spellStart"/>
      <w:r w:rsidRPr="00054264">
        <w:rPr>
          <w:rFonts w:asciiTheme="minorHAnsi" w:hAnsiTheme="minorHAnsi" w:cstheme="minorHAnsi"/>
        </w:rPr>
        <w:t>Gubby</w:t>
      </w:r>
      <w:proofErr w:type="spellEnd"/>
      <w:r w:rsidRPr="00054264">
        <w:rPr>
          <w:rFonts w:asciiTheme="minorHAnsi" w:hAnsiTheme="minorHAnsi" w:cstheme="minorHAnsi"/>
        </w:rPr>
        <w:t xml:space="preserve">, Is the Patent System a Barrier to Inclusive Prosperity? The Biomedical Perspective, Wiley Online Library, 06 September 2019, </w:t>
      </w:r>
      <w:hyperlink r:id="rId9" w:history="1">
        <w:r w:rsidRPr="00054264">
          <w:rPr>
            <w:rStyle w:val="Hyperlink"/>
            <w:rFonts w:asciiTheme="minorHAnsi" w:hAnsiTheme="minorHAnsi" w:cstheme="minorHAnsi"/>
          </w:rPr>
          <w:t>https://onlinelibrary.wiley.com/doi/full/10.1111/1758-5899.12730)//ww</w:t>
        </w:r>
      </w:hyperlink>
      <w:r w:rsidRPr="00054264">
        <w:rPr>
          <w:rFonts w:asciiTheme="minorHAnsi" w:hAnsiTheme="minorHAnsi" w:cstheme="minorHAnsi"/>
        </w:rPr>
        <w:t xml:space="preserve"> </w:t>
      </w:r>
      <w:proofErr w:type="spellStart"/>
      <w:r w:rsidRPr="00054264">
        <w:rPr>
          <w:rFonts w:asciiTheme="minorHAnsi" w:hAnsiTheme="minorHAnsi" w:cstheme="minorHAnsi"/>
        </w:rPr>
        <w:t>pbj</w:t>
      </w:r>
      <w:proofErr w:type="spellEnd"/>
    </w:p>
    <w:p w14:paraId="11AB70E6" w14:textId="77777777" w:rsidR="00D8715D" w:rsidRPr="00054264" w:rsidRDefault="00D8715D" w:rsidP="00D8715D">
      <w:pPr>
        <w:rPr>
          <w:rFonts w:asciiTheme="minorHAnsi" w:hAnsiTheme="minorHAnsi" w:cstheme="minorHAnsi"/>
          <w:sz w:val="16"/>
        </w:rPr>
      </w:pPr>
      <w:r w:rsidRPr="00054264">
        <w:rPr>
          <w:rFonts w:asciiTheme="minorHAnsi" w:hAnsiTheme="minorHAnsi" w:cstheme="minorHAnsi"/>
          <w:sz w:val="16"/>
        </w:rPr>
        <w:t xml:space="preserve">Patent system manipulation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054264">
        <w:rPr>
          <w:rFonts w:asciiTheme="minorHAnsi" w:hAnsiTheme="minorHAnsi" w:cstheme="minorHAnsi"/>
          <w:sz w:val="16"/>
        </w:rPr>
        <w:t>Typically</w:t>
      </w:r>
      <w:proofErr w:type="gramEnd"/>
      <w:r w:rsidRPr="00054264">
        <w:rPr>
          <w:rFonts w:asciiTheme="minorHAnsi" w:hAnsiTheme="minorHAnsi" w:cstheme="minorHAnsi"/>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054264">
        <w:rPr>
          <w:rFonts w:asciiTheme="minorHAnsi" w:hAnsiTheme="minorHAnsi" w:cstheme="minorHAnsi"/>
          <w:sz w:val="16"/>
        </w:rPr>
        <w:t>favour</w:t>
      </w:r>
      <w:proofErr w:type="spellEnd"/>
      <w:r w:rsidRPr="00054264">
        <w:rPr>
          <w:rFonts w:asciiTheme="minorHAnsi" w:hAnsiTheme="minorHAnsi" w:cstheme="minorHAnsi"/>
          <w:sz w:val="16"/>
        </w:rPr>
        <w:t xml:space="preserve"> of the inventor. Biomedical innovations are vital to healthcare: they should not be controlled by private companies through patent monopolies. 1 The patent monopoly </w:t>
      </w:r>
      <w:proofErr w:type="gramStart"/>
      <w:r w:rsidRPr="00054264">
        <w:rPr>
          <w:rStyle w:val="Emphasis"/>
          <w:rFonts w:asciiTheme="minorHAnsi" w:hAnsiTheme="minorHAnsi" w:cstheme="minorHAnsi"/>
        </w:rPr>
        <w:t>The</w:t>
      </w:r>
      <w:proofErr w:type="gramEnd"/>
      <w:r w:rsidRPr="00054264">
        <w:rPr>
          <w:rStyle w:val="Emphasis"/>
          <w:rFonts w:asciiTheme="minorHAnsi" w:hAnsiTheme="minorHAnsi" w:cstheme="minorHAnsi"/>
        </w:rPr>
        <w:t xml:space="preserve"> monopoly awarded to the patentee gives the patent holder the right to exclude all others from making, using, selling, offering to sell, keeping the product or importing anything covered by the patent claims in all countries where patent protection has been </w:t>
      </w:r>
      <w:r w:rsidRPr="00054264">
        <w:rPr>
          <w:rStyle w:val="Emphasis"/>
          <w:rFonts w:asciiTheme="minorHAnsi" w:hAnsiTheme="minorHAnsi" w:cstheme="minorHAnsi"/>
        </w:rPr>
        <w:lastRenderedPageBreak/>
        <w:t>granted</w:t>
      </w:r>
      <w:r w:rsidRPr="00054264">
        <w:rPr>
          <w:rFonts w:asciiTheme="minorHAnsi" w:hAnsiTheme="minorHAnsi" w:cs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054264">
        <w:rPr>
          <w:rFonts w:asciiTheme="minorHAnsi" w:hAnsiTheme="minorHAnsi" w:cstheme="minorHAnsi"/>
          <w:sz w:val="16"/>
        </w:rPr>
        <w:t>value</w:t>
      </w:r>
      <w:proofErr w:type="gramEnd"/>
      <w:r w:rsidRPr="00054264">
        <w:rPr>
          <w:rFonts w:asciiTheme="minorHAnsi" w:hAnsiTheme="minorHAnsi" w:cstheme="minorHAnsi"/>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054264">
        <w:rPr>
          <w:rStyle w:val="Emphasis"/>
          <w:rFonts w:asciiTheme="minorHAnsi" w:hAnsiTheme="minorHAnsi" w:cstheme="minorHAnsi"/>
        </w:rPr>
        <w:t xml:space="preserve">The Carnegie Mellon Survey of the US manufacturing sector in 1994 revealed that </w:t>
      </w:r>
      <w:r w:rsidRPr="00054264">
        <w:rPr>
          <w:rStyle w:val="Emphasis"/>
          <w:rFonts w:asciiTheme="minorHAnsi" w:hAnsiTheme="minorHAnsi" w:cstheme="minorHAnsi"/>
          <w:highlight w:val="cyan"/>
        </w:rPr>
        <w:t>firms</w:t>
      </w:r>
      <w:r w:rsidRPr="00054264">
        <w:rPr>
          <w:rStyle w:val="Emphasis"/>
          <w:rFonts w:asciiTheme="minorHAnsi" w:hAnsiTheme="minorHAnsi" w:cstheme="minorHAnsi"/>
        </w:rPr>
        <w:t xml:space="preserve"> often </w:t>
      </w:r>
      <w:r w:rsidRPr="00054264">
        <w:rPr>
          <w:rStyle w:val="Emphasis"/>
          <w:rFonts w:asciiTheme="minorHAnsi" w:hAnsiTheme="minorHAnsi" w:cstheme="minorHAnsi"/>
          <w:highlight w:val="cyan"/>
        </w:rPr>
        <w:t>used patents as strategic tools, rather than</w:t>
      </w:r>
      <w:r w:rsidRPr="00054264">
        <w:rPr>
          <w:rStyle w:val="Emphasis"/>
          <w:rFonts w:asciiTheme="minorHAnsi" w:hAnsiTheme="minorHAnsi" w:cstheme="minorHAnsi"/>
        </w:rPr>
        <w:t xml:space="preserve"> as simply a means of </w:t>
      </w:r>
      <w:r w:rsidRPr="00054264">
        <w:rPr>
          <w:rStyle w:val="Emphasis"/>
          <w:rFonts w:asciiTheme="minorHAnsi" w:hAnsiTheme="minorHAnsi" w:cstheme="minorHAnsi"/>
          <w:highlight w:val="cyan"/>
        </w:rPr>
        <w:t>protect</w:t>
      </w:r>
      <w:r w:rsidRPr="00054264">
        <w:rPr>
          <w:rStyle w:val="Emphasis"/>
          <w:rFonts w:asciiTheme="minorHAnsi" w:hAnsiTheme="minorHAnsi" w:cstheme="minorHAnsi"/>
        </w:rPr>
        <w:t>ing an invention from wrongful imitation</w:t>
      </w:r>
      <w:r w:rsidRPr="00054264">
        <w:rPr>
          <w:rFonts w:asciiTheme="minorHAnsi" w:hAnsiTheme="minorHAnsi" w:cstheme="minorHAnsi"/>
          <w:sz w:val="16"/>
        </w:rPr>
        <w:t xml:space="preserve"> (Cohen et al., 2000). In their examination of motives to patent, Blind et al. (2009) </w:t>
      </w:r>
      <w:proofErr w:type="spellStart"/>
      <w:r w:rsidRPr="00054264">
        <w:rPr>
          <w:rFonts w:asciiTheme="minorHAnsi" w:hAnsiTheme="minorHAnsi" w:cstheme="minorHAnsi"/>
          <w:sz w:val="16"/>
        </w:rPr>
        <w:t>recognised</w:t>
      </w:r>
      <w:proofErr w:type="spellEnd"/>
      <w:r w:rsidRPr="00054264">
        <w:rPr>
          <w:rFonts w:asciiTheme="minorHAnsi" w:hAnsiTheme="minorHAnsi" w:cstheme="minorHAnsi"/>
          <w:sz w:val="16"/>
        </w:rPr>
        <w:t xml:space="preserve"> that, although protection from imitation was still the most important factor, ‘the importance of the strategic motives to patent are confirmed’ (Blind et al., 2006, p. 671). Patent strategies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but also the terms of these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054264">
        <w:rPr>
          <w:rFonts w:asciiTheme="minorHAnsi" w:hAnsiTheme="minorHAnsi" w:cstheme="minorHAnsi"/>
          <w:sz w:val="16"/>
        </w:rPr>
        <w:t>effort</w:t>
      </w:r>
      <w:proofErr w:type="gramEnd"/>
      <w:r w:rsidRPr="00054264">
        <w:rPr>
          <w:rFonts w:asciiTheme="minorHAnsi" w:hAnsiTheme="minorHAnsi" w:cstheme="minorHAnsi"/>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054264">
        <w:rPr>
          <w:rFonts w:asciiTheme="minorHAnsi" w:hAnsiTheme="minorHAnsi" w:cstheme="minorHAnsi"/>
          <w:sz w:val="16"/>
        </w:rPr>
        <w:t>Neuhäusler</w:t>
      </w:r>
      <w:proofErr w:type="spellEnd"/>
      <w:r w:rsidRPr="00054264">
        <w:rPr>
          <w:rFonts w:asciiTheme="minorHAnsi" w:hAnsiTheme="minorHAnsi" w:cstheme="minorHAnsi"/>
          <w:sz w:val="16"/>
        </w:rPr>
        <w:t xml:space="preserve">, 2012). Defensive blocking is used to protect a firm's own freedom to </w:t>
      </w:r>
      <w:proofErr w:type="gramStart"/>
      <w:r w:rsidRPr="00054264">
        <w:rPr>
          <w:rFonts w:asciiTheme="minorHAnsi" w:hAnsiTheme="minorHAnsi" w:cstheme="minorHAnsi"/>
          <w:sz w:val="16"/>
        </w:rPr>
        <w:t>operate:</w:t>
      </w:r>
      <w:proofErr w:type="gramEnd"/>
      <w:r w:rsidRPr="00054264">
        <w:rPr>
          <w:rFonts w:asciiTheme="minorHAnsi" w:hAnsiTheme="minorHAnsi" w:cstheme="minorHAnsi"/>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054264">
        <w:rPr>
          <w:rStyle w:val="Emphasis"/>
          <w:rFonts w:asciiTheme="minorHAnsi" w:hAnsiTheme="minorHAnsi" w:cstheme="minorHAnsi"/>
        </w:rPr>
        <w:t xml:space="preserve">However, </w:t>
      </w:r>
      <w:r w:rsidRPr="00054264">
        <w:rPr>
          <w:rStyle w:val="Emphasis"/>
          <w:rFonts w:asciiTheme="minorHAnsi" w:hAnsiTheme="minorHAnsi" w:cstheme="minorHAnsi"/>
          <w:highlight w:val="cyan"/>
        </w:rPr>
        <w:t>both defensive and offensive</w:t>
      </w:r>
      <w:r w:rsidRPr="00054264">
        <w:rPr>
          <w:rStyle w:val="Emphasis"/>
          <w:rFonts w:asciiTheme="minorHAnsi" w:hAnsiTheme="minorHAnsi" w:cstheme="minorHAnsi"/>
        </w:rPr>
        <w:t xml:space="preserve"> blocking should be a policy concern, as they can </w:t>
      </w:r>
      <w:r w:rsidRPr="00054264">
        <w:rPr>
          <w:rStyle w:val="Emphasis"/>
          <w:rFonts w:asciiTheme="minorHAnsi" w:hAnsiTheme="minorHAnsi" w:cstheme="minorHAnsi"/>
          <w:highlight w:val="cyan"/>
        </w:rPr>
        <w:t>reduce economic efficiency</w:t>
      </w:r>
      <w:r w:rsidRPr="00054264">
        <w:rPr>
          <w:rStyle w:val="Emphasis"/>
          <w:rFonts w:asciiTheme="minorHAnsi" w:hAnsiTheme="minorHAnsi" w:cstheme="minorHAnsi"/>
        </w:rPr>
        <w:t>. Defensive patenting increases cost to firms without necessarily producing any benefit and offensive patenting can reduce technological progress and increase consumer costs by reducing competition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Thumm</w:t>
      </w:r>
      <w:proofErr w:type="spellEnd"/>
      <w:r w:rsidRPr="00054264">
        <w:rPr>
          <w:rFonts w:asciiTheme="minorHAnsi" w:hAnsiTheme="minorHAnsi" w:cstheme="minorHAnsi"/>
          <w:sz w:val="16"/>
        </w:rPr>
        <w:t xml:space="preserve">, 2004, p. 533). Using data from a large-scale survey of patent applications, </w:t>
      </w:r>
      <w:proofErr w:type="spellStart"/>
      <w:r w:rsidRPr="00054264">
        <w:rPr>
          <w:rStyle w:val="Emphasis"/>
          <w:rFonts w:asciiTheme="minorHAnsi" w:hAnsiTheme="minorHAnsi" w:cstheme="minorHAnsi"/>
        </w:rPr>
        <w:t>Torrisi</w:t>
      </w:r>
      <w:proofErr w:type="spellEnd"/>
      <w:r w:rsidRPr="00054264">
        <w:rPr>
          <w:rStyle w:val="Emphasis"/>
          <w:rFonts w:asciiTheme="minorHAnsi" w:hAnsiTheme="minorHAnsi" w:cstheme="minorHAnsi"/>
        </w:rPr>
        <w:t xml:space="preserve"> discovered that a substantial </w:t>
      </w:r>
      <w:r w:rsidRPr="00054264">
        <w:rPr>
          <w:rStyle w:val="Emphasis"/>
          <w:rFonts w:asciiTheme="minorHAnsi" w:hAnsiTheme="minorHAnsi" w:cstheme="minorHAnsi"/>
          <w:highlight w:val="cyan"/>
        </w:rPr>
        <w:t xml:space="preserve">share of patents remained </w:t>
      </w:r>
      <w:proofErr w:type="gramStart"/>
      <w:r w:rsidRPr="00054264">
        <w:rPr>
          <w:rStyle w:val="Emphasis"/>
          <w:rFonts w:asciiTheme="minorHAnsi" w:hAnsiTheme="minorHAnsi" w:cstheme="minorHAnsi"/>
          <w:highlight w:val="cyan"/>
        </w:rPr>
        <w:t>unused</w:t>
      </w:r>
      <w:proofErr w:type="gramEnd"/>
      <w:r w:rsidRPr="00054264">
        <w:rPr>
          <w:rStyle w:val="Emphasis"/>
          <w:rFonts w:asciiTheme="minorHAnsi" w:hAnsiTheme="minorHAnsi" w:cstheme="minorHAnsi"/>
        </w:rPr>
        <w:t xml:space="preserve"> and a substantial number of patent applications were </w:t>
      </w:r>
      <w:r w:rsidRPr="00054264">
        <w:rPr>
          <w:rStyle w:val="Emphasis"/>
          <w:rFonts w:asciiTheme="minorHAnsi" w:hAnsiTheme="minorHAnsi" w:cstheme="minorHAnsi"/>
          <w:highlight w:val="cyan"/>
        </w:rPr>
        <w:t>filed to block other patents.</w:t>
      </w:r>
      <w:r w:rsidRPr="00054264">
        <w:rPr>
          <w:rStyle w:val="Emphasis"/>
          <w:rFonts w:asciiTheme="minorHAnsi" w:hAnsiTheme="minorHAnsi" w:cstheme="minorHAnsi"/>
        </w:rPr>
        <w:t xml:space="preserve"> There were institutional differences; there were more unused patents in Japan and the EU than in the USA.</w:t>
      </w:r>
      <w:r w:rsidRPr="00054264">
        <w:rPr>
          <w:rFonts w:asciiTheme="minorHAnsi" w:hAnsiTheme="minorHAnsi" w:cstheme="minorHAnsi"/>
          <w:sz w:val="16"/>
        </w:rPr>
        <w:t xml:space="preserve"> Although cautious to make </w:t>
      </w:r>
      <w:proofErr w:type="spellStart"/>
      <w:r w:rsidRPr="00054264">
        <w:rPr>
          <w:rFonts w:asciiTheme="minorHAnsi" w:hAnsiTheme="minorHAnsi" w:cstheme="minorHAnsi"/>
          <w:sz w:val="16"/>
        </w:rPr>
        <w:t>generalisations</w:t>
      </w:r>
      <w:proofErr w:type="spellEnd"/>
      <w:r w:rsidRPr="00054264">
        <w:rPr>
          <w:rFonts w:asciiTheme="minorHAnsi" w:hAnsiTheme="minorHAnsi" w:cstheme="minorHAnsi"/>
          <w:sz w:val="16"/>
        </w:rPr>
        <w:t xml:space="preserve"> about unused patents, as some unused patents are there to ensure freedom to operate or simply because of management inefficiency, </w:t>
      </w:r>
      <w:proofErr w:type="spellStart"/>
      <w:r w:rsidRPr="00054264">
        <w:rPr>
          <w:rFonts w:asciiTheme="minorHAnsi" w:hAnsiTheme="minorHAnsi" w:cstheme="minorHAnsi"/>
          <w:sz w:val="16"/>
        </w:rPr>
        <w:t>Torrisi</w:t>
      </w:r>
      <w:proofErr w:type="spellEnd"/>
      <w:r w:rsidRPr="00054264">
        <w:rPr>
          <w:rFonts w:asciiTheme="minorHAnsi" w:hAnsiTheme="minorHAnsi" w:cstheme="minorHAnsi"/>
          <w:sz w:val="16"/>
        </w:rPr>
        <w:t xml:space="preserve"> et al. did conclude that: ‘[o]</w:t>
      </w:r>
      <w:proofErr w:type="spellStart"/>
      <w:r w:rsidRPr="00054264">
        <w:rPr>
          <w:rFonts w:asciiTheme="minorHAnsi" w:hAnsiTheme="minorHAnsi" w:cstheme="minorHAnsi"/>
          <w:sz w:val="16"/>
        </w:rPr>
        <w:t>ur</w:t>
      </w:r>
      <w:proofErr w:type="spellEnd"/>
      <w:r w:rsidRPr="00054264">
        <w:rPr>
          <w:rFonts w:asciiTheme="minorHAnsi" w:hAnsiTheme="minorHAnsi" w:cstheme="minorHAnsi"/>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054264">
        <w:rPr>
          <w:rFonts w:asciiTheme="minorHAnsi" w:hAnsiTheme="minorHAnsi" w:cstheme="minorHAnsi"/>
          <w:sz w:val="16"/>
        </w:rPr>
        <w:t>Torrisi</w:t>
      </w:r>
      <w:proofErr w:type="spellEnd"/>
      <w:r w:rsidRPr="00054264">
        <w:rPr>
          <w:rFonts w:asciiTheme="minorHAnsi" w:hAnsiTheme="minorHAnsi" w:cstheme="minorHAnsi"/>
          <w:sz w:val="16"/>
        </w:rPr>
        <w:t xml:space="preserve"> et al., 2016</w:t>
      </w:r>
      <w:proofErr w:type="gramStart"/>
      <w:r w:rsidRPr="00054264">
        <w:rPr>
          <w:rFonts w:asciiTheme="minorHAnsi" w:hAnsiTheme="minorHAnsi" w:cstheme="minorHAnsi"/>
          <w:sz w:val="16"/>
        </w:rPr>
        <w:t>; ,</w:t>
      </w:r>
      <w:proofErr w:type="gramEnd"/>
      <w:r w:rsidRPr="00054264">
        <w:rPr>
          <w:rFonts w:asciiTheme="minorHAnsi" w:hAnsiTheme="minorHAnsi" w:cstheme="minorHAnsi"/>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054264">
        <w:rPr>
          <w:rFonts w:asciiTheme="minorHAnsi" w:hAnsiTheme="minorHAnsi" w:cstheme="minorHAnsi"/>
          <w:sz w:val="16"/>
        </w:rPr>
        <w:t>poor quality</w:t>
      </w:r>
      <w:proofErr w:type="gramEnd"/>
      <w:r w:rsidRPr="00054264">
        <w:rPr>
          <w:rFonts w:asciiTheme="minorHAnsi" w:hAnsiTheme="minorHAnsi" w:cstheme="minorHAnsi"/>
          <w:sz w:val="16"/>
        </w:rPr>
        <w:t xml:space="preserve"> control have been made concerning the US Patent and Trademark Office as well as the European Patent Office (Abbott, 2004; Mabey, 2010). The WIPO </w:t>
      </w:r>
      <w:proofErr w:type="spellStart"/>
      <w:r w:rsidRPr="00054264">
        <w:rPr>
          <w:rFonts w:asciiTheme="minorHAnsi" w:hAnsiTheme="minorHAnsi" w:cstheme="minorHAnsi"/>
          <w:sz w:val="16"/>
        </w:rPr>
        <w:t>recognised</w:t>
      </w:r>
      <w:proofErr w:type="spellEnd"/>
      <w:r w:rsidRPr="00054264">
        <w:rPr>
          <w:rFonts w:asciiTheme="minorHAnsi" w:hAnsiTheme="minorHAnsi" w:cstheme="minorHAnsi"/>
          <w:sz w:val="16"/>
        </w:rPr>
        <w:t xml:space="preserve"> a consistent upward trend in patent filings is putting patent offices under enormous pressure (WIPO, 2017, p. 13). Why are these administrative failings dangerous from a societal perspective? </w:t>
      </w:r>
      <w:r w:rsidRPr="00054264">
        <w:rPr>
          <w:rStyle w:val="Emphasis"/>
          <w:rFonts w:asciiTheme="minorHAnsi" w:hAnsiTheme="minorHAnsi" w:cstheme="minorHAnsi"/>
        </w:rPr>
        <w:t xml:space="preserve">Patents grant a monopoly that can impact innovative processes for 20 years or more. Patents have been granted that should not have been granted. When an </w:t>
      </w:r>
      <w:r w:rsidRPr="00054264">
        <w:rPr>
          <w:rStyle w:val="Emphasis"/>
          <w:rFonts w:asciiTheme="minorHAnsi" w:hAnsiTheme="minorHAnsi" w:cstheme="minorHAnsi"/>
          <w:highlight w:val="cyan"/>
        </w:rPr>
        <w:t>overly broad patent</w:t>
      </w:r>
      <w:r w:rsidRPr="00054264">
        <w:rPr>
          <w:rStyle w:val="Emphasis"/>
          <w:rFonts w:asciiTheme="minorHAnsi" w:hAnsiTheme="minorHAnsi" w:cstheme="minorHAnsi"/>
        </w:rPr>
        <w:t xml:space="preserve"> is </w:t>
      </w:r>
      <w:r w:rsidRPr="00054264">
        <w:rPr>
          <w:rStyle w:val="Emphasis"/>
          <w:rFonts w:asciiTheme="minorHAnsi" w:hAnsiTheme="minorHAnsi" w:cstheme="minorHAnsi"/>
        </w:rPr>
        <w:lastRenderedPageBreak/>
        <w:t xml:space="preserve">granted, this can </w:t>
      </w:r>
      <w:r w:rsidRPr="00054264">
        <w:rPr>
          <w:rStyle w:val="Emphasis"/>
          <w:rFonts w:asciiTheme="minorHAnsi" w:hAnsiTheme="minorHAnsi" w:cstheme="minorHAnsi"/>
          <w:highlight w:val="cyan"/>
        </w:rPr>
        <w:t>block</w:t>
      </w:r>
      <w:r w:rsidRPr="00054264">
        <w:rPr>
          <w:rStyle w:val="Emphasis"/>
          <w:rFonts w:asciiTheme="minorHAnsi" w:hAnsiTheme="minorHAnsi" w:cstheme="minorHAnsi"/>
        </w:rPr>
        <w:t xml:space="preserve"> further </w:t>
      </w:r>
      <w:r w:rsidRPr="00054264">
        <w:rPr>
          <w:rStyle w:val="Emphasis"/>
          <w:rFonts w:asciiTheme="minorHAnsi" w:hAnsiTheme="minorHAnsi" w:cstheme="minorHAnsi"/>
          <w:highlight w:val="cyan"/>
        </w:rPr>
        <w:t>innovation</w:t>
      </w:r>
      <w:r w:rsidRPr="00054264">
        <w:rPr>
          <w:rStyle w:val="Emphasis"/>
          <w:rFonts w:asciiTheme="minorHAnsi" w:hAnsiTheme="minorHAnsi" w:cstheme="minorHAnsi"/>
        </w:rPr>
        <w:t xml:space="preserve"> by others. Broad patents may mean that </w:t>
      </w:r>
      <w:r w:rsidRPr="00054264">
        <w:rPr>
          <w:rStyle w:val="Emphasis"/>
          <w:rFonts w:asciiTheme="minorHAnsi" w:hAnsiTheme="minorHAnsi" w:cstheme="minorHAnsi"/>
          <w:highlight w:val="cyan"/>
        </w:rPr>
        <w:t>access to</w:t>
      </w:r>
      <w:r w:rsidRPr="00054264">
        <w:rPr>
          <w:rStyle w:val="Emphasis"/>
          <w:rFonts w:asciiTheme="minorHAnsi" w:hAnsiTheme="minorHAnsi" w:cstheme="minorHAnsi"/>
        </w:rPr>
        <w:t xml:space="preserve"> vital </w:t>
      </w:r>
      <w:r w:rsidRPr="00054264">
        <w:rPr>
          <w:rStyle w:val="Emphasis"/>
          <w:rFonts w:asciiTheme="minorHAnsi" w:hAnsiTheme="minorHAnsi" w:cstheme="minorHAnsi"/>
          <w:highlight w:val="cyan"/>
        </w:rPr>
        <w:t>research</w:t>
      </w:r>
      <w:r w:rsidRPr="00054264">
        <w:rPr>
          <w:rStyle w:val="Emphasis"/>
          <w:rFonts w:asciiTheme="minorHAnsi" w:hAnsiTheme="minorHAnsi" w:cstheme="minorHAnsi"/>
        </w:rPr>
        <w:t xml:space="preserve"> is not available because the results of that research are covered by patent claims. </w:t>
      </w:r>
      <w:proofErr w:type="gramStart"/>
      <w:r w:rsidRPr="00054264">
        <w:rPr>
          <w:rStyle w:val="Emphasis"/>
          <w:rFonts w:asciiTheme="minorHAnsi" w:hAnsiTheme="minorHAnsi" w:cstheme="minorHAnsi"/>
        </w:rPr>
        <w:t>In particular, broad</w:t>
      </w:r>
      <w:proofErr w:type="gramEnd"/>
      <w:r w:rsidRPr="00054264">
        <w:rPr>
          <w:rStyle w:val="Emphasis"/>
          <w:rFonts w:asciiTheme="minorHAnsi" w:hAnsiTheme="minorHAnsi" w:cstheme="minorHAnsi"/>
        </w:rPr>
        <w:t xml:space="preserve"> basic patents on fundamental research can block and deter </w:t>
      </w:r>
      <w:r w:rsidRPr="00054264">
        <w:rPr>
          <w:rStyle w:val="Emphasis"/>
          <w:rFonts w:asciiTheme="minorHAnsi" w:hAnsiTheme="minorHAnsi" w:cstheme="minorHAnsi"/>
          <w:highlight w:val="cyan"/>
        </w:rPr>
        <w:t>follow-on research</w:t>
      </w:r>
      <w:r w:rsidRPr="00054264">
        <w:rPr>
          <w:rStyle w:val="Emphasis"/>
          <w:rFonts w:asciiTheme="minorHAnsi" w:hAnsiTheme="minorHAnsi" w:cstheme="minorHAnsi"/>
        </w:rPr>
        <w:t xml:space="preserve">. The </w:t>
      </w:r>
      <w:r w:rsidRPr="00054264">
        <w:rPr>
          <w:rStyle w:val="Emphasis"/>
          <w:rFonts w:asciiTheme="minorHAnsi" w:hAnsiTheme="minorHAnsi" w:cstheme="minorHAnsi"/>
          <w:highlight w:val="cyan"/>
        </w:rPr>
        <w:t>incentive</w:t>
      </w:r>
      <w:r w:rsidRPr="00054264">
        <w:rPr>
          <w:rStyle w:val="Emphasis"/>
          <w:rFonts w:asciiTheme="minorHAnsi" w:hAnsiTheme="minorHAnsi" w:cstheme="minorHAnsi"/>
        </w:rPr>
        <w:t xml:space="preserve"> to innovate is </w:t>
      </w:r>
      <w:r w:rsidRPr="00054264">
        <w:rPr>
          <w:rStyle w:val="Emphasis"/>
          <w:rFonts w:asciiTheme="minorHAnsi" w:hAnsiTheme="minorHAnsi" w:cstheme="minorHAnsi"/>
          <w:highlight w:val="cyan"/>
        </w:rPr>
        <w:t>reduced</w:t>
      </w:r>
      <w:r w:rsidRPr="00054264">
        <w:rPr>
          <w:rFonts w:asciiTheme="minorHAnsi" w:hAnsiTheme="minorHAnsi" w:cs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054264">
        <w:rPr>
          <w:rFonts w:asciiTheme="minorHAnsi" w:hAnsiTheme="minorHAnsi" w:cstheme="minorHAnsi"/>
          <w:sz w:val="16"/>
        </w:rPr>
        <w:t>commercialisation</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opens up</w:t>
      </w:r>
      <w:proofErr w:type="gramEnd"/>
      <w:r w:rsidRPr="00054264">
        <w:rPr>
          <w:rFonts w:asciiTheme="minorHAnsi" w:hAnsiTheme="minorHAnsi" w:cstheme="minorHAnsi"/>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054264">
        <w:rPr>
          <w:rFonts w:asciiTheme="minorHAnsi" w:hAnsiTheme="minorHAnsi" w:cstheme="minorHAnsi"/>
          <w:sz w:val="16"/>
        </w:rPr>
        <w:t>overlap:</w:t>
      </w:r>
      <w:proofErr w:type="gramEnd"/>
      <w:r w:rsidRPr="00054264">
        <w:rPr>
          <w:rFonts w:asciiTheme="minorHAnsi" w:hAnsiTheme="minorHAnsi" w:cstheme="minorHAnsi"/>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054264">
        <w:rPr>
          <w:rFonts w:asciiTheme="minorHAnsi" w:hAnsiTheme="minorHAnsi" w:cstheme="minorHAnsi"/>
          <w:sz w:val="16"/>
        </w:rPr>
        <w:t>with regard to</w:t>
      </w:r>
      <w:proofErr w:type="gramEnd"/>
      <w:r w:rsidRPr="00054264">
        <w:rPr>
          <w:rFonts w:asciiTheme="minorHAnsi" w:hAnsiTheme="minorHAnsi" w:cstheme="minorHAnsi"/>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054264">
        <w:rPr>
          <w:rFonts w:asciiTheme="minorHAnsi" w:hAnsiTheme="minorHAnsi" w:cstheme="minorHAnsi"/>
          <w:sz w:val="16"/>
        </w:rPr>
        <w:t>products’</w:t>
      </w:r>
      <w:proofErr w:type="gramEnd"/>
      <w:r w:rsidRPr="00054264">
        <w:rPr>
          <w:rFonts w:asciiTheme="minorHAnsi" w:hAnsiTheme="minorHAnsi" w:cstheme="minorHAnsi"/>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054264">
        <w:rPr>
          <w:rFonts w:asciiTheme="minorHAnsi" w:hAnsiTheme="minorHAnsi" w:cstheme="minorHAnsi"/>
          <w:sz w:val="16"/>
        </w:rPr>
        <w:t>discovered, and</w:t>
      </w:r>
      <w:proofErr w:type="gramEnd"/>
      <w:r w:rsidRPr="00054264">
        <w:rPr>
          <w:rFonts w:asciiTheme="minorHAnsi" w:hAnsiTheme="minorHAnsi" w:cstheme="minorHAnsi"/>
          <w:sz w:val="16"/>
        </w:rPr>
        <w:t xml:space="preserve"> is human genetic information rather than an invention (see for a summary of some of these arguments </w:t>
      </w:r>
      <w:proofErr w:type="spellStart"/>
      <w:r w:rsidRPr="00054264">
        <w:rPr>
          <w:rFonts w:asciiTheme="minorHAnsi" w:hAnsiTheme="minorHAnsi" w:cstheme="minorHAnsi"/>
          <w:sz w:val="16"/>
        </w:rPr>
        <w:t>Bergel</w:t>
      </w:r>
      <w:proofErr w:type="spellEnd"/>
      <w:r w:rsidRPr="00054264">
        <w:rPr>
          <w:rFonts w:asciiTheme="minorHAnsi" w:hAnsiTheme="minorHAnsi" w:cstheme="minorHAnsi"/>
          <w:sz w:val="16"/>
        </w:rPr>
        <w:t xml:space="preserve">, 2015). These developments in patent law have created a very real danger: </w:t>
      </w:r>
      <w:r w:rsidRPr="00054264">
        <w:rPr>
          <w:rStyle w:val="Emphasis"/>
          <w:rFonts w:asciiTheme="minorHAnsi" w:hAnsiTheme="minorHAnsi" w:cstheme="minorHAnsi"/>
        </w:rPr>
        <w:t>researchers could be barred from accessing fundamental research, which in turn could hinder new knowledge and further innovation</w:t>
      </w:r>
      <w:r w:rsidRPr="00054264">
        <w:rPr>
          <w:rFonts w:asciiTheme="minorHAnsi" w:hAnsiTheme="minorHAnsi" w:cs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054264">
        <w:rPr>
          <w:rFonts w:asciiTheme="minorHAnsi" w:hAnsiTheme="minorHAnsi" w:cstheme="minorHAnsi"/>
          <w:sz w:val="16"/>
        </w:rPr>
        <w:t>publically</w:t>
      </w:r>
      <w:proofErr w:type="spellEnd"/>
      <w:r w:rsidRPr="00054264">
        <w:rPr>
          <w:rFonts w:asciiTheme="minorHAnsi" w:hAnsiTheme="minorHAnsi" w:cstheme="minorHAnsi"/>
          <w:sz w:val="16"/>
        </w:rPr>
        <w:t xml:space="preserve"> funded scientists and private companies. </w:t>
      </w:r>
      <w:proofErr w:type="spellStart"/>
      <w:r w:rsidRPr="00054264">
        <w:rPr>
          <w:rFonts w:asciiTheme="minorHAnsi" w:hAnsiTheme="minorHAnsi" w:cstheme="minorHAnsi"/>
          <w:sz w:val="16"/>
        </w:rPr>
        <w:t>Publically</w:t>
      </w:r>
      <w:proofErr w:type="spellEnd"/>
      <w:r w:rsidRPr="00054264">
        <w:rPr>
          <w:rFonts w:asciiTheme="minorHAnsi" w:hAnsiTheme="minorHAnsi" w:cs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054264">
        <w:rPr>
          <w:rFonts w:asciiTheme="minorHAnsi" w:hAnsiTheme="minorHAnsi" w:cstheme="minorHAnsi"/>
          <w:sz w:val="16"/>
        </w:rPr>
        <w:t>Europe</w:t>
      </w:r>
      <w:proofErr w:type="gramEnd"/>
      <w:r w:rsidRPr="00054264">
        <w:rPr>
          <w:rFonts w:asciiTheme="minorHAnsi" w:hAnsiTheme="minorHAnsi" w:cstheme="minorHAnsi"/>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054264">
        <w:rPr>
          <w:rStyle w:val="Emphasis"/>
          <w:rFonts w:asciiTheme="minorHAnsi" w:hAnsiTheme="minorHAnsi" w:cs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054264">
        <w:rPr>
          <w:rFonts w:asciiTheme="minorHAnsi" w:hAnsiTheme="minorHAnsi" w:cs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terms ‘widely </w:t>
      </w:r>
      <w:r w:rsidRPr="00054264">
        <w:rPr>
          <w:rFonts w:asciiTheme="minorHAnsi" w:hAnsiTheme="minorHAnsi" w:cstheme="minorHAnsi"/>
          <w:sz w:val="16"/>
        </w:rPr>
        <w:lastRenderedPageBreak/>
        <w:t xml:space="preserve">viewed as inappropriate’ (Caulfield et al., </w:t>
      </w:r>
      <w:proofErr w:type="gramStart"/>
      <w:r w:rsidRPr="00054264">
        <w:rPr>
          <w:rFonts w:asciiTheme="minorHAnsi" w:hAnsiTheme="minorHAnsi" w:cstheme="minorHAnsi"/>
          <w:sz w:val="16"/>
        </w:rPr>
        <w:t>2006;,</w:t>
      </w:r>
      <w:proofErr w:type="gramEnd"/>
      <w:r w:rsidRPr="00054264">
        <w:rPr>
          <w:rFonts w:asciiTheme="minorHAnsi" w:hAnsiTheme="minorHAnsi" w:cstheme="minorHAnsi"/>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Researchers found that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was highly selective in its choice of collaborators. Academic scientists therefore often took the risk of using the technology without a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hoping that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would not sue academics. However, even this did not solve the problem. The patents did not disclose all the necessary information. Vital knowledge remained in the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restrictive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054264">
        <w:rPr>
          <w:rStyle w:val="Emphasis"/>
          <w:rFonts w:asciiTheme="minorHAnsi" w:hAnsiTheme="minorHAnsi" w:cstheme="minorHAnsi"/>
          <w:highlight w:val="cyan"/>
        </w:rPr>
        <w:t>time</w:t>
      </w:r>
      <w:r w:rsidRPr="00054264">
        <w:rPr>
          <w:rStyle w:val="Emphasis"/>
          <w:rFonts w:asciiTheme="minorHAnsi" w:hAnsiTheme="minorHAnsi" w:cstheme="minorHAnsi"/>
        </w:rPr>
        <w:t xml:space="preserve"> needed </w:t>
      </w:r>
      <w:r w:rsidRPr="00054264">
        <w:rPr>
          <w:rStyle w:val="Emphasis"/>
          <w:rFonts w:asciiTheme="minorHAnsi" w:hAnsiTheme="minorHAnsi" w:cstheme="minorHAnsi"/>
          <w:highlight w:val="cyan"/>
        </w:rPr>
        <w:t>for</w:t>
      </w:r>
      <w:r w:rsidRPr="00054264">
        <w:rPr>
          <w:rStyle w:val="Emphasis"/>
          <w:rFonts w:asciiTheme="minorHAnsi" w:hAnsiTheme="minorHAnsi" w:cstheme="minorHAnsi"/>
        </w:rPr>
        <w:t xml:space="preserve"> the development of a </w:t>
      </w:r>
      <w:r w:rsidRPr="00054264">
        <w:rPr>
          <w:rStyle w:val="Emphasis"/>
          <w:rFonts w:asciiTheme="minorHAnsi" w:hAnsiTheme="minorHAnsi" w:cstheme="minorHAnsi"/>
          <w:highlight w:val="cyan"/>
        </w:rPr>
        <w:t>new drug</w:t>
      </w:r>
      <w:r w:rsidRPr="00054264">
        <w:rPr>
          <w:rStyle w:val="Emphasis"/>
          <w:rFonts w:asciiTheme="minorHAnsi" w:hAnsiTheme="minorHAnsi" w:cstheme="minorHAnsi"/>
        </w:rPr>
        <w:t xml:space="preserve">, from initial stages through to approval, takes on average </w:t>
      </w:r>
      <w:r w:rsidRPr="00054264">
        <w:rPr>
          <w:rStyle w:val="Emphasis"/>
          <w:rFonts w:asciiTheme="minorHAnsi" w:hAnsiTheme="minorHAnsi" w:cstheme="minorHAnsi"/>
          <w:highlight w:val="cyan"/>
        </w:rPr>
        <w:t>11.8 years</w:t>
      </w:r>
      <w:r w:rsidRPr="00054264">
        <w:rPr>
          <w:rStyle w:val="Emphasis"/>
          <w:rFonts w:asciiTheme="minorHAnsi" w:hAnsiTheme="minorHAnsi" w:cstheme="minorHAnsi"/>
        </w:rPr>
        <w:t xml:space="preserve"> and will cost in the range of $802 million to $1.8 billion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DiMasi</w:t>
      </w:r>
      <w:proofErr w:type="spellEnd"/>
      <w:r w:rsidRPr="00054264">
        <w:rPr>
          <w:rFonts w:asciiTheme="minorHAnsi" w:hAnsiTheme="minorHAnsi" w:cstheme="minorHAnsi"/>
          <w:sz w:val="16"/>
        </w:rPr>
        <w:t xml:space="preserve"> et al., 2003; </w:t>
      </w:r>
      <w:proofErr w:type="spellStart"/>
      <w:r w:rsidRPr="00054264">
        <w:rPr>
          <w:rFonts w:asciiTheme="minorHAnsi" w:hAnsiTheme="minorHAnsi" w:cstheme="minorHAnsi"/>
          <w:sz w:val="16"/>
        </w:rPr>
        <w:t>Barazza</w:t>
      </w:r>
      <w:proofErr w:type="spellEnd"/>
      <w:r w:rsidRPr="00054264">
        <w:rPr>
          <w:rFonts w:asciiTheme="minorHAnsi" w:hAnsiTheme="minorHAnsi" w:cs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054264">
        <w:rPr>
          <w:rFonts w:asciiTheme="minorHAnsi" w:hAnsiTheme="minorHAnsi" w:cstheme="minorHAnsi"/>
          <w:sz w:val="16"/>
        </w:rPr>
        <w:t>scepticism</w:t>
      </w:r>
      <w:proofErr w:type="spellEnd"/>
      <w:r w:rsidRPr="00054264">
        <w:rPr>
          <w:rFonts w:asciiTheme="minorHAnsi" w:hAnsiTheme="minorHAnsi" w:cstheme="minorHAnsi"/>
          <w:sz w:val="16"/>
        </w:rPr>
        <w:t xml:space="preserve">; these are ‘mythical costs’ to try to justify the high prices of drugs (Light and Warburton, 2011). What is clear is that if the drug survives the patent process and the </w:t>
      </w:r>
      <w:proofErr w:type="spellStart"/>
      <w:r w:rsidRPr="00054264">
        <w:rPr>
          <w:rFonts w:asciiTheme="minorHAnsi" w:hAnsiTheme="minorHAnsi" w:cstheme="minorHAnsi"/>
          <w:sz w:val="16"/>
        </w:rPr>
        <w:t>authorisation</w:t>
      </w:r>
      <w:proofErr w:type="spellEnd"/>
      <w:r w:rsidRPr="00054264">
        <w:rPr>
          <w:rFonts w:asciiTheme="minorHAnsi" w:hAnsiTheme="minorHAnsi" w:cstheme="minorHAnsi"/>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054264">
        <w:rPr>
          <w:rFonts w:asciiTheme="minorHAnsi" w:hAnsiTheme="minorHAnsi" w:cstheme="minorHAnsi"/>
          <w:sz w:val="16"/>
        </w:rPr>
        <w:t>Losec</w:t>
      </w:r>
      <w:proofErr w:type="spellEnd"/>
      <w:r w:rsidRPr="00054264">
        <w:rPr>
          <w:rFonts w:asciiTheme="minorHAnsi" w:hAnsiTheme="minorHAnsi" w:cstheme="minorHAnsi"/>
          <w:sz w:val="16"/>
        </w:rPr>
        <w:t>, a medicine for stomach ulcers, was so successful that it is estimated to have brought in between $15–30 billion for AstraZeneca, making AstraZeneca one of the largest global pharmaceutical companies (</w:t>
      </w:r>
      <w:proofErr w:type="spellStart"/>
      <w:r w:rsidRPr="00054264">
        <w:rPr>
          <w:rFonts w:asciiTheme="minorHAnsi" w:hAnsiTheme="minorHAnsi" w:cstheme="minorHAnsi"/>
          <w:sz w:val="16"/>
        </w:rPr>
        <w:t>Granstrand</w:t>
      </w:r>
      <w:proofErr w:type="spellEnd"/>
      <w:r w:rsidRPr="00054264">
        <w:rPr>
          <w:rFonts w:asciiTheme="minorHAnsi" w:hAnsiTheme="minorHAnsi" w:cs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054264">
        <w:rPr>
          <w:rFonts w:asciiTheme="minorHAnsi" w:hAnsiTheme="minorHAnsi" w:cstheme="minorHAnsi"/>
          <w:sz w:val="16"/>
        </w:rPr>
        <w:t>opens up</w:t>
      </w:r>
      <w:proofErr w:type="gramEnd"/>
      <w:r w:rsidRPr="00054264">
        <w:rPr>
          <w:rFonts w:asciiTheme="minorHAnsi" w:hAnsiTheme="minorHAnsi" w:cstheme="minorHAnsi"/>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054264">
        <w:rPr>
          <w:rStyle w:val="Emphasis"/>
          <w:rFonts w:asciiTheme="minorHAnsi" w:hAnsiTheme="minorHAnsi" w:cstheme="minorHAnsi"/>
        </w:rPr>
        <w:t xml:space="preserve">They can wrap many patents around the original patent, resulting in </w:t>
      </w:r>
      <w:r w:rsidRPr="00054264">
        <w:rPr>
          <w:rStyle w:val="Emphasis"/>
          <w:rFonts w:asciiTheme="minorHAnsi" w:hAnsiTheme="minorHAnsi" w:cstheme="minorHAnsi"/>
          <w:highlight w:val="cyan"/>
        </w:rPr>
        <w:t>patent clusters</w:t>
      </w:r>
      <w:r w:rsidRPr="00054264">
        <w:rPr>
          <w:rStyle w:val="Emphasis"/>
          <w:rFonts w:asciiTheme="minorHAnsi" w:hAnsiTheme="minorHAnsi" w:cstheme="minorHAnsi"/>
        </w:rPr>
        <w:t xml:space="preserve">. Patents are </w:t>
      </w:r>
      <w:r w:rsidRPr="00054264">
        <w:rPr>
          <w:rStyle w:val="Emphasis"/>
          <w:rFonts w:asciiTheme="minorHAnsi" w:hAnsiTheme="minorHAnsi" w:cstheme="minorHAnsi"/>
          <w:highlight w:val="cyan"/>
        </w:rPr>
        <w:t>filed for</w:t>
      </w:r>
      <w:r w:rsidRPr="00054264">
        <w:rPr>
          <w:rStyle w:val="Emphasis"/>
          <w:rFonts w:asciiTheme="minorHAnsi" w:hAnsiTheme="minorHAnsi" w:cstheme="minorHAnsi"/>
        </w:rPr>
        <w:t xml:space="preserve"> certain specific aspects of a single product, such as </w:t>
      </w:r>
      <w:r w:rsidRPr="00054264">
        <w:rPr>
          <w:rStyle w:val="Emphasis"/>
          <w:rFonts w:asciiTheme="minorHAnsi" w:hAnsiTheme="minorHAnsi" w:cstheme="minorHAnsi"/>
          <w:highlight w:val="cyan"/>
        </w:rPr>
        <w:t>dosing, delivery systems and combinations</w:t>
      </w:r>
      <w:r w:rsidRPr="00054264">
        <w:rPr>
          <w:rStyle w:val="Emphasis"/>
          <w:rFonts w:asciiTheme="minorHAnsi" w:hAnsiTheme="minorHAnsi" w:cstheme="minorHAnsi"/>
        </w:rPr>
        <w:t>.</w:t>
      </w:r>
      <w:r w:rsidRPr="00054264">
        <w:rPr>
          <w:rFonts w:asciiTheme="minorHAnsi" w:hAnsiTheme="minorHAnsi" w:cs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054264">
        <w:rPr>
          <w:rStyle w:val="Emphasis"/>
          <w:rFonts w:asciiTheme="minorHAnsi" w:hAnsiTheme="minorHAnsi" w:cstheme="minorHAnsi"/>
        </w:rPr>
        <w:t xml:space="preserve">As the patent system allows improvements and additions to be patented, inventions that are </w:t>
      </w:r>
      <w:proofErr w:type="gramStart"/>
      <w:r w:rsidRPr="00054264">
        <w:rPr>
          <w:rStyle w:val="Emphasis"/>
          <w:rFonts w:asciiTheme="minorHAnsi" w:hAnsiTheme="minorHAnsi" w:cstheme="minorHAnsi"/>
        </w:rPr>
        <w:t>really just</w:t>
      </w:r>
      <w:proofErr w:type="gramEnd"/>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slight modifications</w:t>
      </w:r>
      <w:r w:rsidRPr="00054264">
        <w:rPr>
          <w:rStyle w:val="Emphasis"/>
          <w:rFonts w:asciiTheme="minorHAnsi" w:hAnsiTheme="minorHAnsi" w:cstheme="minorHAnsi"/>
        </w:rPr>
        <w:t xml:space="preserve"> of the old drug are </w:t>
      </w:r>
      <w:r w:rsidRPr="00054264">
        <w:rPr>
          <w:rStyle w:val="Emphasis"/>
          <w:rFonts w:asciiTheme="minorHAnsi" w:hAnsiTheme="minorHAnsi" w:cstheme="minorHAnsi"/>
          <w:highlight w:val="cyan"/>
        </w:rPr>
        <w:t>patented</w:t>
      </w:r>
      <w:r w:rsidRPr="00054264">
        <w:rPr>
          <w:rStyle w:val="Emphasis"/>
          <w:rFonts w:asciiTheme="minorHAnsi" w:hAnsiTheme="minorHAnsi" w:cstheme="minorHAnsi"/>
        </w:rPr>
        <w:t xml:space="preserve">. These </w:t>
      </w:r>
      <w:r w:rsidRPr="00054264">
        <w:rPr>
          <w:rStyle w:val="Emphasis"/>
          <w:rFonts w:asciiTheme="minorHAnsi" w:hAnsiTheme="minorHAnsi" w:cstheme="minorHAnsi"/>
          <w:highlight w:val="cyan"/>
        </w:rPr>
        <w:t>secondary patents</w:t>
      </w:r>
      <w:r w:rsidRPr="00054264">
        <w:rPr>
          <w:rStyle w:val="Emphasis"/>
          <w:rFonts w:asciiTheme="minorHAnsi" w:hAnsiTheme="minorHAnsi" w:cstheme="minorHAnsi"/>
        </w:rPr>
        <w:t>, usually filed just before the patent on the original drug expires and competition can start, each gain 20 years protection.</w:t>
      </w:r>
      <w:r w:rsidRPr="00054264">
        <w:rPr>
          <w:rFonts w:asciiTheme="minorHAnsi" w:hAnsiTheme="minorHAnsi" w:cs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054264">
        <w:rPr>
          <w:rFonts w:asciiTheme="minorHAnsi" w:hAnsiTheme="minorHAnsi" w:cstheme="minorHAnsi"/>
          <w:sz w:val="16"/>
        </w:rPr>
        <w:t>Granstrand</w:t>
      </w:r>
      <w:proofErr w:type="spellEnd"/>
      <w:r w:rsidRPr="00054264">
        <w:rPr>
          <w:rFonts w:asciiTheme="minorHAnsi" w:hAnsiTheme="minorHAnsi" w:cs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054264">
        <w:rPr>
          <w:rFonts w:asciiTheme="minorHAnsi" w:hAnsiTheme="minorHAnsi" w:cstheme="minorHAnsi"/>
          <w:sz w:val="16"/>
        </w:rPr>
        <w:t>second generation</w:t>
      </w:r>
      <w:proofErr w:type="gramEnd"/>
      <w:r w:rsidRPr="00054264">
        <w:rPr>
          <w:rFonts w:asciiTheme="minorHAnsi" w:hAnsiTheme="minorHAnsi" w:cstheme="minorHAnsi"/>
          <w:sz w:val="16"/>
        </w:rPr>
        <w:t xml:space="preserve"> product by convincing them that the newer version is worth the extra money. Strategies include convincing marketing </w:t>
      </w:r>
      <w:proofErr w:type="spellStart"/>
      <w:r w:rsidRPr="00054264">
        <w:rPr>
          <w:rFonts w:asciiTheme="minorHAnsi" w:hAnsiTheme="minorHAnsi" w:cstheme="minorHAnsi"/>
          <w:sz w:val="16"/>
        </w:rPr>
        <w:t>authorisation</w:t>
      </w:r>
      <w:proofErr w:type="spellEnd"/>
      <w:r w:rsidRPr="00054264">
        <w:rPr>
          <w:rFonts w:asciiTheme="minorHAnsi" w:hAnsiTheme="minorHAnsi" w:cs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054264">
        <w:rPr>
          <w:rFonts w:asciiTheme="minorHAnsi" w:hAnsiTheme="minorHAnsi" w:cstheme="minorHAnsi"/>
          <w:sz w:val="16"/>
        </w:rPr>
        <w:t>a number of</w:t>
      </w:r>
      <w:proofErr w:type="gramEnd"/>
      <w:r w:rsidRPr="00054264">
        <w:rPr>
          <w:rFonts w:asciiTheme="minorHAnsi" w:hAnsiTheme="minorHAnsi" w:cstheme="minorHAnsi"/>
          <w:sz w:val="16"/>
        </w:rPr>
        <w:t xml:space="preserve"> decisions against brand name companies and those generic companies that had entered into agreements with them. In 2013, Lundbeck and </w:t>
      </w:r>
      <w:r w:rsidRPr="00054264">
        <w:rPr>
          <w:rFonts w:asciiTheme="minorHAnsi" w:hAnsiTheme="minorHAnsi" w:cstheme="minorHAnsi"/>
          <w:sz w:val="16"/>
        </w:rPr>
        <w:lastRenderedPageBreak/>
        <w:t xml:space="preserve">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054264">
        <w:rPr>
          <w:rFonts w:asciiTheme="minorHAnsi" w:hAnsiTheme="minorHAnsi" w:cstheme="minorHAnsi"/>
          <w:sz w:val="16"/>
        </w:rPr>
        <w:t>Servier</w:t>
      </w:r>
      <w:proofErr w:type="spellEnd"/>
      <w:r w:rsidRPr="00054264">
        <w:rPr>
          <w:rFonts w:asciiTheme="minorHAnsi" w:hAnsiTheme="minorHAnsi" w:cs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054264">
        <w:rPr>
          <w:rFonts w:asciiTheme="minorHAnsi" w:hAnsiTheme="minorHAnsi" w:cstheme="minorHAnsi"/>
          <w:sz w:val="16"/>
        </w:rPr>
        <w:t>lthough</w:t>
      </w:r>
      <w:proofErr w:type="spellEnd"/>
      <w:r w:rsidRPr="00054264">
        <w:rPr>
          <w:rFonts w:asciiTheme="minorHAnsi" w:hAnsiTheme="minorHAnsi" w:cs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054264">
        <w:rPr>
          <w:rFonts w:asciiTheme="minorHAnsi" w:hAnsiTheme="minorHAnsi" w:cstheme="minorHAnsi"/>
          <w:sz w:val="16"/>
        </w:rPr>
        <w:t>AndroGel</w:t>
      </w:r>
      <w:proofErr w:type="spellEnd"/>
      <w:r w:rsidRPr="00054264">
        <w:rPr>
          <w:rFonts w:asciiTheme="minorHAnsi" w:hAnsiTheme="minorHAnsi" w:cstheme="minorHAnsi"/>
          <w:sz w:val="16"/>
        </w:rPr>
        <w:t xml:space="preserve"> to market, the US Supreme Court did not </w:t>
      </w:r>
      <w:proofErr w:type="spellStart"/>
      <w:r w:rsidRPr="00054264">
        <w:rPr>
          <w:rFonts w:asciiTheme="minorHAnsi" w:hAnsiTheme="minorHAnsi" w:cstheme="minorHAnsi"/>
          <w:sz w:val="16"/>
        </w:rPr>
        <w:t>categorise</w:t>
      </w:r>
      <w:proofErr w:type="spellEnd"/>
      <w:r w:rsidRPr="00054264">
        <w:rPr>
          <w:rFonts w:asciiTheme="minorHAnsi" w:hAnsiTheme="minorHAnsi" w:cstheme="minorHAnsi"/>
          <w:sz w:val="16"/>
        </w:rPr>
        <w:t xml:space="preserve"> the agreement as per se illegal. It mandated that a ‘rule of reason’ approach should be used, reviewing such settlements on a </w:t>
      </w:r>
      <w:proofErr w:type="gramStart"/>
      <w:r w:rsidRPr="00054264">
        <w:rPr>
          <w:rFonts w:asciiTheme="minorHAnsi" w:hAnsiTheme="minorHAnsi" w:cstheme="minorHAnsi"/>
          <w:sz w:val="16"/>
        </w:rPr>
        <w:t>case by case</w:t>
      </w:r>
      <w:proofErr w:type="gramEnd"/>
      <w:r w:rsidRPr="00054264">
        <w:rPr>
          <w:rFonts w:asciiTheme="minorHAnsi" w:hAnsiTheme="minorHAnsi" w:cstheme="minorHAnsi"/>
          <w:sz w:val="16"/>
        </w:rPr>
        <w:t xml:space="preserve"> basis.7 The FTC has remained committed to </w:t>
      </w:r>
      <w:proofErr w:type="spellStart"/>
      <w:r w:rsidRPr="00054264">
        <w:rPr>
          <w:rFonts w:asciiTheme="minorHAnsi" w:hAnsiTheme="minorHAnsi" w:cstheme="minorHAnsi"/>
          <w:sz w:val="16"/>
        </w:rPr>
        <w:t>scrutinising</w:t>
      </w:r>
      <w:proofErr w:type="spellEnd"/>
      <w:r w:rsidRPr="00054264">
        <w:rPr>
          <w:rFonts w:asciiTheme="minorHAnsi" w:hAnsiTheme="minorHAnsi" w:cstheme="minorHAnsi"/>
          <w:sz w:val="16"/>
        </w:rPr>
        <w:t xml:space="preserve"> pay-for-delay agreements. T</w:t>
      </w:r>
      <w:r w:rsidRPr="00054264">
        <w:rPr>
          <w:rStyle w:val="Emphasis"/>
          <w:rFonts w:asciiTheme="minorHAnsi" w:hAnsiTheme="minorHAnsi" w:cstheme="minorHAnsi"/>
        </w:rPr>
        <w:t>he monopoly position has made it possible for pharma companies to charge high prices for their medicines</w:t>
      </w:r>
      <w:r w:rsidRPr="00054264">
        <w:rPr>
          <w:rFonts w:asciiTheme="minorHAnsi" w:hAnsiTheme="minorHAnsi" w:cs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054264">
        <w:rPr>
          <w:rStyle w:val="Emphasis"/>
          <w:rFonts w:asciiTheme="minorHAnsi" w:hAnsiTheme="minorHAnsi" w:cstheme="minorHAnsi"/>
        </w:rPr>
        <w:t>from $13.50 a tablet to $750 a tablet overnight</w:t>
      </w:r>
      <w:r w:rsidRPr="00054264">
        <w:rPr>
          <w:rFonts w:asciiTheme="minorHAnsi" w:hAnsiTheme="minorHAnsi" w:cstheme="minorHAnsi"/>
          <w:sz w:val="16"/>
        </w:rPr>
        <w:t xml:space="preserve">, bringing the cost of treatment per annum for some patients to thousands of dollars. </w:t>
      </w:r>
      <w:proofErr w:type="spellStart"/>
      <w:r w:rsidRPr="00054264">
        <w:rPr>
          <w:rFonts w:asciiTheme="minorHAnsi" w:hAnsiTheme="minorHAnsi" w:cstheme="minorHAnsi"/>
          <w:sz w:val="16"/>
        </w:rPr>
        <w:t>Cycloserine</w:t>
      </w:r>
      <w:proofErr w:type="spellEnd"/>
      <w:r w:rsidRPr="00054264">
        <w:rPr>
          <w:rFonts w:asciiTheme="minorHAnsi" w:hAnsiTheme="minorHAnsi" w:cstheme="minorHAnsi"/>
          <w:sz w:val="16"/>
        </w:rPr>
        <w:t xml:space="preserve"> increased in price from </w:t>
      </w:r>
      <w:r w:rsidRPr="00054264">
        <w:rPr>
          <w:rStyle w:val="Emphasis"/>
          <w:rFonts w:asciiTheme="minorHAnsi" w:hAnsiTheme="minorHAnsi" w:cstheme="minorHAnsi"/>
        </w:rPr>
        <w:t>$500 for 30 pills to $10,800 for 30 pills</w:t>
      </w:r>
      <w:r w:rsidRPr="00054264">
        <w:rPr>
          <w:rFonts w:asciiTheme="minorHAnsi" w:hAnsiTheme="minorHAnsi" w:cstheme="minorHAnsi"/>
          <w:sz w:val="16"/>
        </w:rPr>
        <w:t xml:space="preserve"> after it was acquired by </w:t>
      </w:r>
      <w:proofErr w:type="spellStart"/>
      <w:r w:rsidRPr="00054264">
        <w:rPr>
          <w:rFonts w:asciiTheme="minorHAnsi" w:hAnsiTheme="minorHAnsi" w:cstheme="minorHAnsi"/>
          <w:sz w:val="16"/>
        </w:rPr>
        <w:t>Rodelis</w:t>
      </w:r>
      <w:proofErr w:type="spellEnd"/>
      <w:r w:rsidRPr="00054264">
        <w:rPr>
          <w:rFonts w:asciiTheme="minorHAnsi" w:hAnsiTheme="minorHAnsi" w:cstheme="minorHAnsi"/>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054264">
        <w:rPr>
          <w:rFonts w:asciiTheme="minorHAnsi" w:hAnsiTheme="minorHAnsi" w:cstheme="minorHAnsi"/>
          <w:sz w:val="16"/>
        </w:rPr>
        <w:t>innovation, but</w:t>
      </w:r>
      <w:proofErr w:type="gramEnd"/>
      <w:r w:rsidRPr="00054264">
        <w:rPr>
          <w:rFonts w:asciiTheme="minorHAnsi" w:hAnsiTheme="minorHAnsi" w:cstheme="minorHAnsi"/>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054264">
        <w:rPr>
          <w:rFonts w:asciiTheme="minorHAnsi" w:hAnsiTheme="minorHAnsi" w:cstheme="minorHAnsi"/>
          <w:sz w:val="16"/>
        </w:rPr>
        <w:t>returns’</w:t>
      </w:r>
      <w:proofErr w:type="gramEnd"/>
      <w:r w:rsidRPr="00054264">
        <w:rPr>
          <w:rFonts w:asciiTheme="minorHAnsi" w:hAnsiTheme="minorHAnsi" w:cstheme="minorHAnsi"/>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054264">
        <w:rPr>
          <w:rFonts w:asciiTheme="minorHAnsi" w:hAnsiTheme="minorHAnsi" w:cstheme="minorHAnsi"/>
          <w:sz w:val="16"/>
        </w:rPr>
        <w:t>However</w:t>
      </w:r>
      <w:proofErr w:type="gramEnd"/>
      <w:r w:rsidRPr="00054264">
        <w:rPr>
          <w:rFonts w:asciiTheme="minorHAnsi" w:hAnsiTheme="minorHAnsi" w:cstheme="minorHAnsi"/>
          <w:sz w:val="16"/>
        </w:rPr>
        <w:t xml:space="preserve"> </w:t>
      </w:r>
      <w:r w:rsidRPr="00054264">
        <w:rPr>
          <w:rStyle w:val="Emphasis"/>
          <w:rFonts w:asciiTheme="minorHAnsi" w:hAnsiTheme="minorHAnsi" w:cstheme="minorHAnsi"/>
        </w:rPr>
        <w:t>because purchasing power is so limited in the poorest countries, there is little reason to expect a significant boost in such R&amp;D. Accordingly, many developing countries see little potential benefit from introducing patents</w:t>
      </w:r>
      <w:r w:rsidRPr="00054264">
        <w:rPr>
          <w:rFonts w:asciiTheme="minorHAnsi" w:hAnsiTheme="minorHAnsi" w:cstheme="minorHAnsi"/>
          <w:sz w:val="16"/>
        </w:rPr>
        <w:t xml:space="preserve">. In contrast, potential costs could be significant. (World Bank, 2001, p. 137) </w:t>
      </w:r>
      <w:r w:rsidRPr="00054264">
        <w:rPr>
          <w:rStyle w:val="Emphasis"/>
          <w:rFonts w:asciiTheme="minorHAnsi" w:hAnsiTheme="minorHAnsi" w:cstheme="minorHAnsi"/>
        </w:rPr>
        <w:t xml:space="preserve">The Doha Declaration on the TRIPS Agreement in 2001 did confirm the right of countries to use compulsory </w:t>
      </w:r>
      <w:proofErr w:type="spellStart"/>
      <w:r w:rsidRPr="00054264">
        <w:rPr>
          <w:rStyle w:val="Emphasis"/>
          <w:rFonts w:asciiTheme="minorHAnsi" w:hAnsiTheme="minorHAnsi" w:cstheme="minorHAnsi"/>
        </w:rPr>
        <w:t>licences</w:t>
      </w:r>
      <w:proofErr w:type="spellEnd"/>
      <w:r w:rsidRPr="00054264">
        <w:rPr>
          <w:rStyle w:val="Emphasis"/>
          <w:rFonts w:asciiTheme="minorHAnsi" w:hAnsiTheme="minorHAnsi" w:cstheme="minorHAnsi"/>
        </w:rPr>
        <w:t xml:space="preserve"> to gain access to medicines. By issuing a compulsory </w:t>
      </w:r>
      <w:proofErr w:type="spellStart"/>
      <w:r w:rsidRPr="00054264">
        <w:rPr>
          <w:rStyle w:val="Emphasis"/>
          <w:rFonts w:asciiTheme="minorHAnsi" w:hAnsiTheme="minorHAnsi" w:cstheme="minorHAnsi"/>
        </w:rPr>
        <w:t>licence</w:t>
      </w:r>
      <w:proofErr w:type="spellEnd"/>
      <w:r w:rsidRPr="00054264">
        <w:rPr>
          <w:rStyle w:val="Emphasis"/>
          <w:rFonts w:asciiTheme="minorHAnsi" w:hAnsiTheme="minorHAnsi" w:cstheme="minorHAnsi"/>
        </w:rPr>
        <w:t>, the government gives permission to a third party to produce the patented product or process without the consent of the patent owner. The drug so produced is much cheaper than the brand name drug at the monopoly price</w:t>
      </w:r>
      <w:r w:rsidRPr="00054264">
        <w:rPr>
          <w:rFonts w:asciiTheme="minorHAnsi" w:hAnsiTheme="minorHAnsi" w:cstheme="minorHAnsi"/>
          <w:sz w:val="16"/>
        </w:rPr>
        <w:t xml:space="preserve">. This right has already been exercised on various occasions, for example by the South African authorities in 2003 </w:t>
      </w:r>
      <w:proofErr w:type="gramStart"/>
      <w:r w:rsidRPr="00054264">
        <w:rPr>
          <w:rFonts w:asciiTheme="minorHAnsi" w:hAnsiTheme="minorHAnsi" w:cstheme="minorHAnsi"/>
          <w:sz w:val="16"/>
        </w:rPr>
        <w:t>in order to</w:t>
      </w:r>
      <w:proofErr w:type="gramEnd"/>
      <w:r w:rsidRPr="00054264">
        <w:rPr>
          <w:rFonts w:asciiTheme="minorHAnsi" w:hAnsiTheme="minorHAnsi" w:cstheme="minorHAnsi"/>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054264">
        <w:rPr>
          <w:rFonts w:asciiTheme="minorHAnsi" w:hAnsiTheme="minorHAnsi" w:cstheme="minorHAnsi"/>
          <w:sz w:val="16"/>
        </w:rPr>
        <w:t>authorising</w:t>
      </w:r>
      <w:proofErr w:type="spellEnd"/>
      <w:r w:rsidRPr="00054264">
        <w:rPr>
          <w:rFonts w:asciiTheme="minorHAnsi" w:hAnsiTheme="minorHAnsi" w:cstheme="minorHAnsi"/>
          <w:sz w:val="16"/>
        </w:rPr>
        <w:t xml:space="preserve"> the compulsory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054264">
        <w:rPr>
          <w:rFonts w:asciiTheme="minorHAnsi" w:hAnsiTheme="minorHAnsi" w:cstheme="minorHAnsi"/>
          <w:sz w:val="16"/>
        </w:rPr>
        <w:t>Nagan</w:t>
      </w:r>
      <w:proofErr w:type="spellEnd"/>
      <w:r w:rsidRPr="00054264">
        <w:rPr>
          <w:rFonts w:asciiTheme="minorHAnsi" w:hAnsiTheme="minorHAnsi" w:cstheme="minorHAnsi"/>
          <w:sz w:val="16"/>
        </w:rPr>
        <w:t xml:space="preserve"> et al., 2017). Compulsory licensing may be an instrument to alleviate the strictures of the patent system to some extent, but it is not the entire solution.</w:t>
      </w:r>
    </w:p>
    <w:p w14:paraId="7916D016" w14:textId="77777777" w:rsidR="00D8715D" w:rsidRPr="00054264" w:rsidRDefault="00D8715D" w:rsidP="00D8715D">
      <w:pPr>
        <w:tabs>
          <w:tab w:val="left" w:pos="25114"/>
        </w:tabs>
        <w:rPr>
          <w:rFonts w:asciiTheme="minorHAnsi" w:hAnsiTheme="minorHAnsi" w:cstheme="minorHAnsi"/>
          <w:sz w:val="16"/>
        </w:rPr>
      </w:pPr>
      <w:r w:rsidRPr="00054264">
        <w:rPr>
          <w:rFonts w:asciiTheme="minorHAnsi" w:hAnsiTheme="minorHAnsi" w:cstheme="minorHAnsi"/>
        </w:rPr>
        <w:tab/>
      </w:r>
    </w:p>
    <w:p w14:paraId="7B39E675"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lastRenderedPageBreak/>
        <w:t>Four impacts:</w:t>
      </w:r>
    </w:p>
    <w:p w14:paraId="774B0A1D" w14:textId="0276A906"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 xml:space="preserve">[1] Only pharma innovation solves global pandemics that risk </w:t>
      </w:r>
      <w:r>
        <w:rPr>
          <w:rFonts w:asciiTheme="minorHAnsi" w:hAnsiTheme="minorHAnsi" w:cstheme="minorHAnsi"/>
        </w:rPr>
        <w:t>great suffering and death</w:t>
      </w:r>
    </w:p>
    <w:p w14:paraId="14D0053B" w14:textId="77777777" w:rsidR="00D8715D" w:rsidRPr="00054264" w:rsidRDefault="00D8715D" w:rsidP="00D8715D">
      <w:pPr>
        <w:rPr>
          <w:rFonts w:asciiTheme="minorHAnsi" w:hAnsiTheme="minorHAnsi" w:cstheme="minorHAnsi"/>
        </w:rPr>
      </w:pPr>
      <w:r w:rsidRPr="00054264">
        <w:rPr>
          <w:rFonts w:asciiTheme="minorHAnsi" w:hAnsiTheme="minorHAnsi" w:cstheme="minorHAnsi"/>
        </w:rPr>
        <w:t xml:space="preserve">Jeffrey </w:t>
      </w:r>
      <w:r w:rsidRPr="00054264">
        <w:rPr>
          <w:rStyle w:val="Style13ptBold"/>
          <w:rFonts w:asciiTheme="minorHAnsi" w:hAnsiTheme="minorHAnsi" w:cstheme="minorHAnsi"/>
        </w:rPr>
        <w:t>Sachs 14</w:t>
      </w:r>
      <w:r w:rsidRPr="00054264">
        <w:rPr>
          <w:rFonts w:asciiTheme="minorHAnsi" w:hAnsiTheme="minorHAnsi" w:cs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B65644E" w14:textId="77777777" w:rsidR="00D8715D" w:rsidRPr="00054264" w:rsidRDefault="00D8715D" w:rsidP="00D8715D">
      <w:pPr>
        <w:rPr>
          <w:rFonts w:asciiTheme="minorHAnsi" w:hAnsiTheme="minorHAnsi" w:cstheme="minorHAnsi"/>
          <w:szCs w:val="20"/>
        </w:rPr>
      </w:pPr>
      <w:r w:rsidRPr="00054264">
        <w:rPr>
          <w:rStyle w:val="StyleUnderline"/>
          <w:rFonts w:asciiTheme="minorHAnsi" w:hAnsiTheme="minorHAnsi" w:cstheme="minorHAnsi"/>
          <w:szCs w:val="20"/>
          <w:highlight w:val="cyan"/>
        </w:rPr>
        <w:t>Ebola</w:t>
      </w:r>
      <w:r w:rsidRPr="00054264">
        <w:rPr>
          <w:rFonts w:asciiTheme="minorHAnsi" w:hAnsiTheme="minorHAnsi" w:cstheme="minorHAnsi"/>
          <w:szCs w:val="20"/>
          <w:u w:val="single"/>
        </w:rPr>
        <w:t xml:space="preserve"> is the latest of many</w:t>
      </w:r>
      <w:r w:rsidRPr="00054264">
        <w:rPr>
          <w:rFonts w:asciiTheme="minorHAnsi" w:hAnsiTheme="minorHAnsi" w:cstheme="minorHAnsi"/>
          <w:szCs w:val="20"/>
        </w:rPr>
        <w:t xml:space="preserve"> recent </w:t>
      </w:r>
      <w:r w:rsidRPr="00054264">
        <w:rPr>
          <w:rFonts w:asciiTheme="minorHAnsi" w:hAnsiTheme="minorHAnsi" w:cstheme="minorHAnsi"/>
          <w:szCs w:val="20"/>
          <w:highlight w:val="cyan"/>
          <w:u w:val="single"/>
        </w:rPr>
        <w:t>epidemics</w:t>
      </w:r>
      <w:r w:rsidRPr="00054264">
        <w:rPr>
          <w:rFonts w:asciiTheme="minorHAnsi" w:hAnsiTheme="minorHAnsi" w:cstheme="minorHAnsi"/>
          <w:szCs w:val="20"/>
        </w:rPr>
        <w:t xml:space="preserve">, also </w:t>
      </w:r>
      <w:r w:rsidRPr="00054264">
        <w:rPr>
          <w:rFonts w:asciiTheme="minorHAnsi" w:hAnsiTheme="minorHAnsi" w:cstheme="minorHAnsi"/>
          <w:szCs w:val="20"/>
          <w:highlight w:val="cyan"/>
          <w:u w:val="single"/>
        </w:rPr>
        <w:t>including</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highlight w:val="cyan"/>
        </w:rPr>
        <w:t>AIDS</w:t>
      </w:r>
      <w:r w:rsidRPr="00054264">
        <w:rPr>
          <w:rStyle w:val="StyleUnderline"/>
          <w:rFonts w:asciiTheme="minorHAnsi" w:hAnsiTheme="minorHAnsi" w:cstheme="minorHAnsi"/>
          <w:szCs w:val="20"/>
        </w:rPr>
        <w:t>, SARS, H1N1</w:t>
      </w:r>
      <w:r w:rsidRPr="00054264">
        <w:rPr>
          <w:rFonts w:asciiTheme="minorHAnsi" w:hAnsiTheme="minorHAnsi" w:cstheme="minorHAnsi"/>
          <w:szCs w:val="20"/>
          <w:u w:val="single"/>
        </w:rPr>
        <w:t xml:space="preserve"> </w:t>
      </w:r>
      <w:r w:rsidRPr="00054264">
        <w:rPr>
          <w:rFonts w:asciiTheme="minorHAnsi" w:hAnsiTheme="minorHAnsi" w:cstheme="minorHAnsi"/>
          <w:szCs w:val="20"/>
          <w:highlight w:val="cyan"/>
          <w:u w:val="single"/>
        </w:rPr>
        <w:t>flu</w:t>
      </w:r>
      <w:r w:rsidRPr="00054264">
        <w:rPr>
          <w:rFonts w:asciiTheme="minorHAnsi" w:hAnsiTheme="minorHAnsi" w:cstheme="minorHAnsi"/>
          <w:szCs w:val="20"/>
          <w:u w:val="single"/>
        </w:rPr>
        <w:t>, H7N9 flu</w:t>
      </w:r>
      <w:r w:rsidRPr="00054264">
        <w:rPr>
          <w:rFonts w:asciiTheme="minorHAnsi" w:hAnsiTheme="minorHAnsi" w:cstheme="minorHAnsi"/>
          <w:szCs w:val="20"/>
        </w:rPr>
        <w:t xml:space="preserve">, and others. AIDS is the deadliest of these killers, claiming nearly 36 million lives since 1981. Of course, </w:t>
      </w:r>
      <w:r w:rsidRPr="00054264">
        <w:rPr>
          <w:rStyle w:val="StyleUnderline"/>
          <w:rFonts w:asciiTheme="minorHAnsi" w:hAnsiTheme="minorHAnsi" w:cstheme="minorHAnsi"/>
          <w:szCs w:val="20"/>
          <w:highlight w:val="cyan"/>
        </w:rPr>
        <w:t xml:space="preserve">even </w:t>
      </w:r>
      <w:proofErr w:type="gramStart"/>
      <w:r w:rsidRPr="00054264">
        <w:rPr>
          <w:rStyle w:val="StyleUnderline"/>
          <w:rFonts w:asciiTheme="minorHAnsi" w:hAnsiTheme="minorHAnsi" w:cstheme="minorHAnsi"/>
          <w:szCs w:val="20"/>
          <w:highlight w:val="cyan"/>
        </w:rPr>
        <w:t>larger</w:t>
      </w:r>
      <w:proofErr w:type="gramEnd"/>
      <w:r w:rsidRPr="00054264">
        <w:rPr>
          <w:rFonts w:asciiTheme="minorHAnsi" w:hAnsiTheme="minorHAnsi" w:cstheme="minorHAnsi"/>
          <w:szCs w:val="20"/>
          <w:u w:val="single"/>
        </w:rPr>
        <w:t xml:space="preserve"> and more </w:t>
      </w:r>
      <w:r w:rsidRPr="00054264">
        <w:rPr>
          <w:rStyle w:val="Emphasis"/>
          <w:rFonts w:asciiTheme="minorHAnsi" w:hAnsiTheme="minorHAnsi" w:cstheme="minorHAnsi"/>
          <w:szCs w:val="20"/>
          <w:highlight w:val="cyan"/>
        </w:rPr>
        <w:t>sudden epidemics are possible</w:t>
      </w:r>
      <w:r w:rsidRPr="00054264">
        <w:rPr>
          <w:rFonts w:asciiTheme="minorHAnsi" w:hAnsiTheme="minorHAnsi" w:cstheme="minorHAnsi"/>
          <w:szCs w:val="20"/>
        </w:rPr>
        <w:t xml:space="preserve">, </w:t>
      </w:r>
      <w:r w:rsidRPr="00054264">
        <w:rPr>
          <w:rStyle w:val="StyleUnderline"/>
          <w:rFonts w:asciiTheme="minorHAnsi" w:hAnsiTheme="minorHAnsi" w:cstheme="minorHAnsi"/>
          <w:szCs w:val="20"/>
        </w:rPr>
        <w:t>such as the 1918 influenza</w:t>
      </w:r>
      <w:r w:rsidRPr="00054264">
        <w:rPr>
          <w:rFonts w:asciiTheme="minorHAnsi" w:hAnsiTheme="minorHAnsi" w:cstheme="minorHAnsi"/>
          <w:szCs w:val="20"/>
        </w:rPr>
        <w:t xml:space="preserve"> during World War I, </w:t>
      </w:r>
      <w:r w:rsidRPr="00054264">
        <w:rPr>
          <w:rStyle w:val="StyleUnderline"/>
          <w:rFonts w:asciiTheme="minorHAnsi" w:hAnsiTheme="minorHAnsi" w:cstheme="minorHAnsi"/>
          <w:szCs w:val="20"/>
        </w:rPr>
        <w:t xml:space="preserve">which </w:t>
      </w:r>
      <w:r w:rsidRPr="00054264">
        <w:rPr>
          <w:rStyle w:val="StyleUnderline"/>
          <w:rFonts w:asciiTheme="minorHAnsi" w:hAnsiTheme="minorHAnsi" w:cstheme="minorHAnsi"/>
          <w:szCs w:val="20"/>
          <w:highlight w:val="cyan"/>
        </w:rPr>
        <w:t>claimed</w:t>
      </w:r>
      <w:r w:rsidRPr="00054264">
        <w:rPr>
          <w:rFonts w:asciiTheme="minorHAnsi" w:hAnsiTheme="minorHAnsi" w:cstheme="minorHAnsi"/>
          <w:szCs w:val="20"/>
          <w:u w:val="single"/>
        </w:rPr>
        <w:t xml:space="preserve"> </w:t>
      </w:r>
      <w:r w:rsidRPr="00054264">
        <w:rPr>
          <w:rStyle w:val="Emphasis"/>
          <w:rFonts w:asciiTheme="minorHAnsi" w:hAnsiTheme="minorHAnsi" w:cstheme="minorHAnsi"/>
          <w:szCs w:val="20"/>
        </w:rPr>
        <w:t>50-</w:t>
      </w:r>
      <w:r w:rsidRPr="00054264">
        <w:rPr>
          <w:rStyle w:val="Emphasis"/>
          <w:rFonts w:asciiTheme="minorHAnsi" w:hAnsiTheme="minorHAnsi" w:cstheme="minorHAnsi"/>
          <w:szCs w:val="20"/>
          <w:highlight w:val="cyan"/>
        </w:rPr>
        <w:t>100</w:t>
      </w:r>
      <w:r w:rsidRPr="00054264">
        <w:rPr>
          <w:rStyle w:val="Emphasis"/>
          <w:rFonts w:asciiTheme="minorHAnsi" w:hAnsiTheme="minorHAnsi" w:cstheme="minorHAnsi"/>
          <w:szCs w:val="20"/>
        </w:rPr>
        <w:t xml:space="preserve"> </w:t>
      </w:r>
      <w:r w:rsidRPr="00054264">
        <w:rPr>
          <w:rStyle w:val="Emphasis"/>
          <w:rFonts w:asciiTheme="minorHAnsi" w:hAnsiTheme="minorHAnsi" w:cstheme="minorHAnsi"/>
          <w:szCs w:val="20"/>
          <w:highlight w:val="cyan"/>
        </w:rPr>
        <w:t>million lives</w:t>
      </w:r>
      <w:r w:rsidRPr="00054264">
        <w:rPr>
          <w:rFonts w:asciiTheme="minorHAnsi" w:hAnsiTheme="minorHAnsi" w:cstheme="minorHAnsi"/>
          <w:szCs w:val="20"/>
        </w:rPr>
        <w:t xml:space="preserve"> (far more than the war itself). And, though the 2003 SARS outbreak was contained, causing fewer than 1,000 deaths, the disease was on the verge of deeply disrupting several East Asian economies including China’s. </w:t>
      </w:r>
      <w:r w:rsidRPr="00054264">
        <w:rPr>
          <w:rFonts w:asciiTheme="minorHAnsi" w:hAnsiTheme="minorHAnsi" w:cstheme="minorHAnsi"/>
          <w:szCs w:val="20"/>
          <w:u w:val="single"/>
        </w:rPr>
        <w:t>There are four crucial facts to understand about</w:t>
      </w:r>
      <w:r w:rsidRPr="00054264">
        <w:rPr>
          <w:rFonts w:asciiTheme="minorHAnsi" w:hAnsiTheme="minorHAnsi" w:cstheme="minorHAnsi"/>
          <w:szCs w:val="20"/>
        </w:rPr>
        <w:t xml:space="preserve"> Ebola and the other </w:t>
      </w:r>
      <w:r w:rsidRPr="00054264">
        <w:rPr>
          <w:rFonts w:asciiTheme="minorHAnsi" w:hAnsiTheme="minorHAnsi" w:cstheme="minorHAnsi"/>
          <w:szCs w:val="20"/>
          <w:u w:val="single"/>
        </w:rPr>
        <w:t>epidemics</w:t>
      </w:r>
      <w:r w:rsidRPr="00054264">
        <w:rPr>
          <w:rFonts w:asciiTheme="minorHAnsi" w:hAnsiTheme="minorHAnsi" w:cstheme="minorHAnsi"/>
          <w:szCs w:val="20"/>
        </w:rPr>
        <w:t xml:space="preserve">. First, </w:t>
      </w:r>
      <w:r w:rsidRPr="00054264">
        <w:rPr>
          <w:rFonts w:asciiTheme="minorHAnsi" w:hAnsiTheme="minorHAnsi" w:cstheme="minorHAnsi"/>
          <w:szCs w:val="20"/>
          <w:highlight w:val="cyan"/>
          <w:u w:val="single"/>
        </w:rPr>
        <w:t>most emerging</w:t>
      </w:r>
      <w:r w:rsidRPr="00054264">
        <w:rPr>
          <w:rFonts w:asciiTheme="minorHAnsi" w:hAnsiTheme="minorHAnsi" w:cstheme="minorHAnsi"/>
          <w:szCs w:val="20"/>
          <w:u w:val="single"/>
        </w:rPr>
        <w:t xml:space="preserve"> infectious </w:t>
      </w:r>
      <w:r w:rsidRPr="00054264">
        <w:rPr>
          <w:rFonts w:asciiTheme="minorHAnsi" w:hAnsiTheme="minorHAnsi" w:cstheme="minorHAnsi"/>
          <w:szCs w:val="20"/>
          <w:highlight w:val="cyan"/>
          <w:u w:val="single"/>
        </w:rPr>
        <w:t>diseases</w:t>
      </w:r>
      <w:r w:rsidRPr="00054264">
        <w:rPr>
          <w:rFonts w:asciiTheme="minorHAnsi" w:hAnsiTheme="minorHAnsi" w:cstheme="minorHAnsi"/>
          <w:szCs w:val="20"/>
        </w:rPr>
        <w:t xml:space="preserve"> are zoonoses, meaning that they </w:t>
      </w:r>
      <w:r w:rsidRPr="00054264">
        <w:rPr>
          <w:rFonts w:asciiTheme="minorHAnsi" w:hAnsiTheme="minorHAnsi" w:cstheme="minorHAnsi"/>
          <w:szCs w:val="20"/>
          <w:u w:val="single"/>
        </w:rPr>
        <w:t>start in animal populations</w:t>
      </w:r>
      <w:r w:rsidRPr="00054264">
        <w:rPr>
          <w:rFonts w:asciiTheme="minorHAnsi" w:hAnsiTheme="minorHAnsi" w:cstheme="minorHAnsi"/>
          <w:szCs w:val="20"/>
        </w:rPr>
        <w:t xml:space="preserve">, sometimes </w:t>
      </w:r>
      <w:r w:rsidRPr="00054264">
        <w:rPr>
          <w:rFonts w:asciiTheme="minorHAnsi" w:hAnsiTheme="minorHAnsi" w:cstheme="minorHAnsi"/>
          <w:szCs w:val="20"/>
          <w:u w:val="single"/>
        </w:rPr>
        <w:t xml:space="preserve">with a genetic mutation that enables the </w:t>
      </w:r>
      <w:r w:rsidRPr="00054264">
        <w:rPr>
          <w:rFonts w:asciiTheme="minorHAnsi" w:hAnsiTheme="minorHAnsi" w:cstheme="minorHAnsi"/>
          <w:szCs w:val="20"/>
          <w:highlight w:val="cyan"/>
          <w:u w:val="single"/>
        </w:rPr>
        <w:t>jump to humans</w:t>
      </w:r>
      <w:r w:rsidRPr="00054264">
        <w:rPr>
          <w:rFonts w:asciiTheme="minorHAnsi" w:hAnsiTheme="minorHAnsi" w:cs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054264">
        <w:rPr>
          <w:rStyle w:val="Emphasis"/>
          <w:rFonts w:asciiTheme="minorHAnsi" w:hAnsiTheme="minorHAnsi" w:cstheme="minorHAnsi"/>
          <w:szCs w:val="20"/>
        </w:rPr>
        <w:t xml:space="preserve">New </w:t>
      </w:r>
      <w:r w:rsidRPr="00054264">
        <w:rPr>
          <w:rStyle w:val="Emphasis"/>
          <w:rFonts w:asciiTheme="minorHAnsi" w:hAnsiTheme="minorHAnsi" w:cstheme="minorHAnsi"/>
          <w:szCs w:val="20"/>
          <w:highlight w:val="cyan"/>
        </w:rPr>
        <w:t>zoonotic diseases are inevitable</w:t>
      </w:r>
      <w:r w:rsidRPr="00054264">
        <w:rPr>
          <w:rStyle w:val="StyleUnderline"/>
          <w:rFonts w:asciiTheme="minorHAnsi" w:hAnsiTheme="minorHAnsi" w:cstheme="minorHAnsi"/>
          <w:szCs w:val="20"/>
          <w:highlight w:val="cyan"/>
        </w:rPr>
        <w:t xml:space="preserve"> as humanity pushes into new ecosystems</w:t>
      </w:r>
      <w:r w:rsidRPr="00054264">
        <w:rPr>
          <w:rFonts w:asciiTheme="minorHAnsi" w:hAnsiTheme="minorHAnsi" w:cstheme="minorHAnsi"/>
          <w:szCs w:val="20"/>
        </w:rPr>
        <w:t xml:space="preserve"> (such as formerly remote forest regions); t</w:t>
      </w:r>
      <w:r w:rsidRPr="00054264">
        <w:rPr>
          <w:rFonts w:asciiTheme="minorHAnsi" w:hAnsiTheme="minorHAnsi" w:cstheme="minorHAnsi"/>
          <w:szCs w:val="20"/>
          <w:u w:val="single"/>
        </w:rPr>
        <w:t xml:space="preserve">he </w:t>
      </w:r>
      <w:r w:rsidRPr="00054264">
        <w:rPr>
          <w:rStyle w:val="StyleUnderline"/>
          <w:rFonts w:asciiTheme="minorHAnsi" w:hAnsiTheme="minorHAnsi" w:cstheme="minorHAnsi"/>
          <w:szCs w:val="20"/>
          <w:highlight w:val="cyan"/>
        </w:rPr>
        <w:t>food industry creates</w:t>
      </w:r>
      <w:r w:rsidRPr="00054264">
        <w:rPr>
          <w:rFonts w:asciiTheme="minorHAnsi" w:hAnsiTheme="minorHAnsi" w:cstheme="minorHAnsi"/>
          <w:szCs w:val="20"/>
          <w:u w:val="single"/>
        </w:rPr>
        <w:t xml:space="preserve"> more </w:t>
      </w:r>
      <w:r w:rsidRPr="00054264">
        <w:rPr>
          <w:rStyle w:val="StyleUnderline"/>
          <w:rFonts w:asciiTheme="minorHAnsi" w:hAnsiTheme="minorHAnsi" w:cstheme="minorHAnsi"/>
          <w:szCs w:val="20"/>
          <w:highlight w:val="cyan"/>
        </w:rPr>
        <w:t>conditions for genetic recombination</w:t>
      </w:r>
      <w:r w:rsidRPr="00054264">
        <w:rPr>
          <w:rStyle w:val="StyleUnderline"/>
          <w:rFonts w:asciiTheme="minorHAnsi" w:hAnsiTheme="minorHAnsi" w:cstheme="minorHAnsi"/>
          <w:szCs w:val="20"/>
        </w:rPr>
        <w:t>; and climate change scrambles natural habitats</w:t>
      </w:r>
      <w:r w:rsidRPr="00054264">
        <w:rPr>
          <w:rFonts w:asciiTheme="minorHAnsi" w:hAnsiTheme="minorHAnsi" w:cstheme="minorHAnsi"/>
          <w:szCs w:val="20"/>
          <w:u w:val="single"/>
        </w:rPr>
        <w:t xml:space="preserve"> and species interactions</w:t>
      </w:r>
      <w:r w:rsidRPr="00054264">
        <w:rPr>
          <w:rFonts w:asciiTheme="minorHAnsi" w:hAnsiTheme="minorHAnsi" w:cstheme="minorHAnsi"/>
          <w:szCs w:val="20"/>
        </w:rPr>
        <w:t xml:space="preserve">. Second, </w:t>
      </w:r>
      <w:r w:rsidRPr="00054264">
        <w:rPr>
          <w:rFonts w:asciiTheme="minorHAnsi" w:hAnsiTheme="minorHAnsi" w:cstheme="minorHAnsi"/>
          <w:szCs w:val="20"/>
          <w:highlight w:val="cyan"/>
          <w:u w:val="single"/>
        </w:rPr>
        <w:t>once a</w:t>
      </w:r>
      <w:r w:rsidRPr="00054264">
        <w:rPr>
          <w:rFonts w:asciiTheme="minorHAnsi" w:hAnsiTheme="minorHAnsi" w:cstheme="minorHAnsi"/>
          <w:szCs w:val="20"/>
          <w:u w:val="single"/>
        </w:rPr>
        <w:t xml:space="preserve"> new infectious </w:t>
      </w:r>
      <w:r w:rsidRPr="00054264">
        <w:rPr>
          <w:rFonts w:asciiTheme="minorHAnsi" w:hAnsiTheme="minorHAnsi" w:cstheme="minorHAnsi"/>
          <w:szCs w:val="20"/>
          <w:highlight w:val="cyan"/>
          <w:u w:val="single"/>
        </w:rPr>
        <w:t xml:space="preserve">disease appears, its </w:t>
      </w:r>
      <w:r w:rsidRPr="00054264">
        <w:rPr>
          <w:rStyle w:val="StyleUnderline"/>
          <w:rFonts w:asciiTheme="minorHAnsi" w:hAnsiTheme="minorHAnsi" w:cstheme="minorHAnsi"/>
          <w:szCs w:val="20"/>
          <w:highlight w:val="cyan"/>
        </w:rPr>
        <w:t>spread</w:t>
      </w:r>
      <w:r w:rsidRPr="00054264">
        <w:rPr>
          <w:rFonts w:asciiTheme="minorHAnsi" w:hAnsiTheme="minorHAnsi" w:cstheme="minorHAnsi"/>
          <w:szCs w:val="20"/>
        </w:rPr>
        <w:t xml:space="preserve"> through airlines, ships, megacities, and trade in animal products </w:t>
      </w:r>
      <w:r w:rsidRPr="00054264">
        <w:rPr>
          <w:rStyle w:val="StyleUnderline"/>
          <w:rFonts w:asciiTheme="minorHAnsi" w:hAnsiTheme="minorHAnsi" w:cstheme="minorHAnsi"/>
          <w:szCs w:val="20"/>
          <w:highlight w:val="cyan"/>
        </w:rPr>
        <w:t>is</w:t>
      </w:r>
      <w:r w:rsidRPr="00054264">
        <w:rPr>
          <w:rStyle w:val="StyleUnderline"/>
          <w:rFonts w:asciiTheme="minorHAnsi" w:hAnsiTheme="minorHAnsi" w:cstheme="minorHAnsi"/>
          <w:szCs w:val="20"/>
        </w:rPr>
        <w:t xml:space="preserve"> likely to be </w:t>
      </w:r>
      <w:r w:rsidRPr="00054264">
        <w:rPr>
          <w:rStyle w:val="Emphasis"/>
          <w:rFonts w:asciiTheme="minorHAnsi" w:hAnsiTheme="minorHAnsi" w:cstheme="minorHAnsi"/>
          <w:szCs w:val="20"/>
          <w:highlight w:val="cyan"/>
        </w:rPr>
        <w:t>extremely rapid</w:t>
      </w:r>
      <w:r w:rsidRPr="00054264">
        <w:rPr>
          <w:rFonts w:asciiTheme="minorHAnsi" w:hAnsiTheme="minorHAnsi" w:cstheme="minorHAnsi"/>
          <w:szCs w:val="20"/>
          <w:highlight w:val="cyan"/>
        </w:rPr>
        <w:t>.</w:t>
      </w:r>
      <w:r w:rsidRPr="00054264">
        <w:rPr>
          <w:rFonts w:asciiTheme="minorHAnsi" w:hAnsiTheme="minorHAnsi" w:cstheme="minorHAnsi"/>
          <w:szCs w:val="20"/>
        </w:rPr>
        <w:t xml:space="preserve"> </w:t>
      </w:r>
      <w:r w:rsidRPr="00054264">
        <w:rPr>
          <w:rFonts w:asciiTheme="minorHAnsi" w:hAnsiTheme="minorHAnsi" w:cs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054264">
        <w:rPr>
          <w:rFonts w:asciiTheme="minorHAnsi" w:hAnsiTheme="minorHAnsi" w:cs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054264">
        <w:rPr>
          <w:rFonts w:asciiTheme="minorHAnsi" w:hAnsiTheme="minorHAnsi" w:cstheme="minorHAnsi"/>
          <w:szCs w:val="20"/>
          <w:u w:val="single"/>
        </w:rPr>
        <w:t xml:space="preserve">the </w:t>
      </w:r>
      <w:r w:rsidRPr="00054264">
        <w:rPr>
          <w:rFonts w:asciiTheme="minorHAnsi" w:hAnsiTheme="minorHAnsi" w:cstheme="minorHAnsi"/>
          <w:szCs w:val="20"/>
          <w:highlight w:val="cyan"/>
          <w:u w:val="single"/>
        </w:rPr>
        <w:t>required</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rPr>
        <w:t>medical</w:t>
      </w:r>
      <w:r w:rsidRPr="00054264">
        <w:rPr>
          <w:rFonts w:asciiTheme="minorHAnsi" w:hAnsiTheme="minorHAnsi" w:cstheme="minorHAnsi"/>
          <w:szCs w:val="20"/>
          <w:u w:val="single"/>
        </w:rPr>
        <w:t xml:space="preserve"> </w:t>
      </w:r>
      <w:r w:rsidRPr="00054264">
        <w:rPr>
          <w:rFonts w:asciiTheme="minorHAnsi" w:hAnsiTheme="minorHAnsi" w:cstheme="minorHAnsi"/>
          <w:szCs w:val="20"/>
        </w:rPr>
        <w:t xml:space="preserve">responses, including diagnostic tools and effective medications and vaccines, inevitably </w:t>
      </w:r>
      <w:proofErr w:type="gramStart"/>
      <w:r w:rsidRPr="00054264">
        <w:rPr>
          <w:rFonts w:asciiTheme="minorHAnsi" w:hAnsiTheme="minorHAnsi" w:cstheme="minorHAnsi"/>
          <w:szCs w:val="20"/>
        </w:rPr>
        <w:t>lag behind</w:t>
      </w:r>
      <w:proofErr w:type="gramEnd"/>
      <w:r w:rsidRPr="00054264">
        <w:rPr>
          <w:rFonts w:asciiTheme="minorHAnsi" w:hAnsiTheme="minorHAnsi" w:cstheme="minorHAnsi"/>
          <w:szCs w:val="20"/>
        </w:rPr>
        <w:t xml:space="preserve"> the emerging diseases. In any event, such </w:t>
      </w:r>
      <w:r w:rsidRPr="00054264">
        <w:rPr>
          <w:rStyle w:val="StyleUnderline"/>
          <w:rFonts w:asciiTheme="minorHAnsi" w:hAnsiTheme="minorHAnsi" w:cstheme="minorHAnsi"/>
          <w:szCs w:val="20"/>
          <w:highlight w:val="cyan"/>
        </w:rPr>
        <w:t>tools must be</w:t>
      </w:r>
      <w:r w:rsidRPr="00054264">
        <w:rPr>
          <w:rStyle w:val="StyleUnderline"/>
          <w:rFonts w:asciiTheme="minorHAnsi" w:hAnsiTheme="minorHAnsi" w:cstheme="minorHAnsi"/>
          <w:szCs w:val="20"/>
        </w:rPr>
        <w:t xml:space="preserve"> </w:t>
      </w:r>
      <w:r w:rsidRPr="00054264">
        <w:rPr>
          <w:rStyle w:val="Emphasis"/>
          <w:rFonts w:asciiTheme="minorHAnsi" w:hAnsiTheme="minorHAnsi" w:cstheme="minorHAnsi"/>
          <w:szCs w:val="20"/>
        </w:rPr>
        <w:t xml:space="preserve">continually </w:t>
      </w:r>
      <w:r w:rsidRPr="00054264">
        <w:rPr>
          <w:rStyle w:val="Emphasis"/>
          <w:rFonts w:asciiTheme="minorHAnsi" w:hAnsiTheme="minorHAnsi" w:cstheme="minorHAnsi"/>
          <w:szCs w:val="20"/>
          <w:highlight w:val="cyan"/>
        </w:rPr>
        <w:t>replenished</w:t>
      </w:r>
      <w:r w:rsidRPr="00054264">
        <w:rPr>
          <w:rStyle w:val="StyleUnderline"/>
          <w:rFonts w:asciiTheme="minorHAnsi" w:hAnsiTheme="minorHAnsi" w:cstheme="minorHAnsi"/>
          <w:szCs w:val="20"/>
        </w:rPr>
        <w:t xml:space="preserve">. </w:t>
      </w:r>
      <w:r w:rsidRPr="00054264">
        <w:rPr>
          <w:rStyle w:val="StyleUnderline"/>
          <w:rFonts w:asciiTheme="minorHAnsi" w:hAnsiTheme="minorHAnsi" w:cstheme="minorHAnsi"/>
          <w:szCs w:val="20"/>
          <w:highlight w:val="cyan"/>
        </w:rPr>
        <w:t xml:space="preserve">This requires </w:t>
      </w:r>
      <w:r w:rsidRPr="00054264">
        <w:rPr>
          <w:rStyle w:val="Emphasis"/>
          <w:rFonts w:asciiTheme="minorHAnsi" w:hAnsiTheme="minorHAnsi" w:cstheme="minorHAnsi"/>
          <w:szCs w:val="20"/>
          <w:highlight w:val="cyan"/>
        </w:rPr>
        <w:t>cutting-edge biotech</w:t>
      </w:r>
      <w:r w:rsidRPr="00054264">
        <w:rPr>
          <w:rFonts w:asciiTheme="minorHAnsi" w:hAnsiTheme="minorHAnsi" w:cstheme="minorHAnsi"/>
          <w:szCs w:val="20"/>
          <w:highlight w:val="cyan"/>
          <w:u w:val="single"/>
        </w:rPr>
        <w:t>nology, immunology, and</w:t>
      </w:r>
      <w:r w:rsidRPr="00054264">
        <w:rPr>
          <w:rFonts w:asciiTheme="minorHAnsi" w:hAnsiTheme="minorHAnsi" w:cstheme="minorHAnsi"/>
          <w:szCs w:val="20"/>
        </w:rPr>
        <w:t xml:space="preserve"> ultimately </w:t>
      </w:r>
      <w:r w:rsidRPr="00054264">
        <w:rPr>
          <w:rFonts w:asciiTheme="minorHAnsi" w:hAnsiTheme="minorHAnsi" w:cstheme="minorHAnsi"/>
          <w:szCs w:val="20"/>
          <w:highlight w:val="cyan"/>
          <w:u w:val="single"/>
        </w:rPr>
        <w:t xml:space="preserve">bioengineering </w:t>
      </w:r>
      <w:r w:rsidRPr="00054264">
        <w:rPr>
          <w:rStyle w:val="StyleUnderline"/>
          <w:rFonts w:asciiTheme="minorHAnsi" w:hAnsiTheme="minorHAnsi" w:cstheme="minorHAnsi"/>
          <w:szCs w:val="20"/>
          <w:highlight w:val="cyan"/>
        </w:rPr>
        <w:t>to create</w:t>
      </w:r>
      <w:r w:rsidRPr="00054264">
        <w:rPr>
          <w:rFonts w:asciiTheme="minorHAnsi" w:hAnsiTheme="minorHAnsi" w:cstheme="minorHAnsi"/>
          <w:szCs w:val="20"/>
          <w:highlight w:val="cyan"/>
          <w:u w:val="single"/>
        </w:rPr>
        <w:t xml:space="preserve"> large-scale</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rPr>
        <w:t xml:space="preserve">industrial </w:t>
      </w:r>
      <w:r w:rsidRPr="00054264">
        <w:rPr>
          <w:rStyle w:val="StyleUnderline"/>
          <w:rFonts w:asciiTheme="minorHAnsi" w:hAnsiTheme="minorHAnsi" w:cstheme="minorHAnsi"/>
          <w:szCs w:val="20"/>
          <w:highlight w:val="cyan"/>
        </w:rPr>
        <w:t>responses</w:t>
      </w:r>
      <w:r w:rsidRPr="00054264">
        <w:rPr>
          <w:rFonts w:asciiTheme="minorHAnsi" w:hAnsiTheme="minorHAnsi" w:cstheme="minorHAnsi"/>
          <w:szCs w:val="20"/>
        </w:rPr>
        <w:t xml:space="preserve"> (</w:t>
      </w:r>
      <w:r w:rsidRPr="00054264">
        <w:rPr>
          <w:rStyle w:val="Emphasis"/>
          <w:rFonts w:asciiTheme="minorHAnsi" w:hAnsiTheme="minorHAnsi" w:cstheme="minorHAnsi"/>
          <w:highlight w:val="cyan"/>
        </w:rPr>
        <w:t>such as</w:t>
      </w:r>
      <w:r w:rsidRPr="00054264">
        <w:rPr>
          <w:rStyle w:val="Emphasis"/>
          <w:rFonts w:asciiTheme="minorHAnsi" w:hAnsiTheme="minorHAnsi" w:cstheme="minorHAnsi"/>
        </w:rPr>
        <w:t xml:space="preserve"> millions of doses of </w:t>
      </w:r>
      <w:r w:rsidRPr="00054264">
        <w:rPr>
          <w:rStyle w:val="Emphasis"/>
          <w:rFonts w:asciiTheme="minorHAnsi" w:hAnsiTheme="minorHAnsi" w:cstheme="minorHAnsi"/>
          <w:highlight w:val="cyan"/>
        </w:rPr>
        <w:t>vaccines</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or medicines</w:t>
      </w:r>
      <w:r w:rsidRPr="00054264">
        <w:rPr>
          <w:rFonts w:asciiTheme="minorHAnsi" w:hAnsiTheme="minorHAnsi" w:cs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054264">
        <w:rPr>
          <w:rFonts w:asciiTheme="minorHAnsi" w:hAnsiTheme="minorHAnsi" w:cstheme="minorHAnsi"/>
        </w:rPr>
        <w:t>scale. Yet each breakthrough inevitably leads to the pathogen’s mutation, rendering</w:t>
      </w:r>
      <w:r w:rsidRPr="00054264">
        <w:rPr>
          <w:rFonts w:asciiTheme="minorHAnsi" w:hAnsiTheme="minorHAnsi" w:cstheme="minorHAnsi"/>
          <w:szCs w:val="20"/>
        </w:rPr>
        <w:t xml:space="preserve"> previous treatments less effective. </w:t>
      </w:r>
      <w:r w:rsidRPr="00054264">
        <w:rPr>
          <w:rStyle w:val="StyleUnderline"/>
          <w:rFonts w:asciiTheme="minorHAnsi" w:hAnsiTheme="minorHAnsi" w:cstheme="minorHAnsi"/>
          <w:szCs w:val="20"/>
        </w:rPr>
        <w:t xml:space="preserve">There is no ultimate victory, only a </w:t>
      </w:r>
      <w:r w:rsidRPr="00054264">
        <w:rPr>
          <w:rStyle w:val="Emphasis"/>
          <w:rFonts w:asciiTheme="minorHAnsi" w:hAnsiTheme="minorHAnsi" w:cstheme="minorHAnsi"/>
          <w:szCs w:val="20"/>
        </w:rPr>
        <w:t>constant arms race</w:t>
      </w:r>
      <w:r w:rsidRPr="00054264">
        <w:rPr>
          <w:rFonts w:asciiTheme="minorHAnsi" w:hAnsiTheme="minorHAnsi" w:cstheme="minorHAnsi"/>
          <w:szCs w:val="20"/>
          <w:u w:val="single"/>
        </w:rPr>
        <w:t xml:space="preserve"> between humanity and disease-causing agents</w:t>
      </w:r>
      <w:r w:rsidRPr="00054264">
        <w:rPr>
          <w:rFonts w:asciiTheme="minorHAnsi" w:hAnsiTheme="minorHAnsi" w:cstheme="minorHAnsi"/>
          <w:szCs w:val="20"/>
        </w:rPr>
        <w:t>.</w:t>
      </w:r>
    </w:p>
    <w:p w14:paraId="4BC5BCD5" w14:textId="77777777" w:rsidR="00D8715D" w:rsidRPr="00054264" w:rsidRDefault="00D8715D" w:rsidP="00D8715D">
      <w:pPr>
        <w:rPr>
          <w:rFonts w:asciiTheme="minorHAnsi" w:hAnsiTheme="minorHAnsi" w:cstheme="minorHAnsi"/>
        </w:rPr>
      </w:pPr>
    </w:p>
    <w:p w14:paraId="7BEA0F91"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lastRenderedPageBreak/>
        <w:t>[2] Pharma is key to biotech</w:t>
      </w:r>
    </w:p>
    <w:p w14:paraId="5D6425DC" w14:textId="77777777" w:rsidR="00D8715D" w:rsidRPr="00054264" w:rsidRDefault="00D8715D" w:rsidP="00D8715D">
      <w:pPr>
        <w:rPr>
          <w:rFonts w:asciiTheme="minorHAnsi" w:hAnsiTheme="minorHAnsi" w:cstheme="minorHAnsi"/>
        </w:rPr>
      </w:pPr>
      <w:r w:rsidRPr="00054264">
        <w:rPr>
          <w:rFonts w:asciiTheme="minorHAnsi" w:hAnsiTheme="minorHAnsi" w:cstheme="minorHAnsi"/>
        </w:rPr>
        <w:t xml:space="preserve">Garth JS </w:t>
      </w:r>
      <w:r w:rsidRPr="00054264">
        <w:rPr>
          <w:rStyle w:val="Style13ptBold"/>
          <w:rFonts w:asciiTheme="minorHAnsi" w:hAnsiTheme="minorHAnsi" w:cstheme="minorHAnsi"/>
        </w:rPr>
        <w:t>Cooper 6</w:t>
      </w:r>
      <w:r w:rsidRPr="00054264">
        <w:rPr>
          <w:rFonts w:asciiTheme="minorHAnsi" w:hAnsiTheme="minorHAnsi" w:cstheme="minorHAnsi"/>
        </w:rPr>
        <w:t xml:space="preserve">, independent medical scientist at the University of Auckland, “Fates Intertwined,” March 2006,  </w:t>
      </w:r>
      <w:hyperlink r:id="rId10" w:history="1">
        <w:r w:rsidRPr="00054264">
          <w:rPr>
            <w:rStyle w:val="Hyperlink"/>
            <w:rFonts w:asciiTheme="minorHAnsi" w:hAnsiTheme="minorHAnsi" w:cstheme="minorHAnsi"/>
          </w:rPr>
          <w:t>https://library.wur.nl/WebQuery/file/cogem/cogem_t4505194e_001.pdf</w:t>
        </w:r>
      </w:hyperlink>
    </w:p>
    <w:p w14:paraId="660D503F" w14:textId="77777777" w:rsidR="00D8715D" w:rsidRPr="00054264" w:rsidRDefault="00D8715D" w:rsidP="00D8715D">
      <w:pPr>
        <w:rPr>
          <w:rFonts w:asciiTheme="minorHAnsi" w:hAnsiTheme="minorHAnsi" w:cstheme="minorHAnsi"/>
        </w:rPr>
      </w:pPr>
      <w:r w:rsidRPr="00054264">
        <w:rPr>
          <w:rStyle w:val="Emphasis"/>
          <w:rFonts w:asciiTheme="minorHAnsi" w:hAnsiTheme="minorHAnsi" w:cstheme="minorHAnsi"/>
          <w:highlight w:val="cyan"/>
        </w:rPr>
        <w:t>Biotech</w:t>
      </w:r>
      <w:r w:rsidRPr="00054264">
        <w:rPr>
          <w:rStyle w:val="Emphasis"/>
          <w:rFonts w:asciiTheme="minorHAnsi" w:hAnsiTheme="minorHAnsi" w:cstheme="minorHAnsi"/>
        </w:rPr>
        <w:t>nology</w:t>
      </w:r>
      <w:r w:rsidRPr="00054264">
        <w:rPr>
          <w:rStyle w:val="Emphasis"/>
          <w:rFonts w:asciiTheme="minorHAnsi" w:hAnsiTheme="minorHAnsi" w:cstheme="minorHAnsi"/>
          <w:highlight w:val="cyan"/>
        </w:rPr>
        <w:t xml:space="preserve"> and pharmaceuticals are </w:t>
      </w:r>
      <w:r w:rsidRPr="00054264">
        <w:rPr>
          <w:rStyle w:val="Emphasis"/>
          <w:rFonts w:asciiTheme="minorHAnsi" w:hAnsiTheme="minorHAnsi" w:cstheme="minorHAnsi"/>
        </w:rPr>
        <w:t xml:space="preserve">inextricably </w:t>
      </w:r>
      <w:r w:rsidRPr="00054264">
        <w:rPr>
          <w:rStyle w:val="Emphasis"/>
          <w:rFonts w:asciiTheme="minorHAnsi" w:hAnsiTheme="minorHAnsi" w:cstheme="minorHAnsi"/>
          <w:highlight w:val="cyan"/>
        </w:rPr>
        <w:t>intertwined</w:t>
      </w:r>
      <w:r w:rsidRPr="00054264">
        <w:rPr>
          <w:rFonts w:asciiTheme="minorHAnsi" w:hAnsiTheme="minorHAnsi" w:cstheme="minorHAnsi"/>
        </w:rPr>
        <w:t xml:space="preserve">. </w:t>
      </w:r>
      <w:r w:rsidRPr="00054264">
        <w:rPr>
          <w:rStyle w:val="StyleUnderline"/>
          <w:rFonts w:asciiTheme="minorHAnsi" w:hAnsiTheme="minorHAnsi" w:cstheme="minorHAnsi"/>
        </w:rPr>
        <w:t xml:space="preserve">Although biotech companies often </w:t>
      </w:r>
      <w:r w:rsidRPr="00054264">
        <w:rPr>
          <w:rStyle w:val="Emphasis"/>
          <w:rFonts w:asciiTheme="minorHAnsi" w:hAnsiTheme="minorHAnsi" w:cstheme="minorHAnsi"/>
          <w:highlight w:val="cyan"/>
        </w:rPr>
        <w:t>rely upon</w:t>
      </w:r>
      <w:r w:rsidRPr="00054264">
        <w:rPr>
          <w:rStyle w:val="StyleUnderline"/>
          <w:rFonts w:asciiTheme="minorHAnsi" w:hAnsiTheme="minorHAnsi" w:cstheme="minorHAnsi"/>
        </w:rPr>
        <w:t xml:space="preserve"> the resources of larger </w:t>
      </w:r>
      <w:r w:rsidRPr="00054264">
        <w:rPr>
          <w:rStyle w:val="StyleUnderline"/>
          <w:rFonts w:asciiTheme="minorHAnsi" w:hAnsiTheme="minorHAnsi" w:cstheme="minorHAnsi"/>
          <w:highlight w:val="cyan"/>
        </w:rPr>
        <w:t>pharma companies</w:t>
      </w:r>
      <w:r w:rsidRPr="00054264">
        <w:rPr>
          <w:rStyle w:val="StyleUnderline"/>
          <w:rFonts w:asciiTheme="minorHAnsi" w:hAnsiTheme="minorHAnsi" w:cstheme="minorHAnsi"/>
        </w:rPr>
        <w:t xml:space="preserve">, the converse is also true. Among other things, </w:t>
      </w:r>
      <w:proofErr w:type="spellStart"/>
      <w:r w:rsidRPr="00054264">
        <w:rPr>
          <w:rStyle w:val="StyleUnderline"/>
          <w:rFonts w:asciiTheme="minorHAnsi" w:hAnsiTheme="minorHAnsi" w:cstheme="minorHAnsi"/>
        </w:rPr>
        <w:t>biotechs</w:t>
      </w:r>
      <w:proofErr w:type="spell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 xml:space="preserve">require funding, validation, </w:t>
      </w:r>
      <w:r w:rsidRPr="00054264">
        <w:rPr>
          <w:rStyle w:val="StyleUnderline"/>
          <w:rFonts w:asciiTheme="minorHAnsi" w:hAnsiTheme="minorHAnsi" w:cstheme="minorHAnsi"/>
        </w:rPr>
        <w:t xml:space="preserve">and </w:t>
      </w:r>
      <w:r w:rsidRPr="00054264">
        <w:rPr>
          <w:rStyle w:val="StyleUnderline"/>
          <w:rFonts w:asciiTheme="minorHAnsi" w:hAnsiTheme="minorHAnsi" w:cstheme="minorHAnsi"/>
          <w:highlight w:val="cyan"/>
        </w:rPr>
        <w:t xml:space="preserve">access to expertise </w:t>
      </w:r>
      <w:r w:rsidRPr="00054264">
        <w:rPr>
          <w:rStyle w:val="StyleUnderline"/>
          <w:rFonts w:asciiTheme="minorHAnsi" w:hAnsiTheme="minorHAnsi" w:cstheme="minorHAnsi"/>
        </w:rPr>
        <w:t xml:space="preserve">and </w:t>
      </w:r>
      <w:r w:rsidRPr="00054264">
        <w:rPr>
          <w:rStyle w:val="StyleUnderline"/>
          <w:rFonts w:asciiTheme="minorHAnsi" w:hAnsiTheme="minorHAnsi" w:cstheme="minorHAnsi"/>
          <w:highlight w:val="cyan"/>
        </w:rPr>
        <w:t>markets</w:t>
      </w:r>
      <w:r w:rsidRPr="00054264">
        <w:rPr>
          <w:rFonts w:asciiTheme="minorHAnsi" w:hAnsiTheme="minorHAnsi" w:cstheme="minorHAnsi"/>
        </w:rPr>
        <w:t xml:space="preserve">. Big pharma continues to need ideas and products, and places to outsource risk.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pharmaceutical industry faces </w:t>
      </w:r>
      <w:r w:rsidRPr="00054264">
        <w:rPr>
          <w:rStyle w:val="Emphasis"/>
          <w:rFonts w:asciiTheme="minorHAnsi" w:hAnsiTheme="minorHAnsi" w:cstheme="minorHAnsi"/>
          <w:highlight w:val="cyan"/>
        </w:rPr>
        <w:t xml:space="preserve">uncertainties driven by falling innovation </w:t>
      </w:r>
      <w:r w:rsidRPr="00054264">
        <w:rPr>
          <w:rStyle w:val="StyleUnderline"/>
          <w:rFonts w:asciiTheme="minorHAnsi" w:hAnsiTheme="minorHAnsi" w:cstheme="minorHAnsi"/>
        </w:rPr>
        <w:t xml:space="preserve">1,2, its relevance to reducing the global burden of </w:t>
      </w:r>
      <w:proofErr w:type="gramStart"/>
      <w:r w:rsidRPr="00054264">
        <w:rPr>
          <w:rStyle w:val="StyleUnderline"/>
          <w:rFonts w:asciiTheme="minorHAnsi" w:hAnsiTheme="minorHAnsi" w:cstheme="minorHAnsi"/>
        </w:rPr>
        <w:t>disease ,</w:t>
      </w:r>
      <w:proofErr w:type="gramEnd"/>
      <w:r w:rsidRPr="00054264">
        <w:rPr>
          <w:rStyle w:val="StyleUnderline"/>
          <w:rFonts w:asciiTheme="minorHAnsi" w:hAnsiTheme="minorHAnsi" w:cstheme="minorHAnsi"/>
        </w:rPr>
        <w:t xml:space="preserve"> and the equity of access to its products3. If </w:t>
      </w:r>
      <w:proofErr w:type="spellStart"/>
      <w:r w:rsidRPr="00054264">
        <w:rPr>
          <w:rStyle w:val="StyleUnderline"/>
          <w:rFonts w:asciiTheme="minorHAnsi" w:hAnsiTheme="minorHAnsi" w:cstheme="minorHAnsi"/>
        </w:rPr>
        <w:t>biotechs</w:t>
      </w:r>
      <w:proofErr w:type="spellEnd"/>
      <w:r w:rsidRPr="00054264">
        <w:rPr>
          <w:rStyle w:val="StyleUnderline"/>
          <w:rFonts w:asciiTheme="minorHAnsi" w:hAnsiTheme="minorHAnsi" w:cstheme="minorHAnsi"/>
        </w:rPr>
        <w:t xml:space="preserve"> are not embraced by pharma—they cannot be copied —then as </w:t>
      </w:r>
      <w:proofErr w:type="gramStart"/>
      <w:r w:rsidRPr="00054264">
        <w:rPr>
          <w:rStyle w:val="StyleUnderline"/>
          <w:rFonts w:asciiTheme="minorHAnsi" w:hAnsiTheme="minorHAnsi" w:cstheme="minorHAnsi"/>
        </w:rPr>
        <w:t>competitors</w:t>
      </w:r>
      <w:proofErr w:type="gramEnd"/>
      <w:r w:rsidRPr="00054264">
        <w:rPr>
          <w:rStyle w:val="StyleUnderline"/>
          <w:rFonts w:asciiTheme="minorHAnsi" w:hAnsiTheme="minorHAnsi" w:cstheme="minorHAnsi"/>
        </w:rPr>
        <w:t xml:space="preserve"> they will increasingly come to dominate the industrial nexus. The </w:t>
      </w:r>
      <w:r w:rsidRPr="00054264">
        <w:rPr>
          <w:rStyle w:val="Emphasis"/>
          <w:rFonts w:asciiTheme="minorHAnsi" w:hAnsiTheme="minorHAnsi" w:cstheme="minorHAnsi"/>
          <w:highlight w:val="cyan"/>
        </w:rPr>
        <w:t>issues of both industries need to be addressed together</w:t>
      </w:r>
      <w:r w:rsidRPr="00054264">
        <w:rPr>
          <w:rFonts w:asciiTheme="minorHAnsi" w:hAnsiTheme="minorHAnsi" w:cstheme="minorHAnsi"/>
        </w:rPr>
        <w:t xml:space="preserve">. </w:t>
      </w:r>
      <w:r w:rsidRPr="00054264">
        <w:rPr>
          <w:rStyle w:val="StyleUnderline"/>
          <w:rFonts w:asciiTheme="minorHAnsi" w:hAnsiTheme="minorHAnsi" w:cstheme="minorHAnsi"/>
        </w:rPr>
        <w:t xml:space="preserve">Apart, </w:t>
      </w:r>
      <w:r w:rsidRPr="00054264">
        <w:rPr>
          <w:rStyle w:val="StyleUnderline"/>
          <w:rFonts w:asciiTheme="minorHAnsi" w:hAnsiTheme="minorHAnsi" w:cstheme="minorHAnsi"/>
          <w:highlight w:val="cyan"/>
        </w:rPr>
        <w:t>biotech and pharma will continue to struggle</w:t>
      </w:r>
      <w:r w:rsidRPr="00054264">
        <w:rPr>
          <w:rStyle w:val="StyleUnderline"/>
          <w:rFonts w:asciiTheme="minorHAnsi" w:hAnsiTheme="minorHAnsi" w:cstheme="minorHAnsi"/>
        </w:rPr>
        <w:t xml:space="preserve"> with the self-determining issues that they currently confront</w:t>
      </w:r>
      <w:r w:rsidRPr="00054264">
        <w:rPr>
          <w:rFonts w:asciiTheme="minorHAnsi" w:hAnsiTheme="minorHAnsi" w:cstheme="minorHAnsi"/>
        </w:rPr>
        <w:t xml:space="preserve">. Working together, the fabric of these industries will be </w:t>
      </w:r>
      <w:proofErr w:type="gramStart"/>
      <w:r w:rsidRPr="00054264">
        <w:rPr>
          <w:rFonts w:asciiTheme="minorHAnsi" w:hAnsiTheme="minorHAnsi" w:cstheme="minorHAnsi"/>
        </w:rPr>
        <w:t>transformed</w:t>
      </w:r>
      <w:proofErr w:type="gramEnd"/>
      <w:r w:rsidRPr="00054264">
        <w:rPr>
          <w:rFonts w:asciiTheme="minorHAnsi" w:hAnsiTheme="minorHAnsi" w:cstheme="minorHAnsi"/>
        </w:rPr>
        <w:t xml:space="preserve"> and the world of human therapeutics will flourish. </w:t>
      </w:r>
    </w:p>
    <w:p w14:paraId="27CC6D3C" w14:textId="77777777" w:rsidR="00D8715D" w:rsidRPr="00054264" w:rsidRDefault="00D8715D" w:rsidP="00D8715D">
      <w:pPr>
        <w:rPr>
          <w:rFonts w:asciiTheme="minorHAnsi" w:hAnsiTheme="minorHAnsi" w:cstheme="minorHAnsi"/>
        </w:rPr>
      </w:pPr>
    </w:p>
    <w:p w14:paraId="6887634C"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Biotech collapse wrecks the economy</w:t>
      </w:r>
    </w:p>
    <w:p w14:paraId="2CF945E8" w14:textId="77777777" w:rsidR="00D8715D" w:rsidRPr="00054264" w:rsidRDefault="00D8715D" w:rsidP="00D8715D">
      <w:pPr>
        <w:rPr>
          <w:rFonts w:asciiTheme="minorHAnsi" w:hAnsiTheme="minorHAnsi" w:cstheme="minorHAnsi"/>
          <w:b/>
          <w:bCs/>
          <w:sz w:val="26"/>
        </w:rPr>
      </w:pPr>
      <w:r w:rsidRPr="00054264">
        <w:rPr>
          <w:rStyle w:val="Style13ptBold"/>
          <w:rFonts w:asciiTheme="minorHAnsi" w:hAnsiTheme="minorHAnsi" w:cstheme="minorHAnsi"/>
        </w:rPr>
        <w:t xml:space="preserve">Carlson 16, </w:t>
      </w:r>
      <w:r w:rsidRPr="00054264">
        <w:rPr>
          <w:rFonts w:asciiTheme="minorHAnsi" w:hAnsiTheme="minorHAnsi" w:cstheme="minorHAnsi"/>
        </w:rPr>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71FBB350" w14:textId="77777777" w:rsidR="00D8715D" w:rsidRPr="00054264" w:rsidRDefault="00D8715D" w:rsidP="00D8715D">
      <w:pPr>
        <w:rPr>
          <w:rFonts w:asciiTheme="minorHAnsi" w:hAnsiTheme="minorHAnsi" w:cstheme="minorHAnsi"/>
          <w:sz w:val="16"/>
        </w:rPr>
      </w:pPr>
      <w:r w:rsidRPr="00054264">
        <w:rPr>
          <w:rStyle w:val="StyleUnderline"/>
          <w:rFonts w:asciiTheme="minorHAnsi" w:hAnsiTheme="minorHAnsi" w:cstheme="minorHAnsi"/>
          <w:highlight w:val="cyan"/>
        </w:rPr>
        <w:t>Biotech is</w:t>
      </w:r>
      <w:r w:rsidRPr="00054264">
        <w:rPr>
          <w:rStyle w:val="StyleUnderline"/>
          <w:rFonts w:asciiTheme="minorHAnsi" w:hAnsiTheme="minorHAnsi" w:cstheme="minorHAnsi"/>
        </w:rPr>
        <w:t xml:space="preserve"> now </w:t>
      </w:r>
      <w:r w:rsidRPr="00054264">
        <w:rPr>
          <w:rStyle w:val="StyleUnderline"/>
          <w:rFonts w:asciiTheme="minorHAnsi" w:hAnsiTheme="minorHAnsi" w:cstheme="minorHAnsi"/>
          <w:highlight w:val="cyan"/>
        </w:rPr>
        <w:t xml:space="preserve">a </w:t>
      </w:r>
      <w:r w:rsidRPr="00054264">
        <w:rPr>
          <w:rStyle w:val="Emphasis"/>
          <w:rFonts w:asciiTheme="minorHAnsi" w:hAnsiTheme="minorHAnsi" w:cstheme="minorHAnsi"/>
          <w:highlight w:val="cyan"/>
        </w:rPr>
        <w:t>major contributor to the US economy</w:t>
      </w:r>
      <w:r w:rsidRPr="00054264">
        <w:rPr>
          <w:rFonts w:asciiTheme="minorHAnsi" w:hAnsiTheme="minorHAnsi" w:cstheme="minorHAnsi"/>
          <w:sz w:val="16"/>
        </w:rPr>
        <w:t xml:space="preserve">. When considered as an </w:t>
      </w:r>
      <w:proofErr w:type="gramStart"/>
      <w:r w:rsidRPr="00054264">
        <w:rPr>
          <w:rFonts w:asciiTheme="minorHAnsi" w:hAnsiTheme="minorHAnsi" w:cstheme="minorHAnsi"/>
          <w:sz w:val="16"/>
        </w:rPr>
        <w:t xml:space="preserve">industry in itself, </w:t>
      </w:r>
      <w:r w:rsidRPr="00054264">
        <w:rPr>
          <w:rStyle w:val="StyleUnderline"/>
          <w:rFonts w:asciiTheme="minorHAnsi" w:hAnsiTheme="minorHAnsi" w:cstheme="minorHAnsi"/>
        </w:rPr>
        <w:t>biotech</w:t>
      </w:r>
      <w:proofErr w:type="gramEnd"/>
      <w:r w:rsidRPr="00054264">
        <w:rPr>
          <w:rStyle w:val="StyleUnderline"/>
          <w:rFonts w:asciiTheme="minorHAnsi" w:hAnsiTheme="minorHAnsi" w:cstheme="minorHAnsi"/>
        </w:rPr>
        <w:t xml:space="preserve"> and its economic impact </w:t>
      </w:r>
      <w:r w:rsidRPr="00054264">
        <w:rPr>
          <w:rStyle w:val="Emphasis"/>
          <w:rFonts w:asciiTheme="minorHAnsi" w:hAnsiTheme="minorHAnsi" w:cstheme="minorHAnsi"/>
          <w:highlight w:val="cyan"/>
        </w:rPr>
        <w:t>rivals mining, utilities, chemicals and computing</w:t>
      </w:r>
      <w:r w:rsidRPr="00054264">
        <w:rPr>
          <w:rStyle w:val="Emphasis"/>
          <w:rFonts w:asciiTheme="minorHAnsi" w:hAnsiTheme="minorHAnsi" w:cstheme="minorHAnsi"/>
        </w:rPr>
        <w:t xml:space="preserve"> and electronics</w:t>
      </w:r>
      <w:r w:rsidRPr="00054264">
        <w:rPr>
          <w:rFonts w:asciiTheme="minorHAnsi" w:hAnsiTheme="minorHAnsi" w:cstheme="minorHAnsi"/>
          <w:sz w:val="16"/>
        </w:rPr>
        <w:t xml:space="preserve">. Internationally, at least </w:t>
      </w:r>
      <w:r w:rsidRPr="00054264">
        <w:rPr>
          <w:rStyle w:val="StyleUnderline"/>
          <w:rFonts w:asciiTheme="minorHAnsi" w:hAnsiTheme="minorHAnsi" w:cstheme="minorHAnsi"/>
        </w:rPr>
        <w:t xml:space="preserve">20 </w:t>
      </w:r>
      <w:r w:rsidRPr="00054264">
        <w:rPr>
          <w:rStyle w:val="StyleUnderline"/>
          <w:rFonts w:asciiTheme="minorHAnsi" w:hAnsiTheme="minorHAnsi" w:cstheme="minorHAnsi"/>
          <w:highlight w:val="cyan"/>
        </w:rPr>
        <w:t>countries</w:t>
      </w:r>
      <w:r w:rsidRPr="00054264">
        <w:rPr>
          <w:rStyle w:val="StyleUnderline"/>
          <w:rFonts w:asciiTheme="minorHAnsi" w:hAnsiTheme="minorHAnsi" w:cstheme="minorHAnsi"/>
        </w:rPr>
        <w:t xml:space="preserve"> have articulated strategies that explicitly </w:t>
      </w:r>
      <w:r w:rsidRPr="00054264">
        <w:rPr>
          <w:rStyle w:val="StyleUnderline"/>
          <w:rFonts w:asciiTheme="minorHAnsi" w:hAnsiTheme="minorHAnsi" w:cstheme="minorHAnsi"/>
          <w:highlight w:val="cyan"/>
        </w:rPr>
        <w:t xml:space="preserve">identify biotech as </w:t>
      </w:r>
      <w:r w:rsidRPr="00054264">
        <w:rPr>
          <w:rStyle w:val="Emphasis"/>
          <w:rFonts w:asciiTheme="minorHAnsi" w:hAnsiTheme="minorHAnsi" w:cstheme="minorHAnsi"/>
          <w:highlight w:val="cyan"/>
        </w:rPr>
        <w:t>critical to</w:t>
      </w:r>
      <w:r w:rsidRPr="00054264">
        <w:rPr>
          <w:rStyle w:val="Emphasis"/>
          <w:rFonts w:asciiTheme="minorHAnsi" w:hAnsiTheme="minorHAnsi" w:cstheme="minorHAnsi"/>
        </w:rPr>
        <w:t xml:space="preserve"> their </w:t>
      </w:r>
      <w:r w:rsidRPr="00054264">
        <w:rPr>
          <w:rStyle w:val="Emphasis"/>
          <w:rFonts w:asciiTheme="minorHAnsi" w:hAnsiTheme="minorHAnsi" w:cstheme="minorHAnsi"/>
          <w:highlight w:val="cyan"/>
        </w:rPr>
        <w:t>future economic</w:t>
      </w:r>
      <w:r w:rsidRPr="00054264">
        <w:rPr>
          <w:rStyle w:val="Emphasis"/>
          <w:rFonts w:asciiTheme="minorHAnsi" w:hAnsiTheme="minorHAnsi" w:cstheme="minorHAnsi"/>
        </w:rPr>
        <w:t xml:space="preserve"> and employment </w:t>
      </w:r>
      <w:r w:rsidRPr="00054264">
        <w:rPr>
          <w:rStyle w:val="Emphasis"/>
          <w:rFonts w:asciiTheme="minorHAnsi" w:hAnsiTheme="minorHAnsi" w:cstheme="minorHAnsi"/>
          <w:highlight w:val="cyan"/>
        </w:rPr>
        <w:t>growth</w:t>
      </w:r>
      <w:r w:rsidRPr="00054264">
        <w:rPr>
          <w:rStyle w:val="Emphasis"/>
          <w:rFonts w:asciiTheme="minorHAnsi" w:hAnsiTheme="minorHAnsi" w:cstheme="minorHAnsi"/>
        </w:rPr>
        <w:t>1</w:t>
      </w:r>
      <w:r w:rsidRPr="00054264">
        <w:rPr>
          <w:rFonts w:asciiTheme="minorHAnsi" w:hAnsiTheme="minorHAnsi" w:cstheme="minorHAnsi"/>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054264">
        <w:rPr>
          <w:rStyle w:val="StyleUnderline"/>
          <w:rFonts w:asciiTheme="minorHAnsi" w:hAnsiTheme="minorHAnsi" w:cstheme="minorHAnsi"/>
        </w:rPr>
        <w:t>I use data collected</w:t>
      </w:r>
      <w:r w:rsidRPr="00054264">
        <w:rPr>
          <w:rFonts w:asciiTheme="minorHAnsi" w:hAnsiTheme="minorHAnsi" w:cstheme="minorHAnsi"/>
          <w:sz w:val="16"/>
        </w:rPr>
        <w:t xml:space="preserve"> from a variety of public and private sources</w:t>
      </w:r>
      <w:r w:rsidRPr="00054264">
        <w:rPr>
          <w:rStyle w:val="StyleUnderline"/>
          <w:rFonts w:asciiTheme="minorHAnsi" w:hAnsiTheme="minorHAnsi" w:cstheme="minorHAnsi"/>
        </w:rPr>
        <w:t xml:space="preserve"> to assemble an initial economic assessment of biotech in the United States</w:t>
      </w:r>
      <w:r w:rsidRPr="00054264">
        <w:rPr>
          <w:rFonts w:asciiTheme="minorHAnsi" w:hAnsiTheme="minorHAnsi" w:cstheme="minorHAnsi"/>
          <w:sz w:val="16"/>
        </w:rPr>
        <w:t xml:space="preserve"> as a test case for an analysis at the global level. </w:t>
      </w:r>
      <w:r w:rsidRPr="00054264">
        <w:rPr>
          <w:rStyle w:val="StyleUnderline"/>
          <w:rFonts w:asciiTheme="minorHAnsi" w:hAnsiTheme="minorHAnsi" w:cstheme="minorHAnsi"/>
        </w:rPr>
        <w:t>What emerges is a picture of a sector already making a remarkable and accelerating transformation of the US economy.</w:t>
      </w:r>
      <w:r w:rsidRPr="00054264">
        <w:rPr>
          <w:rFonts w:asciiTheme="minorHAnsi" w:hAnsiTheme="minorHAnsi" w:cstheme="minorHAnsi"/>
          <w:sz w:val="16"/>
        </w:rPr>
        <w:t xml:space="preserve"> By my estimate, </w:t>
      </w:r>
      <w:r w:rsidRPr="00054264">
        <w:rPr>
          <w:rStyle w:val="StyleUnderline"/>
          <w:rFonts w:asciiTheme="minorHAnsi" w:hAnsiTheme="minorHAnsi" w:cstheme="minorHAnsi"/>
        </w:rPr>
        <w:t xml:space="preserve">total domestic </w:t>
      </w:r>
      <w:r w:rsidRPr="00054264">
        <w:rPr>
          <w:rStyle w:val="StyleUnderline"/>
          <w:rFonts w:asciiTheme="minorHAnsi" w:hAnsiTheme="minorHAnsi" w:cstheme="minorHAnsi"/>
          <w:highlight w:val="cyan"/>
        </w:rPr>
        <w:t>US revenues</w:t>
      </w:r>
      <w:r w:rsidRPr="00054264">
        <w:rPr>
          <w:rStyle w:val="StyleUnderline"/>
          <w:rFonts w:asciiTheme="minorHAnsi" w:hAnsiTheme="minorHAnsi" w:cstheme="minorHAnsi"/>
        </w:rPr>
        <w:t xml:space="preserve"> generated </w:t>
      </w:r>
      <w:r w:rsidRPr="00054264">
        <w:rPr>
          <w:rStyle w:val="StyleUnderline"/>
          <w:rFonts w:asciiTheme="minorHAnsi" w:hAnsiTheme="minorHAnsi" w:cstheme="minorHAnsi"/>
          <w:highlight w:val="cyan"/>
        </w:rPr>
        <w:t>by biotech</w:t>
      </w:r>
      <w:r w:rsidRPr="00054264">
        <w:rPr>
          <w:rFonts w:asciiTheme="minorHAnsi" w:hAnsiTheme="minorHAnsi" w:cstheme="minorHAnsi"/>
          <w:sz w:val="16"/>
        </w:rPr>
        <w:t xml:space="preserve"> in 2012 </w:t>
      </w:r>
      <w:r w:rsidRPr="00054264">
        <w:rPr>
          <w:rStyle w:val="StyleUnderline"/>
          <w:rFonts w:asciiTheme="minorHAnsi" w:hAnsiTheme="minorHAnsi" w:cstheme="minorHAnsi"/>
          <w:highlight w:val="cyan"/>
        </w:rPr>
        <w:t>reached</w:t>
      </w:r>
      <w:r w:rsidRPr="00054264">
        <w:rPr>
          <w:rStyle w:val="StyleUnderline"/>
          <w:rFonts w:asciiTheme="minorHAnsi" w:hAnsiTheme="minorHAnsi" w:cstheme="minorHAnsi"/>
        </w:rPr>
        <w:t xml:space="preserve"> at least $324 billion—</w:t>
      </w:r>
      <w:r w:rsidRPr="00054264">
        <w:rPr>
          <w:rStyle w:val="Emphasis"/>
          <w:rFonts w:asciiTheme="minorHAnsi" w:hAnsiTheme="minorHAnsi" w:cstheme="minorHAnsi"/>
        </w:rPr>
        <w:t xml:space="preserve">the equivalent of </w:t>
      </w:r>
      <w:r w:rsidRPr="00054264">
        <w:rPr>
          <w:rStyle w:val="Emphasis"/>
          <w:rFonts w:asciiTheme="minorHAnsi" w:hAnsiTheme="minorHAnsi" w:cstheme="minorHAnsi"/>
          <w:highlight w:val="cyan"/>
        </w:rPr>
        <w:t>&gt;2% of</w:t>
      </w:r>
      <w:r w:rsidRPr="00054264">
        <w:rPr>
          <w:rStyle w:val="StyleUnderline"/>
          <w:rFonts w:asciiTheme="minorHAnsi" w:hAnsiTheme="minorHAnsi" w:cstheme="minorHAnsi"/>
        </w:rPr>
        <w:t xml:space="preserve"> gross domestic product </w:t>
      </w:r>
      <w:r w:rsidRPr="00054264">
        <w:rPr>
          <w:rFonts w:asciiTheme="minorHAnsi" w:hAnsiTheme="minorHAnsi" w:cstheme="minorHAnsi"/>
          <w:sz w:val="16"/>
        </w:rPr>
        <w:t>(</w:t>
      </w:r>
      <w:r w:rsidRPr="00054264">
        <w:rPr>
          <w:rStyle w:val="Emphasis"/>
          <w:rFonts w:asciiTheme="minorHAnsi" w:hAnsiTheme="minorHAnsi" w:cstheme="minorHAnsi"/>
          <w:highlight w:val="cyan"/>
        </w:rPr>
        <w:t>GDP</w:t>
      </w:r>
      <w:r w:rsidRPr="00054264">
        <w:rPr>
          <w:rFonts w:asciiTheme="minorHAnsi" w:hAnsiTheme="minorHAnsi" w:cstheme="minorHAnsi"/>
          <w:sz w:val="16"/>
        </w:rPr>
        <w:t xml:space="preserve">; for comparison, see Supplementary Table 1 for a list of selected industries and their contributions to US GDP). </w:t>
      </w:r>
      <w:r w:rsidRPr="00054264">
        <w:rPr>
          <w:rStyle w:val="StyleUnderline"/>
          <w:rFonts w:asciiTheme="minorHAnsi" w:hAnsiTheme="minorHAnsi" w:cstheme="minorHAnsi"/>
        </w:rPr>
        <w:t>The estimate is intended to be conservative; the actual total could be 10–20% higher</w:t>
      </w:r>
      <w:r w:rsidRPr="00054264">
        <w:rPr>
          <w:rFonts w:asciiTheme="minorHAnsi" w:hAnsiTheme="minorHAnsi" w:cstheme="minorHAnsi"/>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054264">
        <w:rPr>
          <w:rFonts w:asciiTheme="minorHAnsi" w:hAnsiTheme="minorHAnsi" w:cstheme="minorHAnsi"/>
          <w:sz w:val="16"/>
        </w:rPr>
        <w:t>economy as a whole</w:t>
      </w:r>
      <w:proofErr w:type="gramEnd"/>
      <w:r w:rsidRPr="00054264">
        <w:rPr>
          <w:rFonts w:asciiTheme="minorHAnsi" w:hAnsiTheme="minorHAnsi" w:cstheme="minorHAnsi"/>
          <w:sz w:val="16"/>
        </w:rPr>
        <w:t xml:space="preserve">. Remarkably, </w:t>
      </w:r>
      <w:r w:rsidRPr="00054264">
        <w:rPr>
          <w:rStyle w:val="StyleUnderline"/>
          <w:rFonts w:asciiTheme="minorHAnsi" w:hAnsiTheme="minorHAnsi" w:cstheme="minorHAnsi"/>
        </w:rPr>
        <w:t>biotech revenue growth was the equivalent of &gt;5% of annual US GDP growth every year between 2007 and 2012. It is difficult to project</w:t>
      </w:r>
      <w:r w:rsidRPr="00054264">
        <w:rPr>
          <w:rFonts w:asciiTheme="minorHAnsi" w:hAnsiTheme="minorHAnsi" w:cstheme="minorHAnsi"/>
          <w:sz w:val="16"/>
        </w:rPr>
        <w:t xml:space="preserve"> exactly </w:t>
      </w:r>
      <w:r w:rsidRPr="00054264">
        <w:rPr>
          <w:rStyle w:val="StyleUnderline"/>
          <w:rFonts w:asciiTheme="minorHAnsi" w:hAnsiTheme="minorHAnsi" w:cstheme="minorHAnsi"/>
        </w:rPr>
        <w:t>how large the biotech sector might</w:t>
      </w:r>
      <w:r w:rsidRPr="00054264">
        <w:rPr>
          <w:rFonts w:asciiTheme="minorHAnsi" w:hAnsiTheme="minorHAnsi" w:cstheme="minorHAnsi"/>
          <w:sz w:val="16"/>
        </w:rPr>
        <w:t xml:space="preserve"> ultimately </w:t>
      </w:r>
      <w:r w:rsidRPr="00054264">
        <w:rPr>
          <w:rStyle w:val="StyleUnderline"/>
          <w:rFonts w:asciiTheme="minorHAnsi" w:hAnsiTheme="minorHAnsi" w:cstheme="minorHAnsi"/>
        </w:rPr>
        <w:t>become</w:t>
      </w:r>
      <w:r w:rsidRPr="00054264">
        <w:rPr>
          <w:rFonts w:asciiTheme="minorHAnsi" w:hAnsiTheme="minorHAnsi" w:cstheme="minorHAnsi"/>
          <w:sz w:val="16"/>
        </w:rPr>
        <w:t xml:space="preserve">, but the trends indicate that </w:t>
      </w:r>
      <w:r w:rsidRPr="00054264">
        <w:rPr>
          <w:rStyle w:val="StyleUnderline"/>
          <w:rFonts w:asciiTheme="minorHAnsi" w:hAnsiTheme="minorHAnsi" w:cstheme="minorHAnsi"/>
        </w:rPr>
        <w:t>biological technologies are likely to generate an increasing share of both GDP and annual GDP growth.</w:t>
      </w:r>
      <w:r w:rsidRPr="00054264">
        <w:rPr>
          <w:rFonts w:asciiTheme="minorHAnsi" w:hAnsiTheme="minorHAnsi" w:cstheme="minorHAnsi"/>
          <w:u w:val="single"/>
        </w:rPr>
        <w:t xml:space="preserve"> </w:t>
      </w:r>
      <w:r w:rsidRPr="00054264">
        <w:rPr>
          <w:rFonts w:asciiTheme="minorHAnsi" w:hAnsiTheme="minorHAnsi" w:cstheme="minorHAnsi"/>
          <w:sz w:val="16"/>
          <w:szCs w:val="4"/>
        </w:rPr>
        <w:t xml:space="preserve">What is </w:t>
      </w:r>
      <w:r w:rsidRPr="00054264">
        <w:rPr>
          <w:rFonts w:asciiTheme="minorHAnsi" w:hAnsiTheme="minorHAnsi" w:cstheme="minorHAnsi"/>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054264">
        <w:rPr>
          <w:rFonts w:asciiTheme="minorHAnsi" w:hAnsiTheme="minorHAnsi" w:cstheme="minorHAnsi"/>
          <w:sz w:val="4"/>
          <w:szCs w:val="4"/>
        </w:rPr>
        <w:t>similar to</w:t>
      </w:r>
      <w:proofErr w:type="gramEnd"/>
      <w:r w:rsidRPr="00054264">
        <w:rPr>
          <w:rFonts w:asciiTheme="minorHAnsi" w:hAnsiTheme="minorHAnsi" w:cstheme="minorHAnsi"/>
          <w:sz w:val="4"/>
          <w:szCs w:val="4"/>
        </w:rPr>
        <w:t xml:space="preserve"> that of the annual 'Beyond Borders' reports by consultants Ernst and Young (New York). Defining the biotech sector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054264">
        <w:rPr>
          <w:rFonts w:asciiTheme="minorHAnsi" w:hAnsiTheme="minorHAnsi" w:cstheme="minorHAnsi"/>
          <w:sz w:val="4"/>
          <w:szCs w:val="4"/>
        </w:rPr>
        <w:t>The</w:t>
      </w:r>
      <w:proofErr w:type="gramEnd"/>
      <w:r w:rsidRPr="00054264">
        <w:rPr>
          <w:rFonts w:asciiTheme="minorHAnsi" w:hAnsiTheme="minorHAnsi" w:cstheme="minorHAnsi"/>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054264">
        <w:rPr>
          <w:rFonts w:asciiTheme="minorHAnsi" w:hAnsiTheme="minorHAnsi" w:cstheme="minorHAnsi"/>
          <w:sz w:val="4"/>
          <w:szCs w:val="4"/>
        </w:rPr>
        <w:t>US</w:t>
      </w:r>
      <w:proofErr w:type="gramEnd"/>
      <w:r w:rsidRPr="00054264">
        <w:rPr>
          <w:rFonts w:asciiTheme="minorHAnsi" w:hAnsiTheme="minorHAnsi" w:cstheme="minorHAnsi"/>
          <w:sz w:val="4"/>
          <w:szCs w:val="4"/>
        </w:rPr>
        <w:t xml:space="preserve"> economy, be assessed through changes in the NAICS and GDP calculations. However, there is at present no means to calculate the contribution of biotech to GDP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w:t>
      </w:r>
      <w:proofErr w:type="gramStart"/>
      <w:r w:rsidRPr="00054264">
        <w:rPr>
          <w:rFonts w:asciiTheme="minorHAnsi" w:hAnsiTheme="minorHAnsi" w:cstheme="minorHAnsi"/>
          <w:sz w:val="4"/>
          <w:szCs w:val="4"/>
        </w:rPr>
        <w:t>agriculture</w:t>
      </w:r>
      <w:proofErr w:type="gramEnd"/>
      <w:r w:rsidRPr="00054264">
        <w:rPr>
          <w:rFonts w:asciiTheme="minorHAnsi" w:hAnsiTheme="minorHAnsi" w:cstheme="minorHAnsi"/>
          <w:sz w:val="4"/>
          <w:szCs w:val="4"/>
        </w:rPr>
        <w:t xml:space="preserv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054264">
        <w:rPr>
          <w:rFonts w:asciiTheme="minorHAnsi" w:hAnsiTheme="minorHAnsi" w:cstheme="minorHAnsi"/>
          <w:sz w:val="4"/>
          <w:szCs w:val="4"/>
        </w:rPr>
        <w:t>misaggregation</w:t>
      </w:r>
      <w:proofErr w:type="spellEnd"/>
      <w:r w:rsidRPr="00054264">
        <w:rPr>
          <w:rFonts w:asciiTheme="minorHAnsi" w:hAnsiTheme="minorHAnsi" w:cstheme="minorHAnsi"/>
          <w:sz w:val="4"/>
          <w:szCs w:val="4"/>
        </w:rPr>
        <w:t xml:space="preserve"> of biotech revenues with those generated from entirely unrelated production processes. </w:t>
      </w:r>
      <w:proofErr w:type="spellStart"/>
      <w:r w:rsidRPr="00054264">
        <w:rPr>
          <w:rFonts w:asciiTheme="minorHAnsi" w:hAnsiTheme="minorHAnsi" w:cstheme="minorHAnsi"/>
          <w:sz w:val="4"/>
          <w:szCs w:val="4"/>
        </w:rPr>
        <w:t>n</w:t>
      </w:r>
      <w:proofErr w:type="spellEnd"/>
      <w:r w:rsidRPr="00054264">
        <w:rPr>
          <w:rFonts w:asciiTheme="minorHAnsi" w:hAnsiTheme="minorHAnsi" w:cstheme="minorHAnsi"/>
          <w:sz w:val="4"/>
          <w:szCs w:val="4"/>
        </w:rPr>
        <w:t xml:space="preserve"> lieu of standardized data classified via the </w:t>
      </w:r>
      <w:proofErr w:type="gramStart"/>
      <w:r w:rsidRPr="00054264">
        <w:rPr>
          <w:rFonts w:asciiTheme="minorHAnsi" w:hAnsiTheme="minorHAnsi" w:cstheme="minorHAnsi"/>
          <w:sz w:val="4"/>
          <w:szCs w:val="4"/>
        </w:rPr>
        <w:t>NAICS,</w:t>
      </w:r>
      <w:proofErr w:type="gramEnd"/>
      <w:r w:rsidRPr="00054264">
        <w:rPr>
          <w:rFonts w:asciiTheme="minorHAnsi" w:hAnsiTheme="minorHAnsi" w:cstheme="minorHAnsi"/>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054264">
        <w:rPr>
          <w:rFonts w:asciiTheme="minorHAnsi" w:hAnsiTheme="minorHAnsi" w:cstheme="minorHAnsi"/>
          <w:sz w:val="4"/>
          <w:szCs w:val="4"/>
        </w:rPr>
        <w:t>The</w:t>
      </w:r>
      <w:proofErr w:type="gramEnd"/>
      <w:r w:rsidRPr="00054264">
        <w:rPr>
          <w:rFonts w:asciiTheme="minorHAnsi" w:hAnsiTheme="minorHAnsi" w:cstheme="minorHAnsi"/>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054264">
        <w:rPr>
          <w:rFonts w:asciiTheme="minorHAnsi" w:hAnsiTheme="minorHAnsi" w:cstheme="minorHAnsi"/>
          <w:sz w:val="4"/>
          <w:szCs w:val="4"/>
        </w:rPr>
        <w:t>On the basis of</w:t>
      </w:r>
      <w:proofErr w:type="gramEnd"/>
      <w:r w:rsidRPr="00054264">
        <w:rPr>
          <w:rFonts w:asciiTheme="minorHAnsi" w:hAnsiTheme="minorHAnsi" w:cstheme="minorHAnsi"/>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054264">
        <w:rPr>
          <w:rFonts w:asciiTheme="minorHAnsi" w:hAnsiTheme="minorHAnsi" w:cstheme="minorHAnsi"/>
          <w:sz w:val="4"/>
          <w:szCs w:val="4"/>
        </w:rPr>
        <w:t>that farmers</w:t>
      </w:r>
      <w:proofErr w:type="gramEnd"/>
      <w:r w:rsidRPr="00054264">
        <w:rPr>
          <w:rFonts w:asciiTheme="minorHAnsi" w:hAnsiTheme="minorHAnsi" w:cstheme="minorHAnsi"/>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054264">
        <w:rPr>
          <w:rFonts w:asciiTheme="minorHAnsi" w:hAnsiTheme="minorHAnsi" w:cstheme="minorHAnsi"/>
          <w:sz w:val="4"/>
          <w:szCs w:val="4"/>
        </w:rPr>
        <w:t>Klümper</w:t>
      </w:r>
      <w:proofErr w:type="spellEnd"/>
      <w:r w:rsidRPr="00054264">
        <w:rPr>
          <w:rFonts w:asciiTheme="minorHAnsi" w:hAnsiTheme="minorHAnsi" w:cstheme="minorHAnsi"/>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054264">
        <w:rPr>
          <w:rFonts w:asciiTheme="minorHAnsi" w:hAnsiTheme="minorHAnsi" w:cstheme="minorHAnsi"/>
          <w:sz w:val="4"/>
          <w:szCs w:val="4"/>
        </w:rPr>
        <w:t>Bt</w:t>
      </w:r>
      <w:proofErr w:type="spellEnd"/>
      <w:r w:rsidRPr="00054264">
        <w:rPr>
          <w:rFonts w:asciiTheme="minorHAnsi" w:hAnsiTheme="minorHAnsi" w:cstheme="minorHAnsi"/>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054264">
        <w:rPr>
          <w:rFonts w:asciiTheme="minorHAnsi" w:hAnsiTheme="minorHAnsi" w:cstheme="minorHAnsi"/>
          <w:sz w:val="4"/>
          <w:szCs w:val="4"/>
        </w:rPr>
        <w:t>by</w:t>
      </w:r>
      <w:proofErr w:type="spellEnd"/>
      <w:r w:rsidRPr="00054264">
        <w:rPr>
          <w:rFonts w:asciiTheme="minorHAnsi" w:hAnsiTheme="minorHAnsi" w:cstheme="minorHAnsi"/>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054264">
        <w:rPr>
          <w:rFonts w:asciiTheme="minorHAnsi" w:hAnsiTheme="minorHAnsi" w:cstheme="minorHAnsi"/>
          <w:sz w:val="4"/>
          <w:szCs w:val="4"/>
        </w:rPr>
        <w:t>).No</w:t>
      </w:r>
      <w:proofErr w:type="gramEnd"/>
      <w:r w:rsidRPr="00054264">
        <w:rPr>
          <w:rFonts w:asciiTheme="minorHAnsi" w:hAnsiTheme="minorHAnsi" w:cstheme="minorHAnsi"/>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w:t>
      </w:r>
      <w:r w:rsidRPr="00054264">
        <w:rPr>
          <w:rFonts w:asciiTheme="minorHAnsi" w:hAnsiTheme="minorHAnsi" w:cstheme="minorHAnsi"/>
          <w:sz w:val="4"/>
          <w:szCs w:val="4"/>
        </w:rPr>
        <w:lastRenderedPageBreak/>
        <w:t xml:space="preserve">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054264">
        <w:rPr>
          <w:rFonts w:asciiTheme="minorHAnsi" w:hAnsiTheme="minorHAnsi" w:cstheme="minorHAnsi"/>
          <w:sz w:val="4"/>
          <w:szCs w:val="4"/>
        </w:rPr>
        <w:t>particular trend</w:t>
      </w:r>
      <w:proofErr w:type="gramEnd"/>
      <w:r w:rsidRPr="00054264">
        <w:rPr>
          <w:rFonts w:asciiTheme="minorHAnsi" w:hAnsiTheme="minorHAnsi" w:cstheme="minorHAnsi"/>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054264">
        <w:rPr>
          <w:rFonts w:asciiTheme="minorHAnsi" w:hAnsiTheme="minorHAnsi" w:cstheme="minorHAnsi"/>
          <w:sz w:val="4"/>
          <w:szCs w:val="4"/>
        </w:rPr>
        <w:t>Biodesic</w:t>
      </w:r>
      <w:proofErr w:type="spellEnd"/>
      <w:r w:rsidRPr="00054264">
        <w:rPr>
          <w:rFonts w:asciiTheme="minorHAnsi" w:hAnsiTheme="minorHAnsi" w:cstheme="minorHAnsi"/>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054264">
        <w:rPr>
          <w:rFonts w:asciiTheme="minorHAnsi" w:hAnsiTheme="minorHAnsi" w:cstheme="minorHAnsi"/>
          <w:sz w:val="4"/>
          <w:szCs w:val="4"/>
        </w:rPr>
        <w:t>the majority of</w:t>
      </w:r>
      <w:proofErr w:type="gramEnd"/>
      <w:r w:rsidRPr="00054264">
        <w:rPr>
          <w:rFonts w:asciiTheme="minorHAnsi" w:hAnsiTheme="minorHAnsi" w:cstheme="minorHAnsi"/>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054264">
        <w:rPr>
          <w:rFonts w:asciiTheme="minorHAnsi" w:hAnsiTheme="minorHAnsi" w:cstheme="minorHAnsi"/>
          <w:sz w:val="4"/>
          <w:szCs w:val="4"/>
        </w:rPr>
        <w:t>misaggregate</w:t>
      </w:r>
      <w:proofErr w:type="spellEnd"/>
      <w:r w:rsidRPr="00054264">
        <w:rPr>
          <w:rFonts w:asciiTheme="minorHAnsi" w:hAnsiTheme="minorHAnsi" w:cstheme="minorHAnsi"/>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w:t>
      </w:r>
      <w:proofErr w:type="gramStart"/>
      <w:r w:rsidRPr="00054264">
        <w:rPr>
          <w:rFonts w:asciiTheme="minorHAnsi" w:hAnsiTheme="minorHAnsi" w:cstheme="minorHAnsi"/>
          <w:sz w:val="4"/>
          <w:szCs w:val="4"/>
        </w:rPr>
        <w:t>chemicals</w:t>
      </w:r>
      <w:proofErr w:type="gramEnd"/>
      <w:r w:rsidRPr="00054264">
        <w:rPr>
          <w:rFonts w:asciiTheme="minorHAnsi" w:hAnsiTheme="minorHAnsi" w:cstheme="minorHAnsi"/>
          <w:sz w:val="4"/>
          <w:szCs w:val="4"/>
        </w:rPr>
        <w:t xml:space="preserve">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054264">
        <w:rPr>
          <w:rFonts w:asciiTheme="minorHAnsi" w:hAnsiTheme="minorHAnsi" w:cstheme="minorHAnsi"/>
          <w:sz w:val="4"/>
          <w:szCs w:val="4"/>
        </w:rPr>
        <w:t>The</w:t>
      </w:r>
      <w:proofErr w:type="gramEnd"/>
      <w:r w:rsidRPr="00054264">
        <w:rPr>
          <w:rFonts w:asciiTheme="minorHAnsi" w:hAnsiTheme="minorHAnsi" w:cstheme="minorHAnsi"/>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w:t>
      </w:r>
      <w:proofErr w:type="gramStart"/>
      <w:r w:rsidRPr="00054264">
        <w:rPr>
          <w:rFonts w:asciiTheme="minorHAnsi" w:hAnsiTheme="minorHAnsi" w:cstheme="minorHAnsi"/>
          <w:sz w:val="4"/>
          <w:szCs w:val="4"/>
        </w:rPr>
        <w:t>in excess of</w:t>
      </w:r>
      <w:proofErr w:type="gramEnd"/>
      <w:r w:rsidRPr="00054264">
        <w:rPr>
          <w:rFonts w:asciiTheme="minorHAnsi" w:hAnsiTheme="minorHAnsi" w:cstheme="minorHAnsi"/>
          <w:sz w:val="4"/>
          <w:szCs w:val="4"/>
        </w:rPr>
        <w:t xml:space="preserve">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054264">
        <w:rPr>
          <w:rFonts w:asciiTheme="minorHAnsi" w:hAnsiTheme="minorHAnsi" w:cstheme="minorHAnsi"/>
          <w:sz w:val="4"/>
          <w:szCs w:val="4"/>
        </w:rPr>
        <w:t>all of</w:t>
      </w:r>
      <w:proofErr w:type="gramEnd"/>
      <w:r w:rsidRPr="00054264">
        <w:rPr>
          <w:rFonts w:asciiTheme="minorHAnsi" w:hAnsiTheme="minorHAnsi" w:cstheme="minorHAnsi"/>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w:t>
      </w:r>
      <w:proofErr w:type="gramStart"/>
      <w:r w:rsidRPr="00054264">
        <w:rPr>
          <w:rFonts w:asciiTheme="minorHAnsi" w:hAnsiTheme="minorHAnsi" w:cstheme="minorHAnsi"/>
          <w:sz w:val="4"/>
          <w:szCs w:val="4"/>
        </w:rPr>
        <w:t>development</w:t>
      </w:r>
      <w:proofErr w:type="gramEnd"/>
      <w:r w:rsidRPr="00054264">
        <w:rPr>
          <w:rFonts w:asciiTheme="minorHAnsi" w:hAnsiTheme="minorHAnsi" w:cstheme="minorHAnsi"/>
          <w:sz w:val="4"/>
          <w:szCs w:val="4"/>
        </w:rPr>
        <w:t xml:space="preserve">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054264">
        <w:rPr>
          <w:rFonts w:asciiTheme="minorHAnsi" w:hAnsiTheme="minorHAnsi" w:cstheme="minorHAnsi"/>
          <w:sz w:val="4"/>
          <w:szCs w:val="4"/>
        </w:rPr>
        <w:t>policy-making</w:t>
      </w:r>
      <w:proofErr w:type="gramEnd"/>
      <w:r w:rsidRPr="00054264">
        <w:rPr>
          <w:rFonts w:asciiTheme="minorHAnsi" w:hAnsiTheme="minorHAnsi" w:cstheme="minorHAnsi"/>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054264">
        <w:rPr>
          <w:rFonts w:asciiTheme="minorHAnsi" w:hAnsiTheme="minorHAnsi" w:cstheme="minorHAnsi"/>
          <w:sz w:val="4"/>
          <w:szCs w:val="4"/>
        </w:rPr>
        <w:t>biology</w:t>
      </w:r>
      <w:proofErr w:type="gramEnd"/>
      <w:r w:rsidRPr="00054264">
        <w:rPr>
          <w:rFonts w:asciiTheme="minorHAnsi" w:hAnsiTheme="minorHAnsi" w:cstheme="minorHAnsi"/>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054264">
        <w:rPr>
          <w:rFonts w:asciiTheme="minorHAnsi" w:hAnsiTheme="minorHAnsi" w:cstheme="minorHAnsi"/>
          <w:sz w:val="4"/>
          <w:szCs w:val="4"/>
        </w:rPr>
        <w:t>processes.Public</w:t>
      </w:r>
      <w:proofErr w:type="spellEnd"/>
      <w:proofErr w:type="gramEnd"/>
      <w:r w:rsidRPr="00054264">
        <w:rPr>
          <w:rFonts w:asciiTheme="minorHAnsi" w:hAnsiTheme="minorHAnsi" w:cstheme="minorHAnsi"/>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054264">
        <w:rPr>
          <w:rFonts w:asciiTheme="minorHAnsi" w:hAnsiTheme="minorHAnsi" w:cstheme="minorHAnsi"/>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054264">
        <w:rPr>
          <w:rStyle w:val="StyleUnderline"/>
          <w:rFonts w:asciiTheme="minorHAnsi" w:hAnsiTheme="minorHAnsi" w:cstheme="minorHAnsi"/>
        </w:rPr>
        <w:t xml:space="preserve">Some governments track—to varying degrees—healthcare, domestic agricultural </w:t>
      </w:r>
      <w:proofErr w:type="gramStart"/>
      <w:r w:rsidRPr="00054264">
        <w:rPr>
          <w:rStyle w:val="StyleUnderline"/>
          <w:rFonts w:asciiTheme="minorHAnsi" w:hAnsiTheme="minorHAnsi" w:cstheme="minorHAnsi"/>
        </w:rPr>
        <w:t>productivity</w:t>
      </w:r>
      <w:proofErr w:type="gramEnd"/>
      <w:r w:rsidRPr="00054264">
        <w:rPr>
          <w:rStyle w:val="StyleUnderline"/>
          <w:rFonts w:asciiTheme="minorHAnsi" w:hAnsiTheme="minorHAnsi" w:cstheme="minorHAnsi"/>
        </w:rPr>
        <w:t xml:space="preserve"> and biofuels production</w:t>
      </w:r>
      <w:r w:rsidRPr="00054264">
        <w:rPr>
          <w:rFonts w:asciiTheme="minorHAnsi" w:hAnsiTheme="minorHAnsi" w:cstheme="minorHAnsi"/>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054264">
        <w:rPr>
          <w:rStyle w:val="StyleUnderline"/>
          <w:rFonts w:asciiTheme="minorHAnsi" w:hAnsiTheme="minorHAnsi" w:cstheme="minorHAnsi"/>
        </w:rPr>
        <w:t xml:space="preserve">The definition of 'biobased economy' </w:t>
      </w:r>
      <w:r w:rsidRPr="00054264">
        <w:rPr>
          <w:rFonts w:asciiTheme="minorHAnsi" w:hAnsiTheme="minorHAnsi" w:cstheme="minorHAnsi"/>
          <w:sz w:val="16"/>
        </w:rPr>
        <w:t>varies internationally. In the United States, it is ty</w:t>
      </w:r>
      <w:r w:rsidRPr="00054264">
        <w:rPr>
          <w:rStyle w:val="StyleUnderline"/>
          <w:rFonts w:asciiTheme="minorHAnsi" w:hAnsiTheme="minorHAnsi" w:cstheme="minorHAnsi"/>
        </w:rPr>
        <w:t>pically defined as “economic activity and jobs generated by the use and conversion of agricultural feedstocks to higher value product</w:t>
      </w:r>
      <w:r w:rsidRPr="00054264">
        <w:rPr>
          <w:rFonts w:asciiTheme="minorHAnsi" w:hAnsiTheme="minorHAnsi" w:cstheme="minorHAnsi"/>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054264">
        <w:rPr>
          <w:rFonts w:asciiTheme="minorHAnsi" w:hAnsiTheme="minorHAnsi" w:cstheme="minorHAnsi"/>
          <w:sz w:val="16"/>
        </w:rPr>
        <w:t>and also</w:t>
      </w:r>
      <w:proofErr w:type="gramEnd"/>
      <w:r w:rsidRPr="00054264">
        <w:rPr>
          <w:rFonts w:asciiTheme="minorHAnsi" w:hAnsiTheme="minorHAnsi" w:cstheme="minorHAnsi"/>
          <w:sz w:val="16"/>
        </w:rPr>
        <w:t xml:space="preserve"> described the difficulties in fleshing out those metrics20. Yet even in the current data-poor environment, </w:t>
      </w:r>
      <w:r w:rsidRPr="00054264">
        <w:rPr>
          <w:rStyle w:val="StyleUnderline"/>
          <w:rFonts w:asciiTheme="minorHAnsi" w:hAnsiTheme="minorHAnsi" w:cstheme="minorHAnsi"/>
        </w:rPr>
        <w:t>the biobased economy was recently valued at an estimated $1.25 trillion in the United States for 2012, the equivalent of about 7% of the GDP</w:t>
      </w:r>
      <w:r w:rsidRPr="00054264">
        <w:rPr>
          <w:rFonts w:asciiTheme="minorHAnsi" w:hAnsiTheme="minorHAnsi" w:cstheme="minorHAnsi"/>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054264">
        <w:rPr>
          <w:rStyle w:val="StyleUnderline"/>
          <w:rFonts w:asciiTheme="minorHAnsi" w:hAnsiTheme="minorHAnsi" w:cstheme="minorHAnsi"/>
          <w:highlight w:val="cyan"/>
        </w:rPr>
        <w:t>Yet</w:t>
      </w:r>
      <w:r w:rsidRPr="00054264">
        <w:rPr>
          <w:rStyle w:val="StyleUnderline"/>
          <w:rFonts w:asciiTheme="minorHAnsi" w:hAnsiTheme="minorHAnsi" w:cstheme="minorHAnsi"/>
        </w:rPr>
        <w:t xml:space="preserve"> even if </w:t>
      </w:r>
      <w:r w:rsidRPr="00054264">
        <w:rPr>
          <w:rStyle w:val="StyleUnderline"/>
          <w:rFonts w:asciiTheme="minorHAnsi" w:hAnsiTheme="minorHAnsi" w:cstheme="minorHAnsi"/>
          <w:highlight w:val="cyan"/>
        </w:rPr>
        <w:t>a more detailed</w:t>
      </w:r>
      <w:r w:rsidRPr="00054264">
        <w:rPr>
          <w:rStyle w:val="StyleUnderline"/>
          <w:rFonts w:asciiTheme="minorHAnsi" w:hAnsiTheme="minorHAnsi" w:cstheme="minorHAnsi"/>
        </w:rPr>
        <w:t xml:space="preserve"> and thorough </w:t>
      </w:r>
      <w:r w:rsidRPr="00054264">
        <w:rPr>
          <w:rStyle w:val="StyleUnderline"/>
          <w:rFonts w:asciiTheme="minorHAnsi" w:hAnsiTheme="minorHAnsi" w:cstheme="minorHAnsi"/>
          <w:highlight w:val="cyan"/>
        </w:rPr>
        <w:t>accounting</w:t>
      </w:r>
      <w:r w:rsidRPr="00054264">
        <w:rPr>
          <w:rStyle w:val="StyleUnderline"/>
          <w:rFonts w:asciiTheme="minorHAnsi" w:hAnsiTheme="minorHAnsi" w:cstheme="minorHAnsi"/>
        </w:rPr>
        <w:t xml:space="preserve"> were to </w:t>
      </w:r>
      <w:r w:rsidRPr="00054264">
        <w:rPr>
          <w:rStyle w:val="StyleUnderline"/>
          <w:rFonts w:asciiTheme="minorHAnsi" w:hAnsiTheme="minorHAnsi" w:cstheme="minorHAnsi"/>
          <w:highlight w:val="cyan"/>
        </w:rPr>
        <w:t>raise the</w:t>
      </w:r>
      <w:r w:rsidRPr="00054264">
        <w:rPr>
          <w:rStyle w:val="StyleUnderline"/>
          <w:rFonts w:asciiTheme="minorHAnsi" w:hAnsiTheme="minorHAnsi" w:cstheme="minorHAnsi"/>
        </w:rPr>
        <w:t xml:space="preserve"> total </w:t>
      </w:r>
      <w:r w:rsidRPr="00054264">
        <w:rPr>
          <w:rStyle w:val="StyleUnderline"/>
          <w:rFonts w:asciiTheme="minorHAnsi" w:hAnsiTheme="minorHAnsi" w:cstheme="minorHAnsi"/>
          <w:highlight w:val="cyan"/>
        </w:rPr>
        <w:t>bioeconomy to</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 xml:space="preserve">15% or </w:t>
      </w:r>
      <w:r w:rsidRPr="00054264">
        <w:rPr>
          <w:rStyle w:val="Emphasis"/>
          <w:rFonts w:asciiTheme="minorHAnsi" w:hAnsiTheme="minorHAnsi" w:cstheme="minorHAnsi"/>
          <w:highlight w:val="cyan"/>
        </w:rPr>
        <w:t>20% of GDP</w:t>
      </w:r>
      <w:r w:rsidRPr="00054264">
        <w:rPr>
          <w:rStyle w:val="StyleUnderline"/>
          <w:rFonts w:asciiTheme="minorHAnsi" w:hAnsiTheme="minorHAnsi" w:cstheme="minorHAnsi"/>
        </w:rPr>
        <w:t>, that number would underestimate the larger importance of biological systems</w:t>
      </w:r>
      <w:r w:rsidRPr="00054264">
        <w:rPr>
          <w:rFonts w:asciiTheme="minorHAnsi" w:hAnsiTheme="minorHAnsi" w:cstheme="minorHAnsi"/>
          <w:sz w:val="16"/>
        </w:rPr>
        <w:t xml:space="preserve"> in supporting countries and their economies. </w:t>
      </w:r>
      <w:r w:rsidRPr="00054264">
        <w:rPr>
          <w:rStyle w:val="StyleUnderline"/>
          <w:rFonts w:asciiTheme="minorHAnsi" w:hAnsiTheme="minorHAnsi" w:cstheme="minorHAnsi"/>
          <w:highlight w:val="cyan"/>
        </w:rPr>
        <w:t>Without biological production</w:t>
      </w:r>
      <w:r w:rsidRPr="00054264">
        <w:rPr>
          <w:rStyle w:val="StyleUnderline"/>
          <w:rFonts w:asciiTheme="minorHAnsi" w:hAnsiTheme="minorHAnsi" w:cstheme="minorHAnsi"/>
        </w:rPr>
        <w:t xml:space="preserve"> in the form of food, water, oxygen and raw materials, </w:t>
      </w:r>
      <w:r w:rsidRPr="00054264">
        <w:rPr>
          <w:rStyle w:val="Emphasis"/>
          <w:rFonts w:asciiTheme="minorHAnsi" w:hAnsiTheme="minorHAnsi" w:cstheme="minorHAnsi"/>
          <w:highlight w:val="cyan"/>
        </w:rPr>
        <w:t>the rest of the economy would be worthless</w:t>
      </w:r>
      <w:r w:rsidRPr="00054264">
        <w:rPr>
          <w:rStyle w:val="Emphasis"/>
          <w:rFonts w:asciiTheme="minorHAnsi" w:hAnsiTheme="minorHAnsi" w:cstheme="minorHAnsi"/>
        </w:rPr>
        <w:t>.</w:t>
      </w:r>
      <w:r w:rsidRPr="00054264">
        <w:rPr>
          <w:rFonts w:asciiTheme="minorHAnsi" w:hAnsiTheme="minorHAnsi" w:cstheme="minorHAnsi"/>
          <w:sz w:val="16"/>
        </w:rPr>
        <w:t xml:space="preserve"> Precisely because </w:t>
      </w:r>
      <w:r w:rsidRPr="00054264">
        <w:rPr>
          <w:rStyle w:val="StyleUnderline"/>
          <w:rFonts w:asciiTheme="minorHAnsi" w:hAnsiTheme="minorHAnsi" w:cstheme="minorHAnsi"/>
        </w:rPr>
        <w:t>the biobased economy is intertwined with, and depends on, agriculture and natural resources, a thorough understanding of the relationship between biological systems and the economy requires a broader systematic accounting that extends across</w:t>
      </w:r>
      <w:r w:rsidRPr="00054264">
        <w:rPr>
          <w:rFonts w:asciiTheme="minorHAnsi" w:hAnsiTheme="minorHAnsi" w:cstheme="minorHAnsi"/>
          <w:sz w:val="16"/>
        </w:rPr>
        <w:t xml:space="preserve"> land and water resources, </w:t>
      </w:r>
      <w:r w:rsidRPr="00054264">
        <w:rPr>
          <w:rStyle w:val="StyleUnderline"/>
          <w:rFonts w:asciiTheme="minorHAnsi" w:hAnsiTheme="minorHAnsi" w:cstheme="minorHAnsi"/>
        </w:rPr>
        <w:t xml:space="preserve">agriculture, food, </w:t>
      </w:r>
      <w:proofErr w:type="gramStart"/>
      <w:r w:rsidRPr="00054264">
        <w:rPr>
          <w:rStyle w:val="StyleUnderline"/>
          <w:rFonts w:asciiTheme="minorHAnsi" w:hAnsiTheme="minorHAnsi" w:cstheme="minorHAnsi"/>
        </w:rPr>
        <w:t>textiles</w:t>
      </w:r>
      <w:proofErr w:type="gramEnd"/>
      <w:r w:rsidRPr="00054264">
        <w:rPr>
          <w:rStyle w:val="StyleUnderline"/>
          <w:rFonts w:asciiTheme="minorHAnsi" w:hAnsiTheme="minorHAnsi" w:cstheme="minorHAnsi"/>
        </w:rPr>
        <w:t xml:space="preserve"> and paper, to cutting-edge products of</w:t>
      </w:r>
      <w:r w:rsidRPr="00054264">
        <w:rPr>
          <w:rFonts w:asciiTheme="minorHAnsi" w:hAnsiTheme="minorHAnsi" w:cstheme="minorHAnsi"/>
          <w:sz w:val="16"/>
        </w:rPr>
        <w:t xml:space="preserve"> metabolic </w:t>
      </w:r>
      <w:r w:rsidRPr="00054264">
        <w:rPr>
          <w:rStyle w:val="StyleUnderline"/>
          <w:rFonts w:asciiTheme="minorHAnsi" w:hAnsiTheme="minorHAnsi" w:cstheme="minorHAnsi"/>
        </w:rPr>
        <w:t>engineering</w:t>
      </w:r>
      <w:r w:rsidRPr="00054264">
        <w:rPr>
          <w:rFonts w:asciiTheme="minorHAnsi" w:hAnsiTheme="minorHAnsi" w:cstheme="minorHAnsi"/>
          <w:sz w:val="16"/>
        </w:rPr>
        <w:t>. Simply put, we should measure everything better.</w:t>
      </w:r>
    </w:p>
    <w:p w14:paraId="601B02B1" w14:textId="77777777" w:rsidR="00D8715D" w:rsidRPr="00054264" w:rsidRDefault="00D8715D" w:rsidP="00D8715D">
      <w:pPr>
        <w:rPr>
          <w:rFonts w:asciiTheme="minorHAnsi" w:hAnsiTheme="minorHAnsi" w:cstheme="minorHAnsi"/>
        </w:rPr>
      </w:pPr>
    </w:p>
    <w:p w14:paraId="0743193F"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 xml:space="preserve">Economic decline causes </w:t>
      </w:r>
      <w:r w:rsidRPr="00054264">
        <w:rPr>
          <w:rFonts w:asciiTheme="minorHAnsi" w:hAnsiTheme="minorHAnsi" w:cstheme="minorHAnsi"/>
          <w:u w:val="single"/>
        </w:rPr>
        <w:t>global war</w:t>
      </w:r>
      <w:r w:rsidRPr="00054264">
        <w:rPr>
          <w:rFonts w:asciiTheme="minorHAnsi" w:hAnsiTheme="minorHAnsi" w:cstheme="minorHAnsi"/>
        </w:rPr>
        <w:t xml:space="preserve">---the </w:t>
      </w:r>
      <w:r w:rsidRPr="00054264">
        <w:rPr>
          <w:rFonts w:asciiTheme="minorHAnsi" w:hAnsiTheme="minorHAnsi" w:cstheme="minorHAnsi"/>
          <w:u w:val="single"/>
        </w:rPr>
        <w:t>current confluence</w:t>
      </w:r>
      <w:r w:rsidRPr="00054264">
        <w:rPr>
          <w:rFonts w:asciiTheme="minorHAnsi" w:hAnsiTheme="minorHAnsi" w:cstheme="minorHAnsi"/>
        </w:rPr>
        <w:t xml:space="preserve"> of tech disruption, nationalism, polarization, and declining </w:t>
      </w:r>
      <w:proofErr w:type="spellStart"/>
      <w:r w:rsidRPr="00054264">
        <w:rPr>
          <w:rFonts w:asciiTheme="minorHAnsi" w:hAnsiTheme="minorHAnsi" w:cstheme="minorHAnsi"/>
        </w:rPr>
        <w:t>multilat</w:t>
      </w:r>
      <w:proofErr w:type="spellEnd"/>
      <w:r w:rsidRPr="00054264">
        <w:rPr>
          <w:rFonts w:asciiTheme="minorHAnsi" w:hAnsiTheme="minorHAnsi" w:cstheme="minorHAnsi"/>
        </w:rPr>
        <w:t xml:space="preserve"> make escalation likely</w:t>
      </w:r>
    </w:p>
    <w:p w14:paraId="342C2A4E" w14:textId="77777777" w:rsidR="00D8715D" w:rsidRPr="00054264" w:rsidRDefault="00D8715D" w:rsidP="00D8715D">
      <w:pPr>
        <w:rPr>
          <w:rFonts w:asciiTheme="minorHAnsi" w:hAnsiTheme="minorHAnsi" w:cstheme="minorHAnsi"/>
        </w:rPr>
      </w:pPr>
      <w:r w:rsidRPr="00054264">
        <w:rPr>
          <w:rStyle w:val="Style13ptBold"/>
          <w:rFonts w:asciiTheme="minorHAnsi" w:hAnsiTheme="minorHAnsi" w:cstheme="minorHAnsi"/>
        </w:rPr>
        <w:t>Liu 18 –</w:t>
      </w:r>
      <w:r w:rsidRPr="00054264">
        <w:rPr>
          <w:rFonts w:asciiTheme="minorHAnsi" w:hAnsiTheme="minorHAnsi" w:cstheme="minorHAnsi"/>
        </w:rP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054264">
        <w:rPr>
          <w:rFonts w:asciiTheme="minorHAnsi" w:hAnsiTheme="minorHAnsi" w:cstheme="minorHAnsi"/>
        </w:rPr>
        <w:t>A</w:t>
      </w:r>
      <w:proofErr w:type="gramEnd"/>
      <w:r w:rsidRPr="00054264">
        <w:rPr>
          <w:rFonts w:asciiTheme="minorHAnsi" w:hAnsiTheme="minorHAnsi" w:cstheme="minorHAnsi"/>
        </w:rPr>
        <w:t xml:space="preserve"> Global Conflict. Here's Why”, World Economic Forum, 11-13, https://www.weforum.org/agenda/2018/11/the-next-economic-crisis-could-cause-a-global-conflict-heres-why</w:t>
      </w:r>
    </w:p>
    <w:p w14:paraId="1D5FB074" w14:textId="77777777" w:rsidR="00D8715D" w:rsidRPr="00054264" w:rsidRDefault="00D8715D" w:rsidP="00D8715D">
      <w:pPr>
        <w:rPr>
          <w:rFonts w:asciiTheme="minorHAnsi" w:hAnsiTheme="minorHAnsi" w:cstheme="minorHAnsi"/>
          <w:sz w:val="16"/>
        </w:rPr>
      </w:pPr>
      <w:r w:rsidRPr="00054264">
        <w:rPr>
          <w:rFonts w:asciiTheme="minorHAnsi" w:hAnsiTheme="minorHAnsi" w:cstheme="minorHAnsi"/>
          <w:sz w:val="16"/>
        </w:rPr>
        <w:t xml:space="preserve">The next economic crisis is closer than you think. But what you should really worry about is what comes after: </w:t>
      </w:r>
      <w:r w:rsidRPr="00054264">
        <w:rPr>
          <w:rStyle w:val="StyleUnderline"/>
          <w:rFonts w:asciiTheme="minorHAnsi" w:hAnsiTheme="minorHAnsi" w:cstheme="minorHAnsi"/>
          <w:highlight w:val="cyan"/>
        </w:rPr>
        <w:t xml:space="preserve">in the </w:t>
      </w:r>
      <w:r w:rsidRPr="00054264">
        <w:rPr>
          <w:rStyle w:val="Emphasis"/>
          <w:rFonts w:asciiTheme="minorHAnsi" w:hAnsiTheme="minorHAnsi" w:cstheme="minorHAnsi"/>
          <w:highlight w:val="cyan"/>
        </w:rPr>
        <w:t>current</w:t>
      </w:r>
      <w:r w:rsidRPr="00054264">
        <w:rPr>
          <w:rStyle w:val="Emphasis"/>
          <w:rFonts w:asciiTheme="minorHAnsi" w:hAnsiTheme="minorHAnsi" w:cstheme="minorHAnsi"/>
        </w:rPr>
        <w:t xml:space="preserve"> social, political, and technological </w:t>
      </w:r>
      <w:r w:rsidRPr="00054264">
        <w:rPr>
          <w:rStyle w:val="Emphasis"/>
          <w:rFonts w:asciiTheme="minorHAnsi" w:hAnsiTheme="minorHAnsi" w:cstheme="minorHAnsi"/>
          <w:highlight w:val="cyan"/>
        </w:rPr>
        <w:t>landscape</w:t>
      </w:r>
      <w:r w:rsidRPr="00054264">
        <w:rPr>
          <w:rStyle w:val="StyleUnderline"/>
          <w:rFonts w:asciiTheme="minorHAnsi" w:hAnsiTheme="minorHAnsi" w:cstheme="minorHAnsi"/>
          <w:highlight w:val="cyan"/>
        </w:rPr>
        <w:t>, a</w:t>
      </w:r>
      <w:r w:rsidRPr="00054264">
        <w:rPr>
          <w:rStyle w:val="StyleUnderline"/>
          <w:rFonts w:asciiTheme="minorHAnsi" w:hAnsiTheme="minorHAnsi" w:cstheme="minorHAnsi"/>
        </w:rPr>
        <w:t xml:space="preserve"> prolonged </w:t>
      </w:r>
      <w:r w:rsidRPr="00054264">
        <w:rPr>
          <w:rStyle w:val="StyleUnderline"/>
          <w:rFonts w:asciiTheme="minorHAnsi" w:hAnsiTheme="minorHAnsi" w:cstheme="minorHAnsi"/>
          <w:highlight w:val="cyan"/>
        </w:rPr>
        <w:t>economic crisis</w:t>
      </w:r>
      <w:r w:rsidRPr="00054264">
        <w:rPr>
          <w:rStyle w:val="StyleUnderline"/>
          <w:rFonts w:asciiTheme="minorHAnsi" w:hAnsiTheme="minorHAnsi" w:cstheme="minorHAnsi"/>
        </w:rPr>
        <w:t xml:space="preserve">, combined with rising income inequality, </w:t>
      </w:r>
      <w:r w:rsidRPr="00054264">
        <w:rPr>
          <w:rStyle w:val="StyleUnderline"/>
          <w:rFonts w:asciiTheme="minorHAnsi" w:hAnsiTheme="minorHAnsi" w:cstheme="minorHAnsi"/>
          <w:highlight w:val="cyan"/>
        </w:rPr>
        <w:t>could</w:t>
      </w:r>
      <w:r w:rsidRPr="00054264">
        <w:rPr>
          <w:rStyle w:val="StyleUnderline"/>
          <w:rFonts w:asciiTheme="minorHAnsi" w:hAnsiTheme="minorHAnsi" w:cstheme="minorHAnsi"/>
        </w:rPr>
        <w:t xml:space="preserve"> well </w:t>
      </w:r>
      <w:r w:rsidRPr="00054264">
        <w:rPr>
          <w:rStyle w:val="Emphasis"/>
          <w:rFonts w:asciiTheme="minorHAnsi" w:hAnsiTheme="minorHAnsi" w:cstheme="minorHAnsi"/>
          <w:highlight w:val="cyan"/>
        </w:rPr>
        <w:t>escalate</w:t>
      </w:r>
      <w:r w:rsidRPr="00054264">
        <w:rPr>
          <w:rStyle w:val="StyleUnderline"/>
          <w:rFonts w:asciiTheme="minorHAnsi" w:hAnsiTheme="minorHAnsi" w:cstheme="minorHAnsi"/>
          <w:highlight w:val="cyan"/>
        </w:rPr>
        <w:t xml:space="preserve"> into a </w:t>
      </w:r>
      <w:r w:rsidRPr="00054264">
        <w:rPr>
          <w:rStyle w:val="Emphasis"/>
          <w:rFonts w:asciiTheme="minorHAnsi" w:hAnsiTheme="minorHAnsi" w:cstheme="minorHAnsi"/>
          <w:highlight w:val="cyan"/>
        </w:rPr>
        <w:t>major global</w:t>
      </w:r>
      <w:r w:rsidRPr="00054264">
        <w:rPr>
          <w:rStyle w:val="Emphasis"/>
          <w:rFonts w:asciiTheme="minorHAnsi" w:hAnsiTheme="minorHAnsi" w:cstheme="minorHAnsi"/>
        </w:rPr>
        <w:t xml:space="preserve"> military </w:t>
      </w:r>
      <w:r w:rsidRPr="00054264">
        <w:rPr>
          <w:rStyle w:val="Emphasis"/>
          <w:rFonts w:asciiTheme="minorHAnsi" w:hAnsiTheme="minorHAnsi" w:cstheme="minorHAnsi"/>
          <w:highlight w:val="cyan"/>
        </w:rPr>
        <w:t>conflict</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2008</w:t>
      </w:r>
      <w:r w:rsidRPr="00054264">
        <w:rPr>
          <w:rFonts w:asciiTheme="minorHAnsi" w:hAnsiTheme="minorHAnsi" w:cstheme="minorHAnsi"/>
          <w:sz w:val="16"/>
        </w:rPr>
        <w:t xml:space="preserve">-09 global financial </w:t>
      </w:r>
      <w:r w:rsidRPr="00054264">
        <w:rPr>
          <w:rStyle w:val="StyleUnderline"/>
          <w:rFonts w:asciiTheme="minorHAnsi" w:hAnsiTheme="minorHAnsi" w:cstheme="minorHAnsi"/>
        </w:rPr>
        <w:t xml:space="preserve">crisis </w:t>
      </w:r>
      <w:r w:rsidRPr="00054264">
        <w:rPr>
          <w:rStyle w:val="StyleUnderline"/>
          <w:rFonts w:asciiTheme="minorHAnsi" w:hAnsiTheme="minorHAnsi" w:cstheme="minorHAnsi"/>
          <w:highlight w:val="cyan"/>
        </w:rPr>
        <w:t>almost bankrupted</w:t>
      </w:r>
      <w:r w:rsidRPr="00054264">
        <w:rPr>
          <w:rStyle w:val="StyleUnderline"/>
          <w:rFonts w:asciiTheme="minorHAnsi" w:hAnsiTheme="minorHAnsi" w:cstheme="minorHAnsi"/>
        </w:rPr>
        <w:t xml:space="preserve"> governments and caused systemic collapse. </w:t>
      </w:r>
      <w:r w:rsidRPr="00054264">
        <w:rPr>
          <w:rStyle w:val="StyleUnderline"/>
          <w:rFonts w:asciiTheme="minorHAnsi" w:hAnsiTheme="minorHAnsi" w:cstheme="minorHAnsi"/>
          <w:highlight w:val="cyan"/>
        </w:rPr>
        <w:t>Policymakers managed to pull</w:t>
      </w:r>
      <w:r w:rsidRPr="00054264">
        <w:rPr>
          <w:rStyle w:val="StyleUnderline"/>
          <w:rFonts w:asciiTheme="minorHAnsi" w:hAnsiTheme="minorHAnsi" w:cstheme="minorHAnsi"/>
        </w:rPr>
        <w:t xml:space="preserve"> the global economy </w:t>
      </w:r>
      <w:r w:rsidRPr="00054264">
        <w:rPr>
          <w:rStyle w:val="StyleUnderline"/>
          <w:rFonts w:asciiTheme="minorHAnsi" w:hAnsiTheme="minorHAnsi" w:cstheme="minorHAnsi"/>
          <w:highlight w:val="cyan"/>
        </w:rPr>
        <w:t>back</w:t>
      </w:r>
      <w:r w:rsidRPr="00054264">
        <w:rPr>
          <w:rStyle w:val="StyleUnderline"/>
          <w:rFonts w:asciiTheme="minorHAnsi" w:hAnsiTheme="minorHAnsi" w:cstheme="minorHAnsi"/>
        </w:rPr>
        <w:t xml:space="preserve"> from the brink, using massive</w:t>
      </w:r>
      <w:r w:rsidRPr="00054264">
        <w:rPr>
          <w:rFonts w:asciiTheme="minorHAnsi" w:hAnsiTheme="minorHAnsi" w:cstheme="minorHAnsi"/>
          <w:sz w:val="16"/>
        </w:rPr>
        <w:t xml:space="preserve"> monetary </w:t>
      </w:r>
      <w:r w:rsidRPr="00054264">
        <w:rPr>
          <w:rStyle w:val="StyleUnderline"/>
          <w:rFonts w:asciiTheme="minorHAnsi" w:hAnsiTheme="minorHAnsi" w:cstheme="minorHAnsi"/>
        </w:rPr>
        <w:t>stimulus</w:t>
      </w:r>
      <w:r w:rsidRPr="00054264">
        <w:rPr>
          <w:rFonts w:asciiTheme="minorHAnsi" w:hAnsiTheme="minorHAnsi" w:cstheme="min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w:t>
      </w:r>
      <w:r w:rsidRPr="00054264">
        <w:rPr>
          <w:rFonts w:asciiTheme="minorHAnsi" w:hAnsiTheme="minorHAnsi" w:cstheme="minorHAnsi"/>
          <w:sz w:val="16"/>
        </w:rPr>
        <w:lastRenderedPageBreak/>
        <w:t xml:space="preserve">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054264">
        <w:rPr>
          <w:rStyle w:val="StyleUnderline"/>
          <w:rFonts w:asciiTheme="minorHAnsi" w:hAnsiTheme="minorHAnsi" w:cstheme="minorHAnsi"/>
        </w:rPr>
        <w:t>the consequences</w:t>
      </w:r>
      <w:r w:rsidRPr="00054264">
        <w:rPr>
          <w:rFonts w:asciiTheme="minorHAnsi" w:hAnsiTheme="minorHAnsi" w:cstheme="minorHAnsi"/>
          <w:sz w:val="16"/>
        </w:rPr>
        <w:t xml:space="preserve"> of this mistake </w:t>
      </w:r>
      <w:r w:rsidRPr="00054264">
        <w:rPr>
          <w:rStyle w:val="StyleUnderline"/>
          <w:rFonts w:asciiTheme="minorHAnsi" w:hAnsiTheme="minorHAnsi" w:cstheme="minorHAnsi"/>
        </w:rPr>
        <w:t xml:space="preserve">could extend </w:t>
      </w:r>
      <w:r w:rsidRPr="00054264">
        <w:rPr>
          <w:rStyle w:val="Emphasis"/>
          <w:rFonts w:asciiTheme="minorHAnsi" w:hAnsiTheme="minorHAnsi" w:cstheme="minorHAnsi"/>
        </w:rPr>
        <w:t>far beyond</w:t>
      </w:r>
      <w:r w:rsidRPr="00054264">
        <w:rPr>
          <w:rStyle w:val="StyleUnderline"/>
          <w:rFonts w:asciiTheme="minorHAnsi" w:hAnsiTheme="minorHAnsi" w:cstheme="minorHAnsi"/>
        </w:rPr>
        <w:t xml:space="preserve"> the economy</w:t>
      </w:r>
      <w:r w:rsidRPr="00054264">
        <w:rPr>
          <w:rFonts w:asciiTheme="minorHAnsi" w:hAnsiTheme="minorHAnsi" w:cstheme="minorHAnsi"/>
          <w:sz w:val="16"/>
        </w:rPr>
        <w:t xml:space="preserve">. According to Harvard’s Benjamin Friedman, </w:t>
      </w:r>
      <w:r w:rsidRPr="00054264">
        <w:rPr>
          <w:rStyle w:val="StyleUnderline"/>
          <w:rFonts w:asciiTheme="minorHAnsi" w:hAnsiTheme="minorHAnsi" w:cstheme="minorHAnsi"/>
        </w:rPr>
        <w:t xml:space="preserve">prolonged periods of economic </w:t>
      </w:r>
      <w:r w:rsidRPr="00054264">
        <w:rPr>
          <w:rStyle w:val="StyleUnderline"/>
          <w:rFonts w:asciiTheme="minorHAnsi" w:hAnsiTheme="minorHAnsi" w:cstheme="minorHAnsi"/>
          <w:highlight w:val="cyan"/>
        </w:rPr>
        <w:t>distress have been characterized</w:t>
      </w:r>
      <w:r w:rsidRPr="00054264">
        <w:rPr>
          <w:rStyle w:val="StyleUnderline"/>
          <w:rFonts w:asciiTheme="minorHAnsi" w:hAnsiTheme="minorHAnsi" w:cstheme="minorHAnsi"/>
        </w:rPr>
        <w:t xml:space="preserve"> also </w:t>
      </w:r>
      <w:r w:rsidRPr="00054264">
        <w:rPr>
          <w:rStyle w:val="StyleUnderline"/>
          <w:rFonts w:asciiTheme="minorHAnsi" w:hAnsiTheme="minorHAnsi" w:cstheme="minorHAnsi"/>
          <w:highlight w:val="cyan"/>
        </w:rPr>
        <w:t>by</w:t>
      </w:r>
      <w:r w:rsidRPr="00054264">
        <w:rPr>
          <w:rStyle w:val="StyleUnderline"/>
          <w:rFonts w:asciiTheme="minorHAnsi" w:hAnsiTheme="minorHAnsi" w:cstheme="minorHAnsi"/>
        </w:rPr>
        <w:t xml:space="preserve"> public </w:t>
      </w:r>
      <w:r w:rsidRPr="00054264">
        <w:rPr>
          <w:rStyle w:val="StyleUnderline"/>
          <w:rFonts w:asciiTheme="minorHAnsi" w:hAnsiTheme="minorHAnsi" w:cstheme="minorHAnsi"/>
          <w:highlight w:val="cyan"/>
        </w:rPr>
        <w:t>antipathy toward</w:t>
      </w:r>
      <w:r w:rsidRPr="00054264">
        <w:rPr>
          <w:rStyle w:val="StyleUnderline"/>
          <w:rFonts w:asciiTheme="minorHAnsi" w:hAnsiTheme="minorHAnsi" w:cstheme="minorHAnsi"/>
        </w:rPr>
        <w:t xml:space="preserve"> minority groups or </w:t>
      </w:r>
      <w:r w:rsidRPr="00054264">
        <w:rPr>
          <w:rStyle w:val="StyleUnderline"/>
          <w:rFonts w:asciiTheme="minorHAnsi" w:hAnsiTheme="minorHAnsi" w:cstheme="minorHAnsi"/>
          <w:highlight w:val="cyan"/>
        </w:rPr>
        <w:t>foreign countries</w:t>
      </w:r>
      <w:r w:rsidRPr="00054264">
        <w:rPr>
          <w:rStyle w:val="StyleUnderline"/>
          <w:rFonts w:asciiTheme="minorHAnsi" w:hAnsiTheme="minorHAnsi" w:cstheme="minorHAnsi"/>
        </w:rPr>
        <w:t xml:space="preserve"> – attitudes </w:t>
      </w:r>
      <w:r w:rsidRPr="00054264">
        <w:rPr>
          <w:rStyle w:val="StyleUnderline"/>
          <w:rFonts w:asciiTheme="minorHAnsi" w:hAnsiTheme="minorHAnsi" w:cstheme="minorHAnsi"/>
          <w:highlight w:val="cyan"/>
        </w:rPr>
        <w:t>that</w:t>
      </w:r>
      <w:r w:rsidRPr="00054264">
        <w:rPr>
          <w:rStyle w:val="StyleUnderline"/>
          <w:rFonts w:asciiTheme="minorHAnsi" w:hAnsiTheme="minorHAnsi" w:cstheme="minorHAnsi"/>
        </w:rPr>
        <w:t xml:space="preserve"> can help to </w:t>
      </w:r>
      <w:r w:rsidRPr="00054264">
        <w:rPr>
          <w:rStyle w:val="StyleUnderline"/>
          <w:rFonts w:asciiTheme="minorHAnsi" w:hAnsiTheme="minorHAnsi" w:cstheme="minorHAnsi"/>
          <w:highlight w:val="cyan"/>
        </w:rPr>
        <w:t xml:space="preserve">fuel </w:t>
      </w:r>
      <w:r w:rsidRPr="00054264">
        <w:rPr>
          <w:rStyle w:val="Emphasis"/>
          <w:rFonts w:asciiTheme="minorHAnsi" w:hAnsiTheme="minorHAnsi" w:cstheme="minorHAnsi"/>
          <w:highlight w:val="cyan"/>
        </w:rPr>
        <w:t>unrest</w:t>
      </w:r>
      <w:r w:rsidRPr="00054264">
        <w:rPr>
          <w:rStyle w:val="StyleUnderline"/>
          <w:rFonts w:asciiTheme="minorHAnsi" w:hAnsiTheme="minorHAnsi" w:cstheme="minorHAnsi"/>
          <w:highlight w:val="cyan"/>
        </w:rPr>
        <w:t xml:space="preserve">, </w:t>
      </w:r>
      <w:r w:rsidRPr="00054264">
        <w:rPr>
          <w:rStyle w:val="Emphasis"/>
          <w:rFonts w:asciiTheme="minorHAnsi" w:hAnsiTheme="minorHAnsi" w:cstheme="minorHAnsi"/>
          <w:highlight w:val="cyan"/>
        </w:rPr>
        <w:t>terrorism</w:t>
      </w:r>
      <w:r w:rsidRPr="00054264">
        <w:rPr>
          <w:rStyle w:val="StyleUnderline"/>
          <w:rFonts w:asciiTheme="minorHAnsi" w:hAnsiTheme="minorHAnsi" w:cstheme="minorHAnsi"/>
          <w:highlight w:val="cyan"/>
        </w:rPr>
        <w:t>, or</w:t>
      </w:r>
      <w:r w:rsidRPr="00054264">
        <w:rPr>
          <w:rStyle w:val="StyleUnderline"/>
          <w:rFonts w:asciiTheme="minorHAnsi" w:hAnsiTheme="minorHAnsi" w:cstheme="minorHAnsi"/>
        </w:rPr>
        <w:t xml:space="preserve"> even </w:t>
      </w:r>
      <w:r w:rsidRPr="00054264">
        <w:rPr>
          <w:rStyle w:val="Emphasis"/>
          <w:rFonts w:asciiTheme="minorHAnsi" w:hAnsiTheme="minorHAnsi" w:cstheme="minorHAnsi"/>
          <w:highlight w:val="cyan"/>
        </w:rPr>
        <w:t>war</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For example, </w:t>
      </w:r>
      <w:r w:rsidRPr="00054264">
        <w:rPr>
          <w:rStyle w:val="StyleUnderline"/>
          <w:rFonts w:asciiTheme="minorHAnsi" w:hAnsiTheme="minorHAnsi" w:cstheme="minorHAnsi"/>
          <w:highlight w:val="cyan"/>
        </w:rPr>
        <w:t>during the Great Depression</w:t>
      </w:r>
      <w:r w:rsidRPr="00054264">
        <w:rPr>
          <w:rFonts w:asciiTheme="minorHAnsi" w:hAnsiTheme="minorHAnsi" w:cstheme="minorHAnsi"/>
          <w:sz w:val="16"/>
        </w:rPr>
        <w:t xml:space="preserve">, US President Herbert </w:t>
      </w:r>
      <w:r w:rsidRPr="00054264">
        <w:rPr>
          <w:rStyle w:val="StyleUnderline"/>
          <w:rFonts w:asciiTheme="minorHAnsi" w:hAnsiTheme="minorHAnsi" w:cstheme="minorHAnsi"/>
        </w:rPr>
        <w:t>Hoover signed the</w:t>
      </w:r>
      <w:r w:rsidRPr="00054264">
        <w:rPr>
          <w:rFonts w:asciiTheme="minorHAnsi" w:hAnsiTheme="minorHAnsi" w:cstheme="minorHAnsi"/>
          <w:sz w:val="16"/>
        </w:rPr>
        <w:t xml:space="preserve"> 1930 </w:t>
      </w:r>
      <w:r w:rsidRPr="00054264">
        <w:rPr>
          <w:rStyle w:val="Emphasis"/>
          <w:rFonts w:asciiTheme="minorHAnsi" w:hAnsiTheme="minorHAnsi" w:cstheme="minorHAnsi"/>
          <w:highlight w:val="cyan"/>
        </w:rPr>
        <w:t>Smoot-Hawley</w:t>
      </w:r>
      <w:r w:rsidRPr="00054264">
        <w:rPr>
          <w:rStyle w:val="StyleUnderline"/>
          <w:rFonts w:asciiTheme="minorHAnsi" w:hAnsiTheme="minorHAnsi" w:cstheme="minorHAnsi"/>
        </w:rPr>
        <w:t xml:space="preserve"> Tariff Act</w:t>
      </w:r>
      <w:r w:rsidRPr="00054264">
        <w:rPr>
          <w:rFonts w:asciiTheme="minorHAnsi" w:hAnsiTheme="minorHAnsi" w:cstheme="minorHAnsi"/>
          <w:sz w:val="16"/>
        </w:rPr>
        <w:t xml:space="preserve">, intended to protect American workers and farmers from foreign competition. </w:t>
      </w:r>
      <w:r w:rsidRPr="00054264">
        <w:rPr>
          <w:rStyle w:val="StyleUnderline"/>
          <w:rFonts w:asciiTheme="minorHAnsi" w:hAnsiTheme="minorHAnsi" w:cstheme="minorHAnsi"/>
        </w:rPr>
        <w:t xml:space="preserve">In the subsequent five years, global trade shrank by two-thirds. </w:t>
      </w:r>
      <w:r w:rsidRPr="00054264">
        <w:rPr>
          <w:rStyle w:val="StyleUnderline"/>
          <w:rFonts w:asciiTheme="minorHAnsi" w:hAnsiTheme="minorHAnsi" w:cstheme="minorHAnsi"/>
          <w:highlight w:val="cyan"/>
        </w:rPr>
        <w:t xml:space="preserve">Within a decade, </w:t>
      </w:r>
      <w:r w:rsidRPr="00054264">
        <w:rPr>
          <w:rStyle w:val="Emphasis"/>
          <w:rFonts w:asciiTheme="minorHAnsi" w:hAnsiTheme="minorHAnsi" w:cstheme="minorHAnsi"/>
          <w:highlight w:val="cyan"/>
        </w:rPr>
        <w:t>World War II</w:t>
      </w:r>
      <w:r w:rsidRPr="00054264">
        <w:rPr>
          <w:rStyle w:val="StyleUnderline"/>
          <w:rFonts w:asciiTheme="minorHAnsi" w:hAnsiTheme="minorHAnsi" w:cstheme="minorHAnsi"/>
        </w:rPr>
        <w:t xml:space="preserve"> had begun</w:t>
      </w:r>
      <w:r w:rsidRPr="00054264">
        <w:rPr>
          <w:rFonts w:asciiTheme="minorHAnsi" w:hAnsiTheme="minorHAnsi" w:cstheme="minorHAnsi"/>
          <w:sz w:val="16"/>
        </w:rPr>
        <w:t xml:space="preserve">. To be sure, WWII, like World War I, was caused by a multitude of factors; there is no standard path to war. But there is reason to believe that </w:t>
      </w:r>
      <w:r w:rsidRPr="00054264">
        <w:rPr>
          <w:rStyle w:val="StyleUnderline"/>
          <w:rFonts w:asciiTheme="minorHAnsi" w:hAnsiTheme="minorHAnsi" w:cstheme="minorHAnsi"/>
        </w:rPr>
        <w:t>high levels of inequality can play a significant role in stoking conflict</w:t>
      </w:r>
      <w:r w:rsidRPr="00054264">
        <w:rPr>
          <w:rFonts w:asciiTheme="minorHAnsi" w:hAnsiTheme="minorHAnsi" w:cstheme="minorHAnsi"/>
          <w:sz w:val="16"/>
        </w:rPr>
        <w:t xml:space="preserve">. </w:t>
      </w:r>
      <w:r w:rsidRPr="00054264">
        <w:rPr>
          <w:rStyle w:val="StyleUnderline"/>
          <w:rFonts w:asciiTheme="minorHAnsi" w:hAnsiTheme="minorHAnsi" w:cstheme="minorHAnsi"/>
        </w:rPr>
        <w:t>According to research</w:t>
      </w:r>
      <w:r w:rsidRPr="00054264">
        <w:rPr>
          <w:rFonts w:asciiTheme="minorHAnsi" w:hAnsiTheme="minorHAnsi" w:cstheme="minorHAnsi"/>
          <w:sz w:val="16"/>
        </w:rPr>
        <w:t xml:space="preserve"> by the economist Thomas Piketty, </w:t>
      </w:r>
      <w:r w:rsidRPr="00054264">
        <w:rPr>
          <w:rStyle w:val="StyleUnderline"/>
          <w:rFonts w:asciiTheme="minorHAnsi" w:hAnsiTheme="minorHAnsi" w:cstheme="minorHAnsi"/>
        </w:rPr>
        <w:t>a spike in income inequality is often followed by a great crisis</w:t>
      </w:r>
      <w:r w:rsidRPr="00054264">
        <w:rPr>
          <w:rFonts w:asciiTheme="minorHAnsi" w:hAnsiTheme="minorHAnsi" w:cstheme="minorHAnsi"/>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054264">
        <w:rPr>
          <w:rStyle w:val="StyleUnderline"/>
          <w:rFonts w:asciiTheme="minorHAnsi" w:hAnsiTheme="minorHAnsi" w:cstheme="minorHAnsi"/>
        </w:rPr>
        <w:t xml:space="preserve">This is </w:t>
      </w:r>
      <w:proofErr w:type="gramStart"/>
      <w:r w:rsidRPr="00054264">
        <w:rPr>
          <w:rStyle w:val="Emphasis"/>
          <w:rFonts w:asciiTheme="minorHAnsi" w:hAnsiTheme="minorHAnsi" w:cstheme="minorHAnsi"/>
        </w:rPr>
        <w:t xml:space="preserve">all the </w:t>
      </w:r>
      <w:r w:rsidRPr="00054264">
        <w:rPr>
          <w:rStyle w:val="Emphasis"/>
          <w:rFonts w:asciiTheme="minorHAnsi" w:hAnsiTheme="minorHAnsi" w:cstheme="minorHAnsi"/>
          <w:highlight w:val="cyan"/>
        </w:rPr>
        <w:t>more</w:t>
      </w:r>
      <w:proofErr w:type="gramEnd"/>
      <w:r w:rsidRPr="00054264">
        <w:rPr>
          <w:rStyle w:val="Emphasis"/>
          <w:rFonts w:asciiTheme="minorHAnsi" w:hAnsiTheme="minorHAnsi" w:cstheme="minorHAnsi"/>
          <w:highlight w:val="cyan"/>
        </w:rPr>
        <w:t xml:space="preserve"> worrying</w:t>
      </w:r>
      <w:r w:rsidRPr="00054264">
        <w:rPr>
          <w:rStyle w:val="StyleUnderline"/>
          <w:rFonts w:asciiTheme="minorHAnsi" w:hAnsiTheme="minorHAnsi" w:cstheme="minorHAnsi"/>
          <w:highlight w:val="cyan"/>
        </w:rPr>
        <w:t xml:space="preserve"> in view of</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rPr>
        <w:t xml:space="preserve">numerous </w:t>
      </w:r>
      <w:r w:rsidRPr="00054264">
        <w:rPr>
          <w:rStyle w:val="Emphasis"/>
          <w:rFonts w:asciiTheme="minorHAnsi" w:hAnsiTheme="minorHAnsi" w:cstheme="minorHAnsi"/>
          <w:highlight w:val="cyan"/>
        </w:rPr>
        <w:t>other factors</w:t>
      </w:r>
      <w:r w:rsidRPr="00054264">
        <w:rPr>
          <w:rStyle w:val="StyleUnderline"/>
          <w:rFonts w:asciiTheme="minorHAnsi" w:hAnsiTheme="minorHAnsi" w:cstheme="minorHAnsi"/>
          <w:highlight w:val="cyan"/>
        </w:rPr>
        <w:t xml:space="preserve"> stoking</w:t>
      </w:r>
      <w:r w:rsidRPr="00054264">
        <w:rPr>
          <w:rStyle w:val="StyleUnderline"/>
          <w:rFonts w:asciiTheme="minorHAnsi" w:hAnsiTheme="minorHAnsi" w:cstheme="minorHAnsi"/>
        </w:rPr>
        <w:t xml:space="preserve"> social unrest and diplomatic </w:t>
      </w:r>
      <w:r w:rsidRPr="00054264">
        <w:rPr>
          <w:rStyle w:val="StyleUnderline"/>
          <w:rFonts w:asciiTheme="minorHAnsi" w:hAnsiTheme="minorHAnsi" w:cstheme="minorHAnsi"/>
          <w:highlight w:val="cyan"/>
        </w:rPr>
        <w:t xml:space="preserve">tension, including </w:t>
      </w:r>
      <w:r w:rsidRPr="00054264">
        <w:rPr>
          <w:rStyle w:val="Emphasis"/>
          <w:rFonts w:asciiTheme="minorHAnsi" w:hAnsiTheme="minorHAnsi" w:cstheme="minorHAnsi"/>
          <w:highlight w:val="cyan"/>
        </w:rPr>
        <w:t>tech</w:t>
      </w:r>
      <w:r w:rsidRPr="00054264">
        <w:rPr>
          <w:rStyle w:val="Emphasis"/>
          <w:rFonts w:asciiTheme="minorHAnsi" w:hAnsiTheme="minorHAnsi" w:cstheme="minorHAnsi"/>
        </w:rPr>
        <w:t xml:space="preserve">nological </w:t>
      </w:r>
      <w:r w:rsidRPr="00054264">
        <w:rPr>
          <w:rStyle w:val="Emphasis"/>
          <w:rFonts w:asciiTheme="minorHAnsi" w:hAnsiTheme="minorHAnsi" w:cstheme="minorHAnsi"/>
          <w:highlight w:val="cyan"/>
        </w:rPr>
        <w:t>disruption</w:t>
      </w:r>
      <w:r w:rsidRPr="00054264">
        <w:rPr>
          <w:rStyle w:val="StyleUnderline"/>
          <w:rFonts w:asciiTheme="minorHAnsi" w:hAnsiTheme="minorHAnsi" w:cstheme="minorHAnsi"/>
        </w:rPr>
        <w:t xml:space="preserve">, a </w:t>
      </w:r>
      <w:r w:rsidRPr="00054264">
        <w:rPr>
          <w:rStyle w:val="Emphasis"/>
          <w:rFonts w:asciiTheme="minorHAnsi" w:hAnsiTheme="minorHAnsi" w:cstheme="minorHAnsi"/>
        </w:rPr>
        <w:t xml:space="preserve">record-breaking </w:t>
      </w:r>
      <w:r w:rsidRPr="00054264">
        <w:rPr>
          <w:rStyle w:val="Emphasis"/>
          <w:rFonts w:asciiTheme="minorHAnsi" w:hAnsiTheme="minorHAnsi" w:cstheme="minorHAnsi"/>
          <w:highlight w:val="cyan"/>
        </w:rPr>
        <w:t>migration</w:t>
      </w:r>
      <w:r w:rsidRPr="00054264">
        <w:rPr>
          <w:rStyle w:val="Emphasis"/>
          <w:rFonts w:asciiTheme="minorHAnsi" w:hAnsiTheme="minorHAnsi" w:cstheme="minorHAnsi"/>
        </w:rPr>
        <w:t xml:space="preserve"> crisis</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anxiety over globalization</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 xml:space="preserve">political </w:t>
      </w:r>
      <w:r w:rsidRPr="00054264">
        <w:rPr>
          <w:rStyle w:val="Emphasis"/>
          <w:rFonts w:asciiTheme="minorHAnsi" w:hAnsiTheme="minorHAnsi" w:cstheme="minorHAnsi"/>
          <w:highlight w:val="cyan"/>
        </w:rPr>
        <w:t>polarization</w:t>
      </w:r>
      <w:r w:rsidRPr="00054264">
        <w:rPr>
          <w:rStyle w:val="StyleUnderline"/>
          <w:rFonts w:asciiTheme="minorHAnsi" w:hAnsiTheme="minorHAnsi" w:cstheme="minorHAnsi"/>
          <w:highlight w:val="cyan"/>
        </w:rPr>
        <w:t>, and</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 xml:space="preserve">rising </w:t>
      </w:r>
      <w:r w:rsidRPr="00054264">
        <w:rPr>
          <w:rStyle w:val="Emphasis"/>
          <w:rFonts w:asciiTheme="minorHAnsi" w:hAnsiTheme="minorHAnsi" w:cstheme="minorHAnsi"/>
          <w:highlight w:val="cyan"/>
        </w:rPr>
        <w:t>nationalism</w:t>
      </w:r>
      <w:r w:rsidRPr="00054264">
        <w:rPr>
          <w:rStyle w:val="StyleUnderline"/>
          <w:rFonts w:asciiTheme="minorHAnsi" w:hAnsiTheme="minorHAnsi" w:cstheme="minorHAnsi"/>
          <w:highlight w:val="cyan"/>
        </w:rPr>
        <w:t>. All</w:t>
      </w:r>
      <w:r w:rsidRPr="00054264">
        <w:rPr>
          <w:rStyle w:val="StyleUnderline"/>
          <w:rFonts w:asciiTheme="minorHAnsi" w:hAnsiTheme="minorHAnsi" w:cstheme="minorHAnsi"/>
        </w:rPr>
        <w:t xml:space="preserve"> are symptoms of failed policies that could turn out to be </w:t>
      </w:r>
      <w:r w:rsidRPr="00054264">
        <w:rPr>
          <w:rStyle w:val="Emphasis"/>
          <w:rFonts w:asciiTheme="minorHAnsi" w:hAnsiTheme="minorHAnsi" w:cstheme="minorHAnsi"/>
          <w:highlight w:val="cyan"/>
        </w:rPr>
        <w:t>trigger points</w:t>
      </w:r>
      <w:r w:rsidRPr="00054264">
        <w:rPr>
          <w:rStyle w:val="StyleUnderline"/>
          <w:rFonts w:asciiTheme="minorHAnsi" w:hAnsiTheme="minorHAnsi" w:cstheme="minorHAnsi"/>
        </w:rPr>
        <w:t xml:space="preserve"> for a future crisis</w:t>
      </w:r>
      <w:r w:rsidRPr="00054264">
        <w:rPr>
          <w:rFonts w:asciiTheme="minorHAnsi" w:hAnsiTheme="minorHAnsi" w:cstheme="minorHAnsi"/>
          <w:sz w:val="16"/>
        </w:rPr>
        <w:t xml:space="preserve">. Voters have good reason to be frustrated, but the emotionally appealing populists to whom they are increasingly giving their support are offering ill-advised solutions that will only make matters worse. For example, </w:t>
      </w:r>
      <w:r w:rsidRPr="00054264">
        <w:rPr>
          <w:rStyle w:val="StyleUnderline"/>
          <w:rFonts w:asciiTheme="minorHAnsi" w:hAnsiTheme="minorHAnsi" w:cstheme="minorHAnsi"/>
        </w:rPr>
        <w:t xml:space="preserve">despite the world’s unprecedented interconnectedness, </w:t>
      </w:r>
      <w:r w:rsidRPr="00054264">
        <w:rPr>
          <w:rStyle w:val="Emphasis"/>
          <w:rFonts w:asciiTheme="minorHAnsi" w:hAnsiTheme="minorHAnsi" w:cstheme="minorHAnsi"/>
          <w:highlight w:val="cyan"/>
        </w:rPr>
        <w:t>multilat</w:t>
      </w:r>
      <w:r w:rsidRPr="00054264">
        <w:rPr>
          <w:rStyle w:val="Emphasis"/>
          <w:rFonts w:asciiTheme="minorHAnsi" w:hAnsiTheme="minorHAnsi" w:cstheme="minorHAnsi"/>
        </w:rPr>
        <w:t xml:space="preserve">eralism </w:t>
      </w:r>
      <w:r w:rsidRPr="00054264">
        <w:rPr>
          <w:rStyle w:val="Emphasis"/>
          <w:rFonts w:asciiTheme="minorHAnsi" w:hAnsiTheme="minorHAnsi" w:cstheme="minorHAnsi"/>
          <w:highlight w:val="cyan"/>
        </w:rPr>
        <w:t>is</w:t>
      </w:r>
      <w:r w:rsidRPr="00054264">
        <w:rPr>
          <w:rStyle w:val="Emphasis"/>
          <w:rFonts w:asciiTheme="minorHAnsi" w:hAnsiTheme="minorHAnsi" w:cstheme="minorHAnsi"/>
        </w:rPr>
        <w:t xml:space="preserve"> increasingly </w:t>
      </w:r>
      <w:r w:rsidRPr="00054264">
        <w:rPr>
          <w:rStyle w:val="Emphasis"/>
          <w:rFonts w:asciiTheme="minorHAnsi" w:hAnsiTheme="minorHAnsi" w:cstheme="minorHAnsi"/>
          <w:highlight w:val="cyan"/>
        </w:rPr>
        <w:t>being eschewed</w:t>
      </w:r>
      <w:r w:rsidRPr="00054264">
        <w:rPr>
          <w:rFonts w:asciiTheme="minorHAnsi" w:hAnsiTheme="minorHAnsi" w:cstheme="minorHAnsi"/>
          <w:sz w:val="16"/>
        </w:rPr>
        <w:t xml:space="preserve">, as countries – most notably, Donald Trump’s US – pursue unilateral, isolationist policies. </w:t>
      </w:r>
      <w:r w:rsidRPr="00054264">
        <w:rPr>
          <w:rStyle w:val="StyleUnderline"/>
          <w:rFonts w:asciiTheme="minorHAnsi" w:hAnsiTheme="minorHAnsi" w:cstheme="minorHAnsi"/>
        </w:rPr>
        <w:t xml:space="preserve">Meanwhile, </w:t>
      </w:r>
      <w:r w:rsidRPr="00054264">
        <w:rPr>
          <w:rStyle w:val="Emphasis"/>
          <w:rFonts w:asciiTheme="minorHAnsi" w:hAnsiTheme="minorHAnsi" w:cstheme="minorHAnsi"/>
          <w:highlight w:val="cyan"/>
        </w:rPr>
        <w:t>proxy wars</w:t>
      </w:r>
      <w:r w:rsidRPr="00054264">
        <w:rPr>
          <w:rStyle w:val="StyleUnderline"/>
          <w:rFonts w:asciiTheme="minorHAnsi" w:hAnsiTheme="minorHAnsi" w:cstheme="minorHAnsi"/>
          <w:highlight w:val="cyan"/>
        </w:rPr>
        <w:t xml:space="preserve"> are raging</w:t>
      </w:r>
      <w:r w:rsidRPr="00054264">
        <w:rPr>
          <w:rStyle w:val="StyleUnderline"/>
          <w:rFonts w:asciiTheme="minorHAnsi" w:hAnsiTheme="minorHAnsi" w:cstheme="minorHAnsi"/>
        </w:rPr>
        <w:t xml:space="preserve"> in Syria and Yemen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Against this background, we must take seriously the possibility that </w:t>
      </w:r>
      <w:r w:rsidRPr="00054264">
        <w:rPr>
          <w:rStyle w:val="StyleUnderline"/>
          <w:rFonts w:asciiTheme="minorHAnsi" w:hAnsiTheme="minorHAnsi" w:cstheme="minorHAnsi"/>
          <w:highlight w:val="cyan"/>
        </w:rPr>
        <w:t>the next</w:t>
      </w:r>
      <w:r w:rsidRPr="00054264">
        <w:rPr>
          <w:rStyle w:val="StyleUnderline"/>
          <w:rFonts w:asciiTheme="minorHAnsi" w:hAnsiTheme="minorHAnsi" w:cstheme="minorHAnsi"/>
        </w:rPr>
        <w:t xml:space="preserve"> economic </w:t>
      </w:r>
      <w:r w:rsidRPr="00054264">
        <w:rPr>
          <w:rStyle w:val="StyleUnderline"/>
          <w:rFonts w:asciiTheme="minorHAnsi" w:hAnsiTheme="minorHAnsi" w:cstheme="minorHAnsi"/>
          <w:highlight w:val="cyan"/>
        </w:rPr>
        <w:t>crisis could</w:t>
      </w:r>
      <w:r w:rsidRPr="00054264">
        <w:rPr>
          <w:rStyle w:val="StyleUnderline"/>
          <w:rFonts w:asciiTheme="minorHAnsi" w:hAnsiTheme="minorHAnsi" w:cstheme="minorHAnsi"/>
        </w:rPr>
        <w:t xml:space="preserve"> lead </w:t>
      </w:r>
      <w:r w:rsidRPr="00054264">
        <w:rPr>
          <w:rStyle w:val="StyleUnderline"/>
          <w:rFonts w:asciiTheme="minorHAnsi" w:hAnsiTheme="minorHAnsi" w:cstheme="minorHAnsi"/>
          <w:highlight w:val="cyan"/>
        </w:rPr>
        <w:t xml:space="preserve">to a </w:t>
      </w:r>
      <w:r w:rsidRPr="00054264">
        <w:rPr>
          <w:rStyle w:val="Emphasis"/>
          <w:rFonts w:asciiTheme="minorHAnsi" w:hAnsiTheme="minorHAnsi" w:cstheme="minorHAnsi"/>
          <w:highlight w:val="cyan"/>
        </w:rPr>
        <w:t>large-scale</w:t>
      </w:r>
      <w:r w:rsidRPr="00054264">
        <w:rPr>
          <w:rStyle w:val="Emphasis"/>
          <w:rFonts w:asciiTheme="minorHAnsi" w:hAnsiTheme="minorHAnsi" w:cstheme="minorHAnsi"/>
        </w:rPr>
        <w:t xml:space="preserve"> military confrontation</w:t>
      </w:r>
      <w:r w:rsidRPr="00054264">
        <w:rPr>
          <w:rFonts w:asciiTheme="minorHAnsi" w:hAnsiTheme="minorHAnsi" w:cstheme="minorHAnsi"/>
          <w:sz w:val="16"/>
        </w:rPr>
        <w:t xml:space="preserve">. By the logic of the political scientist Samuel </w:t>
      </w:r>
      <w:proofErr w:type="gramStart"/>
      <w:r w:rsidRPr="00054264">
        <w:rPr>
          <w:rFonts w:asciiTheme="minorHAnsi" w:hAnsiTheme="minorHAnsi" w:cstheme="minorHAnsi"/>
          <w:sz w:val="16"/>
        </w:rPr>
        <w:t>Huntington ,</w:t>
      </w:r>
      <w:proofErr w:type="gramEnd"/>
      <w:r w:rsidRPr="00054264">
        <w:rPr>
          <w:rFonts w:asciiTheme="minorHAnsi" w:hAnsiTheme="minorHAnsi" w:cstheme="min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054264">
        <w:rPr>
          <w:rStyle w:val="StyleUnderline"/>
          <w:rFonts w:asciiTheme="minorHAnsi" w:hAnsiTheme="minorHAnsi" w:cstheme="minorHAnsi"/>
        </w:rPr>
        <w:t xml:space="preserve">The alternative may well be </w:t>
      </w:r>
      <w:r w:rsidRPr="00054264">
        <w:rPr>
          <w:rStyle w:val="Emphasis"/>
          <w:rFonts w:asciiTheme="minorHAnsi" w:hAnsiTheme="minorHAnsi" w:cstheme="minorHAnsi"/>
          <w:highlight w:val="cyan"/>
        </w:rPr>
        <w:t>global conflagration</w:t>
      </w:r>
      <w:r w:rsidRPr="00054264">
        <w:rPr>
          <w:rFonts w:asciiTheme="minorHAnsi" w:hAnsiTheme="minorHAnsi" w:cstheme="minorHAnsi"/>
          <w:sz w:val="16"/>
        </w:rPr>
        <w:t>.</w:t>
      </w:r>
    </w:p>
    <w:p w14:paraId="7B011BDE"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 xml:space="preserve">[3] Ag biotech innovation key to keep up with food demands – regulatory failures undermine U.S. ag, and result in increased global famines that risk instability </w:t>
      </w:r>
    </w:p>
    <w:p w14:paraId="749709A8" w14:textId="77777777" w:rsidR="00D8715D" w:rsidRPr="00054264" w:rsidRDefault="00D8715D" w:rsidP="00D8715D">
      <w:pPr>
        <w:rPr>
          <w:rFonts w:asciiTheme="minorHAnsi" w:hAnsiTheme="minorHAnsi" w:cstheme="minorHAnsi"/>
          <w:b/>
          <w:bCs/>
          <w:sz w:val="26"/>
        </w:rPr>
      </w:pPr>
      <w:r w:rsidRPr="00054264">
        <w:rPr>
          <w:rStyle w:val="Style13ptBold"/>
          <w:rFonts w:asciiTheme="minorHAnsi" w:hAnsiTheme="minorHAnsi" w:cstheme="minorHAnsi"/>
        </w:rPr>
        <w:t>Redick 14</w:t>
      </w:r>
      <w:r w:rsidRPr="00054264">
        <w:rPr>
          <w:rFonts w:asciiTheme="minorHAnsi" w:hAnsiTheme="minorHAnsi" w:cs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054264">
        <w:rPr>
          <w:rFonts w:asciiTheme="minorHAnsi" w:hAnsiTheme="minorHAnsi" w:cstheme="minorHAnsi"/>
        </w:rPr>
        <w:t>pg</w:t>
      </w:r>
      <w:proofErr w:type="spellEnd"/>
      <w:r w:rsidRPr="00054264">
        <w:rPr>
          <w:rFonts w:asciiTheme="minorHAnsi" w:hAnsiTheme="minorHAnsi" w:cstheme="minorHAnsi"/>
        </w:rPr>
        <w:t xml:space="preserve"> online @ </w:t>
      </w:r>
      <w:hyperlink r:id="rId11" w:history="1">
        <w:r w:rsidRPr="00054264">
          <w:rPr>
            <w:rStyle w:val="Hyperlink"/>
            <w:rFonts w:asciiTheme="minorHAnsi" w:hAnsiTheme="minorHAnsi" w:cstheme="minorHAnsi"/>
          </w:rPr>
          <w:t>http://nabc.cals.cornell.edu/Publications/Reports/nabc_25/25_6_1_Redick.pdf</w:t>
        </w:r>
      </w:hyperlink>
    </w:p>
    <w:p w14:paraId="615A7587" w14:textId="77777777" w:rsidR="00D8715D" w:rsidRPr="00054264" w:rsidRDefault="00D8715D" w:rsidP="00D8715D">
      <w:pPr>
        <w:rPr>
          <w:rFonts w:asciiTheme="minorHAnsi" w:hAnsiTheme="minorHAnsi" w:cstheme="minorHAnsi"/>
          <w:sz w:val="10"/>
        </w:rPr>
      </w:pPr>
      <w:r w:rsidRPr="00054264">
        <w:rPr>
          <w:rStyle w:val="StyleUnderline"/>
          <w:rFonts w:asciiTheme="minorHAnsi" w:hAnsiTheme="minorHAnsi" w:cstheme="minorHAnsi"/>
        </w:rPr>
        <w:t>Biotech Benefits and the Upcoming Pipeline</w:t>
      </w:r>
      <w:r w:rsidRPr="00054264">
        <w:rPr>
          <w:rFonts w:asciiTheme="minorHAnsi" w:hAnsiTheme="minorHAnsi" w:cstheme="minorHAnsi"/>
          <w:sz w:val="10"/>
        </w:rPr>
        <w:t xml:space="preserve"> It is now clear that </w:t>
      </w:r>
      <w:r w:rsidRPr="00054264">
        <w:rPr>
          <w:rStyle w:val="StyleUnderline"/>
          <w:rFonts w:asciiTheme="minorHAnsi" w:hAnsiTheme="minorHAnsi" w:cstheme="minorHAnsi"/>
          <w:highlight w:val="cyan"/>
        </w:rPr>
        <w:t>ag</w:t>
      </w:r>
      <w:r w:rsidRPr="00054264">
        <w:rPr>
          <w:rFonts w:asciiTheme="minorHAnsi" w:hAnsiTheme="minorHAnsi" w:cstheme="minorHAnsi"/>
          <w:sz w:val="10"/>
        </w:rPr>
        <w:t xml:space="preserve">ricultural </w:t>
      </w:r>
      <w:r w:rsidRPr="00054264">
        <w:rPr>
          <w:rStyle w:val="StyleUnderline"/>
          <w:rFonts w:asciiTheme="minorHAnsi" w:hAnsiTheme="minorHAnsi" w:cstheme="minorHAnsi"/>
          <w:highlight w:val="cyan"/>
        </w:rPr>
        <w:t>biotech</w:t>
      </w:r>
      <w:r w:rsidRPr="00054264">
        <w:rPr>
          <w:rFonts w:asciiTheme="minorHAnsi" w:hAnsiTheme="minorHAnsi" w:cstheme="minorHAnsi"/>
          <w:sz w:val="10"/>
        </w:rPr>
        <w:t xml:space="preserve">nology </w:t>
      </w:r>
      <w:r w:rsidRPr="00054264">
        <w:rPr>
          <w:rFonts w:asciiTheme="minorHAnsi" w:hAnsiTheme="minorHAnsi" w:cstheme="minorHAnsi"/>
        </w:rPr>
        <w:t xml:space="preserve">has </w:t>
      </w:r>
      <w:r w:rsidRPr="00054264">
        <w:rPr>
          <w:rStyle w:val="StyleUnderline"/>
          <w:rFonts w:asciiTheme="minorHAnsi" w:hAnsiTheme="minorHAnsi" w:cstheme="minorHAnsi"/>
          <w:highlight w:val="cyan"/>
        </w:rPr>
        <w:t>provide</w:t>
      </w:r>
      <w:r w:rsidRPr="00054264">
        <w:rPr>
          <w:rFonts w:asciiTheme="minorHAnsi" w:hAnsiTheme="minorHAnsi" w:cstheme="minorHAnsi"/>
        </w:rPr>
        <w:t xml:space="preserve">d </w:t>
      </w:r>
      <w:r w:rsidRPr="00054264">
        <w:rPr>
          <w:rStyle w:val="StyleUnderline"/>
          <w:rFonts w:asciiTheme="minorHAnsi" w:hAnsiTheme="minorHAnsi" w:cstheme="minorHAnsi"/>
          <w:highlight w:val="cyan"/>
        </w:rPr>
        <w:t xml:space="preserve">benefits </w:t>
      </w:r>
      <w:r w:rsidRPr="00054264">
        <w:rPr>
          <w:rFonts w:asciiTheme="minorHAnsi" w:hAnsiTheme="minorHAnsi" w:cstheme="minorHAnsi"/>
        </w:rPr>
        <w:t>both</w:t>
      </w:r>
      <w:r w:rsidRPr="00054264">
        <w:rPr>
          <w:rStyle w:val="StyleUnderline"/>
          <w:rFonts w:asciiTheme="minorHAnsi" w:hAnsiTheme="minorHAnsi" w:cstheme="minorHAnsi"/>
          <w:highlight w:val="cyan"/>
        </w:rPr>
        <w:t xml:space="preserve"> to human health and</w:t>
      </w:r>
      <w:r w:rsidRPr="00054264">
        <w:rPr>
          <w:rFonts w:asciiTheme="minorHAnsi" w:hAnsiTheme="minorHAnsi" w:cstheme="minorHAnsi"/>
        </w:rPr>
        <w:t xml:space="preserve"> to</w:t>
      </w:r>
      <w:r w:rsidRPr="00054264">
        <w:rPr>
          <w:rStyle w:val="StyleUnderline"/>
          <w:rFonts w:asciiTheme="minorHAnsi" w:hAnsiTheme="minorHAnsi" w:cstheme="minorHAnsi"/>
          <w:highlight w:val="cyan"/>
        </w:rPr>
        <w:t xml:space="preserve"> the environment</w:t>
      </w:r>
      <w:r w:rsidRPr="00054264">
        <w:rPr>
          <w:rFonts w:asciiTheme="minorHAnsi" w:hAnsiTheme="minorHAnsi" w:cstheme="minorHAnsi"/>
          <w:sz w:val="10"/>
          <w:highlight w:val="cyan"/>
        </w:rPr>
        <w:t xml:space="preserve">. </w:t>
      </w:r>
      <w:r w:rsidRPr="00054264">
        <w:rPr>
          <w:rStyle w:val="StyleUnderline"/>
          <w:rFonts w:asciiTheme="minorHAnsi" w:hAnsiTheme="minorHAnsi" w:cstheme="minorHAnsi"/>
        </w:rPr>
        <w:t xml:space="preserve">This </w:t>
      </w:r>
      <w:r w:rsidRPr="00054264">
        <w:rPr>
          <w:rStyle w:val="StyleUnderline"/>
          <w:rFonts w:asciiTheme="minorHAnsi" w:hAnsiTheme="minorHAnsi" w:cstheme="minorHAnsi"/>
          <w:highlight w:val="cyan"/>
        </w:rPr>
        <w:t>continues to be clear</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despite what activists say</w:t>
      </w:r>
      <w:r w:rsidRPr="00054264">
        <w:rPr>
          <w:rFonts w:asciiTheme="minorHAnsi" w:hAnsiTheme="minorHAnsi" w:cstheme="minorHAnsi"/>
          <w:sz w:val="10"/>
        </w:rPr>
        <w:t xml:space="preserve">, since </w:t>
      </w:r>
      <w:r w:rsidRPr="00054264">
        <w:rPr>
          <w:rStyle w:val="StyleUnderline"/>
          <w:rFonts w:asciiTheme="minorHAnsi" w:hAnsiTheme="minorHAnsi" w:cstheme="minorHAnsi"/>
        </w:rPr>
        <w:t>growers are using fewer chemicals such as pesticides</w:t>
      </w:r>
      <w:r w:rsidRPr="00054264">
        <w:rPr>
          <w:rFonts w:asciiTheme="minorHAnsi" w:hAnsiTheme="minorHAnsi" w:cstheme="minorHAnsi"/>
          <w:sz w:val="10"/>
        </w:rPr>
        <w:t xml:space="preserve">. Some of the </w:t>
      </w:r>
      <w:r w:rsidRPr="00054264">
        <w:rPr>
          <w:rStyle w:val="StyleUnderline"/>
          <w:rFonts w:asciiTheme="minorHAnsi" w:hAnsiTheme="minorHAnsi" w:cstheme="minorHAnsi"/>
          <w:highlight w:val="cyan"/>
        </w:rPr>
        <w:t xml:space="preserve">major </w:t>
      </w:r>
      <w:r w:rsidRPr="00054264">
        <w:rPr>
          <w:rStyle w:val="StyleUnderline"/>
          <w:rFonts w:asciiTheme="minorHAnsi" w:hAnsiTheme="minorHAnsi" w:cstheme="minorHAnsi"/>
        </w:rPr>
        <w:t xml:space="preserve">US-based environmental </w:t>
      </w:r>
      <w:r w:rsidRPr="00054264">
        <w:rPr>
          <w:rStyle w:val="StyleUnderline"/>
          <w:rFonts w:asciiTheme="minorHAnsi" w:hAnsiTheme="minorHAnsi" w:cstheme="minorHAnsi"/>
          <w:highlight w:val="cyan"/>
        </w:rPr>
        <w:t xml:space="preserve">groups </w:t>
      </w:r>
      <w:r w:rsidRPr="00054264">
        <w:rPr>
          <w:rStyle w:val="StyleUnderline"/>
          <w:rFonts w:asciiTheme="minorHAnsi" w:hAnsiTheme="minorHAnsi" w:cstheme="minorHAnsi"/>
        </w:rPr>
        <w:t xml:space="preserve">are </w:t>
      </w:r>
      <w:r w:rsidRPr="00054264">
        <w:rPr>
          <w:rStyle w:val="StyleUnderline"/>
          <w:rFonts w:asciiTheme="minorHAnsi" w:hAnsiTheme="minorHAnsi" w:cstheme="minorHAnsi"/>
          <w:highlight w:val="cyan"/>
        </w:rPr>
        <w:t xml:space="preserve">starting to get behind </w:t>
      </w:r>
      <w:r w:rsidRPr="00054264">
        <w:rPr>
          <w:rStyle w:val="StyleUnderline"/>
          <w:rFonts w:asciiTheme="minorHAnsi" w:hAnsiTheme="minorHAnsi" w:cstheme="minorHAnsi"/>
        </w:rPr>
        <w:t>ag</w:t>
      </w:r>
      <w:r w:rsidRPr="00054264">
        <w:rPr>
          <w:rFonts w:asciiTheme="minorHAnsi" w:hAnsiTheme="minorHAnsi" w:cstheme="minorHAnsi"/>
          <w:sz w:val="10"/>
        </w:rPr>
        <w:t xml:space="preserve">ricultural </w:t>
      </w:r>
      <w:r w:rsidRPr="00054264">
        <w:rPr>
          <w:rStyle w:val="StyleUnderline"/>
          <w:rFonts w:asciiTheme="minorHAnsi" w:hAnsiTheme="minorHAnsi" w:cstheme="minorHAnsi"/>
        </w:rPr>
        <w:t>biotech</w:t>
      </w:r>
      <w:r w:rsidRPr="00054264">
        <w:rPr>
          <w:rFonts w:asciiTheme="minorHAnsi" w:hAnsiTheme="minorHAnsi" w:cs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054264">
        <w:rPr>
          <w:rStyle w:val="StyleUnderline"/>
          <w:rFonts w:asciiTheme="minorHAnsi" w:hAnsiTheme="minorHAnsi" w:cstheme="minorHAnsi"/>
        </w:rPr>
        <w:t>We have</w:t>
      </w:r>
      <w:r w:rsidRPr="00054264">
        <w:rPr>
          <w:rStyle w:val="StyleUnderline"/>
          <w:rFonts w:asciiTheme="minorHAnsi" w:hAnsiTheme="minorHAnsi" w:cstheme="minorHAnsi"/>
          <w:highlight w:val="cyan"/>
        </w:rPr>
        <w:t xml:space="preserve"> improved food safety </w:t>
      </w:r>
      <w:r w:rsidRPr="00054264">
        <w:rPr>
          <w:rStyle w:val="StyleUnderline"/>
          <w:rFonts w:asciiTheme="minorHAnsi" w:hAnsiTheme="minorHAnsi" w:cstheme="minorHAnsi"/>
        </w:rPr>
        <w:t>through use of biotech corn</w:t>
      </w:r>
      <w:r w:rsidRPr="00054264">
        <w:rPr>
          <w:rFonts w:asciiTheme="minorHAnsi" w:hAnsiTheme="minorHAnsi" w:cstheme="minorHAnsi"/>
          <w:sz w:val="10"/>
        </w:rPr>
        <w:t xml:space="preserve">. </w:t>
      </w:r>
      <w:r w:rsidRPr="00054264">
        <w:rPr>
          <w:rStyle w:val="StyleUnderline"/>
          <w:rFonts w:asciiTheme="minorHAnsi" w:hAnsiTheme="minorHAnsi" w:cstheme="minorHAnsi"/>
        </w:rPr>
        <w:t>Iowa State</w:t>
      </w:r>
      <w:r w:rsidRPr="00054264">
        <w:rPr>
          <w:rFonts w:asciiTheme="minorHAnsi" w:hAnsiTheme="minorHAnsi" w:cstheme="minorHAnsi"/>
          <w:sz w:val="10"/>
        </w:rPr>
        <w:t xml:space="preserve"> University </w:t>
      </w:r>
      <w:r w:rsidRPr="00054264">
        <w:rPr>
          <w:rStyle w:val="StyleUnderline"/>
          <w:rFonts w:asciiTheme="minorHAnsi" w:hAnsiTheme="minorHAnsi" w:cstheme="minorHAnsi"/>
        </w:rPr>
        <w:t xml:space="preserve">has done excellent research showing that mycotoxin formation is reduced </w:t>
      </w:r>
      <w:r w:rsidRPr="00054264">
        <w:rPr>
          <w:rStyle w:val="StyleUnderline"/>
          <w:rFonts w:asciiTheme="minorHAnsi" w:hAnsiTheme="minorHAnsi" w:cstheme="minorHAnsi"/>
        </w:rPr>
        <w:lastRenderedPageBreak/>
        <w:t xml:space="preserve">in </w:t>
      </w:r>
      <w:r w:rsidRPr="00054264">
        <w:rPr>
          <w:rFonts w:asciiTheme="minorHAnsi" w:hAnsiTheme="minorHAnsi" w:cstheme="minorHAnsi"/>
          <w:sz w:val="10"/>
        </w:rPr>
        <w:t xml:space="preserve">certain </w:t>
      </w:r>
      <w:proofErr w:type="spellStart"/>
      <w:r w:rsidRPr="00054264">
        <w:rPr>
          <w:rFonts w:asciiTheme="minorHAnsi" w:hAnsiTheme="minorHAnsi" w:cstheme="minorHAnsi"/>
          <w:sz w:val="10"/>
        </w:rPr>
        <w:t>Bt</w:t>
      </w:r>
      <w:proofErr w:type="spellEnd"/>
      <w:r w:rsidRPr="00054264">
        <w:rPr>
          <w:rFonts w:asciiTheme="minorHAnsi" w:hAnsiTheme="minorHAnsi" w:cstheme="minorHAnsi"/>
          <w:sz w:val="10"/>
        </w:rPr>
        <w:t>-</w:t>
      </w:r>
      <w:r w:rsidRPr="00054264">
        <w:rPr>
          <w:rStyle w:val="StyleUnderline"/>
          <w:rFonts w:asciiTheme="minorHAnsi" w:hAnsiTheme="minorHAnsi" w:cstheme="minorHAnsi"/>
        </w:rPr>
        <w:t xml:space="preserve">corn varieties. It is unhealthy to eat known carcinogens. If other nations struggling to cope with mycotoxin-related effects </w:t>
      </w:r>
      <w:r w:rsidRPr="00054264">
        <w:rPr>
          <w:rFonts w:asciiTheme="minorHAnsi" w:hAnsiTheme="minorHAnsi" w:cstheme="minorHAnsi"/>
          <w:sz w:val="10"/>
        </w:rPr>
        <w:t xml:space="preserve">(cancer, birth defects, etc.), </w:t>
      </w:r>
      <w:r w:rsidRPr="00054264">
        <w:rPr>
          <w:rStyle w:val="StyleUnderline"/>
          <w:rFonts w:asciiTheme="minorHAnsi" w:hAnsiTheme="minorHAnsi" w:cstheme="minorHAnsi"/>
        </w:rPr>
        <w:t xml:space="preserve">simply by approving planting of </w:t>
      </w:r>
      <w:proofErr w:type="spellStart"/>
      <w:r w:rsidRPr="00054264">
        <w:rPr>
          <w:rStyle w:val="StyleUnderline"/>
          <w:rFonts w:asciiTheme="minorHAnsi" w:hAnsiTheme="minorHAnsi" w:cstheme="minorHAnsi"/>
        </w:rPr>
        <w:t>Bt</w:t>
      </w:r>
      <w:proofErr w:type="spellEnd"/>
      <w:r w:rsidRPr="00054264">
        <w:rPr>
          <w:rStyle w:val="StyleUnderline"/>
          <w:rFonts w:asciiTheme="minorHAnsi" w:hAnsiTheme="minorHAnsi" w:cstheme="minorHAnsi"/>
        </w:rPr>
        <w:t xml:space="preserve"> corn those nations would reduce those effects and bring health benefits through biotech</w:t>
      </w:r>
      <w:r w:rsidRPr="00054264">
        <w:rPr>
          <w:rFonts w:asciiTheme="minorHAnsi" w:hAnsiTheme="minorHAnsi" w:cstheme="minorHAnsi"/>
          <w:sz w:val="10"/>
        </w:rPr>
        <w:t xml:space="preserve">nology. (Murillo-Williams and </w:t>
      </w:r>
      <w:proofErr w:type="spellStart"/>
      <w:r w:rsidRPr="00054264">
        <w:rPr>
          <w:rFonts w:asciiTheme="minorHAnsi" w:hAnsiTheme="minorHAnsi" w:cstheme="minorHAnsi"/>
          <w:sz w:val="10"/>
        </w:rPr>
        <w:t>Munkvold</w:t>
      </w:r>
      <w:proofErr w:type="spellEnd"/>
      <w:r w:rsidRPr="00054264">
        <w:rPr>
          <w:rFonts w:asciiTheme="minorHAnsi" w:hAnsiTheme="minorHAnsi" w:cstheme="minorHAnsi"/>
          <w:sz w:val="10"/>
        </w:rPr>
        <w:t xml:space="preserve">, 2008). Moreover, </w:t>
      </w:r>
      <w:r w:rsidRPr="00054264">
        <w:rPr>
          <w:rStyle w:val="StyleUnderline"/>
          <w:rFonts w:asciiTheme="minorHAnsi" w:hAnsiTheme="minorHAnsi" w:cstheme="minorHAnsi"/>
        </w:rPr>
        <w:t xml:space="preserve">time has </w:t>
      </w:r>
      <w:r w:rsidRPr="00054264">
        <w:rPr>
          <w:rStyle w:val="StyleUnderline"/>
          <w:rFonts w:asciiTheme="minorHAnsi" w:hAnsiTheme="minorHAnsi" w:cstheme="minorHAnsi"/>
          <w:highlight w:val="cyan"/>
        </w:rPr>
        <w:t xml:space="preserve">trumped </w:t>
      </w:r>
      <w:r w:rsidRPr="00054264">
        <w:rPr>
          <w:rFonts w:asciiTheme="minorHAnsi" w:hAnsiTheme="minorHAnsi" w:cstheme="minorHAnsi"/>
        </w:rPr>
        <w:t>the</w:t>
      </w:r>
      <w:r w:rsidRPr="00054264">
        <w:rPr>
          <w:rStyle w:val="StyleUnderline"/>
          <w:rFonts w:asciiTheme="minorHAnsi" w:hAnsiTheme="minorHAnsi" w:cstheme="minorHAnsi"/>
          <w:highlight w:val="cyan"/>
        </w:rPr>
        <w:t xml:space="preserve"> early concerns</w:t>
      </w:r>
      <w:r w:rsidRPr="00054264">
        <w:rPr>
          <w:rStyle w:val="StyleUnderline"/>
          <w:rFonts w:asciiTheme="minorHAnsi" w:hAnsiTheme="minorHAnsi" w:cstheme="minorHAnsi"/>
        </w:rPr>
        <w:t xml:space="preserve"> </w:t>
      </w:r>
      <w:r w:rsidRPr="00054264">
        <w:rPr>
          <w:rFonts w:asciiTheme="minorHAnsi" w:hAnsiTheme="minorHAnsi" w:cstheme="minorHAnsi"/>
          <w:sz w:val="10"/>
        </w:rPr>
        <w:t xml:space="preserve">expressed by Al Gore about biotech crops exacerbating over-supply; </w:t>
      </w:r>
      <w:r w:rsidRPr="00054264">
        <w:rPr>
          <w:rStyle w:val="StyleUnderline"/>
          <w:rFonts w:asciiTheme="minorHAnsi" w:hAnsiTheme="minorHAnsi" w:cstheme="minorHAnsi"/>
        </w:rPr>
        <w:t xml:space="preserve">we know now that the </w:t>
      </w:r>
      <w:r w:rsidRPr="00054264">
        <w:rPr>
          <w:rStyle w:val="StyleUnderline"/>
          <w:rFonts w:asciiTheme="minorHAnsi" w:hAnsiTheme="minorHAnsi" w:cstheme="minorHAnsi"/>
          <w:highlight w:val="cyan"/>
        </w:rPr>
        <w:t xml:space="preserve">world </w:t>
      </w:r>
      <w:r w:rsidRPr="00054264">
        <w:rPr>
          <w:rStyle w:val="StyleUnderline"/>
          <w:rFonts w:asciiTheme="minorHAnsi" w:hAnsiTheme="minorHAnsi" w:cstheme="minorHAnsi"/>
        </w:rPr>
        <w:t xml:space="preserve">has become </w:t>
      </w:r>
      <w:r w:rsidRPr="00054264">
        <w:rPr>
          <w:rStyle w:val="StyleUnderline"/>
          <w:rFonts w:asciiTheme="minorHAnsi" w:hAnsiTheme="minorHAnsi" w:cstheme="minorHAnsi"/>
          <w:highlight w:val="cyan"/>
        </w:rPr>
        <w:t xml:space="preserve">too needy </w:t>
      </w:r>
      <w:r w:rsidRPr="00054264">
        <w:rPr>
          <w:rStyle w:val="StyleUnderline"/>
          <w:rFonts w:asciiTheme="minorHAnsi" w:hAnsiTheme="minorHAnsi" w:cstheme="minorHAnsi"/>
        </w:rPr>
        <w:t>to be cavalier in dismissing innovation in ag</w:t>
      </w:r>
      <w:r w:rsidRPr="00054264">
        <w:rPr>
          <w:rFonts w:asciiTheme="minorHAnsi" w:hAnsiTheme="minorHAnsi" w:cstheme="minorHAnsi"/>
          <w:sz w:val="10"/>
        </w:rPr>
        <w:t xml:space="preserve">ricultural </w:t>
      </w:r>
      <w:r w:rsidRPr="00054264">
        <w:rPr>
          <w:rStyle w:val="StyleUnderline"/>
          <w:rFonts w:asciiTheme="minorHAnsi" w:hAnsiTheme="minorHAnsi" w:cstheme="minorHAnsi"/>
        </w:rPr>
        <w:t>biotech</w:t>
      </w:r>
      <w:r w:rsidRPr="00054264">
        <w:rPr>
          <w:rFonts w:asciiTheme="minorHAnsi" w:hAnsiTheme="minorHAnsi" w:cstheme="minorHAnsi"/>
          <w:sz w:val="10"/>
        </w:rPr>
        <w:t xml:space="preserve">nology. </w:t>
      </w:r>
      <w:r w:rsidRPr="00054264">
        <w:rPr>
          <w:rStyle w:val="StyleUnderline"/>
          <w:rFonts w:asciiTheme="minorHAnsi" w:hAnsiTheme="minorHAnsi" w:cstheme="minorHAnsi"/>
        </w:rPr>
        <w:t xml:space="preserve">With </w:t>
      </w:r>
      <w:r w:rsidRPr="00054264">
        <w:rPr>
          <w:rStyle w:val="StyleUnderline"/>
          <w:rFonts w:asciiTheme="minorHAnsi" w:hAnsiTheme="minorHAnsi" w:cstheme="minorHAnsi"/>
          <w:highlight w:val="cyan"/>
        </w:rPr>
        <w:t>people</w:t>
      </w:r>
      <w:r w:rsidRPr="00054264">
        <w:rPr>
          <w:rStyle w:val="StyleUnderline"/>
          <w:rFonts w:asciiTheme="minorHAnsi" w:hAnsiTheme="minorHAnsi" w:cstheme="minorHAnsi"/>
        </w:rPr>
        <w:t xml:space="preserve"> around the world asking for more and more corn, </w:t>
      </w:r>
      <w:proofErr w:type="gramStart"/>
      <w:r w:rsidRPr="00054264">
        <w:rPr>
          <w:rStyle w:val="StyleUnderline"/>
          <w:rFonts w:asciiTheme="minorHAnsi" w:hAnsiTheme="minorHAnsi" w:cstheme="minorHAnsi"/>
        </w:rPr>
        <w:t>soy</w:t>
      </w:r>
      <w:proofErr w:type="gramEnd"/>
      <w:r w:rsidRPr="00054264">
        <w:rPr>
          <w:rStyle w:val="StyleUnderline"/>
          <w:rFonts w:asciiTheme="minorHAnsi" w:hAnsiTheme="minorHAnsi" w:cstheme="minorHAnsi"/>
        </w:rPr>
        <w:t xml:space="preserve"> and other foods at reasonable prices, and </w:t>
      </w:r>
      <w:r w:rsidRPr="00054264">
        <w:rPr>
          <w:rStyle w:val="StyleUnderline"/>
          <w:rFonts w:asciiTheme="minorHAnsi" w:hAnsiTheme="minorHAnsi" w:cstheme="minorHAnsi"/>
          <w:highlight w:val="cyan"/>
        </w:rPr>
        <w:t xml:space="preserve">rioting to overthrow </w:t>
      </w:r>
      <w:r w:rsidRPr="00054264">
        <w:rPr>
          <w:rStyle w:val="StyleUnderline"/>
          <w:rFonts w:asciiTheme="minorHAnsi" w:hAnsiTheme="minorHAnsi" w:cstheme="minorHAnsi"/>
        </w:rPr>
        <w:t xml:space="preserve">their </w:t>
      </w:r>
      <w:r w:rsidRPr="00054264">
        <w:rPr>
          <w:rStyle w:val="StyleUnderline"/>
          <w:rFonts w:asciiTheme="minorHAnsi" w:hAnsiTheme="minorHAnsi" w:cstheme="minorHAnsi"/>
          <w:highlight w:val="cyan"/>
        </w:rPr>
        <w:t xml:space="preserve">governments, </w:t>
      </w:r>
      <w:r w:rsidRPr="00054264">
        <w:rPr>
          <w:rStyle w:val="StyleUnderline"/>
          <w:rFonts w:asciiTheme="minorHAnsi" w:hAnsiTheme="minorHAnsi" w:cstheme="minorHAnsi"/>
        </w:rPr>
        <w:t xml:space="preserve">we know that </w:t>
      </w:r>
      <w:r w:rsidRPr="00054264">
        <w:rPr>
          <w:rStyle w:val="Emphasis"/>
          <w:rFonts w:asciiTheme="minorHAnsi" w:hAnsiTheme="minorHAnsi" w:cstheme="minorHAnsi"/>
          <w:highlight w:val="cyan"/>
        </w:rPr>
        <w:t>yields actually matter</w:t>
      </w:r>
      <w:r w:rsidRPr="00054264">
        <w:rPr>
          <w:rFonts w:asciiTheme="minorHAnsi" w:hAnsiTheme="minorHAnsi" w:cstheme="minorHAnsi"/>
          <w:sz w:val="10"/>
        </w:rPr>
        <w:t xml:space="preserve">. While many factors were contributory, the </w:t>
      </w:r>
      <w:r w:rsidRPr="00054264">
        <w:rPr>
          <w:rStyle w:val="StyleUnderline"/>
          <w:rFonts w:asciiTheme="minorHAnsi" w:hAnsiTheme="minorHAnsi" w:cstheme="minorHAnsi"/>
        </w:rPr>
        <w:t xml:space="preserve">recent violent </w:t>
      </w:r>
      <w:r w:rsidRPr="00054264">
        <w:rPr>
          <w:rStyle w:val="StyleUnderline"/>
          <w:rFonts w:asciiTheme="minorHAnsi" w:hAnsiTheme="minorHAnsi" w:cstheme="minorHAnsi"/>
          <w:highlight w:val="cyan"/>
        </w:rPr>
        <w:t xml:space="preserve">protests </w:t>
      </w:r>
      <w:r w:rsidRPr="00054264">
        <w:rPr>
          <w:rStyle w:val="StyleUnderline"/>
          <w:rFonts w:asciiTheme="minorHAnsi" w:hAnsiTheme="minorHAnsi" w:cstheme="minorHAnsi"/>
        </w:rPr>
        <w:t xml:space="preserve">in North Africa and the Middle East </w:t>
      </w:r>
      <w:r w:rsidRPr="00054264">
        <w:rPr>
          <w:rStyle w:val="StyleUnderline"/>
          <w:rFonts w:asciiTheme="minorHAnsi" w:hAnsiTheme="minorHAnsi" w:cstheme="minorHAnsi"/>
          <w:highlight w:val="cyan"/>
        </w:rPr>
        <w:t xml:space="preserve">coincided with </w:t>
      </w:r>
      <w:r w:rsidRPr="00054264">
        <w:rPr>
          <w:rStyle w:val="Emphasis"/>
          <w:rFonts w:asciiTheme="minorHAnsi" w:hAnsiTheme="minorHAnsi" w:cstheme="minorHAnsi"/>
        </w:rPr>
        <w:t xml:space="preserve">sudden </w:t>
      </w:r>
      <w:r w:rsidRPr="00054264">
        <w:rPr>
          <w:rStyle w:val="Emphasis"/>
          <w:rFonts w:asciiTheme="minorHAnsi" w:hAnsiTheme="minorHAnsi" w:cstheme="minorHAnsi"/>
          <w:highlight w:val="cyan"/>
        </w:rPr>
        <w:t>peaks</w:t>
      </w:r>
      <w:r w:rsidRPr="00054264">
        <w:rPr>
          <w:rStyle w:val="StyleUnderline"/>
          <w:rFonts w:asciiTheme="minorHAnsi" w:hAnsiTheme="minorHAnsi" w:cstheme="minorHAnsi"/>
          <w:highlight w:val="cyan"/>
        </w:rPr>
        <w:t xml:space="preserve"> in </w:t>
      </w:r>
      <w:r w:rsidRPr="00054264">
        <w:rPr>
          <w:rStyle w:val="Emphasis"/>
          <w:rFonts w:asciiTheme="minorHAnsi" w:hAnsiTheme="minorHAnsi" w:cstheme="minorHAnsi"/>
        </w:rPr>
        <w:t xml:space="preserve">global </w:t>
      </w:r>
      <w:r w:rsidRPr="00054264">
        <w:rPr>
          <w:rStyle w:val="Emphasis"/>
          <w:rFonts w:asciiTheme="minorHAnsi" w:hAnsiTheme="minorHAnsi" w:cstheme="minorHAnsi"/>
          <w:highlight w:val="cyan"/>
        </w:rPr>
        <w:t>food prices</w:t>
      </w:r>
      <w:r w:rsidRPr="00054264">
        <w:rPr>
          <w:rFonts w:asciiTheme="minorHAnsi" w:hAnsiTheme="minorHAnsi" w:cstheme="minorHAnsi"/>
          <w:sz w:val="10"/>
        </w:rPr>
        <w:t>. Researchers suggest that a given food- price threshold may exist, above which protests become likely (</w:t>
      </w:r>
      <w:proofErr w:type="spellStart"/>
      <w:r w:rsidRPr="00054264">
        <w:rPr>
          <w:rFonts w:asciiTheme="minorHAnsi" w:hAnsiTheme="minorHAnsi" w:cstheme="minorHAnsi"/>
          <w:sz w:val="10"/>
        </w:rPr>
        <w:t>Lagi</w:t>
      </w:r>
      <w:proofErr w:type="spellEnd"/>
      <w:r w:rsidRPr="00054264">
        <w:rPr>
          <w:rFonts w:asciiTheme="minorHAnsi" w:hAnsiTheme="minorHAnsi" w:cstheme="minorHAnsi"/>
          <w:sz w:val="10"/>
        </w:rPr>
        <w:t xml:space="preserve"> et al., 2011). </w:t>
      </w:r>
      <w:r w:rsidRPr="00054264">
        <w:rPr>
          <w:rStyle w:val="StyleUnderline"/>
          <w:rFonts w:asciiTheme="minorHAnsi" w:hAnsiTheme="minorHAnsi" w:cstheme="minorHAnsi"/>
        </w:rPr>
        <w:t xml:space="preserve">With such social unrest making the </w:t>
      </w:r>
      <w:r w:rsidRPr="00054264">
        <w:rPr>
          <w:rStyle w:val="StyleUnderline"/>
          <w:rFonts w:asciiTheme="minorHAnsi" w:hAnsiTheme="minorHAnsi" w:cstheme="minorHAnsi"/>
          <w:highlight w:val="cyan"/>
        </w:rPr>
        <w:t xml:space="preserve">world </w:t>
      </w:r>
      <w:r w:rsidRPr="00054264">
        <w:rPr>
          <w:rStyle w:val="StyleUnderline"/>
          <w:rFonts w:asciiTheme="minorHAnsi" w:hAnsiTheme="minorHAnsi" w:cstheme="minorHAnsi"/>
        </w:rPr>
        <w:t xml:space="preserve">an </w:t>
      </w:r>
      <w:r w:rsidRPr="00054264">
        <w:rPr>
          <w:rStyle w:val="Emphasis"/>
          <w:rFonts w:asciiTheme="minorHAnsi" w:hAnsiTheme="minorHAnsi" w:cstheme="minorHAnsi"/>
          <w:highlight w:val="cyan"/>
        </w:rPr>
        <w:t>increasingly unstable place</w:t>
      </w:r>
      <w:r w:rsidRPr="00054264">
        <w:rPr>
          <w:rFonts w:asciiTheme="minorHAnsi" w:hAnsiTheme="minorHAnsi" w:cstheme="minorHAnsi"/>
          <w:sz w:val="10"/>
          <w:highlight w:val="cyan"/>
        </w:rPr>
        <w:t xml:space="preserve">, </w:t>
      </w:r>
      <w:r w:rsidRPr="00054264">
        <w:rPr>
          <w:rStyle w:val="StyleUnderline"/>
          <w:rFonts w:asciiTheme="minorHAnsi" w:hAnsiTheme="minorHAnsi" w:cstheme="minorHAnsi"/>
        </w:rPr>
        <w:t xml:space="preserve">we do </w:t>
      </w:r>
      <w:r w:rsidRPr="00054264">
        <w:rPr>
          <w:rStyle w:val="StyleUnderline"/>
          <w:rFonts w:asciiTheme="minorHAnsi" w:hAnsiTheme="minorHAnsi" w:cstheme="minorHAnsi"/>
          <w:highlight w:val="cyan"/>
        </w:rPr>
        <w:t xml:space="preserve">not have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luxury of tinkering with </w:t>
      </w:r>
      <w:r w:rsidRPr="00054264">
        <w:rPr>
          <w:rStyle w:val="StyleUnderline"/>
          <w:rFonts w:asciiTheme="minorHAnsi" w:hAnsiTheme="minorHAnsi" w:cstheme="minorHAnsi"/>
        </w:rPr>
        <w:t xml:space="preserve">the highly productive </w:t>
      </w:r>
      <w:r w:rsidRPr="00054264">
        <w:rPr>
          <w:rStyle w:val="StyleUnderline"/>
          <w:rFonts w:asciiTheme="minorHAnsi" w:hAnsiTheme="minorHAnsi" w:cstheme="minorHAnsi"/>
          <w:highlight w:val="cyan"/>
        </w:rPr>
        <w:t>US ag</w:t>
      </w:r>
      <w:r w:rsidRPr="00054264">
        <w:rPr>
          <w:rFonts w:asciiTheme="minorHAnsi" w:hAnsiTheme="minorHAnsi" w:cstheme="minorHAnsi"/>
          <w:sz w:val="10"/>
          <w:highlight w:val="cyan"/>
        </w:rPr>
        <w:t>r</w:t>
      </w:r>
      <w:r w:rsidRPr="00054264">
        <w:rPr>
          <w:rFonts w:asciiTheme="minorHAnsi" w:hAnsiTheme="minorHAnsi" w:cstheme="minorHAnsi"/>
          <w:sz w:val="10"/>
        </w:rPr>
        <w:t>icultural</w:t>
      </w:r>
      <w:r w:rsidRPr="00054264">
        <w:rPr>
          <w:rStyle w:val="StyleUnderline"/>
          <w:rFonts w:asciiTheme="minorHAnsi" w:hAnsiTheme="minorHAnsi" w:cstheme="minorHAnsi"/>
        </w:rPr>
        <w:t xml:space="preserve"> system that</w:t>
      </w:r>
      <w:r w:rsidRPr="00054264">
        <w:rPr>
          <w:rStyle w:val="StyleUnderline"/>
          <w:rFonts w:asciiTheme="minorHAnsi" w:hAnsiTheme="minorHAnsi" w:cstheme="minorHAnsi"/>
          <w:highlight w:val="cyan"/>
        </w:rPr>
        <w:t xml:space="preserve"> makes food for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 xml:space="preserve">world </w:t>
      </w:r>
      <w:r w:rsidRPr="00054264">
        <w:rPr>
          <w:rStyle w:val="Emphasis"/>
          <w:rFonts w:asciiTheme="minorHAnsi" w:hAnsiTheme="minorHAnsi" w:cstheme="minorHAnsi"/>
          <w:highlight w:val="cyan"/>
        </w:rPr>
        <w:t xml:space="preserve">without </w:t>
      </w:r>
      <w:r w:rsidRPr="00054264">
        <w:rPr>
          <w:rStyle w:val="Emphasis"/>
          <w:rFonts w:asciiTheme="minorHAnsi" w:hAnsiTheme="minorHAnsi" w:cstheme="minorHAnsi"/>
        </w:rPr>
        <w:t xml:space="preserve">risking serious </w:t>
      </w:r>
      <w:r w:rsidRPr="00054264">
        <w:rPr>
          <w:rStyle w:val="Emphasis"/>
          <w:rFonts w:asciiTheme="minorHAnsi" w:hAnsiTheme="minorHAnsi" w:cstheme="minorHAnsi"/>
          <w:highlight w:val="cyan"/>
        </w:rPr>
        <w:t xml:space="preserve">negative impacts </w:t>
      </w:r>
      <w:r w:rsidRPr="00054264">
        <w:rPr>
          <w:rStyle w:val="Emphasis"/>
          <w:rFonts w:asciiTheme="minorHAnsi" w:hAnsiTheme="minorHAnsi" w:cstheme="minorHAnsi"/>
        </w:rPr>
        <w:t>overseas</w:t>
      </w:r>
      <w:r w:rsidRPr="00054264">
        <w:rPr>
          <w:rFonts w:asciiTheme="minorHAnsi" w:hAnsiTheme="minorHAnsi" w:cstheme="minorHAnsi"/>
          <w:sz w:val="10"/>
          <w:highlight w:val="cyan"/>
        </w:rPr>
        <w:t>.</w:t>
      </w:r>
      <w:r w:rsidRPr="00054264">
        <w:rPr>
          <w:rFonts w:asciiTheme="minorHAnsi" w:hAnsiTheme="minorHAnsi" w:cstheme="minorHAnsi"/>
          <w:sz w:val="10"/>
        </w:rPr>
        <w:t xml:space="preserve"> </w:t>
      </w:r>
      <w:r w:rsidRPr="00054264">
        <w:rPr>
          <w:rStyle w:val="StyleUnderline"/>
          <w:rFonts w:asciiTheme="minorHAnsi" w:hAnsiTheme="minorHAnsi" w:cstheme="minorHAnsi"/>
        </w:rPr>
        <w:t>The pipeline for biotech crops is becoming more interesting with each innovation in plant breeding.</w:t>
      </w:r>
      <w:r w:rsidRPr="00054264">
        <w:rPr>
          <w:rFonts w:asciiTheme="minorHAnsi" w:hAnsiTheme="minorHAnsi" w:cstheme="minorHAnsi"/>
          <w:sz w:val="10"/>
        </w:rPr>
        <w:t xml:space="preserve"> Genes are being silenced with no “plant pest” DNA to regulate or test for, </w:t>
      </w:r>
      <w:r w:rsidRPr="00054264">
        <w:rPr>
          <w:rStyle w:val="Emphasis"/>
          <w:rFonts w:asciiTheme="minorHAnsi" w:hAnsiTheme="minorHAnsi" w:cstheme="minorHAnsi"/>
        </w:rPr>
        <w:t>making regulation more complex</w:t>
      </w:r>
      <w:r w:rsidRPr="00054264">
        <w:rPr>
          <w:rFonts w:asciiTheme="minorHAnsi" w:hAnsiTheme="minorHAnsi" w:cstheme="minorHAnsi"/>
          <w:sz w:val="10"/>
        </w:rPr>
        <w:t xml:space="preserve">. Such new plant-breeding methods involve: • RNA-interference. • Oligo-RNA </w:t>
      </w:r>
      <w:proofErr w:type="spellStart"/>
      <w:r w:rsidRPr="00054264">
        <w:rPr>
          <w:rFonts w:asciiTheme="minorHAnsi" w:hAnsiTheme="minorHAnsi" w:cstheme="minorHAnsi"/>
          <w:sz w:val="10"/>
        </w:rPr>
        <w:t>etc</w:t>
      </w:r>
      <w:proofErr w:type="spellEnd"/>
      <w:r w:rsidRPr="00054264">
        <w:rPr>
          <w:rFonts w:asciiTheme="minorHAnsi" w:hAnsiTheme="minorHAnsi" w:cstheme="minorHAnsi"/>
          <w:sz w:val="10"/>
        </w:rPr>
        <w:t>—</w:t>
      </w:r>
      <w:proofErr w:type="spellStart"/>
      <w:r w:rsidRPr="00054264">
        <w:rPr>
          <w:rFonts w:asciiTheme="minorHAnsi" w:hAnsiTheme="minorHAnsi" w:cstheme="minorHAnsi"/>
          <w:sz w:val="10"/>
        </w:rPr>
        <w:t>Cibus</w:t>
      </w:r>
      <w:proofErr w:type="spellEnd"/>
      <w:r w:rsidRPr="00054264">
        <w:rPr>
          <w:rFonts w:asciiTheme="minorHAnsi" w:hAnsiTheme="minorHAnsi" w:cstheme="minorHAnsi"/>
          <w:sz w:val="10"/>
        </w:rPr>
        <w:t xml:space="preserve">, </w:t>
      </w:r>
      <w:proofErr w:type="spellStart"/>
      <w:r w:rsidRPr="00054264">
        <w:rPr>
          <w:rFonts w:asciiTheme="minorHAnsi" w:hAnsiTheme="minorHAnsi" w:cstheme="minorHAnsi"/>
          <w:sz w:val="10"/>
        </w:rPr>
        <w:t>Keygene</w:t>
      </w:r>
      <w:proofErr w:type="spellEnd"/>
      <w:r w:rsidRPr="00054264">
        <w:rPr>
          <w:rFonts w:asciiTheme="minorHAnsi" w:hAnsiTheme="minorHAnsi" w:cstheme="minorHAnsi"/>
          <w:sz w:val="10"/>
        </w:rPr>
        <w:t xml:space="preserve">, etc. • Public-academic breeding coming on fast? • USDA does not see a plant pest, EPA sees resistance issues, etc. </w:t>
      </w:r>
      <w:r w:rsidRPr="00054264">
        <w:rPr>
          <w:rStyle w:val="StyleUnderline"/>
          <w:rFonts w:asciiTheme="minorHAnsi" w:hAnsiTheme="minorHAnsi" w:cstheme="minorHAnsi"/>
        </w:rPr>
        <w:t>The pipeline of biotech commodity crops promises new approaches to food and ag</w:t>
      </w:r>
      <w:r w:rsidRPr="00054264">
        <w:rPr>
          <w:rFonts w:asciiTheme="minorHAnsi" w:hAnsiTheme="minorHAnsi" w:cstheme="minorHAnsi"/>
          <w:sz w:val="10"/>
        </w:rPr>
        <w:t>riculture, and, finally, direct consumer benefits, not just improved production traits (</w:t>
      </w:r>
      <w:proofErr w:type="gramStart"/>
      <w:r w:rsidRPr="00054264">
        <w:rPr>
          <w:rFonts w:asciiTheme="minorHAnsi" w:hAnsiTheme="minorHAnsi" w:cstheme="minorHAnsi"/>
          <w:sz w:val="10"/>
        </w:rPr>
        <w:t>e.g.</w:t>
      </w:r>
      <w:proofErr w:type="gramEnd"/>
      <w:r w:rsidRPr="00054264">
        <w:rPr>
          <w:rFonts w:asciiTheme="minorHAnsi" w:hAnsiTheme="minorHAnsi" w:cstheme="minorHAnsi"/>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054264">
        <w:rPr>
          <w:rStyle w:val="StyleUnderline"/>
          <w:rFonts w:asciiTheme="minorHAnsi" w:hAnsiTheme="minorHAnsi" w:cstheme="minorHAnsi"/>
        </w:rPr>
        <w:t>people are working on N2 fixation in corn with symbiotic microorganisms and also making corn photosynthesis work for soy</w:t>
      </w:r>
      <w:r w:rsidRPr="00054264">
        <w:rPr>
          <w:rFonts w:asciiTheme="minorHAnsi" w:hAnsiTheme="minorHAnsi" w:cstheme="minorHAnsi"/>
          <w:sz w:val="10"/>
        </w:rPr>
        <w:t xml:space="preserve"> (</w:t>
      </w:r>
      <w:proofErr w:type="gramStart"/>
      <w:r w:rsidRPr="00054264">
        <w:rPr>
          <w:rFonts w:asciiTheme="minorHAnsi" w:hAnsiTheme="minorHAnsi" w:cstheme="minorHAnsi"/>
          <w:sz w:val="10"/>
        </w:rPr>
        <w:t>i.e.</w:t>
      </w:r>
      <w:proofErr w:type="gramEnd"/>
      <w:r w:rsidRPr="00054264">
        <w:rPr>
          <w:rFonts w:asciiTheme="minorHAnsi" w:hAnsiTheme="minorHAnsi" w:cstheme="minorHAnsi"/>
          <w:sz w:val="10"/>
        </w:rPr>
        <w:t xml:space="preserve"> “C4 soy”) (Buchanan et al., 2010). </w:t>
      </w:r>
      <w:r w:rsidRPr="00054264">
        <w:rPr>
          <w:rStyle w:val="StyleUnderline"/>
          <w:rFonts w:asciiTheme="minorHAnsi" w:hAnsiTheme="minorHAnsi" w:cstheme="minorHAnsi"/>
        </w:rPr>
        <w:t>There will be more room for public and academic breeding tools in the smaller specialized sector of ag</w:t>
      </w:r>
      <w:r w:rsidRPr="00054264">
        <w:rPr>
          <w:rFonts w:asciiTheme="minorHAnsi" w:hAnsiTheme="minorHAnsi" w:cstheme="minorHAnsi"/>
          <w:sz w:val="10"/>
        </w:rPr>
        <w:t xml:space="preserve">riculture. </w:t>
      </w:r>
      <w:proofErr w:type="gramStart"/>
      <w:r w:rsidRPr="00054264">
        <w:rPr>
          <w:rStyle w:val="StyleUnderline"/>
          <w:rFonts w:asciiTheme="minorHAnsi" w:hAnsiTheme="minorHAnsi" w:cstheme="minorHAnsi"/>
        </w:rPr>
        <w:t>All of</w:t>
      </w:r>
      <w:proofErr w:type="gramEnd"/>
      <w:r w:rsidRPr="00054264">
        <w:rPr>
          <w:rStyle w:val="StyleUnderline"/>
          <w:rFonts w:asciiTheme="minorHAnsi" w:hAnsiTheme="minorHAnsi" w:cstheme="minorHAnsi"/>
        </w:rPr>
        <w:t xml:space="preserve"> this innovation has environmental and economic benefits</w:t>
      </w:r>
      <w:r w:rsidRPr="00054264">
        <w:rPr>
          <w:rFonts w:asciiTheme="minorHAnsi" w:hAnsiTheme="minorHAnsi" w:cstheme="minorHAnsi"/>
          <w:sz w:val="10"/>
        </w:rPr>
        <w:t xml:space="preserve">. This has led the World Wildlife Fund, Environmental Defense Council, and even the Natural Resources Defense Council to start talking about technology neutrality vis-à-vis biotech crops. </w:t>
      </w:r>
      <w:r w:rsidRPr="00054264">
        <w:rPr>
          <w:rStyle w:val="StyleUnderline"/>
          <w:rFonts w:asciiTheme="minorHAnsi" w:hAnsiTheme="minorHAnsi" w:cstheme="minorHAnsi"/>
          <w:highlight w:val="cyan"/>
        </w:rPr>
        <w:t xml:space="preserve">Opposition to GMOs keeps coming </w:t>
      </w:r>
      <w:r w:rsidRPr="00054264">
        <w:rPr>
          <w:rStyle w:val="StyleUnderline"/>
          <w:rFonts w:asciiTheme="minorHAnsi" w:hAnsiTheme="minorHAnsi" w:cstheme="minorHAnsi"/>
        </w:rPr>
        <w:t>and coming, however</w:t>
      </w:r>
      <w:r w:rsidRPr="00054264">
        <w:rPr>
          <w:rFonts w:asciiTheme="minorHAnsi" w:hAnsiTheme="minorHAnsi" w:cstheme="minorHAnsi"/>
          <w:sz w:val="10"/>
        </w:rPr>
        <w:t xml:space="preserve">. </w:t>
      </w:r>
      <w:r w:rsidRPr="00054264">
        <w:rPr>
          <w:rStyle w:val="StyleUnderline"/>
          <w:rFonts w:asciiTheme="minorHAnsi" w:hAnsiTheme="minorHAnsi" w:cstheme="minorHAnsi"/>
        </w:rPr>
        <w:t xml:space="preserve">The recently withdrawn French </w:t>
      </w:r>
      <w:proofErr w:type="spellStart"/>
      <w:r w:rsidRPr="00054264">
        <w:rPr>
          <w:rStyle w:val="StyleUnderline"/>
          <w:rFonts w:asciiTheme="minorHAnsi" w:hAnsiTheme="minorHAnsi" w:cstheme="minorHAnsi"/>
        </w:rPr>
        <w:t>Séralini</w:t>
      </w:r>
      <w:proofErr w:type="spellEnd"/>
      <w:r w:rsidRPr="00054264">
        <w:rPr>
          <w:rStyle w:val="StyleUnderline"/>
          <w:rFonts w:asciiTheme="minorHAnsi" w:hAnsiTheme="minorHAnsi" w:cstheme="minorHAnsi"/>
        </w:rPr>
        <w:t xml:space="preserve"> study</w:t>
      </w:r>
      <w:r w:rsidRPr="00054264">
        <w:rPr>
          <w:rFonts w:asciiTheme="minorHAnsi" w:hAnsiTheme="minorHAnsi" w:cstheme="minorHAnsi"/>
          <w:sz w:val="10"/>
        </w:rPr>
        <w:t xml:space="preserve">, which showed tumors in rats, </w:t>
      </w:r>
      <w:r w:rsidRPr="00054264">
        <w:rPr>
          <w:rStyle w:val="StyleUnderline"/>
          <w:rFonts w:asciiTheme="minorHAnsi" w:hAnsiTheme="minorHAnsi" w:cstheme="minorHAnsi"/>
        </w:rPr>
        <w:t xml:space="preserve">serves to demonstrate the commitment of certain </w:t>
      </w:r>
      <w:r w:rsidRPr="00054264">
        <w:rPr>
          <w:rStyle w:val="StyleUnderline"/>
          <w:rFonts w:asciiTheme="minorHAnsi" w:hAnsiTheme="minorHAnsi" w:cstheme="minorHAnsi"/>
          <w:highlight w:val="cyan"/>
        </w:rPr>
        <w:t xml:space="preserve">researchers </w:t>
      </w:r>
      <w:r w:rsidRPr="00054264">
        <w:rPr>
          <w:rStyle w:val="StyleUnderline"/>
          <w:rFonts w:asciiTheme="minorHAnsi" w:hAnsiTheme="minorHAnsi" w:cstheme="minorHAnsi"/>
        </w:rPr>
        <w:t xml:space="preserve">to </w:t>
      </w:r>
      <w:r w:rsidRPr="00054264">
        <w:rPr>
          <w:rStyle w:val="StyleUnderline"/>
          <w:rFonts w:asciiTheme="minorHAnsi" w:hAnsiTheme="minorHAnsi" w:cstheme="minorHAnsi"/>
          <w:highlight w:val="cyan"/>
        </w:rPr>
        <w:t>bend scientific rules to achieve anti-GMO results</w:t>
      </w:r>
      <w:r w:rsidRPr="00054264">
        <w:rPr>
          <w:rFonts w:asciiTheme="minorHAnsi" w:hAnsiTheme="minorHAnsi" w:cstheme="minorHAnsi"/>
          <w:sz w:val="10"/>
        </w:rPr>
        <w:t xml:space="preserve">. </w:t>
      </w:r>
      <w:r w:rsidRPr="00054264">
        <w:rPr>
          <w:rStyle w:val="Emphasis"/>
          <w:rFonts w:asciiTheme="minorHAnsi" w:hAnsiTheme="minorHAnsi" w:cstheme="minorHAnsi"/>
        </w:rPr>
        <w:t>Although the study was badly flawed</w:t>
      </w:r>
      <w:r w:rsidRPr="00054264">
        <w:rPr>
          <w:rFonts w:asciiTheme="minorHAnsi" w:hAnsiTheme="minorHAnsi" w:cstheme="minorHAnsi"/>
          <w:sz w:val="10"/>
        </w:rPr>
        <w:t xml:space="preserve">, </w:t>
      </w:r>
      <w:r w:rsidRPr="00054264">
        <w:rPr>
          <w:rStyle w:val="StyleUnderline"/>
          <w:rFonts w:asciiTheme="minorHAnsi" w:hAnsiTheme="minorHAnsi" w:cstheme="minorHAnsi"/>
        </w:rPr>
        <w:t>it has caused governments to say, “Well, that’s peer-reviewed science</w:t>
      </w:r>
      <w:r w:rsidRPr="00054264">
        <w:rPr>
          <w:rFonts w:asciiTheme="minorHAnsi" w:hAnsiTheme="minorHAnsi" w:cstheme="minorHAnsi"/>
          <w:sz w:val="10"/>
        </w:rPr>
        <w:t xml:space="preserve">. </w:t>
      </w:r>
      <w:r w:rsidRPr="00054264">
        <w:rPr>
          <w:rStyle w:val="StyleUnderline"/>
          <w:rFonts w:asciiTheme="minorHAnsi" w:hAnsiTheme="minorHAnsi" w:cstheme="minorHAnsi"/>
        </w:rPr>
        <w:t>Let’s ban it</w:t>
      </w:r>
      <w:r w:rsidRPr="00054264">
        <w:rPr>
          <w:rFonts w:asciiTheme="minorHAnsi" w:hAnsiTheme="minorHAnsi" w:cstheme="minorHAnsi"/>
          <w:sz w:val="10"/>
        </w:rPr>
        <w:t xml:space="preserve"> and make nations stop exporting it to us.” While the high cost of regulatory compliance has led to oligopoly power with a “concentration” in the biotech-seed marketplace, </w:t>
      </w:r>
      <w:r w:rsidRPr="00054264">
        <w:rPr>
          <w:rStyle w:val="StyleUnderline"/>
          <w:rFonts w:asciiTheme="minorHAnsi" w:hAnsiTheme="minorHAnsi" w:cstheme="minorHAnsi"/>
        </w:rPr>
        <w:t>the coming decade may see more new players entering the marketplace</w:t>
      </w:r>
      <w:r w:rsidRPr="00054264">
        <w:rPr>
          <w:rFonts w:asciiTheme="minorHAnsi" w:hAnsiTheme="minorHAnsi" w:cstheme="minorHAnsi"/>
          <w:sz w:val="10"/>
        </w:rPr>
        <w:t xml:space="preserve"> (</w:t>
      </w:r>
      <w:proofErr w:type="gramStart"/>
      <w:r w:rsidRPr="00054264">
        <w:rPr>
          <w:rFonts w:asciiTheme="minorHAnsi" w:hAnsiTheme="minorHAnsi" w:cstheme="minorHAnsi"/>
          <w:sz w:val="10"/>
        </w:rPr>
        <w:t>e.g.</w:t>
      </w:r>
      <w:proofErr w:type="gramEnd"/>
      <w:r w:rsidRPr="00054264">
        <w:rPr>
          <w:rFonts w:asciiTheme="minorHAnsi" w:hAnsiTheme="minorHAnsi" w:cstheme="minorHAnsi"/>
          <w:sz w:val="10"/>
        </w:rPr>
        <w:t xml:space="preserve"> Okanagan Specialty Crops with its Arctic® Apple2, and J.R. Simplot with its “Innate®” potato1).</w:t>
      </w:r>
    </w:p>
    <w:p w14:paraId="665BB3DA" w14:textId="77777777" w:rsidR="00D8715D" w:rsidRPr="00054264" w:rsidRDefault="00D8715D" w:rsidP="00D8715D">
      <w:pPr>
        <w:rPr>
          <w:rFonts w:asciiTheme="minorHAnsi" w:hAnsiTheme="minorHAnsi" w:cstheme="minorHAnsi"/>
        </w:rPr>
      </w:pPr>
    </w:p>
    <w:p w14:paraId="670F9D0A" w14:textId="261F861D"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 xml:space="preserve">Food shortage </w:t>
      </w:r>
      <w:r>
        <w:rPr>
          <w:rFonts w:asciiTheme="minorHAnsi" w:hAnsiTheme="minorHAnsi" w:cstheme="minorHAnsi"/>
        </w:rPr>
        <w:t>great suffering and death</w:t>
      </w:r>
    </w:p>
    <w:p w14:paraId="5D088995" w14:textId="77777777" w:rsidR="00D8715D" w:rsidRPr="00054264" w:rsidRDefault="00D8715D" w:rsidP="00D8715D">
      <w:pPr>
        <w:rPr>
          <w:rFonts w:asciiTheme="minorHAnsi" w:hAnsiTheme="minorHAnsi" w:cstheme="minorHAnsi"/>
        </w:rPr>
      </w:pPr>
      <w:r w:rsidRPr="00054264">
        <w:rPr>
          <w:rFonts w:asciiTheme="minorHAnsi" w:hAnsiTheme="minorHAnsi" w:cstheme="minorHAnsi"/>
        </w:rPr>
        <w:t xml:space="preserve">Julian </w:t>
      </w:r>
      <w:r w:rsidRPr="00054264">
        <w:rPr>
          <w:rStyle w:val="Style13ptBold"/>
          <w:rFonts w:asciiTheme="minorHAnsi" w:hAnsiTheme="minorHAnsi" w:cstheme="minorHAnsi"/>
        </w:rPr>
        <w:t>Cribb 19</w:t>
      </w:r>
      <w:r w:rsidRPr="00054264">
        <w:rPr>
          <w:rFonts w:asciiTheme="minorHAnsi" w:hAnsiTheme="minorHAnsi" w:cstheme="minorHAnsi"/>
        </w:rPr>
        <w:t xml:space="preserve">, Author, journalist, editor and science communicator, principal of Julian Cribb &amp; Associates who provide specialist consultancy in the communication of science, agriculture, food, mining, </w:t>
      </w:r>
      <w:proofErr w:type="gramStart"/>
      <w:r w:rsidRPr="00054264">
        <w:rPr>
          <w:rFonts w:asciiTheme="minorHAnsi" w:hAnsiTheme="minorHAnsi" w:cstheme="minorHAnsi"/>
        </w:rPr>
        <w:t>energy</w:t>
      </w:r>
      <w:proofErr w:type="gramEnd"/>
      <w:r w:rsidRPr="00054264">
        <w:rPr>
          <w:rFonts w:asciiTheme="minorHAnsi" w:hAnsiTheme="minorHAnsi" w:cstheme="minorHAnsi"/>
        </w:rPr>
        <w:t xml:space="preserve"> and the environment, more than thirty awards for journalism. 10/03/2019. “6 - Food as an Existential Risk.” Food or War, 1st ed., Cambridge University Press. DOI.org (</w:t>
      </w:r>
      <w:proofErr w:type="spellStart"/>
      <w:r w:rsidRPr="00054264">
        <w:rPr>
          <w:rFonts w:asciiTheme="minorHAnsi" w:hAnsiTheme="minorHAnsi" w:cstheme="minorHAnsi"/>
        </w:rPr>
        <w:t>Crossref</w:t>
      </w:r>
      <w:proofErr w:type="spellEnd"/>
      <w:r w:rsidRPr="00054264">
        <w:rPr>
          <w:rFonts w:asciiTheme="minorHAnsi" w:hAnsiTheme="minorHAnsi" w:cstheme="minorHAnsi"/>
        </w:rPr>
        <w:t>), doi:10.1017/9781108690126.</w:t>
      </w:r>
    </w:p>
    <w:p w14:paraId="2B930A1F" w14:textId="77777777" w:rsidR="00D8715D" w:rsidRPr="00054264" w:rsidRDefault="00D8715D" w:rsidP="00D8715D">
      <w:pPr>
        <w:rPr>
          <w:rFonts w:asciiTheme="minorHAnsi" w:hAnsiTheme="minorHAnsi" w:cstheme="minorHAnsi"/>
          <w:sz w:val="16"/>
        </w:rPr>
      </w:pPr>
      <w:r w:rsidRPr="00054264">
        <w:rPr>
          <w:rFonts w:asciiTheme="minorHAnsi" w:hAnsiTheme="minorHAnsi" w:cstheme="minorHAnsi"/>
          <w:sz w:val="16"/>
        </w:rPr>
        <w:t xml:space="preserve">Weapons of Mass Destruction </w:t>
      </w:r>
      <w:r w:rsidRPr="00054264">
        <w:rPr>
          <w:rStyle w:val="StyleUnderline"/>
          <w:rFonts w:asciiTheme="minorHAnsi" w:hAnsiTheme="minorHAnsi" w:cstheme="minorHAnsi"/>
        </w:rPr>
        <w:t>Detonating just</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50</w:t>
      </w:r>
      <w:r w:rsidRPr="00054264">
        <w:rPr>
          <w:rFonts w:asciiTheme="minorHAnsi" w:hAnsiTheme="minorHAnsi" w:cstheme="minorHAnsi"/>
          <w:sz w:val="16"/>
        </w:rPr>
        <w:t xml:space="preserve">–100 out of the global arsenal of nearly 15,000 </w:t>
      </w:r>
      <w:r w:rsidRPr="00054264">
        <w:rPr>
          <w:rStyle w:val="Emphasis"/>
          <w:rFonts w:asciiTheme="minorHAnsi" w:hAnsiTheme="minorHAnsi" w:cstheme="minorHAnsi"/>
          <w:highlight w:val="cyan"/>
        </w:rPr>
        <w:t>nuc</w:t>
      </w:r>
      <w:r w:rsidRPr="00054264">
        <w:rPr>
          <w:rStyle w:val="StyleUnderline"/>
          <w:rFonts w:asciiTheme="minorHAnsi" w:hAnsiTheme="minorHAnsi" w:cstheme="minorHAnsi"/>
        </w:rPr>
        <w:t>lear weapon</w:t>
      </w:r>
      <w:r w:rsidRPr="00054264">
        <w:rPr>
          <w:rStyle w:val="Emphasis"/>
          <w:rFonts w:asciiTheme="minorHAnsi" w:hAnsiTheme="minorHAnsi" w:cstheme="minorHAnsi"/>
          <w:highlight w:val="cyan"/>
        </w:rPr>
        <w:t>s</w:t>
      </w:r>
      <w:r w:rsidRPr="00054264">
        <w:rPr>
          <w:rFonts w:asciiTheme="minorHAnsi" w:hAnsiTheme="minorHAnsi" w:cstheme="minorHAnsi"/>
          <w:sz w:val="16"/>
        </w:rPr>
        <w:t xml:space="preserve"> </w:t>
      </w:r>
      <w:r w:rsidRPr="00054264">
        <w:rPr>
          <w:rStyle w:val="StyleUnderline"/>
          <w:rFonts w:asciiTheme="minorHAnsi" w:hAnsiTheme="minorHAnsi" w:cstheme="minorHAnsi"/>
        </w:rPr>
        <w:t>would</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suffice to </w:t>
      </w:r>
      <w:r w:rsidRPr="00054264">
        <w:rPr>
          <w:rStyle w:val="Emphasis"/>
          <w:rFonts w:asciiTheme="minorHAnsi" w:hAnsiTheme="minorHAnsi" w:cstheme="minorHAnsi"/>
          <w:highlight w:val="cyan"/>
        </w:rPr>
        <w:t xml:space="preserve">end </w:t>
      </w:r>
      <w:proofErr w:type="spellStart"/>
      <w:r w:rsidRPr="00054264">
        <w:rPr>
          <w:rStyle w:val="Emphasis"/>
          <w:rFonts w:asciiTheme="minorHAnsi" w:hAnsiTheme="minorHAnsi" w:cstheme="minorHAnsi"/>
          <w:highlight w:val="cyan"/>
        </w:rPr>
        <w:t>civilisation</w:t>
      </w:r>
      <w:proofErr w:type="spellEnd"/>
      <w:r w:rsidRPr="00054264">
        <w:rPr>
          <w:rStyle w:val="StyleUnderline"/>
          <w:rFonts w:asciiTheme="minorHAnsi" w:hAnsiTheme="minorHAnsi" w:cstheme="minorHAnsi"/>
          <w:highlight w:val="cyan"/>
        </w:rPr>
        <w:t xml:space="preserve"> in</w:t>
      </w:r>
      <w:r w:rsidRPr="00054264">
        <w:rPr>
          <w:rStyle w:val="StyleUnderline"/>
          <w:rFonts w:asciiTheme="minorHAnsi" w:hAnsiTheme="minorHAnsi" w:cstheme="minorHAnsi"/>
        </w:rPr>
        <w:t xml:space="preserve"> a </w:t>
      </w:r>
      <w:r w:rsidRPr="00054264">
        <w:rPr>
          <w:rStyle w:val="Emphasis"/>
          <w:rFonts w:asciiTheme="minorHAnsi" w:hAnsiTheme="minorHAnsi" w:cstheme="minorHAnsi"/>
          <w:highlight w:val="cyan"/>
        </w:rPr>
        <w:t>nuclear winter</w:t>
      </w:r>
      <w:r w:rsidRPr="00054264">
        <w:rPr>
          <w:rStyle w:val="StyleUnderline"/>
          <w:rFonts w:asciiTheme="minorHAnsi" w:hAnsiTheme="minorHAnsi" w:cstheme="minorHAnsi"/>
        </w:rPr>
        <w:t>, causing</w:t>
      </w:r>
      <w:r w:rsidRPr="00054264">
        <w:rPr>
          <w:rFonts w:asciiTheme="minorHAnsi" w:hAnsiTheme="minorHAnsi" w:cstheme="minorHAnsi"/>
          <w:sz w:val="16"/>
        </w:rPr>
        <w:t xml:space="preserve"> </w:t>
      </w:r>
      <w:r w:rsidRPr="00054264">
        <w:rPr>
          <w:rStyle w:val="Emphasis"/>
          <w:rFonts w:asciiTheme="minorHAnsi" w:hAnsiTheme="minorHAnsi" w:cstheme="minorHAnsi"/>
        </w:rPr>
        <w:t>worldwide famine</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economic collapse</w:t>
      </w:r>
      <w:r w:rsidRPr="00054264">
        <w:rPr>
          <w:rFonts w:asciiTheme="minorHAnsi" w:hAnsiTheme="minorHAnsi" w:cstheme="minorHAnsi"/>
          <w:sz w:val="16"/>
        </w:rPr>
        <w:t xml:space="preserve"> </w:t>
      </w:r>
      <w:r w:rsidRPr="00054264">
        <w:rPr>
          <w:rStyle w:val="StyleUnderline"/>
          <w:rFonts w:asciiTheme="minorHAnsi" w:hAnsiTheme="minorHAnsi" w:cstheme="minorHAnsi"/>
        </w:rPr>
        <w:t>affecting even</w:t>
      </w:r>
      <w:r w:rsidRPr="00054264">
        <w:rPr>
          <w:rFonts w:asciiTheme="minorHAnsi" w:hAnsiTheme="minorHAnsi" w:cstheme="minorHAnsi"/>
          <w:sz w:val="16"/>
        </w:rPr>
        <w:t xml:space="preserve"> </w:t>
      </w:r>
      <w:r w:rsidRPr="00054264">
        <w:rPr>
          <w:rStyle w:val="Emphasis"/>
          <w:rFonts w:asciiTheme="minorHAnsi" w:hAnsiTheme="minorHAnsi" w:cstheme="minorHAnsi"/>
        </w:rPr>
        <w:t>distant</w:t>
      </w:r>
      <w:r w:rsidRPr="00054264">
        <w:rPr>
          <w:rFonts w:asciiTheme="minorHAnsi" w:hAnsiTheme="minorHAnsi" w:cstheme="minorHAnsi"/>
          <w:sz w:val="16"/>
        </w:rPr>
        <w:t xml:space="preserve"> </w:t>
      </w:r>
      <w:r w:rsidRPr="00054264">
        <w:rPr>
          <w:rStyle w:val="StyleUnderline"/>
          <w:rFonts w:asciiTheme="minorHAnsi" w:hAnsiTheme="minorHAnsi" w:cstheme="minorHAnsi"/>
        </w:rPr>
        <w:t>nations</w:t>
      </w:r>
      <w:r w:rsidRPr="00054264">
        <w:rPr>
          <w:rFonts w:asciiTheme="minorHAnsi" w:hAnsiTheme="minorHAnsi" w:cstheme="minorHAnsi"/>
          <w:sz w:val="16"/>
        </w:rPr>
        <w:t xml:space="preserve">, as we saw in the previous chapter in the section dealing with South Asia. </w:t>
      </w:r>
      <w:r w:rsidRPr="00054264">
        <w:rPr>
          <w:rStyle w:val="Emphasis"/>
          <w:rFonts w:asciiTheme="minorHAnsi" w:hAnsiTheme="minorHAnsi" w:cstheme="minorHAnsi"/>
        </w:rPr>
        <w:t>Eight nations</w:t>
      </w:r>
      <w:r w:rsidRPr="00054264">
        <w:rPr>
          <w:rFonts w:asciiTheme="minorHAnsi" w:hAnsiTheme="minorHAnsi" w:cstheme="minorHAnsi"/>
          <w:sz w:val="16"/>
        </w:rPr>
        <w:t xml:space="preserve"> now </w:t>
      </w:r>
      <w:r w:rsidRPr="00054264">
        <w:rPr>
          <w:rStyle w:val="StyleUnderline"/>
          <w:rFonts w:asciiTheme="minorHAnsi" w:hAnsiTheme="minorHAnsi" w:cstheme="minorHAnsi"/>
        </w:rPr>
        <w:t>have the power to</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terminate </w:t>
      </w:r>
      <w:proofErr w:type="spellStart"/>
      <w:r w:rsidRPr="00054264">
        <w:rPr>
          <w:rStyle w:val="Emphasis"/>
          <w:rFonts w:asciiTheme="minorHAnsi" w:hAnsiTheme="minorHAnsi" w:cstheme="minorHAnsi"/>
        </w:rPr>
        <w:t>civilisation</w:t>
      </w:r>
      <w:proofErr w:type="spellEnd"/>
      <w:r w:rsidRPr="00054264">
        <w:rPr>
          <w:rFonts w:asciiTheme="minorHAnsi" w:hAnsiTheme="minorHAnsi" w:cstheme="minorHAnsi"/>
          <w:sz w:val="16"/>
        </w:rPr>
        <w:t xml:space="preserve"> should they desire to do so –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two</w:t>
      </w:r>
      <w:r w:rsidRPr="00054264">
        <w:rPr>
          <w:rFonts w:asciiTheme="minorHAnsi" w:hAnsiTheme="minorHAnsi" w:cstheme="minorHAnsi"/>
          <w:sz w:val="16"/>
        </w:rPr>
        <w:t xml:space="preserve"> </w:t>
      </w:r>
      <w:r w:rsidRPr="00054264">
        <w:rPr>
          <w:rStyle w:val="StyleUnderline"/>
          <w:rFonts w:asciiTheme="minorHAnsi" w:hAnsiTheme="minorHAnsi" w:cstheme="minorHAnsi"/>
        </w:rPr>
        <w:t>have the power to</w:t>
      </w:r>
      <w:r w:rsidRPr="00054264">
        <w:rPr>
          <w:rFonts w:asciiTheme="minorHAnsi" w:hAnsiTheme="minorHAnsi" w:cstheme="minorHAnsi"/>
          <w:sz w:val="16"/>
        </w:rPr>
        <w:t xml:space="preserve"> </w:t>
      </w:r>
      <w:r w:rsidRPr="00054264">
        <w:rPr>
          <w:rStyle w:val="Emphasis"/>
          <w:rFonts w:asciiTheme="minorHAnsi" w:hAnsiTheme="minorHAnsi" w:cstheme="minorHAnsi"/>
        </w:rPr>
        <w:t>extinguish the human species</w:t>
      </w:r>
      <w:r w:rsidRPr="00054264">
        <w:rPr>
          <w:rFonts w:asciiTheme="minorHAnsi" w:hAnsiTheme="minorHAnsi" w:cs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w:t>
      </w:r>
      <w:proofErr w:type="spellStart"/>
      <w:r w:rsidRPr="00054264">
        <w:rPr>
          <w:rFonts w:asciiTheme="minorHAnsi" w:hAnsiTheme="minorHAnsi" w:cstheme="minorHAnsi"/>
          <w:sz w:val="16"/>
        </w:rPr>
        <w:t>mid 1980s</w:t>
      </w:r>
      <w:proofErr w:type="spellEnd"/>
      <w:r w:rsidRPr="00054264">
        <w:rPr>
          <w:rFonts w:asciiTheme="minorHAnsi" w:hAnsiTheme="minorHAnsi" w:cstheme="minorHAnsi"/>
          <w:sz w:val="16"/>
        </w:rPr>
        <w:t xml:space="preserve">, scientists argue </w:t>
      </w:r>
      <w:r w:rsidRPr="00054264">
        <w:rPr>
          <w:rStyle w:val="StyleUnderline"/>
          <w:rFonts w:asciiTheme="minorHAnsi" w:hAnsiTheme="minorHAnsi" w:cstheme="minorHAnsi"/>
          <w:highlight w:val="cyan"/>
        </w:rPr>
        <w:t>the</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danger</w:t>
      </w:r>
      <w:r w:rsidRPr="00054264">
        <w:rPr>
          <w:rFonts w:asciiTheme="minorHAnsi" w:hAnsiTheme="minorHAnsi" w:cstheme="minorHAnsi"/>
          <w:sz w:val="16"/>
        </w:rPr>
        <w:t xml:space="preserve"> </w:t>
      </w:r>
      <w:r w:rsidRPr="00054264">
        <w:rPr>
          <w:rStyle w:val="StyleUnderline"/>
          <w:rFonts w:asciiTheme="minorHAnsi" w:hAnsiTheme="minorHAnsi" w:cstheme="minorHAnsi"/>
        </w:rPr>
        <w:t>of nuclear conflict in fact</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increased</w:t>
      </w:r>
      <w:r w:rsidRPr="00054264">
        <w:rPr>
          <w:rFonts w:asciiTheme="minorHAnsi" w:hAnsiTheme="minorHAnsi" w:cstheme="minorHAnsi"/>
          <w:sz w:val="16"/>
        </w:rPr>
        <w:t xml:space="preserve"> </w:t>
      </w:r>
      <w:r w:rsidRPr="00054264">
        <w:rPr>
          <w:rStyle w:val="StyleUnderline"/>
          <w:rFonts w:asciiTheme="minorHAnsi" w:hAnsiTheme="minorHAnsi" w:cstheme="minorHAnsi"/>
        </w:rPr>
        <w:t>in the first two decades of the twenty-first century</w:t>
      </w:r>
      <w:r w:rsidRPr="00054264">
        <w:rPr>
          <w:rFonts w:asciiTheme="minorHAnsi" w:hAnsiTheme="minorHAnsi" w:cstheme="minorHAnsi"/>
          <w:sz w:val="16"/>
        </w:rPr>
        <w:t xml:space="preserve">. This was </w:t>
      </w:r>
      <w:r w:rsidRPr="00054264">
        <w:rPr>
          <w:rStyle w:val="StyleUnderline"/>
          <w:rFonts w:asciiTheme="minorHAnsi" w:hAnsiTheme="minorHAnsi" w:cstheme="minorHAnsi"/>
        </w:rPr>
        <w:t>due to</w:t>
      </w:r>
      <w:r w:rsidRPr="00054264">
        <w:rPr>
          <w:rFonts w:asciiTheme="minorHAnsi" w:hAnsiTheme="minorHAnsi" w:cstheme="minorHAnsi"/>
          <w:sz w:val="16"/>
        </w:rPr>
        <w:t xml:space="preserve"> the </w:t>
      </w:r>
      <w:proofErr w:type="spellStart"/>
      <w:r w:rsidRPr="00054264">
        <w:rPr>
          <w:rStyle w:val="Emphasis"/>
          <w:rFonts w:asciiTheme="minorHAnsi" w:hAnsiTheme="minorHAnsi" w:cstheme="minorHAnsi"/>
        </w:rPr>
        <w:t>modernisation</w:t>
      </w:r>
      <w:proofErr w:type="spellEnd"/>
      <w:r w:rsidRPr="00054264">
        <w:rPr>
          <w:rFonts w:asciiTheme="minorHAnsi" w:hAnsiTheme="minorHAnsi" w:cstheme="minorHAnsi"/>
          <w:sz w:val="16"/>
        </w:rPr>
        <w:t xml:space="preserve"> of existing stockpiles, the adoption of dangerous </w:t>
      </w:r>
      <w:r w:rsidRPr="00054264">
        <w:rPr>
          <w:rStyle w:val="StyleUnderline"/>
          <w:rFonts w:asciiTheme="minorHAnsi" w:hAnsiTheme="minorHAnsi" w:cstheme="minorHAnsi"/>
        </w:rPr>
        <w:t>new</w:t>
      </w:r>
      <w:r w:rsidRPr="00054264">
        <w:rPr>
          <w:rFonts w:asciiTheme="minorHAnsi" w:hAnsiTheme="minorHAnsi" w:cstheme="minorHAnsi"/>
          <w:sz w:val="16"/>
        </w:rPr>
        <w:t xml:space="preserve"> </w:t>
      </w:r>
      <w:r w:rsidRPr="00054264">
        <w:rPr>
          <w:rStyle w:val="Emphasis"/>
          <w:rFonts w:asciiTheme="minorHAnsi" w:hAnsiTheme="minorHAnsi" w:cstheme="minorHAnsi"/>
        </w:rPr>
        <w:t>tech</w:t>
      </w:r>
      <w:r w:rsidRPr="00054264">
        <w:rPr>
          <w:rFonts w:asciiTheme="minorHAnsi" w:hAnsiTheme="minorHAnsi" w:cstheme="minorHAnsi"/>
          <w:sz w:val="16"/>
        </w:rPr>
        <w:t xml:space="preserve">nologies </w:t>
      </w:r>
      <w:r w:rsidRPr="00054264">
        <w:rPr>
          <w:rStyle w:val="StyleUnderline"/>
          <w:rFonts w:asciiTheme="minorHAnsi" w:hAnsiTheme="minorHAnsi" w:cstheme="minorHAnsi"/>
        </w:rPr>
        <w:t>such as robot delivery systems, hypersonic missiles,</w:t>
      </w:r>
      <w:r w:rsidRPr="00054264">
        <w:rPr>
          <w:rFonts w:asciiTheme="minorHAnsi" w:hAnsiTheme="minorHAnsi" w:cstheme="minorHAnsi"/>
          <w:sz w:val="16"/>
        </w:rPr>
        <w:t xml:space="preserve"> </w:t>
      </w:r>
      <w:r w:rsidRPr="00054264">
        <w:rPr>
          <w:rStyle w:val="Emphasis"/>
          <w:rFonts w:asciiTheme="minorHAnsi" w:hAnsiTheme="minorHAnsi" w:cstheme="minorHAnsi"/>
        </w:rPr>
        <w:lastRenderedPageBreak/>
        <w:t>a</w:t>
      </w:r>
      <w:r w:rsidRPr="00054264">
        <w:rPr>
          <w:rFonts w:asciiTheme="minorHAnsi" w:hAnsiTheme="minorHAnsi" w:cstheme="minorHAnsi"/>
          <w:sz w:val="16"/>
        </w:rPr>
        <w:t xml:space="preserve">rtificial </w:t>
      </w:r>
      <w:r w:rsidRPr="00054264">
        <w:rPr>
          <w:rStyle w:val="Emphasis"/>
          <w:rFonts w:asciiTheme="minorHAnsi" w:hAnsiTheme="minorHAnsi" w:cstheme="minorHAnsi"/>
        </w:rPr>
        <w:t>i</w:t>
      </w:r>
      <w:r w:rsidRPr="00054264">
        <w:rPr>
          <w:rFonts w:asciiTheme="minorHAnsi" w:hAnsiTheme="minorHAnsi" w:cstheme="minorHAnsi"/>
          <w:sz w:val="16"/>
        </w:rPr>
        <w:t xml:space="preserve">ntelligence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e</w:t>
      </w:r>
      <w:r w:rsidRPr="00054264">
        <w:rPr>
          <w:rFonts w:asciiTheme="minorHAnsi" w:hAnsiTheme="minorHAnsi" w:cstheme="minorHAnsi"/>
          <w:sz w:val="16"/>
        </w:rPr>
        <w:t xml:space="preserve">lectronic </w:t>
      </w:r>
      <w:r w:rsidRPr="00054264">
        <w:rPr>
          <w:rStyle w:val="Emphasis"/>
          <w:rFonts w:asciiTheme="minorHAnsi" w:hAnsiTheme="minorHAnsi" w:cstheme="minorHAnsi"/>
        </w:rPr>
        <w:t>w</w:t>
      </w:r>
      <w:r w:rsidRPr="00054264">
        <w:rPr>
          <w:rFonts w:asciiTheme="minorHAnsi" w:hAnsiTheme="minorHAnsi" w:cstheme="minorHAnsi"/>
          <w:sz w:val="16"/>
        </w:rPr>
        <w:t xml:space="preserve">arfare, </w:t>
      </w:r>
      <w:r w:rsidRPr="00054264">
        <w:rPr>
          <w:rStyle w:val="StyleUnderline"/>
          <w:rFonts w:asciiTheme="minorHAnsi" w:hAnsiTheme="minorHAnsi" w:cstheme="minorHAnsi"/>
        </w:rPr>
        <w:t>and</w:t>
      </w:r>
      <w:r w:rsidRPr="00054264">
        <w:rPr>
          <w:rFonts w:asciiTheme="minorHAnsi" w:hAnsiTheme="minorHAnsi" w:cstheme="minorHAnsi"/>
          <w:sz w:val="16"/>
        </w:rPr>
        <w:t xml:space="preserve"> the </w:t>
      </w:r>
      <w:r w:rsidRPr="00054264">
        <w:rPr>
          <w:rStyle w:val="StyleUnderline"/>
          <w:rFonts w:asciiTheme="minorHAnsi" w:hAnsiTheme="minorHAnsi" w:cstheme="minorHAnsi"/>
        </w:rPr>
        <w:t xml:space="preserve">continuing </w:t>
      </w:r>
      <w:r w:rsidRPr="00054264">
        <w:rPr>
          <w:rStyle w:val="Emphasis"/>
          <w:rFonts w:asciiTheme="minorHAnsi" w:hAnsiTheme="minorHAnsi" w:cstheme="minorHAnsi"/>
        </w:rPr>
        <w:t>leakage</w:t>
      </w:r>
      <w:r w:rsidRPr="00054264">
        <w:rPr>
          <w:rFonts w:asciiTheme="minorHAnsi" w:hAnsiTheme="minorHAnsi" w:cstheme="minorHAnsi"/>
          <w:sz w:val="16"/>
        </w:rPr>
        <w:t xml:space="preserve"> </w:t>
      </w:r>
      <w:r w:rsidRPr="00054264">
        <w:rPr>
          <w:rStyle w:val="StyleUnderline"/>
          <w:rFonts w:asciiTheme="minorHAnsi" w:hAnsiTheme="minorHAnsi" w:cstheme="minorHAnsi"/>
        </w:rPr>
        <w:t>of nuclear</w:t>
      </w:r>
      <w:r w:rsidRPr="00054264">
        <w:rPr>
          <w:rFonts w:asciiTheme="minorHAnsi" w:hAnsiTheme="minorHAnsi" w:cstheme="minorHAnsi"/>
          <w:sz w:val="16"/>
        </w:rPr>
        <w:t xml:space="preserve"> </w:t>
      </w:r>
      <w:r w:rsidRPr="00054264">
        <w:rPr>
          <w:rStyle w:val="Emphasis"/>
          <w:rFonts w:asciiTheme="minorHAnsi" w:hAnsiTheme="minorHAnsi" w:cstheme="minorHAnsi"/>
        </w:rPr>
        <w:t>materials</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knowhow</w:t>
      </w:r>
      <w:r w:rsidRPr="00054264">
        <w:rPr>
          <w:rFonts w:asciiTheme="minorHAnsi" w:hAnsiTheme="minorHAnsi" w:cstheme="minorHAnsi"/>
          <w:sz w:val="16"/>
        </w:rPr>
        <w:t xml:space="preserve"> to nonnuclear nations and potential terrorist </w:t>
      </w:r>
      <w:proofErr w:type="spellStart"/>
      <w:r w:rsidRPr="00054264">
        <w:rPr>
          <w:rFonts w:asciiTheme="minorHAnsi" w:hAnsiTheme="minorHAnsi" w:cstheme="minorHAnsi"/>
          <w:sz w:val="16"/>
        </w:rPr>
        <w:t>organisations</w:t>
      </w:r>
      <w:proofErr w:type="spellEnd"/>
      <w:r w:rsidRPr="00054264">
        <w:rPr>
          <w:rFonts w:asciiTheme="minorHAnsi" w:hAnsiTheme="minorHAnsi" w:cstheme="minorHAnsi"/>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054264">
        <w:rPr>
          <w:rFonts w:asciiTheme="minorHAnsi" w:hAnsiTheme="minorHAnsi" w:cstheme="minorHAnsi"/>
          <w:sz w:val="16"/>
        </w:rPr>
        <w:t>destabilise</w:t>
      </w:r>
      <w:proofErr w:type="spellEnd"/>
      <w:r w:rsidRPr="00054264">
        <w:rPr>
          <w:rFonts w:asciiTheme="minorHAnsi" w:hAnsiTheme="minorHAnsi" w:cstheme="minorHAnsi"/>
          <w:sz w:val="16"/>
        </w:rPr>
        <w:t xml:space="preserve"> rival regimes, and to the rising threat of uncontrolled climate change (see below).12 In an historic moment on 17 July 2017, 122 nations voted in the UN for the first time ever in </w:t>
      </w:r>
      <w:proofErr w:type="spellStart"/>
      <w:r w:rsidRPr="00054264">
        <w:rPr>
          <w:rFonts w:asciiTheme="minorHAnsi" w:hAnsiTheme="minorHAnsi" w:cstheme="minorHAnsi"/>
          <w:sz w:val="16"/>
        </w:rPr>
        <w:t>favour</w:t>
      </w:r>
      <w:proofErr w:type="spellEnd"/>
      <w:r w:rsidRPr="00054264">
        <w:rPr>
          <w:rFonts w:asciiTheme="minorHAnsi" w:hAnsiTheme="minorHAnsi" w:cstheme="minorHAnsi"/>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054264">
        <w:rPr>
          <w:rFonts w:asciiTheme="minorHAnsi" w:hAnsiTheme="minorHAnsi" w:cstheme="minorHAnsi"/>
          <w:sz w:val="16"/>
        </w:rPr>
        <w:t>abstained</w:t>
      </w:r>
      <w:proofErr w:type="gramEnd"/>
      <w:r w:rsidRPr="00054264">
        <w:rPr>
          <w:rFonts w:asciiTheme="minorHAnsi" w:hAnsiTheme="minorHAnsi" w:cstheme="minorHAnsi"/>
          <w:sz w:val="16"/>
        </w:rPr>
        <w:t xml:space="preserve">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054264">
        <w:rPr>
          <w:rStyle w:val="Emphasis"/>
          <w:rFonts w:asciiTheme="minorHAnsi" w:hAnsiTheme="minorHAnsi" w:cstheme="minorHAnsi"/>
        </w:rPr>
        <w:t>if humanity is to be wiped out</w:t>
      </w:r>
      <w:r w:rsidRPr="00054264">
        <w:rPr>
          <w:rStyle w:val="StyleUnderline"/>
          <w:rFonts w:asciiTheme="minorHAnsi" w:hAnsiTheme="minorHAnsi" w:cstheme="minorHAnsi"/>
        </w:rPr>
        <w:t>, it</w:t>
      </w:r>
      <w:r w:rsidRPr="00054264">
        <w:rPr>
          <w:rFonts w:asciiTheme="minorHAnsi" w:hAnsiTheme="minorHAnsi" w:cstheme="minorHAnsi"/>
          <w:sz w:val="16"/>
        </w:rPr>
        <w:t xml:space="preserve"> </w:t>
      </w:r>
      <w:r w:rsidRPr="00054264">
        <w:rPr>
          <w:rStyle w:val="StyleUnderline"/>
          <w:rFonts w:asciiTheme="minorHAnsi" w:hAnsiTheme="minorHAnsi" w:cstheme="minorHAnsi"/>
        </w:rPr>
        <w:t>will</w:t>
      </w:r>
      <w:r w:rsidRPr="00054264">
        <w:rPr>
          <w:rFonts w:asciiTheme="minorHAnsi" w:hAnsiTheme="minorHAnsi" w:cstheme="minorHAnsi"/>
          <w:sz w:val="16"/>
        </w:rPr>
        <w:t xml:space="preserve"> </w:t>
      </w:r>
      <w:r w:rsidRPr="00054264">
        <w:rPr>
          <w:rStyle w:val="Emphasis"/>
          <w:rFonts w:asciiTheme="minorHAnsi" w:hAnsiTheme="minorHAnsi" w:cstheme="minorHAnsi"/>
        </w:rPr>
        <w:t>most likely</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be as a </w:t>
      </w:r>
      <w:r w:rsidRPr="00054264">
        <w:rPr>
          <w:rStyle w:val="Emphasis"/>
          <w:rFonts w:asciiTheme="minorHAnsi" w:hAnsiTheme="minorHAnsi" w:cstheme="minorHAnsi"/>
        </w:rPr>
        <w:t>result of an atomic conflict</w:t>
      </w:r>
      <w:r w:rsidRPr="00054264">
        <w:rPr>
          <w:rFonts w:asciiTheme="minorHAnsi" w:hAnsiTheme="minorHAnsi" w:cstheme="minorHAnsi"/>
          <w:sz w:val="16"/>
        </w:rPr>
        <w:t xml:space="preserve"> between nations. It follows from this that, if the world is to be made safe from such a fate it will need to get rid of nations as a structure of human self-</w:t>
      </w:r>
      <w:proofErr w:type="spellStart"/>
      <w:r w:rsidRPr="00054264">
        <w:rPr>
          <w:rFonts w:asciiTheme="minorHAnsi" w:hAnsiTheme="minorHAnsi" w:cstheme="minorHAnsi"/>
          <w:sz w:val="16"/>
        </w:rPr>
        <w:t>organisation</w:t>
      </w:r>
      <w:proofErr w:type="spellEnd"/>
      <w:r w:rsidRPr="00054264">
        <w:rPr>
          <w:rFonts w:asciiTheme="minorHAnsi" w:hAnsiTheme="minorHAnsi" w:cstheme="minorHAnsi"/>
          <w:sz w:val="16"/>
        </w:rPr>
        <w:t xml:space="preserve"> and replace them with wiser, less aggressive forms of self-governance. After all, the nation state </w:t>
      </w:r>
      <w:proofErr w:type="gramStart"/>
      <w:r w:rsidRPr="00054264">
        <w:rPr>
          <w:rFonts w:asciiTheme="minorHAnsi" w:hAnsiTheme="minorHAnsi" w:cstheme="minorHAnsi"/>
          <w:sz w:val="16"/>
        </w:rPr>
        <w:t>really only</w:t>
      </w:r>
      <w:proofErr w:type="gramEnd"/>
      <w:r w:rsidRPr="00054264">
        <w:rPr>
          <w:rFonts w:asciiTheme="minorHAnsi" w:hAnsiTheme="minorHAnsi" w:cstheme="minorHAnsi"/>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054264">
        <w:rPr>
          <w:rFonts w:asciiTheme="minorHAnsi" w:hAnsiTheme="minorHAnsi" w:cstheme="minorHAnsi"/>
          <w:sz w:val="16"/>
        </w:rPr>
        <w:t>years</w:t>
      </w:r>
      <w:proofErr w:type="gramEnd"/>
      <w:r w:rsidRPr="00054264">
        <w:rPr>
          <w:rFonts w:asciiTheme="minorHAnsi" w:hAnsiTheme="minorHAnsi" w:cstheme="minorHAnsi"/>
          <w:sz w:val="16"/>
        </w:rPr>
        <w:t xml:space="preserve">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054264">
        <w:rPr>
          <w:rStyle w:val="StyleUnderline"/>
          <w:rFonts w:asciiTheme="minorHAnsi" w:hAnsiTheme="minorHAnsi" w:cstheme="minorHAnsi"/>
        </w:rPr>
        <w:t xml:space="preserve">in the </w:t>
      </w:r>
      <w:proofErr w:type="spellStart"/>
      <w:r w:rsidRPr="00054264">
        <w:rPr>
          <w:rStyle w:val="StyleUnderline"/>
          <w:rFonts w:asciiTheme="minorHAnsi" w:hAnsiTheme="minorHAnsi" w:cstheme="minorHAnsi"/>
        </w:rPr>
        <w:t>twentyfirst</w:t>
      </w:r>
      <w:proofErr w:type="spellEnd"/>
      <w:r w:rsidRPr="00054264">
        <w:rPr>
          <w:rStyle w:val="StyleUnderline"/>
          <w:rFonts w:asciiTheme="minorHAnsi" w:hAnsiTheme="minorHAnsi" w:cstheme="minorHAnsi"/>
        </w:rPr>
        <w:t xml:space="preserve"> century </w:t>
      </w:r>
      <w:r w:rsidRPr="00054264">
        <w:rPr>
          <w:rStyle w:val="StyleUnderline"/>
          <w:rFonts w:asciiTheme="minorHAnsi" w:hAnsiTheme="minorHAnsi" w:cstheme="minorHAnsi"/>
          <w:highlight w:val="cyan"/>
        </w:rPr>
        <w:t>with</w:t>
      </w:r>
      <w:r w:rsidRPr="00054264">
        <w:rPr>
          <w:rStyle w:val="StyleUnderline"/>
          <w:rFonts w:asciiTheme="minorHAnsi" w:hAnsiTheme="minorHAnsi" w:cstheme="minorHAnsi"/>
        </w:rPr>
        <w:t xml:space="preserve"> world resources of </w:t>
      </w:r>
      <w:r w:rsidRPr="00054264">
        <w:rPr>
          <w:rStyle w:val="Emphasis"/>
          <w:rFonts w:asciiTheme="minorHAnsi" w:hAnsiTheme="minorHAnsi" w:cstheme="minorHAnsi"/>
          <w:highlight w:val="cyan"/>
        </w:rPr>
        <w:t>food</w:t>
      </w:r>
      <w:r w:rsidRPr="00054264">
        <w:rPr>
          <w:rStyle w:val="StyleUnderline"/>
          <w:rFonts w:asciiTheme="minorHAnsi" w:hAnsiTheme="minorHAnsi" w:cstheme="minorHAnsi"/>
        </w:rPr>
        <w:t xml:space="preserve">, land and water </w:t>
      </w:r>
      <w:r w:rsidRPr="00054264">
        <w:rPr>
          <w:rStyle w:val="StyleUnderline"/>
          <w:rFonts w:asciiTheme="minorHAnsi" w:hAnsiTheme="minorHAnsi" w:cstheme="minorHAnsi"/>
          <w:highlight w:val="cyan"/>
        </w:rPr>
        <w:t>under</w:t>
      </w:r>
      <w:r w:rsidRPr="00054264">
        <w:rPr>
          <w:rStyle w:val="StyleUnderline"/>
          <w:rFonts w:asciiTheme="minorHAnsi" w:hAnsiTheme="minorHAnsi" w:cstheme="minorHAnsi"/>
        </w:rPr>
        <w:t xml:space="preserve"> growing </w:t>
      </w:r>
      <w:r w:rsidRPr="00054264">
        <w:rPr>
          <w:rStyle w:val="Emphasis"/>
          <w:rFonts w:asciiTheme="minorHAnsi" w:hAnsiTheme="minorHAnsi" w:cstheme="minorHAnsi"/>
          <w:highlight w:val="cyan"/>
        </w:rPr>
        <w:t>stress, nothing can be ruled out</w:t>
      </w:r>
      <w:r w:rsidRPr="00054264">
        <w:rPr>
          <w:rFonts w:asciiTheme="minorHAnsi" w:hAnsiTheme="minorHAnsi" w:cstheme="minorHAnsi"/>
          <w:sz w:val="16"/>
        </w:rPr>
        <w:t xml:space="preserve">. Indeed, </w:t>
      </w:r>
      <w:r w:rsidRPr="00054264">
        <w:rPr>
          <w:rStyle w:val="Emphasis"/>
          <w:rFonts w:asciiTheme="minorHAnsi" w:hAnsiTheme="minorHAnsi" w:cstheme="minorHAnsi"/>
          <w:highlight w:val="cyan"/>
        </w:rPr>
        <w:t>chemical weapons</w:t>
      </w:r>
      <w:r w:rsidRPr="00054264">
        <w:rPr>
          <w:rStyle w:val="StyleUnderline"/>
          <w:rFonts w:asciiTheme="minorHAnsi" w:hAnsiTheme="minorHAnsi" w:cstheme="minorHAnsi"/>
        </w:rPr>
        <w:t xml:space="preserve"> have</w:t>
      </w:r>
      <w:r w:rsidRPr="00054264">
        <w:rPr>
          <w:rFonts w:asciiTheme="minorHAnsi" w:hAnsiTheme="minorHAnsi" w:cstheme="minorHAnsi"/>
          <w:sz w:val="16"/>
        </w:rPr>
        <w:t xml:space="preserve"> </w:t>
      </w:r>
      <w:r w:rsidRPr="00054264">
        <w:rPr>
          <w:rStyle w:val="Emphasis"/>
          <w:rFonts w:asciiTheme="minorHAnsi" w:hAnsiTheme="minorHAnsi" w:cstheme="minorHAnsi"/>
        </w:rPr>
        <w:t>frequently</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been deployed </w:t>
      </w:r>
      <w:r w:rsidRPr="00054264">
        <w:rPr>
          <w:rStyle w:val="StyleUnderline"/>
          <w:rFonts w:asciiTheme="minorHAnsi" w:hAnsiTheme="minorHAnsi" w:cstheme="minorHAnsi"/>
          <w:highlight w:val="cyan"/>
        </w:rPr>
        <w:t>in</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Syria</w:t>
      </w:r>
      <w:r w:rsidRPr="00054264">
        <w:rPr>
          <w:rStyle w:val="StyleUnderline"/>
          <w:rFonts w:asciiTheme="minorHAnsi" w:hAnsiTheme="minorHAnsi" w:cstheme="minorHAnsi"/>
        </w:rPr>
        <w:t xml:space="preserve">n civil war, which </w:t>
      </w:r>
      <w:r w:rsidRPr="00054264">
        <w:rPr>
          <w:rStyle w:val="StyleUnderline"/>
          <w:rFonts w:asciiTheme="minorHAnsi" w:hAnsiTheme="minorHAnsi" w:cstheme="minorHAnsi"/>
          <w:highlight w:val="cyan"/>
        </w:rPr>
        <w:t>had</w:t>
      </w:r>
      <w:r w:rsidRPr="00054264">
        <w:rPr>
          <w:rStyle w:val="StyleUnderline"/>
          <w:rFonts w:asciiTheme="minorHAnsi" w:hAnsiTheme="minorHAnsi" w:cstheme="minorHAnsi"/>
        </w:rPr>
        <w:t xml:space="preserve"> </w:t>
      </w:r>
      <w:r w:rsidRPr="00054264">
        <w:rPr>
          <w:rStyle w:val="Emphasis"/>
          <w:rFonts w:asciiTheme="minorHAnsi" w:hAnsiTheme="minorHAnsi" w:cstheme="minorHAnsi"/>
        </w:rPr>
        <w:t>drought</w:t>
      </w:r>
      <w:r w:rsidRPr="00054264">
        <w:rPr>
          <w:rFonts w:asciiTheme="minorHAnsi" w:hAnsiTheme="minorHAnsi" w:cstheme="minorHAnsi"/>
          <w:sz w:val="16"/>
        </w:rPr>
        <w:t xml:space="preserve">, </w:t>
      </w:r>
      <w:r w:rsidRPr="00054264">
        <w:rPr>
          <w:rStyle w:val="Emphasis"/>
          <w:rFonts w:asciiTheme="minorHAnsi" w:hAnsiTheme="minorHAnsi" w:cstheme="minorHAnsi"/>
        </w:rPr>
        <w:t>ag</w:t>
      </w:r>
      <w:r w:rsidRPr="00054264">
        <w:rPr>
          <w:rFonts w:asciiTheme="minorHAnsi" w:hAnsiTheme="minorHAnsi" w:cstheme="minorHAnsi"/>
          <w:sz w:val="16"/>
        </w:rPr>
        <w:t xml:space="preserve">ricultural </w:t>
      </w:r>
      <w:proofErr w:type="gramStart"/>
      <w:r w:rsidRPr="00054264">
        <w:rPr>
          <w:rStyle w:val="Emphasis"/>
          <w:rFonts w:asciiTheme="minorHAnsi" w:hAnsiTheme="minorHAnsi" w:cstheme="minorHAnsi"/>
        </w:rPr>
        <w:t>failure</w:t>
      </w:r>
      <w:proofErr w:type="gramEnd"/>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hunger</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among its</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early </w:t>
      </w:r>
      <w:r w:rsidRPr="00054264">
        <w:rPr>
          <w:rStyle w:val="Emphasis"/>
          <w:rFonts w:asciiTheme="minorHAnsi" w:hAnsiTheme="minorHAnsi" w:cstheme="minorHAnsi"/>
          <w:highlight w:val="cyan"/>
        </w:rPr>
        <w:t>drivers</w:t>
      </w:r>
      <w:r w:rsidRPr="00054264">
        <w:rPr>
          <w:rFonts w:asciiTheme="minorHAnsi" w:hAnsiTheme="minorHAnsi" w:cstheme="minorHAnsi"/>
          <w:sz w:val="16"/>
        </w:rPr>
        <w:t xml:space="preserve">. And </w:t>
      </w:r>
      <w:r w:rsidRPr="00054264">
        <w:rPr>
          <w:rStyle w:val="Emphasis"/>
          <w:rFonts w:asciiTheme="minorHAnsi" w:hAnsiTheme="minorHAnsi" w:cstheme="minorHAnsi"/>
          <w:highlight w:val="cyan"/>
        </w:rPr>
        <w:t>nuclear conflict</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remains</w:t>
      </w:r>
      <w:r w:rsidRPr="00054264">
        <w:rPr>
          <w:rStyle w:val="StyleUnderline"/>
          <w:rFonts w:asciiTheme="minorHAnsi" w:hAnsiTheme="minorHAnsi" w:cstheme="minorHAnsi"/>
        </w:rPr>
        <w:t xml:space="preserve"> a</w:t>
      </w:r>
      <w:r w:rsidRPr="00054264">
        <w:rPr>
          <w:rFonts w:asciiTheme="minorHAnsi" w:hAnsiTheme="minorHAnsi" w:cstheme="minorHAnsi"/>
          <w:sz w:val="16"/>
        </w:rPr>
        <w:t xml:space="preserve"> </w:t>
      </w:r>
      <w:r w:rsidRPr="00054264">
        <w:rPr>
          <w:rStyle w:val="Emphasis"/>
          <w:rFonts w:asciiTheme="minorHAnsi" w:hAnsiTheme="minorHAnsi" w:cstheme="minorHAnsi"/>
        </w:rPr>
        <w:t xml:space="preserve">distinct </w:t>
      </w:r>
      <w:r w:rsidRPr="00054264">
        <w:rPr>
          <w:rStyle w:val="Emphasis"/>
          <w:rFonts w:asciiTheme="minorHAnsi" w:hAnsiTheme="minorHAnsi" w:cstheme="minorHAnsi"/>
          <w:highlight w:val="cyan"/>
        </w:rPr>
        <w:t>possibil</w:t>
      </w:r>
      <w:r w:rsidRPr="00054264">
        <w:rPr>
          <w:rStyle w:val="StyleUnderline"/>
          <w:rFonts w:asciiTheme="minorHAnsi" w:hAnsiTheme="minorHAnsi" w:cstheme="minorHAnsi"/>
        </w:rPr>
        <w:t xml:space="preserve">ity </w:t>
      </w:r>
      <w:r w:rsidRPr="00054264">
        <w:rPr>
          <w:rStyle w:val="StyleUnderline"/>
          <w:rFonts w:asciiTheme="minorHAnsi" w:hAnsiTheme="minorHAnsi" w:cstheme="minorHAnsi"/>
          <w:highlight w:val="cyan"/>
        </w:rPr>
        <w:t xml:space="preserve">in </w:t>
      </w:r>
      <w:r w:rsidRPr="00054264">
        <w:rPr>
          <w:rStyle w:val="Emphasis"/>
          <w:rFonts w:asciiTheme="minorHAnsi" w:hAnsiTheme="minorHAnsi" w:cstheme="minorHAnsi"/>
          <w:highlight w:val="cyan"/>
        </w:rPr>
        <w:t>South Asia</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and the</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Mid</w:t>
      </w:r>
      <w:r w:rsidRPr="00054264">
        <w:rPr>
          <w:rStyle w:val="StyleUnderline"/>
          <w:rFonts w:asciiTheme="minorHAnsi" w:hAnsiTheme="minorHAnsi" w:cstheme="minorHAnsi"/>
        </w:rPr>
        <w:t xml:space="preserve">dle </w:t>
      </w:r>
      <w:r w:rsidRPr="00054264">
        <w:rPr>
          <w:rStyle w:val="Emphasis"/>
          <w:rFonts w:asciiTheme="minorHAnsi" w:hAnsiTheme="minorHAnsi" w:cstheme="minorHAnsi"/>
          <w:highlight w:val="cyan"/>
        </w:rPr>
        <w:t>East</w:t>
      </w:r>
      <w:r w:rsidRPr="00054264">
        <w:rPr>
          <w:rFonts w:asciiTheme="minorHAnsi" w:hAnsiTheme="minorHAnsi" w:cstheme="minorHAnsi"/>
          <w:sz w:val="16"/>
        </w:rPr>
        <w:t xml:space="preserve">, especially, </w:t>
      </w:r>
      <w:r w:rsidRPr="00054264">
        <w:rPr>
          <w:rStyle w:val="StyleUnderline"/>
          <w:rFonts w:asciiTheme="minorHAnsi" w:hAnsiTheme="minorHAnsi" w:cstheme="minorHAnsi"/>
        </w:rPr>
        <w:t xml:space="preserve">as </w:t>
      </w:r>
      <w:r w:rsidRPr="00054264">
        <w:rPr>
          <w:rStyle w:val="StyleUnderline"/>
          <w:rFonts w:asciiTheme="minorHAnsi" w:hAnsiTheme="minorHAnsi" w:cstheme="minorHAnsi"/>
          <w:highlight w:val="cyan"/>
        </w:rPr>
        <w:t>these regions are</w:t>
      </w:r>
      <w:r w:rsidRPr="00054264">
        <w:rPr>
          <w:rFonts w:asciiTheme="minorHAnsi" w:hAnsiTheme="minorHAnsi" w:cstheme="minorHAnsi"/>
          <w:sz w:val="16"/>
        </w:rPr>
        <w:t xml:space="preserve"> already </w:t>
      </w:r>
      <w:r w:rsidRPr="00054264">
        <w:rPr>
          <w:rStyle w:val="Emphasis"/>
          <w:rFonts w:asciiTheme="minorHAnsi" w:hAnsiTheme="minorHAnsi" w:cstheme="minorHAnsi"/>
          <w:highlight w:val="cyan"/>
        </w:rPr>
        <w:t>stressed</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in</w:t>
      </w:r>
      <w:r w:rsidRPr="00054264">
        <w:rPr>
          <w:rStyle w:val="StyleUnderline"/>
          <w:rFonts w:asciiTheme="minorHAnsi" w:hAnsiTheme="minorHAnsi" w:cstheme="minorHAnsi"/>
        </w:rPr>
        <w:t xml:space="preserve"> terms of </w:t>
      </w:r>
      <w:r w:rsidRPr="00054264">
        <w:rPr>
          <w:rStyle w:val="StyleUnderline"/>
          <w:rFonts w:asciiTheme="minorHAnsi" w:hAnsiTheme="minorHAnsi" w:cstheme="minorHAnsi"/>
          <w:highlight w:val="cyan"/>
        </w:rPr>
        <w:t>food</w:t>
      </w:r>
      <w:r w:rsidRPr="00054264">
        <w:rPr>
          <w:rStyle w:val="StyleUnderline"/>
          <w:rFonts w:asciiTheme="minorHAnsi" w:hAnsiTheme="minorHAnsi" w:cstheme="minorHAnsi"/>
        </w:rPr>
        <w:t xml:space="preserve">, land and water, </w:t>
      </w:r>
      <w:r w:rsidRPr="00054264">
        <w:rPr>
          <w:rStyle w:val="StyleUnderline"/>
          <w:rFonts w:asciiTheme="minorHAnsi" w:hAnsiTheme="minorHAnsi" w:cstheme="minorHAnsi"/>
          <w:highlight w:val="cyan"/>
        </w:rPr>
        <w:t>and their</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nuclear firepower</w:t>
      </w:r>
      <w:r w:rsidRPr="00054264">
        <w:rPr>
          <w:rFonts w:asciiTheme="minorHAnsi" w:hAnsiTheme="minorHAnsi" w:cstheme="minorHAnsi"/>
          <w:sz w:val="16"/>
        </w:rPr>
        <w:t xml:space="preserve"> or access to nuclear materials </w:t>
      </w:r>
      <w:r w:rsidRPr="00054264">
        <w:rPr>
          <w:rStyle w:val="StyleUnderline"/>
          <w:rFonts w:asciiTheme="minorHAnsi" w:hAnsiTheme="minorHAnsi" w:cstheme="minorHAnsi"/>
          <w:highlight w:val="cyan"/>
        </w:rPr>
        <w:t>is</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multiplying</w:t>
      </w:r>
      <w:r w:rsidRPr="00054264">
        <w:rPr>
          <w:rFonts w:asciiTheme="minorHAnsi" w:hAnsiTheme="minorHAnsi" w:cstheme="minorHAnsi"/>
          <w:sz w:val="16"/>
        </w:rPr>
        <w:t xml:space="preserve">. It remains an open question whether </w:t>
      </w:r>
      <w:r w:rsidRPr="00054264">
        <w:rPr>
          <w:rStyle w:val="Emphasis"/>
          <w:rFonts w:asciiTheme="minorHAnsi" w:hAnsiTheme="minorHAnsi" w:cstheme="minorHAnsi"/>
          <w:highlight w:val="cyan"/>
        </w:rPr>
        <w:t>panicking regimes</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in</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Russia, the US</w:t>
      </w:r>
      <w:r w:rsidRPr="00054264">
        <w:rPr>
          <w:rStyle w:val="StyleUnderline"/>
          <w:rFonts w:asciiTheme="minorHAnsi" w:hAnsiTheme="minorHAnsi" w:cstheme="minorHAnsi"/>
        </w:rPr>
        <w:t>A</w:t>
      </w:r>
      <w:r w:rsidRPr="00054264">
        <w:rPr>
          <w:rFonts w:asciiTheme="minorHAnsi" w:hAnsiTheme="minorHAnsi" w:cstheme="minorHAnsi"/>
        </w:rPr>
        <w:t xml:space="preserve"> </w:t>
      </w:r>
      <w:r w:rsidRPr="00054264">
        <w:rPr>
          <w:rStyle w:val="Emphasis"/>
          <w:rFonts w:asciiTheme="minorHAnsi" w:hAnsiTheme="minorHAnsi" w:cstheme="minorHAnsi"/>
          <w:highlight w:val="cyan"/>
        </w:rPr>
        <w:t>or</w:t>
      </w:r>
      <w:r w:rsidRPr="00054264">
        <w:rPr>
          <w:rStyle w:val="StyleUnderline"/>
          <w:rFonts w:asciiTheme="minorHAnsi" w:hAnsiTheme="minorHAnsi" w:cstheme="minorHAnsi"/>
        </w:rPr>
        <w:t xml:space="preserve"> even </w:t>
      </w:r>
      <w:r w:rsidRPr="00054264">
        <w:rPr>
          <w:rStyle w:val="Emphasis"/>
          <w:rFonts w:asciiTheme="minorHAnsi" w:hAnsiTheme="minorHAnsi" w:cstheme="minorHAnsi"/>
          <w:highlight w:val="cyan"/>
        </w:rPr>
        <w:t>France</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would</w:t>
      </w:r>
      <w:r w:rsidRPr="00054264">
        <w:rPr>
          <w:rFonts w:asciiTheme="minorHAnsi" w:hAnsiTheme="minorHAnsi" w:cstheme="minorHAnsi"/>
          <w:sz w:val="16"/>
        </w:rPr>
        <w:t xml:space="preserve"> be ruthless enough to </w:t>
      </w:r>
      <w:r w:rsidRPr="00054264">
        <w:rPr>
          <w:rStyle w:val="Emphasis"/>
          <w:rFonts w:asciiTheme="minorHAnsi" w:hAnsiTheme="minorHAnsi" w:cstheme="minorHAnsi"/>
          <w:highlight w:val="cyan"/>
        </w:rPr>
        <w:t>deploy atomic weapons</w:t>
      </w:r>
      <w:r w:rsidRPr="00054264">
        <w:rPr>
          <w:rFonts w:asciiTheme="minorHAnsi" w:hAnsiTheme="minorHAnsi" w:cstheme="minorHAnsi"/>
          <w:sz w:val="16"/>
        </w:rPr>
        <w:t xml:space="preserve"> </w:t>
      </w:r>
      <w:proofErr w:type="gramStart"/>
      <w:r w:rsidRPr="00054264">
        <w:rPr>
          <w:rStyle w:val="StyleUnderline"/>
          <w:rFonts w:asciiTheme="minorHAnsi" w:hAnsiTheme="minorHAnsi" w:cstheme="minorHAnsi"/>
        </w:rPr>
        <w:t xml:space="preserve">in an attempt </w:t>
      </w:r>
      <w:r w:rsidRPr="00054264">
        <w:rPr>
          <w:rStyle w:val="StyleUnderline"/>
          <w:rFonts w:asciiTheme="minorHAnsi" w:hAnsiTheme="minorHAnsi" w:cstheme="minorHAnsi"/>
          <w:highlight w:val="cyan"/>
        </w:rPr>
        <w:t>to</w:t>
      </w:r>
      <w:proofErr w:type="gramEnd"/>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quell</w:t>
      </w:r>
      <w:r w:rsidRPr="00054264">
        <w:rPr>
          <w:rStyle w:val="Emphasis"/>
          <w:rFonts w:asciiTheme="minorHAnsi" w:hAnsiTheme="minorHAnsi" w:cstheme="minorHAnsi"/>
        </w:rPr>
        <w:t xml:space="preserve"> invasion</w:t>
      </w:r>
      <w:r w:rsidRPr="00054264">
        <w:rPr>
          <w:rFonts w:asciiTheme="minorHAnsi" w:hAnsiTheme="minorHAnsi" w:cstheme="minorHAnsi"/>
          <w:sz w:val="16"/>
        </w:rPr>
        <w:t xml:space="preserve"> </w:t>
      </w:r>
      <w:r w:rsidRPr="00054264">
        <w:rPr>
          <w:rStyle w:val="StyleUnderline"/>
          <w:rFonts w:asciiTheme="minorHAnsi" w:hAnsiTheme="minorHAnsi" w:cstheme="minorHAnsi"/>
        </w:rPr>
        <w:t>by</w:t>
      </w:r>
      <w:r w:rsidRPr="00054264">
        <w:rPr>
          <w:rFonts w:asciiTheme="minorHAnsi" w:hAnsiTheme="minorHAnsi" w:cstheme="minorHAnsi"/>
          <w:sz w:val="16"/>
        </w:rPr>
        <w:t xml:space="preserve"> tens of millions of </w:t>
      </w:r>
      <w:r w:rsidRPr="00054264">
        <w:rPr>
          <w:rStyle w:val="Emphasis"/>
          <w:rFonts w:asciiTheme="minorHAnsi" w:hAnsiTheme="minorHAnsi" w:cstheme="minorHAnsi"/>
        </w:rPr>
        <w:t xml:space="preserve">desperate </w:t>
      </w:r>
      <w:r w:rsidRPr="00054264">
        <w:rPr>
          <w:rStyle w:val="Emphasis"/>
          <w:rFonts w:asciiTheme="minorHAnsi" w:hAnsiTheme="minorHAnsi" w:cstheme="minorHAnsi"/>
          <w:highlight w:val="cyan"/>
        </w:rPr>
        <w:t>refugees</w:t>
      </w:r>
      <w:r w:rsidRPr="00054264">
        <w:rPr>
          <w:rStyle w:val="StyleUnderline"/>
          <w:rFonts w:asciiTheme="minorHAnsi" w:hAnsiTheme="minorHAnsi" w:cstheme="minorHAnsi"/>
          <w:highlight w:val="cyan"/>
        </w:rPr>
        <w:t>, fleeing</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famine</w:t>
      </w:r>
      <w:r w:rsidRPr="00054264">
        <w:rPr>
          <w:rStyle w:val="Emphasis"/>
          <w:rFonts w:asciiTheme="minorHAnsi" w:hAnsiTheme="minorHAnsi" w:cstheme="minorHAnsi"/>
        </w:rPr>
        <w:t xml:space="preserve"> and climate chaos</w:t>
      </w:r>
      <w:r w:rsidRPr="00054264">
        <w:rPr>
          <w:rFonts w:asciiTheme="minorHAnsi" w:hAnsiTheme="minorHAnsi" w:cs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054264">
        <w:rPr>
          <w:rFonts w:asciiTheme="minorHAnsi" w:hAnsiTheme="minorHAnsi" w:cstheme="minorHAnsi"/>
          <w:sz w:val="16"/>
        </w:rPr>
        <w:t>it is clear that even</w:t>
      </w:r>
      <w:proofErr w:type="gramEnd"/>
      <w:r w:rsidRPr="00054264">
        <w:rPr>
          <w:rFonts w:asciiTheme="minorHAnsi" w:hAnsiTheme="minorHAnsi" w:cstheme="minorHAnsi"/>
          <w:sz w:val="16"/>
        </w:rPr>
        <w:t xml:space="preserve"> </w:t>
      </w:r>
      <w:r w:rsidRPr="00054264">
        <w:rPr>
          <w:rStyle w:val="StyleUnderline"/>
          <w:rFonts w:asciiTheme="minorHAnsi" w:hAnsiTheme="minorHAnsi" w:cstheme="minorHAnsi"/>
        </w:rPr>
        <w:t>nuclear war</w:t>
      </w:r>
      <w:r w:rsidRPr="00054264">
        <w:rPr>
          <w:rFonts w:asciiTheme="minorHAnsi" w:hAnsiTheme="minorHAnsi" w:cstheme="minorHAnsi"/>
          <w:sz w:val="16"/>
        </w:rPr>
        <w:t xml:space="preserve"> </w:t>
      </w:r>
      <w:r w:rsidRPr="00054264">
        <w:rPr>
          <w:rStyle w:val="Emphasis"/>
          <w:rFonts w:asciiTheme="minorHAnsi" w:hAnsiTheme="minorHAnsi" w:cstheme="minorHAnsi"/>
        </w:rPr>
        <w:t>cannot be excluded</w:t>
      </w:r>
      <w:r w:rsidRPr="00054264">
        <w:rPr>
          <w:rFonts w:asciiTheme="minorHAnsi" w:hAnsiTheme="minorHAnsi" w:cstheme="minorHAnsi"/>
          <w:sz w:val="16"/>
        </w:rPr>
        <w:t xml:space="preserve"> </w:t>
      </w:r>
      <w:r w:rsidRPr="00054264">
        <w:rPr>
          <w:rStyle w:val="StyleUnderline"/>
          <w:rFonts w:asciiTheme="minorHAnsi" w:hAnsiTheme="minorHAnsi" w:cstheme="minorHAnsi"/>
        </w:rPr>
        <w:t>as a</w:t>
      </w:r>
      <w:r w:rsidRPr="00054264">
        <w:rPr>
          <w:rFonts w:asciiTheme="minorHAnsi" w:hAnsiTheme="minorHAnsi" w:cstheme="minorHAnsi"/>
          <w:sz w:val="16"/>
        </w:rPr>
        <w:t xml:space="preserve"> </w:t>
      </w:r>
      <w:r w:rsidRPr="00054264">
        <w:rPr>
          <w:rStyle w:val="Emphasis"/>
          <w:rFonts w:asciiTheme="minorHAnsi" w:hAnsiTheme="minorHAnsi" w:cstheme="minorHAnsi"/>
        </w:rPr>
        <w:t>political consequence</w:t>
      </w:r>
      <w:r w:rsidRPr="00054264">
        <w:rPr>
          <w:rFonts w:asciiTheme="minorHAnsi" w:hAnsiTheme="minorHAnsi" w:cstheme="minorHAnsi"/>
          <w:sz w:val="16"/>
        </w:rPr>
        <w:t xml:space="preserve"> </w:t>
      </w:r>
      <w:r w:rsidRPr="00054264">
        <w:rPr>
          <w:rStyle w:val="StyleUnderline"/>
          <w:rFonts w:asciiTheme="minorHAnsi" w:hAnsiTheme="minorHAnsi" w:cstheme="minorHAnsi"/>
        </w:rPr>
        <w:t>of</w:t>
      </w:r>
      <w:r w:rsidRPr="00054264">
        <w:rPr>
          <w:rFonts w:asciiTheme="minorHAnsi" w:hAnsiTheme="minorHAnsi" w:cstheme="minorHAnsi"/>
          <w:sz w:val="16"/>
        </w:rPr>
        <w:t xml:space="preserve"> global warming’. 15 </w:t>
      </w:r>
      <w:r w:rsidRPr="00054264">
        <w:rPr>
          <w:rStyle w:val="Emphasis"/>
          <w:rFonts w:asciiTheme="minorHAnsi" w:hAnsiTheme="minorHAnsi" w:cstheme="minorHAnsi"/>
          <w:highlight w:val="cyan"/>
        </w:rPr>
        <w:t>Food insecurity</w:t>
      </w:r>
      <w:r w:rsidRPr="00054264">
        <w:rPr>
          <w:rFonts w:asciiTheme="minorHAnsi" w:hAnsiTheme="minorHAnsi" w:cs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054264">
        <w:rPr>
          <w:rStyle w:val="Emphasis"/>
          <w:rFonts w:asciiTheme="minorHAnsi" w:hAnsiTheme="minorHAnsi" w:cstheme="minorHAnsi"/>
        </w:rPr>
        <w:t>that</w:t>
      </w:r>
      <w:r w:rsidRPr="00054264">
        <w:rPr>
          <w:rStyle w:val="StyleUnderline"/>
          <w:rFonts w:asciiTheme="minorHAnsi" w:hAnsiTheme="minorHAnsi" w:cstheme="minorHAnsi"/>
        </w:rPr>
        <w:t>, as the</w:t>
      </w:r>
      <w:r w:rsidRPr="00054264">
        <w:rPr>
          <w:rFonts w:asciiTheme="minorHAnsi" w:hAnsiTheme="minorHAnsi" w:cstheme="minorHAnsi"/>
          <w:sz w:val="16"/>
        </w:rPr>
        <w:t xml:space="preserve"> mute </w:t>
      </w:r>
      <w:r w:rsidRPr="00054264">
        <w:rPr>
          <w:rStyle w:val="StyleUnderline"/>
          <w:rFonts w:asciiTheme="minorHAnsi" w:hAnsiTheme="minorHAnsi" w:cstheme="minorHAnsi"/>
        </w:rPr>
        <w:t xml:space="preserve">hands of the ‘Doomsday Clock’ so eloquently admonish, </w:t>
      </w:r>
      <w:r w:rsidRPr="00054264">
        <w:rPr>
          <w:rStyle w:val="StyleUnderline"/>
          <w:rFonts w:asciiTheme="minorHAnsi" w:hAnsiTheme="minorHAnsi" w:cstheme="minorHAnsi"/>
          <w:highlight w:val="cyan"/>
        </w:rPr>
        <w:t>is</w:t>
      </w:r>
      <w:r w:rsidRPr="00054264">
        <w:rPr>
          <w:rFonts w:asciiTheme="minorHAnsi" w:hAnsiTheme="minorHAnsi" w:cstheme="minorHAnsi"/>
          <w:sz w:val="16"/>
        </w:rPr>
        <w:t xml:space="preserve"> also </w:t>
      </w:r>
      <w:r w:rsidRPr="00054264">
        <w:rPr>
          <w:rStyle w:val="StyleUnderline"/>
          <w:rFonts w:asciiTheme="minorHAnsi" w:hAnsiTheme="minorHAnsi" w:cstheme="minorHAnsi"/>
          <w:highlight w:val="cyan"/>
        </w:rPr>
        <w:t>the</w:t>
      </w:r>
      <w:r w:rsidRPr="00054264">
        <w:rPr>
          <w:rFonts w:asciiTheme="minorHAnsi" w:hAnsiTheme="minorHAnsi" w:cstheme="minorHAnsi"/>
          <w:sz w:val="16"/>
          <w:highlight w:val="cyan"/>
        </w:rPr>
        <w:t xml:space="preserve"> </w:t>
      </w:r>
      <w:r w:rsidRPr="00054264">
        <w:rPr>
          <w:rStyle w:val="Emphasis"/>
          <w:rFonts w:asciiTheme="minorHAnsi" w:hAnsiTheme="minorHAnsi" w:cstheme="minorHAnsi"/>
          <w:highlight w:val="cyan"/>
        </w:rPr>
        <w:t>most likely scenario</w:t>
      </w:r>
      <w:r w:rsidRPr="00054264">
        <w:rPr>
          <w:rFonts w:asciiTheme="minorHAnsi" w:hAnsiTheme="minorHAnsi" w:cstheme="minorHAnsi"/>
          <w:sz w:val="16"/>
          <w:highlight w:val="cyan"/>
        </w:rPr>
        <w:t xml:space="preserve"> </w:t>
      </w:r>
      <w:r w:rsidRPr="00054264">
        <w:rPr>
          <w:rStyle w:val="StyleUnderline"/>
          <w:rFonts w:asciiTheme="minorHAnsi" w:hAnsiTheme="minorHAnsi" w:cstheme="minorHAnsi"/>
          <w:highlight w:val="cyan"/>
        </w:rPr>
        <w:t>for</w:t>
      </w:r>
      <w:r w:rsidRPr="00054264">
        <w:rPr>
          <w:rStyle w:val="StyleUnderline"/>
          <w:rFonts w:asciiTheme="minorHAnsi" w:hAnsiTheme="minorHAnsi" w:cstheme="minorHAnsi"/>
        </w:rPr>
        <w:t xml:space="preserve"> the</w:t>
      </w:r>
      <w:r w:rsidRPr="00054264">
        <w:rPr>
          <w:rFonts w:asciiTheme="minorHAnsi" w:hAnsiTheme="minorHAnsi" w:cstheme="minorHAnsi"/>
          <w:sz w:val="16"/>
        </w:rPr>
        <w:t xml:space="preserve"> </w:t>
      </w:r>
      <w:r w:rsidRPr="00054264">
        <w:rPr>
          <w:rStyle w:val="Emphasis"/>
          <w:rFonts w:asciiTheme="minorHAnsi" w:hAnsiTheme="minorHAnsi" w:cstheme="minorHAnsi"/>
          <w:highlight w:val="cyan"/>
        </w:rPr>
        <w:t>premature termination of the</w:t>
      </w:r>
      <w:r w:rsidRPr="00054264">
        <w:rPr>
          <w:rStyle w:val="Emphasis"/>
          <w:rFonts w:asciiTheme="minorHAnsi" w:hAnsiTheme="minorHAnsi" w:cstheme="minorHAnsi"/>
        </w:rPr>
        <w:t xml:space="preserve"> human </w:t>
      </w:r>
      <w:r w:rsidRPr="00054264">
        <w:rPr>
          <w:rStyle w:val="Emphasis"/>
          <w:rFonts w:asciiTheme="minorHAnsi" w:hAnsiTheme="minorHAnsi" w:cstheme="minorHAnsi"/>
          <w:highlight w:val="cyan"/>
        </w:rPr>
        <w:t>species</w:t>
      </w:r>
      <w:r w:rsidRPr="00054264">
        <w:rPr>
          <w:rFonts w:asciiTheme="minorHAnsi" w:hAnsiTheme="minorHAnsi" w:cstheme="minorHAnsi"/>
          <w:sz w:val="16"/>
          <w:highlight w:val="cyan"/>
        </w:rPr>
        <w:t>.</w:t>
      </w:r>
      <w:r w:rsidRPr="00054264">
        <w:rPr>
          <w:rFonts w:asciiTheme="minorHAnsi" w:hAnsiTheme="minorHAnsi" w:cstheme="minorHAnsi"/>
          <w:sz w:val="16"/>
        </w:rPr>
        <w:t xml:space="preserve"> Such a grim scenario can be alleviated by two measures: the voluntary banning by the whole of humanity of nuclear weapons, their technology, </w:t>
      </w:r>
      <w:proofErr w:type="gramStart"/>
      <w:r w:rsidRPr="00054264">
        <w:rPr>
          <w:rFonts w:asciiTheme="minorHAnsi" w:hAnsiTheme="minorHAnsi" w:cstheme="minorHAnsi"/>
          <w:sz w:val="16"/>
        </w:rPr>
        <w:t>materials</w:t>
      </w:r>
      <w:proofErr w:type="gramEnd"/>
      <w:r w:rsidRPr="00054264">
        <w:rPr>
          <w:rFonts w:asciiTheme="minorHAnsi" w:hAnsiTheme="minorHAnsi" w:cstheme="minorHAnsi"/>
          <w:sz w:val="16"/>
        </w:rPr>
        <w:t xml:space="preserve">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w:t>
      </w:r>
      <w:proofErr w:type="gramStart"/>
      <w:r w:rsidRPr="00054264">
        <w:rPr>
          <w:rFonts w:asciiTheme="minorHAnsi" w:hAnsiTheme="minorHAnsi" w:cstheme="minorHAnsi"/>
          <w:sz w:val="16"/>
        </w:rPr>
        <w:t>as a result of</w:t>
      </w:r>
      <w:proofErr w:type="gramEnd"/>
      <w:r w:rsidRPr="00054264">
        <w:rPr>
          <w:rFonts w:asciiTheme="minorHAnsi" w:hAnsiTheme="minorHAnsi" w:cstheme="minorHAnsi"/>
          <w:sz w:val="16"/>
        </w:rPr>
        <w:t xml:space="preserve"> the billions of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054264">
        <w:rPr>
          <w:rFonts w:asciiTheme="minorHAnsi" w:hAnsiTheme="minorHAnsi" w:cstheme="minorHAnsi"/>
          <w:sz w:val="16"/>
        </w:rPr>
        <w:t>In reality it</w:t>
      </w:r>
      <w:proofErr w:type="gramEnd"/>
      <w:r w:rsidRPr="00054264">
        <w:rPr>
          <w:rFonts w:asciiTheme="minorHAnsi" w:hAnsiTheme="minorHAnsi" w:cstheme="minorHAnsi"/>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w:t>
      </w:r>
      <w:proofErr w:type="spellStart"/>
      <w:r w:rsidRPr="00054264">
        <w:rPr>
          <w:rFonts w:asciiTheme="minorHAnsi" w:hAnsiTheme="minorHAnsi" w:cstheme="minorHAnsi"/>
          <w:sz w:val="16"/>
        </w:rPr>
        <w:t>behaviour</w:t>
      </w:r>
      <w:proofErr w:type="spellEnd"/>
      <w:r w:rsidRPr="00054264">
        <w:rPr>
          <w:rFonts w:asciiTheme="minorHAnsi" w:hAnsiTheme="minorHAnsi" w:cstheme="minorHAnsi"/>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054264">
        <w:rPr>
          <w:rFonts w:asciiTheme="minorHAnsi" w:hAnsiTheme="minorHAnsi" w:cstheme="minorHAnsi"/>
          <w:sz w:val="16"/>
        </w:rPr>
        <w:t>mid century</w:t>
      </w:r>
      <w:proofErr w:type="spellEnd"/>
      <w:r w:rsidRPr="00054264">
        <w:rPr>
          <w:rFonts w:asciiTheme="minorHAnsi" w:hAnsiTheme="minorHAnsi" w:cstheme="minorHAnsi"/>
          <w:sz w:val="16"/>
        </w:rPr>
        <w:t xml:space="preserve">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w:t>
      </w:r>
      <w:r w:rsidRPr="00054264">
        <w:rPr>
          <w:rFonts w:asciiTheme="minorHAnsi" w:hAnsiTheme="minorHAnsi" w:cstheme="minorHAnsi"/>
          <w:sz w:val="16"/>
        </w:rPr>
        <w:lastRenderedPageBreak/>
        <w:t xml:space="preserve">that global warming may lead to complete melting of all glaciers and the polar </w:t>
      </w:r>
      <w:proofErr w:type="gramStart"/>
      <w:r w:rsidRPr="00054264">
        <w:rPr>
          <w:rFonts w:asciiTheme="minorHAnsi" w:hAnsiTheme="minorHAnsi" w:cstheme="minorHAnsi"/>
          <w:sz w:val="16"/>
        </w:rPr>
        <w:t>ice-caps</w:t>
      </w:r>
      <w:proofErr w:type="gramEnd"/>
      <w:r w:rsidRPr="00054264">
        <w:rPr>
          <w:rFonts w:asciiTheme="minorHAnsi" w:hAnsiTheme="minorHAnsi" w:cstheme="minorHAnsi"/>
          <w:sz w:val="16"/>
        </w:rPr>
        <w:t xml:space="preserve">, thereby raising sea levels by 65 </w:t>
      </w:r>
      <w:proofErr w:type="spellStart"/>
      <w:r w:rsidRPr="00054264">
        <w:rPr>
          <w:rFonts w:asciiTheme="minorHAnsi" w:hAnsiTheme="minorHAnsi" w:cstheme="minorHAnsi"/>
          <w:sz w:val="16"/>
        </w:rPr>
        <w:t>metres</w:t>
      </w:r>
      <w:proofErr w:type="spellEnd"/>
      <w:r w:rsidRPr="00054264">
        <w:rPr>
          <w:rFonts w:asciiTheme="minorHAnsi" w:hAnsiTheme="minorHAnsi" w:cstheme="minorHAnsi"/>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frozen carbon;18 • tundra deposits – potentially emitting 180–420 million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carbon a year by 2100; and • tropical peat swamps – could emit 480–870 million </w:t>
      </w:r>
      <w:proofErr w:type="spellStart"/>
      <w:r w:rsidRPr="00054264">
        <w:rPr>
          <w:rFonts w:asciiTheme="minorHAnsi" w:hAnsiTheme="minorHAnsi" w:cstheme="minorHAnsi"/>
          <w:sz w:val="16"/>
        </w:rPr>
        <w:t>tonnes</w:t>
      </w:r>
      <w:proofErr w:type="spellEnd"/>
      <w:r w:rsidRPr="00054264">
        <w:rPr>
          <w:rFonts w:asciiTheme="minorHAnsi" w:hAnsiTheme="minorHAnsi" w:cstheme="minorHAnsi"/>
          <w:sz w:val="16"/>
        </w:rPr>
        <w:t xml:space="preserve"> of carbon a year by 2100.19 That carbon released from peat swamps, tundra and possibly the oceans can have a catastrophic effect on the Earth’s climate is foreshadowed by an event known as the </w:t>
      </w:r>
      <w:proofErr w:type="spellStart"/>
      <w:r w:rsidRPr="00054264">
        <w:rPr>
          <w:rFonts w:asciiTheme="minorHAnsi" w:hAnsiTheme="minorHAnsi" w:cstheme="minorHAnsi"/>
          <w:sz w:val="16"/>
        </w:rPr>
        <w:t>Palaeocene</w:t>
      </w:r>
      <w:proofErr w:type="spellEnd"/>
      <w:r w:rsidRPr="00054264">
        <w:rPr>
          <w:rFonts w:asciiTheme="minorHAnsi" w:hAnsiTheme="minorHAnsi" w:cstheme="minorHAnsi"/>
          <w:sz w:val="16"/>
        </w:rPr>
        <w:t xml:space="preserv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w:t>
      </w:r>
      <w:proofErr w:type="gramStart"/>
      <w:r w:rsidRPr="00054264">
        <w:rPr>
          <w:rFonts w:asciiTheme="minorHAnsi" w:hAnsiTheme="minorHAnsi" w:cstheme="minorHAnsi"/>
          <w:sz w:val="16"/>
        </w:rPr>
        <w:t>swamps</w:t>
      </w:r>
      <w:proofErr w:type="gramEnd"/>
      <w:r w:rsidRPr="00054264">
        <w:rPr>
          <w:rFonts w:asciiTheme="minorHAnsi" w:hAnsiTheme="minorHAnsi" w:cstheme="minorHAnsi"/>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054264">
        <w:rPr>
          <w:rFonts w:asciiTheme="minorHAnsi" w:hAnsiTheme="minorHAnsi" w:cstheme="minorHAnsi"/>
          <w:sz w:val="16"/>
        </w:rPr>
        <w:t>Canada</w:t>
      </w:r>
      <w:proofErr w:type="gramEnd"/>
      <w:r w:rsidRPr="00054264">
        <w:rPr>
          <w:rFonts w:asciiTheme="minorHAnsi" w:hAnsiTheme="minorHAnsi" w:cstheme="minorHAnsi"/>
          <w:sz w:val="16"/>
        </w:rPr>
        <w:t xml:space="preserve">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w:t>
      </w:r>
      <w:proofErr w:type="gramStart"/>
      <w:r w:rsidRPr="00054264">
        <w:rPr>
          <w:rFonts w:asciiTheme="minorHAnsi" w:hAnsiTheme="minorHAnsi" w:cstheme="minorHAnsi"/>
          <w:sz w:val="16"/>
        </w:rPr>
        <w:t>heatwaves</w:t>
      </w:r>
      <w:proofErr w:type="gramEnd"/>
      <w:r w:rsidRPr="00054264">
        <w:rPr>
          <w:rFonts w:asciiTheme="minorHAnsi" w:hAnsiTheme="minorHAnsi" w:cstheme="minorHAnsi"/>
          <w:sz w:val="16"/>
        </w:rPr>
        <w:t xml:space="preserve"> and pandemic diseases which global overheating would entail. This underlies the deadly urgency of ceasing to burn all fossil fuels, locking up as much carbon as possible and re-</w:t>
      </w:r>
      <w:proofErr w:type="spellStart"/>
      <w:r w:rsidRPr="00054264">
        <w:rPr>
          <w:rFonts w:asciiTheme="minorHAnsi" w:hAnsiTheme="minorHAnsi" w:cstheme="minorHAnsi"/>
          <w:sz w:val="16"/>
        </w:rPr>
        <w:t>stabilising</w:t>
      </w:r>
      <w:proofErr w:type="spellEnd"/>
      <w:r w:rsidRPr="00054264">
        <w:rPr>
          <w:rFonts w:asciiTheme="minorHAnsi" w:hAnsiTheme="minorHAnsi" w:cstheme="minorHAnsi"/>
          <w:sz w:val="16"/>
        </w:rPr>
        <w:t xml:space="preserve">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054264">
        <w:rPr>
          <w:rFonts w:asciiTheme="minorHAnsi" w:hAnsiTheme="minorHAnsi" w:cstheme="minorHAnsi"/>
          <w:sz w:val="16"/>
        </w:rPr>
        <w:t>in the course of</w:t>
      </w:r>
      <w:proofErr w:type="gramEnd"/>
      <w:r w:rsidRPr="00054264">
        <w:rPr>
          <w:rFonts w:asciiTheme="minorHAnsi" w:hAnsiTheme="minorHAnsi" w:cstheme="minorHAnsi"/>
          <w:sz w:val="16"/>
        </w:rPr>
        <w:t xml:space="preserve"> extracting, making, using, burning or discarding the many </w:t>
      </w:r>
      <w:proofErr w:type="spellStart"/>
      <w:r w:rsidRPr="00054264">
        <w:rPr>
          <w:rFonts w:asciiTheme="minorHAnsi" w:hAnsiTheme="minorHAnsi" w:cstheme="minorHAnsi"/>
          <w:sz w:val="16"/>
        </w:rPr>
        <w:t>marvellous</w:t>
      </w:r>
      <w:proofErr w:type="spellEnd"/>
      <w:r w:rsidRPr="00054264">
        <w:rPr>
          <w:rFonts w:asciiTheme="minorHAnsi" w:hAnsiTheme="minorHAnsi" w:cstheme="minorHAnsi"/>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054264">
        <w:rPr>
          <w:rFonts w:asciiTheme="minorHAnsi" w:hAnsiTheme="minorHAnsi" w:cstheme="minorHAnsi"/>
          <w:sz w:val="16"/>
        </w:rPr>
        <w:t>diabetes</w:t>
      </w:r>
      <w:proofErr w:type="gramEnd"/>
      <w:r w:rsidRPr="00054264">
        <w:rPr>
          <w:rFonts w:asciiTheme="minorHAnsi" w:hAnsiTheme="minorHAnsi" w:cstheme="minorHAnsi"/>
          <w:sz w:val="16"/>
        </w:rPr>
        <w:t xml:space="preserve">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054264">
        <w:rPr>
          <w:rFonts w:asciiTheme="minorHAnsi" w:hAnsiTheme="minorHAnsi" w:cstheme="minorHAnsi"/>
          <w:sz w:val="16"/>
        </w:rPr>
        <w:t>soils</w:t>
      </w:r>
      <w:proofErr w:type="gramEnd"/>
      <w:r w:rsidRPr="00054264">
        <w:rPr>
          <w:rFonts w:asciiTheme="minorHAnsi" w:hAnsiTheme="minorHAnsi" w:cstheme="minorHAnsi"/>
          <w:sz w:val="16"/>
        </w:rPr>
        <w:t xml:space="preserve"> and livestock by industrial pollutants from other sources, such as mining or manufacturing. It is also the disruption of vital services such as pollination by insects of a </w:t>
      </w:r>
      <w:r w:rsidRPr="00054264">
        <w:rPr>
          <w:rFonts w:asciiTheme="minorHAnsi" w:hAnsiTheme="minorHAnsi" w:cstheme="minorHAnsi"/>
        </w:rPr>
        <w:t xml:space="preserve">[[BOX 6.1 OMITTED]] </w:t>
      </w:r>
      <w:r w:rsidRPr="00054264">
        <w:rPr>
          <w:rFonts w:asciiTheme="minorHAnsi" w:hAnsiTheme="minorHAnsi" w:cstheme="minorHAnsi"/>
          <w:sz w:val="16"/>
        </w:rPr>
        <w:t xml:space="preserve">third of the world’s food crops and 90 per cent of wild plants.26 It is the contamination of up to three quarters of the world fish catch with microscopic plastic particles and clothing </w:t>
      </w:r>
      <w:proofErr w:type="spellStart"/>
      <w:r w:rsidRPr="00054264">
        <w:rPr>
          <w:rFonts w:asciiTheme="minorHAnsi" w:hAnsiTheme="minorHAnsi" w:cstheme="minorHAnsi"/>
          <w:sz w:val="16"/>
        </w:rPr>
        <w:t>microfibres</w:t>
      </w:r>
      <w:proofErr w:type="spellEnd"/>
      <w:r w:rsidRPr="00054264">
        <w:rPr>
          <w:rFonts w:asciiTheme="minorHAnsi" w:hAnsiTheme="minorHAnsi" w:cstheme="minorHAnsi"/>
          <w:sz w:val="16"/>
        </w:rPr>
        <w:t xml:space="preserve">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054264">
        <w:rPr>
          <w:rFonts w:asciiTheme="minorHAnsi" w:hAnsiTheme="minorHAnsi" w:cstheme="minorHAnsi"/>
          <w:sz w:val="16"/>
        </w:rPr>
        <w:t>penalised</w:t>
      </w:r>
      <w:proofErr w:type="spellEnd"/>
      <w:r w:rsidRPr="00054264">
        <w:rPr>
          <w:rFonts w:asciiTheme="minorHAnsi" w:hAnsiTheme="minorHAnsi" w:cstheme="minorHAnsi"/>
          <w:sz w:val="16"/>
        </w:rPr>
        <w:t xml:space="preserve">) into doing the right thing by humanity and the planet: by consumers rewarding it for producing clean food and punishing it for toxic food. </w:t>
      </w:r>
      <w:proofErr w:type="gramStart"/>
      <w:r w:rsidRPr="00054264">
        <w:rPr>
          <w:rFonts w:asciiTheme="minorHAnsi" w:hAnsiTheme="minorHAnsi" w:cstheme="minorHAnsi"/>
          <w:sz w:val="16"/>
        </w:rPr>
        <w:t>Otherwise</w:t>
      </w:r>
      <w:proofErr w:type="gramEnd"/>
      <w:r w:rsidRPr="00054264">
        <w:rPr>
          <w:rFonts w:asciiTheme="minorHAnsi" w:hAnsiTheme="minorHAnsi" w:cstheme="minorHAnsi"/>
          <w:sz w:val="16"/>
        </w:rPr>
        <w:t xml:space="preserve"> it will continue to pollute as profitably as it can. It follows that the urgent global education of consumers about which foods are </w:t>
      </w:r>
      <w:proofErr w:type="gramStart"/>
      <w:r w:rsidRPr="00054264">
        <w:rPr>
          <w:rFonts w:asciiTheme="minorHAnsi" w:hAnsiTheme="minorHAnsi" w:cstheme="minorHAnsi"/>
          <w:sz w:val="16"/>
        </w:rPr>
        <w:t>safe</w:t>
      </w:r>
      <w:proofErr w:type="gramEnd"/>
      <w:r w:rsidRPr="00054264">
        <w:rPr>
          <w:rFonts w:asciiTheme="minorHAnsi" w:hAnsiTheme="minorHAnsi" w:cstheme="minorHAnsi"/>
          <w:sz w:val="16"/>
        </w:rPr>
        <w:t xml:space="preserv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054264">
        <w:rPr>
          <w:rStyle w:val="Emphasis"/>
          <w:rFonts w:asciiTheme="minorHAnsi" w:hAnsiTheme="minorHAnsi" w:cstheme="minorHAnsi"/>
        </w:rPr>
        <w:t>food insecurity</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is an </w:t>
      </w:r>
      <w:r w:rsidRPr="00054264">
        <w:rPr>
          <w:rStyle w:val="Emphasis"/>
          <w:rFonts w:asciiTheme="minorHAnsi" w:hAnsiTheme="minorHAnsi" w:cstheme="minorHAnsi"/>
        </w:rPr>
        <w:t>existential threat to humanity</w:t>
      </w:r>
      <w:r w:rsidRPr="00054264">
        <w:rPr>
          <w:rFonts w:asciiTheme="minorHAnsi" w:hAnsiTheme="minorHAnsi" w:cstheme="minorHAnsi"/>
          <w:sz w:val="16"/>
        </w:rPr>
        <w:t xml:space="preserve"> should, by now, be abundantly clear from the earlier chapters of this book: </w:t>
      </w:r>
      <w:r w:rsidRPr="00054264">
        <w:rPr>
          <w:rStyle w:val="StyleUnderline"/>
          <w:rFonts w:asciiTheme="minorHAnsi" w:hAnsiTheme="minorHAnsi" w:cstheme="minorHAnsi"/>
          <w:highlight w:val="cyan"/>
        </w:rPr>
        <w:t>present systems</w:t>
      </w:r>
      <w:r w:rsidRPr="00054264">
        <w:rPr>
          <w:rStyle w:val="StyleUnderline"/>
          <w:rFonts w:asciiTheme="minorHAnsi" w:hAnsiTheme="minorHAnsi" w:cstheme="minorHAnsi"/>
        </w:rPr>
        <w:t xml:space="preserve"> are </w:t>
      </w:r>
      <w:r w:rsidRPr="00054264">
        <w:rPr>
          <w:rStyle w:val="Emphasis"/>
          <w:rFonts w:asciiTheme="minorHAnsi" w:hAnsiTheme="minorHAnsi" w:cstheme="minorHAnsi"/>
        </w:rPr>
        <w:t>unsustainable</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and, </w:t>
      </w:r>
      <w:r w:rsidRPr="00054264">
        <w:rPr>
          <w:rStyle w:val="StyleUnderline"/>
          <w:rFonts w:asciiTheme="minorHAnsi" w:hAnsiTheme="minorHAnsi" w:cstheme="minorHAnsi"/>
          <w:highlight w:val="cyan"/>
        </w:rPr>
        <w:t xml:space="preserve">as they </w:t>
      </w:r>
      <w:r w:rsidRPr="00054264">
        <w:rPr>
          <w:rStyle w:val="Emphasis"/>
          <w:rFonts w:asciiTheme="minorHAnsi" w:hAnsiTheme="minorHAnsi" w:cstheme="minorHAnsi"/>
          <w:highlight w:val="cyan"/>
        </w:rPr>
        <w:t>fail</w:t>
      </w:r>
      <w:r w:rsidRPr="00054264">
        <w:rPr>
          <w:rStyle w:val="StyleUnderline"/>
          <w:rFonts w:asciiTheme="minorHAnsi" w:hAnsiTheme="minorHAnsi" w:cstheme="minorHAnsi"/>
          <w:highlight w:val="cyan"/>
        </w:rPr>
        <w:t>, will</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pose risks </w:t>
      </w:r>
      <w:r w:rsidRPr="00054264">
        <w:rPr>
          <w:rStyle w:val="Emphasis"/>
          <w:rFonts w:asciiTheme="minorHAnsi" w:hAnsiTheme="minorHAnsi" w:cstheme="minorHAnsi"/>
        </w:rPr>
        <w:t xml:space="preserve">both </w:t>
      </w:r>
      <w:r w:rsidRPr="00054264">
        <w:rPr>
          <w:rStyle w:val="Emphasis"/>
          <w:rFonts w:asciiTheme="minorHAnsi" w:hAnsiTheme="minorHAnsi" w:cstheme="minorHAnsi"/>
        </w:rPr>
        <w:lastRenderedPageBreak/>
        <w:t>to civilization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and, should these </w:t>
      </w:r>
      <w:r w:rsidRPr="00054264">
        <w:rPr>
          <w:rStyle w:val="Emphasis"/>
          <w:rFonts w:asciiTheme="minorHAnsi" w:hAnsiTheme="minorHAnsi" w:cstheme="minorHAnsi"/>
          <w:highlight w:val="cyan"/>
        </w:rPr>
        <w:t>spiral into nuclear conflict</w:t>
      </w:r>
      <w:r w:rsidRPr="00054264">
        <w:rPr>
          <w:rStyle w:val="StyleUnderline"/>
          <w:rFonts w:asciiTheme="minorHAnsi" w:hAnsiTheme="minorHAnsi" w:cstheme="minorHAnsi"/>
        </w:rPr>
        <w:t xml:space="preserve">, to the </w:t>
      </w:r>
      <w:r w:rsidRPr="00054264">
        <w:rPr>
          <w:rStyle w:val="Emphasis"/>
          <w:rFonts w:asciiTheme="minorHAnsi" w:hAnsiTheme="minorHAnsi" w:cstheme="minorHAnsi"/>
        </w:rPr>
        <w:t xml:space="preserve">future of the human species. </w:t>
      </w:r>
      <w:r w:rsidRPr="00054264">
        <w:rPr>
          <w:rFonts w:asciiTheme="minorHAnsi" w:hAnsiTheme="minorHAnsi" w:cstheme="minorHAnsi"/>
          <w:sz w:val="16"/>
        </w:rPr>
        <w:t xml:space="preserve">The important thing to note in this chapter is that </w:t>
      </w:r>
      <w:r w:rsidRPr="00054264">
        <w:rPr>
          <w:rStyle w:val="StyleUnderline"/>
          <w:rFonts w:asciiTheme="minorHAnsi" w:hAnsiTheme="minorHAnsi" w:cstheme="minorHAnsi"/>
        </w:rPr>
        <w:t>food in</w:t>
      </w:r>
      <w:r w:rsidRPr="00054264">
        <w:rPr>
          <w:rStyle w:val="Emphasis"/>
          <w:rFonts w:asciiTheme="minorHAnsi" w:hAnsiTheme="minorHAnsi" w:cstheme="minorHAnsi"/>
          <w:highlight w:val="cyan"/>
        </w:rPr>
        <w:t>security</w:t>
      </w:r>
      <w:r w:rsidRPr="00054264">
        <w:rPr>
          <w:rStyle w:val="StyleUnderline"/>
          <w:rFonts w:asciiTheme="minorHAnsi" w:hAnsiTheme="minorHAnsi" w:cstheme="minorHAnsi"/>
        </w:rPr>
        <w:t xml:space="preserve"> plays into </w:t>
      </w:r>
      <w:r w:rsidRPr="00054264">
        <w:rPr>
          <w:rStyle w:val="Emphasis"/>
          <w:rFonts w:asciiTheme="minorHAnsi" w:hAnsiTheme="minorHAnsi" w:cstheme="minorHAnsi"/>
        </w:rPr>
        <w:t>many, if not all, of the other existential threats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facing humanity. The food sector’s role in </w:t>
      </w:r>
      <w:r w:rsidRPr="00054264">
        <w:rPr>
          <w:rStyle w:val="Emphasis"/>
          <w:rFonts w:asciiTheme="minorHAnsi" w:hAnsiTheme="minorHAnsi" w:cstheme="minorHAnsi"/>
        </w:rPr>
        <w:t>extinction</w:t>
      </w:r>
      <w:r w:rsidRPr="00054264">
        <w:rPr>
          <w:rFonts w:asciiTheme="minorHAnsi" w:hAnsiTheme="minorHAnsi" w:cstheme="minorHAnsi"/>
          <w:sz w:val="16"/>
        </w:rPr>
        <w:t xml:space="preserve">, </w:t>
      </w:r>
      <w:r w:rsidRPr="00054264">
        <w:rPr>
          <w:rStyle w:val="Emphasis"/>
          <w:rFonts w:asciiTheme="minorHAnsi" w:hAnsiTheme="minorHAnsi" w:cstheme="minorHAnsi"/>
        </w:rPr>
        <w:t>resource scarcity</w:t>
      </w:r>
      <w:r w:rsidRPr="00054264">
        <w:rPr>
          <w:rFonts w:asciiTheme="minorHAnsi" w:hAnsiTheme="minorHAnsi" w:cstheme="minorHAnsi"/>
          <w:sz w:val="16"/>
        </w:rPr>
        <w:t xml:space="preserve">, </w:t>
      </w:r>
      <w:r w:rsidRPr="00054264">
        <w:rPr>
          <w:rStyle w:val="StyleUnderline"/>
          <w:rFonts w:asciiTheme="minorHAnsi" w:hAnsiTheme="minorHAnsi" w:cstheme="minorHAnsi"/>
        </w:rPr>
        <w:t>global</w:t>
      </w:r>
      <w:r w:rsidRPr="00054264">
        <w:rPr>
          <w:rFonts w:asciiTheme="minorHAnsi" w:hAnsiTheme="minorHAnsi" w:cstheme="minorHAnsi"/>
          <w:sz w:val="16"/>
        </w:rPr>
        <w:t xml:space="preserve"> </w:t>
      </w:r>
      <w:r w:rsidRPr="00054264">
        <w:rPr>
          <w:rStyle w:val="Emphasis"/>
          <w:rFonts w:asciiTheme="minorHAnsi" w:hAnsiTheme="minorHAnsi" w:cstheme="minorHAnsi"/>
        </w:rPr>
        <w:t>toxicity</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potential </w:t>
      </w:r>
      <w:r w:rsidRPr="00054264">
        <w:rPr>
          <w:rStyle w:val="Emphasis"/>
          <w:rFonts w:asciiTheme="minorHAnsi" w:hAnsiTheme="minorHAnsi" w:cstheme="minorHAnsi"/>
        </w:rPr>
        <w:t>nuclear war</w:t>
      </w:r>
      <w:r w:rsidRPr="00054264">
        <w:rPr>
          <w:rFonts w:asciiTheme="minorHAnsi" w:hAnsiTheme="minorHAnsi" w:cstheme="minorHAnsi"/>
          <w:sz w:val="16"/>
        </w:rPr>
        <w:t xml:space="preserve"> </w:t>
      </w:r>
      <w:r w:rsidRPr="00054264">
        <w:rPr>
          <w:rStyle w:val="StyleUnderline"/>
          <w:rFonts w:asciiTheme="minorHAnsi" w:hAnsiTheme="minorHAnsi" w:cstheme="minorHAnsi"/>
        </w:rPr>
        <w:t>has</w:t>
      </w:r>
      <w:r w:rsidRPr="00054264">
        <w:rPr>
          <w:rFonts w:asciiTheme="minorHAnsi" w:hAnsiTheme="minorHAnsi" w:cstheme="minorHAnsi"/>
          <w:sz w:val="16"/>
        </w:rPr>
        <w:t xml:space="preserve"> </w:t>
      </w:r>
      <w:r w:rsidRPr="00054264">
        <w:rPr>
          <w:rStyle w:val="Emphasis"/>
          <w:rFonts w:asciiTheme="minorHAnsi" w:hAnsiTheme="minorHAnsi" w:cstheme="minorHAnsi"/>
        </w:rPr>
        <w:t>already</w:t>
      </w:r>
      <w:r w:rsidRPr="00054264">
        <w:rPr>
          <w:rFonts w:asciiTheme="minorHAnsi" w:hAnsiTheme="minorHAnsi" w:cstheme="minorHAnsi"/>
          <w:sz w:val="16"/>
        </w:rPr>
        <w:t xml:space="preserve"> </w:t>
      </w:r>
      <w:r w:rsidRPr="00054264">
        <w:rPr>
          <w:rStyle w:val="StyleUnderline"/>
          <w:rFonts w:asciiTheme="minorHAnsi" w:hAnsiTheme="minorHAnsi" w:cstheme="minorHAnsi"/>
        </w:rPr>
        <w:t>been explained</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Its role in the </w:t>
      </w:r>
      <w:r w:rsidRPr="00054264">
        <w:rPr>
          <w:rStyle w:val="Emphasis"/>
          <w:rFonts w:asciiTheme="minorHAnsi" w:hAnsiTheme="minorHAnsi" w:cstheme="minorHAnsi"/>
          <w:highlight w:val="cyan"/>
        </w:rPr>
        <w:t>suppress</w:t>
      </w:r>
      <w:r w:rsidRPr="00054264">
        <w:rPr>
          <w:rStyle w:val="StyleUnderline"/>
          <w:rFonts w:asciiTheme="minorHAnsi" w:hAnsiTheme="minorHAnsi" w:cstheme="minorHAnsi"/>
        </w:rPr>
        <w:t>ion of</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conflict</w:t>
      </w:r>
      <w:r w:rsidRPr="00054264">
        <w:rPr>
          <w:rFonts w:asciiTheme="minorHAnsi" w:hAnsiTheme="minorHAnsi" w:cstheme="minorHAnsi"/>
          <w:sz w:val="16"/>
        </w:rPr>
        <w:t xml:space="preserve"> is discussed in the next chapter. </w:t>
      </w:r>
      <w:r w:rsidRPr="00054264">
        <w:rPr>
          <w:rStyle w:val="StyleUnderline"/>
          <w:rFonts w:asciiTheme="minorHAnsi" w:hAnsiTheme="minorHAnsi" w:cstheme="minorHAnsi"/>
        </w:rPr>
        <w:t xml:space="preserve">Its role in </w:t>
      </w:r>
      <w:r w:rsidRPr="00054264">
        <w:rPr>
          <w:rStyle w:val="Emphasis"/>
          <w:rFonts w:asciiTheme="minorHAnsi" w:hAnsiTheme="minorHAnsi" w:cstheme="minorHAnsi"/>
          <w:highlight w:val="cyan"/>
        </w:rPr>
        <w:t>secur</w:t>
      </w:r>
      <w:r w:rsidRPr="00054264">
        <w:rPr>
          <w:rStyle w:val="StyleUnderline"/>
          <w:rFonts w:asciiTheme="minorHAnsi" w:hAnsiTheme="minorHAnsi" w:cstheme="minorHAnsi"/>
        </w:rPr>
        <w:t xml:space="preserve">ing the future of </w:t>
      </w:r>
      <w:r w:rsidRPr="00054264">
        <w:rPr>
          <w:rStyle w:val="Emphasis"/>
          <w:rFonts w:asciiTheme="minorHAnsi" w:hAnsiTheme="minorHAnsi" w:cstheme="minorHAnsi"/>
        </w:rPr>
        <w:t xml:space="preserve">the </w:t>
      </w:r>
      <w:r w:rsidRPr="00054264">
        <w:rPr>
          <w:rStyle w:val="Emphasis"/>
          <w:rFonts w:asciiTheme="minorHAnsi" w:hAnsiTheme="minorHAnsi" w:cstheme="minorHAnsi"/>
          <w:highlight w:val="cyan"/>
        </w:rPr>
        <w:t>megacities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and of a largely </w:t>
      </w:r>
      <w:proofErr w:type="spellStart"/>
      <w:r w:rsidRPr="00054264">
        <w:rPr>
          <w:rStyle w:val="Emphasis"/>
          <w:rFonts w:asciiTheme="minorHAnsi" w:hAnsiTheme="minorHAnsi" w:cstheme="minorHAnsi"/>
        </w:rPr>
        <w:t>urbanised</w:t>
      </w:r>
      <w:proofErr w:type="spellEnd"/>
      <w:r w:rsidRPr="00054264">
        <w:rPr>
          <w:rStyle w:val="Emphasis"/>
          <w:rFonts w:asciiTheme="minorHAnsi" w:hAnsiTheme="minorHAnsi" w:cstheme="minorHAnsi"/>
        </w:rPr>
        <w:t xml:space="preserve"> humanity</w:t>
      </w:r>
      <w:r w:rsidRPr="00054264">
        <w:rPr>
          <w:rFonts w:asciiTheme="minorHAnsi" w:hAnsiTheme="minorHAnsi" w:cstheme="minorHAnsi"/>
          <w:sz w:val="16"/>
        </w:rPr>
        <w:t xml:space="preserve">, is covered in Chapter 8. And its role in </w:t>
      </w:r>
      <w:r w:rsidRPr="00054264">
        <w:rPr>
          <w:rStyle w:val="Emphasis"/>
          <w:rFonts w:asciiTheme="minorHAnsi" w:hAnsiTheme="minorHAnsi" w:cstheme="minorHAnsi"/>
        </w:rPr>
        <w:t>sustaining</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humanity </w:t>
      </w:r>
      <w:r w:rsidRPr="00054264">
        <w:rPr>
          <w:rStyle w:val="StyleUnderline"/>
          <w:rFonts w:asciiTheme="minorHAnsi" w:hAnsiTheme="minorHAnsi" w:cstheme="minorHAnsi"/>
          <w:highlight w:val="cyan"/>
        </w:rPr>
        <w:t>through</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peak</w:t>
      </w:r>
      <w:r w:rsidRPr="00054264">
        <w:rPr>
          <w:rStyle w:val="Emphasis"/>
          <w:rFonts w:asciiTheme="minorHAnsi" w:hAnsiTheme="minorHAnsi" w:cstheme="minorHAnsi"/>
        </w:rPr>
        <w:t xml:space="preserve"> in </w:t>
      </w:r>
      <w:r w:rsidRPr="00054264">
        <w:rPr>
          <w:rStyle w:val="Emphasis"/>
          <w:rFonts w:asciiTheme="minorHAnsi" w:hAnsiTheme="minorHAnsi" w:cstheme="minorHAnsi"/>
          <w:highlight w:val="cyan"/>
        </w:rPr>
        <w:t>population</w:t>
      </w:r>
      <w:r w:rsidRPr="00054264">
        <w:rPr>
          <w:rFonts w:asciiTheme="minorHAnsi" w:hAnsiTheme="minorHAnsi" w:cstheme="minorHAnsi"/>
          <w:sz w:val="16"/>
        </w:rPr>
        <w:t xml:space="preserve"> </w:t>
      </w:r>
      <w:r w:rsidRPr="00054264">
        <w:rPr>
          <w:rStyle w:val="StyleUnderline"/>
          <w:rFonts w:asciiTheme="minorHAnsi" w:hAnsiTheme="minorHAnsi" w:cstheme="minorHAnsi"/>
        </w:rPr>
        <w:t>and</w:t>
      </w:r>
      <w:r w:rsidRPr="00054264">
        <w:rPr>
          <w:rFonts w:asciiTheme="minorHAnsi" w:hAnsiTheme="minorHAnsi" w:cstheme="minorHAnsi"/>
          <w:sz w:val="16"/>
        </w:rPr>
        <w:t xml:space="preserve"> </w:t>
      </w:r>
      <w:r w:rsidRPr="00054264">
        <w:rPr>
          <w:rStyle w:val="Emphasis"/>
          <w:rFonts w:asciiTheme="minorHAnsi" w:hAnsiTheme="minorHAnsi" w:cstheme="minorHAnsi"/>
        </w:rPr>
        <w:t>into a sustainable world beyond</w:t>
      </w:r>
      <w:r w:rsidRPr="00054264">
        <w:rPr>
          <w:rFonts w:asciiTheme="minorHAnsi" w:hAnsiTheme="minorHAnsi" w:cstheme="minorHAnsi"/>
          <w:sz w:val="16"/>
        </w:rPr>
        <w:t xml:space="preserve"> is covered in Chapter 9.</w:t>
      </w:r>
    </w:p>
    <w:p w14:paraId="42F81DCE"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[4] Monopolies powered by patent law cause global health inequality.</w:t>
      </w:r>
    </w:p>
    <w:p w14:paraId="439C39CF" w14:textId="77777777" w:rsidR="00D8715D" w:rsidRPr="00054264" w:rsidRDefault="00D8715D" w:rsidP="00D8715D">
      <w:pPr>
        <w:rPr>
          <w:rFonts w:asciiTheme="minorHAnsi" w:hAnsiTheme="minorHAnsi" w:cstheme="minorHAnsi"/>
        </w:rPr>
      </w:pPr>
      <w:r w:rsidRPr="00054264">
        <w:rPr>
          <w:rFonts w:asciiTheme="minorHAnsi" w:hAnsiTheme="minorHAnsi" w:cstheme="minorHAnsi"/>
        </w:rPr>
        <w:t xml:space="preserve">K. M. </w:t>
      </w:r>
      <w:proofErr w:type="spellStart"/>
      <w:r w:rsidRPr="00054264">
        <w:rPr>
          <w:rStyle w:val="Style13ptBold"/>
          <w:rFonts w:asciiTheme="minorHAnsi" w:hAnsiTheme="minorHAnsi" w:cstheme="minorHAnsi"/>
        </w:rPr>
        <w:t>Gopakumar</w:t>
      </w:r>
      <w:proofErr w:type="spellEnd"/>
      <w:r w:rsidRPr="00054264">
        <w:rPr>
          <w:rStyle w:val="Style13ptBold"/>
          <w:rFonts w:asciiTheme="minorHAnsi" w:hAnsiTheme="minorHAnsi" w:cstheme="minorHAnsi"/>
        </w:rPr>
        <w:t xml:space="preserve"> 15</w:t>
      </w:r>
      <w:r w:rsidRPr="00054264">
        <w:rPr>
          <w:rFonts w:asciiTheme="minorHAnsi" w:hAnsiTheme="minorHAnsi" w:cstheme="minorHAnsi"/>
        </w:rPr>
        <w:t xml:space="preserve">, legal advisor and senior researcher with the Third World Network, “Twenty years of TRIPS agreement and access to medicine: a development perspective,” Indian Journal of International Law 55, 367–404 2015, </w:t>
      </w:r>
      <w:hyperlink r:id="rId12" w:history="1">
        <w:r w:rsidRPr="00054264">
          <w:rPr>
            <w:rStyle w:val="Hyperlink"/>
            <w:rFonts w:asciiTheme="minorHAnsi" w:hAnsiTheme="minorHAnsi" w:cstheme="minorHAnsi"/>
          </w:rPr>
          <w:t>https://link.springer.com/article/10.1007%2Fs40901-016-0022-7</w:t>
        </w:r>
      </w:hyperlink>
    </w:p>
    <w:p w14:paraId="5B628919" w14:textId="77777777" w:rsidR="00D8715D" w:rsidRPr="00054264" w:rsidRDefault="00D8715D" w:rsidP="00D8715D">
      <w:pPr>
        <w:rPr>
          <w:rFonts w:asciiTheme="minorHAnsi" w:hAnsiTheme="minorHAnsi" w:cstheme="minorHAnsi"/>
          <w:sz w:val="14"/>
        </w:rPr>
      </w:pPr>
      <w:r w:rsidRPr="00054264">
        <w:rPr>
          <w:rStyle w:val="StyleUnderline"/>
          <w:rFonts w:asciiTheme="minorHAnsi" w:hAnsiTheme="minorHAnsi" w:cstheme="minorHAnsi"/>
        </w:rPr>
        <w:t xml:space="preserve">The two </w:t>
      </w:r>
      <w:r w:rsidRPr="00054264">
        <w:rPr>
          <w:rStyle w:val="StyleUnderline"/>
          <w:rFonts w:asciiTheme="minorHAnsi" w:hAnsiTheme="minorHAnsi" w:cstheme="minorHAnsi"/>
          <w:highlight w:val="cyan"/>
        </w:rPr>
        <w:t>decades of TRIPS show</w:t>
      </w:r>
      <w:r w:rsidRPr="00054264">
        <w:rPr>
          <w:rStyle w:val="StyleUnderline"/>
          <w:rFonts w:asciiTheme="minorHAnsi" w:hAnsiTheme="minorHAnsi" w:cstheme="minorHAnsi"/>
        </w:rPr>
        <w:t xml:space="preserve"> clearly that the compulsory product </w:t>
      </w:r>
      <w:r w:rsidRPr="00054264">
        <w:rPr>
          <w:rStyle w:val="StyleUnderline"/>
          <w:rFonts w:asciiTheme="minorHAnsi" w:hAnsiTheme="minorHAnsi" w:cstheme="minorHAnsi"/>
          <w:highlight w:val="cyan"/>
        </w:rPr>
        <w:t>patent regime</w:t>
      </w:r>
      <w:r w:rsidRPr="00054264">
        <w:rPr>
          <w:rStyle w:val="StyleUnderline"/>
          <w:rFonts w:asciiTheme="minorHAnsi" w:hAnsiTheme="minorHAnsi" w:cstheme="minorHAnsi"/>
        </w:rPr>
        <w:t xml:space="preserve"> succeeded in </w:t>
      </w:r>
      <w:r w:rsidRPr="00054264">
        <w:rPr>
          <w:rStyle w:val="Emphasis"/>
          <w:rFonts w:asciiTheme="minorHAnsi" w:hAnsiTheme="minorHAnsi" w:cstheme="minorHAnsi"/>
          <w:highlight w:val="cyan"/>
        </w:rPr>
        <w:t>increasing the monopoly of pharmaceutical TNCS</w:t>
      </w:r>
      <w:r w:rsidRPr="00054264">
        <w:rPr>
          <w:rStyle w:val="StyleUnderline"/>
          <w:rFonts w:asciiTheme="minorHAnsi" w:hAnsiTheme="minorHAnsi" w:cstheme="minorHAnsi"/>
        </w:rPr>
        <w:t xml:space="preserve"> in new medicine market</w:t>
      </w:r>
      <w:r w:rsidRPr="00054264">
        <w:rPr>
          <w:rFonts w:asciiTheme="minorHAnsi" w:hAnsiTheme="minorHAnsi" w:cs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054264">
        <w:rPr>
          <w:rStyle w:val="StyleUnderline"/>
          <w:rFonts w:asciiTheme="minorHAnsi" w:hAnsiTheme="minorHAnsi" w:cstheme="minorHAnsi"/>
        </w:rPr>
        <w:t xml:space="preserve">There is an </w:t>
      </w:r>
      <w:r w:rsidRPr="00054264">
        <w:rPr>
          <w:rStyle w:val="StyleUnderline"/>
          <w:rFonts w:asciiTheme="minorHAnsi" w:hAnsiTheme="minorHAnsi" w:cstheme="minorHAnsi"/>
          <w:highlight w:val="cyan"/>
        </w:rPr>
        <w:t>urgent need to interrogate</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international IP regime</w:t>
      </w:r>
      <w:r w:rsidRPr="00054264">
        <w:rPr>
          <w:rStyle w:val="StyleUnderline"/>
          <w:rFonts w:asciiTheme="minorHAnsi" w:hAnsiTheme="minorHAnsi" w:cstheme="minorHAnsi"/>
        </w:rPr>
        <w:t xml:space="preserve"> in general and patent protection for pharmaceuticals in particular, </w:t>
      </w:r>
      <w:r w:rsidRPr="00054264">
        <w:rPr>
          <w:rStyle w:val="Emphasis"/>
          <w:rFonts w:asciiTheme="minorHAnsi" w:hAnsiTheme="minorHAnsi" w:cstheme="minorHAnsi"/>
          <w:highlight w:val="cyan"/>
        </w:rPr>
        <w:t xml:space="preserve">which </w:t>
      </w:r>
      <w:r w:rsidRPr="00054264">
        <w:rPr>
          <w:rFonts w:asciiTheme="minorHAnsi" w:hAnsiTheme="minorHAnsi" w:cstheme="minorHAnsi"/>
          <w:sz w:val="14"/>
        </w:rPr>
        <w:t>does not</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reflect</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health</w:t>
      </w:r>
      <w:r w:rsidRPr="00054264">
        <w:rPr>
          <w:rStyle w:val="StyleUnderline"/>
          <w:rFonts w:asciiTheme="minorHAnsi" w:hAnsiTheme="minorHAnsi" w:cstheme="minorHAnsi"/>
        </w:rPr>
        <w:t xml:space="preserve"> and development </w:t>
      </w:r>
      <w:r w:rsidRPr="00054264">
        <w:rPr>
          <w:rStyle w:val="StyleUnderline"/>
          <w:rFonts w:asciiTheme="minorHAnsi" w:hAnsiTheme="minorHAnsi" w:cstheme="minorHAnsi"/>
          <w:highlight w:val="cyan"/>
        </w:rPr>
        <w:t>needs of people</w:t>
      </w:r>
      <w:r w:rsidRPr="00054264">
        <w:rPr>
          <w:rStyle w:val="StyleUnderline"/>
          <w:rFonts w:asciiTheme="minorHAnsi" w:hAnsiTheme="minorHAnsi" w:cstheme="minorHAnsi"/>
        </w:rPr>
        <w:t xml:space="preserve">, especially those living </w:t>
      </w:r>
      <w:r w:rsidRPr="00054264">
        <w:rPr>
          <w:rStyle w:val="Emphasis"/>
          <w:rFonts w:asciiTheme="minorHAnsi" w:hAnsiTheme="minorHAnsi" w:cstheme="minorHAnsi"/>
          <w:highlight w:val="cyan"/>
        </w:rPr>
        <w:t>in developing countries</w:t>
      </w:r>
      <w:r w:rsidRPr="00054264">
        <w:rPr>
          <w:rFonts w:asciiTheme="minorHAnsi" w:hAnsiTheme="minorHAnsi" w:cstheme="minorHAnsi"/>
          <w:sz w:val="14"/>
        </w:rPr>
        <w:t xml:space="preserve">. The Declaration on Patent Protection: Regulatory Sovereignty under TRIPS released in 2014, an initiative of the Max Plank Institute for Innovation and Competition </w:t>
      </w:r>
      <w:proofErr w:type="gramStart"/>
      <w:r w:rsidRPr="00054264">
        <w:rPr>
          <w:rFonts w:asciiTheme="minorHAnsi" w:hAnsiTheme="minorHAnsi" w:cstheme="minorHAnsi"/>
          <w:sz w:val="14"/>
        </w:rPr>
        <w:t>on the occasion of</w:t>
      </w:r>
      <w:proofErr w:type="gramEnd"/>
      <w:r w:rsidRPr="00054264">
        <w:rPr>
          <w:rFonts w:asciiTheme="minorHAnsi" w:hAnsiTheme="minorHAnsi" w:cstheme="minorHAnsi"/>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054264">
        <w:rPr>
          <w:rFonts w:asciiTheme="minorHAnsi" w:hAnsiTheme="minorHAnsi" w:cstheme="minorHAnsi"/>
          <w:sz w:val="14"/>
        </w:rPr>
        <w:t>commercialisation</w:t>
      </w:r>
      <w:proofErr w:type="spellEnd"/>
      <w:r w:rsidRPr="00054264">
        <w:rPr>
          <w:rFonts w:asciiTheme="minorHAnsi" w:hAnsiTheme="minorHAnsi" w:cstheme="minorHAnsi"/>
          <w:sz w:val="14"/>
        </w:rPr>
        <w:t xml:space="preserve">. </w:t>
      </w:r>
      <w:r w:rsidRPr="00054264">
        <w:rPr>
          <w:rStyle w:val="StyleUnderline"/>
          <w:rFonts w:asciiTheme="minorHAnsi" w:hAnsiTheme="minorHAnsi" w:cstheme="minorHAnsi"/>
        </w:rPr>
        <w:t xml:space="preserve">The result is rising costs of monitoring </w:t>
      </w:r>
      <w:r w:rsidRPr="00054264">
        <w:rPr>
          <w:rStyle w:val="StyleUnderline"/>
          <w:rFonts w:asciiTheme="minorHAnsi" w:hAnsiTheme="minorHAnsi" w:cstheme="minorHAnsi"/>
          <w:highlight w:val="cyan"/>
        </w:rPr>
        <w:t>patents</w:t>
      </w:r>
      <w:r w:rsidRPr="00054264">
        <w:rPr>
          <w:rStyle w:val="StyleUnderline"/>
          <w:rFonts w:asciiTheme="minorHAnsi" w:hAnsiTheme="minorHAnsi" w:cstheme="minorHAnsi"/>
        </w:rPr>
        <w:t xml:space="preserve"> and legal uncertainty, </w:t>
      </w:r>
      <w:r w:rsidRPr="00054264">
        <w:rPr>
          <w:rStyle w:val="StyleUnderline"/>
          <w:rFonts w:asciiTheme="minorHAnsi" w:hAnsiTheme="minorHAnsi" w:cstheme="minorHAnsi"/>
          <w:highlight w:val="cyan"/>
        </w:rPr>
        <w:t>limiting</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economic freedom</w:t>
      </w:r>
      <w:r w:rsidRPr="00054264">
        <w:rPr>
          <w:rStyle w:val="StyleUnderline"/>
          <w:rFonts w:asciiTheme="minorHAnsi" w:hAnsiTheme="minorHAnsi" w:cstheme="minorHAnsi"/>
        </w:rPr>
        <w:t xml:space="preserve"> of market participants, which in turn </w:t>
      </w:r>
      <w:r w:rsidRPr="00054264">
        <w:rPr>
          <w:rStyle w:val="Emphasis"/>
          <w:rFonts w:asciiTheme="minorHAnsi" w:hAnsiTheme="minorHAnsi" w:cstheme="minorHAnsi"/>
          <w:highlight w:val="cyan"/>
        </w:rPr>
        <w:t>affects consumer welfare and distorts competition</w:t>
      </w:r>
      <w:r w:rsidRPr="00054264">
        <w:rPr>
          <w:rStyle w:val="StyleUnderline"/>
          <w:rFonts w:asciiTheme="minorHAnsi" w:hAnsiTheme="minorHAnsi" w:cstheme="minorHAnsi"/>
        </w:rPr>
        <w:t xml:space="preserve">. Thus ‘the overall </w:t>
      </w:r>
      <w:r w:rsidRPr="00054264">
        <w:rPr>
          <w:rStyle w:val="Emphasis"/>
          <w:rFonts w:asciiTheme="minorHAnsi" w:hAnsiTheme="minorHAnsi" w:cstheme="minorHAnsi"/>
          <w:highlight w:val="cyan"/>
        </w:rPr>
        <w:t xml:space="preserve">social benefits of innovation </w:t>
      </w:r>
      <w:r w:rsidRPr="00054264">
        <w:rPr>
          <w:rStyle w:val="Emphasis"/>
          <w:rFonts w:asciiTheme="minorHAnsi" w:hAnsiTheme="minorHAnsi" w:cstheme="minorHAnsi"/>
        </w:rPr>
        <w:t xml:space="preserve">are </w:t>
      </w:r>
      <w:r w:rsidRPr="00054264">
        <w:rPr>
          <w:rStyle w:val="Emphasis"/>
          <w:rFonts w:asciiTheme="minorHAnsi" w:hAnsiTheme="minorHAnsi" w:cstheme="minorHAnsi"/>
          <w:highlight w:val="cyan"/>
        </w:rPr>
        <w:t>reduced</w:t>
      </w:r>
      <w:r w:rsidRPr="00054264">
        <w:rPr>
          <w:rStyle w:val="StyleUnderline"/>
          <w:rFonts w:asciiTheme="minorHAnsi" w:hAnsiTheme="minorHAnsi" w:cstheme="minorHAnsi"/>
        </w:rPr>
        <w:t xml:space="preserve"> while </w:t>
      </w:r>
      <w:r w:rsidRPr="00054264">
        <w:rPr>
          <w:rStyle w:val="StyleUnderline"/>
          <w:rFonts w:asciiTheme="minorHAnsi" w:hAnsiTheme="minorHAnsi" w:cstheme="minorHAnsi"/>
          <w:highlight w:val="cyan"/>
        </w:rPr>
        <w:t>an imbalance emerges</w:t>
      </w:r>
      <w:r w:rsidRPr="00054264">
        <w:rPr>
          <w:rStyle w:val="StyleUnderline"/>
          <w:rFonts w:asciiTheme="minorHAnsi" w:hAnsiTheme="minorHAnsi" w:cs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054264">
        <w:rPr>
          <w:rFonts w:asciiTheme="minorHAnsi" w:hAnsiTheme="minorHAnsi" w:cstheme="minorHAnsi"/>
          <w:sz w:val="14"/>
        </w:rPr>
        <w:t>.’109 Second, the new technologies like biotechnology, business methods and computer science as well as standard setting, strategic patenting and non-</w:t>
      </w:r>
      <w:proofErr w:type="spellStart"/>
      <w:r w:rsidRPr="00054264">
        <w:rPr>
          <w:rFonts w:asciiTheme="minorHAnsi" w:hAnsiTheme="minorHAnsi" w:cstheme="minorHAnsi"/>
          <w:sz w:val="14"/>
        </w:rPr>
        <w:t>practising</w:t>
      </w:r>
      <w:proofErr w:type="spellEnd"/>
      <w:r w:rsidRPr="00054264">
        <w:rPr>
          <w:rFonts w:asciiTheme="minorHAnsi" w:hAnsiTheme="minorHAnsi" w:cstheme="minorHAnsi"/>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054264">
        <w:rPr>
          <w:rStyle w:val="StyleUnderline"/>
          <w:rFonts w:asciiTheme="minorHAnsi" w:hAnsiTheme="minorHAnsi" w:cstheme="minorHAnsi"/>
        </w:rPr>
        <w:t xml:space="preserve">Fourth, the </w:t>
      </w:r>
      <w:proofErr w:type="spellStart"/>
      <w:r w:rsidRPr="00054264">
        <w:rPr>
          <w:rStyle w:val="StyleUnderline"/>
          <w:rFonts w:asciiTheme="minorHAnsi" w:hAnsiTheme="minorHAnsi" w:cstheme="minorHAnsi"/>
          <w:highlight w:val="cyan"/>
        </w:rPr>
        <w:t>industrialised</w:t>
      </w:r>
      <w:proofErr w:type="spellEnd"/>
      <w:r w:rsidRPr="00054264">
        <w:rPr>
          <w:rStyle w:val="StyleUnderline"/>
          <w:rFonts w:asciiTheme="minorHAnsi" w:hAnsiTheme="minorHAnsi" w:cstheme="minorHAnsi"/>
          <w:highlight w:val="cyan"/>
        </w:rPr>
        <w:t xml:space="preserve"> countries</w:t>
      </w:r>
      <w:r w:rsidRPr="00054264">
        <w:rPr>
          <w:rStyle w:val="StyleUnderline"/>
          <w:rFonts w:asciiTheme="minorHAnsi" w:hAnsiTheme="minorHAnsi" w:cstheme="minorHAnsi"/>
        </w:rPr>
        <w:t xml:space="preserve"> have </w:t>
      </w:r>
      <w:r w:rsidRPr="00054264">
        <w:rPr>
          <w:rStyle w:val="Emphasis"/>
          <w:rFonts w:asciiTheme="minorHAnsi" w:hAnsiTheme="minorHAnsi" w:cstheme="minorHAnsi"/>
          <w:highlight w:val="cyan"/>
        </w:rPr>
        <w:t>tilted the balance</w:t>
      </w:r>
      <w:r w:rsidRPr="00054264">
        <w:rPr>
          <w:rStyle w:val="StyleUnderline"/>
          <w:rFonts w:asciiTheme="minorHAnsi" w:hAnsiTheme="minorHAnsi" w:cs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054264">
        <w:rPr>
          <w:rFonts w:asciiTheme="minorHAnsi" w:hAnsiTheme="minorHAnsi" w:cs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054264">
        <w:rPr>
          <w:rFonts w:asciiTheme="minorHAnsi" w:hAnsiTheme="minorHAnsi" w:cstheme="minorHAnsi"/>
          <w:sz w:val="14"/>
        </w:rPr>
        <w:t>far</w:t>
      </w:r>
      <w:proofErr w:type="gramEnd"/>
      <w:r w:rsidRPr="00054264">
        <w:rPr>
          <w:rFonts w:asciiTheme="minorHAnsi" w:hAnsiTheme="minorHAnsi" w:cstheme="minorHAnsi"/>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054264">
        <w:rPr>
          <w:rStyle w:val="StyleUnderline"/>
          <w:rFonts w:asciiTheme="minorHAnsi" w:hAnsiTheme="minorHAnsi" w:cstheme="minorHAnsi"/>
        </w:rPr>
        <w:t>Echoing the same sentiment, the UNDP-appointed Global Commission on HIV and the Law observed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has </w:t>
      </w:r>
      <w:r w:rsidRPr="00054264">
        <w:rPr>
          <w:rStyle w:val="Emphasis"/>
          <w:rFonts w:asciiTheme="minorHAnsi" w:hAnsiTheme="minorHAnsi" w:cstheme="minorHAnsi"/>
          <w:highlight w:val="cyan"/>
        </w:rPr>
        <w:t>failed to encourage and reward</w:t>
      </w:r>
      <w:r w:rsidRPr="00054264">
        <w:rPr>
          <w:rStyle w:val="StyleUnderline"/>
          <w:rFonts w:asciiTheme="minorHAnsi" w:hAnsiTheme="minorHAnsi" w:cstheme="minorHAnsi"/>
        </w:rPr>
        <w:t xml:space="preserve"> the kind of </w:t>
      </w:r>
      <w:r w:rsidRPr="00054264">
        <w:rPr>
          <w:rStyle w:val="Emphasis"/>
          <w:rFonts w:asciiTheme="minorHAnsi" w:hAnsiTheme="minorHAnsi" w:cstheme="minorHAnsi"/>
          <w:highlight w:val="cyan"/>
        </w:rPr>
        <w:t>innovation</w:t>
      </w:r>
      <w:r w:rsidRPr="00054264">
        <w:rPr>
          <w:rStyle w:val="StyleUnderline"/>
          <w:rFonts w:asciiTheme="minorHAnsi" w:hAnsiTheme="minorHAnsi" w:cstheme="minorHAnsi"/>
        </w:rPr>
        <w:t xml:space="preserve"> that makes more effective pharmaceutical products available to the poor, including for neglected diseases</w:t>
      </w:r>
      <w:r w:rsidRPr="00054264">
        <w:rPr>
          <w:rFonts w:asciiTheme="minorHAnsi" w:hAnsiTheme="minorHAnsi" w:cstheme="minorHAnsi"/>
          <w:sz w:val="14"/>
        </w:rPr>
        <w:t xml:space="preserve">. Countries must, therefore, develop, agree and invest in new systems that genuinely serve this purpose, </w:t>
      </w:r>
      <w:proofErr w:type="spellStart"/>
      <w:r w:rsidRPr="00054264">
        <w:rPr>
          <w:rFonts w:asciiTheme="minorHAnsi" w:hAnsiTheme="minorHAnsi" w:cstheme="minorHAnsi"/>
          <w:sz w:val="14"/>
        </w:rPr>
        <w:t>prioritising</w:t>
      </w:r>
      <w:proofErr w:type="spellEnd"/>
      <w:r w:rsidRPr="00054264">
        <w:rPr>
          <w:rFonts w:asciiTheme="minorHAnsi" w:hAnsiTheme="minorHAnsi" w:cstheme="minorHAnsi"/>
          <w:sz w:val="14"/>
        </w:rPr>
        <w:t xml:space="preserve"> the most promising approaches including a new pharmaceutical R&amp;D treaty and the promotion of </w:t>
      </w:r>
      <w:proofErr w:type="gramStart"/>
      <w:r w:rsidRPr="00054264">
        <w:rPr>
          <w:rFonts w:asciiTheme="minorHAnsi" w:hAnsiTheme="minorHAnsi" w:cstheme="minorHAnsi"/>
          <w:sz w:val="14"/>
        </w:rPr>
        <w:t>open source</w:t>
      </w:r>
      <w:proofErr w:type="gramEnd"/>
      <w:r w:rsidRPr="00054264">
        <w:rPr>
          <w:rFonts w:asciiTheme="minorHAnsi" w:hAnsiTheme="minorHAnsi" w:cstheme="minorHAnsi"/>
          <w:sz w:val="14"/>
        </w:rPr>
        <w:t xml:space="preserve"> discovery.’112 Further, the Commission recommended that: The UN Secretary-General must convene a neutral, high-level body to review and assess proposals and </w:t>
      </w:r>
      <w:r w:rsidRPr="00054264">
        <w:rPr>
          <w:rFonts w:asciiTheme="minorHAnsi" w:hAnsiTheme="minorHAnsi" w:cstheme="minorHAnsi"/>
          <w:sz w:val="14"/>
        </w:rPr>
        <w:lastRenderedPageBreak/>
        <w:t xml:space="preserve">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054264">
        <w:rPr>
          <w:rFonts w:asciiTheme="minorHAnsi" w:hAnsiTheme="minorHAnsi" w:cstheme="minorHAnsi"/>
          <w:sz w:val="14"/>
        </w:rPr>
        <w:t>take into account</w:t>
      </w:r>
      <w:proofErr w:type="gramEnd"/>
      <w:r w:rsidRPr="00054264">
        <w:rPr>
          <w:rFonts w:asciiTheme="minorHAnsi" w:hAnsiTheme="minorHAnsi" w:cstheme="minorHAnsi"/>
          <w:sz w:val="14"/>
        </w:rPr>
        <w:t xml:space="preserve"> and build on efforts underway at WHO, such as its Global Strategy and Plan of Action on Public Health, Innovation, and Intellectual Property and the work of its Consultative Expert Working Group. </w:t>
      </w:r>
      <w:r w:rsidRPr="00054264">
        <w:rPr>
          <w:rStyle w:val="StyleUnderline"/>
          <w:rFonts w:asciiTheme="minorHAnsi" w:hAnsiTheme="minorHAnsi" w:cstheme="minorHAnsi"/>
        </w:rPr>
        <w:t xml:space="preserve">Pending this review, the WTO Members </w:t>
      </w:r>
      <w:r w:rsidRPr="00054264">
        <w:rPr>
          <w:rStyle w:val="Emphasis"/>
          <w:rFonts w:asciiTheme="minorHAnsi" w:hAnsiTheme="minorHAnsi" w:cstheme="minorHAnsi"/>
        </w:rPr>
        <w:t>must suspend TRIPS</w:t>
      </w:r>
      <w:r w:rsidRPr="00054264">
        <w:rPr>
          <w:rStyle w:val="StyleUnderline"/>
          <w:rFonts w:asciiTheme="minorHAnsi" w:hAnsiTheme="minorHAnsi" w:cstheme="minorHAnsi"/>
        </w:rPr>
        <w:t xml:space="preserve"> as it relates to essential </w:t>
      </w:r>
      <w:r w:rsidRPr="00054264">
        <w:rPr>
          <w:rStyle w:val="Emphasis"/>
          <w:rFonts w:asciiTheme="minorHAnsi" w:hAnsiTheme="minorHAnsi" w:cstheme="minorHAnsi"/>
        </w:rPr>
        <w:t>pharmaceutical products</w:t>
      </w:r>
      <w:r w:rsidRPr="00054264">
        <w:rPr>
          <w:rStyle w:val="StyleUnderline"/>
          <w:rFonts w:asciiTheme="minorHAnsi" w:hAnsiTheme="minorHAnsi" w:cstheme="minorHAnsi"/>
        </w:rPr>
        <w:t xml:space="preserve"> for low- and middle-income countries</w:t>
      </w:r>
      <w:r w:rsidRPr="00054264">
        <w:rPr>
          <w:rFonts w:asciiTheme="minorHAnsi" w:hAnsiTheme="minorHAnsi" w:cstheme="minorHAnsi"/>
          <w:sz w:val="14"/>
        </w:rPr>
        <w:t xml:space="preserve">.113 As part of the implementation of the recommendation UN </w:t>
      </w:r>
      <w:proofErr w:type="spellStart"/>
      <w:r w:rsidRPr="00054264">
        <w:rPr>
          <w:rFonts w:asciiTheme="minorHAnsi" w:hAnsiTheme="minorHAnsi" w:cstheme="minorHAnsi"/>
          <w:sz w:val="14"/>
        </w:rPr>
        <w:t>SecretaryGeneral</w:t>
      </w:r>
      <w:proofErr w:type="spellEnd"/>
      <w:r w:rsidRPr="00054264">
        <w:rPr>
          <w:rFonts w:asciiTheme="minorHAnsi" w:hAnsiTheme="minorHAnsi" w:cstheme="minorHAnsi"/>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incoherence between trade law and human rights</w:t>
      </w:r>
      <w:r w:rsidRPr="00054264">
        <w:rPr>
          <w:rStyle w:val="StyleUnderline"/>
          <w:rFonts w:asciiTheme="minorHAnsi" w:hAnsiTheme="minorHAnsi" w:cstheme="minorHAnsi"/>
        </w:rPr>
        <w:t xml:space="preserve"> law </w:t>
      </w:r>
      <w:r w:rsidRPr="00054264">
        <w:rPr>
          <w:rStyle w:val="Emphasis"/>
          <w:rFonts w:asciiTheme="minorHAnsi" w:hAnsiTheme="minorHAnsi" w:cstheme="minorHAnsi"/>
          <w:highlight w:val="cyan"/>
        </w:rPr>
        <w:t>cannot be addressed</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by</w:t>
      </w:r>
      <w:r w:rsidRPr="00054264">
        <w:rPr>
          <w:rStyle w:val="StyleUnderline"/>
          <w:rFonts w:asciiTheme="minorHAnsi" w:hAnsiTheme="minorHAnsi" w:cstheme="minorHAnsi"/>
        </w:rPr>
        <w:t xml:space="preserve"> using flexibilities in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Agreement</w:t>
      </w:r>
      <w:r w:rsidRPr="00054264">
        <w:rPr>
          <w:rFonts w:asciiTheme="minorHAnsi" w:hAnsiTheme="minorHAnsi" w:cstheme="minorHAnsi"/>
          <w:sz w:val="14"/>
        </w:rPr>
        <w:t xml:space="preserve">. </w:t>
      </w:r>
      <w:proofErr w:type="gramStart"/>
      <w:r w:rsidRPr="00054264">
        <w:rPr>
          <w:rFonts w:asciiTheme="minorHAnsi" w:hAnsiTheme="minorHAnsi" w:cstheme="minorHAnsi"/>
          <w:sz w:val="14"/>
        </w:rPr>
        <w:t>As long as</w:t>
      </w:r>
      <w:proofErr w:type="gramEnd"/>
      <w:r w:rsidRPr="00054264">
        <w:rPr>
          <w:rFonts w:asciiTheme="minorHAnsi" w:hAnsiTheme="minorHAnsi" w:cstheme="minorHAnsi"/>
          <w:sz w:val="14"/>
        </w:rPr>
        <w:t xml:space="preserve"> an international obligation to provide product patent protection for pharmaceutical inventions exists, the above-mentioned incoherence is also to exist. </w:t>
      </w:r>
      <w:r w:rsidRPr="00054264">
        <w:rPr>
          <w:rStyle w:val="StyleUnderline"/>
          <w:rFonts w:asciiTheme="minorHAnsi" w:hAnsiTheme="minorHAnsi" w:cstheme="minorHAnsi"/>
        </w:rPr>
        <w:t xml:space="preserve">Therefore, it is </w:t>
      </w:r>
      <w:r w:rsidRPr="00054264">
        <w:rPr>
          <w:rStyle w:val="StyleUnderline"/>
          <w:rFonts w:asciiTheme="minorHAnsi" w:hAnsiTheme="minorHAnsi" w:cstheme="minorHAnsi"/>
          <w:highlight w:val="cyan"/>
        </w:rPr>
        <w:t>important to restructure</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and TRIPS plus IP regime, </w:t>
      </w:r>
      <w:r w:rsidRPr="00054264">
        <w:rPr>
          <w:rStyle w:val="StyleUnderline"/>
          <w:rFonts w:asciiTheme="minorHAnsi" w:hAnsiTheme="minorHAnsi" w:cstheme="minorHAnsi"/>
          <w:highlight w:val="cyan"/>
        </w:rPr>
        <w:t>which</w:t>
      </w:r>
      <w:r w:rsidRPr="00054264">
        <w:rPr>
          <w:rStyle w:val="StyleUnderline"/>
          <w:rFonts w:asciiTheme="minorHAnsi" w:hAnsiTheme="minorHAnsi" w:cstheme="minorHAnsi"/>
        </w:rPr>
        <w:t xml:space="preserve"> not only </w:t>
      </w:r>
      <w:r w:rsidRPr="00054264">
        <w:rPr>
          <w:rStyle w:val="StyleUnderline"/>
          <w:rFonts w:asciiTheme="minorHAnsi" w:hAnsiTheme="minorHAnsi" w:cstheme="minorHAnsi"/>
          <w:highlight w:val="cyan"/>
        </w:rPr>
        <w:t>prevent</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access to affordable medicine</w:t>
      </w:r>
      <w:r w:rsidRPr="00054264">
        <w:rPr>
          <w:rStyle w:val="StyleUnderline"/>
          <w:rFonts w:asciiTheme="minorHAnsi" w:hAnsiTheme="minorHAnsi" w:cstheme="minorHAnsi"/>
        </w:rPr>
        <w:t xml:space="preserve">, but also </w:t>
      </w:r>
      <w:r w:rsidRPr="00054264">
        <w:rPr>
          <w:rStyle w:val="StyleUnderline"/>
          <w:rFonts w:asciiTheme="minorHAnsi" w:hAnsiTheme="minorHAnsi" w:cstheme="minorHAnsi"/>
          <w:highlight w:val="cyan"/>
        </w:rPr>
        <w:t>failed to deliver</w:t>
      </w:r>
      <w:r w:rsidRPr="00054264">
        <w:rPr>
          <w:rStyle w:val="StyleUnderline"/>
          <w:rFonts w:asciiTheme="minorHAnsi" w:hAnsiTheme="minorHAnsi" w:cstheme="minorHAnsi"/>
        </w:rPr>
        <w:t xml:space="preserve"> access to </w:t>
      </w:r>
      <w:r w:rsidRPr="00054264">
        <w:rPr>
          <w:rStyle w:val="Emphasis"/>
          <w:rFonts w:asciiTheme="minorHAnsi" w:hAnsiTheme="minorHAnsi" w:cstheme="minorHAnsi"/>
          <w:highlight w:val="cyan"/>
        </w:rPr>
        <w:t>R&amp;D needs of developing countries</w:t>
      </w:r>
      <w:r w:rsidRPr="00054264">
        <w:rPr>
          <w:rFonts w:asciiTheme="minorHAnsi" w:hAnsiTheme="minorHAnsi" w:cs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6E32682F" w14:textId="77777777" w:rsidR="00D8715D" w:rsidRPr="00054264" w:rsidRDefault="00D8715D" w:rsidP="00D8715D">
      <w:pPr>
        <w:pStyle w:val="Heading4"/>
        <w:rPr>
          <w:rFonts w:asciiTheme="minorHAnsi" w:hAnsiTheme="minorHAnsi" w:cstheme="minorHAnsi"/>
        </w:rPr>
      </w:pPr>
      <w:r w:rsidRPr="00054264">
        <w:rPr>
          <w:rFonts w:asciiTheme="minorHAnsi" w:hAnsiTheme="minorHAnsi" w:cstheme="minorHAnsi"/>
        </w:rPr>
        <w:t>GHI affects half the world, and worsens economic inequality causing cyclical poverty</w:t>
      </w:r>
    </w:p>
    <w:p w14:paraId="1ED3C6B1" w14:textId="77777777" w:rsidR="00D8715D" w:rsidRPr="00054264" w:rsidRDefault="00D8715D" w:rsidP="00D8715D">
      <w:pPr>
        <w:rPr>
          <w:rFonts w:asciiTheme="minorHAnsi" w:hAnsiTheme="minorHAnsi" w:cstheme="minorHAnsi"/>
        </w:rPr>
      </w:pPr>
      <w:proofErr w:type="spellStart"/>
      <w:r w:rsidRPr="00054264">
        <w:rPr>
          <w:rFonts w:asciiTheme="minorHAnsi" w:hAnsiTheme="minorHAnsi" w:cstheme="minorHAnsi"/>
        </w:rPr>
        <w:t>Mamiko</w:t>
      </w:r>
      <w:proofErr w:type="spellEnd"/>
      <w:r w:rsidRPr="00054264">
        <w:rPr>
          <w:rFonts w:asciiTheme="minorHAnsi" w:hAnsiTheme="minorHAnsi" w:cstheme="minorHAnsi"/>
        </w:rPr>
        <w:t xml:space="preserve"> </w:t>
      </w:r>
      <w:proofErr w:type="spellStart"/>
      <w:r w:rsidRPr="00054264">
        <w:rPr>
          <w:rStyle w:val="Style13ptBold"/>
          <w:rFonts w:asciiTheme="minorHAnsi" w:hAnsiTheme="minorHAnsi" w:cstheme="minorHAnsi"/>
        </w:rPr>
        <w:t>Yoshizu</w:t>
      </w:r>
      <w:proofErr w:type="spellEnd"/>
      <w:r w:rsidRPr="00054264">
        <w:rPr>
          <w:rStyle w:val="Style13ptBold"/>
          <w:rFonts w:asciiTheme="minorHAnsi" w:hAnsiTheme="minorHAnsi" w:cstheme="minorHAnsi"/>
        </w:rPr>
        <w:t xml:space="preserve"> et al. 17</w:t>
      </w:r>
      <w:r w:rsidRPr="00054264">
        <w:rPr>
          <w:rFonts w:asciiTheme="minorHAnsi" w:hAnsiTheme="minorHAnsi" w:cstheme="minorHAnsi"/>
        </w:rPr>
        <w:t xml:space="preserve">, Communications Officer at the WHO, Simeon Bennett, Communications Officer at the WHO, Tomoko Hirai, Communications Officer at the World Bank, Gregory </w:t>
      </w:r>
      <w:proofErr w:type="spellStart"/>
      <w:r w:rsidRPr="00054264">
        <w:rPr>
          <w:rFonts w:asciiTheme="minorHAnsi" w:hAnsiTheme="minorHAnsi" w:cstheme="minorHAnsi"/>
        </w:rPr>
        <w:t>Härtl</w:t>
      </w:r>
      <w:proofErr w:type="spellEnd"/>
      <w:r w:rsidRPr="00054264">
        <w:rPr>
          <w:rFonts w:asciiTheme="minorHAnsi" w:hAnsiTheme="minorHAnsi" w:cstheme="minorHAnsi"/>
        </w:rPr>
        <w:t>, Spokesperson at the WHO, World Bank and WHO: Half the world lacks access to essential health services, 100 million still pushed into extreme poverty because of health expenses,” December 13</w:t>
      </w:r>
      <w:r w:rsidRPr="00054264">
        <w:rPr>
          <w:rFonts w:asciiTheme="minorHAnsi" w:hAnsiTheme="minorHAnsi" w:cstheme="minorHAnsi"/>
          <w:vertAlign w:val="superscript"/>
        </w:rPr>
        <w:t>th</w:t>
      </w:r>
      <w:r w:rsidRPr="00054264">
        <w:rPr>
          <w:rFonts w:asciiTheme="minorHAnsi" w:hAnsiTheme="minorHAnsi" w:cstheme="minorHAnsi"/>
        </w:rPr>
        <w:t>, 2017, https://www.who.int/news/item/13-12-2017-world-bank-and-who-half-the-world-lacks-access-to-essential-health-services-100-million-still-pushed-into-extreme-poverty-because-of-health-expenses</w:t>
      </w:r>
    </w:p>
    <w:p w14:paraId="75DCFC7F" w14:textId="29169BD1" w:rsidR="0000466B" w:rsidRPr="00D8715D" w:rsidRDefault="00D8715D" w:rsidP="0000466B">
      <w:pPr>
        <w:rPr>
          <w:rFonts w:asciiTheme="minorHAnsi" w:hAnsiTheme="minorHAnsi" w:cstheme="minorHAnsi"/>
          <w:sz w:val="16"/>
        </w:rPr>
      </w:pPr>
      <w:r w:rsidRPr="00054264">
        <w:rPr>
          <w:rStyle w:val="StyleUnderline"/>
          <w:rFonts w:asciiTheme="minorHAnsi" w:hAnsiTheme="minorHAnsi" w:cstheme="minorHAnsi"/>
        </w:rPr>
        <w:t xml:space="preserve">At least </w:t>
      </w:r>
      <w:r w:rsidRPr="00054264">
        <w:rPr>
          <w:rStyle w:val="StyleUnderline"/>
          <w:rFonts w:asciiTheme="minorHAnsi" w:hAnsiTheme="minorHAnsi" w:cstheme="minorHAnsi"/>
          <w:highlight w:val="cyan"/>
        </w:rPr>
        <w:t xml:space="preserve">half </w:t>
      </w:r>
      <w:r w:rsidRPr="00054264">
        <w:rPr>
          <w:rStyle w:val="StyleUnderline"/>
          <w:rFonts w:asciiTheme="minorHAnsi" w:hAnsiTheme="minorHAnsi" w:cstheme="minorHAnsi"/>
        </w:rPr>
        <w:t xml:space="preserve">of </w:t>
      </w:r>
      <w:r w:rsidRPr="00054264">
        <w:rPr>
          <w:rStyle w:val="StyleUnderline"/>
          <w:rFonts w:asciiTheme="minorHAnsi" w:hAnsiTheme="minorHAnsi" w:cstheme="minorHAnsi"/>
          <w:highlight w:val="cyan"/>
        </w:rPr>
        <w:t xml:space="preserve">the world’s population </w:t>
      </w:r>
      <w:r w:rsidRPr="00054264">
        <w:rPr>
          <w:rStyle w:val="Emphasis"/>
          <w:rFonts w:asciiTheme="minorHAnsi" w:hAnsiTheme="minorHAnsi" w:cstheme="minorHAnsi"/>
          <w:highlight w:val="cyan"/>
        </w:rPr>
        <w:t>can</w:t>
      </w:r>
      <w:r w:rsidRPr="00054264">
        <w:rPr>
          <w:rStyle w:val="Emphasis"/>
          <w:rFonts w:asciiTheme="minorHAnsi" w:hAnsiTheme="minorHAnsi" w:cstheme="minorHAnsi"/>
        </w:rPr>
        <w:t>no</w:t>
      </w:r>
      <w:r w:rsidRPr="00054264">
        <w:rPr>
          <w:rStyle w:val="Emphasis"/>
          <w:rFonts w:asciiTheme="minorHAnsi" w:hAnsiTheme="minorHAnsi" w:cstheme="minorHAnsi"/>
          <w:highlight w:val="cyan"/>
        </w:rPr>
        <w:t>t obtain</w:t>
      </w:r>
      <w:r w:rsidRPr="00054264">
        <w:rPr>
          <w:rStyle w:val="StyleUnderline"/>
          <w:rFonts w:asciiTheme="minorHAnsi" w:hAnsiTheme="minorHAnsi" w:cstheme="minorHAnsi"/>
        </w:rPr>
        <w:t xml:space="preserve"> essential </w:t>
      </w:r>
      <w:r w:rsidRPr="00054264">
        <w:rPr>
          <w:rStyle w:val="Emphasis"/>
          <w:rFonts w:asciiTheme="minorHAnsi" w:hAnsiTheme="minorHAnsi" w:cstheme="minorHAnsi"/>
          <w:highlight w:val="cyan"/>
        </w:rPr>
        <w:t>health services</w:t>
      </w:r>
      <w:r w:rsidRPr="00054264">
        <w:rPr>
          <w:rStyle w:val="StyleUnderline"/>
          <w:rFonts w:asciiTheme="minorHAnsi" w:hAnsiTheme="minorHAnsi" w:cstheme="minorHAnsi"/>
        </w:rPr>
        <w:t xml:space="preserve">, according to a new report from the World Bank and WHO. And each year, large numbers of </w:t>
      </w:r>
      <w:r w:rsidRPr="00054264">
        <w:rPr>
          <w:rStyle w:val="Emphasis"/>
          <w:rFonts w:asciiTheme="minorHAnsi" w:hAnsiTheme="minorHAnsi" w:cstheme="minorHAnsi"/>
          <w:highlight w:val="cyan"/>
        </w:rPr>
        <w:t xml:space="preserve">households </w:t>
      </w:r>
      <w:r w:rsidRPr="00054264">
        <w:rPr>
          <w:rStyle w:val="Emphasis"/>
          <w:rFonts w:asciiTheme="minorHAnsi" w:hAnsiTheme="minorHAnsi" w:cstheme="minorHAnsi"/>
        </w:rPr>
        <w:t>are</w:t>
      </w:r>
      <w:r w:rsidRPr="00054264">
        <w:rPr>
          <w:rStyle w:val="Emphasis"/>
          <w:rFonts w:asciiTheme="minorHAnsi" w:hAnsiTheme="minorHAnsi" w:cstheme="minorHAnsi"/>
          <w:highlight w:val="cyan"/>
        </w:rPr>
        <w:t xml:space="preserve"> being pushed into poverty because they</w:t>
      </w:r>
      <w:r w:rsidRPr="00054264">
        <w:rPr>
          <w:rStyle w:val="StyleUnderline"/>
          <w:rFonts w:asciiTheme="minorHAnsi" w:hAnsiTheme="minorHAnsi" w:cstheme="minorHAnsi"/>
        </w:rPr>
        <w:t xml:space="preserve"> must </w:t>
      </w:r>
      <w:r w:rsidRPr="00054264">
        <w:rPr>
          <w:rStyle w:val="Emphasis"/>
          <w:rFonts w:asciiTheme="minorHAnsi" w:hAnsiTheme="minorHAnsi" w:cstheme="minorHAnsi"/>
          <w:highlight w:val="cyan"/>
        </w:rPr>
        <w:t>pay for health care</w:t>
      </w:r>
      <w:r w:rsidRPr="00054264">
        <w:rPr>
          <w:rStyle w:val="StyleUnderline"/>
          <w:rFonts w:asciiTheme="minorHAnsi" w:hAnsiTheme="minorHAnsi" w:cstheme="minorHAnsi"/>
        </w:rPr>
        <w:t xml:space="preserve"> out of their own pockets. </w:t>
      </w:r>
      <w:r w:rsidRPr="00054264">
        <w:rPr>
          <w:rFonts w:asciiTheme="minorHAnsi" w:hAnsiTheme="minorHAnsi" w:cs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054264">
        <w:rPr>
          <w:rStyle w:val="StyleUnderline"/>
          <w:rFonts w:asciiTheme="minorHAnsi" w:hAnsiTheme="minorHAnsi" w:cstheme="minorHAnsi"/>
        </w:rPr>
        <w:t xml:space="preserve">The report makes clear that </w:t>
      </w:r>
      <w:r w:rsidRPr="00054264">
        <w:rPr>
          <w:rStyle w:val="StyleUnderline"/>
          <w:rFonts w:asciiTheme="minorHAnsi" w:hAnsiTheme="minorHAnsi" w:cstheme="minorHAnsi"/>
          <w:highlight w:val="cyan"/>
        </w:rPr>
        <w:t>if we are serious</w:t>
      </w:r>
      <w:r w:rsidRPr="00054264">
        <w:rPr>
          <w:rStyle w:val="StyleUnderline"/>
          <w:rFonts w:asciiTheme="minorHAnsi" w:hAnsiTheme="minorHAnsi" w:cstheme="minorHAnsi"/>
        </w:rPr>
        <w:t xml:space="preserve"> – not just </w:t>
      </w:r>
      <w:r w:rsidRPr="00054264">
        <w:rPr>
          <w:rStyle w:val="StyleUnderline"/>
          <w:rFonts w:asciiTheme="minorHAnsi" w:hAnsiTheme="minorHAnsi" w:cstheme="minorHAnsi"/>
          <w:highlight w:val="cyan"/>
        </w:rPr>
        <w:t>about</w:t>
      </w:r>
      <w:r w:rsidRPr="00054264">
        <w:rPr>
          <w:rStyle w:val="StyleUnderline"/>
          <w:rFonts w:asciiTheme="minorHAnsi" w:hAnsiTheme="minorHAnsi" w:cstheme="minorHAnsi"/>
        </w:rPr>
        <w:t xml:space="preserve"> better health outcomes, but also about </w:t>
      </w:r>
      <w:r w:rsidRPr="00054264">
        <w:rPr>
          <w:rStyle w:val="Emphasis"/>
          <w:rFonts w:asciiTheme="minorHAnsi" w:hAnsiTheme="minorHAnsi" w:cstheme="minorHAnsi"/>
          <w:highlight w:val="cyan"/>
        </w:rPr>
        <w:t>ending poverty</w:t>
      </w:r>
      <w:r w:rsidRPr="00054264">
        <w:rPr>
          <w:rStyle w:val="StyleUnderline"/>
          <w:rFonts w:asciiTheme="minorHAnsi" w:hAnsiTheme="minorHAnsi" w:cstheme="minorHAnsi"/>
        </w:rPr>
        <w:t xml:space="preserve"> – </w:t>
      </w:r>
      <w:r w:rsidRPr="00054264">
        <w:rPr>
          <w:rStyle w:val="StyleUnderline"/>
          <w:rFonts w:asciiTheme="minorHAnsi" w:hAnsiTheme="minorHAnsi" w:cstheme="minorHAnsi"/>
          <w:highlight w:val="cyan"/>
        </w:rPr>
        <w:t>we must</w:t>
      </w:r>
      <w:r w:rsidRPr="00054264">
        <w:rPr>
          <w:rStyle w:val="StyleUnderline"/>
          <w:rFonts w:asciiTheme="minorHAnsi" w:hAnsiTheme="minorHAnsi" w:cstheme="minorHAnsi"/>
        </w:rPr>
        <w:t xml:space="preserve"> urgently </w:t>
      </w:r>
      <w:r w:rsidRPr="00054264">
        <w:rPr>
          <w:rStyle w:val="Emphasis"/>
          <w:rFonts w:asciiTheme="minorHAnsi" w:hAnsiTheme="minorHAnsi" w:cstheme="minorHAnsi"/>
          <w:highlight w:val="cyan"/>
        </w:rPr>
        <w:t>scale up</w:t>
      </w:r>
      <w:r w:rsidRPr="00054264">
        <w:rPr>
          <w:rStyle w:val="StyleUnderline"/>
          <w:rFonts w:asciiTheme="minorHAnsi" w:hAnsiTheme="minorHAnsi" w:cstheme="minorHAnsi"/>
        </w:rPr>
        <w:t xml:space="preserve"> our efforts on universal </w:t>
      </w:r>
      <w:r w:rsidRPr="00054264">
        <w:rPr>
          <w:rStyle w:val="Emphasis"/>
          <w:rFonts w:asciiTheme="minorHAnsi" w:hAnsiTheme="minorHAnsi" w:cstheme="minorHAnsi"/>
          <w:highlight w:val="cyan"/>
        </w:rPr>
        <w:t>health coverage</w:t>
      </w:r>
      <w:r w:rsidRPr="00054264">
        <w:rPr>
          <w:rStyle w:val="StyleUnderline"/>
          <w:rFonts w:asciiTheme="minorHAnsi" w:hAnsiTheme="minorHAnsi" w:cstheme="minorHAnsi"/>
        </w:rPr>
        <w:t>," said World Bank Group President Dr. Jim Yong Kim. "</w:t>
      </w:r>
      <w:r w:rsidRPr="00054264">
        <w:rPr>
          <w:rStyle w:val="StyleUnderline"/>
          <w:rFonts w:asciiTheme="minorHAnsi" w:hAnsiTheme="minorHAnsi" w:cstheme="minorHAnsi"/>
          <w:highlight w:val="cyan"/>
        </w:rPr>
        <w:t>Investments in health</w:t>
      </w:r>
      <w:r w:rsidRPr="00054264">
        <w:rPr>
          <w:rStyle w:val="StyleUnderline"/>
          <w:rFonts w:asciiTheme="minorHAnsi" w:hAnsiTheme="minorHAnsi" w:cstheme="minorHAnsi"/>
        </w:rPr>
        <w:t xml:space="preserve">, and more generally investments in people, are critical to </w:t>
      </w:r>
      <w:r w:rsidRPr="00054264">
        <w:rPr>
          <w:rStyle w:val="StyleUnderline"/>
          <w:rFonts w:asciiTheme="minorHAnsi" w:hAnsiTheme="minorHAnsi" w:cstheme="minorHAnsi"/>
          <w:highlight w:val="cyan"/>
        </w:rPr>
        <w:t>build</w:t>
      </w:r>
      <w:r w:rsidRPr="00054264">
        <w:rPr>
          <w:rStyle w:val="StyleUnderline"/>
          <w:rFonts w:asciiTheme="minorHAnsi" w:hAnsiTheme="minorHAnsi" w:cstheme="minorHAnsi"/>
        </w:rPr>
        <w:t xml:space="preserve"> human capital and enable sustainable and </w:t>
      </w:r>
      <w:r w:rsidRPr="00054264">
        <w:rPr>
          <w:rStyle w:val="Emphasis"/>
          <w:rFonts w:asciiTheme="minorHAnsi" w:hAnsiTheme="minorHAnsi" w:cstheme="minorHAnsi"/>
          <w:highlight w:val="cyan"/>
        </w:rPr>
        <w:t>inclusive economic growth</w:t>
      </w:r>
      <w:r w:rsidRPr="00054264">
        <w:rPr>
          <w:rFonts w:asciiTheme="minorHAnsi" w:hAnsiTheme="minorHAnsi" w:cstheme="minorHAnsi"/>
          <w:sz w:val="16"/>
        </w:rPr>
        <w:t xml:space="preserve">. But the system is </w:t>
      </w:r>
      <w:proofErr w:type="gramStart"/>
      <w:r w:rsidRPr="00054264">
        <w:rPr>
          <w:rFonts w:asciiTheme="minorHAnsi" w:hAnsiTheme="minorHAnsi" w:cstheme="minorHAnsi"/>
          <w:sz w:val="16"/>
        </w:rPr>
        <w:t>broken:</w:t>
      </w:r>
      <w:proofErr w:type="gramEnd"/>
      <w:r w:rsidRPr="00054264">
        <w:rPr>
          <w:rFonts w:asciiTheme="minorHAnsi" w:hAnsiTheme="minorHAnsi" w:cstheme="minorHAnsi"/>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054264">
        <w:rPr>
          <w:rFonts w:asciiTheme="minorHAnsi" w:hAnsiTheme="minorHAnsi" w:cstheme="minorHAnsi"/>
          <w:sz w:val="16"/>
        </w:rPr>
        <w:t>people, and</w:t>
      </w:r>
      <w:proofErr w:type="gramEnd"/>
      <w:r w:rsidRPr="00054264">
        <w:rPr>
          <w:rFonts w:asciiTheme="minorHAnsi" w:hAnsiTheme="minorHAnsi" w:cstheme="minorHAnsi"/>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054264">
        <w:rPr>
          <w:rStyle w:val="StyleUnderline"/>
          <w:rFonts w:asciiTheme="minorHAnsi" w:hAnsiTheme="minorHAnsi" w:cstheme="minorHAnsi"/>
          <w:highlight w:val="cyan"/>
        </w:rPr>
        <w:t>Progress</w:t>
      </w:r>
      <w:r w:rsidRPr="00054264">
        <w:rPr>
          <w:rStyle w:val="StyleUnderline"/>
          <w:rFonts w:asciiTheme="minorHAnsi" w:hAnsiTheme="minorHAnsi" w:cstheme="minorHAnsi"/>
        </w:rPr>
        <w:t xml:space="preserve">, however, </w:t>
      </w:r>
      <w:r w:rsidRPr="00054264">
        <w:rPr>
          <w:rStyle w:val="Emphasis"/>
          <w:rFonts w:asciiTheme="minorHAnsi" w:hAnsiTheme="minorHAnsi" w:cstheme="minorHAnsi"/>
          <w:highlight w:val="cyan"/>
        </w:rPr>
        <w:t>is very uneven</w:t>
      </w:r>
      <w:r w:rsidRPr="00054264">
        <w:rPr>
          <w:rFonts w:asciiTheme="minorHAnsi" w:hAnsiTheme="minorHAnsi" w:cstheme="minorHAnsi"/>
          <w:sz w:val="16"/>
        </w:rPr>
        <w:t xml:space="preserve">. </w:t>
      </w:r>
      <w:r w:rsidRPr="00054264">
        <w:rPr>
          <w:rStyle w:val="StyleUnderline"/>
          <w:rFonts w:asciiTheme="minorHAnsi" w:hAnsiTheme="minorHAnsi" w:cstheme="minorHAnsi"/>
          <w:highlight w:val="cyan"/>
        </w:rPr>
        <w:t xml:space="preserve">There are </w:t>
      </w:r>
      <w:r w:rsidRPr="00054264">
        <w:rPr>
          <w:rStyle w:val="Emphasis"/>
          <w:rFonts w:asciiTheme="minorHAnsi" w:hAnsiTheme="minorHAnsi" w:cstheme="minorHAnsi"/>
          <w:highlight w:val="cyan"/>
        </w:rPr>
        <w:t>wide gaps</w:t>
      </w:r>
      <w:r w:rsidRPr="00054264">
        <w:rPr>
          <w:rStyle w:val="StyleUnderline"/>
          <w:rFonts w:asciiTheme="minorHAnsi" w:hAnsiTheme="minorHAnsi" w:cstheme="minorHAnsi"/>
          <w:highlight w:val="cyan"/>
        </w:rPr>
        <w:t xml:space="preserve"> in</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availability</w:t>
      </w:r>
      <w:r w:rsidRPr="00054264">
        <w:rPr>
          <w:rStyle w:val="StyleUnderline"/>
          <w:rFonts w:asciiTheme="minorHAnsi" w:hAnsiTheme="minorHAnsi" w:cstheme="minorHAnsi"/>
        </w:rPr>
        <w:t xml:space="preserve"> of services in Sub-Saharan Africa and Southern Asia. In other regions, basic health care services such as family planning and infant immunization are becoming more available, but </w:t>
      </w:r>
      <w:r w:rsidRPr="00054264">
        <w:rPr>
          <w:rStyle w:val="StyleUnderline"/>
          <w:rFonts w:asciiTheme="minorHAnsi" w:hAnsiTheme="minorHAnsi" w:cstheme="minorHAnsi"/>
          <w:highlight w:val="cyan"/>
        </w:rPr>
        <w:t>lack of</w:t>
      </w:r>
      <w:r w:rsidRPr="00054264">
        <w:rPr>
          <w:rStyle w:val="StyleUnderline"/>
          <w:rFonts w:asciiTheme="minorHAnsi" w:hAnsiTheme="minorHAnsi" w:cstheme="minorHAnsi"/>
        </w:rPr>
        <w:t xml:space="preserve"> financial </w:t>
      </w:r>
      <w:r w:rsidRPr="00054264">
        <w:rPr>
          <w:rStyle w:val="StyleUnderline"/>
          <w:rFonts w:asciiTheme="minorHAnsi" w:hAnsiTheme="minorHAnsi" w:cstheme="minorHAnsi"/>
          <w:highlight w:val="cyan"/>
        </w:rPr>
        <w:t xml:space="preserve">protection means </w:t>
      </w:r>
      <w:r w:rsidRPr="00054264">
        <w:rPr>
          <w:rStyle w:val="Emphasis"/>
          <w:rFonts w:asciiTheme="minorHAnsi" w:hAnsiTheme="minorHAnsi" w:cstheme="minorHAnsi"/>
          <w:highlight w:val="cyan"/>
        </w:rPr>
        <w:t>increasing financial distress</w:t>
      </w:r>
      <w:r w:rsidRPr="00054264">
        <w:rPr>
          <w:rStyle w:val="StyleUnderline"/>
          <w:rFonts w:asciiTheme="minorHAnsi" w:hAnsiTheme="minorHAnsi" w:cstheme="minorHAnsi"/>
        </w:rPr>
        <w:t xml:space="preserve"> for families as they pay for these services out of their own pockets</w:t>
      </w:r>
      <w:r w:rsidRPr="00054264">
        <w:rPr>
          <w:rFonts w:asciiTheme="minorHAnsi" w:hAnsiTheme="minorHAnsi" w:cstheme="minorHAnsi"/>
          <w:sz w:val="16"/>
        </w:rPr>
        <w:t xml:space="preserve">. This is even a challenge in more affluent regions such as Eastern Asia, Latin </w:t>
      </w:r>
      <w:proofErr w:type="gramStart"/>
      <w:r w:rsidRPr="00054264">
        <w:rPr>
          <w:rFonts w:asciiTheme="minorHAnsi" w:hAnsiTheme="minorHAnsi" w:cstheme="minorHAnsi"/>
          <w:sz w:val="16"/>
        </w:rPr>
        <w:t>America</w:t>
      </w:r>
      <w:proofErr w:type="gramEnd"/>
      <w:r w:rsidRPr="00054264">
        <w:rPr>
          <w:rFonts w:asciiTheme="minorHAnsi" w:hAnsiTheme="minorHAnsi" w:cstheme="minorHAnsi"/>
          <w:sz w:val="16"/>
        </w:rPr>
        <w:t xml:space="preserve">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w:t>
      </w:r>
      <w:r w:rsidRPr="00054264">
        <w:rPr>
          <w:rFonts w:asciiTheme="minorHAnsi" w:hAnsiTheme="minorHAnsi" w:cstheme="minorHAnsi"/>
          <w:sz w:val="16"/>
        </w:rPr>
        <w:lastRenderedPageBreak/>
        <w:t xml:space="preserve">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054264">
        <w:rPr>
          <w:rFonts w:asciiTheme="minorHAnsi" w:hAnsiTheme="minorHAnsi" w:cstheme="minorHAnsi"/>
          <w:sz w:val="16"/>
        </w:rPr>
        <w:t>Katsunobu</w:t>
      </w:r>
      <w:proofErr w:type="spellEnd"/>
      <w:r w:rsidRPr="00054264">
        <w:rPr>
          <w:rFonts w:asciiTheme="minorHAnsi" w:hAnsiTheme="minorHAnsi" w:cstheme="minorHAnsi"/>
          <w:sz w:val="16"/>
        </w:rPr>
        <w:t xml:space="preserve"> Kato, Minister of Health, </w:t>
      </w:r>
      <w:proofErr w:type="spellStart"/>
      <w:r w:rsidRPr="00054264">
        <w:rPr>
          <w:rFonts w:asciiTheme="minorHAnsi" w:hAnsiTheme="minorHAnsi" w:cstheme="minorHAnsi"/>
          <w:sz w:val="16"/>
        </w:rPr>
        <w:t>Labour</w:t>
      </w:r>
      <w:proofErr w:type="spellEnd"/>
      <w:r w:rsidRPr="00054264">
        <w:rPr>
          <w:rFonts w:asciiTheme="minorHAnsi" w:hAnsiTheme="minorHAnsi" w:cstheme="minorHAnsi"/>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054264">
        <w:rPr>
          <w:rStyle w:val="StyleUnderline"/>
          <w:rFonts w:asciiTheme="minorHAnsi" w:hAnsiTheme="minorHAnsi" w:cstheme="minorHAnsi"/>
          <w:highlight w:val="cyan"/>
        </w:rPr>
        <w:t>Without health care</w:t>
      </w:r>
      <w:r w:rsidRPr="00054264">
        <w:rPr>
          <w:rStyle w:val="StyleUnderline"/>
          <w:rFonts w:asciiTheme="minorHAnsi" w:hAnsiTheme="minorHAnsi" w:cs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intergenerational cycles of poverty and poor health</w:t>
      </w:r>
      <w:r w:rsidRPr="00054264">
        <w:rPr>
          <w:rStyle w:val="StyleUnderline"/>
          <w:rFonts w:asciiTheme="minorHAnsi" w:hAnsiTheme="minorHAnsi" w:cstheme="minorHAnsi"/>
        </w:rPr>
        <w:t xml:space="preserve"> tomorrow</w:t>
      </w:r>
      <w:r w:rsidRPr="00054264">
        <w:rPr>
          <w:rFonts w:asciiTheme="minorHAnsi" w:hAnsiTheme="minorHAnsi" w:cstheme="minorHAnsi"/>
          <w:sz w:val="16"/>
        </w:rPr>
        <w:t>." Building on the G7 Ise-</w:t>
      </w:r>
      <w:proofErr w:type="spellStart"/>
      <w:r w:rsidRPr="00054264">
        <w:rPr>
          <w:rFonts w:asciiTheme="minorHAnsi" w:hAnsiTheme="minorHAnsi" w:cstheme="minorHAnsi"/>
          <w:sz w:val="16"/>
        </w:rPr>
        <w:t>Shima</w:t>
      </w:r>
      <w:proofErr w:type="spellEnd"/>
      <w:r w:rsidRPr="00054264">
        <w:rPr>
          <w:rFonts w:asciiTheme="minorHAnsi" w:hAnsiTheme="minorHAnsi" w:cstheme="minorHAnsi"/>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0445C263" w14:textId="77777777" w:rsidR="0000466B" w:rsidRPr="00F66DFB" w:rsidRDefault="0000466B" w:rsidP="0000466B">
      <w:pPr>
        <w:pStyle w:val="Heading3"/>
        <w:rPr>
          <w:rFonts w:asciiTheme="minorHAnsi" w:hAnsiTheme="minorHAnsi"/>
        </w:rPr>
      </w:pPr>
      <w:bookmarkStart w:id="0" w:name="_Hlk81035246"/>
      <w:r w:rsidRPr="00F66DFB">
        <w:rPr>
          <w:rFonts w:asciiTheme="minorHAnsi" w:hAnsiTheme="minorHAnsi"/>
        </w:rPr>
        <w:lastRenderedPageBreak/>
        <w:t>1AC – Solvency</w:t>
      </w:r>
    </w:p>
    <w:p w14:paraId="033EFF19" w14:textId="77777777" w:rsidR="0000466B" w:rsidRPr="00F66DFB" w:rsidRDefault="0000466B" w:rsidP="0000466B">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22CD1F3A" w14:textId="77777777" w:rsidR="0000466B" w:rsidRPr="00F66DFB" w:rsidRDefault="0000466B" w:rsidP="0000466B">
      <w:pPr>
        <w:pStyle w:val="Heading4"/>
      </w:pPr>
      <w:r w:rsidRPr="00F66DFB">
        <w:t xml:space="preserve">Feldman, 19 </w:t>
      </w:r>
    </w:p>
    <w:p w14:paraId="3233AFF1" w14:textId="77777777" w:rsidR="0000466B" w:rsidRPr="00F66DFB" w:rsidRDefault="0000466B" w:rsidP="0000466B">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3" w:history="1">
        <w:r w:rsidRPr="00F66DFB">
          <w:rPr>
            <w:rStyle w:val="Hyperlink"/>
            <w:rFonts w:asciiTheme="minorHAnsi" w:hAnsiTheme="minorHAnsi"/>
          </w:rPr>
          <w:t>https://www.statnews.com/2019/02/11/drug-patent-protection-one-done/)WWPP</w:t>
        </w:r>
      </w:hyperlink>
    </w:p>
    <w:p w14:paraId="03F1800E" w14:textId="77777777" w:rsidR="0000466B" w:rsidRPr="00F66DFB" w:rsidRDefault="0000466B" w:rsidP="0000466B">
      <w:pPr>
        <w:rPr>
          <w:rFonts w:asciiTheme="minorHAnsi" w:hAnsiTheme="minorHAnsi"/>
        </w:rPr>
      </w:pPr>
      <w:r w:rsidRPr="00F66DFB">
        <w:rPr>
          <w:rFonts w:asciiTheme="minorHAnsi" w:hAnsiTheme="minorHAnsi"/>
        </w:rPr>
        <w:t>-bans method such as evergreening, patent thickets, fake orphan patents, and pay for delay</w:t>
      </w:r>
    </w:p>
    <w:p w14:paraId="62CA41D8" w14:textId="77777777" w:rsidR="0000466B" w:rsidRPr="00F66DFB" w:rsidRDefault="0000466B" w:rsidP="0000466B">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provide a defined time</w:t>
      </w:r>
      <w:r w:rsidRPr="00F66DFB">
        <w:rPr>
          <w:rFonts w:asciiTheme="minorHAnsi" w:hAnsiTheme="minorHAnsi"/>
          <w:u w:val="single"/>
        </w:rPr>
        <w:t xml:space="preserve"> period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w:t>
      </w:r>
      <w:proofErr w:type="gramStart"/>
      <w:r w:rsidRPr="00F66DFB">
        <w:rPr>
          <w:rFonts w:asciiTheme="minorHAnsi" w:hAnsiTheme="minorHAnsi"/>
          <w:u w:val="single"/>
        </w:rPr>
        <w:t>over and over again</w:t>
      </w:r>
      <w:proofErr w:type="gramEnd"/>
      <w:r w:rsidRPr="00F66DFB">
        <w:rPr>
          <w:rFonts w:asciiTheme="minorHAnsi" w:hAnsiTheme="minorHAnsi"/>
          <w:u w:val="single"/>
        </w:rPr>
        <w:t xml:space="preserve">.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 xml:space="preserve">Particularly troubling, new patents can be obtained on minor tweaks such as adjustments to dosage or delivery systems — a once-a-day pill instead of a twice-a-day </w:t>
      </w:r>
      <w:proofErr w:type="gramStart"/>
      <w:r w:rsidRPr="00F66DFB">
        <w:rPr>
          <w:rFonts w:asciiTheme="minorHAnsi" w:hAnsiTheme="minorHAnsi"/>
          <w:u w:val="single"/>
        </w:rPr>
        <w:t>one;</w:t>
      </w:r>
      <w:proofErr w:type="gramEnd"/>
      <w:r w:rsidRPr="00F66DFB">
        <w:rPr>
          <w:rFonts w:asciiTheme="minorHAnsi" w:hAnsiTheme="minorHAnsi"/>
          <w:u w:val="single"/>
        </w:rPr>
        <w:t xml:space="preserv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F66DFB">
        <w:rPr>
          <w:rFonts w:asciiTheme="minorHAnsi" w:hAnsiTheme="minorHAnsi"/>
          <w:u w:val="single"/>
        </w:rPr>
        <w:t>all of</w:t>
      </w:r>
      <w:proofErr w:type="gramEnd"/>
      <w:r w:rsidRPr="00F66DFB">
        <w:rPr>
          <w:rFonts w:asciiTheme="minorHAnsi" w:hAnsiTheme="minorHAnsi"/>
          <w:u w:val="single"/>
        </w:rPr>
        <w:t xml:space="preserve"> the above and more.</w:t>
      </w:r>
      <w:r w:rsidRPr="00F66DFB">
        <w:rPr>
          <w:rFonts w:asciiTheme="minorHAnsi" w:hAnsiTheme="minorHAnsi"/>
          <w:sz w:val="16"/>
        </w:rPr>
        <w:t xml:space="preserve"> </w:t>
      </w:r>
      <w:r w:rsidRPr="00F66DFB">
        <w:rPr>
          <w:rFonts w:asciiTheme="minorHAnsi" w:hAnsiTheme="minorHAnsi"/>
          <w:u w:val="single"/>
        </w:rPr>
        <w:t xml:space="preserve">Consider Suboxone, a </w:t>
      </w:r>
      <w:r w:rsidRPr="00F66DFB">
        <w:rPr>
          <w:rFonts w:asciiTheme="minorHAnsi" w:hAnsiTheme="minorHAnsi"/>
          <w:u w:val="single"/>
        </w:rPr>
        <w:lastRenderedPageBreak/>
        <w:t>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F66DFB">
        <w:rPr>
          <w:rFonts w:asciiTheme="minorHAnsi" w:hAnsiTheme="minorHAnsi"/>
          <w:sz w:val="16"/>
        </w:rPr>
        <w:t>system, and</w:t>
      </w:r>
      <w:proofErr w:type="gramEnd"/>
      <w:r w:rsidRPr="00F66DFB">
        <w:rPr>
          <w:rFonts w:asciiTheme="minorHAnsi" w:hAnsiTheme="minorHAnsi"/>
          <w:sz w:val="16"/>
        </w:rPr>
        <w:t xml:space="preserve">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w:t>
      </w:r>
      <w:proofErr w:type="gramStart"/>
      <w:r w:rsidRPr="00F66DFB">
        <w:rPr>
          <w:rFonts w:asciiTheme="minorHAnsi" w:hAnsiTheme="minorHAnsi"/>
          <w:sz w:val="16"/>
        </w:rPr>
        <w:t>as a way to</w:t>
      </w:r>
      <w:proofErr w:type="gramEnd"/>
      <w:r w:rsidRPr="00F66DFB">
        <w:rPr>
          <w:rFonts w:asciiTheme="minorHAnsi" w:hAnsiTheme="minorHAnsi"/>
          <w:sz w:val="16"/>
        </w:rPr>
        <w:t xml:space="preserve">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general public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044CF47B" w14:textId="77777777" w:rsidR="0000466B" w:rsidRPr="00F66DFB" w:rsidRDefault="0000466B" w:rsidP="0000466B">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w:t>
      </w:r>
      <w:proofErr w:type="spellStart"/>
      <w:r w:rsidRPr="00F66DFB">
        <w:rPr>
          <w:rFonts w:asciiTheme="minorHAnsi" w:hAnsiTheme="minorHAnsi" w:cs="Calibri"/>
        </w:rPr>
        <w:t>increassing</w:t>
      </w:r>
      <w:proofErr w:type="spellEnd"/>
      <w:r w:rsidRPr="00F66DFB">
        <w:rPr>
          <w:rFonts w:asciiTheme="minorHAnsi" w:hAnsiTheme="minorHAnsi" w:cs="Calibri"/>
        </w:rPr>
        <w:t xml:space="preserve"> drug prices. The plan solves. </w:t>
      </w:r>
    </w:p>
    <w:p w14:paraId="174BD393" w14:textId="77777777" w:rsidR="0000466B" w:rsidRPr="00F66DFB" w:rsidRDefault="0000466B" w:rsidP="0000466B">
      <w:pPr>
        <w:pStyle w:val="Heading4"/>
      </w:pPr>
      <w:r w:rsidRPr="00F66DFB">
        <w:t>Ventures, 20</w:t>
      </w:r>
    </w:p>
    <w:p w14:paraId="53006D6B" w14:textId="77777777" w:rsidR="0000466B" w:rsidRPr="00F66DFB" w:rsidRDefault="0000466B" w:rsidP="0000466B">
      <w:pPr>
        <w:pStyle w:val="NormalWeb"/>
        <w:spacing w:before="15" w:beforeAutospacing="0" w:after="180" w:afterAutospacing="0"/>
        <w:rPr>
          <w:rFonts w:asciiTheme="minorHAnsi" w:hAnsiTheme="minorHAnsi"/>
        </w:rPr>
      </w:pPr>
      <w:r w:rsidRPr="00F66DFB">
        <w:rPr>
          <w:rFonts w:asciiTheme="minorHAnsi" w:hAnsiTheme="minorHAns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sidRPr="00F66DFB">
        <w:rPr>
          <w:rFonts w:asciiTheme="minorHAnsi" w:hAnsiTheme="minorHAnsi" w:cs="Calibri"/>
          <w:sz w:val="22"/>
        </w:rPr>
        <w:t>advocacy.We</w:t>
      </w:r>
      <w:proofErr w:type="spellEnd"/>
      <w:proofErr w:type="gramEnd"/>
      <w:r w:rsidRPr="00F66DFB">
        <w:rPr>
          <w:rFonts w:asciiTheme="minorHAnsi" w:hAnsiTheme="minorHAns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5272727E" w14:textId="77777777" w:rsidR="0000466B" w:rsidRPr="00F66DFB" w:rsidRDefault="0000466B" w:rsidP="0000466B">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66DFB">
        <w:rPr>
          <w:rFonts w:asciiTheme="minorHAnsi" w:hAnsiTheme="minorHAnsi"/>
          <w:u w:val="single"/>
        </w:rPr>
        <w:t>Ph.D</w:t>
      </w:r>
      <w:proofErr w:type="spellEnd"/>
      <w:proofErr w:type="gramEnd"/>
      <w:r w:rsidRPr="00F66DFB">
        <w:rPr>
          <w:rFonts w:asciiTheme="minorHAnsi" w:hAnsiTheme="minorHAnsi"/>
          <w:u w:val="single"/>
        </w:rPr>
        <w:t xml:space="preserve">, and have a pretty normal life,” said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a Brooklyn resident who is now 74. “So, on the one hand, I feel enormously grateful.” But </w:t>
      </w:r>
      <w:proofErr w:type="spellStart"/>
      <w:r w:rsidRPr="00F66DFB">
        <w:rPr>
          <w:rFonts w:asciiTheme="minorHAnsi" w:hAnsiTheme="minorHAnsi"/>
          <w:u w:val="single"/>
        </w:rPr>
        <w:t>Dixler’s</w:t>
      </w:r>
      <w:proofErr w:type="spellEnd"/>
      <w:r w:rsidRPr="00F66DFB">
        <w:rPr>
          <w:rFonts w:asciiTheme="minorHAnsi" w:hAnsiTheme="minorHAnsi"/>
          <w:u w:val="single"/>
        </w:rPr>
        <w:t xml:space="preserve"> normal life has come at a steep financial cost to her family and to taxpayers. Revlimid typically costs nearly $800 per capsule, and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takes one capsule per day for 21 days, then seven days off, and then resumes her daily dose, requiring 273 capsules a year. Since retiring from The New York Times at </w:t>
      </w:r>
      <w:r w:rsidRPr="00F66DFB">
        <w:rPr>
          <w:rFonts w:asciiTheme="minorHAnsi" w:hAnsiTheme="minorHAnsi"/>
          <w:u w:val="single"/>
        </w:rPr>
        <w:lastRenderedPageBreak/>
        <w:t xml:space="preserve">the end of 2017, she has been on Medicare.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66DFB">
        <w:rPr>
          <w:rFonts w:asciiTheme="minorHAnsi" w:hAnsiTheme="minorHAnsi"/>
          <w:sz w:val="16"/>
        </w:rPr>
        <w:t>Dixler</w:t>
      </w:r>
      <w:proofErr w:type="spellEnd"/>
      <w:r w:rsidRPr="00F66DFB">
        <w:rPr>
          <w:rFonts w:asciiTheme="minorHAnsi" w:hAnsiTheme="minorHAnsi"/>
          <w:sz w:val="16"/>
        </w:rPr>
        <w:t xml:space="preserve">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 xml:space="preserve">Evergreening is </w:t>
      </w:r>
      <w:proofErr w:type="gramStart"/>
      <w:r w:rsidRPr="00F66DFB">
        <w:rPr>
          <w:rFonts w:asciiTheme="minorHAnsi" w:hAnsiTheme="minorHAnsi"/>
          <w:u w:val="single"/>
        </w:rPr>
        <w:t>most commonly used</w:t>
      </w:r>
      <w:proofErr w:type="gramEnd"/>
      <w:r w:rsidRPr="00F66DFB">
        <w:rPr>
          <w:rFonts w:asciiTheme="minorHAnsi" w:hAnsiTheme="minorHAnsi"/>
          <w:u w:val="single"/>
        </w:rPr>
        <w:t xml:space="preserve">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F66DFB">
        <w:rPr>
          <w:rFonts w:asciiTheme="minorHAnsi" w:hAnsiTheme="minorHAnsi"/>
          <w:sz w:val="16"/>
        </w:rPr>
        <w:t>period of time</w:t>
      </w:r>
      <w:proofErr w:type="gramEnd"/>
      <w:r w:rsidRPr="00F66DFB">
        <w:rPr>
          <w:rFonts w:asciiTheme="minorHAnsi" w:hAnsiTheme="minorHAnsi"/>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xml:space="preserve">, especially generics, often for widely prescribed drugs, including those </w:t>
      </w:r>
      <w:r w:rsidRPr="00F66DFB">
        <w:rPr>
          <w:rFonts w:asciiTheme="minorHAnsi" w:hAnsiTheme="minorHAnsi"/>
          <w:u w:val="single"/>
        </w:rPr>
        <w:lastRenderedPageBreak/>
        <w:t>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 xml:space="preserve">When Truvada, commonly referred to as </w:t>
      </w:r>
      <w:proofErr w:type="spellStart"/>
      <w:r w:rsidRPr="00F66DFB">
        <w:rPr>
          <w:rFonts w:asciiTheme="minorHAnsi" w:hAnsiTheme="minorHAnsi"/>
          <w:u w:val="single"/>
        </w:rPr>
        <w:t>PrEP</w:t>
      </w:r>
      <w:proofErr w:type="spellEnd"/>
      <w:r w:rsidRPr="00F66DFB">
        <w:rPr>
          <w:rFonts w:asciiTheme="minorHAnsi" w:hAnsiTheme="minorHAnsi"/>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w:t>
      </w:r>
      <w:proofErr w:type="spellStart"/>
      <w:r w:rsidRPr="00F66DFB">
        <w:rPr>
          <w:rFonts w:asciiTheme="minorHAnsi" w:hAnsiTheme="minorHAnsi"/>
          <w:sz w:val="16"/>
        </w:rPr>
        <w:t>PrEP</w:t>
      </w:r>
      <w:proofErr w:type="spellEnd"/>
      <w:r w:rsidRPr="00F66DFB">
        <w:rPr>
          <w:rFonts w:asciiTheme="minorHAnsi" w:hAnsiTheme="minorHAnsi"/>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66DFB">
        <w:rPr>
          <w:rFonts w:asciiTheme="minorHAnsi" w:hAnsiTheme="minorHAnsi"/>
          <w:sz w:val="16"/>
        </w:rPr>
        <w:t>Krellenstein</w:t>
      </w:r>
      <w:proofErr w:type="spellEnd"/>
      <w:r w:rsidRPr="00F66DFB">
        <w:rPr>
          <w:rFonts w:asciiTheme="minorHAnsi" w:hAnsiTheme="minorHAnsi"/>
          <w:sz w:val="16"/>
        </w:rPr>
        <w:t xml:space="preserve">,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0B9F36B3" w14:textId="77777777" w:rsidR="0000466B" w:rsidRPr="00F66DFB" w:rsidRDefault="0000466B" w:rsidP="0000466B">
      <w:pPr>
        <w:rPr>
          <w:rFonts w:asciiTheme="minorHAnsi" w:hAnsiTheme="minorHAnsi"/>
          <w:u w:val="single"/>
        </w:rPr>
      </w:pPr>
    </w:p>
    <w:p w14:paraId="76022C38" w14:textId="77777777" w:rsidR="0000466B" w:rsidRPr="00F66DFB" w:rsidRDefault="0000466B" w:rsidP="0000466B">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lastRenderedPageBreak/>
        <w:t>Limiting evergreening causes decreased prices and increased innovation</w:t>
      </w:r>
    </w:p>
    <w:p w14:paraId="4C674D37" w14:textId="77777777" w:rsidR="0000466B" w:rsidRPr="00F66DFB" w:rsidRDefault="0000466B" w:rsidP="0000466B">
      <w:pPr>
        <w:pStyle w:val="Heading4"/>
        <w:rPr>
          <w:rFonts w:eastAsia="Times New Roman"/>
        </w:rPr>
      </w:pPr>
      <w:proofErr w:type="spellStart"/>
      <w:r w:rsidRPr="00F66DFB">
        <w:rPr>
          <w:rFonts w:eastAsia="Times New Roman"/>
        </w:rPr>
        <w:t>Stanbrook</w:t>
      </w:r>
      <w:proofErr w:type="spellEnd"/>
      <w:r w:rsidRPr="00F66DFB">
        <w:rPr>
          <w:rFonts w:eastAsia="Times New Roman"/>
        </w:rPr>
        <w:t>, 13</w:t>
      </w:r>
    </w:p>
    <w:p w14:paraId="320A0DF9" w14:textId="77777777" w:rsidR="0000466B" w:rsidRPr="00F66DFB" w:rsidRDefault="0000466B" w:rsidP="0000466B">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xml:space="preserve"> (Matthew B. </w:t>
      </w:r>
      <w:proofErr w:type="spellStart"/>
      <w:r w:rsidRPr="00F66DFB">
        <w:rPr>
          <w:rFonts w:asciiTheme="minorHAnsi" w:eastAsia="Times New Roman" w:hAnsiTheme="minorHAnsi" w:cs="Times New Roman"/>
        </w:rPr>
        <w:t>Stanbrook</w:t>
      </w:r>
      <w:proofErr w:type="spellEnd"/>
      <w:r w:rsidRPr="00F66DFB">
        <w:rPr>
          <w:rFonts w:asciiTheme="minorHAnsi" w:eastAsia="Times New Roman" w:hAnsiTheme="minorHAnsi" w:cs="Times New Roman"/>
        </w:rPr>
        <w:t>, MD PhD, 8-6-2013, accessed on 8-23-2021, PubMed Central (PMC), "Limiting “evergreening” for a better balance of drug innovation incentives", https://www.ncbi.nlm.nih.gov/pmc/articles/PMC3735737/)WWPP</w:t>
      </w:r>
    </w:p>
    <w:p w14:paraId="46C6DEE0" w14:textId="77777777" w:rsidR="0000466B" w:rsidRPr="00F66DFB" w:rsidRDefault="0000466B" w:rsidP="0000466B">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w:t>
      </w:r>
      <w:proofErr w:type="spellStart"/>
      <w:r w:rsidRPr="00F66DFB">
        <w:rPr>
          <w:rFonts w:asciiTheme="minorHAnsi" w:hAnsiTheme="minorHAnsi"/>
          <w:u w:val="single"/>
        </w:rPr>
        <w:t>defence</w:t>
      </w:r>
      <w:proofErr w:type="spellEnd"/>
      <w:r w:rsidRPr="00F66DFB">
        <w:rPr>
          <w:rFonts w:asciiTheme="minorHAnsi" w:hAnsiTheme="minorHAnsi"/>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0"/>
    <w:p w14:paraId="2ADF2078" w14:textId="77777777" w:rsidR="00A51C0B" w:rsidRDefault="00A51C0B"/>
    <w:sectPr w:rsidR="00A51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6"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3"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9"/>
  </w:num>
  <w:num w:numId="16">
    <w:abstractNumId w:val="33"/>
  </w:num>
  <w:num w:numId="17">
    <w:abstractNumId w:val="26"/>
  </w:num>
  <w:num w:numId="18">
    <w:abstractNumId w:val="16"/>
  </w:num>
  <w:num w:numId="19">
    <w:abstractNumId w:val="32"/>
  </w:num>
  <w:num w:numId="20">
    <w:abstractNumId w:val="31"/>
  </w:num>
  <w:num w:numId="21">
    <w:abstractNumId w:val="27"/>
  </w:num>
  <w:num w:numId="22">
    <w:abstractNumId w:val="21"/>
  </w:num>
  <w:num w:numId="23">
    <w:abstractNumId w:val="18"/>
  </w:num>
  <w:num w:numId="24">
    <w:abstractNumId w:val="20"/>
  </w:num>
  <w:num w:numId="25">
    <w:abstractNumId w:val="24"/>
  </w:num>
  <w:num w:numId="26">
    <w:abstractNumId w:val="11"/>
  </w:num>
  <w:num w:numId="27">
    <w:abstractNumId w:val="12"/>
  </w:num>
  <w:num w:numId="28">
    <w:abstractNumId w:val="1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8"/>
  </w:num>
  <w:num w:numId="32">
    <w:abstractNumId w:val="22"/>
  </w:num>
  <w:num w:numId="33">
    <w:abstractNumId w:val="2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66B"/>
    <w:rsid w:val="0000466B"/>
    <w:rsid w:val="004477EA"/>
    <w:rsid w:val="00474391"/>
    <w:rsid w:val="00761E7E"/>
    <w:rsid w:val="00797A05"/>
    <w:rsid w:val="00A51C0B"/>
    <w:rsid w:val="00AD1BE4"/>
    <w:rsid w:val="00AD1C46"/>
    <w:rsid w:val="00B76B39"/>
    <w:rsid w:val="00CA61F1"/>
    <w:rsid w:val="00D8715D"/>
    <w:rsid w:val="00E87E32"/>
    <w:rsid w:val="00EA511C"/>
    <w:rsid w:val="00FB4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2ACC"/>
  <w15:chartTrackingRefBased/>
  <w15:docId w15:val="{952ADF00-040B-4BBA-9C28-14B5237AC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715D"/>
    <w:rPr>
      <w:rFonts w:ascii="Calibri" w:hAnsi="Calibri"/>
    </w:rPr>
  </w:style>
  <w:style w:type="paragraph" w:styleId="Heading1">
    <w:name w:val="heading 1"/>
    <w:aliases w:val="Pocket"/>
    <w:basedOn w:val="Normal"/>
    <w:next w:val="Normal"/>
    <w:link w:val="Heading1Char"/>
    <w:qFormat/>
    <w:rsid w:val="00D871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D871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871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D8715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797A05"/>
    <w:pPr>
      <w:keepNext/>
      <w:keepLines/>
      <w:spacing w:before="220" w:after="40"/>
      <w:outlineLvl w:val="4"/>
    </w:pPr>
    <w:rPr>
      <w:b/>
    </w:rPr>
  </w:style>
  <w:style w:type="paragraph" w:styleId="Heading6">
    <w:name w:val="heading 6"/>
    <w:basedOn w:val="Normal"/>
    <w:next w:val="Normal"/>
    <w:link w:val="Heading6Char"/>
    <w:uiPriority w:val="9"/>
    <w:unhideWhenUsed/>
    <w:qFormat/>
    <w:rsid w:val="00797A05"/>
    <w:pPr>
      <w:keepNext/>
      <w:keepLines/>
      <w:spacing w:before="200" w:after="40"/>
      <w:outlineLvl w:val="5"/>
    </w:pPr>
    <w:rPr>
      <w:b/>
      <w:sz w:val="20"/>
      <w:szCs w:val="20"/>
    </w:rPr>
  </w:style>
  <w:style w:type="character" w:default="1" w:styleId="DefaultParagraphFont">
    <w:name w:val="Default Paragraph Font"/>
    <w:uiPriority w:val="1"/>
    <w:semiHidden/>
    <w:unhideWhenUsed/>
    <w:rsid w:val="00D871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15D"/>
  </w:style>
  <w:style w:type="character" w:customStyle="1" w:styleId="Heading1Char">
    <w:name w:val="Heading 1 Char"/>
    <w:aliases w:val="Pocket Char"/>
    <w:basedOn w:val="DefaultParagraphFont"/>
    <w:link w:val="Heading1"/>
    <w:rsid w:val="00D8715D"/>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D8715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D8715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8715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871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715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D8715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8715D"/>
    <w:rPr>
      <w:color w:val="auto"/>
      <w:u w:val="none"/>
    </w:rPr>
  </w:style>
  <w:style w:type="character" w:styleId="FollowedHyperlink">
    <w:name w:val="FollowedHyperlink"/>
    <w:basedOn w:val="DefaultParagraphFont"/>
    <w:uiPriority w:val="99"/>
    <w:semiHidden/>
    <w:unhideWhenUsed/>
    <w:rsid w:val="00D8715D"/>
    <w:rPr>
      <w:color w:val="auto"/>
      <w:u w:val="none"/>
    </w:rPr>
  </w:style>
  <w:style w:type="paragraph" w:customStyle="1" w:styleId="Emphasis1">
    <w:name w:val="Emphasis1"/>
    <w:basedOn w:val="Normal"/>
    <w:link w:val="Emphasis"/>
    <w:uiPriority w:val="7"/>
    <w:qFormat/>
    <w:rsid w:val="0000466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0046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0466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0466B"/>
    <w:rPr>
      <w:rFonts w:ascii="Times New Roman" w:eastAsia="Times New Roman" w:hAnsi="Times New Roman" w:cs="Times New Roman"/>
      <w:sz w:val="24"/>
    </w:rPr>
  </w:style>
  <w:style w:type="character" w:customStyle="1" w:styleId="Heading5Char">
    <w:name w:val="Heading 5 Char"/>
    <w:basedOn w:val="DefaultParagraphFont"/>
    <w:link w:val="Heading5"/>
    <w:uiPriority w:val="9"/>
    <w:rsid w:val="00797A05"/>
    <w:rPr>
      <w:rFonts w:ascii="Calibri" w:hAnsi="Calibri"/>
      <w:b/>
    </w:rPr>
  </w:style>
  <w:style w:type="character" w:customStyle="1" w:styleId="Heading6Char">
    <w:name w:val="Heading 6 Char"/>
    <w:basedOn w:val="DefaultParagraphFont"/>
    <w:link w:val="Heading6"/>
    <w:uiPriority w:val="9"/>
    <w:rsid w:val="00797A05"/>
    <w:rPr>
      <w:rFonts w:ascii="Calibri" w:hAnsi="Calibri"/>
      <w:b/>
      <w:sz w:val="20"/>
      <w:szCs w:val="20"/>
    </w:rPr>
  </w:style>
  <w:style w:type="paragraph" w:customStyle="1" w:styleId="textbold">
    <w:name w:val="text bold"/>
    <w:autoRedefine/>
    <w:uiPriority w:val="20"/>
    <w:qFormat/>
    <w:rsid w:val="00797A0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797A05"/>
    <w:rPr>
      <w:color w:val="605E5C"/>
      <w:shd w:val="clear" w:color="auto" w:fill="E1DFDD"/>
    </w:rPr>
  </w:style>
  <w:style w:type="paragraph" w:styleId="Header">
    <w:name w:val="header"/>
    <w:basedOn w:val="Normal"/>
    <w:link w:val="HeaderChar"/>
    <w:uiPriority w:val="99"/>
    <w:unhideWhenUsed/>
    <w:rsid w:val="00797A05"/>
    <w:pPr>
      <w:tabs>
        <w:tab w:val="center" w:pos="4680"/>
        <w:tab w:val="right" w:pos="9360"/>
      </w:tabs>
    </w:pPr>
  </w:style>
  <w:style w:type="character" w:customStyle="1" w:styleId="HeaderChar">
    <w:name w:val="Header Char"/>
    <w:basedOn w:val="DefaultParagraphFont"/>
    <w:link w:val="Header"/>
    <w:uiPriority w:val="99"/>
    <w:rsid w:val="00797A05"/>
    <w:rPr>
      <w:rFonts w:ascii="Calibri" w:hAnsi="Calibri"/>
    </w:rPr>
  </w:style>
  <w:style w:type="paragraph" w:styleId="Footer">
    <w:name w:val="footer"/>
    <w:basedOn w:val="Normal"/>
    <w:link w:val="FooterChar"/>
    <w:uiPriority w:val="99"/>
    <w:unhideWhenUsed/>
    <w:rsid w:val="00797A05"/>
    <w:pPr>
      <w:tabs>
        <w:tab w:val="center" w:pos="4680"/>
        <w:tab w:val="right" w:pos="9360"/>
      </w:tabs>
    </w:pPr>
  </w:style>
  <w:style w:type="character" w:customStyle="1" w:styleId="FooterChar">
    <w:name w:val="Footer Char"/>
    <w:basedOn w:val="DefaultParagraphFont"/>
    <w:link w:val="Footer"/>
    <w:uiPriority w:val="99"/>
    <w:rsid w:val="00797A05"/>
    <w:rPr>
      <w:rFonts w:ascii="Calibri" w:hAnsi="Calibri"/>
    </w:rPr>
  </w:style>
  <w:style w:type="character" w:styleId="PageNumber">
    <w:name w:val="page number"/>
    <w:basedOn w:val="DefaultParagraphFont"/>
    <w:uiPriority w:val="99"/>
    <w:semiHidden/>
    <w:unhideWhenUsed/>
    <w:rsid w:val="00797A05"/>
  </w:style>
  <w:style w:type="paragraph" w:styleId="DocumentMap">
    <w:name w:val="Document Map"/>
    <w:basedOn w:val="Normal"/>
    <w:link w:val="DocumentMapChar"/>
    <w:uiPriority w:val="99"/>
    <w:semiHidden/>
    <w:unhideWhenUsed/>
    <w:rsid w:val="00797A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7A05"/>
    <w:rPr>
      <w:rFonts w:ascii="Lucida Grande" w:hAnsi="Lucida Grande" w:cs="Lucida Grande"/>
      <w:sz w:val="24"/>
    </w:rPr>
  </w:style>
  <w:style w:type="paragraph" w:styleId="ListParagraph">
    <w:name w:val="List Paragraph"/>
    <w:aliases w:val="6 font"/>
    <w:basedOn w:val="Normal"/>
    <w:uiPriority w:val="34"/>
    <w:qFormat/>
    <w:rsid w:val="00797A05"/>
    <w:pPr>
      <w:ind w:left="720"/>
      <w:contextualSpacing/>
    </w:pPr>
  </w:style>
  <w:style w:type="character" w:customStyle="1" w:styleId="Heading2Char1">
    <w:name w:val="Heading 2 Char1"/>
    <w:aliases w:val="Hat Char1,No Spacing3 Char1"/>
    <w:basedOn w:val="DefaultParagraphFont"/>
    <w:uiPriority w:val="9"/>
    <w:semiHidden/>
    <w:rsid w:val="00797A05"/>
    <w:rPr>
      <w:rFonts w:asciiTheme="majorHAnsi" w:eastAsiaTheme="majorEastAsia" w:hAnsiTheme="majorHAnsi" w:cstheme="majorBidi"/>
      <w:color w:val="2F5496"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797A05"/>
    <w:rPr>
      <w:rFonts w:asciiTheme="majorHAnsi" w:eastAsiaTheme="majorEastAsia" w:hAnsiTheme="majorHAnsi" w:cstheme="majorBidi"/>
      <w:i/>
      <w:iCs/>
      <w:color w:val="2F5496" w:themeColor="accent1" w:themeShade="BF"/>
      <w:sz w:val="22"/>
      <w:szCs w:val="24"/>
    </w:rPr>
  </w:style>
  <w:style w:type="character" w:customStyle="1" w:styleId="FootnoteTextChar">
    <w:name w:val="Footnote Text Char"/>
    <w:basedOn w:val="DefaultParagraphFont"/>
    <w:link w:val="FootnoteText"/>
    <w:uiPriority w:val="99"/>
    <w:locked/>
    <w:rsid w:val="00797A05"/>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797A05"/>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797A05"/>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797A0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797A05"/>
    <w:rPr>
      <w:rFonts w:ascii="Georgia" w:eastAsia="Georgia" w:hAnsi="Georgia" w:cs="Georgia"/>
      <w:i/>
      <w:color w:val="666666"/>
      <w:sz w:val="48"/>
      <w:szCs w:val="48"/>
    </w:rPr>
  </w:style>
  <w:style w:type="paragraph" w:customStyle="1" w:styleId="cardbody">
    <w:name w:val="cardbody"/>
    <w:basedOn w:val="Normal"/>
    <w:qFormat/>
    <w:rsid w:val="00797A05"/>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797A05"/>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797A0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797A05"/>
    <w:rPr>
      <w:b w:val="0"/>
      <w:bCs w:val="0"/>
      <w:sz w:val="22"/>
      <w:u w:val="single"/>
    </w:rPr>
  </w:style>
  <w:style w:type="character" w:customStyle="1" w:styleId="DocumentMapChar1">
    <w:name w:val="Document Map Char1"/>
    <w:basedOn w:val="DefaultParagraphFont"/>
    <w:uiPriority w:val="99"/>
    <w:semiHidden/>
    <w:rsid w:val="00797A05"/>
    <w:rPr>
      <w:rFonts w:ascii="Segoe UI" w:eastAsiaTheme="minorEastAsia" w:hAnsi="Segoe UI" w:cs="Segoe UI"/>
      <w:sz w:val="16"/>
      <w:szCs w:val="16"/>
    </w:rPr>
  </w:style>
  <w:style w:type="paragraph" w:styleId="Subtitle">
    <w:name w:val="Subtitle"/>
    <w:basedOn w:val="Normal"/>
    <w:next w:val="Normal"/>
    <w:link w:val="SubtitleChar"/>
    <w:uiPriority w:val="11"/>
    <w:qFormat/>
    <w:rsid w:val="00797A0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797A05"/>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797A05"/>
    <w:rPr>
      <w:color w:val="605E5C"/>
      <w:shd w:val="clear" w:color="auto" w:fill="E1DFDD"/>
    </w:rPr>
  </w:style>
  <w:style w:type="character" w:customStyle="1" w:styleId="UnresolvedMention3">
    <w:name w:val="Unresolved Mention3"/>
    <w:basedOn w:val="DefaultParagraphFont"/>
    <w:uiPriority w:val="99"/>
    <w:semiHidden/>
    <w:rsid w:val="00797A05"/>
    <w:rPr>
      <w:color w:val="605E5C"/>
      <w:shd w:val="clear" w:color="auto" w:fill="E1DFDD"/>
    </w:rPr>
  </w:style>
  <w:style w:type="paragraph" w:styleId="FootnoteText">
    <w:name w:val="footnote text"/>
    <w:basedOn w:val="Normal"/>
    <w:link w:val="FootnoteTextChar"/>
    <w:uiPriority w:val="99"/>
    <w:unhideWhenUsed/>
    <w:qFormat/>
    <w:rsid w:val="00797A05"/>
    <w:rPr>
      <w:rFonts w:ascii="SimSun" w:hAnsi="SimSun"/>
      <w:lang w:eastAsia="ja-JP"/>
    </w:rPr>
  </w:style>
  <w:style w:type="character" w:customStyle="1" w:styleId="FootnoteTextChar1">
    <w:name w:val="Footnote Text Char1"/>
    <w:basedOn w:val="DefaultParagraphFont"/>
    <w:uiPriority w:val="99"/>
    <w:semiHidden/>
    <w:rsid w:val="00797A05"/>
    <w:rPr>
      <w:rFonts w:ascii="Calibri" w:hAnsi="Calibri"/>
      <w:sz w:val="20"/>
      <w:szCs w:val="20"/>
    </w:rPr>
  </w:style>
  <w:style w:type="character" w:customStyle="1" w:styleId="HeaderChar1">
    <w:name w:val="Header Char1"/>
    <w:basedOn w:val="DefaultParagraphFont"/>
    <w:uiPriority w:val="99"/>
    <w:semiHidden/>
    <w:rsid w:val="00797A05"/>
    <w:rPr>
      <w:rFonts w:ascii="Calibri" w:hAnsi="Calibri"/>
      <w:sz w:val="22"/>
    </w:rPr>
  </w:style>
  <w:style w:type="character" w:customStyle="1" w:styleId="FooterChar1">
    <w:name w:val="Footer Char1"/>
    <w:basedOn w:val="DefaultParagraphFont"/>
    <w:uiPriority w:val="99"/>
    <w:semiHidden/>
    <w:rsid w:val="00797A05"/>
    <w:rPr>
      <w:rFonts w:ascii="Calibri" w:hAnsi="Calibri"/>
      <w:sz w:val="22"/>
    </w:rPr>
  </w:style>
  <w:style w:type="character" w:customStyle="1" w:styleId="highlight2">
    <w:name w:val="highlight2"/>
    <w:basedOn w:val="DefaultParagraphFont"/>
    <w:rsid w:val="00797A0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797A05"/>
  </w:style>
  <w:style w:type="paragraph" w:styleId="NoSpacing">
    <w:name w:val="No Spacing"/>
    <w:aliases w:val="Card Format,ClearFormatting,DDI Tag,Tag Title,No Spacing51,No Spacing31,No Spacing22,Very Small Text,Dont u,No Spacing311,Medium Grid 21,Clear,Cle,Note Level 21"/>
    <w:uiPriority w:val="99"/>
    <w:qFormat/>
    <w:rsid w:val="00797A05"/>
    <w:pPr>
      <w:spacing w:after="0" w:line="240" w:lineRule="auto"/>
    </w:pPr>
    <w:rPr>
      <w:rFonts w:ascii="Calibri" w:eastAsia="Calibri" w:hAnsi="Calibri" w:cs="Calibri"/>
    </w:rPr>
  </w:style>
  <w:style w:type="character" w:customStyle="1" w:styleId="apple-converted-space">
    <w:name w:val="apple-converted-space"/>
    <w:basedOn w:val="DefaultParagraphFont"/>
    <w:rsid w:val="00797A05"/>
  </w:style>
  <w:style w:type="character" w:customStyle="1" w:styleId="UnresolvedMention4">
    <w:name w:val="Unresolved Mention4"/>
    <w:basedOn w:val="DefaultParagraphFont"/>
    <w:uiPriority w:val="99"/>
    <w:semiHidden/>
    <w:unhideWhenUsed/>
    <w:rsid w:val="00797A05"/>
    <w:rPr>
      <w:color w:val="605E5C"/>
      <w:shd w:val="clear" w:color="auto" w:fill="E1DFDD"/>
    </w:rPr>
  </w:style>
  <w:style w:type="paragraph" w:styleId="BalloonText">
    <w:name w:val="Balloon Text"/>
    <w:basedOn w:val="Normal"/>
    <w:link w:val="BalloonTextChar"/>
    <w:uiPriority w:val="99"/>
    <w:semiHidden/>
    <w:unhideWhenUsed/>
    <w:rsid w:val="00797A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A05"/>
    <w:rPr>
      <w:rFonts w:ascii="Segoe UI" w:hAnsi="Segoe UI" w:cs="Segoe UI"/>
      <w:sz w:val="18"/>
      <w:szCs w:val="18"/>
    </w:rPr>
  </w:style>
  <w:style w:type="numbering" w:customStyle="1" w:styleId="NoList1">
    <w:name w:val="No List1"/>
    <w:next w:val="NoList"/>
    <w:uiPriority w:val="99"/>
    <w:semiHidden/>
    <w:unhideWhenUsed/>
    <w:rsid w:val="00797A0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97A05"/>
    <w:pPr>
      <w:spacing w:after="0" w:line="240" w:lineRule="auto"/>
    </w:pPr>
    <w:rPr>
      <w:rFonts w:eastAsiaTheme="minorEastAsia"/>
      <w:szCs w:val="24"/>
      <w:u w:val="single"/>
    </w:rPr>
  </w:style>
  <w:style w:type="character" w:customStyle="1" w:styleId="underlinedChar">
    <w:name w:val="underlined Char"/>
    <w:link w:val="underlined"/>
    <w:locked/>
    <w:rsid w:val="00797A05"/>
  </w:style>
  <w:style w:type="paragraph" w:customStyle="1" w:styleId="underlined">
    <w:name w:val="underlined"/>
    <w:next w:val="Normal"/>
    <w:link w:val="underlinedChar"/>
    <w:autoRedefine/>
    <w:rsid w:val="00797A05"/>
    <w:pPr>
      <w:spacing w:after="0" w:line="240" w:lineRule="auto"/>
      <w:contextualSpacing/>
    </w:pPr>
  </w:style>
  <w:style w:type="character" w:customStyle="1" w:styleId="underline">
    <w:name w:val="underline"/>
    <w:basedOn w:val="DefaultParagraphFont"/>
    <w:qFormat/>
    <w:rsid w:val="00797A05"/>
    <w:rPr>
      <w:u w:val="single"/>
    </w:rPr>
  </w:style>
  <w:style w:type="paragraph" w:customStyle="1" w:styleId="card0">
    <w:name w:val="card"/>
    <w:aliases w:val="Tags,Debate Text,No Spacing11,No Spacing111,No Spacing2,Read stuff"/>
    <w:basedOn w:val="Normal"/>
    <w:uiPriority w:val="1"/>
    <w:qFormat/>
    <w:rsid w:val="00797A05"/>
    <w:pPr>
      <w:ind w:left="288" w:right="288"/>
    </w:pPr>
    <w:rPr>
      <w:szCs w:val="20"/>
    </w:rPr>
  </w:style>
  <w:style w:type="paragraph" w:customStyle="1" w:styleId="paragraph">
    <w:name w:val="paragraph"/>
    <w:basedOn w:val="Normal"/>
    <w:rsid w:val="00797A05"/>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797A05"/>
  </w:style>
  <w:style w:type="character" w:customStyle="1" w:styleId="eop">
    <w:name w:val="eop"/>
    <w:basedOn w:val="DefaultParagraphFont"/>
    <w:rsid w:val="00797A05"/>
  </w:style>
  <w:style w:type="character" w:customStyle="1" w:styleId="contextualspellingandgrammarerror">
    <w:name w:val="contextualspellingandgrammarerror"/>
    <w:basedOn w:val="DefaultParagraphFont"/>
    <w:rsid w:val="00797A05"/>
  </w:style>
  <w:style w:type="paragraph" w:customStyle="1" w:styleId="Cards">
    <w:name w:val="Cards"/>
    <w:next w:val="Normal"/>
    <w:link w:val="CardsChar"/>
    <w:qFormat/>
    <w:rsid w:val="00797A0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97A05"/>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797A05"/>
    <w:rPr>
      <w:rFonts w:ascii="Times New Roman" w:hAnsi="Times New Roman" w:cs="Times New Roman"/>
      <w:b/>
      <w:color w:val="auto"/>
      <w:sz w:val="24"/>
      <w:u w:val="single"/>
    </w:rPr>
  </w:style>
  <w:style w:type="character" w:customStyle="1" w:styleId="LDCut">
    <w:name w:val="LD Cut"/>
    <w:basedOn w:val="DefaultParagraphFont"/>
    <w:uiPriority w:val="1"/>
    <w:qFormat/>
    <w:rsid w:val="00797A0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797A05"/>
    <w:rPr>
      <w:b/>
      <w:bCs/>
    </w:rPr>
  </w:style>
  <w:style w:type="character" w:customStyle="1" w:styleId="m-2350980578315152805gmail-styleunderline">
    <w:name w:val="m_-2350980578315152805gmail-styleunderline"/>
    <w:basedOn w:val="DefaultParagraphFont"/>
    <w:rsid w:val="00797A05"/>
  </w:style>
  <w:style w:type="character" w:customStyle="1" w:styleId="m-2350980578315152805gmail-style13ptbold">
    <w:name w:val="m_-2350980578315152805gmail-style13ptbold"/>
    <w:basedOn w:val="DefaultParagraphFont"/>
    <w:rsid w:val="00797A05"/>
  </w:style>
  <w:style w:type="paragraph" w:customStyle="1" w:styleId="m-2350980578315152805gmail-cardtext">
    <w:name w:val="m_-2350980578315152805gmail-cardtext"/>
    <w:basedOn w:val="Normal"/>
    <w:rsid w:val="00797A0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797A05"/>
    <w:pPr>
      <w:ind w:left="432" w:right="432"/>
    </w:pPr>
    <w:rPr>
      <w:color w:val="000000"/>
      <w:lang w:val="x-none" w:eastAsia="x-none"/>
    </w:rPr>
  </w:style>
  <w:style w:type="character" w:customStyle="1" w:styleId="evidencetextChar1">
    <w:name w:val="evidence text Char1"/>
    <w:link w:val="evidencetext"/>
    <w:rsid w:val="00797A05"/>
    <w:rPr>
      <w:rFonts w:ascii="Calibri" w:hAnsi="Calibri"/>
      <w:color w:val="000000"/>
      <w:lang w:val="x-none" w:eastAsia="x-none"/>
    </w:rPr>
  </w:style>
  <w:style w:type="character" w:customStyle="1" w:styleId="il">
    <w:name w:val="il"/>
    <w:rsid w:val="00797A05"/>
  </w:style>
  <w:style w:type="character" w:customStyle="1" w:styleId="spellingerror">
    <w:name w:val="spellingerror"/>
    <w:basedOn w:val="DefaultParagraphFont"/>
    <w:rsid w:val="00797A05"/>
  </w:style>
  <w:style w:type="character" w:customStyle="1" w:styleId="num">
    <w:name w:val="num"/>
    <w:basedOn w:val="DefaultParagraphFont"/>
    <w:rsid w:val="00797A05"/>
  </w:style>
  <w:style w:type="character" w:customStyle="1" w:styleId="letter">
    <w:name w:val="letter"/>
    <w:basedOn w:val="DefaultParagraphFont"/>
    <w:rsid w:val="00797A05"/>
  </w:style>
  <w:style w:type="character" w:customStyle="1" w:styleId="dttext">
    <w:name w:val="dttext"/>
    <w:basedOn w:val="DefaultParagraphFont"/>
    <w:rsid w:val="00797A05"/>
  </w:style>
  <w:style w:type="character" w:customStyle="1" w:styleId="sdsense">
    <w:name w:val="sdsense"/>
    <w:basedOn w:val="DefaultParagraphFont"/>
    <w:rsid w:val="00797A05"/>
  </w:style>
  <w:style w:type="character" w:customStyle="1" w:styleId="sd">
    <w:name w:val="sd"/>
    <w:basedOn w:val="DefaultParagraphFont"/>
    <w:rsid w:val="00797A05"/>
  </w:style>
  <w:style w:type="character" w:styleId="FootnoteReference">
    <w:name w:val="footnote reference"/>
    <w:basedOn w:val="DefaultParagraphFont"/>
    <w:uiPriority w:val="99"/>
    <w:semiHidden/>
    <w:unhideWhenUsed/>
    <w:rsid w:val="00797A05"/>
    <w:rPr>
      <w:vertAlign w:val="superscript"/>
    </w:rPr>
  </w:style>
  <w:style w:type="paragraph" w:customStyle="1" w:styleId="Style2">
    <w:name w:val="Style2"/>
    <w:basedOn w:val="Heading1"/>
    <w:link w:val="Style2Char"/>
    <w:autoRedefine/>
    <w:uiPriority w:val="4"/>
    <w:qFormat/>
    <w:rsid w:val="00797A0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97A05"/>
    <w:rPr>
      <w:rFonts w:ascii="Calibri" w:eastAsiaTheme="majorEastAsia" w:hAnsi="Calibri" w:cstheme="majorBidi"/>
      <w:b/>
      <w:color w:val="FF0000"/>
      <w:sz w:val="28"/>
      <w:szCs w:val="28"/>
    </w:rPr>
  </w:style>
  <w:style w:type="paragraph" w:styleId="Revision">
    <w:name w:val="Revision"/>
    <w:hidden/>
    <w:uiPriority w:val="99"/>
    <w:semiHidden/>
    <w:rsid w:val="00797A05"/>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797A05"/>
    <w:rPr>
      <w:i/>
      <w:iCs/>
    </w:rPr>
  </w:style>
  <w:style w:type="character" w:styleId="UnresolvedMention">
    <w:name w:val="Unresolved Mention"/>
    <w:basedOn w:val="DefaultParagraphFont"/>
    <w:uiPriority w:val="99"/>
    <w:semiHidden/>
    <w:unhideWhenUsed/>
    <w:rsid w:val="00EA5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hyperlink" Target="https://www.statnews.com/2019/02/11/drug-patent-protection-one-done/)WWPP" TargetMode="External"/><Relationship Id="rId3" Type="http://schemas.openxmlformats.org/officeDocument/2006/relationships/settings" Target="settings.xml"/><Relationship Id="rId7" Type="http://schemas.openxmlformats.org/officeDocument/2006/relationships/hyperlink" Target="https://fas.org/sgp/crs/misc/R46221.pdf%202/11/2020" TargetMode="External"/><Relationship Id="rId12" Type="http://schemas.openxmlformats.org/officeDocument/2006/relationships/hyperlink" Target="https://link.springer.com/article/10.1007%2Fs40901-016-002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nabc.cals.cornell.edu/Publications/Reports/nabc_25/25_6_1_Redick.pdf" TargetMode="External"/><Relationship Id="rId5" Type="http://schemas.openxmlformats.org/officeDocument/2006/relationships/hyperlink" Target="https://www.ncbi.nlm.nih.gov/pmc/articles/PMC6446569/" TargetMode="External"/><Relationship Id="rId15" Type="http://schemas.openxmlformats.org/officeDocument/2006/relationships/theme" Target="theme/theme1.xml"/><Relationship Id="rId10" Type="http://schemas.openxmlformats.org/officeDocument/2006/relationships/hyperlink" Target="https://library.wur.nl/WebQuery/file/cogem/cogem_t4505194e_001.pdf" TargetMode="External"/><Relationship Id="rId4" Type="http://schemas.openxmlformats.org/officeDocument/2006/relationships/webSettings" Target="webSettings.xml"/><Relationship Id="rId9" Type="http://schemas.openxmlformats.org/officeDocument/2006/relationships/hyperlink" Target="https://onlinelibrary.wiley.com/doi/full/10.1111/1758-5899.12730)//w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261</TotalTime>
  <Pages>35</Pages>
  <Words>33987</Words>
  <Characters>193728</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Shah.Vivaan.s180559</dc:creator>
  <cp:keywords/>
  <dc:description/>
  <cp:lastModifiedBy>Shah.Vivaan.s180559</cp:lastModifiedBy>
  <cp:revision>5</cp:revision>
  <cp:lastPrinted>2021-10-23T17:32:00Z</cp:lastPrinted>
  <dcterms:created xsi:type="dcterms:W3CDTF">2021-10-17T15:02:00Z</dcterms:created>
  <dcterms:modified xsi:type="dcterms:W3CDTF">2021-10-23T18:29:00Z</dcterms:modified>
</cp:coreProperties>
</file>