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3DCB" w14:textId="27AD4625" w:rsidR="007F7180" w:rsidRPr="005507A6" w:rsidRDefault="007F7180" w:rsidP="005507A6">
      <w:pPr>
        <w:pStyle w:val="Heading3"/>
        <w:rPr>
          <w:rStyle w:val="Style13ptBold"/>
          <w:b/>
          <w:bCs w:val="0"/>
          <w:sz w:val="32"/>
          <w:u w:val="single"/>
        </w:rPr>
      </w:pPr>
      <w:r w:rsidRPr="005507A6">
        <w:rPr>
          <w:rStyle w:val="Style13ptBold"/>
          <w:b/>
          <w:bCs w:val="0"/>
          <w:sz w:val="32"/>
          <w:u w:val="single"/>
        </w:rPr>
        <w:t>T – Unconditional</w:t>
      </w:r>
    </w:p>
    <w:p w14:paraId="3D68D468"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 xml:space="preserve">Interpretation: Unconditional means not conditional or limited. – to clarify, the affirmative must defend the right of all workers to strike at any time. </w:t>
      </w:r>
    </w:p>
    <w:p w14:paraId="79A960E3" w14:textId="77777777" w:rsidR="007F7180" w:rsidRPr="003A6BCC" w:rsidRDefault="007F7180" w:rsidP="007F7180">
      <w:pPr>
        <w:pStyle w:val="Heading4"/>
        <w:rPr>
          <w:rFonts w:asciiTheme="minorHAnsi" w:eastAsiaTheme="minorEastAsia" w:hAnsiTheme="minorHAnsi" w:cstheme="minorHAnsi"/>
          <w:b w:val="0"/>
          <w:bCs/>
          <w:sz w:val="22"/>
          <w:szCs w:val="24"/>
        </w:rPr>
      </w:pPr>
      <w:r w:rsidRPr="003A6BCC">
        <w:rPr>
          <w:rFonts w:asciiTheme="minorHAnsi" w:hAnsiTheme="minorHAnsi" w:cstheme="minorHAnsi"/>
        </w:rPr>
        <w:t>Merriam Webster</w:t>
      </w:r>
      <w:r w:rsidRPr="003A6BCC">
        <w:rPr>
          <w:rFonts w:asciiTheme="minorHAnsi" w:eastAsiaTheme="minorEastAsia" w:hAnsiTheme="minorHAnsi" w:cstheme="minorHAnsi"/>
          <w:b w:val="0"/>
          <w:sz w:val="22"/>
          <w:szCs w:val="24"/>
        </w:rPr>
        <w:t xml:space="preserve"> (</w:t>
      </w:r>
      <w:hyperlink r:id="rId6" w:history="1">
        <w:r w:rsidRPr="003A6BCC">
          <w:rPr>
            <w:rStyle w:val="Hyperlink"/>
            <w:rFonts w:asciiTheme="minorHAnsi" w:eastAsiaTheme="minorEastAsia" w:hAnsiTheme="minorHAnsi" w:cstheme="minorHAnsi"/>
            <w:b w:val="0"/>
            <w:sz w:val="22"/>
            <w:szCs w:val="24"/>
          </w:rPr>
          <w:t>https://www.merriam-webster.com/dictionary/unconditional)//ww</w:t>
        </w:r>
      </w:hyperlink>
      <w:r w:rsidRPr="003A6BCC">
        <w:rPr>
          <w:rFonts w:asciiTheme="minorHAnsi" w:eastAsiaTheme="minorEastAsia" w:hAnsiTheme="minorHAnsi" w:cstheme="minorHAnsi"/>
          <w:b w:val="0"/>
          <w:sz w:val="22"/>
          <w:szCs w:val="24"/>
        </w:rPr>
        <w:t xml:space="preserve"> </w:t>
      </w:r>
      <w:proofErr w:type="spellStart"/>
      <w:r w:rsidRPr="003A6BCC">
        <w:rPr>
          <w:rFonts w:asciiTheme="minorHAnsi" w:eastAsiaTheme="minorEastAsia" w:hAnsiTheme="minorHAnsi" w:cstheme="minorHAnsi"/>
          <w:b w:val="0"/>
          <w:sz w:val="22"/>
          <w:szCs w:val="24"/>
        </w:rPr>
        <w:t>pbj</w:t>
      </w:r>
      <w:proofErr w:type="spellEnd"/>
    </w:p>
    <w:p w14:paraId="71F6CCC3" w14:textId="77777777" w:rsidR="007F7180" w:rsidRPr="003A6BCC" w:rsidRDefault="007F7180" w:rsidP="007F7180">
      <w:pPr>
        <w:rPr>
          <w:rStyle w:val="Emphasis"/>
          <w:rFonts w:asciiTheme="minorHAnsi" w:hAnsiTheme="minorHAnsi" w:cstheme="minorHAnsi"/>
        </w:rPr>
      </w:pPr>
      <w:r w:rsidRPr="003A6BCC">
        <w:rPr>
          <w:rStyle w:val="Emphasis"/>
          <w:rFonts w:asciiTheme="minorHAnsi" w:hAnsiTheme="minorHAnsi" w:cstheme="minorHAnsi"/>
        </w:rPr>
        <w:t>not conditional or limited</w:t>
      </w:r>
    </w:p>
    <w:p w14:paraId="241A4F0D" w14:textId="14E724B2"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 xml:space="preserve">Violation: they don’t because they defend </w:t>
      </w:r>
      <w:r w:rsidR="003A6BCC">
        <w:rPr>
          <w:rFonts w:asciiTheme="minorHAnsi" w:hAnsiTheme="minorHAnsi" w:cstheme="minorHAnsi"/>
        </w:rPr>
        <w:t>only teacher’s unions which isn’t all workers – means it’s limited</w:t>
      </w:r>
    </w:p>
    <w:p w14:paraId="20576317"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Standards:</w:t>
      </w:r>
    </w:p>
    <w:p w14:paraId="53813A21" w14:textId="77777777" w:rsidR="007F7180" w:rsidRPr="003A6BCC" w:rsidRDefault="007F7180" w:rsidP="007F7180">
      <w:pPr>
        <w:pStyle w:val="Heading4"/>
        <w:rPr>
          <w:rFonts w:asciiTheme="minorHAnsi" w:hAnsiTheme="minorHAnsi" w:cstheme="minorHAnsi"/>
          <w:color w:val="000000" w:themeColor="text1"/>
        </w:rPr>
      </w:pPr>
      <w:r w:rsidRPr="003A6BCC">
        <w:rPr>
          <w:rFonts w:asciiTheme="minorHAnsi" w:hAnsiTheme="minorHAnsi" w:cstheme="minorHAnsi"/>
        </w:rPr>
        <w:t xml:space="preserve">[1] Limits – allows an </w:t>
      </w:r>
      <w:proofErr w:type="spellStart"/>
      <w:r w:rsidRPr="003A6BCC">
        <w:rPr>
          <w:rFonts w:asciiTheme="minorHAnsi" w:hAnsiTheme="minorHAnsi" w:cstheme="minorHAnsi"/>
        </w:rPr>
        <w:t>aff</w:t>
      </w:r>
      <w:proofErr w:type="spellEnd"/>
      <w:r w:rsidRPr="003A6BCC">
        <w:rPr>
          <w:rFonts w:asciiTheme="minorHAnsi" w:hAnsiTheme="minorHAnsi" w:cstheme="minorHAnsi"/>
        </w:rPr>
        <w:t xml:space="preserve"> infinite permutations of arbitrary conditions like no striking for medical workers, not if it causes harm, or only for a certain duration. </w:t>
      </w:r>
      <w:r w:rsidRPr="003A6BCC">
        <w:rPr>
          <w:rFonts w:asciiTheme="minorHAnsi" w:hAnsiTheme="minorHAnsi" w:cstheme="minorHAnsi"/>
          <w:color w:val="000000" w:themeColor="text1"/>
        </w:rPr>
        <w:t xml:space="preserve">Explosion of </w:t>
      </w:r>
      <w:proofErr w:type="spellStart"/>
      <w:r w:rsidRPr="003A6BCC">
        <w:rPr>
          <w:rFonts w:asciiTheme="minorHAnsi" w:hAnsiTheme="minorHAnsi" w:cstheme="minorHAnsi"/>
          <w:color w:val="000000" w:themeColor="text1"/>
        </w:rPr>
        <w:t>aff</w:t>
      </w:r>
      <w:proofErr w:type="spellEnd"/>
      <w:r w:rsidRPr="003A6BCC">
        <w:rPr>
          <w:rFonts w:asciiTheme="minorHAnsi" w:hAnsiTheme="minorHAnsi" w:cstheme="minorHAnsi"/>
          <w:color w:val="000000" w:themeColor="text1"/>
        </w:rPr>
        <w:t xml:space="preserve"> ground makes neg prep burden impossible, either killing neg ground or forcing the neg to read generics that barely link, always letting </w:t>
      </w:r>
      <w:proofErr w:type="spellStart"/>
      <w:r w:rsidRPr="003A6BCC">
        <w:rPr>
          <w:rFonts w:asciiTheme="minorHAnsi" w:hAnsiTheme="minorHAnsi" w:cstheme="minorHAnsi"/>
          <w:color w:val="000000" w:themeColor="text1"/>
        </w:rPr>
        <w:t>aff</w:t>
      </w:r>
      <w:proofErr w:type="spellEnd"/>
      <w:r w:rsidRPr="003A6BCC">
        <w:rPr>
          <w:rFonts w:asciiTheme="minorHAnsi" w:hAnsiTheme="minorHAnsi" w:cstheme="minorHAnsi"/>
          <w:color w:val="000000" w:themeColor="text1"/>
        </w:rPr>
        <w:t xml:space="preserve"> win. Force the 1AR to read a definition card with a clear list of when </w:t>
      </w:r>
      <w:proofErr w:type="spellStart"/>
      <w:r w:rsidRPr="003A6BCC">
        <w:rPr>
          <w:rFonts w:asciiTheme="minorHAnsi" w:hAnsiTheme="minorHAnsi" w:cstheme="minorHAnsi"/>
          <w:color w:val="000000" w:themeColor="text1"/>
        </w:rPr>
        <w:t>its</w:t>
      </w:r>
      <w:proofErr w:type="spellEnd"/>
      <w:r w:rsidRPr="003A6BCC">
        <w:rPr>
          <w:rFonts w:asciiTheme="minorHAnsi" w:hAnsiTheme="minorHAnsi" w:cstheme="minorHAnsi"/>
          <w:color w:val="000000" w:themeColor="text1"/>
        </w:rPr>
        <w:t xml:space="preserve"> okay to put conditions and what they are – otherwise, its arbitrary and you should </w:t>
      </w:r>
      <w:r w:rsidRPr="003A6BCC">
        <w:rPr>
          <w:rFonts w:asciiTheme="minorHAnsi" w:hAnsiTheme="minorHAnsi" w:cstheme="minorHAnsi"/>
          <w:color w:val="000000" w:themeColor="text1"/>
          <w:u w:val="single"/>
        </w:rPr>
        <w:t>vote neg</w:t>
      </w:r>
      <w:r w:rsidRPr="003A6BCC">
        <w:rPr>
          <w:rFonts w:asciiTheme="minorHAnsi" w:hAnsiTheme="minorHAnsi" w:cstheme="minorHAnsi"/>
          <w:color w:val="000000" w:themeColor="text1"/>
        </w:rPr>
        <w:t xml:space="preserve"> since they can’t put a clear limit on the topic. Our </w:t>
      </w:r>
      <w:proofErr w:type="spellStart"/>
      <w:r w:rsidRPr="003A6BCC">
        <w:rPr>
          <w:rFonts w:asciiTheme="minorHAnsi" w:hAnsiTheme="minorHAnsi" w:cstheme="minorHAnsi"/>
          <w:color w:val="000000" w:themeColor="text1"/>
        </w:rPr>
        <w:t>interp</w:t>
      </w:r>
      <w:proofErr w:type="spellEnd"/>
      <w:r w:rsidRPr="003A6BCC">
        <w:rPr>
          <w:rFonts w:asciiTheme="minorHAnsi" w:hAnsiTheme="minorHAnsi" w:cstheme="minorHAnsi"/>
          <w:color w:val="000000" w:themeColor="text1"/>
        </w:rPr>
        <w:t xml:space="preserve"> solves – it establishes a </w:t>
      </w:r>
      <w:r w:rsidRPr="003A6BCC">
        <w:rPr>
          <w:rFonts w:asciiTheme="minorHAnsi" w:hAnsiTheme="minorHAnsi" w:cstheme="minorHAnsi"/>
          <w:color w:val="000000" w:themeColor="text1"/>
          <w:u w:val="single"/>
        </w:rPr>
        <w:t>clear bright-line</w:t>
      </w:r>
      <w:r w:rsidRPr="003A6BCC">
        <w:rPr>
          <w:rFonts w:asciiTheme="minorHAnsi" w:hAnsiTheme="minorHAnsi" w:cstheme="minorHAnsi"/>
          <w:color w:val="000000" w:themeColor="text1"/>
        </w:rPr>
        <w:t xml:space="preserve"> for that gives the neg a chance to </w:t>
      </w:r>
      <w:r w:rsidRPr="003A6BCC">
        <w:rPr>
          <w:rFonts w:asciiTheme="minorHAnsi" w:hAnsiTheme="minorHAnsi" w:cstheme="minorHAnsi"/>
          <w:color w:val="000000" w:themeColor="text1"/>
          <w:u w:val="single"/>
        </w:rPr>
        <w:t>predict and prepare</w:t>
      </w:r>
      <w:r w:rsidRPr="003A6BCC">
        <w:rPr>
          <w:rFonts w:asciiTheme="minorHAnsi" w:hAnsiTheme="minorHAnsi" w:cstheme="minorHAnsi"/>
          <w:color w:val="000000" w:themeColor="text1"/>
        </w:rPr>
        <w:t xml:space="preserve"> for every </w:t>
      </w:r>
      <w:proofErr w:type="spellStart"/>
      <w:r w:rsidRPr="003A6BCC">
        <w:rPr>
          <w:rFonts w:asciiTheme="minorHAnsi" w:hAnsiTheme="minorHAnsi" w:cstheme="minorHAnsi"/>
          <w:color w:val="000000" w:themeColor="text1"/>
        </w:rPr>
        <w:t>aff</w:t>
      </w:r>
      <w:proofErr w:type="spellEnd"/>
      <w:r w:rsidRPr="003A6BCC">
        <w:rPr>
          <w:rFonts w:asciiTheme="minorHAnsi" w:hAnsiTheme="minorHAnsi" w:cstheme="minorHAnsi"/>
          <w:color w:val="000000" w:themeColor="text1"/>
        </w:rPr>
        <w:t xml:space="preserve"> ahead of time. </w:t>
      </w:r>
    </w:p>
    <w:p w14:paraId="1F9FD67D" w14:textId="05BF16EB" w:rsidR="007F7180" w:rsidRPr="003A6BCC" w:rsidRDefault="007F7180" w:rsidP="007F7180">
      <w:pPr>
        <w:pStyle w:val="Heading4"/>
        <w:rPr>
          <w:rFonts w:asciiTheme="minorHAnsi" w:hAnsiTheme="minorHAnsi" w:cstheme="minorHAnsi"/>
        </w:rPr>
      </w:pPr>
      <w:r w:rsidRPr="003A6BCC">
        <w:rPr>
          <w:rFonts w:asciiTheme="minorHAnsi" w:hAnsiTheme="minorHAnsi" w:cstheme="minorHAnsi"/>
          <w:color w:val="000000" w:themeColor="text1"/>
        </w:rPr>
        <w:t xml:space="preserve">[2] </w:t>
      </w:r>
      <w:r w:rsidRPr="003A6BCC">
        <w:rPr>
          <w:rFonts w:asciiTheme="minorHAnsi" w:hAnsiTheme="minorHAnsi" w:cstheme="minorHAnsi"/>
        </w:rPr>
        <w:t xml:space="preserve">Precision – not defending the text of the resolution justifies the affirmative doing away with random words in the resolution which a] means they’re not within the topic which is a voter for jurisdiction since </w:t>
      </w:r>
      <w:r w:rsidR="00F453B0">
        <w:rPr>
          <w:rFonts w:asciiTheme="minorHAnsi" w:hAnsiTheme="minorHAnsi" w:cstheme="minorHAnsi"/>
        </w:rPr>
        <w:t>you have an obligation to affirm the resolution – they don’t affirm</w:t>
      </w:r>
      <w:r w:rsidRPr="003A6BCC">
        <w:rPr>
          <w:rFonts w:asciiTheme="minorHAnsi" w:hAnsiTheme="minorHAnsi" w:cstheme="minorHAnsi"/>
        </w:rPr>
        <w:t>, b] they’re unpredictable and impossible to engage in so we always lose</w:t>
      </w:r>
    </w:p>
    <w:p w14:paraId="51F42C5C" w14:textId="47089D11"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[3] Ground – kills neg ground since they can pre-empt all neg strategy which makes all condition PICs not competitive and kills all links to the DA since they’ll just condition it like the Health Workers DA, destroys engagement and advocacy skills</w:t>
      </w:r>
      <w:r w:rsidR="005507A6">
        <w:rPr>
          <w:rFonts w:asciiTheme="minorHAnsi" w:hAnsiTheme="minorHAnsi" w:cstheme="minorHAnsi"/>
        </w:rPr>
        <w:t xml:space="preserve">. Evaluate the debate after the 1NC – k2 reciprocity because we both have 1 speech which is most quantifiable – reciprocity outweighs </w:t>
      </w:r>
      <w:proofErr w:type="spellStart"/>
      <w:r w:rsidR="005507A6">
        <w:rPr>
          <w:rFonts w:asciiTheme="minorHAnsi" w:hAnsiTheme="minorHAnsi" w:cstheme="minorHAnsi"/>
        </w:rPr>
        <w:t>bc</w:t>
      </w:r>
      <w:proofErr w:type="spellEnd"/>
      <w:r w:rsidR="005507A6">
        <w:rPr>
          <w:rFonts w:asciiTheme="minorHAnsi" w:hAnsiTheme="minorHAnsi" w:cstheme="minorHAnsi"/>
        </w:rPr>
        <w:t xml:space="preserve"> it’s the litmus test for fairness.</w:t>
      </w:r>
    </w:p>
    <w:p w14:paraId="1F56B30B" w14:textId="77777777" w:rsidR="007F7180" w:rsidRPr="003A6BCC" w:rsidRDefault="007F7180" w:rsidP="007F7180">
      <w:pPr>
        <w:rPr>
          <w:rFonts w:asciiTheme="minorHAnsi" w:hAnsiTheme="minorHAnsi" w:cstheme="minorHAnsi"/>
        </w:rPr>
      </w:pPr>
    </w:p>
    <w:p w14:paraId="5C1F7CDE" w14:textId="77777777" w:rsidR="007F7180" w:rsidRPr="003A6BCC" w:rsidRDefault="007F7180" w:rsidP="007F7180">
      <w:pPr>
        <w:pStyle w:val="Heading4"/>
        <w:rPr>
          <w:rFonts w:asciiTheme="minorHAnsi" w:hAnsiTheme="minorHAnsi" w:cstheme="minorHAnsi"/>
          <w:u w:val="single"/>
        </w:rPr>
      </w:pPr>
      <w:r w:rsidRPr="003A6BCC">
        <w:rPr>
          <w:rFonts w:asciiTheme="minorHAnsi" w:hAnsiTheme="minorHAnsi" w:cstheme="minorHAnsi"/>
          <w:u w:val="single"/>
        </w:rPr>
        <w:t xml:space="preserve">Drop the Debater – </w:t>
      </w:r>
    </w:p>
    <w:p w14:paraId="3F06429D"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 xml:space="preserve">[1] sets a precedent that debaters </w:t>
      </w:r>
      <w:proofErr w:type="spellStart"/>
      <w:proofErr w:type="gramStart"/>
      <w:r w:rsidRPr="003A6BCC">
        <w:rPr>
          <w:rFonts w:asciiTheme="minorHAnsi" w:hAnsiTheme="minorHAnsi" w:cstheme="minorHAnsi"/>
        </w:rPr>
        <w:t>wont</w:t>
      </w:r>
      <w:proofErr w:type="spellEnd"/>
      <w:proofErr w:type="gramEnd"/>
      <w:r w:rsidRPr="003A6BCC">
        <w:rPr>
          <w:rFonts w:asciiTheme="minorHAnsi" w:hAnsiTheme="minorHAnsi" w:cstheme="minorHAnsi"/>
        </w:rPr>
        <w:t xml:space="preserve"> be abusive </w:t>
      </w:r>
    </w:p>
    <w:p w14:paraId="6E366570"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 xml:space="preserve">[2] DTA is the same since you drop the </w:t>
      </w:r>
      <w:proofErr w:type="spellStart"/>
      <w:r w:rsidRPr="003A6BCC">
        <w:rPr>
          <w:rFonts w:asciiTheme="minorHAnsi" w:hAnsiTheme="minorHAnsi" w:cstheme="minorHAnsi"/>
        </w:rPr>
        <w:t>aff</w:t>
      </w:r>
      <w:proofErr w:type="spellEnd"/>
    </w:p>
    <w:p w14:paraId="37DE62D0" w14:textId="77777777" w:rsidR="007F7180" w:rsidRPr="003A6BCC" w:rsidRDefault="007F7180" w:rsidP="007F7180">
      <w:pPr>
        <w:rPr>
          <w:rFonts w:asciiTheme="minorHAnsi" w:hAnsiTheme="minorHAnsi" w:cstheme="minorHAnsi"/>
        </w:rPr>
      </w:pPr>
    </w:p>
    <w:p w14:paraId="69819968" w14:textId="77777777" w:rsidR="007F7180" w:rsidRPr="003A6BCC" w:rsidRDefault="007F7180" w:rsidP="007F7180">
      <w:pPr>
        <w:pStyle w:val="Heading4"/>
        <w:rPr>
          <w:rFonts w:asciiTheme="minorHAnsi" w:hAnsiTheme="minorHAnsi" w:cstheme="minorHAnsi"/>
          <w:u w:val="single"/>
        </w:rPr>
      </w:pPr>
      <w:r w:rsidRPr="003A6BCC">
        <w:rPr>
          <w:rFonts w:asciiTheme="minorHAnsi" w:hAnsiTheme="minorHAnsi" w:cstheme="minorHAnsi"/>
          <w:u w:val="single"/>
        </w:rPr>
        <w:t>Voters:</w:t>
      </w:r>
    </w:p>
    <w:p w14:paraId="2BE70E70"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[1] Fairness – constitutive to the judge to decide the better debater, only fairness is in your jurisdiction because it skews decision making</w:t>
      </w:r>
    </w:p>
    <w:p w14:paraId="5A21A87E"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[2] Education – the only portable education from debate that we care about</w:t>
      </w:r>
    </w:p>
    <w:p w14:paraId="5849C064" w14:textId="77777777" w:rsidR="007F7180" w:rsidRPr="003A6BCC" w:rsidRDefault="007F7180" w:rsidP="007F7180">
      <w:pPr>
        <w:rPr>
          <w:rFonts w:asciiTheme="minorHAnsi" w:hAnsiTheme="minorHAnsi" w:cstheme="minorHAnsi"/>
        </w:rPr>
      </w:pPr>
    </w:p>
    <w:p w14:paraId="20669545" w14:textId="77777777" w:rsidR="007F7180" w:rsidRPr="003A6BCC" w:rsidRDefault="007F7180" w:rsidP="007F7180">
      <w:pPr>
        <w:pStyle w:val="Heading4"/>
        <w:rPr>
          <w:rFonts w:asciiTheme="minorHAnsi" w:hAnsiTheme="minorHAnsi" w:cstheme="minorHAnsi"/>
          <w:u w:val="single"/>
        </w:rPr>
      </w:pPr>
      <w:r w:rsidRPr="003A6BCC">
        <w:rPr>
          <w:rFonts w:asciiTheme="minorHAnsi" w:hAnsiTheme="minorHAnsi" w:cstheme="minorHAnsi"/>
          <w:u w:val="single"/>
        </w:rPr>
        <w:t xml:space="preserve">Competing </w:t>
      </w:r>
      <w:proofErr w:type="spellStart"/>
      <w:r w:rsidRPr="003A6BCC">
        <w:rPr>
          <w:rFonts w:asciiTheme="minorHAnsi" w:hAnsiTheme="minorHAnsi" w:cstheme="minorHAnsi"/>
          <w:u w:val="single"/>
        </w:rPr>
        <w:t>Interps</w:t>
      </w:r>
      <w:proofErr w:type="spellEnd"/>
      <w:r w:rsidRPr="003A6BCC">
        <w:rPr>
          <w:rFonts w:asciiTheme="minorHAnsi" w:hAnsiTheme="minorHAnsi" w:cstheme="minorHAnsi"/>
          <w:u w:val="single"/>
        </w:rPr>
        <w:t>:</w:t>
      </w:r>
    </w:p>
    <w:p w14:paraId="1A7942D9"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 xml:space="preserve">[1] reasonability on t is incoherent: you’re either topical or you’re not – it’s impossible to be 77% topical, links to all </w:t>
      </w:r>
      <w:proofErr w:type="gramStart"/>
      <w:r w:rsidRPr="003A6BCC">
        <w:rPr>
          <w:rFonts w:asciiTheme="minorHAnsi" w:hAnsiTheme="minorHAnsi" w:cstheme="minorHAnsi"/>
        </w:rPr>
        <w:t>limits</w:t>
      </w:r>
      <w:proofErr w:type="gramEnd"/>
      <w:r w:rsidRPr="003A6BCC">
        <w:rPr>
          <w:rFonts w:asciiTheme="minorHAnsi" w:hAnsiTheme="minorHAnsi" w:cstheme="minorHAnsi"/>
        </w:rPr>
        <w:t xml:space="preserve"> offense</w:t>
      </w:r>
    </w:p>
    <w:p w14:paraId="39063CF3"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 xml:space="preserve">[2] functionally the same as reasonability – we debate over a specified </w:t>
      </w:r>
      <w:proofErr w:type="spellStart"/>
      <w:r w:rsidRPr="003A6BCC">
        <w:rPr>
          <w:rFonts w:asciiTheme="minorHAnsi" w:hAnsiTheme="minorHAnsi" w:cstheme="minorHAnsi"/>
        </w:rPr>
        <w:t>briteline</w:t>
      </w:r>
      <w:proofErr w:type="spellEnd"/>
      <w:r w:rsidRPr="003A6BCC">
        <w:rPr>
          <w:rFonts w:asciiTheme="minorHAnsi" w:hAnsiTheme="minorHAnsi" w:cstheme="minorHAnsi"/>
        </w:rPr>
        <w:t xml:space="preserve"> which is a counter </w:t>
      </w:r>
      <w:proofErr w:type="spellStart"/>
      <w:r w:rsidRPr="003A6BCC">
        <w:rPr>
          <w:rFonts w:asciiTheme="minorHAnsi" w:hAnsiTheme="minorHAnsi" w:cstheme="minorHAnsi"/>
        </w:rPr>
        <w:t>interp</w:t>
      </w:r>
      <w:proofErr w:type="spellEnd"/>
      <w:r w:rsidRPr="003A6BCC">
        <w:rPr>
          <w:rFonts w:asciiTheme="minorHAnsi" w:hAnsiTheme="minorHAnsi" w:cstheme="minorHAnsi"/>
        </w:rPr>
        <w:t xml:space="preserve"> </w:t>
      </w:r>
    </w:p>
    <w:p w14:paraId="3F5D0002"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 xml:space="preserve">[3] judge intervention – judge </w:t>
      </w:r>
      <w:proofErr w:type="gramStart"/>
      <w:r w:rsidRPr="003A6BCC">
        <w:rPr>
          <w:rFonts w:asciiTheme="minorHAnsi" w:hAnsiTheme="minorHAnsi" w:cstheme="minorHAnsi"/>
        </w:rPr>
        <w:t>has to</w:t>
      </w:r>
      <w:proofErr w:type="gramEnd"/>
      <w:r w:rsidRPr="003A6BCC">
        <w:rPr>
          <w:rFonts w:asciiTheme="minorHAnsi" w:hAnsiTheme="minorHAnsi" w:cstheme="minorHAnsi"/>
        </w:rPr>
        <w:t xml:space="preserve"> intervene on what’s reasonable, creates a race to the bottom where debaters exploit judge tolerance for questionable argumentation.</w:t>
      </w:r>
    </w:p>
    <w:p w14:paraId="6DD61C5F" w14:textId="77777777" w:rsidR="007F7180" w:rsidRPr="003A6BCC" w:rsidRDefault="007F7180" w:rsidP="007F7180">
      <w:pPr>
        <w:rPr>
          <w:rFonts w:asciiTheme="minorHAnsi" w:hAnsiTheme="minorHAnsi" w:cstheme="minorHAnsi"/>
        </w:rPr>
      </w:pPr>
    </w:p>
    <w:p w14:paraId="4A0B6BF0" w14:textId="1CCE5C1D" w:rsidR="007F7180" w:rsidRPr="003A6BCC" w:rsidRDefault="007F7180" w:rsidP="007F7180">
      <w:pPr>
        <w:pStyle w:val="Heading4"/>
        <w:rPr>
          <w:rFonts w:asciiTheme="minorHAnsi" w:hAnsiTheme="minorHAnsi" w:cstheme="minorHAnsi"/>
          <w:u w:val="single"/>
        </w:rPr>
      </w:pPr>
      <w:r w:rsidRPr="003A6BCC">
        <w:rPr>
          <w:rFonts w:asciiTheme="minorHAnsi" w:hAnsiTheme="minorHAnsi" w:cstheme="minorHAnsi"/>
          <w:u w:val="single"/>
        </w:rPr>
        <w:t>No RVIs</w:t>
      </w:r>
      <w:r w:rsidR="00AA14F2">
        <w:rPr>
          <w:rFonts w:asciiTheme="minorHAnsi" w:hAnsiTheme="minorHAnsi" w:cstheme="minorHAnsi"/>
          <w:u w:val="single"/>
        </w:rPr>
        <w:t xml:space="preserve"> if I read 2 or less shells</w:t>
      </w:r>
    </w:p>
    <w:p w14:paraId="3338A0BE"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[1] illogical for you to get offense just for being fair – it’s the 1ac’s burden</w:t>
      </w:r>
    </w:p>
    <w:p w14:paraId="1E7B689A" w14:textId="77777777" w:rsidR="007F7180" w:rsidRPr="003A6BCC" w:rsidRDefault="007F7180" w:rsidP="007F7180">
      <w:pPr>
        <w:pStyle w:val="Heading4"/>
        <w:rPr>
          <w:rFonts w:asciiTheme="minorHAnsi" w:hAnsiTheme="minorHAnsi" w:cstheme="minorHAnsi"/>
        </w:rPr>
      </w:pPr>
      <w:r w:rsidRPr="003A6BCC">
        <w:rPr>
          <w:rFonts w:asciiTheme="minorHAnsi" w:hAnsiTheme="minorHAnsi" w:cstheme="minorHAnsi"/>
        </w:rPr>
        <w:t xml:space="preserve">[2] baiting - </w:t>
      </w:r>
      <w:proofErr w:type="spellStart"/>
      <w:r w:rsidRPr="003A6BCC">
        <w:rPr>
          <w:rFonts w:asciiTheme="minorHAnsi" w:hAnsiTheme="minorHAnsi" w:cstheme="minorHAnsi"/>
        </w:rPr>
        <w:t>rvi’s</w:t>
      </w:r>
      <w:proofErr w:type="spellEnd"/>
      <w:r w:rsidRPr="003A6BCC">
        <w:rPr>
          <w:rFonts w:asciiTheme="minorHAnsi" w:hAnsiTheme="minorHAnsi" w:cstheme="minorHAnsi"/>
        </w:rPr>
        <w:t xml:space="preserve"> incentivize debaters to read abusive positions to win off theory</w:t>
      </w:r>
    </w:p>
    <w:p w14:paraId="7F688BAC" w14:textId="7481612B" w:rsidR="007F7180" w:rsidRDefault="007F7180" w:rsidP="007F7180">
      <w:pPr>
        <w:pStyle w:val="Heading4"/>
        <w:rPr>
          <w:rFonts w:asciiTheme="minorHAnsi" w:hAnsiTheme="minorHAnsi" w:cstheme="minorHAnsi"/>
        </w:rPr>
      </w:pPr>
      <w:r w:rsidRPr="003A6BCC">
        <w:rPr>
          <w:rFonts w:asciiTheme="minorHAnsi" w:hAnsiTheme="minorHAnsi" w:cstheme="minorHAnsi"/>
        </w:rPr>
        <w:t>[3] discourages checking abuse since debaters will be afraid to lose on theory</w:t>
      </w:r>
    </w:p>
    <w:p w14:paraId="3823868F" w14:textId="77777777" w:rsidR="00AA14F2" w:rsidRPr="00217A72" w:rsidRDefault="00AA14F2" w:rsidP="00AA14F2">
      <w:pPr>
        <w:pStyle w:val="Heading3"/>
        <w:rPr>
          <w:rFonts w:cs="Calibri"/>
        </w:rPr>
      </w:pPr>
      <w:r w:rsidRPr="00217A72">
        <w:rPr>
          <w:rFonts w:cs="Calibri"/>
        </w:rPr>
        <w:t>Offense External to Framework Bad</w:t>
      </w:r>
    </w:p>
    <w:p w14:paraId="45EDEFA5" w14:textId="77777777" w:rsidR="00AA14F2" w:rsidRPr="00217A72" w:rsidRDefault="00AA14F2" w:rsidP="00AA14F2">
      <w:pPr>
        <w:rPr>
          <w:rStyle w:val="Style13ptBold"/>
        </w:rPr>
      </w:pPr>
      <w:r w:rsidRPr="00217A72">
        <w:rPr>
          <w:rStyle w:val="Style13ptBold"/>
        </w:rPr>
        <w:t>Interpretation: The 1AC may only read offense that links back to their framework</w:t>
      </w:r>
    </w:p>
    <w:p w14:paraId="540F62A9" w14:textId="77777777" w:rsidR="00AA14F2" w:rsidRPr="00217A72" w:rsidRDefault="00AA14F2" w:rsidP="00AA14F2">
      <w:pPr>
        <w:pStyle w:val="Heading4"/>
        <w:rPr>
          <w:rFonts w:cs="Calibri"/>
          <w:lang w:eastAsia="zh-CN"/>
        </w:rPr>
      </w:pPr>
      <w:r w:rsidRPr="00217A72">
        <w:rPr>
          <w:rFonts w:cs="Calibri"/>
          <w:lang w:eastAsia="zh-CN"/>
        </w:rPr>
        <w:t>Violation: _____</w:t>
      </w:r>
    </w:p>
    <w:p w14:paraId="6C801B94" w14:textId="77777777" w:rsidR="00AA14F2" w:rsidRDefault="00AA14F2" w:rsidP="00AA14F2">
      <w:pPr>
        <w:pStyle w:val="Heading4"/>
        <w:rPr>
          <w:rFonts w:cs="Calibri"/>
          <w:lang w:eastAsia="zh-CN"/>
        </w:rPr>
      </w:pPr>
      <w:r w:rsidRPr="00217A72">
        <w:rPr>
          <w:rFonts w:cs="Calibri"/>
          <w:lang w:eastAsia="zh-CN"/>
        </w:rPr>
        <w:t xml:space="preserve">Standards: </w:t>
      </w:r>
    </w:p>
    <w:p w14:paraId="6D48BF70" w14:textId="5044F1A5" w:rsidR="00AA14F2" w:rsidRDefault="00AA14F2" w:rsidP="00AA14F2">
      <w:pPr>
        <w:pStyle w:val="Heading4"/>
        <w:rPr>
          <w:rFonts w:cs="Calibri"/>
          <w:lang w:eastAsia="zh-CN"/>
        </w:rPr>
      </w:pPr>
      <w:r>
        <w:rPr>
          <w:rFonts w:cs="Calibri"/>
          <w:lang w:eastAsia="zh-CN"/>
        </w:rPr>
        <w:t xml:space="preserve">[1] </w:t>
      </w:r>
      <w:r w:rsidRPr="00217A72">
        <w:rPr>
          <w:rFonts w:cs="Calibri"/>
          <w:lang w:eastAsia="zh-CN"/>
        </w:rPr>
        <w:t xml:space="preserve">Strat skew—arbitrarily putting offense kills neg </w:t>
      </w:r>
      <w:proofErr w:type="spellStart"/>
      <w:r w:rsidRPr="00217A72">
        <w:rPr>
          <w:rFonts w:cs="Calibri"/>
          <w:lang w:eastAsia="zh-CN"/>
        </w:rPr>
        <w:t>strat</w:t>
      </w:r>
      <w:proofErr w:type="spellEnd"/>
      <w:r w:rsidRPr="00217A72">
        <w:rPr>
          <w:rFonts w:cs="Calibri"/>
          <w:lang w:eastAsia="zh-CN"/>
        </w:rPr>
        <w:t xml:space="preserve"> </w:t>
      </w:r>
      <w:proofErr w:type="spellStart"/>
      <w:r w:rsidRPr="00217A72">
        <w:rPr>
          <w:rFonts w:cs="Calibri"/>
          <w:lang w:eastAsia="zh-CN"/>
        </w:rPr>
        <w:t>bc</w:t>
      </w:r>
      <w:proofErr w:type="spellEnd"/>
      <w:r w:rsidRPr="00217A72">
        <w:rPr>
          <w:rFonts w:cs="Calibri"/>
          <w:lang w:eastAsia="zh-CN"/>
        </w:rPr>
        <w:t xml:space="preserve"> they can pre-empt neg strategy. Neg already needs a competing framework since there are infinite </w:t>
      </w:r>
      <w:proofErr w:type="spellStart"/>
      <w:r w:rsidRPr="00217A72">
        <w:rPr>
          <w:rFonts w:cs="Calibri"/>
          <w:lang w:eastAsia="zh-CN"/>
        </w:rPr>
        <w:t>affs</w:t>
      </w:r>
      <w:proofErr w:type="spellEnd"/>
      <w:r w:rsidRPr="00217A72">
        <w:rPr>
          <w:rFonts w:cs="Calibri"/>
          <w:lang w:eastAsia="zh-CN"/>
        </w:rPr>
        <w:t xml:space="preserve">, but theirs destroys </w:t>
      </w:r>
      <w:proofErr w:type="spellStart"/>
      <w:r w:rsidRPr="00217A72">
        <w:rPr>
          <w:rFonts w:cs="Calibri"/>
          <w:lang w:eastAsia="zh-CN"/>
        </w:rPr>
        <w:t>strat</w:t>
      </w:r>
      <w:proofErr w:type="spellEnd"/>
      <w:r w:rsidRPr="00217A72">
        <w:rPr>
          <w:rFonts w:cs="Calibri"/>
          <w:lang w:eastAsia="zh-CN"/>
        </w:rPr>
        <w:t xml:space="preserve"> </w:t>
      </w:r>
      <w:proofErr w:type="spellStart"/>
      <w:r w:rsidRPr="00217A72">
        <w:rPr>
          <w:rFonts w:cs="Calibri"/>
          <w:lang w:eastAsia="zh-CN"/>
        </w:rPr>
        <w:t>bc</w:t>
      </w:r>
      <w:proofErr w:type="spellEnd"/>
      <w:r w:rsidRPr="00217A72">
        <w:rPr>
          <w:rFonts w:cs="Calibri"/>
          <w:lang w:eastAsia="zh-CN"/>
        </w:rPr>
        <w:t xml:space="preserve"> neg already </w:t>
      </w:r>
      <w:proofErr w:type="gramStart"/>
      <w:r w:rsidRPr="00217A72">
        <w:rPr>
          <w:rFonts w:cs="Calibri"/>
          <w:lang w:eastAsia="zh-CN"/>
        </w:rPr>
        <w:t>has to</w:t>
      </w:r>
      <w:proofErr w:type="gramEnd"/>
      <w:r w:rsidRPr="00217A72">
        <w:rPr>
          <w:rFonts w:cs="Calibri"/>
          <w:lang w:eastAsia="zh-CN"/>
        </w:rPr>
        <w:t xml:space="preserve"> invest time on the framework debate and then can’t get to contention-level offense, conceding contention, so </w:t>
      </w:r>
      <w:proofErr w:type="spellStart"/>
      <w:r w:rsidRPr="00217A72">
        <w:rPr>
          <w:rFonts w:cs="Calibri"/>
          <w:lang w:eastAsia="zh-CN"/>
        </w:rPr>
        <w:t>aff</w:t>
      </w:r>
      <w:proofErr w:type="spellEnd"/>
      <w:r w:rsidRPr="00217A72">
        <w:rPr>
          <w:rFonts w:cs="Calibri"/>
          <w:lang w:eastAsia="zh-CN"/>
        </w:rPr>
        <w:t xml:space="preserve"> can just extend offense and win on strength of link</w:t>
      </w:r>
    </w:p>
    <w:p w14:paraId="2262F7A9" w14:textId="7FF72127" w:rsidR="00AA14F2" w:rsidRDefault="00AA14F2" w:rsidP="00AA14F2">
      <w:pPr>
        <w:pStyle w:val="Heading4"/>
      </w:pPr>
      <w:r>
        <w:t>[2</w:t>
      </w:r>
      <w:r>
        <w:t xml:space="preserve">] </w:t>
      </w:r>
      <w:r w:rsidRPr="00DE0C10">
        <w:rPr>
          <w:u w:val="single"/>
        </w:rPr>
        <w:t>Depth o/w Breadth</w:t>
      </w:r>
      <w:r>
        <w:t xml:space="preserve">- prevents the debate from being split over two issues </w:t>
      </w:r>
      <w:proofErr w:type="gramStart"/>
      <w:r>
        <w:t>i.e.</w:t>
      </w:r>
      <w:proofErr w:type="gramEnd"/>
      <w:r>
        <w:t xml:space="preserve"> t</w:t>
      </w:r>
      <w:r>
        <w:t xml:space="preserve">he Kant and util offense </w:t>
      </w:r>
      <w:r>
        <w:t>which outweighs since in depth testing is necessary to refine ideas while vague debates result in inept clash.</w:t>
      </w:r>
    </w:p>
    <w:p w14:paraId="05D6F433" w14:textId="77777777" w:rsidR="00AA14F2" w:rsidRPr="00AA14F2" w:rsidRDefault="00AA14F2" w:rsidP="00AA14F2">
      <w:pPr>
        <w:rPr>
          <w:lang w:eastAsia="zh-CN"/>
        </w:rPr>
      </w:pPr>
    </w:p>
    <w:p w14:paraId="78D1DAEA" w14:textId="779B4A6A" w:rsidR="00CE7954" w:rsidRDefault="00CE7954" w:rsidP="00CE7954">
      <w:pPr>
        <w:pStyle w:val="Heading3"/>
      </w:pPr>
      <w:r>
        <w:t>NC – Util</w:t>
      </w:r>
    </w:p>
    <w:p w14:paraId="4D9694FC" w14:textId="77777777" w:rsidR="00CE7954" w:rsidRPr="00D63964" w:rsidRDefault="00CE7954" w:rsidP="00CE7954">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 xml:space="preserve">I value morality. </w:t>
      </w:r>
    </w:p>
    <w:p w14:paraId="24DE6715" w14:textId="77777777" w:rsidR="00CE7954" w:rsidRPr="00D63964" w:rsidRDefault="00CE7954" w:rsidP="00CE7954">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The standard is minimizing material violence. [To clarify I defend utilitarianism].</w:t>
      </w:r>
    </w:p>
    <w:p w14:paraId="03255AD0" w14:textId="77777777" w:rsidR="00CE7954" w:rsidRPr="00D63964" w:rsidRDefault="00CE7954" w:rsidP="00CE7954">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[1] Personal identity reductionism is true – if the hemispheres of my brain were transplanted into 2 different people, neither would be me.</w:t>
      </w:r>
    </w:p>
    <w:p w14:paraId="4B198A4B" w14:textId="77777777" w:rsidR="00CE7954" w:rsidRPr="00D63964" w:rsidRDefault="00CE7954" w:rsidP="00CE7954">
      <w:pPr>
        <w:rPr>
          <w:rFonts w:asciiTheme="minorHAnsi" w:eastAsia="Cambria" w:hAnsiTheme="minorHAnsi" w:cstheme="minorHAnsi"/>
          <w:sz w:val="16"/>
          <w:szCs w:val="16"/>
        </w:rPr>
      </w:pPr>
      <w:r w:rsidRPr="00D63964">
        <w:rPr>
          <w:rFonts w:asciiTheme="minorHAnsi" w:eastAsia="Cambria" w:hAnsiTheme="minorHAnsi" w:cstheme="minorHAnsi"/>
          <w:b/>
          <w:sz w:val="26"/>
          <w:szCs w:val="26"/>
        </w:rPr>
        <w:t>Parfit 84.</w:t>
      </w:r>
      <w:r w:rsidRPr="00D63964">
        <w:rPr>
          <w:rFonts w:asciiTheme="minorHAnsi" w:eastAsia="Cambria" w:hAnsiTheme="minorHAnsi" w:cstheme="minorHAnsi"/>
          <w:sz w:val="16"/>
          <w:szCs w:val="16"/>
        </w:rPr>
        <w:t xml:space="preserve"> Derek Parfit 1984, “Reasons and Persons”, Oxford Paperbacks</w:t>
      </w:r>
    </w:p>
    <w:p w14:paraId="2DDB49F3" w14:textId="77777777" w:rsidR="00CE7954" w:rsidRPr="00D63964" w:rsidRDefault="00CE7954" w:rsidP="00CE7954">
      <w:pPr>
        <w:rPr>
          <w:rFonts w:asciiTheme="minorHAnsi" w:eastAsia="Cambria" w:hAnsiTheme="minorHAnsi" w:cstheme="minorHAnsi"/>
          <w:sz w:val="16"/>
          <w:szCs w:val="16"/>
        </w:rPr>
      </w:pPr>
      <w:r w:rsidRPr="00D63964">
        <w:rPr>
          <w:rFonts w:asciiTheme="minorHAnsi" w:eastAsia="Cambria" w:hAnsiTheme="minorHAnsi" w:cstheme="minorHAnsi"/>
          <w:sz w:val="16"/>
          <w:szCs w:val="16"/>
        </w:rPr>
        <w:t xml:space="preserve">It is in fact true that </w:t>
      </w:r>
      <w:r w:rsidRPr="00D63964">
        <w:rPr>
          <w:rFonts w:asciiTheme="minorHAnsi" w:eastAsia="Cambria" w:hAnsiTheme="minorHAnsi" w:cstheme="minorHAnsi"/>
          <w:u w:val="single"/>
        </w:rPr>
        <w:t>one hemisphere is enough. There are many people who have survived, when a stroke or injury puts out of action one of their hemispheres</w:t>
      </w:r>
      <w:r w:rsidRPr="00D63964">
        <w:rPr>
          <w:rFonts w:asciiTheme="minorHAnsi" w:eastAsia="Cambria" w:hAnsiTheme="minorHAnsi" w:cstheme="minorHAnsi"/>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D63964">
        <w:rPr>
          <w:rFonts w:asciiTheme="minorHAnsi" w:eastAsia="Cambria" w:hAnsiTheme="minorHAnsi" w:cstheme="minorHAnsi"/>
          <w:sz w:val="16"/>
          <w:szCs w:val="16"/>
        </w:rPr>
        <w:t>learning.</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I shall now combine these last two claims. </w:t>
      </w:r>
      <w:r w:rsidRPr="00D63964">
        <w:rPr>
          <w:rFonts w:asciiTheme="minorHAnsi" w:eastAsia="Cambria" w:hAnsiTheme="minorHAnsi" w:cstheme="minorHAnsi"/>
          <w:u w:val="single"/>
        </w:rPr>
        <w:t xml:space="preserve">I would survive if my brain was successfully transplanted into my twin's body. And </w:t>
      </w:r>
      <w:r w:rsidRPr="00D63964">
        <w:rPr>
          <w:rFonts w:asciiTheme="minorHAnsi" w:eastAsia="Cambria" w:hAnsiTheme="minorHAnsi" w:cstheme="minorHAnsi"/>
          <w:highlight w:val="cyan"/>
          <w:u w:val="single"/>
        </w:rPr>
        <w:t>I could survive with only half my brain</w:t>
      </w:r>
      <w:r w:rsidRPr="00D63964">
        <w:rPr>
          <w:rFonts w:asciiTheme="minorHAnsi" w:eastAsia="Cambria" w:hAnsiTheme="minorHAnsi" w:cstheme="minorHAnsi"/>
          <w:u w:val="single"/>
        </w:rPr>
        <w:t>, the other half having been destroyed</w:t>
      </w:r>
      <w:r w:rsidRPr="00D63964">
        <w:rPr>
          <w:rFonts w:asciiTheme="minorHAnsi" w:eastAsia="Cambria" w:hAnsiTheme="minorHAnsi" w:cstheme="minorHAnsi"/>
          <w:sz w:val="16"/>
          <w:szCs w:val="16"/>
        </w:rPr>
        <w:t xml:space="preserve">. Given these two facts, it seems clear that I would survive if half my brain was successfully transplanted into my twin's body, and the other half was </w:t>
      </w:r>
      <w:proofErr w:type="gramStart"/>
      <w:r w:rsidRPr="00D63964">
        <w:rPr>
          <w:rFonts w:asciiTheme="minorHAnsi" w:eastAsia="Cambria" w:hAnsiTheme="minorHAnsi" w:cstheme="minorHAnsi"/>
          <w:sz w:val="16"/>
          <w:szCs w:val="16"/>
        </w:rPr>
        <w:t>destroyed.</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What if the other half was not destroyed? This is the case that Wiggins described: that in which a person, like an amoeba, divides.40 To simplify the case, I assume that I am one of three identical triplets. Consider</w:t>
      </w:r>
      <w:r w:rsidRPr="00D63964">
        <w:rPr>
          <w:rFonts w:asciiTheme="minorHAnsi" w:eastAsia="Cambria" w:hAnsiTheme="minorHAnsi" w:cstheme="minorHAnsi"/>
          <w:sz w:val="12"/>
          <w:szCs w:val="12"/>
        </w:rPr>
        <w:t>¶</w:t>
      </w:r>
      <w:r w:rsidRPr="00D63964">
        <w:rPr>
          <w:rFonts w:asciiTheme="minorHAnsi" w:eastAsia="Cambria" w:hAnsiTheme="minorHAnsi" w:cstheme="minorHAnsi"/>
          <w:sz w:val="16"/>
          <w:szCs w:val="16"/>
        </w:rPr>
        <w:t xml:space="preserve"> My Division. </w:t>
      </w:r>
      <w:r w:rsidRPr="00D63964">
        <w:rPr>
          <w:rFonts w:asciiTheme="minorHAnsi" w:eastAsia="Cambria" w:hAnsiTheme="minorHAnsi" w:cstheme="minorHAnsi"/>
          <w:highlight w:val="cyan"/>
          <w:u w:val="single"/>
        </w:rPr>
        <w:t>My body is fatally injured, as are the brains of my two brothers. My brain is divided</w:t>
      </w:r>
      <w:r w:rsidRPr="00D63964">
        <w:rPr>
          <w:rFonts w:asciiTheme="minorHAnsi" w:eastAsia="Cambria" w:hAnsiTheme="minorHAnsi" w:cstheme="minorHAnsi"/>
          <w:u w:val="single"/>
        </w:rPr>
        <w:t xml:space="preserve">, and </w:t>
      </w:r>
      <w:r w:rsidRPr="00D63964">
        <w:rPr>
          <w:rFonts w:asciiTheme="minorHAnsi" w:eastAsia="Cambria" w:hAnsiTheme="minorHAnsi" w:cstheme="minorHAnsi"/>
          <w:highlight w:val="cyan"/>
          <w:u w:val="single"/>
        </w:rPr>
        <w:t>each half</w:t>
      </w:r>
      <w:r w:rsidRPr="00D63964">
        <w:rPr>
          <w:rFonts w:asciiTheme="minorHAnsi" w:eastAsia="Cambria" w:hAnsiTheme="minorHAnsi" w:cstheme="minorHAnsi"/>
          <w:u w:val="single"/>
        </w:rPr>
        <w:t xml:space="preserve"> is successfully </w:t>
      </w:r>
      <w:r w:rsidRPr="00D63964">
        <w:rPr>
          <w:rFonts w:asciiTheme="minorHAnsi" w:eastAsia="Cambria" w:hAnsiTheme="minorHAnsi" w:cstheme="minorHAnsi"/>
          <w:highlight w:val="cyan"/>
          <w:u w:val="single"/>
        </w:rPr>
        <w:t>transplanted into the body of one of my brothers</w:t>
      </w:r>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D63964">
        <w:rPr>
          <w:rFonts w:asciiTheme="minorHAnsi" w:eastAsia="Cambria" w:hAnsiTheme="minorHAnsi" w:cstheme="minorHAnsi"/>
          <w:sz w:val="11"/>
          <w:szCs w:val="11"/>
        </w:rPr>
        <w:t>mine.¶</w:t>
      </w:r>
      <w:proofErr w:type="gramEnd"/>
      <w:r w:rsidRPr="00D63964">
        <w:rPr>
          <w:rFonts w:asciiTheme="minorHAnsi" w:eastAsia="Cambria" w:hAnsiTheme="minorHAnsi" w:cstheme="minorHAnsi"/>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D63964">
        <w:rPr>
          <w:rFonts w:asciiTheme="minorHAnsi" w:eastAsia="Cambria" w:hAnsiTheme="minorHAnsi" w:cstheme="minorHAnsi"/>
          <w:sz w:val="11"/>
          <w:szCs w:val="11"/>
        </w:rPr>
        <w:t>functioning.¶</w:t>
      </w:r>
      <w:proofErr w:type="gramEnd"/>
      <w:r w:rsidRPr="00D63964">
        <w:rPr>
          <w:rFonts w:asciiTheme="minorHAnsi" w:eastAsia="Cambria" w:hAnsiTheme="minorHAnsi" w:cstheme="minorHAnsi"/>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D63964">
        <w:rPr>
          <w:rFonts w:asciiTheme="minorHAnsi" w:eastAsia="Cambria" w:hAnsiTheme="minorHAnsi" w:cstheme="minorHAnsi"/>
          <w:sz w:val="11"/>
          <w:szCs w:val="11"/>
        </w:rPr>
        <w:t>actually happened</w:t>
      </w:r>
      <w:proofErr w:type="gramEnd"/>
      <w:r w:rsidRPr="00D63964">
        <w:rPr>
          <w:rFonts w:asciiTheme="minorHAnsi" w:eastAsia="Cambria" w:hAnsiTheme="minorHAnsi" w:cstheme="minorHAnsi"/>
          <w:sz w:val="11"/>
          <w:szCs w:val="11"/>
        </w:rPr>
        <w:t xml:space="preserve">. It </w:t>
      </w:r>
      <w:r w:rsidRPr="00D63964">
        <w:rPr>
          <w:rFonts w:asciiTheme="minorHAnsi" w:eastAsia="Cambria" w:hAnsiTheme="minorHAnsi" w:cstheme="minorHAnsi"/>
          <w:caps/>
          <w:sz w:val="11"/>
          <w:szCs w:val="11"/>
        </w:rPr>
        <w:t>would</w:t>
      </w:r>
      <w:r w:rsidRPr="00D63964">
        <w:rPr>
          <w:rFonts w:asciiTheme="minorHAnsi" w:eastAsia="Cambria" w:hAnsiTheme="minorHAnsi" w:cstheme="minorHAnsi"/>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D63964">
        <w:rPr>
          <w:rFonts w:asciiTheme="minorHAnsi" w:eastAsia="Cambria" w:hAnsiTheme="minorHAnsi" w:cstheme="minorHAnsi"/>
          <w:u w:val="single"/>
        </w:rPr>
        <w:t>This impossibility thus provides no ground for refusing to consider the imagined case in which we suppose that this can be done</w:t>
      </w:r>
      <w:r w:rsidRPr="00D63964">
        <w:rPr>
          <w:rFonts w:asciiTheme="minorHAnsi" w:eastAsia="Cambria" w:hAnsiTheme="minorHAnsi" w:cstheme="minorHAnsi"/>
          <w:sz w:val="16"/>
          <w:szCs w:val="16"/>
        </w:rPr>
        <w:t>. And considering this case may help us to decide both what we believe ourselves to be, and what in fact we are. As Einstein's example showed, it can be useful to consider impossible thought-</w:t>
      </w:r>
      <w:proofErr w:type="gramStart"/>
      <w:r w:rsidRPr="00D63964">
        <w:rPr>
          <w:rFonts w:asciiTheme="minorHAnsi" w:eastAsia="Cambria" w:hAnsiTheme="minorHAnsi" w:cstheme="minorHAnsi"/>
          <w:sz w:val="16"/>
          <w:szCs w:val="16"/>
        </w:rPr>
        <w:t>experiments.</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It may help to state, in advance, what I believe this case to show. It provides a further argument against the view that we are separately existing entities. But the main conclusion to be </w:t>
      </w:r>
      <w:proofErr w:type="spellStart"/>
      <w:r w:rsidRPr="00D63964">
        <w:rPr>
          <w:rFonts w:asciiTheme="minorHAnsi" w:eastAsia="Cambria" w:hAnsiTheme="minorHAnsi" w:cstheme="minorHAnsi"/>
          <w:sz w:val="16"/>
          <w:szCs w:val="16"/>
        </w:rPr>
        <w:t>hdrawn</w:t>
      </w:r>
      <w:proofErr w:type="spellEnd"/>
      <w:r w:rsidRPr="00D63964">
        <w:rPr>
          <w:rFonts w:asciiTheme="minorHAnsi" w:eastAsia="Cambria" w:hAnsiTheme="minorHAnsi" w:cstheme="minorHAnsi"/>
          <w:sz w:val="16"/>
          <w:szCs w:val="16"/>
        </w:rPr>
        <w:t xml:space="preserve"> is that </w:t>
      </w:r>
      <w:r w:rsidRPr="00D63964">
        <w:rPr>
          <w:rFonts w:asciiTheme="minorHAnsi" w:eastAsia="Cambria" w:hAnsiTheme="minorHAnsi" w:cstheme="minorHAnsi"/>
          <w:highlight w:val="cyan"/>
          <w:u w:val="single"/>
        </w:rPr>
        <w:t xml:space="preserve">personal identity is not what </w:t>
      </w:r>
      <w:proofErr w:type="gramStart"/>
      <w:r w:rsidRPr="00D63964">
        <w:rPr>
          <w:rFonts w:asciiTheme="minorHAnsi" w:eastAsia="Cambria" w:hAnsiTheme="minorHAnsi" w:cstheme="minorHAnsi"/>
          <w:highlight w:val="cyan"/>
          <w:u w:val="single"/>
        </w:rPr>
        <w:t>matters</w:t>
      </w:r>
      <w:r w:rsidRPr="00D63964">
        <w:rPr>
          <w:rFonts w:asciiTheme="minorHAnsi" w:eastAsia="Cambria" w:hAnsiTheme="minorHAnsi" w:cstheme="minorHAnsi"/>
          <w:sz w:val="16"/>
          <w:szCs w:val="16"/>
        </w:rPr>
        <w:t>.</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D63964">
        <w:rPr>
          <w:rFonts w:asciiTheme="minorHAnsi" w:eastAsia="Cambria" w:hAnsiTheme="minorHAnsi" w:cstheme="minorHAnsi"/>
          <w:sz w:val="11"/>
          <w:szCs w:val="11"/>
        </w:rPr>
        <w:t>assumption.¶</w:t>
      </w:r>
      <w:proofErr w:type="gramEnd"/>
      <w:r w:rsidRPr="00D63964">
        <w:rPr>
          <w:rFonts w:asciiTheme="minorHAnsi" w:eastAsia="Cambria" w:hAnsiTheme="minorHAnsi" w:cstheme="minorHAnsi"/>
          <w:sz w:val="11"/>
          <w:szCs w:val="11"/>
        </w:rPr>
        <w:t xml:space="preserve"> In this case, each half of my brain will be successfully transplanted into the very similar body of one of my two brothers. </w:t>
      </w:r>
      <w:proofErr w:type="gramStart"/>
      <w:r w:rsidRPr="00D63964">
        <w:rPr>
          <w:rFonts w:asciiTheme="minorHAnsi" w:eastAsia="Cambria" w:hAnsiTheme="minorHAnsi" w:cstheme="minorHAnsi"/>
          <w:sz w:val="11"/>
          <w:szCs w:val="11"/>
        </w:rPr>
        <w:t>Both of the resulting</w:t>
      </w:r>
      <w:proofErr w:type="gramEnd"/>
      <w:r w:rsidRPr="00D63964">
        <w:rPr>
          <w:rFonts w:asciiTheme="minorHAnsi" w:eastAsia="Cambria" w:hAnsiTheme="minorHAnsi" w:cstheme="minorHAnsi"/>
          <w:sz w:val="11"/>
          <w:szCs w:val="11"/>
        </w:rPr>
        <w:t xml:space="preserve"> people will be fully psychologically continuous with me, as I am now. What happens to </w:t>
      </w:r>
      <w:proofErr w:type="gramStart"/>
      <w:r w:rsidRPr="00D63964">
        <w:rPr>
          <w:rFonts w:asciiTheme="minorHAnsi" w:eastAsia="Cambria" w:hAnsiTheme="minorHAnsi" w:cstheme="minorHAnsi"/>
          <w:sz w:val="11"/>
          <w:szCs w:val="11"/>
        </w:rPr>
        <w:t>me?¶</w:t>
      </w:r>
      <w:proofErr w:type="gramEnd"/>
      <w:r w:rsidRPr="00D63964">
        <w:rPr>
          <w:rFonts w:asciiTheme="minorHAnsi" w:eastAsia="Cambria" w:hAnsiTheme="minorHAnsi" w:cstheme="minorHAnsi"/>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D63964">
        <w:rPr>
          <w:rFonts w:asciiTheme="minorHAnsi" w:eastAsia="Cambria" w:hAnsiTheme="minorHAnsi" w:cstheme="minorHAnsi"/>
          <w:sz w:val="11"/>
          <w:szCs w:val="11"/>
        </w:rPr>
        <w:t>failure?¶</w:t>
      </w:r>
      <w:proofErr w:type="gramEnd"/>
      <w:r w:rsidRPr="00D63964">
        <w:rPr>
          <w:rFonts w:asciiTheme="minorHAnsi" w:eastAsia="Cambria" w:hAnsiTheme="minorHAnsi" w:cstheme="minorHAnsi"/>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D63964">
        <w:rPr>
          <w:rFonts w:asciiTheme="minorHAnsi" w:eastAsia="Cambria" w:hAnsiTheme="minorHAnsi" w:cstheme="minorHAnsi"/>
          <w:sz w:val="11"/>
          <w:szCs w:val="11"/>
        </w:rPr>
        <w:t>other?¶</w:t>
      </w:r>
      <w:proofErr w:type="gramEnd"/>
      <w:r w:rsidRPr="00D63964">
        <w:rPr>
          <w:rFonts w:asciiTheme="minorHAnsi" w:eastAsia="Cambria" w:hAnsiTheme="minorHAnsi" w:cstheme="minorHAnsi"/>
          <w:sz w:val="11"/>
          <w:szCs w:val="11"/>
        </w:rPr>
        <w:t xml:space="preserve"> These three possibilities cannot be dismissed as incoherent. We can understand them. But, while we assume that identity is what matters, (1) is not plausible. My </w:t>
      </w:r>
      <w:proofErr w:type="gramStart"/>
      <w:r w:rsidRPr="00D63964">
        <w:rPr>
          <w:rFonts w:asciiTheme="minorHAnsi" w:eastAsia="Cambria" w:hAnsiTheme="minorHAnsi" w:cstheme="minorHAnsi"/>
          <w:sz w:val="11"/>
          <w:szCs w:val="11"/>
        </w:rPr>
        <w:t>Division</w:t>
      </w:r>
      <w:proofErr w:type="gramEnd"/>
      <w:r w:rsidRPr="00D63964">
        <w:rPr>
          <w:rFonts w:asciiTheme="minorHAnsi" w:eastAsia="Cambria" w:hAnsiTheme="minorHAnsi" w:cstheme="minorHAnsi"/>
          <w:sz w:val="11"/>
          <w:szCs w:val="11"/>
        </w:rPr>
        <w:t xml:space="preserve"> would not be as bad as death. Nor are (2) and (3) plausible. There remains the fourth possibility: that I survive as both of the resulting </w:t>
      </w:r>
      <w:proofErr w:type="gramStart"/>
      <w:r w:rsidRPr="00D63964">
        <w:rPr>
          <w:rFonts w:asciiTheme="minorHAnsi" w:eastAsia="Cambria" w:hAnsiTheme="minorHAnsi" w:cstheme="minorHAnsi"/>
          <w:sz w:val="11"/>
          <w:szCs w:val="11"/>
        </w:rPr>
        <w:t>people.¶</w:t>
      </w:r>
      <w:proofErr w:type="gramEnd"/>
      <w:r w:rsidRPr="00D63964">
        <w:rPr>
          <w:rFonts w:asciiTheme="minorHAnsi" w:eastAsia="Cambria" w:hAnsiTheme="minorHAnsi" w:cstheme="minorHAnsi"/>
          <w:sz w:val="11"/>
          <w:szCs w:val="11"/>
        </w:rPr>
        <w:t xml:space="preserve"> This possibility might be described in several ways. I might first claim: ‘What we have called “the </w:t>
      </w:r>
      <w:proofErr w:type="gramStart"/>
      <w:r w:rsidRPr="00D63964">
        <w:rPr>
          <w:rFonts w:asciiTheme="minorHAnsi" w:eastAsia="Cambria" w:hAnsiTheme="minorHAnsi" w:cstheme="minorHAnsi"/>
          <w:sz w:val="11"/>
          <w:szCs w:val="11"/>
        </w:rPr>
        <w:t>two resulting</w:t>
      </w:r>
      <w:proofErr w:type="gramEnd"/>
      <w:r w:rsidRPr="00D63964">
        <w:rPr>
          <w:rFonts w:asciiTheme="minorHAnsi" w:eastAsia="Cambria" w:hAnsiTheme="minorHAnsi" w:cstheme="minorHAnsi"/>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D63964">
        <w:rPr>
          <w:rFonts w:asciiTheme="minorHAnsi" w:eastAsia="Cambria" w:hAnsiTheme="minorHAnsi" w:cstheme="minorHAnsi"/>
          <w:sz w:val="11"/>
          <w:szCs w:val="11"/>
        </w:rPr>
        <w:t>Exam</w:t>
      </w:r>
      <w:proofErr w:type="gramEnd"/>
      <w:r w:rsidRPr="00D63964">
        <w:rPr>
          <w:rFonts w:asciiTheme="minorHAnsi" w:eastAsia="Cambria" w:hAnsiTheme="minorHAnsi" w:cstheme="minorHAnsi"/>
          <w:sz w:val="11"/>
          <w:szCs w:val="11"/>
        </w:rPr>
        <w:t xml:space="preserve"> I claimed that this case involved only one person. There were two features of the case that made this plausible. The divided mind was soon reunited, and there was only one body. </w:t>
      </w:r>
      <w:r w:rsidRPr="00D63964">
        <w:rPr>
          <w:rFonts w:asciiTheme="minorHAnsi" w:eastAsia="Cambria" w:hAnsiTheme="minorHAnsi" w:cstheme="minorHAnsi"/>
          <w:highlight w:val="cyan"/>
          <w:u w:val="single"/>
        </w:rPr>
        <w:t>If a mind was permanently divided, and its halves developed in different ways, it would become less plausible to claim</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 case involves only one person</w:t>
      </w:r>
      <w:r w:rsidRPr="00D63964">
        <w:rPr>
          <w:rFonts w:asciiTheme="minorHAnsi" w:eastAsia="Cambria" w:hAnsiTheme="minorHAnsi" w:cstheme="minorHAnsi"/>
          <w:sz w:val="16"/>
          <w:szCs w:val="16"/>
        </w:rPr>
        <w:t>. (Remember the actual patient who complained that, when he embraced his wife, his left hand pushed her away</w:t>
      </w:r>
      <w:proofErr w:type="gramStart"/>
      <w:r w:rsidRPr="00D63964">
        <w:rPr>
          <w:rFonts w:asciiTheme="minorHAnsi" w:eastAsia="Cambria" w:hAnsiTheme="minorHAnsi" w:cstheme="minorHAnsi"/>
          <w:sz w:val="16"/>
          <w:szCs w:val="16"/>
        </w:rPr>
        <w:t>.)</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The case of complete division, where there are also two bodies, seems to be a long way over the borderline. After I have had this operation, the two ‘products’ each have all of the features of a person. </w:t>
      </w:r>
      <w:r w:rsidRPr="00D63964">
        <w:rPr>
          <w:rFonts w:asciiTheme="minorHAnsi" w:eastAsia="Cambria" w:hAnsiTheme="minorHAnsi" w:cstheme="minorHAnsi"/>
          <w:highlight w:val="cyan"/>
          <w:u w:val="single"/>
        </w:rPr>
        <w:t>They could live at opposite ends of the Earth</w:t>
      </w:r>
      <w:r w:rsidRPr="00D63964">
        <w:rPr>
          <w:rFonts w:asciiTheme="minorHAnsi" w:eastAsia="Cambria" w:hAnsiTheme="minorHAnsi" w:cstheme="minorHAnsi"/>
          <w:sz w:val="16"/>
          <w:szCs w:val="16"/>
        </w:rPr>
        <w:t xml:space="preserve">. Suppose that they have poor memories, and that their appearance changes in different ways. After many years, </w:t>
      </w:r>
      <w:r w:rsidRPr="00D63964">
        <w:rPr>
          <w:rFonts w:asciiTheme="minorHAnsi" w:eastAsia="Cambria" w:hAnsiTheme="minorHAnsi" w:cstheme="minorHAnsi"/>
          <w:highlight w:val="cyan"/>
          <w:u w:val="single"/>
        </w:rPr>
        <w:t>they might</w:t>
      </w:r>
      <w:r w:rsidRPr="00D63964">
        <w:rPr>
          <w:rFonts w:asciiTheme="minorHAnsi" w:eastAsia="Cambria" w:hAnsiTheme="minorHAnsi" w:cstheme="minorHAnsi"/>
          <w:u w:val="single"/>
        </w:rPr>
        <w:t xml:space="preserve"> meet again, and </w:t>
      </w:r>
      <w:r w:rsidRPr="00D63964">
        <w:rPr>
          <w:rFonts w:asciiTheme="minorHAnsi" w:eastAsia="Cambria" w:hAnsiTheme="minorHAnsi" w:cstheme="minorHAnsi"/>
          <w:highlight w:val="cyan"/>
          <w:u w:val="single"/>
        </w:rPr>
        <w:t>fail</w:t>
      </w:r>
      <w:r w:rsidRPr="00D63964">
        <w:rPr>
          <w:rFonts w:asciiTheme="minorHAnsi" w:eastAsia="Cambria" w:hAnsiTheme="minorHAnsi" w:cstheme="minorHAnsi"/>
          <w:u w:val="single"/>
        </w:rPr>
        <w:t xml:space="preserve"> even </w:t>
      </w:r>
      <w:r w:rsidRPr="00D63964">
        <w:rPr>
          <w:rFonts w:asciiTheme="minorHAnsi" w:eastAsia="Cambria" w:hAnsiTheme="minorHAnsi" w:cstheme="minorHAnsi"/>
          <w:highlight w:val="cyan"/>
          <w:u w:val="single"/>
        </w:rPr>
        <w:t xml:space="preserve">to </w:t>
      </w:r>
      <w:proofErr w:type="spellStart"/>
      <w:r w:rsidRPr="00D63964">
        <w:rPr>
          <w:rFonts w:asciiTheme="minorHAnsi" w:eastAsia="Cambria" w:hAnsiTheme="minorHAnsi" w:cstheme="minorHAnsi"/>
          <w:highlight w:val="cyan"/>
          <w:u w:val="single"/>
        </w:rPr>
        <w:t>recognise</w:t>
      </w:r>
      <w:proofErr w:type="spellEnd"/>
      <w:r w:rsidRPr="00D63964">
        <w:rPr>
          <w:rFonts w:asciiTheme="minorHAnsi" w:eastAsia="Cambria" w:hAnsiTheme="minorHAnsi" w:cstheme="minorHAnsi"/>
          <w:highlight w:val="cyan"/>
          <w:u w:val="single"/>
        </w:rPr>
        <w:t xml:space="preserve"> each other</w:t>
      </w:r>
      <w:r w:rsidRPr="00D63964">
        <w:rPr>
          <w:rFonts w:asciiTheme="minorHAnsi" w:eastAsia="Cambria" w:hAnsiTheme="minorHAnsi" w:cstheme="minorHAnsi"/>
          <w:sz w:val="16"/>
          <w:szCs w:val="16"/>
        </w:rPr>
        <w:t xml:space="preserve">. We might have to claim of such a pair, innocently playing tennis: ‘What you see out there is a single person, playing tennis with himself. In each half of his </w:t>
      </w:r>
      <w:proofErr w:type="gramStart"/>
      <w:r w:rsidRPr="00D63964">
        <w:rPr>
          <w:rFonts w:asciiTheme="minorHAnsi" w:eastAsia="Cambria" w:hAnsiTheme="minorHAnsi" w:cstheme="minorHAnsi"/>
          <w:sz w:val="16"/>
          <w:szCs w:val="16"/>
        </w:rPr>
        <w:t>mind</w:t>
      </w:r>
      <w:proofErr w:type="gramEnd"/>
      <w:r w:rsidRPr="00D63964">
        <w:rPr>
          <w:rFonts w:asciiTheme="minorHAnsi" w:eastAsia="Cambria" w:hAnsiTheme="minorHAnsi" w:cstheme="minorHAnsi"/>
          <w:sz w:val="16"/>
          <w:szCs w:val="16"/>
        </w:rPr>
        <w:t xml:space="preserve"> he mistakenly believes that he is playing tennis with someone else.’ If we are not yet Reductionists, we believe that there is one true answer to the </w:t>
      </w:r>
      <w:proofErr w:type="spellStart"/>
      <w:r w:rsidRPr="00D63964">
        <w:rPr>
          <w:rFonts w:asciiTheme="minorHAnsi" w:eastAsia="Cambria" w:hAnsiTheme="minorHAnsi" w:cstheme="minorHAnsi"/>
          <w:sz w:val="16"/>
          <w:szCs w:val="16"/>
        </w:rPr>
        <w:t>questionwhether</w:t>
      </w:r>
      <w:proofErr w:type="spellEnd"/>
      <w:r w:rsidRPr="00D63964">
        <w:rPr>
          <w:rFonts w:asciiTheme="minorHAnsi" w:eastAsia="Cambria" w:hAnsiTheme="minorHAnsi" w:cstheme="minorHAnsi"/>
          <w:sz w:val="16"/>
          <w:szCs w:val="16"/>
        </w:rPr>
        <w:t xml:space="preserve"> these two tennis-players are a single person. Given what we mean by ‘person’, the answer must be No. </w:t>
      </w:r>
      <w:r w:rsidRPr="00D63964">
        <w:rPr>
          <w:rFonts w:asciiTheme="minorHAnsi" w:eastAsia="Cambria" w:hAnsiTheme="minorHAnsi" w:cstheme="minorHAnsi"/>
          <w:highlight w:val="cyan"/>
          <w:u w:val="single"/>
        </w:rPr>
        <w:t>It cannot be true that what I believe to be a stranger</w:t>
      </w:r>
      <w:r w:rsidRPr="00D63964">
        <w:rPr>
          <w:rFonts w:asciiTheme="minorHAnsi" w:eastAsia="Cambria" w:hAnsiTheme="minorHAnsi" w:cstheme="minorHAnsi"/>
          <w:u w:val="single"/>
        </w:rPr>
        <w:t xml:space="preserve">, standing there behind the net, </w:t>
      </w:r>
      <w:r w:rsidRPr="00D63964">
        <w:rPr>
          <w:rFonts w:asciiTheme="minorHAnsi" w:eastAsia="Cambria" w:hAnsiTheme="minorHAnsi" w:cstheme="minorHAnsi"/>
          <w:highlight w:val="cyan"/>
          <w:u w:val="single"/>
        </w:rPr>
        <w:t>is</w:t>
      </w:r>
      <w:r w:rsidRPr="00D63964">
        <w:rPr>
          <w:rFonts w:asciiTheme="minorHAnsi" w:eastAsia="Cambria" w:hAnsiTheme="minorHAnsi" w:cstheme="minorHAnsi"/>
          <w:u w:val="single"/>
        </w:rPr>
        <w:t xml:space="preserve"> in fact </w:t>
      </w:r>
      <w:r w:rsidRPr="00D63964">
        <w:rPr>
          <w:rFonts w:asciiTheme="minorHAnsi" w:eastAsia="Cambria" w:hAnsiTheme="minorHAnsi" w:cstheme="minorHAnsi"/>
          <w:highlight w:val="cyan"/>
          <w:u w:val="single"/>
        </w:rPr>
        <w:t>another part of myself</w:t>
      </w:r>
      <w:r w:rsidRPr="00D63964">
        <w:rPr>
          <w:rFonts w:asciiTheme="minorHAnsi" w:eastAsia="Cambria" w:hAnsiTheme="minorHAnsi" w:cstheme="minorHAnsi"/>
          <w:sz w:val="16"/>
          <w:szCs w:val="16"/>
        </w:rPr>
        <w:t>.</w:t>
      </w:r>
    </w:p>
    <w:p w14:paraId="50B0AC91" w14:textId="77777777" w:rsidR="00CE7954" w:rsidRPr="00D63964" w:rsidRDefault="00CE7954" w:rsidP="00CE7954">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That justifies util.</w:t>
      </w:r>
    </w:p>
    <w:p w14:paraId="24D926D8" w14:textId="77777777" w:rsidR="00CE7954" w:rsidRPr="00D63964" w:rsidRDefault="00CE7954" w:rsidP="00CE7954">
      <w:pPr>
        <w:rPr>
          <w:rFonts w:asciiTheme="minorHAnsi" w:eastAsia="Cambria" w:hAnsiTheme="minorHAnsi" w:cstheme="minorHAnsi"/>
          <w:sz w:val="16"/>
          <w:szCs w:val="16"/>
        </w:rPr>
      </w:pPr>
      <w:proofErr w:type="spellStart"/>
      <w:r w:rsidRPr="00D63964">
        <w:rPr>
          <w:rFonts w:asciiTheme="minorHAnsi" w:eastAsia="Cambria" w:hAnsiTheme="minorHAnsi" w:cstheme="minorHAnsi"/>
          <w:b/>
          <w:sz w:val="26"/>
          <w:szCs w:val="26"/>
        </w:rPr>
        <w:t>Gruzalski</w:t>
      </w:r>
      <w:proofErr w:type="spellEnd"/>
      <w:r w:rsidRPr="00D63964">
        <w:rPr>
          <w:rFonts w:asciiTheme="minorHAnsi" w:eastAsia="Cambria" w:hAnsiTheme="minorHAnsi" w:cstheme="minorHAnsi"/>
          <w:b/>
          <w:sz w:val="26"/>
          <w:szCs w:val="26"/>
        </w:rPr>
        <w:t xml:space="preserve"> 86.</w:t>
      </w:r>
      <w:r w:rsidRPr="00D63964">
        <w:rPr>
          <w:rFonts w:asciiTheme="minorHAnsi" w:eastAsia="Cambria" w:hAnsiTheme="minorHAnsi" w:cstheme="minorHAnsi"/>
          <w:sz w:val="16"/>
          <w:szCs w:val="16"/>
        </w:rPr>
        <w:t xml:space="preserve"> Bart </w:t>
      </w:r>
      <w:proofErr w:type="spellStart"/>
      <w:r w:rsidRPr="00D63964">
        <w:rPr>
          <w:rFonts w:asciiTheme="minorHAnsi" w:eastAsia="Cambria" w:hAnsiTheme="minorHAnsi" w:cstheme="minorHAnsi"/>
          <w:sz w:val="16"/>
          <w:szCs w:val="16"/>
        </w:rPr>
        <w:t>Gruzalski</w:t>
      </w:r>
      <w:proofErr w:type="spellEnd"/>
      <w:r w:rsidRPr="00D63964">
        <w:rPr>
          <w:rFonts w:asciiTheme="minorHAnsi" w:eastAsia="Cambria" w:hAnsiTheme="minorHAnsi" w:cstheme="minorHAnsi"/>
          <w:sz w:val="16"/>
          <w:szCs w:val="16"/>
        </w:rPr>
        <w:t xml:space="preserve"> 86 [UChicago], “</w:t>
      </w:r>
      <w:proofErr w:type="spellStart"/>
      <w:r w:rsidRPr="00D63964">
        <w:rPr>
          <w:rFonts w:asciiTheme="minorHAnsi" w:eastAsia="Cambria" w:hAnsiTheme="minorHAnsi" w:cstheme="minorHAnsi"/>
          <w:sz w:val="16"/>
          <w:szCs w:val="16"/>
        </w:rPr>
        <w:t>Parfit's</w:t>
      </w:r>
      <w:proofErr w:type="spellEnd"/>
      <w:r w:rsidRPr="00D63964">
        <w:rPr>
          <w:rFonts w:asciiTheme="minorHAnsi" w:eastAsia="Cambria" w:hAnsiTheme="minorHAnsi" w:cstheme="minorHAnsi"/>
          <w:sz w:val="16"/>
          <w:szCs w:val="16"/>
        </w:rPr>
        <w:t xml:space="preserve"> Impact on Utilitarianism”, Ethics, Vol. 96, No. 4, July 1986. </w:t>
      </w:r>
    </w:p>
    <w:p w14:paraId="39B40316" w14:textId="77777777" w:rsidR="00CE7954" w:rsidRPr="00D63964" w:rsidRDefault="00CE7954" w:rsidP="00CE7954">
      <w:pPr>
        <w:rPr>
          <w:rFonts w:asciiTheme="minorHAnsi" w:eastAsia="Cambria" w:hAnsiTheme="minorHAnsi" w:cstheme="minorHAnsi"/>
          <w:u w:val="single"/>
        </w:rPr>
      </w:pPr>
      <w:r w:rsidRPr="00D63964">
        <w:rPr>
          <w:rFonts w:asciiTheme="minorHAnsi" w:eastAsia="Cambria" w:hAnsiTheme="minorHAnsi" w:cstheme="minorHAnsi"/>
          <w:sz w:val="16"/>
          <w:szCs w:val="16"/>
        </w:rPr>
        <w:t>Parfit concludes his discussion of distributive moral principles by claiming that, “</w:t>
      </w:r>
      <w:r w:rsidRPr="00D63964">
        <w:rPr>
          <w:rFonts w:asciiTheme="minorHAnsi" w:eastAsia="Cambria" w:hAnsiTheme="minorHAnsi" w:cstheme="minorHAnsi"/>
          <w:u w:val="single"/>
        </w:rPr>
        <w:t>when we cease to believe that persons are separately existing entities, the Utilitarian view becomes more plausible</w:t>
      </w:r>
      <w:r w:rsidRPr="00D63964">
        <w:rPr>
          <w:rFonts w:asciiTheme="minorHAnsi" w:eastAsia="Cambria" w:hAnsiTheme="minorHAnsi" w:cstheme="minorHAnsi"/>
          <w:sz w:val="16"/>
          <w:szCs w:val="16"/>
        </w:rPr>
        <w:t xml:space="preserve">. Is the gain in plausibility great, or small? My argument leaves this question open” (p. 342). In contrast, I have argued that </w:t>
      </w:r>
      <w:r w:rsidRPr="00D63964">
        <w:rPr>
          <w:rFonts w:asciiTheme="minorHAnsi" w:eastAsia="Cambria" w:hAnsiTheme="minorHAnsi" w:cstheme="minorHAnsi"/>
          <w:highlight w:val="cyan"/>
          <w:u w:val="single"/>
        </w:rPr>
        <w:t>the Reductionist View strongly supports the utilitarian account</w:t>
      </w:r>
      <w:r w:rsidRPr="00D63964">
        <w:rPr>
          <w:rFonts w:asciiTheme="minorHAnsi" w:eastAsia="Cambria" w:hAnsiTheme="minorHAnsi" w:cstheme="minorHAnsi"/>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D63964">
        <w:rPr>
          <w:rFonts w:asciiTheme="minorHAnsi" w:eastAsia="Cambria" w:hAnsiTheme="minorHAnsi" w:cstheme="minorHAnsi"/>
          <w:sz w:val="16"/>
          <w:szCs w:val="16"/>
        </w:rPr>
        <w:t>involves</w:t>
      </w:r>
      <w:proofErr w:type="gramEnd"/>
      <w:r w:rsidRPr="00D63964">
        <w:rPr>
          <w:rFonts w:asciiTheme="minorHAnsi" w:eastAsia="Cambria" w:hAnsiTheme="minorHAnsi" w:cstheme="minorHAnsi"/>
          <w:sz w:val="16"/>
          <w:szCs w:val="16"/>
        </w:rPr>
        <w:t xml:space="preserve"> bodies and interrelated mental and physical events, and a complete description of our lives need not claim that persons exist. Furthermore, </w:t>
      </w:r>
      <w:r w:rsidRPr="00D63964">
        <w:rPr>
          <w:rFonts w:asciiTheme="minorHAnsi" w:eastAsia="Cambria" w:hAnsiTheme="minorHAnsi" w:cstheme="minorHAnsi"/>
          <w:u w:val="single"/>
        </w:rPr>
        <w:t>a body, brain, and interrelated series of mental and physical events are more fundamental and basic than the person whose existence just consists in them</w:t>
      </w:r>
      <w:r w:rsidRPr="00D63964">
        <w:rPr>
          <w:rFonts w:asciiTheme="minorHAnsi" w:eastAsia="Cambria" w:hAnsiTheme="minorHAnsi" w:cstheme="minorHAnsi"/>
          <w:sz w:val="16"/>
          <w:szCs w:val="16"/>
        </w:rPr>
        <w:t xml:space="preserve">, much as the citizens and the territory are more fundamental and basic than the nation whose existence just consists in them. </w:t>
      </w:r>
      <w:r w:rsidRPr="00D63964">
        <w:rPr>
          <w:rFonts w:asciiTheme="minorHAnsi" w:eastAsia="Cambria" w:hAnsiTheme="minorHAnsi" w:cstheme="minorHAnsi"/>
          <w:u w:val="single"/>
        </w:rPr>
        <w:t xml:space="preserve">This corresponds precisely with the utilitarian account, for </w:t>
      </w:r>
      <w:r w:rsidRPr="00D63964">
        <w:rPr>
          <w:rFonts w:asciiTheme="minorHAnsi" w:eastAsia="Cambria" w:hAnsiTheme="minorHAnsi" w:cstheme="minorHAnsi"/>
          <w:highlight w:val="cyan"/>
          <w:u w:val="single"/>
        </w:rPr>
        <w:t>util</w:t>
      </w:r>
      <w:r w:rsidRPr="00D63964">
        <w:rPr>
          <w:rFonts w:asciiTheme="minorHAnsi" w:eastAsia="Cambria" w:hAnsiTheme="minorHAnsi" w:cstheme="minorHAnsi"/>
          <w:u w:val="single"/>
        </w:rPr>
        <w:t>itarianism</w:t>
      </w:r>
      <w:r w:rsidRPr="00D63964">
        <w:rPr>
          <w:rFonts w:asciiTheme="minorHAnsi" w:eastAsia="Cambria" w:hAnsiTheme="minorHAnsi" w:cstheme="minorHAnsi"/>
          <w:highlight w:val="cyan"/>
          <w:u w:val="single"/>
        </w:rPr>
        <w:t xml:space="preserve"> treats persons as</w:t>
      </w:r>
      <w:r w:rsidRPr="00D63964">
        <w:rPr>
          <w:rFonts w:asciiTheme="minorHAnsi" w:eastAsia="Cambria" w:hAnsiTheme="minorHAnsi" w:cstheme="minorHAnsi"/>
          <w:u w:val="single"/>
        </w:rPr>
        <w:t xml:space="preserve"> fundamental and separate </w:t>
      </w:r>
      <w:r w:rsidRPr="00D63964">
        <w:rPr>
          <w:rFonts w:asciiTheme="minorHAnsi" w:eastAsia="Cambria" w:hAnsiTheme="minorHAnsi" w:cstheme="minorHAnsi"/>
          <w:highlight w:val="cyan"/>
          <w:u w:val="single"/>
        </w:rPr>
        <w:t>existents</w:t>
      </w:r>
      <w:r w:rsidRPr="00D63964">
        <w:rPr>
          <w:rFonts w:asciiTheme="minorHAnsi" w:eastAsia="Cambria" w:hAnsiTheme="minorHAnsi" w:cstheme="minorHAnsi"/>
          <w:u w:val="single"/>
        </w:rPr>
        <w:t>, while grounding this treatment on the impersonal elements of pain, suffering, happiness, and contentment.</w:t>
      </w:r>
      <w:r w:rsidRPr="00D63964">
        <w:rPr>
          <w:rFonts w:asciiTheme="minorHAnsi" w:eastAsia="Cambria" w:hAnsiTheme="minorHAnsi" w:cstheme="minorHAnsi"/>
          <w:sz w:val="16"/>
          <w:szCs w:val="16"/>
        </w:rPr>
        <w:t xml:space="preserve"> Because </w:t>
      </w:r>
      <w:r w:rsidRPr="00D63964">
        <w:rPr>
          <w:rFonts w:asciiTheme="minorHAnsi" w:eastAsia="Cambria" w:hAnsiTheme="minorHAnsi" w:cstheme="minorHAnsi"/>
          <w:highlight w:val="cyan"/>
          <w:u w:val="single"/>
        </w:rPr>
        <w:t>util-</w:t>
      </w:r>
      <w:proofErr w:type="spellStart"/>
      <w:r w:rsidRPr="00D63964">
        <w:rPr>
          <w:rFonts w:asciiTheme="minorHAnsi" w:eastAsia="Cambria" w:hAnsiTheme="minorHAnsi" w:cstheme="minorHAnsi"/>
          <w:u w:val="single"/>
        </w:rPr>
        <w:t>itarianism</w:t>
      </w:r>
      <w:proofErr w:type="spellEnd"/>
      <w:r w:rsidRPr="00D63964">
        <w:rPr>
          <w:rFonts w:asciiTheme="minorHAnsi" w:eastAsia="Cambria" w:hAnsiTheme="minorHAnsi" w:cstheme="minorHAnsi"/>
          <w:u w:val="single"/>
        </w:rPr>
        <w:t xml:space="preserve"> accurately </w:t>
      </w:r>
      <w:r w:rsidRPr="00D63964">
        <w:rPr>
          <w:rFonts w:asciiTheme="minorHAnsi" w:eastAsia="Cambria" w:hAnsiTheme="minorHAnsi" w:cstheme="minorHAnsi"/>
          <w:highlight w:val="cyan"/>
          <w:u w:val="single"/>
        </w:rPr>
        <w:t>reflects</w:t>
      </w:r>
      <w:r w:rsidRPr="00D63964">
        <w:rPr>
          <w:rFonts w:asciiTheme="minorHAnsi" w:eastAsia="Cambria" w:hAnsiTheme="minorHAnsi" w:cstheme="minorHAnsi"/>
          <w:u w:val="single"/>
        </w:rPr>
        <w:t xml:space="preserve"> in this way </w:t>
      </w:r>
      <w:r w:rsidRPr="00D63964">
        <w:rPr>
          <w:rFonts w:asciiTheme="minorHAnsi" w:eastAsia="Cambria" w:hAnsiTheme="minorHAnsi" w:cstheme="minorHAnsi"/>
          <w:highlight w:val="cyan"/>
          <w:u w:val="single"/>
        </w:rPr>
        <w:t>the</w:t>
      </w:r>
      <w:r w:rsidRPr="00D63964">
        <w:rPr>
          <w:rFonts w:asciiTheme="minorHAnsi" w:eastAsia="Cambria" w:hAnsiTheme="minorHAnsi" w:cstheme="minorHAnsi"/>
          <w:u w:val="single"/>
        </w:rPr>
        <w:t xml:space="preserve"> true </w:t>
      </w:r>
      <w:r w:rsidRPr="00D63964">
        <w:rPr>
          <w:rFonts w:asciiTheme="minorHAnsi" w:eastAsia="Cambria" w:hAnsiTheme="minorHAnsi" w:cstheme="minorHAnsi"/>
          <w:highlight w:val="cyan"/>
          <w:u w:val="single"/>
        </w:rPr>
        <w:t>nature of persons</w:t>
      </w:r>
      <w:r w:rsidRPr="00D63964">
        <w:rPr>
          <w:rFonts w:asciiTheme="minorHAnsi" w:eastAsia="Cambria" w:hAnsiTheme="minorHAnsi" w:cstheme="minorHAnsi"/>
          <w:u w:val="single"/>
        </w:rPr>
        <w:t>, it is much more plausible than has been previously recognized</w:t>
      </w:r>
      <w:r w:rsidRPr="00D63964">
        <w:rPr>
          <w:rFonts w:asciiTheme="minorHAnsi" w:eastAsia="Cambria" w:hAnsiTheme="minorHAnsi" w:cstheme="minorHAnsi"/>
          <w:sz w:val="16"/>
          <w:szCs w:val="16"/>
        </w:rPr>
        <w:t xml:space="preserve">. In addition, since many of the current </w:t>
      </w:r>
      <w:r w:rsidRPr="00D63964">
        <w:rPr>
          <w:rFonts w:asciiTheme="minorHAnsi" w:eastAsia="Cambria" w:hAnsiTheme="minorHAnsi" w:cstheme="minorHAnsi"/>
          <w:highlight w:val="cyan"/>
          <w:u w:val="single"/>
        </w:rPr>
        <w:t>competitors</w:t>
      </w:r>
      <w:r w:rsidRPr="00D63964">
        <w:rPr>
          <w:rFonts w:asciiTheme="minorHAnsi" w:eastAsia="Cambria" w:hAnsiTheme="minorHAnsi" w:cstheme="minorHAnsi"/>
          <w:u w:val="single"/>
        </w:rPr>
        <w:t xml:space="preserve"> to utilitarianism </w:t>
      </w:r>
      <w:r w:rsidRPr="00D63964">
        <w:rPr>
          <w:rFonts w:asciiTheme="minorHAnsi" w:eastAsia="Cambria" w:hAnsiTheme="minorHAnsi" w:cstheme="minorHAnsi"/>
          <w:highlight w:val="cyan"/>
          <w:u w:val="single"/>
        </w:rPr>
        <w:t>presuppose</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 person is separate from the body, brain, and</w:t>
      </w:r>
      <w:r w:rsidRPr="00D63964">
        <w:rPr>
          <w:rFonts w:asciiTheme="minorHAnsi" w:eastAsia="Cambria" w:hAnsiTheme="minorHAnsi" w:cstheme="minorHAnsi"/>
          <w:u w:val="single"/>
        </w:rPr>
        <w:t xml:space="preserve"> interrelated </w:t>
      </w:r>
      <w:r w:rsidRPr="00D63964">
        <w:rPr>
          <w:rFonts w:asciiTheme="minorHAnsi" w:eastAsia="Cambria" w:hAnsiTheme="minorHAnsi" w:cstheme="minorHAnsi"/>
          <w:highlight w:val="cyan"/>
          <w:u w:val="single"/>
        </w:rPr>
        <w:t>mental and physical events</w:t>
      </w:r>
      <w:r w:rsidRPr="00D63964">
        <w:rPr>
          <w:rFonts w:asciiTheme="minorHAnsi" w:eastAsia="Cambria" w:hAnsiTheme="minorHAnsi" w:cstheme="minorHAnsi"/>
          <w:u w:val="single"/>
        </w:rPr>
        <w:t xml:space="preserve">, it follows that </w:t>
      </w:r>
      <w:r w:rsidRPr="00D63964">
        <w:rPr>
          <w:rFonts w:asciiTheme="minorHAnsi" w:eastAsia="Cambria" w:hAnsiTheme="minorHAnsi" w:cstheme="minorHAnsi"/>
          <w:highlight w:val="cyan"/>
          <w:u w:val="single"/>
        </w:rPr>
        <w:t>these views err by being too personal</w:t>
      </w:r>
      <w:r w:rsidRPr="00D63964">
        <w:rPr>
          <w:rFonts w:asciiTheme="minorHAnsi" w:eastAsia="Cambria" w:hAnsiTheme="minorHAnsi" w:cstheme="minorHAnsi"/>
          <w:u w:val="single"/>
        </w:rPr>
        <w:t xml:space="preserve"> and are therefore implausible.</w:t>
      </w:r>
      <w:r w:rsidRPr="00D63964">
        <w:rPr>
          <w:rFonts w:asciiTheme="minorHAnsi" w:eastAsia="Cambria" w:hAnsiTheme="minorHAnsi" w:cstheme="minorHAnsi"/>
          <w:sz w:val="16"/>
          <w:szCs w:val="16"/>
        </w:rPr>
        <w:t xml:space="preserve"> It follows that </w:t>
      </w:r>
      <w:r w:rsidRPr="00D63964">
        <w:rPr>
          <w:rFonts w:asciiTheme="minorHAnsi" w:eastAsia="Cambria" w:hAnsiTheme="minorHAnsi" w:cstheme="minorHAnsi"/>
          <w:highlight w:val="cyan"/>
          <w:u w:val="single"/>
        </w:rPr>
        <w:t>when we cease to believe that persons are separately existing entities, util</w:t>
      </w:r>
      <w:r w:rsidRPr="00D63964">
        <w:rPr>
          <w:rFonts w:asciiTheme="minorHAnsi" w:eastAsia="Cambria" w:hAnsiTheme="minorHAnsi" w:cstheme="minorHAnsi"/>
          <w:u w:val="single"/>
        </w:rPr>
        <w:t xml:space="preserve">itarianism </w:t>
      </w:r>
      <w:r w:rsidRPr="00D63964">
        <w:rPr>
          <w:rFonts w:asciiTheme="minorHAnsi" w:eastAsia="Cambria" w:hAnsiTheme="minorHAnsi" w:cstheme="minorHAnsi"/>
          <w:highlight w:val="cyan"/>
          <w:u w:val="single"/>
        </w:rPr>
        <w:t>becomes</w:t>
      </w:r>
      <w:r w:rsidRPr="00D63964">
        <w:rPr>
          <w:rFonts w:asciiTheme="minorHAnsi" w:eastAsia="Cambria" w:hAnsiTheme="minorHAnsi" w:cstheme="minorHAnsi"/>
          <w:u w:val="single"/>
        </w:rPr>
        <w:t xml:space="preserve"> significantly </w:t>
      </w:r>
      <w:r w:rsidRPr="00D63964">
        <w:rPr>
          <w:rFonts w:asciiTheme="minorHAnsi" w:eastAsia="Cambria" w:hAnsiTheme="minorHAnsi" w:cstheme="minorHAnsi"/>
          <w:highlight w:val="cyan"/>
          <w:u w:val="single"/>
        </w:rPr>
        <w:t>more plausible than</w:t>
      </w:r>
      <w:r w:rsidRPr="00D63964">
        <w:rPr>
          <w:rFonts w:asciiTheme="minorHAnsi" w:eastAsia="Cambria" w:hAnsiTheme="minorHAnsi" w:cstheme="minorHAnsi"/>
          <w:u w:val="single"/>
        </w:rPr>
        <w:t xml:space="preserve"> any of </w:t>
      </w:r>
      <w:r w:rsidRPr="00D63964">
        <w:rPr>
          <w:rFonts w:asciiTheme="minorHAnsi" w:eastAsia="Cambria" w:hAnsiTheme="minorHAnsi" w:cstheme="minorHAnsi"/>
          <w:highlight w:val="cyan"/>
          <w:u w:val="single"/>
        </w:rPr>
        <w:t>its</w:t>
      </w:r>
      <w:r w:rsidRPr="00D63964">
        <w:rPr>
          <w:rFonts w:asciiTheme="minorHAnsi" w:eastAsia="Cambria" w:hAnsiTheme="minorHAnsi" w:cstheme="minorHAnsi"/>
          <w:u w:val="single"/>
        </w:rPr>
        <w:t xml:space="preserve"> person-centered theoretical </w:t>
      </w:r>
      <w:r w:rsidRPr="00D63964">
        <w:rPr>
          <w:rFonts w:asciiTheme="minorHAnsi" w:eastAsia="Cambria" w:hAnsiTheme="minorHAnsi" w:cstheme="minorHAnsi"/>
          <w:highlight w:val="cyan"/>
          <w:u w:val="single"/>
        </w:rPr>
        <w:t>competitors</w:t>
      </w:r>
      <w:r w:rsidRPr="00D63964">
        <w:rPr>
          <w:rFonts w:asciiTheme="minorHAnsi" w:eastAsia="Cambria" w:hAnsiTheme="minorHAnsi" w:cstheme="minorHAnsi"/>
          <w:u w:val="single"/>
        </w:rPr>
        <w:t>.</w:t>
      </w:r>
    </w:p>
    <w:p w14:paraId="49E73BEF" w14:textId="3C6425D9" w:rsidR="00CE7954" w:rsidRPr="00D63964" w:rsidRDefault="00CE7954" w:rsidP="00CE7954">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[2] Actor Spec— States must use util. Any other standard dooms the moral theory</w:t>
      </w:r>
      <w:r w:rsidR="00324C59">
        <w:rPr>
          <w:rFonts w:asciiTheme="minorHAnsi" w:eastAsia="MS Gothic" w:hAnsiTheme="minorHAnsi" w:cstheme="minorHAnsi"/>
          <w:b/>
          <w:iCs/>
          <w:sz w:val="26"/>
        </w:rPr>
        <w:t xml:space="preserve"> and proves calc indicts false</w:t>
      </w:r>
    </w:p>
    <w:p w14:paraId="46F30A9A" w14:textId="77777777" w:rsidR="00CE7954" w:rsidRPr="00D63964" w:rsidRDefault="00CE7954" w:rsidP="00CE7954">
      <w:pPr>
        <w:rPr>
          <w:rFonts w:asciiTheme="minorHAnsi" w:eastAsia="Cambria" w:hAnsiTheme="minorHAnsi" w:cstheme="minorHAnsi"/>
          <w:sz w:val="16"/>
          <w:szCs w:val="16"/>
        </w:rPr>
      </w:pPr>
      <w:proofErr w:type="spellStart"/>
      <w:r w:rsidRPr="00D63964">
        <w:rPr>
          <w:rFonts w:asciiTheme="minorHAnsi" w:eastAsia="Cambria" w:hAnsiTheme="minorHAnsi" w:cstheme="minorHAnsi"/>
          <w:b/>
          <w:sz w:val="26"/>
          <w:szCs w:val="26"/>
        </w:rPr>
        <w:t>Goodin</w:t>
      </w:r>
      <w:proofErr w:type="spellEnd"/>
      <w:r w:rsidRPr="00D63964">
        <w:rPr>
          <w:rFonts w:asciiTheme="minorHAnsi" w:eastAsia="Cambria" w:hAnsiTheme="minorHAnsi" w:cstheme="minorHAnsi"/>
          <w:b/>
          <w:sz w:val="26"/>
          <w:szCs w:val="26"/>
        </w:rPr>
        <w:t xml:space="preserve"> 90.</w:t>
      </w:r>
      <w:r w:rsidRPr="00D63964">
        <w:rPr>
          <w:rFonts w:asciiTheme="minorHAnsi" w:eastAsia="Cambria" w:hAnsiTheme="minorHAnsi" w:cstheme="minorHAnsi"/>
          <w:sz w:val="16"/>
          <w:szCs w:val="16"/>
        </w:rPr>
        <w:t xml:space="preserve"> Robert </w:t>
      </w:r>
      <w:proofErr w:type="spellStart"/>
      <w:r w:rsidRPr="00D63964">
        <w:rPr>
          <w:rFonts w:asciiTheme="minorHAnsi" w:eastAsia="Cambria" w:hAnsiTheme="minorHAnsi" w:cstheme="minorHAnsi"/>
          <w:sz w:val="16"/>
          <w:szCs w:val="16"/>
        </w:rPr>
        <w:t>Goodin</w:t>
      </w:r>
      <w:proofErr w:type="spellEnd"/>
      <w:r w:rsidRPr="00D63964">
        <w:rPr>
          <w:rFonts w:asciiTheme="minorHAnsi" w:eastAsia="Cambria" w:hAnsiTheme="minorHAnsi" w:cstheme="minorHAnsi"/>
          <w:sz w:val="16"/>
          <w:szCs w:val="16"/>
        </w:rPr>
        <w:t xml:space="preserve"> 90, [professor of philosophy at the Australian National University college of arts and social sciences], “The Utilitarian Response,” </w:t>
      </w:r>
      <w:proofErr w:type="spellStart"/>
      <w:r w:rsidRPr="00D63964">
        <w:rPr>
          <w:rFonts w:asciiTheme="minorHAnsi" w:eastAsia="Cambria" w:hAnsiTheme="minorHAnsi" w:cstheme="minorHAnsi"/>
          <w:sz w:val="16"/>
          <w:szCs w:val="16"/>
        </w:rPr>
        <w:t>pgs</w:t>
      </w:r>
      <w:proofErr w:type="spellEnd"/>
      <w:r w:rsidRPr="00D63964">
        <w:rPr>
          <w:rFonts w:asciiTheme="minorHAnsi" w:eastAsia="Cambria" w:hAnsiTheme="minorHAnsi" w:cstheme="minorHAnsi"/>
          <w:sz w:val="16"/>
          <w:szCs w:val="16"/>
        </w:rPr>
        <w:t xml:space="preserve"> 141-142 //RS</w:t>
      </w:r>
    </w:p>
    <w:p w14:paraId="74EA9A6C" w14:textId="77777777" w:rsidR="00CE7954" w:rsidRPr="00D63964" w:rsidRDefault="00CE7954" w:rsidP="00CE7954">
      <w:pPr>
        <w:rPr>
          <w:rFonts w:asciiTheme="minorHAnsi" w:eastAsia="Cambria" w:hAnsiTheme="minorHAnsi" w:cstheme="minorHAnsi"/>
          <w:sz w:val="16"/>
          <w:szCs w:val="16"/>
        </w:rPr>
      </w:pPr>
      <w:r w:rsidRPr="00D63964">
        <w:rPr>
          <w:rFonts w:asciiTheme="minorHAnsi" w:eastAsia="Cambria" w:hAnsiTheme="minorHAnsi" w:cstheme="minorHAnsi"/>
          <w:sz w:val="16"/>
          <w:szCs w:val="16"/>
        </w:rPr>
        <w:t xml:space="preserve">My larger argument turns on the proposition that </w:t>
      </w:r>
      <w:r w:rsidRPr="00D63964">
        <w:rPr>
          <w:rFonts w:asciiTheme="minorHAnsi" w:eastAsia="Cambria" w:hAnsiTheme="minorHAnsi" w:cstheme="minorHAnsi"/>
          <w:u w:val="single"/>
        </w:rPr>
        <w:t>there is something special about the situation of public officials that makes utilitarianism more probable for them than private individuals.</w:t>
      </w:r>
      <w:r w:rsidRPr="00D63964">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63964">
        <w:rPr>
          <w:rFonts w:asciiTheme="minorHAnsi" w:eastAsia="Cambria" w:hAnsiTheme="minorHAnsi" w:cstheme="minorHAnsi"/>
          <w:highlight w:val="cyan"/>
          <w:u w:val="single"/>
        </w:rPr>
        <w:t>Public officials</w:t>
      </w:r>
      <w:r w:rsidRPr="00D63964">
        <w:rPr>
          <w:rFonts w:asciiTheme="minorHAnsi" w:eastAsia="Cambria" w:hAnsiTheme="minorHAnsi" w:cstheme="minorHAnsi"/>
          <w:u w:val="single"/>
        </w:rPr>
        <w:t xml:space="preserve"> are obliged to </w:t>
      </w:r>
      <w:r w:rsidRPr="00D63964">
        <w:rPr>
          <w:rFonts w:asciiTheme="minorHAnsi" w:eastAsia="Cambria" w:hAnsiTheme="minorHAnsi" w:cstheme="minorHAnsi"/>
          <w:highlight w:val="cyan"/>
          <w:u w:val="single"/>
        </w:rPr>
        <w:t>make</w:t>
      </w:r>
      <w:r w:rsidRPr="00D63964">
        <w:rPr>
          <w:rFonts w:asciiTheme="minorHAnsi" w:eastAsia="Cambria" w:hAnsiTheme="minorHAnsi" w:cstheme="minorHAnsi"/>
          <w:u w:val="single"/>
        </w:rPr>
        <w:t xml:space="preserve"> their </w:t>
      </w:r>
      <w:r w:rsidRPr="00D63964">
        <w:rPr>
          <w:rFonts w:asciiTheme="minorHAnsi" w:eastAsia="Cambria" w:hAnsiTheme="minorHAnsi" w:cstheme="minorHAnsi"/>
          <w:highlight w:val="cyan"/>
          <w:u w:val="single"/>
        </w:rPr>
        <w:t>choices under uncertainty</w:t>
      </w:r>
      <w:r w:rsidRPr="00D63964">
        <w:rPr>
          <w:rFonts w:asciiTheme="minorHAnsi" w:eastAsia="Cambria" w:hAnsiTheme="minorHAnsi" w:cstheme="minorHAnsi"/>
          <w:u w:val="single"/>
        </w:rPr>
        <w:t xml:space="preserve">, and uncertainty of a very special sort at that. </w:t>
      </w:r>
      <w:r w:rsidRPr="00D63964">
        <w:rPr>
          <w:rFonts w:asciiTheme="minorHAnsi" w:eastAsia="Cambria" w:hAnsiTheme="minorHAnsi" w:cstheme="minorHAnsi"/>
          <w:sz w:val="16"/>
          <w:szCs w:val="16"/>
        </w:rPr>
        <w:t xml:space="preserve">All choices – public and private alike – are made under some degree of uncertainty, of course. But </w:t>
      </w:r>
      <w:proofErr w:type="gramStart"/>
      <w:r w:rsidRPr="00D63964">
        <w:rPr>
          <w:rFonts w:asciiTheme="minorHAnsi" w:eastAsia="Cambria" w:hAnsiTheme="minorHAnsi" w:cstheme="minorHAnsi"/>
          <w:sz w:val="16"/>
          <w:szCs w:val="16"/>
        </w:rPr>
        <w:t>in the nature of things</w:t>
      </w:r>
      <w:proofErr w:type="gramEnd"/>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highlight w:val="cyan"/>
          <w:u w:val="single"/>
        </w:rPr>
        <w:t>private individuals</w:t>
      </w:r>
      <w:r w:rsidRPr="00D63964">
        <w:rPr>
          <w:rFonts w:asciiTheme="minorHAnsi" w:eastAsia="Cambria" w:hAnsiTheme="minorHAnsi" w:cstheme="minorHAnsi"/>
          <w:u w:val="single"/>
        </w:rPr>
        <w:t xml:space="preserve"> will usually </w:t>
      </w:r>
      <w:r w:rsidRPr="00D63964">
        <w:rPr>
          <w:rFonts w:asciiTheme="minorHAnsi" w:eastAsia="Cambria" w:hAnsiTheme="minorHAnsi" w:cstheme="minorHAnsi"/>
          <w:highlight w:val="cyan"/>
          <w:u w:val="single"/>
        </w:rPr>
        <w:t>have</w:t>
      </w:r>
      <w:r w:rsidRPr="00D63964">
        <w:rPr>
          <w:rFonts w:asciiTheme="minorHAnsi" w:eastAsia="Cambria" w:hAnsiTheme="minorHAnsi" w:cstheme="minorHAnsi"/>
          <w:u w:val="single"/>
        </w:rPr>
        <w:t xml:space="preserve"> more complete </w:t>
      </w:r>
      <w:r w:rsidRPr="00D63964">
        <w:rPr>
          <w:rFonts w:asciiTheme="minorHAnsi" w:eastAsia="Cambria" w:hAnsiTheme="minorHAnsi" w:cstheme="minorHAnsi"/>
          <w:highlight w:val="cyan"/>
          <w:u w:val="single"/>
        </w:rPr>
        <w:t>information on</w:t>
      </w:r>
      <w:r w:rsidRPr="00D63964">
        <w:rPr>
          <w:rFonts w:asciiTheme="minorHAnsi" w:eastAsia="Cambria" w:hAnsiTheme="minorHAnsi" w:cstheme="minorHAnsi"/>
          <w:u w:val="single"/>
        </w:rPr>
        <w:t xml:space="preserve"> the peculiarities of </w:t>
      </w:r>
      <w:r w:rsidRPr="00D63964">
        <w:rPr>
          <w:rFonts w:asciiTheme="minorHAnsi" w:eastAsia="Cambria" w:hAnsiTheme="minorHAnsi" w:cstheme="minorHAnsi"/>
          <w:highlight w:val="cyan"/>
          <w:u w:val="single"/>
        </w:rPr>
        <w:t>their own circumstances</w:t>
      </w:r>
      <w:r w:rsidRPr="00D63964">
        <w:rPr>
          <w:rFonts w:asciiTheme="minorHAnsi" w:eastAsia="Cambria" w:hAnsiTheme="minorHAnsi" w:cstheme="minorHAnsi"/>
          <w:u w:val="single"/>
        </w:rPr>
        <w:t xml:space="preserve"> and on the ramifications that alternative possible choices might have for them. </w:t>
      </w:r>
      <w:r w:rsidRPr="00D63964">
        <w:rPr>
          <w:rFonts w:asciiTheme="minorHAnsi" w:eastAsia="Cambria" w:hAnsiTheme="minorHAnsi" w:cstheme="minorHAnsi"/>
          <w:highlight w:val="cyan"/>
          <w:u w:val="single"/>
        </w:rPr>
        <w:t>Public officials</w:t>
      </w:r>
      <w:r w:rsidRPr="00D63964">
        <w:rPr>
          <w:rFonts w:asciiTheme="minorHAnsi" w:eastAsia="Cambria" w:hAnsiTheme="minorHAnsi" w:cstheme="minorHAnsi"/>
          <w:sz w:val="16"/>
          <w:szCs w:val="16"/>
        </w:rPr>
        <w:t xml:space="preserve">, in contrast, </w:t>
      </w:r>
      <w:r w:rsidRPr="00D63964">
        <w:rPr>
          <w:rFonts w:asciiTheme="minorHAnsi" w:eastAsia="Cambria" w:hAnsiTheme="minorHAnsi" w:cstheme="minorHAnsi"/>
          <w:highlight w:val="cyan"/>
          <w:u w:val="single"/>
        </w:rPr>
        <w:t>are</w:t>
      </w:r>
      <w:r w:rsidRPr="00D63964">
        <w:rPr>
          <w:rFonts w:asciiTheme="minorHAnsi" w:eastAsia="Cambria" w:hAnsiTheme="minorHAnsi" w:cstheme="minorHAnsi"/>
          <w:u w:val="single"/>
        </w:rPr>
        <w:t xml:space="preserve"> relatively </w:t>
      </w:r>
      <w:r w:rsidRPr="00D63964">
        <w:rPr>
          <w:rFonts w:asciiTheme="minorHAnsi" w:eastAsia="Cambria" w:hAnsiTheme="minorHAnsi" w:cstheme="minorHAnsi"/>
          <w:highlight w:val="cyan"/>
          <w:u w:val="single"/>
        </w:rPr>
        <w:t>poorly informed as to the effects</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their choices will have on individuals</w:t>
      </w:r>
      <w:r w:rsidRPr="00D63964">
        <w:rPr>
          <w:rFonts w:asciiTheme="minorHAnsi" w:eastAsia="Cambria" w:hAnsiTheme="minorHAnsi" w:cstheme="minorHAnsi"/>
          <w:u w:val="single"/>
        </w:rPr>
        <w:t xml:space="preserve">, one by one. What </w:t>
      </w:r>
      <w:r w:rsidRPr="00D63964">
        <w:rPr>
          <w:rFonts w:asciiTheme="minorHAnsi" w:eastAsia="Cambria" w:hAnsiTheme="minorHAnsi" w:cstheme="minorHAnsi"/>
          <w:highlight w:val="cyan"/>
          <w:u w:val="single"/>
        </w:rPr>
        <w:t>they typically</w:t>
      </w:r>
      <w:r w:rsidRPr="00D63964">
        <w:rPr>
          <w:rFonts w:asciiTheme="minorHAnsi" w:eastAsia="Cambria" w:hAnsiTheme="minorHAnsi" w:cstheme="minorHAnsi"/>
          <w:u w:val="single"/>
        </w:rPr>
        <w:t xml:space="preserve"> do </w:t>
      </w:r>
      <w:r w:rsidRPr="00D63964">
        <w:rPr>
          <w:rFonts w:asciiTheme="minorHAnsi" w:eastAsia="Cambria" w:hAnsiTheme="minorHAnsi" w:cstheme="minorHAnsi"/>
          <w:highlight w:val="cyan"/>
          <w:u w:val="single"/>
        </w:rPr>
        <w:t>know</w:t>
      </w:r>
      <w:r w:rsidRPr="00D63964">
        <w:rPr>
          <w:rFonts w:asciiTheme="minorHAnsi" w:eastAsia="Cambria" w:hAnsiTheme="minorHAnsi" w:cstheme="minorHAnsi"/>
          <w:u w:val="single"/>
        </w:rPr>
        <w:t xml:space="preserve"> are generalities: </w:t>
      </w:r>
      <w:r w:rsidRPr="00D63964">
        <w:rPr>
          <w:rFonts w:asciiTheme="minorHAnsi" w:eastAsia="Cambria" w:hAnsiTheme="minorHAnsi" w:cstheme="minorHAnsi"/>
          <w:highlight w:val="cyan"/>
          <w:u w:val="single"/>
        </w:rPr>
        <w:t>averages and aggregates</w:t>
      </w:r>
      <w:r w:rsidRPr="00D63964">
        <w:rPr>
          <w:rFonts w:asciiTheme="minorHAnsi" w:eastAsia="Cambria" w:hAnsiTheme="minorHAnsi" w:cstheme="minorHAnsi"/>
          <w:u w:val="single"/>
        </w:rPr>
        <w:t>.</w:t>
      </w:r>
      <w:r w:rsidRPr="00D63964">
        <w:rPr>
          <w:rFonts w:asciiTheme="minorHAnsi" w:eastAsia="Cambria" w:hAnsiTheme="minorHAnsi" w:cstheme="minorHAnsi"/>
          <w:sz w:val="16"/>
          <w:szCs w:val="16"/>
        </w:rPr>
        <w:t xml:space="preserve"> They know what will happen most often to most people </w:t>
      </w:r>
      <w:proofErr w:type="gramStart"/>
      <w:r w:rsidRPr="00D63964">
        <w:rPr>
          <w:rFonts w:asciiTheme="minorHAnsi" w:eastAsia="Cambria" w:hAnsiTheme="minorHAnsi" w:cstheme="minorHAnsi"/>
          <w:sz w:val="16"/>
          <w:szCs w:val="16"/>
        </w:rPr>
        <w:t>as a result of</w:t>
      </w:r>
      <w:proofErr w:type="gramEnd"/>
      <w:r w:rsidRPr="00D63964">
        <w:rPr>
          <w:rFonts w:asciiTheme="minorHAnsi" w:eastAsia="Cambria" w:hAnsiTheme="minorHAnsi" w:cstheme="minorHAnsi"/>
          <w:sz w:val="16"/>
          <w:szCs w:val="16"/>
        </w:rPr>
        <w:t xml:space="preserve"> their various possible choices, but that is all. </w:t>
      </w:r>
      <w:r w:rsidRPr="00D63964">
        <w:rPr>
          <w:rFonts w:asciiTheme="minorHAnsi" w:eastAsia="Cambria" w:hAnsiTheme="minorHAnsi" w:cstheme="minorHAnsi"/>
          <w:highlight w:val="cyan"/>
          <w:u w:val="single"/>
        </w:rPr>
        <w:t>That is enough to</w:t>
      </w:r>
      <w:r w:rsidRPr="00D63964">
        <w:rPr>
          <w:rFonts w:asciiTheme="minorHAnsi" w:eastAsia="Cambria" w:hAnsiTheme="minorHAnsi" w:cstheme="minorHAnsi"/>
          <w:u w:val="single"/>
        </w:rPr>
        <w:t xml:space="preserve"> allow public </w:t>
      </w:r>
      <w:proofErr w:type="gramStart"/>
      <w:r w:rsidRPr="00D63964">
        <w:rPr>
          <w:rFonts w:asciiTheme="minorHAnsi" w:eastAsia="Cambria" w:hAnsiTheme="minorHAnsi" w:cstheme="minorHAnsi"/>
          <w:u w:val="single"/>
        </w:rPr>
        <w:t>policy-makers</w:t>
      </w:r>
      <w:proofErr w:type="gramEnd"/>
      <w:r w:rsidRPr="00D63964">
        <w:rPr>
          <w:rFonts w:asciiTheme="minorHAnsi" w:eastAsia="Cambria" w:hAnsiTheme="minorHAnsi" w:cstheme="minorHAnsi"/>
          <w:u w:val="single"/>
        </w:rPr>
        <w:t xml:space="preserve"> to </w:t>
      </w:r>
      <w:r w:rsidRPr="00D63964">
        <w:rPr>
          <w:rFonts w:asciiTheme="minorHAnsi" w:eastAsia="Cambria" w:hAnsiTheme="minorHAnsi" w:cstheme="minorHAnsi"/>
          <w:highlight w:val="cyan"/>
          <w:u w:val="single"/>
        </w:rPr>
        <w:t>use</w:t>
      </w:r>
      <w:r w:rsidRPr="00D63964">
        <w:rPr>
          <w:rFonts w:asciiTheme="minorHAnsi" w:eastAsia="Cambria" w:hAnsiTheme="minorHAnsi" w:cstheme="minorHAnsi"/>
          <w:u w:val="single"/>
        </w:rPr>
        <w:t xml:space="preserve"> the </w:t>
      </w:r>
      <w:r w:rsidRPr="00D63964">
        <w:rPr>
          <w:rFonts w:asciiTheme="minorHAnsi" w:eastAsia="Cambria" w:hAnsiTheme="minorHAnsi" w:cstheme="minorHAnsi"/>
          <w:highlight w:val="cyan"/>
          <w:u w:val="single"/>
        </w:rPr>
        <w:t>utilitarian calculus</w:t>
      </w:r>
      <w:r w:rsidRPr="00D63964">
        <w:rPr>
          <w:rFonts w:asciiTheme="minorHAnsi" w:eastAsia="Cambria" w:hAnsiTheme="minorHAnsi" w:cstheme="minorHAnsi"/>
          <w:sz w:val="16"/>
          <w:szCs w:val="16"/>
        </w:rPr>
        <w:t xml:space="preserve"> – assuming they want to use it at all – to choose general rules or conduct.</w:t>
      </w:r>
    </w:p>
    <w:p w14:paraId="507DF8CF" w14:textId="4B8853EB" w:rsidR="00CE7954" w:rsidRPr="00D63964" w:rsidRDefault="00CE7954" w:rsidP="00CE7954">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w:t>
      </w:r>
      <w:r w:rsidR="00F453B0">
        <w:rPr>
          <w:rFonts w:asciiTheme="minorHAnsi" w:eastAsia="MS Gothic" w:hAnsiTheme="minorHAnsi" w:cstheme="minorHAnsi"/>
          <w:b/>
          <w:iCs/>
          <w:sz w:val="26"/>
        </w:rPr>
        <w:t>3</w:t>
      </w:r>
      <w:r w:rsidRPr="00D63964">
        <w:rPr>
          <w:rFonts w:asciiTheme="minorHAnsi" w:eastAsia="MS Gothic" w:hAnsiTheme="minorHAnsi" w:cstheme="minorHAnsi"/>
          <w:b/>
          <w:iCs/>
          <w:sz w:val="26"/>
        </w:rPr>
        <w:t>] No intent-foresight distinction — if we foresee a consequence, then it becomes part of our deliberation which makes it intrinsic to our action since we intend it to happen.</w:t>
      </w:r>
    </w:p>
    <w:p w14:paraId="0BBEEAFA" w14:textId="7E8C5F58" w:rsidR="00CE7954" w:rsidRPr="00D63964" w:rsidRDefault="00CE7954" w:rsidP="00CE7954">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w:t>
      </w:r>
      <w:r w:rsidR="00F453B0">
        <w:rPr>
          <w:rFonts w:asciiTheme="minorHAnsi" w:eastAsia="MS Gothic" w:hAnsiTheme="minorHAnsi" w:cstheme="minorHAnsi"/>
          <w:b/>
          <w:iCs/>
          <w:sz w:val="26"/>
        </w:rPr>
        <w:t>4</w:t>
      </w:r>
      <w:r w:rsidRPr="00D63964">
        <w:rPr>
          <w:rFonts w:asciiTheme="minorHAnsi" w:eastAsia="MS Gothic" w:hAnsiTheme="minorHAnsi" w:cstheme="minorHAnsi"/>
          <w:b/>
          <w:iCs/>
          <w:sz w:val="26"/>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404EBD1B" w14:textId="383B37B2" w:rsidR="00CE7954" w:rsidRPr="00367DED" w:rsidRDefault="00CE7954" w:rsidP="00CE7954">
      <w:pPr>
        <w:rPr>
          <w:rFonts w:eastAsia="Cambria"/>
          <w:b/>
          <w:bCs/>
          <w:sz w:val="26"/>
        </w:rPr>
      </w:pPr>
      <w:r w:rsidRPr="00367DED">
        <w:rPr>
          <w:rFonts w:eastAsia="Cambria"/>
          <w:b/>
          <w:bCs/>
          <w:sz w:val="26"/>
        </w:rPr>
        <w:t>[</w:t>
      </w:r>
      <w:r w:rsidR="00F453B0">
        <w:rPr>
          <w:rFonts w:eastAsia="Cambria"/>
          <w:b/>
          <w:bCs/>
          <w:sz w:val="26"/>
        </w:rPr>
        <w:t>5</w:t>
      </w:r>
      <w:r w:rsidRPr="00367DED">
        <w:rPr>
          <w:rFonts w:eastAsia="Cambria"/>
          <w:b/>
          <w:bCs/>
          <w:sz w:val="26"/>
        </w:rPr>
        <w:t xml:space="preserve">] Extinction First – </w:t>
      </w:r>
    </w:p>
    <w:p w14:paraId="27B982D0" w14:textId="77777777" w:rsidR="00CE7954" w:rsidRPr="00367DED" w:rsidRDefault="00CE7954" w:rsidP="00CE7954">
      <w:pPr>
        <w:rPr>
          <w:rFonts w:eastAsia="Cambria"/>
          <w:b/>
          <w:bCs/>
          <w:sz w:val="26"/>
        </w:rPr>
      </w:pPr>
      <w:r w:rsidRPr="00367DED">
        <w:rPr>
          <w:rFonts w:eastAsia="Cambria"/>
          <w:b/>
          <w:bCs/>
          <w:sz w:val="26"/>
        </w:rPr>
        <w:t>[a] Forecloses future improvement – we can never improve society because our impact is irreversible</w:t>
      </w:r>
    </w:p>
    <w:p w14:paraId="12DC1C6A" w14:textId="77777777" w:rsidR="00CE7954" w:rsidRPr="00367DED" w:rsidRDefault="00CE7954" w:rsidP="00CE7954">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213AC07D" w14:textId="753FA0AF" w:rsidR="00CE7954" w:rsidRDefault="00CE7954" w:rsidP="00CE7954">
      <w:pPr>
        <w:rPr>
          <w:rFonts w:eastAsia="Cambria"/>
          <w:b/>
          <w:bCs/>
          <w:sz w:val="26"/>
        </w:rPr>
      </w:pPr>
      <w:r w:rsidRPr="00367DED">
        <w:rPr>
          <w:rFonts w:eastAsia="Cambria"/>
          <w:b/>
          <w:bCs/>
          <w:sz w:val="26"/>
        </w:rPr>
        <w:t>[c] Moral uncertainty – if we’re unsure about which interpretation of the world is true – we ought to preserve the world to keep debating about it</w:t>
      </w:r>
    </w:p>
    <w:p w14:paraId="250446BF" w14:textId="38278B88" w:rsidR="00324C59" w:rsidRPr="005750CE" w:rsidRDefault="00324C59" w:rsidP="00324C59">
      <w:pPr>
        <w:pStyle w:val="Heading4"/>
        <w:rPr>
          <w:rFonts w:eastAsia="Cambria"/>
        </w:rPr>
      </w:pPr>
      <w:r>
        <w:rPr>
          <w:rFonts w:eastAsia="Cambria"/>
        </w:rPr>
        <w:t>[6] no calc indicts – just proves util is hard not impossible so obligations still exist</w:t>
      </w:r>
    </w:p>
    <w:p w14:paraId="3E65F67E" w14:textId="77777777" w:rsidR="00CE7954" w:rsidRPr="00CE7954" w:rsidRDefault="00CE7954" w:rsidP="00CE7954"/>
    <w:p w14:paraId="7DB94E1D" w14:textId="668EEC14" w:rsidR="007F7180" w:rsidRPr="003A6BCC" w:rsidRDefault="003A105D" w:rsidP="007F7180">
      <w:pPr>
        <w:pStyle w:val="Heading3"/>
        <w:rPr>
          <w:rFonts w:asciiTheme="minorHAnsi" w:hAnsiTheme="minorHAnsi" w:cstheme="minorHAnsi"/>
        </w:rPr>
      </w:pPr>
      <w:r w:rsidRPr="003A6BCC">
        <w:rPr>
          <w:rFonts w:asciiTheme="minorHAnsi" w:hAnsiTheme="minorHAnsi" w:cstheme="minorHAnsi"/>
        </w:rPr>
        <w:t>DA – Reconciliation</w:t>
      </w:r>
    </w:p>
    <w:p w14:paraId="22145144" w14:textId="77777777" w:rsidR="003A105D" w:rsidRPr="003A6BCC" w:rsidRDefault="003A105D" w:rsidP="003A105D">
      <w:pPr>
        <w:pStyle w:val="Heading4"/>
        <w:rPr>
          <w:rFonts w:asciiTheme="minorHAnsi" w:hAnsiTheme="minorHAnsi" w:cstheme="minorHAnsi"/>
        </w:rPr>
      </w:pPr>
      <w:r w:rsidRPr="003A6BCC">
        <w:rPr>
          <w:rFonts w:asciiTheme="minorHAnsi" w:hAnsiTheme="minorHAnsi" w:cstheme="minorHAnsi"/>
        </w:rPr>
        <w:t xml:space="preserve">Reconciliation passes now without further cuts – Holdouts tentatively say yes and our </w:t>
      </w:r>
      <w:proofErr w:type="spellStart"/>
      <w:r w:rsidRPr="003A6BCC">
        <w:rPr>
          <w:rFonts w:asciiTheme="minorHAnsi" w:hAnsiTheme="minorHAnsi" w:cstheme="minorHAnsi"/>
        </w:rPr>
        <w:t>ev</w:t>
      </w:r>
      <w:proofErr w:type="spellEnd"/>
      <w:r w:rsidRPr="003A6BCC">
        <w:rPr>
          <w:rFonts w:asciiTheme="minorHAnsi" w:hAnsiTheme="minorHAnsi" w:cstheme="minorHAnsi"/>
        </w:rPr>
        <w:t xml:space="preserve"> assumes every </w:t>
      </w:r>
      <w:proofErr w:type="spellStart"/>
      <w:r w:rsidRPr="003A6BCC">
        <w:rPr>
          <w:rFonts w:asciiTheme="minorHAnsi" w:hAnsiTheme="minorHAnsi" w:cstheme="minorHAnsi"/>
        </w:rPr>
        <w:t>aff</w:t>
      </w:r>
      <w:proofErr w:type="spellEnd"/>
      <w:r w:rsidRPr="003A6BCC">
        <w:rPr>
          <w:rFonts w:asciiTheme="minorHAnsi" w:hAnsiTheme="minorHAnsi" w:cstheme="minorHAnsi"/>
        </w:rPr>
        <w:t xml:space="preserve"> non-</w:t>
      </w:r>
      <w:proofErr w:type="spellStart"/>
      <w:r w:rsidRPr="003A6BCC">
        <w:rPr>
          <w:rFonts w:asciiTheme="minorHAnsi" w:hAnsiTheme="minorHAnsi" w:cstheme="minorHAnsi"/>
        </w:rPr>
        <w:t>uq</w:t>
      </w:r>
      <w:proofErr w:type="spellEnd"/>
      <w:r w:rsidRPr="003A6BCC">
        <w:rPr>
          <w:rFonts w:asciiTheme="minorHAnsi" w:hAnsiTheme="minorHAnsi" w:cstheme="minorHAnsi"/>
        </w:rPr>
        <w:t xml:space="preserve"> warrant</w:t>
      </w:r>
    </w:p>
    <w:p w14:paraId="007E6903" w14:textId="77777777" w:rsidR="003A105D" w:rsidRPr="003A6BCC" w:rsidRDefault="003A105D" w:rsidP="003A105D">
      <w:pPr>
        <w:rPr>
          <w:rStyle w:val="Style13ptBold"/>
          <w:rFonts w:asciiTheme="minorHAnsi" w:hAnsiTheme="minorHAnsi" w:cstheme="minorHAnsi"/>
        </w:rPr>
      </w:pPr>
      <w:proofErr w:type="spellStart"/>
      <w:r w:rsidRPr="003A6BCC">
        <w:rPr>
          <w:rStyle w:val="Style13ptBold"/>
          <w:rFonts w:asciiTheme="minorHAnsi" w:hAnsiTheme="minorHAnsi" w:cstheme="minorHAnsi"/>
        </w:rPr>
        <w:t>Reklaitis</w:t>
      </w:r>
      <w:proofErr w:type="spellEnd"/>
      <w:r w:rsidRPr="003A6BCC">
        <w:rPr>
          <w:rStyle w:val="Style13ptBold"/>
          <w:rFonts w:asciiTheme="minorHAnsi" w:hAnsiTheme="minorHAnsi" w:cstheme="minorHAnsi"/>
        </w:rPr>
        <w:t xml:space="preserve"> 12/02 </w:t>
      </w:r>
      <w:r w:rsidRPr="003A6BCC">
        <w:rPr>
          <w:rFonts w:asciiTheme="minorHAnsi" w:hAnsiTheme="minorHAnsi" w:cstheme="minorHAnsi"/>
        </w:rPr>
        <w:t>[Victor, MarketWatch's Money &amp; Politics reporter and is based in Washington, D.C. Prior to joining MarketWatch, he served as an assistant editor and reporter at Investor's Business Daily, “Biden’s big social-spending bill probably will pass Senate this month without many cuts to it, analysts say”, 12-02-2021, https://www.marketwatch.com/story/bidens-big-social-spending-bill-probably-will-pass-senate-this-month-without-many-cuts-to-it-analysts-say-11638466738]//pranav</w:t>
      </w:r>
    </w:p>
    <w:p w14:paraId="0C8F3A43" w14:textId="77777777" w:rsidR="003A105D" w:rsidRPr="003A6BCC" w:rsidRDefault="003A105D" w:rsidP="003A105D">
      <w:pPr>
        <w:rPr>
          <w:rFonts w:asciiTheme="minorHAnsi" w:hAnsiTheme="minorHAnsi" w:cstheme="minorHAnsi"/>
          <w:sz w:val="16"/>
        </w:rPr>
      </w:pPr>
      <w:r w:rsidRPr="003A6BCC">
        <w:rPr>
          <w:rStyle w:val="Emphasis"/>
          <w:rFonts w:asciiTheme="minorHAnsi" w:hAnsiTheme="minorHAnsi" w:cstheme="minorHAnsi"/>
        </w:rPr>
        <w:t xml:space="preserve">Will President Joe </w:t>
      </w:r>
      <w:r w:rsidRPr="003A6BCC">
        <w:rPr>
          <w:rStyle w:val="Emphasis"/>
          <w:rFonts w:asciiTheme="minorHAnsi" w:hAnsiTheme="minorHAnsi" w:cstheme="minorHAnsi"/>
          <w:highlight w:val="green"/>
        </w:rPr>
        <w:t>Biden’s $2 trillion</w:t>
      </w:r>
      <w:r w:rsidRPr="003A6BCC">
        <w:rPr>
          <w:rStyle w:val="Emphasis"/>
          <w:rFonts w:asciiTheme="minorHAnsi" w:hAnsiTheme="minorHAnsi" w:cstheme="minorHAnsi"/>
        </w:rPr>
        <w:t xml:space="preserve"> social-</w:t>
      </w:r>
      <w:r w:rsidRPr="003A6BCC">
        <w:rPr>
          <w:rStyle w:val="Emphasis"/>
          <w:rFonts w:asciiTheme="minorHAnsi" w:hAnsiTheme="minorHAnsi" w:cstheme="minorHAnsi"/>
          <w:highlight w:val="green"/>
        </w:rPr>
        <w:t>spending and climate package</w:t>
      </w:r>
      <w:r w:rsidRPr="003A6BCC">
        <w:rPr>
          <w:rStyle w:val="Emphasis"/>
          <w:rFonts w:asciiTheme="minorHAnsi" w:hAnsiTheme="minorHAnsi" w:cstheme="minorHAnsi"/>
        </w:rPr>
        <w:t xml:space="preserve"> </w:t>
      </w:r>
      <w:proofErr w:type="gramStart"/>
      <w:r w:rsidRPr="003A6BCC">
        <w:rPr>
          <w:rStyle w:val="Emphasis"/>
          <w:rFonts w:asciiTheme="minorHAnsi" w:hAnsiTheme="minorHAnsi" w:cstheme="minorHAnsi"/>
        </w:rPr>
        <w:t xml:space="preserve">actually </w:t>
      </w:r>
      <w:r w:rsidRPr="003A6BCC">
        <w:rPr>
          <w:rStyle w:val="Emphasis"/>
          <w:rFonts w:asciiTheme="minorHAnsi" w:hAnsiTheme="minorHAnsi" w:cstheme="minorHAnsi"/>
          <w:highlight w:val="green"/>
        </w:rPr>
        <w:t>get</w:t>
      </w:r>
      <w:proofErr w:type="gramEnd"/>
      <w:r w:rsidRPr="003A6BCC">
        <w:rPr>
          <w:rStyle w:val="Emphasis"/>
          <w:rFonts w:asciiTheme="minorHAnsi" w:hAnsiTheme="minorHAnsi" w:cstheme="minorHAnsi"/>
        </w:rPr>
        <w:t xml:space="preserve"> the </w:t>
      </w:r>
      <w:r w:rsidRPr="003A6BCC">
        <w:rPr>
          <w:rStyle w:val="Emphasis"/>
          <w:rFonts w:asciiTheme="minorHAnsi" w:hAnsiTheme="minorHAnsi" w:cstheme="minorHAnsi"/>
          <w:highlight w:val="green"/>
        </w:rPr>
        <w:t>Senate’s OK</w:t>
      </w:r>
      <w:r w:rsidRPr="003A6BCC">
        <w:rPr>
          <w:rStyle w:val="Emphasis"/>
          <w:rFonts w:asciiTheme="minorHAnsi" w:hAnsiTheme="minorHAnsi" w:cstheme="minorHAnsi"/>
        </w:rPr>
        <w:t xml:space="preserve"> this month, as that chamber’s leader has promised? Two analysts from opposite ends of the political spectrum said </w:t>
      </w:r>
      <w:r w:rsidRPr="003A6BCC">
        <w:rPr>
          <w:rStyle w:val="Emphasis"/>
          <w:rFonts w:asciiTheme="minorHAnsi" w:hAnsiTheme="minorHAnsi" w:cstheme="minorHAnsi"/>
          <w:highlight w:val="green"/>
        </w:rPr>
        <w:t>that looks likely</w:t>
      </w:r>
      <w:r w:rsidRPr="003A6BCC">
        <w:rPr>
          <w:rFonts w:asciiTheme="minorHAnsi" w:hAnsiTheme="minorHAnsi" w:cstheme="minorHAnsi"/>
          <w:sz w:val="16"/>
        </w:rPr>
        <w:t>, as they spoke on Wednesday with MarketWatch for a Barron’s Live episode. “</w:t>
      </w:r>
      <w:r w:rsidRPr="003A6BCC">
        <w:rPr>
          <w:rStyle w:val="Emphasis"/>
          <w:rFonts w:asciiTheme="minorHAnsi" w:hAnsiTheme="minorHAnsi" w:cstheme="minorHAnsi"/>
        </w:rPr>
        <w:t xml:space="preserve">I think the </w:t>
      </w:r>
      <w:r w:rsidRPr="003A6BCC">
        <w:rPr>
          <w:rStyle w:val="Emphasis"/>
          <w:rFonts w:asciiTheme="minorHAnsi" w:hAnsiTheme="minorHAnsi" w:cstheme="minorHAnsi"/>
          <w:highlight w:val="green"/>
        </w:rPr>
        <w:t>chances</w:t>
      </w:r>
      <w:r w:rsidRPr="003A6BCC">
        <w:rPr>
          <w:rFonts w:asciiTheme="minorHAnsi" w:hAnsiTheme="minorHAnsi" w:cstheme="minorHAnsi"/>
          <w:sz w:val="16"/>
          <w:highlight w:val="green"/>
        </w:rPr>
        <w:t xml:space="preserve"> </w:t>
      </w:r>
      <w:r w:rsidRPr="003A6BCC">
        <w:rPr>
          <w:rStyle w:val="Emphasis"/>
          <w:rFonts w:asciiTheme="minorHAnsi" w:hAnsiTheme="minorHAnsi" w:cstheme="minorHAnsi"/>
          <w:highlight w:val="green"/>
        </w:rPr>
        <w:t>are</w:t>
      </w:r>
      <w:r w:rsidRPr="003A6BCC">
        <w:rPr>
          <w:rFonts w:asciiTheme="minorHAnsi" w:hAnsiTheme="minorHAnsi" w:cstheme="minorHAnsi"/>
          <w:sz w:val="16"/>
        </w:rPr>
        <w:t xml:space="preserve"> very, very </w:t>
      </w:r>
      <w:r w:rsidRPr="003A6BCC">
        <w:rPr>
          <w:rStyle w:val="Emphasis"/>
          <w:rFonts w:asciiTheme="minorHAnsi" w:hAnsiTheme="minorHAnsi" w:cstheme="minorHAnsi"/>
          <w:highlight w:val="green"/>
        </w:rPr>
        <w:t>good that</w:t>
      </w:r>
      <w:r w:rsidRPr="003A6BCC">
        <w:rPr>
          <w:rStyle w:val="Emphasis"/>
          <w:rFonts w:asciiTheme="minorHAnsi" w:hAnsiTheme="minorHAnsi" w:cstheme="minorHAnsi"/>
        </w:rPr>
        <w:t xml:space="preserve"> this </w:t>
      </w:r>
      <w:r w:rsidRPr="003A6BCC">
        <w:rPr>
          <w:rStyle w:val="Emphasis"/>
          <w:rFonts w:asciiTheme="minorHAnsi" w:hAnsiTheme="minorHAnsi" w:cstheme="minorHAnsi"/>
          <w:highlight w:val="green"/>
        </w:rPr>
        <w:t>bill will pass,</w:t>
      </w:r>
      <w:r w:rsidRPr="003A6BCC">
        <w:rPr>
          <w:rStyle w:val="Emphasis"/>
          <w:rFonts w:asciiTheme="minorHAnsi" w:hAnsiTheme="minorHAnsi" w:cstheme="minorHAnsi"/>
        </w:rPr>
        <w:t xml:space="preserve"> and I </w:t>
      </w:r>
      <w:r w:rsidRPr="003A6BCC">
        <w:rPr>
          <w:rStyle w:val="Emphasis"/>
          <w:rFonts w:asciiTheme="minorHAnsi" w:hAnsiTheme="minorHAnsi" w:cstheme="minorHAnsi"/>
          <w:highlight w:val="green"/>
        </w:rPr>
        <w:t>wouldn’t bet</w:t>
      </w:r>
      <w:r w:rsidRPr="003A6BCC">
        <w:rPr>
          <w:rStyle w:val="Emphasis"/>
          <w:rFonts w:asciiTheme="minorHAnsi" w:hAnsiTheme="minorHAnsi" w:cstheme="minorHAnsi"/>
        </w:rPr>
        <w:t xml:space="preserve"> the </w:t>
      </w:r>
      <w:r w:rsidRPr="003A6BCC">
        <w:rPr>
          <w:rStyle w:val="Emphasis"/>
          <w:rFonts w:asciiTheme="minorHAnsi" w:hAnsiTheme="minorHAnsi" w:cstheme="minorHAnsi"/>
          <w:highlight w:val="green"/>
        </w:rPr>
        <w:t>mortgage on it</w:t>
      </w:r>
      <w:r w:rsidRPr="003A6BCC">
        <w:rPr>
          <w:rStyle w:val="Emphasis"/>
          <w:rFonts w:asciiTheme="minorHAnsi" w:hAnsiTheme="minorHAnsi" w:cstheme="minorHAnsi"/>
        </w:rPr>
        <w:t>,</w:t>
      </w:r>
      <w:r w:rsidRPr="003A6BCC">
        <w:rPr>
          <w:rFonts w:asciiTheme="minorHAnsi" w:hAnsiTheme="minorHAnsi" w:cstheme="minorHAnsi"/>
          <w:sz w:val="16"/>
        </w:rPr>
        <w:t xml:space="preserve"> but I would predict that it’s going to happen by this month,” said Seth Hanlon, a senior fellow at the liberal Center for American Progress. Kyle Pomerleau, a senior fellow at the conservative American Enterprise Institute, concurred with Hanlon, as the analysts assessed Senate Majority Leader Chuck Schumer’s stated goal of passage by Christmas. </w:t>
      </w:r>
      <w:r w:rsidRPr="003A6BCC">
        <w:rPr>
          <w:rStyle w:val="Emphasis"/>
          <w:rFonts w:asciiTheme="minorHAnsi" w:hAnsiTheme="minorHAnsi" w:cstheme="minorHAnsi"/>
        </w:rPr>
        <w:t xml:space="preserve">The </w:t>
      </w:r>
      <w:r w:rsidRPr="003A6BCC">
        <w:rPr>
          <w:rStyle w:val="Emphasis"/>
          <w:rFonts w:asciiTheme="minorHAnsi" w:hAnsiTheme="minorHAnsi" w:cstheme="minorHAnsi"/>
          <w:highlight w:val="green"/>
        </w:rPr>
        <w:t>legislation already got</w:t>
      </w:r>
      <w:r w:rsidRPr="003A6BCC">
        <w:rPr>
          <w:rStyle w:val="Emphasis"/>
          <w:rFonts w:asciiTheme="minorHAnsi" w:hAnsiTheme="minorHAnsi" w:cstheme="minorHAnsi"/>
        </w:rPr>
        <w:t xml:space="preserve"> the </w:t>
      </w:r>
      <w:r w:rsidRPr="003A6BCC">
        <w:rPr>
          <w:rStyle w:val="Emphasis"/>
          <w:rFonts w:asciiTheme="minorHAnsi" w:hAnsiTheme="minorHAnsi" w:cstheme="minorHAnsi"/>
          <w:highlight w:val="green"/>
        </w:rPr>
        <w:t>House’s approval</w:t>
      </w:r>
      <w:r w:rsidRPr="003A6BCC">
        <w:rPr>
          <w:rStyle w:val="Emphasis"/>
          <w:rFonts w:asciiTheme="minorHAnsi" w:hAnsiTheme="minorHAnsi" w:cstheme="minorHAnsi"/>
        </w:rPr>
        <w:t xml:space="preserve"> last month, so Biden can sign it into law if the Senate acts and the two chambers reconcile their versions of the measure. </w:t>
      </w:r>
      <w:r w:rsidRPr="003A6BCC">
        <w:rPr>
          <w:rFonts w:asciiTheme="minorHAnsi" w:hAnsiTheme="minorHAnsi" w:cstheme="minorHAnsi"/>
          <w:sz w:val="16"/>
        </w:rPr>
        <w:t>“</w:t>
      </w:r>
      <w:r w:rsidRPr="003A6BCC">
        <w:rPr>
          <w:rStyle w:val="Emphasis"/>
          <w:rFonts w:asciiTheme="minorHAnsi" w:hAnsiTheme="minorHAnsi" w:cstheme="minorHAnsi"/>
        </w:rPr>
        <w:t xml:space="preserve">I think that the Build Back Better </w:t>
      </w:r>
      <w:r w:rsidRPr="003A6BCC">
        <w:rPr>
          <w:rStyle w:val="Emphasis"/>
          <w:rFonts w:asciiTheme="minorHAnsi" w:hAnsiTheme="minorHAnsi" w:cstheme="minorHAnsi"/>
          <w:highlight w:val="green"/>
        </w:rPr>
        <w:t>Act ultimately passes</w:t>
      </w:r>
      <w:r w:rsidRPr="003A6BCC">
        <w:rPr>
          <w:rFonts w:asciiTheme="minorHAnsi" w:hAnsiTheme="minorHAnsi" w:cstheme="minorHAnsi"/>
          <w:sz w:val="16"/>
        </w:rPr>
        <w:t xml:space="preserve">. I think before Christmas seems like a reasonable timeline,” Pomerleau said. “There are other political challenges involved, if this bleeds over into next year, and I think that the Democrats want to avoid that.” </w:t>
      </w:r>
      <w:r w:rsidRPr="003A6BCC">
        <w:rPr>
          <w:rStyle w:val="Emphasis"/>
          <w:rFonts w:asciiTheme="minorHAnsi" w:hAnsiTheme="minorHAnsi" w:cstheme="minorHAnsi"/>
          <w:highlight w:val="green"/>
        </w:rPr>
        <w:t>Democrats</w:t>
      </w:r>
      <w:r w:rsidRPr="003A6BCC">
        <w:rPr>
          <w:rStyle w:val="Emphasis"/>
          <w:rFonts w:asciiTheme="minorHAnsi" w:hAnsiTheme="minorHAnsi" w:cstheme="minorHAnsi"/>
        </w:rPr>
        <w:t xml:space="preserve"> also could be </w:t>
      </w:r>
      <w:r w:rsidRPr="003A6BCC">
        <w:rPr>
          <w:rStyle w:val="Emphasis"/>
          <w:rFonts w:asciiTheme="minorHAnsi" w:hAnsiTheme="minorHAnsi" w:cstheme="minorHAnsi"/>
          <w:highlight w:val="green"/>
        </w:rPr>
        <w:t>motivated by not wanting</w:t>
      </w:r>
      <w:r w:rsidRPr="003A6BCC">
        <w:rPr>
          <w:rStyle w:val="Emphasis"/>
          <w:rFonts w:asciiTheme="minorHAnsi" w:hAnsiTheme="minorHAnsi" w:cstheme="minorHAnsi"/>
        </w:rPr>
        <w:t xml:space="preserve"> a </w:t>
      </w:r>
      <w:r w:rsidRPr="003A6BCC">
        <w:rPr>
          <w:rStyle w:val="Emphasis"/>
          <w:rFonts w:asciiTheme="minorHAnsi" w:hAnsiTheme="minorHAnsi" w:cstheme="minorHAnsi"/>
          <w:highlight w:val="green"/>
        </w:rPr>
        <w:t>lapse in</w:t>
      </w:r>
      <w:r w:rsidRPr="003A6BCC">
        <w:rPr>
          <w:rStyle w:val="Emphasis"/>
          <w:rFonts w:asciiTheme="minorHAnsi" w:hAnsiTheme="minorHAnsi" w:cstheme="minorHAnsi"/>
        </w:rPr>
        <w:t xml:space="preserve"> monthly </w:t>
      </w:r>
      <w:r w:rsidRPr="003A6BCC">
        <w:rPr>
          <w:rStyle w:val="Emphasis"/>
          <w:rFonts w:asciiTheme="minorHAnsi" w:hAnsiTheme="minorHAnsi" w:cstheme="minorHAnsi"/>
          <w:highlight w:val="green"/>
        </w:rPr>
        <w:t>child tax credit</w:t>
      </w:r>
      <w:r w:rsidRPr="003A6BCC">
        <w:rPr>
          <w:rStyle w:val="Emphasis"/>
          <w:rFonts w:asciiTheme="minorHAnsi" w:hAnsiTheme="minorHAnsi" w:cstheme="minorHAnsi"/>
        </w:rPr>
        <w:t xml:space="preserve"> payments</w:t>
      </w:r>
      <w:r w:rsidRPr="003A6BCC">
        <w:rPr>
          <w:rFonts w:asciiTheme="minorHAnsi" w:hAnsiTheme="minorHAnsi" w:cstheme="minorHAnsi"/>
          <w:sz w:val="16"/>
        </w:rPr>
        <w:t xml:space="preserve">, according to Hanlon. Those payouts, which began over the summer and provide up to $300 per child to families, would get extended for another year in the current version of the Build Back Better Act. “The child tax credit payments — the last one would be done on Dec. 15, </w:t>
      </w:r>
      <w:r w:rsidRPr="003A6BCC">
        <w:rPr>
          <w:rStyle w:val="Emphasis"/>
          <w:rFonts w:asciiTheme="minorHAnsi" w:hAnsiTheme="minorHAnsi" w:cstheme="minorHAnsi"/>
        </w:rPr>
        <w:t>and so I think the Democrats are going to want to continue those into January and not have them cut off suddenly</w:t>
      </w:r>
      <w:r w:rsidRPr="003A6BCC">
        <w:rPr>
          <w:rFonts w:asciiTheme="minorHAnsi" w:hAnsiTheme="minorHAnsi" w:cstheme="minorHAnsi"/>
          <w:sz w:val="16"/>
        </w:rPr>
        <w:t xml:space="preserve">,” the Center for American Progress expert said. Hanlon and Pomerleau </w:t>
      </w:r>
      <w:r w:rsidRPr="003A6BCC">
        <w:rPr>
          <w:rStyle w:val="Emphasis"/>
          <w:rFonts w:asciiTheme="minorHAnsi" w:hAnsiTheme="minorHAnsi" w:cstheme="minorHAnsi"/>
        </w:rPr>
        <w:t xml:space="preserve">said they </w:t>
      </w:r>
      <w:r w:rsidRPr="003A6BCC">
        <w:rPr>
          <w:rStyle w:val="Emphasis"/>
          <w:rFonts w:asciiTheme="minorHAnsi" w:hAnsiTheme="minorHAnsi" w:cstheme="minorHAnsi"/>
          <w:highlight w:val="green"/>
        </w:rPr>
        <w:t>don’t expect huge changes</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to</w:t>
      </w:r>
      <w:r w:rsidRPr="003A6BCC">
        <w:rPr>
          <w:rStyle w:val="Emphasis"/>
          <w:rFonts w:asciiTheme="minorHAnsi" w:hAnsiTheme="minorHAnsi" w:cstheme="minorHAnsi"/>
        </w:rPr>
        <w:t xml:space="preserve"> the Build Back Better Act’s overall </w:t>
      </w:r>
      <w:r w:rsidRPr="003A6BCC">
        <w:rPr>
          <w:rStyle w:val="Emphasis"/>
          <w:rFonts w:asciiTheme="minorHAnsi" w:hAnsiTheme="minorHAnsi" w:cstheme="minorHAnsi"/>
          <w:highlight w:val="green"/>
        </w:rPr>
        <w:t>price tag</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even as</w:t>
      </w:r>
      <w:r w:rsidRPr="003A6BCC">
        <w:rPr>
          <w:rStyle w:val="Emphasis"/>
          <w:rFonts w:asciiTheme="minorHAnsi" w:hAnsiTheme="minorHAnsi" w:cstheme="minorHAnsi"/>
        </w:rPr>
        <w:t xml:space="preserve"> moderate Democratic Sen. Joe </w:t>
      </w:r>
      <w:r w:rsidRPr="003A6BCC">
        <w:rPr>
          <w:rStyle w:val="Emphasis"/>
          <w:rFonts w:asciiTheme="minorHAnsi" w:hAnsiTheme="minorHAnsi" w:cstheme="minorHAnsi"/>
          <w:highlight w:val="green"/>
        </w:rPr>
        <w:t>Manchin</w:t>
      </w:r>
      <w:r w:rsidRPr="003A6BCC">
        <w:rPr>
          <w:rStyle w:val="Emphasis"/>
          <w:rFonts w:asciiTheme="minorHAnsi" w:hAnsiTheme="minorHAnsi" w:cstheme="minorHAnsi"/>
        </w:rPr>
        <w:t xml:space="preserve"> of West Virginia has </w:t>
      </w:r>
      <w:r w:rsidRPr="003A6BCC">
        <w:rPr>
          <w:rStyle w:val="Emphasis"/>
          <w:rFonts w:asciiTheme="minorHAnsi" w:hAnsiTheme="minorHAnsi" w:cstheme="minorHAnsi"/>
          <w:highlight w:val="green"/>
        </w:rPr>
        <w:t>expressed opposition to some items</w:t>
      </w:r>
      <w:r w:rsidRPr="003A6BCC">
        <w:rPr>
          <w:rStyle w:val="Emphasis"/>
          <w:rFonts w:asciiTheme="minorHAnsi" w:hAnsiTheme="minorHAnsi" w:cstheme="minorHAnsi"/>
        </w:rPr>
        <w:t xml:space="preserve"> in the House version of the bill</w:t>
      </w:r>
      <w:r w:rsidRPr="003A6BCC">
        <w:rPr>
          <w:rFonts w:asciiTheme="minorHAnsi" w:hAnsiTheme="minorHAnsi" w:cstheme="minorHAnsi"/>
          <w:sz w:val="16"/>
        </w:rPr>
        <w:t xml:space="preserve">, including a plan for paid leave and a $4,500 tax credit for electric vehicles made in unionized U.S. factories. Another issue that’s dividing Democratic lawmakers is a proposed lift to the SALT cap, which refers to a limit on deductions from federal income tax for state and local taxes. </w:t>
      </w:r>
      <w:r w:rsidRPr="003A6BCC">
        <w:rPr>
          <w:rStyle w:val="Emphasis"/>
          <w:rFonts w:asciiTheme="minorHAnsi" w:hAnsiTheme="minorHAnsi" w:cstheme="minorHAnsi"/>
        </w:rPr>
        <w:t xml:space="preserve">“I think that </w:t>
      </w:r>
      <w:r w:rsidRPr="003A6BCC">
        <w:rPr>
          <w:rStyle w:val="Emphasis"/>
          <w:rFonts w:asciiTheme="minorHAnsi" w:hAnsiTheme="minorHAnsi" w:cstheme="minorHAnsi"/>
          <w:highlight w:val="green"/>
        </w:rPr>
        <w:t>$2 trillion</w:t>
      </w:r>
      <w:r w:rsidRPr="003A6BCC">
        <w:rPr>
          <w:rStyle w:val="Emphasis"/>
          <w:rFonts w:asciiTheme="minorHAnsi" w:hAnsiTheme="minorHAnsi" w:cstheme="minorHAnsi"/>
        </w:rPr>
        <w:t xml:space="preserve"> in spending, including the tax credits, </w:t>
      </w:r>
      <w:r w:rsidRPr="003A6BCC">
        <w:rPr>
          <w:rStyle w:val="Emphasis"/>
          <w:rFonts w:asciiTheme="minorHAnsi" w:hAnsiTheme="minorHAnsi" w:cstheme="minorHAnsi"/>
          <w:highlight w:val="green"/>
        </w:rPr>
        <w:t>is</w:t>
      </w:r>
      <w:r w:rsidRPr="003A6BCC">
        <w:rPr>
          <w:rStyle w:val="Emphasis"/>
          <w:rFonts w:asciiTheme="minorHAnsi" w:hAnsiTheme="minorHAnsi" w:cstheme="minorHAnsi"/>
        </w:rPr>
        <w:t xml:space="preserve"> a </w:t>
      </w:r>
      <w:r w:rsidRPr="003A6BCC">
        <w:rPr>
          <w:rStyle w:val="Emphasis"/>
          <w:rFonts w:asciiTheme="minorHAnsi" w:hAnsiTheme="minorHAnsi" w:cstheme="minorHAnsi"/>
          <w:highlight w:val="green"/>
        </w:rPr>
        <w:t>reasonable</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place</w:t>
      </w:r>
      <w:r w:rsidRPr="003A6BCC">
        <w:rPr>
          <w:rStyle w:val="Emphasis"/>
          <w:rFonts w:asciiTheme="minorHAnsi" w:hAnsiTheme="minorHAnsi" w:cstheme="minorHAnsi"/>
        </w:rPr>
        <w:t xml:space="preserve"> that </w:t>
      </w:r>
      <w:r w:rsidRPr="003A6BCC">
        <w:rPr>
          <w:rStyle w:val="Emphasis"/>
          <w:rFonts w:asciiTheme="minorHAnsi" w:hAnsiTheme="minorHAnsi" w:cstheme="minorHAnsi"/>
          <w:highlight w:val="green"/>
        </w:rPr>
        <w:t>they will end up</w:t>
      </w:r>
      <w:r w:rsidRPr="003A6BCC">
        <w:rPr>
          <w:rStyle w:val="Emphasis"/>
          <w:rFonts w:asciiTheme="minorHAnsi" w:hAnsiTheme="minorHAnsi" w:cstheme="minorHAnsi"/>
        </w:rPr>
        <w:t>,</w:t>
      </w:r>
      <w:r w:rsidRPr="003A6BCC">
        <w:rPr>
          <w:rFonts w:asciiTheme="minorHAnsi" w:hAnsiTheme="minorHAnsi" w:cstheme="minorHAnsi"/>
          <w:sz w:val="16"/>
        </w:rPr>
        <w:t xml:space="preserve">” Pomerleau said, </w:t>
      </w:r>
      <w:r w:rsidRPr="003A6BCC">
        <w:rPr>
          <w:rStyle w:val="Emphasis"/>
          <w:rFonts w:asciiTheme="minorHAnsi" w:hAnsiTheme="minorHAnsi" w:cstheme="minorHAnsi"/>
        </w:rPr>
        <w:t xml:space="preserve">referring to what’s a likely final price tag. </w:t>
      </w:r>
      <w:r w:rsidRPr="003A6BCC">
        <w:rPr>
          <w:rFonts w:asciiTheme="minorHAnsi" w:hAnsiTheme="minorHAnsi" w:cstheme="minorHAnsi"/>
          <w:sz w:val="16"/>
        </w:rPr>
        <w:t xml:space="preserve">Meanwhile, Hanlon noted that a lot of negotiating has happened this year to get to the current </w:t>
      </w:r>
      <w:proofErr w:type="gramStart"/>
      <w:r w:rsidRPr="003A6BCC">
        <w:rPr>
          <w:rFonts w:asciiTheme="minorHAnsi" w:hAnsiTheme="minorHAnsi" w:cstheme="minorHAnsi"/>
          <w:sz w:val="16"/>
        </w:rPr>
        <w:t>state of affairs</w:t>
      </w:r>
      <w:proofErr w:type="gramEnd"/>
      <w:r w:rsidRPr="003A6BCC">
        <w:rPr>
          <w:rFonts w:asciiTheme="minorHAnsi" w:hAnsiTheme="minorHAnsi" w:cstheme="minorHAnsi"/>
          <w:sz w:val="16"/>
        </w:rPr>
        <w:t xml:space="preserve">, after Sen. Bernie Sanders, the Vermont independent who usually votes with Democrats and chairs his chamber’s budget committee, proposed a much larger spending package. “If you back up to where we started with President Biden’s agenda and Sen. Sanders’s budget, we’re down to a relatively narrow, limited set of issues and a pretty narrow band of a total price tag,” he said. “I might expect that to shrink somewhat because of Sen. Manchin, but not that much. </w:t>
      </w:r>
      <w:r w:rsidRPr="003A6BCC">
        <w:rPr>
          <w:rStyle w:val="Emphasis"/>
          <w:rFonts w:asciiTheme="minorHAnsi" w:hAnsiTheme="minorHAnsi" w:cstheme="minorHAnsi"/>
        </w:rPr>
        <w:t>I think 90% of the bill will stay the same</w:t>
      </w:r>
      <w:r w:rsidRPr="003A6BCC">
        <w:rPr>
          <w:rFonts w:asciiTheme="minorHAnsi" w:hAnsiTheme="minorHAnsi" w:cstheme="minorHAnsi"/>
          <w:sz w:val="16"/>
        </w:rPr>
        <w:t xml:space="preserve">.” </w:t>
      </w:r>
      <w:r w:rsidRPr="003A6BCC">
        <w:rPr>
          <w:rStyle w:val="Emphasis"/>
          <w:rFonts w:asciiTheme="minorHAnsi" w:hAnsiTheme="minorHAnsi" w:cstheme="minorHAnsi"/>
        </w:rPr>
        <w:t>Democrats can’t afford to lose the support of any senator who typically votes with them, as they advance the bill through a process known as budget reconciliation</w:t>
      </w:r>
      <w:r w:rsidRPr="003A6BCC">
        <w:rPr>
          <w:rFonts w:asciiTheme="minorHAnsi" w:hAnsiTheme="minorHAnsi" w:cstheme="minorHAnsi"/>
          <w:sz w:val="16"/>
        </w:rPr>
        <w:t>. That’s because the Senate is split 50-50, with the party in control only because Vice President Kamala Harris can break ties.</w:t>
      </w:r>
    </w:p>
    <w:p w14:paraId="7F6FEEFD" w14:textId="77777777" w:rsidR="003A105D" w:rsidRPr="003A6BCC" w:rsidRDefault="003A105D" w:rsidP="003A105D">
      <w:pPr>
        <w:pStyle w:val="Heading4"/>
        <w:rPr>
          <w:rFonts w:asciiTheme="minorHAnsi" w:hAnsiTheme="minorHAnsi" w:cstheme="minorHAnsi"/>
        </w:rPr>
      </w:pPr>
      <w:r w:rsidRPr="003A6BCC">
        <w:rPr>
          <w:rFonts w:asciiTheme="minorHAnsi" w:hAnsiTheme="minorHAnsi" w:cstheme="minorHAnsi"/>
        </w:rPr>
        <w:t>Business lobbying backlash ensures Sinema flips – empirics prove she doesn’t like similar bills</w:t>
      </w:r>
    </w:p>
    <w:p w14:paraId="043052EE" w14:textId="77777777" w:rsidR="003A105D" w:rsidRPr="003A6BCC" w:rsidRDefault="003A105D" w:rsidP="003A105D">
      <w:pPr>
        <w:rPr>
          <w:rStyle w:val="Style13ptBold"/>
          <w:rFonts w:asciiTheme="minorHAnsi" w:hAnsiTheme="minorHAnsi" w:cstheme="minorHAnsi"/>
        </w:rPr>
      </w:pPr>
      <w:proofErr w:type="spellStart"/>
      <w:r w:rsidRPr="003A6BCC">
        <w:rPr>
          <w:rStyle w:val="Style13ptBold"/>
          <w:rFonts w:asciiTheme="minorHAnsi" w:hAnsiTheme="minorHAnsi" w:cstheme="minorHAnsi"/>
        </w:rPr>
        <w:t>Duda</w:t>
      </w:r>
      <w:proofErr w:type="spellEnd"/>
      <w:r w:rsidRPr="003A6BCC">
        <w:rPr>
          <w:rStyle w:val="Style13ptBold"/>
          <w:rFonts w:asciiTheme="minorHAnsi" w:hAnsiTheme="minorHAnsi" w:cstheme="minorHAnsi"/>
        </w:rPr>
        <w:t xml:space="preserve"> ’21 </w:t>
      </w:r>
      <w:r w:rsidRPr="003A6BCC">
        <w:rPr>
          <w:rFonts w:asciiTheme="minorHAnsi" w:hAnsiTheme="minorHAnsi" w:cstheme="minorHAnsi"/>
        </w:rPr>
        <w:t>[Jeremy, Prior to joining the Arizona Mirror, he worked at the Arizona Capitol Times, where he spent eight years covering the Governor's Office and two years as editor of the Yellow Sheet Report, “Business groups urge Kelly, Sinema to oppose pro-union PRO Act”, 08-30-2021, https://www.azmirror.com/2021/08/30/business-groups-urge-kelly-sinema-to-oppose-pro-union-pro-act/]//pranav</w:t>
      </w:r>
    </w:p>
    <w:p w14:paraId="4CEA210B" w14:textId="77777777" w:rsidR="003A105D" w:rsidRPr="003A6BCC" w:rsidRDefault="003A105D" w:rsidP="003A105D">
      <w:pPr>
        <w:rPr>
          <w:rFonts w:asciiTheme="minorHAnsi" w:hAnsiTheme="minorHAnsi" w:cstheme="minorHAnsi"/>
          <w:sz w:val="16"/>
        </w:rPr>
      </w:pPr>
      <w:r w:rsidRPr="003A6BCC">
        <w:rPr>
          <w:rStyle w:val="Emphasis"/>
          <w:rFonts w:asciiTheme="minorHAnsi" w:hAnsiTheme="minorHAnsi" w:cstheme="minorHAnsi"/>
          <w:highlight w:val="green"/>
        </w:rPr>
        <w:t>Business groups</w:t>
      </w:r>
      <w:r w:rsidRPr="003A6BCC">
        <w:rPr>
          <w:rStyle w:val="Emphasis"/>
          <w:rFonts w:asciiTheme="minorHAnsi" w:hAnsiTheme="minorHAnsi" w:cstheme="minorHAnsi"/>
        </w:rPr>
        <w:t xml:space="preserve"> publicly </w:t>
      </w:r>
      <w:r w:rsidRPr="003A6BCC">
        <w:rPr>
          <w:rStyle w:val="Emphasis"/>
          <w:rFonts w:asciiTheme="minorHAnsi" w:hAnsiTheme="minorHAnsi" w:cstheme="minorHAnsi"/>
          <w:highlight w:val="green"/>
        </w:rPr>
        <w:t>called on</w:t>
      </w:r>
      <w:r w:rsidRPr="003A6BCC">
        <w:rPr>
          <w:rStyle w:val="Emphasis"/>
          <w:rFonts w:asciiTheme="minorHAnsi" w:hAnsiTheme="minorHAnsi" w:cstheme="minorHAnsi"/>
        </w:rPr>
        <w:t xml:space="preserve"> Democratic U.S. Sens</w:t>
      </w:r>
      <w:r w:rsidRPr="003A6BCC">
        <w:rPr>
          <w:rFonts w:asciiTheme="minorHAnsi" w:hAnsiTheme="minorHAnsi" w:cstheme="minorHAnsi"/>
          <w:sz w:val="16"/>
        </w:rPr>
        <w:t xml:space="preserve">. Mark Kelly and </w:t>
      </w:r>
      <w:r w:rsidRPr="003A6BCC">
        <w:rPr>
          <w:rStyle w:val="Emphasis"/>
          <w:rFonts w:asciiTheme="minorHAnsi" w:hAnsiTheme="minorHAnsi" w:cstheme="minorHAnsi"/>
        </w:rPr>
        <w:t xml:space="preserve">Kyrsten </w:t>
      </w:r>
      <w:r w:rsidRPr="003A6BCC">
        <w:rPr>
          <w:rStyle w:val="Emphasis"/>
          <w:rFonts w:asciiTheme="minorHAnsi" w:hAnsiTheme="minorHAnsi" w:cstheme="minorHAnsi"/>
          <w:highlight w:val="green"/>
        </w:rPr>
        <w:t>Sinema</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to oppose</w:t>
      </w:r>
      <w:r w:rsidRPr="003A6BCC">
        <w:rPr>
          <w:rStyle w:val="Emphasis"/>
          <w:rFonts w:asciiTheme="minorHAnsi" w:hAnsiTheme="minorHAnsi" w:cstheme="minorHAnsi"/>
        </w:rPr>
        <w:t xml:space="preserve"> a sweeping piece of </w:t>
      </w:r>
      <w:r w:rsidRPr="003A6BCC">
        <w:rPr>
          <w:rStyle w:val="Emphasis"/>
          <w:rFonts w:asciiTheme="minorHAnsi" w:hAnsiTheme="minorHAnsi" w:cstheme="minorHAnsi"/>
          <w:highlight w:val="green"/>
        </w:rPr>
        <w:t>pro-organized labor legislation</w:t>
      </w:r>
      <w:r w:rsidRPr="003A6BCC">
        <w:rPr>
          <w:rStyle w:val="Emphasis"/>
          <w:rFonts w:asciiTheme="minorHAnsi" w:hAnsiTheme="minorHAnsi" w:cstheme="minorHAnsi"/>
        </w:rPr>
        <w:t xml:space="preserve"> that would wipe out Arizona’s “right-to-work” law that prohibits mandatory union membership</w:t>
      </w:r>
      <w:r w:rsidRPr="003A6BCC">
        <w:rPr>
          <w:rFonts w:asciiTheme="minorHAnsi" w:hAnsiTheme="minorHAnsi" w:cstheme="minorHAnsi"/>
          <w:sz w:val="16"/>
        </w:rPr>
        <w:t xml:space="preserve">. At a press conference at the office of the Arizona chapter of the Associated General Contractors near the state Capitol on Monday, </w:t>
      </w:r>
      <w:r w:rsidRPr="003A6BCC">
        <w:rPr>
          <w:rStyle w:val="Emphasis"/>
          <w:rFonts w:asciiTheme="minorHAnsi" w:hAnsiTheme="minorHAnsi" w:cstheme="minorHAnsi"/>
          <w:highlight w:val="green"/>
        </w:rPr>
        <w:t>leaders</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of</w:t>
      </w:r>
      <w:r w:rsidRPr="003A6BCC">
        <w:rPr>
          <w:rStyle w:val="Emphasis"/>
          <w:rFonts w:asciiTheme="minorHAnsi" w:hAnsiTheme="minorHAnsi" w:cstheme="minorHAnsi"/>
        </w:rPr>
        <w:t xml:space="preserve"> several </w:t>
      </w:r>
      <w:r w:rsidRPr="003A6BCC">
        <w:rPr>
          <w:rStyle w:val="Emphasis"/>
          <w:rFonts w:asciiTheme="minorHAnsi" w:hAnsiTheme="minorHAnsi" w:cstheme="minorHAnsi"/>
          <w:highlight w:val="green"/>
        </w:rPr>
        <w:t>business groups warned</w:t>
      </w:r>
      <w:r w:rsidRPr="003A6BCC">
        <w:rPr>
          <w:rStyle w:val="Emphasis"/>
          <w:rFonts w:asciiTheme="minorHAnsi" w:hAnsiTheme="minorHAnsi" w:cstheme="minorHAnsi"/>
        </w:rPr>
        <w:t xml:space="preserve"> that the Protecting the Right to Organize Act — or </w:t>
      </w:r>
      <w:r w:rsidRPr="003A6BCC">
        <w:rPr>
          <w:rStyle w:val="Emphasis"/>
          <w:rFonts w:asciiTheme="minorHAnsi" w:hAnsiTheme="minorHAnsi" w:cstheme="minorHAnsi"/>
          <w:highlight w:val="green"/>
        </w:rPr>
        <w:t>PRO Act</w:t>
      </w:r>
      <w:r w:rsidRPr="003A6BCC">
        <w:rPr>
          <w:rStyle w:val="Emphasis"/>
          <w:rFonts w:asciiTheme="minorHAnsi" w:hAnsiTheme="minorHAnsi" w:cstheme="minorHAnsi"/>
        </w:rPr>
        <w:t xml:space="preserve">, as it’s more commonly known — </w:t>
      </w:r>
      <w:r w:rsidRPr="003A6BCC">
        <w:rPr>
          <w:rStyle w:val="Emphasis"/>
          <w:rFonts w:asciiTheme="minorHAnsi" w:hAnsiTheme="minorHAnsi" w:cstheme="minorHAnsi"/>
          <w:highlight w:val="green"/>
        </w:rPr>
        <w:t>would</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undermine</w:t>
      </w:r>
      <w:r w:rsidRPr="003A6BCC">
        <w:rPr>
          <w:rStyle w:val="Emphasis"/>
          <w:rFonts w:asciiTheme="minorHAnsi" w:hAnsiTheme="minorHAnsi" w:cstheme="minorHAnsi"/>
        </w:rPr>
        <w:t xml:space="preserve"> Arizona’s </w:t>
      </w:r>
      <w:r w:rsidRPr="003A6BCC">
        <w:rPr>
          <w:rStyle w:val="Emphasis"/>
          <w:rFonts w:asciiTheme="minorHAnsi" w:hAnsiTheme="minorHAnsi" w:cstheme="minorHAnsi"/>
          <w:highlight w:val="green"/>
        </w:rPr>
        <w:t>recovery</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from</w:t>
      </w:r>
      <w:r w:rsidRPr="003A6BCC">
        <w:rPr>
          <w:rStyle w:val="Emphasis"/>
          <w:rFonts w:asciiTheme="minorHAnsi" w:hAnsiTheme="minorHAnsi" w:cstheme="minorHAnsi"/>
        </w:rPr>
        <w:t xml:space="preserve"> the economic slump it faced last year due to the </w:t>
      </w:r>
      <w:r w:rsidRPr="003A6BCC">
        <w:rPr>
          <w:rStyle w:val="Emphasis"/>
          <w:rFonts w:asciiTheme="minorHAnsi" w:hAnsiTheme="minorHAnsi" w:cstheme="minorHAnsi"/>
          <w:highlight w:val="green"/>
        </w:rPr>
        <w:t>COVID</w:t>
      </w:r>
      <w:r w:rsidRPr="003A6BCC">
        <w:rPr>
          <w:rStyle w:val="Emphasis"/>
          <w:rFonts w:asciiTheme="minorHAnsi" w:hAnsiTheme="minorHAnsi" w:cstheme="minorHAnsi"/>
        </w:rPr>
        <w:t>-19 pandemic</w:t>
      </w:r>
      <w:r w:rsidRPr="003A6BCC">
        <w:rPr>
          <w:rFonts w:asciiTheme="minorHAnsi" w:hAnsiTheme="minorHAnsi" w:cstheme="minorHAnsi"/>
          <w:sz w:val="16"/>
        </w:rPr>
        <w:t xml:space="preserve">, undermine the “gig economy,” </w:t>
      </w:r>
      <w:r w:rsidRPr="003A6BCC">
        <w:rPr>
          <w:rStyle w:val="Emphasis"/>
          <w:rFonts w:asciiTheme="minorHAnsi" w:hAnsiTheme="minorHAnsi" w:cstheme="minorHAnsi"/>
        </w:rPr>
        <w:t xml:space="preserve">jeopardize secret ballots in union organization votes, give unions access to confidential employee information and </w:t>
      </w:r>
      <w:r w:rsidRPr="003A6BCC">
        <w:rPr>
          <w:rStyle w:val="Emphasis"/>
          <w:rFonts w:asciiTheme="minorHAnsi" w:hAnsiTheme="minorHAnsi" w:cstheme="minorHAnsi"/>
          <w:highlight w:val="green"/>
        </w:rPr>
        <w:t>strip Arizonans</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of</w:t>
      </w:r>
      <w:r w:rsidRPr="003A6BCC">
        <w:rPr>
          <w:rStyle w:val="Emphasis"/>
          <w:rFonts w:asciiTheme="minorHAnsi" w:hAnsiTheme="minorHAnsi" w:cstheme="minorHAnsi"/>
        </w:rPr>
        <w:t xml:space="preserve"> their </w:t>
      </w:r>
      <w:r w:rsidRPr="003A6BCC">
        <w:rPr>
          <w:rStyle w:val="Emphasis"/>
          <w:rFonts w:asciiTheme="minorHAnsi" w:hAnsiTheme="minorHAnsi" w:cstheme="minorHAnsi"/>
          <w:highlight w:val="green"/>
        </w:rPr>
        <w:t>right not to join a union</w:t>
      </w:r>
      <w:r w:rsidRPr="003A6BCC">
        <w:rPr>
          <w:rFonts w:asciiTheme="minorHAnsi" w:hAnsiTheme="minorHAnsi" w:cstheme="minorHAnsi"/>
          <w:sz w:val="16"/>
        </w:rPr>
        <w:t xml:space="preserve">. </w:t>
      </w:r>
      <w:r w:rsidRPr="003A6BCC">
        <w:rPr>
          <w:rStyle w:val="Emphasis"/>
          <w:rFonts w:asciiTheme="minorHAnsi" w:hAnsiTheme="minorHAnsi" w:cstheme="minorHAnsi"/>
        </w:rPr>
        <w:t>The bill would allow unions to override right-to-work laws and collect union dues from non-members who still benefit from collective bargaining</w:t>
      </w:r>
      <w:r w:rsidRPr="003A6BCC">
        <w:rPr>
          <w:rFonts w:asciiTheme="minorHAnsi" w:hAnsiTheme="minorHAnsi" w:cstheme="minorHAnsi"/>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3A6BCC">
        <w:rPr>
          <w:rStyle w:val="Emphasis"/>
          <w:rFonts w:asciiTheme="minorHAnsi" w:hAnsiTheme="minorHAnsi" w:cstheme="minorHAnsi"/>
        </w:rPr>
        <w:t>We want to thank and tell Senator Sinema and Senator Kelly that we appreciate them for not signing on as co-sponsors to the PRO Act, because if they were to change their opinions</w:t>
      </w:r>
      <w:r w:rsidRPr="003A6BCC">
        <w:rPr>
          <w:rFonts w:asciiTheme="minorHAnsi" w:hAnsiTheme="minorHAnsi" w:cstheme="minorHAnsi"/>
          <w:sz w:val="16"/>
        </w:rPr>
        <w:t xml:space="preserve">, New York Sen. Chuck Schumer will put this up for a vote,” </w:t>
      </w:r>
      <w:r w:rsidRPr="003A6BCC">
        <w:rPr>
          <w:rStyle w:val="Emphasis"/>
          <w:rFonts w:asciiTheme="minorHAnsi" w:hAnsiTheme="minorHAnsi" w:cstheme="minorHAnsi"/>
        </w:rPr>
        <w:t>said</w:t>
      </w:r>
      <w:r w:rsidRPr="003A6BCC">
        <w:rPr>
          <w:rFonts w:asciiTheme="minorHAnsi" w:hAnsiTheme="minorHAnsi" w:cstheme="minorHAnsi"/>
          <w:sz w:val="16"/>
        </w:rPr>
        <w:t xml:space="preserve"> Danny </w:t>
      </w:r>
      <w:proofErr w:type="spellStart"/>
      <w:r w:rsidRPr="003A6BCC">
        <w:rPr>
          <w:rFonts w:asciiTheme="minorHAnsi" w:hAnsiTheme="minorHAnsi" w:cstheme="minorHAnsi"/>
          <w:sz w:val="16"/>
        </w:rPr>
        <w:t>Seiden</w:t>
      </w:r>
      <w:proofErr w:type="spellEnd"/>
      <w:r w:rsidRPr="003A6BCC">
        <w:rPr>
          <w:rFonts w:asciiTheme="minorHAnsi" w:hAnsiTheme="minorHAnsi" w:cstheme="minorHAnsi"/>
          <w:sz w:val="16"/>
        </w:rPr>
        <w:t xml:space="preserve">, </w:t>
      </w:r>
      <w:r w:rsidRPr="003A6BCC">
        <w:rPr>
          <w:rStyle w:val="Emphasis"/>
          <w:rFonts w:asciiTheme="minorHAnsi" w:hAnsiTheme="minorHAnsi" w:cstheme="minorHAnsi"/>
        </w:rPr>
        <w:t xml:space="preserve">president and CEO of the Arizona Chamber of Commerce and Industry. Kelly and </w:t>
      </w:r>
      <w:r w:rsidRPr="003A6BCC">
        <w:rPr>
          <w:rStyle w:val="Emphasis"/>
          <w:rFonts w:asciiTheme="minorHAnsi" w:hAnsiTheme="minorHAnsi" w:cstheme="minorHAnsi"/>
          <w:highlight w:val="green"/>
        </w:rPr>
        <w:t>Sinema</w:t>
      </w:r>
      <w:r w:rsidRPr="003A6BCC">
        <w:rPr>
          <w:rStyle w:val="Emphasis"/>
          <w:rFonts w:asciiTheme="minorHAnsi" w:hAnsiTheme="minorHAnsi" w:cstheme="minorHAnsi"/>
        </w:rPr>
        <w:t xml:space="preserve"> are two of only three Senate Democrats, along with Virginia’s Mark Warner, who </w:t>
      </w:r>
      <w:r w:rsidRPr="003A6BCC">
        <w:rPr>
          <w:rStyle w:val="Emphasis"/>
          <w:rFonts w:asciiTheme="minorHAnsi" w:hAnsiTheme="minorHAnsi" w:cstheme="minorHAnsi"/>
          <w:highlight w:val="green"/>
        </w:rPr>
        <w:t>haven’t co-sponsored</w:t>
      </w:r>
      <w:r w:rsidRPr="003A6BCC">
        <w:rPr>
          <w:rStyle w:val="Emphasis"/>
          <w:rFonts w:asciiTheme="minorHAnsi" w:hAnsiTheme="minorHAnsi" w:cstheme="minorHAnsi"/>
        </w:rPr>
        <w:t xml:space="preserve"> the bill </w:t>
      </w:r>
      <w:r w:rsidRPr="003A6BCC">
        <w:rPr>
          <w:rStyle w:val="Emphasis"/>
          <w:rFonts w:asciiTheme="minorHAnsi" w:hAnsiTheme="minorHAnsi" w:cstheme="minorHAnsi"/>
          <w:highlight w:val="green"/>
        </w:rPr>
        <w:t>or thrown</w:t>
      </w:r>
      <w:r w:rsidRPr="003A6BCC">
        <w:rPr>
          <w:rStyle w:val="Emphasis"/>
          <w:rFonts w:asciiTheme="minorHAnsi" w:hAnsiTheme="minorHAnsi" w:cstheme="minorHAnsi"/>
        </w:rPr>
        <w:t xml:space="preserve"> their public </w:t>
      </w:r>
      <w:r w:rsidRPr="003A6BCC">
        <w:rPr>
          <w:rStyle w:val="Emphasis"/>
          <w:rFonts w:asciiTheme="minorHAnsi" w:hAnsiTheme="minorHAnsi" w:cstheme="minorHAnsi"/>
          <w:highlight w:val="green"/>
        </w:rPr>
        <w:t>support behind it</w:t>
      </w:r>
      <w:r w:rsidRPr="003A6BCC">
        <w:rPr>
          <w:rFonts w:asciiTheme="minorHAnsi" w:hAnsiTheme="minorHAnsi" w:cstheme="minorHAnsi"/>
          <w:sz w:val="16"/>
          <w:highlight w:val="green"/>
        </w:rPr>
        <w:t>.</w:t>
      </w:r>
      <w:r w:rsidRPr="003A6BCC">
        <w:rPr>
          <w:rFonts w:asciiTheme="minorHAnsi" w:hAnsiTheme="minorHAnsi" w:cstheme="minorHAnsi"/>
          <w:sz w:val="16"/>
        </w:rPr>
        <w:t xml:space="preserve"> </w:t>
      </w:r>
      <w:r w:rsidRPr="003A6BCC">
        <w:rPr>
          <w:rStyle w:val="Emphasis"/>
          <w:rFonts w:asciiTheme="minorHAnsi" w:hAnsiTheme="minorHAnsi" w:cstheme="minorHAnsi"/>
        </w:rPr>
        <w:t>Kelly</w:t>
      </w:r>
      <w:r w:rsidRPr="003A6BCC">
        <w:rPr>
          <w:rFonts w:asciiTheme="minorHAnsi" w:hAnsiTheme="minorHAnsi" w:cstheme="minorHAnsi"/>
          <w:sz w:val="16"/>
        </w:rPr>
        <w:t xml:space="preserve"> last month told the Huffington Post that he opposes the independent contractor provision, but that he </w:t>
      </w:r>
      <w:r w:rsidRPr="003A6BCC">
        <w:rPr>
          <w:rStyle w:val="Emphasis"/>
          <w:rFonts w:asciiTheme="minorHAnsi" w:hAnsiTheme="minorHAnsi" w:cstheme="minorHAnsi"/>
        </w:rPr>
        <w:t>supports the “overall goals” of the legislation. Sinema is widely known as a holdout on the Democratic side and hasn’t supported the PRO Act</w:t>
      </w:r>
      <w:r w:rsidRPr="003A6BCC">
        <w:rPr>
          <w:rFonts w:asciiTheme="minorHAnsi" w:hAnsiTheme="minorHAnsi" w:cstheme="minorHAnsi"/>
          <w:sz w:val="16"/>
        </w:rPr>
        <w:t xml:space="preserve">, but spokesman Pablo Sierra-Carmona indicated that she hasn’t made up her mind, and that she won’t do so unless and until it comes up for a vote in the Senate. </w:t>
      </w:r>
    </w:p>
    <w:p w14:paraId="4D027FC2" w14:textId="77777777" w:rsidR="003A105D" w:rsidRPr="003A6BCC" w:rsidRDefault="003A105D" w:rsidP="003A105D">
      <w:pPr>
        <w:pStyle w:val="Heading4"/>
        <w:rPr>
          <w:rFonts w:asciiTheme="minorHAnsi" w:hAnsiTheme="minorHAnsi" w:cstheme="minorHAnsi"/>
        </w:rPr>
      </w:pPr>
      <w:r w:rsidRPr="003A6BCC">
        <w:rPr>
          <w:rFonts w:asciiTheme="minorHAnsi" w:hAnsiTheme="minorHAnsi" w:cstheme="minorHAnsi"/>
        </w:rPr>
        <w:t xml:space="preserve">They lash out against Reconciliation – it will </w:t>
      </w:r>
      <w:proofErr w:type="gramStart"/>
      <w:r w:rsidRPr="003A6BCC">
        <w:rPr>
          <w:rFonts w:asciiTheme="minorHAnsi" w:hAnsiTheme="minorHAnsi" w:cstheme="minorHAnsi"/>
        </w:rPr>
        <w:t>includes</w:t>
      </w:r>
      <w:proofErr w:type="gramEnd"/>
      <w:r w:rsidRPr="003A6BCC">
        <w:rPr>
          <w:rFonts w:asciiTheme="minorHAnsi" w:hAnsiTheme="minorHAnsi" w:cstheme="minorHAnsi"/>
        </w:rPr>
        <w:t xml:space="preserve"> similar provisions</w:t>
      </w:r>
    </w:p>
    <w:p w14:paraId="73EC0A5E" w14:textId="77777777" w:rsidR="003A105D" w:rsidRPr="003A6BCC" w:rsidRDefault="003A105D" w:rsidP="003A105D">
      <w:pPr>
        <w:rPr>
          <w:rStyle w:val="Style13ptBold"/>
          <w:rFonts w:asciiTheme="minorHAnsi" w:hAnsiTheme="minorHAnsi" w:cstheme="minorHAnsi"/>
        </w:rPr>
      </w:pPr>
      <w:r w:rsidRPr="003A6BCC">
        <w:rPr>
          <w:rStyle w:val="Style13ptBold"/>
          <w:rFonts w:asciiTheme="minorHAnsi" w:hAnsiTheme="minorHAnsi" w:cstheme="minorHAnsi"/>
        </w:rPr>
        <w:t xml:space="preserve">FURCHTGOTT-ROTH 10/09 </w:t>
      </w:r>
      <w:r w:rsidRPr="003A6BCC">
        <w:rPr>
          <w:rFonts w:asciiTheme="minorHAnsi" w:hAnsiTheme="minorHAnsi" w:cstheme="minorHAnsi"/>
        </w:rPr>
        <w:t>[Diana, former acting assistant secretary for economic policy at the U.S. Department of the Treasury, is adjunct professor of economics at George Washington University, “Democrats can't pass the PRO Act, so it's buried in the reconciliation bill”, 10-09-2021, https://thehill.com/opinion/white-house/575992-dems-cant-pass-the-pro-act-so-its-buried-in-the-reconciliation-bill]//pranav</w:t>
      </w:r>
    </w:p>
    <w:p w14:paraId="4156B0A2" w14:textId="77777777" w:rsidR="003A105D" w:rsidRPr="003A6BCC" w:rsidRDefault="003A105D" w:rsidP="003A105D">
      <w:pPr>
        <w:rPr>
          <w:rFonts w:asciiTheme="minorHAnsi" w:hAnsiTheme="minorHAnsi" w:cstheme="minorHAnsi"/>
          <w:b/>
          <w:iCs/>
          <w:u w:val="single"/>
        </w:rPr>
      </w:pPr>
      <w:r w:rsidRPr="003A6BCC">
        <w:rPr>
          <w:rFonts w:asciiTheme="minorHAnsi" w:hAnsiTheme="minorHAnsi" w:cstheme="minorHAnsi"/>
          <w:sz w:val="16"/>
        </w:rPr>
        <w:t xml:space="preserve">Union membership has been declining for decades as workers find better uses than union dues for their hard-earned dollars. But </w:t>
      </w:r>
      <w:r w:rsidRPr="003A6BCC">
        <w:rPr>
          <w:rStyle w:val="Emphasis"/>
          <w:rFonts w:asciiTheme="minorHAnsi" w:hAnsiTheme="minorHAnsi" w:cstheme="minorHAnsi"/>
          <w:highlight w:val="green"/>
        </w:rPr>
        <w:t>union</w:t>
      </w:r>
      <w:r w:rsidRPr="003A6BCC">
        <w:rPr>
          <w:rStyle w:val="Emphasis"/>
          <w:rFonts w:asciiTheme="minorHAnsi" w:hAnsiTheme="minorHAnsi" w:cstheme="minorHAnsi"/>
        </w:rPr>
        <w:t xml:space="preserve"> bosses and their supporters are </w:t>
      </w:r>
      <w:r w:rsidRPr="003A6BCC">
        <w:rPr>
          <w:rStyle w:val="Emphasis"/>
          <w:rFonts w:asciiTheme="minorHAnsi" w:hAnsiTheme="minorHAnsi" w:cstheme="minorHAnsi"/>
          <w:highlight w:val="green"/>
        </w:rPr>
        <w:t>trying to change the law to force</w:t>
      </w:r>
      <w:r w:rsidRPr="003A6BCC">
        <w:rPr>
          <w:rStyle w:val="Emphasis"/>
          <w:rFonts w:asciiTheme="minorHAnsi" w:hAnsiTheme="minorHAnsi" w:cstheme="minorHAnsi"/>
        </w:rPr>
        <w:t xml:space="preserve"> hard-working </w:t>
      </w:r>
      <w:r w:rsidRPr="003A6BCC">
        <w:rPr>
          <w:rStyle w:val="Emphasis"/>
          <w:rFonts w:asciiTheme="minorHAnsi" w:hAnsiTheme="minorHAnsi" w:cstheme="minorHAnsi"/>
          <w:highlight w:val="green"/>
        </w:rPr>
        <w:t>Americans into unions</w:t>
      </w:r>
      <w:r w:rsidRPr="003A6BCC">
        <w:rPr>
          <w:rFonts w:asciiTheme="minorHAnsi" w:hAnsiTheme="minorHAnsi" w:cstheme="minorHAnsi"/>
          <w:sz w:val="16"/>
        </w:rPr>
        <w:t xml:space="preserve">. How? </w:t>
      </w:r>
      <w:r w:rsidRPr="003A6BCC">
        <w:rPr>
          <w:rStyle w:val="Emphasis"/>
          <w:rFonts w:asciiTheme="minorHAnsi" w:hAnsiTheme="minorHAnsi" w:cstheme="minorHAnsi"/>
          <w:highlight w:val="green"/>
        </w:rPr>
        <w:t>Through</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the</w:t>
      </w:r>
      <w:r w:rsidRPr="003A6BCC">
        <w:rPr>
          <w:rStyle w:val="Emphasis"/>
          <w:rFonts w:asciiTheme="minorHAnsi" w:hAnsiTheme="minorHAnsi" w:cstheme="minorHAnsi"/>
        </w:rPr>
        <w:t xml:space="preserve"> Protecting the Right to Organize Act (</w:t>
      </w:r>
      <w:r w:rsidRPr="003A6BCC">
        <w:rPr>
          <w:rStyle w:val="Emphasis"/>
          <w:rFonts w:asciiTheme="minorHAnsi" w:hAnsiTheme="minorHAnsi" w:cstheme="minorHAnsi"/>
          <w:highlight w:val="green"/>
        </w:rPr>
        <w:t>PRO Act</w:t>
      </w:r>
      <w:r w:rsidRPr="003A6BCC">
        <w:rPr>
          <w:rStyle w:val="Emphasis"/>
          <w:rFonts w:asciiTheme="minorHAnsi" w:hAnsiTheme="minorHAnsi" w:cstheme="minorHAnsi"/>
        </w:rPr>
        <w:t xml:space="preserve">), a bill that would </w:t>
      </w:r>
      <w:r w:rsidRPr="003A6BCC">
        <w:rPr>
          <w:rStyle w:val="Emphasis"/>
          <w:rFonts w:asciiTheme="minorHAnsi" w:hAnsiTheme="minorHAnsi" w:cstheme="minorHAnsi"/>
          <w:highlight w:val="green"/>
        </w:rPr>
        <w:t>expand</w:t>
      </w:r>
      <w:r w:rsidRPr="003A6BCC">
        <w:rPr>
          <w:rStyle w:val="Emphasis"/>
          <w:rFonts w:asciiTheme="minorHAnsi" w:hAnsiTheme="minorHAnsi" w:cstheme="minorHAnsi"/>
        </w:rPr>
        <w:t xml:space="preserve"> the </w:t>
      </w:r>
      <w:r w:rsidRPr="003A6BCC">
        <w:rPr>
          <w:rStyle w:val="Emphasis"/>
          <w:rFonts w:asciiTheme="minorHAnsi" w:hAnsiTheme="minorHAnsi" w:cstheme="minorHAnsi"/>
          <w:highlight w:val="green"/>
        </w:rPr>
        <w:t>power of union leaders</w:t>
      </w:r>
      <w:r w:rsidRPr="003A6BCC">
        <w:rPr>
          <w:rStyle w:val="Emphasis"/>
          <w:rFonts w:asciiTheme="minorHAnsi" w:hAnsiTheme="minorHAnsi" w:cstheme="minorHAnsi"/>
        </w:rPr>
        <w:t xml:space="preserve"> at the expense of workers.</w:t>
      </w:r>
      <w:r w:rsidRPr="003A6BCC">
        <w:rPr>
          <w:rFonts w:asciiTheme="minorHAnsi" w:hAnsiTheme="minorHAnsi" w:cstheme="minorHAnsi"/>
          <w:sz w:val="16"/>
        </w:rPr>
        <w:t xml:space="preserve"> After sailing through the House, the PRO Act now appears stalled in the </w:t>
      </w:r>
      <w:r w:rsidRPr="003A6BCC">
        <w:rPr>
          <w:rStyle w:val="Emphasis"/>
          <w:rFonts w:asciiTheme="minorHAnsi" w:hAnsiTheme="minorHAnsi" w:cstheme="minorHAnsi"/>
        </w:rPr>
        <w:t xml:space="preserve">Senate and Democrats are </w:t>
      </w:r>
      <w:r w:rsidRPr="003A6BCC">
        <w:rPr>
          <w:rStyle w:val="Emphasis"/>
          <w:rFonts w:asciiTheme="minorHAnsi" w:hAnsiTheme="minorHAnsi" w:cstheme="minorHAnsi"/>
          <w:highlight w:val="green"/>
        </w:rPr>
        <w:t>trying to slip</w:t>
      </w:r>
      <w:r w:rsidRPr="003A6BCC">
        <w:rPr>
          <w:rStyle w:val="Emphasis"/>
          <w:rFonts w:asciiTheme="minorHAnsi" w:hAnsiTheme="minorHAnsi" w:cstheme="minorHAnsi"/>
        </w:rPr>
        <w:t xml:space="preserve"> some PRO Act </w:t>
      </w:r>
      <w:r w:rsidRPr="003A6BCC">
        <w:rPr>
          <w:rStyle w:val="Emphasis"/>
          <w:rFonts w:asciiTheme="minorHAnsi" w:hAnsiTheme="minorHAnsi" w:cstheme="minorHAnsi"/>
          <w:highlight w:val="green"/>
        </w:rPr>
        <w:t xml:space="preserve">provisions into </w:t>
      </w:r>
      <w:r w:rsidRPr="003A6BCC">
        <w:rPr>
          <w:rStyle w:val="Emphasis"/>
          <w:rFonts w:asciiTheme="minorHAnsi" w:hAnsiTheme="minorHAnsi" w:cstheme="minorHAnsi"/>
        </w:rPr>
        <w:t xml:space="preserve">a massive </w:t>
      </w:r>
      <w:r w:rsidRPr="003A6BCC">
        <w:rPr>
          <w:rStyle w:val="Emphasis"/>
          <w:rFonts w:asciiTheme="minorHAnsi" w:hAnsiTheme="minorHAnsi" w:cstheme="minorHAnsi"/>
          <w:highlight w:val="green"/>
        </w:rPr>
        <w:t>reconciliation</w:t>
      </w:r>
      <w:r w:rsidRPr="003A6BCC">
        <w:rPr>
          <w:rStyle w:val="Emphasis"/>
          <w:rFonts w:asciiTheme="minorHAnsi" w:hAnsiTheme="minorHAnsi" w:cstheme="minorHAnsi"/>
        </w:rPr>
        <w:t xml:space="preserve"> bill. </w:t>
      </w:r>
      <w:r w:rsidRPr="003A6BCC">
        <w:rPr>
          <w:rFonts w:asciiTheme="minorHAnsi" w:hAnsiTheme="minorHAnsi" w:cstheme="minorHAnsi"/>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3A6BCC">
        <w:rPr>
          <w:rStyle w:val="Emphasis"/>
          <w:rFonts w:asciiTheme="minorHAnsi" w:hAnsiTheme="minorHAnsi" w:cstheme="minorHAnsi"/>
        </w:rPr>
        <w:t>Unions desperately need new workers to join, because they pay contributions for many years without withdrawing money</w:t>
      </w:r>
      <w:r w:rsidRPr="003A6BCC">
        <w:rPr>
          <w:rFonts w:asciiTheme="minorHAnsi" w:hAnsiTheme="minorHAnsi" w:cstheme="minorHAnsi"/>
          <w:sz w:val="16"/>
        </w:rPr>
        <w:t xml:space="preserve">. Most recently, </w:t>
      </w:r>
      <w:r w:rsidRPr="003A6BCC">
        <w:rPr>
          <w:rStyle w:val="Emphasis"/>
          <w:rFonts w:asciiTheme="minorHAnsi" w:hAnsiTheme="minorHAnsi" w:cstheme="minorHAnsi"/>
        </w:rPr>
        <w:t xml:space="preserve">Amazon </w:t>
      </w:r>
      <w:r w:rsidRPr="003A6BCC">
        <w:rPr>
          <w:rStyle w:val="Emphasis"/>
          <w:rFonts w:asciiTheme="minorHAnsi" w:hAnsiTheme="minorHAnsi" w:cstheme="minorHAnsi"/>
          <w:highlight w:val="green"/>
        </w:rPr>
        <w:t>workers</w:t>
      </w:r>
      <w:r w:rsidRPr="003A6BCC">
        <w:rPr>
          <w:rStyle w:val="Emphasis"/>
          <w:rFonts w:asciiTheme="minorHAnsi" w:hAnsiTheme="minorHAnsi" w:cstheme="minorHAnsi"/>
        </w:rPr>
        <w:t xml:space="preserve"> in Alabama resoundingly </w:t>
      </w:r>
      <w:r w:rsidRPr="003A6BCC">
        <w:rPr>
          <w:rStyle w:val="Emphasis"/>
          <w:rFonts w:asciiTheme="minorHAnsi" w:hAnsiTheme="minorHAnsi" w:cstheme="minorHAnsi"/>
          <w:highlight w:val="green"/>
        </w:rPr>
        <w:t>rejected efforts</w:t>
      </w:r>
      <w:r w:rsidRPr="003A6BCC">
        <w:rPr>
          <w:rStyle w:val="Emphasis"/>
          <w:rFonts w:asciiTheme="minorHAnsi" w:hAnsiTheme="minorHAnsi" w:cstheme="minorHAnsi"/>
        </w:rPr>
        <w:t xml:space="preserve"> by the Retail, Wholesale and Department Store International Union </w:t>
      </w:r>
      <w:r w:rsidRPr="003A6BCC">
        <w:rPr>
          <w:rStyle w:val="Emphasis"/>
          <w:rFonts w:asciiTheme="minorHAnsi" w:hAnsiTheme="minorHAnsi" w:cstheme="minorHAnsi"/>
          <w:highlight w:val="green"/>
        </w:rPr>
        <w:t>to organize</w:t>
      </w:r>
      <w:r w:rsidRPr="003A6BCC">
        <w:rPr>
          <w:rStyle w:val="Emphasis"/>
          <w:rFonts w:asciiTheme="minorHAnsi" w:hAnsiTheme="minorHAnsi" w:cstheme="minorHAnsi"/>
        </w:rPr>
        <w:t xml:space="preserve"> their plant, with more than 70 percent of workers </w:t>
      </w:r>
      <w:r w:rsidRPr="003A6BCC">
        <w:rPr>
          <w:rStyle w:val="Emphasis"/>
          <w:rFonts w:asciiTheme="minorHAnsi" w:hAnsiTheme="minorHAnsi" w:cstheme="minorHAnsi"/>
          <w:highlight w:val="green"/>
        </w:rPr>
        <w:t>voting against the union</w:t>
      </w:r>
      <w:r w:rsidRPr="003A6BCC">
        <w:rPr>
          <w:rFonts w:asciiTheme="minorHAnsi" w:hAnsiTheme="minorHAnsi" w:cstheme="minorHAnsi"/>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3A6BCC">
        <w:rPr>
          <w:rStyle w:val="Emphasis"/>
          <w:rFonts w:asciiTheme="minorHAnsi" w:hAnsiTheme="minorHAnsi" w:cstheme="minorHAnsi"/>
        </w:rPr>
        <w:t>So</w:t>
      </w:r>
      <w:proofErr w:type="gramEnd"/>
      <w:r w:rsidRPr="003A6BCC">
        <w:rPr>
          <w:rStyle w:val="Emphasis"/>
          <w:rFonts w:asciiTheme="minorHAnsi" w:hAnsiTheme="minorHAnsi" w:cstheme="minorHAnsi"/>
        </w:rPr>
        <w:t xml:space="preserve"> via a massive reconciliation bill, congressional </w:t>
      </w:r>
      <w:r w:rsidRPr="003A6BCC">
        <w:rPr>
          <w:rStyle w:val="Emphasis"/>
          <w:rFonts w:asciiTheme="minorHAnsi" w:hAnsiTheme="minorHAnsi" w:cstheme="minorHAnsi"/>
          <w:highlight w:val="green"/>
        </w:rPr>
        <w:t>Dem</w:t>
      </w:r>
      <w:r w:rsidRPr="003A6BCC">
        <w:rPr>
          <w:rStyle w:val="Emphasis"/>
          <w:rFonts w:asciiTheme="minorHAnsi" w:hAnsiTheme="minorHAnsi" w:cstheme="minorHAnsi"/>
        </w:rPr>
        <w:t>ocrat</w:t>
      </w:r>
      <w:r w:rsidRPr="003A6BCC">
        <w:rPr>
          <w:rStyle w:val="Emphasis"/>
          <w:rFonts w:asciiTheme="minorHAnsi" w:hAnsiTheme="minorHAnsi" w:cstheme="minorHAnsi"/>
          <w:highlight w:val="green"/>
        </w:rPr>
        <w:t>s</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are trying to</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move</w:t>
      </w:r>
      <w:r w:rsidRPr="003A6BCC">
        <w:rPr>
          <w:rStyle w:val="Emphasis"/>
          <w:rFonts w:asciiTheme="minorHAnsi" w:hAnsiTheme="minorHAnsi" w:cstheme="minorHAnsi"/>
        </w:rPr>
        <w:t xml:space="preserve"> some labor </w:t>
      </w:r>
      <w:r w:rsidRPr="003A6BCC">
        <w:rPr>
          <w:rStyle w:val="Emphasis"/>
          <w:rFonts w:asciiTheme="minorHAnsi" w:hAnsiTheme="minorHAnsi" w:cstheme="minorHAnsi"/>
          <w:highlight w:val="green"/>
        </w:rPr>
        <w:t>union</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provisions</w:t>
      </w:r>
      <w:r w:rsidRPr="003A6BCC">
        <w:rPr>
          <w:rStyle w:val="Emphasis"/>
          <w:rFonts w:asciiTheme="minorHAnsi" w:hAnsiTheme="minorHAnsi" w:cstheme="minorHAnsi"/>
        </w:rPr>
        <w:t xml:space="preserve"> of the PRO Act </w:t>
      </w:r>
      <w:r w:rsidRPr="003A6BCC">
        <w:rPr>
          <w:rStyle w:val="Emphasis"/>
          <w:rFonts w:asciiTheme="minorHAnsi" w:hAnsiTheme="minorHAnsi" w:cstheme="minorHAnsi"/>
          <w:highlight w:val="green"/>
        </w:rPr>
        <w:t>by arguing they are</w:t>
      </w:r>
      <w:r w:rsidRPr="003A6BCC">
        <w:rPr>
          <w:rStyle w:val="Emphasis"/>
          <w:rFonts w:asciiTheme="minorHAnsi" w:hAnsiTheme="minorHAnsi" w:cstheme="minorHAnsi"/>
        </w:rPr>
        <w:t xml:space="preserve"> actually </w:t>
      </w:r>
      <w:r w:rsidRPr="003A6BCC">
        <w:rPr>
          <w:rStyle w:val="Emphasis"/>
          <w:rFonts w:asciiTheme="minorHAnsi" w:hAnsiTheme="minorHAnsi" w:cstheme="minorHAnsi"/>
          <w:highlight w:val="green"/>
        </w:rPr>
        <w:t>revenue raisers</w:t>
      </w:r>
      <w:r w:rsidRPr="003A6BCC">
        <w:rPr>
          <w:rStyle w:val="Emphasis"/>
          <w:rFonts w:asciiTheme="minorHAnsi" w:hAnsiTheme="minorHAnsi" w:cstheme="minorHAnsi"/>
        </w:rPr>
        <w:t xml:space="preserve">. </w:t>
      </w:r>
    </w:p>
    <w:p w14:paraId="35C313B0" w14:textId="77777777" w:rsidR="003A105D" w:rsidRPr="003A6BCC" w:rsidRDefault="003A105D" w:rsidP="003A105D">
      <w:pPr>
        <w:pStyle w:val="Heading4"/>
        <w:rPr>
          <w:rFonts w:asciiTheme="minorHAnsi" w:hAnsiTheme="minorHAnsi" w:cstheme="minorHAnsi"/>
        </w:rPr>
      </w:pPr>
      <w:r w:rsidRPr="003A6BCC">
        <w:rPr>
          <w:rFonts w:asciiTheme="minorHAnsi" w:hAnsiTheme="minorHAnsi" w:cstheme="minorHAnsi"/>
        </w:rPr>
        <w:t>Reconciliation is k2 stopping existential climate change – warming is incremental and every change in temperature is vital</w:t>
      </w:r>
    </w:p>
    <w:p w14:paraId="17D722CD" w14:textId="77777777" w:rsidR="003A105D" w:rsidRPr="003A6BCC" w:rsidRDefault="003A105D" w:rsidP="003A105D">
      <w:pPr>
        <w:rPr>
          <w:rStyle w:val="Style13ptBold"/>
          <w:rFonts w:asciiTheme="minorHAnsi" w:hAnsiTheme="minorHAnsi" w:cstheme="minorHAnsi"/>
        </w:rPr>
      </w:pPr>
      <w:r w:rsidRPr="003A6BCC">
        <w:rPr>
          <w:rStyle w:val="Style13ptBold"/>
          <w:rFonts w:asciiTheme="minorHAnsi" w:hAnsiTheme="minorHAnsi" w:cstheme="minorHAnsi"/>
        </w:rPr>
        <w:t xml:space="preserve">Higgins 8/16 </w:t>
      </w:r>
      <w:r w:rsidRPr="003A6BCC">
        <w:rPr>
          <w:rFonts w:asciiTheme="minorHAnsi" w:hAnsiTheme="minorHAnsi" w:cstheme="minorHAnsi"/>
        </w:rPr>
        <w:t>[Trevor, Senior Director, Domestic Climate and Energy, “Budget Reconciliation Is the Key to Stopping Climate Change”, 08-16-2021, https://www.americanprogress.org/issues/green/news/2021/08/16/502681/budget-reconciliation-key-stopping-climate-change/]//pranav</w:t>
      </w:r>
    </w:p>
    <w:p w14:paraId="40F6BA49" w14:textId="5CA27FB5" w:rsidR="003A105D" w:rsidRPr="003A6BCC" w:rsidRDefault="003A105D" w:rsidP="003A105D">
      <w:pPr>
        <w:rPr>
          <w:rFonts w:asciiTheme="minorHAnsi" w:hAnsiTheme="minorHAnsi" w:cstheme="minorHAnsi"/>
          <w:sz w:val="16"/>
        </w:rPr>
      </w:pPr>
      <w:r w:rsidRPr="003A6BCC">
        <w:rPr>
          <w:rFonts w:asciiTheme="minorHAnsi" w:hAnsiTheme="minorHAnsi" w:cstheme="minorHAnsi"/>
          <w:sz w:val="16"/>
        </w:rPr>
        <w:t xml:space="preserve">The </w:t>
      </w:r>
      <w:r w:rsidRPr="003A6BCC">
        <w:rPr>
          <w:rStyle w:val="StyleUnderline"/>
          <w:rFonts w:asciiTheme="minorHAnsi" w:hAnsiTheme="minorHAnsi" w:cstheme="minorHAnsi"/>
        </w:rPr>
        <w:t xml:space="preserve">United States is </w:t>
      </w:r>
      <w:r w:rsidRPr="003A6BCC">
        <w:rPr>
          <w:rStyle w:val="Emphasis"/>
          <w:rFonts w:asciiTheme="minorHAnsi" w:hAnsiTheme="minorHAnsi" w:cstheme="minorHAnsi"/>
          <w:highlight w:val="green"/>
        </w:rPr>
        <w:t>suffering</w:t>
      </w:r>
      <w:r w:rsidRPr="003A6BCC">
        <w:rPr>
          <w:rStyle w:val="StyleUnderline"/>
          <w:rFonts w:asciiTheme="minorHAnsi" w:hAnsiTheme="minorHAnsi" w:cstheme="minorHAnsi"/>
        </w:rPr>
        <w:t xml:space="preserve"> acutely </w:t>
      </w:r>
      <w:r w:rsidRPr="003A6BCC">
        <w:rPr>
          <w:rStyle w:val="StyleUnderline"/>
          <w:rFonts w:asciiTheme="minorHAnsi" w:hAnsiTheme="minorHAnsi" w:cstheme="minorHAnsi"/>
          <w:highlight w:val="green"/>
        </w:rPr>
        <w:t>from</w:t>
      </w:r>
      <w:r w:rsidRPr="003A6BCC">
        <w:rPr>
          <w:rStyle w:val="StyleUnderline"/>
          <w:rFonts w:asciiTheme="minorHAnsi" w:hAnsiTheme="minorHAnsi" w:cstheme="minorHAnsi"/>
        </w:rPr>
        <w:t xml:space="preserve"> the chaotic </w:t>
      </w:r>
      <w:r w:rsidRPr="003A6BCC">
        <w:rPr>
          <w:rStyle w:val="StyleUnderline"/>
          <w:rFonts w:asciiTheme="minorHAnsi" w:hAnsiTheme="minorHAnsi" w:cstheme="minorHAnsi"/>
          <w:highlight w:val="green"/>
        </w:rPr>
        <w:t>changes in climate</w:t>
      </w:r>
      <w:r w:rsidRPr="003A6BCC">
        <w:rPr>
          <w:rStyle w:val="StyleUnderline"/>
          <w:rFonts w:asciiTheme="minorHAnsi" w:hAnsiTheme="minorHAnsi" w:cstheme="minorHAnsi"/>
        </w:rPr>
        <w:t xml:space="preserve"> that scientists now directly attribute to the burning of fossil fuels and other human activity</w:t>
      </w:r>
      <w:r w:rsidRPr="003A6BCC">
        <w:rPr>
          <w:rFonts w:asciiTheme="minorHAnsi" w:hAnsiTheme="minorHAnsi" w:cstheme="minorHAnsi"/>
          <w:sz w:val="16"/>
        </w:rPr>
        <w:t xml:space="preserve">. </w:t>
      </w:r>
      <w:r w:rsidRPr="003A6BCC">
        <w:rPr>
          <w:rStyle w:val="Emphasis"/>
          <w:rFonts w:asciiTheme="minorHAnsi" w:hAnsiTheme="minorHAnsi" w:cstheme="minorHAnsi"/>
        </w:rPr>
        <w:t xml:space="preserve">The </w:t>
      </w:r>
      <w:r w:rsidRPr="003A6BCC">
        <w:rPr>
          <w:rStyle w:val="Emphasis"/>
          <w:rFonts w:asciiTheme="minorHAnsi" w:hAnsiTheme="minorHAnsi" w:cstheme="minorHAnsi"/>
          <w:highlight w:val="green"/>
        </w:rPr>
        <w:t>drought</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fires</w:t>
      </w:r>
      <w:r w:rsidRPr="003A6BCC">
        <w:rPr>
          <w:rStyle w:val="Emphasis"/>
          <w:rFonts w:asciiTheme="minorHAnsi" w:hAnsiTheme="minorHAnsi" w:cstheme="minorHAnsi"/>
        </w:rPr>
        <w:t xml:space="preserve">, extreme </w:t>
      </w:r>
      <w:r w:rsidRPr="003A6BCC">
        <w:rPr>
          <w:rStyle w:val="Emphasis"/>
          <w:rFonts w:asciiTheme="minorHAnsi" w:hAnsiTheme="minorHAnsi" w:cstheme="minorHAnsi"/>
          <w:highlight w:val="green"/>
        </w:rPr>
        <w:t>heat</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and floods</w:t>
      </w:r>
      <w:r w:rsidRPr="003A6BCC">
        <w:rPr>
          <w:rStyle w:val="Emphasis"/>
          <w:rFonts w:asciiTheme="minorHAnsi" w:hAnsiTheme="minorHAnsi" w:cstheme="minorHAnsi"/>
        </w:rPr>
        <w:t xml:space="preserve"> that have already killed hundreds this summer across the continent and around the world are a tragedy—and a warning of </w:t>
      </w:r>
      <w:r w:rsidRPr="003A6BCC">
        <w:rPr>
          <w:rStyle w:val="Emphasis"/>
          <w:rFonts w:asciiTheme="minorHAnsi" w:hAnsiTheme="minorHAnsi" w:cstheme="minorHAnsi"/>
          <w:highlight w:val="green"/>
        </w:rPr>
        <w:t>worsening instability</w:t>
      </w:r>
      <w:r w:rsidRPr="003A6BCC">
        <w:rPr>
          <w:rStyle w:val="Emphasis"/>
          <w:rFonts w:asciiTheme="minorHAnsi" w:hAnsiTheme="minorHAnsi" w:cstheme="minorHAnsi"/>
        </w:rPr>
        <w:t xml:space="preserve"> yet </w:t>
      </w:r>
      <w:r w:rsidRPr="003A6BCC">
        <w:rPr>
          <w:rStyle w:val="Emphasis"/>
          <w:rFonts w:asciiTheme="minorHAnsi" w:hAnsiTheme="minorHAnsi" w:cstheme="minorHAnsi"/>
          <w:highlight w:val="green"/>
        </w:rPr>
        <w:t>to come</w:t>
      </w:r>
      <w:r w:rsidRPr="003A6BCC">
        <w:rPr>
          <w:rFonts w:asciiTheme="minorHAnsi" w:hAnsiTheme="minorHAnsi" w:cstheme="minorHAnsi"/>
          <w:sz w:val="16"/>
        </w:rPr>
        <w:t xml:space="preserve">. However, this week, the </w:t>
      </w:r>
      <w:r w:rsidRPr="003A6BCC">
        <w:rPr>
          <w:rStyle w:val="Emphasis"/>
          <w:rFonts w:asciiTheme="minorHAnsi" w:hAnsiTheme="minorHAnsi" w:cstheme="minorHAnsi"/>
          <w:highlight w:val="green"/>
        </w:rPr>
        <w:t>Senate</w:t>
      </w:r>
      <w:r w:rsidRPr="003A6BCC">
        <w:rPr>
          <w:rStyle w:val="Emphasis"/>
          <w:rFonts w:asciiTheme="minorHAnsi" w:hAnsiTheme="minorHAnsi" w:cstheme="minorHAnsi"/>
        </w:rPr>
        <w:t xml:space="preserve"> initiated an extraordinary </w:t>
      </w:r>
      <w:r w:rsidRPr="003A6BCC">
        <w:rPr>
          <w:rStyle w:val="Emphasis"/>
          <w:rFonts w:asciiTheme="minorHAnsi" w:hAnsiTheme="minorHAnsi" w:cstheme="minorHAnsi"/>
          <w:highlight w:val="green"/>
        </w:rPr>
        <w:t>legislative response</w:t>
      </w:r>
      <w:r w:rsidRPr="003A6BCC">
        <w:rPr>
          <w:rStyle w:val="Emphasis"/>
          <w:rFonts w:asciiTheme="minorHAnsi" w:hAnsiTheme="minorHAnsi" w:cstheme="minorHAnsi"/>
        </w:rPr>
        <w:t xml:space="preserve"> that would </w:t>
      </w:r>
      <w:r w:rsidRPr="003A6BCC">
        <w:rPr>
          <w:rStyle w:val="Emphasis"/>
          <w:rFonts w:asciiTheme="minorHAnsi" w:hAnsiTheme="minorHAnsi" w:cstheme="minorHAnsi"/>
          <w:highlight w:val="green"/>
        </w:rPr>
        <w:t>set the world on a different path</w:t>
      </w:r>
      <w:r w:rsidRPr="003A6BCC">
        <w:rPr>
          <w:rFonts w:asciiTheme="minorHAnsi" w:hAnsiTheme="minorHAnsi" w:cstheme="minorHAnsi"/>
          <w:sz w:val="16"/>
        </w:rPr>
        <w:t xml:space="preserve">. </w:t>
      </w:r>
      <w:r w:rsidRPr="003A6BCC">
        <w:rPr>
          <w:rStyle w:val="Emphasis"/>
          <w:rFonts w:asciiTheme="minorHAnsi" w:hAnsiTheme="minorHAnsi" w:cstheme="minorHAnsi"/>
          <w:highlight w:val="green"/>
        </w:rPr>
        <w:t>Enacting</w:t>
      </w:r>
      <w:r w:rsidRPr="003A6BCC">
        <w:rPr>
          <w:rStyle w:val="Emphasis"/>
          <w:rFonts w:asciiTheme="minorHAnsi" w:hAnsiTheme="minorHAnsi" w:cstheme="minorHAnsi"/>
        </w:rPr>
        <w:t xml:space="preserve"> the </w:t>
      </w:r>
      <w:r w:rsidRPr="003A6BCC">
        <w:rPr>
          <w:rStyle w:val="Emphasis"/>
          <w:rFonts w:asciiTheme="minorHAnsi" w:hAnsiTheme="minorHAnsi" w:cstheme="minorHAnsi"/>
          <w:highlight w:val="green"/>
        </w:rPr>
        <w:t>full scope of</w:t>
      </w:r>
      <w:r w:rsidRPr="003A6BCC">
        <w:rPr>
          <w:rStyle w:val="Emphasis"/>
          <w:rFonts w:asciiTheme="minorHAnsi" w:hAnsiTheme="minorHAnsi" w:cstheme="minorHAnsi"/>
        </w:rPr>
        <w:t xml:space="preserve"> President Joe </w:t>
      </w:r>
      <w:r w:rsidRPr="003A6BCC">
        <w:rPr>
          <w:rStyle w:val="Emphasis"/>
          <w:rFonts w:asciiTheme="minorHAnsi" w:hAnsiTheme="minorHAnsi" w:cstheme="minorHAnsi"/>
          <w:highlight w:val="green"/>
        </w:rPr>
        <w:t>Biden’s</w:t>
      </w:r>
      <w:r w:rsidRPr="003A6BCC">
        <w:rPr>
          <w:rStyle w:val="Emphasis"/>
          <w:rFonts w:asciiTheme="minorHAnsi" w:hAnsiTheme="minorHAnsi" w:cstheme="minorHAnsi"/>
        </w:rPr>
        <w:t xml:space="preserve"> Build Back Better </w:t>
      </w:r>
      <w:r w:rsidRPr="003A6BCC">
        <w:rPr>
          <w:rStyle w:val="Emphasis"/>
          <w:rFonts w:asciiTheme="minorHAnsi" w:hAnsiTheme="minorHAnsi" w:cstheme="minorHAnsi"/>
          <w:highlight w:val="green"/>
        </w:rPr>
        <w:t>agenda</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would put the</w:t>
      </w:r>
      <w:r w:rsidRPr="003A6BCC">
        <w:rPr>
          <w:rStyle w:val="Emphasis"/>
          <w:rFonts w:asciiTheme="minorHAnsi" w:hAnsiTheme="minorHAnsi" w:cstheme="minorHAnsi"/>
        </w:rPr>
        <w:t xml:space="preserve"> American </w:t>
      </w:r>
      <w:r w:rsidRPr="003A6BCC">
        <w:rPr>
          <w:rStyle w:val="Emphasis"/>
          <w:rFonts w:asciiTheme="minorHAnsi" w:hAnsiTheme="minorHAnsi" w:cstheme="minorHAnsi"/>
          <w:highlight w:val="green"/>
        </w:rPr>
        <w:t>economy</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to</w:t>
      </w:r>
      <w:r w:rsidRPr="003A6BCC">
        <w:rPr>
          <w:rStyle w:val="Emphasis"/>
          <w:rFonts w:asciiTheme="minorHAnsi" w:hAnsiTheme="minorHAnsi" w:cstheme="minorHAnsi"/>
        </w:rPr>
        <w:t xml:space="preserve"> work leading a global </w:t>
      </w:r>
      <w:r w:rsidRPr="003A6BCC">
        <w:rPr>
          <w:rStyle w:val="Emphasis"/>
          <w:rFonts w:asciiTheme="minorHAnsi" w:hAnsiTheme="minorHAnsi" w:cstheme="minorHAnsi"/>
          <w:highlight w:val="green"/>
        </w:rPr>
        <w:t>transition</w:t>
      </w:r>
      <w:r w:rsidRPr="003A6BCC">
        <w:rPr>
          <w:rStyle w:val="Emphasis"/>
          <w:rFonts w:asciiTheme="minorHAnsi" w:hAnsiTheme="minorHAnsi" w:cstheme="minorHAnsi"/>
        </w:rPr>
        <w:t xml:space="preserve"> to clean energy and stabilizing the climate. </w:t>
      </w:r>
      <w:r w:rsidRPr="003A6BCC">
        <w:rPr>
          <w:rFonts w:asciiTheme="minorHAnsi" w:hAnsiTheme="minorHAnsi" w:cstheme="minorHAnsi"/>
          <w:sz w:val="16"/>
        </w:rPr>
        <w:t xml:space="preserve">A look at what’s coming next through the budget reconciliation process reveals a ray of hope that is easy to miss amid the fitful negotiations of recent months: </w:t>
      </w:r>
      <w:r w:rsidRPr="003A6BCC">
        <w:rPr>
          <w:rStyle w:val="Emphasis"/>
          <w:rFonts w:asciiTheme="minorHAnsi" w:hAnsiTheme="minorHAnsi" w:cstheme="minorHAnsi"/>
        </w:rPr>
        <w:t xml:space="preserve">At long last, Congress is on the verge of major legislation that would build a more equitable, just, and inclusive clean energy economy. </w:t>
      </w:r>
      <w:r w:rsidRPr="003A6BCC">
        <w:rPr>
          <w:rStyle w:val="Emphasis"/>
          <w:rFonts w:asciiTheme="minorHAnsi" w:hAnsiTheme="minorHAnsi" w:cstheme="minorHAnsi"/>
          <w:highlight w:val="green"/>
        </w:rPr>
        <w:t>This is our shot to stop climate change.</w:t>
      </w:r>
      <w:r w:rsidRPr="003A6BCC">
        <w:rPr>
          <w:rStyle w:val="Emphasis"/>
          <w:rFonts w:asciiTheme="minorHAnsi" w:hAnsiTheme="minorHAnsi" w:cstheme="minorHAnsi"/>
        </w:rPr>
        <w:t xml:space="preserve"> Building a </w:t>
      </w:r>
      <w:r w:rsidRPr="003A6BCC">
        <w:rPr>
          <w:rStyle w:val="Emphasis"/>
          <w:rFonts w:asciiTheme="minorHAnsi" w:hAnsiTheme="minorHAnsi" w:cstheme="minorHAnsi"/>
          <w:highlight w:val="green"/>
        </w:rPr>
        <w:t>clean energy future must start now</w:t>
      </w:r>
      <w:r w:rsidRPr="003A6BCC">
        <w:rPr>
          <w:rStyle w:val="Emphasis"/>
          <w:rFonts w:asciiTheme="minorHAnsi" w:hAnsiTheme="minorHAnsi" w:cstheme="minorHAnsi"/>
        </w:rPr>
        <w:t xml:space="preserve"> Until the global economy stops polluting the air and instead starts to draw down the emissions of years past, the </w:t>
      </w:r>
      <w:r w:rsidRPr="003A6BCC">
        <w:rPr>
          <w:rStyle w:val="Emphasis"/>
          <w:rFonts w:asciiTheme="minorHAnsi" w:hAnsiTheme="minorHAnsi" w:cstheme="minorHAnsi"/>
          <w:highlight w:val="green"/>
        </w:rPr>
        <w:t>world will continue to heat up</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blundering past</w:t>
      </w:r>
      <w:r w:rsidRPr="003A6BCC">
        <w:rPr>
          <w:rStyle w:val="Emphasis"/>
          <w:rFonts w:asciiTheme="minorHAnsi" w:hAnsiTheme="minorHAnsi" w:cstheme="minorHAnsi"/>
        </w:rPr>
        <w:t xml:space="preserve"> perilous </w:t>
      </w:r>
      <w:r w:rsidRPr="003A6BCC">
        <w:rPr>
          <w:rStyle w:val="Emphasis"/>
          <w:rFonts w:asciiTheme="minorHAnsi" w:hAnsiTheme="minorHAnsi" w:cstheme="minorHAnsi"/>
          <w:highlight w:val="green"/>
        </w:rPr>
        <w:t>tipping points</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that threaten</w:t>
      </w:r>
      <w:r w:rsidRPr="003A6BCC">
        <w:rPr>
          <w:rStyle w:val="Emphasis"/>
          <w:rFonts w:asciiTheme="minorHAnsi" w:hAnsiTheme="minorHAnsi" w:cstheme="minorHAnsi"/>
        </w:rPr>
        <w:t xml:space="preserve"> irreversible and </w:t>
      </w:r>
      <w:r w:rsidRPr="003A6BCC">
        <w:rPr>
          <w:rStyle w:val="Emphasis"/>
          <w:rFonts w:asciiTheme="minorHAnsi" w:hAnsiTheme="minorHAnsi" w:cstheme="minorHAnsi"/>
          <w:highlight w:val="green"/>
        </w:rPr>
        <w:t>catastrophic consequences</w:t>
      </w:r>
      <w:r w:rsidRPr="003A6BCC">
        <w:rPr>
          <w:rStyle w:val="Emphasis"/>
          <w:rFonts w:asciiTheme="minorHAnsi" w:hAnsiTheme="minorHAnsi" w:cstheme="minorHAnsi"/>
        </w:rPr>
        <w:t xml:space="preserve">. Stemming the extent of warming at 1.5 degrees Celsius rather 2 degrees or worse will reduce the risk of crossing such tipping points or otherwise </w:t>
      </w:r>
      <w:r w:rsidRPr="003A6BCC">
        <w:rPr>
          <w:rStyle w:val="Emphasis"/>
          <w:rFonts w:asciiTheme="minorHAnsi" w:hAnsiTheme="minorHAnsi" w:cstheme="minorHAnsi"/>
          <w:highlight w:val="green"/>
        </w:rPr>
        <w:t>exceeding the adaptive capacity of</w:t>
      </w:r>
      <w:r w:rsidRPr="003A6BCC">
        <w:rPr>
          <w:rStyle w:val="Emphasis"/>
          <w:rFonts w:asciiTheme="minorHAnsi" w:hAnsiTheme="minorHAnsi" w:cstheme="minorHAnsi"/>
        </w:rPr>
        <w:t xml:space="preserve"> human </w:t>
      </w:r>
      <w:r w:rsidRPr="003A6BCC">
        <w:rPr>
          <w:rStyle w:val="Emphasis"/>
          <w:rFonts w:asciiTheme="minorHAnsi" w:hAnsiTheme="minorHAnsi" w:cstheme="minorHAnsi"/>
          <w:highlight w:val="green"/>
        </w:rPr>
        <w:t>society</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green"/>
        </w:rPr>
        <w:t>Every degree matters</w:t>
      </w:r>
      <w:r w:rsidRPr="003A6BCC">
        <w:rPr>
          <w:rStyle w:val="Emphasis"/>
          <w:rFonts w:asciiTheme="minorHAnsi" w:hAnsiTheme="minorHAnsi" w:cstheme="minorHAnsi"/>
        </w:rPr>
        <w:t>.</w:t>
      </w:r>
      <w:r w:rsidRPr="003A6BCC">
        <w:rPr>
          <w:rFonts w:asciiTheme="minorHAnsi" w:hAnsiTheme="minorHAnsi" w:cstheme="minorHAnsi"/>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3A6BCC">
        <w:rPr>
          <w:rStyle w:val="StyleUnderline"/>
          <w:rFonts w:asciiTheme="minorHAnsi" w:hAnsiTheme="minorHAnsi" w:cstheme="minorHAnsi"/>
        </w:rPr>
        <w:t>It will alleviate the concentrated burdens of fossil fuel pollution, which are concentrated in systemically disadvantaged, often majority Black and brown communities.</w:t>
      </w:r>
      <w:r w:rsidRPr="003A6BCC">
        <w:rPr>
          <w:rFonts w:asciiTheme="minorHAnsi" w:hAnsiTheme="minorHAnsi" w:cstheme="minorHAnsi"/>
          <w:sz w:val="16"/>
        </w:rPr>
        <w:t xml:space="preserve"> It will empower American workers to compete in the global clean energy economy of the 21st century. There is no time to lose</w:t>
      </w:r>
      <w:r w:rsidRPr="003A6BCC">
        <w:rPr>
          <w:rFonts w:asciiTheme="minorHAnsi" w:hAnsiTheme="minorHAnsi" w:cstheme="minorHAnsi"/>
          <w:sz w:val="16"/>
        </w:rPr>
        <w:t>.</w:t>
      </w:r>
    </w:p>
    <w:p w14:paraId="16A8AAE1" w14:textId="3BB41F58" w:rsidR="007058B0" w:rsidRDefault="007058B0" w:rsidP="007058B0">
      <w:pPr>
        <w:pStyle w:val="Heading2"/>
      </w:pPr>
      <w:r>
        <w:t>Case</w:t>
      </w:r>
    </w:p>
    <w:p w14:paraId="08234E03" w14:textId="4A4176E3" w:rsidR="005C62DA" w:rsidRDefault="005C62DA" w:rsidP="005C62DA">
      <w:pPr>
        <w:pStyle w:val="Heading3"/>
      </w:pPr>
      <w:r>
        <w:t>UV</w:t>
      </w:r>
    </w:p>
    <w:p w14:paraId="1C884326" w14:textId="77777777" w:rsidR="005C62DA" w:rsidRDefault="005C62DA" w:rsidP="005C62DA">
      <w:pPr>
        <w:rPr>
          <w:rStyle w:val="Style13ptBold"/>
        </w:rPr>
      </w:pPr>
      <w:r w:rsidRPr="000219F4">
        <w:rPr>
          <w:rStyle w:val="Style13ptBold"/>
        </w:rPr>
        <w:t>Overview—</w:t>
      </w:r>
    </w:p>
    <w:p w14:paraId="3284BAEF" w14:textId="77777777" w:rsidR="005C62DA" w:rsidRPr="000219F4" w:rsidRDefault="005C62DA" w:rsidP="005C62DA">
      <w:pPr>
        <w:pStyle w:val="Heading4"/>
        <w:rPr>
          <w:rStyle w:val="Style13ptBold"/>
        </w:rPr>
      </w:pPr>
      <w:r>
        <w:t>Gr</w:t>
      </w:r>
      <w:r w:rsidRPr="00366C22">
        <w:t>ant new 2NR responses to spikes extended in the 1AR – they’ll repurpose them, it’s impossible for me to answer them now, because they’ll shift later.</w:t>
      </w:r>
    </w:p>
    <w:p w14:paraId="55154BC5" w14:textId="77777777" w:rsidR="005C62DA" w:rsidRPr="000219F4" w:rsidRDefault="005C62DA" w:rsidP="005C62DA">
      <w:pPr>
        <w:pStyle w:val="Heading4"/>
        <w:rPr>
          <w:rStyle w:val="Style13ptBold"/>
          <w:b/>
          <w:bCs w:val="0"/>
        </w:rPr>
      </w:pPr>
      <w:r w:rsidRPr="000219F4">
        <w:rPr>
          <w:rStyle w:val="Style13ptBold"/>
          <w:b/>
          <w:bCs w:val="0"/>
        </w:rPr>
        <w:t>1AR theory illegit—</w:t>
      </w:r>
    </w:p>
    <w:p w14:paraId="2D08ABAB" w14:textId="77777777" w:rsidR="005C62DA" w:rsidRPr="000219F4" w:rsidRDefault="005C62DA" w:rsidP="005C62DA">
      <w:pPr>
        <w:pStyle w:val="Heading4"/>
        <w:rPr>
          <w:rStyle w:val="Style13ptBold"/>
          <w:b/>
          <w:bCs w:val="0"/>
        </w:rPr>
      </w:pPr>
      <w:r w:rsidRPr="000219F4">
        <w:rPr>
          <w:rStyle w:val="Style13ptBold"/>
          <w:b/>
          <w:bCs w:val="0"/>
        </w:rPr>
        <w:t xml:space="preserve">[a] 2NR split – forces the 2NR to both sufficiently answer the shell and win substance which is impossible since it has to pre-empt a </w:t>
      </w:r>
      <w:proofErr w:type="gramStart"/>
      <w:r w:rsidRPr="000219F4">
        <w:rPr>
          <w:rStyle w:val="Style13ptBold"/>
          <w:b/>
          <w:bCs w:val="0"/>
        </w:rPr>
        <w:t>3 minute</w:t>
      </w:r>
      <w:proofErr w:type="gramEnd"/>
      <w:r w:rsidRPr="000219F4">
        <w:rPr>
          <w:rStyle w:val="Style13ptBold"/>
          <w:b/>
          <w:bCs w:val="0"/>
        </w:rPr>
        <w:t xml:space="preserve"> extrapolation of a 15 second shell, making it impossible to win both – means we can never fairly arbitrate abuse and create norms and comes before infinite abuse</w:t>
      </w:r>
    </w:p>
    <w:p w14:paraId="40AE9690" w14:textId="77777777" w:rsidR="005C62DA" w:rsidRPr="000219F4" w:rsidRDefault="005C62DA" w:rsidP="005C62DA">
      <w:pPr>
        <w:pStyle w:val="Heading4"/>
        <w:rPr>
          <w:rStyle w:val="Style13ptBold"/>
          <w:b/>
          <w:bCs w:val="0"/>
        </w:rPr>
      </w:pPr>
      <w:r w:rsidRPr="000219F4">
        <w:rPr>
          <w:rStyle w:val="Style13ptBold"/>
          <w:b/>
          <w:bCs w:val="0"/>
        </w:rPr>
        <w:t xml:space="preserve">[b] You get a 6-minute AC to preempt negative abuse – read an </w:t>
      </w:r>
      <w:proofErr w:type="spellStart"/>
      <w:r w:rsidRPr="000219F4">
        <w:rPr>
          <w:rStyle w:val="Style13ptBold"/>
          <w:b/>
          <w:bCs w:val="0"/>
        </w:rPr>
        <w:t>underview</w:t>
      </w:r>
      <w:proofErr w:type="spellEnd"/>
    </w:p>
    <w:p w14:paraId="04D2EB2E" w14:textId="77777777" w:rsidR="005C62DA" w:rsidRPr="000219F4" w:rsidRDefault="005C62DA" w:rsidP="005C62DA">
      <w:pPr>
        <w:rPr>
          <w:rStyle w:val="Style13ptBold"/>
        </w:rPr>
      </w:pPr>
      <w:r w:rsidRPr="000219F4">
        <w:rPr>
          <w:rStyle w:val="Style13ptBold"/>
        </w:rPr>
        <w:t>These are also reasons to use reasonability</w:t>
      </w:r>
    </w:p>
    <w:p w14:paraId="2A950786" w14:textId="77777777" w:rsidR="005C62DA" w:rsidRPr="000219F4" w:rsidRDefault="005C62DA" w:rsidP="005C62DA">
      <w:pPr>
        <w:rPr>
          <w:rStyle w:val="Style13ptBold"/>
        </w:rPr>
      </w:pPr>
      <w:r w:rsidRPr="000219F4">
        <w:rPr>
          <w:rStyle w:val="Style13ptBold"/>
        </w:rPr>
        <w:t>It’s DTA on 1AR theory</w:t>
      </w:r>
    </w:p>
    <w:p w14:paraId="324E61EB" w14:textId="77777777" w:rsidR="005C62DA" w:rsidRPr="000219F4" w:rsidRDefault="005C62DA" w:rsidP="005C62DA">
      <w:pPr>
        <w:pStyle w:val="ListParagraph"/>
        <w:numPr>
          <w:ilvl w:val="0"/>
          <w:numId w:val="13"/>
        </w:numPr>
        <w:rPr>
          <w:rStyle w:val="Style13ptBold"/>
        </w:rPr>
      </w:pPr>
      <w:r w:rsidRPr="000219F4">
        <w:rPr>
          <w:rStyle w:val="Style13ptBold"/>
        </w:rPr>
        <w:t xml:space="preserve">Drop the </w:t>
      </w:r>
      <w:proofErr w:type="spellStart"/>
      <w:r w:rsidRPr="000219F4">
        <w:rPr>
          <w:rStyle w:val="Style13ptBold"/>
        </w:rPr>
        <w:t>arg</w:t>
      </w:r>
      <w:proofErr w:type="spellEnd"/>
      <w:r w:rsidRPr="000219F4">
        <w:rPr>
          <w:rStyle w:val="Style13ptBold"/>
        </w:rPr>
        <w:t xml:space="preserve"> solves – using some of the 1AR means either a. neg loses an off-case or b. wastes time on theory and you’re even on substance </w:t>
      </w:r>
    </w:p>
    <w:p w14:paraId="040F3DBB" w14:textId="77777777" w:rsidR="005C62DA" w:rsidRPr="000219F4" w:rsidRDefault="005C62DA" w:rsidP="005C62DA">
      <w:pPr>
        <w:pStyle w:val="ListParagraph"/>
        <w:numPr>
          <w:ilvl w:val="0"/>
          <w:numId w:val="13"/>
        </w:numPr>
        <w:rPr>
          <w:rStyle w:val="Style13ptBold"/>
        </w:rPr>
      </w:pPr>
      <w:r w:rsidRPr="000219F4">
        <w:rPr>
          <w:rStyle w:val="Style13ptBold"/>
        </w:rPr>
        <w:t xml:space="preserve">Infinite NC abuse means it’s impossible to theoretically defend and a 1:00 shell w/ drop the </w:t>
      </w:r>
      <w:proofErr w:type="spellStart"/>
      <w:r w:rsidRPr="000219F4">
        <w:rPr>
          <w:rStyle w:val="Style13ptBold"/>
        </w:rPr>
        <w:t>arg</w:t>
      </w:r>
      <w:proofErr w:type="spellEnd"/>
      <w:r w:rsidRPr="000219F4">
        <w:rPr>
          <w:rStyle w:val="Style13ptBold"/>
        </w:rPr>
        <w:t xml:space="preserve"> would check</w:t>
      </w:r>
    </w:p>
    <w:p w14:paraId="57BFDBBD" w14:textId="77777777" w:rsidR="005C62DA" w:rsidRPr="000219F4" w:rsidRDefault="005C62DA" w:rsidP="005C62DA">
      <w:pPr>
        <w:pStyle w:val="ListParagraph"/>
        <w:numPr>
          <w:ilvl w:val="0"/>
          <w:numId w:val="13"/>
        </w:numPr>
        <w:rPr>
          <w:rStyle w:val="Style13ptBold"/>
        </w:rPr>
      </w:pPr>
      <w:r w:rsidRPr="000219F4">
        <w:rPr>
          <w:rStyle w:val="Style13ptBold"/>
        </w:rPr>
        <w:t xml:space="preserve">Efficiency and speed </w:t>
      </w:r>
      <w:proofErr w:type="gramStart"/>
      <w:r w:rsidRPr="000219F4">
        <w:rPr>
          <w:rStyle w:val="Style13ptBold"/>
        </w:rPr>
        <w:t>solves</w:t>
      </w:r>
      <w:proofErr w:type="gramEnd"/>
      <w:r w:rsidRPr="000219F4">
        <w:rPr>
          <w:rStyle w:val="Style13ptBold"/>
        </w:rPr>
        <w:t xml:space="preserve"> time skew</w:t>
      </w:r>
    </w:p>
    <w:p w14:paraId="4C7AC299" w14:textId="77777777" w:rsidR="005C62DA" w:rsidRPr="005C62DA" w:rsidRDefault="005C62DA" w:rsidP="005C62DA"/>
    <w:p w14:paraId="59850728" w14:textId="4DB17B3D" w:rsidR="006F01CE" w:rsidRDefault="006F01CE" w:rsidP="006F01CE">
      <w:pPr>
        <w:pStyle w:val="Heading3"/>
      </w:pPr>
      <w:proofErr w:type="spellStart"/>
      <w:r>
        <w:t>Fwk</w:t>
      </w:r>
      <w:proofErr w:type="spellEnd"/>
    </w:p>
    <w:p w14:paraId="05FA473E" w14:textId="77777777" w:rsidR="006F01CE" w:rsidRPr="00054264" w:rsidRDefault="006F01CE" w:rsidP="006F01CE">
      <w:pPr>
        <w:pStyle w:val="Heading4"/>
        <w:rPr>
          <w:rFonts w:asciiTheme="minorHAnsi" w:eastAsia="MS Gothic" w:hAnsiTheme="minorHAnsi" w:cstheme="minorHAnsi"/>
        </w:rPr>
      </w:pPr>
      <w:r w:rsidRPr="00054264">
        <w:rPr>
          <w:rFonts w:asciiTheme="minorHAnsi" w:hAnsiTheme="minorHAnsi" w:cstheme="minorHAnsi"/>
        </w:rPr>
        <w:t xml:space="preserve">Top Level – prefer a </w:t>
      </w:r>
      <w:proofErr w:type="spellStart"/>
      <w:r w:rsidRPr="00054264">
        <w:rPr>
          <w:rFonts w:asciiTheme="minorHAnsi" w:hAnsiTheme="minorHAnsi" w:cstheme="minorHAnsi"/>
        </w:rPr>
        <w:t>metaethic</w:t>
      </w:r>
      <w:proofErr w:type="spellEnd"/>
      <w:r w:rsidRPr="00054264">
        <w:rPr>
          <w:rFonts w:asciiTheme="minorHAnsi" w:hAnsiTheme="minorHAnsi" w:cstheme="minorHAnsi"/>
        </w:rPr>
        <w:t xml:space="preserve"> of pain and pleasure over freedom—</w:t>
      </w:r>
    </w:p>
    <w:p w14:paraId="6D8BB7EA"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 xml:space="preserve">[1] </w:t>
      </w:r>
      <w:r w:rsidRPr="00054264">
        <w:rPr>
          <w:rFonts w:asciiTheme="minorHAnsi" w:hAnsiTheme="minorHAnsi" w:cstheme="minorHAnsi"/>
          <w:u w:val="single"/>
        </w:rPr>
        <w:t>Side Constraint</w:t>
      </w:r>
      <w:r w:rsidRPr="00054264">
        <w:rPr>
          <w:rFonts w:asciiTheme="minorHAnsi" w:hAnsiTheme="minorHAnsi" w:cstheme="minorHAnsi"/>
        </w:rPr>
        <w:t xml:space="preserve"> – freedom is impact justified and begs the question of value to lie, which pleasure creates</w:t>
      </w:r>
    </w:p>
    <w:p w14:paraId="241B7429"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 xml:space="preserve">[2] </w:t>
      </w:r>
      <w:proofErr w:type="spellStart"/>
      <w:r w:rsidRPr="00054264">
        <w:rPr>
          <w:rFonts w:asciiTheme="minorHAnsi" w:hAnsiTheme="minorHAnsi" w:cstheme="minorHAnsi"/>
          <w:u w:val="single"/>
        </w:rPr>
        <w:t>Weighability</w:t>
      </w:r>
      <w:proofErr w:type="spellEnd"/>
      <w:r w:rsidRPr="00054264">
        <w:rPr>
          <w:rFonts w:asciiTheme="minorHAnsi" w:hAnsiTheme="minorHAnsi" w:cstheme="minorHAnsi"/>
        </w:rPr>
        <w:t xml:space="preserve"> – pain and pleasure can be aggregated but a violation of freedom is unquantifiable without material utilitarian impacts. That freezes action – affirming or negating can’t happen under Kant if either causes a violation of freedom, so it can’t serve as a guide to action</w:t>
      </w:r>
    </w:p>
    <w:p w14:paraId="4C440EF4"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 xml:space="preserve">[3] </w:t>
      </w:r>
      <w:r w:rsidRPr="00054264">
        <w:rPr>
          <w:rFonts w:asciiTheme="minorHAnsi" w:hAnsiTheme="minorHAnsi" w:cstheme="minorHAnsi"/>
          <w:u w:val="single"/>
        </w:rPr>
        <w:t>Culpability</w:t>
      </w:r>
      <w:r w:rsidRPr="00054264">
        <w:rPr>
          <w:rFonts w:asciiTheme="minorHAnsi" w:hAnsiTheme="minorHAnsi" w:cstheme="minorHAnsi"/>
        </w:rPr>
        <w:t xml:space="preserve"> – wills are unverifiable – I can kill someone and lie and say my will was not that, but util gives material impacts you’re culpable for. Culpability outweighs – binds us to actions since ethics is a guide to action</w:t>
      </w:r>
    </w:p>
    <w:p w14:paraId="69FE7A1C"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 xml:space="preserve">[4] </w:t>
      </w:r>
      <w:r w:rsidRPr="00054264">
        <w:rPr>
          <w:rFonts w:asciiTheme="minorHAnsi" w:hAnsiTheme="minorHAnsi" w:cstheme="minorHAnsi"/>
          <w:u w:val="single"/>
        </w:rPr>
        <w:t>Begs the question of freedom</w:t>
      </w:r>
      <w:r w:rsidRPr="00054264">
        <w:rPr>
          <w:rFonts w:asciiTheme="minorHAnsi" w:hAnsiTheme="minorHAnsi" w:cstheme="minorHAnsi"/>
        </w:rPr>
        <w:t xml:space="preserve"> – conceptions of what </w:t>
      </w:r>
      <w:proofErr w:type="gramStart"/>
      <w:r w:rsidRPr="00054264">
        <w:rPr>
          <w:rFonts w:asciiTheme="minorHAnsi" w:hAnsiTheme="minorHAnsi" w:cstheme="minorHAnsi"/>
        </w:rPr>
        <w:t>is freedom and domination</w:t>
      </w:r>
      <w:proofErr w:type="gramEnd"/>
      <w:r w:rsidRPr="00054264">
        <w:rPr>
          <w:rFonts w:asciiTheme="minorHAnsi" w:hAnsiTheme="minorHAnsi" w:cstheme="minorHAnsi"/>
        </w:rPr>
        <w:t xml:space="preserve"> require experience, such as evaluating the ethicality of hate speech as violence or freedom</w:t>
      </w:r>
    </w:p>
    <w:p w14:paraId="629F6B59"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 xml:space="preserve">[5] Hijack – we reflect on past violations of freedom to act morally in the future </w:t>
      </w:r>
      <w:proofErr w:type="spellStart"/>
      <w:proofErr w:type="gramStart"/>
      <w:r w:rsidRPr="00054264">
        <w:rPr>
          <w:rFonts w:asciiTheme="minorHAnsi" w:hAnsiTheme="minorHAnsi" w:cstheme="minorHAnsi"/>
        </w:rPr>
        <w:t>ie</w:t>
      </w:r>
      <w:proofErr w:type="spellEnd"/>
      <w:proofErr w:type="gramEnd"/>
      <w:r w:rsidRPr="00054264">
        <w:rPr>
          <w:rFonts w:asciiTheme="minorHAnsi" w:hAnsiTheme="minorHAnsi" w:cstheme="minorHAnsi"/>
        </w:rPr>
        <w:t xml:space="preserve"> I reflect </w:t>
      </w:r>
      <w:proofErr w:type="spellStart"/>
      <w:r w:rsidRPr="00054264">
        <w:rPr>
          <w:rFonts w:asciiTheme="minorHAnsi" w:hAnsiTheme="minorHAnsi" w:cstheme="minorHAnsi"/>
        </w:rPr>
        <w:t>ont</w:t>
      </w:r>
      <w:proofErr w:type="spellEnd"/>
      <w:r w:rsidRPr="00054264">
        <w:rPr>
          <w:rFonts w:asciiTheme="minorHAnsi" w:hAnsiTheme="minorHAnsi" w:cstheme="minorHAnsi"/>
        </w:rPr>
        <w:t xml:space="preserve"> eh experience of stealing to change in the future, which is based off experience</w:t>
      </w:r>
    </w:p>
    <w:p w14:paraId="18E613BF"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w:t>
      </w:r>
    </w:p>
    <w:p w14:paraId="4D9034C4"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 xml:space="preserve">LBL - </w:t>
      </w:r>
    </w:p>
    <w:p w14:paraId="30452DC1"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u w:val="single"/>
        </w:rPr>
        <w:t>On Reason</w:t>
      </w:r>
      <w:r w:rsidRPr="00054264">
        <w:rPr>
          <w:rFonts w:asciiTheme="minorHAnsi" w:hAnsiTheme="minorHAnsi" w:cstheme="minorHAnsi"/>
        </w:rPr>
        <w:t>—</w:t>
      </w:r>
    </w:p>
    <w:p w14:paraId="68F903D3"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[a] conflates reason – willing an action is different from conceptualizing your agency or action</w:t>
      </w:r>
    </w:p>
    <w:p w14:paraId="3414B721"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[b] fallacy of origin – even if freedom is necessary, it’s not a reason to center it</w:t>
      </w:r>
    </w:p>
    <w:p w14:paraId="19C24209"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[c] Parfit takes out – fluctuating personal identity means I cannot be a static agent that sets and pursues an end</w:t>
      </w:r>
    </w:p>
    <w:p w14:paraId="4C6C0CF7" w14:textId="77777777" w:rsidR="006F01CE" w:rsidRPr="00054264" w:rsidRDefault="006F01CE" w:rsidP="006F01CE">
      <w:pPr>
        <w:rPr>
          <w:rFonts w:asciiTheme="minorHAnsi" w:hAnsiTheme="minorHAnsi" w:cstheme="minorHAnsi"/>
        </w:rPr>
      </w:pPr>
    </w:p>
    <w:p w14:paraId="683A3453" w14:textId="77777777" w:rsidR="006F01CE" w:rsidRPr="00054264" w:rsidRDefault="006F01CE" w:rsidP="006F01CE">
      <w:pPr>
        <w:rPr>
          <w:rStyle w:val="Style13ptBold"/>
          <w:rFonts w:asciiTheme="minorHAnsi" w:hAnsiTheme="minorHAnsi" w:cstheme="minorHAnsi"/>
        </w:rPr>
      </w:pPr>
      <w:r w:rsidRPr="00054264">
        <w:rPr>
          <w:rStyle w:val="Style13ptBold"/>
          <w:rFonts w:asciiTheme="minorHAnsi" w:hAnsiTheme="minorHAnsi" w:cstheme="minorHAnsi"/>
        </w:rPr>
        <w:t xml:space="preserve">On the TJF – </w:t>
      </w:r>
    </w:p>
    <w:p w14:paraId="1BF630C4" w14:textId="77777777" w:rsidR="006F01CE" w:rsidRPr="00054264" w:rsidRDefault="006F01CE" w:rsidP="006F01CE">
      <w:pPr>
        <w:rPr>
          <w:rStyle w:val="Style13ptBold"/>
          <w:rFonts w:asciiTheme="minorHAnsi" w:hAnsiTheme="minorHAnsi" w:cstheme="minorHAnsi"/>
        </w:rPr>
      </w:pPr>
      <w:r w:rsidRPr="00054264">
        <w:rPr>
          <w:rStyle w:val="Style13ptBold"/>
          <w:rFonts w:asciiTheme="minorHAnsi" w:hAnsiTheme="minorHAnsi" w:cstheme="minorHAnsi"/>
        </w:rPr>
        <w:t xml:space="preserve">Off resource </w:t>
      </w:r>
      <w:proofErr w:type="spellStart"/>
      <w:r w:rsidRPr="00054264">
        <w:rPr>
          <w:rStyle w:val="Style13ptBold"/>
          <w:rFonts w:asciiTheme="minorHAnsi" w:hAnsiTheme="minorHAnsi" w:cstheme="minorHAnsi"/>
        </w:rPr>
        <w:t>disparaties</w:t>
      </w:r>
      <w:proofErr w:type="spellEnd"/>
      <w:r w:rsidRPr="00054264">
        <w:rPr>
          <w:rStyle w:val="Style13ptBold"/>
          <w:rFonts w:asciiTheme="minorHAnsi" w:hAnsiTheme="minorHAnsi" w:cstheme="minorHAnsi"/>
        </w:rPr>
        <w:t xml:space="preserve"> - </w:t>
      </w:r>
    </w:p>
    <w:p w14:paraId="4EB99629" w14:textId="77777777" w:rsidR="006F01CE" w:rsidRPr="00054264" w:rsidRDefault="006F01CE" w:rsidP="006F01CE">
      <w:pPr>
        <w:rPr>
          <w:rStyle w:val="Style13ptBold"/>
          <w:rFonts w:asciiTheme="minorHAnsi" w:hAnsiTheme="minorHAnsi" w:cstheme="minorHAnsi"/>
        </w:rPr>
      </w:pPr>
      <w:r w:rsidRPr="00054264">
        <w:rPr>
          <w:rStyle w:val="Style13ptBold"/>
          <w:rFonts w:asciiTheme="minorHAnsi" w:hAnsiTheme="minorHAnsi" w:cstheme="minorHAnsi"/>
        </w:rPr>
        <w:t>[1] OS disclosure solves – gives small schools access to prep which solves</w:t>
      </w:r>
    </w:p>
    <w:p w14:paraId="40C27D42" w14:textId="77777777" w:rsidR="006F01CE" w:rsidRPr="00054264" w:rsidRDefault="006F01CE" w:rsidP="006F01CE">
      <w:pPr>
        <w:rPr>
          <w:rStyle w:val="Style13ptBold"/>
          <w:rFonts w:asciiTheme="minorHAnsi" w:hAnsiTheme="minorHAnsi" w:cstheme="minorHAnsi"/>
        </w:rPr>
      </w:pPr>
      <w:r w:rsidRPr="00054264">
        <w:rPr>
          <w:rStyle w:val="Style13ptBold"/>
          <w:rFonts w:asciiTheme="minorHAnsi" w:hAnsiTheme="minorHAnsi" w:cstheme="minorHAnsi"/>
        </w:rPr>
        <w:t>[2] you’re worse – forces reading of literature which isn’t always accessible and often requires paywalls to access</w:t>
      </w:r>
    </w:p>
    <w:p w14:paraId="004C2911" w14:textId="77777777" w:rsidR="006F01CE" w:rsidRPr="00054264" w:rsidRDefault="006F01CE" w:rsidP="006F01CE">
      <w:pPr>
        <w:rPr>
          <w:rStyle w:val="Style13ptBold"/>
          <w:rFonts w:asciiTheme="minorHAnsi" w:hAnsiTheme="minorHAnsi" w:cstheme="minorHAnsi"/>
        </w:rPr>
      </w:pPr>
      <w:r w:rsidRPr="00054264">
        <w:rPr>
          <w:rStyle w:val="Style13ptBold"/>
          <w:rFonts w:asciiTheme="minorHAnsi" w:hAnsiTheme="minorHAnsi" w:cstheme="minorHAnsi"/>
        </w:rPr>
        <w:t xml:space="preserve">[3] util’s more accessible – all </w:t>
      </w:r>
      <w:proofErr w:type="gramStart"/>
      <w:r w:rsidRPr="00054264">
        <w:rPr>
          <w:rStyle w:val="Style13ptBold"/>
          <w:rFonts w:asciiTheme="minorHAnsi" w:hAnsiTheme="minorHAnsi" w:cstheme="minorHAnsi"/>
        </w:rPr>
        <w:t>topic</w:t>
      </w:r>
      <w:proofErr w:type="gramEnd"/>
      <w:r w:rsidRPr="00054264">
        <w:rPr>
          <w:rStyle w:val="Style13ptBold"/>
          <w:rFonts w:asciiTheme="minorHAnsi" w:hAnsiTheme="minorHAnsi" w:cstheme="minorHAnsi"/>
        </w:rPr>
        <w:t xml:space="preserve"> lit is in the context of util – people can still read Ks like cap which has utilitarian impacts and doesn’t require cutting a ton of prep</w:t>
      </w:r>
    </w:p>
    <w:p w14:paraId="04D02DB9" w14:textId="77777777" w:rsidR="006F01CE" w:rsidRPr="00054264" w:rsidRDefault="006F01CE" w:rsidP="006F01CE">
      <w:pPr>
        <w:rPr>
          <w:rStyle w:val="Style13ptBold"/>
          <w:rFonts w:asciiTheme="minorHAnsi" w:hAnsiTheme="minorHAnsi" w:cstheme="minorHAnsi"/>
        </w:rPr>
      </w:pPr>
    </w:p>
    <w:p w14:paraId="4176BCB1" w14:textId="77777777" w:rsidR="006F01CE" w:rsidRPr="00054264" w:rsidRDefault="006F01CE" w:rsidP="006F01CE">
      <w:pPr>
        <w:rPr>
          <w:rStyle w:val="Style13ptBold"/>
          <w:rFonts w:asciiTheme="minorHAnsi" w:hAnsiTheme="minorHAnsi" w:cstheme="minorHAnsi"/>
        </w:rPr>
      </w:pPr>
      <w:r w:rsidRPr="00054264">
        <w:rPr>
          <w:rStyle w:val="Style13ptBold"/>
          <w:rFonts w:asciiTheme="minorHAnsi" w:hAnsiTheme="minorHAnsi" w:cstheme="minorHAnsi"/>
        </w:rPr>
        <w:t>Off Real world education -</w:t>
      </w:r>
    </w:p>
    <w:p w14:paraId="0331BA24" w14:textId="77777777" w:rsidR="006F01CE" w:rsidRPr="00054264" w:rsidRDefault="006F01CE" w:rsidP="006F01CE">
      <w:pPr>
        <w:rPr>
          <w:rStyle w:val="Style13ptBold"/>
          <w:rFonts w:asciiTheme="minorHAnsi" w:hAnsiTheme="minorHAnsi" w:cstheme="minorHAnsi"/>
        </w:rPr>
      </w:pPr>
      <w:r w:rsidRPr="00054264">
        <w:rPr>
          <w:rStyle w:val="Style13ptBold"/>
          <w:rFonts w:asciiTheme="minorHAnsi" w:hAnsiTheme="minorHAnsi" w:cstheme="minorHAnsi"/>
        </w:rPr>
        <w:t>[1] your evidence literally says it’s not in German Law</w:t>
      </w:r>
    </w:p>
    <w:p w14:paraId="25BEB0A0" w14:textId="77777777" w:rsidR="006F01CE" w:rsidRPr="00054264" w:rsidRDefault="006F01CE" w:rsidP="006F01CE">
      <w:pPr>
        <w:rPr>
          <w:rStyle w:val="Style13ptBold"/>
          <w:rFonts w:asciiTheme="minorHAnsi" w:hAnsiTheme="minorHAnsi" w:cstheme="minorHAnsi"/>
        </w:rPr>
      </w:pPr>
      <w:r w:rsidRPr="00054264">
        <w:rPr>
          <w:rStyle w:val="Style13ptBold"/>
          <w:rFonts w:asciiTheme="minorHAnsi" w:hAnsiTheme="minorHAnsi" w:cstheme="minorHAnsi"/>
        </w:rPr>
        <w:t>[2] Util’s better – governments make decisions based on maximizing well-being for their populations – proves util’s a side constraint</w:t>
      </w:r>
    </w:p>
    <w:p w14:paraId="1F8AB0C9" w14:textId="77777777" w:rsidR="006F01CE" w:rsidRPr="00054264" w:rsidRDefault="006F01CE" w:rsidP="006F01CE">
      <w:pPr>
        <w:rPr>
          <w:rStyle w:val="Style13ptBold"/>
          <w:rFonts w:asciiTheme="minorHAnsi" w:hAnsiTheme="minorHAnsi" w:cstheme="minorHAnsi"/>
        </w:rPr>
      </w:pPr>
      <w:r w:rsidRPr="00054264">
        <w:rPr>
          <w:rStyle w:val="Style13ptBold"/>
          <w:rFonts w:asciiTheme="minorHAnsi" w:hAnsiTheme="minorHAnsi" w:cstheme="minorHAnsi"/>
        </w:rPr>
        <w:t xml:space="preserve">[3] turn – </w:t>
      </w:r>
      <w:proofErr w:type="spellStart"/>
      <w:r w:rsidRPr="00054264">
        <w:rPr>
          <w:rStyle w:val="Style13ptBold"/>
          <w:rFonts w:asciiTheme="minorHAnsi" w:hAnsiTheme="minorHAnsi" w:cstheme="minorHAnsi"/>
        </w:rPr>
        <w:t>nazi</w:t>
      </w:r>
      <w:proofErr w:type="spellEnd"/>
      <w:r w:rsidRPr="00054264">
        <w:rPr>
          <w:rStyle w:val="Style13ptBold"/>
          <w:rFonts w:asciiTheme="minorHAnsi" w:hAnsiTheme="minorHAnsi" w:cstheme="minorHAnsi"/>
        </w:rPr>
        <w:t xml:space="preserve"> </w:t>
      </w:r>
      <w:proofErr w:type="spellStart"/>
      <w:r w:rsidRPr="00054264">
        <w:rPr>
          <w:rStyle w:val="Style13ptBold"/>
          <w:rFonts w:asciiTheme="minorHAnsi" w:hAnsiTheme="minorHAnsi" w:cstheme="minorHAnsi"/>
        </w:rPr>
        <w:t>germany</w:t>
      </w:r>
      <w:proofErr w:type="spellEnd"/>
      <w:r w:rsidRPr="00054264">
        <w:rPr>
          <w:rStyle w:val="Style13ptBold"/>
          <w:rFonts w:asciiTheme="minorHAnsi" w:hAnsiTheme="minorHAnsi" w:cstheme="minorHAnsi"/>
        </w:rPr>
        <w:t xml:space="preserve"> used </w:t>
      </w:r>
      <w:proofErr w:type="spellStart"/>
      <w:r w:rsidRPr="00054264">
        <w:rPr>
          <w:rStyle w:val="Style13ptBold"/>
          <w:rFonts w:asciiTheme="minorHAnsi" w:hAnsiTheme="minorHAnsi" w:cstheme="minorHAnsi"/>
        </w:rPr>
        <w:t>kant’s</w:t>
      </w:r>
      <w:proofErr w:type="spellEnd"/>
      <w:r w:rsidRPr="00054264">
        <w:rPr>
          <w:rStyle w:val="Style13ptBold"/>
          <w:rFonts w:asciiTheme="minorHAnsi" w:hAnsiTheme="minorHAnsi" w:cstheme="minorHAnsi"/>
        </w:rPr>
        <w:t xml:space="preserve"> theory to justify their action – means your framework has only ever been used by states to justify genocide</w:t>
      </w:r>
    </w:p>
    <w:p w14:paraId="26ACE484" w14:textId="77777777" w:rsidR="006F01CE" w:rsidRPr="00054264" w:rsidRDefault="006F01CE" w:rsidP="006F01CE">
      <w:pPr>
        <w:rPr>
          <w:rStyle w:val="Style13ptBold"/>
          <w:rFonts w:asciiTheme="minorHAnsi" w:hAnsiTheme="minorHAnsi" w:cstheme="minorHAnsi"/>
        </w:rPr>
      </w:pPr>
    </w:p>
    <w:p w14:paraId="51C75918"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u w:val="single"/>
        </w:rPr>
        <w:t>On universality</w:t>
      </w:r>
      <w:r w:rsidRPr="00054264">
        <w:rPr>
          <w:rFonts w:asciiTheme="minorHAnsi" w:hAnsiTheme="minorHAnsi" w:cstheme="minorHAnsi"/>
        </w:rPr>
        <w:t xml:space="preserve"> —</w:t>
      </w:r>
    </w:p>
    <w:p w14:paraId="67B1CFF3"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[1] Tailoring objection – I can make my maxim specific and add conditions which can justify any atrocity</w:t>
      </w:r>
    </w:p>
    <w:p w14:paraId="2B837C23" w14:textId="77777777" w:rsidR="006F01CE" w:rsidRPr="00054264" w:rsidRDefault="006F01CE" w:rsidP="006F01CE">
      <w:pPr>
        <w:pStyle w:val="Heading4"/>
        <w:rPr>
          <w:rFonts w:asciiTheme="minorHAnsi" w:hAnsiTheme="minorHAnsi" w:cstheme="minorHAnsi"/>
        </w:rPr>
      </w:pPr>
      <w:r w:rsidRPr="00054264">
        <w:rPr>
          <w:rFonts w:asciiTheme="minorHAnsi" w:hAnsiTheme="minorHAnsi" w:cstheme="minorHAnsi"/>
        </w:rPr>
        <w:t>[2] C/A no culpability – even if I can evaluate my will, it is unverifiable</w:t>
      </w:r>
    </w:p>
    <w:p w14:paraId="6E3E22E7" w14:textId="77777777" w:rsidR="006F01CE" w:rsidRPr="00054264" w:rsidRDefault="006F01CE" w:rsidP="006F01CE">
      <w:pPr>
        <w:pStyle w:val="Heading4"/>
        <w:rPr>
          <w:rFonts w:asciiTheme="minorHAnsi" w:eastAsia="Cambria" w:hAnsiTheme="minorHAnsi" w:cstheme="minorHAnsi"/>
        </w:rPr>
      </w:pPr>
      <w:r w:rsidRPr="00054264">
        <w:rPr>
          <w:rFonts w:asciiTheme="minorHAnsi" w:eastAsia="Cambria" w:hAnsiTheme="minorHAnsi" w:cstheme="minorHAnsi"/>
        </w:rPr>
        <w:t xml:space="preserve">[3] Begs the question of determining the maxim of an action, which collapses to util. </w:t>
      </w:r>
      <w:proofErr w:type="spellStart"/>
      <w:r w:rsidRPr="00054264">
        <w:rPr>
          <w:rFonts w:asciiTheme="minorHAnsi" w:eastAsia="Cambria" w:hAnsiTheme="minorHAnsi" w:cstheme="minorHAnsi"/>
        </w:rPr>
        <w:t>Ie</w:t>
      </w:r>
      <w:proofErr w:type="spellEnd"/>
      <w:r w:rsidRPr="00054264">
        <w:rPr>
          <w:rFonts w:asciiTheme="minorHAnsi" w:eastAsia="Cambria" w:hAnsiTheme="minorHAnsi" w:cstheme="minorHAnsi"/>
        </w:rPr>
        <w:t xml:space="preserve"> what is the definition of violence is it only physical or also discursive?</w:t>
      </w:r>
    </w:p>
    <w:p w14:paraId="60CDF01A" w14:textId="77777777" w:rsidR="006F01CE" w:rsidRPr="00054264" w:rsidRDefault="006F01CE" w:rsidP="006F01CE">
      <w:pPr>
        <w:rPr>
          <w:rFonts w:asciiTheme="minorHAnsi" w:hAnsiTheme="minorHAnsi" w:cstheme="minorHAnsi"/>
        </w:rPr>
      </w:pPr>
    </w:p>
    <w:p w14:paraId="5780FCC5" w14:textId="77777777" w:rsidR="006F01CE" w:rsidRPr="00054264" w:rsidRDefault="006F01CE" w:rsidP="006F01CE">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u w:val="single"/>
        </w:rPr>
        <w:t xml:space="preserve">On the </w:t>
      </w:r>
      <w:proofErr w:type="spellStart"/>
      <w:r w:rsidRPr="00054264">
        <w:rPr>
          <w:rFonts w:asciiTheme="minorHAnsi" w:eastAsia="MS Gothic" w:hAnsiTheme="minorHAnsi" w:cstheme="minorHAnsi"/>
          <w:b/>
          <w:iCs/>
          <w:sz w:val="26"/>
          <w:u w:val="single"/>
        </w:rPr>
        <w:t>deont</w:t>
      </w:r>
      <w:proofErr w:type="spellEnd"/>
      <w:r w:rsidRPr="00054264">
        <w:rPr>
          <w:rFonts w:asciiTheme="minorHAnsi" w:eastAsia="MS Gothic" w:hAnsiTheme="minorHAnsi" w:cstheme="minorHAnsi"/>
          <w:b/>
          <w:iCs/>
          <w:sz w:val="26"/>
          <w:u w:val="single"/>
        </w:rPr>
        <w:t xml:space="preserve"> topicality</w:t>
      </w:r>
      <w:r w:rsidRPr="00054264">
        <w:rPr>
          <w:rFonts w:asciiTheme="minorHAnsi" w:eastAsia="MS Gothic" w:hAnsiTheme="minorHAnsi" w:cstheme="minorHAnsi"/>
          <w:b/>
          <w:iCs/>
          <w:sz w:val="26"/>
        </w:rPr>
        <w:t xml:space="preserve">- </w:t>
      </w:r>
    </w:p>
    <w:p w14:paraId="0A6DFDEB" w14:textId="77777777" w:rsidR="006F01CE" w:rsidRPr="00054264" w:rsidRDefault="006F01CE" w:rsidP="006F01CE">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 xml:space="preserve">[a] we are topical actor spec doesn’t mean we don’t defend the resolution </w:t>
      </w:r>
    </w:p>
    <w:p w14:paraId="38B2C683" w14:textId="77777777" w:rsidR="006F01CE" w:rsidRPr="00054264" w:rsidRDefault="006F01CE" w:rsidP="006F01CE">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 xml:space="preserve">[b] </w:t>
      </w:r>
      <w:proofErr w:type="spellStart"/>
      <w:r w:rsidRPr="00054264">
        <w:rPr>
          <w:rFonts w:asciiTheme="minorHAnsi" w:eastAsia="MS Gothic" w:hAnsiTheme="minorHAnsi" w:cstheme="minorHAnsi"/>
          <w:b/>
          <w:iCs/>
          <w:sz w:val="26"/>
        </w:rPr>
        <w:t>nebel</w:t>
      </w:r>
      <w:proofErr w:type="spellEnd"/>
      <w:r w:rsidRPr="00054264">
        <w:rPr>
          <w:rFonts w:asciiTheme="minorHAnsi" w:eastAsia="MS Gothic" w:hAnsiTheme="minorHAnsi" w:cstheme="minorHAnsi"/>
          <w:b/>
          <w:iCs/>
          <w:sz w:val="26"/>
        </w:rPr>
        <w:t xml:space="preserve"> s wrong accepting a tournament invite doesn’t </w:t>
      </w:r>
      <w:proofErr w:type="spellStart"/>
      <w:r w:rsidRPr="00054264">
        <w:rPr>
          <w:rFonts w:asciiTheme="minorHAnsi" w:eastAsia="MS Gothic" w:hAnsiTheme="minorHAnsi" w:cstheme="minorHAnsi"/>
          <w:b/>
          <w:iCs/>
          <w:sz w:val="26"/>
        </w:rPr>
        <w:t>mena</w:t>
      </w:r>
      <w:proofErr w:type="spellEnd"/>
      <w:r w:rsidRPr="00054264">
        <w:rPr>
          <w:rFonts w:asciiTheme="minorHAnsi" w:eastAsia="MS Gothic" w:hAnsiTheme="minorHAnsi" w:cstheme="minorHAnsi"/>
          <w:b/>
          <w:iCs/>
          <w:sz w:val="26"/>
        </w:rPr>
        <w:t xml:space="preserve"> consent to debate the topic rather its consent to debate the other debaters at the tournament </w:t>
      </w:r>
    </w:p>
    <w:p w14:paraId="3D765486" w14:textId="77777777" w:rsidR="006F01CE" w:rsidRPr="00054264" w:rsidRDefault="006F01CE" w:rsidP="006F01CE">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 xml:space="preserve">[c] check grapevines tournament </w:t>
      </w:r>
      <w:proofErr w:type="gramStart"/>
      <w:r w:rsidRPr="00054264">
        <w:rPr>
          <w:rFonts w:asciiTheme="minorHAnsi" w:eastAsia="MS Gothic" w:hAnsiTheme="minorHAnsi" w:cstheme="minorHAnsi"/>
          <w:b/>
          <w:iCs/>
          <w:sz w:val="26"/>
        </w:rPr>
        <w:t>invite</w:t>
      </w:r>
      <w:proofErr w:type="gramEnd"/>
      <w:r w:rsidRPr="00054264">
        <w:rPr>
          <w:rFonts w:asciiTheme="minorHAnsi" w:eastAsia="MS Gothic" w:hAnsiTheme="minorHAnsi" w:cstheme="minorHAnsi"/>
          <w:b/>
          <w:iCs/>
          <w:sz w:val="26"/>
        </w:rPr>
        <w:t xml:space="preserve"> on tab it says nothing about the topic </w:t>
      </w:r>
    </w:p>
    <w:p w14:paraId="2CD1C188" w14:textId="23F822C0" w:rsidR="006F01CE" w:rsidRPr="006F01CE" w:rsidRDefault="006F01CE" w:rsidP="006F01CE">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 xml:space="preserve">[d] no contradiction in conception no topic still means we have debate space plus </w:t>
      </w:r>
      <w:proofErr w:type="spellStart"/>
      <w:r w:rsidRPr="00054264">
        <w:rPr>
          <w:rFonts w:asciiTheme="minorHAnsi" w:eastAsia="MS Gothic" w:hAnsiTheme="minorHAnsi" w:cstheme="minorHAnsi"/>
          <w:b/>
          <w:iCs/>
          <w:sz w:val="26"/>
        </w:rPr>
        <w:t>ndca</w:t>
      </w:r>
      <w:proofErr w:type="spellEnd"/>
      <w:r w:rsidRPr="00054264">
        <w:rPr>
          <w:rFonts w:asciiTheme="minorHAnsi" w:eastAsia="MS Gothic" w:hAnsiTheme="minorHAnsi" w:cstheme="minorHAnsi"/>
          <w:b/>
          <w:iCs/>
          <w:sz w:val="26"/>
        </w:rPr>
        <w:t xml:space="preserve"> will still make topics u </w:t>
      </w:r>
      <w:proofErr w:type="spellStart"/>
      <w:r w:rsidRPr="00054264">
        <w:rPr>
          <w:rFonts w:asciiTheme="minorHAnsi" w:eastAsia="MS Gothic" w:hAnsiTheme="minorHAnsi" w:cstheme="minorHAnsi"/>
          <w:b/>
          <w:iCs/>
          <w:sz w:val="26"/>
        </w:rPr>
        <w:t>hv</w:t>
      </w:r>
      <w:proofErr w:type="spellEnd"/>
      <w:r w:rsidRPr="00054264">
        <w:rPr>
          <w:rFonts w:asciiTheme="minorHAnsi" w:eastAsia="MS Gothic" w:hAnsiTheme="minorHAnsi" w:cstheme="minorHAnsi"/>
          <w:b/>
          <w:iCs/>
          <w:sz w:val="26"/>
        </w:rPr>
        <w:t xml:space="preserve"> no </w:t>
      </w:r>
      <w:proofErr w:type="spellStart"/>
      <w:r w:rsidRPr="00054264">
        <w:rPr>
          <w:rFonts w:asciiTheme="minorHAnsi" w:eastAsia="MS Gothic" w:hAnsiTheme="minorHAnsi" w:cstheme="minorHAnsi"/>
          <w:b/>
          <w:iCs/>
          <w:sz w:val="26"/>
        </w:rPr>
        <w:t>i</w:t>
      </w:r>
      <w:proofErr w:type="spellEnd"/>
      <w:r w:rsidRPr="00054264">
        <w:rPr>
          <w:rFonts w:asciiTheme="minorHAnsi" w:eastAsia="MS Gothic" w:hAnsiTheme="minorHAnsi" w:cstheme="minorHAnsi"/>
          <w:b/>
          <w:iCs/>
          <w:sz w:val="26"/>
        </w:rPr>
        <w:t>/l why that leads to topics not being made any more</w:t>
      </w:r>
    </w:p>
    <w:p w14:paraId="0C1FE396" w14:textId="77777777" w:rsidR="00324C59" w:rsidRPr="00013236" w:rsidRDefault="00324C59" w:rsidP="00324C59">
      <w:bookmarkStart w:id="0" w:name="_Hlk59266095"/>
    </w:p>
    <w:bookmarkEnd w:id="0"/>
    <w:p w14:paraId="21358C63" w14:textId="1BAE9DAB" w:rsidR="003A105D" w:rsidRPr="003A6BCC" w:rsidRDefault="003A105D" w:rsidP="003A105D">
      <w:pPr>
        <w:pStyle w:val="Heading3"/>
        <w:rPr>
          <w:rFonts w:asciiTheme="minorHAnsi" w:hAnsiTheme="minorHAnsi" w:cstheme="minorHAnsi"/>
        </w:rPr>
      </w:pPr>
      <w:proofErr w:type="spellStart"/>
      <w:r w:rsidRPr="003A6BCC">
        <w:rPr>
          <w:rFonts w:asciiTheme="minorHAnsi" w:hAnsiTheme="minorHAnsi" w:cstheme="minorHAnsi"/>
        </w:rPr>
        <w:t>Heg</w:t>
      </w:r>
      <w:proofErr w:type="spellEnd"/>
    </w:p>
    <w:p w14:paraId="226B3731" w14:textId="77777777" w:rsidR="003A105D" w:rsidRPr="003A6BCC" w:rsidRDefault="003A105D" w:rsidP="003A105D">
      <w:pPr>
        <w:pStyle w:val="Heading4"/>
        <w:rPr>
          <w:rFonts w:asciiTheme="minorHAnsi" w:hAnsiTheme="minorHAnsi" w:cstheme="minorHAnsi"/>
        </w:rPr>
      </w:pPr>
      <w:r w:rsidRPr="003A6BCC">
        <w:rPr>
          <w:rFonts w:asciiTheme="minorHAnsi" w:hAnsiTheme="minorHAnsi" w:cstheme="minorHAnsi"/>
        </w:rPr>
        <w:t xml:space="preserve">Hegemony is a </w:t>
      </w:r>
      <w:r w:rsidRPr="003A6BCC">
        <w:rPr>
          <w:rFonts w:asciiTheme="minorHAnsi" w:hAnsiTheme="minorHAnsi" w:cstheme="minorHAnsi"/>
          <w:u w:val="single"/>
        </w:rPr>
        <w:t>terminally unsustainable</w:t>
      </w:r>
      <w:r w:rsidRPr="003A6BCC">
        <w:rPr>
          <w:rFonts w:asciiTheme="minorHAnsi" w:hAnsiTheme="minorHAnsi" w:cstheme="minorHAnsi"/>
        </w:rPr>
        <w:t xml:space="preserve"> fantasy based in a revisionist strategy of American exceptionalism – pursuit causes numerous failed states, financial crises, widening inequality, worldwide proliferation, anti-western terrorism, and emboldens adversaries like Russia and China</w:t>
      </w:r>
    </w:p>
    <w:p w14:paraId="06311318" w14:textId="77777777" w:rsidR="003A105D" w:rsidRPr="003A6BCC" w:rsidRDefault="003A105D" w:rsidP="003A105D">
      <w:pPr>
        <w:rPr>
          <w:rFonts w:asciiTheme="minorHAnsi" w:hAnsiTheme="minorHAnsi" w:cstheme="minorHAnsi"/>
        </w:rPr>
      </w:pPr>
      <w:r w:rsidRPr="003A6BCC">
        <w:rPr>
          <w:rStyle w:val="Style13ptBold"/>
          <w:rFonts w:asciiTheme="minorHAnsi" w:hAnsiTheme="minorHAnsi" w:cstheme="minorHAnsi"/>
        </w:rPr>
        <w:t>Walt 19</w:t>
      </w:r>
      <w:r w:rsidRPr="003A6BCC">
        <w:rPr>
          <w:rFonts w:asciiTheme="minorHAnsi" w:hAnsiTheme="minorHAnsi" w:cstheme="minorHAnsi"/>
        </w:rPr>
        <w:t xml:space="preserve"> Stephen Walt is the Robert and Renée </w:t>
      </w:r>
      <w:proofErr w:type="spellStart"/>
      <w:r w:rsidRPr="003A6BCC">
        <w:rPr>
          <w:rFonts w:asciiTheme="minorHAnsi" w:hAnsiTheme="minorHAnsi" w:cstheme="minorHAnsi"/>
        </w:rPr>
        <w:t>Belfer</w:t>
      </w:r>
      <w:proofErr w:type="spellEnd"/>
      <w:r w:rsidRPr="003A6BCC">
        <w:rPr>
          <w:rFonts w:asciiTheme="minorHAnsi" w:hAnsiTheme="minorHAnsi" w:cstheme="minorHAnsi"/>
        </w:rPr>
        <w:t xml:space="preserve"> Professor of International Affairs at the Harvard Kennedy School. [“The End of Hubris,” </w:t>
      </w:r>
      <w:r w:rsidRPr="003A6BCC">
        <w:rPr>
          <w:rFonts w:asciiTheme="minorHAnsi" w:hAnsiTheme="minorHAnsi" w:cstheme="minorHAnsi"/>
          <w:i/>
          <w:iCs/>
        </w:rPr>
        <w:t>Foreign Affairs</w:t>
      </w:r>
      <w:r w:rsidRPr="003A6BCC">
        <w:rPr>
          <w:rFonts w:asciiTheme="minorHAnsi" w:hAnsiTheme="minorHAnsi" w:cstheme="minorHAnsi"/>
        </w:rPr>
        <w:t xml:space="preserve">, Vol. 98, </w:t>
      </w:r>
      <w:proofErr w:type="spellStart"/>
      <w:r w:rsidRPr="003A6BCC">
        <w:rPr>
          <w:rFonts w:asciiTheme="minorHAnsi" w:hAnsiTheme="minorHAnsi" w:cstheme="minorHAnsi"/>
        </w:rPr>
        <w:t>Iss</w:t>
      </w:r>
      <w:proofErr w:type="spellEnd"/>
      <w:r w:rsidRPr="003A6BCC">
        <w:rPr>
          <w:rFonts w:asciiTheme="minorHAnsi" w:hAnsiTheme="minorHAnsi" w:cstheme="minorHAnsi"/>
        </w:rPr>
        <w:t xml:space="preserve">. 3, (May/Jun 2019): 26-35, 4-16-2019, URL: </w:t>
      </w:r>
      <w:hyperlink r:id="rId7" w:history="1">
        <w:r w:rsidRPr="003A6BCC">
          <w:rPr>
            <w:rStyle w:val="Hyperlink"/>
            <w:rFonts w:asciiTheme="minorHAnsi" w:hAnsiTheme="minorHAnsi" w:cstheme="minorHAnsi"/>
          </w:rPr>
          <w:t>https://www.foreignaffairs.com/articles/2019-04-16/end-hubris</w:t>
        </w:r>
      </w:hyperlink>
      <w:r w:rsidRPr="003A6BCC">
        <w:rPr>
          <w:rFonts w:asciiTheme="minorHAnsi" w:hAnsiTheme="minorHAnsi" w:cstheme="minorHAnsi"/>
        </w:rPr>
        <w:t>] DTS</w:t>
      </w:r>
    </w:p>
    <w:p w14:paraId="23B62D5A" w14:textId="77777777" w:rsidR="003A105D" w:rsidRPr="003A6BCC" w:rsidRDefault="003A105D" w:rsidP="003A105D">
      <w:pPr>
        <w:rPr>
          <w:rStyle w:val="Emphasis"/>
          <w:rFonts w:asciiTheme="minorHAnsi" w:hAnsiTheme="minorHAnsi" w:cstheme="minorHAnsi"/>
        </w:rPr>
      </w:pPr>
      <w:r w:rsidRPr="003A6BCC">
        <w:rPr>
          <w:rFonts w:asciiTheme="minorHAnsi" w:hAnsiTheme="minorHAnsi" w:cstheme="minorHAnsi"/>
          <w:sz w:val="16"/>
        </w:rPr>
        <w:t xml:space="preserve">IF IT AIN'T BROKE . . . In the nineteenth century, when the United States was weak, leaders from George Washington to William McKinley mostly avoided foreign entanglements and concentrated on building power domestically, expanding the country's reach across North America and eventually expelling the European great powers from the Western Hemisphere. In the first half of the twentieth century, </w:t>
      </w:r>
      <w:r w:rsidRPr="003A6BCC">
        <w:rPr>
          <w:rStyle w:val="StyleUnderline"/>
          <w:rFonts w:asciiTheme="minorHAnsi" w:hAnsiTheme="minorHAnsi" w:cstheme="minorHAnsi"/>
        </w:rPr>
        <w:t>U.S. presidents such as Wood- row Wilson and Franklin Roosevelt used the country's newfound strength to restore the balance of power in strategically critical regions</w:t>
      </w:r>
      <w:r w:rsidRPr="003A6BCC">
        <w:rPr>
          <w:rFonts w:asciiTheme="minorHAnsi" w:hAnsiTheme="minorHAnsi" w:cstheme="minorHAnsi"/>
          <w:sz w:val="16"/>
        </w:rPr>
        <w:t xml:space="preserve"> outside the Western Hemisphere. But they let other great powers do most of the heavy lifting, and thus </w:t>
      </w:r>
      <w:r w:rsidRPr="003A6BCC">
        <w:rPr>
          <w:rStyle w:val="StyleUnderline"/>
          <w:rFonts w:asciiTheme="minorHAnsi" w:hAnsiTheme="minorHAnsi" w:cstheme="minorHAnsi"/>
        </w:rPr>
        <w:t xml:space="preserve">the United States emerged relatively unscathed-and stronger than ever-from the world wars that devastated Asia and Europe. </w:t>
      </w:r>
      <w:r w:rsidRPr="003A6BCC">
        <w:rPr>
          <w:rFonts w:asciiTheme="minorHAnsi" w:hAnsiTheme="minorHAnsi" w:cstheme="minorHAnsi"/>
          <w:sz w:val="16"/>
        </w:rPr>
        <w:t xml:space="preserve">Letting other states shoulder the burden was not possible during the Cold War, so the United States stepped up and led the alliances that contained the Soviet Union. </w:t>
      </w:r>
      <w:r w:rsidRPr="003A6BCC">
        <w:rPr>
          <w:rStyle w:val="StyleUnderline"/>
          <w:rFonts w:asciiTheme="minorHAnsi" w:hAnsiTheme="minorHAnsi" w:cstheme="minorHAnsi"/>
        </w:rPr>
        <w:t>American leaders paid lip service to democracy promotion, human rights, and other idealistic concerns, but U.S. policy was realist at its core</w:t>
      </w:r>
      <w:r w:rsidRPr="003A6BCC">
        <w:rPr>
          <w:rFonts w:asciiTheme="minorHAnsi" w:hAnsiTheme="minorHAnsi" w:cstheme="minorHAnsi"/>
          <w:sz w:val="16"/>
        </w:rPr>
        <w:t xml:space="preserve">. Through the Bretton Woods system and its successors, the United States also helped foster a more open world economy, balancing economic growth against the need for financial stability, national autonomy, and domestic legitimacy. </w:t>
      </w:r>
      <w:r w:rsidRPr="003A6BCC">
        <w:rPr>
          <w:rStyle w:val="Emphasis"/>
          <w:rFonts w:asciiTheme="minorHAnsi" w:hAnsiTheme="minorHAnsi" w:cstheme="minorHAnsi"/>
        </w:rPr>
        <w:t xml:space="preserve">Put simply, for most of U.S. history, American leaders were acutely sensitive to the balance of power, passed the buck when they could, and took on difficult missions when necessary. </w:t>
      </w:r>
      <w:r w:rsidRPr="003A6BCC">
        <w:rPr>
          <w:rFonts w:asciiTheme="minorHAnsi" w:hAnsiTheme="minorHAnsi" w:cstheme="minorHAnsi"/>
          <w:sz w:val="16"/>
        </w:rPr>
        <w:t xml:space="preserve">But </w:t>
      </w:r>
      <w:r w:rsidRPr="003A6BCC">
        <w:rPr>
          <w:rStyle w:val="StyleUnderline"/>
          <w:rFonts w:asciiTheme="minorHAnsi" w:hAnsiTheme="minorHAnsi" w:cstheme="minorHAnsi"/>
        </w:rPr>
        <w:t>when the Soviet Union collapsed and the United States found itself</w:t>
      </w:r>
      <w:r w:rsidRPr="003A6BCC">
        <w:rPr>
          <w:rFonts w:asciiTheme="minorHAnsi" w:hAnsiTheme="minorHAnsi" w:cstheme="minorHAnsi"/>
          <w:sz w:val="16"/>
        </w:rPr>
        <w:t xml:space="preserve">, as the former national security adviser Brent </w:t>
      </w:r>
      <w:proofErr w:type="spellStart"/>
      <w:r w:rsidRPr="003A6BCC">
        <w:rPr>
          <w:rFonts w:asciiTheme="minorHAnsi" w:hAnsiTheme="minorHAnsi" w:cstheme="minorHAnsi"/>
          <w:sz w:val="16"/>
        </w:rPr>
        <w:t>Scowcroftput</w:t>
      </w:r>
      <w:proofErr w:type="spellEnd"/>
      <w:r w:rsidRPr="003A6BCC">
        <w:rPr>
          <w:rFonts w:asciiTheme="minorHAnsi" w:hAnsiTheme="minorHAnsi" w:cstheme="minorHAnsi"/>
          <w:sz w:val="16"/>
        </w:rPr>
        <w:t xml:space="preserve"> it in 1998, "</w:t>
      </w:r>
      <w:r w:rsidRPr="003A6BCC">
        <w:rPr>
          <w:rStyle w:val="StyleUnderline"/>
          <w:rFonts w:asciiTheme="minorHAnsi" w:hAnsiTheme="minorHAnsi" w:cstheme="minorHAnsi"/>
        </w:rPr>
        <w:t>standing alone</w:t>
      </w:r>
      <w:r w:rsidRPr="003A6BCC">
        <w:rPr>
          <w:rFonts w:asciiTheme="minorHAnsi" w:hAnsiTheme="minorHAnsi" w:cstheme="minorHAnsi"/>
          <w:sz w:val="16"/>
        </w:rPr>
        <w:t xml:space="preserve"> at the height of power . . . with the rarest opportunity to shape the world," </w:t>
      </w:r>
      <w:r w:rsidRPr="003A6BCC">
        <w:rPr>
          <w:rStyle w:val="StyleUnderline"/>
          <w:rFonts w:asciiTheme="minorHAnsi" w:hAnsiTheme="minorHAnsi" w:cstheme="minorHAnsi"/>
          <w:highlight w:val="cyan"/>
        </w:rPr>
        <w:t>U.S. leaders</w:t>
      </w:r>
      <w:r w:rsidRPr="003A6BCC">
        <w:rPr>
          <w:rStyle w:val="StyleUnderline"/>
          <w:rFonts w:asciiTheme="minorHAnsi" w:hAnsiTheme="minorHAnsi" w:cstheme="minorHAnsi"/>
        </w:rPr>
        <w:t xml:space="preserve"> rejected the realism that had worked well for decades and </w:t>
      </w:r>
      <w:r w:rsidRPr="003A6BCC">
        <w:rPr>
          <w:rStyle w:val="StyleUnderline"/>
          <w:rFonts w:asciiTheme="minorHAnsi" w:hAnsiTheme="minorHAnsi" w:cstheme="minorHAnsi"/>
          <w:highlight w:val="cyan"/>
        </w:rPr>
        <w:t>tried to remake global politics in accordance with</w:t>
      </w:r>
      <w:r w:rsidRPr="003A6BCC">
        <w:rPr>
          <w:rStyle w:val="StyleUnderline"/>
          <w:rFonts w:asciiTheme="minorHAnsi" w:hAnsiTheme="minorHAnsi" w:cstheme="minorHAnsi"/>
        </w:rPr>
        <w:t xml:space="preserve"> American values.</w:t>
      </w:r>
      <w:r w:rsidRPr="003A6BCC">
        <w:rPr>
          <w:rFonts w:asciiTheme="minorHAnsi" w:hAnsiTheme="minorHAnsi" w:cstheme="minorHAnsi"/>
          <w:sz w:val="16"/>
        </w:rPr>
        <w:t xml:space="preserve"> A new strategy-liberal hegemony-sought to spread democracy and open markets across the globe. </w:t>
      </w:r>
      <w:r w:rsidRPr="003A6BCC">
        <w:rPr>
          <w:rStyle w:val="StyleUnderline"/>
          <w:rFonts w:asciiTheme="minorHAnsi" w:hAnsiTheme="minorHAnsi" w:cstheme="minorHAnsi"/>
        </w:rPr>
        <w:t>That goal is the common thread linking President Bill Clinton's policy of "engagement and enlargement,"</w:t>
      </w:r>
      <w:r w:rsidRPr="003A6BCC">
        <w:rPr>
          <w:rFonts w:asciiTheme="minorHAnsi" w:hAnsiTheme="minorHAnsi" w:cstheme="minorHAnsi"/>
          <w:sz w:val="16"/>
        </w:rPr>
        <w:t xml:space="preserve"> President George W. </w:t>
      </w:r>
      <w:r w:rsidRPr="003A6BCC">
        <w:rPr>
          <w:rStyle w:val="StyleUnderline"/>
          <w:rFonts w:asciiTheme="minorHAnsi" w:hAnsiTheme="minorHAnsi" w:cstheme="minorHAnsi"/>
        </w:rPr>
        <w:t>Bush's "freedom agenda," and</w:t>
      </w:r>
      <w:r w:rsidRPr="003A6BCC">
        <w:rPr>
          <w:rFonts w:asciiTheme="minorHAnsi" w:hAnsiTheme="minorHAnsi" w:cstheme="minorHAnsi"/>
          <w:sz w:val="16"/>
        </w:rPr>
        <w:t xml:space="preserve"> President Barack </w:t>
      </w:r>
      <w:r w:rsidRPr="003A6BCC">
        <w:rPr>
          <w:rStyle w:val="StyleUnderline"/>
          <w:rFonts w:asciiTheme="minorHAnsi" w:hAnsiTheme="minorHAnsi" w:cstheme="minorHAnsi"/>
        </w:rPr>
        <w:t>Obama's embrace of the Arab revolts</w:t>
      </w:r>
      <w:r w:rsidRPr="003A6BCC">
        <w:rPr>
          <w:rFonts w:asciiTheme="minorHAnsi" w:hAnsiTheme="minorHAnsi" w:cstheme="minorHAnsi"/>
          <w:sz w:val="16"/>
        </w:rPr>
        <w:t xml:space="preserve"> of 2010-11 and his declaration that "there is no right more fundamental than the ability to choose your leaders and determine your destiny." Such thinking won broad support from both political parties, the federal bureaucracies that deal with international affairs, and most of the think tanks, lobbies, and media figures that constitute the foreign policy establishment. At bottom, </w:t>
      </w:r>
      <w:r w:rsidRPr="003A6BCC">
        <w:rPr>
          <w:rStyle w:val="Emphasis"/>
          <w:rFonts w:asciiTheme="minorHAnsi" w:hAnsiTheme="minorHAnsi" w:cstheme="minorHAnsi"/>
          <w:highlight w:val="cyan"/>
        </w:rPr>
        <w:t>liberal hegemony</w:t>
      </w:r>
      <w:r w:rsidRPr="003A6BCC">
        <w:rPr>
          <w:rStyle w:val="Emphasis"/>
          <w:rFonts w:asciiTheme="minorHAnsi" w:hAnsiTheme="minorHAnsi" w:cstheme="minorHAnsi"/>
        </w:rPr>
        <w:t xml:space="preserve"> is a highly revisionist strategy. </w:t>
      </w:r>
      <w:r w:rsidRPr="003A6BCC">
        <w:rPr>
          <w:rFonts w:asciiTheme="minorHAnsi" w:hAnsiTheme="minorHAnsi" w:cstheme="minorHAnsi"/>
          <w:sz w:val="16"/>
        </w:rPr>
        <w:t xml:space="preserve">Instead of working to maintain favorable balances of power in a few areas of vital interest, </w:t>
      </w:r>
      <w:r w:rsidRPr="003A6BCC">
        <w:rPr>
          <w:rStyle w:val="StyleUnderline"/>
          <w:rFonts w:asciiTheme="minorHAnsi" w:hAnsiTheme="minorHAnsi" w:cstheme="minorHAnsi"/>
        </w:rPr>
        <w:t>the United States sought to transform regimes all over the world and recruit new members into the economic and security institutions it dominated.</w:t>
      </w:r>
      <w:r w:rsidRPr="003A6BCC">
        <w:rPr>
          <w:rFonts w:asciiTheme="minorHAnsi" w:hAnsiTheme="minorHAnsi" w:cstheme="minorHAnsi"/>
          <w:sz w:val="16"/>
        </w:rPr>
        <w:t xml:space="preserve"> </w:t>
      </w:r>
      <w:r w:rsidRPr="003A6BCC">
        <w:rPr>
          <w:rStyle w:val="Emphasis"/>
          <w:rFonts w:asciiTheme="minorHAnsi" w:hAnsiTheme="minorHAnsi" w:cstheme="minorHAnsi"/>
        </w:rPr>
        <w:t xml:space="preserve">The </w:t>
      </w:r>
      <w:r w:rsidRPr="003A6BCC">
        <w:rPr>
          <w:rStyle w:val="Emphasis"/>
          <w:rFonts w:asciiTheme="minorHAnsi" w:hAnsiTheme="minorHAnsi" w:cstheme="minorHAnsi"/>
          <w:highlight w:val="cyan"/>
        </w:rPr>
        <w:t>results were</w:t>
      </w:r>
      <w:r w:rsidRPr="003A6BCC">
        <w:rPr>
          <w:rStyle w:val="Emphasis"/>
          <w:rFonts w:asciiTheme="minorHAnsi" w:hAnsiTheme="minorHAnsi" w:cstheme="minorHAnsi"/>
        </w:rPr>
        <w:t xml:space="preserve"> dismal: </w:t>
      </w:r>
      <w:r w:rsidRPr="003A6BCC">
        <w:rPr>
          <w:rStyle w:val="Emphasis"/>
          <w:rFonts w:asciiTheme="minorHAnsi" w:hAnsiTheme="minorHAnsi" w:cstheme="minorHAnsi"/>
          <w:highlight w:val="cyan"/>
        </w:rPr>
        <w:t>failed wars, financial crises, staggering inequality, frayed alliances, and emboldened adversaries</w:t>
      </w:r>
      <w:r w:rsidRPr="003A6BCC">
        <w:rPr>
          <w:rStyle w:val="Emphasis"/>
          <w:rFonts w:asciiTheme="minorHAnsi" w:hAnsiTheme="minorHAnsi" w:cstheme="minorHAnsi"/>
        </w:rPr>
        <w:t xml:space="preserve">. </w:t>
      </w:r>
      <w:r w:rsidRPr="003A6BCC">
        <w:rPr>
          <w:rFonts w:asciiTheme="minorHAnsi" w:hAnsiTheme="minorHAnsi" w:cstheme="minorHAnsi"/>
          <w:sz w:val="16"/>
        </w:rPr>
        <w:t xml:space="preserve">HEGEMONIC HUBRIS </w:t>
      </w:r>
      <w:r w:rsidRPr="003A6BCC">
        <w:rPr>
          <w:rStyle w:val="StyleUnderline"/>
          <w:rFonts w:asciiTheme="minorHAnsi" w:hAnsiTheme="minorHAnsi" w:cstheme="minorHAnsi"/>
        </w:rPr>
        <w:t>When Clinton took office in 1993</w:t>
      </w:r>
      <w:r w:rsidRPr="003A6BCC">
        <w:rPr>
          <w:rFonts w:asciiTheme="minorHAnsi" w:hAnsiTheme="minorHAnsi" w:cstheme="minorHAnsi"/>
          <w:sz w:val="16"/>
        </w:rPr>
        <w:t xml:space="preserve">, the </w:t>
      </w:r>
      <w:r w:rsidRPr="003A6BCC">
        <w:rPr>
          <w:rStyle w:val="StyleUnderline"/>
          <w:rFonts w:asciiTheme="minorHAnsi" w:hAnsiTheme="minorHAnsi" w:cstheme="minorHAnsi"/>
        </w:rPr>
        <w:t xml:space="preserve">United States was on favorable terms with the world's other major powers, including China and Russia. Democracy was spreading, Iraq was being disarmed, and Iran had no nuclear enrichment capacity. </w:t>
      </w:r>
      <w:r w:rsidRPr="003A6BCC">
        <w:rPr>
          <w:rFonts w:asciiTheme="minorHAnsi" w:hAnsiTheme="minorHAnsi" w:cstheme="minorHAnsi"/>
          <w:sz w:val="16"/>
        </w:rPr>
        <w:t xml:space="preserve">The Oslo Accords seemed to herald an end to the Israeli-Palestinian conflict, and Washington seemed well positioned to guide that process. The European Union was adding new members and moving toward a common currency, and the U.S. economy was performing well. Americans saw terrorism as a minor problem, and the U.S. military seemed unstoppable. The wind was at the country's back. Life was good. </w:t>
      </w:r>
      <w:r w:rsidRPr="003A6BCC">
        <w:rPr>
          <w:rStyle w:val="Emphasis"/>
          <w:rFonts w:asciiTheme="minorHAnsi" w:hAnsiTheme="minorHAnsi" w:cstheme="minorHAnsi"/>
        </w:rPr>
        <w:t xml:space="preserve">But those </w:t>
      </w:r>
      <w:r w:rsidRPr="003A6BCC">
        <w:rPr>
          <w:rStyle w:val="Emphasis"/>
          <w:rFonts w:asciiTheme="minorHAnsi" w:hAnsiTheme="minorHAnsi" w:cstheme="minorHAnsi"/>
          <w:highlight w:val="cyan"/>
        </w:rPr>
        <w:t>circumstances fueled</w:t>
      </w:r>
      <w:r w:rsidRPr="003A6BCC">
        <w:rPr>
          <w:rStyle w:val="Emphasis"/>
          <w:rFonts w:asciiTheme="minorHAnsi" w:hAnsiTheme="minorHAnsi" w:cstheme="minorHAnsi"/>
        </w:rPr>
        <w:t xml:space="preserve"> a </w:t>
      </w:r>
      <w:r w:rsidRPr="003A6BCC">
        <w:rPr>
          <w:rStyle w:val="Emphasis"/>
          <w:rFonts w:asciiTheme="minorHAnsi" w:hAnsiTheme="minorHAnsi" w:cstheme="minorHAnsi"/>
          <w:highlight w:val="cyan"/>
        </w:rPr>
        <w:t>dangerous overconfidence</w:t>
      </w:r>
      <w:r w:rsidRPr="003A6BCC">
        <w:rPr>
          <w:rStyle w:val="Emphasis"/>
          <w:rFonts w:asciiTheme="minorHAnsi" w:hAnsiTheme="minorHAnsi" w:cstheme="minorHAnsi"/>
        </w:rPr>
        <w:t xml:space="preserve"> among American elites.</w:t>
      </w:r>
      <w:r w:rsidRPr="003A6BCC">
        <w:rPr>
          <w:rFonts w:asciiTheme="minorHAnsi" w:hAnsiTheme="minorHAnsi" w:cstheme="minorHAnsi"/>
          <w:sz w:val="16"/>
        </w:rPr>
        <w:t xml:space="preserve"> </w:t>
      </w:r>
      <w:r w:rsidRPr="003A6BCC">
        <w:rPr>
          <w:rStyle w:val="StyleUnderline"/>
          <w:rFonts w:asciiTheme="minorHAnsi" w:hAnsiTheme="minorHAnsi" w:cstheme="minorHAnsi"/>
        </w:rPr>
        <w:t>Convinced that the United States was "the indispensable nation,"</w:t>
      </w:r>
      <w:r w:rsidRPr="003A6BCC">
        <w:rPr>
          <w:rFonts w:asciiTheme="minorHAnsi" w:hAnsiTheme="minorHAnsi" w:cstheme="minorHAnsi"/>
          <w:sz w:val="16"/>
        </w:rPr>
        <w:t xml:space="preserve"> as Secretary of State Madeleine Albright famously put it in 1998, </w:t>
      </w:r>
      <w:r w:rsidRPr="003A6BCC">
        <w:rPr>
          <w:rStyle w:val="StyleUnderline"/>
          <w:rFonts w:asciiTheme="minorHAnsi" w:hAnsiTheme="minorHAnsi" w:cstheme="minorHAnsi"/>
        </w:rPr>
        <w:t xml:space="preserve">they believed they had the right, the responsibility, and the wisdom to shape political arrangements in every corner of the world. </w:t>
      </w:r>
      <w:r w:rsidRPr="003A6BCC">
        <w:rPr>
          <w:rStyle w:val="Emphasis"/>
          <w:rFonts w:asciiTheme="minorHAnsi" w:hAnsiTheme="minorHAnsi" w:cstheme="minorHAnsi"/>
        </w:rPr>
        <w:t xml:space="preserve">That vision turned out </w:t>
      </w:r>
      <w:r w:rsidRPr="003A6BCC">
        <w:rPr>
          <w:rStyle w:val="Emphasis"/>
          <w:rFonts w:asciiTheme="minorHAnsi" w:hAnsiTheme="minorHAnsi" w:cstheme="minorHAnsi"/>
          <w:highlight w:val="cyan"/>
        </w:rPr>
        <w:t>to</w:t>
      </w:r>
      <w:r w:rsidRPr="003A6BCC">
        <w:rPr>
          <w:rStyle w:val="Emphasis"/>
          <w:rFonts w:asciiTheme="minorHAnsi" w:hAnsiTheme="minorHAnsi" w:cstheme="minorHAnsi"/>
        </w:rPr>
        <w:t xml:space="preserve"> be </w:t>
      </w:r>
      <w:r w:rsidRPr="003A6BCC">
        <w:rPr>
          <w:rStyle w:val="Emphasis"/>
          <w:rFonts w:asciiTheme="minorHAnsi" w:hAnsiTheme="minorHAnsi" w:cstheme="minorHAnsi"/>
          <w:highlight w:val="cyan"/>
        </w:rPr>
        <w:t>a hubristic fantasy</w:t>
      </w:r>
      <w:r w:rsidRPr="003A6BCC">
        <w:rPr>
          <w:rFonts w:asciiTheme="minorHAnsi" w:hAnsiTheme="minorHAnsi" w:cstheme="minorHAnsi"/>
          <w:sz w:val="16"/>
        </w:rPr>
        <w:t xml:space="preserve">. Repeated attempts to broker peace between the Israelis and the Palestinians all failed, and </w:t>
      </w:r>
      <w:r w:rsidRPr="003A6BCC">
        <w:rPr>
          <w:rStyle w:val="StyleUnderline"/>
          <w:rFonts w:asciiTheme="minorHAnsi" w:hAnsiTheme="minorHAnsi" w:cstheme="minorHAnsi"/>
        </w:rPr>
        <w:t xml:space="preserve">the two-state solution sought by three U.S. presidents is no longer a viable option. Al Qaeda attacked the U.S. homeland on September 11, 2001, and Washington responded by launching a </w:t>
      </w:r>
      <w:r w:rsidRPr="003A6BCC">
        <w:rPr>
          <w:rStyle w:val="StyleUnderline"/>
          <w:rFonts w:asciiTheme="minorHAnsi" w:hAnsiTheme="minorHAnsi" w:cstheme="minorHAnsi"/>
          <w:highlight w:val="cyan"/>
        </w:rPr>
        <w:t>global war on terrorism</w:t>
      </w:r>
      <w:r w:rsidRPr="003A6BCC">
        <w:rPr>
          <w:rFonts w:asciiTheme="minorHAnsi" w:hAnsiTheme="minorHAnsi" w:cstheme="minorHAnsi"/>
          <w:sz w:val="16"/>
        </w:rPr>
        <w:t xml:space="preserve">, including invasions of Afghanistan and Iraq. </w:t>
      </w:r>
      <w:r w:rsidRPr="003A6BCC">
        <w:rPr>
          <w:rStyle w:val="Emphasis"/>
          <w:rFonts w:asciiTheme="minorHAnsi" w:hAnsiTheme="minorHAnsi" w:cstheme="minorHAnsi"/>
        </w:rPr>
        <w:t xml:space="preserve">Those campaigns </w:t>
      </w:r>
      <w:r w:rsidRPr="003A6BCC">
        <w:rPr>
          <w:rStyle w:val="Emphasis"/>
          <w:rFonts w:asciiTheme="minorHAnsi" w:hAnsiTheme="minorHAnsi" w:cstheme="minorHAnsi"/>
          <w:highlight w:val="cyan"/>
        </w:rPr>
        <w:t>were costly failures and shattered</w:t>
      </w:r>
      <w:r w:rsidRPr="003A6BCC">
        <w:rPr>
          <w:rStyle w:val="Emphasis"/>
          <w:rFonts w:asciiTheme="minorHAnsi" w:hAnsiTheme="minorHAnsi" w:cstheme="minorHAnsi"/>
        </w:rPr>
        <w:t xml:space="preserve"> the </w:t>
      </w:r>
      <w:r w:rsidRPr="003A6BCC">
        <w:rPr>
          <w:rStyle w:val="Emphasis"/>
          <w:rFonts w:asciiTheme="minorHAnsi" w:hAnsiTheme="minorHAnsi" w:cstheme="minorHAnsi"/>
          <w:highlight w:val="cyan"/>
        </w:rPr>
        <w:t>U.S.</w:t>
      </w:r>
      <w:r w:rsidRPr="003A6BCC">
        <w:rPr>
          <w:rStyle w:val="Emphasis"/>
          <w:rFonts w:asciiTheme="minorHAnsi" w:hAnsiTheme="minorHAnsi" w:cstheme="minorHAnsi"/>
        </w:rPr>
        <w:t xml:space="preserve"> military's aura of </w:t>
      </w:r>
      <w:r w:rsidRPr="003A6BCC">
        <w:rPr>
          <w:rStyle w:val="Emphasis"/>
          <w:rFonts w:asciiTheme="minorHAnsi" w:hAnsiTheme="minorHAnsi" w:cstheme="minorHAnsi"/>
          <w:highlight w:val="cyan"/>
        </w:rPr>
        <w:t>invincibility.</w:t>
      </w:r>
      <w:r w:rsidRPr="003A6BCC">
        <w:rPr>
          <w:rStyle w:val="Emphasis"/>
          <w:rFonts w:asciiTheme="minorHAnsi" w:hAnsiTheme="minorHAnsi" w:cstheme="minorHAnsi"/>
        </w:rPr>
        <w:t xml:space="preserve"> Much of the </w:t>
      </w:r>
      <w:r w:rsidRPr="003A6BCC">
        <w:rPr>
          <w:rStyle w:val="Emphasis"/>
          <w:rFonts w:asciiTheme="minorHAnsi" w:hAnsiTheme="minorHAnsi" w:cstheme="minorHAnsi"/>
          <w:highlight w:val="cyan"/>
        </w:rPr>
        <w:t>Middle East is</w:t>
      </w:r>
      <w:r w:rsidRPr="003A6BCC">
        <w:rPr>
          <w:rStyle w:val="Emphasis"/>
          <w:rFonts w:asciiTheme="minorHAnsi" w:hAnsiTheme="minorHAnsi" w:cstheme="minorHAnsi"/>
        </w:rPr>
        <w:t xml:space="preserve"> now </w:t>
      </w:r>
      <w:r w:rsidRPr="003A6BCC">
        <w:rPr>
          <w:rStyle w:val="Emphasis"/>
          <w:rFonts w:asciiTheme="minorHAnsi" w:hAnsiTheme="minorHAnsi" w:cstheme="minorHAnsi"/>
          <w:highlight w:val="cyan"/>
        </w:rPr>
        <w:t>embroiled in conflict</w:t>
      </w:r>
      <w:r w:rsidRPr="003A6BCC">
        <w:rPr>
          <w:rStyle w:val="Emphasis"/>
          <w:rFonts w:asciiTheme="minorHAnsi" w:hAnsiTheme="minorHAnsi" w:cstheme="minorHAnsi"/>
        </w:rPr>
        <w:t>, and violent extremists operate from Africa to Central Asia and beyond</w:t>
      </w:r>
      <w:r w:rsidRPr="003A6BCC">
        <w:rPr>
          <w:rFonts w:asciiTheme="minorHAnsi" w:hAnsiTheme="minorHAnsi" w:cstheme="minorHAnsi"/>
          <w:sz w:val="16"/>
        </w:rPr>
        <w:t xml:space="preserve">. </w:t>
      </w:r>
      <w:r w:rsidRPr="003A6BCC">
        <w:rPr>
          <w:rStyle w:val="StyleUnderline"/>
          <w:rFonts w:asciiTheme="minorHAnsi" w:hAnsiTheme="minorHAnsi" w:cstheme="minorHAnsi"/>
        </w:rPr>
        <w:t>Meanwhile, India, Pakistan, and North Korea tested and deployed nuclear weapons, and Iran become a latent nuclear weapons state.</w:t>
      </w:r>
      <w:r w:rsidRPr="003A6BCC">
        <w:rPr>
          <w:rFonts w:asciiTheme="minorHAnsi" w:hAnsiTheme="minorHAnsi" w:cstheme="minorHAnsi"/>
          <w:sz w:val="16"/>
        </w:rPr>
        <w:t xml:space="preserve"> </w:t>
      </w:r>
      <w:r w:rsidRPr="003A6BCC">
        <w:rPr>
          <w:rStyle w:val="StyleUnderline"/>
          <w:rFonts w:asciiTheme="minorHAnsi" w:hAnsiTheme="minorHAnsi" w:cstheme="minorHAnsi"/>
        </w:rPr>
        <w:t>The collapse of the U.S. housing market in 2008 exposed widespread corruption</w:t>
      </w:r>
      <w:r w:rsidRPr="003A6BCC">
        <w:rPr>
          <w:rFonts w:asciiTheme="minorHAnsi" w:hAnsiTheme="minorHAnsi" w:cstheme="minorHAnsi"/>
          <w:sz w:val="16"/>
        </w:rPr>
        <w:t xml:space="preserve"> in the country's financial institutions </w:t>
      </w:r>
      <w:r w:rsidRPr="003A6BCC">
        <w:rPr>
          <w:rStyle w:val="Emphasis"/>
          <w:rFonts w:asciiTheme="minorHAnsi" w:hAnsiTheme="minorHAnsi" w:cstheme="minorHAnsi"/>
          <w:highlight w:val="cyan"/>
        </w:rPr>
        <w:t>and triggered the</w:t>
      </w:r>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cyan"/>
        </w:rPr>
        <w:t>worst economic crisis</w:t>
      </w:r>
      <w:r w:rsidRPr="003A6BCC">
        <w:rPr>
          <w:rStyle w:val="Emphasis"/>
          <w:rFonts w:asciiTheme="minorHAnsi" w:hAnsiTheme="minorHAnsi" w:cstheme="minorHAnsi"/>
        </w:rPr>
        <w:t xml:space="preserve"> since the Great Depression-a calamity from which the global economy has yet to fully recover. </w:t>
      </w:r>
      <w:r w:rsidRPr="003A6BCC">
        <w:rPr>
          <w:rFonts w:asciiTheme="minorHAnsi" w:hAnsiTheme="minorHAnsi" w:cstheme="minorHAnsi"/>
          <w:sz w:val="16"/>
        </w:rPr>
        <w:t xml:space="preserve">In 2014, </w:t>
      </w:r>
      <w:r w:rsidRPr="003A6BCC">
        <w:rPr>
          <w:rStyle w:val="StyleUnderline"/>
          <w:rFonts w:asciiTheme="minorHAnsi" w:hAnsiTheme="minorHAnsi" w:cstheme="minorHAnsi"/>
        </w:rPr>
        <w:t xml:space="preserve">Russia seized Crimea, and it has interfered in </w:t>
      </w:r>
      <w:proofErr w:type="gramStart"/>
      <w:r w:rsidRPr="003A6BCC">
        <w:rPr>
          <w:rStyle w:val="StyleUnderline"/>
          <w:rFonts w:asciiTheme="minorHAnsi" w:hAnsiTheme="minorHAnsi" w:cstheme="minorHAnsi"/>
        </w:rPr>
        <w:t>a number of</w:t>
      </w:r>
      <w:proofErr w:type="gramEnd"/>
      <w:r w:rsidRPr="003A6BCC">
        <w:rPr>
          <w:rStyle w:val="StyleUnderline"/>
          <w:rFonts w:asciiTheme="minorHAnsi" w:hAnsiTheme="minorHAnsi" w:cstheme="minorHAnsi"/>
        </w:rPr>
        <w:t xml:space="preserve"> other countries since then-and its relations with the West are now worse</w:t>
      </w:r>
      <w:r w:rsidRPr="003A6BCC">
        <w:rPr>
          <w:rFonts w:asciiTheme="minorHAnsi" w:hAnsiTheme="minorHAnsi" w:cstheme="minorHAnsi"/>
          <w:sz w:val="16"/>
        </w:rPr>
        <w:t xml:space="preserve"> than at any time since the Cold War. </w:t>
      </w:r>
      <w:r w:rsidRPr="003A6BCC">
        <w:rPr>
          <w:rStyle w:val="StyleUnderline"/>
          <w:rFonts w:asciiTheme="minorHAnsi" w:hAnsiTheme="minorHAnsi" w:cstheme="minorHAnsi"/>
        </w:rPr>
        <w:t xml:space="preserve">China's power and ambitions have expanded, and cooperation between Beijing and Moscow has deepened. </w:t>
      </w:r>
      <w:r w:rsidRPr="003A6BCC">
        <w:rPr>
          <w:rStyle w:val="Emphasis"/>
          <w:rFonts w:asciiTheme="minorHAnsi" w:hAnsiTheme="minorHAnsi" w:cstheme="minorHAnsi"/>
        </w:rPr>
        <w:t xml:space="preserve">The </w:t>
      </w:r>
      <w:r w:rsidRPr="003A6BCC">
        <w:rPr>
          <w:rStyle w:val="Emphasis"/>
          <w:rFonts w:asciiTheme="minorHAnsi" w:hAnsiTheme="minorHAnsi" w:cstheme="minorHAnsi"/>
          <w:highlight w:val="cyan"/>
        </w:rPr>
        <w:t>eurozone crisis</w:t>
      </w:r>
      <w:r w:rsidRPr="003A6BCC">
        <w:rPr>
          <w:rStyle w:val="Emphasis"/>
          <w:rFonts w:asciiTheme="minorHAnsi" w:hAnsiTheme="minorHAnsi" w:cstheme="minorHAnsi"/>
        </w:rPr>
        <w:t xml:space="preserve">, the United Kingdom's decision to withdraw from the </w:t>
      </w:r>
      <w:proofErr w:type="spellStart"/>
      <w:r w:rsidRPr="003A6BCC">
        <w:rPr>
          <w:rStyle w:val="Emphasis"/>
          <w:rFonts w:asciiTheme="minorHAnsi" w:hAnsiTheme="minorHAnsi" w:cstheme="minorHAnsi"/>
        </w:rPr>
        <w:t>eu</w:t>
      </w:r>
      <w:proofErr w:type="spellEnd"/>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cyan"/>
        </w:rPr>
        <w:t>and energetic populist movements</w:t>
      </w:r>
      <w:r w:rsidRPr="003A6BCC">
        <w:rPr>
          <w:rStyle w:val="Emphasis"/>
          <w:rFonts w:asciiTheme="minorHAnsi" w:hAnsiTheme="minorHAnsi" w:cstheme="minorHAnsi"/>
        </w:rPr>
        <w:t xml:space="preserve"> have raised doubts about the </w:t>
      </w:r>
      <w:proofErr w:type="spellStart"/>
      <w:r w:rsidRPr="003A6BCC">
        <w:rPr>
          <w:rStyle w:val="Emphasis"/>
          <w:rFonts w:asciiTheme="minorHAnsi" w:hAnsiTheme="minorHAnsi" w:cstheme="minorHAnsi"/>
        </w:rPr>
        <w:t>eu's</w:t>
      </w:r>
      <w:proofErr w:type="spellEnd"/>
      <w:r w:rsidRPr="003A6BCC">
        <w:rPr>
          <w:rStyle w:val="Emphasis"/>
          <w:rFonts w:asciiTheme="minorHAnsi" w:hAnsiTheme="minorHAnsi" w:cstheme="minorHAnsi"/>
        </w:rPr>
        <w:t xml:space="preserve"> future</w:t>
      </w:r>
      <w:r w:rsidRPr="003A6BCC">
        <w:rPr>
          <w:rFonts w:asciiTheme="minorHAnsi" w:hAnsiTheme="minorHAnsi" w:cstheme="minorHAnsi"/>
          <w:sz w:val="16"/>
        </w:rPr>
        <w:t xml:space="preserve">. </w:t>
      </w:r>
      <w:r w:rsidRPr="003A6BCC">
        <w:rPr>
          <w:rStyle w:val="Emphasis"/>
          <w:rFonts w:asciiTheme="minorHAnsi" w:hAnsiTheme="minorHAnsi" w:cstheme="minorHAnsi"/>
          <w:highlight w:val="cyan"/>
        </w:rPr>
        <w:t>Democracy is in retreat worldwide</w:t>
      </w:r>
      <w:r w:rsidRPr="003A6BCC">
        <w:rPr>
          <w:rStyle w:val="Emphasis"/>
          <w:rFonts w:asciiTheme="minorHAnsi" w:hAnsiTheme="minorHAnsi" w:cstheme="minorHAnsi"/>
        </w:rPr>
        <w:t>;</w:t>
      </w:r>
      <w:r w:rsidRPr="003A6BCC">
        <w:rPr>
          <w:rFonts w:asciiTheme="minorHAnsi" w:hAnsiTheme="minorHAnsi" w:cstheme="minorHAnsi"/>
          <w:sz w:val="16"/>
        </w:rPr>
        <w:t xml:space="preserve"> according to Freedom House, </w:t>
      </w:r>
      <w:r w:rsidRPr="003A6BCC">
        <w:rPr>
          <w:rStyle w:val="StyleUnderline"/>
          <w:rFonts w:asciiTheme="minorHAnsi" w:hAnsiTheme="minorHAnsi" w:cstheme="minorHAnsi"/>
        </w:rPr>
        <w:t>2018 was the 13th consecutive year in which global freedom declined</w:t>
      </w:r>
      <w:r w:rsidRPr="003A6BCC">
        <w:rPr>
          <w:rFonts w:asciiTheme="minorHAnsi" w:hAnsiTheme="minorHAnsi" w:cstheme="minorHAnsi"/>
          <w:sz w:val="16"/>
        </w:rPr>
        <w:t xml:space="preserve">. </w:t>
      </w:r>
      <w:r w:rsidRPr="003A6BCC">
        <w:rPr>
          <w:rStyle w:val="StyleUnderline"/>
          <w:rFonts w:asciiTheme="minorHAnsi" w:hAnsiTheme="minorHAnsi" w:cstheme="minorHAnsi"/>
        </w:rPr>
        <w:t>Illiberal leaders govern in Hungary and Poland,</w:t>
      </w:r>
      <w:r w:rsidRPr="003A6BCC">
        <w:rPr>
          <w:rFonts w:asciiTheme="minorHAnsi" w:hAnsiTheme="minorHAnsi" w:cstheme="minorHAnsi"/>
          <w:sz w:val="16"/>
        </w:rPr>
        <w:t xml:space="preserve"> and the Economist Intelligence Unit's annual </w:t>
      </w:r>
      <w:proofErr w:type="spellStart"/>
      <w:r w:rsidRPr="003A6BCC">
        <w:rPr>
          <w:rStyle w:val="StyleUnderline"/>
          <w:rFonts w:asciiTheme="minorHAnsi" w:hAnsiTheme="minorHAnsi" w:cstheme="minorHAnsi"/>
        </w:rPr>
        <w:t>Demoracy</w:t>
      </w:r>
      <w:proofErr w:type="spellEnd"/>
      <w:r w:rsidRPr="003A6BCC">
        <w:rPr>
          <w:rStyle w:val="StyleUnderline"/>
          <w:rFonts w:asciiTheme="minorHAnsi" w:hAnsiTheme="minorHAnsi" w:cstheme="minorHAnsi"/>
        </w:rPr>
        <w:t xml:space="preserve"> Index has downgraded the United States from a "full" to a "flawed" democracy. The United States</w:t>
      </w:r>
      <w:r w:rsidRPr="003A6BCC">
        <w:rPr>
          <w:rFonts w:asciiTheme="minorHAnsi" w:hAnsiTheme="minorHAnsi" w:cstheme="minorHAnsi"/>
          <w:sz w:val="16"/>
        </w:rPr>
        <w:t xml:space="preserve"> was not solely responsible for all these adverse developments, but it </w:t>
      </w:r>
      <w:r w:rsidRPr="003A6BCC">
        <w:rPr>
          <w:rStyle w:val="Emphasis"/>
          <w:rFonts w:asciiTheme="minorHAnsi" w:hAnsiTheme="minorHAnsi" w:cstheme="minorHAnsi"/>
        </w:rPr>
        <w:t xml:space="preserve">played a major role in most of them. </w:t>
      </w:r>
      <w:r w:rsidRPr="003A6BCC">
        <w:rPr>
          <w:rFonts w:asciiTheme="minorHAnsi" w:hAnsiTheme="minorHAnsi" w:cstheme="minorHAnsi"/>
          <w:sz w:val="16"/>
        </w:rPr>
        <w:t xml:space="preserve">And </w:t>
      </w:r>
      <w:r w:rsidRPr="003A6BCC">
        <w:rPr>
          <w:rStyle w:val="Emphasis"/>
          <w:rFonts w:asciiTheme="minorHAnsi" w:hAnsiTheme="minorHAnsi" w:cstheme="minorHAnsi"/>
        </w:rPr>
        <w:t xml:space="preserve">the </w:t>
      </w:r>
      <w:r w:rsidRPr="003A6BCC">
        <w:rPr>
          <w:rStyle w:val="Emphasis"/>
          <w:rFonts w:asciiTheme="minorHAnsi" w:hAnsiTheme="minorHAnsi" w:cstheme="minorHAnsi"/>
          <w:highlight w:val="cyan"/>
        </w:rPr>
        <w:t>taproot of</w:t>
      </w:r>
      <w:r w:rsidRPr="003A6BCC">
        <w:rPr>
          <w:rStyle w:val="Emphasis"/>
          <w:rFonts w:asciiTheme="minorHAnsi" w:hAnsiTheme="minorHAnsi" w:cstheme="minorHAnsi"/>
        </w:rPr>
        <w:t xml:space="preserve"> many of </w:t>
      </w:r>
      <w:r w:rsidRPr="003A6BCC">
        <w:rPr>
          <w:rStyle w:val="Emphasis"/>
          <w:rFonts w:asciiTheme="minorHAnsi" w:hAnsiTheme="minorHAnsi" w:cstheme="minorHAnsi"/>
          <w:highlight w:val="cyan"/>
        </w:rPr>
        <w:t>these failures was</w:t>
      </w:r>
      <w:r w:rsidRPr="003A6BCC">
        <w:rPr>
          <w:rStyle w:val="Emphasis"/>
          <w:rFonts w:asciiTheme="minorHAnsi" w:hAnsiTheme="minorHAnsi" w:cstheme="minorHAnsi"/>
        </w:rPr>
        <w:t xml:space="preserve"> Washington's embrace of </w:t>
      </w:r>
      <w:r w:rsidRPr="003A6BCC">
        <w:rPr>
          <w:rStyle w:val="Emphasis"/>
          <w:rFonts w:asciiTheme="minorHAnsi" w:hAnsiTheme="minorHAnsi" w:cstheme="minorHAnsi"/>
          <w:highlight w:val="cyan"/>
        </w:rPr>
        <w:t>liberal hegemony</w:t>
      </w:r>
      <w:r w:rsidRPr="003A6BCC">
        <w:rPr>
          <w:rFonts w:asciiTheme="minorHAnsi" w:hAnsiTheme="minorHAnsi" w:cstheme="minorHAnsi"/>
          <w:sz w:val="16"/>
        </w:rPr>
        <w:t xml:space="preserve">. For starters, </w:t>
      </w:r>
      <w:r w:rsidRPr="003A6BCC">
        <w:rPr>
          <w:rStyle w:val="StyleUnderline"/>
          <w:rFonts w:asciiTheme="minorHAnsi" w:hAnsiTheme="minorHAnsi" w:cstheme="minorHAnsi"/>
        </w:rPr>
        <w:t xml:space="preserve">that strategy expanded U.S. security </w:t>
      </w:r>
      <w:r w:rsidRPr="003A6BCC">
        <w:rPr>
          <w:rStyle w:val="StyleUnderline"/>
          <w:rFonts w:asciiTheme="minorHAnsi" w:hAnsiTheme="minorHAnsi" w:cstheme="minorHAnsi"/>
          <w:highlight w:val="cyan"/>
        </w:rPr>
        <w:t>obligations without</w:t>
      </w:r>
      <w:r w:rsidRPr="003A6BCC">
        <w:rPr>
          <w:rStyle w:val="StyleUnderline"/>
          <w:rFonts w:asciiTheme="minorHAnsi" w:hAnsiTheme="minorHAnsi" w:cstheme="minorHAnsi"/>
        </w:rPr>
        <w:t xml:space="preserve"> providing new </w:t>
      </w:r>
      <w:r w:rsidRPr="003A6BCC">
        <w:rPr>
          <w:rStyle w:val="StyleUnderline"/>
          <w:rFonts w:asciiTheme="minorHAnsi" w:hAnsiTheme="minorHAnsi" w:cstheme="minorHAnsi"/>
          <w:highlight w:val="cyan"/>
        </w:rPr>
        <w:t>resources</w:t>
      </w:r>
      <w:r w:rsidRPr="003A6BCC">
        <w:rPr>
          <w:rFonts w:asciiTheme="minorHAnsi" w:hAnsiTheme="minorHAnsi" w:cstheme="minorHAnsi"/>
          <w:sz w:val="16"/>
        </w:rPr>
        <w:t xml:space="preserve"> with which to meet them. </w:t>
      </w:r>
      <w:r w:rsidRPr="003A6BCC">
        <w:rPr>
          <w:rStyle w:val="StyleUnderline"/>
          <w:rFonts w:asciiTheme="minorHAnsi" w:hAnsiTheme="minorHAnsi" w:cstheme="minorHAnsi"/>
        </w:rPr>
        <w:t>The policy of "</w:t>
      </w:r>
      <w:r w:rsidRPr="003A6BCC">
        <w:rPr>
          <w:rStyle w:val="StyleUnderline"/>
          <w:rFonts w:asciiTheme="minorHAnsi" w:hAnsiTheme="minorHAnsi" w:cstheme="minorHAnsi"/>
          <w:highlight w:val="cyan"/>
        </w:rPr>
        <w:t>dual containment</w:t>
      </w:r>
      <w:r w:rsidRPr="003A6BCC">
        <w:rPr>
          <w:rStyle w:val="StyleUnderline"/>
          <w:rFonts w:asciiTheme="minorHAnsi" w:hAnsiTheme="minorHAnsi" w:cstheme="minorHAnsi"/>
        </w:rPr>
        <w:t xml:space="preserve">," aimed at Iran and Iraq, </w:t>
      </w:r>
      <w:r w:rsidRPr="003A6BCC">
        <w:rPr>
          <w:rStyle w:val="StyleUnderline"/>
          <w:rFonts w:asciiTheme="minorHAnsi" w:hAnsiTheme="minorHAnsi" w:cstheme="minorHAnsi"/>
          <w:highlight w:val="cyan"/>
        </w:rPr>
        <w:t>forced</w:t>
      </w:r>
      <w:r w:rsidRPr="003A6BCC">
        <w:rPr>
          <w:rStyle w:val="StyleUnderline"/>
          <w:rFonts w:asciiTheme="minorHAnsi" w:hAnsiTheme="minorHAnsi" w:cstheme="minorHAnsi"/>
        </w:rPr>
        <w:t xml:space="preserve"> the </w:t>
      </w:r>
      <w:r w:rsidRPr="003A6BCC">
        <w:rPr>
          <w:rStyle w:val="StyleUnderline"/>
          <w:rFonts w:asciiTheme="minorHAnsi" w:hAnsiTheme="minorHAnsi" w:cstheme="minorHAnsi"/>
          <w:highlight w:val="cyan"/>
        </w:rPr>
        <w:t>U</w:t>
      </w:r>
      <w:r w:rsidRPr="003A6BCC">
        <w:rPr>
          <w:rStyle w:val="StyleUnderline"/>
          <w:rFonts w:asciiTheme="minorHAnsi" w:hAnsiTheme="minorHAnsi" w:cstheme="minorHAnsi"/>
        </w:rPr>
        <w:t xml:space="preserve">nited </w:t>
      </w:r>
      <w:r w:rsidRPr="003A6BCC">
        <w:rPr>
          <w:rStyle w:val="StyleUnderline"/>
          <w:rFonts w:asciiTheme="minorHAnsi" w:hAnsiTheme="minorHAnsi" w:cstheme="minorHAnsi"/>
          <w:highlight w:val="cyan"/>
        </w:rPr>
        <w:t>S</w:t>
      </w:r>
      <w:r w:rsidRPr="003A6BCC">
        <w:rPr>
          <w:rStyle w:val="StyleUnderline"/>
          <w:rFonts w:asciiTheme="minorHAnsi" w:hAnsiTheme="minorHAnsi" w:cstheme="minorHAnsi"/>
        </w:rPr>
        <w:t xml:space="preserve">tates </w:t>
      </w:r>
      <w:r w:rsidRPr="003A6BCC">
        <w:rPr>
          <w:rStyle w:val="StyleUnderline"/>
          <w:rFonts w:asciiTheme="minorHAnsi" w:hAnsiTheme="minorHAnsi" w:cstheme="minorHAnsi"/>
          <w:highlight w:val="cyan"/>
        </w:rPr>
        <w:t>to keep</w:t>
      </w:r>
      <w:r w:rsidRPr="003A6BCC">
        <w:rPr>
          <w:rStyle w:val="StyleUnderline"/>
          <w:rFonts w:asciiTheme="minorHAnsi" w:hAnsiTheme="minorHAnsi" w:cstheme="minorHAnsi"/>
        </w:rPr>
        <w:t xml:space="preserve"> thousands of troops on the Arabian Peninsula, an additional burden tha</w:t>
      </w:r>
      <w:r w:rsidRPr="003A6BCC">
        <w:rPr>
          <w:rFonts w:asciiTheme="minorHAnsi" w:hAnsiTheme="minorHAnsi" w:cstheme="minorHAnsi"/>
          <w:sz w:val="16"/>
        </w:rPr>
        <w:t xml:space="preserve">t also helped </w:t>
      </w:r>
      <w:r w:rsidRPr="003A6BCC">
        <w:rPr>
          <w:rStyle w:val="StyleUnderline"/>
          <w:rFonts w:asciiTheme="minorHAnsi" w:hAnsiTheme="minorHAnsi" w:cstheme="minorHAnsi"/>
        </w:rPr>
        <w:t xml:space="preserve">convince Osama bin Laden to strike at the U.S. homeland. </w:t>
      </w:r>
      <w:proofErr w:type="spellStart"/>
      <w:r w:rsidRPr="003A6BCC">
        <w:rPr>
          <w:rStyle w:val="Emphasis"/>
          <w:rFonts w:asciiTheme="minorHAnsi" w:hAnsiTheme="minorHAnsi" w:cstheme="minorHAnsi"/>
          <w:highlight w:val="cyan"/>
        </w:rPr>
        <w:t>Nato</w:t>
      </w:r>
      <w:proofErr w:type="spellEnd"/>
      <w:r w:rsidRPr="003A6BCC">
        <w:rPr>
          <w:rStyle w:val="Emphasis"/>
          <w:rFonts w:asciiTheme="minorHAnsi" w:hAnsiTheme="minorHAnsi" w:cstheme="minorHAnsi"/>
          <w:highlight w:val="cyan"/>
        </w:rPr>
        <w:t xml:space="preserve"> expansion committed Washington to defend weak</w:t>
      </w:r>
      <w:r w:rsidRPr="003A6BCC">
        <w:rPr>
          <w:rStyle w:val="Emphasis"/>
          <w:rFonts w:asciiTheme="minorHAnsi" w:hAnsiTheme="minorHAnsi" w:cstheme="minorHAnsi"/>
        </w:rPr>
        <w:t xml:space="preserve"> and vulnerable new </w:t>
      </w:r>
      <w:r w:rsidRPr="003A6BCC">
        <w:rPr>
          <w:rStyle w:val="Emphasis"/>
          <w:rFonts w:asciiTheme="minorHAnsi" w:hAnsiTheme="minorHAnsi" w:cstheme="minorHAnsi"/>
          <w:highlight w:val="cyan"/>
        </w:rPr>
        <w:t>members,</w:t>
      </w:r>
      <w:r w:rsidRPr="003A6BCC">
        <w:rPr>
          <w:rStyle w:val="Emphasis"/>
          <w:rFonts w:asciiTheme="minorHAnsi" w:hAnsiTheme="minorHAnsi" w:cstheme="minorHAnsi"/>
        </w:rPr>
        <w:t xml:space="preserve"> even as France, Germany, and the United Kingdom let their military forces atrophy. </w:t>
      </w:r>
      <w:r w:rsidRPr="003A6BCC">
        <w:rPr>
          <w:rFonts w:asciiTheme="minorHAnsi" w:hAnsiTheme="minorHAnsi" w:cstheme="minorHAnsi"/>
          <w:sz w:val="16"/>
        </w:rPr>
        <w:t xml:space="preserve">Equally important, </w:t>
      </w:r>
      <w:r w:rsidRPr="003A6BCC">
        <w:rPr>
          <w:rStyle w:val="StyleUnderline"/>
          <w:rFonts w:asciiTheme="minorHAnsi" w:hAnsiTheme="minorHAnsi" w:cstheme="minorHAnsi"/>
        </w:rPr>
        <w:t xml:space="preserve">U.S. efforts to promote democracy, the open-ended expansion of </w:t>
      </w:r>
      <w:proofErr w:type="spellStart"/>
      <w:r w:rsidRPr="003A6BCC">
        <w:rPr>
          <w:rStyle w:val="StyleUnderline"/>
          <w:rFonts w:asciiTheme="minorHAnsi" w:hAnsiTheme="minorHAnsi" w:cstheme="minorHAnsi"/>
        </w:rPr>
        <w:t>nato</w:t>
      </w:r>
      <w:proofErr w:type="spellEnd"/>
      <w:r w:rsidRPr="003A6BCC">
        <w:rPr>
          <w:rStyle w:val="StyleUnderline"/>
          <w:rFonts w:asciiTheme="minorHAnsi" w:hAnsiTheme="minorHAnsi" w:cstheme="minorHAnsi"/>
        </w:rPr>
        <w:t>, and the extension of the alliance's mission far beyond its original parameters poisoned relations with Russia</w:t>
      </w:r>
      <w:r w:rsidRPr="003A6BCC">
        <w:rPr>
          <w:rFonts w:asciiTheme="minorHAnsi" w:hAnsiTheme="minorHAnsi" w:cstheme="minorHAnsi"/>
          <w:sz w:val="16"/>
        </w:rPr>
        <w:t xml:space="preserve">. </w:t>
      </w:r>
      <w:r w:rsidRPr="003A6BCC">
        <w:rPr>
          <w:rStyle w:val="Emphasis"/>
          <w:rFonts w:asciiTheme="minorHAnsi" w:hAnsiTheme="minorHAnsi" w:cstheme="minorHAnsi"/>
        </w:rPr>
        <w:t xml:space="preserve">And </w:t>
      </w:r>
      <w:r w:rsidRPr="003A6BCC">
        <w:rPr>
          <w:rStyle w:val="Emphasis"/>
          <w:rFonts w:asciiTheme="minorHAnsi" w:hAnsiTheme="minorHAnsi" w:cstheme="minorHAnsi"/>
          <w:highlight w:val="cyan"/>
        </w:rPr>
        <w:t>fear of U.S.-led regime change encouraged</w:t>
      </w:r>
      <w:r w:rsidRPr="003A6BCC">
        <w:rPr>
          <w:rStyle w:val="Emphasis"/>
          <w:rFonts w:asciiTheme="minorHAnsi" w:hAnsiTheme="minorHAnsi" w:cstheme="minorHAnsi"/>
        </w:rPr>
        <w:t xml:space="preserve"> several </w:t>
      </w:r>
      <w:r w:rsidRPr="003A6BCC">
        <w:rPr>
          <w:rStyle w:val="Emphasis"/>
          <w:rFonts w:asciiTheme="minorHAnsi" w:hAnsiTheme="minorHAnsi" w:cstheme="minorHAnsi"/>
          <w:highlight w:val="cyan"/>
        </w:rPr>
        <w:t>states to pursue</w:t>
      </w:r>
      <w:r w:rsidRPr="003A6BCC">
        <w:rPr>
          <w:rStyle w:val="Emphasis"/>
          <w:rFonts w:asciiTheme="minorHAnsi" w:hAnsiTheme="minorHAnsi" w:cstheme="minorHAnsi"/>
        </w:rPr>
        <w:t xml:space="preserve"> a </w:t>
      </w:r>
      <w:r w:rsidRPr="003A6BCC">
        <w:rPr>
          <w:rStyle w:val="Emphasis"/>
          <w:rFonts w:asciiTheme="minorHAnsi" w:hAnsiTheme="minorHAnsi" w:cstheme="minorHAnsi"/>
          <w:highlight w:val="cyan"/>
        </w:rPr>
        <w:t>nuclear deterrent</w:t>
      </w:r>
      <w:r w:rsidRPr="003A6BCC">
        <w:rPr>
          <w:rStyle w:val="Emphasis"/>
          <w:rFonts w:asciiTheme="minorHAnsi" w:hAnsiTheme="minorHAnsi" w:cstheme="minorHAnsi"/>
        </w:rPr>
        <w:t>-in the case of North Korea, successfully</w:t>
      </w:r>
      <w:r w:rsidRPr="003A6BCC">
        <w:rPr>
          <w:rFonts w:asciiTheme="minorHAnsi" w:hAnsiTheme="minorHAnsi" w:cstheme="minorHAnsi"/>
          <w:sz w:val="16"/>
        </w:rPr>
        <w:t xml:space="preserve">. </w:t>
      </w:r>
      <w:r w:rsidRPr="003A6BCC">
        <w:rPr>
          <w:rStyle w:val="StyleUnderline"/>
          <w:rFonts w:asciiTheme="minorHAnsi" w:hAnsiTheme="minorHAnsi" w:cstheme="minorHAnsi"/>
        </w:rPr>
        <w:t>When the United States did manage to topple a foreign foe</w:t>
      </w:r>
      <w:r w:rsidRPr="003A6BCC">
        <w:rPr>
          <w:rFonts w:asciiTheme="minorHAnsi" w:hAnsiTheme="minorHAnsi" w:cstheme="minorHAnsi"/>
          <w:sz w:val="16"/>
        </w:rPr>
        <w:t xml:space="preserve">, as it did in Afghanistan, Iraq, and Libya, </w:t>
      </w:r>
      <w:r w:rsidRPr="003A6BCC">
        <w:rPr>
          <w:rStyle w:val="StyleUnderline"/>
          <w:rFonts w:asciiTheme="minorHAnsi" w:hAnsiTheme="minorHAnsi" w:cstheme="minorHAnsi"/>
        </w:rPr>
        <w:t>the results were</w:t>
      </w:r>
      <w:r w:rsidRPr="003A6BCC">
        <w:rPr>
          <w:rFonts w:asciiTheme="minorHAnsi" w:hAnsiTheme="minorHAnsi" w:cstheme="minorHAnsi"/>
          <w:sz w:val="16"/>
        </w:rPr>
        <w:t xml:space="preserve"> not thriving new democracies but </w:t>
      </w:r>
      <w:r w:rsidRPr="003A6BCC">
        <w:rPr>
          <w:rStyle w:val="Emphasis"/>
          <w:rFonts w:asciiTheme="minorHAnsi" w:hAnsiTheme="minorHAnsi" w:cstheme="minorHAnsi"/>
        </w:rPr>
        <w:t xml:space="preserve">costly occupations, failed states, </w:t>
      </w:r>
      <w:r w:rsidRPr="003A6BCC">
        <w:rPr>
          <w:rStyle w:val="Emphasis"/>
          <w:rFonts w:asciiTheme="minorHAnsi" w:hAnsiTheme="minorHAnsi" w:cstheme="minorHAnsi"/>
          <w:highlight w:val="cyan"/>
        </w:rPr>
        <w:t>and</w:t>
      </w:r>
      <w:r w:rsidRPr="003A6BCC">
        <w:rPr>
          <w:rStyle w:val="Emphasis"/>
          <w:rFonts w:asciiTheme="minorHAnsi" w:hAnsiTheme="minorHAnsi" w:cstheme="minorHAnsi"/>
        </w:rPr>
        <w:t xml:space="preserve"> hundreds of </w:t>
      </w:r>
      <w:r w:rsidRPr="003A6BCC">
        <w:rPr>
          <w:rStyle w:val="Emphasis"/>
          <w:rFonts w:asciiTheme="minorHAnsi" w:hAnsiTheme="minorHAnsi" w:cstheme="minorHAnsi"/>
          <w:highlight w:val="cyan"/>
        </w:rPr>
        <w:t>thousands of dead civilians</w:t>
      </w:r>
      <w:r w:rsidRPr="003A6BCC">
        <w:rPr>
          <w:rFonts w:asciiTheme="minorHAnsi" w:hAnsiTheme="minorHAnsi" w:cstheme="minorHAnsi"/>
          <w:sz w:val="16"/>
        </w:rPr>
        <w:t xml:space="preserve">. It was delusional for U.S. leaders to expect otherwise: creating a functional democracy is a difficult process under the best of </w:t>
      </w:r>
      <w:proofErr w:type="gramStart"/>
      <w:r w:rsidRPr="003A6BCC">
        <w:rPr>
          <w:rFonts w:asciiTheme="minorHAnsi" w:hAnsiTheme="minorHAnsi" w:cstheme="minorHAnsi"/>
          <w:sz w:val="16"/>
        </w:rPr>
        <w:t>circumstances, but</w:t>
      </w:r>
      <w:proofErr w:type="gramEnd"/>
      <w:r w:rsidRPr="003A6BCC">
        <w:rPr>
          <w:rFonts w:asciiTheme="minorHAnsi" w:hAnsiTheme="minorHAnsi" w:cstheme="minorHAnsi"/>
          <w:sz w:val="16"/>
        </w:rPr>
        <w:t xml:space="preserve"> </w:t>
      </w:r>
      <w:r w:rsidRPr="003A6BCC">
        <w:rPr>
          <w:rStyle w:val="StyleUnderline"/>
          <w:rFonts w:asciiTheme="minorHAnsi" w:hAnsiTheme="minorHAnsi" w:cstheme="minorHAnsi"/>
        </w:rPr>
        <w:t xml:space="preserve">trying to do it in fractured societies one barely understands is a fool's errand. </w:t>
      </w:r>
      <w:r w:rsidRPr="003A6BCC">
        <w:rPr>
          <w:rFonts w:asciiTheme="minorHAnsi" w:hAnsiTheme="minorHAnsi" w:cstheme="minorHAnsi"/>
          <w:sz w:val="16"/>
        </w:rPr>
        <w:t xml:space="preserve">Finally, </w:t>
      </w:r>
      <w:r w:rsidRPr="003A6BCC">
        <w:rPr>
          <w:rStyle w:val="Emphasis"/>
          <w:rFonts w:asciiTheme="minorHAnsi" w:hAnsiTheme="minorHAnsi" w:cstheme="minorHAnsi"/>
        </w:rPr>
        <w:t xml:space="preserve">globalization did not deliver as promised. </w:t>
      </w:r>
      <w:proofErr w:type="gramStart"/>
      <w:r w:rsidRPr="003A6BCC">
        <w:rPr>
          <w:rStyle w:val="StyleUnderline"/>
          <w:rFonts w:asciiTheme="minorHAnsi" w:hAnsiTheme="minorHAnsi" w:cstheme="minorHAnsi"/>
        </w:rPr>
        <w:t>Opening up</w:t>
      </w:r>
      <w:proofErr w:type="gramEnd"/>
      <w:r w:rsidRPr="003A6BCC">
        <w:rPr>
          <w:rStyle w:val="StyleUnderline"/>
          <w:rFonts w:asciiTheme="minorHAnsi" w:hAnsiTheme="minorHAnsi" w:cstheme="minorHAnsi"/>
        </w:rPr>
        <w:t xml:space="preserve"> markets to trade and investment brought great benefits to lower and middle classes in China, India, and other parts of the developing world</w:t>
      </w:r>
      <w:r w:rsidRPr="003A6BCC">
        <w:rPr>
          <w:rFonts w:asciiTheme="minorHAnsi" w:hAnsiTheme="minorHAnsi" w:cstheme="minorHAnsi"/>
          <w:sz w:val="16"/>
        </w:rPr>
        <w:t xml:space="preserve">. </w:t>
      </w:r>
      <w:r w:rsidRPr="003A6BCC">
        <w:rPr>
          <w:rStyle w:val="Emphasis"/>
          <w:rFonts w:asciiTheme="minorHAnsi" w:hAnsiTheme="minorHAnsi" w:cstheme="minorHAnsi"/>
          <w:highlight w:val="cyan"/>
        </w:rPr>
        <w:t>It</w:t>
      </w:r>
      <w:r w:rsidRPr="003A6BCC">
        <w:rPr>
          <w:rStyle w:val="Emphasis"/>
          <w:rFonts w:asciiTheme="minorHAnsi" w:hAnsiTheme="minorHAnsi" w:cstheme="minorHAnsi"/>
        </w:rPr>
        <w:t xml:space="preserve"> also further </w:t>
      </w:r>
      <w:r w:rsidRPr="003A6BCC">
        <w:rPr>
          <w:rStyle w:val="Emphasis"/>
          <w:rFonts w:asciiTheme="minorHAnsi" w:hAnsiTheme="minorHAnsi" w:cstheme="minorHAnsi"/>
          <w:highlight w:val="cyan"/>
        </w:rPr>
        <w:t>magnified the</w:t>
      </w:r>
      <w:r w:rsidRPr="003A6BCC">
        <w:rPr>
          <w:rStyle w:val="Emphasis"/>
          <w:rFonts w:asciiTheme="minorHAnsi" w:hAnsiTheme="minorHAnsi" w:cstheme="minorHAnsi"/>
        </w:rPr>
        <w:t xml:space="preserve"> already </w:t>
      </w:r>
      <w:r w:rsidRPr="003A6BCC">
        <w:rPr>
          <w:rStyle w:val="Emphasis"/>
          <w:rFonts w:asciiTheme="minorHAnsi" w:hAnsiTheme="minorHAnsi" w:cstheme="minorHAnsi"/>
          <w:highlight w:val="cyan"/>
        </w:rPr>
        <w:t>staggering wealth</w:t>
      </w:r>
      <w:r w:rsidRPr="003A6BCC">
        <w:rPr>
          <w:rStyle w:val="Emphasis"/>
          <w:rFonts w:asciiTheme="minorHAnsi" w:hAnsiTheme="minorHAnsi" w:cstheme="minorHAnsi"/>
        </w:rPr>
        <w:t xml:space="preserve"> of the world's richest one percent.</w:t>
      </w:r>
      <w:r w:rsidRPr="003A6BCC">
        <w:rPr>
          <w:rFonts w:asciiTheme="minorHAnsi" w:hAnsiTheme="minorHAnsi" w:cstheme="minorHAnsi"/>
          <w:sz w:val="16"/>
        </w:rPr>
        <w:t xml:space="preserve"> But </w:t>
      </w:r>
      <w:r w:rsidRPr="003A6BCC">
        <w:rPr>
          <w:rStyle w:val="StyleUnderline"/>
          <w:rFonts w:asciiTheme="minorHAnsi" w:hAnsiTheme="minorHAnsi" w:cstheme="minorHAnsi"/>
        </w:rPr>
        <w:t>lower- and middle-class incomes in the United States and Europe remained flat,</w:t>
      </w:r>
      <w:r w:rsidRPr="003A6BCC">
        <w:rPr>
          <w:rFonts w:asciiTheme="minorHAnsi" w:hAnsiTheme="minorHAnsi" w:cstheme="minorHAnsi"/>
          <w:sz w:val="16"/>
        </w:rPr>
        <w:t xml:space="preserve"> jobs in some sectors there fled abroad, and the </w:t>
      </w:r>
      <w:r w:rsidRPr="003A6BCC">
        <w:rPr>
          <w:rStyle w:val="StyleUnderline"/>
          <w:rFonts w:asciiTheme="minorHAnsi" w:hAnsiTheme="minorHAnsi" w:cstheme="minorHAnsi"/>
        </w:rPr>
        <w:t xml:space="preserve">global financial system became much more fragile. </w:t>
      </w:r>
      <w:r w:rsidRPr="003A6BCC">
        <w:rPr>
          <w:rFonts w:asciiTheme="minorHAnsi" w:hAnsiTheme="minorHAnsi" w:cstheme="minorHAnsi"/>
          <w:sz w:val="16"/>
        </w:rPr>
        <w:t xml:space="preserve">This sorry record is why, in 2016, when Trump called U.S. foreign policy "a complete and total disaster" and blamed out-of-touch and unaccountable elites, many </w:t>
      </w:r>
      <w:r w:rsidRPr="003A6BCC">
        <w:rPr>
          <w:rStyle w:val="StyleUnderline"/>
          <w:rFonts w:asciiTheme="minorHAnsi" w:hAnsiTheme="minorHAnsi" w:cstheme="minorHAnsi"/>
        </w:rPr>
        <w:t>Americans</w:t>
      </w:r>
      <w:r w:rsidRPr="003A6BCC">
        <w:rPr>
          <w:rFonts w:asciiTheme="minorHAnsi" w:hAnsiTheme="minorHAnsi" w:cstheme="minorHAnsi"/>
          <w:sz w:val="16"/>
        </w:rPr>
        <w:t xml:space="preserve"> nodded in agreement. They were not isolationists; they simply </w:t>
      </w:r>
      <w:r w:rsidRPr="003A6BCC">
        <w:rPr>
          <w:rStyle w:val="StyleUnderline"/>
          <w:rFonts w:asciiTheme="minorHAnsi" w:hAnsiTheme="minorHAnsi" w:cstheme="minorHAnsi"/>
        </w:rPr>
        <w:t xml:space="preserve">wanted their government to stop trying to run the world and pay more attention to problems at home. </w:t>
      </w:r>
      <w:r w:rsidRPr="003A6BCC">
        <w:rPr>
          <w:rFonts w:asciiTheme="minorHAnsi" w:hAnsiTheme="minorHAnsi" w:cstheme="minorHAnsi"/>
          <w:sz w:val="16"/>
        </w:rPr>
        <w:t xml:space="preserve">Trump's predecessors seemed to have heard that message, at least when they were running for office. In 1992, Clinton's mantra was "It's the economy, stupid." In 2000, </w:t>
      </w:r>
      <w:r w:rsidRPr="003A6BCC">
        <w:rPr>
          <w:rStyle w:val="StyleUnderline"/>
          <w:rFonts w:asciiTheme="minorHAnsi" w:hAnsiTheme="minorHAnsi" w:cstheme="minorHAnsi"/>
        </w:rPr>
        <w:t>Bush derided Clinton's efforts at "nation building</w:t>
      </w:r>
      <w:r w:rsidRPr="003A6BCC">
        <w:rPr>
          <w:rFonts w:asciiTheme="minorHAnsi" w:hAnsiTheme="minorHAnsi" w:cstheme="minorHAnsi"/>
          <w:sz w:val="16"/>
        </w:rPr>
        <w:t xml:space="preserve">" and called for a foreign policy that was "strong but humble." </w:t>
      </w:r>
      <w:r w:rsidRPr="003A6BCC">
        <w:rPr>
          <w:rStyle w:val="StyleUnderline"/>
          <w:rFonts w:asciiTheme="minorHAnsi" w:hAnsiTheme="minorHAnsi" w:cstheme="minorHAnsi"/>
        </w:rPr>
        <w:t>Obama pledged to end foreign wars and focus on "nation building at home."</w:t>
      </w:r>
      <w:r w:rsidRPr="003A6BCC">
        <w:rPr>
          <w:rFonts w:asciiTheme="minorHAnsi" w:hAnsiTheme="minorHAnsi" w:cstheme="minorHAnsi"/>
          <w:sz w:val="16"/>
        </w:rPr>
        <w:t xml:space="preserve"> These expressions of restraint were understandable, as surveys had repeatedly shown that </w:t>
      </w:r>
      <w:proofErr w:type="gramStart"/>
      <w:r w:rsidRPr="003A6BCC">
        <w:rPr>
          <w:rFonts w:asciiTheme="minorHAnsi" w:hAnsiTheme="minorHAnsi" w:cstheme="minorHAnsi"/>
          <w:sz w:val="16"/>
        </w:rPr>
        <w:t>a majority of</w:t>
      </w:r>
      <w:proofErr w:type="gramEnd"/>
      <w:r w:rsidRPr="003A6BCC">
        <w:rPr>
          <w:rFonts w:asciiTheme="minorHAnsi" w:hAnsiTheme="minorHAnsi" w:cstheme="minorHAnsi"/>
          <w:sz w:val="16"/>
        </w:rPr>
        <w:t xml:space="preserve"> Americans believed the country was playing the role of global policeman more than it should and doing more than its share to help others. According to the Pew Research Center, in 2013</w:t>
      </w:r>
      <w:r w:rsidRPr="003A6BCC">
        <w:rPr>
          <w:rStyle w:val="StyleUnderline"/>
          <w:rFonts w:asciiTheme="minorHAnsi" w:hAnsiTheme="minorHAnsi" w:cstheme="minorHAnsi"/>
        </w:rPr>
        <w:t>, 80 percent of Americans agreed that "we should not think so much in international terms but concentrate more on our own national problems and building up our strength and prosperity here at home,"</w:t>
      </w:r>
      <w:r w:rsidRPr="003A6BCC">
        <w:rPr>
          <w:rFonts w:asciiTheme="minorHAnsi" w:hAnsiTheme="minorHAnsi" w:cstheme="minorHAnsi"/>
          <w:sz w:val="16"/>
        </w:rPr>
        <w:t xml:space="preserve"> and 83 percent wanted presidents to focus more on domestic issues than on foreign policy. Clinton, Bush, and Obama all understood what the American people wanted. But they failed to deliver it. So has Trump. Although his Twitter feed and public statements often question familiar orthodoxies, </w:t>
      </w:r>
      <w:r w:rsidRPr="003A6BCC">
        <w:rPr>
          <w:rStyle w:val="Emphasis"/>
          <w:rFonts w:asciiTheme="minorHAnsi" w:hAnsiTheme="minorHAnsi" w:cstheme="minorHAnsi"/>
        </w:rPr>
        <w:t xml:space="preserve">the </w:t>
      </w:r>
      <w:r w:rsidRPr="003A6BCC">
        <w:rPr>
          <w:rStyle w:val="Emphasis"/>
          <w:rFonts w:asciiTheme="minorHAnsi" w:hAnsiTheme="minorHAnsi" w:cstheme="minorHAnsi"/>
          <w:highlight w:val="cyan"/>
        </w:rPr>
        <w:t>United States is</w:t>
      </w:r>
      <w:r w:rsidRPr="003A6BCC">
        <w:rPr>
          <w:rStyle w:val="Emphasis"/>
          <w:rFonts w:asciiTheme="minorHAnsi" w:hAnsiTheme="minorHAnsi" w:cstheme="minorHAnsi"/>
        </w:rPr>
        <w:t xml:space="preserve"> still </w:t>
      </w:r>
      <w:r w:rsidRPr="003A6BCC">
        <w:rPr>
          <w:rStyle w:val="Emphasis"/>
          <w:rFonts w:asciiTheme="minorHAnsi" w:hAnsiTheme="minorHAnsi" w:cstheme="minorHAnsi"/>
          <w:highlight w:val="cyan"/>
        </w:rPr>
        <w:t>defending wealthy</w:t>
      </w:r>
      <w:r w:rsidRPr="003A6BCC">
        <w:rPr>
          <w:rStyle w:val="Emphasis"/>
          <w:rFonts w:asciiTheme="minorHAnsi" w:hAnsiTheme="minorHAnsi" w:cstheme="minorHAnsi"/>
        </w:rPr>
        <w:t xml:space="preserve"> </w:t>
      </w:r>
      <w:proofErr w:type="spellStart"/>
      <w:r w:rsidRPr="003A6BCC">
        <w:rPr>
          <w:rStyle w:val="Emphasis"/>
          <w:rFonts w:asciiTheme="minorHAnsi" w:hAnsiTheme="minorHAnsi" w:cstheme="minorHAnsi"/>
        </w:rPr>
        <w:t>nato</w:t>
      </w:r>
      <w:proofErr w:type="spellEnd"/>
      <w:r w:rsidRPr="003A6BCC">
        <w:rPr>
          <w:rStyle w:val="Emphasis"/>
          <w:rFonts w:asciiTheme="minorHAnsi" w:hAnsiTheme="minorHAnsi" w:cstheme="minorHAnsi"/>
        </w:rPr>
        <w:t xml:space="preserve"> </w:t>
      </w:r>
      <w:r w:rsidRPr="003A6BCC">
        <w:rPr>
          <w:rStyle w:val="Emphasis"/>
          <w:rFonts w:asciiTheme="minorHAnsi" w:hAnsiTheme="minorHAnsi" w:cstheme="minorHAnsi"/>
          <w:highlight w:val="cyan"/>
        </w:rPr>
        <w:t>allies</w:t>
      </w:r>
      <w:r w:rsidRPr="003A6BCC">
        <w:rPr>
          <w:rStyle w:val="Emphasis"/>
          <w:rFonts w:asciiTheme="minorHAnsi" w:hAnsiTheme="minorHAnsi" w:cstheme="minorHAnsi"/>
        </w:rPr>
        <w:t xml:space="preserve">, still fighting in Afghanistan, still </w:t>
      </w:r>
      <w:r w:rsidRPr="003A6BCC">
        <w:rPr>
          <w:rStyle w:val="Emphasis"/>
          <w:rFonts w:asciiTheme="minorHAnsi" w:hAnsiTheme="minorHAnsi" w:cstheme="minorHAnsi"/>
          <w:highlight w:val="cyan"/>
        </w:rPr>
        <w:t>chasing terrorists across Africa, still giving</w:t>
      </w:r>
      <w:r w:rsidRPr="003A6BCC">
        <w:rPr>
          <w:rStyle w:val="Emphasis"/>
          <w:rFonts w:asciiTheme="minorHAnsi" w:hAnsiTheme="minorHAnsi" w:cstheme="minorHAnsi"/>
        </w:rPr>
        <w:t xml:space="preserve"> unconditional </w:t>
      </w:r>
      <w:r w:rsidRPr="003A6BCC">
        <w:rPr>
          <w:rStyle w:val="Emphasis"/>
          <w:rFonts w:asciiTheme="minorHAnsi" w:hAnsiTheme="minorHAnsi" w:cstheme="minorHAnsi"/>
          <w:highlight w:val="cyan"/>
        </w:rPr>
        <w:t>support to</w:t>
      </w:r>
      <w:r w:rsidRPr="003A6BCC">
        <w:rPr>
          <w:rStyle w:val="Emphasis"/>
          <w:rFonts w:asciiTheme="minorHAnsi" w:hAnsiTheme="minorHAnsi" w:cstheme="minorHAnsi"/>
        </w:rPr>
        <w:t xml:space="preserve"> the same </w:t>
      </w:r>
      <w:r w:rsidRPr="003A6BCC">
        <w:rPr>
          <w:rStyle w:val="Emphasis"/>
          <w:rFonts w:asciiTheme="minorHAnsi" w:hAnsiTheme="minorHAnsi" w:cstheme="minorHAnsi"/>
          <w:highlight w:val="cyan"/>
        </w:rPr>
        <w:t>problematic Middle Eastern clients,</w:t>
      </w:r>
      <w:r w:rsidRPr="003A6BCC">
        <w:rPr>
          <w:rStyle w:val="Emphasis"/>
          <w:rFonts w:asciiTheme="minorHAnsi" w:hAnsiTheme="minorHAnsi" w:cstheme="minorHAnsi"/>
        </w:rPr>
        <w:t xml:space="preserve"> and still hoping to topple </w:t>
      </w:r>
      <w:proofErr w:type="gramStart"/>
      <w:r w:rsidRPr="003A6BCC">
        <w:rPr>
          <w:rStyle w:val="Emphasis"/>
          <w:rFonts w:asciiTheme="minorHAnsi" w:hAnsiTheme="minorHAnsi" w:cstheme="minorHAnsi"/>
        </w:rPr>
        <w:t>a number of</w:t>
      </w:r>
      <w:proofErr w:type="gramEnd"/>
      <w:r w:rsidRPr="003A6BCC">
        <w:rPr>
          <w:rStyle w:val="Emphasis"/>
          <w:rFonts w:asciiTheme="minorHAnsi" w:hAnsiTheme="minorHAnsi" w:cstheme="minorHAnsi"/>
        </w:rPr>
        <w:t xml:space="preserve"> foreign regimes.</w:t>
      </w:r>
      <w:r w:rsidRPr="003A6BCC">
        <w:rPr>
          <w:rFonts w:asciiTheme="minorHAnsi" w:hAnsiTheme="minorHAnsi" w:cstheme="minorHAnsi"/>
          <w:sz w:val="16"/>
        </w:rPr>
        <w:t xml:space="preserve"> Trump's style as president is radically different from those of his predecessors, but </w:t>
      </w:r>
      <w:r w:rsidRPr="003A6BCC">
        <w:rPr>
          <w:rStyle w:val="StyleUnderline"/>
          <w:rFonts w:asciiTheme="minorHAnsi" w:hAnsiTheme="minorHAnsi" w:cstheme="minorHAnsi"/>
        </w:rPr>
        <w:t xml:space="preserve">the substance of his policies is surprisingly similar. The result is the worst of both worlds: </w:t>
      </w:r>
      <w:r w:rsidRPr="003A6BCC">
        <w:rPr>
          <w:rStyle w:val="Emphasis"/>
          <w:rFonts w:asciiTheme="minorHAnsi" w:hAnsiTheme="minorHAnsi" w:cstheme="minorHAnsi"/>
        </w:rPr>
        <w:t>Washington is still pursuing a misguided grand strategy, but now with an incompetent vulgarian in the White House.</w:t>
      </w:r>
    </w:p>
    <w:p w14:paraId="1022686A" w14:textId="77777777" w:rsidR="003978A3" w:rsidRPr="003978A3" w:rsidRDefault="003978A3" w:rsidP="003978A3"/>
    <w:sectPr w:rsidR="003978A3" w:rsidRPr="003978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9E350D"/>
    <w:multiLevelType w:val="hybridMultilevel"/>
    <w:tmpl w:val="DD5EE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7180"/>
    <w:rsid w:val="000139A3"/>
    <w:rsid w:val="00100833"/>
    <w:rsid w:val="00104529"/>
    <w:rsid w:val="00105942"/>
    <w:rsid w:val="00107396"/>
    <w:rsid w:val="00144A4C"/>
    <w:rsid w:val="00176AB0"/>
    <w:rsid w:val="00177B7D"/>
    <w:rsid w:val="0018322D"/>
    <w:rsid w:val="001B5776"/>
    <w:rsid w:val="001E527A"/>
    <w:rsid w:val="001F78CE"/>
    <w:rsid w:val="00251FC7"/>
    <w:rsid w:val="0027738C"/>
    <w:rsid w:val="002855A7"/>
    <w:rsid w:val="002B146A"/>
    <w:rsid w:val="002B5E17"/>
    <w:rsid w:val="00315690"/>
    <w:rsid w:val="00316B75"/>
    <w:rsid w:val="00324C59"/>
    <w:rsid w:val="00325646"/>
    <w:rsid w:val="003460F2"/>
    <w:rsid w:val="0038158C"/>
    <w:rsid w:val="003902BA"/>
    <w:rsid w:val="003978A3"/>
    <w:rsid w:val="003A09E2"/>
    <w:rsid w:val="003A105D"/>
    <w:rsid w:val="003A6BCC"/>
    <w:rsid w:val="00407037"/>
    <w:rsid w:val="004605D6"/>
    <w:rsid w:val="004C60E8"/>
    <w:rsid w:val="004E3579"/>
    <w:rsid w:val="004E728B"/>
    <w:rsid w:val="004F39E0"/>
    <w:rsid w:val="00537BD5"/>
    <w:rsid w:val="005507A6"/>
    <w:rsid w:val="0057268A"/>
    <w:rsid w:val="005C62DA"/>
    <w:rsid w:val="005D2912"/>
    <w:rsid w:val="006065BD"/>
    <w:rsid w:val="00645FA9"/>
    <w:rsid w:val="00647866"/>
    <w:rsid w:val="00665003"/>
    <w:rsid w:val="006A2AD0"/>
    <w:rsid w:val="006A2FF4"/>
    <w:rsid w:val="006C2375"/>
    <w:rsid w:val="006D4ECC"/>
    <w:rsid w:val="006F01CE"/>
    <w:rsid w:val="007058B0"/>
    <w:rsid w:val="00722258"/>
    <w:rsid w:val="007243E5"/>
    <w:rsid w:val="00766EA0"/>
    <w:rsid w:val="007A2226"/>
    <w:rsid w:val="007F5B66"/>
    <w:rsid w:val="007F7180"/>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14F2"/>
    <w:rsid w:val="00AC0AB8"/>
    <w:rsid w:val="00B33C6D"/>
    <w:rsid w:val="00B4508F"/>
    <w:rsid w:val="00B55AD5"/>
    <w:rsid w:val="00B8057C"/>
    <w:rsid w:val="00BD6238"/>
    <w:rsid w:val="00BF593B"/>
    <w:rsid w:val="00BF773A"/>
    <w:rsid w:val="00BF7E81"/>
    <w:rsid w:val="00C13773"/>
    <w:rsid w:val="00C17CC8"/>
    <w:rsid w:val="00C400C3"/>
    <w:rsid w:val="00C75F39"/>
    <w:rsid w:val="00C83417"/>
    <w:rsid w:val="00C9604F"/>
    <w:rsid w:val="00CA19AA"/>
    <w:rsid w:val="00CC5298"/>
    <w:rsid w:val="00CD736E"/>
    <w:rsid w:val="00CD798D"/>
    <w:rsid w:val="00CE161E"/>
    <w:rsid w:val="00CE7954"/>
    <w:rsid w:val="00CF59A8"/>
    <w:rsid w:val="00D103C9"/>
    <w:rsid w:val="00D325A9"/>
    <w:rsid w:val="00D36A8A"/>
    <w:rsid w:val="00D61409"/>
    <w:rsid w:val="00D6691E"/>
    <w:rsid w:val="00D71170"/>
    <w:rsid w:val="00DA1C92"/>
    <w:rsid w:val="00DA25D4"/>
    <w:rsid w:val="00DA6538"/>
    <w:rsid w:val="00E15E75"/>
    <w:rsid w:val="00E5262C"/>
    <w:rsid w:val="00EC7DC4"/>
    <w:rsid w:val="00ED30CF"/>
    <w:rsid w:val="00F176EF"/>
    <w:rsid w:val="00F453B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1116C"/>
  <w15:chartTrackingRefBased/>
  <w15:docId w15:val="{B166B113-0247-452C-95AC-139AEED6F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7180"/>
    <w:rPr>
      <w:rFonts w:ascii="Calibri" w:hAnsi="Calibri"/>
    </w:rPr>
  </w:style>
  <w:style w:type="paragraph" w:styleId="Heading1">
    <w:name w:val="heading 1"/>
    <w:aliases w:val="Pocket"/>
    <w:basedOn w:val="Normal"/>
    <w:next w:val="Normal"/>
    <w:link w:val="Heading1Char"/>
    <w:qFormat/>
    <w:rsid w:val="007F71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71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71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F71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71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7180"/>
  </w:style>
  <w:style w:type="character" w:customStyle="1" w:styleId="Heading1Char">
    <w:name w:val="Heading 1 Char"/>
    <w:aliases w:val="Pocket Char"/>
    <w:basedOn w:val="DefaultParagraphFont"/>
    <w:link w:val="Heading1"/>
    <w:rsid w:val="007F71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71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718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11 Char,No Spacing2 Char,Read stuff Char,No Spacing4 Char,No Spacing21 Char,CD - Cite Char,Heading 2 Char2 Char Char,TAG Char"/>
    <w:basedOn w:val="DefaultParagraphFont"/>
    <w:link w:val="Heading4"/>
    <w:uiPriority w:val="3"/>
    <w:rsid w:val="007F718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7F718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7180"/>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t,S,cite"/>
    <w:basedOn w:val="DefaultParagraphFont"/>
    <w:uiPriority w:val="6"/>
    <w:qFormat/>
    <w:rsid w:val="007F7180"/>
    <w:rPr>
      <w:b w:val="0"/>
      <w:sz w:val="22"/>
      <w:u w:val="single"/>
    </w:rPr>
  </w:style>
  <w:style w:type="character" w:styleId="Hyperlink">
    <w:name w:val="Hyperlink"/>
    <w:aliases w:val="heading 1 (block title),Card Text,Important,Read,Analytic Text,Internet Link,Internet link,Underline Char Char Char Char1,Heading 3 Char Char Char Char Char Char Char Char Char Char1,Char Char1,Hat Char1,BlockText Char1,F2 - Heading 1 Char1,TAG "/>
    <w:basedOn w:val="DefaultParagraphFont"/>
    <w:link w:val="Card"/>
    <w:uiPriority w:val="99"/>
    <w:unhideWhenUsed/>
    <w:rsid w:val="007F7180"/>
    <w:rPr>
      <w:color w:val="auto"/>
      <w:u w:val="none"/>
    </w:rPr>
  </w:style>
  <w:style w:type="character" w:styleId="FollowedHyperlink">
    <w:name w:val="FollowedHyperlink"/>
    <w:basedOn w:val="DefaultParagraphFont"/>
    <w:uiPriority w:val="99"/>
    <w:semiHidden/>
    <w:unhideWhenUsed/>
    <w:rsid w:val="007F7180"/>
    <w:rPr>
      <w:color w:val="auto"/>
      <w:u w:val="none"/>
    </w:rPr>
  </w:style>
  <w:style w:type="paragraph" w:customStyle="1" w:styleId="textbold">
    <w:name w:val="text bold"/>
    <w:basedOn w:val="Normal"/>
    <w:link w:val="Emphasis"/>
    <w:uiPriority w:val="7"/>
    <w:qFormat/>
    <w:rsid w:val="003A105D"/>
    <w:pPr>
      <w:ind w:left="720"/>
      <w:jc w:val="both"/>
    </w:pPr>
    <w:rPr>
      <w:b/>
      <w:iCs/>
      <w:u w:val="single"/>
    </w:rPr>
  </w:style>
  <w:style w:type="paragraph" w:styleId="ListParagraph">
    <w:name w:val="List Paragraph"/>
    <w:aliases w:val="6 font,Colorful List - Accent 11"/>
    <w:basedOn w:val="Normal"/>
    <w:uiPriority w:val="99"/>
    <w:unhideWhenUsed/>
    <w:qFormat/>
    <w:rsid w:val="003A105D"/>
    <w:pPr>
      <w:ind w:left="720"/>
      <w:contextualSpacing/>
    </w:pPr>
  </w:style>
  <w:style w:type="character" w:customStyle="1" w:styleId="evidencetextChar1">
    <w:name w:val="evidence text Char1"/>
    <w:basedOn w:val="DefaultParagraphFont"/>
    <w:link w:val="evidencetext"/>
    <w:locked/>
    <w:rsid w:val="0027738C"/>
    <w:rPr>
      <w:rFonts w:ascii="Arial" w:eastAsia="Times New Roman" w:hAnsi="Arial" w:cs="Times New Roman"/>
      <w:color w:val="000000"/>
      <w:sz w:val="16"/>
    </w:rPr>
  </w:style>
  <w:style w:type="paragraph" w:customStyle="1" w:styleId="evidencetext">
    <w:name w:val="evidence text"/>
    <w:basedOn w:val="Normal"/>
    <w:link w:val="evidencetextChar1"/>
    <w:qFormat/>
    <w:rsid w:val="0027738C"/>
    <w:pPr>
      <w:ind w:left="1008" w:right="720"/>
    </w:pPr>
    <w:rPr>
      <w:rFonts w:ascii="Arial" w:eastAsia="Times New Roman" w:hAnsi="Arial" w:cs="Times New Roman"/>
      <w:color w:val="000000"/>
      <w:sz w:val="16"/>
    </w:rPr>
  </w:style>
  <w:style w:type="paragraph" w:customStyle="1" w:styleId="Card">
    <w:name w:val="Card"/>
    <w:aliases w:val="Note Level 2,card,Medium Grid 21,No Spacing31,No Spacing22,No Spacing3,tag,Dont use,No Spacing41,No Spacing111112,Small Text,Tag and Cite,nonunderlined,Debate Text,No Spacing2,Read stuff,No Spacing23,tags,No Spacing1111,No Spacing11211,Tag and Ci"/>
    <w:basedOn w:val="Heading1"/>
    <w:link w:val="Hyperlink"/>
    <w:autoRedefine/>
    <w:uiPriority w:val="99"/>
    <w:qFormat/>
    <w:rsid w:val="006A2F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oreignaffairs.com/articles/2019-04-16/end-hubr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unconditional)//ww"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Pages>
  <Words>6418</Words>
  <Characters>36588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11</cp:revision>
  <dcterms:created xsi:type="dcterms:W3CDTF">2021-12-04T13:54:00Z</dcterms:created>
  <dcterms:modified xsi:type="dcterms:W3CDTF">2021-12-04T15:24:00Z</dcterms:modified>
</cp:coreProperties>
</file>