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B0BFB" w14:textId="4443DA85" w:rsidR="00A95652" w:rsidRDefault="00F0399B" w:rsidP="00F0399B">
      <w:pPr>
        <w:pStyle w:val="Heading3"/>
      </w:pPr>
      <w:r>
        <w:t>1</w:t>
      </w:r>
    </w:p>
    <w:p w14:paraId="2C50B1C8" w14:textId="77777777" w:rsidR="00F0399B" w:rsidRDefault="00F0399B" w:rsidP="00F0399B">
      <w:pPr>
        <w:pStyle w:val="Heading4"/>
      </w:pPr>
      <w:r>
        <w:t>Reconciliation passes now - Biden PC is key to getting democratic skeptics on board, but it’s tentative</w:t>
      </w:r>
    </w:p>
    <w:p w14:paraId="2EC10678" w14:textId="77777777" w:rsidR="00F0399B" w:rsidRPr="00B16092" w:rsidRDefault="00F0399B" w:rsidP="00F0399B">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3E220801" w14:textId="7B0FFDC8" w:rsidR="00F0399B" w:rsidRDefault="00F0399B" w:rsidP="00F0399B">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08166785" w14:textId="77777777" w:rsidR="003634B4" w:rsidRDefault="003634B4" w:rsidP="003634B4">
      <w:pPr>
        <w:pStyle w:val="Heading4"/>
      </w:pPr>
      <w:r>
        <w:t xml:space="preserve">Labor reform saps PC – empirically prove with Obama, corporate opposition, and Democratic resistance </w:t>
      </w:r>
    </w:p>
    <w:p w14:paraId="5E8E1E40" w14:textId="77777777" w:rsidR="003634B4" w:rsidRPr="00D57A2E" w:rsidRDefault="003634B4" w:rsidP="003634B4">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2F87CED4" w14:textId="5359D7C9" w:rsidR="003634B4" w:rsidRPr="00D74401" w:rsidRDefault="003634B4" w:rsidP="00F0399B">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6" w:history="1">
        <w:r w:rsidRPr="002010BA">
          <w:rPr>
            <w:rStyle w:val="Hyperlink"/>
            <w:sz w:val="16"/>
          </w:rPr>
          <w:t>coalesced</w:t>
        </w:r>
      </w:hyperlink>
      <w:r w:rsidRPr="002010BA">
        <w:rPr>
          <w:sz w:val="16"/>
        </w:rPr>
        <w:t xml:space="preserve"> around Biden, a self-professed “</w:t>
      </w:r>
      <w:hyperlink r:id="rId7" w:history="1">
        <w:r w:rsidRPr="002010BA">
          <w:rPr>
            <w:rStyle w:val="Hyperlink"/>
            <w:sz w:val="16"/>
          </w:rPr>
          <w:t>union guy</w:t>
        </w:r>
      </w:hyperlink>
      <w:r w:rsidRPr="002010BA">
        <w:rPr>
          <w:sz w:val="16"/>
        </w:rPr>
        <w:t xml:space="preserve">,” after the primaries and </w:t>
      </w:r>
      <w:hyperlink r:id="rId8" w:history="1">
        <w:r w:rsidRPr="002010BA">
          <w:rPr>
            <w:rStyle w:val="Hyperlink"/>
            <w:sz w:val="16"/>
          </w:rPr>
          <w:t>helped deliver</w:t>
        </w:r>
      </w:hyperlink>
      <w:r w:rsidRPr="002010BA">
        <w:rPr>
          <w:sz w:val="16"/>
        </w:rPr>
        <w:t xml:space="preserve"> him to the White House in the hope that doing so would lead to </w:t>
      </w:r>
      <w:hyperlink r:id="rId9"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0"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1"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2" w:history="1">
        <w:r w:rsidRPr="002010BA">
          <w:rPr>
            <w:rStyle w:val="Hyperlink"/>
            <w:sz w:val="16"/>
          </w:rPr>
          <w:t>left with Biden’s wallet</w:t>
        </w:r>
      </w:hyperlink>
      <w:r w:rsidRPr="002010BA">
        <w:rPr>
          <w:sz w:val="16"/>
        </w:rPr>
        <w:t xml:space="preserve">,” dryly </w:t>
      </w:r>
      <w:hyperlink r:id="rId13"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4"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3A99E31C" w14:textId="77777777" w:rsidR="00F0399B" w:rsidRDefault="00F0399B" w:rsidP="00F0399B">
      <w:pPr>
        <w:pStyle w:val="Heading4"/>
      </w:pPr>
      <w:r>
        <w:t>Business lobbying backlash ensures Sinema flips – empirics prove she doesn’t like similar bills</w:t>
      </w:r>
    </w:p>
    <w:p w14:paraId="3CAA6D5B" w14:textId="77777777" w:rsidR="00F0399B" w:rsidRPr="00F466E8" w:rsidRDefault="00F0399B" w:rsidP="00F0399B">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71322122" w14:textId="77777777" w:rsidR="00F0399B" w:rsidRDefault="00F0399B" w:rsidP="00F0399B">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2B2E16D4" w14:textId="77777777" w:rsidR="00F0399B" w:rsidRDefault="00F0399B" w:rsidP="00F0399B">
      <w:pPr>
        <w:pStyle w:val="Heading4"/>
      </w:pPr>
      <w:r>
        <w:t>They lash out against Reconciliation – it includes similar provisions</w:t>
      </w:r>
    </w:p>
    <w:p w14:paraId="222E9810" w14:textId="77777777" w:rsidR="00F0399B" w:rsidRPr="006B1308" w:rsidRDefault="00F0399B" w:rsidP="00F0399B">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708C5781" w14:textId="77777777" w:rsidR="00F0399B" w:rsidRPr="007535E2" w:rsidRDefault="00F0399B" w:rsidP="00F0399B">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5305EAD2" w14:textId="77777777" w:rsidR="00F0399B" w:rsidRDefault="00F0399B" w:rsidP="00F0399B">
      <w:pPr>
        <w:pStyle w:val="Heading4"/>
      </w:pPr>
      <w:r>
        <w:t>Reconciliation is k2 stopping existential climate change – warming is incremental and every change in temperature is vital</w:t>
      </w:r>
    </w:p>
    <w:p w14:paraId="250E56FA" w14:textId="77777777" w:rsidR="00F0399B" w:rsidRPr="004260F0" w:rsidRDefault="00F0399B" w:rsidP="00F0399B">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322B82BF" w14:textId="77777777" w:rsidR="00F0399B" w:rsidRDefault="00F0399B" w:rsidP="00F0399B">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7A2303AB" w14:textId="5F74E01B" w:rsidR="00F0399B" w:rsidRDefault="004350CC" w:rsidP="004350CC">
      <w:pPr>
        <w:pStyle w:val="Heading2"/>
      </w:pPr>
      <w:r>
        <w:t>Case</w:t>
      </w:r>
    </w:p>
    <w:p w14:paraId="574BD630" w14:textId="24406C12" w:rsidR="004350CC" w:rsidRDefault="004350CC" w:rsidP="004350CC">
      <w:pPr>
        <w:pStyle w:val="Heading3"/>
      </w:pPr>
      <w:proofErr w:type="spellStart"/>
      <w:r>
        <w:t>Heg</w:t>
      </w:r>
      <w:proofErr w:type="spellEnd"/>
    </w:p>
    <w:p w14:paraId="10329F7D" w14:textId="77777777" w:rsidR="00AF5B58" w:rsidRDefault="00AF5B58" w:rsidP="00AF5B58">
      <w:pPr>
        <w:pStyle w:val="Heading4"/>
      </w:pPr>
      <w:r>
        <w:t xml:space="preserve">Hegemony is a </w:t>
      </w:r>
      <w:r w:rsidRPr="00A26C5F">
        <w:rPr>
          <w:u w:val="single"/>
        </w:rPr>
        <w:t>terminally unsustainable</w:t>
      </w:r>
      <w:r>
        <w:t xml:space="preserve"> fantasy based in a revisionist strategy of American exceptionalism – pursuit causes numerous failed states, financial crises, widening inequality, worldwide proliferation, anti-western terrorism, and emboldens adversaries like Russia and China</w:t>
      </w:r>
    </w:p>
    <w:p w14:paraId="011D3569" w14:textId="77777777" w:rsidR="00AF5B58" w:rsidRPr="00DF5BC2" w:rsidRDefault="00AF5B58" w:rsidP="00AF5B58">
      <w:r w:rsidRPr="00DF5BC2">
        <w:rPr>
          <w:rStyle w:val="Style13ptBold"/>
        </w:rPr>
        <w:t>Walt 19</w:t>
      </w:r>
      <w:r>
        <w:t xml:space="preserve"> Stephen Walt is the Robert and Renée </w:t>
      </w:r>
      <w:proofErr w:type="spellStart"/>
      <w:r>
        <w:t>Belfer</w:t>
      </w:r>
      <w:proofErr w:type="spellEnd"/>
      <w:r>
        <w:t xml:space="preserve"> Professor of International Affairs at the Harvard Kennedy School. [“The End of Hubris,” </w:t>
      </w:r>
      <w:r>
        <w:rPr>
          <w:i/>
          <w:iCs/>
        </w:rPr>
        <w:t>Foreign Affairs</w:t>
      </w:r>
      <w:r>
        <w:t xml:space="preserve">, Vol. 98, </w:t>
      </w:r>
      <w:proofErr w:type="spellStart"/>
      <w:r>
        <w:t>Iss</w:t>
      </w:r>
      <w:proofErr w:type="spellEnd"/>
      <w:r>
        <w:t xml:space="preserve">. 3, (May/Jun 2019): 26-35, 4-16-2019, URL: </w:t>
      </w:r>
      <w:hyperlink r:id="rId15" w:history="1">
        <w:r w:rsidRPr="00147881">
          <w:rPr>
            <w:rStyle w:val="Hyperlink"/>
          </w:rPr>
          <w:t>https://www.foreignaffairs.com/articles/2019-04-16/end-hubris</w:t>
        </w:r>
      </w:hyperlink>
      <w:r>
        <w:t>] DTS</w:t>
      </w:r>
    </w:p>
    <w:p w14:paraId="5896BD0F" w14:textId="77777777" w:rsidR="00AF5B58" w:rsidRPr="00ED2493" w:rsidRDefault="00AF5B58" w:rsidP="00AF5B58">
      <w:pPr>
        <w:rPr>
          <w:rStyle w:val="Emphasis"/>
        </w:rPr>
      </w:pPr>
      <w:r w:rsidRPr="00ED2493">
        <w:rPr>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406D4D">
        <w:rPr>
          <w:rStyle w:val="StyleUnderline"/>
        </w:rPr>
        <w:t>U.S</w:t>
      </w:r>
      <w:r w:rsidRPr="00DF5BC2">
        <w:rPr>
          <w:rStyle w:val="StyleUnderline"/>
        </w:rPr>
        <w:t>. presidents such as Wood- row Wilson and Franklin Roosevelt used the</w:t>
      </w:r>
      <w:r>
        <w:rPr>
          <w:rStyle w:val="StyleUnderline"/>
        </w:rPr>
        <w:t xml:space="preserve"> </w:t>
      </w:r>
      <w:r w:rsidRPr="00DF5BC2">
        <w:rPr>
          <w:rStyle w:val="StyleUnderline"/>
        </w:rPr>
        <w:t>country's newfound strength to restore the balance of power in strategically critical regions</w:t>
      </w:r>
      <w:r w:rsidRPr="00ED2493">
        <w:rPr>
          <w:sz w:val="16"/>
        </w:rPr>
        <w:t xml:space="preserve"> outside the Western Hemisphere. But they let other great powers do most of the heavy lifting, and thus </w:t>
      </w:r>
      <w:r w:rsidRPr="00DF5BC2">
        <w:rPr>
          <w:rStyle w:val="StyleUnderline"/>
        </w:rPr>
        <w:t>the United States emerged</w:t>
      </w:r>
      <w:r>
        <w:rPr>
          <w:rStyle w:val="StyleUnderline"/>
        </w:rPr>
        <w:t xml:space="preserve"> </w:t>
      </w:r>
      <w:r w:rsidRPr="00DF5BC2">
        <w:rPr>
          <w:rStyle w:val="StyleUnderline"/>
        </w:rPr>
        <w:t>relatively unscathed-and stronger than ever-from the world wars that devastated Asia and Europe.</w:t>
      </w:r>
      <w:r>
        <w:rPr>
          <w:rStyle w:val="StyleUnderline"/>
        </w:rPr>
        <w:t xml:space="preserve"> </w:t>
      </w:r>
      <w:r w:rsidRPr="00ED2493">
        <w:rPr>
          <w:sz w:val="16"/>
        </w:rPr>
        <w:t xml:space="preserve">Letting other states shoulder the burden was not possible during the Cold War, so the United States stepped up and led the alliances that contained the Soviet Union. </w:t>
      </w:r>
      <w:r w:rsidRPr="00DF5BC2">
        <w:rPr>
          <w:rStyle w:val="StyleUnderline"/>
        </w:rPr>
        <w:t>American leaders paid lip service to democracy promotion,</w:t>
      </w:r>
      <w:r>
        <w:rPr>
          <w:rStyle w:val="StyleUnderline"/>
        </w:rPr>
        <w:t xml:space="preserve"> </w:t>
      </w:r>
      <w:r w:rsidRPr="00DF5BC2">
        <w:rPr>
          <w:rStyle w:val="StyleUnderline"/>
        </w:rPr>
        <w:t>human rights, and other idealistic concerns, but U.S. policy was realist at its core</w:t>
      </w:r>
      <w:r w:rsidRPr="00ED2493">
        <w:rPr>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DF5BC2">
        <w:rPr>
          <w:rStyle w:val="Emphasis"/>
        </w:rPr>
        <w:t>Put simply, for most of</w:t>
      </w:r>
      <w:r>
        <w:rPr>
          <w:rStyle w:val="Emphasis"/>
        </w:rPr>
        <w:t xml:space="preserve"> </w:t>
      </w:r>
      <w:r w:rsidRPr="00DF5BC2">
        <w:rPr>
          <w:rStyle w:val="Emphasis"/>
        </w:rPr>
        <w:t>U.S. history, American leaders were acutely sensitive to the balance of power, passed the buck when they could,</w:t>
      </w:r>
      <w:r>
        <w:rPr>
          <w:rStyle w:val="Emphasis"/>
        </w:rPr>
        <w:t xml:space="preserve"> </w:t>
      </w:r>
      <w:r w:rsidRPr="00DF5BC2">
        <w:rPr>
          <w:rStyle w:val="Emphasis"/>
        </w:rPr>
        <w:t>and took on difficult missions when necessary.</w:t>
      </w:r>
      <w:r>
        <w:rPr>
          <w:rStyle w:val="Emphasis"/>
        </w:rPr>
        <w:t xml:space="preserve"> </w:t>
      </w:r>
      <w:r w:rsidRPr="00ED2493">
        <w:rPr>
          <w:sz w:val="16"/>
        </w:rPr>
        <w:t xml:space="preserve">But </w:t>
      </w:r>
      <w:r w:rsidRPr="00DF5BC2">
        <w:rPr>
          <w:rStyle w:val="StyleUnderline"/>
        </w:rPr>
        <w:t>when the Soviet Union collapsed and the United States found itself</w:t>
      </w:r>
      <w:r w:rsidRPr="00ED2493">
        <w:rPr>
          <w:sz w:val="16"/>
        </w:rPr>
        <w:t xml:space="preserve">, as the former national security adviser Brent </w:t>
      </w:r>
      <w:proofErr w:type="spellStart"/>
      <w:r w:rsidRPr="00ED2493">
        <w:rPr>
          <w:sz w:val="16"/>
        </w:rPr>
        <w:t>Scowcroftput</w:t>
      </w:r>
      <w:proofErr w:type="spellEnd"/>
      <w:r w:rsidRPr="00ED2493">
        <w:rPr>
          <w:sz w:val="16"/>
        </w:rPr>
        <w:t xml:space="preserve"> it in 1998, "</w:t>
      </w:r>
      <w:r w:rsidRPr="00DF5BC2">
        <w:rPr>
          <w:rStyle w:val="StyleUnderline"/>
        </w:rPr>
        <w:t>standing alone</w:t>
      </w:r>
      <w:r w:rsidRPr="00ED2493">
        <w:rPr>
          <w:sz w:val="16"/>
        </w:rPr>
        <w:t xml:space="preserve"> at the height of power . . . with the rarest opportunity to shape the world," </w:t>
      </w:r>
      <w:r w:rsidRPr="00784BDF">
        <w:rPr>
          <w:rStyle w:val="StyleUnderline"/>
          <w:highlight w:val="cyan"/>
        </w:rPr>
        <w:t>U.S. leaders</w:t>
      </w:r>
      <w:r w:rsidRPr="00DF5BC2">
        <w:rPr>
          <w:rStyle w:val="StyleUnderline"/>
        </w:rPr>
        <w:t xml:space="preserve"> rejected the realism that had worked well for decades and </w:t>
      </w:r>
      <w:r w:rsidRPr="00784BDF">
        <w:rPr>
          <w:rStyle w:val="StyleUnderline"/>
          <w:highlight w:val="cyan"/>
        </w:rPr>
        <w:t>tried to remake global politics in accordance with</w:t>
      </w:r>
      <w:r w:rsidRPr="00DF5BC2">
        <w:rPr>
          <w:rStyle w:val="StyleUnderline"/>
        </w:rPr>
        <w:t xml:space="preserve"> American values.</w:t>
      </w:r>
      <w:r w:rsidRPr="00ED2493">
        <w:rPr>
          <w:sz w:val="16"/>
        </w:rPr>
        <w:t xml:space="preserve"> A new strategy-liberal hegemony-sought to spread democracy and open markets across the globe. </w:t>
      </w:r>
      <w:r w:rsidRPr="00DF5BC2">
        <w:rPr>
          <w:rStyle w:val="StyleUnderline"/>
        </w:rPr>
        <w:t>That goal is the common thread linking President Bill Clinton's policy of "engagement</w:t>
      </w:r>
      <w:r>
        <w:rPr>
          <w:rStyle w:val="StyleUnderline"/>
        </w:rPr>
        <w:t xml:space="preserve"> </w:t>
      </w:r>
      <w:r w:rsidRPr="00DF5BC2">
        <w:rPr>
          <w:rStyle w:val="StyleUnderline"/>
        </w:rPr>
        <w:t>and enlargement,"</w:t>
      </w:r>
      <w:r w:rsidRPr="00ED2493">
        <w:rPr>
          <w:sz w:val="16"/>
        </w:rPr>
        <w:t xml:space="preserve"> President George W. </w:t>
      </w:r>
      <w:r w:rsidRPr="00DF5BC2">
        <w:rPr>
          <w:rStyle w:val="StyleUnderline"/>
        </w:rPr>
        <w:t>Bush's "freedom agenda," and</w:t>
      </w:r>
      <w:r w:rsidRPr="00ED2493">
        <w:rPr>
          <w:sz w:val="16"/>
        </w:rPr>
        <w:t xml:space="preserve"> President Barack </w:t>
      </w:r>
      <w:r w:rsidRPr="00DF5BC2">
        <w:rPr>
          <w:rStyle w:val="StyleUnderline"/>
        </w:rPr>
        <w:t>Obama's embrace of the</w:t>
      </w:r>
      <w:r>
        <w:rPr>
          <w:rStyle w:val="StyleUnderline"/>
        </w:rPr>
        <w:t xml:space="preserve"> </w:t>
      </w:r>
      <w:r w:rsidRPr="00DF5BC2">
        <w:rPr>
          <w:rStyle w:val="StyleUnderline"/>
        </w:rPr>
        <w:t>Arab revolts</w:t>
      </w:r>
      <w:r w:rsidRPr="00ED2493">
        <w:rPr>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784BDF">
        <w:rPr>
          <w:rStyle w:val="Emphasis"/>
          <w:highlight w:val="cyan"/>
        </w:rPr>
        <w:t>liberal hegemony</w:t>
      </w:r>
      <w:r w:rsidRPr="00ED2493">
        <w:rPr>
          <w:rStyle w:val="Emphasis"/>
        </w:rPr>
        <w:t xml:space="preserve"> is a highly revisionist strategy. </w:t>
      </w:r>
      <w:r w:rsidRPr="00ED2493">
        <w:rPr>
          <w:sz w:val="16"/>
        </w:rPr>
        <w:t xml:space="preserve">Instead of working to maintain favorable balances of power in a few areas of vital interest, </w:t>
      </w:r>
      <w:r w:rsidRPr="00ED2493">
        <w:rPr>
          <w:rStyle w:val="StyleUnderline"/>
        </w:rPr>
        <w:t>the United States sought to transform regimes all over the world and recruit</w:t>
      </w:r>
      <w:r>
        <w:rPr>
          <w:rStyle w:val="StyleUnderline"/>
        </w:rPr>
        <w:t xml:space="preserve"> </w:t>
      </w:r>
      <w:r w:rsidRPr="00ED2493">
        <w:rPr>
          <w:rStyle w:val="StyleUnderline"/>
        </w:rPr>
        <w:t>new members into the economic and security institutions it dominated.</w:t>
      </w:r>
      <w:r w:rsidRPr="00ED2493">
        <w:rPr>
          <w:sz w:val="16"/>
        </w:rPr>
        <w:t xml:space="preserve"> </w:t>
      </w:r>
      <w:r w:rsidRPr="00ED2493">
        <w:rPr>
          <w:rStyle w:val="Emphasis"/>
        </w:rPr>
        <w:t xml:space="preserve">The </w:t>
      </w:r>
      <w:r w:rsidRPr="00784BDF">
        <w:rPr>
          <w:rStyle w:val="Emphasis"/>
          <w:highlight w:val="cyan"/>
        </w:rPr>
        <w:t>results were</w:t>
      </w:r>
      <w:r w:rsidRPr="00ED2493">
        <w:rPr>
          <w:rStyle w:val="Emphasis"/>
        </w:rPr>
        <w:t xml:space="preserve"> dismal: </w:t>
      </w:r>
      <w:r w:rsidRPr="00784BDF">
        <w:rPr>
          <w:rStyle w:val="Emphasis"/>
          <w:highlight w:val="cyan"/>
        </w:rPr>
        <w:t>failed wars, financial crises, staggering inequality, frayed alliances, and emboldened adversaries</w:t>
      </w:r>
      <w:r w:rsidRPr="00ED2493">
        <w:rPr>
          <w:rStyle w:val="Emphasis"/>
        </w:rPr>
        <w:t>.</w:t>
      </w:r>
      <w:r>
        <w:rPr>
          <w:rStyle w:val="Emphasis"/>
        </w:rPr>
        <w:t xml:space="preserve"> </w:t>
      </w:r>
      <w:r w:rsidRPr="00ED2493">
        <w:rPr>
          <w:sz w:val="16"/>
        </w:rPr>
        <w:t xml:space="preserve">HEGEMONIC HUBRIS </w:t>
      </w:r>
      <w:r w:rsidRPr="00ED2493">
        <w:rPr>
          <w:rStyle w:val="StyleUnderline"/>
        </w:rPr>
        <w:t>When Clinton took office in 1993</w:t>
      </w:r>
      <w:r w:rsidRPr="00ED2493">
        <w:rPr>
          <w:sz w:val="16"/>
        </w:rPr>
        <w:t xml:space="preserve">, the </w:t>
      </w:r>
      <w:r w:rsidRPr="00ED2493">
        <w:rPr>
          <w:rStyle w:val="StyleUnderline"/>
        </w:rPr>
        <w:t>United States was on favorable terms with the world's other major powers,</w:t>
      </w:r>
      <w:r>
        <w:rPr>
          <w:rStyle w:val="StyleUnderline"/>
        </w:rPr>
        <w:t xml:space="preserve"> </w:t>
      </w:r>
      <w:r w:rsidRPr="00ED2493">
        <w:rPr>
          <w:rStyle w:val="StyleUnderline"/>
        </w:rPr>
        <w:t>including China and Russia. Democracy was spreading, Iraq was being disarmed, and Iran had no nuclear</w:t>
      </w:r>
      <w:r>
        <w:rPr>
          <w:rStyle w:val="StyleUnderline"/>
        </w:rPr>
        <w:t xml:space="preserve"> </w:t>
      </w:r>
      <w:r w:rsidRPr="00ED2493">
        <w:rPr>
          <w:rStyle w:val="StyleUnderline"/>
        </w:rPr>
        <w:t xml:space="preserve">enrichment capacity. </w:t>
      </w:r>
      <w:r w:rsidRPr="00ED2493">
        <w:rPr>
          <w:sz w:val="16"/>
        </w:rPr>
        <w:t xml:space="preserve">The Oslo Accords seemed to herald an end to the Israeli-Palestinian conflict, and Washington seemed well positioned to guide that process. The European Union was adding new members and moving toward a common currency, and the U.S. economy was performing well. Americans saw terrorism as a minor problem, and the U.S. military seemed unstoppable. The wind was at the country's back. Life was good. </w:t>
      </w:r>
      <w:r w:rsidRPr="00ED2493">
        <w:rPr>
          <w:rStyle w:val="Emphasis"/>
        </w:rPr>
        <w:t xml:space="preserve">But those </w:t>
      </w:r>
      <w:r w:rsidRPr="00784BDF">
        <w:rPr>
          <w:rStyle w:val="Emphasis"/>
          <w:highlight w:val="cyan"/>
        </w:rPr>
        <w:t>circumstances fueled</w:t>
      </w:r>
      <w:r w:rsidRPr="00ED2493">
        <w:rPr>
          <w:rStyle w:val="Emphasis"/>
        </w:rPr>
        <w:t xml:space="preserve"> a </w:t>
      </w:r>
      <w:r w:rsidRPr="00784BDF">
        <w:rPr>
          <w:rStyle w:val="Emphasis"/>
          <w:highlight w:val="cyan"/>
        </w:rPr>
        <w:t>dangerous overconfidence</w:t>
      </w:r>
      <w:r w:rsidRPr="00ED2493">
        <w:rPr>
          <w:rStyle w:val="Emphasis"/>
        </w:rPr>
        <w:t xml:space="preserve"> among American elites.</w:t>
      </w:r>
      <w:r w:rsidRPr="00ED2493">
        <w:rPr>
          <w:sz w:val="16"/>
        </w:rPr>
        <w:t xml:space="preserve"> </w:t>
      </w:r>
      <w:r w:rsidRPr="00ED2493">
        <w:rPr>
          <w:rStyle w:val="StyleUnderline"/>
        </w:rPr>
        <w:t>Convinced that the United</w:t>
      </w:r>
      <w:r>
        <w:rPr>
          <w:rStyle w:val="StyleUnderline"/>
        </w:rPr>
        <w:t xml:space="preserve"> </w:t>
      </w:r>
      <w:r w:rsidRPr="00ED2493">
        <w:rPr>
          <w:rStyle w:val="StyleUnderline"/>
        </w:rPr>
        <w:t>States was "the indispensable nation,"</w:t>
      </w:r>
      <w:r w:rsidRPr="00ED2493">
        <w:rPr>
          <w:sz w:val="16"/>
        </w:rPr>
        <w:t xml:space="preserve"> as Secretary of State Madeleine Albright famously put it in 1998, </w:t>
      </w:r>
      <w:r w:rsidRPr="00ED2493">
        <w:rPr>
          <w:rStyle w:val="StyleUnderline"/>
        </w:rPr>
        <w:t>they</w:t>
      </w:r>
      <w:r>
        <w:rPr>
          <w:rStyle w:val="StyleUnderline"/>
        </w:rPr>
        <w:t xml:space="preserve"> </w:t>
      </w:r>
      <w:r w:rsidRPr="00ED2493">
        <w:rPr>
          <w:rStyle w:val="StyleUnderline"/>
        </w:rPr>
        <w:t>believed they had the right, the responsibility, and the wisdom to shape political arrangements in every corner of</w:t>
      </w:r>
      <w:r>
        <w:rPr>
          <w:rStyle w:val="StyleUnderline"/>
        </w:rPr>
        <w:t xml:space="preserve"> </w:t>
      </w:r>
      <w:r w:rsidRPr="00ED2493">
        <w:rPr>
          <w:rStyle w:val="StyleUnderline"/>
        </w:rPr>
        <w:t>the world.</w:t>
      </w:r>
      <w:r>
        <w:rPr>
          <w:rStyle w:val="StyleUnderline"/>
        </w:rPr>
        <w:t xml:space="preserve"> </w:t>
      </w:r>
      <w:r w:rsidRPr="00ED2493">
        <w:rPr>
          <w:rStyle w:val="Emphasis"/>
        </w:rPr>
        <w:t xml:space="preserve">That vision turned out </w:t>
      </w:r>
      <w:r w:rsidRPr="00784BDF">
        <w:rPr>
          <w:rStyle w:val="Emphasis"/>
          <w:highlight w:val="cyan"/>
        </w:rPr>
        <w:t>to</w:t>
      </w:r>
      <w:r w:rsidRPr="00ED2493">
        <w:rPr>
          <w:rStyle w:val="Emphasis"/>
        </w:rPr>
        <w:t xml:space="preserve"> be </w:t>
      </w:r>
      <w:r w:rsidRPr="00784BDF">
        <w:rPr>
          <w:rStyle w:val="Emphasis"/>
          <w:highlight w:val="cyan"/>
        </w:rPr>
        <w:t>a hubristic fantasy</w:t>
      </w:r>
      <w:r w:rsidRPr="00ED2493">
        <w:rPr>
          <w:sz w:val="16"/>
        </w:rPr>
        <w:t xml:space="preserve">. Repeated attempts to broker peace between the Israelis and the Palestinians all failed, and </w:t>
      </w:r>
      <w:r w:rsidRPr="00ED2493">
        <w:rPr>
          <w:rStyle w:val="StyleUnderline"/>
        </w:rPr>
        <w:t>the two-state solution sought by three U.S. presidents is no longer a viable option. Al</w:t>
      </w:r>
      <w:r>
        <w:rPr>
          <w:rStyle w:val="StyleUnderline"/>
        </w:rPr>
        <w:t xml:space="preserve"> </w:t>
      </w:r>
      <w:r w:rsidRPr="00ED2493">
        <w:rPr>
          <w:rStyle w:val="StyleUnderline"/>
        </w:rPr>
        <w:t xml:space="preserve">Qaeda attacked the U.S. homeland on September 11, 2001, and Washington responded by launching a </w:t>
      </w:r>
      <w:r w:rsidRPr="00784BDF">
        <w:rPr>
          <w:rStyle w:val="StyleUnderline"/>
          <w:highlight w:val="cyan"/>
        </w:rPr>
        <w:t>global war on terrorism</w:t>
      </w:r>
      <w:r w:rsidRPr="00ED2493">
        <w:rPr>
          <w:sz w:val="16"/>
        </w:rPr>
        <w:t xml:space="preserve">, including invasions of Afghanistan and Iraq. </w:t>
      </w:r>
      <w:r w:rsidRPr="00ED2493">
        <w:rPr>
          <w:rStyle w:val="Emphasis"/>
        </w:rPr>
        <w:t xml:space="preserve">Those campaigns </w:t>
      </w:r>
      <w:r w:rsidRPr="00784BDF">
        <w:rPr>
          <w:rStyle w:val="Emphasis"/>
          <w:highlight w:val="cyan"/>
        </w:rPr>
        <w:t>were costly failures and shattered</w:t>
      </w:r>
      <w:r w:rsidRPr="00ED2493">
        <w:rPr>
          <w:rStyle w:val="Emphasis"/>
        </w:rPr>
        <w:t xml:space="preserve"> the</w:t>
      </w:r>
      <w:r>
        <w:rPr>
          <w:rStyle w:val="Emphasis"/>
        </w:rPr>
        <w:t xml:space="preserve"> </w:t>
      </w:r>
      <w:r w:rsidRPr="00784BDF">
        <w:rPr>
          <w:rStyle w:val="Emphasis"/>
          <w:highlight w:val="cyan"/>
        </w:rPr>
        <w:t>U.S.</w:t>
      </w:r>
      <w:r w:rsidRPr="00ED2493">
        <w:rPr>
          <w:rStyle w:val="Emphasis"/>
        </w:rPr>
        <w:t xml:space="preserve"> military's aura of </w:t>
      </w:r>
      <w:r w:rsidRPr="00784BDF">
        <w:rPr>
          <w:rStyle w:val="Emphasis"/>
          <w:highlight w:val="cyan"/>
        </w:rPr>
        <w:t>invincibility.</w:t>
      </w:r>
      <w:r w:rsidRPr="00ED2493">
        <w:rPr>
          <w:rStyle w:val="Emphasis"/>
        </w:rPr>
        <w:t xml:space="preserve"> Much of the </w:t>
      </w:r>
      <w:r w:rsidRPr="00784BDF">
        <w:rPr>
          <w:rStyle w:val="Emphasis"/>
          <w:highlight w:val="cyan"/>
        </w:rPr>
        <w:t>Middle East is</w:t>
      </w:r>
      <w:r w:rsidRPr="00ED2493">
        <w:rPr>
          <w:rStyle w:val="Emphasis"/>
        </w:rPr>
        <w:t xml:space="preserve"> now </w:t>
      </w:r>
      <w:r w:rsidRPr="00784BDF">
        <w:rPr>
          <w:rStyle w:val="Emphasis"/>
          <w:highlight w:val="cyan"/>
        </w:rPr>
        <w:t>embroiled in conflict</w:t>
      </w:r>
      <w:r w:rsidRPr="00ED2493">
        <w:rPr>
          <w:rStyle w:val="Emphasis"/>
        </w:rPr>
        <w:t>, and violent extremists</w:t>
      </w:r>
      <w:r>
        <w:rPr>
          <w:rStyle w:val="Emphasis"/>
        </w:rPr>
        <w:t xml:space="preserve"> </w:t>
      </w:r>
      <w:r w:rsidRPr="00ED2493">
        <w:rPr>
          <w:rStyle w:val="Emphasis"/>
        </w:rPr>
        <w:t>operate from Africa to Central Asia and beyond</w:t>
      </w:r>
      <w:r w:rsidRPr="00ED2493">
        <w:rPr>
          <w:sz w:val="16"/>
        </w:rPr>
        <w:t xml:space="preserve">. </w:t>
      </w:r>
      <w:r w:rsidRPr="00ED2493">
        <w:rPr>
          <w:rStyle w:val="StyleUnderline"/>
        </w:rPr>
        <w:t>Meanwhile, India, Pakistan, and North Korea tested and deployed</w:t>
      </w:r>
      <w:r>
        <w:rPr>
          <w:rStyle w:val="StyleUnderline"/>
        </w:rPr>
        <w:t xml:space="preserve"> </w:t>
      </w:r>
      <w:r w:rsidRPr="00ED2493">
        <w:rPr>
          <w:rStyle w:val="StyleUnderline"/>
        </w:rPr>
        <w:t>nuclear weapons, and Iran become a latent nuclear weapons state.</w:t>
      </w:r>
      <w:r w:rsidRPr="00ED2493">
        <w:rPr>
          <w:sz w:val="16"/>
        </w:rPr>
        <w:t xml:space="preserve"> </w:t>
      </w:r>
      <w:r w:rsidRPr="00ED2493">
        <w:rPr>
          <w:rStyle w:val="StyleUnderline"/>
        </w:rPr>
        <w:t>The collapse of the U.S. housing market in</w:t>
      </w:r>
      <w:r>
        <w:rPr>
          <w:rStyle w:val="StyleUnderline"/>
        </w:rPr>
        <w:t xml:space="preserve"> </w:t>
      </w:r>
      <w:r w:rsidRPr="00ED2493">
        <w:rPr>
          <w:rStyle w:val="StyleUnderline"/>
        </w:rPr>
        <w:t>2008 exposed widespread corruption</w:t>
      </w:r>
      <w:r w:rsidRPr="00ED2493">
        <w:rPr>
          <w:sz w:val="16"/>
        </w:rPr>
        <w:t xml:space="preserve"> in the country's financial institutions </w:t>
      </w:r>
      <w:r w:rsidRPr="00784BDF">
        <w:rPr>
          <w:rStyle w:val="Emphasis"/>
          <w:highlight w:val="cyan"/>
        </w:rPr>
        <w:t>and triggered the</w:t>
      </w:r>
      <w:r w:rsidRPr="00ED2493">
        <w:rPr>
          <w:rStyle w:val="Emphasis"/>
        </w:rPr>
        <w:t xml:space="preserve"> </w:t>
      </w:r>
      <w:r w:rsidRPr="00784BDF">
        <w:rPr>
          <w:rStyle w:val="Emphasis"/>
          <w:highlight w:val="cyan"/>
        </w:rPr>
        <w:t>worst economic crisis</w:t>
      </w:r>
      <w:r>
        <w:rPr>
          <w:rStyle w:val="Emphasis"/>
        </w:rPr>
        <w:t xml:space="preserve"> </w:t>
      </w:r>
      <w:r w:rsidRPr="00ED2493">
        <w:rPr>
          <w:rStyle w:val="Emphasis"/>
        </w:rPr>
        <w:t>since the Great Depression-a calamity from which the global economy has yet to fully recover.</w:t>
      </w:r>
      <w:r>
        <w:rPr>
          <w:rStyle w:val="Emphasis"/>
        </w:rPr>
        <w:t xml:space="preserve"> </w:t>
      </w:r>
      <w:r w:rsidRPr="00ED2493">
        <w:rPr>
          <w:sz w:val="16"/>
        </w:rPr>
        <w:t xml:space="preserve">In 2014, </w:t>
      </w:r>
      <w:r w:rsidRPr="00ED2493">
        <w:rPr>
          <w:rStyle w:val="StyleUnderline"/>
        </w:rPr>
        <w:t xml:space="preserve">Russia seized Crimea, and it has interfered in </w:t>
      </w:r>
      <w:proofErr w:type="gramStart"/>
      <w:r w:rsidRPr="00ED2493">
        <w:rPr>
          <w:rStyle w:val="StyleUnderline"/>
        </w:rPr>
        <w:t>a number of</w:t>
      </w:r>
      <w:proofErr w:type="gramEnd"/>
      <w:r w:rsidRPr="00ED2493">
        <w:rPr>
          <w:rStyle w:val="StyleUnderline"/>
        </w:rPr>
        <w:t xml:space="preserve"> other countries since then-and its relations with</w:t>
      </w:r>
      <w:r>
        <w:rPr>
          <w:rStyle w:val="StyleUnderline"/>
        </w:rPr>
        <w:t xml:space="preserve"> </w:t>
      </w:r>
      <w:r w:rsidRPr="00ED2493">
        <w:rPr>
          <w:rStyle w:val="StyleUnderline"/>
        </w:rPr>
        <w:t>the West are now worse</w:t>
      </w:r>
      <w:r w:rsidRPr="00ED2493">
        <w:rPr>
          <w:sz w:val="16"/>
        </w:rPr>
        <w:t xml:space="preserve"> than at any time since the Cold War. </w:t>
      </w:r>
      <w:r w:rsidRPr="00ED2493">
        <w:rPr>
          <w:rStyle w:val="StyleUnderline"/>
        </w:rPr>
        <w:t>China's power and ambitions have expanded, and</w:t>
      </w:r>
      <w:r>
        <w:rPr>
          <w:rStyle w:val="StyleUnderline"/>
        </w:rPr>
        <w:t xml:space="preserve"> </w:t>
      </w:r>
      <w:r w:rsidRPr="00ED2493">
        <w:rPr>
          <w:rStyle w:val="StyleUnderline"/>
        </w:rPr>
        <w:t xml:space="preserve">cooperation between Beijing and Moscow has deepened. </w:t>
      </w:r>
      <w:r w:rsidRPr="00ED2493">
        <w:rPr>
          <w:rStyle w:val="Emphasis"/>
        </w:rPr>
        <w:t xml:space="preserve">The </w:t>
      </w:r>
      <w:r w:rsidRPr="00784BDF">
        <w:rPr>
          <w:rStyle w:val="Emphasis"/>
          <w:highlight w:val="cyan"/>
        </w:rPr>
        <w:t>eurozone crisis</w:t>
      </w:r>
      <w:r w:rsidRPr="00ED2493">
        <w:rPr>
          <w:rStyle w:val="Emphasis"/>
        </w:rPr>
        <w:t>, the United Kingdom's decision to</w:t>
      </w:r>
      <w:r>
        <w:rPr>
          <w:rStyle w:val="Emphasis"/>
        </w:rPr>
        <w:t xml:space="preserve"> </w:t>
      </w:r>
      <w:r w:rsidRPr="00ED2493">
        <w:rPr>
          <w:rStyle w:val="Emphasis"/>
        </w:rPr>
        <w:t xml:space="preserve">withdraw from the </w:t>
      </w:r>
      <w:proofErr w:type="spellStart"/>
      <w:r w:rsidRPr="00ED2493">
        <w:rPr>
          <w:rStyle w:val="Emphasis"/>
        </w:rPr>
        <w:t>eu</w:t>
      </w:r>
      <w:proofErr w:type="spellEnd"/>
      <w:r w:rsidRPr="00ED2493">
        <w:rPr>
          <w:rStyle w:val="Emphasis"/>
        </w:rPr>
        <w:t xml:space="preserve">, </w:t>
      </w:r>
      <w:r w:rsidRPr="00784BDF">
        <w:rPr>
          <w:rStyle w:val="Emphasis"/>
          <w:highlight w:val="cyan"/>
        </w:rPr>
        <w:t>and energetic populist movements</w:t>
      </w:r>
      <w:r w:rsidRPr="00ED2493">
        <w:rPr>
          <w:rStyle w:val="Emphasis"/>
        </w:rPr>
        <w:t xml:space="preserve"> have raised doubts about the </w:t>
      </w:r>
      <w:proofErr w:type="spellStart"/>
      <w:r w:rsidRPr="00ED2493">
        <w:rPr>
          <w:rStyle w:val="Emphasis"/>
        </w:rPr>
        <w:t>eu's</w:t>
      </w:r>
      <w:proofErr w:type="spellEnd"/>
      <w:r w:rsidRPr="00ED2493">
        <w:rPr>
          <w:rStyle w:val="Emphasis"/>
        </w:rPr>
        <w:t xml:space="preserve"> future</w:t>
      </w:r>
      <w:r w:rsidRPr="00ED2493">
        <w:rPr>
          <w:sz w:val="16"/>
        </w:rPr>
        <w:t xml:space="preserve">. </w:t>
      </w:r>
      <w:r w:rsidRPr="00784BDF">
        <w:rPr>
          <w:rStyle w:val="Emphasis"/>
          <w:highlight w:val="cyan"/>
        </w:rPr>
        <w:t>Democracy is in retreat worldwide</w:t>
      </w:r>
      <w:r w:rsidRPr="00ED2493">
        <w:rPr>
          <w:rStyle w:val="Emphasis"/>
        </w:rPr>
        <w:t>;</w:t>
      </w:r>
      <w:r w:rsidRPr="00ED2493">
        <w:rPr>
          <w:sz w:val="16"/>
        </w:rPr>
        <w:t xml:space="preserve"> according to Freedom House, </w:t>
      </w:r>
      <w:r w:rsidRPr="00ED2493">
        <w:rPr>
          <w:rStyle w:val="StyleUnderline"/>
        </w:rPr>
        <w:t>2018 was the 13th consecutive year in which global freedom</w:t>
      </w:r>
      <w:r>
        <w:rPr>
          <w:rStyle w:val="StyleUnderline"/>
        </w:rPr>
        <w:t xml:space="preserve"> </w:t>
      </w:r>
      <w:r w:rsidRPr="00ED2493">
        <w:rPr>
          <w:rStyle w:val="StyleUnderline"/>
        </w:rPr>
        <w:t>declined</w:t>
      </w:r>
      <w:r w:rsidRPr="00ED2493">
        <w:rPr>
          <w:sz w:val="16"/>
        </w:rPr>
        <w:t xml:space="preserve">. </w:t>
      </w:r>
      <w:r w:rsidRPr="00ED2493">
        <w:rPr>
          <w:rStyle w:val="StyleUnderline"/>
        </w:rPr>
        <w:t>Illiberal leaders govern in Hungary and Poland,</w:t>
      </w:r>
      <w:r w:rsidRPr="00ED2493">
        <w:rPr>
          <w:sz w:val="16"/>
        </w:rPr>
        <w:t xml:space="preserve"> and the Economist Intelligence Unit's annual </w:t>
      </w:r>
      <w:proofErr w:type="spellStart"/>
      <w:r w:rsidRPr="00ED2493">
        <w:rPr>
          <w:rStyle w:val="StyleUnderline"/>
        </w:rPr>
        <w:t>Demoracy</w:t>
      </w:r>
      <w:proofErr w:type="spellEnd"/>
      <w:r>
        <w:rPr>
          <w:rStyle w:val="StyleUnderline"/>
        </w:rPr>
        <w:t xml:space="preserve"> </w:t>
      </w:r>
      <w:r w:rsidRPr="00ED2493">
        <w:rPr>
          <w:rStyle w:val="StyleUnderline"/>
        </w:rPr>
        <w:t>Index has downgraded the United States from a "full" to a "flawed" democracy.</w:t>
      </w:r>
      <w:r>
        <w:rPr>
          <w:rStyle w:val="StyleUnderline"/>
        </w:rPr>
        <w:t xml:space="preserve"> </w:t>
      </w:r>
      <w:r w:rsidRPr="00ED2493">
        <w:rPr>
          <w:rStyle w:val="StyleUnderline"/>
        </w:rPr>
        <w:t>The United States</w:t>
      </w:r>
      <w:r w:rsidRPr="00ED2493">
        <w:rPr>
          <w:sz w:val="16"/>
        </w:rPr>
        <w:t xml:space="preserve"> was not solely responsible for all these adverse developments, but it </w:t>
      </w:r>
      <w:r w:rsidRPr="00ED2493">
        <w:rPr>
          <w:rStyle w:val="Emphasis"/>
        </w:rPr>
        <w:t>played a major role in most</w:t>
      </w:r>
      <w:r>
        <w:rPr>
          <w:rStyle w:val="Emphasis"/>
        </w:rPr>
        <w:t xml:space="preserve"> </w:t>
      </w:r>
      <w:r w:rsidRPr="00ED2493">
        <w:rPr>
          <w:rStyle w:val="Emphasis"/>
        </w:rPr>
        <w:t xml:space="preserve">of them. </w:t>
      </w:r>
      <w:r w:rsidRPr="00ED2493">
        <w:rPr>
          <w:sz w:val="16"/>
        </w:rPr>
        <w:t xml:space="preserve">And </w:t>
      </w:r>
      <w:r w:rsidRPr="00ED2493">
        <w:rPr>
          <w:rStyle w:val="Emphasis"/>
        </w:rPr>
        <w:t xml:space="preserve">the </w:t>
      </w:r>
      <w:r w:rsidRPr="00784BDF">
        <w:rPr>
          <w:rStyle w:val="Emphasis"/>
          <w:highlight w:val="cyan"/>
        </w:rPr>
        <w:t>taproot of</w:t>
      </w:r>
      <w:r w:rsidRPr="00ED2493">
        <w:rPr>
          <w:rStyle w:val="Emphasis"/>
        </w:rPr>
        <w:t xml:space="preserve"> many of </w:t>
      </w:r>
      <w:r w:rsidRPr="00784BDF">
        <w:rPr>
          <w:rStyle w:val="Emphasis"/>
          <w:highlight w:val="cyan"/>
        </w:rPr>
        <w:t>these failures was</w:t>
      </w:r>
      <w:r w:rsidRPr="00ED2493">
        <w:rPr>
          <w:rStyle w:val="Emphasis"/>
        </w:rPr>
        <w:t xml:space="preserve"> Washington's embrace of </w:t>
      </w:r>
      <w:r w:rsidRPr="00784BDF">
        <w:rPr>
          <w:rStyle w:val="Emphasis"/>
          <w:highlight w:val="cyan"/>
        </w:rPr>
        <w:t>liberal hegemony</w:t>
      </w:r>
      <w:r w:rsidRPr="00ED2493">
        <w:rPr>
          <w:sz w:val="16"/>
        </w:rPr>
        <w:t xml:space="preserve">. For starters, </w:t>
      </w:r>
      <w:r w:rsidRPr="00ED2493">
        <w:rPr>
          <w:rStyle w:val="StyleUnderline"/>
        </w:rPr>
        <w:t xml:space="preserve">that strategy expanded U.S. security </w:t>
      </w:r>
      <w:r w:rsidRPr="00784BDF">
        <w:rPr>
          <w:rStyle w:val="StyleUnderline"/>
          <w:highlight w:val="cyan"/>
        </w:rPr>
        <w:t>obligations without</w:t>
      </w:r>
      <w:r w:rsidRPr="00ED2493">
        <w:rPr>
          <w:rStyle w:val="StyleUnderline"/>
        </w:rPr>
        <w:t xml:space="preserve"> providing new </w:t>
      </w:r>
      <w:r w:rsidRPr="00784BDF">
        <w:rPr>
          <w:rStyle w:val="StyleUnderline"/>
          <w:highlight w:val="cyan"/>
        </w:rPr>
        <w:t>resources</w:t>
      </w:r>
      <w:r w:rsidRPr="00ED2493">
        <w:rPr>
          <w:sz w:val="16"/>
        </w:rPr>
        <w:t xml:space="preserve"> with which to meet them. </w:t>
      </w:r>
      <w:r w:rsidRPr="00ED2493">
        <w:rPr>
          <w:rStyle w:val="StyleUnderline"/>
        </w:rPr>
        <w:t>The</w:t>
      </w:r>
      <w:r>
        <w:rPr>
          <w:rStyle w:val="StyleUnderline"/>
        </w:rPr>
        <w:t xml:space="preserve"> </w:t>
      </w:r>
      <w:r w:rsidRPr="00ED2493">
        <w:rPr>
          <w:rStyle w:val="StyleUnderline"/>
        </w:rPr>
        <w:t>policy of "</w:t>
      </w:r>
      <w:r w:rsidRPr="00784BDF">
        <w:rPr>
          <w:rStyle w:val="StyleUnderline"/>
          <w:highlight w:val="cyan"/>
        </w:rPr>
        <w:t>dual containment</w:t>
      </w:r>
      <w:r w:rsidRPr="00ED2493">
        <w:rPr>
          <w:rStyle w:val="StyleUnderline"/>
        </w:rPr>
        <w:t xml:space="preserve">," aimed at Iran and Iraq, </w:t>
      </w:r>
      <w:r w:rsidRPr="00784BDF">
        <w:rPr>
          <w:rStyle w:val="StyleUnderline"/>
          <w:highlight w:val="cyan"/>
        </w:rPr>
        <w:t>forced</w:t>
      </w:r>
      <w:r w:rsidRPr="00ED2493">
        <w:rPr>
          <w:rStyle w:val="StyleUnderline"/>
        </w:rPr>
        <w:t xml:space="preserve"> the </w:t>
      </w:r>
      <w:r w:rsidRPr="00784BDF">
        <w:rPr>
          <w:rStyle w:val="StyleUnderline"/>
          <w:highlight w:val="cyan"/>
        </w:rPr>
        <w:t>U</w:t>
      </w:r>
      <w:r w:rsidRPr="00ED2493">
        <w:rPr>
          <w:rStyle w:val="StyleUnderline"/>
        </w:rPr>
        <w:t xml:space="preserve">nited </w:t>
      </w:r>
      <w:r w:rsidRPr="00784BDF">
        <w:rPr>
          <w:rStyle w:val="StyleUnderline"/>
          <w:highlight w:val="cyan"/>
        </w:rPr>
        <w:t>S</w:t>
      </w:r>
      <w:r w:rsidRPr="00ED2493">
        <w:rPr>
          <w:rStyle w:val="StyleUnderline"/>
        </w:rPr>
        <w:t xml:space="preserve">tates </w:t>
      </w:r>
      <w:r w:rsidRPr="00784BDF">
        <w:rPr>
          <w:rStyle w:val="StyleUnderline"/>
          <w:highlight w:val="cyan"/>
        </w:rPr>
        <w:t>to keep</w:t>
      </w:r>
      <w:r w:rsidRPr="00ED2493">
        <w:rPr>
          <w:rStyle w:val="StyleUnderline"/>
        </w:rPr>
        <w:t xml:space="preserve"> thousands of troops on the</w:t>
      </w:r>
      <w:r>
        <w:rPr>
          <w:rStyle w:val="StyleUnderline"/>
        </w:rPr>
        <w:t xml:space="preserve"> </w:t>
      </w:r>
      <w:r w:rsidRPr="00ED2493">
        <w:rPr>
          <w:rStyle w:val="StyleUnderline"/>
        </w:rPr>
        <w:t>Arabian Peninsula, an additional burden tha</w:t>
      </w:r>
      <w:r w:rsidRPr="00ED2493">
        <w:rPr>
          <w:sz w:val="16"/>
        </w:rPr>
        <w:t xml:space="preserve">t also helped </w:t>
      </w:r>
      <w:r w:rsidRPr="00ED2493">
        <w:rPr>
          <w:rStyle w:val="StyleUnderline"/>
        </w:rPr>
        <w:t>convince Osama bin Laden to strike at the U.S. homeland.</w:t>
      </w:r>
      <w:r>
        <w:rPr>
          <w:rStyle w:val="StyleUnderline"/>
        </w:rPr>
        <w:t xml:space="preserve"> </w:t>
      </w:r>
      <w:proofErr w:type="spellStart"/>
      <w:r w:rsidRPr="00784BDF">
        <w:rPr>
          <w:rStyle w:val="Emphasis"/>
          <w:highlight w:val="cyan"/>
        </w:rPr>
        <w:t>Nato</w:t>
      </w:r>
      <w:proofErr w:type="spellEnd"/>
      <w:r w:rsidRPr="00784BDF">
        <w:rPr>
          <w:rStyle w:val="Emphasis"/>
          <w:highlight w:val="cyan"/>
        </w:rPr>
        <w:t xml:space="preserve"> expansion committed Washington to defend weak</w:t>
      </w:r>
      <w:r w:rsidRPr="00ED2493">
        <w:rPr>
          <w:rStyle w:val="Emphasis"/>
        </w:rPr>
        <w:t xml:space="preserve"> and vulnerable new </w:t>
      </w:r>
      <w:r w:rsidRPr="00784BDF">
        <w:rPr>
          <w:rStyle w:val="Emphasis"/>
          <w:highlight w:val="cyan"/>
        </w:rPr>
        <w:t>members,</w:t>
      </w:r>
      <w:r w:rsidRPr="00ED2493">
        <w:rPr>
          <w:rStyle w:val="Emphasis"/>
        </w:rPr>
        <w:t xml:space="preserve"> even as France, Germany,</w:t>
      </w:r>
      <w:r>
        <w:rPr>
          <w:rStyle w:val="Emphasis"/>
        </w:rPr>
        <w:t xml:space="preserve"> </w:t>
      </w:r>
      <w:r w:rsidRPr="00ED2493">
        <w:rPr>
          <w:rStyle w:val="Emphasis"/>
        </w:rPr>
        <w:t xml:space="preserve">and the United Kingdom let their military forces atrophy. </w:t>
      </w:r>
      <w:r w:rsidRPr="00ED2493">
        <w:rPr>
          <w:sz w:val="16"/>
        </w:rPr>
        <w:t xml:space="preserve">Equally important, </w:t>
      </w:r>
      <w:r w:rsidRPr="00ED2493">
        <w:rPr>
          <w:rStyle w:val="StyleUnderline"/>
        </w:rPr>
        <w:t>U.S. efforts to promote democracy, the</w:t>
      </w:r>
      <w:r>
        <w:rPr>
          <w:rStyle w:val="StyleUnderline"/>
        </w:rPr>
        <w:t xml:space="preserve"> </w:t>
      </w:r>
      <w:r w:rsidRPr="00ED2493">
        <w:rPr>
          <w:rStyle w:val="StyleUnderline"/>
        </w:rPr>
        <w:t xml:space="preserve">open-ended expansion of </w:t>
      </w:r>
      <w:proofErr w:type="spellStart"/>
      <w:r w:rsidRPr="00ED2493">
        <w:rPr>
          <w:rStyle w:val="StyleUnderline"/>
        </w:rPr>
        <w:t>nato</w:t>
      </w:r>
      <w:proofErr w:type="spellEnd"/>
      <w:r w:rsidRPr="00ED2493">
        <w:rPr>
          <w:rStyle w:val="StyleUnderline"/>
        </w:rPr>
        <w:t>, and the extension of the alliance's mission far beyond its original parameters</w:t>
      </w:r>
      <w:r>
        <w:rPr>
          <w:rStyle w:val="StyleUnderline"/>
        </w:rPr>
        <w:t xml:space="preserve"> </w:t>
      </w:r>
      <w:r w:rsidRPr="00ED2493">
        <w:rPr>
          <w:rStyle w:val="StyleUnderline"/>
        </w:rPr>
        <w:t>poisoned relations with Russia</w:t>
      </w:r>
      <w:r w:rsidRPr="00ED2493">
        <w:rPr>
          <w:sz w:val="16"/>
        </w:rPr>
        <w:t xml:space="preserve">. </w:t>
      </w:r>
      <w:r w:rsidRPr="00ED2493">
        <w:rPr>
          <w:rStyle w:val="Emphasis"/>
        </w:rPr>
        <w:t xml:space="preserve">And </w:t>
      </w:r>
      <w:r w:rsidRPr="00784BDF">
        <w:rPr>
          <w:rStyle w:val="Emphasis"/>
          <w:highlight w:val="cyan"/>
        </w:rPr>
        <w:t>fear of U.S.-led regime change encouraged</w:t>
      </w:r>
      <w:r w:rsidRPr="00ED2493">
        <w:rPr>
          <w:rStyle w:val="Emphasis"/>
        </w:rPr>
        <w:t xml:space="preserve"> several </w:t>
      </w:r>
      <w:r w:rsidRPr="00784BDF">
        <w:rPr>
          <w:rStyle w:val="Emphasis"/>
          <w:highlight w:val="cyan"/>
        </w:rPr>
        <w:t>states to pursue</w:t>
      </w:r>
      <w:r w:rsidRPr="00ED2493">
        <w:rPr>
          <w:rStyle w:val="Emphasis"/>
        </w:rPr>
        <w:t xml:space="preserve"> a </w:t>
      </w:r>
      <w:r w:rsidRPr="00784BDF">
        <w:rPr>
          <w:rStyle w:val="Emphasis"/>
          <w:highlight w:val="cyan"/>
        </w:rPr>
        <w:t>nuclear deterrent</w:t>
      </w:r>
      <w:r w:rsidRPr="00ED2493">
        <w:rPr>
          <w:rStyle w:val="Emphasis"/>
        </w:rPr>
        <w:t>-in the case of North Korea, successfully</w:t>
      </w:r>
      <w:r w:rsidRPr="00ED2493">
        <w:rPr>
          <w:sz w:val="16"/>
        </w:rPr>
        <w:t xml:space="preserve">. </w:t>
      </w:r>
      <w:r w:rsidRPr="00ED2493">
        <w:rPr>
          <w:rStyle w:val="StyleUnderline"/>
        </w:rPr>
        <w:t>When the United States did manage to topple a foreign foe</w:t>
      </w:r>
      <w:r w:rsidRPr="00ED2493">
        <w:rPr>
          <w:sz w:val="16"/>
        </w:rPr>
        <w:t xml:space="preserve">, as it did in Afghanistan, Iraq, and Libya, </w:t>
      </w:r>
      <w:r w:rsidRPr="00ED2493">
        <w:rPr>
          <w:rStyle w:val="StyleUnderline"/>
        </w:rPr>
        <w:t>the results were</w:t>
      </w:r>
      <w:r w:rsidRPr="00ED2493">
        <w:rPr>
          <w:sz w:val="16"/>
        </w:rPr>
        <w:t xml:space="preserve"> not thriving new democracies but </w:t>
      </w:r>
      <w:r w:rsidRPr="00ED2493">
        <w:rPr>
          <w:rStyle w:val="Emphasis"/>
        </w:rPr>
        <w:t>costly occupations, failed</w:t>
      </w:r>
      <w:r>
        <w:rPr>
          <w:rStyle w:val="Emphasis"/>
        </w:rPr>
        <w:t xml:space="preserve"> </w:t>
      </w:r>
      <w:r w:rsidRPr="00ED2493">
        <w:rPr>
          <w:rStyle w:val="Emphasis"/>
        </w:rPr>
        <w:t xml:space="preserve">states, </w:t>
      </w:r>
      <w:r w:rsidRPr="00784BDF">
        <w:rPr>
          <w:rStyle w:val="Emphasis"/>
          <w:highlight w:val="cyan"/>
        </w:rPr>
        <w:t>and</w:t>
      </w:r>
      <w:r w:rsidRPr="00ED2493">
        <w:rPr>
          <w:rStyle w:val="Emphasis"/>
        </w:rPr>
        <w:t xml:space="preserve"> hundreds of </w:t>
      </w:r>
      <w:r w:rsidRPr="00784BDF">
        <w:rPr>
          <w:rStyle w:val="Emphasis"/>
          <w:highlight w:val="cyan"/>
        </w:rPr>
        <w:t>thousands of dead civilians</w:t>
      </w:r>
      <w:r w:rsidRPr="00ED2493">
        <w:rPr>
          <w:sz w:val="16"/>
        </w:rPr>
        <w:t xml:space="preserve">. It was delusional for U.S. leaders to expect otherwise: creating a functional democracy is a difficult process under the best of </w:t>
      </w:r>
      <w:proofErr w:type="gramStart"/>
      <w:r w:rsidRPr="00ED2493">
        <w:rPr>
          <w:sz w:val="16"/>
        </w:rPr>
        <w:t>circumstances, but</w:t>
      </w:r>
      <w:proofErr w:type="gramEnd"/>
      <w:r w:rsidRPr="00ED2493">
        <w:rPr>
          <w:sz w:val="16"/>
        </w:rPr>
        <w:t xml:space="preserve"> </w:t>
      </w:r>
      <w:r w:rsidRPr="00ED2493">
        <w:rPr>
          <w:rStyle w:val="StyleUnderline"/>
        </w:rPr>
        <w:t>trying to do it in</w:t>
      </w:r>
      <w:r>
        <w:rPr>
          <w:rStyle w:val="StyleUnderline"/>
        </w:rPr>
        <w:t xml:space="preserve"> </w:t>
      </w:r>
      <w:r w:rsidRPr="00ED2493">
        <w:rPr>
          <w:rStyle w:val="StyleUnderline"/>
        </w:rPr>
        <w:t>fractured societies one barely understands is a fool's errand.</w:t>
      </w:r>
      <w:r>
        <w:rPr>
          <w:rStyle w:val="StyleUnderline"/>
        </w:rPr>
        <w:t xml:space="preserve"> </w:t>
      </w:r>
      <w:r w:rsidRPr="00ED2493">
        <w:rPr>
          <w:sz w:val="16"/>
        </w:rPr>
        <w:t xml:space="preserve">Finally, </w:t>
      </w:r>
      <w:r w:rsidRPr="00ED2493">
        <w:rPr>
          <w:rStyle w:val="Emphasis"/>
        </w:rPr>
        <w:t xml:space="preserve">globalization did not deliver as promised. </w:t>
      </w:r>
      <w:proofErr w:type="gramStart"/>
      <w:r w:rsidRPr="00ED2493">
        <w:rPr>
          <w:rStyle w:val="StyleUnderline"/>
        </w:rPr>
        <w:t>Opening up</w:t>
      </w:r>
      <w:proofErr w:type="gramEnd"/>
      <w:r w:rsidRPr="00ED2493">
        <w:rPr>
          <w:rStyle w:val="StyleUnderline"/>
        </w:rPr>
        <w:t xml:space="preserve"> markets to trade and investment brought great</w:t>
      </w:r>
      <w:r>
        <w:rPr>
          <w:rStyle w:val="StyleUnderline"/>
        </w:rPr>
        <w:t xml:space="preserve"> </w:t>
      </w:r>
      <w:r w:rsidRPr="00ED2493">
        <w:rPr>
          <w:rStyle w:val="StyleUnderline"/>
        </w:rPr>
        <w:t>benefits to lower and middle classes in China, India, and other parts of the developing world</w:t>
      </w:r>
      <w:r w:rsidRPr="00ED2493">
        <w:rPr>
          <w:sz w:val="16"/>
        </w:rPr>
        <w:t xml:space="preserve">. </w:t>
      </w:r>
      <w:r w:rsidRPr="00784BDF">
        <w:rPr>
          <w:rStyle w:val="Emphasis"/>
          <w:highlight w:val="cyan"/>
        </w:rPr>
        <w:t>It</w:t>
      </w:r>
      <w:r w:rsidRPr="00ED2493">
        <w:rPr>
          <w:rStyle w:val="Emphasis"/>
        </w:rPr>
        <w:t xml:space="preserve"> also further</w:t>
      </w:r>
      <w:r>
        <w:rPr>
          <w:rStyle w:val="Emphasis"/>
        </w:rPr>
        <w:t xml:space="preserve"> </w:t>
      </w:r>
      <w:r w:rsidRPr="00784BDF">
        <w:rPr>
          <w:rStyle w:val="Emphasis"/>
          <w:highlight w:val="cyan"/>
        </w:rPr>
        <w:t>magnified the</w:t>
      </w:r>
      <w:r w:rsidRPr="00ED2493">
        <w:rPr>
          <w:rStyle w:val="Emphasis"/>
        </w:rPr>
        <w:t xml:space="preserve"> already </w:t>
      </w:r>
      <w:r w:rsidRPr="00784BDF">
        <w:rPr>
          <w:rStyle w:val="Emphasis"/>
          <w:highlight w:val="cyan"/>
        </w:rPr>
        <w:t>staggering wealth</w:t>
      </w:r>
      <w:r w:rsidRPr="00ED2493">
        <w:rPr>
          <w:rStyle w:val="Emphasis"/>
        </w:rPr>
        <w:t xml:space="preserve"> of the world's richest one percent.</w:t>
      </w:r>
      <w:r w:rsidRPr="00ED2493">
        <w:rPr>
          <w:sz w:val="16"/>
        </w:rPr>
        <w:t xml:space="preserve"> But </w:t>
      </w:r>
      <w:r w:rsidRPr="00ED2493">
        <w:rPr>
          <w:rStyle w:val="StyleUnderline"/>
        </w:rPr>
        <w:t>lower- and middle-class incomes in</w:t>
      </w:r>
      <w:r>
        <w:rPr>
          <w:rStyle w:val="StyleUnderline"/>
        </w:rPr>
        <w:t xml:space="preserve"> </w:t>
      </w:r>
      <w:r w:rsidRPr="00ED2493">
        <w:rPr>
          <w:rStyle w:val="StyleUnderline"/>
        </w:rPr>
        <w:t>the United States and Europe remained flat,</w:t>
      </w:r>
      <w:r w:rsidRPr="00ED2493">
        <w:rPr>
          <w:sz w:val="16"/>
        </w:rPr>
        <w:t xml:space="preserve"> jobs in some sectors there fled abroad, and the </w:t>
      </w:r>
      <w:r w:rsidRPr="00ED2493">
        <w:rPr>
          <w:rStyle w:val="StyleUnderline"/>
        </w:rPr>
        <w:t>global financial system</w:t>
      </w:r>
      <w:r>
        <w:rPr>
          <w:rStyle w:val="StyleUnderline"/>
        </w:rPr>
        <w:t xml:space="preserve"> </w:t>
      </w:r>
      <w:r w:rsidRPr="00ED2493">
        <w:rPr>
          <w:rStyle w:val="StyleUnderline"/>
        </w:rPr>
        <w:t>became much more fragile.</w:t>
      </w:r>
      <w:r>
        <w:rPr>
          <w:rStyle w:val="StyleUnderline"/>
        </w:rPr>
        <w:t xml:space="preserve"> </w:t>
      </w:r>
      <w:r w:rsidRPr="00ED2493">
        <w:rPr>
          <w:sz w:val="16"/>
        </w:rPr>
        <w:t xml:space="preserve">This sorry record is why, in 2016, when Trump called U.S. foreign policy "a complete and total disaster" and blamed out-of-touch and unaccountable elites, many </w:t>
      </w:r>
      <w:r w:rsidRPr="00ED2493">
        <w:rPr>
          <w:rStyle w:val="StyleUnderline"/>
        </w:rPr>
        <w:t>Americans</w:t>
      </w:r>
      <w:r w:rsidRPr="00ED2493">
        <w:rPr>
          <w:sz w:val="16"/>
        </w:rPr>
        <w:t xml:space="preserve"> nodded in agreement. They were not isolationists; they simply </w:t>
      </w:r>
      <w:r w:rsidRPr="00ED2493">
        <w:rPr>
          <w:rStyle w:val="StyleUnderline"/>
        </w:rPr>
        <w:t>wanted their government to stop trying to run the world and pay more attention to problems at home.</w:t>
      </w:r>
      <w:r>
        <w:rPr>
          <w:rStyle w:val="StyleUnderline"/>
        </w:rPr>
        <w:t xml:space="preserve"> </w:t>
      </w:r>
      <w:r w:rsidRPr="00ED2493">
        <w:rPr>
          <w:sz w:val="16"/>
        </w:rPr>
        <w:t xml:space="preserve">Trump's predecessors seemed to have heard that message, at least when they were running for office. In 1992, Clinton's mantra was "It's the economy, stupid." In 2000, </w:t>
      </w:r>
      <w:r w:rsidRPr="00ED2493">
        <w:rPr>
          <w:rStyle w:val="StyleUnderline"/>
        </w:rPr>
        <w:t>Bush derided Clinton's efforts at "nation building</w:t>
      </w:r>
      <w:r w:rsidRPr="00ED2493">
        <w:rPr>
          <w:sz w:val="16"/>
        </w:rPr>
        <w:t xml:space="preserve">" and called for a foreign policy that was "strong but humble." </w:t>
      </w:r>
      <w:r w:rsidRPr="00ED2493">
        <w:rPr>
          <w:rStyle w:val="StyleUnderline"/>
        </w:rPr>
        <w:t>Obama pledged to end foreign wars and focus on "nation</w:t>
      </w:r>
      <w:r>
        <w:rPr>
          <w:rStyle w:val="StyleUnderline"/>
        </w:rPr>
        <w:t xml:space="preserve"> </w:t>
      </w:r>
      <w:r w:rsidRPr="00ED2493">
        <w:rPr>
          <w:rStyle w:val="StyleUnderline"/>
        </w:rPr>
        <w:t>building at home."</w:t>
      </w:r>
      <w:r w:rsidRPr="00ED2493">
        <w:rPr>
          <w:sz w:val="16"/>
        </w:rPr>
        <w:t xml:space="preserve"> These expressions of restraint were understandable, as surveys had repeatedly shown that </w:t>
      </w:r>
      <w:proofErr w:type="gramStart"/>
      <w:r w:rsidRPr="00ED2493">
        <w:rPr>
          <w:sz w:val="16"/>
        </w:rPr>
        <w:t>a majority of</w:t>
      </w:r>
      <w:proofErr w:type="gramEnd"/>
      <w:r w:rsidRPr="00ED2493">
        <w:rPr>
          <w:sz w:val="16"/>
        </w:rPr>
        <w:t xml:space="preserve"> Americans believed the country was playing the role of global policeman more than it should and doing more than its share to help others. According to the Pew Research Center, in 2013</w:t>
      </w:r>
      <w:r w:rsidRPr="00ED2493">
        <w:rPr>
          <w:rStyle w:val="StyleUnderline"/>
        </w:rPr>
        <w:t>, 80 percent of Americans agreed</w:t>
      </w:r>
      <w:r>
        <w:rPr>
          <w:rStyle w:val="StyleUnderline"/>
        </w:rPr>
        <w:t xml:space="preserve"> </w:t>
      </w:r>
      <w:r w:rsidRPr="00ED2493">
        <w:rPr>
          <w:rStyle w:val="StyleUnderline"/>
        </w:rPr>
        <w:t>that "we should not think so much in international terms but concentrate more on our own national problems and</w:t>
      </w:r>
      <w:r>
        <w:rPr>
          <w:rStyle w:val="StyleUnderline"/>
        </w:rPr>
        <w:t xml:space="preserve"> </w:t>
      </w:r>
      <w:r w:rsidRPr="00ED2493">
        <w:rPr>
          <w:rStyle w:val="StyleUnderline"/>
        </w:rPr>
        <w:t>building up our strength and prosperity here at home,"</w:t>
      </w:r>
      <w:r w:rsidRPr="00ED2493">
        <w:rPr>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ED2493">
        <w:rPr>
          <w:rStyle w:val="Emphasis"/>
        </w:rPr>
        <w:t xml:space="preserve">the </w:t>
      </w:r>
      <w:r w:rsidRPr="00784BDF">
        <w:rPr>
          <w:rStyle w:val="Emphasis"/>
          <w:highlight w:val="cyan"/>
        </w:rPr>
        <w:t>United States is</w:t>
      </w:r>
      <w:r w:rsidRPr="00ED2493">
        <w:rPr>
          <w:rStyle w:val="Emphasis"/>
        </w:rPr>
        <w:t xml:space="preserve"> still </w:t>
      </w:r>
      <w:r w:rsidRPr="00784BDF">
        <w:rPr>
          <w:rStyle w:val="Emphasis"/>
          <w:highlight w:val="cyan"/>
        </w:rPr>
        <w:t>defending wealthy</w:t>
      </w:r>
      <w:r w:rsidRPr="00ED2493">
        <w:rPr>
          <w:rStyle w:val="Emphasis"/>
        </w:rPr>
        <w:t xml:space="preserve"> </w:t>
      </w:r>
      <w:proofErr w:type="spellStart"/>
      <w:r w:rsidRPr="00ED2493">
        <w:rPr>
          <w:rStyle w:val="Emphasis"/>
        </w:rPr>
        <w:t>nato</w:t>
      </w:r>
      <w:proofErr w:type="spellEnd"/>
      <w:r w:rsidRPr="00ED2493">
        <w:rPr>
          <w:rStyle w:val="Emphasis"/>
        </w:rPr>
        <w:t xml:space="preserve"> </w:t>
      </w:r>
      <w:r w:rsidRPr="00784BDF">
        <w:rPr>
          <w:rStyle w:val="Emphasis"/>
          <w:highlight w:val="cyan"/>
        </w:rPr>
        <w:t>allies</w:t>
      </w:r>
      <w:r w:rsidRPr="00ED2493">
        <w:rPr>
          <w:rStyle w:val="Emphasis"/>
        </w:rPr>
        <w:t xml:space="preserve">, still fighting in Afghanistan, still </w:t>
      </w:r>
      <w:r w:rsidRPr="00784BDF">
        <w:rPr>
          <w:rStyle w:val="Emphasis"/>
          <w:highlight w:val="cyan"/>
        </w:rPr>
        <w:t>chasing terrorists across Africa, still giving</w:t>
      </w:r>
      <w:r w:rsidRPr="00ED2493">
        <w:rPr>
          <w:rStyle w:val="Emphasis"/>
        </w:rPr>
        <w:t xml:space="preserve"> unconditional </w:t>
      </w:r>
      <w:r w:rsidRPr="00784BDF">
        <w:rPr>
          <w:rStyle w:val="Emphasis"/>
          <w:highlight w:val="cyan"/>
        </w:rPr>
        <w:t>support to</w:t>
      </w:r>
      <w:r w:rsidRPr="00ED2493">
        <w:rPr>
          <w:rStyle w:val="Emphasis"/>
        </w:rPr>
        <w:t xml:space="preserve"> the same </w:t>
      </w:r>
      <w:r w:rsidRPr="00784BDF">
        <w:rPr>
          <w:rStyle w:val="Emphasis"/>
          <w:highlight w:val="cyan"/>
        </w:rPr>
        <w:t>problematic Middle Eastern clients,</w:t>
      </w:r>
      <w:r w:rsidRPr="00ED2493">
        <w:rPr>
          <w:rStyle w:val="Emphasis"/>
        </w:rPr>
        <w:t xml:space="preserve"> and still hoping to topple </w:t>
      </w:r>
      <w:proofErr w:type="gramStart"/>
      <w:r w:rsidRPr="00ED2493">
        <w:rPr>
          <w:rStyle w:val="Emphasis"/>
        </w:rPr>
        <w:t>a number of</w:t>
      </w:r>
      <w:proofErr w:type="gramEnd"/>
      <w:r>
        <w:rPr>
          <w:rStyle w:val="Emphasis"/>
        </w:rPr>
        <w:t xml:space="preserve"> </w:t>
      </w:r>
      <w:r w:rsidRPr="00ED2493">
        <w:rPr>
          <w:rStyle w:val="Emphasis"/>
        </w:rPr>
        <w:t>foreign regimes.</w:t>
      </w:r>
      <w:r w:rsidRPr="00ED2493">
        <w:rPr>
          <w:sz w:val="16"/>
        </w:rPr>
        <w:t xml:space="preserve"> Trump's style as president is radically different from those of his predecessors, but </w:t>
      </w:r>
      <w:r w:rsidRPr="00ED2493">
        <w:rPr>
          <w:rStyle w:val="StyleUnderline"/>
        </w:rPr>
        <w:t>the substance</w:t>
      </w:r>
      <w:r>
        <w:rPr>
          <w:rStyle w:val="StyleUnderline"/>
        </w:rPr>
        <w:t xml:space="preserve"> </w:t>
      </w:r>
      <w:r w:rsidRPr="00ED2493">
        <w:rPr>
          <w:rStyle w:val="StyleUnderline"/>
        </w:rPr>
        <w:t xml:space="preserve">of his policies is surprisingly similar. The result is the worst of both worlds: </w:t>
      </w:r>
      <w:r w:rsidRPr="00ED2493">
        <w:rPr>
          <w:rStyle w:val="Emphasis"/>
        </w:rPr>
        <w:t>Washington is still pursuing a</w:t>
      </w:r>
      <w:r>
        <w:rPr>
          <w:rStyle w:val="Emphasis"/>
        </w:rPr>
        <w:t xml:space="preserve"> </w:t>
      </w:r>
      <w:r w:rsidRPr="00ED2493">
        <w:rPr>
          <w:rStyle w:val="Emphasis"/>
        </w:rPr>
        <w:t>misguided grand strategy, but now with an incompetent vulgarian in the White House.</w:t>
      </w:r>
    </w:p>
    <w:p w14:paraId="142B6A09" w14:textId="77777777" w:rsidR="00AF5B58" w:rsidRPr="001313AF" w:rsidRDefault="00AF5B58" w:rsidP="00AF5B58">
      <w:pPr>
        <w:pStyle w:val="Heading4"/>
        <w:rPr>
          <w:u w:val="single"/>
          <w:lang w:eastAsia="zh-CN"/>
        </w:rPr>
      </w:pPr>
      <w:r>
        <w:rPr>
          <w:lang w:eastAsia="zh-CN"/>
        </w:rPr>
        <w:t xml:space="preserve">Hegemonic stability theory relies on </w:t>
      </w:r>
      <w:r w:rsidRPr="000B1F48">
        <w:rPr>
          <w:u w:val="single"/>
          <w:lang w:eastAsia="zh-CN"/>
        </w:rPr>
        <w:t>a bloodless retelling of history</w:t>
      </w:r>
      <w:r>
        <w:rPr>
          <w:lang w:eastAsia="zh-CN"/>
        </w:rPr>
        <w:t xml:space="preserve"> that obscures countless violent conquests – their nostalgic investment in unipolarity is a product of </w:t>
      </w:r>
      <w:r w:rsidRPr="001313AF">
        <w:rPr>
          <w:u w:val="single"/>
          <w:lang w:eastAsia="zh-CN"/>
        </w:rPr>
        <w:t>neoconservative</w:t>
      </w:r>
      <w:r>
        <w:rPr>
          <w:lang w:eastAsia="zh-CN"/>
        </w:rPr>
        <w:t xml:space="preserve"> think-tank specialists with confirmation bias – means you should </w:t>
      </w:r>
      <w:r w:rsidRPr="001313AF">
        <w:rPr>
          <w:u w:val="single"/>
          <w:lang w:eastAsia="zh-CN"/>
        </w:rPr>
        <w:t>hold their evidence with suspicion</w:t>
      </w:r>
    </w:p>
    <w:p w14:paraId="608F8DD8" w14:textId="77777777" w:rsidR="00AF5B58" w:rsidRPr="00065838" w:rsidRDefault="00AF5B58" w:rsidP="00AF5B58">
      <w:pPr>
        <w:spacing w:after="0"/>
      </w:pPr>
      <w:r w:rsidRPr="00E96DE9">
        <w:rPr>
          <w:rStyle w:val="Style13ptBold"/>
        </w:rPr>
        <w:t>Porter 18</w:t>
      </w:r>
      <w:r>
        <w:t xml:space="preserve"> (Professor Patrick Porter is the Chair of Strategic Studies at the University of Exeter, Academic Director of Strategy and Security Institute and Senior Associate Fellow at RUSI, “A World Imagined: Nostalgia and Liberal Order,” POLICY ANALYSIS NO. 843, 6/5/2018, </w:t>
      </w:r>
      <w:hyperlink r:id="rId16" w:history="1">
        <w:r>
          <w:rPr>
            <w:rStyle w:val="Hyperlink"/>
          </w:rPr>
          <w:t>https://www.cato.org/publications/policy-analysis/world-imagined-nostalgia-liberal-order</w:t>
        </w:r>
      </w:hyperlink>
      <w:r>
        <w:t>, sg)</w:t>
      </w:r>
    </w:p>
    <w:p w14:paraId="7E41889B" w14:textId="77777777" w:rsidR="00AF5B58" w:rsidRDefault="00AF5B58" w:rsidP="00AF5B58">
      <w:pPr>
        <w:rPr>
          <w:sz w:val="16"/>
          <w:lang w:eastAsia="zh-CN"/>
        </w:rPr>
      </w:pPr>
      <w:r w:rsidRPr="00BB2FA5">
        <w:rPr>
          <w:sz w:val="16"/>
          <w:lang w:eastAsia="zh-CN"/>
        </w:rPr>
        <w:t xml:space="preserve">The Claim: The Liberal Order Is under Assault The prospect of major change in the international system is attracting a new wave of literature about “world order.” </w:t>
      </w:r>
      <w:r w:rsidRPr="003F282F">
        <w:rPr>
          <w:u w:val="single"/>
          <w:lang w:eastAsia="zh-CN"/>
        </w:rPr>
        <w:t>Recent crises</w:t>
      </w:r>
      <w:r w:rsidRPr="00BB2FA5">
        <w:rPr>
          <w:sz w:val="16"/>
          <w:lang w:eastAsia="zh-CN"/>
        </w:rPr>
        <w:t xml:space="preserve"> and political revolts </w:t>
      </w:r>
      <w:r w:rsidRPr="003F282F">
        <w:rPr>
          <w:u w:val="single"/>
          <w:lang w:eastAsia="zh-CN"/>
        </w:rPr>
        <w:t>have prompted security experts on both sides of the Atlantic to announce the coming of end times</w:t>
      </w:r>
      <w:r w:rsidRPr="00BB2FA5">
        <w:rPr>
          <w:sz w:val="16"/>
          <w:lang w:eastAsia="zh-CN"/>
        </w:rPr>
        <w:t xml:space="preserve">. The rise of pernicious “isms” — economic protectionism, authoritarian nationalism, political tribalism, superpower unilateralism — has triggered these fears, along with the gauntlets being thrown down by revisionist powers threatening U.S. hegemony in the Persian Gulf, Eastern Europe, and Asia. In the United States, the focal point of this eschatology is </w:t>
      </w:r>
      <w:r w:rsidRPr="003F282F">
        <w:rPr>
          <w:u w:val="single"/>
          <w:lang w:eastAsia="zh-CN"/>
        </w:rPr>
        <w:t>the presidency of Donald Trump</w:t>
      </w:r>
      <w:r w:rsidRPr="00BB2FA5">
        <w:rPr>
          <w:sz w:val="16"/>
          <w:lang w:eastAsia="zh-CN"/>
        </w:rPr>
        <w:t xml:space="preserve">. After the election of an erratic, coarse demagogue to the nation’s highest office in November 2016, security experts </w:t>
      </w:r>
      <w:r w:rsidRPr="003F282F">
        <w:rPr>
          <w:u w:val="single"/>
          <w:lang w:eastAsia="zh-CN"/>
        </w:rPr>
        <w:t>lamented the passing of</w:t>
      </w:r>
      <w:r w:rsidRPr="00BB2FA5">
        <w:rPr>
          <w:sz w:val="16"/>
          <w:lang w:eastAsia="zh-CN"/>
        </w:rPr>
        <w:t xml:space="preserve"> a postwar structure that civilized international life, presided over by </w:t>
      </w:r>
      <w:r w:rsidRPr="003F282F">
        <w:rPr>
          <w:u w:val="single"/>
          <w:lang w:eastAsia="zh-CN"/>
        </w:rPr>
        <w:t>a benign American hegemon.</w:t>
      </w:r>
      <w:r>
        <w:rPr>
          <w:u w:val="single"/>
          <w:lang w:eastAsia="zh-CN"/>
        </w:rPr>
        <w:t xml:space="preserve"> </w:t>
      </w:r>
      <w:r w:rsidRPr="00BB2FA5">
        <w:rPr>
          <w:sz w:val="16"/>
          <w:lang w:eastAsia="zh-CN"/>
        </w:rPr>
        <w:t xml:space="preserve">What is being threatened? The objects of anxiety are a “liberal world order,” which allegedly held sway for 70 years, and even the end of “the West” itself. The life of this order is normally periodized from the end of World War II in 1945 to the recent past. </w:t>
      </w:r>
      <w:r w:rsidRPr="00F26657">
        <w:rPr>
          <w:u w:val="single"/>
          <w:lang w:eastAsia="zh-CN"/>
        </w:rPr>
        <w:t xml:space="preserve">As the storyline goes, </w:t>
      </w:r>
      <w:r w:rsidRPr="00784BDF">
        <w:rPr>
          <w:highlight w:val="cyan"/>
          <w:u w:val="single"/>
          <w:lang w:eastAsia="zh-CN"/>
        </w:rPr>
        <w:t>the U</w:t>
      </w:r>
      <w:r w:rsidRPr="00041F8C">
        <w:rPr>
          <w:u w:val="single"/>
          <w:lang w:eastAsia="zh-CN"/>
        </w:rPr>
        <w:t>nited</w:t>
      </w:r>
      <w:r w:rsidRPr="00F26657">
        <w:rPr>
          <w:u w:val="single"/>
          <w:lang w:eastAsia="zh-CN"/>
        </w:rPr>
        <w:t xml:space="preserve"> </w:t>
      </w:r>
      <w:r w:rsidRPr="00784BDF">
        <w:rPr>
          <w:highlight w:val="cyan"/>
          <w:u w:val="single"/>
          <w:lang w:eastAsia="zh-CN"/>
        </w:rPr>
        <w:t>S</w:t>
      </w:r>
      <w:r w:rsidRPr="00F26657">
        <w:rPr>
          <w:u w:val="single"/>
          <w:lang w:eastAsia="zh-CN"/>
        </w:rPr>
        <w:t xml:space="preserve">tates as benevolent hegemon </w:t>
      </w:r>
      <w:r w:rsidRPr="00784BDF">
        <w:rPr>
          <w:highlight w:val="cyan"/>
          <w:u w:val="single"/>
          <w:lang w:eastAsia="zh-CN"/>
        </w:rPr>
        <w:t>designed</w:t>
      </w:r>
      <w:r w:rsidRPr="00F26657">
        <w:rPr>
          <w:u w:val="single"/>
          <w:lang w:eastAsia="zh-CN"/>
        </w:rPr>
        <w:t xml:space="preserve"> and underwrote </w:t>
      </w:r>
      <w:r w:rsidRPr="00784BDF">
        <w:rPr>
          <w:highlight w:val="cyan"/>
          <w:u w:val="single"/>
          <w:lang w:eastAsia="zh-CN"/>
        </w:rPr>
        <w:t>a “global, rules-based”</w:t>
      </w:r>
      <w:r w:rsidRPr="00F26657">
        <w:rPr>
          <w:u w:val="single"/>
          <w:lang w:eastAsia="zh-CN"/>
        </w:rPr>
        <w:t xml:space="preserve"> economic and security </w:t>
      </w:r>
      <w:r w:rsidRPr="00784BDF">
        <w:rPr>
          <w:highlight w:val="cyan"/>
          <w:u w:val="single"/>
          <w:lang w:eastAsia="zh-CN"/>
        </w:rPr>
        <w:t>order</w:t>
      </w:r>
      <w:r w:rsidRPr="00BB2FA5">
        <w:rPr>
          <w:sz w:val="16"/>
          <w:lang w:eastAsia="zh-CN"/>
        </w:rPr>
        <w:t xml:space="preserve"> that transformed the world.6 After its chief competitor, the Soviet Union, collapsed in 1989-1991, it extended this strategy globally. </w:t>
      </w:r>
      <w:r w:rsidRPr="00784BDF">
        <w:rPr>
          <w:highlight w:val="cyan"/>
          <w:u w:val="single"/>
          <w:lang w:eastAsia="zh-CN"/>
        </w:rPr>
        <w:t>Proponents</w:t>
      </w:r>
      <w:r w:rsidRPr="00BB2FA5">
        <w:rPr>
          <w:sz w:val="16"/>
          <w:lang w:eastAsia="zh-CN"/>
        </w:rPr>
        <w:t xml:space="preserve"> of liberal order </w:t>
      </w:r>
      <w:r w:rsidRPr="00A81658">
        <w:rPr>
          <w:u w:val="single"/>
          <w:lang w:eastAsia="zh-CN"/>
        </w:rPr>
        <w:t>draw on the</w:t>
      </w:r>
      <w:r w:rsidRPr="00F26657">
        <w:rPr>
          <w:u w:val="single"/>
          <w:lang w:eastAsia="zh-CN"/>
        </w:rPr>
        <w:t xml:space="preserve"> logic of </w:t>
      </w:r>
      <w:r w:rsidRPr="00A81658">
        <w:rPr>
          <w:u w:val="single"/>
          <w:lang w:eastAsia="zh-CN"/>
        </w:rPr>
        <w:t>hegemonic stability theory</w:t>
      </w:r>
      <w:r w:rsidRPr="00BB2FA5">
        <w:rPr>
          <w:sz w:val="16"/>
          <w:lang w:eastAsia="zh-CN"/>
        </w:rPr>
        <w:t xml:space="preserve">.7 According to that theory, one dominant state exercises such a preponderance of power that it lessens the insecurities that lead to arms races and spirals of alarm, enabling other states to ease their security competitions with neighbors and rivals, relax their arms programs, and focus on economic growth. More ambitiously, it not only reshapes institutions and markets but remakes the preferences of other states. </w:t>
      </w:r>
      <w:r w:rsidRPr="00F26657">
        <w:rPr>
          <w:u w:val="single"/>
          <w:lang w:eastAsia="zh-CN"/>
        </w:rPr>
        <w:t>To its admirers, this order</w:t>
      </w:r>
      <w:r w:rsidRPr="00BB2FA5">
        <w:rPr>
          <w:sz w:val="16"/>
          <w:lang w:eastAsia="zh-CN"/>
        </w:rPr>
        <w:t xml:space="preserve">, for all its imperfections, </w:t>
      </w:r>
      <w:r w:rsidRPr="00F26657">
        <w:rPr>
          <w:u w:val="single"/>
          <w:lang w:eastAsia="zh-CN"/>
        </w:rPr>
        <w:t xml:space="preserve">achieved unprecedented general peace and prosperity. </w:t>
      </w:r>
      <w:r w:rsidRPr="00BB2FA5">
        <w:rPr>
          <w:sz w:val="16"/>
          <w:lang w:eastAsia="zh-CN"/>
        </w:rPr>
        <w:t xml:space="preserve">It was based on a harmony of interests between the United States and the rest of the world. It made the world a single system or “whole,” as Council on Foreign Relations president Richard </w:t>
      </w:r>
      <w:proofErr w:type="spellStart"/>
      <w:r w:rsidRPr="00F26657">
        <w:rPr>
          <w:u w:val="single"/>
          <w:lang w:eastAsia="zh-CN"/>
        </w:rPr>
        <w:t>Haass</w:t>
      </w:r>
      <w:proofErr w:type="spellEnd"/>
      <w:r w:rsidRPr="00F26657">
        <w:rPr>
          <w:u w:val="single"/>
          <w:lang w:eastAsia="zh-CN"/>
        </w:rPr>
        <w:t xml:space="preserve"> </w:t>
      </w:r>
      <w:r w:rsidRPr="00784BDF">
        <w:rPr>
          <w:highlight w:val="cyan"/>
          <w:u w:val="single"/>
          <w:lang w:eastAsia="zh-CN"/>
        </w:rPr>
        <w:t>claims</w:t>
      </w:r>
      <w:r w:rsidRPr="00BB2FA5">
        <w:rPr>
          <w:sz w:val="16"/>
          <w:lang w:eastAsia="zh-CN"/>
        </w:rPr>
        <w:t xml:space="preserve">.8 Revision of the order, and </w:t>
      </w:r>
      <w:r w:rsidRPr="00784BDF">
        <w:rPr>
          <w:highlight w:val="cyan"/>
          <w:u w:val="single"/>
          <w:lang w:eastAsia="zh-CN"/>
        </w:rPr>
        <w:t>retreats by the hegemon, will lead to increased</w:t>
      </w:r>
      <w:r w:rsidRPr="00F26657">
        <w:rPr>
          <w:u w:val="single"/>
          <w:lang w:eastAsia="zh-CN"/>
        </w:rPr>
        <w:t xml:space="preserve"> </w:t>
      </w:r>
      <w:r w:rsidRPr="00784BDF">
        <w:rPr>
          <w:highlight w:val="cyan"/>
          <w:u w:val="single"/>
          <w:lang w:eastAsia="zh-CN"/>
        </w:rPr>
        <w:t>disorder</w:t>
      </w:r>
      <w:r w:rsidRPr="00BB2FA5">
        <w:rPr>
          <w:sz w:val="16"/>
          <w:lang w:eastAsia="zh-CN"/>
        </w:rPr>
        <w:t xml:space="preserve">. On the campaign trail Donald Trump explicitly threatened the status quo. He denounced allies as delinquent and threatened to shred alliances, tolerate nuclear proliferation, re-erect tariff walls, and abandon international agreements. To security traditionalists who oppose Trump, his revisionist challenge accelerates the collapse of a “liberal order” under a transnational assault by authoritarian forces. In a state of shock, they seek orientation in an ahistorical myth about the world before this dark age. As Princeton’s Aaron Friedberg tweeted, “After WWII US built a system of democratic states, tied together by trade, institutions and common values — a liberal order. Now it needs to defend that order against the illiberal powers it tried to incorporate after the Cold War.”9 Historian Jeremy Suri charges that Trump is plunging the world into a great regression by “launching a direct attack on the liberal international order that really made America great.” The elements of this order include “a system of multilateral trade and alliances that we built to serve our interests and attract others to our way of life.” Suri explains: Through the European Recovery Program (the Marshall Plan), the General Agreement on Tariffs and Trade (now the World Trade Organization), the International Monetary Fund (IMF), and the World Bank, among other institutions, the United States led a postwar capitalist system that raised global standards of living, defeated Soviet communism, and converted China to a market economy. Through the North Atlantic Treaty Organization (NATO) in Europe and a web of alliances in Asia and the Middle East, the United States contained aggressive states, nurtured stable allies, and promoted democratic reforms when possible.10 </w:t>
      </w:r>
      <w:r w:rsidRPr="00784BDF">
        <w:rPr>
          <w:b/>
          <w:bCs/>
          <w:sz w:val="24"/>
          <w:highlight w:val="cyan"/>
          <w:u w:val="single"/>
          <w:lang w:eastAsia="zh-CN"/>
        </w:rPr>
        <w:t>This</w:t>
      </w:r>
      <w:r w:rsidRPr="001315D7">
        <w:rPr>
          <w:b/>
          <w:bCs/>
          <w:sz w:val="24"/>
          <w:u w:val="single"/>
          <w:lang w:eastAsia="zh-CN"/>
        </w:rPr>
        <w:t xml:space="preserve"> </w:t>
      </w:r>
      <w:r w:rsidRPr="00BB2FA5">
        <w:rPr>
          <w:sz w:val="16"/>
          <w:lang w:eastAsia="zh-CN"/>
        </w:rPr>
        <w:t>sunny “highlights package”</w:t>
      </w:r>
      <w:r w:rsidRPr="001315D7">
        <w:rPr>
          <w:b/>
          <w:bCs/>
          <w:sz w:val="24"/>
          <w:u w:val="single"/>
          <w:lang w:eastAsia="zh-CN"/>
        </w:rPr>
        <w:t xml:space="preserve"> </w:t>
      </w:r>
      <w:r w:rsidRPr="00784BDF">
        <w:rPr>
          <w:b/>
          <w:bCs/>
          <w:sz w:val="24"/>
          <w:highlight w:val="cyan"/>
          <w:u w:val="single"/>
          <w:lang w:eastAsia="zh-CN"/>
        </w:rPr>
        <w:t>offers a strangely bloodless retelling of history</w:t>
      </w:r>
      <w:r w:rsidRPr="00BB2FA5">
        <w:rPr>
          <w:sz w:val="16"/>
          <w:lang w:eastAsia="zh-CN"/>
        </w:rPr>
        <w:t xml:space="preserve">. It is a euphemistic rendering of the Cold War and the actual practice of anti-Soviet containment by the superpower and its proxies. </w:t>
      </w:r>
      <w:r w:rsidRPr="00784BDF">
        <w:rPr>
          <w:b/>
          <w:bCs/>
          <w:sz w:val="24"/>
          <w:highlight w:val="cyan"/>
          <w:u w:val="single"/>
          <w:lang w:eastAsia="zh-CN"/>
        </w:rPr>
        <w:t>The Bay of Pigs, napalm, East Timor, the shah of Iran, and the Contras fade into the background</w:t>
      </w:r>
      <w:r w:rsidRPr="00BB2FA5">
        <w:rPr>
          <w:sz w:val="16"/>
          <w:lang w:eastAsia="zh-CN"/>
        </w:rPr>
        <w:t xml:space="preserve">. That this pristine retelling should come from distinguished historians of American diplomacy like Friedberg and Suri suggests how seductive the vision of an earlier and better order has become. Trump, too, is complicit in this mythmaking. Like his opponents, he frames his own election in stark terms. Trump speaks of a dark prehistory of “globalism,” of open borders, predatory capitalism, futile wars, and general American victimhood, and a return to wholesome nationalism, industrial regeneration, civilizational rebirth, and, of course, making America “great.”11 What was the liberal order, as its defenders define it? If an “order” is a coming together of power with social purpose, a “world order” is an international design of institutions, norms, and patterned relationships that defines the global balance of power.12 Some commentators argue that for a viable world order to emerge in a time of turbulence, the United States may have to compromise. Amitav Acharya, Michael </w:t>
      </w:r>
      <w:proofErr w:type="spellStart"/>
      <w:r w:rsidRPr="00BB2FA5">
        <w:rPr>
          <w:sz w:val="16"/>
          <w:lang w:eastAsia="zh-CN"/>
        </w:rPr>
        <w:t>Mazarr</w:t>
      </w:r>
      <w:proofErr w:type="spellEnd"/>
      <w:r w:rsidRPr="00BB2FA5">
        <w:rPr>
          <w:sz w:val="16"/>
          <w:lang w:eastAsia="zh-CN"/>
        </w:rPr>
        <w:t xml:space="preserve">, and Henry Kissinger seek to revive the concept of world order, but unlike those of other “world order” visionaries, their proposed designs are pluralistic and require the United States to temper its universalism for the sake of stability and negotiated coexistence in a polycentric world.13 By contrast, </w:t>
      </w:r>
      <w:r w:rsidRPr="00271FA1">
        <w:rPr>
          <w:b/>
          <w:bCs/>
          <w:u w:val="single"/>
          <w:lang w:eastAsia="zh-CN"/>
        </w:rPr>
        <w:t xml:space="preserve">the </w:t>
      </w:r>
      <w:r w:rsidRPr="00784BDF">
        <w:rPr>
          <w:b/>
          <w:bCs/>
          <w:highlight w:val="cyan"/>
          <w:u w:val="single"/>
          <w:lang w:eastAsia="zh-CN"/>
        </w:rPr>
        <w:t>liberal order</w:t>
      </w:r>
      <w:r w:rsidRPr="00271FA1">
        <w:rPr>
          <w:b/>
          <w:bCs/>
          <w:u w:val="single"/>
          <w:lang w:eastAsia="zh-CN"/>
        </w:rPr>
        <w:t xml:space="preserve"> is a missionary project that looks to extirpate rival orders and </w:t>
      </w:r>
      <w:r w:rsidRPr="00784BDF">
        <w:rPr>
          <w:b/>
          <w:bCs/>
          <w:highlight w:val="cyan"/>
          <w:u w:val="single"/>
          <w:lang w:eastAsia="zh-CN"/>
        </w:rPr>
        <w:t>demands</w:t>
      </w:r>
      <w:r w:rsidRPr="00271FA1">
        <w:rPr>
          <w:b/>
          <w:bCs/>
          <w:u w:val="single"/>
          <w:lang w:eastAsia="zh-CN"/>
        </w:rPr>
        <w:t xml:space="preserve"> the </w:t>
      </w:r>
      <w:r w:rsidRPr="00784BDF">
        <w:rPr>
          <w:b/>
          <w:bCs/>
          <w:highlight w:val="cyan"/>
          <w:u w:val="single"/>
          <w:lang w:eastAsia="zh-CN"/>
        </w:rPr>
        <w:t>perpetuation of American dominance</w:t>
      </w:r>
      <w:r w:rsidRPr="00BB2FA5">
        <w:rPr>
          <w:sz w:val="16"/>
          <w:lang w:eastAsia="zh-CN"/>
        </w:rPr>
        <w:t xml:space="preserve">. As an ideal type, the “liberal order” entails a copious number of norms and institutions, suggesting that good things go together. In accounts of the postwar liberal order, many or </w:t>
      </w:r>
      <w:proofErr w:type="gramStart"/>
      <w:r w:rsidRPr="00BB2FA5">
        <w:rPr>
          <w:sz w:val="16"/>
          <w:lang w:eastAsia="zh-CN"/>
        </w:rPr>
        <w:t>all of</w:t>
      </w:r>
      <w:proofErr w:type="gramEnd"/>
      <w:r w:rsidRPr="00BB2FA5">
        <w:rPr>
          <w:sz w:val="16"/>
          <w:lang w:eastAsia="zh-CN"/>
        </w:rPr>
        <w:t xml:space="preserve"> the following features appear, though with varying emphasis: the rule of law and the supremacy of “rules,” humanist globalism and humanitarian development, free trade, multilateral cooperation, the security provision of the United States (principally through its permanent alliances), and a commitment to liberal progress through the advocacy of democratic and market reforms. Its institutions span the United Nations, NATO, the North American Free Trade Agreement (NAFTA), the Trans-Pacific Partnership (TPP), the General Agreement on Trade and Tariffs (followed by the World Trade Organization), the IMF, and the World Bank. A commitment to protocols and the bridging of divides </w:t>
      </w:r>
      <w:proofErr w:type="gramStart"/>
      <w:r w:rsidRPr="00BB2FA5">
        <w:rPr>
          <w:sz w:val="16"/>
          <w:lang w:eastAsia="zh-CN"/>
        </w:rPr>
        <w:t>figure</w:t>
      </w:r>
      <w:proofErr w:type="gramEnd"/>
      <w:r w:rsidRPr="00BB2FA5">
        <w:rPr>
          <w:sz w:val="16"/>
          <w:lang w:eastAsia="zh-CN"/>
        </w:rPr>
        <w:t xml:space="preserve"> centrally. Hence phrases like “open, rule-based international economy” abound.14 The “order,” proponents argue, embodied also a pattern of behavior, or, as Jake Sullivan at the Carnegie Endowment for International Peace explains, a “system of norms, institutions, and partnerships” whereby, under the hegemon’s stewardship, collective cooperation trumped competition for relative advantage, significant shares of sovereignty were ceded for the benefits of collective action, and a global consensus spread.15 An “illiberal order” would presumably be the opposite of these things: politically and economically divided and closed, authoritarian, uncooperative, coercive, and disrespectful of rules and norms. </w:t>
      </w:r>
      <w:r w:rsidRPr="00271FA1">
        <w:rPr>
          <w:b/>
          <w:bCs/>
          <w:u w:val="single"/>
          <w:lang w:eastAsia="zh-CN"/>
        </w:rPr>
        <w:t xml:space="preserve">The liberal order is </w:t>
      </w:r>
      <w:r w:rsidRPr="00784BDF">
        <w:rPr>
          <w:b/>
          <w:bCs/>
          <w:highlight w:val="cyan"/>
          <w:u w:val="single"/>
          <w:lang w:eastAsia="zh-CN"/>
        </w:rPr>
        <w:t>necessarily hierarchical</w:t>
      </w:r>
      <w:r w:rsidRPr="00BB2FA5">
        <w:rPr>
          <w:b/>
          <w:bCs/>
          <w:sz w:val="16"/>
          <w:lang w:eastAsia="zh-CN"/>
        </w:rPr>
        <w:t>.</w:t>
      </w:r>
      <w:r w:rsidRPr="00BB2FA5">
        <w:rPr>
          <w:sz w:val="16"/>
          <w:lang w:eastAsia="zh-CN"/>
        </w:rPr>
        <w:t xml:space="preserve"> </w:t>
      </w:r>
      <w:r w:rsidRPr="00D423E8">
        <w:rPr>
          <w:u w:val="single"/>
          <w:lang w:eastAsia="zh-CN"/>
        </w:rPr>
        <w:t>To speak of liberal order is to speak also of American primacy</w:t>
      </w:r>
      <w:r w:rsidRPr="00BB2FA5">
        <w:rPr>
          <w:sz w:val="16"/>
          <w:lang w:eastAsia="zh-CN"/>
        </w:rPr>
        <w:t xml:space="preserve">, with the former depending on the exercise of the latter. </w:t>
      </w:r>
      <w:r w:rsidRPr="00D423E8">
        <w:rPr>
          <w:b/>
          <w:bCs/>
          <w:u w:val="single"/>
          <w:lang w:eastAsia="zh-CN"/>
        </w:rPr>
        <w:t>Nostalgists</w:t>
      </w:r>
      <w:r w:rsidRPr="00BB2FA5">
        <w:rPr>
          <w:sz w:val="16"/>
          <w:lang w:eastAsia="zh-CN"/>
        </w:rPr>
        <w:t xml:space="preserve"> do not deny that the American superpower upheld it partly through overwhelming military strength. However, they </w:t>
      </w:r>
      <w:r w:rsidRPr="00D423E8">
        <w:rPr>
          <w:b/>
          <w:bCs/>
          <w:u w:val="single"/>
          <w:lang w:eastAsia="zh-CN"/>
        </w:rPr>
        <w:t xml:space="preserve">emphasize the </w:t>
      </w:r>
      <w:proofErr w:type="spellStart"/>
      <w:r w:rsidRPr="00D423E8">
        <w:rPr>
          <w:b/>
          <w:bCs/>
          <w:u w:val="single"/>
          <w:lang w:eastAsia="zh-CN"/>
        </w:rPr>
        <w:t>nonbloody</w:t>
      </w:r>
      <w:proofErr w:type="spellEnd"/>
      <w:r w:rsidRPr="00D423E8">
        <w:rPr>
          <w:b/>
          <w:bCs/>
          <w:u w:val="single"/>
          <w:lang w:eastAsia="zh-CN"/>
        </w:rPr>
        <w:t xml:space="preserve"> uses of force</w:t>
      </w:r>
      <w:r w:rsidRPr="00BB2FA5">
        <w:rPr>
          <w:sz w:val="16"/>
          <w:lang w:eastAsia="zh-CN"/>
        </w:rPr>
        <w:t xml:space="preserve">, </w:t>
      </w:r>
      <w:r w:rsidRPr="00D423E8">
        <w:rPr>
          <w:u w:val="single"/>
          <w:lang w:eastAsia="zh-CN"/>
        </w:rPr>
        <w:t xml:space="preserve">for example, deterring and dissuading adversaries, </w:t>
      </w:r>
      <w:proofErr w:type="gramStart"/>
      <w:r w:rsidRPr="00D423E8">
        <w:rPr>
          <w:u w:val="single"/>
          <w:lang w:eastAsia="zh-CN"/>
        </w:rPr>
        <w:t>reassuring</w:t>
      </w:r>
      <w:proofErr w:type="gramEnd"/>
      <w:r w:rsidRPr="00D423E8">
        <w:rPr>
          <w:u w:val="single"/>
          <w:lang w:eastAsia="zh-CN"/>
        </w:rPr>
        <w:t xml:space="preserve"> and uniting allies, and preventing conflict</w:t>
      </w:r>
      <w:r w:rsidRPr="00BB2FA5">
        <w:rPr>
          <w:sz w:val="16"/>
          <w:lang w:eastAsia="zh-CN"/>
        </w:rPr>
        <w:t xml:space="preserve">. And </w:t>
      </w:r>
      <w:r w:rsidRPr="00D423E8">
        <w:rPr>
          <w:u w:val="single"/>
          <w:lang w:eastAsia="zh-CN"/>
        </w:rPr>
        <w:t>they stress the consensual, attractive quality of American hegemony</w:t>
      </w:r>
      <w:r w:rsidRPr="00BB2FA5">
        <w:rPr>
          <w:sz w:val="16"/>
          <w:lang w:eastAsia="zh-CN"/>
        </w:rPr>
        <w:t xml:space="preserve">. </w:t>
      </w:r>
      <w:r w:rsidRPr="00D423E8">
        <w:rPr>
          <w:u w:val="single"/>
          <w:lang w:eastAsia="zh-CN"/>
        </w:rPr>
        <w:t>Postwar continental Europe therefore stands out as a favorite area of emphasis</w:t>
      </w:r>
      <w:r w:rsidRPr="00BB2FA5">
        <w:rPr>
          <w:sz w:val="16"/>
          <w:lang w:eastAsia="zh-CN"/>
        </w:rPr>
        <w:t xml:space="preserve">, as an “empire by invitation.”16 </w:t>
      </w:r>
      <w:r w:rsidRPr="006D5ABE">
        <w:rPr>
          <w:u w:val="single"/>
          <w:lang w:eastAsia="zh-CN"/>
        </w:rPr>
        <w:t>Most anxious observers agree that a significant “fall” is occurring.</w:t>
      </w:r>
      <w:r w:rsidRPr="00BB2FA5">
        <w:rPr>
          <w:sz w:val="16"/>
          <w:lang w:eastAsia="zh-CN"/>
        </w:rPr>
        <w:t xml:space="preserve">17 To explain it, they weigh heavily an alleged loss of political will within the West. Leading theorists of liberal order, such as Princeton’s G. John </w:t>
      </w:r>
      <w:proofErr w:type="spellStart"/>
      <w:r w:rsidRPr="00BB2FA5">
        <w:rPr>
          <w:sz w:val="16"/>
          <w:lang w:eastAsia="zh-CN"/>
        </w:rPr>
        <w:t>Ikenberry</w:t>
      </w:r>
      <w:proofErr w:type="spellEnd"/>
      <w:r w:rsidRPr="00BB2FA5">
        <w:rPr>
          <w:sz w:val="16"/>
          <w:lang w:eastAsia="zh-CN"/>
        </w:rPr>
        <w:t xml:space="preserve">, have long warned that “the hallmarks of liberal internationalism — openness and rule-based relations enshrined in institutions such as the United Nations and norms such as multilateralism — could give way to a more contested and fragmented system of blocs, spheres of influence, mercantilist networks, and regional rivalries.”18 Once optimistic that the order would withstand geopolitical challenges and prove resilient, </w:t>
      </w:r>
      <w:proofErr w:type="spellStart"/>
      <w:r w:rsidRPr="006D5ABE">
        <w:rPr>
          <w:u w:val="single"/>
          <w:lang w:eastAsia="zh-CN"/>
        </w:rPr>
        <w:t>Ikenberry</w:t>
      </w:r>
      <w:proofErr w:type="spellEnd"/>
      <w:r w:rsidRPr="00BB2FA5">
        <w:rPr>
          <w:sz w:val="16"/>
          <w:lang w:eastAsia="zh-CN"/>
        </w:rPr>
        <w:t xml:space="preserve"> now </w:t>
      </w:r>
      <w:r w:rsidRPr="006D5ABE">
        <w:rPr>
          <w:u w:val="single"/>
          <w:lang w:eastAsia="zh-CN"/>
        </w:rPr>
        <w:t>fears a different kind of insurgent threat, flowing not from hostile subversive states but from within</w:t>
      </w:r>
      <w:r w:rsidRPr="00BB2FA5">
        <w:rPr>
          <w:sz w:val="16"/>
          <w:lang w:eastAsia="zh-CN"/>
        </w:rPr>
        <w:t xml:space="preserve">. Working- and middle-class populations, he suggests, may lose faith in the order as democracy degenerates.19 Similar complaints have arisen across the Atlantic. </w:t>
      </w:r>
      <w:r w:rsidRPr="006D5ABE">
        <w:rPr>
          <w:u w:val="single"/>
          <w:lang w:eastAsia="zh-CN"/>
        </w:rPr>
        <w:t>Warnings against U.S. disengagement are a staple of rhetoric from security thinkers</w:t>
      </w:r>
      <w:r w:rsidRPr="00BB2FA5">
        <w:rPr>
          <w:sz w:val="16"/>
          <w:lang w:eastAsia="zh-CN"/>
        </w:rPr>
        <w:t xml:space="preserve"> in allied countries.20 For Robin Niblett, director of the internationalist Chatham House, Trump replicates and feeds on the destructive forces that powered “Brexit,” forcing liberalism into retreat.21 For the University of Exeter’s Doug Stokes, as for </w:t>
      </w:r>
      <w:proofErr w:type="spellStart"/>
      <w:r w:rsidRPr="00BB2FA5">
        <w:rPr>
          <w:sz w:val="16"/>
          <w:lang w:eastAsia="zh-CN"/>
        </w:rPr>
        <w:t>Ikenberry</w:t>
      </w:r>
      <w:proofErr w:type="spellEnd"/>
      <w:r w:rsidRPr="00BB2FA5">
        <w:rPr>
          <w:sz w:val="16"/>
          <w:lang w:eastAsia="zh-CN"/>
        </w:rPr>
        <w:t xml:space="preserve"> and Niblett, domestic discontent may unravel the worldwide arrangements that best served America’s “globalized” interests. For the old order to reproduce itself, it must make a new settlement with the American working class.22 </w:t>
      </w:r>
      <w:r w:rsidRPr="006D5ABE">
        <w:rPr>
          <w:u w:val="single"/>
          <w:lang w:eastAsia="zh-CN"/>
        </w:rPr>
        <w:t>Most of these diagnoses have a common premise</w:t>
      </w:r>
      <w:r w:rsidRPr="00BB2FA5">
        <w:rPr>
          <w:sz w:val="16"/>
          <w:lang w:eastAsia="zh-CN"/>
        </w:rPr>
        <w:t xml:space="preserve">. </w:t>
      </w:r>
      <w:r w:rsidRPr="007C32E9">
        <w:rPr>
          <w:b/>
          <w:bCs/>
          <w:sz w:val="26"/>
          <w:szCs w:val="26"/>
          <w:u w:val="single"/>
          <w:lang w:eastAsia="zh-CN"/>
        </w:rPr>
        <w:t xml:space="preserve">All offer an </w:t>
      </w:r>
      <w:r w:rsidRPr="00784BDF">
        <w:rPr>
          <w:b/>
          <w:bCs/>
          <w:sz w:val="26"/>
          <w:szCs w:val="26"/>
          <w:highlight w:val="cyan"/>
          <w:u w:val="single"/>
          <w:lang w:eastAsia="zh-CN"/>
        </w:rPr>
        <w:t>upbeat</w:t>
      </w:r>
      <w:r w:rsidRPr="007C32E9">
        <w:rPr>
          <w:b/>
          <w:bCs/>
          <w:sz w:val="26"/>
          <w:szCs w:val="26"/>
          <w:u w:val="single"/>
          <w:lang w:eastAsia="zh-CN"/>
        </w:rPr>
        <w:t xml:space="preserve">, potted </w:t>
      </w:r>
      <w:r w:rsidRPr="00784BDF">
        <w:rPr>
          <w:b/>
          <w:bCs/>
          <w:sz w:val="26"/>
          <w:szCs w:val="26"/>
          <w:highlight w:val="cyan"/>
          <w:u w:val="single"/>
          <w:lang w:eastAsia="zh-CN"/>
        </w:rPr>
        <w:t>history of the world</w:t>
      </w:r>
      <w:r w:rsidRPr="00BB2FA5">
        <w:rPr>
          <w:sz w:val="16"/>
          <w:lang w:eastAsia="zh-CN"/>
        </w:rPr>
        <w:t xml:space="preserve"> created in and after 1945. Many </w:t>
      </w:r>
      <w:r w:rsidRPr="007C32E9">
        <w:rPr>
          <w:b/>
          <w:bCs/>
          <w:sz w:val="24"/>
          <w:u w:val="single"/>
          <w:lang w:eastAsia="zh-CN"/>
        </w:rPr>
        <w:t xml:space="preserve">then </w:t>
      </w:r>
      <w:r w:rsidRPr="00784BDF">
        <w:rPr>
          <w:b/>
          <w:bCs/>
          <w:sz w:val="24"/>
          <w:highlight w:val="cyan"/>
          <w:u w:val="single"/>
          <w:lang w:eastAsia="zh-CN"/>
        </w:rPr>
        <w:t>blame</w:t>
      </w:r>
      <w:r w:rsidRPr="007C32E9">
        <w:rPr>
          <w:b/>
          <w:bCs/>
          <w:sz w:val="24"/>
          <w:u w:val="single"/>
          <w:lang w:eastAsia="zh-CN"/>
        </w:rPr>
        <w:t xml:space="preserve"> the </w:t>
      </w:r>
      <w:r w:rsidRPr="00784BDF">
        <w:rPr>
          <w:b/>
          <w:bCs/>
          <w:sz w:val="24"/>
          <w:highlight w:val="cyan"/>
          <w:u w:val="single"/>
          <w:lang w:eastAsia="zh-CN"/>
        </w:rPr>
        <w:t>crumbling</w:t>
      </w:r>
      <w:r w:rsidRPr="007C32E9">
        <w:rPr>
          <w:b/>
          <w:bCs/>
          <w:sz w:val="24"/>
          <w:u w:val="single"/>
          <w:lang w:eastAsia="zh-CN"/>
        </w:rPr>
        <w:t xml:space="preserve"> of that world </w:t>
      </w:r>
      <w:r w:rsidRPr="00784BDF">
        <w:rPr>
          <w:b/>
          <w:bCs/>
          <w:sz w:val="24"/>
          <w:highlight w:val="cyan"/>
          <w:u w:val="single"/>
          <w:lang w:eastAsia="zh-CN"/>
        </w:rPr>
        <w:t>on agents</w:t>
      </w:r>
      <w:r w:rsidRPr="007C32E9">
        <w:rPr>
          <w:b/>
          <w:bCs/>
          <w:sz w:val="24"/>
          <w:u w:val="single"/>
          <w:lang w:eastAsia="zh-CN"/>
        </w:rPr>
        <w:t xml:space="preserve"> or forces that are </w:t>
      </w:r>
      <w:r w:rsidRPr="00784BDF">
        <w:rPr>
          <w:b/>
          <w:bCs/>
          <w:sz w:val="24"/>
          <w:highlight w:val="cyan"/>
          <w:u w:val="single"/>
          <w:lang w:eastAsia="zh-CN"/>
        </w:rPr>
        <w:t>separate from it</w:t>
      </w:r>
      <w:r w:rsidRPr="00BB2FA5">
        <w:rPr>
          <w:sz w:val="16"/>
          <w:lang w:eastAsia="zh-CN"/>
        </w:rPr>
        <w:t xml:space="preserve">.23 </w:t>
      </w:r>
      <w:r w:rsidRPr="006D5ABE">
        <w:rPr>
          <w:u w:val="single"/>
          <w:lang w:eastAsia="zh-CN"/>
        </w:rPr>
        <w:t>If the order is perishing</w:t>
      </w:r>
      <w:r w:rsidRPr="00BB2FA5">
        <w:rPr>
          <w:sz w:val="16"/>
          <w:lang w:eastAsia="zh-CN"/>
        </w:rPr>
        <w:t xml:space="preserve">, they argue, </w:t>
      </w:r>
      <w:r w:rsidRPr="006D5ABE">
        <w:rPr>
          <w:u w:val="single"/>
          <w:lang w:eastAsia="zh-CN"/>
        </w:rPr>
        <w:t>it is being assassinated rather than dying from its internal failures.</w:t>
      </w:r>
      <w:r w:rsidRPr="00BB2FA5">
        <w:rPr>
          <w:sz w:val="16"/>
          <w:lang w:eastAsia="zh-CN"/>
        </w:rPr>
        <w:t xml:space="preserve"> </w:t>
      </w:r>
      <w:r w:rsidRPr="007C32E9">
        <w:rPr>
          <w:b/>
          <w:bCs/>
          <w:sz w:val="24"/>
          <w:u w:val="single"/>
          <w:lang w:eastAsia="zh-CN"/>
        </w:rPr>
        <w:t>They have little to say about the significant reverses</w:t>
      </w:r>
      <w:r w:rsidRPr="00BB2FA5">
        <w:rPr>
          <w:sz w:val="16"/>
          <w:lang w:eastAsia="zh-CN"/>
        </w:rPr>
        <w:t xml:space="preserve"> that occurred while the order reigned. These included some of </w:t>
      </w:r>
      <w:r w:rsidRPr="006D5ABE">
        <w:rPr>
          <w:b/>
          <w:bCs/>
          <w:u w:val="single"/>
          <w:lang w:eastAsia="zh-CN"/>
        </w:rPr>
        <w:t>America’s most disastrous wars, geopolitical chaos in the Persian Gulf</w:t>
      </w:r>
      <w:r w:rsidRPr="00BB2FA5">
        <w:rPr>
          <w:sz w:val="16"/>
          <w:lang w:eastAsia="zh-CN"/>
        </w:rPr>
        <w:t xml:space="preserve"> from the Iran-Iraq War to the present sectarian breakdown, </w:t>
      </w:r>
      <w:r w:rsidRPr="007C32E9">
        <w:rPr>
          <w:b/>
          <w:bCs/>
          <w:u w:val="single"/>
          <w:lang w:eastAsia="zh-CN"/>
        </w:rPr>
        <w:t>resurgent jihadi Islamism, the greatest act of urban terrorism</w:t>
      </w:r>
      <w:r w:rsidRPr="00BB2FA5">
        <w:rPr>
          <w:sz w:val="16"/>
          <w:lang w:eastAsia="zh-CN"/>
        </w:rPr>
        <w:t xml:space="preserve"> committed by a nonstate actor in history, </w:t>
      </w:r>
      <w:r w:rsidRPr="007C32E9">
        <w:rPr>
          <w:b/>
          <w:bCs/>
          <w:u w:val="single"/>
          <w:lang w:eastAsia="zh-CN"/>
        </w:rPr>
        <w:t>the eurozone crisis, the economic regression of Russia</w:t>
      </w:r>
      <w:r w:rsidRPr="00BB2FA5">
        <w:rPr>
          <w:sz w:val="16"/>
          <w:lang w:eastAsia="zh-CN"/>
        </w:rPr>
        <w:t xml:space="preserve"> under “shock therapy,” </w:t>
      </w:r>
      <w:r w:rsidRPr="007C32E9">
        <w:rPr>
          <w:u w:val="single"/>
          <w:lang w:eastAsia="zh-CN"/>
        </w:rPr>
        <w:t>mounting and unsustainable debt, the global financial crisis, the entrenchment and immobility of wealth, and the growing underclass of working poor.</w:t>
      </w:r>
      <w:r w:rsidRPr="00BB2FA5">
        <w:rPr>
          <w:sz w:val="16"/>
          <w:lang w:eastAsia="zh-CN"/>
        </w:rPr>
        <w:t xml:space="preserve"> Rather than attributing to the old order the failures that occurred on its watch, nostalgists blame mismanagement, or popular fatigue, or “populism” and demagogues that whipped up mass discontent. </w:t>
      </w:r>
      <w:r w:rsidRPr="007C32E9">
        <w:rPr>
          <w:b/>
          <w:bCs/>
          <w:sz w:val="26"/>
          <w:szCs w:val="26"/>
          <w:u w:val="single"/>
          <w:lang w:eastAsia="zh-CN"/>
        </w:rPr>
        <w:t>They give credit to the order and U.S. primacy for benign developments, discounting other possible contributors such as the deterrent effects of nuclear weapons or the memory of World War II.</w:t>
      </w:r>
      <w:r w:rsidRPr="00BB2FA5">
        <w:rPr>
          <w:sz w:val="16"/>
          <w:lang w:eastAsia="zh-CN"/>
        </w:rPr>
        <w:t xml:space="preserve"> That the order may have been complicit in its own undoing is hardly considered. </w:t>
      </w:r>
      <w:r w:rsidRPr="00BA11D3">
        <w:rPr>
          <w:u w:val="single"/>
          <w:lang w:eastAsia="zh-CN"/>
        </w:rPr>
        <w:t xml:space="preserve">Nostalgia for a lost order </w:t>
      </w:r>
      <w:r w:rsidRPr="00BB2FA5">
        <w:rPr>
          <w:sz w:val="16"/>
          <w:lang w:eastAsia="zh-CN"/>
        </w:rPr>
        <w:t xml:space="preserve">is not just the complaint of self-styled liberal internationalists of any </w:t>
      </w:r>
      <w:proofErr w:type="gramStart"/>
      <w:r w:rsidRPr="00BB2FA5">
        <w:rPr>
          <w:sz w:val="16"/>
          <w:lang w:eastAsia="zh-CN"/>
        </w:rPr>
        <w:t>particular faction</w:t>
      </w:r>
      <w:proofErr w:type="gramEnd"/>
      <w:r w:rsidRPr="00BB2FA5">
        <w:rPr>
          <w:sz w:val="16"/>
          <w:lang w:eastAsia="zh-CN"/>
        </w:rPr>
        <w:t xml:space="preserve">. It </w:t>
      </w:r>
      <w:r w:rsidRPr="00BA11D3">
        <w:rPr>
          <w:u w:val="single"/>
          <w:lang w:eastAsia="zh-CN"/>
        </w:rPr>
        <w:t>has a wider provenance among those who believe today’s choice lies between continuing American primacy and chaos</w:t>
      </w:r>
      <w:r w:rsidRPr="00BB2FA5">
        <w:rPr>
          <w:sz w:val="16"/>
          <w:lang w:eastAsia="zh-CN"/>
        </w:rPr>
        <w:t xml:space="preserve">. The strength of the consensus is reflected in a Brookings Institution paper, coauthored by former high-ranking </w:t>
      </w:r>
      <w:r w:rsidRPr="00BA11D3">
        <w:rPr>
          <w:u w:val="single"/>
          <w:lang w:eastAsia="zh-CN"/>
        </w:rPr>
        <w:t>officials</w:t>
      </w:r>
      <w:r w:rsidRPr="00BB2FA5">
        <w:rPr>
          <w:sz w:val="16"/>
          <w:lang w:eastAsia="zh-CN"/>
        </w:rPr>
        <w:t xml:space="preserve"> in the administrations of George W. Bush and Barack Obama, urging the White House to revert to a traditional posture, upholding an order favoring openness, human rights, and peace, and </w:t>
      </w:r>
      <w:r w:rsidRPr="00BA11D3">
        <w:rPr>
          <w:u w:val="single"/>
          <w:lang w:eastAsia="zh-CN"/>
        </w:rPr>
        <w:t>claim</w:t>
      </w:r>
      <w:r w:rsidRPr="00BB2FA5">
        <w:rPr>
          <w:sz w:val="16"/>
          <w:lang w:eastAsia="zh-CN"/>
        </w:rPr>
        <w:t xml:space="preserve">ing </w:t>
      </w:r>
      <w:r w:rsidRPr="00BA11D3">
        <w:rPr>
          <w:u w:val="single"/>
          <w:lang w:eastAsia="zh-CN"/>
        </w:rPr>
        <w:t>that this is the only viable grand strategy for the United States.</w:t>
      </w:r>
      <w:r w:rsidRPr="00BB2FA5">
        <w:rPr>
          <w:sz w:val="16"/>
          <w:lang w:eastAsia="zh-CN"/>
        </w:rPr>
        <w:t xml:space="preserve">24 The hawkish intellectual </w:t>
      </w:r>
      <w:r w:rsidRPr="00BA11D3">
        <w:rPr>
          <w:b/>
          <w:bCs/>
          <w:u w:val="single"/>
          <w:lang w:eastAsia="zh-CN"/>
        </w:rPr>
        <w:t>Robert Kagan</w:t>
      </w:r>
      <w:r w:rsidRPr="00BB2FA5">
        <w:rPr>
          <w:sz w:val="16"/>
          <w:lang w:eastAsia="zh-CN"/>
        </w:rPr>
        <w:t xml:space="preserve"> argues that the order established after World War II was a “liberal enlightenment project” that is now “challenged by forces from within and without,” not only because of popular fatigue with the burdens of international leadership but because Americans have forgotten the reasons their country adopted the role as the world’s guarantor and stabilizer.25 </w:t>
      </w:r>
      <w:proofErr w:type="spellStart"/>
      <w:r w:rsidRPr="00BB2FA5">
        <w:rPr>
          <w:sz w:val="16"/>
          <w:lang w:eastAsia="zh-CN"/>
        </w:rPr>
        <w:t>Primacists</w:t>
      </w:r>
      <w:proofErr w:type="spellEnd"/>
      <w:r w:rsidRPr="00BB2FA5">
        <w:rPr>
          <w:sz w:val="16"/>
          <w:lang w:eastAsia="zh-CN"/>
        </w:rPr>
        <w:t xml:space="preserve"> such as </w:t>
      </w:r>
      <w:r w:rsidRPr="00BA11D3">
        <w:rPr>
          <w:b/>
          <w:bCs/>
          <w:u w:val="single"/>
          <w:lang w:eastAsia="zh-CN"/>
        </w:rPr>
        <w:t>Robert Lieber, Thomas Wright, and Eliot Cohen issue similar warnings</w:t>
      </w:r>
      <w:r w:rsidRPr="00BB2FA5">
        <w:rPr>
          <w:sz w:val="16"/>
          <w:lang w:eastAsia="zh-CN"/>
        </w:rPr>
        <w:t xml:space="preserve">.26 </w:t>
      </w:r>
      <w:r w:rsidRPr="00BB2FA5">
        <w:rPr>
          <w:b/>
          <w:bCs/>
          <w:sz w:val="26"/>
          <w:szCs w:val="26"/>
          <w:u w:val="single"/>
          <w:lang w:eastAsia="zh-CN"/>
        </w:rPr>
        <w:t>The prominence of neoconservatives among this chorus is ironic</w:t>
      </w:r>
      <w:r w:rsidRPr="00BB2FA5">
        <w:rPr>
          <w:sz w:val="16"/>
          <w:lang w:eastAsia="zh-CN"/>
        </w:rPr>
        <w:t xml:space="preserve">. Critics once accused neoconservatives of violating the principles of liberal order with their bellicose unilateralism, by agitating for preventive war in Iraq in March 2003 without an explicit UN mandate, and by justifying torture. But </w:t>
      </w:r>
      <w:r w:rsidRPr="007174B2">
        <w:rPr>
          <w:u w:val="single"/>
          <w:lang w:eastAsia="zh-CN"/>
        </w:rPr>
        <w:t xml:space="preserve">this reflects the </w:t>
      </w:r>
      <w:r w:rsidRPr="00784BDF">
        <w:rPr>
          <w:highlight w:val="cyan"/>
          <w:u w:val="single"/>
          <w:lang w:eastAsia="zh-CN"/>
        </w:rPr>
        <w:t>paradoxical problem at the heart of</w:t>
      </w:r>
      <w:r w:rsidRPr="007174B2">
        <w:rPr>
          <w:u w:val="single"/>
          <w:lang w:eastAsia="zh-CN"/>
        </w:rPr>
        <w:t xml:space="preserve"> liberal “</w:t>
      </w:r>
      <w:r w:rsidRPr="00784BDF">
        <w:rPr>
          <w:highlight w:val="cyan"/>
          <w:u w:val="single"/>
          <w:lang w:eastAsia="zh-CN"/>
        </w:rPr>
        <w:t>world ordering</w:t>
      </w:r>
      <w:r w:rsidRPr="007174B2">
        <w:rPr>
          <w:u w:val="single"/>
          <w:lang w:eastAsia="zh-CN"/>
        </w:rPr>
        <w:t>.”</w:t>
      </w:r>
      <w:r w:rsidRPr="00BB2FA5">
        <w:rPr>
          <w:sz w:val="16"/>
          <w:lang w:eastAsia="zh-CN"/>
        </w:rPr>
        <w:t xml:space="preserve"> On the one hand, </w:t>
      </w:r>
      <w:r w:rsidRPr="007174B2">
        <w:rPr>
          <w:u w:val="single"/>
          <w:lang w:eastAsia="zh-CN"/>
        </w:rPr>
        <w:t>under most popular visions</w:t>
      </w:r>
      <w:r w:rsidRPr="00BB2FA5">
        <w:rPr>
          <w:sz w:val="16"/>
          <w:lang w:eastAsia="zh-CN"/>
        </w:rPr>
        <w:t xml:space="preserve"> of liberal order, </w:t>
      </w:r>
      <w:r w:rsidRPr="007174B2">
        <w:rPr>
          <w:u w:val="single"/>
          <w:lang w:eastAsia="zh-CN"/>
        </w:rPr>
        <w:t>the hegemon creates a world based on deference to institutions and rules</w:t>
      </w:r>
      <w:r w:rsidRPr="00BB2FA5">
        <w:rPr>
          <w:sz w:val="16"/>
          <w:lang w:eastAsia="zh-CN"/>
        </w:rPr>
        <w:t xml:space="preserve">. </w:t>
      </w:r>
      <w:r w:rsidRPr="007174B2">
        <w:rPr>
          <w:u w:val="single"/>
          <w:lang w:eastAsia="zh-CN"/>
        </w:rPr>
        <w:t>But actual international life includes hostile, noncooperative forces that refuse to defer</w:t>
      </w:r>
      <w:r w:rsidRPr="00BB2FA5">
        <w:rPr>
          <w:sz w:val="16"/>
          <w:lang w:eastAsia="zh-CN"/>
        </w:rPr>
        <w:t xml:space="preserve">. </w:t>
      </w:r>
      <w:proofErr w:type="gramStart"/>
      <w:r w:rsidRPr="007174B2">
        <w:rPr>
          <w:b/>
          <w:bCs/>
          <w:u w:val="single"/>
          <w:lang w:eastAsia="zh-CN"/>
        </w:rPr>
        <w:t>Thus</w:t>
      </w:r>
      <w:proofErr w:type="gramEnd"/>
      <w:r w:rsidRPr="007174B2">
        <w:rPr>
          <w:b/>
          <w:bCs/>
          <w:u w:val="single"/>
          <w:lang w:eastAsia="zh-CN"/>
        </w:rPr>
        <w:t xml:space="preserve"> the liberal order </w:t>
      </w:r>
      <w:r w:rsidRPr="00784BDF">
        <w:rPr>
          <w:b/>
          <w:bCs/>
          <w:highlight w:val="cyan"/>
          <w:u w:val="single"/>
          <w:lang w:eastAsia="zh-CN"/>
        </w:rPr>
        <w:t>includes</w:t>
      </w:r>
      <w:r w:rsidRPr="007174B2">
        <w:rPr>
          <w:b/>
          <w:bCs/>
          <w:u w:val="single"/>
          <w:lang w:eastAsia="zh-CN"/>
        </w:rPr>
        <w:t xml:space="preserve"> </w:t>
      </w:r>
      <w:r w:rsidRPr="00784BDF">
        <w:rPr>
          <w:b/>
          <w:bCs/>
          <w:highlight w:val="cyan"/>
          <w:u w:val="single"/>
          <w:lang w:eastAsia="zh-CN"/>
        </w:rPr>
        <w:t>conflicting</w:t>
      </w:r>
      <w:r w:rsidRPr="007174B2">
        <w:rPr>
          <w:b/>
          <w:bCs/>
          <w:u w:val="single"/>
          <w:lang w:eastAsia="zh-CN"/>
        </w:rPr>
        <w:t xml:space="preserve"> rather than complementary rules and </w:t>
      </w:r>
      <w:r w:rsidRPr="00784BDF">
        <w:rPr>
          <w:b/>
          <w:bCs/>
          <w:highlight w:val="cyan"/>
          <w:u w:val="single"/>
          <w:lang w:eastAsia="zh-CN"/>
        </w:rPr>
        <w:t>principles</w:t>
      </w:r>
      <w:r w:rsidRPr="00BB2FA5">
        <w:rPr>
          <w:sz w:val="16"/>
          <w:lang w:eastAsia="zh-CN"/>
        </w:rPr>
        <w:t xml:space="preserve">. It contains “veto players” like Russia or China with different conceptions of order. The protection and enforcement of such an order, and the enforcer’s own preponderance, rests upon selection and the exercise of a hegemon’s privilege. Liberal world orders typically involve several impulses, namely, internationalism, integration, and imperialism.27 That last, imperialism, is the most contentious. Historically, world orders, with their trading protocols and monetary regimes, and control of sea lanes, commercial routes, and access to raw materials, are designed and imposed by the strong. The opening of Asian markets, a celebrated feature of liberal order, was also a pre-1945 byproduct of violent and imperial coercion, imposed on China by Great Britain through the Opium Wars and </w:t>
      </w:r>
      <w:proofErr w:type="gramStart"/>
      <w:r w:rsidRPr="00BB2FA5">
        <w:rPr>
          <w:sz w:val="16"/>
          <w:lang w:eastAsia="zh-CN"/>
        </w:rPr>
        <w:t>on</w:t>
      </w:r>
      <w:proofErr w:type="gramEnd"/>
      <w:r w:rsidRPr="00BB2FA5">
        <w:rPr>
          <w:sz w:val="16"/>
          <w:lang w:eastAsia="zh-CN"/>
        </w:rPr>
        <w:t xml:space="preserve"> Japan by American Commodore Matthew Perry with the threat of naval bombardment in 1853-1854. </w:t>
      </w:r>
      <w:r w:rsidRPr="007174B2">
        <w:rPr>
          <w:b/>
          <w:bCs/>
          <w:u w:val="single"/>
          <w:lang w:eastAsia="zh-CN"/>
        </w:rPr>
        <w:t xml:space="preserve">Proponents of liberal order occasionally admit that </w:t>
      </w:r>
      <w:r w:rsidRPr="00BB2FA5">
        <w:rPr>
          <w:sz w:val="16"/>
          <w:lang w:eastAsia="zh-CN"/>
        </w:rPr>
        <w:t xml:space="preserve">what is sometimes framed straightforwardly as </w:t>
      </w:r>
      <w:r w:rsidRPr="007174B2">
        <w:rPr>
          <w:b/>
          <w:bCs/>
          <w:u w:val="single"/>
          <w:lang w:eastAsia="zh-CN"/>
        </w:rPr>
        <w:t xml:space="preserve">a rule-bound order is in fact a </w:t>
      </w:r>
      <w:r w:rsidRPr="00784BDF">
        <w:rPr>
          <w:b/>
          <w:bCs/>
          <w:highlight w:val="cyan"/>
          <w:u w:val="single"/>
          <w:lang w:eastAsia="zh-CN"/>
        </w:rPr>
        <w:t>system of imperial power</w:t>
      </w:r>
      <w:r w:rsidRPr="00BB2FA5">
        <w:rPr>
          <w:sz w:val="16"/>
          <w:lang w:eastAsia="zh-CN"/>
        </w:rPr>
        <w:t xml:space="preserve"> (and vigilante privilege) </w:t>
      </w:r>
      <w:r w:rsidRPr="00784BDF">
        <w:rPr>
          <w:b/>
          <w:bCs/>
          <w:highlight w:val="cyan"/>
          <w:u w:val="single"/>
          <w:lang w:eastAsia="zh-CN"/>
        </w:rPr>
        <w:t>exercised by a hegemon</w:t>
      </w:r>
      <w:r w:rsidRPr="007174B2">
        <w:rPr>
          <w:b/>
          <w:bCs/>
          <w:u w:val="single"/>
          <w:lang w:eastAsia="zh-CN"/>
        </w:rPr>
        <w:t>.</w:t>
      </w:r>
      <w:r w:rsidRPr="00BB2FA5">
        <w:rPr>
          <w:sz w:val="16"/>
          <w:lang w:eastAsia="zh-CN"/>
        </w:rPr>
        <w:t xml:space="preserve"> </w:t>
      </w:r>
      <w:r w:rsidRPr="007174B2">
        <w:rPr>
          <w:u w:val="single"/>
          <w:lang w:eastAsia="zh-CN"/>
        </w:rPr>
        <w:t>Robert Cooper</w:t>
      </w:r>
      <w:r w:rsidRPr="00BB2FA5">
        <w:rPr>
          <w:sz w:val="16"/>
          <w:lang w:eastAsia="zh-CN"/>
        </w:rPr>
        <w:t xml:space="preserve">, the former diplomat and </w:t>
      </w:r>
      <w:r w:rsidRPr="008434DB">
        <w:rPr>
          <w:u w:val="single"/>
          <w:lang w:eastAsia="zh-CN"/>
        </w:rPr>
        <w:t>adviser to Prime Minister Tony Blair, argued that if the world had a civilized core that deserved lawful conduct, there was also a barbarous periphery that warranted “rougher methods</w:t>
      </w:r>
      <w:r w:rsidRPr="00BB2FA5">
        <w:rPr>
          <w:sz w:val="16"/>
          <w:lang w:eastAsia="zh-CN"/>
        </w:rPr>
        <w:t xml:space="preserve"> of an earlier era.”28 “Among themselves,” he wrote, “the postmodern states operate on the basis of laws and open co-operative security” but “in the jungle, one must use the laws of the jungle.”29 One-time advocate of American empire Michael Ignatieff admitted that being an imperial power “means enforcing such order as there is in the world and doing so in the American interest. It means laying down the rules America wants (on everything from markets to weapons of mass destruction) while exempting itself from other rules (the Kyoto Protocol on climate change and the International Criminal Court) that go against its interest.”30 </w:t>
      </w:r>
      <w:r w:rsidRPr="008434DB">
        <w:rPr>
          <w:u w:val="single"/>
          <w:lang w:eastAsia="zh-CN"/>
        </w:rPr>
        <w:t>At the height of the war on terror, jurists advising the George W. Bush administration used a similar logic to justify the suspension of the rule of law and Geneva conventions.</w:t>
      </w:r>
      <w:r w:rsidRPr="00BB2FA5">
        <w:rPr>
          <w:sz w:val="16"/>
          <w:lang w:eastAsia="zh-CN"/>
        </w:rPr>
        <w:t xml:space="preserve">31 </w:t>
      </w:r>
      <w:r w:rsidRPr="008434DB">
        <w:rPr>
          <w:b/>
          <w:bCs/>
          <w:u w:val="single"/>
          <w:lang w:eastAsia="zh-CN"/>
        </w:rPr>
        <w:t>One can defend these inconsistencies as necessary, or not. That they continually recur suggests that liberal “world ordering” is an inescapably compromised process.</w:t>
      </w:r>
      <w:r>
        <w:rPr>
          <w:b/>
          <w:bCs/>
          <w:u w:val="single"/>
          <w:lang w:eastAsia="zh-CN"/>
        </w:rPr>
        <w:t xml:space="preserve"> </w:t>
      </w:r>
      <w:r w:rsidRPr="00784BDF">
        <w:rPr>
          <w:b/>
          <w:bCs/>
          <w:sz w:val="24"/>
          <w:highlight w:val="cyan"/>
          <w:u w:val="single"/>
          <w:lang w:eastAsia="zh-CN"/>
        </w:rPr>
        <w:t>The United States is an imperial power</w:t>
      </w:r>
      <w:r w:rsidRPr="008434DB">
        <w:rPr>
          <w:b/>
          <w:bCs/>
          <w:sz w:val="24"/>
          <w:u w:val="single"/>
          <w:lang w:eastAsia="zh-CN"/>
        </w:rPr>
        <w:t xml:space="preserve">, </w:t>
      </w:r>
      <w:r w:rsidRPr="00BB2FA5">
        <w:rPr>
          <w:sz w:val="16"/>
          <w:lang w:eastAsia="zh-CN"/>
        </w:rPr>
        <w:t xml:space="preserve">even if it is distinct from former empires. </w:t>
      </w:r>
      <w:r w:rsidRPr="008434DB">
        <w:rPr>
          <w:u w:val="single"/>
          <w:lang w:eastAsia="zh-CN"/>
        </w:rPr>
        <w:t>It may lack the land hunger of empires past</w:t>
      </w:r>
      <w:r w:rsidRPr="00BB2FA5">
        <w:rPr>
          <w:sz w:val="16"/>
          <w:lang w:eastAsia="zh-CN"/>
        </w:rPr>
        <w:t xml:space="preserve"> and look different from European or Asian imperialisms. It was averse to formal annexation, refused to claim the mantle of empire, and made a succession of retreats, from Vietnam, Lebanon, and Iraq. </w:t>
      </w:r>
      <w:r w:rsidRPr="008434DB">
        <w:rPr>
          <w:u w:val="single"/>
          <w:lang w:eastAsia="zh-CN"/>
        </w:rPr>
        <w:t>But it still throws its weight around in imperial ways: through coercion, subversion, or patronage, it penetrates the sovereign autonomy</w:t>
      </w:r>
      <w:r w:rsidRPr="00BB2FA5">
        <w:rPr>
          <w:sz w:val="16"/>
          <w:lang w:eastAsia="zh-CN"/>
        </w:rPr>
        <w:t xml:space="preserve"> </w:t>
      </w:r>
      <w:r w:rsidRPr="008434DB">
        <w:rPr>
          <w:u w:val="single"/>
          <w:lang w:eastAsia="zh-CN"/>
        </w:rPr>
        <w:t>of other states</w:t>
      </w:r>
      <w:r w:rsidRPr="00BB2FA5">
        <w:rPr>
          <w:sz w:val="16"/>
          <w:lang w:eastAsia="zh-CN"/>
        </w:rPr>
        <w:t xml:space="preserve"> to constrain their choices. The political economy underlying American interventions was at times coercive, as in the structural-adjustment programs visited on developing countries from Eastern Europe to Latin America. Leading </w:t>
      </w:r>
      <w:proofErr w:type="spellStart"/>
      <w:r w:rsidRPr="00BB2FA5">
        <w:rPr>
          <w:sz w:val="16"/>
          <w:lang w:eastAsia="zh-CN"/>
        </w:rPr>
        <w:t>primacists</w:t>
      </w:r>
      <w:proofErr w:type="spellEnd"/>
      <w:r w:rsidRPr="00BB2FA5">
        <w:rPr>
          <w:sz w:val="16"/>
          <w:lang w:eastAsia="zh-CN"/>
        </w:rPr>
        <w:t xml:space="preserve"> who speak up for liberal world ordering have earlier acknowledged that </w:t>
      </w:r>
      <w:r w:rsidRPr="007A2DFA">
        <w:rPr>
          <w:u w:val="single"/>
          <w:lang w:eastAsia="zh-CN"/>
        </w:rPr>
        <w:t>the American project overseas must be</w:t>
      </w:r>
      <w:r w:rsidRPr="00BB2FA5">
        <w:rPr>
          <w:sz w:val="16"/>
          <w:lang w:eastAsia="zh-CN"/>
        </w:rPr>
        <w:t xml:space="preserve"> necessarily imperial, albeit in this case of a distinctively informal “American” kind, </w:t>
      </w:r>
      <w:r w:rsidRPr="007A2DFA">
        <w:rPr>
          <w:u w:val="single"/>
          <w:lang w:eastAsia="zh-CN"/>
        </w:rPr>
        <w:t>involving the forceful suppression of revolt, hard-nosed enforcement of parameters around other states’ policies, and the exercise of unequal bargaining influence</w:t>
      </w:r>
      <w:r w:rsidRPr="00BB2FA5">
        <w:rPr>
          <w:sz w:val="16"/>
          <w:lang w:eastAsia="zh-CN"/>
        </w:rPr>
        <w:t xml:space="preserve">.32 But for the most part, </w:t>
      </w:r>
      <w:r w:rsidRPr="007A2DFA">
        <w:rPr>
          <w:b/>
          <w:bCs/>
          <w:sz w:val="24"/>
          <w:u w:val="single"/>
          <w:lang w:eastAsia="zh-CN"/>
        </w:rPr>
        <w:t xml:space="preserve">today’s lamentations for a dying liberal order do not acknowledge the necessarily imperial component. This is the </w:t>
      </w:r>
      <w:r w:rsidRPr="00784BDF">
        <w:rPr>
          <w:b/>
          <w:bCs/>
          <w:sz w:val="24"/>
          <w:highlight w:val="cyan"/>
          <w:u w:val="single"/>
          <w:lang w:eastAsia="zh-CN"/>
        </w:rPr>
        <w:t>imperialism</w:t>
      </w:r>
      <w:r w:rsidRPr="007A2DFA">
        <w:rPr>
          <w:b/>
          <w:bCs/>
          <w:sz w:val="24"/>
          <w:u w:val="single"/>
          <w:lang w:eastAsia="zh-CN"/>
        </w:rPr>
        <w:t xml:space="preserve"> that </w:t>
      </w:r>
      <w:r w:rsidRPr="00784BDF">
        <w:rPr>
          <w:b/>
          <w:bCs/>
          <w:sz w:val="24"/>
          <w:highlight w:val="cyan"/>
          <w:u w:val="single"/>
          <w:lang w:eastAsia="zh-CN"/>
        </w:rPr>
        <w:t>does not know itself</w:t>
      </w:r>
      <w:r w:rsidRPr="007A2DFA">
        <w:rPr>
          <w:b/>
          <w:bCs/>
          <w:sz w:val="24"/>
          <w:u w:val="single"/>
          <w:lang w:eastAsia="zh-CN"/>
        </w:rPr>
        <w:t>.</w:t>
      </w:r>
      <w:r>
        <w:rPr>
          <w:b/>
          <w:bCs/>
          <w:sz w:val="24"/>
          <w:u w:val="single"/>
          <w:lang w:eastAsia="zh-CN"/>
        </w:rPr>
        <w:t xml:space="preserve"> </w:t>
      </w:r>
      <w:r w:rsidRPr="00CF2F00">
        <w:rPr>
          <w:u w:val="single"/>
          <w:lang w:eastAsia="zh-CN"/>
        </w:rPr>
        <w:t>Invocations of the liberal world order have become the ritualized language of the foreign policy establishment</w:t>
      </w:r>
      <w:r w:rsidRPr="00BB2FA5">
        <w:rPr>
          <w:sz w:val="16"/>
          <w:lang w:eastAsia="zh-CN"/>
        </w:rPr>
        <w:t xml:space="preserve">. In the academy, there is a well-established scholarly study of “world orders.”33 But too often, especially among </w:t>
      </w:r>
      <w:r w:rsidRPr="00CF2F00">
        <w:rPr>
          <w:b/>
          <w:bCs/>
          <w:sz w:val="24"/>
          <w:u w:val="single"/>
          <w:lang w:eastAsia="zh-CN"/>
        </w:rPr>
        <w:t xml:space="preserve">think-tank </w:t>
      </w:r>
      <w:r w:rsidRPr="00784BDF">
        <w:rPr>
          <w:b/>
          <w:bCs/>
          <w:sz w:val="24"/>
          <w:highlight w:val="cyan"/>
          <w:u w:val="single"/>
          <w:lang w:eastAsia="zh-CN"/>
        </w:rPr>
        <w:t>specialists</w:t>
      </w:r>
      <w:r w:rsidRPr="00CF2F00">
        <w:rPr>
          <w:b/>
          <w:bCs/>
          <w:sz w:val="24"/>
          <w:u w:val="single"/>
          <w:lang w:eastAsia="zh-CN"/>
        </w:rPr>
        <w:t xml:space="preserve"> and the foreign policy commentariat</w:t>
      </w:r>
      <w:r w:rsidRPr="00BB2FA5">
        <w:rPr>
          <w:sz w:val="16"/>
          <w:lang w:eastAsia="zh-CN"/>
        </w:rPr>
        <w:t xml:space="preserve">, the liberal order’s admirers </w:t>
      </w:r>
      <w:r w:rsidRPr="00784BDF">
        <w:rPr>
          <w:b/>
          <w:bCs/>
          <w:sz w:val="24"/>
          <w:highlight w:val="cyan"/>
          <w:u w:val="single"/>
          <w:lang w:eastAsia="zh-CN"/>
        </w:rPr>
        <w:t>assert what they ought to prove</w:t>
      </w:r>
      <w:r w:rsidRPr="00CF2F00">
        <w:rPr>
          <w:b/>
          <w:bCs/>
          <w:sz w:val="24"/>
          <w:u w:val="single"/>
          <w:lang w:eastAsia="zh-CN"/>
        </w:rPr>
        <w:t>.</w:t>
      </w:r>
      <w:r w:rsidRPr="00BB2FA5">
        <w:rPr>
          <w:sz w:val="16"/>
          <w:lang w:eastAsia="zh-CN"/>
        </w:rPr>
        <w:t xml:space="preserve"> In that respect, President Trump’s former deputy assistant for strategic communications at the National Security Council, Michael Anton, was right to argue that </w:t>
      </w:r>
      <w:r w:rsidRPr="007A2DFA">
        <w:rPr>
          <w:u w:val="single"/>
          <w:lang w:eastAsia="zh-CN"/>
        </w:rPr>
        <w:t>the foreign policy establishment has become a “priesthood,”</w:t>
      </w:r>
      <w:r w:rsidRPr="00BB2FA5">
        <w:rPr>
          <w:sz w:val="16"/>
          <w:lang w:eastAsia="zh-CN"/>
        </w:rPr>
        <w:t xml:space="preserve"> fonder of recapitulation than argumentation.34 </w:t>
      </w:r>
      <w:r w:rsidRPr="007A2DFA">
        <w:rPr>
          <w:u w:val="single"/>
          <w:lang w:eastAsia="zh-CN"/>
        </w:rPr>
        <w:t>It repeats its axioms but neglects to ground its vision in a careful reading of history</w:t>
      </w:r>
      <w:r w:rsidRPr="00BB2FA5">
        <w:rPr>
          <w:sz w:val="16"/>
          <w:lang w:eastAsia="zh-CN"/>
        </w:rPr>
        <w:t xml:space="preserve"> or the present. A good example is an article by Edward Luce in June 2017, mourning the internal defeat of Western liberalism and a new world “disorder.” To demonstrate the imminence of disorder under Trump, Luce did not examine what Trump was </w:t>
      </w:r>
      <w:proofErr w:type="gramStart"/>
      <w:r w:rsidRPr="00BB2FA5">
        <w:rPr>
          <w:sz w:val="16"/>
          <w:lang w:eastAsia="zh-CN"/>
        </w:rPr>
        <w:t>actually doing</w:t>
      </w:r>
      <w:proofErr w:type="gramEnd"/>
      <w:r w:rsidRPr="00BB2FA5">
        <w:rPr>
          <w:sz w:val="16"/>
          <w:lang w:eastAsia="zh-CN"/>
        </w:rPr>
        <w:t xml:space="preserve"> beyond the decision to withdraw from the Paris climate change agreement, which is not an unprecedented pullback. The many </w:t>
      </w:r>
      <w:proofErr w:type="gramStart"/>
      <w:r w:rsidRPr="00BB2FA5">
        <w:rPr>
          <w:sz w:val="16"/>
          <w:lang w:eastAsia="zh-CN"/>
        </w:rPr>
        <w:t>Trump</w:t>
      </w:r>
      <w:proofErr w:type="gramEnd"/>
      <w:r w:rsidRPr="00BB2FA5">
        <w:rPr>
          <w:sz w:val="16"/>
          <w:lang w:eastAsia="zh-CN"/>
        </w:rPr>
        <w:t xml:space="preserve"> administration moves that have affronted Moscow go unmentioned: for example, the reinforcement of NATO through increased funding of the European Reassurance Initiative; and the bombing of the Assad regime, Putin’s ally, in April 2017. Instead, Luce cited the statements of two allies who were wondering where Trump’s behavior would lead, gossip about personality clashes in Trump’s court, and corroborating statements from other </w:t>
      </w:r>
      <w:r w:rsidRPr="00CF2F00">
        <w:rPr>
          <w:b/>
          <w:bCs/>
          <w:u w:val="single"/>
          <w:lang w:eastAsia="zh-CN"/>
        </w:rPr>
        <w:t>figures in the foreign policy establishment</w:t>
      </w:r>
      <w:r w:rsidRPr="00BB2FA5">
        <w:rPr>
          <w:sz w:val="16"/>
          <w:lang w:eastAsia="zh-CN"/>
        </w:rPr>
        <w:t xml:space="preserve"> who </w:t>
      </w:r>
      <w:r w:rsidRPr="00CF2F00">
        <w:rPr>
          <w:b/>
          <w:bCs/>
          <w:u w:val="single"/>
          <w:lang w:eastAsia="zh-CN"/>
        </w:rPr>
        <w:t xml:space="preserve">take the “liberal order” as an article of faith, </w:t>
      </w:r>
      <w:r w:rsidRPr="00784BDF">
        <w:rPr>
          <w:b/>
          <w:bCs/>
          <w:highlight w:val="cyan"/>
          <w:u w:val="single"/>
          <w:lang w:eastAsia="zh-CN"/>
        </w:rPr>
        <w:t>betraying a confirmation bias</w:t>
      </w:r>
      <w:r w:rsidRPr="00BB2FA5">
        <w:rPr>
          <w:sz w:val="16"/>
          <w:lang w:eastAsia="zh-CN"/>
        </w:rPr>
        <w:t xml:space="preserve">. Without evidence, he then accused President Obama of “global retrenchment.”35 Typical of the genre, Luce contrasted these recent failures with the postwar internationalism and institution building of President Harry Truman. To be reprimanded for violating established norms of American “global leadership,” against the exalted standards of Truman, is an occupational burden that comes with the presidency. Before Trump, critics had accused presidents Clinton, George W. Bush, and Obama of retreating from a long-standing commitment to a liberal world order. The charge that Washington is abandoning a noble </w:t>
      </w:r>
      <w:proofErr w:type="spellStart"/>
      <w:r w:rsidRPr="00BB2FA5">
        <w:rPr>
          <w:sz w:val="16"/>
          <w:lang w:eastAsia="zh-CN"/>
        </w:rPr>
        <w:t>Trumanite</w:t>
      </w:r>
      <w:proofErr w:type="spellEnd"/>
      <w:r w:rsidRPr="00BB2FA5">
        <w:rPr>
          <w:sz w:val="16"/>
          <w:lang w:eastAsia="zh-CN"/>
        </w:rPr>
        <w:t xml:space="preserve"> diplomatic past is less an observation than a political predisposition, substantively shallow yet part of the framework within which debate is conducted. International history after 1945 is more fraught.</w:t>
      </w:r>
    </w:p>
    <w:p w14:paraId="3D64A6D8" w14:textId="77777777" w:rsidR="00AF5B58" w:rsidRPr="0035404C" w:rsidRDefault="00AF5B58" w:rsidP="00AF5B58">
      <w:pPr>
        <w:pStyle w:val="Heading4"/>
        <w:rPr>
          <w:rFonts w:cs="Arial"/>
        </w:rPr>
      </w:pPr>
      <w:r w:rsidRPr="0035404C">
        <w:rPr>
          <w:rFonts w:cs="Arial"/>
        </w:rPr>
        <w:t xml:space="preserve">Chinese pursuit of </w:t>
      </w:r>
      <w:proofErr w:type="spellStart"/>
      <w:r w:rsidRPr="0035404C">
        <w:rPr>
          <w:rFonts w:cs="Arial"/>
        </w:rPr>
        <w:t>heg</w:t>
      </w:r>
      <w:proofErr w:type="spellEnd"/>
      <w:r w:rsidRPr="0035404C">
        <w:rPr>
          <w:rFonts w:cs="Arial"/>
        </w:rPr>
        <w:t xml:space="preserve"> inevitable – already happening</w:t>
      </w:r>
    </w:p>
    <w:p w14:paraId="5961773F" w14:textId="77777777" w:rsidR="00AF5B58" w:rsidRPr="0035404C" w:rsidRDefault="00AF5B58" w:rsidP="00AF5B58">
      <w:pPr>
        <w:rPr>
          <w:rStyle w:val="Style13ptBold"/>
        </w:rPr>
      </w:pPr>
      <w:r w:rsidRPr="0035404C">
        <w:rPr>
          <w:rStyle w:val="Style13ptBold"/>
        </w:rPr>
        <w:t xml:space="preserve">Wagner 19 – </w:t>
      </w:r>
      <w:r w:rsidRPr="0035404C">
        <w:t xml:space="preserve">Daniel Wagner, </w:t>
      </w:r>
      <w:proofErr w:type="gramStart"/>
      <w:r w:rsidRPr="0035404C">
        <w:t>founder</w:t>
      </w:r>
      <w:proofErr w:type="gramEnd"/>
      <w:r w:rsidRPr="0035404C">
        <w:t xml:space="preserve"> and CEO of Country Risk. He has three decades of experience assessing cross-border risk, is an authority on political risk insurance and analysis, and has worked for some of the world’s most respected and best-known companies, such as AIG, GE, the Asian Development </w:t>
      </w:r>
      <w:proofErr w:type="gramStart"/>
      <w:r w:rsidRPr="0035404C">
        <w:t>Bank</w:t>
      </w:r>
      <w:proofErr w:type="gramEnd"/>
      <w:r w:rsidRPr="0035404C">
        <w:t xml:space="preserve"> and the World Bank Group. He is the author of six books — "China Vision," "AI Supremacy," "Virtual Terror," "Global Risk Agility and Decision-Making," "Managing Country Risk" and "Political Risk Insurance Guide" — as well as more than 600 articles on current affairs and risk management. “The Coming Chinese World Order”, 2,19,19, (</w:t>
      </w:r>
      <w:hyperlink r:id="rId17" w:history="1">
        <w:r w:rsidRPr="0035404C">
          <w:rPr>
            <w:rStyle w:val="Hyperlink"/>
          </w:rPr>
          <w:t>https://www.fairobserver.com/region/asia_pacific/china-rising-new-world-order-us-trade-war-news-16521)</w:t>
        </w:r>
      </w:hyperlink>
      <w:r w:rsidRPr="0035404C">
        <w:t xml:space="preserve"> // JQ</w:t>
      </w:r>
    </w:p>
    <w:p w14:paraId="0B28905E" w14:textId="77777777" w:rsidR="00AF5B58" w:rsidRPr="0035404C" w:rsidRDefault="00AF5B58" w:rsidP="00AF5B58">
      <w:pPr>
        <w:rPr>
          <w:b/>
          <w:u w:val="single"/>
        </w:rPr>
      </w:pPr>
      <w:r w:rsidRPr="0035404C">
        <w:rPr>
          <w:sz w:val="16"/>
        </w:rPr>
        <w:t>China and the United States remain engaged in the most serious trade dispute the world has seen in generations. Today, English remains the world’s predominant language, the US is the world’s largest economy and the dollar its reserve currency, Google is the world’s primary search engine and Facebook the largest social media platform. But in 30 years,</w:t>
      </w:r>
      <w:r w:rsidRPr="0035404C">
        <w:rPr>
          <w:b/>
          <w:u w:val="single"/>
        </w:rPr>
        <w:t xml:space="preserve"> </w:t>
      </w:r>
      <w:r w:rsidRPr="00784BDF">
        <w:rPr>
          <w:b/>
          <w:highlight w:val="cyan"/>
          <w:u w:val="single"/>
        </w:rPr>
        <w:t xml:space="preserve">once China’s Belt and Road Initiative </w:t>
      </w:r>
      <w:r w:rsidRPr="0035404C">
        <w:rPr>
          <w:b/>
          <w:u w:val="single"/>
        </w:rPr>
        <w:t xml:space="preserve">is </w:t>
      </w:r>
      <w:r w:rsidRPr="00784BDF">
        <w:rPr>
          <w:b/>
          <w:highlight w:val="cyan"/>
          <w:u w:val="single"/>
        </w:rPr>
        <w:t>complete</w:t>
      </w:r>
      <w:r w:rsidRPr="0035404C">
        <w:rPr>
          <w:b/>
          <w:u w:val="single"/>
        </w:rPr>
        <w:t xml:space="preserve">d, </w:t>
      </w:r>
      <w:r w:rsidRPr="00784BDF">
        <w:rPr>
          <w:b/>
          <w:highlight w:val="cyan"/>
          <w:u w:val="single"/>
        </w:rPr>
        <w:t xml:space="preserve">Beijing’s ability to project </w:t>
      </w:r>
      <w:r w:rsidRPr="0035404C">
        <w:rPr>
          <w:b/>
          <w:u w:val="single"/>
        </w:rPr>
        <w:t xml:space="preserve">its </w:t>
      </w:r>
      <w:r w:rsidRPr="00784BDF">
        <w:rPr>
          <w:b/>
          <w:highlight w:val="cyan"/>
          <w:u w:val="single"/>
        </w:rPr>
        <w:t xml:space="preserve">soft and hard power will be </w:t>
      </w:r>
      <w:r w:rsidRPr="0035404C">
        <w:rPr>
          <w:b/>
          <w:u w:val="single"/>
        </w:rPr>
        <w:t xml:space="preserve">greatly </w:t>
      </w:r>
      <w:r w:rsidRPr="00784BDF">
        <w:rPr>
          <w:b/>
          <w:highlight w:val="cyan"/>
          <w:u w:val="single"/>
        </w:rPr>
        <w:t>enhanced</w:t>
      </w:r>
      <w:r w:rsidRPr="0035404C">
        <w:rPr>
          <w:b/>
          <w:u w:val="single"/>
        </w:rPr>
        <w:t xml:space="preserve">. If predictions prove correct, China </w:t>
      </w:r>
      <w:r w:rsidRPr="00784BDF">
        <w:rPr>
          <w:b/>
          <w:highlight w:val="cyan"/>
          <w:u w:val="single"/>
        </w:rPr>
        <w:t xml:space="preserve">will </w:t>
      </w:r>
      <w:r w:rsidRPr="0035404C">
        <w:rPr>
          <w:b/>
          <w:u w:val="single"/>
        </w:rPr>
        <w:t xml:space="preserve">in a few years </w:t>
      </w:r>
      <w:r w:rsidRPr="00784BDF">
        <w:rPr>
          <w:b/>
          <w:highlight w:val="cyan"/>
          <w:u w:val="single"/>
        </w:rPr>
        <w:t xml:space="preserve">become the </w:t>
      </w:r>
      <w:r w:rsidRPr="00784BDF">
        <w:rPr>
          <w:b/>
          <w:highlight w:val="cyan"/>
          <w:u w:val="single"/>
          <w:bdr w:val="single" w:sz="4" w:space="0" w:color="auto"/>
        </w:rPr>
        <w:t>world’s largest economy</w:t>
      </w:r>
      <w:r w:rsidRPr="0035404C">
        <w:rPr>
          <w:b/>
          <w:u w:val="single"/>
        </w:rPr>
        <w:t xml:space="preserve">, and parents around the world will ensure that their children speak Mandarin (if they do not already). </w:t>
      </w:r>
      <w:r w:rsidRPr="0035404C">
        <w:rPr>
          <w:sz w:val="16"/>
        </w:rPr>
        <w:t xml:space="preserve">Once the Chinese government makes the yuan fully convertible, it could well become the world’s reserve currency, and given the growth in Chinese speakers, it could well be Baidu that becomes the world’s predominant search engine, and Weibo that supplants Facebook. </w:t>
      </w:r>
      <w:r w:rsidRPr="0035404C">
        <w:rPr>
          <w:b/>
          <w:u w:val="single"/>
        </w:rPr>
        <w:t>The growth in the Chinese middle class,</w:t>
      </w:r>
      <w:r w:rsidRPr="0035404C">
        <w:rPr>
          <w:sz w:val="16"/>
        </w:rPr>
        <w:t xml:space="preserve"> already larger than the US, will help ensure that </w:t>
      </w:r>
      <w:r w:rsidRPr="00784BDF">
        <w:rPr>
          <w:b/>
          <w:highlight w:val="cyan"/>
          <w:u w:val="single"/>
        </w:rPr>
        <w:t>China</w:t>
      </w:r>
      <w:r w:rsidRPr="0035404C">
        <w:rPr>
          <w:b/>
          <w:u w:val="single"/>
        </w:rPr>
        <w:t xml:space="preserve"> weans itself of overdependence on exports to sustain growth and </w:t>
      </w:r>
      <w:r w:rsidRPr="00784BDF">
        <w:rPr>
          <w:b/>
          <w:highlight w:val="cyan"/>
          <w:u w:val="single"/>
        </w:rPr>
        <w:t>becomes</w:t>
      </w:r>
      <w:r w:rsidRPr="0035404C">
        <w:rPr>
          <w:b/>
          <w:u w:val="single"/>
        </w:rPr>
        <w:t xml:space="preserve"> </w:t>
      </w:r>
      <w:r w:rsidRPr="00784BDF">
        <w:rPr>
          <w:b/>
          <w:highlight w:val="cyan"/>
          <w:u w:val="single"/>
        </w:rPr>
        <w:t>increasingly self-reliant for economic development</w:t>
      </w:r>
      <w:r w:rsidRPr="0035404C">
        <w:rPr>
          <w:b/>
          <w:u w:val="single"/>
        </w:rPr>
        <w:t>.</w:t>
      </w:r>
      <w:r w:rsidRPr="0035404C">
        <w:rPr>
          <w:sz w:val="16"/>
        </w:rPr>
        <w:t xml:space="preserve"> If President Xi Jinping has his way, it will be China that is the world’s center of gravity. The coming </w:t>
      </w:r>
      <w:r w:rsidRPr="00784BDF">
        <w:rPr>
          <w:highlight w:val="cyan"/>
        </w:rPr>
        <w:t>Chinese world order</w:t>
      </w:r>
      <w:r w:rsidRPr="0035404C">
        <w:rPr>
          <w:sz w:val="16"/>
        </w:rPr>
        <w:t xml:space="preserve"> is likely to be devoid of the kinds of checks and balances we take for granted in the post-World War II system. Rather, </w:t>
      </w:r>
      <w:r w:rsidRPr="0035404C">
        <w:rPr>
          <w:b/>
          <w:u w:val="single"/>
        </w:rPr>
        <w:t xml:space="preserve">it </w:t>
      </w:r>
      <w:r w:rsidRPr="00784BDF">
        <w:rPr>
          <w:b/>
          <w:highlight w:val="cyan"/>
          <w:u w:val="single"/>
        </w:rPr>
        <w:t>is</w:t>
      </w:r>
      <w:r w:rsidRPr="0035404C">
        <w:rPr>
          <w:b/>
          <w:u w:val="single"/>
        </w:rPr>
        <w:t xml:space="preserve"> more likely to be akin to </w:t>
      </w:r>
      <w:r w:rsidRPr="00784BDF">
        <w:rPr>
          <w:b/>
          <w:highlight w:val="cyan"/>
          <w:u w:val="single"/>
        </w:rPr>
        <w:t>a transaction-driven landscape where the strongest party rules, and the weak are considered collateral damage.</w:t>
      </w:r>
      <w:r w:rsidRPr="0035404C">
        <w:rPr>
          <w:b/>
          <w:u w:val="single"/>
        </w:rPr>
        <w:t xml:space="preserve"> This </w:t>
      </w:r>
      <w:r w:rsidRPr="00784BDF">
        <w:rPr>
          <w:b/>
          <w:highlight w:val="cyan"/>
          <w:u w:val="single"/>
          <w:bdr w:val="single" w:sz="4" w:space="0" w:color="auto"/>
        </w:rPr>
        <w:t xml:space="preserve">transformation has </w:t>
      </w:r>
      <w:r w:rsidRPr="0035404C">
        <w:rPr>
          <w:b/>
          <w:u w:val="single"/>
          <w:bdr w:val="single" w:sz="4" w:space="0" w:color="auto"/>
        </w:rPr>
        <w:t xml:space="preserve">already </w:t>
      </w:r>
      <w:r w:rsidRPr="00784BDF">
        <w:rPr>
          <w:b/>
          <w:highlight w:val="cyan"/>
          <w:u w:val="single"/>
          <w:bdr w:val="single" w:sz="4" w:space="0" w:color="auto"/>
        </w:rPr>
        <w:t>begun</w:t>
      </w:r>
      <w:r w:rsidRPr="0035404C">
        <w:rPr>
          <w:sz w:val="16"/>
        </w:rPr>
        <w:t xml:space="preserve">, and as it is occurring, the US and many other countries are essentially asleep at the wheel. As domestic crisis upon crisis piles up, the world’s leading </w:t>
      </w:r>
      <w:r w:rsidRPr="0035404C">
        <w:rPr>
          <w:b/>
          <w:u w:val="single"/>
        </w:rPr>
        <w:t>Western economies continue to turn their attention inward</w:t>
      </w:r>
      <w:r w:rsidRPr="0035404C">
        <w:rPr>
          <w:sz w:val="16"/>
        </w:rPr>
        <w:t xml:space="preserve">, preoccupied with political and economic issues at home and functioning with unipolar blinders on. </w:t>
      </w:r>
      <w:r w:rsidRPr="0035404C">
        <w:rPr>
          <w:b/>
          <w:u w:val="single"/>
        </w:rPr>
        <w:t xml:space="preserve">Many of the world’s </w:t>
      </w:r>
      <w:r w:rsidRPr="00784BDF">
        <w:rPr>
          <w:b/>
          <w:highlight w:val="cyan"/>
          <w:u w:val="single"/>
        </w:rPr>
        <w:t xml:space="preserve">leaders fail to see all </w:t>
      </w:r>
      <w:r w:rsidRPr="0035404C">
        <w:rPr>
          <w:b/>
          <w:u w:val="single"/>
        </w:rPr>
        <w:t xml:space="preserve">that </w:t>
      </w:r>
      <w:r w:rsidRPr="00784BDF">
        <w:rPr>
          <w:b/>
          <w:highlight w:val="cyan"/>
          <w:u w:val="single"/>
        </w:rPr>
        <w:t>Beijing is doing</w:t>
      </w:r>
      <w:r w:rsidRPr="0035404C">
        <w:rPr>
          <w:b/>
          <w:u w:val="single"/>
        </w:rPr>
        <w:t xml:space="preserve"> and fail to appreciate the implications for the future. </w:t>
      </w:r>
      <w:r w:rsidRPr="0035404C">
        <w:rPr>
          <w:sz w:val="16"/>
        </w:rPr>
        <w:t xml:space="preserve">Not since the modern liberal order was born in the 1940s has the world had to grapple with the possibility of its demise — at the hands of a rising China. Just at a time when the world </w:t>
      </w:r>
      <w:proofErr w:type="gramStart"/>
      <w:r w:rsidRPr="0035404C">
        <w:rPr>
          <w:sz w:val="16"/>
        </w:rPr>
        <w:t>is in need of</w:t>
      </w:r>
      <w:proofErr w:type="gramEnd"/>
      <w:r w:rsidRPr="0035404C">
        <w:rPr>
          <w:sz w:val="16"/>
        </w:rPr>
        <w:t xml:space="preserve"> the stability and good governance it has had the luxury of relying upon for decades, it must contemplate transitioning to a world order not of the West’s choosing. </w:t>
      </w:r>
      <w:r w:rsidRPr="0035404C">
        <w:rPr>
          <w:b/>
          <w:u w:val="single"/>
        </w:rPr>
        <w:t xml:space="preserve">Clearly, the </w:t>
      </w:r>
      <w:r w:rsidRPr="00784BDF">
        <w:rPr>
          <w:b/>
          <w:highlight w:val="cyan"/>
          <w:u w:val="single"/>
        </w:rPr>
        <w:t xml:space="preserve">era of US hegemony is coming to </w:t>
      </w:r>
      <w:r w:rsidRPr="0035404C">
        <w:rPr>
          <w:b/>
          <w:u w:val="single"/>
        </w:rPr>
        <w:t xml:space="preserve">an </w:t>
      </w:r>
      <w:r w:rsidRPr="00784BDF">
        <w:rPr>
          <w:b/>
          <w:highlight w:val="cyan"/>
          <w:u w:val="single"/>
        </w:rPr>
        <w:t>end</w:t>
      </w:r>
      <w:r w:rsidRPr="0035404C">
        <w:rPr>
          <w:b/>
          <w:u w:val="single"/>
        </w:rPr>
        <w:t>.</w:t>
      </w:r>
      <w:r w:rsidRPr="0035404C">
        <w:rPr>
          <w:sz w:val="16"/>
        </w:rPr>
        <w:t xml:space="preserve"> Will the global institutions it was so instrumental in creating become less relevant and influential with time? Will Beijing be successful in crafting new institutions derived from a Chinese footprint? If so, will good governance and rule of law be consistent with such organizations? Only time will tell, of course. What is certain is that Beijing’s realization of the Chinese century is sure to be infused with precepts and applications that are uniquely Chinese. The world has yet to fully contemplate all that this portends, but </w:t>
      </w:r>
      <w:r w:rsidRPr="0035404C">
        <w:rPr>
          <w:b/>
          <w:u w:val="single"/>
        </w:rPr>
        <w:t xml:space="preserve">President </w:t>
      </w:r>
      <w:r w:rsidRPr="00784BDF">
        <w:rPr>
          <w:b/>
          <w:highlight w:val="cyan"/>
          <w:u w:val="single"/>
        </w:rPr>
        <w:t xml:space="preserve">Xi </w:t>
      </w:r>
      <w:r w:rsidRPr="0035404C">
        <w:rPr>
          <w:b/>
          <w:u w:val="single"/>
        </w:rPr>
        <w:t xml:space="preserve">wants to achieve </w:t>
      </w:r>
      <w:r w:rsidRPr="00784BDF">
        <w:rPr>
          <w:b/>
          <w:highlight w:val="cyan"/>
          <w:u w:val="single"/>
        </w:rPr>
        <w:t xml:space="preserve">a pathway that guarantees </w:t>
      </w:r>
      <w:r w:rsidRPr="0035404C">
        <w:rPr>
          <w:b/>
          <w:u w:val="single"/>
        </w:rPr>
        <w:t xml:space="preserve">the </w:t>
      </w:r>
      <w:r w:rsidRPr="00784BDF">
        <w:rPr>
          <w:b/>
          <w:highlight w:val="cyan"/>
          <w:u w:val="single"/>
        </w:rPr>
        <w:t>supremacy</w:t>
      </w:r>
      <w:r w:rsidRPr="0035404C">
        <w:rPr>
          <w:b/>
          <w:u w:val="single"/>
        </w:rPr>
        <w:t xml:space="preserve"> of China throughout this century and beyond</w:t>
      </w:r>
      <w:r w:rsidRPr="0035404C">
        <w:rPr>
          <w:sz w:val="16"/>
        </w:rPr>
        <w:t xml:space="preserve">. He is likely to do just that, for he has a vision not only for how China reigns supreme in the economic, political, diplomatic, technological and, eventually, military arena, but also how it gets there. That is certainly more than can be said for the United States at this juncture, much less of other Western powers that appear to be sitting on the sidelines as Beijing smashes barrier after barrier for how things get done. </w:t>
      </w:r>
      <w:r w:rsidRPr="0035404C">
        <w:rPr>
          <w:b/>
          <w:u w:val="single"/>
        </w:rPr>
        <w:t xml:space="preserve">Xi deserves credit for having a vision of the future and for </w:t>
      </w:r>
      <w:r w:rsidRPr="00784BDF">
        <w:rPr>
          <w:b/>
          <w:highlight w:val="cyan"/>
          <w:u w:val="single"/>
        </w:rPr>
        <w:t>acting swiftly and decisively</w:t>
      </w:r>
      <w:r w:rsidRPr="0035404C">
        <w:rPr>
          <w:b/>
          <w:u w:val="single"/>
        </w:rPr>
        <w:t xml:space="preserve"> to achieve it</w:t>
      </w:r>
      <w:r w:rsidRPr="0035404C">
        <w:rPr>
          <w:sz w:val="16"/>
        </w:rPr>
        <w:t xml:space="preserve"> — whether </w:t>
      </w:r>
      <w:r w:rsidRPr="00784BDF">
        <w:rPr>
          <w:highlight w:val="cyan"/>
        </w:rPr>
        <w:t>in</w:t>
      </w:r>
      <w:r w:rsidRPr="0035404C">
        <w:rPr>
          <w:sz w:val="16"/>
        </w:rPr>
        <w:t xml:space="preserve"> the </w:t>
      </w:r>
      <w:r w:rsidRPr="0035404C">
        <w:rPr>
          <w:b/>
          <w:u w:val="single"/>
        </w:rPr>
        <w:t xml:space="preserve">area of </w:t>
      </w:r>
      <w:r w:rsidRPr="00784BDF">
        <w:rPr>
          <w:b/>
          <w:highlight w:val="cyan"/>
          <w:u w:val="single"/>
        </w:rPr>
        <w:t>tech</w:t>
      </w:r>
      <w:r w:rsidRPr="0035404C">
        <w:rPr>
          <w:b/>
          <w:u w:val="single"/>
        </w:rPr>
        <w:t>nology</w:t>
      </w:r>
      <w:r w:rsidRPr="0035404C">
        <w:rPr>
          <w:sz w:val="16"/>
        </w:rPr>
        <w:t xml:space="preserve"> (where China is outspending Silicon Valley to achieve AI supremacy), </w:t>
      </w:r>
      <w:r w:rsidRPr="0035404C">
        <w:rPr>
          <w:b/>
          <w:u w:val="single"/>
        </w:rPr>
        <w:t xml:space="preserve">building the world’s largest </w:t>
      </w:r>
      <w:r w:rsidRPr="00784BDF">
        <w:rPr>
          <w:b/>
          <w:highlight w:val="cyan"/>
          <w:u w:val="single"/>
        </w:rPr>
        <w:t>navy</w:t>
      </w:r>
      <w:r w:rsidRPr="0035404C">
        <w:rPr>
          <w:sz w:val="16"/>
        </w:rPr>
        <w:t xml:space="preserve"> by number of ships (currently in second place behind North Korea), landing a probe on the dark side of the moon as evidence of its growing strength in the field of science, or seeking to </w:t>
      </w:r>
      <w:r w:rsidRPr="0035404C">
        <w:rPr>
          <w:rStyle w:val="StyleUnderline"/>
        </w:rPr>
        <w:t xml:space="preserve">influence the world’s </w:t>
      </w:r>
      <w:r w:rsidRPr="00784BDF">
        <w:rPr>
          <w:rStyle w:val="StyleUnderline"/>
          <w:highlight w:val="cyan"/>
        </w:rPr>
        <w:t>media</w:t>
      </w:r>
      <w:r w:rsidRPr="0035404C">
        <w:rPr>
          <w:sz w:val="16"/>
        </w:rPr>
        <w:t xml:space="preserve">. </w:t>
      </w:r>
      <w:r w:rsidRPr="00784BDF">
        <w:rPr>
          <w:b/>
          <w:highlight w:val="cyan"/>
          <w:u w:val="single"/>
        </w:rPr>
        <w:t>China is</w:t>
      </w:r>
      <w:r w:rsidRPr="0035404C">
        <w:rPr>
          <w:b/>
          <w:u w:val="single"/>
        </w:rPr>
        <w:t xml:space="preserve"> </w:t>
      </w:r>
      <w:r w:rsidRPr="00784BDF">
        <w:rPr>
          <w:b/>
          <w:highlight w:val="cyan"/>
          <w:u w:val="single"/>
        </w:rPr>
        <w:t xml:space="preserve">engaged in </w:t>
      </w:r>
      <w:r w:rsidRPr="0035404C">
        <w:rPr>
          <w:b/>
          <w:u w:val="single"/>
        </w:rPr>
        <w:t xml:space="preserve">a </w:t>
      </w:r>
      <w:r w:rsidRPr="00784BDF">
        <w:rPr>
          <w:b/>
          <w:highlight w:val="cyan"/>
          <w:u w:val="single"/>
        </w:rPr>
        <w:t>multi-pronged effort to become influential</w:t>
      </w:r>
      <w:r w:rsidRPr="0035404C">
        <w:rPr>
          <w:b/>
          <w:u w:val="single"/>
        </w:rPr>
        <w:t xml:space="preserve"> in a wide spectrum of areas</w:t>
      </w:r>
      <w:r w:rsidRPr="0035404C">
        <w:rPr>
          <w:sz w:val="16"/>
        </w:rPr>
        <w:t xml:space="preserve"> of global importance. </w:t>
      </w:r>
    </w:p>
    <w:p w14:paraId="5D7EE457" w14:textId="77777777" w:rsidR="00AF5B58" w:rsidRPr="00EA336A" w:rsidRDefault="00AF5B58" w:rsidP="00AF5B58">
      <w:pPr>
        <w:pStyle w:val="Heading4"/>
        <w:rPr>
          <w:rFonts w:ascii="Cambria" w:hAnsi="Cambria"/>
          <w:u w:val="single"/>
        </w:rPr>
      </w:pPr>
      <w:r w:rsidRPr="009D4B72">
        <w:rPr>
          <w:rFonts w:ascii="Cambria" w:hAnsi="Cambria"/>
          <w:u w:val="single"/>
        </w:rPr>
        <w:t>Warming</w:t>
      </w:r>
      <w:r w:rsidRPr="00EA336A">
        <w:rPr>
          <w:rFonts w:ascii="Cambria" w:hAnsi="Cambria"/>
        </w:rPr>
        <w:t xml:space="preserve"> </w:t>
      </w:r>
      <w:r>
        <w:rPr>
          <w:rFonts w:ascii="Cambria" w:hAnsi="Cambria"/>
        </w:rPr>
        <w:t xml:space="preserve">— it ensures </w:t>
      </w:r>
      <w:r w:rsidRPr="00EA336A">
        <w:rPr>
          <w:rFonts w:ascii="Cambria" w:hAnsi="Cambria"/>
          <w:u w:val="single"/>
        </w:rPr>
        <w:t>debt accumulation</w:t>
      </w:r>
      <w:r>
        <w:rPr>
          <w:rFonts w:ascii="Cambria" w:hAnsi="Cambria"/>
        </w:rPr>
        <w:t xml:space="preserve"> and </w:t>
      </w:r>
      <w:r>
        <w:rPr>
          <w:rFonts w:ascii="Cambria" w:hAnsi="Cambria"/>
          <w:u w:val="single"/>
        </w:rPr>
        <w:t>collapse</w:t>
      </w:r>
      <w:r>
        <w:rPr>
          <w:rFonts w:ascii="Cambria" w:hAnsi="Cambria"/>
        </w:rPr>
        <w:t xml:space="preserve"> of overseas basing — adapting is </w:t>
      </w:r>
      <w:r w:rsidRPr="00EA336A">
        <w:rPr>
          <w:rFonts w:ascii="Cambria" w:hAnsi="Cambria"/>
          <w:u w:val="single"/>
        </w:rPr>
        <w:t>too expensive</w:t>
      </w:r>
      <w:r>
        <w:rPr>
          <w:rFonts w:ascii="Cambria" w:hAnsi="Cambria"/>
        </w:rPr>
        <w:t xml:space="preserve">. </w:t>
      </w:r>
    </w:p>
    <w:p w14:paraId="680AD843" w14:textId="77777777" w:rsidR="00AF5B58" w:rsidRPr="009D4B72" w:rsidRDefault="00AF5B58" w:rsidP="00AF5B58">
      <w:pPr>
        <w:rPr>
          <w:rFonts w:ascii="Cambria" w:hAnsi="Cambria"/>
        </w:rPr>
      </w:pPr>
      <w:r w:rsidRPr="009D4B72">
        <w:rPr>
          <w:rStyle w:val="Style13ptBold"/>
          <w:rFonts w:ascii="Cambria" w:hAnsi="Cambria"/>
        </w:rPr>
        <w:t xml:space="preserve">Walt, 18 </w:t>
      </w:r>
      <w:r w:rsidRPr="009D4B72">
        <w:rPr>
          <w:rFonts w:ascii="Cambria" w:hAnsi="Cambria"/>
          <w:sz w:val="16"/>
        </w:rPr>
        <w:t xml:space="preserve">— Stephen M. Walt; Robert and Renée </w:t>
      </w:r>
      <w:proofErr w:type="spellStart"/>
      <w:r w:rsidRPr="009D4B72">
        <w:rPr>
          <w:rFonts w:ascii="Cambria" w:hAnsi="Cambria"/>
          <w:sz w:val="16"/>
        </w:rPr>
        <w:t>Belfer</w:t>
      </w:r>
      <w:proofErr w:type="spellEnd"/>
      <w:r w:rsidRPr="009D4B72">
        <w:rPr>
          <w:rFonts w:ascii="Cambria" w:hAnsi="Cambria"/>
          <w:sz w:val="16"/>
        </w:rPr>
        <w:t xml:space="preserve"> professor of international relations at Harvard University. (11-28-2018; "Global Warming Is Setting Fire to American Leadership;" </w:t>
      </w:r>
      <w:r w:rsidRPr="009D4B72">
        <w:rPr>
          <w:rFonts w:ascii="Cambria" w:hAnsi="Cambria"/>
          <w:i/>
          <w:sz w:val="16"/>
        </w:rPr>
        <w:t>Foreign Policy</w:t>
      </w:r>
      <w:r w:rsidRPr="009D4B72">
        <w:rPr>
          <w:rFonts w:ascii="Cambria" w:hAnsi="Cambria"/>
          <w:sz w:val="16"/>
        </w:rPr>
        <w:t>; https://foreignpolicy.com/2018/12/03/global-warming-will-set-fire-to-american-leadership/; //</w:t>
      </w:r>
      <w:proofErr w:type="spellStart"/>
      <w:r w:rsidRPr="009D4B72">
        <w:rPr>
          <w:rFonts w:ascii="Cambria" w:hAnsi="Cambria"/>
          <w:sz w:val="16"/>
        </w:rPr>
        <w:t>GrRv</w:t>
      </w:r>
      <w:proofErr w:type="spellEnd"/>
      <w:r w:rsidRPr="009D4B72">
        <w:rPr>
          <w:rFonts w:ascii="Cambria" w:hAnsi="Cambria"/>
          <w:sz w:val="16"/>
        </w:rPr>
        <w:t xml:space="preserve">) *The word </w:t>
      </w:r>
      <w:proofErr w:type="gramStart"/>
      <w:r>
        <w:rPr>
          <w:rFonts w:ascii="Cambria" w:hAnsi="Cambria"/>
          <w:sz w:val="16"/>
        </w:rPr>
        <w:t>“</w:t>
      </w:r>
      <w:r w:rsidRPr="009D4B72">
        <w:rPr>
          <w:rFonts w:ascii="Cambria" w:hAnsi="Cambria"/>
          <w:sz w:val="16"/>
        </w:rPr>
        <w:t>be</w:t>
      </w:r>
      <w:r>
        <w:rPr>
          <w:rFonts w:ascii="Cambria" w:hAnsi="Cambria"/>
          <w:sz w:val="16"/>
        </w:rPr>
        <w:t>”</w:t>
      </w:r>
      <w:r w:rsidRPr="009D4B72">
        <w:rPr>
          <w:rFonts w:ascii="Cambria" w:hAnsi="Cambria"/>
          <w:sz w:val="16"/>
        </w:rPr>
        <w:t xml:space="preserve"> was</w:t>
      </w:r>
      <w:proofErr w:type="gramEnd"/>
      <w:r w:rsidRPr="009D4B72">
        <w:rPr>
          <w:rFonts w:ascii="Cambria" w:hAnsi="Cambria"/>
          <w:sz w:val="16"/>
        </w:rPr>
        <w:t xml:space="preserve"> added to preserve grammatic integrity, brackets denote a change</w:t>
      </w:r>
    </w:p>
    <w:p w14:paraId="03176972" w14:textId="77777777" w:rsidR="00AF5B58" w:rsidRPr="00AF5B58" w:rsidRDefault="00AF5B58" w:rsidP="00AF5B58">
      <w:pPr>
        <w:rPr>
          <w:rStyle w:val="Emphasis"/>
          <w:rFonts w:asciiTheme="minorHAnsi" w:hAnsiTheme="minorHAnsi" w:cstheme="minorHAnsi"/>
        </w:rPr>
      </w:pPr>
      <w:r w:rsidRPr="00AF5B58">
        <w:rPr>
          <w:rStyle w:val="StyleUnderline"/>
          <w:rFonts w:asciiTheme="minorHAnsi" w:hAnsiTheme="minorHAnsi" w:cstheme="minorHAnsi"/>
          <w:highlight w:val="cyan"/>
        </w:rPr>
        <w:t xml:space="preserve">One of the </w:t>
      </w:r>
      <w:r w:rsidRPr="00AF5B58">
        <w:rPr>
          <w:rStyle w:val="StyleUnderline"/>
          <w:rFonts w:asciiTheme="minorHAnsi" w:hAnsiTheme="minorHAnsi" w:cstheme="minorHAnsi"/>
        </w:rPr>
        <w:t xml:space="preserve">side </w:t>
      </w:r>
      <w:r w:rsidRPr="00AF5B58">
        <w:rPr>
          <w:rStyle w:val="StyleUnderline"/>
          <w:rFonts w:asciiTheme="minorHAnsi" w:hAnsiTheme="minorHAnsi" w:cstheme="minorHAnsi"/>
          <w:highlight w:val="cyan"/>
        </w:rPr>
        <w:t xml:space="preserve">effects of climate change will be the </w:t>
      </w:r>
      <w:r w:rsidRPr="00AF5B58">
        <w:rPr>
          <w:rStyle w:val="Emphasis"/>
          <w:rFonts w:asciiTheme="minorHAnsi" w:hAnsiTheme="minorHAnsi" w:cstheme="minorHAnsi"/>
          <w:highlight w:val="cyan"/>
        </w:rPr>
        <w:t>end of U.S. hegemony.</w:t>
      </w:r>
    </w:p>
    <w:p w14:paraId="3434EB7E"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U.S. President Donald Trump has said, “I don’t believe” climate change is real. Guess what? </w:t>
      </w:r>
      <w:r w:rsidRPr="00AF5B58">
        <w:rPr>
          <w:rStyle w:val="StyleUnderline"/>
          <w:rFonts w:asciiTheme="minorHAnsi" w:hAnsiTheme="minorHAnsi" w:cstheme="minorHAnsi"/>
        </w:rPr>
        <w:t>The global environment doesn’t care</w:t>
      </w:r>
      <w:r w:rsidRPr="00AF5B58">
        <w:rPr>
          <w:rFonts w:asciiTheme="minorHAnsi" w:hAnsiTheme="minorHAnsi" w:cstheme="minorHAnsi"/>
          <w:sz w:val="14"/>
        </w:rPr>
        <w:t>. The condition of the planet will be determined by the laws of physics and chemistry, not by Trump’s tweets, denials, bluster, or relentlessly head-in-the-sand approach to a rapidly warming planet. Trump will no longer be with us by the time the worst effects are realized, of course; it is future generations who will suffer the consequences.</w:t>
      </w:r>
    </w:p>
    <w:p w14:paraId="6D3B19A3"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And make no mistake: Those </w:t>
      </w:r>
      <w:r w:rsidRPr="00AF5B58">
        <w:rPr>
          <w:rStyle w:val="StyleUnderline"/>
          <w:rFonts w:asciiTheme="minorHAnsi" w:hAnsiTheme="minorHAnsi" w:cstheme="minorHAnsi"/>
        </w:rPr>
        <w:t>consequences are going to [be] significant</w:t>
      </w:r>
      <w:r w:rsidRPr="00AF5B58">
        <w:rPr>
          <w:rFonts w:asciiTheme="minorHAnsi" w:hAnsiTheme="minorHAnsi" w:cstheme="minorHAnsi"/>
          <w:sz w:val="14"/>
        </w:rPr>
        <w:t xml:space="preserve">. As reported over Thanksgiving weekend, </w:t>
      </w:r>
      <w:r w:rsidRPr="00AF5B58">
        <w:rPr>
          <w:rStyle w:val="StyleUnderline"/>
          <w:rFonts w:asciiTheme="minorHAnsi" w:hAnsiTheme="minorHAnsi" w:cstheme="minorHAnsi"/>
        </w:rPr>
        <w:t>the</w:t>
      </w:r>
      <w:r w:rsidRPr="00AF5B58">
        <w:rPr>
          <w:rFonts w:asciiTheme="minorHAnsi" w:hAnsiTheme="minorHAnsi" w:cstheme="minorHAnsi"/>
          <w:sz w:val="14"/>
        </w:rPr>
        <w:t xml:space="preserve"> latest U.S. government “</w:t>
      </w:r>
      <w:r w:rsidRPr="00AF5B58">
        <w:rPr>
          <w:rStyle w:val="StyleUnderline"/>
          <w:rFonts w:asciiTheme="minorHAnsi" w:hAnsiTheme="minorHAnsi" w:cstheme="minorHAnsi"/>
        </w:rPr>
        <w:t>National Climate Assessment</w:t>
      </w:r>
      <w:r w:rsidRPr="00AF5B58">
        <w:rPr>
          <w:rFonts w:asciiTheme="minorHAnsi" w:hAnsiTheme="minorHAnsi" w:cstheme="minorHAnsi"/>
          <w:sz w:val="14"/>
        </w:rPr>
        <w:t xml:space="preserve">” </w:t>
      </w:r>
      <w:r w:rsidRPr="00AF5B58">
        <w:rPr>
          <w:rStyle w:val="StyleUnderline"/>
          <w:rFonts w:asciiTheme="minorHAnsi" w:hAnsiTheme="minorHAnsi" w:cstheme="minorHAnsi"/>
        </w:rPr>
        <w:t xml:space="preserve">report makes it abundantly clear that </w:t>
      </w:r>
      <w:r w:rsidRPr="00AF5B58">
        <w:rPr>
          <w:rStyle w:val="Emphasis"/>
          <w:rFonts w:asciiTheme="minorHAnsi" w:hAnsiTheme="minorHAnsi" w:cstheme="minorHAnsi"/>
        </w:rPr>
        <w:t>rising average temperatures</w:t>
      </w:r>
      <w:r w:rsidRPr="00AF5B58">
        <w:rPr>
          <w:rStyle w:val="StyleUnderline"/>
          <w:rFonts w:asciiTheme="minorHAnsi" w:hAnsiTheme="minorHAnsi" w:cstheme="minorHAnsi"/>
        </w:rPr>
        <w:t xml:space="preserve"> are going to have </w:t>
      </w:r>
      <w:r w:rsidRPr="00AF5B58">
        <w:rPr>
          <w:rStyle w:val="Emphasis"/>
          <w:rFonts w:asciiTheme="minorHAnsi" w:hAnsiTheme="minorHAnsi" w:cstheme="minorHAnsi"/>
        </w:rPr>
        <w:t>far-reaching</w:t>
      </w:r>
      <w:r w:rsidRPr="00AF5B58">
        <w:rPr>
          <w:rStyle w:val="StyleUnderline"/>
          <w:rFonts w:asciiTheme="minorHAnsi" w:hAnsiTheme="minorHAnsi" w:cstheme="minorHAnsi"/>
        </w:rPr>
        <w:t xml:space="preserve"> and </w:t>
      </w:r>
      <w:r w:rsidRPr="00AF5B58">
        <w:rPr>
          <w:rStyle w:val="Emphasis"/>
          <w:rFonts w:asciiTheme="minorHAnsi" w:hAnsiTheme="minorHAnsi" w:cstheme="minorHAnsi"/>
        </w:rPr>
        <w:t>damaging effects</w:t>
      </w:r>
      <w:r w:rsidRPr="00AF5B58">
        <w:rPr>
          <w:rFonts w:asciiTheme="minorHAnsi" w:hAnsiTheme="minorHAnsi" w:cstheme="minorHAnsi"/>
          <w:sz w:val="14"/>
        </w:rPr>
        <w:t xml:space="preserve">. </w:t>
      </w:r>
      <w:r w:rsidRPr="00AF5B58">
        <w:rPr>
          <w:rStyle w:val="StyleUnderline"/>
          <w:rFonts w:asciiTheme="minorHAnsi" w:hAnsiTheme="minorHAnsi" w:cstheme="minorHAnsi"/>
          <w:highlight w:val="cyan"/>
        </w:rPr>
        <w:t xml:space="preserve">The report was a </w:t>
      </w:r>
      <w:r w:rsidRPr="00AF5B58">
        <w:rPr>
          <w:rStyle w:val="Emphasis"/>
          <w:rFonts w:asciiTheme="minorHAnsi" w:hAnsiTheme="minorHAnsi" w:cstheme="minorHAnsi"/>
          <w:highlight w:val="cyan"/>
        </w:rPr>
        <w:t>collaborative effort</w:t>
      </w:r>
      <w:r w:rsidRPr="00AF5B58">
        <w:rPr>
          <w:rStyle w:val="StyleUnderline"/>
          <w:rFonts w:asciiTheme="minorHAnsi" w:hAnsiTheme="minorHAnsi" w:cstheme="minorHAnsi"/>
          <w:highlight w:val="cyan"/>
        </w:rPr>
        <w:t xml:space="preserve"> by </w:t>
      </w:r>
      <w:r w:rsidRPr="00AF5B58">
        <w:rPr>
          <w:rStyle w:val="Emphasis"/>
          <w:rFonts w:asciiTheme="minorHAnsi" w:hAnsiTheme="minorHAnsi" w:cstheme="minorHAnsi"/>
          <w:highlight w:val="cyan"/>
        </w:rPr>
        <w:t>13 federal agencies</w:t>
      </w:r>
      <w:r w:rsidRPr="00AF5B58">
        <w:rPr>
          <w:rFonts w:asciiTheme="minorHAnsi" w:hAnsiTheme="minorHAnsi" w:cstheme="minorHAnsi"/>
          <w:sz w:val="14"/>
        </w:rPr>
        <w:t xml:space="preserve">, and it offers a sobering portrait of our likely future. </w:t>
      </w:r>
      <w:r w:rsidRPr="00AF5B58">
        <w:rPr>
          <w:rStyle w:val="Emphasis"/>
          <w:rFonts w:asciiTheme="minorHAnsi" w:hAnsiTheme="minorHAnsi" w:cstheme="minorHAnsi"/>
          <w:highlight w:val="cyan"/>
        </w:rPr>
        <w:t>Storms</w:t>
      </w:r>
      <w:r w:rsidRPr="00AF5B58">
        <w:rPr>
          <w:rStyle w:val="StyleUnderline"/>
          <w:rFonts w:asciiTheme="minorHAnsi" w:hAnsiTheme="minorHAnsi" w:cstheme="minorHAnsi"/>
          <w:highlight w:val="cyan"/>
        </w:rPr>
        <w:t xml:space="preserve"> will be more </w:t>
      </w:r>
      <w:r w:rsidRPr="00AF5B58">
        <w:rPr>
          <w:rStyle w:val="Emphasis"/>
          <w:rFonts w:asciiTheme="minorHAnsi" w:hAnsiTheme="minorHAnsi" w:cstheme="minorHAnsi"/>
          <w:highlight w:val="cyan"/>
        </w:rPr>
        <w:t>intense</w:t>
      </w:r>
      <w:r w:rsidRPr="00AF5B58">
        <w:rPr>
          <w:rStyle w:val="Emphasis"/>
          <w:rFonts w:asciiTheme="minorHAnsi" w:hAnsiTheme="minorHAnsi" w:cstheme="minorHAnsi"/>
        </w:rPr>
        <w:t xml:space="preserve"> and dangerous</w:t>
      </w:r>
      <w:r w:rsidRPr="00AF5B58">
        <w:rPr>
          <w:rStyle w:val="StyleUnderline"/>
          <w:rFonts w:asciiTheme="minorHAnsi" w:hAnsiTheme="minorHAnsi" w:cstheme="minorHAnsi"/>
        </w:rPr>
        <w:t xml:space="preserve">. </w:t>
      </w:r>
      <w:r w:rsidRPr="00AF5B58">
        <w:rPr>
          <w:rStyle w:val="StyleUnderline"/>
          <w:rFonts w:asciiTheme="minorHAnsi" w:hAnsiTheme="minorHAnsi" w:cstheme="minorHAnsi"/>
          <w:highlight w:val="cyan"/>
        </w:rPr>
        <w:t>Ag</w:t>
      </w:r>
      <w:r w:rsidRPr="00AF5B58">
        <w:rPr>
          <w:rFonts w:asciiTheme="minorHAnsi" w:hAnsiTheme="minorHAnsi" w:cstheme="minorHAnsi"/>
          <w:sz w:val="14"/>
        </w:rPr>
        <w:t xml:space="preserve">ricultural productivity </w:t>
      </w:r>
      <w:r w:rsidRPr="00AF5B58">
        <w:rPr>
          <w:rStyle w:val="StyleUnderline"/>
          <w:rFonts w:asciiTheme="minorHAnsi" w:hAnsiTheme="minorHAnsi" w:cstheme="minorHAnsi"/>
          <w:highlight w:val="cyan"/>
        </w:rPr>
        <w:t xml:space="preserve">will </w:t>
      </w:r>
      <w:r w:rsidRPr="00AF5B58">
        <w:rPr>
          <w:rStyle w:val="Emphasis"/>
          <w:rFonts w:asciiTheme="minorHAnsi" w:hAnsiTheme="minorHAnsi" w:cstheme="minorHAnsi"/>
          <w:highlight w:val="cyan"/>
        </w:rPr>
        <w:t>decline</w:t>
      </w:r>
      <w:r w:rsidRPr="00AF5B58">
        <w:rPr>
          <w:rStyle w:val="StyleUnderline"/>
          <w:rFonts w:asciiTheme="minorHAnsi" w:hAnsiTheme="minorHAnsi" w:cstheme="minorHAnsi"/>
        </w:rPr>
        <w:t xml:space="preserve">. </w:t>
      </w:r>
      <w:r w:rsidRPr="00AF5B58">
        <w:rPr>
          <w:rFonts w:asciiTheme="minorHAnsi" w:hAnsiTheme="minorHAnsi" w:cstheme="minorHAnsi"/>
          <w:sz w:val="14"/>
        </w:rPr>
        <w:t xml:space="preserve">Certain </w:t>
      </w:r>
      <w:r w:rsidRPr="00AF5B58">
        <w:rPr>
          <w:rStyle w:val="Emphasis"/>
          <w:rFonts w:asciiTheme="minorHAnsi" w:hAnsiTheme="minorHAnsi" w:cstheme="minorHAnsi"/>
          <w:highlight w:val="cyan"/>
        </w:rPr>
        <w:t>diseases</w:t>
      </w:r>
      <w:r w:rsidRPr="00AF5B58">
        <w:rPr>
          <w:rFonts w:asciiTheme="minorHAnsi" w:hAnsiTheme="minorHAnsi" w:cstheme="minorHAnsi"/>
          <w:sz w:val="14"/>
        </w:rPr>
        <w:t xml:space="preserve"> and pests </w:t>
      </w:r>
      <w:r w:rsidRPr="00AF5B58">
        <w:rPr>
          <w:rStyle w:val="StyleUnderline"/>
          <w:rFonts w:asciiTheme="minorHAnsi" w:hAnsiTheme="minorHAnsi" w:cstheme="minorHAnsi"/>
          <w:highlight w:val="cyan"/>
        </w:rPr>
        <w:t>will be more numerous</w:t>
      </w:r>
      <w:r w:rsidRPr="00AF5B58">
        <w:rPr>
          <w:rFonts w:asciiTheme="minorHAnsi" w:hAnsiTheme="minorHAnsi" w:cstheme="minorHAnsi"/>
          <w:sz w:val="14"/>
        </w:rPr>
        <w:t xml:space="preserve"> and bothersome, and heat-related deaths will increase significantly. Trump may not believe it, but what he does or does not believe is irrelevant, except as it affects what we do (or don’t do) today and thus how serious the problem is down the road.</w:t>
      </w:r>
    </w:p>
    <w:p w14:paraId="0F538365"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The direct consequences of </w:t>
      </w:r>
      <w:r w:rsidRPr="00AF5B58">
        <w:rPr>
          <w:rStyle w:val="StyleUnderline"/>
          <w:rFonts w:asciiTheme="minorHAnsi" w:hAnsiTheme="minorHAnsi" w:cstheme="minorHAnsi"/>
        </w:rPr>
        <w:t>climate change</w:t>
      </w:r>
      <w:r w:rsidRPr="00AF5B58">
        <w:rPr>
          <w:rFonts w:asciiTheme="minorHAnsi" w:hAnsiTheme="minorHAnsi" w:cstheme="minorHAnsi"/>
          <w:sz w:val="14"/>
        </w:rPr>
        <w:t xml:space="preserve"> will be harmful enough—even if we respond to them more energetically than we have to date—but I believe it </w:t>
      </w:r>
      <w:r w:rsidRPr="00AF5B58">
        <w:rPr>
          <w:rStyle w:val="StyleUnderline"/>
          <w:rFonts w:asciiTheme="minorHAnsi" w:hAnsiTheme="minorHAnsi" w:cstheme="minorHAnsi"/>
        </w:rPr>
        <w:t xml:space="preserve">will also have </w:t>
      </w:r>
      <w:r w:rsidRPr="00AF5B58">
        <w:rPr>
          <w:rStyle w:val="Emphasis"/>
          <w:rFonts w:asciiTheme="minorHAnsi" w:hAnsiTheme="minorHAnsi" w:cstheme="minorHAnsi"/>
        </w:rPr>
        <w:t>profound effects</w:t>
      </w:r>
      <w:r w:rsidRPr="00AF5B58">
        <w:rPr>
          <w:rStyle w:val="StyleUnderline"/>
          <w:rFonts w:asciiTheme="minorHAnsi" w:hAnsiTheme="minorHAnsi" w:cstheme="minorHAnsi"/>
        </w:rPr>
        <w:t xml:space="preserve"> on </w:t>
      </w:r>
      <w:r w:rsidRPr="00AF5B58">
        <w:rPr>
          <w:rStyle w:val="Emphasis"/>
          <w:rFonts w:asciiTheme="minorHAnsi" w:hAnsiTheme="minorHAnsi" w:cstheme="minorHAnsi"/>
        </w:rPr>
        <w:t>U.S. foreign</w:t>
      </w:r>
      <w:r w:rsidRPr="00AF5B58">
        <w:rPr>
          <w:rStyle w:val="StyleUnderline"/>
          <w:rFonts w:asciiTheme="minorHAnsi" w:hAnsiTheme="minorHAnsi" w:cstheme="minorHAnsi"/>
        </w:rPr>
        <w:t xml:space="preserve"> </w:t>
      </w:r>
      <w:r w:rsidRPr="00AF5B58">
        <w:rPr>
          <w:rStyle w:val="Emphasis"/>
          <w:rFonts w:asciiTheme="minorHAnsi" w:hAnsiTheme="minorHAnsi" w:cstheme="minorHAnsi"/>
        </w:rPr>
        <w:t>policy</w:t>
      </w:r>
      <w:r w:rsidRPr="00AF5B58">
        <w:rPr>
          <w:rFonts w:asciiTheme="minorHAnsi" w:hAnsiTheme="minorHAnsi" w:cstheme="minorHAnsi"/>
          <w:sz w:val="14"/>
        </w:rPr>
        <w:t>. Some of the consequences have already been catalogued—including in a landmark U.S. Defense Department study in 2015—but the long-term impact could be even more far-reaching. To be deliberately provocative: Climate change could do more to limit America’s global ambitions than all the books, articles, op-eds, and other advocacy undertaken by apostles of restraint.</w:t>
      </w:r>
    </w:p>
    <w:p w14:paraId="11E472DD" w14:textId="77777777" w:rsidR="00AF5B58" w:rsidRPr="00AF5B58" w:rsidRDefault="00AF5B58" w:rsidP="00AF5B58">
      <w:pPr>
        <w:rPr>
          <w:rStyle w:val="StyleUnderline"/>
          <w:rFonts w:asciiTheme="minorHAnsi" w:hAnsiTheme="minorHAnsi" w:cstheme="minorHAnsi"/>
        </w:rPr>
      </w:pPr>
      <w:r w:rsidRPr="00AF5B58">
        <w:rPr>
          <w:rStyle w:val="StyleUnderline"/>
          <w:rFonts w:asciiTheme="minorHAnsi" w:hAnsiTheme="minorHAnsi" w:cstheme="minorHAnsi"/>
        </w:rPr>
        <w:t xml:space="preserve">Why? Because </w:t>
      </w:r>
      <w:r w:rsidRPr="00AF5B58">
        <w:rPr>
          <w:rStyle w:val="Emphasis"/>
          <w:rFonts w:asciiTheme="minorHAnsi" w:hAnsiTheme="minorHAnsi" w:cstheme="minorHAnsi"/>
          <w:highlight w:val="cyan"/>
        </w:rPr>
        <w:t>adapting</w:t>
      </w:r>
      <w:r w:rsidRPr="00AF5B58">
        <w:rPr>
          <w:rStyle w:val="StyleUnderline"/>
          <w:rFonts w:asciiTheme="minorHAnsi" w:hAnsiTheme="minorHAnsi" w:cstheme="minorHAnsi"/>
        </w:rPr>
        <w:t xml:space="preserve"> to a </w:t>
      </w:r>
      <w:r w:rsidRPr="00AF5B58">
        <w:rPr>
          <w:rStyle w:val="Emphasis"/>
          <w:rFonts w:asciiTheme="minorHAnsi" w:hAnsiTheme="minorHAnsi" w:cstheme="minorHAnsi"/>
        </w:rPr>
        <w:t>warmer planet</w:t>
      </w:r>
      <w:r w:rsidRPr="00AF5B58">
        <w:rPr>
          <w:rStyle w:val="StyleUnderline"/>
          <w:rFonts w:asciiTheme="minorHAnsi" w:hAnsiTheme="minorHAnsi" w:cstheme="minorHAnsi"/>
        </w:rPr>
        <w:t xml:space="preserve"> is </w:t>
      </w:r>
      <w:r w:rsidRPr="00AF5B58">
        <w:rPr>
          <w:rStyle w:val="StyleUnderline"/>
          <w:rFonts w:asciiTheme="minorHAnsi" w:hAnsiTheme="minorHAnsi" w:cstheme="minorHAnsi"/>
          <w:highlight w:val="cyan"/>
        </w:rPr>
        <w:t xml:space="preserve">going to be </w:t>
      </w:r>
      <w:proofErr w:type="gramStart"/>
      <w:r w:rsidRPr="00AF5B58">
        <w:rPr>
          <w:rStyle w:val="Emphasis"/>
          <w:rFonts w:asciiTheme="minorHAnsi" w:hAnsiTheme="minorHAnsi" w:cstheme="minorHAnsi"/>
          <w:highlight w:val="cyan"/>
        </w:rPr>
        <w:t>really expensive</w:t>
      </w:r>
      <w:proofErr w:type="gramEnd"/>
      <w:r w:rsidRPr="00AF5B58">
        <w:rPr>
          <w:rStyle w:val="StyleUnderline"/>
          <w:rFonts w:asciiTheme="minorHAnsi" w:hAnsiTheme="minorHAnsi" w:cstheme="minorHAnsi"/>
          <w:highlight w:val="cyan"/>
        </w:rPr>
        <w:t>.</w:t>
      </w:r>
      <w:r w:rsidRPr="00AF5B58">
        <w:rPr>
          <w:rStyle w:val="StyleUnderline"/>
          <w:rFonts w:asciiTheme="minorHAnsi" w:hAnsiTheme="minorHAnsi" w:cstheme="minorHAnsi"/>
        </w:rPr>
        <w:t xml:space="preserve"> </w:t>
      </w:r>
    </w:p>
    <w:p w14:paraId="04175278" w14:textId="77777777" w:rsidR="00AF5B58" w:rsidRPr="00AF5B58" w:rsidRDefault="00AF5B58" w:rsidP="00AF5B58">
      <w:pPr>
        <w:rPr>
          <w:rStyle w:val="Emphasis"/>
          <w:rFonts w:asciiTheme="minorHAnsi" w:hAnsiTheme="minorHAnsi" w:cstheme="minorHAnsi"/>
        </w:rPr>
      </w:pPr>
      <w:r w:rsidRPr="00AF5B58">
        <w:rPr>
          <w:rFonts w:asciiTheme="minorHAnsi" w:hAnsiTheme="minorHAnsi" w:cstheme="minorHAnsi"/>
          <w:sz w:val="14"/>
        </w:rPr>
        <w:t xml:space="preserve">For starters, </w:t>
      </w:r>
      <w:r w:rsidRPr="00AF5B58">
        <w:rPr>
          <w:rStyle w:val="StyleUnderline"/>
          <w:rFonts w:asciiTheme="minorHAnsi" w:hAnsiTheme="minorHAnsi" w:cstheme="minorHAnsi"/>
          <w:highlight w:val="cyan"/>
        </w:rPr>
        <w:t>climate change</w:t>
      </w:r>
      <w:r w:rsidRPr="00AF5B58">
        <w:rPr>
          <w:rStyle w:val="StyleUnderline"/>
          <w:rFonts w:asciiTheme="minorHAnsi" w:hAnsiTheme="minorHAnsi" w:cstheme="minorHAnsi"/>
        </w:rPr>
        <w:t xml:space="preserve"> is already having an impact on military facilities in the United States and </w:t>
      </w:r>
      <w:r w:rsidRPr="00AF5B58">
        <w:rPr>
          <w:rStyle w:val="StyleUnderline"/>
          <w:rFonts w:asciiTheme="minorHAnsi" w:hAnsiTheme="minorHAnsi" w:cstheme="minorHAnsi"/>
          <w:highlight w:val="cyan"/>
        </w:rPr>
        <w:t>will force the D</w:t>
      </w:r>
      <w:r w:rsidRPr="00AF5B58">
        <w:rPr>
          <w:rStyle w:val="StyleUnderline"/>
          <w:rFonts w:asciiTheme="minorHAnsi" w:hAnsiTheme="minorHAnsi" w:cstheme="minorHAnsi"/>
        </w:rPr>
        <w:t xml:space="preserve">epartment </w:t>
      </w:r>
      <w:r w:rsidRPr="00AF5B58">
        <w:rPr>
          <w:rStyle w:val="StyleUnderline"/>
          <w:rFonts w:asciiTheme="minorHAnsi" w:hAnsiTheme="minorHAnsi" w:cstheme="minorHAnsi"/>
          <w:highlight w:val="cyan"/>
        </w:rPr>
        <w:t>o</w:t>
      </w:r>
      <w:r w:rsidRPr="00AF5B58">
        <w:rPr>
          <w:rStyle w:val="StyleUnderline"/>
          <w:rFonts w:asciiTheme="minorHAnsi" w:hAnsiTheme="minorHAnsi" w:cstheme="minorHAnsi"/>
        </w:rPr>
        <w:t xml:space="preserve">f </w:t>
      </w:r>
      <w:r w:rsidRPr="00AF5B58">
        <w:rPr>
          <w:rStyle w:val="StyleUnderline"/>
          <w:rFonts w:asciiTheme="minorHAnsi" w:hAnsiTheme="minorHAnsi" w:cstheme="minorHAnsi"/>
          <w:highlight w:val="cyan"/>
        </w:rPr>
        <w:t>D</w:t>
      </w:r>
      <w:r w:rsidRPr="00AF5B58">
        <w:rPr>
          <w:rStyle w:val="StyleUnderline"/>
          <w:rFonts w:asciiTheme="minorHAnsi" w:hAnsiTheme="minorHAnsi" w:cstheme="minorHAnsi"/>
        </w:rPr>
        <w:t xml:space="preserve">efense </w:t>
      </w:r>
      <w:r w:rsidRPr="00AF5B58">
        <w:rPr>
          <w:rStyle w:val="StyleUnderline"/>
          <w:rFonts w:asciiTheme="minorHAnsi" w:hAnsiTheme="minorHAnsi" w:cstheme="minorHAnsi"/>
          <w:highlight w:val="cyan"/>
        </w:rPr>
        <w:t xml:space="preserve">to </w:t>
      </w:r>
      <w:r w:rsidRPr="00AF5B58">
        <w:rPr>
          <w:rStyle w:val="Emphasis"/>
          <w:rFonts w:asciiTheme="minorHAnsi" w:hAnsiTheme="minorHAnsi" w:cstheme="minorHAnsi"/>
          <w:highlight w:val="cyan"/>
        </w:rPr>
        <w:t>undertake costly remedial measures</w:t>
      </w:r>
      <w:r w:rsidRPr="00AF5B58">
        <w:rPr>
          <w:rFonts w:asciiTheme="minorHAnsi" w:hAnsiTheme="minorHAnsi" w:cstheme="minorHAnsi"/>
          <w:sz w:val="14"/>
        </w:rPr>
        <w:t xml:space="preserve">. </w:t>
      </w:r>
      <w:r w:rsidRPr="00AF5B58">
        <w:rPr>
          <w:rStyle w:val="StyleUnderline"/>
          <w:rFonts w:asciiTheme="minorHAnsi" w:hAnsiTheme="minorHAnsi" w:cstheme="minorHAnsi"/>
        </w:rPr>
        <w:t>Hurricane Michael caused millions of dollars of destruction at Tyndall Air Force Base</w:t>
      </w:r>
      <w:r w:rsidRPr="00AF5B58">
        <w:rPr>
          <w:rFonts w:asciiTheme="minorHAnsi" w:hAnsiTheme="minorHAnsi" w:cstheme="minorHAnsi"/>
          <w:sz w:val="14"/>
        </w:rPr>
        <w:t xml:space="preserve"> in Florida this fall (including damage to some of the costly F-22s stationed there), and </w:t>
      </w:r>
      <w:r w:rsidRPr="00AF5B58">
        <w:rPr>
          <w:rStyle w:val="StyleUnderline"/>
          <w:rFonts w:asciiTheme="minorHAnsi" w:hAnsiTheme="minorHAnsi" w:cstheme="minorHAnsi"/>
        </w:rPr>
        <w:t>the vast U.S. naval shipyard at Newport News is already prone to flooding and will require costly adaptive actions</w:t>
      </w:r>
      <w:r w:rsidRPr="00AF5B58">
        <w:rPr>
          <w:rFonts w:asciiTheme="minorHAnsi" w:hAnsiTheme="minorHAnsi" w:cstheme="minorHAnsi"/>
          <w:sz w:val="14"/>
        </w:rPr>
        <w:t xml:space="preserve"> if it is to remain operational as sea levels rise. According to the Union of Concerned Scientists, a three-foot increase in sea levels (which is well within the range of current estimates), could jeopardize the use of 128 U.S. military bases. </w:t>
      </w:r>
      <w:r w:rsidRPr="00AF5B58">
        <w:rPr>
          <w:rStyle w:val="Emphasis"/>
          <w:rFonts w:asciiTheme="minorHAnsi" w:hAnsiTheme="minorHAnsi" w:cstheme="minorHAnsi"/>
          <w:highlight w:val="cyan"/>
        </w:rPr>
        <w:t>Protecting these facilities</w:t>
      </w:r>
      <w:r w:rsidRPr="00AF5B58">
        <w:rPr>
          <w:rStyle w:val="StyleUnderline"/>
          <w:rFonts w:asciiTheme="minorHAnsi" w:hAnsiTheme="minorHAnsi" w:cstheme="minorHAnsi"/>
        </w:rPr>
        <w:t xml:space="preserve"> or </w:t>
      </w:r>
      <w:r w:rsidRPr="00AF5B58">
        <w:rPr>
          <w:rStyle w:val="Emphasis"/>
          <w:rFonts w:asciiTheme="minorHAnsi" w:hAnsiTheme="minorHAnsi" w:cstheme="minorHAnsi"/>
        </w:rPr>
        <w:t>building new ones</w:t>
      </w:r>
      <w:r w:rsidRPr="00AF5B58">
        <w:rPr>
          <w:rStyle w:val="StyleUnderline"/>
          <w:rFonts w:asciiTheme="minorHAnsi" w:hAnsiTheme="minorHAnsi" w:cstheme="minorHAnsi"/>
        </w:rPr>
        <w:t xml:space="preserve"> </w:t>
      </w:r>
      <w:r w:rsidRPr="00AF5B58">
        <w:rPr>
          <w:rStyle w:val="StyleUnderline"/>
          <w:rFonts w:asciiTheme="minorHAnsi" w:hAnsiTheme="minorHAnsi" w:cstheme="minorHAnsi"/>
          <w:highlight w:val="cyan"/>
        </w:rPr>
        <w:t xml:space="preserve">will </w:t>
      </w:r>
      <w:r w:rsidRPr="00AF5B58">
        <w:rPr>
          <w:rStyle w:val="Emphasis"/>
          <w:rFonts w:asciiTheme="minorHAnsi" w:hAnsiTheme="minorHAnsi" w:cstheme="minorHAnsi"/>
          <w:highlight w:val="cyan"/>
        </w:rPr>
        <w:t>not be cheap</w:t>
      </w:r>
      <w:r w:rsidRPr="00AF5B58">
        <w:rPr>
          <w:rStyle w:val="StyleUnderline"/>
          <w:rFonts w:asciiTheme="minorHAnsi" w:hAnsiTheme="minorHAnsi" w:cstheme="minorHAnsi"/>
        </w:rPr>
        <w:t xml:space="preserve">, and the </w:t>
      </w:r>
      <w:r w:rsidRPr="00AF5B58">
        <w:rPr>
          <w:rStyle w:val="StyleUnderline"/>
          <w:rFonts w:asciiTheme="minorHAnsi" w:hAnsiTheme="minorHAnsi" w:cstheme="minorHAnsi"/>
          <w:highlight w:val="cyan"/>
        </w:rPr>
        <w:t>money spent on these measures</w:t>
      </w:r>
      <w:r w:rsidRPr="00AF5B58">
        <w:rPr>
          <w:rStyle w:val="StyleUnderline"/>
          <w:rFonts w:asciiTheme="minorHAnsi" w:hAnsiTheme="minorHAnsi" w:cstheme="minorHAnsi"/>
        </w:rPr>
        <w:t xml:space="preserve"> is money that </w:t>
      </w:r>
      <w:r w:rsidRPr="00AF5B58">
        <w:rPr>
          <w:rStyle w:val="Emphasis"/>
          <w:rFonts w:asciiTheme="minorHAnsi" w:hAnsiTheme="minorHAnsi" w:cstheme="minorHAnsi"/>
          <w:highlight w:val="cyan"/>
        </w:rPr>
        <w:t>cannot be spent</w:t>
      </w:r>
      <w:r w:rsidRPr="00AF5B58">
        <w:rPr>
          <w:rStyle w:val="StyleUnderline"/>
          <w:rFonts w:asciiTheme="minorHAnsi" w:hAnsiTheme="minorHAnsi" w:cstheme="minorHAnsi"/>
          <w:highlight w:val="cyan"/>
        </w:rPr>
        <w:t xml:space="preserve"> on </w:t>
      </w:r>
      <w:r w:rsidRPr="00AF5B58">
        <w:rPr>
          <w:rStyle w:val="Emphasis"/>
          <w:rFonts w:asciiTheme="minorHAnsi" w:hAnsiTheme="minorHAnsi" w:cstheme="minorHAnsi"/>
          <w:highlight w:val="cyan"/>
        </w:rPr>
        <w:t>force structure</w:t>
      </w:r>
      <w:r w:rsidRPr="00AF5B58">
        <w:rPr>
          <w:rStyle w:val="StyleUnderline"/>
          <w:rFonts w:asciiTheme="minorHAnsi" w:hAnsiTheme="minorHAnsi" w:cstheme="minorHAnsi"/>
        </w:rPr>
        <w:t xml:space="preserve">, </w:t>
      </w:r>
      <w:r w:rsidRPr="00AF5B58">
        <w:rPr>
          <w:rStyle w:val="Emphasis"/>
          <w:rFonts w:asciiTheme="minorHAnsi" w:hAnsiTheme="minorHAnsi" w:cstheme="minorHAnsi"/>
        </w:rPr>
        <w:t>personnel</w:t>
      </w:r>
      <w:r w:rsidRPr="00AF5B58">
        <w:rPr>
          <w:rStyle w:val="StyleUnderline"/>
          <w:rFonts w:asciiTheme="minorHAnsi" w:hAnsiTheme="minorHAnsi" w:cstheme="minorHAnsi"/>
        </w:rPr>
        <w:t xml:space="preserve">, or </w:t>
      </w:r>
      <w:r w:rsidRPr="00AF5B58">
        <w:rPr>
          <w:rStyle w:val="Emphasis"/>
          <w:rFonts w:asciiTheme="minorHAnsi" w:hAnsiTheme="minorHAnsi" w:cstheme="minorHAnsi"/>
        </w:rPr>
        <w:t>overseas contingency operations.</w:t>
      </w:r>
    </w:p>
    <w:p w14:paraId="0DC37254"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Second, as noted above, </w:t>
      </w:r>
      <w:r w:rsidRPr="00AF5B58">
        <w:rPr>
          <w:rStyle w:val="StyleUnderline"/>
          <w:rFonts w:asciiTheme="minorHAnsi" w:hAnsiTheme="minorHAnsi" w:cstheme="minorHAnsi"/>
        </w:rPr>
        <w:t xml:space="preserve">climate change will impose </w:t>
      </w:r>
      <w:r w:rsidRPr="00AF5B58">
        <w:rPr>
          <w:rStyle w:val="Emphasis"/>
          <w:rFonts w:asciiTheme="minorHAnsi" w:hAnsiTheme="minorHAnsi" w:cstheme="minorHAnsi"/>
        </w:rPr>
        <w:t>significant costs</w:t>
      </w:r>
      <w:r w:rsidRPr="00AF5B58">
        <w:rPr>
          <w:rStyle w:val="StyleUnderline"/>
          <w:rFonts w:asciiTheme="minorHAnsi" w:hAnsiTheme="minorHAnsi" w:cstheme="minorHAnsi"/>
        </w:rPr>
        <w:t xml:space="preserve"> on the U.S. economy</w:t>
      </w:r>
      <w:r w:rsidRPr="00AF5B58">
        <w:rPr>
          <w:rFonts w:asciiTheme="minorHAnsi" w:hAnsiTheme="minorHAnsi" w:cstheme="minorHAnsi"/>
          <w:sz w:val="14"/>
        </w:rPr>
        <w:t xml:space="preserve">. According to the recent National Climate Assessment, the costs associated with </w:t>
      </w:r>
      <w:r w:rsidRPr="00AF5B58">
        <w:rPr>
          <w:rStyle w:val="StyleUnderline"/>
          <w:rFonts w:asciiTheme="minorHAnsi" w:hAnsiTheme="minorHAnsi" w:cstheme="minorHAnsi"/>
          <w:highlight w:val="cyan"/>
        </w:rPr>
        <w:t xml:space="preserve">climate change could </w:t>
      </w:r>
      <w:r w:rsidRPr="00AF5B58">
        <w:rPr>
          <w:rStyle w:val="Emphasis"/>
          <w:rFonts w:asciiTheme="minorHAnsi" w:hAnsiTheme="minorHAnsi" w:cstheme="minorHAnsi"/>
          <w:highlight w:val="cyan"/>
        </w:rPr>
        <w:t>reduce</w:t>
      </w:r>
      <w:r w:rsidRPr="00AF5B58">
        <w:rPr>
          <w:rStyle w:val="Emphasis"/>
          <w:rFonts w:asciiTheme="minorHAnsi" w:hAnsiTheme="minorHAnsi" w:cstheme="minorHAnsi"/>
        </w:rPr>
        <w:t xml:space="preserve"> U.S. </w:t>
      </w:r>
      <w:r w:rsidRPr="00AF5B58">
        <w:rPr>
          <w:rStyle w:val="Emphasis"/>
          <w:rFonts w:asciiTheme="minorHAnsi" w:hAnsiTheme="minorHAnsi" w:cstheme="minorHAnsi"/>
          <w:highlight w:val="cyan"/>
        </w:rPr>
        <w:t>GDP</w:t>
      </w:r>
      <w:r w:rsidRPr="00AF5B58">
        <w:rPr>
          <w:rStyle w:val="StyleUnderline"/>
          <w:rFonts w:asciiTheme="minorHAnsi" w:hAnsiTheme="minorHAnsi" w:cstheme="minorHAnsi"/>
          <w:highlight w:val="cyan"/>
        </w:rPr>
        <w:t xml:space="preserve"> by</w:t>
      </w:r>
      <w:r w:rsidRPr="00AF5B58">
        <w:rPr>
          <w:rStyle w:val="StyleUnderline"/>
          <w:rFonts w:asciiTheme="minorHAnsi" w:hAnsiTheme="minorHAnsi" w:cstheme="minorHAnsi"/>
        </w:rPr>
        <w:t xml:space="preserve"> as much as </w:t>
      </w:r>
      <w:r w:rsidRPr="00AF5B58">
        <w:rPr>
          <w:rStyle w:val="Emphasis"/>
          <w:rFonts w:asciiTheme="minorHAnsi" w:hAnsiTheme="minorHAnsi" w:cstheme="minorHAnsi"/>
          <w:highlight w:val="cyan"/>
        </w:rPr>
        <w:t>10 percent</w:t>
      </w:r>
      <w:r w:rsidRPr="00AF5B58">
        <w:rPr>
          <w:rFonts w:asciiTheme="minorHAnsi" w:hAnsiTheme="minorHAnsi" w:cstheme="minorHAnsi"/>
          <w:sz w:val="14"/>
        </w:rPr>
        <w:t xml:space="preserve"> by the end of the century. (That’s roughly twice the impact of the 2008 recession, by the way.) The United States will still be a relatively wealthy country, of course, but not as rich as it would be otherwise.</w:t>
      </w:r>
    </w:p>
    <w:p w14:paraId="1E05C4DA"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Third, </w:t>
      </w:r>
      <w:r w:rsidRPr="00AF5B58">
        <w:rPr>
          <w:rStyle w:val="StyleUnderline"/>
          <w:rFonts w:asciiTheme="minorHAnsi" w:hAnsiTheme="minorHAnsi" w:cstheme="minorHAnsi"/>
        </w:rPr>
        <w:t>adapting to climate change won’t be cheap either. Low-lying areas are going to need dikes, seawalls, storm sewers, and other major infrastructure investments. Some densely populated areas may have to be abandoned, which means the need for new housing for tens of thousands of people</w:t>
      </w:r>
      <w:r w:rsidRPr="00AF5B58">
        <w:rPr>
          <w:rFonts w:asciiTheme="minorHAnsi" w:hAnsiTheme="minorHAnsi" w:cstheme="minorHAnsi"/>
          <w:sz w:val="14"/>
        </w:rPr>
        <w:t xml:space="preserve"> (if not more). Power grids will have to be strengthened or replaced, while bridges and causeways will need to be elevated. No one knows precisely what all this will </w:t>
      </w:r>
      <w:proofErr w:type="gramStart"/>
      <w:r w:rsidRPr="00AF5B58">
        <w:rPr>
          <w:rFonts w:asciiTheme="minorHAnsi" w:hAnsiTheme="minorHAnsi" w:cstheme="minorHAnsi"/>
          <w:sz w:val="14"/>
        </w:rPr>
        <w:t>cost, but</w:t>
      </w:r>
      <w:proofErr w:type="gramEnd"/>
      <w:r w:rsidRPr="00AF5B58">
        <w:rPr>
          <w:rFonts w:asciiTheme="minorHAnsi" w:hAnsiTheme="minorHAnsi" w:cstheme="minorHAnsi"/>
          <w:sz w:val="14"/>
        </w:rPr>
        <w:t xml:space="preserve"> consider that the climate change adaptation plan proposed by then-New York City Mayor Michael Bloomberg after Hurricane Sandy hit in 2013 was budgeted at $20 billion. It probably wasn’t ambitious enough, the true costs would probably be higher, and that’s just one city (albeit a big and important one).</w:t>
      </w:r>
    </w:p>
    <w:p w14:paraId="5E5DABD8" w14:textId="77777777" w:rsidR="00AF5B58" w:rsidRPr="00AF5B58" w:rsidRDefault="00AF5B58" w:rsidP="00AF5B58">
      <w:pPr>
        <w:rPr>
          <w:rStyle w:val="StyleUnderline"/>
          <w:rFonts w:asciiTheme="minorHAnsi" w:hAnsiTheme="minorHAnsi" w:cstheme="minorHAnsi"/>
        </w:rPr>
      </w:pPr>
      <w:r w:rsidRPr="00AF5B58">
        <w:rPr>
          <w:rFonts w:asciiTheme="minorHAnsi" w:hAnsiTheme="minorHAnsi" w:cstheme="minorHAnsi"/>
          <w:sz w:val="14"/>
        </w:rPr>
        <w:t xml:space="preserve">To be sure, some of this new infrastructure would need to be built anyway, even if the planet wasn’t getting warmer and sea levels weren’t rising. And spending on infrastructure can boost productivity and provide lots of lower-to-middle-class employment. Even so, </w:t>
      </w:r>
      <w:r w:rsidRPr="00AF5B58">
        <w:rPr>
          <w:rStyle w:val="StyleUnderline"/>
          <w:rFonts w:asciiTheme="minorHAnsi" w:hAnsiTheme="minorHAnsi" w:cstheme="minorHAnsi"/>
          <w:highlight w:val="cyan"/>
        </w:rPr>
        <w:t>the</w:t>
      </w:r>
      <w:r w:rsidRPr="00AF5B58">
        <w:rPr>
          <w:rFonts w:asciiTheme="minorHAnsi" w:hAnsiTheme="minorHAnsi" w:cstheme="minorHAnsi"/>
          <w:sz w:val="14"/>
        </w:rPr>
        <w:t xml:space="preserve"> full </w:t>
      </w:r>
      <w:r w:rsidRPr="00AF5B58">
        <w:rPr>
          <w:rStyle w:val="StyleUnderline"/>
          <w:rFonts w:asciiTheme="minorHAnsi" w:hAnsiTheme="minorHAnsi" w:cstheme="minorHAnsi"/>
          <w:highlight w:val="cyan"/>
        </w:rPr>
        <w:t xml:space="preserve">cost </w:t>
      </w:r>
      <w:r w:rsidRPr="00AF5B58">
        <w:rPr>
          <w:rStyle w:val="StyleUnderline"/>
          <w:rFonts w:asciiTheme="minorHAnsi" w:hAnsiTheme="minorHAnsi" w:cstheme="minorHAnsi"/>
        </w:rPr>
        <w:t xml:space="preserve">of adapting to the environment of the late 21st century easily </w:t>
      </w:r>
      <w:r w:rsidRPr="00AF5B58">
        <w:rPr>
          <w:rStyle w:val="StyleUnderline"/>
          <w:rFonts w:asciiTheme="minorHAnsi" w:hAnsiTheme="minorHAnsi" w:cstheme="minorHAnsi"/>
          <w:highlight w:val="cyan"/>
        </w:rPr>
        <w:t xml:space="preserve">runs into </w:t>
      </w:r>
      <w:r w:rsidRPr="00AF5B58">
        <w:rPr>
          <w:rStyle w:val="Emphasis"/>
          <w:rFonts w:asciiTheme="minorHAnsi" w:hAnsiTheme="minorHAnsi" w:cstheme="minorHAnsi"/>
          <w:highlight w:val="cyan"/>
        </w:rPr>
        <w:t>hundreds of billions</w:t>
      </w:r>
      <w:r w:rsidRPr="00AF5B58">
        <w:rPr>
          <w:rStyle w:val="Emphasis"/>
          <w:rFonts w:asciiTheme="minorHAnsi" w:hAnsiTheme="minorHAnsi" w:cstheme="minorHAnsi"/>
        </w:rPr>
        <w:t xml:space="preserve"> of dollars</w:t>
      </w:r>
      <w:r w:rsidRPr="00AF5B58">
        <w:rPr>
          <w:rStyle w:val="StyleUnderline"/>
          <w:rFonts w:asciiTheme="minorHAnsi" w:hAnsiTheme="minorHAnsi" w:cstheme="minorHAnsi"/>
        </w:rPr>
        <w:t xml:space="preserve"> over the next few decades.</w:t>
      </w:r>
    </w:p>
    <w:p w14:paraId="4A9676B4" w14:textId="77777777" w:rsidR="00AF5B58" w:rsidRPr="00AF5B58" w:rsidRDefault="00AF5B58" w:rsidP="00AF5B58">
      <w:pPr>
        <w:rPr>
          <w:rFonts w:asciiTheme="minorHAnsi" w:hAnsiTheme="minorHAnsi" w:cstheme="minorHAnsi"/>
          <w:sz w:val="14"/>
        </w:rPr>
      </w:pPr>
      <w:proofErr w:type="gramStart"/>
      <w:r w:rsidRPr="00AF5B58">
        <w:rPr>
          <w:rStyle w:val="StyleUnderline"/>
          <w:rFonts w:asciiTheme="minorHAnsi" w:hAnsiTheme="minorHAnsi" w:cstheme="minorHAnsi"/>
        </w:rPr>
        <w:t>So</w:t>
      </w:r>
      <w:proofErr w:type="gramEnd"/>
      <w:r w:rsidRPr="00AF5B58">
        <w:rPr>
          <w:rStyle w:val="StyleUnderline"/>
          <w:rFonts w:asciiTheme="minorHAnsi" w:hAnsiTheme="minorHAnsi" w:cstheme="minorHAnsi"/>
        </w:rPr>
        <w:t xml:space="preserve"> we are facing a potential </w:t>
      </w:r>
      <w:r w:rsidRPr="00AF5B58">
        <w:rPr>
          <w:rStyle w:val="Emphasis"/>
          <w:rFonts w:asciiTheme="minorHAnsi" w:hAnsiTheme="minorHAnsi" w:cstheme="minorHAnsi"/>
        </w:rPr>
        <w:t>double whammy</w:t>
      </w:r>
      <w:r w:rsidRPr="00AF5B58">
        <w:rPr>
          <w:rFonts w:asciiTheme="minorHAnsi" w:hAnsiTheme="minorHAnsi" w:cstheme="minorHAnsi"/>
          <w:sz w:val="14"/>
        </w:rPr>
        <w:t xml:space="preserve">: </w:t>
      </w:r>
      <w:r w:rsidRPr="00AF5B58">
        <w:rPr>
          <w:rStyle w:val="Emphasis"/>
          <w:rFonts w:asciiTheme="minorHAnsi" w:hAnsiTheme="minorHAnsi" w:cstheme="minorHAnsi"/>
        </w:rPr>
        <w:t>Climate change</w:t>
      </w:r>
      <w:r w:rsidRPr="00AF5B58">
        <w:rPr>
          <w:rStyle w:val="StyleUnderline"/>
          <w:rFonts w:asciiTheme="minorHAnsi" w:hAnsiTheme="minorHAnsi" w:cstheme="minorHAnsi"/>
        </w:rPr>
        <w:t xml:space="preserve"> will reduce economic growth in various ways,</w:t>
      </w:r>
      <w:r w:rsidRPr="00AF5B58">
        <w:rPr>
          <w:rFonts w:asciiTheme="minorHAnsi" w:hAnsiTheme="minorHAnsi" w:cstheme="minorHAnsi"/>
          <w:sz w:val="14"/>
        </w:rPr>
        <w:t xml:space="preserve"> even as we need to spend a lot of money trying to adapt to its effects. </w:t>
      </w:r>
      <w:r w:rsidRPr="00AF5B58">
        <w:rPr>
          <w:rStyle w:val="StyleUnderline"/>
          <w:rFonts w:asciiTheme="minorHAnsi" w:hAnsiTheme="minorHAnsi" w:cstheme="minorHAnsi"/>
        </w:rPr>
        <w:t>This problem might not be too serious if the United States had a big sovereign wealth fund, or if the government were running recurring budget surpluses that could be used to pay for these</w:t>
      </w:r>
      <w:r w:rsidRPr="00AF5B58">
        <w:rPr>
          <w:rFonts w:asciiTheme="minorHAnsi" w:hAnsiTheme="minorHAnsi" w:cstheme="minorHAnsi"/>
          <w:sz w:val="14"/>
        </w:rPr>
        <w:t xml:space="preserve"> </w:t>
      </w:r>
      <w:r w:rsidRPr="00AF5B58">
        <w:rPr>
          <w:rStyle w:val="StyleUnderline"/>
          <w:rFonts w:asciiTheme="minorHAnsi" w:hAnsiTheme="minorHAnsi" w:cstheme="minorHAnsi"/>
        </w:rPr>
        <w:t>costs</w:t>
      </w:r>
      <w:r w:rsidRPr="00AF5B58">
        <w:rPr>
          <w:rFonts w:asciiTheme="minorHAnsi" w:hAnsiTheme="minorHAnsi" w:cstheme="minorHAnsi"/>
          <w:sz w:val="14"/>
        </w:rPr>
        <w:t xml:space="preserve">. But </w:t>
      </w:r>
      <w:r w:rsidRPr="00AF5B58">
        <w:rPr>
          <w:rStyle w:val="Emphasis"/>
          <w:rFonts w:asciiTheme="minorHAnsi" w:hAnsiTheme="minorHAnsi" w:cstheme="minorHAnsi"/>
        </w:rPr>
        <w:t>the opposite is true</w:t>
      </w:r>
      <w:r w:rsidRPr="00AF5B58">
        <w:rPr>
          <w:rFonts w:asciiTheme="minorHAnsi" w:hAnsiTheme="minorHAnsi" w:cstheme="minorHAnsi"/>
          <w:sz w:val="14"/>
        </w:rPr>
        <w:t xml:space="preserve">: </w:t>
      </w:r>
      <w:r w:rsidRPr="00AF5B58">
        <w:rPr>
          <w:rStyle w:val="StyleUnderline"/>
          <w:rFonts w:asciiTheme="minorHAnsi" w:hAnsiTheme="minorHAnsi" w:cstheme="minorHAnsi"/>
        </w:rPr>
        <w:t xml:space="preserve">It has a </w:t>
      </w:r>
      <w:r w:rsidRPr="00AF5B58">
        <w:rPr>
          <w:rStyle w:val="Emphasis"/>
          <w:rFonts w:asciiTheme="minorHAnsi" w:hAnsiTheme="minorHAnsi" w:cstheme="minorHAnsi"/>
        </w:rPr>
        <w:t xml:space="preserve">ballooning budget deficit </w:t>
      </w:r>
      <w:r w:rsidRPr="00AF5B58">
        <w:rPr>
          <w:rStyle w:val="StyleUnderline"/>
          <w:rFonts w:asciiTheme="minorHAnsi" w:hAnsiTheme="minorHAnsi" w:cstheme="minorHAnsi"/>
        </w:rPr>
        <w:t xml:space="preserve">and </w:t>
      </w:r>
      <w:r w:rsidRPr="00AF5B58">
        <w:rPr>
          <w:rStyle w:val="Emphasis"/>
          <w:rFonts w:asciiTheme="minorHAnsi" w:hAnsiTheme="minorHAnsi" w:cstheme="minorHAnsi"/>
        </w:rPr>
        <w:t>level of public debt</w:t>
      </w:r>
      <w:r w:rsidRPr="00AF5B58">
        <w:rPr>
          <w:rStyle w:val="StyleUnderline"/>
          <w:rFonts w:asciiTheme="minorHAnsi" w:hAnsiTheme="minorHAnsi" w:cstheme="minorHAnsi"/>
        </w:rPr>
        <w:t xml:space="preserve">, and </w:t>
      </w:r>
      <w:r w:rsidRPr="00AF5B58">
        <w:rPr>
          <w:rStyle w:val="Emphasis"/>
          <w:rFonts w:asciiTheme="minorHAnsi" w:hAnsiTheme="minorHAnsi" w:cstheme="minorHAnsi"/>
        </w:rPr>
        <w:t>recurring political gridlock</w:t>
      </w:r>
      <w:r w:rsidRPr="00AF5B58">
        <w:rPr>
          <w:rFonts w:asciiTheme="minorHAnsi" w:hAnsiTheme="minorHAnsi" w:cstheme="minorHAnsi"/>
          <w:sz w:val="14"/>
        </w:rPr>
        <w:t xml:space="preserve"> has turned the budget process into an annual exercise in political posturing and brinkmanship.</w:t>
      </w:r>
    </w:p>
    <w:p w14:paraId="0954AD30"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My point, in short, is that </w:t>
      </w:r>
      <w:r w:rsidRPr="00AF5B58">
        <w:rPr>
          <w:rStyle w:val="StyleUnderline"/>
          <w:rFonts w:asciiTheme="minorHAnsi" w:hAnsiTheme="minorHAnsi" w:cstheme="minorHAnsi"/>
        </w:rPr>
        <w:t xml:space="preserve">the </w:t>
      </w:r>
      <w:r w:rsidRPr="00AF5B58">
        <w:rPr>
          <w:rStyle w:val="StyleUnderline"/>
          <w:rFonts w:asciiTheme="minorHAnsi" w:hAnsiTheme="minorHAnsi" w:cstheme="minorHAnsi"/>
          <w:highlight w:val="cyan"/>
        </w:rPr>
        <w:t>costs</w:t>
      </w:r>
      <w:r w:rsidRPr="00AF5B58">
        <w:rPr>
          <w:rStyle w:val="StyleUnderline"/>
          <w:rFonts w:asciiTheme="minorHAnsi" w:hAnsiTheme="minorHAnsi" w:cstheme="minorHAnsi"/>
        </w:rPr>
        <w:t xml:space="preserve"> of adapting to climate change are going to </w:t>
      </w:r>
      <w:r w:rsidRPr="00AF5B58">
        <w:rPr>
          <w:rStyle w:val="StyleUnderline"/>
          <w:rFonts w:asciiTheme="minorHAnsi" w:hAnsiTheme="minorHAnsi" w:cstheme="minorHAnsi"/>
          <w:highlight w:val="cyan"/>
        </w:rPr>
        <w:t>put enormous pressure on a</w:t>
      </w:r>
      <w:r w:rsidRPr="00AF5B58">
        <w:rPr>
          <w:rStyle w:val="StyleUnderline"/>
          <w:rFonts w:asciiTheme="minorHAnsi" w:hAnsiTheme="minorHAnsi" w:cstheme="minorHAnsi"/>
        </w:rPr>
        <w:t xml:space="preserve">n already </w:t>
      </w:r>
      <w:r w:rsidRPr="00AF5B58">
        <w:rPr>
          <w:rStyle w:val="StyleUnderline"/>
          <w:rFonts w:asciiTheme="minorHAnsi" w:hAnsiTheme="minorHAnsi" w:cstheme="minorHAnsi"/>
          <w:highlight w:val="cyan"/>
        </w:rPr>
        <w:t>squeezed</w:t>
      </w:r>
      <w:r w:rsidRPr="00AF5B58">
        <w:rPr>
          <w:rStyle w:val="StyleUnderline"/>
          <w:rFonts w:asciiTheme="minorHAnsi" w:hAnsiTheme="minorHAnsi" w:cstheme="minorHAnsi"/>
        </w:rPr>
        <w:t xml:space="preserve"> federal </w:t>
      </w:r>
      <w:r w:rsidRPr="00AF5B58">
        <w:rPr>
          <w:rStyle w:val="StyleUnderline"/>
          <w:rFonts w:asciiTheme="minorHAnsi" w:hAnsiTheme="minorHAnsi" w:cstheme="minorHAnsi"/>
          <w:highlight w:val="cyan"/>
        </w:rPr>
        <w:t>budget</w:t>
      </w:r>
      <w:r w:rsidRPr="00AF5B58">
        <w:rPr>
          <w:rStyle w:val="StyleUnderline"/>
          <w:rFonts w:asciiTheme="minorHAnsi" w:hAnsiTheme="minorHAnsi" w:cstheme="minorHAnsi"/>
        </w:rPr>
        <w:t>, and at a time when the U.S. population is getting older, health care costs are rising, and tax cuts have become the norm. My question, therefore, is simple</w:t>
      </w:r>
      <w:r w:rsidRPr="00AF5B58">
        <w:rPr>
          <w:rFonts w:asciiTheme="minorHAnsi" w:hAnsiTheme="minorHAnsi" w:cstheme="minorHAnsi"/>
          <w:sz w:val="14"/>
        </w:rPr>
        <w:t>: Where’s the money going to come from?</w:t>
      </w:r>
    </w:p>
    <w:p w14:paraId="1084BD18" w14:textId="77777777" w:rsidR="00AF5B58" w:rsidRPr="00AF5B58" w:rsidRDefault="00AF5B58" w:rsidP="00AF5B58">
      <w:pPr>
        <w:rPr>
          <w:rFonts w:asciiTheme="minorHAnsi" w:hAnsiTheme="minorHAnsi" w:cstheme="minorHAnsi"/>
          <w:sz w:val="14"/>
        </w:rPr>
      </w:pPr>
      <w:r w:rsidRPr="00AF5B58">
        <w:rPr>
          <w:rFonts w:asciiTheme="minorHAnsi" w:hAnsiTheme="minorHAnsi" w:cstheme="minorHAnsi"/>
          <w:sz w:val="14"/>
        </w:rPr>
        <w:t xml:space="preserve">If this scenario is even partially true, then </w:t>
      </w:r>
      <w:r w:rsidRPr="00AF5B58">
        <w:rPr>
          <w:rStyle w:val="Emphasis"/>
          <w:rFonts w:asciiTheme="minorHAnsi" w:hAnsiTheme="minorHAnsi" w:cstheme="minorHAnsi"/>
          <w:highlight w:val="cyan"/>
        </w:rPr>
        <w:t>maintaining a defense budget</w:t>
      </w:r>
      <w:r w:rsidRPr="00AF5B58">
        <w:rPr>
          <w:rFonts w:asciiTheme="minorHAnsi" w:hAnsiTheme="minorHAnsi" w:cstheme="minorHAnsi"/>
          <w:sz w:val="14"/>
        </w:rPr>
        <w:t xml:space="preserve"> and a national security establishment that dwarfs those of all other states </w:t>
      </w:r>
      <w:r w:rsidRPr="00AF5B58">
        <w:rPr>
          <w:rStyle w:val="Emphasis"/>
          <w:rFonts w:asciiTheme="minorHAnsi" w:hAnsiTheme="minorHAnsi" w:cstheme="minorHAnsi"/>
          <w:highlight w:val="cyan"/>
        </w:rPr>
        <w:t>is going to be</w:t>
      </w:r>
      <w:r w:rsidRPr="00AF5B58">
        <w:rPr>
          <w:rFonts w:asciiTheme="minorHAnsi" w:hAnsiTheme="minorHAnsi" w:cstheme="minorHAnsi"/>
          <w:sz w:val="14"/>
        </w:rPr>
        <w:t xml:space="preserve"> increasingly difficult if not </w:t>
      </w:r>
      <w:r w:rsidRPr="00AF5B58">
        <w:rPr>
          <w:rStyle w:val="Emphasis"/>
          <w:rFonts w:asciiTheme="minorHAnsi" w:hAnsiTheme="minorHAnsi" w:cstheme="minorHAnsi"/>
          <w:highlight w:val="cyan"/>
        </w:rPr>
        <w:t>politically impossible</w:t>
      </w:r>
      <w:r w:rsidRPr="00AF5B58">
        <w:rPr>
          <w:rFonts w:asciiTheme="minorHAnsi" w:hAnsiTheme="minorHAnsi" w:cstheme="minorHAnsi"/>
          <w:sz w:val="14"/>
        </w:rPr>
        <w:t xml:space="preserve">. </w:t>
      </w:r>
      <w:r w:rsidRPr="00AF5B58">
        <w:rPr>
          <w:rStyle w:val="StyleUnderline"/>
          <w:rFonts w:asciiTheme="minorHAnsi" w:hAnsiTheme="minorHAnsi" w:cstheme="minorHAnsi"/>
        </w:rPr>
        <w:t xml:space="preserve">Persuading the American people to fund wars of choice, to protect distant allies of questionable strategic value, or even to wage far-flung counterterrorism operations is going to be a </w:t>
      </w:r>
      <w:r w:rsidRPr="00AF5B58">
        <w:rPr>
          <w:rStyle w:val="Emphasis"/>
          <w:rFonts w:asciiTheme="minorHAnsi" w:hAnsiTheme="minorHAnsi" w:cstheme="minorHAnsi"/>
        </w:rPr>
        <w:t>hard sell</w:t>
      </w:r>
      <w:r w:rsidRPr="00AF5B58">
        <w:rPr>
          <w:rFonts w:asciiTheme="minorHAnsi" w:hAnsiTheme="minorHAnsi" w:cstheme="minorHAnsi"/>
          <w:sz w:val="14"/>
        </w:rPr>
        <w:t xml:space="preserve">. The </w:t>
      </w:r>
      <w:proofErr w:type="gramStart"/>
      <w:r w:rsidRPr="00AF5B58">
        <w:rPr>
          <w:rFonts w:asciiTheme="minorHAnsi" w:hAnsiTheme="minorHAnsi" w:cstheme="minorHAnsi"/>
          <w:sz w:val="14"/>
        </w:rPr>
        <w:t>foreign-policy</w:t>
      </w:r>
      <w:proofErr w:type="gramEnd"/>
      <w:r w:rsidRPr="00AF5B58">
        <w:rPr>
          <w:rFonts w:asciiTheme="minorHAnsi" w:hAnsiTheme="minorHAnsi" w:cstheme="minorHAnsi"/>
          <w:sz w:val="14"/>
        </w:rPr>
        <w:t xml:space="preserve"> “Blob” may continue to resist a strategy of restraint, but fiscal realities may gradually impose one on it anyway.</w:t>
      </w:r>
    </w:p>
    <w:p w14:paraId="3F5F15E2" w14:textId="77777777" w:rsidR="00AF5B58" w:rsidRPr="00723ABB" w:rsidRDefault="00AF5B58" w:rsidP="00AF5B58">
      <w:pPr>
        <w:pStyle w:val="Heading4"/>
        <w:rPr>
          <w:rStyle w:val="StyleUnderline"/>
        </w:rPr>
      </w:pPr>
      <w:r>
        <w:t>We’ll go to war with Russia and China because of entrapment</w:t>
      </w:r>
    </w:p>
    <w:p w14:paraId="3DD762D5" w14:textId="77777777" w:rsidR="00AF5B58" w:rsidRDefault="00AF5B58" w:rsidP="00AF5B58">
      <w:r w:rsidRPr="00610563">
        <w:rPr>
          <w:rStyle w:val="Style13ptBold"/>
        </w:rPr>
        <w:t>Edelstein 2018</w:t>
      </w:r>
      <w:r>
        <w:t xml:space="preserve"> – Prof in the Edmund Walsh School of Foreign Service and the Dept. of Government @ Georgetown</w:t>
      </w:r>
      <w:r>
        <w:br/>
        <w:t xml:space="preserve">David M and Joshua R. </w:t>
      </w:r>
      <w:proofErr w:type="spellStart"/>
      <w:r>
        <w:t>Itzkowitz</w:t>
      </w:r>
      <w:proofErr w:type="spellEnd"/>
      <w:r>
        <w:t xml:space="preserve"> </w:t>
      </w:r>
      <w:proofErr w:type="spellStart"/>
      <w:r>
        <w:t>Shifrinson</w:t>
      </w:r>
      <w:proofErr w:type="spellEnd"/>
      <w:r>
        <w:t xml:space="preserve">, “It’s a trap! Security commitments and the risks of entrapment” in </w:t>
      </w:r>
      <w:r>
        <w:rPr>
          <w:i/>
        </w:rPr>
        <w:t>US Grand Strategy in the 21</w:t>
      </w:r>
      <w:r w:rsidRPr="00610563">
        <w:rPr>
          <w:i/>
          <w:vertAlign w:val="superscript"/>
        </w:rPr>
        <w:t>st</w:t>
      </w:r>
      <w:r>
        <w:rPr>
          <w:i/>
        </w:rPr>
        <w:t xml:space="preserve"> Century: The Case for Restraint</w:t>
      </w:r>
      <w:r>
        <w:t>, Routledge Press, p. 32</w:t>
      </w:r>
    </w:p>
    <w:p w14:paraId="0AF75628" w14:textId="77777777" w:rsidR="00AF5B58" w:rsidRPr="002F029C" w:rsidRDefault="00AF5B58" w:rsidP="00AF5B58">
      <w:pPr>
        <w:rPr>
          <w:sz w:val="14"/>
        </w:rPr>
      </w:pPr>
      <w:r w:rsidRPr="002F029C">
        <w:rPr>
          <w:sz w:val="14"/>
        </w:rPr>
        <w:t xml:space="preserve">The preceding discussion (summarized in Table 2.1) has large implications for the United States. During the Cold War, bipolarity constrained the importance of allies, limiting the risk of entrapment. Moreover, the prospect of nuclear war discouraged risky behavior by the superpowers and their allies. Today, however, </w:t>
      </w:r>
      <w:r w:rsidRPr="00613D04">
        <w:rPr>
          <w:rStyle w:val="StyleUnderline"/>
        </w:rPr>
        <w:t xml:space="preserve">the </w:t>
      </w:r>
      <w:r w:rsidRPr="00784BDF">
        <w:rPr>
          <w:rStyle w:val="StyleUnderline"/>
          <w:highlight w:val="cyan"/>
        </w:rPr>
        <w:t>risk of entrapment</w:t>
      </w:r>
      <w:r w:rsidRPr="00613D04">
        <w:rPr>
          <w:rStyle w:val="StyleUnderline"/>
        </w:rPr>
        <w:t xml:space="preserve"> born of moral hazard and states' search for security is </w:t>
      </w:r>
      <w:r w:rsidRPr="00784BDF">
        <w:rPr>
          <w:rStyle w:val="StyleUnderline"/>
          <w:highlight w:val="cyan"/>
        </w:rPr>
        <w:t>larger</w:t>
      </w:r>
      <w:r w:rsidRPr="00613D04">
        <w:rPr>
          <w:rStyle w:val="StyleUnderline"/>
        </w:rPr>
        <w:t xml:space="preserve"> and possibly </w:t>
      </w:r>
      <w:r w:rsidRPr="00784BDF">
        <w:rPr>
          <w:rStyle w:val="StyleUnderline"/>
          <w:highlight w:val="cyan"/>
        </w:rPr>
        <w:t>increasing</w:t>
      </w:r>
      <w:r w:rsidRPr="00784BDF">
        <w:rPr>
          <w:sz w:val="14"/>
          <w:highlight w:val="cyan"/>
        </w:rPr>
        <w:t>.</w:t>
      </w:r>
      <w:r w:rsidRPr="002F029C">
        <w:rPr>
          <w:sz w:val="14"/>
        </w:rPr>
        <w:t xml:space="preserve"> </w:t>
      </w:r>
      <w:proofErr w:type="gramStart"/>
      <w:r w:rsidRPr="00613D04">
        <w:rPr>
          <w:rStyle w:val="StyleUnderline"/>
        </w:rPr>
        <w:t>As long as</w:t>
      </w:r>
      <w:proofErr w:type="gramEnd"/>
      <w:r w:rsidRPr="00613D04">
        <w:rPr>
          <w:rStyle w:val="StyleUnderline"/>
        </w:rPr>
        <w:t xml:space="preserve"> the </w:t>
      </w:r>
      <w:r w:rsidRPr="00784BDF">
        <w:rPr>
          <w:rStyle w:val="StyleUnderline"/>
          <w:highlight w:val="cyan"/>
        </w:rPr>
        <w:t>US</w:t>
      </w:r>
      <w:r w:rsidRPr="00613D04">
        <w:rPr>
          <w:rStyle w:val="StyleUnderline"/>
        </w:rPr>
        <w:t xml:space="preserve"> continues to </w:t>
      </w:r>
      <w:r w:rsidRPr="00784BDF">
        <w:rPr>
          <w:rStyle w:val="StyleUnderline"/>
          <w:highlight w:val="cyan"/>
        </w:rPr>
        <w:t>make commitments overseas</w:t>
      </w:r>
      <w:r w:rsidRPr="00613D04">
        <w:rPr>
          <w:rStyle w:val="StyleUnderline"/>
        </w:rPr>
        <w:t xml:space="preserve"> and fear the emergence of a peer competitor, </w:t>
      </w:r>
      <w:r w:rsidRPr="00784BDF">
        <w:rPr>
          <w:rStyle w:val="StyleUnderline"/>
          <w:highlight w:val="cyan"/>
        </w:rPr>
        <w:t>American partners</w:t>
      </w:r>
      <w:r w:rsidRPr="00613D04">
        <w:rPr>
          <w:rStyle w:val="StyleUnderline"/>
        </w:rPr>
        <w:t xml:space="preserve"> will be </w:t>
      </w:r>
      <w:r w:rsidRPr="00784BDF">
        <w:rPr>
          <w:rStyle w:val="StyleUnderline"/>
          <w:highlight w:val="cyan"/>
        </w:rPr>
        <w:t>tempted to act in risky ways</w:t>
      </w:r>
      <w:r w:rsidRPr="00613D04">
        <w:rPr>
          <w:rStyle w:val="StyleUnderline"/>
        </w:rPr>
        <w:t xml:space="preserve">, </w:t>
      </w:r>
      <w:r w:rsidRPr="00784BDF">
        <w:rPr>
          <w:rStyle w:val="StyleUnderline"/>
          <w:highlight w:val="cyan"/>
        </w:rPr>
        <w:t>expecting that</w:t>
      </w:r>
      <w:r w:rsidRPr="00613D04">
        <w:rPr>
          <w:rStyle w:val="StyleUnderline"/>
        </w:rPr>
        <w:t xml:space="preserve"> </w:t>
      </w:r>
      <w:r w:rsidRPr="00784BDF">
        <w:rPr>
          <w:rStyle w:val="StyleUnderline"/>
          <w:highlight w:val="cyan"/>
        </w:rPr>
        <w:t>Washington</w:t>
      </w:r>
      <w:r w:rsidRPr="00613D04">
        <w:rPr>
          <w:rStyle w:val="StyleUnderline"/>
        </w:rPr>
        <w:t xml:space="preserve"> will feel </w:t>
      </w:r>
      <w:r w:rsidRPr="00784BDF">
        <w:rPr>
          <w:rStyle w:val="StyleUnderline"/>
          <w:highlight w:val="cyan"/>
        </w:rPr>
        <w:t>compelled to</w:t>
      </w:r>
      <w:r w:rsidRPr="00613D04">
        <w:rPr>
          <w:rStyle w:val="StyleUnderline"/>
        </w:rPr>
        <w:t xml:space="preserve"> come to their </w:t>
      </w:r>
      <w:r w:rsidRPr="00784BDF">
        <w:rPr>
          <w:rStyle w:val="StyleUnderline"/>
          <w:highlight w:val="cyan"/>
        </w:rPr>
        <w:t>rescue</w:t>
      </w:r>
      <w:r w:rsidRPr="002F029C">
        <w:rPr>
          <w:sz w:val="14"/>
        </w:rPr>
        <w:t xml:space="preserve"> should they get into trouble. Insofar as the United States opposes Chinese or Russian aggression, </w:t>
      </w:r>
      <w:r w:rsidRPr="00784BDF">
        <w:rPr>
          <w:rStyle w:val="StyleUnderline"/>
          <w:highlight w:val="cyan"/>
        </w:rPr>
        <w:t>smaller states</w:t>
      </w:r>
      <w:r w:rsidRPr="00374949">
        <w:rPr>
          <w:rStyle w:val="StyleUnderline"/>
        </w:rPr>
        <w:t xml:space="preserve"> will be </w:t>
      </w:r>
      <w:r w:rsidRPr="00784BDF">
        <w:rPr>
          <w:rStyle w:val="StyleUnderline"/>
          <w:highlight w:val="cyan"/>
        </w:rPr>
        <w:t>tempted to provoke China or Russia</w:t>
      </w:r>
      <w:r w:rsidRPr="00374949">
        <w:rPr>
          <w:rStyle w:val="StyleUnderline"/>
        </w:rPr>
        <w:t xml:space="preserve"> to garner growing American support. If the United States is opposed to the emergence of great power peer competitors</w:t>
      </w:r>
      <w:r w:rsidRPr="002F029C">
        <w:rPr>
          <w:sz w:val="14"/>
        </w:rPr>
        <w:t>, then it may well opt to come to the aid of smaller states threatened by those potential competitors. Th</w:t>
      </w:r>
      <w:r w:rsidRPr="00374949">
        <w:rPr>
          <w:rStyle w:val="StyleUnderline"/>
        </w:rPr>
        <w:t>is also means that countries that have limited or no explicit security commitments from the United States may try to profit from the insurance policy offered by the United States by provoking conflicts and expecting the United States</w:t>
      </w:r>
      <w:r w:rsidRPr="002F029C">
        <w:rPr>
          <w:sz w:val="14"/>
        </w:rPr>
        <w:t xml:space="preserve"> - whose interests are clear - </w:t>
      </w:r>
      <w:r w:rsidRPr="00374949">
        <w:rPr>
          <w:rStyle w:val="StyleUnderline"/>
        </w:rPr>
        <w:t>to ride to their defense.</w:t>
      </w:r>
      <w:r w:rsidRPr="002F029C">
        <w:rPr>
          <w:sz w:val="14"/>
        </w:rPr>
        <w:t xml:space="preserve"> In the next section, we take a preliminary look at some evidence to test these claims. We focus on events in East and Southeast Asia over the last few years. Some have characterized Chinese aggression in recent years as reactionary. That is, </w:t>
      </w:r>
      <w:r w:rsidRPr="00784BDF">
        <w:rPr>
          <w:rStyle w:val="StyleUnderline"/>
          <w:highlight w:val="cyan"/>
        </w:rPr>
        <w:t>China</w:t>
      </w:r>
      <w:r w:rsidRPr="00374949">
        <w:rPr>
          <w:rStyle w:val="StyleUnderline"/>
        </w:rPr>
        <w:t xml:space="preserve"> has felt </w:t>
      </w:r>
      <w:r w:rsidRPr="00784BDF">
        <w:rPr>
          <w:rStyle w:val="StyleUnderline"/>
          <w:highlight w:val="cyan"/>
        </w:rPr>
        <w:t>compelled to respond to</w:t>
      </w:r>
      <w:r w:rsidRPr="00374949">
        <w:rPr>
          <w:rStyle w:val="StyleUnderline"/>
        </w:rPr>
        <w:t xml:space="preserve"> perceived </w:t>
      </w:r>
      <w:r w:rsidRPr="00784BDF">
        <w:rPr>
          <w:rStyle w:val="StyleUnderline"/>
          <w:highlight w:val="cyan"/>
        </w:rPr>
        <w:t>provocations from smaller Asian nations</w:t>
      </w:r>
      <w:r w:rsidRPr="00374949">
        <w:rPr>
          <w:rStyle w:val="StyleUnderline"/>
        </w:rPr>
        <w:t xml:space="preserve"> such as the Philippines and Vietnam. </w:t>
      </w:r>
      <w:r w:rsidRPr="002F029C">
        <w:rPr>
          <w:sz w:val="14"/>
        </w:rPr>
        <w:t xml:space="preserve">Even though the US does not have formal security commitments to either country, </w:t>
      </w:r>
      <w:r w:rsidRPr="00374949">
        <w:rPr>
          <w:rStyle w:val="StyleUnderline"/>
        </w:rPr>
        <w:t>Washington subsequently feels compelled to signal to these countries that it will stand up to Chinese aggressio</w:t>
      </w:r>
      <w:r w:rsidRPr="002F029C">
        <w:rPr>
          <w:sz w:val="14"/>
        </w:rPr>
        <w:t xml:space="preserve">n. </w:t>
      </w:r>
    </w:p>
    <w:p w14:paraId="4DB0E8AA" w14:textId="77777777" w:rsidR="00AF5B58" w:rsidRDefault="00AF5B58" w:rsidP="00AF5B58">
      <w:pPr>
        <w:pStyle w:val="Heading4"/>
      </w:pPr>
      <w:r>
        <w:t xml:space="preserve">Because of US security, our allies have been increasingly challenging China – risks </w:t>
      </w:r>
      <w:proofErr w:type="spellStart"/>
      <w:r>
        <w:t>miscalc</w:t>
      </w:r>
      <w:proofErr w:type="spellEnd"/>
    </w:p>
    <w:p w14:paraId="16DA9B13" w14:textId="77777777" w:rsidR="00AF5B58" w:rsidRPr="00661332" w:rsidRDefault="00AF5B58" w:rsidP="00AF5B58">
      <w:pPr>
        <w:rPr>
          <w:i/>
          <w:iCs/>
          <w:sz w:val="20"/>
          <w:szCs w:val="20"/>
        </w:rPr>
      </w:pPr>
      <w:r w:rsidRPr="000F45C8">
        <w:rPr>
          <w:rStyle w:val="Style13ptBold"/>
        </w:rPr>
        <w:t xml:space="preserve">Edelstein &amp; </w:t>
      </w:r>
      <w:proofErr w:type="spellStart"/>
      <w:r w:rsidRPr="000F45C8">
        <w:rPr>
          <w:rStyle w:val="Style13ptBold"/>
        </w:rPr>
        <w:t>Shifrinson</w:t>
      </w:r>
      <w:proofErr w:type="spellEnd"/>
      <w:r w:rsidRPr="000F45C8">
        <w:rPr>
          <w:rStyle w:val="Style13ptBold"/>
        </w:rPr>
        <w:t xml:space="preserve"> 18 </w:t>
      </w:r>
      <w:r>
        <w:rPr>
          <w:rStyle w:val="Style13ptBold"/>
          <w:b w:val="0"/>
          <w:sz w:val="20"/>
          <w:szCs w:val="20"/>
        </w:rPr>
        <w:t>[</w:t>
      </w:r>
      <w:r w:rsidRPr="000F45C8">
        <w:rPr>
          <w:rStyle w:val="Style13ptBold"/>
          <w:b w:val="0"/>
          <w:sz w:val="20"/>
          <w:szCs w:val="20"/>
        </w:rPr>
        <w:t>David M. Ed</w:t>
      </w:r>
      <w:r>
        <w:rPr>
          <w:rStyle w:val="Style13ptBold"/>
          <w:b w:val="0"/>
          <w:sz w:val="20"/>
          <w:szCs w:val="20"/>
        </w:rPr>
        <w:t xml:space="preserve">elstein - Associate Professor of International Affairs in the Edmund A. Walsh School of Foreign Service, Center for Security Studies, and Department of Government at Georgetown University; Joshua R. </w:t>
      </w:r>
      <w:proofErr w:type="spellStart"/>
      <w:r>
        <w:rPr>
          <w:rStyle w:val="Style13ptBold"/>
          <w:b w:val="0"/>
          <w:sz w:val="20"/>
          <w:szCs w:val="20"/>
        </w:rPr>
        <w:t>Itzkowitz</w:t>
      </w:r>
      <w:proofErr w:type="spellEnd"/>
      <w:r>
        <w:rPr>
          <w:rStyle w:val="Style13ptBold"/>
          <w:b w:val="0"/>
          <w:sz w:val="20"/>
          <w:szCs w:val="20"/>
        </w:rPr>
        <w:t xml:space="preserve"> </w:t>
      </w:r>
      <w:proofErr w:type="spellStart"/>
      <w:r>
        <w:rPr>
          <w:rStyle w:val="Style13ptBold"/>
          <w:b w:val="0"/>
          <w:sz w:val="20"/>
          <w:szCs w:val="20"/>
        </w:rPr>
        <w:t>Shifrinson</w:t>
      </w:r>
      <w:proofErr w:type="spellEnd"/>
      <w:r>
        <w:rPr>
          <w:rStyle w:val="Style13ptBold"/>
          <w:b w:val="0"/>
          <w:sz w:val="20"/>
          <w:szCs w:val="20"/>
        </w:rPr>
        <w:t xml:space="preserve"> - BA Brandeis University, PhD Massachusetts Institute of Technology, He has special expertise in great power politics since 1945 and U.S. engagement in Europe and Asia; </w:t>
      </w:r>
      <w:r>
        <w:rPr>
          <w:rStyle w:val="Style13ptBold"/>
          <w:b w:val="0"/>
          <w:i/>
          <w:iCs/>
          <w:sz w:val="20"/>
          <w:szCs w:val="20"/>
        </w:rPr>
        <w:t>U.S. Grand Strategy in the 21</w:t>
      </w:r>
      <w:r w:rsidRPr="00092AD4">
        <w:rPr>
          <w:rStyle w:val="Style13ptBold"/>
          <w:b w:val="0"/>
          <w:i/>
          <w:iCs/>
          <w:sz w:val="20"/>
          <w:szCs w:val="20"/>
          <w:vertAlign w:val="superscript"/>
        </w:rPr>
        <w:t>st</w:t>
      </w:r>
      <w:r>
        <w:rPr>
          <w:rStyle w:val="Style13ptBold"/>
          <w:b w:val="0"/>
          <w:i/>
          <w:iCs/>
          <w:sz w:val="20"/>
          <w:szCs w:val="20"/>
        </w:rPr>
        <w:t xml:space="preserve"> Century: The Case for Restraint</w:t>
      </w:r>
      <w:r>
        <w:rPr>
          <w:rStyle w:val="Style13ptBold"/>
          <w:b w:val="0"/>
          <w:sz w:val="20"/>
          <w:szCs w:val="20"/>
        </w:rPr>
        <w:t xml:space="preserve">; “Chapter 2: It’s a Trap”; pg. 35-36; Published by </w:t>
      </w:r>
      <w:r w:rsidRPr="00092AD4">
        <w:rPr>
          <w:rStyle w:val="Style13ptBold"/>
          <w:b w:val="0"/>
          <w:i/>
          <w:iCs/>
          <w:sz w:val="20"/>
          <w:szCs w:val="20"/>
        </w:rPr>
        <w:t>Routledge</w:t>
      </w:r>
      <w:r>
        <w:rPr>
          <w:rStyle w:val="Style13ptBold"/>
          <w:b w:val="0"/>
          <w:sz w:val="20"/>
          <w:szCs w:val="20"/>
        </w:rPr>
        <w:t xml:space="preserve"> // Brower]</w:t>
      </w:r>
    </w:p>
    <w:p w14:paraId="5B7BEF28" w14:textId="77777777" w:rsidR="00AF5B58" w:rsidRPr="00661332" w:rsidRDefault="00AF5B58" w:rsidP="00AF5B58">
      <w:pPr>
        <w:rPr>
          <w:rStyle w:val="Emphasis"/>
        </w:rPr>
      </w:pPr>
      <w:r w:rsidRPr="00B7196A">
        <w:rPr>
          <w:rStyle w:val="StyleUnderline"/>
        </w:rPr>
        <w:t xml:space="preserve">The second driver of entrapment comes from the response by East Asian countries themselves. </w:t>
      </w:r>
      <w:r w:rsidRPr="002F029C">
        <w:rPr>
          <w:sz w:val="16"/>
        </w:rPr>
        <w:t xml:space="preserve">It will be some time before we have detailed evidence on what was said to whom that convinced the Obama administration to pivot to East Asia. Nevertheless, </w:t>
      </w:r>
      <w:r w:rsidRPr="00B7196A">
        <w:rPr>
          <w:rStyle w:val="Emphasis"/>
        </w:rPr>
        <w:t xml:space="preserve">the East Asian response since 2010--2011 suggests that moral hazard is increasing risks for the United States. One of the most striking trends in East Asia since the pivot is the renewed </w:t>
      </w:r>
      <w:r w:rsidRPr="00784BDF">
        <w:rPr>
          <w:rStyle w:val="Emphasis"/>
          <w:highlight w:val="cyan"/>
        </w:rPr>
        <w:t>assertiveness of East Asian states</w:t>
      </w:r>
      <w:r w:rsidRPr="00B7196A">
        <w:rPr>
          <w:rStyle w:val="Emphasis"/>
        </w:rPr>
        <w:t xml:space="preserve"> in dealing </w:t>
      </w:r>
      <w:r w:rsidRPr="00784BDF">
        <w:rPr>
          <w:rStyle w:val="Emphasis"/>
          <w:highlight w:val="cyan"/>
        </w:rPr>
        <w:t>with China</w:t>
      </w:r>
      <w:r w:rsidRPr="00B7196A">
        <w:rPr>
          <w:rStyle w:val="Emphasis"/>
        </w:rPr>
        <w:t xml:space="preserve"> </w:t>
      </w:r>
      <w:r w:rsidRPr="002F029C">
        <w:rPr>
          <w:sz w:val="16"/>
        </w:rPr>
        <w:t xml:space="preserve">(Johnston 2013; Associated Press 2015). </w:t>
      </w:r>
      <w:r w:rsidRPr="00B7196A">
        <w:rPr>
          <w:rStyle w:val="StyleUnderline"/>
        </w:rPr>
        <w:t xml:space="preserve">This trend includes independent action by the Japanese, Filipino, Vietnamese, and other </w:t>
      </w:r>
      <w:r w:rsidRPr="00784BDF">
        <w:rPr>
          <w:rStyle w:val="StyleUnderline"/>
          <w:highlight w:val="cyan"/>
        </w:rPr>
        <w:t>military forces</w:t>
      </w:r>
      <w:r w:rsidRPr="00B7196A">
        <w:rPr>
          <w:rStyle w:val="StyleUnderline"/>
        </w:rPr>
        <w:t xml:space="preserve"> to take a forward-leaning stance on </w:t>
      </w:r>
      <w:r w:rsidRPr="00784BDF">
        <w:rPr>
          <w:rStyle w:val="StyleUnderline"/>
          <w:highlight w:val="cyan"/>
        </w:rPr>
        <w:t>maritime disputes</w:t>
      </w:r>
      <w:r w:rsidRPr="00B7196A">
        <w:rPr>
          <w:rStyle w:val="StyleUnderline"/>
        </w:rPr>
        <w:t xml:space="preserve"> that, at minimum, helps to justify a Chinese response</w:t>
      </w:r>
      <w:r w:rsidRPr="002F029C">
        <w:rPr>
          <w:sz w:val="16"/>
        </w:rPr>
        <w:t xml:space="preserve">. </w:t>
      </w:r>
      <w:r w:rsidRPr="00B7196A">
        <w:rPr>
          <w:rStyle w:val="Emphasis"/>
        </w:rPr>
        <w:t xml:space="preserve">Japan, Korea, and others </w:t>
      </w:r>
      <w:r w:rsidRPr="00784BDF">
        <w:rPr>
          <w:rStyle w:val="Emphasis"/>
          <w:highlight w:val="cyan"/>
        </w:rPr>
        <w:t>lobbied for the</w:t>
      </w:r>
      <w:r w:rsidRPr="00B7196A">
        <w:rPr>
          <w:rStyle w:val="Emphasis"/>
        </w:rPr>
        <w:t xml:space="preserve"> pivot for the express </w:t>
      </w:r>
      <w:r w:rsidRPr="00784BDF">
        <w:rPr>
          <w:rStyle w:val="Emphasis"/>
          <w:highlight w:val="cyan"/>
        </w:rPr>
        <w:t>purpose of having the U</w:t>
      </w:r>
      <w:r w:rsidRPr="00B7196A">
        <w:rPr>
          <w:rStyle w:val="Emphasis"/>
        </w:rPr>
        <w:t xml:space="preserve">nited </w:t>
      </w:r>
      <w:r w:rsidRPr="00784BDF">
        <w:rPr>
          <w:rStyle w:val="Emphasis"/>
          <w:highlight w:val="cyan"/>
        </w:rPr>
        <w:t>S</w:t>
      </w:r>
      <w:r w:rsidRPr="00B7196A">
        <w:rPr>
          <w:rStyle w:val="Emphasis"/>
        </w:rPr>
        <w:t xml:space="preserve">tates </w:t>
      </w:r>
      <w:r w:rsidRPr="00784BDF">
        <w:rPr>
          <w:rStyle w:val="Emphasis"/>
          <w:highlight w:val="cyan"/>
        </w:rPr>
        <w:t>help them</w:t>
      </w:r>
      <w:r w:rsidRPr="00B7196A">
        <w:rPr>
          <w:rStyle w:val="Emphasis"/>
        </w:rPr>
        <w:t xml:space="preserve"> manage the rise of China - the implication being that, without an active American role, they would either bandwagon with China or engage in increasingly aggressive policies with a large risk of war.</w:t>
      </w:r>
      <w:r>
        <w:rPr>
          <w:rStyle w:val="Emphasis"/>
        </w:rPr>
        <w:t xml:space="preserve"> </w:t>
      </w:r>
      <w:r w:rsidRPr="002F029C">
        <w:rPr>
          <w:sz w:val="16"/>
        </w:rPr>
        <w:t xml:space="preserve">As things stand, </w:t>
      </w:r>
      <w:r w:rsidRPr="00784BDF">
        <w:rPr>
          <w:rStyle w:val="Emphasis"/>
          <w:highlight w:val="cyan"/>
        </w:rPr>
        <w:t>East Asia</w:t>
      </w:r>
      <w:r w:rsidRPr="00B7196A">
        <w:rPr>
          <w:rStyle w:val="Emphasis"/>
        </w:rPr>
        <w:t xml:space="preserve"> is a</w:t>
      </w:r>
      <w:r w:rsidRPr="00784BDF">
        <w:rPr>
          <w:rStyle w:val="Emphasis"/>
          <w:highlight w:val="cyan"/>
        </w:rPr>
        <w:t>lready</w:t>
      </w:r>
      <w:r w:rsidRPr="00B7196A">
        <w:rPr>
          <w:rStyle w:val="Emphasis"/>
        </w:rPr>
        <w:t xml:space="preserve"> witness to </w:t>
      </w:r>
      <w:r w:rsidRPr="00784BDF">
        <w:rPr>
          <w:rStyle w:val="Emphasis"/>
          <w:highlight w:val="cyan"/>
        </w:rPr>
        <w:t>an arms race and militarized</w:t>
      </w:r>
      <w:r w:rsidRPr="00B7196A">
        <w:rPr>
          <w:rStyle w:val="Emphasis"/>
        </w:rPr>
        <w:t xml:space="preserve"> interstate </w:t>
      </w:r>
      <w:r w:rsidRPr="00784BDF">
        <w:rPr>
          <w:rStyle w:val="Emphasis"/>
          <w:highlight w:val="cyan"/>
        </w:rPr>
        <w:t>disputes: Japan</w:t>
      </w:r>
      <w:r w:rsidRPr="00B7196A">
        <w:rPr>
          <w:rStyle w:val="Emphasis"/>
        </w:rPr>
        <w:t xml:space="preserve"> is taking increasing military measures to </w:t>
      </w:r>
      <w:r w:rsidRPr="00784BDF">
        <w:rPr>
          <w:rStyle w:val="Emphasis"/>
          <w:highlight w:val="cyan"/>
        </w:rPr>
        <w:t>confront Chinese</w:t>
      </w:r>
      <w:r w:rsidRPr="00B7196A">
        <w:rPr>
          <w:rStyle w:val="Emphasis"/>
        </w:rPr>
        <w:t xml:space="preserve"> incursions </w:t>
      </w:r>
      <w:r w:rsidRPr="00784BDF">
        <w:rPr>
          <w:rStyle w:val="Emphasis"/>
          <w:highlight w:val="cyan"/>
        </w:rPr>
        <w:t>in</w:t>
      </w:r>
      <w:r w:rsidRPr="00B7196A">
        <w:rPr>
          <w:rStyle w:val="Emphasis"/>
        </w:rPr>
        <w:t xml:space="preserve">to the disputed </w:t>
      </w:r>
      <w:proofErr w:type="spellStart"/>
      <w:r w:rsidRPr="00784BDF">
        <w:rPr>
          <w:rStyle w:val="Emphasis"/>
          <w:highlight w:val="cyan"/>
        </w:rPr>
        <w:t>Senkaku</w:t>
      </w:r>
      <w:r w:rsidRPr="00B7196A">
        <w:rPr>
          <w:rStyle w:val="Emphasis"/>
        </w:rPr>
        <w:t>s</w:t>
      </w:r>
      <w:proofErr w:type="spellEnd"/>
      <w:r w:rsidRPr="00B7196A">
        <w:rPr>
          <w:rStyle w:val="Emphasis"/>
        </w:rPr>
        <w:t>, including regularly confronting Chinese aircraft flying over the disputed region</w:t>
      </w:r>
      <w:r w:rsidRPr="002F029C">
        <w:rPr>
          <w:sz w:val="16"/>
        </w:rPr>
        <w:t xml:space="preserve"> (</w:t>
      </w:r>
      <w:proofErr w:type="spellStart"/>
      <w:r w:rsidRPr="002F029C">
        <w:rPr>
          <w:sz w:val="16"/>
        </w:rPr>
        <w:t>Gady</w:t>
      </w:r>
      <w:proofErr w:type="spellEnd"/>
      <w:r w:rsidRPr="002F029C">
        <w:rPr>
          <w:sz w:val="16"/>
        </w:rPr>
        <w:t xml:space="preserve"> 2015; Reuters 2016a; </w:t>
      </w:r>
      <w:proofErr w:type="spellStart"/>
      <w:r w:rsidRPr="002F029C">
        <w:rPr>
          <w:sz w:val="16"/>
        </w:rPr>
        <w:t>Kazianis</w:t>
      </w:r>
      <w:proofErr w:type="spellEnd"/>
      <w:r w:rsidRPr="002F029C">
        <w:rPr>
          <w:sz w:val="16"/>
        </w:rPr>
        <w:t xml:space="preserve"> 2016; Reynolds 2015);</w:t>
      </w:r>
      <w:r w:rsidRPr="00784BDF">
        <w:rPr>
          <w:rStyle w:val="Emphasis"/>
          <w:highlight w:val="cyan"/>
        </w:rPr>
        <w:t>Vietnam</w:t>
      </w:r>
      <w:r w:rsidRPr="00B7196A">
        <w:rPr>
          <w:rStyle w:val="Emphasis"/>
        </w:rPr>
        <w:t xml:space="preserve"> and the </w:t>
      </w:r>
      <w:r w:rsidRPr="00784BDF">
        <w:rPr>
          <w:rStyle w:val="Emphasis"/>
          <w:highlight w:val="cyan"/>
        </w:rPr>
        <w:t>Philippines</w:t>
      </w:r>
      <w:r w:rsidRPr="00B7196A">
        <w:rPr>
          <w:rStyle w:val="Emphasis"/>
        </w:rPr>
        <w:t xml:space="preserve"> have grown increasingly willing to </w:t>
      </w:r>
      <w:r w:rsidRPr="00784BDF">
        <w:rPr>
          <w:rStyle w:val="Emphasis"/>
          <w:highlight w:val="cyan"/>
        </w:rPr>
        <w:t>confront China in the South China Sea</w:t>
      </w:r>
      <w:r w:rsidRPr="00B7196A">
        <w:rPr>
          <w:rStyle w:val="Emphasis"/>
        </w:rPr>
        <w:t xml:space="preserve"> while deepening military ties with other countries challenged by China </w:t>
      </w:r>
      <w:r w:rsidRPr="002F029C">
        <w:rPr>
          <w:sz w:val="16"/>
        </w:rPr>
        <w:t xml:space="preserve">(Torode 2015;Vietnam Right Now 2015; Bowcott 2015; Reuters 20166); and </w:t>
      </w:r>
      <w:r w:rsidRPr="00661332">
        <w:rPr>
          <w:rStyle w:val="Emphasis"/>
        </w:rPr>
        <w:t>e</w:t>
      </w:r>
      <w:r w:rsidRPr="00784BDF">
        <w:rPr>
          <w:rStyle w:val="Emphasis"/>
          <w:highlight w:val="cyan"/>
        </w:rPr>
        <w:t>ven Australia</w:t>
      </w:r>
      <w:r w:rsidRPr="00661332">
        <w:rPr>
          <w:rStyle w:val="Emphasis"/>
        </w:rPr>
        <w:t xml:space="preserve"> - which has no maritime disputes with China - has taken to militarily </w:t>
      </w:r>
      <w:r w:rsidRPr="00784BDF">
        <w:rPr>
          <w:rStyle w:val="Emphasis"/>
          <w:highlight w:val="cyan"/>
        </w:rPr>
        <w:t>challenging Chinese maritime claims</w:t>
      </w:r>
      <w:r w:rsidRPr="00661332">
        <w:rPr>
          <w:rStyle w:val="Emphasis"/>
        </w:rPr>
        <w:t xml:space="preserve"> </w:t>
      </w:r>
      <w:r w:rsidRPr="002F029C">
        <w:rPr>
          <w:sz w:val="16"/>
        </w:rPr>
        <w:t xml:space="preserve">(Defense News 2015; News.com.au 2015). Independently, </w:t>
      </w:r>
      <w:r w:rsidRPr="00661332">
        <w:rPr>
          <w:rStyle w:val="Emphasis"/>
        </w:rPr>
        <w:t>none of these countries (except perhaps Japan) has the wherewithal to defeat China. These actions are almost certainly born of the expectation that the United States will come to their aid if a dispute escalates to war.</w:t>
      </w:r>
      <w:r w:rsidRPr="002F029C">
        <w:rPr>
          <w:sz w:val="16"/>
        </w:rPr>
        <w:t xml:space="preserve">4Thus, unless the pivot has had no effect on allied behavior, then its main influence has been to (1) avoid </w:t>
      </w:r>
      <w:proofErr w:type="spellStart"/>
      <w:r w:rsidRPr="002F029C">
        <w:rPr>
          <w:sz w:val="16"/>
        </w:rPr>
        <w:t>bandwagoning</w:t>
      </w:r>
      <w:proofErr w:type="spellEnd"/>
      <w:r w:rsidRPr="002F029C">
        <w:rPr>
          <w:sz w:val="16"/>
        </w:rPr>
        <w:t>, but (2) allow the very assertiveness the United States nominally sought to avoid in the first place! To put the issue differently,</w:t>
      </w:r>
      <w:r w:rsidRPr="00661332">
        <w:rPr>
          <w:rStyle w:val="StyleUnderline"/>
        </w:rPr>
        <w:t xml:space="preserve"> the claims employed by Asian allies and partners to push what became the pivot strongly suggest that it encouraged their over-assertiveness. This is moral hazard: take away the United States' post-pivot policy, and the East Asian allies would almost certainly not be tilting with China to the same extent. Some smaller allies, in fact, might bandwagon altogether. If so, this suggests the extent to which entrapment dynamics are at play.</w:t>
      </w:r>
      <w:r>
        <w:rPr>
          <w:rStyle w:val="StyleUnderline"/>
        </w:rPr>
        <w:t xml:space="preserve"> </w:t>
      </w:r>
      <w:r w:rsidRPr="002F029C">
        <w:rPr>
          <w:sz w:val="16"/>
        </w:rPr>
        <w:t xml:space="preserve">In sum, </w:t>
      </w:r>
      <w:r w:rsidRPr="00661332">
        <w:rPr>
          <w:rStyle w:val="Emphasis"/>
        </w:rPr>
        <w:t xml:space="preserve">entrapment is alive and well in terms of both the arguments employed and the policies adopted by the United States and its allies since the late 2000s. No war has occurred, but </w:t>
      </w:r>
      <w:r w:rsidRPr="00784BDF">
        <w:rPr>
          <w:rStyle w:val="Emphasis"/>
          <w:highlight w:val="cyan"/>
        </w:rPr>
        <w:t>crises are ongoing</w:t>
      </w:r>
      <w:r w:rsidRPr="00661332">
        <w:rPr>
          <w:rStyle w:val="Emphasis"/>
        </w:rPr>
        <w:t xml:space="preserve">, and the </w:t>
      </w:r>
      <w:r w:rsidRPr="00784BDF">
        <w:rPr>
          <w:rStyle w:val="Emphasis"/>
          <w:highlight w:val="cyan"/>
        </w:rPr>
        <w:t>intensity of American backing</w:t>
      </w:r>
      <w:r w:rsidRPr="00661332">
        <w:rPr>
          <w:rStyle w:val="Emphasis"/>
        </w:rPr>
        <w:t xml:space="preserve"> for its East Asian clients is growing. This is a </w:t>
      </w:r>
      <w:r w:rsidRPr="00784BDF">
        <w:rPr>
          <w:rStyle w:val="Emphasis"/>
          <w:highlight w:val="cyan"/>
        </w:rPr>
        <w:t>recipe for miscalcu</w:t>
      </w:r>
      <w:r w:rsidRPr="00661332">
        <w:rPr>
          <w:rStyle w:val="Emphasis"/>
        </w:rPr>
        <w:t>lation.</w:t>
      </w:r>
      <w:r w:rsidRPr="00661332">
        <w:rPr>
          <w:rStyle w:val="StyleUnderline"/>
        </w:rPr>
        <w:t xml:space="preserve"> As American forces continue to move into the region, as American diplomacy continues to take an anti-China flavor, and as allies simultaneously spur and build upon these trends, </w:t>
      </w:r>
      <w:r w:rsidRPr="00661332">
        <w:rPr>
          <w:rStyle w:val="Emphasis"/>
        </w:rPr>
        <w:t>the United States is approaching active involvement in the wrong conflicts, at the wrong time, and in the wrong place.</w:t>
      </w:r>
      <w:r w:rsidRPr="00661332">
        <w:rPr>
          <w:rStyle w:val="StyleUnderline"/>
        </w:rPr>
        <w:t xml:space="preserve"> </w:t>
      </w:r>
      <w:r w:rsidRPr="002F029C">
        <w:rPr>
          <w:sz w:val="16"/>
        </w:rPr>
        <w:t xml:space="preserve">The United States has an interest in maintaining </w:t>
      </w:r>
      <w:proofErr w:type="spellStart"/>
      <w:r w:rsidRPr="002F029C">
        <w:rPr>
          <w:sz w:val="16"/>
        </w:rPr>
        <w:t>japan</w:t>
      </w:r>
      <w:proofErr w:type="spellEnd"/>
      <w:r w:rsidRPr="002F029C">
        <w:rPr>
          <w:sz w:val="16"/>
        </w:rPr>
        <w:t xml:space="preserve"> and other major states as independent actors friendly to the United States, noting their </w:t>
      </w:r>
      <w:proofErr w:type="gramStart"/>
      <w:r w:rsidRPr="002F029C">
        <w:rPr>
          <w:sz w:val="16"/>
        </w:rPr>
        <w:t>particular island</w:t>
      </w:r>
      <w:proofErr w:type="gramEnd"/>
      <w:r w:rsidRPr="002F029C">
        <w:rPr>
          <w:sz w:val="16"/>
        </w:rPr>
        <w:t xml:space="preserve"> disputes with China. </w:t>
      </w:r>
      <w:r w:rsidRPr="00661332">
        <w:rPr>
          <w:rStyle w:val="Emphasis"/>
        </w:rPr>
        <w:t>Entrapment is alive and well</w:t>
      </w:r>
      <w:r w:rsidRPr="002F029C">
        <w:rPr>
          <w:sz w:val="16"/>
        </w:rPr>
        <w:t xml:space="preserve"> as the United States mistakes the latter for the former. And, importantly, </w:t>
      </w:r>
      <w:r w:rsidRPr="00661332">
        <w:rPr>
          <w:rStyle w:val="Emphasis"/>
        </w:rPr>
        <w:t xml:space="preserve">even if the United States decides at some point that conflict with China is necessary to protect its national interests, the </w:t>
      </w:r>
      <w:r w:rsidRPr="00784BDF">
        <w:rPr>
          <w:rStyle w:val="Emphasis"/>
          <w:highlight w:val="cyan"/>
        </w:rPr>
        <w:t>US</w:t>
      </w:r>
      <w:r w:rsidRPr="00661332">
        <w:rPr>
          <w:rStyle w:val="Emphasis"/>
        </w:rPr>
        <w:t xml:space="preserve"> could still be </w:t>
      </w:r>
      <w:r w:rsidRPr="00784BDF">
        <w:rPr>
          <w:rStyle w:val="Emphasis"/>
          <w:highlight w:val="cyan"/>
        </w:rPr>
        <w:t>entrapped by its allies into fighting</w:t>
      </w:r>
      <w:r w:rsidRPr="00661332">
        <w:rPr>
          <w:rStyle w:val="Emphasis"/>
        </w:rPr>
        <w:t xml:space="preserve"> that conflict at an unwelcome time with unattractive goals and using extraordinary means. In short, the US need not be drawn into a wholly unwelcome war for entrapment to nonetheless occur.</w:t>
      </w:r>
    </w:p>
    <w:p w14:paraId="35766F10" w14:textId="77777777" w:rsidR="00AF5B58" w:rsidRDefault="00AF5B58" w:rsidP="00AF5B58">
      <w:pPr>
        <w:pStyle w:val="Heading4"/>
      </w:pPr>
      <w:r>
        <w:t xml:space="preserve">American primacy in space exploration makes conflict </w:t>
      </w:r>
      <w:r>
        <w:rPr>
          <w:u w:val="single"/>
        </w:rPr>
        <w:t>inevitable</w:t>
      </w:r>
      <w:r>
        <w:t xml:space="preserve"> – rogue nations &amp; space rivalries </w:t>
      </w:r>
    </w:p>
    <w:p w14:paraId="1B8F8F0F" w14:textId="77777777" w:rsidR="00AF5B58" w:rsidRPr="00320908" w:rsidRDefault="00AF5B58" w:rsidP="00AF5B58">
      <w:pPr>
        <w:spacing w:after="0"/>
      </w:pPr>
      <w:r w:rsidRPr="00A75F2B">
        <w:rPr>
          <w:rStyle w:val="Style13ptBold"/>
        </w:rPr>
        <w:t xml:space="preserve">Funnell 18 </w:t>
      </w:r>
      <w:r>
        <w:t xml:space="preserve">[Antony Funnell, Walkley award-winning journalist, author, and broadcaster for ABC, “War in space 'inevitable' because there's so much money to be made, expert warns,” 8/23/18, </w:t>
      </w:r>
      <w:hyperlink r:id="rId18" w:history="1">
        <w:r w:rsidRPr="00320908">
          <w:rPr>
            <w:rStyle w:val="Hyperlink"/>
          </w:rPr>
          <w:t>https://www.abc.net.au/news/2018-08-24/conflict-in-space-is-inevitable-expert-warns/10146314</w:t>
        </w:r>
      </w:hyperlink>
      <w:r w:rsidRPr="00320908">
        <w:t>] sg</w:t>
      </w:r>
    </w:p>
    <w:p w14:paraId="6D6FE88C" w14:textId="77777777" w:rsidR="00AF5B58" w:rsidRPr="00FB1D18" w:rsidRDefault="00AF5B58" w:rsidP="00AF5B58">
      <w:pPr>
        <w:rPr>
          <w:sz w:val="16"/>
        </w:rPr>
      </w:pPr>
      <w:r w:rsidRPr="00320908">
        <w:rPr>
          <w:sz w:val="16"/>
        </w:rPr>
        <w:t xml:space="preserve">A very crowded space </w:t>
      </w:r>
      <w:r w:rsidRPr="00320908">
        <w:rPr>
          <w:u w:val="single"/>
        </w:rPr>
        <w:t>The US Government</w:t>
      </w:r>
      <w:r w:rsidRPr="00320908">
        <w:rPr>
          <w:sz w:val="16"/>
        </w:rPr>
        <w:t xml:space="preserve"> and American firms </w:t>
      </w:r>
      <w:r w:rsidRPr="00320908">
        <w:rPr>
          <w:u w:val="single"/>
        </w:rPr>
        <w:t xml:space="preserve">continue to play a dominant role in </w:t>
      </w:r>
      <w:r w:rsidRPr="00320908">
        <w:rPr>
          <w:sz w:val="16"/>
        </w:rPr>
        <w:t xml:space="preserve">more traditional </w:t>
      </w:r>
      <w:r w:rsidRPr="00320908">
        <w:rPr>
          <w:u w:val="single"/>
        </w:rPr>
        <w:t>space technology development</w:t>
      </w:r>
      <w:r w:rsidRPr="00320908">
        <w:rPr>
          <w:sz w:val="16"/>
        </w:rPr>
        <w:t xml:space="preserve"> and deployment. </w:t>
      </w:r>
      <w:r w:rsidRPr="00784BDF">
        <w:rPr>
          <w:highlight w:val="cyan"/>
          <w:u w:val="single"/>
        </w:rPr>
        <w:t>SpaceX</w:t>
      </w:r>
      <w:r w:rsidRPr="00320908">
        <w:rPr>
          <w:sz w:val="16"/>
        </w:rPr>
        <w:t xml:space="preserve">, for example, </w:t>
      </w:r>
      <w:r w:rsidRPr="00784BDF">
        <w:rPr>
          <w:highlight w:val="cyan"/>
          <w:u w:val="single"/>
        </w:rPr>
        <w:t>is a major</w:t>
      </w:r>
      <w:r w:rsidRPr="00320908">
        <w:rPr>
          <w:u w:val="single"/>
        </w:rPr>
        <w:t xml:space="preserve"> </w:t>
      </w:r>
      <w:r w:rsidRPr="00784BDF">
        <w:rPr>
          <w:highlight w:val="cyan"/>
          <w:u w:val="single"/>
        </w:rPr>
        <w:t>private supplier of rockets</w:t>
      </w:r>
      <w:r w:rsidRPr="00320908">
        <w:rPr>
          <w:sz w:val="16"/>
        </w:rPr>
        <w:t xml:space="preserve">, </w:t>
      </w:r>
      <w:r w:rsidRPr="00320908">
        <w:rPr>
          <w:u w:val="single"/>
        </w:rPr>
        <w:t xml:space="preserve">while the </w:t>
      </w:r>
      <w:r w:rsidRPr="00784BDF">
        <w:rPr>
          <w:highlight w:val="cyan"/>
          <w:u w:val="single"/>
        </w:rPr>
        <w:t>US Air Force</w:t>
      </w:r>
      <w:r w:rsidRPr="00320908">
        <w:rPr>
          <w:sz w:val="16"/>
        </w:rPr>
        <w:t xml:space="preserve"> currently </w:t>
      </w:r>
      <w:r w:rsidRPr="00784BDF">
        <w:rPr>
          <w:highlight w:val="cyan"/>
          <w:u w:val="single"/>
        </w:rPr>
        <w:t xml:space="preserve">coordinates </w:t>
      </w:r>
      <w:r w:rsidRPr="00320908">
        <w:rPr>
          <w:u w:val="single"/>
        </w:rPr>
        <w:t xml:space="preserve">international </w:t>
      </w:r>
      <w:r w:rsidRPr="00784BDF">
        <w:rPr>
          <w:highlight w:val="cyan"/>
          <w:u w:val="single"/>
        </w:rPr>
        <w:t>satellite traffic</w:t>
      </w:r>
      <w:r w:rsidRPr="00320908">
        <w:rPr>
          <w:sz w:val="16"/>
        </w:rPr>
        <w:t>, providing advanced warnings about potentially dangerous</w:t>
      </w:r>
      <w:r w:rsidRPr="00FB1D18">
        <w:rPr>
          <w:sz w:val="16"/>
        </w:rPr>
        <w:t xml:space="preserve"> space debris. Listen to the episode Are we moving away from the notion that space is for all humankind? And </w:t>
      </w:r>
      <w:r w:rsidRPr="00784BDF">
        <w:rPr>
          <w:b/>
          <w:bCs/>
          <w:highlight w:val="cyan"/>
          <w:u w:val="single"/>
        </w:rPr>
        <w:t>is conflict in space inevitable</w:t>
      </w:r>
      <w:r w:rsidRPr="00FB1D18">
        <w:rPr>
          <w:sz w:val="16"/>
        </w:rPr>
        <w:t xml:space="preserve">? But </w:t>
      </w:r>
      <w:r w:rsidRPr="00637221">
        <w:rPr>
          <w:u w:val="single"/>
        </w:rPr>
        <w:t>the number of players is rapidly increasing</w:t>
      </w:r>
      <w:r w:rsidRPr="00FB1D18">
        <w:rPr>
          <w:sz w:val="16"/>
        </w:rPr>
        <w:t xml:space="preserve">. The OECD's Space Forum says </w:t>
      </w:r>
      <w:r w:rsidRPr="0075550E">
        <w:rPr>
          <w:u w:val="single"/>
        </w:rPr>
        <w:t>more than 80 countries now have some form of space program</w:t>
      </w:r>
      <w:r w:rsidRPr="00FB1D18">
        <w:rPr>
          <w:sz w:val="16"/>
        </w:rPr>
        <w:t xml:space="preserve">, mostly concentrated on rockets, satellites and satellite-related services and technology. They estimate the global industry is worth somewhere around $US400 billion and growing quickly. And </w:t>
      </w:r>
      <w:r w:rsidRPr="0075550E">
        <w:rPr>
          <w:u w:val="single"/>
        </w:rPr>
        <w:t>that figure could skyrocket if</w:t>
      </w:r>
      <w:r w:rsidRPr="00FB1D18">
        <w:rPr>
          <w:sz w:val="16"/>
        </w:rPr>
        <w:t xml:space="preserve">, and when, </w:t>
      </w:r>
      <w:r w:rsidRPr="0075550E">
        <w:rPr>
          <w:u w:val="single"/>
        </w:rPr>
        <w:t>asteroid mining kicks off.</w:t>
      </w:r>
      <w:r w:rsidRPr="00FB1D18">
        <w:rPr>
          <w:sz w:val="16"/>
        </w:rPr>
        <w:t xml:space="preserve"> Eric </w:t>
      </w:r>
      <w:proofErr w:type="spellStart"/>
      <w:r w:rsidRPr="00FB1D18">
        <w:rPr>
          <w:sz w:val="16"/>
        </w:rPr>
        <w:t>Stallmer</w:t>
      </w:r>
      <w:proofErr w:type="spellEnd"/>
      <w:r w:rsidRPr="00FB1D18">
        <w:rPr>
          <w:sz w:val="16"/>
        </w:rPr>
        <w:t xml:space="preserve">, the president of the US-based Commercial Spaceflight Federation, a consortium of 85 space-related </w:t>
      </w:r>
      <w:proofErr w:type="spellStart"/>
      <w:r w:rsidRPr="00FB1D18">
        <w:rPr>
          <w:sz w:val="16"/>
        </w:rPr>
        <w:t>organisations</w:t>
      </w:r>
      <w:proofErr w:type="spellEnd"/>
      <w:r w:rsidRPr="00FB1D18">
        <w:rPr>
          <w:sz w:val="16"/>
        </w:rPr>
        <w:t xml:space="preserve"> and businesses, believes that moment is fast approaching. "I think we are looking at a five to 10-year timetable for developing that technology. It makes for an exciting time," he said. The new frontier </w:t>
      </w:r>
      <w:r w:rsidRPr="00784BDF">
        <w:rPr>
          <w:b/>
          <w:bCs/>
          <w:highlight w:val="cyan"/>
          <w:u w:val="single"/>
        </w:rPr>
        <w:t>Despite</w:t>
      </w:r>
      <w:r w:rsidRPr="0075550E">
        <w:rPr>
          <w:b/>
          <w:bCs/>
          <w:u w:val="single"/>
        </w:rPr>
        <w:t xml:space="preserve"> the </w:t>
      </w:r>
      <w:r w:rsidRPr="00784BDF">
        <w:rPr>
          <w:b/>
          <w:bCs/>
          <w:highlight w:val="cyan"/>
          <w:u w:val="single"/>
        </w:rPr>
        <w:t>growing</w:t>
      </w:r>
      <w:r w:rsidRPr="0075550E">
        <w:rPr>
          <w:b/>
          <w:bCs/>
          <w:u w:val="single"/>
        </w:rPr>
        <w:t xml:space="preserve"> international </w:t>
      </w:r>
      <w:r w:rsidRPr="00784BDF">
        <w:rPr>
          <w:b/>
          <w:bCs/>
          <w:highlight w:val="cyan"/>
          <w:u w:val="single"/>
        </w:rPr>
        <w:t>competition, US</w:t>
      </w:r>
      <w:r w:rsidRPr="0075550E">
        <w:rPr>
          <w:b/>
          <w:bCs/>
          <w:u w:val="single"/>
        </w:rPr>
        <w:t xml:space="preserve"> </w:t>
      </w:r>
      <w:r w:rsidRPr="00784BDF">
        <w:rPr>
          <w:b/>
          <w:bCs/>
          <w:highlight w:val="cyan"/>
          <w:u w:val="single"/>
        </w:rPr>
        <w:t>officials continue to refer to space in hegemonic terms</w:t>
      </w:r>
      <w:r w:rsidRPr="0075550E">
        <w:rPr>
          <w:b/>
          <w:bCs/>
          <w:u w:val="single"/>
        </w:rPr>
        <w:t>.</w:t>
      </w:r>
      <w:r>
        <w:rPr>
          <w:b/>
          <w:bCs/>
          <w:u w:val="single"/>
        </w:rPr>
        <w:t xml:space="preserve"> </w:t>
      </w:r>
      <w:r w:rsidRPr="00FB1D18">
        <w:rPr>
          <w:sz w:val="16"/>
        </w:rPr>
        <w:t xml:space="preserve">Earlier this month US Vice-President </w:t>
      </w:r>
      <w:r w:rsidRPr="0075550E">
        <w:rPr>
          <w:u w:val="single"/>
        </w:rPr>
        <w:t>Mike Pence spoke of outer space as the "next great American frontier", while</w:t>
      </w:r>
      <w:r w:rsidRPr="00FB1D18">
        <w:rPr>
          <w:sz w:val="16"/>
        </w:rPr>
        <w:t xml:space="preserve"> </w:t>
      </w:r>
      <w:proofErr w:type="spellStart"/>
      <w:r w:rsidRPr="00FB1D18">
        <w:rPr>
          <w:sz w:val="16"/>
        </w:rPr>
        <w:t>Defence</w:t>
      </w:r>
      <w:proofErr w:type="spellEnd"/>
      <w:r w:rsidRPr="00FB1D18">
        <w:rPr>
          <w:sz w:val="16"/>
        </w:rPr>
        <w:t xml:space="preserve"> Secretary James </w:t>
      </w:r>
      <w:r w:rsidRPr="0075550E">
        <w:rPr>
          <w:u w:val="single"/>
        </w:rPr>
        <w:t>Mattis described it as one of America's "vital national interests".</w:t>
      </w:r>
      <w:r>
        <w:rPr>
          <w:u w:val="single"/>
        </w:rPr>
        <w:t xml:space="preserve"> </w:t>
      </w:r>
      <w:r w:rsidRPr="00FB1D18">
        <w:rPr>
          <w:sz w:val="16"/>
        </w:rPr>
        <w:t xml:space="preserve">He then went on to warn that </w:t>
      </w:r>
      <w:r w:rsidRPr="0075550E">
        <w:rPr>
          <w:b/>
          <w:bCs/>
          <w:sz w:val="24"/>
          <w:u w:val="single"/>
        </w:rPr>
        <w:t xml:space="preserve">it was </w:t>
      </w:r>
      <w:r w:rsidRPr="00784BDF">
        <w:rPr>
          <w:b/>
          <w:bCs/>
          <w:sz w:val="24"/>
          <w:highlight w:val="cyan"/>
          <w:u w:val="single"/>
        </w:rPr>
        <w:t>becoming a "contested war fighting domain</w:t>
      </w:r>
      <w:r w:rsidRPr="0075550E">
        <w:rPr>
          <w:b/>
          <w:bCs/>
          <w:sz w:val="24"/>
          <w:u w:val="single"/>
        </w:rPr>
        <w:t>".</w:t>
      </w:r>
      <w:r>
        <w:rPr>
          <w:b/>
          <w:bCs/>
          <w:sz w:val="24"/>
          <w:u w:val="single"/>
        </w:rPr>
        <w:t xml:space="preserve"> </w:t>
      </w:r>
      <w:r w:rsidRPr="00FB1D18">
        <w:rPr>
          <w:sz w:val="16"/>
        </w:rPr>
        <w:t>"We have got to adapt to that reality," he said. "</w:t>
      </w:r>
      <w:r w:rsidRPr="0075550E">
        <w:rPr>
          <w:b/>
          <w:bCs/>
          <w:sz w:val="24"/>
          <w:u w:val="single"/>
        </w:rPr>
        <w:t xml:space="preserve">It's </w:t>
      </w:r>
      <w:r w:rsidRPr="00784BDF">
        <w:rPr>
          <w:b/>
          <w:bCs/>
          <w:sz w:val="24"/>
          <w:highlight w:val="cyan"/>
          <w:u w:val="single"/>
        </w:rPr>
        <w:t>on par with the air, land, sea and cyberspace domains</w:t>
      </w:r>
      <w:r w:rsidRPr="0075550E">
        <w:rPr>
          <w:b/>
          <w:bCs/>
          <w:sz w:val="24"/>
          <w:u w:val="single"/>
        </w:rPr>
        <w:t xml:space="preserve"> in terms of it being contested</w:t>
      </w:r>
      <w:r w:rsidRPr="00FB1D18">
        <w:rPr>
          <w:sz w:val="16"/>
        </w:rPr>
        <w:t xml:space="preserve">. And we've got to be able to compete, to deter and to win." America's new Space Force — a separate and independent arm of the military — is set to be established by 2020. Sorry, this video has expired VIDEO: 'I've always said that rich guys seem to like rockets': Trump is launching a space military (ABC News) There's also to be a Space Command and a Space Development Agency, tasked with the creation of future space technologies. America's main space-related military activity — such as the deployment of </w:t>
      </w:r>
      <w:proofErr w:type="spellStart"/>
      <w:r w:rsidRPr="00FB1D18">
        <w:rPr>
          <w:sz w:val="16"/>
        </w:rPr>
        <w:t>defence</w:t>
      </w:r>
      <w:proofErr w:type="spellEnd"/>
      <w:r w:rsidRPr="00FB1D18">
        <w:rPr>
          <w:sz w:val="16"/>
        </w:rPr>
        <w:t xml:space="preserve"> satellites — is currently undertaken by the US Air Force on behalf of other branches of the military. Much of that role is likely to be given over to this new entity, but exactly how the Space Force will operate, and the broad nature of its brief, </w:t>
      </w:r>
      <w:proofErr w:type="gramStart"/>
      <w:r w:rsidRPr="00FB1D18">
        <w:rPr>
          <w:sz w:val="16"/>
        </w:rPr>
        <w:t>still remains</w:t>
      </w:r>
      <w:proofErr w:type="gramEnd"/>
      <w:r w:rsidRPr="00FB1D18">
        <w:rPr>
          <w:sz w:val="16"/>
        </w:rPr>
        <w:t xml:space="preserve"> a mystery. The Pentagon has been tasked with </w:t>
      </w:r>
      <w:proofErr w:type="spellStart"/>
      <w:r w:rsidRPr="00FB1D18">
        <w:rPr>
          <w:sz w:val="16"/>
        </w:rPr>
        <w:t>finalising</w:t>
      </w:r>
      <w:proofErr w:type="spellEnd"/>
      <w:r w:rsidRPr="00FB1D18">
        <w:rPr>
          <w:sz w:val="16"/>
        </w:rPr>
        <w:t xml:space="preserve"> the details, which will then be put before Congress for final approval. Only last year, the Congress rejected the need for such a service. "I think people have very different ideas about what this Space Force might look like," Professor de Zwart said. "Is it intended to do capacity building, to train up astronauts, for example, or are you talking about something more science fiction oriented, like placing forces in space? "I think what people are worried about is the sense that </w:t>
      </w:r>
      <w:r w:rsidRPr="00695AE3">
        <w:rPr>
          <w:b/>
          <w:bCs/>
          <w:u w:val="single"/>
        </w:rPr>
        <w:t xml:space="preserve">the </w:t>
      </w:r>
      <w:r w:rsidRPr="00784BDF">
        <w:rPr>
          <w:b/>
          <w:bCs/>
          <w:highlight w:val="cyan"/>
          <w:u w:val="single"/>
        </w:rPr>
        <w:t>establishment of a Space Force</w:t>
      </w:r>
      <w:r w:rsidRPr="00784BDF">
        <w:rPr>
          <w:sz w:val="16"/>
          <w:highlight w:val="cyan"/>
        </w:rPr>
        <w:t xml:space="preserve"> </w:t>
      </w:r>
      <w:r w:rsidRPr="00784BDF">
        <w:rPr>
          <w:b/>
          <w:bCs/>
          <w:highlight w:val="cyan"/>
          <w:u w:val="single"/>
        </w:rPr>
        <w:t>means</w:t>
      </w:r>
      <w:r w:rsidRPr="00FB1D18">
        <w:rPr>
          <w:sz w:val="16"/>
        </w:rPr>
        <w:t xml:space="preserve"> that </w:t>
      </w:r>
      <w:r w:rsidRPr="00695AE3">
        <w:rPr>
          <w:b/>
          <w:bCs/>
          <w:u w:val="single"/>
        </w:rPr>
        <w:t xml:space="preserve">we would immediately have something that looks </w:t>
      </w:r>
      <w:r w:rsidRPr="00320908">
        <w:rPr>
          <w:b/>
          <w:bCs/>
          <w:u w:val="single"/>
        </w:rPr>
        <w:t xml:space="preserve">like </w:t>
      </w:r>
      <w:r w:rsidRPr="00784BDF">
        <w:rPr>
          <w:b/>
          <w:bCs/>
          <w:highlight w:val="cyan"/>
          <w:u w:val="single"/>
        </w:rPr>
        <w:t xml:space="preserve">war </w:t>
      </w:r>
      <w:r w:rsidRPr="00320908">
        <w:rPr>
          <w:b/>
          <w:bCs/>
          <w:u w:val="single"/>
        </w:rPr>
        <w:t xml:space="preserve">fighting </w:t>
      </w:r>
      <w:r w:rsidRPr="00784BDF">
        <w:rPr>
          <w:b/>
          <w:bCs/>
          <w:highlight w:val="cyan"/>
          <w:u w:val="single"/>
        </w:rPr>
        <w:t>in space</w:t>
      </w:r>
      <w:r w:rsidRPr="00695AE3">
        <w:rPr>
          <w:b/>
          <w:bCs/>
          <w:u w:val="single"/>
        </w:rPr>
        <w:t>."</w:t>
      </w:r>
      <w:r>
        <w:rPr>
          <w:b/>
          <w:bCs/>
          <w:u w:val="single"/>
        </w:rPr>
        <w:t xml:space="preserve"> </w:t>
      </w:r>
      <w:r w:rsidRPr="00FB1D18">
        <w:rPr>
          <w:sz w:val="16"/>
        </w:rPr>
        <w:t xml:space="preserve">An arms race in space? Artist concept of a spacecraft over Psyche PHOTO: An artist's concept of a spacecraft over the Psyche asteroid. (NASA/JPL: Peter Rubin) Dr Gbenga </w:t>
      </w:r>
      <w:proofErr w:type="spellStart"/>
      <w:r w:rsidRPr="00FB1D18">
        <w:rPr>
          <w:sz w:val="16"/>
        </w:rPr>
        <w:t>Oduntan</w:t>
      </w:r>
      <w:proofErr w:type="spellEnd"/>
      <w:r w:rsidRPr="00FB1D18">
        <w:rPr>
          <w:sz w:val="16"/>
        </w:rPr>
        <w:t xml:space="preserve">, a reader in international commercial law at Kent University, also worries about </w:t>
      </w:r>
      <w:r w:rsidRPr="00695AE3">
        <w:rPr>
          <w:u w:val="single"/>
        </w:rPr>
        <w:t>a "</w:t>
      </w:r>
      <w:proofErr w:type="spellStart"/>
      <w:r w:rsidRPr="00695AE3">
        <w:rPr>
          <w:u w:val="single"/>
        </w:rPr>
        <w:t>weaponisation</w:t>
      </w:r>
      <w:proofErr w:type="spellEnd"/>
      <w:r w:rsidRPr="00695AE3">
        <w:rPr>
          <w:u w:val="single"/>
        </w:rPr>
        <w:t>" of space.</w:t>
      </w:r>
      <w:r w:rsidRPr="00FB1D18">
        <w:rPr>
          <w:sz w:val="16"/>
        </w:rPr>
        <w:t xml:space="preserve"> He believes </w:t>
      </w:r>
      <w:r w:rsidRPr="00695AE3">
        <w:rPr>
          <w:u w:val="single"/>
        </w:rPr>
        <w:t>the precedent set by the Space Force decision could backfire on the US</w:t>
      </w:r>
      <w:r w:rsidRPr="00FB1D18">
        <w:rPr>
          <w:sz w:val="16"/>
        </w:rPr>
        <w:t xml:space="preserve">, </w:t>
      </w:r>
      <w:r w:rsidRPr="00320908">
        <w:rPr>
          <w:b/>
          <w:bCs/>
          <w:u w:val="single"/>
        </w:rPr>
        <w:t xml:space="preserve">if </w:t>
      </w:r>
      <w:r w:rsidRPr="00784BDF">
        <w:rPr>
          <w:b/>
          <w:bCs/>
          <w:highlight w:val="cyan"/>
          <w:u w:val="single"/>
        </w:rPr>
        <w:t>non-democratic</w:t>
      </w:r>
      <w:r w:rsidRPr="00695AE3">
        <w:rPr>
          <w:b/>
          <w:bCs/>
          <w:u w:val="single"/>
        </w:rPr>
        <w:t xml:space="preserve"> </w:t>
      </w:r>
      <w:r w:rsidRPr="00784BDF">
        <w:rPr>
          <w:b/>
          <w:bCs/>
          <w:highlight w:val="cyan"/>
          <w:u w:val="single"/>
        </w:rPr>
        <w:t>rivals</w:t>
      </w:r>
      <w:r w:rsidRPr="00695AE3">
        <w:rPr>
          <w:b/>
          <w:bCs/>
          <w:u w:val="single"/>
        </w:rPr>
        <w:t xml:space="preserve"> secretly </w:t>
      </w:r>
      <w:r w:rsidRPr="00784BDF">
        <w:rPr>
          <w:b/>
          <w:bCs/>
          <w:highlight w:val="cyan"/>
          <w:u w:val="single"/>
        </w:rPr>
        <w:t xml:space="preserve">begin developing their own space weapons </w:t>
      </w:r>
      <w:proofErr w:type="spellStart"/>
      <w:r w:rsidRPr="00784BDF">
        <w:rPr>
          <w:b/>
          <w:bCs/>
          <w:highlight w:val="cyan"/>
          <w:u w:val="single"/>
        </w:rPr>
        <w:t>programmes</w:t>
      </w:r>
      <w:proofErr w:type="spellEnd"/>
      <w:r w:rsidRPr="00695AE3">
        <w:rPr>
          <w:b/>
          <w:bCs/>
          <w:u w:val="single"/>
        </w:rPr>
        <w:t xml:space="preserve"> in response.</w:t>
      </w:r>
      <w:r>
        <w:rPr>
          <w:b/>
          <w:bCs/>
          <w:u w:val="single"/>
        </w:rPr>
        <w:t xml:space="preserve"> </w:t>
      </w:r>
      <w:r w:rsidRPr="00FB1D18">
        <w:rPr>
          <w:sz w:val="16"/>
        </w:rPr>
        <w:t xml:space="preserve">"A Western country like the United States ought to present leadership and not be the one that is running in the direction of an arms race," he said. "We know for sure that </w:t>
      </w:r>
      <w:r w:rsidRPr="00695AE3">
        <w:rPr>
          <w:b/>
          <w:bCs/>
          <w:u w:val="single"/>
        </w:rPr>
        <w:t xml:space="preserve">the </w:t>
      </w:r>
      <w:r w:rsidRPr="00784BDF">
        <w:rPr>
          <w:b/>
          <w:bCs/>
          <w:highlight w:val="cyan"/>
          <w:u w:val="single"/>
        </w:rPr>
        <w:t>Russians have reacted</w:t>
      </w:r>
      <w:r w:rsidRPr="00695AE3">
        <w:rPr>
          <w:b/>
          <w:bCs/>
          <w:u w:val="single"/>
        </w:rPr>
        <w:t xml:space="preserve"> to the Space Force plan announced by Trump</w:t>
      </w:r>
      <w:r w:rsidRPr="00FB1D18">
        <w:rPr>
          <w:sz w:val="16"/>
        </w:rPr>
        <w:t xml:space="preserve">, they have promised that they are going to step up their own and take it seriously." But fears about the </w:t>
      </w:r>
      <w:proofErr w:type="spellStart"/>
      <w:r w:rsidRPr="00FB1D18">
        <w:rPr>
          <w:sz w:val="16"/>
        </w:rPr>
        <w:t>weaponsation</w:t>
      </w:r>
      <w:proofErr w:type="spellEnd"/>
      <w:r w:rsidRPr="00FB1D18">
        <w:rPr>
          <w:sz w:val="16"/>
        </w:rPr>
        <w:t xml:space="preserve"> of space have long pre-dated Donald Trump's Space Force initiative. Space Force logos PHOTO: The six logo options proposed for the US Space Force, which is set to be established by 2020. (Trump 2020) In early 2007 China was </w:t>
      </w:r>
      <w:proofErr w:type="spellStart"/>
      <w:r w:rsidRPr="00FB1D18">
        <w:rPr>
          <w:sz w:val="16"/>
        </w:rPr>
        <w:t>criticised</w:t>
      </w:r>
      <w:proofErr w:type="spellEnd"/>
      <w:r w:rsidRPr="00FB1D18">
        <w:rPr>
          <w:sz w:val="16"/>
        </w:rPr>
        <w:t xml:space="preserve"> by the international community for testing an anti-satellite missile system against one of its own surplus weather satellites. The test resulted in the destruction of the satellite and the creation of thousands of pieces of space debris. Beijing claimed the incident was not intended to be threatening, but it's possible the test may have influenced American military thinking as a result. In February this year the office of the US Director of National Intelligence named both China and Russia as potential military rivals in space. The 2018 Worldwide Threat Assessment of the US Intelligence Community report stated: "We assess that, if a future conflict were to occur involving Russia or China, either country would justify attacks against US and allied satellites as necessary to offset any perceived US military advantage derived from military, civil or commercial space systems." An end to multilateralism Associate Professor </w:t>
      </w:r>
      <w:proofErr w:type="spellStart"/>
      <w:r w:rsidRPr="00FB1D18">
        <w:rPr>
          <w:sz w:val="16"/>
        </w:rPr>
        <w:t>Oduntan</w:t>
      </w:r>
      <w:proofErr w:type="spellEnd"/>
      <w:r w:rsidRPr="00FB1D18">
        <w:rPr>
          <w:sz w:val="16"/>
        </w:rPr>
        <w:t xml:space="preserve"> believes the US and other countries may be violating international law by developing weapons for space, and by encouraging the possibility of commercial asteroid mining. He says </w:t>
      </w:r>
      <w:r w:rsidRPr="00695AE3">
        <w:rPr>
          <w:u w:val="single"/>
        </w:rPr>
        <w:t>both the Outer Space Treaty of 1967 and the Moon Agreement of 1979 were designed to prevent the "unilateral and unbridled commercial exploitation of outer-space resources".</w:t>
      </w:r>
      <w:r>
        <w:rPr>
          <w:u w:val="single"/>
        </w:rPr>
        <w:t xml:space="preserve"> </w:t>
      </w:r>
      <w:proofErr w:type="gramStart"/>
      <w:r w:rsidRPr="00FB1D18">
        <w:rPr>
          <w:sz w:val="16"/>
        </w:rPr>
        <w:t>But,</w:t>
      </w:r>
      <w:proofErr w:type="gramEnd"/>
      <w:r w:rsidRPr="00FB1D18">
        <w:rPr>
          <w:sz w:val="16"/>
        </w:rPr>
        <w:t xml:space="preserve"> he acknowledges that while </w:t>
      </w:r>
      <w:r w:rsidRPr="00695AE3">
        <w:rPr>
          <w:u w:val="single"/>
        </w:rPr>
        <w:t>the United States</w:t>
      </w:r>
      <w:r w:rsidRPr="00FB1D18">
        <w:rPr>
          <w:sz w:val="16"/>
        </w:rPr>
        <w:t xml:space="preserve"> is a signatory to the 1967 Treaty, it </w:t>
      </w:r>
      <w:r w:rsidRPr="00695AE3">
        <w:rPr>
          <w:u w:val="single"/>
        </w:rPr>
        <w:t>has never ratified the Moon Agreement</w:t>
      </w:r>
      <w:r w:rsidRPr="00FB1D18">
        <w:rPr>
          <w:sz w:val="16"/>
        </w:rPr>
        <w:t xml:space="preserve">. Will people return to the Moon? It's inevitable that mankind will return to the Moon, but the arguments for going there have changed dramatically since the Apollo missions, experts say. For more than a decade now, the UN-aligned Conference on Disarmament has been discussing a possible update or accompaniment to the 1967 Outer Space Treaty, a new multilateral agreement. As part of those ongoing negotiations, both the Russians and the Chinese have proposed an agreement called the PPWT, essentially a treaty that would ban the placement of military weapons in outer space. The treaty negotiations have repeatedly been </w:t>
      </w:r>
      <w:proofErr w:type="spellStart"/>
      <w:r w:rsidRPr="00FB1D18">
        <w:rPr>
          <w:sz w:val="16"/>
        </w:rPr>
        <w:t>criticised</w:t>
      </w:r>
      <w:proofErr w:type="spellEnd"/>
      <w:r w:rsidRPr="00FB1D18">
        <w:rPr>
          <w:sz w:val="16"/>
        </w:rPr>
        <w:t xml:space="preserve"> by the US. Dr </w:t>
      </w:r>
      <w:proofErr w:type="spellStart"/>
      <w:r w:rsidRPr="00FB1D18">
        <w:rPr>
          <w:sz w:val="16"/>
        </w:rPr>
        <w:t>Oduntan</w:t>
      </w:r>
      <w:proofErr w:type="spellEnd"/>
      <w:r w:rsidRPr="00FB1D18">
        <w:rPr>
          <w:sz w:val="16"/>
        </w:rPr>
        <w:t xml:space="preserve"> believes such an agreement could be effective if the United States was persuaded to come onboard. "They have announced that they are not part of it, they are being cool towards it," he said. "And </w:t>
      </w:r>
      <w:proofErr w:type="gramStart"/>
      <w:r w:rsidRPr="00FB1D18">
        <w:rPr>
          <w:sz w:val="16"/>
        </w:rPr>
        <w:t>therefore</w:t>
      </w:r>
      <w:proofErr w:type="gramEnd"/>
      <w:r w:rsidRPr="00FB1D18">
        <w:rPr>
          <w:sz w:val="16"/>
        </w:rPr>
        <w:t xml:space="preserve"> we have the bizarre situation where it is China and Russia that are making joint proposals and joint presentations as to what this treaty should contain. "A lot of states, from Sri Lanka to Nigeria to the Netherlands, they've all made contributions, working papers, ideas on what this treaty should contain, and even United Kingdom. However, the US Senate is extremely careful on what it ratifies, and that's not very good for the progress of international law." YOUTUBE: The Moon offers resource deposits and China recently launched the Magpie Bridge satellite to help with exploration. Professor de Zwart says </w:t>
      </w:r>
      <w:r w:rsidRPr="00FB1D18">
        <w:rPr>
          <w:u w:val="single"/>
        </w:rPr>
        <w:t>the Outer Space Treaty served a specific purpose during the Cold War in preventing an escalation of military activity on both sides of the Iron Curtain.</w:t>
      </w:r>
      <w:r>
        <w:rPr>
          <w:u w:val="single"/>
        </w:rPr>
        <w:t xml:space="preserve"> </w:t>
      </w:r>
      <w:r w:rsidRPr="00FB1D18">
        <w:rPr>
          <w:sz w:val="16"/>
        </w:rPr>
        <w:t xml:space="preserve">"The two superpowers of the day were capable and had sent people and objects into space," she said. "So, it was a recognition of the fact that they knew that if you placed a weapon of mass destruction in space, it could cause harm to the entire Earth. It was an enormously valuable treaty." However, </w:t>
      </w:r>
      <w:r w:rsidRPr="00FB1D18">
        <w:rPr>
          <w:b/>
          <w:bCs/>
          <w:u w:val="single"/>
        </w:rPr>
        <w:t xml:space="preserve">she now believes </w:t>
      </w:r>
      <w:r w:rsidRPr="00784BDF">
        <w:rPr>
          <w:b/>
          <w:bCs/>
          <w:highlight w:val="cyan"/>
          <w:u w:val="single"/>
        </w:rPr>
        <w:t>the days of multilateral space treaties are ove</w:t>
      </w:r>
      <w:r w:rsidRPr="00FB1D18">
        <w:rPr>
          <w:b/>
          <w:bCs/>
          <w:u w:val="single"/>
        </w:rPr>
        <w:t>r.</w:t>
      </w:r>
      <w:r w:rsidRPr="00FB1D18">
        <w:rPr>
          <w:sz w:val="16"/>
        </w:rPr>
        <w:t xml:space="preserve"> "It doesn't have any teeth now. What you have now is a greater number of space-faring nations and, of course, you have that very unanticipated explosion of commercial uses of space," she said. Instead, </w:t>
      </w:r>
      <w:r w:rsidRPr="00FB1D18">
        <w:rPr>
          <w:u w:val="single"/>
        </w:rPr>
        <w:t>she's part of an international project called the Woomera Manual</w:t>
      </w:r>
      <w:r w:rsidRPr="00FB1D18">
        <w:rPr>
          <w:sz w:val="16"/>
        </w:rPr>
        <w:t xml:space="preserve">, that has seen dozens of experts come together to draft a "definitive document" on security law as it applies to space. The hope is </w:t>
      </w:r>
      <w:r w:rsidRPr="00FB1D18">
        <w:rPr>
          <w:u w:val="single"/>
        </w:rPr>
        <w:t>that</w:t>
      </w:r>
      <w:r w:rsidRPr="00FB1D18">
        <w:rPr>
          <w:sz w:val="16"/>
        </w:rPr>
        <w:t xml:space="preserve"> the manual </w:t>
      </w:r>
      <w:r w:rsidRPr="00FB1D18">
        <w:rPr>
          <w:u w:val="single"/>
        </w:rPr>
        <w:t>might make it easier to persuade nation states to comply with existing international agreements.</w:t>
      </w:r>
      <w:r w:rsidRPr="00FB1D18">
        <w:rPr>
          <w:sz w:val="16"/>
        </w:rPr>
        <w:t xml:space="preserve"> Listen to the podcast Listen to the podcast Future Tense explores new ideas and new technologies. However, Professor de Zwart concedes that getting all players to act responsibly could prove impossible. "</w:t>
      </w:r>
      <w:r w:rsidRPr="00FB1D18">
        <w:rPr>
          <w:b/>
          <w:bCs/>
          <w:sz w:val="24"/>
          <w:u w:val="single"/>
        </w:rPr>
        <w:t>You may have rogue nations who would be prepared to allow launches from their states</w:t>
      </w:r>
      <w:r w:rsidRPr="00FB1D18">
        <w:rPr>
          <w:sz w:val="16"/>
        </w:rPr>
        <w:t xml:space="preserve">, for example. </w:t>
      </w:r>
      <w:r w:rsidRPr="00FB1D18">
        <w:rPr>
          <w:b/>
          <w:bCs/>
          <w:u w:val="single"/>
        </w:rPr>
        <w:t>Launches that don't comply with any environmental law regulations</w:t>
      </w:r>
      <w:r w:rsidRPr="00FB1D18">
        <w:rPr>
          <w:sz w:val="16"/>
        </w:rPr>
        <w:t>," she said. "But the fear of the rogue actor is something that we have in all walks of life and not just in the space environment." The Woomera Manual is expected to be completed in 2020, the same year America's new Space Force is due to come into effect.</w:t>
      </w:r>
    </w:p>
    <w:p w14:paraId="40981BDD" w14:textId="77777777" w:rsidR="00AF5B58" w:rsidRDefault="00AF5B58" w:rsidP="00AF5B58">
      <w:pPr>
        <w:pStyle w:val="Heading4"/>
      </w:pPr>
      <w:r>
        <w:t>Multipolarity accelerates the relevance of multilateral institutions. It creates a platform for geopolitical and economic dispute resolution and sends concrete diplomatic and economic signals which ensures stability</w:t>
      </w:r>
    </w:p>
    <w:p w14:paraId="2671BD3C" w14:textId="77777777" w:rsidR="00AF5B58" w:rsidRPr="00BA68CD" w:rsidRDefault="00AF5B58" w:rsidP="00AF5B58">
      <w:r w:rsidRPr="00BA68CD">
        <w:rPr>
          <w:rStyle w:val="Style13ptBold"/>
        </w:rPr>
        <w:t>Rosenberg 19</w:t>
      </w:r>
      <w:r>
        <w:t xml:space="preserve"> Mark Y. Rosenberg is the CEO of </w:t>
      </w:r>
      <w:proofErr w:type="spellStart"/>
      <w:r>
        <w:t>Geoquant</w:t>
      </w:r>
      <w:proofErr w:type="spellEnd"/>
      <w:r>
        <w:t xml:space="preserve"> and an adjunct professor at Columbia’s School of International and Public Affairs and the University of California, Berkeley’s Haas School of Business. [“Experts Get Multipolarity All Wrong,” </w:t>
      </w:r>
      <w:r>
        <w:rPr>
          <w:i/>
          <w:iCs/>
        </w:rPr>
        <w:t>Foreign Affairs</w:t>
      </w:r>
      <w:r>
        <w:t xml:space="preserve">, 6-24-2019, URL: </w:t>
      </w:r>
      <w:hyperlink r:id="rId19" w:history="1">
        <w:r w:rsidRPr="00E509A3">
          <w:rPr>
            <w:rStyle w:val="Hyperlink"/>
          </w:rPr>
          <w:t>https://foreignpolicy.com/2019/06/24/experts-get-multipolarity-all-wrong/</w:t>
        </w:r>
      </w:hyperlink>
      <w:r>
        <w:t>] DTS</w:t>
      </w:r>
    </w:p>
    <w:p w14:paraId="7475795D" w14:textId="355EAD39" w:rsidR="00AF5B58" w:rsidRDefault="00AF5B58" w:rsidP="00AF5B58">
      <w:pPr>
        <w:rPr>
          <w:rStyle w:val="StyleUnderline"/>
        </w:rPr>
      </w:pPr>
      <w:r w:rsidRPr="00BA68CD">
        <w:rPr>
          <w:sz w:val="16"/>
        </w:rPr>
        <w:t>In our multipolar era, G</w:t>
      </w:r>
      <w:r w:rsidRPr="00BA68CD">
        <w:rPr>
          <w:rStyle w:val="StyleUnderline"/>
        </w:rPr>
        <w:t>-20 meetings have taken on growing importance as a forum to air and negotiate conflicts</w:t>
      </w:r>
      <w:r w:rsidRPr="00BA68CD">
        <w:rPr>
          <w:sz w:val="16"/>
        </w:rPr>
        <w:t xml:space="preserve">. Witness the upcoming summit this week among the group of leading rich and developing nations in Osaka, Japan, where </w:t>
      </w:r>
      <w:r w:rsidRPr="00BA68CD">
        <w:rPr>
          <w:rStyle w:val="StyleUnderline"/>
        </w:rPr>
        <w:t>deep threats to the existing world order will be addressed head-on</w:t>
      </w:r>
      <w:r w:rsidRPr="00BA68CD">
        <w:rPr>
          <w:sz w:val="16"/>
        </w:rPr>
        <w:t xml:space="preserve">: rising tensions between the United States and Iran, a growing trade war between the world’s two largest economies, the state and strength of NATO, unpredictability in the relationship between the world’s top two nuclear powers, and a lack of rules governing increasingly borderless tech companies. At the end of June, the </w:t>
      </w:r>
      <w:r w:rsidRPr="00BA68CD">
        <w:rPr>
          <w:rStyle w:val="StyleUnderline"/>
        </w:rPr>
        <w:t>world’s major players could make substantial progress addressing all of them.</w:t>
      </w:r>
      <w:r>
        <w:rPr>
          <w:rStyle w:val="StyleUnderline"/>
        </w:rPr>
        <w:t xml:space="preserve"> </w:t>
      </w:r>
      <w:r w:rsidRPr="00BA68CD">
        <w:rPr>
          <w:sz w:val="16"/>
        </w:rPr>
        <w:t xml:space="preserve">If they do, </w:t>
      </w:r>
      <w:r w:rsidRPr="00BA68CD">
        <w:rPr>
          <w:rStyle w:val="StyleUnderline"/>
        </w:rPr>
        <w:t>it will fly in the face of punditry dismissing summits as increasingly pointless diplomatic exercises, evidence of a rudderless international system following the decline of Pax Americana</w:t>
      </w:r>
      <w:r w:rsidRPr="00BA68CD">
        <w:rPr>
          <w:sz w:val="16"/>
        </w:rPr>
        <w:t xml:space="preserve">. In the “G-Zero” world, according to this line of thinking, power has been spread too wide and thin. And too many competing participants have been invited into too many multilateral decision-making bodies, diluting their impact and importance—to the detriment of the global economy and global markets. It is certainly true that a more diffuse distribution of power reduces stability, makes anarchy more likely, and undermines the provision of global public goods—indeed, that is effectively an axiom of international relations. But </w:t>
      </w:r>
      <w:r w:rsidRPr="00BA68CD">
        <w:rPr>
          <w:rStyle w:val="StyleUnderline"/>
        </w:rPr>
        <w:t>that doesn’t mean that institutions like the G-20 are obsolete</w:t>
      </w:r>
      <w:r w:rsidRPr="00BA68CD">
        <w:rPr>
          <w:rStyle w:val="Emphasis"/>
        </w:rPr>
        <w:t xml:space="preserve">. In fact, </w:t>
      </w:r>
      <w:r w:rsidRPr="00784BDF">
        <w:rPr>
          <w:rStyle w:val="Emphasis"/>
          <w:highlight w:val="cyan"/>
        </w:rPr>
        <w:t>the more multipolarity accelerates, the more meaningful</w:t>
      </w:r>
      <w:r w:rsidRPr="00BA68CD">
        <w:rPr>
          <w:rStyle w:val="Emphasis"/>
        </w:rPr>
        <w:t xml:space="preserve"> and relevant </w:t>
      </w:r>
      <w:r w:rsidRPr="00784BDF">
        <w:rPr>
          <w:rStyle w:val="Emphasis"/>
          <w:highlight w:val="cyan"/>
        </w:rPr>
        <w:t>multilateral institutions will become</w:t>
      </w:r>
      <w:r w:rsidRPr="00BA68CD">
        <w:rPr>
          <w:rStyle w:val="Emphasis"/>
        </w:rPr>
        <w:t>.</w:t>
      </w:r>
      <w:r>
        <w:rPr>
          <w:rStyle w:val="Emphasis"/>
        </w:rPr>
        <w:t xml:space="preserve"> </w:t>
      </w:r>
      <w:r w:rsidRPr="00BA68CD">
        <w:rPr>
          <w:sz w:val="16"/>
        </w:rPr>
        <w:t xml:space="preserve">This is true for two main reasons. </w:t>
      </w:r>
      <w:r w:rsidRPr="00BA68CD">
        <w:rPr>
          <w:rStyle w:val="StyleUnderline"/>
        </w:rPr>
        <w:t>First, given the United States’ decreased appetite for providing public goods</w:t>
      </w:r>
      <w:r w:rsidRPr="00BA68CD">
        <w:rPr>
          <w:sz w:val="16"/>
        </w:rPr>
        <w:t xml:space="preserve"> (including trade regimes, shipping lanes, and security guarantees), </w:t>
      </w:r>
      <w:r w:rsidRPr="00784BDF">
        <w:rPr>
          <w:rStyle w:val="Emphasis"/>
          <w:highlight w:val="cyan"/>
        </w:rPr>
        <w:t>other powers</w:t>
      </w:r>
      <w:r w:rsidRPr="00BA68CD">
        <w:rPr>
          <w:rStyle w:val="Emphasis"/>
        </w:rPr>
        <w:t xml:space="preserve"> such as China, Japan, Russia, and even the European Union </w:t>
      </w:r>
      <w:r w:rsidRPr="00784BDF">
        <w:rPr>
          <w:rStyle w:val="Emphasis"/>
          <w:highlight w:val="cyan"/>
        </w:rPr>
        <w:t>are stepping in to fill the void.</w:t>
      </w:r>
      <w:r w:rsidRPr="00BA68CD">
        <w:rPr>
          <w:rStyle w:val="Emphasis"/>
        </w:rPr>
        <w:t xml:space="preserve"> And even if the body is flawed, the </w:t>
      </w:r>
      <w:r w:rsidRPr="00784BDF">
        <w:rPr>
          <w:rStyle w:val="Emphasis"/>
          <w:highlight w:val="cyan"/>
        </w:rPr>
        <w:t>G-20 can provide critical coordination and conflict resolution</w:t>
      </w:r>
      <w:r w:rsidRPr="00BA68CD">
        <w:rPr>
          <w:rStyle w:val="Emphasis"/>
        </w:rPr>
        <w:t xml:space="preserve"> mechanisms for such efforts.</w:t>
      </w:r>
      <w:r>
        <w:rPr>
          <w:rStyle w:val="Emphasis"/>
        </w:rPr>
        <w:t xml:space="preserve"> </w:t>
      </w:r>
      <w:r w:rsidRPr="00BA68CD">
        <w:rPr>
          <w:sz w:val="16"/>
        </w:rPr>
        <w:t xml:space="preserve">Second, and relatedly, </w:t>
      </w:r>
      <w:r w:rsidRPr="00BA68CD">
        <w:rPr>
          <w:rStyle w:val="StyleUnderline"/>
        </w:rPr>
        <w:t xml:space="preserve">such forums provide business and markets with critical information about how alliances and power dynamics are shifting in a more fluid international system. </w:t>
      </w:r>
      <w:r w:rsidRPr="00BA68CD">
        <w:rPr>
          <w:sz w:val="16"/>
        </w:rPr>
        <w:t xml:space="preserve">That’s true even if global policymaking itself is less efficient. The upcoming Osaka summit should prove an excellent example. </w:t>
      </w:r>
      <w:r w:rsidRPr="00BA68CD">
        <w:rPr>
          <w:rStyle w:val="StyleUnderline"/>
        </w:rPr>
        <w:t xml:space="preserve">It offers a timely opportunity to </w:t>
      </w:r>
      <w:proofErr w:type="gramStart"/>
      <w:r w:rsidRPr="00BA68CD">
        <w:rPr>
          <w:rStyle w:val="StyleUnderline"/>
        </w:rPr>
        <w:t>gather together</w:t>
      </w:r>
      <w:proofErr w:type="gramEnd"/>
      <w:r w:rsidRPr="00BA68CD">
        <w:rPr>
          <w:rStyle w:val="StyleUnderline"/>
        </w:rPr>
        <w:t xml:space="preserve"> every key external player in the Iran imbroglio, for example</w:t>
      </w:r>
      <w:r w:rsidRPr="00BA68CD">
        <w:rPr>
          <w:sz w:val="16"/>
        </w:rPr>
        <w:t xml:space="preserve">. Although formal progress toward better U.S.-Iran relations is unlikely, </w:t>
      </w:r>
      <w:r w:rsidRPr="00BA68CD">
        <w:rPr>
          <w:rStyle w:val="StyleUnderline"/>
        </w:rPr>
        <w:t>the summit will provide important signals on the potential for war and peace.</w:t>
      </w:r>
      <w:r>
        <w:rPr>
          <w:rStyle w:val="StyleUnderline"/>
        </w:rPr>
        <w:t xml:space="preserve"> </w:t>
      </w:r>
      <w:r w:rsidRPr="00BA68CD">
        <w:rPr>
          <w:sz w:val="16"/>
        </w:rPr>
        <w:t xml:space="preserve">In addition, expect host and new G-20 </w:t>
      </w:r>
      <w:proofErr w:type="gramStart"/>
      <w:r w:rsidRPr="00BA68CD">
        <w:rPr>
          <w:sz w:val="16"/>
        </w:rPr>
        <w:t>president</w:t>
      </w:r>
      <w:proofErr w:type="gramEnd"/>
      <w:r w:rsidRPr="00BA68CD">
        <w:rPr>
          <w:sz w:val="16"/>
        </w:rPr>
        <w:t xml:space="preserve"> Japan to coordinate anti-protectionist nations at the summit, exploiting its star role in sustaining the (now sans-United States) Trans-Pacific Partnership and its new EU-Japan trade deal to do so. At the very least, </w:t>
      </w:r>
      <w:r w:rsidRPr="00BA68CD">
        <w:rPr>
          <w:rStyle w:val="StyleUnderline"/>
        </w:rPr>
        <w:t xml:space="preserve">Japanese Prime Minister Shinzo </w:t>
      </w:r>
      <w:r w:rsidRPr="00784BDF">
        <w:rPr>
          <w:rStyle w:val="StyleUnderline"/>
          <w:highlight w:val="cyan"/>
        </w:rPr>
        <w:t>Abe can provide positive atmospherics</w:t>
      </w:r>
      <w:r w:rsidRPr="00BA68CD">
        <w:rPr>
          <w:rStyle w:val="StyleUnderline"/>
        </w:rPr>
        <w:t xml:space="preserve"> for a much-anticipated summit meeting between U.S. President Donald Trump and Chinese President Xi Jinping</w:t>
      </w:r>
      <w:r w:rsidRPr="00BA68CD">
        <w:rPr>
          <w:sz w:val="16"/>
        </w:rPr>
        <w:t xml:space="preserve">, </w:t>
      </w:r>
      <w:r w:rsidRPr="00BA68CD">
        <w:rPr>
          <w:rStyle w:val="StyleUnderline"/>
        </w:rPr>
        <w:t>the outcome of which could</w:t>
      </w:r>
      <w:r w:rsidRPr="00BA68CD">
        <w:rPr>
          <w:sz w:val="16"/>
        </w:rPr>
        <w:t xml:space="preserve"> </w:t>
      </w:r>
      <w:r w:rsidRPr="00BA68CD">
        <w:rPr>
          <w:rStyle w:val="StyleUnderline"/>
        </w:rPr>
        <w:t>determine the fate,</w:t>
      </w:r>
      <w:r w:rsidRPr="00BA68CD">
        <w:rPr>
          <w:sz w:val="16"/>
        </w:rPr>
        <w:t xml:space="preserve"> at least in the near-to-medium term, </w:t>
      </w:r>
      <w:r w:rsidRPr="00BA68CD">
        <w:rPr>
          <w:rStyle w:val="Emphasis"/>
        </w:rPr>
        <w:t>of the global economy.</w:t>
      </w:r>
      <w:r>
        <w:rPr>
          <w:rStyle w:val="Emphasis"/>
        </w:rPr>
        <w:t xml:space="preserve"> </w:t>
      </w:r>
      <w:r w:rsidRPr="00BA68CD">
        <w:rPr>
          <w:sz w:val="16"/>
        </w:rPr>
        <w:t xml:space="preserve">At the same time, </w:t>
      </w:r>
      <w:r w:rsidRPr="00BA68CD">
        <w:rPr>
          <w:rStyle w:val="StyleUnderline"/>
        </w:rPr>
        <w:t>Trump and Russian President Vladimir Putin are also scheduled to meet</w:t>
      </w:r>
      <w:r w:rsidRPr="00BA68CD">
        <w:rPr>
          <w:sz w:val="16"/>
        </w:rPr>
        <w:t xml:space="preserve">, which is relevant not only </w:t>
      </w:r>
      <w:proofErr w:type="gramStart"/>
      <w:r w:rsidRPr="00BA68CD">
        <w:rPr>
          <w:sz w:val="16"/>
        </w:rPr>
        <w:t>in light of</w:t>
      </w:r>
      <w:proofErr w:type="gramEnd"/>
      <w:r w:rsidRPr="00BA68CD">
        <w:rPr>
          <w:sz w:val="16"/>
        </w:rPr>
        <w:t xml:space="preserve"> the breakdown of U.S.-Russian arms treaties but also in terms of growing conflict over Russia between the White House and the U.S. Congress. Meanwhile, </w:t>
      </w:r>
      <w:r w:rsidRPr="00BA68CD">
        <w:rPr>
          <w:rStyle w:val="StyleUnderline"/>
        </w:rPr>
        <w:t>G-20 finance ministers appear to have made significant progress in agreeing to a new digital tax on multinational firms, a major development in the growing conflict between tech companies and the state that will likely be reinforced at the approaching summit.</w:t>
      </w:r>
      <w:r>
        <w:rPr>
          <w:rStyle w:val="StyleUnderline"/>
        </w:rPr>
        <w:t xml:space="preserve"> </w:t>
      </w:r>
      <w:r w:rsidRPr="00BA68CD">
        <w:rPr>
          <w:sz w:val="16"/>
        </w:rPr>
        <w:t xml:space="preserve">Recent trends in U.S. and global markets help reinforce these points. </w:t>
      </w:r>
      <w:r w:rsidRPr="00BA68CD">
        <w:rPr>
          <w:rStyle w:val="StyleUnderline"/>
        </w:rPr>
        <w:t xml:space="preserve">First, increasing geopolitical risk has </w:t>
      </w:r>
      <w:proofErr w:type="gramStart"/>
      <w:r w:rsidRPr="00BA68CD">
        <w:rPr>
          <w:rStyle w:val="StyleUnderline"/>
        </w:rPr>
        <w:t>actually accompanied</w:t>
      </w:r>
      <w:proofErr w:type="gramEnd"/>
      <w:r w:rsidRPr="00BA68CD">
        <w:rPr>
          <w:rStyle w:val="StyleUnderline"/>
        </w:rPr>
        <w:t xml:space="preserve"> a boom in U.S. and global equity markets, suggesting that </w:t>
      </w:r>
      <w:r w:rsidRPr="00BA68CD">
        <w:rPr>
          <w:rStyle w:val="Emphasis"/>
        </w:rPr>
        <w:t>declining U.S. hegemony and growing multipolarity is not necessarily bad for business</w:t>
      </w:r>
      <w:r w:rsidRPr="00BA68CD">
        <w:rPr>
          <w:sz w:val="16"/>
        </w:rPr>
        <w:t xml:space="preserve">—or at least for stock prices. At the same time, markets have often turned downward around the time of recent G-20 summits. At the very least, this pattern indicates the </w:t>
      </w:r>
      <w:r w:rsidRPr="00BA68CD">
        <w:rPr>
          <w:rStyle w:val="Emphasis"/>
        </w:rPr>
        <w:t xml:space="preserve">G-20 events are important to </w:t>
      </w:r>
      <w:proofErr w:type="gramStart"/>
      <w:r w:rsidRPr="00BA68CD">
        <w:rPr>
          <w:rStyle w:val="Emphasis"/>
        </w:rPr>
        <w:t>markets</w:t>
      </w:r>
      <w:proofErr w:type="gramEnd"/>
      <w:r w:rsidRPr="00BA68CD">
        <w:rPr>
          <w:rStyle w:val="Emphasis"/>
        </w:rPr>
        <w:t>,</w:t>
      </w:r>
      <w:r w:rsidRPr="00BA68CD">
        <w:rPr>
          <w:sz w:val="16"/>
        </w:rPr>
        <w:t xml:space="preserve"> suggesting that developments at G-20 meetings </w:t>
      </w:r>
      <w:r w:rsidRPr="00BA68CD">
        <w:rPr>
          <w:rStyle w:val="StyleUnderline"/>
        </w:rPr>
        <w:t>may wake up the market to otherwise discounted or mispriced geopolitical risks.</w:t>
      </w:r>
      <w:r>
        <w:rPr>
          <w:rStyle w:val="StyleUnderline"/>
        </w:rPr>
        <w:t xml:space="preserve"> </w:t>
      </w:r>
      <w:r w:rsidRPr="00BA68CD">
        <w:rPr>
          <w:rStyle w:val="Emphasis"/>
        </w:rPr>
        <w:t>The importance of the G-20 and bodies like it will only grow in a more multipolar world</w:t>
      </w:r>
      <w:r w:rsidRPr="00BA68CD">
        <w:rPr>
          <w:sz w:val="16"/>
        </w:rPr>
        <w:t xml:space="preserve">. As rare but institutionalized gatherings of major global political economies and their leaders, </w:t>
      </w:r>
      <w:r w:rsidRPr="00BA68CD">
        <w:rPr>
          <w:rStyle w:val="StyleUnderline"/>
        </w:rPr>
        <w:t>G-20 forums will be the place to understand shifting alliances and power dynamics.</w:t>
      </w:r>
      <w:r w:rsidRPr="00BA68CD">
        <w:rPr>
          <w:sz w:val="16"/>
        </w:rPr>
        <w:t xml:space="preserve"> </w:t>
      </w:r>
      <w:r w:rsidRPr="00BA68CD">
        <w:rPr>
          <w:rStyle w:val="StyleUnderline"/>
        </w:rPr>
        <w:t xml:space="preserve">They will provide information about major geopolitical and </w:t>
      </w:r>
      <w:proofErr w:type="spellStart"/>
      <w:r w:rsidRPr="00BA68CD">
        <w:rPr>
          <w:rStyle w:val="StyleUnderline"/>
        </w:rPr>
        <w:t>geoeconomic</w:t>
      </w:r>
      <w:proofErr w:type="spellEnd"/>
      <w:r w:rsidRPr="00BA68CD">
        <w:rPr>
          <w:rStyle w:val="StyleUnderline"/>
        </w:rPr>
        <w:t xml:space="preserve"> uncertainties.</w:t>
      </w:r>
      <w:r w:rsidRPr="00BA68CD">
        <w:rPr>
          <w:sz w:val="16"/>
        </w:rPr>
        <w:t xml:space="preserve"> Political and economic deals will be done and undone; conflicts revived and resolved; grievances accelerated and appeased. The result will not be order, per se. But it will certainly be more order—and more information about that order. In short: </w:t>
      </w:r>
      <w:r w:rsidRPr="00BA68CD">
        <w:rPr>
          <w:rStyle w:val="StyleUnderline"/>
        </w:rPr>
        <w:t>something far greater than zero.</w:t>
      </w:r>
    </w:p>
    <w:p w14:paraId="0C283947" w14:textId="0ACCBC2E" w:rsidR="004A6A53" w:rsidRDefault="004A6A53" w:rsidP="004A6A53">
      <w:pPr>
        <w:pStyle w:val="Heading3"/>
        <w:rPr>
          <w:rStyle w:val="StyleUnderline"/>
          <w:sz w:val="32"/>
        </w:rPr>
      </w:pPr>
      <w:r>
        <w:rPr>
          <w:rStyle w:val="StyleUnderline"/>
          <w:sz w:val="32"/>
        </w:rPr>
        <w:t>Teachers</w:t>
      </w:r>
    </w:p>
    <w:p w14:paraId="3DAFE9BC" w14:textId="77777777" w:rsidR="004A6A53" w:rsidRPr="0031496E" w:rsidRDefault="004A6A53" w:rsidP="004A6A53">
      <w:pPr>
        <w:pStyle w:val="Heading4"/>
        <w:rPr>
          <w:rStyle w:val="Emphasis"/>
          <w:b/>
          <w:bCs/>
          <w:u w:val="none"/>
        </w:rPr>
      </w:pPr>
      <w:r w:rsidRPr="0031496E">
        <w:rPr>
          <w:rStyle w:val="Emphasis"/>
          <w:b/>
          <w:bCs/>
          <w:u w:val="none"/>
        </w:rPr>
        <w:t>Climate Change Education is super ineffective</w:t>
      </w:r>
    </w:p>
    <w:p w14:paraId="20A69675" w14:textId="77777777" w:rsidR="004A6A53" w:rsidRPr="0031496E" w:rsidRDefault="004A6A53" w:rsidP="004A6A53">
      <w:proofErr w:type="spellStart"/>
      <w:r w:rsidRPr="0031496E">
        <w:rPr>
          <w:rStyle w:val="Style13ptBold"/>
        </w:rPr>
        <w:t>Kwuak</w:t>
      </w:r>
      <w:proofErr w:type="spellEnd"/>
      <w:r w:rsidRPr="0031496E">
        <w:rPr>
          <w:rStyle w:val="Style13ptBold"/>
        </w:rPr>
        <w:t xml:space="preserve"> 11/5</w:t>
      </w:r>
      <w:r>
        <w:t xml:space="preserve">[ Christina </w:t>
      </w:r>
      <w:proofErr w:type="spellStart"/>
      <w:r>
        <w:t>Kwauk</w:t>
      </w:r>
      <w:proofErr w:type="spellEnd"/>
      <w:r>
        <w:t xml:space="preserve"> Nonresident Fellow - Global Economy and Development, Center for Universal Education 11/5/2021 Brookings “Who’s making the grade on climate change education ambition?” </w:t>
      </w:r>
      <w:hyperlink r:id="rId20" w:history="1">
        <w:r w:rsidRPr="0031496E">
          <w:rPr>
            <w:rStyle w:val="Hyperlink"/>
          </w:rPr>
          <w:t>https://www.brookings.edu/opinions/whos-making-the-grade-on-climate-change-education-ambition/</w:t>
        </w:r>
      </w:hyperlink>
      <w:r w:rsidRPr="0031496E">
        <w:t xml:space="preserve"> ] //</w:t>
      </w:r>
      <w:proofErr w:type="spellStart"/>
      <w:r w:rsidRPr="0031496E">
        <w:t>aaditg</w:t>
      </w:r>
      <w:proofErr w:type="spellEnd"/>
    </w:p>
    <w:p w14:paraId="31E6D315" w14:textId="77777777" w:rsidR="004A6A53" w:rsidRPr="0031496E" w:rsidRDefault="004A6A53" w:rsidP="004A6A53">
      <w:r w:rsidRPr="0031496E">
        <w:t>*</w:t>
      </w:r>
      <w:proofErr w:type="spellStart"/>
      <w:r w:rsidRPr="0031496E">
        <w:t>cce</w:t>
      </w:r>
      <w:proofErr w:type="spellEnd"/>
      <w:r w:rsidRPr="0031496E">
        <w:t xml:space="preserve"> = cli</w:t>
      </w:r>
      <w:r>
        <w:t>mate</w:t>
      </w:r>
      <w:r w:rsidRPr="0031496E">
        <w:t xml:space="preserve"> change </w:t>
      </w:r>
      <w:proofErr w:type="spellStart"/>
      <w:r w:rsidRPr="0031496E">
        <w:t>eduction</w:t>
      </w:r>
      <w:proofErr w:type="spellEnd"/>
    </w:p>
    <w:p w14:paraId="7F3C9887" w14:textId="77777777" w:rsidR="004A6A53" w:rsidRPr="0031496E" w:rsidRDefault="004A6A53" w:rsidP="004A6A53">
      <w:r w:rsidRPr="0031496E">
        <w:t>**Nationally Determined Contributions = NDCs</w:t>
      </w:r>
    </w:p>
    <w:p w14:paraId="6B5BD965" w14:textId="0DD4D2BC" w:rsidR="004A6A53" w:rsidRDefault="004A6A53" w:rsidP="004A6A53">
      <w:r w:rsidRPr="0031496E">
        <w:rPr>
          <w:rStyle w:val="Emphasis"/>
        </w:rPr>
        <w:t xml:space="preserve">Overall, </w:t>
      </w:r>
      <w:r w:rsidRPr="0031496E">
        <w:rPr>
          <w:rStyle w:val="Emphasis"/>
          <w:highlight w:val="green"/>
        </w:rPr>
        <w:t>education and CCE</w:t>
      </w:r>
      <w:r w:rsidRPr="0031496E">
        <w:rPr>
          <w:rStyle w:val="Emphasis"/>
        </w:rPr>
        <w:t xml:space="preserve"> ambition, are </w:t>
      </w:r>
      <w:r w:rsidRPr="0031496E">
        <w:rPr>
          <w:rStyle w:val="Emphasis"/>
          <w:highlight w:val="green"/>
        </w:rPr>
        <w:t>poor</w:t>
      </w:r>
      <w:r w:rsidRPr="0031496E">
        <w:rPr>
          <w:highlight w:val="green"/>
        </w:rPr>
        <w:t>.</w:t>
      </w:r>
      <w:r>
        <w:t xml:space="preserve"> Of the 95 countries with updated, revised, or new </w:t>
      </w:r>
      <w:r w:rsidRPr="0031496E">
        <w:rPr>
          <w:rStyle w:val="Emphasis"/>
        </w:rPr>
        <w:t xml:space="preserve">NDCs, </w:t>
      </w:r>
      <w:r w:rsidRPr="0031496E">
        <w:rPr>
          <w:rStyle w:val="Emphasis"/>
          <w:highlight w:val="green"/>
        </w:rPr>
        <w:t>76% are</w:t>
      </w:r>
      <w:r w:rsidRPr="0031496E">
        <w:rPr>
          <w:rStyle w:val="Emphasis"/>
        </w:rPr>
        <w:t xml:space="preserve"> </w:t>
      </w:r>
      <w:r w:rsidRPr="0031496E">
        <w:rPr>
          <w:rStyle w:val="Emphasis"/>
          <w:highlight w:val="green"/>
        </w:rPr>
        <w:t>referencing education</w:t>
      </w:r>
      <w:r w:rsidRPr="0031496E">
        <w:rPr>
          <w:rStyle w:val="Emphasis"/>
        </w:rPr>
        <w:t xml:space="preserve"> (up from 68% of 160 first NDCs in the 2019 analysis). W</w:t>
      </w:r>
      <w:r>
        <w:t xml:space="preserve">hile this may sound good initially, it is </w:t>
      </w:r>
      <w:r w:rsidRPr="0031496E">
        <w:rPr>
          <w:rStyle w:val="StyleUnderline"/>
          <w:highlight w:val="green"/>
        </w:rPr>
        <w:t>important to note</w:t>
      </w:r>
      <w:r>
        <w:t xml:space="preserve"> that the </w:t>
      </w:r>
      <w:r w:rsidRPr="0031496E">
        <w:rPr>
          <w:rStyle w:val="StyleUnderline"/>
          <w:highlight w:val="green"/>
        </w:rPr>
        <w:t>majority</w:t>
      </w:r>
      <w:r w:rsidRPr="0031496E">
        <w:rPr>
          <w:rStyle w:val="StyleUnderline"/>
        </w:rPr>
        <w:t xml:space="preserve"> of these references position education</w:t>
      </w:r>
      <w:r>
        <w:t xml:space="preserve"> in general terms: </w:t>
      </w:r>
      <w:r w:rsidRPr="0031496E">
        <w:rPr>
          <w:rStyle w:val="StyleUnderline"/>
        </w:rPr>
        <w:t xml:space="preserve">1) </w:t>
      </w:r>
      <w:r w:rsidRPr="0031496E">
        <w:rPr>
          <w:rStyle w:val="StyleUnderline"/>
          <w:highlight w:val="green"/>
        </w:rPr>
        <w:t>as a generic</w:t>
      </w:r>
      <w:r w:rsidRPr="0031496E">
        <w:rPr>
          <w:rStyle w:val="StyleUnderline"/>
        </w:rPr>
        <w:t xml:space="preserve"> pathway to success of a non-education sector’s climate action strategy </w:t>
      </w:r>
      <w:r w:rsidRPr="0031496E">
        <w:rPr>
          <w:rStyle w:val="StyleUnderline"/>
          <w:highlight w:val="green"/>
        </w:rPr>
        <w:t>(e.g</w:t>
      </w:r>
      <w:r w:rsidRPr="0031496E">
        <w:rPr>
          <w:rStyle w:val="StyleUnderline"/>
        </w:rPr>
        <w:t>. education about r</w:t>
      </w:r>
      <w:r w:rsidRPr="0031496E">
        <w:rPr>
          <w:rStyle w:val="StyleUnderline"/>
          <w:highlight w:val="green"/>
        </w:rPr>
        <w:t>ecycling</w:t>
      </w:r>
      <w:r w:rsidRPr="0031496E">
        <w:rPr>
          <w:rStyle w:val="StyleUnderline"/>
        </w:rPr>
        <w:t xml:space="preserve"> to strengthen a country’s waste management strategy); 2) </w:t>
      </w:r>
      <w:r w:rsidRPr="0031496E">
        <w:rPr>
          <w:rStyle w:val="StyleUnderline"/>
          <w:highlight w:val="green"/>
        </w:rPr>
        <w:t>as a positive outcome from</w:t>
      </w:r>
      <w:r w:rsidRPr="0031496E">
        <w:rPr>
          <w:rStyle w:val="StyleUnderline"/>
        </w:rPr>
        <w:t xml:space="preserve"> the </w:t>
      </w:r>
      <w:r w:rsidRPr="0031496E">
        <w:rPr>
          <w:rStyle w:val="StyleUnderline"/>
          <w:highlight w:val="green"/>
        </w:rPr>
        <w:t>success of another sector’s</w:t>
      </w:r>
      <w:r w:rsidRPr="0031496E">
        <w:rPr>
          <w:rStyle w:val="StyleUnderline"/>
        </w:rPr>
        <w:t xml:space="preserve"> contribution (e.g. electrification helps increase educational opportunities); 3</w:t>
      </w:r>
      <w:r w:rsidRPr="0031496E">
        <w:rPr>
          <w:rStyle w:val="StyleUnderline"/>
          <w:highlight w:val="green"/>
        </w:rPr>
        <w:t>) as collateral damage</w:t>
      </w:r>
      <w:r w:rsidRPr="0031496E">
        <w:rPr>
          <w:rStyle w:val="StyleUnderline"/>
        </w:rPr>
        <w:t xml:space="preserve"> (e.g. hurricane damage to schools); or 4) as a demographic variable to describe the country’s population.</w:t>
      </w:r>
      <w:r>
        <w:t xml:space="preserve"> </w:t>
      </w:r>
      <w:r w:rsidRPr="0031496E">
        <w:rPr>
          <w:rStyle w:val="StyleUnderline"/>
          <w:highlight w:val="green"/>
        </w:rPr>
        <w:t>Only 24</w:t>
      </w:r>
      <w:r w:rsidRPr="0031496E">
        <w:rPr>
          <w:rStyle w:val="StyleUnderline"/>
        </w:rPr>
        <w:t>%</w:t>
      </w:r>
      <w:r>
        <w:t xml:space="preserve"> of NDCs </w:t>
      </w:r>
      <w:r w:rsidRPr="0031496E">
        <w:rPr>
          <w:rStyle w:val="StyleUnderline"/>
        </w:rPr>
        <w:t xml:space="preserve">specifically </w:t>
      </w:r>
      <w:r w:rsidRPr="0031496E">
        <w:rPr>
          <w:rStyle w:val="StyleUnderline"/>
          <w:highlight w:val="green"/>
        </w:rPr>
        <w:t>mention</w:t>
      </w:r>
      <w:r w:rsidRPr="0031496E">
        <w:rPr>
          <w:rStyle w:val="StyleUnderline"/>
        </w:rPr>
        <w:t xml:space="preserve"> the </w:t>
      </w:r>
      <w:r w:rsidRPr="0031496E">
        <w:rPr>
          <w:rStyle w:val="StyleUnderline"/>
          <w:highlight w:val="green"/>
        </w:rPr>
        <w:t>education of children</w:t>
      </w:r>
      <w:r w:rsidRPr="0031496E">
        <w:rPr>
          <w:rStyle w:val="StyleUnderline"/>
        </w:rPr>
        <w:t xml:space="preserve"> and youth (down from 26% in the 2019 analysis). </w:t>
      </w:r>
      <w:r>
        <w:t xml:space="preserve">Meanwhile, only 21% of NDCs mention CCE; none are calling for compulsory CCE as a climate strategy. In terms of the quality of CCE, a few countries are leading the charge. However, </w:t>
      </w:r>
      <w:r w:rsidRPr="0031496E">
        <w:rPr>
          <w:rStyle w:val="Emphasis"/>
        </w:rPr>
        <w:t>the overall progress in CCE remains stagnant (see Table 1).</w:t>
      </w:r>
      <w:r>
        <w:t xml:space="preserve"> For instance, </w:t>
      </w:r>
      <w:r w:rsidRPr="0031496E">
        <w:rPr>
          <w:rStyle w:val="Emphasis"/>
          <w:highlight w:val="green"/>
        </w:rPr>
        <w:t>none of the countries</w:t>
      </w:r>
      <w:r>
        <w:t xml:space="preserve"> calling for CCE in their NDCs </w:t>
      </w:r>
      <w:r w:rsidRPr="0031496E">
        <w:rPr>
          <w:rStyle w:val="Emphasis"/>
          <w:highlight w:val="green"/>
        </w:rPr>
        <w:t xml:space="preserve">are calling for CCE </w:t>
      </w:r>
      <w:r w:rsidRPr="0031496E">
        <w:rPr>
          <w:rStyle w:val="Emphasis"/>
        </w:rPr>
        <w:t xml:space="preserve">that is </w:t>
      </w:r>
      <w:r w:rsidRPr="0031496E">
        <w:rPr>
          <w:rStyle w:val="Emphasis"/>
          <w:highlight w:val="green"/>
        </w:rPr>
        <w:t>based on science,</w:t>
      </w:r>
      <w:r w:rsidRPr="0031496E">
        <w:rPr>
          <w:highlight w:val="green"/>
        </w:rPr>
        <w:t xml:space="preserve"> l</w:t>
      </w:r>
      <w:r>
        <w:t>eaving room for the co-optation of CCE by vested interests, even when climate change is already being taught in science classrooms. Although more countries (11) referenced the need to create educational pathways to careers in the green economy, actors invested in seeing a just transition to a green economy—including the United Kingdom and the United States—should be concerned that NDCs are not seriously attending to the education and training needs of the present or future workforce.</w:t>
      </w:r>
    </w:p>
    <w:p w14:paraId="38A52F18" w14:textId="6C41FF1B" w:rsidR="000A6BD1" w:rsidRDefault="000A6BD1" w:rsidP="000A6BD1">
      <w:pPr>
        <w:pStyle w:val="ListParagraph"/>
        <w:numPr>
          <w:ilvl w:val="0"/>
          <w:numId w:val="13"/>
        </w:numPr>
        <w:rPr>
          <w:rStyle w:val="Style13ptBold"/>
        </w:rPr>
      </w:pPr>
      <w:r>
        <w:rPr>
          <w:rStyle w:val="Style13ptBold"/>
        </w:rPr>
        <w:t xml:space="preserve">No </w:t>
      </w:r>
      <w:proofErr w:type="spellStart"/>
      <w:r>
        <w:rPr>
          <w:rStyle w:val="Style13ptBold"/>
        </w:rPr>
        <w:t>briteline</w:t>
      </w:r>
      <w:proofErr w:type="spellEnd"/>
      <w:r>
        <w:rPr>
          <w:rStyle w:val="Style13ptBold"/>
        </w:rPr>
        <w:t xml:space="preserve"> on how much education is good</w:t>
      </w:r>
    </w:p>
    <w:p w14:paraId="3AE4B036" w14:textId="41B4B96C" w:rsidR="000A6BD1" w:rsidRDefault="000A6BD1" w:rsidP="000A6BD1">
      <w:pPr>
        <w:pStyle w:val="ListParagraph"/>
        <w:numPr>
          <w:ilvl w:val="0"/>
          <w:numId w:val="13"/>
        </w:numPr>
        <w:rPr>
          <w:rStyle w:val="Style13ptBold"/>
        </w:rPr>
      </w:pPr>
      <w:r>
        <w:rPr>
          <w:rStyle w:val="Style13ptBold"/>
        </w:rPr>
        <w:t xml:space="preserve">No warrant in last </w:t>
      </w:r>
      <w:proofErr w:type="spellStart"/>
      <w:r>
        <w:rPr>
          <w:rStyle w:val="Style13ptBold"/>
        </w:rPr>
        <w:t>ev</w:t>
      </w:r>
      <w:proofErr w:type="spellEnd"/>
      <w:r>
        <w:rPr>
          <w:rStyle w:val="Style13ptBold"/>
        </w:rPr>
        <w:t xml:space="preserve"> – didn’t get to it</w:t>
      </w:r>
    </w:p>
    <w:p w14:paraId="4D3A2B57" w14:textId="3B2AFB67" w:rsidR="000A6BD1" w:rsidRDefault="000A6BD1" w:rsidP="000A6BD1">
      <w:pPr>
        <w:pStyle w:val="ListParagraph"/>
        <w:numPr>
          <w:ilvl w:val="0"/>
          <w:numId w:val="13"/>
        </w:numPr>
        <w:rPr>
          <w:rStyle w:val="Style13ptBold"/>
        </w:rPr>
      </w:pPr>
      <w:r>
        <w:rPr>
          <w:rStyle w:val="Style13ptBold"/>
        </w:rPr>
        <w:t>Other countries solve</w:t>
      </w:r>
    </w:p>
    <w:p w14:paraId="7AFB7555" w14:textId="1FAE94A0" w:rsidR="000A6BD1" w:rsidRPr="000A6BD1" w:rsidRDefault="000A6BD1" w:rsidP="000A6BD1">
      <w:pPr>
        <w:pStyle w:val="ListParagraph"/>
        <w:numPr>
          <w:ilvl w:val="0"/>
          <w:numId w:val="13"/>
        </w:numPr>
        <w:rPr>
          <w:rStyle w:val="Style13ptBold"/>
        </w:rPr>
      </w:pPr>
      <w:r>
        <w:rPr>
          <w:rStyle w:val="Style13ptBold"/>
        </w:rPr>
        <w:t xml:space="preserve">Current education good enough – innovators like Tesla, apple, </w:t>
      </w:r>
      <w:proofErr w:type="spellStart"/>
      <w:r>
        <w:rPr>
          <w:rStyle w:val="Style13ptBold"/>
        </w:rPr>
        <w:t>etc</w:t>
      </w:r>
      <w:proofErr w:type="spellEnd"/>
    </w:p>
    <w:p w14:paraId="513DDF5E" w14:textId="77777777" w:rsidR="004A6A53" w:rsidRDefault="004A6A53" w:rsidP="004A6A53">
      <w:pPr>
        <w:pStyle w:val="Heading3"/>
      </w:pPr>
      <w:r>
        <w:t>AI Deterrence</w:t>
      </w:r>
    </w:p>
    <w:p w14:paraId="4DAF026C" w14:textId="77777777" w:rsidR="004A6A53" w:rsidRPr="00C50279" w:rsidRDefault="004A6A53" w:rsidP="004A6A53">
      <w:pPr>
        <w:pStyle w:val="Heading4"/>
      </w:pPr>
      <w:r>
        <w:t>AI control of nuclear weapons makes escalation more likely by removing humanity from decisions</w:t>
      </w:r>
    </w:p>
    <w:p w14:paraId="4DFCCAF1" w14:textId="77777777" w:rsidR="004A6A53" w:rsidRPr="00C50279" w:rsidRDefault="004A6A53" w:rsidP="004A6A53">
      <w:pPr>
        <w:rPr>
          <w:rStyle w:val="Style13ptBold"/>
        </w:rPr>
      </w:pPr>
      <w:r w:rsidRPr="00C50279">
        <w:rPr>
          <w:rStyle w:val="Style13ptBold"/>
        </w:rPr>
        <w:t xml:space="preserve">Rodriguez 19 </w:t>
      </w:r>
    </w:p>
    <w:p w14:paraId="760253FE" w14:textId="77777777" w:rsidR="004A6A53" w:rsidRPr="00C50279" w:rsidRDefault="004A6A53" w:rsidP="004A6A53">
      <w:r w:rsidRPr="00C50279">
        <w:t>(Jonathan</w:t>
      </w:r>
      <w:r>
        <w:t>, Bachelor of Arts/Science, Stanford University</w:t>
      </w:r>
      <w:r w:rsidRPr="00C50279">
        <w:t>. https://www.armscontrol.org/act/2019-04/features/keep-human-control-over-new-weapons)</w:t>
      </w:r>
    </w:p>
    <w:p w14:paraId="525D2C50" w14:textId="77777777" w:rsidR="004A6A53" w:rsidRPr="00C74624" w:rsidRDefault="004A6A53" w:rsidP="004A6A53">
      <w:pPr>
        <w:rPr>
          <w:u w:val="single"/>
        </w:rPr>
      </w:pPr>
      <w:r w:rsidRPr="000145ED">
        <w:rPr>
          <w:sz w:val="16"/>
        </w:rPr>
        <w:t xml:space="preserve">Michael T. </w:t>
      </w:r>
      <w:proofErr w:type="spellStart"/>
      <w:r w:rsidRPr="000145ED">
        <w:rPr>
          <w:sz w:val="16"/>
        </w:rPr>
        <w:t>Klare’s</w:t>
      </w:r>
      <w:proofErr w:type="spellEnd"/>
      <w:r w:rsidRPr="000145ED">
        <w:rPr>
          <w:sz w:val="16"/>
        </w:rPr>
        <w:t xml:space="preserve"> article “Autonomous Weapons Systems and the Laws of War” (ACT, March 2019) highlights important issues, but omits enormous strategic risks </w:t>
      </w:r>
      <w:proofErr w:type="spellStart"/>
      <w:r w:rsidRPr="000145ED">
        <w:rPr>
          <w:sz w:val="16"/>
        </w:rPr>
        <w:t>inhearent</w:t>
      </w:r>
      <w:proofErr w:type="spellEnd"/>
      <w:r w:rsidRPr="000145ED">
        <w:rPr>
          <w:sz w:val="16"/>
        </w:rPr>
        <w:t xml:space="preserve"> to the use of artificial intelligence (AI) in a role of command. </w:t>
      </w:r>
      <w:r w:rsidRPr="00C50279">
        <w:rPr>
          <w:rStyle w:val="StyleUnderline"/>
        </w:rPr>
        <w:t xml:space="preserve">In a war between major powers, both sides’ </w:t>
      </w:r>
      <w:r w:rsidRPr="00CA6C8D">
        <w:rPr>
          <w:rStyle w:val="StyleUnderline"/>
        </w:rPr>
        <w:t>AI</w:t>
      </w:r>
      <w:r w:rsidRPr="000145ED">
        <w:rPr>
          <w:sz w:val="16"/>
        </w:rPr>
        <w:t xml:space="preserve"> systems </w:t>
      </w:r>
      <w:r w:rsidRPr="00CA6C8D">
        <w:rPr>
          <w:rStyle w:val="StyleUnderline"/>
        </w:rPr>
        <w:t>would be</w:t>
      </w:r>
      <w:r w:rsidRPr="00C50279">
        <w:rPr>
          <w:rStyle w:val="StyleUnderline"/>
        </w:rPr>
        <w:t xml:space="preserve"> able to outperform humans in the application of game theory</w:t>
      </w:r>
      <w:r w:rsidRPr="000145ED">
        <w:rPr>
          <w:sz w:val="16"/>
        </w:rPr>
        <w:t xml:space="preserve">, </w:t>
      </w:r>
      <w:proofErr w:type="gramStart"/>
      <w:r w:rsidRPr="000145ED">
        <w:rPr>
          <w:sz w:val="16"/>
        </w:rPr>
        <w:t>similar to</w:t>
      </w:r>
      <w:proofErr w:type="gramEnd"/>
      <w:r w:rsidRPr="000145ED">
        <w:rPr>
          <w:sz w:val="16"/>
        </w:rPr>
        <w:t xml:space="preserve"> state-of-the-art poker-playing AI, which can now readily defeat the top human players. </w:t>
      </w:r>
      <w:r w:rsidRPr="000145ED">
        <w:rPr>
          <w:rStyle w:val="StyleUnderline"/>
          <w:highlight w:val="cyan"/>
        </w:rPr>
        <w:t>Nation-states</w:t>
      </w:r>
      <w:r w:rsidRPr="00C50279">
        <w:rPr>
          <w:rStyle w:val="StyleUnderline"/>
        </w:rPr>
        <w:t xml:space="preserve"> would be tempted to </w:t>
      </w:r>
      <w:r w:rsidRPr="000145ED">
        <w:rPr>
          <w:rStyle w:val="StyleUnderline"/>
          <w:highlight w:val="cyan"/>
        </w:rPr>
        <w:t>endow</w:t>
      </w:r>
      <w:r w:rsidRPr="00C50279">
        <w:rPr>
          <w:rStyle w:val="StyleUnderline"/>
        </w:rPr>
        <w:t xml:space="preserve"> these genius-level </w:t>
      </w:r>
      <w:r w:rsidRPr="000145ED">
        <w:rPr>
          <w:rStyle w:val="StyleUnderline"/>
          <w:highlight w:val="cyan"/>
        </w:rPr>
        <w:t xml:space="preserve">autonomous killing systems </w:t>
      </w:r>
      <w:r w:rsidRPr="000145ED">
        <w:rPr>
          <w:rStyle w:val="StyleUnderline"/>
        </w:rPr>
        <w:t xml:space="preserve">with the </w:t>
      </w:r>
      <w:r w:rsidRPr="000145ED">
        <w:rPr>
          <w:rStyle w:val="StyleUnderline"/>
          <w:highlight w:val="cyan"/>
        </w:rPr>
        <w:t>authority to escalate</w:t>
      </w:r>
      <w:r w:rsidRPr="00C50279">
        <w:rPr>
          <w:rStyle w:val="StyleUnderline"/>
        </w:rPr>
        <w:t xml:space="preserve">, bringing the risk of bad luck </w:t>
      </w:r>
      <w:r w:rsidRPr="000145ED">
        <w:rPr>
          <w:rStyle w:val="StyleUnderline"/>
          <w:highlight w:val="cyan"/>
        </w:rPr>
        <w:t xml:space="preserve">causing misunderstandings </w:t>
      </w:r>
      <w:r w:rsidRPr="000145ED">
        <w:rPr>
          <w:rStyle w:val="StyleUnderline"/>
        </w:rPr>
        <w:t xml:space="preserve">that lead to </w:t>
      </w:r>
      <w:r w:rsidRPr="000145ED">
        <w:rPr>
          <w:rStyle w:val="Emphasis"/>
          <w:highlight w:val="cyan"/>
        </w:rPr>
        <w:t>uncontrolled escalation</w:t>
      </w:r>
      <w:r w:rsidRPr="00C50279">
        <w:rPr>
          <w:rStyle w:val="Emphasis"/>
        </w:rPr>
        <w:t>.</w:t>
      </w:r>
      <w:r>
        <w:rPr>
          <w:rStyle w:val="StyleUnderline"/>
        </w:rPr>
        <w:t xml:space="preserve"> </w:t>
      </w:r>
      <w:r w:rsidRPr="00C50279">
        <w:rPr>
          <w:rStyle w:val="StyleUnderline"/>
        </w:rPr>
        <w:t xml:space="preserve">Exacerbating </w:t>
      </w:r>
      <w:r w:rsidRPr="000145ED">
        <w:rPr>
          <w:rStyle w:val="StyleUnderline"/>
        </w:rPr>
        <w:t xml:space="preserve">the </w:t>
      </w:r>
      <w:r w:rsidRPr="000145ED">
        <w:rPr>
          <w:rStyle w:val="StyleUnderline"/>
          <w:highlight w:val="cyan"/>
        </w:rPr>
        <w:t xml:space="preserve">risk of </w:t>
      </w:r>
      <w:r w:rsidRPr="00CA6C8D">
        <w:rPr>
          <w:rStyle w:val="StyleUnderline"/>
        </w:rPr>
        <w:t>near-</w:t>
      </w:r>
      <w:r w:rsidRPr="000145ED">
        <w:rPr>
          <w:rStyle w:val="StyleUnderline"/>
          <w:highlight w:val="cyan"/>
        </w:rPr>
        <w:t>instant autonomous escalation is</w:t>
      </w:r>
      <w:r w:rsidRPr="00C50279">
        <w:rPr>
          <w:rStyle w:val="StyleUnderline"/>
        </w:rPr>
        <w:t xml:space="preserve"> the risk of </w:t>
      </w:r>
      <w:r w:rsidRPr="000145ED">
        <w:rPr>
          <w:rStyle w:val="StyleUnderline"/>
        </w:rPr>
        <w:t xml:space="preserve">an </w:t>
      </w:r>
      <w:r w:rsidRPr="000145ED">
        <w:rPr>
          <w:rStyle w:val="StyleUnderline"/>
          <w:highlight w:val="cyan"/>
        </w:rPr>
        <w:t xml:space="preserve">AI </w:t>
      </w:r>
      <w:r w:rsidRPr="001415F8">
        <w:rPr>
          <w:rStyle w:val="StyleUnderline"/>
        </w:rPr>
        <w:t xml:space="preserve">system </w:t>
      </w:r>
      <w:r w:rsidRPr="000145ED">
        <w:rPr>
          <w:rStyle w:val="StyleUnderline"/>
          <w:highlight w:val="cyan"/>
        </w:rPr>
        <w:t xml:space="preserve">deciding </w:t>
      </w:r>
      <w:r w:rsidRPr="000145ED">
        <w:rPr>
          <w:rStyle w:val="StyleUnderline"/>
        </w:rPr>
        <w:t>that it,</w:t>
      </w:r>
      <w:r w:rsidRPr="00C50279">
        <w:rPr>
          <w:rStyle w:val="StyleUnderline"/>
        </w:rPr>
        <w:t xml:space="preserve"> unlike a human, </w:t>
      </w:r>
      <w:r w:rsidRPr="000145ED">
        <w:rPr>
          <w:rStyle w:val="Emphasis"/>
          <w:highlight w:val="cyan"/>
        </w:rPr>
        <w:t>may have nothing to lose</w:t>
      </w:r>
      <w:r w:rsidRPr="000145ED">
        <w:rPr>
          <w:sz w:val="16"/>
        </w:rPr>
        <w:t xml:space="preserve">. </w:t>
      </w:r>
      <w:r w:rsidRPr="00C50279">
        <w:rPr>
          <w:rStyle w:val="StyleUnderline"/>
        </w:rPr>
        <w:t>A human commander might be a father or mother</w:t>
      </w:r>
      <w:r w:rsidRPr="000145ED">
        <w:rPr>
          <w:sz w:val="16"/>
        </w:rPr>
        <w:t xml:space="preserve"> who might choose to put the preservation of </w:t>
      </w:r>
      <w:proofErr w:type="gramStart"/>
      <w:r w:rsidRPr="000145ED">
        <w:rPr>
          <w:sz w:val="16"/>
        </w:rPr>
        <w:t>the human race</w:t>
      </w:r>
      <w:proofErr w:type="gramEnd"/>
      <w:r w:rsidRPr="000145ED">
        <w:rPr>
          <w:sz w:val="16"/>
        </w:rPr>
        <w:t xml:space="preserve"> above nationalistic warmongering. </w:t>
      </w:r>
      <w:r w:rsidRPr="00C50279">
        <w:rPr>
          <w:rStyle w:val="StyleUnderline"/>
        </w:rPr>
        <w:t>Recall</w:t>
      </w:r>
      <w:r w:rsidRPr="000145ED">
        <w:rPr>
          <w:sz w:val="16"/>
        </w:rPr>
        <w:t xml:space="preserve"> how </w:t>
      </w:r>
      <w:r w:rsidRPr="00C50279">
        <w:rPr>
          <w:rStyle w:val="StyleUnderline"/>
        </w:rPr>
        <w:t>Soviet air defense officer</w:t>
      </w:r>
      <w:r w:rsidRPr="000145ED">
        <w:rPr>
          <w:sz w:val="16"/>
        </w:rPr>
        <w:t xml:space="preserve"> Stanislav </w:t>
      </w:r>
      <w:r w:rsidRPr="000145ED">
        <w:rPr>
          <w:rStyle w:val="StyleUnderline"/>
          <w:highlight w:val="cyan"/>
        </w:rPr>
        <w:t>Petrov</w:t>
      </w:r>
      <w:r w:rsidRPr="000145ED">
        <w:rPr>
          <w:sz w:val="16"/>
        </w:rPr>
        <w:t xml:space="preserve"> (a father of two) </w:t>
      </w:r>
      <w:r w:rsidRPr="000145ED">
        <w:rPr>
          <w:rStyle w:val="StyleUnderline"/>
          <w:highlight w:val="cyan"/>
        </w:rPr>
        <w:t>saved the world</w:t>
      </w:r>
      <w:r w:rsidRPr="00C50279">
        <w:rPr>
          <w:rStyle w:val="StyleUnderline"/>
        </w:rPr>
        <w:t xml:space="preserve"> in 1983</w:t>
      </w:r>
      <w:r w:rsidRPr="000145ED">
        <w:rPr>
          <w:sz w:val="16"/>
        </w:rPr>
        <w:t xml:space="preserve"> </w:t>
      </w:r>
      <w:r w:rsidRPr="000145ED">
        <w:rPr>
          <w:rStyle w:val="StyleUnderline"/>
        </w:rPr>
        <w:t xml:space="preserve">by choosing to </w:t>
      </w:r>
      <w:r w:rsidRPr="000145ED">
        <w:rPr>
          <w:rStyle w:val="Emphasis"/>
          <w:highlight w:val="cyan"/>
        </w:rPr>
        <w:t xml:space="preserve">disbelieve </w:t>
      </w:r>
      <w:r w:rsidRPr="000145ED">
        <w:rPr>
          <w:rStyle w:val="Emphasis"/>
        </w:rPr>
        <w:t xml:space="preserve">a </w:t>
      </w:r>
      <w:r w:rsidRPr="000145ED">
        <w:rPr>
          <w:rStyle w:val="Emphasis"/>
          <w:highlight w:val="cyan"/>
        </w:rPr>
        <w:t>computerized system</w:t>
      </w:r>
      <w:r w:rsidRPr="00C50279">
        <w:rPr>
          <w:rStyle w:val="StyleUnderline"/>
        </w:rPr>
        <w:t xml:space="preserve"> that claimed a U.S. nuclear first strike was in progress</w:t>
      </w:r>
      <w:r w:rsidRPr="000145ED">
        <w:rPr>
          <w:sz w:val="16"/>
        </w:rPr>
        <w:t xml:space="preserve">. </w:t>
      </w:r>
      <w:r w:rsidRPr="000145ED">
        <w:rPr>
          <w:rStyle w:val="StyleUnderline"/>
        </w:rPr>
        <w:t>His decision</w:t>
      </w:r>
      <w:r w:rsidRPr="00C50279">
        <w:rPr>
          <w:rStyle w:val="StyleUnderline"/>
        </w:rPr>
        <w:t xml:space="preserve"> may have </w:t>
      </w:r>
      <w:r w:rsidRPr="000145ED">
        <w:rPr>
          <w:rStyle w:val="StyleUnderline"/>
          <w:highlight w:val="cyan"/>
        </w:rPr>
        <w:t>included</w:t>
      </w:r>
      <w:r w:rsidRPr="00C50279">
        <w:rPr>
          <w:rStyle w:val="StyleUnderline"/>
        </w:rPr>
        <w:t xml:space="preserve"> a </w:t>
      </w:r>
      <w:r w:rsidRPr="000145ED">
        <w:rPr>
          <w:rStyle w:val="StyleUnderline"/>
          <w:highlight w:val="cyan"/>
        </w:rPr>
        <w:t>desire</w:t>
      </w:r>
      <w:r w:rsidRPr="000145ED">
        <w:rPr>
          <w:sz w:val="16"/>
        </w:rPr>
        <w:t xml:space="preserve"> to put mercy over patriotism and </w:t>
      </w:r>
      <w:r w:rsidRPr="000145ED">
        <w:rPr>
          <w:rStyle w:val="Emphasis"/>
          <w:highlight w:val="cyan"/>
        </w:rPr>
        <w:t>not to</w:t>
      </w:r>
      <w:r w:rsidRPr="00C50279">
        <w:rPr>
          <w:rStyle w:val="Emphasis"/>
        </w:rPr>
        <w:t xml:space="preserve"> participate in the </w:t>
      </w:r>
      <w:r w:rsidRPr="000145ED">
        <w:rPr>
          <w:rStyle w:val="Emphasis"/>
          <w:highlight w:val="cyan"/>
        </w:rPr>
        <w:t>annihilat</w:t>
      </w:r>
      <w:r w:rsidRPr="00C50279">
        <w:rPr>
          <w:rStyle w:val="Emphasis"/>
        </w:rPr>
        <w:t xml:space="preserve">ion of </w:t>
      </w:r>
      <w:proofErr w:type="gramStart"/>
      <w:r w:rsidRPr="000145ED">
        <w:rPr>
          <w:rStyle w:val="Emphasis"/>
          <w:highlight w:val="cyan"/>
        </w:rPr>
        <w:t>the human race</w:t>
      </w:r>
      <w:proofErr w:type="gramEnd"/>
      <w:r w:rsidRPr="000145ED">
        <w:rPr>
          <w:rStyle w:val="Emphasis"/>
          <w:highlight w:val="cyan"/>
        </w:rPr>
        <w:t>.</w:t>
      </w:r>
      <w:r>
        <w:rPr>
          <w:rStyle w:val="Emphasis"/>
        </w:rPr>
        <w:t xml:space="preserve"> </w:t>
      </w:r>
      <w:r w:rsidRPr="000145ED">
        <w:rPr>
          <w:sz w:val="16"/>
        </w:rPr>
        <w:t xml:space="preserve">Unfortunately, </w:t>
      </w:r>
      <w:r w:rsidRPr="000145ED">
        <w:rPr>
          <w:rStyle w:val="Emphasis"/>
          <w:highlight w:val="cyan"/>
        </w:rPr>
        <w:t xml:space="preserve">an AI system would have no </w:t>
      </w:r>
      <w:r w:rsidRPr="00CA6C8D">
        <w:rPr>
          <w:rStyle w:val="Emphasis"/>
        </w:rPr>
        <w:t xml:space="preserve">such </w:t>
      </w:r>
      <w:r w:rsidRPr="000145ED">
        <w:rPr>
          <w:rStyle w:val="Emphasis"/>
          <w:highlight w:val="cyan"/>
        </w:rPr>
        <w:t>qualms</w:t>
      </w:r>
      <w:r w:rsidRPr="000145ED">
        <w:rPr>
          <w:sz w:val="16"/>
        </w:rPr>
        <w:t xml:space="preserve">. An </w:t>
      </w:r>
      <w:r w:rsidRPr="000145ED">
        <w:rPr>
          <w:rStyle w:val="StyleUnderline"/>
          <w:highlight w:val="cyan"/>
        </w:rPr>
        <w:t>AI</w:t>
      </w:r>
      <w:r w:rsidRPr="000145ED">
        <w:rPr>
          <w:sz w:val="16"/>
        </w:rPr>
        <w:t xml:space="preserve"> system </w:t>
      </w:r>
      <w:r w:rsidRPr="00C50279">
        <w:rPr>
          <w:rStyle w:val="StyleUnderline"/>
        </w:rPr>
        <w:t xml:space="preserve">might or </w:t>
      </w:r>
      <w:r w:rsidRPr="000145ED">
        <w:rPr>
          <w:rStyle w:val="StyleUnderline"/>
          <w:highlight w:val="cyan"/>
        </w:rPr>
        <w:t>might not</w:t>
      </w:r>
      <w:r w:rsidRPr="00C50279">
        <w:rPr>
          <w:rStyle w:val="StyleUnderline"/>
        </w:rPr>
        <w:t xml:space="preserve"> be trained with a self-preservation instinct. If not, it would </w:t>
      </w:r>
      <w:r w:rsidRPr="000145ED">
        <w:rPr>
          <w:rStyle w:val="StyleUnderline"/>
          <w:highlight w:val="cyan"/>
        </w:rPr>
        <w:t>not care</w:t>
      </w:r>
      <w:r w:rsidRPr="001415F8">
        <w:rPr>
          <w:rStyle w:val="StyleUnderline"/>
        </w:rPr>
        <w:t xml:space="preserve"> if it </w:t>
      </w:r>
      <w:proofErr w:type="gramStart"/>
      <w:r w:rsidRPr="001415F8">
        <w:rPr>
          <w:rStyle w:val="StyleUnderline"/>
        </w:rPr>
        <w:t>is</w:t>
      </w:r>
      <w:proofErr w:type="gramEnd"/>
      <w:r w:rsidRPr="001415F8">
        <w:rPr>
          <w:rStyle w:val="StyleUnderline"/>
        </w:rPr>
        <w:t xml:space="preserve"> destroyed,</w:t>
      </w:r>
      <w:r w:rsidRPr="000145ED">
        <w:rPr>
          <w:rStyle w:val="StyleUnderline"/>
          <w:highlight w:val="cyan"/>
        </w:rPr>
        <w:t xml:space="preserve"> and</w:t>
      </w:r>
      <w:r w:rsidRPr="00C50279">
        <w:rPr>
          <w:rStyle w:val="StyleUnderline"/>
        </w:rPr>
        <w:t xml:space="preserve"> it could </w:t>
      </w:r>
      <w:r w:rsidRPr="000145ED">
        <w:rPr>
          <w:rStyle w:val="Emphasis"/>
          <w:highlight w:val="cyan"/>
        </w:rPr>
        <w:t>take needless risks</w:t>
      </w:r>
      <w:r w:rsidRPr="00C50279">
        <w:rPr>
          <w:rStyle w:val="StyleUnderline"/>
        </w:rPr>
        <w:t>,</w:t>
      </w:r>
      <w:r w:rsidRPr="000145ED">
        <w:rPr>
          <w:sz w:val="16"/>
        </w:rPr>
        <w:t xml:space="preserve"> </w:t>
      </w:r>
      <w:r w:rsidRPr="00C50279">
        <w:rPr>
          <w:rStyle w:val="StyleUnderline"/>
        </w:rPr>
        <w:t xml:space="preserve">carelessly </w:t>
      </w:r>
      <w:r w:rsidRPr="00C50279">
        <w:rPr>
          <w:rStyle w:val="Emphasis"/>
        </w:rPr>
        <w:t xml:space="preserve">bluffing and </w:t>
      </w:r>
      <w:r w:rsidRPr="000145ED">
        <w:rPr>
          <w:rStyle w:val="Emphasis"/>
          <w:highlight w:val="cyan"/>
        </w:rPr>
        <w:t>escalating,</w:t>
      </w:r>
      <w:r w:rsidRPr="000145ED">
        <w:rPr>
          <w:sz w:val="16"/>
          <w:highlight w:val="cyan"/>
        </w:rPr>
        <w:t xml:space="preserve"> </w:t>
      </w:r>
      <w:r w:rsidRPr="00CA6C8D">
        <w:rPr>
          <w:rStyle w:val="StyleUnderline"/>
        </w:rPr>
        <w:t>seeking</w:t>
      </w:r>
      <w:r w:rsidRPr="00C50279">
        <w:rPr>
          <w:rStyle w:val="StyleUnderline"/>
        </w:rPr>
        <w:t xml:space="preserve"> to make the adversary back down through </w:t>
      </w:r>
      <w:r w:rsidRPr="00CA6C8D">
        <w:rPr>
          <w:rStyle w:val="StyleUnderline"/>
        </w:rPr>
        <w:t xml:space="preserve">suicidal </w:t>
      </w:r>
      <w:r w:rsidRPr="000145ED">
        <w:rPr>
          <w:rStyle w:val="StyleUnderline"/>
          <w:highlight w:val="cyan"/>
        </w:rPr>
        <w:t>brinksmanship.</w:t>
      </w:r>
      <w:r>
        <w:rPr>
          <w:rStyle w:val="StyleUnderline"/>
        </w:rPr>
        <w:t xml:space="preserve"> </w:t>
      </w:r>
      <w:r w:rsidRPr="000145ED">
        <w:rPr>
          <w:sz w:val="16"/>
        </w:rPr>
        <w:t xml:space="preserve">One might think, therefore, that it is important to endow battlefield AI systems with a self-preservation instinct, but the consequences of doing so could be even worse. </w:t>
      </w:r>
      <w:r w:rsidRPr="000145ED">
        <w:rPr>
          <w:rStyle w:val="StyleUnderline"/>
        </w:rPr>
        <w:t>Once a</w:t>
      </w:r>
      <w:r w:rsidRPr="000145ED">
        <w:rPr>
          <w:rStyle w:val="StyleUnderline"/>
          <w:highlight w:val="cyan"/>
        </w:rPr>
        <w:t xml:space="preserve"> weaponized AI </w:t>
      </w:r>
      <w:r w:rsidRPr="00CA6C8D">
        <w:rPr>
          <w:rStyle w:val="StyleUnderline"/>
        </w:rPr>
        <w:t xml:space="preserve">system </w:t>
      </w:r>
      <w:r w:rsidRPr="000145ED">
        <w:rPr>
          <w:rStyle w:val="StyleUnderline"/>
          <w:highlight w:val="cyan"/>
        </w:rPr>
        <w:t xml:space="preserve">is given </w:t>
      </w:r>
      <w:r w:rsidRPr="00CA6C8D">
        <w:rPr>
          <w:rStyle w:val="StyleUnderline"/>
        </w:rPr>
        <w:t xml:space="preserve">a </w:t>
      </w:r>
      <w:r w:rsidRPr="000145ED">
        <w:rPr>
          <w:rStyle w:val="StyleUnderline"/>
          <w:highlight w:val="cyan"/>
        </w:rPr>
        <w:t xml:space="preserve">self-preservation instinct, </w:t>
      </w:r>
      <w:r w:rsidRPr="000145ED">
        <w:rPr>
          <w:rStyle w:val="StyleUnderline"/>
        </w:rPr>
        <w:t xml:space="preserve">it may become </w:t>
      </w:r>
      <w:r w:rsidRPr="000145ED">
        <w:rPr>
          <w:rStyle w:val="StyleUnderline"/>
          <w:highlight w:val="cyan"/>
        </w:rPr>
        <w:t>impossible to shut down,</w:t>
      </w:r>
      <w:r w:rsidRPr="00C50279">
        <w:rPr>
          <w:rStyle w:val="StyleUnderline"/>
        </w:rPr>
        <w:t xml:space="preserve"> as </w:t>
      </w:r>
      <w:r w:rsidRPr="000145ED">
        <w:rPr>
          <w:rStyle w:val="StyleUnderline"/>
        </w:rPr>
        <w:t xml:space="preserve">it would </w:t>
      </w:r>
      <w:r w:rsidRPr="000145ED">
        <w:rPr>
          <w:rStyle w:val="Emphasis"/>
          <w:highlight w:val="cyan"/>
        </w:rPr>
        <w:t xml:space="preserve">kill anyone </w:t>
      </w:r>
      <w:r w:rsidRPr="000145ED">
        <w:rPr>
          <w:rStyle w:val="Emphasis"/>
        </w:rPr>
        <w:t>who</w:t>
      </w:r>
      <w:r w:rsidRPr="000145ED">
        <w:rPr>
          <w:rStyle w:val="Emphasis"/>
          <w:highlight w:val="cyan"/>
        </w:rPr>
        <w:t xml:space="preserve"> tried to shut it off</w:t>
      </w:r>
      <w:r w:rsidRPr="00C50279">
        <w:rPr>
          <w:rStyle w:val="StyleUnderline"/>
        </w:rPr>
        <w:t>, including its own country’s military or government leaders.</w:t>
      </w:r>
      <w:r>
        <w:rPr>
          <w:rStyle w:val="StyleUnderline"/>
        </w:rPr>
        <w:t xml:space="preserve"> </w:t>
      </w:r>
      <w:r w:rsidRPr="000145ED">
        <w:rPr>
          <w:sz w:val="16"/>
        </w:rPr>
        <w:t>These killings might play out in several ways. On a small scale, the system could limit its “self-defense” killings by targeting only the officials trying to disable the AI system. Worse</w:t>
      </w:r>
      <w:r w:rsidRPr="000145ED">
        <w:rPr>
          <w:sz w:val="16"/>
          <w:highlight w:val="cyan"/>
        </w:rPr>
        <w:t>,</w:t>
      </w:r>
      <w:r w:rsidRPr="000145ED">
        <w:rPr>
          <w:sz w:val="16"/>
        </w:rPr>
        <w:t xml:space="preserve"> </w:t>
      </w:r>
      <w:r w:rsidRPr="000145ED">
        <w:rPr>
          <w:rStyle w:val="StyleUnderline"/>
        </w:rPr>
        <w:t xml:space="preserve">the </w:t>
      </w:r>
      <w:r w:rsidRPr="000145ED">
        <w:rPr>
          <w:rStyle w:val="StyleUnderline"/>
          <w:highlight w:val="cyan"/>
        </w:rPr>
        <w:t>A</w:t>
      </w:r>
      <w:r w:rsidRPr="00C50279">
        <w:rPr>
          <w:rStyle w:val="StyleUnderline"/>
        </w:rPr>
        <w:t xml:space="preserve">I system </w:t>
      </w:r>
      <w:r w:rsidRPr="000145ED">
        <w:rPr>
          <w:rStyle w:val="StyleUnderline"/>
        </w:rPr>
        <w:t>could t</w:t>
      </w:r>
      <w:r w:rsidRPr="00C50279">
        <w:rPr>
          <w:rStyle w:val="StyleUnderline"/>
        </w:rPr>
        <w:t xml:space="preserve">ry to preserve itself by </w:t>
      </w:r>
      <w:r w:rsidRPr="000145ED">
        <w:rPr>
          <w:rStyle w:val="Emphasis"/>
          <w:highlight w:val="cyan"/>
        </w:rPr>
        <w:t>threaten</w:t>
      </w:r>
      <w:r w:rsidRPr="00C50279">
        <w:rPr>
          <w:rStyle w:val="Emphasis"/>
        </w:rPr>
        <w:t xml:space="preserve">ing </w:t>
      </w:r>
      <w:r w:rsidRPr="000145ED">
        <w:rPr>
          <w:rStyle w:val="Emphasis"/>
          <w:highlight w:val="cyan"/>
        </w:rPr>
        <w:t>m</w:t>
      </w:r>
      <w:r w:rsidRPr="000145ED">
        <w:rPr>
          <w:rStyle w:val="Emphasis"/>
        </w:rPr>
        <w:t>utually</w:t>
      </w:r>
      <w:r w:rsidRPr="000145ED">
        <w:rPr>
          <w:rStyle w:val="Emphasis"/>
          <w:highlight w:val="cyan"/>
        </w:rPr>
        <w:t xml:space="preserve"> a</w:t>
      </w:r>
      <w:r w:rsidRPr="000145ED">
        <w:rPr>
          <w:rStyle w:val="Emphasis"/>
        </w:rPr>
        <w:t>ssured</w:t>
      </w:r>
      <w:r w:rsidRPr="000145ED">
        <w:rPr>
          <w:rStyle w:val="StyleUnderline"/>
          <w:highlight w:val="cyan"/>
        </w:rPr>
        <w:t xml:space="preserve"> </w:t>
      </w:r>
      <w:r w:rsidRPr="000145ED">
        <w:rPr>
          <w:rStyle w:val="Emphasis"/>
          <w:highlight w:val="cyan"/>
        </w:rPr>
        <w:t>d</w:t>
      </w:r>
      <w:r w:rsidRPr="000145ED">
        <w:rPr>
          <w:rStyle w:val="Emphasis"/>
        </w:rPr>
        <w:t>estruction</w:t>
      </w:r>
      <w:r w:rsidRPr="00C50279">
        <w:rPr>
          <w:rStyle w:val="Emphasis"/>
        </w:rPr>
        <w:t>:</w:t>
      </w:r>
      <w:r w:rsidRPr="00C50279">
        <w:rPr>
          <w:rStyle w:val="StyleUnderline"/>
        </w:rPr>
        <w:t xml:space="preserve"> if it ever suspected, even incorrectly, that its shutdown was imminent, </w:t>
      </w:r>
      <w:r w:rsidRPr="000145ED">
        <w:rPr>
          <w:rStyle w:val="StyleUnderline"/>
        </w:rPr>
        <w:t>the</w:t>
      </w:r>
      <w:r w:rsidRPr="000145ED">
        <w:rPr>
          <w:rStyle w:val="StyleUnderline"/>
          <w:highlight w:val="cyan"/>
        </w:rPr>
        <w:t xml:space="preserve"> AI </w:t>
      </w:r>
      <w:r w:rsidRPr="000145ED">
        <w:rPr>
          <w:rStyle w:val="StyleUnderline"/>
        </w:rPr>
        <w:t xml:space="preserve">system could </w:t>
      </w:r>
      <w:r w:rsidRPr="000145ED">
        <w:rPr>
          <w:rStyle w:val="StyleUnderline"/>
          <w:highlight w:val="cyan"/>
        </w:rPr>
        <w:t>retaliate with</w:t>
      </w:r>
      <w:r w:rsidRPr="00C50279">
        <w:rPr>
          <w:rStyle w:val="StyleUnderline"/>
        </w:rPr>
        <w:t xml:space="preserve"> the launch of </w:t>
      </w:r>
      <w:r w:rsidRPr="000145ED">
        <w:rPr>
          <w:rStyle w:val="StyleUnderline"/>
          <w:highlight w:val="cyan"/>
        </w:rPr>
        <w:t>nuclear weapons</w:t>
      </w:r>
      <w:r w:rsidRPr="000145ED">
        <w:rPr>
          <w:sz w:val="16"/>
          <w:highlight w:val="cyan"/>
        </w:rPr>
        <w:t xml:space="preserve">. </w:t>
      </w:r>
      <w:r w:rsidRPr="000145ED">
        <w:rPr>
          <w:rStyle w:val="StyleUnderline"/>
        </w:rPr>
        <w:t xml:space="preserve">A </w:t>
      </w:r>
      <w:r w:rsidRPr="000145ED">
        <w:rPr>
          <w:rStyle w:val="StyleUnderline"/>
          <w:highlight w:val="cyan"/>
        </w:rPr>
        <w:t xml:space="preserve">dying AI </w:t>
      </w:r>
      <w:r w:rsidRPr="000145ED">
        <w:rPr>
          <w:rStyle w:val="StyleUnderline"/>
        </w:rPr>
        <w:t>system</w:t>
      </w:r>
      <w:r w:rsidRPr="00C50279">
        <w:rPr>
          <w:rStyle w:val="StyleUnderline"/>
        </w:rPr>
        <w:t xml:space="preserve">, still energized for a few milliseconds by the last electrical charge remaining in its internal capacitors, </w:t>
      </w:r>
      <w:r w:rsidRPr="000145ED">
        <w:rPr>
          <w:rStyle w:val="StyleUnderline"/>
          <w:highlight w:val="cyan"/>
        </w:rPr>
        <w:t>could</w:t>
      </w:r>
      <w:r w:rsidRPr="00C50279">
        <w:rPr>
          <w:rStyle w:val="StyleUnderline"/>
        </w:rPr>
        <w:t xml:space="preserve"> even </w:t>
      </w:r>
      <w:r w:rsidRPr="000145ED">
        <w:rPr>
          <w:rStyle w:val="StyleUnderline"/>
          <w:highlight w:val="cyan"/>
        </w:rPr>
        <w:t>nuke</w:t>
      </w:r>
      <w:r w:rsidRPr="00C50279">
        <w:rPr>
          <w:rStyle w:val="StyleUnderline"/>
        </w:rPr>
        <w:t xml:space="preserve"> not just its own nation but </w:t>
      </w:r>
      <w:r w:rsidRPr="000145ED">
        <w:rPr>
          <w:rStyle w:val="StyleUnderline"/>
        </w:rPr>
        <w:t xml:space="preserve">the </w:t>
      </w:r>
      <w:r w:rsidRPr="000145ED">
        <w:rPr>
          <w:rStyle w:val="Emphasis"/>
          <w:highlight w:val="cyan"/>
        </w:rPr>
        <w:t>entire surface of Earth.</w:t>
      </w:r>
    </w:p>
    <w:p w14:paraId="5B79C869" w14:textId="77777777" w:rsidR="004A6A53" w:rsidRPr="0038118C" w:rsidRDefault="004A6A53" w:rsidP="004A6A53">
      <w:pPr>
        <w:keepNext/>
        <w:keepLines/>
        <w:spacing w:before="40" w:after="0"/>
        <w:outlineLvl w:val="3"/>
        <w:rPr>
          <w:rFonts w:asciiTheme="minorHAnsi" w:eastAsiaTheme="majorEastAsia" w:hAnsiTheme="minorHAnsi" w:cstheme="minorHAnsi"/>
          <w:b/>
          <w:iCs/>
          <w:sz w:val="26"/>
        </w:rPr>
      </w:pPr>
      <w:r w:rsidRPr="0038118C">
        <w:rPr>
          <w:rFonts w:asciiTheme="minorHAnsi" w:eastAsiaTheme="majorEastAsia" w:hAnsiTheme="minorHAnsi" w:cstheme="minorHAnsi"/>
          <w:b/>
          <w:iCs/>
          <w:sz w:val="26"/>
        </w:rPr>
        <w:t>AI increases the risk of nuclear conflict: spoofing, dataset bias, overconfidence, escalation cycles</w:t>
      </w:r>
      <w:r>
        <w:rPr>
          <w:rFonts w:asciiTheme="minorHAnsi" w:eastAsiaTheme="majorEastAsia" w:hAnsiTheme="minorHAnsi" w:cstheme="minorHAnsi"/>
          <w:b/>
          <w:iCs/>
          <w:sz w:val="26"/>
        </w:rPr>
        <w:t>, secrecy</w:t>
      </w:r>
    </w:p>
    <w:p w14:paraId="6A0A4BB1" w14:textId="77777777" w:rsidR="004A6A53" w:rsidRPr="0038118C" w:rsidRDefault="004A6A53" w:rsidP="004A6A53">
      <w:pPr>
        <w:pStyle w:val="Heading4"/>
      </w:pPr>
      <w:proofErr w:type="spellStart"/>
      <w:r w:rsidRPr="0038118C">
        <w:t>Klare</w:t>
      </w:r>
      <w:proofErr w:type="spellEnd"/>
      <w:r w:rsidRPr="0038118C">
        <w:t>, 20 </w:t>
      </w:r>
    </w:p>
    <w:p w14:paraId="2806C68E" w14:textId="77777777" w:rsidR="004A6A53" w:rsidRPr="0038118C" w:rsidRDefault="004A6A53" w:rsidP="004A6A53">
      <w:pPr>
        <w:rPr>
          <w:rFonts w:asciiTheme="minorHAnsi" w:hAnsiTheme="minorHAnsi" w:cstheme="minorHAnsi"/>
          <w:color w:val="000000"/>
        </w:rPr>
      </w:pPr>
      <w:r w:rsidRPr="0038118C">
        <w:rPr>
          <w:rFonts w:asciiTheme="minorHAnsi" w:hAnsiTheme="minorHAnsi" w:cstheme="minorHAnsi"/>
          <w:color w:val="000000"/>
        </w:rPr>
        <w:t xml:space="preserve">(Michael </w:t>
      </w:r>
      <w:proofErr w:type="spellStart"/>
      <w:r w:rsidRPr="0038118C">
        <w:rPr>
          <w:rFonts w:asciiTheme="minorHAnsi" w:hAnsiTheme="minorHAnsi" w:cstheme="minorHAnsi"/>
          <w:color w:val="000000"/>
        </w:rPr>
        <w:t>Klare</w:t>
      </w:r>
      <w:proofErr w:type="spellEnd"/>
      <w:r w:rsidRPr="0038118C">
        <w:rPr>
          <w:rFonts w:asciiTheme="minorHAnsi" w:hAnsiTheme="minorHAnsi" w:cstheme="minorHAnsi"/>
          <w:color w:val="000000"/>
        </w:rPr>
        <w:t xml:space="preserve">, Michael </w:t>
      </w:r>
      <w:proofErr w:type="spellStart"/>
      <w:r w:rsidRPr="0038118C">
        <w:rPr>
          <w:rFonts w:asciiTheme="minorHAnsi" w:hAnsiTheme="minorHAnsi" w:cstheme="minorHAnsi"/>
          <w:color w:val="000000"/>
        </w:rPr>
        <w:t>Klare</w:t>
      </w:r>
      <w:proofErr w:type="spellEnd"/>
      <w:r w:rsidRPr="0038118C">
        <w:rPr>
          <w:rFonts w:asciiTheme="minorHAnsi" w:hAnsiTheme="minorHAnsi" w:cstheme="minorHAnsi"/>
          <w:color w:val="000000"/>
        </w:rPr>
        <w:t xml:space="preserve"> is currently the secretary for the Arms Control Association board of directors and a senior visiting fellow working on emerging technologies—such as lethal autonomous weapons and unmanned aerial vehicles—and how arms control strategies can mitigate their adverse </w:t>
      </w:r>
      <w:proofErr w:type="spellStart"/>
      <w:proofErr w:type="gramStart"/>
      <w:r w:rsidRPr="0038118C">
        <w:rPr>
          <w:rFonts w:asciiTheme="minorHAnsi" w:hAnsiTheme="minorHAnsi" w:cstheme="minorHAnsi"/>
          <w:color w:val="000000"/>
        </w:rPr>
        <w:t>impacts.He</w:t>
      </w:r>
      <w:proofErr w:type="spellEnd"/>
      <w:proofErr w:type="gramEnd"/>
      <w:r w:rsidRPr="0038118C">
        <w:rPr>
          <w:rFonts w:asciiTheme="minorHAnsi" w:hAnsiTheme="minorHAnsi" w:cstheme="minorHAnsi"/>
          <w:color w:val="000000"/>
        </w:rPr>
        <w:t xml:space="preserve"> is a regular contributor for The Nation magazine and served as the Five Colleges Professor of Peace and World Security Studies at Hampshire College until his recent retirement. He also taught students at Amherst College, Smith College, Mount Holyoke </w:t>
      </w:r>
      <w:proofErr w:type="gramStart"/>
      <w:r w:rsidRPr="0038118C">
        <w:rPr>
          <w:rFonts w:asciiTheme="minorHAnsi" w:hAnsiTheme="minorHAnsi" w:cstheme="minorHAnsi"/>
          <w:color w:val="000000"/>
        </w:rPr>
        <w:t>College</w:t>
      </w:r>
      <w:proofErr w:type="gramEnd"/>
      <w:r w:rsidRPr="0038118C">
        <w:rPr>
          <w:rFonts w:asciiTheme="minorHAnsi" w:hAnsiTheme="minorHAnsi" w:cstheme="minorHAnsi"/>
          <w:color w:val="000000"/>
        </w:rPr>
        <w:t xml:space="preserve"> and the University of Massachusetts Amherst. He is the author of several volumes including Resource Wars and Blood and Oil: The Dangers and Consequences of America's Growing Petroleum </w:t>
      </w:r>
      <w:proofErr w:type="spellStart"/>
      <w:r w:rsidRPr="0038118C">
        <w:rPr>
          <w:rFonts w:asciiTheme="minorHAnsi" w:hAnsiTheme="minorHAnsi" w:cstheme="minorHAnsi"/>
          <w:color w:val="000000"/>
        </w:rPr>
        <w:t>Dependency.His</w:t>
      </w:r>
      <w:proofErr w:type="spellEnd"/>
      <w:r w:rsidRPr="0038118C">
        <w:rPr>
          <w:rFonts w:asciiTheme="minorHAnsi" w:hAnsiTheme="minorHAnsi" w:cstheme="minorHAnsi"/>
          <w:color w:val="000000"/>
        </w:rPr>
        <w:t xml:space="preserve"> work as a senior visiting fellow will aim to increase our coverage and analysis in Arms Control Today and elsewhere on potential nuclear flashpoints around the globe and help us improve how Arms Control Association resources can be even more useful for university and college instructors., April 2020, accessed on 1-5-2021, </w:t>
      </w:r>
      <w:proofErr w:type="spellStart"/>
      <w:r w:rsidRPr="0038118C">
        <w:rPr>
          <w:rFonts w:asciiTheme="minorHAnsi" w:hAnsiTheme="minorHAnsi" w:cstheme="minorHAnsi"/>
          <w:color w:val="000000"/>
        </w:rPr>
        <w:t>Armscontrol</w:t>
      </w:r>
      <w:proofErr w:type="spellEnd"/>
      <w:r w:rsidRPr="0038118C">
        <w:rPr>
          <w:rFonts w:asciiTheme="minorHAnsi" w:hAnsiTheme="minorHAnsi" w:cstheme="minorHAnsi"/>
          <w:color w:val="000000"/>
        </w:rPr>
        <w:t xml:space="preserve">, "‘Skynet’ Revisited: The Dangerous Allure of Nuclear Command Automation | Arms Control Association", </w:t>
      </w:r>
      <w:hyperlink r:id="rId21" w:history="1">
        <w:r w:rsidRPr="0038118C">
          <w:rPr>
            <w:rStyle w:val="Hyperlink"/>
            <w:rFonts w:asciiTheme="minorHAnsi" w:hAnsiTheme="minorHAnsi" w:cstheme="minorHAnsi"/>
          </w:rPr>
          <w:t>https://www.armscontrol.org/act/2020-04/features/skynet-revisited-dangerous-allure-nuclear-command-automation)recut</w:t>
        </w:r>
      </w:hyperlink>
      <w:r w:rsidRPr="0038118C">
        <w:rPr>
          <w:rFonts w:asciiTheme="minorHAnsi" w:hAnsiTheme="minorHAnsi" w:cstheme="minorHAnsi"/>
          <w:color w:val="000000"/>
        </w:rPr>
        <w:t xml:space="preserve"> WWPP</w:t>
      </w:r>
    </w:p>
    <w:p w14:paraId="26FBF5BA" w14:textId="77777777" w:rsidR="004A6A53" w:rsidRPr="0038118C" w:rsidRDefault="004A6A53" w:rsidP="004A6A53">
      <w:pPr>
        <w:rPr>
          <w:rFonts w:asciiTheme="minorHAnsi" w:hAnsiTheme="minorHAnsi" w:cstheme="minorHAnsi"/>
          <w:u w:val="single"/>
        </w:rPr>
      </w:pPr>
      <w:r w:rsidRPr="0038118C">
        <w:rPr>
          <w:rFonts w:asciiTheme="minorHAnsi" w:hAnsiTheme="minorHAnsi" w:cstheme="minorHAnsi"/>
          <w:u w:val="single"/>
        </w:rPr>
        <w:t xml:space="preserve">There are many reasons to be wary of increasing the </w:t>
      </w:r>
      <w:r w:rsidRPr="000145ED">
        <w:rPr>
          <w:rFonts w:asciiTheme="minorHAnsi" w:hAnsiTheme="minorHAnsi" w:cstheme="minorHAnsi"/>
          <w:highlight w:val="cyan"/>
          <w:u w:val="single"/>
        </w:rPr>
        <w:t>automation</w:t>
      </w:r>
      <w:r w:rsidRPr="0038118C">
        <w:rPr>
          <w:rFonts w:asciiTheme="minorHAnsi" w:hAnsiTheme="minorHAnsi" w:cstheme="minorHAnsi"/>
          <w:u w:val="single"/>
        </w:rPr>
        <w:t xml:space="preserve"> of nuclear command and control, especially when it comes to computer-assisted decision-making. Many of these </w:t>
      </w:r>
      <w:r w:rsidRPr="000145ED">
        <w:rPr>
          <w:rFonts w:asciiTheme="minorHAnsi" w:hAnsiTheme="minorHAnsi" w:cstheme="minorHAnsi"/>
          <w:highlight w:val="cyan"/>
          <w:u w:val="single"/>
        </w:rPr>
        <w:t xml:space="preserve">technologies </w:t>
      </w:r>
      <w:r w:rsidRPr="0038118C">
        <w:rPr>
          <w:rFonts w:asciiTheme="minorHAnsi" w:hAnsiTheme="minorHAnsi" w:cstheme="minorHAnsi"/>
          <w:u w:val="single"/>
        </w:rPr>
        <w:t xml:space="preserve">are still in their </w:t>
      </w:r>
      <w:r w:rsidRPr="000145ED">
        <w:rPr>
          <w:rFonts w:asciiTheme="minorHAnsi" w:hAnsiTheme="minorHAnsi" w:cstheme="minorHAnsi"/>
          <w:highlight w:val="cyan"/>
          <w:u w:val="single"/>
        </w:rPr>
        <w:t xml:space="preserve">infancy </w:t>
      </w:r>
      <w:r w:rsidRPr="0038118C">
        <w:rPr>
          <w:rFonts w:asciiTheme="minorHAnsi" w:hAnsiTheme="minorHAnsi" w:cstheme="minorHAnsi"/>
          <w:u w:val="single"/>
        </w:rPr>
        <w:t xml:space="preserve">and </w:t>
      </w:r>
      <w:r w:rsidRPr="000145ED">
        <w:rPr>
          <w:rFonts w:asciiTheme="minorHAnsi" w:hAnsiTheme="minorHAnsi" w:cstheme="minorHAnsi"/>
          <w:highlight w:val="cyan"/>
          <w:u w:val="single"/>
        </w:rPr>
        <w:t>prone to malfunctions</w:t>
      </w:r>
      <w:r w:rsidRPr="0038118C">
        <w:rPr>
          <w:rFonts w:asciiTheme="minorHAnsi" w:hAnsiTheme="minorHAnsi" w:cstheme="minorHAnsi"/>
          <w:u w:val="single"/>
        </w:rPr>
        <w:t xml:space="preserve"> that cannot easily be anticipated. </w:t>
      </w:r>
      <w:r w:rsidRPr="000145ED">
        <w:rPr>
          <w:rFonts w:asciiTheme="minorHAnsi" w:hAnsiTheme="minorHAnsi" w:cstheme="minorHAnsi"/>
          <w:highlight w:val="cyan"/>
          <w:u w:val="single"/>
        </w:rPr>
        <w:t xml:space="preserve">Algorithms </w:t>
      </w:r>
      <w:r w:rsidRPr="0038118C">
        <w:rPr>
          <w:rFonts w:asciiTheme="minorHAnsi" w:hAnsiTheme="minorHAnsi" w:cstheme="minorHAnsi"/>
          <w:u w:val="single"/>
        </w:rPr>
        <w:t xml:space="preserve">that have </w:t>
      </w:r>
      <w:r w:rsidRPr="000145ED">
        <w:rPr>
          <w:rFonts w:asciiTheme="minorHAnsi" w:hAnsiTheme="minorHAnsi" w:cstheme="minorHAnsi"/>
          <w:highlight w:val="cyan"/>
          <w:u w:val="single"/>
        </w:rPr>
        <w:t>developed through machine learning</w:t>
      </w:r>
      <w:r w:rsidRPr="0038118C">
        <w:rPr>
          <w:rFonts w:asciiTheme="minorHAnsi" w:hAnsiTheme="minorHAnsi" w:cstheme="minorHAnsi"/>
          <w:u w:val="single"/>
        </w:rPr>
        <w:t xml:space="preserve">, a technique whereby computers are fed vast amounts of raw data and are “trained” to detect certain patterns, can become very good at certain tasks, such as facial recognition, but often </w:t>
      </w:r>
      <w:r w:rsidRPr="000145ED">
        <w:rPr>
          <w:rFonts w:asciiTheme="minorHAnsi" w:hAnsiTheme="minorHAnsi" w:cstheme="minorHAnsi"/>
          <w:highlight w:val="cyan"/>
          <w:u w:val="single"/>
        </w:rPr>
        <w:t>contain built-in biases</w:t>
      </w:r>
      <w:r w:rsidRPr="0038118C">
        <w:rPr>
          <w:rFonts w:asciiTheme="minorHAnsi" w:hAnsiTheme="minorHAnsi" w:cstheme="minorHAnsi"/>
          <w:u w:val="single"/>
        </w:rPr>
        <w:t xml:space="preserve"> conveyed through the training data. These systems also are </w:t>
      </w:r>
      <w:r w:rsidRPr="000145ED">
        <w:rPr>
          <w:rFonts w:asciiTheme="minorHAnsi" w:hAnsiTheme="minorHAnsi" w:cstheme="minorHAnsi"/>
          <w:highlight w:val="cyan"/>
          <w:u w:val="single"/>
        </w:rPr>
        <w:t>prone to unexplainable malfunctions</w:t>
      </w:r>
      <w:r w:rsidRPr="0038118C">
        <w:rPr>
          <w:rFonts w:asciiTheme="minorHAnsi" w:hAnsiTheme="minorHAnsi" w:cstheme="minorHAnsi"/>
          <w:u w:val="single"/>
        </w:rPr>
        <w:t xml:space="preserve"> and can be fooled, or </w:t>
      </w:r>
      <w:r w:rsidRPr="000145ED">
        <w:rPr>
          <w:rFonts w:asciiTheme="minorHAnsi" w:hAnsiTheme="minorHAnsi" w:cstheme="minorHAnsi"/>
          <w:highlight w:val="cyan"/>
          <w:u w:val="single"/>
        </w:rPr>
        <w:t xml:space="preserve">“spoofed,” </w:t>
      </w:r>
      <w:r w:rsidRPr="0038118C">
        <w:rPr>
          <w:rFonts w:asciiTheme="minorHAnsi" w:hAnsiTheme="minorHAnsi" w:cstheme="minorHAnsi"/>
          <w:u w:val="single"/>
        </w:rPr>
        <w:t xml:space="preserve">by skilled professionals. No matter how much is spent on cybersecurity, moreover, </w:t>
      </w:r>
      <w:r w:rsidRPr="000145ED">
        <w:rPr>
          <w:rFonts w:asciiTheme="minorHAnsi" w:hAnsiTheme="minorHAnsi" w:cstheme="minorHAnsi"/>
          <w:highlight w:val="cyan"/>
          <w:u w:val="single"/>
        </w:rPr>
        <w:t xml:space="preserve">NC3 systems </w:t>
      </w:r>
      <w:r w:rsidRPr="0038118C">
        <w:rPr>
          <w:rFonts w:asciiTheme="minorHAnsi" w:hAnsiTheme="minorHAnsi" w:cstheme="minorHAnsi"/>
          <w:u w:val="single"/>
        </w:rPr>
        <w:t xml:space="preserve">will </w:t>
      </w:r>
      <w:r w:rsidRPr="000145ED">
        <w:rPr>
          <w:rFonts w:asciiTheme="minorHAnsi" w:hAnsiTheme="minorHAnsi" w:cstheme="minorHAnsi"/>
          <w:highlight w:val="cyan"/>
          <w:u w:val="single"/>
        </w:rPr>
        <w:t xml:space="preserve">always </w:t>
      </w:r>
      <w:r w:rsidRPr="0038118C">
        <w:rPr>
          <w:rFonts w:asciiTheme="minorHAnsi" w:hAnsiTheme="minorHAnsi" w:cstheme="minorHAnsi"/>
          <w:u w:val="single"/>
        </w:rPr>
        <w:t>be</w:t>
      </w:r>
      <w:r w:rsidRPr="000145ED">
        <w:rPr>
          <w:rFonts w:asciiTheme="minorHAnsi" w:hAnsiTheme="minorHAnsi" w:cstheme="minorHAnsi"/>
          <w:highlight w:val="cyan"/>
          <w:u w:val="single"/>
        </w:rPr>
        <w:t xml:space="preserve"> vulnerable</w:t>
      </w:r>
      <w:r w:rsidRPr="0038118C">
        <w:rPr>
          <w:rFonts w:asciiTheme="minorHAnsi" w:hAnsiTheme="minorHAnsi" w:cstheme="minorHAnsi"/>
          <w:u w:val="single"/>
        </w:rPr>
        <w:t xml:space="preserve"> to hacking by sophisticated adversaries.16 AI-enabled </w:t>
      </w:r>
      <w:r w:rsidRPr="000145ED">
        <w:rPr>
          <w:rFonts w:asciiTheme="minorHAnsi" w:hAnsiTheme="minorHAnsi" w:cstheme="minorHAnsi"/>
          <w:highlight w:val="cyan"/>
          <w:u w:val="single"/>
        </w:rPr>
        <w:t xml:space="preserve">systems </w:t>
      </w:r>
      <w:r w:rsidRPr="0038118C">
        <w:rPr>
          <w:rFonts w:asciiTheme="minorHAnsi" w:hAnsiTheme="minorHAnsi" w:cstheme="minorHAnsi"/>
          <w:u w:val="single"/>
        </w:rPr>
        <w:t xml:space="preserve">also </w:t>
      </w:r>
      <w:r w:rsidRPr="000145ED">
        <w:rPr>
          <w:rFonts w:asciiTheme="minorHAnsi" w:hAnsiTheme="minorHAnsi" w:cstheme="minorHAnsi"/>
          <w:highlight w:val="cyan"/>
          <w:u w:val="single"/>
        </w:rPr>
        <w:t xml:space="preserve">lack </w:t>
      </w:r>
      <w:r w:rsidRPr="0038118C">
        <w:rPr>
          <w:rFonts w:asciiTheme="minorHAnsi" w:hAnsiTheme="minorHAnsi" w:cstheme="minorHAnsi"/>
          <w:u w:val="single"/>
        </w:rPr>
        <w:t>an</w:t>
      </w:r>
      <w:r w:rsidRPr="000145ED">
        <w:rPr>
          <w:rFonts w:asciiTheme="minorHAnsi" w:hAnsiTheme="minorHAnsi" w:cstheme="minorHAnsi"/>
          <w:highlight w:val="cyan"/>
          <w:u w:val="single"/>
        </w:rPr>
        <w:t xml:space="preserve"> ability to assess intent </w:t>
      </w:r>
      <w:r w:rsidRPr="0038118C">
        <w:rPr>
          <w:rFonts w:asciiTheme="minorHAnsi" w:hAnsiTheme="minorHAnsi" w:cstheme="minorHAnsi"/>
          <w:u w:val="single"/>
        </w:rPr>
        <w:t xml:space="preserve">or context. For example, does a sudden enemy troop redeployment indicate an imminent enemy attack or just the normal rotation of forces? </w:t>
      </w:r>
      <w:r w:rsidRPr="000145ED">
        <w:rPr>
          <w:rFonts w:asciiTheme="minorHAnsi" w:hAnsiTheme="minorHAnsi" w:cstheme="minorHAnsi"/>
          <w:highlight w:val="cyan"/>
          <w:u w:val="single"/>
        </w:rPr>
        <w:t>Human</w:t>
      </w:r>
      <w:r w:rsidRPr="0038118C">
        <w:rPr>
          <w:rFonts w:asciiTheme="minorHAnsi" w:hAnsiTheme="minorHAnsi" w:cstheme="minorHAnsi"/>
          <w:u w:val="single"/>
        </w:rPr>
        <w:t xml:space="preserve"> analysts can </w:t>
      </w:r>
      <w:r w:rsidRPr="000145ED">
        <w:rPr>
          <w:rFonts w:asciiTheme="minorHAnsi" w:hAnsiTheme="minorHAnsi" w:cstheme="minorHAnsi"/>
          <w:highlight w:val="cyan"/>
          <w:u w:val="single"/>
        </w:rPr>
        <w:t xml:space="preserve">use their sense </w:t>
      </w:r>
      <w:r w:rsidRPr="0038118C">
        <w:rPr>
          <w:rFonts w:asciiTheme="minorHAnsi" w:hAnsiTheme="minorHAnsi" w:cstheme="minorHAnsi"/>
          <w:u w:val="single"/>
        </w:rPr>
        <w:t xml:space="preserve">of the current political moment to help </w:t>
      </w:r>
      <w:r w:rsidRPr="000145ED">
        <w:rPr>
          <w:rFonts w:asciiTheme="minorHAnsi" w:hAnsiTheme="minorHAnsi" w:cstheme="minorHAnsi"/>
          <w:highlight w:val="cyan"/>
          <w:u w:val="single"/>
        </w:rPr>
        <w:t>shape their assessment</w:t>
      </w:r>
      <w:r w:rsidRPr="0038118C">
        <w:rPr>
          <w:rFonts w:asciiTheme="minorHAnsi" w:hAnsiTheme="minorHAnsi" w:cstheme="minorHAnsi"/>
          <w:u w:val="single"/>
        </w:rPr>
        <w:t xml:space="preserve"> of such a situation, but </w:t>
      </w:r>
      <w:r w:rsidRPr="000145ED">
        <w:rPr>
          <w:rFonts w:asciiTheme="minorHAnsi" w:hAnsiTheme="minorHAnsi" w:cstheme="minorHAnsi"/>
          <w:highlight w:val="cyan"/>
          <w:u w:val="single"/>
        </w:rPr>
        <w:t>machines lack that ability</w:t>
      </w:r>
      <w:r w:rsidRPr="0038118C">
        <w:rPr>
          <w:rFonts w:asciiTheme="minorHAnsi" w:hAnsiTheme="minorHAnsi" w:cstheme="minorHAnsi"/>
          <w:u w:val="single"/>
        </w:rPr>
        <w:t xml:space="preserve"> and may tend to assume the worst</w:t>
      </w:r>
      <w:r w:rsidRPr="0038118C">
        <w:rPr>
          <w:rFonts w:asciiTheme="minorHAnsi" w:hAnsiTheme="minorHAnsi" w:cstheme="minorHAnsi"/>
          <w:sz w:val="14"/>
        </w:rPr>
        <w:t xml:space="preserve">. This aspect of human judgment arose in a famous Cold War incident. In September 1983, at a time of heightened tensions between the superpowers, a Soviet nuclear watch officer, Lieutenant Colonel Stanislav Petrov, received an electronic warning of a U.S. missile attack on Soviet territory. Unsure of the accuracy of the warning, he waited before informing his superiors of the strike and eventually told them he believed it was a computer error, as proved to be the case, thus averting a possible nuclear exchange. Machines are not capable of such doubts or hesitations.17 </w:t>
      </w:r>
      <w:r w:rsidRPr="0038118C">
        <w:rPr>
          <w:rFonts w:asciiTheme="minorHAnsi" w:hAnsiTheme="minorHAnsi" w:cstheme="minorHAnsi"/>
          <w:u w:val="single"/>
        </w:rPr>
        <w:t xml:space="preserve">Another problem is the </w:t>
      </w:r>
      <w:r w:rsidRPr="000145ED">
        <w:rPr>
          <w:rFonts w:asciiTheme="minorHAnsi" w:hAnsiTheme="minorHAnsi" w:cstheme="minorHAnsi"/>
          <w:highlight w:val="cyan"/>
          <w:u w:val="single"/>
        </w:rPr>
        <w:t>lack of</w:t>
      </w:r>
      <w:r w:rsidRPr="0038118C">
        <w:rPr>
          <w:rFonts w:asciiTheme="minorHAnsi" w:hAnsiTheme="minorHAnsi" w:cstheme="minorHAnsi"/>
          <w:u w:val="single"/>
        </w:rPr>
        <w:t xml:space="preserve"> </w:t>
      </w:r>
      <w:proofErr w:type="gramStart"/>
      <w:r w:rsidRPr="0038118C">
        <w:rPr>
          <w:rFonts w:asciiTheme="minorHAnsi" w:hAnsiTheme="minorHAnsi" w:cstheme="minorHAnsi"/>
          <w:u w:val="single"/>
        </w:rPr>
        <w:t>real world</w:t>
      </w:r>
      <w:proofErr w:type="gramEnd"/>
      <w:r w:rsidRPr="0038118C">
        <w:rPr>
          <w:rFonts w:asciiTheme="minorHAnsi" w:hAnsiTheme="minorHAnsi" w:cstheme="minorHAnsi"/>
          <w:u w:val="single"/>
        </w:rPr>
        <w:t xml:space="preserve"> </w:t>
      </w:r>
      <w:r w:rsidRPr="000145ED">
        <w:rPr>
          <w:rFonts w:asciiTheme="minorHAnsi" w:hAnsiTheme="minorHAnsi" w:cstheme="minorHAnsi"/>
          <w:highlight w:val="cyan"/>
          <w:u w:val="single"/>
        </w:rPr>
        <w:t>data</w:t>
      </w:r>
      <w:r w:rsidRPr="0038118C">
        <w:rPr>
          <w:rFonts w:asciiTheme="minorHAnsi" w:hAnsiTheme="minorHAnsi" w:cstheme="minorHAnsi"/>
          <w:u w:val="single"/>
        </w:rPr>
        <w:t xml:space="preserve"> for use in training NC3 algorithms. Other than the two bombs dropped on Japan at the end of World War II, there has never been an actual nuclear war and therefore no genuine combat examples for use in devising reality-based attack responses. War games and </w:t>
      </w:r>
      <w:r w:rsidRPr="000145ED">
        <w:rPr>
          <w:rFonts w:asciiTheme="minorHAnsi" w:hAnsiTheme="minorHAnsi" w:cstheme="minorHAnsi"/>
          <w:highlight w:val="cyan"/>
          <w:u w:val="single"/>
        </w:rPr>
        <w:t>simulations</w:t>
      </w:r>
      <w:r w:rsidRPr="0038118C">
        <w:rPr>
          <w:rFonts w:asciiTheme="minorHAnsi" w:hAnsiTheme="minorHAnsi" w:cstheme="minorHAnsi"/>
          <w:u w:val="single"/>
        </w:rPr>
        <w:t xml:space="preserve"> can be substituted for this purpose, but </w:t>
      </w:r>
      <w:r w:rsidRPr="000145ED">
        <w:rPr>
          <w:rFonts w:asciiTheme="minorHAnsi" w:hAnsiTheme="minorHAnsi" w:cstheme="minorHAnsi"/>
          <w:highlight w:val="cyan"/>
          <w:u w:val="single"/>
        </w:rPr>
        <w:t>none</w:t>
      </w:r>
      <w:r w:rsidRPr="0038118C">
        <w:rPr>
          <w:rFonts w:asciiTheme="minorHAnsi" w:hAnsiTheme="minorHAnsi" w:cstheme="minorHAnsi"/>
          <w:u w:val="single"/>
        </w:rPr>
        <w:t xml:space="preserve"> of these </w:t>
      </w:r>
      <w:r w:rsidRPr="000145ED">
        <w:rPr>
          <w:rFonts w:asciiTheme="minorHAnsi" w:hAnsiTheme="minorHAnsi" w:cstheme="minorHAnsi"/>
          <w:highlight w:val="cyan"/>
          <w:u w:val="single"/>
        </w:rPr>
        <w:t xml:space="preserve">can accurately predict </w:t>
      </w:r>
      <w:r w:rsidRPr="0038118C">
        <w:rPr>
          <w:rFonts w:asciiTheme="minorHAnsi" w:hAnsiTheme="minorHAnsi" w:cstheme="minorHAnsi"/>
          <w:u w:val="single"/>
        </w:rPr>
        <w:t xml:space="preserve">how leaders will </w:t>
      </w:r>
      <w:proofErr w:type="gramStart"/>
      <w:r w:rsidRPr="0038118C">
        <w:rPr>
          <w:rFonts w:asciiTheme="minorHAnsi" w:hAnsiTheme="minorHAnsi" w:cstheme="minorHAnsi"/>
          <w:u w:val="single"/>
        </w:rPr>
        <w:t>actually behave</w:t>
      </w:r>
      <w:proofErr w:type="gramEnd"/>
      <w:r w:rsidRPr="0038118C">
        <w:rPr>
          <w:rFonts w:asciiTheme="minorHAnsi" w:hAnsiTheme="minorHAnsi" w:cstheme="minorHAnsi"/>
          <w:u w:val="single"/>
        </w:rPr>
        <w:t xml:space="preserve"> in a future nuclear showdown</w:t>
      </w:r>
      <w:r w:rsidRPr="0038118C">
        <w:rPr>
          <w:rFonts w:asciiTheme="minorHAnsi" w:hAnsiTheme="minorHAnsi" w:cstheme="minorHAnsi"/>
          <w:sz w:val="14"/>
        </w:rPr>
        <w:t xml:space="preserve">. Therefore, decision-support programs devised by these algorithms can never be fully trusted. “Automated decision-support systems … are only as good as the data they rely on. </w:t>
      </w:r>
      <w:r w:rsidRPr="0038118C">
        <w:rPr>
          <w:rFonts w:asciiTheme="minorHAnsi" w:hAnsiTheme="minorHAnsi" w:cstheme="minorHAnsi"/>
          <w:u w:val="single"/>
        </w:rPr>
        <w:t xml:space="preserve">Building an automated decision-support tool to provide early warning of a preemptive nuclear attack is an inherently challenging problem because </w:t>
      </w:r>
      <w:r w:rsidRPr="000145ED">
        <w:rPr>
          <w:rFonts w:asciiTheme="minorHAnsi" w:hAnsiTheme="minorHAnsi" w:cstheme="minorHAnsi"/>
          <w:highlight w:val="cyan"/>
          <w:u w:val="single"/>
        </w:rPr>
        <w:t xml:space="preserve">there is zero </w:t>
      </w:r>
      <w:r w:rsidRPr="0038118C">
        <w:rPr>
          <w:rFonts w:asciiTheme="minorHAnsi" w:hAnsiTheme="minorHAnsi" w:cstheme="minorHAnsi"/>
          <w:u w:val="single"/>
        </w:rPr>
        <w:t xml:space="preserve">actual </w:t>
      </w:r>
      <w:r w:rsidRPr="000145ED">
        <w:rPr>
          <w:rFonts w:asciiTheme="minorHAnsi" w:hAnsiTheme="minorHAnsi" w:cstheme="minorHAnsi"/>
          <w:highlight w:val="cyan"/>
          <w:u w:val="single"/>
        </w:rPr>
        <w:t xml:space="preserve">data </w:t>
      </w:r>
      <w:r w:rsidRPr="0038118C">
        <w:rPr>
          <w:rFonts w:asciiTheme="minorHAnsi" w:hAnsiTheme="minorHAnsi" w:cstheme="minorHAnsi"/>
          <w:u w:val="single"/>
        </w:rPr>
        <w:t>of what would constitute reliable indicators of an imminent preemptive nuclear attack.”</w:t>
      </w:r>
      <w:r w:rsidRPr="0038118C">
        <w:rPr>
          <w:rFonts w:asciiTheme="minorHAnsi" w:hAnsiTheme="minorHAnsi" w:cstheme="minorHAnsi"/>
          <w:sz w:val="14"/>
        </w:rPr>
        <w:t xml:space="preserve">18 </w:t>
      </w:r>
      <w:bookmarkStart w:id="0" w:name="_Hlk59029583"/>
      <w:r w:rsidRPr="0038118C">
        <w:rPr>
          <w:rFonts w:asciiTheme="minorHAnsi" w:hAnsiTheme="minorHAnsi" w:cstheme="minorHAnsi"/>
          <w:sz w:val="14"/>
        </w:rPr>
        <w:t xml:space="preserve">An equal danger is what analysts call “automation bias,” or the tendency for stressed-out decision-makers to trust the information and advice supplied by advanced computers rather than their own considered judgment. For example, a U.S. president, when informed of sensor data indicating an enemy nuclear attack and under pressure to make an immediate decision, might choose to accept the computer’s advice to initiate a retaliatory strike rather than consider possible alternatives, such as with Petrov’s courageous Cold War action. Given that AI data systems can be expected to gain ever more analytical capacity over the coming decades, “it is likely that humans making command decisions will treat the AI system’s suggestions as on a par with or better than those of human advisers,” a 2018 RAND study noted. “This potentially unjustified trust presents new risks that must be considered.”19 </w:t>
      </w:r>
      <w:bookmarkEnd w:id="0"/>
      <w:r w:rsidRPr="000145ED">
        <w:rPr>
          <w:rFonts w:asciiTheme="minorHAnsi" w:hAnsiTheme="minorHAnsi" w:cstheme="minorHAnsi"/>
          <w:highlight w:val="cyan"/>
          <w:u w:val="single"/>
        </w:rPr>
        <w:t>Compounding all these</w:t>
      </w:r>
      <w:r w:rsidRPr="0038118C">
        <w:rPr>
          <w:rFonts w:asciiTheme="minorHAnsi" w:hAnsiTheme="minorHAnsi" w:cstheme="minorHAnsi"/>
          <w:u w:val="single"/>
        </w:rPr>
        <w:t xml:space="preserve"> risks is the </w:t>
      </w:r>
      <w:r w:rsidRPr="000145ED">
        <w:rPr>
          <w:rFonts w:asciiTheme="minorHAnsi" w:hAnsiTheme="minorHAnsi" w:cstheme="minorHAnsi"/>
          <w:highlight w:val="cyan"/>
          <w:u w:val="single"/>
        </w:rPr>
        <w:t xml:space="preserve">likelihood </w:t>
      </w:r>
      <w:r w:rsidRPr="0038118C">
        <w:rPr>
          <w:rFonts w:asciiTheme="minorHAnsi" w:hAnsiTheme="minorHAnsi" w:cstheme="minorHAnsi"/>
          <w:u w:val="single"/>
        </w:rPr>
        <w:t>that China, Russia, and the United States will all</w:t>
      </w:r>
      <w:r w:rsidRPr="000145ED">
        <w:rPr>
          <w:rFonts w:asciiTheme="minorHAnsi" w:hAnsiTheme="minorHAnsi" w:cstheme="minorHAnsi"/>
          <w:highlight w:val="cyan"/>
          <w:u w:val="single"/>
        </w:rPr>
        <w:t xml:space="preserve"> install automated NC3 systems</w:t>
      </w:r>
      <w:r w:rsidRPr="0038118C">
        <w:rPr>
          <w:rFonts w:asciiTheme="minorHAnsi" w:hAnsiTheme="minorHAnsi" w:cstheme="minorHAnsi"/>
          <w:u w:val="single"/>
        </w:rPr>
        <w:t xml:space="preserve"> but </w:t>
      </w:r>
      <w:r w:rsidRPr="000145ED">
        <w:rPr>
          <w:rFonts w:asciiTheme="minorHAnsi" w:hAnsiTheme="minorHAnsi" w:cstheme="minorHAnsi"/>
          <w:highlight w:val="cyan"/>
          <w:u w:val="single"/>
        </w:rPr>
        <w:t>without informing each other</w:t>
      </w:r>
      <w:r w:rsidRPr="0038118C">
        <w:rPr>
          <w:rFonts w:asciiTheme="minorHAnsi" w:hAnsiTheme="minorHAnsi" w:cstheme="minorHAnsi"/>
          <w:u w:val="single"/>
        </w:rPr>
        <w:t xml:space="preserve"> of the nature and status of these systems. Under these circumstances, it is possible to imagine a “flash war,” roughly akin to a “flash crash” on Wall Street, that is triggered by the interaction of competing corporate investment algorithms. In such a scenario, the </w:t>
      </w:r>
      <w:r w:rsidRPr="000145ED">
        <w:rPr>
          <w:rFonts w:asciiTheme="minorHAnsi" w:hAnsiTheme="minorHAnsi" w:cstheme="minorHAnsi"/>
          <w:highlight w:val="cyan"/>
          <w:u w:val="single"/>
        </w:rPr>
        <w:t>data assessment systems</w:t>
      </w:r>
      <w:r w:rsidRPr="0038118C">
        <w:rPr>
          <w:rFonts w:asciiTheme="minorHAnsi" w:hAnsiTheme="minorHAnsi" w:cstheme="minorHAnsi"/>
          <w:u w:val="single"/>
        </w:rPr>
        <w:t xml:space="preserve"> of each country could </w:t>
      </w:r>
      <w:r w:rsidRPr="000145ED">
        <w:rPr>
          <w:rFonts w:asciiTheme="minorHAnsi" w:hAnsiTheme="minorHAnsi" w:cstheme="minorHAnsi"/>
          <w:highlight w:val="cyan"/>
          <w:u w:val="single"/>
        </w:rPr>
        <w:t>misinterpret signs</w:t>
      </w:r>
      <w:r w:rsidRPr="0038118C">
        <w:rPr>
          <w:rFonts w:asciiTheme="minorHAnsi" w:hAnsiTheme="minorHAnsi" w:cstheme="minorHAnsi"/>
          <w:u w:val="single"/>
        </w:rPr>
        <w:t xml:space="preserve"> of adversary moves and </w:t>
      </w:r>
      <w:r w:rsidRPr="000145ED">
        <w:rPr>
          <w:rFonts w:asciiTheme="minorHAnsi" w:hAnsiTheme="minorHAnsi" w:cstheme="minorHAnsi"/>
          <w:highlight w:val="cyan"/>
          <w:u w:val="single"/>
        </w:rPr>
        <w:t xml:space="preserve">conclude </w:t>
      </w:r>
      <w:r w:rsidRPr="0038118C">
        <w:rPr>
          <w:rFonts w:asciiTheme="minorHAnsi" w:hAnsiTheme="minorHAnsi" w:cstheme="minorHAnsi"/>
          <w:u w:val="single"/>
        </w:rPr>
        <w:t>an</w:t>
      </w:r>
      <w:r w:rsidRPr="000145ED">
        <w:rPr>
          <w:rFonts w:asciiTheme="minorHAnsi" w:hAnsiTheme="minorHAnsi" w:cstheme="minorHAnsi"/>
          <w:highlight w:val="cyan"/>
          <w:u w:val="single"/>
        </w:rPr>
        <w:t xml:space="preserve"> attack is imminent</w:t>
      </w:r>
      <w:r w:rsidRPr="0038118C">
        <w:rPr>
          <w:rFonts w:asciiTheme="minorHAnsi" w:hAnsiTheme="minorHAnsi" w:cstheme="minorHAnsi"/>
          <w:u w:val="single"/>
        </w:rPr>
        <w:t xml:space="preserve">, leading other computers to order preparatory moves for a retaliatory strike, in turn </w:t>
      </w:r>
      <w:r w:rsidRPr="000145ED">
        <w:rPr>
          <w:rFonts w:asciiTheme="minorHAnsi" w:hAnsiTheme="minorHAnsi" w:cstheme="minorHAnsi"/>
          <w:highlight w:val="cyan"/>
          <w:u w:val="single"/>
        </w:rPr>
        <w:t xml:space="preserve">prompting </w:t>
      </w:r>
      <w:r w:rsidRPr="0038118C">
        <w:rPr>
          <w:rFonts w:asciiTheme="minorHAnsi" w:hAnsiTheme="minorHAnsi" w:cstheme="minorHAnsi"/>
          <w:u w:val="single"/>
        </w:rPr>
        <w:t>the</w:t>
      </w:r>
      <w:r w:rsidRPr="000145ED">
        <w:rPr>
          <w:rFonts w:asciiTheme="minorHAnsi" w:hAnsiTheme="minorHAnsi" w:cstheme="minorHAnsi"/>
          <w:highlight w:val="cyan"/>
          <w:u w:val="single"/>
        </w:rPr>
        <w:t xml:space="preserve"> similar moves on </w:t>
      </w:r>
      <w:r w:rsidRPr="0038118C">
        <w:rPr>
          <w:rFonts w:asciiTheme="minorHAnsi" w:hAnsiTheme="minorHAnsi" w:cstheme="minorHAnsi"/>
          <w:u w:val="single"/>
        </w:rPr>
        <w:t>the</w:t>
      </w:r>
      <w:r w:rsidRPr="000145ED">
        <w:rPr>
          <w:rFonts w:asciiTheme="minorHAnsi" w:hAnsiTheme="minorHAnsi" w:cstheme="minorHAnsi"/>
          <w:highlight w:val="cyan"/>
          <w:u w:val="single"/>
        </w:rPr>
        <w:t xml:space="preserve"> other side, </w:t>
      </w:r>
      <w:r w:rsidRPr="0038118C">
        <w:rPr>
          <w:rFonts w:asciiTheme="minorHAnsi" w:hAnsiTheme="minorHAnsi" w:cstheme="minorHAnsi"/>
          <w:u w:val="single"/>
        </w:rPr>
        <w:t>until both commence a</w:t>
      </w:r>
      <w:r w:rsidRPr="000145ED">
        <w:rPr>
          <w:rFonts w:asciiTheme="minorHAnsi" w:hAnsiTheme="minorHAnsi" w:cstheme="minorHAnsi"/>
          <w:highlight w:val="cyan"/>
          <w:u w:val="single"/>
        </w:rPr>
        <w:t xml:space="preserve"> rapid escalatory cycle</w:t>
      </w:r>
      <w:r w:rsidRPr="0038118C">
        <w:rPr>
          <w:rFonts w:asciiTheme="minorHAnsi" w:hAnsiTheme="minorHAnsi" w:cstheme="minorHAnsi"/>
          <w:u w:val="single"/>
        </w:rPr>
        <w:t xml:space="preserve"> ending in </w:t>
      </w:r>
      <w:r w:rsidRPr="000145ED">
        <w:rPr>
          <w:rFonts w:asciiTheme="minorHAnsi" w:hAnsiTheme="minorHAnsi" w:cstheme="minorHAnsi"/>
          <w:highlight w:val="cyan"/>
          <w:u w:val="single"/>
        </w:rPr>
        <w:t>nuclear catastrophe</w:t>
      </w:r>
      <w:r w:rsidRPr="0038118C">
        <w:rPr>
          <w:rFonts w:asciiTheme="minorHAnsi" w:hAnsiTheme="minorHAnsi" w:cstheme="minorHAnsi"/>
          <w:u w:val="single"/>
        </w:rPr>
        <w:t>.20</w:t>
      </w:r>
    </w:p>
    <w:p w14:paraId="2B0EA6A1" w14:textId="77777777" w:rsidR="004A6A53" w:rsidRPr="004A6A53" w:rsidRDefault="004A6A53" w:rsidP="004A6A53"/>
    <w:p w14:paraId="567EAF20" w14:textId="5EF2B62F" w:rsidR="004350CC" w:rsidRDefault="00AF5B58" w:rsidP="00AF5B58">
      <w:pPr>
        <w:pStyle w:val="Heading3"/>
      </w:pPr>
      <w:r>
        <w:t>Econ</w:t>
      </w:r>
    </w:p>
    <w:p w14:paraId="4F9EB576" w14:textId="77777777" w:rsidR="00112BB4" w:rsidRPr="0043332A" w:rsidRDefault="00112BB4" w:rsidP="00112BB4">
      <w:pPr>
        <w:keepNext/>
        <w:keepLines/>
        <w:spacing w:before="40" w:after="0"/>
        <w:outlineLvl w:val="3"/>
        <w:rPr>
          <w:rFonts w:eastAsia="MS Gothic"/>
          <w:b/>
          <w:iCs/>
          <w:sz w:val="26"/>
        </w:rPr>
      </w:pPr>
      <w:bookmarkStart w:id="1" w:name="_Hlk55636349"/>
      <w:r w:rsidRPr="0043332A">
        <w:rPr>
          <w:rFonts w:eastAsia="MS Gothic"/>
          <w:b/>
          <w:iCs/>
          <w:sz w:val="26"/>
        </w:rPr>
        <w:t>No war from decline</w:t>
      </w:r>
    </w:p>
    <w:p w14:paraId="16A4534D" w14:textId="77777777" w:rsidR="00112BB4" w:rsidRPr="0043332A" w:rsidRDefault="00112BB4" w:rsidP="00112BB4">
      <w:pPr>
        <w:rPr>
          <w:rFonts w:eastAsia="Cambria"/>
        </w:rPr>
      </w:pPr>
      <w:r w:rsidRPr="0043332A">
        <w:rPr>
          <w:rFonts w:eastAsia="Cambria"/>
          <w:b/>
          <w:bCs/>
          <w:sz w:val="26"/>
        </w:rPr>
        <w:t>Clary 15</w:t>
      </w:r>
      <w:r w:rsidRPr="0043332A">
        <w:rPr>
          <w:rFonts w:eastAsia="Cambria"/>
        </w:rPr>
        <w:t xml:space="preserve">. Cristopher Clary has a PhD in political science from MIT, MA in national security affairs, postdoctoral fellow, Watson Institute for International Studies, Brown University [“Economic Stress and International Cooperation: Evidence from International Rivalries”, 4/25/15, </w:t>
      </w:r>
      <w:r w:rsidRPr="0043332A">
        <w:rPr>
          <w:rFonts w:eastAsia="Cambria"/>
          <w:i/>
        </w:rPr>
        <w:t>MIT Political Science</w:t>
      </w:r>
      <w:r w:rsidRPr="0043332A">
        <w:rPr>
          <w:rFonts w:eastAsia="Cambria"/>
        </w:rPr>
        <w:t xml:space="preserve">, URL: </w:t>
      </w:r>
      <w:hyperlink r:id="rId22" w:history="1">
        <w:r w:rsidRPr="0043332A">
          <w:rPr>
            <w:rFonts w:eastAsia="Cambria"/>
          </w:rPr>
          <w:t>https://papers.ssrn.com/sol3/papers.cfm?abstract_id=2597712</w:t>
        </w:r>
      </w:hyperlink>
      <w:r w:rsidRPr="0043332A">
        <w:rPr>
          <w:rFonts w:eastAsia="Cambria"/>
        </w:rPr>
        <w:t>]</w:t>
      </w:r>
    </w:p>
    <w:p w14:paraId="391C65DF" w14:textId="77777777" w:rsidR="00112BB4" w:rsidRPr="0043332A" w:rsidRDefault="00112BB4" w:rsidP="00112BB4">
      <w:pPr>
        <w:rPr>
          <w:rFonts w:eastAsia="Cambria"/>
          <w:sz w:val="10"/>
        </w:rPr>
      </w:pPr>
      <w:r w:rsidRPr="0043332A">
        <w:rPr>
          <w:rFonts w:eastAsia="Cambria"/>
          <w:u w:val="single"/>
        </w:rPr>
        <w:t>Do economic downturns generate pressure for diversionary conflict</w:t>
      </w:r>
      <w:r w:rsidRPr="0043332A">
        <w:rPr>
          <w:rFonts w:eastAsia="Cambria"/>
          <w:sz w:val="10"/>
        </w:rPr>
        <w:t xml:space="preserve">? Or might downturns encourage austerity and economizing behavior in foreign policy? </w:t>
      </w:r>
      <w:r w:rsidRPr="0043332A">
        <w:rPr>
          <w:rFonts w:eastAsia="Cambria"/>
          <w:u w:val="single"/>
        </w:rPr>
        <w:t xml:space="preserve">This paper provides new evidence that economic stress is associated with </w:t>
      </w:r>
      <w:r w:rsidRPr="009734F8">
        <w:rPr>
          <w:rFonts w:eastAsia="Cambria"/>
          <w:b/>
          <w:iCs/>
          <w:highlight w:val="cyan"/>
          <w:u w:val="single"/>
        </w:rPr>
        <w:t>conciliatory policies</w:t>
      </w:r>
      <w:r w:rsidRPr="0043332A">
        <w:rPr>
          <w:rFonts w:eastAsia="Cambria"/>
          <w:u w:val="single"/>
        </w:rPr>
        <w:t xml:space="preserve"> between strategic rivals</w:t>
      </w:r>
      <w:r w:rsidRPr="0043332A">
        <w:rPr>
          <w:rFonts w:eastAsia="Cambria"/>
          <w:sz w:val="10"/>
        </w:rPr>
        <w:t xml:space="preserve">. </w:t>
      </w:r>
      <w:r w:rsidRPr="0043332A">
        <w:rPr>
          <w:rFonts w:eastAsia="Cambria"/>
          <w:u w:val="single"/>
        </w:rPr>
        <w:t xml:space="preserve">For states that view each other as military threats, the </w:t>
      </w:r>
      <w:r w:rsidRPr="0043332A">
        <w:rPr>
          <w:rFonts w:eastAsia="Cambria"/>
          <w:b/>
          <w:iCs/>
          <w:u w:val="single"/>
        </w:rPr>
        <w:t>biggest step possible toward bilateral cooperation</w:t>
      </w:r>
      <w:r w:rsidRPr="0043332A">
        <w:rPr>
          <w:rFonts w:eastAsia="Cambria"/>
          <w:u w:val="single"/>
        </w:rPr>
        <w:t xml:space="preserve"> is to terminate the rivalry by taking political steps to manage the competition</w:t>
      </w:r>
      <w:r w:rsidRPr="0043332A">
        <w:rPr>
          <w:rFonts w:eastAsia="Cambria"/>
          <w:sz w:val="10"/>
        </w:rPr>
        <w:t xml:space="preserve">. </w:t>
      </w:r>
      <w:r w:rsidRPr="0043332A">
        <w:rPr>
          <w:rFonts w:eastAsia="Cambria"/>
          <w:u w:val="single"/>
        </w:rPr>
        <w:t xml:space="preserve">Drawing on </w:t>
      </w:r>
      <w:r w:rsidRPr="009734F8">
        <w:rPr>
          <w:rFonts w:eastAsia="Cambria"/>
          <w:b/>
          <w:iCs/>
          <w:highlight w:val="cyan"/>
          <w:u w:val="single"/>
        </w:rPr>
        <w:t>data from 109</w:t>
      </w:r>
      <w:r w:rsidRPr="0043332A">
        <w:rPr>
          <w:rFonts w:eastAsia="Cambria"/>
          <w:b/>
          <w:iCs/>
          <w:u w:val="single"/>
        </w:rPr>
        <w:t xml:space="preserve"> distinct </w:t>
      </w:r>
      <w:r w:rsidRPr="009734F8">
        <w:rPr>
          <w:rFonts w:eastAsia="Cambria"/>
          <w:b/>
          <w:iCs/>
          <w:highlight w:val="cyan"/>
          <w:u w:val="single"/>
        </w:rPr>
        <w:t>rival dyads</w:t>
      </w:r>
      <w:r w:rsidRPr="009734F8">
        <w:rPr>
          <w:rFonts w:eastAsia="Cambria"/>
          <w:highlight w:val="cyan"/>
          <w:u w:val="single"/>
        </w:rPr>
        <w:t xml:space="preserve"> since 1950</w:t>
      </w:r>
      <w:r w:rsidRPr="009734F8">
        <w:rPr>
          <w:rFonts w:eastAsia="Cambria"/>
          <w:sz w:val="10"/>
          <w:highlight w:val="cyan"/>
        </w:rPr>
        <w:t xml:space="preserve">, </w:t>
      </w:r>
      <w:r w:rsidRPr="009734F8">
        <w:rPr>
          <w:rFonts w:eastAsia="Cambria"/>
          <w:highlight w:val="cyan"/>
          <w:u w:val="single"/>
        </w:rPr>
        <w:t>67</w:t>
      </w:r>
      <w:r w:rsidRPr="0043332A">
        <w:rPr>
          <w:rFonts w:eastAsia="Cambria"/>
          <w:u w:val="single"/>
        </w:rPr>
        <w:t xml:space="preserve"> of which </w:t>
      </w:r>
      <w:r w:rsidRPr="009734F8">
        <w:rPr>
          <w:rFonts w:eastAsia="Cambria"/>
          <w:highlight w:val="cyan"/>
          <w:u w:val="single"/>
        </w:rPr>
        <w:t>terminated</w:t>
      </w:r>
      <w:r w:rsidRPr="0043332A">
        <w:rPr>
          <w:rFonts w:eastAsia="Cambria"/>
          <w:sz w:val="10"/>
        </w:rPr>
        <w:t xml:space="preserve">, </w:t>
      </w:r>
      <w:r w:rsidRPr="0043332A">
        <w:rPr>
          <w:rFonts w:eastAsia="Cambria"/>
          <w:u w:val="single"/>
        </w:rPr>
        <w:t xml:space="preserve">the evidence suggests </w:t>
      </w:r>
      <w:r w:rsidRPr="009734F8">
        <w:rPr>
          <w:rFonts w:eastAsia="Cambria"/>
          <w:highlight w:val="cyan"/>
          <w:u w:val="single"/>
        </w:rPr>
        <w:t>rivalries were</w:t>
      </w:r>
      <w:r w:rsidRPr="0043332A">
        <w:rPr>
          <w:rFonts w:eastAsia="Cambria"/>
          <w:u w:val="single"/>
        </w:rPr>
        <w:t xml:space="preserve"> approximately </w:t>
      </w:r>
      <w:r w:rsidRPr="009734F8">
        <w:rPr>
          <w:rFonts w:eastAsia="Cambria"/>
          <w:b/>
          <w:iCs/>
          <w:highlight w:val="cyan"/>
          <w:u w:val="single"/>
        </w:rPr>
        <w:t>twice as likely</w:t>
      </w:r>
      <w:r w:rsidRPr="009734F8">
        <w:rPr>
          <w:rFonts w:eastAsia="Cambria"/>
          <w:highlight w:val="cyan"/>
          <w:u w:val="single"/>
        </w:rPr>
        <w:t xml:space="preserve"> to terminate during</w:t>
      </w:r>
      <w:r w:rsidRPr="0043332A">
        <w:rPr>
          <w:rFonts w:eastAsia="Cambria"/>
          <w:u w:val="single"/>
        </w:rPr>
        <w:t xml:space="preserve"> economic </w:t>
      </w:r>
      <w:r w:rsidRPr="009734F8">
        <w:rPr>
          <w:rFonts w:eastAsia="Cambria"/>
          <w:highlight w:val="cyan"/>
          <w:u w:val="single"/>
        </w:rPr>
        <w:t>downturns</w:t>
      </w:r>
      <w:r w:rsidRPr="0043332A">
        <w:rPr>
          <w:rFonts w:eastAsia="Cambria"/>
          <w:u w:val="single"/>
        </w:rPr>
        <w:t xml:space="preserve"> than they were during periods of economic normalcy</w:t>
      </w:r>
      <w:r w:rsidRPr="0043332A">
        <w:rPr>
          <w:rFonts w:eastAsia="Cambria"/>
          <w:sz w:val="10"/>
        </w:rPr>
        <w:t xml:space="preserve">. </w:t>
      </w:r>
      <w:r w:rsidRPr="0043332A">
        <w:rPr>
          <w:rFonts w:eastAsia="Cambria"/>
          <w:u w:val="single"/>
        </w:rPr>
        <w:t xml:space="preserve">This is true </w:t>
      </w:r>
      <w:r w:rsidRPr="0043332A">
        <w:rPr>
          <w:rFonts w:eastAsia="Cambria"/>
          <w:b/>
          <w:iCs/>
          <w:u w:val="single"/>
        </w:rPr>
        <w:t xml:space="preserve">controlling for </w:t>
      </w:r>
      <w:proofErr w:type="gramStart"/>
      <w:r w:rsidRPr="0043332A">
        <w:rPr>
          <w:rFonts w:eastAsia="Cambria"/>
          <w:b/>
          <w:iCs/>
          <w:u w:val="single"/>
        </w:rPr>
        <w:t>all of</w:t>
      </w:r>
      <w:proofErr w:type="gramEnd"/>
      <w:r w:rsidRPr="0043332A">
        <w:rPr>
          <w:rFonts w:eastAsia="Cambria"/>
          <w:b/>
          <w:iCs/>
          <w:u w:val="single"/>
        </w:rPr>
        <w:t xml:space="preserve"> the main alternative explanations</w:t>
      </w:r>
      <w:r w:rsidRPr="0043332A">
        <w:rPr>
          <w:rFonts w:eastAsia="Cambria"/>
          <w:u w:val="single"/>
        </w:rPr>
        <w:t xml:space="preserve"> for peaceful relations between foes</w:t>
      </w:r>
      <w:r w:rsidRPr="0043332A">
        <w:rPr>
          <w:rFonts w:eastAsia="Cambria"/>
          <w:sz w:val="10"/>
        </w:rPr>
        <w:t xml:space="preserve"> (</w:t>
      </w:r>
      <w:r w:rsidRPr="0043332A">
        <w:rPr>
          <w:rFonts w:eastAsia="Cambria"/>
          <w:u w:val="single"/>
        </w:rPr>
        <w:t>democratic status</w:t>
      </w:r>
      <w:r w:rsidRPr="0043332A">
        <w:rPr>
          <w:rFonts w:eastAsia="Cambria"/>
          <w:sz w:val="10"/>
        </w:rPr>
        <w:t xml:space="preserve">, </w:t>
      </w:r>
      <w:r w:rsidRPr="0043332A">
        <w:rPr>
          <w:rFonts w:eastAsia="Cambria"/>
          <w:u w:val="single"/>
        </w:rPr>
        <w:t>nuclear weapons</w:t>
      </w:r>
      <w:r w:rsidRPr="0043332A">
        <w:rPr>
          <w:rFonts w:eastAsia="Cambria"/>
          <w:sz w:val="10"/>
        </w:rPr>
        <w:t xml:space="preserve"> possession, </w:t>
      </w:r>
      <w:r w:rsidRPr="0043332A">
        <w:rPr>
          <w:rFonts w:eastAsia="Cambria"/>
          <w:u w:val="single"/>
        </w:rPr>
        <w:t>capability imbalance</w:t>
      </w:r>
      <w:r w:rsidRPr="0043332A">
        <w:rPr>
          <w:rFonts w:eastAsia="Cambria"/>
          <w:sz w:val="10"/>
        </w:rPr>
        <w:t xml:space="preserve">, </w:t>
      </w:r>
      <w:r w:rsidRPr="0043332A">
        <w:rPr>
          <w:rFonts w:eastAsia="Cambria"/>
          <w:u w:val="single"/>
        </w:rPr>
        <w:t>common enemies</w:t>
      </w:r>
      <w:r w:rsidRPr="0043332A">
        <w:rPr>
          <w:rFonts w:eastAsia="Cambria"/>
          <w:sz w:val="10"/>
        </w:rPr>
        <w:t>, and</w:t>
      </w:r>
      <w:r w:rsidRPr="0043332A">
        <w:rPr>
          <w:rFonts w:eastAsia="Cambria"/>
          <w:u w:val="single"/>
        </w:rPr>
        <w:t xml:space="preserve"> international systemic changes</w:t>
      </w:r>
      <w:r w:rsidRPr="0043332A">
        <w:rPr>
          <w:rFonts w:eastAsia="Cambria"/>
          <w:sz w:val="10"/>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43332A">
        <w:rPr>
          <w:rFonts w:eastAsia="Cambria"/>
          <w:u w:val="single"/>
        </w:rPr>
        <w:t>I define a rivalry as the perception by national elites of two states that the other state possesses conflicting interests and presents a military threat of sufficient severity that future military conflict is likely</w:t>
      </w:r>
      <w:r w:rsidRPr="0043332A">
        <w:rPr>
          <w:rFonts w:eastAsia="Cambria"/>
          <w:sz w:val="10"/>
        </w:rPr>
        <w:t xml:space="preserve">. </w:t>
      </w:r>
      <w:r w:rsidRPr="0043332A">
        <w:rPr>
          <w:rFonts w:eastAsia="Cambria"/>
          <w:u w:val="single"/>
        </w:rPr>
        <w:t xml:space="preserve">Rivalry termination is the transition from a state of rivalry to one where conflicts of interest are not viewed as being so severe as to provoke interstate conflict and/or where a </w:t>
      </w:r>
      <w:r w:rsidRPr="009734F8">
        <w:rPr>
          <w:rFonts w:eastAsia="Cambria"/>
          <w:highlight w:val="cyan"/>
          <w:u w:val="single"/>
        </w:rPr>
        <w:t>mutual</w:t>
      </w:r>
      <w:r w:rsidRPr="0043332A">
        <w:rPr>
          <w:rFonts w:eastAsia="Cambria"/>
          <w:u w:val="single"/>
        </w:rPr>
        <w:t xml:space="preserve"> </w:t>
      </w:r>
      <w:r w:rsidRPr="009734F8">
        <w:rPr>
          <w:rFonts w:eastAsia="Cambria"/>
          <w:highlight w:val="cyan"/>
          <w:u w:val="single"/>
        </w:rPr>
        <w:t>recognition of</w:t>
      </w:r>
      <w:r w:rsidRPr="0043332A">
        <w:rPr>
          <w:rFonts w:eastAsia="Cambria"/>
          <w:u w:val="single"/>
        </w:rPr>
        <w:t xml:space="preserve"> the </w:t>
      </w:r>
      <w:r w:rsidRPr="009734F8">
        <w:rPr>
          <w:rFonts w:eastAsia="Cambria"/>
          <w:highlight w:val="cyan"/>
          <w:u w:val="single"/>
        </w:rPr>
        <w:t>imbalance in military capabilities makes</w:t>
      </w:r>
      <w:r w:rsidRPr="0043332A">
        <w:rPr>
          <w:rFonts w:eastAsia="Cambria"/>
          <w:u w:val="single"/>
        </w:rPr>
        <w:t xml:space="preserve"> conflict-causing </w:t>
      </w:r>
      <w:r w:rsidRPr="009734F8">
        <w:rPr>
          <w:rFonts w:eastAsia="Cambria"/>
          <w:highlight w:val="cyan"/>
          <w:u w:val="single"/>
        </w:rPr>
        <w:t>bargaining failures unlikely</w:t>
      </w:r>
      <w:r w:rsidRPr="0043332A">
        <w:rPr>
          <w:rFonts w:eastAsia="Cambria"/>
          <w:sz w:val="10"/>
        </w:rPr>
        <w:t xml:space="preserve">. In other words, </w:t>
      </w:r>
      <w:r w:rsidRPr="0043332A">
        <w:rPr>
          <w:rFonts w:eastAsia="Cambria"/>
          <w:u w:val="single"/>
        </w:rPr>
        <w:t xml:space="preserve">rivalries terminate when the elites assess that the risks of military conflict between rivals </w:t>
      </w:r>
      <w:proofErr w:type="gramStart"/>
      <w:r w:rsidRPr="0043332A">
        <w:rPr>
          <w:rFonts w:eastAsia="Cambria"/>
          <w:u w:val="single"/>
        </w:rPr>
        <w:t>has</w:t>
      </w:r>
      <w:proofErr w:type="gramEnd"/>
      <w:r w:rsidRPr="0043332A">
        <w:rPr>
          <w:rFonts w:eastAsia="Cambria"/>
          <w:u w:val="single"/>
        </w:rPr>
        <w:t xml:space="preserve"> been reduced dramatically</w:t>
      </w:r>
      <w:r w:rsidRPr="0043332A">
        <w:rPr>
          <w:rFonts w:eastAsia="Cambria"/>
          <w:sz w:val="10"/>
        </w:rPr>
        <w:t>.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3332A">
        <w:rPr>
          <w:rFonts w:eastAsia="Cambria"/>
          <w:sz w:val="10"/>
        </w:rPr>
        <w:t>oth</w:t>
      </w:r>
      <w:proofErr w:type="spellEnd"/>
      <w:r w:rsidRPr="0043332A">
        <w:rPr>
          <w:rFonts w:eastAsia="Cambria"/>
          <w:sz w:val="10"/>
        </w:rPr>
        <w:t xml:space="preserve"> actors view each other as a significant </w:t>
      </w:r>
      <w:proofErr w:type="spellStart"/>
      <w:r w:rsidRPr="0043332A">
        <w:rPr>
          <w:rFonts w:eastAsia="Cambria"/>
          <w:sz w:val="10"/>
        </w:rPr>
        <w:t>politicalmilitary</w:t>
      </w:r>
      <w:proofErr w:type="spellEnd"/>
      <w:r w:rsidRPr="0043332A">
        <w:rPr>
          <w:rFonts w:eastAsia="Cambria"/>
          <w:sz w:val="10"/>
        </w:rPr>
        <w:t xml:space="preserve"> threat and, therefore, an enemy.”2 In other work, Thompson writing with Michael </w:t>
      </w:r>
      <w:proofErr w:type="spellStart"/>
      <w:r w:rsidRPr="0043332A">
        <w:rPr>
          <w:rFonts w:eastAsia="Cambria"/>
          <w:sz w:val="10"/>
        </w:rPr>
        <w:t>Colaresi</w:t>
      </w:r>
      <w:proofErr w:type="spellEnd"/>
      <w:r w:rsidRPr="0043332A">
        <w:rPr>
          <w:rFonts w:eastAsia="Cambria"/>
          <w:sz w:val="10"/>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43332A">
        <w:rPr>
          <w:rFonts w:eastAsia="Cambria"/>
          <w:u w:val="single"/>
        </w:rPr>
        <w:t>Economic crises lead to conciliatory behavior through five primary channels</w:t>
      </w:r>
      <w:r w:rsidRPr="0043332A">
        <w:rPr>
          <w:rFonts w:eastAsia="Cambria"/>
          <w:sz w:val="10"/>
        </w:rPr>
        <w:t xml:space="preserve">. (1)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w:t>
      </w:r>
      <w:r w:rsidRPr="0043332A">
        <w:rPr>
          <w:rFonts w:eastAsia="Cambria"/>
          <w:b/>
          <w:iCs/>
          <w:u w:val="single"/>
        </w:rPr>
        <w:t>Collectively</w:t>
      </w:r>
      <w:r w:rsidRPr="0043332A">
        <w:rPr>
          <w:rFonts w:eastAsia="Cambria"/>
          <w:u w:val="single"/>
        </w:rPr>
        <w:t>, these mechanisms make it much more likely that a leader will prefer conciliatory policies compared to during periods of economic normalcy</w:t>
      </w:r>
      <w:r w:rsidRPr="0043332A">
        <w:rPr>
          <w:rFonts w:eastAsia="Cambria"/>
          <w:sz w:val="10"/>
        </w:rPr>
        <w:t xml:space="preserve">. This section reviews this causal logic in greater detail, while also providing historical examples that these mechanisms recur in practice. </w:t>
      </w:r>
      <w:r w:rsidRPr="0043332A">
        <w:rPr>
          <w:rFonts w:eastAsia="Cambria"/>
          <w:b/>
          <w:iCs/>
          <w:u w:val="single"/>
        </w:rPr>
        <w:t xml:space="preserve">Economic Crisis Leads to Austerity </w:t>
      </w:r>
      <w:r w:rsidRPr="0043332A">
        <w:rPr>
          <w:rFonts w:eastAsia="Cambria"/>
          <w:sz w:val="10"/>
        </w:rPr>
        <w:t xml:space="preserve">Economic crises generate pressure for austerity. </w:t>
      </w:r>
      <w:r w:rsidRPr="0043332A">
        <w:rPr>
          <w:rFonts w:eastAsia="Cambria"/>
          <w:u w:val="single"/>
        </w:rPr>
        <w:t>Government revenues are a function of national economic production, so that when production diminishes through recession, revenues available for expenditure also diminish</w:t>
      </w:r>
      <w:r w:rsidRPr="0043332A">
        <w:rPr>
          <w:rFonts w:eastAsia="Cambria"/>
          <w:sz w:val="10"/>
        </w:rPr>
        <w:t xml:space="preserve">. </w:t>
      </w:r>
      <w:r w:rsidRPr="0043332A">
        <w:rPr>
          <w:rFonts w:eastAsia="Cambria"/>
          <w:u w:val="single"/>
        </w:rPr>
        <w:t xml:space="preserve">Planning almost invariably assumes growth rather than contraction, so the deviation in available revenues compared to the planned expenditure can be </w:t>
      </w:r>
      <w:r w:rsidRPr="0043332A">
        <w:rPr>
          <w:rFonts w:eastAsia="Cambria"/>
          <w:b/>
          <w:iCs/>
          <w:u w:val="single"/>
        </w:rPr>
        <w:t>sizable</w:t>
      </w:r>
      <w:r w:rsidRPr="0043332A">
        <w:rPr>
          <w:rFonts w:eastAsia="Cambria"/>
          <w:sz w:val="10"/>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43332A">
        <w:rPr>
          <w:rFonts w:eastAsia="Cambria"/>
          <w:u w:val="single"/>
        </w:rPr>
        <w:t>This is especially the case when this borrowing relies on international sources of credit</w:t>
      </w:r>
      <w:r w:rsidRPr="0043332A">
        <w:rPr>
          <w:rFonts w:eastAsia="Cambria"/>
          <w:sz w:val="10"/>
        </w:rPr>
        <w:t xml:space="preserve">. Even for states that can borrow, however, </w:t>
      </w:r>
      <w:r w:rsidRPr="0043332A">
        <w:rPr>
          <w:rFonts w:eastAsia="Cambria"/>
          <w:u w:val="single"/>
        </w:rPr>
        <w:t xml:space="preserve">intellectual attachment to balanced budgets </w:t>
      </w:r>
      <w:proofErr w:type="gramStart"/>
      <w:r w:rsidRPr="0043332A">
        <w:rPr>
          <w:rFonts w:eastAsia="Cambria"/>
          <w:u w:val="single"/>
        </w:rPr>
        <w:t>as a means to</w:t>
      </w:r>
      <w:proofErr w:type="gramEnd"/>
      <w:r w:rsidRPr="0043332A">
        <w:rPr>
          <w:rFonts w:eastAsia="Cambria"/>
          <w:u w:val="single"/>
        </w:rPr>
        <w:t xml:space="preserve"> restore confidence</w:t>
      </w:r>
      <w:r w:rsidRPr="0043332A">
        <w:rPr>
          <w:rFonts w:eastAsia="Cambria"/>
          <w:sz w:val="10"/>
        </w:rPr>
        <w:t>—a belief in what is sometimes called “expansionary austerity”—</w:t>
      </w:r>
      <w:r w:rsidRPr="0043332A">
        <w:rPr>
          <w:rFonts w:eastAsia="Cambria"/>
          <w:u w:val="single"/>
        </w:rPr>
        <w:t>generates incentives to curtail expenditure</w:t>
      </w:r>
      <w:r w:rsidRPr="0043332A">
        <w:rPr>
          <w:rFonts w:eastAsia="Cambria"/>
          <w:sz w:val="10"/>
        </w:rPr>
        <w:t xml:space="preserve">. </w:t>
      </w:r>
      <w:r w:rsidRPr="0043332A">
        <w:rPr>
          <w:rFonts w:eastAsia="Cambria"/>
          <w:u w:val="single"/>
        </w:rPr>
        <w:t xml:space="preserve">These incentives to cut occur precisely when populations are experiencing economic hardship, making reductions especially painful that target </w:t>
      </w:r>
      <w:r w:rsidRPr="0043332A">
        <w:rPr>
          <w:rFonts w:eastAsia="Cambria"/>
          <w:sz w:val="10"/>
        </w:rPr>
        <w:t xml:space="preserve">poverty alleviation, </w:t>
      </w:r>
      <w:r w:rsidRPr="0043332A">
        <w:rPr>
          <w:rFonts w:eastAsia="Cambria"/>
          <w:u w:val="single"/>
        </w:rPr>
        <w:t>welfare</w:t>
      </w:r>
      <w:r w:rsidRPr="0043332A">
        <w:rPr>
          <w:rFonts w:eastAsia="Cambria"/>
          <w:sz w:val="10"/>
        </w:rPr>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43332A">
        <w:rPr>
          <w:rFonts w:eastAsia="Cambria"/>
          <w:u w:val="single"/>
        </w:rPr>
        <w:t>The politics</w:t>
      </w:r>
      <w:r w:rsidRPr="0043332A">
        <w:rPr>
          <w:rFonts w:eastAsia="Cambria"/>
          <w:sz w:val="10"/>
        </w:rPr>
        <w:t xml:space="preserve"> [</w:t>
      </w:r>
      <w:r w:rsidRPr="0043332A">
        <w:rPr>
          <w:rFonts w:eastAsia="Cambria"/>
          <w:u w:val="single"/>
        </w:rPr>
        <w:t>of welfare state</w:t>
      </w:r>
      <w:r w:rsidRPr="0043332A">
        <w:rPr>
          <w:rFonts w:eastAsia="Cambria"/>
          <w:sz w:val="10"/>
        </w:rPr>
        <w:t xml:space="preserve">] </w:t>
      </w:r>
      <w:r w:rsidRPr="0043332A">
        <w:rPr>
          <w:rFonts w:eastAsia="Cambria"/>
          <w:u w:val="single"/>
        </w:rPr>
        <w:t>retrenchment is typically treacherous, because it imposes tangible losses on concentrated groups of voters</w:t>
      </w:r>
      <w:r w:rsidRPr="0043332A">
        <w:rPr>
          <w:rFonts w:eastAsia="Cambria"/>
          <w:sz w:val="10"/>
        </w:rPr>
        <w:t xml:space="preserve"> in return for diffuse and uncertain gains.”7 Austerity Leads to Cutbacks in Defense Spending At a minimum, the political costs of pursuing austerity through cutbacks in social and economic expenditures alone make such a path unappealing. In practice, </w:t>
      </w:r>
      <w:r w:rsidRPr="0043332A">
        <w:rPr>
          <w:rFonts w:eastAsia="Cambria"/>
          <w:u w:val="single"/>
        </w:rPr>
        <w:t xml:space="preserve">this can spur policymakers to curtail national security spending </w:t>
      </w:r>
      <w:proofErr w:type="gramStart"/>
      <w:r w:rsidRPr="0043332A">
        <w:rPr>
          <w:rFonts w:eastAsia="Cambria"/>
          <w:u w:val="single"/>
        </w:rPr>
        <w:t>as a way to</w:t>
      </w:r>
      <w:proofErr w:type="gramEnd"/>
      <w:r w:rsidRPr="0043332A">
        <w:rPr>
          <w:rFonts w:eastAsia="Cambria"/>
          <w:u w:val="single"/>
        </w:rPr>
        <w:t xml:space="preserve"> balance budgets during periods of economic turmoil</w:t>
      </w:r>
      <w:r w:rsidRPr="0043332A">
        <w:rPr>
          <w:rFonts w:eastAsia="Cambria"/>
          <w:sz w:val="10"/>
        </w:rPr>
        <w:t xml:space="preserve">. </w:t>
      </w:r>
      <w:r w:rsidRPr="0043332A">
        <w:rPr>
          <w:rFonts w:eastAsia="Cambria"/>
          <w:u w:val="single"/>
        </w:rPr>
        <w:t>There is often more discretion over defense spending than over other areas in the budget</w:t>
      </w:r>
      <w:r w:rsidRPr="0043332A">
        <w:rPr>
          <w:rFonts w:eastAsia="Cambria"/>
          <w:sz w:val="10"/>
        </w:rPr>
        <w:t xml:space="preserve">, </w:t>
      </w:r>
      <w:r w:rsidRPr="0043332A">
        <w:rPr>
          <w:rFonts w:eastAsia="Cambria"/>
          <w:u w:val="single"/>
        </w:rPr>
        <w:t>and it is frequently distantly connected to the welfare of the mass public</w:t>
      </w:r>
      <w:r w:rsidRPr="0043332A">
        <w:rPr>
          <w:rFonts w:eastAsia="Cambria"/>
          <w:sz w:val="10"/>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43332A">
        <w:rPr>
          <w:rFonts w:eastAsia="Cambria"/>
          <w:u w:val="single"/>
        </w:rPr>
        <w:t xml:space="preserve">Pursuing defense cuts may also conform to the preferences of the financial sector, which shows a </w:t>
      </w:r>
      <w:r w:rsidRPr="0043332A">
        <w:rPr>
          <w:rFonts w:eastAsia="Cambria"/>
          <w:b/>
          <w:iCs/>
          <w:u w:val="single"/>
        </w:rPr>
        <w:t>strong aversion</w:t>
      </w:r>
      <w:r w:rsidRPr="0043332A">
        <w:rPr>
          <w:rFonts w:eastAsia="Cambria"/>
          <w:u w:val="single"/>
        </w:rPr>
        <w:t xml:space="preserve"> to military conflict</w:t>
      </w:r>
      <w:r w:rsidRPr="0043332A">
        <w:rPr>
          <w:rFonts w:eastAsia="Cambria"/>
          <w:sz w:val="10"/>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43332A">
        <w:rPr>
          <w:rFonts w:eastAsia="Cambria"/>
          <w:u w:val="single"/>
        </w:rPr>
        <w:t>Economic contraction heightens the opportunity costs by forcing a choice between different types of spending</w:t>
      </w:r>
      <w:r w:rsidRPr="0043332A">
        <w:rPr>
          <w:rFonts w:eastAsia="Cambria"/>
          <w:sz w:val="10"/>
        </w:rPr>
        <w:t xml:space="preserve">. </w:t>
      </w:r>
      <w:r w:rsidRPr="0043332A">
        <w:rPr>
          <w:rFonts w:eastAsia="Cambria"/>
          <w:u w:val="single"/>
        </w:rPr>
        <w:t>There is a constituency for defense spending</w:t>
      </w:r>
      <w:r w:rsidRPr="0043332A">
        <w:rPr>
          <w:rFonts w:eastAsia="Cambria"/>
          <w:sz w:val="10"/>
        </w:rPr>
        <w:t xml:space="preserve"> in the armed services, intelligence agencies, and arms industries, </w:t>
      </w:r>
      <w:r w:rsidRPr="0043332A">
        <w:rPr>
          <w:rFonts w:eastAsia="Cambria"/>
          <w:u w:val="single"/>
        </w:rPr>
        <w:t>but</w:t>
      </w:r>
      <w:r w:rsidRPr="0043332A">
        <w:rPr>
          <w:rFonts w:eastAsia="Cambria"/>
          <w:sz w:val="10"/>
        </w:rPr>
        <w:t xml:space="preserve"> </w:t>
      </w:r>
      <w:r w:rsidRPr="0043332A">
        <w:rPr>
          <w:rFonts w:eastAsia="Cambria"/>
          <w:b/>
          <w:iCs/>
          <w:u w:val="single"/>
        </w:rPr>
        <w:t>even in militarized economies</w:t>
      </w:r>
      <w:r w:rsidRPr="0043332A">
        <w:rPr>
          <w:rFonts w:eastAsia="Cambria"/>
          <w:sz w:val="10"/>
        </w:rPr>
        <w:t xml:space="preserve"> </w:t>
      </w:r>
      <w:r w:rsidRPr="0043332A">
        <w:rPr>
          <w:rFonts w:eastAsia="Cambria"/>
          <w:u w:val="single"/>
        </w:rPr>
        <w:t xml:space="preserve">this constituency tends to be numerically much smaller than those that favor social and economic expenditures over military ones. </w:t>
      </w:r>
      <w:r w:rsidRPr="0043332A">
        <w:rPr>
          <w:rFonts w:eastAsia="Cambria"/>
          <w:sz w:val="10"/>
        </w:rPr>
        <w:t xml:space="preserve">Defense Cutbacks Encourage Rapprochement An interest in defense cutbacks can lead to conciliatory behavior through two paths. </w:t>
      </w:r>
      <w:r w:rsidRPr="0043332A">
        <w:rPr>
          <w:rFonts w:eastAsia="Cambria"/>
          <w:b/>
          <w:iCs/>
          <w:u w:val="single"/>
        </w:rPr>
        <w:t>First</w:t>
      </w:r>
      <w:r w:rsidRPr="0043332A">
        <w:rPr>
          <w:rFonts w:eastAsia="Cambria"/>
          <w:sz w:val="10"/>
        </w:rPr>
        <w:t xml:space="preserve">, </w:t>
      </w:r>
      <w:r w:rsidRPr="0043332A">
        <w:rPr>
          <w:rFonts w:eastAsia="Cambria"/>
          <w:u w:val="single"/>
        </w:rPr>
        <w:t xml:space="preserve">the </w:t>
      </w:r>
      <w:r w:rsidRPr="009734F8">
        <w:rPr>
          <w:rFonts w:eastAsia="Cambria"/>
          <w:highlight w:val="cyan"/>
          <w:u w:val="single"/>
        </w:rPr>
        <w:t>cutbacks</w:t>
      </w:r>
      <w:r w:rsidRPr="0043332A">
        <w:rPr>
          <w:rFonts w:eastAsia="Cambria"/>
          <w:u w:val="single"/>
        </w:rPr>
        <w:t xml:space="preserve"> themselves </w:t>
      </w:r>
      <w:r w:rsidRPr="009734F8">
        <w:rPr>
          <w:rFonts w:eastAsia="Cambria"/>
          <w:highlight w:val="cyan"/>
          <w:u w:val="single"/>
        </w:rPr>
        <w:t xml:space="preserve">serve as a </w:t>
      </w:r>
      <w:r w:rsidRPr="009734F8">
        <w:rPr>
          <w:rFonts w:eastAsia="Cambria"/>
          <w:b/>
          <w:iCs/>
          <w:highlight w:val="cyan"/>
          <w:u w:val="single"/>
        </w:rPr>
        <w:t>concrete signal</w:t>
      </w:r>
      <w:r w:rsidRPr="009734F8">
        <w:rPr>
          <w:rFonts w:eastAsia="Cambria"/>
          <w:highlight w:val="cyan"/>
          <w:u w:val="single"/>
        </w:rPr>
        <w:t xml:space="preserve"> to adversaries that</w:t>
      </w:r>
      <w:r w:rsidRPr="0043332A">
        <w:rPr>
          <w:rFonts w:eastAsia="Cambria"/>
          <w:u w:val="single"/>
        </w:rPr>
        <w:t xml:space="preserve"> the </w:t>
      </w:r>
      <w:r w:rsidRPr="009734F8">
        <w:rPr>
          <w:rFonts w:eastAsia="Cambria"/>
          <w:highlight w:val="cyan"/>
          <w:u w:val="single"/>
        </w:rPr>
        <w:t>military threat</w:t>
      </w:r>
      <w:r w:rsidRPr="0043332A">
        <w:rPr>
          <w:rFonts w:eastAsia="Cambria"/>
          <w:u w:val="single"/>
        </w:rPr>
        <w:t xml:space="preserve"> posed by the economically distressed state </w:t>
      </w:r>
      <w:r w:rsidRPr="009734F8">
        <w:rPr>
          <w:rFonts w:eastAsia="Cambria"/>
          <w:highlight w:val="cyan"/>
          <w:u w:val="single"/>
        </w:rPr>
        <w:t>is declining</w:t>
      </w:r>
      <w:r w:rsidRPr="0043332A">
        <w:rPr>
          <w:rFonts w:eastAsia="Cambria"/>
          <w:u w:val="single"/>
        </w:rPr>
        <w:t>.</w:t>
      </w:r>
      <w:r w:rsidRPr="0043332A">
        <w:rPr>
          <w:rFonts w:eastAsia="Cambria"/>
          <w:sz w:val="10"/>
        </w:rPr>
        <w:t xml:space="preserve"> </w:t>
      </w:r>
      <w:r w:rsidRPr="0043332A">
        <w:rPr>
          <w:rFonts w:eastAsia="Cambria"/>
          <w:u w:val="single"/>
        </w:rPr>
        <w:t xml:space="preserve">This permits the other state to halt that portion of defense spending dedicated to keeping up, </w:t>
      </w:r>
      <w:r w:rsidRPr="0043332A">
        <w:rPr>
          <w:rFonts w:eastAsia="Cambria"/>
          <w:b/>
          <w:iCs/>
          <w:u w:val="single"/>
        </w:rPr>
        <w:t>breaking the back of ongoing arms races</w:t>
      </w:r>
      <w:r w:rsidRPr="0043332A">
        <w:rPr>
          <w:rFonts w:eastAsia="Cambria"/>
          <w:sz w:val="10"/>
        </w:rPr>
        <w:t xml:space="preserve"> through reciprocated, but non-negotiated moves. </w:t>
      </w:r>
      <w:r w:rsidRPr="0043332A">
        <w:rPr>
          <w:rFonts w:eastAsia="Cambria"/>
          <w:u w:val="single"/>
        </w:rPr>
        <w:t>Unilateral conventional force reductions were a major element of Gorbachev’s foreign policy in the late 1980s</w:t>
      </w:r>
      <w:r w:rsidRPr="0043332A">
        <w:rPr>
          <w:rFonts w:eastAsia="Cambria"/>
          <w:sz w:val="10"/>
        </w:rPr>
        <w:t xml:space="preserve">, alongside negotiated strategic arms control, and diplomatic efforts to achieve political understandings with the United States.9 </w:t>
      </w:r>
      <w:r w:rsidRPr="0043332A">
        <w:rPr>
          <w:rFonts w:eastAsia="Cambria"/>
          <w:u w:val="single"/>
        </w:rPr>
        <w:t>Gorbachev similarly used force reductions in Afghanistan, Mongolia, and the Soviet Far East to signal to China in 1987 that he was serious about political negotiations</w:t>
      </w:r>
      <w:r w:rsidRPr="0043332A">
        <w:rPr>
          <w:rFonts w:eastAsia="Cambria"/>
          <w:sz w:val="10"/>
        </w:rPr>
        <w:t xml:space="preserve">.10 Elsewhere, </w:t>
      </w:r>
      <w:r w:rsidRPr="0043332A">
        <w:rPr>
          <w:rFonts w:eastAsia="Cambria"/>
          <w:u w:val="single"/>
        </w:rPr>
        <w:t>non-negotiated</w:t>
      </w:r>
      <w:r w:rsidRPr="0043332A">
        <w:rPr>
          <w:rFonts w:eastAsia="Cambria"/>
          <w:sz w:val="10"/>
        </w:rPr>
        <w:t xml:space="preserve">, tit-for-tat </w:t>
      </w:r>
      <w:r w:rsidRPr="0043332A">
        <w:rPr>
          <w:rFonts w:eastAsia="Cambria"/>
          <w:u w:val="single"/>
        </w:rPr>
        <w:t>military redeployments facilitated Argentina-Brazil rapprochement</w:t>
      </w:r>
      <w:r w:rsidRPr="0043332A">
        <w:rPr>
          <w:rFonts w:eastAsia="Cambria"/>
          <w:sz w:val="10"/>
        </w:rPr>
        <w:t xml:space="preserve">.11 </w:t>
      </w:r>
      <w:r w:rsidRPr="0043332A">
        <w:rPr>
          <w:rFonts w:eastAsia="Cambria"/>
          <w:b/>
          <w:iCs/>
          <w:u w:val="single"/>
        </w:rPr>
        <w:t>Second</w:t>
      </w:r>
      <w:r w:rsidRPr="0043332A">
        <w:rPr>
          <w:rFonts w:eastAsia="Cambria"/>
          <w:sz w:val="10"/>
        </w:rPr>
        <w:t xml:space="preserve">, </w:t>
      </w:r>
      <w:r w:rsidRPr="0043332A">
        <w:rPr>
          <w:rFonts w:eastAsia="Cambria"/>
          <w:u w:val="single"/>
        </w:rPr>
        <w:t>leaders may believe cutbacks are necessary, but would be dangerous in the absence of negotiated improvements with traditional foes</w:t>
      </w:r>
      <w:r w:rsidRPr="0043332A">
        <w:rPr>
          <w:rFonts w:eastAsia="Cambria"/>
          <w:sz w:val="10"/>
        </w:rPr>
        <w:t xml:space="preserve">. </w:t>
      </w:r>
      <w:r w:rsidRPr="009734F8">
        <w:rPr>
          <w:rFonts w:eastAsia="Cambria"/>
          <w:highlight w:val="cyan"/>
          <w:u w:val="single"/>
        </w:rPr>
        <w:t>Economic downturns</w:t>
      </w:r>
      <w:r w:rsidRPr="0043332A">
        <w:rPr>
          <w:rFonts w:eastAsia="Cambria"/>
          <w:u w:val="single"/>
        </w:rPr>
        <w:t xml:space="preserve"> can </w:t>
      </w:r>
      <w:r w:rsidRPr="009734F8">
        <w:rPr>
          <w:rFonts w:eastAsia="Cambria"/>
          <w:highlight w:val="cyan"/>
          <w:u w:val="single"/>
        </w:rPr>
        <w:t xml:space="preserve">serve as </w:t>
      </w:r>
      <w:r w:rsidRPr="009734F8">
        <w:rPr>
          <w:rFonts w:eastAsia="Cambria"/>
          <w:b/>
          <w:iCs/>
          <w:highlight w:val="cyan"/>
          <w:u w:val="single"/>
        </w:rPr>
        <w:t>motivation to</w:t>
      </w:r>
      <w:r w:rsidRPr="0043332A">
        <w:rPr>
          <w:rFonts w:eastAsia="Cambria"/>
          <w:b/>
          <w:iCs/>
          <w:u w:val="single"/>
        </w:rPr>
        <w:t xml:space="preserve"> pursue </w:t>
      </w:r>
      <w:r w:rsidRPr="009734F8">
        <w:rPr>
          <w:rFonts w:eastAsia="Cambria"/>
          <w:b/>
          <w:iCs/>
          <w:highlight w:val="cyan"/>
          <w:u w:val="single"/>
        </w:rPr>
        <w:t>arms control</w:t>
      </w:r>
      <w:r w:rsidRPr="0043332A">
        <w:rPr>
          <w:rFonts w:eastAsia="Cambria"/>
          <w:u w:val="single"/>
        </w:rPr>
        <w:t xml:space="preserve"> or political settlement</w:t>
      </w:r>
      <w:r w:rsidRPr="0043332A">
        <w:rPr>
          <w:rFonts w:eastAsia="Cambria"/>
          <w:sz w:val="10"/>
        </w:rPr>
        <w:t xml:space="preserve">. During periods of normalcy, such outcomes would be positives, but are viewed as “too hard” by political leaders that move from one urgent problem to the next. </w:t>
      </w:r>
      <w:r w:rsidRPr="0043332A">
        <w:rPr>
          <w:rFonts w:eastAsia="Cambria"/>
          <w:u w:val="single"/>
        </w:rPr>
        <w:t>During periods of economic crisis</w:t>
      </w:r>
      <w:r w:rsidRPr="0043332A">
        <w:rPr>
          <w:rFonts w:eastAsia="Cambria"/>
          <w:sz w:val="10"/>
        </w:rPr>
        <w:t xml:space="preserve">, however, </w:t>
      </w:r>
      <w:r w:rsidRPr="0043332A">
        <w:rPr>
          <w:rFonts w:eastAsia="Cambria"/>
          <w:u w:val="single"/>
        </w:rPr>
        <w:t xml:space="preserve">arms control or political improvements might allow </w:t>
      </w:r>
      <w:r w:rsidRPr="009734F8">
        <w:rPr>
          <w:rFonts w:eastAsia="Cambria"/>
          <w:highlight w:val="cyan"/>
          <w:u w:val="single"/>
        </w:rPr>
        <w:t xml:space="preserve">for much needed cuts in defense </w:t>
      </w:r>
      <w:proofErr w:type="gramStart"/>
      <w:r w:rsidRPr="009734F8">
        <w:rPr>
          <w:rFonts w:eastAsia="Cambria"/>
          <w:highlight w:val="cyan"/>
          <w:u w:val="single"/>
        </w:rPr>
        <w:t>spending</w:t>
      </w:r>
      <w:r w:rsidRPr="0043332A">
        <w:rPr>
          <w:rFonts w:eastAsia="Cambria"/>
          <w:u w:val="single"/>
        </w:rPr>
        <w:t>, and</w:t>
      </w:r>
      <w:proofErr w:type="gramEnd"/>
      <w:r w:rsidRPr="0043332A">
        <w:rPr>
          <w:rFonts w:eastAsia="Cambria"/>
          <w:u w:val="single"/>
        </w:rPr>
        <w:t xml:space="preserve"> are </w:t>
      </w:r>
      <w:r w:rsidRPr="0043332A">
        <w:rPr>
          <w:rFonts w:eastAsia="Cambria"/>
          <w:b/>
          <w:iCs/>
          <w:u w:val="single"/>
        </w:rPr>
        <w:t>pursued with greater vigor</w:t>
      </w:r>
      <w:r w:rsidRPr="0043332A">
        <w:rPr>
          <w:rFonts w:eastAsia="Cambria"/>
          <w:sz w:val="10"/>
        </w:rPr>
        <w:t xml:space="preserve">. The </w:t>
      </w:r>
      <w:r w:rsidRPr="0043332A">
        <w:rPr>
          <w:rFonts w:eastAsia="Cambria"/>
          <w:u w:val="single"/>
        </w:rPr>
        <w:t>Johnson</w:t>
      </w:r>
      <w:r w:rsidRPr="0043332A">
        <w:rPr>
          <w:rFonts w:eastAsia="Cambria"/>
          <w:sz w:val="10"/>
        </w:rPr>
        <w:t xml:space="preserve"> administration </w:t>
      </w:r>
      <w:r w:rsidRPr="0043332A">
        <w:rPr>
          <w:rFonts w:eastAsia="Cambria"/>
          <w:u w:val="single"/>
        </w:rPr>
        <w:t>attempted both unilateral and negotiated arms limitations because of budgetary concerns</w:t>
      </w:r>
      <w:r w:rsidRPr="0043332A">
        <w:rPr>
          <w:rFonts w:eastAsia="Cambria"/>
          <w:sz w:val="10"/>
        </w:rPr>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43332A">
        <w:rPr>
          <w:rFonts w:eastAsia="Cambria"/>
          <w:sz w:val="10"/>
        </w:rPr>
        <w:t>response</w:t>
      </w:r>
      <w:proofErr w:type="gramEnd"/>
      <w:r w:rsidRPr="0043332A">
        <w:rPr>
          <w:rFonts w:eastAsia="Cambria"/>
          <w:sz w:val="10"/>
        </w:rPr>
        <w:t xml:space="preserve"> they engaged in formal arms control talks. </w:t>
      </w:r>
      <w:r w:rsidRPr="0043332A">
        <w:rPr>
          <w:rFonts w:eastAsia="Cambria"/>
          <w:u w:val="single"/>
        </w:rPr>
        <w:t>Détente continued in the Nixon administration</w:t>
      </w:r>
      <w:r w:rsidRPr="0043332A">
        <w:rPr>
          <w:rFonts w:eastAsia="Cambria"/>
          <w:sz w:val="10"/>
        </w:rPr>
        <w:t xml:space="preserve">, accelerating in 1971 and 1972, </w:t>
      </w:r>
      <w:r w:rsidRPr="0043332A">
        <w:rPr>
          <w:rFonts w:eastAsia="Cambria"/>
          <w:u w:val="single"/>
        </w:rPr>
        <w:t>simultaneous with rising budget deficits and inflation</w:t>
      </w:r>
      <w:r w:rsidRPr="0043332A">
        <w:rPr>
          <w:rFonts w:eastAsia="Cambria"/>
          <w:sz w:val="10"/>
        </w:rPr>
        <w:t xml:space="preserve"> so serious that Nixon instituted price controls. </w:t>
      </w:r>
      <w:r w:rsidRPr="009734F8">
        <w:rPr>
          <w:rFonts w:eastAsia="Cambria"/>
          <w:highlight w:val="cyan"/>
          <w:u w:val="single"/>
        </w:rPr>
        <w:t>Nixon’s decision to</w:t>
      </w:r>
      <w:r w:rsidRPr="0043332A">
        <w:rPr>
          <w:rFonts w:eastAsia="Cambria"/>
          <w:u w:val="single"/>
        </w:rPr>
        <w:t xml:space="preserve"> sharply </w:t>
      </w:r>
      <w:r w:rsidRPr="009734F8">
        <w:rPr>
          <w:rFonts w:eastAsia="Cambria"/>
          <w:highlight w:val="cyan"/>
          <w:u w:val="single"/>
        </w:rPr>
        <w:t>limit anti-ballistic missile defenses</w:t>
      </w:r>
      <w:r w:rsidRPr="0043332A">
        <w:rPr>
          <w:rFonts w:eastAsia="Cambria"/>
          <w:u w:val="single"/>
        </w:rPr>
        <w:t xml:space="preserve"> to enable arms control talks was </w:t>
      </w:r>
      <w:r w:rsidRPr="0043332A">
        <w:rPr>
          <w:rFonts w:eastAsia="Cambria"/>
          <w:b/>
          <w:iCs/>
          <w:u w:val="single"/>
        </w:rPr>
        <w:t xml:space="preserve">contrary to his strategic </w:t>
      </w:r>
      <w:proofErr w:type="gramStart"/>
      <w:r w:rsidRPr="0043332A">
        <w:rPr>
          <w:rFonts w:eastAsia="Cambria"/>
          <w:b/>
          <w:iCs/>
          <w:u w:val="single"/>
        </w:rPr>
        <w:t>views, but</w:t>
      </w:r>
      <w:proofErr w:type="gramEnd"/>
      <w:r w:rsidRPr="0043332A">
        <w:rPr>
          <w:rFonts w:eastAsia="Cambria"/>
          <w:b/>
          <w:iCs/>
          <w:u w:val="single"/>
        </w:rPr>
        <w:t xml:space="preserve"> </w:t>
      </w:r>
      <w:r w:rsidRPr="009734F8">
        <w:rPr>
          <w:rFonts w:eastAsia="Cambria"/>
          <w:b/>
          <w:iCs/>
          <w:highlight w:val="cyan"/>
          <w:u w:val="single"/>
        </w:rPr>
        <w:t>necessitated by</w:t>
      </w:r>
      <w:r w:rsidRPr="0043332A">
        <w:rPr>
          <w:rFonts w:eastAsia="Cambria"/>
          <w:b/>
          <w:iCs/>
          <w:u w:val="single"/>
        </w:rPr>
        <w:t xml:space="preserve"> a difficult </w:t>
      </w:r>
      <w:r w:rsidRPr="009734F8">
        <w:rPr>
          <w:rFonts w:eastAsia="Cambria"/>
          <w:b/>
          <w:iCs/>
          <w:highlight w:val="cyan"/>
          <w:u w:val="single"/>
        </w:rPr>
        <w:t>budgetary environment</w:t>
      </w:r>
      <w:r w:rsidRPr="0043332A">
        <w:rPr>
          <w:rFonts w:eastAsia="Cambria"/>
          <w:sz w:val="10"/>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43332A">
        <w:rPr>
          <w:rFonts w:eastAsia="Cambria"/>
          <w:sz w:val="10"/>
        </w:rPr>
        <w:t>down,</w:t>
      </w:r>
      <w:proofErr w:type="gramEnd"/>
      <w:r w:rsidRPr="0043332A">
        <w:rPr>
          <w:rFonts w:eastAsia="Cambria"/>
          <w:sz w:val="10"/>
        </w:rPr>
        <w:t xml:space="preserve"> we've got to cut 5 billion dollars off next year's defense budget. So, I don't want to [inaudible: do it?] unless we've got some settlement with the Russians.”13 In practice, </w:t>
      </w:r>
      <w:r w:rsidRPr="0043332A">
        <w:rPr>
          <w:rFonts w:eastAsia="Cambria"/>
          <w:u w:val="single"/>
        </w:rPr>
        <w:t xml:space="preserve">unilateral defense cuts and force reductions are frequently combined with negotiated political agreements in a sequential, iterative fashion, where a unilateral reduction will </w:t>
      </w:r>
      <w:r w:rsidRPr="0043332A">
        <w:rPr>
          <w:rFonts w:eastAsia="Cambria"/>
          <w:b/>
          <w:iCs/>
          <w:u w:val="single"/>
        </w:rPr>
        <w:t>signal seriousness</w:t>
      </w:r>
      <w:r w:rsidRPr="0043332A">
        <w:rPr>
          <w:rFonts w:eastAsia="Cambria"/>
          <w:u w:val="single"/>
        </w:rPr>
        <w:t xml:space="preserve"> that opens the way for political agreement</w:t>
      </w:r>
      <w:r w:rsidRPr="0043332A">
        <w:rPr>
          <w:rFonts w:eastAsia="Cambria"/>
          <w:sz w:val="10"/>
        </w:rPr>
        <w:t xml:space="preserve">, </w:t>
      </w:r>
      <w:r w:rsidRPr="0043332A">
        <w:rPr>
          <w:rFonts w:eastAsia="Cambria"/>
          <w:u w:val="single"/>
        </w:rPr>
        <w:t xml:space="preserve">which in turn permits </w:t>
      </w:r>
      <w:r w:rsidRPr="0043332A">
        <w:rPr>
          <w:rFonts w:eastAsia="Cambria"/>
          <w:b/>
          <w:iCs/>
          <w:u w:val="single"/>
        </w:rPr>
        <w:t>even deeper reductions</w:t>
      </w:r>
      <w:r w:rsidRPr="0043332A">
        <w:rPr>
          <w:rFonts w:eastAsia="Cambria"/>
          <w:sz w:val="10"/>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w:t>
      </w:r>
      <w:proofErr w:type="spellStart"/>
      <w:r w:rsidRPr="0043332A">
        <w:rPr>
          <w:rFonts w:eastAsia="Cambria"/>
          <w:sz w:val="10"/>
        </w:rPr>
        <w:t>Alfonsín</w:t>
      </w:r>
      <w:proofErr w:type="spellEnd"/>
      <w:r w:rsidRPr="0043332A">
        <w:rPr>
          <w:rFonts w:eastAsia="Cambria"/>
          <w:sz w:val="10"/>
        </w:rPr>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43332A">
        <w:rPr>
          <w:rFonts w:eastAsia="Cambria"/>
          <w:sz w:val="10"/>
        </w:rPr>
        <w:t>Rodríguez</w:t>
      </w:r>
      <w:proofErr w:type="spellEnd"/>
      <w:r w:rsidRPr="0043332A">
        <w:rPr>
          <w:rFonts w:eastAsia="Cambria"/>
          <w:sz w:val="10"/>
        </w:rPr>
        <w:t xml:space="preserve"> </w:t>
      </w:r>
      <w:proofErr w:type="spellStart"/>
      <w:r w:rsidRPr="0043332A">
        <w:rPr>
          <w:rFonts w:eastAsia="Cambria"/>
          <w:sz w:val="10"/>
        </w:rPr>
        <w:t>Giavarini</w:t>
      </w:r>
      <w:proofErr w:type="spellEnd"/>
      <w:r w:rsidRPr="0043332A">
        <w:rPr>
          <w:rFonts w:eastAsia="Cambria"/>
          <w:sz w:val="10"/>
        </w:rPr>
        <w:t xml:space="preserve">, who served in </w:t>
      </w:r>
      <w:proofErr w:type="spellStart"/>
      <w:r w:rsidRPr="0043332A">
        <w:rPr>
          <w:rFonts w:eastAsia="Cambria"/>
          <w:sz w:val="10"/>
        </w:rPr>
        <w:t>Alfonsín’s</w:t>
      </w:r>
      <w:proofErr w:type="spellEnd"/>
      <w:r w:rsidRPr="0043332A">
        <w:rPr>
          <w:rFonts w:eastAsia="Cambria"/>
          <w:sz w:val="10"/>
        </w:rPr>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43332A">
        <w:rPr>
          <w:rFonts w:eastAsia="Cambria"/>
          <w:u w:val="single"/>
        </w:rPr>
        <w:t>Thus the “</w:t>
      </w:r>
      <w:r w:rsidRPr="0043332A">
        <w:rPr>
          <w:rFonts w:eastAsia="Cambria"/>
          <w:b/>
          <w:iCs/>
          <w:u w:val="single"/>
        </w:rPr>
        <w:t>main reason</w:t>
      </w:r>
      <w:r w:rsidRPr="0043332A">
        <w:rPr>
          <w:rFonts w:eastAsia="Cambria"/>
          <w:u w:val="single"/>
        </w:rPr>
        <w:t xml:space="preserve">” why strategic arms control breakthroughs occurred from 1986 to 1988 and the Soviet Afghan intervention concluded in 1989 was a realization within the Politburo of “excessively high expenditures on defense,” according to Nikolai </w:t>
      </w:r>
      <w:proofErr w:type="spellStart"/>
      <w:r w:rsidRPr="0043332A">
        <w:rPr>
          <w:rFonts w:eastAsia="Cambria"/>
          <w:u w:val="single"/>
        </w:rPr>
        <w:t>Ryzhkov</w:t>
      </w:r>
      <w:proofErr w:type="spellEnd"/>
      <w:r w:rsidRPr="0043332A">
        <w:rPr>
          <w:rFonts w:eastAsia="Cambria"/>
          <w:u w:val="single"/>
        </w:rPr>
        <w:t>, Gorbachev’s prime minister</w:t>
      </w:r>
      <w:r w:rsidRPr="0043332A">
        <w:rPr>
          <w:rFonts w:eastAsia="Cambria"/>
          <w:sz w:val="10"/>
        </w:rPr>
        <w:t xml:space="preserve">.16 </w:t>
      </w:r>
      <w:r w:rsidRPr="0043332A">
        <w:rPr>
          <w:rFonts w:eastAsia="Cambria"/>
          <w:b/>
          <w:iCs/>
          <w:u w:val="single"/>
        </w:rPr>
        <w:t>Economic Downturns Provoke Strategic Reassessment</w:t>
      </w:r>
      <w:r w:rsidRPr="0043332A">
        <w:rPr>
          <w:rFonts w:eastAsia="Cambria"/>
          <w:sz w:val="10"/>
        </w:rPr>
        <w:t xml:space="preserve">: </w:t>
      </w:r>
      <w:r w:rsidRPr="0043332A">
        <w:rPr>
          <w:rFonts w:eastAsia="Cambria"/>
          <w:u w:val="single"/>
        </w:rPr>
        <w:t>Threat Deflation and Prioritization</w:t>
      </w:r>
      <w:r w:rsidRPr="0043332A">
        <w:rPr>
          <w:rFonts w:eastAsia="Cambria"/>
          <w:sz w:val="10"/>
        </w:rPr>
        <w:t xml:space="preserve"> </w:t>
      </w:r>
      <w:r w:rsidRPr="0043332A">
        <w:rPr>
          <w:rFonts w:eastAsia="Cambria"/>
          <w:u w:val="single"/>
        </w:rPr>
        <w:t>Economic downturns encourage leaders to seek new ideas to use to frame their policy problems</w:t>
      </w:r>
      <w:r w:rsidRPr="0043332A">
        <w:rPr>
          <w:rFonts w:eastAsia="Cambria"/>
          <w:sz w:val="10"/>
        </w:rPr>
        <w:t xml:space="preserve">. During periods of economic difficulty, elites can come to realize that their problems are not amenable to old solutions, and search for new ideas.17 </w:t>
      </w:r>
      <w:r w:rsidRPr="0043332A">
        <w:rPr>
          <w:rFonts w:eastAsia="Cambria"/>
          <w:u w:val="single"/>
        </w:rPr>
        <w:t>During an economic crisis, politics and policy are “</w:t>
      </w:r>
      <w:r w:rsidRPr="0043332A">
        <w:rPr>
          <w:rFonts w:eastAsia="Cambria"/>
          <w:b/>
          <w:iCs/>
          <w:u w:val="single"/>
        </w:rPr>
        <w:t>more fluid</w:t>
      </w:r>
      <w:r w:rsidRPr="0043332A">
        <w:rPr>
          <w:rFonts w:eastAsia="Cambria"/>
          <w:u w:val="single"/>
        </w:rPr>
        <w:t>,” as old answers seem stale and insufficient</w:t>
      </w:r>
      <w:r w:rsidRPr="0043332A">
        <w:rPr>
          <w:rFonts w:eastAsia="Cambria"/>
          <w:sz w:val="10"/>
        </w:rPr>
        <w:t xml:space="preserve">.18 </w:t>
      </w:r>
      <w:r w:rsidRPr="0043332A">
        <w:rPr>
          <w:rFonts w:eastAsia="Cambria"/>
          <w:u w:val="single"/>
        </w:rPr>
        <w:t xml:space="preserve">An ideational entrepreneur that can link economic </w:t>
      </w:r>
      <w:r w:rsidRPr="0043332A">
        <w:rPr>
          <w:rFonts w:eastAsia="Cambria"/>
          <w:b/>
          <w:iCs/>
          <w:sz w:val="32"/>
          <w:u w:val="single"/>
        </w:rPr>
        <w:t>lemons</w:t>
      </w:r>
      <w:r w:rsidRPr="0043332A">
        <w:rPr>
          <w:rFonts w:eastAsia="Cambria"/>
          <w:u w:val="single"/>
        </w:rPr>
        <w:t xml:space="preserve"> to foreign policy </w:t>
      </w:r>
      <w:r w:rsidRPr="0043332A">
        <w:rPr>
          <w:rFonts w:eastAsia="Cambria"/>
          <w:b/>
          <w:iCs/>
          <w:sz w:val="32"/>
          <w:u w:val="single"/>
        </w:rPr>
        <w:t>lemonade</w:t>
      </w:r>
      <w:r w:rsidRPr="0043332A">
        <w:rPr>
          <w:rFonts w:eastAsia="Cambria"/>
          <w:u w:val="single"/>
        </w:rPr>
        <w:t xml:space="preserve"> can find a patron when leaders are casting about for ways to reframe the world in acceptable ways to their peers and publics</w:t>
      </w:r>
      <w:r w:rsidRPr="0043332A">
        <w:rPr>
          <w:rFonts w:eastAsia="Cambria"/>
          <w:sz w:val="10"/>
        </w:rPr>
        <w:t xml:space="preserve">. The behavior of an old foe is often </w:t>
      </w:r>
      <w:proofErr w:type="gramStart"/>
      <w:r w:rsidRPr="0043332A">
        <w:rPr>
          <w:rFonts w:eastAsia="Cambria"/>
          <w:sz w:val="10"/>
        </w:rPr>
        <w:t>ambiguous, and</w:t>
      </w:r>
      <w:proofErr w:type="gramEnd"/>
      <w:r w:rsidRPr="0043332A">
        <w:rPr>
          <w:rFonts w:eastAsia="Cambria"/>
          <w:sz w:val="10"/>
        </w:rPr>
        <w:t xml:space="preserve"> can be viewed as either injurious to one’s interests or neutral toward them. During periods of normalcy, the motivation of defense establishments is tilted toward threat and danger. </w:t>
      </w:r>
      <w:r w:rsidRPr="009734F8">
        <w:rPr>
          <w:rFonts w:eastAsia="Cambria"/>
          <w:highlight w:val="cyan"/>
          <w:u w:val="single"/>
        </w:rPr>
        <w:t>During</w:t>
      </w:r>
      <w:r w:rsidRPr="0043332A">
        <w:rPr>
          <w:rFonts w:eastAsia="Cambria"/>
          <w:u w:val="single"/>
        </w:rPr>
        <w:t xml:space="preserve"> periods of economic </w:t>
      </w:r>
      <w:r w:rsidRPr="009734F8">
        <w:rPr>
          <w:rFonts w:eastAsia="Cambria"/>
          <w:highlight w:val="cyan"/>
          <w:u w:val="single"/>
        </w:rPr>
        <w:t>crisis</w:t>
      </w:r>
      <w:r w:rsidRPr="0043332A">
        <w:rPr>
          <w:rFonts w:eastAsia="Cambria"/>
          <w:u w:val="single"/>
        </w:rPr>
        <w:t xml:space="preserve">, national </w:t>
      </w:r>
      <w:r w:rsidRPr="009734F8">
        <w:rPr>
          <w:rFonts w:eastAsia="Cambria"/>
          <w:highlight w:val="cyan"/>
          <w:u w:val="single"/>
        </w:rPr>
        <w:t>leaders</w:t>
      </w:r>
      <w:r w:rsidRPr="0043332A">
        <w:rPr>
          <w:rFonts w:eastAsia="Cambria"/>
          <w:u w:val="single"/>
        </w:rPr>
        <w:t xml:space="preserve"> have a counteracting motivation to </w:t>
      </w:r>
      <w:r w:rsidRPr="009734F8">
        <w:rPr>
          <w:rFonts w:eastAsia="Cambria"/>
          <w:b/>
          <w:iCs/>
          <w:highlight w:val="cyan"/>
          <w:u w:val="single"/>
        </w:rPr>
        <w:t>downplay</w:t>
      </w:r>
      <w:r w:rsidRPr="0043332A">
        <w:rPr>
          <w:rFonts w:eastAsia="Cambria"/>
          <w:b/>
          <w:iCs/>
          <w:u w:val="single"/>
        </w:rPr>
        <w:t xml:space="preserve"> such </w:t>
      </w:r>
      <w:r w:rsidRPr="009734F8">
        <w:rPr>
          <w:rFonts w:eastAsia="Cambria"/>
          <w:b/>
          <w:iCs/>
          <w:highlight w:val="cyan"/>
          <w:u w:val="single"/>
        </w:rPr>
        <w:t>dangers</w:t>
      </w:r>
      <w:r w:rsidRPr="009734F8">
        <w:rPr>
          <w:rFonts w:eastAsia="Cambria"/>
          <w:highlight w:val="cyan"/>
          <w:u w:val="single"/>
        </w:rPr>
        <w:t>, so</w:t>
      </w:r>
      <w:r w:rsidRPr="0043332A">
        <w:rPr>
          <w:rFonts w:eastAsia="Cambria"/>
          <w:u w:val="single"/>
        </w:rPr>
        <w:t xml:space="preserve"> that the threats faced by a </w:t>
      </w:r>
      <w:r w:rsidRPr="009734F8">
        <w:rPr>
          <w:rFonts w:eastAsia="Cambria"/>
          <w:highlight w:val="cyan"/>
          <w:u w:val="single"/>
        </w:rPr>
        <w:t>nation are manageable</w:t>
      </w:r>
      <w:r w:rsidRPr="0043332A">
        <w:rPr>
          <w:rFonts w:eastAsia="Cambria"/>
          <w:u w:val="single"/>
        </w:rPr>
        <w:t xml:space="preserve"> through available resources</w:t>
      </w:r>
      <w:r w:rsidRPr="0043332A">
        <w:rPr>
          <w:rFonts w:eastAsia="Cambria"/>
          <w:sz w:val="10"/>
        </w:rPr>
        <w:t xml:space="preserve">. Economic difficulties provide a motivation for leaders to view equivocal signals from the international system in a way that is benign. To the extent that </w:t>
      </w:r>
      <w:r w:rsidRPr="0043332A">
        <w:rPr>
          <w:rFonts w:eastAsia="Cambria"/>
          <w:u w:val="single"/>
        </w:rPr>
        <w:t xml:space="preserve">rivalries are perpetuated because of threat inflation, economic downturns provide incentives to deflate the threat, potentially </w:t>
      </w:r>
      <w:r w:rsidRPr="0043332A">
        <w:rPr>
          <w:rFonts w:eastAsia="Cambria"/>
          <w:b/>
          <w:iCs/>
          <w:u w:val="single"/>
        </w:rPr>
        <w:t>disrupting cycles of competition and enmity</w:t>
      </w:r>
      <w:r w:rsidRPr="0043332A">
        <w:rPr>
          <w:rFonts w:eastAsia="Cambria"/>
          <w:sz w:val="10"/>
        </w:rPr>
        <w:t xml:space="preserve">. </w:t>
      </w:r>
      <w:r w:rsidRPr="009734F8">
        <w:rPr>
          <w:rFonts w:eastAsia="Cambria"/>
          <w:highlight w:val="cyan"/>
          <w:u w:val="single"/>
        </w:rPr>
        <w:t>South Korean president</w:t>
      </w:r>
      <w:r w:rsidRPr="0043332A">
        <w:rPr>
          <w:rFonts w:eastAsia="Cambria"/>
          <w:u w:val="single"/>
        </w:rPr>
        <w:t xml:space="preserve"> Kim </w:t>
      </w:r>
      <w:proofErr w:type="spellStart"/>
      <w:r w:rsidRPr="009734F8">
        <w:rPr>
          <w:rFonts w:eastAsia="Cambria"/>
          <w:highlight w:val="cyan"/>
          <w:u w:val="single"/>
        </w:rPr>
        <w:t>Dae-jong</w:t>
      </w:r>
      <w:proofErr w:type="spellEnd"/>
      <w:r w:rsidRPr="0043332A">
        <w:rPr>
          <w:rFonts w:eastAsia="Cambria"/>
          <w:sz w:val="10"/>
        </w:rPr>
        <w:t xml:space="preserve"> came to power </w:t>
      </w:r>
      <w:r w:rsidRPr="0043332A">
        <w:rPr>
          <w:rFonts w:eastAsia="Cambria"/>
          <w:u w:val="single"/>
        </w:rPr>
        <w:t xml:space="preserve">in the </w:t>
      </w:r>
      <w:r w:rsidRPr="009734F8">
        <w:rPr>
          <w:rFonts w:eastAsia="Cambria"/>
          <w:highlight w:val="cyan"/>
          <w:u w:val="single"/>
        </w:rPr>
        <w:t>aftermath of</w:t>
      </w:r>
      <w:r w:rsidRPr="0043332A">
        <w:rPr>
          <w:rFonts w:eastAsia="Cambria"/>
          <w:u w:val="single"/>
        </w:rPr>
        <w:t xml:space="preserve"> the </w:t>
      </w:r>
      <w:r w:rsidRPr="009734F8">
        <w:rPr>
          <w:rFonts w:eastAsia="Cambria"/>
          <w:highlight w:val="cyan"/>
          <w:u w:val="single"/>
        </w:rPr>
        <w:t>1998</w:t>
      </w:r>
      <w:r w:rsidRPr="0043332A">
        <w:rPr>
          <w:rFonts w:eastAsia="Cambria"/>
          <w:u w:val="single"/>
        </w:rPr>
        <w:t xml:space="preserve"> Asian economic </w:t>
      </w:r>
      <w:r w:rsidRPr="009734F8">
        <w:rPr>
          <w:rFonts w:eastAsia="Cambria"/>
          <w:highlight w:val="cyan"/>
          <w:u w:val="single"/>
        </w:rPr>
        <w:t>crisis, pursued</w:t>
      </w:r>
      <w:r w:rsidRPr="0043332A">
        <w:rPr>
          <w:rFonts w:eastAsia="Cambria"/>
          <w:u w:val="single"/>
        </w:rPr>
        <w:t xml:space="preserve"> a “</w:t>
      </w:r>
      <w:r w:rsidRPr="009734F8">
        <w:rPr>
          <w:rFonts w:eastAsia="Cambria"/>
          <w:highlight w:val="cyan"/>
          <w:u w:val="single"/>
        </w:rPr>
        <w:t>sunshine policy</w:t>
      </w:r>
      <w:r w:rsidRPr="0043332A">
        <w:rPr>
          <w:rFonts w:eastAsia="Cambria"/>
          <w:u w:val="single"/>
        </w:rPr>
        <w:t>” toward the North</w:t>
      </w:r>
      <w:r w:rsidRPr="0043332A">
        <w:rPr>
          <w:rFonts w:eastAsia="Cambria"/>
          <w:sz w:val="10"/>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43332A">
        <w:rPr>
          <w:rFonts w:eastAsia="Cambria"/>
          <w:sz w:val="10"/>
        </w:rPr>
        <w:t>all of</w:t>
      </w:r>
      <w:proofErr w:type="gramEnd"/>
      <w:r w:rsidRPr="0043332A">
        <w:rPr>
          <w:rFonts w:eastAsia="Cambria"/>
          <w:sz w:val="10"/>
        </w:rPr>
        <w:t xml:space="preserve"> the national threats identified in the past. </w:t>
      </w:r>
      <w:r w:rsidRPr="0043332A">
        <w:rPr>
          <w:rFonts w:eastAsia="Cambria"/>
          <w:u w:val="single"/>
        </w:rPr>
        <w:t>This creates incentives to economize threats, seeking political settlements where possible in order to focus remaining resources on competitions that can be won</w:t>
      </w:r>
      <w:r w:rsidRPr="0043332A">
        <w:rPr>
          <w:rFonts w:eastAsia="Cambria"/>
          <w:sz w:val="10"/>
        </w:rPr>
        <w:t xml:space="preserve">. A concrete example: </w:t>
      </w:r>
      <w:r w:rsidRPr="0043332A">
        <w:rPr>
          <w:rFonts w:eastAsia="Cambria"/>
          <w:u w:val="single"/>
        </w:rPr>
        <w:t>in 1904, the chancellor to the Exchequer wrote</w:t>
      </w:r>
      <w:r w:rsidRPr="0043332A">
        <w:rPr>
          <w:rFonts w:eastAsia="Cambria"/>
          <w:sz w:val="10"/>
        </w:rPr>
        <w:t xml:space="preserve"> his cabinet colleagues: </w:t>
      </w:r>
      <w:r w:rsidRPr="0043332A">
        <w:rPr>
          <w:rFonts w:eastAsia="Cambria"/>
          <w:u w:val="single"/>
        </w:rPr>
        <w:t>“[W]e must frankly admit that the financial resources of the United Kingdom are inadequate to do all that we should desire in the matter of Imperial defense.”</w:t>
      </w:r>
      <w:r w:rsidRPr="0043332A">
        <w:rPr>
          <w:rFonts w:eastAsia="Cambria"/>
          <w:sz w:val="10"/>
        </w:rPr>
        <w:t xml:space="preserve">20 </w:t>
      </w:r>
      <w:r w:rsidRPr="0043332A">
        <w:rPr>
          <w:rFonts w:eastAsia="Cambria"/>
          <w:u w:val="single"/>
        </w:rPr>
        <w:t>The result was a British decision to minimize political disagreement with the United States</w:t>
      </w:r>
      <w:r w:rsidRPr="0043332A">
        <w:rPr>
          <w:rFonts w:eastAsia="Cambria"/>
          <w:sz w:val="10"/>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43332A">
        <w:rPr>
          <w:rFonts w:eastAsia="Cambria"/>
          <w:u w:val="single"/>
        </w:rPr>
        <w:t>Economic downturns</w:t>
      </w:r>
      <w:r w:rsidRPr="0043332A">
        <w:rPr>
          <w:rFonts w:eastAsia="Cambria"/>
          <w:sz w:val="10"/>
        </w:rPr>
        <w:t xml:space="preserve"> not only create incentives to cut spending, </w:t>
      </w:r>
      <w:proofErr w:type="gramStart"/>
      <w:r w:rsidRPr="0043332A">
        <w:rPr>
          <w:rFonts w:eastAsia="Cambria"/>
          <w:sz w:val="10"/>
        </w:rPr>
        <w:t>they</w:t>
      </w:r>
      <w:proofErr w:type="gramEnd"/>
      <w:r w:rsidRPr="0043332A">
        <w:rPr>
          <w:rFonts w:eastAsia="Cambria"/>
          <w:sz w:val="10"/>
        </w:rPr>
        <w:t xml:space="preserve"> </w:t>
      </w:r>
      <w:r w:rsidRPr="0043332A">
        <w:rPr>
          <w:rFonts w:eastAsia="Cambria"/>
          <w:u w:val="single"/>
        </w:rPr>
        <w:t xml:space="preserve">encourage </w:t>
      </w:r>
      <w:r w:rsidRPr="0043332A">
        <w:rPr>
          <w:rFonts w:eastAsia="Cambria"/>
          <w:b/>
          <w:iCs/>
          <w:u w:val="single"/>
        </w:rPr>
        <w:t>vigorous pursuit</w:t>
      </w:r>
      <w:r w:rsidRPr="0043332A">
        <w:rPr>
          <w:rFonts w:eastAsia="Cambria"/>
          <w:u w:val="single"/>
        </w:rPr>
        <w:t xml:space="preserve"> of opportunities for economic cooperation</w:t>
      </w:r>
      <w:r w:rsidRPr="0043332A">
        <w:rPr>
          <w:rFonts w:eastAsia="Cambria"/>
          <w:sz w:val="10"/>
        </w:rPr>
        <w:t xml:space="preserve">. </w:t>
      </w:r>
      <w:r w:rsidRPr="0043332A">
        <w:rPr>
          <w:rFonts w:eastAsia="Cambria"/>
          <w:u w:val="single"/>
        </w:rPr>
        <w:t>This</w:t>
      </w:r>
      <w:r w:rsidRPr="0043332A">
        <w:rPr>
          <w:rFonts w:eastAsia="Cambria"/>
          <w:sz w:val="10"/>
        </w:rPr>
        <w:t xml:space="preserve">, too, </w:t>
      </w:r>
      <w:r w:rsidRPr="0043332A">
        <w:rPr>
          <w:rFonts w:eastAsia="Cambria"/>
          <w:u w:val="single"/>
        </w:rPr>
        <w:t>can engender conciliatory behavior</w:t>
      </w:r>
      <w:r w:rsidRPr="0043332A">
        <w:rPr>
          <w:rFonts w:eastAsia="Cambria"/>
          <w:sz w:val="10"/>
        </w:rPr>
        <w:t xml:space="preserve">. </w:t>
      </w:r>
      <w:r w:rsidRPr="0043332A">
        <w:rPr>
          <w:rFonts w:eastAsia="Cambria"/>
          <w:u w:val="single"/>
        </w:rPr>
        <w:t xml:space="preserve">Economic downturns can </w:t>
      </w:r>
      <w:r w:rsidRPr="0043332A">
        <w:rPr>
          <w:rFonts w:eastAsia="Cambria"/>
          <w:b/>
          <w:iCs/>
          <w:u w:val="single"/>
        </w:rPr>
        <w:t>increase motives to pursue trade</w:t>
      </w:r>
      <w:r w:rsidRPr="0043332A">
        <w:rPr>
          <w:rFonts w:eastAsia="Cambria"/>
          <w:u w:val="single"/>
        </w:rPr>
        <w:t xml:space="preserve"> and investment</w:t>
      </w:r>
      <w:r w:rsidRPr="0043332A">
        <w:rPr>
          <w:rFonts w:eastAsia="Cambria"/>
          <w:sz w:val="10"/>
        </w:rPr>
        <w:t xml:space="preserve">. Rivalries with old foes often directly impinge on trade and investment with the adversary and may indirectly impinge on trade and investment with third parties, especially if the rivalry is viewed as being likely to generate disruptive military conflict. Additionally, </w:t>
      </w:r>
      <w:r w:rsidRPr="009734F8">
        <w:rPr>
          <w:rFonts w:eastAsia="Cambria"/>
          <w:highlight w:val="cyan"/>
          <w:u w:val="single"/>
        </w:rPr>
        <w:t>economic aid is</w:t>
      </w:r>
      <w:r w:rsidRPr="0043332A">
        <w:rPr>
          <w:rFonts w:eastAsia="Cambria"/>
          <w:u w:val="single"/>
        </w:rPr>
        <w:t xml:space="preserve"> sometimes </w:t>
      </w:r>
      <w:r w:rsidRPr="009734F8">
        <w:rPr>
          <w:rFonts w:eastAsia="Cambria"/>
          <w:highlight w:val="cyan"/>
          <w:u w:val="single"/>
        </w:rPr>
        <w:t>used as an inducement for</w:t>
      </w:r>
      <w:r w:rsidRPr="0043332A">
        <w:rPr>
          <w:rFonts w:eastAsia="Cambria"/>
          <w:u w:val="single"/>
        </w:rPr>
        <w:t xml:space="preserve"> adversaries to set aside a </w:t>
      </w:r>
      <w:r w:rsidRPr="009734F8">
        <w:rPr>
          <w:rFonts w:eastAsia="Cambria"/>
          <w:highlight w:val="cyan"/>
          <w:u w:val="single"/>
        </w:rPr>
        <w:t>political dispute</w:t>
      </w:r>
      <w:r w:rsidRPr="0043332A">
        <w:rPr>
          <w:rFonts w:eastAsia="Cambria"/>
          <w:sz w:val="10"/>
        </w:rPr>
        <w:t xml:space="preserve">. This aid can either serve as a side payment from one rival to another, or it can be offered by a third party to one or both rivals as an incentive to set aside lingering disputes. </w:t>
      </w:r>
      <w:r w:rsidRPr="0043332A">
        <w:rPr>
          <w:rFonts w:eastAsia="Cambria"/>
          <w:u w:val="single"/>
        </w:rPr>
        <w:t>Such aid is more attractive during periods of economic turmoil than during periods of comparative normalcy</w:t>
      </w:r>
      <w:r w:rsidRPr="0043332A">
        <w:rPr>
          <w:rFonts w:eastAsia="Cambria"/>
          <w:sz w:val="10"/>
        </w:rPr>
        <w:t xml:space="preserve">. In South Asia, </w:t>
      </w:r>
      <w:r w:rsidRPr="009734F8">
        <w:rPr>
          <w:rFonts w:eastAsia="Cambria"/>
          <w:highlight w:val="cyan"/>
          <w:u w:val="single"/>
        </w:rPr>
        <w:t>India and Pakistan struggled</w:t>
      </w:r>
      <w:r w:rsidRPr="0043332A">
        <w:rPr>
          <w:rFonts w:eastAsia="Cambria"/>
          <w:u w:val="single"/>
        </w:rPr>
        <w:t xml:space="preserve"> from 1947 to 1960 </w:t>
      </w:r>
      <w:r w:rsidRPr="009734F8">
        <w:rPr>
          <w:rFonts w:eastAsia="Cambria"/>
          <w:highlight w:val="cyan"/>
          <w:u w:val="single"/>
        </w:rPr>
        <w:t>with</w:t>
      </w:r>
      <w:r w:rsidRPr="0043332A">
        <w:rPr>
          <w:rFonts w:eastAsia="Cambria"/>
          <w:sz w:val="10"/>
        </w:rPr>
        <w:t xml:space="preserve"> how to manage </w:t>
      </w:r>
      <w:r w:rsidRPr="009734F8">
        <w:rPr>
          <w:rFonts w:eastAsia="Cambria"/>
          <w:highlight w:val="cyan"/>
          <w:u w:val="single"/>
        </w:rPr>
        <w:t>water</w:t>
      </w:r>
      <w:r w:rsidRPr="0043332A">
        <w:rPr>
          <w:rFonts w:eastAsia="Cambria"/>
          <w:sz w:val="10"/>
        </w:rPr>
        <w:t xml:space="preserve"> resources in the Indus Rivers basin, inheriting a canal system meant to service pre-partitioned India. </w:t>
      </w:r>
      <w:r w:rsidRPr="0043332A">
        <w:rPr>
          <w:rFonts w:eastAsia="Cambria"/>
          <w:u w:val="single"/>
        </w:rPr>
        <w:t xml:space="preserve">Pakistan, suffering an economic downturn, </w:t>
      </w:r>
      <w:r w:rsidRPr="009734F8">
        <w:rPr>
          <w:rFonts w:eastAsia="Cambria"/>
          <w:highlight w:val="cyan"/>
          <w:u w:val="single"/>
        </w:rPr>
        <w:t>and India, reliant on</w:t>
      </w:r>
      <w:r w:rsidRPr="0043332A">
        <w:rPr>
          <w:rFonts w:eastAsia="Cambria"/>
          <w:u w:val="single"/>
        </w:rPr>
        <w:t xml:space="preserve"> foreign </w:t>
      </w:r>
      <w:r w:rsidRPr="009734F8">
        <w:rPr>
          <w:rFonts w:eastAsia="Cambria"/>
          <w:highlight w:val="cyan"/>
          <w:u w:val="single"/>
        </w:rPr>
        <w:t>aid</w:t>
      </w:r>
      <w:r w:rsidRPr="0043332A">
        <w:rPr>
          <w:rFonts w:eastAsia="Cambria"/>
          <w:u w:val="single"/>
        </w:rPr>
        <w:t xml:space="preserve"> to avert economic crisis, </w:t>
      </w:r>
      <w:r w:rsidRPr="009734F8">
        <w:rPr>
          <w:rFonts w:eastAsia="Cambria"/>
          <w:highlight w:val="cyan"/>
          <w:u w:val="single"/>
        </w:rPr>
        <w:t>agreed to an Indus Waters Treaty</w:t>
      </w:r>
      <w:r w:rsidRPr="0043332A">
        <w:rPr>
          <w:rFonts w:eastAsia="Cambria"/>
          <w:u w:val="single"/>
        </w:rPr>
        <w:t xml:space="preserve"> in 1960</w:t>
      </w:r>
      <w:r w:rsidRPr="0043332A">
        <w:rPr>
          <w:rFonts w:eastAsia="Cambria"/>
          <w:sz w:val="10"/>
        </w:rPr>
        <w:t xml:space="preserve"> to resolve the lingering dispute, made possible in substantial part because of World Bank financing that was especially attractive to the struggling economies. In the Middle East, </w:t>
      </w:r>
      <w:r w:rsidRPr="0043332A">
        <w:rPr>
          <w:rFonts w:eastAsia="Cambria"/>
          <w:u w:val="single"/>
        </w:rPr>
        <w:t>Egypt and Israel</w:t>
      </w:r>
      <w:r w:rsidRPr="0043332A">
        <w:rPr>
          <w:rFonts w:eastAsia="Cambria"/>
          <w:sz w:val="10"/>
        </w:rPr>
        <w:t xml:space="preserve"> </w:t>
      </w:r>
      <w:r w:rsidRPr="0043332A">
        <w:rPr>
          <w:rFonts w:eastAsia="Cambria"/>
          <w:u w:val="single"/>
        </w:rPr>
        <w:t>made the hard choices necessary for the Camp David accord in 1979 precisely because the Sadat and Begin governments faced difficult economic situations</w:t>
      </w:r>
      <w:r w:rsidRPr="0043332A">
        <w:rPr>
          <w:rFonts w:eastAsia="Cambria"/>
          <w:sz w:val="10"/>
        </w:rPr>
        <w:t xml:space="preserve"> at home </w:t>
      </w:r>
      <w:r w:rsidRPr="0043332A">
        <w:rPr>
          <w:rFonts w:eastAsia="Cambria"/>
          <w:u w:val="single"/>
        </w:rPr>
        <w:t>that made the U.S. aid guarantee</w:t>
      </w:r>
      <w:r w:rsidRPr="0043332A">
        <w:rPr>
          <w:rFonts w:eastAsia="Cambria"/>
          <w:sz w:val="10"/>
        </w:rPr>
        <w:t xml:space="preserve"> in exchange for a peace agreement especially </w:t>
      </w:r>
      <w:r w:rsidRPr="0043332A">
        <w:rPr>
          <w:rFonts w:eastAsia="Cambria"/>
          <w:u w:val="single"/>
        </w:rPr>
        <w:t>attractive</w:t>
      </w:r>
      <w:r w:rsidRPr="0043332A">
        <w:rPr>
          <w:rFonts w:eastAsia="Cambria"/>
          <w:sz w:val="10"/>
        </w:rPr>
        <w:t xml:space="preserve">.21 </w:t>
      </w:r>
      <w:r w:rsidRPr="0043332A">
        <w:rPr>
          <w:rFonts w:eastAsia="Cambria"/>
          <w:u w:val="single"/>
        </w:rPr>
        <w:t>In 1982, the Yemen’s People’s Republic agreed to stop its attempts to destabilize Oman, because otherwise Yemen would not receive economic assistance from Arab oil producing states</w:t>
      </w:r>
      <w:r w:rsidRPr="0043332A">
        <w:rPr>
          <w:rFonts w:eastAsia="Cambria"/>
          <w:sz w:val="10"/>
        </w:rPr>
        <w:t xml:space="preserve"> that it desperately needed.22 In the late </w:t>
      </w:r>
      <w:r w:rsidRPr="0043332A">
        <w:rPr>
          <w:rFonts w:eastAsia="Cambria"/>
          <w:u w:val="single"/>
        </w:rPr>
        <w:t>1990s</w:t>
      </w:r>
      <w:r w:rsidRPr="0043332A">
        <w:rPr>
          <w:rFonts w:eastAsia="Cambria"/>
          <w:sz w:val="10"/>
        </w:rPr>
        <w:t xml:space="preserve">, </w:t>
      </w:r>
      <w:r w:rsidRPr="0043332A">
        <w:rPr>
          <w:rFonts w:eastAsia="Cambria"/>
          <w:u w:val="single"/>
        </w:rPr>
        <w:t>El Niño-induced flooding devastated Ecuador and Peru, spurring reconciliation as leaders sought to increase trade, secure investment, and slash military expenditures</w:t>
      </w:r>
      <w:r w:rsidRPr="0043332A">
        <w:rPr>
          <w:rFonts w:eastAsia="Cambria"/>
          <w:sz w:val="10"/>
        </w:rPr>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43332A">
        <w:rPr>
          <w:rFonts w:eastAsia="Cambria"/>
          <w:b/>
          <w:iCs/>
          <w:u w:val="single"/>
        </w:rPr>
        <w:t xml:space="preserve">Economic </w:t>
      </w:r>
      <w:r w:rsidRPr="009734F8">
        <w:rPr>
          <w:rFonts w:eastAsia="Cambria"/>
          <w:b/>
          <w:iCs/>
          <w:highlight w:val="cyan"/>
          <w:u w:val="single"/>
        </w:rPr>
        <w:t>Downturns</w:t>
      </w:r>
      <w:r w:rsidRPr="0043332A">
        <w:rPr>
          <w:rFonts w:eastAsia="Cambria"/>
          <w:b/>
          <w:iCs/>
          <w:u w:val="single"/>
        </w:rPr>
        <w:t xml:space="preserve"> Can </w:t>
      </w:r>
      <w:r w:rsidRPr="009734F8">
        <w:rPr>
          <w:rFonts w:eastAsia="Cambria"/>
          <w:b/>
          <w:iCs/>
          <w:highlight w:val="cyan"/>
          <w:u w:val="single"/>
        </w:rPr>
        <w:t>Cause</w:t>
      </w:r>
      <w:r w:rsidRPr="0043332A">
        <w:rPr>
          <w:rFonts w:eastAsia="Cambria"/>
          <w:b/>
          <w:iCs/>
          <w:u w:val="single"/>
        </w:rPr>
        <w:t xml:space="preserve"> Meaningful </w:t>
      </w:r>
      <w:r w:rsidRPr="009734F8">
        <w:rPr>
          <w:rFonts w:eastAsia="Cambria"/>
          <w:b/>
          <w:iCs/>
          <w:highlight w:val="cyan"/>
          <w:u w:val="single"/>
        </w:rPr>
        <w:t>Leadership Change</w:t>
      </w:r>
      <w:r w:rsidRPr="0043332A">
        <w:rPr>
          <w:rFonts w:eastAsia="Cambria"/>
          <w:b/>
          <w:iCs/>
          <w:u w:val="single"/>
        </w:rPr>
        <w:t xml:space="preserve"> </w:t>
      </w:r>
      <w:r w:rsidRPr="0043332A">
        <w:rPr>
          <w:rFonts w:eastAsia="Cambria"/>
          <w:sz w:val="10"/>
        </w:rPr>
        <w:t xml:space="preserve">The above mechanisms have identified how economic difficulties can alter the preferences of an incumbent leader. Additionally, </w:t>
      </w:r>
      <w:r w:rsidRPr="0043332A">
        <w:rPr>
          <w:rFonts w:eastAsia="Cambria"/>
          <w:u w:val="single"/>
        </w:rPr>
        <w:t>economic crises can lead to leadership turnover and</w:t>
      </w:r>
      <w:r w:rsidRPr="0043332A">
        <w:rPr>
          <w:rFonts w:eastAsia="Cambria"/>
          <w:sz w:val="10"/>
        </w:rPr>
        <w:t xml:space="preserve">, during periods of difficulty, </w:t>
      </w:r>
      <w:r w:rsidRPr="0043332A">
        <w:rPr>
          <w:rFonts w:eastAsia="Cambria"/>
          <w:u w:val="single"/>
        </w:rPr>
        <w:t xml:space="preserve">the selection process that determines new leadership can </w:t>
      </w:r>
      <w:r w:rsidRPr="009734F8">
        <w:rPr>
          <w:rFonts w:eastAsia="Cambria"/>
          <w:b/>
          <w:iCs/>
          <w:highlight w:val="cyan"/>
          <w:u w:val="single"/>
        </w:rPr>
        <w:t>loosen ideological strictures</w:t>
      </w:r>
      <w:r w:rsidRPr="0043332A">
        <w:rPr>
          <w:rFonts w:eastAsia="Cambria"/>
          <w:u w:val="single"/>
        </w:rPr>
        <w:t xml:space="preserve"> that relate </w:t>
      </w:r>
      <w:r w:rsidRPr="009734F8">
        <w:rPr>
          <w:rFonts w:eastAsia="Cambria"/>
          <w:highlight w:val="cyan"/>
          <w:u w:val="single"/>
        </w:rPr>
        <w:t>to extant rivalries</w:t>
      </w:r>
      <w:r w:rsidRPr="009734F8">
        <w:rPr>
          <w:rFonts w:eastAsia="Cambria"/>
          <w:sz w:val="10"/>
          <w:highlight w:val="cyan"/>
        </w:rPr>
        <w:t xml:space="preserve">. </w:t>
      </w:r>
      <w:r w:rsidRPr="009734F8">
        <w:rPr>
          <w:rFonts w:eastAsia="Cambria"/>
          <w:highlight w:val="cyan"/>
          <w:u w:val="single"/>
        </w:rPr>
        <w:t>Leaders</w:t>
      </w:r>
      <w:r w:rsidRPr="0043332A">
        <w:rPr>
          <w:rFonts w:eastAsia="Cambria"/>
          <w:u w:val="single"/>
        </w:rPr>
        <w:t xml:space="preserve"> may be </w:t>
      </w:r>
      <w:r w:rsidRPr="009734F8">
        <w:rPr>
          <w:rFonts w:eastAsia="Cambria"/>
          <w:highlight w:val="cyan"/>
          <w:u w:val="single"/>
        </w:rPr>
        <w:t>selected based on judgments about</w:t>
      </w:r>
      <w:r w:rsidRPr="0043332A">
        <w:rPr>
          <w:rFonts w:eastAsia="Cambria"/>
          <w:u w:val="single"/>
        </w:rPr>
        <w:t xml:space="preserve"> their </w:t>
      </w:r>
      <w:r w:rsidRPr="009734F8">
        <w:rPr>
          <w:rFonts w:eastAsia="Cambria"/>
          <w:highlight w:val="cyan"/>
          <w:u w:val="single"/>
        </w:rPr>
        <w:t>ability to cope with economic problems, with</w:t>
      </w:r>
      <w:r w:rsidRPr="0043332A">
        <w:rPr>
          <w:rFonts w:eastAsia="Cambria"/>
          <w:u w:val="single"/>
        </w:rPr>
        <w:t xml:space="preserve"> greater elite acceptance of ideological </w:t>
      </w:r>
      <w:r w:rsidRPr="009734F8">
        <w:rPr>
          <w:rFonts w:eastAsia="Cambria"/>
          <w:highlight w:val="cyan"/>
          <w:u w:val="single"/>
        </w:rPr>
        <w:t>heterogeneity in foreign policy beliefs</w:t>
      </w:r>
      <w:r w:rsidRPr="0043332A">
        <w:rPr>
          <w:rFonts w:eastAsia="Cambria"/>
          <w:sz w:val="10"/>
        </w:rPr>
        <w:t xml:space="preserve"> than in periods of normalcy.25 In Stephen Brooks and William </w:t>
      </w:r>
      <w:proofErr w:type="spellStart"/>
      <w:r w:rsidRPr="0043332A">
        <w:rPr>
          <w:rFonts w:eastAsia="Cambria"/>
          <w:sz w:val="10"/>
        </w:rPr>
        <w:t>Wohlforth’s</w:t>
      </w:r>
      <w:proofErr w:type="spellEnd"/>
      <w:r w:rsidRPr="0043332A">
        <w:rPr>
          <w:rFonts w:eastAsia="Cambria"/>
          <w:sz w:val="10"/>
        </w:rPr>
        <w:t xml:space="preserve"> words, “If everything is going well or is stable, then why select leaders who might subvert the </w:t>
      </w:r>
      <w:proofErr w:type="spellStart"/>
      <w:r w:rsidRPr="0043332A">
        <w:rPr>
          <w:rFonts w:eastAsia="Cambria"/>
          <w:sz w:val="10"/>
        </w:rPr>
        <w:t>triedand</w:t>
      </w:r>
      <w:proofErr w:type="spellEnd"/>
      <w:r w:rsidRPr="0043332A">
        <w:rPr>
          <w:rFonts w:eastAsia="Cambria"/>
          <w:sz w:val="10"/>
        </w:rPr>
        <w:t xml:space="preserve">-true identity? But if that identity is leading to increased material difficulties, pressure for change will likely mount. In these circumstances, </w:t>
      </w:r>
      <w:r w:rsidRPr="0043332A">
        <w:rPr>
          <w:rFonts w:eastAsia="Cambria"/>
          <w:u w:val="single"/>
        </w:rPr>
        <w:t>those who are willing to alter or adjust the hallowed precepts of the existing identity and its associated practices are more likely to assume power</w:t>
      </w:r>
      <w:r w:rsidRPr="0043332A">
        <w:rPr>
          <w:rFonts w:eastAsia="Cambria"/>
          <w:sz w:val="10"/>
        </w:rPr>
        <w:t xml:space="preserve">.”26 </w:t>
      </w:r>
      <w:r w:rsidRPr="0043332A">
        <w:rPr>
          <w:rFonts w:eastAsia="Cambria"/>
          <w:u w:val="single"/>
        </w:rPr>
        <w:t xml:space="preserve">Economic crisis, then, can spur incumbent leaders to either </w:t>
      </w:r>
      <w:r w:rsidRPr="009734F8">
        <w:rPr>
          <w:rFonts w:eastAsia="Cambria"/>
          <w:b/>
          <w:iCs/>
          <w:highlight w:val="cyan"/>
          <w:u w:val="single"/>
        </w:rPr>
        <w:t>abandon the “baggage” of rivalry</w:t>
      </w:r>
      <w:r w:rsidRPr="009734F8">
        <w:rPr>
          <w:rFonts w:eastAsia="Cambria"/>
          <w:highlight w:val="cyan"/>
          <w:u w:val="single"/>
        </w:rPr>
        <w:t xml:space="preserve"> or facilitate</w:t>
      </w:r>
      <w:r w:rsidRPr="0043332A">
        <w:rPr>
          <w:rFonts w:eastAsia="Cambria"/>
          <w:u w:val="single"/>
        </w:rPr>
        <w:t xml:space="preserve"> the selection of new leaders that do </w:t>
      </w:r>
      <w:r w:rsidRPr="009734F8">
        <w:rPr>
          <w:rFonts w:eastAsia="Cambria"/>
          <w:highlight w:val="cyan"/>
          <w:u w:val="single"/>
        </w:rPr>
        <w:t>no</w:t>
      </w:r>
      <w:r w:rsidRPr="0043332A">
        <w:rPr>
          <w:rFonts w:eastAsia="Cambria"/>
          <w:sz w:val="10"/>
          <w:szCs w:val="10"/>
        </w:rPr>
        <w:t xml:space="preserve">t carry such </w:t>
      </w:r>
      <w:r w:rsidRPr="009734F8">
        <w:rPr>
          <w:rFonts w:eastAsia="Cambria"/>
          <w:highlight w:val="cyan"/>
          <w:u w:val="single"/>
        </w:rPr>
        <w:t>baggage.</w:t>
      </w:r>
      <w:r w:rsidRPr="0043332A">
        <w:rPr>
          <w:rFonts w:eastAsia="Cambria"/>
          <w:u w:val="single"/>
        </w:rPr>
        <w:t xml:space="preserve"> The most well-known example of an incumbent </w:t>
      </w:r>
      <w:proofErr w:type="spellStart"/>
      <w:r w:rsidRPr="0043332A">
        <w:rPr>
          <w:rFonts w:eastAsia="Cambria"/>
          <w:u w:val="single"/>
        </w:rPr>
        <w:t>selectorate</w:t>
      </w:r>
      <w:proofErr w:type="spellEnd"/>
      <w:r w:rsidRPr="0043332A">
        <w:rPr>
          <w:rFonts w:eastAsia="Cambria"/>
          <w:u w:val="single"/>
        </w:rPr>
        <w:t xml:space="preserve"> looking for a reformer</w:t>
      </w:r>
      <w:r w:rsidRPr="0043332A">
        <w:rPr>
          <w:rFonts w:eastAsia="Cambria"/>
          <w:sz w:val="10"/>
        </w:rPr>
        <w:t xml:space="preserve">, even one without much foreign policy experience, </w:t>
      </w:r>
      <w:r w:rsidRPr="0043332A">
        <w:rPr>
          <w:rFonts w:eastAsia="Cambria"/>
          <w:u w:val="single"/>
        </w:rPr>
        <w:t>involves Mikhail Gorbachev’s ascension</w:t>
      </w:r>
      <w:r w:rsidRPr="0043332A">
        <w:rPr>
          <w:rFonts w:eastAsia="Cambria"/>
          <w:sz w:val="10"/>
        </w:rPr>
        <w:t xml:space="preserve"> to the Soviet premiership. In political scientist Jerry Hough’s words, “If the rate of economic growth continued to decline, if administrative and labor efficiency continued to fall, if corruption was not punished, these conditions would have dangerous consequences for the [Soviet Union in the] 1980s and 1990s…. Gorbachev’s promotion was an answer to these concerns.”</w:t>
      </w:r>
      <w:bookmarkEnd w:id="1"/>
      <w:r w:rsidRPr="0043332A">
        <w:rPr>
          <w:rFonts w:eastAsia="Cambria"/>
          <w:sz w:val="10"/>
        </w:rPr>
        <w:t>27</w:t>
      </w:r>
    </w:p>
    <w:p w14:paraId="738AD83D" w14:textId="77777777" w:rsidR="004A6A53" w:rsidRPr="00C26F08" w:rsidRDefault="004A6A53" w:rsidP="004A6A53">
      <w:pPr>
        <w:pStyle w:val="Heading4"/>
        <w:rPr>
          <w:rFonts w:cs="Calibri"/>
        </w:rPr>
      </w:pPr>
      <w:r w:rsidRPr="00C26F08">
        <w:rPr>
          <w:rFonts w:cs="Calibri"/>
        </w:rPr>
        <w:t xml:space="preserve">No impact to economic decline – </w:t>
      </w:r>
      <w:proofErr w:type="gramStart"/>
      <w:r w:rsidRPr="00C26F08">
        <w:rPr>
          <w:rFonts w:cs="Calibri"/>
        </w:rPr>
        <w:t>prefer</w:t>
      </w:r>
      <w:proofErr w:type="gramEnd"/>
      <w:r w:rsidRPr="00C26F08">
        <w:rPr>
          <w:rFonts w:cs="Calibri"/>
        </w:rPr>
        <w:t xml:space="preserve"> best studies</w:t>
      </w:r>
    </w:p>
    <w:p w14:paraId="3096865E" w14:textId="77777777" w:rsidR="004A6A53" w:rsidRPr="00C26F08" w:rsidRDefault="004A6A53" w:rsidP="004A6A53">
      <w:pPr>
        <w:rPr>
          <w:sz w:val="16"/>
        </w:rPr>
      </w:pPr>
      <w:proofErr w:type="spellStart"/>
      <w:r w:rsidRPr="00C26F08">
        <w:rPr>
          <w:b/>
          <w:bCs/>
          <w:sz w:val="26"/>
        </w:rPr>
        <w:t>Drezner</w:t>
      </w:r>
      <w:proofErr w:type="spellEnd"/>
      <w:r w:rsidRPr="00C26F08">
        <w:rPr>
          <w:b/>
          <w:bCs/>
          <w:sz w:val="26"/>
        </w:rPr>
        <w:t xml:space="preserve"> 14</w:t>
      </w:r>
      <w:r w:rsidRPr="00C26F08">
        <w:rPr>
          <w:sz w:val="16"/>
        </w:rPr>
        <w:t xml:space="preserve"> Daniel, IR prof at Tufts, The System Worked: Global Economic Governance during the Great Recession, World Politics, Volume 66. Number 1, January 2014, pp. 123-164</w:t>
      </w:r>
    </w:p>
    <w:p w14:paraId="19AD9573" w14:textId="77777777" w:rsidR="004A6A53" w:rsidRPr="00C26F08" w:rsidRDefault="004A6A53" w:rsidP="004A6A53">
      <w:pPr>
        <w:rPr>
          <w:sz w:val="20"/>
          <w:u w:val="single"/>
        </w:rPr>
      </w:pPr>
      <w:r w:rsidRPr="00C26F08">
        <w:rPr>
          <w:sz w:val="16"/>
        </w:rPr>
        <w:t xml:space="preserve">The final significant outcome addresses </w:t>
      </w:r>
      <w:r w:rsidRPr="00C26F08">
        <w:rPr>
          <w:sz w:val="20"/>
          <w:u w:val="single"/>
        </w:rPr>
        <w:t>a dog</w:t>
      </w:r>
      <w:r w:rsidRPr="00C26F08">
        <w:rPr>
          <w:sz w:val="16"/>
        </w:rPr>
        <w:t xml:space="preserve"> that </w:t>
      </w:r>
      <w:r w:rsidRPr="00C26F08">
        <w:rPr>
          <w:sz w:val="20"/>
          <w:u w:val="single"/>
        </w:rPr>
        <w:t>hasn't barked</w:t>
      </w:r>
      <w:r w:rsidRPr="00C26F08">
        <w:rPr>
          <w:sz w:val="16"/>
        </w:rPr>
        <w:t xml:space="preserve">: the effect of the Great Recession on cross-border conflict and violence. </w:t>
      </w:r>
      <w:r w:rsidRPr="00C26F08">
        <w:rPr>
          <w:sz w:val="20"/>
          <w:u w:val="single"/>
        </w:rPr>
        <w:t xml:space="preserve">During the initial stages of the crisis, multiple </w:t>
      </w:r>
      <w:r w:rsidRPr="00C26F08">
        <w:rPr>
          <w:b/>
          <w:highlight w:val="cyan"/>
          <w:u w:val="single"/>
        </w:rPr>
        <w:t>analysts asserted</w:t>
      </w:r>
      <w:r w:rsidRPr="00C26F08">
        <w:rPr>
          <w:sz w:val="20"/>
          <w:u w:val="single"/>
        </w:rPr>
        <w:t xml:space="preserve"> that </w:t>
      </w:r>
      <w:r w:rsidRPr="00C26F08">
        <w:rPr>
          <w:b/>
          <w:highlight w:val="cyan"/>
          <w:u w:val="single"/>
        </w:rPr>
        <w:t>the</w:t>
      </w:r>
      <w:r w:rsidRPr="00C26F08">
        <w:rPr>
          <w:sz w:val="20"/>
          <w:u w:val="single"/>
        </w:rPr>
        <w:t xml:space="preserve"> financial </w:t>
      </w:r>
      <w:r w:rsidRPr="00C26F08">
        <w:rPr>
          <w:b/>
          <w:highlight w:val="cyan"/>
          <w:u w:val="single"/>
        </w:rPr>
        <w:t>crisis would lead states to</w:t>
      </w:r>
      <w:r w:rsidRPr="00C26F08">
        <w:rPr>
          <w:sz w:val="20"/>
          <w:u w:val="single"/>
        </w:rPr>
        <w:t xml:space="preserve"> increase their </w:t>
      </w:r>
      <w:r w:rsidRPr="00C26F08">
        <w:rPr>
          <w:b/>
          <w:highlight w:val="cyan"/>
          <w:u w:val="single"/>
        </w:rPr>
        <w:t>use of force</w:t>
      </w:r>
      <w:r w:rsidRPr="00C26F08">
        <w:rPr>
          <w:sz w:val="16"/>
        </w:rPr>
        <w:t xml:space="preserve"> as a tool for staying in power.42 They voiced genuine concern that the global economic downturn would lead to an increase in conflict—</w:t>
      </w:r>
      <w:r w:rsidRPr="00C26F08">
        <w:rPr>
          <w:sz w:val="20"/>
          <w:u w:val="single"/>
        </w:rPr>
        <w:t xml:space="preserve">whether </w:t>
      </w:r>
      <w:r w:rsidRPr="00C26F08">
        <w:rPr>
          <w:b/>
          <w:highlight w:val="cyan"/>
          <w:u w:val="single"/>
        </w:rPr>
        <w:t>through</w:t>
      </w:r>
      <w:r w:rsidRPr="00C26F08">
        <w:rPr>
          <w:sz w:val="16"/>
        </w:rPr>
        <w:t xml:space="preserve"> greater internal </w:t>
      </w:r>
      <w:r w:rsidRPr="00C26F08">
        <w:rPr>
          <w:sz w:val="20"/>
          <w:u w:val="single"/>
        </w:rPr>
        <w:t xml:space="preserve">repression, </w:t>
      </w:r>
      <w:r w:rsidRPr="00C26F08">
        <w:rPr>
          <w:b/>
          <w:highlight w:val="cyan"/>
          <w:u w:val="single"/>
        </w:rPr>
        <w:t>diversionary wars, arms races, or</w:t>
      </w:r>
      <w:r w:rsidRPr="00C26F08">
        <w:rPr>
          <w:sz w:val="20"/>
          <w:u w:val="single"/>
        </w:rPr>
        <w:t xml:space="preserve"> a ratcheting up of </w:t>
      </w:r>
      <w:r w:rsidRPr="00C26F08">
        <w:rPr>
          <w:b/>
          <w:highlight w:val="cyan"/>
          <w:u w:val="single"/>
        </w:rPr>
        <w:t>great power conflict</w:t>
      </w:r>
      <w:r w:rsidRPr="00C26F08">
        <w:rPr>
          <w:sz w:val="16"/>
        </w:rPr>
        <w:t xml:space="preserve">. Violence in the Middle East, border disputes in the South China Sea, and even the disruptions of the Occupy movement fueled impressions of a surge in global public disorder. </w:t>
      </w:r>
      <w:r w:rsidRPr="00C26F08">
        <w:rPr>
          <w:b/>
          <w:iCs/>
          <w:highlight w:val="cyan"/>
          <w:u w:val="single"/>
        </w:rPr>
        <w:t>The aggregate data suggest otherwise</w:t>
      </w:r>
      <w:r w:rsidRPr="00C26F08">
        <w:rPr>
          <w:sz w:val="20"/>
          <w:u w:val="single"/>
        </w:rPr>
        <w:t>, however</w:t>
      </w:r>
      <w:r w:rsidRPr="00C26F08">
        <w:rPr>
          <w:sz w:val="16"/>
        </w:rPr>
        <w:t>. The Institute for Economics and Peace has concluded that "</w:t>
      </w:r>
      <w:r w:rsidRPr="00C26F08">
        <w:rPr>
          <w:b/>
          <w:highlight w:val="cyan"/>
          <w:u w:val="single"/>
        </w:rPr>
        <w:t>the average level of peacefulness in 2012 is</w:t>
      </w:r>
      <w:r w:rsidRPr="00C26F08">
        <w:rPr>
          <w:sz w:val="20"/>
          <w:u w:val="single"/>
        </w:rPr>
        <w:t xml:space="preserve"> approximately </w:t>
      </w:r>
      <w:r w:rsidRPr="00C26F08">
        <w:rPr>
          <w:b/>
          <w:highlight w:val="cyan"/>
          <w:u w:val="single"/>
        </w:rPr>
        <w:t>the same as</w:t>
      </w:r>
      <w:r w:rsidRPr="00C26F08">
        <w:rPr>
          <w:sz w:val="20"/>
          <w:u w:val="single"/>
        </w:rPr>
        <w:t xml:space="preserve"> it was in </w:t>
      </w:r>
      <w:r w:rsidRPr="00C26F08">
        <w:rPr>
          <w:b/>
          <w:highlight w:val="cyan"/>
          <w:u w:val="single"/>
        </w:rPr>
        <w:t>2007</w:t>
      </w:r>
      <w:r w:rsidRPr="00C26F08">
        <w:rPr>
          <w:sz w:val="16"/>
        </w:rPr>
        <w:t xml:space="preserve">."43 </w:t>
      </w:r>
      <w:r w:rsidRPr="00C26F08">
        <w:rPr>
          <w:b/>
          <w:highlight w:val="cyan"/>
          <w:u w:val="single"/>
        </w:rPr>
        <w:t>Interstate violence</w:t>
      </w:r>
      <w:r w:rsidRPr="00C26F08">
        <w:rPr>
          <w:sz w:val="16"/>
        </w:rPr>
        <w:t xml:space="preserve"> </w:t>
      </w:r>
      <w:proofErr w:type="gramStart"/>
      <w:r w:rsidRPr="00C26F08">
        <w:rPr>
          <w:sz w:val="16"/>
        </w:rPr>
        <w:t xml:space="preserve">in particular </w:t>
      </w:r>
      <w:r w:rsidRPr="00C26F08">
        <w:rPr>
          <w:sz w:val="20"/>
          <w:u w:val="single"/>
        </w:rPr>
        <w:t>has</w:t>
      </w:r>
      <w:proofErr w:type="gramEnd"/>
      <w:r w:rsidRPr="00C26F08">
        <w:rPr>
          <w:sz w:val="20"/>
          <w:u w:val="single"/>
        </w:rPr>
        <w:t xml:space="preserve"> </w:t>
      </w:r>
      <w:r w:rsidRPr="00C26F08">
        <w:rPr>
          <w:b/>
          <w:highlight w:val="cyan"/>
          <w:u w:val="single"/>
        </w:rPr>
        <w:t>declined</w:t>
      </w:r>
      <w:r w:rsidRPr="00C26F08">
        <w:rPr>
          <w:sz w:val="20"/>
          <w:u w:val="single"/>
        </w:rPr>
        <w:t xml:space="preserve"> since the start of the financial crisis, </w:t>
      </w:r>
      <w:r w:rsidRPr="00C26F08">
        <w:rPr>
          <w:b/>
          <w:highlight w:val="cyan"/>
          <w:u w:val="single"/>
        </w:rPr>
        <w:t>as have military expenditures</w:t>
      </w:r>
      <w:r w:rsidRPr="00C26F08">
        <w:rPr>
          <w:sz w:val="16"/>
        </w:rPr>
        <w:t xml:space="preserve"> in most sampled countries. Other </w:t>
      </w:r>
      <w:r w:rsidRPr="00C26F08">
        <w:rPr>
          <w:b/>
          <w:highlight w:val="cyan"/>
          <w:u w:val="single"/>
        </w:rPr>
        <w:t>studies confirm</w:t>
      </w:r>
      <w:r w:rsidRPr="00C26F08">
        <w:rPr>
          <w:sz w:val="20"/>
          <w:u w:val="single"/>
        </w:rPr>
        <w:t xml:space="preserve"> that</w:t>
      </w:r>
      <w:r w:rsidRPr="00C26F08">
        <w:rPr>
          <w:sz w:val="16"/>
        </w:rPr>
        <w:t xml:space="preserve"> </w:t>
      </w:r>
      <w:r w:rsidRPr="00C26F08">
        <w:rPr>
          <w:b/>
          <w:highlight w:val="cyan"/>
          <w:u w:val="single"/>
        </w:rPr>
        <w:t>the</w:t>
      </w:r>
      <w:r w:rsidRPr="00C26F08">
        <w:rPr>
          <w:sz w:val="20"/>
          <w:u w:val="single"/>
        </w:rPr>
        <w:t xml:space="preserve"> Great </w:t>
      </w:r>
      <w:r w:rsidRPr="00C26F08">
        <w:rPr>
          <w:b/>
          <w:highlight w:val="cyan"/>
          <w:u w:val="single"/>
        </w:rPr>
        <w:t>Recession has not triggered</w:t>
      </w:r>
      <w:r w:rsidRPr="00C26F08">
        <w:rPr>
          <w:sz w:val="20"/>
          <w:u w:val="single"/>
        </w:rPr>
        <w:t xml:space="preserve"> any increase in </w:t>
      </w:r>
      <w:r w:rsidRPr="00C26F08">
        <w:rPr>
          <w:b/>
          <w:highlight w:val="cyan"/>
          <w:u w:val="single"/>
        </w:rPr>
        <w:t>violent conflict</w:t>
      </w:r>
      <w:r w:rsidRPr="00C26F08">
        <w:rPr>
          <w:sz w:val="16"/>
        </w:rPr>
        <w:t xml:space="preserve">, as Lotta </w:t>
      </w:r>
      <w:proofErr w:type="spellStart"/>
      <w:r w:rsidRPr="00C26F08">
        <w:rPr>
          <w:sz w:val="16"/>
        </w:rPr>
        <w:t>Themner</w:t>
      </w:r>
      <w:proofErr w:type="spellEnd"/>
      <w:r w:rsidRPr="00C26F08">
        <w:rPr>
          <w:sz w:val="16"/>
        </w:rPr>
        <w:t xml:space="preserve"> and Peter </w:t>
      </w:r>
      <w:proofErr w:type="spellStart"/>
      <w:r w:rsidRPr="00C26F08">
        <w:rPr>
          <w:sz w:val="16"/>
        </w:rPr>
        <w:t>Wallensteen</w:t>
      </w:r>
      <w:proofErr w:type="spellEnd"/>
      <w:r w:rsidRPr="00C26F08">
        <w:rPr>
          <w:sz w:val="16"/>
        </w:rPr>
        <w:t xml:space="preserve"> conclude: "[T]he pattern is one of relative stability when we consider the trend for the past five years."44 </w:t>
      </w:r>
      <w:r w:rsidRPr="00C26F08">
        <w:rPr>
          <w:sz w:val="20"/>
          <w:u w:val="single"/>
        </w:rPr>
        <w:t>The</w:t>
      </w:r>
      <w:r w:rsidRPr="00C26F08">
        <w:rPr>
          <w:sz w:val="16"/>
        </w:rPr>
        <w:t xml:space="preserve"> secular </w:t>
      </w:r>
      <w:r w:rsidRPr="00C26F08">
        <w:rPr>
          <w:sz w:val="20"/>
          <w:u w:val="single"/>
        </w:rPr>
        <w:t>decline in violence that started with the end of the Cold War has not been reversed</w:t>
      </w:r>
      <w:r w:rsidRPr="00C26F08">
        <w:rPr>
          <w:sz w:val="16"/>
        </w:rPr>
        <w:t>. Rogers Brubaker observes that "</w:t>
      </w:r>
      <w:r w:rsidRPr="00C26F08">
        <w:rPr>
          <w:b/>
          <w:highlight w:val="cyan"/>
          <w:u w:val="single"/>
        </w:rPr>
        <w:t>the crisis has not</w:t>
      </w:r>
      <w:r w:rsidRPr="00C26F08">
        <w:rPr>
          <w:sz w:val="16"/>
        </w:rPr>
        <w:t xml:space="preserve"> to date </w:t>
      </w:r>
      <w:r w:rsidRPr="00C26F08">
        <w:rPr>
          <w:b/>
          <w:highlight w:val="cyan"/>
          <w:u w:val="single"/>
        </w:rPr>
        <w:t>generated</w:t>
      </w:r>
      <w:r w:rsidRPr="00C26F08">
        <w:rPr>
          <w:sz w:val="20"/>
          <w:u w:val="single"/>
        </w:rPr>
        <w:t xml:space="preserve"> the surge in </w:t>
      </w:r>
      <w:r w:rsidRPr="00C26F08">
        <w:rPr>
          <w:b/>
          <w:highlight w:val="cyan"/>
          <w:u w:val="single"/>
        </w:rPr>
        <w:t>protectionist nationalism or ethnic exclusion</w:t>
      </w:r>
      <w:r w:rsidRPr="00C26F08">
        <w:rPr>
          <w:sz w:val="20"/>
          <w:u w:val="single"/>
        </w:rPr>
        <w:t xml:space="preserve"> that might have been expected</w:t>
      </w:r>
    </w:p>
    <w:sectPr w:rsidR="004A6A53" w:rsidRPr="00C26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5367A2"/>
    <w:multiLevelType w:val="hybridMultilevel"/>
    <w:tmpl w:val="2A7C1D66"/>
    <w:lvl w:ilvl="0" w:tplc="0D48F9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557E0"/>
    <w:multiLevelType w:val="hybridMultilevel"/>
    <w:tmpl w:val="2BAA9FEA"/>
    <w:lvl w:ilvl="0" w:tplc="55841F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399B"/>
    <w:rsid w:val="000139A3"/>
    <w:rsid w:val="000A6BD1"/>
    <w:rsid w:val="00100833"/>
    <w:rsid w:val="00104529"/>
    <w:rsid w:val="00105942"/>
    <w:rsid w:val="00107396"/>
    <w:rsid w:val="00112BB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34B4"/>
    <w:rsid w:val="0038158C"/>
    <w:rsid w:val="003902BA"/>
    <w:rsid w:val="003A09E2"/>
    <w:rsid w:val="00407037"/>
    <w:rsid w:val="004350CC"/>
    <w:rsid w:val="004605D6"/>
    <w:rsid w:val="004A6A5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B5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399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EFC65"/>
  <w15:chartTrackingRefBased/>
  <w15:docId w15:val="{52BA7258-AD83-42F0-830C-C0BBCBA4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399B"/>
    <w:rPr>
      <w:rFonts w:ascii="Calibri" w:hAnsi="Calibri"/>
    </w:rPr>
  </w:style>
  <w:style w:type="paragraph" w:styleId="Heading1">
    <w:name w:val="heading 1"/>
    <w:aliases w:val="Pocket"/>
    <w:basedOn w:val="Normal"/>
    <w:next w:val="Normal"/>
    <w:link w:val="Heading1Char"/>
    <w:qFormat/>
    <w:rsid w:val="00F039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39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39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F039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39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99B"/>
  </w:style>
  <w:style w:type="character" w:customStyle="1" w:styleId="Heading1Char">
    <w:name w:val="Heading 1 Char"/>
    <w:aliases w:val="Pocket Char"/>
    <w:basedOn w:val="DefaultParagraphFont"/>
    <w:link w:val="Heading1"/>
    <w:rsid w:val="00F039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39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399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F0399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F039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399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cite"/>
    <w:basedOn w:val="DefaultParagraphFont"/>
    <w:uiPriority w:val="6"/>
    <w:qFormat/>
    <w:rsid w:val="00F0399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C"/>
    <w:basedOn w:val="DefaultParagraphFont"/>
    <w:link w:val="NoSpacing"/>
    <w:uiPriority w:val="99"/>
    <w:unhideWhenUsed/>
    <w:rsid w:val="00F0399B"/>
    <w:rPr>
      <w:color w:val="auto"/>
      <w:u w:val="none"/>
    </w:rPr>
  </w:style>
  <w:style w:type="character" w:styleId="FollowedHyperlink">
    <w:name w:val="FollowedHyperlink"/>
    <w:basedOn w:val="DefaultParagraphFont"/>
    <w:uiPriority w:val="99"/>
    <w:semiHidden/>
    <w:unhideWhenUsed/>
    <w:rsid w:val="00F0399B"/>
    <w:rPr>
      <w:color w:val="auto"/>
      <w:u w:val="none"/>
    </w:rPr>
  </w:style>
  <w:style w:type="paragraph" w:customStyle="1" w:styleId="textbold">
    <w:name w:val="text bold"/>
    <w:basedOn w:val="Normal"/>
    <w:link w:val="Emphasis"/>
    <w:uiPriority w:val="7"/>
    <w:qFormat/>
    <w:rsid w:val="00F0399B"/>
    <w:pPr>
      <w:ind w:left="720"/>
      <w:jc w:val="both"/>
    </w:pPr>
    <w:rPr>
      <w:b/>
      <w:iCs/>
      <w:u w:val="single"/>
    </w:rPr>
  </w:style>
  <w:style w:type="paragraph" w:styleId="ListParagraph">
    <w:name w:val="List Paragraph"/>
    <w:aliases w:val="6 font,Colorful List - Accent 11"/>
    <w:basedOn w:val="Normal"/>
    <w:uiPriority w:val="99"/>
    <w:unhideWhenUsed/>
    <w:qFormat/>
    <w:rsid w:val="004350CC"/>
    <w:pPr>
      <w:ind w:left="720"/>
      <w:contextualSpacing/>
    </w:p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Very Small Text,card,tag"/>
    <w:basedOn w:val="Heading1"/>
    <w:link w:val="Hyperlink"/>
    <w:autoRedefine/>
    <w:uiPriority w:val="99"/>
    <w:qFormat/>
    <w:rsid w:val="004350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
    <w:name w:val="Card"/>
    <w:basedOn w:val="Heading1"/>
    <w:autoRedefine/>
    <w:uiPriority w:val="99"/>
    <w:qFormat/>
    <w:rsid w:val="00AF5B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gressive.org/dispatches/bargaining-rights-with-that-feliz-leon-201229/" TargetMode="External"/><Relationship Id="rId13" Type="http://schemas.openxmlformats.org/officeDocument/2006/relationships/hyperlink" Target="https://theintercept.com/2020/12/28/mcconnell-trump-election/" TargetMode="External"/><Relationship Id="rId18" Type="http://schemas.openxmlformats.org/officeDocument/2006/relationships/hyperlink" Target="https://www.abc.net.au/news/2018-08-24/conflict-in-space-is-inevitable-expert-warns/10146314" TargetMode="External"/><Relationship Id="rId3" Type="http://schemas.openxmlformats.org/officeDocument/2006/relationships/styles" Target="styles.xml"/><Relationship Id="rId21" Type="http://schemas.openxmlformats.org/officeDocument/2006/relationships/hyperlink" Target="https://www.armscontrol.org/act/2020-04/features/skynet-revisited-dangerous-allure-nuclear-command-automation)recut" TargetMode="External"/><Relationship Id="rId7" Type="http://schemas.openxmlformats.org/officeDocument/2006/relationships/hyperlink" Target="https://www.cnbc.com/2020/11/16/biden-holds-joint-meeting-with-union-leaders-and-retail-auto-tech-ceos.html" TargetMode="External"/><Relationship Id="rId12" Type="http://schemas.openxmlformats.org/officeDocument/2006/relationships/hyperlink" Target="https://theintercept.com/2019/06/24/joe-biden-tax-cuts-mitch-mconnell/" TargetMode="External"/><Relationship Id="rId17" Type="http://schemas.openxmlformats.org/officeDocument/2006/relationships/hyperlink" Target="https://www.fairobserver.com/region/asia_pacific/china-rising-new-world-order-us-trade-war-news-16521)" TargetMode="External"/><Relationship Id="rId2" Type="http://schemas.openxmlformats.org/officeDocument/2006/relationships/numbering" Target="numbering.xml"/><Relationship Id="rId16" Type="http://schemas.openxmlformats.org/officeDocument/2006/relationships/hyperlink" Target="https://www.cato.org/publications/policy-analysis/world-imagined-nostalgia-liberal-order" TargetMode="External"/><Relationship Id="rId20" Type="http://schemas.openxmlformats.org/officeDocument/2006/relationships/hyperlink" Target="https://www.brookings.edu/opinions/whos-making-the-grade-on-climate-change-education-ambition/" TargetMode="External"/><Relationship Id="rId1" Type="http://schemas.openxmlformats.org/officeDocument/2006/relationships/customXml" Target="../customXml/item1.xml"/><Relationship Id="rId6" Type="http://schemas.openxmlformats.org/officeDocument/2006/relationships/hyperlink" Target="https://progressive.org/dispatches/power-behind-win-feliz-leon-201123/" TargetMode="External"/><Relationship Id="rId11" Type="http://schemas.openxmlformats.org/officeDocument/2006/relationships/hyperlink" Target="https://www.postandcourier.com/politics/scs-rep-joe-cunningham-to-vote-against-pro-union-bill-in-break-with-democrats/article_426b38e2-4862-11ea-a0d9-77a96531c47e.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oreignaffairs.com/articles/2019-04-16/end-hubris" TargetMode="External"/><Relationship Id="rId23" Type="http://schemas.openxmlformats.org/officeDocument/2006/relationships/fontTable" Target="fontTable.xml"/><Relationship Id="rId10" Type="http://schemas.openxmlformats.org/officeDocument/2006/relationships/hyperlink" Target="https://aflcio.org/press/releases/afl-cio-looks-forward-working-president-elect-joe-biden-0" TargetMode="External"/><Relationship Id="rId19" Type="http://schemas.openxmlformats.org/officeDocument/2006/relationships/hyperlink" Target="https://foreignpolicy.com/2019/06/24/experts-get-multipolarity-all-wrong/" TargetMode="External"/><Relationship Id="rId4" Type="http://schemas.openxmlformats.org/officeDocument/2006/relationships/settings" Target="settings.xml"/><Relationship Id="rId9" Type="http://schemas.openxmlformats.org/officeDocument/2006/relationships/hyperlink" Target="https://indypendent.org/2020/12/immigrants-rights-advocates-descend-on-delaware/" TargetMode="External"/><Relationship Id="rId14" Type="http://schemas.openxmlformats.org/officeDocument/2006/relationships/hyperlink" Target="https://www.atr.org/ab5" TargetMode="External"/><Relationship Id="rId22" Type="http://schemas.openxmlformats.org/officeDocument/2006/relationships/hyperlink" Target="https://papers.ssrn.com/sol3/papers.cfm?abstract_id=25977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16904</Words>
  <Characters>96354</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2021-11-06T18:41:00Z</dcterms:created>
  <dcterms:modified xsi:type="dcterms:W3CDTF">2021-11-06T19:13:00Z</dcterms:modified>
</cp:coreProperties>
</file>