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A3BFD" w14:textId="4368C8F5" w:rsidR="00A95652" w:rsidRDefault="007E1A2D" w:rsidP="007E1A2D">
      <w:pPr>
        <w:pStyle w:val="Heading1"/>
      </w:pPr>
      <w:r>
        <w:t>1AC – Egypt</w:t>
      </w:r>
    </w:p>
    <w:p w14:paraId="25F23C4B" w14:textId="4C48EF75" w:rsidR="007E1A2D" w:rsidRPr="00D56DB2" w:rsidRDefault="007E1A2D" w:rsidP="007E1A2D">
      <w:pPr>
        <w:pStyle w:val="Heading3"/>
      </w:pPr>
      <w:r>
        <w:lastRenderedPageBreak/>
        <w:t xml:space="preserve">1AC – Adv </w:t>
      </w:r>
      <w:r w:rsidR="00190045">
        <w:t>–</w:t>
      </w:r>
      <w:r>
        <w:t xml:space="preserve"> Civil War</w:t>
      </w:r>
    </w:p>
    <w:p w14:paraId="58FFC231" w14:textId="77777777" w:rsidR="007E1A2D" w:rsidRDefault="007E1A2D" w:rsidP="007E1A2D">
      <w:pPr>
        <w:pStyle w:val="Heading4"/>
      </w:pPr>
      <w:r>
        <w:t>New anti-strike laws worsen unemployment, the poverty crisis, threaten the sanctity of unions, and will collapse Egypt</w:t>
      </w:r>
    </w:p>
    <w:p w14:paraId="66C9AD70" w14:textId="77777777" w:rsidR="007E1A2D" w:rsidRDefault="007E1A2D" w:rsidP="007E1A2D">
      <w:proofErr w:type="spellStart"/>
      <w:r w:rsidRPr="004A761F">
        <w:rPr>
          <w:rStyle w:val="Style13ptBold"/>
        </w:rPr>
        <w:t>Boukhari</w:t>
      </w:r>
      <w:proofErr w:type="spellEnd"/>
      <w:r w:rsidRPr="004A761F">
        <w:rPr>
          <w:rStyle w:val="Style13ptBold"/>
        </w:rPr>
        <w:t xml:space="preserve"> 10/11</w:t>
      </w:r>
      <w:r w:rsidRPr="004A761F">
        <w:t xml:space="preserve"> — (Jamal </w:t>
      </w:r>
      <w:proofErr w:type="spellStart"/>
      <w:r w:rsidRPr="004A761F">
        <w:t>Boukhari</w:t>
      </w:r>
      <w:proofErr w:type="spellEnd"/>
      <w:r w:rsidRPr="004A761F">
        <w:t xml:space="preserve">, Jamal </w:t>
      </w:r>
      <w:proofErr w:type="spellStart"/>
      <w:r w:rsidRPr="004A761F">
        <w:t>Boukhari</w:t>
      </w:r>
      <w:proofErr w:type="spellEnd"/>
      <w:r w:rsidRPr="004A761F">
        <w:t xml:space="preserve"> is an Egyptian journalist., “A dangerous new law in Egypt allows for the dismissal of any public employee who opposes the </w:t>
      </w:r>
      <w:proofErr w:type="gramStart"/>
      <w:r w:rsidRPr="004A761F">
        <w:t>regime“</w:t>
      </w:r>
      <w:proofErr w:type="gramEnd"/>
      <w:r w:rsidRPr="004A761F">
        <w:t>, 10-11-2021, https://www.equaltimes.org/a-dangerous-new-law-in-egypt?lang=en#.YZQnPL3MJ6d, accessed 11-16-2021, HKR-AR)</w:t>
      </w:r>
    </w:p>
    <w:p w14:paraId="620F8125" w14:textId="77777777" w:rsidR="007E1A2D" w:rsidRPr="004A761F" w:rsidRDefault="007E1A2D" w:rsidP="007E1A2D">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AF4DDD">
        <w:rPr>
          <w:u w:val="single"/>
        </w:rPr>
        <w:t>approved a law</w:t>
      </w:r>
      <w:r w:rsidRPr="004A761F">
        <w:rPr>
          <w:u w:val="single"/>
        </w:rPr>
        <w:t xml:space="preserve">, previously approved by parliament, </w:t>
      </w:r>
      <w:r w:rsidRPr="004A761F">
        <w:rPr>
          <w:highlight w:val="cyan"/>
          <w:u w:val="single"/>
        </w:rPr>
        <w:t>allow</w:t>
      </w:r>
      <w:r w:rsidRPr="00AF4DDD">
        <w:rPr>
          <w:u w:val="single"/>
        </w:rPr>
        <w:t>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07DA5205" w14:textId="77777777" w:rsidR="007E1A2D" w:rsidRPr="00F9111B" w:rsidRDefault="007E1A2D" w:rsidP="007E1A2D">
      <w:pPr>
        <w:rPr>
          <w:sz w:val="16"/>
          <w:szCs w:val="16"/>
        </w:rPr>
      </w:pPr>
      <w:r w:rsidRPr="00F9111B">
        <w:rPr>
          <w:sz w:val="16"/>
          <w:szCs w:val="16"/>
        </w:rPr>
        <w:t xml:space="preserve">It began with a series of fatal railway accidents. On 26 March 2021, a train collision in the </w:t>
      </w:r>
      <w:proofErr w:type="spellStart"/>
      <w:r w:rsidRPr="00F9111B">
        <w:rPr>
          <w:sz w:val="16"/>
          <w:szCs w:val="16"/>
        </w:rPr>
        <w:t>Sohag</w:t>
      </w:r>
      <w:proofErr w:type="spellEnd"/>
      <w:r w:rsidRPr="00F9111B">
        <w:rPr>
          <w:sz w:val="16"/>
          <w:szCs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5D893AAB" w14:textId="77777777" w:rsidR="007E1A2D" w:rsidRPr="00F9111B" w:rsidRDefault="007E1A2D" w:rsidP="007E1A2D">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749C9C71" w14:textId="77777777" w:rsidR="007E1A2D" w:rsidRPr="00F9111B" w:rsidRDefault="007E1A2D" w:rsidP="007E1A2D">
      <w:pPr>
        <w:rPr>
          <w:u w:val="single"/>
        </w:rPr>
      </w:pPr>
      <w:r w:rsidRPr="00F9111B">
        <w:rPr>
          <w:sz w:val="16"/>
        </w:rPr>
        <w:t xml:space="preserve">On 5 May 2021, a member of parliament from the pro-regime </w:t>
      </w:r>
      <w:proofErr w:type="spellStart"/>
      <w:r w:rsidRPr="00F9111B">
        <w:rPr>
          <w:sz w:val="16"/>
        </w:rPr>
        <w:t>Mostaqbal</w:t>
      </w:r>
      <w:proofErr w:type="spellEnd"/>
      <w:r w:rsidRPr="00F9111B">
        <w:rPr>
          <w:sz w:val="16"/>
        </w:rPr>
        <w:t xml:space="preserve"> Watan party introduced the new law before parliament. </w:t>
      </w:r>
      <w:r w:rsidRPr="00F9111B">
        <w:rPr>
          <w:u w:val="single"/>
        </w:rPr>
        <w:t xml:space="preserve">While </w:t>
      </w:r>
      <w:proofErr w:type="spellStart"/>
      <w:r w:rsidRPr="00F9111B">
        <w:rPr>
          <w:u w:val="single"/>
        </w:rPr>
        <w:t>characterised</w:t>
      </w:r>
      <w:proofErr w:type="spellEnd"/>
      <w:r w:rsidRPr="00F9111B">
        <w:rPr>
          <w:u w:val="single"/>
        </w:rPr>
        <w:t xml:space="preserve">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372A9197" w14:textId="77777777" w:rsidR="007E1A2D" w:rsidRPr="00F9111B" w:rsidRDefault="007E1A2D" w:rsidP="007E1A2D">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w:t>
      </w:r>
      <w:proofErr w:type="gramStart"/>
      <w:r w:rsidRPr="00F9111B">
        <w:rPr>
          <w:u w:val="single"/>
        </w:rPr>
        <w:t>is well aware that</w:t>
      </w:r>
      <w:proofErr w:type="gramEnd"/>
      <w:r w:rsidRPr="00F9111B">
        <w:rPr>
          <w:u w:val="single"/>
        </w:rPr>
        <w:t xml:space="preserve">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xml:space="preserve">,” Kamal Abu </w:t>
      </w:r>
      <w:proofErr w:type="spellStart"/>
      <w:r w:rsidRPr="00F9111B">
        <w:rPr>
          <w:u w:val="single"/>
        </w:rPr>
        <w:t>Aita</w:t>
      </w:r>
      <w:proofErr w:type="spellEnd"/>
      <w:r w:rsidRPr="00F9111B">
        <w:rPr>
          <w:u w:val="single"/>
        </w:rPr>
        <w:t xml:space="preserve">, the former minister of manpower, tells Equal Times. He argues that the law is being presented as anti-Muslim Brotherhood </w:t>
      </w:r>
      <w:proofErr w:type="gramStart"/>
      <w:r w:rsidRPr="00F9111B">
        <w:rPr>
          <w:u w:val="single"/>
        </w:rPr>
        <w:t>in order to</w:t>
      </w:r>
      <w:proofErr w:type="gramEnd"/>
      <w:r w:rsidRPr="00F9111B">
        <w:rPr>
          <w:u w:val="single"/>
        </w:rPr>
        <w:t xml:space="preserve"> gain public approval.</w:t>
      </w:r>
    </w:p>
    <w:p w14:paraId="77200F1D" w14:textId="77777777" w:rsidR="007E1A2D" w:rsidRPr="00F9111B" w:rsidRDefault="007E1A2D" w:rsidP="007E1A2D">
      <w:pPr>
        <w:rPr>
          <w:u w:val="single"/>
        </w:rPr>
      </w:pPr>
      <w:r w:rsidRPr="00F9111B">
        <w:rPr>
          <w:sz w:val="16"/>
        </w:rPr>
        <w:t xml:space="preserve">While the text of the law does not explicitly mention the Muslim Brotherhood, its second article </w:t>
      </w:r>
      <w:proofErr w:type="spellStart"/>
      <w:r w:rsidRPr="00F9111B">
        <w:rPr>
          <w:sz w:val="16"/>
        </w:rPr>
        <w:t>authorises</w:t>
      </w:r>
      <w:proofErr w:type="spellEnd"/>
      <w:r w:rsidRPr="00F9111B">
        <w:rPr>
          <w:sz w:val="16"/>
        </w:rPr>
        <w:t xml:space="preserve"> the dismissal of any public servant whose name appears on the terrorist list. But as Abu </w:t>
      </w:r>
      <w:proofErr w:type="spellStart"/>
      <w:r w:rsidRPr="00F9111B">
        <w:rPr>
          <w:sz w:val="16"/>
        </w:rPr>
        <w:t>Aita</w:t>
      </w:r>
      <w:proofErr w:type="spellEnd"/>
      <w:r w:rsidRPr="00F9111B">
        <w:rPr>
          <w:sz w:val="16"/>
        </w:rPr>
        <w:t xml:space="preserve">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23F0D3C2" w14:textId="77777777" w:rsidR="007E1A2D" w:rsidRPr="00F9111B" w:rsidRDefault="007E1A2D" w:rsidP="007E1A2D">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w:t>
      </w:r>
      <w:proofErr w:type="spellStart"/>
      <w:r w:rsidRPr="00F9111B">
        <w:rPr>
          <w:u w:val="single"/>
        </w:rPr>
        <w:t>labour</w:t>
      </w:r>
      <w:proofErr w:type="spellEnd"/>
      <w:r w:rsidRPr="00F9111B">
        <w:rPr>
          <w:u w:val="single"/>
        </w:rPr>
        <w:t xml:space="preserve">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w:t>
      </w:r>
      <w:proofErr w:type="spellStart"/>
      <w:r w:rsidRPr="00F9111B">
        <w:rPr>
          <w:u w:val="single"/>
        </w:rPr>
        <w:t>organisations</w:t>
      </w:r>
      <w:proofErr w:type="spellEnd"/>
      <w:r w:rsidRPr="00F9111B">
        <w:rPr>
          <w:u w:val="single"/>
        </w:rPr>
        <w:t xml:space="preserve">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w:t>
      </w:r>
      <w:proofErr w:type="spellStart"/>
      <w:r w:rsidRPr="00F9111B">
        <w:rPr>
          <w:u w:val="single"/>
        </w:rPr>
        <w:t>criticising</w:t>
      </w:r>
      <w:proofErr w:type="spellEnd"/>
      <w:r w:rsidRPr="00F9111B">
        <w:rPr>
          <w:u w:val="single"/>
        </w:rPr>
        <w:t xml:space="preserve"> the regime’s policies on social networks, and </w:t>
      </w:r>
      <w:r w:rsidRPr="00F9111B">
        <w:rPr>
          <w:highlight w:val="cyan"/>
          <w:u w:val="single"/>
        </w:rPr>
        <w:t>Yehia</w:t>
      </w:r>
      <w:r w:rsidRPr="00F9111B">
        <w:rPr>
          <w:u w:val="single"/>
        </w:rPr>
        <w:t xml:space="preserve"> Hussein Abdel </w:t>
      </w:r>
      <w:proofErr w:type="spellStart"/>
      <w:r w:rsidRPr="00F9111B">
        <w:rPr>
          <w:highlight w:val="cyan"/>
          <w:u w:val="single"/>
        </w:rPr>
        <w:t>Hadi</w:t>
      </w:r>
      <w:proofErr w:type="spellEnd"/>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68F875A4" w14:textId="77777777" w:rsidR="007E1A2D" w:rsidRPr="00F9111B" w:rsidRDefault="007E1A2D" w:rsidP="007E1A2D">
      <w:pPr>
        <w:rPr>
          <w:sz w:val="16"/>
          <w:szCs w:val="16"/>
        </w:rPr>
      </w:pPr>
      <w:r w:rsidRPr="00F9111B">
        <w:rPr>
          <w:sz w:val="16"/>
          <w:szCs w:val="16"/>
        </w:rPr>
        <w:lastRenderedPageBreak/>
        <w:t xml:space="preserve">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F9111B">
        <w:rPr>
          <w:sz w:val="16"/>
          <w:szCs w:val="16"/>
        </w:rPr>
        <w:t>Daaarb</w:t>
      </w:r>
      <w:proofErr w:type="spellEnd"/>
      <w:r w:rsidRPr="00F9111B">
        <w:rPr>
          <w:sz w:val="16"/>
          <w:szCs w:val="16"/>
        </w:rPr>
        <w:t>: “The law constitutes a return of the inquisition in the public sector and will have very dangerous social consequences.”</w:t>
      </w:r>
    </w:p>
    <w:p w14:paraId="1EC60F50" w14:textId="77777777" w:rsidR="007E1A2D" w:rsidRPr="00F9111B" w:rsidRDefault="007E1A2D" w:rsidP="007E1A2D">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 xml:space="preserve">who </w:t>
      </w:r>
      <w:proofErr w:type="spellStart"/>
      <w:r w:rsidRPr="00F9111B">
        <w:rPr>
          <w:highlight w:val="cyan"/>
          <w:u w:val="single"/>
        </w:rPr>
        <w:t>criticises</w:t>
      </w:r>
      <w:proofErr w:type="spellEnd"/>
      <w:r w:rsidRPr="00F9111B">
        <w:rPr>
          <w:highlight w:val="cyan"/>
          <w:u w:val="single"/>
        </w:rPr>
        <w:t xml:space="preserve"> corruption</w:t>
      </w:r>
      <w:r w:rsidRPr="00F9111B">
        <w:rPr>
          <w:u w:val="single"/>
        </w:rPr>
        <w:t xml:space="preserve"> in the institution where he or she works,” Ammar Ali Hassan, professor of political science at Helwan University, tells Equal Times.</w:t>
      </w:r>
    </w:p>
    <w:p w14:paraId="2F4637C5" w14:textId="77777777" w:rsidR="007E1A2D" w:rsidRPr="00F9111B" w:rsidRDefault="007E1A2D" w:rsidP="007E1A2D">
      <w:pPr>
        <w:rPr>
          <w:sz w:val="16"/>
          <w:szCs w:val="16"/>
        </w:rPr>
      </w:pPr>
      <w:r w:rsidRPr="00F9111B">
        <w:rPr>
          <w:sz w:val="16"/>
          <w:szCs w:val="16"/>
        </w:rPr>
        <w:t xml:space="preserve">After the law came into effect on 1 August, the government sent a copy to all state institutions </w:t>
      </w:r>
      <w:proofErr w:type="gramStart"/>
      <w:r w:rsidRPr="00F9111B">
        <w:rPr>
          <w:sz w:val="16"/>
          <w:szCs w:val="16"/>
        </w:rPr>
        <w:t>in order to</w:t>
      </w:r>
      <w:proofErr w:type="gramEnd"/>
      <w:r w:rsidRPr="00F9111B">
        <w:rPr>
          <w:sz w:val="16"/>
          <w:szCs w:val="16"/>
        </w:rPr>
        <w:t xml:space="preserve">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33D653E3" w14:textId="77777777" w:rsidR="007E1A2D" w:rsidRPr="00F9111B" w:rsidRDefault="007E1A2D" w:rsidP="007E1A2D">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405D04B4" w14:textId="77777777" w:rsidR="007E1A2D" w:rsidRPr="00F9111B" w:rsidRDefault="007E1A2D" w:rsidP="007E1A2D">
      <w:pPr>
        <w:rPr>
          <w:u w:val="single"/>
        </w:rPr>
      </w:pPr>
      <w:r w:rsidRPr="00F9111B">
        <w:rPr>
          <w:highlight w:val="cyan"/>
          <w:u w:val="single"/>
        </w:rPr>
        <w:t>Targeting workers who call for strikes</w:t>
      </w:r>
    </w:p>
    <w:p w14:paraId="4B8A540B" w14:textId="77777777" w:rsidR="007E1A2D" w:rsidRPr="00F9111B" w:rsidRDefault="007E1A2D" w:rsidP="007E1A2D">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14C6FDFE" w14:textId="77777777" w:rsidR="007E1A2D" w:rsidRPr="00F9111B" w:rsidRDefault="007E1A2D" w:rsidP="007E1A2D">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310AC481" w14:textId="77777777" w:rsidR="007E1A2D" w:rsidRPr="00F9111B" w:rsidRDefault="007E1A2D" w:rsidP="007E1A2D">
      <w:pPr>
        <w:rPr>
          <w:sz w:val="16"/>
          <w:szCs w:val="16"/>
        </w:rPr>
      </w:pPr>
      <w:r w:rsidRPr="00F9111B">
        <w:rPr>
          <w:sz w:val="16"/>
          <w:szCs w:val="16"/>
        </w:rPr>
        <w:t xml:space="preserve">While the law provides the state with a means for keeping in check the highly </w:t>
      </w:r>
      <w:proofErr w:type="spellStart"/>
      <w:r w:rsidRPr="00F9111B">
        <w:rPr>
          <w:sz w:val="16"/>
          <w:szCs w:val="16"/>
        </w:rPr>
        <w:t>politicised</w:t>
      </w:r>
      <w:proofErr w:type="spellEnd"/>
      <w:r w:rsidRPr="00F9111B">
        <w:rPr>
          <w:sz w:val="16"/>
          <w:szCs w:val="16"/>
        </w:rPr>
        <w:t xml:space="preserve">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05214A6E" w14:textId="77777777" w:rsidR="007E1A2D" w:rsidRPr="00F9111B" w:rsidRDefault="007E1A2D" w:rsidP="007E1A2D">
      <w:pPr>
        <w:rPr>
          <w:sz w:val="16"/>
          <w:szCs w:val="16"/>
        </w:rPr>
      </w:pPr>
      <w:r w:rsidRPr="00F9111B">
        <w:rPr>
          <w:sz w:val="16"/>
          <w:szCs w:val="16"/>
        </w:rPr>
        <w:t xml:space="preserve">“This new legislation gives the state new reasons to reduce the number of public sector employees. This is in line with the demands of the IMF, which granted Egypt a US$12 billion loan at the end of 2016,” adds </w:t>
      </w:r>
      <w:proofErr w:type="spellStart"/>
      <w:r w:rsidRPr="00F9111B">
        <w:rPr>
          <w:sz w:val="16"/>
          <w:szCs w:val="16"/>
        </w:rPr>
        <w:t>Elhami</w:t>
      </w:r>
      <w:proofErr w:type="spellEnd"/>
      <w:r w:rsidRPr="00F9111B">
        <w:rPr>
          <w:sz w:val="16"/>
          <w:szCs w:val="16"/>
        </w:rPr>
        <w:t xml:space="preserve"> al-</w:t>
      </w:r>
      <w:proofErr w:type="spellStart"/>
      <w:r w:rsidRPr="00F9111B">
        <w:rPr>
          <w:sz w:val="16"/>
          <w:szCs w:val="16"/>
        </w:rPr>
        <w:t>Merghani</w:t>
      </w:r>
      <w:proofErr w:type="spellEnd"/>
      <w:r w:rsidRPr="00F9111B">
        <w:rPr>
          <w:sz w:val="16"/>
          <w:szCs w:val="16"/>
        </w:rPr>
        <w:t>, vice president of SPAP.</w:t>
      </w:r>
    </w:p>
    <w:p w14:paraId="69310EF6" w14:textId="77777777" w:rsidR="007E1A2D" w:rsidRPr="00F9111B" w:rsidRDefault="007E1A2D" w:rsidP="007E1A2D">
      <w:pPr>
        <w:rPr>
          <w:sz w:val="16"/>
          <w:szCs w:val="16"/>
        </w:rPr>
      </w:pPr>
      <w:r w:rsidRPr="00F9111B">
        <w:rPr>
          <w:sz w:val="16"/>
          <w:szCs w:val="16"/>
        </w:rPr>
        <w:t xml:space="preserve">Since 2020, thousands of employees have </w:t>
      </w:r>
      <w:proofErr w:type="spellStart"/>
      <w:r w:rsidRPr="00F9111B">
        <w:rPr>
          <w:sz w:val="16"/>
          <w:szCs w:val="16"/>
        </w:rPr>
        <w:t>organised</w:t>
      </w:r>
      <w:proofErr w:type="spellEnd"/>
      <w:r w:rsidRPr="00F9111B">
        <w:rPr>
          <w:sz w:val="16"/>
          <w:szCs w:val="16"/>
        </w:rPr>
        <w:t xml:space="preserve">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w:t>
      </w:r>
      <w:proofErr w:type="spellStart"/>
      <w:r w:rsidRPr="00F9111B">
        <w:rPr>
          <w:sz w:val="16"/>
          <w:szCs w:val="16"/>
        </w:rPr>
        <w:t>metre</w:t>
      </w:r>
      <w:proofErr w:type="spellEnd"/>
      <w:r w:rsidRPr="00F9111B">
        <w:rPr>
          <w:sz w:val="16"/>
          <w:szCs w:val="16"/>
        </w:rPr>
        <w:t xml:space="preserve"> </w:t>
      </w:r>
      <w:proofErr w:type="gramStart"/>
      <w:r w:rsidRPr="00F9111B">
        <w:rPr>
          <w:sz w:val="16"/>
          <w:szCs w:val="16"/>
        </w:rPr>
        <w:t>site</w:t>
      </w:r>
      <w:proofErr w:type="gramEnd"/>
      <w:r w:rsidRPr="00F9111B">
        <w:rPr>
          <w:sz w:val="16"/>
          <w:szCs w:val="16"/>
        </w:rPr>
        <w:t xml:space="preserve"> into a residential development. According to certain analyses, this policy is also aimed at paving the way for the economic ambitions of the army, which is increasingly expanding its presence in civilian production.</w:t>
      </w:r>
    </w:p>
    <w:p w14:paraId="1A17EBA1" w14:textId="77777777" w:rsidR="007E1A2D" w:rsidRPr="00F9111B" w:rsidRDefault="007E1A2D" w:rsidP="007E1A2D">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w:t>
      </w:r>
      <w:proofErr w:type="spellStart"/>
      <w:r w:rsidRPr="00F9111B">
        <w:rPr>
          <w:u w:val="single"/>
        </w:rPr>
        <w:t>Merghani</w:t>
      </w:r>
      <w:proofErr w:type="spellEnd"/>
      <w:r w:rsidRPr="00F9111B">
        <w:rPr>
          <w:u w:val="single"/>
        </w:rPr>
        <w:t>.</w:t>
      </w:r>
    </w:p>
    <w:p w14:paraId="22B7476C" w14:textId="77777777" w:rsidR="007E1A2D" w:rsidRDefault="007E1A2D" w:rsidP="007E1A2D">
      <w:pPr>
        <w:rPr>
          <w:sz w:val="16"/>
        </w:rPr>
      </w:pPr>
      <w:r w:rsidRPr="00F9111B">
        <w:rPr>
          <w:sz w:val="16"/>
        </w:rPr>
        <w:t xml:space="preserve">While the government may be pleased with its hostile policy towards opponents and redundant public sector employees, </w:t>
      </w:r>
      <w:r w:rsidRPr="00F9111B">
        <w:rPr>
          <w:u w:val="single"/>
        </w:rPr>
        <w:t xml:space="preserve">this policy could have </w:t>
      </w:r>
      <w:r w:rsidRPr="00751D76">
        <w:rPr>
          <w:highlight w:val="cyan"/>
          <w:u w:val="single"/>
        </w:rPr>
        <w:t>disas</w:t>
      </w:r>
      <w:r w:rsidRPr="00F9111B">
        <w:rPr>
          <w:highlight w:val="cyan"/>
          <w:u w:val="single"/>
        </w:rPr>
        <w:t>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w:t>
      </w:r>
      <w:proofErr w:type="spellStart"/>
      <w:r w:rsidRPr="00F9111B">
        <w:rPr>
          <w:u w:val="single"/>
        </w:rPr>
        <w:t>Merghani</w:t>
      </w:r>
      <w:proofErr w:type="spellEnd"/>
      <w:r w:rsidRPr="00F9111B">
        <w:rPr>
          <w:u w:val="single"/>
        </w:rPr>
        <w:t xml:space="preserve"> warns: “The government can use the machinery of repressive laws to silence employees, but this oppression always leads to disaster</w:t>
      </w:r>
      <w:r w:rsidRPr="00F9111B">
        <w:rPr>
          <w:sz w:val="16"/>
        </w:rPr>
        <w:t>.”</w:t>
      </w:r>
    </w:p>
    <w:p w14:paraId="5F2AAB69" w14:textId="6B0A322C" w:rsidR="007E1A2D" w:rsidRDefault="00553649" w:rsidP="007E1A2D">
      <w:pPr>
        <w:pStyle w:val="Heading4"/>
      </w:pPr>
      <w:r>
        <w:lastRenderedPageBreak/>
        <w:t>S</w:t>
      </w:r>
      <w:r w:rsidR="007E1A2D">
        <w:t xml:space="preserve">ustained Egyptian repression and brutal ‘counter-terror’ strategies </w:t>
      </w:r>
      <w:r w:rsidR="007E1A2D" w:rsidRPr="00B5040E">
        <w:rPr>
          <w:i/>
          <w:u w:val="single"/>
        </w:rPr>
        <w:t>fuel</w:t>
      </w:r>
      <w:r w:rsidR="007E1A2D">
        <w:t xml:space="preserve"> terrorism, conflict escalation, and will cause civil war – alternative readings get it </w:t>
      </w:r>
      <w:r w:rsidR="007E1A2D" w:rsidRPr="000E63AF">
        <w:rPr>
          <w:i/>
          <w:u w:val="single"/>
        </w:rPr>
        <w:t>wrong</w:t>
      </w:r>
      <w:r w:rsidR="007E1A2D">
        <w:t xml:space="preserve">. </w:t>
      </w:r>
    </w:p>
    <w:p w14:paraId="02FECE77" w14:textId="77777777" w:rsidR="007E1A2D" w:rsidRPr="00B5040E" w:rsidRDefault="007E1A2D" w:rsidP="007E1A2D">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04434D40" w14:textId="77777777" w:rsidR="007E1A2D" w:rsidRDefault="007E1A2D" w:rsidP="007E1A2D">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w:t>
      </w:r>
      <w:proofErr w:type="spellStart"/>
      <w:r w:rsidRPr="00E74849">
        <w:rPr>
          <w:rStyle w:val="Emphasis"/>
        </w:rPr>
        <w:t>el</w:t>
      </w:r>
      <w:proofErr w:type="spellEnd"/>
      <w:r w:rsidRPr="00E74849">
        <w:rPr>
          <w:rStyle w:val="Emphasis"/>
        </w:rPr>
        <w:t xml:space="preserve">-Sisi,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24F75590" w14:textId="77777777" w:rsidR="007E1A2D" w:rsidRDefault="007E1A2D" w:rsidP="007E1A2D">
      <w:pPr>
        <w:pStyle w:val="Heading4"/>
      </w:pPr>
      <w:r>
        <w:t>Two internal links to instability --</w:t>
      </w:r>
    </w:p>
    <w:p w14:paraId="3F9A4075" w14:textId="77777777" w:rsidR="007E1A2D" w:rsidRDefault="007E1A2D" w:rsidP="007E1A2D">
      <w:pPr>
        <w:pStyle w:val="Heading4"/>
      </w:pPr>
      <w:r>
        <w:t>[1] Suppression and mass incarceration independently causes ME instability</w:t>
      </w:r>
    </w:p>
    <w:p w14:paraId="1BA79A37" w14:textId="77777777" w:rsidR="007E1A2D" w:rsidRDefault="007E1A2D" w:rsidP="007E1A2D">
      <w:r w:rsidRPr="00FE4CB8">
        <w:rPr>
          <w:rStyle w:val="Style13ptBold"/>
        </w:rPr>
        <w:t>HRF 7/15</w:t>
      </w:r>
      <w:r w:rsidRPr="00FE4CB8">
        <w:t xml:space="preserve"> — (</w:t>
      </w:r>
      <w:r>
        <w:t>Human Rights First</w:t>
      </w:r>
      <w:r w:rsidRPr="00FE4CB8">
        <w:t xml:space="preserve">, Human Rights First is an independent advocacy and action organization that challenges America to live up to its ideals. We believe American leadership is essential in the global struggle for human rights, so we press the U.S. government and private companies to respect human rights and the rule of law. When they fail, we step in to demand reform, </w:t>
      </w:r>
      <w:proofErr w:type="gramStart"/>
      <w:r w:rsidRPr="00FE4CB8">
        <w:t>accountability</w:t>
      </w:r>
      <w:proofErr w:type="gramEnd"/>
      <w:r w:rsidRPr="00FE4CB8">
        <w:t xml:space="preserve"> and justice. Around the world, we work where we can best harness American influence </w:t>
      </w:r>
      <w:proofErr w:type="gramStart"/>
      <w:r w:rsidRPr="00FE4CB8">
        <w:t>to</w:t>
      </w:r>
      <w:proofErr w:type="gramEnd"/>
      <w:r w:rsidRPr="00FE4CB8">
        <w:t xml:space="preserve"> secure core freedoms., </w:t>
      </w:r>
      <w:r>
        <w:t xml:space="preserve">7-15-21, </w:t>
      </w:r>
      <w:r w:rsidRPr="00FE4CB8">
        <w:t>Available Online at https://www.humanrightsfirst.org/sites/default/files/Time%20Bombs%20Egypt%20Final.pdf, accessed 11-19-2021,</w:t>
      </w:r>
      <w:r>
        <w:t xml:space="preserve"> pages 4-6,</w:t>
      </w:r>
      <w:r w:rsidRPr="00FE4CB8">
        <w:t xml:space="preserve"> HKR-AR)</w:t>
      </w:r>
    </w:p>
    <w:p w14:paraId="07D3F9B7" w14:textId="77777777" w:rsidR="007E1A2D" w:rsidRPr="00467286" w:rsidRDefault="007E1A2D" w:rsidP="007E1A2D">
      <w:pPr>
        <w:rPr>
          <w:sz w:val="16"/>
        </w:rPr>
      </w:pPr>
      <w:r w:rsidRPr="00467286">
        <w:rPr>
          <w:sz w:val="16"/>
        </w:rPr>
        <w:t xml:space="preserve">The stakes of this decision are extraordinarily high. The </w:t>
      </w:r>
      <w:r w:rsidRPr="00467286">
        <w:rPr>
          <w:highlight w:val="cyan"/>
          <w:u w:val="single"/>
        </w:rPr>
        <w:t>testimonies</w:t>
      </w:r>
      <w:r w:rsidRPr="00467286">
        <w:rPr>
          <w:u w:val="single"/>
        </w:rPr>
        <w:t xml:space="preserve"> from former prisoners that Human Rights First has collected are </w:t>
      </w:r>
      <w:r w:rsidRPr="00467286">
        <w:rPr>
          <w:highlight w:val="cyan"/>
          <w:u w:val="single"/>
        </w:rPr>
        <w:t>frightening evidence</w:t>
      </w:r>
      <w:r w:rsidRPr="00467286">
        <w:rPr>
          <w:u w:val="single"/>
        </w:rPr>
        <w:t xml:space="preserve"> that </w:t>
      </w:r>
      <w:r w:rsidRPr="00467286">
        <w:rPr>
          <w:highlight w:val="cyan"/>
          <w:u w:val="single"/>
        </w:rPr>
        <w:t>ISIS benefits directly from</w:t>
      </w:r>
      <w:r w:rsidRPr="00467286">
        <w:rPr>
          <w:u w:val="single"/>
        </w:rPr>
        <w:t xml:space="preserve"> Egypt’s policies, including the routine and horrific abuse and </w:t>
      </w:r>
      <w:r w:rsidRPr="00467286">
        <w:rPr>
          <w:highlight w:val="cyan"/>
          <w:u w:val="single"/>
        </w:rPr>
        <w:t>torture of</w:t>
      </w:r>
      <w:r w:rsidRPr="00467286">
        <w:rPr>
          <w:u w:val="single"/>
        </w:rPr>
        <w:t xml:space="preserve"> its </w:t>
      </w:r>
      <w:r w:rsidRPr="00467286">
        <w:rPr>
          <w:highlight w:val="cyan"/>
          <w:u w:val="single"/>
        </w:rPr>
        <w:t>prisoners</w:t>
      </w:r>
      <w:r w:rsidRPr="00467286">
        <w:rPr>
          <w:sz w:val="16"/>
        </w:rPr>
        <w:t>.</w:t>
      </w:r>
    </w:p>
    <w:p w14:paraId="6A1F8AC4" w14:textId="77777777" w:rsidR="007E1A2D" w:rsidRPr="00467286" w:rsidRDefault="007E1A2D" w:rsidP="007E1A2D">
      <w:pPr>
        <w:rPr>
          <w:sz w:val="16"/>
          <w:szCs w:val="16"/>
        </w:rPr>
      </w:pPr>
      <w:r w:rsidRPr="00467286">
        <w:rPr>
          <w:sz w:val="16"/>
          <w:szCs w:val="16"/>
        </w:rPr>
        <w:lastRenderedPageBreak/>
        <w:t>Human Rights First has for decades reported on human rights violations in Egypt, perpetrated by a succession of Egyptian governments. This report is based on interviews conducted over several months in 2021 with former prisoners. For security reasons, some names of former detainees have been changed in this report.</w:t>
      </w:r>
    </w:p>
    <w:p w14:paraId="571B5E43" w14:textId="77777777" w:rsidR="007E1A2D" w:rsidRPr="00467286" w:rsidRDefault="007E1A2D" w:rsidP="007E1A2D">
      <w:pPr>
        <w:rPr>
          <w:u w:val="single"/>
        </w:rPr>
      </w:pPr>
      <w:r w:rsidRPr="00467286">
        <w:rPr>
          <w:u w:val="single"/>
        </w:rPr>
        <w:t xml:space="preserve">Egypt’s prison system has a </w:t>
      </w:r>
      <w:r w:rsidRPr="00467286">
        <w:rPr>
          <w:highlight w:val="cyan"/>
          <w:u w:val="single"/>
        </w:rPr>
        <w:t>long history of incubating</w:t>
      </w:r>
      <w:r w:rsidRPr="00467286">
        <w:rPr>
          <w:u w:val="single"/>
        </w:rPr>
        <w:t xml:space="preserve"> extremist </w:t>
      </w:r>
      <w:r w:rsidRPr="00467286">
        <w:rPr>
          <w:highlight w:val="cyan"/>
          <w:u w:val="single"/>
        </w:rPr>
        <w:t>violence</w:t>
      </w:r>
      <w:r w:rsidRPr="00467286">
        <w:rPr>
          <w:u w:val="single"/>
        </w:rPr>
        <w:t xml:space="preserve">. </w:t>
      </w:r>
      <w:r w:rsidRPr="00467286">
        <w:rPr>
          <w:highlight w:val="cyan"/>
          <w:u w:val="single"/>
        </w:rPr>
        <w:t>Al Qaeda</w:t>
      </w:r>
      <w:r w:rsidRPr="00467286">
        <w:rPr>
          <w:u w:val="single"/>
        </w:rPr>
        <w:t xml:space="preserve"> leader Ayman Al </w:t>
      </w:r>
      <w:r w:rsidRPr="00467286">
        <w:rPr>
          <w:highlight w:val="cyan"/>
          <w:u w:val="single"/>
        </w:rPr>
        <w:t>Zawahiri</w:t>
      </w:r>
      <w:r w:rsidRPr="00467286">
        <w:rPr>
          <w:u w:val="single"/>
        </w:rPr>
        <w:t xml:space="preserve"> is believed to have been </w:t>
      </w:r>
      <w:r w:rsidRPr="00467286">
        <w:rPr>
          <w:highlight w:val="cyan"/>
          <w:u w:val="single"/>
        </w:rPr>
        <w:t>radicalized</w:t>
      </w:r>
      <w:r w:rsidRPr="00467286">
        <w:rPr>
          <w:u w:val="single"/>
        </w:rPr>
        <w:t xml:space="preserve"> while being tortured and humiliated </w:t>
      </w:r>
      <w:r w:rsidRPr="00467286">
        <w:rPr>
          <w:highlight w:val="cyan"/>
          <w:u w:val="single"/>
        </w:rPr>
        <w:t>in Egyptian jails</w:t>
      </w:r>
      <w:r w:rsidRPr="00467286">
        <w:rPr>
          <w:u w:val="single"/>
        </w:rPr>
        <w:t xml:space="preserve"> in the 1980s. Those interviewed for this report agreed that the Egyptian government’s </w:t>
      </w:r>
      <w:r w:rsidRPr="00467286">
        <w:rPr>
          <w:highlight w:val="cyan"/>
          <w:u w:val="single"/>
        </w:rPr>
        <w:t>policies</w:t>
      </w:r>
      <w:r w:rsidRPr="00467286">
        <w:rPr>
          <w:u w:val="single"/>
        </w:rPr>
        <w:t xml:space="preserve"> today are </w:t>
      </w:r>
      <w:r w:rsidRPr="00467286">
        <w:rPr>
          <w:highlight w:val="cyan"/>
          <w:u w:val="single"/>
        </w:rPr>
        <w:t>strengthening ISIS</w:t>
      </w:r>
      <w:r w:rsidRPr="00467286">
        <w:rPr>
          <w:u w:val="single"/>
        </w:rPr>
        <w:t xml:space="preserve">, and the accounts of those who witnessed radicalization first-hand in detention demonstrate </w:t>
      </w:r>
      <w:r w:rsidRPr="00467286">
        <w:rPr>
          <w:highlight w:val="cyan"/>
          <w:u w:val="single"/>
        </w:rPr>
        <w:t>striking similarities across</w:t>
      </w:r>
      <w:r w:rsidRPr="00467286">
        <w:rPr>
          <w:u w:val="single"/>
        </w:rPr>
        <w:t xml:space="preserve"> the period from </w:t>
      </w:r>
      <w:r w:rsidRPr="00467286">
        <w:rPr>
          <w:highlight w:val="cyan"/>
          <w:u w:val="single"/>
        </w:rPr>
        <w:t>2015 to 2021</w:t>
      </w:r>
      <w:r w:rsidRPr="00467286">
        <w:rPr>
          <w:u w:val="single"/>
        </w:rPr>
        <w:t>.</w:t>
      </w:r>
    </w:p>
    <w:p w14:paraId="4FFC211B" w14:textId="77777777" w:rsidR="007E1A2D" w:rsidRPr="00467286" w:rsidRDefault="007E1A2D" w:rsidP="007E1A2D">
      <w:pPr>
        <w:rPr>
          <w:sz w:val="16"/>
          <w:szCs w:val="16"/>
        </w:rPr>
      </w:pPr>
      <w:proofErr w:type="gramStart"/>
      <w:r w:rsidRPr="00467286">
        <w:rPr>
          <w:sz w:val="16"/>
          <w:szCs w:val="16"/>
        </w:rPr>
        <w:t>All of</w:t>
      </w:r>
      <w:proofErr w:type="gramEnd"/>
      <w:r w:rsidRPr="00467286">
        <w:rPr>
          <w:sz w:val="16"/>
          <w:szCs w:val="16"/>
        </w:rPr>
        <w:t xml:space="preserve"> the former prisoners interviewed by Human Rights First for this report said they had personally witnessed the successful recruitment of prisoners inside jails by ISIS. Malek said:</w:t>
      </w:r>
    </w:p>
    <w:p w14:paraId="168EF0D0" w14:textId="77777777" w:rsidR="007E1A2D" w:rsidRPr="00467286" w:rsidRDefault="007E1A2D" w:rsidP="007E1A2D">
      <w:pPr>
        <w:rPr>
          <w:sz w:val="16"/>
          <w:szCs w:val="16"/>
        </w:rPr>
      </w:pPr>
      <w:r w:rsidRPr="00467286">
        <w:rPr>
          <w:sz w:val="16"/>
          <w:szCs w:val="16"/>
        </w:rPr>
        <w:t>I have an example that I know personally. He was with me in prison – a 19-year-old young man. When he went to al-</w:t>
      </w:r>
      <w:proofErr w:type="spellStart"/>
      <w:r w:rsidRPr="00467286">
        <w:rPr>
          <w:sz w:val="16"/>
          <w:szCs w:val="16"/>
        </w:rPr>
        <w:t>Natrun</w:t>
      </w:r>
      <w:proofErr w:type="spellEnd"/>
      <w:r w:rsidRPr="00467286">
        <w:rPr>
          <w:sz w:val="16"/>
          <w:szCs w:val="16"/>
        </w:rPr>
        <w:t xml:space="preserve"> prison, he was greatly affected by the ISIS group, and when he returned, he began to say that the Muslim Brotherhood are infidels and that peaceful change is not feasible, and that change must be made by force of arms. The moderate prisoners tried to talk to him rationally and argue with him to change his thoughts, but he was very fierce and did not listen to anyone.4</w:t>
      </w:r>
    </w:p>
    <w:p w14:paraId="04B9138A" w14:textId="77777777" w:rsidR="007E1A2D" w:rsidRPr="00467286" w:rsidRDefault="007E1A2D" w:rsidP="007E1A2D">
      <w:pPr>
        <w:rPr>
          <w:sz w:val="16"/>
          <w:szCs w:val="16"/>
        </w:rPr>
      </w:pPr>
      <w:r w:rsidRPr="00467286">
        <w:rPr>
          <w:sz w:val="16"/>
          <w:szCs w:val="16"/>
        </w:rPr>
        <w:t>Mahmoud told Human Rights First:</w:t>
      </w:r>
    </w:p>
    <w:p w14:paraId="4B2F3C8B" w14:textId="77777777" w:rsidR="007E1A2D" w:rsidRPr="00467286" w:rsidRDefault="007E1A2D" w:rsidP="007E1A2D">
      <w:pPr>
        <w:rPr>
          <w:sz w:val="16"/>
          <w:szCs w:val="16"/>
        </w:rPr>
      </w:pPr>
      <w:r w:rsidRPr="00467286">
        <w:rPr>
          <w:sz w:val="16"/>
          <w:szCs w:val="16"/>
        </w:rPr>
        <w:t xml:space="preserve">I saw groups of men in Al </w:t>
      </w:r>
      <w:proofErr w:type="spellStart"/>
      <w:r w:rsidRPr="00467286">
        <w:rPr>
          <w:sz w:val="16"/>
          <w:szCs w:val="16"/>
        </w:rPr>
        <w:t>Aqrab</w:t>
      </w:r>
      <w:proofErr w:type="spellEnd"/>
      <w:r w:rsidRPr="00467286">
        <w:rPr>
          <w:sz w:val="16"/>
          <w:szCs w:val="16"/>
        </w:rPr>
        <w:t xml:space="preserve"> prison join ISIS after being abused – not just one or two but several. They were just normal prisoners but then they joined ISIS. Young men who used to explain their views in a peaceful way were persuaded to find another, not peaceful, way.5</w:t>
      </w:r>
    </w:p>
    <w:p w14:paraId="6E328F2A" w14:textId="77777777" w:rsidR="007E1A2D" w:rsidRPr="00467286" w:rsidRDefault="007E1A2D" w:rsidP="007E1A2D">
      <w:pPr>
        <w:rPr>
          <w:u w:val="single"/>
        </w:rPr>
      </w:pPr>
      <w:r w:rsidRPr="00467286">
        <w:t>“</w:t>
      </w:r>
      <w:r w:rsidRPr="00467286">
        <w:rPr>
          <w:u w:val="single"/>
        </w:rPr>
        <w:t xml:space="preserve">It is </w:t>
      </w:r>
      <w:r w:rsidRPr="00467286">
        <w:rPr>
          <w:highlight w:val="cyan"/>
          <w:u w:val="single"/>
        </w:rPr>
        <w:t>a crisis</w:t>
      </w:r>
      <w:r w:rsidRPr="00467286">
        <w:rPr>
          <w:u w:val="single"/>
        </w:rPr>
        <w:t>,” one prisoner released in 2021 told Human Rights First. “</w:t>
      </w:r>
      <w:r w:rsidRPr="00467286">
        <w:rPr>
          <w:highlight w:val="cyan"/>
          <w:u w:val="single"/>
        </w:rPr>
        <w:t>Young</w:t>
      </w:r>
      <w:r w:rsidRPr="00467286">
        <w:rPr>
          <w:u w:val="single"/>
        </w:rPr>
        <w:t xml:space="preserve">, uneducated </w:t>
      </w:r>
      <w:r w:rsidRPr="00467286">
        <w:rPr>
          <w:highlight w:val="cyan"/>
          <w:u w:val="single"/>
        </w:rPr>
        <w:t>prisoners</w:t>
      </w:r>
      <w:r w:rsidRPr="00467286">
        <w:rPr>
          <w:u w:val="single"/>
        </w:rPr>
        <w:t xml:space="preserve"> are </w:t>
      </w:r>
      <w:r w:rsidRPr="00467286">
        <w:rPr>
          <w:highlight w:val="cyan"/>
          <w:u w:val="single"/>
        </w:rPr>
        <w:t>getting</w:t>
      </w:r>
      <w:r w:rsidRPr="00467286">
        <w:rPr>
          <w:u w:val="single"/>
        </w:rPr>
        <w:t xml:space="preserve"> an </w:t>
      </w:r>
      <w:r w:rsidRPr="00467286">
        <w:rPr>
          <w:highlight w:val="cyan"/>
          <w:u w:val="single"/>
        </w:rPr>
        <w:t>ideology</w:t>
      </w:r>
      <w:r w:rsidRPr="00467286">
        <w:rPr>
          <w:u w:val="single"/>
        </w:rPr>
        <w:t xml:space="preserve"> </w:t>
      </w:r>
      <w:r w:rsidRPr="00467286">
        <w:rPr>
          <w:highlight w:val="cyan"/>
          <w:u w:val="single"/>
        </w:rPr>
        <w:t>presented as</w:t>
      </w:r>
      <w:r w:rsidRPr="00467286">
        <w:rPr>
          <w:u w:val="single"/>
        </w:rPr>
        <w:t xml:space="preserve"> outwardly </w:t>
      </w:r>
      <w:r w:rsidRPr="00467286">
        <w:rPr>
          <w:highlight w:val="cyan"/>
          <w:u w:val="single"/>
        </w:rPr>
        <w:t>religious but</w:t>
      </w:r>
      <w:r w:rsidRPr="00467286">
        <w:rPr>
          <w:u w:val="single"/>
        </w:rPr>
        <w:t xml:space="preserve"> is really </w:t>
      </w:r>
      <w:r w:rsidRPr="00467286">
        <w:rPr>
          <w:highlight w:val="cyan"/>
          <w:u w:val="single"/>
        </w:rPr>
        <w:t>about violence</w:t>
      </w:r>
      <w:r w:rsidRPr="00467286">
        <w:rPr>
          <w:u w:val="single"/>
        </w:rPr>
        <w:t xml:space="preserve"> and hatred.”6</w:t>
      </w:r>
    </w:p>
    <w:p w14:paraId="24AB22F7" w14:textId="77777777" w:rsidR="007E1A2D" w:rsidRPr="00467286" w:rsidRDefault="007E1A2D" w:rsidP="007E1A2D">
      <w:pPr>
        <w:rPr>
          <w:sz w:val="16"/>
          <w:szCs w:val="16"/>
        </w:rPr>
      </w:pPr>
      <w:r w:rsidRPr="00467286">
        <w:rPr>
          <w:sz w:val="16"/>
          <w:szCs w:val="16"/>
        </w:rPr>
        <w:t>Another recounted:</w:t>
      </w:r>
    </w:p>
    <w:p w14:paraId="54691600" w14:textId="77777777" w:rsidR="007E1A2D" w:rsidRPr="00467286" w:rsidRDefault="007E1A2D" w:rsidP="007E1A2D">
      <w:pPr>
        <w:rPr>
          <w:sz w:val="16"/>
        </w:rPr>
      </w:pPr>
      <w:r w:rsidRPr="00467286">
        <w:rPr>
          <w:sz w:val="16"/>
        </w:rPr>
        <w:t xml:space="preserve">The authorities are </w:t>
      </w:r>
      <w:r w:rsidRPr="00467286">
        <w:rPr>
          <w:highlight w:val="cyan"/>
          <w:u w:val="single"/>
        </w:rPr>
        <w:t>creating ticking time bombs</w:t>
      </w:r>
      <w:r w:rsidRPr="00467286">
        <w:rPr>
          <w:u w:val="single"/>
        </w:rPr>
        <w:t xml:space="preserve"> by allowing this. I know of three guys who when they arrived in prison weren’t radical. They would smoke cigarettes with us, joked with us; one of them came from a wealthy background and had been mistakenly arrested when he was leaving his university campus. They joined ISIS in prison. When they were released, two went to fight for ISIS in Sinai and one was killed fighting in Syria</w:t>
      </w:r>
      <w:r w:rsidRPr="00467286">
        <w:rPr>
          <w:sz w:val="16"/>
        </w:rPr>
        <w:t>.7</w:t>
      </w:r>
    </w:p>
    <w:p w14:paraId="5E7DE7A6" w14:textId="77777777" w:rsidR="007E1A2D" w:rsidRPr="00467286" w:rsidRDefault="007E1A2D" w:rsidP="007E1A2D">
      <w:pPr>
        <w:rPr>
          <w:sz w:val="16"/>
          <w:szCs w:val="16"/>
        </w:rPr>
      </w:pPr>
      <w:r w:rsidRPr="00467286">
        <w:rPr>
          <w:sz w:val="16"/>
          <w:szCs w:val="16"/>
        </w:rPr>
        <w:t>Another prisoner released in 2020 told Human Rights First:</w:t>
      </w:r>
    </w:p>
    <w:p w14:paraId="1F2CA97E" w14:textId="77777777" w:rsidR="007E1A2D" w:rsidRPr="00467286" w:rsidRDefault="007E1A2D" w:rsidP="007E1A2D">
      <w:pPr>
        <w:rPr>
          <w:sz w:val="16"/>
          <w:szCs w:val="16"/>
        </w:rPr>
      </w:pPr>
      <w:r w:rsidRPr="00467286">
        <w:rPr>
          <w:sz w:val="16"/>
          <w:szCs w:val="16"/>
        </w:rPr>
        <w:t xml:space="preserve">Unfortunately, they [ISIS] convinced some men, who after some time adopted their ways of violent </w:t>
      </w:r>
      <w:proofErr w:type="gramStart"/>
      <w:r w:rsidRPr="00467286">
        <w:rPr>
          <w:sz w:val="16"/>
          <w:szCs w:val="16"/>
        </w:rPr>
        <w:t>thinking, and</w:t>
      </w:r>
      <w:proofErr w:type="gramEnd"/>
      <w:r w:rsidRPr="00467286">
        <w:rPr>
          <w:sz w:val="16"/>
          <w:szCs w:val="16"/>
        </w:rPr>
        <w:t xml:space="preserve"> began to prefer a violent way of thinking. I had a friend in prison who they convinced. I found out that he joined ISIS and he was not even greeting people who did not agree with his newfound ideology.8</w:t>
      </w:r>
    </w:p>
    <w:p w14:paraId="0F6F069E" w14:textId="77777777" w:rsidR="007E1A2D" w:rsidRPr="00467286" w:rsidRDefault="007E1A2D" w:rsidP="007E1A2D">
      <w:pPr>
        <w:rPr>
          <w:u w:val="single"/>
        </w:rPr>
      </w:pPr>
      <w:r w:rsidRPr="00467286">
        <w:rPr>
          <w:u w:val="single"/>
        </w:rPr>
        <w:t xml:space="preserve">Those interviewed identified the </w:t>
      </w:r>
      <w:r w:rsidRPr="008A7D94">
        <w:rPr>
          <w:b/>
          <w:bCs/>
          <w:sz w:val="26"/>
          <w:szCs w:val="26"/>
          <w:highlight w:val="cyan"/>
          <w:u w:val="single"/>
        </w:rPr>
        <w:t>main motivations</w:t>
      </w:r>
      <w:r w:rsidRPr="008A7D94">
        <w:rPr>
          <w:b/>
          <w:bCs/>
          <w:sz w:val="26"/>
          <w:szCs w:val="26"/>
          <w:u w:val="single"/>
        </w:rPr>
        <w:t xml:space="preserve"> for joining ISIS as </w:t>
      </w:r>
      <w:r w:rsidRPr="008A7D94">
        <w:rPr>
          <w:b/>
          <w:bCs/>
          <w:sz w:val="26"/>
          <w:szCs w:val="26"/>
          <w:highlight w:val="cyan"/>
          <w:u w:val="single"/>
        </w:rPr>
        <w:t>revenge against</w:t>
      </w:r>
      <w:r w:rsidRPr="008A7D94">
        <w:rPr>
          <w:b/>
          <w:bCs/>
          <w:sz w:val="26"/>
          <w:szCs w:val="26"/>
          <w:u w:val="single"/>
        </w:rPr>
        <w:t xml:space="preserve"> the </w:t>
      </w:r>
      <w:r w:rsidRPr="008A7D94">
        <w:rPr>
          <w:b/>
          <w:bCs/>
          <w:sz w:val="26"/>
          <w:szCs w:val="26"/>
          <w:highlight w:val="cyan"/>
          <w:u w:val="single"/>
        </w:rPr>
        <w:t>authorities</w:t>
      </w:r>
      <w:r w:rsidRPr="008A7D94">
        <w:rPr>
          <w:b/>
          <w:bCs/>
          <w:sz w:val="26"/>
          <w:szCs w:val="26"/>
          <w:u w:val="single"/>
        </w:rPr>
        <w:t xml:space="preserve"> and the protection and </w:t>
      </w:r>
      <w:r w:rsidRPr="008A7D94">
        <w:rPr>
          <w:b/>
          <w:bCs/>
          <w:sz w:val="26"/>
          <w:szCs w:val="26"/>
          <w:highlight w:val="cyan"/>
          <w:u w:val="single"/>
        </w:rPr>
        <w:t>better treatment</w:t>
      </w:r>
      <w:r w:rsidRPr="008A7D94">
        <w:rPr>
          <w:b/>
          <w:bCs/>
          <w:sz w:val="26"/>
          <w:szCs w:val="26"/>
          <w:u w:val="single"/>
        </w:rPr>
        <w:t xml:space="preserve"> that come with </w:t>
      </w:r>
      <w:r w:rsidRPr="008A7D94">
        <w:rPr>
          <w:b/>
          <w:bCs/>
          <w:sz w:val="26"/>
          <w:szCs w:val="26"/>
          <w:highlight w:val="cyan"/>
          <w:u w:val="single"/>
        </w:rPr>
        <w:t>belonging to ISIS in</w:t>
      </w:r>
      <w:r w:rsidRPr="008A7D94">
        <w:rPr>
          <w:b/>
          <w:bCs/>
          <w:sz w:val="26"/>
          <w:szCs w:val="26"/>
          <w:u w:val="single"/>
        </w:rPr>
        <w:t xml:space="preserve"> the </w:t>
      </w:r>
      <w:r w:rsidRPr="008A7D94">
        <w:rPr>
          <w:b/>
          <w:bCs/>
          <w:sz w:val="26"/>
          <w:szCs w:val="26"/>
          <w:highlight w:val="cyan"/>
          <w:u w:val="single"/>
        </w:rPr>
        <w:t>penal system</w:t>
      </w:r>
      <w:r w:rsidRPr="008A7D94">
        <w:rPr>
          <w:b/>
          <w:bCs/>
          <w:sz w:val="26"/>
          <w:szCs w:val="26"/>
          <w:u w:val="single"/>
        </w:rPr>
        <w:t>.</w:t>
      </w:r>
      <w:r w:rsidRPr="00467286">
        <w:rPr>
          <w:u w:val="single"/>
        </w:rPr>
        <w:t xml:space="preserve"> </w:t>
      </w:r>
      <w:r w:rsidRPr="00467286">
        <w:rPr>
          <w:sz w:val="16"/>
        </w:rPr>
        <w:t>Former prisoner Mahmoud emphasized the abusive conditions.</w:t>
      </w:r>
    </w:p>
    <w:p w14:paraId="315D8596" w14:textId="77777777" w:rsidR="007E1A2D" w:rsidRPr="00467286" w:rsidRDefault="007E1A2D" w:rsidP="007E1A2D">
      <w:pPr>
        <w:rPr>
          <w:sz w:val="16"/>
        </w:rPr>
      </w:pPr>
      <w:r w:rsidRPr="00467286">
        <w:rPr>
          <w:u w:val="single"/>
        </w:rPr>
        <w:t xml:space="preserve">Prisoners face many kinds of </w:t>
      </w:r>
      <w:r w:rsidRPr="00467286">
        <w:rPr>
          <w:highlight w:val="cyan"/>
          <w:u w:val="single"/>
        </w:rPr>
        <w:t>violence - physical</w:t>
      </w:r>
      <w:r w:rsidRPr="00467286">
        <w:rPr>
          <w:u w:val="single"/>
        </w:rPr>
        <w:t xml:space="preserve"> and </w:t>
      </w:r>
      <w:r w:rsidRPr="00467286">
        <w:rPr>
          <w:highlight w:val="cyan"/>
          <w:u w:val="single"/>
        </w:rPr>
        <w:t>psychological</w:t>
      </w:r>
      <w:r w:rsidRPr="00467286">
        <w:rPr>
          <w:u w:val="single"/>
        </w:rPr>
        <w:t>.</w:t>
      </w:r>
      <w:r w:rsidRPr="00467286">
        <w:rPr>
          <w:sz w:val="16"/>
        </w:rPr>
        <w:t xml:space="preserve"> There are electrocutions, or you can be hanged from the ceiling by your arms or legs for days. Sometimes they bring members of your family to where you are interrogated, a prisoner’s sister or mother or daughter and threaten them and make the prisoner confess to things he hasn’t done. I know where wives were brought to the investigation offices and the prisoner was told that the officers would ‘do things’ to their wives if they didn’t confess.9</w:t>
      </w:r>
    </w:p>
    <w:p w14:paraId="6BDA8915" w14:textId="77777777" w:rsidR="007E1A2D" w:rsidRPr="00467286" w:rsidRDefault="007E1A2D" w:rsidP="007E1A2D">
      <w:pPr>
        <w:rPr>
          <w:sz w:val="16"/>
          <w:szCs w:val="16"/>
        </w:rPr>
      </w:pPr>
      <w:r w:rsidRPr="00467286">
        <w:rPr>
          <w:sz w:val="16"/>
          <w:szCs w:val="16"/>
        </w:rPr>
        <w:t>Another former prisoner described the arc of abuse and recruitment as he witnessed it:</w:t>
      </w:r>
    </w:p>
    <w:p w14:paraId="39C9D04F" w14:textId="77777777" w:rsidR="007E1A2D" w:rsidRPr="00467286" w:rsidRDefault="007E1A2D" w:rsidP="007E1A2D">
      <w:pPr>
        <w:rPr>
          <w:u w:val="single"/>
        </w:rPr>
      </w:pPr>
      <w:r w:rsidRPr="00467286">
        <w:rPr>
          <w:sz w:val="16"/>
        </w:rPr>
        <w:t xml:space="preserve">When I was first arrested, I was tortured for 60 days by state security. I was beaten, kept naked, and electrocuted, including on my genitals. I needed surgery afterwards. After that I was transferred to the prison and put in a cell for new arrivals. Prisoners are usually kept there for between 11 and 30 days, depending on when the officer in charge moves them to a more permanent cell. During that time in the new arrivals cell a prisoner from the Muslim Brotherhood encouraged me to put my faith in God and trust his ways, telling me that ‘I should pray, and God will give me my rights on Judgement Day.’ </w:t>
      </w:r>
      <w:r w:rsidRPr="00467286">
        <w:rPr>
          <w:u w:val="single"/>
        </w:rPr>
        <w:t xml:space="preserve">But an </w:t>
      </w:r>
      <w:r w:rsidRPr="00467286">
        <w:rPr>
          <w:highlight w:val="cyan"/>
          <w:u w:val="single"/>
        </w:rPr>
        <w:t>ISIS</w:t>
      </w:r>
      <w:r w:rsidRPr="00467286">
        <w:rPr>
          <w:u w:val="single"/>
        </w:rPr>
        <w:t xml:space="preserve"> prisoner </w:t>
      </w:r>
      <w:r w:rsidRPr="00467286">
        <w:rPr>
          <w:highlight w:val="cyan"/>
          <w:u w:val="single"/>
        </w:rPr>
        <w:t>offer</w:t>
      </w:r>
      <w:r w:rsidRPr="00467286">
        <w:rPr>
          <w:u w:val="single"/>
        </w:rPr>
        <w:t xml:space="preserve">ed me a different proposition. He said ‘We will help you get </w:t>
      </w:r>
      <w:r w:rsidRPr="00467286">
        <w:rPr>
          <w:highlight w:val="cyan"/>
          <w:u w:val="single"/>
        </w:rPr>
        <w:t>justice now</w:t>
      </w:r>
      <w:r w:rsidRPr="00467286">
        <w:rPr>
          <w:u w:val="single"/>
        </w:rPr>
        <w:t xml:space="preserve">. We will fight against the forces that did this to you and make them pay.’ After </w:t>
      </w:r>
      <w:r w:rsidRPr="00467286">
        <w:rPr>
          <w:u w:val="single"/>
        </w:rPr>
        <w:lastRenderedPageBreak/>
        <w:t>60 days of torture in which they break your mind, body, and soul – What side would someone choose?10</w:t>
      </w:r>
    </w:p>
    <w:p w14:paraId="0E492CE9" w14:textId="77777777" w:rsidR="007E1A2D" w:rsidRPr="00467286" w:rsidRDefault="007E1A2D" w:rsidP="007E1A2D">
      <w:pPr>
        <w:rPr>
          <w:sz w:val="16"/>
        </w:rPr>
      </w:pPr>
      <w:r w:rsidRPr="00467286">
        <w:rPr>
          <w:sz w:val="16"/>
        </w:rPr>
        <w:t xml:space="preserve">The interviewed former prisoners emphasized that ISIS prisoners often </w:t>
      </w:r>
      <w:r w:rsidRPr="00467286">
        <w:rPr>
          <w:highlight w:val="cyan"/>
          <w:u w:val="single"/>
        </w:rPr>
        <w:t>enjoy ready access to other prisoners</w:t>
      </w:r>
      <w:r w:rsidRPr="00467286">
        <w:rPr>
          <w:sz w:val="16"/>
        </w:rPr>
        <w:t xml:space="preserve">. “What is a catastrophe is that authorities </w:t>
      </w:r>
      <w:r w:rsidRPr="00467286">
        <w:rPr>
          <w:u w:val="single"/>
        </w:rPr>
        <w:t xml:space="preserve">have </w:t>
      </w:r>
      <w:r w:rsidRPr="00467286">
        <w:rPr>
          <w:highlight w:val="cyan"/>
          <w:u w:val="single"/>
        </w:rPr>
        <w:t>not</w:t>
      </w:r>
      <w:r w:rsidRPr="00467286">
        <w:rPr>
          <w:u w:val="single"/>
        </w:rPr>
        <w:t xml:space="preserve"> </w:t>
      </w:r>
      <w:r w:rsidRPr="00467286">
        <w:rPr>
          <w:highlight w:val="cyan"/>
          <w:u w:val="single"/>
        </w:rPr>
        <w:t>separated</w:t>
      </w:r>
      <w:r w:rsidRPr="00467286">
        <w:rPr>
          <w:u w:val="single"/>
        </w:rPr>
        <w:t xml:space="preserve"> the </w:t>
      </w:r>
      <w:r w:rsidRPr="00467286">
        <w:rPr>
          <w:highlight w:val="cyan"/>
          <w:u w:val="single"/>
        </w:rPr>
        <w:t>prisoners connected to real cases of terror</w:t>
      </w:r>
      <w:r w:rsidRPr="00467286">
        <w:rPr>
          <w:u w:val="single"/>
        </w:rPr>
        <w:t>ism from those who simply oppose the regime on political grounds</w:t>
      </w:r>
      <w:r w:rsidRPr="00467286">
        <w:rPr>
          <w:sz w:val="16"/>
        </w:rPr>
        <w:t>. So, ordinary political prisoners, especially the younger ones who are unjustly detained become prey to the terrorists inside the jails,” said Youssef, who was released from jail earlier this year. “I have never seen the prison authorities interfere to prevent this from happening.”11 Another former prisoner, Amr, said “The ISIS leaders in prison can get easy access to other prisoners. Even guys arrested for petty crimes, guys selling hashish, are exposed to the ISIS recruiting in prisons.”12</w:t>
      </w:r>
    </w:p>
    <w:p w14:paraId="284CA1B1" w14:textId="77777777" w:rsidR="007E1A2D" w:rsidRPr="00467286" w:rsidRDefault="007E1A2D" w:rsidP="007E1A2D">
      <w:pPr>
        <w:rPr>
          <w:sz w:val="16"/>
          <w:szCs w:val="16"/>
        </w:rPr>
      </w:pPr>
      <w:r w:rsidRPr="00467286">
        <w:rPr>
          <w:sz w:val="16"/>
          <w:szCs w:val="16"/>
        </w:rPr>
        <w:t>Others gave similar accounts of how ISIS approaches and grooms younger prisoners. Nino told Human Rights First he was released in October 2020 after spending four years in various prisons:</w:t>
      </w:r>
    </w:p>
    <w:p w14:paraId="1EE3BBE0" w14:textId="77777777" w:rsidR="007E1A2D" w:rsidRPr="00467286" w:rsidRDefault="007E1A2D" w:rsidP="007E1A2D">
      <w:pPr>
        <w:rPr>
          <w:sz w:val="16"/>
          <w:szCs w:val="16"/>
        </w:rPr>
      </w:pPr>
      <w:r w:rsidRPr="00467286">
        <w:rPr>
          <w:sz w:val="16"/>
          <w:szCs w:val="16"/>
        </w:rPr>
        <w:t xml:space="preserve">I was in Wadi Natron and </w:t>
      </w:r>
      <w:proofErr w:type="spellStart"/>
      <w:r w:rsidRPr="00467286">
        <w:rPr>
          <w:sz w:val="16"/>
          <w:szCs w:val="16"/>
        </w:rPr>
        <w:t>Ataqa</w:t>
      </w:r>
      <w:proofErr w:type="spellEnd"/>
      <w:r w:rsidRPr="00467286">
        <w:rPr>
          <w:sz w:val="16"/>
          <w:szCs w:val="16"/>
        </w:rPr>
        <w:t xml:space="preserve"> prisons. I saw ISIS inside prison in 2020. They were still trying to recruit other prisoners. It starts with a cup of tea or coffee for hospitality, and they sit to talk with the person…. At first the authorities segregated people who had these ideologies into separate cells, but by the end of 2017, they began to mix those with extremist ideologies with the rest of us. The government is the reason that these ideologies have spread within the prisons to ruin the minds of younger political prisoners.13</w:t>
      </w:r>
    </w:p>
    <w:p w14:paraId="21AB392C" w14:textId="77777777" w:rsidR="007E1A2D" w:rsidRPr="00467286" w:rsidRDefault="007E1A2D" w:rsidP="007E1A2D">
      <w:pPr>
        <w:rPr>
          <w:u w:val="single"/>
        </w:rPr>
      </w:pPr>
      <w:r w:rsidRPr="00467286">
        <w:rPr>
          <w:sz w:val="16"/>
        </w:rPr>
        <w:t xml:space="preserve">Malek told Human Rights First he was released from Wadi Natron prison in April 2019, and that he, too, saw </w:t>
      </w:r>
      <w:r w:rsidRPr="00467286">
        <w:rPr>
          <w:highlight w:val="cyan"/>
          <w:u w:val="single"/>
        </w:rPr>
        <w:t>ISIS</w:t>
      </w:r>
      <w:r w:rsidRPr="00467286">
        <w:rPr>
          <w:u w:val="single"/>
        </w:rPr>
        <w:t xml:space="preserve"> there. “It is a </w:t>
      </w:r>
      <w:r w:rsidRPr="00467286">
        <w:rPr>
          <w:highlight w:val="cyan"/>
          <w:u w:val="single"/>
        </w:rPr>
        <w:t>huge</w:t>
      </w:r>
      <w:r w:rsidRPr="00467286">
        <w:rPr>
          <w:u w:val="single"/>
        </w:rPr>
        <w:t xml:space="preserve"> prison with </w:t>
      </w:r>
      <w:r w:rsidRPr="00467286">
        <w:rPr>
          <w:highlight w:val="cyan"/>
          <w:u w:val="single"/>
        </w:rPr>
        <w:t>thousands</w:t>
      </w:r>
      <w:r w:rsidRPr="00467286">
        <w:rPr>
          <w:u w:val="single"/>
        </w:rPr>
        <w:t xml:space="preserve"> of prisoners. Extremist groups would search for men who are younger, in their twenties. The ISIS </w:t>
      </w:r>
      <w:r w:rsidRPr="00467286">
        <w:rPr>
          <w:highlight w:val="cyan"/>
          <w:u w:val="single"/>
        </w:rPr>
        <w:t>prisoners</w:t>
      </w:r>
      <w:r w:rsidRPr="00467286">
        <w:rPr>
          <w:u w:val="single"/>
        </w:rPr>
        <w:t xml:space="preserve"> had some special privileges that made other prisoners wish to stay in the same cells as them.”14</w:t>
      </w:r>
    </w:p>
    <w:p w14:paraId="40BD1AAF" w14:textId="77777777" w:rsidR="007E1A2D" w:rsidRPr="00467286" w:rsidRDefault="007E1A2D" w:rsidP="007E1A2D">
      <w:pPr>
        <w:rPr>
          <w:u w:val="single"/>
        </w:rPr>
      </w:pPr>
      <w:r w:rsidRPr="00467286">
        <w:rPr>
          <w:u w:val="single"/>
        </w:rPr>
        <w:t>Other testimonies speak to how ISIS factions in prison enjoy better treatment and privileges than those afforded to other prisoners. “</w:t>
      </w:r>
      <w:r w:rsidRPr="00467286">
        <w:rPr>
          <w:highlight w:val="cyan"/>
          <w:u w:val="single"/>
        </w:rPr>
        <w:t>ISIS</w:t>
      </w:r>
      <w:r w:rsidRPr="00467286">
        <w:rPr>
          <w:u w:val="single"/>
        </w:rPr>
        <w:t xml:space="preserve"> prisoners got </w:t>
      </w:r>
      <w:r w:rsidRPr="00467286">
        <w:rPr>
          <w:highlight w:val="cyan"/>
          <w:u w:val="single"/>
        </w:rPr>
        <w:t>four hours of recreation</w:t>
      </w:r>
      <w:r w:rsidRPr="00467286">
        <w:rPr>
          <w:u w:val="single"/>
        </w:rPr>
        <w:t xml:space="preserve"> a day compared to two hours for the rest of the prisoners,” said Amr. His testimony continued:</w:t>
      </w:r>
    </w:p>
    <w:p w14:paraId="31B59347" w14:textId="77777777" w:rsidR="007E1A2D" w:rsidRPr="00716904" w:rsidRDefault="007E1A2D" w:rsidP="007E1A2D">
      <w:pPr>
        <w:rPr>
          <w:u w:val="single"/>
        </w:rPr>
      </w:pPr>
      <w:r w:rsidRPr="00467286">
        <w:rPr>
          <w:u w:val="single"/>
        </w:rPr>
        <w:t xml:space="preserve">ISIS prisoners were allowed </w:t>
      </w:r>
      <w:r w:rsidRPr="00467286">
        <w:rPr>
          <w:highlight w:val="cyan"/>
          <w:u w:val="single"/>
        </w:rPr>
        <w:t>mobile phones</w:t>
      </w:r>
      <w:r w:rsidRPr="00467286">
        <w:rPr>
          <w:u w:val="single"/>
        </w:rPr>
        <w:t xml:space="preserve">, and </w:t>
      </w:r>
      <w:r w:rsidRPr="00467286">
        <w:rPr>
          <w:highlight w:val="cyan"/>
          <w:u w:val="single"/>
        </w:rPr>
        <w:t>medical care</w:t>
      </w:r>
      <w:r w:rsidRPr="00467286">
        <w:rPr>
          <w:u w:val="single"/>
        </w:rPr>
        <w:t xml:space="preserve">, and their </w:t>
      </w:r>
      <w:r w:rsidRPr="00467286">
        <w:rPr>
          <w:highlight w:val="cyan"/>
          <w:u w:val="single"/>
        </w:rPr>
        <w:t>family visits</w:t>
      </w:r>
      <w:r w:rsidRPr="00467286">
        <w:rPr>
          <w:u w:val="single"/>
        </w:rPr>
        <w:t xml:space="preserve"> would last 90 minutes. Other prisoners weren’t allowed mobile phones, didn't get proper medical </w:t>
      </w:r>
      <w:proofErr w:type="gramStart"/>
      <w:r w:rsidRPr="00467286">
        <w:rPr>
          <w:u w:val="single"/>
        </w:rPr>
        <w:t>care</w:t>
      </w:r>
      <w:proofErr w:type="gramEnd"/>
      <w:r w:rsidRPr="00467286">
        <w:rPr>
          <w:u w:val="single"/>
        </w:rPr>
        <w:t xml:space="preserve"> and had visits of 20 minutes. </w:t>
      </w:r>
      <w:r w:rsidRPr="00467286">
        <w:rPr>
          <w:highlight w:val="cyan"/>
          <w:u w:val="single"/>
        </w:rPr>
        <w:t>It’s attractive to prisoners to</w:t>
      </w:r>
      <w:r w:rsidRPr="00467286">
        <w:rPr>
          <w:u w:val="single"/>
        </w:rPr>
        <w:t xml:space="preserve"> want to </w:t>
      </w:r>
      <w:r w:rsidRPr="00467286">
        <w:rPr>
          <w:highlight w:val="cyan"/>
          <w:u w:val="single"/>
        </w:rPr>
        <w:t>join</w:t>
      </w:r>
      <w:r w:rsidRPr="00467286">
        <w:rPr>
          <w:u w:val="single"/>
        </w:rPr>
        <w:t xml:space="preserve"> them. ISIS prisoners could access any books that they wanted - even those promoting extremist ideology - whilst university students could not even get their textbooks. Some prison </w:t>
      </w:r>
      <w:r w:rsidRPr="00467286">
        <w:rPr>
          <w:highlight w:val="cyan"/>
          <w:u w:val="single"/>
        </w:rPr>
        <w:t>officers</w:t>
      </w:r>
      <w:r w:rsidRPr="00467286">
        <w:rPr>
          <w:u w:val="single"/>
        </w:rPr>
        <w:t xml:space="preserve"> are just </w:t>
      </w:r>
      <w:r w:rsidRPr="00467286">
        <w:rPr>
          <w:highlight w:val="cyan"/>
          <w:u w:val="single"/>
        </w:rPr>
        <w:t>scared of ISIS</w:t>
      </w:r>
      <w:r w:rsidRPr="00467286">
        <w:rPr>
          <w:u w:val="single"/>
        </w:rPr>
        <w:t xml:space="preserve"> and </w:t>
      </w:r>
      <w:r w:rsidRPr="00467286">
        <w:rPr>
          <w:highlight w:val="cyan"/>
          <w:u w:val="single"/>
        </w:rPr>
        <w:t>give</w:t>
      </w:r>
      <w:r w:rsidRPr="00467286">
        <w:rPr>
          <w:u w:val="single"/>
        </w:rPr>
        <w:t xml:space="preserve"> them </w:t>
      </w:r>
      <w:r w:rsidRPr="00467286">
        <w:rPr>
          <w:highlight w:val="cyan"/>
          <w:u w:val="single"/>
        </w:rPr>
        <w:t>privileges</w:t>
      </w:r>
      <w:r w:rsidRPr="00467286">
        <w:rPr>
          <w:u w:val="single"/>
        </w:rPr>
        <w:t xml:space="preserve">. One officer in </w:t>
      </w:r>
      <w:proofErr w:type="spellStart"/>
      <w:r w:rsidRPr="00467286">
        <w:rPr>
          <w:u w:val="single"/>
        </w:rPr>
        <w:t>Istaqbil</w:t>
      </w:r>
      <w:proofErr w:type="spellEnd"/>
      <w:r w:rsidRPr="00467286">
        <w:rPr>
          <w:u w:val="single"/>
        </w:rPr>
        <w:t xml:space="preserve"> Tora prison was too scared to go into their cell.</w:t>
      </w:r>
    </w:p>
    <w:p w14:paraId="1DDFCD42" w14:textId="77777777" w:rsidR="007E1A2D" w:rsidRDefault="007E1A2D" w:rsidP="007E1A2D">
      <w:pPr>
        <w:pStyle w:val="Heading4"/>
      </w:pPr>
      <w:r>
        <w:t xml:space="preserve">[2] Egyptian civil war kills Israeli safety, causes middle eastern </w:t>
      </w:r>
      <w:proofErr w:type="gramStart"/>
      <w:r>
        <w:t>instability</w:t>
      </w:r>
      <w:proofErr w:type="gramEnd"/>
      <w:r>
        <w:t xml:space="preserve"> and devastates relationships with the US.</w:t>
      </w:r>
    </w:p>
    <w:p w14:paraId="2DD214E0" w14:textId="77777777" w:rsidR="007E1A2D" w:rsidRPr="004D74B2" w:rsidRDefault="007E1A2D" w:rsidP="007E1A2D">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6F779C2E" w14:textId="77777777" w:rsidR="007E1A2D" w:rsidRDefault="007E1A2D" w:rsidP="007E1A2D">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w:t>
      </w:r>
      <w:proofErr w:type="spellStart"/>
      <w:r w:rsidRPr="00E74849">
        <w:rPr>
          <w:sz w:val="16"/>
        </w:rPr>
        <w:t>el</w:t>
      </w:r>
      <w:proofErr w:type="spellEnd"/>
      <w:r w:rsidRPr="00E74849">
        <w:rPr>
          <w:sz w:val="16"/>
        </w:rPr>
        <w:t>-Sisi,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w:t>
      </w:r>
      <w:r w:rsidRPr="00E74849">
        <w:rPr>
          <w:sz w:val="16"/>
        </w:rPr>
        <w:lastRenderedPageBreak/>
        <w:t>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5AAF8380" w14:textId="77777777" w:rsidR="007E1A2D" w:rsidRDefault="007E1A2D" w:rsidP="007E1A2D">
      <w:pPr>
        <w:pStyle w:val="Heading4"/>
      </w:pPr>
      <w:r>
        <w:t xml:space="preserve">Egypt specifically is key to negotiating treaties between Iran &amp; Israel </w:t>
      </w:r>
    </w:p>
    <w:p w14:paraId="1A54A9D5" w14:textId="77777777" w:rsidR="007E1A2D" w:rsidRPr="00071127" w:rsidRDefault="007E1A2D" w:rsidP="007E1A2D">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3D040C2C" w14:textId="77777777" w:rsidR="007E1A2D" w:rsidRPr="00E47CB6" w:rsidRDefault="007E1A2D" w:rsidP="007E1A2D">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5F53CBE0" w14:textId="77777777" w:rsidR="007E1A2D" w:rsidRPr="00555A3A" w:rsidRDefault="007E1A2D" w:rsidP="007E1A2D">
      <w:pPr>
        <w:pStyle w:val="Heading4"/>
        <w:rPr>
          <w:rFonts w:cs="Calibri"/>
        </w:rPr>
      </w:pPr>
      <w:r>
        <w:rPr>
          <w:rFonts w:cs="Calibri"/>
        </w:rPr>
        <w:t>That</w:t>
      </w:r>
      <w:r w:rsidRPr="00555A3A">
        <w:rPr>
          <w:rFonts w:cs="Calibri"/>
        </w:rPr>
        <w:t xml:space="preserve"> goes nuclear.</w:t>
      </w:r>
    </w:p>
    <w:p w14:paraId="2CC12CB0" w14:textId="77777777" w:rsidR="007E1A2D" w:rsidRPr="00555A3A" w:rsidRDefault="007E1A2D" w:rsidP="007E1A2D">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6" w:history="1">
        <w:r w:rsidRPr="00555A3A">
          <w:rPr>
            <w:rStyle w:val="Hyperlink"/>
          </w:rPr>
          <w:t>https://www.middleeasteye.net/opinion/iran-israel-tensions-threat-nuclear-war-looms-large</w:t>
        </w:r>
      </w:hyperlink>
      <w:r w:rsidRPr="00555A3A">
        <w:t xml:space="preserve"> SM</w:t>
      </w:r>
    </w:p>
    <w:p w14:paraId="09DC2D63" w14:textId="77777777" w:rsidR="007E1A2D" w:rsidRDefault="007E1A2D" w:rsidP="007E1A2D">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 xml:space="preserve">for a mistake to cause a nuclear </w:t>
      </w:r>
      <w:r w:rsidRPr="00555A3A">
        <w:rPr>
          <w:rStyle w:val="StyleUnderline"/>
          <w:highlight w:val="green"/>
        </w:rPr>
        <w:lastRenderedPageBreak/>
        <w:t>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5EC5F373" w14:textId="77777777" w:rsidR="007E1A2D" w:rsidRDefault="007E1A2D" w:rsidP="007E1A2D">
      <w:pPr>
        <w:pStyle w:val="Heading4"/>
      </w:pPr>
      <w:r>
        <w:t>Uniquely likely now – new Iranian report causes mutual military posturing</w:t>
      </w:r>
    </w:p>
    <w:p w14:paraId="6B195D5D" w14:textId="77777777" w:rsidR="007E1A2D" w:rsidRDefault="007E1A2D" w:rsidP="007E1A2D">
      <w:proofErr w:type="spellStart"/>
      <w:r w:rsidRPr="00AA5488">
        <w:rPr>
          <w:rStyle w:val="Style13ptBold"/>
        </w:rPr>
        <w:t>Frantzman</w:t>
      </w:r>
      <w:proofErr w:type="spellEnd"/>
      <w:r w:rsidRPr="00AA5488">
        <w:rPr>
          <w:rStyle w:val="Style13ptBold"/>
        </w:rPr>
        <w:t xml:space="preserve"> 11/20</w:t>
      </w:r>
      <w:r>
        <w:t xml:space="preserve"> (SETH J. FRANTZMAN Published: NOVEMBER 20, 2021 18:34 Updated: NOVEMBER 20, 2021 20:43, </w:t>
      </w:r>
      <w:r w:rsidRPr="00AA5488">
        <w:t>Iran claims Israel afraid of conflict with its 'axis of resistance'</w:t>
      </w:r>
      <w:r>
        <w:t xml:space="preserve">, </w:t>
      </w:r>
      <w:proofErr w:type="spellStart"/>
      <w:r>
        <w:t>jpost</w:t>
      </w:r>
      <w:proofErr w:type="spellEnd"/>
      <w:r>
        <w:t xml:space="preserve">, </w:t>
      </w:r>
      <w:hyperlink r:id="rId7" w:history="1">
        <w:r w:rsidRPr="00315A94">
          <w:rPr>
            <w:rStyle w:val="Hyperlink"/>
          </w:rPr>
          <w:t>https://www.jpost.com/middle-east/iran-claims-israel-afraid-of-conflict-with-its-axis-of-resistance-685550)//ww</w:t>
        </w:r>
      </w:hyperlink>
      <w:r>
        <w:t xml:space="preserve"> </w:t>
      </w:r>
      <w:proofErr w:type="spellStart"/>
      <w:r>
        <w:t>pbj</w:t>
      </w:r>
      <w:proofErr w:type="spellEnd"/>
    </w:p>
    <w:p w14:paraId="471FA9C7" w14:textId="77777777" w:rsidR="007E1A2D" w:rsidRPr="00AA5488" w:rsidRDefault="007E1A2D" w:rsidP="007E1A2D">
      <w:pPr>
        <w:rPr>
          <w:sz w:val="16"/>
        </w:rPr>
      </w:pPr>
      <w:r w:rsidRPr="00AA5488">
        <w:rPr>
          <w:rStyle w:val="Emphasis"/>
        </w:rPr>
        <w:t xml:space="preserve">IRAN BELIEVES </w:t>
      </w:r>
      <w:r w:rsidRPr="00AA5488">
        <w:rPr>
          <w:rStyle w:val="Emphasis"/>
          <w:highlight w:val="cyan"/>
        </w:rPr>
        <w:t>Israel</w:t>
      </w:r>
      <w:r w:rsidRPr="00AA5488">
        <w:rPr>
          <w:rStyle w:val="Emphasis"/>
        </w:rPr>
        <w:t xml:space="preserve"> is </w:t>
      </w:r>
      <w:r w:rsidRPr="00AA5488">
        <w:rPr>
          <w:rStyle w:val="Emphasis"/>
          <w:highlight w:val="cyan"/>
        </w:rPr>
        <w:t>under</w:t>
      </w:r>
      <w:r w:rsidRPr="00AA5488">
        <w:rPr>
          <w:rStyle w:val="Emphasis"/>
        </w:rPr>
        <w:t xml:space="preserve"> a </w:t>
      </w:r>
      <w:r w:rsidRPr="00AA5488">
        <w:rPr>
          <w:rStyle w:val="Emphasis"/>
          <w:highlight w:val="cyan"/>
        </w:rPr>
        <w:t>wider threat than</w:t>
      </w:r>
      <w:r w:rsidRPr="00AA5488">
        <w:rPr>
          <w:rStyle w:val="Emphasis"/>
        </w:rPr>
        <w:t xml:space="preserve"> in the </w:t>
      </w:r>
      <w:r w:rsidRPr="00AA5488">
        <w:rPr>
          <w:rStyle w:val="Emphasis"/>
          <w:highlight w:val="cyan"/>
        </w:rPr>
        <w:t>past</w:t>
      </w:r>
      <w:r w:rsidRPr="00AA5488">
        <w:rPr>
          <w:rStyle w:val="Emphasis"/>
        </w:rPr>
        <w:t xml:space="preserve">. It brags it could </w:t>
      </w:r>
      <w:r w:rsidRPr="00AA5488">
        <w:rPr>
          <w:rStyle w:val="Emphasis"/>
          <w:highlight w:val="cyan"/>
        </w:rPr>
        <w:t>unite Gaza and</w:t>
      </w:r>
      <w:r w:rsidRPr="00AA5488">
        <w:rPr>
          <w:rStyle w:val="Emphasis"/>
        </w:rPr>
        <w:t xml:space="preserve"> the “</w:t>
      </w:r>
      <w:r w:rsidRPr="00AA5488">
        <w:rPr>
          <w:rStyle w:val="Emphasis"/>
          <w:highlight w:val="cyan"/>
        </w:rPr>
        <w:t>northern front</w:t>
      </w:r>
      <w:r w:rsidRPr="00AA5488">
        <w:rPr>
          <w:rStyle w:val="Emphasis"/>
        </w:rPr>
        <w:t xml:space="preserve">” against the Jewish state. It believes that the </w:t>
      </w:r>
      <w:r w:rsidRPr="00AA5488">
        <w:rPr>
          <w:rStyle w:val="Emphasis"/>
          <w:highlight w:val="cyan"/>
        </w:rPr>
        <w:t>West Bank</w:t>
      </w:r>
      <w:r w:rsidRPr="00AA5488">
        <w:rPr>
          <w:rStyle w:val="Emphasis"/>
        </w:rPr>
        <w:t xml:space="preserve"> could “</w:t>
      </w:r>
      <w:r w:rsidRPr="00AA5488">
        <w:rPr>
          <w:rStyle w:val="Emphasis"/>
          <w:highlight w:val="cyan"/>
        </w:rPr>
        <w:t>explode</w:t>
      </w:r>
      <w:r w:rsidRPr="00AA5488">
        <w:rPr>
          <w:rStyle w:val="Emphasis"/>
        </w:rPr>
        <w:t xml:space="preserve"> at any moment.” Iran also wants to </w:t>
      </w:r>
      <w:r w:rsidRPr="00AA5488">
        <w:rPr>
          <w:rStyle w:val="Emphasis"/>
          <w:highlight w:val="cyan"/>
        </w:rPr>
        <w:t>stoke sectarian conflict</w:t>
      </w:r>
      <w:r w:rsidRPr="00AA5488">
        <w:rPr>
          <w:rStyle w:val="Emphasis"/>
        </w:rPr>
        <w:t xml:space="preserve"> inside the Green Line,</w:t>
      </w:r>
      <w:r w:rsidRPr="00AA5488">
        <w:rPr>
          <w:sz w:val="16"/>
        </w:rPr>
        <w:t xml:space="preserve"> the report says. “</w:t>
      </w:r>
      <w:r w:rsidRPr="00AA5488">
        <w:rPr>
          <w:rStyle w:val="Emphasis"/>
        </w:rPr>
        <w:t xml:space="preserve">These are related to the strategic threat against the Israeli internal front, and from the external borders, in addition to </w:t>
      </w:r>
      <w:r w:rsidRPr="00AA5488">
        <w:rPr>
          <w:rStyle w:val="Emphasis"/>
          <w:highlight w:val="cyan"/>
        </w:rPr>
        <w:t>southern Lebanon, Iraq and Yemen</w:t>
      </w:r>
      <w:r w:rsidRPr="00AA5488">
        <w:rPr>
          <w:rStyle w:val="Emphasis"/>
        </w:rPr>
        <w:t xml:space="preserve"> [in which] will be [included] other </w:t>
      </w:r>
      <w:r w:rsidRPr="00AA5488">
        <w:rPr>
          <w:rStyle w:val="Emphasis"/>
          <w:highlight w:val="cyan"/>
        </w:rPr>
        <w:t>components of</w:t>
      </w:r>
      <w:r w:rsidRPr="00AA5488">
        <w:rPr>
          <w:rStyle w:val="Emphasis"/>
        </w:rPr>
        <w:t xml:space="preserve"> the Israeli threat in the event of a </w:t>
      </w:r>
      <w:r w:rsidRPr="00AA5488">
        <w:rPr>
          <w:rStyle w:val="Emphasis"/>
          <w:highlight w:val="cyan"/>
        </w:rPr>
        <w:t>multilateral war</w:t>
      </w:r>
      <w:r w:rsidRPr="00AA5488">
        <w:rPr>
          <w:sz w:val="16"/>
        </w:rPr>
        <w:t xml:space="preserve">. On the other hand, the </w:t>
      </w:r>
      <w:r w:rsidRPr="00AA5488">
        <w:rPr>
          <w:rStyle w:val="Emphasis"/>
          <w:highlight w:val="cyan"/>
        </w:rPr>
        <w:t>increase</w:t>
      </w:r>
      <w:r w:rsidRPr="00AA5488">
        <w:rPr>
          <w:rStyle w:val="Emphasis"/>
        </w:rPr>
        <w:t xml:space="preserve"> of </w:t>
      </w:r>
      <w:r w:rsidRPr="00AA5488">
        <w:rPr>
          <w:rStyle w:val="Emphasis"/>
          <w:highlight w:val="cyan"/>
        </w:rPr>
        <w:t>Iran’s military</w:t>
      </w:r>
      <w:r w:rsidRPr="00AA5488">
        <w:rPr>
          <w:rStyle w:val="Emphasis"/>
        </w:rPr>
        <w:t xml:space="preserve"> and </w:t>
      </w:r>
      <w:r w:rsidRPr="00AA5488">
        <w:rPr>
          <w:rStyle w:val="Emphasis"/>
          <w:highlight w:val="cyan"/>
        </w:rPr>
        <w:t>technological power</w:t>
      </w:r>
      <w:r w:rsidRPr="00AA5488">
        <w:rPr>
          <w:rStyle w:val="Emphasis"/>
        </w:rPr>
        <w:t xml:space="preserve"> </w:t>
      </w:r>
      <w:r w:rsidRPr="00AA5488">
        <w:rPr>
          <w:sz w:val="16"/>
        </w:rPr>
        <w:t xml:space="preserve">adds to this concern of the Zionists.” Iran seems to have revealed its plans in this report. </w:t>
      </w:r>
      <w:r w:rsidRPr="00AA5488">
        <w:rPr>
          <w:rStyle w:val="Emphasis"/>
        </w:rPr>
        <w:t xml:space="preserve">It says that Hezbollah </w:t>
      </w:r>
      <w:r w:rsidRPr="00AA5488">
        <w:rPr>
          <w:rStyle w:val="Emphasis"/>
          <w:highlight w:val="cyan"/>
        </w:rPr>
        <w:t>coordinated intelligence with Hamas</w:t>
      </w:r>
      <w:r w:rsidRPr="00AA5488">
        <w:rPr>
          <w:rStyle w:val="Emphasis"/>
        </w:rPr>
        <w:t xml:space="preserve"> in Gaza during the May conflict</w:t>
      </w:r>
      <w:r w:rsidRPr="00AA5488">
        <w:rPr>
          <w:sz w:val="16"/>
        </w:rPr>
        <w:t xml:space="preserve">. “He stated that a high level of coordination was observed between the various members of the resistance during the Battle of the Sword of Quds [the May conflict].” Iran also wants to unite various Palestinian groups and stoke violence in Israel and the West Bank. “The Zionist enemy fears an increase in the military strength of the resistance forces in the region and believes that in the event of a regional war, the skies of occupied Palestine will be filled with thousands of missiles and attack drones from anywhere in the occupied territories – from north to south and east to west.” Tehran claims to know that Jerusalem is not prepared for a conflict by reading reports in Israeli media and think tanks. “On the Lebanese front, the Zionist enemy is </w:t>
      </w:r>
      <w:r w:rsidRPr="00AA5488">
        <w:rPr>
          <w:rStyle w:val="Emphasis"/>
        </w:rPr>
        <w:t xml:space="preserve">seeking to </w:t>
      </w:r>
      <w:r w:rsidRPr="00AA5488">
        <w:rPr>
          <w:rStyle w:val="Emphasis"/>
          <w:highlight w:val="cyan"/>
        </w:rPr>
        <w:t>test</w:t>
      </w:r>
      <w:r w:rsidRPr="00AA5488">
        <w:rPr>
          <w:rStyle w:val="Emphasis"/>
        </w:rPr>
        <w:t xml:space="preserve"> the </w:t>
      </w:r>
      <w:r w:rsidRPr="00AA5488">
        <w:rPr>
          <w:rStyle w:val="Emphasis"/>
          <w:highlight w:val="cyan"/>
        </w:rPr>
        <w:t>deterrent power</w:t>
      </w:r>
      <w:r w:rsidRPr="00AA5488">
        <w:rPr>
          <w:rStyle w:val="Emphasis"/>
        </w:rPr>
        <w:t xml:space="preserve"> of the resistance.</w:t>
      </w:r>
      <w:r w:rsidRPr="00AA5488">
        <w:rPr>
          <w:sz w:val="16"/>
        </w:rPr>
        <w:t xml:space="preserve"> A few months ago, it </w:t>
      </w:r>
      <w:r w:rsidRPr="00AA5488">
        <w:rPr>
          <w:rStyle w:val="Emphasis"/>
        </w:rPr>
        <w:t xml:space="preserve">tried to </w:t>
      </w:r>
      <w:r w:rsidRPr="00AA5488">
        <w:rPr>
          <w:rStyle w:val="Emphasis"/>
          <w:highlight w:val="cyan"/>
        </w:rPr>
        <w:t>change</w:t>
      </w:r>
      <w:r w:rsidRPr="00AA5488">
        <w:rPr>
          <w:rStyle w:val="Emphasis"/>
        </w:rPr>
        <w:t xml:space="preserve"> the </w:t>
      </w:r>
      <w:r w:rsidRPr="00AA5488">
        <w:rPr>
          <w:rStyle w:val="Emphasis"/>
          <w:highlight w:val="cyan"/>
        </w:rPr>
        <w:t>rules of engagement</w:t>
      </w:r>
      <w:r w:rsidRPr="00AA5488">
        <w:rPr>
          <w:rStyle w:val="Emphasis"/>
        </w:rPr>
        <w:t xml:space="preserve"> with Hezbollah and, for the </w:t>
      </w:r>
      <w:r w:rsidRPr="00AA5488">
        <w:rPr>
          <w:rStyle w:val="Emphasis"/>
          <w:highlight w:val="cyan"/>
        </w:rPr>
        <w:t>first time</w:t>
      </w:r>
      <w:r w:rsidRPr="00AA5488">
        <w:rPr>
          <w:rStyle w:val="Emphasis"/>
        </w:rPr>
        <w:t xml:space="preserve"> in 15 years, </w:t>
      </w:r>
      <w:r w:rsidRPr="00AA5488">
        <w:rPr>
          <w:rStyle w:val="Emphasis"/>
          <w:highlight w:val="cyan"/>
        </w:rPr>
        <w:t>targeted areas</w:t>
      </w:r>
      <w:r w:rsidRPr="00AA5488">
        <w:rPr>
          <w:rStyle w:val="Emphasis"/>
        </w:rPr>
        <w:t xml:space="preserve"> on Lebanese soil that </w:t>
      </w:r>
      <w:r w:rsidRPr="00AA5488">
        <w:rPr>
          <w:rStyle w:val="Emphasis"/>
          <w:highlight w:val="cyan"/>
        </w:rPr>
        <w:t>met</w:t>
      </w:r>
      <w:r w:rsidRPr="00AA5488">
        <w:rPr>
          <w:rStyle w:val="Emphasis"/>
        </w:rPr>
        <w:t xml:space="preserve"> with an </w:t>
      </w:r>
      <w:r w:rsidRPr="00AA5488">
        <w:rPr>
          <w:rStyle w:val="Emphasis"/>
          <w:highlight w:val="cyan"/>
        </w:rPr>
        <w:t>immediate Hezbollah response</w:t>
      </w:r>
      <w:r w:rsidRPr="00AA5488">
        <w:rPr>
          <w:sz w:val="16"/>
        </w:rPr>
        <w:t xml:space="preserve">.” The claims here seem to relate to incidents in 2018 and in 2020. “On the other hand, </w:t>
      </w:r>
      <w:r w:rsidRPr="00AA5488">
        <w:rPr>
          <w:rStyle w:val="Emphasis"/>
          <w:highlight w:val="cyan"/>
        </w:rPr>
        <w:t>Israel</w:t>
      </w:r>
      <w:r w:rsidRPr="00AA5488">
        <w:rPr>
          <w:rStyle w:val="Emphasis"/>
        </w:rPr>
        <w:t xml:space="preserve"> still hopes for unprecedented security and intelligence </w:t>
      </w:r>
      <w:r w:rsidRPr="00AA5488">
        <w:rPr>
          <w:rStyle w:val="Emphasis"/>
          <w:highlight w:val="cyan"/>
        </w:rPr>
        <w:t>cooperation with</w:t>
      </w:r>
      <w:r w:rsidRPr="00AA5488">
        <w:rPr>
          <w:rStyle w:val="Emphasis"/>
        </w:rPr>
        <w:t xml:space="preserve"> the Arab </w:t>
      </w:r>
      <w:r w:rsidRPr="00AA5488">
        <w:rPr>
          <w:rStyle w:val="Emphasis"/>
          <w:highlight w:val="cyan"/>
        </w:rPr>
        <w:t>regimes</w:t>
      </w:r>
      <w:r w:rsidRPr="00AA5488">
        <w:rPr>
          <w:rStyle w:val="Emphasis"/>
        </w:rPr>
        <w:t xml:space="preserve"> with which it recently signed a normalization agreement.” Iran also claims </w:t>
      </w:r>
      <w:r w:rsidRPr="00AA5488">
        <w:rPr>
          <w:rStyle w:val="Emphasis"/>
          <w:highlight w:val="cyan"/>
        </w:rPr>
        <w:t>Israel</w:t>
      </w:r>
      <w:r w:rsidRPr="00AA5488">
        <w:rPr>
          <w:rStyle w:val="Emphasis"/>
        </w:rPr>
        <w:t xml:space="preserve"> is </w:t>
      </w:r>
      <w:r w:rsidRPr="00AA5488">
        <w:rPr>
          <w:rStyle w:val="Emphasis"/>
          <w:highlight w:val="cyan"/>
        </w:rPr>
        <w:t>stoking tensions between Saudi Arabia and Lebanon</w:t>
      </w:r>
      <w:r w:rsidRPr="00AA5488">
        <w:rPr>
          <w:rStyle w:val="Emphasis"/>
        </w:rPr>
        <w:t xml:space="preserve">. </w:t>
      </w:r>
      <w:r w:rsidRPr="00AA5488">
        <w:rPr>
          <w:sz w:val="16"/>
        </w:rPr>
        <w:t xml:space="preserve">“On the Syrian front, the </w:t>
      </w:r>
      <w:r w:rsidRPr="00AA5488">
        <w:rPr>
          <w:rStyle w:val="Emphasis"/>
        </w:rPr>
        <w:t xml:space="preserve">Zionist regime is trying to send threatening messages to the Axis of Resistance by intensifying its aggression, but the </w:t>
      </w:r>
      <w:r w:rsidRPr="00AA5488">
        <w:rPr>
          <w:rStyle w:val="Emphasis"/>
          <w:highlight w:val="cyan"/>
        </w:rPr>
        <w:t>recent attack on the US base</w:t>
      </w:r>
      <w:r w:rsidRPr="00AA5488">
        <w:rPr>
          <w:rStyle w:val="Emphasis"/>
        </w:rPr>
        <w:t xml:space="preserve"> in Al-</w:t>
      </w:r>
      <w:proofErr w:type="spellStart"/>
      <w:r w:rsidRPr="00AA5488">
        <w:rPr>
          <w:rStyle w:val="Emphasis"/>
        </w:rPr>
        <w:t>Tanf</w:t>
      </w:r>
      <w:proofErr w:type="spellEnd"/>
      <w:r w:rsidRPr="00AA5488">
        <w:rPr>
          <w:rStyle w:val="Emphasis"/>
        </w:rPr>
        <w:t xml:space="preserve"> in the border triangle of Jordan, Syria and Iraq disrupted these calculations of the Zionists,”</w:t>
      </w:r>
      <w:r w:rsidRPr="00AA5488">
        <w:rPr>
          <w:sz w:val="16"/>
        </w:rPr>
        <w:t xml:space="preserve"> the report says.</w:t>
      </w:r>
    </w:p>
    <w:p w14:paraId="24C10DD6" w14:textId="77777777" w:rsidR="007E1A2D" w:rsidRPr="00555A3A" w:rsidRDefault="007E1A2D" w:rsidP="007E1A2D">
      <w:pPr>
        <w:pStyle w:val="Heading4"/>
        <w:rPr>
          <w:rFonts w:cs="Calibri"/>
        </w:rPr>
      </w:pPr>
      <w:r w:rsidRPr="00555A3A">
        <w:rPr>
          <w:rFonts w:cs="Calibri"/>
        </w:rPr>
        <w:t>Nuke war causes extinction – Ice Age, famines, and war won’t stay limited</w:t>
      </w:r>
    </w:p>
    <w:p w14:paraId="1D3C9CB7" w14:textId="77777777" w:rsidR="007E1A2D" w:rsidRPr="00555A3A" w:rsidRDefault="007E1A2D" w:rsidP="007E1A2D">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3954E761" w14:textId="77777777" w:rsidR="007E1A2D" w:rsidRDefault="007E1A2D" w:rsidP="007E1A2D">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 xml:space="preserve">temperatures </w:t>
      </w:r>
      <w:r w:rsidRPr="00751D76">
        <w:rPr>
          <w:rStyle w:val="StyleUnderline"/>
        </w:rPr>
        <w:t xml:space="preserve">would </w:t>
      </w:r>
      <w:r w:rsidRPr="00555A3A">
        <w:rPr>
          <w:rStyle w:val="StyleUnderline"/>
          <w:highlight w:val="green"/>
        </w:rPr>
        <w:t>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w:t>
      </w:r>
      <w:r w:rsidRPr="00751D76">
        <w:rPr>
          <w:rStyle w:val="StyleUnderline"/>
        </w:rPr>
        <w:t xml:space="preserve">temperatures 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751D76">
        <w:rPr>
          <w:rStyle w:val="StyleUnderline"/>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 xml:space="preserve">crop </w:t>
      </w:r>
      <w:r w:rsidRPr="00555A3A">
        <w:rPr>
          <w:rStyle w:val="StyleUnderline"/>
          <w:highlight w:val="green"/>
        </w:rPr>
        <w:lastRenderedPageBreak/>
        <w:t>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t>
      </w:r>
      <w:r w:rsidRPr="00751D76">
        <w:rPr>
          <w:rStyle w:val="StyleUnderline"/>
        </w:rPr>
        <w:t xml:space="preserve">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 xml:space="preserve">responsible for the extinction of </w:t>
      </w:r>
      <w:r w:rsidRPr="00751D76">
        <w:rPr>
          <w:rStyle w:val="StyleUnderline"/>
        </w:rPr>
        <w:t xml:space="preserve">the </w:t>
      </w:r>
      <w:r w:rsidRPr="00555A3A">
        <w:rPr>
          <w:rStyle w:val="StyleUnderline"/>
          <w:highlight w:val="green"/>
        </w:rPr>
        <w:t>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751D76">
        <w:rPr>
          <w:rStyle w:val="StyleUnderline"/>
        </w:rPr>
        <w:t xml:space="preserve">would </w:t>
      </w:r>
      <w:r w:rsidRPr="00555A3A">
        <w:rPr>
          <w:rStyle w:val="StyleUnderline"/>
          <w:highlight w:val="green"/>
        </w:rPr>
        <w:t xml:space="preserve">stay limited </w:t>
      </w:r>
      <w:r w:rsidRPr="00555A3A">
        <w:rPr>
          <w:rStyle w:val="StyleUnderline"/>
        </w:rPr>
        <w:t>to these smaller, less destructive bombs.</w:t>
      </w:r>
    </w:p>
    <w:p w14:paraId="7BFBE23B" w14:textId="77777777" w:rsidR="007E1A2D" w:rsidRPr="002023C5" w:rsidRDefault="007E1A2D" w:rsidP="007E1A2D">
      <w:pPr>
        <w:pStyle w:val="Heading3"/>
      </w:pPr>
      <w:r>
        <w:lastRenderedPageBreak/>
        <w:t>Plan</w:t>
      </w:r>
    </w:p>
    <w:p w14:paraId="5E014772" w14:textId="77777777" w:rsidR="002F4A41" w:rsidRDefault="007E1A2D" w:rsidP="002F4A41">
      <w:pPr>
        <w:pStyle w:val="Heading4"/>
      </w:pPr>
      <w:r>
        <w:t xml:space="preserve">Plan: The </w:t>
      </w:r>
      <w:r w:rsidRPr="00647F5D">
        <w:t>Arab Republic of Egypt</w:t>
      </w:r>
      <w:r>
        <w:t xml:space="preserve"> should </w:t>
      </w:r>
      <w:r w:rsidR="002F4A41">
        <w:t>recognize an unconditional right of workers to strike.</w:t>
      </w:r>
    </w:p>
    <w:p w14:paraId="2CF875E7" w14:textId="5401A419" w:rsidR="009111E9" w:rsidRPr="009111E9" w:rsidRDefault="009111E9" w:rsidP="009111E9">
      <w:r w:rsidRPr="009111E9">
        <w:t xml:space="preserve">Definition of a worker </w:t>
      </w:r>
    </w:p>
    <w:p w14:paraId="52CFEF51" w14:textId="77777777" w:rsidR="009111E9" w:rsidRPr="009111E9" w:rsidRDefault="009111E9" w:rsidP="009111E9">
      <w:r w:rsidRPr="009111E9">
        <w:t>Cambridge (</w:t>
      </w:r>
      <w:hyperlink r:id="rId8" w:history="1">
        <w:r w:rsidRPr="009111E9">
          <w:rPr>
            <w:rStyle w:val="Hyperlink"/>
          </w:rPr>
          <w:t>https://dictionary.cambridge.org/us/dictionary/english/worker)//ww</w:t>
        </w:r>
      </w:hyperlink>
      <w:r w:rsidRPr="009111E9">
        <w:t xml:space="preserve"> </w:t>
      </w:r>
      <w:proofErr w:type="spellStart"/>
      <w:r w:rsidRPr="009111E9">
        <w:t>pbj</w:t>
      </w:r>
      <w:proofErr w:type="spellEnd"/>
    </w:p>
    <w:p w14:paraId="6D533A82" w14:textId="01DBF8FA" w:rsidR="009111E9" w:rsidRPr="009111E9" w:rsidRDefault="009111E9" w:rsidP="009111E9">
      <w:pPr>
        <w:rPr>
          <w:rStyle w:val="Emphasis"/>
        </w:rPr>
      </w:pPr>
      <w:r w:rsidRPr="009111E9">
        <w:rPr>
          <w:rStyle w:val="Emphasis"/>
        </w:rPr>
        <w:t>someone who works for a company or organization but does not have a powerful position:</w:t>
      </w:r>
    </w:p>
    <w:p w14:paraId="1C0192F3" w14:textId="77777777" w:rsidR="007E1A2D" w:rsidRPr="00325AFB" w:rsidRDefault="007E1A2D" w:rsidP="007E1A2D">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036F26A2" w14:textId="77777777" w:rsidR="007E1A2D" w:rsidRPr="00325AFB" w:rsidRDefault="007E1A2D" w:rsidP="007E1A2D">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5A29CAB9" w14:textId="77777777" w:rsidR="007E1A2D" w:rsidRDefault="007E1A2D" w:rsidP="007E1A2D">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52E7DD8A" w14:textId="77777777" w:rsidR="007E1A2D" w:rsidRDefault="007E1A2D" w:rsidP="007E1A2D">
      <w:pPr>
        <w:pStyle w:val="Heading4"/>
      </w:pPr>
      <w:r>
        <w:t>Strikes are key to correcting Egyptian governance – set the groundwork, open humanitarian discussions, and increase publicity – Mubarak’s usurpation proves.</w:t>
      </w:r>
    </w:p>
    <w:p w14:paraId="242AE594" w14:textId="77777777" w:rsidR="007E1A2D" w:rsidRDefault="007E1A2D" w:rsidP="007E1A2D">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1CB62E91" w14:textId="77777777" w:rsidR="007E1A2D" w:rsidRDefault="007E1A2D" w:rsidP="007E1A2D">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w:t>
      </w:r>
      <w:proofErr w:type="spellStart"/>
      <w:r w:rsidRPr="0097230C">
        <w:rPr>
          <w:rStyle w:val="Emphasis"/>
        </w:rPr>
        <w:t>el</w:t>
      </w:r>
      <w:proofErr w:type="spellEnd"/>
      <w:r w:rsidRPr="0097230C">
        <w:rPr>
          <w:rStyle w:val="Emphasis"/>
        </w:rPr>
        <w:t xml:space="preserve">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w:t>
      </w:r>
      <w:r w:rsidRPr="0097230C">
        <w:rPr>
          <w:sz w:val="14"/>
        </w:rPr>
        <w:lastRenderedPageBreak/>
        <w:t xml:space="preserve">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w:t>
      </w:r>
      <w:proofErr w:type="spellStart"/>
      <w:r w:rsidRPr="0097230C">
        <w:rPr>
          <w:sz w:val="14"/>
        </w:rPr>
        <w:t>el</w:t>
      </w:r>
      <w:proofErr w:type="spellEnd"/>
      <w:r w:rsidRPr="0097230C">
        <w:rPr>
          <w:sz w:val="14"/>
        </w:rPr>
        <w:t xml:space="preserve"> Mahalla, 2006. The strikes that undid Mubarak’s Egypt centered on the textile industry in </w:t>
      </w:r>
      <w:proofErr w:type="spellStart"/>
      <w:r w:rsidRPr="0097230C">
        <w:rPr>
          <w:sz w:val="14"/>
        </w:rPr>
        <w:t>el</w:t>
      </w:r>
      <w:proofErr w:type="spellEnd"/>
      <w:r w:rsidRPr="0097230C">
        <w:rPr>
          <w:sz w:val="14"/>
        </w:rPr>
        <w:t xml:space="preserve">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w:t>
      </w:r>
      <w:r w:rsidRPr="0097230C">
        <w:rPr>
          <w:rStyle w:val="Emphasis"/>
        </w:rPr>
        <w:lastRenderedPageBreak/>
        <w:t xml:space="preserve">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14253550" w14:textId="77777777" w:rsidR="007E1A2D" w:rsidRPr="00D43D9B" w:rsidRDefault="007E1A2D" w:rsidP="007E1A2D">
      <w:pPr>
        <w:rPr>
          <w:b/>
          <w:iCs/>
          <w:u w:val="single"/>
        </w:rPr>
      </w:pPr>
    </w:p>
    <w:p w14:paraId="727B0039" w14:textId="77777777" w:rsidR="007E1A2D" w:rsidRPr="005E2CE7" w:rsidRDefault="007E1A2D" w:rsidP="007E1A2D">
      <w:pPr>
        <w:pStyle w:val="Heading4"/>
      </w:pPr>
      <w:r>
        <w:t>Unconditionality is key – conditional strikes cause circumvention and allow for state crackdowns which destroys efficacy</w:t>
      </w:r>
    </w:p>
    <w:p w14:paraId="73C47374" w14:textId="77777777" w:rsidR="007E1A2D" w:rsidRDefault="007E1A2D" w:rsidP="007E1A2D">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528E26F2" w14:textId="77777777" w:rsidR="007E1A2D" w:rsidRDefault="007E1A2D" w:rsidP="007E1A2D">
      <w:pPr>
        <w:pStyle w:val="ListParagraph"/>
        <w:numPr>
          <w:ilvl w:val="0"/>
          <w:numId w:val="11"/>
        </w:numPr>
      </w:pPr>
      <w:r>
        <w:t>AT --</w:t>
      </w:r>
      <w:r w:rsidRPr="00EB6D66">
        <w:t xml:space="preserve"> cap k</w:t>
      </w:r>
    </w:p>
    <w:p w14:paraId="3278EADB" w14:textId="77777777" w:rsidR="007E1A2D" w:rsidRPr="00EB6D66" w:rsidRDefault="007E1A2D" w:rsidP="007E1A2D">
      <w:pPr>
        <w:pStyle w:val="ListParagraph"/>
        <w:numPr>
          <w:ilvl w:val="0"/>
          <w:numId w:val="11"/>
        </w:numPr>
      </w:pPr>
      <w:r>
        <w:t>At pics</w:t>
      </w:r>
    </w:p>
    <w:p w14:paraId="63D69E56" w14:textId="77777777" w:rsidR="007E1A2D" w:rsidRDefault="007E1A2D" w:rsidP="007E1A2D">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w:t>
      </w:r>
      <w:proofErr w:type="gramStart"/>
      <w:r w:rsidRPr="007765A6">
        <w:rPr>
          <w:rStyle w:val="Emphasis"/>
        </w:rPr>
        <w:t xml:space="preserve">in order </w:t>
      </w:r>
      <w:r w:rsidRPr="005764FA">
        <w:rPr>
          <w:rStyle w:val="Emphasis"/>
          <w:highlight w:val="green"/>
        </w:rPr>
        <w:t>to</w:t>
      </w:r>
      <w:proofErr w:type="gramEnd"/>
      <w:r w:rsidRPr="005764FA">
        <w:rPr>
          <w:rStyle w:val="Emphasis"/>
          <w:highlight w:val="green"/>
        </w:rPr>
        <w:t xml:space="preserve">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w:t>
      </w:r>
      <w:r w:rsidRPr="007765A6">
        <w:rPr>
          <w:rStyle w:val="Emphasis"/>
        </w:rPr>
        <w:lastRenderedPageBreak/>
        <w:t xml:space="preserve">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367C3931" w14:textId="77777777" w:rsidR="007E1A2D" w:rsidRDefault="007E1A2D" w:rsidP="007E1A2D">
      <w:pPr>
        <w:pStyle w:val="Heading3"/>
      </w:pPr>
      <w:r>
        <w:lastRenderedPageBreak/>
        <w:t xml:space="preserve">Framing </w:t>
      </w:r>
    </w:p>
    <w:p w14:paraId="56AAE404" w14:textId="77777777" w:rsidR="007E1A2D" w:rsidRDefault="007E1A2D" w:rsidP="007E1A2D">
      <w:pPr>
        <w:pStyle w:val="Heading4"/>
      </w:pPr>
      <w:r>
        <w:t xml:space="preserve">The standard is minimizing material violence. </w:t>
      </w:r>
    </w:p>
    <w:p w14:paraId="74FA57C6" w14:textId="77777777" w:rsidR="007E1A2D" w:rsidRPr="009E6CC6" w:rsidRDefault="007E1A2D" w:rsidP="007E1A2D">
      <w:pPr>
        <w:rPr>
          <w:rStyle w:val="Style13ptBold"/>
        </w:rPr>
      </w:pPr>
      <w:r>
        <w:rPr>
          <w:rStyle w:val="Style13ptBold"/>
        </w:rPr>
        <w:t>Prefer:</w:t>
      </w:r>
    </w:p>
    <w:p w14:paraId="43063D77" w14:textId="77777777" w:rsidR="007E1A2D" w:rsidRPr="00054264" w:rsidRDefault="007E1A2D" w:rsidP="007E1A2D">
      <w:pPr>
        <w:keepNext/>
        <w:keepLines/>
        <w:spacing w:before="40"/>
        <w:outlineLvl w:val="3"/>
        <w:rPr>
          <w:rFonts w:asciiTheme="minorHAnsi" w:eastAsiaTheme="majorEastAsia" w:hAnsiTheme="minorHAnsi" w:cstheme="minorHAnsi"/>
          <w:b/>
          <w:iCs/>
          <w:sz w:val="26"/>
        </w:rPr>
      </w:pPr>
      <w:r w:rsidRPr="00D67185">
        <w:rPr>
          <w:rStyle w:val="Heading4Char"/>
        </w:rPr>
        <w:t>[1] Pleasure</w:t>
      </w:r>
      <w:r w:rsidRPr="00054264">
        <w:rPr>
          <w:rFonts w:asciiTheme="minorHAnsi" w:eastAsiaTheme="majorEastAsia" w:hAnsiTheme="minorHAnsi" w:cstheme="minorHAnsi"/>
          <w:b/>
          <w:iCs/>
          <w:sz w:val="26"/>
        </w:rPr>
        <w:t xml:space="preserve"> and pain are </w:t>
      </w:r>
      <w:r w:rsidRPr="00054264">
        <w:rPr>
          <w:rFonts w:asciiTheme="minorHAnsi" w:eastAsiaTheme="majorEastAsia" w:hAnsiTheme="minorHAnsi" w:cstheme="minorHAnsi"/>
          <w:b/>
          <w:iCs/>
          <w:sz w:val="26"/>
          <w:u w:val="single"/>
        </w:rPr>
        <w:t>intrinsic value</w:t>
      </w:r>
      <w:r w:rsidRPr="00054264">
        <w:rPr>
          <w:rFonts w:asciiTheme="minorHAnsi" w:eastAsiaTheme="majorEastAsia" w:hAnsiTheme="minorHAnsi" w:cstheme="minorHAnsi"/>
          <w:b/>
          <w:iCs/>
          <w:sz w:val="26"/>
        </w:rPr>
        <w:t xml:space="preserve"> and </w:t>
      </w:r>
      <w:r w:rsidRPr="00054264">
        <w:rPr>
          <w:rFonts w:asciiTheme="minorHAnsi" w:eastAsiaTheme="majorEastAsia" w:hAnsiTheme="minorHAnsi" w:cstheme="minorHAnsi"/>
          <w:b/>
          <w:iCs/>
          <w:sz w:val="26"/>
          <w:u w:val="single"/>
        </w:rPr>
        <w:t>disvalue</w:t>
      </w:r>
    </w:p>
    <w:p w14:paraId="6170E5DB" w14:textId="77777777" w:rsidR="007E1A2D" w:rsidRPr="00054264" w:rsidRDefault="007E1A2D" w:rsidP="007E1A2D">
      <w:pPr>
        <w:rPr>
          <w:rFonts w:asciiTheme="minorHAnsi" w:hAnsiTheme="minorHAnsi" w:cstheme="minorHAnsi"/>
          <w:b/>
          <w:bCs/>
          <w:sz w:val="26"/>
        </w:rPr>
      </w:pPr>
      <w:r w:rsidRPr="00054264">
        <w:rPr>
          <w:rFonts w:asciiTheme="minorHAnsi" w:hAnsiTheme="minorHAnsi" w:cstheme="minorHAnsi"/>
          <w:b/>
          <w:bCs/>
          <w:sz w:val="26"/>
        </w:rPr>
        <w:t>Blum et al. 18</w:t>
      </w:r>
    </w:p>
    <w:p w14:paraId="432EE46A" w14:textId="77777777" w:rsidR="007E1A2D" w:rsidRPr="00054264" w:rsidRDefault="007E1A2D" w:rsidP="007E1A2D">
      <w:pPr>
        <w:rPr>
          <w:rFonts w:asciiTheme="minorHAnsi" w:hAnsiTheme="minorHAnsi" w:cstheme="minorHAnsi"/>
          <w:sz w:val="16"/>
          <w:szCs w:val="16"/>
        </w:rPr>
      </w:pPr>
      <w:r w:rsidRPr="00054264">
        <w:rPr>
          <w:rFonts w:asciiTheme="minorHAnsi" w:hAnsiTheme="minorHAnsi" w:cstheme="minorHAnsi"/>
          <w:sz w:val="16"/>
          <w:szCs w:val="16"/>
        </w:rPr>
        <w:t xml:space="preserve">Kenneth Blum, 1Department of Psychiatry, </w:t>
      </w:r>
      <w:proofErr w:type="spellStart"/>
      <w:r w:rsidRPr="00054264">
        <w:rPr>
          <w:rFonts w:asciiTheme="minorHAnsi" w:hAnsiTheme="minorHAnsi" w:cstheme="minorHAnsi"/>
          <w:sz w:val="16"/>
          <w:szCs w:val="16"/>
        </w:rPr>
        <w:t>Boonshoft</w:t>
      </w:r>
      <w:proofErr w:type="spellEnd"/>
      <w:r w:rsidRPr="0005426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54264">
        <w:rPr>
          <w:rFonts w:asciiTheme="minorHAnsi" w:hAnsiTheme="minorHAnsi" w:cstheme="minorHAnsi"/>
          <w:sz w:val="16"/>
          <w:szCs w:val="16"/>
        </w:rPr>
        <w:t>Geneus</w:t>
      </w:r>
      <w:proofErr w:type="spellEnd"/>
      <w:r w:rsidRPr="00054264">
        <w:rPr>
          <w:rFonts w:asciiTheme="minorHAnsi" w:hAnsiTheme="minorHAnsi" w:cstheme="minorHAnsi"/>
          <w:sz w:val="16"/>
          <w:szCs w:val="16"/>
        </w:rPr>
        <w:t xml:space="preserve"> Health LLC, San Antonio, TX, USA 6Department of Addiction Research &amp; Therapy, </w:t>
      </w:r>
      <w:proofErr w:type="spellStart"/>
      <w:r w:rsidRPr="00054264">
        <w:rPr>
          <w:rFonts w:asciiTheme="minorHAnsi" w:hAnsiTheme="minorHAnsi" w:cstheme="minorHAnsi"/>
          <w:sz w:val="16"/>
          <w:szCs w:val="16"/>
        </w:rPr>
        <w:t>Nupathways</w:t>
      </w:r>
      <w:proofErr w:type="spellEnd"/>
      <w:r w:rsidRPr="00054264">
        <w:rPr>
          <w:rFonts w:asciiTheme="minorHAnsi" w:hAnsiTheme="minorHAnsi" w:cstheme="minorHAnsi"/>
          <w:sz w:val="16"/>
          <w:szCs w:val="16"/>
        </w:rPr>
        <w:t xml:space="preserve"> Inc., </w:t>
      </w:r>
      <w:proofErr w:type="spellStart"/>
      <w:r w:rsidRPr="00054264">
        <w:rPr>
          <w:rFonts w:asciiTheme="minorHAnsi" w:hAnsiTheme="minorHAnsi" w:cstheme="minorHAnsi"/>
          <w:sz w:val="16"/>
          <w:szCs w:val="16"/>
        </w:rPr>
        <w:t>Innsbrook</w:t>
      </w:r>
      <w:proofErr w:type="spellEnd"/>
      <w:r w:rsidRPr="0005426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54264">
        <w:rPr>
          <w:rFonts w:asciiTheme="minorHAnsi" w:hAnsiTheme="minorHAnsi" w:cstheme="minorHAnsi"/>
          <w:sz w:val="16"/>
          <w:szCs w:val="16"/>
        </w:rPr>
        <w:t>Eötvös</w:t>
      </w:r>
      <w:proofErr w:type="spellEnd"/>
      <w:r w:rsidRPr="00054264">
        <w:rPr>
          <w:rFonts w:asciiTheme="minorHAnsi" w:hAnsiTheme="minorHAnsi" w:cstheme="minorHAnsi"/>
          <w:sz w:val="16"/>
          <w:szCs w:val="16"/>
        </w:rPr>
        <w:t xml:space="preserve"> </w:t>
      </w:r>
      <w:proofErr w:type="spellStart"/>
      <w:r w:rsidRPr="00054264">
        <w:rPr>
          <w:rFonts w:asciiTheme="minorHAnsi" w:hAnsiTheme="minorHAnsi" w:cstheme="minorHAnsi"/>
          <w:sz w:val="16"/>
          <w:szCs w:val="16"/>
        </w:rPr>
        <w:t>Loránd</w:t>
      </w:r>
      <w:proofErr w:type="spellEnd"/>
      <w:r w:rsidRPr="00054264">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054264">
        <w:rPr>
          <w:rFonts w:asciiTheme="minorHAnsi" w:hAnsiTheme="minorHAnsi" w:cstheme="minorHAnsi"/>
          <w:sz w:val="16"/>
          <w:szCs w:val="16"/>
        </w:rPr>
        <w:t>Lederach</w:t>
      </w:r>
      <w:proofErr w:type="spellEnd"/>
      <w:r w:rsidRPr="00054264">
        <w:rPr>
          <w:rFonts w:asciiTheme="minorHAnsi" w:hAnsiTheme="minorHAnsi" w:cstheme="minorHAnsi"/>
          <w:sz w:val="16"/>
          <w:szCs w:val="16"/>
        </w:rPr>
        <w:t xml:space="preserve">, PA., USA 12National Human Genome Center at Howard University, Washington, DC., USA, Marjorie </w:t>
      </w:r>
      <w:proofErr w:type="spellStart"/>
      <w:r w:rsidRPr="00054264">
        <w:rPr>
          <w:rFonts w:asciiTheme="minorHAnsi" w:hAnsiTheme="minorHAnsi" w:cstheme="minorHAnsi"/>
          <w:sz w:val="16"/>
          <w:szCs w:val="16"/>
        </w:rPr>
        <w:t>Gondré</w:t>
      </w:r>
      <w:proofErr w:type="spellEnd"/>
      <w:r w:rsidRPr="0005426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54264">
        <w:rPr>
          <w:rFonts w:asciiTheme="minorHAnsi" w:hAnsiTheme="minorHAnsi" w:cstheme="minorHAnsi"/>
          <w:sz w:val="16"/>
          <w:szCs w:val="16"/>
        </w:rPr>
        <w:t>Modestino</w:t>
      </w:r>
      <w:proofErr w:type="spellEnd"/>
      <w:r w:rsidRPr="00054264">
        <w:rPr>
          <w:rFonts w:asciiTheme="minorHAnsi" w:hAnsiTheme="minorHAnsi" w:cstheme="minorHAnsi"/>
          <w:sz w:val="16"/>
          <w:szCs w:val="16"/>
        </w:rPr>
        <w:t xml:space="preserve">, 14Department of Psychology, Curry College, Milton, MA, USA, Rajendra D </w:t>
      </w:r>
      <w:proofErr w:type="spellStart"/>
      <w:r w:rsidRPr="00054264">
        <w:rPr>
          <w:rFonts w:asciiTheme="minorHAnsi" w:hAnsiTheme="minorHAnsi" w:cstheme="minorHAnsi"/>
          <w:sz w:val="16"/>
          <w:szCs w:val="16"/>
        </w:rPr>
        <w:t>Badgaiyan</w:t>
      </w:r>
      <w:proofErr w:type="spellEnd"/>
      <w:r w:rsidRPr="0005426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054264">
          <w:rPr>
            <w:rFonts w:asciiTheme="minorHAnsi" w:hAnsiTheme="minorHAnsi" w:cstheme="minorHAnsi"/>
            <w:sz w:val="16"/>
            <w:szCs w:val="16"/>
          </w:rPr>
          <w:t>https://www.ncbi.nlm.nih.gov/pmc/articles/PMC6446569/</w:t>
        </w:r>
      </w:hyperlink>
      <w:r w:rsidRPr="00054264">
        <w:rPr>
          <w:rFonts w:asciiTheme="minorHAnsi" w:hAnsiTheme="minorHAnsi" w:cstheme="minorHAnsi"/>
          <w:sz w:val="16"/>
          <w:szCs w:val="16"/>
        </w:rPr>
        <w:t>, R.S.</w:t>
      </w:r>
    </w:p>
    <w:p w14:paraId="78FD98E3" w14:textId="77777777" w:rsidR="007E1A2D" w:rsidRPr="00054264" w:rsidRDefault="007E1A2D" w:rsidP="007E1A2D">
      <w:pPr>
        <w:rPr>
          <w:rFonts w:asciiTheme="minorHAnsi" w:hAnsiTheme="minorHAnsi" w:cstheme="minorHAnsi"/>
          <w:sz w:val="16"/>
        </w:rPr>
      </w:pPr>
      <w:r w:rsidRPr="00054264">
        <w:rPr>
          <w:rFonts w:asciiTheme="minorHAnsi" w:hAnsiTheme="minorHAnsi" w:cstheme="minorHAnsi"/>
          <w:b/>
          <w:bCs/>
          <w:highlight w:val="cyan"/>
          <w:u w:val="single"/>
        </w:rPr>
        <w:t>Pleasure</w:t>
      </w:r>
      <w:r w:rsidRPr="00054264">
        <w:rPr>
          <w:rFonts w:asciiTheme="minorHAnsi" w:hAnsiTheme="minorHAnsi" w:cstheme="minorHAnsi"/>
          <w:u w:val="single"/>
        </w:rPr>
        <w:t xml:space="preserve"> is not only</w:t>
      </w:r>
      <w:r w:rsidRPr="00054264">
        <w:rPr>
          <w:rFonts w:asciiTheme="minorHAnsi" w:hAnsiTheme="minorHAnsi" w:cstheme="minorHAnsi"/>
          <w:sz w:val="16"/>
        </w:rPr>
        <w:t xml:space="preserve"> one of the three </w:t>
      </w:r>
      <w:r w:rsidRPr="00054264">
        <w:rPr>
          <w:rFonts w:asciiTheme="minorHAnsi" w:hAnsiTheme="minorHAnsi" w:cstheme="minorHAnsi"/>
          <w:u w:val="single"/>
        </w:rPr>
        <w:t xml:space="preserve">primary reward </w:t>
      </w:r>
      <w:proofErr w:type="gramStart"/>
      <w:r w:rsidRPr="00054264">
        <w:rPr>
          <w:rFonts w:asciiTheme="minorHAnsi" w:hAnsiTheme="minorHAnsi" w:cstheme="minorHAnsi"/>
          <w:u w:val="single"/>
        </w:rPr>
        <w:t>functions</w:t>
      </w:r>
      <w:proofErr w:type="gramEnd"/>
      <w:r w:rsidRPr="00054264">
        <w:rPr>
          <w:rFonts w:asciiTheme="minorHAnsi" w:hAnsiTheme="minorHAnsi" w:cstheme="minorHAnsi"/>
          <w:sz w:val="16"/>
        </w:rPr>
        <w:t xml:space="preserve"> but </w:t>
      </w:r>
      <w:r w:rsidRPr="00054264">
        <w:rPr>
          <w:rFonts w:asciiTheme="minorHAnsi" w:hAnsiTheme="minorHAnsi" w:cstheme="minorHAnsi"/>
          <w:u w:val="single"/>
        </w:rPr>
        <w:t xml:space="preserve">it also </w:t>
      </w:r>
      <w:r w:rsidRPr="00054264">
        <w:rPr>
          <w:rFonts w:asciiTheme="minorHAnsi" w:hAnsiTheme="minorHAnsi" w:cstheme="minorHAnsi"/>
          <w:b/>
          <w:bCs/>
          <w:highlight w:val="cyan"/>
          <w:u w:val="single"/>
        </w:rPr>
        <w:t>defines reward.</w:t>
      </w:r>
      <w:r w:rsidRPr="00054264">
        <w:rPr>
          <w:rFonts w:asciiTheme="minorHAnsi" w:hAnsiTheme="minorHAnsi" w:cstheme="minorHAnsi"/>
          <w:sz w:val="16"/>
        </w:rPr>
        <w:t xml:space="preserve"> As homeostasis explains the </w:t>
      </w:r>
      <w:r w:rsidRPr="00054264">
        <w:rPr>
          <w:rFonts w:asciiTheme="minorHAnsi" w:hAnsiTheme="minorHAnsi" w:cstheme="minorHAnsi"/>
          <w:u w:val="single"/>
        </w:rPr>
        <w:t>functions of</w:t>
      </w:r>
      <w:r w:rsidRPr="00054264">
        <w:rPr>
          <w:rFonts w:asciiTheme="minorHAnsi" w:hAnsiTheme="minorHAnsi" w:cstheme="minorHAnsi"/>
          <w:sz w:val="16"/>
        </w:rPr>
        <w:t xml:space="preserve"> only a limited number of </w:t>
      </w:r>
      <w:r w:rsidRPr="00054264">
        <w:rPr>
          <w:rFonts w:asciiTheme="minorHAnsi" w:hAnsiTheme="minorHAnsi" w:cstheme="minorHAnsi"/>
          <w:u w:val="single"/>
        </w:rPr>
        <w:t>rewards, the</w:t>
      </w:r>
      <w:r w:rsidRPr="00054264">
        <w:rPr>
          <w:rFonts w:asciiTheme="minorHAnsi" w:hAnsiTheme="minorHAnsi" w:cstheme="minorHAnsi"/>
          <w:sz w:val="16"/>
        </w:rPr>
        <w:t xml:space="preserve"> principal </w:t>
      </w:r>
      <w:r w:rsidRPr="00054264">
        <w:rPr>
          <w:rFonts w:asciiTheme="minorHAnsi" w:hAnsiTheme="minorHAnsi" w:cstheme="minorHAnsi"/>
          <w:highlight w:val="cyan"/>
          <w:u w:val="single"/>
        </w:rPr>
        <w:t>reason why particular stimuli</w:t>
      </w:r>
      <w:r w:rsidRPr="00054264">
        <w:rPr>
          <w:rFonts w:asciiTheme="minorHAnsi" w:hAnsiTheme="minorHAnsi" w:cstheme="minorHAnsi"/>
          <w:u w:val="single"/>
        </w:rPr>
        <w:t xml:space="preserve">, objects, events, situations, and activities </w:t>
      </w:r>
      <w:r w:rsidRPr="00054264">
        <w:rPr>
          <w:rFonts w:asciiTheme="minorHAnsi" w:hAnsiTheme="minorHAnsi" w:cstheme="minorHAnsi"/>
          <w:highlight w:val="cyan"/>
          <w:u w:val="single"/>
        </w:rPr>
        <w:t>are rewarding</w:t>
      </w:r>
      <w:r w:rsidRPr="00054264">
        <w:rPr>
          <w:rFonts w:asciiTheme="minorHAnsi" w:hAnsiTheme="minorHAnsi" w:cstheme="minorHAnsi"/>
          <w:sz w:val="16"/>
        </w:rPr>
        <w:t xml:space="preserve"> may be </w:t>
      </w:r>
      <w:r w:rsidRPr="00054264">
        <w:rPr>
          <w:rFonts w:asciiTheme="minorHAnsi" w:hAnsiTheme="minorHAnsi" w:cstheme="minorHAnsi"/>
          <w:highlight w:val="cyan"/>
          <w:u w:val="single"/>
        </w:rPr>
        <w:t>due to pleasure.</w:t>
      </w:r>
      <w:r w:rsidRPr="00054264">
        <w:rPr>
          <w:rFonts w:asciiTheme="minorHAnsi" w:hAnsiTheme="minorHAnsi" w:cstheme="minorHAnsi"/>
          <w:sz w:val="16"/>
        </w:rPr>
        <w:t xml:space="preserve"> This applies </w:t>
      </w:r>
      <w:proofErr w:type="gramStart"/>
      <w:r w:rsidRPr="00054264">
        <w:rPr>
          <w:rFonts w:asciiTheme="minorHAnsi" w:hAnsiTheme="minorHAnsi" w:cstheme="minorHAnsi"/>
          <w:sz w:val="16"/>
        </w:rPr>
        <w:t>first of all</w:t>
      </w:r>
      <w:proofErr w:type="gramEnd"/>
      <w:r w:rsidRPr="0005426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54264">
        <w:rPr>
          <w:rFonts w:asciiTheme="minorHAnsi" w:hAnsiTheme="minorHAnsi" w:cstheme="minorHAnsi"/>
          <w:highlight w:val="cyan"/>
          <w:u w:val="single"/>
        </w:rPr>
        <w:t>Pleasure</w:t>
      </w:r>
      <w:r w:rsidRPr="00054264">
        <w:rPr>
          <w:rFonts w:asciiTheme="minorHAnsi" w:hAnsiTheme="minorHAnsi" w:cstheme="minorHAnsi"/>
          <w:u w:val="single"/>
        </w:rPr>
        <w:t>, as the primary effect of rewards</w:t>
      </w:r>
      <w:r w:rsidRPr="00054264">
        <w:rPr>
          <w:rFonts w:asciiTheme="minorHAnsi" w:hAnsiTheme="minorHAnsi" w:cstheme="minorHAnsi"/>
          <w:sz w:val="16"/>
        </w:rPr>
        <w:t xml:space="preserve">, drives the prime reward functions of learning, approach behavior, and decision making and </w:t>
      </w:r>
      <w:r w:rsidRPr="00054264">
        <w:rPr>
          <w:rFonts w:asciiTheme="minorHAnsi" w:hAnsiTheme="minorHAnsi" w:cstheme="minorHAnsi"/>
          <w:highlight w:val="cyan"/>
          <w:u w:val="single"/>
        </w:rPr>
        <w:t xml:space="preserve">provides the </w:t>
      </w:r>
      <w:r w:rsidRPr="00054264">
        <w:rPr>
          <w:rFonts w:asciiTheme="minorHAnsi" w:hAnsiTheme="minorHAnsi" w:cstheme="minorHAnsi"/>
          <w:b/>
          <w:bCs/>
          <w:highlight w:val="cyan"/>
          <w:u w:val="single"/>
        </w:rPr>
        <w:t>basis for hedonic theories</w:t>
      </w:r>
      <w:r w:rsidRPr="00054264">
        <w:rPr>
          <w:rFonts w:asciiTheme="minorHAnsi" w:hAnsiTheme="minorHAnsi" w:cstheme="minorHAnsi"/>
          <w:u w:val="single"/>
        </w:rPr>
        <w:t xml:space="preserve"> of reward function. </w:t>
      </w:r>
      <w:r w:rsidRPr="00054264">
        <w:rPr>
          <w:rFonts w:asciiTheme="minorHAnsi" w:hAnsiTheme="minorHAnsi" w:cstheme="minorHAnsi"/>
          <w:highlight w:val="cyan"/>
          <w:u w:val="single"/>
        </w:rPr>
        <w:t>We are attracted by</w:t>
      </w:r>
      <w:r w:rsidRPr="00054264">
        <w:rPr>
          <w:rFonts w:asciiTheme="minorHAnsi" w:hAnsiTheme="minorHAnsi" w:cstheme="minorHAnsi"/>
          <w:sz w:val="16"/>
        </w:rPr>
        <w:t xml:space="preserve"> most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and exert intense efforts to obtain them</w:t>
      </w:r>
      <w:r w:rsidRPr="00054264">
        <w:rPr>
          <w:rFonts w:asciiTheme="minorHAnsi" w:hAnsiTheme="minorHAnsi" w:cstheme="minorHAnsi"/>
          <w:sz w:val="16"/>
        </w:rPr>
        <w:t xml:space="preserve">, just </w:t>
      </w:r>
      <w:r w:rsidRPr="00054264">
        <w:rPr>
          <w:rFonts w:asciiTheme="minorHAnsi" w:hAnsiTheme="minorHAnsi" w:cstheme="minorHAnsi"/>
          <w:highlight w:val="cyan"/>
          <w:u w:val="single"/>
        </w:rPr>
        <w:t>because they are enjoyable</w:t>
      </w:r>
      <w:r w:rsidRPr="0005426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4264">
        <w:rPr>
          <w:rFonts w:asciiTheme="minorHAnsi" w:hAnsiTheme="minorHAnsi" w:cstheme="minorHAnsi"/>
          <w:u w:val="single"/>
        </w:rPr>
        <w:t>using both humans and detailed invasive brain analysis of animals has discovered some critical ways that the brain processes pleasure</w:t>
      </w:r>
      <w:r w:rsidRPr="00054264">
        <w:rPr>
          <w:rFonts w:asciiTheme="minorHAnsi" w:hAnsiTheme="minorHAnsi" w:cstheme="minorHAnsi"/>
          <w:sz w:val="16"/>
        </w:rPr>
        <w:t xml:space="preserve"> [14]. </w:t>
      </w:r>
      <w:r w:rsidRPr="00054264">
        <w:rPr>
          <w:rFonts w:asciiTheme="minorHAnsi" w:hAnsiTheme="minorHAnsi" w:cstheme="minorHAnsi"/>
          <w:u w:val="single"/>
        </w:rPr>
        <w:t>Pleasure as a hallmark of reward is sufficient for defining a reward</w:t>
      </w:r>
      <w:r w:rsidRPr="00054264">
        <w:rPr>
          <w:rFonts w:asciiTheme="minorHAnsi" w:hAnsiTheme="minorHAnsi" w:cstheme="minorHAnsi"/>
          <w:sz w:val="16"/>
        </w:rPr>
        <w:t xml:space="preserve">, but it may not be necessary. </w:t>
      </w:r>
      <w:r w:rsidRPr="00054264">
        <w:rPr>
          <w:rFonts w:asciiTheme="minorHAnsi" w:hAnsiTheme="minorHAnsi" w:cstheme="minorHAnsi"/>
          <w:u w:val="single"/>
        </w:rPr>
        <w:t>A reward may generate positive</w:t>
      </w:r>
      <w:r w:rsidRPr="00054264">
        <w:rPr>
          <w:rFonts w:asciiTheme="minorHAnsi" w:hAnsiTheme="minorHAnsi" w:cstheme="minorHAnsi"/>
          <w:sz w:val="16"/>
        </w:rPr>
        <w:t xml:space="preserve"> learning and approach </w:t>
      </w:r>
      <w:r w:rsidRPr="00054264">
        <w:rPr>
          <w:rFonts w:asciiTheme="minorHAnsi" w:hAnsiTheme="minorHAnsi" w:cstheme="minorHAnsi"/>
          <w:u w:val="single"/>
        </w:rPr>
        <w:t>behavior</w:t>
      </w:r>
      <w:r w:rsidRPr="00054264">
        <w:rPr>
          <w:rFonts w:asciiTheme="minorHAnsi" w:hAnsiTheme="minorHAnsi" w:cstheme="minorHAnsi"/>
          <w:sz w:val="16"/>
        </w:rPr>
        <w:t xml:space="preserve"> simply </w:t>
      </w:r>
      <w:r w:rsidRPr="00054264">
        <w:rPr>
          <w:rFonts w:asciiTheme="minorHAnsi" w:hAnsiTheme="minorHAnsi" w:cstheme="minorHAnsi"/>
          <w:u w:val="single"/>
        </w:rPr>
        <w:t>because it contains substances that are essential for body function.</w:t>
      </w:r>
      <w:r w:rsidRPr="0005426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54264">
        <w:rPr>
          <w:rFonts w:asciiTheme="minorHAnsi" w:hAnsiTheme="minorHAnsi" w:cstheme="minorHAnsi"/>
          <w:u w:val="single"/>
        </w:rPr>
        <w:t>evolution and its basic principles found</w:t>
      </w:r>
      <w:r w:rsidRPr="00054264">
        <w:rPr>
          <w:rFonts w:asciiTheme="minorHAnsi" w:hAnsiTheme="minorHAnsi" w:cstheme="minorHAnsi"/>
          <w:sz w:val="16"/>
        </w:rPr>
        <w:t xml:space="preserve"> various </w:t>
      </w:r>
      <w:r w:rsidRPr="00054264">
        <w:rPr>
          <w:rFonts w:asciiTheme="minorHAnsi" w:hAnsiTheme="minorHAnsi" w:cstheme="minorHAnsi"/>
          <w:u w:val="single"/>
        </w:rPr>
        <w:t>mechanisms that steer behavior and biological development.</w:t>
      </w:r>
      <w:r w:rsidRPr="0005426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54264">
        <w:rPr>
          <w:rFonts w:asciiTheme="minorHAnsi" w:hAnsiTheme="minorHAnsi" w:cstheme="minorHAnsi"/>
          <w:b/>
          <w:bCs/>
          <w:highlight w:val="cyan"/>
          <w:u w:val="single"/>
        </w:rPr>
        <w:t>organisms are</w:t>
      </w:r>
      <w:r w:rsidRPr="00054264">
        <w:rPr>
          <w:rFonts w:asciiTheme="minorHAnsi" w:hAnsiTheme="minorHAnsi" w:cstheme="minorHAnsi"/>
          <w:u w:val="single"/>
        </w:rPr>
        <w:t xml:space="preserve"> the </w:t>
      </w:r>
      <w:r w:rsidRPr="00054264">
        <w:rPr>
          <w:rFonts w:asciiTheme="minorHAnsi" w:hAnsiTheme="minorHAnsi" w:cstheme="minorHAnsi"/>
          <w:b/>
          <w:bCs/>
          <w:highlight w:val="cyan"/>
          <w:u w:val="single"/>
        </w:rPr>
        <w:t>result of evolutionary competition.</w:t>
      </w:r>
      <w:r w:rsidRPr="00054264">
        <w:rPr>
          <w:rFonts w:asciiTheme="minorHAnsi" w:hAnsiTheme="minorHAnsi" w:cstheme="minorHAnsi"/>
          <w:sz w:val="16"/>
        </w:rPr>
        <w:t xml:space="preserve"> In fact, </w:t>
      </w:r>
      <w:r w:rsidRPr="00054264">
        <w:rPr>
          <w:rFonts w:asciiTheme="minorHAnsi" w:hAnsiTheme="minorHAnsi" w:cstheme="minorHAnsi"/>
          <w:sz w:val="16"/>
        </w:rPr>
        <w:lastRenderedPageBreak/>
        <w:t xml:space="preserve">Richard </w:t>
      </w:r>
      <w:r w:rsidRPr="00054264">
        <w:rPr>
          <w:rFonts w:asciiTheme="minorHAnsi" w:hAnsiTheme="minorHAnsi" w:cstheme="minorHAnsi"/>
          <w:u w:val="single"/>
        </w:rPr>
        <w:t>Dawkins stresses gene survival and propagation as the basic mechanism of life</w:t>
      </w:r>
      <w:r w:rsidRPr="00054264">
        <w:rPr>
          <w:rFonts w:asciiTheme="minorHAnsi" w:hAnsiTheme="minorHAnsi" w:cstheme="minorHAnsi"/>
          <w:sz w:val="16"/>
        </w:rPr>
        <w:t xml:space="preserve"> [20]. Only genes that lead to </w:t>
      </w:r>
      <w:r w:rsidRPr="00054264">
        <w:rPr>
          <w:rFonts w:asciiTheme="minorHAnsi" w:hAnsiTheme="minorHAnsi" w:cstheme="minorHAnsi"/>
          <w:u w:val="single"/>
        </w:rPr>
        <w:t>the fittest phenotype will make it.</w:t>
      </w:r>
      <w:r w:rsidRPr="00054264">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054264">
        <w:rPr>
          <w:rFonts w:asciiTheme="minorHAnsi" w:hAnsiTheme="minorHAnsi" w:cstheme="minorHAnsi"/>
          <w:u w:val="single"/>
        </w:rPr>
        <w:t xml:space="preserve">the ultimate, distal function of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is to </w:t>
      </w:r>
      <w:r w:rsidRPr="00054264">
        <w:rPr>
          <w:rFonts w:asciiTheme="minorHAnsi" w:hAnsiTheme="minorHAnsi" w:cstheme="minorHAnsi"/>
          <w:highlight w:val="cyan"/>
          <w:u w:val="single"/>
        </w:rPr>
        <w:t>increase evolutionary fitness</w:t>
      </w:r>
      <w:r w:rsidRPr="00054264">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54264">
        <w:rPr>
          <w:rFonts w:asciiTheme="minorHAnsi" w:hAnsiTheme="minorHAnsi" w:cstheme="minorHAnsi"/>
          <w:u w:val="single"/>
        </w:rPr>
        <w:t>Behavioral reward functions have evolved to help individuals to survive and propagate their genes</w:t>
      </w:r>
      <w:r w:rsidRPr="00054264">
        <w:rPr>
          <w:rFonts w:asciiTheme="minorHAnsi" w:hAnsiTheme="minorHAnsi" w:cstheme="minorHAnsi"/>
          <w:sz w:val="16"/>
        </w:rPr>
        <w:t xml:space="preserve">. Apparently, </w:t>
      </w:r>
      <w:r w:rsidRPr="00054264">
        <w:rPr>
          <w:rFonts w:asciiTheme="minorHAnsi" w:hAnsiTheme="minorHAnsi" w:cstheme="minorHAnsi"/>
          <w:u w:val="single"/>
        </w:rPr>
        <w:t>people need to live well and long enough to reproduce.</w:t>
      </w:r>
      <w:r w:rsidRPr="00054264">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4264">
        <w:rPr>
          <w:rFonts w:asciiTheme="minorHAnsi" w:hAnsiTheme="minorHAnsi" w:cstheme="minorHAnsi"/>
          <w:u w:val="single"/>
        </w:rPr>
        <w:t>any small edge will ultimately result in evolutionary advantage</w:t>
      </w:r>
      <w:r w:rsidRPr="00054264">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54264">
        <w:rPr>
          <w:rFonts w:asciiTheme="minorHAnsi" w:hAnsiTheme="minorHAnsi" w:cstheme="minorHAnsi"/>
          <w:u w:val="single"/>
        </w:rPr>
        <w:t>Thus</w:t>
      </w:r>
      <w:proofErr w:type="gramEnd"/>
      <w:r w:rsidRPr="00054264">
        <w:rPr>
          <w:rFonts w:asciiTheme="minorHAnsi" w:hAnsiTheme="minorHAnsi" w:cstheme="minorHAnsi"/>
          <w:u w:val="single"/>
        </w:rPr>
        <w:t xml:space="preserve"> the distal reward function in gene propagation and evolutionary fitness defines the proximal reward functions that we see</w:t>
      </w:r>
      <w:r w:rsidRPr="00054264">
        <w:rPr>
          <w:rFonts w:asciiTheme="minorHAnsi" w:hAnsiTheme="minorHAnsi" w:cstheme="minorHAnsi"/>
          <w:sz w:val="16"/>
        </w:rPr>
        <w:t xml:space="preserve"> in everyday behavior. </w:t>
      </w:r>
      <w:r w:rsidRPr="00054264">
        <w:rPr>
          <w:rFonts w:asciiTheme="minorHAnsi" w:hAnsiTheme="minorHAnsi" w:cstheme="minorHAnsi"/>
          <w:highlight w:val="cyan"/>
          <w:u w:val="single"/>
        </w:rPr>
        <w:t>That is why foods, drinks, mates, and offspring are rewarding.</w:t>
      </w:r>
      <w:r w:rsidRPr="00054264">
        <w:rPr>
          <w:rFonts w:asciiTheme="minorHAnsi" w:hAnsiTheme="minorHAnsi" w:cstheme="minorHAnsi"/>
          <w:u w:val="single"/>
        </w:rPr>
        <w:t xml:space="preserve"> </w:t>
      </w:r>
      <w:r w:rsidRPr="00054264">
        <w:rPr>
          <w:rFonts w:asciiTheme="minorHAnsi" w:hAnsiTheme="minorHAnsi" w:cstheme="minorHAnsi"/>
          <w:sz w:val="16"/>
        </w:rPr>
        <w:t xml:space="preserve">There have been theories linking pleasure as a required component of health benefits </w:t>
      </w:r>
      <w:proofErr w:type="spellStart"/>
      <w:r w:rsidRPr="00054264">
        <w:rPr>
          <w:rFonts w:asciiTheme="minorHAnsi" w:hAnsiTheme="minorHAnsi" w:cstheme="minorHAnsi"/>
          <w:sz w:val="16"/>
        </w:rPr>
        <w:t>salutogenesis</w:t>
      </w:r>
      <w:proofErr w:type="spellEnd"/>
      <w:r w:rsidRPr="00054264">
        <w:rPr>
          <w:rFonts w:asciiTheme="minorHAnsi" w:hAnsiTheme="minorHAnsi" w:cstheme="minorHAnsi"/>
          <w:sz w:val="16"/>
        </w:rPr>
        <w:t>, (</w:t>
      </w:r>
      <w:proofErr w:type="spellStart"/>
      <w:r w:rsidRPr="00054264">
        <w:rPr>
          <w:rFonts w:asciiTheme="minorHAnsi" w:hAnsiTheme="minorHAnsi" w:cstheme="minorHAnsi"/>
          <w:sz w:val="16"/>
        </w:rPr>
        <w:t>salugenesis</w:t>
      </w:r>
      <w:proofErr w:type="spellEnd"/>
      <w:r w:rsidRPr="00054264">
        <w:rPr>
          <w:rFonts w:asciiTheme="minorHAnsi" w:hAnsiTheme="minorHAnsi" w:cstheme="minorHAnsi"/>
          <w:sz w:val="16"/>
        </w:rPr>
        <w:t xml:space="preserve">). In essence, under these terms, </w:t>
      </w:r>
      <w:r w:rsidRPr="00054264">
        <w:rPr>
          <w:rFonts w:asciiTheme="minorHAnsi" w:hAnsiTheme="minorHAnsi" w:cstheme="minorHAnsi"/>
          <w:u w:val="single"/>
        </w:rPr>
        <w:t>pleasure is described as a state or feeling of happiness and satisfaction resulting from an experience that one enjoys.</w:t>
      </w:r>
      <w:r w:rsidRPr="00054264">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54264">
        <w:rPr>
          <w:rFonts w:asciiTheme="minorHAnsi" w:hAnsiTheme="minorHAnsi" w:cstheme="minorHAnsi"/>
          <w:sz w:val="16"/>
        </w:rPr>
        <w:t>morphinergic</w:t>
      </w:r>
      <w:proofErr w:type="spellEnd"/>
      <w:r w:rsidRPr="00054264">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054264">
        <w:rPr>
          <w:rFonts w:asciiTheme="minorHAnsi" w:hAnsiTheme="minorHAnsi" w:cstheme="minorHAnsi"/>
          <w:sz w:val="16"/>
        </w:rPr>
        <w:t>Esch</w:t>
      </w:r>
      <w:proofErr w:type="spellEnd"/>
      <w:r w:rsidRPr="00054264">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54264">
        <w:rPr>
          <w:rFonts w:asciiTheme="minorHAnsi" w:hAnsiTheme="minorHAnsi" w:cstheme="minorHAnsi"/>
          <w:sz w:val="16"/>
        </w:rPr>
        <w:t>all of</w:t>
      </w:r>
      <w:proofErr w:type="gramEnd"/>
      <w:r w:rsidRPr="00054264">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54264">
        <w:rPr>
          <w:rFonts w:asciiTheme="minorHAnsi" w:hAnsiTheme="minorHAnsi" w:cstheme="minorHAnsi"/>
          <w:u w:val="single"/>
        </w:rPr>
        <w:t>pathways for ordinary liking and pleasure</w:t>
      </w:r>
      <w:r w:rsidRPr="00054264">
        <w:rPr>
          <w:rFonts w:asciiTheme="minorHAnsi" w:hAnsiTheme="minorHAnsi" w:cstheme="minorHAnsi"/>
          <w:sz w:val="16"/>
        </w:rPr>
        <w:t xml:space="preserve">, which </w:t>
      </w:r>
      <w:r w:rsidRPr="00054264">
        <w:rPr>
          <w:rFonts w:asciiTheme="minorHAnsi" w:hAnsiTheme="minorHAnsi" w:cstheme="minorHAnsi"/>
          <w:u w:val="single"/>
        </w:rPr>
        <w:t>are limited in scope</w:t>
      </w:r>
      <w:r w:rsidRPr="00054264">
        <w:rPr>
          <w:rFonts w:asciiTheme="minorHAnsi" w:hAnsiTheme="minorHAnsi" w:cstheme="minorHAnsi"/>
          <w:sz w:val="16"/>
        </w:rPr>
        <w:t xml:space="preserve"> as described above in this commentary. However, </w:t>
      </w:r>
      <w:r w:rsidRPr="00054264">
        <w:rPr>
          <w:rFonts w:asciiTheme="minorHAnsi" w:hAnsiTheme="minorHAnsi" w:cstheme="minorHAnsi"/>
          <w:u w:val="single"/>
        </w:rPr>
        <w:t xml:space="preserve">there are </w:t>
      </w:r>
      <w:r w:rsidRPr="00054264">
        <w:rPr>
          <w:rFonts w:asciiTheme="minorHAnsi" w:hAnsiTheme="minorHAnsi" w:cstheme="minorHAnsi"/>
          <w:b/>
          <w:bCs/>
          <w:highlight w:val="cyan"/>
          <w:u w:val="single"/>
        </w:rPr>
        <w:t>many brain regions</w:t>
      </w:r>
      <w:r w:rsidRPr="00054264">
        <w:rPr>
          <w:rFonts w:asciiTheme="minorHAnsi" w:hAnsiTheme="minorHAnsi" w:cstheme="minorHAnsi"/>
          <w:sz w:val="16"/>
        </w:rPr>
        <w:t xml:space="preserve">, often termed hot and cold spots, </w:t>
      </w:r>
      <w:r w:rsidRPr="00054264">
        <w:rPr>
          <w:rFonts w:asciiTheme="minorHAnsi" w:hAnsiTheme="minorHAnsi" w:cstheme="minorHAnsi"/>
          <w:u w:val="single"/>
        </w:rPr>
        <w:t xml:space="preserve">that significantly </w:t>
      </w:r>
      <w:r w:rsidRPr="00054264">
        <w:rPr>
          <w:rFonts w:asciiTheme="minorHAnsi" w:hAnsiTheme="minorHAnsi" w:cstheme="minorHAnsi"/>
          <w:b/>
          <w:bCs/>
          <w:highlight w:val="cyan"/>
          <w:u w:val="single"/>
        </w:rPr>
        <w:t>modulate</w:t>
      </w:r>
      <w:r w:rsidRPr="00054264">
        <w:rPr>
          <w:rFonts w:asciiTheme="minorHAnsi" w:hAnsiTheme="minorHAnsi" w:cstheme="minorHAnsi"/>
          <w:sz w:val="16"/>
        </w:rPr>
        <w:t xml:space="preserve"> (increase or decrease) </w:t>
      </w:r>
      <w:r w:rsidRPr="00054264">
        <w:rPr>
          <w:rFonts w:asciiTheme="minorHAnsi" w:hAnsiTheme="minorHAnsi" w:cstheme="minorHAnsi"/>
          <w:u w:val="single"/>
        </w:rPr>
        <w:t xml:space="preserve">our </w:t>
      </w:r>
      <w:r w:rsidRPr="00054264">
        <w:rPr>
          <w:rFonts w:asciiTheme="minorHAnsi" w:hAnsiTheme="minorHAnsi" w:cstheme="minorHAnsi"/>
          <w:b/>
          <w:bCs/>
          <w:highlight w:val="cyan"/>
          <w:u w:val="single"/>
        </w:rPr>
        <w:t>pleasure or</w:t>
      </w:r>
      <w:r w:rsidRPr="00054264">
        <w:rPr>
          <w:rFonts w:asciiTheme="minorHAnsi" w:hAnsiTheme="minorHAnsi" w:cstheme="minorHAnsi"/>
          <w:u w:val="single"/>
        </w:rPr>
        <w:t xml:space="preserve"> even </w:t>
      </w:r>
      <w:r w:rsidRPr="00054264">
        <w:rPr>
          <w:rFonts w:asciiTheme="minorHAnsi" w:hAnsiTheme="minorHAnsi" w:cstheme="minorHAnsi"/>
          <w:b/>
          <w:bCs/>
          <w:highlight w:val="cyan"/>
          <w:u w:val="single"/>
        </w:rPr>
        <w:t>produce the opposite</w:t>
      </w:r>
      <w:r w:rsidRPr="00054264">
        <w:rPr>
          <w:rFonts w:asciiTheme="minorHAnsi" w:hAnsiTheme="minorHAnsi" w:cstheme="minorHAnsi"/>
          <w:sz w:val="16"/>
        </w:rPr>
        <w:t xml:space="preserve"> of pleasure— that is </w:t>
      </w:r>
      <w:r w:rsidRPr="00054264">
        <w:rPr>
          <w:rFonts w:asciiTheme="minorHAnsi" w:hAnsiTheme="minorHAnsi" w:cstheme="minorHAnsi"/>
          <w:u w:val="single"/>
        </w:rPr>
        <w:t>disgust and fear</w:t>
      </w:r>
      <w:r w:rsidRPr="00054264">
        <w:rPr>
          <w:rFonts w:asciiTheme="minorHAnsi" w:hAnsiTheme="minorHAnsi" w:cstheme="minorHAnsi"/>
          <w:sz w:val="16"/>
        </w:rPr>
        <w:t xml:space="preserve"> [39]. </w:t>
      </w:r>
      <w:r w:rsidRPr="00054264">
        <w:rPr>
          <w:rFonts w:asciiTheme="minorHAnsi" w:hAnsiTheme="minorHAnsi" w:cstheme="minorHAnsi"/>
          <w:u w:val="single"/>
        </w:rPr>
        <w:t>One</w:t>
      </w:r>
      <w:r w:rsidRPr="00054264">
        <w:rPr>
          <w:rFonts w:asciiTheme="minorHAnsi" w:hAnsiTheme="minorHAnsi" w:cstheme="minorHAnsi"/>
          <w:sz w:val="16"/>
        </w:rPr>
        <w:t xml:space="preserve"> specific </w:t>
      </w:r>
      <w:r w:rsidRPr="00054264">
        <w:rPr>
          <w:rFonts w:asciiTheme="minorHAnsi" w:hAnsiTheme="minorHAnsi" w:cstheme="minorHAnsi"/>
          <w:u w:val="single"/>
        </w:rPr>
        <w:t>region</w:t>
      </w:r>
      <w:r w:rsidRPr="00054264">
        <w:rPr>
          <w:rFonts w:asciiTheme="minorHAnsi" w:hAnsiTheme="minorHAnsi" w:cstheme="minorHAnsi"/>
          <w:sz w:val="16"/>
        </w:rPr>
        <w:t xml:space="preserve"> of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 xml:space="preserve">is organized like a computer keyboard, with </w:t>
      </w:r>
      <w:proofErr w:type="gramStart"/>
      <w:r w:rsidRPr="00054264">
        <w:rPr>
          <w:rFonts w:asciiTheme="minorHAnsi" w:hAnsiTheme="minorHAnsi" w:cstheme="minorHAnsi"/>
          <w:u w:val="single"/>
        </w:rPr>
        <w:t>particular stimulus</w:t>
      </w:r>
      <w:proofErr w:type="gramEnd"/>
      <w:r w:rsidRPr="00054264">
        <w:rPr>
          <w:rFonts w:asciiTheme="minorHAnsi" w:hAnsiTheme="minorHAnsi" w:cstheme="minorHAnsi"/>
          <w:u w:val="single"/>
        </w:rPr>
        <w:t xml:space="preserve"> triggers in rows</w:t>
      </w:r>
      <w:r w:rsidRPr="00054264">
        <w:rPr>
          <w:rFonts w:asciiTheme="minorHAnsi" w:hAnsiTheme="minorHAnsi" w:cstheme="minorHAnsi"/>
          <w:sz w:val="16"/>
        </w:rPr>
        <w:t xml:space="preserve">— producing an increase and decrease of pleasure and disgust. Moreover, </w:t>
      </w:r>
      <w:r w:rsidRPr="00054264">
        <w:rPr>
          <w:rFonts w:asciiTheme="minorHAnsi" w:hAnsiTheme="minorHAnsi" w:cstheme="minorHAnsi"/>
          <w:u w:val="single"/>
        </w:rPr>
        <w:t>the cortex has unique roles in the cognitive evaluation of our feelings of pleasure</w:t>
      </w:r>
      <w:r w:rsidRPr="0005426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54264">
        <w:rPr>
          <w:rFonts w:asciiTheme="minorHAnsi" w:hAnsiTheme="minorHAnsi" w:cstheme="minorHAnsi"/>
          <w:sz w:val="16"/>
        </w:rPr>
        <w:t>is</w:t>
      </w:r>
      <w:proofErr w:type="gramEnd"/>
      <w:r w:rsidRPr="00054264">
        <w:rPr>
          <w:rFonts w:asciiTheme="minorHAnsi" w:hAnsiTheme="minorHAnsi" w:cstheme="minorHAnsi"/>
          <w:sz w:val="16"/>
        </w:rPr>
        <w:t xml:space="preserve"> surprising that many different sources of pleasure activate the same circuits between the </w:t>
      </w:r>
      <w:proofErr w:type="spellStart"/>
      <w:r w:rsidRPr="00054264">
        <w:rPr>
          <w:rFonts w:asciiTheme="minorHAnsi" w:hAnsiTheme="minorHAnsi" w:cstheme="minorHAnsi"/>
          <w:sz w:val="16"/>
        </w:rPr>
        <w:t>mesocorticolimbic</w:t>
      </w:r>
      <w:proofErr w:type="spellEnd"/>
      <w:r w:rsidRPr="0005426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has spiny neurons that receive dopamine from the VTA and glutamate (a dopamine driver) from the hippocampus, </w:t>
      </w:r>
      <w:proofErr w:type="gramStart"/>
      <w:r w:rsidRPr="00054264">
        <w:rPr>
          <w:rFonts w:asciiTheme="minorHAnsi" w:hAnsiTheme="minorHAnsi" w:cstheme="minorHAnsi"/>
          <w:sz w:val="16"/>
        </w:rPr>
        <w:t>amygdala</w:t>
      </w:r>
      <w:proofErr w:type="gramEnd"/>
      <w:r w:rsidRPr="00054264">
        <w:rPr>
          <w:rFonts w:asciiTheme="minorHAnsi" w:hAnsiTheme="minorHAnsi" w:cstheme="minorHAnsi"/>
          <w:sz w:val="16"/>
        </w:rPr>
        <w:t xml:space="preserve"> and medial prefrontal cortex. Subsequently,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w:t>
      </w:r>
      <w:r w:rsidRPr="00054264">
        <w:rPr>
          <w:rFonts w:asciiTheme="minorHAnsi" w:hAnsiTheme="minorHAnsi" w:cstheme="minorHAnsi"/>
          <w:sz w:val="16"/>
        </w:rPr>
        <w:lastRenderedPageBreak/>
        <w:t xml:space="preserve">the term “Reward Deficiency Syndrome” (RDS) to describe genetic and epigenetic induced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in the “Brain Reward Cascade” that contribute to addiction and compulsive behaviors [3,6,41]. Furthermore, ordinary </w:t>
      </w:r>
      <w:r w:rsidRPr="00054264">
        <w:rPr>
          <w:rFonts w:asciiTheme="minorHAnsi" w:hAnsiTheme="minorHAnsi" w:cstheme="minorHAnsi"/>
          <w:u w:val="single"/>
        </w:rPr>
        <w:t>“</w:t>
      </w:r>
      <w:r w:rsidRPr="00054264">
        <w:rPr>
          <w:rFonts w:asciiTheme="minorHAnsi" w:hAnsiTheme="minorHAnsi" w:cstheme="minorHAnsi"/>
          <w:highlight w:val="cyan"/>
          <w:u w:val="single"/>
        </w:rPr>
        <w:t>liking</w:t>
      </w:r>
      <w:r w:rsidRPr="00054264">
        <w:rPr>
          <w:rFonts w:asciiTheme="minorHAnsi" w:hAnsiTheme="minorHAnsi" w:cstheme="minorHAnsi"/>
          <w:u w:val="single"/>
        </w:rPr>
        <w:t xml:space="preserve">” of </w:t>
      </w:r>
      <w:r w:rsidRPr="00054264">
        <w:rPr>
          <w:rFonts w:asciiTheme="minorHAnsi" w:hAnsiTheme="minorHAnsi" w:cstheme="minorHAnsi"/>
          <w:highlight w:val="cyan"/>
          <w:u w:val="single"/>
        </w:rPr>
        <w:t>something</w:t>
      </w:r>
      <w:r w:rsidRPr="00054264">
        <w:rPr>
          <w:rFonts w:asciiTheme="minorHAnsi" w:hAnsiTheme="minorHAnsi" w:cstheme="minorHAnsi"/>
          <w:u w:val="single"/>
        </w:rPr>
        <w:t xml:space="preserve">, or pure pleasure, is </w:t>
      </w:r>
      <w:r w:rsidRPr="00054264">
        <w:rPr>
          <w:rFonts w:asciiTheme="minorHAnsi" w:hAnsiTheme="minorHAnsi" w:cstheme="minorHAnsi"/>
          <w:highlight w:val="cyan"/>
          <w:u w:val="single"/>
        </w:rPr>
        <w:t>represented by</w:t>
      </w:r>
      <w:r w:rsidRPr="00054264">
        <w:rPr>
          <w:rFonts w:asciiTheme="minorHAnsi" w:hAnsiTheme="minorHAnsi" w:cstheme="minorHAnsi"/>
          <w:sz w:val="16"/>
        </w:rPr>
        <w:t xml:space="preserve"> small </w:t>
      </w:r>
      <w:r w:rsidRPr="00054264">
        <w:rPr>
          <w:rFonts w:asciiTheme="minorHAnsi" w:hAnsiTheme="minorHAnsi" w:cstheme="minorHAnsi"/>
          <w:highlight w:val="cyan"/>
          <w:u w:val="single"/>
        </w:rPr>
        <w:t>regions</w:t>
      </w:r>
      <w:r w:rsidRPr="00054264">
        <w:rPr>
          <w:rFonts w:asciiTheme="minorHAnsi" w:hAnsiTheme="minorHAnsi" w:cstheme="minorHAnsi"/>
          <w:sz w:val="16"/>
        </w:rPr>
        <w:t xml:space="preserve"> mainly </w:t>
      </w:r>
      <w:r w:rsidRPr="00054264">
        <w:rPr>
          <w:rFonts w:asciiTheme="minorHAnsi" w:hAnsiTheme="minorHAnsi" w:cstheme="minorHAnsi"/>
          <w:highlight w:val="cyan"/>
          <w:u w:val="single"/>
        </w:rPr>
        <w:t>in the limbic system</w:t>
      </w:r>
      <w:r w:rsidRPr="00054264">
        <w:rPr>
          <w:rFonts w:asciiTheme="minorHAnsi" w:hAnsiTheme="minorHAnsi" w:cstheme="minorHAnsi"/>
          <w:sz w:val="16"/>
        </w:rPr>
        <w:t xml:space="preserve"> (old reptilian part of the brain). These may be </w:t>
      </w:r>
      <w:r w:rsidRPr="00054264">
        <w:rPr>
          <w:rFonts w:asciiTheme="minorHAnsi" w:hAnsiTheme="minorHAnsi" w:cstheme="minorHAnsi"/>
          <w:u w:val="single"/>
        </w:rPr>
        <w:t>part of larger neural circuits.</w:t>
      </w:r>
      <w:r w:rsidRPr="00054264">
        <w:rPr>
          <w:rFonts w:asciiTheme="minorHAnsi" w:hAnsiTheme="minorHAnsi" w:cstheme="minorHAnsi"/>
          <w:sz w:val="16"/>
        </w:rPr>
        <w:t xml:space="preserve"> In Latin, </w:t>
      </w:r>
      <w:proofErr w:type="spellStart"/>
      <w:r w:rsidRPr="00054264">
        <w:rPr>
          <w:rFonts w:asciiTheme="minorHAnsi" w:hAnsiTheme="minorHAnsi" w:cstheme="minorHAnsi"/>
          <w:sz w:val="16"/>
        </w:rPr>
        <w:t>hedus</w:t>
      </w:r>
      <w:proofErr w:type="spellEnd"/>
      <w:r w:rsidRPr="00054264">
        <w:rPr>
          <w:rFonts w:asciiTheme="minorHAnsi" w:hAnsiTheme="minorHAnsi" w:cstheme="minorHAnsi"/>
          <w:sz w:val="16"/>
        </w:rPr>
        <w:t xml:space="preserve"> is the term for “sweet”; and in Greek, </w:t>
      </w:r>
      <w:proofErr w:type="spellStart"/>
      <w:r w:rsidRPr="00054264">
        <w:rPr>
          <w:rFonts w:asciiTheme="minorHAnsi" w:hAnsiTheme="minorHAnsi" w:cstheme="minorHAnsi"/>
          <w:sz w:val="16"/>
        </w:rPr>
        <w:t>hodone</w:t>
      </w:r>
      <w:proofErr w:type="spellEnd"/>
      <w:r w:rsidRPr="0005426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54264">
        <w:rPr>
          <w:rFonts w:asciiTheme="minorHAnsi" w:hAnsiTheme="minorHAnsi" w:cstheme="minorHAnsi"/>
          <w:sz w:val="16"/>
        </w:rPr>
        <w:t>In an attempt to</w:t>
      </w:r>
      <w:proofErr w:type="gramEnd"/>
      <w:r w:rsidRPr="0005426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54264">
        <w:rPr>
          <w:rFonts w:asciiTheme="minorHAnsi" w:hAnsiTheme="minorHAnsi" w:cstheme="minorHAnsi"/>
          <w:sz w:val="16"/>
        </w:rPr>
        <w:t>a majority of</w:t>
      </w:r>
      <w:proofErr w:type="gramEnd"/>
      <w:r w:rsidRPr="0005426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54264">
        <w:rPr>
          <w:rFonts w:asciiTheme="minorHAnsi" w:hAnsiTheme="minorHAnsi" w:cstheme="minorHAnsi"/>
          <w:sz w:val="16"/>
        </w:rPr>
        <w:t>networks, and</w:t>
      </w:r>
      <w:proofErr w:type="gramEnd"/>
      <w:r w:rsidRPr="0005426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54264">
        <w:rPr>
          <w:rFonts w:asciiTheme="minorHAnsi" w:hAnsiTheme="minorHAnsi" w:cstheme="minorHAnsi"/>
          <w:sz w:val="16"/>
        </w:rPr>
        <w:t>being considered to be</w:t>
      </w:r>
      <w:proofErr w:type="gramEnd"/>
      <w:r w:rsidRPr="0005426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54264">
        <w:rPr>
          <w:rFonts w:asciiTheme="minorHAnsi" w:hAnsiTheme="minorHAnsi" w:cstheme="minorHAnsi"/>
          <w:sz w:val="16"/>
        </w:rPr>
        <w:t>), and</w:t>
      </w:r>
      <w:proofErr w:type="gramEnd"/>
      <w:r w:rsidRPr="00054264">
        <w:rPr>
          <w:rFonts w:asciiTheme="minorHAnsi" w:hAnsiTheme="minorHAnsi" w:cstheme="minorHAnsi"/>
          <w:sz w:val="16"/>
        </w:rPr>
        <w:t xml:space="preserve"> may have an additive effect on vulnerability to various addictions [48]. In this regard, </w:t>
      </w:r>
      <w:proofErr w:type="spellStart"/>
      <w:r w:rsidRPr="00054264">
        <w:rPr>
          <w:rFonts w:asciiTheme="minorHAnsi" w:hAnsiTheme="minorHAnsi" w:cstheme="minorHAnsi"/>
          <w:sz w:val="16"/>
        </w:rPr>
        <w:t>Vanyukov</w:t>
      </w:r>
      <w:proofErr w:type="spellEnd"/>
      <w:r w:rsidRPr="0005426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54264">
        <w:rPr>
          <w:rFonts w:asciiTheme="minorHAnsi" w:hAnsiTheme="minorHAnsi" w:cstheme="minorHAnsi"/>
          <w:sz w:val="16"/>
        </w:rPr>
        <w:t>similar to</w:t>
      </w:r>
      <w:proofErr w:type="gramEnd"/>
      <w:r w:rsidRPr="00054264">
        <w:rPr>
          <w:rFonts w:asciiTheme="minorHAnsi" w:hAnsiTheme="minorHAnsi" w:cstheme="minorHAnsi"/>
          <w:sz w:val="16"/>
        </w:rPr>
        <w:t xml:space="preserve"> our own, the disparity between other primates and those of human cognitive abilities tells us that surface similarity is not the whole story. </w:t>
      </w:r>
      <w:r w:rsidRPr="00054264">
        <w:rPr>
          <w:rFonts w:asciiTheme="minorHAnsi" w:hAnsiTheme="minorHAnsi" w:cstheme="minorHAnsi"/>
          <w:u w:val="single"/>
        </w:rPr>
        <w:t>Sousa et al.</w:t>
      </w:r>
      <w:r w:rsidRPr="00054264">
        <w:rPr>
          <w:rFonts w:asciiTheme="minorHAnsi" w:hAnsiTheme="minorHAnsi" w:cstheme="minorHAnsi"/>
          <w:sz w:val="16"/>
        </w:rPr>
        <w:t xml:space="preserve"> [50] small case </w:t>
      </w:r>
      <w:r w:rsidRPr="00054264">
        <w:rPr>
          <w:rFonts w:asciiTheme="minorHAnsi" w:hAnsiTheme="minorHAnsi" w:cstheme="minorHAnsi"/>
          <w:u w:val="single"/>
        </w:rPr>
        <w:t xml:space="preserve">found various </w:t>
      </w:r>
      <w:r w:rsidRPr="00054264">
        <w:rPr>
          <w:rFonts w:asciiTheme="minorHAnsi" w:hAnsiTheme="minorHAnsi" w:cstheme="minorHAnsi"/>
          <w:highlight w:val="cyan"/>
          <w:u w:val="single"/>
        </w:rPr>
        <w:t>differentially expressed genes</w:t>
      </w:r>
      <w:r w:rsidRPr="00054264">
        <w:rPr>
          <w:rFonts w:asciiTheme="minorHAnsi" w:hAnsiTheme="minorHAnsi" w:cstheme="minorHAnsi"/>
          <w:u w:val="single"/>
        </w:rPr>
        <w:t xml:space="preserve">, to </w:t>
      </w:r>
      <w:r w:rsidRPr="00054264">
        <w:rPr>
          <w:rFonts w:asciiTheme="minorHAnsi" w:hAnsiTheme="minorHAnsi" w:cstheme="minorHAnsi"/>
          <w:highlight w:val="cyan"/>
          <w:u w:val="single"/>
        </w:rPr>
        <w:t>associate with pleasure</w:t>
      </w:r>
      <w:r w:rsidRPr="00054264">
        <w:rPr>
          <w:rFonts w:asciiTheme="minorHAnsi" w:hAnsiTheme="minorHAnsi" w:cstheme="minorHAnsi"/>
          <w:u w:val="single"/>
        </w:rPr>
        <w:t xml:space="preserve"> related </w:t>
      </w:r>
      <w:r w:rsidRPr="00054264">
        <w:rPr>
          <w:rFonts w:asciiTheme="minorHAnsi" w:hAnsiTheme="minorHAnsi" w:cstheme="minorHAnsi"/>
          <w:highlight w:val="cyan"/>
          <w:u w:val="single"/>
        </w:rPr>
        <w:t>systems.</w:t>
      </w:r>
      <w:r w:rsidRPr="0005426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54264">
        <w:rPr>
          <w:rFonts w:asciiTheme="minorHAnsi" w:hAnsiTheme="minorHAnsi" w:cstheme="minorHAnsi"/>
          <w:sz w:val="16"/>
        </w:rPr>
        <w:t>Nenad</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54264">
        <w:rPr>
          <w:rFonts w:asciiTheme="minorHAnsi" w:hAnsiTheme="minorHAnsi" w:cstheme="minorHAnsi"/>
          <w:highlight w:val="cyan"/>
          <w:u w:val="single"/>
        </w:rPr>
        <w:t>researchers examined</w:t>
      </w:r>
      <w:r w:rsidRPr="00054264">
        <w:rPr>
          <w:rFonts w:asciiTheme="minorHAnsi" w:hAnsiTheme="minorHAnsi" w:cstheme="minorHAnsi"/>
          <w:u w:val="single"/>
        </w:rPr>
        <w:t xml:space="preserve"> 247 specimens of </w:t>
      </w:r>
      <w:r w:rsidRPr="00054264">
        <w:rPr>
          <w:rFonts w:asciiTheme="minorHAnsi" w:hAnsiTheme="minorHAnsi" w:cstheme="minorHAnsi"/>
          <w:highlight w:val="cyan"/>
          <w:u w:val="single"/>
        </w:rPr>
        <w:t>neural tissue</w:t>
      </w:r>
      <w:r w:rsidRPr="00054264">
        <w:rPr>
          <w:rFonts w:asciiTheme="minorHAnsi" w:hAnsiTheme="minorHAnsi" w:cstheme="minorHAnsi"/>
          <w:u w:val="single"/>
        </w:rPr>
        <w:t xml:space="preserve"> from six humans, five chimpanzees, and five macaque monkeys.</w:t>
      </w:r>
      <w:r w:rsidRPr="00054264">
        <w:rPr>
          <w:rFonts w:asciiTheme="minorHAnsi" w:hAnsiTheme="minorHAnsi" w:cstheme="minorHAnsi"/>
          <w:sz w:val="16"/>
        </w:rPr>
        <w:t xml:space="preserve"> Moreover, these </w:t>
      </w:r>
      <w:r w:rsidRPr="00054264">
        <w:rPr>
          <w:rFonts w:asciiTheme="minorHAnsi" w:hAnsiTheme="minorHAnsi" w:cstheme="minorHAnsi"/>
          <w:u w:val="single"/>
        </w:rPr>
        <w:t>investigators analyzed which genes were turned on or off in 16 regions of the brain.</w:t>
      </w:r>
      <w:r w:rsidRPr="00054264">
        <w:rPr>
          <w:rFonts w:asciiTheme="minorHAnsi" w:hAnsiTheme="minorHAnsi" w:cstheme="minorHAnsi"/>
          <w:sz w:val="16"/>
        </w:rPr>
        <w:t xml:space="preserve"> While </w:t>
      </w:r>
      <w:r w:rsidRPr="00054264">
        <w:rPr>
          <w:rFonts w:asciiTheme="minorHAnsi" w:hAnsiTheme="minorHAnsi" w:cstheme="minorHAnsi"/>
          <w:u w:val="single"/>
        </w:rPr>
        <w:t xml:space="preserve">the differences among species were subtle, </w:t>
      </w:r>
      <w:r w:rsidRPr="00054264">
        <w:rPr>
          <w:rFonts w:asciiTheme="minorHAnsi" w:hAnsiTheme="minorHAnsi" w:cstheme="minorHAnsi"/>
          <w:b/>
          <w:bCs/>
          <w:highlight w:val="cyan"/>
          <w:u w:val="single"/>
        </w:rPr>
        <w:t>there was</w:t>
      </w:r>
      <w:r w:rsidRPr="00054264">
        <w:rPr>
          <w:rFonts w:asciiTheme="minorHAnsi" w:hAnsiTheme="minorHAnsi" w:cstheme="minorHAnsi"/>
          <w:u w:val="single"/>
        </w:rPr>
        <w:t xml:space="preserve"> a </w:t>
      </w:r>
      <w:r w:rsidRPr="00054264">
        <w:rPr>
          <w:rFonts w:asciiTheme="minorHAnsi" w:hAnsiTheme="minorHAnsi" w:cstheme="minorHAnsi"/>
          <w:b/>
          <w:bCs/>
          <w:highlight w:val="cyan"/>
          <w:u w:val="single"/>
        </w:rPr>
        <w:t>remarkable contrast in</w:t>
      </w:r>
      <w:r w:rsidRPr="00054264">
        <w:rPr>
          <w:rFonts w:asciiTheme="minorHAnsi" w:hAnsiTheme="minorHAnsi" w:cstheme="minorHAnsi"/>
          <w:u w:val="single"/>
        </w:rPr>
        <w:t xml:space="preserve"> the</w:t>
      </w:r>
      <w:r w:rsidRPr="00054264">
        <w:rPr>
          <w:rFonts w:asciiTheme="minorHAnsi" w:hAnsiTheme="minorHAnsi" w:cstheme="minorHAnsi"/>
          <w:b/>
          <w:bCs/>
          <w:u w:val="single"/>
        </w:rPr>
        <w:t xml:space="preserve"> </w:t>
      </w:r>
      <w:r w:rsidRPr="00054264">
        <w:rPr>
          <w:rFonts w:asciiTheme="minorHAnsi" w:hAnsiTheme="minorHAnsi" w:cstheme="minorHAnsi"/>
          <w:b/>
          <w:bCs/>
          <w:highlight w:val="cyan"/>
          <w:u w:val="single"/>
        </w:rPr>
        <w:t>neocortices</w:t>
      </w:r>
      <w:r w:rsidRPr="00054264">
        <w:rPr>
          <w:rFonts w:asciiTheme="minorHAnsi" w:hAnsiTheme="minorHAnsi" w:cstheme="minorHAnsi"/>
          <w:sz w:val="16"/>
        </w:rPr>
        <w:t xml:space="preserve">, specifically </w:t>
      </w:r>
      <w:r w:rsidRPr="00054264">
        <w:rPr>
          <w:rFonts w:asciiTheme="minorHAnsi" w:hAnsiTheme="minorHAnsi" w:cstheme="minorHAnsi"/>
          <w:u w:val="single"/>
        </w:rPr>
        <w:t xml:space="preserve">in an </w:t>
      </w:r>
      <w:r w:rsidRPr="00054264">
        <w:rPr>
          <w:rFonts w:asciiTheme="minorHAnsi" w:hAnsiTheme="minorHAnsi" w:cstheme="minorHAnsi"/>
          <w:highlight w:val="cyan"/>
          <w:u w:val="single"/>
        </w:rPr>
        <w:t>area of the brain</w:t>
      </w:r>
      <w:r w:rsidRPr="00054264">
        <w:rPr>
          <w:rFonts w:asciiTheme="minorHAnsi" w:hAnsiTheme="minorHAnsi" w:cstheme="minorHAnsi"/>
          <w:u w:val="single"/>
        </w:rPr>
        <w:t xml:space="preserve"> that is much </w:t>
      </w:r>
      <w:r w:rsidRPr="00054264">
        <w:rPr>
          <w:rFonts w:asciiTheme="minorHAnsi" w:hAnsiTheme="minorHAnsi" w:cstheme="minorHAnsi"/>
          <w:highlight w:val="cyan"/>
          <w:u w:val="single"/>
        </w:rPr>
        <w:t>more developed in humans</w:t>
      </w:r>
      <w:r w:rsidRPr="00054264">
        <w:rPr>
          <w:rFonts w:asciiTheme="minorHAnsi" w:hAnsiTheme="minorHAnsi" w:cstheme="minorHAnsi"/>
          <w:u w:val="single"/>
        </w:rPr>
        <w:t xml:space="preserve"> than in chimpanzees.</w:t>
      </w:r>
      <w:r w:rsidRPr="00054264">
        <w:rPr>
          <w:rFonts w:asciiTheme="minorHAnsi" w:hAnsiTheme="minorHAnsi" w:cstheme="minorHAnsi"/>
          <w:sz w:val="16"/>
        </w:rPr>
        <w:t xml:space="preserve"> In fact, these researchers found that a gene called </w:t>
      </w:r>
      <w:r w:rsidRPr="00054264">
        <w:rPr>
          <w:rFonts w:asciiTheme="minorHAnsi" w:hAnsiTheme="minorHAnsi" w:cstheme="minorHAnsi"/>
          <w:u w:val="single"/>
        </w:rPr>
        <w:t>tyrosine hydroxylase (</w:t>
      </w:r>
      <w:r w:rsidRPr="00054264">
        <w:rPr>
          <w:rFonts w:asciiTheme="minorHAnsi" w:hAnsiTheme="minorHAnsi" w:cstheme="minorHAnsi"/>
          <w:highlight w:val="cyan"/>
          <w:u w:val="single"/>
        </w:rPr>
        <w:t>TH</w:t>
      </w:r>
      <w:r w:rsidRPr="00054264">
        <w:rPr>
          <w:rFonts w:asciiTheme="minorHAnsi" w:hAnsiTheme="minorHAnsi" w:cstheme="minorHAnsi"/>
          <w:u w:val="single"/>
        </w:rPr>
        <w:t xml:space="preserve">) for the enzyme, </w:t>
      </w:r>
      <w:r w:rsidRPr="00054264">
        <w:rPr>
          <w:rFonts w:asciiTheme="minorHAnsi" w:hAnsiTheme="minorHAnsi" w:cstheme="minorHAnsi"/>
          <w:highlight w:val="cyan"/>
          <w:u w:val="single"/>
        </w:rPr>
        <w:t xml:space="preserve">responsible </w:t>
      </w:r>
      <w:proofErr w:type="gramStart"/>
      <w:r w:rsidRPr="00054264">
        <w:rPr>
          <w:rFonts w:asciiTheme="minorHAnsi" w:hAnsiTheme="minorHAnsi" w:cstheme="minorHAnsi"/>
          <w:highlight w:val="cyan"/>
          <w:u w:val="single"/>
        </w:rPr>
        <w:t>for</w:t>
      </w:r>
      <w:r w:rsidRPr="00054264">
        <w:rPr>
          <w:rFonts w:asciiTheme="minorHAnsi" w:hAnsiTheme="minorHAnsi" w:cstheme="minorHAnsi"/>
          <w:u w:val="single"/>
        </w:rPr>
        <w:t xml:space="preserve"> the </w:t>
      </w:r>
      <w:r w:rsidRPr="00054264">
        <w:rPr>
          <w:rFonts w:asciiTheme="minorHAnsi" w:hAnsiTheme="minorHAnsi" w:cstheme="minorHAnsi"/>
          <w:highlight w:val="cyan"/>
          <w:u w:val="single"/>
        </w:rPr>
        <w:t>production of</w:t>
      </w:r>
      <w:proofErr w:type="gramEnd"/>
      <w:r w:rsidRPr="00054264">
        <w:rPr>
          <w:rFonts w:asciiTheme="minorHAnsi" w:hAnsiTheme="minorHAnsi" w:cstheme="minorHAnsi"/>
          <w:highlight w:val="cyan"/>
          <w:u w:val="single"/>
        </w:rPr>
        <w:t xml:space="preserve"> dopamine</w:t>
      </w:r>
      <w:r w:rsidRPr="00054264">
        <w:rPr>
          <w:rFonts w:asciiTheme="minorHAnsi" w:hAnsiTheme="minorHAnsi" w:cstheme="minorHAnsi"/>
          <w:sz w:val="16"/>
        </w:rPr>
        <w:t xml:space="preserve">, was </w:t>
      </w:r>
      <w:r w:rsidRPr="00054264">
        <w:rPr>
          <w:rFonts w:asciiTheme="minorHAnsi" w:hAnsiTheme="minorHAnsi" w:cstheme="minorHAnsi"/>
          <w:u w:val="single"/>
        </w:rPr>
        <w:t>expressed in the neocortex of humans, but not chimpanzees.</w:t>
      </w:r>
      <w:r w:rsidRPr="00054264">
        <w:rPr>
          <w:rFonts w:asciiTheme="minorHAnsi" w:hAnsiTheme="minorHAnsi" w:cstheme="minorHAnsi"/>
          <w:sz w:val="16"/>
        </w:rPr>
        <w:t xml:space="preserve"> As discussed earlier, </w:t>
      </w:r>
      <w:r w:rsidRPr="00054264">
        <w:rPr>
          <w:rFonts w:asciiTheme="minorHAnsi" w:hAnsiTheme="minorHAnsi" w:cstheme="minorHAnsi"/>
          <w:u w:val="single"/>
        </w:rPr>
        <w:t>dopamine is</w:t>
      </w:r>
      <w:r w:rsidRPr="00054264">
        <w:rPr>
          <w:rFonts w:asciiTheme="minorHAnsi" w:hAnsiTheme="minorHAnsi" w:cstheme="minorHAnsi"/>
          <w:sz w:val="16"/>
        </w:rPr>
        <w:t xml:space="preserve"> best </w:t>
      </w:r>
      <w:r w:rsidRPr="00054264">
        <w:rPr>
          <w:rFonts w:asciiTheme="minorHAnsi" w:hAnsiTheme="minorHAnsi" w:cstheme="minorHAnsi"/>
          <w:u w:val="single"/>
        </w:rPr>
        <w:t>known for its</w:t>
      </w:r>
      <w:r w:rsidRPr="00054264">
        <w:rPr>
          <w:rFonts w:asciiTheme="minorHAnsi" w:hAnsiTheme="minorHAnsi" w:cstheme="minorHAnsi"/>
          <w:sz w:val="16"/>
        </w:rPr>
        <w:t xml:space="preserve"> essential </w:t>
      </w:r>
      <w:r w:rsidRPr="00054264">
        <w:rPr>
          <w:rFonts w:asciiTheme="minorHAnsi" w:hAnsiTheme="minorHAnsi" w:cstheme="minorHAnsi"/>
          <w:u w:val="single"/>
        </w:rPr>
        <w:t>role within the brain’s reward system; the</w:t>
      </w:r>
      <w:r w:rsidRPr="00054264">
        <w:rPr>
          <w:rFonts w:asciiTheme="minorHAnsi" w:hAnsiTheme="minorHAnsi" w:cstheme="minorHAnsi"/>
          <w:sz w:val="16"/>
        </w:rPr>
        <w:t xml:space="preserve"> very </w:t>
      </w:r>
      <w:r w:rsidRPr="00054264">
        <w:rPr>
          <w:rFonts w:asciiTheme="minorHAnsi" w:hAnsiTheme="minorHAnsi" w:cstheme="minorHAnsi"/>
          <w:u w:val="single"/>
        </w:rPr>
        <w:t>system that responds to everything from sex, to gambling, to food, and to addictive drugs.</w:t>
      </w:r>
      <w:r w:rsidRPr="0005426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54264">
        <w:rPr>
          <w:rFonts w:asciiTheme="minorHAnsi" w:hAnsiTheme="minorHAnsi" w:cstheme="minorHAnsi"/>
          <w:sz w:val="16"/>
        </w:rPr>
        <w:t>schizophrenia</w:t>
      </w:r>
      <w:proofErr w:type="gramEnd"/>
      <w:r w:rsidRPr="0005426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54264">
        <w:rPr>
          <w:rFonts w:asciiTheme="minorHAnsi" w:hAnsiTheme="minorHAnsi" w:cstheme="minorHAnsi"/>
          <w:highlight w:val="cyan"/>
          <w:u w:val="single"/>
        </w:rPr>
        <w:t>dopamine plays</w:t>
      </w:r>
      <w:r w:rsidRPr="00054264">
        <w:rPr>
          <w:rFonts w:asciiTheme="minorHAnsi" w:hAnsiTheme="minorHAnsi" w:cstheme="minorHAnsi"/>
          <w:u w:val="single"/>
        </w:rPr>
        <w:t xml:space="preserve"> a substantial </w:t>
      </w:r>
      <w:r w:rsidRPr="00054264">
        <w:rPr>
          <w:rFonts w:asciiTheme="minorHAnsi" w:hAnsiTheme="minorHAnsi" w:cstheme="minorHAnsi"/>
          <w:highlight w:val="cyan"/>
          <w:u w:val="single"/>
        </w:rPr>
        <w:t>role in</w:t>
      </w:r>
      <w:r w:rsidRPr="00054264">
        <w:rPr>
          <w:rFonts w:asciiTheme="minorHAnsi" w:hAnsiTheme="minorHAnsi" w:cstheme="minorHAnsi"/>
          <w:u w:val="single"/>
        </w:rPr>
        <w:t xml:space="preserve"> humans’ </w:t>
      </w:r>
      <w:r w:rsidRPr="00054264">
        <w:rPr>
          <w:rFonts w:asciiTheme="minorHAnsi" w:hAnsiTheme="minorHAnsi" w:cstheme="minorHAnsi"/>
          <w:highlight w:val="cyan"/>
          <w:u w:val="single"/>
        </w:rPr>
        <w:t>ability to pursue</w:t>
      </w:r>
      <w:r w:rsidRPr="00054264">
        <w:rPr>
          <w:rFonts w:asciiTheme="minorHAnsi" w:hAnsiTheme="minorHAnsi" w:cstheme="minorHAnsi"/>
          <w:u w:val="single"/>
        </w:rPr>
        <w:t xml:space="preserve"> various </w:t>
      </w:r>
      <w:r w:rsidRPr="00054264">
        <w:rPr>
          <w:rFonts w:asciiTheme="minorHAnsi" w:hAnsiTheme="minorHAnsi" w:cstheme="minorHAnsi"/>
          <w:highlight w:val="cyan"/>
          <w:u w:val="single"/>
        </w:rPr>
        <w:t>rewards that are</w:t>
      </w:r>
      <w:r w:rsidRPr="00054264">
        <w:rPr>
          <w:rFonts w:asciiTheme="minorHAnsi" w:hAnsiTheme="minorHAnsi" w:cstheme="minorHAnsi"/>
          <w:u w:val="single"/>
        </w:rPr>
        <w:t xml:space="preserve"> perhaps months </w:t>
      </w:r>
      <w:r w:rsidRPr="00054264">
        <w:rPr>
          <w:rFonts w:asciiTheme="minorHAnsi" w:hAnsiTheme="minorHAnsi" w:cstheme="minorHAnsi"/>
          <w:u w:val="single"/>
        </w:rPr>
        <w:lastRenderedPageBreak/>
        <w:t xml:space="preserve">or even </w:t>
      </w:r>
      <w:r w:rsidRPr="00054264">
        <w:rPr>
          <w:rFonts w:asciiTheme="minorHAnsi" w:hAnsiTheme="minorHAnsi" w:cstheme="minorHAnsi"/>
          <w:highlight w:val="cyan"/>
          <w:u w:val="single"/>
        </w:rPr>
        <w:t>years away</w:t>
      </w:r>
      <w:r w:rsidRPr="0005426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54264">
        <w:rPr>
          <w:rFonts w:asciiTheme="minorHAnsi" w:hAnsiTheme="minorHAnsi" w:cstheme="minorHAnsi"/>
          <w:sz w:val="16"/>
        </w:rPr>
        <w:t>alterlife</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This may explain what often motivates people to work for things that have no apparent short-term benefit</w:t>
      </w:r>
      <w:r w:rsidRPr="0005426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54264">
        <w:rPr>
          <w:rFonts w:asciiTheme="minorHAnsi" w:hAnsiTheme="minorHAnsi" w:cstheme="minorHAnsi"/>
          <w:sz w:val="16"/>
        </w:rPr>
        <w:t>shilting</w:t>
      </w:r>
      <w:proofErr w:type="spellEnd"/>
      <w:r w:rsidRPr="0005426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3DF2943" w14:textId="77777777" w:rsidR="007E1A2D" w:rsidRPr="00DE6C52" w:rsidRDefault="007E1A2D" w:rsidP="007E1A2D">
      <w:pPr>
        <w:pStyle w:val="Heading4"/>
        <w:rPr>
          <w:rFonts w:eastAsia="MS Gothic"/>
          <w:b w:val="0"/>
          <w:iCs w:val="0"/>
        </w:rPr>
      </w:pPr>
      <w:r>
        <w:rPr>
          <w:rFonts w:eastAsia="MS Gothic"/>
        </w:rPr>
        <w:t xml:space="preserve">[2] </w:t>
      </w:r>
      <w:r w:rsidRPr="00DE6C52">
        <w:rPr>
          <w:rFonts w:eastAsia="MS Gothic"/>
        </w:rPr>
        <w:t>Actor Spec— States must use util. Any other standard dooms the moral theory</w:t>
      </w:r>
    </w:p>
    <w:p w14:paraId="133EBF4B" w14:textId="77777777" w:rsidR="007E1A2D" w:rsidRPr="00DE6C52" w:rsidRDefault="007E1A2D" w:rsidP="007E1A2D">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693D4C74" w14:textId="77777777" w:rsidR="007E1A2D" w:rsidRDefault="007E1A2D" w:rsidP="007E1A2D">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44987FED" w14:textId="21AFDE95" w:rsidR="007E1A2D" w:rsidRPr="00054264" w:rsidRDefault="007E1A2D" w:rsidP="007E1A2D">
      <w:pPr>
        <w:keepNext/>
        <w:keepLines/>
        <w:spacing w:before="40"/>
        <w:outlineLvl w:val="3"/>
        <w:rPr>
          <w:rFonts w:asciiTheme="minorHAnsi" w:eastAsia="MS Gothic" w:hAnsiTheme="minorHAnsi" w:cstheme="minorHAnsi"/>
          <w:b/>
          <w:iCs/>
          <w:color w:val="000000"/>
          <w:sz w:val="26"/>
        </w:rPr>
      </w:pPr>
      <w:r w:rsidRPr="00054264">
        <w:rPr>
          <w:rFonts w:asciiTheme="minorHAnsi" w:eastAsia="MS Gothic" w:hAnsiTheme="minorHAnsi" w:cstheme="minorHAnsi"/>
          <w:b/>
          <w:iCs/>
          <w:sz w:val="26"/>
        </w:rPr>
        <w:t>[</w:t>
      </w:r>
      <w:r w:rsidR="000C15A5">
        <w:rPr>
          <w:rFonts w:asciiTheme="minorHAnsi" w:eastAsia="MS Gothic" w:hAnsiTheme="minorHAnsi" w:cstheme="minorHAnsi"/>
          <w:b/>
          <w:iCs/>
          <w:sz w:val="26"/>
        </w:rPr>
        <w:t>3</w:t>
      </w:r>
      <w:r w:rsidRPr="00054264">
        <w:rPr>
          <w:rFonts w:asciiTheme="minorHAnsi" w:eastAsia="MS Gothic" w:hAnsiTheme="minorHAnsi" w:cstheme="minorHAnsi"/>
          <w:b/>
          <w:iCs/>
          <w:sz w:val="26"/>
        </w:rPr>
        <w:t xml:space="preserve">] </w:t>
      </w:r>
      <w:r w:rsidRPr="00054264">
        <w:rPr>
          <w:rFonts w:asciiTheme="minorHAnsi" w:eastAsia="MS Gothic" w:hAnsiTheme="minorHAnsi" w:cstheme="minorHAnsi"/>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29707B05" w14:textId="1A04B564" w:rsidR="007E1A2D" w:rsidRPr="00054264" w:rsidRDefault="007E1A2D" w:rsidP="007E1A2D">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sidR="000C15A5">
        <w:rPr>
          <w:rFonts w:asciiTheme="minorHAnsi" w:eastAsia="MS Gothic" w:hAnsiTheme="minorHAnsi" w:cstheme="minorHAnsi"/>
          <w:b/>
          <w:iCs/>
          <w:sz w:val="26"/>
        </w:rPr>
        <w:t>4</w:t>
      </w:r>
      <w:r w:rsidRPr="00054264">
        <w:rPr>
          <w:rFonts w:asciiTheme="minorHAnsi" w:eastAsia="MS Gothic" w:hAnsiTheme="minorHAnsi" w:cstheme="minorHAnsi"/>
          <w:b/>
          <w:iCs/>
          <w:sz w:val="26"/>
        </w:rPr>
        <w:t>] No intent-foresight distinction — if we foresee a consequence, then it becomes part of our deliberation which makes it intrinsic to our action since we intend it to happen.</w:t>
      </w:r>
    </w:p>
    <w:p w14:paraId="5B2C3313" w14:textId="052DC1FE" w:rsidR="007E1A2D" w:rsidRPr="00054264" w:rsidRDefault="007E1A2D" w:rsidP="007E1A2D">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sidR="000C15A5">
        <w:rPr>
          <w:rFonts w:asciiTheme="minorHAnsi" w:eastAsia="MS Gothic" w:hAnsiTheme="minorHAnsi" w:cstheme="minorHAnsi"/>
          <w:b/>
          <w:iCs/>
          <w:sz w:val="26"/>
        </w:rPr>
        <w:t>5</w:t>
      </w:r>
      <w:r w:rsidRPr="00054264">
        <w:rPr>
          <w:rFonts w:asciiTheme="minorHAnsi" w:eastAsia="MS Gothic" w:hAnsiTheme="minorHAnsi" w:cstheme="minorHAnsi"/>
          <w:b/>
          <w:iCs/>
          <w:sz w:val="26"/>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49B04BF3" w14:textId="3BE859A3" w:rsidR="007E1A2D" w:rsidRPr="00054264" w:rsidRDefault="007E1A2D" w:rsidP="007E1A2D">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w:t>
      </w:r>
      <w:r w:rsidR="000C15A5">
        <w:rPr>
          <w:rFonts w:asciiTheme="minorHAnsi" w:eastAsia="MS Gothic" w:hAnsiTheme="minorHAnsi" w:cstheme="minorHAnsi"/>
          <w:b/>
          <w:iCs/>
          <w:sz w:val="26"/>
        </w:rPr>
        <w:t>6</w:t>
      </w:r>
      <w:r w:rsidRPr="00054264">
        <w:rPr>
          <w:rFonts w:asciiTheme="minorHAnsi" w:eastAsia="MS Gothic" w:hAnsiTheme="minorHAnsi" w:cstheme="minorHAnsi"/>
          <w:b/>
          <w:iCs/>
          <w:sz w:val="26"/>
        </w:rPr>
        <w:t xml:space="preserve">] No act-omission distinction – We are responsible for intentional omissions because we actively choose not to act—we </w:t>
      </w:r>
      <w:r w:rsidRPr="00054264">
        <w:rPr>
          <w:rFonts w:asciiTheme="minorHAnsi" w:eastAsia="MS Gothic" w:hAnsiTheme="minorHAnsi" w:cstheme="minorHAnsi"/>
          <w:b/>
          <w:iCs/>
          <w:sz w:val="26"/>
          <w:u w:val="single"/>
        </w:rPr>
        <w:t>intend</w:t>
      </w:r>
      <w:r w:rsidRPr="00054264">
        <w:rPr>
          <w:rFonts w:asciiTheme="minorHAnsi" w:eastAsia="MS Gothic" w:hAnsiTheme="minorHAnsi" w:cstheme="minorHAnsi"/>
          <w:b/>
          <w:iCs/>
          <w:sz w:val="26"/>
        </w:rPr>
        <w:t xml:space="preserve"> and </w:t>
      </w:r>
      <w:r w:rsidRPr="00054264">
        <w:rPr>
          <w:rFonts w:asciiTheme="minorHAnsi" w:eastAsia="MS Gothic" w:hAnsiTheme="minorHAnsi" w:cstheme="minorHAnsi"/>
          <w:b/>
          <w:iCs/>
          <w:sz w:val="26"/>
          <w:u w:val="single"/>
        </w:rPr>
        <w:t>act upon</w:t>
      </w:r>
      <w:r w:rsidRPr="00054264">
        <w:rPr>
          <w:rFonts w:asciiTheme="minorHAnsi" w:eastAsia="MS Gothic" w:hAnsiTheme="minorHAnsi" w:cstheme="minorHAnsi"/>
          <w:b/>
          <w:iCs/>
          <w:sz w:val="26"/>
        </w:rPr>
        <w:t xml:space="preserve"> omissions.</w:t>
      </w:r>
    </w:p>
    <w:p w14:paraId="0B5E8046" w14:textId="78976A27" w:rsidR="007E1A2D" w:rsidRPr="00367DED" w:rsidRDefault="007E1A2D" w:rsidP="007E1A2D">
      <w:pPr>
        <w:rPr>
          <w:rFonts w:eastAsia="Cambria"/>
          <w:b/>
          <w:bCs/>
          <w:sz w:val="26"/>
        </w:rPr>
      </w:pPr>
      <w:r w:rsidRPr="00367DED">
        <w:rPr>
          <w:rFonts w:eastAsia="Cambria"/>
          <w:b/>
          <w:bCs/>
          <w:sz w:val="26"/>
        </w:rPr>
        <w:t>[</w:t>
      </w:r>
      <w:r w:rsidR="000C15A5">
        <w:rPr>
          <w:rFonts w:eastAsia="Cambria"/>
          <w:b/>
          <w:bCs/>
          <w:sz w:val="26"/>
        </w:rPr>
        <w:t>7</w:t>
      </w:r>
      <w:r w:rsidRPr="00367DED">
        <w:rPr>
          <w:rFonts w:eastAsia="Cambria"/>
          <w:b/>
          <w:bCs/>
          <w:sz w:val="26"/>
        </w:rPr>
        <w:t xml:space="preserve">] Extinction First – </w:t>
      </w:r>
    </w:p>
    <w:p w14:paraId="436BAC7C" w14:textId="77777777" w:rsidR="007E1A2D" w:rsidRPr="00367DED" w:rsidRDefault="007E1A2D" w:rsidP="007E1A2D">
      <w:pPr>
        <w:rPr>
          <w:rFonts w:eastAsia="Cambria"/>
          <w:b/>
          <w:bCs/>
          <w:sz w:val="26"/>
        </w:rPr>
      </w:pPr>
      <w:r w:rsidRPr="00367DED">
        <w:rPr>
          <w:rFonts w:eastAsia="Cambria"/>
          <w:b/>
          <w:bCs/>
          <w:sz w:val="26"/>
        </w:rPr>
        <w:lastRenderedPageBreak/>
        <w:t>[a] Forecloses future improvement – we can never improve society because our impact is irreversible</w:t>
      </w:r>
    </w:p>
    <w:p w14:paraId="14C4ED96" w14:textId="77777777" w:rsidR="007E1A2D" w:rsidRPr="00367DED" w:rsidRDefault="007E1A2D" w:rsidP="007E1A2D">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61DB537B" w14:textId="77777777" w:rsidR="007E1A2D" w:rsidRPr="00E60AE1" w:rsidRDefault="007E1A2D" w:rsidP="007E1A2D">
      <w:pPr>
        <w:rPr>
          <w:rFonts w:eastAsia="Cambria"/>
          <w:b/>
          <w:sz w:val="26"/>
        </w:rPr>
      </w:pPr>
      <w:r w:rsidRPr="00367DED">
        <w:rPr>
          <w:rFonts w:eastAsia="Cambria"/>
          <w:b/>
          <w:bCs/>
          <w:sz w:val="26"/>
        </w:rPr>
        <w:t>[c] Moral uncertainty – if we’re unsure about which interpretation of the world is true – we ought to preserve the world to keep debating about it</w:t>
      </w:r>
    </w:p>
    <w:p w14:paraId="6FA3F284" w14:textId="77777777" w:rsidR="007E1A2D" w:rsidRPr="007E1A2D" w:rsidRDefault="007E1A2D" w:rsidP="007E1A2D"/>
    <w:sectPr w:rsidR="007E1A2D" w:rsidRPr="007E1A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1A2D"/>
    <w:rsid w:val="000139A3"/>
    <w:rsid w:val="000C15A5"/>
    <w:rsid w:val="00100833"/>
    <w:rsid w:val="00104529"/>
    <w:rsid w:val="00105942"/>
    <w:rsid w:val="00107396"/>
    <w:rsid w:val="00144A4C"/>
    <w:rsid w:val="00172BD3"/>
    <w:rsid w:val="00176AB0"/>
    <w:rsid w:val="00177B7D"/>
    <w:rsid w:val="0018322D"/>
    <w:rsid w:val="00190045"/>
    <w:rsid w:val="001B5776"/>
    <w:rsid w:val="001E527A"/>
    <w:rsid w:val="001F78CE"/>
    <w:rsid w:val="00251FC7"/>
    <w:rsid w:val="002855A7"/>
    <w:rsid w:val="002B146A"/>
    <w:rsid w:val="002B5E17"/>
    <w:rsid w:val="002F4A41"/>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19EC"/>
    <w:rsid w:val="00553649"/>
    <w:rsid w:val="0057268A"/>
    <w:rsid w:val="005D2912"/>
    <w:rsid w:val="006065BD"/>
    <w:rsid w:val="00645FA9"/>
    <w:rsid w:val="00647866"/>
    <w:rsid w:val="00665003"/>
    <w:rsid w:val="006A2AD0"/>
    <w:rsid w:val="006C2375"/>
    <w:rsid w:val="006D4ECC"/>
    <w:rsid w:val="00722258"/>
    <w:rsid w:val="007243E5"/>
    <w:rsid w:val="00766EA0"/>
    <w:rsid w:val="007A2226"/>
    <w:rsid w:val="007E1A2D"/>
    <w:rsid w:val="007F5B66"/>
    <w:rsid w:val="00823A1C"/>
    <w:rsid w:val="00845B9D"/>
    <w:rsid w:val="00860984"/>
    <w:rsid w:val="008B3ECB"/>
    <w:rsid w:val="008B4E85"/>
    <w:rsid w:val="008C1B2E"/>
    <w:rsid w:val="009111E9"/>
    <w:rsid w:val="0091627E"/>
    <w:rsid w:val="009176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10613"/>
  <w15:chartTrackingRefBased/>
  <w15:docId w15:val="{3DDFD67B-ECB7-4374-942D-FCE6FDCB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1A2D"/>
    <w:rPr>
      <w:rFonts w:ascii="Calibri" w:hAnsi="Calibri"/>
    </w:rPr>
  </w:style>
  <w:style w:type="paragraph" w:styleId="Heading1">
    <w:name w:val="heading 1"/>
    <w:aliases w:val="Pocket"/>
    <w:basedOn w:val="Normal"/>
    <w:next w:val="Normal"/>
    <w:link w:val="Heading1Char"/>
    <w:qFormat/>
    <w:rsid w:val="007E1A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1A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7E1A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7E1A2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1A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1A2D"/>
  </w:style>
  <w:style w:type="character" w:customStyle="1" w:styleId="Heading1Char">
    <w:name w:val="Heading 1 Char"/>
    <w:aliases w:val="Pocket Char"/>
    <w:basedOn w:val="DefaultParagraphFont"/>
    <w:link w:val="Heading1"/>
    <w:rsid w:val="007E1A2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1A2D"/>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E1A2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7E1A2D"/>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7E1A2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7E1A2D"/>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7E1A2D"/>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E1A2D"/>
    <w:rPr>
      <w:color w:val="auto"/>
      <w:u w:val="none"/>
    </w:rPr>
  </w:style>
  <w:style w:type="character" w:styleId="FollowedHyperlink">
    <w:name w:val="FollowedHyperlink"/>
    <w:basedOn w:val="DefaultParagraphFont"/>
    <w:uiPriority w:val="99"/>
    <w:semiHidden/>
    <w:unhideWhenUsed/>
    <w:rsid w:val="007E1A2D"/>
    <w:rPr>
      <w:color w:val="auto"/>
      <w:u w:val="none"/>
    </w:rPr>
  </w:style>
  <w:style w:type="paragraph" w:styleId="ListParagraph">
    <w:name w:val="List Paragraph"/>
    <w:aliases w:val="6 font"/>
    <w:basedOn w:val="Normal"/>
    <w:uiPriority w:val="99"/>
    <w:qFormat/>
    <w:rsid w:val="007E1A2D"/>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7E1A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E1A2D"/>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us/dictionary/english/worker)//ww" TargetMode="External"/><Relationship Id="rId3" Type="http://schemas.openxmlformats.org/officeDocument/2006/relationships/styles" Target="styles.xml"/><Relationship Id="rId7" Type="http://schemas.openxmlformats.org/officeDocument/2006/relationships/hyperlink" Target="https://www.jpost.com/middle-east/iran-claims-israel-afraid-of-conflict-with-its-axis-of-resistance-685550)//w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iddleeasteye.net/opinion/iran-israel-tensions-threat-nuclear-war-looms-larg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19</Pages>
  <Words>11582</Words>
  <Characters>66023</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7</cp:revision>
  <dcterms:created xsi:type="dcterms:W3CDTF">2021-12-03T21:08:00Z</dcterms:created>
  <dcterms:modified xsi:type="dcterms:W3CDTF">2021-12-03T22:54:00Z</dcterms:modified>
</cp:coreProperties>
</file>