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B8BF" w14:textId="77777777" w:rsidR="00CC30BC" w:rsidRDefault="00CC30BC" w:rsidP="00CC30BC">
      <w:pPr>
        <w:pStyle w:val="Heading3"/>
      </w:pPr>
      <w:r>
        <w:t>Framing</w:t>
      </w:r>
    </w:p>
    <w:p w14:paraId="166A654F" w14:textId="77777777" w:rsidR="00CC30BC" w:rsidRPr="00367DED" w:rsidRDefault="00CC30BC" w:rsidP="00CC30BC">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0ABD4D16" w14:textId="77777777" w:rsidR="00CC30BC" w:rsidRPr="00367DED" w:rsidRDefault="00CC30BC" w:rsidP="00CC30BC">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0312202E" w14:textId="081C8DB7" w:rsidR="00CC30BC" w:rsidRPr="006A225B" w:rsidRDefault="00CC30BC" w:rsidP="00CC30BC">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69692E98" w14:textId="77777777" w:rsidR="00CC30BC" w:rsidRPr="00A919CC" w:rsidRDefault="00CC30BC" w:rsidP="00CC30BC">
      <w:pPr>
        <w:pStyle w:val="Heading3"/>
      </w:pPr>
      <w:r>
        <w:t xml:space="preserve">1AC – Adv - </w:t>
      </w:r>
      <w:r w:rsidRPr="00A919CC">
        <w:t>Innovation</w:t>
      </w:r>
    </w:p>
    <w:p w14:paraId="5CE3F3E8" w14:textId="77777777" w:rsidR="00CC30BC" w:rsidRDefault="00CC30BC" w:rsidP="00CC30BC">
      <w:pPr>
        <w:pStyle w:val="Heading4"/>
      </w:pPr>
      <w:r>
        <w:t>Innovation’s declining – increasing complexity, mediocre research and patents, and balkanization from university patents</w:t>
      </w:r>
    </w:p>
    <w:p w14:paraId="3010E905" w14:textId="77777777" w:rsidR="00CC30BC" w:rsidRPr="00DB5419" w:rsidRDefault="00CC30BC" w:rsidP="00CC30BC">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13C82136" w14:textId="77777777" w:rsidR="00CC30BC" w:rsidRPr="00012BB8" w:rsidRDefault="00CC30BC" w:rsidP="00CC30BC">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10DBE216" w14:textId="77777777" w:rsidR="00CC30BC" w:rsidRDefault="00CC30BC" w:rsidP="00CC30BC">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5E7D3279" w14:textId="77777777" w:rsidR="00CC30BC" w:rsidRDefault="00CC30BC" w:rsidP="00CC30BC">
      <w:r w:rsidRPr="00400DF5">
        <w:rPr>
          <w:rStyle w:val="Style13ptBold"/>
        </w:rPr>
        <w:t>Ranjan 18</w:t>
      </w:r>
      <w:r>
        <w:t xml:space="preserve"> [Rajiv Ranjan is an Assistant Professor, CMS Business School, Bangalore, Karnataka, India. “Politics of Intellectual Property Rights (IPRs)</w:t>
      </w:r>
    </w:p>
    <w:p w14:paraId="04063F1B" w14:textId="77777777" w:rsidR="00CC30BC" w:rsidRDefault="00CC30BC" w:rsidP="00CC30BC">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7EAFB11E" w14:textId="77777777" w:rsidR="00CC30BC" w:rsidRPr="0043632D" w:rsidRDefault="00CC30BC" w:rsidP="00CC30BC">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w:t>
      </w:r>
      <w:r w:rsidRPr="00CC30BC">
        <w:rPr>
          <w:sz w:val="16"/>
        </w:rPr>
        <w:t xml:space="preserve">question worth inquiry. </w:t>
      </w:r>
      <w:r w:rsidRPr="00CC30BC">
        <w:rPr>
          <w:rStyle w:val="Emphasis"/>
        </w:rPr>
        <w:t xml:space="preserve">The existence of Intellectual Property Rights (IPRs) in medicine for many critical life-saving drugs, </w:t>
      </w:r>
      <w:r w:rsidRPr="00945E80">
        <w:rPr>
          <w:rStyle w:val="Emphasis"/>
          <w:highlight w:val="cyan"/>
        </w:rPr>
        <w:t>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 xml:space="preserve">Then, in the following section, the </w:t>
      </w:r>
      <w:proofErr w:type="gramStart"/>
      <w:r w:rsidRPr="00540120">
        <w:rPr>
          <w:rStyle w:val="Emphasis"/>
        </w:rPr>
        <w:t>power</w:t>
      </w:r>
      <w:proofErr w:type="gramEnd"/>
      <w:r w:rsidRPr="00540120">
        <w:rPr>
          <w:rStyle w:val="Emphasis"/>
        </w:rPr>
        <w:t xml:space="preserve">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9E6D0B">
        <w:rPr>
          <w:sz w:val="16"/>
        </w:rPr>
        <w:t>still continues</w:t>
      </w:r>
      <w:proofErr w:type="gramEnd"/>
      <w:r w:rsidRPr="009E6D0B">
        <w:rPr>
          <w:sz w:val="16"/>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9E6D0B">
        <w:rPr>
          <w:sz w:val="16"/>
        </w:rPr>
        <w:t>that is to say that</w:t>
      </w:r>
      <w:proofErr w:type="gramEnd"/>
      <w:r w:rsidRPr="009E6D0B">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w:t>
      </w:r>
      <w:proofErr w:type="gramStart"/>
      <w:r w:rsidRPr="009E6D0B">
        <w:rPr>
          <w:sz w:val="16"/>
        </w:rPr>
        <w:t>The</w:t>
      </w:r>
      <w:proofErr w:type="gramEnd"/>
      <w:r w:rsidRPr="009E6D0B">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9E6D0B">
        <w:rPr>
          <w:sz w:val="16"/>
        </w:rPr>
        <w:t>risk</w:t>
      </w:r>
      <w:proofErr w:type="gramEnd"/>
      <w:r w:rsidRPr="009E6D0B">
        <w:rPr>
          <w:sz w:val="16"/>
        </w:rPr>
        <w:t xml:space="preserve">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w:t>
      </w:r>
      <w:proofErr w:type="gramStart"/>
      <w:r w:rsidRPr="009E6D0B">
        <w:rPr>
          <w:sz w:val="16"/>
        </w:rPr>
        <w:t>sector as a whole</w:t>
      </w:r>
      <w:proofErr w:type="gramEnd"/>
      <w:r w:rsidRPr="009E6D0B">
        <w:rPr>
          <w:sz w:val="16"/>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 xml:space="preserve">focus on their key strengths of policy, planning, </w:t>
      </w:r>
      <w:proofErr w:type="gramStart"/>
      <w:r w:rsidRPr="00540120">
        <w:rPr>
          <w:rStyle w:val="StyleUnderline"/>
        </w:rPr>
        <w:t>regulation</w:t>
      </w:r>
      <w:proofErr w:type="gramEnd"/>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w:t>
      </w:r>
      <w:proofErr w:type="gramStart"/>
      <w:r w:rsidRPr="009E6D0B">
        <w:rPr>
          <w:sz w:val="16"/>
        </w:rPr>
        <w:t>system</w:t>
      </w:r>
      <w:proofErr w:type="gramEnd"/>
      <w:r w:rsidRPr="009E6D0B">
        <w:rPr>
          <w:sz w:val="16"/>
        </w:rPr>
        <w:t xml:space="preserve"> and processes. The idea of PPPs in health care is a recent phenomenon. Public sector’s role is to define the scope of business, to specify the priorities, </w:t>
      </w:r>
      <w:proofErr w:type="gramStart"/>
      <w:r w:rsidRPr="009E6D0B">
        <w:rPr>
          <w:sz w:val="16"/>
        </w:rPr>
        <w:t>targets</w:t>
      </w:r>
      <w:proofErr w:type="gramEnd"/>
      <w:r w:rsidRPr="009E6D0B">
        <w:rPr>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9E6D0B">
        <w:rPr>
          <w:sz w:val="16"/>
        </w:rPr>
        <w:t>all the more</w:t>
      </w:r>
      <w:proofErr w:type="gramEnd"/>
      <w:r w:rsidRPr="009E6D0B">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w:t>
      </w:r>
      <w:proofErr w:type="gramStart"/>
      <w:r w:rsidRPr="009E6D0B">
        <w:rPr>
          <w:sz w:val="16"/>
        </w:rPr>
        <w:t>claim</w:t>
      </w:r>
      <w:proofErr w:type="gramEnd"/>
      <w:r w:rsidRPr="009E6D0B">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w:t>
      </w:r>
      <w:proofErr w:type="gramStart"/>
      <w:r w:rsidRPr="009E6D0B">
        <w:rPr>
          <w:sz w:val="16"/>
        </w:rPr>
        <w:t>it can be seen that super</w:t>
      </w:r>
      <w:proofErr w:type="gramEnd"/>
      <w:r w:rsidRPr="009E6D0B">
        <w:rPr>
          <w:sz w:val="16"/>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 xml:space="preserve">what really needs to be </w:t>
      </w:r>
      <w:r w:rsidRPr="00CC30BC">
        <w:rPr>
          <w:rStyle w:val="Emphasis"/>
        </w:rPr>
        <w:t>thought is that, is the spending more significant than the other expenditures of the drug companies. Finding R&amp;D expenditures is easy because the drug companies list them as a line item in their financial reports.</w:t>
      </w:r>
      <w:r w:rsidRPr="00CC30BC">
        <w:rPr>
          <w:sz w:val="16"/>
        </w:rPr>
        <w:t xml:space="preserve"> To compare them with the marketing expenditures, the sales, general and administration expenses, that is, SG&amp;A, </w:t>
      </w:r>
      <w:proofErr w:type="gramStart"/>
      <w:r w:rsidRPr="00CC30BC">
        <w:rPr>
          <w:sz w:val="16"/>
        </w:rPr>
        <w:t>have to</w:t>
      </w:r>
      <w:proofErr w:type="gramEnd"/>
      <w:r w:rsidRPr="00CC30BC">
        <w:rPr>
          <w:sz w:val="16"/>
        </w:rPr>
        <w:t xml:space="preserve"> be looked into</w:t>
      </w:r>
      <w:r w:rsidRPr="00CC30BC">
        <w:rPr>
          <w:rStyle w:val="Emphasis"/>
        </w:rPr>
        <w:t xml:space="preserve">. The SG&amp;A component comprises elements other than sales and marketing spend </w:t>
      </w:r>
      <w:proofErr w:type="spellStart"/>
      <w:r w:rsidRPr="00CC30BC">
        <w:rPr>
          <w:rStyle w:val="Emphasis"/>
        </w:rPr>
        <w:t>ing</w:t>
      </w:r>
      <w:proofErr w:type="spellEnd"/>
      <w:r w:rsidRPr="00CC30BC">
        <w:rPr>
          <w:rStyle w:val="Emphasis"/>
        </w:rPr>
        <w:t xml:space="preserve">. For drug companies, SG&amp;A spending is way higher than their R&amp;D expenditures in most of the cases (Derek, 2013; </w:t>
      </w:r>
      <w:proofErr w:type="spellStart"/>
      <w:r w:rsidRPr="00CC30BC">
        <w:rPr>
          <w:rStyle w:val="Emphasis"/>
        </w:rPr>
        <w:t>Staton</w:t>
      </w:r>
      <w:proofErr w:type="spellEnd"/>
      <w:r w:rsidRPr="00CC30BC">
        <w:rPr>
          <w:rStyle w:val="Emphasis"/>
        </w:rPr>
        <w:t xml:space="preserve">, 2013). The case of Biogen can be intuitively seen as an exception as specialty drugs will not require the magic of sales representatives to convince the practitioners. </w:t>
      </w:r>
      <w:r w:rsidRPr="00CC30BC">
        <w:rPr>
          <w:sz w:val="16"/>
        </w:rPr>
        <w:t>• Merck spends on SG&amp;A 27%, whereas on R&amp;D 17.3% • Pfizer spends on SG&amp;A 33%, whereas on R&amp;D 14.2% Ranjan 73 • AstraZeneca spends on SG&amp;A 31.4%, whereas on R&amp;D 15.1% • BMS spends on SG&amp;A 28%, whereas on R&amp;D 22% • Biogen spends on SG&amp;A 23</w:t>
      </w:r>
      <w:r w:rsidRPr="009E6D0B">
        <w:rPr>
          <w:sz w:val="16"/>
        </w:rPr>
        <w:t xml:space="preserve">%,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9E6D0B">
        <w:rPr>
          <w:sz w:val="16"/>
        </w:rPr>
        <w:t>in the event that</w:t>
      </w:r>
      <w:proofErr w:type="gramEnd"/>
      <w:r w:rsidRPr="009E6D0B">
        <w:rPr>
          <w:sz w:val="16"/>
        </w:rPr>
        <w:t xml:space="preserve">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352AC296" w14:textId="77777777" w:rsidR="00CC30BC" w:rsidRPr="00A919CC" w:rsidRDefault="00CC30BC" w:rsidP="00CC30BC">
      <w:pPr>
        <w:pStyle w:val="Heading4"/>
      </w:pPr>
      <w:r>
        <w:t>Pharma patent practices serve to keep drug prices high: evergreening, product hopping, patent thickets, pay for delay</w:t>
      </w:r>
    </w:p>
    <w:p w14:paraId="4477C38B" w14:textId="77777777" w:rsidR="00CC30BC" w:rsidRPr="00A919CC" w:rsidRDefault="00CC30BC" w:rsidP="00CC30BC">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4195772D" w14:textId="77777777" w:rsidR="00CC30BC" w:rsidRDefault="00CC30BC" w:rsidP="00CC30BC">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1E09BE5C" w14:textId="77777777" w:rsidR="00CC30BC" w:rsidRDefault="00CC30BC" w:rsidP="00CC30BC">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76D88E0F" w14:textId="77777777" w:rsidR="00CC30BC" w:rsidRPr="00A919CC" w:rsidRDefault="00CC30BC" w:rsidP="00CC30BC">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6CCECFF4" w14:textId="77777777" w:rsidR="00CC30BC" w:rsidRPr="00A919CC" w:rsidRDefault="00CC30BC" w:rsidP="00CC30BC">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550CC33E" w14:textId="77777777" w:rsidR="00CC30BC" w:rsidRPr="00A919CC" w:rsidRDefault="00CC30BC" w:rsidP="00CC30BC">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xml:space="preserve">.” In such a situation, multiple </w:t>
      </w:r>
      <w:proofErr w:type="spellStart"/>
      <w:r w:rsidRPr="00CC30BC">
        <w:rPr>
          <w:sz w:val="16"/>
        </w:rPr>
        <w:t>licences</w:t>
      </w:r>
      <w:proofErr w:type="spellEnd"/>
      <w:r w:rsidRPr="00CC30BC">
        <w:rPr>
          <w:sz w:val="16"/>
        </w:rPr>
        <w:t xml:space="preserve"> </w:t>
      </w:r>
      <w:proofErr w:type="gramStart"/>
      <w:r w:rsidRPr="00CC30BC">
        <w:rPr>
          <w:sz w:val="16"/>
        </w:rPr>
        <w:t>have to</w:t>
      </w:r>
      <w:proofErr w:type="gramEnd"/>
      <w:r w:rsidRPr="00CC30BC">
        <w:rPr>
          <w:sz w:val="16"/>
        </w:rPr>
        <w:t xml:space="preserve"> be</w:t>
      </w:r>
      <w:r w:rsidRPr="00A919CC">
        <w:rPr>
          <w:sz w:val="16"/>
        </w:rPr>
        <w:t xml:space="preserv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w:t>
      </w:r>
      <w:proofErr w:type="gramStart"/>
      <w:r w:rsidRPr="00CC30BC">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w:t>
      </w:r>
      <w:proofErr w:type="spellStart"/>
      <w:r w:rsidRPr="00CC30B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5AB0840" w14:textId="77777777" w:rsidR="00CC30BC" w:rsidRDefault="00CC30BC" w:rsidP="00CC30BC">
      <w:pPr>
        <w:pStyle w:val="Heading4"/>
      </w:pPr>
      <w:r>
        <w:t xml:space="preserve">Err </w:t>
      </w:r>
      <w:proofErr w:type="spellStart"/>
      <w:r>
        <w:t>aff</w:t>
      </w:r>
      <w:proofErr w:type="spellEnd"/>
      <w:r>
        <w:t xml:space="preserve"> – offensive patents are more likely to be used than defensive patents</w:t>
      </w:r>
    </w:p>
    <w:p w14:paraId="6D685A36" w14:textId="77777777" w:rsidR="00CC30BC" w:rsidRPr="004A57EC" w:rsidRDefault="00CC30BC" w:rsidP="00CC30BC">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5759B716" w14:textId="77777777" w:rsidR="00CC30BC" w:rsidRDefault="00CC30BC" w:rsidP="00CC30BC">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4A57EC">
        <w:rPr>
          <w:sz w:val="16"/>
        </w:rPr>
        <w:t>value</w:t>
      </w:r>
      <w:proofErr w:type="gramEnd"/>
      <w:r w:rsidRPr="004A57EC">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4A57EC">
        <w:rPr>
          <w:sz w:val="16"/>
        </w:rPr>
        <w:t>effort</w:t>
      </w:r>
      <w:proofErr w:type="gramEnd"/>
      <w:r w:rsidRPr="004A57EC">
        <w:rPr>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w:t>
      </w:r>
      <w:proofErr w:type="gramStart"/>
      <w:r w:rsidRPr="004A57EC">
        <w:rPr>
          <w:sz w:val="16"/>
        </w:rPr>
        <w:t>operate:</w:t>
      </w:r>
      <w:proofErr w:type="gramEnd"/>
      <w:r w:rsidRPr="004A57EC">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w:t>
      </w:r>
      <w:proofErr w:type="gramStart"/>
      <w:r w:rsidRPr="004A57EC">
        <w:rPr>
          <w:sz w:val="16"/>
        </w:rPr>
        <w:t>opens up</w:t>
      </w:r>
      <w:proofErr w:type="gramEnd"/>
      <w:r w:rsidRPr="004A57EC">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4A57EC">
        <w:rPr>
          <w:sz w:val="16"/>
        </w:rPr>
        <w:t>overlap:</w:t>
      </w:r>
      <w:proofErr w:type="gramEnd"/>
      <w:r w:rsidRPr="004A57EC">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4A57EC">
        <w:rPr>
          <w:sz w:val="16"/>
        </w:rPr>
        <w:t>with regard to</w:t>
      </w:r>
      <w:proofErr w:type="gramEnd"/>
      <w:r w:rsidRPr="004A57EC">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4A57EC">
        <w:rPr>
          <w:sz w:val="16"/>
        </w:rPr>
        <w:t>products’</w:t>
      </w:r>
      <w:proofErr w:type="gramEnd"/>
      <w:r w:rsidRPr="004A57EC">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4A57EC">
        <w:rPr>
          <w:sz w:val="16"/>
        </w:rPr>
        <w:t>discovered, and</w:t>
      </w:r>
      <w:proofErr w:type="gramEnd"/>
      <w:r w:rsidRPr="004A57EC">
        <w:rPr>
          <w:sz w:val="16"/>
        </w:rPr>
        <w:t xml:space="preserve">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4A57EC">
        <w:rPr>
          <w:sz w:val="16"/>
        </w:rPr>
        <w:t>Europe</w:t>
      </w:r>
      <w:proofErr w:type="gramEnd"/>
      <w:r w:rsidRPr="004A57EC">
        <w:rPr>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4A57EC">
        <w:rPr>
          <w:sz w:val="16"/>
        </w:rPr>
        <w:t>opens up</w:t>
      </w:r>
      <w:proofErr w:type="gramEnd"/>
      <w:r w:rsidRPr="004A57EC">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4A57EC">
        <w:rPr>
          <w:sz w:val="16"/>
        </w:rPr>
        <w:t>a number of</w:t>
      </w:r>
      <w:proofErr w:type="gramEnd"/>
      <w:r w:rsidRPr="004A57EC">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4A57EC">
        <w:rPr>
          <w:sz w:val="16"/>
        </w:rPr>
        <w:t>innovation, but</w:t>
      </w:r>
      <w:proofErr w:type="gramEnd"/>
      <w:r w:rsidRPr="004A57EC">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4A57EC">
        <w:rPr>
          <w:sz w:val="16"/>
        </w:rPr>
        <w:t>returns’</w:t>
      </w:r>
      <w:proofErr w:type="gramEnd"/>
      <w:r w:rsidRPr="004A57EC">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w:t>
      </w:r>
      <w:proofErr w:type="gramStart"/>
      <w:r w:rsidRPr="004A57EC">
        <w:rPr>
          <w:sz w:val="16"/>
        </w:rPr>
        <w:t>in order to</w:t>
      </w:r>
      <w:proofErr w:type="gramEnd"/>
      <w:r w:rsidRPr="004A57EC">
        <w:rPr>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27D1AF5E" w14:textId="77777777" w:rsidR="00CC30BC" w:rsidRPr="00A919CC" w:rsidRDefault="00CC30BC" w:rsidP="00CC30BC">
      <w:pPr>
        <w:tabs>
          <w:tab w:val="left" w:pos="25114"/>
        </w:tabs>
        <w:rPr>
          <w:sz w:val="16"/>
        </w:rPr>
      </w:pPr>
      <w:r w:rsidRPr="00A919CC">
        <w:tab/>
      </w:r>
    </w:p>
    <w:p w14:paraId="324183F6" w14:textId="77777777" w:rsidR="00CC30BC" w:rsidRDefault="00CC30BC" w:rsidP="00CC30BC">
      <w:pPr>
        <w:pStyle w:val="Heading4"/>
        <w:rPr>
          <w:rFonts w:cs="Times New Roman"/>
        </w:rPr>
      </w:pPr>
      <w:r>
        <w:rPr>
          <w:rFonts w:cs="Times New Roman"/>
        </w:rPr>
        <w:t>Three impacts:</w:t>
      </w:r>
    </w:p>
    <w:p w14:paraId="167053E7" w14:textId="77777777" w:rsidR="00CC30BC" w:rsidRPr="00A919CC" w:rsidRDefault="00CC30BC" w:rsidP="00CC30BC">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6E4F8F18" w14:textId="77777777" w:rsidR="00CC30BC" w:rsidRPr="00A919CC" w:rsidRDefault="00CC30BC" w:rsidP="00CC30BC">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D31852D" w14:textId="77777777" w:rsidR="00CC30BC" w:rsidRPr="00A919CC" w:rsidRDefault="00CC30BC" w:rsidP="00CC30BC">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FCEFA1E" w14:textId="77777777" w:rsidR="00CC30BC" w:rsidRPr="00A919CC" w:rsidRDefault="00CC30BC" w:rsidP="00CC30BC"/>
    <w:p w14:paraId="725E4AF4" w14:textId="77777777" w:rsidR="00CC30BC" w:rsidRPr="00A919CC" w:rsidRDefault="00CC30BC" w:rsidP="00CC30BC">
      <w:pPr>
        <w:pStyle w:val="Heading4"/>
      </w:pPr>
      <w:r>
        <w:t xml:space="preserve">[2] </w:t>
      </w:r>
      <w:r w:rsidRPr="00A919CC">
        <w:t>Pharma is key to biotech</w:t>
      </w:r>
    </w:p>
    <w:p w14:paraId="266E6ECC" w14:textId="77777777" w:rsidR="00CC30BC" w:rsidRPr="00A919CC" w:rsidRDefault="00CC30BC" w:rsidP="00CC30BC">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759D6132" w14:textId="77777777" w:rsidR="00CC30BC" w:rsidRPr="00A919CC" w:rsidRDefault="00CC30BC" w:rsidP="00CC30BC">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31A6BA3E" w14:textId="77777777" w:rsidR="00CC30BC" w:rsidRPr="00A919CC" w:rsidRDefault="00CC30BC" w:rsidP="00CC30BC"/>
    <w:p w14:paraId="6443B8C2" w14:textId="77777777" w:rsidR="00CC30BC" w:rsidRPr="00A919CC" w:rsidRDefault="00CC30BC" w:rsidP="00CC30BC">
      <w:pPr>
        <w:pStyle w:val="Heading4"/>
        <w:rPr>
          <w:rFonts w:cs="Times New Roman"/>
        </w:rPr>
      </w:pPr>
      <w:r w:rsidRPr="00A919CC">
        <w:rPr>
          <w:rFonts w:cs="Times New Roman"/>
        </w:rPr>
        <w:t>Biotech collapse wrecks the economy</w:t>
      </w:r>
    </w:p>
    <w:p w14:paraId="1513DB52" w14:textId="77777777" w:rsidR="00CC30BC" w:rsidRPr="00A919CC" w:rsidRDefault="00CC30BC" w:rsidP="00CC30BC">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35D1A165" w14:textId="77777777" w:rsidR="00CC30BC" w:rsidRPr="00A919CC" w:rsidRDefault="00CC30BC" w:rsidP="00CC30BC">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w:t>
      </w:r>
      <w:proofErr w:type="gramStart"/>
      <w:r w:rsidRPr="00A919CC">
        <w:rPr>
          <w:sz w:val="16"/>
        </w:rPr>
        <w:t xml:space="preserve">industry in itself, </w:t>
      </w:r>
      <w:r w:rsidRPr="00A919CC">
        <w:rPr>
          <w:rStyle w:val="StyleUnderline"/>
        </w:rPr>
        <w:t>biotech</w:t>
      </w:r>
      <w:proofErr w:type="gramEnd"/>
      <w:r w:rsidRPr="00A919CC">
        <w:rPr>
          <w:rStyle w:val="StyleUnderline"/>
        </w:rPr>
        <w:t xml:space="preserve">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A919CC">
        <w:rPr>
          <w:sz w:val="16"/>
        </w:rPr>
        <w:t>economy as a whole</w:t>
      </w:r>
      <w:proofErr w:type="gramEnd"/>
      <w:r w:rsidRPr="00A919CC">
        <w:rPr>
          <w:sz w:val="16"/>
        </w:rPr>
        <w:t xml:space="preserv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A919CC">
        <w:rPr>
          <w:sz w:val="4"/>
          <w:szCs w:val="4"/>
        </w:rPr>
        <w:t>on the basis of</w:t>
      </w:r>
      <w:proofErr w:type="gramEnd"/>
      <w:r w:rsidRPr="00A919CC">
        <w:rPr>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A919CC">
        <w:rPr>
          <w:sz w:val="4"/>
          <w:szCs w:val="4"/>
        </w:rPr>
        <w:t>similar to</w:t>
      </w:r>
      <w:proofErr w:type="gramEnd"/>
      <w:r w:rsidRPr="00A919CC">
        <w:rPr>
          <w:sz w:val="4"/>
          <w:szCs w:val="4"/>
        </w:rPr>
        <w:t xml:space="preserve"> that of the annual 'Beyond Borders' reports by consultants Ernst and Young (New York). Defining the biotech sector </w:t>
      </w:r>
      <w:proofErr w:type="gramStart"/>
      <w:r w:rsidRPr="00A919CC">
        <w:rPr>
          <w:sz w:val="4"/>
          <w:szCs w:val="4"/>
        </w:rPr>
        <w:t>on the basis of</w:t>
      </w:r>
      <w:proofErr w:type="gramEnd"/>
      <w:r w:rsidRPr="00A919CC">
        <w:rPr>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A919CC">
        <w:rPr>
          <w:sz w:val="4"/>
          <w:szCs w:val="4"/>
        </w:rPr>
        <w:t>The</w:t>
      </w:r>
      <w:proofErr w:type="gramEnd"/>
      <w:r w:rsidRPr="00A919CC">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A919CC">
        <w:rPr>
          <w:sz w:val="4"/>
          <w:szCs w:val="4"/>
        </w:rPr>
        <w:t>US</w:t>
      </w:r>
      <w:proofErr w:type="gramEnd"/>
      <w:r w:rsidRPr="00A919CC">
        <w:rPr>
          <w:sz w:val="4"/>
          <w:szCs w:val="4"/>
        </w:rPr>
        <w:t xml:space="preserve"> economy, be assessed through changes in the NAICS and GDP calculations. However, there is at present no means to calculate the contribution of biotech to GDP </w:t>
      </w:r>
      <w:proofErr w:type="gramStart"/>
      <w:r w:rsidRPr="00A919CC">
        <w:rPr>
          <w:sz w:val="4"/>
          <w:szCs w:val="4"/>
        </w:rPr>
        <w:t>on the basis of</w:t>
      </w:r>
      <w:proofErr w:type="gramEnd"/>
      <w:r w:rsidRPr="00A919CC">
        <w:rPr>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A919CC">
        <w:rPr>
          <w:sz w:val="4"/>
          <w:szCs w:val="4"/>
        </w:rPr>
        <w:t>agriculture</w:t>
      </w:r>
      <w:proofErr w:type="gramEnd"/>
      <w:r w:rsidRPr="00A919CC">
        <w:rPr>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w:t>
      </w:r>
      <w:proofErr w:type="gramStart"/>
      <w:r w:rsidRPr="00A919CC">
        <w:rPr>
          <w:sz w:val="4"/>
          <w:szCs w:val="4"/>
        </w:rPr>
        <w:t>NAICS,</w:t>
      </w:r>
      <w:proofErr w:type="gramEnd"/>
      <w:r w:rsidRPr="00A919CC">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A919CC">
        <w:rPr>
          <w:sz w:val="4"/>
          <w:szCs w:val="4"/>
        </w:rPr>
        <w:t>The</w:t>
      </w:r>
      <w:proofErr w:type="gramEnd"/>
      <w:r w:rsidRPr="00A919CC">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A919CC">
        <w:rPr>
          <w:sz w:val="4"/>
          <w:szCs w:val="4"/>
        </w:rPr>
        <w:t>On the basis of</w:t>
      </w:r>
      <w:proofErr w:type="gramEnd"/>
      <w:r w:rsidRPr="00A919CC">
        <w:rPr>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A919CC">
        <w:rPr>
          <w:sz w:val="4"/>
          <w:szCs w:val="4"/>
        </w:rPr>
        <w:t>On the basis of</w:t>
      </w:r>
      <w:proofErr w:type="gramEnd"/>
      <w:r w:rsidRPr="00A919CC">
        <w:rPr>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A919CC">
        <w:rPr>
          <w:sz w:val="4"/>
          <w:szCs w:val="4"/>
        </w:rPr>
        <w:t>that farmers</w:t>
      </w:r>
      <w:proofErr w:type="gramEnd"/>
      <w:r w:rsidRPr="00A919CC">
        <w:rPr>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A919CC">
        <w:rPr>
          <w:sz w:val="4"/>
          <w:szCs w:val="4"/>
        </w:rPr>
        <w:t>).No</w:t>
      </w:r>
      <w:proofErr w:type="gramEnd"/>
      <w:r w:rsidRPr="00A919CC">
        <w:rPr>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A919CC">
        <w:rPr>
          <w:sz w:val="4"/>
          <w:szCs w:val="4"/>
        </w:rPr>
        <w:t>particular trend</w:t>
      </w:r>
      <w:proofErr w:type="gramEnd"/>
      <w:r w:rsidRPr="00A919CC">
        <w:rPr>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A919CC">
        <w:rPr>
          <w:sz w:val="4"/>
          <w:szCs w:val="4"/>
        </w:rPr>
        <w:t>the majority of</w:t>
      </w:r>
      <w:proofErr w:type="gramEnd"/>
      <w:r w:rsidRPr="00A919CC">
        <w:rPr>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A919CC">
        <w:rPr>
          <w:sz w:val="4"/>
          <w:szCs w:val="4"/>
        </w:rPr>
        <w:t>chemicals</w:t>
      </w:r>
      <w:proofErr w:type="gramEnd"/>
      <w:r w:rsidRPr="00A919CC">
        <w:rPr>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A919CC">
        <w:rPr>
          <w:sz w:val="4"/>
          <w:szCs w:val="4"/>
        </w:rPr>
        <w:t>The</w:t>
      </w:r>
      <w:proofErr w:type="gramEnd"/>
      <w:r w:rsidRPr="00A919CC">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A919CC">
        <w:rPr>
          <w:sz w:val="4"/>
          <w:szCs w:val="4"/>
        </w:rPr>
        <w:t>in excess of</w:t>
      </w:r>
      <w:proofErr w:type="gramEnd"/>
      <w:r w:rsidRPr="00A919CC">
        <w:rPr>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A919CC">
        <w:rPr>
          <w:sz w:val="4"/>
          <w:szCs w:val="4"/>
        </w:rPr>
        <w:t>all of</w:t>
      </w:r>
      <w:proofErr w:type="gramEnd"/>
      <w:r w:rsidRPr="00A919CC">
        <w:rPr>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A919CC">
        <w:rPr>
          <w:sz w:val="4"/>
          <w:szCs w:val="4"/>
        </w:rPr>
        <w:t>development</w:t>
      </w:r>
      <w:proofErr w:type="gramEnd"/>
      <w:r w:rsidRPr="00A919CC">
        <w:rPr>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A919CC">
        <w:rPr>
          <w:sz w:val="4"/>
          <w:szCs w:val="4"/>
        </w:rPr>
        <w:t>policy-making</w:t>
      </w:r>
      <w:proofErr w:type="gramEnd"/>
      <w:r w:rsidRPr="00A919CC">
        <w:rPr>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A919CC">
        <w:rPr>
          <w:sz w:val="4"/>
          <w:szCs w:val="4"/>
        </w:rPr>
        <w:t>biology</w:t>
      </w:r>
      <w:proofErr w:type="gramEnd"/>
      <w:r w:rsidRPr="00A919CC">
        <w:rPr>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A919CC">
        <w:rPr>
          <w:sz w:val="4"/>
          <w:szCs w:val="4"/>
        </w:rPr>
        <w:t>processes.Public</w:t>
      </w:r>
      <w:proofErr w:type="spellEnd"/>
      <w:proofErr w:type="gram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 xml:space="preserve">Some governments track—to varying degrees—healthcare, domestic agricultural </w:t>
      </w:r>
      <w:proofErr w:type="gramStart"/>
      <w:r w:rsidRPr="00A919CC">
        <w:rPr>
          <w:rStyle w:val="StyleUnderline"/>
        </w:rPr>
        <w:t>productivity</w:t>
      </w:r>
      <w:proofErr w:type="gramEnd"/>
      <w:r w:rsidRPr="00A919CC">
        <w:rPr>
          <w:rStyle w:val="StyleUnderline"/>
        </w:rPr>
        <w:t xml:space="preserve">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A919CC">
        <w:rPr>
          <w:sz w:val="16"/>
        </w:rPr>
        <w:t>and also</w:t>
      </w:r>
      <w:proofErr w:type="gramEnd"/>
      <w:r w:rsidRPr="00A919CC">
        <w:rPr>
          <w:sz w:val="16"/>
        </w:rPr>
        <w:t xml:space="preserve">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 xml:space="preserve">agriculture, food, </w:t>
      </w:r>
      <w:proofErr w:type="gramStart"/>
      <w:r w:rsidRPr="00A919CC">
        <w:rPr>
          <w:rStyle w:val="StyleUnderline"/>
        </w:rPr>
        <w:t>textiles</w:t>
      </w:r>
      <w:proofErr w:type="gramEnd"/>
      <w:r w:rsidRPr="00A919CC">
        <w:rPr>
          <w:rStyle w:val="StyleUnderline"/>
        </w:rPr>
        <w:t xml:space="preserve">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462979E8" w14:textId="77777777" w:rsidR="00CC30BC" w:rsidRPr="00A919CC" w:rsidRDefault="00CC30BC" w:rsidP="00CC30BC"/>
    <w:p w14:paraId="4036876F" w14:textId="77777777" w:rsidR="00CC30BC" w:rsidRPr="00A919CC" w:rsidRDefault="00CC30BC" w:rsidP="00CC30BC">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w:t>
      </w:r>
      <w:proofErr w:type="spellStart"/>
      <w:r w:rsidRPr="00A919CC">
        <w:rPr>
          <w:rFonts w:cs="Times New Roman"/>
        </w:rPr>
        <w:t>multilat</w:t>
      </w:r>
      <w:proofErr w:type="spellEnd"/>
      <w:r w:rsidRPr="00A919CC">
        <w:rPr>
          <w:rFonts w:cs="Times New Roman"/>
        </w:rPr>
        <w:t xml:space="preserve"> make escalation likely</w:t>
      </w:r>
    </w:p>
    <w:p w14:paraId="06F6721D" w14:textId="77777777" w:rsidR="00CC30BC" w:rsidRPr="00A919CC" w:rsidRDefault="00CC30BC" w:rsidP="00CC30BC">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A919CC">
        <w:t>A</w:t>
      </w:r>
      <w:proofErr w:type="gramEnd"/>
      <w:r w:rsidRPr="00A919CC">
        <w:t xml:space="preserve"> Global Conflict. Here's Why”, World Economic Forum, 11-13, https://www.weforum.org/agenda/2018/11/the-next-economic-crisis-could-cause-a-global-conflict-heres-why</w:t>
      </w:r>
    </w:p>
    <w:p w14:paraId="37846C45" w14:textId="0378CBEE" w:rsidR="00CC30BC" w:rsidRDefault="00CC30BC" w:rsidP="00CC30BC">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proofErr w:type="gramStart"/>
      <w:r w:rsidRPr="00A919CC">
        <w:rPr>
          <w:rStyle w:val="Emphasis"/>
        </w:rPr>
        <w:t xml:space="preserve">all the </w:t>
      </w:r>
      <w:r w:rsidRPr="00945E80">
        <w:rPr>
          <w:rStyle w:val="Emphasis"/>
          <w:highlight w:val="cyan"/>
        </w:rPr>
        <w:t>more</w:t>
      </w:r>
      <w:proofErr w:type="gramEnd"/>
      <w:r w:rsidRPr="00945E80">
        <w:rPr>
          <w:rStyle w:val="Emphasis"/>
          <w:highlight w:val="cyan"/>
        </w:rPr>
        <w:t xml:space="preserv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w:t>
      </w:r>
      <w:proofErr w:type="gramStart"/>
      <w:r w:rsidRPr="00A919CC">
        <w:rPr>
          <w:sz w:val="16"/>
        </w:rPr>
        <w:t>Huntington ,</w:t>
      </w:r>
      <w:proofErr w:type="gramEnd"/>
      <w:r w:rsidRPr="00A919CC">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0FFB06AB" w14:textId="77777777" w:rsidR="006A225B" w:rsidRPr="001D6430" w:rsidRDefault="006A225B" w:rsidP="006A225B">
      <w:pPr>
        <w:pStyle w:val="Heading4"/>
      </w:pPr>
      <w:r>
        <w:t xml:space="preserve">[3] Ag biotech innovation key to keep up with food demands – regulatory failures undermine U.S. ag, and result in increased global famines that risk instability </w:t>
      </w:r>
    </w:p>
    <w:p w14:paraId="2C3B92D5" w14:textId="77777777" w:rsidR="006A225B" w:rsidRPr="00F1168C" w:rsidRDefault="006A225B" w:rsidP="006A225B">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1" w:history="1">
        <w:r w:rsidRPr="00F1168C">
          <w:rPr>
            <w:rStyle w:val="Hyperlink"/>
          </w:rPr>
          <w:t>http://nabc.cals.cornell.edu/Publications/Reports/nabc_25/25_6_1_Redick.pdf</w:t>
        </w:r>
      </w:hyperlink>
    </w:p>
    <w:p w14:paraId="047CBE83" w14:textId="77777777" w:rsidR="006A225B" w:rsidRPr="00C459AF" w:rsidRDefault="006A225B" w:rsidP="006A225B">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w:t>
      </w:r>
      <w:proofErr w:type="gramStart"/>
      <w:r w:rsidRPr="004931C9">
        <w:rPr>
          <w:rStyle w:val="StyleUnderline"/>
        </w:rPr>
        <w:t>soy</w:t>
      </w:r>
      <w:proofErr w:type="gramEnd"/>
      <w:r w:rsidRPr="004931C9">
        <w:rPr>
          <w:rStyle w:val="StyleUnderline"/>
        </w:rPr>
        <w:t xml:space="preserve">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40A565DB" w14:textId="77777777" w:rsidR="006A225B" w:rsidRDefault="006A225B" w:rsidP="006A225B"/>
    <w:p w14:paraId="57767F64" w14:textId="77777777" w:rsidR="00CC30BC" w:rsidRPr="00A919CC" w:rsidRDefault="00CC30BC" w:rsidP="00CC30BC">
      <w:pPr>
        <w:pStyle w:val="Heading3"/>
      </w:pPr>
      <w:r>
        <w:t>1AC - Solvency</w:t>
      </w:r>
    </w:p>
    <w:p w14:paraId="7801F6B1" w14:textId="77777777" w:rsidR="00CC30BC" w:rsidRDefault="00CC30BC" w:rsidP="00CC30BC">
      <w:pPr>
        <w:pStyle w:val="Heading4"/>
        <w:rPr>
          <w:rFonts w:cs="Calibri"/>
        </w:rPr>
      </w:pPr>
      <w:r w:rsidRPr="00A919CC">
        <w:t xml:space="preserve">Plan: The member nations of the World Trade Organization ought to reduce intellectual property protections for medicines </w:t>
      </w:r>
    </w:p>
    <w:p w14:paraId="7E61DC8F" w14:textId="77777777" w:rsidR="00CC30BC" w:rsidRDefault="00CC30BC" w:rsidP="00CC30BC">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E149A5">
          <w:rPr>
            <w:rStyle w:val="Hyperlink"/>
          </w:rPr>
          <w:t>https://www.statnews.com/2019/02/11/drug-patent-protection-one-done/)WWPP</w:t>
        </w:r>
      </w:hyperlink>
    </w:p>
    <w:p w14:paraId="0B574852" w14:textId="77777777" w:rsidR="00CC30BC" w:rsidRPr="00A919CC" w:rsidRDefault="00CC30BC" w:rsidP="00CC30BC">
      <w:r>
        <w:t>-bans method such as evergreening, patent thickets, fake orphan patents, and pay for delay</w:t>
      </w:r>
    </w:p>
    <w:p w14:paraId="7FD9F4F7" w14:textId="56A42E84" w:rsidR="005A141A" w:rsidRPr="005B38BB" w:rsidRDefault="005A141A" w:rsidP="005A141A">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CA9F99D" w14:textId="41098273" w:rsidR="005A141A" w:rsidRPr="005A141A" w:rsidRDefault="005A141A" w:rsidP="00CC30B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87FB2BE" w14:textId="77777777" w:rsidR="00CC30BC" w:rsidRPr="00D86E9B" w:rsidRDefault="00CC30BC" w:rsidP="00CC30BC">
      <w:pPr>
        <w:pStyle w:val="Heading4"/>
      </w:pPr>
      <w:r>
        <w:t>Decreasing patents doesn’t stifle innovation, but increases it through collaboration between companies – empirics</w:t>
      </w:r>
    </w:p>
    <w:p w14:paraId="05F92434" w14:textId="77777777" w:rsidR="00CC30BC" w:rsidRDefault="00CC30BC" w:rsidP="00CC30BC">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41EE9810" w14:textId="77777777" w:rsidR="00CC30BC" w:rsidRPr="00382EB5" w:rsidRDefault="00CC30BC" w:rsidP="00CC30BC">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794C67FD" w14:textId="6161F1A6" w:rsidR="00CC30BC" w:rsidRDefault="00D042D4" w:rsidP="00D042D4">
      <w:pPr>
        <w:pStyle w:val="Heading3"/>
      </w:pPr>
      <w:proofErr w:type="spellStart"/>
      <w:r>
        <w:t>Underview</w:t>
      </w:r>
      <w:proofErr w:type="spellEnd"/>
    </w:p>
    <w:p w14:paraId="7F3B32F9" w14:textId="77777777" w:rsidR="00D042D4" w:rsidRPr="00705E8E" w:rsidRDefault="00D042D4" w:rsidP="00D042D4">
      <w:pPr>
        <w:pStyle w:val="Heading4"/>
        <w:rPr>
          <w:rFonts w:cs="Calibri"/>
        </w:rPr>
      </w:pPr>
      <w:r w:rsidRPr="00705E8E">
        <w:rPr>
          <w:rFonts w:cs="Calibri"/>
        </w:rPr>
        <w:t xml:space="preserve">[1] 1AR theory – </w:t>
      </w:r>
    </w:p>
    <w:p w14:paraId="1D1F6D8D" w14:textId="77777777" w:rsidR="00D042D4" w:rsidRPr="00705E8E" w:rsidRDefault="00D042D4" w:rsidP="00D042D4">
      <w:pPr>
        <w:pStyle w:val="Heading4"/>
        <w:rPr>
          <w:rFonts w:cs="Calibri"/>
        </w:rPr>
      </w:pPr>
      <w:r w:rsidRPr="00705E8E">
        <w:rPr>
          <w:rFonts w:cs="Calibri"/>
        </w:rPr>
        <w:t>A. AFF gets it because otherwise the neg can engage in infinite abuse, making debate impossible. </w:t>
      </w:r>
    </w:p>
    <w:p w14:paraId="59BA84C6" w14:textId="77777777" w:rsidR="00D042D4" w:rsidRPr="00705E8E" w:rsidRDefault="00D042D4" w:rsidP="00D042D4">
      <w:pPr>
        <w:pStyle w:val="Heading4"/>
        <w:rPr>
          <w:rFonts w:cs="Calibri"/>
        </w:rPr>
      </w:pPr>
      <w:r w:rsidRPr="00705E8E">
        <w:rPr>
          <w:rFonts w:cs="Calibri"/>
        </w:rPr>
        <w:t xml:space="preserve">B. Drop the debater – the short 1AR irreparably skewed from abuse on substance and time investment on theory.  </w:t>
      </w:r>
    </w:p>
    <w:p w14:paraId="638495DD" w14:textId="77777777" w:rsidR="00D042D4" w:rsidRPr="00705E8E" w:rsidRDefault="00D042D4" w:rsidP="00D042D4">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02DEB68D" w14:textId="77777777" w:rsidR="00D042D4" w:rsidRPr="00705E8E" w:rsidRDefault="00D042D4" w:rsidP="00D042D4">
      <w:pPr>
        <w:pStyle w:val="Heading4"/>
        <w:rPr>
          <w:rFonts w:cs="Calibri"/>
        </w:rPr>
      </w:pPr>
      <w:r w:rsidRPr="00705E8E">
        <w:rPr>
          <w:rFonts w:cs="Calibri"/>
        </w:rPr>
        <w:t>[2] AFF RVIs — </w:t>
      </w:r>
    </w:p>
    <w:p w14:paraId="350E007C" w14:textId="77777777" w:rsidR="00D042D4" w:rsidRPr="00705E8E" w:rsidRDefault="00D042D4" w:rsidP="00D042D4">
      <w:pPr>
        <w:pStyle w:val="Heading4"/>
      </w:pPr>
      <w:r w:rsidRPr="00705E8E">
        <w:t xml:space="preserve">A. Skew – there’s no 2AC to develop carded offense and the 1AR has to over-cover since the </w:t>
      </w:r>
      <w:proofErr w:type="gramStart"/>
      <w:r w:rsidRPr="00705E8E">
        <w:t>6 minute</w:t>
      </w:r>
      <w:proofErr w:type="gramEnd"/>
      <w:r w:rsidRPr="00705E8E">
        <w:t xml:space="preserve"> 2NR is devastating which encourages them to under-develop T in the NC and over-develop in the NR – need the RVI to develop good, in-depth T offense </w:t>
      </w:r>
    </w:p>
    <w:p w14:paraId="2D8D748F" w14:textId="77777777" w:rsidR="006A225B" w:rsidRPr="00705E8E" w:rsidRDefault="006A225B" w:rsidP="006A225B">
      <w:pPr>
        <w:pStyle w:val="Heading4"/>
        <w:rPr>
          <w:rFonts w:cs="Calibri"/>
        </w:rPr>
      </w:pPr>
      <w:r w:rsidRPr="00705E8E">
        <w:rPr>
          <w:rFonts w:cs="Calibri"/>
        </w:rPr>
        <w:t xml:space="preserve">[3]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26BD4B45" w14:textId="77777777" w:rsidR="006A225B" w:rsidRPr="00705E8E" w:rsidRDefault="006A225B" w:rsidP="006A225B">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033E4E5F" w14:textId="77777777" w:rsidR="00A95652" w:rsidRPr="00B55AD5" w:rsidRDefault="00A95652" w:rsidP="00B55AD5"/>
    <w:sectPr w:rsidR="00A95652" w:rsidRPr="00B55AD5"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30BC"/>
    <w:rsid w:val="000139A3"/>
    <w:rsid w:val="000C56BC"/>
    <w:rsid w:val="00100833"/>
    <w:rsid w:val="00104529"/>
    <w:rsid w:val="00105942"/>
    <w:rsid w:val="00107396"/>
    <w:rsid w:val="00144A4C"/>
    <w:rsid w:val="00176AB0"/>
    <w:rsid w:val="00177B7D"/>
    <w:rsid w:val="0018322D"/>
    <w:rsid w:val="001B5776"/>
    <w:rsid w:val="001E527A"/>
    <w:rsid w:val="001F78CE"/>
    <w:rsid w:val="00227A20"/>
    <w:rsid w:val="00251FC7"/>
    <w:rsid w:val="002855A7"/>
    <w:rsid w:val="002B146A"/>
    <w:rsid w:val="002B5E17"/>
    <w:rsid w:val="00315690"/>
    <w:rsid w:val="00316B75"/>
    <w:rsid w:val="00320A55"/>
    <w:rsid w:val="00325646"/>
    <w:rsid w:val="003460F2"/>
    <w:rsid w:val="0038158C"/>
    <w:rsid w:val="003902BA"/>
    <w:rsid w:val="003A09E2"/>
    <w:rsid w:val="00407037"/>
    <w:rsid w:val="004605D6"/>
    <w:rsid w:val="004C60E8"/>
    <w:rsid w:val="004E3579"/>
    <w:rsid w:val="004E728B"/>
    <w:rsid w:val="004F39E0"/>
    <w:rsid w:val="005324DF"/>
    <w:rsid w:val="00537BD5"/>
    <w:rsid w:val="0057268A"/>
    <w:rsid w:val="005A141A"/>
    <w:rsid w:val="005D2912"/>
    <w:rsid w:val="006065BD"/>
    <w:rsid w:val="00645FA9"/>
    <w:rsid w:val="00647866"/>
    <w:rsid w:val="00665003"/>
    <w:rsid w:val="006A225B"/>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30BC"/>
    <w:rsid w:val="00CC5298"/>
    <w:rsid w:val="00CD736E"/>
    <w:rsid w:val="00CD798D"/>
    <w:rsid w:val="00CE161E"/>
    <w:rsid w:val="00CF59A8"/>
    <w:rsid w:val="00D042D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40E7"/>
  <w15:docId w15:val="{6701F1B3-17C4-4B96-9589-3D1937DF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225B"/>
    <w:rPr>
      <w:rFonts w:ascii="Calibri" w:hAnsi="Calibri"/>
    </w:rPr>
  </w:style>
  <w:style w:type="paragraph" w:styleId="Heading1">
    <w:name w:val="heading 1"/>
    <w:aliases w:val="Pocket"/>
    <w:basedOn w:val="Normal"/>
    <w:next w:val="Normal"/>
    <w:link w:val="Heading1Char"/>
    <w:qFormat/>
    <w:rsid w:val="006A22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6A22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A22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6A225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C30BC"/>
    <w:pPr>
      <w:keepNext/>
      <w:keepLines/>
      <w:spacing w:before="220" w:after="40"/>
      <w:outlineLvl w:val="4"/>
    </w:pPr>
    <w:rPr>
      <w:b/>
    </w:rPr>
  </w:style>
  <w:style w:type="paragraph" w:styleId="Heading6">
    <w:name w:val="heading 6"/>
    <w:basedOn w:val="Normal"/>
    <w:next w:val="Normal"/>
    <w:link w:val="Heading6Char"/>
    <w:uiPriority w:val="9"/>
    <w:unhideWhenUsed/>
    <w:qFormat/>
    <w:rsid w:val="00CC30BC"/>
    <w:pPr>
      <w:keepNext/>
      <w:keepLines/>
      <w:spacing w:before="200" w:after="40"/>
      <w:outlineLvl w:val="5"/>
    </w:pPr>
    <w:rPr>
      <w:b/>
      <w:sz w:val="20"/>
      <w:szCs w:val="20"/>
    </w:rPr>
  </w:style>
  <w:style w:type="character" w:default="1" w:styleId="DefaultParagraphFont">
    <w:name w:val="Default Paragraph Font"/>
    <w:uiPriority w:val="1"/>
    <w:semiHidden/>
    <w:unhideWhenUsed/>
    <w:rsid w:val="006A22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25B"/>
  </w:style>
  <w:style w:type="character" w:customStyle="1" w:styleId="Heading1Char">
    <w:name w:val="Heading 1 Char"/>
    <w:aliases w:val="Pocket Char"/>
    <w:basedOn w:val="DefaultParagraphFont"/>
    <w:link w:val="Heading1"/>
    <w:rsid w:val="006A225B"/>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6A225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6A225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6A225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A22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225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A225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A225B"/>
    <w:rPr>
      <w:color w:val="auto"/>
      <w:u w:val="none"/>
    </w:rPr>
  </w:style>
  <w:style w:type="character" w:styleId="FollowedHyperlink">
    <w:name w:val="FollowedHyperlink"/>
    <w:basedOn w:val="DefaultParagraphFont"/>
    <w:uiPriority w:val="99"/>
    <w:semiHidden/>
    <w:unhideWhenUsed/>
    <w:rsid w:val="006A225B"/>
    <w:rPr>
      <w:color w:val="auto"/>
      <w:u w:val="none"/>
    </w:rPr>
  </w:style>
  <w:style w:type="character" w:customStyle="1" w:styleId="Heading5Char">
    <w:name w:val="Heading 5 Char"/>
    <w:basedOn w:val="DefaultParagraphFont"/>
    <w:link w:val="Heading5"/>
    <w:uiPriority w:val="9"/>
    <w:rsid w:val="00CC30BC"/>
    <w:rPr>
      <w:rFonts w:ascii="Calibri" w:hAnsi="Calibri"/>
      <w:b/>
    </w:rPr>
  </w:style>
  <w:style w:type="character" w:customStyle="1" w:styleId="Heading6Char">
    <w:name w:val="Heading 6 Char"/>
    <w:basedOn w:val="DefaultParagraphFont"/>
    <w:link w:val="Heading6"/>
    <w:uiPriority w:val="9"/>
    <w:rsid w:val="00CC30BC"/>
    <w:rPr>
      <w:rFonts w:ascii="Calibri" w:hAnsi="Calibri"/>
      <w:b/>
      <w:sz w:val="20"/>
      <w:szCs w:val="20"/>
    </w:rPr>
  </w:style>
  <w:style w:type="paragraph" w:styleId="DocumentMap">
    <w:name w:val="Document Map"/>
    <w:basedOn w:val="Normal"/>
    <w:link w:val="DocumentMapChar"/>
    <w:uiPriority w:val="99"/>
    <w:semiHidden/>
    <w:unhideWhenUsed/>
    <w:rsid w:val="00CC30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0BC"/>
    <w:rPr>
      <w:rFonts w:ascii="Lucida Grande" w:hAnsi="Lucida Grande" w:cs="Lucida Grande"/>
      <w:sz w:val="24"/>
    </w:rPr>
  </w:style>
  <w:style w:type="paragraph" w:customStyle="1" w:styleId="Emphasis1">
    <w:name w:val="Emphasis1"/>
    <w:basedOn w:val="Normal"/>
    <w:link w:val="Emphasis"/>
    <w:uiPriority w:val="7"/>
    <w:qFormat/>
    <w:rsid w:val="00CC30B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CC30B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CC30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C30BC"/>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CC30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0BC"/>
    <w:rPr>
      <w:rFonts w:ascii="Calibri" w:hAnsi="Calibri"/>
    </w:rPr>
  </w:style>
  <w:style w:type="paragraph" w:styleId="Footer">
    <w:name w:val="footer"/>
    <w:basedOn w:val="Normal"/>
    <w:link w:val="FooterChar"/>
    <w:uiPriority w:val="99"/>
    <w:unhideWhenUsed/>
    <w:rsid w:val="00CC30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0BC"/>
    <w:rPr>
      <w:rFonts w:ascii="Calibri" w:hAnsi="Calibri"/>
    </w:rPr>
  </w:style>
  <w:style w:type="character" w:styleId="PageNumber">
    <w:name w:val="page number"/>
    <w:basedOn w:val="DefaultParagraphFont"/>
    <w:uiPriority w:val="99"/>
    <w:semiHidden/>
    <w:unhideWhenUsed/>
    <w:rsid w:val="00CC30BC"/>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CC30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CC30BC"/>
    <w:pPr>
      <w:ind w:left="720"/>
      <w:contextualSpacing/>
    </w:pPr>
  </w:style>
  <w:style w:type="character" w:customStyle="1" w:styleId="Heading2Char1">
    <w:name w:val="Heading 2 Char1"/>
    <w:aliases w:val="Hat Char1,No Spacing3 Char1"/>
    <w:basedOn w:val="DefaultParagraphFont"/>
    <w:uiPriority w:val="9"/>
    <w:semiHidden/>
    <w:rsid w:val="00CC30BC"/>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CC30BC"/>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CC30BC"/>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CC30B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CC30B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CC30BC"/>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CC30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CC30BC"/>
    <w:rPr>
      <w:rFonts w:ascii="Georgia" w:eastAsia="Georgia" w:hAnsi="Georgia" w:cs="Georgia"/>
      <w:i/>
      <w:color w:val="666666"/>
      <w:sz w:val="48"/>
      <w:szCs w:val="48"/>
    </w:rPr>
  </w:style>
  <w:style w:type="paragraph" w:customStyle="1" w:styleId="cardbody">
    <w:name w:val="cardbody"/>
    <w:basedOn w:val="Normal"/>
    <w:qFormat/>
    <w:rsid w:val="00CC30BC"/>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CC30BC"/>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CC30B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CC30BC"/>
    <w:rPr>
      <w:b w:val="0"/>
      <w:bCs w:val="0"/>
      <w:sz w:val="22"/>
      <w:u w:val="single"/>
    </w:rPr>
  </w:style>
  <w:style w:type="character" w:customStyle="1" w:styleId="DocumentMapChar1">
    <w:name w:val="Document Map Char1"/>
    <w:basedOn w:val="DefaultParagraphFont"/>
    <w:uiPriority w:val="99"/>
    <w:semiHidden/>
    <w:rsid w:val="00CC30BC"/>
    <w:rPr>
      <w:rFonts w:ascii="Segoe UI" w:eastAsiaTheme="minorEastAsia" w:hAnsi="Segoe UI" w:cs="Segoe UI"/>
      <w:sz w:val="16"/>
      <w:szCs w:val="16"/>
    </w:rPr>
  </w:style>
  <w:style w:type="paragraph" w:styleId="Subtitle">
    <w:name w:val="Subtitle"/>
    <w:basedOn w:val="Normal"/>
    <w:next w:val="Normal"/>
    <w:link w:val="SubtitleChar"/>
    <w:uiPriority w:val="11"/>
    <w:qFormat/>
    <w:rsid w:val="00CC30B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CC30BC"/>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CC30BC"/>
    <w:rPr>
      <w:color w:val="605E5C"/>
      <w:shd w:val="clear" w:color="auto" w:fill="E1DFDD"/>
    </w:rPr>
  </w:style>
  <w:style w:type="character" w:customStyle="1" w:styleId="UnresolvedMention3">
    <w:name w:val="Unresolved Mention3"/>
    <w:basedOn w:val="DefaultParagraphFont"/>
    <w:uiPriority w:val="99"/>
    <w:semiHidden/>
    <w:rsid w:val="00CC30BC"/>
    <w:rPr>
      <w:color w:val="605E5C"/>
      <w:shd w:val="clear" w:color="auto" w:fill="E1DFDD"/>
    </w:rPr>
  </w:style>
  <w:style w:type="paragraph" w:styleId="FootnoteText">
    <w:name w:val="footnote text"/>
    <w:basedOn w:val="Normal"/>
    <w:link w:val="FootnoteTextChar"/>
    <w:uiPriority w:val="99"/>
    <w:unhideWhenUsed/>
    <w:qFormat/>
    <w:rsid w:val="00CC30BC"/>
    <w:rPr>
      <w:rFonts w:ascii="SimSun" w:hAnsi="SimSun"/>
      <w:lang w:eastAsia="ja-JP"/>
    </w:rPr>
  </w:style>
  <w:style w:type="character" w:customStyle="1" w:styleId="FootnoteTextChar1">
    <w:name w:val="Footnote Text Char1"/>
    <w:basedOn w:val="DefaultParagraphFont"/>
    <w:uiPriority w:val="99"/>
    <w:semiHidden/>
    <w:rsid w:val="00CC30BC"/>
    <w:rPr>
      <w:rFonts w:ascii="Calibri" w:hAnsi="Calibri"/>
      <w:sz w:val="20"/>
      <w:szCs w:val="20"/>
    </w:rPr>
  </w:style>
  <w:style w:type="character" w:customStyle="1" w:styleId="HeaderChar1">
    <w:name w:val="Header Char1"/>
    <w:basedOn w:val="DefaultParagraphFont"/>
    <w:uiPriority w:val="99"/>
    <w:semiHidden/>
    <w:rsid w:val="00CC30BC"/>
    <w:rPr>
      <w:rFonts w:ascii="Calibri" w:hAnsi="Calibri"/>
      <w:sz w:val="22"/>
    </w:rPr>
  </w:style>
  <w:style w:type="character" w:customStyle="1" w:styleId="FooterChar1">
    <w:name w:val="Footer Char1"/>
    <w:basedOn w:val="DefaultParagraphFont"/>
    <w:uiPriority w:val="99"/>
    <w:semiHidden/>
    <w:rsid w:val="00CC30BC"/>
    <w:rPr>
      <w:rFonts w:ascii="Calibri" w:hAnsi="Calibri"/>
      <w:sz w:val="22"/>
    </w:rPr>
  </w:style>
  <w:style w:type="character" w:customStyle="1" w:styleId="highlight2">
    <w:name w:val="highlight2"/>
    <w:basedOn w:val="DefaultParagraphFont"/>
    <w:rsid w:val="00CC30B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CC30BC"/>
  </w:style>
  <w:style w:type="paragraph" w:styleId="NoSpacing">
    <w:name w:val="No Spacing"/>
    <w:aliases w:val="Card Format,ClearFormatting,DDI Tag,Tag Title,No Spacing51,No Spacing31,No Spacing22,Very Small Text,Dont u,No Spacing311,Medium Grid 21,Clear,Cle,Note Level 21"/>
    <w:uiPriority w:val="99"/>
    <w:qFormat/>
    <w:rsid w:val="00CC30BC"/>
    <w:pPr>
      <w:spacing w:after="0" w:line="240" w:lineRule="auto"/>
    </w:pPr>
    <w:rPr>
      <w:rFonts w:ascii="Calibri" w:eastAsia="Calibri" w:hAnsi="Calibri" w:cs="Calibri"/>
    </w:rPr>
  </w:style>
  <w:style w:type="character" w:customStyle="1" w:styleId="apple-converted-space">
    <w:name w:val="apple-converted-space"/>
    <w:basedOn w:val="DefaultParagraphFont"/>
    <w:rsid w:val="00CC30BC"/>
  </w:style>
  <w:style w:type="character" w:customStyle="1" w:styleId="UnresolvedMention4">
    <w:name w:val="Unresolved Mention4"/>
    <w:basedOn w:val="DefaultParagraphFont"/>
    <w:uiPriority w:val="99"/>
    <w:semiHidden/>
    <w:unhideWhenUsed/>
    <w:rsid w:val="00CC30BC"/>
    <w:rPr>
      <w:color w:val="605E5C"/>
      <w:shd w:val="clear" w:color="auto" w:fill="E1DFDD"/>
    </w:rPr>
  </w:style>
  <w:style w:type="paragraph" w:styleId="BalloonText">
    <w:name w:val="Balloon Text"/>
    <w:basedOn w:val="Normal"/>
    <w:link w:val="BalloonTextChar"/>
    <w:uiPriority w:val="99"/>
    <w:semiHidden/>
    <w:unhideWhenUsed/>
    <w:rsid w:val="00CC30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0BC"/>
    <w:rPr>
      <w:rFonts w:ascii="Segoe UI" w:hAnsi="Segoe UI" w:cs="Segoe UI"/>
      <w:sz w:val="18"/>
      <w:szCs w:val="18"/>
    </w:rPr>
  </w:style>
  <w:style w:type="numbering" w:customStyle="1" w:styleId="NoList1">
    <w:name w:val="No List1"/>
    <w:next w:val="NoList"/>
    <w:uiPriority w:val="99"/>
    <w:semiHidden/>
    <w:unhideWhenUsed/>
    <w:rsid w:val="00CC30B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30BC"/>
    <w:pPr>
      <w:spacing w:after="0" w:line="240" w:lineRule="auto"/>
    </w:pPr>
    <w:rPr>
      <w:rFonts w:eastAsiaTheme="minorEastAsia"/>
      <w:szCs w:val="24"/>
      <w:u w:val="single"/>
    </w:rPr>
  </w:style>
  <w:style w:type="character" w:customStyle="1" w:styleId="underlinedChar">
    <w:name w:val="underlined Char"/>
    <w:link w:val="underlined"/>
    <w:locked/>
    <w:rsid w:val="00CC30BC"/>
  </w:style>
  <w:style w:type="paragraph" w:customStyle="1" w:styleId="underlined">
    <w:name w:val="underlined"/>
    <w:next w:val="Normal"/>
    <w:link w:val="underlinedChar"/>
    <w:autoRedefine/>
    <w:rsid w:val="00CC30BC"/>
    <w:pPr>
      <w:spacing w:after="0" w:line="240" w:lineRule="auto"/>
      <w:contextualSpacing/>
    </w:pPr>
  </w:style>
  <w:style w:type="character" w:customStyle="1" w:styleId="underline">
    <w:name w:val="underline"/>
    <w:basedOn w:val="DefaultParagraphFont"/>
    <w:qFormat/>
    <w:rsid w:val="00CC30BC"/>
    <w:rPr>
      <w:u w:val="single"/>
    </w:rPr>
  </w:style>
  <w:style w:type="paragraph" w:customStyle="1" w:styleId="card0">
    <w:name w:val="card"/>
    <w:aliases w:val="Tags,Debate Text,No Spacing11,No Spacing111,No Spacing2,Read stuff"/>
    <w:basedOn w:val="Normal"/>
    <w:uiPriority w:val="1"/>
    <w:qFormat/>
    <w:rsid w:val="00CC30BC"/>
    <w:pPr>
      <w:ind w:left="288" w:right="288"/>
    </w:pPr>
    <w:rPr>
      <w:szCs w:val="20"/>
    </w:rPr>
  </w:style>
  <w:style w:type="paragraph" w:customStyle="1" w:styleId="paragraph">
    <w:name w:val="paragraph"/>
    <w:basedOn w:val="Normal"/>
    <w:rsid w:val="00CC30B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C30BC"/>
  </w:style>
  <w:style w:type="character" w:customStyle="1" w:styleId="eop">
    <w:name w:val="eop"/>
    <w:basedOn w:val="DefaultParagraphFont"/>
    <w:rsid w:val="00CC30BC"/>
  </w:style>
  <w:style w:type="character" w:customStyle="1" w:styleId="contextualspellingandgrammarerror">
    <w:name w:val="contextualspellingandgrammarerror"/>
    <w:basedOn w:val="DefaultParagraphFont"/>
    <w:rsid w:val="00CC30BC"/>
  </w:style>
  <w:style w:type="paragraph" w:customStyle="1" w:styleId="Cards">
    <w:name w:val="Cards"/>
    <w:next w:val="Normal"/>
    <w:link w:val="CardsChar"/>
    <w:qFormat/>
    <w:rsid w:val="00CC30B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CC30BC"/>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CC30BC"/>
    <w:rPr>
      <w:rFonts w:ascii="Times New Roman" w:hAnsi="Times New Roman" w:cs="Times New Roman"/>
      <w:b/>
      <w:color w:val="auto"/>
      <w:sz w:val="24"/>
      <w:u w:val="single"/>
    </w:rPr>
  </w:style>
  <w:style w:type="character" w:customStyle="1" w:styleId="LDCut">
    <w:name w:val="LD Cut"/>
    <w:basedOn w:val="DefaultParagraphFont"/>
    <w:uiPriority w:val="1"/>
    <w:qFormat/>
    <w:rsid w:val="00CC30B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CC30BC"/>
    <w:rPr>
      <w:b/>
      <w:bCs/>
    </w:rPr>
  </w:style>
  <w:style w:type="character" w:customStyle="1" w:styleId="m-2350980578315152805gmail-styleunderline">
    <w:name w:val="m_-2350980578315152805gmail-styleunderline"/>
    <w:basedOn w:val="DefaultParagraphFont"/>
    <w:rsid w:val="00CC30BC"/>
  </w:style>
  <w:style w:type="character" w:customStyle="1" w:styleId="m-2350980578315152805gmail-style13ptbold">
    <w:name w:val="m_-2350980578315152805gmail-style13ptbold"/>
    <w:basedOn w:val="DefaultParagraphFont"/>
    <w:rsid w:val="00CC30BC"/>
  </w:style>
  <w:style w:type="paragraph" w:customStyle="1" w:styleId="m-2350980578315152805gmail-cardtext">
    <w:name w:val="m_-2350980578315152805gmail-cardtext"/>
    <w:basedOn w:val="Normal"/>
    <w:rsid w:val="00CC30B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CC30BC"/>
    <w:pPr>
      <w:ind w:left="432" w:right="432"/>
    </w:pPr>
    <w:rPr>
      <w:color w:val="000000"/>
      <w:lang w:val="x-none" w:eastAsia="x-none"/>
    </w:rPr>
  </w:style>
  <w:style w:type="character" w:customStyle="1" w:styleId="evidencetextChar1">
    <w:name w:val="evidence text Char1"/>
    <w:link w:val="evidencetext"/>
    <w:rsid w:val="00CC30BC"/>
    <w:rPr>
      <w:rFonts w:ascii="Calibri" w:hAnsi="Calibri"/>
      <w:color w:val="000000"/>
      <w:lang w:val="x-none" w:eastAsia="x-none"/>
    </w:rPr>
  </w:style>
  <w:style w:type="character" w:customStyle="1" w:styleId="il">
    <w:name w:val="il"/>
    <w:rsid w:val="00CC30BC"/>
  </w:style>
  <w:style w:type="character" w:customStyle="1" w:styleId="spellingerror">
    <w:name w:val="spellingerror"/>
    <w:basedOn w:val="DefaultParagraphFont"/>
    <w:rsid w:val="00CC30BC"/>
  </w:style>
  <w:style w:type="character" w:customStyle="1" w:styleId="num">
    <w:name w:val="num"/>
    <w:basedOn w:val="DefaultParagraphFont"/>
    <w:rsid w:val="00CC30BC"/>
  </w:style>
  <w:style w:type="character" w:customStyle="1" w:styleId="letter">
    <w:name w:val="letter"/>
    <w:basedOn w:val="DefaultParagraphFont"/>
    <w:rsid w:val="00CC30BC"/>
  </w:style>
  <w:style w:type="character" w:customStyle="1" w:styleId="dttext">
    <w:name w:val="dttext"/>
    <w:basedOn w:val="DefaultParagraphFont"/>
    <w:rsid w:val="00CC30BC"/>
  </w:style>
  <w:style w:type="character" w:customStyle="1" w:styleId="sdsense">
    <w:name w:val="sdsense"/>
    <w:basedOn w:val="DefaultParagraphFont"/>
    <w:rsid w:val="00CC30BC"/>
  </w:style>
  <w:style w:type="character" w:customStyle="1" w:styleId="sd">
    <w:name w:val="sd"/>
    <w:basedOn w:val="DefaultParagraphFont"/>
    <w:rsid w:val="00CC30BC"/>
  </w:style>
  <w:style w:type="character" w:styleId="FootnoteReference">
    <w:name w:val="footnote reference"/>
    <w:basedOn w:val="DefaultParagraphFont"/>
    <w:uiPriority w:val="99"/>
    <w:semiHidden/>
    <w:unhideWhenUsed/>
    <w:rsid w:val="00CC30BC"/>
    <w:rPr>
      <w:vertAlign w:val="superscript"/>
    </w:rPr>
  </w:style>
  <w:style w:type="paragraph" w:customStyle="1" w:styleId="Style2">
    <w:name w:val="Style2"/>
    <w:basedOn w:val="Heading1"/>
    <w:link w:val="Style2Char"/>
    <w:autoRedefine/>
    <w:uiPriority w:val="4"/>
    <w:qFormat/>
    <w:rsid w:val="00CC30B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C30BC"/>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nabc.cals.cornell.edu/Publications/Reports/nabc_25/25_6_1_Redic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25767</Words>
  <Characters>146873</Characters>
  <Application>Microsoft Office Word</Application>
  <DocSecurity>0</DocSecurity>
  <Lines>1223</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3</cp:revision>
  <dcterms:created xsi:type="dcterms:W3CDTF">2021-09-11T21:17:00Z</dcterms:created>
  <dcterms:modified xsi:type="dcterms:W3CDTF">2021-09-11T21:32:00Z</dcterms:modified>
</cp:coreProperties>
</file>