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62B28" w14:textId="77777777" w:rsidR="00FF35A1" w:rsidRDefault="00FF35A1" w:rsidP="00FF35A1">
      <w:pPr>
        <w:pStyle w:val="Heading1"/>
      </w:pPr>
      <w:r>
        <w:t>1AC – Egypt</w:t>
      </w:r>
    </w:p>
    <w:p w14:paraId="19F27C8B" w14:textId="77777777" w:rsidR="00FF35A1" w:rsidRPr="009E6CC6" w:rsidRDefault="00FF35A1" w:rsidP="00FF35A1">
      <w:pPr>
        <w:pStyle w:val="Heading2"/>
      </w:pPr>
      <w:r>
        <w:t>1AC – V1</w:t>
      </w:r>
    </w:p>
    <w:p w14:paraId="06A0A044" w14:textId="77777777" w:rsidR="00FF35A1" w:rsidRPr="009E6CC6" w:rsidRDefault="00FF35A1" w:rsidP="00FF35A1"/>
    <w:p w14:paraId="46ECD471" w14:textId="77777777" w:rsidR="00FF35A1" w:rsidRDefault="00FF35A1" w:rsidP="00FF35A1">
      <w:pPr>
        <w:pStyle w:val="Heading3"/>
      </w:pPr>
      <w:r>
        <w:t xml:space="preserve">Framing </w:t>
      </w:r>
    </w:p>
    <w:p w14:paraId="069EBF1B" w14:textId="77777777" w:rsidR="00FF35A1" w:rsidRDefault="00FF35A1" w:rsidP="00FF35A1">
      <w:pPr>
        <w:pStyle w:val="Heading4"/>
      </w:pPr>
      <w:r>
        <w:t xml:space="preserve">The standard is minimizing material violence. </w:t>
      </w:r>
    </w:p>
    <w:p w14:paraId="1316304D" w14:textId="77777777" w:rsidR="00FF35A1" w:rsidRPr="009E6CC6" w:rsidRDefault="00FF35A1" w:rsidP="00FF35A1">
      <w:pPr>
        <w:rPr>
          <w:rStyle w:val="Style13ptBold"/>
        </w:rPr>
      </w:pPr>
      <w:r>
        <w:rPr>
          <w:rStyle w:val="Style13ptBold"/>
        </w:rPr>
        <w:t>Prefer:</w:t>
      </w:r>
    </w:p>
    <w:p w14:paraId="583781FD" w14:textId="77777777" w:rsidR="00057526" w:rsidRPr="00367DED" w:rsidRDefault="00FF35A1" w:rsidP="00057526">
      <w:pPr>
        <w:keepNext/>
        <w:keepLines/>
        <w:spacing w:before="40" w:after="0"/>
        <w:outlineLvl w:val="3"/>
        <w:rPr>
          <w:rFonts w:ascii="Cambria" w:eastAsia="MS Gothic" w:hAnsi="Cambria"/>
          <w:b/>
          <w:iCs/>
          <w:sz w:val="26"/>
        </w:rPr>
      </w:pPr>
      <w:r>
        <w:rPr>
          <w:rFonts w:eastAsiaTheme="majorEastAsia"/>
          <w:b/>
          <w:iCs/>
          <w:sz w:val="26"/>
        </w:rPr>
        <w:t xml:space="preserve">[1] </w:t>
      </w:r>
      <w:r w:rsidR="00057526" w:rsidRPr="00367DED">
        <w:rPr>
          <w:rFonts w:ascii="Cambria" w:eastAsia="MS Gothic" w:hAnsi="Cambria"/>
          <w:b/>
          <w:iCs/>
          <w:sz w:val="26"/>
        </w:rPr>
        <w:t>Pleasure and pain are the starting point for moral reasoning—they’re our most baseline desires and the only things that explain the intrinsic value of objects or actions</w:t>
      </w:r>
    </w:p>
    <w:p w14:paraId="6482B175" w14:textId="77777777" w:rsidR="00057526" w:rsidRPr="00367DED" w:rsidRDefault="00057526" w:rsidP="00057526">
      <w:pPr>
        <w:tabs>
          <w:tab w:val="left" w:pos="21931"/>
        </w:tabs>
        <w:rPr>
          <w:rFonts w:eastAsia="Cambria"/>
        </w:rPr>
      </w:pPr>
      <w:r w:rsidRPr="00367DED">
        <w:rPr>
          <w:rFonts w:eastAsia="Cambria"/>
          <w:b/>
          <w:sz w:val="26"/>
          <w:szCs w:val="26"/>
        </w:rPr>
        <w:t>Moen 16</w:t>
      </w:r>
      <w:r w:rsidRPr="00367DED">
        <w:rPr>
          <w:rFonts w:eastAsia="Cambria"/>
        </w:rPr>
        <w:t>, Ole Martin (PhD, Research Fellow in Philosophy at University of Oslo). "An Argument for Hedonism." Journal of Value Inquiry 50.2 (2016): 267</w:t>
      </w:r>
    </w:p>
    <w:p w14:paraId="04DEBA96" w14:textId="77777777" w:rsidR="00057526" w:rsidRDefault="00057526" w:rsidP="00057526">
      <w:pPr>
        <w:rPr>
          <w:rFonts w:eastAsia="Cambria"/>
          <w:sz w:val="10"/>
          <w:szCs w:val="12"/>
        </w:rPr>
      </w:pPr>
      <w:r w:rsidRPr="00367DED">
        <w:rPr>
          <w:rFonts w:eastAsia="Cambria"/>
          <w:sz w:val="10"/>
          <w:szCs w:val="12"/>
        </w:rPr>
        <w:t xml:space="preserve">Let us start by observing, empirically, that </w:t>
      </w:r>
      <w:r w:rsidRPr="00367DED">
        <w:rPr>
          <w:rFonts w:eastAsia="Cambria"/>
          <w:b/>
          <w:u w:val="single"/>
        </w:rPr>
        <w:t>a widely shared judgment about intrinsic value</w:t>
      </w:r>
      <w:r w:rsidRPr="00367DED">
        <w:rPr>
          <w:rFonts w:eastAsia="Cambria"/>
          <w:sz w:val="10"/>
          <w:szCs w:val="12"/>
        </w:rPr>
        <w:t xml:space="preserve"> and disvalue </w:t>
      </w:r>
      <w:r w:rsidRPr="00367DED">
        <w:rPr>
          <w:rFonts w:eastAsia="Cambria"/>
          <w:b/>
          <w:u w:val="single"/>
        </w:rPr>
        <w:t xml:space="preserve">is that </w:t>
      </w:r>
      <w:r w:rsidRPr="00945E80">
        <w:rPr>
          <w:rFonts w:eastAsia="Cambria"/>
          <w:b/>
          <w:highlight w:val="cyan"/>
          <w:u w:val="single"/>
        </w:rPr>
        <w:t xml:space="preserve">pleasure is intrinsically </w:t>
      </w:r>
      <w:proofErr w:type="gramStart"/>
      <w:r w:rsidRPr="00945E80">
        <w:rPr>
          <w:rFonts w:eastAsia="Cambria"/>
          <w:b/>
          <w:highlight w:val="cyan"/>
          <w:u w:val="single"/>
        </w:rPr>
        <w:t>valuable</w:t>
      </w:r>
      <w:proofErr w:type="gramEnd"/>
      <w:r w:rsidRPr="00945E80">
        <w:rPr>
          <w:rFonts w:eastAsia="Cambria"/>
          <w:b/>
          <w:highlight w:val="cyan"/>
          <w:u w:val="single"/>
        </w:rPr>
        <w:t xml:space="preserve"> and pain is intrinsically </w:t>
      </w:r>
      <w:proofErr w:type="spellStart"/>
      <w:r w:rsidRPr="00945E80">
        <w:rPr>
          <w:rFonts w:eastAsia="Cambria"/>
          <w:b/>
          <w:highlight w:val="cyan"/>
          <w:u w:val="single"/>
        </w:rPr>
        <w:t>disvaluable</w:t>
      </w:r>
      <w:proofErr w:type="spellEnd"/>
      <w:r w:rsidRPr="00367DED">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45E80">
        <w:rPr>
          <w:rFonts w:eastAsia="Cambria"/>
          <w:b/>
          <w:highlight w:val="cyan"/>
          <w:u w:val="single"/>
        </w:rPr>
        <w:t xml:space="preserve">there is something undeniably good about </w:t>
      </w:r>
      <w:r w:rsidRPr="00367DED">
        <w:rPr>
          <w:rFonts w:eastAsia="Cambria"/>
          <w:b/>
          <w:u w:val="single"/>
        </w:rPr>
        <w:t xml:space="preserve">the way </w:t>
      </w:r>
      <w:r w:rsidRPr="00945E80">
        <w:rPr>
          <w:rFonts w:eastAsia="Cambria"/>
          <w:b/>
          <w:highlight w:val="cyan"/>
          <w:u w:val="single"/>
        </w:rPr>
        <w:t xml:space="preserve">pleasure </w:t>
      </w:r>
      <w:r w:rsidRPr="00367DED">
        <w:rPr>
          <w:rFonts w:eastAsia="Cambria"/>
          <w:b/>
          <w:u w:val="single"/>
        </w:rPr>
        <w:t xml:space="preserve">feels and something </w:t>
      </w:r>
      <w:r w:rsidRPr="00945E80">
        <w:rPr>
          <w:rFonts w:eastAsia="Cambria"/>
          <w:b/>
          <w:highlight w:val="cyan"/>
          <w:u w:val="single"/>
        </w:rPr>
        <w:t xml:space="preserve">undeniably bad about </w:t>
      </w:r>
      <w:r w:rsidRPr="00367DED">
        <w:rPr>
          <w:rFonts w:eastAsia="Cambria"/>
          <w:b/>
          <w:u w:val="single"/>
        </w:rPr>
        <w:t xml:space="preserve">the way </w:t>
      </w:r>
      <w:r w:rsidRPr="00945E80">
        <w:rPr>
          <w:rFonts w:eastAsia="Cambria"/>
          <w:b/>
          <w:highlight w:val="cyan"/>
          <w:u w:val="single"/>
        </w:rPr>
        <w:t xml:space="preserve">pain </w:t>
      </w:r>
      <w:r w:rsidRPr="00367DED">
        <w:rPr>
          <w:rFonts w:eastAsia="Cambria"/>
          <w:b/>
          <w:u w:val="single"/>
        </w:rPr>
        <w:t>feels</w:t>
      </w:r>
      <w:r w:rsidRPr="00367DED">
        <w:rPr>
          <w:rFonts w:eastAsia="Cambria"/>
          <w:sz w:val="10"/>
          <w:szCs w:val="12"/>
        </w:rPr>
        <w:t xml:space="preserve">, and neither the goodness of pleasure nor the badness of pain seems to be exhausted by the further effects that these experiences might have. “Pleasure” and “pain” </w:t>
      </w:r>
      <w:r w:rsidRPr="00367DED">
        <w:rPr>
          <w:rFonts w:eastAsia="Cambria"/>
          <w:b/>
          <w:u w:val="single"/>
        </w:rPr>
        <w:t>are</w:t>
      </w:r>
      <w:r w:rsidRPr="00367DED">
        <w:rPr>
          <w:rFonts w:eastAsia="Cambria"/>
          <w:sz w:val="10"/>
          <w:szCs w:val="12"/>
        </w:rPr>
        <w:t xml:space="preserve"> here </w:t>
      </w:r>
      <w:r w:rsidRPr="00367DED">
        <w:rPr>
          <w:rFonts w:eastAsia="Cambria"/>
          <w:b/>
          <w:u w:val="single"/>
        </w:rPr>
        <w:t>understood inclusively</w:t>
      </w:r>
      <w:r w:rsidRPr="00367DED">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367DED">
        <w:rPr>
          <w:rFonts w:eastAsia="Cambria"/>
          <w:sz w:val="10"/>
        </w:rPr>
        <w:t>store,</w:t>
      </w:r>
      <w:r w:rsidRPr="00367DED">
        <w:rPr>
          <w:rFonts w:eastAsia="Cambria"/>
          <w:sz w:val="10"/>
          <w:szCs w:val="72"/>
        </w:rPr>
        <w:t xml:space="preserve"> </w:t>
      </w:r>
      <w:r w:rsidRPr="00367DED">
        <w:rPr>
          <w:rFonts w:eastAsia="Cambria"/>
          <w:b/>
          <w:u w:val="single"/>
        </w:rPr>
        <w:t>I might ask: “What for</w:t>
      </w:r>
      <w:r w:rsidRPr="00367DED">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67DED">
        <w:rPr>
          <w:rFonts w:eastAsia="Cambria"/>
          <w:sz w:val="10"/>
          <w:szCs w:val="12"/>
        </w:rPr>
        <w:t>I</w:t>
      </w:r>
      <w:proofErr w:type="gramEnd"/>
      <w:r w:rsidRPr="00367DED">
        <w:rPr>
          <w:rFonts w:eastAsia="Cambria"/>
          <w:sz w:val="10"/>
          <w:szCs w:val="12"/>
        </w:rPr>
        <w:t xml:space="preserve"> then proceed by asking “But what is the pleasure of drinking the soda good for?” the discussion is likely to reach an awkward end. </w:t>
      </w:r>
      <w:r w:rsidRPr="00367DED">
        <w:rPr>
          <w:rFonts w:eastAsia="Cambria"/>
          <w:b/>
          <w:u w:val="single"/>
        </w:rPr>
        <w:t>The reason is that the</w:t>
      </w:r>
      <w:r w:rsidRPr="00945E80">
        <w:rPr>
          <w:rFonts w:eastAsia="Cambria"/>
          <w:b/>
          <w:highlight w:val="cyan"/>
          <w:u w:val="single"/>
        </w:rPr>
        <w:t xml:space="preserve"> pleasure is not good for anything further</w:t>
      </w:r>
      <w:r w:rsidRPr="00367DED">
        <w:rPr>
          <w:rFonts w:eastAsia="Cambria"/>
          <w:b/>
          <w:u w:val="single"/>
        </w:rPr>
        <w:t>; it is simply that for which going to the convenience store and buying the soda is good</w:t>
      </w:r>
      <w:r w:rsidRPr="00367DED">
        <w:rPr>
          <w:rFonts w:eastAsia="Cambria"/>
          <w:sz w:val="10"/>
          <w:szCs w:val="12"/>
        </w:rPr>
        <w:t>. 3 As Aristotle observes: “</w:t>
      </w:r>
      <w:r w:rsidRPr="00945E80">
        <w:rPr>
          <w:rFonts w:eastAsia="Cambria"/>
          <w:b/>
          <w:highlight w:val="cyan"/>
          <w:u w:val="single"/>
        </w:rPr>
        <w:t>We never ask</w:t>
      </w:r>
      <w:r w:rsidRPr="00367DED">
        <w:rPr>
          <w:rFonts w:eastAsia="Cambria"/>
          <w:sz w:val="10"/>
          <w:szCs w:val="12"/>
        </w:rPr>
        <w:t xml:space="preserve"> [a man] </w:t>
      </w:r>
      <w:r w:rsidRPr="00945E80">
        <w:rPr>
          <w:rFonts w:eastAsia="Cambria"/>
          <w:b/>
          <w:highlight w:val="cyan"/>
          <w:u w:val="single"/>
        </w:rPr>
        <w:t>what</w:t>
      </w:r>
      <w:r w:rsidRPr="00367DED">
        <w:rPr>
          <w:rFonts w:eastAsia="Cambria"/>
          <w:sz w:val="10"/>
          <w:szCs w:val="12"/>
        </w:rPr>
        <w:t xml:space="preserve"> his </w:t>
      </w:r>
      <w:r w:rsidRPr="00945E80">
        <w:rPr>
          <w:rFonts w:eastAsia="Cambria"/>
          <w:b/>
          <w:highlight w:val="cyan"/>
          <w:u w:val="single"/>
        </w:rPr>
        <w:t xml:space="preserve">end is in being pleased, </w:t>
      </w:r>
      <w:r w:rsidRPr="00367DED">
        <w:rPr>
          <w:rFonts w:eastAsia="Cambria"/>
          <w:b/>
          <w:u w:val="single"/>
        </w:rPr>
        <w:t xml:space="preserve">because </w:t>
      </w:r>
      <w:r w:rsidRPr="00945E80">
        <w:rPr>
          <w:rFonts w:eastAsia="Cambria"/>
          <w:b/>
          <w:highlight w:val="cyan"/>
          <w:u w:val="single"/>
        </w:rPr>
        <w:t>we assume that pleasure is choice worthy in itself</w:t>
      </w:r>
      <w:r w:rsidRPr="00367DED">
        <w:rPr>
          <w:rFonts w:eastAsia="Cambria"/>
          <w:sz w:val="10"/>
          <w:szCs w:val="12"/>
        </w:rPr>
        <w:t xml:space="preserve">.”4 Presumably, a similar story can be told in the case of pains, for if someone </w:t>
      </w:r>
      <w:proofErr w:type="gramStart"/>
      <w:r w:rsidRPr="00367DED">
        <w:rPr>
          <w:rFonts w:eastAsia="Cambria"/>
          <w:sz w:val="10"/>
          <w:szCs w:val="12"/>
        </w:rPr>
        <w:t>says</w:t>
      </w:r>
      <w:proofErr w:type="gramEnd"/>
      <w:r w:rsidRPr="00367DED">
        <w:rPr>
          <w:rFonts w:eastAsia="Cambria"/>
          <w:sz w:val="10"/>
          <w:szCs w:val="12"/>
        </w:rPr>
        <w:t xml:space="preserve"> “This is painful!” we never respond by asking: “And why is that a problem?” We take for granted that </w:t>
      </w:r>
      <w:r w:rsidRPr="00945E80">
        <w:rPr>
          <w:rFonts w:eastAsia="Cambria"/>
          <w:b/>
          <w:highlight w:val="cyan"/>
          <w:u w:val="single"/>
        </w:rPr>
        <w:t>if something is painful, we have a sufficient explanation of why it is bad</w:t>
      </w:r>
      <w:r w:rsidRPr="00367DED">
        <w:rPr>
          <w:rFonts w:eastAsia="Cambria"/>
          <w:sz w:val="10"/>
          <w:szCs w:val="12"/>
        </w:rPr>
        <w:t xml:space="preserve">. If we are onto something in our everyday reasoning about values, it seems that </w:t>
      </w:r>
      <w:r w:rsidRPr="00945E80">
        <w:rPr>
          <w:rFonts w:eastAsia="Cambria"/>
          <w:b/>
          <w:highlight w:val="cyan"/>
          <w:u w:val="single"/>
        </w:rPr>
        <w:t>pleasure and pain are both places where we reach the end of the line in matters of value</w:t>
      </w:r>
      <w:r w:rsidRPr="00367DED">
        <w:rPr>
          <w:rFonts w:eastAsia="Cambria"/>
          <w:b/>
          <w:u w:val="single"/>
        </w:rPr>
        <w:t>. Although pleasure and pain thus seem to be good candidates for intrinsic value and disvalue</w:t>
      </w:r>
      <w:r w:rsidRPr="00367DED">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367DED">
        <w:rPr>
          <w:rFonts w:eastAsia="Cambria"/>
          <w:sz w:val="10"/>
          <w:szCs w:val="12"/>
        </w:rPr>
        <w:t>disvaluable</w:t>
      </w:r>
      <w:proofErr w:type="spellEnd"/>
      <w:r w:rsidRPr="00367DED">
        <w:rPr>
          <w:rFonts w:eastAsia="Cambria"/>
          <w:sz w:val="10"/>
          <w:szCs w:val="12"/>
        </w:rPr>
        <w:t xml:space="preserve"> (so-called “noble pains”), and (4) that pain asymbolia, masochism, and practices such as wiggling a loose tooth render it implausible that pain is intrinsically </w:t>
      </w:r>
      <w:proofErr w:type="spellStart"/>
      <w:r w:rsidRPr="00367DED">
        <w:rPr>
          <w:rFonts w:eastAsia="Cambria"/>
          <w:sz w:val="10"/>
          <w:szCs w:val="12"/>
        </w:rPr>
        <w:t>disvaluable</w:t>
      </w:r>
      <w:proofErr w:type="spellEnd"/>
      <w:r w:rsidRPr="00367DED">
        <w:rPr>
          <w:rFonts w:eastAsia="Cambria"/>
          <w:sz w:val="10"/>
          <w:szCs w:val="12"/>
        </w:rPr>
        <w:t>. I shall argue that these objections fail. Though it is, of course, an open question whether other objections to P1 might be more successful, I shall assume that if (1)</w:t>
      </w:r>
      <w:proofErr w:type="gramStart"/>
      <w:r w:rsidRPr="00367DED">
        <w:rPr>
          <w:rFonts w:eastAsia="Cambria"/>
          <w:sz w:val="10"/>
          <w:szCs w:val="12"/>
        </w:rPr>
        <w:t>–(</w:t>
      </w:r>
      <w:proofErr w:type="gramEnd"/>
      <w:r w:rsidRPr="00367DED">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367DED">
        <w:rPr>
          <w:rFonts w:eastAsia="Cambria"/>
          <w:sz w:val="10"/>
          <w:szCs w:val="12"/>
        </w:rPr>
        <w:t>in light of</w:t>
      </w:r>
      <w:proofErr w:type="gramEnd"/>
      <w:r w:rsidRPr="00367DED">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367DED">
        <w:rPr>
          <w:rFonts w:eastAsia="Cambria"/>
          <w:sz w:val="10"/>
          <w:szCs w:val="12"/>
        </w:rPr>
        <w:t>taken into account</w:t>
      </w:r>
      <w:proofErr w:type="gramEnd"/>
      <w:r w:rsidRPr="00367DED">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367DED">
        <w:rPr>
          <w:rFonts w:eastAsia="Cambria"/>
          <w:sz w:val="10"/>
          <w:szCs w:val="12"/>
        </w:rPr>
        <w:t>that rights</w:t>
      </w:r>
      <w:proofErr w:type="gramEnd"/>
      <w:r w:rsidRPr="00367DED">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367DED">
        <w:rPr>
          <w:rFonts w:eastAsia="Cambria"/>
          <w:sz w:val="10"/>
          <w:szCs w:val="12"/>
        </w:rPr>
        <w:t>standing—a</w:t>
      </w:r>
      <w:proofErr w:type="gramEnd"/>
      <w:r w:rsidRPr="00367DED">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367DED">
        <w:rPr>
          <w:rFonts w:eastAsia="Cambria"/>
          <w:sz w:val="10"/>
          <w:szCs w:val="12"/>
        </w:rPr>
        <w:t>similar to</w:t>
      </w:r>
      <w:proofErr w:type="gramEnd"/>
      <w:r w:rsidRPr="00367DED">
        <w:rPr>
          <w:rFonts w:eastAsia="Cambria"/>
          <w:sz w:val="10"/>
          <w:szCs w:val="12"/>
        </w:rPr>
        <w:t xml:space="preserve"> Pettit’s. On any other view—and certainly that includes most views recently defended by philosophers—the notion of legal standing will outstrip the power relations that ground Pettit’s theory.</w:t>
      </w:r>
    </w:p>
    <w:p w14:paraId="03582E18" w14:textId="6FA8C13D" w:rsidR="00FF35A1" w:rsidRPr="00DE6C52" w:rsidRDefault="00FF35A1" w:rsidP="00057526">
      <w:pPr>
        <w:keepNext/>
        <w:keepLines/>
        <w:spacing w:before="40"/>
        <w:outlineLvl w:val="3"/>
        <w:rPr>
          <w:rFonts w:eastAsia="MS Gothic"/>
          <w:b/>
          <w:iCs/>
          <w:sz w:val="26"/>
        </w:rPr>
      </w:pPr>
      <w:r>
        <w:rPr>
          <w:rFonts w:eastAsia="MS Gothic"/>
          <w:b/>
          <w:iCs/>
          <w:sz w:val="26"/>
        </w:rPr>
        <w:t xml:space="preserve">[2] </w:t>
      </w:r>
      <w:r w:rsidRPr="00DE6C52">
        <w:rPr>
          <w:rFonts w:eastAsia="MS Gothic"/>
          <w:b/>
          <w:iCs/>
          <w:sz w:val="26"/>
        </w:rPr>
        <w:t>Actor Spec— States must use util. Any other standard dooms the moral theory</w:t>
      </w:r>
    </w:p>
    <w:p w14:paraId="68ED0E41" w14:textId="77777777" w:rsidR="00FF35A1" w:rsidRPr="00DE6C52" w:rsidRDefault="00FF35A1" w:rsidP="00FF35A1">
      <w:pPr>
        <w:rPr>
          <w:rFonts w:eastAsia="Cambria"/>
          <w:sz w:val="16"/>
          <w:szCs w:val="16"/>
        </w:rPr>
      </w:pPr>
      <w:proofErr w:type="spellStart"/>
      <w:r w:rsidRPr="00DE6C52">
        <w:rPr>
          <w:rFonts w:eastAsia="Cambria"/>
          <w:b/>
          <w:sz w:val="26"/>
          <w:szCs w:val="26"/>
        </w:rPr>
        <w:t>Goodin</w:t>
      </w:r>
      <w:proofErr w:type="spellEnd"/>
      <w:r w:rsidRPr="00DE6C52">
        <w:rPr>
          <w:rFonts w:eastAsia="Cambria"/>
          <w:b/>
          <w:sz w:val="26"/>
          <w:szCs w:val="26"/>
        </w:rPr>
        <w:t xml:space="preserve"> 90.</w:t>
      </w:r>
      <w:r w:rsidRPr="00DE6C52">
        <w:rPr>
          <w:rFonts w:eastAsia="Cambria"/>
          <w:sz w:val="16"/>
          <w:szCs w:val="16"/>
        </w:rPr>
        <w:t xml:space="preserve"> Robert </w:t>
      </w:r>
      <w:proofErr w:type="spellStart"/>
      <w:r w:rsidRPr="00DE6C52">
        <w:rPr>
          <w:rFonts w:eastAsia="Cambria"/>
          <w:sz w:val="16"/>
          <w:szCs w:val="16"/>
        </w:rPr>
        <w:t>Goodin</w:t>
      </w:r>
      <w:proofErr w:type="spellEnd"/>
      <w:r w:rsidRPr="00DE6C52">
        <w:rPr>
          <w:rFonts w:eastAsia="Cambria"/>
          <w:sz w:val="16"/>
          <w:szCs w:val="16"/>
        </w:rPr>
        <w:t xml:space="preserve">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6948D503" w14:textId="77777777" w:rsidR="00FF35A1" w:rsidRDefault="00FF35A1" w:rsidP="00FF35A1">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as a result of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2C761439" w14:textId="42EC0E57" w:rsidR="00FA7C14" w:rsidRPr="00054264" w:rsidRDefault="00FA7C14" w:rsidP="00FA7C14">
      <w:pPr>
        <w:rPr>
          <w:rFonts w:asciiTheme="minorHAnsi" w:eastAsia="Cambria" w:hAnsiTheme="minorHAnsi" w:cstheme="minorHAnsi"/>
          <w:b/>
          <w:bCs/>
          <w:sz w:val="26"/>
        </w:rPr>
      </w:pPr>
      <w:r w:rsidRPr="00054264">
        <w:rPr>
          <w:rFonts w:asciiTheme="minorHAnsi" w:eastAsia="Cambria" w:hAnsiTheme="minorHAnsi" w:cstheme="minorHAnsi"/>
          <w:b/>
          <w:bCs/>
          <w:sz w:val="26"/>
        </w:rPr>
        <w:t>[</w:t>
      </w:r>
      <w:r>
        <w:rPr>
          <w:rFonts w:asciiTheme="minorHAnsi" w:eastAsia="Cambria" w:hAnsiTheme="minorHAnsi" w:cstheme="minorHAnsi"/>
          <w:b/>
          <w:bCs/>
          <w:sz w:val="26"/>
        </w:rPr>
        <w:t>3</w:t>
      </w:r>
      <w:r w:rsidRPr="00054264">
        <w:rPr>
          <w:rFonts w:asciiTheme="minorHAnsi" w:eastAsia="Cambria" w:hAnsiTheme="minorHAnsi" w:cstheme="minorHAnsi"/>
          <w:b/>
          <w:bCs/>
          <w:sz w:val="26"/>
        </w:rPr>
        <w:t xml:space="preserve">] Extinction First – </w:t>
      </w:r>
    </w:p>
    <w:p w14:paraId="48F2ACAB" w14:textId="77777777" w:rsidR="00FA7C14" w:rsidRPr="00054264" w:rsidRDefault="00FA7C14" w:rsidP="00FA7C14">
      <w:pPr>
        <w:rPr>
          <w:rFonts w:asciiTheme="minorHAnsi" w:eastAsia="Cambria" w:hAnsiTheme="minorHAnsi" w:cstheme="minorHAnsi"/>
          <w:b/>
          <w:bCs/>
          <w:sz w:val="26"/>
        </w:rPr>
      </w:pPr>
      <w:r w:rsidRPr="00054264">
        <w:rPr>
          <w:rFonts w:asciiTheme="minorHAnsi" w:eastAsia="Cambria" w:hAnsiTheme="minorHAnsi" w:cstheme="minorHAnsi"/>
          <w:b/>
          <w:bCs/>
          <w:sz w:val="26"/>
        </w:rPr>
        <w:t>[a] Forecloses future improvement – we can never improve society because our impact is irreversible</w:t>
      </w:r>
    </w:p>
    <w:p w14:paraId="20D6ED6C" w14:textId="77777777" w:rsidR="00FA7C14" w:rsidRPr="00054264" w:rsidRDefault="00FA7C14" w:rsidP="00FA7C14">
      <w:pPr>
        <w:rPr>
          <w:rFonts w:asciiTheme="minorHAnsi" w:eastAsia="Cambria" w:hAnsiTheme="minorHAnsi" w:cstheme="minorHAnsi"/>
          <w:b/>
          <w:bCs/>
          <w:sz w:val="26"/>
        </w:rPr>
      </w:pPr>
      <w:r w:rsidRPr="00054264">
        <w:rPr>
          <w:rFonts w:asciiTheme="minorHAnsi" w:eastAsia="Cambria" w:hAnsiTheme="minorHAnsi" w:cstheme="minorHAnsi"/>
          <w:b/>
          <w:bCs/>
          <w:sz w:val="26"/>
        </w:rPr>
        <w:t xml:space="preserve">[b] Turns suffering – mass death causes suffering because people can’t get access to resources and </w:t>
      </w:r>
      <w:proofErr w:type="gramStart"/>
      <w:r w:rsidRPr="00054264">
        <w:rPr>
          <w:rFonts w:asciiTheme="minorHAnsi" w:eastAsia="Cambria" w:hAnsiTheme="minorHAnsi" w:cstheme="minorHAnsi"/>
          <w:b/>
          <w:bCs/>
          <w:sz w:val="26"/>
        </w:rPr>
        <w:t>basic necessities</w:t>
      </w:r>
      <w:proofErr w:type="gramEnd"/>
    </w:p>
    <w:p w14:paraId="705EFEC8" w14:textId="77777777" w:rsidR="00FA7C14" w:rsidRPr="00054264" w:rsidRDefault="00FA7C14" w:rsidP="00FA7C14">
      <w:pPr>
        <w:rPr>
          <w:rFonts w:asciiTheme="minorHAnsi" w:eastAsia="Cambria" w:hAnsiTheme="minorHAnsi" w:cstheme="minorHAnsi"/>
          <w:b/>
          <w:sz w:val="26"/>
        </w:rPr>
      </w:pPr>
      <w:r w:rsidRPr="00054264">
        <w:rPr>
          <w:rFonts w:asciiTheme="minorHAnsi" w:eastAsia="Cambria" w:hAnsiTheme="minorHAnsi" w:cstheme="minorHAnsi"/>
          <w:b/>
          <w:bCs/>
          <w:sz w:val="26"/>
        </w:rPr>
        <w:t>[c] Moral uncertainty – if we’re unsure about which interpretation of the world is true – we ought to preserve the world to keep debating about it</w:t>
      </w:r>
    </w:p>
    <w:p w14:paraId="60C7B7FF" w14:textId="77777777" w:rsidR="00FF35A1" w:rsidRPr="00B55AD5" w:rsidRDefault="00FF35A1" w:rsidP="00FF35A1"/>
    <w:p w14:paraId="5B30F3EB" w14:textId="77777777" w:rsidR="00FF35A1" w:rsidRPr="00D56DB2" w:rsidRDefault="00FF35A1" w:rsidP="00FF35A1">
      <w:pPr>
        <w:pStyle w:val="Heading3"/>
      </w:pPr>
      <w:r>
        <w:t>1AC -- Advantage 1 – Civil War</w:t>
      </w:r>
    </w:p>
    <w:p w14:paraId="000A6673" w14:textId="77777777" w:rsidR="00FF35A1" w:rsidRPr="00B52434" w:rsidRDefault="00FF35A1" w:rsidP="00FF35A1">
      <w:pPr>
        <w:keepNext/>
        <w:keepLines/>
        <w:spacing w:before="40" w:after="0"/>
        <w:outlineLvl w:val="3"/>
        <w:rPr>
          <w:rFonts w:eastAsia="Cambria" w:cs="Times New Roman"/>
          <w:b/>
          <w:iCs/>
          <w:sz w:val="26"/>
        </w:rPr>
      </w:pPr>
      <w:r>
        <w:rPr>
          <w:rFonts w:eastAsia="Cambria" w:cs="Times New Roman"/>
          <w:b/>
          <w:iCs/>
          <w:sz w:val="26"/>
        </w:rPr>
        <w:t>New</w:t>
      </w:r>
      <w:r w:rsidRPr="00B52434">
        <w:rPr>
          <w:rFonts w:eastAsia="Cambria" w:cs="Times New Roman"/>
          <w:b/>
          <w:iCs/>
          <w:sz w:val="26"/>
        </w:rPr>
        <w:t xml:space="preserve"> Egyptian laws are set in place to</w:t>
      </w:r>
      <w:r w:rsidRPr="00B52434">
        <w:rPr>
          <w:rFonts w:eastAsia="Cambria" w:cs="Times New Roman"/>
          <w:b/>
          <w:i/>
          <w:sz w:val="26"/>
          <w:u w:val="single"/>
        </w:rPr>
        <w:t xml:space="preserve"> silence</w:t>
      </w:r>
      <w:r w:rsidRPr="00B52434">
        <w:rPr>
          <w:rFonts w:eastAsia="Cambria" w:cs="Times New Roman"/>
          <w:b/>
          <w:iCs/>
          <w:sz w:val="26"/>
        </w:rPr>
        <w:t xml:space="preserve"> and</w:t>
      </w:r>
      <w:r w:rsidRPr="00B52434">
        <w:rPr>
          <w:rFonts w:eastAsia="Cambria" w:cs="Times New Roman"/>
          <w:b/>
          <w:i/>
          <w:sz w:val="26"/>
          <w:u w:val="single"/>
        </w:rPr>
        <w:t xml:space="preserve"> punish</w:t>
      </w:r>
      <w:r w:rsidRPr="00B52434">
        <w:rPr>
          <w:rFonts w:eastAsia="Cambria" w:cs="Times New Roman"/>
          <w:b/>
          <w:iCs/>
          <w:sz w:val="26"/>
        </w:rPr>
        <w:t xml:space="preserve"> workers for striking</w:t>
      </w:r>
    </w:p>
    <w:p w14:paraId="2A0908B8" w14:textId="77777777" w:rsidR="00FF35A1" w:rsidRPr="00B52434" w:rsidRDefault="00FF35A1" w:rsidP="00FF35A1">
      <w:pPr>
        <w:rPr>
          <w:rFonts w:eastAsia="Cambria"/>
          <w:sz w:val="16"/>
        </w:rPr>
      </w:pPr>
      <w:proofErr w:type="spellStart"/>
      <w:r w:rsidRPr="00B52434">
        <w:rPr>
          <w:rFonts w:eastAsia="Calibri"/>
          <w:b/>
          <w:bCs/>
          <w:sz w:val="26"/>
        </w:rPr>
        <w:t>Boukhari</w:t>
      </w:r>
      <w:proofErr w:type="spellEnd"/>
      <w:r w:rsidRPr="00B52434">
        <w:rPr>
          <w:rFonts w:eastAsia="Calibri"/>
          <w:b/>
          <w:bCs/>
          <w:sz w:val="26"/>
        </w:rPr>
        <w:t xml:space="preserve"> 10/11</w:t>
      </w:r>
      <w:r w:rsidRPr="00B52434">
        <w:rPr>
          <w:rFonts w:eastAsia="Cambria"/>
          <w:sz w:val="16"/>
        </w:rPr>
        <w:t xml:space="preserve">[Jamal </w:t>
      </w:r>
      <w:proofErr w:type="spellStart"/>
      <w:r w:rsidRPr="00B52434">
        <w:rPr>
          <w:rFonts w:eastAsia="Cambria"/>
          <w:sz w:val="16"/>
        </w:rPr>
        <w:t>Boukhari</w:t>
      </w:r>
      <w:proofErr w:type="spellEnd"/>
      <w:r w:rsidRPr="00B52434">
        <w:rPr>
          <w:rFonts w:eastAsia="Cambria"/>
          <w:sz w:val="16"/>
        </w:rPr>
        <w:t xml:space="preserve"> is an Egyptian journalist. Equal Times  “A dangerous new law in Egypt allows for the dismissal of any public employee who opposes the regime” Oct 11 2021 </w:t>
      </w:r>
      <w:hyperlink r:id="rId6" w:anchor=".YZVH3mDMJEY" w:history="1">
        <w:r w:rsidRPr="00B52434">
          <w:rPr>
            <w:rFonts w:eastAsia="Cambria"/>
            <w:sz w:val="16"/>
          </w:rPr>
          <w:t>https://www.equaltimes.org/a-dangerous-new-law-in-egypt?lang=en#.YZVH3mDMJEY</w:t>
        </w:r>
      </w:hyperlink>
      <w:r w:rsidRPr="00B52434">
        <w:rPr>
          <w:rFonts w:eastAsia="Cambria"/>
          <w:sz w:val="16"/>
        </w:rPr>
        <w:t>] //</w:t>
      </w:r>
      <w:proofErr w:type="spellStart"/>
      <w:r w:rsidRPr="00B52434">
        <w:rPr>
          <w:rFonts w:eastAsia="Cambria"/>
          <w:sz w:val="16"/>
        </w:rPr>
        <w:t>aaditg</w:t>
      </w:r>
      <w:proofErr w:type="spellEnd"/>
    </w:p>
    <w:p w14:paraId="37A04480" w14:textId="77777777" w:rsidR="00FF35A1" w:rsidRPr="00B52434" w:rsidRDefault="00FF35A1" w:rsidP="00FF35A1">
      <w:pPr>
        <w:rPr>
          <w:rFonts w:eastAsia="Cambria"/>
          <w:sz w:val="16"/>
        </w:rPr>
      </w:pPr>
      <w:r w:rsidRPr="00B52434">
        <w:rPr>
          <w:rFonts w:eastAsia="Cambria"/>
          <w:sz w:val="16"/>
        </w:rPr>
        <w:t xml:space="preserve">On </w:t>
      </w:r>
      <w:r w:rsidRPr="00B52434">
        <w:rPr>
          <w:rFonts w:eastAsia="Calibri"/>
          <w:highlight w:val="green"/>
          <w:u w:val="single"/>
        </w:rPr>
        <w:t>1 August</w:t>
      </w:r>
      <w:r w:rsidRPr="00B52434">
        <w:rPr>
          <w:rFonts w:eastAsia="Calibri"/>
          <w:u w:val="single"/>
        </w:rPr>
        <w:t xml:space="preserve">, Egyptian President Abdel Fattah </w:t>
      </w:r>
      <w:r w:rsidRPr="00B52434">
        <w:rPr>
          <w:rFonts w:eastAsia="Calibri"/>
          <w:highlight w:val="green"/>
          <w:u w:val="single"/>
        </w:rPr>
        <w:t>al-Sisi approved</w:t>
      </w:r>
      <w:r w:rsidRPr="00B52434">
        <w:rPr>
          <w:rFonts w:eastAsia="Calibri"/>
          <w:u w:val="single"/>
        </w:rPr>
        <w:t xml:space="preserve"> a law, previously approved by parliament</w:t>
      </w:r>
      <w:r w:rsidRPr="00E74849">
        <w:rPr>
          <w:rFonts w:eastAsia="Calibri"/>
          <w:u w:val="single"/>
        </w:rPr>
        <w:t>, allowing for the</w:t>
      </w:r>
      <w:r w:rsidRPr="00B52434">
        <w:rPr>
          <w:rFonts w:eastAsia="Calibri"/>
          <w:u w:val="single"/>
        </w:rPr>
        <w:t xml:space="preserve"> non-</w:t>
      </w:r>
      <w:r w:rsidRPr="00E74849">
        <w:rPr>
          <w:rFonts w:eastAsia="Calibri"/>
          <w:u w:val="single"/>
        </w:rPr>
        <w:t>disciplinary dismissal of public employees</w:t>
      </w:r>
      <w:r w:rsidRPr="00E74849">
        <w:rPr>
          <w:rFonts w:eastAsia="Cambria"/>
          <w:sz w:val="16"/>
        </w:rPr>
        <w:t xml:space="preserve">. Referred to in the media as the ‘Law on the Dismissal of Employees Belonging to the Muslim Brotherhood’, the </w:t>
      </w:r>
      <w:r w:rsidRPr="00E74849">
        <w:rPr>
          <w:rFonts w:eastAsia="Calibri"/>
          <w:b/>
          <w:iCs/>
          <w:u w:val="single"/>
        </w:rPr>
        <w:t xml:space="preserve">new legislation allows </w:t>
      </w:r>
      <w:r w:rsidRPr="00B52434">
        <w:rPr>
          <w:rFonts w:eastAsia="Calibri"/>
          <w:b/>
          <w:iCs/>
          <w:highlight w:val="green"/>
          <w:u w:val="single"/>
        </w:rPr>
        <w:t>public administrations to dismiss any</w:t>
      </w:r>
      <w:r w:rsidRPr="00B52434">
        <w:rPr>
          <w:rFonts w:eastAsia="Calibri"/>
          <w:b/>
          <w:iCs/>
          <w:u w:val="single"/>
        </w:rPr>
        <w:t xml:space="preserve"> civil </w:t>
      </w:r>
      <w:r w:rsidRPr="00B52434">
        <w:rPr>
          <w:rFonts w:eastAsia="Calibri"/>
          <w:b/>
          <w:iCs/>
          <w:highlight w:val="green"/>
          <w:u w:val="single"/>
        </w:rPr>
        <w:t>servant</w:t>
      </w:r>
      <w:r w:rsidRPr="00B52434">
        <w:rPr>
          <w:rFonts w:eastAsia="Calibri"/>
          <w:b/>
          <w:iCs/>
          <w:u w:val="single"/>
        </w:rPr>
        <w:t xml:space="preserve"> </w:t>
      </w:r>
      <w:r w:rsidRPr="00E74849">
        <w:rPr>
          <w:rFonts w:eastAsia="Calibri"/>
          <w:b/>
          <w:iCs/>
          <w:u w:val="single"/>
        </w:rPr>
        <w:t xml:space="preserve">suspected of belonging to groups classified as ‘terrorist’ in Egypt, as well as those who ‘harm public services or the economic interests of the state’. </w:t>
      </w:r>
      <w:r w:rsidRPr="00E74849">
        <w:rPr>
          <w:rFonts w:eastAsia="Cambria"/>
          <w:sz w:val="16"/>
        </w:rPr>
        <w:t>It began with a series of fatal railway accidents. On 26 March 2021, a</w:t>
      </w:r>
      <w:r w:rsidRPr="00B52434">
        <w:rPr>
          <w:rFonts w:eastAsia="Cambria"/>
          <w:sz w:val="16"/>
        </w:rPr>
        <w:t xml:space="preserve"> train collision in the </w:t>
      </w:r>
      <w:proofErr w:type="spellStart"/>
      <w:r w:rsidRPr="00B52434">
        <w:rPr>
          <w:rFonts w:eastAsia="Cambria"/>
          <w:sz w:val="16"/>
        </w:rPr>
        <w:t>Sohag</w:t>
      </w:r>
      <w:proofErr w:type="spellEnd"/>
      <w:r w:rsidRPr="00B52434">
        <w:rPr>
          <w:rFonts w:eastAsia="Cambria"/>
          <w:sz w:val="16"/>
        </w:rPr>
        <w:t xml:space="preserve">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 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 On 5 May 2021, a member of parliament from the pro-regime </w:t>
      </w:r>
      <w:proofErr w:type="spellStart"/>
      <w:r w:rsidRPr="00B52434">
        <w:rPr>
          <w:rFonts w:eastAsia="Cambria"/>
          <w:sz w:val="16"/>
        </w:rPr>
        <w:t>Mostaqbal</w:t>
      </w:r>
      <w:proofErr w:type="spellEnd"/>
      <w:r w:rsidRPr="00B52434">
        <w:rPr>
          <w:rFonts w:eastAsia="Cambria"/>
          <w:sz w:val="16"/>
        </w:rPr>
        <w:t xml:space="preserve"> Watan party introduced the new law before parliament. While </w:t>
      </w:r>
      <w:proofErr w:type="spellStart"/>
      <w:r w:rsidRPr="00B52434">
        <w:rPr>
          <w:rFonts w:eastAsia="Cambria"/>
          <w:sz w:val="16"/>
        </w:rPr>
        <w:t>characterised</w:t>
      </w:r>
      <w:proofErr w:type="spellEnd"/>
      <w:r w:rsidRPr="00B52434">
        <w:rPr>
          <w:rFonts w:eastAsia="Cambria"/>
          <w:sz w:val="16"/>
        </w:rPr>
        <w:t xml:space="preserve"> in the media as primarily aimed at the dismissal of employees with ties to the Muslim Brotherhood, the law’s ambiguous and wide-ranging provisions are raising fears that any slightly critical voice within the public sector could be targeted. “The dismissal of employees belonging to the Muslim Brotherhood is just the tip of the iceberg. This law targets any public employee who opposes the regime, regardless of their affiliation. The government </w:t>
      </w:r>
      <w:proofErr w:type="gramStart"/>
      <w:r w:rsidRPr="00B52434">
        <w:rPr>
          <w:rFonts w:eastAsia="Cambria"/>
          <w:sz w:val="16"/>
        </w:rPr>
        <w:t>is well aware that</w:t>
      </w:r>
      <w:proofErr w:type="gramEnd"/>
      <w:r w:rsidRPr="00B52434">
        <w:rPr>
          <w:rFonts w:eastAsia="Cambria"/>
          <w:sz w:val="16"/>
        </w:rPr>
        <w:t xml:space="preserve"> most of the Muslim Brotherhood are either in prison or in exile,” Kamal Abu </w:t>
      </w:r>
      <w:proofErr w:type="spellStart"/>
      <w:r w:rsidRPr="00B52434">
        <w:rPr>
          <w:rFonts w:eastAsia="Cambria"/>
          <w:sz w:val="16"/>
        </w:rPr>
        <w:t>Aita</w:t>
      </w:r>
      <w:proofErr w:type="spellEnd"/>
      <w:r w:rsidRPr="00B52434">
        <w:rPr>
          <w:rFonts w:eastAsia="Cambria"/>
          <w:sz w:val="16"/>
        </w:rPr>
        <w:t xml:space="preserve">, the former minister of manpower, tells Equal Times. He argues that the law is being presented as anti-Muslim Brotherhood in order to gain public approval. According to Abu </w:t>
      </w:r>
      <w:proofErr w:type="spellStart"/>
      <w:r w:rsidRPr="00B52434">
        <w:rPr>
          <w:rFonts w:eastAsia="Cambria"/>
          <w:sz w:val="16"/>
        </w:rPr>
        <w:t>Aita</w:t>
      </w:r>
      <w:proofErr w:type="spellEnd"/>
      <w:r w:rsidRPr="00B52434">
        <w:rPr>
          <w:rFonts w:eastAsia="Cambria"/>
          <w:sz w:val="16"/>
        </w:rPr>
        <w:t xml:space="preserve">: “The current regime always labels anyone who is not pro-regime as a member or </w:t>
      </w:r>
      <w:proofErr w:type="spellStart"/>
      <w:r w:rsidRPr="00B52434">
        <w:rPr>
          <w:rFonts w:eastAsia="Cambria"/>
          <w:sz w:val="16"/>
        </w:rPr>
        <w:t>sympathiser</w:t>
      </w:r>
      <w:proofErr w:type="spellEnd"/>
      <w:r w:rsidRPr="00B52434">
        <w:rPr>
          <w:rFonts w:eastAsia="Cambria"/>
          <w:sz w:val="16"/>
        </w:rPr>
        <w:t xml:space="preserve"> of the Muslim Brotherhood so that it can easily hunt down and punish them.” While the text of the law does not explicitly mention the Muslim Brotherhood, its second article </w:t>
      </w:r>
      <w:proofErr w:type="spellStart"/>
      <w:r w:rsidRPr="00B52434">
        <w:rPr>
          <w:rFonts w:eastAsia="Cambria"/>
          <w:sz w:val="16"/>
        </w:rPr>
        <w:t>authorises</w:t>
      </w:r>
      <w:proofErr w:type="spellEnd"/>
      <w:r w:rsidRPr="00B52434">
        <w:rPr>
          <w:rFonts w:eastAsia="Cambria"/>
          <w:sz w:val="16"/>
        </w:rPr>
        <w:t xml:space="preserve"> the dismissal of any public servant whose name appears on the terrorist list. But as Abu </w:t>
      </w:r>
      <w:proofErr w:type="spellStart"/>
      <w:r w:rsidRPr="00B52434">
        <w:rPr>
          <w:rFonts w:eastAsia="Cambria"/>
          <w:sz w:val="16"/>
        </w:rPr>
        <w:t>Aita</w:t>
      </w:r>
      <w:proofErr w:type="spellEnd"/>
      <w:r w:rsidRPr="00B52434">
        <w:rPr>
          <w:rFonts w:eastAsia="Cambria"/>
          <w:sz w:val="16"/>
        </w:rPr>
        <w:t xml:space="preserve"> argues, in a country where any opponent or trade unionist who is arrested can be charged without hesitation with belonging to a terrorist group or sharing the objectives of a terrorist group, “the circle of public employees targeted by the legislation exceeds those who belong to the Muslim Brotherhood. “I know several trade unionists and liberal </w:t>
      </w:r>
      <w:proofErr w:type="spellStart"/>
      <w:r w:rsidRPr="00B52434">
        <w:rPr>
          <w:rFonts w:eastAsia="Cambria"/>
          <w:sz w:val="16"/>
        </w:rPr>
        <w:t>labour</w:t>
      </w:r>
      <w:proofErr w:type="spellEnd"/>
      <w:r w:rsidRPr="00B52434">
        <w:rPr>
          <w:rFonts w:eastAsia="Cambria"/>
          <w:sz w:val="16"/>
        </w:rPr>
        <w:t xml:space="preserve"> activists who appear on the list of terrorist </w:t>
      </w:r>
      <w:proofErr w:type="spellStart"/>
      <w:r w:rsidRPr="00B52434">
        <w:rPr>
          <w:rFonts w:eastAsia="Cambria"/>
          <w:sz w:val="16"/>
        </w:rPr>
        <w:t>organisations</w:t>
      </w:r>
      <w:proofErr w:type="spellEnd"/>
      <w:r w:rsidRPr="00B52434">
        <w:rPr>
          <w:rFonts w:eastAsia="Cambria"/>
          <w:sz w:val="16"/>
        </w:rPr>
        <w:t xml:space="preserve"> due to their political affiliation, including the architect Mamdouh Hamza who was placed on the list for </w:t>
      </w:r>
      <w:proofErr w:type="spellStart"/>
      <w:r w:rsidRPr="00B52434">
        <w:rPr>
          <w:rFonts w:eastAsia="Cambria"/>
          <w:sz w:val="16"/>
        </w:rPr>
        <w:t>criticising</w:t>
      </w:r>
      <w:proofErr w:type="spellEnd"/>
      <w:r w:rsidRPr="00B52434">
        <w:rPr>
          <w:rFonts w:eastAsia="Cambria"/>
          <w:sz w:val="16"/>
        </w:rPr>
        <w:t xml:space="preserve"> the regime’s policies on social networks, and Yehia Hussein Abdel </w:t>
      </w:r>
      <w:proofErr w:type="spellStart"/>
      <w:r w:rsidRPr="00B52434">
        <w:rPr>
          <w:rFonts w:eastAsia="Cambria"/>
          <w:sz w:val="16"/>
        </w:rPr>
        <w:t>Hadi</w:t>
      </w:r>
      <w:proofErr w:type="spellEnd"/>
      <w:r w:rsidRPr="00B52434">
        <w:rPr>
          <w:rFonts w:eastAsia="Cambria"/>
          <w:sz w:val="16"/>
        </w:rPr>
        <w:t xml:space="preserve">, who has been detained without trial since January 2019 for participating in an event commemorating the 8th anniversary of the 25 January Revolution. They could be targeted by this law,” adds the former minister. More than 60,000 political prisoners are currently behind bars in Egypt, including 30,000 in pre-trial detention, according to NGOs. 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w:t>
      </w:r>
      <w:proofErr w:type="spellStart"/>
      <w:r w:rsidRPr="00B52434">
        <w:rPr>
          <w:rFonts w:eastAsia="Cambria"/>
          <w:sz w:val="16"/>
        </w:rPr>
        <w:t>Daaarb</w:t>
      </w:r>
      <w:proofErr w:type="spellEnd"/>
      <w:r w:rsidRPr="00B52434">
        <w:rPr>
          <w:rFonts w:eastAsia="Cambria"/>
          <w:sz w:val="16"/>
        </w:rPr>
        <w:t xml:space="preserve">: “The law constitutes a return of the inquisition in the public sector and will have very dangerous social consequences.” The new law could further increase workplace monitoring of employees’ political affiliations. “The law would turn employees of public authorities and administrations into informers who help the security apparatus to hunt down any opponent, as well as any honest employee who </w:t>
      </w:r>
      <w:proofErr w:type="spellStart"/>
      <w:r w:rsidRPr="00B52434">
        <w:rPr>
          <w:rFonts w:eastAsia="Cambria"/>
          <w:sz w:val="16"/>
        </w:rPr>
        <w:t>criticises</w:t>
      </w:r>
      <w:proofErr w:type="spellEnd"/>
      <w:r w:rsidRPr="00B52434">
        <w:rPr>
          <w:rFonts w:eastAsia="Cambria"/>
          <w:sz w:val="16"/>
        </w:rPr>
        <w:t xml:space="preserve"> corruption in the institution where he or she works,” Ammar Ali Hassan, professor of political science at Helwan University, tells Equal Times. “The regime wants employees who remain silent, who don’t complain about their working conditions and who don’t </w:t>
      </w:r>
      <w:proofErr w:type="spellStart"/>
      <w:r w:rsidRPr="00B52434">
        <w:rPr>
          <w:rFonts w:eastAsia="Cambria"/>
          <w:sz w:val="16"/>
        </w:rPr>
        <w:t>criticise</w:t>
      </w:r>
      <w:proofErr w:type="spellEnd"/>
      <w:r w:rsidRPr="00B52434">
        <w:rPr>
          <w:rFonts w:eastAsia="Cambria"/>
          <w:sz w:val="16"/>
        </w:rPr>
        <w:t xml:space="preserve"> power,” he says. 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 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 </w:t>
      </w:r>
      <w:r w:rsidRPr="00B52434">
        <w:rPr>
          <w:rFonts w:eastAsia="Calibri"/>
          <w:b/>
          <w:iCs/>
          <w:highlight w:val="green"/>
          <w:u w:val="single"/>
        </w:rPr>
        <w:t>Targeting workers who call for strikes</w:t>
      </w:r>
      <w:r w:rsidRPr="00B52434">
        <w:rPr>
          <w:rFonts w:eastAsia="Calibri"/>
          <w:b/>
          <w:iCs/>
          <w:u w:val="single"/>
        </w:rPr>
        <w:t xml:space="preserve"> </w:t>
      </w:r>
      <w:proofErr w:type="gramStart"/>
      <w:r w:rsidRPr="00B52434">
        <w:rPr>
          <w:rFonts w:eastAsia="Cambria"/>
          <w:sz w:val="16"/>
        </w:rPr>
        <w:t>But</w:t>
      </w:r>
      <w:proofErr w:type="gramEnd"/>
      <w:r w:rsidRPr="00B52434">
        <w:rPr>
          <w:rFonts w:eastAsia="Cambria"/>
          <w:sz w:val="16"/>
        </w:rPr>
        <w:t xml:space="preserve"> according to activists and members of opposition parties, </w:t>
      </w:r>
      <w:r w:rsidRPr="00B52434">
        <w:rPr>
          <w:rFonts w:eastAsia="Calibri"/>
          <w:highlight w:val="green"/>
          <w:u w:val="single"/>
        </w:rPr>
        <w:t>article 1</w:t>
      </w:r>
      <w:r w:rsidRPr="00B52434">
        <w:rPr>
          <w:rFonts w:eastAsia="Calibri"/>
          <w:u w:val="single"/>
        </w:rPr>
        <w:t xml:space="preserve"> of the law presents even greater danger</w:t>
      </w:r>
      <w:r w:rsidRPr="00B52434">
        <w:rPr>
          <w:rFonts w:eastAsia="Cambria"/>
          <w:sz w:val="16"/>
        </w:rPr>
        <w:t xml:space="preserve">. It </w:t>
      </w:r>
      <w:r w:rsidRPr="00B52434">
        <w:rPr>
          <w:rFonts w:eastAsia="Calibri"/>
          <w:highlight w:val="green"/>
          <w:u w:val="single"/>
        </w:rPr>
        <w:t>stipulates that all public employees who</w:t>
      </w:r>
      <w:r w:rsidRPr="00B52434">
        <w:rPr>
          <w:rFonts w:eastAsia="Calibri"/>
          <w:u w:val="single"/>
        </w:rPr>
        <w:t xml:space="preserve"> have “</w:t>
      </w:r>
      <w:r w:rsidRPr="00B52434">
        <w:rPr>
          <w:rFonts w:eastAsia="Calibri"/>
          <w:highlight w:val="green"/>
          <w:u w:val="single"/>
        </w:rPr>
        <w:t>failed to meet</w:t>
      </w:r>
      <w:r w:rsidRPr="00B52434">
        <w:rPr>
          <w:rFonts w:eastAsia="Calibri"/>
          <w:u w:val="single"/>
        </w:rPr>
        <w:t xml:space="preserve"> their </w:t>
      </w:r>
      <w:r w:rsidRPr="00B52434">
        <w:rPr>
          <w:rFonts w:eastAsia="Calibri"/>
          <w:highlight w:val="green"/>
          <w:u w:val="single"/>
        </w:rPr>
        <w:t>duties</w:t>
      </w:r>
      <w:r w:rsidRPr="00B52434">
        <w:rPr>
          <w:rFonts w:eastAsia="Calibri"/>
          <w:u w:val="single"/>
        </w:rPr>
        <w:t xml:space="preserve">, as part of a bid to harm public services or the economic interests of the state” </w:t>
      </w:r>
      <w:r w:rsidRPr="00B52434">
        <w:rPr>
          <w:rFonts w:eastAsia="Calibri"/>
          <w:highlight w:val="green"/>
          <w:u w:val="single"/>
        </w:rPr>
        <w:t>will be dismissed</w:t>
      </w:r>
      <w:r w:rsidRPr="00B52434">
        <w:rPr>
          <w:rFonts w:eastAsia="Calibri"/>
          <w:u w:val="single"/>
        </w:rPr>
        <w:t xml:space="preserve">. </w:t>
      </w:r>
      <w:r w:rsidRPr="00B52434">
        <w:rPr>
          <w:rFonts w:eastAsia="Cambria"/>
          <w:sz w:val="16"/>
        </w:rPr>
        <w:t xml:space="preserve">“This </w:t>
      </w:r>
      <w:r w:rsidRPr="00B52434">
        <w:rPr>
          <w:rFonts w:eastAsia="Calibri"/>
          <w:u w:val="single"/>
        </w:rPr>
        <w:t xml:space="preserve">article represents a trap for </w:t>
      </w:r>
      <w:r w:rsidRPr="00E74849">
        <w:rPr>
          <w:rFonts w:eastAsia="Calibri"/>
          <w:u w:val="single"/>
        </w:rPr>
        <w:t>employees</w:t>
      </w:r>
      <w:r w:rsidRPr="00E74849">
        <w:rPr>
          <w:rFonts w:eastAsia="Cambria"/>
          <w:sz w:val="16"/>
        </w:rPr>
        <w:t xml:space="preserve">. It </w:t>
      </w:r>
      <w:r w:rsidRPr="00E74849">
        <w:rPr>
          <w:rFonts w:eastAsia="Calibri"/>
          <w:u w:val="single"/>
        </w:rPr>
        <w:t>paves the way for any public servant to be punished for calling for or participating in a strike or in any independent trade union activities</w:t>
      </w:r>
      <w:r w:rsidRPr="00B52434">
        <w:rPr>
          <w:rFonts w:eastAsia="Calibri"/>
          <w:u w:val="single"/>
        </w:rPr>
        <w:t>.</w:t>
      </w:r>
      <w:r w:rsidRPr="00B52434">
        <w:rPr>
          <w:rFonts w:eastAsia="Cambria"/>
          <w:sz w:val="16"/>
        </w:rPr>
        <w:t xml:space="preserve"> According to this law, </w:t>
      </w:r>
      <w:r w:rsidRPr="00B52434">
        <w:rPr>
          <w:rFonts w:eastAsia="Calibri"/>
          <w:highlight w:val="green"/>
          <w:u w:val="single"/>
        </w:rPr>
        <w:t>they would be failing</w:t>
      </w:r>
      <w:r w:rsidRPr="00B52434">
        <w:rPr>
          <w:rFonts w:eastAsia="Calibri"/>
          <w:u w:val="single"/>
        </w:rPr>
        <w:t xml:space="preserve"> in their </w:t>
      </w:r>
      <w:r w:rsidRPr="00B52434">
        <w:rPr>
          <w:rFonts w:eastAsia="Calibri"/>
          <w:highlight w:val="green"/>
          <w:u w:val="single"/>
        </w:rPr>
        <w:t>duties and hindering production</w:t>
      </w:r>
      <w:r w:rsidRPr="00B52434">
        <w:rPr>
          <w:rFonts w:eastAsia="Cambria"/>
          <w:sz w:val="16"/>
        </w:rPr>
        <w:t xml:space="preserve"> or the functioning of state services,” warns Wael Tawfik, a member of the workers’ committee at the Socialist Popular Alliance Party (SPAP). While the law provides the state with a means for keeping in check the highly </w:t>
      </w:r>
      <w:proofErr w:type="spellStart"/>
      <w:r w:rsidRPr="00B52434">
        <w:rPr>
          <w:rFonts w:eastAsia="Cambria"/>
          <w:sz w:val="16"/>
        </w:rPr>
        <w:t>politicised</w:t>
      </w:r>
      <w:proofErr w:type="spellEnd"/>
      <w:r w:rsidRPr="00B52434">
        <w:rPr>
          <w:rFonts w:eastAsia="Cambria"/>
          <w:sz w:val="16"/>
        </w:rPr>
        <w:t xml:space="preserve"> working class, which has always been a key player in and even the driving force behind most of the uprisings in modern Egypt, </w:t>
      </w:r>
      <w:r w:rsidRPr="00B52434">
        <w:rPr>
          <w:rFonts w:eastAsia="Calibri"/>
          <w:u w:val="single"/>
        </w:rPr>
        <w:t>it will also be a significant instrument for reducing the number of employees in the public sector</w:t>
      </w:r>
      <w:r w:rsidRPr="00B52434">
        <w:rPr>
          <w:rFonts w:eastAsia="Cambria"/>
          <w:sz w:val="16"/>
        </w:rPr>
        <w:t xml:space="preserve">, which the regime and the International Monetary Fund (IMF) consider to be bloated. According to official figures, the public sector and related services employ around six million people (not including the armed forces). “This new legislation gives the state new reasons to reduce the number of public sector employees. This is in line with the demands of the IMF, which granted Egypt a US$12 billion loan at the end of 2016,” adds </w:t>
      </w:r>
      <w:proofErr w:type="spellStart"/>
      <w:r w:rsidRPr="00B52434">
        <w:rPr>
          <w:rFonts w:eastAsia="Cambria"/>
          <w:sz w:val="16"/>
        </w:rPr>
        <w:t>Elhami</w:t>
      </w:r>
      <w:proofErr w:type="spellEnd"/>
      <w:r w:rsidRPr="00B52434">
        <w:rPr>
          <w:rFonts w:eastAsia="Cambria"/>
          <w:sz w:val="16"/>
        </w:rPr>
        <w:t xml:space="preserve"> al-</w:t>
      </w:r>
      <w:proofErr w:type="spellStart"/>
      <w:r w:rsidRPr="00B52434">
        <w:rPr>
          <w:rFonts w:eastAsia="Cambria"/>
          <w:sz w:val="16"/>
        </w:rPr>
        <w:t>Merghani</w:t>
      </w:r>
      <w:proofErr w:type="spellEnd"/>
      <w:r w:rsidRPr="00B52434">
        <w:rPr>
          <w:rFonts w:eastAsia="Cambria"/>
          <w:sz w:val="16"/>
        </w:rPr>
        <w:t xml:space="preserve">, vice president of SPAP. Since 2020, </w:t>
      </w:r>
      <w:r w:rsidRPr="00B52434">
        <w:rPr>
          <w:rFonts w:eastAsia="Calibri"/>
          <w:u w:val="single"/>
        </w:rPr>
        <w:t xml:space="preserve">thousands of employees have </w:t>
      </w:r>
      <w:proofErr w:type="spellStart"/>
      <w:r w:rsidRPr="00B52434">
        <w:rPr>
          <w:rFonts w:eastAsia="Calibri"/>
          <w:u w:val="single"/>
        </w:rPr>
        <w:t>organised</w:t>
      </w:r>
      <w:proofErr w:type="spellEnd"/>
      <w:r w:rsidRPr="00B52434">
        <w:rPr>
          <w:rFonts w:eastAsia="Calibri"/>
          <w:u w:val="single"/>
        </w:rPr>
        <w:t xml:space="preserve"> sit-ins in protest of the government’s policy of closing large companies and factories that it deems to be in debt</w:t>
      </w:r>
      <w:r w:rsidRPr="00B52434">
        <w:rPr>
          <w:rFonts w:eastAsia="Cambria"/>
          <w:sz w:val="16"/>
        </w:rPr>
        <w:t xml:space="preserve">. Seven thousand workers and employees of the Egyptian Iron &amp; Steel Co took part in the most recent sit-in in January 2021 following the government’s decision to close the company and turn its six million square </w:t>
      </w:r>
      <w:proofErr w:type="spellStart"/>
      <w:r w:rsidRPr="00B52434">
        <w:rPr>
          <w:rFonts w:eastAsia="Cambria"/>
          <w:sz w:val="16"/>
        </w:rPr>
        <w:t>metre</w:t>
      </w:r>
      <w:proofErr w:type="spellEnd"/>
      <w:r w:rsidRPr="00B52434">
        <w:rPr>
          <w:rFonts w:eastAsia="Cambria"/>
          <w:sz w:val="16"/>
        </w:rPr>
        <w:t xml:space="preserve"> </w:t>
      </w:r>
      <w:proofErr w:type="gramStart"/>
      <w:r w:rsidRPr="00B52434">
        <w:rPr>
          <w:rFonts w:eastAsia="Cambria"/>
          <w:sz w:val="16"/>
        </w:rPr>
        <w:t>site</w:t>
      </w:r>
      <w:proofErr w:type="gramEnd"/>
      <w:r w:rsidRPr="00B52434">
        <w:rPr>
          <w:rFonts w:eastAsia="Cambria"/>
          <w:sz w:val="16"/>
        </w:rPr>
        <w:t xml:space="preserve"> into a residential development. According to certain analyses, this policy is also aimed at paving the way for the economic ambitions of the army, which is increasingly expanding its presence in civilian production. </w:t>
      </w:r>
      <w:r w:rsidRPr="00B52434">
        <w:rPr>
          <w:rFonts w:eastAsia="Calibri"/>
          <w:b/>
          <w:iCs/>
          <w:u w:val="single"/>
        </w:rPr>
        <w:t xml:space="preserve">“The </w:t>
      </w:r>
      <w:r w:rsidRPr="00B52434">
        <w:rPr>
          <w:rFonts w:eastAsia="Calibri"/>
          <w:b/>
          <w:iCs/>
          <w:highlight w:val="green"/>
          <w:u w:val="single"/>
        </w:rPr>
        <w:t>regime has</w:t>
      </w:r>
      <w:r w:rsidRPr="00B52434">
        <w:rPr>
          <w:rFonts w:eastAsia="Calibri"/>
          <w:b/>
          <w:iCs/>
          <w:u w:val="single"/>
        </w:rPr>
        <w:t xml:space="preserve"> </w:t>
      </w:r>
      <w:r w:rsidRPr="00B52434">
        <w:rPr>
          <w:rFonts w:eastAsia="Calibri"/>
          <w:b/>
          <w:iCs/>
          <w:highlight w:val="green"/>
          <w:u w:val="single"/>
        </w:rPr>
        <w:t>adopted a policy that is hostile to the working class</w:t>
      </w:r>
      <w:r w:rsidRPr="00B52434">
        <w:rPr>
          <w:rFonts w:eastAsia="Calibri"/>
          <w:b/>
          <w:iCs/>
          <w:u w:val="single"/>
        </w:rPr>
        <w:t>. It has closed several companies and dismissed thousands of workers in recent years on the pretext that these companies are not profitable</w:t>
      </w:r>
      <w:r w:rsidRPr="00B52434">
        <w:rPr>
          <w:rFonts w:eastAsia="Cambria"/>
          <w:sz w:val="16"/>
        </w:rPr>
        <w:t>,” says al-</w:t>
      </w:r>
      <w:proofErr w:type="spellStart"/>
      <w:r w:rsidRPr="00B52434">
        <w:rPr>
          <w:rFonts w:eastAsia="Cambria"/>
          <w:sz w:val="16"/>
        </w:rPr>
        <w:t>Merghani</w:t>
      </w:r>
      <w:proofErr w:type="spellEnd"/>
      <w:r w:rsidRPr="00B52434">
        <w:rPr>
          <w:rFonts w:eastAsia="Cambria"/>
          <w:sz w:val="16"/>
        </w:rPr>
        <w:t>. While the government may be pleased with its hostile policy towards opponents and redundant public sector employees, this policy could have disastrous long-term effects as it risks increasing unemployment and unrest in a country where a large part of the population has long depended on the public sector for its income. As al-</w:t>
      </w:r>
      <w:proofErr w:type="spellStart"/>
      <w:r w:rsidRPr="00B52434">
        <w:rPr>
          <w:rFonts w:eastAsia="Cambria"/>
          <w:sz w:val="16"/>
        </w:rPr>
        <w:t>Merghani</w:t>
      </w:r>
      <w:proofErr w:type="spellEnd"/>
      <w:r w:rsidRPr="00B52434">
        <w:rPr>
          <w:rFonts w:eastAsia="Cambria"/>
          <w:sz w:val="16"/>
        </w:rPr>
        <w:t xml:space="preserve"> warns: “</w:t>
      </w:r>
      <w:r w:rsidRPr="00B52434">
        <w:rPr>
          <w:rFonts w:eastAsia="Calibri"/>
          <w:b/>
          <w:iCs/>
          <w:u w:val="single"/>
        </w:rPr>
        <w:t xml:space="preserve">The government </w:t>
      </w:r>
      <w:r w:rsidRPr="00B52434">
        <w:rPr>
          <w:rFonts w:eastAsia="Calibri"/>
          <w:b/>
          <w:iCs/>
          <w:highlight w:val="green"/>
          <w:u w:val="single"/>
        </w:rPr>
        <w:t>can use th</w:t>
      </w:r>
      <w:r w:rsidRPr="00B52434">
        <w:rPr>
          <w:rFonts w:eastAsia="Calibri"/>
          <w:b/>
          <w:iCs/>
          <w:u w:val="single"/>
        </w:rPr>
        <w:t xml:space="preserve">e machinery of repressive </w:t>
      </w:r>
      <w:r w:rsidRPr="00B52434">
        <w:rPr>
          <w:rFonts w:eastAsia="Calibri"/>
          <w:b/>
          <w:iCs/>
          <w:highlight w:val="green"/>
          <w:u w:val="single"/>
        </w:rPr>
        <w:t>laws to silence employees</w:t>
      </w:r>
      <w:r w:rsidRPr="00B52434">
        <w:rPr>
          <w:rFonts w:eastAsia="Cambria"/>
          <w:sz w:val="16"/>
        </w:rPr>
        <w:t xml:space="preserve">, but this oppression always leads to </w:t>
      </w:r>
      <w:r w:rsidRPr="00B52434">
        <w:rPr>
          <w:rFonts w:eastAsia="Calibri"/>
          <w:u w:val="single"/>
        </w:rPr>
        <w:t>disaster</w:t>
      </w:r>
      <w:r w:rsidRPr="00B52434">
        <w:rPr>
          <w:rFonts w:eastAsia="Cambria"/>
          <w:sz w:val="16"/>
        </w:rPr>
        <w:t>.”</w:t>
      </w:r>
    </w:p>
    <w:p w14:paraId="1A70B8D2" w14:textId="77777777" w:rsidR="00FF35A1" w:rsidRDefault="00FF35A1" w:rsidP="00FF35A1">
      <w:pPr>
        <w:pStyle w:val="Heading4"/>
      </w:pPr>
      <w:r>
        <w:t>Lack of right to strike kills al-Sisi’s popularity and devastates state legitimacy AND shuts down protests that confront injustice – the plan materializes that sentiment into movements.</w:t>
      </w:r>
    </w:p>
    <w:p w14:paraId="716F0D5A" w14:textId="77777777" w:rsidR="00FF35A1" w:rsidRDefault="00FF35A1" w:rsidP="00FF35A1">
      <w:r>
        <w:rPr>
          <w:rStyle w:val="Style13ptBold"/>
        </w:rPr>
        <w:t xml:space="preserve">Galal ’15 </w:t>
      </w:r>
      <w:r w:rsidRPr="00023AFA">
        <w:t>[</w:t>
      </w:r>
      <w:r>
        <w:t xml:space="preserve">Rami, </w:t>
      </w:r>
      <w:r w:rsidRPr="00023AFA">
        <w:t xml:space="preserve">contributor for Al-Monitor’s Egypt Pulse and works as an investigative reporter for the Rosa </w:t>
      </w:r>
      <w:proofErr w:type="spellStart"/>
      <w:r w:rsidRPr="00023AFA">
        <w:t>el</w:t>
      </w:r>
      <w:proofErr w:type="spellEnd"/>
      <w:r w:rsidRPr="00023AFA">
        <w:t>-Youssef website</w:t>
      </w:r>
      <w:r>
        <w:t>, “</w:t>
      </w:r>
      <w:r w:rsidRPr="00023AFA">
        <w:t>Egypt outlaws workers’ right to strike</w:t>
      </w:r>
      <w:r>
        <w:t xml:space="preserve">”, 05-12-2015, </w:t>
      </w:r>
      <w:hyperlink r:id="rId7" w:history="1">
        <w:r w:rsidRPr="002A4903">
          <w:rPr>
            <w:rStyle w:val="Hyperlink"/>
          </w:rPr>
          <w:t>https://www.al-monitor.com/originals/2015/05/egypt-court-ruling-strike-right-sharia-law-sisi-badawi-labor.html]//pranav</w:t>
        </w:r>
      </w:hyperlink>
      <w:r>
        <w:t xml:space="preserve"> *BRACEKTS IN ORIGINAL*</w:t>
      </w:r>
    </w:p>
    <w:p w14:paraId="4C603752" w14:textId="77777777" w:rsidR="00FF35A1" w:rsidRDefault="00FF35A1" w:rsidP="00FF35A1">
      <w:pPr>
        <w:pStyle w:val="ListParagraph"/>
        <w:numPr>
          <w:ilvl w:val="0"/>
          <w:numId w:val="15"/>
        </w:numPr>
      </w:pPr>
      <w:r>
        <w:t>Is also inherency</w:t>
      </w:r>
    </w:p>
    <w:p w14:paraId="223727EC" w14:textId="77777777" w:rsidR="00FF35A1" w:rsidRDefault="00FF35A1" w:rsidP="00FF35A1">
      <w:pPr>
        <w:pStyle w:val="ListParagraph"/>
        <w:numPr>
          <w:ilvl w:val="0"/>
          <w:numId w:val="15"/>
        </w:numPr>
      </w:pPr>
      <w:r>
        <w:t>Answers courts CP</w:t>
      </w:r>
    </w:p>
    <w:p w14:paraId="39034820" w14:textId="77777777" w:rsidR="00FF35A1" w:rsidRPr="008A5E43" w:rsidRDefault="00FF35A1" w:rsidP="00FF35A1">
      <w:pPr>
        <w:pStyle w:val="ListParagraph"/>
        <w:numPr>
          <w:ilvl w:val="0"/>
          <w:numId w:val="15"/>
        </w:numPr>
      </w:pPr>
      <w:r>
        <w:t>NC offense</w:t>
      </w:r>
    </w:p>
    <w:p w14:paraId="4DF2C0BA" w14:textId="77777777" w:rsidR="00FF35A1" w:rsidRPr="008546B8" w:rsidRDefault="00FF35A1" w:rsidP="00FF35A1">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w:t>
      </w:r>
      <w:proofErr w:type="spellStart"/>
      <w:r w:rsidRPr="008546B8">
        <w:rPr>
          <w:sz w:val="16"/>
        </w:rPr>
        <w:t>Qarous</w:t>
      </w:r>
      <w:proofErr w:type="spellEnd"/>
      <w:r w:rsidRPr="008546B8">
        <w:rPr>
          <w:sz w:val="16"/>
        </w:rPr>
        <w:t>, in al-</w:t>
      </w:r>
      <w:proofErr w:type="spellStart"/>
      <w:r w:rsidRPr="008546B8">
        <w:rPr>
          <w:sz w:val="16"/>
        </w:rPr>
        <w:t>Monufia</w:t>
      </w:r>
      <w:proofErr w:type="spellEnd"/>
      <w:r w:rsidRPr="008546B8">
        <w:rPr>
          <w:sz w:val="16"/>
        </w:rPr>
        <w:t xml:space="preserve">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w:t>
      </w:r>
      <w:proofErr w:type="gramStart"/>
      <w:r w:rsidRPr="008546B8">
        <w:rPr>
          <w:sz w:val="16"/>
        </w:rPr>
        <w:t>taking into account</w:t>
      </w:r>
      <w:proofErr w:type="gramEnd"/>
      <w:r w:rsidRPr="008546B8">
        <w:rPr>
          <w:sz w:val="16"/>
        </w:rPr>
        <w:t xml:space="preserve">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w:t>
      </w:r>
      <w:proofErr w:type="spellStart"/>
      <w:r w:rsidRPr="008546B8">
        <w:rPr>
          <w:sz w:val="16"/>
        </w:rPr>
        <w:t>Tharwat</w:t>
      </w:r>
      <w:proofErr w:type="spellEnd"/>
      <w:r w:rsidRPr="008546B8">
        <w:rPr>
          <w:sz w:val="16"/>
        </w:rPr>
        <w:t xml:space="preserve">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Karima al-</w:t>
      </w:r>
      <w:proofErr w:type="spellStart"/>
      <w:r w:rsidRPr="00FA4C60">
        <w:rPr>
          <w:rStyle w:val="Emphasis"/>
        </w:rPr>
        <w:t>Hafnawi</w:t>
      </w:r>
      <w:proofErr w:type="spellEnd"/>
      <w:r w:rsidRPr="00FA4C60">
        <w:rPr>
          <w:rStyle w:val="Emphasis"/>
        </w:rPr>
        <w:t xml:space="preserve">, a leader in the </w:t>
      </w:r>
      <w:proofErr w:type="spellStart"/>
      <w:r w:rsidRPr="00FA4C60">
        <w:rPr>
          <w:rStyle w:val="Emphasis"/>
        </w:rPr>
        <w:t>Kefaya</w:t>
      </w:r>
      <w:proofErr w:type="spellEnd"/>
      <w:r w:rsidRPr="00FA4C60">
        <w:rPr>
          <w:rStyle w:val="Emphasis"/>
        </w:rPr>
        <w:t xml:space="preserve">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w:t>
      </w:r>
      <w:proofErr w:type="spellStart"/>
      <w:r w:rsidRPr="00FA4C60">
        <w:rPr>
          <w:rStyle w:val="Emphasis"/>
        </w:rPr>
        <w:t>Hafnawi</w:t>
      </w:r>
      <w:proofErr w:type="spellEnd"/>
      <w:r w:rsidRPr="00FA4C60">
        <w:rPr>
          <w:rStyle w:val="Emphasis"/>
        </w:rPr>
        <w:t xml:space="preserve">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xml:space="preserve">. </w:t>
      </w:r>
      <w:proofErr w:type="spellStart"/>
      <w:r w:rsidRPr="008546B8">
        <w:rPr>
          <w:sz w:val="16"/>
        </w:rPr>
        <w:t>Hafnawi</w:t>
      </w:r>
      <w:proofErr w:type="spellEnd"/>
      <w:r w:rsidRPr="008546B8">
        <w:rPr>
          <w:sz w:val="16"/>
        </w:rPr>
        <w:t xml:space="preserve"> attacked the Egyptian Trade Union Federation (ETUF), which presented a “Labor Honor Code” to President Abdel Fattah al-Sisi </w:t>
      </w:r>
      <w:proofErr w:type="gramStart"/>
      <w:r w:rsidRPr="008546B8">
        <w:rPr>
          <w:sz w:val="16"/>
        </w:rPr>
        <w:t>on the occasion of</w:t>
      </w:r>
      <w:proofErr w:type="gramEnd"/>
      <w:r w:rsidRPr="008546B8">
        <w:rPr>
          <w:sz w:val="16"/>
        </w:rPr>
        <w:t xml:space="preserve">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w:t>
      </w:r>
      <w:proofErr w:type="gramStart"/>
      <w:r w:rsidRPr="008546B8">
        <w:rPr>
          <w:sz w:val="16"/>
        </w:rPr>
        <w:t>security</w:t>
      </w:r>
      <w:proofErr w:type="gramEnd"/>
      <w:r w:rsidRPr="008546B8">
        <w:rPr>
          <w:sz w:val="16"/>
        </w:rPr>
        <w:t xml:space="preserve">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w:t>
      </w:r>
      <w:proofErr w:type="spellStart"/>
      <w:r w:rsidRPr="008546B8">
        <w:rPr>
          <w:sz w:val="16"/>
        </w:rPr>
        <w:t>Hafnawi</w:t>
      </w:r>
      <w:proofErr w:type="spellEnd"/>
      <w:r w:rsidRPr="008546B8">
        <w:rPr>
          <w:sz w:val="16"/>
        </w:rPr>
        <w:t xml:space="preserve">.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w:t>
      </w:r>
      <w:proofErr w:type="gramStart"/>
      <w:r w:rsidRPr="008546B8">
        <w:rPr>
          <w:sz w:val="16"/>
        </w:rPr>
        <w:t>reconstruction, and</w:t>
      </w:r>
      <w:proofErr w:type="gramEnd"/>
      <w:r w:rsidRPr="008546B8">
        <w:rPr>
          <w:sz w:val="16"/>
        </w:rPr>
        <w:t xml:space="preserve"> strikes cause major losses to the economy. “Striking is a means, not an end; </w:t>
      </w:r>
      <w:proofErr w:type="gramStart"/>
      <w:r w:rsidRPr="008546B8">
        <w:rPr>
          <w:sz w:val="16"/>
        </w:rPr>
        <w:t>thus</w:t>
      </w:r>
      <w:proofErr w:type="gramEnd"/>
      <w:r w:rsidRPr="008546B8">
        <w:rPr>
          <w:sz w:val="16"/>
        </w:rPr>
        <w:t xml:space="preserve">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w:t>
      </w:r>
      <w:proofErr w:type="spellStart"/>
      <w:r w:rsidRPr="008546B8">
        <w:rPr>
          <w:sz w:val="16"/>
        </w:rPr>
        <w:t>Negad</w:t>
      </w:r>
      <w:proofErr w:type="spellEnd"/>
      <w:r w:rsidRPr="008546B8">
        <w:rPr>
          <w:sz w:val="16"/>
        </w:rPr>
        <w:t xml:space="preserve"> al-</w:t>
      </w:r>
      <w:proofErr w:type="spellStart"/>
      <w:r w:rsidRPr="008546B8">
        <w:rPr>
          <w:sz w:val="16"/>
        </w:rPr>
        <w:t>Borai</w:t>
      </w:r>
      <w:proofErr w:type="spellEnd"/>
      <w:r w:rsidRPr="008546B8">
        <w:rPr>
          <w:sz w:val="16"/>
        </w:rPr>
        <w:t xml:space="preserve">, a lawyer, human rights </w:t>
      </w:r>
      <w:proofErr w:type="gramStart"/>
      <w:r w:rsidRPr="008546B8">
        <w:rPr>
          <w:sz w:val="16"/>
        </w:rPr>
        <w:t>activist</w:t>
      </w:r>
      <w:proofErr w:type="gramEnd"/>
      <w:r w:rsidRPr="008546B8">
        <w:rPr>
          <w:sz w:val="16"/>
        </w:rPr>
        <w:t xml:space="preserve">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w:t>
      </w:r>
      <w:proofErr w:type="spellStart"/>
      <w:r w:rsidRPr="008546B8">
        <w:rPr>
          <w:sz w:val="16"/>
        </w:rPr>
        <w:t>Borai</w:t>
      </w:r>
      <w:proofErr w:type="spellEnd"/>
      <w:r w:rsidRPr="008546B8">
        <w:rPr>
          <w:sz w:val="16"/>
        </w:rPr>
        <w:t xml:space="preserve">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xml:space="preserve">.” Meanwhile, labor leader and former MP Abdul Rahman </w:t>
      </w:r>
      <w:proofErr w:type="spellStart"/>
      <w:r w:rsidRPr="008546B8">
        <w:rPr>
          <w:sz w:val="16"/>
        </w:rPr>
        <w:t>Khair</w:t>
      </w:r>
      <w:proofErr w:type="spellEnd"/>
      <w:r w:rsidRPr="008546B8">
        <w:rPr>
          <w:sz w:val="16"/>
        </w:rPr>
        <w:t xml:space="preserve">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74D875E3" w14:textId="77777777" w:rsidR="00FF35A1" w:rsidRDefault="00FF35A1" w:rsidP="00FF35A1">
      <w:pPr>
        <w:pStyle w:val="Heading4"/>
      </w:pPr>
      <w:r>
        <w:t xml:space="preserve">That’s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2F2F68E5" w14:textId="77777777" w:rsidR="00FF35A1" w:rsidRPr="00B5040E" w:rsidRDefault="00FF35A1" w:rsidP="00FF35A1">
      <w:pPr>
        <w:rPr>
          <w:rStyle w:val="Style13ptBold"/>
        </w:rPr>
      </w:pPr>
      <w:proofErr w:type="spellStart"/>
      <w:r>
        <w:rPr>
          <w:rStyle w:val="Style13ptBold"/>
        </w:rPr>
        <w:t>Saferworld</w:t>
      </w:r>
      <w:proofErr w:type="spellEnd"/>
      <w:r>
        <w:rPr>
          <w:rStyle w:val="Style13ptBold"/>
        </w:rPr>
        <w:t xml:space="preserve"> ’17 </w:t>
      </w:r>
      <w:r w:rsidRPr="00B5040E">
        <w:t>[</w:t>
      </w:r>
      <w:proofErr w:type="spellStart"/>
      <w:r w:rsidRPr="00B5040E">
        <w:t>Saferworld</w:t>
      </w:r>
      <w:proofErr w:type="spellEnd"/>
      <w:r w:rsidRPr="00B5040E">
        <w:t xml:space="preserve"> is an international non-governmental </w:t>
      </w:r>
      <w:proofErr w:type="spellStart"/>
      <w:r w:rsidRPr="00B5040E">
        <w:t>organisation</w:t>
      </w:r>
      <w:proofErr w:type="spellEnd"/>
      <w:r w:rsidRPr="00B5040E">
        <w:t xml:space="preserve"> with conflict prevention and peacebuilding </w:t>
      </w:r>
      <w:proofErr w:type="spellStart"/>
      <w:r w:rsidRPr="00B5040E">
        <w:t>programmes</w:t>
      </w:r>
      <w:proofErr w:type="spellEnd"/>
      <w:r w:rsidRPr="00B5040E">
        <w:t xml:space="preserve"> in over 20 countries and territories in the Horn of Africa, the African Great Lakes region, Asia, the Middle East, Central Asia and the Caucasus</w:t>
      </w:r>
      <w:r>
        <w:t xml:space="preserve">, “We need to talk about Egypt: how brutal ‘counter-terrorism’ is failing Egypt and its allies”, October 2017, </w:t>
      </w:r>
      <w:proofErr w:type="spellStart"/>
      <w:r>
        <w:t>Saferworld</w:t>
      </w:r>
      <w:proofErr w:type="spellEnd"/>
      <w:r>
        <w:t xml:space="preserve">, </w:t>
      </w:r>
      <w:r w:rsidRPr="00B5040E">
        <w:t>https://saferworld-indepth.squarespace.com/we-need-to-talk-about-egypt/</w:t>
      </w:r>
      <w:r>
        <w:t>]//pranav</w:t>
      </w:r>
    </w:p>
    <w:p w14:paraId="48D7F487" w14:textId="77777777" w:rsidR="00FF35A1" w:rsidRPr="00B5040E" w:rsidRDefault="00FF35A1" w:rsidP="00FF35A1">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 xml:space="preserve">Fattah </w:t>
      </w:r>
      <w:proofErr w:type="spellStart"/>
      <w:r w:rsidRPr="00E74849">
        <w:rPr>
          <w:rStyle w:val="Emphasis"/>
        </w:rPr>
        <w:t>el</w:t>
      </w:r>
      <w:proofErr w:type="spellEnd"/>
      <w:r w:rsidRPr="00E74849">
        <w:rPr>
          <w:rStyle w:val="Emphasis"/>
        </w:rPr>
        <w:t xml:space="preserve">-Sisi, then </w:t>
      </w:r>
      <w:proofErr w:type="spellStart"/>
      <w:r w:rsidRPr="00E74849">
        <w:rPr>
          <w:rStyle w:val="Emphasis"/>
        </w:rPr>
        <w:t>defence</w:t>
      </w:r>
      <w:proofErr w:type="spellEnd"/>
      <w:r w:rsidRPr="00E74849">
        <w:rPr>
          <w:rStyle w:val="Emphasis"/>
        </w:rPr>
        <w:t xml:space="preserve"> minister, called on the Egyptian people to back the army and the police to fight terrorism across the country.[</w:t>
      </w:r>
      <w:r w:rsidRPr="00E74849">
        <w:rPr>
          <w:sz w:val="16"/>
        </w:rPr>
        <w:t xml:space="preserve">1] Seen </w:t>
      </w:r>
      <w:proofErr w:type="gramStart"/>
      <w:r w:rsidRPr="00E74849">
        <w:rPr>
          <w:sz w:val="16"/>
        </w:rPr>
        <w:t>as a way to</w:t>
      </w:r>
      <w:proofErr w:type="gramEnd"/>
      <w:r w:rsidRPr="00E74849">
        <w:rPr>
          <w:sz w:val="16"/>
        </w:rPr>
        <w:t xml:space="preserve">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w:t>
      </w:r>
      <w:proofErr w:type="spellStart"/>
      <w:r w:rsidRPr="00B5040E">
        <w:rPr>
          <w:rStyle w:val="Emphasis"/>
        </w:rPr>
        <w:t>programme</w:t>
      </w:r>
      <w:proofErr w:type="spellEnd"/>
      <w:r w:rsidRPr="00B5040E">
        <w:rPr>
          <w:rStyle w:val="Emphasis"/>
        </w:rPr>
        <w:t xml:space="preserv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w:t>
      </w:r>
      <w:proofErr w:type="gramStart"/>
      <w:r w:rsidRPr="00B5040E">
        <w:rPr>
          <w:sz w:val="16"/>
        </w:rPr>
        <w:t>police</w:t>
      </w:r>
      <w:proofErr w:type="gramEnd"/>
      <w:r w:rsidRPr="00B5040E">
        <w:rPr>
          <w:sz w:val="16"/>
        </w:rPr>
        <w:t xml:space="preserve"> and army personnel. The US, Britain and several other European governments have nevertheless cheered the regime on. For them, the mistaken idea that Egypt’s approach is an effective way to counter ‘terrorism’ is too convenient to challenge openly. For </w:t>
      </w:r>
      <w:proofErr w:type="gramStart"/>
      <w:r w:rsidRPr="00B5040E">
        <w:rPr>
          <w:sz w:val="16"/>
        </w:rPr>
        <w:t>now</w:t>
      </w:r>
      <w:proofErr w:type="gramEnd"/>
      <w:r w:rsidRPr="00B5040E">
        <w:rPr>
          <w:sz w:val="16"/>
        </w:rPr>
        <w:t xml:space="preserve">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 xml:space="preserve">regime’s </w:t>
      </w:r>
      <w:proofErr w:type="spellStart"/>
      <w:r w:rsidRPr="006F5AEF">
        <w:rPr>
          <w:rStyle w:val="Emphasis"/>
          <w:highlight w:val="green"/>
        </w:rPr>
        <w:t>behaviour</w:t>
      </w:r>
      <w:proofErr w:type="spellEnd"/>
      <w:r w:rsidRPr="00B5040E">
        <w:rPr>
          <w:rStyle w:val="Emphasis"/>
        </w:rPr>
        <w:t xml:space="preserve"> </w:t>
      </w:r>
      <w:r w:rsidRPr="006F5AEF">
        <w:rPr>
          <w:rStyle w:val="Emphasis"/>
          <w:highlight w:val="green"/>
        </w:rPr>
        <w:t>is</w:t>
      </w:r>
      <w:r w:rsidRPr="00B5040E">
        <w:rPr>
          <w:rStyle w:val="Emphasis"/>
        </w:rPr>
        <w:t xml:space="preserve"> as cruel and </w:t>
      </w:r>
      <w:proofErr w:type="gramStart"/>
      <w:r w:rsidRPr="00B5040E">
        <w:rPr>
          <w:rStyle w:val="Emphasis"/>
        </w:rPr>
        <w:t>counter-productive</w:t>
      </w:r>
      <w:proofErr w:type="gramEnd"/>
      <w:r w:rsidRPr="00B5040E">
        <w:rPr>
          <w:rStyle w:val="Emphasis"/>
        </w:rPr>
        <w:t xml:space="preser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1FCCC8FE" w14:textId="77777777" w:rsidR="00FF35A1" w:rsidRDefault="00FF35A1" w:rsidP="00FF35A1">
      <w:pPr>
        <w:pStyle w:val="Heading4"/>
      </w:pPr>
      <w:r>
        <w:t xml:space="preserve">Egyptian civil war kills Israeli safety, causes middle eastern </w:t>
      </w:r>
      <w:proofErr w:type="gramStart"/>
      <w:r>
        <w:t>instability</w:t>
      </w:r>
      <w:proofErr w:type="gramEnd"/>
      <w:r>
        <w:t xml:space="preserve"> and devastates relationships with the US.</w:t>
      </w:r>
    </w:p>
    <w:p w14:paraId="0E478BF9" w14:textId="77777777" w:rsidR="00FF35A1" w:rsidRPr="004D74B2" w:rsidRDefault="00FF35A1" w:rsidP="00FF35A1">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69D17ECF" w14:textId="77777777" w:rsidR="00FF35A1" w:rsidRDefault="00FF35A1" w:rsidP="00FF35A1">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w:t>
      </w:r>
      <w:proofErr w:type="gramStart"/>
      <w:r w:rsidRPr="00E47CB6">
        <w:rPr>
          <w:sz w:val="16"/>
        </w:rPr>
        <w:t>as long as</w:t>
      </w:r>
      <w:proofErr w:type="gramEnd"/>
      <w:r w:rsidRPr="00E47CB6">
        <w:rPr>
          <w:sz w:val="16"/>
        </w:rPr>
        <w:t xml:space="preserve">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xml:space="preserve">.” We think Obama was right to cancel the exercises and to send a message to the apparently </w:t>
      </w:r>
      <w:proofErr w:type="gramStart"/>
      <w:r w:rsidRPr="00E74849">
        <w:rPr>
          <w:sz w:val="16"/>
        </w:rPr>
        <w:t>tone deaf</w:t>
      </w:r>
      <w:proofErr w:type="gramEnd"/>
      <w:r w:rsidRPr="00E74849">
        <w:rPr>
          <w:sz w:val="16"/>
        </w:rPr>
        <w:t xml:space="preserve"> Gen. Abdul-Fattah </w:t>
      </w:r>
      <w:proofErr w:type="spellStart"/>
      <w:r w:rsidRPr="00E74849">
        <w:rPr>
          <w:sz w:val="16"/>
        </w:rPr>
        <w:t>el</w:t>
      </w:r>
      <w:proofErr w:type="spellEnd"/>
      <w:r w:rsidRPr="00E74849">
        <w:rPr>
          <w:sz w:val="16"/>
        </w:rPr>
        <w:t>-Sisi,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E74849">
        <w:rPr>
          <w:rStyle w:val="Emphasis"/>
        </w:rPr>
        <w:t xml:space="preserve">worry anyone who desires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24FAC39C" w14:textId="77777777" w:rsidR="00FF35A1" w:rsidRDefault="00FF35A1" w:rsidP="00FF35A1">
      <w:pPr>
        <w:pStyle w:val="Heading4"/>
      </w:pPr>
      <w:r>
        <w:t xml:space="preserve">Egypt specifically is key to negotiating treaties between Iran &amp; Israel </w:t>
      </w:r>
    </w:p>
    <w:p w14:paraId="432F0D8A" w14:textId="77777777" w:rsidR="00FF35A1" w:rsidRPr="00071127" w:rsidRDefault="00FF35A1" w:rsidP="00FF35A1">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7F27471D" w14:textId="77777777" w:rsidR="00FF35A1" w:rsidRPr="00E47CB6" w:rsidRDefault="00FF35A1" w:rsidP="00FF35A1">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w:t>
      </w:r>
      <w:proofErr w:type="gramStart"/>
      <w:r w:rsidRPr="00F1274C">
        <w:rPr>
          <w:sz w:val="16"/>
        </w:rPr>
        <w:t>continued</w:t>
      </w:r>
      <w:proofErr w:type="gramEnd"/>
      <w:r w:rsidRPr="00F1274C">
        <w:rPr>
          <w:sz w:val="16"/>
        </w:rPr>
        <w:t xml:space="preserve">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20E01787" w14:textId="77777777" w:rsidR="00FF35A1" w:rsidRPr="00555A3A" w:rsidRDefault="00FF35A1" w:rsidP="00FF35A1">
      <w:pPr>
        <w:pStyle w:val="Heading4"/>
        <w:rPr>
          <w:rFonts w:cs="Calibri"/>
        </w:rPr>
      </w:pPr>
      <w:r>
        <w:rPr>
          <w:rFonts w:cs="Calibri"/>
        </w:rPr>
        <w:t>That</w:t>
      </w:r>
      <w:r w:rsidRPr="00555A3A">
        <w:rPr>
          <w:rFonts w:cs="Calibri"/>
        </w:rPr>
        <w:t xml:space="preserve"> goes nuclear.</w:t>
      </w:r>
    </w:p>
    <w:p w14:paraId="4FF35069" w14:textId="77777777" w:rsidR="00FF35A1" w:rsidRPr="00555A3A" w:rsidRDefault="00FF35A1" w:rsidP="00FF35A1">
      <w:r w:rsidRPr="00555A3A">
        <w:rPr>
          <w:rStyle w:val="Style13ptBold"/>
        </w:rPr>
        <w:t xml:space="preserve">Silverstein 4/23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8" w:history="1">
        <w:r w:rsidRPr="00555A3A">
          <w:rPr>
            <w:rStyle w:val="Hyperlink"/>
          </w:rPr>
          <w:t>https://www.middleeasteye.net/opinion/iran-israel-tensions-threat-nuclear-war-looms-large</w:t>
        </w:r>
      </w:hyperlink>
      <w:r w:rsidRPr="00555A3A">
        <w:t xml:space="preserve"> SM</w:t>
      </w:r>
    </w:p>
    <w:p w14:paraId="4460B917" w14:textId="77777777" w:rsidR="00FF35A1" w:rsidRDefault="00FF35A1" w:rsidP="00FF35A1">
      <w:pPr>
        <w:rPr>
          <w:rStyle w:val="StyleUnderline"/>
        </w:rPr>
      </w:pPr>
      <w:r w:rsidRPr="00555A3A">
        <w:rPr>
          <w:rStyle w:val="StyleUnderline"/>
        </w:rPr>
        <w:t>Israel had a near-miss of potentially catastrophic proportions on Thursday</w:t>
      </w:r>
      <w:r w:rsidRPr="00555A3A">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555A3A">
        <w:t>kilometres</w:t>
      </w:r>
      <w:proofErr w:type="spellEnd"/>
      <w:r w:rsidRPr="00555A3A">
        <w:t xml:space="preserve"> from Israel’s </w:t>
      </w:r>
      <w:proofErr w:type="spellStart"/>
      <w:r w:rsidRPr="00555A3A">
        <w:t>Dimona</w:t>
      </w:r>
      <w:proofErr w:type="spellEnd"/>
      <w:r w:rsidRPr="00555A3A">
        <w:t xml:space="preserve"> nuclear reactor. Israel said recently that it was bolstering its </w:t>
      </w:r>
      <w:proofErr w:type="spellStart"/>
      <w:r w:rsidRPr="00555A3A">
        <w:t>defences</w:t>
      </w:r>
      <w:proofErr w:type="spellEnd"/>
      <w:r w:rsidRPr="00555A3A">
        <w:t xml:space="preserve"> around </w:t>
      </w:r>
      <w:proofErr w:type="spellStart"/>
      <w:r w:rsidRPr="00555A3A">
        <w:t>Dimona</w:t>
      </w:r>
      <w:proofErr w:type="spellEnd"/>
      <w:r w:rsidRPr="00555A3A">
        <w:t xml:space="preserve">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 xml:space="preserve">wanted to attack </w:t>
      </w:r>
      <w:proofErr w:type="spellStart"/>
      <w:r w:rsidRPr="00E74849">
        <w:rPr>
          <w:rStyle w:val="StyleUnderline"/>
        </w:rPr>
        <w:t>Dimona</w:t>
      </w:r>
      <w:proofErr w:type="spellEnd"/>
      <w:r w:rsidRPr="00E74849">
        <w:rPr>
          <w:rStyle w:val="StyleUnderline"/>
        </w:rPr>
        <w:t>,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 xml:space="preserve">An Israeli attack would probably cause less catastrophic damage, but only because Iran’s nuclear </w:t>
      </w:r>
      <w:proofErr w:type="spellStart"/>
      <w:r w:rsidRPr="00555A3A">
        <w:t>programme</w:t>
      </w:r>
      <w:proofErr w:type="spellEnd"/>
      <w:r w:rsidRPr="00555A3A">
        <w:t xml:space="preserve"> is not nearly as developed as Israel’s. An Iranian direct hit on </w:t>
      </w:r>
      <w:proofErr w:type="spellStart"/>
      <w:r w:rsidRPr="00555A3A">
        <w:t>Dimona</w:t>
      </w:r>
      <w:proofErr w:type="spellEnd"/>
      <w:r w:rsidRPr="00555A3A">
        <w:t xml:space="preserve">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 xml:space="preserve">Eliminating Israeli </w:t>
      </w:r>
      <w:proofErr w:type="gramStart"/>
      <w:r w:rsidRPr="00555A3A">
        <w:t>leverage</w:t>
      </w:r>
      <w:proofErr w:type="gramEnd"/>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 xml:space="preserve">Israel is mounting a </w:t>
      </w:r>
      <w:proofErr w:type="gramStart"/>
      <w:r w:rsidRPr="00555A3A">
        <w:rPr>
          <w:rStyle w:val="StyleUnderline"/>
          <w:highlight w:val="green"/>
        </w:rPr>
        <w:t>full-court</w:t>
      </w:r>
      <w:proofErr w:type="gramEnd"/>
      <w:r w:rsidRPr="00555A3A">
        <w:rPr>
          <w:rStyle w:val="StyleUnderline"/>
          <w:highlight w:val="green"/>
        </w:rPr>
        <w:t xml:space="preserve">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555A3A">
        <w:t>Kochavi</w:t>
      </w:r>
      <w:proofErr w:type="spellEnd"/>
      <w:r w:rsidRPr="00555A3A">
        <w:t xml:space="preserve">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 xml:space="preserve">There is next to no chance that any of this will </w:t>
      </w:r>
      <w:proofErr w:type="gramStart"/>
      <w:r w:rsidRPr="00555A3A">
        <w:t>enter into</w:t>
      </w:r>
      <w:proofErr w:type="gramEnd"/>
      <w:r w:rsidRPr="00555A3A">
        <w:t xml:space="preserve">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w:t>
      </w:r>
      <w:proofErr w:type="spellStart"/>
      <w:r w:rsidRPr="00555A3A">
        <w:t>honour</w:t>
      </w:r>
      <w:proofErr w:type="spellEnd"/>
      <w:r w:rsidRPr="00555A3A">
        <w:t xml:space="preserve">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4DA9853D" w14:textId="77777777" w:rsidR="00FF35A1" w:rsidRDefault="00FF35A1" w:rsidP="00FF35A1">
      <w:pPr>
        <w:pStyle w:val="Heading4"/>
      </w:pPr>
      <w:r>
        <w:t xml:space="preserve">It’s uniquely likely now – sliding oil prices and COVID. </w:t>
      </w:r>
    </w:p>
    <w:p w14:paraId="7B6965D9" w14:textId="77777777" w:rsidR="00FF35A1" w:rsidRPr="00E47CB6" w:rsidRDefault="00FF35A1" w:rsidP="00FF35A1">
      <w:pPr>
        <w:rPr>
          <w:rStyle w:val="Style13ptBold"/>
        </w:rPr>
      </w:pPr>
      <w:r>
        <w:rPr>
          <w:rStyle w:val="Style13ptBold"/>
        </w:rPr>
        <w:t xml:space="preserve">Wright ’20 </w:t>
      </w:r>
      <w:r w:rsidRPr="00E47CB6">
        <w:t>[</w:t>
      </w:r>
      <w:r>
        <w:t xml:space="preserve">Robin, </w:t>
      </w:r>
      <w:r w:rsidRPr="00E47CB6">
        <w:t>distinguished fellow at the Woodrow Wilson International Center for Scholars. She has been a fellow at the Brookings Institution and the Carnegie Endowment for International Peace, as well as at Yale, Duke, Dartmouth, and the University of California, Santa Barbara</w:t>
      </w:r>
      <w:r>
        <w:t>, “</w:t>
      </w:r>
      <w:r w:rsidRPr="00E47CB6">
        <w:t>Can the Middle East Recover from the Coronavirus and Collapsing Oil Prices?</w:t>
      </w:r>
      <w:r>
        <w:t xml:space="preserve">”, 05-08-2020, The New Yorker, </w:t>
      </w:r>
      <w:r w:rsidRPr="00E47CB6">
        <w:t>https://www.newyorker.com/news/our-columnists/can-the-middle-east-recover-from-the-coronavirus-and-collapsing-oil-prices</w:t>
      </w:r>
      <w:r>
        <w:t>]//pranav</w:t>
      </w:r>
    </w:p>
    <w:p w14:paraId="15753D3B" w14:textId="77777777" w:rsidR="00FF35A1" w:rsidRPr="00367CF5" w:rsidRDefault="00FF35A1" w:rsidP="00FF35A1">
      <w:pPr>
        <w:rPr>
          <w:rStyle w:val="Emphasis"/>
        </w:rPr>
      </w:pPr>
      <w:r w:rsidRPr="00E47CB6">
        <w:rPr>
          <w:rStyle w:val="Emphasis"/>
        </w:rPr>
        <w:t xml:space="preserve">The </w:t>
      </w:r>
      <w:r w:rsidRPr="00367CF5">
        <w:rPr>
          <w:rStyle w:val="Emphasis"/>
          <w:highlight w:val="green"/>
        </w:rPr>
        <w:t>twin crises of sickness</w:t>
      </w:r>
      <w:r w:rsidRPr="00E47CB6">
        <w:rPr>
          <w:rStyle w:val="Emphasis"/>
        </w:rPr>
        <w:t xml:space="preserve"> </w:t>
      </w:r>
      <w:r w:rsidRPr="00367CF5">
        <w:rPr>
          <w:rStyle w:val="Emphasis"/>
          <w:highlight w:val="green"/>
        </w:rPr>
        <w:t>and sliding oil prices</w:t>
      </w:r>
      <w:r w:rsidRPr="00E47CB6">
        <w:rPr>
          <w:rStyle w:val="Emphasis"/>
        </w:rPr>
        <w:t xml:space="preserve"> coincided with rumbling instability</w:t>
      </w:r>
      <w:r w:rsidRPr="00367CF5">
        <w:rPr>
          <w:sz w:val="16"/>
        </w:rPr>
        <w:t xml:space="preserve">: three ongoing </w:t>
      </w:r>
      <w:r w:rsidRPr="00E47CB6">
        <w:rPr>
          <w:rStyle w:val="Emphasis"/>
        </w:rPr>
        <w:t>civil wars</w:t>
      </w:r>
      <w:r w:rsidRPr="00367CF5">
        <w:rPr>
          <w:sz w:val="16"/>
        </w:rPr>
        <w:t>—lasting for five years in Yemen, six years in Libya, and nine years in Syria—</w:t>
      </w:r>
      <w:r w:rsidRPr="00E47CB6">
        <w:rPr>
          <w:rStyle w:val="Emphasis"/>
        </w:rPr>
        <w:t>plus months of deadly protests in Iraq</w:t>
      </w:r>
      <w:r w:rsidRPr="00367CF5">
        <w:rPr>
          <w:sz w:val="16"/>
        </w:rPr>
        <w:t xml:space="preserve">; the </w:t>
      </w:r>
      <w:r w:rsidRPr="00E47CB6">
        <w:rPr>
          <w:rStyle w:val="Emphasis"/>
        </w:rPr>
        <w:t>implosion of Lebanon’s monetary system; the third Israeli election in a year; the presence of millions of refugees and displaced people in rudimentary camps in Jordan, Iraq, and Lebanon; and the resurgence of suicide attacks and assassinations</w:t>
      </w:r>
      <w:r w:rsidRPr="00367CF5">
        <w:rPr>
          <w:sz w:val="16"/>
        </w:rPr>
        <w:t xml:space="preserve"> by </w:t>
      </w:r>
      <w:proofErr w:type="spellStart"/>
      <w:r w:rsidRPr="00367CF5">
        <w:rPr>
          <w:sz w:val="16"/>
        </w:rPr>
        <w:t>isis</w:t>
      </w:r>
      <w:proofErr w:type="spellEnd"/>
      <w:r w:rsidRPr="00367CF5">
        <w:rPr>
          <w:sz w:val="16"/>
        </w:rPr>
        <w:t xml:space="preserve">. </w:t>
      </w:r>
      <w:proofErr w:type="gramStart"/>
      <w:r w:rsidRPr="00367CF5">
        <w:rPr>
          <w:sz w:val="16"/>
        </w:rPr>
        <w:t>With the exception of</w:t>
      </w:r>
      <w:proofErr w:type="gramEnd"/>
      <w:r w:rsidRPr="00367CF5">
        <w:rPr>
          <w:sz w:val="16"/>
        </w:rPr>
        <w:t xml:space="preserve"> Israel, </w:t>
      </w:r>
      <w:r w:rsidRPr="00367CF5">
        <w:rPr>
          <w:rStyle w:val="Emphasis"/>
          <w:highlight w:val="green"/>
        </w:rPr>
        <w:t>most Middle Eastern countries don’t have the</w:t>
      </w:r>
      <w:r w:rsidRPr="00E47CB6">
        <w:rPr>
          <w:rStyle w:val="Emphasis"/>
        </w:rPr>
        <w:t xml:space="preserve"> medical </w:t>
      </w:r>
      <w:r w:rsidRPr="00367CF5">
        <w:rPr>
          <w:rStyle w:val="Emphasis"/>
          <w:highlight w:val="green"/>
        </w:rPr>
        <w:t>staff, hospitals, and equipment</w:t>
      </w:r>
      <w:r w:rsidRPr="00E47CB6">
        <w:rPr>
          <w:rStyle w:val="Emphasis"/>
        </w:rPr>
        <w:t xml:space="preserve"> </w:t>
      </w:r>
      <w:r w:rsidRPr="00367CF5">
        <w:rPr>
          <w:rStyle w:val="Emphasis"/>
          <w:highlight w:val="green"/>
        </w:rPr>
        <w:t>necessary to provide adequate care</w:t>
      </w:r>
      <w:r w:rsidRPr="00E47CB6">
        <w:rPr>
          <w:rStyle w:val="Emphasis"/>
        </w:rPr>
        <w:t xml:space="preserve"> during a pandemic, </w:t>
      </w:r>
      <w:r w:rsidRPr="00367CF5">
        <w:rPr>
          <w:rStyle w:val="Emphasis"/>
          <w:highlight w:val="green"/>
        </w:rPr>
        <w:t>nor the financial resources to bail out their economies</w:t>
      </w:r>
      <w:r w:rsidRPr="00367CF5">
        <w:rPr>
          <w:sz w:val="16"/>
        </w:rPr>
        <w:t xml:space="preserve">. </w:t>
      </w:r>
      <w:r w:rsidRPr="00E47CB6">
        <w:rPr>
          <w:rStyle w:val="Emphasis"/>
        </w:rPr>
        <w:t xml:space="preserve">The crises have </w:t>
      </w:r>
      <w:r w:rsidRPr="00367CF5">
        <w:rPr>
          <w:rStyle w:val="Emphasis"/>
          <w:highlight w:val="green"/>
        </w:rPr>
        <w:t>set the stage for the Middle</w:t>
      </w:r>
      <w:r w:rsidRPr="00E47CB6">
        <w:rPr>
          <w:rStyle w:val="Emphasis"/>
        </w:rPr>
        <w:t xml:space="preserve"> </w:t>
      </w:r>
      <w:r w:rsidRPr="00367CF5">
        <w:rPr>
          <w:rStyle w:val="Emphasis"/>
          <w:highlight w:val="green"/>
        </w:rPr>
        <w:t>East to become</w:t>
      </w:r>
      <w:r w:rsidRPr="00E47CB6">
        <w:rPr>
          <w:rStyle w:val="Emphasis"/>
        </w:rPr>
        <w:t xml:space="preserve"> even </w:t>
      </w:r>
      <w:r w:rsidRPr="00367CF5">
        <w:rPr>
          <w:rStyle w:val="Emphasis"/>
          <w:highlight w:val="green"/>
        </w:rPr>
        <w:t>more volatile</w:t>
      </w:r>
      <w:r w:rsidRPr="00367CF5">
        <w:rPr>
          <w:sz w:val="16"/>
        </w:rPr>
        <w:t xml:space="preserve">. Roughly sixty per cent of the region’s population is under thirty, which may impact the number who survive the pandemic. But the young have also spearheaded the region’s protests—and may now express renewed fury because they will be the generation most impacted by soaring unemployment. In many countries, roughly a third of young people were jobless before the pandemic. In Lebanon, demonstrators violated quarantine in the northern city of Tripoli and burned down banks to protest the collapse of the national currency—and its impact on their lives. A twenty-six-year-old, </w:t>
      </w:r>
      <w:proofErr w:type="spellStart"/>
      <w:r w:rsidRPr="00367CF5">
        <w:rPr>
          <w:sz w:val="16"/>
        </w:rPr>
        <w:t>Fawwaz</w:t>
      </w:r>
      <w:proofErr w:type="spellEnd"/>
      <w:r w:rsidRPr="00367CF5">
        <w:rPr>
          <w:sz w:val="16"/>
        </w:rPr>
        <w:t xml:space="preserve"> al-Samman, died in a confrontation with the Lebanese Army. He was quickly dubbed the “Martyr of the Hunger Revolution.” “</w:t>
      </w:r>
      <w:r w:rsidRPr="00367CF5">
        <w:rPr>
          <w:rStyle w:val="Emphasis"/>
          <w:highlight w:val="green"/>
        </w:rPr>
        <w:t>This is a critical turning point</w:t>
      </w:r>
      <w:r w:rsidRPr="00367CF5">
        <w:rPr>
          <w:sz w:val="16"/>
        </w:rPr>
        <w:t>,” Maloney told me. “</w:t>
      </w:r>
      <w:r w:rsidRPr="00367CF5">
        <w:rPr>
          <w:rStyle w:val="Emphasis"/>
        </w:rPr>
        <w:t xml:space="preserve">It’s going to have a </w:t>
      </w:r>
      <w:r w:rsidRPr="00367CF5">
        <w:rPr>
          <w:rStyle w:val="Emphasis"/>
          <w:highlight w:val="green"/>
        </w:rPr>
        <w:t>long-standing political impact</w:t>
      </w:r>
      <w:r w:rsidRPr="00367CF5">
        <w:rPr>
          <w:rStyle w:val="Emphasis"/>
        </w:rPr>
        <w:t xml:space="preserve">, </w:t>
      </w:r>
      <w:proofErr w:type="spellStart"/>
      <w:r w:rsidRPr="00367CF5">
        <w:rPr>
          <w:rStyle w:val="Emphasis"/>
        </w:rPr>
        <w:t>fuelling</w:t>
      </w:r>
      <w:proofErr w:type="spellEnd"/>
      <w:r w:rsidRPr="00367CF5">
        <w:rPr>
          <w:rStyle w:val="Emphasis"/>
        </w:rPr>
        <w:t xml:space="preserve"> populism and rage against governments by their own people.”</w:t>
      </w:r>
    </w:p>
    <w:p w14:paraId="4DBABC9A" w14:textId="77777777" w:rsidR="00FF35A1" w:rsidRPr="00555A3A" w:rsidRDefault="00FF35A1" w:rsidP="00FF35A1">
      <w:pPr>
        <w:pStyle w:val="Heading4"/>
        <w:rPr>
          <w:rFonts w:cs="Calibri"/>
        </w:rPr>
      </w:pPr>
      <w:r w:rsidRPr="00555A3A">
        <w:rPr>
          <w:rFonts w:cs="Calibri"/>
        </w:rPr>
        <w:t>Nuke war causes extinction – Ice Age, famines, and war won’t stay limited</w:t>
      </w:r>
    </w:p>
    <w:p w14:paraId="0FE23451" w14:textId="77777777" w:rsidR="00FF35A1" w:rsidRPr="00555A3A" w:rsidRDefault="00FF35A1" w:rsidP="00FF35A1">
      <w:r w:rsidRPr="00E47CB6">
        <w:rPr>
          <w:rStyle w:val="Style13ptBold"/>
        </w:rPr>
        <w:t>Edwards 17</w:t>
      </w:r>
      <w:r w:rsidRPr="00555A3A">
        <w:t xml:space="preserve"> [Paul N. Edwards, CISAC’s William J. Perry Fellow in International Security at Stanford’s Freeman </w:t>
      </w:r>
      <w:proofErr w:type="spellStart"/>
      <w:r w:rsidRPr="00555A3A">
        <w:t>Spogli</w:t>
      </w:r>
      <w:proofErr w:type="spellEnd"/>
      <w:r w:rsidRPr="00555A3A">
        <w:t xml:space="preserve"> Institute for International Studies. Being interviewed by </w:t>
      </w:r>
      <w:proofErr w:type="spellStart"/>
      <w:r w:rsidRPr="00555A3A">
        <w:t>EarthSky</w:t>
      </w:r>
      <w:proofErr w:type="spellEnd"/>
      <w:r w:rsidRPr="00555A3A">
        <w:t>. How nuclear war would affect Earth’s climate. September 8, 2017. earthsky.org/human-world/how-nuclear-war-would-affect-earths-climate] Note, we are only reading parts of the interview that are directly from Paul Edwards -- MMG</w:t>
      </w:r>
    </w:p>
    <w:p w14:paraId="73FDCF21" w14:textId="77777777" w:rsidR="00FF35A1" w:rsidRDefault="00FF35A1" w:rsidP="00FF35A1">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w:t>
      </w:r>
      <w:proofErr w:type="spellStart"/>
      <w:r w:rsidRPr="009E6CC6">
        <w:rPr>
          <w:sz w:val="16"/>
          <w:szCs w:val="26"/>
        </w:rPr>
        <w:t>Robock</w:t>
      </w:r>
      <w:proofErr w:type="spellEnd"/>
      <w:r w:rsidRPr="009E6CC6">
        <w:rPr>
          <w:sz w:val="16"/>
          <w:szCs w:val="26"/>
        </w:rPr>
        <w:t xml:space="preserve"> (Rutgers) </w:t>
      </w:r>
      <w:r w:rsidRPr="00555A3A">
        <w:rPr>
          <w:rStyle w:val="StyleUnderline"/>
        </w:rPr>
        <w:t xml:space="preserve">took another look at nuclear winter theory. This time around, they </w:t>
      </w:r>
      <w:r w:rsidRPr="00555A3A">
        <w:rPr>
          <w:rStyle w:val="StyleUnderline"/>
          <w:highlight w:val="green"/>
        </w:rPr>
        <w:t xml:space="preserve">used </w:t>
      </w:r>
      <w:proofErr w:type="gramStart"/>
      <w:r w:rsidRPr="00555A3A">
        <w:rPr>
          <w:rStyle w:val="StyleUnderline"/>
        </w:rPr>
        <w:t>much-</w:t>
      </w:r>
      <w:r w:rsidRPr="00555A3A">
        <w:rPr>
          <w:rStyle w:val="StyleUnderline"/>
          <w:highlight w:val="green"/>
        </w:rPr>
        <w:t>improved</w:t>
      </w:r>
      <w:proofErr w:type="gramEnd"/>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E6CC6">
        <w:rPr>
          <w:sz w:val="16"/>
          <w:szCs w:val="26"/>
        </w:rPr>
        <w:t>soot</w:t>
      </w:r>
      <w:proofErr w:type="gramEnd"/>
      <w:r w:rsidRPr="009E6CC6">
        <w:rPr>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6CC6">
        <w:rPr>
          <w:sz w:val="16"/>
          <w:szCs w:val="26"/>
        </w:rPr>
        <w:t>really significant</w:t>
      </w:r>
      <w:proofErr w:type="gramEnd"/>
      <w:r w:rsidRPr="009E6CC6">
        <w:rPr>
          <w:sz w:val="16"/>
          <w:szCs w:val="26"/>
        </w:rPr>
        <w:t xml:space="preserve"> food shortages. </w:t>
      </w:r>
      <w:proofErr w:type="gramStart"/>
      <w:r w:rsidRPr="009E6CC6">
        <w:rPr>
          <w:sz w:val="16"/>
          <w:szCs w:val="26"/>
        </w:rPr>
        <w:t>So</w:t>
      </w:r>
      <w:proofErr w:type="gramEnd"/>
      <w:r w:rsidRPr="009E6CC6">
        <w:rPr>
          <w:sz w:val="16"/>
          <w:szCs w:val="26"/>
        </w:rPr>
        <w:t xml:space="preserve">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proofErr w:type="gramStart"/>
      <w:r w:rsidRPr="00555A3A">
        <w:rPr>
          <w:rStyle w:val="StyleUnderline"/>
          <w:highlight w:val="green"/>
        </w:rPr>
        <w:t>famine</w:t>
      </w:r>
      <w:proofErr w:type="gramEnd"/>
      <w:r w:rsidRPr="00555A3A">
        <w:rPr>
          <w:rStyle w:val="StyleUnderline"/>
          <w:highlight w:val="green"/>
        </w:rPr>
        <w:t xml:space="preserv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would be </w:t>
      </w:r>
      <w:proofErr w:type="gramStart"/>
      <w:r w:rsidRPr="00555A3A">
        <w:rPr>
          <w:rStyle w:val="StyleUnderline"/>
          <w:highlight w:val="green"/>
        </w:rPr>
        <w:t>similar to</w:t>
      </w:r>
      <w:proofErr w:type="gramEnd"/>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E6CC6">
        <w:rPr>
          <w:sz w:val="16"/>
        </w:rPr>
        <w:t>have to</w:t>
      </w:r>
      <w:proofErr w:type="gramEnd"/>
      <w:r w:rsidRPr="009E6CC6">
        <w:rPr>
          <w:sz w:val="16"/>
        </w:rPr>
        <w:t xml:space="preserve">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w:t>
      </w:r>
      <w:proofErr w:type="gramStart"/>
      <w:r w:rsidRPr="009E6CC6">
        <w:rPr>
          <w:sz w:val="16"/>
          <w:szCs w:val="26"/>
        </w:rPr>
        <w:t>Pacific island</w:t>
      </w:r>
      <w:proofErr w:type="gramEnd"/>
      <w:r w:rsidRPr="009E6CC6">
        <w:rPr>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6B001EAB" w14:textId="77777777" w:rsidR="00FF35A1" w:rsidRPr="00106A89" w:rsidRDefault="00FF35A1" w:rsidP="00FF35A1">
      <w:pPr>
        <w:pStyle w:val="Heading3"/>
      </w:pPr>
      <w:r>
        <w:t xml:space="preserve">1AC – Advantage 2 - </w:t>
      </w:r>
      <w:proofErr w:type="spellStart"/>
      <w:r>
        <w:t>USAid</w:t>
      </w:r>
      <w:proofErr w:type="spellEnd"/>
    </w:p>
    <w:p w14:paraId="7EA585B8" w14:textId="77777777" w:rsidR="00FF35A1" w:rsidRPr="00B52434" w:rsidRDefault="00FF35A1" w:rsidP="00FF35A1">
      <w:pPr>
        <w:keepNext/>
        <w:keepLines/>
        <w:spacing w:before="40" w:after="0"/>
        <w:outlineLvl w:val="3"/>
        <w:rPr>
          <w:rFonts w:eastAsia="Times New Roman" w:cs="Times New Roman"/>
          <w:b/>
          <w:iCs/>
          <w:sz w:val="26"/>
        </w:rPr>
      </w:pPr>
      <w:r>
        <w:rPr>
          <w:rFonts w:eastAsia="Times New Roman" w:cs="Times New Roman"/>
          <w:b/>
          <w:iCs/>
          <w:sz w:val="26"/>
        </w:rPr>
        <w:t>S</w:t>
      </w:r>
      <w:r w:rsidRPr="00B52434">
        <w:rPr>
          <w:rFonts w:eastAsia="Times New Roman" w:cs="Times New Roman"/>
          <w:b/>
          <w:iCs/>
          <w:sz w:val="26"/>
        </w:rPr>
        <w:t xml:space="preserve">tatus quo </w:t>
      </w:r>
      <w:proofErr w:type="spellStart"/>
      <w:r w:rsidRPr="00B52434">
        <w:rPr>
          <w:rFonts w:eastAsia="Times New Roman" w:cs="Times New Roman"/>
          <w:b/>
          <w:iCs/>
          <w:sz w:val="26"/>
        </w:rPr>
        <w:t>US</w:t>
      </w:r>
      <w:r>
        <w:rPr>
          <w:rFonts w:eastAsia="Times New Roman" w:cs="Times New Roman"/>
          <w:b/>
          <w:iCs/>
          <w:sz w:val="26"/>
        </w:rPr>
        <w:t>A</w:t>
      </w:r>
      <w:r w:rsidRPr="00B52434">
        <w:rPr>
          <w:rFonts w:eastAsia="Times New Roman" w:cs="Times New Roman"/>
          <w:b/>
          <w:iCs/>
          <w:sz w:val="26"/>
        </w:rPr>
        <w:t>id</w:t>
      </w:r>
      <w:proofErr w:type="spellEnd"/>
      <w:r w:rsidRPr="00B52434">
        <w:rPr>
          <w:rFonts w:eastAsia="Times New Roman" w:cs="Times New Roman"/>
          <w:b/>
          <w:iCs/>
          <w:sz w:val="26"/>
        </w:rPr>
        <w:t xml:space="preserve"> is </w:t>
      </w:r>
      <w:r w:rsidRPr="00B52434">
        <w:rPr>
          <w:rFonts w:eastAsia="Times New Roman" w:cs="Times New Roman"/>
          <w:b/>
          <w:i/>
          <w:sz w:val="26"/>
          <w:u w:val="single"/>
        </w:rPr>
        <w:t>declining</w:t>
      </w:r>
      <w:r w:rsidRPr="00B52434">
        <w:rPr>
          <w:rFonts w:eastAsia="Times New Roman" w:cs="Times New Roman"/>
          <w:b/>
          <w:iCs/>
          <w:sz w:val="26"/>
        </w:rPr>
        <w:t xml:space="preserve"> because of human rights violations </w:t>
      </w:r>
      <w:r w:rsidRPr="00B52434">
        <w:rPr>
          <w:rFonts w:eastAsia="Times New Roman" w:cs="Times New Roman"/>
          <w:b/>
          <w:i/>
          <w:sz w:val="26"/>
          <w:u w:val="single"/>
        </w:rPr>
        <w:t>exacerbating</w:t>
      </w:r>
      <w:r w:rsidRPr="00B52434">
        <w:rPr>
          <w:rFonts w:eastAsia="Times New Roman" w:cs="Times New Roman"/>
          <w:b/>
          <w:iCs/>
          <w:sz w:val="26"/>
        </w:rPr>
        <w:t xml:space="preserve"> US– Egypt tensions</w:t>
      </w:r>
    </w:p>
    <w:p w14:paraId="2F07F0EF" w14:textId="77777777" w:rsidR="00FF35A1" w:rsidRPr="00B52434" w:rsidRDefault="00FF35A1" w:rsidP="00FF35A1">
      <w:pPr>
        <w:rPr>
          <w:rFonts w:eastAsia="Calibri"/>
        </w:rPr>
      </w:pPr>
      <w:r w:rsidRPr="00B52434">
        <w:rPr>
          <w:rFonts w:eastAsia="Calibri"/>
          <w:b/>
          <w:bCs/>
          <w:sz w:val="26"/>
        </w:rPr>
        <w:t>Pamuk 9/15</w:t>
      </w:r>
      <w:r w:rsidRPr="00B52434">
        <w:rPr>
          <w:rFonts w:eastAsia="Calibri"/>
        </w:rPr>
        <w:t xml:space="preserve"> [ </w:t>
      </w:r>
      <w:proofErr w:type="spellStart"/>
      <w:r w:rsidRPr="00B52434">
        <w:rPr>
          <w:rFonts w:eastAsia="Calibri"/>
        </w:rPr>
        <w:t>Humeyra</w:t>
      </w:r>
      <w:proofErr w:type="spellEnd"/>
      <w:r w:rsidRPr="00B52434">
        <w:rPr>
          <w:rFonts w:eastAsia="Calibri"/>
        </w:rPr>
        <w:t xml:space="preserve"> Pamuk is a senior correspondent and a writer for Reuters, currently covering U.S. foreign policy and the State Department</w:t>
      </w:r>
      <w:proofErr w:type="gramStart"/>
      <w:r w:rsidRPr="00B52434">
        <w:rPr>
          <w:rFonts w:eastAsia="Calibri"/>
        </w:rPr>
        <w:t xml:space="preserve">.  </w:t>
      </w:r>
      <w:proofErr w:type="gramEnd"/>
      <w:r w:rsidRPr="00B52434">
        <w:rPr>
          <w:rFonts w:eastAsia="Calibri"/>
        </w:rPr>
        <w:t xml:space="preserve">Reuters “U.S. to hold $130 </w:t>
      </w:r>
      <w:proofErr w:type="spellStart"/>
      <w:r w:rsidRPr="00B52434">
        <w:rPr>
          <w:rFonts w:eastAsia="Calibri"/>
        </w:rPr>
        <w:t>mln</w:t>
      </w:r>
      <w:proofErr w:type="spellEnd"/>
      <w:r w:rsidRPr="00B52434">
        <w:rPr>
          <w:rFonts w:eastAsia="Calibri"/>
        </w:rPr>
        <w:t xml:space="preserve"> of Egypt's military aid over human rights -State Dept” 9/.15/2021(article was published 9/14 but updated 9/15) </w:t>
      </w:r>
      <w:hyperlink r:id="rId9" w:history="1">
        <w:r w:rsidRPr="00B52434">
          <w:rPr>
            <w:rFonts w:eastAsia="Calibri"/>
          </w:rPr>
          <w:t>https://www.reuters.com/world/middle-east/us-hold-130m-egypts-military-aid-over-human-rights-sources-2021-09-14/</w:t>
        </w:r>
      </w:hyperlink>
      <w:r w:rsidRPr="00B52434">
        <w:rPr>
          <w:rFonts w:eastAsia="Calibri"/>
        </w:rPr>
        <w:t xml:space="preserve"> ] //</w:t>
      </w:r>
      <w:proofErr w:type="spellStart"/>
      <w:r w:rsidRPr="00B52434">
        <w:rPr>
          <w:rFonts w:eastAsia="Calibri"/>
        </w:rPr>
        <w:t>aaditg</w:t>
      </w:r>
      <w:proofErr w:type="spellEnd"/>
    </w:p>
    <w:p w14:paraId="5EB2DBDC" w14:textId="77777777" w:rsidR="00FF35A1" w:rsidRPr="001A1294" w:rsidRDefault="00FF35A1" w:rsidP="00FF35A1">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w:t>
      </w:r>
      <w:proofErr w:type="spellStart"/>
      <w:r w:rsidRPr="00B52434">
        <w:rPr>
          <w:rFonts w:eastAsia="Calibri"/>
          <w:sz w:val="16"/>
        </w:rPr>
        <w:t>Blinken's</w:t>
      </w:r>
      <w:proofErr w:type="spellEnd"/>
      <w:r w:rsidRPr="00B52434">
        <w:rPr>
          <w:rFonts w:eastAsia="Calibri"/>
          <w:sz w:val="16"/>
        </w:rPr>
        <w:t xml:space="preserve">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proofErr w:type="spellStart"/>
      <w:r w:rsidRPr="00B52434">
        <w:rPr>
          <w:rFonts w:eastAsia="Calibri"/>
          <w:sz w:val="16"/>
        </w:rPr>
        <w:t>Blinken</w:t>
      </w:r>
      <w:proofErr w:type="spellEnd"/>
      <w:r w:rsidRPr="00B52434">
        <w:rPr>
          <w:rFonts w:eastAsia="Calibri"/>
          <w:sz w:val="16"/>
        </w:rPr>
        <w:t xml:space="preserve">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w:t>
      </w:r>
      <w:proofErr w:type="spellStart"/>
      <w:r w:rsidRPr="00B52434">
        <w:rPr>
          <w:rFonts w:eastAsia="Calibri"/>
          <w:sz w:val="16"/>
        </w:rPr>
        <w:t>centre</w:t>
      </w:r>
      <w:proofErr w:type="spellEnd"/>
      <w:r w:rsidRPr="00B52434">
        <w:rPr>
          <w:rFonts w:eastAsia="Calibri"/>
          <w:sz w:val="16"/>
        </w:rPr>
        <w:t xml:space="preserve">. Earlier, </w:t>
      </w:r>
      <w:r w:rsidRPr="00B52434">
        <w:rPr>
          <w:rFonts w:eastAsia="Calibri"/>
          <w:u w:val="single"/>
        </w:rPr>
        <w:t>a U.S. official speaking</w:t>
      </w:r>
      <w:r w:rsidRPr="00B52434">
        <w:rPr>
          <w:rFonts w:eastAsia="Calibri"/>
          <w:sz w:val="16"/>
        </w:rPr>
        <w:t xml:space="preserve"> on the condition of anonymity said the </w:t>
      </w:r>
      <w:r w:rsidRPr="00B52434">
        <w:rPr>
          <w:rFonts w:eastAsia="Calibri"/>
          <w:highlight w:val="green"/>
          <w:u w:val="single"/>
        </w:rPr>
        <w:t>administration</w:t>
      </w:r>
      <w:r w:rsidRPr="00B52434">
        <w:rPr>
          <w:rFonts w:eastAsia="Calibri"/>
          <w:u w:val="single"/>
        </w:rPr>
        <w:t xml:space="preserve"> would </w:t>
      </w:r>
      <w:r w:rsidRPr="00B52434">
        <w:rPr>
          <w:rFonts w:eastAsia="Calibri"/>
          <w:highlight w:val="green"/>
          <w:u w:val="single"/>
        </w:rPr>
        <w:t>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t>
      </w:r>
      <w:proofErr w:type="gramStart"/>
      <w:r w:rsidRPr="00B52434">
        <w:rPr>
          <w:rFonts w:eastAsia="Calibri"/>
          <w:sz w:val="16"/>
        </w:rPr>
        <w:t>watered down</w:t>
      </w:r>
      <w:proofErr w:type="gramEnd"/>
      <w:r w:rsidRPr="00B52434">
        <w:rPr>
          <w:rFonts w:eastAsia="Calibri"/>
          <w:sz w:val="16"/>
        </w:rPr>
        <w:t xml:space="preserve"> conditions," said Sarah Leah </w:t>
      </w:r>
      <w:proofErr w:type="spellStart"/>
      <w:r w:rsidRPr="00B52434">
        <w:rPr>
          <w:rFonts w:eastAsia="Calibri"/>
          <w:sz w:val="16"/>
        </w:rPr>
        <w:t>Witson</w:t>
      </w:r>
      <w:proofErr w:type="spellEnd"/>
      <w:r w:rsidRPr="00B52434">
        <w:rPr>
          <w:rFonts w:eastAsia="Calibri"/>
          <w:sz w:val="16"/>
        </w:rPr>
        <w:t xml:space="preserve">, executive director of advocacy group Democracy for the Arab World </w:t>
      </w:r>
      <w:r w:rsidRPr="00E74849">
        <w:rPr>
          <w:rFonts w:eastAsia="Calibri"/>
          <w:sz w:val="16"/>
        </w:rPr>
        <w:t xml:space="preserve">Now (DAWN). </w:t>
      </w:r>
      <w:r w:rsidRPr="00E74849">
        <w:rPr>
          <w:rFonts w:eastAsia="Calibri"/>
          <w:b/>
          <w:iCs/>
          <w:u w:val="single"/>
        </w:rPr>
        <w:t xml:space="preserve">The United States has provided around $1.3 billion in foreign assistance to Egypt annually since the 2017 fiscal year, according to a congressional research report. </w:t>
      </w:r>
      <w:r w:rsidRPr="00E74849">
        <w:rPr>
          <w:rFonts w:eastAsia="Calibri"/>
          <w:u w:val="single"/>
        </w:rPr>
        <w:t>Sisi</w:t>
      </w:r>
      <w:r w:rsidRPr="00E74849">
        <w:rPr>
          <w:rFonts w:eastAsia="Calibri"/>
          <w:sz w:val="16"/>
        </w:rPr>
        <w:t xml:space="preserve">, who ousted the Muslim Brotherhood in 2013, has </w:t>
      </w:r>
      <w:r w:rsidRPr="00E74849">
        <w:rPr>
          <w:rFonts w:eastAsia="Calibri"/>
          <w:u w:val="single"/>
        </w:rPr>
        <w:t>overseen a crackdown on dissent</w:t>
      </w:r>
      <w:r w:rsidRPr="00E74849">
        <w:rPr>
          <w:rFonts w:eastAsia="Calibri"/>
          <w:sz w:val="16"/>
        </w:rPr>
        <w:t xml:space="preserve"> that has tightened in recent years. </w:t>
      </w:r>
      <w:r w:rsidRPr="00E74849">
        <w:rPr>
          <w:rFonts w:eastAsia="Calibri"/>
          <w:b/>
          <w:iCs/>
          <w:u w:val="single"/>
        </w:rPr>
        <w:t>Rights groups say tens of thousands have been detained</w:t>
      </w:r>
      <w:r w:rsidRPr="00E74849">
        <w:rPr>
          <w:rFonts w:eastAsia="Calibri"/>
          <w:sz w:val="16"/>
        </w:rPr>
        <w:t>, including Brotherhood leaders and secular activists.</w:t>
      </w:r>
    </w:p>
    <w:p w14:paraId="0EA97B5D" w14:textId="77777777" w:rsidR="00FF35A1" w:rsidRPr="00B52434" w:rsidRDefault="00FF35A1" w:rsidP="00FF35A1">
      <w:pPr>
        <w:keepNext/>
        <w:keepLines/>
        <w:spacing w:before="40" w:after="0"/>
        <w:outlineLvl w:val="3"/>
        <w:rPr>
          <w:rFonts w:eastAsia="Times New Roman" w:cs="Times New Roman"/>
          <w:b/>
          <w:iCs/>
          <w:sz w:val="26"/>
        </w:rPr>
      </w:pPr>
      <w:r>
        <w:rPr>
          <w:rFonts w:eastAsia="Times New Roman" w:cs="Times New Roman"/>
          <w:b/>
          <w:iCs/>
          <w:sz w:val="26"/>
        </w:rPr>
        <w:t>Aid void causes Russia pivot</w:t>
      </w:r>
    </w:p>
    <w:p w14:paraId="16EE5C9B" w14:textId="77777777" w:rsidR="00FF35A1" w:rsidRPr="00B52434" w:rsidRDefault="00FF35A1" w:rsidP="00FF35A1">
      <w:pPr>
        <w:rPr>
          <w:rFonts w:eastAsia="Calibri"/>
        </w:rPr>
      </w:pPr>
      <w:r w:rsidRPr="00B52434">
        <w:rPr>
          <w:rFonts w:eastAsia="Calibri"/>
          <w:b/>
          <w:bCs/>
          <w:sz w:val="26"/>
        </w:rPr>
        <w:t>Wood 18</w:t>
      </w:r>
      <w:r w:rsidRPr="00B52434">
        <w:rPr>
          <w:rFonts w:eastAsia="Calibri"/>
          <w:sz w:val="16"/>
        </w:rPr>
        <w:t xml:space="preserve"> </w:t>
      </w:r>
      <w:r w:rsidRPr="00B52434">
        <w:rPr>
          <w:rFonts w:eastAsia="Calibri"/>
        </w:rPr>
        <w:t>[ David Wood is a professor of practice at Seton Hall University's School of Diplomacy and International Relations.8/28/2018 “Egypt Loves China’s Deep Pockets</w:t>
      </w:r>
    </w:p>
    <w:p w14:paraId="5163542A" w14:textId="77777777" w:rsidR="00FF35A1" w:rsidRPr="00B52434" w:rsidRDefault="00FF35A1" w:rsidP="00FF35A1">
      <w:pPr>
        <w:rPr>
          <w:rFonts w:eastAsia="Calibri"/>
        </w:rPr>
      </w:pPr>
      <w:r w:rsidRPr="00B52434">
        <w:rPr>
          <w:rFonts w:eastAsia="Calibri"/>
        </w:rPr>
        <w:t xml:space="preserve">Cairo is an old hand at playing the East and </w:t>
      </w:r>
      <w:r w:rsidRPr="00B52434">
        <w:rPr>
          <w:rFonts w:eastAsia="Calibri"/>
          <w:u w:val="single"/>
        </w:rPr>
        <w:t>West</w:t>
      </w:r>
      <w:r w:rsidRPr="00B52434">
        <w:rPr>
          <w:rFonts w:eastAsia="Calibri"/>
        </w:rPr>
        <w:t xml:space="preserve"> off each other—for its own profit.”  </w:t>
      </w:r>
      <w:hyperlink r:id="rId10" w:history="1">
        <w:r w:rsidRPr="00B52434">
          <w:rPr>
            <w:rFonts w:eastAsia="Calibri"/>
          </w:rPr>
          <w:t>https://foreignpolicy.com/2018/08/28/egypt-loves-chinas-deep-pockets/</w:t>
        </w:r>
      </w:hyperlink>
      <w:r w:rsidRPr="00B52434">
        <w:rPr>
          <w:rFonts w:eastAsia="Calibri"/>
        </w:rPr>
        <w:t xml:space="preserve"> ]//</w:t>
      </w:r>
      <w:proofErr w:type="spellStart"/>
      <w:r w:rsidRPr="00B52434">
        <w:rPr>
          <w:rFonts w:eastAsia="Calibri"/>
        </w:rPr>
        <w:t>aaditg</w:t>
      </w:r>
      <w:proofErr w:type="spellEnd"/>
    </w:p>
    <w:p w14:paraId="6AA0AF63" w14:textId="77777777" w:rsidR="00FF35A1" w:rsidRDefault="00FF35A1" w:rsidP="00FF35A1">
      <w:pPr>
        <w:rPr>
          <w:rFonts w:eastAsia="Calibri"/>
          <w:sz w:val="16"/>
        </w:rPr>
      </w:pPr>
      <w:r w:rsidRPr="00B52434">
        <w:rPr>
          <w:rFonts w:eastAsia="Calibri"/>
          <w:u w:val="single"/>
        </w:rPr>
        <w:t>Gamal Abdel Nasser, former president of Egypt and Cold War schemer, was not averse to playing hardball with powerful countries</w:t>
      </w:r>
      <w:r w:rsidRPr="00B52434">
        <w:rPr>
          <w:rFonts w:eastAsia="Calibri"/>
          <w:sz w:val="16"/>
        </w:rPr>
        <w:t xml:space="preserve">. In 1955, Nasser grew tired of dallying from Washington on a long-stalled arms deal. He </w:t>
      </w:r>
      <w:r w:rsidRPr="00B52434">
        <w:rPr>
          <w:rFonts w:eastAsia="Calibri"/>
          <w:u w:val="single"/>
        </w:rPr>
        <w:t>shocked the West by approaching the Soviet Union</w:t>
      </w:r>
      <w:r w:rsidRPr="00B52434">
        <w:rPr>
          <w:rFonts w:eastAsia="Calibri"/>
          <w:sz w:val="16"/>
        </w:rPr>
        <w:t xml:space="preserve">, buying military equipment through Czechoslovakia, and igniting fears of a Middle Eastern arms race. Six decades later, Cairo is looking for the best political bargain it can get once again, making diplomatic overtures to Moscow and Beijing while maintaining its crucial U.S. and Persian Gulf backers </w:t>
      </w:r>
      <w:proofErr w:type="gramStart"/>
      <w:r w:rsidRPr="00B52434">
        <w:rPr>
          <w:rFonts w:eastAsia="Calibri"/>
          <w:sz w:val="16"/>
        </w:rPr>
        <w:t>As</w:t>
      </w:r>
      <w:proofErr w:type="gramEnd"/>
      <w:r w:rsidRPr="00B52434">
        <w:rPr>
          <w:rFonts w:eastAsia="Calibri"/>
          <w:sz w:val="16"/>
        </w:rPr>
        <w:t xml:space="preserve"> under Nasser, the </w:t>
      </w:r>
      <w:r w:rsidRPr="00B52434">
        <w:rPr>
          <w:rFonts w:eastAsia="Calibri"/>
          <w:highlight w:val="green"/>
          <w:u w:val="single"/>
        </w:rPr>
        <w:t>Egyptian leadership</w:t>
      </w:r>
      <w:r w:rsidRPr="00B52434">
        <w:rPr>
          <w:rFonts w:eastAsia="Calibri"/>
          <w:u w:val="single"/>
        </w:rPr>
        <w:t xml:space="preserve"> has become </w:t>
      </w:r>
      <w:r w:rsidRPr="00B52434">
        <w:rPr>
          <w:rFonts w:eastAsia="Calibri"/>
          <w:highlight w:val="green"/>
          <w:u w:val="single"/>
        </w:rPr>
        <w:t>frustrated with</w:t>
      </w:r>
      <w:r w:rsidRPr="00B52434">
        <w:rPr>
          <w:rFonts w:eastAsia="Calibri"/>
          <w:u w:val="single"/>
        </w:rPr>
        <w:t xml:space="preserve"> the </w:t>
      </w:r>
      <w:r w:rsidRPr="00B52434">
        <w:rPr>
          <w:rFonts w:eastAsia="Calibri"/>
          <w:highlight w:val="green"/>
          <w:u w:val="single"/>
        </w:rPr>
        <w:t>U</w:t>
      </w:r>
      <w:r w:rsidRPr="00B52434">
        <w:rPr>
          <w:rFonts w:eastAsia="Calibri"/>
          <w:u w:val="single"/>
        </w:rPr>
        <w:t xml:space="preserve">nited </w:t>
      </w:r>
      <w:r w:rsidRPr="00B52434">
        <w:rPr>
          <w:rFonts w:eastAsia="Calibri"/>
          <w:highlight w:val="green"/>
          <w:u w:val="single"/>
        </w:rPr>
        <w:t>S</w:t>
      </w:r>
      <w:r w:rsidRPr="00B52434">
        <w:rPr>
          <w:rFonts w:eastAsia="Calibri"/>
          <w:u w:val="single"/>
        </w:rPr>
        <w:t>tates</w:t>
      </w:r>
      <w:r w:rsidRPr="00B52434">
        <w:rPr>
          <w:rFonts w:eastAsia="Calibri"/>
          <w:sz w:val="16"/>
        </w:rPr>
        <w:t xml:space="preserve">. The relationship grew frosty during the presidency of Barack Obama, who refused to invite President Abdel Fattah al-Sisi to Washington amid accusations of human rights violations. Sisi has since made a state visit to Donald Trump’s White House, but the administration’s long-term Egypt strategy remains </w:t>
      </w:r>
      <w:r w:rsidRPr="00E74849">
        <w:rPr>
          <w:rFonts w:eastAsia="Calibri"/>
          <w:sz w:val="16"/>
        </w:rPr>
        <w:t xml:space="preserve">unclear. </w:t>
      </w:r>
      <w:r w:rsidRPr="00E74849">
        <w:rPr>
          <w:rFonts w:eastAsia="Calibri"/>
          <w:b/>
          <w:iCs/>
          <w:u w:val="single"/>
        </w:rPr>
        <w:t>Congress has complained about a perceived lack of benefit for the United</w:t>
      </w:r>
      <w:r w:rsidRPr="00B52434">
        <w:rPr>
          <w:rFonts w:eastAsia="Calibri"/>
          <w:b/>
          <w:iCs/>
          <w:u w:val="single"/>
        </w:rPr>
        <w:t xml:space="preserve"> States</w:t>
      </w:r>
      <w:r w:rsidRPr="00B52434">
        <w:rPr>
          <w:rFonts w:eastAsia="Calibri"/>
          <w:sz w:val="16"/>
        </w:rPr>
        <w:t xml:space="preserve"> from the billions it has provided to Cairo over decades. </w:t>
      </w:r>
      <w:r w:rsidRPr="00B52434">
        <w:rPr>
          <w:rFonts w:eastAsia="Calibri"/>
          <w:u w:val="single"/>
        </w:rPr>
        <w:t xml:space="preserve">It denied almost $100 million in military aid last August, citing concerns about a repressive new law restricting nongovernmental organizations’ work. </w:t>
      </w:r>
      <w:r w:rsidRPr="00B52434">
        <w:rPr>
          <w:rFonts w:eastAsia="Calibri"/>
          <w:sz w:val="16"/>
        </w:rPr>
        <w:t xml:space="preserve">These </w:t>
      </w:r>
      <w:r w:rsidRPr="00B52434">
        <w:rPr>
          <w:rFonts w:eastAsia="Calibri"/>
          <w:b/>
          <w:iCs/>
          <w:highlight w:val="green"/>
          <w:u w:val="single"/>
        </w:rPr>
        <w:t xml:space="preserve">tensions </w:t>
      </w:r>
      <w:r w:rsidRPr="00B52434">
        <w:rPr>
          <w:rFonts w:eastAsia="Calibri"/>
          <w:b/>
          <w:iCs/>
          <w:u w:val="single"/>
        </w:rPr>
        <w:t xml:space="preserve">have </w:t>
      </w:r>
      <w:r w:rsidRPr="00B52434">
        <w:rPr>
          <w:rFonts w:eastAsia="Calibri"/>
          <w:b/>
          <w:iCs/>
          <w:highlight w:val="green"/>
          <w:u w:val="single"/>
        </w:rPr>
        <w:t xml:space="preserve">created </w:t>
      </w:r>
      <w:r w:rsidRPr="00B52434">
        <w:rPr>
          <w:rFonts w:eastAsia="Calibri"/>
          <w:b/>
          <w:iCs/>
          <w:u w:val="single"/>
        </w:rPr>
        <w:t xml:space="preserve">new </w:t>
      </w:r>
      <w:r w:rsidRPr="00B52434">
        <w:rPr>
          <w:rFonts w:eastAsia="Calibri"/>
          <w:b/>
          <w:iCs/>
          <w:highlight w:val="green"/>
          <w:u w:val="single"/>
        </w:rPr>
        <w:t>openings for</w:t>
      </w:r>
      <w:r w:rsidRPr="00B52434">
        <w:rPr>
          <w:rFonts w:eastAsia="Calibri"/>
          <w:b/>
          <w:iCs/>
          <w:u w:val="single"/>
        </w:rPr>
        <w:t xml:space="preserve"> both </w:t>
      </w:r>
      <w:r w:rsidRPr="00B52434">
        <w:rPr>
          <w:rFonts w:eastAsia="Calibri"/>
          <w:b/>
          <w:iCs/>
          <w:highlight w:val="green"/>
          <w:u w:val="single"/>
        </w:rPr>
        <w:t xml:space="preserve">Russia </w:t>
      </w:r>
      <w:r w:rsidRPr="00B52434">
        <w:rPr>
          <w:rFonts w:eastAsia="Calibri"/>
          <w:b/>
          <w:iCs/>
          <w:u w:val="single"/>
        </w:rPr>
        <w:t>and China</w:t>
      </w:r>
      <w:r w:rsidRPr="00B52434">
        <w:rPr>
          <w:rFonts w:eastAsia="Calibri"/>
          <w:sz w:val="16"/>
        </w:rPr>
        <w:t xml:space="preserve">. </w:t>
      </w:r>
      <w:r w:rsidRPr="00B52434">
        <w:rPr>
          <w:rFonts w:eastAsia="Calibri"/>
          <w:highlight w:val="green"/>
          <w:u w:val="single"/>
        </w:rPr>
        <w:t>Moscow r</w:t>
      </w:r>
      <w:r w:rsidRPr="00B52434">
        <w:rPr>
          <w:rFonts w:eastAsia="Calibri"/>
          <w:u w:val="single"/>
        </w:rPr>
        <w:t xml:space="preserve">esponded to the Sisi-Obama impasse by </w:t>
      </w:r>
      <w:proofErr w:type="gramStart"/>
      <w:r w:rsidRPr="00B52434">
        <w:rPr>
          <w:rFonts w:eastAsia="Calibri"/>
          <w:highlight w:val="green"/>
          <w:u w:val="single"/>
        </w:rPr>
        <w:t>enteri</w:t>
      </w:r>
      <w:r w:rsidRPr="00B52434">
        <w:rPr>
          <w:rFonts w:eastAsia="Calibri"/>
          <w:u w:val="single"/>
        </w:rPr>
        <w:t xml:space="preserve">ng </w:t>
      </w:r>
      <w:r w:rsidRPr="00B52434">
        <w:rPr>
          <w:rFonts w:eastAsia="Calibri"/>
          <w:highlight w:val="green"/>
          <w:u w:val="single"/>
        </w:rPr>
        <w:t>into</w:t>
      </w:r>
      <w:proofErr w:type="gramEnd"/>
      <w:r w:rsidRPr="00B52434">
        <w:rPr>
          <w:rFonts w:eastAsia="Calibri"/>
          <w:u w:val="single"/>
        </w:rPr>
        <w:t xml:space="preserve"> eyebrow-raising </w:t>
      </w:r>
      <w:r w:rsidRPr="00B52434">
        <w:rPr>
          <w:rFonts w:eastAsia="Calibri"/>
          <w:highlight w:val="green"/>
          <w:u w:val="single"/>
        </w:rPr>
        <w:t>military cooperation</w:t>
      </w:r>
      <w:r w:rsidRPr="00B52434">
        <w:rPr>
          <w:rFonts w:eastAsia="Calibri"/>
          <w:u w:val="single"/>
        </w:rPr>
        <w:t xml:space="preserve"> accords </w:t>
      </w:r>
      <w:r w:rsidRPr="00B52434">
        <w:rPr>
          <w:rFonts w:eastAsia="Calibri"/>
          <w:highlight w:val="green"/>
          <w:u w:val="single"/>
        </w:rPr>
        <w:t xml:space="preserve">and </w:t>
      </w:r>
      <w:r w:rsidRPr="00B52434">
        <w:rPr>
          <w:rFonts w:eastAsia="Calibri"/>
          <w:u w:val="single"/>
        </w:rPr>
        <w:t xml:space="preserve">large-scale </w:t>
      </w:r>
      <w:r w:rsidRPr="00B52434">
        <w:rPr>
          <w:rFonts w:eastAsia="Calibri"/>
          <w:highlight w:val="green"/>
          <w:u w:val="single"/>
        </w:rPr>
        <w:t>arms deals with Cairo</w:t>
      </w:r>
      <w:r w:rsidRPr="00B52434">
        <w:rPr>
          <w:rFonts w:eastAsia="Calibri"/>
          <w:u w:val="single"/>
        </w:rPr>
        <w:t>.</w:t>
      </w:r>
      <w:r w:rsidRPr="00B52434">
        <w:rPr>
          <w:rFonts w:eastAsia="Calibri"/>
          <w:sz w:val="16"/>
        </w:rPr>
        <w:t xml:space="preserve"> With less fanfare, </w:t>
      </w:r>
      <w:r w:rsidRPr="00B52434">
        <w:rPr>
          <w:rFonts w:eastAsia="Calibri"/>
          <w:b/>
          <w:iCs/>
          <w:u w:val="single"/>
        </w:rPr>
        <w:t>Chinese money is increasingly pouring into the Egyptian economy</w:t>
      </w:r>
      <w:r w:rsidRPr="00B52434">
        <w:rPr>
          <w:rFonts w:eastAsia="Calibri"/>
          <w:sz w:val="16"/>
        </w:rPr>
        <w:t xml:space="preserve">, suggesting that the “comprehensive strategic partnership” agreed between the countries in 2014 could now develop some real teeth. </w:t>
      </w:r>
      <w:r w:rsidRPr="00B52434">
        <w:rPr>
          <w:rFonts w:eastAsia="Calibri"/>
          <w:b/>
          <w:iCs/>
          <w:highlight w:val="green"/>
          <w:u w:val="single"/>
        </w:rPr>
        <w:t>Egyptian-Russian relations</w:t>
      </w:r>
      <w:r w:rsidRPr="00B52434">
        <w:rPr>
          <w:rFonts w:eastAsia="Calibri"/>
          <w:b/>
          <w:iCs/>
          <w:u w:val="single"/>
        </w:rPr>
        <w:t xml:space="preserve"> have </w:t>
      </w:r>
      <w:r w:rsidRPr="00B52434">
        <w:rPr>
          <w:rFonts w:eastAsia="Calibri"/>
          <w:b/>
          <w:iCs/>
          <w:highlight w:val="green"/>
          <w:u w:val="single"/>
        </w:rPr>
        <w:t xml:space="preserve">developed </w:t>
      </w:r>
      <w:r w:rsidRPr="00B52434">
        <w:rPr>
          <w:rFonts w:eastAsia="Calibri"/>
          <w:b/>
          <w:iCs/>
          <w:u w:val="single"/>
        </w:rPr>
        <w:t xml:space="preserve">a </w:t>
      </w:r>
      <w:r w:rsidRPr="00B52434">
        <w:rPr>
          <w:rFonts w:eastAsia="Calibri"/>
          <w:b/>
          <w:iCs/>
          <w:highlight w:val="green"/>
          <w:u w:val="single"/>
        </w:rPr>
        <w:t>stronger military tint</w:t>
      </w:r>
      <w:r w:rsidRPr="00B52434">
        <w:rPr>
          <w:rFonts w:eastAsia="Calibri"/>
          <w:b/>
          <w:iCs/>
          <w:u w:val="single"/>
        </w:rPr>
        <w:t xml:space="preserve"> </w:t>
      </w:r>
      <w:r w:rsidRPr="00B52434">
        <w:rPr>
          <w:rFonts w:eastAsia="Calibri"/>
          <w:b/>
          <w:iCs/>
          <w:highlight w:val="green"/>
          <w:u w:val="single"/>
        </w:rPr>
        <w:t>under Sisi</w:t>
      </w:r>
      <w:r w:rsidRPr="00B52434">
        <w:rPr>
          <w:rFonts w:eastAsia="Calibri"/>
          <w:b/>
          <w:iCs/>
          <w:u w:val="single"/>
        </w:rPr>
        <w:t>,</w:t>
      </w:r>
      <w:r w:rsidRPr="00B52434">
        <w:rPr>
          <w:rFonts w:eastAsia="Calibri"/>
          <w:sz w:val="16"/>
        </w:rPr>
        <w:t xml:space="preserve"> the former field marshal who led the July 2013 overthrow of Egypt’s first democratically elected president, Mohamed Morsi. The </w:t>
      </w:r>
      <w:r w:rsidRPr="00B52434">
        <w:rPr>
          <w:rFonts w:eastAsia="Calibri"/>
          <w:b/>
          <w:iCs/>
          <w:highlight w:val="green"/>
          <w:u w:val="single"/>
        </w:rPr>
        <w:t>two started holding</w:t>
      </w:r>
      <w:r w:rsidRPr="00B52434">
        <w:rPr>
          <w:rFonts w:eastAsia="Calibri"/>
          <w:b/>
          <w:iCs/>
          <w:u w:val="single"/>
        </w:rPr>
        <w:t xml:space="preserve"> joint naval and </w:t>
      </w:r>
      <w:r w:rsidRPr="00B52434">
        <w:rPr>
          <w:rFonts w:eastAsia="Calibri"/>
          <w:b/>
          <w:iCs/>
          <w:highlight w:val="green"/>
          <w:u w:val="single"/>
        </w:rPr>
        <w:t>military exercises in</w:t>
      </w:r>
      <w:r w:rsidRPr="00B52434">
        <w:rPr>
          <w:rFonts w:eastAsia="Calibri"/>
          <w:b/>
          <w:iCs/>
          <w:u w:val="single"/>
        </w:rPr>
        <w:t xml:space="preserve"> June </w:t>
      </w:r>
      <w:r w:rsidRPr="00B52434">
        <w:rPr>
          <w:rFonts w:eastAsia="Calibri"/>
          <w:b/>
          <w:iCs/>
          <w:highlight w:val="green"/>
          <w:u w:val="single"/>
        </w:rPr>
        <w:t>2015</w:t>
      </w:r>
      <w:r w:rsidRPr="00B52434">
        <w:rPr>
          <w:rFonts w:eastAsia="Calibri"/>
          <w:b/>
          <w:iCs/>
          <w:u w:val="single"/>
        </w:rPr>
        <w:t xml:space="preserve">. </w:t>
      </w:r>
      <w:r w:rsidRPr="00B52434">
        <w:rPr>
          <w:rFonts w:eastAsia="Calibri"/>
          <w:sz w:val="16"/>
        </w:rPr>
        <w:t xml:space="preserve">Reports circulated </w:t>
      </w:r>
      <w:r w:rsidRPr="00B52434">
        <w:rPr>
          <w:rFonts w:eastAsia="Calibri"/>
          <w:b/>
          <w:iCs/>
          <w:u w:val="single"/>
        </w:rPr>
        <w:t xml:space="preserve">in late 2017 that the </w:t>
      </w:r>
      <w:r w:rsidRPr="00B52434">
        <w:rPr>
          <w:rFonts w:eastAsia="Calibri"/>
          <w:b/>
          <w:iCs/>
          <w:highlight w:val="green"/>
          <w:u w:val="single"/>
        </w:rPr>
        <w:t>two countries</w:t>
      </w:r>
      <w:r w:rsidRPr="00B52434">
        <w:rPr>
          <w:rFonts w:eastAsia="Calibri"/>
          <w:b/>
          <w:iCs/>
          <w:u w:val="single"/>
        </w:rPr>
        <w:t xml:space="preserve"> were </w:t>
      </w:r>
      <w:r w:rsidRPr="00B52434">
        <w:rPr>
          <w:rFonts w:eastAsia="Calibri"/>
          <w:b/>
          <w:iCs/>
          <w:highlight w:val="green"/>
          <w:u w:val="single"/>
        </w:rPr>
        <w:t>negotiating an agreement</w:t>
      </w:r>
      <w:r w:rsidRPr="00B52434">
        <w:rPr>
          <w:rFonts w:eastAsia="Calibri"/>
          <w:b/>
          <w:iCs/>
          <w:u w:val="single"/>
        </w:rPr>
        <w:t xml:space="preserve"> </w:t>
      </w:r>
      <w:r w:rsidRPr="00B52434">
        <w:rPr>
          <w:rFonts w:eastAsia="Calibri"/>
          <w:b/>
          <w:iCs/>
          <w:highlight w:val="green"/>
          <w:u w:val="single"/>
        </w:rPr>
        <w:t>for reciprocal use</w:t>
      </w:r>
      <w:r w:rsidRPr="00B52434">
        <w:rPr>
          <w:rFonts w:eastAsia="Calibri"/>
          <w:b/>
          <w:iCs/>
          <w:u w:val="single"/>
        </w:rPr>
        <w:t xml:space="preserve"> of each other’s air force bases. </w:t>
      </w:r>
      <w:r w:rsidRPr="00B52434">
        <w:rPr>
          <w:rFonts w:eastAsia="Calibri"/>
          <w:sz w:val="16"/>
        </w:rPr>
        <w:t xml:space="preserve">Sisi has also lent a welcome source of Arab support to some of Putin’s </w:t>
      </w:r>
      <w:proofErr w:type="spellStart"/>
      <w:r w:rsidRPr="00B52434">
        <w:rPr>
          <w:rFonts w:eastAsia="Calibri"/>
          <w:sz w:val="16"/>
        </w:rPr>
        <w:t>dicier</w:t>
      </w:r>
      <w:proofErr w:type="spellEnd"/>
      <w:r w:rsidRPr="00B52434">
        <w:rPr>
          <w:rFonts w:eastAsia="Calibri"/>
          <w:sz w:val="16"/>
        </w:rPr>
        <w:t xml:space="preserve"> foreign-policy exploits in the Middle East. Cairo has given diplomatic cover to Russia’s backing of the beleaguered dictator Bashar al-Assad in Syria and allegedly provided a base for Russian troops to reinforce the maverick, anti-Islamist commander Khalifa Haftar in Libya. At times, the </w:t>
      </w:r>
      <w:r w:rsidRPr="00B52434">
        <w:rPr>
          <w:rFonts w:eastAsia="Calibri"/>
          <w:highlight w:val="green"/>
          <w:u w:val="single"/>
        </w:rPr>
        <w:t>Sisi regime has</w:t>
      </w:r>
      <w:r w:rsidRPr="00B52434">
        <w:rPr>
          <w:rFonts w:eastAsia="Calibri"/>
          <w:u w:val="single"/>
        </w:rPr>
        <w:t xml:space="preserve"> actively </w:t>
      </w:r>
      <w:r w:rsidRPr="00B52434">
        <w:rPr>
          <w:rFonts w:eastAsia="Calibri"/>
          <w:highlight w:val="green"/>
          <w:u w:val="single"/>
        </w:rPr>
        <w:t>snubbed i</w:t>
      </w:r>
      <w:r w:rsidRPr="00B52434">
        <w:rPr>
          <w:rFonts w:eastAsia="Calibri"/>
          <w:u w:val="single"/>
        </w:rPr>
        <w:t xml:space="preserve">ts long-standing </w:t>
      </w:r>
      <w:r w:rsidRPr="00B52434">
        <w:rPr>
          <w:rFonts w:eastAsia="Calibri"/>
          <w:highlight w:val="green"/>
          <w:u w:val="single"/>
        </w:rPr>
        <w:t>allies</w:t>
      </w:r>
      <w:r w:rsidRPr="00B52434">
        <w:rPr>
          <w:rFonts w:eastAsia="Calibri"/>
          <w:u w:val="single"/>
        </w:rPr>
        <w:t xml:space="preserve"> in pursuing closer ties with the Russian military establishment</w:t>
      </w:r>
      <w:r w:rsidRPr="00B52434">
        <w:rPr>
          <w:rFonts w:eastAsia="Calibri"/>
          <w:sz w:val="16"/>
        </w:rPr>
        <w:t xml:space="preserve">. Egypt infuriated Saudi Arabia in October 2016 by voting in favor of draft United Nations Security Council resolution on Syria that was drafted by Moscow and opposed by Riyadh. This May, Russian Foreign Minister Sergei Lavrov praised Egypt for rebuffing a U.S. request to deploy soldiers to Syria. </w:t>
      </w:r>
      <w:r w:rsidRPr="00B52434">
        <w:rPr>
          <w:rFonts w:eastAsia="Calibri"/>
          <w:b/>
          <w:iCs/>
          <w:highlight w:val="green"/>
          <w:u w:val="single"/>
        </w:rPr>
        <w:t>Egypt’s reward has been</w:t>
      </w:r>
      <w:r w:rsidRPr="00B52434">
        <w:rPr>
          <w:rFonts w:eastAsia="Calibri"/>
          <w:b/>
          <w:iCs/>
          <w:u w:val="single"/>
        </w:rPr>
        <w:t xml:space="preserve"> the series of </w:t>
      </w:r>
      <w:r w:rsidRPr="00B52434">
        <w:rPr>
          <w:rFonts w:eastAsia="Calibri"/>
          <w:b/>
          <w:iCs/>
          <w:highlight w:val="green"/>
          <w:u w:val="single"/>
        </w:rPr>
        <w:t>Russian arms sales</w:t>
      </w:r>
      <w:r w:rsidRPr="00B52434">
        <w:rPr>
          <w:rFonts w:eastAsia="Calibri"/>
          <w:sz w:val="16"/>
          <w:highlight w:val="green"/>
        </w:rPr>
        <w:t>,</w:t>
      </w:r>
      <w:r w:rsidRPr="00B52434">
        <w:rPr>
          <w:rFonts w:eastAsia="Calibri"/>
          <w:sz w:val="16"/>
        </w:rPr>
        <w:t xml:space="preserve"> which Mordechai </w:t>
      </w:r>
      <w:proofErr w:type="spellStart"/>
      <w:r w:rsidRPr="00B52434">
        <w:rPr>
          <w:rFonts w:eastAsia="Calibri"/>
          <w:sz w:val="16"/>
        </w:rPr>
        <w:t>Chaziza</w:t>
      </w:r>
      <w:proofErr w:type="spellEnd"/>
      <w:r w:rsidRPr="00B52434">
        <w:rPr>
          <w:rFonts w:eastAsia="Calibri"/>
          <w:sz w:val="16"/>
        </w:rPr>
        <w:t xml:space="preserve">, a political science specialist at Israel’s Ashkelon Academic College, </w:t>
      </w:r>
      <w:r w:rsidRPr="00B52434">
        <w:rPr>
          <w:rFonts w:eastAsia="Calibri"/>
          <w:u w:val="single"/>
        </w:rPr>
        <w:t xml:space="preserve">argues have become crucial to Cairo’s Moscow </w:t>
      </w:r>
      <w:r w:rsidRPr="00E74849">
        <w:rPr>
          <w:rFonts w:eastAsia="Calibri"/>
          <w:u w:val="single"/>
        </w:rPr>
        <w:t>strategy</w:t>
      </w:r>
      <w:r w:rsidRPr="00E74849">
        <w:rPr>
          <w:rFonts w:eastAsia="Calibri"/>
          <w:sz w:val="16"/>
        </w:rPr>
        <w:t xml:space="preserve">. </w:t>
      </w:r>
      <w:r w:rsidRPr="00E74849">
        <w:rPr>
          <w:rFonts w:eastAsia="Calibri"/>
          <w:b/>
          <w:iCs/>
          <w:u w:val="single"/>
        </w:rPr>
        <w:t>As the United States has shown a greater reluctance to provide military aid,</w:t>
      </w:r>
      <w:r w:rsidRPr="00B52434">
        <w:rPr>
          <w:rFonts w:eastAsia="Calibri"/>
          <w:b/>
          <w:iCs/>
          <w:u w:val="single"/>
        </w:rPr>
        <w:t xml:space="preserve"> the </w:t>
      </w:r>
      <w:r w:rsidRPr="00B52434">
        <w:rPr>
          <w:rFonts w:eastAsia="Calibri"/>
          <w:b/>
          <w:iCs/>
          <w:highlight w:val="green"/>
          <w:u w:val="single"/>
        </w:rPr>
        <w:t>Kremlin has stepped into the void</w:t>
      </w:r>
      <w:r w:rsidRPr="00B52434">
        <w:rPr>
          <w:rFonts w:eastAsia="Calibri"/>
          <w:sz w:val="16"/>
        </w:rPr>
        <w:t xml:space="preserve">. </w:t>
      </w:r>
      <w:r w:rsidRPr="00B52434">
        <w:rPr>
          <w:rFonts w:eastAsia="Calibri"/>
          <w:b/>
          <w:iCs/>
          <w:highlight w:val="green"/>
          <w:u w:val="single"/>
        </w:rPr>
        <w:t>Russia signed</w:t>
      </w:r>
      <w:r w:rsidRPr="00B52434">
        <w:rPr>
          <w:rFonts w:eastAsia="Calibri"/>
          <w:b/>
          <w:iCs/>
          <w:u w:val="single"/>
        </w:rPr>
        <w:t xml:space="preserve"> a $3.5 billion </w:t>
      </w:r>
      <w:r w:rsidRPr="00B52434">
        <w:rPr>
          <w:rFonts w:eastAsia="Calibri"/>
          <w:b/>
          <w:iCs/>
          <w:highlight w:val="green"/>
          <w:u w:val="single"/>
        </w:rPr>
        <w:t>weapons deal</w:t>
      </w:r>
      <w:r w:rsidRPr="00B52434">
        <w:rPr>
          <w:rFonts w:eastAsia="Calibri"/>
          <w:b/>
          <w:iCs/>
          <w:u w:val="single"/>
        </w:rPr>
        <w:t xml:space="preserve"> with Egypt back in 2014, </w:t>
      </w:r>
      <w:r w:rsidRPr="00B52434">
        <w:rPr>
          <w:rFonts w:eastAsia="Calibri"/>
          <w:b/>
          <w:iCs/>
          <w:highlight w:val="green"/>
          <w:u w:val="single"/>
        </w:rPr>
        <w:t>and</w:t>
      </w:r>
      <w:r w:rsidRPr="00B52434">
        <w:rPr>
          <w:rFonts w:eastAsia="Calibri"/>
          <w:b/>
          <w:iCs/>
          <w:u w:val="single"/>
        </w:rPr>
        <w:t xml:space="preserve"> it </w:t>
      </w:r>
      <w:r w:rsidRPr="00B52434">
        <w:rPr>
          <w:rFonts w:eastAsia="Calibri"/>
          <w:b/>
          <w:iCs/>
          <w:highlight w:val="green"/>
          <w:u w:val="single"/>
        </w:rPr>
        <w:t>delivered more than $1 billion</w:t>
      </w:r>
      <w:r w:rsidRPr="00B52434">
        <w:rPr>
          <w:rFonts w:eastAsia="Calibri"/>
          <w:b/>
          <w:iCs/>
          <w:u w:val="single"/>
        </w:rPr>
        <w:t xml:space="preserve"> worth </w:t>
      </w:r>
      <w:r w:rsidRPr="00B52434">
        <w:rPr>
          <w:rFonts w:eastAsia="Calibri"/>
          <w:b/>
          <w:iCs/>
          <w:highlight w:val="green"/>
          <w:u w:val="single"/>
        </w:rPr>
        <w:t>of</w:t>
      </w:r>
      <w:r w:rsidRPr="00B52434">
        <w:rPr>
          <w:rFonts w:eastAsia="Calibri"/>
          <w:b/>
          <w:iCs/>
          <w:u w:val="single"/>
        </w:rPr>
        <w:t xml:space="preserve"> military </w:t>
      </w:r>
      <w:r w:rsidRPr="00B52434">
        <w:rPr>
          <w:rFonts w:eastAsia="Calibri"/>
          <w:b/>
          <w:iCs/>
          <w:highlight w:val="green"/>
          <w:u w:val="single"/>
        </w:rPr>
        <w:t>equipment</w:t>
      </w:r>
      <w:r w:rsidRPr="00B52434">
        <w:rPr>
          <w:rFonts w:eastAsia="Calibri"/>
          <w:b/>
          <w:iCs/>
          <w:u w:val="single"/>
        </w:rPr>
        <w:t xml:space="preserve"> last year alone</w:t>
      </w:r>
      <w:r w:rsidRPr="00B52434">
        <w:rPr>
          <w:rFonts w:eastAsia="Calibri"/>
          <w:sz w:val="16"/>
        </w:rPr>
        <w:t xml:space="preserve">. Economic ties have also grown. </w:t>
      </w:r>
      <w:r w:rsidRPr="00B52434">
        <w:rPr>
          <w:rFonts w:eastAsia="Calibri"/>
          <w:u w:val="single"/>
        </w:rPr>
        <w:t>Russia and Egypt pledged to develop a “Russian industrial zone</w:t>
      </w:r>
      <w:r w:rsidRPr="00B52434">
        <w:rPr>
          <w:rFonts w:eastAsia="Calibri"/>
          <w:sz w:val="16"/>
        </w:rPr>
        <w:t xml:space="preserve">” at the Suez Canal, </w:t>
      </w:r>
      <w:r w:rsidRPr="00B52434">
        <w:rPr>
          <w:rFonts w:eastAsia="Calibri"/>
          <w:u w:val="single"/>
        </w:rPr>
        <w:t>where the plan is for a glut of investment from Russia on favorable terms</w:t>
      </w:r>
      <w:r w:rsidRPr="00B52434">
        <w:rPr>
          <w:rFonts w:eastAsia="Calibri"/>
          <w:sz w:val="16"/>
        </w:rPr>
        <w:t xml:space="preserve">. During Putin’s state visit to Cairo last year, Russia agreed to finance and oversee the construction of a $21 billion nuclear power plant near El Alamein. The project remains at a very early stage, but the Egyptian government predicts that the facility will begin operating from 2026. Despite these grand designs, Russia’s strained finances limit its ability to wield decisive economic influence in Egypt. Timothy </w:t>
      </w:r>
      <w:proofErr w:type="spellStart"/>
      <w:r w:rsidRPr="00B52434">
        <w:rPr>
          <w:rFonts w:eastAsia="Calibri"/>
          <w:sz w:val="16"/>
        </w:rPr>
        <w:t>Kaldas</w:t>
      </w:r>
      <w:proofErr w:type="spellEnd"/>
      <w:r w:rsidRPr="00B52434">
        <w:rPr>
          <w:rFonts w:eastAsia="Calibri"/>
          <w:sz w:val="16"/>
        </w:rPr>
        <w:t>, a nonresident fellow at the Tahrir Institute for Middle East Policy, argues that any attempt to chasten the United States by reaching out to Putin has failed.</w:t>
      </w:r>
    </w:p>
    <w:p w14:paraId="31756AE4" w14:textId="77777777" w:rsidR="00FF35A1" w:rsidRPr="00C8031B" w:rsidRDefault="00FF35A1" w:rsidP="00FF35A1">
      <w:pPr>
        <w:keepNext/>
        <w:keepLines/>
        <w:spacing w:before="40" w:after="0"/>
        <w:outlineLvl w:val="3"/>
        <w:rPr>
          <w:rFonts w:eastAsia="MS Gothic" w:cs="Times New Roman"/>
          <w:b/>
          <w:iCs/>
          <w:sz w:val="26"/>
        </w:rPr>
      </w:pPr>
      <w:r w:rsidRPr="00C8031B">
        <w:rPr>
          <w:rFonts w:eastAsia="MS Gothic" w:cs="Times New Roman"/>
          <w:b/>
          <w:iCs/>
          <w:sz w:val="26"/>
        </w:rPr>
        <w:t xml:space="preserve">Increased Russian Sales creates multipolar competition in the Middle East and expands Russian influence throughout the region </w:t>
      </w:r>
    </w:p>
    <w:p w14:paraId="00928553" w14:textId="77777777" w:rsidR="00FF35A1" w:rsidRPr="00C8031B" w:rsidRDefault="00FF35A1" w:rsidP="00FF35A1">
      <w:pPr>
        <w:rPr>
          <w:rFonts w:eastAsia="Cambria"/>
        </w:rPr>
      </w:pPr>
      <w:proofErr w:type="spellStart"/>
      <w:r w:rsidRPr="00C8031B">
        <w:rPr>
          <w:rFonts w:eastAsia="Cambria"/>
          <w:b/>
          <w:bCs/>
          <w:sz w:val="26"/>
        </w:rPr>
        <w:t>Borshchevskaya</w:t>
      </w:r>
      <w:proofErr w:type="spellEnd"/>
      <w:r w:rsidRPr="00C8031B">
        <w:rPr>
          <w:rFonts w:eastAsia="Cambria"/>
        </w:rPr>
        <w:t xml:space="preserve">, Ira Weiner Fellow at The Washington Institute, focusing on Russia’s policy toward the Middle East, </w:t>
      </w:r>
      <w:r w:rsidRPr="00C8031B">
        <w:rPr>
          <w:rFonts w:eastAsia="Cambria"/>
          <w:b/>
          <w:bCs/>
          <w:sz w:val="26"/>
        </w:rPr>
        <w:t>2017</w:t>
      </w:r>
      <w:r w:rsidRPr="00C8031B">
        <w:rPr>
          <w:rFonts w:eastAsia="Cambria"/>
        </w:rPr>
        <w:t xml:space="preserve"> (Anna, “The Tactical Side of Russia’s Arms Sales to the Middle East.” The Jamestown Foundation, 12/20/17, </w:t>
      </w:r>
      <w:hyperlink r:id="rId11" w:history="1">
        <w:r w:rsidRPr="00C8031B">
          <w:rPr>
            <w:rFonts w:eastAsia="Cambria"/>
          </w:rPr>
          <w:t>https://jamestown.org/program/tactical-side-russias-arms-sales-middle-east/</w:t>
        </w:r>
      </w:hyperlink>
      <w:r w:rsidRPr="00C8031B">
        <w:rPr>
          <w:rFonts w:eastAsia="Cambria"/>
        </w:rPr>
        <w:t xml:space="preserve">, Accessed 5/30/19, </w:t>
      </w:r>
      <w:proofErr w:type="spellStart"/>
      <w:r w:rsidRPr="00C8031B">
        <w:rPr>
          <w:rFonts w:eastAsia="Cambria"/>
        </w:rPr>
        <w:t>JMoore</w:t>
      </w:r>
      <w:proofErr w:type="spellEnd"/>
      <w:r w:rsidRPr="00C8031B">
        <w:rPr>
          <w:rFonts w:eastAsia="Cambria"/>
        </w:rPr>
        <w:t xml:space="preserve">) recut </w:t>
      </w:r>
      <w:proofErr w:type="spellStart"/>
      <w:r w:rsidRPr="00C8031B">
        <w:rPr>
          <w:rFonts w:eastAsia="Cambria"/>
        </w:rPr>
        <w:t>aaditg</w:t>
      </w:r>
      <w:proofErr w:type="spellEnd"/>
    </w:p>
    <w:p w14:paraId="10116220" w14:textId="77777777" w:rsidR="00FF35A1" w:rsidRPr="00207BA9" w:rsidRDefault="00FF35A1" w:rsidP="00FF35A1">
      <w:pPr>
        <w:rPr>
          <w:rFonts w:eastAsia="Cambria"/>
          <w:sz w:val="16"/>
        </w:rPr>
      </w:pPr>
      <w:r w:rsidRPr="00C8031B">
        <w:rPr>
          <w:rFonts w:eastAsia="Cambria"/>
          <w:highlight w:val="green"/>
          <w:u w:val="single"/>
        </w:rPr>
        <w:t>Russia</w:t>
      </w:r>
      <w:r w:rsidRPr="00C8031B">
        <w:rPr>
          <w:rFonts w:eastAsia="Cambria"/>
          <w:u w:val="single"/>
        </w:rPr>
        <w:t xml:space="preserve"> is one of the world’s top arms exporters, </w:t>
      </w:r>
      <w:r w:rsidRPr="00C8031B">
        <w:rPr>
          <w:rFonts w:eastAsia="Cambria"/>
          <w:highlight w:val="green"/>
          <w:u w:val="single"/>
        </w:rPr>
        <w:t>second only to</w:t>
      </w:r>
      <w:r w:rsidRPr="00C8031B">
        <w:rPr>
          <w:rFonts w:eastAsia="Cambria"/>
          <w:u w:val="single"/>
        </w:rPr>
        <w:t xml:space="preserve"> the </w:t>
      </w:r>
      <w:r w:rsidRPr="00C8031B">
        <w:rPr>
          <w:rFonts w:eastAsia="Cambria"/>
          <w:highlight w:val="green"/>
          <w:u w:val="single"/>
        </w:rPr>
        <w:t>U</w:t>
      </w:r>
      <w:r w:rsidRPr="00C8031B">
        <w:rPr>
          <w:rFonts w:eastAsia="Cambria"/>
          <w:u w:val="single"/>
        </w:rPr>
        <w:t xml:space="preserve">nited </w:t>
      </w:r>
      <w:r w:rsidRPr="00C8031B">
        <w:rPr>
          <w:rFonts w:eastAsia="Cambria"/>
          <w:highlight w:val="green"/>
          <w:u w:val="single"/>
        </w:rPr>
        <w:t>St</w:t>
      </w:r>
      <w:r w:rsidRPr="00C8031B">
        <w:rPr>
          <w:rFonts w:eastAsia="Cambria"/>
          <w:u w:val="single"/>
        </w:rPr>
        <w:t>ates</w:t>
      </w:r>
      <w:r w:rsidRPr="00C8031B">
        <w:rPr>
          <w:rFonts w:eastAsia="Cambria"/>
          <w:sz w:val="16"/>
        </w:rPr>
        <w:t xml:space="preserve"> since at least </w:t>
      </w:r>
      <w:proofErr w:type="gramStart"/>
      <w:r w:rsidRPr="00C8031B">
        <w:rPr>
          <w:rFonts w:eastAsia="Cambria"/>
          <w:sz w:val="16"/>
        </w:rPr>
        <w:t>1999.[</w:t>
      </w:r>
      <w:proofErr w:type="spellStart"/>
      <w:proofErr w:type="gramEnd"/>
      <w:r w:rsidRPr="00C8031B">
        <w:rPr>
          <w:rFonts w:eastAsia="Cambria"/>
          <w:sz w:val="16"/>
        </w:rPr>
        <w:t>i</w:t>
      </w:r>
      <w:proofErr w:type="spellEnd"/>
      <w:r w:rsidRPr="00C8031B">
        <w:rPr>
          <w:rFonts w:eastAsia="Cambria"/>
          <w:sz w:val="16"/>
        </w:rPr>
        <w:t xml:space="preserve">] In recent years, </w:t>
      </w:r>
      <w:r w:rsidRPr="00C8031B">
        <w:rPr>
          <w:rFonts w:eastAsia="Cambria"/>
          <w:u w:val="single"/>
        </w:rPr>
        <w:t xml:space="preserve">the </w:t>
      </w:r>
      <w:r w:rsidRPr="00C8031B">
        <w:rPr>
          <w:rFonts w:eastAsia="Cambria"/>
          <w:highlight w:val="green"/>
          <w:u w:val="single"/>
        </w:rPr>
        <w:t>Middle East</w:t>
      </w:r>
      <w:r w:rsidRPr="00C8031B">
        <w:rPr>
          <w:rFonts w:eastAsia="Cambria"/>
          <w:u w:val="single"/>
        </w:rPr>
        <w:t xml:space="preserve"> and North Africa (MENA) region </w:t>
      </w:r>
      <w:r w:rsidRPr="00C8031B">
        <w:rPr>
          <w:rFonts w:eastAsia="Cambria"/>
          <w:highlight w:val="green"/>
          <w:u w:val="single"/>
        </w:rPr>
        <w:t xml:space="preserve">emerged as Russia’s second most important </w:t>
      </w:r>
      <w:r w:rsidRPr="00C8031B">
        <w:rPr>
          <w:rFonts w:eastAsia="Cambria"/>
          <w:u w:val="single"/>
        </w:rPr>
        <w:t>arms</w:t>
      </w:r>
      <w:r w:rsidRPr="00C8031B">
        <w:rPr>
          <w:rFonts w:eastAsia="Cambria"/>
          <w:highlight w:val="green"/>
          <w:u w:val="single"/>
        </w:rPr>
        <w:t xml:space="preserve"> market</w:t>
      </w:r>
      <w:r w:rsidRPr="00C8031B">
        <w:rPr>
          <w:rFonts w:eastAsia="Cambria"/>
          <w:sz w:val="16"/>
        </w:rPr>
        <w:t xml:space="preserve"> after Asia. From 2000 to 2016, almost a fifth of Russia’s arms exports went to the MENA </w:t>
      </w:r>
      <w:proofErr w:type="gramStart"/>
      <w:r w:rsidRPr="00C8031B">
        <w:rPr>
          <w:rFonts w:eastAsia="Cambria"/>
          <w:sz w:val="16"/>
        </w:rPr>
        <w:t>region.[</w:t>
      </w:r>
      <w:proofErr w:type="gramEnd"/>
      <w:r w:rsidRPr="00C8031B">
        <w:rPr>
          <w:rFonts w:eastAsia="Cambria"/>
          <w:sz w:val="16"/>
        </w:rPr>
        <w:t xml:space="preserve">ii] To put this in perspective, in 2009, Moscow sold approximately $9 billion worth of arms to this region. In 2016, it sold $21.4 </w:t>
      </w:r>
      <w:proofErr w:type="gramStart"/>
      <w:r w:rsidRPr="00C8031B">
        <w:rPr>
          <w:rFonts w:eastAsia="Cambria"/>
          <w:sz w:val="16"/>
        </w:rPr>
        <w:t>billion.[</w:t>
      </w:r>
      <w:proofErr w:type="gramEnd"/>
      <w:r w:rsidRPr="00C8031B">
        <w:rPr>
          <w:rFonts w:eastAsia="Cambria"/>
          <w:sz w:val="16"/>
        </w:rPr>
        <w:t xml:space="preserve">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C8031B">
        <w:rPr>
          <w:rFonts w:eastAsia="Cambria"/>
          <w:u w:val="single"/>
        </w:rPr>
        <w:t>for Russia to win, the West had to lose.</w:t>
      </w:r>
      <w:r w:rsidRPr="00C8031B">
        <w:rPr>
          <w:rFonts w:eastAsia="Cambria"/>
          <w:sz w:val="16"/>
        </w:rPr>
        <w:t xml:space="preserve"> </w:t>
      </w:r>
      <w:r w:rsidRPr="00C8031B">
        <w:rPr>
          <w:rFonts w:eastAsia="Cambria"/>
          <w:u w:val="single"/>
        </w:rPr>
        <w:t xml:space="preserve">His </w:t>
      </w:r>
      <w:r w:rsidRPr="00C8031B">
        <w:rPr>
          <w:rFonts w:eastAsia="Cambria"/>
          <w:highlight w:val="green"/>
          <w:u w:val="single"/>
        </w:rPr>
        <w:t>approach to the Middle East is</w:t>
      </w:r>
      <w:r w:rsidRPr="00C8031B">
        <w:rPr>
          <w:rFonts w:eastAsia="Cambria"/>
          <w:u w:val="single"/>
        </w:rPr>
        <w:t xml:space="preserve"> the </w:t>
      </w:r>
      <w:r w:rsidRPr="00C8031B">
        <w:rPr>
          <w:rFonts w:eastAsia="Cambria"/>
          <w:highlight w:val="green"/>
          <w:u w:val="single"/>
        </w:rPr>
        <w:t>extension of</w:t>
      </w:r>
      <w:r w:rsidRPr="00C8031B">
        <w:rPr>
          <w:rFonts w:eastAsia="Cambria"/>
          <w:sz w:val="16"/>
        </w:rPr>
        <w:t xml:space="preserve"> former Russian prime minister Evgeniy Primakov’s vision of </w:t>
      </w:r>
      <w:r w:rsidRPr="00C8031B">
        <w:rPr>
          <w:rFonts w:eastAsia="Cambria"/>
          <w:u w:val="single"/>
        </w:rPr>
        <w:t>a “</w:t>
      </w:r>
      <w:r w:rsidRPr="00C8031B">
        <w:rPr>
          <w:rFonts w:eastAsia="Cambria"/>
          <w:highlight w:val="green"/>
          <w:u w:val="single"/>
        </w:rPr>
        <w:t>multipolar world,”</w:t>
      </w:r>
      <w:r w:rsidRPr="00C8031B">
        <w:rPr>
          <w:rFonts w:eastAsia="Cambria"/>
          <w:u w:val="single"/>
        </w:rPr>
        <w:t xml:space="preserve"> driven by desire to </w:t>
      </w:r>
      <w:r w:rsidRPr="00E74849">
        <w:rPr>
          <w:rFonts w:eastAsia="Cambria"/>
          <w:u w:val="single"/>
        </w:rPr>
        <w:t>prevent the West</w:t>
      </w:r>
      <w:r w:rsidRPr="00E74849">
        <w:rPr>
          <w:rFonts w:eastAsia="Cambria"/>
          <w:sz w:val="16"/>
        </w:rPr>
        <w:t xml:space="preserve"> </w:t>
      </w:r>
      <w:r w:rsidRPr="00E74849">
        <w:rPr>
          <w:rFonts w:eastAsia="Cambria"/>
          <w:u w:val="single"/>
        </w:rPr>
        <w:t>from dominating any region,</w:t>
      </w:r>
      <w:r w:rsidRPr="00E74849">
        <w:rPr>
          <w:rFonts w:eastAsia="Cambria"/>
          <w:sz w:val="16"/>
        </w:rPr>
        <w:t xml:space="preserve"> </w:t>
      </w:r>
      <w:r w:rsidRPr="00E74849">
        <w:rPr>
          <w:rFonts w:eastAsia="Cambria"/>
          <w:u w:val="single"/>
        </w:rPr>
        <w:t>and curb Western support for democratization</w:t>
      </w:r>
      <w:r w:rsidRPr="00E74849">
        <w:rPr>
          <w:rFonts w:eastAsia="Cambria"/>
          <w:sz w:val="16"/>
        </w:rPr>
        <w:t xml:space="preserve"> efforts in other countries. For the last 17 years, </w:t>
      </w:r>
      <w:r w:rsidRPr="00E74849">
        <w:rPr>
          <w:rFonts w:eastAsia="Cambria"/>
          <w:u w:val="single"/>
        </w:rPr>
        <w:t>Putin</w:t>
      </w:r>
      <w:r w:rsidRPr="00E74849">
        <w:rPr>
          <w:rFonts w:eastAsia="Cambria"/>
          <w:sz w:val="16"/>
        </w:rPr>
        <w:t xml:space="preserve"> </w:t>
      </w:r>
      <w:r w:rsidRPr="00E74849">
        <w:rPr>
          <w:rFonts w:eastAsia="Cambria"/>
          <w:u w:val="single"/>
        </w:rPr>
        <w:t>worked to regain political influence</w:t>
      </w:r>
      <w:r w:rsidRPr="00E74849">
        <w:rPr>
          <w:rFonts w:eastAsia="Cambria"/>
          <w:sz w:val="16"/>
        </w:rPr>
        <w:t xml:space="preserve"> and raise Russia to the status of a competitor</w:t>
      </w:r>
      <w:r w:rsidRPr="00C8031B">
        <w:rPr>
          <w:rFonts w:eastAsia="Cambria"/>
          <w:sz w:val="16"/>
        </w:rPr>
        <w:t xml:space="preserve"> to the United States </w:t>
      </w:r>
      <w:r w:rsidRPr="00C8031B">
        <w:rPr>
          <w:rFonts w:eastAsia="Cambria"/>
          <w:u w:val="single"/>
        </w:rPr>
        <w:t xml:space="preserve">by increasing </w:t>
      </w:r>
      <w:r w:rsidRPr="00C8031B">
        <w:rPr>
          <w:rFonts w:eastAsia="Cambria"/>
          <w:highlight w:val="green"/>
          <w:u w:val="single"/>
        </w:rPr>
        <w:t>emphasis on</w:t>
      </w:r>
      <w:r w:rsidRPr="00C8031B">
        <w:rPr>
          <w:rFonts w:eastAsia="Cambria"/>
          <w:u w:val="single"/>
        </w:rPr>
        <w:t xml:space="preserve"> Russia’s </w:t>
      </w:r>
      <w:r w:rsidRPr="00C8031B">
        <w:rPr>
          <w:rFonts w:eastAsia="Cambria"/>
          <w:highlight w:val="green"/>
          <w:u w:val="single"/>
        </w:rPr>
        <w:t>business</w:t>
      </w:r>
      <w:r w:rsidRPr="00C8031B">
        <w:rPr>
          <w:rFonts w:eastAsia="Cambria"/>
          <w:u w:val="single"/>
        </w:rPr>
        <w:t xml:space="preserve"> interests—</w:t>
      </w:r>
      <w:r w:rsidRPr="00C8031B">
        <w:rPr>
          <w:rFonts w:eastAsia="Cambria"/>
          <w:highlight w:val="green"/>
          <w:u w:val="single"/>
        </w:rPr>
        <w:t>primarily arms</w:t>
      </w:r>
      <w:r w:rsidRPr="00C8031B">
        <w:rPr>
          <w:rFonts w:eastAsia="Cambria"/>
          <w:u w:val="single"/>
        </w:rPr>
        <w:t>,</w:t>
      </w:r>
      <w:r w:rsidRPr="00C8031B">
        <w:rPr>
          <w:rFonts w:eastAsia="Cambria"/>
          <w:sz w:val="16"/>
        </w:rPr>
        <w:t xml:space="preserve"> energy and high-tech goods such as nuclear </w:t>
      </w:r>
      <w:proofErr w:type="gramStart"/>
      <w:r w:rsidRPr="00C8031B">
        <w:rPr>
          <w:rFonts w:eastAsia="Cambria"/>
          <w:sz w:val="16"/>
        </w:rPr>
        <w:t>reactors.[</w:t>
      </w:r>
      <w:proofErr w:type="gramEnd"/>
      <w:r w:rsidRPr="00C8031B">
        <w:rPr>
          <w:rFonts w:eastAsia="Cambria"/>
          <w:sz w:val="16"/>
        </w:rPr>
        <w:t xml:space="preserve">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w:t>
      </w:r>
      <w:proofErr w:type="gramStart"/>
      <w:r w:rsidRPr="00C8031B">
        <w:rPr>
          <w:rFonts w:eastAsia="Cambria"/>
          <w:sz w:val="16"/>
        </w:rPr>
        <w:t>time.[</w:t>
      </w:r>
      <w:proofErr w:type="gramEnd"/>
      <w:r w:rsidRPr="00C8031B">
        <w:rPr>
          <w:rFonts w:eastAsia="Cambria"/>
          <w:sz w:val="16"/>
        </w:rPr>
        <w:t xml:space="preserve">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state industrial holding </w:t>
      </w:r>
      <w:proofErr w:type="spellStart"/>
      <w:r w:rsidRPr="00C8031B">
        <w:rPr>
          <w:rFonts w:eastAsia="Cambria"/>
          <w:sz w:val="16"/>
        </w:rPr>
        <w:t>Rostec</w:t>
      </w:r>
      <w:proofErr w:type="spellEnd"/>
      <w:r w:rsidRPr="00C8031B">
        <w:rPr>
          <w:rFonts w:eastAsia="Cambria"/>
          <w:sz w:val="16"/>
        </w:rPr>
        <w:t>, said in February 2015, “</w:t>
      </w:r>
      <w:r w:rsidRPr="00C8031B">
        <w:rPr>
          <w:rFonts w:eastAsia="Cambria"/>
          <w:u w:val="single"/>
        </w:rPr>
        <w:t xml:space="preserve">As for the conflict situation in the Middle East, I do not conceal it, and everyone understands </w:t>
      </w:r>
      <w:r w:rsidRPr="00E74849">
        <w:rPr>
          <w:rFonts w:eastAsia="Cambria"/>
          <w:u w:val="single"/>
        </w:rPr>
        <w:t>this, the more conflicts there are, the more they [clients] buy weapons from us. Volumes are continuing</w:t>
      </w:r>
      <w:r w:rsidRPr="00C8031B">
        <w:rPr>
          <w:rFonts w:eastAsia="Cambria"/>
          <w:u w:val="single"/>
        </w:rPr>
        <w:t xml:space="preserve"> to grow despite sanctions. Mainly, it is in Latin America and the Middle East</w:t>
      </w:r>
      <w:proofErr w:type="gramStart"/>
      <w:r w:rsidRPr="00C8031B">
        <w:rPr>
          <w:rFonts w:eastAsia="Cambria"/>
          <w:u w:val="single"/>
        </w:rPr>
        <w:t>.”</w:t>
      </w:r>
      <w:r w:rsidRPr="00C8031B">
        <w:rPr>
          <w:rFonts w:eastAsia="Cambria"/>
          <w:sz w:val="16"/>
        </w:rPr>
        <w:t>[</w:t>
      </w:r>
      <w:proofErr w:type="gramEnd"/>
      <w:r w:rsidRPr="00C8031B">
        <w:rPr>
          <w:rFonts w:eastAsia="Cambria"/>
          <w:sz w:val="16"/>
        </w:rPr>
        <w:t xml:space="preserve">viii] Yet, </w:t>
      </w:r>
      <w:r w:rsidRPr="00C8031B">
        <w:rPr>
          <w:rFonts w:eastAsia="Cambria"/>
          <w:highlight w:val="green"/>
          <w:u w:val="single"/>
        </w:rPr>
        <w:t>arms sales</w:t>
      </w:r>
      <w:r w:rsidRPr="00C8031B">
        <w:rPr>
          <w:rFonts w:eastAsia="Cambria"/>
          <w:u w:val="single"/>
        </w:rPr>
        <w:t xml:space="preserve"> entail far more to the Kremlin than mere financial gains. They are</w:t>
      </w:r>
      <w:r w:rsidRPr="00C8031B">
        <w:rPr>
          <w:rFonts w:eastAsia="Cambria"/>
          <w:sz w:val="16"/>
        </w:rPr>
        <w:t xml:space="preserve"> also </w:t>
      </w:r>
      <w:r w:rsidRPr="00C8031B">
        <w:rPr>
          <w:rFonts w:eastAsia="Cambria"/>
          <w:u w:val="single"/>
        </w:rPr>
        <w:t xml:space="preserve">Moscow’s tactical </w:t>
      </w:r>
      <w:r w:rsidRPr="00C8031B">
        <w:rPr>
          <w:rFonts w:eastAsia="Cambria"/>
          <w:highlight w:val="green"/>
          <w:u w:val="single"/>
        </w:rPr>
        <w:t>foreign policy tool for</w:t>
      </w:r>
      <w:r w:rsidRPr="00C8031B">
        <w:rPr>
          <w:rFonts w:eastAsia="Cambria"/>
          <w:u w:val="single"/>
        </w:rPr>
        <w:t xml:space="preserve"> wielding </w:t>
      </w:r>
      <w:r w:rsidRPr="00C8031B">
        <w:rPr>
          <w:rFonts w:eastAsia="Cambria"/>
          <w:highlight w:val="green"/>
          <w:u w:val="single"/>
        </w:rPr>
        <w:t>political influence</w:t>
      </w:r>
      <w:r w:rsidRPr="00C8031B">
        <w:rPr>
          <w:rFonts w:eastAsia="Cambria"/>
          <w:u w:val="single"/>
        </w:rPr>
        <w:t xml:space="preserve"> and changing power balance dynamics.</w:t>
      </w:r>
      <w:r w:rsidRPr="00C8031B">
        <w:rPr>
          <w:rFonts w:eastAsia="Cambria"/>
          <w:sz w:val="16"/>
        </w:rPr>
        <w:t xml:space="preserve"> Indeed, in July 2012, </w:t>
      </w:r>
      <w:r w:rsidRPr="00C8031B">
        <w:rPr>
          <w:rFonts w:eastAsia="Cambria"/>
          <w:u w:val="single"/>
        </w:rPr>
        <w:t xml:space="preserve">Putin said that arms </w:t>
      </w:r>
      <w:r w:rsidRPr="00C8031B">
        <w:rPr>
          <w:rFonts w:eastAsia="Cambria"/>
          <w:highlight w:val="green"/>
          <w:u w:val="single"/>
        </w:rPr>
        <w:t>exports are</w:t>
      </w:r>
      <w:r w:rsidRPr="00C8031B">
        <w:rPr>
          <w:rFonts w:eastAsia="Cambria"/>
          <w:u w:val="single"/>
        </w:rPr>
        <w:t xml:space="preserve"> “an effective </w:t>
      </w:r>
      <w:r w:rsidRPr="00C8031B">
        <w:rPr>
          <w:rFonts w:eastAsia="Cambria"/>
          <w:highlight w:val="green"/>
          <w:u w:val="single"/>
        </w:rPr>
        <w:t>instrument for advancing</w:t>
      </w:r>
      <w:r w:rsidRPr="00C8031B">
        <w:rPr>
          <w:rFonts w:eastAsia="Cambria"/>
          <w:sz w:val="16"/>
        </w:rPr>
        <w:t xml:space="preserve"> </w:t>
      </w:r>
      <w:r w:rsidRPr="00C8031B">
        <w:rPr>
          <w:rFonts w:eastAsia="Cambria"/>
          <w:u w:val="single"/>
        </w:rPr>
        <w:t xml:space="preserve">[Moscow’s] </w:t>
      </w:r>
      <w:r w:rsidRPr="00C8031B">
        <w:rPr>
          <w:rFonts w:eastAsia="Cambria"/>
          <w:highlight w:val="green"/>
          <w:u w:val="single"/>
        </w:rPr>
        <w:t>national interests</w:t>
      </w:r>
      <w:r w:rsidRPr="00C8031B">
        <w:rPr>
          <w:rFonts w:eastAsia="Cambria"/>
          <w:u w:val="single"/>
        </w:rPr>
        <w:t>, both political and economic</w:t>
      </w:r>
      <w:proofErr w:type="gramStart"/>
      <w:r w:rsidRPr="00C8031B">
        <w:rPr>
          <w:rFonts w:eastAsia="Cambria"/>
          <w:u w:val="single"/>
        </w:rPr>
        <w:t>.”[</w:t>
      </w:r>
      <w:proofErr w:type="gramEnd"/>
      <w:r w:rsidRPr="00C8031B">
        <w:rPr>
          <w:rFonts w:eastAsia="Cambria"/>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C8031B">
        <w:rPr>
          <w:rFonts w:eastAsia="Cambria"/>
          <w:u w:val="single"/>
        </w:rPr>
        <w:t>, Moscow courts virtually everyone, and competes with the West whenever an opportunity arises.</w:t>
      </w:r>
      <w:r w:rsidRPr="00C8031B">
        <w:rPr>
          <w:rFonts w:eastAsia="Cambria"/>
          <w:sz w:val="16"/>
        </w:rPr>
        <w:t xml:space="preserve"> Arms exports are a major component of these efforts.</w:t>
      </w:r>
    </w:p>
    <w:p w14:paraId="05EE161C" w14:textId="77777777" w:rsidR="00FF35A1" w:rsidRPr="00B52434" w:rsidRDefault="00FF35A1" w:rsidP="00FF35A1">
      <w:pPr>
        <w:keepNext/>
        <w:keepLines/>
        <w:spacing w:before="40" w:after="0"/>
        <w:outlineLvl w:val="3"/>
        <w:rPr>
          <w:rFonts w:eastAsia="Cambria"/>
          <w:b/>
          <w:iCs/>
          <w:sz w:val="16"/>
        </w:rPr>
      </w:pPr>
      <w:r w:rsidRPr="00B52434">
        <w:rPr>
          <w:rFonts w:eastAsia="MS Gothic" w:cs="Times New Roman"/>
          <w:b/>
          <w:iCs/>
          <w:sz w:val="26"/>
        </w:rPr>
        <w:t xml:space="preserve">A multipolar system and increased Russian influence escalate to nuclear great power war </w:t>
      </w:r>
    </w:p>
    <w:p w14:paraId="19D2DCCB" w14:textId="77777777" w:rsidR="00FF35A1" w:rsidRPr="00B52434" w:rsidRDefault="00FF35A1" w:rsidP="00FF35A1">
      <w:pPr>
        <w:rPr>
          <w:rFonts w:eastAsia="Cambria"/>
        </w:rPr>
      </w:pPr>
      <w:r w:rsidRPr="00B52434">
        <w:rPr>
          <w:rFonts w:eastAsia="Cambria"/>
          <w:b/>
          <w:bCs/>
          <w:sz w:val="26"/>
        </w:rPr>
        <w:t>Brands</w:t>
      </w:r>
      <w:r w:rsidRPr="00B52434">
        <w:rPr>
          <w:rFonts w:eastAsia="Cambria"/>
        </w:rPr>
        <w:t xml:space="preserve">, Henry Kissinger Distinguished Professor of Global Affairs in the Johns Hopkins School of Advanced International Studies, </w:t>
      </w:r>
      <w:r w:rsidRPr="00B52434">
        <w:rPr>
          <w:rFonts w:eastAsia="Cambria"/>
          <w:b/>
          <w:bCs/>
          <w:sz w:val="26"/>
        </w:rPr>
        <w:t xml:space="preserve">AND </w:t>
      </w:r>
      <w:proofErr w:type="spellStart"/>
      <w:r w:rsidRPr="00B52434">
        <w:rPr>
          <w:rFonts w:eastAsia="Cambria"/>
          <w:b/>
          <w:bCs/>
          <w:sz w:val="26"/>
        </w:rPr>
        <w:t>Edel</w:t>
      </w:r>
      <w:proofErr w:type="spellEnd"/>
      <w:r w:rsidRPr="00B52434">
        <w:rPr>
          <w:rFonts w:eastAsia="Cambria"/>
        </w:rPr>
        <w:t xml:space="preserve">, senior fellow at the United States Studies Centre at the University of Sydney, </w:t>
      </w:r>
      <w:r w:rsidRPr="00B52434">
        <w:rPr>
          <w:rFonts w:eastAsia="Cambria"/>
          <w:b/>
          <w:bCs/>
          <w:sz w:val="26"/>
        </w:rPr>
        <w:t>2019</w:t>
      </w:r>
      <w:r w:rsidRPr="00B52434">
        <w:rPr>
          <w:rFonts w:eastAsia="Cambria"/>
        </w:rPr>
        <w:t xml:space="preserve"> (Hal Brands and Charles </w:t>
      </w:r>
      <w:proofErr w:type="spellStart"/>
      <w:r w:rsidRPr="00B52434">
        <w:rPr>
          <w:rFonts w:eastAsia="Cambria"/>
        </w:rPr>
        <w:t>Edel</w:t>
      </w:r>
      <w:proofErr w:type="spellEnd"/>
      <w:r w:rsidRPr="00B52434">
        <w:rPr>
          <w:rFonts w:eastAsia="Cambria"/>
        </w:rPr>
        <w:t xml:space="preserve">, “The End of Great Power Peace.” The National Interest, 3/6/19, </w:t>
      </w:r>
      <w:hyperlink r:id="rId12" w:history="1">
        <w:r w:rsidRPr="00B52434">
          <w:rPr>
            <w:rFonts w:eastAsia="Cambria"/>
          </w:rPr>
          <w:t>https://nationalinterest.org/feature/end-great-power-peace-46282</w:t>
        </w:r>
      </w:hyperlink>
      <w:r w:rsidRPr="00B52434">
        <w:rPr>
          <w:rFonts w:eastAsia="Cambria"/>
        </w:rPr>
        <w:t xml:space="preserve">, Accessed 5/31/19, </w:t>
      </w:r>
      <w:proofErr w:type="spellStart"/>
      <w:r w:rsidRPr="00B52434">
        <w:rPr>
          <w:rFonts w:eastAsia="Cambria"/>
        </w:rPr>
        <w:t>JMoore</w:t>
      </w:r>
      <w:proofErr w:type="spellEnd"/>
      <w:r w:rsidRPr="00B52434">
        <w:rPr>
          <w:rFonts w:eastAsia="Cambria"/>
        </w:rPr>
        <w:t xml:space="preserve">) //recut </w:t>
      </w:r>
      <w:proofErr w:type="spellStart"/>
      <w:r w:rsidRPr="00B52434">
        <w:rPr>
          <w:rFonts w:eastAsia="Cambria"/>
        </w:rPr>
        <w:t>aaditg</w:t>
      </w:r>
      <w:proofErr w:type="spellEnd"/>
    </w:p>
    <w:p w14:paraId="496D24CF" w14:textId="3544C130" w:rsidR="00FF35A1" w:rsidRDefault="00FF35A1" w:rsidP="00FF35A1">
      <w:pPr>
        <w:rPr>
          <w:rFonts w:eastAsia="Calibri"/>
        </w:rPr>
      </w:pPr>
      <w:r w:rsidRPr="00B52434">
        <w:rPr>
          <w:rFonts w:eastAsia="Calibri"/>
        </w:rPr>
        <w:t xml:space="preserve">Each of these geopolitical challenges is different, and each reflects the distinctive interests, ambitions, and history of the country undertaking it. Yet </w:t>
      </w:r>
      <w:r w:rsidRPr="00B52434">
        <w:rPr>
          <w:rFonts w:eastAsia="Calibri"/>
          <w:u w:val="single"/>
        </w:rPr>
        <w:t xml:space="preserve">there is </w:t>
      </w:r>
      <w:r w:rsidRPr="00B52434">
        <w:rPr>
          <w:rFonts w:eastAsia="Calibri"/>
          <w:highlight w:val="green"/>
          <w:u w:val="single"/>
        </w:rPr>
        <w:t>growing cooperation between</w:t>
      </w:r>
      <w:r w:rsidRPr="00B52434">
        <w:rPr>
          <w:rFonts w:eastAsia="Calibri"/>
          <w:u w:val="single"/>
        </w:rPr>
        <w:t xml:space="preserve"> the </w:t>
      </w:r>
      <w:r w:rsidRPr="00B52434">
        <w:rPr>
          <w:rFonts w:eastAsia="Calibri"/>
          <w:highlight w:val="green"/>
          <w:u w:val="single"/>
        </w:rPr>
        <w:t>countries that are challenging</w:t>
      </w:r>
      <w:r w:rsidRPr="00B52434">
        <w:rPr>
          <w:rFonts w:eastAsia="Calibri"/>
          <w:u w:val="single"/>
        </w:rPr>
        <w:t xml:space="preserve"> the regional pillars of the </w:t>
      </w:r>
      <w:r w:rsidRPr="00B52434">
        <w:rPr>
          <w:rFonts w:eastAsia="Calibri"/>
          <w:highlight w:val="green"/>
          <w:u w:val="single"/>
        </w:rPr>
        <w:t>U.S.-led order</w:t>
      </w:r>
      <w:r w:rsidRPr="00B52434">
        <w:rPr>
          <w:rFonts w:eastAsia="Calibri"/>
          <w:u w:val="single"/>
        </w:rPr>
        <w:t xml:space="preserve">. </w:t>
      </w:r>
      <w:r w:rsidRPr="00B52434">
        <w:rPr>
          <w:rFonts w:eastAsia="Calibri"/>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B52434">
        <w:rPr>
          <w:rFonts w:eastAsia="Calibri"/>
          <w:u w:val="single"/>
        </w:rPr>
        <w:t>In Syria, Iran provided the shock troops that helped keep Russia’s ally, Bashar al-Assad, in power, as Moscow provided the air power and the diplomatic cover. “Our cooperation can isolate America</w:t>
      </w:r>
      <w:r w:rsidRPr="00B52434">
        <w:rPr>
          <w:rFonts w:eastAsia="Calibri"/>
          <w:highlight w:val="green"/>
          <w:u w:val="single"/>
        </w:rPr>
        <w:t>,”</w:t>
      </w:r>
      <w:r w:rsidRPr="00B52434">
        <w:rPr>
          <w:rFonts w:eastAsia="Calibri"/>
        </w:rPr>
        <w:t xml:space="preserve"> supreme leader Ali Khamenei told Putin in 2017. More broadly, </w:t>
      </w:r>
      <w:r w:rsidRPr="00B52434">
        <w:rPr>
          <w:rFonts w:eastAsia="Calibri"/>
          <w:highlight w:val="green"/>
          <w:u w:val="single"/>
        </w:rPr>
        <w:t xml:space="preserve">what links </w:t>
      </w:r>
      <w:r w:rsidRPr="00B52434">
        <w:rPr>
          <w:rFonts w:eastAsia="Calibri"/>
          <w:u w:val="single"/>
        </w:rPr>
        <w:t xml:space="preserve">these </w:t>
      </w:r>
      <w:r w:rsidRPr="00B52434">
        <w:rPr>
          <w:rFonts w:eastAsia="Calibri"/>
          <w:highlight w:val="green"/>
          <w:u w:val="single"/>
        </w:rPr>
        <w:t>challenges together is</w:t>
      </w:r>
      <w:r w:rsidRPr="00B52434">
        <w:rPr>
          <w:rFonts w:eastAsia="Calibri"/>
          <w:u w:val="single"/>
        </w:rPr>
        <w:t xml:space="preserve"> their </w:t>
      </w:r>
      <w:r w:rsidRPr="00B52434">
        <w:rPr>
          <w:rFonts w:eastAsia="Calibri"/>
          <w:highlight w:val="green"/>
          <w:u w:val="single"/>
        </w:rPr>
        <w:t>opposition to</w:t>
      </w:r>
      <w:r w:rsidRPr="00B52434">
        <w:rPr>
          <w:rFonts w:eastAsia="Calibri"/>
          <w:u w:val="single"/>
        </w:rPr>
        <w:t xml:space="preserve"> </w:t>
      </w:r>
      <w:r w:rsidRPr="00B52434">
        <w:rPr>
          <w:rFonts w:eastAsia="Calibri"/>
        </w:rPr>
        <w:t xml:space="preserve">the constellation of power, norms, and relationships that </w:t>
      </w:r>
      <w:r w:rsidRPr="00B52434">
        <w:rPr>
          <w:rFonts w:eastAsia="Calibri"/>
          <w:u w:val="single"/>
        </w:rPr>
        <w:t xml:space="preserve">the </w:t>
      </w:r>
      <w:r w:rsidRPr="00B52434">
        <w:rPr>
          <w:rFonts w:eastAsia="Calibri"/>
          <w:highlight w:val="green"/>
          <w:u w:val="single"/>
        </w:rPr>
        <w:t>U.S.-led order</w:t>
      </w:r>
      <w:r w:rsidRPr="00B52434">
        <w:rPr>
          <w:rFonts w:eastAsia="Calibri"/>
        </w:rPr>
        <w:t xml:space="preserve"> entails</w:t>
      </w:r>
      <w:r w:rsidRPr="00B52434">
        <w:rPr>
          <w:rFonts w:eastAsia="Calibri"/>
          <w:u w:val="single"/>
        </w:rPr>
        <w:t>, a</w:t>
      </w:r>
      <w:r w:rsidRPr="00B52434">
        <w:rPr>
          <w:rFonts w:eastAsia="Calibri"/>
          <w:highlight w:val="green"/>
          <w:u w:val="single"/>
        </w:rPr>
        <w:t>nd</w:t>
      </w:r>
      <w:r w:rsidRPr="00B52434">
        <w:rPr>
          <w:rFonts w:eastAsia="Calibri"/>
          <w:u w:val="single"/>
        </w:rPr>
        <w:t xml:space="preserve"> in </w:t>
      </w:r>
      <w:r w:rsidRPr="00B52434">
        <w:rPr>
          <w:rFonts w:eastAsia="Calibri"/>
          <w:highlight w:val="green"/>
          <w:u w:val="single"/>
        </w:rPr>
        <w:t>their propensity to use violence</w:t>
      </w:r>
      <w:r w:rsidRPr="00B52434">
        <w:rPr>
          <w:rFonts w:eastAsia="Calibri"/>
          <w:u w:val="single"/>
        </w:rPr>
        <w:t xml:space="preserve">, coercion, and intimidation </w:t>
      </w:r>
      <w:r w:rsidRPr="00B52434">
        <w:rPr>
          <w:rFonts w:eastAsia="Calibri"/>
          <w:highlight w:val="green"/>
          <w:u w:val="single"/>
        </w:rPr>
        <w:t>as</w:t>
      </w:r>
      <w:r w:rsidRPr="00B52434">
        <w:rPr>
          <w:rFonts w:eastAsia="Calibri"/>
          <w:u w:val="single"/>
        </w:rPr>
        <w:t xml:space="preserve"> means of </w:t>
      </w:r>
      <w:r w:rsidRPr="00B52434">
        <w:rPr>
          <w:rFonts w:eastAsia="Calibri"/>
          <w:highlight w:val="green"/>
          <w:u w:val="single"/>
        </w:rPr>
        <w:t>making that opposition effective</w:t>
      </w:r>
      <w:r w:rsidRPr="00B52434">
        <w:rPr>
          <w:rFonts w:eastAsia="Calibri"/>
          <w:u w:val="single"/>
        </w:rPr>
        <w:t>.</w:t>
      </w:r>
      <w:r w:rsidRPr="00B52434">
        <w:rPr>
          <w:rFonts w:eastAsia="Calibri"/>
        </w:rPr>
        <w:t xml:space="preserve"> Taken collectively, </w:t>
      </w:r>
      <w:r w:rsidRPr="00B52434">
        <w:rPr>
          <w:rFonts w:eastAsia="Calibri"/>
          <w:u w:val="single"/>
        </w:rPr>
        <w:t xml:space="preserve">these challenges constitute a geopolitical sea change from the post-Cold War era. The </w:t>
      </w:r>
      <w:r w:rsidRPr="00B52434">
        <w:rPr>
          <w:rFonts w:eastAsia="Calibri"/>
          <w:highlight w:val="green"/>
          <w:u w:val="single"/>
        </w:rPr>
        <w:t>revival of g</w:t>
      </w:r>
      <w:r w:rsidRPr="00B52434">
        <w:rPr>
          <w:rFonts w:eastAsia="Calibri"/>
          <w:u w:val="single"/>
        </w:rPr>
        <w:t xml:space="preserve">reat-power </w:t>
      </w:r>
      <w:r w:rsidRPr="00B52434">
        <w:rPr>
          <w:rFonts w:eastAsia="Calibri"/>
          <w:highlight w:val="green"/>
          <w:u w:val="single"/>
        </w:rPr>
        <w:t>competition entails higher</w:t>
      </w:r>
      <w:r w:rsidRPr="00B52434">
        <w:rPr>
          <w:rFonts w:eastAsia="Calibri"/>
          <w:u w:val="single"/>
        </w:rPr>
        <w:t xml:space="preserve"> international </w:t>
      </w:r>
      <w:r w:rsidRPr="00B52434">
        <w:rPr>
          <w:rFonts w:eastAsia="Calibri"/>
          <w:highlight w:val="green"/>
          <w:u w:val="single"/>
        </w:rPr>
        <w:t>tensions than the world has known for decades</w:t>
      </w:r>
      <w:r w:rsidRPr="00B52434">
        <w:rPr>
          <w:rFonts w:eastAsia="Calibri"/>
          <w:u w:val="single"/>
        </w:rPr>
        <w:t xml:space="preserve">, and the revival of arms races, security dilemmas, and other artifacts of a more dangerous past. </w:t>
      </w:r>
      <w:r w:rsidRPr="00B52434">
        <w:rPr>
          <w:rFonts w:eastAsia="Calibri"/>
        </w:rPr>
        <w:t>It entails sharper</w:t>
      </w:r>
      <w:r w:rsidRPr="00B52434">
        <w:rPr>
          <w:rFonts w:eastAsia="Calibri"/>
          <w:u w:val="single"/>
        </w:rPr>
        <w:t xml:space="preserve"> conflicts over the international rules of the road </w:t>
      </w:r>
      <w:r w:rsidRPr="00B52434">
        <w:rPr>
          <w:rFonts w:eastAsia="Calibri"/>
        </w:rPr>
        <w:t xml:space="preserve">on issues ranging from freedom of navigation to the illegitimacy of altering borders by force, and intensifying competitions over states that reside at the intersection of rival powers’ areas of interest. </w:t>
      </w:r>
      <w:r w:rsidRPr="00B52434">
        <w:rPr>
          <w:rFonts w:eastAsia="Calibri"/>
          <w:u w:val="single"/>
        </w:rPr>
        <w:t>It requires</w:t>
      </w:r>
      <w:r w:rsidRPr="00B52434">
        <w:rPr>
          <w:rFonts w:eastAsia="Calibri"/>
        </w:rPr>
        <w:t xml:space="preserve"> confronting the prospect that </w:t>
      </w:r>
      <w:r w:rsidRPr="00B52434">
        <w:rPr>
          <w:rFonts w:eastAsia="Calibri"/>
          <w:highlight w:val="green"/>
          <w:u w:val="single"/>
        </w:rPr>
        <w:t>rival powers</w:t>
      </w:r>
      <w:r w:rsidRPr="00B52434">
        <w:rPr>
          <w:rFonts w:eastAsia="Calibri"/>
        </w:rPr>
        <w:t xml:space="preserve"> could </w:t>
      </w:r>
      <w:r w:rsidRPr="00B52434">
        <w:rPr>
          <w:rFonts w:eastAsia="Calibri"/>
          <w:highlight w:val="green"/>
          <w:u w:val="single"/>
        </w:rPr>
        <w:t>overturn</w:t>
      </w:r>
      <w:r w:rsidRPr="00B52434">
        <w:rPr>
          <w:rFonts w:eastAsia="Calibri"/>
          <w:u w:val="single"/>
        </w:rPr>
        <w:t xml:space="preserve"> the favorable </w:t>
      </w:r>
      <w:r w:rsidRPr="00B52434">
        <w:rPr>
          <w:rFonts w:eastAsia="Calibri"/>
          <w:highlight w:val="green"/>
          <w:u w:val="single"/>
        </w:rPr>
        <w:t>regional balances</w:t>
      </w:r>
      <w:r w:rsidRPr="00B52434">
        <w:rPr>
          <w:rFonts w:eastAsia="Calibri"/>
          <w:u w:val="single"/>
        </w:rPr>
        <w:t xml:space="preserve"> that have underpinned the U.S.-led order for decades, </w:t>
      </w:r>
      <w:r w:rsidRPr="00B52434">
        <w:rPr>
          <w:rFonts w:eastAsia="Calibri"/>
          <w:highlight w:val="green"/>
          <w:u w:val="single"/>
        </w:rPr>
        <w:t>and</w:t>
      </w:r>
      <w:r w:rsidRPr="00B52434">
        <w:rPr>
          <w:rFonts w:eastAsia="Calibri"/>
          <w:u w:val="single"/>
        </w:rPr>
        <w:t xml:space="preserve"> that they might </w:t>
      </w:r>
      <w:r w:rsidRPr="00B52434">
        <w:rPr>
          <w:rFonts w:eastAsia="Calibri"/>
          <w:highlight w:val="green"/>
          <w:u w:val="single"/>
        </w:rPr>
        <w:t>construct rival spheres of influence</w:t>
      </w:r>
      <w:r w:rsidRPr="00B52434">
        <w:rPr>
          <w:rFonts w:eastAsia="Calibri"/>
          <w:u w:val="single"/>
        </w:rPr>
        <w:t xml:space="preserve"> from which America and the liberal ideas it has long promoted would be excluded.</w:t>
      </w:r>
      <w:r w:rsidRPr="00B52434">
        <w:rPr>
          <w:rFonts w:eastAsia="Calibri"/>
        </w:rPr>
        <w:t xml:space="preserve"> Finally, it </w:t>
      </w:r>
      <w:r w:rsidRPr="00B52434">
        <w:rPr>
          <w:rFonts w:eastAsia="Calibri"/>
          <w:u w:val="single"/>
        </w:rPr>
        <w:t xml:space="preserve">necessitates recognizing that great-power </w:t>
      </w:r>
      <w:r w:rsidRPr="00B52434">
        <w:rPr>
          <w:rFonts w:eastAsia="Calibri"/>
          <w:highlight w:val="green"/>
          <w:u w:val="single"/>
        </w:rPr>
        <w:t>rivalry</w:t>
      </w:r>
      <w:r w:rsidRPr="00B52434">
        <w:rPr>
          <w:rFonts w:eastAsia="Calibri"/>
          <w:u w:val="single"/>
        </w:rPr>
        <w:t xml:space="preserve"> could </w:t>
      </w:r>
      <w:r w:rsidRPr="00B52434">
        <w:rPr>
          <w:rFonts w:eastAsia="Calibri"/>
          <w:highlight w:val="green"/>
          <w:u w:val="single"/>
        </w:rPr>
        <w:t>lead to great-power</w:t>
      </w:r>
      <w:r w:rsidRPr="00B52434">
        <w:rPr>
          <w:rFonts w:eastAsia="Calibri"/>
          <w:u w:val="single"/>
        </w:rPr>
        <w:t xml:space="preserve"> war,</w:t>
      </w:r>
      <w:r w:rsidRPr="00B52434">
        <w:rPr>
          <w:rFonts w:eastAsia="Calibri"/>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B52434">
        <w:rPr>
          <w:rFonts w:eastAsia="Calibri"/>
          <w:u w:val="single"/>
        </w:rPr>
        <w:t xml:space="preserve">Russian </w:t>
      </w:r>
      <w:r w:rsidRPr="00B52434">
        <w:rPr>
          <w:rFonts w:eastAsia="Calibri"/>
          <w:highlight w:val="green"/>
          <w:u w:val="single"/>
        </w:rPr>
        <w:t>doctrine</w:t>
      </w:r>
      <w:r w:rsidRPr="00B52434">
        <w:rPr>
          <w:rFonts w:eastAsia="Calibri"/>
          <w:u w:val="single"/>
        </w:rPr>
        <w:t xml:space="preserve"> explicitly </w:t>
      </w:r>
      <w:r w:rsidRPr="00B52434">
        <w:rPr>
          <w:rFonts w:eastAsia="Calibri"/>
          <w:highlight w:val="green"/>
          <w:u w:val="single"/>
        </w:rPr>
        <w:t>emphasizes</w:t>
      </w:r>
      <w:r w:rsidRPr="00B52434">
        <w:rPr>
          <w:rFonts w:eastAsia="Calibri"/>
          <w:u w:val="single"/>
        </w:rPr>
        <w:t xml:space="preserve"> the limited </w:t>
      </w:r>
      <w:r w:rsidRPr="00B52434">
        <w:rPr>
          <w:rFonts w:eastAsia="Calibri"/>
          <w:highlight w:val="green"/>
          <w:u w:val="single"/>
        </w:rPr>
        <w:t>use of nuclear weapons</w:t>
      </w:r>
      <w:r w:rsidRPr="00B52434">
        <w:rPr>
          <w:rFonts w:eastAsia="Calibri"/>
          <w:u w:val="single"/>
        </w:rPr>
        <w:t xml:space="preserve"> to achieve escalation dominance in a war with Washington.</w:t>
      </w:r>
      <w:r w:rsidRPr="00B52434">
        <w:rPr>
          <w:rFonts w:eastAsia="Calibri"/>
        </w:rPr>
        <w:t xml:space="preserve">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B52434">
        <w:rPr>
          <w:rFonts w:eastAsia="Calibri"/>
          <w:u w:val="single"/>
        </w:rPr>
        <w:t>The world has not yet returned to the epic clashes for global dominance that characterized the twentieth century</w:t>
      </w:r>
      <w:r w:rsidRPr="00B52434">
        <w:rPr>
          <w:rFonts w:eastAsia="Calibri"/>
        </w:rPr>
        <w:t>, but it has returned to the historical norm of great-power struggle, with all the associated dangers.</w:t>
      </w:r>
    </w:p>
    <w:p w14:paraId="7B29FF36" w14:textId="77777777" w:rsidR="00FF35A1" w:rsidRDefault="00FF35A1" w:rsidP="00FF35A1">
      <w:pPr>
        <w:pStyle w:val="Heading4"/>
      </w:pPr>
      <w:r>
        <w:t>Strikes are key to correcting Egyptian governance – set the groundwork, open humanitarian discussions, and increase publicity – Mubarak’s usurpation proves.</w:t>
      </w:r>
    </w:p>
    <w:p w14:paraId="1530B341" w14:textId="77777777" w:rsidR="00FF35A1" w:rsidRDefault="00FF35A1" w:rsidP="00FF35A1">
      <w:pPr>
        <w:rPr>
          <w:sz w:val="14"/>
        </w:rPr>
      </w:pPr>
      <w:r>
        <w:rPr>
          <w:sz w:val="14"/>
        </w:rPr>
        <w:t xml:space="preserve">Janice </w:t>
      </w:r>
      <w:proofErr w:type="spellStart"/>
      <w:r w:rsidRPr="000C7E1A">
        <w:rPr>
          <w:rStyle w:val="Style13ptBold"/>
        </w:rPr>
        <w:t>Jayes</w:t>
      </w:r>
      <w:proofErr w:type="spellEnd"/>
      <w:r w:rsidRPr="000C7E1A">
        <w:rPr>
          <w:rStyle w:val="Style13ptBold"/>
        </w:rPr>
        <w:t xml:space="preserve"> 18</w:t>
      </w:r>
      <w:r>
        <w:rPr>
          <w:sz w:val="14"/>
        </w:rPr>
        <w:t xml:space="preserve"> [Dr. </w:t>
      </w:r>
      <w:proofErr w:type="spellStart"/>
      <w:r>
        <w:rPr>
          <w:sz w:val="14"/>
        </w:rPr>
        <w:t>Jayes</w:t>
      </w:r>
      <w:proofErr w:type="spellEnd"/>
      <w:r>
        <w:rPr>
          <w:sz w:val="14"/>
        </w:rPr>
        <w:t xml:space="preserve"> writes on current security and humanitarian challenges in the Middle East and Latin America., The Real War in Egypt: </w:t>
      </w:r>
      <w:proofErr w:type="gramStart"/>
      <w:r>
        <w:rPr>
          <w:sz w:val="14"/>
        </w:rPr>
        <w:t>the</w:t>
      </w:r>
      <w:proofErr w:type="gramEnd"/>
      <w:r>
        <w:rPr>
          <w:sz w:val="14"/>
        </w:rPr>
        <w:t xml:space="preserve"> Labor Struggle. The Public (May </w:t>
      </w:r>
      <w:proofErr w:type="gramStart"/>
      <w:r>
        <w:rPr>
          <w:sz w:val="14"/>
        </w:rPr>
        <w:t>2018 )</w:t>
      </w:r>
      <w:proofErr w:type="gramEnd"/>
      <w:r>
        <w:rPr>
          <w:sz w:val="14"/>
        </w:rPr>
        <w:t xml:space="preserve"> http://publici.ucimc.org/2018/05/the-real-war-in-egypt-the-labor-struggle/]//anop</w:t>
      </w:r>
    </w:p>
    <w:p w14:paraId="0859892D" w14:textId="77777777" w:rsidR="00FF35A1" w:rsidRDefault="00FF35A1" w:rsidP="00FF35A1">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deadline. As expected, al-Sisi claimed a “landslide” victory with a Mubarak-</w:t>
      </w:r>
      <w:proofErr w:type="spellStart"/>
      <w:r w:rsidRPr="0097230C">
        <w:rPr>
          <w:rStyle w:val="Emphasis"/>
        </w:rPr>
        <w:t>esque</w:t>
      </w:r>
      <w:proofErr w:type="spellEnd"/>
      <w:r w:rsidRPr="0097230C">
        <w:rPr>
          <w:rStyle w:val="Emphasis"/>
        </w:rPr>
        <w:t xml:space="preserv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w:t>
      </w:r>
      <w:proofErr w:type="gramStart"/>
      <w:r w:rsidRPr="0097230C">
        <w:rPr>
          <w:sz w:val="14"/>
        </w:rPr>
        <w:t>tortured</w:t>
      </w:r>
      <w:proofErr w:type="gramEnd"/>
      <w:r w:rsidRPr="0097230C">
        <w:rPr>
          <w:sz w:val="14"/>
        </w:rPr>
        <w:t xml:space="preserve">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w:t>
      </w:r>
      <w:proofErr w:type="spellStart"/>
      <w:r w:rsidRPr="0097230C">
        <w:rPr>
          <w:rStyle w:val="Emphasis"/>
        </w:rPr>
        <w:t>el</w:t>
      </w:r>
      <w:proofErr w:type="spellEnd"/>
      <w:r w:rsidRPr="0097230C">
        <w:rPr>
          <w:rStyle w:val="Emphasis"/>
        </w:rPr>
        <w:t xml:space="preserve">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w:t>
      </w:r>
      <w:proofErr w:type="gramStart"/>
      <w:r w:rsidRPr="0097230C">
        <w:rPr>
          <w:rStyle w:val="Emphasis"/>
        </w:rPr>
        <w:t>actually the</w:t>
      </w:r>
      <w:proofErr w:type="gramEnd"/>
      <w:r w:rsidRPr="0097230C">
        <w:rPr>
          <w:rStyle w:val="Emphasis"/>
        </w:rPr>
        <w:t xml:space="preserv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w:t>
      </w:r>
      <w:proofErr w:type="gramStart"/>
      <w:r w:rsidRPr="0097230C">
        <w:rPr>
          <w:rStyle w:val="Emphasis"/>
        </w:rPr>
        <w:t>the majority of</w:t>
      </w:r>
      <w:proofErr w:type="gramEnd"/>
      <w:r w:rsidRPr="0097230C">
        <w:rPr>
          <w:rStyle w:val="Emphasis"/>
        </w:rPr>
        <w:t xml:space="preserve">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w:t>
      </w:r>
      <w:proofErr w:type="spellStart"/>
      <w:r w:rsidRPr="0097230C">
        <w:rPr>
          <w:sz w:val="14"/>
        </w:rPr>
        <w:t>el</w:t>
      </w:r>
      <w:proofErr w:type="spellEnd"/>
      <w:r w:rsidRPr="0097230C">
        <w:rPr>
          <w:sz w:val="14"/>
        </w:rPr>
        <w:t xml:space="preserve"> Mahalla, 2006. The strikes that undid Mubarak’s Egypt centered on the textile industry in </w:t>
      </w:r>
      <w:proofErr w:type="spellStart"/>
      <w:r w:rsidRPr="0097230C">
        <w:rPr>
          <w:sz w:val="14"/>
        </w:rPr>
        <w:t>el</w:t>
      </w:r>
      <w:proofErr w:type="spellEnd"/>
      <w:r w:rsidRPr="0097230C">
        <w:rPr>
          <w:sz w:val="14"/>
        </w:rPr>
        <w:t xml:space="preserve">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xml:space="preserve">. Since the 1950s the Egyptian state had controlled the syndicates that organized everyone from lawyers to street sweepers, trading benefits for political support. But by the 2000s the state had abandoned the </w:t>
      </w:r>
      <w:proofErr w:type="gramStart"/>
      <w:r w:rsidRPr="0097230C">
        <w:rPr>
          <w:sz w:val="14"/>
        </w:rPr>
        <w:t>compact, and</w:t>
      </w:r>
      <w:proofErr w:type="gramEnd"/>
      <w:r w:rsidRPr="0097230C">
        <w:rPr>
          <w:sz w:val="14"/>
        </w:rPr>
        <w:t xml:space="preserve">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w:t>
      </w:r>
      <w:proofErr w:type="spellStart"/>
      <w:r w:rsidRPr="0097230C">
        <w:rPr>
          <w:sz w:val="14"/>
        </w:rPr>
        <w:t>Regeni</w:t>
      </w:r>
      <w:proofErr w:type="spellEnd"/>
      <w:r w:rsidRPr="0097230C">
        <w:rPr>
          <w:sz w:val="14"/>
        </w:rPr>
        <w:t xml:space="preserve">,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w:t>
      </w:r>
      <w:proofErr w:type="gramStart"/>
      <w:r w:rsidRPr="0097230C">
        <w:rPr>
          <w:rStyle w:val="Emphasis"/>
        </w:rPr>
        <w:t>capital can</w:t>
      </w:r>
      <w:proofErr w:type="gramEnd"/>
      <w:r w:rsidRPr="0097230C">
        <w:rPr>
          <w:rStyle w:val="Emphasis"/>
        </w:rPr>
        <w:t xml:space="preserve">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6DF03E8A" w14:textId="77777777" w:rsidR="00FF35A1" w:rsidRPr="002023C5" w:rsidRDefault="00FF35A1" w:rsidP="00FF35A1">
      <w:pPr>
        <w:pStyle w:val="Heading3"/>
      </w:pPr>
      <w:r>
        <w:t>Plan</w:t>
      </w:r>
    </w:p>
    <w:p w14:paraId="349C2101" w14:textId="77777777" w:rsidR="00FF35A1" w:rsidRDefault="00FF35A1" w:rsidP="00FF35A1">
      <w:pPr>
        <w:pStyle w:val="Heading4"/>
      </w:pPr>
      <w:r>
        <w:t xml:space="preserve">Plan: The </w:t>
      </w:r>
      <w:r w:rsidRPr="00647F5D">
        <w:t>Arab Republic of Egypt</w:t>
      </w:r>
      <w:r>
        <w:t xml:space="preserve"> should recognize an unconditional right for workers to strike. </w:t>
      </w:r>
    </w:p>
    <w:p w14:paraId="64AAFA5A" w14:textId="77777777" w:rsidR="00FF35A1" w:rsidRPr="00325AFB" w:rsidRDefault="00FF35A1" w:rsidP="00FF35A1">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0E534A7B" w14:textId="77777777" w:rsidR="00FF35A1" w:rsidRPr="00325AFB" w:rsidRDefault="00FF35A1" w:rsidP="00FF35A1">
      <w:pPr>
        <w:rPr>
          <w:color w:val="000000" w:themeColor="text1"/>
        </w:rPr>
      </w:pPr>
      <w:proofErr w:type="spellStart"/>
      <w:r w:rsidRPr="00325AFB">
        <w:rPr>
          <w:rStyle w:val="Style13ptBold"/>
          <w:color w:val="000000" w:themeColor="text1"/>
        </w:rPr>
        <w:t>Brudney</w:t>
      </w:r>
      <w:proofErr w:type="spellEnd"/>
      <w:r w:rsidRPr="00325AFB">
        <w:rPr>
          <w:rStyle w:val="Style13ptBold"/>
          <w:color w:val="000000" w:themeColor="text1"/>
        </w:rPr>
        <w:t xml:space="preserve"> 20</w:t>
      </w:r>
      <w:r w:rsidRPr="00325AFB">
        <w:rPr>
          <w:color w:val="000000" w:themeColor="text1"/>
        </w:rPr>
        <w:t xml:space="preserve"> </w:t>
      </w:r>
      <w:proofErr w:type="spellStart"/>
      <w:r w:rsidRPr="00325AFB">
        <w:rPr>
          <w:color w:val="000000" w:themeColor="text1"/>
        </w:rPr>
        <w:t>Brudney</w:t>
      </w:r>
      <w:proofErr w:type="spellEnd"/>
      <w:r w:rsidRPr="00325AFB">
        <w:rPr>
          <w:color w:val="000000" w:themeColor="text1"/>
        </w:rPr>
        <w:t xml:space="preserve">, J. J. (2020). The Right to Strike is </w:t>
      </w:r>
      <w:proofErr w:type="spellStart"/>
      <w:r w:rsidRPr="00325AFB">
        <w:rPr>
          <w:color w:val="000000" w:themeColor="text1"/>
        </w:rPr>
        <w:t>Recognised</w:t>
      </w:r>
      <w:proofErr w:type="spellEnd"/>
      <w:r w:rsidRPr="00325AFB">
        <w:rPr>
          <w:color w:val="000000" w:themeColor="text1"/>
        </w:rPr>
        <w:t xml:space="preserve"> as Customary International Law. </w:t>
      </w:r>
      <w:r w:rsidRPr="00325AFB">
        <w:rPr>
          <w:i/>
          <w:iCs/>
          <w:color w:val="000000" w:themeColor="text1"/>
        </w:rPr>
        <w:t>Yale Law</w:t>
      </w:r>
      <w:r w:rsidRPr="00325AFB">
        <w:rPr>
          <w:color w:val="000000" w:themeColor="text1"/>
        </w:rPr>
        <w:t>, 10–11. https://doi.org/10.5040/9781509933587.ch-011/SJKS</w:t>
      </w:r>
    </w:p>
    <w:p w14:paraId="2C5D06DC" w14:textId="77777777" w:rsidR="00FF35A1" w:rsidRDefault="00FF35A1" w:rsidP="00FF35A1">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3881C5D0" w14:textId="77777777" w:rsidR="00FF35A1" w:rsidRPr="005E2CE7" w:rsidRDefault="00FF35A1" w:rsidP="00FF35A1">
      <w:pPr>
        <w:pStyle w:val="Heading4"/>
      </w:pPr>
      <w:r>
        <w:t>Unconditionality is key – conditional strikes cause circumvention and allow for state crackdowns which destroys efficacy</w:t>
      </w:r>
    </w:p>
    <w:p w14:paraId="658E7D00" w14:textId="77777777" w:rsidR="00FF35A1" w:rsidRDefault="00FF35A1" w:rsidP="00FF35A1">
      <w:pPr>
        <w:spacing w:after="0" w:line="240" w:lineRule="auto"/>
        <w:rPr>
          <w:rStyle w:val="Style13ptBold"/>
        </w:rPr>
      </w:pPr>
      <w:proofErr w:type="spellStart"/>
      <w:r w:rsidRPr="00083952">
        <w:rPr>
          <w:rStyle w:val="Style13ptBold"/>
        </w:rPr>
        <w:t>Crépon</w:t>
      </w:r>
      <w:proofErr w:type="spellEnd"/>
      <w:r w:rsidRPr="00083952">
        <w:rPr>
          <w:rStyle w:val="Style13ptBold"/>
        </w:rPr>
        <w:t xml:space="preserve"> </w:t>
      </w:r>
      <w:r>
        <w:rPr>
          <w:rStyle w:val="Style13ptBold"/>
        </w:rPr>
        <w:t>‘</w:t>
      </w:r>
      <w:r w:rsidRPr="00083952">
        <w:rPr>
          <w:rStyle w:val="Style13ptBold"/>
        </w:rPr>
        <w:t>19</w:t>
      </w:r>
      <w:r w:rsidRPr="00083952">
        <w:rPr>
          <w:rFonts w:ascii="Times New Roman" w:eastAsia="Times New Roman" w:hAnsi="Times New Roman" w:cs="Times New Roman"/>
          <w:sz w:val="24"/>
        </w:rPr>
        <w:t xml:space="preserve"> </w:t>
      </w:r>
      <w:r w:rsidRPr="00DC28B2">
        <w:t xml:space="preserve">[Marc </w:t>
      </w:r>
      <w:proofErr w:type="spellStart"/>
      <w:r w:rsidRPr="00DC28B2">
        <w:t>Crépon</w:t>
      </w:r>
      <w:proofErr w:type="spellEnd"/>
      <w:r w:rsidRPr="00DC28B2">
        <w:t xml:space="preserve">, Professor of Philosophy at the Ecole </w:t>
      </w:r>
      <w:proofErr w:type="spellStart"/>
      <w:r w:rsidRPr="00DC28B2">
        <w:t>Normale</w:t>
      </w:r>
      <w:proofErr w:type="spellEnd"/>
      <w:r w:rsidRPr="00DC28B2">
        <w:t xml:space="preserve"> </w:t>
      </w:r>
      <w:proofErr w:type="spellStart"/>
      <w:r w:rsidRPr="00DC28B2">
        <w:t>Superieure</w:t>
      </w:r>
      <w:proofErr w:type="spellEnd"/>
      <w:r w:rsidRPr="00DC28B2">
        <w:t xml:space="preserve"> and director of research at the Archives Husserl, National Center for Scientific Research, “The Right to Strike and Legal War in Walter Benjamin’s ‘Toward the Critique of Violence’.” Translation by </w:t>
      </w:r>
      <w:proofErr w:type="spellStart"/>
      <w:r w:rsidRPr="00DC28B2">
        <w:t>Micol</w:t>
      </w:r>
      <w:proofErr w:type="spellEnd"/>
      <w:r w:rsidRPr="00DC28B2">
        <w:t xml:space="preserve"> Bez. Critical Times (2019) 2 (2): 252–260, https://read.dukeupress.edu/critical times/article/2/2/252/141479/The Right to Strike and Legal War in Walter]//</w:t>
      </w:r>
      <w:proofErr w:type="spellStart"/>
      <w:r w:rsidRPr="00DC28B2">
        <w:t>pranav</w:t>
      </w:r>
      <w:proofErr w:type="spellEnd"/>
    </w:p>
    <w:p w14:paraId="265E4AEF" w14:textId="77777777" w:rsidR="00FF35A1" w:rsidRDefault="00FF35A1" w:rsidP="00FF35A1">
      <w:pPr>
        <w:pStyle w:val="ListParagraph"/>
        <w:numPr>
          <w:ilvl w:val="0"/>
          <w:numId w:val="15"/>
        </w:numPr>
      </w:pPr>
      <w:r>
        <w:t>AT --</w:t>
      </w:r>
      <w:r w:rsidRPr="00EB6D66">
        <w:t xml:space="preserve"> cap k</w:t>
      </w:r>
    </w:p>
    <w:p w14:paraId="0A6D75D0" w14:textId="77777777" w:rsidR="00FF35A1" w:rsidRPr="00EB6D66" w:rsidRDefault="00FF35A1" w:rsidP="00FF35A1">
      <w:pPr>
        <w:pStyle w:val="ListParagraph"/>
        <w:numPr>
          <w:ilvl w:val="0"/>
          <w:numId w:val="15"/>
        </w:numPr>
      </w:pPr>
      <w:r>
        <w:t>At pics</w:t>
      </w:r>
    </w:p>
    <w:p w14:paraId="244D6EE0" w14:textId="77777777" w:rsidR="00FF35A1" w:rsidRDefault="00FF35A1" w:rsidP="00FF35A1">
      <w:pPr>
        <w:rPr>
          <w:sz w:val="16"/>
        </w:rPr>
      </w:pPr>
      <w:r w:rsidRPr="006B1F48">
        <w:rPr>
          <w:sz w:val="16"/>
        </w:rPr>
        <w:t xml:space="preserve">Let us return to the place that the right to strike occupies within class struggle. To begin with, the very idea of such a struggle implies certain forms of violence. </w:t>
      </w:r>
      <w:r w:rsidRPr="00EB6D66">
        <w:rPr>
          <w:rStyle w:val="Emphasis"/>
        </w:rPr>
        <w:t xml:space="preserve">The </w:t>
      </w:r>
      <w:r w:rsidRPr="00E02CE7">
        <w:rPr>
          <w:rStyle w:val="Emphasis"/>
          <w:highlight w:val="green"/>
        </w:rPr>
        <w:t>strike</w:t>
      </w:r>
      <w:r w:rsidRPr="00EB6D66">
        <w:rPr>
          <w:rStyle w:val="Emphasis"/>
        </w:rPr>
        <w:t xml:space="preserve"> could then be </w:t>
      </w:r>
      <w:r w:rsidRPr="00E02CE7">
        <w:rPr>
          <w:rStyle w:val="Emphasis"/>
          <w:highlight w:val="green"/>
        </w:rPr>
        <w:t>understood as</w:t>
      </w:r>
      <w:r w:rsidRPr="00EB6D66">
        <w:rPr>
          <w:rStyle w:val="Emphasis"/>
        </w:rPr>
        <w:t xml:space="preserve"> one of the recognizable forms that this violence can take. However, this analytical framework is undermined as soon as this </w:t>
      </w:r>
      <w:r w:rsidRPr="00E02CE7">
        <w:rPr>
          <w:rStyle w:val="Emphasis"/>
          <w:highlight w:val="green"/>
        </w:rPr>
        <w:t>form of violence</w:t>
      </w:r>
      <w:r w:rsidRPr="00EB6D66">
        <w:rPr>
          <w:rStyle w:val="Emphasis"/>
        </w:rPr>
        <w:t xml:space="preserve"> becomes </w:t>
      </w:r>
      <w:r w:rsidRPr="00E02CE7">
        <w:rPr>
          <w:rStyle w:val="Emphasis"/>
          <w:highlight w:val="green"/>
        </w:rPr>
        <w:t>regulated by a “right to strike</w:t>
      </w:r>
      <w:r w:rsidRPr="006B1F48">
        <w:rPr>
          <w:sz w:val="16"/>
        </w:rPr>
        <w:t xml:space="preserve">,” such as the one recognized by law in France in 1864. What this recognition engages is, in fact, the will of the state to control the possible “violence” of the strike. </w:t>
      </w:r>
      <w:r w:rsidRPr="00EB6D66">
        <w:rPr>
          <w:rStyle w:val="Emphasis"/>
        </w:rPr>
        <w:t xml:space="preserve">Thus, </w:t>
      </w:r>
      <w:r w:rsidRPr="000200F1">
        <w:rPr>
          <w:rStyle w:val="Emphasis"/>
          <w:highlight w:val="green"/>
        </w:rPr>
        <w:t>the “right”</w:t>
      </w:r>
      <w:r w:rsidRPr="00EB6D66">
        <w:rPr>
          <w:rStyle w:val="Emphasis"/>
        </w:rPr>
        <w:t xml:space="preserve"> of the right to strike appears as </w:t>
      </w:r>
      <w:r w:rsidRPr="00953415">
        <w:rPr>
          <w:rStyle w:val="Emphasis"/>
          <w:highlight w:val="green"/>
        </w:rPr>
        <w:t>the best</w:t>
      </w:r>
      <w:r w:rsidRPr="00EB6D66">
        <w:rPr>
          <w:rStyle w:val="Emphasis"/>
        </w:rPr>
        <w:t xml:space="preserve">, if not the only, </w:t>
      </w:r>
      <w:r w:rsidRPr="00953415">
        <w:rPr>
          <w:rStyle w:val="Emphasis"/>
          <w:highlight w:val="green"/>
        </w:rPr>
        <w:t>way for the state to circumscribe</w:t>
      </w:r>
      <w:r w:rsidRPr="00EB6D66">
        <w:rPr>
          <w:rStyle w:val="Emphasis"/>
        </w:rPr>
        <w:t xml:space="preserve"> within (and via) </w:t>
      </w:r>
      <w:r w:rsidRPr="00953415">
        <w:rPr>
          <w:rStyle w:val="Emphasis"/>
          <w:highlight w:val="green"/>
        </w:rPr>
        <w:t>the law</w:t>
      </w:r>
      <w:r w:rsidRPr="00EB6D66">
        <w:rPr>
          <w:rStyle w:val="Emphasis"/>
        </w:rPr>
        <w:t xml:space="preserve"> the relative violence of class struggles.</w:t>
      </w:r>
      <w:r w:rsidRPr="006B1F48">
        <w:rPr>
          <w:sz w:val="16"/>
        </w:rPr>
        <w:t xml:space="preserve"> We might consider this to be the perfect illustration of the </w:t>
      </w:r>
      <w:proofErr w:type="gramStart"/>
      <w:r w:rsidRPr="006B1F48">
        <w:rPr>
          <w:sz w:val="16"/>
        </w:rPr>
        <w:t>aforementioned hypothesis</w:t>
      </w:r>
      <w:proofErr w:type="gramEnd"/>
      <w:r w:rsidRPr="006B1F48">
        <w:rPr>
          <w:sz w:val="16"/>
        </w:rPr>
        <w:t>. Yet, there are two lines of questioning that destabilize this hypothesis that we would do well to consider. First, is it legitimate to present the strike as a form of violence? Who has a vested inter</w:t>
      </w:r>
      <w:r w:rsidRPr="006B1F48">
        <w:rPr>
          <w:sz w:val="16"/>
        </w:rPr>
        <w:noBreakHyphen/>
        <w:t xml:space="preserve"> </w:t>
      </w:r>
      <w:proofErr w:type="spellStart"/>
      <w:r w:rsidRPr="006B1F48">
        <w:rPr>
          <w:sz w:val="16"/>
        </w:rPr>
        <w:t>est</w:t>
      </w:r>
      <w:proofErr w:type="spellEnd"/>
      <w:r w:rsidRPr="006B1F48">
        <w:rPr>
          <w:sz w:val="16"/>
        </w:rPr>
        <w:t xml:space="preserve"> in such a representation? In other words, how can we trace a clear and </w:t>
      </w:r>
      <w:proofErr w:type="spellStart"/>
      <w:r w:rsidRPr="006B1F48">
        <w:rPr>
          <w:sz w:val="16"/>
        </w:rPr>
        <w:t>unequivo</w:t>
      </w:r>
      <w:proofErr w:type="spellEnd"/>
      <w:r w:rsidRPr="006B1F48">
        <w:rPr>
          <w:sz w:val="16"/>
        </w:rPr>
        <w:noBreakHyphen/>
        <w:t xml:space="preserve"> </w:t>
      </w:r>
      <w:proofErr w:type="spellStart"/>
      <w:r w:rsidRPr="006B1F48">
        <w:rPr>
          <w:sz w:val="16"/>
        </w:rPr>
        <w:t>cal</w:t>
      </w:r>
      <w:proofErr w:type="spellEnd"/>
      <w:r w:rsidRPr="006B1F48">
        <w:rPr>
          <w:sz w:val="16"/>
        </w:rPr>
        <w:t xml:space="preserve"> demarcation between violence and nonviolence? Are we not always bound to find residues of violence, even in those actions that we would be tempted to consider </w:t>
      </w:r>
      <w:proofErr w:type="spellStart"/>
      <w:r w:rsidRPr="006B1F48">
        <w:rPr>
          <w:sz w:val="16"/>
        </w:rPr>
        <w:t>non</w:t>
      </w:r>
      <w:proofErr w:type="spellEnd"/>
      <w:r w:rsidRPr="006B1F48">
        <w:rPr>
          <w:sz w:val="16"/>
        </w:rPr>
        <w:noBreakHyphen/>
        <w:t xml:space="preserve"> violent? The second line of questioning is just as important and is rooted in the </w:t>
      </w:r>
      <w:proofErr w:type="spellStart"/>
      <w:r w:rsidRPr="006B1F48">
        <w:rPr>
          <w:sz w:val="16"/>
        </w:rPr>
        <w:t>distinc</w:t>
      </w:r>
      <w:proofErr w:type="spellEnd"/>
      <w:r w:rsidRPr="006B1F48">
        <w:rPr>
          <w:sz w:val="16"/>
        </w:rPr>
        <w:noBreakHyphen/>
        <w:t xml:space="preserve"> </w:t>
      </w:r>
      <w:proofErr w:type="spellStart"/>
      <w:r w:rsidRPr="006B1F48">
        <w:rPr>
          <w:sz w:val="16"/>
        </w:rPr>
        <w:t>tion</w:t>
      </w:r>
      <w:proofErr w:type="spellEnd"/>
      <w:r w:rsidRPr="006B1F48">
        <w:rPr>
          <w:sz w:val="16"/>
        </w:rPr>
        <w:t xml:space="preserve"> established by Georges Sorel, in his Reflections on Violence, between the “political strike” and the “proletarian general strike,” to which Benjamin dedicates a set of </w:t>
      </w:r>
      <w:proofErr w:type="gramStart"/>
      <w:r w:rsidRPr="006B1F48">
        <w:rPr>
          <w:sz w:val="16"/>
        </w:rPr>
        <w:t>com</w:t>
      </w:r>
      <w:proofErr w:type="gramEnd"/>
      <w:r w:rsidRPr="006B1F48">
        <w:rPr>
          <w:sz w:val="16"/>
        </w:rPr>
        <w:noBreakHyphen/>
        <w:t xml:space="preserve"> </w:t>
      </w:r>
      <w:proofErr w:type="spellStart"/>
      <w:r w:rsidRPr="006B1F48">
        <w:rPr>
          <w:sz w:val="16"/>
        </w:rPr>
        <w:t>plementary</w:t>
      </w:r>
      <w:proofErr w:type="spellEnd"/>
      <w:r w:rsidRPr="006B1F48">
        <w:rPr>
          <w:sz w:val="16"/>
        </w:rPr>
        <w:t xml:space="preserve"> analyses in §13 of his essay. Here, again, we are faced with a question of limits. What is at stake is the possibility for a certain type of strike (the proletarian gen</w:t>
      </w:r>
      <w:r w:rsidRPr="006B1F48">
        <w:rPr>
          <w:rFonts w:ascii="Cambria Math" w:hAnsi="Cambria Math" w:cs="Cambria Math"/>
          <w:sz w:val="16"/>
        </w:rPr>
        <w:t>‑</w:t>
      </w:r>
      <w:r w:rsidRPr="006B1F48">
        <w:rPr>
          <w:sz w:val="16"/>
        </w:rPr>
        <w:t xml:space="preserve"> </w:t>
      </w:r>
      <w:proofErr w:type="spellStart"/>
      <w:r w:rsidRPr="006B1F48">
        <w:rPr>
          <w:sz w:val="16"/>
        </w:rPr>
        <w:t>eral</w:t>
      </w:r>
      <w:proofErr w:type="spellEnd"/>
      <w:r w:rsidRPr="006B1F48">
        <w:rPr>
          <w:sz w:val="16"/>
        </w:rPr>
        <w:t xml:space="preserve">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6B1F48">
        <w:rPr>
          <w:rFonts w:ascii="Cambria Math" w:hAnsi="Cambria Math" w:cs="Cambria Math"/>
          <w:sz w:val="16"/>
        </w:rPr>
        <w:t>‑</w:t>
      </w:r>
      <w:r w:rsidRPr="006B1F48">
        <w:rPr>
          <w:sz w:val="16"/>
        </w:rPr>
        <w:t xml:space="preserve"> </w:t>
      </w:r>
      <w:proofErr w:type="spellStart"/>
      <w:r w:rsidRPr="006B1F48">
        <w:rPr>
          <w:sz w:val="16"/>
        </w:rPr>
        <w:t>ity</w:t>
      </w:r>
      <w:proofErr w:type="spellEnd"/>
      <w:r w:rsidRPr="006B1F48">
        <w:rPr>
          <w:sz w:val="16"/>
        </w:rPr>
        <w:t xml:space="preserve"> of this statement, however, is not unrestricted because it is not unconditional,” notes Benjamin in §7. We would be mistaken in believing that the right to strike is granted and guaranteed unconditionally. Rather, it is structurally subjected to a conflict of in</w:t>
      </w:r>
      <w:r w:rsidRPr="006B1F48">
        <w:rPr>
          <w:rFonts w:ascii="Cambria Math" w:hAnsi="Cambria Math" w:cs="Cambria Math"/>
          <w:sz w:val="16"/>
        </w:rPr>
        <w:t>‑</w:t>
      </w:r>
      <w:r w:rsidRPr="006B1F48">
        <w:rPr>
          <w:sz w:val="16"/>
        </w:rPr>
        <w:t xml:space="preserve"> </w:t>
      </w:r>
      <w:proofErr w:type="spellStart"/>
      <w:r w:rsidRPr="006B1F48">
        <w:rPr>
          <w:sz w:val="16"/>
        </w:rPr>
        <w:t>terpretations</w:t>
      </w:r>
      <w:proofErr w:type="spellEnd"/>
      <w:r w:rsidRPr="006B1F48">
        <w:rPr>
          <w:sz w:val="16"/>
        </w:rPr>
        <w:t xml:space="preserve">, those of the workers, on the one hand, and of the state on the other. From the point of view of the state, </w:t>
      </w:r>
      <w:r w:rsidRPr="006B7476">
        <w:rPr>
          <w:rStyle w:val="Emphasis"/>
        </w:rPr>
        <w:t xml:space="preserve">the </w:t>
      </w:r>
      <w:r w:rsidRPr="00B818A3">
        <w:rPr>
          <w:rStyle w:val="Emphasis"/>
          <w:highlight w:val="green"/>
        </w:rPr>
        <w:t>partial strike cannot</w:t>
      </w:r>
      <w:r w:rsidRPr="006B7476">
        <w:rPr>
          <w:rStyle w:val="Emphasis"/>
        </w:rPr>
        <w:t xml:space="preserve"> under any circumstance </w:t>
      </w:r>
      <w:r w:rsidRPr="00B818A3">
        <w:rPr>
          <w:rStyle w:val="Emphasis"/>
          <w:highlight w:val="green"/>
        </w:rPr>
        <w:t>be un</w:t>
      </w:r>
      <w:r w:rsidRPr="00B818A3">
        <w:rPr>
          <w:rStyle w:val="Emphasis"/>
          <w:rFonts w:ascii="Cambria Math" w:hAnsi="Cambria Math" w:cs="Cambria Math"/>
          <w:highlight w:val="green"/>
        </w:rPr>
        <w:t>‑</w:t>
      </w:r>
      <w:r w:rsidRPr="00B818A3">
        <w:rPr>
          <w:rStyle w:val="Emphasis"/>
          <w:highlight w:val="green"/>
        </w:rPr>
        <w:t xml:space="preserve"> </w:t>
      </w:r>
      <w:proofErr w:type="spellStart"/>
      <w:r w:rsidRPr="00B818A3">
        <w:rPr>
          <w:rStyle w:val="Emphasis"/>
          <w:highlight w:val="green"/>
        </w:rPr>
        <w:t>derstood</w:t>
      </w:r>
      <w:proofErr w:type="spellEnd"/>
      <w:r w:rsidRPr="00B818A3">
        <w:rPr>
          <w:rStyle w:val="Emphasis"/>
          <w:highlight w:val="green"/>
        </w:rPr>
        <w:t xml:space="preserve"> as a right to exercise violence</w:t>
      </w:r>
      <w:r w:rsidRPr="006B7476">
        <w:rPr>
          <w:rStyle w:val="Emphasis"/>
        </w:rPr>
        <w:t>, but rather as the right to extract oneself from</w:t>
      </w:r>
      <w:r>
        <w:rPr>
          <w:rStyle w:val="Emphasis"/>
        </w:rPr>
        <w:t xml:space="preserve"> </w:t>
      </w:r>
      <w:r w:rsidRPr="006B7476">
        <w:rPr>
          <w:rStyle w:val="Emphasis"/>
        </w:rPr>
        <w:t>a preexisting (and verifiable) violence: that of the employer. In this sense, the partial</w:t>
      </w:r>
      <w:r>
        <w:rPr>
          <w:rStyle w:val="Emphasis"/>
        </w:rPr>
        <w:t xml:space="preserve"> </w:t>
      </w:r>
      <w:r w:rsidRPr="006B7476">
        <w:rPr>
          <w:rStyle w:val="Emphasis"/>
        </w:rPr>
        <w:t>strike should be considered a nonviolent action</w:t>
      </w:r>
      <w:r w:rsidRPr="006B1F48">
        <w:rPr>
          <w:sz w:val="16"/>
        </w:rPr>
        <w:t>, what Benjamin named a “pure means.” The interpretations diverge on two main points. The first clearly depends on the al</w:t>
      </w:r>
      <w:r w:rsidRPr="006B1F48">
        <w:rPr>
          <w:rFonts w:ascii="Cambria Math" w:hAnsi="Cambria Math" w:cs="Cambria Math"/>
          <w:sz w:val="16"/>
        </w:rPr>
        <w:t>‑</w:t>
      </w:r>
      <w:r w:rsidRPr="006B1F48">
        <w:rPr>
          <w:sz w:val="16"/>
        </w:rPr>
        <w:t xml:space="preserve"> </w:t>
      </w:r>
      <w:proofErr w:type="spellStart"/>
      <w:r w:rsidRPr="006B1F48">
        <w:rPr>
          <w:sz w:val="16"/>
        </w:rPr>
        <w:t>leged</w:t>
      </w:r>
      <w:proofErr w:type="spellEnd"/>
      <w:r w:rsidRPr="006B1F48">
        <w:rPr>
          <w:sz w:val="16"/>
        </w:rPr>
        <w:t xml:space="preserve"> “violence of the employer,” a predicate that begs the question: Who might have the authority to recognize such violence? Evidently it is not the employer. The danger is that the state would similarly lack the incentive to make such a judgment call. </w:t>
      </w:r>
      <w:r w:rsidRPr="00412021">
        <w:rPr>
          <w:rStyle w:val="Emphasis"/>
          <w:highlight w:val="green"/>
        </w:rPr>
        <w:t>It is</w:t>
      </w:r>
      <w:r w:rsidRPr="007765A6">
        <w:rPr>
          <w:rStyle w:val="Emphasis"/>
        </w:rPr>
        <w:t xml:space="preserve"> nearly </w:t>
      </w:r>
      <w:r w:rsidRPr="00412021">
        <w:rPr>
          <w:rStyle w:val="Emphasis"/>
          <w:highlight w:val="green"/>
        </w:rPr>
        <w:t>impossible</w:t>
      </w:r>
      <w:r w:rsidRPr="007765A6">
        <w:rPr>
          <w:rStyle w:val="Emphasis"/>
        </w:rPr>
        <w:t xml:space="preserve">, in fact, </w:t>
      </w:r>
      <w:r w:rsidRPr="00412021">
        <w:rPr>
          <w:rStyle w:val="Emphasis"/>
          <w:highlight w:val="green"/>
        </w:rPr>
        <w:t>to find a single instance of a strike</w:t>
      </w:r>
      <w:r w:rsidRPr="007765A6">
        <w:rPr>
          <w:rStyle w:val="Emphasis"/>
        </w:rPr>
        <w:t xml:space="preserve"> </w:t>
      </w:r>
      <w:r w:rsidRPr="005764FA">
        <w:rPr>
          <w:rStyle w:val="Emphasis"/>
          <w:highlight w:val="green"/>
        </w:rPr>
        <w:t>in which this recognition</w:t>
      </w:r>
      <w:r w:rsidRPr="007765A6">
        <w:rPr>
          <w:rStyle w:val="Emphasis"/>
        </w:rPr>
        <w:t xml:space="preserve"> of violence </w:t>
      </w:r>
      <w:r w:rsidRPr="005764FA">
        <w:rPr>
          <w:rStyle w:val="Emphasis"/>
          <w:highlight w:val="green"/>
        </w:rPr>
        <w:t>was not subject to</w:t>
      </w:r>
      <w:r w:rsidRPr="007765A6">
        <w:rPr>
          <w:rStyle w:val="Emphasis"/>
        </w:rPr>
        <w:t xml:space="preserve"> considerable </w:t>
      </w:r>
      <w:r w:rsidRPr="005764FA">
        <w:rPr>
          <w:rStyle w:val="Emphasis"/>
          <w:highlight w:val="green"/>
        </w:rPr>
        <w:t>controversy</w:t>
      </w:r>
      <w:r w:rsidRPr="007765A6">
        <w:rPr>
          <w:rStyle w:val="Emphasis"/>
        </w:rPr>
        <w:t xml:space="preserve">. The political game is thus the following: the </w:t>
      </w:r>
      <w:r w:rsidRPr="005764FA">
        <w:rPr>
          <w:rStyle w:val="Emphasis"/>
          <w:highlight w:val="green"/>
        </w:rPr>
        <w:t>state legislated</w:t>
      </w:r>
      <w:r w:rsidRPr="007765A6">
        <w:rPr>
          <w:rStyle w:val="Emphasis"/>
        </w:rPr>
        <w:t xml:space="preserve"> the </w:t>
      </w:r>
      <w:r w:rsidRPr="005764FA">
        <w:rPr>
          <w:rStyle w:val="Emphasis"/>
          <w:highlight w:val="green"/>
        </w:rPr>
        <w:t>right</w:t>
      </w:r>
      <w:r w:rsidRPr="007765A6">
        <w:rPr>
          <w:rStyle w:val="Emphasis"/>
        </w:rPr>
        <w:t xml:space="preserve"> to strike in order </w:t>
      </w:r>
      <w:r w:rsidRPr="005764FA">
        <w:rPr>
          <w:rStyle w:val="Emphasis"/>
          <w:highlight w:val="green"/>
        </w:rPr>
        <w:t>to contain</w:t>
      </w:r>
      <w:r w:rsidRPr="007765A6">
        <w:rPr>
          <w:rStyle w:val="Emphasis"/>
        </w:rPr>
        <w:t xml:space="preserve"> class </w:t>
      </w:r>
      <w:r w:rsidRPr="005764FA">
        <w:rPr>
          <w:rStyle w:val="Emphasis"/>
          <w:highlight w:val="green"/>
        </w:rPr>
        <w:t>struggles</w:t>
      </w:r>
      <w:r w:rsidRPr="007765A6">
        <w:rPr>
          <w:rStyle w:val="Emphasis"/>
        </w:rPr>
        <w:t xml:space="preserve">, </w:t>
      </w:r>
      <w:r w:rsidRPr="007C345F">
        <w:rPr>
          <w:rStyle w:val="Emphasis"/>
          <w:highlight w:val="green"/>
        </w:rPr>
        <w:t>with</w:t>
      </w:r>
      <w:r w:rsidRPr="007765A6">
        <w:rPr>
          <w:rStyle w:val="Emphasis"/>
        </w:rPr>
        <w:t xml:space="preserve"> the </w:t>
      </w:r>
      <w:r w:rsidRPr="007C345F">
        <w:rPr>
          <w:rStyle w:val="Emphasis"/>
          <w:highlight w:val="green"/>
        </w:rPr>
        <w:t>condition that workers must have “good reason</w:t>
      </w:r>
      <w:r w:rsidRPr="007765A6">
        <w:rPr>
          <w:rStyle w:val="Emphasis"/>
        </w:rPr>
        <w:t xml:space="preserve">” to strike. However, </w:t>
      </w:r>
      <w:r w:rsidRPr="007C345F">
        <w:rPr>
          <w:rStyle w:val="Emphasis"/>
          <w:highlight w:val="green"/>
        </w:rPr>
        <w:t>it is unlikely that a state systematically</w:t>
      </w:r>
      <w:r w:rsidRPr="007765A6">
        <w:rPr>
          <w:rStyle w:val="Emphasis"/>
        </w:rPr>
        <w:t xml:space="preserve"> </w:t>
      </w:r>
      <w:r w:rsidRPr="007C345F">
        <w:rPr>
          <w:rStyle w:val="Emphasis"/>
          <w:highlight w:val="green"/>
        </w:rPr>
        <w:t>allied with</w:t>
      </w:r>
      <w:r w:rsidRPr="007765A6">
        <w:rPr>
          <w:rStyle w:val="Emphasis"/>
        </w:rPr>
        <w:t xml:space="preserve"> (and accomplice to) </w:t>
      </w:r>
      <w:r w:rsidRPr="007C345F">
        <w:rPr>
          <w:rStyle w:val="Emphasis"/>
          <w:highlight w:val="green"/>
        </w:rPr>
        <w:t xml:space="preserve">employers will ever </w:t>
      </w:r>
      <w:proofErr w:type="spellStart"/>
      <w:r w:rsidRPr="007C345F">
        <w:rPr>
          <w:rStyle w:val="Emphasis"/>
          <w:highlight w:val="green"/>
        </w:rPr>
        <w:t>recog</w:t>
      </w:r>
      <w:proofErr w:type="spellEnd"/>
      <w:r w:rsidRPr="007C345F">
        <w:rPr>
          <w:rStyle w:val="Emphasis"/>
          <w:rFonts w:ascii="Cambria Math" w:hAnsi="Cambria Math" w:cs="Cambria Math"/>
          <w:highlight w:val="green"/>
        </w:rPr>
        <w:t>‑</w:t>
      </w:r>
      <w:r w:rsidRPr="007C345F">
        <w:rPr>
          <w:rStyle w:val="Emphasis"/>
          <w:highlight w:val="green"/>
        </w:rPr>
        <w:t xml:space="preserve"> </w:t>
      </w:r>
      <w:proofErr w:type="spellStart"/>
      <w:r w:rsidRPr="007C345F">
        <w:rPr>
          <w:rStyle w:val="Emphasis"/>
          <w:highlight w:val="green"/>
        </w:rPr>
        <w:t>nize</w:t>
      </w:r>
      <w:proofErr w:type="spellEnd"/>
      <w:r w:rsidRPr="007C345F">
        <w:rPr>
          <w:rStyle w:val="Emphasis"/>
          <w:highlight w:val="green"/>
        </w:rPr>
        <w:t xml:space="preserve"> reasons</w:t>
      </w:r>
      <w:r w:rsidRPr="007765A6">
        <w:rPr>
          <w:rStyle w:val="Emphasis"/>
        </w:rPr>
        <w:t xml:space="preserve"> as good, and, </w:t>
      </w:r>
      <w:proofErr w:type="gramStart"/>
      <w:r w:rsidRPr="007765A6">
        <w:rPr>
          <w:rStyle w:val="Emphasis"/>
        </w:rPr>
        <w:t>as a consequence</w:t>
      </w:r>
      <w:proofErr w:type="gramEnd"/>
      <w:r w:rsidRPr="007765A6">
        <w:rPr>
          <w:rStyle w:val="Emphasis"/>
        </w:rPr>
        <w:t xml:space="preserve">, </w:t>
      </w:r>
      <w:r w:rsidRPr="007C345F">
        <w:rPr>
          <w:rStyle w:val="Emphasis"/>
          <w:highlight w:val="green"/>
        </w:rPr>
        <w:t>it will deem any invocation</w:t>
      </w:r>
      <w:r w:rsidRPr="007765A6">
        <w:rPr>
          <w:rStyle w:val="Emphasis"/>
        </w:rPr>
        <w:t xml:space="preserve"> </w:t>
      </w:r>
      <w:r w:rsidRPr="007C345F">
        <w:rPr>
          <w:rStyle w:val="Emphasis"/>
          <w:highlight w:val="green"/>
        </w:rPr>
        <w:t>of the right to strike</w:t>
      </w:r>
      <w:r w:rsidRPr="007765A6">
        <w:rPr>
          <w:rStyle w:val="Emphasis"/>
        </w:rPr>
        <w:t xml:space="preserve"> as </w:t>
      </w:r>
      <w:r w:rsidRPr="007C345F">
        <w:rPr>
          <w:rStyle w:val="Emphasis"/>
          <w:highlight w:val="green"/>
        </w:rPr>
        <w:t>illegitimate</w:t>
      </w:r>
      <w:r w:rsidRPr="006B1F48">
        <w:rPr>
          <w:sz w:val="16"/>
        </w:rPr>
        <w:t xml:space="preserve">. </w:t>
      </w:r>
      <w:r w:rsidRPr="007765A6">
        <w:rPr>
          <w:rStyle w:val="Emphasis"/>
        </w:rPr>
        <w:t>Workers will therefore be seen as abusing a right granted by the state, and in so doing transforming it into a violent means</w:t>
      </w:r>
      <w:r w:rsidRPr="006B1F48">
        <w:rPr>
          <w:sz w:val="16"/>
        </w:rPr>
        <w:t xml:space="preserve">. On this point, Benjamin’s analyses remain extremely pertinent and profoundly contemporary. They unveil the enduring strategy of governments confronted with a strike (in education, </w:t>
      </w:r>
      <w:proofErr w:type="spellStart"/>
      <w:r w:rsidRPr="006B1F48">
        <w:rPr>
          <w:sz w:val="16"/>
        </w:rPr>
        <w:t>transporta</w:t>
      </w:r>
      <w:proofErr w:type="spellEnd"/>
      <w:r w:rsidRPr="006B1F48">
        <w:rPr>
          <w:rFonts w:ascii="Cambria Math" w:hAnsi="Cambria Math" w:cs="Cambria Math"/>
          <w:sz w:val="16"/>
        </w:rPr>
        <w:t>‑</w:t>
      </w:r>
      <w:r w:rsidRPr="006B1F48">
        <w:rPr>
          <w:sz w:val="16"/>
        </w:rPr>
        <w:t xml:space="preserve"> </w:t>
      </w:r>
      <w:proofErr w:type="spellStart"/>
      <w:r w:rsidRPr="006B1F48">
        <w:rPr>
          <w:sz w:val="16"/>
        </w:rPr>
        <w:t>tion</w:t>
      </w:r>
      <w:proofErr w:type="spellEnd"/>
      <w:r w:rsidRPr="006B1F48">
        <w:rPr>
          <w:sz w:val="16"/>
        </w:rPr>
        <w:t xml:space="preserve">, or healthcare, for example) who, after claiming to understand the reasons for the protest and the grievances of the workers, deny that the arguments constitute sufficient reason for a strike that will likely paralyze this or that sector of the economy. </w:t>
      </w:r>
      <w:r w:rsidRPr="007765A6">
        <w:rPr>
          <w:rStyle w:val="Emphasis"/>
        </w:rPr>
        <w:t xml:space="preserve">They deny, in other words, that the conditions denounced by the workers display an intrinsic </w:t>
      </w:r>
      <w:proofErr w:type="spellStart"/>
      <w:r w:rsidRPr="007765A6">
        <w:rPr>
          <w:rStyle w:val="Emphasis"/>
        </w:rPr>
        <w:t>vio</w:t>
      </w:r>
      <w:proofErr w:type="spellEnd"/>
      <w:r w:rsidRPr="007765A6">
        <w:rPr>
          <w:rStyle w:val="Emphasis"/>
          <w:rFonts w:ascii="Cambria Math" w:hAnsi="Cambria Math" w:cs="Cambria Math"/>
        </w:rPr>
        <w:t>‑</w:t>
      </w:r>
      <w:r w:rsidRPr="007765A6">
        <w:rPr>
          <w:rStyle w:val="Emphasis"/>
        </w:rPr>
        <w:t xml:space="preserve"> </w:t>
      </w:r>
      <w:proofErr w:type="spellStart"/>
      <w:r w:rsidRPr="007765A6">
        <w:rPr>
          <w:rStyle w:val="Emphasis"/>
        </w:rPr>
        <w:t>lence</w:t>
      </w:r>
      <w:proofErr w:type="spellEnd"/>
      <w:r w:rsidRPr="007765A6">
        <w:rPr>
          <w:rStyle w:val="Emphasis"/>
        </w:rPr>
        <w:t xml:space="preserve"> that justifies the strike.</w:t>
      </w:r>
      <w:r w:rsidRPr="006B1F48">
        <w:rPr>
          <w:sz w:val="16"/>
        </w:rPr>
        <w:t xml:space="preserve"> Let us note here a point that Benjamin does not mention, but that is part of Sorel’s reflections: this denial inevitably contaminates the (socialist) left once it gains power. </w:t>
      </w:r>
      <w:r w:rsidRPr="006B1F48">
        <w:rPr>
          <w:rStyle w:val="Emphasis"/>
        </w:rPr>
        <w:t>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r w:rsidRPr="006B1F48">
        <w:rPr>
          <w:sz w:val="16"/>
        </w:rPr>
        <w:t>.</w:t>
      </w:r>
    </w:p>
    <w:p w14:paraId="49A357B3" w14:textId="610476C4" w:rsidR="00FF35A1" w:rsidRDefault="00FF35A1" w:rsidP="00FF35A1">
      <w:pPr>
        <w:pStyle w:val="Heading3"/>
      </w:pPr>
      <w:r>
        <w:t>Method</w:t>
      </w:r>
    </w:p>
    <w:p w14:paraId="4034AA43" w14:textId="71BC864A" w:rsidR="009849CE" w:rsidRPr="00726204" w:rsidRDefault="009849CE" w:rsidP="009849CE">
      <w:pPr>
        <w:pStyle w:val="Heading4"/>
        <w:rPr>
          <w:rFonts w:asciiTheme="majorHAnsi" w:hAnsiTheme="majorHAnsi" w:cstheme="majorHAnsi"/>
        </w:rPr>
      </w:pPr>
      <w:r>
        <w:rPr>
          <w:rFonts w:asciiTheme="majorHAnsi" w:hAnsiTheme="majorHAnsi" w:cstheme="majorHAnsi"/>
        </w:rPr>
        <w:t xml:space="preserve">[1] </w:t>
      </w:r>
      <w:r w:rsidRPr="00726204">
        <w:rPr>
          <w:rFonts w:asciiTheme="majorHAnsi" w:hAnsiTheme="majorHAnsi" w:cstheme="majorHAnsi"/>
        </w:rPr>
        <w:t>Focus on large scale catastrophes is good and they outweigh – appeals to social costs, moral rules, and securitization play into cognitive bias and flawed risk calculus – 2020 is living proof</w:t>
      </w:r>
    </w:p>
    <w:p w14:paraId="3F74A668" w14:textId="77777777" w:rsidR="009849CE" w:rsidRPr="00726204" w:rsidRDefault="009849CE" w:rsidP="009849CE">
      <w:pPr>
        <w:rPr>
          <w:rFonts w:asciiTheme="majorHAnsi" w:hAnsiTheme="majorHAnsi" w:cstheme="majorHAnsi"/>
        </w:rPr>
      </w:pPr>
      <w:r w:rsidRPr="00726204">
        <w:rPr>
          <w:rStyle w:val="Style13ptBold"/>
          <w:rFonts w:asciiTheme="majorHAnsi" w:hAnsiTheme="majorHAnsi" w:cstheme="majorHAnsi"/>
        </w:rPr>
        <w:t>Weber 20</w:t>
      </w:r>
      <w:r w:rsidRPr="00726204">
        <w:rPr>
          <w:rFonts w:asciiTheme="majorHAnsi" w:hAnsiTheme="majorHAnsi" w:cstheme="majorHAnsi"/>
        </w:rPr>
        <w:t xml:space="preserve"> (ELKE U. WEBER is Gerhard R. </w:t>
      </w:r>
      <w:proofErr w:type="spellStart"/>
      <w:r w:rsidRPr="00726204">
        <w:rPr>
          <w:rFonts w:asciiTheme="majorHAnsi" w:hAnsiTheme="majorHAnsi" w:cstheme="majorHAnsi"/>
        </w:rPr>
        <w:t>Andlinger</w:t>
      </w:r>
      <w:proofErr w:type="spellEnd"/>
      <w:r w:rsidRPr="00726204">
        <w:rPr>
          <w:rFonts w:asciiTheme="majorHAnsi" w:hAnsiTheme="majorHAnsi" w:cstheme="majorHAnsi"/>
        </w:rPr>
        <w:t xml:space="preserve"> Professor in Energy and the Environment and Professor of Psychology and Public Affairs at Princeton University.), November-December 2020 Issue, "Heads in the Sand," Foreign Affairs, </w:t>
      </w:r>
      <w:hyperlink r:id="rId13" w:history="1">
        <w:r w:rsidRPr="00726204">
          <w:rPr>
            <w:rStyle w:val="Hyperlink"/>
            <w:rFonts w:asciiTheme="majorHAnsi" w:hAnsiTheme="majorHAnsi" w:cstheme="majorHAnsi"/>
            <w:color w:val="000000"/>
            <w:u w:val="single"/>
          </w:rPr>
          <w:t>https://www.foreignaffairs.com/articles/2020-10-13/heads-sand</w:t>
        </w:r>
      </w:hyperlink>
      <w:r w:rsidRPr="00726204">
        <w:rPr>
          <w:rFonts w:asciiTheme="majorHAnsi" w:hAnsiTheme="majorHAnsi" w:cstheme="majorHAnsi"/>
        </w:rPr>
        <w:t xml:space="preserve"> </w:t>
      </w:r>
      <w:proofErr w:type="spellStart"/>
      <w:r w:rsidRPr="00726204">
        <w:rPr>
          <w:rFonts w:asciiTheme="majorHAnsi" w:hAnsiTheme="majorHAnsi" w:cstheme="majorHAnsi"/>
        </w:rPr>
        <w:t>mvp</w:t>
      </w:r>
      <w:proofErr w:type="spellEnd"/>
    </w:p>
    <w:p w14:paraId="7920BAFF" w14:textId="77777777" w:rsidR="009849CE" w:rsidRPr="00726204" w:rsidRDefault="009849CE" w:rsidP="009849CE">
      <w:pPr>
        <w:rPr>
          <w:rFonts w:asciiTheme="majorHAnsi" w:hAnsiTheme="majorHAnsi" w:cstheme="majorHAnsi"/>
        </w:rPr>
      </w:pPr>
      <w:r w:rsidRPr="00726204">
        <w:rPr>
          <w:rStyle w:val="StyleUnderline"/>
          <w:rFonts w:asciiTheme="majorHAnsi" w:hAnsiTheme="majorHAnsi" w:cstheme="majorHAnsi"/>
          <w:highlight w:val="green"/>
        </w:rPr>
        <w:t>We are</w:t>
      </w:r>
      <w:r w:rsidRPr="00726204">
        <w:rPr>
          <w:rStyle w:val="StyleUnderline"/>
          <w:rFonts w:asciiTheme="majorHAnsi" w:hAnsiTheme="majorHAnsi" w:cstheme="majorHAnsi"/>
        </w:rPr>
        <w:t xml:space="preserve"> living </w:t>
      </w:r>
      <w:r w:rsidRPr="00726204">
        <w:rPr>
          <w:rStyle w:val="StyleUnderline"/>
          <w:rFonts w:asciiTheme="majorHAnsi" w:hAnsiTheme="majorHAnsi" w:cstheme="majorHAnsi"/>
          <w:highlight w:val="green"/>
        </w:rPr>
        <w:t>in a time of crisis</w:t>
      </w:r>
      <w:r w:rsidRPr="00726204">
        <w:rPr>
          <w:rFonts w:asciiTheme="majorHAnsi" w:hAnsiTheme="majorHAnsi" w:cstheme="majorHAnsi"/>
        </w:rPr>
        <w:t xml:space="preserve">. From the immediate challenge of the COVID-19 pandemic to the looming existential threat of climate change, </w:t>
      </w:r>
      <w:r w:rsidRPr="00726204">
        <w:rPr>
          <w:rStyle w:val="StyleUnderline"/>
          <w:rFonts w:asciiTheme="majorHAnsi" w:hAnsiTheme="majorHAnsi" w:cstheme="majorHAnsi"/>
        </w:rPr>
        <w:t xml:space="preserve">the world is grappling </w:t>
      </w:r>
      <w:r w:rsidRPr="00726204">
        <w:rPr>
          <w:rStyle w:val="StyleUnderline"/>
          <w:rFonts w:asciiTheme="majorHAnsi" w:hAnsiTheme="majorHAnsi" w:cstheme="majorHAnsi"/>
          <w:highlight w:val="green"/>
        </w:rPr>
        <w:t>with massive global dangers</w:t>
      </w:r>
      <w:r w:rsidRPr="00726204">
        <w:rPr>
          <w:rFonts w:asciiTheme="majorHAnsi" w:hAnsiTheme="majorHAnsi" w:cstheme="majorHAnsi"/>
        </w:rPr>
        <w:t xml:space="preserve">—to say nothing of countless problems within countries, such as inequality, cyberattacks, unemployment, systemic racism, and obesity. </w:t>
      </w:r>
      <w:r w:rsidRPr="00726204">
        <w:rPr>
          <w:rStyle w:val="StyleUnderline"/>
          <w:rFonts w:asciiTheme="majorHAnsi" w:hAnsiTheme="majorHAnsi" w:cstheme="majorHAnsi"/>
        </w:rPr>
        <w:t xml:space="preserve">In any given crisis, </w:t>
      </w:r>
      <w:r w:rsidRPr="00726204">
        <w:rPr>
          <w:rStyle w:val="StyleUnderline"/>
          <w:rFonts w:asciiTheme="majorHAnsi" w:hAnsiTheme="majorHAnsi" w:cstheme="majorHAnsi"/>
          <w:highlight w:val="green"/>
        </w:rPr>
        <w:t>the right response is often clear</w:t>
      </w:r>
      <w:r w:rsidRPr="00726204">
        <w:rPr>
          <w:rFonts w:asciiTheme="majorHAnsi" w:hAnsiTheme="majorHAnsi" w:cstheme="majorHAnsi"/>
        </w:rPr>
        <w:t xml:space="preserve">. Wear a mask and keep away from other people. Burn less fossil fuel. Redistribute income. Protect digital infrastructure. The answers are out there. </w:t>
      </w:r>
      <w:r w:rsidRPr="00726204">
        <w:rPr>
          <w:rStyle w:val="StyleUnderline"/>
          <w:rFonts w:asciiTheme="majorHAnsi" w:hAnsiTheme="majorHAnsi" w:cstheme="majorHAnsi"/>
          <w:highlight w:val="green"/>
        </w:rPr>
        <w:t>What’s lacking are</w:t>
      </w:r>
      <w:r w:rsidRPr="00726204">
        <w:rPr>
          <w:rStyle w:val="StyleUnderline"/>
          <w:rFonts w:asciiTheme="majorHAnsi" w:hAnsiTheme="majorHAnsi" w:cstheme="majorHAnsi"/>
        </w:rPr>
        <w:t xml:space="preserve"> governments that can translate them into </w:t>
      </w:r>
      <w:r w:rsidRPr="00726204">
        <w:rPr>
          <w:rStyle w:val="StyleUnderline"/>
          <w:rFonts w:asciiTheme="majorHAnsi" w:hAnsiTheme="majorHAnsi" w:cstheme="majorHAnsi"/>
          <w:highlight w:val="green"/>
        </w:rPr>
        <w:t>actual policy</w:t>
      </w:r>
      <w:r w:rsidRPr="00726204">
        <w:rPr>
          <w:rFonts w:asciiTheme="majorHAnsi" w:hAnsiTheme="majorHAnsi" w:cstheme="majorHAnsi"/>
        </w:rPr>
        <w:t>. As a result, the crises continue. The death toll from the pandemic skyrockets, and the world makes dangerously slow progress on climate change, and so on.</w:t>
      </w:r>
    </w:p>
    <w:p w14:paraId="77B2B2F5" w14:textId="77777777" w:rsidR="009849CE" w:rsidRPr="00726204" w:rsidRDefault="009849CE" w:rsidP="009849CE">
      <w:pPr>
        <w:rPr>
          <w:rFonts w:asciiTheme="majorHAnsi" w:hAnsiTheme="majorHAnsi" w:cstheme="majorHAnsi"/>
        </w:rPr>
      </w:pPr>
      <w:r w:rsidRPr="00726204">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726204">
        <w:rPr>
          <w:rStyle w:val="StyleUnderline"/>
          <w:rFonts w:asciiTheme="majorHAnsi" w:hAnsiTheme="majorHAnsi" w:cstheme="majorHAnsi"/>
        </w:rPr>
        <w:t xml:space="preserve">That means </w:t>
      </w:r>
      <w:r w:rsidRPr="00726204">
        <w:rPr>
          <w:rStyle w:val="StyleUnderline"/>
          <w:rFonts w:asciiTheme="majorHAnsi" w:hAnsiTheme="majorHAnsi" w:cstheme="majorHAnsi"/>
          <w:highlight w:val="green"/>
        </w:rPr>
        <w:t>incorporating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full range of scientific knowledge</w:t>
      </w:r>
      <w:r w:rsidRPr="00726204">
        <w:rPr>
          <w:rStyle w:val="StyleUnderline"/>
          <w:rFonts w:asciiTheme="majorHAnsi" w:hAnsiTheme="majorHAnsi" w:cstheme="majorHAnsi"/>
        </w:rPr>
        <w:t xml:space="preserve"> available about the problem at hand. It means </w:t>
      </w:r>
      <w:r w:rsidRPr="00726204">
        <w:rPr>
          <w:rStyle w:val="Emphasis"/>
          <w:rFonts w:asciiTheme="majorHAnsi" w:hAnsiTheme="majorHAnsi" w:cstheme="majorHAnsi"/>
          <w:highlight w:val="green"/>
        </w:rPr>
        <w:t>embracing uncertainty</w:t>
      </w:r>
      <w:r w:rsidRPr="00726204">
        <w:rPr>
          <w:rStyle w:val="Emphasis"/>
          <w:rFonts w:asciiTheme="majorHAnsi" w:hAnsiTheme="majorHAnsi" w:cstheme="majorHAnsi"/>
        </w:rPr>
        <w:t>,</w:t>
      </w:r>
      <w:r w:rsidRPr="00726204">
        <w:rPr>
          <w:rStyle w:val="StyleUnderline"/>
          <w:rFonts w:asciiTheme="majorHAnsi" w:hAnsiTheme="majorHAnsi" w:cstheme="majorHAnsi"/>
        </w:rPr>
        <w:t xml:space="preserve"> rather than willfully ignoring it. And it means </w:t>
      </w:r>
      <w:r w:rsidRPr="00726204">
        <w:rPr>
          <w:rStyle w:val="StyleUnderline"/>
          <w:rFonts w:asciiTheme="majorHAnsi" w:hAnsiTheme="majorHAnsi" w:cstheme="majorHAnsi"/>
          <w:highlight w:val="green"/>
        </w:rPr>
        <w:t>thinking in</w:t>
      </w:r>
      <w:r w:rsidRPr="00726204">
        <w:rPr>
          <w:rStyle w:val="StyleUnderline"/>
          <w:rFonts w:asciiTheme="majorHAnsi" w:hAnsiTheme="majorHAnsi" w:cstheme="majorHAnsi"/>
        </w:rPr>
        <w:t xml:space="preserve"> terms of </w:t>
      </w:r>
      <w:r w:rsidRPr="00726204">
        <w:rPr>
          <w:rStyle w:val="StyleUnderline"/>
          <w:rFonts w:asciiTheme="majorHAnsi" w:hAnsiTheme="majorHAnsi" w:cstheme="majorHAnsi"/>
          <w:highlight w:val="green"/>
        </w:rPr>
        <w:t xml:space="preserve">a </w:t>
      </w:r>
      <w:proofErr w:type="gramStart"/>
      <w:r w:rsidRPr="00726204">
        <w:rPr>
          <w:rStyle w:val="StyleUnderline"/>
          <w:rFonts w:asciiTheme="majorHAnsi" w:hAnsiTheme="majorHAnsi" w:cstheme="majorHAnsi"/>
          <w:highlight w:val="green"/>
        </w:rPr>
        <w:t>long time</w:t>
      </w:r>
      <w:proofErr w:type="gramEnd"/>
      <w:r w:rsidRPr="00726204">
        <w:rPr>
          <w:rStyle w:val="StyleUnderline"/>
          <w:rFonts w:asciiTheme="majorHAnsi" w:hAnsiTheme="majorHAnsi" w:cstheme="majorHAnsi"/>
          <w:highlight w:val="green"/>
        </w:rPr>
        <w:t xml:space="preserve"> horizon</w:t>
      </w:r>
      <w:r w:rsidRPr="00726204">
        <w:rPr>
          <w:rFonts w:asciiTheme="majorHAnsi" w:hAnsiTheme="majorHAnsi" w:cstheme="majorHAnsi"/>
        </w:rPr>
        <w:t>, rather than merely until the next election. But so often, policymakers are anything but nimble and wise. They are slow, inflexible, uninformed, overconfident, and myopic.</w:t>
      </w:r>
    </w:p>
    <w:p w14:paraId="1D88579E" w14:textId="77777777" w:rsidR="009849CE" w:rsidRPr="00726204" w:rsidRDefault="009849CE" w:rsidP="009849CE">
      <w:pPr>
        <w:rPr>
          <w:rFonts w:asciiTheme="majorHAnsi" w:hAnsiTheme="majorHAnsi" w:cstheme="majorHAnsi"/>
        </w:rPr>
      </w:pPr>
      <w:r w:rsidRPr="00726204">
        <w:rPr>
          <w:rFonts w:asciiTheme="majorHAnsi" w:hAnsiTheme="majorHAnsi" w:cstheme="majorHAnsi"/>
        </w:rPr>
        <w:t xml:space="preserve">Why is everyone doing so badly? Part of the explanation lies in the inherent qualities of crises. </w:t>
      </w:r>
      <w:r w:rsidRPr="00726204">
        <w:rPr>
          <w:rStyle w:val="StyleUnderline"/>
          <w:rFonts w:asciiTheme="majorHAnsi" w:hAnsiTheme="majorHAnsi" w:cstheme="majorHAnsi"/>
        </w:rPr>
        <w:t xml:space="preserve">Crises typically </w:t>
      </w:r>
      <w:r w:rsidRPr="00726204">
        <w:rPr>
          <w:rStyle w:val="StyleUnderline"/>
          <w:rFonts w:asciiTheme="majorHAnsi" w:hAnsiTheme="majorHAnsi" w:cstheme="majorHAnsi"/>
          <w:highlight w:val="green"/>
        </w:rPr>
        <w:t>require navigating between risks</w:t>
      </w:r>
      <w:r w:rsidRPr="00726204">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726204">
        <w:rPr>
          <w:rFonts w:asciiTheme="majorHAnsi" w:hAnsiTheme="majorHAnsi" w:cstheme="majorHAnsi"/>
        </w:rPr>
        <w:t xml:space="preserve">. Such tradeoffs are hard as it is, and they are further complicated by the fact that costs and benefits are not evenly distributed among stakeholders, making conflict a seemingly unavoidable part of any policy choice. </w:t>
      </w:r>
      <w:r w:rsidRPr="00726204">
        <w:rPr>
          <w:rStyle w:val="StyleUnderline"/>
          <w:rFonts w:asciiTheme="majorHAnsi" w:hAnsiTheme="majorHAnsi" w:cstheme="majorHAnsi"/>
          <w:highlight w:val="green"/>
        </w:rPr>
        <w:t>Vested interests</w:t>
      </w:r>
      <w:r w:rsidRPr="00726204">
        <w:rPr>
          <w:rStyle w:val="StyleUnderline"/>
          <w:rFonts w:asciiTheme="majorHAnsi" w:hAnsiTheme="majorHAnsi" w:cstheme="majorHAnsi"/>
        </w:rPr>
        <w:t xml:space="preserve"> attempt to </w:t>
      </w:r>
      <w:r w:rsidRPr="00726204">
        <w:rPr>
          <w:rStyle w:val="StyleUnderline"/>
          <w:rFonts w:asciiTheme="majorHAnsi" w:hAnsiTheme="majorHAnsi" w:cstheme="majorHAnsi"/>
          <w:highlight w:val="green"/>
        </w:rPr>
        <w:t>forestall</w:t>
      </w:r>
      <w:r w:rsidRPr="00726204">
        <w:rPr>
          <w:rStyle w:val="StyleUnderline"/>
          <w:rFonts w:asciiTheme="majorHAnsi" w:hAnsiTheme="majorHAnsi" w:cstheme="majorHAnsi"/>
        </w:rPr>
        <w:t xml:space="preserve"> needed </w:t>
      </w:r>
      <w:r w:rsidRPr="00726204">
        <w:rPr>
          <w:rStyle w:val="StyleUnderline"/>
          <w:rFonts w:asciiTheme="majorHAnsi" w:hAnsiTheme="majorHAnsi" w:cstheme="majorHAnsi"/>
          <w:highlight w:val="green"/>
        </w:rPr>
        <w:t>action</w:t>
      </w:r>
      <w:r w:rsidRPr="00726204">
        <w:rPr>
          <w:rFonts w:asciiTheme="majorHAnsi" w:hAnsiTheme="majorHAnsi" w:cstheme="majorHAnsi"/>
          <w:highlight w:val="green"/>
        </w:rPr>
        <w:t>,</w:t>
      </w:r>
      <w:r w:rsidRPr="00726204">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726204">
        <w:rPr>
          <w:rStyle w:val="StyleUnderline"/>
          <w:rFonts w:asciiTheme="majorHAnsi" w:hAnsiTheme="majorHAnsi" w:cstheme="majorHAnsi"/>
        </w:rPr>
        <w:t>They must accept large amounts of uncertainty</w:t>
      </w:r>
      <w:r w:rsidRPr="00726204">
        <w:rPr>
          <w:rFonts w:asciiTheme="majorHAnsi" w:hAnsiTheme="majorHAnsi" w:cstheme="maj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1296108F" w14:textId="77777777" w:rsidR="009849CE" w:rsidRPr="00726204" w:rsidRDefault="009849CE" w:rsidP="009849CE">
      <w:pPr>
        <w:rPr>
          <w:rStyle w:val="StyleUnderline"/>
          <w:rFonts w:asciiTheme="majorHAnsi" w:hAnsiTheme="majorHAnsi" w:cstheme="majorHAnsi"/>
        </w:rPr>
      </w:pPr>
      <w:r w:rsidRPr="00726204">
        <w:rPr>
          <w:rFonts w:asciiTheme="majorHAnsi" w:hAnsiTheme="majorHAnsi" w:cstheme="majorHAnsi"/>
        </w:rPr>
        <w:t xml:space="preserve">But </w:t>
      </w:r>
      <w:r w:rsidRPr="00726204">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726204">
        <w:rPr>
          <w:rFonts w:asciiTheme="majorHAnsi" w:hAnsiTheme="majorHAnsi" w:cstheme="majorHAnsi"/>
        </w:rPr>
        <w:t xml:space="preserve"> It is there that one can grasp the full impediments to proper decision-making—the </w:t>
      </w:r>
      <w:r w:rsidRPr="00726204">
        <w:rPr>
          <w:rStyle w:val="StyleUnderline"/>
          <w:rFonts w:asciiTheme="majorHAnsi" w:hAnsiTheme="majorHAnsi" w:cstheme="majorHAnsi"/>
          <w:highlight w:val="green"/>
        </w:rPr>
        <w:t>cognitive biases, emotion</w:t>
      </w:r>
      <w:r w:rsidRPr="00726204">
        <w:rPr>
          <w:rStyle w:val="StyleUnderline"/>
          <w:rFonts w:asciiTheme="majorHAnsi" w:hAnsiTheme="majorHAnsi" w:cstheme="majorHAnsi"/>
        </w:rPr>
        <w:t xml:space="preserve">al reactions, </w:t>
      </w:r>
      <w:r w:rsidRPr="00726204">
        <w:rPr>
          <w:rStyle w:val="StyleUnderline"/>
          <w:rFonts w:asciiTheme="majorHAnsi" w:hAnsiTheme="majorHAnsi" w:cstheme="majorHAnsi"/>
          <w:highlight w:val="green"/>
        </w:rPr>
        <w:t>and suboptimal shortcuts</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hold policymakers back</w:t>
      </w:r>
      <w:r w:rsidRPr="00726204">
        <w:rPr>
          <w:rStyle w:val="StyleUnderline"/>
          <w:rFonts w:asciiTheme="majorHAnsi" w:hAnsiTheme="majorHAnsi" w:cstheme="majorHAnsi"/>
        </w:rPr>
        <w:t xml:space="preserve">—and the tools to overcome them. </w:t>
      </w:r>
    </w:p>
    <w:p w14:paraId="2205EE5B" w14:textId="77777777" w:rsidR="009849CE" w:rsidRPr="00726204" w:rsidRDefault="009849CE" w:rsidP="009849CE">
      <w:pPr>
        <w:rPr>
          <w:rFonts w:asciiTheme="majorHAnsi" w:hAnsiTheme="majorHAnsi" w:cstheme="majorHAnsi"/>
        </w:rPr>
      </w:pPr>
      <w:r w:rsidRPr="00726204">
        <w:rPr>
          <w:rFonts w:asciiTheme="majorHAnsi" w:hAnsiTheme="majorHAnsi" w:cstheme="majorHAnsi"/>
        </w:rPr>
        <w:t>AVOIDING THE UNCOMFORTABLE</w:t>
      </w:r>
    </w:p>
    <w:p w14:paraId="5895D992" w14:textId="77777777" w:rsidR="009849CE" w:rsidRPr="00726204" w:rsidRDefault="009849CE" w:rsidP="009849CE">
      <w:pPr>
        <w:rPr>
          <w:rFonts w:asciiTheme="majorHAnsi" w:hAnsiTheme="majorHAnsi" w:cstheme="majorHAnsi"/>
        </w:rPr>
      </w:pPr>
      <w:r w:rsidRPr="00726204">
        <w:rPr>
          <w:rStyle w:val="StyleUnderline"/>
          <w:rFonts w:asciiTheme="majorHAnsi" w:hAnsiTheme="majorHAnsi" w:cstheme="majorHAnsi"/>
          <w:highlight w:val="green"/>
        </w:rPr>
        <w:t>People are singularly bad at predicting</w:t>
      </w:r>
      <w:r w:rsidRPr="00726204">
        <w:rPr>
          <w:rStyle w:val="StyleUnderline"/>
          <w:rFonts w:asciiTheme="majorHAnsi" w:hAnsiTheme="majorHAnsi" w:cstheme="majorHAnsi"/>
        </w:rPr>
        <w:t xml:space="preserve"> and preparing </w:t>
      </w:r>
      <w:r w:rsidRPr="00726204">
        <w:rPr>
          <w:rStyle w:val="StyleUnderline"/>
          <w:rFonts w:asciiTheme="majorHAnsi" w:hAnsiTheme="majorHAnsi" w:cstheme="majorHAnsi"/>
          <w:highlight w:val="green"/>
        </w:rPr>
        <w:t>for catastrophes. Many</w:t>
      </w:r>
      <w:r w:rsidRPr="00726204">
        <w:rPr>
          <w:rStyle w:val="StyleUnderline"/>
          <w:rFonts w:asciiTheme="majorHAnsi" w:hAnsiTheme="majorHAnsi" w:cstheme="majorHAnsi"/>
        </w:rPr>
        <w:t xml:space="preserve"> of these events </w:t>
      </w:r>
      <w:r w:rsidRPr="00726204">
        <w:rPr>
          <w:rStyle w:val="StyleUnderline"/>
          <w:rFonts w:asciiTheme="majorHAnsi" w:hAnsiTheme="majorHAnsi" w:cstheme="majorHAnsi"/>
          <w:highlight w:val="green"/>
        </w:rPr>
        <w:t>are “black swans</w:t>
      </w:r>
      <w:r w:rsidRPr="00726204">
        <w:rPr>
          <w:rStyle w:val="StyleUnderline"/>
          <w:rFonts w:asciiTheme="majorHAnsi" w:hAnsiTheme="majorHAnsi" w:cstheme="majorHAnsi"/>
        </w:rPr>
        <w:t xml:space="preserve">,” rare and unpredictable occurrences that most people find </w:t>
      </w:r>
      <w:r w:rsidRPr="00726204">
        <w:rPr>
          <w:rStyle w:val="StyleUnderline"/>
          <w:rFonts w:asciiTheme="majorHAnsi" w:hAnsiTheme="majorHAnsi" w:cstheme="majorHAnsi"/>
          <w:highlight w:val="green"/>
        </w:rPr>
        <w:t>difficult to imagine</w:t>
      </w:r>
      <w:r w:rsidRPr="00726204">
        <w:rPr>
          <w:rStyle w:val="StyleUnderline"/>
          <w:rFonts w:asciiTheme="majorHAnsi" w:hAnsiTheme="majorHAnsi" w:cstheme="majorHAnsi"/>
        </w:rPr>
        <w:t>, seemingly falling into the realm of science fiction</w:t>
      </w:r>
      <w:r w:rsidRPr="00726204">
        <w:rPr>
          <w:rStyle w:val="StyleUnderline"/>
          <w:rFonts w:asciiTheme="majorHAnsi" w:hAnsiTheme="majorHAnsi" w:cstheme="majorHAnsi"/>
          <w:highlight w:val="green"/>
        </w:rPr>
        <w:t>. Others are</w:t>
      </w:r>
      <w:r w:rsidRPr="00726204">
        <w:rPr>
          <w:rStyle w:val="StyleUnderline"/>
          <w:rFonts w:asciiTheme="majorHAnsi" w:hAnsiTheme="majorHAnsi" w:cstheme="majorHAnsi"/>
        </w:rPr>
        <w:t xml:space="preserve"> “gray rhinos,” large and </w:t>
      </w:r>
      <w:r w:rsidRPr="00726204">
        <w:rPr>
          <w:rStyle w:val="StyleUnderline"/>
          <w:rFonts w:asciiTheme="majorHAnsi" w:hAnsiTheme="majorHAnsi" w:cstheme="majorHAnsi"/>
          <w:highlight w:val="green"/>
        </w:rPr>
        <w:t>not uncommon</w:t>
      </w:r>
      <w:r w:rsidRPr="00726204">
        <w:rPr>
          <w:rStyle w:val="StyleUnderline"/>
          <w:rFonts w:asciiTheme="majorHAnsi" w:hAnsiTheme="majorHAnsi" w:cstheme="majorHAnsi"/>
        </w:rPr>
        <w:t xml:space="preserve"> threats that are still </w:t>
      </w:r>
      <w:r w:rsidRPr="00726204">
        <w:rPr>
          <w:rStyle w:val="StyleUnderline"/>
          <w:rFonts w:asciiTheme="majorHAnsi" w:hAnsiTheme="majorHAnsi" w:cstheme="majorHAnsi"/>
          <w:highlight w:val="green"/>
        </w:rPr>
        <w:t>neglected until they stare you in the face</w:t>
      </w:r>
      <w:r w:rsidRPr="00726204">
        <w:rPr>
          <w:rStyle w:val="StyleUnderline"/>
          <w:rFonts w:asciiTheme="majorHAnsi" w:hAnsiTheme="majorHAnsi" w:cstheme="majorHAnsi"/>
        </w:rPr>
        <w:t xml:space="preserve"> (such as a coronavirus outbreak</w:t>
      </w:r>
      <w:r w:rsidRPr="00726204">
        <w:rPr>
          <w:rFonts w:asciiTheme="majorHAnsi" w:hAnsiTheme="majorHAnsi" w:cstheme="majorHAnsi"/>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07C89EF1" w14:textId="77777777" w:rsidR="009849CE" w:rsidRPr="00726204" w:rsidRDefault="009849CE" w:rsidP="009849CE">
      <w:pPr>
        <w:rPr>
          <w:rFonts w:asciiTheme="majorHAnsi" w:hAnsiTheme="majorHAnsi" w:cstheme="majorHAnsi"/>
        </w:rPr>
      </w:pPr>
      <w:r w:rsidRPr="00726204">
        <w:rPr>
          <w:rStyle w:val="StyleUnderline"/>
          <w:rFonts w:asciiTheme="majorHAnsi" w:hAnsiTheme="majorHAnsi" w:cstheme="majorHAnsi"/>
        </w:rPr>
        <w:t>Not only do humans fail to anticipate crises; they also fail to respond rationally to them.</w:t>
      </w:r>
      <w:r w:rsidRPr="00726204">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w:t>
      </w:r>
      <w:proofErr w:type="gramStart"/>
      <w:r w:rsidRPr="00726204">
        <w:rPr>
          <w:rFonts w:asciiTheme="majorHAnsi" w:hAnsiTheme="majorHAnsi" w:cstheme="majorHAnsi"/>
        </w:rPr>
        <w:t>real world</w:t>
      </w:r>
      <w:proofErr w:type="gramEnd"/>
      <w:r w:rsidRPr="00726204">
        <w:rPr>
          <w:rFonts w:asciiTheme="majorHAnsi" w:hAnsiTheme="majorHAnsi" w:cstheme="majorHAnsi"/>
        </w:rPr>
        <w:t xml:space="preserve"> act quickly and imperfectly, limited as they are by time and cognitive capacity. Add in the stress generated by crises, and their performance gets even worse.</w:t>
      </w:r>
    </w:p>
    <w:p w14:paraId="3686426B" w14:textId="77777777" w:rsidR="009849CE" w:rsidRPr="00726204" w:rsidRDefault="009849CE" w:rsidP="009849CE">
      <w:pPr>
        <w:rPr>
          <w:rFonts w:asciiTheme="majorHAnsi" w:hAnsiTheme="majorHAnsi" w:cstheme="majorHAnsi"/>
        </w:rPr>
      </w:pPr>
      <w:r w:rsidRPr="00726204">
        <w:rPr>
          <w:rStyle w:val="StyleUnderline"/>
          <w:rFonts w:asciiTheme="majorHAnsi" w:hAnsiTheme="majorHAnsi" w:cstheme="majorHAnsi"/>
          <w:highlight w:val="green"/>
        </w:rPr>
        <w:t>Because humans don’t have</w:t>
      </w:r>
      <w:r w:rsidRPr="00726204">
        <w:rPr>
          <w:rStyle w:val="StyleUnderline"/>
          <w:rFonts w:asciiTheme="majorHAnsi" w:hAnsiTheme="majorHAnsi" w:cstheme="majorHAnsi"/>
        </w:rPr>
        <w:t xml:space="preserve"> enough </w:t>
      </w:r>
      <w:r w:rsidRPr="00726204">
        <w:rPr>
          <w:rStyle w:val="StyleUnderline"/>
          <w:rFonts w:asciiTheme="majorHAnsi" w:hAnsiTheme="majorHAnsi" w:cstheme="majorHAnsi"/>
          <w:highlight w:val="green"/>
        </w:rPr>
        <w:t>time, info</w:t>
      </w:r>
      <w:r w:rsidRPr="00726204">
        <w:rPr>
          <w:rStyle w:val="StyleUnderline"/>
          <w:rFonts w:asciiTheme="majorHAnsi" w:hAnsiTheme="majorHAnsi" w:cstheme="majorHAnsi"/>
        </w:rPr>
        <w:t>rmation</w:t>
      </w:r>
      <w:r w:rsidRPr="00726204">
        <w:rPr>
          <w:rStyle w:val="StyleUnderline"/>
          <w:rFonts w:asciiTheme="majorHAnsi" w:hAnsiTheme="majorHAnsi" w:cstheme="majorHAnsi"/>
          <w:highlight w:val="green"/>
        </w:rPr>
        <w:t>, or</w:t>
      </w:r>
      <w:r w:rsidRPr="00726204">
        <w:rPr>
          <w:rStyle w:val="StyleUnderline"/>
          <w:rFonts w:asciiTheme="majorHAnsi" w:hAnsiTheme="majorHAnsi" w:cstheme="majorHAnsi"/>
        </w:rPr>
        <w:t xml:space="preserve"> processing </w:t>
      </w:r>
      <w:r w:rsidRPr="00726204">
        <w:rPr>
          <w:rStyle w:val="StyleUnderline"/>
          <w:rFonts w:asciiTheme="majorHAnsi" w:hAnsiTheme="majorHAnsi" w:cstheme="majorHAnsi"/>
          <w:highlight w:val="green"/>
        </w:rPr>
        <w:t>power to deliberate rationally</w:t>
      </w:r>
      <w:r w:rsidRPr="00726204">
        <w:rPr>
          <w:rStyle w:val="StyleUnderline"/>
          <w:rFonts w:asciiTheme="majorHAnsi" w:hAnsiTheme="majorHAnsi" w:cstheme="majorHAnsi"/>
        </w:rPr>
        <w:t xml:space="preserve">, they have evolved easier ways of making decisions. </w:t>
      </w:r>
      <w:r w:rsidRPr="00726204">
        <w:rPr>
          <w:rStyle w:val="StyleUnderline"/>
          <w:rFonts w:asciiTheme="majorHAnsi" w:hAnsiTheme="majorHAnsi" w:cstheme="majorHAnsi"/>
          <w:highlight w:val="green"/>
        </w:rPr>
        <w:t>They rely on</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emotions</w:t>
      </w:r>
      <w:r w:rsidRPr="00726204">
        <w:rPr>
          <w:rStyle w:val="StyleUnderline"/>
          <w:rFonts w:asciiTheme="majorHAnsi" w:hAnsiTheme="majorHAnsi" w:cstheme="majorHAnsi"/>
        </w:rPr>
        <w:t>, which serve as an early warning system of sorts</w:t>
      </w:r>
      <w:r w:rsidRPr="00726204">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726204">
        <w:rPr>
          <w:rStyle w:val="StyleUnderline"/>
          <w:rFonts w:asciiTheme="majorHAnsi" w:hAnsiTheme="majorHAnsi" w:cstheme="majorHAnsi"/>
        </w:rPr>
        <w:t>They also rely on rules</w:t>
      </w:r>
      <w:r w:rsidRPr="00726204">
        <w:rPr>
          <w:rFonts w:asciiTheme="majorHAnsi" w:hAnsiTheme="majorHAnsi" w:cstheme="majorHAnsi"/>
        </w:rPr>
        <w:t xml:space="preserve">. To simplify decision-making, </w:t>
      </w:r>
      <w:r w:rsidRPr="00726204">
        <w:rPr>
          <w:rStyle w:val="StyleUnderline"/>
          <w:rFonts w:asciiTheme="majorHAnsi" w:hAnsiTheme="majorHAnsi" w:cstheme="majorHAnsi"/>
        </w:rPr>
        <w:t xml:space="preserve">they might follow standard operating procedures </w:t>
      </w:r>
      <w:r w:rsidRPr="00726204">
        <w:rPr>
          <w:rStyle w:val="StyleUnderline"/>
          <w:rFonts w:asciiTheme="majorHAnsi" w:hAnsiTheme="majorHAnsi" w:cstheme="majorHAnsi"/>
          <w:highlight w:val="green"/>
        </w:rPr>
        <w:t>or</w:t>
      </w:r>
      <w:r w:rsidRPr="00726204">
        <w:rPr>
          <w:rStyle w:val="StyleUnderline"/>
          <w:rFonts w:asciiTheme="majorHAnsi" w:hAnsiTheme="majorHAnsi" w:cstheme="majorHAnsi"/>
        </w:rPr>
        <w:t xml:space="preserve"> abide by some sort of </w:t>
      </w:r>
      <w:r w:rsidRPr="00726204">
        <w:rPr>
          <w:rStyle w:val="StyleUnderline"/>
          <w:rFonts w:asciiTheme="majorHAnsi" w:hAnsiTheme="majorHAnsi" w:cstheme="majorHAnsi"/>
          <w:highlight w:val="green"/>
        </w:rPr>
        <w:t>moral code</w:t>
      </w:r>
      <w:r w:rsidRPr="00726204">
        <w:rPr>
          <w:rFonts w:asciiTheme="majorHAnsi" w:hAnsiTheme="majorHAnsi" w:cstheme="maj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57AEC58E" w14:textId="77777777" w:rsidR="009849CE" w:rsidRPr="00726204" w:rsidRDefault="009849CE" w:rsidP="009849CE">
      <w:pPr>
        <w:rPr>
          <w:rFonts w:asciiTheme="majorHAnsi" w:hAnsiTheme="majorHAnsi" w:cstheme="majorHAnsi"/>
        </w:rPr>
      </w:pPr>
      <w:r w:rsidRPr="00726204">
        <w:rPr>
          <w:rFonts w:asciiTheme="majorHAnsi" w:hAnsiTheme="majorHAnsi" w:cstheme="majorHAnsi"/>
        </w:rPr>
        <w:t>Not only do humans fail to anticipate crises; they also fail to respond rationally to them.</w:t>
      </w:r>
    </w:p>
    <w:p w14:paraId="034D1BEB" w14:textId="65DE658E" w:rsidR="009849CE" w:rsidRPr="009849CE" w:rsidRDefault="009849CE" w:rsidP="009849CE">
      <w:pPr>
        <w:rPr>
          <w:rFonts w:asciiTheme="majorHAnsi" w:hAnsiTheme="majorHAnsi" w:cstheme="majorHAnsi"/>
        </w:rPr>
      </w:pPr>
      <w:r w:rsidRPr="00726204">
        <w:rPr>
          <w:rFonts w:asciiTheme="majorHAnsi" w:hAnsiTheme="majorHAnsi" w:cstheme="majorHAns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times of </w:t>
      </w:r>
      <w:r w:rsidRPr="00726204">
        <w:rPr>
          <w:rStyle w:val="StyleUnderline"/>
          <w:rFonts w:asciiTheme="majorHAnsi" w:hAnsiTheme="majorHAnsi" w:cstheme="majorHAnsi"/>
          <w:highlight w:val="green"/>
        </w:rPr>
        <w:t>crisis, emotions and rules are not</w:t>
      </w:r>
      <w:r w:rsidRPr="00726204">
        <w:rPr>
          <w:rFonts w:asciiTheme="majorHAnsi" w:hAnsiTheme="majorHAnsi" w:cstheme="majorHAnsi"/>
        </w:rPr>
        <w:t xml:space="preserve"> always </w:t>
      </w:r>
      <w:r w:rsidRPr="00726204">
        <w:rPr>
          <w:rStyle w:val="StyleUnderline"/>
          <w:rFonts w:asciiTheme="majorHAnsi" w:hAnsiTheme="majorHAnsi" w:cstheme="majorHAnsi"/>
          <w:highlight w:val="green"/>
        </w:rPr>
        <w:t>helpful drivers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726204">
        <w:rPr>
          <w:rFonts w:asciiTheme="majorHAnsi" w:hAnsiTheme="majorHAnsi" w:cstheme="majorHAnsi"/>
        </w:rPr>
        <w:t>The vast majority of</w:t>
      </w:r>
      <w:proofErr w:type="gramEnd"/>
      <w:r w:rsidRPr="00726204">
        <w:rPr>
          <w:rFonts w:asciiTheme="majorHAnsi" w:hAnsiTheme="majorHAnsi" w:cstheme="majorHAnsi"/>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756F3B84" w14:textId="01452509" w:rsidR="00901FB8" w:rsidRPr="00054264" w:rsidRDefault="00901FB8" w:rsidP="00901FB8">
      <w:pPr>
        <w:keepNext/>
        <w:keepLines/>
        <w:spacing w:before="40"/>
        <w:outlineLvl w:val="3"/>
        <w:rPr>
          <w:rFonts w:asciiTheme="minorHAnsi" w:eastAsia="MS Gothic" w:hAnsiTheme="minorHAnsi" w:cstheme="minorHAnsi"/>
          <w:b/>
          <w:sz w:val="26"/>
        </w:rPr>
      </w:pPr>
      <w:r w:rsidRPr="00054264">
        <w:rPr>
          <w:rFonts w:asciiTheme="minorHAnsi" w:eastAsia="MS Gothic" w:hAnsiTheme="minorHAnsi" w:cstheme="minorHAnsi"/>
          <w:b/>
          <w:sz w:val="26"/>
        </w:rPr>
        <w:t>[</w:t>
      </w:r>
      <w:r>
        <w:rPr>
          <w:rFonts w:asciiTheme="minorHAnsi" w:eastAsia="MS Gothic" w:hAnsiTheme="minorHAnsi" w:cstheme="minorHAnsi"/>
          <w:b/>
          <w:sz w:val="26"/>
        </w:rPr>
        <w:t>1</w:t>
      </w:r>
      <w:r w:rsidRPr="00054264">
        <w:rPr>
          <w:rFonts w:asciiTheme="minorHAnsi" w:eastAsia="MS Gothic" w:hAnsiTheme="minorHAnsi" w:cstheme="minorHAnsi"/>
          <w:b/>
          <w:sz w:val="26"/>
        </w:rPr>
        <w:t xml:space="preserve">] Policy analysis is key to critical skills and </w:t>
      </w:r>
      <w:proofErr w:type="gramStart"/>
      <w:r w:rsidRPr="00054264">
        <w:rPr>
          <w:rFonts w:asciiTheme="minorHAnsi" w:eastAsia="MS Gothic" w:hAnsiTheme="minorHAnsi" w:cstheme="minorHAnsi"/>
          <w:b/>
          <w:sz w:val="26"/>
        </w:rPr>
        <w:t>real world</w:t>
      </w:r>
      <w:proofErr w:type="gramEnd"/>
      <w:r w:rsidRPr="00054264">
        <w:rPr>
          <w:rFonts w:asciiTheme="minorHAnsi" w:eastAsia="MS Gothic" w:hAnsiTheme="minorHAnsi" w:cstheme="minorHAnsi"/>
          <w:b/>
          <w:sz w:val="26"/>
        </w:rPr>
        <w:t xml:space="preserve"> policy change</w:t>
      </w:r>
    </w:p>
    <w:p w14:paraId="474B3B80" w14:textId="77777777" w:rsidR="00901FB8" w:rsidRPr="00054264" w:rsidRDefault="00901FB8" w:rsidP="00901FB8">
      <w:pPr>
        <w:rPr>
          <w:rFonts w:asciiTheme="minorHAnsi" w:eastAsia="Cambria" w:hAnsiTheme="minorHAnsi" w:cstheme="minorHAnsi"/>
        </w:rPr>
      </w:pPr>
      <w:r w:rsidRPr="00054264">
        <w:rPr>
          <w:rFonts w:asciiTheme="minorHAnsi" w:eastAsia="Cambria" w:hAnsiTheme="minorHAnsi" w:cstheme="minorHAnsi"/>
        </w:rPr>
        <w:t xml:space="preserve">John </w:t>
      </w:r>
      <w:proofErr w:type="spellStart"/>
      <w:r w:rsidRPr="00054264">
        <w:rPr>
          <w:rFonts w:asciiTheme="minorHAnsi" w:eastAsia="Cambria" w:hAnsiTheme="minorHAnsi" w:cstheme="minorHAnsi"/>
          <w:b/>
          <w:bCs/>
          <w:sz w:val="26"/>
        </w:rPr>
        <w:t>Hird</w:t>
      </w:r>
      <w:proofErr w:type="spellEnd"/>
      <w:r w:rsidRPr="00054264">
        <w:rPr>
          <w:rFonts w:asciiTheme="minorHAnsi" w:eastAsia="Cambria" w:hAnsiTheme="minorHAnsi" w:cstheme="minorHAnsi"/>
          <w:b/>
          <w:bCs/>
          <w:sz w:val="26"/>
        </w:rPr>
        <w:t xml:space="preserve"> 17</w:t>
      </w:r>
      <w:r w:rsidRPr="00054264">
        <w:rPr>
          <w:rFonts w:asciiTheme="minorHAnsi" w:eastAsia="Cambria" w:hAnsiTheme="minorHAnsi" w:cstheme="minorHAnsi"/>
        </w:rPr>
        <w:t xml:space="preserve">. Dean of the College of Social and Behavioral Sciences and Professor of Political Science and Public Policy, University of Massachusetts Amherst. “How Effective is Policy Analysis,” in D. Weimer &amp; L. S. Friedman (eds.) Does Policy Analysis Matter? Exploring Its Effectiveness in Theory and Practice. University of California Press. 44-76. </w:t>
      </w:r>
    </w:p>
    <w:p w14:paraId="2C3683C7" w14:textId="77777777" w:rsidR="00901FB8" w:rsidRPr="00054264" w:rsidRDefault="00901FB8" w:rsidP="00901FB8">
      <w:pPr>
        <w:tabs>
          <w:tab w:val="left" w:pos="2873"/>
        </w:tabs>
        <w:rPr>
          <w:rFonts w:asciiTheme="minorHAnsi" w:eastAsia="Cambria" w:hAnsiTheme="minorHAnsi" w:cstheme="minorHAnsi"/>
          <w:sz w:val="16"/>
        </w:rPr>
      </w:pPr>
      <w:r w:rsidRPr="00054264">
        <w:rPr>
          <w:rFonts w:asciiTheme="minorHAnsi" w:eastAsia="Cambria" w:hAnsiTheme="minorHAnsi" w:cstheme="minorHAnsi"/>
          <w:sz w:val="16"/>
        </w:rPr>
        <w:t xml:space="preserve">Classical policy analysis, however absent from actual policy making, remains an important vehicle for teaching policy analysts the connections between their analysis and the policymaking world in which their recommendations would live. </w:t>
      </w:r>
      <w:r w:rsidRPr="00054264">
        <w:rPr>
          <w:rFonts w:asciiTheme="minorHAnsi" w:eastAsia="Cambria" w:hAnsiTheme="minorHAnsi" w:cstheme="minorHAnsi"/>
          <w:b/>
          <w:u w:val="single"/>
        </w:rPr>
        <w:t>Even if</w:t>
      </w:r>
      <w:r w:rsidRPr="00054264">
        <w:rPr>
          <w:rFonts w:asciiTheme="minorHAnsi" w:eastAsia="Cambria" w:hAnsiTheme="minorHAnsi" w:cstheme="minorHAnsi"/>
          <w:u w:val="single"/>
        </w:rPr>
        <w:t xml:space="preserve"> it implies more power than analysts will ever have, classical </w:t>
      </w:r>
      <w:r w:rsidRPr="00054264">
        <w:rPr>
          <w:rFonts w:asciiTheme="minorHAnsi" w:eastAsia="Cambria" w:hAnsiTheme="minorHAnsi" w:cstheme="minorHAnsi"/>
          <w:b/>
          <w:highlight w:val="cyan"/>
          <w:u w:val="single"/>
        </w:rPr>
        <w:t>policy analysis</w:t>
      </w:r>
      <w:r w:rsidRPr="00054264">
        <w:rPr>
          <w:rFonts w:asciiTheme="minorHAnsi" w:eastAsia="Cambria" w:hAnsiTheme="minorHAnsi" w:cstheme="minorHAnsi"/>
          <w:highlight w:val="cyan"/>
          <w:u w:val="single"/>
        </w:rPr>
        <w:t xml:space="preserve"> teaches </w:t>
      </w:r>
      <w:r w:rsidRPr="00054264">
        <w:rPr>
          <w:rFonts w:asciiTheme="minorHAnsi" w:eastAsia="Cambria" w:hAnsiTheme="minorHAnsi" w:cstheme="minorHAnsi"/>
          <w:u w:val="single"/>
        </w:rPr>
        <w:t xml:space="preserve">that </w:t>
      </w:r>
      <w:r w:rsidRPr="00054264">
        <w:rPr>
          <w:rFonts w:asciiTheme="minorHAnsi" w:eastAsia="Cambria" w:hAnsiTheme="minorHAnsi" w:cstheme="minorHAnsi"/>
          <w:highlight w:val="cyan"/>
          <w:u w:val="single"/>
        </w:rPr>
        <w:t xml:space="preserve">politics, law, implementation, social structures, organizational behavior, </w:t>
      </w:r>
      <w:r w:rsidRPr="00054264">
        <w:rPr>
          <w:rFonts w:asciiTheme="minorHAnsi" w:eastAsia="Cambria" w:hAnsiTheme="minorHAnsi" w:cstheme="minorHAnsi"/>
          <w:u w:val="single"/>
        </w:rPr>
        <w:t xml:space="preserve">and other </w:t>
      </w:r>
      <w:r w:rsidRPr="00054264">
        <w:rPr>
          <w:rFonts w:asciiTheme="minorHAnsi" w:eastAsia="Cambria" w:hAnsiTheme="minorHAnsi" w:cstheme="minorHAnsi"/>
          <w:highlight w:val="cyan"/>
          <w:u w:val="single"/>
        </w:rPr>
        <w:t xml:space="preserve">factors </w:t>
      </w:r>
      <w:r w:rsidRPr="00054264">
        <w:rPr>
          <w:rFonts w:asciiTheme="minorHAnsi" w:eastAsia="Cambria" w:hAnsiTheme="minorHAnsi" w:cstheme="minorHAnsi"/>
          <w:u w:val="single"/>
        </w:rPr>
        <w:t xml:space="preserve">are </w:t>
      </w:r>
      <w:r w:rsidRPr="00054264">
        <w:rPr>
          <w:rFonts w:asciiTheme="minorHAnsi" w:eastAsia="Cambria" w:hAnsiTheme="minorHAnsi" w:cstheme="minorHAnsi"/>
          <w:b/>
          <w:highlight w:val="cyan"/>
          <w:u w:val="single"/>
        </w:rPr>
        <w:t>critical to</w:t>
      </w:r>
      <w:r w:rsidRPr="00054264">
        <w:rPr>
          <w:rFonts w:asciiTheme="minorHAnsi" w:eastAsia="Cambria" w:hAnsiTheme="minorHAnsi" w:cstheme="minorHAnsi"/>
          <w:b/>
          <w:u w:val="single"/>
        </w:rPr>
        <w:t xml:space="preserve"> policy </w:t>
      </w:r>
      <w:r w:rsidRPr="00054264">
        <w:rPr>
          <w:rFonts w:asciiTheme="minorHAnsi" w:eastAsia="Cambria" w:hAnsiTheme="minorHAnsi" w:cstheme="minorHAnsi"/>
          <w:b/>
          <w:highlight w:val="cyan"/>
          <w:u w:val="single"/>
        </w:rPr>
        <w:t>outcomes</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and </w:t>
      </w:r>
      <w:r w:rsidRPr="00054264">
        <w:rPr>
          <w:rFonts w:asciiTheme="minorHAnsi" w:eastAsia="Cambria" w:hAnsiTheme="minorHAnsi" w:cstheme="minorHAnsi"/>
          <w:highlight w:val="cyan"/>
          <w:u w:val="single"/>
        </w:rPr>
        <w:t>must</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 xml:space="preserve">play key roles in </w:t>
      </w:r>
      <w:r w:rsidRPr="00054264">
        <w:rPr>
          <w:rFonts w:asciiTheme="minorHAnsi" w:eastAsia="Cambria" w:hAnsiTheme="minorHAnsi" w:cstheme="minorHAnsi"/>
          <w:b/>
          <w:highlight w:val="cyan"/>
          <w:u w:val="single"/>
        </w:rPr>
        <w:t>thinking through</w:t>
      </w:r>
      <w:r w:rsidRPr="00054264">
        <w:rPr>
          <w:rFonts w:asciiTheme="minorHAnsi" w:eastAsia="Cambria" w:hAnsiTheme="minorHAnsi" w:cstheme="minorHAnsi"/>
          <w:u w:val="single"/>
        </w:rPr>
        <w:t xml:space="preserve"> possible </w:t>
      </w:r>
      <w:r w:rsidRPr="00054264">
        <w:rPr>
          <w:rFonts w:asciiTheme="minorHAnsi" w:eastAsia="Cambria" w:hAnsiTheme="minorHAnsi" w:cstheme="minorHAnsi"/>
          <w:highlight w:val="cyan"/>
          <w:u w:val="single"/>
        </w:rPr>
        <w:t xml:space="preserve">ways to address </w:t>
      </w:r>
      <w:r w:rsidRPr="00054264">
        <w:rPr>
          <w:rFonts w:asciiTheme="minorHAnsi" w:eastAsia="Cambria" w:hAnsiTheme="minorHAnsi" w:cstheme="minorHAnsi"/>
          <w:u w:val="single"/>
        </w:rPr>
        <w:t xml:space="preserve">policy </w:t>
      </w:r>
      <w:r w:rsidRPr="00054264">
        <w:rPr>
          <w:rFonts w:asciiTheme="minorHAnsi" w:eastAsia="Cambria" w:hAnsiTheme="minorHAnsi" w:cstheme="minorHAnsi"/>
          <w:highlight w:val="cyan"/>
          <w:u w:val="single"/>
        </w:rPr>
        <w:t>problems</w:t>
      </w:r>
      <w:r w:rsidRPr="00054264">
        <w:rPr>
          <w:rFonts w:asciiTheme="minorHAnsi" w:eastAsia="Cambria" w:hAnsiTheme="minorHAnsi" w:cstheme="minorHAnsi"/>
          <w:sz w:val="16"/>
        </w:rPr>
        <w:t xml:space="preserve">. </w:t>
      </w:r>
      <w:r w:rsidRPr="00054264">
        <w:rPr>
          <w:rFonts w:asciiTheme="minorHAnsi" w:eastAsia="Cambria" w:hAnsiTheme="minorHAnsi" w:cstheme="minorHAnsi"/>
          <w:b/>
          <w:highlight w:val="cyan"/>
          <w:u w:val="single"/>
        </w:rPr>
        <w:t>Bringing policy ideas to fruition</w:t>
      </w:r>
      <w:r w:rsidRPr="00054264">
        <w:rPr>
          <w:rFonts w:asciiTheme="minorHAnsi" w:eastAsia="Cambria" w:hAnsiTheme="minorHAnsi" w:cstheme="minorHAnsi"/>
          <w:u w:val="single"/>
        </w:rPr>
        <w:t xml:space="preserve">, bridging the worlds of research and policy making, </w:t>
      </w:r>
      <w:r w:rsidRPr="00054264">
        <w:rPr>
          <w:rFonts w:asciiTheme="minorHAnsi" w:eastAsia="Cambria" w:hAnsiTheme="minorHAnsi" w:cstheme="minorHAnsi"/>
          <w:highlight w:val="cyan"/>
          <w:u w:val="single"/>
        </w:rPr>
        <w:t xml:space="preserve">is </w:t>
      </w:r>
      <w:r w:rsidRPr="00054264">
        <w:rPr>
          <w:rFonts w:asciiTheme="minorHAnsi" w:eastAsia="Cambria" w:hAnsiTheme="minorHAnsi" w:cstheme="minorHAnsi"/>
          <w:u w:val="single"/>
        </w:rPr>
        <w:t xml:space="preserve">a </w:t>
      </w:r>
      <w:r w:rsidRPr="00054264">
        <w:rPr>
          <w:rFonts w:asciiTheme="minorHAnsi" w:eastAsia="Cambria" w:hAnsiTheme="minorHAnsi" w:cstheme="minorHAnsi"/>
          <w:b/>
          <w:highlight w:val="cyan"/>
          <w:u w:val="single"/>
        </w:rPr>
        <w:t xml:space="preserve">critical </w:t>
      </w:r>
      <w:r w:rsidRPr="00054264">
        <w:rPr>
          <w:rFonts w:asciiTheme="minorHAnsi" w:eastAsia="Cambria" w:hAnsiTheme="minorHAnsi" w:cstheme="minorHAnsi"/>
          <w:b/>
          <w:u w:val="single"/>
        </w:rPr>
        <w:t>skill</w:t>
      </w:r>
      <w:r w:rsidRPr="00054264">
        <w:rPr>
          <w:rFonts w:asciiTheme="minorHAnsi" w:eastAsia="Cambria" w:hAnsiTheme="minorHAnsi" w:cstheme="minorHAnsi"/>
          <w:u w:val="single"/>
        </w:rPr>
        <w:t xml:space="preserve"> for analysts to develop</w:t>
      </w:r>
      <w:r w:rsidRPr="00054264">
        <w:rPr>
          <w:rFonts w:asciiTheme="minorHAnsi" w:eastAsia="Cambria" w:hAnsiTheme="minorHAnsi" w:cstheme="minorHAnsi"/>
          <w:sz w:val="16"/>
        </w:rPr>
        <w:t xml:space="preserve">. In addition, policy schools are instilling in prospective policy analysts the structure and habits of mind to engage successfully in the policy enterprise. 28 </w:t>
      </w:r>
      <w:r w:rsidRPr="00054264">
        <w:rPr>
          <w:rFonts w:asciiTheme="minorHAnsi" w:eastAsia="Cambria" w:hAnsiTheme="minorHAnsi" w:cstheme="minorHAnsi"/>
          <w:u w:val="single"/>
        </w:rPr>
        <w:t xml:space="preserve">Teaching </w:t>
      </w:r>
      <w:r w:rsidRPr="00054264">
        <w:rPr>
          <w:rFonts w:asciiTheme="minorHAnsi" w:eastAsia="Cambria" w:hAnsiTheme="minorHAnsi" w:cstheme="minorHAnsi"/>
          <w:b/>
          <w:u w:val="single"/>
        </w:rPr>
        <w:t>disciplined thinking</w:t>
      </w:r>
      <w:r w:rsidRPr="00054264">
        <w:rPr>
          <w:rFonts w:asciiTheme="minorHAnsi" w:eastAsia="Cambria" w:hAnsiTheme="minorHAnsi" w:cstheme="minorHAnsi"/>
          <w:u w:val="single"/>
        </w:rPr>
        <w:t xml:space="preserve"> for public service is important</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 xml:space="preserve">Policy analysts not only have a </w:t>
      </w:r>
      <w:r w:rsidRPr="00054264">
        <w:rPr>
          <w:rFonts w:asciiTheme="minorHAnsi" w:eastAsia="Cambria" w:hAnsiTheme="minorHAnsi" w:cstheme="minorHAnsi"/>
          <w:b/>
          <w:u w:val="single"/>
        </w:rPr>
        <w:t>problem-oriented</w:t>
      </w:r>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interdisciplinary</w:t>
      </w:r>
      <w:r w:rsidRPr="00054264">
        <w:rPr>
          <w:rFonts w:asciiTheme="minorHAnsi" w:eastAsia="Cambria" w:hAnsiTheme="minorHAnsi" w:cstheme="minorHAnsi"/>
          <w:u w:val="single"/>
        </w:rPr>
        <w:t xml:space="preserve"> approach to policy and the </w:t>
      </w:r>
      <w:r w:rsidRPr="00054264">
        <w:rPr>
          <w:rFonts w:asciiTheme="minorHAnsi" w:eastAsia="Cambria" w:hAnsiTheme="minorHAnsi" w:cstheme="minorHAnsi"/>
          <w:b/>
          <w:u w:val="single"/>
        </w:rPr>
        <w:t>ability to synthesize</w:t>
      </w:r>
      <w:r w:rsidRPr="00054264">
        <w:rPr>
          <w:rFonts w:asciiTheme="minorHAnsi" w:eastAsia="Cambria" w:hAnsiTheme="minorHAnsi" w:cstheme="minorHAnsi"/>
          <w:u w:val="single"/>
        </w:rPr>
        <w:t xml:space="preserve"> and </w:t>
      </w:r>
      <w:r w:rsidRPr="00054264">
        <w:rPr>
          <w:rFonts w:asciiTheme="minorHAnsi" w:eastAsia="Cambria" w:hAnsiTheme="minorHAnsi" w:cstheme="minorHAnsi"/>
          <w:b/>
          <w:u w:val="single"/>
        </w:rPr>
        <w:t>bring policy relevance</w:t>
      </w:r>
      <w:r w:rsidRPr="00054264">
        <w:rPr>
          <w:rFonts w:asciiTheme="minorHAnsi" w:eastAsia="Cambria" w:hAnsiTheme="minorHAnsi" w:cstheme="minorHAnsi"/>
          <w:u w:val="single"/>
        </w:rPr>
        <w:t xml:space="preserve"> to problems that social scientists are not trained for, but they understand the "rational lunacy of policy-making systems"</w:t>
      </w:r>
      <w:r w:rsidRPr="00054264">
        <w:rPr>
          <w:rFonts w:asciiTheme="minorHAnsi" w:eastAsia="Cambria" w:hAnsiTheme="minorHAnsi" w:cstheme="minorHAnsi"/>
          <w:sz w:val="16"/>
        </w:rPr>
        <w:t xml:space="preserve"> (Weiss 2009). In the absence of written classical policy analyses, </w:t>
      </w:r>
      <w:r w:rsidRPr="00054264">
        <w:rPr>
          <w:rFonts w:asciiTheme="minorHAnsi" w:eastAsia="Cambria" w:hAnsiTheme="minorHAnsi" w:cstheme="minorHAnsi"/>
          <w:u w:val="single"/>
        </w:rPr>
        <w:t>policy analysts become their human embodiment</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Their training will provide a mental picture of how a classical policy analysis should be performed</w:t>
      </w:r>
      <w:r w:rsidRPr="00054264">
        <w:rPr>
          <w:rFonts w:asciiTheme="minorHAnsi" w:eastAsia="Cambria" w:hAnsiTheme="minorHAnsi" w:cstheme="minorHAnsi"/>
          <w:sz w:val="16"/>
        </w:rPr>
        <w:t xml:space="preserve">. They can derive elements of policy analysis from writing position papers, briefing policy makers, and controlling meetings. </w:t>
      </w:r>
      <w:r w:rsidRPr="00054264">
        <w:rPr>
          <w:rFonts w:asciiTheme="minorHAnsi" w:eastAsia="Cambria" w:hAnsiTheme="minorHAnsi" w:cstheme="minorHAnsi"/>
          <w:u w:val="single"/>
        </w:rPr>
        <w:t xml:space="preserve">They </w:t>
      </w:r>
      <w:r w:rsidRPr="00054264">
        <w:rPr>
          <w:rFonts w:asciiTheme="minorHAnsi" w:eastAsia="Cambria" w:hAnsiTheme="minorHAnsi" w:cstheme="minorHAnsi"/>
          <w:b/>
          <w:highlight w:val="cyan"/>
          <w:u w:val="single"/>
        </w:rPr>
        <w:t>anticipate counterarguments</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and </w:t>
      </w:r>
      <w:r w:rsidRPr="00054264">
        <w:rPr>
          <w:rFonts w:asciiTheme="minorHAnsi" w:eastAsia="Cambria" w:hAnsiTheme="minorHAnsi" w:cstheme="minorHAnsi"/>
          <w:highlight w:val="cyan"/>
          <w:u w:val="single"/>
        </w:rPr>
        <w:t>frame</w:t>
      </w:r>
      <w:r w:rsidRPr="00054264">
        <w:rPr>
          <w:rFonts w:asciiTheme="minorHAnsi" w:eastAsia="Cambria" w:hAnsiTheme="minorHAnsi" w:cstheme="minorHAnsi"/>
          <w:u w:val="single"/>
        </w:rPr>
        <w:t xml:space="preserve"> their </w:t>
      </w:r>
      <w:r w:rsidRPr="00054264">
        <w:rPr>
          <w:rFonts w:asciiTheme="minorHAnsi" w:eastAsia="Cambria" w:hAnsiTheme="minorHAnsi" w:cstheme="minorHAnsi"/>
          <w:highlight w:val="cyan"/>
          <w:u w:val="single"/>
        </w:rPr>
        <w:t>analyses recognizing alternative options</w:t>
      </w:r>
      <w:r w:rsidRPr="00054264">
        <w:rPr>
          <w:rFonts w:asciiTheme="minorHAnsi" w:eastAsia="Cambria" w:hAnsiTheme="minorHAnsi" w:cstheme="minorHAnsi"/>
          <w:sz w:val="16"/>
        </w:rPr>
        <w:t xml:space="preserve">. In short, </w:t>
      </w:r>
      <w:r w:rsidRPr="00054264">
        <w:rPr>
          <w:rFonts w:asciiTheme="minorHAnsi" w:eastAsia="Cambria" w:hAnsiTheme="minorHAnsi" w:cstheme="minorHAnsi"/>
          <w:u w:val="single"/>
        </w:rPr>
        <w:t xml:space="preserve">the </w:t>
      </w:r>
      <w:r w:rsidRPr="00054264">
        <w:rPr>
          <w:rFonts w:asciiTheme="minorHAnsi" w:eastAsia="Cambria" w:hAnsiTheme="minorHAnsi" w:cstheme="minorHAnsi"/>
          <w:b/>
          <w:highlight w:val="cyan"/>
          <w:u w:val="single"/>
        </w:rPr>
        <w:t>mental map</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of a policy analysis allows good policy analysts not only to be effective in their jobs but also to </w:t>
      </w:r>
      <w:r w:rsidRPr="00054264">
        <w:rPr>
          <w:rFonts w:asciiTheme="minorHAnsi" w:eastAsia="Cambria" w:hAnsiTheme="minorHAnsi" w:cstheme="minorHAnsi"/>
          <w:b/>
          <w:highlight w:val="cyan"/>
          <w:u w:val="single"/>
        </w:rPr>
        <w:t>advance</w:t>
      </w:r>
      <w:r w:rsidRPr="00054264">
        <w:rPr>
          <w:rFonts w:asciiTheme="minorHAnsi" w:eastAsia="Cambria" w:hAnsiTheme="minorHAnsi" w:cstheme="minorHAnsi"/>
          <w:u w:val="single"/>
        </w:rPr>
        <w:t xml:space="preserve"> into the </w:t>
      </w:r>
      <w:r w:rsidRPr="00054264">
        <w:rPr>
          <w:rFonts w:asciiTheme="minorHAnsi" w:eastAsia="Cambria" w:hAnsiTheme="minorHAnsi" w:cstheme="minorHAnsi"/>
          <w:b/>
          <w:highlight w:val="cyan"/>
          <w:u w:val="single"/>
        </w:rPr>
        <w:t>public debate</w:t>
      </w:r>
      <w:r w:rsidRPr="00054264">
        <w:rPr>
          <w:rFonts w:asciiTheme="minorHAnsi" w:eastAsia="Cambria" w:hAnsiTheme="minorHAnsi" w:cstheme="minorHAnsi"/>
          <w:u w:val="single"/>
        </w:rPr>
        <w:t xml:space="preserve"> the appropriate elements of a policy analysis</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 xml:space="preserve">Further, the </w:t>
      </w:r>
      <w:r w:rsidRPr="00054264">
        <w:rPr>
          <w:rFonts w:asciiTheme="minorHAnsi" w:eastAsia="Cambria" w:hAnsiTheme="minorHAnsi" w:cstheme="minorHAnsi"/>
          <w:b/>
          <w:highlight w:val="cyan"/>
          <w:u w:val="single"/>
        </w:rPr>
        <w:t>problem orientation</w:t>
      </w:r>
      <w:r w:rsidRPr="00054264">
        <w:rPr>
          <w:rFonts w:asciiTheme="minorHAnsi" w:eastAsia="Cambria" w:hAnsiTheme="minorHAnsi" w:cstheme="minorHAnsi"/>
          <w:u w:val="single"/>
        </w:rPr>
        <w:t xml:space="preserve"> of policy analysis </w:t>
      </w:r>
      <w:r w:rsidRPr="00054264">
        <w:rPr>
          <w:rFonts w:asciiTheme="minorHAnsi" w:eastAsia="Cambria" w:hAnsiTheme="minorHAnsi" w:cstheme="minorHAnsi"/>
          <w:b/>
          <w:highlight w:val="cyan"/>
          <w:u w:val="single"/>
        </w:rPr>
        <w:t>focuses</w:t>
      </w:r>
      <w:r w:rsidRPr="00054264">
        <w:rPr>
          <w:rFonts w:asciiTheme="minorHAnsi" w:eastAsia="Cambria" w:hAnsiTheme="minorHAnsi" w:cstheme="minorHAnsi"/>
          <w:u w:val="single"/>
        </w:rPr>
        <w:t xml:space="preserve"> at least some </w:t>
      </w:r>
      <w:r w:rsidRPr="00054264">
        <w:rPr>
          <w:rFonts w:asciiTheme="minorHAnsi" w:eastAsia="Cambria" w:hAnsiTheme="minorHAnsi" w:cstheme="minorHAnsi"/>
          <w:b/>
          <w:highlight w:val="cyan"/>
          <w:u w:val="single"/>
        </w:rPr>
        <w:t>attention</w:t>
      </w:r>
      <w:r w:rsidRPr="00054264">
        <w:rPr>
          <w:rFonts w:asciiTheme="minorHAnsi" w:eastAsia="Cambria" w:hAnsiTheme="minorHAnsi" w:cstheme="minorHAnsi"/>
          <w:highlight w:val="cyan"/>
          <w:u w:val="single"/>
        </w:rPr>
        <w:t xml:space="preserve"> on </w:t>
      </w:r>
      <w:r w:rsidRPr="00054264">
        <w:rPr>
          <w:rFonts w:asciiTheme="minorHAnsi" w:eastAsia="Cambria" w:hAnsiTheme="minorHAnsi" w:cstheme="minorHAnsi"/>
          <w:b/>
          <w:highlight w:val="cyan"/>
          <w:u w:val="single"/>
        </w:rPr>
        <w:t>social problems</w:t>
      </w:r>
      <w:r w:rsidRPr="00054264">
        <w:rPr>
          <w:rFonts w:asciiTheme="minorHAnsi" w:eastAsia="Cambria" w:hAnsiTheme="minorHAnsi" w:cstheme="minorHAnsi"/>
          <w:highlight w:val="cyan"/>
          <w:u w:val="single"/>
        </w:rPr>
        <w:t>, not just</w:t>
      </w:r>
      <w:r w:rsidRPr="00054264">
        <w:rPr>
          <w:rFonts w:asciiTheme="minorHAnsi" w:eastAsia="Cambria" w:hAnsiTheme="minorHAnsi" w:cstheme="minorHAnsi"/>
          <w:u w:val="single"/>
        </w:rPr>
        <w:t xml:space="preserve"> political </w:t>
      </w:r>
      <w:r w:rsidRPr="00054264">
        <w:rPr>
          <w:rFonts w:asciiTheme="minorHAnsi" w:eastAsia="Cambria" w:hAnsiTheme="minorHAnsi" w:cstheme="minorHAnsi"/>
          <w:highlight w:val="cyan"/>
          <w:u w:val="single"/>
        </w:rPr>
        <w:t>expediency</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This is a subtle skill requiring attention to both political realities and the best available research</w:t>
      </w:r>
      <w:r w:rsidRPr="00054264">
        <w:rPr>
          <w:rFonts w:asciiTheme="minorHAnsi" w:eastAsia="Cambria" w:hAnsiTheme="minorHAnsi" w:cstheme="minorHAnsi"/>
          <w:sz w:val="16"/>
        </w:rPr>
        <w:t xml:space="preserve">. Finally, prospective policy analysts are instructed repeatedly about the importance of their </w:t>
      </w:r>
      <w:r w:rsidRPr="001E3050">
        <w:rPr>
          <w:rFonts w:asciiTheme="minorHAnsi" w:eastAsia="Cambria" w:hAnsiTheme="minorHAnsi" w:cstheme="minorHAnsi"/>
          <w:sz w:val="16"/>
        </w:rPr>
        <w:t xml:space="preserve">relationship to the client(s), yet far less attention is paid to the other part of the policy analyst's relationship: to the community of knowledge producers. </w:t>
      </w:r>
      <w:r w:rsidRPr="001E3050">
        <w:rPr>
          <w:rFonts w:asciiTheme="minorHAnsi" w:eastAsia="Cambria" w:hAnsiTheme="minorHAnsi" w:cstheme="minorHAnsi"/>
          <w:u w:val="single"/>
        </w:rPr>
        <w:t xml:space="preserve">Policy analysts play </w:t>
      </w:r>
      <w:r w:rsidRPr="001E3050">
        <w:rPr>
          <w:rFonts w:asciiTheme="minorHAnsi" w:eastAsia="Cambria" w:hAnsiTheme="minorHAnsi" w:cstheme="minorHAnsi"/>
          <w:b/>
          <w:u w:val="single"/>
        </w:rPr>
        <w:t>critical roles as intermediaries</w:t>
      </w:r>
      <w:r w:rsidRPr="001E3050">
        <w:rPr>
          <w:rFonts w:asciiTheme="minorHAnsi" w:eastAsia="Cambria" w:hAnsiTheme="minorHAnsi" w:cstheme="minorHAnsi"/>
          <w:u w:val="single"/>
        </w:rPr>
        <w:t xml:space="preserve"> between "custodians of the knowable" and policy makers. Their training should include the ability to </w:t>
      </w:r>
      <w:r w:rsidRPr="001E3050">
        <w:rPr>
          <w:rFonts w:asciiTheme="minorHAnsi" w:eastAsia="Cambria" w:hAnsiTheme="minorHAnsi" w:cstheme="minorHAnsi"/>
          <w:b/>
          <w:u w:val="single"/>
        </w:rPr>
        <w:t>understand</w:t>
      </w:r>
      <w:r w:rsidRPr="001E3050">
        <w:rPr>
          <w:rFonts w:asciiTheme="minorHAnsi" w:eastAsia="Cambria" w:hAnsiTheme="minorHAnsi" w:cstheme="minorHAnsi"/>
          <w:u w:val="single"/>
        </w:rPr>
        <w:t xml:space="preserve"> and </w:t>
      </w:r>
      <w:r w:rsidRPr="001E3050">
        <w:rPr>
          <w:rFonts w:asciiTheme="minorHAnsi" w:eastAsia="Cambria" w:hAnsiTheme="minorHAnsi" w:cstheme="minorHAnsi"/>
          <w:b/>
          <w:u w:val="single"/>
        </w:rPr>
        <w:t>interpret</w:t>
      </w:r>
      <w:r w:rsidRPr="001E3050">
        <w:rPr>
          <w:rFonts w:asciiTheme="minorHAnsi" w:eastAsia="Cambria" w:hAnsiTheme="minorHAnsi" w:cstheme="minorHAnsi"/>
          <w:u w:val="single"/>
        </w:rPr>
        <w:t xml:space="preserve"> the academic literature on a topic at a </w:t>
      </w:r>
      <w:r w:rsidRPr="001E3050">
        <w:rPr>
          <w:rFonts w:asciiTheme="minorHAnsi" w:eastAsia="Cambria" w:hAnsiTheme="minorHAnsi" w:cstheme="minorHAnsi"/>
          <w:b/>
          <w:u w:val="single"/>
        </w:rPr>
        <w:t>far deeper level</w:t>
      </w:r>
      <w:r w:rsidRPr="001E3050">
        <w:rPr>
          <w:rFonts w:asciiTheme="minorHAnsi" w:eastAsia="Cambria" w:hAnsiTheme="minorHAnsi" w:cstheme="minorHAnsi"/>
          <w:u w:val="single"/>
        </w:rPr>
        <w:t xml:space="preserve"> than most journalists have the time or, often, the analytic skill set to uncover</w:t>
      </w:r>
      <w:r w:rsidRPr="001E3050">
        <w:rPr>
          <w:rFonts w:asciiTheme="minorHAnsi" w:eastAsia="Cambria" w:hAnsiTheme="minorHAnsi" w:cstheme="minorHAnsi"/>
          <w:sz w:val="16"/>
        </w:rPr>
        <w:t xml:space="preserve">. </w:t>
      </w:r>
      <w:r w:rsidRPr="001E3050">
        <w:rPr>
          <w:rFonts w:asciiTheme="minorHAnsi" w:eastAsia="Cambria" w:hAnsiTheme="minorHAnsi" w:cstheme="minorHAnsi"/>
          <w:u w:val="single"/>
        </w:rPr>
        <w:t xml:space="preserve">Identifying and </w:t>
      </w:r>
      <w:r w:rsidRPr="001E3050">
        <w:rPr>
          <w:rFonts w:asciiTheme="minorHAnsi" w:eastAsia="Cambria" w:hAnsiTheme="minorHAnsi" w:cstheme="minorHAnsi"/>
          <w:b/>
          <w:u w:val="single"/>
        </w:rPr>
        <w:t>connect</w:t>
      </w:r>
      <w:r w:rsidRPr="001E3050">
        <w:rPr>
          <w:rFonts w:asciiTheme="minorHAnsi" w:eastAsia="Cambria" w:hAnsiTheme="minorHAnsi" w:cstheme="minorHAnsi"/>
          <w:u w:val="single"/>
        </w:rPr>
        <w:t xml:space="preserve">ing </w:t>
      </w:r>
      <w:r w:rsidRPr="001E3050">
        <w:rPr>
          <w:rFonts w:asciiTheme="minorHAnsi" w:eastAsia="Cambria" w:hAnsiTheme="minorHAnsi" w:cstheme="minorHAnsi"/>
          <w:b/>
          <w:u w:val="single"/>
        </w:rPr>
        <w:t>pertinent knowledge</w:t>
      </w:r>
      <w:r w:rsidRPr="001E3050">
        <w:rPr>
          <w:rFonts w:asciiTheme="minorHAnsi" w:eastAsia="Cambria" w:hAnsiTheme="minorHAnsi" w:cstheme="minorHAnsi"/>
          <w:u w:val="single"/>
        </w:rPr>
        <w:t xml:space="preserve"> and </w:t>
      </w:r>
      <w:r w:rsidRPr="001E3050">
        <w:rPr>
          <w:rFonts w:asciiTheme="minorHAnsi" w:eastAsia="Cambria" w:hAnsiTheme="minorHAnsi" w:cstheme="minorHAnsi"/>
          <w:b/>
          <w:u w:val="single"/>
        </w:rPr>
        <w:t>analysis</w:t>
      </w:r>
      <w:r w:rsidRPr="001E3050">
        <w:rPr>
          <w:rFonts w:asciiTheme="minorHAnsi" w:eastAsia="Cambria" w:hAnsiTheme="minorHAnsi" w:cstheme="minorHAnsi"/>
          <w:u w:val="single"/>
        </w:rPr>
        <w:t xml:space="preserve"> with policy makers should be a core principle of a public policy education.</w:t>
      </w:r>
      <w:r w:rsidRPr="001E3050">
        <w:rPr>
          <w:rFonts w:asciiTheme="minorHAnsi" w:eastAsia="Cambria" w:hAnsiTheme="minorHAnsi" w:cstheme="minorHAnsi"/>
          <w:sz w:val="16"/>
        </w:rPr>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w:t>
      </w:r>
      <w:r w:rsidRPr="00054264">
        <w:rPr>
          <w:rFonts w:asciiTheme="minorHAnsi" w:eastAsia="Cambria" w:hAnsiTheme="minorHAnsi" w:cstheme="minorHAnsi"/>
          <w:sz w:val="16"/>
        </w:rPr>
        <w:t xml:space="preserve"> in the world of public policy may be among the most important contributions of policy analysis education.</w:t>
      </w:r>
    </w:p>
    <w:p w14:paraId="0814B569" w14:textId="77777777" w:rsidR="00FF35A1" w:rsidRPr="00FF35A1" w:rsidRDefault="00FF35A1" w:rsidP="00FF35A1"/>
    <w:sectPr w:rsidR="00FF35A1" w:rsidRPr="00FF35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041CF0"/>
    <w:multiLevelType w:val="hybridMultilevel"/>
    <w:tmpl w:val="6382DFCA"/>
    <w:lvl w:ilvl="0" w:tplc="180601B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D6826"/>
    <w:multiLevelType w:val="hybridMultilevel"/>
    <w:tmpl w:val="2500FDF6"/>
    <w:lvl w:ilvl="0" w:tplc="4DE487A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765C77"/>
    <w:multiLevelType w:val="hybridMultilevel"/>
    <w:tmpl w:val="CF80EFD4"/>
    <w:lvl w:ilvl="0" w:tplc="4EDCC6F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DE1F40"/>
    <w:multiLevelType w:val="hybridMultilevel"/>
    <w:tmpl w:val="C6568550"/>
    <w:lvl w:ilvl="0" w:tplc="251299C0">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120ED7"/>
    <w:multiLevelType w:val="hybridMultilevel"/>
    <w:tmpl w:val="DBA878E0"/>
    <w:lvl w:ilvl="0" w:tplc="87A8D50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6"/>
  </w:num>
  <w:num w:numId="14">
    <w:abstractNumId w:val="12"/>
  </w:num>
  <w:num w:numId="15">
    <w:abstractNumId w:val="11"/>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F35A1"/>
    <w:rsid w:val="000139A3"/>
    <w:rsid w:val="00057526"/>
    <w:rsid w:val="00100833"/>
    <w:rsid w:val="00104529"/>
    <w:rsid w:val="00105942"/>
    <w:rsid w:val="00107396"/>
    <w:rsid w:val="0011032B"/>
    <w:rsid w:val="00144A4C"/>
    <w:rsid w:val="00176AB0"/>
    <w:rsid w:val="00177B7D"/>
    <w:rsid w:val="0018322D"/>
    <w:rsid w:val="001B5776"/>
    <w:rsid w:val="001E3050"/>
    <w:rsid w:val="001E527A"/>
    <w:rsid w:val="001F78CE"/>
    <w:rsid w:val="00251FC7"/>
    <w:rsid w:val="002855A7"/>
    <w:rsid w:val="002B146A"/>
    <w:rsid w:val="002B5E17"/>
    <w:rsid w:val="00315690"/>
    <w:rsid w:val="00316B75"/>
    <w:rsid w:val="00325646"/>
    <w:rsid w:val="003460F2"/>
    <w:rsid w:val="0038158C"/>
    <w:rsid w:val="003902BA"/>
    <w:rsid w:val="003A09E2"/>
    <w:rsid w:val="00406B3A"/>
    <w:rsid w:val="00407037"/>
    <w:rsid w:val="004605D6"/>
    <w:rsid w:val="004C60E8"/>
    <w:rsid w:val="004E3579"/>
    <w:rsid w:val="004E728B"/>
    <w:rsid w:val="004F39E0"/>
    <w:rsid w:val="005315FC"/>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1FB8"/>
    <w:rsid w:val="0091627E"/>
    <w:rsid w:val="0097032B"/>
    <w:rsid w:val="009849CE"/>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7C14"/>
    <w:rsid w:val="00FE2546"/>
    <w:rsid w:val="00FF35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D8FFF"/>
  <w15:chartTrackingRefBased/>
  <w15:docId w15:val="{D722152D-EF41-49CB-9E93-1716669FD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49CE"/>
    <w:rPr>
      <w:rFonts w:ascii="Calibri" w:hAnsi="Calibri"/>
    </w:rPr>
  </w:style>
  <w:style w:type="paragraph" w:styleId="Heading1">
    <w:name w:val="heading 1"/>
    <w:aliases w:val="Pocket"/>
    <w:basedOn w:val="Normal"/>
    <w:next w:val="Normal"/>
    <w:link w:val="Heading1Char"/>
    <w:qFormat/>
    <w:rsid w:val="009849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49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9849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9849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849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49CE"/>
  </w:style>
  <w:style w:type="character" w:customStyle="1" w:styleId="Heading1Char">
    <w:name w:val="Heading 1 Char"/>
    <w:aliases w:val="Pocket Char"/>
    <w:basedOn w:val="DefaultParagraphFont"/>
    <w:link w:val="Heading1"/>
    <w:rsid w:val="009849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49CE"/>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9849CE"/>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9849CE"/>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9849C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9849CE"/>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9849CE"/>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9849CE"/>
    <w:rPr>
      <w:color w:val="auto"/>
      <w:u w:val="none"/>
    </w:rPr>
  </w:style>
  <w:style w:type="character" w:styleId="FollowedHyperlink">
    <w:name w:val="FollowedHyperlink"/>
    <w:basedOn w:val="DefaultParagraphFont"/>
    <w:uiPriority w:val="99"/>
    <w:semiHidden/>
    <w:unhideWhenUsed/>
    <w:rsid w:val="009849CE"/>
    <w:rPr>
      <w:color w:val="auto"/>
      <w:u w:val="none"/>
    </w:rPr>
  </w:style>
  <w:style w:type="paragraph" w:styleId="DocumentMap">
    <w:name w:val="Document Map"/>
    <w:basedOn w:val="Normal"/>
    <w:link w:val="DocumentMapChar"/>
    <w:uiPriority w:val="99"/>
    <w:semiHidden/>
    <w:unhideWhenUsed/>
    <w:rsid w:val="00FF35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35A1"/>
    <w:rPr>
      <w:rFonts w:ascii="Lucida Grande" w:hAnsi="Lucida Grande" w:cs="Lucida Grande"/>
      <w:sz w:val="24"/>
    </w:rPr>
  </w:style>
  <w:style w:type="character" w:styleId="UnresolvedMention">
    <w:name w:val="Unresolved Mention"/>
    <w:basedOn w:val="DefaultParagraphFont"/>
    <w:uiPriority w:val="99"/>
    <w:semiHidden/>
    <w:unhideWhenUsed/>
    <w:rsid w:val="00FF35A1"/>
    <w:rPr>
      <w:color w:val="605E5C"/>
      <w:shd w:val="clear" w:color="auto" w:fill="E1DFDD"/>
    </w:rPr>
  </w:style>
  <w:style w:type="paragraph" w:styleId="ListParagraph">
    <w:name w:val="List Paragraph"/>
    <w:basedOn w:val="Normal"/>
    <w:uiPriority w:val="34"/>
    <w:qFormat/>
    <w:rsid w:val="00FF35A1"/>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FF35A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F35A1"/>
    <w:pPr>
      <w:widowControl w:val="0"/>
      <w:spacing w:line="240" w:lineRule="auto"/>
      <w:ind w:left="720"/>
      <w:jc w:val="both"/>
    </w:pPr>
    <w:rPr>
      <w:b/>
      <w:iCs/>
      <w:u w:val="single"/>
    </w:rPr>
  </w:style>
  <w:style w:type="paragraph" w:customStyle="1" w:styleId="Emphasis1">
    <w:name w:val="Emphasis1"/>
    <w:basedOn w:val="Normal"/>
    <w:uiPriority w:val="20"/>
    <w:qFormat/>
    <w:rsid w:val="00FF35A1"/>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styleId="IntenseEmphasis">
    <w:name w:val="Intense Emphasis"/>
    <w:aliases w:val="Underline Char,9.5,Heading 3 Char Char Char1,Intense Emphasis5,cites Char Ch,Citation Char Char Cha,9.5 p"/>
    <w:basedOn w:val="DefaultParagraphFont"/>
    <w:uiPriority w:val="6"/>
    <w:qFormat/>
    <w:rsid w:val="00FF35A1"/>
    <w:rPr>
      <w:b w:val="0"/>
      <w:bCs w:val="0"/>
      <w:sz w:val="22"/>
      <w:u w:val="single"/>
    </w:rPr>
  </w:style>
  <w:style w:type="character" w:customStyle="1" w:styleId="TitleChar">
    <w:name w:val="Title Char"/>
    <w:aliases w:val="Bold Underlined Char,Cites and Cards Char,UNDERLINE Char"/>
    <w:basedOn w:val="DefaultParagraphFont"/>
    <w:link w:val="Title"/>
    <w:uiPriority w:val="6"/>
    <w:qFormat/>
    <w:rsid w:val="00FF35A1"/>
    <w:rPr>
      <w:b/>
      <w:bCs/>
      <w:u w:val="single"/>
    </w:rPr>
  </w:style>
  <w:style w:type="paragraph" w:styleId="Title">
    <w:name w:val="Title"/>
    <w:aliases w:val="Bold Underlined,Cites and Cards,UNDERLINE"/>
    <w:basedOn w:val="Normal"/>
    <w:next w:val="Normal"/>
    <w:link w:val="TitleChar"/>
    <w:uiPriority w:val="6"/>
    <w:qFormat/>
    <w:rsid w:val="00FF35A1"/>
    <w:pPr>
      <w:pBdr>
        <w:bottom w:val="single" w:sz="8" w:space="4" w:color="4F81BD"/>
      </w:pBdr>
      <w:spacing w:after="300"/>
      <w:contextualSpacing/>
    </w:pPr>
    <w:rPr>
      <w:rFonts w:asciiTheme="minorHAnsi" w:hAnsiTheme="minorHAnsi"/>
      <w:b/>
      <w:bCs/>
      <w:u w:val="single"/>
    </w:rPr>
  </w:style>
  <w:style w:type="character" w:customStyle="1" w:styleId="TitleChar1">
    <w:name w:val="Title Char1"/>
    <w:basedOn w:val="DefaultParagraphFont"/>
    <w:uiPriority w:val="10"/>
    <w:rsid w:val="00FF35A1"/>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11032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ddleeasteye.net/opinion/iran-israel-tensions-threat-nuclear-war-looms-large" TargetMode="External"/><Relationship Id="rId13" Type="http://schemas.openxmlformats.org/officeDocument/2006/relationships/hyperlink" Target="https://www.foreignaffairs.com/articles/2020-10-13/heads-sand" TargetMode="External"/><Relationship Id="rId3" Type="http://schemas.openxmlformats.org/officeDocument/2006/relationships/styles" Target="styles.xml"/><Relationship Id="rId7" Type="http://schemas.openxmlformats.org/officeDocument/2006/relationships/hyperlink" Target="https://www.al-monitor.com/originals/2015/05/egypt-court-ruling-strike-right-sharia-law-sisi-badawi-labor.html%5d//pranav" TargetMode="External"/><Relationship Id="rId12" Type="http://schemas.openxmlformats.org/officeDocument/2006/relationships/hyperlink" Target="https://nationalinterest.org/feature/end-great-power-peace-4628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qualtimes.org/a-dangerous-new-law-in-egypt?lang=en" TargetMode="External"/><Relationship Id="rId11" Type="http://schemas.openxmlformats.org/officeDocument/2006/relationships/hyperlink" Target="https://jamestown.org/program/tactical-side-russias-arms-sales-middle-eas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oreignpolicy.com/2018/08/28/egypt-loves-chinas-deep-pockets/" TargetMode="External"/><Relationship Id="rId4" Type="http://schemas.openxmlformats.org/officeDocument/2006/relationships/settings" Target="settings.xml"/><Relationship Id="rId9" Type="http://schemas.openxmlformats.org/officeDocument/2006/relationships/hyperlink" Target="https://www.reuters.com/world/middle-east/us-hold-130m-egypts-military-aid-over-human-rights-sources-2021-09-14/"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13241</Words>
  <Characters>75475</Characters>
  <Application>Microsoft Office Word</Application>
  <DocSecurity>0</DocSecurity>
  <Lines>628</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2</cp:revision>
  <dcterms:created xsi:type="dcterms:W3CDTF">2021-11-21T17:54:00Z</dcterms:created>
  <dcterms:modified xsi:type="dcterms:W3CDTF">2021-11-21T17:54:00Z</dcterms:modified>
</cp:coreProperties>
</file>