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36A64" w14:textId="77777777" w:rsidR="00AA7B24" w:rsidRDefault="00AA7B24" w:rsidP="00AA7B24">
      <w:pPr>
        <w:pStyle w:val="Heading3"/>
      </w:pPr>
      <w:r>
        <w:t>Framework</w:t>
      </w:r>
    </w:p>
    <w:p w14:paraId="5585461C" w14:textId="77777777" w:rsidR="00AA7B24" w:rsidRPr="00960E45" w:rsidRDefault="00AA7B24" w:rsidP="00AA7B24">
      <w:pPr>
        <w:pStyle w:val="Heading4"/>
      </w:pPr>
      <w:r>
        <w:t>I value morality. The standard is maximizing expected wellbeing.</w:t>
      </w:r>
    </w:p>
    <w:p w14:paraId="0B493F30" w14:textId="77777777" w:rsidR="00A8188F" w:rsidRPr="00DE6C52" w:rsidRDefault="00A8188F" w:rsidP="00A8188F">
      <w:pPr>
        <w:rPr>
          <w:b/>
          <w:bCs/>
          <w:sz w:val="26"/>
        </w:rPr>
      </w:pPr>
      <w:r w:rsidRPr="00DE6C52">
        <w:rPr>
          <w:b/>
          <w:bCs/>
          <w:sz w:val="26"/>
        </w:rPr>
        <w:t>Blum et al. 18</w:t>
      </w:r>
    </w:p>
    <w:p w14:paraId="1409BF26" w14:textId="77777777" w:rsidR="00A8188F" w:rsidRPr="00DE6C52" w:rsidRDefault="00A8188F" w:rsidP="00A8188F">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E6C52">
          <w:rPr>
            <w:sz w:val="16"/>
            <w:szCs w:val="16"/>
          </w:rPr>
          <w:t>https://www.ncbi.nlm.nih.gov/pmc/articles/PMC6446569/</w:t>
        </w:r>
      </w:hyperlink>
      <w:r w:rsidRPr="00DE6C52">
        <w:rPr>
          <w:sz w:val="16"/>
          <w:szCs w:val="16"/>
        </w:rPr>
        <w:t>, R.S.</w:t>
      </w:r>
    </w:p>
    <w:p w14:paraId="54F6DCCF" w14:textId="77777777" w:rsidR="00A8188F" w:rsidRPr="00DE6C52" w:rsidRDefault="00A8188F" w:rsidP="00A8188F">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E1FD6DF" w14:textId="77777777" w:rsidR="00AA7B24" w:rsidRPr="00367DED" w:rsidRDefault="00AA7B24" w:rsidP="00AA7B24">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26832C5D" w14:textId="77777777" w:rsidR="00AA7B24" w:rsidRPr="00367DED" w:rsidRDefault="00AA7B24" w:rsidP="00AA7B24">
      <w:pPr>
        <w:rPr>
          <w:rFonts w:eastAsia="Cambria"/>
          <w:sz w:val="16"/>
          <w:szCs w:val="16"/>
        </w:rPr>
      </w:pPr>
      <w:r w:rsidRPr="00367DED">
        <w:rPr>
          <w:rFonts w:eastAsia="Cambria"/>
          <w:b/>
          <w:sz w:val="26"/>
          <w:szCs w:val="26"/>
        </w:rPr>
        <w:t>Goodin 90.</w:t>
      </w:r>
      <w:r w:rsidRPr="00367DED">
        <w:rPr>
          <w:rFonts w:eastAsia="Cambria"/>
          <w:sz w:val="16"/>
          <w:szCs w:val="16"/>
        </w:rPr>
        <w:t xml:space="preserve"> Robert Goodin 90, [professor of philosophy at the Australian National University college of arts and social sciences], “The Utilitarian Response,” pgs 141-142 //RS</w:t>
      </w:r>
    </w:p>
    <w:p w14:paraId="1149AF4C" w14:textId="77777777" w:rsidR="00AA7B24" w:rsidRDefault="00AA7B24" w:rsidP="00AA7B24">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52D6C356" w14:textId="77777777" w:rsidR="00AA7B24" w:rsidRPr="00367DED" w:rsidRDefault="00AA7B24" w:rsidP="00AA7B24">
      <w:pPr>
        <w:rPr>
          <w:rFonts w:eastAsia="Cambria"/>
          <w:b/>
          <w:bCs/>
          <w:sz w:val="26"/>
        </w:rPr>
      </w:pPr>
      <w:r>
        <w:rPr>
          <w:rFonts w:eastAsia="Cambria"/>
          <w:b/>
          <w:bCs/>
          <w:sz w:val="26"/>
        </w:rPr>
        <w:t>[3</w:t>
      </w:r>
      <w:r w:rsidRPr="00367DED">
        <w:rPr>
          <w:rFonts w:eastAsia="Cambria"/>
          <w:b/>
          <w:bCs/>
          <w:sz w:val="26"/>
        </w:rPr>
        <w:t xml:space="preserve">] Extinction First – </w:t>
      </w:r>
    </w:p>
    <w:p w14:paraId="14109416" w14:textId="77777777" w:rsidR="00AA7B24" w:rsidRPr="00367DED" w:rsidRDefault="00AA7B24" w:rsidP="00AA7B24">
      <w:pPr>
        <w:rPr>
          <w:rFonts w:eastAsia="Cambria"/>
          <w:b/>
          <w:bCs/>
          <w:sz w:val="26"/>
        </w:rPr>
      </w:pPr>
      <w:r w:rsidRPr="00367DED">
        <w:rPr>
          <w:rFonts w:eastAsia="Cambria"/>
          <w:b/>
          <w:bCs/>
          <w:sz w:val="26"/>
        </w:rPr>
        <w:t xml:space="preserve">[a] Forecloses future improvement – we can never improve society </w:t>
      </w:r>
      <w:r>
        <w:rPr>
          <w:rFonts w:eastAsia="Cambria"/>
          <w:b/>
          <w:bCs/>
          <w:sz w:val="26"/>
        </w:rPr>
        <w:t>if we’re all dead</w:t>
      </w:r>
    </w:p>
    <w:p w14:paraId="5B0DBB4D" w14:textId="77777777" w:rsidR="00AA7B24" w:rsidRPr="00367DED" w:rsidRDefault="00AA7B24" w:rsidP="00AA7B24">
      <w:pPr>
        <w:rPr>
          <w:rFonts w:eastAsia="Cambria"/>
          <w:b/>
          <w:bCs/>
          <w:sz w:val="26"/>
        </w:rPr>
      </w:pPr>
      <w:r w:rsidRPr="00367DED">
        <w:rPr>
          <w:rFonts w:eastAsia="Cambria"/>
          <w:b/>
          <w:bCs/>
          <w:sz w:val="26"/>
        </w:rPr>
        <w:t>[b] Turns suffering – mass death causes suffering because people can’t get access to resources and basic necessities</w:t>
      </w:r>
    </w:p>
    <w:p w14:paraId="38D7525D" w14:textId="77777777" w:rsidR="00AA7B24" w:rsidRDefault="00AA7B24" w:rsidP="00AA7B24">
      <w:pPr>
        <w:rPr>
          <w:rFonts w:eastAsia="Cambria"/>
          <w:b/>
          <w:bCs/>
          <w:sz w:val="26"/>
        </w:rPr>
      </w:pPr>
      <w:r w:rsidRPr="00367DED">
        <w:rPr>
          <w:rFonts w:eastAsia="Cambria"/>
          <w:b/>
          <w:bCs/>
          <w:sz w:val="26"/>
        </w:rPr>
        <w:t>[c] Moral uncertainty – if we’re unsure about which interpretation of the world is true – we ought to preserve the world to keep debating about it</w:t>
      </w:r>
    </w:p>
    <w:p w14:paraId="377F8803" w14:textId="77777777" w:rsidR="00AA7B24" w:rsidRDefault="00AA7B24" w:rsidP="00AA7B24">
      <w:pPr>
        <w:rPr>
          <w:rFonts w:eastAsia="Cambria"/>
          <w:b/>
          <w:bCs/>
          <w:sz w:val="26"/>
        </w:rPr>
      </w:pPr>
      <w:r>
        <w:rPr>
          <w:rFonts w:eastAsia="Cambria"/>
          <w:b/>
          <w:bCs/>
          <w:sz w:val="26"/>
        </w:rPr>
        <w:t>[d] Objectivity – only lives can be a metric for impacts but you can’t compare different forms of inequality bc it creates psychological harm that one oppression is worse than another</w:t>
      </w:r>
    </w:p>
    <w:p w14:paraId="3291A6D8" w14:textId="77777777" w:rsidR="00AA7B24" w:rsidRDefault="00AA7B24" w:rsidP="00AA7B24">
      <w:pPr>
        <w:pStyle w:val="Heading4"/>
        <w:rPr>
          <w:rFonts w:eastAsia="Cambria"/>
        </w:rPr>
      </w:pPr>
      <w:r>
        <w:rPr>
          <w:rFonts w:eastAsia="Cambria"/>
        </w:rPr>
        <w:t>[e] strength of link – any framework considers death bad so regardless of how much it cares the death of billions and infinite future generations outweighs on magnitude</w:t>
      </w:r>
    </w:p>
    <w:p w14:paraId="18BA7873" w14:textId="77777777" w:rsidR="00AA7B24" w:rsidRPr="00054264" w:rsidRDefault="00AA7B24" w:rsidP="00AA7B24">
      <w:pPr>
        <w:keepNext/>
        <w:keepLines/>
        <w:spacing w:before="40"/>
        <w:outlineLvl w:val="3"/>
        <w:rPr>
          <w:rFonts w:asciiTheme="minorHAnsi" w:eastAsia="MS Gothic" w:hAnsiTheme="minorHAnsi" w:cstheme="minorHAnsi"/>
          <w:b/>
          <w:iCs/>
          <w:color w:val="000000"/>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4</w:t>
      </w:r>
      <w:r w:rsidRPr="00054264">
        <w:rPr>
          <w:rFonts w:asciiTheme="minorHAnsi" w:eastAsia="MS Gothic" w:hAnsiTheme="minorHAnsi" w:cstheme="minorHAnsi"/>
          <w:b/>
          <w:iCs/>
          <w:sz w:val="26"/>
        </w:rPr>
        <w:t xml:space="preserve">] </w:t>
      </w:r>
      <w:r w:rsidRPr="000542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44AB8E4C" w14:textId="1D81E065" w:rsidR="00AA7B24" w:rsidRDefault="00AA7B24" w:rsidP="00AA7B24">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5</w:t>
      </w:r>
      <w:r w:rsidRPr="00054264">
        <w:rPr>
          <w:rFonts w:asciiTheme="minorHAnsi" w:eastAsia="MS Gothic" w:hAnsiTheme="minorHAnsi" w:cstheme="minorHAnsi"/>
          <w:b/>
          <w:iCs/>
          <w:sz w:val="26"/>
        </w:rPr>
        <w:t>] No intent-foresight distinction — if we foresee a consequence, then it becomes part of our deliberation which makes it intrinsic to our action since we intend it to happen.</w:t>
      </w:r>
    </w:p>
    <w:p w14:paraId="445ED6C2" w14:textId="327C08F1" w:rsidR="00A8188F" w:rsidRDefault="00A8188F" w:rsidP="00A8188F">
      <w:pPr>
        <w:pStyle w:val="Heading4"/>
        <w:rPr>
          <w:rFonts w:eastAsia="MS Gothic"/>
        </w:rPr>
      </w:pPr>
      <w:r>
        <w:rPr>
          <w:rFonts w:eastAsia="MS Gothic"/>
        </w:rPr>
        <w:t xml:space="preserve">[6] Calc indicts fail – </w:t>
      </w:r>
    </w:p>
    <w:p w14:paraId="0F932E4F" w14:textId="77777777" w:rsidR="00A8188F" w:rsidRDefault="00A8188F" w:rsidP="00A8188F">
      <w:pPr>
        <w:pStyle w:val="Heading4"/>
        <w:rPr>
          <w:rFonts w:eastAsia="MS Gothic"/>
        </w:rPr>
      </w:pPr>
      <w:r>
        <w:rPr>
          <w:rFonts w:eastAsia="MS Gothic"/>
        </w:rPr>
        <w:t xml:space="preserve">A] Ethics- it would indict everything cuz they use events to understand how ethics have worked </w:t>
      </w:r>
    </w:p>
    <w:p w14:paraId="4B2D24F8" w14:textId="77777777" w:rsidR="00A8188F" w:rsidRDefault="00A8188F" w:rsidP="00A8188F">
      <w:pPr>
        <w:pStyle w:val="Heading4"/>
        <w:rPr>
          <w:rFonts w:eastAsia="MS Gothic"/>
        </w:rPr>
      </w:pPr>
      <w:r>
        <w:rPr>
          <w:rFonts w:eastAsia="MS Gothic"/>
        </w:rPr>
        <w:t xml:space="preserve">B] Reciprocity- they are NIBs that create a 2:1 skew where I have to answer them to access offense while they only have to win one </w:t>
      </w:r>
    </w:p>
    <w:p w14:paraId="1A8A4B73" w14:textId="59F5B0E1" w:rsidR="00A8188F" w:rsidRPr="00054264" w:rsidRDefault="00A8188F" w:rsidP="00A8188F">
      <w:pPr>
        <w:pStyle w:val="Heading4"/>
        <w:rPr>
          <w:rFonts w:eastAsia="MS Gothic"/>
        </w:rPr>
      </w:pPr>
      <w:r>
        <w:rPr>
          <w:rFonts w:eastAsia="MS Gothic"/>
        </w:rPr>
        <w:t>C] Internalism- asking why we value life is nonsensical since it’s intrinsic and we just do.</w:t>
      </w:r>
    </w:p>
    <w:p w14:paraId="047ECE22" w14:textId="32CF4AF3" w:rsidR="00AA7B24" w:rsidRPr="00054264" w:rsidRDefault="00AA7B24" w:rsidP="00AA7B24">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sidR="00A8188F">
        <w:rPr>
          <w:rFonts w:asciiTheme="minorHAnsi" w:eastAsia="MS Gothic" w:hAnsiTheme="minorHAnsi" w:cstheme="minorHAnsi"/>
          <w:b/>
          <w:iCs/>
          <w:sz w:val="26"/>
        </w:rPr>
        <w:t>7</w:t>
      </w:r>
      <w:r w:rsidRPr="00054264">
        <w:rPr>
          <w:rFonts w:asciiTheme="minorHAnsi" w:eastAsia="MS Gothic" w:hAnsiTheme="minorHAnsi" w:cstheme="minorHAnsi"/>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0FB69DA2" w14:textId="6D97FF6B" w:rsidR="00AA7B24" w:rsidRPr="00054264" w:rsidRDefault="00AA7B24" w:rsidP="00AA7B24">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sidR="00A8188F">
        <w:rPr>
          <w:rFonts w:asciiTheme="minorHAnsi" w:eastAsia="MS Gothic" w:hAnsiTheme="minorHAnsi" w:cstheme="minorHAnsi"/>
          <w:b/>
          <w:iCs/>
          <w:sz w:val="26"/>
        </w:rPr>
        <w:t>8</w:t>
      </w:r>
      <w:r w:rsidRPr="00054264">
        <w:rPr>
          <w:rFonts w:asciiTheme="minorHAnsi" w:eastAsia="MS Gothic" w:hAnsiTheme="minorHAnsi" w:cstheme="minorHAnsi"/>
          <w:b/>
          <w:iCs/>
          <w:sz w:val="26"/>
        </w:rPr>
        <w:t xml:space="preserve">] No act-omission distinction – We are responsible for intentional omissions because we actively choose not to act—we </w:t>
      </w:r>
      <w:r w:rsidRPr="00054264">
        <w:rPr>
          <w:rFonts w:asciiTheme="minorHAnsi" w:eastAsia="MS Gothic" w:hAnsiTheme="minorHAnsi" w:cstheme="minorHAnsi"/>
          <w:b/>
          <w:iCs/>
          <w:sz w:val="26"/>
          <w:u w:val="single"/>
        </w:rPr>
        <w:t>intend</w:t>
      </w:r>
      <w:r w:rsidRPr="00054264">
        <w:rPr>
          <w:rFonts w:asciiTheme="minorHAnsi" w:eastAsia="MS Gothic" w:hAnsiTheme="minorHAnsi" w:cstheme="minorHAnsi"/>
          <w:b/>
          <w:iCs/>
          <w:sz w:val="26"/>
        </w:rPr>
        <w:t xml:space="preserve"> and </w:t>
      </w:r>
      <w:r w:rsidRPr="00054264">
        <w:rPr>
          <w:rFonts w:asciiTheme="minorHAnsi" w:eastAsia="MS Gothic" w:hAnsiTheme="minorHAnsi" w:cstheme="minorHAnsi"/>
          <w:b/>
          <w:iCs/>
          <w:sz w:val="26"/>
          <w:u w:val="single"/>
        </w:rPr>
        <w:t>act upon</w:t>
      </w:r>
      <w:r w:rsidRPr="00054264">
        <w:rPr>
          <w:rFonts w:asciiTheme="minorHAnsi" w:eastAsia="MS Gothic" w:hAnsiTheme="minorHAnsi" w:cstheme="minorHAnsi"/>
          <w:b/>
          <w:iCs/>
          <w:sz w:val="26"/>
        </w:rPr>
        <w:t xml:space="preserve"> omissions.</w:t>
      </w:r>
    </w:p>
    <w:p w14:paraId="6BCA1AED" w14:textId="77777777" w:rsidR="00AA7B24" w:rsidRPr="008A5413" w:rsidRDefault="00AA7B24" w:rsidP="00AA7B24">
      <w:pPr>
        <w:rPr>
          <w:rFonts w:eastAsia="Cambria"/>
          <w:b/>
          <w:sz w:val="26"/>
        </w:rPr>
      </w:pPr>
    </w:p>
    <w:p w14:paraId="4377F673" w14:textId="77777777" w:rsidR="00AA7B24" w:rsidRPr="00373C93" w:rsidRDefault="00AA7B24" w:rsidP="00AA7B24">
      <w:pPr>
        <w:pStyle w:val="Heading3"/>
        <w:rPr>
          <w:rFonts w:cs="Arial"/>
        </w:rPr>
      </w:pPr>
      <w:r w:rsidRPr="00DE6C52">
        <w:rPr>
          <w:rFonts w:cs="Arial"/>
        </w:rPr>
        <w:t>1AC – Advantage – Climate Change</w:t>
      </w:r>
    </w:p>
    <w:p w14:paraId="6C367975" w14:textId="77777777" w:rsidR="00AA7B24" w:rsidRDefault="00AA7B24" w:rsidP="00AA7B24">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00DE7BFD" w14:textId="77777777" w:rsidR="00AA7B24" w:rsidRPr="00B05B26" w:rsidRDefault="00AA7B24" w:rsidP="00AA7B24">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How Do You Strike For A Social Issue Without Getting In Trouble At Work?</w:t>
      </w:r>
      <w:r>
        <w:t xml:space="preserve">”, 09-02-2019, </w:t>
      </w:r>
      <w:r w:rsidRPr="003B6A1B">
        <w:t>https://graziadaily.co.uk/life/in-the-news/how-to-strike-climate-crisis/</w:t>
      </w:r>
      <w:r>
        <w:t>]//pranav</w:t>
      </w:r>
    </w:p>
    <w:p w14:paraId="72473D66" w14:textId="77777777" w:rsidR="00AA7B24" w:rsidRDefault="00AA7B24" w:rsidP="00AA7B24">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organised ballot and can only occur if the employer has been given detailed notice seven days prior. Typically, this means strikes are organised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B05B26">
        <w:rPr>
          <w:rStyle w:val="Emphasis"/>
        </w:rPr>
        <w:t xml:space="preserve">This strike however, is not industrial action at all – it’s a social strike. So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says HR Advisor Kyle Taylor. ‘Otherwise, they would be classed as Absent Without Leave (AWOL)’ Going AWOL can be grounds for disciplinary action, however it is at the discretion of your employer how serious they take the incident. For example, you may simply not be paid for the day’s work or it could go on your record – it’s not typically grounds for dismissal.</w:t>
      </w:r>
    </w:p>
    <w:p w14:paraId="320B5D81" w14:textId="77777777" w:rsidR="00AA7B24" w:rsidRPr="00DE6C52" w:rsidRDefault="00AA7B24" w:rsidP="00AA7B24">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790EEF02" w14:textId="77777777" w:rsidR="00AA7B24" w:rsidRPr="00DE6C52" w:rsidRDefault="00AA7B24" w:rsidP="00AA7B24">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4CF41510" w14:textId="77777777" w:rsidR="00AA7B24" w:rsidRDefault="00AA7B24" w:rsidP="00AA7B24">
      <w:pPr>
        <w:rPr>
          <w:rFonts w:eastAsia="Cambria"/>
          <w:b/>
          <w:iCs/>
          <w:u w:val="single"/>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engineers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r>
        <w:rPr>
          <w:rFonts w:eastAsia="Cambria"/>
        </w:rPr>
        <w:t xml:space="preserve"> </w:t>
      </w: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r>
        <w:rPr>
          <w:rFonts w:eastAsia="Cambria"/>
        </w:rPr>
        <w:t xml:space="preserve"> </w:t>
      </w: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r>
        <w:rPr>
          <w:rFonts w:eastAsia="Cambria"/>
        </w:rPr>
        <w:t xml:space="preserve"> </w:t>
      </w: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r>
        <w:rPr>
          <w:rFonts w:eastAsia="Cambria"/>
        </w:rPr>
        <w:t xml:space="preserve"> </w:t>
      </w:r>
      <w:r w:rsidRPr="00DE6C52">
        <w:rPr>
          <w:rFonts w:eastAsia="Cambria"/>
        </w:rPr>
        <w:t>The declaration was coordinated by a group of scientists who support Extinction Rebellion, a civil disobedience campaign that formed in Britain a year ago and has since sparked offshoots in dozens of countries.</w:t>
      </w:r>
      <w:r>
        <w:rPr>
          <w:rFonts w:eastAsia="Cambria"/>
        </w:rPr>
        <w:t xml:space="preserve"> </w:t>
      </w: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r>
        <w:rPr>
          <w:rFonts w:eastAsia="Cambria"/>
        </w:rPr>
        <w:t xml:space="preserve"> </w:t>
      </w: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including Brussels, Amsterdam, New York, Sydney and Toronto, according to the group’s tally. More protests in this latest wave are due in the coming days.</w:t>
      </w:r>
      <w:r>
        <w:rPr>
          <w:rFonts w:eastAsia="Cambria"/>
        </w:rPr>
        <w:t xml:space="preserve"> </w:t>
      </w: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r>
        <w:rPr>
          <w:rFonts w:eastAsia="Cambria"/>
        </w:rPr>
        <w:t xml:space="preserve"> </w:t>
      </w: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r>
        <w:rPr>
          <w:rFonts w:eastAsia="Cambria"/>
        </w:rPr>
        <w:t xml:space="preserve"> </w:t>
      </w: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r>
        <w:rPr>
          <w:rFonts w:eastAsia="Cambria"/>
        </w:rPr>
        <w:t xml:space="preserve"> </w:t>
      </w: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r>
        <w:rPr>
          <w:rFonts w:eastAsia="Cambria"/>
        </w:rPr>
        <w:t xml:space="preserve"> </w:t>
      </w: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4AD8F209" w14:textId="77777777" w:rsidR="00AA7B24" w:rsidRDefault="00AA7B24" w:rsidP="00AA7B24">
      <w:pPr>
        <w:pStyle w:val="Heading4"/>
      </w:pPr>
      <w:r>
        <w:t>Crackdowns on strikes leaves companies unaccountable for emissions which exacerbates climate change</w:t>
      </w:r>
    </w:p>
    <w:p w14:paraId="7FCA1A55" w14:textId="77777777" w:rsidR="00AA7B24" w:rsidRPr="003D3ECD" w:rsidRDefault="00AA7B24" w:rsidP="00AA7B24">
      <w:r w:rsidRPr="00065801">
        <w:rPr>
          <w:rStyle w:val="Style13ptBold"/>
        </w:rPr>
        <w:t>Rushton 8 -1</w:t>
      </w:r>
      <w:r>
        <w:t xml:space="preserve"> [Steve Rushton</w:t>
      </w:r>
      <w:r w:rsidRPr="003D3ECD">
        <w:t xml:space="preserve">, 8-1-2021, "As the UK prepares to host COP26, some of the world's most industrialised countries are cracking down on environmental protests," </w:t>
      </w:r>
      <w:hyperlink r:id="rId7" w:anchor=".YYNWFGDMIUF]//" w:history="1">
        <w:r w:rsidRPr="004A1C77">
          <w:rPr>
            <w:rStyle w:val="Hyperlink"/>
          </w:rPr>
          <w:t>https://www.equaltimes.org/as-the-uk-prepares-to-host-cop26?lang=en#.YYNWFGDMIUF]//</w:t>
        </w:r>
      </w:hyperlink>
      <w:r>
        <w:t xml:space="preserve"> ww ap</w:t>
      </w:r>
    </w:p>
    <w:p w14:paraId="076131A2" w14:textId="77777777" w:rsidR="00AA7B24" w:rsidRPr="00D8750B" w:rsidRDefault="00AA7B24" w:rsidP="00AA7B24">
      <w:pPr>
        <w:rPr>
          <w:sz w:val="16"/>
        </w:rPr>
      </w:pPr>
      <w:r w:rsidRPr="00065801">
        <w:rPr>
          <w:sz w:val="16"/>
        </w:rPr>
        <w:t xml:space="preserve">Nicholas Sheldrick was never a protester, nor would he have described himself as an environmentalist, until one day in 2011 he felt the tremors of an earthquake induced by fracking, the controversial process of the hydraulic fracturing of shale rock to recover gas. He then started looking into its impacts, which include water pollution from toxic chemicals, as well as </w:t>
      </w:r>
      <w:hyperlink r:id="rId8" w:history="1">
        <w:r w:rsidRPr="00065801">
          <w:rPr>
            <w:rStyle w:val="Hyperlink"/>
            <w:sz w:val="16"/>
          </w:rPr>
          <w:t>peer-reviewed studies</w:t>
        </w:r>
      </w:hyperlink>
      <w:r w:rsidRPr="00065801">
        <w:rPr>
          <w:sz w:val="16"/>
        </w:rPr>
        <w:t xml:space="preserve"> connecting the fracking boom in the United States to massive methane emissions. Still, it took a few more years before he decided to join the </w:t>
      </w:r>
      <w:hyperlink r:id="rId9" w:history="1">
        <w:r w:rsidRPr="00065801">
          <w:rPr>
            <w:rStyle w:val="Hyperlink"/>
            <w:sz w:val="16"/>
          </w:rPr>
          <w:t>anti-fracking movement</w:t>
        </w:r>
      </w:hyperlink>
      <w:r w:rsidRPr="00065801">
        <w:rPr>
          <w:sz w:val="16"/>
        </w:rPr>
        <w:t>.</w:t>
      </w:r>
      <w:r>
        <w:rPr>
          <w:rStyle w:val="Emphasis"/>
        </w:rPr>
        <w:t xml:space="preserve"> </w:t>
      </w:r>
      <w:r w:rsidRPr="00065801">
        <w:rPr>
          <w:sz w:val="16"/>
        </w:rPr>
        <w:t xml:space="preserve">Sheldrick lives near Preston New Road (PNR) just outside of the English seaside town of Blackpool. </w:t>
      </w:r>
      <w:r w:rsidRPr="00B77456">
        <w:rPr>
          <w:rStyle w:val="Emphasis"/>
        </w:rPr>
        <w:t>In 2016, it became</w:t>
      </w:r>
      <w:r>
        <w:rPr>
          <w:rStyle w:val="Emphasis"/>
        </w:rPr>
        <w:t xml:space="preserve"> </w:t>
      </w:r>
      <w:hyperlink r:id="rId10" w:history="1">
        <w:r w:rsidRPr="00B77456">
          <w:rPr>
            <w:rStyle w:val="Emphasis"/>
          </w:rPr>
          <w:t>the epicentre of the UK climate protest movement</w:t>
        </w:r>
      </w:hyperlink>
      <w:r>
        <w:rPr>
          <w:rStyle w:val="Emphasis"/>
        </w:rPr>
        <w:t xml:space="preserve"> </w:t>
      </w:r>
      <w:r w:rsidRPr="00B77456">
        <w:rPr>
          <w:rStyle w:val="Emphasis"/>
        </w:rPr>
        <w:t xml:space="preserve">when the </w:t>
      </w:r>
      <w:r w:rsidRPr="003D3ECD">
        <w:rPr>
          <w:rStyle w:val="Emphasis"/>
          <w:highlight w:val="green"/>
        </w:rPr>
        <w:t>government overturned</w:t>
      </w:r>
      <w:r w:rsidRPr="00B77456">
        <w:rPr>
          <w:rStyle w:val="Emphasis"/>
        </w:rPr>
        <w:t xml:space="preserve"> a </w:t>
      </w:r>
      <w:r w:rsidRPr="003D3ECD">
        <w:rPr>
          <w:rStyle w:val="Emphasis"/>
          <w:highlight w:val="green"/>
        </w:rPr>
        <w:t>local authority’s decision to refuse</w:t>
      </w:r>
      <w:r w:rsidRPr="00B77456">
        <w:rPr>
          <w:rStyle w:val="Emphasis"/>
        </w:rPr>
        <w:t xml:space="preserve"> </w:t>
      </w:r>
      <w:r w:rsidRPr="003D3ECD">
        <w:rPr>
          <w:rStyle w:val="Emphasis"/>
          <w:highlight w:val="green"/>
        </w:rPr>
        <w:t>permission to</w:t>
      </w:r>
      <w:r w:rsidRPr="00B77456">
        <w:rPr>
          <w:rStyle w:val="Emphasis"/>
        </w:rPr>
        <w:t xml:space="preserve"> Cuadrilla, the UK’s leading </w:t>
      </w:r>
      <w:r w:rsidRPr="003D3ECD">
        <w:rPr>
          <w:rStyle w:val="Emphasis"/>
          <w:highlight w:val="green"/>
        </w:rPr>
        <w:t>fracking company</w:t>
      </w:r>
      <w:r w:rsidRPr="00B77456">
        <w:rPr>
          <w:rStyle w:val="Emphasis"/>
        </w:rPr>
        <w:t xml:space="preserve">, to </w:t>
      </w:r>
      <w:r w:rsidRPr="003D3ECD">
        <w:rPr>
          <w:rStyle w:val="Emphasis"/>
          <w:highlight w:val="green"/>
        </w:rPr>
        <w:t>begin</w:t>
      </w:r>
      <w:r w:rsidRPr="00B77456">
        <w:rPr>
          <w:rStyle w:val="Emphasis"/>
        </w:rPr>
        <w:t xml:space="preserve"> shale </w:t>
      </w:r>
      <w:r w:rsidRPr="003D3ECD">
        <w:rPr>
          <w:rStyle w:val="Emphasis"/>
        </w:rPr>
        <w:t>gas exploration</w:t>
      </w:r>
      <w:r w:rsidRPr="00B77456">
        <w:rPr>
          <w:rStyle w:val="Emphasis"/>
        </w:rPr>
        <w:t xml:space="preserve"> and </w:t>
      </w:r>
      <w:r w:rsidRPr="003D3ECD">
        <w:rPr>
          <w:rStyle w:val="Emphasis"/>
          <w:highlight w:val="green"/>
        </w:rPr>
        <w:t>fracking</w:t>
      </w:r>
      <w:r w:rsidRPr="00B77456">
        <w:rPr>
          <w:rStyle w:val="Emphasis"/>
        </w:rPr>
        <w:t xml:space="preserve"> at PNR and the nearby Roseacre Wood.</w:t>
      </w:r>
      <w:r>
        <w:rPr>
          <w:rStyle w:val="Emphasis"/>
        </w:rPr>
        <w:t xml:space="preserve"> </w:t>
      </w:r>
      <w:r w:rsidRPr="00065801">
        <w:rPr>
          <w:sz w:val="16"/>
        </w:rPr>
        <w:t xml:space="preserve">On 3 July 2017, Sheldrick took part in his first protest at the Cuadrilla site. “We went to the gates at 3am so that we could catch security off-guard. I put myself out of my wheelchair onto the ground and we locked on,” recalls Sheldrick, </w:t>
      </w:r>
      <w:r w:rsidRPr="00B77456">
        <w:rPr>
          <w:rStyle w:val="Emphasis"/>
        </w:rPr>
        <w:t>who was part of a group of 13 protesters that blocked entry to the site gates until 7pm that evening.</w:t>
      </w:r>
      <w:r>
        <w:rPr>
          <w:rStyle w:val="Emphasis"/>
        </w:rPr>
        <w:t xml:space="preserve"> </w:t>
      </w:r>
      <w:r w:rsidRPr="00B77456">
        <w:rPr>
          <w:rStyle w:val="Emphasis"/>
        </w:rPr>
        <w:t>Sheldrick, a former merchant naval officer, locked-on outside the company gates twice, despite facing</w:t>
      </w:r>
      <w:r>
        <w:rPr>
          <w:rStyle w:val="Emphasis"/>
        </w:rPr>
        <w:t xml:space="preserve"> </w:t>
      </w:r>
      <w:hyperlink r:id="rId11" w:history="1">
        <w:r w:rsidRPr="00B77456">
          <w:rPr>
            <w:rStyle w:val="Emphasis"/>
          </w:rPr>
          <w:t>physical and verbal violence from the police</w:t>
        </w:r>
      </w:hyperlink>
      <w:r w:rsidRPr="00B77456">
        <w:rPr>
          <w:rStyle w:val="Emphasis"/>
        </w:rPr>
        <w:t xml:space="preserve">, for which he eventually received £25,000 in compensation. </w:t>
      </w:r>
      <w:r w:rsidRPr="00065801">
        <w:rPr>
          <w:sz w:val="16"/>
        </w:rPr>
        <w:t xml:space="preserve">“I wanted to raise awareness to other locals that if I can shut this place down, that we could do it together.” </w:t>
      </w:r>
      <w:r w:rsidRPr="003D3ECD">
        <w:rPr>
          <w:rStyle w:val="Emphasis"/>
          <w:highlight w:val="green"/>
        </w:rPr>
        <w:t>His protests</w:t>
      </w:r>
      <w:r w:rsidRPr="00B77456">
        <w:rPr>
          <w:rStyle w:val="Emphasis"/>
        </w:rPr>
        <w:t xml:space="preserve">, and others, were a </w:t>
      </w:r>
      <w:r w:rsidRPr="003D3ECD">
        <w:rPr>
          <w:rStyle w:val="Emphasis"/>
          <w:highlight w:val="green"/>
        </w:rPr>
        <w:t>significant part of</w:t>
      </w:r>
      <w:r w:rsidRPr="00B77456">
        <w:rPr>
          <w:rStyle w:val="Emphasis"/>
        </w:rPr>
        <w:t xml:space="preserve"> the </w:t>
      </w:r>
      <w:r w:rsidRPr="003D3ECD">
        <w:rPr>
          <w:rStyle w:val="Emphasis"/>
          <w:highlight w:val="green"/>
        </w:rPr>
        <w:t>public pressure</w:t>
      </w:r>
      <w:r w:rsidRPr="00B77456">
        <w:rPr>
          <w:rStyle w:val="Emphasis"/>
        </w:rPr>
        <w:t xml:space="preserve"> that </w:t>
      </w:r>
      <w:r w:rsidRPr="003D3ECD">
        <w:rPr>
          <w:rStyle w:val="Emphasis"/>
          <w:highlight w:val="green"/>
        </w:rPr>
        <w:t>led</w:t>
      </w:r>
      <w:r w:rsidRPr="00B77456">
        <w:rPr>
          <w:rStyle w:val="Emphasis"/>
        </w:rPr>
        <w:t xml:space="preserve"> to a </w:t>
      </w:r>
      <w:r w:rsidRPr="003D3ECD">
        <w:rPr>
          <w:rStyle w:val="Emphasis"/>
          <w:highlight w:val="green"/>
        </w:rPr>
        <w:t>government</w:t>
      </w:r>
      <w:r w:rsidRPr="00B77456">
        <w:rPr>
          <w:rStyle w:val="Emphasis"/>
        </w:rPr>
        <w:t xml:space="preserve">-imposed </w:t>
      </w:r>
      <w:r w:rsidRPr="003D3ECD">
        <w:rPr>
          <w:rStyle w:val="Emphasis"/>
          <w:highlight w:val="green"/>
        </w:rPr>
        <w:t>moratorium</w:t>
      </w:r>
      <w:r w:rsidRPr="00B77456">
        <w:rPr>
          <w:rStyle w:val="Emphasis"/>
        </w:rPr>
        <w:t xml:space="preserve"> </w:t>
      </w:r>
      <w:r w:rsidRPr="003D3ECD">
        <w:rPr>
          <w:rStyle w:val="Emphasis"/>
          <w:highlight w:val="green"/>
        </w:rPr>
        <w:t>on fracking</w:t>
      </w:r>
      <w:r w:rsidRPr="00B77456">
        <w:rPr>
          <w:rStyle w:val="Emphasis"/>
        </w:rPr>
        <w:t xml:space="preserve"> being issued in England in 2019.</w:t>
      </w:r>
      <w:r>
        <w:rPr>
          <w:rStyle w:val="Emphasis"/>
        </w:rPr>
        <w:t xml:space="preserve"> </w:t>
      </w:r>
      <w:r w:rsidRPr="00B77456">
        <w:rPr>
          <w:rStyle w:val="Emphasis"/>
        </w:rPr>
        <w:t>But as environmentalists in the Global South – particularly in Latin America – face</w:t>
      </w:r>
      <w:r>
        <w:rPr>
          <w:rStyle w:val="Emphasis"/>
        </w:rPr>
        <w:t xml:space="preserve"> </w:t>
      </w:r>
      <w:hyperlink r:id="rId12" w:history="1">
        <w:r w:rsidRPr="00B77456">
          <w:rPr>
            <w:rStyle w:val="Emphasis"/>
          </w:rPr>
          <w:t xml:space="preserve">increasingly </w:t>
        </w:r>
        <w:r w:rsidRPr="003D3ECD">
          <w:rPr>
            <w:rStyle w:val="Emphasis"/>
            <w:highlight w:val="green"/>
          </w:rPr>
          <w:t>deadly risks</w:t>
        </w:r>
      </w:hyperlink>
      <w:r w:rsidRPr="00B77456">
        <w:rPr>
          <w:rStyle w:val="Emphasis"/>
        </w:rPr>
        <w:t xml:space="preserve">, in a growing number of </w:t>
      </w:r>
      <w:r w:rsidRPr="003D3ECD">
        <w:rPr>
          <w:rStyle w:val="Emphasis"/>
          <w:highlight w:val="green"/>
        </w:rPr>
        <w:t>industrialised countries</w:t>
      </w:r>
      <w:r w:rsidRPr="00B77456">
        <w:rPr>
          <w:rStyle w:val="Emphasis"/>
        </w:rPr>
        <w:t xml:space="preserve"> that </w:t>
      </w:r>
      <w:r w:rsidRPr="003D3ECD">
        <w:rPr>
          <w:rStyle w:val="Emphasis"/>
          <w:highlight w:val="green"/>
        </w:rPr>
        <w:t>bear</w:t>
      </w:r>
      <w:r w:rsidRPr="00B77456">
        <w:rPr>
          <w:rStyle w:val="Emphasis"/>
        </w:rPr>
        <w:t xml:space="preserve"> the largest historical </w:t>
      </w:r>
      <w:r w:rsidRPr="003D3ECD">
        <w:rPr>
          <w:rStyle w:val="Emphasis"/>
          <w:highlight w:val="green"/>
        </w:rPr>
        <w:t>responsibility for</w:t>
      </w:r>
      <w:r w:rsidRPr="003D3ECD">
        <w:rPr>
          <w:rStyle w:val="Emphasis"/>
        </w:rPr>
        <w:t xml:space="preserve"> the </w:t>
      </w:r>
      <w:r w:rsidRPr="003D3ECD">
        <w:rPr>
          <w:rStyle w:val="Emphasis"/>
          <w:highlight w:val="green"/>
        </w:rPr>
        <w:t>current climate emergency</w:t>
      </w:r>
      <w:r w:rsidRPr="00B77456">
        <w:rPr>
          <w:rStyle w:val="Emphasis"/>
        </w:rPr>
        <w:t xml:space="preserve"> freedom of assembly and the right to protest are also under threat. </w:t>
      </w:r>
      <w:r w:rsidRPr="00065801">
        <w:rPr>
          <w:sz w:val="16"/>
        </w:rPr>
        <w:t xml:space="preserve">This includes the United Kingdom where </w:t>
      </w:r>
      <w:hyperlink r:id="rId13" w:history="1">
        <w:r w:rsidRPr="00065801">
          <w:rPr>
            <w:rStyle w:val="Hyperlink"/>
            <w:sz w:val="16"/>
          </w:rPr>
          <w:t>crucial climate talks</w:t>
        </w:r>
      </w:hyperlink>
      <w:r w:rsidRPr="00065801">
        <w:rPr>
          <w:sz w:val="16"/>
        </w:rPr>
        <w:t xml:space="preserve"> will be taking place in Glasgow from 31 October to 12 November. </w:t>
      </w:r>
      <w:r w:rsidRPr="003D3ECD">
        <w:rPr>
          <w:rStyle w:val="Emphasis"/>
        </w:rPr>
        <w:t xml:space="preserve">In April, over </w:t>
      </w:r>
      <w:r w:rsidRPr="003D3ECD">
        <w:rPr>
          <w:rStyle w:val="Emphasis"/>
          <w:highlight w:val="green"/>
        </w:rPr>
        <w:t>400 climate academics</w:t>
      </w:r>
      <w:r w:rsidRPr="003D3ECD">
        <w:rPr>
          <w:rStyle w:val="Emphasis"/>
        </w:rPr>
        <w:t xml:space="preserve"> signed</w:t>
      </w:r>
      <w:r>
        <w:rPr>
          <w:rStyle w:val="Emphasis"/>
        </w:rPr>
        <w:t xml:space="preserve"> </w:t>
      </w:r>
      <w:hyperlink r:id="rId14" w:history="1">
        <w:r w:rsidRPr="003D3ECD">
          <w:rPr>
            <w:rStyle w:val="Emphasis"/>
          </w:rPr>
          <w:t>an open letter</w:t>
        </w:r>
      </w:hyperlink>
      <w:r>
        <w:rPr>
          <w:rStyle w:val="Emphasis"/>
        </w:rPr>
        <w:t xml:space="preserve"> </w:t>
      </w:r>
      <w:r w:rsidRPr="003D3ECD">
        <w:rPr>
          <w:rStyle w:val="Emphasis"/>
          <w:highlight w:val="green"/>
        </w:rPr>
        <w:t>urging governments</w:t>
      </w:r>
      <w:r w:rsidRPr="003D3ECD">
        <w:rPr>
          <w:rStyle w:val="Emphasis"/>
        </w:rPr>
        <w:t xml:space="preserve"> to “</w:t>
      </w:r>
      <w:r w:rsidRPr="003D3ECD">
        <w:rPr>
          <w:rStyle w:val="Emphasis"/>
          <w:highlight w:val="green"/>
        </w:rPr>
        <w:t>stop attempts to criminalise</w:t>
      </w:r>
      <w:r w:rsidRPr="003D3ECD">
        <w:rPr>
          <w:rStyle w:val="Emphasis"/>
        </w:rPr>
        <w:t xml:space="preserve"> non-violent </w:t>
      </w:r>
      <w:r w:rsidRPr="003D3ECD">
        <w:rPr>
          <w:rStyle w:val="Emphasis"/>
          <w:highlight w:val="green"/>
        </w:rPr>
        <w:t>climate protest</w:t>
      </w:r>
      <w:r w:rsidRPr="003D3ECD">
        <w:rPr>
          <w:rStyle w:val="Emphasis"/>
        </w:rPr>
        <w:t>”, prompted by what they observed as a growing number of “those who put their voices and bodies on the line to raise the alarm… being threatened and silenced by the very countries they seek to protect”.</w:t>
      </w:r>
      <w:r>
        <w:rPr>
          <w:rStyle w:val="Emphasis"/>
        </w:rPr>
        <w:t xml:space="preserve"> </w:t>
      </w:r>
      <w:r w:rsidRPr="00065801">
        <w:rPr>
          <w:sz w:val="16"/>
        </w:rPr>
        <w:t xml:space="preserve">Julia Steinberger, a lead author with the United Nations’ Intergovernmental Panel on Climate Change (IPCC) and a professor in ecological economics at the University of Lausanne in Switzerland, was one of the signatories to the letter. She tells Equal Times: “We wrote the letter as governments previously took no climate action saying no-one cared. Now worldwide there is concern and millions of youths are on the street. But in response, we just have cosmetic climate [action] and the criminalisation of protest. Clearly, governments are siding with fossil fuels against the people.” She says that “2018 was a key year with the global climate movement surging from </w:t>
      </w:r>
      <w:hyperlink r:id="rId15" w:anchor=".YSiXs45Kg2w" w:history="1">
        <w:r w:rsidRPr="00065801">
          <w:rPr>
            <w:rStyle w:val="Hyperlink"/>
            <w:sz w:val="16"/>
          </w:rPr>
          <w:t>Standing Rock</w:t>
        </w:r>
      </w:hyperlink>
      <w:r w:rsidRPr="00065801">
        <w:rPr>
          <w:sz w:val="16"/>
        </w:rPr>
        <w:t xml:space="preserve"> to the </w:t>
      </w:r>
      <w:hyperlink r:id="rId16" w:anchor=".YSibHo5Kg2x" w:history="1">
        <w:r w:rsidRPr="00065801">
          <w:rPr>
            <w:rStyle w:val="Hyperlink"/>
            <w:sz w:val="16"/>
          </w:rPr>
          <w:t>student protests</w:t>
        </w:r>
      </w:hyperlink>
      <w:r w:rsidRPr="00065801">
        <w:rPr>
          <w:sz w:val="16"/>
        </w:rPr>
        <w:t xml:space="preserve">, from the special report about 1.5 degrees to the first Extinction Rebellion (XR) protests. But as popular movements become more visible, so does the backlash.” </w:t>
      </w:r>
      <w:r w:rsidRPr="00B77456">
        <w:rPr>
          <w:rStyle w:val="Emphasis"/>
        </w:rPr>
        <w:t xml:space="preserve">A growing body of research and indisputable evidence of the year-on-year increase in life-threatening climate events have helped put the climate emergency under the global spotlight, but it is </w:t>
      </w:r>
      <w:r w:rsidRPr="003D3ECD">
        <w:rPr>
          <w:rStyle w:val="Emphasis"/>
          <w:highlight w:val="green"/>
        </w:rPr>
        <w:t>civil disobedience</w:t>
      </w:r>
      <w:r w:rsidRPr="00B77456">
        <w:rPr>
          <w:rStyle w:val="Emphasis"/>
        </w:rPr>
        <w:t xml:space="preserve"> and grassroots activism that have been </w:t>
      </w:r>
      <w:r w:rsidRPr="003D3ECD">
        <w:rPr>
          <w:rStyle w:val="Emphasis"/>
          <w:highlight w:val="green"/>
        </w:rPr>
        <w:t>key</w:t>
      </w:r>
      <w:r w:rsidRPr="00B77456">
        <w:rPr>
          <w:rStyle w:val="Emphasis"/>
        </w:rPr>
        <w:t xml:space="preserve"> in the attempts </w:t>
      </w:r>
      <w:r w:rsidRPr="003D3ECD">
        <w:rPr>
          <w:rStyle w:val="Emphasis"/>
          <w:highlight w:val="green"/>
        </w:rPr>
        <w:t>to force the urgent</w:t>
      </w:r>
      <w:r w:rsidRPr="00B77456">
        <w:rPr>
          <w:rStyle w:val="Emphasis"/>
        </w:rPr>
        <w:t xml:space="preserve"> political and social </w:t>
      </w:r>
      <w:r w:rsidRPr="003D3ECD">
        <w:rPr>
          <w:rStyle w:val="Emphasis"/>
          <w:highlight w:val="green"/>
        </w:rPr>
        <w:t>change required to prevent total climate breakdown</w:t>
      </w:r>
      <w:r w:rsidRPr="00065801">
        <w:rPr>
          <w:sz w:val="16"/>
        </w:rPr>
        <w:t xml:space="preserve">. It is against this backdrop that on 9 August 2021, the IPCC started releasing its </w:t>
      </w:r>
      <w:hyperlink r:id="rId17" w:history="1">
        <w:r w:rsidRPr="00065801">
          <w:rPr>
            <w:rStyle w:val="Hyperlink"/>
            <w:sz w:val="16"/>
          </w:rPr>
          <w:t>sixth round of reports</w:t>
        </w:r>
      </w:hyperlink>
      <w:r w:rsidRPr="00065801">
        <w:rPr>
          <w:sz w:val="16"/>
        </w:rPr>
        <w:t xml:space="preserve">, with UN Secretary-General António Guterres declaring them a “code red for humanity”. </w:t>
      </w:r>
      <w:r w:rsidRPr="003D3ECD">
        <w:rPr>
          <w:rStyle w:val="Emphasis"/>
        </w:rPr>
        <w:t>But despite this clarion call, non-violent environmentalists are being scapegoated and targeted by authorities in what has been dubbed</w:t>
      </w:r>
      <w:r>
        <w:rPr>
          <w:rStyle w:val="Emphasis"/>
        </w:rPr>
        <w:t xml:space="preserve"> </w:t>
      </w:r>
      <w:hyperlink r:id="rId18" w:history="1">
        <w:r w:rsidRPr="003D3ECD">
          <w:rPr>
            <w:rStyle w:val="Emphasis"/>
          </w:rPr>
          <w:t>a global resurgence of the so-called ‘Green Scare’</w:t>
        </w:r>
      </w:hyperlink>
      <w:r>
        <w:rPr>
          <w:rStyle w:val="Emphasis"/>
        </w:rPr>
        <w:t xml:space="preserve"> </w:t>
      </w:r>
      <w:r w:rsidRPr="003D3ECD">
        <w:rPr>
          <w:rStyle w:val="Emphasis"/>
        </w:rPr>
        <w:t>of the early 1990s, where some radical environmental groups in the US were defined and treated as domestic terrorists. We saw an example of this just before the 2015 Paris Climate Summit, where French climate activists were pre-arrested using anti-terror laws. Since 2016,</w:t>
      </w:r>
      <w:r>
        <w:rPr>
          <w:rStyle w:val="Emphasis"/>
        </w:rPr>
        <w:t xml:space="preserve"> </w:t>
      </w:r>
      <w:hyperlink r:id="rId19" w:history="1">
        <w:r w:rsidRPr="003D3ECD">
          <w:rPr>
            <w:rStyle w:val="Emphasis"/>
          </w:rPr>
          <w:t>at least 18 US states</w:t>
        </w:r>
      </w:hyperlink>
      <w:r>
        <w:rPr>
          <w:rStyle w:val="Emphasis"/>
        </w:rPr>
        <w:t xml:space="preserve"> </w:t>
      </w:r>
      <w:r w:rsidRPr="003D3ECD">
        <w:rPr>
          <w:rStyle w:val="Emphasis"/>
        </w:rPr>
        <w:t>have used national security legislation introduced after 9/11 to crackdown on peaceful climate protests</w:t>
      </w:r>
      <w:r w:rsidRPr="00065801">
        <w:rPr>
          <w:sz w:val="16"/>
        </w:rPr>
        <w:t xml:space="preserve">. In Australia, state authorities are taking a tough line against environmental protesters with fines for ‘trespassing’ and potential imprisonment for locking-on. </w:t>
      </w:r>
      <w:r w:rsidRPr="003D3ECD">
        <w:rPr>
          <w:rStyle w:val="Emphasis"/>
        </w:rPr>
        <w:t>And</w:t>
      </w:r>
      <w:r>
        <w:rPr>
          <w:rStyle w:val="Emphasis"/>
        </w:rPr>
        <w:t xml:space="preserve"> </w:t>
      </w:r>
      <w:hyperlink r:id="rId20" w:history="1">
        <w:r w:rsidRPr="003D3ECD">
          <w:rPr>
            <w:rStyle w:val="Emphasis"/>
          </w:rPr>
          <w:t>even the Council of Europe</w:t>
        </w:r>
      </w:hyperlink>
      <w:r>
        <w:rPr>
          <w:rStyle w:val="Emphasis"/>
        </w:rPr>
        <w:t xml:space="preserve"> </w:t>
      </w:r>
      <w:r w:rsidRPr="003D3ECD">
        <w:rPr>
          <w:rStyle w:val="Emphasis"/>
        </w:rPr>
        <w:t>has called for an end to the escalation in state repression against climate protests</w:t>
      </w:r>
      <w:r w:rsidRPr="00065801">
        <w:rPr>
          <w:sz w:val="16"/>
        </w:rPr>
        <w:t xml:space="preserve">: “Let us reverse the trend and make Europe a safe place for environmental activism,” it implored. In the UK, which is hosting COP26 later this year, the Conservative government is currently pushing through a sweeping Police, Crime, Sentencing and Courts Bill, which </w:t>
      </w:r>
      <w:hyperlink r:id="rId21" w:history="1">
        <w:r w:rsidRPr="00065801">
          <w:rPr>
            <w:rStyle w:val="Hyperlink"/>
            <w:sz w:val="16"/>
          </w:rPr>
          <w:t>human rights NGO Liberty</w:t>
        </w:r>
      </w:hyperlink>
      <w:r w:rsidRPr="00065801">
        <w:rPr>
          <w:sz w:val="16"/>
        </w:rPr>
        <w:t xml:space="preserve"> has described as “one of the most serious threats to human rights and civil liberties in recent [UK] history.” As well as handing the state sweeping new powers to restrict the right to protest and freedom of assembly by criminalising “noisy” demonstrations, it also gives police more powers to arrest people for non-violent protests and is likely to disproportionately impact Gypsy, Roma and Traveller communities by criminalising trespass.</w:t>
      </w:r>
    </w:p>
    <w:p w14:paraId="36B9C5FB" w14:textId="77777777" w:rsidR="00AA7B24" w:rsidRPr="00DE6C52" w:rsidRDefault="00AA7B24" w:rsidP="00AA7B24">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0FECF585" w14:textId="77777777" w:rsidR="00AA7B24" w:rsidRPr="00DE6C52" w:rsidRDefault="00AA7B24" w:rsidP="00AA7B24">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10939FCC" w14:textId="77777777" w:rsidR="00AA7B24" w:rsidRPr="00DE6C52" w:rsidRDefault="00AA7B24" w:rsidP="00AA7B24">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A661C98" w14:textId="77777777" w:rsidR="00AA7B24" w:rsidRPr="00DE6C52" w:rsidRDefault="00AA7B24" w:rsidP="00AA7B24">
      <w:pPr>
        <w:rPr>
          <w:rFonts w:eastAsia="Cambria"/>
        </w:rPr>
      </w:pPr>
    </w:p>
    <w:p w14:paraId="0A63B1A3" w14:textId="77777777" w:rsidR="00AA7B24" w:rsidRPr="00930C97" w:rsidRDefault="00AA7B24" w:rsidP="00AA7B24">
      <w:pPr>
        <w:pStyle w:val="Heading3"/>
      </w:pPr>
      <w:r w:rsidRPr="00930C97">
        <w:t>1AC – Advantage - Democracy</w:t>
      </w:r>
    </w:p>
    <w:p w14:paraId="2DA27975" w14:textId="77777777" w:rsidR="00AA7B24" w:rsidRDefault="00AA7B24" w:rsidP="00AA7B24">
      <w:pPr>
        <w:pStyle w:val="Heading4"/>
      </w:pPr>
      <w:r>
        <w:t>UK democracy is declining right now – Johnson’s levelling up agenda is a disguise for masking dissent</w:t>
      </w:r>
    </w:p>
    <w:p w14:paraId="4D1A3CAB" w14:textId="77777777" w:rsidR="00AA7B24" w:rsidRDefault="00AA7B24" w:rsidP="00AA7B24">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22" w:history="1">
        <w:r w:rsidRPr="002F6284">
          <w:rPr>
            <w:rStyle w:val="Hyperlink"/>
          </w:rPr>
          <w:t>https://www.opendemocracy.net/en/oureconomy/the-uk-government-is-using-levelling-up-to-hide-a-crackdown-on-political-dissent/</w:t>
        </w:r>
      </w:hyperlink>
      <w:r>
        <w:t xml:space="preserve"> ] //aaditg</w:t>
      </w:r>
    </w:p>
    <w:p w14:paraId="02964AAF" w14:textId="77777777" w:rsidR="00AA7B24" w:rsidRPr="000570C2" w:rsidRDefault="00AA7B24" w:rsidP="00AA7B24">
      <w:pPr>
        <w:rPr>
          <w:rStyle w:val="Style13ptBold"/>
          <w:b w:val="0"/>
          <w:bCs w:val="0"/>
          <w:sz w:val="22"/>
        </w:rPr>
      </w:pPr>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Labour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r>
        <w:t xml:space="preserve">In an attempt to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over and over again doesn’t make it more convincing. In reality, </w:t>
      </w:r>
      <w:r w:rsidRPr="001A4EAB">
        <w:rPr>
          <w:rStyle w:val="StyleUnderline"/>
        </w:rPr>
        <w:t xml:space="preserve">precious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So despite the government’s best efforts to convince us otherwise, ‘levelling up’ remains a slogan without substance. But if the government’s legislative programme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favour</w:t>
      </w:r>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Instead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licence.</w:t>
      </w:r>
      <w:r>
        <w:t xml:space="preserve"> Unsurprisingly, those voters are disproportionately poor, disadvantaged and non-white. Groups including the Electoral Reform Society, the Runnymede Trust and the Traveller Movement have warned that requiring voter ID could cause widespread disenfranchisement among minority communities (who, as it happens, tend not to vote Conservative). This isn’t the only attack on democracy. After Labour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favourite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organisation Liberty </w:t>
      </w:r>
      <w:r w:rsidRPr="00443B45">
        <w:rPr>
          <w:rStyle w:val="Emphasis"/>
          <w:highlight w:val="green"/>
        </w:rPr>
        <w:t>as “an assault on basic civil liberties</w:t>
      </w:r>
      <w:r w:rsidRPr="003B78E9">
        <w:rPr>
          <w:rStyle w:val="Emphasis"/>
        </w:rPr>
        <w:t>”.</w:t>
      </w:r>
      <w:r>
        <w:t xml:space="preserve"> As well as dramatically curtailing the right to protest against government policies, the bill creates new stop-and-search powers and criminalises trespass – measures that could licence state harassment, ramp up racial profiling and threaten the way of life of Gypsy and Traveller communities. Academics have also expressed concern about the proposed Higher Education (Freedom of Speech) Bill, which will enable speakers who are ‘no-platformed’ to sue universities for compensation. While the government claims the bill will “strengthen academic freedom and free speech in universities in England”, critics say it’s an attempt to impose a right-wing agenda on university campuses. </w:t>
      </w:r>
      <w:r w:rsidRPr="003B78E9">
        <w:rPr>
          <w:rStyle w:val="Emphasis"/>
        </w:rPr>
        <w:t>So while the government claims its main focus is levelling up, its legislative agenda suggests the priority is something rather different: cracking down on political dissent</w:t>
      </w:r>
      <w:r>
        <w:t>. After years spent dealing with Brexit and COVID-19, Johnson’s domestic priorities are finally becoming clear: reward those who vote Conservative, and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favour. Can it be stopped? That depends on whether progressives are up to the task of defending our democracy and civil liberties from a creeping new authoritarianism.</w:t>
      </w:r>
    </w:p>
    <w:p w14:paraId="5ABBD7E4" w14:textId="77777777" w:rsidR="00AA7B24" w:rsidRPr="00DE6C52" w:rsidRDefault="00AA7B24" w:rsidP="00AA7B24">
      <w:pPr>
        <w:pStyle w:val="Heading4"/>
        <w:rPr>
          <w:rFonts w:cs="Arial"/>
        </w:rPr>
      </w:pPr>
      <w:r w:rsidRPr="00DE6C52">
        <w:rPr>
          <w:rFonts w:cs="Arial"/>
        </w:rPr>
        <w:t>Strikes are the internal link to uphold democracy – empirics prove</w:t>
      </w:r>
    </w:p>
    <w:p w14:paraId="73562822" w14:textId="77777777" w:rsidR="00AA7B24" w:rsidRPr="00DE6C52" w:rsidRDefault="00AA7B24" w:rsidP="00AA7B24">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23" w:history="1">
        <w:r w:rsidRPr="00DE6C52">
          <w:rPr>
            <w:rStyle w:val="Hyperlink"/>
          </w:rPr>
          <w:t>https://www.psc-cuny.org/clarion/september-2018/labor%E2%80%99s-right-strike-essential</w:t>
        </w:r>
      </w:hyperlink>
      <w:r w:rsidRPr="00DE6C52">
        <w:t>] //aaditg</w:t>
      </w:r>
    </w:p>
    <w:p w14:paraId="4B4E9D2F" w14:textId="77777777" w:rsidR="00AA7B24" w:rsidRDefault="00AA7B24" w:rsidP="00AA7B24">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742C5AA4" w14:textId="77777777" w:rsidR="00AA7B24" w:rsidRPr="00AF5923" w:rsidRDefault="00AA7B24" w:rsidP="00AA7B24">
      <w:pPr>
        <w:pStyle w:val="Heading4"/>
      </w:pPr>
      <w:r w:rsidRPr="00AF5923">
        <w:t xml:space="preserve">Democratic governance stops </w:t>
      </w:r>
      <w:r w:rsidRPr="00AF5923">
        <w:rPr>
          <w:u w:val="single"/>
        </w:rPr>
        <w:t>nuclear transition wars</w:t>
      </w:r>
      <w:r w:rsidRPr="00AF5923">
        <w:t xml:space="preserve"> with </w:t>
      </w:r>
      <w:r w:rsidRPr="00AF5923">
        <w:rPr>
          <w:u w:val="single"/>
        </w:rPr>
        <w:t>Russia</w:t>
      </w:r>
      <w:r w:rsidRPr="00AF5923">
        <w:t xml:space="preserve"> and </w:t>
      </w:r>
      <w:r w:rsidRPr="00AF5923">
        <w:rPr>
          <w:u w:val="single"/>
        </w:rPr>
        <w:t>China</w:t>
      </w:r>
      <w:r w:rsidRPr="00AF5923">
        <w:t xml:space="preserve"> AND drives global </w:t>
      </w:r>
      <w:r w:rsidRPr="00AF5923">
        <w:rPr>
          <w:u w:val="single"/>
        </w:rPr>
        <w:t>technological innovation</w:t>
      </w:r>
      <w:r w:rsidRPr="00AF5923">
        <w:t xml:space="preserve">---extinction. </w:t>
      </w:r>
    </w:p>
    <w:p w14:paraId="649E44A8" w14:textId="77777777" w:rsidR="00AA7B24" w:rsidRPr="00AF5923" w:rsidRDefault="00AA7B24" w:rsidP="00AA7B24">
      <w:r w:rsidRPr="00AF5923">
        <w:rPr>
          <w:rStyle w:val="Style13ptBold"/>
        </w:rPr>
        <w:t xml:space="preserve">Kolodziej ’17 </w:t>
      </w:r>
      <w:r w:rsidRPr="00AF5923">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26BCBD45" w14:textId="77777777" w:rsidR="00AA7B24" w:rsidRPr="00383903" w:rsidRDefault="00AA7B24" w:rsidP="00AA7B24">
      <w:pPr>
        <w:rPr>
          <w:sz w:val="16"/>
        </w:rPr>
      </w:pPr>
      <w:r w:rsidRPr="00AF5923">
        <w:rPr>
          <w:sz w:val="16"/>
        </w:rPr>
        <w:t>The Rise of a Global Society</w:t>
      </w:r>
      <w:r>
        <w:rPr>
          <w:sz w:val="16"/>
        </w:rPr>
        <w:t xml:space="preserve"> </w:t>
      </w:r>
      <w:r w:rsidRPr="00BB3AF4">
        <w:rPr>
          <w:sz w:val="16"/>
        </w:rPr>
        <w:t xml:space="preserve">Let me first sketch the global democratic project for global governance as a point of reference. We must first recognize that globalization has given rise to a global society </w:t>
      </w:r>
      <w:r w:rsidRPr="00BB3AF4">
        <w:rPr>
          <w:rStyle w:val="StyleUnderline"/>
        </w:rPr>
        <w:t>for the</w:t>
      </w:r>
      <w:r w:rsidRPr="00BB3AF4">
        <w:rPr>
          <w:rStyle w:val="IntenseEmphasis"/>
        </w:rPr>
        <w:t xml:space="preserve"> </w:t>
      </w:r>
      <w:r w:rsidRPr="00BB3AF4">
        <w:rPr>
          <w:rStyle w:val="Emphasis"/>
        </w:rPr>
        <w:t>first time</w:t>
      </w:r>
      <w:r w:rsidRPr="00BB3AF4">
        <w:rPr>
          <w:rStyle w:val="StyleUnderline"/>
        </w:rPr>
        <w:t xml:space="preserve"> in</w:t>
      </w:r>
      <w:r w:rsidRPr="00BB3AF4">
        <w:rPr>
          <w:sz w:val="16"/>
        </w:rPr>
        <w:t xml:space="preserve"> the </w:t>
      </w:r>
      <w:r w:rsidRPr="00BB3AF4">
        <w:rPr>
          <w:rStyle w:val="StyleUnderline"/>
        </w:rPr>
        <w:t>evolution of the</w:t>
      </w:r>
      <w:r w:rsidRPr="00BB3AF4">
        <w:rPr>
          <w:sz w:val="16"/>
        </w:rPr>
        <w:t xml:space="preserve"> human </w:t>
      </w:r>
      <w:r w:rsidRPr="00BB3AF4">
        <w:rPr>
          <w:rStyle w:val="Emphasis"/>
        </w:rPr>
        <w:t>species</w:t>
      </w:r>
      <w:r w:rsidRPr="00BB3AF4">
        <w:rPr>
          <w:rStyle w:val="StyleUnderline"/>
        </w:rPr>
        <w:t>. We are</w:t>
      </w:r>
      <w:r w:rsidRPr="00BB3AF4">
        <w:rPr>
          <w:sz w:val="16"/>
        </w:rPr>
        <w:t xml:space="preserve"> now </w:t>
      </w:r>
      <w:r w:rsidRPr="00BB3AF4">
        <w:rPr>
          <w:rStyle w:val="Emphasis"/>
        </w:rPr>
        <w:t>stuck with each other</w:t>
      </w:r>
      <w:r w:rsidRPr="00BB3AF4">
        <w:rPr>
          <w:rStyle w:val="StyleUnderline"/>
        </w:rPr>
        <w:t xml:space="preserve">; </w:t>
      </w:r>
      <w:r w:rsidRPr="00BB3AF4">
        <w:rPr>
          <w:rStyle w:val="Emphasis"/>
        </w:rPr>
        <w:t>seven and half billion</w:t>
      </w:r>
      <w:r w:rsidRPr="00BB3AF4">
        <w:rPr>
          <w:rStyle w:val="StyleUnderline"/>
        </w:rPr>
        <w:t xml:space="preserve"> people today — </w:t>
      </w:r>
      <w:r w:rsidRPr="00BB3AF4">
        <w:rPr>
          <w:sz w:val="16"/>
        </w:rPr>
        <w:t xml:space="preserve">nine to </w:t>
      </w:r>
      <w:r w:rsidRPr="00BB3AF4">
        <w:rPr>
          <w:rStyle w:val="Emphasis"/>
        </w:rPr>
        <w:t>ten</w:t>
      </w:r>
      <w:r w:rsidRPr="00BB3AF4">
        <w:rPr>
          <w:rStyle w:val="StyleUnderline"/>
        </w:rPr>
        <w:t xml:space="preserve"> by</w:t>
      </w:r>
      <w:r w:rsidRPr="00BB3AF4">
        <w:rPr>
          <w:rStyle w:val="IntenseEmphasis"/>
        </w:rPr>
        <w:t xml:space="preserve"> </w:t>
      </w:r>
      <w:r w:rsidRPr="00BB3AF4">
        <w:rPr>
          <w:rStyle w:val="Emphasis"/>
        </w:rPr>
        <w:t>2050</w:t>
      </w:r>
      <w:r w:rsidRPr="00BB3AF4">
        <w:rPr>
          <w:rStyle w:val="StyleUnderline"/>
        </w:rPr>
        <w:t xml:space="preserve">: </w:t>
      </w:r>
      <w:r w:rsidRPr="00BB3AF4">
        <w:rPr>
          <w:sz w:val="16"/>
        </w:rPr>
        <w:t xml:space="preserve">all </w:t>
      </w:r>
      <w:r w:rsidRPr="00BB3AF4">
        <w:rPr>
          <w:rStyle w:val="Emphasis"/>
        </w:rPr>
        <w:t>super connected</w:t>
      </w:r>
      <w:r w:rsidRPr="00BB3AF4">
        <w:rPr>
          <w:rStyle w:val="StyleUnderline"/>
        </w:rPr>
        <w:t xml:space="preserve"> and </w:t>
      </w:r>
      <w:r w:rsidRPr="00BB3AF4">
        <w:rPr>
          <w:rStyle w:val="Emphasis"/>
        </w:rPr>
        <w:t>interdependent</w:t>
      </w:r>
      <w:r w:rsidRPr="00BB3AF4">
        <w:rPr>
          <w:rStyle w:val="StyleUnderline"/>
        </w:rPr>
        <w:t>. In greater or lesser measure, humans</w:t>
      </w:r>
      <w:r w:rsidRPr="00BB3AF4">
        <w:rPr>
          <w:rStyle w:val="IntenseEmphasis"/>
        </w:rPr>
        <w:t xml:space="preserve"> </w:t>
      </w:r>
      <w:r w:rsidRPr="00BB3AF4">
        <w:rPr>
          <w:rStyle w:val="StyleUnderline"/>
        </w:rPr>
        <w:t>are mutually dependent</w:t>
      </w:r>
      <w:r w:rsidRPr="00BB3AF4">
        <w:rPr>
          <w:sz w:val="16"/>
        </w:rPr>
        <w:t xml:space="preserve"> on each other in the pursuit of their most salient values, interests, needs, and preferences — </w:t>
      </w:r>
      <w:r w:rsidRPr="00BB3AF4">
        <w:rPr>
          <w:rStyle w:val="StyleUnderline"/>
        </w:rPr>
        <w:t>concerns about</w:t>
      </w:r>
      <w:r w:rsidRPr="00BB3AF4">
        <w:rPr>
          <w:sz w:val="16"/>
        </w:rPr>
        <w:t xml:space="preserve"> personal</w:t>
      </w:r>
      <w:r w:rsidRPr="00AF5923">
        <w:rPr>
          <w:sz w:val="16"/>
        </w:rPr>
        <w:t xml:space="preserve">, community, and national </w:t>
      </w:r>
      <w:r w:rsidRPr="0062174C">
        <w:rPr>
          <w:rStyle w:val="Emphasis"/>
          <w:highlight w:val="cyan"/>
        </w:rPr>
        <w:t>security</w:t>
      </w:r>
      <w:r w:rsidRPr="00AF5923">
        <w:rPr>
          <w:rStyle w:val="StyleUnderline"/>
        </w:rPr>
        <w:t>, sustainable</w:t>
      </w:r>
      <w:r w:rsidRPr="00AF5923">
        <w:rPr>
          <w:sz w:val="16"/>
        </w:rPr>
        <w:t xml:space="preserve"> economic </w:t>
      </w:r>
      <w:r w:rsidRPr="0062174C">
        <w:rPr>
          <w:rStyle w:val="Emphasis"/>
          <w:highlight w:val="cyan"/>
        </w:rPr>
        <w:t>growth</w:t>
      </w:r>
      <w:r w:rsidRPr="00AF5923">
        <w:rPr>
          <w:sz w:val="16"/>
        </w:rPr>
        <w:t xml:space="preserve">, protection of </w:t>
      </w:r>
      <w:r w:rsidRPr="00AF5923">
        <w:rPr>
          <w:rStyle w:val="StyleUnderline"/>
        </w:rPr>
        <w:t>the</w:t>
      </w:r>
      <w:r w:rsidRPr="00AF5923">
        <w:rPr>
          <w:rStyle w:val="IntenseEmphasis"/>
        </w:rPr>
        <w:t xml:space="preserve"> </w:t>
      </w:r>
      <w:r w:rsidRPr="0062174C">
        <w:rPr>
          <w:rStyle w:val="Emphasis"/>
          <w:highlight w:val="cyan"/>
        </w:rPr>
        <w:t>environment</w:t>
      </w:r>
      <w:r w:rsidRPr="00AF5923">
        <w:rPr>
          <w:sz w:val="16"/>
        </w:rPr>
        <w:t xml:space="preserve">, the </w:t>
      </w:r>
      <w:r w:rsidRPr="00AF5923">
        <w:rPr>
          <w:rStyle w:val="StyleUnderline"/>
        </w:rPr>
        <w:t>equitable</w:t>
      </w:r>
      <w:r w:rsidRPr="00AF5923">
        <w:rPr>
          <w:rStyle w:val="IntenseEmphasis"/>
        </w:rPr>
        <w:t xml:space="preserve"> </w:t>
      </w:r>
      <w:r w:rsidRPr="0062174C">
        <w:rPr>
          <w:rStyle w:val="Emphasis"/>
          <w:highlight w:val="cyan"/>
        </w:rPr>
        <w:t>distribution</w:t>
      </w:r>
      <w:r w:rsidRPr="00AF5923">
        <w:rPr>
          <w:rStyle w:val="StyleUnderline"/>
        </w:rPr>
        <w:t xml:space="preserve"> of</w:t>
      </w:r>
      <w:r w:rsidRPr="00AF5923">
        <w:rPr>
          <w:sz w:val="16"/>
        </w:rPr>
        <w:t xml:space="preserve"> the globe’s material </w:t>
      </w:r>
      <w:r w:rsidRPr="00AF5923">
        <w:rPr>
          <w:rStyle w:val="StyleUnderline"/>
        </w:rPr>
        <w:t xml:space="preserve">wealth, human </w:t>
      </w:r>
      <w:r w:rsidRPr="0062174C">
        <w:rPr>
          <w:rStyle w:val="Emphasis"/>
          <w:highlight w:val="cyan"/>
        </w:rPr>
        <w:t>rights</w:t>
      </w:r>
      <w:r w:rsidRPr="00AF5923">
        <w:rPr>
          <w:rStyle w:val="StyleUnderline"/>
        </w:rPr>
        <w:t>, and</w:t>
      </w:r>
      <w:r w:rsidRPr="00AF5923">
        <w:rPr>
          <w:sz w:val="16"/>
        </w:rPr>
        <w:t xml:space="preserve"> even the </w:t>
      </w:r>
      <w:r w:rsidRPr="00AF5923">
        <w:rPr>
          <w:rStyle w:val="StyleUnderline"/>
        </w:rPr>
        <w:t>validation of</w:t>
      </w:r>
      <w:r w:rsidRPr="00AF5923">
        <w:rPr>
          <w:sz w:val="16"/>
        </w:rPr>
        <w:t xml:space="preserve"> their personal and social </w:t>
      </w:r>
      <w:r w:rsidRPr="00AF5923">
        <w:rPr>
          <w:rStyle w:val="StyleUnderline"/>
        </w:rPr>
        <w:t>identities</w:t>
      </w:r>
      <w:r w:rsidRPr="00AF5923">
        <w:rPr>
          <w:sz w:val="16"/>
        </w:rPr>
        <w:t xml:space="preserve"> by others. Global </w:t>
      </w:r>
      <w:r w:rsidRPr="0062174C">
        <w:rPr>
          <w:rStyle w:val="Emphasis"/>
          <w:highlight w:val="cyan"/>
        </w:rPr>
        <w:t>warming</w:t>
      </w:r>
      <w:r w:rsidRPr="0062174C">
        <w:rPr>
          <w:rStyle w:val="StyleUnderline"/>
          <w:highlight w:val="cyan"/>
        </w:rPr>
        <w:t xml:space="preserve"> is a metaphor</w:t>
      </w:r>
      <w:r w:rsidRPr="00AF5923">
        <w:rPr>
          <w:rStyle w:val="StyleUnderline"/>
        </w:rPr>
        <w:t xml:space="preserve"> of this morphological social change </w:t>
      </w:r>
      <w:r w:rsidRPr="00AF5923">
        <w:rPr>
          <w:sz w:val="16"/>
        </w:rPr>
        <w:t xml:space="preserve">in the human condition. </w:t>
      </w:r>
      <w:r w:rsidRPr="0062174C">
        <w:rPr>
          <w:rStyle w:val="Emphasis"/>
          <w:highlight w:val="cyan"/>
        </w:rPr>
        <w:t>All</w:t>
      </w:r>
      <w:r w:rsidRPr="00AF5923">
        <w:rPr>
          <w:rStyle w:val="StyleUnderline"/>
        </w:rPr>
        <w:t xml:space="preserve"> humans </w:t>
      </w:r>
      <w:r w:rsidRPr="0062174C">
        <w:rPr>
          <w:rStyle w:val="StyleUnderline"/>
          <w:highlight w:val="cyan"/>
        </w:rPr>
        <w:t>are</w:t>
      </w:r>
      <w:r w:rsidRPr="0062174C">
        <w:rPr>
          <w:rStyle w:val="IntenseEmphasis"/>
          <w:highlight w:val="cyan"/>
        </w:rPr>
        <w:t xml:space="preserve"> </w:t>
      </w:r>
      <w:r w:rsidRPr="0062174C">
        <w:rPr>
          <w:rStyle w:val="Emphasis"/>
          <w:highlight w:val="cyan"/>
        </w:rPr>
        <w:t>implicated</w:t>
      </w:r>
      <w:r w:rsidRPr="0062174C">
        <w:rPr>
          <w:rStyle w:val="StyleUnderline"/>
          <w:highlight w:val="cyan"/>
        </w:rPr>
        <w:t xml:space="preserve"> in</w:t>
      </w:r>
      <w:r w:rsidRPr="00AF5923">
        <w:rPr>
          <w:rStyle w:val="StyleUnderline"/>
        </w:rPr>
        <w:t xml:space="preserve"> this looming </w:t>
      </w:r>
      <w:r w:rsidRPr="00AF5923">
        <w:rPr>
          <w:sz w:val="16"/>
        </w:rPr>
        <w:t xml:space="preserve">Anthropogenic-induced </w:t>
      </w:r>
      <w:r w:rsidRPr="0062174C">
        <w:rPr>
          <w:rStyle w:val="Emphasis"/>
          <w:highlight w:val="cyan"/>
        </w:rPr>
        <w:t>disaster</w:t>
      </w:r>
      <w:r w:rsidRPr="00AF5923">
        <w:rPr>
          <w:sz w:val="16"/>
        </w:rPr>
        <w:t xml:space="preserve"> — the exhausts of billions of automobiles, the methane released in fracking for natural gas, outdated U.S. coal-fired power plants and newly constructed ones in China. Even the poor farmer burning charcoal to warm his dinner is complicit.</w:t>
      </w:r>
      <w:r>
        <w:rPr>
          <w:sz w:val="16"/>
        </w:rPr>
        <w:t xml:space="preserve"> </w:t>
      </w:r>
      <w:r w:rsidRPr="00AF5923">
        <w:rPr>
          <w:sz w:val="16"/>
        </w:rPr>
        <w:t xml:space="preserve">Since </w:t>
      </w:r>
      <w:r w:rsidRPr="00AF5923">
        <w:rPr>
          <w:rStyle w:val="StyleUnderline"/>
        </w:rPr>
        <w:t>interdependence surrounds, ensnares, and binds us as a human society</w:t>
      </w:r>
      <w:r w:rsidRPr="00AF5923">
        <w:rPr>
          <w:sz w:val="16"/>
        </w:rPr>
        <w:t xml:space="preserve">, the dilemma confronting the world’s diverse and divided populations is evident: the </w:t>
      </w:r>
      <w:r w:rsidRPr="00AF5923">
        <w:rPr>
          <w:rStyle w:val="Emphasis"/>
        </w:rPr>
        <w:t>expanding scope</w:t>
      </w:r>
      <w:r w:rsidRPr="00AF5923">
        <w:rPr>
          <w:rStyle w:val="StyleUnderline"/>
        </w:rPr>
        <w:t xml:space="preserve"> as well as</w:t>
      </w:r>
      <w:r w:rsidRPr="00AF5923">
        <w:rPr>
          <w:sz w:val="16"/>
        </w:rPr>
        <w:t xml:space="preserve"> the </w:t>
      </w:r>
      <w:r w:rsidRPr="0062174C">
        <w:rPr>
          <w:rStyle w:val="Emphasis"/>
          <w:highlight w:val="cyan"/>
        </w:rPr>
        <w:t>deepening</w:t>
      </w:r>
      <w:r w:rsidRPr="00AF5923">
        <w:rPr>
          <w:rStyle w:val="StyleUnderline"/>
        </w:rPr>
        <w:t xml:space="preserve">, </w:t>
      </w:r>
      <w:r w:rsidRPr="00AF5923">
        <w:rPr>
          <w:rStyle w:val="Emphasis"/>
        </w:rPr>
        <w:t>accumulating</w:t>
      </w:r>
      <w:r w:rsidRPr="00AF5923">
        <w:rPr>
          <w:rStyle w:val="StyleUnderline"/>
        </w:rPr>
        <w:t>, and</w:t>
      </w:r>
      <w:r w:rsidRPr="00AF5923">
        <w:rPr>
          <w:rStyle w:val="IntenseEmphasis"/>
        </w:rPr>
        <w:t xml:space="preserve"> </w:t>
      </w:r>
      <w:r w:rsidRPr="00AF5923">
        <w:rPr>
          <w:rStyle w:val="Emphasis"/>
        </w:rPr>
        <w:t>thickening</w:t>
      </w:r>
      <w:r w:rsidRPr="00AF5923">
        <w:rPr>
          <w:rStyle w:val="IntenseEmphasis"/>
        </w:rPr>
        <w:t xml:space="preserve"> </w:t>
      </w:r>
      <w:r w:rsidRPr="0062174C">
        <w:rPr>
          <w:rStyle w:val="StyleUnderline"/>
          <w:highlight w:val="cyan"/>
        </w:rPr>
        <w:t>interdependencies</w:t>
      </w:r>
      <w:r w:rsidRPr="00AF5923">
        <w:rPr>
          <w:rStyle w:val="StyleUnderline"/>
        </w:rPr>
        <w:t xml:space="preserve"> of globalization </w:t>
      </w:r>
      <w:r w:rsidRPr="0062174C">
        <w:rPr>
          <w:rStyle w:val="StyleUnderline"/>
          <w:highlight w:val="cyan"/>
        </w:rPr>
        <w:t>urge global government</w:t>
      </w:r>
      <w:r w:rsidRPr="00AF5923">
        <w:rPr>
          <w:rStyle w:val="StyleUnderline"/>
        </w:rPr>
        <w:t>. But</w:t>
      </w:r>
      <w:r w:rsidRPr="00AF5923">
        <w:rPr>
          <w:sz w:val="16"/>
        </w:rPr>
        <w:t xml:space="preserve"> the Kantian ideal of universal governance is beyond the reach of the world’s disparate peoples. </w:t>
      </w:r>
      <w:r w:rsidRPr="00AF5923">
        <w:rPr>
          <w:rStyle w:val="StyleUnderline"/>
        </w:rPr>
        <w:t>They are</w:t>
      </w:r>
      <w:r w:rsidRPr="00AF5923">
        <w:rPr>
          <w:rStyle w:val="IntenseEmphasis"/>
        </w:rPr>
        <w:t xml:space="preserve"> </w:t>
      </w:r>
      <w:r w:rsidRPr="00AF5923">
        <w:rPr>
          <w:rStyle w:val="Emphasis"/>
        </w:rPr>
        <w:t>profoundly divided</w:t>
      </w:r>
      <w:r w:rsidRPr="00AF5923">
        <w:rPr>
          <w:rStyle w:val="StyleUnderline"/>
        </w:rPr>
        <w:t xml:space="preserve"> by religion, culture, language, tribal, ethnic and national loyalties as well as </w:t>
      </w:r>
      <w:r w:rsidRPr="00AF5923">
        <w:rPr>
          <w:sz w:val="16"/>
        </w:rPr>
        <w:t xml:space="preserve">by </w:t>
      </w:r>
      <w:r w:rsidRPr="00AF5923">
        <w:rPr>
          <w:rStyle w:val="StyleUnderline"/>
        </w:rPr>
        <w:t>class, social status, race, gender, and sexual orientation. How have the democracies responded</w:t>
      </w:r>
      <w:r w:rsidRPr="00AF5923">
        <w:rPr>
          <w:sz w:val="16"/>
        </w:rPr>
        <w:t xml:space="preserve"> to this dilemma? How </w:t>
      </w:r>
      <w:r w:rsidRPr="00BB3AF4">
        <w:rPr>
          <w:sz w:val="16"/>
        </w:rPr>
        <w:t>have they attempted to reconcile the growing interdependence of the world’s disputing peoples and need for global governance?</w:t>
      </w:r>
      <w:r>
        <w:rPr>
          <w:sz w:val="16"/>
        </w:rPr>
        <w:t xml:space="preserve"> </w:t>
      </w:r>
      <w:r w:rsidRPr="00BB3AF4">
        <w:rPr>
          <w:sz w:val="16"/>
        </w:rPr>
        <w:t>What do we mean by the governance of a human society?</w:t>
      </w:r>
      <w:r>
        <w:rPr>
          <w:sz w:val="16"/>
        </w:rPr>
        <w:t xml:space="preserve"> </w:t>
      </w:r>
      <w:r w:rsidRPr="00BB3AF4">
        <w:rPr>
          <w:rStyle w:val="StyleUnderline"/>
        </w:rPr>
        <w:t>A working,</w:t>
      </w:r>
      <w:r w:rsidRPr="00BB3AF4">
        <w:rPr>
          <w:rStyle w:val="IntenseEmphasis"/>
        </w:rPr>
        <w:t xml:space="preserve"> </w:t>
      </w:r>
      <w:r w:rsidRPr="00BB3AF4">
        <w:rPr>
          <w:rStyle w:val="Emphasis"/>
        </w:rPr>
        <w:t>legitimate government</w:t>
      </w:r>
      <w:r w:rsidRPr="00BB3AF4">
        <w:rPr>
          <w:sz w:val="16"/>
        </w:rPr>
        <w:t xml:space="preserve"> of a human society </w:t>
      </w:r>
      <w:r w:rsidRPr="00BB3AF4">
        <w:rPr>
          <w:rStyle w:val="StyleUnderline"/>
        </w:rPr>
        <w:t>requires simultaneous responses to three</w:t>
      </w:r>
      <w:r w:rsidRPr="00BB3AF4">
        <w:rPr>
          <w:sz w:val="16"/>
        </w:rPr>
        <w:t xml:space="preserve"> competing </w:t>
      </w:r>
      <w:r w:rsidRPr="00BB3AF4">
        <w:rPr>
          <w:rStyle w:val="StyleUnderline"/>
        </w:rPr>
        <w:t>imperatives: Order, Welfare, and Legitimacy</w:t>
      </w:r>
      <w:r w:rsidRPr="00BB3AF4">
        <w:rPr>
          <w:sz w:val="16"/>
        </w:rPr>
        <w:t xml:space="preserve">. While the forms of these OWL imperatives have differed radically over the course of human societal evolution, </w:t>
      </w:r>
      <w:r w:rsidRPr="00BB3AF4">
        <w:rPr>
          <w:rStyle w:val="StyleUnderline"/>
        </w:rPr>
        <w:t>these</w:t>
      </w:r>
      <w:r w:rsidRPr="00BB3AF4">
        <w:rPr>
          <w:sz w:val="16"/>
        </w:rPr>
        <w:t xml:space="preserve"> constraints </w:t>
      </w:r>
      <w:r w:rsidRPr="00BB3AF4">
        <w:rPr>
          <w:rStyle w:val="StyleUnderline"/>
        </w:rPr>
        <w:t>remain predicable of all human societies if they are to replicate</w:t>
      </w:r>
      <w:r w:rsidRPr="00BB3AF4">
        <w:rPr>
          <w:sz w:val="16"/>
        </w:rPr>
        <w:t xml:space="preserve"> themselves </w:t>
      </w:r>
      <w:r w:rsidRPr="00BB3AF4">
        <w:rPr>
          <w:rStyle w:val="StyleUnderline"/>
        </w:rPr>
        <w:t>and flourish over time</w:t>
      </w:r>
      <w:r w:rsidRPr="00BB3AF4">
        <w:rPr>
          <w:sz w:val="16"/>
        </w:rPr>
        <w:t>. The OWL imperatives are no less applicable to a global society.</w:t>
      </w:r>
      <w:r>
        <w:rPr>
          <w:sz w:val="16"/>
        </w:rPr>
        <w:t xml:space="preserve"> </w:t>
      </w:r>
      <w:r w:rsidRPr="00BB3AF4">
        <w:rPr>
          <w:sz w:val="16"/>
        </w:rPr>
        <w:t xml:space="preserve">1. </w:t>
      </w:r>
      <w:r w:rsidRPr="00BB3AF4">
        <w:rPr>
          <w:rStyle w:val="StyleUnderline"/>
        </w:rPr>
        <w:t>Order</w:t>
      </w:r>
      <w:r w:rsidRPr="00BB3AF4">
        <w:rPr>
          <w:sz w:val="16"/>
        </w:rPr>
        <w:t xml:space="preserve"> refers to a society’s investment of awesome </w:t>
      </w:r>
      <w:r w:rsidRPr="00BB3AF4">
        <w:rPr>
          <w:rStyle w:val="StyleUnderline"/>
        </w:rPr>
        <w:t>material power</w:t>
      </w:r>
      <w:r w:rsidRPr="00BB3AF4">
        <w:rPr>
          <w:sz w:val="16"/>
        </w:rPr>
        <w:t xml:space="preserve"> in an individual or body </w:t>
      </w:r>
      <w:r w:rsidRPr="00BB3AF4">
        <w:rPr>
          <w:rStyle w:val="StyleUnderline"/>
        </w:rPr>
        <w:t>to arbitrate and resolve</w:t>
      </w:r>
      <w:r w:rsidRPr="00BB3AF4">
        <w:rPr>
          <w:sz w:val="16"/>
        </w:rPr>
        <w:t xml:space="preserve"> value, interest, and preference </w:t>
      </w:r>
      <w:r w:rsidRPr="00BB3AF4">
        <w:rPr>
          <w:rStyle w:val="StyleUnderline"/>
        </w:rPr>
        <w:t>conflicts, which cannot be otherwise resolved by non-violent means</w:t>
      </w:r>
      <w:r w:rsidRPr="00BB3AF4">
        <w:rPr>
          <w:sz w:val="16"/>
        </w:rPr>
        <w:t xml:space="preserve"> — the Hobbesian problematic.</w:t>
      </w:r>
      <w:r>
        <w:rPr>
          <w:sz w:val="16"/>
        </w:rPr>
        <w:t xml:space="preserve"> </w:t>
      </w:r>
      <w:r w:rsidRPr="00BB3AF4">
        <w:rPr>
          <w:sz w:val="16"/>
        </w:rPr>
        <w:t xml:space="preserve">2. The </w:t>
      </w:r>
      <w:r w:rsidRPr="00BB3AF4">
        <w:rPr>
          <w:rStyle w:val="StyleUnderline"/>
        </w:rPr>
        <w:t>Welfare</w:t>
      </w:r>
      <w:r w:rsidRPr="00BB3AF4">
        <w:rPr>
          <w:sz w:val="16"/>
        </w:rPr>
        <w:t xml:space="preserve"> imperative </w:t>
      </w:r>
      <w:r w:rsidRPr="00BB3AF4">
        <w:rPr>
          <w:rStyle w:val="StyleUnderline"/>
        </w:rPr>
        <w:t>refers to the necessity</w:t>
      </w:r>
      <w:r w:rsidRPr="00BB3AF4">
        <w:rPr>
          <w:sz w:val="16"/>
        </w:rPr>
        <w:t xml:space="preserve"> of humans </w:t>
      </w:r>
      <w:r w:rsidRPr="00BB3AF4">
        <w:rPr>
          <w:rStyle w:val="StyleUnderline"/>
        </w:rPr>
        <w:t>to eat, drink, clothe, and shelter</w:t>
      </w:r>
      <w:r w:rsidRPr="00BB3AF4">
        <w:rPr>
          <w:sz w:val="16"/>
        </w:rPr>
        <w:t xml:space="preserve"> 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w:t>
      </w:r>
      <w:r>
        <w:rPr>
          <w:sz w:val="16"/>
        </w:rPr>
        <w:t xml:space="preserve"> </w:t>
      </w:r>
      <w:r w:rsidRPr="00BB3AF4">
        <w:rPr>
          <w:sz w:val="16"/>
        </w:rPr>
        <w:t xml:space="preserve">3. </w:t>
      </w:r>
      <w:r w:rsidRPr="00BB3AF4">
        <w:rPr>
          <w:rStyle w:val="StyleUnderline"/>
        </w:rPr>
        <w:t>Legitimacy</w:t>
      </w:r>
      <w:r w:rsidRPr="00BB3AF4">
        <w:rPr>
          <w:sz w:val="16"/>
        </w:rPr>
        <w:t xml:space="preserve"> is no less a form of governing power and authority, independent of the Order and Welfare imperatives. Either by choice, socialization, or coerced acquiescence, </w:t>
      </w:r>
      <w:r w:rsidRPr="00BB3AF4">
        <w:rPr>
          <w:rStyle w:val="StyleUnderline"/>
        </w:rPr>
        <w:t>populations acknowledge a regime’s governing authority and</w:t>
      </w:r>
      <w:r w:rsidRPr="00BB3AF4">
        <w:rPr>
          <w:sz w:val="16"/>
        </w:rPr>
        <w:t xml:space="preserve"> their </w:t>
      </w:r>
      <w:r w:rsidRPr="00BB3AF4">
        <w:rPr>
          <w:rStyle w:val="StyleUnderline"/>
        </w:rPr>
        <w:t>obligation to submit</w:t>
      </w:r>
      <w:r w:rsidRPr="00BB3AF4">
        <w:rPr>
          <w:sz w:val="16"/>
        </w:rPr>
        <w:t xml:space="preserve"> to its rule. Here arises the Rousseaunian problematic.</w:t>
      </w:r>
      <w:r>
        <w:rPr>
          <w:sz w:val="16"/>
        </w:rPr>
        <w:t xml:space="preserve"> </w:t>
      </w:r>
      <w:r w:rsidRPr="00AF5923">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r>
        <w:rPr>
          <w:sz w:val="16"/>
        </w:rPr>
        <w:t xml:space="preserve"> </w:t>
      </w:r>
      <w:r w:rsidRPr="00AF5923">
        <w:rPr>
          <w:sz w:val="16"/>
        </w:rPr>
        <w:t>The Democratic Project</w:t>
      </w:r>
      <w:r>
        <w:rPr>
          <w:sz w:val="16"/>
        </w:rPr>
        <w:t xml:space="preserve"> </w:t>
      </w:r>
      <w:r w:rsidRPr="00AF5923">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r>
        <w:rPr>
          <w:sz w:val="16"/>
        </w:rPr>
        <w:t xml:space="preserve"> </w:t>
      </w:r>
      <w:r w:rsidRPr="00BB3AF4">
        <w:rPr>
          <w:sz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sidRPr="00BB3AF4">
        <w:rPr>
          <w:rStyle w:val="StyleUnderline"/>
        </w:rPr>
        <w:t>the</w:t>
      </w:r>
      <w:r w:rsidRPr="00BB3AF4">
        <w:rPr>
          <w:rStyle w:val="IntenseEmphasis"/>
        </w:rPr>
        <w:t xml:space="preserve"> </w:t>
      </w:r>
      <w:r w:rsidRPr="00BB3AF4">
        <w:rPr>
          <w:rStyle w:val="Emphasis"/>
        </w:rPr>
        <w:t>Internet</w:t>
      </w:r>
      <w:r w:rsidRPr="00BB3AF4">
        <w:rPr>
          <w:rStyle w:val="StyleUnderline"/>
        </w:rPr>
        <w:t xml:space="preserve">, </w:t>
      </w:r>
      <w:r w:rsidRPr="00BB3AF4">
        <w:rPr>
          <w:rStyle w:val="Emphasis"/>
        </w:rPr>
        <w:t>cell phones</w:t>
      </w:r>
      <w:r w:rsidRPr="00BB3AF4">
        <w:rPr>
          <w:rStyle w:val="StyleUnderline"/>
        </w:rPr>
        <w:t xml:space="preserve"> and iPhones, or </w:t>
      </w:r>
      <w:r w:rsidRPr="00BB3AF4">
        <w:rPr>
          <w:rStyle w:val="Emphasis"/>
        </w:rPr>
        <w:t>miracle cures</w:t>
      </w:r>
      <w:r w:rsidRPr="00BB3AF4">
        <w:rPr>
          <w:sz w:val="16"/>
        </w:rPr>
        <w:t xml:space="preserve">? These </w:t>
      </w:r>
      <w:r w:rsidRPr="00BB3AF4">
        <w:rPr>
          <w:rStyle w:val="StyleUnderline"/>
        </w:rPr>
        <w:t>are</w:t>
      </w:r>
      <w:r w:rsidRPr="00BB3AF4">
        <w:rPr>
          <w:sz w:val="16"/>
        </w:rPr>
        <w:t xml:space="preserve"> the </w:t>
      </w:r>
      <w:r w:rsidRPr="00BB3AF4">
        <w:rPr>
          <w:rStyle w:val="StyleUnderline"/>
        </w:rPr>
        <w:t>products of the</w:t>
      </w:r>
      <w:r w:rsidRPr="00BB3AF4">
        <w:rPr>
          <w:rStyle w:val="IntenseEmphasis"/>
        </w:rPr>
        <w:t xml:space="preserve"> </w:t>
      </w:r>
      <w:r w:rsidRPr="00BB3AF4">
        <w:rPr>
          <w:rStyle w:val="Emphasis"/>
        </w:rPr>
        <w:t>iron triangle</w:t>
      </w:r>
      <w:r w:rsidRPr="00BB3AF4">
        <w:rPr>
          <w:rStyle w:val="StyleUnderline"/>
        </w:rPr>
        <w:t xml:space="preserve"> of</w:t>
      </w:r>
      <w:r w:rsidRPr="00AF5923">
        <w:rPr>
          <w:rStyle w:val="StyleUnderline"/>
        </w:rPr>
        <w:t xml:space="preserve"> the </w:t>
      </w:r>
      <w:r w:rsidRPr="0062174C">
        <w:rPr>
          <w:rStyle w:val="StyleUnderline"/>
          <w:highlight w:val="cyan"/>
        </w:rPr>
        <w:t>global democratic state</w:t>
      </w:r>
      <w:r w:rsidRPr="00AF5923">
        <w:rPr>
          <w:sz w:val="16"/>
        </w:rPr>
        <w:t xml:space="preserve">, academic and non-profit </w:t>
      </w:r>
      <w:r w:rsidRPr="00AF5923">
        <w:rPr>
          <w:rStyle w:val="StyleUnderline"/>
        </w:rPr>
        <w:t>research</w:t>
      </w:r>
      <w:r w:rsidRPr="00AF5923">
        <w:rPr>
          <w:sz w:val="16"/>
        </w:rPr>
        <w:t xml:space="preserve"> centers, </w:t>
      </w:r>
      <w:r w:rsidRPr="00AF5923">
        <w:rPr>
          <w:rStyle w:val="StyleUnderline"/>
        </w:rPr>
        <w:t>and corporations. It is a</w:t>
      </w:r>
      <w:r w:rsidRPr="00AF5923">
        <w:rPr>
          <w:rStyle w:val="IntenseEmphasis"/>
        </w:rPr>
        <w:t xml:space="preserve"> </w:t>
      </w:r>
      <w:r w:rsidRPr="00AF5923">
        <w:rPr>
          <w:rStyle w:val="Emphasis"/>
        </w:rPr>
        <w:t>myth</w:t>
      </w:r>
      <w:r w:rsidRPr="00AF5923">
        <w:rPr>
          <w:sz w:val="16"/>
        </w:rPr>
        <w:t xml:space="preserve"> that </w:t>
      </w:r>
      <w:r w:rsidRPr="00AF5923">
        <w:rPr>
          <w:rStyle w:val="StyleUnderline"/>
        </w:rPr>
        <w:t>the Market</w:t>
      </w:r>
      <w:r w:rsidRPr="00AF5923">
        <w:rPr>
          <w:sz w:val="16"/>
        </w:rPr>
        <w:t xml:space="preserve"> System </w:t>
      </w:r>
      <w:r w:rsidRPr="00AF5923">
        <w:rPr>
          <w:rStyle w:val="StyleUnderline"/>
        </w:rPr>
        <w:t>did</w:t>
      </w:r>
      <w:r w:rsidRPr="00AF5923">
        <w:rPr>
          <w:sz w:val="16"/>
        </w:rPr>
        <w:t xml:space="preserve"> all </w:t>
      </w:r>
      <w:r w:rsidRPr="00AF5923">
        <w:rPr>
          <w:rStyle w:val="StyleUnderline"/>
        </w:rPr>
        <w:t xml:space="preserve">this </w:t>
      </w:r>
      <w:r w:rsidRPr="00AF5923">
        <w:rPr>
          <w:rStyle w:val="Emphasis"/>
        </w:rPr>
        <w:t>alone</w:t>
      </w:r>
      <w:r w:rsidRPr="00AF5923">
        <w:rPr>
          <w:rStyle w:val="StyleUnderline"/>
        </w:rPr>
        <w:t xml:space="preserve">. Fueled by increasing </w:t>
      </w:r>
      <w:r w:rsidRPr="00BB3AF4">
        <w:rPr>
          <w:rStyle w:val="StyleUnderline"/>
        </w:rPr>
        <w:t xml:space="preserve">material wealth, the democratic global state was afforded the means to become the </w:t>
      </w:r>
      <w:r w:rsidRPr="00BB3AF4">
        <w:rPr>
          <w:rStyle w:val="Emphasis"/>
        </w:rPr>
        <w:t>Safety Net</w:t>
      </w:r>
      <w:r w:rsidRPr="00BB3AF4">
        <w:rPr>
          <w:rStyle w:val="StyleUnderline"/>
        </w:rPr>
        <w:t xml:space="preserve"> state</w:t>
      </w:r>
      <w:r w:rsidRPr="00AF5923">
        <w:rPr>
          <w:rStyle w:val="StyleUnderline"/>
        </w:rPr>
        <w:t xml:space="preserve">, </w:t>
      </w:r>
      <w:r w:rsidRPr="0062174C">
        <w:rPr>
          <w:rStyle w:val="StyleUnderline"/>
          <w:highlight w:val="cyan"/>
        </w:rPr>
        <w:t>providing</w:t>
      </w:r>
      <w:r w:rsidRPr="0062174C">
        <w:rPr>
          <w:rStyle w:val="IntenseEmphasis"/>
          <w:highlight w:val="cyan"/>
        </w:rPr>
        <w:t xml:space="preserve"> </w:t>
      </w:r>
      <w:r w:rsidRPr="0062174C">
        <w:rPr>
          <w:rStyle w:val="Emphasis"/>
          <w:highlight w:val="cyan"/>
        </w:rPr>
        <w:t>ed</w:t>
      </w:r>
      <w:r w:rsidRPr="00AF5923">
        <w:rPr>
          <w:rStyle w:val="StyleUnderline"/>
        </w:rPr>
        <w:t xml:space="preserve">ucation, </w:t>
      </w:r>
      <w:r w:rsidRPr="0062174C">
        <w:rPr>
          <w:rStyle w:val="Emphasis"/>
          <w:highlight w:val="cyan"/>
        </w:rPr>
        <w:t>health</w:t>
      </w:r>
      <w:r w:rsidRPr="00AF5923">
        <w:rPr>
          <w:rStyle w:val="StyleUnderline"/>
        </w:rPr>
        <w:t xml:space="preserve">, </w:t>
      </w:r>
      <w:r w:rsidRPr="0062174C">
        <w:rPr>
          <w:rStyle w:val="Emphasis"/>
          <w:highlight w:val="cyan"/>
        </w:rPr>
        <w:t>social security</w:t>
      </w:r>
      <w:r w:rsidRPr="00AF5923">
        <w:rPr>
          <w:rStyle w:val="StyleUnderline"/>
        </w:rPr>
        <w:t>, leisure and recreation</w:t>
      </w:r>
      <w:r w:rsidRPr="00AF5923">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r>
        <w:rPr>
          <w:sz w:val="16"/>
        </w:rPr>
        <w:t xml:space="preserve"> </w:t>
      </w:r>
      <w:r w:rsidRPr="00AF5923">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r>
        <w:rPr>
          <w:sz w:val="16"/>
        </w:rPr>
        <w:t xml:space="preserve"> </w:t>
      </w:r>
      <w:r w:rsidRPr="00AF5923">
        <w:rPr>
          <w:sz w:val="16"/>
        </w:rPr>
        <w:t xml:space="preserve">As for the imperative of Legitimacy, the social compacts of the democracies affirmed Rousseau’s conjecture that all humans are free and therefore equal. Applied to elections each citizen has one vote. </w:t>
      </w:r>
      <w:r w:rsidRPr="00AF5923">
        <w:rPr>
          <w:rStyle w:val="StyleUnderline"/>
        </w:rPr>
        <w:t xml:space="preserve">Democratic </w:t>
      </w:r>
      <w:r w:rsidRPr="0062174C">
        <w:rPr>
          <w:rStyle w:val="StyleUnderline"/>
          <w:highlight w:val="cyan"/>
        </w:rPr>
        <w:t>regimes</w:t>
      </w:r>
      <w:r w:rsidRPr="00AF5923">
        <w:rPr>
          <w:sz w:val="16"/>
        </w:rPr>
        <w:t xml:space="preserve"> are also obliged to submit to the rule of law, to conduct free and fair elections, to honor majority rule while protecting minority rights, and to </w:t>
      </w:r>
      <w:r w:rsidRPr="0062174C">
        <w:rPr>
          <w:rStyle w:val="Emphasis"/>
          <w:highlight w:val="cyan"/>
        </w:rPr>
        <w:t>promote</w:t>
      </w:r>
      <w:r w:rsidRPr="00AF5923">
        <w:rPr>
          <w:rStyle w:val="StyleUnderline"/>
        </w:rPr>
        <w:t xml:space="preserve"> human </w:t>
      </w:r>
      <w:r w:rsidRPr="0062174C">
        <w:rPr>
          <w:rStyle w:val="StyleUnderline"/>
          <w:highlight w:val="cyan"/>
        </w:rPr>
        <w:t>rights</w:t>
      </w:r>
      <w:r w:rsidRPr="00AF5923">
        <w:rPr>
          <w:rStyle w:val="StyleUnderline"/>
        </w:rPr>
        <w:t xml:space="preserve"> </w:t>
      </w:r>
      <w:r w:rsidRPr="00AF5923">
        <w:rPr>
          <w:sz w:val="16"/>
        </w:rPr>
        <w:t xml:space="preserve">at home and </w:t>
      </w:r>
      <w:r w:rsidRPr="0062174C">
        <w:rPr>
          <w:rStyle w:val="Emphasis"/>
          <w:highlight w:val="cyan"/>
        </w:rPr>
        <w:t>abroad</w:t>
      </w:r>
      <w:r w:rsidRPr="00AF5923">
        <w:rPr>
          <w:sz w:val="16"/>
        </w:rPr>
        <w:t>.</w:t>
      </w:r>
      <w:r>
        <w:rPr>
          <w:rStyle w:val="IntenseEmphasis"/>
        </w:rPr>
        <w:t xml:space="preserve"> </w:t>
      </w:r>
      <w:r w:rsidRPr="00AF5923">
        <w:rPr>
          <w:sz w:val="16"/>
        </w:rPr>
        <w:t>The Authoritarian Threat to the Democratic Project</w:t>
      </w:r>
      <w:r>
        <w:rPr>
          <w:sz w:val="16"/>
        </w:rPr>
        <w:t xml:space="preserve"> </w:t>
      </w:r>
      <w:r w:rsidRPr="00AF5923">
        <w:rPr>
          <w:rStyle w:val="StyleUnderline"/>
        </w:rPr>
        <w:t xml:space="preserve">The </w:t>
      </w:r>
      <w:r w:rsidRPr="00AF5923">
        <w:rPr>
          <w:rStyle w:val="Emphasis"/>
        </w:rPr>
        <w:t>democratic project</w:t>
      </w:r>
      <w:r w:rsidRPr="00AF5923">
        <w:rPr>
          <w:rStyle w:val="StyleUnderline"/>
        </w:rPr>
        <w:t xml:space="preserve"> for </w:t>
      </w:r>
      <w:r w:rsidRPr="00AF5923">
        <w:rPr>
          <w:rStyle w:val="Emphasis"/>
        </w:rPr>
        <w:t xml:space="preserve">global </w:t>
      </w:r>
      <w:r w:rsidRPr="0062174C">
        <w:rPr>
          <w:rStyle w:val="Emphasis"/>
          <w:highlight w:val="cyan"/>
        </w:rPr>
        <w:t>governance</w:t>
      </w:r>
      <w:r w:rsidRPr="0062174C">
        <w:rPr>
          <w:rStyle w:val="StyleUnderline"/>
          <w:highlight w:val="cyan"/>
        </w:rPr>
        <w:t xml:space="preserve"> is</w:t>
      </w:r>
      <w:r w:rsidRPr="00AF5923">
        <w:rPr>
          <w:rStyle w:val="StyleUnderline"/>
        </w:rPr>
        <w:t xml:space="preserve"> now </w:t>
      </w:r>
      <w:r w:rsidRPr="0062174C">
        <w:rPr>
          <w:rStyle w:val="StyleUnderline"/>
          <w:highlight w:val="cyan"/>
        </w:rPr>
        <w:t>at</w:t>
      </w:r>
      <w:r w:rsidRPr="0062174C">
        <w:rPr>
          <w:rStyle w:val="IntenseEmphasis"/>
          <w:highlight w:val="cyan"/>
        </w:rPr>
        <w:t xml:space="preserve"> </w:t>
      </w:r>
      <w:r w:rsidRPr="0062174C">
        <w:rPr>
          <w:rStyle w:val="Emphasis"/>
          <w:highlight w:val="cyan"/>
        </w:rPr>
        <w:t>risk</w:t>
      </w:r>
      <w:r w:rsidRPr="00AF5923">
        <w:rPr>
          <w:rStyle w:val="IntenseEmphasis"/>
        </w:rPr>
        <w:t>.</w:t>
      </w:r>
      <w:r w:rsidRPr="00AF5923">
        <w:rPr>
          <w:sz w:val="16"/>
        </w:rPr>
        <w:t xml:space="preserve"> Let’s start with the challenges posed by authoritarian regimes, with Russia and China in the lead. Both </w:t>
      </w:r>
      <w:r w:rsidRPr="0062174C">
        <w:rPr>
          <w:rStyle w:val="StyleUnderline"/>
          <w:highlight w:val="cyan"/>
        </w:rPr>
        <w:t>Russia and China would</w:t>
      </w:r>
      <w:r w:rsidRPr="0062174C">
        <w:rPr>
          <w:rStyle w:val="IntenseEmphasis"/>
          <w:highlight w:val="cyan"/>
        </w:rPr>
        <w:t xml:space="preserve"> </w:t>
      </w:r>
      <w:r w:rsidRPr="0062174C">
        <w:rPr>
          <w:rStyle w:val="Emphasis"/>
          <w:highlight w:val="cyan"/>
        </w:rPr>
        <w:t>rest</w:t>
      </w:r>
      <w:r w:rsidRPr="00BB3AF4">
        <w:rPr>
          <w:rStyle w:val="Emphasis"/>
        </w:rPr>
        <w:t xml:space="preserve"> global </w:t>
      </w:r>
      <w:r w:rsidRPr="0062174C">
        <w:rPr>
          <w:rStyle w:val="Emphasis"/>
          <w:highlight w:val="cyan"/>
        </w:rPr>
        <w:t>governance</w:t>
      </w:r>
      <w:r w:rsidRPr="00AF5923">
        <w:rPr>
          <w:rStyle w:val="StyleUnderline"/>
        </w:rPr>
        <w:t xml:space="preserve"> on Big Power spheres of influence. Both</w:t>
      </w:r>
      <w:r w:rsidRPr="00AF5923">
        <w:rPr>
          <w:sz w:val="16"/>
        </w:rPr>
        <w:t xml:space="preserve"> would </w:t>
      </w:r>
      <w:r w:rsidRPr="0062174C">
        <w:rPr>
          <w:rStyle w:val="StyleUnderline"/>
          <w:highlight w:val="cyan"/>
        </w:rPr>
        <w:t xml:space="preserve">assume </w:t>
      </w:r>
      <w:r w:rsidRPr="0062174C">
        <w:rPr>
          <w:rStyle w:val="Emphasis"/>
          <w:highlight w:val="cyan"/>
        </w:rPr>
        <w:t>hegemonic status</w:t>
      </w:r>
      <w:r w:rsidRPr="00AF5923">
        <w:rPr>
          <w:rStyle w:val="StyleUnderline"/>
        </w:rPr>
        <w:t xml:space="preserve"> in their</w:t>
      </w:r>
      <w:r w:rsidRPr="00AF5923">
        <w:rPr>
          <w:sz w:val="16"/>
        </w:rPr>
        <w:t xml:space="preserve"> respective </w:t>
      </w:r>
      <w:r w:rsidRPr="00AF5923">
        <w:rPr>
          <w:rStyle w:val="StyleUnderline"/>
        </w:rPr>
        <w:t>regions</w:t>
      </w:r>
      <w:r w:rsidRPr="00BB3AF4">
        <w:rPr>
          <w:rStyle w:val="StyleUnderline"/>
        </w:rPr>
        <w:t>, asserting their versions of the</w:t>
      </w:r>
      <w:r w:rsidRPr="00BB3AF4">
        <w:rPr>
          <w:rStyle w:val="IntenseEmphasis"/>
        </w:rPr>
        <w:t xml:space="preserve"> </w:t>
      </w:r>
      <w:r w:rsidRPr="00BB3AF4">
        <w:rPr>
          <w:rStyle w:val="Emphasis"/>
        </w:rPr>
        <w:t>Monroe Doctrine</w:t>
      </w:r>
      <w:r w:rsidRPr="00BB3AF4">
        <w:rPr>
          <w:sz w:val="16"/>
          <w:szCs w:val="16"/>
        </w:rPr>
        <w:t xml:space="preserve">. </w:t>
      </w:r>
      <w:r w:rsidRPr="00BB3AF4">
        <w:rPr>
          <w:sz w:val="16"/>
        </w:rPr>
        <w:t xml:space="preserve">Their </w:t>
      </w:r>
      <w:r w:rsidRPr="00BB3AF4">
        <w:rPr>
          <w:rStyle w:val="StyleUnderline"/>
        </w:rPr>
        <w:t>regional hegemony would</w:t>
      </w:r>
      <w:r w:rsidRPr="00BB3AF4">
        <w:rPr>
          <w:sz w:val="16"/>
        </w:rPr>
        <w:t xml:space="preserve"> then </w:t>
      </w:r>
      <w:r w:rsidRPr="00BB3AF4">
        <w:rPr>
          <w:rStyle w:val="Emphasis"/>
        </w:rPr>
        <w:t>leverage</w:t>
      </w:r>
      <w:r w:rsidRPr="00BB3AF4">
        <w:rPr>
          <w:rStyle w:val="StyleUnderline"/>
        </w:rPr>
        <w:t xml:space="preserve"> their claim to be global</w:t>
      </w:r>
      <w:r w:rsidRPr="00BB3AF4">
        <w:rPr>
          <w:rStyle w:val="IntenseEmphasis"/>
        </w:rPr>
        <w:t xml:space="preserve"> </w:t>
      </w:r>
      <w:r w:rsidRPr="00BB3AF4">
        <w:rPr>
          <w:rStyle w:val="Emphasis"/>
        </w:rPr>
        <w:t>Big Powers</w:t>
      </w:r>
      <w:r w:rsidRPr="00BB3AF4">
        <w:rPr>
          <w:sz w:val="16"/>
        </w:rPr>
        <w:t xml:space="preserve">. Moscow and Beijing would then have an equal say with the United States and the West in sharing and shaping global governance. </w:t>
      </w:r>
      <w:r w:rsidRPr="00BB3AF4">
        <w:rPr>
          <w:rStyle w:val="Emphasis"/>
        </w:rPr>
        <w:t>The</w:t>
      </w:r>
      <w:r w:rsidRPr="00BB3AF4">
        <w:rPr>
          <w:rStyle w:val="StyleUnderline"/>
        </w:rPr>
        <w:t xml:space="preserve"> Russo-Chinese global </w:t>
      </w:r>
      <w:r w:rsidRPr="00BB3AF4">
        <w:rPr>
          <w:rStyle w:val="Emphasis"/>
        </w:rPr>
        <w:t>system</w:t>
      </w:r>
      <w:r w:rsidRPr="00BB3AF4">
        <w:rPr>
          <w:sz w:val="16"/>
        </w:rPr>
        <w:t xml:space="preserve"> of Order </w:t>
      </w:r>
      <w:r w:rsidRPr="00BB3AF4">
        <w:rPr>
          <w:rStyle w:val="StyleUnderline"/>
        </w:rPr>
        <w:t>would ascribe</w:t>
      </w:r>
      <w:r w:rsidRPr="00BB3AF4">
        <w:rPr>
          <w:sz w:val="16"/>
        </w:rPr>
        <w:t xml:space="preserve"> to Russia and China governing privileges not accorded to the states both aspire to dominate. </w:t>
      </w:r>
      <w:r w:rsidRPr="00BB3AF4">
        <w:rPr>
          <w:rStyle w:val="StyleUnderline"/>
        </w:rPr>
        <w:t>Moscow and Beijing</w:t>
      </w:r>
      <w:r w:rsidRPr="00BB3AF4">
        <w:rPr>
          <w:sz w:val="16"/>
        </w:rPr>
        <w:t xml:space="preserve"> would enjoy </w:t>
      </w:r>
      <w:r w:rsidRPr="00BB3AF4">
        <w:rPr>
          <w:rStyle w:val="Emphasis"/>
        </w:rPr>
        <w:t>unconditional</w:t>
      </w:r>
      <w:r w:rsidRPr="00BB3AF4">
        <w:rPr>
          <w:rStyle w:val="StyleUnderline"/>
        </w:rPr>
        <w:t xml:space="preserve"> recognition of</w:t>
      </w:r>
      <w:r w:rsidRPr="00BB3AF4">
        <w:rPr>
          <w:sz w:val="16"/>
        </w:rPr>
        <w:t xml:space="preserve"> their state </w:t>
      </w:r>
      <w:r w:rsidRPr="00BB3AF4">
        <w:rPr>
          <w:rStyle w:val="Emphasis"/>
        </w:rPr>
        <w:t>sovereignty</w:t>
      </w:r>
      <w:r w:rsidRPr="00BB3AF4">
        <w:rPr>
          <w:sz w:val="16"/>
        </w:rPr>
        <w:t xml:space="preserve">, territorial integrity, and non-interference in their domestic affairs, </w:t>
      </w:r>
      <w:r w:rsidRPr="00BB3AF4">
        <w:rPr>
          <w:rStyle w:val="StyleUnderline"/>
        </w:rPr>
        <w:t>but they would</w:t>
      </w:r>
      <w:r w:rsidRPr="00BB3AF4">
        <w:rPr>
          <w:sz w:val="16"/>
        </w:rPr>
        <w:t xml:space="preserve"> reserve to themselves the right to </w:t>
      </w:r>
      <w:r w:rsidRPr="00BB3AF4">
        <w:rPr>
          <w:rStyle w:val="Emphasis"/>
        </w:rPr>
        <w:t>intervene</w:t>
      </w:r>
      <w:r w:rsidRPr="00BB3AF4">
        <w:rPr>
          <w:rStyle w:val="StyleUnderline"/>
        </w:rPr>
        <w:t xml:space="preserve"> in</w:t>
      </w:r>
      <w:r w:rsidRPr="00BB3AF4">
        <w:rPr>
          <w:sz w:val="16"/>
        </w:rPr>
        <w:t xml:space="preserve"> the domestic and foreign affairs of the </w:t>
      </w:r>
      <w:r w:rsidRPr="00BB3AF4">
        <w:rPr>
          <w:rStyle w:val="StyleUnderline"/>
        </w:rPr>
        <w:t>states</w:t>
      </w:r>
      <w:r w:rsidRPr="00BB3AF4">
        <w:rPr>
          <w:sz w:val="16"/>
        </w:rPr>
        <w:t xml:space="preserve"> and peoples under their tutelage </w:t>
      </w:r>
      <w:r w:rsidRPr="00BB3AF4">
        <w:rPr>
          <w:rStyle w:val="StyleUnderline"/>
        </w:rPr>
        <w:t>in pursuit of</w:t>
      </w:r>
      <w:r w:rsidRPr="00BB3AF4">
        <w:rPr>
          <w:sz w:val="16"/>
        </w:rPr>
        <w:t xml:space="preserve"> their </w:t>
      </w:r>
      <w:r w:rsidRPr="00BB3AF4">
        <w:rPr>
          <w:rStyle w:val="StyleUnderline"/>
        </w:rPr>
        <w:t>hegemonic interests</w:t>
      </w:r>
      <w:r w:rsidRPr="00BB3AF4">
        <w:rPr>
          <w:sz w:val="16"/>
        </w:rPr>
        <w:t xml:space="preserve">. President </w:t>
      </w:r>
      <w:r w:rsidRPr="00BB3AF4">
        <w:rPr>
          <w:rStyle w:val="StyleUnderline"/>
        </w:rPr>
        <w:t>Putin</w:t>
      </w:r>
      <w:r w:rsidRPr="00BB3AF4">
        <w:rPr>
          <w:sz w:val="16"/>
        </w:rPr>
        <w:t xml:space="preserve"> has </w:t>
      </w:r>
      <w:r w:rsidRPr="00BB3AF4">
        <w:rPr>
          <w:rStyle w:val="StyleUnderline"/>
        </w:rPr>
        <w:t>announced</w:t>
      </w:r>
      <w:r w:rsidRPr="00BB3AF4">
        <w:rPr>
          <w:sz w:val="16"/>
        </w:rPr>
        <w:t xml:space="preserve"> that </w:t>
      </w:r>
      <w:r w:rsidRPr="00BB3AF4">
        <w:rPr>
          <w:rStyle w:val="StyleUnderline"/>
        </w:rPr>
        <w:t xml:space="preserve">Russia’s </w:t>
      </w:r>
      <w:r w:rsidRPr="00BB3AF4">
        <w:rPr>
          <w:rStyle w:val="Emphasis"/>
        </w:rPr>
        <w:t>imperialism</w:t>
      </w:r>
      <w:r w:rsidRPr="00BB3AF4">
        <w:rPr>
          <w:rStyle w:val="StyleUnderline"/>
        </w:rPr>
        <w:t xml:space="preserve"> encompasses</w:t>
      </w:r>
      <w:r w:rsidRPr="00BB3AF4">
        <w:rPr>
          <w:sz w:val="16"/>
        </w:rPr>
        <w:t xml:space="preserve"> the </w:t>
      </w:r>
      <w:r w:rsidRPr="00BB3AF4">
        <w:rPr>
          <w:rStyle w:val="Emphasis"/>
        </w:rPr>
        <w:t>millions</w:t>
      </w:r>
      <w:r w:rsidRPr="00BB3AF4">
        <w:rPr>
          <w:sz w:val="16"/>
        </w:rPr>
        <w:t xml:space="preserve"> of Russians </w:t>
      </w:r>
      <w:r w:rsidRPr="00BB3AF4">
        <w:rPr>
          <w:rStyle w:val="StyleUnderline"/>
        </w:rPr>
        <w:t>living in the former</w:t>
      </w:r>
      <w:r w:rsidRPr="00BB3AF4">
        <w:rPr>
          <w:sz w:val="16"/>
        </w:rPr>
        <w:t xml:space="preserve"> republics of the </w:t>
      </w:r>
      <w:r w:rsidRPr="00BB3AF4">
        <w:rPr>
          <w:rStyle w:val="StyleUnderline"/>
        </w:rPr>
        <w:t>Soviet Union</w:t>
      </w:r>
      <w:r w:rsidRPr="00BB3AF4">
        <w:rPr>
          <w:sz w:val="16"/>
        </w:rPr>
        <w:t xml:space="preserve">. Russia contends that Ukraine and Belarus also fall under Moscow’s purported claim to historical sovereignty over these states. </w:t>
      </w:r>
      <w:r w:rsidRPr="00BB3AF4">
        <w:rPr>
          <w:rStyle w:val="StyleUnderline"/>
        </w:rPr>
        <w:t>Forceful re-absorption of</w:t>
      </w:r>
      <w:r w:rsidRPr="00BB3AF4">
        <w:rPr>
          <w:rStyle w:val="IntenseEmphasis"/>
        </w:rPr>
        <w:t xml:space="preserve"> </w:t>
      </w:r>
      <w:r w:rsidRPr="00BB3AF4">
        <w:rPr>
          <w:rStyle w:val="Emphasis"/>
        </w:rPr>
        <w:t>Crimea</w:t>
      </w:r>
      <w:r w:rsidRPr="00BB3AF4">
        <w:rPr>
          <w:rStyle w:val="StyleUnderline"/>
        </w:rPr>
        <w:t xml:space="preserve"> and control over eastern </w:t>
      </w:r>
      <w:r w:rsidRPr="00BB3AF4">
        <w:rPr>
          <w:rStyle w:val="Emphasis"/>
        </w:rPr>
        <w:t>Ukraine</w:t>
      </w:r>
      <w:r w:rsidRPr="00BB3AF4">
        <w:rPr>
          <w:rStyle w:val="StyleUnderline"/>
        </w:rPr>
        <w:t xml:space="preserve"> are viewed by</w:t>
      </w:r>
      <w:r w:rsidRPr="00BB3AF4">
        <w:rPr>
          <w:sz w:val="16"/>
        </w:rPr>
        <w:t xml:space="preserve"> President </w:t>
      </w:r>
      <w:r w:rsidRPr="00BB3AF4">
        <w:rPr>
          <w:rStyle w:val="StyleUnderline"/>
        </w:rPr>
        <w:t>Putin as Russia’s historical inheritances</w:t>
      </w:r>
      <w:r w:rsidRPr="00BB3AF4">
        <w:rPr>
          <w:sz w:val="16"/>
        </w:rPr>
        <w:t>. Self-determination is not extended to these states or to other states and</w:t>
      </w:r>
      <w:r w:rsidRPr="00AF5923">
        <w:rPr>
          <w:sz w:val="16"/>
        </w:rPr>
        <w:t xml:space="preserve"> peoples of the former Soviet Union. Moscow rejects their right to freely align, say, with the European Union or, god forbid, with NATO.</w:t>
      </w:r>
      <w:r>
        <w:rPr>
          <w:sz w:val="16"/>
        </w:rPr>
        <w:t xml:space="preserve"> </w:t>
      </w:r>
      <w:r w:rsidRPr="00AF5923">
        <w:rPr>
          <w:sz w:val="16"/>
        </w:rPr>
        <w:t xml:space="preserve">In contrast to the democratic project, universal in its reach, </w:t>
      </w:r>
      <w:r w:rsidRPr="00AF5923">
        <w:rPr>
          <w:rStyle w:val="StyleUnderline"/>
        </w:rPr>
        <w:t>the</w:t>
      </w:r>
      <w:r w:rsidRPr="00AF5923">
        <w:rPr>
          <w:rStyle w:val="IntenseEmphasis"/>
        </w:rPr>
        <w:t xml:space="preserve"> </w:t>
      </w:r>
      <w:r w:rsidRPr="0062174C">
        <w:rPr>
          <w:rStyle w:val="StyleUnderline"/>
          <w:highlight w:val="cyan"/>
        </w:rPr>
        <w:t>Russo-Chinese</w:t>
      </w:r>
      <w:r w:rsidRPr="00AF5923">
        <w:rPr>
          <w:sz w:val="16"/>
        </w:rPr>
        <w:t xml:space="preserve"> conception of a stable </w:t>
      </w:r>
      <w:r w:rsidRPr="00AF5923">
        <w:rPr>
          <w:rStyle w:val="StyleUnderline"/>
        </w:rPr>
        <w:t xml:space="preserve">global </w:t>
      </w:r>
      <w:r w:rsidRPr="0062174C">
        <w:rPr>
          <w:rStyle w:val="StyleUnderline"/>
          <w:highlight w:val="cyan"/>
        </w:rPr>
        <w:t>order rests on</w:t>
      </w:r>
      <w:r w:rsidRPr="00AF5923">
        <w:rPr>
          <w:sz w:val="16"/>
        </w:rPr>
        <w:t xml:space="preserve"> more </w:t>
      </w:r>
      <w:r w:rsidRPr="0062174C">
        <w:rPr>
          <w:rStyle w:val="Emphasis"/>
          <w:highlight w:val="cyan"/>
        </w:rPr>
        <w:t>tenuous</w:t>
      </w:r>
      <w:r w:rsidRPr="00AF5923">
        <w:rPr>
          <w:sz w:val="16"/>
        </w:rPr>
        <w:t xml:space="preserve"> and </w:t>
      </w:r>
      <w:r w:rsidRPr="0062174C">
        <w:rPr>
          <w:rStyle w:val="Emphasis"/>
          <w:highlight w:val="cyan"/>
        </w:rPr>
        <w:t>conflict</w:t>
      </w:r>
      <w:r w:rsidRPr="00BB3AF4">
        <w:rPr>
          <w:rStyle w:val="Emphasis"/>
        </w:rPr>
        <w:t>-prone ethno-</w:t>
      </w:r>
      <w:r w:rsidRPr="0062174C">
        <w:rPr>
          <w:rStyle w:val="Emphasis"/>
          <w:highlight w:val="cyan"/>
        </w:rPr>
        <w:t>national foundations</w:t>
      </w:r>
      <w:r w:rsidRPr="00AF5923">
        <w:rPr>
          <w:sz w:val="16"/>
        </w:rPr>
        <w:t xml:space="preserve">. Russia’s proclaimed enemies are the United States and the European Union. Any means that undermines the unity of these entities is viewed by Moscow as a gain. </w:t>
      </w:r>
      <w:r w:rsidRPr="0062174C">
        <w:rPr>
          <w:rStyle w:val="StyleUnderline"/>
          <w:highlight w:val="cyan"/>
        </w:rPr>
        <w:t>The endgame</w:t>
      </w:r>
      <w:r w:rsidRPr="00AF5923">
        <w:rPr>
          <w:rStyle w:val="StyleUnderline"/>
        </w:rPr>
        <w:t xml:space="preserve"> is </w:t>
      </w:r>
      <w:r w:rsidRPr="00BB3AF4">
        <w:rPr>
          <w:rStyle w:val="StyleUnderline"/>
        </w:rPr>
        <w:t xml:space="preserve">a </w:t>
      </w:r>
      <w:r w:rsidRPr="00BB3AF4">
        <w:rPr>
          <w:rStyle w:val="Emphasis"/>
        </w:rPr>
        <w:t>poly-anarchical</w:t>
      </w:r>
      <w:r w:rsidRPr="00BB3AF4">
        <w:rPr>
          <w:rStyle w:val="StyleUnderline"/>
        </w:rPr>
        <w:t xml:space="preserve"> interstate system</w:t>
      </w:r>
      <w:r w:rsidRPr="00BB3AF4">
        <w:rPr>
          <w:sz w:val="16"/>
        </w:rPr>
        <w:t xml:space="preserve">, potentially </w:t>
      </w:r>
      <w:r w:rsidRPr="00BB3AF4">
        <w:rPr>
          <w:rStyle w:val="StyleUnderline"/>
        </w:rPr>
        <w:t xml:space="preserve">as </w:t>
      </w:r>
      <w:r w:rsidRPr="00BB3AF4">
        <w:rPr>
          <w:rStyle w:val="Emphasis"/>
        </w:rPr>
        <w:t>war-prone</w:t>
      </w:r>
      <w:r w:rsidRPr="00BB3AF4">
        <w:rPr>
          <w:rStyle w:val="StyleUnderline"/>
        </w:rPr>
        <w:t xml:space="preserve"> as the Eurocentric system </w:t>
      </w:r>
      <w:r w:rsidRPr="00BB3AF4">
        <w:rPr>
          <w:rStyle w:val="Emphasis"/>
        </w:rPr>
        <w:t>before</w:t>
      </w:r>
      <w:r w:rsidRPr="00BB3AF4">
        <w:rPr>
          <w:rStyle w:val="StyleUnderline"/>
        </w:rPr>
        <w:t xml:space="preserve"> and </w:t>
      </w:r>
      <w:r w:rsidRPr="00BB3AF4">
        <w:rPr>
          <w:rStyle w:val="Emphasis"/>
        </w:rPr>
        <w:t>after World War I</w:t>
      </w:r>
      <w:r w:rsidRPr="00BB3AF4">
        <w:rPr>
          <w:rStyle w:val="StyleUnderline"/>
        </w:rPr>
        <w:t>, but</w:t>
      </w:r>
      <w:r w:rsidRPr="00BB3AF4">
        <w:rPr>
          <w:sz w:val="16"/>
        </w:rPr>
        <w:t xml:space="preserve"> now </w:t>
      </w:r>
      <w:r w:rsidRPr="00BB3AF4">
        <w:rPr>
          <w:rStyle w:val="StyleUnderline"/>
        </w:rPr>
        <w:t>populated by states with</w:t>
      </w:r>
      <w:r w:rsidRPr="00BB3AF4">
        <w:rPr>
          <w:rStyle w:val="IntenseEmphasis"/>
        </w:rPr>
        <w:t xml:space="preserve"> </w:t>
      </w:r>
      <w:r w:rsidRPr="0062174C">
        <w:rPr>
          <w:rStyle w:val="Emphasis"/>
          <w:highlight w:val="cyan"/>
        </w:rPr>
        <w:t>nuc</w:t>
      </w:r>
      <w:r w:rsidRPr="00AF5923">
        <w:rPr>
          <w:rStyle w:val="Emphasis"/>
        </w:rPr>
        <w:t>lear weapon</w:t>
      </w:r>
      <w:r w:rsidRPr="0062174C">
        <w:rPr>
          <w:rStyle w:val="Emphasis"/>
          <w:highlight w:val="cyan"/>
        </w:rPr>
        <w:t>s.</w:t>
      </w:r>
      <w:r>
        <w:rPr>
          <w:rStyle w:val="Emphasis"/>
        </w:rPr>
        <w:t xml:space="preserve"> </w:t>
      </w:r>
      <w:r w:rsidRPr="00BB3AF4">
        <w:rPr>
          <w:rStyle w:val="StyleUnderline"/>
        </w:rPr>
        <w:t>Global politics becomes a</w:t>
      </w:r>
      <w:r w:rsidRPr="00BB3AF4">
        <w:rPr>
          <w:rStyle w:val="IntenseEmphasis"/>
        </w:rPr>
        <w:t xml:space="preserve"> </w:t>
      </w:r>
      <w:r w:rsidRPr="00BB3AF4">
        <w:rPr>
          <w:rStyle w:val="Emphasis"/>
        </w:rPr>
        <w:t>zero-sum game</w:t>
      </w:r>
      <w:r w:rsidRPr="00BB3AF4">
        <w:rPr>
          <w:rStyle w:val="IntenseEmphasis"/>
        </w:rPr>
        <w:t>.</w:t>
      </w:r>
      <w:r>
        <w:rPr>
          <w:rStyle w:val="IntenseEmphasis"/>
        </w:rPr>
        <w:t xml:space="preserve"> </w:t>
      </w:r>
      <w:r w:rsidRPr="00AF5923">
        <w:rPr>
          <w:rStyle w:val="StyleUnderline"/>
        </w:rPr>
        <w:t>Moscow has</w:t>
      </w:r>
      <w:r w:rsidRPr="00AF5923">
        <w:rPr>
          <w:rStyle w:val="IntenseEmphasis"/>
        </w:rPr>
        <w:t xml:space="preserve"> </w:t>
      </w:r>
      <w:r w:rsidRPr="00AF5923">
        <w:rPr>
          <w:rStyle w:val="Emphasis"/>
        </w:rPr>
        <w:t>no compunctions</w:t>
      </w:r>
      <w:r w:rsidRPr="00AF5923">
        <w:rPr>
          <w:rStyle w:val="StyleUnderline"/>
        </w:rPr>
        <w:t xml:space="preserve"> about</w:t>
      </w:r>
      <w:r w:rsidRPr="00AF5923">
        <w:rPr>
          <w:rStyle w:val="IntenseEmphasis"/>
        </w:rPr>
        <w:t xml:space="preserve"> </w:t>
      </w:r>
      <w:r w:rsidRPr="0062174C">
        <w:rPr>
          <w:rStyle w:val="Emphasis"/>
          <w:highlight w:val="cyan"/>
        </w:rPr>
        <w:t>corrupting</w:t>
      </w:r>
      <w:r w:rsidRPr="00AF5923">
        <w:rPr>
          <w:sz w:val="16"/>
        </w:rPr>
        <w:t xml:space="preserve"> the </w:t>
      </w:r>
      <w:r w:rsidRPr="0062174C">
        <w:rPr>
          <w:rStyle w:val="Emphasis"/>
          <w:highlight w:val="cyan"/>
        </w:rPr>
        <w:t>electoral processes</w:t>
      </w:r>
      <w:r w:rsidRPr="00AF5923">
        <w:rPr>
          <w:rStyle w:val="StyleUnderline"/>
        </w:rPr>
        <w:t xml:space="preserve"> of democratic states, conducting </w:t>
      </w:r>
      <w:r w:rsidRPr="0062174C">
        <w:rPr>
          <w:rStyle w:val="StyleUnderline"/>
          <w:highlight w:val="cyan"/>
        </w:rPr>
        <w:t>threaten</w:t>
      </w:r>
      <w:r w:rsidRPr="00AF5923">
        <w:rPr>
          <w:rStyle w:val="StyleUnderline"/>
        </w:rPr>
        <w:t>ing</w:t>
      </w:r>
      <w:r w:rsidRPr="00AF5923">
        <w:rPr>
          <w:rStyle w:val="IntenseEmphasis"/>
        </w:rPr>
        <w:t xml:space="preserve"> </w:t>
      </w:r>
      <w:r w:rsidRPr="00BB3AF4">
        <w:rPr>
          <w:rStyle w:val="Emphasis"/>
        </w:rPr>
        <w:t xml:space="preserve">military </w:t>
      </w:r>
      <w:r w:rsidRPr="0062174C">
        <w:rPr>
          <w:rStyle w:val="Emphasis"/>
          <w:highlight w:val="cyan"/>
        </w:rPr>
        <w:t>exercises</w:t>
      </w:r>
      <w:r w:rsidRPr="00AF5923">
        <w:rPr>
          <w:sz w:val="16"/>
        </w:rPr>
        <w:t xml:space="preserve"> along NATO’s east border, or </w:t>
      </w:r>
      <w:r w:rsidRPr="0062174C">
        <w:rPr>
          <w:rStyle w:val="StyleUnderline"/>
          <w:highlight w:val="cyan"/>
        </w:rPr>
        <w:t>violating</w:t>
      </w:r>
      <w:r w:rsidRPr="00AF5923">
        <w:rPr>
          <w:rStyle w:val="StyleUnderline"/>
        </w:rPr>
        <w:t xml:space="preserve"> the</w:t>
      </w:r>
      <w:r w:rsidRPr="00AF5923">
        <w:rPr>
          <w:sz w:val="16"/>
        </w:rPr>
        <w:t xml:space="preserve"> more than 30-year old </w:t>
      </w:r>
      <w:r w:rsidRPr="0062174C">
        <w:rPr>
          <w:rStyle w:val="StyleUnderline"/>
          <w:highlight w:val="cyan"/>
        </w:rPr>
        <w:t>treaty to ban</w:t>
      </w:r>
      <w:r w:rsidRPr="00AF5923">
        <w:rPr>
          <w:sz w:val="16"/>
        </w:rPr>
        <w:t xml:space="preserve"> the deployment of </w:t>
      </w:r>
      <w:r w:rsidRPr="00AF5923">
        <w:rPr>
          <w:rStyle w:val="StyleUnderline"/>
        </w:rPr>
        <w:t xml:space="preserve">Intermediate-Range </w:t>
      </w:r>
      <w:r w:rsidRPr="0062174C">
        <w:rPr>
          <w:rStyle w:val="Emphasis"/>
          <w:highlight w:val="cyan"/>
        </w:rPr>
        <w:t>missile</w:t>
      </w:r>
      <w:r w:rsidRPr="00BB3AF4">
        <w:rPr>
          <w:rStyle w:val="Emphasis"/>
        </w:rPr>
        <w:t xml:space="preserve"> launcher</w:t>
      </w:r>
      <w:r w:rsidRPr="0062174C">
        <w:rPr>
          <w:rStyle w:val="Emphasis"/>
          <w:highlight w:val="cyan"/>
        </w:rPr>
        <w:t>s</w:t>
      </w:r>
      <w:r w:rsidRPr="00AF5923">
        <w:rPr>
          <w:rStyle w:val="StyleUnderline"/>
        </w:rPr>
        <w:t>, capable of</w:t>
      </w:r>
      <w:r w:rsidRPr="00AF5923">
        <w:rPr>
          <w:rStyle w:val="IntenseEmphasis"/>
        </w:rPr>
        <w:t xml:space="preserve"> </w:t>
      </w:r>
      <w:r w:rsidRPr="0062174C">
        <w:rPr>
          <w:rStyle w:val="Emphasis"/>
          <w:highlight w:val="cyan"/>
        </w:rPr>
        <w:t>firing</w:t>
      </w:r>
      <w:r w:rsidRPr="00BB3AF4">
        <w:rPr>
          <w:rStyle w:val="Emphasis"/>
        </w:rPr>
        <w:t xml:space="preserve"> nuclear </w:t>
      </w:r>
      <w:r w:rsidRPr="0062174C">
        <w:rPr>
          <w:rStyle w:val="Emphasis"/>
          <w:highlight w:val="cyan"/>
        </w:rPr>
        <w:t>weapons</w:t>
      </w:r>
      <w:r w:rsidRPr="00BB3AF4">
        <w:rPr>
          <w:rStyle w:val="StyleUnderline"/>
        </w:rPr>
        <w:t>. Nothing less than</w:t>
      </w:r>
      <w:r w:rsidRPr="00BB3AF4">
        <w:rPr>
          <w:sz w:val="16"/>
        </w:rPr>
        <w:t xml:space="preserve"> the </w:t>
      </w:r>
      <w:r w:rsidRPr="00BB3AF4">
        <w:rPr>
          <w:rStyle w:val="Emphasis"/>
        </w:rPr>
        <w:t>dissolution</w:t>
      </w:r>
      <w:r w:rsidRPr="00BB3AF4">
        <w:rPr>
          <w:rStyle w:val="StyleUnderline"/>
        </w:rPr>
        <w:t xml:space="preserve"> of the democratic project is Moscow’s solution for global Order</w:t>
      </w:r>
      <w:r w:rsidRPr="00AF5923">
        <w:rPr>
          <w:sz w:val="16"/>
        </w:rPr>
        <w:t>.</w:t>
      </w:r>
      <w:r>
        <w:rPr>
          <w:rStyle w:val="IntenseEmphasis"/>
        </w:rPr>
        <w:t xml:space="preserve"> </w:t>
      </w:r>
      <w:r w:rsidRPr="00BB3AF4">
        <w:rPr>
          <w:rStyle w:val="StyleUnderline"/>
        </w:rPr>
        <w:t>China</w:t>
      </w:r>
      <w:r w:rsidRPr="00BB3AF4">
        <w:rPr>
          <w:sz w:val="16"/>
        </w:rPr>
        <w:t xml:space="preserve"> also </w:t>
      </w:r>
      <w:r w:rsidRPr="00BB3AF4">
        <w:rPr>
          <w:rStyle w:val="StyleUnderline"/>
        </w:rPr>
        <w:t>seeks</w:t>
      </w:r>
      <w:r w:rsidRPr="00BB3AF4">
        <w:rPr>
          <w:sz w:val="16"/>
        </w:rPr>
        <w:t xml:space="preserve"> a </w:t>
      </w:r>
      <w:r w:rsidRPr="00BB3AF4">
        <w:rPr>
          <w:rStyle w:val="StyleUnderline"/>
        </w:rPr>
        <w:t>revision</w:t>
      </w:r>
      <w:r w:rsidRPr="00BB3AF4">
        <w:rPr>
          <w:sz w:val="16"/>
        </w:rPr>
        <w:t xml:space="preserve"> of the global Order. </w:t>
      </w:r>
      <w:r w:rsidRPr="00BB3AF4">
        <w:rPr>
          <w:rStyle w:val="StyleUnderline"/>
        </w:rPr>
        <w:t>It declares sovereignty over the</w:t>
      </w:r>
      <w:r w:rsidRPr="00BB3AF4">
        <w:rPr>
          <w:rStyle w:val="IntenseEmphasis"/>
        </w:rPr>
        <w:t xml:space="preserve"> </w:t>
      </w:r>
      <w:r w:rsidRPr="00BB3AF4">
        <w:rPr>
          <w:rStyle w:val="Emphasis"/>
        </w:rPr>
        <w:t>South China Sea</w:t>
      </w:r>
      <w:r w:rsidRPr="00BB3AF4">
        <w:rPr>
          <w:rStyle w:val="StyleUnderline"/>
        </w:rPr>
        <w:t xml:space="preserve">. Rejected is The Hague Tribunal’s dismissal </w:t>
      </w:r>
      <w:r w:rsidRPr="00BB3AF4">
        <w:rPr>
          <w:sz w:val="16"/>
        </w:rPr>
        <w:t xml:space="preserve">of this claim. </w:t>
      </w:r>
      <w:r w:rsidRPr="00BB3AF4">
        <w:rPr>
          <w:rStyle w:val="StyleUnderline"/>
        </w:rPr>
        <w:t>Beijing continues to build artificial islands</w:t>
      </w:r>
      <w:r w:rsidRPr="00BB3AF4">
        <w:rPr>
          <w:sz w:val="16"/>
        </w:rPr>
        <w:t xml:space="preserve"> as military bases in the region </w:t>
      </w:r>
      <w:r w:rsidRPr="00BB3AF4">
        <w:rPr>
          <w:rStyle w:val="StyleUnderline"/>
        </w:rPr>
        <w:t>to assert</w:t>
      </w:r>
      <w:r w:rsidRPr="00BB3AF4">
        <w:rPr>
          <w:sz w:val="16"/>
        </w:rPr>
        <w:t xml:space="preserve"> its </w:t>
      </w:r>
      <w:r w:rsidRPr="00BB3AF4">
        <w:rPr>
          <w:rStyle w:val="StyleUnderline"/>
        </w:rPr>
        <w:t>control</w:t>
      </w:r>
      <w:r w:rsidRPr="00BB3AF4">
        <w:rPr>
          <w:sz w:val="16"/>
        </w:rPr>
        <w:t xml:space="preserve"> over these troubled waters. If it could have its way, China would decide which states and their naval vessels, notably those of the United States, would have access to the South China Sea.</w:t>
      </w:r>
      <w:r>
        <w:rPr>
          <w:sz w:val="16"/>
        </w:rPr>
        <w:t xml:space="preserve"> </w:t>
      </w:r>
      <w:r w:rsidRPr="00BB3AF4">
        <w:rPr>
          <w:sz w:val="16"/>
        </w:rPr>
        <w:t xml:space="preserve">Where Moscow and Beijing depart sharply are in their contrasting responses to the Welfare imperative. </w:t>
      </w:r>
      <w:r w:rsidRPr="00BB3AF4">
        <w:rPr>
          <w:rStyle w:val="StyleUnderline"/>
        </w:rPr>
        <w:t>Moscow has</w:t>
      </w:r>
      <w:r w:rsidRPr="00BB3AF4">
        <w:rPr>
          <w:rStyle w:val="IntenseEmphasis"/>
        </w:rPr>
        <w:t xml:space="preserve"> </w:t>
      </w:r>
      <w:r w:rsidRPr="00BB3AF4">
        <w:rPr>
          <w:rStyle w:val="Emphasis"/>
        </w:rPr>
        <w:t>no solution</w:t>
      </w:r>
      <w:r w:rsidRPr="00BB3AF4">
        <w:rPr>
          <w:rStyle w:val="StyleUnderline"/>
        </w:rPr>
        <w:t xml:space="preserve"> other than to use</w:t>
      </w:r>
      <w:r w:rsidRPr="00BB3AF4">
        <w:rPr>
          <w:sz w:val="16"/>
        </w:rPr>
        <w:t xml:space="preserve"> its </w:t>
      </w:r>
      <w:r w:rsidRPr="00BB3AF4">
        <w:rPr>
          <w:rStyle w:val="StyleUnderline"/>
        </w:rPr>
        <w:t>oil and gas resources as</w:t>
      </w:r>
      <w:r w:rsidRPr="00BB3AF4">
        <w:rPr>
          <w:sz w:val="16"/>
        </w:rPr>
        <w:t xml:space="preserve"> instruments of </w:t>
      </w:r>
      <w:r w:rsidRPr="00BB3AF4">
        <w:rPr>
          <w:rStyle w:val="Emphasis"/>
        </w:rPr>
        <w:t>coercive diplomacy</w:t>
      </w:r>
      <w:r w:rsidRPr="00BB3AF4">
        <w:rPr>
          <w:sz w:val="16"/>
        </w:rPr>
        <w:t xml:space="preserve"> and </w:t>
      </w:r>
      <w:r w:rsidRPr="00BB3AF4">
        <w:rPr>
          <w:rStyle w:val="StyleUnderline"/>
        </w:rPr>
        <w:t>to</w:t>
      </w:r>
      <w:r w:rsidRPr="00BB3AF4">
        <w:rPr>
          <w:sz w:val="16"/>
        </w:rPr>
        <w:t xml:space="preserve"> weaken or </w:t>
      </w:r>
      <w:r w:rsidRPr="00BB3AF4">
        <w:rPr>
          <w:rStyle w:val="Emphasis"/>
        </w:rPr>
        <w:t>dismantle</w:t>
      </w:r>
      <w:r w:rsidRPr="00BB3AF4">
        <w:rPr>
          <w:sz w:val="16"/>
        </w:rPr>
        <w:t xml:space="preserve"> existing </w:t>
      </w:r>
      <w:r w:rsidRPr="00BB3AF4">
        <w:rPr>
          <w:rStyle w:val="StyleUnderline"/>
        </w:rPr>
        <w:t xml:space="preserve">Western </w:t>
      </w:r>
      <w:r w:rsidRPr="00BB3AF4">
        <w:rPr>
          <w:rStyle w:val="Emphasis"/>
        </w:rPr>
        <w:t>alliances</w:t>
      </w:r>
      <w:r w:rsidRPr="00BB3AF4">
        <w:rPr>
          <w:rStyle w:val="StyleUnderline"/>
        </w:rPr>
        <w:t xml:space="preserve"> and international economic</w:t>
      </w:r>
      <w:r w:rsidRPr="00BB3AF4">
        <w:rPr>
          <w:rStyle w:val="IntenseEmphasis"/>
        </w:rPr>
        <w:t xml:space="preserve"> </w:t>
      </w:r>
      <w:r w:rsidRPr="00BB3AF4">
        <w:rPr>
          <w:rStyle w:val="Emphasis"/>
        </w:rPr>
        <w:t>institutions</w:t>
      </w:r>
      <w:r w:rsidRPr="00BB3AF4">
        <w:rPr>
          <w:rStyle w:val="IntenseEmphasis"/>
        </w:rPr>
        <w:t>.</w:t>
      </w:r>
      <w:r w:rsidRPr="00BB3AF4">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w:t>
      </w:r>
      <w:r w:rsidRPr="00AF5923">
        <w:rPr>
          <w:sz w:val="16"/>
        </w:rPr>
        <w:t xml:space="preserve"> Smith could not have said it better. Both Moscow and Beijing have been particularly assiduous to legitimate their regimes. President Putin’s case for legitimacy is much broader and deeper than a pure appeal to Russian nationalism. He stresses the spiritual and cultural unity of Russianspeaking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r>
        <w:rPr>
          <w:sz w:val="16"/>
        </w:rPr>
        <w:t xml:space="preserve"> </w:t>
      </w:r>
      <w:r w:rsidRPr="00AF5923">
        <w:rPr>
          <w:sz w:val="16"/>
        </w:rPr>
        <w:t xml:space="preserve">Where </w:t>
      </w:r>
      <w:r w:rsidRPr="0062174C">
        <w:rPr>
          <w:rStyle w:val="StyleUnderline"/>
          <w:highlight w:val="cyan"/>
        </w:rPr>
        <w:t>Moscow and Beijing</w:t>
      </w:r>
      <w:r w:rsidRPr="00AF5923">
        <w:rPr>
          <w:sz w:val="16"/>
        </w:rPr>
        <w:t xml:space="preserve"> do </w:t>
      </w:r>
      <w:r w:rsidRPr="00AF5923">
        <w:rPr>
          <w:rStyle w:val="Emphasis"/>
        </w:rPr>
        <w:t>converge</w:t>
      </w:r>
      <w:r w:rsidRPr="00AF5923">
        <w:rPr>
          <w:sz w:val="16"/>
        </w:rPr>
        <w:t xml:space="preserve"> is in </w:t>
      </w:r>
      <w:r w:rsidRPr="00AF5923">
        <w:rPr>
          <w:rStyle w:val="StyleUnderline"/>
        </w:rPr>
        <w:t>fashioning their responses to the Legitimacy imperative. They</w:t>
      </w:r>
      <w:r w:rsidRPr="00AF5923">
        <w:rPr>
          <w:rStyle w:val="IntenseEmphasis"/>
        </w:rPr>
        <w:t xml:space="preserve"> </w:t>
      </w:r>
      <w:r w:rsidRPr="0062174C">
        <w:rPr>
          <w:rStyle w:val="Emphasis"/>
          <w:highlight w:val="cyan"/>
        </w:rPr>
        <w:t xml:space="preserve">repudiate </w:t>
      </w:r>
      <w:r w:rsidRPr="00AF5923">
        <w:rPr>
          <w:rStyle w:val="Emphasis"/>
        </w:rPr>
        <w:t xml:space="preserve">Western </w:t>
      </w:r>
      <w:r w:rsidRPr="0062174C">
        <w:rPr>
          <w:rStyle w:val="Emphasis"/>
          <w:highlight w:val="cyan"/>
        </w:rPr>
        <w:t>liberal democracy</w:t>
      </w:r>
      <w:r w:rsidRPr="00BB3AF4">
        <w:rPr>
          <w:rStyle w:val="StyleUnderline"/>
        </w:rPr>
        <w:t>. Both reject criticisms of</w:t>
      </w:r>
      <w:r w:rsidRPr="00BB3AF4">
        <w:rPr>
          <w:sz w:val="16"/>
        </w:rPr>
        <w:t xml:space="preserve"> their </w:t>
      </w:r>
      <w:r w:rsidRPr="00BB3AF4">
        <w:rPr>
          <w:rStyle w:val="StyleUnderline"/>
        </w:rPr>
        <w:t>human rights abuses as interventions</w:t>
      </w:r>
      <w:r w:rsidRPr="00BB3AF4">
        <w:rPr>
          <w:sz w:val="16"/>
        </w:rPr>
        <w:t xml:space="preserve"> into their domestic affairs. </w:t>
      </w:r>
      <w:r w:rsidRPr="00BB3AF4">
        <w:rPr>
          <w:rStyle w:val="StyleUnderline"/>
        </w:rPr>
        <w:t>Dissidents are harassed, incarcerated, or</w:t>
      </w:r>
      <w:r w:rsidRPr="00BB3AF4">
        <w:rPr>
          <w:sz w:val="16"/>
        </w:rPr>
        <w:t xml:space="preserve">, in some instances, </w:t>
      </w:r>
      <w:r w:rsidRPr="00BB3AF4">
        <w:rPr>
          <w:rStyle w:val="StyleUnderline"/>
        </w:rPr>
        <w:t>assassinated</w:t>
      </w:r>
      <w:r w:rsidRPr="00BB3AF4">
        <w:rPr>
          <w:sz w:val="16"/>
        </w:rPr>
        <w:t xml:space="preserve">. Journalists are co-opted, selfcensored, silenced, or imprisoned. Social </w:t>
      </w:r>
      <w:r w:rsidRPr="00BB3AF4">
        <w:rPr>
          <w:rStyle w:val="StyleUnderline"/>
        </w:rPr>
        <w:t>media is state controlled</w:t>
      </w:r>
      <w:r w:rsidRPr="00BB3AF4">
        <w:rPr>
          <w:sz w:val="16"/>
        </w:rPr>
        <w:t xml:space="preserve">. Both the </w:t>
      </w:r>
      <w:r w:rsidRPr="00BB3AF4">
        <w:rPr>
          <w:rStyle w:val="StyleUnderline"/>
        </w:rPr>
        <w:t>Putin</w:t>
      </w:r>
      <w:r w:rsidRPr="00BB3AF4">
        <w:rPr>
          <w:sz w:val="16"/>
        </w:rPr>
        <w:t xml:space="preserve"> regime </w:t>
      </w:r>
      <w:r w:rsidRPr="00BB3AF4">
        <w:rPr>
          <w:rStyle w:val="StyleUnderline"/>
        </w:rPr>
        <w:t>and the Chinese Communist Party monopolize</w:t>
      </w:r>
      <w:r w:rsidRPr="00BB3AF4">
        <w:rPr>
          <w:sz w:val="16"/>
        </w:rPr>
        <w:t xml:space="preserve"> the </w:t>
      </w:r>
      <w:r w:rsidRPr="00BB3AF4">
        <w:rPr>
          <w:rStyle w:val="StyleUnderline"/>
        </w:rPr>
        <w:t>public narratives evaluating governmental policy</w:t>
      </w:r>
      <w:r w:rsidRPr="00BB3AF4">
        <w:rPr>
          <w:sz w:val="16"/>
        </w:rPr>
        <w:t>. Transparency and accountability are hostage to governmental secrecy. Civil society has few effective avenues to criticize governmental actions. Moscow adds an ironic twist to these controls in manipulating national</w:t>
      </w:r>
      <w:r w:rsidRPr="00AF5923">
        <w:rPr>
          <w:sz w:val="16"/>
        </w:rPr>
        <w:t xml:space="preserve"> elections to produce an elected authoritarian regime.</w:t>
      </w:r>
      <w:r>
        <w:rPr>
          <w:sz w:val="16"/>
        </w:rPr>
        <w:t xml:space="preserve"> </w:t>
      </w:r>
      <w:r w:rsidRPr="0062174C">
        <w:rPr>
          <w:rStyle w:val="StyleUnderline"/>
          <w:highlight w:val="cyan"/>
        </w:rPr>
        <w:t>Whether either</w:t>
      </w:r>
      <w:r w:rsidRPr="00AF5923">
        <w:rPr>
          <w:rStyle w:val="StyleUnderline"/>
        </w:rPr>
        <w:t xml:space="preserve"> of these </w:t>
      </w:r>
      <w:r w:rsidRPr="0062174C">
        <w:rPr>
          <w:rStyle w:val="StyleUnderline"/>
          <w:highlight w:val="cyan"/>
        </w:rPr>
        <w:t>authoritarian responses</w:t>
      </w:r>
      <w:r w:rsidRPr="00AF5923">
        <w:rPr>
          <w:rStyle w:val="StyleUnderline"/>
        </w:rPr>
        <w:t xml:space="preserve"> to the Legitimacy imperative </w:t>
      </w:r>
      <w:r w:rsidRPr="0062174C">
        <w:rPr>
          <w:rStyle w:val="StyleUnderline"/>
          <w:highlight w:val="cyan"/>
        </w:rPr>
        <w:t>will survive</w:t>
      </w:r>
      <w:r w:rsidRPr="0062174C">
        <w:rPr>
          <w:rStyle w:val="IntenseEmphasis"/>
          <w:highlight w:val="cyan"/>
        </w:rPr>
        <w:t xml:space="preserve"> </w:t>
      </w:r>
      <w:r w:rsidRPr="0062174C">
        <w:rPr>
          <w:rStyle w:val="Emphasis"/>
          <w:highlight w:val="cyan"/>
        </w:rPr>
        <w:t>remains to be seen</w:t>
      </w:r>
      <w:r w:rsidRPr="00AF5923">
        <w:rPr>
          <w:rStyle w:val="IntenseEmphasis"/>
        </w:rPr>
        <w:t>.</w:t>
      </w:r>
      <w:r w:rsidRPr="00AF5923">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4331496E" w14:textId="77777777" w:rsidR="00AA7B24" w:rsidRPr="00DE6C52" w:rsidRDefault="00AA7B24" w:rsidP="00AA7B24">
      <w:pPr>
        <w:pStyle w:val="Heading3"/>
        <w:rPr>
          <w:rFonts w:cs="Arial"/>
        </w:rPr>
      </w:pPr>
      <w:r w:rsidRPr="00DE6C52">
        <w:rPr>
          <w:rFonts w:cs="Arial"/>
        </w:rPr>
        <w:t>1AC – Solvency – Plan</w:t>
      </w:r>
    </w:p>
    <w:p w14:paraId="54DACC6A" w14:textId="77777777" w:rsidR="00AA7B24" w:rsidRPr="00CD6EB0" w:rsidRDefault="00AA7B24" w:rsidP="00AA7B24">
      <w:pPr>
        <w:pStyle w:val="Heading4"/>
      </w:pPr>
      <w:r>
        <w:t>Plan:</w:t>
      </w:r>
      <w:r w:rsidRPr="00CD6EB0">
        <w:t xml:space="preserve"> </w:t>
      </w:r>
      <w:r w:rsidRPr="006E4E55">
        <w:t>The United Kingdom of Great Britain and Northern Ireland</w:t>
      </w:r>
      <w:r>
        <w:t xml:space="preserve"> </w:t>
      </w:r>
      <w:r w:rsidRPr="00CD6EB0">
        <w:t>should recognize an unconditional right for workers to strike</w:t>
      </w:r>
      <w:r>
        <w:t>.</w:t>
      </w:r>
    </w:p>
    <w:p w14:paraId="68E0E070" w14:textId="420F99AB" w:rsidR="00AA7B24" w:rsidRDefault="00AA7B24" w:rsidP="00AA7B24">
      <w:r w:rsidRPr="00BA25E3">
        <w:rPr>
          <w:rStyle w:val="Style13ptBold"/>
        </w:rPr>
        <w:t>Clarion 19</w:t>
      </w:r>
      <w:r w:rsidRPr="00CD6EB0">
        <w:t xml:space="preserve"> [ </w:t>
      </w:r>
      <w:r>
        <w:t>The Clarion is a magazine for labor activitists. 9/09/2019 “Workers need the right to strike for climate justice” https://theclarionmag.org/2019/09/09/workers-need-the-right-to-strike-for-climate-justice/ ] // aaditg</w:t>
      </w:r>
    </w:p>
    <w:p w14:paraId="723CB10D" w14:textId="1FC0CEDA" w:rsidR="00DF62F6" w:rsidRPr="00CD6EB0" w:rsidRDefault="00DF62F6" w:rsidP="00AA7B24">
      <w:r>
        <w:t>We defend worker under the NLRA definition of “employee”</w:t>
      </w:r>
    </w:p>
    <w:p w14:paraId="160F120A" w14:textId="77777777" w:rsidR="00AA7B24" w:rsidRDefault="00AA7B24" w:rsidP="00AA7B24">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r>
        <w:t xml:space="preserve">In 2019, </w:t>
      </w:r>
      <w:r w:rsidRPr="0063525A">
        <w:rPr>
          <w:rStyle w:val="StyleUnderline"/>
        </w:rPr>
        <w:t>school students’ strikes internationally have shifted the debate about the climate crisis.</w:t>
      </w:r>
      <w:r>
        <w:t xml:space="preserve"> Now more and more school student activists recognise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organisation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organisations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Labour to carry out the policy passed by its conference in 2017 and 2015. We welcome the motion to the TUC Congress submitted by the Fire Brigades Union.</w:t>
      </w:r>
    </w:p>
    <w:p w14:paraId="5B33CBF1" w14:textId="77777777" w:rsidR="00AA7B24" w:rsidRDefault="00AA7B24" w:rsidP="00AA7B24">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6D23D33C" w14:textId="77777777" w:rsidR="00AA7B24" w:rsidRPr="00FA36D7" w:rsidRDefault="00AA7B24" w:rsidP="00AA7B24">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126B9A36" w14:textId="77777777" w:rsidR="00AA7B24" w:rsidRPr="00B54F49" w:rsidRDefault="00AA7B24" w:rsidP="00AA7B24">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r w:rsidRPr="00B17A85">
        <w:rPr>
          <w:rStyle w:val="Emphasis"/>
          <w:highlight w:val="cyan"/>
        </w:rPr>
        <w:t>mobi</w:t>
      </w:r>
      <w:r w:rsidRPr="00B17A85">
        <w:rPr>
          <w:highlight w:val="cyan"/>
          <w:u w:val="single"/>
        </w:rPr>
        <w:t>-</w:t>
      </w:r>
      <w:r w:rsidRPr="00B17A85">
        <w:rPr>
          <w:rStyle w:val="Emphasis"/>
          <w:highlight w:val="cyan"/>
        </w:rPr>
        <w:t>lized</w:t>
      </w:r>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r w:rsidRPr="00FA36D7">
        <w:rPr>
          <w:rStyle w:val="Emphasis"/>
        </w:rPr>
        <w:t>particularforms</w:t>
      </w:r>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4507D55F" w14:textId="77777777" w:rsidR="00AA7B24" w:rsidRPr="00B54F49" w:rsidRDefault="00AA7B24" w:rsidP="00AA7B24">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891697D" w14:textId="77777777" w:rsidR="00AA7B24" w:rsidRPr="00B54F49" w:rsidRDefault="00AA7B24" w:rsidP="00AA7B24">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5D88C14A" w14:textId="77777777" w:rsidR="00AA7B24" w:rsidRPr="00B54F49" w:rsidRDefault="00AA7B24" w:rsidP="00AA7B24">
      <w:pPr>
        <w:rPr>
          <w:sz w:val="16"/>
        </w:rPr>
      </w:pPr>
      <w:r w:rsidRPr="00B54F49">
        <w:rPr>
          <w:sz w:val="16"/>
        </w:rPr>
        <w:t>4 | CLIMATE STRIKES AS A GROWING TACTIC</w:t>
      </w:r>
    </w:p>
    <w:p w14:paraId="626C2EC3" w14:textId="77777777" w:rsidR="00AA7B24" w:rsidRPr="00B54F49" w:rsidRDefault="00AA7B24" w:rsidP="00AA7B24">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(Gessen,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6B4AEAD8" w14:textId="77777777" w:rsidR="00AA7B24" w:rsidRPr="00B54F49" w:rsidRDefault="00AA7B24" w:rsidP="00AA7B24">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342051E9" w14:textId="77777777" w:rsidR="00AA7B24" w:rsidRPr="00B54F49" w:rsidRDefault="00AA7B24" w:rsidP="00AA7B24">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56F331C8" w14:textId="77777777" w:rsidR="00AA7B24" w:rsidRPr="00B54F49" w:rsidRDefault="00AA7B24" w:rsidP="00AA7B24">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AC9B333" w14:textId="77777777" w:rsidR="00AA7B24" w:rsidRDefault="00AA7B24" w:rsidP="00AA7B24">
      <w:pPr>
        <w:pStyle w:val="Heading4"/>
      </w:pPr>
      <w:r>
        <w:t>UK seeking climate leadership now, and climate reform gets modeled by other T15 fossel fuel financiers</w:t>
      </w:r>
    </w:p>
    <w:p w14:paraId="36EC9ACC" w14:textId="77777777" w:rsidR="00AA7B24" w:rsidRPr="00053043" w:rsidRDefault="00AA7B24" w:rsidP="00AA7B24">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2DFB53D6" w14:textId="77777777" w:rsidR="00AA7B24" w:rsidRDefault="00AA7B24" w:rsidP="00AA7B24">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In particular, countries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1DCBF669" w14:textId="77777777" w:rsidR="00AA7B24" w:rsidRPr="00DE6C52" w:rsidRDefault="00AA7B24" w:rsidP="00AA7B24">
      <w:pPr>
        <w:keepNext/>
        <w:keepLines/>
        <w:spacing w:before="40" w:after="0"/>
        <w:outlineLvl w:val="3"/>
        <w:rPr>
          <w:rFonts w:eastAsia="MS Gothic"/>
          <w:b/>
          <w:iCs/>
          <w:sz w:val="26"/>
        </w:rPr>
      </w:pPr>
      <w:r w:rsidRPr="00DE6C52">
        <w:rPr>
          <w:rFonts w:eastAsia="MS Gothic"/>
          <w:b/>
          <w:iCs/>
          <w:sz w:val="26"/>
        </w:rPr>
        <w:t>Climate strikes spill over and cause corporate policy change – empirically proven in tech – that bypasses politicians &amp; avoids legal disputes.</w:t>
      </w:r>
    </w:p>
    <w:p w14:paraId="34B8E06E" w14:textId="77777777" w:rsidR="00AA7B24" w:rsidRPr="00DE6C52" w:rsidRDefault="00AA7B24" w:rsidP="00AA7B24">
      <w:pPr>
        <w:rPr>
          <w:rFonts w:eastAsia="Cambria"/>
          <w:b/>
          <w:bCs/>
          <w:sz w:val="26"/>
        </w:rPr>
      </w:pPr>
      <w:r w:rsidRPr="00DE6C52">
        <w:rPr>
          <w:rFonts w:eastAsia="Cambria"/>
          <w:b/>
          <w:bCs/>
          <w:sz w:val="26"/>
        </w:rPr>
        <w:t xml:space="preserve">Ghaffary ’19 </w:t>
      </w:r>
      <w:r w:rsidRPr="00DE6C52">
        <w:rPr>
          <w:rFonts w:eastAsia="Cambria"/>
        </w:rPr>
        <w:t>[Shirin Ghaffary, 9-20-2019, "Here’s why the Amazon climate walkout is a big deal," Vox, https://www.vox.com/recode/2019/9/20/20874497/amazon-climate-change-walkout-google-microsoft-strike-tech-activism]//pranav</w:t>
      </w:r>
    </w:p>
    <w:p w14:paraId="33869DF9" w14:textId="77777777" w:rsidR="00AA7B24" w:rsidRPr="001A3AA5" w:rsidRDefault="00AA7B24" w:rsidP="00AA7B24">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15398358" w14:textId="77777777" w:rsidR="00AA7B24" w:rsidRDefault="00AA7B24" w:rsidP="00AA7B24">
      <w:pPr>
        <w:pStyle w:val="Heading3"/>
      </w:pPr>
      <w:r>
        <w:t>1AC – Underview</w:t>
      </w:r>
    </w:p>
    <w:p w14:paraId="5A7089A7" w14:textId="77777777" w:rsidR="00AA7B24" w:rsidRPr="00705E8E" w:rsidRDefault="00AA7B24" w:rsidP="00AA7B24">
      <w:pPr>
        <w:pStyle w:val="Heading4"/>
        <w:rPr>
          <w:rFonts w:cs="Calibri"/>
        </w:rPr>
      </w:pPr>
      <w:r w:rsidRPr="00705E8E">
        <w:rPr>
          <w:rFonts w:cs="Calibri"/>
        </w:rPr>
        <w:t xml:space="preserve">[1] 1AR theory – </w:t>
      </w:r>
    </w:p>
    <w:p w14:paraId="2A5DBED6" w14:textId="77777777" w:rsidR="00AA7B24" w:rsidRPr="00705E8E" w:rsidRDefault="00AA7B24" w:rsidP="00AA7B24">
      <w:pPr>
        <w:pStyle w:val="Heading4"/>
        <w:rPr>
          <w:rFonts w:cs="Calibri"/>
        </w:rPr>
      </w:pPr>
      <w:r w:rsidRPr="00705E8E">
        <w:rPr>
          <w:rFonts w:cs="Calibri"/>
        </w:rPr>
        <w:t>A. AFF gets it because otherwise the neg can engage in infinite abuse, making debate impossible. </w:t>
      </w:r>
    </w:p>
    <w:p w14:paraId="696ED22F" w14:textId="77777777" w:rsidR="00AA7B24" w:rsidRPr="00705E8E" w:rsidRDefault="00AA7B24" w:rsidP="00AA7B24">
      <w:pPr>
        <w:pStyle w:val="Heading4"/>
        <w:rPr>
          <w:rFonts w:cs="Calibri"/>
        </w:rPr>
      </w:pPr>
      <w:r w:rsidRPr="00705E8E">
        <w:rPr>
          <w:rFonts w:cs="Calibri"/>
        </w:rPr>
        <w:t xml:space="preserve">B. Drop the debater – the short 1AR irreparably skewed from abuse on substance and time investment on theory.  </w:t>
      </w:r>
    </w:p>
    <w:p w14:paraId="5B8248FD" w14:textId="77777777" w:rsidR="00AA7B24" w:rsidRPr="00705E8E" w:rsidRDefault="00AA7B24" w:rsidP="00AA7B24">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3036EBAD" w14:textId="77777777" w:rsidR="00AA7B24" w:rsidRPr="00705E8E" w:rsidRDefault="00AA7B24" w:rsidP="00AA7B24">
      <w:pPr>
        <w:pStyle w:val="Heading4"/>
        <w:rPr>
          <w:rFonts w:cs="Calibri"/>
        </w:rPr>
      </w:pPr>
      <w:r w:rsidRPr="00705E8E">
        <w:rPr>
          <w:rFonts w:cs="Calibri"/>
        </w:rPr>
        <w:t>[2] AFF RVIs — </w:t>
      </w:r>
    </w:p>
    <w:p w14:paraId="45FC168D" w14:textId="77777777" w:rsidR="00AA7B24" w:rsidRPr="00705E8E" w:rsidRDefault="00AA7B24" w:rsidP="00AA7B24">
      <w:pPr>
        <w:pStyle w:val="Heading4"/>
        <w:rPr>
          <w:rFonts w:cs="Calibri"/>
        </w:rPr>
      </w:pPr>
      <w:r w:rsidRPr="00705E8E">
        <w:rPr>
          <w:rFonts w:cs="Calibri"/>
        </w:rPr>
        <w:t>A. Skew – there’s no 2AC to develop carded offense and the 1AR has to over-cover since the 6 minute 2NR is devastating which encourages them to under-develop T in the NC and over-develop in the NR – need the RVI to develop good, in-depth T offense </w:t>
      </w:r>
    </w:p>
    <w:p w14:paraId="72F9FCBB" w14:textId="77777777" w:rsidR="00AA7B24" w:rsidRPr="00705E8E" w:rsidRDefault="00AA7B24" w:rsidP="00AA7B24">
      <w:pPr>
        <w:pStyle w:val="Heading4"/>
        <w:rPr>
          <w:rFonts w:cs="Calibri"/>
        </w:rPr>
      </w:pPr>
      <w:r w:rsidRPr="00705E8E">
        <w:rPr>
          <w:rFonts w:cs="Calibri"/>
        </w:rPr>
        <w:t>B. Reciprocity – T is a unique avenue to the ballot that the aff can’t access – makes T structurally unfair without the RVI.</w:t>
      </w:r>
    </w:p>
    <w:p w14:paraId="7B618625" w14:textId="77777777" w:rsidR="00AA7B24" w:rsidRPr="00705E8E" w:rsidRDefault="00AA7B24" w:rsidP="00AA7B24">
      <w:pPr>
        <w:pStyle w:val="Heading4"/>
        <w:rPr>
          <w:rFonts w:cs="Calibri"/>
        </w:rPr>
      </w:pPr>
      <w:r w:rsidRPr="00705E8E">
        <w:rPr>
          <w:rFonts w:cs="Calibri"/>
        </w:rPr>
        <w:t xml:space="preserve">[3] </w:t>
      </w:r>
      <w:r>
        <w:rPr>
          <w:rFonts w:cs="Calibri"/>
        </w:rPr>
        <w:t>reasonability on negative theory</w:t>
      </w:r>
      <w:r w:rsidRPr="00705E8E">
        <w:rPr>
          <w:rFonts w:cs="Calibri"/>
        </w:rPr>
        <w:t>—</w:t>
      </w:r>
    </w:p>
    <w:p w14:paraId="67642F27" w14:textId="77777777" w:rsidR="00AA7B24" w:rsidRPr="00705E8E" w:rsidRDefault="00AA7B24" w:rsidP="00AA7B24">
      <w:pPr>
        <w:pStyle w:val="Heading4"/>
        <w:rPr>
          <w:rFonts w:cs="Calibri"/>
        </w:rPr>
      </w:pPr>
      <w:r w:rsidRPr="00705E8E">
        <w:rPr>
          <w:rFonts w:cs="Calibri"/>
        </w:rPr>
        <w:t>A. There are multiple T interps the 1NC can read, like spec good or spec bad, which the aff will always violate —if the interp the aff picked is okay, you should default to substance – outweighs – topic ed is unique to this resolution – where the majority of debate education occurs </w:t>
      </w:r>
    </w:p>
    <w:p w14:paraId="0971D2CC" w14:textId="77777777" w:rsidR="00AA7B24" w:rsidRPr="00705E8E" w:rsidRDefault="00AA7B24" w:rsidP="00AA7B24">
      <w:pPr>
        <w:pStyle w:val="Heading4"/>
        <w:rPr>
          <w:rFonts w:cs="Calibri"/>
        </w:rPr>
      </w:pPr>
      <w:r w:rsidRPr="00705E8E">
        <w:rPr>
          <w:rFonts w:cs="Calibri"/>
        </w:rPr>
        <w:t>B. There’s only 4 minutes for the 1AR to generate offense, answer standards, and weigh while still covering all substance—reasonable aff interps allow us to actually get education</w:t>
      </w:r>
    </w:p>
    <w:p w14:paraId="6EB0979A" w14:textId="77777777" w:rsidR="00AA7B24" w:rsidRPr="00705E8E" w:rsidRDefault="00AA7B24" w:rsidP="00AA7B24">
      <w:pPr>
        <w:pStyle w:val="Heading4"/>
        <w:rPr>
          <w:rFonts w:cs="Calibri"/>
        </w:rPr>
      </w:pPr>
      <w:r w:rsidRPr="00705E8E">
        <w:rPr>
          <w:rFonts w:cs="Calibri"/>
        </w:rPr>
        <w:t xml:space="preserve">[4] Presumption and Permissibility Affirm – </w:t>
      </w:r>
    </w:p>
    <w:p w14:paraId="07B4D154" w14:textId="77777777" w:rsidR="00AA7B24" w:rsidRPr="00705E8E" w:rsidRDefault="00AA7B24" w:rsidP="00AA7B24">
      <w:pPr>
        <w:pStyle w:val="Heading4"/>
        <w:rPr>
          <w:rFonts w:cs="Calibri"/>
        </w:rPr>
      </w:pPr>
      <w:r w:rsidRPr="00705E8E">
        <w:rPr>
          <w:rFonts w:cs="Calibri"/>
        </w:rPr>
        <w:t>A. Affirmation theory—affirm means to put support for or defend—presumption means nothing attacks, so therefore it is defended and meets affirming</w:t>
      </w:r>
    </w:p>
    <w:p w14:paraId="3ECF4A06" w14:textId="77777777" w:rsidR="00AA7B24" w:rsidRPr="00705E8E" w:rsidRDefault="00AA7B24" w:rsidP="00AA7B24">
      <w:pPr>
        <w:rPr>
          <w:rStyle w:val="Emphasis"/>
        </w:rPr>
      </w:pPr>
      <w:r w:rsidRPr="00705E8E">
        <w:rPr>
          <w:rStyle w:val="Emphasis"/>
          <w:highlight w:val="cyan"/>
        </w:rPr>
        <w:t>Declare one's support for; uphold; defend.</w:t>
      </w:r>
    </w:p>
    <w:p w14:paraId="31579F19" w14:textId="77777777" w:rsidR="00AA7B24" w:rsidRPr="00705E8E" w:rsidRDefault="00AA7B24" w:rsidP="00AA7B24">
      <w:pPr>
        <w:rPr>
          <w:lang w:val="es-CL"/>
        </w:rPr>
      </w:pPr>
      <w:r w:rsidRPr="00705E8E">
        <w:rPr>
          <w:rStyle w:val="Style13ptBold"/>
          <w:lang w:val="es-CL"/>
        </w:rPr>
        <w:t xml:space="preserve">That’s Lexico </w:t>
      </w:r>
      <w:hyperlink r:id="rId24" w:history="1">
        <w:r w:rsidRPr="00705E8E">
          <w:rPr>
            <w:rStyle w:val="Hyperlink"/>
            <w:lang w:val="es-CL"/>
          </w:rPr>
          <w:t>https://www.lexico.com/en/definition/affirm</w:t>
        </w:r>
      </w:hyperlink>
    </w:p>
    <w:p w14:paraId="097F5089" w14:textId="77777777" w:rsidR="00AA7B24" w:rsidRPr="00705E8E" w:rsidRDefault="00AA7B24" w:rsidP="00AA7B24">
      <w:pPr>
        <w:pStyle w:val="Heading4"/>
        <w:rPr>
          <w:rFonts w:cs="Calibri"/>
        </w:rPr>
      </w:pPr>
      <w:r w:rsidRPr="00705E8E">
        <w:rPr>
          <w:rFonts w:cs="Calibri"/>
        </w:rPr>
        <w:t>B. Statements are more often true then false—we can regard an entire statement as true but changing every part of a statement false makes it true and creates contradictions or regarding everything as false creates contradictions. Also you assume something is true—if I say my favorite color is blue you believe me</w:t>
      </w:r>
    </w:p>
    <w:p w14:paraId="74415210" w14:textId="77777777" w:rsidR="00AA7B24" w:rsidRPr="00705E8E" w:rsidRDefault="00AA7B24" w:rsidP="00AA7B24">
      <w:pPr>
        <w:pStyle w:val="Heading4"/>
        <w:rPr>
          <w:rFonts w:cs="Calibri"/>
        </w:rPr>
      </w:pPr>
      <w:r w:rsidRPr="00705E8E">
        <w:rPr>
          <w:rFonts w:cs="Calibri"/>
        </w:rPr>
        <w:t>C. Regress – assuming that the resolution is false presumes that statements are true, which concedes that presumption affirms</w:t>
      </w:r>
    </w:p>
    <w:p w14:paraId="08F615CB" w14:textId="77777777" w:rsidR="00AA7B24" w:rsidRPr="00B55AD5" w:rsidRDefault="00AA7B24" w:rsidP="00AA7B24"/>
    <w:p w14:paraId="63AEC876" w14:textId="77777777" w:rsidR="00AA7B24" w:rsidRPr="00B55AD5" w:rsidRDefault="00AA7B24" w:rsidP="00AA7B24"/>
    <w:p w14:paraId="4E673445" w14:textId="77777777" w:rsidR="00AA7B24" w:rsidRDefault="00AA7B24" w:rsidP="00AA7B24">
      <w:pPr>
        <w:pStyle w:val="Heading3"/>
      </w:pPr>
      <w:r>
        <w:t>1AC – Method</w:t>
      </w:r>
    </w:p>
    <w:p w14:paraId="684D1A99" w14:textId="77777777" w:rsidR="00AA7B24" w:rsidRPr="003E51C2" w:rsidRDefault="00AA7B24" w:rsidP="00AA7B24">
      <w:pPr>
        <w:keepNext/>
        <w:keepLines/>
        <w:spacing w:before="40" w:after="0"/>
        <w:outlineLvl w:val="3"/>
        <w:rPr>
          <w:rFonts w:eastAsiaTheme="majorEastAsia" w:cstheme="majorBidi"/>
          <w:b/>
          <w:iCs/>
          <w:sz w:val="26"/>
        </w:rPr>
      </w:pPr>
      <w:r w:rsidRPr="003E51C2">
        <w:rPr>
          <w:rFonts w:eastAsiaTheme="majorEastAsia" w:cstheme="majorBidi"/>
          <w:b/>
          <w:iCs/>
          <w:sz w:val="26"/>
        </w:rPr>
        <w:t xml:space="preserve">Policymaking and debating about climate policy solves their – current climate curriculum bad- we internal link turn all their activism, political future, and material praxis offense </w:t>
      </w:r>
    </w:p>
    <w:p w14:paraId="7102501F" w14:textId="77777777" w:rsidR="00AA7B24" w:rsidRPr="003E51C2" w:rsidRDefault="00AA7B24" w:rsidP="00AA7B24">
      <w:r w:rsidRPr="003E51C2">
        <w:rPr>
          <w:b/>
          <w:bCs/>
          <w:sz w:val="26"/>
        </w:rPr>
        <w:t xml:space="preserve">Mehling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r w:rsidRPr="003E51C2">
        <w:rPr>
          <w:u w:val="single"/>
        </w:rPr>
        <w:t>Harro van Asselt</w:t>
      </w:r>
      <w:r w:rsidRPr="003E51C2">
        <w:t xml:space="preserve">, Professor of Climate Law and Policy, Centre for Climate Change, Energy and Environmental Law (CCEEL), University of Eastern Finland Law School, Joensuu, Finland. </w:t>
      </w:r>
      <w:r w:rsidRPr="003E51C2">
        <w:rPr>
          <w:u w:val="single"/>
        </w:rPr>
        <w:t>Kati Kulovesi</w:t>
      </w:r>
      <w:r w:rsidRPr="003E51C2">
        <w:t xml:space="preserve">, Professor of International Law, Centre for Climate Change, Energy and Environmental Law (CCEEL), University of Eastern Finland Law School, Joensuu, Finland. </w:t>
      </w:r>
      <w:r w:rsidRPr="003E51C2">
        <w:rPr>
          <w:u w:val="single"/>
        </w:rPr>
        <w:t>Elisa Morgera</w:t>
      </w:r>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25" w:history="1">
        <w:r w:rsidRPr="003E51C2">
          <w:t>https://advance.lexis.com/api/document?collection=analytical-materials&amp;id=urn:contentItem:62H0-BSY1-JFSV-G3J9-00000-00&amp;context=1516831</w:t>
        </w:r>
      </w:hyperlink>
      <w:r w:rsidRPr="003E51C2">
        <w:t>, 11/1/2020, LexisNexis, NDawson]</w:t>
      </w:r>
    </w:p>
    <w:p w14:paraId="00C8AEBA" w14:textId="77777777" w:rsidR="00AA7B24" w:rsidRPr="00152E89" w:rsidRDefault="00AA7B24" w:rsidP="00AA7B24">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evolves at a dynamic pace</w:t>
      </w:r>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specialisation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scale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sectPr w:rsidR="00AA7B24" w:rsidRPr="00152E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charset w:val="00"/>
    <w:family w:val="auto"/>
    <w:pitch w:val="default"/>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7B2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188F"/>
    <w:rsid w:val="00A93661"/>
    <w:rsid w:val="00A95652"/>
    <w:rsid w:val="00AA7B24"/>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62F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C35F6"/>
  <w15:chartTrackingRefBased/>
  <w15:docId w15:val="{D4313D34-EB2A-4777-BB8A-1D3C6DFDD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7B24"/>
    <w:rPr>
      <w:rFonts w:ascii="Calibri" w:hAnsi="Calibri"/>
    </w:rPr>
  </w:style>
  <w:style w:type="paragraph" w:styleId="Heading1">
    <w:name w:val="heading 1"/>
    <w:aliases w:val="Pocket"/>
    <w:basedOn w:val="Normal"/>
    <w:next w:val="Normal"/>
    <w:link w:val="Heading1Char"/>
    <w:qFormat/>
    <w:rsid w:val="00AA7B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AA7B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AA7B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AA7B2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AA7B24"/>
    <w:pPr>
      <w:keepNext/>
      <w:keepLines/>
      <w:spacing w:before="220" w:after="40"/>
      <w:outlineLvl w:val="4"/>
    </w:pPr>
    <w:rPr>
      <w:b/>
    </w:rPr>
  </w:style>
  <w:style w:type="paragraph" w:styleId="Heading6">
    <w:name w:val="heading 6"/>
    <w:basedOn w:val="Normal"/>
    <w:next w:val="Normal"/>
    <w:link w:val="Heading6Char"/>
    <w:uiPriority w:val="9"/>
    <w:unhideWhenUsed/>
    <w:qFormat/>
    <w:rsid w:val="00AA7B24"/>
    <w:pPr>
      <w:keepNext/>
      <w:keepLines/>
      <w:spacing w:before="200" w:after="40"/>
      <w:outlineLvl w:val="5"/>
    </w:pPr>
    <w:rPr>
      <w:b/>
      <w:sz w:val="20"/>
      <w:szCs w:val="20"/>
    </w:rPr>
  </w:style>
  <w:style w:type="character" w:default="1" w:styleId="DefaultParagraphFont">
    <w:name w:val="Default Paragraph Font"/>
    <w:uiPriority w:val="1"/>
    <w:semiHidden/>
    <w:unhideWhenUsed/>
    <w:rsid w:val="00AA7B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B24"/>
  </w:style>
  <w:style w:type="character" w:customStyle="1" w:styleId="Heading1Char">
    <w:name w:val="Heading 1 Char"/>
    <w:aliases w:val="Pocket Char"/>
    <w:basedOn w:val="DefaultParagraphFont"/>
    <w:link w:val="Heading1"/>
    <w:rsid w:val="00AA7B24"/>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AA7B2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AA7B2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AA7B2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A7B2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7B24"/>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AA7B2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AA7B24"/>
    <w:rPr>
      <w:color w:val="auto"/>
      <w:u w:val="none"/>
    </w:rPr>
  </w:style>
  <w:style w:type="character" w:styleId="FollowedHyperlink">
    <w:name w:val="FollowedHyperlink"/>
    <w:basedOn w:val="DefaultParagraphFont"/>
    <w:uiPriority w:val="99"/>
    <w:semiHidden/>
    <w:unhideWhenUsed/>
    <w:rsid w:val="00AA7B24"/>
    <w:rPr>
      <w:color w:val="auto"/>
      <w:u w:val="none"/>
    </w:rPr>
  </w:style>
  <w:style w:type="character" w:customStyle="1" w:styleId="Heading5Char">
    <w:name w:val="Heading 5 Char"/>
    <w:basedOn w:val="DefaultParagraphFont"/>
    <w:link w:val="Heading5"/>
    <w:uiPriority w:val="9"/>
    <w:rsid w:val="00AA7B24"/>
    <w:rPr>
      <w:rFonts w:ascii="Calibri" w:hAnsi="Calibri"/>
      <w:b/>
    </w:rPr>
  </w:style>
  <w:style w:type="character" w:customStyle="1" w:styleId="Heading6Char">
    <w:name w:val="Heading 6 Char"/>
    <w:basedOn w:val="DefaultParagraphFont"/>
    <w:link w:val="Heading6"/>
    <w:uiPriority w:val="9"/>
    <w:rsid w:val="00AA7B24"/>
    <w:rPr>
      <w:rFonts w:ascii="Calibri" w:hAnsi="Calibri"/>
      <w:b/>
      <w:sz w:val="20"/>
      <w:szCs w:val="20"/>
    </w:rPr>
  </w:style>
  <w:style w:type="character" w:styleId="UnresolvedMention">
    <w:name w:val="Unresolved Mention"/>
    <w:basedOn w:val="DefaultParagraphFont"/>
    <w:uiPriority w:val="99"/>
    <w:semiHidden/>
    <w:unhideWhenUsed/>
    <w:rsid w:val="00AA7B24"/>
    <w:rPr>
      <w:color w:val="605E5C"/>
      <w:shd w:val="clear" w:color="auto" w:fill="E1DFDD"/>
    </w:rPr>
  </w:style>
  <w:style w:type="paragraph" w:styleId="DocumentMap">
    <w:name w:val="Document Map"/>
    <w:basedOn w:val="Normal"/>
    <w:link w:val="DocumentMapChar"/>
    <w:uiPriority w:val="99"/>
    <w:semiHidden/>
    <w:unhideWhenUsed/>
    <w:rsid w:val="00AA7B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7B24"/>
    <w:rPr>
      <w:rFonts w:ascii="Lucida Grande" w:hAnsi="Lucida Grande" w:cs="Lucida Grande"/>
      <w:sz w:val="24"/>
    </w:rPr>
  </w:style>
  <w:style w:type="paragraph" w:styleId="ListParagraph">
    <w:name w:val="List Paragraph"/>
    <w:aliases w:val="6 font"/>
    <w:basedOn w:val="Normal"/>
    <w:uiPriority w:val="34"/>
    <w:unhideWhenUsed/>
    <w:qFormat/>
    <w:rsid w:val="00AA7B24"/>
    <w:pPr>
      <w:ind w:left="720"/>
      <w:contextualSpacing/>
    </w:pPr>
  </w:style>
  <w:style w:type="paragraph" w:customStyle="1" w:styleId="Emphasis1">
    <w:name w:val="Emphasis1"/>
    <w:basedOn w:val="Normal"/>
    <w:link w:val="Emphasis"/>
    <w:uiPriority w:val="7"/>
    <w:qFormat/>
    <w:rsid w:val="00AA7B2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AA7B2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AA7B24"/>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A7B24"/>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AA7B24"/>
    <w:pPr>
      <w:tabs>
        <w:tab w:val="center" w:pos="4680"/>
        <w:tab w:val="right" w:pos="9360"/>
      </w:tabs>
    </w:pPr>
  </w:style>
  <w:style w:type="character" w:customStyle="1" w:styleId="HeaderChar">
    <w:name w:val="Header Char"/>
    <w:basedOn w:val="DefaultParagraphFont"/>
    <w:link w:val="Header"/>
    <w:uiPriority w:val="99"/>
    <w:rsid w:val="00AA7B24"/>
    <w:rPr>
      <w:rFonts w:ascii="Calibri" w:hAnsi="Calibri"/>
    </w:rPr>
  </w:style>
  <w:style w:type="paragraph" w:styleId="Footer">
    <w:name w:val="footer"/>
    <w:basedOn w:val="Normal"/>
    <w:link w:val="FooterChar"/>
    <w:uiPriority w:val="99"/>
    <w:unhideWhenUsed/>
    <w:rsid w:val="00AA7B24"/>
    <w:pPr>
      <w:tabs>
        <w:tab w:val="center" w:pos="4680"/>
        <w:tab w:val="right" w:pos="9360"/>
      </w:tabs>
    </w:pPr>
  </w:style>
  <w:style w:type="character" w:customStyle="1" w:styleId="FooterChar">
    <w:name w:val="Footer Char"/>
    <w:basedOn w:val="DefaultParagraphFont"/>
    <w:link w:val="Footer"/>
    <w:uiPriority w:val="99"/>
    <w:rsid w:val="00AA7B24"/>
    <w:rPr>
      <w:rFonts w:ascii="Calibri" w:hAnsi="Calibri"/>
    </w:rPr>
  </w:style>
  <w:style w:type="character" w:styleId="PageNumber">
    <w:name w:val="page number"/>
    <w:basedOn w:val="DefaultParagraphFont"/>
    <w:uiPriority w:val="99"/>
    <w:semiHidden/>
    <w:unhideWhenUsed/>
    <w:rsid w:val="00AA7B24"/>
  </w:style>
  <w:style w:type="character" w:customStyle="1" w:styleId="Heading2Char1">
    <w:name w:val="Heading 2 Char1"/>
    <w:aliases w:val="Hat Char1,No Spacing3 Char1"/>
    <w:basedOn w:val="DefaultParagraphFont"/>
    <w:uiPriority w:val="9"/>
    <w:semiHidden/>
    <w:rsid w:val="00AA7B24"/>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AA7B24"/>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AA7B24"/>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AA7B24"/>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AA7B24"/>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AA7B24"/>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AA7B24"/>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AA7B24"/>
    <w:rPr>
      <w:rFonts w:ascii="Georgia" w:eastAsia="Georgia" w:hAnsi="Georgia" w:cs="Georgia"/>
      <w:i/>
      <w:color w:val="666666"/>
      <w:sz w:val="48"/>
      <w:szCs w:val="48"/>
    </w:rPr>
  </w:style>
  <w:style w:type="paragraph" w:customStyle="1" w:styleId="cardbody">
    <w:name w:val="cardbody"/>
    <w:basedOn w:val="Normal"/>
    <w:qFormat/>
    <w:rsid w:val="00AA7B24"/>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AA7B24"/>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AA7B24"/>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9.5 p"/>
    <w:basedOn w:val="DefaultParagraphFont"/>
    <w:uiPriority w:val="6"/>
    <w:qFormat/>
    <w:rsid w:val="00AA7B24"/>
    <w:rPr>
      <w:b w:val="0"/>
      <w:bCs w:val="0"/>
      <w:sz w:val="22"/>
      <w:u w:val="single"/>
    </w:rPr>
  </w:style>
  <w:style w:type="character" w:customStyle="1" w:styleId="DocumentMapChar1">
    <w:name w:val="Document Map Char1"/>
    <w:basedOn w:val="DefaultParagraphFont"/>
    <w:uiPriority w:val="99"/>
    <w:semiHidden/>
    <w:rsid w:val="00AA7B24"/>
    <w:rPr>
      <w:rFonts w:ascii="Segoe UI" w:eastAsiaTheme="minorEastAsia" w:hAnsi="Segoe UI" w:cs="Segoe UI"/>
      <w:sz w:val="16"/>
      <w:szCs w:val="16"/>
    </w:rPr>
  </w:style>
  <w:style w:type="paragraph" w:styleId="Subtitle">
    <w:name w:val="Subtitle"/>
    <w:basedOn w:val="Normal"/>
    <w:next w:val="Normal"/>
    <w:link w:val="SubtitleChar"/>
    <w:uiPriority w:val="11"/>
    <w:qFormat/>
    <w:rsid w:val="00AA7B24"/>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AA7B24"/>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AA7B24"/>
    <w:rPr>
      <w:color w:val="605E5C"/>
      <w:shd w:val="clear" w:color="auto" w:fill="E1DFDD"/>
    </w:rPr>
  </w:style>
  <w:style w:type="character" w:customStyle="1" w:styleId="UnresolvedMention3">
    <w:name w:val="Unresolved Mention3"/>
    <w:basedOn w:val="DefaultParagraphFont"/>
    <w:uiPriority w:val="99"/>
    <w:semiHidden/>
    <w:rsid w:val="00AA7B24"/>
    <w:rPr>
      <w:color w:val="605E5C"/>
      <w:shd w:val="clear" w:color="auto" w:fill="E1DFDD"/>
    </w:rPr>
  </w:style>
  <w:style w:type="paragraph" w:styleId="FootnoteText">
    <w:name w:val="footnote text"/>
    <w:basedOn w:val="Normal"/>
    <w:link w:val="FootnoteTextChar"/>
    <w:uiPriority w:val="99"/>
    <w:unhideWhenUsed/>
    <w:qFormat/>
    <w:rsid w:val="00AA7B24"/>
    <w:rPr>
      <w:rFonts w:ascii="SimSun" w:hAnsi="SimSun"/>
      <w:lang w:eastAsia="ja-JP"/>
    </w:rPr>
  </w:style>
  <w:style w:type="character" w:customStyle="1" w:styleId="FootnoteTextChar1">
    <w:name w:val="Footnote Text Char1"/>
    <w:basedOn w:val="DefaultParagraphFont"/>
    <w:uiPriority w:val="99"/>
    <w:semiHidden/>
    <w:rsid w:val="00AA7B24"/>
    <w:rPr>
      <w:rFonts w:ascii="Calibri" w:hAnsi="Calibri"/>
      <w:sz w:val="20"/>
      <w:szCs w:val="20"/>
    </w:rPr>
  </w:style>
  <w:style w:type="character" w:customStyle="1" w:styleId="HeaderChar1">
    <w:name w:val="Header Char1"/>
    <w:basedOn w:val="DefaultParagraphFont"/>
    <w:uiPriority w:val="99"/>
    <w:semiHidden/>
    <w:rsid w:val="00AA7B24"/>
    <w:rPr>
      <w:rFonts w:ascii="Calibri" w:hAnsi="Calibri"/>
      <w:sz w:val="22"/>
    </w:rPr>
  </w:style>
  <w:style w:type="character" w:customStyle="1" w:styleId="FooterChar1">
    <w:name w:val="Footer Char1"/>
    <w:basedOn w:val="DefaultParagraphFont"/>
    <w:uiPriority w:val="99"/>
    <w:semiHidden/>
    <w:rsid w:val="00AA7B24"/>
    <w:rPr>
      <w:rFonts w:ascii="Calibri" w:hAnsi="Calibri"/>
      <w:sz w:val="22"/>
    </w:rPr>
  </w:style>
  <w:style w:type="character" w:customStyle="1" w:styleId="highlight2">
    <w:name w:val="highlight2"/>
    <w:basedOn w:val="DefaultParagraphFont"/>
    <w:rsid w:val="00AA7B24"/>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AA7B24"/>
  </w:style>
  <w:style w:type="paragraph" w:styleId="NoSpacing">
    <w:name w:val="No Spacing"/>
    <w:aliases w:val="Card Format,ClearFormatting,DDI Tag,Tag Title,No Spacing51,No Spacing31,No Spacing22,Very Small Text,Dont u,No Spacing311,Medium Grid 21,Cle,Note Level 21"/>
    <w:uiPriority w:val="99"/>
    <w:qFormat/>
    <w:rsid w:val="00AA7B24"/>
    <w:pPr>
      <w:spacing w:after="0" w:line="240" w:lineRule="auto"/>
    </w:pPr>
    <w:rPr>
      <w:rFonts w:ascii="Calibri" w:eastAsia="Calibri" w:hAnsi="Calibri" w:cs="Calibri"/>
    </w:rPr>
  </w:style>
  <w:style w:type="character" w:customStyle="1" w:styleId="apple-converted-space">
    <w:name w:val="apple-converted-space"/>
    <w:basedOn w:val="DefaultParagraphFont"/>
    <w:rsid w:val="00AA7B24"/>
  </w:style>
  <w:style w:type="character" w:customStyle="1" w:styleId="UnresolvedMention4">
    <w:name w:val="Unresolved Mention4"/>
    <w:basedOn w:val="DefaultParagraphFont"/>
    <w:uiPriority w:val="99"/>
    <w:semiHidden/>
    <w:unhideWhenUsed/>
    <w:rsid w:val="00AA7B24"/>
    <w:rPr>
      <w:color w:val="605E5C"/>
      <w:shd w:val="clear" w:color="auto" w:fill="E1DFDD"/>
    </w:rPr>
  </w:style>
  <w:style w:type="paragraph" w:styleId="BalloonText">
    <w:name w:val="Balloon Text"/>
    <w:basedOn w:val="Normal"/>
    <w:link w:val="BalloonTextChar"/>
    <w:uiPriority w:val="99"/>
    <w:semiHidden/>
    <w:unhideWhenUsed/>
    <w:rsid w:val="00AA7B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B24"/>
    <w:rPr>
      <w:rFonts w:ascii="Segoe UI" w:hAnsi="Segoe UI" w:cs="Segoe UI"/>
      <w:sz w:val="18"/>
      <w:szCs w:val="18"/>
    </w:rPr>
  </w:style>
  <w:style w:type="numbering" w:customStyle="1" w:styleId="NoList1">
    <w:name w:val="No List1"/>
    <w:next w:val="NoList"/>
    <w:uiPriority w:val="99"/>
    <w:semiHidden/>
    <w:unhideWhenUsed/>
    <w:rsid w:val="00AA7B2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A7B24"/>
    <w:pPr>
      <w:spacing w:after="0" w:line="240" w:lineRule="auto"/>
    </w:pPr>
    <w:rPr>
      <w:rFonts w:eastAsiaTheme="minorEastAsia"/>
      <w:szCs w:val="24"/>
      <w:u w:val="single"/>
    </w:rPr>
  </w:style>
  <w:style w:type="character" w:customStyle="1" w:styleId="underlinedChar">
    <w:name w:val="underlined Char"/>
    <w:link w:val="underlined"/>
    <w:locked/>
    <w:rsid w:val="00AA7B24"/>
  </w:style>
  <w:style w:type="paragraph" w:customStyle="1" w:styleId="underlined">
    <w:name w:val="underlined"/>
    <w:next w:val="Normal"/>
    <w:link w:val="underlinedChar"/>
    <w:autoRedefine/>
    <w:rsid w:val="00AA7B24"/>
    <w:pPr>
      <w:spacing w:after="0" w:line="240" w:lineRule="auto"/>
      <w:contextualSpacing/>
    </w:pPr>
  </w:style>
  <w:style w:type="character" w:customStyle="1" w:styleId="underline">
    <w:name w:val="underline"/>
    <w:basedOn w:val="DefaultParagraphFont"/>
    <w:qFormat/>
    <w:rsid w:val="00AA7B24"/>
    <w:rPr>
      <w:u w:val="single"/>
    </w:rPr>
  </w:style>
  <w:style w:type="paragraph" w:customStyle="1" w:styleId="card">
    <w:name w:val="card"/>
    <w:aliases w:val="Tags,Debate Text,No Spacing11,No Spacing111,No Spacing2,Read stuff"/>
    <w:basedOn w:val="Normal"/>
    <w:uiPriority w:val="1"/>
    <w:qFormat/>
    <w:rsid w:val="00AA7B24"/>
    <w:pPr>
      <w:ind w:left="288" w:right="288"/>
    </w:pPr>
    <w:rPr>
      <w:szCs w:val="20"/>
    </w:rPr>
  </w:style>
  <w:style w:type="paragraph" w:customStyle="1" w:styleId="paragraph">
    <w:name w:val="paragraph"/>
    <w:basedOn w:val="Normal"/>
    <w:rsid w:val="00AA7B24"/>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AA7B24"/>
  </w:style>
  <w:style w:type="character" w:customStyle="1" w:styleId="eop">
    <w:name w:val="eop"/>
    <w:basedOn w:val="DefaultParagraphFont"/>
    <w:rsid w:val="00AA7B24"/>
  </w:style>
  <w:style w:type="character" w:customStyle="1" w:styleId="contextualspellingandgrammarerror">
    <w:name w:val="contextualspellingandgrammarerror"/>
    <w:basedOn w:val="DefaultParagraphFont"/>
    <w:rsid w:val="00AA7B24"/>
  </w:style>
  <w:style w:type="paragraph" w:customStyle="1" w:styleId="Cards">
    <w:name w:val="Cards"/>
    <w:next w:val="Normal"/>
    <w:link w:val="CardsChar"/>
    <w:qFormat/>
    <w:rsid w:val="00AA7B24"/>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AA7B24"/>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AA7B24"/>
    <w:rPr>
      <w:rFonts w:ascii="Times New Roman" w:hAnsi="Times New Roman" w:cs="Times New Roman"/>
      <w:b/>
      <w:color w:val="auto"/>
      <w:sz w:val="24"/>
      <w:u w:val="single"/>
    </w:rPr>
  </w:style>
  <w:style w:type="character" w:customStyle="1" w:styleId="LDCut">
    <w:name w:val="LD Cut"/>
    <w:basedOn w:val="DefaultParagraphFont"/>
    <w:uiPriority w:val="1"/>
    <w:qFormat/>
    <w:rsid w:val="00AA7B24"/>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AA7B24"/>
    <w:rPr>
      <w:b/>
      <w:bCs/>
    </w:rPr>
  </w:style>
  <w:style w:type="character" w:customStyle="1" w:styleId="m-2350980578315152805gmail-styleunderline">
    <w:name w:val="m_-2350980578315152805gmail-styleunderline"/>
    <w:basedOn w:val="DefaultParagraphFont"/>
    <w:rsid w:val="00AA7B24"/>
  </w:style>
  <w:style w:type="character" w:customStyle="1" w:styleId="m-2350980578315152805gmail-style13ptbold">
    <w:name w:val="m_-2350980578315152805gmail-style13ptbold"/>
    <w:basedOn w:val="DefaultParagraphFont"/>
    <w:rsid w:val="00AA7B24"/>
  </w:style>
  <w:style w:type="paragraph" w:customStyle="1" w:styleId="m-2350980578315152805gmail-cardtext">
    <w:name w:val="m_-2350980578315152805gmail-cardtext"/>
    <w:basedOn w:val="Normal"/>
    <w:rsid w:val="00AA7B24"/>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AA7B24"/>
    <w:pPr>
      <w:ind w:left="432" w:right="432"/>
    </w:pPr>
    <w:rPr>
      <w:color w:val="000000"/>
      <w:lang w:val="x-none" w:eastAsia="x-none"/>
    </w:rPr>
  </w:style>
  <w:style w:type="character" w:customStyle="1" w:styleId="evidencetextChar1">
    <w:name w:val="evidence text Char1"/>
    <w:link w:val="evidencetext"/>
    <w:rsid w:val="00AA7B24"/>
    <w:rPr>
      <w:rFonts w:ascii="Calibri" w:hAnsi="Calibri"/>
      <w:color w:val="000000"/>
      <w:lang w:val="x-none" w:eastAsia="x-none"/>
    </w:rPr>
  </w:style>
  <w:style w:type="character" w:customStyle="1" w:styleId="il">
    <w:name w:val="il"/>
    <w:rsid w:val="00AA7B24"/>
  </w:style>
  <w:style w:type="character" w:customStyle="1" w:styleId="spellingerror">
    <w:name w:val="spellingerror"/>
    <w:basedOn w:val="DefaultParagraphFont"/>
    <w:rsid w:val="00AA7B24"/>
  </w:style>
  <w:style w:type="character" w:customStyle="1" w:styleId="num">
    <w:name w:val="num"/>
    <w:basedOn w:val="DefaultParagraphFont"/>
    <w:rsid w:val="00AA7B24"/>
  </w:style>
  <w:style w:type="character" w:customStyle="1" w:styleId="letter">
    <w:name w:val="letter"/>
    <w:basedOn w:val="DefaultParagraphFont"/>
    <w:rsid w:val="00AA7B24"/>
  </w:style>
  <w:style w:type="character" w:customStyle="1" w:styleId="dttext">
    <w:name w:val="dttext"/>
    <w:basedOn w:val="DefaultParagraphFont"/>
    <w:rsid w:val="00AA7B24"/>
  </w:style>
  <w:style w:type="character" w:customStyle="1" w:styleId="sdsense">
    <w:name w:val="sdsense"/>
    <w:basedOn w:val="DefaultParagraphFont"/>
    <w:rsid w:val="00AA7B24"/>
  </w:style>
  <w:style w:type="character" w:customStyle="1" w:styleId="sd">
    <w:name w:val="sd"/>
    <w:basedOn w:val="DefaultParagraphFont"/>
    <w:rsid w:val="00AA7B24"/>
  </w:style>
  <w:style w:type="character" w:styleId="FootnoteReference">
    <w:name w:val="footnote reference"/>
    <w:basedOn w:val="DefaultParagraphFont"/>
    <w:uiPriority w:val="99"/>
    <w:semiHidden/>
    <w:unhideWhenUsed/>
    <w:rsid w:val="00AA7B24"/>
    <w:rPr>
      <w:vertAlign w:val="superscript"/>
    </w:rPr>
  </w:style>
  <w:style w:type="paragraph" w:customStyle="1" w:styleId="Style2">
    <w:name w:val="Style2"/>
    <w:basedOn w:val="Heading1"/>
    <w:link w:val="Style2Char"/>
    <w:autoRedefine/>
    <w:uiPriority w:val="4"/>
    <w:qFormat/>
    <w:rsid w:val="00AA7B24"/>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AA7B24"/>
    <w:rPr>
      <w:rFonts w:ascii="Calibri" w:eastAsiaTheme="majorEastAsia" w:hAnsi="Calibri" w:cstheme="majorBidi"/>
      <w:b/>
      <w:color w:val="FF0000"/>
      <w:sz w:val="28"/>
      <w:szCs w:val="28"/>
    </w:rPr>
  </w:style>
  <w:style w:type="paragraph" w:styleId="Revision">
    <w:name w:val="Revision"/>
    <w:hidden/>
    <w:uiPriority w:val="99"/>
    <w:semiHidden/>
    <w:rsid w:val="00AA7B24"/>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AA7B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g.copernicus.org/articles/16/3033/2019/" TargetMode="External"/><Relationship Id="rId13" Type="http://schemas.openxmlformats.org/officeDocument/2006/relationships/hyperlink" Target="https://ukcop26.org/" TargetMode="External"/><Relationship Id="rId18" Type="http://schemas.openxmlformats.org/officeDocument/2006/relationships/hyperlink" Target="https://theconversation.com/radical-environmentalists-are-fighting-climate-change-so-why-are-they-persecuted-10721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ibertyhumanrights.org.uk/wp-content/uploads/2020/04/Libertys-briefing-on-the-Police-Crime-Sentencing-and-Courts-Bill-Report-Stage-HoC-July-2021.pdf" TargetMode="External"/><Relationship Id="rId7" Type="http://schemas.openxmlformats.org/officeDocument/2006/relationships/hyperlink" Target="https://www.equaltimes.org/as-the-uk-prepares-to-host-cop26?lang=en" TargetMode="External"/><Relationship Id="rId12" Type="http://schemas.openxmlformats.org/officeDocument/2006/relationships/hyperlink" Target="https://www.globalwitness.org/en/press-releases/global-witness-records-the-highest-number-of-land-and-environmental-activists-murdered-in-one-year-with-the-link-to-accelerating-climate-change-of-increasing-concern/" TargetMode="External"/><Relationship Id="rId17" Type="http://schemas.openxmlformats.org/officeDocument/2006/relationships/hyperlink" Target="https://www.independent.co.uk/climate-change/news/ipcc-report-2021-summary-climate-b1899189.html" TargetMode="External"/><Relationship Id="rId25" Type="http://schemas.openxmlformats.org/officeDocument/2006/relationships/hyperlink" Target="https://advance.lexis.com/api/document?collection=analytical-materials&amp;id=urn:contentItem:62H0-BSY1-JFSV-G3J9-00000-00&amp;context=1516831" TargetMode="External"/><Relationship Id="rId2" Type="http://schemas.openxmlformats.org/officeDocument/2006/relationships/numbering" Target="numbering.xml"/><Relationship Id="rId16" Type="http://schemas.openxmlformats.org/officeDocument/2006/relationships/hyperlink" Target="https://www.equaltimes.org/as-well-as-climate-action-young" TargetMode="External"/><Relationship Id="rId20" Type="http://schemas.openxmlformats.org/officeDocument/2006/relationships/hyperlink" Target="https://www.coe.int/en/web/commissioner/-/let-us-make-europe-a-safe-place-for-environmental-human-rights-defenders"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drillordrop.com/2018/12/22/guest-weekend-long-read-lancashire-police-tipped-off-benefit-officials-about-disabled-anti-fracking-protesters/comment-page-1/" TargetMode="External"/><Relationship Id="rId24" Type="http://schemas.openxmlformats.org/officeDocument/2006/relationships/hyperlink" Target="https://www.lexico.com/en/definition/affirm" TargetMode="External"/><Relationship Id="rId5" Type="http://schemas.openxmlformats.org/officeDocument/2006/relationships/webSettings" Target="webSettings.xml"/><Relationship Id="rId15" Type="http://schemas.openxmlformats.org/officeDocument/2006/relationships/hyperlink" Target="https://www.equaltimes.org/kandi-mossett-for-indigenous" TargetMode="External"/><Relationship Id="rId23" Type="http://schemas.openxmlformats.org/officeDocument/2006/relationships/hyperlink" Target="https://www.psc-cuny.org/clarion/september-2018/labor%E2%80%99s-right-strike-essential" TargetMode="External"/><Relationship Id="rId10" Type="http://schemas.openxmlformats.org/officeDocument/2006/relationships/hyperlink" Target="https://www.newstatesman.com/politics/energy/2017/07/preston-new-road-how-fracking-protest-became-movement" TargetMode="External"/><Relationship Id="rId19" Type="http://schemas.openxmlformats.org/officeDocument/2006/relationships/hyperlink" Target="https://www.brennancenter.org/our-work/analysis-opinion/anti-protest-laws-threaten-indigenous-and-climate-movements" TargetMode="External"/><Relationship Id="rId4" Type="http://schemas.openxmlformats.org/officeDocument/2006/relationships/settings" Target="settings.xml"/><Relationship Id="rId9" Type="http://schemas.openxmlformats.org/officeDocument/2006/relationships/hyperlink" Target="https://powerbase.info/index.php/Timeline:_shale_gas_in_the_UK" TargetMode="External"/><Relationship Id="rId14" Type="http://schemas.openxmlformats.org/officeDocument/2006/relationships/hyperlink" Target="https://docs.google.com/forms/d/e/1FAIpQLSfViJrZmKLdw0oXbnOJgF69eWHZjMKv-bnPKZpl1Df9ayJdwQ/viewform?gxids=7628" TargetMode="External"/><Relationship Id="rId22" Type="http://schemas.openxmlformats.org/officeDocument/2006/relationships/hyperlink" Target="https://www.opendemocracy.net/en/oureconomy/the-uk-government-is-using-levelling-up-to-hide-a-crackdown-on-political-dissent/"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16375</Words>
  <Characters>93342</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2021-11-06T20:33:00Z</dcterms:created>
  <dcterms:modified xsi:type="dcterms:W3CDTF">2021-11-06T20:45:00Z</dcterms:modified>
</cp:coreProperties>
</file>