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0480A" w14:textId="588E6210" w:rsidR="008954F3" w:rsidRPr="00344C65" w:rsidRDefault="008954F3" w:rsidP="00050430">
      <w:pPr>
        <w:pStyle w:val="Heading1"/>
        <w:rPr>
          <w:rFonts w:asciiTheme="minorHAnsi" w:hAnsiTheme="minorHAnsi" w:cstheme="minorHAnsi"/>
        </w:rPr>
      </w:pPr>
      <w:r w:rsidRPr="00344C65">
        <w:rPr>
          <w:rFonts w:asciiTheme="minorHAnsi" w:hAnsiTheme="minorHAnsi" w:cstheme="minorHAnsi"/>
        </w:rPr>
        <w:t>1NC</w:t>
      </w:r>
    </w:p>
    <w:p w14:paraId="72D189F4" w14:textId="6BA65577" w:rsidR="00375ABE" w:rsidRPr="00375ABE" w:rsidRDefault="008954F3" w:rsidP="00375ABE">
      <w:pPr>
        <w:pStyle w:val="Heading2"/>
        <w:rPr>
          <w:rFonts w:asciiTheme="minorHAnsi" w:hAnsiTheme="minorHAnsi" w:cstheme="minorHAnsi"/>
        </w:rPr>
      </w:pPr>
      <w:r>
        <w:rPr>
          <w:rFonts w:asciiTheme="minorHAnsi" w:hAnsiTheme="minorHAnsi" w:cstheme="minorHAnsi"/>
        </w:rPr>
        <w:t>1</w:t>
      </w:r>
    </w:p>
    <w:p w14:paraId="3BF439D1" w14:textId="18AE53CC" w:rsidR="00667409" w:rsidRDefault="00667409" w:rsidP="00667409">
      <w:pPr>
        <w:pStyle w:val="Heading4"/>
      </w:pPr>
      <w:r w:rsidRPr="00836939">
        <w:rPr>
          <w:u w:val="single"/>
        </w:rPr>
        <w:t>Global tech innovation</w:t>
      </w:r>
      <w:r>
        <w:t xml:space="preserve"> high now.</w:t>
      </w:r>
    </w:p>
    <w:p w14:paraId="235AE8A2" w14:textId="77777777" w:rsidR="00667409" w:rsidRPr="00FA5AF2" w:rsidRDefault="00667409" w:rsidP="00667409">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6" w:history="1">
        <w:r w:rsidRPr="00EC023D">
          <w:t>https://www.mercurynews.com/2021/06/04/editorial-why-silicon-valley-needs-endless-frontier-bill/</w:t>
        </w:r>
      </w:hyperlink>
      <w:r w:rsidRPr="00EC023D">
        <w:t xml:space="preserve"> //gord0</w:t>
      </w:r>
      <w:r>
        <w:t>]</w:t>
      </w:r>
    </w:p>
    <w:p w14:paraId="719B634B" w14:textId="77777777" w:rsidR="00667409" w:rsidRPr="00836939" w:rsidRDefault="00667409" w:rsidP="00667409">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w:t>
      </w:r>
      <w:proofErr w:type="gramStart"/>
      <w:r w:rsidRPr="00EC023D">
        <w:rPr>
          <w:rStyle w:val="StyleUnderline"/>
        </w:rPr>
        <w:t>semiconductors</w:t>
      </w:r>
      <w:proofErr w:type="gramEnd"/>
      <w:r w:rsidRPr="00EC023D">
        <w:rPr>
          <w:rStyle w:val="StyleUnderline"/>
        </w:rPr>
        <w:t xml:space="preserve">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713D2948" w14:textId="77777777" w:rsidR="00667409" w:rsidRPr="00836939" w:rsidRDefault="00667409" w:rsidP="00667409"/>
    <w:p w14:paraId="5265A4DE" w14:textId="77777777" w:rsidR="00667409" w:rsidRDefault="00667409" w:rsidP="00667409">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2072C047" w14:textId="77777777" w:rsidR="00667409" w:rsidRPr="0075069A" w:rsidRDefault="00667409" w:rsidP="00667409">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w:t>
      </w:r>
      <w:proofErr w:type="gramStart"/>
      <w:r>
        <w:t>cites</w:t>
      </w:r>
      <w:proofErr w:type="gramEnd"/>
      <w:r>
        <w:t xml:space="preserve">); </w:t>
      </w:r>
      <w:r w:rsidRPr="0075069A">
        <w:t>https://www.supplywisdom.com/resources/the-union-strikes-the-good-the-bad-and-the-ugly/</w:t>
      </w:r>
      <w:r>
        <w:t>]//SJWen</w:t>
      </w:r>
    </w:p>
    <w:p w14:paraId="6D471F49" w14:textId="77777777" w:rsidR="00667409" w:rsidRPr="0075069A" w:rsidRDefault="00667409" w:rsidP="00667409">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5C8815E6" w14:textId="77777777" w:rsidR="00667409" w:rsidRPr="0075069A" w:rsidRDefault="00667409" w:rsidP="00667409">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proofErr w:type="gramStart"/>
      <w:r w:rsidRPr="00314BFB">
        <w:rPr>
          <w:rStyle w:val="Emphasis"/>
          <w:highlight w:val="green"/>
        </w:rPr>
        <w:t>violence</w:t>
      </w:r>
      <w:proofErr w:type="gramEnd"/>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6BBD056C" w14:textId="77777777" w:rsidR="00667409" w:rsidRPr="0075069A" w:rsidRDefault="00667409" w:rsidP="00667409">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xml:space="preserve">, machines are grabbing the jobs which were once the bastion of the humans. So, questions that arise here are, what relevance do unions have in today’s work scenario? </w:t>
      </w:r>
      <w:proofErr w:type="gramStart"/>
      <w:r w:rsidRPr="0075069A">
        <w:t>And,</w:t>
      </w:r>
      <w:proofErr w:type="gramEnd"/>
      <w:r w:rsidRPr="0075069A">
        <w:t xml:space="preserve"> are the strikes organized by them avoidable?</w:t>
      </w:r>
    </w:p>
    <w:p w14:paraId="4D85FD84" w14:textId="77777777" w:rsidR="00667409" w:rsidRPr="0075069A" w:rsidRDefault="00667409" w:rsidP="00667409">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 xml:space="preserve">lesser </w:t>
      </w:r>
      <w:proofErr w:type="gramStart"/>
      <w:r w:rsidRPr="00314BFB">
        <w:rPr>
          <w:rStyle w:val="Emphasis"/>
          <w:highlight w:val="green"/>
        </w:rPr>
        <w:t>productivity</w:t>
      </w:r>
      <w:proofErr w:type="gramEnd"/>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285B7F68" w14:textId="77777777" w:rsidR="00667409" w:rsidRPr="0075069A" w:rsidRDefault="00667409" w:rsidP="00667409">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9337313" w14:textId="77777777" w:rsidR="00667409" w:rsidRPr="0075069A" w:rsidRDefault="00667409" w:rsidP="00667409">
      <w:r w:rsidRPr="0075069A">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5D285E2" w14:textId="77777777" w:rsidR="00667409" w:rsidRDefault="00667409" w:rsidP="00667409">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1866EABF" w14:textId="77777777" w:rsidR="00667409" w:rsidRDefault="00667409" w:rsidP="00667409"/>
    <w:p w14:paraId="3F486B57" w14:textId="77777777" w:rsidR="00667409" w:rsidRDefault="00667409" w:rsidP="00667409">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584ACD28" w14:textId="77777777" w:rsidR="00667409" w:rsidRPr="000D44EE" w:rsidRDefault="00667409" w:rsidP="00667409">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48AD6E98" w14:textId="77777777" w:rsidR="00667409" w:rsidRDefault="00667409" w:rsidP="00667409">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407888BF" w14:textId="77777777" w:rsidR="00667409" w:rsidRDefault="00667409" w:rsidP="00667409">
      <w:pPr>
        <w:rPr>
          <w:u w:val="single"/>
        </w:rPr>
      </w:pPr>
    </w:p>
    <w:p w14:paraId="6B22E4D2" w14:textId="07410A87" w:rsidR="00667409" w:rsidRDefault="00667409" w:rsidP="00667409">
      <w:pPr>
        <w:pStyle w:val="Heading4"/>
      </w:pPr>
      <w:r>
        <w:t xml:space="preserve">Technological innovation solves </w:t>
      </w:r>
      <w:r w:rsidRPr="00F1306B">
        <w:rPr>
          <w:u w:val="single"/>
        </w:rPr>
        <w:t>every existential threat</w:t>
      </w:r>
      <w:r>
        <w:t xml:space="preserve"> – which </w:t>
      </w:r>
      <w:r w:rsidRPr="00F1306B">
        <w:rPr>
          <w:u w:val="single"/>
        </w:rPr>
        <w:t>outweighs</w:t>
      </w:r>
      <w:r w:rsidR="00375ABE">
        <w:t xml:space="preserve"> an</w:t>
      </w:r>
    </w:p>
    <w:p w14:paraId="34B13989" w14:textId="77777777" w:rsidR="00667409" w:rsidRDefault="00667409" w:rsidP="00667409">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0DF91051" w14:textId="77777777" w:rsidR="00667409" w:rsidRDefault="00667409" w:rsidP="00667409">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156B25">
        <w:t>prioritizing</w:t>
      </w:r>
      <w:proofErr w:type="gramEnd"/>
      <w:r w:rsidRPr="00156B25">
        <w:t xml:space="preserve">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156B25">
        <w:t>scientists, or</w:t>
      </w:r>
      <w:proofErr w:type="gramEnd"/>
      <w:r w:rsidRPr="00156B25">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26F3BB35" w14:textId="77777777" w:rsidR="00667409" w:rsidRPr="00EA53F9" w:rsidRDefault="00667409" w:rsidP="00667409"/>
    <w:p w14:paraId="5D4CA638" w14:textId="39237DBC" w:rsidR="008954F3" w:rsidRPr="00344C65" w:rsidRDefault="008954F3" w:rsidP="008954F3">
      <w:pPr>
        <w:pStyle w:val="Heading2"/>
        <w:rPr>
          <w:rFonts w:asciiTheme="minorHAnsi" w:hAnsiTheme="minorHAnsi" w:cstheme="minorHAnsi"/>
        </w:rPr>
      </w:pPr>
      <w:r>
        <w:rPr>
          <w:rFonts w:asciiTheme="minorHAnsi" w:hAnsiTheme="minorHAnsi" w:cstheme="minorHAnsi"/>
        </w:rPr>
        <w:t>2</w:t>
      </w:r>
    </w:p>
    <w:p w14:paraId="60919BFE" w14:textId="49BAC61B" w:rsidR="008954F3" w:rsidRPr="00344C65" w:rsidRDefault="008954F3" w:rsidP="008954F3">
      <w:pPr>
        <w:pStyle w:val="Heading4"/>
        <w:rPr>
          <w:rFonts w:asciiTheme="minorHAnsi" w:hAnsiTheme="minorHAnsi" w:cstheme="minorHAnsi"/>
        </w:rPr>
      </w:pPr>
      <w:r w:rsidRPr="00344C65">
        <w:rPr>
          <w:rFonts w:asciiTheme="minorHAnsi" w:hAnsiTheme="minorHAnsi" w:cstheme="minorHAnsi"/>
        </w:rPr>
        <w:t xml:space="preserve">CP Text: </w:t>
      </w:r>
      <w:r>
        <w:rPr>
          <w:rFonts w:asciiTheme="minorHAnsi" w:hAnsiTheme="minorHAnsi" w:cstheme="minorHAnsi"/>
        </w:rPr>
        <w:t>A just government</w:t>
      </w:r>
      <w:r w:rsidRPr="00344C65">
        <w:rPr>
          <w:rFonts w:asciiTheme="minorHAnsi" w:hAnsiTheme="minorHAnsi" w:cstheme="minorHAnsi"/>
        </w:rPr>
        <w:t xml:space="preserve"> ought to recognize the conditional right of workers to strike with the exception of police officers.</w:t>
      </w:r>
    </w:p>
    <w:p w14:paraId="4D1A5476" w14:textId="77777777" w:rsidR="008954F3" w:rsidRPr="00344C65" w:rsidRDefault="008954F3" w:rsidP="008954F3">
      <w:pPr>
        <w:pStyle w:val="Heading4"/>
        <w:rPr>
          <w:rFonts w:asciiTheme="minorHAnsi" w:hAnsiTheme="minorHAnsi" w:cstheme="minorHAnsi"/>
        </w:rPr>
      </w:pPr>
      <w:r w:rsidRPr="00344C65">
        <w:rPr>
          <w:rFonts w:asciiTheme="minorHAnsi" w:hAnsiTheme="minorHAnsi" w:cstheme="minorHAnsi"/>
        </w:rPr>
        <w:t xml:space="preserve">Police strikes are the </w:t>
      </w:r>
      <w:r w:rsidRPr="00344C65">
        <w:rPr>
          <w:rFonts w:asciiTheme="minorHAnsi" w:hAnsiTheme="minorHAnsi" w:cstheme="minorHAnsi"/>
          <w:u w:val="single"/>
        </w:rPr>
        <w:t>blue flu</w:t>
      </w:r>
      <w:r w:rsidRPr="00344C65">
        <w:rPr>
          <w:rFonts w:asciiTheme="minorHAnsi" w:hAnsiTheme="minorHAnsi" w:cstheme="minorHAnsi"/>
        </w:rPr>
        <w:t xml:space="preserve"> and allow for power grabbing through fearmongering and public pressure – that shores up police authority and legitimizes police brutality</w:t>
      </w:r>
    </w:p>
    <w:p w14:paraId="06271002" w14:textId="77777777" w:rsidR="008954F3" w:rsidRPr="00344C65" w:rsidRDefault="008954F3" w:rsidP="008954F3">
      <w:pPr>
        <w:pStyle w:val="Heading4"/>
        <w:rPr>
          <w:rStyle w:val="Style13ptBold"/>
          <w:rFonts w:asciiTheme="minorHAnsi" w:hAnsiTheme="minorHAnsi" w:cstheme="minorHAnsi"/>
        </w:rPr>
      </w:pPr>
      <w:r w:rsidRPr="00344C65">
        <w:rPr>
          <w:rStyle w:val="Style13ptBold"/>
          <w:rFonts w:asciiTheme="minorHAnsi" w:hAnsiTheme="minorHAnsi" w:cstheme="minorHAnsi"/>
        </w:rPr>
        <w:t>Grim 20</w:t>
      </w:r>
    </w:p>
    <w:p w14:paraId="239DC7BD" w14:textId="77777777" w:rsidR="008954F3" w:rsidRPr="00344C65" w:rsidRDefault="008954F3" w:rsidP="008954F3">
      <w:pPr>
        <w:rPr>
          <w:rStyle w:val="Style13ptBold"/>
          <w:rFonts w:asciiTheme="minorHAnsi" w:hAnsiTheme="minorHAnsi" w:cstheme="minorHAnsi"/>
          <w:b w:val="0"/>
          <w:bCs w:val="0"/>
        </w:rPr>
      </w:pPr>
      <w:r w:rsidRPr="00344C65">
        <w:rPr>
          <w:rStyle w:val="Style13ptBold"/>
          <w:rFonts w:asciiTheme="minorHAnsi" w:hAnsiTheme="minorHAnsi" w:cstheme="minorHAnsi"/>
        </w:rPr>
        <w:t xml:space="preserve"> </w:t>
      </w:r>
      <w:r w:rsidRPr="00344C65">
        <w:rPr>
          <w:rStyle w:val="Style13ptBold"/>
          <w:rFonts w:asciiTheme="minorHAnsi" w:hAnsiTheme="minorHAnsi" w:cstheme="minorHAnsi"/>
          <w:sz w:val="16"/>
          <w:szCs w:val="16"/>
        </w:rPr>
        <w:t xml:space="preserve">Andrew Grim, 7-1-2020, Ph.D. candidate in history at the University of Massachusetts Amherst, is at work on a dissertation on anti-police brutality activism in post-WWII Newark. "Perspective," Washington Post, </w:t>
      </w:r>
      <w:hyperlink r:id="rId7" w:history="1">
        <w:r w:rsidRPr="00344C65">
          <w:rPr>
            <w:rStyle w:val="Hyperlink"/>
            <w:rFonts w:asciiTheme="minorHAnsi" w:hAnsiTheme="minorHAnsi" w:cstheme="minorHAnsi"/>
            <w:b/>
            <w:bCs/>
            <w:sz w:val="16"/>
            <w:szCs w:val="16"/>
          </w:rPr>
          <w:t>https://www.washingtonpost.com/outlook/2020/07/01/what-is-blue-flu-how-has-it-increased-police-power/</w:t>
        </w:r>
      </w:hyperlink>
      <w:r w:rsidRPr="00344C65">
        <w:rPr>
          <w:rStyle w:val="Hyperlink"/>
          <w:rFonts w:asciiTheme="minorHAnsi" w:hAnsiTheme="minorHAnsi" w:cstheme="minorHAnsi"/>
          <w:b/>
          <w:bCs/>
          <w:sz w:val="16"/>
          <w:szCs w:val="16"/>
        </w:rPr>
        <w:t>] //</w:t>
      </w:r>
      <w:proofErr w:type="spellStart"/>
      <w:r w:rsidRPr="00344C65">
        <w:rPr>
          <w:rStyle w:val="Hyperlink"/>
          <w:rFonts w:asciiTheme="minorHAnsi" w:hAnsiTheme="minorHAnsi" w:cstheme="minorHAnsi"/>
          <w:b/>
          <w:bCs/>
          <w:sz w:val="16"/>
          <w:szCs w:val="16"/>
        </w:rPr>
        <w:t>ww</w:t>
      </w:r>
      <w:proofErr w:type="spellEnd"/>
      <w:r w:rsidRPr="00344C65">
        <w:rPr>
          <w:rStyle w:val="Hyperlink"/>
          <w:rFonts w:asciiTheme="minorHAnsi" w:hAnsiTheme="minorHAnsi" w:cstheme="minorHAnsi"/>
          <w:b/>
          <w:bCs/>
          <w:sz w:val="16"/>
          <w:szCs w:val="16"/>
        </w:rPr>
        <w:t xml:space="preserve"> dl</w:t>
      </w:r>
    </w:p>
    <w:p w14:paraId="77045B2C" w14:textId="77777777" w:rsidR="008954F3" w:rsidRPr="00344C65" w:rsidRDefault="008954F3" w:rsidP="008954F3">
      <w:pPr>
        <w:rPr>
          <w:rFonts w:asciiTheme="minorHAnsi" w:hAnsiTheme="minorHAnsi" w:cstheme="minorHAnsi"/>
          <w:sz w:val="16"/>
          <w:szCs w:val="16"/>
        </w:rPr>
      </w:pPr>
      <w:r w:rsidRPr="00344C65">
        <w:rPr>
          <w:rFonts w:asciiTheme="minorHAnsi" w:hAnsiTheme="minorHAnsi" w:cstheme="minorHAnsi"/>
          <w:sz w:val="16"/>
          <w:szCs w:val="16"/>
        </w:rPr>
        <w:t>What is the</w:t>
      </w:r>
      <w:r w:rsidRPr="00344C65">
        <w:rPr>
          <w:rFonts w:asciiTheme="minorHAnsi" w:hAnsiTheme="minorHAnsi" w:cstheme="minorHAnsi"/>
        </w:rPr>
        <w:t xml:space="preserve"> </w:t>
      </w:r>
      <w:r w:rsidRPr="00344C65">
        <w:rPr>
          <w:rFonts w:asciiTheme="minorHAnsi" w:hAnsiTheme="minorHAnsi" w:cstheme="minorHAnsi"/>
          <w:u w:val="single"/>
        </w:rPr>
        <w:t>“</w:t>
      </w:r>
      <w:r w:rsidRPr="00344C65">
        <w:rPr>
          <w:rFonts w:asciiTheme="minorHAnsi" w:hAnsiTheme="minorHAnsi" w:cstheme="minorHAnsi"/>
          <w:highlight w:val="cyan"/>
          <w:u w:val="single"/>
        </w:rPr>
        <w:t>blue flu</w:t>
      </w:r>
      <w:r w:rsidRPr="00344C65">
        <w:rPr>
          <w:rFonts w:asciiTheme="minorHAnsi" w:hAnsiTheme="minorHAnsi" w:cstheme="minorHAnsi"/>
          <w:u w:val="single"/>
        </w:rPr>
        <w:t>,”</w:t>
      </w:r>
      <w:r w:rsidRPr="00344C65">
        <w:rPr>
          <w:rFonts w:asciiTheme="minorHAnsi" w:hAnsiTheme="minorHAnsi" w:cstheme="minorHAnsi"/>
        </w:rPr>
        <w:t xml:space="preserve"> </w:t>
      </w:r>
      <w:r w:rsidRPr="00344C65">
        <w:rPr>
          <w:rFonts w:asciiTheme="minorHAnsi" w:hAnsiTheme="minorHAnsi" w:cstheme="minorHAnsi"/>
          <w:sz w:val="16"/>
          <w:szCs w:val="16"/>
        </w:rPr>
        <w:t xml:space="preserve">and why might it strike New York City police? 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344C65">
        <w:rPr>
          <w:rFonts w:asciiTheme="minorHAnsi" w:hAnsiTheme="minorHAnsi" w:cstheme="minorHAnsi"/>
          <w:sz w:val="16"/>
          <w:szCs w:val="16"/>
        </w:rPr>
        <w:t>Rayshard</w:t>
      </w:r>
      <w:proofErr w:type="spellEnd"/>
      <w:r w:rsidRPr="00344C65">
        <w:rPr>
          <w:rFonts w:asciiTheme="minorHAnsi" w:hAnsiTheme="minorHAnsi" w:cstheme="minorHAnsi"/>
          <w:sz w:val="16"/>
          <w:szCs w:val="16"/>
        </w:rPr>
        <w:t xml:space="preserve"> Brooks, would face charges of felony murder and aggravated assault. That night, scores of Atlanta Police Department officers caught the “blue flu,” calling out sick </w:t>
      </w:r>
      <w:proofErr w:type="spellStart"/>
      <w:r w:rsidRPr="00344C65">
        <w:rPr>
          <w:rFonts w:asciiTheme="minorHAnsi" w:hAnsiTheme="minorHAnsi" w:cstheme="minorHAnsi"/>
          <w:sz w:val="16"/>
          <w:szCs w:val="16"/>
        </w:rPr>
        <w:t>en</w:t>
      </w:r>
      <w:proofErr w:type="spellEnd"/>
      <w:r w:rsidRPr="00344C65">
        <w:rPr>
          <w:rFonts w:asciiTheme="minorHAnsi" w:hAnsiTheme="minorHAnsi" w:cstheme="minorHAnsi"/>
          <w:sz w:val="16"/>
          <w:szCs w:val="16"/>
        </w:rPr>
        <w:t xml:space="preserve"> masse to protest the charges against Rolfe. Such walkouts constitute, in effect, illegal strikes — laws in all 50 states prohibit police strikes. Yet, there is nothing new about the blue flu. It is a</w:t>
      </w:r>
      <w:r w:rsidRPr="00344C65">
        <w:rPr>
          <w:rFonts w:asciiTheme="minorHAnsi" w:hAnsiTheme="minorHAnsi" w:cstheme="minorHAnsi"/>
        </w:rPr>
        <w:t xml:space="preserve"> </w:t>
      </w:r>
      <w:r w:rsidRPr="00344C65">
        <w:rPr>
          <w:rFonts w:asciiTheme="minorHAnsi" w:hAnsiTheme="minorHAnsi" w:cstheme="minorHAnsi"/>
          <w:highlight w:val="cyan"/>
          <w:u w:val="single"/>
        </w:rPr>
        <w:t>strategy</w:t>
      </w:r>
      <w:r w:rsidRPr="00344C65">
        <w:rPr>
          <w:rFonts w:asciiTheme="minorHAnsi" w:hAnsiTheme="minorHAnsi" w:cstheme="minorHAnsi"/>
          <w:u w:val="single"/>
        </w:rPr>
        <w:t xml:space="preserve"> long </w:t>
      </w:r>
      <w:r w:rsidRPr="00344C65">
        <w:rPr>
          <w:rFonts w:asciiTheme="minorHAnsi" w:hAnsiTheme="minorHAnsi" w:cstheme="minorHAnsi"/>
          <w:highlight w:val="cyan"/>
          <w:u w:val="single"/>
        </w:rPr>
        <w:t>employed by police unions</w:t>
      </w:r>
      <w:r w:rsidRPr="00344C65">
        <w:rPr>
          <w:rFonts w:asciiTheme="minorHAnsi" w:hAnsiTheme="minorHAnsi" w:cstheme="minorHAnsi"/>
          <w:u w:val="single"/>
        </w:rPr>
        <w:t xml:space="preserve"> and rank-and-file officers during contract negotiations, disputes over reforms and, like in Atlanta, in </w:t>
      </w:r>
      <w:r w:rsidRPr="00344C65">
        <w:rPr>
          <w:rFonts w:asciiTheme="minorHAnsi" w:hAnsiTheme="minorHAnsi" w:cstheme="minorHAnsi"/>
          <w:highlight w:val="cyan"/>
          <w:u w:val="single"/>
        </w:rPr>
        <w:t>response to disciplinary action</w:t>
      </w:r>
      <w:r w:rsidRPr="00344C65">
        <w:rPr>
          <w:rFonts w:asciiTheme="minorHAnsi" w:hAnsiTheme="minorHAnsi" w:cstheme="minorHAnsi"/>
          <w:u w:val="single"/>
        </w:rPr>
        <w:t xml:space="preserve"> against individual officers. The </w:t>
      </w:r>
      <w:r w:rsidRPr="00344C65">
        <w:rPr>
          <w:rFonts w:asciiTheme="minorHAnsi" w:hAnsiTheme="minorHAnsi" w:cstheme="minorHAnsi"/>
          <w:highlight w:val="cyan"/>
          <w:u w:val="single"/>
        </w:rPr>
        <w:t>intent is to dramatize police</w:t>
      </w:r>
      <w:r w:rsidRPr="00344C65">
        <w:rPr>
          <w:rFonts w:asciiTheme="minorHAnsi" w:hAnsiTheme="minorHAnsi" w:cstheme="minorHAnsi"/>
          <w:u w:val="single"/>
        </w:rPr>
        <w:t xml:space="preserve"> disputes </w:t>
      </w:r>
      <w:r w:rsidRPr="00344C65">
        <w:rPr>
          <w:rFonts w:asciiTheme="minorHAnsi" w:hAnsiTheme="minorHAnsi" w:cstheme="minorHAnsi"/>
          <w:highlight w:val="cyan"/>
          <w:u w:val="single"/>
        </w:rPr>
        <w:t>with</w:t>
      </w:r>
      <w:r w:rsidRPr="00344C65">
        <w:rPr>
          <w:rFonts w:asciiTheme="minorHAnsi" w:hAnsiTheme="minorHAnsi" w:cstheme="minorHAnsi"/>
          <w:u w:val="single"/>
        </w:rPr>
        <w:t xml:space="preserve"> municipal </w:t>
      </w:r>
      <w:r w:rsidRPr="00344C65">
        <w:rPr>
          <w:rFonts w:asciiTheme="minorHAnsi" w:hAnsiTheme="minorHAnsi" w:cstheme="minorHAnsi"/>
          <w:highlight w:val="cyan"/>
          <w:u w:val="single"/>
        </w:rPr>
        <w:t>government</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and rally</w:t>
      </w:r>
      <w:r w:rsidRPr="00344C65">
        <w:rPr>
          <w:rFonts w:asciiTheme="minorHAnsi" w:hAnsiTheme="minorHAnsi" w:cstheme="minorHAnsi"/>
          <w:u w:val="single"/>
        </w:rPr>
        <w:t xml:space="preserve"> the </w:t>
      </w:r>
      <w:r w:rsidRPr="00344C65">
        <w:rPr>
          <w:rFonts w:asciiTheme="minorHAnsi" w:hAnsiTheme="minorHAnsi" w:cstheme="minorHAnsi"/>
          <w:highlight w:val="cyan"/>
          <w:u w:val="single"/>
        </w:rPr>
        <w:t>citizenry</w:t>
      </w:r>
      <w:r w:rsidRPr="00344C65">
        <w:rPr>
          <w:rFonts w:asciiTheme="minorHAnsi" w:hAnsiTheme="minorHAnsi" w:cstheme="minorHAnsi"/>
          <w:u w:val="single"/>
        </w:rPr>
        <w:t xml:space="preserve"> to their side. But the result of such protests </w:t>
      </w:r>
      <w:proofErr w:type="gramStart"/>
      <w:r w:rsidRPr="00344C65">
        <w:rPr>
          <w:rFonts w:asciiTheme="minorHAnsi" w:hAnsiTheme="minorHAnsi" w:cstheme="minorHAnsi"/>
          <w:u w:val="single"/>
        </w:rPr>
        <w:t>matter</w:t>
      </w:r>
      <w:proofErr w:type="gramEnd"/>
      <w:r w:rsidRPr="00344C65">
        <w:rPr>
          <w:rFonts w:asciiTheme="minorHAnsi" w:hAnsiTheme="minorHAnsi" w:cstheme="minorHAnsi"/>
          <w:u w:val="single"/>
        </w:rPr>
        <w:t xml:space="preserve"> deeply as we consider police reform today. Historically, </w:t>
      </w:r>
      <w:r w:rsidRPr="00344C65">
        <w:rPr>
          <w:rFonts w:asciiTheme="minorHAnsi" w:hAnsiTheme="minorHAnsi" w:cstheme="minorHAnsi"/>
          <w:highlight w:val="cyan"/>
          <w:u w:val="single"/>
        </w:rPr>
        <w:t>blue flu strikes</w:t>
      </w:r>
      <w:r w:rsidRPr="00344C65">
        <w:rPr>
          <w:rFonts w:asciiTheme="minorHAnsi" w:hAnsiTheme="minorHAnsi" w:cstheme="minorHAnsi"/>
          <w:u w:val="single"/>
        </w:rPr>
        <w:t xml:space="preserve"> have </w:t>
      </w:r>
      <w:r w:rsidRPr="00344C65">
        <w:rPr>
          <w:rFonts w:asciiTheme="minorHAnsi" w:hAnsiTheme="minorHAnsi" w:cstheme="minorHAnsi"/>
          <w:highlight w:val="cyan"/>
          <w:u w:val="single"/>
        </w:rPr>
        <w:t>helped expand police power</w:t>
      </w:r>
      <w:r w:rsidRPr="00344C65">
        <w:rPr>
          <w:rFonts w:asciiTheme="minorHAnsi" w:hAnsiTheme="minorHAnsi" w:cstheme="minorHAnsi"/>
          <w:u w:val="single"/>
        </w:rPr>
        <w:t xml:space="preserve">, ultimately limiting the ability of city governments to reform, constrain or conduct oversight over the police. They </w:t>
      </w:r>
      <w:r w:rsidRPr="00344C65">
        <w:rPr>
          <w:rFonts w:asciiTheme="minorHAnsi" w:hAnsiTheme="minorHAnsi" w:cstheme="minorHAnsi"/>
          <w:highlight w:val="cyan"/>
          <w:u w:val="single"/>
        </w:rPr>
        <w:t>allow</w:t>
      </w:r>
      <w:r w:rsidRPr="00344C65">
        <w:rPr>
          <w:rFonts w:asciiTheme="minorHAnsi" w:hAnsiTheme="minorHAnsi" w:cstheme="minorHAnsi"/>
          <w:u w:val="single"/>
        </w:rPr>
        <w:t xml:space="preserve"> the </w:t>
      </w:r>
      <w:r w:rsidRPr="00344C65">
        <w:rPr>
          <w:rFonts w:asciiTheme="minorHAnsi" w:hAnsiTheme="minorHAnsi" w:cstheme="minorHAnsi"/>
          <w:highlight w:val="cyan"/>
          <w:u w:val="single"/>
        </w:rPr>
        <w:t>police</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to leverage public fear</w:t>
      </w:r>
      <w:r w:rsidRPr="00344C65">
        <w:rPr>
          <w:rFonts w:asciiTheme="minorHAnsi" w:hAnsiTheme="minorHAnsi" w:cstheme="minorHAnsi"/>
          <w:u w:val="single"/>
        </w:rPr>
        <w:t xml:space="preserve"> of crime </w:t>
      </w:r>
      <w:r w:rsidRPr="00344C65">
        <w:rPr>
          <w:rFonts w:asciiTheme="minorHAnsi" w:hAnsiTheme="minorHAnsi" w:cstheme="minorHAnsi"/>
          <w:highlight w:val="cyan"/>
          <w:u w:val="single"/>
        </w:rPr>
        <w:t>to extract concessions</w:t>
      </w:r>
      <w:r w:rsidRPr="00344C65">
        <w:rPr>
          <w:rFonts w:asciiTheme="minorHAnsi" w:hAnsiTheme="minorHAnsi" w:cstheme="minorHAnsi"/>
          <w:u w:val="single"/>
        </w:rPr>
        <w:t xml:space="preserve"> from municipalities. This became clear </w:t>
      </w:r>
      <w:r w:rsidRPr="00344C65">
        <w:rPr>
          <w:rFonts w:asciiTheme="minorHAnsi" w:hAnsiTheme="minorHAnsi" w:cstheme="minorHAnsi"/>
          <w:highlight w:val="cyan"/>
          <w:u w:val="single"/>
        </w:rPr>
        <w:t>in Detroit</w:t>
      </w:r>
      <w:r w:rsidRPr="00344C65">
        <w:rPr>
          <w:rFonts w:asciiTheme="minorHAnsi" w:hAnsiTheme="minorHAnsi" w:cstheme="minorHAnsi"/>
          <w:u w:val="single"/>
        </w:rPr>
        <w:t xml:space="preserve"> more than 50 years ago. In June 1967, </w:t>
      </w:r>
      <w:r w:rsidRPr="00344C65">
        <w:rPr>
          <w:rFonts w:asciiTheme="minorHAnsi" w:hAnsiTheme="minorHAnsi" w:cstheme="minorHAnsi"/>
          <w:highlight w:val="cyan"/>
          <w:u w:val="single"/>
        </w:rPr>
        <w:t>tensions arose between</w:t>
      </w:r>
      <w:r w:rsidRPr="00344C65">
        <w:rPr>
          <w:rFonts w:asciiTheme="minorHAnsi" w:hAnsiTheme="minorHAnsi" w:cstheme="minorHAnsi"/>
          <w:u w:val="single"/>
        </w:rPr>
        <w:t xml:space="preserve"> Detroit </w:t>
      </w:r>
      <w:r w:rsidRPr="00344C65">
        <w:rPr>
          <w:rFonts w:asciiTheme="minorHAnsi" w:hAnsiTheme="minorHAnsi" w:cstheme="minorHAnsi"/>
          <w:highlight w:val="cyan"/>
          <w:u w:val="single"/>
        </w:rPr>
        <w:t>Mayor</w:t>
      </w:r>
      <w:r w:rsidRPr="00344C65">
        <w:rPr>
          <w:rFonts w:asciiTheme="minorHAnsi" w:hAnsiTheme="minorHAnsi" w:cstheme="minorHAnsi"/>
          <w:u w:val="single"/>
        </w:rPr>
        <w:t xml:space="preserve"> Jerome Cavanagh </w:t>
      </w:r>
      <w:r w:rsidRPr="00344C65">
        <w:rPr>
          <w:rFonts w:asciiTheme="minorHAnsi" w:hAnsiTheme="minorHAnsi" w:cstheme="minorHAnsi"/>
          <w:highlight w:val="cyan"/>
          <w:u w:val="single"/>
        </w:rPr>
        <w:t>and</w:t>
      </w:r>
      <w:r w:rsidRPr="00344C65">
        <w:rPr>
          <w:rFonts w:asciiTheme="minorHAnsi" w:hAnsiTheme="minorHAnsi" w:cstheme="minorHAnsi"/>
          <w:u w:val="single"/>
        </w:rPr>
        <w:t xml:space="preserve"> the Detroit Police Officers Association (</w:t>
      </w:r>
      <w:r w:rsidRPr="00344C65">
        <w:rPr>
          <w:rFonts w:asciiTheme="minorHAnsi" w:hAnsiTheme="minorHAnsi" w:cstheme="minorHAnsi"/>
          <w:highlight w:val="cyan"/>
          <w:u w:val="single"/>
        </w:rPr>
        <w:t>DPOA</w:t>
      </w:r>
      <w:r w:rsidRPr="00344C65">
        <w:rPr>
          <w:rFonts w:asciiTheme="minorHAnsi" w:hAnsiTheme="minorHAnsi" w:cstheme="minorHAnsi"/>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344C65">
        <w:rPr>
          <w:rFonts w:asciiTheme="minorHAnsi" w:hAnsiTheme="minorHAnsi" w:cstheme="minorHAnsi"/>
          <w:highlight w:val="cyan"/>
          <w:u w:val="single"/>
        </w:rPr>
        <w:t>over the next several days</w:t>
      </w:r>
      <w:r w:rsidRPr="00344C65">
        <w:rPr>
          <w:rFonts w:asciiTheme="minorHAnsi" w:hAnsiTheme="minorHAnsi" w:cstheme="minorHAnsi"/>
          <w:u w:val="single"/>
        </w:rPr>
        <w:t xml:space="preserve"> as the </w:t>
      </w:r>
      <w:r w:rsidRPr="00344C65">
        <w:rPr>
          <w:rFonts w:asciiTheme="minorHAnsi" w:hAnsiTheme="minorHAnsi" w:cstheme="minorHAnsi"/>
          <w:highlight w:val="cyan"/>
          <w:u w:val="single"/>
        </w:rPr>
        <w:t>blue flu spread</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reaching a height of 800 absences</w:t>
      </w:r>
      <w:r w:rsidRPr="00344C65">
        <w:rPr>
          <w:rFonts w:asciiTheme="minorHAnsi" w:hAnsiTheme="minorHAnsi" w:cstheme="minorHAnsi"/>
          <w:u w:val="single"/>
        </w:rPr>
        <w:t xml:space="preserve"> on June 17. In tandem with the walkout, the </w:t>
      </w:r>
      <w:r w:rsidRPr="00344C65">
        <w:rPr>
          <w:rFonts w:asciiTheme="minorHAnsi" w:hAnsiTheme="minorHAnsi" w:cstheme="minorHAnsi"/>
          <w:highlight w:val="cyan"/>
          <w:u w:val="single"/>
        </w:rPr>
        <w:t>DPOA launched</w:t>
      </w:r>
      <w:r w:rsidRPr="00344C65">
        <w:rPr>
          <w:rFonts w:asciiTheme="minorHAnsi" w:hAnsiTheme="minorHAnsi" w:cstheme="minorHAnsi"/>
          <w:u w:val="single"/>
        </w:rPr>
        <w:t xml:space="preserve"> a </w:t>
      </w:r>
      <w:r w:rsidRPr="00344C65">
        <w:rPr>
          <w:rStyle w:val="Emphasis"/>
          <w:rFonts w:asciiTheme="minorHAnsi" w:hAnsiTheme="minorHAnsi" w:cstheme="minorHAnsi"/>
          <w:highlight w:val="cyan"/>
        </w:rPr>
        <w:t>fearmongering</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media campaign</w:t>
      </w:r>
      <w:r w:rsidRPr="00344C65">
        <w:rPr>
          <w:rFonts w:asciiTheme="minorHAnsi" w:hAnsiTheme="minorHAnsi" w:cstheme="minorHAnsi"/>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344C65">
        <w:rPr>
          <w:rFonts w:asciiTheme="minorHAnsi" w:hAnsiTheme="minorHAnsi" w:cstheme="minorHAnsi"/>
          <w:highlight w:val="cyan"/>
          <w:u w:val="single"/>
        </w:rPr>
        <w:t>With locals</w:t>
      </w:r>
      <w:r w:rsidRPr="00344C65">
        <w:rPr>
          <w:rFonts w:asciiTheme="minorHAnsi" w:hAnsiTheme="minorHAnsi" w:cstheme="minorHAnsi"/>
          <w:u w:val="single"/>
        </w:rPr>
        <w:t xml:space="preserve"> already </w:t>
      </w:r>
      <w:r w:rsidRPr="00344C65">
        <w:rPr>
          <w:rFonts w:asciiTheme="minorHAnsi" w:hAnsiTheme="minorHAnsi" w:cstheme="minorHAnsi"/>
          <w:highlight w:val="cyan"/>
          <w:u w:val="single"/>
        </w:rPr>
        <w:t>afraid</w:t>
      </w:r>
      <w:r w:rsidRPr="00344C65">
        <w:rPr>
          <w:rFonts w:asciiTheme="minorHAnsi" w:hAnsiTheme="minorHAnsi" w:cstheme="minorHAnsi"/>
          <w:u w:val="single"/>
        </w:rPr>
        <w:t xml:space="preserve"> of crime and displeased at Cavanagh’s failure to rein it in, they would be more likely to demand the return of the police than to demand retribution against officers for an illegal strike. </w:t>
      </w:r>
      <w:r w:rsidRPr="00344C65">
        <w:rPr>
          <w:rFonts w:asciiTheme="minorHAnsi" w:hAnsiTheme="minorHAnsi" w:cstheme="minorHAnsi"/>
          <w:highlight w:val="cyan"/>
          <w:u w:val="single"/>
        </w:rPr>
        <w:t>The</w:t>
      </w:r>
      <w:r w:rsidRPr="00344C65">
        <w:rPr>
          <w:rFonts w:asciiTheme="minorHAnsi" w:hAnsiTheme="minorHAnsi" w:cstheme="minorHAnsi"/>
          <w:u w:val="single"/>
        </w:rPr>
        <w:t xml:space="preserve"> DPOA’s </w:t>
      </w:r>
      <w:r w:rsidRPr="00344C65">
        <w:rPr>
          <w:rFonts w:asciiTheme="minorHAnsi" w:hAnsiTheme="minorHAnsi" w:cstheme="minorHAnsi"/>
          <w:highlight w:val="cyan"/>
          <w:u w:val="single"/>
        </w:rPr>
        <w:t>strategy paid off</w:t>
      </w:r>
      <w:r w:rsidRPr="00344C65">
        <w:rPr>
          <w:rFonts w:asciiTheme="minorHAnsi" w:hAnsiTheme="minorHAnsi" w:cstheme="minorHAnsi"/>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344C65">
        <w:rPr>
          <w:rFonts w:asciiTheme="minorHAnsi" w:hAnsiTheme="minorHAnsi" w:cstheme="minorHAnsi"/>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344C65">
        <w:rPr>
          <w:rFonts w:asciiTheme="minorHAnsi" w:hAnsiTheme="minorHAnsi" w:cstheme="minorHAnsi"/>
        </w:rPr>
        <w:t xml:space="preserve"> </w:t>
      </w:r>
      <w:r w:rsidRPr="00344C65">
        <w:rPr>
          <w:rFonts w:asciiTheme="minorHAnsi" w:hAnsiTheme="minorHAnsi" w:cstheme="minorHAnsi"/>
          <w:u w:val="single"/>
        </w:rPr>
        <w:t xml:space="preserve">Throughout the 1960s, ’70s and ’80s, the blue flu was a </w:t>
      </w:r>
      <w:hyperlink r:id="rId8">
        <w:r w:rsidRPr="00344C65">
          <w:rPr>
            <w:rFonts w:asciiTheme="minorHAnsi" w:hAnsiTheme="minorHAnsi" w:cstheme="minorHAnsi"/>
            <w:u w:val="single"/>
          </w:rPr>
          <w:t>ubiquitous and highly effective</w:t>
        </w:r>
      </w:hyperlink>
      <w:r w:rsidRPr="00344C65">
        <w:rPr>
          <w:rFonts w:asciiTheme="minorHAnsi" w:hAnsiTheme="minorHAnsi" w:cstheme="minorHAnsi"/>
          <w:u w:val="single"/>
        </w:rPr>
        <w:t xml:space="preserve"> tactic in Baltimore, Memphis, New Orleans, Chicago, Newark, </w:t>
      </w:r>
      <w:proofErr w:type="gramStart"/>
      <w:r w:rsidRPr="00344C65">
        <w:rPr>
          <w:rFonts w:asciiTheme="minorHAnsi" w:hAnsiTheme="minorHAnsi" w:cstheme="minorHAnsi"/>
          <w:u w:val="single"/>
        </w:rPr>
        <w:t>New York</w:t>
      </w:r>
      <w:proofErr w:type="gramEnd"/>
      <w:r w:rsidRPr="00344C65">
        <w:rPr>
          <w:rFonts w:asciiTheme="minorHAnsi" w:hAnsiTheme="minorHAnsi" w:cstheme="minorHAnsi"/>
          <w:u w:val="single"/>
        </w:rPr>
        <w:t xml:space="preserve"> and many other cities.</w:t>
      </w:r>
      <w:r w:rsidRPr="00344C65">
        <w:rPr>
          <w:rFonts w:asciiTheme="minorHAnsi" w:hAnsiTheme="minorHAnsi" w:cstheme="minorHAnsi"/>
        </w:rPr>
        <w:t xml:space="preserve"> </w:t>
      </w:r>
      <w:r w:rsidRPr="00344C65">
        <w:rPr>
          <w:rFonts w:asciiTheme="minorHAnsi" w:hAnsiTheme="minorHAnsi" w:cstheme="minorHAnsi"/>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344C65">
        <w:rPr>
          <w:rFonts w:asciiTheme="minorHAnsi" w:hAnsiTheme="minorHAnsi" w:cstheme="minorHAnsi"/>
          <w:sz w:val="16"/>
          <w:szCs w:val="16"/>
        </w:rPr>
        <w:t>long term</w:t>
      </w:r>
      <w:proofErr w:type="gramEnd"/>
      <w:r w:rsidRPr="00344C65">
        <w:rPr>
          <w:rFonts w:asciiTheme="minorHAnsi" w:hAnsiTheme="minorHAnsi" w:cstheme="minorHAnsi"/>
          <w:sz w:val="16"/>
          <w:szCs w:val="16"/>
        </w:rPr>
        <w:t xml:space="preserve"> interest in diminishing the rank and file’s power.”</w:t>
      </w:r>
      <w:r w:rsidRPr="00344C65">
        <w:rPr>
          <w:rFonts w:asciiTheme="minorHAnsi" w:hAnsiTheme="minorHAnsi" w:cstheme="minorHAnsi"/>
        </w:rPr>
        <w:t xml:space="preserve"> </w:t>
      </w:r>
      <w:r w:rsidRPr="00344C65">
        <w:rPr>
          <w:rFonts w:asciiTheme="minorHAnsi" w:hAnsiTheme="minorHAnsi" w:cstheme="minorHAnsi"/>
          <w:u w:val="single"/>
        </w:rPr>
        <w:t xml:space="preserve">But </w:t>
      </w:r>
      <w:r w:rsidRPr="00344C65">
        <w:rPr>
          <w:rFonts w:asciiTheme="minorHAnsi" w:hAnsiTheme="minorHAnsi" w:cstheme="minorHAnsi"/>
          <w:highlight w:val="cyan"/>
          <w:u w:val="single"/>
        </w:rPr>
        <w:t>each time a city relented to</w:t>
      </w:r>
      <w:r w:rsidRPr="00344C65">
        <w:rPr>
          <w:rFonts w:asciiTheme="minorHAnsi" w:hAnsiTheme="minorHAnsi" w:cstheme="minorHAnsi"/>
          <w:u w:val="single"/>
        </w:rPr>
        <w:t xml:space="preserve"> this </w:t>
      </w:r>
      <w:r w:rsidRPr="00344C65">
        <w:rPr>
          <w:rFonts w:asciiTheme="minorHAnsi" w:hAnsiTheme="minorHAnsi" w:cstheme="minorHAnsi"/>
          <w:highlight w:val="cyan"/>
          <w:u w:val="single"/>
        </w:rPr>
        <w:t>pressure</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they</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ceded</w:t>
      </w:r>
      <w:r w:rsidRPr="00344C65">
        <w:rPr>
          <w:rFonts w:asciiTheme="minorHAnsi" w:hAnsiTheme="minorHAnsi" w:cstheme="minorHAnsi"/>
          <w:u w:val="single"/>
        </w:rPr>
        <w:t xml:space="preserve"> more and </w:t>
      </w:r>
      <w:r w:rsidRPr="00344C65">
        <w:rPr>
          <w:rFonts w:asciiTheme="minorHAnsi" w:hAnsiTheme="minorHAnsi" w:cstheme="minorHAnsi"/>
          <w:highlight w:val="cyan"/>
          <w:u w:val="single"/>
        </w:rPr>
        <w:t>more power to police unions</w:t>
      </w:r>
      <w:r w:rsidRPr="00344C65">
        <w:rPr>
          <w:rFonts w:asciiTheme="minorHAnsi" w:hAnsiTheme="minorHAnsi" w:cstheme="minorHAnsi"/>
          <w:u w:val="single"/>
        </w:rPr>
        <w:t>, which would turn to the strategy repeatedly to defend officers’ interests — particularly when it came to efforts to address systemic racism in police policies and practices.</w:t>
      </w:r>
      <w:r w:rsidRPr="00344C65">
        <w:rPr>
          <w:rFonts w:asciiTheme="minorHAnsi" w:hAnsiTheme="minorHAnsi" w:cstheme="minorHAnsi"/>
        </w:rPr>
        <w:t xml:space="preserve"> </w:t>
      </w:r>
      <w:r w:rsidRPr="00344C65">
        <w:rPr>
          <w:rFonts w:asciiTheme="minorHAnsi" w:hAnsiTheme="minorHAnsi" w:cstheme="minorHAnsi"/>
          <w:u w:val="single"/>
        </w:rPr>
        <w:t xml:space="preserve">In 1970, </w:t>
      </w:r>
      <w:r w:rsidRPr="00344C65">
        <w:rPr>
          <w:rFonts w:asciiTheme="minorHAnsi" w:hAnsiTheme="minorHAnsi" w:cstheme="minorHAnsi"/>
          <w:highlight w:val="cyan"/>
          <w:u w:val="single"/>
        </w:rPr>
        <w:t>black residents of Pittsburgh</w:t>
      </w:r>
      <w:r w:rsidRPr="00344C65">
        <w:rPr>
          <w:rFonts w:asciiTheme="minorHAnsi" w:hAnsiTheme="minorHAnsi" w:cstheme="minorHAnsi"/>
          <w:u w:val="single"/>
        </w:rPr>
        <w:t xml:space="preserve">’s North Side neighborhood </w:t>
      </w:r>
      <w:r w:rsidRPr="00344C65">
        <w:rPr>
          <w:rFonts w:asciiTheme="minorHAnsi" w:hAnsiTheme="minorHAnsi" w:cstheme="minorHAnsi"/>
          <w:highlight w:val="cyan"/>
          <w:u w:val="single"/>
        </w:rPr>
        <w:t>raised an outcry over</w:t>
      </w:r>
      <w:r w:rsidRPr="00344C65">
        <w:rPr>
          <w:rFonts w:asciiTheme="minorHAnsi" w:hAnsiTheme="minorHAnsi" w:cstheme="minorHAnsi"/>
          <w:u w:val="single"/>
        </w:rPr>
        <w:t xml:space="preserve"> the “hostile sadistic </w:t>
      </w:r>
      <w:r w:rsidRPr="00344C65">
        <w:rPr>
          <w:rFonts w:asciiTheme="minorHAnsi" w:hAnsiTheme="minorHAnsi" w:cstheme="minorHAnsi"/>
          <w:highlight w:val="cyan"/>
          <w:u w:val="single"/>
        </w:rPr>
        <w:t>treatment</w:t>
      </w:r>
      <w:r w:rsidRPr="00344C65">
        <w:rPr>
          <w:rFonts w:asciiTheme="minorHAnsi" w:hAnsiTheme="minorHAnsi" w:cstheme="minorHAnsi"/>
          <w:u w:val="single"/>
        </w:rPr>
        <w:t xml:space="preserve">” they experienced </w:t>
      </w:r>
      <w:r w:rsidRPr="00344C65">
        <w:rPr>
          <w:rFonts w:asciiTheme="minorHAnsi" w:hAnsiTheme="minorHAnsi" w:cstheme="minorHAnsi"/>
          <w:highlight w:val="cyan"/>
          <w:u w:val="single"/>
        </w:rPr>
        <w:t>at the hands of white police officers</w:t>
      </w:r>
      <w:r w:rsidRPr="00344C65">
        <w:rPr>
          <w:rFonts w:asciiTheme="minorHAnsi" w:hAnsiTheme="minorHAnsi" w:cstheme="minorHAnsi"/>
          <w:u w:val="single"/>
        </w:rPr>
        <w:t xml:space="preserve">. They lobbied Mayor Peter F. Flaherty to assign more black officers to their neighborhood. The </w:t>
      </w:r>
      <w:r w:rsidRPr="00344C65">
        <w:rPr>
          <w:rFonts w:asciiTheme="minorHAnsi" w:hAnsiTheme="minorHAnsi" w:cstheme="minorHAnsi"/>
          <w:highlight w:val="cyan"/>
          <w:u w:val="single"/>
        </w:rPr>
        <w:t>mayor</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agreed</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transferring</w:t>
      </w:r>
      <w:r w:rsidRPr="00344C65">
        <w:rPr>
          <w:rFonts w:asciiTheme="minorHAnsi" w:hAnsiTheme="minorHAnsi" w:cstheme="minorHAnsi"/>
          <w:u w:val="single"/>
        </w:rPr>
        <w:t xml:space="preserve"> several </w:t>
      </w:r>
      <w:r w:rsidRPr="00344C65">
        <w:rPr>
          <w:rFonts w:asciiTheme="minorHAnsi" w:hAnsiTheme="minorHAnsi" w:cstheme="minorHAnsi"/>
          <w:highlight w:val="cyan"/>
          <w:u w:val="single"/>
        </w:rPr>
        <w:t>white officers out</w:t>
      </w:r>
      <w:r w:rsidRPr="00344C65">
        <w:rPr>
          <w:rFonts w:asciiTheme="minorHAnsi" w:hAnsiTheme="minorHAnsi" w:cstheme="minorHAnsi"/>
          <w:u w:val="single"/>
        </w:rPr>
        <w:t xml:space="preserve"> of the North </w:t>
      </w:r>
      <w:proofErr w:type="gramStart"/>
      <w:r w:rsidRPr="00344C65">
        <w:rPr>
          <w:rFonts w:asciiTheme="minorHAnsi" w:hAnsiTheme="minorHAnsi" w:cstheme="minorHAnsi"/>
          <w:u w:val="single"/>
        </w:rPr>
        <w:t>Side</w:t>
      </w:r>
      <w:proofErr w:type="gramEnd"/>
      <w:r w:rsidRPr="00344C65">
        <w:rPr>
          <w:rFonts w:asciiTheme="minorHAnsi" w:hAnsiTheme="minorHAnsi" w:cstheme="minorHAnsi"/>
          <w:u w:val="single"/>
        </w:rPr>
        <w:t xml:space="preserve"> </w:t>
      </w:r>
      <w:r w:rsidRPr="00344C65">
        <w:rPr>
          <w:rFonts w:asciiTheme="minorHAnsi" w:hAnsiTheme="minorHAnsi" w:cstheme="minorHAnsi"/>
          <w:highlight w:val="cyan"/>
          <w:u w:val="single"/>
        </w:rPr>
        <w:t>and replacing them with black officers</w:t>
      </w:r>
      <w:r w:rsidRPr="00344C65">
        <w:rPr>
          <w:rFonts w:asciiTheme="minorHAnsi" w:hAnsiTheme="minorHAnsi" w:cstheme="minorHAnsi"/>
          <w:u w:val="single"/>
        </w:rPr>
        <w:t xml:space="preserve">. While residents cheered this decision, </w:t>
      </w:r>
      <w:r w:rsidRPr="00344C65">
        <w:rPr>
          <w:rFonts w:asciiTheme="minorHAnsi" w:hAnsiTheme="minorHAnsi" w:cstheme="minorHAnsi"/>
          <w:highlight w:val="cyan"/>
          <w:u w:val="single"/>
        </w:rPr>
        <w:t xml:space="preserve">white </w:t>
      </w:r>
      <w:proofErr w:type="gramStart"/>
      <w:r w:rsidRPr="00344C65">
        <w:rPr>
          <w:rFonts w:asciiTheme="minorHAnsi" w:hAnsiTheme="minorHAnsi" w:cstheme="minorHAnsi"/>
          <w:highlight w:val="cyan"/>
          <w:u w:val="single"/>
        </w:rPr>
        <w:t>officers</w:t>
      </w:r>
      <w:proofErr w:type="gramEnd"/>
      <w:r w:rsidRPr="00344C65">
        <w:rPr>
          <w:rFonts w:asciiTheme="minorHAnsi" w:hAnsiTheme="minorHAnsi" w:cstheme="minorHAnsi"/>
          <w:u w:val="single"/>
        </w:rPr>
        <w:t xml:space="preserve"> and the Fraternal Order of Police (FOP), which represented them, </w:t>
      </w:r>
      <w:r w:rsidRPr="00344C65">
        <w:rPr>
          <w:rFonts w:asciiTheme="minorHAnsi" w:hAnsiTheme="minorHAnsi" w:cstheme="minorHAnsi"/>
          <w:highlight w:val="cyan"/>
          <w:u w:val="single"/>
        </w:rPr>
        <w:t>were furious</w:t>
      </w:r>
      <w:r w:rsidRPr="00344C65">
        <w:rPr>
          <w:rFonts w:asciiTheme="minorHAnsi" w:hAnsiTheme="minorHAnsi" w:cstheme="minorHAnsi"/>
          <w:u w:val="single"/>
        </w:rPr>
        <w:t xml:space="preserve">. They </w:t>
      </w:r>
      <w:r w:rsidRPr="00344C65">
        <w:rPr>
          <w:rFonts w:asciiTheme="minorHAnsi" w:hAnsiTheme="minorHAnsi" w:cstheme="minorHAnsi"/>
          <w:highlight w:val="cyan"/>
          <w:u w:val="single"/>
        </w:rPr>
        <w:t>slammed the transfer as “</w:t>
      </w:r>
      <w:r w:rsidRPr="00344C65">
        <w:rPr>
          <w:rFonts w:asciiTheme="minorHAnsi" w:hAnsiTheme="minorHAnsi" w:cstheme="minorHAnsi"/>
          <w:b/>
          <w:bCs/>
          <w:highlight w:val="cyan"/>
          <w:u w:val="single"/>
        </w:rPr>
        <w:t>discrimination</w:t>
      </w:r>
      <w:r w:rsidRPr="00344C65">
        <w:rPr>
          <w:rFonts w:asciiTheme="minorHAnsi" w:hAnsiTheme="minorHAnsi" w:cstheme="minorHAnsi"/>
          <w:highlight w:val="cyan"/>
          <w:u w:val="single"/>
        </w:rPr>
        <w:t>” against whites</w:t>
      </w:r>
      <w:r w:rsidRPr="00344C65">
        <w:rPr>
          <w:rFonts w:asciiTheme="minorHAnsi" w:hAnsiTheme="minorHAnsi" w:cstheme="minorHAnsi"/>
          <w:u w:val="single"/>
        </w:rPr>
        <w:t xml:space="preserve">. About </w:t>
      </w:r>
      <w:r w:rsidRPr="00344C65">
        <w:rPr>
          <w:rFonts w:asciiTheme="minorHAnsi" w:hAnsiTheme="minorHAnsi" w:cstheme="minorHAnsi"/>
          <w:highlight w:val="cyan"/>
          <w:u w:val="single"/>
        </w:rPr>
        <w:t>425</w:t>
      </w:r>
      <w:r w:rsidRPr="00344C65">
        <w:rPr>
          <w:rFonts w:asciiTheme="minorHAnsi" w:hAnsiTheme="minorHAnsi" w:cstheme="minorHAnsi"/>
          <w:u w:val="single"/>
        </w:rPr>
        <w:t xml:space="preserve"> of the Pittsburgh Police Department’s 1,600 police </w:t>
      </w:r>
      <w:r w:rsidRPr="00344C65">
        <w:rPr>
          <w:rFonts w:asciiTheme="minorHAnsi" w:hAnsiTheme="minorHAnsi" w:cstheme="minorHAnsi"/>
          <w:highlight w:val="cyan"/>
          <w:u w:val="single"/>
        </w:rPr>
        <w:t>officers</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called out</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sick</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in protest</w:t>
      </w:r>
      <w:r w:rsidRPr="00344C65">
        <w:rPr>
          <w:rFonts w:asciiTheme="minorHAnsi" w:hAnsiTheme="minorHAnsi" w:cstheme="minorHAnsi"/>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344C65">
        <w:rPr>
          <w:rFonts w:asciiTheme="minorHAnsi" w:hAnsiTheme="minorHAnsi" w:cstheme="minorHAnsi"/>
          <w:highlight w:val="cyan"/>
          <w:u w:val="single"/>
        </w:rPr>
        <w:t>After</w:t>
      </w:r>
      <w:r w:rsidRPr="00344C65">
        <w:rPr>
          <w:rFonts w:asciiTheme="minorHAnsi" w:hAnsiTheme="minorHAnsi" w:cstheme="minorHAnsi"/>
          <w:u w:val="single"/>
        </w:rPr>
        <w:t xml:space="preserve"> several </w:t>
      </w:r>
      <w:r w:rsidRPr="00344C65">
        <w:rPr>
          <w:rFonts w:asciiTheme="minorHAnsi" w:hAnsiTheme="minorHAnsi" w:cstheme="minorHAnsi"/>
          <w:highlight w:val="cyan"/>
          <w:u w:val="single"/>
        </w:rPr>
        <w:t>days</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Flaherty</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caved to the “open revolt</w:t>
      </w:r>
      <w:r w:rsidRPr="00344C65">
        <w:rPr>
          <w:rFonts w:asciiTheme="minorHAnsi" w:hAnsiTheme="minorHAnsi" w:cstheme="minorHAnsi"/>
          <w:u w:val="single"/>
        </w:rPr>
        <w:t xml:space="preserve">” of white officers, </w:t>
      </w:r>
      <w:r w:rsidRPr="00344C65">
        <w:rPr>
          <w:rFonts w:asciiTheme="minorHAnsi" w:hAnsiTheme="minorHAnsi" w:cstheme="minorHAnsi"/>
          <w:highlight w:val="cyan"/>
          <w:u w:val="single"/>
        </w:rPr>
        <w:t>agreeing to halt the transfers</w:t>
      </w:r>
      <w:r w:rsidRPr="00344C65">
        <w:rPr>
          <w:rFonts w:asciiTheme="minorHAnsi" w:hAnsiTheme="minorHAnsi" w:cstheme="minorHAnsi"/>
          <w:u w:val="single"/>
        </w:rPr>
        <w:t xml:space="preserve"> and instead submit the dispute to binding arbitration between the city and the police union.</w:t>
      </w:r>
      <w:r w:rsidRPr="00344C65">
        <w:rPr>
          <w:rFonts w:asciiTheme="minorHAnsi" w:hAnsiTheme="minorHAnsi" w:cstheme="minorHAnsi"/>
        </w:rPr>
        <w:t xml:space="preserve"> </w:t>
      </w:r>
      <w:r w:rsidRPr="00344C65">
        <w:rPr>
          <w:rFonts w:asciiTheme="minorHAnsi" w:hAnsiTheme="minorHAnsi" w:cstheme="minorHAnsi"/>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344C65">
        <w:rPr>
          <w:rFonts w:asciiTheme="minorHAnsi" w:hAnsiTheme="minorHAnsi" w:cstheme="minorHAnsi"/>
        </w:rPr>
        <w:t xml:space="preserve"> </w:t>
      </w:r>
      <w:r w:rsidRPr="00344C65">
        <w:rPr>
          <w:rFonts w:asciiTheme="minorHAnsi" w:hAnsiTheme="minorHAnsi" w:cstheme="minorHAnsi"/>
          <w:u w:val="single"/>
        </w:rPr>
        <w:t xml:space="preserve">These blue flu </w:t>
      </w:r>
      <w:r w:rsidRPr="00344C65">
        <w:rPr>
          <w:rFonts w:asciiTheme="minorHAnsi" w:hAnsiTheme="minorHAnsi" w:cstheme="minorHAnsi"/>
          <w:highlight w:val="cyan"/>
          <w:u w:val="single"/>
        </w:rPr>
        <w:t>strikes</w:t>
      </w:r>
      <w:r w:rsidRPr="00344C65">
        <w:rPr>
          <w:rFonts w:asciiTheme="minorHAnsi" w:hAnsiTheme="minorHAnsi" w:cstheme="minorHAnsi"/>
          <w:u w:val="single"/>
        </w:rPr>
        <w:t xml:space="preserve"> </w:t>
      </w:r>
      <w:r w:rsidRPr="00344C65">
        <w:rPr>
          <w:rFonts w:asciiTheme="minorHAnsi" w:hAnsiTheme="minorHAnsi" w:cstheme="minorHAnsi"/>
          <w:highlight w:val="cyan"/>
          <w:u w:val="single"/>
        </w:rPr>
        <w:t>amounted to</w:t>
      </w:r>
      <w:r w:rsidRPr="00344C65">
        <w:rPr>
          <w:rFonts w:asciiTheme="minorHAnsi" w:hAnsiTheme="minorHAnsi" w:cstheme="minorHAnsi"/>
          <w:u w:val="single"/>
        </w:rPr>
        <w:t xml:space="preserve"> an authoritarian </w:t>
      </w:r>
      <w:r w:rsidRPr="00344C65">
        <w:rPr>
          <w:rFonts w:asciiTheme="minorHAnsi" w:hAnsiTheme="minorHAnsi" w:cstheme="minorHAnsi"/>
          <w:b/>
          <w:bCs/>
          <w:highlight w:val="cyan"/>
          <w:u w:val="single"/>
        </w:rPr>
        <w:t>power grab</w:t>
      </w:r>
      <w:r w:rsidRPr="00344C65">
        <w:rPr>
          <w:rFonts w:asciiTheme="minorHAnsi" w:hAnsiTheme="minorHAnsi" w:cstheme="minorHAnsi"/>
          <w:highlight w:val="cyan"/>
          <w:u w:val="single"/>
        </w:rPr>
        <w:t xml:space="preserve"> by police officers</w:t>
      </w:r>
      <w:r w:rsidRPr="00344C65">
        <w:rPr>
          <w:rFonts w:asciiTheme="minorHAnsi" w:hAnsiTheme="minorHAnsi" w:cstheme="minorHAnsi"/>
          <w:u w:val="single"/>
        </w:rPr>
        <w:t xml:space="preserve"> bent on avoiding oversight, </w:t>
      </w:r>
      <w:r w:rsidRPr="00344C65">
        <w:rPr>
          <w:rFonts w:asciiTheme="minorHAnsi" w:hAnsiTheme="minorHAnsi" w:cstheme="minorHAnsi"/>
          <w:highlight w:val="cyan"/>
          <w:u w:val="single"/>
        </w:rPr>
        <w:t xml:space="preserve">rejecting </w:t>
      </w:r>
      <w:proofErr w:type="gramStart"/>
      <w:r w:rsidRPr="00344C65">
        <w:rPr>
          <w:rFonts w:asciiTheme="minorHAnsi" w:hAnsiTheme="minorHAnsi" w:cstheme="minorHAnsi"/>
          <w:highlight w:val="cyan"/>
          <w:u w:val="single"/>
        </w:rPr>
        <w:t>reforms</w:t>
      </w:r>
      <w:proofErr w:type="gramEnd"/>
      <w:r w:rsidRPr="00344C65">
        <w:rPr>
          <w:rFonts w:asciiTheme="minorHAnsi" w:hAnsiTheme="minorHAnsi" w:cstheme="minorHAnsi"/>
          <w:highlight w:val="cyan"/>
          <w:u w:val="single"/>
        </w:rPr>
        <w:t xml:space="preserve"> and shoring up</w:t>
      </w:r>
      <w:r w:rsidRPr="00344C65">
        <w:rPr>
          <w:rFonts w:asciiTheme="minorHAnsi" w:hAnsiTheme="minorHAnsi" w:cstheme="minorHAnsi"/>
          <w:u w:val="single"/>
        </w:rPr>
        <w:t xml:space="preserve"> their own </w:t>
      </w:r>
      <w:r w:rsidRPr="00344C65">
        <w:rPr>
          <w:rFonts w:asciiTheme="minorHAnsi" w:hAnsiTheme="minorHAnsi" w:cstheme="minorHAnsi"/>
          <w:highlight w:val="cyan"/>
          <w:u w:val="single"/>
        </w:rPr>
        <w:t>authority</w:t>
      </w:r>
      <w:r w:rsidRPr="00344C65">
        <w:rPr>
          <w:rFonts w:asciiTheme="minorHAnsi" w:hAnsiTheme="minorHAnsi" w:cstheme="minorHAnsi"/>
          <w:u w:val="single"/>
        </w:rPr>
        <w:t>. In the aftermath of the 1967 Detroit walkout, a police commissioner’s aide strongly criticized the police union’s strong-arm tactics, saying “it smacks of a police state.”</w:t>
      </w:r>
      <w:r w:rsidRPr="00344C65">
        <w:rPr>
          <w:rFonts w:asciiTheme="minorHAnsi" w:hAnsiTheme="minorHAnsi" w:cstheme="minorHAnsi"/>
        </w:rPr>
        <w:t xml:space="preserve"> </w:t>
      </w:r>
      <w:r w:rsidRPr="00344C65">
        <w:rPr>
          <w:rFonts w:asciiTheme="minorHAnsi" w:hAnsiTheme="minorHAnsi" w:cstheme="minorHAnsi"/>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9">
        <w:r w:rsidRPr="00344C65">
          <w:rPr>
            <w:rFonts w:asciiTheme="minorHAnsi" w:hAnsiTheme="minorHAnsi" w:cstheme="minorHAnsi"/>
            <w:sz w:val="16"/>
            <w:szCs w:val="16"/>
          </w:rPr>
          <w:t>for example</w:t>
        </w:r>
      </w:hyperlink>
      <w:r w:rsidRPr="00344C65">
        <w:rPr>
          <w:rFonts w:asciiTheme="minorHAnsi" w:hAnsiTheme="minorHAnsi" w:cstheme="minorHAnsi"/>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7D2AAC0E" w14:textId="77777777" w:rsidR="008954F3" w:rsidRPr="00344C65" w:rsidRDefault="008954F3" w:rsidP="008954F3">
      <w:pPr>
        <w:pStyle w:val="Heading4"/>
        <w:rPr>
          <w:rFonts w:asciiTheme="minorHAnsi" w:hAnsiTheme="minorHAnsi" w:cstheme="minorHAnsi"/>
        </w:rPr>
      </w:pPr>
      <w:r w:rsidRPr="00344C65">
        <w:rPr>
          <w:rFonts w:asciiTheme="minorHAnsi" w:hAnsiTheme="minorHAnsi" w:cstheme="minorHAnsi"/>
        </w:rPr>
        <w:t>These strikes strengthen unions that contribute to increased violence, and protection of misconduct</w:t>
      </w:r>
    </w:p>
    <w:p w14:paraId="691785B3" w14:textId="77777777" w:rsidR="008954F3" w:rsidRPr="00344C65" w:rsidRDefault="008954F3" w:rsidP="008954F3">
      <w:pPr>
        <w:pStyle w:val="Heading4"/>
        <w:rPr>
          <w:rStyle w:val="Style13ptBold"/>
          <w:rFonts w:asciiTheme="minorHAnsi" w:hAnsiTheme="minorHAnsi" w:cstheme="minorHAnsi"/>
        </w:rPr>
      </w:pPr>
      <w:r w:rsidRPr="00344C65">
        <w:rPr>
          <w:rStyle w:val="Style13ptBold"/>
          <w:rFonts w:asciiTheme="minorHAnsi" w:hAnsiTheme="minorHAnsi" w:cstheme="minorHAnsi"/>
        </w:rPr>
        <w:t>Serwer 6/24</w:t>
      </w:r>
    </w:p>
    <w:p w14:paraId="46712487" w14:textId="77777777" w:rsidR="008954F3" w:rsidRPr="00344C65" w:rsidRDefault="008954F3" w:rsidP="008954F3">
      <w:pPr>
        <w:rPr>
          <w:rFonts w:asciiTheme="minorHAnsi" w:hAnsiTheme="minorHAnsi" w:cstheme="minorHAnsi"/>
        </w:rPr>
      </w:pPr>
      <w:r w:rsidRPr="00344C65">
        <w:rPr>
          <w:rStyle w:val="Style13ptBold"/>
          <w:rFonts w:asciiTheme="minorHAnsi" w:hAnsiTheme="minorHAnsi" w:cstheme="minorHAnsi"/>
        </w:rPr>
        <w:t xml:space="preserve"> [</w:t>
      </w:r>
      <w:r w:rsidRPr="00344C65">
        <w:rPr>
          <w:rFonts w:asciiTheme="minorHAnsi" w:hAnsiTheme="minorHAnsi" w:cstheme="minorHAnsi"/>
        </w:rPr>
        <w:t xml:space="preserve">Serwer, Adam. “Bust the Police Unions.” The Atlantic, Atlantic Media Company, 24 June 2021, </w:t>
      </w:r>
      <w:hyperlink r:id="rId10" w:history="1">
        <w:r w:rsidRPr="00344C65">
          <w:rPr>
            <w:rStyle w:val="Hyperlink"/>
            <w:rFonts w:asciiTheme="minorHAnsi" w:hAnsiTheme="minorHAnsi" w:cstheme="minorHAnsi"/>
          </w:rPr>
          <w:t>www.theatlantic.com/magazine/archive/2021/07/bust-the-police-unions/619006/</w:t>
        </w:r>
      </w:hyperlink>
      <w:r w:rsidRPr="00344C65">
        <w:rPr>
          <w:rFonts w:asciiTheme="minorHAnsi" w:hAnsiTheme="minorHAnsi" w:cstheme="minorHAnsi"/>
        </w:rPr>
        <w:t xml:space="preserve">] //recut </w:t>
      </w:r>
      <w:proofErr w:type="spellStart"/>
      <w:r w:rsidRPr="00344C65">
        <w:rPr>
          <w:rFonts w:asciiTheme="minorHAnsi" w:hAnsiTheme="minorHAnsi" w:cstheme="minorHAnsi"/>
        </w:rPr>
        <w:t>ww</w:t>
      </w:r>
      <w:proofErr w:type="spellEnd"/>
      <w:r w:rsidRPr="00344C65">
        <w:rPr>
          <w:rFonts w:asciiTheme="minorHAnsi" w:hAnsiTheme="minorHAnsi" w:cstheme="minorHAnsi"/>
        </w:rPr>
        <w:t xml:space="preserve"> dl</w:t>
      </w:r>
    </w:p>
    <w:p w14:paraId="7D933C96" w14:textId="77777777" w:rsidR="008954F3" w:rsidRPr="00344C65" w:rsidRDefault="008954F3" w:rsidP="008954F3">
      <w:pPr>
        <w:rPr>
          <w:rFonts w:asciiTheme="minorHAnsi" w:hAnsiTheme="minorHAnsi" w:cstheme="minorHAnsi"/>
          <w:sz w:val="16"/>
        </w:rPr>
      </w:pPr>
      <w:r w:rsidRPr="00344C65">
        <w:rPr>
          <w:rStyle w:val="Emphasis"/>
          <w:rFonts w:asciiTheme="minorHAnsi" w:hAnsiTheme="minorHAnsi" w:cstheme="minorHAnsi"/>
          <w:highlight w:val="cyan"/>
        </w:rPr>
        <w:t>Police</w:t>
      </w:r>
      <w:r w:rsidRPr="00344C65">
        <w:rPr>
          <w:rStyle w:val="Emphasis"/>
          <w:rFonts w:asciiTheme="minorHAnsi" w:hAnsiTheme="minorHAnsi" w:cstheme="minorHAnsi"/>
        </w:rPr>
        <w:t xml:space="preserve"> unions found that they had </w:t>
      </w:r>
      <w:r w:rsidRPr="00344C65">
        <w:rPr>
          <w:rStyle w:val="Emphasis"/>
          <w:rFonts w:asciiTheme="minorHAnsi" w:hAnsiTheme="minorHAnsi" w:cstheme="minorHAnsi"/>
          <w:highlight w:val="cyan"/>
        </w:rPr>
        <w:t>new leverage</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at the</w:t>
      </w:r>
      <w:r w:rsidRPr="00344C65">
        <w:rPr>
          <w:rStyle w:val="Emphasis"/>
          <w:rFonts w:asciiTheme="minorHAnsi" w:hAnsiTheme="minorHAnsi" w:cstheme="minorHAnsi"/>
        </w:rPr>
        <w:t xml:space="preserve"> bargaining </w:t>
      </w:r>
      <w:r w:rsidRPr="00344C65">
        <w:rPr>
          <w:rStyle w:val="Emphasis"/>
          <w:rFonts w:asciiTheme="minorHAnsi" w:hAnsiTheme="minorHAnsi" w:cstheme="minorHAnsi"/>
          <w:highlight w:val="cyan"/>
        </w:rPr>
        <w:t>table</w:t>
      </w:r>
      <w:r w:rsidRPr="00344C65">
        <w:rPr>
          <w:rFonts w:asciiTheme="minorHAnsi" w:hAnsiTheme="minorHAnsi" w:cstheme="minorHAnsi"/>
          <w:sz w:val="16"/>
        </w:rPr>
        <w:t>. In contract negotiations with cities</w:t>
      </w:r>
      <w:r w:rsidRPr="00344C65">
        <w:rPr>
          <w:rStyle w:val="Emphasis"/>
          <w:rFonts w:asciiTheme="minorHAnsi" w:hAnsiTheme="minorHAnsi" w:cstheme="minorHAnsi"/>
        </w:rPr>
        <w:t xml:space="preserve">, they </w:t>
      </w:r>
      <w:r w:rsidRPr="00344C65">
        <w:rPr>
          <w:rStyle w:val="Emphasis"/>
          <w:rFonts w:asciiTheme="minorHAnsi" w:hAnsiTheme="minorHAnsi" w:cstheme="minorHAnsi"/>
          <w:highlight w:val="cyan"/>
        </w:rPr>
        <w:t>sought</w:t>
      </w:r>
      <w:r w:rsidRPr="00344C65">
        <w:rPr>
          <w:rStyle w:val="Emphasis"/>
          <w:rFonts w:asciiTheme="minorHAnsi" w:hAnsiTheme="minorHAnsi" w:cstheme="minorHAnsi"/>
        </w:rPr>
        <w:t xml:space="preserve"> not merely higher pay or better benefits, but </w:t>
      </w:r>
      <w:r w:rsidRPr="00344C65">
        <w:rPr>
          <w:rStyle w:val="Emphasis"/>
          <w:rFonts w:asciiTheme="minorHAnsi" w:hAnsiTheme="minorHAnsi" w:cstheme="minorHAnsi"/>
          <w:highlight w:val="cyan"/>
        </w:rPr>
        <w:t>protections for officers</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accused of misconduct</w:t>
      </w:r>
      <w:r w:rsidRPr="00344C65">
        <w:rPr>
          <w:rStyle w:val="Emphasis"/>
          <w:rFonts w:asciiTheme="minorHAnsi" w:hAnsiTheme="minorHAnsi" w:cstheme="minorHAnsi"/>
        </w:rPr>
        <w:t>.</w:t>
      </w:r>
      <w:r w:rsidRPr="00344C65">
        <w:rPr>
          <w:rFonts w:asciiTheme="minorHAnsi" w:hAnsiTheme="minorHAnsi" w:cstheme="minorHAnsi"/>
          <w:sz w:val="16"/>
        </w:rPr>
        <w:t xml:space="preserve"> At this, they proved remarkably successful. </w:t>
      </w:r>
      <w:r w:rsidRPr="00344C65">
        <w:rPr>
          <w:rStyle w:val="Emphasis"/>
          <w:rFonts w:asciiTheme="minorHAnsi" w:hAnsiTheme="minorHAnsi" w:cstheme="minorHAnsi"/>
        </w:rPr>
        <w:t xml:space="preserve">Reviewing 82 active police-union contracts in major American cities, a 2017 Reuters investigation found that a </w:t>
      </w:r>
      <w:r w:rsidRPr="00344C65">
        <w:rPr>
          <w:rStyle w:val="Emphasis"/>
          <w:rFonts w:asciiTheme="minorHAnsi" w:hAnsiTheme="minorHAnsi" w:cstheme="minorHAnsi"/>
          <w:highlight w:val="cyan"/>
        </w:rPr>
        <w:t>majority “call for</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departments to</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erase disciplinary records</w:t>
      </w:r>
      <w:r w:rsidRPr="00344C65">
        <w:rPr>
          <w:rStyle w:val="Emphasis"/>
          <w:rFonts w:asciiTheme="minorHAnsi" w:hAnsiTheme="minorHAnsi" w:cstheme="minorHAnsi"/>
        </w:rPr>
        <w:t xml:space="preserve">, some after just six months.” Many contracts allow officers to access investigative information about complaints or charges against them before being interrogated, so they can get their stories straight. Some </w:t>
      </w:r>
      <w:r w:rsidRPr="00344C65">
        <w:rPr>
          <w:rStyle w:val="Emphasis"/>
          <w:rFonts w:asciiTheme="minorHAnsi" w:hAnsiTheme="minorHAnsi" w:cstheme="minorHAnsi"/>
          <w:highlight w:val="cyan"/>
        </w:rPr>
        <w:t>require the officer’s approval before making information</w:t>
      </w:r>
      <w:r w:rsidRPr="00344C65">
        <w:rPr>
          <w:rStyle w:val="Emphasis"/>
          <w:rFonts w:asciiTheme="minorHAnsi" w:hAnsiTheme="minorHAnsi" w:cstheme="minorHAnsi"/>
        </w:rPr>
        <w:t xml:space="preserve"> regarding misconduct </w:t>
      </w:r>
      <w:r w:rsidRPr="00344C65">
        <w:rPr>
          <w:rStyle w:val="Emphasis"/>
          <w:rFonts w:asciiTheme="minorHAnsi" w:hAnsiTheme="minorHAnsi" w:cstheme="minorHAnsi"/>
          <w:highlight w:val="cyan"/>
        </w:rPr>
        <w:t>public</w:t>
      </w:r>
      <w:r w:rsidRPr="00344C65">
        <w:rPr>
          <w:rStyle w:val="Emphasis"/>
          <w:rFonts w:asciiTheme="minorHAnsi" w:hAnsiTheme="minorHAnsi" w:cstheme="minorHAnsi"/>
        </w:rPr>
        <w:t xml:space="preserve">; others </w:t>
      </w:r>
      <w:r w:rsidRPr="00344C65">
        <w:rPr>
          <w:rStyle w:val="Emphasis"/>
          <w:rFonts w:asciiTheme="minorHAnsi" w:hAnsiTheme="minorHAnsi" w:cstheme="minorHAnsi"/>
          <w:highlight w:val="cyan"/>
        </w:rPr>
        <w:t>set time limits</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on</w:t>
      </w:r>
      <w:r w:rsidRPr="00344C65">
        <w:rPr>
          <w:rStyle w:val="Emphasis"/>
          <w:rFonts w:asciiTheme="minorHAnsi" w:hAnsiTheme="minorHAnsi" w:cstheme="minorHAnsi"/>
        </w:rPr>
        <w:t xml:space="preserve"> when citizens can file </w:t>
      </w:r>
      <w:r w:rsidRPr="00344C65">
        <w:rPr>
          <w:rStyle w:val="Emphasis"/>
          <w:rFonts w:asciiTheme="minorHAnsi" w:hAnsiTheme="minorHAnsi" w:cstheme="minorHAnsi"/>
          <w:highlight w:val="cyan"/>
        </w:rPr>
        <w:t>complaints</w:t>
      </w:r>
      <w:r w:rsidRPr="00344C65">
        <w:rPr>
          <w:rStyle w:val="Emphasis"/>
          <w:rFonts w:asciiTheme="minorHAnsi" w:hAnsiTheme="minorHAnsi" w:cstheme="minorHAnsi"/>
        </w:rPr>
        <w:t xml:space="preserve">. A 2017 Washington Post investigation found that </w:t>
      </w:r>
      <w:r w:rsidRPr="00344C65">
        <w:rPr>
          <w:rStyle w:val="Emphasis"/>
          <w:rFonts w:asciiTheme="minorHAnsi" w:hAnsiTheme="minorHAnsi" w:cstheme="minorHAnsi"/>
          <w:highlight w:val="cyan"/>
        </w:rPr>
        <w:t xml:space="preserve">since </w:t>
      </w:r>
      <w:proofErr w:type="gramStart"/>
      <w:r w:rsidRPr="00344C65">
        <w:rPr>
          <w:rStyle w:val="Emphasis"/>
          <w:rFonts w:asciiTheme="minorHAnsi" w:hAnsiTheme="minorHAnsi" w:cstheme="minorHAnsi"/>
          <w:highlight w:val="cyan"/>
        </w:rPr>
        <w:t>2006</w:t>
      </w:r>
      <w:r w:rsidRPr="00344C65">
        <w:rPr>
          <w:rStyle w:val="Emphasis"/>
          <w:rFonts w:asciiTheme="minorHAnsi" w:hAnsiTheme="minorHAnsi" w:cstheme="minorHAnsi"/>
        </w:rPr>
        <w:t>,</w:t>
      </w:r>
      <w:proofErr w:type="gramEnd"/>
      <w:r w:rsidRPr="00344C65">
        <w:rPr>
          <w:rStyle w:val="Emphasis"/>
          <w:rFonts w:asciiTheme="minorHAnsi" w:hAnsiTheme="minorHAnsi" w:cstheme="minorHAnsi"/>
        </w:rPr>
        <w:t xml:space="preserve"> of </w:t>
      </w:r>
      <w:r w:rsidRPr="00344C65">
        <w:rPr>
          <w:rStyle w:val="Emphasis"/>
          <w:rFonts w:asciiTheme="minorHAnsi" w:hAnsiTheme="minorHAnsi" w:cstheme="minorHAnsi"/>
          <w:highlight w:val="cyan"/>
        </w:rPr>
        <w:t>the 1,881 officers fired for misconduct</w:t>
      </w:r>
      <w:r w:rsidRPr="00344C65">
        <w:rPr>
          <w:rStyle w:val="Emphasis"/>
          <w:rFonts w:asciiTheme="minorHAnsi" w:hAnsiTheme="minorHAnsi" w:cstheme="minorHAnsi"/>
        </w:rPr>
        <w:t xml:space="preserve"> at the nation’s largest departments, </w:t>
      </w:r>
      <w:r w:rsidRPr="00344C65">
        <w:rPr>
          <w:rStyle w:val="Emphasis"/>
          <w:rFonts w:asciiTheme="minorHAnsi" w:hAnsiTheme="minorHAnsi" w:cstheme="minorHAnsi"/>
          <w:highlight w:val="cyan"/>
        </w:rPr>
        <w:t>451 had been reinstated</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because</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of</w:t>
      </w:r>
      <w:r w:rsidRPr="00344C65">
        <w:rPr>
          <w:rStyle w:val="Emphasis"/>
          <w:rFonts w:asciiTheme="minorHAnsi" w:hAnsiTheme="minorHAnsi" w:cstheme="minorHAnsi"/>
        </w:rPr>
        <w:t xml:space="preserve"> requirements in </w:t>
      </w:r>
      <w:r w:rsidRPr="00344C65">
        <w:rPr>
          <w:rStyle w:val="Emphasis"/>
          <w:rFonts w:asciiTheme="minorHAnsi" w:hAnsiTheme="minorHAnsi" w:cstheme="minorHAnsi"/>
          <w:highlight w:val="cyan"/>
        </w:rPr>
        <w:t>union contracts</w:t>
      </w:r>
      <w:r w:rsidRPr="00344C65">
        <w:rPr>
          <w:rStyle w:val="Emphasis"/>
          <w:rFonts w:asciiTheme="minorHAnsi" w:hAnsiTheme="minorHAnsi" w:cstheme="minorHAnsi"/>
        </w:rPr>
        <w:t xml:space="preserve">. For many police unions, enacting and enforcing barriers to accountability became a primary concern. </w:t>
      </w:r>
      <w:r w:rsidRPr="00344C65">
        <w:rPr>
          <w:rFonts w:asciiTheme="minorHAnsi" w:hAnsiTheme="minorHAnsi" w:cstheme="minorHAnsi"/>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w:t>
      </w:r>
      <w:proofErr w:type="spellStart"/>
      <w:r w:rsidRPr="00344C65">
        <w:rPr>
          <w:rFonts w:asciiTheme="minorHAnsi" w:hAnsiTheme="minorHAnsi" w:cstheme="minorHAnsi"/>
          <w:sz w:val="16"/>
        </w:rPr>
        <w:t>Gillezeau</w:t>
      </w:r>
      <w:proofErr w:type="spellEnd"/>
      <w:r w:rsidRPr="00344C65">
        <w:rPr>
          <w:rFonts w:asciiTheme="minorHAnsi" w:hAnsiTheme="minorHAnsi" w:cstheme="minorHAnsi"/>
          <w:sz w:val="16"/>
        </w:rPr>
        <w:t xml:space="preserve"> of the University of Victoria found that </w:t>
      </w:r>
      <w:r w:rsidRPr="00344C65">
        <w:rPr>
          <w:rStyle w:val="Emphasis"/>
          <w:rFonts w:asciiTheme="minorHAnsi" w:hAnsiTheme="minorHAnsi" w:cstheme="minorHAnsi"/>
          <w:highlight w:val="cyan"/>
        </w:rPr>
        <w:t>after departments unionized</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there was</w:t>
      </w:r>
      <w:r w:rsidRPr="00344C65">
        <w:rPr>
          <w:rStyle w:val="Emphasis"/>
          <w:rFonts w:asciiTheme="minorHAnsi" w:hAnsiTheme="minorHAnsi" w:cstheme="minorHAnsi"/>
        </w:rPr>
        <w:t xml:space="preserve"> a “substantial </w:t>
      </w:r>
      <w:r w:rsidRPr="00344C65">
        <w:rPr>
          <w:rStyle w:val="Emphasis"/>
          <w:rFonts w:asciiTheme="minorHAnsi" w:hAnsiTheme="minorHAnsi" w:cstheme="minorHAnsi"/>
          <w:highlight w:val="cyan"/>
        </w:rPr>
        <w:t>increase</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in</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police killings of civilians</w:t>
      </w:r>
      <w:r w:rsidRPr="00344C65">
        <w:rPr>
          <w:rStyle w:val="Emphasis"/>
          <w:rFonts w:asciiTheme="minorHAnsi" w:hAnsiTheme="minorHAnsi" w:cstheme="minorHAnsi"/>
        </w:rPr>
        <w:t xml:space="preserve">. Neither </w:t>
      </w:r>
      <w:r w:rsidRPr="00344C65">
        <w:rPr>
          <w:rStyle w:val="Emphasis"/>
          <w:rFonts w:asciiTheme="minorHAnsi" w:hAnsiTheme="minorHAnsi" w:cstheme="minorHAnsi"/>
          <w:highlight w:val="cyan"/>
        </w:rPr>
        <w:t>crime rates nor</w:t>
      </w:r>
      <w:r w:rsidRPr="00344C65">
        <w:rPr>
          <w:rStyle w:val="Emphasis"/>
          <w:rFonts w:asciiTheme="minorHAnsi" w:hAnsiTheme="minorHAnsi" w:cstheme="minorHAnsi"/>
        </w:rPr>
        <w:t xml:space="preserve"> the </w:t>
      </w:r>
      <w:r w:rsidRPr="00344C65">
        <w:rPr>
          <w:rStyle w:val="Emphasis"/>
          <w:rFonts w:asciiTheme="minorHAnsi" w:hAnsiTheme="minorHAnsi" w:cstheme="minorHAnsi"/>
          <w:highlight w:val="cyan"/>
        </w:rPr>
        <w:t>safety of officers</w:t>
      </w:r>
      <w:r w:rsidRPr="00344C65">
        <w:rPr>
          <w:rStyle w:val="Emphasis"/>
          <w:rFonts w:asciiTheme="minorHAnsi" w:hAnsiTheme="minorHAnsi" w:cstheme="minorHAnsi"/>
        </w:rPr>
        <w:t xml:space="preserve"> themselves </w:t>
      </w:r>
      <w:r w:rsidRPr="00344C65">
        <w:rPr>
          <w:rStyle w:val="Emphasis"/>
          <w:rFonts w:asciiTheme="minorHAnsi" w:hAnsiTheme="minorHAnsi" w:cstheme="minorHAnsi"/>
          <w:highlight w:val="cyan"/>
        </w:rPr>
        <w:t>was affected</w:t>
      </w:r>
      <w:r w:rsidRPr="00344C65">
        <w:rPr>
          <w:rStyle w:val="Emphasis"/>
          <w:rFonts w:asciiTheme="minorHAnsi" w:hAnsiTheme="minorHAnsi" w:cstheme="minorHAnsi"/>
        </w:rPr>
        <w:t xml:space="preserve">. The provisions do more than simply protect bad actors. They </w:t>
      </w:r>
      <w:r w:rsidRPr="00344C65">
        <w:rPr>
          <w:rStyle w:val="Emphasis"/>
          <w:rFonts w:asciiTheme="minorHAnsi" w:hAnsiTheme="minorHAnsi" w:cstheme="minorHAnsi"/>
          <w:highlight w:val="cyan"/>
        </w:rPr>
        <w:t>cultivate an unhealthy</w:t>
      </w:r>
      <w:r w:rsidRPr="00344C65">
        <w:rPr>
          <w:rStyle w:val="Emphasis"/>
          <w:rFonts w:asciiTheme="minorHAnsi" w:hAnsiTheme="minorHAnsi" w:cstheme="minorHAnsi"/>
        </w:rPr>
        <w:t xml:space="preserve"> and secretive </w:t>
      </w:r>
      <w:r w:rsidRPr="00344C65">
        <w:rPr>
          <w:rStyle w:val="Emphasis"/>
          <w:rFonts w:asciiTheme="minorHAnsi" w:hAnsiTheme="minorHAnsi" w:cstheme="minorHAnsi"/>
          <w:highlight w:val="cyan"/>
        </w:rPr>
        <w:t>culture</w:t>
      </w:r>
      <w:r w:rsidRPr="00344C65">
        <w:rPr>
          <w:rStyle w:val="Emphasis"/>
          <w:rFonts w:asciiTheme="minorHAnsi" w:hAnsiTheme="minorHAnsi" w:cstheme="minorHAnsi"/>
        </w:rPr>
        <w:t xml:space="preserve"> with</w:t>
      </w:r>
      <w:r w:rsidRPr="00344C65">
        <w:rPr>
          <w:rStyle w:val="Emphasis"/>
          <w:rFonts w:asciiTheme="minorHAnsi" w:hAnsiTheme="minorHAnsi" w:cstheme="minorHAnsi"/>
          <w:highlight w:val="cyan"/>
        </w:rPr>
        <w:t>in</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police departments</w:t>
      </w:r>
      <w:r w:rsidRPr="00344C65">
        <w:rPr>
          <w:rStyle w:val="Emphasis"/>
          <w:rFonts w:asciiTheme="minorHAnsi" w:hAnsiTheme="minorHAnsi" w:cstheme="minorHAnsi"/>
        </w:rPr>
        <w:t xml:space="preserve">, </w:t>
      </w:r>
      <w:r w:rsidRPr="00344C65">
        <w:rPr>
          <w:rStyle w:val="Emphasis"/>
          <w:rFonts w:asciiTheme="minorHAnsi" w:hAnsiTheme="minorHAnsi" w:cstheme="minorHAnsi"/>
          <w:highlight w:val="cyan"/>
        </w:rPr>
        <w:t>strengthening</w:t>
      </w:r>
      <w:r w:rsidRPr="00344C65">
        <w:rPr>
          <w:rStyle w:val="Emphasis"/>
          <w:rFonts w:asciiTheme="minorHAnsi" w:hAnsiTheme="minorHAnsi" w:cstheme="minorHAnsi"/>
        </w:rPr>
        <w:t xml:space="preserve"> a phenomenon known as the </w:t>
      </w:r>
      <w:r w:rsidRPr="00344C65">
        <w:rPr>
          <w:rStyle w:val="Emphasis"/>
          <w:rFonts w:asciiTheme="minorHAnsi" w:hAnsiTheme="minorHAnsi" w:cstheme="minorHAnsi"/>
          <w:highlight w:val="cyan"/>
        </w:rPr>
        <w:t>code of silence</w:t>
      </w:r>
      <w:r w:rsidRPr="00344C65">
        <w:rPr>
          <w:rFonts w:asciiTheme="minorHAnsi" w:hAnsiTheme="minorHAnsi" w:cstheme="minorHAnsi"/>
          <w:sz w:val="16"/>
        </w:rPr>
        <w:t xml:space="preserve">. In a 2000 survey of police officers by the National Institute of Justice, only 39 percent of respondents agreed with the statement “Police officers always report serious criminal violations involving abuse of authority by fellow officers.” </w:t>
      </w:r>
    </w:p>
    <w:p w14:paraId="148835C4" w14:textId="77777777" w:rsidR="008954F3" w:rsidRPr="00344C65" w:rsidRDefault="008954F3" w:rsidP="008954F3">
      <w:pPr>
        <w:pStyle w:val="Heading4"/>
      </w:pPr>
    </w:p>
    <w:p w14:paraId="488349A3" w14:textId="61069A47" w:rsidR="008954F3" w:rsidRPr="00344C65" w:rsidRDefault="008954F3" w:rsidP="008954F3">
      <w:pPr>
        <w:pStyle w:val="Heading2"/>
        <w:rPr>
          <w:rFonts w:asciiTheme="minorHAnsi" w:hAnsiTheme="minorHAnsi" w:cstheme="minorHAnsi"/>
        </w:rPr>
      </w:pPr>
      <w:r>
        <w:rPr>
          <w:rFonts w:asciiTheme="minorHAnsi" w:hAnsiTheme="minorHAnsi" w:cstheme="minorHAnsi"/>
        </w:rPr>
        <w:t>3</w:t>
      </w:r>
    </w:p>
    <w:p w14:paraId="6FACDD36" w14:textId="79AEFCEA" w:rsidR="008954F3" w:rsidRPr="00344C65" w:rsidRDefault="008954F3" w:rsidP="008954F3">
      <w:pPr>
        <w:pStyle w:val="Heading4"/>
      </w:pPr>
      <w:r w:rsidRPr="00344C65">
        <w:t xml:space="preserve">Counterplan: </w:t>
      </w:r>
      <w:r>
        <w:rPr>
          <w:rFonts w:asciiTheme="minorHAnsi" w:hAnsiTheme="minorHAnsi" w:cstheme="minorHAnsi"/>
        </w:rPr>
        <w:t>A just government</w:t>
      </w:r>
      <w:r w:rsidRPr="00344C65">
        <w:rPr>
          <w:rFonts w:asciiTheme="minorHAnsi" w:hAnsiTheme="minorHAnsi" w:cstheme="minorHAnsi"/>
        </w:rPr>
        <w:t xml:space="preserve"> ought to recognize </w:t>
      </w:r>
      <w:r w:rsidRPr="00344C65">
        <w:t>a right of workers to strike except in the instance that strikes directly demand discrimination towards certain groups of individuals.</w:t>
      </w:r>
    </w:p>
    <w:p w14:paraId="0940F4B7" w14:textId="77777777" w:rsidR="00667409" w:rsidRDefault="008954F3" w:rsidP="00667409">
      <w:pPr>
        <w:pStyle w:val="Heading4"/>
        <w:rPr>
          <w:rStyle w:val="Style13ptBold"/>
        </w:rPr>
      </w:pPr>
      <w:r w:rsidRPr="00344C65">
        <w:rPr>
          <w:rStyle w:val="Style13ptBold"/>
        </w:rPr>
        <w:t>BPSC</w:t>
      </w:r>
    </w:p>
    <w:p w14:paraId="55AF4924" w14:textId="1A42A1AC" w:rsidR="008954F3" w:rsidRPr="00344C65" w:rsidRDefault="008954F3" w:rsidP="008954F3">
      <w:r w:rsidRPr="00344C65">
        <w:rPr>
          <w:b/>
          <w:sz w:val="26"/>
          <w:szCs w:val="26"/>
        </w:rPr>
        <w:t xml:space="preserve"> </w:t>
      </w:r>
      <w:r w:rsidRPr="00344C65">
        <w:t>[Unfair Labor Practices by Union, http://bpscllc.com/unfair-labor-practices-by-unions.html, N.D., Business &amp; People Strategy Consulting Group, California's trusted source for workplace human resources and employment law] [SS]</w:t>
      </w:r>
    </w:p>
    <w:p w14:paraId="4EC8C62D" w14:textId="429C36F6" w:rsidR="008954F3" w:rsidRPr="00344C65" w:rsidRDefault="008954F3" w:rsidP="008954F3">
      <w:r w:rsidRPr="00344C65">
        <w:rPr>
          <w:sz w:val="16"/>
          <w:szCs w:val="16"/>
        </w:rPr>
        <w:t xml:space="preserve">Causing or Attempting to Cause Discrimination: Section 8(b)(2) makes it </w:t>
      </w:r>
      <w:r w:rsidRPr="00344C65">
        <w:rPr>
          <w:highlight w:val="cyan"/>
          <w:u w:val="single"/>
        </w:rPr>
        <w:t>an unfair labor practice for a labor organization</w:t>
      </w:r>
      <w:r w:rsidRPr="00344C65">
        <w:rPr>
          <w:u w:val="single"/>
        </w:rPr>
        <w:t xml:space="preserve"> to </w:t>
      </w:r>
      <w:r w:rsidRPr="00344C65">
        <w:rPr>
          <w:highlight w:val="cyan"/>
          <w:u w:val="single"/>
        </w:rPr>
        <w:t>cause</w:t>
      </w:r>
      <w:r w:rsidRPr="00344C65">
        <w:rPr>
          <w:sz w:val="16"/>
          <w:szCs w:val="16"/>
        </w:rPr>
        <w:t xml:space="preserve"> or attempt to cause </w:t>
      </w:r>
      <w:r w:rsidRPr="00344C65">
        <w:rPr>
          <w:highlight w:val="cyan"/>
          <w:u w:val="single"/>
        </w:rPr>
        <w:t>an employer to discriminate</w:t>
      </w:r>
      <w:r w:rsidRPr="00344C65">
        <w:rPr>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344C65">
        <w:rPr>
          <w:highlight w:val="cyan"/>
          <w:u w:val="single"/>
        </w:rPr>
        <w:t>A union</w:t>
      </w:r>
      <w:r w:rsidRPr="00344C65">
        <w:rPr>
          <w:u w:val="single"/>
        </w:rPr>
        <w:t xml:space="preserve">’s conduct, accompanied by statements </w:t>
      </w:r>
      <w:r w:rsidRPr="00344C65">
        <w:rPr>
          <w:highlight w:val="cyan"/>
          <w:u w:val="single"/>
        </w:rPr>
        <w:t xml:space="preserve">advising </w:t>
      </w:r>
      <w:r w:rsidRPr="00344C65">
        <w:rPr>
          <w:sz w:val="16"/>
          <w:szCs w:val="16"/>
        </w:rPr>
        <w:t xml:space="preserve">or suggesting </w:t>
      </w:r>
      <w:r w:rsidRPr="00344C65">
        <w:rPr>
          <w:u w:val="single"/>
        </w:rPr>
        <w:t xml:space="preserve">that action is expected of </w:t>
      </w:r>
      <w:r w:rsidRPr="00344C65">
        <w:rPr>
          <w:highlight w:val="cyan"/>
          <w:u w:val="single"/>
        </w:rPr>
        <w:t>an employer</w:t>
      </w:r>
      <w:r w:rsidRPr="00344C65">
        <w:rPr>
          <w:sz w:val="16"/>
          <w:szCs w:val="16"/>
        </w:rPr>
        <w:t xml:space="preserve">, may be enough to find a violation of this section </w:t>
      </w:r>
      <w:r w:rsidRPr="00344C65">
        <w:rPr>
          <w:u w:val="single"/>
        </w:rPr>
        <w:t xml:space="preserve">if the union’s action can be shown </w:t>
      </w:r>
      <w:r w:rsidRPr="00344C65">
        <w:rPr>
          <w:highlight w:val="cyan"/>
          <w:u w:val="single"/>
        </w:rPr>
        <w:t>to</w:t>
      </w:r>
      <w:r w:rsidRPr="00344C65">
        <w:rPr>
          <w:u w:val="single"/>
        </w:rPr>
        <w:t xml:space="preserve"> be a causal factor in the employer’s </w:t>
      </w:r>
      <w:r w:rsidRPr="00344C65">
        <w:rPr>
          <w:highlight w:val="cyan"/>
          <w:u w:val="single"/>
        </w:rPr>
        <w:t>discriminat</w:t>
      </w:r>
      <w:r w:rsidRPr="00344C65">
        <w:rPr>
          <w:u w:val="single"/>
        </w:rPr>
        <w:t>ion</w:t>
      </w:r>
      <w:r w:rsidRPr="00344C65">
        <w:rPr>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344C65">
        <w:rPr>
          <w:highlight w:val="cyan"/>
          <w:u w:val="single"/>
        </w:rPr>
        <w:t>require</w:t>
      </w:r>
      <w:r w:rsidRPr="00344C65">
        <w:rPr>
          <w:sz w:val="16"/>
          <w:szCs w:val="16"/>
        </w:rPr>
        <w:t xml:space="preserve">d, such as assessments, </w:t>
      </w:r>
      <w:proofErr w:type="gramStart"/>
      <w:r w:rsidRPr="00344C65">
        <w:rPr>
          <w:sz w:val="16"/>
          <w:szCs w:val="16"/>
        </w:rPr>
        <w:t>fines</w:t>
      </w:r>
      <w:proofErr w:type="gramEnd"/>
      <w:r w:rsidRPr="00344C65">
        <w:rPr>
          <w:sz w:val="16"/>
          <w:szCs w:val="16"/>
        </w:rPr>
        <w:t xml:space="preserve">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344C65">
        <w:rPr>
          <w:highlight w:val="cyan"/>
          <w:u w:val="single"/>
        </w:rPr>
        <w:t>Refusing referral or giving preference on the basis of race</w:t>
      </w:r>
      <w:r w:rsidRPr="00344C65">
        <w:rPr>
          <w:sz w:val="16"/>
          <w:szCs w:val="16"/>
        </w:rPr>
        <w:t xml:space="preserve"> or union activities when making job referrals to units represented by the union Seeking the discharge of an employee under a union-security agreement for failure to pay a fine levied by the unio</w:t>
      </w:r>
    </w:p>
    <w:p w14:paraId="07679986" w14:textId="1BF8D0EC" w:rsidR="008954F3" w:rsidRDefault="008954F3" w:rsidP="008954F3">
      <w:pPr>
        <w:pStyle w:val="Heading4"/>
      </w:pPr>
      <w:r w:rsidRPr="00344C65">
        <w:t>Racist union strikes have happened before</w:t>
      </w:r>
    </w:p>
    <w:p w14:paraId="3373A94E" w14:textId="09131408" w:rsidR="00667409" w:rsidRPr="00667409" w:rsidRDefault="00667409" w:rsidP="00667409">
      <w:pPr>
        <w:pStyle w:val="Heading4"/>
      </w:pPr>
      <w:r>
        <w:t>Keyes 17</w:t>
      </w:r>
    </w:p>
    <w:p w14:paraId="2C794FBF" w14:textId="77777777" w:rsidR="008954F3" w:rsidRPr="00344C65" w:rsidRDefault="008954F3" w:rsidP="008954F3">
      <w:r w:rsidRPr="00344C65">
        <w:t xml:space="preserve">Allison </w:t>
      </w:r>
      <w:r w:rsidRPr="00344C65">
        <w:rPr>
          <w:rStyle w:val="Style13ptBold"/>
        </w:rPr>
        <w:t>Keyes</w:t>
      </w:r>
      <w:r w:rsidRPr="00344C65">
        <w:t xml:space="preserve">, JUNE 30, </w:t>
      </w:r>
      <w:r w:rsidRPr="00344C65">
        <w:rPr>
          <w:b/>
          <w:sz w:val="26"/>
          <w:szCs w:val="26"/>
        </w:rPr>
        <w:t>2017</w:t>
      </w:r>
      <w:r w:rsidRPr="00344C65">
        <w:t xml:space="preserve">, "The East St. Louis Race Riot Left </w:t>
      </w:r>
      <w:proofErr w:type="gramStart"/>
      <w:r w:rsidRPr="00344C65">
        <w:t>Dozens</w:t>
      </w:r>
      <w:proofErr w:type="gramEnd"/>
      <w:r w:rsidRPr="00344C65">
        <w:t xml:space="preserve"> Dead, Devastating a Community on the Rise," Smithsonian Magazine, https://www.smithsonianmag.com/smithsonian-institution/east-st-louis-race-riot-left-dozens-dead-devastating-community-on-the-rise-180963885/ //SR</w:t>
      </w:r>
    </w:p>
    <w:p w14:paraId="44F5105A" w14:textId="77777777" w:rsidR="008954F3" w:rsidRPr="00344C65" w:rsidRDefault="008954F3" w:rsidP="008954F3">
      <w:r w:rsidRPr="00344C65">
        <w:rPr>
          <w:highlight w:val="cyan"/>
          <w:u w:val="single"/>
        </w:rPr>
        <w:t>Racial tensions began simmering in East St. Louis</w:t>
      </w:r>
      <w:r w:rsidRPr="00344C65">
        <w:rPr>
          <w:sz w:val="16"/>
          <w:szCs w:val="16"/>
        </w:rPr>
        <w:t xml:space="preserve">—a city </w:t>
      </w:r>
      <w:r w:rsidRPr="00344C65">
        <w:rPr>
          <w:u w:val="single"/>
        </w:rPr>
        <w:t xml:space="preserve">where </w:t>
      </w:r>
      <w:r w:rsidRPr="00344C65">
        <w:rPr>
          <w:highlight w:val="cyan"/>
          <w:u w:val="single"/>
        </w:rPr>
        <w:t>thousands of blacks</w:t>
      </w:r>
      <w:r w:rsidRPr="00344C65">
        <w:rPr>
          <w:u w:val="single"/>
        </w:rPr>
        <w:t xml:space="preserve"> had </w:t>
      </w:r>
      <w:r w:rsidRPr="00344C65">
        <w:rPr>
          <w:highlight w:val="cyan"/>
          <w:u w:val="single"/>
        </w:rPr>
        <w:t>moved from the South to work in war factories</w:t>
      </w:r>
      <w:r w:rsidRPr="00344C65">
        <w:rPr>
          <w:sz w:val="16"/>
          <w:szCs w:val="16"/>
        </w:rPr>
        <w:t xml:space="preserve">—as early as February 1917. The </w:t>
      </w:r>
      <w:proofErr w:type="gramStart"/>
      <w:r w:rsidRPr="00344C65">
        <w:rPr>
          <w:sz w:val="16"/>
          <w:szCs w:val="16"/>
        </w:rPr>
        <w:t>African-American</w:t>
      </w:r>
      <w:proofErr w:type="gramEnd"/>
      <w:r w:rsidRPr="00344C65">
        <w:rPr>
          <w:sz w:val="16"/>
          <w:szCs w:val="16"/>
        </w:rPr>
        <w:t xml:space="preserve"> population was 6,000 in 1910 and nearly double that by 1917. In the spring, </w:t>
      </w:r>
      <w:r w:rsidRPr="00344C65">
        <w:rPr>
          <w:highlight w:val="cyan"/>
          <w:u w:val="single"/>
        </w:rPr>
        <w:t>the</w:t>
      </w:r>
      <w:r w:rsidRPr="00344C65">
        <w:rPr>
          <w:u w:val="single"/>
        </w:rPr>
        <w:t xml:space="preserve"> largely </w:t>
      </w:r>
      <w:r w:rsidRPr="00344C65">
        <w:rPr>
          <w:highlight w:val="cyan"/>
          <w:u w:val="single"/>
        </w:rPr>
        <w:t>white workforce</w:t>
      </w:r>
      <w:r w:rsidRPr="00344C65">
        <w:rPr>
          <w:u w:val="single"/>
        </w:rPr>
        <w:t xml:space="preserve"> at the Aluminum Ore Company </w:t>
      </w:r>
      <w:r w:rsidRPr="00344C65">
        <w:rPr>
          <w:highlight w:val="cyan"/>
          <w:u w:val="single"/>
        </w:rPr>
        <w:t>went on strike</w:t>
      </w:r>
      <w:r w:rsidRPr="00344C65">
        <w:rPr>
          <w:sz w:val="16"/>
          <w:szCs w:val="16"/>
        </w:rPr>
        <w:t xml:space="preserve">. </w:t>
      </w:r>
      <w:r w:rsidRPr="00344C65">
        <w:rPr>
          <w:u w:val="single"/>
        </w:rPr>
        <w:t>Hundreds of blacks were hired</w:t>
      </w:r>
      <w:r w:rsidRPr="00344C65">
        <w:rPr>
          <w:sz w:val="16"/>
          <w:szCs w:val="16"/>
        </w:rPr>
        <w:t xml:space="preserve">. After a City Council meeting on May 28, </w:t>
      </w:r>
      <w:r w:rsidRPr="00344C65">
        <w:rPr>
          <w:highlight w:val="cyan"/>
          <w:u w:val="single"/>
        </w:rPr>
        <w:t>angry white workers lodged formal complaints against black migrants</w:t>
      </w:r>
      <w:r w:rsidRPr="00344C65">
        <w:rPr>
          <w:sz w:val="16"/>
          <w:szCs w:val="16"/>
        </w:rPr>
        <w:t xml:space="preserve">. When word of an attempted robbery of a white man by an armed black man spread through the city, mobs started </w:t>
      </w:r>
      <w:r w:rsidRPr="00344C65">
        <w:rPr>
          <w:highlight w:val="cyan"/>
          <w:u w:val="single"/>
        </w:rPr>
        <w:t xml:space="preserve">beating any </w:t>
      </w:r>
      <w:proofErr w:type="gramStart"/>
      <w:r w:rsidRPr="00344C65">
        <w:rPr>
          <w:highlight w:val="cyan"/>
          <w:u w:val="single"/>
        </w:rPr>
        <w:t>African-Americans</w:t>
      </w:r>
      <w:proofErr w:type="gramEnd"/>
      <w:r w:rsidRPr="00344C65">
        <w:rPr>
          <w:highlight w:val="cyan"/>
          <w:u w:val="single"/>
        </w:rPr>
        <w:t xml:space="preserve"> they found</w:t>
      </w:r>
      <w:r w:rsidRPr="00344C65">
        <w:rPr>
          <w:sz w:val="16"/>
          <w:szCs w:val="16"/>
        </w:rPr>
        <w:t>, even pulling individuals off of streetcars and trolleys. The National Guard was called in but dispersed in June.</w:t>
      </w:r>
    </w:p>
    <w:p w14:paraId="08812EDB" w14:textId="6DFA2001" w:rsidR="008954F3" w:rsidRDefault="00375ABE" w:rsidP="00375ABE">
      <w:pPr>
        <w:pStyle w:val="Heading2"/>
      </w:pPr>
      <w:r>
        <w:t>4</w:t>
      </w:r>
    </w:p>
    <w:p w14:paraId="43A4F076" w14:textId="77777777" w:rsidR="00375ABE" w:rsidRPr="008C560C" w:rsidRDefault="00375ABE" w:rsidP="00375ABE">
      <w:pPr>
        <w:pStyle w:val="Heading4"/>
      </w:pPr>
      <w:r>
        <w:t>I</w:t>
      </w:r>
      <w:r w:rsidRPr="008C560C">
        <w:t xml:space="preserve">n the </w:t>
      </w:r>
      <w:proofErr w:type="spellStart"/>
      <w:r w:rsidRPr="008C560C">
        <w:t>squo</w:t>
      </w:r>
      <w:proofErr w:type="spellEnd"/>
      <w:r w:rsidRPr="008C560C">
        <w:t>, the right to strike is banned by the ILO for essential workers.</w:t>
      </w:r>
    </w:p>
    <w:p w14:paraId="29A9C66B" w14:textId="77777777" w:rsidR="00375ABE" w:rsidRPr="008C560C" w:rsidRDefault="00375ABE" w:rsidP="00375ABE">
      <w:pPr>
        <w:rPr>
          <w:sz w:val="16"/>
          <w:szCs w:val="16"/>
        </w:rPr>
      </w:pPr>
      <w:proofErr w:type="spellStart"/>
      <w:r w:rsidRPr="008C560C">
        <w:rPr>
          <w:rStyle w:val="Style13ptBold"/>
          <w:rFonts w:asciiTheme="majorHAnsi" w:hAnsiTheme="majorHAnsi" w:cstheme="majorHAnsi"/>
        </w:rPr>
        <w:t>Chima</w:t>
      </w:r>
      <w:proofErr w:type="spellEnd"/>
      <w:r w:rsidRPr="008C560C">
        <w:rPr>
          <w:rStyle w:val="Style13ptBold"/>
          <w:rFonts w:asciiTheme="majorHAnsi" w:hAnsiTheme="majorHAnsi" w:cstheme="majorHAnsi"/>
        </w:rPr>
        <w:t xml:space="preserve"> 13 </w:t>
      </w:r>
      <w:proofErr w:type="spellStart"/>
      <w:r w:rsidRPr="008C560C">
        <w:rPr>
          <w:sz w:val="16"/>
          <w:szCs w:val="16"/>
        </w:rPr>
        <w:t>Chima</w:t>
      </w:r>
      <w:proofErr w:type="spellEnd"/>
      <w:r w:rsidRPr="008C560C">
        <w:rPr>
          <w:sz w:val="16"/>
          <w:szCs w:val="16"/>
        </w:rPr>
        <w:t>,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 w:val="16"/>
          <w:szCs w:val="16"/>
        </w:rPr>
        <w:t> </w:t>
      </w:r>
      <w:r w:rsidRPr="008C560C">
        <w:rPr>
          <w:i/>
          <w:iCs/>
          <w:sz w:val="16"/>
          <w:szCs w:val="16"/>
        </w:rPr>
        <w:t>BMC Medical Ethics</w:t>
      </w:r>
      <w:r w:rsidRPr="008C560C">
        <w:rPr>
          <w:sz w:val="16"/>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 w:val="16"/>
          <w:szCs w:val="16"/>
        </w:rPr>
        <w:t> SJEP</w:t>
      </w:r>
    </w:p>
    <w:p w14:paraId="712DD1C2" w14:textId="77777777" w:rsidR="00375ABE" w:rsidRDefault="00375ABE" w:rsidP="00375ABE">
      <w:r w:rsidRPr="008C560C">
        <w:t xml:space="preserve">Despite the fundamental importance of the right to strike in collective bargaining and industrial relations, it has been </w:t>
      </w:r>
      <w:proofErr w:type="spellStart"/>
      <w:r w:rsidRPr="008C560C">
        <w:t>recognised</w:t>
      </w:r>
      <w:proofErr w:type="spellEnd"/>
      <w:r w:rsidRPr="008C560C">
        <w:t xml:space="preserve"> that derogations or restrictions to this right may be necessary to avoid abuse or usage of this right contrary to the needs of the community [</w:t>
      </w:r>
      <w:hyperlink r:id="rId11"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2D2D0B">
        <w:rPr>
          <w:rStyle w:val="Emphasis"/>
          <w:rFonts w:asciiTheme="majorHAnsi" w:hAnsiTheme="majorHAnsi" w:cstheme="majorHAnsi"/>
        </w:rPr>
        <w:t>'</w:t>
      </w:r>
      <w:r w:rsidRPr="008C560C">
        <w:rPr>
          <w:rStyle w:val="Emphasis"/>
          <w:rFonts w:asciiTheme="majorHAnsi" w:hAnsiTheme="majorHAnsi" w:cstheme="majorHAnsi"/>
          <w:highlight w:val="green"/>
        </w:rPr>
        <w:t>essential service</w:t>
      </w:r>
      <w:r w:rsidRPr="002D2D0B">
        <w:rPr>
          <w:rStyle w:val="Emphasis"/>
          <w:rFonts w:asciiTheme="majorHAnsi" w:hAnsiTheme="majorHAnsi" w:cstheme="majorHAnsi"/>
        </w:rPr>
        <w:t>'</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12"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w:t>
      </w:r>
      <w:proofErr w:type="gramStart"/>
      <w:r w:rsidRPr="008C560C">
        <w:rPr>
          <w:rStyle w:val="Emphasis"/>
          <w:rFonts w:asciiTheme="majorHAnsi" w:hAnsiTheme="majorHAnsi" w:cstheme="majorHAnsi"/>
        </w:rPr>
        <w:t>Therefore</w:t>
      </w:r>
      <w:proofErr w:type="gramEnd"/>
      <w:r w:rsidRPr="008C560C">
        <w:rPr>
          <w:rStyle w:val="Emphasis"/>
          <w:rFonts w:asciiTheme="majorHAnsi" w:hAnsiTheme="majorHAnsi" w:cstheme="majorHAnsi"/>
        </w:rPr>
        <w:t xml:space="preserv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t>
      </w:r>
      <w:proofErr w:type="gramStart"/>
      <w:r w:rsidRPr="008C560C">
        <w:rPr>
          <w:rStyle w:val="Emphasis"/>
          <w:rFonts w:asciiTheme="majorHAnsi" w:hAnsiTheme="majorHAnsi" w:cstheme="majorHAnsi"/>
        </w:rPr>
        <w:t>words</w:t>
      </w:r>
      <w:proofErr w:type="gramEnd"/>
      <w:r w:rsidRPr="008C560C">
        <w:rPr>
          <w:rStyle w:val="Emphasis"/>
          <w:rFonts w:asciiTheme="majorHAnsi" w:hAnsiTheme="majorHAnsi" w:cstheme="majorHAnsi"/>
        </w:rPr>
        <w:t xml:space="preserve"> they are not allowed to withdraw their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regardless of the circumstances. </w:t>
      </w:r>
      <w:r w:rsidRPr="00EC4F1A">
        <w:rPr>
          <w:rStyle w:val="Emphasis"/>
          <w:rFonts w:asciiTheme="majorHAnsi" w:hAnsiTheme="majorHAnsi" w:cstheme="majorHAnsi"/>
        </w:rPr>
        <w:t xml:space="preserve">The international </w:t>
      </w:r>
      <w:proofErr w:type="spellStart"/>
      <w:r w:rsidRPr="00EC4F1A">
        <w:rPr>
          <w:rStyle w:val="Emphasis"/>
          <w:rFonts w:asciiTheme="majorHAnsi" w:hAnsiTheme="majorHAnsi" w:cstheme="majorHAnsi"/>
        </w:rPr>
        <w:t>labour</w:t>
      </w:r>
      <w:proofErr w:type="spellEnd"/>
      <w:r w:rsidRPr="00EC4F1A">
        <w:rPr>
          <w:rStyle w:val="Emphasis"/>
          <w:rFonts w:asciiTheme="majorHAnsi" w:hAnsiTheme="majorHAnsi" w:cstheme="majorHAnsi"/>
        </w:rPr>
        <w:t xml:space="preserve"> organization (ILO) has provided a strict 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2D2D0B">
        <w:rPr>
          <w:rStyle w:val="Emphasis"/>
          <w:rFonts w:asciiTheme="majorHAnsi" w:hAnsiTheme="majorHAnsi" w:cstheme="majorHAnsi"/>
        </w:rPr>
        <w:t xml:space="preserve">the </w:t>
      </w:r>
      <w:r w:rsidRPr="008C560C">
        <w:rPr>
          <w:rStyle w:val="Emphasis"/>
          <w:rFonts w:asciiTheme="majorHAnsi" w:hAnsiTheme="majorHAnsi" w:cstheme="majorHAnsi"/>
          <w:highlight w:val="green"/>
        </w:rPr>
        <w:t xml:space="preserve">hospital </w:t>
      </w:r>
      <w:r w:rsidRPr="002D2D0B">
        <w:rPr>
          <w:rStyle w:val="Emphasis"/>
          <w:rFonts w:asciiTheme="majorHAnsi" w:hAnsiTheme="majorHAnsi" w:cstheme="majorHAnsi"/>
        </w:rPr>
        <w:t>sector</w:t>
      </w:r>
      <w:r w:rsidRPr="008C560C">
        <w:rPr>
          <w:rStyle w:val="Emphasis"/>
          <w:rFonts w:asciiTheme="majorHAnsi" w:hAnsiTheme="majorHAnsi" w:cstheme="majorHAnsi"/>
        </w:rPr>
        <w:t xml:space="preserve">, </w:t>
      </w:r>
      <w:r w:rsidRPr="002D2D0B">
        <w:rPr>
          <w:rStyle w:val="Emphasis"/>
          <w:rFonts w:asciiTheme="majorHAnsi" w:hAnsiTheme="majorHAnsi" w:cstheme="majorHAnsi"/>
          <w:highlight w:val="green"/>
        </w:rPr>
        <w:t>electricity</w:t>
      </w:r>
      <w:r w:rsidRPr="008C560C">
        <w:rPr>
          <w:rStyle w:val="Emphasis"/>
          <w:rFonts w:asciiTheme="majorHAnsi" w:hAnsiTheme="majorHAnsi" w:cstheme="majorHAnsi"/>
        </w:rPr>
        <w:t xml:space="preserve"> services, </w:t>
      </w:r>
      <w:r w:rsidRPr="002D2D0B">
        <w:rPr>
          <w:rStyle w:val="Emphasis"/>
          <w:rFonts w:asciiTheme="majorHAnsi" w:hAnsiTheme="majorHAnsi" w:cstheme="majorHAnsi"/>
          <w:highlight w:val="green"/>
        </w:rPr>
        <w:t>water supply</w:t>
      </w:r>
      <w:r w:rsidRPr="008C560C">
        <w:rPr>
          <w:rStyle w:val="Emphasis"/>
          <w:rFonts w:asciiTheme="majorHAnsi" w:hAnsiTheme="majorHAnsi" w:cstheme="majorHAnsi"/>
        </w:rPr>
        <w:t xml:space="preserve"> services, the telephone service, the </w:t>
      </w:r>
      <w:r w:rsidRPr="002D2D0B">
        <w:rPr>
          <w:rStyle w:val="Emphasis"/>
          <w:rFonts w:asciiTheme="majorHAnsi" w:hAnsiTheme="majorHAnsi" w:cstheme="majorHAnsi"/>
          <w:highlight w:val="green"/>
        </w:rPr>
        <w:t xml:space="preserve">police </w:t>
      </w:r>
      <w:r w:rsidRPr="002D2D0B">
        <w:rPr>
          <w:rStyle w:val="Emphasis"/>
          <w:rFonts w:asciiTheme="majorHAnsi" w:hAnsiTheme="majorHAnsi" w:cstheme="majorHAnsi"/>
        </w:rPr>
        <w:t>and</w:t>
      </w:r>
      <w:r w:rsidRPr="008C560C">
        <w:rPr>
          <w:rStyle w:val="Emphasis"/>
          <w:rFonts w:asciiTheme="majorHAnsi" w:hAnsiTheme="majorHAnsi" w:cstheme="majorHAnsi"/>
        </w:rPr>
        <w:t xml:space="preserve"> the </w:t>
      </w:r>
      <w:r w:rsidRPr="002D2D0B">
        <w:rPr>
          <w:rStyle w:val="Emphasis"/>
          <w:rFonts w:asciiTheme="majorHAnsi" w:hAnsiTheme="majorHAnsi" w:cstheme="majorHAnsi"/>
          <w:highlight w:val="green"/>
        </w:rPr>
        <w:t>armed forces</w:t>
      </w:r>
      <w:r w:rsidRPr="008C560C">
        <w:rPr>
          <w:rStyle w:val="Emphasis"/>
          <w:rFonts w:asciiTheme="majorHAnsi" w:hAnsiTheme="majorHAnsi" w:cstheme="majorHAnsi"/>
        </w:rPr>
        <w:t xml:space="preserve">, the </w:t>
      </w:r>
      <w:r w:rsidRPr="002D2D0B">
        <w:rPr>
          <w:rStyle w:val="Emphasis"/>
          <w:rFonts w:asciiTheme="majorHAnsi" w:hAnsiTheme="majorHAnsi" w:cstheme="majorHAnsi"/>
          <w:highlight w:val="green"/>
        </w:rPr>
        <w:t xml:space="preserve">fire-fighting </w:t>
      </w:r>
      <w:r w:rsidRPr="002D2D0B">
        <w:rPr>
          <w:rStyle w:val="Emphasis"/>
          <w:rFonts w:asciiTheme="majorHAnsi" w:hAnsiTheme="majorHAnsi" w:cstheme="majorHAnsi"/>
        </w:rPr>
        <w:t>services</w:t>
      </w:r>
      <w:r w:rsidRPr="008C560C">
        <w:rPr>
          <w:rStyle w:val="Emphasis"/>
          <w:rFonts w:asciiTheme="majorHAnsi" w:hAnsiTheme="majorHAnsi" w:cstheme="majorHAnsi"/>
        </w:rPr>
        <w:t xml:space="preserve">, public or private prison services, the provision of food to pupils of school age </w:t>
      </w:r>
      <w:r w:rsidRPr="002D2D0B">
        <w:rPr>
          <w:rStyle w:val="Emphasis"/>
          <w:rFonts w:asciiTheme="majorHAnsi" w:hAnsiTheme="majorHAnsi" w:cstheme="majorHAnsi"/>
          <w:highlight w:val="green"/>
        </w:rPr>
        <w:t>and</w:t>
      </w:r>
      <w:r w:rsidRPr="008C560C">
        <w:rPr>
          <w:rStyle w:val="Emphasis"/>
          <w:rFonts w:asciiTheme="majorHAnsi" w:hAnsiTheme="majorHAnsi" w:cstheme="majorHAnsi"/>
        </w:rPr>
        <w:t xml:space="preserve"> </w:t>
      </w:r>
      <w:r>
        <w:rPr>
          <w:rStyle w:val="Emphasis"/>
          <w:rFonts w:asciiTheme="majorHAnsi" w:hAnsiTheme="majorHAnsi" w:cstheme="majorHAnsi"/>
        </w:rPr>
        <w:t>(</w:t>
      </w:r>
      <w:r w:rsidRPr="002D2D0B">
        <w:rPr>
          <w:rStyle w:val="Emphasis"/>
          <w:rFonts w:asciiTheme="majorHAnsi" w:hAnsiTheme="majorHAnsi" w:cstheme="majorHAnsi"/>
          <w:highlight w:val="green"/>
        </w:rPr>
        <w:t>more</w:t>
      </w:r>
      <w:r>
        <w:rPr>
          <w:rStyle w:val="Emphasis"/>
          <w:rFonts w:asciiTheme="majorHAnsi" w:hAnsiTheme="majorHAnsi" w:cstheme="majorHAnsi"/>
        </w:rPr>
        <w:t xml:space="preserve">) </w:t>
      </w:r>
      <w:r w:rsidRPr="008C560C">
        <w:rPr>
          <w:rStyle w:val="Emphasis"/>
          <w:rFonts w:asciiTheme="majorHAnsi" w:hAnsiTheme="majorHAnsi" w:cstheme="majorHAnsi"/>
        </w:rPr>
        <w:t>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13"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05D4E5FB" w14:textId="77777777" w:rsidR="00375ABE" w:rsidRPr="00E23ECE" w:rsidRDefault="00375ABE" w:rsidP="00375ABE">
      <w:pPr>
        <w:pStyle w:val="Heading4"/>
      </w:pPr>
      <w:r>
        <w:t>Recognizing essential workers’ right to strike would proliferate and expand current strikes occurring in small quantities due to covid on a large scale. This would lead to an overwhelming influx of essential worker strikes.</w:t>
      </w:r>
    </w:p>
    <w:p w14:paraId="5387943E" w14:textId="77777777" w:rsidR="00375ABE" w:rsidRPr="00D62704" w:rsidRDefault="00375ABE" w:rsidP="00375ABE">
      <w:r>
        <w:t xml:space="preserve">Abigail </w:t>
      </w:r>
      <w:r w:rsidRPr="00D62704">
        <w:rPr>
          <w:rStyle w:val="StyleUnderline"/>
          <w:b/>
          <w:bCs/>
          <w:sz w:val="24"/>
          <w:szCs w:val="24"/>
        </w:rPr>
        <w:t>Abrams</w:t>
      </w:r>
      <w:r>
        <w:t>, 11-30-</w:t>
      </w:r>
      <w:r w:rsidRPr="00D62704">
        <w:t>20</w:t>
      </w:r>
      <w:r w:rsidRPr="00D62704">
        <w:rPr>
          <w:rStyle w:val="StyleUnderline"/>
          <w:b/>
          <w:bCs/>
          <w:sz w:val="24"/>
          <w:szCs w:val="24"/>
        </w:rPr>
        <w:t>20</w:t>
      </w:r>
      <w:r>
        <w:t xml:space="preserve">, "How COVID-19 Pushed Frontline Workers </w:t>
      </w:r>
      <w:proofErr w:type="gramStart"/>
      <w:r>
        <w:t>Into</w:t>
      </w:r>
      <w:proofErr w:type="gramEnd"/>
      <w:r>
        <w:t xml:space="preserve"> Collective Action," Time, https://time.com/5928528/frontline-workers-strikes-labor/</w:t>
      </w:r>
    </w:p>
    <w:p w14:paraId="134EE1FF" w14:textId="77777777" w:rsidR="00375ABE" w:rsidRDefault="00375ABE" w:rsidP="00375ABE">
      <w:pPr>
        <w:rPr>
          <w:sz w:val="16"/>
        </w:rPr>
      </w:pPr>
      <w:proofErr w:type="spellStart"/>
      <w:r w:rsidRPr="00E23ECE">
        <w:rPr>
          <w:sz w:val="16"/>
        </w:rPr>
        <w:t>Cerue</w:t>
      </w:r>
      <w:proofErr w:type="spellEnd"/>
      <w:r w:rsidRPr="00E23ECE">
        <w:rPr>
          <w:sz w:val="16"/>
        </w:rPr>
        <w:t xml:space="preserve"> Cotton never expected to find herself on a picket line. As a forklift operator for Cash-</w:t>
      </w:r>
      <w:proofErr w:type="spellStart"/>
      <w:r w:rsidRPr="00E23ECE">
        <w:rPr>
          <w:sz w:val="16"/>
        </w:rPr>
        <w:t>Wa</w:t>
      </w:r>
      <w:proofErr w:type="spellEnd"/>
      <w:r w:rsidRPr="00E23ECE">
        <w:rPr>
          <w:sz w:val="16"/>
        </w:rPr>
        <w:t xml:space="preserve">, a regional food distributor in Fargo, North Dakota, she enjoyed the physical challenges and responsibility of her </w:t>
      </w:r>
      <w:proofErr w:type="gramStart"/>
      <w:r w:rsidRPr="00E23ECE">
        <w:rPr>
          <w:sz w:val="16"/>
        </w:rPr>
        <w:t>job, and</w:t>
      </w:r>
      <w:proofErr w:type="gramEnd"/>
      <w:r w:rsidRPr="00E23ECE">
        <w:rPr>
          <w:sz w:val="16"/>
        </w:rPr>
        <w:t xml:space="preserve"> was used to working overnight hours. But this fall, everything changed. The coronavirus, which had seemed like a far-away problem last spring and summer, began spiking in her community in September. Cotton has a newborn baby and two older children at home, both of whom have asthma. She no longer felt safe going to work. Cash-</w:t>
      </w:r>
      <w:proofErr w:type="spellStart"/>
      <w:r w:rsidRPr="00E23ECE">
        <w:rPr>
          <w:sz w:val="16"/>
        </w:rPr>
        <w:t>Wa</w:t>
      </w:r>
      <w:proofErr w:type="spellEnd"/>
      <w:r w:rsidRPr="00E23ECE">
        <w:rPr>
          <w:sz w:val="16"/>
        </w:rPr>
        <w:t xml:space="preserve"> had for months failed to require masks in its warehouses, enforce social distancing rules or otherwise screen employees. The company’s only precautions were handing out cloth masks and placing two bottles of hand sanitizer in the break room. By late November, </w:t>
      </w:r>
      <w:proofErr w:type="gramStart"/>
      <w:r w:rsidRPr="00E23ECE">
        <w:rPr>
          <w:sz w:val="16"/>
        </w:rPr>
        <w:t>Cotton</w:t>
      </w:r>
      <w:proofErr w:type="gramEnd"/>
      <w:r w:rsidRPr="00E23ECE">
        <w:rPr>
          <w:sz w:val="16"/>
        </w:rPr>
        <w:t xml:space="preserve"> and her fellow workers—all deemed “</w:t>
      </w:r>
      <w:r w:rsidRPr="00D62704">
        <w:rPr>
          <w:rStyle w:val="StyleUnderline"/>
          <w:highlight w:val="green"/>
        </w:rPr>
        <w:t>essential</w:t>
      </w:r>
      <w:r w:rsidRPr="00E23ECE">
        <w:rPr>
          <w:sz w:val="16"/>
        </w:rPr>
        <w:t xml:space="preserve">,” under guidance from the federal government—had reached a breaking point: they banded together and refused to work for 24 hours. “I was super nervous because it was my very first time doing a strike,” Cotton says. </w:t>
      </w:r>
      <w:r w:rsidRPr="00D62704">
        <w:rPr>
          <w:rStyle w:val="StyleUnderline"/>
        </w:rPr>
        <w:t xml:space="preserve">Across the country, </w:t>
      </w:r>
      <w:r w:rsidRPr="00D62704">
        <w:rPr>
          <w:rStyle w:val="StyleUnderline"/>
          <w:highlight w:val="green"/>
        </w:rPr>
        <w:t>workers</w:t>
      </w:r>
      <w:r w:rsidRPr="00D62704">
        <w:rPr>
          <w:rStyle w:val="StyleUnderline"/>
        </w:rPr>
        <w:t xml:space="preserve"> like Cotton, who have never gone on strike and did not consider themselves activists, have been </w:t>
      </w:r>
      <w:r w:rsidRPr="001F3217">
        <w:rPr>
          <w:rStyle w:val="StyleUnderline"/>
        </w:rPr>
        <w:t>moved to organize</w:t>
      </w:r>
      <w:r w:rsidRPr="00D62704">
        <w:rPr>
          <w:rStyle w:val="StyleUnderline"/>
        </w:rPr>
        <w:t xml:space="preserve"> protests, sick-outs and </w:t>
      </w:r>
      <w:r w:rsidRPr="00D62704">
        <w:rPr>
          <w:rStyle w:val="StyleUnderline"/>
          <w:highlight w:val="green"/>
        </w:rPr>
        <w:t>strike</w:t>
      </w:r>
      <w:r w:rsidRPr="001F3217">
        <w:rPr>
          <w:rStyle w:val="StyleUnderline"/>
        </w:rPr>
        <w:t>s</w:t>
      </w:r>
      <w:r w:rsidRPr="00D62704">
        <w:rPr>
          <w:rStyle w:val="StyleUnderline"/>
          <w:highlight w:val="green"/>
        </w:rPr>
        <w:t xml:space="preserve"> over COVID</w:t>
      </w:r>
      <w:r w:rsidRPr="00D62704">
        <w:rPr>
          <w:rStyle w:val="StyleUnderline"/>
        </w:rPr>
        <w:t>-19</w:t>
      </w:r>
      <w:r w:rsidRPr="00E23ECE">
        <w:rPr>
          <w:sz w:val="16"/>
        </w:rPr>
        <w:t xml:space="preserve">. Unions report a surge in workers </w:t>
      </w:r>
      <w:proofErr w:type="gramStart"/>
      <w:r w:rsidRPr="00E23ECE">
        <w:rPr>
          <w:sz w:val="16"/>
        </w:rPr>
        <w:t>taking action</w:t>
      </w:r>
      <w:proofErr w:type="gramEnd"/>
      <w:r w:rsidRPr="00E23ECE">
        <w:rPr>
          <w:sz w:val="16"/>
        </w:rPr>
        <w:t xml:space="preserve"> and an increased interest in organizing. Grocery stores, warehouses, hospitals, nursing homes, fast food restaurants, schools, and health clinics—unionized and not—all saw walkouts in 2020. While the National Labor Relations Board temporarily froze union representation elections last spring, and COVID-19 has continued to complicate some elections, unions of all types say the pandemic has fueled interest in their work. </w:t>
      </w:r>
      <w:r w:rsidRPr="00D62704">
        <w:rPr>
          <w:rStyle w:val="StyleUnderline"/>
        </w:rPr>
        <w:t xml:space="preserve">National unions across industries including health care, food service and retail say they are continuing to field more calls from </w:t>
      </w:r>
      <w:proofErr w:type="spellStart"/>
      <w:r w:rsidRPr="00D62704">
        <w:rPr>
          <w:rStyle w:val="StyleUnderline"/>
        </w:rPr>
        <w:t>from</w:t>
      </w:r>
      <w:proofErr w:type="spellEnd"/>
      <w:r w:rsidRPr="00D62704">
        <w:rPr>
          <w:rStyle w:val="StyleUnderline"/>
        </w:rPr>
        <w:t xml:space="preserve"> workers who want to join up and seeing </w:t>
      </w:r>
      <w:r w:rsidRPr="00D62704">
        <w:rPr>
          <w:rStyle w:val="StyleUnderline"/>
          <w:highlight w:val="green"/>
        </w:rPr>
        <w:t>thousands of</w:t>
      </w:r>
      <w:r w:rsidRPr="00D62704">
        <w:rPr>
          <w:rStyle w:val="StyleUnderline"/>
        </w:rPr>
        <w:t xml:space="preserve"> current </w:t>
      </w:r>
      <w:r w:rsidRPr="00D62704">
        <w:rPr>
          <w:rStyle w:val="StyleUnderline"/>
          <w:highlight w:val="green"/>
        </w:rPr>
        <w:t>members</w:t>
      </w:r>
      <w:r w:rsidRPr="00D62704">
        <w:rPr>
          <w:rStyle w:val="StyleUnderline"/>
        </w:rPr>
        <w:t xml:space="preserve"> eagerly volunteering to </w:t>
      </w:r>
      <w:proofErr w:type="gramStart"/>
      <w:r w:rsidRPr="00D62704">
        <w:rPr>
          <w:rStyle w:val="StyleUnderline"/>
        </w:rPr>
        <w:t>take action</w:t>
      </w:r>
      <w:proofErr w:type="gramEnd"/>
      <w:r w:rsidRPr="00E23ECE">
        <w:rPr>
          <w:sz w:val="16"/>
        </w:rPr>
        <w:t xml:space="preserve">. </w:t>
      </w:r>
      <w:proofErr w:type="spellStart"/>
      <w:r w:rsidRPr="00E23ECE">
        <w:rPr>
          <w:sz w:val="16"/>
        </w:rPr>
        <w:t>Cerue</w:t>
      </w:r>
      <w:proofErr w:type="spellEnd"/>
      <w:r w:rsidRPr="00E23ECE">
        <w:rPr>
          <w:sz w:val="16"/>
        </w:rPr>
        <w:t xml:space="preserve"> Cotton, a forklift operator for Cash-</w:t>
      </w:r>
      <w:proofErr w:type="spellStart"/>
      <w:r w:rsidRPr="00E23ECE">
        <w:rPr>
          <w:sz w:val="16"/>
        </w:rPr>
        <w:t>Wa</w:t>
      </w:r>
      <w:proofErr w:type="spellEnd"/>
      <w:r w:rsidRPr="00E23ECE">
        <w:rPr>
          <w:sz w:val="16"/>
        </w:rPr>
        <w:t xml:space="preserve"> Distributing in Fargo, N.D., on Jan. 2. Nina Robinson for TIME The labor turmoil has followed the course of the pandemic. </w:t>
      </w:r>
      <w:r w:rsidRPr="00D62704">
        <w:rPr>
          <w:rStyle w:val="StyleUnderline"/>
        </w:rPr>
        <w:t xml:space="preserve">Last spring, Amazon warehouse workers, Whole Foods employees, and gig workers at Instacart and </w:t>
      </w:r>
      <w:proofErr w:type="spellStart"/>
      <w:r w:rsidRPr="00D62704">
        <w:rPr>
          <w:rStyle w:val="StyleUnderline"/>
        </w:rPr>
        <w:t>Shipt</w:t>
      </w:r>
      <w:proofErr w:type="spellEnd"/>
      <w:r w:rsidRPr="00D62704">
        <w:rPr>
          <w:rStyle w:val="StyleUnderline"/>
        </w:rPr>
        <w:t xml:space="preserve"> refused to work in </w:t>
      </w:r>
      <w:r w:rsidRPr="001F3217">
        <w:rPr>
          <w:rStyle w:val="StyleUnderline"/>
          <w:highlight w:val="green"/>
        </w:rPr>
        <w:t>protest</w:t>
      </w:r>
      <w:r w:rsidRPr="00D62704">
        <w:rPr>
          <w:rStyle w:val="StyleUnderline"/>
        </w:rPr>
        <w:t xml:space="preserve"> of their companies’ </w:t>
      </w:r>
      <w:r w:rsidRPr="00D62704">
        <w:rPr>
          <w:rStyle w:val="StyleUnderline"/>
          <w:highlight w:val="green"/>
        </w:rPr>
        <w:t>lack of</w:t>
      </w:r>
      <w:r w:rsidRPr="00D62704">
        <w:rPr>
          <w:rStyle w:val="StyleUnderline"/>
        </w:rPr>
        <w:t xml:space="preserve"> corona</w:t>
      </w:r>
      <w:r w:rsidRPr="00D62704">
        <w:rPr>
          <w:rStyle w:val="StyleUnderline"/>
          <w:highlight w:val="green"/>
        </w:rPr>
        <w:t>virus</w:t>
      </w:r>
      <w:r w:rsidRPr="00D62704">
        <w:rPr>
          <w:rStyle w:val="StyleUnderline"/>
        </w:rPr>
        <w:t xml:space="preserve"> safety </w:t>
      </w:r>
      <w:r w:rsidRPr="00D62704">
        <w:rPr>
          <w:rStyle w:val="StyleUnderline"/>
          <w:highlight w:val="green"/>
        </w:rPr>
        <w:t>precautions</w:t>
      </w:r>
      <w:r w:rsidRPr="00D62704">
        <w:rPr>
          <w:rStyle w:val="StyleUnderline"/>
        </w:rPr>
        <w:t>. In July, workers at the JBS beef plant in Greeley, Colo., one of the country’s largest meatpacking plants, walked out following a deadly COVID-19 outbreak, and in the fall, as the third wave of infections began overwhelming much of the American heartland, a coalition of five unions across six Midwestern hospitals joined forces to demand in a series of letters that the Catholic hospital chain Ascension Health improve staffing levels and infection control protocols</w:t>
      </w:r>
      <w:r w:rsidRPr="00E23ECE">
        <w:rPr>
          <w:sz w:val="16"/>
        </w:rPr>
        <w:t xml:space="preserve">. The complaints rise from an awkward reality: </w:t>
      </w:r>
      <w:r w:rsidRPr="00D62704">
        <w:rPr>
          <w:rStyle w:val="StyleUnderline"/>
        </w:rPr>
        <w:t xml:space="preserve">With certain exceptions, such as doctors and nurses, many of the workers deemed “essential” during the pandemic earn relatively </w:t>
      </w:r>
      <w:r w:rsidRPr="00D62704">
        <w:rPr>
          <w:rStyle w:val="StyleUnderline"/>
          <w:highlight w:val="green"/>
        </w:rPr>
        <w:t>low wages</w:t>
      </w:r>
      <w:r w:rsidRPr="00D62704">
        <w:rPr>
          <w:rStyle w:val="StyleUnderline"/>
        </w:rPr>
        <w:t xml:space="preserve"> and </w:t>
      </w:r>
      <w:r w:rsidRPr="00D62704">
        <w:rPr>
          <w:rStyle w:val="StyleUnderline"/>
          <w:highlight w:val="green"/>
        </w:rPr>
        <w:t>lack</w:t>
      </w:r>
      <w:r w:rsidRPr="00D62704">
        <w:rPr>
          <w:rStyle w:val="StyleUnderline"/>
        </w:rPr>
        <w:t xml:space="preserve"> </w:t>
      </w:r>
      <w:r>
        <w:rPr>
          <w:rStyle w:val="StyleUnderline"/>
        </w:rPr>
        <w:t>(</w:t>
      </w:r>
      <w:r w:rsidRPr="00D62704">
        <w:rPr>
          <w:rStyle w:val="StyleUnderline"/>
          <w:highlight w:val="green"/>
        </w:rPr>
        <w:t>of</w:t>
      </w:r>
      <w:r>
        <w:rPr>
          <w:rStyle w:val="StyleUnderline"/>
        </w:rPr>
        <w:t xml:space="preserve">) </w:t>
      </w:r>
      <w:r w:rsidRPr="00D62704">
        <w:rPr>
          <w:rStyle w:val="StyleUnderline"/>
        </w:rPr>
        <w:t xml:space="preserve">access to employer benefits, like </w:t>
      </w:r>
      <w:r w:rsidRPr="00D62704">
        <w:rPr>
          <w:rStyle w:val="StyleUnderline"/>
          <w:highlight w:val="green"/>
        </w:rPr>
        <w:t xml:space="preserve">paid sick </w:t>
      </w:r>
      <w:proofErr w:type="gramStart"/>
      <w:r w:rsidRPr="00D62704">
        <w:rPr>
          <w:rStyle w:val="StyleUnderline"/>
          <w:highlight w:val="green"/>
        </w:rPr>
        <w:t xml:space="preserve">leave </w:t>
      </w:r>
      <w:r>
        <w:rPr>
          <w:rStyle w:val="StyleUnderline"/>
        </w:rPr>
        <w:t xml:space="preserve"> (</w:t>
      </w:r>
      <w:proofErr w:type="gramEnd"/>
      <w:r w:rsidRPr="00D62704">
        <w:rPr>
          <w:rStyle w:val="StyleUnderline"/>
          <w:highlight w:val="green"/>
        </w:rPr>
        <w:t>and</w:t>
      </w:r>
      <w:r>
        <w:rPr>
          <w:rStyle w:val="StyleUnderline"/>
        </w:rPr>
        <w:t xml:space="preserve">) </w:t>
      </w:r>
      <w:r w:rsidRPr="00D62704">
        <w:rPr>
          <w:rStyle w:val="StyleUnderline"/>
        </w:rPr>
        <w:t xml:space="preserve">or </w:t>
      </w:r>
      <w:r w:rsidRPr="00D62704">
        <w:rPr>
          <w:rStyle w:val="StyleUnderline"/>
          <w:highlight w:val="green"/>
        </w:rPr>
        <w:t>compensation for working</w:t>
      </w:r>
      <w:r w:rsidRPr="00D62704">
        <w:rPr>
          <w:rStyle w:val="StyleUnderline"/>
        </w:rPr>
        <w:t xml:space="preserve"> under </w:t>
      </w:r>
      <w:r w:rsidRPr="00D62704">
        <w:rPr>
          <w:rStyle w:val="StyleUnderline"/>
          <w:highlight w:val="green"/>
        </w:rPr>
        <w:t>hazardous conditions</w:t>
      </w:r>
      <w:r w:rsidRPr="00E23ECE">
        <w:rPr>
          <w:sz w:val="16"/>
        </w:rPr>
        <w:t xml:space="preserve">. While the shortage of personal protective equipment (PPE) eased at larger hospitals by the end of 2020, many essential workers who are not directly in the medical field are still struggling to consistently access masks or face shields. Meanwhile, many employers of these essential workers, including Walmart, Amazon, </w:t>
      </w:r>
      <w:proofErr w:type="gramStart"/>
      <w:r w:rsidRPr="00E23ECE">
        <w:rPr>
          <w:sz w:val="16"/>
        </w:rPr>
        <w:t>Kroger</w:t>
      </w:r>
      <w:proofErr w:type="gramEnd"/>
      <w:r w:rsidRPr="00E23ECE">
        <w:rPr>
          <w:sz w:val="16"/>
        </w:rPr>
        <w:t xml:space="preserve"> and Costco, have raked in record profits. </w:t>
      </w:r>
      <w:r w:rsidRPr="00D62704">
        <w:rPr>
          <w:rStyle w:val="StyleUnderline"/>
        </w:rPr>
        <w:t xml:space="preserve">The Brookings Institution found that 13 of the largest retail companies in the country earned a total of $16.7 billion more in 2020 than they did in 2019, while </w:t>
      </w:r>
      <w:r w:rsidRPr="00D62704">
        <w:rPr>
          <w:rStyle w:val="StyleUnderline"/>
          <w:highlight w:val="green"/>
        </w:rPr>
        <w:t>raising workers’ pay</w:t>
      </w:r>
      <w:r w:rsidRPr="00D62704">
        <w:rPr>
          <w:rStyle w:val="StyleUnderline"/>
        </w:rPr>
        <w:t xml:space="preserve"> an </w:t>
      </w:r>
      <w:r w:rsidRPr="00D62704">
        <w:rPr>
          <w:rStyle w:val="StyleUnderline"/>
          <w:highlight w:val="green"/>
        </w:rPr>
        <w:t>average of</w:t>
      </w:r>
      <w:r w:rsidRPr="00D62704">
        <w:rPr>
          <w:rStyle w:val="StyleUnderline"/>
        </w:rPr>
        <w:t xml:space="preserve"> just </w:t>
      </w:r>
      <w:r w:rsidRPr="00D62704">
        <w:rPr>
          <w:rStyle w:val="StyleUnderline"/>
          <w:highlight w:val="green"/>
        </w:rPr>
        <w:t xml:space="preserve">$1.11 per </w:t>
      </w:r>
      <w:r w:rsidRPr="00E23ECE">
        <w:rPr>
          <w:rStyle w:val="StyleUnderline"/>
          <w:highlight w:val="green"/>
        </w:rPr>
        <w:t>hour since</w:t>
      </w:r>
      <w:r w:rsidRPr="00D62704">
        <w:rPr>
          <w:rStyle w:val="StyleUnderline"/>
        </w:rPr>
        <w:t xml:space="preserve"> the </w:t>
      </w:r>
      <w:r w:rsidRPr="00E23ECE">
        <w:rPr>
          <w:rStyle w:val="StyleUnderline"/>
          <w:highlight w:val="green"/>
        </w:rPr>
        <w:t>start of</w:t>
      </w:r>
      <w:r w:rsidRPr="00D62704">
        <w:rPr>
          <w:rStyle w:val="StyleUnderline"/>
        </w:rPr>
        <w:t xml:space="preserve"> the </w:t>
      </w:r>
      <w:r w:rsidRPr="00E23ECE">
        <w:rPr>
          <w:rStyle w:val="StyleUnderline"/>
          <w:highlight w:val="green"/>
        </w:rPr>
        <w:t>pandemic</w:t>
      </w:r>
      <w:r w:rsidRPr="00E23ECE">
        <w:rPr>
          <w:sz w:val="16"/>
        </w:rPr>
        <w:t xml:space="preserve">. The </w:t>
      </w:r>
      <w:r w:rsidRPr="00E23ECE">
        <w:rPr>
          <w:rStyle w:val="StyleUnderline"/>
        </w:rPr>
        <w:t xml:space="preserve">federal </w:t>
      </w:r>
      <w:r w:rsidRPr="00E23ECE">
        <w:rPr>
          <w:rStyle w:val="StyleUnderline"/>
          <w:highlight w:val="green"/>
        </w:rPr>
        <w:t>government</w:t>
      </w:r>
      <w:r w:rsidRPr="00E23ECE">
        <w:rPr>
          <w:rStyle w:val="StyleUnderline"/>
        </w:rPr>
        <w:t xml:space="preserve"> has, for the most part, </w:t>
      </w:r>
      <w:r w:rsidRPr="00E23ECE">
        <w:rPr>
          <w:rStyle w:val="StyleUnderline"/>
          <w:highlight w:val="green"/>
        </w:rPr>
        <w:t>declined</w:t>
      </w:r>
      <w:r w:rsidRPr="00E23ECE">
        <w:rPr>
          <w:rStyle w:val="StyleUnderline"/>
        </w:rPr>
        <w:t xml:space="preserve"> to erect any </w:t>
      </w:r>
      <w:r w:rsidRPr="00E23ECE">
        <w:rPr>
          <w:rStyle w:val="StyleUnderline"/>
          <w:highlight w:val="green"/>
        </w:rPr>
        <w:t>safeguards for</w:t>
      </w:r>
      <w:r w:rsidRPr="00E23ECE">
        <w:rPr>
          <w:rStyle w:val="StyleUnderline"/>
        </w:rPr>
        <w:t xml:space="preserve"> the </w:t>
      </w:r>
      <w:r w:rsidRPr="00E23ECE">
        <w:rPr>
          <w:rStyle w:val="StyleUnderline"/>
          <w:highlight w:val="green"/>
        </w:rPr>
        <w:t>workers</w:t>
      </w:r>
      <w:r w:rsidRPr="00E23ECE">
        <w:rPr>
          <w:rStyle w:val="StyleUnderline"/>
        </w:rPr>
        <w:t xml:space="preserve"> it said should keep working during a pandemic</w:t>
      </w:r>
      <w:r w:rsidRPr="00E23ECE">
        <w:rPr>
          <w:sz w:val="16"/>
        </w:rPr>
        <w:t xml:space="preserve">. While Congress included paid sick leave in its first coronavirus relief package last spring, large loopholes left millions of essential workers ineligible. Lawmakers passed no federal hazard pay requirements. The Trump Administration’s National Labor Relations Board, the agency tasked with enforcing private sector labor laws, further rolled </w:t>
      </w:r>
      <w:proofErr w:type="gramStart"/>
      <w:r w:rsidRPr="00E23ECE">
        <w:rPr>
          <w:sz w:val="16"/>
        </w:rPr>
        <w:t>back</w:t>
      </w:r>
      <w:proofErr w:type="gramEnd"/>
      <w:r w:rsidRPr="00E23ECE">
        <w:rPr>
          <w:sz w:val="16"/>
        </w:rPr>
        <w:t xml:space="preserve"> and weakened worker protections, while the U.S. Department of Labor’s Occupational Safety and Health Administration has been criticized for its lax treatment of worker complaints during the pandemic.</w:t>
      </w:r>
    </w:p>
    <w:p w14:paraId="51577E30" w14:textId="3BA2D1FD" w:rsidR="00375ABE" w:rsidRDefault="00375ABE" w:rsidP="00375ABE">
      <w:pPr>
        <w:pStyle w:val="Heading4"/>
      </w:pPr>
      <w:r>
        <w:t>Destroys current responses to covid through a stoppage in distribution of covid vaccines</w:t>
      </w:r>
    </w:p>
    <w:p w14:paraId="2490CC2F" w14:textId="77777777" w:rsidR="00375ABE" w:rsidRDefault="00375ABE" w:rsidP="00375ABE">
      <w:r>
        <w:t xml:space="preserve">Fran </w:t>
      </w:r>
      <w:proofErr w:type="spellStart"/>
      <w:r w:rsidRPr="000F4946">
        <w:rPr>
          <w:b/>
          <w:bCs/>
          <w:sz w:val="24"/>
          <w:szCs w:val="24"/>
          <w:u w:val="single"/>
        </w:rPr>
        <w:t>Kritz</w:t>
      </w:r>
      <w:proofErr w:type="spellEnd"/>
      <w:r>
        <w:t>, 1-20-20</w:t>
      </w:r>
      <w:r w:rsidRPr="000F4946">
        <w:rPr>
          <w:b/>
          <w:bCs/>
          <w:sz w:val="24"/>
          <w:szCs w:val="24"/>
          <w:u w:val="single"/>
        </w:rPr>
        <w:t>21</w:t>
      </w:r>
      <w:r>
        <w:t xml:space="preserve">, "Who Can Administer COVID-19 </w:t>
      </w:r>
      <w:proofErr w:type="gramStart"/>
      <w:r>
        <w:t>Vaccines?,</w:t>
      </w:r>
      <w:proofErr w:type="gramEnd"/>
      <w:r>
        <w:t xml:space="preserve">" </w:t>
      </w:r>
      <w:proofErr w:type="spellStart"/>
      <w:r>
        <w:t>Verywell</w:t>
      </w:r>
      <w:proofErr w:type="spellEnd"/>
      <w:r>
        <w:t xml:space="preserve"> Health, https://www.verywellhealth.com/who-can-administer-covid-19-vaccines-5094165</w:t>
      </w:r>
    </w:p>
    <w:p w14:paraId="61F5EB42" w14:textId="77777777" w:rsidR="00375ABE" w:rsidRDefault="00375ABE" w:rsidP="00375ABE">
      <w:pPr>
        <w:rPr>
          <w:sz w:val="16"/>
        </w:rPr>
      </w:pPr>
      <w:r w:rsidRPr="00A86990">
        <w:rPr>
          <w:sz w:val="16"/>
        </w:rPr>
        <w:t>News footage these last few weeks has focused on healthcare workers getting the COVID-19 shot in the arm of their choice. But just who is doing the vaccinating</w:t>
      </w:r>
      <w:r w:rsidRPr="000F4946">
        <w:rPr>
          <w:rStyle w:val="StyleUnderline"/>
        </w:rPr>
        <w:t xml:space="preserve">? The answer is a variety of </w:t>
      </w:r>
      <w:r w:rsidRPr="000F4946">
        <w:rPr>
          <w:rStyle w:val="StyleUnderline"/>
          <w:highlight w:val="green"/>
        </w:rPr>
        <w:t>health professionals</w:t>
      </w:r>
      <w:r w:rsidRPr="000F4946">
        <w:rPr>
          <w:rStyle w:val="StyleUnderline"/>
        </w:rPr>
        <w:t>, some trained and deputized by states specifically for the current health emergency</w:t>
      </w:r>
      <w:r w:rsidRPr="00A86990">
        <w:rPr>
          <w:sz w:val="16"/>
        </w:rPr>
        <w:t>. “</w:t>
      </w:r>
      <w:r w:rsidRPr="000F4946">
        <w:rPr>
          <w:rStyle w:val="StyleUnderline"/>
        </w:rPr>
        <w:t xml:space="preserve">Don’t worry about who’s </w:t>
      </w:r>
      <w:proofErr w:type="spellStart"/>
      <w:r w:rsidRPr="000F4946">
        <w:rPr>
          <w:rStyle w:val="StyleUnderline"/>
          <w:highlight w:val="green"/>
        </w:rPr>
        <w:t>giv</w:t>
      </w:r>
      <w:proofErr w:type="spellEnd"/>
      <w:r>
        <w:rPr>
          <w:rStyle w:val="StyleUnderline"/>
        </w:rPr>
        <w:t>(</w:t>
      </w:r>
      <w:r w:rsidRPr="000F4946">
        <w:rPr>
          <w:rStyle w:val="StyleUnderline"/>
          <w:highlight w:val="green"/>
        </w:rPr>
        <w:t>e</w:t>
      </w:r>
      <w:r>
        <w:rPr>
          <w:rStyle w:val="StyleUnderline"/>
        </w:rPr>
        <w:t>)</w:t>
      </w:r>
      <w:proofErr w:type="spellStart"/>
      <w:r w:rsidRPr="000F4946">
        <w:rPr>
          <w:rStyle w:val="StyleUnderline"/>
        </w:rPr>
        <w:t>ing</w:t>
      </w:r>
      <w:proofErr w:type="spellEnd"/>
      <w:r w:rsidRPr="000F4946">
        <w:rPr>
          <w:rStyle w:val="StyleUnderline"/>
        </w:rPr>
        <w:t xml:space="preserve"> you your shot </w:t>
      </w:r>
      <w:proofErr w:type="spellStart"/>
      <w:r w:rsidRPr="000F4946">
        <w:rPr>
          <w:rStyle w:val="StyleUnderline"/>
        </w:rPr>
        <w:t>anymore</w:t>
      </w:r>
      <w:proofErr w:type="spellEnd"/>
      <w:r w:rsidRPr="000F4946">
        <w:rPr>
          <w:rStyle w:val="StyleUnderline"/>
        </w:rPr>
        <w:t xml:space="preserve"> than you might have for any other </w:t>
      </w:r>
      <w:r w:rsidRPr="000F4946">
        <w:rPr>
          <w:rStyle w:val="StyleUnderline"/>
          <w:highlight w:val="green"/>
        </w:rPr>
        <w:t>vaccine</w:t>
      </w:r>
      <w:r w:rsidRPr="00A86990">
        <w:rPr>
          <w:sz w:val="16"/>
        </w:rPr>
        <w:t xml:space="preserve">,” John Sanders III, MD, MPH, chief of infectious diseases at Wake Forest Baptist Health in Winston-Salem, North Carolina, tells </w:t>
      </w:r>
      <w:proofErr w:type="spellStart"/>
      <w:r w:rsidRPr="00A86990">
        <w:rPr>
          <w:sz w:val="16"/>
        </w:rPr>
        <w:t>Verywell</w:t>
      </w:r>
      <w:proofErr w:type="spellEnd"/>
      <w:r w:rsidRPr="00A86990">
        <w:rPr>
          <w:sz w:val="16"/>
        </w:rPr>
        <w:t>. “</w:t>
      </w:r>
      <w:r w:rsidRPr="000F4946">
        <w:rPr>
          <w:rStyle w:val="StyleUnderline"/>
        </w:rPr>
        <w:t xml:space="preserve">They have been trained and certified to give you the </w:t>
      </w:r>
      <w:r w:rsidRPr="000F4946">
        <w:rPr>
          <w:rStyle w:val="StyleUnderline"/>
          <w:highlight w:val="green"/>
        </w:rPr>
        <w:t>shot</w:t>
      </w:r>
      <w:r w:rsidRPr="000F4946">
        <w:rPr>
          <w:rStyle w:val="StyleUnderline"/>
        </w:rPr>
        <w:t xml:space="preserve"> expertly</w:t>
      </w:r>
      <w:r w:rsidRPr="00A86990">
        <w:rPr>
          <w:sz w:val="16"/>
        </w:rPr>
        <w:t xml:space="preserve">.” Even before COVID-19, states determined which healthcare professionals could give vaccinations. Some allowed pharmacists and pharmacy technicians, and others did not. “But </w:t>
      </w:r>
      <w:r w:rsidRPr="000F4946">
        <w:rPr>
          <w:rStyle w:val="StyleUnderline"/>
        </w:rPr>
        <w:t xml:space="preserve">with COVID, it’s </w:t>
      </w:r>
      <w:r w:rsidRPr="000F4946">
        <w:rPr>
          <w:rStyle w:val="StyleUnderline"/>
          <w:highlight w:val="green"/>
        </w:rPr>
        <w:t xml:space="preserve">all </w:t>
      </w:r>
      <w:proofErr w:type="gramStart"/>
      <w:r w:rsidRPr="000F4946">
        <w:rPr>
          <w:rStyle w:val="StyleUnderline"/>
          <w:highlight w:val="green"/>
        </w:rPr>
        <w:t>hands on</w:t>
      </w:r>
      <w:proofErr w:type="gramEnd"/>
      <w:r w:rsidRPr="000F4946">
        <w:rPr>
          <w:rStyle w:val="StyleUnderline"/>
          <w:highlight w:val="green"/>
        </w:rPr>
        <w:t xml:space="preserve"> deck for vaccination</w:t>
      </w:r>
      <w:r w:rsidRPr="00A86990">
        <w:rPr>
          <w:sz w:val="16"/>
        </w:rPr>
        <w:t xml:space="preserve">,” Claire Hannan, MPH, the executive director of the Association of Immunization Managers, tells </w:t>
      </w:r>
      <w:proofErr w:type="spellStart"/>
      <w:r w:rsidRPr="00A86990">
        <w:rPr>
          <w:sz w:val="16"/>
        </w:rPr>
        <w:t>Verywell</w:t>
      </w:r>
      <w:proofErr w:type="spellEnd"/>
      <w:r w:rsidRPr="00A86990">
        <w:rPr>
          <w:sz w:val="16"/>
        </w:rPr>
        <w:t xml:space="preserve">. Hannan says that because of the current COVID-19 public health emergency, “states can pass orders that allow providers who might not typically be vaccinators in a state to give the COVID-19 vaccine.” </w:t>
      </w:r>
      <w:r w:rsidRPr="000F4946">
        <w:rPr>
          <w:rStyle w:val="StyleUnderline"/>
          <w:highlight w:val="green"/>
        </w:rPr>
        <w:t>According to</w:t>
      </w:r>
      <w:r w:rsidRPr="000F4946">
        <w:rPr>
          <w:rStyle w:val="StyleUnderline"/>
        </w:rPr>
        <w:t xml:space="preserve"> the </w:t>
      </w:r>
      <w:r w:rsidRPr="000F4946">
        <w:rPr>
          <w:rStyle w:val="StyleUnderline"/>
          <w:highlight w:val="green"/>
        </w:rPr>
        <w:t>A</w:t>
      </w:r>
      <w:r w:rsidRPr="000F4946">
        <w:rPr>
          <w:rStyle w:val="StyleUnderline"/>
        </w:rPr>
        <w:t xml:space="preserve">merican </w:t>
      </w:r>
      <w:r w:rsidRPr="000F4946">
        <w:rPr>
          <w:rStyle w:val="StyleUnderline"/>
          <w:highlight w:val="green"/>
        </w:rPr>
        <w:t>P</w:t>
      </w:r>
      <w:r w:rsidRPr="000F4946">
        <w:rPr>
          <w:rStyle w:val="StyleUnderline"/>
        </w:rPr>
        <w:t xml:space="preserve">ublic </w:t>
      </w:r>
      <w:r w:rsidRPr="000F4946">
        <w:rPr>
          <w:rStyle w:val="StyleUnderline"/>
          <w:highlight w:val="green"/>
        </w:rPr>
        <w:t>H</w:t>
      </w:r>
      <w:r w:rsidRPr="000F4946">
        <w:rPr>
          <w:rStyle w:val="StyleUnderline"/>
        </w:rPr>
        <w:t xml:space="preserve">ealth </w:t>
      </w:r>
      <w:r w:rsidRPr="000F4946">
        <w:rPr>
          <w:rStyle w:val="StyleUnderline"/>
          <w:highlight w:val="green"/>
        </w:rPr>
        <w:t>A</w:t>
      </w:r>
      <w:r w:rsidRPr="000F4946">
        <w:rPr>
          <w:rStyle w:val="StyleUnderline"/>
        </w:rPr>
        <w:t xml:space="preserve">ssociation, </w:t>
      </w:r>
      <w:r w:rsidRPr="000F4946">
        <w:rPr>
          <w:rStyle w:val="StyleUnderline"/>
          <w:highlight w:val="green"/>
        </w:rPr>
        <w:t>professionals</w:t>
      </w:r>
      <w:r w:rsidRPr="000F4946">
        <w:rPr>
          <w:rStyle w:val="StyleUnderline"/>
        </w:rPr>
        <w:t xml:space="preserve"> who will be able to administer the COVID-19 vaccine </w:t>
      </w:r>
      <w:proofErr w:type="gramStart"/>
      <w:r w:rsidRPr="000F4946">
        <w:rPr>
          <w:rStyle w:val="StyleUnderline"/>
          <w:highlight w:val="green"/>
        </w:rPr>
        <w:t>include</w:t>
      </w:r>
      <w:r w:rsidRPr="000F4946">
        <w:rPr>
          <w:rStyle w:val="StyleUnderline"/>
        </w:rPr>
        <w:t>:</w:t>
      </w:r>
      <w:proofErr w:type="gramEnd"/>
      <w:r w:rsidRPr="000F4946">
        <w:rPr>
          <w:rStyle w:val="StyleUnderline"/>
        </w:rPr>
        <w:t xml:space="preserve"> </w:t>
      </w:r>
      <w:r w:rsidRPr="000F4946">
        <w:rPr>
          <w:rStyle w:val="StyleUnderline"/>
          <w:highlight w:val="green"/>
        </w:rPr>
        <w:t>Nurses</w:t>
      </w:r>
      <w:r w:rsidRPr="000F4946">
        <w:rPr>
          <w:rStyle w:val="StyleUnderline"/>
        </w:rPr>
        <w:t xml:space="preserve"> Nurse practitioners </w:t>
      </w:r>
      <w:r w:rsidRPr="000F4946">
        <w:rPr>
          <w:rStyle w:val="StyleUnderline"/>
          <w:highlight w:val="green"/>
        </w:rPr>
        <w:t>Doctors</w:t>
      </w:r>
      <w:r w:rsidRPr="000F4946">
        <w:rPr>
          <w:rStyle w:val="StyleUnderline"/>
        </w:rPr>
        <w:t xml:space="preserve"> Students in health professions Physician assistants Pharmacy technicians </w:t>
      </w:r>
      <w:r w:rsidRPr="000F4946">
        <w:rPr>
          <w:rStyle w:val="StyleUnderline"/>
          <w:highlight w:val="green"/>
        </w:rPr>
        <w:t>Veterinarians</w:t>
      </w:r>
      <w:r w:rsidRPr="000F4946">
        <w:rPr>
          <w:rStyle w:val="StyleUnderline"/>
        </w:rPr>
        <w:t xml:space="preserve"> (who routinely administer shots to animals) </w:t>
      </w:r>
      <w:r w:rsidRPr="000F4946">
        <w:rPr>
          <w:rStyle w:val="StyleUnderline"/>
          <w:highlight w:val="green"/>
        </w:rPr>
        <w:t>Dentists</w:t>
      </w:r>
      <w:r w:rsidRPr="000F4946">
        <w:rPr>
          <w:rStyle w:val="StyleUnderline"/>
        </w:rPr>
        <w:t xml:space="preserve"> </w:t>
      </w:r>
      <w:r w:rsidRPr="000F4946">
        <w:rPr>
          <w:rStyle w:val="StyleUnderline"/>
          <w:highlight w:val="green"/>
        </w:rPr>
        <w:t>Medics</w:t>
      </w:r>
      <w:r w:rsidRPr="000F4946">
        <w:rPr>
          <w:rStyle w:val="StyleUnderline"/>
        </w:rPr>
        <w:t xml:space="preserve"> </w:t>
      </w:r>
      <w:r w:rsidRPr="000F4946">
        <w:rPr>
          <w:rStyle w:val="StyleUnderline"/>
          <w:highlight w:val="green"/>
        </w:rPr>
        <w:t>EMTs</w:t>
      </w:r>
      <w:r w:rsidRPr="000F4946">
        <w:rPr>
          <w:rStyle w:val="StyleUnderline"/>
        </w:rPr>
        <w:t xml:space="preserve"> </w:t>
      </w:r>
      <w:r w:rsidRPr="000F4946">
        <w:rPr>
          <w:rStyle w:val="StyleUnderline"/>
          <w:highlight w:val="green"/>
        </w:rPr>
        <w:t>Physicians</w:t>
      </w:r>
      <w:r w:rsidRPr="000F4946">
        <w:rPr>
          <w:rStyle w:val="StyleUnderline"/>
        </w:rPr>
        <w:t xml:space="preserve"> say relying on these health professionals is exactly the </w:t>
      </w:r>
      <w:r w:rsidRPr="001F3217">
        <w:rPr>
          <w:rStyle w:val="StyleUnderline"/>
          <w:highlight w:val="green"/>
        </w:rPr>
        <w:t>right way to get</w:t>
      </w:r>
      <w:r w:rsidRPr="000F4946">
        <w:rPr>
          <w:rStyle w:val="StyleUnderline"/>
        </w:rPr>
        <w:t xml:space="preserve"> the </w:t>
      </w:r>
      <w:r w:rsidRPr="001F3217">
        <w:rPr>
          <w:rStyle w:val="StyleUnderline"/>
          <w:highlight w:val="green"/>
        </w:rPr>
        <w:t>vaccines administered</w:t>
      </w:r>
      <w:r w:rsidRPr="00A86990">
        <w:rPr>
          <w:sz w:val="16"/>
        </w:rPr>
        <w:t xml:space="preserve">. “I’ve given exactly one vaccine in my career, so you wouldn’t want it from me,” </w:t>
      </w:r>
      <w:proofErr w:type="spellStart"/>
      <w:r w:rsidRPr="00A86990">
        <w:rPr>
          <w:sz w:val="16"/>
        </w:rPr>
        <w:t>Amesh</w:t>
      </w:r>
      <w:proofErr w:type="spellEnd"/>
      <w:r w:rsidRPr="00A86990">
        <w:rPr>
          <w:sz w:val="16"/>
        </w:rPr>
        <w:t xml:space="preserve"> Adalja, MD, senior scholar at Johns Hopkins Bloomberg School of Public Health Center for Health Security, tells </w:t>
      </w:r>
      <w:proofErr w:type="spellStart"/>
      <w:r w:rsidRPr="00A86990">
        <w:rPr>
          <w:sz w:val="16"/>
        </w:rPr>
        <w:t>Verywell</w:t>
      </w:r>
      <w:proofErr w:type="spellEnd"/>
      <w:r w:rsidRPr="00A86990">
        <w:rPr>
          <w:sz w:val="16"/>
        </w:rPr>
        <w:t xml:space="preserve">. “People getting the vaccine should feel very confident in the professionals administering them who have been trained to give the shots.” </w:t>
      </w:r>
    </w:p>
    <w:p w14:paraId="324F280E" w14:textId="77777777" w:rsidR="00375ABE" w:rsidRPr="00A86990" w:rsidRDefault="00375ABE" w:rsidP="00375ABE">
      <w:pPr>
        <w:pStyle w:val="Heading4"/>
      </w:pPr>
      <w:r>
        <w:t>Puts us back to square one with widespread death and suffering</w:t>
      </w:r>
    </w:p>
    <w:p w14:paraId="21C07C33" w14:textId="77777777" w:rsidR="00375ABE" w:rsidRDefault="00375ABE" w:rsidP="00375ABE">
      <w:r w:rsidRPr="001F3217">
        <w:rPr>
          <w:b/>
          <w:bCs/>
          <w:sz w:val="24"/>
          <w:szCs w:val="24"/>
          <w:u w:val="single"/>
        </w:rPr>
        <w:t>Yale School of Medicine</w:t>
      </w:r>
      <w:r>
        <w:t>, 7-2-20</w:t>
      </w:r>
      <w:r w:rsidRPr="001F3217">
        <w:rPr>
          <w:b/>
          <w:bCs/>
          <w:sz w:val="24"/>
          <w:szCs w:val="24"/>
          <w:u w:val="single"/>
        </w:rPr>
        <w:t>21</w:t>
      </w:r>
      <w:r>
        <w:t>, "How Equitable COVID-19 Vaccine Distribution Impacts Global Health," https://medicine.yale.edu/news-article/how-equitable-covid-19-vaccine-distribution-impacts-global-health/</w:t>
      </w:r>
    </w:p>
    <w:p w14:paraId="70698591" w14:textId="77777777" w:rsidR="00375ABE" w:rsidRDefault="00375ABE" w:rsidP="00375ABE">
      <w:pPr>
        <w:rPr>
          <w:u w:val="single"/>
        </w:rPr>
      </w:pPr>
      <w:r w:rsidRPr="001A72A7">
        <w:rPr>
          <w:sz w:val="16"/>
        </w:rPr>
        <w:t xml:space="preserve">SS: Thank you. So, I appreciate the gravity of the situation obviously, and the substantive offering and donation of vaccines that the Biden administration and the G7 now have offered, but clearly this is insufficient to meet the global demand and need. What are the consequences of not meeting that need? What does that mean for </w:t>
      </w:r>
      <w:r w:rsidRPr="00857C87">
        <w:rPr>
          <w:highlight w:val="green"/>
          <w:u w:val="single"/>
        </w:rPr>
        <w:t>COVID</w:t>
      </w:r>
      <w:r w:rsidRPr="001A72A7">
        <w:rPr>
          <w:sz w:val="16"/>
        </w:rPr>
        <w:t xml:space="preserve">-19 in our world right now? SO: </w:t>
      </w:r>
      <w:r w:rsidRPr="00857C87">
        <w:rPr>
          <w:u w:val="single"/>
        </w:rPr>
        <w:t xml:space="preserve">The infection </w:t>
      </w:r>
      <w:r w:rsidRPr="00857C87">
        <w:rPr>
          <w:highlight w:val="green"/>
          <w:u w:val="single"/>
        </w:rPr>
        <w:t>doesn't wait for</w:t>
      </w:r>
      <w:r w:rsidRPr="00857C87">
        <w:rPr>
          <w:u w:val="single"/>
        </w:rPr>
        <w:t xml:space="preserve"> the </w:t>
      </w:r>
      <w:r w:rsidRPr="00857C87">
        <w:rPr>
          <w:highlight w:val="green"/>
          <w:u w:val="single"/>
        </w:rPr>
        <w:t>vaccination</w:t>
      </w:r>
      <w:r w:rsidRPr="00857C87">
        <w:rPr>
          <w:u w:val="single"/>
        </w:rPr>
        <w:t xml:space="preserve"> delivery </w:t>
      </w:r>
      <w:r w:rsidRPr="00857C87">
        <w:rPr>
          <w:highlight w:val="green"/>
          <w:u w:val="single"/>
        </w:rPr>
        <w:t>schedule</w:t>
      </w:r>
      <w:r w:rsidRPr="00857C87">
        <w:rPr>
          <w:u w:val="single"/>
        </w:rPr>
        <w:t xml:space="preserve">. It proceeds the way it wants to proceed, and the </w:t>
      </w:r>
      <w:r w:rsidRPr="00857C87">
        <w:rPr>
          <w:highlight w:val="green"/>
          <w:u w:val="single"/>
        </w:rPr>
        <w:t>only thing we can do is vaccinate</w:t>
      </w:r>
      <w:r w:rsidRPr="00857C87">
        <w:rPr>
          <w:u w:val="single"/>
        </w:rPr>
        <w:t xml:space="preserve"> a high number of </w:t>
      </w:r>
      <w:r w:rsidRPr="00857C87">
        <w:rPr>
          <w:highlight w:val="green"/>
          <w:u w:val="single"/>
        </w:rPr>
        <w:t>people</w:t>
      </w:r>
      <w:r w:rsidRPr="00857C87">
        <w:rPr>
          <w:u w:val="single"/>
        </w:rPr>
        <w:t xml:space="preserve"> to change the trajectory. </w:t>
      </w:r>
      <w:proofErr w:type="gramStart"/>
      <w:r w:rsidRPr="00857C87">
        <w:rPr>
          <w:u w:val="single"/>
        </w:rPr>
        <w:t>So</w:t>
      </w:r>
      <w:proofErr w:type="gramEnd"/>
      <w:r w:rsidRPr="00857C87">
        <w:rPr>
          <w:u w:val="single"/>
        </w:rPr>
        <w:t xml:space="preserve"> there are a few conceivable scenarios, one being that we will see flare-ups like India, where you have really, really high rates of infection and then mortality. And now there's a flare-up happening in Uganda and in East Africa. And </w:t>
      </w:r>
      <w:proofErr w:type="gramStart"/>
      <w:r w:rsidRPr="00857C87">
        <w:rPr>
          <w:u w:val="single"/>
        </w:rPr>
        <w:t>so</w:t>
      </w:r>
      <w:proofErr w:type="gramEnd"/>
      <w:r w:rsidRPr="00857C87">
        <w:rPr>
          <w:u w:val="single"/>
        </w:rPr>
        <w:t xml:space="preserve"> the outbreak burns through various populations. There are two </w:t>
      </w:r>
      <w:r w:rsidRPr="00857C87">
        <w:rPr>
          <w:highlight w:val="green"/>
          <w:u w:val="single"/>
        </w:rPr>
        <w:t>consequences</w:t>
      </w:r>
      <w:r>
        <w:rPr>
          <w:u w:val="single"/>
        </w:rPr>
        <w:t xml:space="preserve"> (</w:t>
      </w:r>
      <w:r w:rsidRPr="00857C87">
        <w:rPr>
          <w:highlight w:val="green"/>
          <w:u w:val="single"/>
        </w:rPr>
        <w:t>of not following</w:t>
      </w:r>
      <w:r>
        <w:rPr>
          <w:u w:val="single"/>
        </w:rPr>
        <w:t xml:space="preserve"> </w:t>
      </w:r>
      <w:r w:rsidRPr="00857C87">
        <w:rPr>
          <w:highlight w:val="green"/>
          <w:u w:val="single"/>
        </w:rPr>
        <w:t>include</w:t>
      </w:r>
      <w:r>
        <w:rPr>
          <w:u w:val="single"/>
        </w:rPr>
        <w:t>)</w:t>
      </w:r>
      <w:r w:rsidRPr="00857C87">
        <w:rPr>
          <w:u w:val="single"/>
        </w:rPr>
        <w:t xml:space="preserve">. One is the likelihood of </w:t>
      </w:r>
      <w:r w:rsidRPr="00857C87">
        <w:rPr>
          <w:highlight w:val="green"/>
          <w:u w:val="single"/>
        </w:rPr>
        <w:t>new variants emerging</w:t>
      </w:r>
      <w:r w:rsidRPr="00857C87">
        <w:rPr>
          <w:u w:val="single"/>
        </w:rPr>
        <w:t xml:space="preserve"> increases. Right now, our current vaccines are holding up against these newer variants including the Delta variant that initially was identified in India</w:t>
      </w:r>
      <w:r w:rsidRPr="001A72A7">
        <w:rPr>
          <w:sz w:val="16"/>
        </w:rPr>
        <w:t xml:space="preserve">. If you increase the likelihood of more variants emerging, you will eventually have a chink in your armor, and that's concerning. </w:t>
      </w:r>
      <w:proofErr w:type="gramStart"/>
      <w:r w:rsidRPr="001A72A7">
        <w:rPr>
          <w:sz w:val="16"/>
        </w:rPr>
        <w:t>So</w:t>
      </w:r>
      <w:proofErr w:type="gramEnd"/>
      <w:r w:rsidRPr="001A72A7">
        <w:rPr>
          <w:sz w:val="16"/>
        </w:rPr>
        <w:t xml:space="preserve"> it’s in our shared interest to make sure that there's vaccinations in other countries. </w:t>
      </w:r>
      <w:r w:rsidRPr="00857C87">
        <w:rPr>
          <w:u w:val="single"/>
        </w:rPr>
        <w:t xml:space="preserve">The other part is the </w:t>
      </w:r>
      <w:r w:rsidRPr="00857C87">
        <w:rPr>
          <w:highlight w:val="green"/>
          <w:u w:val="single"/>
        </w:rPr>
        <w:t>mortality</w:t>
      </w:r>
      <w:r>
        <w:rPr>
          <w:u w:val="single"/>
        </w:rPr>
        <w:t xml:space="preserve"> (</w:t>
      </w:r>
      <w:r w:rsidRPr="001A72A7">
        <w:rPr>
          <w:highlight w:val="green"/>
          <w:u w:val="single"/>
        </w:rPr>
        <w:t>with</w:t>
      </w:r>
      <w:r>
        <w:rPr>
          <w:u w:val="single"/>
        </w:rPr>
        <w:t>)</w:t>
      </w:r>
      <w:r w:rsidRPr="00857C87">
        <w:rPr>
          <w:u w:val="single"/>
        </w:rPr>
        <w:t xml:space="preserve"> in these places, which can be heartbreaking and substantial, while you’re on the path to becoming an endemic infection. There will still be enough people who are vulnerable for vaccination to be worthwhile into 2022, even if we don't do a good job. But during that period, some </w:t>
      </w:r>
      <w:r w:rsidRPr="001A72A7">
        <w:rPr>
          <w:highlight w:val="green"/>
          <w:u w:val="single"/>
        </w:rPr>
        <w:t>populations</w:t>
      </w:r>
      <w:r w:rsidRPr="00857C87">
        <w:rPr>
          <w:u w:val="single"/>
        </w:rPr>
        <w:t xml:space="preserve"> may </w:t>
      </w:r>
      <w:r w:rsidRPr="001A72A7">
        <w:rPr>
          <w:highlight w:val="green"/>
          <w:u w:val="single"/>
        </w:rPr>
        <w:t>enter</w:t>
      </w:r>
      <w:r w:rsidRPr="00857C87">
        <w:rPr>
          <w:u w:val="single"/>
        </w:rPr>
        <w:t xml:space="preserve"> </w:t>
      </w:r>
      <w:r w:rsidRPr="001A72A7">
        <w:rPr>
          <w:sz w:val="16"/>
        </w:rPr>
        <w:t>an endemic phase rather than these</w:t>
      </w:r>
      <w:r w:rsidRPr="00857C87">
        <w:rPr>
          <w:u w:val="single"/>
        </w:rPr>
        <w:t xml:space="preserve"> </w:t>
      </w:r>
      <w:r w:rsidRPr="001A72A7">
        <w:rPr>
          <w:highlight w:val="green"/>
          <w:u w:val="single"/>
        </w:rPr>
        <w:t>exponential outbreak phases</w:t>
      </w:r>
      <w:r w:rsidRPr="00857C87">
        <w:rPr>
          <w:u w:val="single"/>
        </w:rPr>
        <w:t>, but with a lot of tragedy</w:t>
      </w:r>
      <w:r w:rsidRPr="001A72A7">
        <w:rPr>
          <w:sz w:val="16"/>
        </w:rPr>
        <w:t xml:space="preserve">. Kaveh </w:t>
      </w:r>
      <w:proofErr w:type="spellStart"/>
      <w:r w:rsidRPr="001A72A7">
        <w:rPr>
          <w:sz w:val="16"/>
        </w:rPr>
        <w:t>Khoshnood</w:t>
      </w:r>
      <w:proofErr w:type="spellEnd"/>
      <w:r w:rsidRPr="001A72A7">
        <w:rPr>
          <w:sz w:val="16"/>
        </w:rPr>
        <w:t xml:space="preserve">: Also, </w:t>
      </w:r>
      <w:r>
        <w:rPr>
          <w:sz w:val="16"/>
        </w:rPr>
        <w:t>(</w:t>
      </w:r>
      <w:r w:rsidRPr="00A40087">
        <w:rPr>
          <w:highlight w:val="green"/>
          <w:u w:val="single"/>
        </w:rPr>
        <w:t>and</w:t>
      </w:r>
      <w:r>
        <w:rPr>
          <w:sz w:val="16"/>
        </w:rPr>
        <w:t xml:space="preserve">) </w:t>
      </w:r>
      <w:r w:rsidRPr="00857C87">
        <w:rPr>
          <w:u w:val="single"/>
        </w:rPr>
        <w:t xml:space="preserve">there is a lot of indirect consequence of COVID-19 as well, including a </w:t>
      </w:r>
      <w:r w:rsidRPr="00857C87">
        <w:rPr>
          <w:highlight w:val="green"/>
          <w:u w:val="single"/>
        </w:rPr>
        <w:t>halt in routine vaccination of children for polio or measles</w:t>
      </w:r>
      <w:r w:rsidRPr="00857C87">
        <w:rPr>
          <w:u w:val="single"/>
        </w:rPr>
        <w:t xml:space="preserve"> in many </w:t>
      </w:r>
      <w:r w:rsidRPr="001A72A7">
        <w:rPr>
          <w:u w:val="single"/>
        </w:rPr>
        <w:t>countries.</w:t>
      </w:r>
      <w:r>
        <w:rPr>
          <w:u w:val="single"/>
        </w:rPr>
        <w:t xml:space="preserve"> </w:t>
      </w:r>
      <w:r w:rsidRPr="001A72A7">
        <w:rPr>
          <w:sz w:val="16"/>
        </w:rPr>
        <w:t xml:space="preserve">We've seen an increase in mental health issues, substance abuse, suicides, and interpersonal violence. </w:t>
      </w:r>
      <w:proofErr w:type="gramStart"/>
      <w:r w:rsidRPr="001A72A7">
        <w:rPr>
          <w:sz w:val="16"/>
        </w:rPr>
        <w:t>So</w:t>
      </w:r>
      <w:proofErr w:type="gramEnd"/>
      <w:r w:rsidRPr="001A72A7">
        <w:rPr>
          <w:sz w:val="16"/>
        </w:rPr>
        <w:t xml:space="preserve"> it is absolutely urgent to do all we can to bring this pandemic to a stop. SS: There's definitely data already that's been generated showing the impact of COVID and diverting resources to fight COVID on other sectors of the health system. </w:t>
      </w:r>
      <w:r w:rsidRPr="00857C87">
        <w:rPr>
          <w:u w:val="single"/>
        </w:rPr>
        <w:t>Tuberculosis, HIV, and malaria have all been affected. Data have shown that we've regressed 10 years already in terms of TB control globally.</w:t>
      </w:r>
    </w:p>
    <w:p w14:paraId="5EEF3916" w14:textId="77777777" w:rsidR="008954F3" w:rsidRPr="00344C65" w:rsidRDefault="008954F3" w:rsidP="008954F3">
      <w:pPr>
        <w:pStyle w:val="Heading1"/>
        <w:rPr>
          <w:rFonts w:asciiTheme="minorHAnsi" w:hAnsiTheme="minorHAnsi" w:cstheme="minorHAnsi"/>
        </w:rPr>
      </w:pPr>
      <w:r w:rsidRPr="00344C65">
        <w:rPr>
          <w:rFonts w:asciiTheme="minorHAnsi" w:hAnsiTheme="minorHAnsi" w:cstheme="minorHAnsi"/>
        </w:rPr>
        <w:t>Case</w:t>
      </w:r>
    </w:p>
    <w:p w14:paraId="1AC6F94E" w14:textId="3E59DE34" w:rsidR="00375ABE" w:rsidRDefault="00375ABE" w:rsidP="00050430">
      <w:pPr>
        <w:pStyle w:val="Heading4"/>
      </w:pPr>
      <w:r>
        <w:t xml:space="preserve">the </w:t>
      </w:r>
      <w:proofErr w:type="spellStart"/>
      <w:r>
        <w:t>aff</w:t>
      </w:r>
      <w:proofErr w:type="spellEnd"/>
      <w:r>
        <w:t xml:space="preserve"> defends violent strikes which means that strikers lose support drastically and the public turns against them meaning their reforms are always stopped. Instead of promoting peaceful striking t haff </w:t>
      </w:r>
      <w:proofErr w:type="spellStart"/>
      <w:r>
        <w:t>promotesviolent</w:t>
      </w:r>
      <w:proofErr w:type="spellEnd"/>
      <w:r>
        <w:t xml:space="preserve"> strikes that cause more violence.</w:t>
      </w:r>
    </w:p>
    <w:p w14:paraId="7BC412DB" w14:textId="64FB610C" w:rsidR="00050430" w:rsidRPr="008821C0" w:rsidRDefault="00050430" w:rsidP="00050430">
      <w:pPr>
        <w:pStyle w:val="Heading4"/>
      </w:pPr>
      <w:r>
        <w:t xml:space="preserve">Illegal strikes solve better and </w:t>
      </w:r>
      <w:proofErr w:type="spellStart"/>
      <w:r>
        <w:t>aff</w:t>
      </w:r>
      <w:proofErr w:type="spellEnd"/>
      <w:r>
        <w:t xml:space="preserve"> strikes become water downed and negotiated out by the state – TURNS CASE</w:t>
      </w:r>
    </w:p>
    <w:p w14:paraId="133E3B9E" w14:textId="77777777" w:rsidR="00667409" w:rsidRDefault="00050430" w:rsidP="00667409">
      <w:pPr>
        <w:pStyle w:val="Heading4"/>
      </w:pPr>
      <w:r w:rsidRPr="00F81E94">
        <w:rPr>
          <w:rStyle w:val="Style13ptBold"/>
        </w:rPr>
        <w:t>Reddy 21</w:t>
      </w:r>
      <w:r>
        <w:t xml:space="preserve"> </w:t>
      </w:r>
    </w:p>
    <w:p w14:paraId="2C145731" w14:textId="6F61BA8A" w:rsidR="00050430" w:rsidRPr="008821C0" w:rsidRDefault="00050430" w:rsidP="00050430">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4" w:history="1">
        <w:r w:rsidRPr="008821C0">
          <w:rPr>
            <w:rStyle w:val="Hyperlink"/>
          </w:rPr>
          <w:t>https://www.yalelawjournal.org/forum/there-is-no-such-thing-as-an-illegal-strike-reconceptualizing-the-strike-in-law-and-political-economy</w:t>
        </w:r>
      </w:hyperlink>
      <w:r w:rsidRPr="008821C0">
        <w:t xml:space="preserve"> </w:t>
      </w:r>
    </w:p>
    <w:p w14:paraId="2361C18D" w14:textId="77777777" w:rsidR="00050430" w:rsidRDefault="00050430" w:rsidP="00050430">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5"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6"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7"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8"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9"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0"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1"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2"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3"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4"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5"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6"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7"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8"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9"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30"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73EFDDC6" w14:textId="77777777" w:rsidR="00050430" w:rsidRDefault="00050430" w:rsidP="00050430">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720A7F48" w14:textId="77777777" w:rsidR="00667409" w:rsidRDefault="00050430" w:rsidP="00667409">
      <w:pPr>
        <w:pStyle w:val="Heading4"/>
        <w:rPr>
          <w:rStyle w:val="Style13ptBold"/>
        </w:rPr>
      </w:pPr>
      <w:proofErr w:type="spellStart"/>
      <w:r w:rsidRPr="00F27F86">
        <w:rPr>
          <w:rStyle w:val="Style13ptBold"/>
        </w:rPr>
        <w:t>Grabianowski</w:t>
      </w:r>
      <w:proofErr w:type="spellEnd"/>
      <w:r w:rsidRPr="00F27F86">
        <w:rPr>
          <w:rStyle w:val="Style13ptBold"/>
        </w:rPr>
        <w:t xml:space="preserve"> 6</w:t>
      </w:r>
    </w:p>
    <w:p w14:paraId="541BD7E9" w14:textId="5581DD10" w:rsidR="00050430" w:rsidRPr="00F27F86" w:rsidRDefault="00050430" w:rsidP="00050430">
      <w:r w:rsidRPr="00F27F86">
        <w:rPr>
          <w:rStyle w:val="Style13ptBold"/>
        </w:rPr>
        <w:t xml:space="preserve">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4B36DD89" w14:textId="77777777" w:rsidR="00050430" w:rsidRPr="00F27F86" w:rsidRDefault="00050430" w:rsidP="00050430">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12DDAD16" w14:textId="77777777" w:rsidR="00050430" w:rsidRPr="00F27F86" w:rsidRDefault="00050430" w:rsidP="00050430">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D45D013" w14:textId="77777777" w:rsidR="00050430" w:rsidRPr="00F27F86" w:rsidRDefault="00050430" w:rsidP="00050430">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5A4C53C0" w14:textId="77777777" w:rsidR="00050430" w:rsidRPr="00F27F86" w:rsidRDefault="00050430" w:rsidP="00050430">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3D35C757" w14:textId="77777777" w:rsidR="00050430" w:rsidRDefault="00050430" w:rsidP="00050430">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532D1F3C" w14:textId="77777777" w:rsidR="00050430" w:rsidRPr="00E056CD" w:rsidRDefault="00050430" w:rsidP="00050430">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5141758" w14:textId="77777777" w:rsidR="00050430" w:rsidRDefault="00050430" w:rsidP="00050430">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06346EBE" w14:textId="77777777" w:rsidR="00667409" w:rsidRDefault="00050430" w:rsidP="00667409">
      <w:pPr>
        <w:pStyle w:val="Heading4"/>
        <w:rPr>
          <w:rStyle w:val="Style13ptBold"/>
        </w:rPr>
      </w:pPr>
      <w:r w:rsidRPr="00FF02D8">
        <w:rPr>
          <w:rStyle w:val="Style13ptBold"/>
        </w:rPr>
        <w:t>Grant and Wallace 91</w:t>
      </w:r>
    </w:p>
    <w:p w14:paraId="6ED03693" w14:textId="17C1F082" w:rsidR="00050430" w:rsidRDefault="00050430" w:rsidP="00050430">
      <w:r>
        <w:t xml:space="preserve"> [Don Sherman Grant; Ohio State University; Michael Wallace; Indiana University; “</w:t>
      </w:r>
      <w:r w:rsidRPr="00FF02D8">
        <w:t>Why Do Strikes Turn Violent?</w:t>
      </w:r>
      <w:r>
        <w:t xml:space="preserve">” University of Chicago Press; March 1991; </w:t>
      </w:r>
      <w:hyperlink r:id="rId31" w:history="1">
        <w:r w:rsidRPr="00540FF3">
          <w:rPr>
            <w:rStyle w:val="Hyperlink"/>
          </w:rPr>
          <w:t>https://www.jstor.org/stable/pdf/2781338.pdf?refreqid=excelsior%3Aca3144a9ae9e4ac65e285f2c67451ffb</w:t>
        </w:r>
      </w:hyperlink>
      <w:r>
        <w:t>]//SJWen</w:t>
      </w:r>
    </w:p>
    <w:p w14:paraId="44CA9AAA" w14:textId="77777777" w:rsidR="00050430" w:rsidRPr="00FF02D8" w:rsidRDefault="00050430" w:rsidP="00050430">
      <w:r>
        <w:t>**RM = Resource-Mobilization, or Strikes</w:t>
      </w:r>
    </w:p>
    <w:p w14:paraId="2B9C4FF0" w14:textId="77777777" w:rsidR="00050430" w:rsidRPr="00FF02D8" w:rsidRDefault="00050430" w:rsidP="00050430">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26B37E69" w14:textId="77777777" w:rsidR="00050430" w:rsidRPr="00FF02D8" w:rsidRDefault="00050430" w:rsidP="00050430">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F053BEA" w14:textId="77777777" w:rsidR="00050430" w:rsidRDefault="00050430" w:rsidP="00050430">
      <w:pPr>
        <w:rPr>
          <w:sz w:val="16"/>
        </w:rPr>
      </w:pPr>
      <w:r w:rsidRPr="00FF02D8">
        <w:rPr>
          <w:u w:val="single"/>
        </w:rPr>
        <w:t xml:space="preserve">Internal </w:t>
      </w:r>
      <w:r w:rsidRPr="00063A61">
        <w:rPr>
          <w:highlight w:val="green"/>
          <w:u w:val="single"/>
        </w:rPr>
        <w:t xml:space="preserve">differences may lead to </w:t>
      </w:r>
      <w:r w:rsidRPr="00063A61">
        <w:rPr>
          <w:rStyle w:val="Emphasis"/>
          <w:highlight w:val="green"/>
        </w:rPr>
        <w:t>fragmentation</w:t>
      </w:r>
      <w:r w:rsidRPr="00FF02D8">
        <w:rPr>
          <w:rStyle w:val="Emphasis"/>
        </w:rPr>
        <w:t xml:space="preserve"> of interests</w:t>
      </w:r>
      <w:r w:rsidRPr="00FF02D8">
        <w:rPr>
          <w:u w:val="single"/>
        </w:rPr>
        <w:t xml:space="preserve"> </w:t>
      </w:r>
      <w:r w:rsidRPr="00063A61">
        <w:rPr>
          <w:highlight w:val="green"/>
          <w:u w:val="single"/>
        </w:rPr>
        <w:t xml:space="preserve">and </w:t>
      </w:r>
      <w:r w:rsidRPr="00063A61">
        <w:rPr>
          <w:rStyle w:val="Emphasis"/>
          <w:highlight w:val="green"/>
        </w:rPr>
        <w:t>lack of consensus</w:t>
      </w:r>
      <w:r w:rsidRPr="00FF02D8">
        <w:rPr>
          <w:rStyle w:val="Emphasis"/>
        </w:rPr>
        <w:t xml:space="preserve"> about tactics</w:t>
      </w:r>
      <w:r w:rsidRPr="00FF02D8">
        <w:rPr>
          <w:sz w:val="16"/>
        </w:rPr>
        <w:t xml:space="preserve">, </w:t>
      </w:r>
      <w:r w:rsidRPr="00063A61">
        <w:rPr>
          <w:highlight w:val="green"/>
          <w:u w:val="single"/>
        </w:rPr>
        <w:t>especially</w:t>
      </w:r>
      <w:r w:rsidRPr="00FF02D8">
        <w:rPr>
          <w:u w:val="single"/>
        </w:rPr>
        <w:t xml:space="preserve"> tactics suggesting </w:t>
      </w:r>
      <w:r w:rsidRPr="00063A61">
        <w:rPr>
          <w:highlight w:val="green"/>
          <w:u w:val="single"/>
        </w:rPr>
        <w:t xml:space="preserve">violent </w:t>
      </w:r>
      <w:proofErr w:type="spellStart"/>
      <w:r w:rsidRPr="00063A61">
        <w:rPr>
          <w:highlight w:val="green"/>
          <w:u w:val="single"/>
        </w:rPr>
        <w:t>confronta</w:t>
      </w:r>
      <w:proofErr w:type="spellEnd"/>
      <w:r w:rsidRPr="00063A61">
        <w:rPr>
          <w:highlight w:val="green"/>
          <w:u w:val="single"/>
        </w:rPr>
        <w:t xml:space="preserve">- </w:t>
      </w:r>
      <w:proofErr w:type="spellStart"/>
      <w:r w:rsidRPr="00063A61">
        <w:rPr>
          <w:highlight w:val="green"/>
          <w:u w:val="single"/>
        </w:rPr>
        <w:t>tion</w:t>
      </w:r>
      <w:proofErr w:type="spellEnd"/>
      <w:r w:rsidRPr="00FF02D8">
        <w:rPr>
          <w:sz w:val="16"/>
        </w:rPr>
        <w:t xml:space="preserve">. While group members share common grievances, individual </w:t>
      </w:r>
      <w:r w:rsidRPr="00063A61">
        <w:rPr>
          <w:highlight w:val="green"/>
          <w:u w:val="single"/>
        </w:rPr>
        <w:t xml:space="preserve">mem- </w:t>
      </w:r>
      <w:proofErr w:type="spellStart"/>
      <w:r w:rsidRPr="00063A61">
        <w:rPr>
          <w:highlight w:val="green"/>
          <w:u w:val="single"/>
        </w:rPr>
        <w:t>bers</w:t>
      </w:r>
      <w:proofErr w:type="spellEnd"/>
      <w:r w:rsidRPr="00063A61">
        <w:rPr>
          <w:highlight w:val="green"/>
          <w:u w:val="single"/>
        </w:rPr>
        <w:t xml:space="preserve"> may be </w:t>
      </w:r>
      <w:r w:rsidRPr="00063A61">
        <w:rPr>
          <w:rStyle w:val="Emphasis"/>
          <w:highlight w:val="green"/>
        </w:rPr>
        <w:t>differentially aggrieved</w:t>
      </w:r>
      <w:r w:rsidRPr="00FF02D8">
        <w:rPr>
          <w:rStyle w:val="Emphasis"/>
        </w:rPr>
        <w:t xml:space="preserve"> by the current state of affairs</w:t>
      </w:r>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44EB980" w14:textId="77777777" w:rsidR="00050430" w:rsidRPr="00D12000" w:rsidRDefault="00050430" w:rsidP="00050430">
      <w:pPr>
        <w:pStyle w:val="Heading4"/>
        <w:rPr>
          <w:rFonts w:cs="Times New Roman"/>
        </w:rPr>
      </w:pPr>
      <w:bookmarkStart w:id="0" w:name="_Hlk87628396"/>
      <w:r w:rsidRPr="00D12000">
        <w:rPr>
          <w:rFonts w:cs="Times New Roman"/>
        </w:rPr>
        <w:t>Low wages inevitable and structural---labor monopsony, non-compete agreements and no unions</w:t>
      </w:r>
    </w:p>
    <w:p w14:paraId="3A0650CE" w14:textId="74646060" w:rsidR="00667409" w:rsidRDefault="00050430" w:rsidP="00375ABE">
      <w:pPr>
        <w:pStyle w:val="Heading4"/>
        <w:rPr>
          <w:rStyle w:val="Style13ptBold"/>
        </w:rPr>
      </w:pPr>
      <w:r w:rsidRPr="00D12000">
        <w:rPr>
          <w:rStyle w:val="Style13ptBold"/>
        </w:rPr>
        <w:t>Smith</w:t>
      </w:r>
      <w:r w:rsidR="00375ABE">
        <w:rPr>
          <w:rStyle w:val="Style13ptBold"/>
        </w:rPr>
        <w:t xml:space="preserve"> 18</w:t>
      </w:r>
    </w:p>
    <w:p w14:paraId="6B2F5158" w14:textId="24891564" w:rsidR="00050430" w:rsidRPr="00D12000" w:rsidRDefault="00050430" w:rsidP="00050430">
      <w:r w:rsidRPr="00D12000">
        <w:rPr>
          <w:rStyle w:val="Style13ptBold"/>
        </w:rPr>
        <w:t xml:space="preserve">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32" w:history="1">
        <w:r w:rsidRPr="00D12000">
          <w:rPr>
            <w:rStyle w:val="Hyperlink"/>
          </w:rPr>
          <w:t>http://www.chicagotribune.com/business/columnists/ct-biz-job-market-raises-20180611-story.html)//BB</w:t>
        </w:r>
      </w:hyperlink>
    </w:p>
    <w:p w14:paraId="115081C0" w14:textId="77777777" w:rsidR="00050430" w:rsidRDefault="00050430" w:rsidP="00050430">
      <w:pPr>
        <w:rPr>
          <w:u w:val="single"/>
        </w:rPr>
      </w:pPr>
      <w:r w:rsidRPr="009374FD">
        <w:rPr>
          <w:rStyle w:val="Emphasis"/>
          <w:highlight w:val="cyan"/>
        </w:rPr>
        <w:t>With the economy strong and unemployment low, why is wage growth so sluggish</w:t>
      </w:r>
      <w:r w:rsidRPr="009374FD">
        <w:rPr>
          <w:rStyle w:val="StyleUnderline"/>
        </w:rPr>
        <w:t>?</w:t>
      </w:r>
      <w:r w:rsidRPr="009374FD">
        <w:rPr>
          <w:u w:val="single"/>
        </w:rPr>
        <w:t xml:space="preserve"> Lots of economists and pundits are debating this vexing question. </w:t>
      </w:r>
      <w:r w:rsidRPr="009374FD">
        <w:rPr>
          <w:rStyle w:val="Emphasis"/>
          <w:highlight w:val="cyan"/>
        </w:rPr>
        <w:t>When the labor market gets tight, wages are supposed to rise faster. Instead, median wage growth is slower</w:t>
      </w:r>
      <w:r w:rsidRPr="009374FD">
        <w:rPr>
          <w:u w:val="single"/>
        </w:rPr>
        <w:t xml:space="preserve"> than it was back in 2016:</w:t>
      </w:r>
      <w:r w:rsidRPr="00D12000">
        <w:t xml:space="preserve"> </w:t>
      </w:r>
      <w:r w:rsidRPr="009374FD">
        <w:rPr>
          <w:sz w:val="16"/>
          <w:szCs w:val="16"/>
        </w:rPr>
        <w:t xml:space="preserve">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9374FD">
        <w:rPr>
          <w:sz w:val="16"/>
          <w:szCs w:val="16"/>
        </w:rPr>
        <w:t>unemployed, but</w:t>
      </w:r>
      <w:proofErr w:type="gramEnd"/>
      <w:r w:rsidRPr="009374FD">
        <w:rPr>
          <w:sz w:val="16"/>
          <w:szCs w:val="16"/>
        </w:rPr>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w:t>
      </w:r>
      <w:r w:rsidRPr="00D12000">
        <w:t xml:space="preserve"> </w:t>
      </w:r>
      <w:r w:rsidRPr="009374FD">
        <w:rPr>
          <w:u w:val="single"/>
        </w:rPr>
        <w:t xml:space="preserve">It's possible that </w:t>
      </w:r>
      <w:r w:rsidRPr="009374FD">
        <w:rPr>
          <w:rStyle w:val="Emphasis"/>
          <w:highlight w:val="cyan"/>
        </w:rPr>
        <w:t>structural forces, unrelated to the business cycle, may be putting long-term downward pressure on wages. One such factor might be what economists call monopsony, or concentrated market power</w:t>
      </w:r>
      <w:r w:rsidRPr="009374FD">
        <w:rPr>
          <w:rStyle w:val="StyleUnderline"/>
        </w:rPr>
        <w:t xml:space="preserve">. </w:t>
      </w:r>
      <w:r w:rsidRPr="009374FD">
        <w:rPr>
          <w:rStyle w:val="Emphasis"/>
          <w:highlight w:val="cyan"/>
        </w:rPr>
        <w:t xml:space="preserve">Evidence is piling up </w:t>
      </w:r>
      <w:proofErr w:type="gramStart"/>
      <w:r w:rsidRPr="009374FD">
        <w:rPr>
          <w:rStyle w:val="Emphasis"/>
          <w:highlight w:val="cyan"/>
        </w:rPr>
        <w:t>that employers</w:t>
      </w:r>
      <w:proofErr w:type="gramEnd"/>
      <w:r w:rsidRPr="009374FD">
        <w:rPr>
          <w:rStyle w:val="Emphasis"/>
          <w:highlight w:val="cyan"/>
        </w:rPr>
        <w:t xml:space="preserve"> in the U.S. are able to hold down wages because it's hard for workers to find new jobs at higher pay in the area.</w:t>
      </w:r>
      <w:r w:rsidRPr="009374FD">
        <w:rPr>
          <w:u w:val="single"/>
        </w:rPr>
        <w:t xml:space="preserve"> If </w:t>
      </w:r>
      <w:r w:rsidRPr="009374FD">
        <w:rPr>
          <w:rStyle w:val="StyleUnderline"/>
        </w:rPr>
        <w:t>this power is greater</w:t>
      </w:r>
      <w:r w:rsidRPr="009374FD">
        <w:rPr>
          <w:u w:val="single"/>
        </w:rPr>
        <w:t xml:space="preserve"> now than in past years, </w:t>
      </w:r>
      <w:r w:rsidRPr="009374FD">
        <w:rPr>
          <w:rStyle w:val="StyleUnderline"/>
        </w:rPr>
        <w:t>it could be restraining wages, as</w:t>
      </w:r>
      <w:r w:rsidRPr="009374FD">
        <w:rPr>
          <w:u w:val="single"/>
        </w:rPr>
        <w:t xml:space="preserve"> Nobel economist Paul </w:t>
      </w:r>
      <w:r w:rsidRPr="009374FD">
        <w:rPr>
          <w:rStyle w:val="StyleUnderline"/>
        </w:rPr>
        <w:t>Krugman explains</w:t>
      </w:r>
      <w:r w:rsidRPr="009374FD">
        <w:rPr>
          <w:u w:val="single"/>
        </w:rPr>
        <w:t xml:space="preserve"> in an excellent blog post. </w:t>
      </w:r>
      <w:r w:rsidRPr="009374FD">
        <w:rPr>
          <w:rStyle w:val="Emphasis"/>
          <w:highlight w:val="cyan"/>
        </w:rPr>
        <w:t>Other structural factors -- increased use of noncompete agreements, and the continued decline of unions -- might be increasing employers' power to avoid raising pay</w:t>
      </w:r>
      <w:r w:rsidRPr="009374FD">
        <w:rPr>
          <w:u w:val="single"/>
        </w:rPr>
        <w:t>. The idea that employer power is holding down wages is becoming more popular.</w:t>
      </w:r>
    </w:p>
    <w:bookmarkEnd w:id="0"/>
    <w:p w14:paraId="72198F71" w14:textId="3A6A83B2" w:rsidR="00A95652" w:rsidRDefault="00A95652" w:rsidP="00B55AD5"/>
    <w:p w14:paraId="234B2359" w14:textId="77777777" w:rsidR="00667409" w:rsidRPr="00B55AD5" w:rsidRDefault="00667409" w:rsidP="00B55AD5"/>
    <w:sectPr w:rsidR="00667409"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54F3"/>
    <w:rsid w:val="000139A3"/>
    <w:rsid w:val="0005043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5ABE"/>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7409"/>
    <w:rsid w:val="006A2AD0"/>
    <w:rsid w:val="006C2375"/>
    <w:rsid w:val="006D4ECC"/>
    <w:rsid w:val="00722258"/>
    <w:rsid w:val="007243E5"/>
    <w:rsid w:val="00766EA0"/>
    <w:rsid w:val="007A2226"/>
    <w:rsid w:val="007F5B66"/>
    <w:rsid w:val="00823A1C"/>
    <w:rsid w:val="00845B9D"/>
    <w:rsid w:val="00860984"/>
    <w:rsid w:val="008954F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16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9A37B"/>
  <w15:chartTrackingRefBased/>
  <w15:docId w15:val="{853E9B14-6580-4D99-AF06-F663A095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54F3"/>
    <w:rPr>
      <w:rFonts w:ascii="Calibri" w:hAnsi="Calibri"/>
    </w:rPr>
  </w:style>
  <w:style w:type="paragraph" w:styleId="Heading1">
    <w:name w:val="heading 1"/>
    <w:aliases w:val="Pocket"/>
    <w:basedOn w:val="Normal"/>
    <w:next w:val="Normal"/>
    <w:link w:val="Heading1Char"/>
    <w:qFormat/>
    <w:rsid w:val="008954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54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54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8954F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54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4F3"/>
  </w:style>
  <w:style w:type="character" w:customStyle="1" w:styleId="Heading1Char">
    <w:name w:val="Heading 1 Char"/>
    <w:aliases w:val="Pocket Char"/>
    <w:basedOn w:val="DefaultParagraphFont"/>
    <w:link w:val="Heading1"/>
    <w:rsid w:val="008954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54F3"/>
    <w:rPr>
      <w:rFonts w:ascii="Calibri" w:eastAsiaTheme="majorEastAsia" w:hAnsi="Calibri" w:cstheme="majorBidi"/>
      <w:b/>
      <w:sz w:val="44"/>
      <w:szCs w:val="26"/>
      <w:u w:val="double"/>
    </w:rPr>
  </w:style>
  <w:style w:type="character" w:customStyle="1" w:styleId="Heading3Char">
    <w:name w:val="Heading 3 Char"/>
    <w:aliases w:val="Block Char,Citation Char,3: Cite Char,Heading 3 Char Char Char Char,Heading 3 Char Char Char1,Index Headers Char,Bold Cite Char,Citation Char Char Char1,Heading 3 Char1 Char Char Char,Citation Char Char Char Char Char,Text 7 Char"/>
    <w:basedOn w:val="DefaultParagraphFont"/>
    <w:link w:val="Heading3"/>
    <w:uiPriority w:val="2"/>
    <w:rsid w:val="008954F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8954F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7"/>
    <w:qFormat/>
    <w:rsid w:val="008954F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8954F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o"/>
    <w:basedOn w:val="DefaultParagraphFont"/>
    <w:uiPriority w:val="6"/>
    <w:qFormat/>
    <w:rsid w:val="008954F3"/>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954F3"/>
    <w:rPr>
      <w:color w:val="auto"/>
      <w:u w:val="none"/>
    </w:rPr>
  </w:style>
  <w:style w:type="character" w:styleId="FollowedHyperlink">
    <w:name w:val="FollowedHyperlink"/>
    <w:basedOn w:val="DefaultParagraphFont"/>
    <w:uiPriority w:val="99"/>
    <w:semiHidden/>
    <w:unhideWhenUsed/>
    <w:rsid w:val="008954F3"/>
    <w:rPr>
      <w:color w:val="auto"/>
      <w:u w:val="none"/>
    </w:rPr>
  </w:style>
  <w:style w:type="paragraph" w:customStyle="1" w:styleId="Emphasis1">
    <w:name w:val="Emphasis1"/>
    <w:basedOn w:val="Normal"/>
    <w:link w:val="Emphasis"/>
    <w:autoRedefine/>
    <w:uiPriority w:val="7"/>
    <w:qFormat/>
    <w:rsid w:val="008954F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8954F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050430"/>
    <w:pPr>
      <w:ind w:left="720"/>
      <w:jc w:val="both"/>
    </w:pPr>
    <w:rPr>
      <w:b/>
      <w:iCs/>
      <w:u w:val="single"/>
    </w:rPr>
  </w:style>
  <w:style w:type="character" w:customStyle="1" w:styleId="apple-converted-space">
    <w:name w:val="apple-converted-space"/>
    <w:basedOn w:val="DefaultParagraphFont"/>
    <w:rsid w:val="00375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mcmedethics.biomedcentral.com/articles/10.1186/1472-6939-14-S1-S5"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theme" Target="theme/theme1.xml"/><Relationship Id="rId7" Type="http://schemas.openxmlformats.org/officeDocument/2006/relationships/hyperlink" Target="https://www.washingtonpost.com/outlook/2020/07/01/what-is-blue-flu-how-has-it-increased-police-power/" TargetMode="External"/><Relationship Id="rId12" Type="http://schemas.openxmlformats.org/officeDocument/2006/relationships/hyperlink" Target="https://bmcmedethics.biomedcentral.com/articles/10.1186/1472-6939-14-S1-S5"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www.mercurynews.com/2021/06/04/editorial-why-silicon-valley-needs-endless-frontier-bill/" TargetMode="External"/><Relationship Id="rId11" Type="http://schemas.openxmlformats.org/officeDocument/2006/relationships/hyperlink" Target="https://bmcmedethics.biomedcentral.com/articles/10.1186/1472-6939-14-S1-S5"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www.chicagotribune.com/business/columnists/ct-biz-job-market-raises-20180611-story.html)//BB" TargetMode="External"/><Relationship Id="rId5" Type="http://schemas.openxmlformats.org/officeDocument/2006/relationships/webSettings" Target="webSettings.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www.theatlantic.com/magazine/archive/2021/07/bust-the-police-unions/619006/"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s://untappedcities.com/2020/06/12/the-week-without-police-what-we-can-learn-from-the-1971-police-strike/"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hyperlink" Target="https://www.akpress.org/our-enemies-in-blu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9229</Words>
  <Characters>52608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1</cp:revision>
  <dcterms:created xsi:type="dcterms:W3CDTF">2021-11-20T17:18:00Z</dcterms:created>
  <dcterms:modified xsi:type="dcterms:W3CDTF">2021-11-20T17:40:00Z</dcterms:modified>
</cp:coreProperties>
</file>