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2D6EA" w14:textId="77777777" w:rsidR="00D04D3B" w:rsidRPr="00D04D3B" w:rsidRDefault="00D04D3B" w:rsidP="00D04D3B">
      <w:pPr>
        <w:pStyle w:val="Heading1"/>
      </w:pPr>
      <w:r w:rsidRPr="00D04D3B">
        <w:t>1AC</w:t>
      </w:r>
    </w:p>
    <w:p w14:paraId="461B99C9" w14:textId="2256A859" w:rsidR="00D04D3B" w:rsidRPr="00D04D3B" w:rsidRDefault="00C01E59" w:rsidP="00D04D3B">
      <w:pPr>
        <w:pStyle w:val="Heading3"/>
      </w:pPr>
      <w:r>
        <w:t>Fwk</w:t>
      </w:r>
    </w:p>
    <w:p w14:paraId="6ED2303A" w14:textId="77777777" w:rsidR="00D04D3B" w:rsidRPr="00D04D3B" w:rsidRDefault="00D04D3B" w:rsidP="00D04D3B">
      <w:pPr>
        <w:keepNext/>
        <w:keepLines/>
        <w:spacing w:before="40" w:after="0"/>
        <w:outlineLvl w:val="3"/>
        <w:rPr>
          <w:rFonts w:eastAsiaTheme="majorEastAsia" w:cstheme="majorBidi"/>
          <w:b/>
          <w:iCs/>
          <w:sz w:val="26"/>
        </w:rPr>
      </w:pPr>
      <w:r w:rsidRPr="00D04D3B">
        <w:rPr>
          <w:rFonts w:eastAsiaTheme="majorEastAsia" w:cstheme="majorBidi"/>
          <w:b/>
          <w:iCs/>
          <w:sz w:val="26"/>
        </w:rPr>
        <w:t>Standard is maximizing expected well being</w:t>
      </w:r>
    </w:p>
    <w:p w14:paraId="10911716" w14:textId="77777777" w:rsidR="00D04D3B" w:rsidRPr="00D04D3B" w:rsidRDefault="00D04D3B" w:rsidP="00D04D3B">
      <w:pPr>
        <w:keepNext/>
        <w:keepLines/>
        <w:spacing w:before="40"/>
        <w:outlineLvl w:val="3"/>
        <w:rPr>
          <w:rFonts w:eastAsiaTheme="majorEastAsia"/>
          <w:b/>
          <w:iCs/>
          <w:sz w:val="26"/>
        </w:rPr>
      </w:pPr>
      <w:r w:rsidRPr="00D04D3B">
        <w:rPr>
          <w:rFonts w:eastAsiaTheme="majorEastAsia"/>
          <w:b/>
          <w:iCs/>
          <w:sz w:val="26"/>
        </w:rPr>
        <w:t xml:space="preserve">Pleasure and pain are </w:t>
      </w:r>
      <w:r w:rsidRPr="00D04D3B">
        <w:rPr>
          <w:rFonts w:eastAsiaTheme="majorEastAsia"/>
          <w:b/>
          <w:iCs/>
          <w:sz w:val="26"/>
          <w:u w:val="single"/>
        </w:rPr>
        <w:t>intrinsic value</w:t>
      </w:r>
      <w:r w:rsidRPr="00D04D3B">
        <w:rPr>
          <w:rFonts w:eastAsiaTheme="majorEastAsia"/>
          <w:b/>
          <w:iCs/>
          <w:sz w:val="26"/>
        </w:rPr>
        <w:t xml:space="preserve"> and </w:t>
      </w:r>
      <w:r w:rsidRPr="00D04D3B">
        <w:rPr>
          <w:rFonts w:eastAsiaTheme="majorEastAsia"/>
          <w:b/>
          <w:iCs/>
          <w:sz w:val="26"/>
          <w:u w:val="single"/>
        </w:rPr>
        <w:t>disvalue</w:t>
      </w:r>
    </w:p>
    <w:p w14:paraId="292F5DC4" w14:textId="77777777" w:rsidR="00D04D3B" w:rsidRPr="00D04D3B" w:rsidRDefault="00D04D3B" w:rsidP="00D04D3B">
      <w:pPr>
        <w:pStyle w:val="Heading4"/>
      </w:pPr>
      <w:r w:rsidRPr="00D04D3B">
        <w:t>Blum et al. 18</w:t>
      </w:r>
    </w:p>
    <w:p w14:paraId="192CF994" w14:textId="77777777" w:rsidR="00D04D3B" w:rsidRPr="00D04D3B" w:rsidRDefault="00D04D3B" w:rsidP="00D04D3B">
      <w:pPr>
        <w:rPr>
          <w:sz w:val="16"/>
          <w:szCs w:val="16"/>
        </w:rPr>
      </w:pPr>
      <w:r w:rsidRPr="00D04D3B">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04D3B">
          <w:rPr>
            <w:sz w:val="16"/>
            <w:szCs w:val="16"/>
          </w:rPr>
          <w:t>https://www.ncbi.nlm.nih.gov/pmc/articles/PMC6446569/</w:t>
        </w:r>
      </w:hyperlink>
      <w:r w:rsidRPr="00D04D3B">
        <w:rPr>
          <w:sz w:val="16"/>
          <w:szCs w:val="16"/>
        </w:rPr>
        <w:t>, R.S.</w:t>
      </w:r>
    </w:p>
    <w:p w14:paraId="6D6F6048" w14:textId="77777777" w:rsidR="00D04D3B" w:rsidRPr="00D04D3B" w:rsidRDefault="00D04D3B" w:rsidP="00D04D3B">
      <w:pPr>
        <w:rPr>
          <w:sz w:val="16"/>
        </w:rPr>
      </w:pPr>
      <w:r w:rsidRPr="00C01E59">
        <w:rPr>
          <w:b/>
          <w:bCs/>
          <w:highlight w:val="green"/>
          <w:u w:val="single"/>
        </w:rPr>
        <w:t>Pleasure</w:t>
      </w:r>
      <w:r w:rsidRPr="00D04D3B">
        <w:rPr>
          <w:u w:val="single"/>
        </w:rPr>
        <w:t xml:space="preserve"> is not only</w:t>
      </w:r>
      <w:r w:rsidRPr="00D04D3B">
        <w:rPr>
          <w:sz w:val="16"/>
        </w:rPr>
        <w:t xml:space="preserve"> one of the three </w:t>
      </w:r>
      <w:r w:rsidRPr="00D04D3B">
        <w:rPr>
          <w:u w:val="single"/>
        </w:rPr>
        <w:t>primary reward functions</w:t>
      </w:r>
      <w:r w:rsidRPr="00D04D3B">
        <w:rPr>
          <w:sz w:val="16"/>
        </w:rPr>
        <w:t xml:space="preserve"> but </w:t>
      </w:r>
      <w:r w:rsidRPr="00D04D3B">
        <w:rPr>
          <w:u w:val="single"/>
        </w:rPr>
        <w:t xml:space="preserve">it also </w:t>
      </w:r>
      <w:r w:rsidRPr="00C01E59">
        <w:rPr>
          <w:b/>
          <w:bCs/>
          <w:highlight w:val="green"/>
          <w:u w:val="single"/>
        </w:rPr>
        <w:t>defines reward.</w:t>
      </w:r>
      <w:r w:rsidRPr="00D04D3B">
        <w:rPr>
          <w:sz w:val="16"/>
        </w:rPr>
        <w:t xml:space="preserve"> As homeostasis explains the </w:t>
      </w:r>
      <w:r w:rsidRPr="00D04D3B">
        <w:rPr>
          <w:u w:val="single"/>
        </w:rPr>
        <w:t>functions of</w:t>
      </w:r>
      <w:r w:rsidRPr="00D04D3B">
        <w:rPr>
          <w:sz w:val="16"/>
        </w:rPr>
        <w:t xml:space="preserve"> only a limited number of </w:t>
      </w:r>
      <w:r w:rsidRPr="00D04D3B">
        <w:rPr>
          <w:u w:val="single"/>
        </w:rPr>
        <w:t>rewards, the</w:t>
      </w:r>
      <w:r w:rsidRPr="00D04D3B">
        <w:rPr>
          <w:sz w:val="16"/>
        </w:rPr>
        <w:t xml:space="preserve"> principal </w:t>
      </w:r>
      <w:r w:rsidRPr="00C01E59">
        <w:rPr>
          <w:highlight w:val="green"/>
          <w:u w:val="single"/>
        </w:rPr>
        <w:t>reason why particular stimuli</w:t>
      </w:r>
      <w:r w:rsidRPr="00D04D3B">
        <w:rPr>
          <w:u w:val="single"/>
        </w:rPr>
        <w:t xml:space="preserve">, objects, events, situations, and activities </w:t>
      </w:r>
      <w:r w:rsidRPr="00C01E59">
        <w:rPr>
          <w:highlight w:val="green"/>
          <w:u w:val="single"/>
        </w:rPr>
        <w:t>are rewarding</w:t>
      </w:r>
      <w:r w:rsidRPr="00D04D3B">
        <w:rPr>
          <w:sz w:val="16"/>
        </w:rPr>
        <w:t xml:space="preserve"> may be </w:t>
      </w:r>
      <w:r w:rsidRPr="00C01E59">
        <w:rPr>
          <w:highlight w:val="green"/>
          <w:u w:val="single"/>
        </w:rPr>
        <w:t>due to pleasure.</w:t>
      </w:r>
      <w:r w:rsidRPr="00D04D3B">
        <w:rPr>
          <w:sz w:val="16"/>
        </w:rPr>
        <w:t xml:space="preserve"> This applies first of all to sex and to the primary homeostatic rewards of food and liquid and extends to money, taste, beauty, social encounters and nonmaterial, internally set, and intrinsic rewards. </w:t>
      </w:r>
      <w:r w:rsidRPr="00C01E59">
        <w:rPr>
          <w:highlight w:val="green"/>
          <w:u w:val="single"/>
        </w:rPr>
        <w:t>Pleasure</w:t>
      </w:r>
      <w:r w:rsidRPr="00D04D3B">
        <w:rPr>
          <w:u w:val="single"/>
        </w:rPr>
        <w:t>, as the primary effect of rewards</w:t>
      </w:r>
      <w:r w:rsidRPr="00D04D3B">
        <w:rPr>
          <w:sz w:val="16"/>
        </w:rPr>
        <w:t xml:space="preserve">, drives the prime reward functions of learning, approach behavior, and decision making and </w:t>
      </w:r>
      <w:r w:rsidRPr="00C01E59">
        <w:rPr>
          <w:highlight w:val="green"/>
          <w:u w:val="single"/>
        </w:rPr>
        <w:t xml:space="preserve">provides </w:t>
      </w:r>
      <w:r w:rsidRPr="00D04D3B">
        <w:rPr>
          <w:rStyle w:val="Emphasis"/>
        </w:rPr>
        <w:t>the</w:t>
      </w:r>
      <w:r w:rsidRPr="00D04D3B">
        <w:rPr>
          <w:u w:val="single"/>
        </w:rPr>
        <w:t xml:space="preserve"> </w:t>
      </w:r>
      <w:r w:rsidRPr="00C01E59">
        <w:rPr>
          <w:b/>
          <w:bCs/>
          <w:highlight w:val="green"/>
          <w:u w:val="single"/>
        </w:rPr>
        <w:t>basis for hedonic theories</w:t>
      </w:r>
      <w:r w:rsidRPr="00D04D3B">
        <w:rPr>
          <w:u w:val="single"/>
        </w:rPr>
        <w:t xml:space="preserve"> of reward function. We are attracted by</w:t>
      </w:r>
      <w:r w:rsidRPr="00D04D3B">
        <w:rPr>
          <w:sz w:val="16"/>
        </w:rPr>
        <w:t xml:space="preserve"> most </w:t>
      </w:r>
      <w:r w:rsidRPr="00D04D3B">
        <w:rPr>
          <w:u w:val="single"/>
        </w:rPr>
        <w:t>rewards and exert intense efforts to obtain them</w:t>
      </w:r>
      <w:r w:rsidRPr="00D04D3B">
        <w:rPr>
          <w:sz w:val="16"/>
        </w:rPr>
        <w:t xml:space="preserve">, just </w:t>
      </w:r>
      <w:r w:rsidRPr="00D04D3B">
        <w:rPr>
          <w:u w:val="single"/>
        </w:rPr>
        <w:t>because they are enjoyable</w:t>
      </w:r>
      <w:r w:rsidRPr="00D04D3B">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04D3B">
        <w:rPr>
          <w:u w:val="single"/>
        </w:rPr>
        <w:t>using both humans and detailed invasive brain analysis of animals has discovered some critical ways that the brain processes pleasure</w:t>
      </w:r>
      <w:r w:rsidRPr="00D04D3B">
        <w:rPr>
          <w:sz w:val="16"/>
        </w:rPr>
        <w:t xml:space="preserve"> [14]. </w:t>
      </w:r>
      <w:r w:rsidRPr="00D04D3B">
        <w:rPr>
          <w:u w:val="single"/>
        </w:rPr>
        <w:t>Pleasure as a hallmark of reward is sufficient for defining a reward</w:t>
      </w:r>
      <w:r w:rsidRPr="00D04D3B">
        <w:rPr>
          <w:sz w:val="16"/>
        </w:rPr>
        <w:t xml:space="preserve">, but it may not be necessary. </w:t>
      </w:r>
      <w:r w:rsidRPr="00D04D3B">
        <w:rPr>
          <w:u w:val="single"/>
        </w:rPr>
        <w:t>A reward may generate positive</w:t>
      </w:r>
      <w:r w:rsidRPr="00D04D3B">
        <w:rPr>
          <w:sz w:val="16"/>
        </w:rPr>
        <w:t xml:space="preserve"> learning and approach </w:t>
      </w:r>
      <w:r w:rsidRPr="00D04D3B">
        <w:rPr>
          <w:u w:val="single"/>
        </w:rPr>
        <w:t>behavior</w:t>
      </w:r>
      <w:r w:rsidRPr="00D04D3B">
        <w:rPr>
          <w:sz w:val="16"/>
        </w:rPr>
        <w:t xml:space="preserve"> simply </w:t>
      </w:r>
      <w:r w:rsidRPr="00D04D3B">
        <w:rPr>
          <w:u w:val="single"/>
        </w:rPr>
        <w:t>because it contains substances that are essential for body function.</w:t>
      </w:r>
      <w:r w:rsidRPr="00D04D3B">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04D3B">
        <w:rPr>
          <w:u w:val="single"/>
        </w:rPr>
        <w:t>evolution and its basic principles found</w:t>
      </w:r>
      <w:r w:rsidRPr="00D04D3B">
        <w:rPr>
          <w:sz w:val="16"/>
        </w:rPr>
        <w:t xml:space="preserve"> various </w:t>
      </w:r>
      <w:r w:rsidRPr="00D04D3B">
        <w:rPr>
          <w:u w:val="single"/>
        </w:rPr>
        <w:t>mechanisms that steer behavior and biological development.</w:t>
      </w:r>
      <w:r w:rsidRPr="00D04D3B">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04D3B">
        <w:rPr>
          <w:b/>
          <w:bCs/>
          <w:u w:val="single"/>
        </w:rPr>
        <w:t>organisms are</w:t>
      </w:r>
      <w:r w:rsidRPr="00D04D3B">
        <w:rPr>
          <w:u w:val="single"/>
        </w:rPr>
        <w:t xml:space="preserve"> the </w:t>
      </w:r>
      <w:r w:rsidRPr="00C01E59">
        <w:rPr>
          <w:b/>
          <w:bCs/>
          <w:highlight w:val="green"/>
          <w:u w:val="single"/>
        </w:rPr>
        <w:t>result of evolutionary competition.</w:t>
      </w:r>
      <w:r w:rsidRPr="00D04D3B">
        <w:rPr>
          <w:sz w:val="16"/>
        </w:rPr>
        <w:t xml:space="preserve"> In fact, Richard </w:t>
      </w:r>
      <w:r w:rsidRPr="00D04D3B">
        <w:rPr>
          <w:u w:val="single"/>
        </w:rPr>
        <w:t>Dawkins stresses gene survival and propagation as the basic mechanism of life</w:t>
      </w:r>
      <w:r w:rsidRPr="00D04D3B">
        <w:rPr>
          <w:sz w:val="16"/>
        </w:rPr>
        <w:t xml:space="preserve"> [20]. Only genes that lead to </w:t>
      </w:r>
      <w:r w:rsidRPr="00D04D3B">
        <w:rPr>
          <w:u w:val="single"/>
        </w:rPr>
        <w:t>the fittest phenotype will make it.</w:t>
      </w:r>
      <w:r w:rsidRPr="00D04D3B">
        <w:rPr>
          <w:sz w:val="16"/>
        </w:rPr>
        <w:t xml:space="preserve"> It is noteworthy that the phenotype is selected based on behavior that maximizes gene propagation. To do so, the phenotype must survive and generate offspring, and be better at it than its competitors. Thus, </w:t>
      </w:r>
      <w:r w:rsidRPr="00D04D3B">
        <w:rPr>
          <w:u w:val="single"/>
        </w:rPr>
        <w:t xml:space="preserve">the ultimate, distal function of </w:t>
      </w:r>
      <w:r w:rsidRPr="00C01E59">
        <w:rPr>
          <w:highlight w:val="green"/>
          <w:u w:val="single"/>
        </w:rPr>
        <w:t>rewards</w:t>
      </w:r>
      <w:r w:rsidRPr="00D04D3B">
        <w:rPr>
          <w:u w:val="single"/>
        </w:rPr>
        <w:t xml:space="preserve"> is to </w:t>
      </w:r>
      <w:r w:rsidRPr="00C01E59">
        <w:rPr>
          <w:highlight w:val="green"/>
          <w:u w:val="single"/>
        </w:rPr>
        <w:t>increase evolutionary fitness</w:t>
      </w:r>
      <w:r w:rsidRPr="00D04D3B">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04D3B">
        <w:rPr>
          <w:u w:val="single"/>
        </w:rPr>
        <w:t>Behavioral reward functions have evolved to help individuals to survive and propagate their genes</w:t>
      </w:r>
      <w:r w:rsidRPr="00D04D3B">
        <w:rPr>
          <w:sz w:val="16"/>
        </w:rPr>
        <w:t xml:space="preserve">. Apparently, </w:t>
      </w:r>
      <w:r w:rsidRPr="00D04D3B">
        <w:rPr>
          <w:u w:val="single"/>
        </w:rPr>
        <w:t>people need to live well and long enough to reproduce.</w:t>
      </w:r>
      <w:r w:rsidRPr="00D04D3B">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04D3B">
        <w:rPr>
          <w:u w:val="single"/>
        </w:rPr>
        <w:t>any small edge will ultimately result in evolutionary advantage</w:t>
      </w:r>
      <w:r w:rsidRPr="00D04D3B">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04D3B">
        <w:rPr>
          <w:u w:val="single"/>
        </w:rPr>
        <w:t>Thus the distal reward function in gene propagation and evolutionary fitness defines the proximal reward functions that we see</w:t>
      </w:r>
      <w:r w:rsidRPr="00D04D3B">
        <w:rPr>
          <w:sz w:val="16"/>
        </w:rPr>
        <w:t xml:space="preserve"> in everyday behavior. </w:t>
      </w:r>
      <w:r w:rsidRPr="00D04D3B">
        <w:rPr>
          <w:u w:val="single"/>
        </w:rPr>
        <w:t xml:space="preserve">That is why foods, drinks, mates, and offspring are rewarding. </w:t>
      </w:r>
      <w:r w:rsidRPr="00D04D3B">
        <w:rPr>
          <w:sz w:val="16"/>
        </w:rPr>
        <w:t xml:space="preserve">There have been theories linking pleasure as a required component of health benefits salutogenesis, (salugenesis). In essence, under these terms, </w:t>
      </w:r>
      <w:r w:rsidRPr="00D04D3B">
        <w:rPr>
          <w:u w:val="single"/>
        </w:rPr>
        <w:t>pleasure is described as a state or feeling of happiness and satisfaction resulting from an experience that one enjoys.</w:t>
      </w:r>
      <w:r w:rsidRPr="00D04D3B">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04D3B">
        <w:rPr>
          <w:u w:val="single"/>
        </w:rPr>
        <w:t>pathways for ordinary liking and pleasure</w:t>
      </w:r>
      <w:r w:rsidRPr="00D04D3B">
        <w:rPr>
          <w:sz w:val="16"/>
        </w:rPr>
        <w:t xml:space="preserve">, which </w:t>
      </w:r>
      <w:r w:rsidRPr="00D04D3B">
        <w:rPr>
          <w:u w:val="single"/>
        </w:rPr>
        <w:t>are limited in scope</w:t>
      </w:r>
      <w:r w:rsidRPr="00D04D3B">
        <w:rPr>
          <w:sz w:val="16"/>
        </w:rPr>
        <w:t xml:space="preserve"> as described above in this commentary. However, </w:t>
      </w:r>
      <w:r w:rsidRPr="00D04D3B">
        <w:rPr>
          <w:u w:val="single"/>
        </w:rPr>
        <w:t xml:space="preserve">there are </w:t>
      </w:r>
      <w:r w:rsidRPr="00D04D3B">
        <w:rPr>
          <w:b/>
          <w:bCs/>
          <w:u w:val="single"/>
        </w:rPr>
        <w:t xml:space="preserve">many </w:t>
      </w:r>
      <w:r w:rsidRPr="00C01E59">
        <w:rPr>
          <w:b/>
          <w:bCs/>
          <w:highlight w:val="green"/>
          <w:u w:val="single"/>
        </w:rPr>
        <w:t>brain regions</w:t>
      </w:r>
      <w:r w:rsidRPr="00D04D3B">
        <w:rPr>
          <w:sz w:val="16"/>
        </w:rPr>
        <w:t xml:space="preserve">, often termed hot and cold spots, </w:t>
      </w:r>
      <w:r w:rsidRPr="00D04D3B">
        <w:rPr>
          <w:u w:val="single"/>
        </w:rPr>
        <w:t xml:space="preserve">that significantly </w:t>
      </w:r>
      <w:r w:rsidRPr="00C01E59">
        <w:rPr>
          <w:b/>
          <w:bCs/>
          <w:highlight w:val="green"/>
          <w:u w:val="single"/>
        </w:rPr>
        <w:t>modulate</w:t>
      </w:r>
      <w:r w:rsidRPr="00D04D3B">
        <w:rPr>
          <w:sz w:val="16"/>
        </w:rPr>
        <w:t xml:space="preserve"> (increase or decrease) </w:t>
      </w:r>
      <w:r w:rsidRPr="00D04D3B">
        <w:rPr>
          <w:u w:val="single"/>
        </w:rPr>
        <w:t xml:space="preserve">our </w:t>
      </w:r>
      <w:r w:rsidRPr="00C01E59">
        <w:rPr>
          <w:b/>
          <w:bCs/>
          <w:highlight w:val="green"/>
          <w:u w:val="single"/>
        </w:rPr>
        <w:t>pleasure or</w:t>
      </w:r>
      <w:r w:rsidRPr="00D04D3B">
        <w:rPr>
          <w:u w:val="single"/>
        </w:rPr>
        <w:t xml:space="preserve"> even </w:t>
      </w:r>
      <w:r w:rsidRPr="00C01E59">
        <w:rPr>
          <w:b/>
          <w:bCs/>
          <w:highlight w:val="green"/>
          <w:u w:val="single"/>
        </w:rPr>
        <w:t xml:space="preserve">produce </w:t>
      </w:r>
      <w:r w:rsidRPr="00D04D3B">
        <w:rPr>
          <w:b/>
          <w:bCs/>
          <w:u w:val="single"/>
        </w:rPr>
        <w:t xml:space="preserve">the </w:t>
      </w:r>
      <w:r w:rsidRPr="00C01E59">
        <w:rPr>
          <w:b/>
          <w:bCs/>
          <w:highlight w:val="green"/>
          <w:u w:val="single"/>
        </w:rPr>
        <w:t>opposite</w:t>
      </w:r>
      <w:r w:rsidRPr="00D04D3B">
        <w:rPr>
          <w:sz w:val="16"/>
        </w:rPr>
        <w:t xml:space="preserve"> of pleasure— that is </w:t>
      </w:r>
      <w:r w:rsidRPr="00D04D3B">
        <w:rPr>
          <w:u w:val="single"/>
        </w:rPr>
        <w:t>disgust and fear</w:t>
      </w:r>
      <w:r w:rsidRPr="00D04D3B">
        <w:rPr>
          <w:sz w:val="16"/>
        </w:rPr>
        <w:t xml:space="preserve"> [39]. </w:t>
      </w:r>
      <w:r w:rsidRPr="00D04D3B">
        <w:rPr>
          <w:u w:val="single"/>
        </w:rPr>
        <w:t>One</w:t>
      </w:r>
      <w:r w:rsidRPr="00D04D3B">
        <w:rPr>
          <w:sz w:val="16"/>
        </w:rPr>
        <w:t xml:space="preserve"> specific </w:t>
      </w:r>
      <w:r w:rsidRPr="00D04D3B">
        <w:rPr>
          <w:u w:val="single"/>
        </w:rPr>
        <w:t>region</w:t>
      </w:r>
      <w:r w:rsidRPr="00D04D3B">
        <w:rPr>
          <w:sz w:val="16"/>
        </w:rPr>
        <w:t xml:space="preserve"> of the nucleus accumbens </w:t>
      </w:r>
      <w:r w:rsidRPr="00D04D3B">
        <w:rPr>
          <w:u w:val="single"/>
        </w:rPr>
        <w:t>is organized like a computer keyboard, with particular stimulus triggers in rows</w:t>
      </w:r>
      <w:r w:rsidRPr="00D04D3B">
        <w:rPr>
          <w:sz w:val="16"/>
        </w:rPr>
        <w:t xml:space="preserve">— producing an increase and decrease of pleasure and disgust. Moreover, </w:t>
      </w:r>
      <w:r w:rsidRPr="00D04D3B">
        <w:rPr>
          <w:u w:val="single"/>
        </w:rPr>
        <w:t>the cortex has unique roles in the cognitive evaluation of our feelings of pleasure</w:t>
      </w:r>
      <w:r w:rsidRPr="00D04D3B">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04D3B">
        <w:rPr>
          <w:u w:val="single"/>
        </w:rPr>
        <w:t>“</w:t>
      </w:r>
      <w:r w:rsidRPr="00C01E59">
        <w:rPr>
          <w:highlight w:val="green"/>
          <w:u w:val="single"/>
        </w:rPr>
        <w:t>liking</w:t>
      </w:r>
      <w:r w:rsidRPr="00D04D3B">
        <w:rPr>
          <w:u w:val="single"/>
        </w:rPr>
        <w:t xml:space="preserve">” of </w:t>
      </w:r>
      <w:r w:rsidRPr="00C01E59">
        <w:rPr>
          <w:highlight w:val="green"/>
          <w:u w:val="single"/>
        </w:rPr>
        <w:t>something</w:t>
      </w:r>
      <w:r w:rsidRPr="00D04D3B">
        <w:rPr>
          <w:u w:val="single"/>
        </w:rPr>
        <w:t xml:space="preserve">, or pure pleasure, is </w:t>
      </w:r>
      <w:r w:rsidRPr="00C01E59">
        <w:rPr>
          <w:highlight w:val="green"/>
          <w:u w:val="single"/>
        </w:rPr>
        <w:t>represented by</w:t>
      </w:r>
      <w:r w:rsidRPr="00D04D3B">
        <w:rPr>
          <w:sz w:val="16"/>
        </w:rPr>
        <w:t xml:space="preserve"> small </w:t>
      </w:r>
      <w:r w:rsidRPr="00C01E59">
        <w:rPr>
          <w:highlight w:val="green"/>
          <w:u w:val="single"/>
        </w:rPr>
        <w:t>regions</w:t>
      </w:r>
      <w:r w:rsidRPr="00D04D3B">
        <w:rPr>
          <w:sz w:val="16"/>
        </w:rPr>
        <w:t xml:space="preserve"> mainly </w:t>
      </w:r>
      <w:r w:rsidRPr="00C01E59">
        <w:rPr>
          <w:highlight w:val="green"/>
          <w:u w:val="single"/>
        </w:rPr>
        <w:t xml:space="preserve">in </w:t>
      </w:r>
      <w:r w:rsidRPr="00D04D3B">
        <w:rPr>
          <w:u w:val="single"/>
        </w:rPr>
        <w:t xml:space="preserve">the </w:t>
      </w:r>
      <w:r w:rsidRPr="00C01E59">
        <w:rPr>
          <w:highlight w:val="green"/>
          <w:u w:val="single"/>
        </w:rPr>
        <w:t>limbic system</w:t>
      </w:r>
      <w:r w:rsidRPr="00D04D3B">
        <w:rPr>
          <w:sz w:val="16"/>
        </w:rPr>
        <w:t xml:space="preserve"> (old reptilian part of the brain). These may be </w:t>
      </w:r>
      <w:r w:rsidRPr="00D04D3B">
        <w:rPr>
          <w:u w:val="single"/>
        </w:rPr>
        <w:t>part of larger neural circuits.</w:t>
      </w:r>
      <w:r w:rsidRPr="00D04D3B">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04D3B">
        <w:rPr>
          <w:u w:val="single"/>
        </w:rPr>
        <w:t>Sousa et al.</w:t>
      </w:r>
      <w:r w:rsidRPr="00D04D3B">
        <w:rPr>
          <w:sz w:val="16"/>
        </w:rPr>
        <w:t xml:space="preserve"> [50] small case </w:t>
      </w:r>
      <w:r w:rsidRPr="00D04D3B">
        <w:rPr>
          <w:u w:val="single"/>
        </w:rPr>
        <w:t>found various differentially expressed genes, to associate with pleasure related systems</w:t>
      </w:r>
      <w:r w:rsidRPr="00C01E59">
        <w:rPr>
          <w:highlight w:val="green"/>
          <w:u w:val="single"/>
        </w:rPr>
        <w:t>.</w:t>
      </w:r>
      <w:r w:rsidRPr="00D04D3B">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01E59">
        <w:rPr>
          <w:highlight w:val="green"/>
          <w:u w:val="single"/>
        </w:rPr>
        <w:t>researchers examined</w:t>
      </w:r>
      <w:r w:rsidRPr="00D04D3B">
        <w:rPr>
          <w:u w:val="single"/>
        </w:rPr>
        <w:t xml:space="preserve"> 247 specimens of </w:t>
      </w:r>
      <w:r w:rsidRPr="00C01E59">
        <w:rPr>
          <w:highlight w:val="green"/>
          <w:u w:val="single"/>
        </w:rPr>
        <w:t>neural tissue</w:t>
      </w:r>
      <w:r w:rsidRPr="00D04D3B">
        <w:rPr>
          <w:u w:val="single"/>
        </w:rPr>
        <w:t xml:space="preserve"> from six humans, five chimpanzees, and five macaque monkeys.</w:t>
      </w:r>
      <w:r w:rsidRPr="00D04D3B">
        <w:rPr>
          <w:sz w:val="16"/>
        </w:rPr>
        <w:t xml:space="preserve"> Moreover, these </w:t>
      </w:r>
      <w:r w:rsidRPr="00D04D3B">
        <w:rPr>
          <w:u w:val="single"/>
        </w:rPr>
        <w:t>investigators analyzed which genes were turned on or off in 16 regions of the brain.</w:t>
      </w:r>
      <w:r w:rsidRPr="00D04D3B">
        <w:rPr>
          <w:sz w:val="16"/>
        </w:rPr>
        <w:t xml:space="preserve"> While </w:t>
      </w:r>
      <w:r w:rsidRPr="00D04D3B">
        <w:rPr>
          <w:u w:val="single"/>
        </w:rPr>
        <w:t xml:space="preserve">the differences among species were subtle, </w:t>
      </w:r>
      <w:r w:rsidRPr="00D04D3B">
        <w:rPr>
          <w:b/>
          <w:bCs/>
          <w:u w:val="single"/>
        </w:rPr>
        <w:t>there was</w:t>
      </w:r>
      <w:r w:rsidRPr="00D04D3B">
        <w:rPr>
          <w:u w:val="single"/>
        </w:rPr>
        <w:t xml:space="preserve"> a </w:t>
      </w:r>
      <w:r w:rsidRPr="00C01E59">
        <w:rPr>
          <w:b/>
          <w:bCs/>
          <w:highlight w:val="green"/>
          <w:u w:val="single"/>
        </w:rPr>
        <w:t>remarkable contrast in</w:t>
      </w:r>
      <w:r w:rsidRPr="00D04D3B">
        <w:rPr>
          <w:u w:val="single"/>
        </w:rPr>
        <w:t xml:space="preserve"> the</w:t>
      </w:r>
      <w:r w:rsidRPr="00D04D3B">
        <w:rPr>
          <w:b/>
          <w:bCs/>
          <w:u w:val="single"/>
        </w:rPr>
        <w:t xml:space="preserve"> </w:t>
      </w:r>
      <w:r w:rsidRPr="00C01E59">
        <w:rPr>
          <w:b/>
          <w:bCs/>
          <w:highlight w:val="green"/>
          <w:u w:val="single"/>
        </w:rPr>
        <w:t>neocortices</w:t>
      </w:r>
      <w:r w:rsidRPr="00D04D3B">
        <w:rPr>
          <w:sz w:val="16"/>
        </w:rPr>
        <w:t xml:space="preserve">, specifically </w:t>
      </w:r>
      <w:r w:rsidRPr="00D04D3B">
        <w:rPr>
          <w:u w:val="single"/>
        </w:rPr>
        <w:t xml:space="preserve">in an </w:t>
      </w:r>
      <w:r w:rsidRPr="00C01E59">
        <w:rPr>
          <w:highlight w:val="green"/>
          <w:u w:val="single"/>
        </w:rPr>
        <w:t>area of the brain</w:t>
      </w:r>
      <w:r w:rsidRPr="00D04D3B">
        <w:rPr>
          <w:u w:val="single"/>
        </w:rPr>
        <w:t xml:space="preserve"> that is much </w:t>
      </w:r>
      <w:r w:rsidRPr="00C01E59">
        <w:rPr>
          <w:highlight w:val="green"/>
          <w:u w:val="single"/>
        </w:rPr>
        <w:t>more developed in humans</w:t>
      </w:r>
      <w:r w:rsidRPr="00D04D3B">
        <w:rPr>
          <w:u w:val="single"/>
        </w:rPr>
        <w:t xml:space="preserve"> than in chimpanzees.</w:t>
      </w:r>
      <w:r w:rsidRPr="00D04D3B">
        <w:rPr>
          <w:sz w:val="16"/>
        </w:rPr>
        <w:t xml:space="preserve"> In fact, these researchers found that a gene called </w:t>
      </w:r>
      <w:r w:rsidRPr="00D04D3B">
        <w:rPr>
          <w:u w:val="single"/>
        </w:rPr>
        <w:t>tyrosine hydroxylase (TH) for the enzyme, responsible for the production of dopamine</w:t>
      </w:r>
      <w:r w:rsidRPr="00D04D3B">
        <w:rPr>
          <w:sz w:val="16"/>
        </w:rPr>
        <w:t xml:space="preserve">, was </w:t>
      </w:r>
      <w:r w:rsidRPr="00D04D3B">
        <w:rPr>
          <w:u w:val="single"/>
        </w:rPr>
        <w:t>expressed in the neocortex of humans, but not chimpanzees.</w:t>
      </w:r>
      <w:r w:rsidRPr="00D04D3B">
        <w:rPr>
          <w:sz w:val="16"/>
        </w:rPr>
        <w:t xml:space="preserve"> As discussed earlier, </w:t>
      </w:r>
      <w:r w:rsidRPr="00D04D3B">
        <w:rPr>
          <w:u w:val="single"/>
        </w:rPr>
        <w:t>dopamine is</w:t>
      </w:r>
      <w:r w:rsidRPr="00D04D3B">
        <w:rPr>
          <w:sz w:val="16"/>
        </w:rPr>
        <w:t xml:space="preserve"> best </w:t>
      </w:r>
      <w:r w:rsidRPr="00D04D3B">
        <w:rPr>
          <w:u w:val="single"/>
        </w:rPr>
        <w:t>known for its</w:t>
      </w:r>
      <w:r w:rsidRPr="00D04D3B">
        <w:rPr>
          <w:sz w:val="16"/>
        </w:rPr>
        <w:t xml:space="preserve"> essential </w:t>
      </w:r>
      <w:r w:rsidRPr="00D04D3B">
        <w:rPr>
          <w:u w:val="single"/>
        </w:rPr>
        <w:t>role within the brain’s reward system; the</w:t>
      </w:r>
      <w:r w:rsidRPr="00D04D3B">
        <w:rPr>
          <w:sz w:val="16"/>
        </w:rPr>
        <w:t xml:space="preserve"> very </w:t>
      </w:r>
      <w:r w:rsidRPr="00D04D3B">
        <w:rPr>
          <w:u w:val="single"/>
        </w:rPr>
        <w:t>system that responds to everything from sex, to gambling, to food, and to addictive drugs.</w:t>
      </w:r>
      <w:r w:rsidRPr="00D04D3B">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04D3B">
        <w:rPr>
          <w:u w:val="single"/>
        </w:rPr>
        <w:t>dopamine plays a substantial role in humans’ ability to pursue various rewards that are perhaps months or even years away</w:t>
      </w:r>
      <w:r w:rsidRPr="00D04D3B">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04D3B">
        <w:rPr>
          <w:u w:val="single"/>
        </w:rPr>
        <w:t>This may explain what often motivates people to work for things that have no apparent short-term benefit</w:t>
      </w:r>
      <w:r w:rsidRPr="00D04D3B">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CD88DD" w14:textId="77777777" w:rsidR="00D04D3B" w:rsidRPr="00D04D3B" w:rsidRDefault="00D04D3B" w:rsidP="00D04D3B"/>
    <w:p w14:paraId="3C0876E7" w14:textId="77777777" w:rsidR="00D04D3B" w:rsidRPr="00D04D3B" w:rsidRDefault="00D04D3B" w:rsidP="00D04D3B">
      <w:pPr>
        <w:keepNext/>
        <w:keepLines/>
        <w:spacing w:before="40"/>
        <w:outlineLvl w:val="3"/>
        <w:rPr>
          <w:rFonts w:eastAsia="MS Gothic"/>
          <w:b/>
          <w:iCs/>
          <w:sz w:val="26"/>
        </w:rPr>
      </w:pPr>
      <w:r w:rsidRPr="00D04D3B">
        <w:rPr>
          <w:rFonts w:eastAsia="MS Gothic"/>
          <w:b/>
          <w:iCs/>
          <w:sz w:val="26"/>
        </w:rPr>
        <w:t>Actor Spec— States must use util. Any other standard dooms the moral theory</w:t>
      </w:r>
    </w:p>
    <w:p w14:paraId="2BC655FC" w14:textId="77777777" w:rsidR="00D04D3B" w:rsidRPr="00D04D3B" w:rsidRDefault="00D04D3B" w:rsidP="00D04D3B">
      <w:pPr>
        <w:pStyle w:val="Heading4"/>
        <w:rPr>
          <w:rFonts w:eastAsia="Cambria"/>
          <w:sz w:val="16"/>
          <w:szCs w:val="16"/>
        </w:rPr>
      </w:pPr>
      <w:r w:rsidRPr="00D04D3B">
        <w:rPr>
          <w:rFonts w:eastAsia="Cambria"/>
        </w:rPr>
        <w:t>Goodin 90.</w:t>
      </w:r>
      <w:r w:rsidRPr="00D04D3B">
        <w:rPr>
          <w:rFonts w:eastAsia="Cambria"/>
          <w:sz w:val="16"/>
          <w:szCs w:val="16"/>
        </w:rPr>
        <w:t xml:space="preserve"> </w:t>
      </w:r>
    </w:p>
    <w:p w14:paraId="72DD64C2" w14:textId="77777777" w:rsidR="00D04D3B" w:rsidRPr="00D04D3B" w:rsidRDefault="00D04D3B" w:rsidP="00D04D3B">
      <w:pPr>
        <w:rPr>
          <w:rFonts w:eastAsia="Cambria"/>
          <w:sz w:val="16"/>
          <w:szCs w:val="16"/>
        </w:rPr>
      </w:pPr>
      <w:r w:rsidRPr="00D04D3B">
        <w:rPr>
          <w:rFonts w:eastAsia="Cambria"/>
          <w:sz w:val="16"/>
          <w:szCs w:val="16"/>
        </w:rPr>
        <w:t>Robert Goodin 90, [professor of philosophy at the Australian National University college of arts and social sciences], “The Utilitarian Response,” pgs 141-142 //RS</w:t>
      </w:r>
    </w:p>
    <w:p w14:paraId="326F59DE" w14:textId="77777777" w:rsidR="00D04D3B" w:rsidRPr="00D04D3B" w:rsidRDefault="00D04D3B" w:rsidP="00D04D3B">
      <w:pPr>
        <w:rPr>
          <w:rFonts w:eastAsia="Cambria"/>
          <w:sz w:val="16"/>
          <w:szCs w:val="16"/>
        </w:rPr>
      </w:pPr>
      <w:r w:rsidRPr="00D04D3B">
        <w:rPr>
          <w:rFonts w:eastAsia="Cambria"/>
          <w:sz w:val="16"/>
          <w:szCs w:val="16"/>
        </w:rPr>
        <w:t xml:space="preserve">My larger argument turns on the proposition that </w:t>
      </w:r>
      <w:r w:rsidRPr="00D04D3B">
        <w:rPr>
          <w:rFonts w:eastAsia="Cambria"/>
          <w:u w:val="single"/>
        </w:rPr>
        <w:t>there is something special about the situation of public officials that makes utilitarianism more probable for them than private individuals.</w:t>
      </w:r>
      <w:r w:rsidRPr="00D04D3B">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01E59">
        <w:rPr>
          <w:rFonts w:eastAsia="Cambria"/>
          <w:highlight w:val="green"/>
          <w:u w:val="single"/>
        </w:rPr>
        <w:t>Public officials</w:t>
      </w:r>
      <w:r w:rsidRPr="00D04D3B">
        <w:rPr>
          <w:rFonts w:eastAsia="Cambria"/>
          <w:u w:val="single"/>
        </w:rPr>
        <w:t xml:space="preserve"> are obliged to </w:t>
      </w:r>
      <w:r w:rsidRPr="00C01E59">
        <w:rPr>
          <w:rFonts w:eastAsia="Cambria"/>
          <w:highlight w:val="green"/>
          <w:u w:val="single"/>
        </w:rPr>
        <w:t>make</w:t>
      </w:r>
      <w:r w:rsidRPr="00D04D3B">
        <w:rPr>
          <w:rFonts w:eastAsia="Cambria"/>
          <w:u w:val="single"/>
        </w:rPr>
        <w:t xml:space="preserve"> their </w:t>
      </w:r>
      <w:r w:rsidRPr="00C01E59">
        <w:rPr>
          <w:rFonts w:eastAsia="Cambria"/>
          <w:highlight w:val="green"/>
          <w:u w:val="single"/>
        </w:rPr>
        <w:t>choices under uncertainty</w:t>
      </w:r>
      <w:r w:rsidRPr="00D04D3B">
        <w:rPr>
          <w:rFonts w:eastAsia="Cambria"/>
          <w:u w:val="single"/>
        </w:rPr>
        <w:t xml:space="preserve">, and uncertainty of a very special sort at that. </w:t>
      </w:r>
      <w:r w:rsidRPr="00D04D3B">
        <w:rPr>
          <w:rFonts w:eastAsia="Cambria"/>
          <w:sz w:val="16"/>
          <w:szCs w:val="16"/>
        </w:rPr>
        <w:t xml:space="preserve">All choices – public and private alike – are made under some degree of uncertainty, of course. But in the nature of things, </w:t>
      </w:r>
      <w:r w:rsidRPr="00C01E59">
        <w:rPr>
          <w:rFonts w:eastAsia="Cambria"/>
          <w:highlight w:val="green"/>
          <w:u w:val="single"/>
        </w:rPr>
        <w:t>private individuals</w:t>
      </w:r>
      <w:r w:rsidRPr="00D04D3B">
        <w:rPr>
          <w:rFonts w:eastAsia="Cambria"/>
          <w:u w:val="single"/>
        </w:rPr>
        <w:t xml:space="preserve"> will usually </w:t>
      </w:r>
      <w:r w:rsidRPr="00C01E59">
        <w:rPr>
          <w:rFonts w:eastAsia="Cambria"/>
          <w:highlight w:val="green"/>
          <w:u w:val="single"/>
        </w:rPr>
        <w:t>have</w:t>
      </w:r>
      <w:r w:rsidRPr="00D04D3B">
        <w:rPr>
          <w:rFonts w:eastAsia="Cambria"/>
          <w:u w:val="single"/>
        </w:rPr>
        <w:t xml:space="preserve"> more complete </w:t>
      </w:r>
      <w:r w:rsidRPr="00C01E59">
        <w:rPr>
          <w:rFonts w:eastAsia="Cambria"/>
          <w:highlight w:val="green"/>
          <w:u w:val="single"/>
        </w:rPr>
        <w:t>information on</w:t>
      </w:r>
      <w:r w:rsidRPr="00D04D3B">
        <w:rPr>
          <w:rFonts w:eastAsia="Cambria"/>
          <w:u w:val="single"/>
        </w:rPr>
        <w:t xml:space="preserve"> the peculiarities of </w:t>
      </w:r>
      <w:r w:rsidRPr="00C01E59">
        <w:rPr>
          <w:rFonts w:eastAsia="Cambria"/>
          <w:highlight w:val="green"/>
          <w:u w:val="single"/>
        </w:rPr>
        <w:t>their own circumstances</w:t>
      </w:r>
      <w:r w:rsidRPr="00D04D3B">
        <w:rPr>
          <w:rFonts w:eastAsia="Cambria"/>
          <w:u w:val="single"/>
        </w:rPr>
        <w:t xml:space="preserve"> and on the ramifications that alternative possible choices might have for them. </w:t>
      </w:r>
      <w:r w:rsidRPr="00C01E59">
        <w:rPr>
          <w:rFonts w:eastAsia="Cambria"/>
          <w:highlight w:val="green"/>
          <w:u w:val="single"/>
        </w:rPr>
        <w:t>Public officials</w:t>
      </w:r>
      <w:r w:rsidRPr="00D04D3B">
        <w:rPr>
          <w:rFonts w:eastAsia="Cambria"/>
          <w:sz w:val="16"/>
          <w:szCs w:val="16"/>
        </w:rPr>
        <w:t xml:space="preserve">, in contrast, </w:t>
      </w:r>
      <w:r w:rsidRPr="00C01E59">
        <w:rPr>
          <w:rFonts w:eastAsia="Cambria"/>
          <w:highlight w:val="green"/>
          <w:u w:val="single"/>
        </w:rPr>
        <w:t>are</w:t>
      </w:r>
      <w:r w:rsidRPr="00D04D3B">
        <w:rPr>
          <w:rFonts w:eastAsia="Cambria"/>
          <w:u w:val="single"/>
        </w:rPr>
        <w:t xml:space="preserve"> relatively </w:t>
      </w:r>
      <w:r w:rsidRPr="00C01E59">
        <w:rPr>
          <w:rFonts w:eastAsia="Cambria"/>
          <w:highlight w:val="green"/>
          <w:u w:val="single"/>
        </w:rPr>
        <w:t>poorly informed as to the effects</w:t>
      </w:r>
      <w:r w:rsidRPr="00D04D3B">
        <w:rPr>
          <w:rFonts w:eastAsia="Cambria"/>
          <w:u w:val="single"/>
        </w:rPr>
        <w:t xml:space="preserve"> that </w:t>
      </w:r>
      <w:r w:rsidRPr="00C01E59">
        <w:rPr>
          <w:rFonts w:eastAsia="Cambria"/>
          <w:highlight w:val="green"/>
          <w:u w:val="single"/>
        </w:rPr>
        <w:t>their choices will have on individuals</w:t>
      </w:r>
      <w:r w:rsidRPr="00D04D3B">
        <w:rPr>
          <w:rFonts w:eastAsia="Cambria"/>
          <w:u w:val="single"/>
        </w:rPr>
        <w:t xml:space="preserve">, one by one. What </w:t>
      </w:r>
      <w:r w:rsidRPr="00C01E59">
        <w:rPr>
          <w:rFonts w:eastAsia="Cambria"/>
          <w:highlight w:val="green"/>
          <w:u w:val="single"/>
        </w:rPr>
        <w:t>they typically</w:t>
      </w:r>
      <w:r w:rsidRPr="00D04D3B">
        <w:rPr>
          <w:rFonts w:eastAsia="Cambria"/>
          <w:u w:val="single"/>
        </w:rPr>
        <w:t xml:space="preserve"> do </w:t>
      </w:r>
      <w:r w:rsidRPr="00C01E59">
        <w:rPr>
          <w:rFonts w:eastAsia="Cambria"/>
          <w:highlight w:val="green"/>
          <w:u w:val="single"/>
        </w:rPr>
        <w:t>know</w:t>
      </w:r>
      <w:r w:rsidRPr="00D04D3B">
        <w:rPr>
          <w:rFonts w:eastAsia="Cambria"/>
          <w:u w:val="single"/>
        </w:rPr>
        <w:t xml:space="preserve"> are generalities: </w:t>
      </w:r>
      <w:r w:rsidRPr="00C01E59">
        <w:rPr>
          <w:rFonts w:eastAsia="Cambria"/>
          <w:highlight w:val="green"/>
          <w:u w:val="single"/>
        </w:rPr>
        <w:t>averages and aggregates</w:t>
      </w:r>
      <w:r w:rsidRPr="00D04D3B">
        <w:rPr>
          <w:rFonts w:eastAsia="Cambria"/>
          <w:u w:val="single"/>
        </w:rPr>
        <w:t>.</w:t>
      </w:r>
      <w:r w:rsidRPr="00D04D3B">
        <w:rPr>
          <w:rFonts w:eastAsia="Cambria"/>
          <w:sz w:val="16"/>
          <w:szCs w:val="16"/>
        </w:rPr>
        <w:t xml:space="preserve"> They know what will happen most often to most people as a result of their various possible choices, but that is all. </w:t>
      </w:r>
      <w:r w:rsidRPr="00C01E59">
        <w:rPr>
          <w:rFonts w:eastAsia="Cambria"/>
          <w:highlight w:val="green"/>
          <w:u w:val="single"/>
        </w:rPr>
        <w:t>That is enough to</w:t>
      </w:r>
      <w:r w:rsidRPr="00D04D3B">
        <w:rPr>
          <w:rFonts w:eastAsia="Cambria"/>
          <w:u w:val="single"/>
        </w:rPr>
        <w:t xml:space="preserve"> allow public policy-makers to </w:t>
      </w:r>
      <w:r w:rsidRPr="00C01E59">
        <w:rPr>
          <w:rFonts w:eastAsia="Cambria"/>
          <w:highlight w:val="green"/>
          <w:u w:val="single"/>
        </w:rPr>
        <w:t>use</w:t>
      </w:r>
      <w:r w:rsidRPr="00D04D3B">
        <w:rPr>
          <w:rFonts w:eastAsia="Cambria"/>
          <w:u w:val="single"/>
        </w:rPr>
        <w:t xml:space="preserve"> the </w:t>
      </w:r>
      <w:r w:rsidRPr="00C01E59">
        <w:rPr>
          <w:rFonts w:eastAsia="Cambria"/>
          <w:highlight w:val="green"/>
          <w:u w:val="single"/>
        </w:rPr>
        <w:t>utilitarian calculus</w:t>
      </w:r>
      <w:r w:rsidRPr="00D04D3B">
        <w:rPr>
          <w:rFonts w:eastAsia="Cambria"/>
          <w:sz w:val="16"/>
          <w:szCs w:val="16"/>
        </w:rPr>
        <w:t xml:space="preserve"> – assuming they want to use it at all – to choose general rules or conduct.</w:t>
      </w:r>
    </w:p>
    <w:p w14:paraId="74D768FF" w14:textId="77777777" w:rsidR="00D04D3B" w:rsidRPr="00D04D3B" w:rsidRDefault="00D04D3B" w:rsidP="00D04D3B">
      <w:pPr>
        <w:rPr>
          <w:rFonts w:eastAsia="Cambria"/>
          <w:sz w:val="16"/>
          <w:szCs w:val="26"/>
        </w:rPr>
      </w:pPr>
    </w:p>
    <w:p w14:paraId="06E3E631" w14:textId="77777777" w:rsidR="00D04D3B" w:rsidRPr="00D04D3B" w:rsidRDefault="00D04D3B" w:rsidP="00D04D3B">
      <w:pPr>
        <w:keepNext/>
        <w:keepLines/>
        <w:spacing w:before="40"/>
        <w:outlineLvl w:val="3"/>
        <w:rPr>
          <w:rFonts w:eastAsia="MS Gothic"/>
          <w:b/>
          <w:iCs/>
          <w:sz w:val="26"/>
        </w:rPr>
      </w:pPr>
      <w:r w:rsidRPr="00D04D3B">
        <w:rPr>
          <w:rFonts w:eastAsia="MS Gothic"/>
          <w:b/>
          <w:iCs/>
          <w:sz w:val="26"/>
        </w:rPr>
        <w:t>Extinction comes first under any framework.</w:t>
      </w:r>
    </w:p>
    <w:p w14:paraId="70029A79" w14:textId="77777777" w:rsidR="00D04D3B" w:rsidRPr="00D04D3B" w:rsidRDefault="00D04D3B" w:rsidP="00D04D3B">
      <w:pPr>
        <w:pStyle w:val="Heading4"/>
        <w:rPr>
          <w:rFonts w:eastAsia="Cambria"/>
        </w:rPr>
      </w:pPr>
      <w:r w:rsidRPr="00D04D3B">
        <w:rPr>
          <w:rFonts w:eastAsia="Cambria"/>
        </w:rPr>
        <w:t>Pummer 15</w:t>
      </w:r>
    </w:p>
    <w:p w14:paraId="2EED0866" w14:textId="77777777" w:rsidR="00D04D3B" w:rsidRPr="00D04D3B" w:rsidRDefault="00D04D3B" w:rsidP="00D04D3B">
      <w:pPr>
        <w:rPr>
          <w:rFonts w:eastAsia="Cambria"/>
          <w:sz w:val="16"/>
          <w:szCs w:val="26"/>
        </w:rPr>
      </w:pPr>
      <w:r w:rsidRPr="00D04D3B">
        <w:rPr>
          <w:rFonts w:eastAsia="Cambria"/>
          <w:sz w:val="16"/>
          <w:szCs w:val="26"/>
        </w:rPr>
        <w:t xml:space="preserve"> [Theron, Junior Research Fellow in Philosophy at St. Anne's College, University of Oxford. “Moral Agreement on Saving the World” Practical Ethics, University of Oxford. May 18, 2015] AT</w:t>
      </w:r>
    </w:p>
    <w:p w14:paraId="5667EF05" w14:textId="77777777" w:rsidR="00D04D3B" w:rsidRPr="00D04D3B" w:rsidRDefault="00D04D3B" w:rsidP="00D04D3B">
      <w:pPr>
        <w:rPr>
          <w:rFonts w:eastAsia="Cambria"/>
          <w:sz w:val="16"/>
          <w:szCs w:val="26"/>
        </w:rPr>
      </w:pPr>
      <w:r w:rsidRPr="00D04D3B">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D04D3B">
        <w:rPr>
          <w:rFonts w:eastAsia="Cambria"/>
          <w:sz w:val="16"/>
          <w:szCs w:val="26"/>
        </w:rPr>
        <w:t>, whatever general moral view we adopt</w:t>
      </w:r>
      <w:r w:rsidRPr="00D04D3B">
        <w:rPr>
          <w:rFonts w:eastAsia="Cambria"/>
          <w:szCs w:val="26"/>
          <w:u w:val="single"/>
        </w:rPr>
        <w:t>: that it is very important to reduce the risk that all intelligent beings on this planet are eliminated by an enormous catastrophe, such as a nuclear war.</w:t>
      </w:r>
      <w:r w:rsidRPr="00D04D3B">
        <w:rPr>
          <w:rFonts w:eastAsia="Cambria"/>
          <w:sz w:val="16"/>
          <w:szCs w:val="26"/>
        </w:rPr>
        <w:t xml:space="preserve"> How we might in fact try to reduce such existential risks is discussed elsewhere. My claim here is only that </w:t>
      </w:r>
      <w:r w:rsidRPr="00D04D3B">
        <w:rPr>
          <w:rFonts w:eastAsia="Cambria"/>
          <w:szCs w:val="26"/>
          <w:u w:val="single"/>
        </w:rPr>
        <w:t xml:space="preserve">we – whether we’re consequentialists, deontologists, or virtue ethicists – should all agree that we should try to save the world. </w:t>
      </w:r>
      <w:r w:rsidRPr="00D04D3B">
        <w:rPr>
          <w:rFonts w:eastAsia="Cambria"/>
          <w:sz w:val="16"/>
          <w:szCs w:val="26"/>
        </w:rPr>
        <w:t xml:space="preserve">According to consequentialism, we should maximize the good, where this is taken to be the goodness, from an impartial perspective, of outcomes. </w:t>
      </w:r>
      <w:r w:rsidRPr="00D04D3B">
        <w:rPr>
          <w:rFonts w:eastAsia="Cambria"/>
          <w:szCs w:val="26"/>
          <w:u w:val="single"/>
        </w:rPr>
        <w:t>Clearly one thing that makes an outcome good is that the people in it are doing well. There is little disagreement here.</w:t>
      </w:r>
      <w:r w:rsidRPr="00D04D3B">
        <w:rPr>
          <w:rFonts w:eastAsia="Cambria"/>
          <w:sz w:val="16"/>
          <w:szCs w:val="26"/>
        </w:rPr>
        <w:t xml:space="preserve"> If the happiness or well-being of possible future people is just as important as that of people who already exist, and if they would have good lives, it is not hard to see how</w:t>
      </w:r>
      <w:r w:rsidRPr="00D04D3B">
        <w:rPr>
          <w:rFonts w:eastAsia="Cambria"/>
          <w:szCs w:val="26"/>
          <w:u w:val="single"/>
        </w:rPr>
        <w:t xml:space="preserve"> </w:t>
      </w:r>
      <w:r w:rsidRPr="00C01E59">
        <w:rPr>
          <w:rFonts w:eastAsia="Cambria"/>
          <w:szCs w:val="26"/>
          <w:highlight w:val="green"/>
          <w:u w:val="single"/>
        </w:rPr>
        <w:t xml:space="preserve">reducing existential risk is </w:t>
      </w:r>
      <w:r w:rsidRPr="00D04D3B">
        <w:rPr>
          <w:rFonts w:eastAsia="Cambria"/>
          <w:szCs w:val="26"/>
          <w:u w:val="single"/>
        </w:rPr>
        <w:t xml:space="preserve">easily the </w:t>
      </w:r>
      <w:r w:rsidRPr="00C01E59">
        <w:rPr>
          <w:rFonts w:eastAsia="Cambria"/>
          <w:szCs w:val="26"/>
          <w:highlight w:val="green"/>
          <w:u w:val="single"/>
        </w:rPr>
        <w:t xml:space="preserve">most important thing </w:t>
      </w:r>
      <w:r w:rsidRPr="00D04D3B">
        <w:rPr>
          <w:rFonts w:eastAsia="Cambria"/>
          <w:szCs w:val="26"/>
          <w:u w:val="single"/>
        </w:rPr>
        <w:t xml:space="preserve">in the whole world. This is for the familiar reason that there are </w:t>
      </w:r>
      <w:r w:rsidRPr="00C01E59">
        <w:rPr>
          <w:rFonts w:eastAsia="Cambria"/>
          <w:szCs w:val="26"/>
          <w:highlight w:val="green"/>
          <w:u w:val="single"/>
        </w:rPr>
        <w:t xml:space="preserve">so many people </w:t>
      </w:r>
      <w:r w:rsidRPr="00D04D3B">
        <w:rPr>
          <w:rFonts w:eastAsia="Cambria"/>
          <w:szCs w:val="26"/>
          <w:u w:val="single"/>
        </w:rPr>
        <w:t xml:space="preserve">who </w:t>
      </w:r>
      <w:r w:rsidRPr="00C01E59">
        <w:rPr>
          <w:rFonts w:eastAsia="Cambria"/>
          <w:szCs w:val="26"/>
          <w:highlight w:val="green"/>
          <w:u w:val="single"/>
        </w:rPr>
        <w:t xml:space="preserve">could exist </w:t>
      </w:r>
      <w:r w:rsidRPr="00D04D3B">
        <w:rPr>
          <w:rFonts w:eastAsia="Cambria"/>
          <w:szCs w:val="26"/>
          <w:u w:val="single"/>
        </w:rPr>
        <w:t>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D04D3B">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04D3B">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04D3B">
        <w:rPr>
          <w:rFonts w:eastAsia="Cambria"/>
          <w:b/>
          <w:i/>
          <w:iCs/>
          <w:szCs w:val="26"/>
          <w:u w:val="single"/>
          <w:bdr w:val="single" w:sz="8" w:space="0" w:color="auto"/>
        </w:rPr>
        <w:t>that is a huge mistake.</w:t>
      </w:r>
      <w:r w:rsidRPr="00D04D3B">
        <w:rPr>
          <w:rFonts w:eastAsia="Cambria"/>
          <w:sz w:val="16"/>
          <w:szCs w:val="26"/>
        </w:rPr>
        <w:t xml:space="preserve"> </w:t>
      </w:r>
      <w:r w:rsidRPr="00C01E59">
        <w:rPr>
          <w:rFonts w:eastAsia="Cambria"/>
          <w:szCs w:val="26"/>
          <w:highlight w:val="green"/>
          <w:u w:val="single"/>
        </w:rPr>
        <w:t xml:space="preserve">Non-consequentialism is </w:t>
      </w:r>
      <w:r w:rsidRPr="00D04D3B">
        <w:rPr>
          <w:rFonts w:eastAsia="Cambria"/>
          <w:szCs w:val="26"/>
          <w:u w:val="single"/>
        </w:rPr>
        <w:t xml:space="preserve">the </w:t>
      </w:r>
      <w:r w:rsidRPr="00C01E59">
        <w:rPr>
          <w:rFonts w:eastAsia="Cambria"/>
          <w:szCs w:val="26"/>
          <w:highlight w:val="green"/>
          <w:u w:val="single"/>
        </w:rPr>
        <w:t xml:space="preserve">view </w:t>
      </w:r>
      <w:r w:rsidRPr="00D04D3B">
        <w:rPr>
          <w:rFonts w:eastAsia="Cambria"/>
          <w:szCs w:val="26"/>
          <w:u w:val="single"/>
        </w:rPr>
        <w:t xml:space="preserve">that there’s </w:t>
      </w:r>
      <w:r w:rsidRPr="00C01E59">
        <w:rPr>
          <w:rFonts w:eastAsia="Cambria"/>
          <w:szCs w:val="26"/>
          <w:highlight w:val="green"/>
          <w:u w:val="single"/>
        </w:rPr>
        <w:t>more that</w:t>
      </w:r>
      <w:r w:rsidRPr="00D04D3B">
        <w:rPr>
          <w:rFonts w:eastAsia="Cambria"/>
          <w:szCs w:val="26"/>
          <w:u w:val="single"/>
        </w:rPr>
        <w:t xml:space="preserve"> </w:t>
      </w:r>
      <w:r w:rsidRPr="00C01E59">
        <w:rPr>
          <w:rFonts w:eastAsia="Cambria"/>
          <w:szCs w:val="26"/>
          <w:highlight w:val="green"/>
          <w:u w:val="single"/>
        </w:rPr>
        <w:t>determines rightness than</w:t>
      </w:r>
      <w:r w:rsidRPr="00D04D3B">
        <w:rPr>
          <w:rFonts w:eastAsia="Cambria"/>
          <w:szCs w:val="26"/>
          <w:u w:val="single"/>
        </w:rPr>
        <w:t xml:space="preserve"> the goodness of </w:t>
      </w:r>
      <w:r w:rsidRPr="00C01E59">
        <w:rPr>
          <w:rFonts w:eastAsia="Cambria"/>
          <w:szCs w:val="26"/>
          <w:highlight w:val="green"/>
          <w:u w:val="single"/>
        </w:rPr>
        <w:t>consequences</w:t>
      </w:r>
      <w:r w:rsidRPr="00D04D3B">
        <w:rPr>
          <w:rFonts w:eastAsia="Cambria"/>
          <w:szCs w:val="26"/>
          <w:u w:val="single"/>
        </w:rPr>
        <w:t xml:space="preserve"> or outcomes; </w:t>
      </w:r>
      <w:r w:rsidRPr="00D04D3B">
        <w:rPr>
          <w:rFonts w:eastAsia="Cambria"/>
          <w:b/>
          <w:i/>
          <w:iCs/>
          <w:szCs w:val="26"/>
          <w:u w:val="single"/>
          <w:bdr w:val="single" w:sz="8" w:space="0" w:color="auto"/>
        </w:rPr>
        <w:t xml:space="preserve">it is </w:t>
      </w:r>
      <w:r w:rsidRPr="00C01E59">
        <w:rPr>
          <w:rFonts w:eastAsia="Cambria"/>
          <w:b/>
          <w:i/>
          <w:iCs/>
          <w:szCs w:val="26"/>
          <w:highlight w:val="green"/>
          <w:u w:val="single"/>
          <w:bdr w:val="single" w:sz="8" w:space="0" w:color="auto"/>
        </w:rPr>
        <w:t>not</w:t>
      </w:r>
      <w:r w:rsidRPr="00D04D3B">
        <w:rPr>
          <w:rFonts w:eastAsia="Cambria"/>
          <w:b/>
          <w:i/>
          <w:iCs/>
          <w:szCs w:val="26"/>
          <w:u w:val="single"/>
          <w:bdr w:val="single" w:sz="8" w:space="0" w:color="auto"/>
        </w:rPr>
        <w:t xml:space="preserve"> the view </w:t>
      </w:r>
      <w:r w:rsidRPr="00C01E59">
        <w:rPr>
          <w:rFonts w:eastAsia="Cambria"/>
          <w:b/>
          <w:i/>
          <w:iCs/>
          <w:szCs w:val="26"/>
          <w:highlight w:val="green"/>
          <w:u w:val="single"/>
          <w:bdr w:val="single" w:sz="8" w:space="0" w:color="auto"/>
        </w:rPr>
        <w:t xml:space="preserve">that </w:t>
      </w:r>
      <w:r w:rsidRPr="00D04D3B">
        <w:rPr>
          <w:rFonts w:eastAsia="Cambria"/>
          <w:b/>
          <w:i/>
          <w:iCs/>
          <w:szCs w:val="26"/>
          <w:u w:val="single"/>
          <w:bdr w:val="single" w:sz="8" w:space="0" w:color="auto"/>
        </w:rPr>
        <w:t xml:space="preserve">the </w:t>
      </w:r>
      <w:r w:rsidRPr="00C01E59">
        <w:rPr>
          <w:rFonts w:eastAsia="Cambria"/>
          <w:b/>
          <w:i/>
          <w:iCs/>
          <w:szCs w:val="26"/>
          <w:highlight w:val="green"/>
          <w:u w:val="single"/>
          <w:bdr w:val="single" w:sz="8" w:space="0" w:color="auto"/>
        </w:rPr>
        <w:t>latter don’t matter</w:t>
      </w:r>
      <w:r w:rsidRPr="00D04D3B">
        <w:rPr>
          <w:rFonts w:eastAsia="Cambria"/>
          <w:szCs w:val="26"/>
          <w:u w:val="single"/>
        </w:rPr>
        <w:t>.</w:t>
      </w:r>
      <w:r w:rsidRPr="00D04D3B">
        <w:rPr>
          <w:rFonts w:eastAsia="Cambria"/>
          <w:sz w:val="16"/>
          <w:szCs w:val="26"/>
        </w:rPr>
        <w:t xml:space="preserve"> Even John Rawls wrote, “</w:t>
      </w:r>
      <w:r w:rsidRPr="00D04D3B">
        <w:rPr>
          <w:rFonts w:eastAsia="Cambria"/>
          <w:szCs w:val="26"/>
          <w:u w:val="single"/>
        </w:rPr>
        <w:t>All ethical doctrines worth our attention take consequences into account in judging rightness. One which did not would simply be irrational, crazy.</w:t>
      </w:r>
      <w:r w:rsidRPr="00D04D3B">
        <w:rPr>
          <w:rFonts w:eastAsia="Cambria"/>
          <w:sz w:val="16"/>
          <w:szCs w:val="26"/>
        </w:rPr>
        <w:t xml:space="preserve">” </w:t>
      </w:r>
      <w:r w:rsidRPr="00D04D3B">
        <w:rPr>
          <w:rFonts w:eastAsia="Cambria"/>
          <w:b/>
          <w:i/>
          <w:iCs/>
          <w:szCs w:val="26"/>
          <w:u w:val="single"/>
          <w:bdr w:val="single" w:sz="8" w:space="0" w:color="auto"/>
        </w:rPr>
        <w:t>Minimally plausible versions of deontology and virtue ethics must be concerned in part with promoting the good</w:t>
      </w:r>
      <w:r w:rsidRPr="00D04D3B">
        <w:rPr>
          <w:rFonts w:eastAsia="Cambria"/>
          <w:szCs w:val="26"/>
          <w:u w:val="single"/>
        </w:rPr>
        <w:t>, from an impartial point of view.</w:t>
      </w:r>
      <w:r w:rsidRPr="00D04D3B">
        <w:rPr>
          <w:rFonts w:eastAsia="Cambria"/>
          <w:sz w:val="16"/>
          <w:szCs w:val="26"/>
        </w:rPr>
        <w:t xml:space="preserve"> </w:t>
      </w:r>
      <w:r w:rsidRPr="00D04D3B">
        <w:rPr>
          <w:rFonts w:eastAsia="Cambria"/>
          <w:szCs w:val="26"/>
          <w:u w:val="single"/>
        </w:rPr>
        <w:t>They’d thus imply very strong reasons to reduce existential risk</w:t>
      </w:r>
      <w:r w:rsidRPr="00D04D3B">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04D3B">
        <w:rPr>
          <w:rFonts w:eastAsia="Cambria"/>
          <w:szCs w:val="26"/>
          <w:u w:val="single"/>
        </w:rPr>
        <w:t>Even egoism, the view that each agent should maximize her own good, might imply strong reasons to reduce existential risk.</w:t>
      </w:r>
      <w:r w:rsidRPr="00D04D3B">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04D3B">
        <w:rPr>
          <w:rFonts w:eastAsia="Cambria"/>
          <w:szCs w:val="26"/>
          <w:u w:val="single"/>
        </w:rPr>
        <w:t>To be minimally plausible, egoism will need to be paired with a more sophisticated account of well-being.</w:t>
      </w:r>
      <w:r w:rsidRPr="00D04D3B">
        <w:rPr>
          <w:rFonts w:eastAsia="Cambria"/>
          <w:sz w:val="16"/>
          <w:szCs w:val="26"/>
        </w:rPr>
        <w:t xml:space="preserve"> To see this, it is enough to consider, as Plato did, the possibility of a ring of invisibility – </w:t>
      </w:r>
      <w:r w:rsidRPr="00D04D3B">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04D3B">
        <w:rPr>
          <w:rFonts w:eastAsia="Cambria"/>
          <w:sz w:val="16"/>
          <w:szCs w:val="26"/>
        </w:rPr>
        <w:t xml:space="preserve">, in some robust way, where this would to a significant extent be a function of other-regarding concerns (see chapter 12 of this classic intro to ethics). But </w:t>
      </w:r>
      <w:r w:rsidRPr="00D04D3B">
        <w:rPr>
          <w:rFonts w:eastAsia="Cambria"/>
          <w:szCs w:val="26"/>
          <w:u w:val="single"/>
        </w:rPr>
        <w:t>once these elements are included, we can (roughly, as above) argue that this sort of egoism will imply strong reasons to reduce existential risk.</w:t>
      </w:r>
      <w:r w:rsidRPr="00D04D3B">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04D3B">
        <w:rPr>
          <w:rFonts w:eastAsia="Cambria"/>
          <w:b/>
          <w:i/>
          <w:iCs/>
          <w:szCs w:val="26"/>
          <w:u w:val="single"/>
          <w:bdr w:val="single" w:sz="8" w:space="0" w:color="auto"/>
        </w:rPr>
        <w:t xml:space="preserve">We should also </w:t>
      </w:r>
      <w:r w:rsidRPr="00C01E59">
        <w:rPr>
          <w:rFonts w:eastAsia="Cambria"/>
          <w:b/>
          <w:i/>
          <w:iCs/>
          <w:szCs w:val="26"/>
          <w:highlight w:val="green"/>
          <w:u w:val="single"/>
          <w:bdr w:val="single" w:sz="8" w:space="0" w:color="auto"/>
        </w:rPr>
        <w:t>take into account moral uncertainty.</w:t>
      </w:r>
      <w:r w:rsidRPr="00D04D3B">
        <w:rPr>
          <w:rFonts w:eastAsia="Cambria"/>
          <w:sz w:val="16"/>
          <w:szCs w:val="26"/>
        </w:rPr>
        <w:t xml:space="preserve"> </w:t>
      </w:r>
      <w:r w:rsidRPr="00D04D3B">
        <w:rPr>
          <w:rFonts w:eastAsia="Cambria"/>
          <w:szCs w:val="26"/>
          <w:u w:val="single"/>
        </w:rPr>
        <w:t>What is it reasonable for one to do, when one is uncertain not (only) about the empirical facts, but also about the moral facts?</w:t>
      </w:r>
      <w:r w:rsidRPr="00D04D3B">
        <w:rPr>
          <w:rFonts w:eastAsia="Cambria"/>
          <w:sz w:val="16"/>
          <w:szCs w:val="26"/>
        </w:rPr>
        <w:t xml:space="preserve"> I’ve just argued that </w:t>
      </w:r>
      <w:r w:rsidRPr="00D04D3B">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D04D3B">
        <w:rPr>
          <w:rFonts w:eastAsia="Cambria"/>
          <w:sz w:val="16"/>
          <w:szCs w:val="26"/>
        </w:rPr>
        <w:t xml:space="preserve"> But </w:t>
      </w:r>
      <w:r w:rsidRPr="00D04D3B">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04D3B">
        <w:rPr>
          <w:rFonts w:eastAsia="Cambria"/>
          <w:sz w:val="16"/>
          <w:szCs w:val="26"/>
        </w:rPr>
        <w:t xml:space="preserve">(and 10% sure that one of these other ones is correct), </w:t>
      </w:r>
      <w:r w:rsidRPr="00D04D3B">
        <w:rPr>
          <w:rFonts w:eastAsia="Cambria"/>
          <w:szCs w:val="26"/>
          <w:u w:val="single"/>
        </w:rPr>
        <w:t>they would have pretty strong reason, from the standpoint of moral uncertainty, to reduce existential risk.</w:t>
      </w:r>
      <w:r w:rsidRPr="00D04D3B">
        <w:rPr>
          <w:rFonts w:eastAsia="Cambria"/>
          <w:sz w:val="16"/>
          <w:szCs w:val="26"/>
        </w:rPr>
        <w:t xml:space="preserve"> Perhaps most disturbingly still, </w:t>
      </w:r>
      <w:r w:rsidRPr="00D04D3B">
        <w:rPr>
          <w:rFonts w:eastAsia="Cambria"/>
          <w:szCs w:val="26"/>
          <w:u w:val="single"/>
        </w:rPr>
        <w:t xml:space="preserve">even if we are </w:t>
      </w:r>
      <w:r w:rsidRPr="00C01E59">
        <w:rPr>
          <w:rFonts w:eastAsia="Cambria"/>
          <w:szCs w:val="26"/>
          <w:highlight w:val="green"/>
          <w:u w:val="single"/>
        </w:rPr>
        <w:t xml:space="preserve">only 1% sure that </w:t>
      </w:r>
      <w:r w:rsidRPr="00D04D3B">
        <w:rPr>
          <w:rFonts w:eastAsia="Cambria"/>
          <w:szCs w:val="26"/>
          <w:u w:val="single"/>
        </w:rPr>
        <w:t xml:space="preserve">the </w:t>
      </w:r>
      <w:r w:rsidRPr="00C01E59">
        <w:rPr>
          <w:rFonts w:eastAsia="Cambria"/>
          <w:szCs w:val="26"/>
          <w:highlight w:val="green"/>
          <w:u w:val="single"/>
        </w:rPr>
        <w:t xml:space="preserve">well-being </w:t>
      </w:r>
      <w:r w:rsidRPr="00D04D3B">
        <w:rPr>
          <w:rFonts w:eastAsia="Cambria"/>
          <w:szCs w:val="26"/>
          <w:u w:val="single"/>
        </w:rPr>
        <w:t xml:space="preserve">of possible future people </w:t>
      </w:r>
      <w:r w:rsidRPr="00C01E59">
        <w:rPr>
          <w:rFonts w:eastAsia="Cambria"/>
          <w:szCs w:val="26"/>
          <w:highlight w:val="green"/>
          <w:u w:val="single"/>
        </w:rPr>
        <w:t>matter</w:t>
      </w:r>
      <w:r w:rsidRPr="00D04D3B">
        <w:rPr>
          <w:rFonts w:eastAsia="Cambria"/>
          <w:szCs w:val="26"/>
          <w:u w:val="single"/>
        </w:rPr>
        <w:t>s, it is at least arguable that, from the standpoint of moral uncertainty, reducing existential risk is the most important thing in the world.</w:t>
      </w:r>
      <w:r w:rsidRPr="00D04D3B">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04D3B">
        <w:rPr>
          <w:rFonts w:eastAsia="Cambria"/>
          <w:szCs w:val="26"/>
          <w:u w:val="single"/>
        </w:rPr>
        <w:t>It is enough for my claim that there is moral agreement in the relevant sense if</w:t>
      </w:r>
      <w:r w:rsidRPr="00D04D3B">
        <w:rPr>
          <w:rFonts w:eastAsia="Cambria"/>
          <w:sz w:val="16"/>
          <w:szCs w:val="26"/>
        </w:rPr>
        <w:t xml:space="preserve">, at least given certain empirical claims about what future lives would most likely be like, </w:t>
      </w:r>
      <w:r w:rsidRPr="00C01E59">
        <w:rPr>
          <w:rFonts w:eastAsia="Cambria"/>
          <w:b/>
          <w:i/>
          <w:iCs/>
          <w:szCs w:val="26"/>
          <w:highlight w:val="green"/>
          <w:u w:val="single"/>
          <w:bdr w:val="single" w:sz="8" w:space="0" w:color="auto"/>
        </w:rPr>
        <w:t xml:space="preserve">all minimally plausible moral views would converge </w:t>
      </w:r>
      <w:r w:rsidRPr="00D04D3B">
        <w:rPr>
          <w:rFonts w:eastAsia="Cambria"/>
          <w:b/>
          <w:i/>
          <w:iCs/>
          <w:szCs w:val="26"/>
          <w:u w:val="single"/>
          <w:bdr w:val="single" w:sz="8" w:space="0" w:color="auto"/>
        </w:rPr>
        <w:t xml:space="preserve">on the conclusion </w:t>
      </w:r>
      <w:r w:rsidRPr="00C01E59">
        <w:rPr>
          <w:rFonts w:eastAsia="Cambria"/>
          <w:b/>
          <w:i/>
          <w:iCs/>
          <w:szCs w:val="26"/>
          <w:highlight w:val="green"/>
          <w:u w:val="single"/>
          <w:bdr w:val="single" w:sz="8" w:space="0" w:color="auto"/>
        </w:rPr>
        <w:t>that we should try to save the world</w:t>
      </w:r>
      <w:r w:rsidRPr="00C01E59">
        <w:rPr>
          <w:rFonts w:eastAsia="Cambria"/>
          <w:szCs w:val="26"/>
          <w:highlight w:val="green"/>
          <w:u w:val="single"/>
        </w:rPr>
        <w:t>.</w:t>
      </w:r>
      <w:r w:rsidRPr="00D04D3B">
        <w:rPr>
          <w:rFonts w:eastAsia="Cambria"/>
          <w:sz w:val="16"/>
          <w:szCs w:val="26"/>
        </w:rPr>
        <w:t xml:space="preserve"> While there are some non-crazy </w:t>
      </w:r>
      <w:r w:rsidRPr="00D04D3B">
        <w:rPr>
          <w:rFonts w:eastAsia="Cambria"/>
          <w:szCs w:val="26"/>
          <w:u w:val="single"/>
        </w:rPr>
        <w:t>views that place significantly greater moral weight on avoiding suffering than on promoting happiness</w:t>
      </w:r>
      <w:r w:rsidRPr="00D04D3B">
        <w:rPr>
          <w:rFonts w:eastAsia="Cambria"/>
          <w:sz w:val="16"/>
          <w:szCs w:val="26"/>
        </w:rPr>
        <w:t xml:space="preserve">, for reasons others have offered (and for independent reasons I won’t get into here unless requested to), they nonetheless </w:t>
      </w:r>
      <w:r w:rsidRPr="00D04D3B">
        <w:rPr>
          <w:rFonts w:eastAsia="Cambria"/>
          <w:szCs w:val="26"/>
          <w:u w:val="single"/>
        </w:rPr>
        <w:t>seem to be fairly implausible views.</w:t>
      </w:r>
      <w:r w:rsidRPr="00D04D3B">
        <w:rPr>
          <w:rFonts w:eastAsia="Cambria"/>
          <w:sz w:val="16"/>
          <w:szCs w:val="26"/>
        </w:rPr>
        <w:t xml:space="preserve"> And </w:t>
      </w:r>
      <w:r w:rsidRPr="00D04D3B">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04D3B">
        <w:rPr>
          <w:rFonts w:eastAsia="Cambria"/>
          <w:sz w:val="16"/>
          <w:szCs w:val="26"/>
        </w:rPr>
        <w:t xml:space="preserve"> Derek Parfit, whose work has emphasized future generations as well as agreement in ethics, described our situation clearly and accurately: “We live during the hinge of history. </w:t>
      </w:r>
      <w:r w:rsidRPr="00D04D3B">
        <w:rPr>
          <w:rFonts w:eastAsia="Cambria"/>
          <w:szCs w:val="26"/>
          <w:u w:val="single"/>
        </w:rPr>
        <w:t xml:space="preserve">Given the scientific and technological discoveries of the last two centuries, the world has never changed as fast. </w:t>
      </w:r>
      <w:r w:rsidRPr="00D04D3B">
        <w:rPr>
          <w:rFonts w:eastAsia="Cambria"/>
          <w:sz w:val="16"/>
          <w:szCs w:val="26"/>
        </w:rPr>
        <w:t xml:space="preserve">We shall soon have even greater powers to transform, not only our surroundings, but ourselves and our successors. </w:t>
      </w:r>
      <w:r w:rsidRPr="00D04D3B">
        <w:rPr>
          <w:rFonts w:eastAsia="Cambria"/>
          <w:szCs w:val="26"/>
          <w:u w:val="single"/>
        </w:rPr>
        <w:t xml:space="preserve">If we act wisely in the next few centuries, humanity will survive its most dangerous and decisive period. </w:t>
      </w:r>
      <w:r w:rsidRPr="00D04D3B">
        <w:rPr>
          <w:rFonts w:eastAsia="Cambria"/>
          <w:sz w:val="16"/>
          <w:szCs w:val="26"/>
        </w:rPr>
        <w:t xml:space="preserve">Our descendants could, if necessary, go elsewhere, spreading through this galaxy…. </w:t>
      </w:r>
      <w:r w:rsidRPr="00D04D3B">
        <w:rPr>
          <w:rFonts w:eastAsia="Cambria"/>
          <w:szCs w:val="26"/>
          <w:u w:val="single"/>
        </w:rPr>
        <w:t>Our descendants might, I believe, make the further future very good. But that good future may also depend in part on us. If our selfish recklessness ends human history, we would be acting very wrongly.</w:t>
      </w:r>
      <w:r w:rsidRPr="00D04D3B">
        <w:rPr>
          <w:rFonts w:eastAsia="Cambria"/>
          <w:sz w:val="16"/>
          <w:szCs w:val="26"/>
        </w:rPr>
        <w:t>” (From chapter 36 of On What Matters)</w:t>
      </w:r>
    </w:p>
    <w:p w14:paraId="6C4974F8" w14:textId="77777777" w:rsidR="00D04D3B" w:rsidRPr="00D04D3B" w:rsidRDefault="00D04D3B" w:rsidP="00D04D3B">
      <w:pPr>
        <w:pStyle w:val="Heading3"/>
      </w:pPr>
      <w:r w:rsidRPr="00D04D3B">
        <w:t>1AC – advantage – pandemics</w:t>
      </w:r>
    </w:p>
    <w:p w14:paraId="59194C59" w14:textId="77777777" w:rsidR="00D04D3B" w:rsidRPr="00D04D3B" w:rsidRDefault="00D04D3B" w:rsidP="00D04D3B">
      <w:pPr>
        <w:pStyle w:val="Heading4"/>
      </w:pPr>
      <w:r w:rsidRPr="00D04D3B">
        <w:t>Mishandling of the press creates structural weaknesses during pandemics and stop quick response– disinformation about vaccination, hospital status, and mortalities</w:t>
      </w:r>
    </w:p>
    <w:p w14:paraId="3A92CEB8" w14:textId="77777777" w:rsidR="00D04D3B" w:rsidRPr="00D04D3B" w:rsidRDefault="00D04D3B" w:rsidP="00D04D3B">
      <w:pPr>
        <w:pStyle w:val="Heading4"/>
        <w:rPr>
          <w:rStyle w:val="Style13ptBold"/>
        </w:rPr>
      </w:pPr>
      <w:r w:rsidRPr="00D04D3B">
        <w:rPr>
          <w:rStyle w:val="Style13ptBold"/>
        </w:rPr>
        <w:t>Chowdhury 21</w:t>
      </w:r>
    </w:p>
    <w:p w14:paraId="2D114143" w14:textId="77777777" w:rsidR="00D04D3B" w:rsidRPr="00D04D3B" w:rsidRDefault="00D04D3B" w:rsidP="00D04D3B">
      <w:r w:rsidRPr="00D04D3B">
        <w:t xml:space="preserve"> [Debashish Roy Chowdhury, 5-3-2021, "India’s Media Is Partly to Blame for Its COVID Tragedy," Time, https://time.com/6033152/india-media-covid-19/]//akhileshp</w:t>
      </w:r>
    </w:p>
    <w:p w14:paraId="0A0167B5" w14:textId="77777777" w:rsidR="00D04D3B" w:rsidRPr="00D04D3B" w:rsidRDefault="00D04D3B" w:rsidP="00D04D3B">
      <w:pPr>
        <w:rPr>
          <w:sz w:val="16"/>
        </w:rPr>
      </w:pPr>
      <w:r w:rsidRPr="00D04D3B">
        <w:rPr>
          <w:sz w:val="16"/>
        </w:rPr>
        <w:t xml:space="preserve">As India’s COVID-19 second wave began to surge last month, the country’s largest-selling newspaper, the Hindi-language Dainik Bhaskar, splashed its Apr. 15 </w:t>
      </w:r>
      <w:hyperlink r:id="rId7" w:tgtFrame="_blank" w:history="1">
        <w:r w:rsidRPr="00D04D3B">
          <w:rPr>
            <w:rStyle w:val="Hyperlink"/>
            <w:sz w:val="16"/>
          </w:rPr>
          <w:t>front page</w:t>
        </w:r>
      </w:hyperlink>
      <w:r w:rsidRPr="00D04D3B">
        <w:rPr>
          <w:sz w:val="16"/>
        </w:rPr>
        <w:t xml:space="preserve"> with a night-time shot of a crematorium in the city of Bhopal, dotted with the ghoulish orange glow of pyres</w:t>
      </w:r>
      <w:r w:rsidRPr="00D04D3B">
        <w:rPr>
          <w:rStyle w:val="StyleUnderline"/>
        </w:rPr>
        <w:t xml:space="preserve">. The banner headline declared, “The </w:t>
      </w:r>
      <w:r w:rsidRPr="00C01E59">
        <w:rPr>
          <w:rStyle w:val="StyleUnderline"/>
          <w:highlight w:val="green"/>
        </w:rPr>
        <w:t>government’s data are fake</w:t>
      </w:r>
      <w:r w:rsidRPr="00D04D3B">
        <w:rPr>
          <w:rStyle w:val="StyleUnderline"/>
        </w:rPr>
        <w:t xml:space="preserve">, the pyres tell the truth.” </w:t>
      </w:r>
      <w:r w:rsidRPr="00D04D3B">
        <w:rPr>
          <w:rStyle w:val="Emphasis"/>
        </w:rPr>
        <w:t xml:space="preserve">That day, </w:t>
      </w:r>
      <w:r w:rsidRPr="00C01E59">
        <w:rPr>
          <w:rStyle w:val="Emphasis"/>
          <w:highlight w:val="green"/>
        </w:rPr>
        <w:t>Bhopal</w:t>
      </w:r>
      <w:r w:rsidRPr="00D04D3B">
        <w:rPr>
          <w:rStyle w:val="Emphasis"/>
        </w:rPr>
        <w:t xml:space="preserve"> officially </w:t>
      </w:r>
      <w:r w:rsidRPr="00C01E59">
        <w:rPr>
          <w:rStyle w:val="Emphasis"/>
          <w:highlight w:val="green"/>
        </w:rPr>
        <w:t>reported</w:t>
      </w:r>
      <w:r w:rsidRPr="00D04D3B">
        <w:rPr>
          <w:rStyle w:val="Emphasis"/>
        </w:rPr>
        <w:t xml:space="preserve"> </w:t>
      </w:r>
      <w:r w:rsidRPr="00C01E59">
        <w:rPr>
          <w:rStyle w:val="Emphasis"/>
          <w:highlight w:val="green"/>
        </w:rPr>
        <w:t xml:space="preserve">four COVID-19 deaths. </w:t>
      </w:r>
      <w:r w:rsidRPr="00D04D3B">
        <w:rPr>
          <w:rStyle w:val="Emphasis"/>
        </w:rPr>
        <w:t xml:space="preserve">But the </w:t>
      </w:r>
      <w:r w:rsidRPr="00C01E59">
        <w:rPr>
          <w:rStyle w:val="Emphasis"/>
          <w:highlight w:val="green"/>
        </w:rPr>
        <w:t>paper found</w:t>
      </w:r>
      <w:r w:rsidRPr="00D04D3B">
        <w:rPr>
          <w:rStyle w:val="Emphasis"/>
        </w:rPr>
        <w:t xml:space="preserve"> that the three crematoriums in the city had conducted the funerals of </w:t>
      </w:r>
      <w:r w:rsidRPr="00C01E59">
        <w:rPr>
          <w:rStyle w:val="Emphasis"/>
          <w:highlight w:val="green"/>
        </w:rPr>
        <w:t xml:space="preserve">112 </w:t>
      </w:r>
      <w:r w:rsidRPr="00D04D3B">
        <w:rPr>
          <w:rStyle w:val="Emphasis"/>
        </w:rPr>
        <w:t>COVID-19 victims</w:t>
      </w:r>
      <w:r w:rsidRPr="00D04D3B">
        <w:rPr>
          <w:sz w:val="16"/>
        </w:rPr>
        <w:t xml:space="preserve">. Similar under-reporting in other parts of the country was called out by newspapers, television channels and online media. </w:t>
      </w:r>
      <w:r w:rsidRPr="00D04D3B">
        <w:rPr>
          <w:rStyle w:val="StyleUnderline"/>
        </w:rPr>
        <w:t xml:space="preserve">In Gujarat, the home state of Prime Minister Narendra Modi, the city of Ahmedabad declared 20 COVID-19 deaths on Apr. 12. Local paper </w:t>
      </w:r>
      <w:hyperlink r:id="rId8" w:tgtFrame="_blank" w:history="1">
        <w:r w:rsidRPr="00D04D3B">
          <w:rPr>
            <w:rStyle w:val="StyleUnderline"/>
          </w:rPr>
          <w:t>Sandesh</w:t>
        </w:r>
      </w:hyperlink>
      <w:r w:rsidRPr="00D04D3B">
        <w:rPr>
          <w:rStyle w:val="StyleUnderline"/>
        </w:rPr>
        <w:t xml:space="preserve"> reported that at just one city hospital, 63 people died of the virus that day. The </w:t>
      </w:r>
      <w:hyperlink r:id="rId9" w:tgtFrame="_blank" w:history="1">
        <w:r w:rsidRPr="00D04D3B">
          <w:rPr>
            <w:rStyle w:val="StyleUnderline"/>
          </w:rPr>
          <w:t>COVID-19 catastrophe unfolding in India</w:t>
        </w:r>
      </w:hyperlink>
      <w:r w:rsidRPr="00D04D3B">
        <w:rPr>
          <w:rStyle w:val="StyleUnderline"/>
        </w:rPr>
        <w:t xml:space="preserve"> is being painstakingly chronicled by Indian journalists, who are holding the government to account for it.</w:t>
      </w:r>
      <w:r w:rsidRPr="00D04D3B">
        <w:rPr>
          <w:sz w:val="16"/>
        </w:rPr>
        <w:t xml:space="preserve"> For India’s mostly servile media, this is a striking break from the usual after seven years of Modi. It’s also a little late. Many Hindi- and English-language news channels, as well as regional news outlets, are unabashedly pro-Modi. They have routinely </w:t>
      </w:r>
      <w:hyperlink r:id="rId10" w:tgtFrame="_blank" w:history="1">
        <w:r w:rsidRPr="00D04D3B">
          <w:rPr>
            <w:rStyle w:val="Hyperlink"/>
            <w:sz w:val="16"/>
          </w:rPr>
          <w:t>exaggerated</w:t>
        </w:r>
      </w:hyperlink>
      <w:r w:rsidRPr="00D04D3B">
        <w:rPr>
          <w:sz w:val="16"/>
        </w:rPr>
        <w:t xml:space="preserve"> the government’s successes and either glossed over its failures or spun ways to pin them on Modi’s discontents: the opposition, liberals, Muslims, activists, leftists, protesters, NGOs, and other assorted “anti-nationals.” </w:t>
      </w:r>
      <w:r w:rsidRPr="00D04D3B">
        <w:rPr>
          <w:rStyle w:val="StyleUnderline"/>
        </w:rPr>
        <w:t xml:space="preserve">The </w:t>
      </w:r>
      <w:r w:rsidRPr="00C01E59">
        <w:rPr>
          <w:rStyle w:val="StyleUnderline"/>
          <w:highlight w:val="green"/>
        </w:rPr>
        <w:t>government’s handling</w:t>
      </w:r>
      <w:r w:rsidRPr="00D04D3B">
        <w:rPr>
          <w:rStyle w:val="StyleUnderline"/>
        </w:rPr>
        <w:t xml:space="preserve"> of the pandemic has now </w:t>
      </w:r>
      <w:r w:rsidRPr="00C01E59">
        <w:rPr>
          <w:rStyle w:val="StyleUnderline"/>
          <w:highlight w:val="green"/>
        </w:rPr>
        <w:t>made</w:t>
      </w:r>
      <w:r w:rsidRPr="00D04D3B">
        <w:rPr>
          <w:rStyle w:val="StyleUnderline"/>
        </w:rPr>
        <w:t xml:space="preserve"> the scale of COVID-19 </w:t>
      </w:r>
      <w:r w:rsidRPr="00C01E59">
        <w:rPr>
          <w:rStyle w:val="StyleUnderline"/>
          <w:highlight w:val="green"/>
        </w:rPr>
        <w:t>damage difficult to hide</w:t>
      </w:r>
      <w:r w:rsidRPr="00D04D3B">
        <w:rPr>
          <w:rStyle w:val="StyleUnderline"/>
        </w:rPr>
        <w:t xml:space="preserve"> for even the staunchest of its media friends.</w:t>
      </w:r>
      <w:r w:rsidRPr="00D04D3B">
        <w:rPr>
          <w:sz w:val="16"/>
        </w:rPr>
        <w:t xml:space="preserve"> But it is that media’s Pavlovian obeisance to power that helped the build-up of this epic tragedy. A media trained to amplify the ruling party uncritically failed to hold it to account when there was time, and force real action. All that has happened—the collapsing healthcare system, the mountains of corpses, the nationwide hunt for oxygen and the scramble for a piece of earth to give the dead the dignity denied to them in life—is as much on the media as it is on the government. The taming of India’s media began with Modi’s rise to national power in 2014. His ascent was accompanied by a remaking of the </w:t>
      </w:r>
      <w:hyperlink r:id="rId11" w:tgtFrame="_blank" w:history="1">
        <w:r w:rsidRPr="00D04D3B">
          <w:rPr>
            <w:rStyle w:val="Hyperlink"/>
            <w:sz w:val="16"/>
          </w:rPr>
          <w:t>editorial leadership</w:t>
        </w:r>
      </w:hyperlink>
      <w:r w:rsidRPr="00D04D3B">
        <w:rPr>
          <w:sz w:val="16"/>
        </w:rPr>
        <w:t xml:space="preserve"> of some of India’s major news organizations, in particular national-level television networks. The previous crop of senior editors, seen to be more loyal to the liberal vision of India rather than his Bharatiya Janata Party’s (BJP) Hindu nationalist worldview, were eased out and new channels and news leaders, with fealty to the party and Modi, were established. Democratic governments elsewhere seek validation from the media, and their spin doctors toil for favorable headlines. In India, Modi has ensured it is the media outlets—with a few honorable exceptions—that seek the government’s approval</w:t>
      </w:r>
      <w:r w:rsidRPr="00D04D3B">
        <w:rPr>
          <w:rStyle w:val="Emphasis"/>
        </w:rPr>
        <w:t>. For a dominant section of the media, derisively called “</w:t>
      </w:r>
      <w:hyperlink r:id="rId12" w:tgtFrame="_blank" w:history="1">
        <w:r w:rsidRPr="00D04D3B">
          <w:rPr>
            <w:rStyle w:val="Emphasis"/>
          </w:rPr>
          <w:t>godi media</w:t>
        </w:r>
      </w:hyperlink>
      <w:r w:rsidRPr="00D04D3B">
        <w:rPr>
          <w:rStyle w:val="Emphasis"/>
        </w:rPr>
        <w:t xml:space="preserve">” (Hindi for “lapdog media”), every news show is as much a competition for ratings as it is for gaining the master’s affections. </w:t>
      </w:r>
      <w:r w:rsidRPr="00D04D3B">
        <w:rPr>
          <w:sz w:val="16"/>
        </w:rPr>
        <w:t xml:space="preserve">India’s federal and provincial governments wield enormous power over media corporations because of their hefty state and party advertising budgets. </w:t>
      </w:r>
      <w:r w:rsidRPr="00D04D3B">
        <w:rPr>
          <w:rStyle w:val="StyleUnderline"/>
        </w:rPr>
        <w:t xml:space="preserve">The federal government alone spent about </w:t>
      </w:r>
      <w:hyperlink r:id="rId13" w:tgtFrame="_blank" w:history="1">
        <w:r w:rsidRPr="00D04D3B">
          <w:rPr>
            <w:rStyle w:val="StyleUnderline"/>
          </w:rPr>
          <w:t>$270,000</w:t>
        </w:r>
      </w:hyperlink>
      <w:r w:rsidRPr="00D04D3B">
        <w:rPr>
          <w:rStyle w:val="StyleUnderline"/>
        </w:rPr>
        <w:t xml:space="preserve"> on advertisements every day in the 2019 to 2020 financial year</w:t>
      </w:r>
      <w:r w:rsidRPr="00D04D3B">
        <w:rPr>
          <w:sz w:val="16"/>
        </w:rPr>
        <w:t xml:space="preserve">. Access to power and business favors add to the inducements to stay on message. Modi has used these levers to turn some of the biggest names in India’s news industry from barking watchdogs into obliging poodles. </w:t>
      </w:r>
      <w:r w:rsidRPr="00D04D3B">
        <w:rPr>
          <w:rStyle w:val="Emphasis"/>
        </w:rPr>
        <w:t xml:space="preserve">Today India </w:t>
      </w:r>
      <w:r w:rsidRPr="00C01E59">
        <w:rPr>
          <w:rStyle w:val="Emphasis"/>
          <w:highlight w:val="green"/>
        </w:rPr>
        <w:t xml:space="preserve">ranks </w:t>
      </w:r>
      <w:hyperlink r:id="rId14" w:tgtFrame="_blank" w:history="1">
        <w:r w:rsidRPr="00C01E59">
          <w:rPr>
            <w:rStyle w:val="Emphasis"/>
            <w:highlight w:val="green"/>
          </w:rPr>
          <w:t>142nd</w:t>
        </w:r>
      </w:hyperlink>
      <w:r w:rsidRPr="00D04D3B">
        <w:rPr>
          <w:rStyle w:val="Emphasis"/>
        </w:rPr>
        <w:t xml:space="preserve"> out of 180 territories </w:t>
      </w:r>
      <w:r w:rsidRPr="00C01E59">
        <w:rPr>
          <w:rStyle w:val="Emphasis"/>
          <w:highlight w:val="green"/>
        </w:rPr>
        <w:t xml:space="preserve">in </w:t>
      </w:r>
      <w:r w:rsidRPr="00D04D3B">
        <w:rPr>
          <w:rStyle w:val="Emphasis"/>
        </w:rPr>
        <w:t xml:space="preserve">the </w:t>
      </w:r>
      <w:r w:rsidRPr="00C01E59">
        <w:rPr>
          <w:rStyle w:val="Emphasis"/>
          <w:highlight w:val="green"/>
        </w:rPr>
        <w:t>World Press Freedom Index</w:t>
      </w:r>
      <w:r w:rsidRPr="00D04D3B">
        <w:rPr>
          <w:rStyle w:val="Emphasis"/>
        </w:rPr>
        <w:t>,</w:t>
      </w:r>
      <w:r w:rsidRPr="00D04D3B">
        <w:rPr>
          <w:sz w:val="16"/>
        </w:rPr>
        <w:t xml:space="preserve"> below the military-ruled states of Myanmar (140) and Thailand (137). </w:t>
      </w:r>
      <w:r w:rsidRPr="00D04D3B">
        <w:rPr>
          <w:rStyle w:val="Emphasis"/>
        </w:rPr>
        <w:t>This lowly status is most acutely felt in the poor quality of public information.</w:t>
      </w:r>
      <w:r w:rsidRPr="00D04D3B">
        <w:rPr>
          <w:sz w:val="16"/>
        </w:rPr>
        <w:t xml:space="preserve"> </w:t>
      </w:r>
      <w:r w:rsidRPr="00D04D3B">
        <w:rPr>
          <w:rStyle w:val="StyleUnderline"/>
        </w:rPr>
        <w:t xml:space="preserve">The media echo chamber ensures that bad news never sticks to the government. Or better still, never gets out. The diversions are blatant and often laughable. </w:t>
      </w:r>
      <w:r w:rsidRPr="00D04D3B">
        <w:rPr>
          <w:sz w:val="16"/>
        </w:rPr>
        <w:t xml:space="preserve">When Modi suddenly pulled high-value banknotes from circulation in a supposed war on dark money in 2016—a crippling shock from which the economy never recovered—some news presenters gushed that the replacement notes would come embedded with “nano GPS chips,” making them impossible to hide. Just as common as misinformation is the cheerleading for Modi’s every move. Whatever the prime minister does is a </w:t>
      </w:r>
      <w:hyperlink r:id="rId15" w:tgtFrame="_blank" w:history="1">
        <w:r w:rsidRPr="00D04D3B">
          <w:rPr>
            <w:rStyle w:val="Hyperlink"/>
            <w:sz w:val="16"/>
          </w:rPr>
          <w:t>“masterstroke.”</w:t>
        </w:r>
      </w:hyperlink>
      <w:r w:rsidRPr="00D04D3B">
        <w:rPr>
          <w:sz w:val="16"/>
        </w:rPr>
        <w:t xml:space="preserve"> And so it has been with the handling of the pandemic. </w:t>
      </w:r>
      <w:r w:rsidRPr="00D04D3B">
        <w:rPr>
          <w:rStyle w:val="StyleUnderline"/>
        </w:rPr>
        <w:t>India’s first COVID-19 case was confirmed in January last year, but his government dismissed the opposition’s warnings about the coming disaster well into March. “There’s no need to panic,”</w:t>
      </w:r>
      <w:r w:rsidRPr="00D04D3B">
        <w:rPr>
          <w:sz w:val="16"/>
        </w:rPr>
        <w:t xml:space="preserve"> the country’s health minister </w:t>
      </w:r>
      <w:hyperlink r:id="rId16" w:tgtFrame="_blank" w:history="1">
        <w:r w:rsidRPr="00D04D3B">
          <w:rPr>
            <w:rStyle w:val="Hyperlink"/>
            <w:sz w:val="16"/>
          </w:rPr>
          <w:t>tweeted</w:t>
        </w:r>
      </w:hyperlink>
      <w:r w:rsidRPr="00D04D3B">
        <w:rPr>
          <w:sz w:val="16"/>
        </w:rPr>
        <w:t xml:space="preserve"> on Mar. 5, 2020. </w:t>
      </w:r>
      <w:r w:rsidRPr="00D04D3B">
        <w:rPr>
          <w:rStyle w:val="Emphasis"/>
        </w:rPr>
        <w:t>“India DOES have a robust healthcare system which is being appreciated globally.”</w:t>
      </w:r>
      <w:r w:rsidRPr="00D04D3B">
        <w:rPr>
          <w:sz w:val="16"/>
        </w:rPr>
        <w:t xml:space="preserve"> But just a </w:t>
      </w:r>
      <w:r w:rsidRPr="00D04D3B">
        <w:rPr>
          <w:rStyle w:val="Emphasis"/>
        </w:rPr>
        <w:t xml:space="preserve">couple of weeks later, Modi declared one of the world’s most severe lockdowns with a mere four hours’ notice. The incomes of millions living in precarity vanished in an instant, triggering </w:t>
      </w:r>
      <w:hyperlink r:id="rId17" w:history="1">
        <w:r w:rsidRPr="00D04D3B">
          <w:rPr>
            <w:rStyle w:val="Emphasis"/>
          </w:rPr>
          <w:t>an unprecedented mass migration</w:t>
        </w:r>
      </w:hyperlink>
      <w:r w:rsidRPr="00D04D3B">
        <w:rPr>
          <w:rStyle w:val="Emphasis"/>
        </w:rPr>
        <w:t xml:space="preserve"> of daily wage earners from the cities back to their villages.</w:t>
      </w:r>
      <w:r w:rsidRPr="00D04D3B">
        <w:rPr>
          <w:sz w:val="16"/>
        </w:rPr>
        <w:t xml:space="preserve"> Hundreds died trying to get home amid the lockdown. The </w:t>
      </w:r>
      <w:r w:rsidRPr="00D04D3B">
        <w:rPr>
          <w:rStyle w:val="Emphasis"/>
        </w:rPr>
        <w:t xml:space="preserve">economy </w:t>
      </w:r>
      <w:hyperlink r:id="rId18" w:tgtFrame="_blank" w:history="1">
        <w:r w:rsidRPr="00D04D3B">
          <w:rPr>
            <w:rStyle w:val="Emphasis"/>
          </w:rPr>
          <w:t>crashed 24%</w:t>
        </w:r>
      </w:hyperlink>
      <w:r w:rsidRPr="00D04D3B">
        <w:rPr>
          <w:rStyle w:val="Emphasis"/>
        </w:rPr>
        <w:t xml:space="preserve">. The number of poor people increased by </w:t>
      </w:r>
      <w:hyperlink r:id="rId19" w:tgtFrame="_blank" w:history="1">
        <w:r w:rsidRPr="00D04D3B">
          <w:rPr>
            <w:rStyle w:val="Emphasis"/>
          </w:rPr>
          <w:t>75 million</w:t>
        </w:r>
      </w:hyperlink>
      <w:r w:rsidRPr="00D04D3B">
        <w:rPr>
          <w:sz w:val="16"/>
        </w:rPr>
        <w:t xml:space="preserve">, accounting for 60% of the global increase in poverty that year. The media protected Modi from any proper public scrutiny of his initial handling of the pandemic. </w:t>
      </w:r>
      <w:r w:rsidRPr="00D04D3B">
        <w:rPr>
          <w:rStyle w:val="StyleUnderline"/>
        </w:rPr>
        <w:t xml:space="preserve">He </w:t>
      </w:r>
      <w:r w:rsidRPr="00D04D3B">
        <w:rPr>
          <w:rStyle w:val="Emphasis"/>
        </w:rPr>
        <w:t>made repeated television</w:t>
      </w:r>
      <w:r w:rsidRPr="00D04D3B">
        <w:rPr>
          <w:rStyle w:val="StyleUnderline"/>
        </w:rPr>
        <w:t xml:space="preserve"> appearances in which he said little of substance and offered no concrete plans to tackle the crisis. Instead, he called for festivals of sound and light, and ordered the armed forces to </w:t>
      </w:r>
      <w:hyperlink r:id="rId20" w:tgtFrame="_blank" w:history="1">
        <w:r w:rsidRPr="00D04D3B">
          <w:rPr>
            <w:rStyle w:val="StyleUnderline"/>
          </w:rPr>
          <w:t>shower flowers</w:t>
        </w:r>
      </w:hyperlink>
      <w:r w:rsidRPr="00D04D3B">
        <w:rPr>
          <w:rStyle w:val="StyleUnderline"/>
        </w:rPr>
        <w:t xml:space="preserve"> on hospitals</w:t>
      </w:r>
      <w:r w:rsidRPr="00D04D3B">
        <w:rPr>
          <w:sz w:val="16"/>
        </w:rPr>
        <w:t xml:space="preserve">—all of it hyped up by doting anchors as proof of Modi’s strong </w:t>
      </w:r>
      <w:hyperlink r:id="rId21" w:tgtFrame="_blank" w:history="1">
        <w:r w:rsidRPr="00D04D3B">
          <w:rPr>
            <w:rStyle w:val="Hyperlink"/>
            <w:sz w:val="16"/>
          </w:rPr>
          <w:t>leadership</w:t>
        </w:r>
      </w:hyperlink>
      <w:r w:rsidRPr="00D04D3B">
        <w:rPr>
          <w:sz w:val="16"/>
        </w:rPr>
        <w:t xml:space="preserve">. The series of spectacles helped keep the attention away from the crisis affecting migrant laborers and a meltdown of the healthcare system and the economy during the first wave. “Godi media” also chipped in with reports blaming Muslims for spreading COVID-19, following the Delhi gathering of an apolitical Islamic organization called </w:t>
      </w:r>
      <w:hyperlink r:id="rId22" w:tgtFrame="_blank" w:history="1">
        <w:r w:rsidRPr="00D04D3B">
          <w:rPr>
            <w:rStyle w:val="Hyperlink"/>
            <w:sz w:val="16"/>
          </w:rPr>
          <w:t>Tablighi Jamaat</w:t>
        </w:r>
      </w:hyperlink>
      <w:r w:rsidRPr="00D04D3B">
        <w:rPr>
          <w:sz w:val="16"/>
        </w:rPr>
        <w:t xml:space="preserve">. The media happily disseminated the idea that this was a deliberate superspreader event, with </w:t>
      </w:r>
      <w:hyperlink r:id="rId23" w:tgtFrame="_blank" w:history="1">
        <w:r w:rsidRPr="00D04D3B">
          <w:rPr>
            <w:rStyle w:val="Hyperlink"/>
            <w:sz w:val="16"/>
          </w:rPr>
          <w:t>daily reportage</w:t>
        </w:r>
      </w:hyperlink>
      <w:r w:rsidRPr="00D04D3B">
        <w:rPr>
          <w:sz w:val="16"/>
        </w:rPr>
        <w:t xml:space="preserve"> suggesting a wider </w:t>
      </w:r>
      <w:hyperlink r:id="rId24" w:history="1">
        <w:r w:rsidRPr="00D04D3B">
          <w:rPr>
            <w:rStyle w:val="Hyperlink"/>
            <w:sz w:val="16"/>
          </w:rPr>
          <w:t>“corona jihad” by Muslims</w:t>
        </w:r>
      </w:hyperlink>
      <w:r w:rsidRPr="00D04D3B">
        <w:rPr>
          <w:sz w:val="16"/>
        </w:rPr>
        <w:t xml:space="preserve">. </w:t>
      </w:r>
      <w:r w:rsidRPr="00C01E59">
        <w:rPr>
          <w:rStyle w:val="StyleUnderline"/>
          <w:highlight w:val="green"/>
        </w:rPr>
        <w:t>As</w:t>
      </w:r>
      <w:r w:rsidRPr="00D04D3B">
        <w:rPr>
          <w:rStyle w:val="StyleUnderline"/>
        </w:rPr>
        <w:t xml:space="preserve"> the </w:t>
      </w:r>
      <w:r w:rsidRPr="00C01E59">
        <w:rPr>
          <w:rStyle w:val="StyleUnderline"/>
          <w:highlight w:val="green"/>
        </w:rPr>
        <w:t>virus waned after the first surge</w:t>
      </w:r>
      <w:r w:rsidRPr="00D04D3B">
        <w:rPr>
          <w:rStyle w:val="StyleUnderline"/>
        </w:rPr>
        <w:t xml:space="preserve">, </w:t>
      </w:r>
      <w:r w:rsidRPr="00C01E59">
        <w:rPr>
          <w:rStyle w:val="StyleUnderline"/>
          <w:highlight w:val="green"/>
        </w:rPr>
        <w:t>Modi set</w:t>
      </w:r>
      <w:r w:rsidRPr="00D04D3B">
        <w:rPr>
          <w:rStyle w:val="StyleUnderline"/>
        </w:rPr>
        <w:t xml:space="preserve"> the </w:t>
      </w:r>
      <w:r w:rsidRPr="00C01E59">
        <w:rPr>
          <w:rStyle w:val="StyleUnderline"/>
          <w:highlight w:val="green"/>
        </w:rPr>
        <w:t>media narrative that</w:t>
      </w:r>
      <w:r w:rsidRPr="00D04D3B">
        <w:rPr>
          <w:rStyle w:val="StyleUnderline"/>
        </w:rPr>
        <w:t xml:space="preserve"> it was his “decisive” </w:t>
      </w:r>
      <w:r w:rsidRPr="00C01E59">
        <w:rPr>
          <w:rStyle w:val="StyleUnderline"/>
          <w:highlight w:val="green"/>
        </w:rPr>
        <w:t>lockdown</w:t>
      </w:r>
      <w:r w:rsidRPr="00D04D3B">
        <w:rPr>
          <w:rStyle w:val="StyleUnderline"/>
        </w:rPr>
        <w:t xml:space="preserve"> that had </w:t>
      </w:r>
      <w:r w:rsidRPr="00C01E59">
        <w:rPr>
          <w:rStyle w:val="StyleUnderline"/>
          <w:highlight w:val="green"/>
        </w:rPr>
        <w:t>saved the country, and</w:t>
      </w:r>
      <w:r w:rsidRPr="00D04D3B">
        <w:rPr>
          <w:rStyle w:val="StyleUnderline"/>
        </w:rPr>
        <w:t xml:space="preserve"> </w:t>
      </w:r>
      <w:r w:rsidRPr="00C01E59">
        <w:rPr>
          <w:rStyle w:val="StyleUnderline"/>
          <w:highlight w:val="green"/>
        </w:rPr>
        <w:t>prematurely declared victory</w:t>
      </w:r>
      <w:r w:rsidRPr="00D04D3B">
        <w:rPr>
          <w:rStyle w:val="StyleUnderline"/>
        </w:rPr>
        <w:t xml:space="preserve"> against the disease. Then, even as </w:t>
      </w:r>
      <w:r w:rsidRPr="00C01E59">
        <w:rPr>
          <w:rStyle w:val="StyleUnderline"/>
          <w:highlight w:val="green"/>
        </w:rPr>
        <w:t>scientists warned</w:t>
      </w:r>
      <w:r w:rsidRPr="00D04D3B">
        <w:rPr>
          <w:rStyle w:val="StyleUnderline"/>
        </w:rPr>
        <w:t xml:space="preserve"> </w:t>
      </w:r>
      <w:r w:rsidRPr="00C01E59">
        <w:rPr>
          <w:rStyle w:val="StyleUnderline"/>
          <w:highlight w:val="green"/>
        </w:rPr>
        <w:t xml:space="preserve">another wave </w:t>
      </w:r>
      <w:r w:rsidRPr="00D04D3B">
        <w:rPr>
          <w:rStyle w:val="StyleUnderline"/>
        </w:rPr>
        <w:t>was imminent</w:t>
      </w:r>
      <w:r w:rsidRPr="00D04D3B">
        <w:rPr>
          <w:sz w:val="16"/>
        </w:rPr>
        <w:t xml:space="preserve">, </w:t>
      </w:r>
      <w:r w:rsidRPr="00C01E59">
        <w:rPr>
          <w:rStyle w:val="Emphasis"/>
          <w:highlight w:val="green"/>
        </w:rPr>
        <w:t xml:space="preserve">Modi led </w:t>
      </w:r>
      <w:r w:rsidRPr="00D04D3B">
        <w:rPr>
          <w:rStyle w:val="Emphasis"/>
        </w:rPr>
        <w:t xml:space="preserve">state after state into </w:t>
      </w:r>
      <w:r w:rsidRPr="00C01E59">
        <w:rPr>
          <w:rStyle w:val="Emphasis"/>
          <w:highlight w:val="green"/>
        </w:rPr>
        <w:t>elections, with</w:t>
      </w:r>
      <w:r w:rsidRPr="00D04D3B">
        <w:rPr>
          <w:rStyle w:val="Emphasis"/>
        </w:rPr>
        <w:t xml:space="preserve"> every election rally a chance for </w:t>
      </w:r>
      <w:r w:rsidRPr="00C01E59">
        <w:rPr>
          <w:rStyle w:val="Emphasis"/>
          <w:highlight w:val="green"/>
        </w:rPr>
        <w:t>unmasked crowds</w:t>
      </w:r>
      <w:r w:rsidRPr="00D04D3B">
        <w:rPr>
          <w:rStyle w:val="Emphasis"/>
        </w:rPr>
        <w:t xml:space="preserve"> to gather while the media whipped up campaign fever with wall-to-wall coverage. While his </w:t>
      </w:r>
      <w:r w:rsidRPr="00C01E59">
        <w:rPr>
          <w:rStyle w:val="Emphasis"/>
          <w:highlight w:val="green"/>
        </w:rPr>
        <w:t>government stopped preparing</w:t>
      </w:r>
      <w:r w:rsidRPr="00D04D3B">
        <w:rPr>
          <w:rStyle w:val="Emphasis"/>
        </w:rPr>
        <w:t xml:space="preserve"> for a second wave, television </w:t>
      </w:r>
      <w:hyperlink r:id="rId25" w:tgtFrame="_blank" w:history="1">
        <w:r w:rsidRPr="00D04D3B">
          <w:rPr>
            <w:rStyle w:val="Emphasis"/>
          </w:rPr>
          <w:t>channels</w:t>
        </w:r>
      </w:hyperlink>
      <w:r w:rsidRPr="00D04D3B">
        <w:rPr>
          <w:rStyle w:val="Emphasis"/>
        </w:rPr>
        <w:t xml:space="preserve"> gave it prime time slots for the </w:t>
      </w:r>
      <w:hyperlink r:id="rId26" w:tgtFrame="_blank" w:history="1">
        <w:r w:rsidRPr="00D04D3B">
          <w:rPr>
            <w:rStyle w:val="Emphasis"/>
          </w:rPr>
          <w:t>promotion</w:t>
        </w:r>
      </w:hyperlink>
      <w:r w:rsidRPr="00D04D3B">
        <w:rPr>
          <w:rStyle w:val="Emphasis"/>
        </w:rPr>
        <w:t xml:space="preserve"> of snake-oil </w:t>
      </w:r>
      <w:hyperlink r:id="rId27" w:tgtFrame="_blank" w:history="1">
        <w:r w:rsidRPr="00D04D3B">
          <w:rPr>
            <w:rStyle w:val="Emphasis"/>
          </w:rPr>
          <w:t>cures</w:t>
        </w:r>
      </w:hyperlink>
      <w:r w:rsidRPr="00D04D3B">
        <w:rPr>
          <w:rStyle w:val="Emphasis"/>
        </w:rPr>
        <w:t xml:space="preserve"> for COVID-19 rather than tracking the progress in building up oxygen and hospital capacity. </w:t>
      </w:r>
      <w:r w:rsidRPr="00D04D3B">
        <w:rPr>
          <w:rStyle w:val="StyleUnderline"/>
        </w:rPr>
        <w:t>The media also amplified Modi’s propaganda touting Indian vaccine leadership. One of the two “Indian” vaccines is homegrown but the major one, the Oxford-AstraZeneca one, is as Indian as Mercedes-Benz is Chinese—simply made in India under an outsourcing contract. Modi wasn’t “giving away” vaccines to the world, as the headlines suggested</w:t>
      </w:r>
      <w:r w:rsidRPr="00D04D3B">
        <w:rPr>
          <w:sz w:val="16"/>
        </w:rPr>
        <w:t xml:space="preserve">. Except for a </w:t>
      </w:r>
      <w:hyperlink r:id="rId28" w:tgtFrame="_blank" w:history="1">
        <w:r w:rsidRPr="00D04D3B">
          <w:rPr>
            <w:rStyle w:val="Hyperlink"/>
            <w:sz w:val="16"/>
          </w:rPr>
          <w:t>tiny amount</w:t>
        </w:r>
      </w:hyperlink>
      <w:r w:rsidRPr="00D04D3B">
        <w:rPr>
          <w:sz w:val="16"/>
        </w:rPr>
        <w:t xml:space="preserve"> of Indian handouts, vaccines manufactured by two Indian companies were sent abroad either as part of an agreed global program of equitable vaccine distribution, or as commercial exports. And there was a lot to export, because Modi wasn’t buying much for his own people. Neither did Modi help the two Indian companies scale up production to meet India’s needs, nor did he allow in foreign vaccines, as that would jar with his India vaccine story. Now </w:t>
      </w:r>
      <w:hyperlink r:id="rId29" w:history="1">
        <w:r w:rsidRPr="00D04D3B">
          <w:rPr>
            <w:rStyle w:val="Hyperlink"/>
            <w:sz w:val="16"/>
          </w:rPr>
          <w:t>vaccines are in short supply</w:t>
        </w:r>
      </w:hyperlink>
      <w:r w:rsidRPr="00D04D3B">
        <w:rPr>
          <w:sz w:val="16"/>
        </w:rPr>
        <w:t xml:space="preserve"> and the vaccination rate is abysmally low. </w:t>
      </w:r>
      <w:r w:rsidRPr="00C01E59">
        <w:rPr>
          <w:rStyle w:val="Emphasis"/>
          <w:highlight w:val="green"/>
        </w:rPr>
        <w:t>If</w:t>
      </w:r>
      <w:r w:rsidRPr="00D04D3B">
        <w:rPr>
          <w:rStyle w:val="Emphasis"/>
        </w:rPr>
        <w:t xml:space="preserve"> the </w:t>
      </w:r>
      <w:r w:rsidRPr="00C01E59">
        <w:rPr>
          <w:rStyle w:val="Emphasis"/>
          <w:highlight w:val="green"/>
        </w:rPr>
        <w:t xml:space="preserve">media </w:t>
      </w:r>
      <w:r w:rsidRPr="00D04D3B">
        <w:rPr>
          <w:rStyle w:val="Emphasis"/>
        </w:rPr>
        <w:t xml:space="preserve">had </w:t>
      </w:r>
      <w:r w:rsidRPr="00C01E59">
        <w:rPr>
          <w:rStyle w:val="Emphasis"/>
          <w:highlight w:val="green"/>
        </w:rPr>
        <w:t>demanded to know</w:t>
      </w:r>
      <w:r w:rsidRPr="00D04D3B">
        <w:rPr>
          <w:rStyle w:val="Emphasis"/>
        </w:rPr>
        <w:t xml:space="preserve"> </w:t>
      </w:r>
      <w:r w:rsidRPr="00C01E59">
        <w:rPr>
          <w:rStyle w:val="Emphasis"/>
          <w:highlight w:val="green"/>
        </w:rPr>
        <w:t>what</w:t>
      </w:r>
      <w:r w:rsidRPr="00D04D3B">
        <w:rPr>
          <w:rStyle w:val="Emphasis"/>
        </w:rPr>
        <w:t xml:space="preserve"> exactly </w:t>
      </w:r>
      <w:r w:rsidRPr="00C01E59">
        <w:rPr>
          <w:rStyle w:val="Emphasis"/>
          <w:highlight w:val="green"/>
        </w:rPr>
        <w:t>he was doing to vaccinate</w:t>
      </w:r>
      <w:r w:rsidRPr="00D04D3B">
        <w:rPr>
          <w:rStyle w:val="Emphasis"/>
        </w:rPr>
        <w:t xml:space="preserve"> his people, apart from talking about it, </w:t>
      </w:r>
      <w:r w:rsidRPr="00C01E59">
        <w:rPr>
          <w:rStyle w:val="Emphasis"/>
          <w:highlight w:val="green"/>
        </w:rPr>
        <w:t>India might</w:t>
      </w:r>
      <w:r w:rsidRPr="00D04D3B">
        <w:rPr>
          <w:rStyle w:val="Emphasis"/>
        </w:rPr>
        <w:t xml:space="preserve"> </w:t>
      </w:r>
      <w:r w:rsidRPr="00C01E59">
        <w:rPr>
          <w:rStyle w:val="Emphasis"/>
          <w:highlight w:val="green"/>
        </w:rPr>
        <w:t>have tackled</w:t>
      </w:r>
      <w:r w:rsidRPr="00D04D3B">
        <w:rPr>
          <w:rStyle w:val="Emphasis"/>
        </w:rPr>
        <w:t xml:space="preserve"> the </w:t>
      </w:r>
      <w:r w:rsidRPr="00C01E59">
        <w:rPr>
          <w:rStyle w:val="Emphasis"/>
          <w:highlight w:val="green"/>
        </w:rPr>
        <w:t>second surge</w:t>
      </w:r>
      <w:r w:rsidRPr="00D04D3B">
        <w:rPr>
          <w:rStyle w:val="Emphasis"/>
        </w:rPr>
        <w:t xml:space="preserve"> better. </w:t>
      </w:r>
      <w:r w:rsidRPr="00D04D3B">
        <w:rPr>
          <w:sz w:val="16"/>
        </w:rPr>
        <w:t>At every step of the COVID-19 saga over the past year, major sections of the Indian media have abdicated their oversight responsibility. They refused to question Modi, and allowed him to use a national disaster to bolster his image, consolidate power, stifle dissent and masquerade grandstanding as governance. Like Modi, they failed India when India needed them most. Indians and the world now blame Modi’s government for dropping the ball in the fight against COVID-19. Media houses that rolled over for India’s rulers are equally culpable.</w:t>
      </w:r>
    </w:p>
    <w:p w14:paraId="72F43F5A" w14:textId="77777777" w:rsidR="00D04D3B" w:rsidRPr="00D04D3B" w:rsidRDefault="00D04D3B" w:rsidP="00D04D3B">
      <w:pPr>
        <w:pStyle w:val="Heading4"/>
        <w:rPr>
          <w:u w:val="single"/>
        </w:rPr>
      </w:pPr>
      <w:r w:rsidRPr="00D04D3B">
        <w:rPr>
          <w:i/>
          <w:u w:val="single"/>
        </w:rPr>
        <w:t>Future</w:t>
      </w:r>
      <w:r w:rsidRPr="00D04D3B">
        <w:t xml:space="preserve"> pandemics cause </w:t>
      </w:r>
      <w:r w:rsidRPr="00D04D3B">
        <w:rPr>
          <w:i/>
          <w:u w:val="single"/>
        </w:rPr>
        <w:t>extinction</w:t>
      </w:r>
      <w:r w:rsidRPr="00D04D3B">
        <w:t xml:space="preserve"> – COVID proves </w:t>
      </w:r>
      <w:r w:rsidRPr="00D04D3B">
        <w:rPr>
          <w:u w:val="single"/>
        </w:rPr>
        <w:t>potential</w:t>
      </w:r>
    </w:p>
    <w:p w14:paraId="1F2F4D2B" w14:textId="77777777" w:rsidR="00D04D3B" w:rsidRPr="00D04D3B" w:rsidRDefault="00D04D3B" w:rsidP="00D04D3B">
      <w:pPr>
        <w:pStyle w:val="Heading4"/>
        <w:rPr>
          <w:rStyle w:val="Style13ptBold"/>
        </w:rPr>
      </w:pPr>
      <w:r w:rsidRPr="00D04D3B">
        <w:rPr>
          <w:rStyle w:val="Style13ptBold"/>
        </w:rPr>
        <w:t xml:space="preserve">Supriya ’21 </w:t>
      </w:r>
    </w:p>
    <w:p w14:paraId="74B02CA1" w14:textId="77777777" w:rsidR="00D04D3B" w:rsidRPr="00D04D3B" w:rsidRDefault="00D04D3B" w:rsidP="00D04D3B">
      <w:pPr>
        <w:rPr>
          <w:rStyle w:val="Style13ptBold"/>
        </w:rPr>
      </w:pPr>
      <w:r w:rsidRPr="00D04D3B">
        <w:t>[Lakshmi, BSc in Industrial Chemistry from IIT Kharagpur (India) and a Ph.D. in Polymer Science and Engineering from Virginia Tech (USA), “Humans versus viruses - Can we avoid extinction in near future?”, 04-19-2021, https://www.news-medical.net/news/20210419/Humans-versus-viruses-Can-we-avoid-extinction-in-near-future.aspx]//pranav</w:t>
      </w:r>
    </w:p>
    <w:p w14:paraId="25AD1DAB" w14:textId="77777777" w:rsidR="00D04D3B" w:rsidRPr="00D04D3B" w:rsidRDefault="00D04D3B" w:rsidP="00D04D3B">
      <w:pPr>
        <w:rPr>
          <w:rStyle w:val="Emphasis"/>
        </w:rPr>
      </w:pPr>
      <w:r w:rsidRPr="00C01E59">
        <w:rPr>
          <w:rStyle w:val="Emphasis"/>
          <w:highlight w:val="green"/>
        </w:rPr>
        <w:t>Emerging pathogens</w:t>
      </w:r>
      <w:r w:rsidRPr="00D04D3B">
        <w:rPr>
          <w:rStyle w:val="Emphasis"/>
        </w:rPr>
        <w:t xml:space="preserve"> </w:t>
      </w:r>
      <w:r w:rsidRPr="00D04D3B">
        <w:rPr>
          <w:sz w:val="16"/>
          <w:szCs w:val="16"/>
        </w:rPr>
        <w:t xml:space="preserve">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If </w:t>
      </w:r>
      <w:r w:rsidRPr="00C01E59">
        <w:rPr>
          <w:rStyle w:val="Emphasis"/>
          <w:highlight w:val="green"/>
        </w:rPr>
        <w:t>viruses don’t kill</w:t>
      </w:r>
      <w:r w:rsidRPr="00D04D3B">
        <w:rPr>
          <w:rStyle w:val="Emphasis"/>
        </w:rPr>
        <w:t xml:space="preserve"> the </w:t>
      </w:r>
      <w:r w:rsidRPr="00C01E59">
        <w:rPr>
          <w:rStyle w:val="Emphasis"/>
          <w:highlight w:val="green"/>
        </w:rPr>
        <w:t>bacteria immediately</w:t>
      </w:r>
      <w:r w:rsidRPr="00D04D3B">
        <w:rPr>
          <w:rStyle w:val="Emphasis"/>
        </w:rPr>
        <w:t xml:space="preserve">, they can incorporate into the bacterial genome and </w:t>
      </w:r>
      <w:r w:rsidRPr="00C01E59">
        <w:rPr>
          <w:rStyle w:val="Emphasis"/>
          <w:highlight w:val="green"/>
        </w:rPr>
        <w:t>stay latent</w:t>
      </w:r>
      <w:r w:rsidRPr="00D04D3B">
        <w:rPr>
          <w:rStyle w:val="Emphasis"/>
        </w:rPr>
        <w:t xml:space="preserve"> for a long time until reactivation by environmental factors, when they can </w:t>
      </w:r>
      <w:r w:rsidRPr="00C01E59">
        <w:rPr>
          <w:rStyle w:val="Emphasis"/>
          <w:highlight w:val="green"/>
        </w:rPr>
        <w:t>become pathogenic</w:t>
      </w:r>
      <w:r w:rsidRPr="00D04D3B">
        <w:rPr>
          <w:sz w:val="16"/>
          <w:szCs w:val="16"/>
        </w:rPr>
        <w:t xml:space="preserve">. </w:t>
      </w:r>
      <w:r w:rsidRPr="00D04D3B">
        <w:rPr>
          <w:rStyle w:val="Emphasis"/>
        </w:rPr>
        <w:t xml:space="preserve">They can also </w:t>
      </w:r>
      <w:r w:rsidRPr="00C01E59">
        <w:rPr>
          <w:rStyle w:val="Emphasis"/>
          <w:highlight w:val="green"/>
        </w:rPr>
        <w:t>escape</w:t>
      </w:r>
      <w:r w:rsidRPr="00D04D3B">
        <w:rPr>
          <w:rStyle w:val="Emphasis"/>
        </w:rPr>
        <w:t xml:space="preserve"> from the gut </w:t>
      </w:r>
      <w:r w:rsidRPr="00C01E59">
        <w:rPr>
          <w:rStyle w:val="Emphasis"/>
          <w:highlight w:val="green"/>
        </w:rPr>
        <w:t>and enter other organs</w:t>
      </w:r>
      <w:r w:rsidRPr="00D04D3B">
        <w:rPr>
          <w:rStyle w:val="Emphasis"/>
        </w:rPr>
        <w:t xml:space="preserve"> </w:t>
      </w:r>
      <w:r w:rsidRPr="00C01E59">
        <w:rPr>
          <w:rStyle w:val="Emphasis"/>
          <w:highlight w:val="green"/>
        </w:rPr>
        <w:t>or the bloodstream</w:t>
      </w:r>
      <w:r w:rsidRPr="00D04D3B">
        <w:rPr>
          <w:rStyle w:val="Emphasis"/>
        </w:rPr>
        <w:t xml:space="preserve">. Bacteria can then use these viruses to kill other bacteria or help them </w:t>
      </w:r>
      <w:r w:rsidRPr="00C01E59">
        <w:rPr>
          <w:rStyle w:val="Emphasis"/>
          <w:highlight w:val="green"/>
        </w:rPr>
        <w:t>evolve to more virulent strains</w:t>
      </w:r>
      <w:r w:rsidRPr="00D04D3B">
        <w:rPr>
          <w:rStyle w:val="Emphasis"/>
        </w:rPr>
        <w:t xml:space="preserve">. </w:t>
      </w:r>
      <w:r w:rsidRPr="00D04D3B">
        <w:rPr>
          <w:rStyle w:val="StyleUnderline"/>
        </w:rPr>
        <w:t>An example of the evolution of pathogens is the cause of the current pandemic</w:t>
      </w:r>
      <w:r w:rsidRPr="00D04D3B">
        <w:rPr>
          <w:sz w:val="16"/>
          <w:szCs w:val="16"/>
        </w:rPr>
        <w:t xml:space="preserve">, the severe acute respiratory syndrome coronavirus 2 (SARS-CoV-2). </w:t>
      </w:r>
      <w:r w:rsidRPr="00D04D3B">
        <w:rPr>
          <w:rStyle w:val="StyleUnderline"/>
        </w:rPr>
        <w:t xml:space="preserve">Several mutations are now known that make the virus more infectious and resistant to immune responses, and strengthening its to enter cells via surface receptors. </w:t>
      </w:r>
      <w:r w:rsidRPr="00D04D3B">
        <w:rPr>
          <w:sz w:val="16"/>
          <w:szCs w:val="16"/>
        </w:rPr>
        <w:t xml:space="preserve">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 Many books and movies have described </w:t>
      </w:r>
      <w:r w:rsidRPr="00C01E59">
        <w:rPr>
          <w:rStyle w:val="Emphasis"/>
          <w:highlight w:val="green"/>
        </w:rPr>
        <w:t>pandemics</w:t>
      </w:r>
      <w:r w:rsidRPr="00D04D3B">
        <w:rPr>
          <w:rStyle w:val="Emphasis"/>
        </w:rPr>
        <w:t xml:space="preserve"> caused by pathogens that </w:t>
      </w:r>
      <w:r w:rsidRPr="00C01E59">
        <w:rPr>
          <w:rStyle w:val="Emphasis"/>
          <w:highlight w:val="green"/>
        </w:rPr>
        <w:t>wipe out large populations</w:t>
      </w:r>
      <w:r w:rsidRPr="00D04D3B">
        <w:rPr>
          <w:rStyle w:val="Emphasis"/>
        </w:rPr>
        <w:t xml:space="preserve"> and cause severe diseases</w:t>
      </w:r>
      <w:r w:rsidRPr="00D04D3B">
        <w:rPr>
          <w:sz w:val="16"/>
          <w:szCs w:val="16"/>
        </w:rPr>
        <w:t xml:space="preserve">. In the essay, the author provides a hypothetical scenario where a </w:t>
      </w:r>
      <w:r w:rsidRPr="00C01E59">
        <w:rPr>
          <w:rStyle w:val="Emphasis"/>
          <w:highlight w:val="green"/>
        </w:rPr>
        <w:t>gut bacteria</w:t>
      </w:r>
      <w:r w:rsidRPr="00D04D3B">
        <w:rPr>
          <w:rStyle w:val="Emphasis"/>
        </w:rPr>
        <w:t xml:space="preserve"> suddenly </w:t>
      </w:r>
      <w:r w:rsidRPr="00C01E59">
        <w:rPr>
          <w:rStyle w:val="Emphasis"/>
          <w:highlight w:val="green"/>
        </w:rPr>
        <w:t>starts producing viral proteins</w:t>
      </w:r>
      <w:r w:rsidRPr="00D04D3B">
        <w:rPr>
          <w:sz w:val="16"/>
          <w:szCs w:val="16"/>
        </w:rPr>
        <w:t xml:space="preserve">. Some </w:t>
      </w:r>
      <w:r w:rsidRPr="00C01E59">
        <w:rPr>
          <w:rStyle w:val="Emphasis"/>
          <w:highlight w:val="green"/>
        </w:rPr>
        <w:t>virions spread</w:t>
      </w:r>
      <w:r w:rsidRPr="00D04D3B">
        <w:rPr>
          <w:rStyle w:val="Emphasis"/>
        </w:rPr>
        <w:t xml:space="preserve"> through the body </w:t>
      </w:r>
      <w:r w:rsidRPr="00C01E59">
        <w:rPr>
          <w:rStyle w:val="Emphasis"/>
          <w:highlight w:val="green"/>
        </w:rPr>
        <w:t>and get</w:t>
      </w:r>
      <w:r w:rsidRPr="00D04D3B">
        <w:rPr>
          <w:rStyle w:val="Emphasis"/>
        </w:rPr>
        <w:t xml:space="preserve"> </w:t>
      </w:r>
      <w:r w:rsidRPr="00C01E59">
        <w:rPr>
          <w:rStyle w:val="Emphasis"/>
          <w:highlight w:val="green"/>
        </w:rPr>
        <w:t>transmitted through the human population</w:t>
      </w:r>
      <w:r w:rsidRPr="00D04D3B">
        <w:rPr>
          <w:sz w:val="16"/>
          <w:szCs w:val="16"/>
        </w:rPr>
        <w:t xml:space="preserve">. After a few months, the virus started causing blindness, and </w:t>
      </w:r>
      <w:r w:rsidRPr="00D04D3B">
        <w:rPr>
          <w:rStyle w:val="Emphasis"/>
        </w:rPr>
        <w:t>within a year, large populations lost their vision</w:t>
      </w:r>
      <w:r w:rsidRPr="00D04D3B">
        <w:rPr>
          <w:sz w:val="16"/>
          <w:szCs w:val="16"/>
        </w:rPr>
        <w:t xml:space="preserve">. </w:t>
      </w:r>
      <w:r w:rsidRPr="00D04D3B">
        <w:rPr>
          <w:rStyle w:val="Emphasis"/>
        </w:rPr>
        <w:t xml:space="preserve">Pandemics can cause other diseases that can </w:t>
      </w:r>
      <w:r w:rsidRPr="00C01E59">
        <w:rPr>
          <w:rStyle w:val="Emphasis"/>
          <w:highlight w:val="green"/>
        </w:rPr>
        <w:t>threaten humanity’s</w:t>
      </w:r>
      <w:r w:rsidRPr="00D04D3B">
        <w:rPr>
          <w:rStyle w:val="Emphasis"/>
        </w:rPr>
        <w:t xml:space="preserve"> entire </w:t>
      </w:r>
      <w:r w:rsidRPr="00C01E59">
        <w:rPr>
          <w:rStyle w:val="Emphasis"/>
          <w:highlight w:val="green"/>
        </w:rPr>
        <w:t>existence</w:t>
      </w:r>
      <w:r w:rsidRPr="00D04D3B">
        <w:rPr>
          <w:sz w:val="16"/>
          <w:szCs w:val="16"/>
        </w:rPr>
        <w:t xml:space="preserve">. The </w:t>
      </w:r>
      <w:r w:rsidRPr="00C01E59">
        <w:rPr>
          <w:rStyle w:val="Emphasis"/>
          <w:highlight w:val="green"/>
        </w:rPr>
        <w:t>COVID</w:t>
      </w:r>
      <w:r w:rsidRPr="00D04D3B">
        <w:rPr>
          <w:rStyle w:val="Emphasis"/>
        </w:rPr>
        <w:t xml:space="preserve">-19 pandemic </w:t>
      </w:r>
      <w:r w:rsidRPr="00C01E59">
        <w:rPr>
          <w:rStyle w:val="Emphasis"/>
          <w:highlight w:val="green"/>
        </w:rPr>
        <w:t>brought this</w:t>
      </w:r>
      <w:r w:rsidRPr="00D04D3B">
        <w:rPr>
          <w:rStyle w:val="Emphasis"/>
        </w:rPr>
        <w:t xml:space="preserve"> possibility </w:t>
      </w:r>
      <w:r w:rsidRPr="00C01E59">
        <w:rPr>
          <w:rStyle w:val="Emphasis"/>
          <w:highlight w:val="green"/>
        </w:rPr>
        <w:t>to the forefront</w:t>
      </w:r>
      <w:r w:rsidRPr="00D04D3B">
        <w:rPr>
          <w:sz w:val="16"/>
          <w:szCs w:val="16"/>
        </w:rPr>
        <w:t xml:space="preserve">. If we continue disturbing the equilibrium between us and the environment, we don’t know what the consequences may be and </w:t>
      </w:r>
      <w:r w:rsidRPr="00D04D3B">
        <w:rPr>
          <w:rStyle w:val="Emphasis"/>
        </w:rPr>
        <w:t xml:space="preserve">the </w:t>
      </w:r>
      <w:r w:rsidRPr="00C01E59">
        <w:rPr>
          <w:rStyle w:val="Emphasis"/>
          <w:highlight w:val="green"/>
        </w:rPr>
        <w:t>next pandemic</w:t>
      </w:r>
      <w:r w:rsidRPr="00D04D3B">
        <w:rPr>
          <w:rStyle w:val="Emphasis"/>
        </w:rPr>
        <w:t xml:space="preserve"> could </w:t>
      </w:r>
      <w:r w:rsidRPr="00C01E59">
        <w:rPr>
          <w:rStyle w:val="Emphasis"/>
          <w:highlight w:val="green"/>
        </w:rPr>
        <w:t>lead</w:t>
      </w:r>
      <w:r w:rsidRPr="00D04D3B">
        <w:rPr>
          <w:rStyle w:val="Emphasis"/>
        </w:rPr>
        <w:t xml:space="preserve"> us </w:t>
      </w:r>
      <w:r w:rsidRPr="00C01E59">
        <w:rPr>
          <w:rStyle w:val="Emphasis"/>
          <w:highlight w:val="green"/>
        </w:rPr>
        <w:t>to extinction.</w:t>
      </w:r>
    </w:p>
    <w:p w14:paraId="7D57E24A" w14:textId="77777777" w:rsidR="00D04D3B" w:rsidRPr="00D04D3B" w:rsidRDefault="00D04D3B" w:rsidP="00D04D3B">
      <w:pPr>
        <w:rPr>
          <w:rStyle w:val="StyleUnderline"/>
        </w:rPr>
      </w:pPr>
    </w:p>
    <w:p w14:paraId="2F91216D" w14:textId="268CD58B" w:rsidR="00D04D3B" w:rsidRPr="00D04D3B" w:rsidRDefault="00C01E59" w:rsidP="00D04D3B">
      <w:pPr>
        <w:pStyle w:val="Heading3"/>
      </w:pPr>
      <w:r>
        <w:t>D</w:t>
      </w:r>
      <w:r w:rsidR="00D04D3B" w:rsidRPr="00D04D3B">
        <w:t>emocracy</w:t>
      </w:r>
    </w:p>
    <w:p w14:paraId="6DBC25D7" w14:textId="77777777" w:rsidR="00D04D3B" w:rsidRPr="00D04D3B" w:rsidRDefault="00D04D3B" w:rsidP="00D04D3B">
      <w:pPr>
        <w:pStyle w:val="Heading4"/>
        <w:rPr>
          <w:i/>
          <w:iCs w:val="0"/>
          <w:u w:val="single"/>
        </w:rPr>
      </w:pPr>
      <w:r w:rsidRPr="00D04D3B">
        <w:t xml:space="preserve">Indian democracy is </w:t>
      </w:r>
      <w:r w:rsidRPr="00D04D3B">
        <w:rPr>
          <w:i/>
          <w:u w:val="single"/>
        </w:rPr>
        <w:t>declining</w:t>
      </w:r>
    </w:p>
    <w:p w14:paraId="6604A1BD" w14:textId="77777777" w:rsidR="00D04D3B" w:rsidRPr="00D04D3B" w:rsidRDefault="00D04D3B" w:rsidP="00D04D3B">
      <w:pPr>
        <w:pStyle w:val="Heading4"/>
        <w:rPr>
          <w:rStyle w:val="Style13ptBold"/>
        </w:rPr>
      </w:pPr>
      <w:r w:rsidRPr="00D04D3B">
        <w:rPr>
          <w:rStyle w:val="Style13ptBold"/>
        </w:rPr>
        <w:t>Biswas 21</w:t>
      </w:r>
    </w:p>
    <w:p w14:paraId="5ABDBA95" w14:textId="77777777" w:rsidR="00D04D3B" w:rsidRPr="00D04D3B" w:rsidRDefault="00D04D3B" w:rsidP="00D04D3B">
      <w:r w:rsidRPr="00D04D3B">
        <w:t xml:space="preserve"> [Soutik is a correspondent in India. He has covered elections in Afghanistan and Sri Lanka, the tsunami in India and Sri Lanka in 2005, and militancy in Kashmir. Before joining the BBC, he worked in Indian newspapers and magazines.  BBC “'Electoral autocracy': The downgrading of India's democracy”https://www.bbc.com/news/world-asia-india-56393944] aaditg</w:t>
      </w:r>
    </w:p>
    <w:p w14:paraId="3BABC7B0" w14:textId="77777777" w:rsidR="00D04D3B" w:rsidRPr="00D04D3B" w:rsidRDefault="00D04D3B" w:rsidP="00D04D3B">
      <w:r w:rsidRPr="00D04D3B">
        <w:t>*modi governance</w:t>
      </w:r>
    </w:p>
    <w:p w14:paraId="48187172" w14:textId="77777777" w:rsidR="00D04D3B" w:rsidRPr="00D04D3B" w:rsidRDefault="00D04D3B" w:rsidP="00D04D3B">
      <w:r w:rsidRPr="00D04D3B">
        <w:t>* democracy index</w:t>
      </w:r>
    </w:p>
    <w:p w14:paraId="6CC4F954" w14:textId="77777777" w:rsidR="00D04D3B" w:rsidRPr="00D04D3B" w:rsidRDefault="00D04D3B" w:rsidP="00D04D3B">
      <w:r w:rsidRPr="00D04D3B">
        <w:t>*freedom house</w:t>
      </w:r>
    </w:p>
    <w:p w14:paraId="5B9E0054" w14:textId="77777777" w:rsidR="00D04D3B" w:rsidRPr="00D04D3B" w:rsidRDefault="00D04D3B" w:rsidP="00D04D3B">
      <w:pPr>
        <w:rPr>
          <w:u w:val="single"/>
        </w:rPr>
      </w:pPr>
      <w:r w:rsidRPr="00D04D3B">
        <w:rPr>
          <w:sz w:val="16"/>
        </w:rPr>
        <w:t>Earlier this month, in its annual report on global political rights and liberties, US-based non-profit</w:t>
      </w:r>
      <w:r w:rsidRPr="00C01E59">
        <w:rPr>
          <w:sz w:val="16"/>
          <w:highlight w:val="green"/>
        </w:rPr>
        <w:t xml:space="preserve"> </w:t>
      </w:r>
      <w:r w:rsidRPr="00D04D3B">
        <w:rPr>
          <w:rStyle w:val="StyleUnderline"/>
        </w:rPr>
        <w:t xml:space="preserve">Freedom House </w:t>
      </w:r>
      <w:r w:rsidRPr="00C01E59">
        <w:rPr>
          <w:rStyle w:val="StyleUnderline"/>
          <w:highlight w:val="green"/>
        </w:rPr>
        <w:t>downgraded India</w:t>
      </w:r>
      <w:r w:rsidRPr="00D04D3B">
        <w:rPr>
          <w:rStyle w:val="StyleUnderline"/>
        </w:rPr>
        <w:t xml:space="preserve"> </w:t>
      </w:r>
      <w:r w:rsidRPr="00C01E59">
        <w:rPr>
          <w:rStyle w:val="StyleUnderline"/>
          <w:highlight w:val="green"/>
        </w:rPr>
        <w:t xml:space="preserve">from </w:t>
      </w:r>
      <w:r w:rsidRPr="00D04D3B">
        <w:rPr>
          <w:rStyle w:val="StyleUnderline"/>
        </w:rPr>
        <w:t xml:space="preserve">a </w:t>
      </w:r>
      <w:r w:rsidRPr="00C01E59">
        <w:rPr>
          <w:rStyle w:val="StyleUnderline"/>
          <w:highlight w:val="green"/>
        </w:rPr>
        <w:t xml:space="preserve">free democracy to </w:t>
      </w:r>
      <w:r w:rsidRPr="00D04D3B">
        <w:rPr>
          <w:rStyle w:val="StyleUnderline"/>
        </w:rPr>
        <w:t xml:space="preserve">a </w:t>
      </w:r>
      <w:r w:rsidRPr="00C01E59">
        <w:rPr>
          <w:rStyle w:val="StyleUnderline"/>
          <w:highlight w:val="green"/>
        </w:rPr>
        <w:t>"partially free democracy</w:t>
      </w:r>
      <w:r w:rsidRPr="00D04D3B">
        <w:rPr>
          <w:rStyle w:val="StyleUnderline"/>
        </w:rPr>
        <w:t xml:space="preserve">". </w:t>
      </w:r>
      <w:r w:rsidRPr="00D04D3B">
        <w:rPr>
          <w:sz w:val="16"/>
        </w:rPr>
        <w:t xml:space="preserve">Last week, Sweden-based </w:t>
      </w:r>
      <w:r w:rsidRPr="00D04D3B">
        <w:rPr>
          <w:rStyle w:val="StyleUnderline"/>
        </w:rPr>
        <w:t xml:space="preserve">V-Dem </w:t>
      </w:r>
      <w:r w:rsidRPr="00D04D3B">
        <w:rPr>
          <w:sz w:val="16"/>
        </w:rPr>
        <w:t xml:space="preserve">Institute was harsher in its latest report on democracy. It </w:t>
      </w:r>
      <w:r w:rsidRPr="00D04D3B">
        <w:rPr>
          <w:rStyle w:val="StyleUnderline"/>
        </w:rPr>
        <w:t>said India had become an "</w:t>
      </w:r>
      <w:r w:rsidRPr="00C01E59">
        <w:rPr>
          <w:rStyle w:val="StyleUnderline"/>
          <w:highlight w:val="green"/>
        </w:rPr>
        <w:t>electoral autocracy</w:t>
      </w:r>
      <w:r w:rsidRPr="00D04D3B">
        <w:rPr>
          <w:sz w:val="16"/>
        </w:rPr>
        <w:t xml:space="preserve">". And last </w:t>
      </w:r>
      <w:r w:rsidRPr="00D04D3B">
        <w:rPr>
          <w:rStyle w:val="Emphasis"/>
        </w:rPr>
        <w:t xml:space="preserve">month, </w:t>
      </w:r>
      <w:r w:rsidRPr="00C01E59">
        <w:rPr>
          <w:rStyle w:val="Emphasis"/>
          <w:highlight w:val="green"/>
        </w:rPr>
        <w:t>India</w:t>
      </w:r>
      <w:r w:rsidRPr="00D04D3B">
        <w:rPr>
          <w:sz w:val="16"/>
        </w:rPr>
        <w:t xml:space="preserve">, described as a "flawed democracy", </w:t>
      </w:r>
      <w:r w:rsidRPr="00C01E59">
        <w:rPr>
          <w:rStyle w:val="Emphasis"/>
          <w:highlight w:val="green"/>
        </w:rPr>
        <w:t>slipped two places</w:t>
      </w:r>
      <w:r w:rsidRPr="00D04D3B">
        <w:rPr>
          <w:rStyle w:val="Emphasis"/>
        </w:rPr>
        <w:t xml:space="preserve"> to 53rd position</w:t>
      </w:r>
      <w:r w:rsidRPr="00D04D3B">
        <w:rPr>
          <w:sz w:val="16"/>
        </w:rPr>
        <w:t xml:space="preserve"> in the latest Democracy Index published by The Economist Intelligence Unit. The </w:t>
      </w:r>
      <w:r w:rsidRPr="00D04D3B">
        <w:rPr>
          <w:rStyle w:val="StyleUnderline"/>
        </w:rPr>
        <w:t>rankings blame Mr Mod</w:t>
      </w:r>
      <w:r w:rsidRPr="00D04D3B">
        <w:rPr>
          <w:sz w:val="16"/>
        </w:rPr>
        <w:t xml:space="preserve">i and his Hindu nationalist BJP government </w:t>
      </w:r>
      <w:r w:rsidRPr="00D04D3B">
        <w:rPr>
          <w:rStyle w:val="StyleUnderline"/>
        </w:rPr>
        <w:t>for the backsliding of democracy</w:t>
      </w:r>
      <w:r w:rsidRPr="00D04D3B">
        <w:rPr>
          <w:sz w:val="16"/>
        </w:rPr>
        <w:t xml:space="preserve">. Under Mr Modi's watch, they say, there has been increased pressure on human rights groups, intimidation of journalists and activists, and a spate of attacks, especially against Muslims. </w:t>
      </w:r>
      <w:r w:rsidRPr="00D04D3B">
        <w:rPr>
          <w:rStyle w:val="StyleUnderline"/>
        </w:rPr>
        <w:t xml:space="preserve">This, they add, has led to a </w:t>
      </w:r>
      <w:r w:rsidRPr="00C01E59">
        <w:rPr>
          <w:rStyle w:val="StyleUnderline"/>
          <w:highlight w:val="green"/>
        </w:rPr>
        <w:t>deterioration of political</w:t>
      </w:r>
      <w:r w:rsidRPr="00D04D3B">
        <w:rPr>
          <w:rStyle w:val="StyleUnderline"/>
        </w:rPr>
        <w:t xml:space="preserve"> and civil </w:t>
      </w:r>
      <w:r w:rsidRPr="00C01E59">
        <w:rPr>
          <w:rStyle w:val="StyleUnderline"/>
          <w:highlight w:val="green"/>
        </w:rPr>
        <w:t xml:space="preserve">liberties </w:t>
      </w:r>
      <w:r w:rsidRPr="00D04D3B">
        <w:rPr>
          <w:rStyle w:val="StyleUnderline"/>
        </w:rPr>
        <w:t xml:space="preserve">in the country. </w:t>
      </w:r>
      <w:r w:rsidRPr="00D04D3B">
        <w:rPr>
          <w:sz w:val="16"/>
        </w:rPr>
        <w:t xml:space="preserve">Freedom House said </w:t>
      </w:r>
      <w:r w:rsidRPr="00D04D3B">
        <w:rPr>
          <w:rStyle w:val="StyleUnderline"/>
        </w:rPr>
        <w:t>civil liberties have been in decline since Mr Modi came to power in 201</w:t>
      </w:r>
      <w:r w:rsidRPr="00D04D3B">
        <w:rPr>
          <w:sz w:val="16"/>
        </w:rPr>
        <w:t xml:space="preserve">4, and that </w:t>
      </w:r>
      <w:r w:rsidRPr="00D04D3B">
        <w:rPr>
          <w:rStyle w:val="StyleUnderline"/>
        </w:rPr>
        <w:t>India's "fall from the upper ranks of free nations"</w:t>
      </w:r>
      <w:r w:rsidRPr="00D04D3B">
        <w:rPr>
          <w:sz w:val="16"/>
        </w:rPr>
        <w:t xml:space="preserve"> </w:t>
      </w:r>
      <w:r w:rsidRPr="00D04D3B">
        <w:rPr>
          <w:rStyle w:val="StyleUnderline"/>
        </w:rPr>
        <w:t xml:space="preserve">could have a more damaging effect on the world's democratic standards. </w:t>
      </w:r>
      <w:r w:rsidRPr="00D04D3B">
        <w:rPr>
          <w:sz w:val="16"/>
        </w:rPr>
        <w:t xml:space="preserve">Many viewed the 2019 election as a referendum on Mr Modi (L) who won a landslide IMAGE SOURCE,AFP Image caption, Mr Modi won a landslide election in 2019 V-Dem said the "diminishing of freedom of expression, the media, and civil society have gone the furthest" during Mr Modi's rule, and that far as censorship goes India was "as autocratic as Pakistan and worse than its neighbours Bangladesh and Nepal". And </w:t>
      </w:r>
      <w:r w:rsidRPr="00D04D3B">
        <w:rPr>
          <w:rStyle w:val="StyleUnderline"/>
        </w:rPr>
        <w:t>The Democracy Index said the "</w:t>
      </w:r>
      <w:r w:rsidRPr="00C01E59">
        <w:rPr>
          <w:rStyle w:val="StyleUnderline"/>
          <w:highlight w:val="green"/>
        </w:rPr>
        <w:t>democratic backsliding</w:t>
      </w:r>
      <w:r w:rsidRPr="00D04D3B">
        <w:rPr>
          <w:rStyle w:val="StyleUnderline"/>
        </w:rPr>
        <w:t xml:space="preserve">" by authorities and "crackdowns" on civil liberties had led to a decline in India's rankings. Mr Modi's policies, it said, had "fomented anti-Muslim feeling and religious strife and damaged the political fabric of the country". </w:t>
      </w:r>
      <w:r w:rsidRPr="00D04D3B">
        <w:rPr>
          <w:sz w:val="16"/>
        </w:rPr>
        <w:t xml:space="preserve">How has India's government reacted? Not surprisingly, the flurry of downgrades have riled Mr Modi's government and cast a shadow on the global image of India's democracy. Why journalists in India are under attack The jailed Indian activist linked to Greta Thunberg Jailed and 'tortured' for trying to report a rape On the Freedom House report, the foreign ministry said that </w:t>
      </w:r>
      <w:r w:rsidRPr="00D04D3B">
        <w:rPr>
          <w:rStyle w:val="StyleUnderline"/>
        </w:rPr>
        <w:t>India had "robust institutions and well established democratic practices</w:t>
      </w:r>
      <w:r w:rsidRPr="00D04D3B">
        <w:rPr>
          <w:sz w:val="16"/>
        </w:rPr>
        <w:t xml:space="preserve">" and did not "need sermons especially from those who cannot get their basics right." </w:t>
      </w:r>
      <w:r w:rsidRPr="00D04D3B">
        <w:rPr>
          <w:rStyle w:val="StyleUnderline"/>
        </w:rPr>
        <w:t xml:space="preserve">The </w:t>
      </w:r>
      <w:r w:rsidRPr="00C01E59">
        <w:rPr>
          <w:rStyle w:val="StyleUnderline"/>
          <w:highlight w:val="green"/>
        </w:rPr>
        <w:t>political judgements</w:t>
      </w:r>
      <w:r w:rsidRPr="00D04D3B">
        <w:rPr>
          <w:rStyle w:val="StyleUnderline"/>
        </w:rPr>
        <w:t xml:space="preserve"> of the report </w:t>
      </w:r>
      <w:r w:rsidRPr="00C01E59">
        <w:rPr>
          <w:rStyle w:val="StyleUnderline"/>
          <w:highlight w:val="green"/>
        </w:rPr>
        <w:t>were "inaccurate and distorted</w:t>
      </w:r>
      <w:r w:rsidRPr="00D04D3B">
        <w:rPr>
          <w:rStyle w:val="StyleUnderline"/>
        </w:rPr>
        <w:t>",</w:t>
      </w:r>
      <w:r w:rsidRPr="00D04D3B">
        <w:rPr>
          <w:sz w:val="16"/>
        </w:rPr>
        <w:t xml:space="preserve"> it said. In </w:t>
      </w:r>
      <w:r w:rsidRPr="00C01E59">
        <w:rPr>
          <w:sz w:val="16"/>
          <w:highlight w:val="green"/>
        </w:rPr>
        <w:t>p</w:t>
      </w:r>
      <w:r w:rsidRPr="00D04D3B">
        <w:rPr>
          <w:sz w:val="16"/>
        </w:rPr>
        <w:t>arliament</w:t>
      </w:r>
      <w:r w:rsidRPr="00D04D3B">
        <w:rPr>
          <w:rStyle w:val="Emphasis"/>
        </w:rPr>
        <w:t xml:space="preserve">, the </w:t>
      </w:r>
      <w:r w:rsidRPr="00C01E59">
        <w:rPr>
          <w:rStyle w:val="Emphasis"/>
          <w:highlight w:val="green"/>
        </w:rPr>
        <w:t>chairman</w:t>
      </w:r>
      <w:r w:rsidRPr="00D04D3B">
        <w:rPr>
          <w:rStyle w:val="Emphasis"/>
        </w:rPr>
        <w:t xml:space="preserve"> </w:t>
      </w:r>
      <w:r w:rsidRPr="00C01E59">
        <w:rPr>
          <w:rStyle w:val="Emphasis"/>
          <w:highlight w:val="green"/>
        </w:rPr>
        <w:t>of</w:t>
      </w:r>
      <w:r w:rsidRPr="00D04D3B">
        <w:rPr>
          <w:rStyle w:val="Emphasis"/>
        </w:rPr>
        <w:t xml:space="preserve"> the </w:t>
      </w:r>
      <w:r w:rsidRPr="00C01E59">
        <w:rPr>
          <w:rStyle w:val="Emphasis"/>
          <w:highlight w:val="green"/>
        </w:rPr>
        <w:t>upper house</w:t>
      </w:r>
      <w:r w:rsidRPr="00D04D3B">
        <w:rPr>
          <w:rStyle w:val="Emphasis"/>
        </w:rPr>
        <w:t>,</w:t>
      </w:r>
      <w:r w:rsidRPr="00D04D3B">
        <w:rPr>
          <w:sz w:val="16"/>
        </w:rPr>
        <w:t xml:space="preserve"> </w:t>
      </w:r>
      <w:r w:rsidRPr="00D04D3B">
        <w:rPr>
          <w:rStyle w:val="Emphasis"/>
        </w:rPr>
        <w:t xml:space="preserve">Venkaiah Naidu, </w:t>
      </w:r>
      <w:r w:rsidRPr="00C01E59">
        <w:rPr>
          <w:rStyle w:val="Emphasis"/>
          <w:highlight w:val="green"/>
        </w:rPr>
        <w:t xml:space="preserve">did not allow </w:t>
      </w:r>
      <w:r w:rsidRPr="00D04D3B">
        <w:rPr>
          <w:rStyle w:val="Emphasis"/>
        </w:rPr>
        <w:t xml:space="preserve">an </w:t>
      </w:r>
      <w:r w:rsidRPr="00C01E59">
        <w:rPr>
          <w:rStyle w:val="Emphasis"/>
          <w:highlight w:val="green"/>
        </w:rPr>
        <w:t xml:space="preserve">opposition MP to pose </w:t>
      </w:r>
      <w:r w:rsidRPr="00D04D3B">
        <w:rPr>
          <w:rStyle w:val="Emphasis"/>
        </w:rPr>
        <w:t xml:space="preserve">a </w:t>
      </w:r>
      <w:r w:rsidRPr="00C01E59">
        <w:rPr>
          <w:rStyle w:val="Emphasis"/>
          <w:highlight w:val="green"/>
        </w:rPr>
        <w:t>question</w:t>
      </w:r>
      <w:r w:rsidRPr="00D04D3B">
        <w:rPr>
          <w:rStyle w:val="Emphasis"/>
        </w:rPr>
        <w:t xml:space="preserve"> related to the V-Dem report</w:t>
      </w:r>
      <w:r w:rsidRPr="00D04D3B">
        <w:rPr>
          <w:sz w:val="16"/>
        </w:rPr>
        <w:t xml:space="preserve"> saying: "</w:t>
      </w:r>
      <w:r w:rsidRPr="00D04D3B">
        <w:rPr>
          <w:rStyle w:val="StyleUnderline"/>
        </w:rPr>
        <w:t>All countries which are commenting on India should first look inward and then comment on India</w:t>
      </w:r>
      <w:r w:rsidRPr="00D04D3B">
        <w:rPr>
          <w:sz w:val="16"/>
        </w:rPr>
        <w:t xml:space="preserve">." At the weekend, Foreign Minister S Jaishankar came out with the strongest denunciation of these reports. A resident passes by a burnt house after communal violence in northeast Delhi last week over the Citizenship Amendment Act (CAA), at Shiv Viihar, on March 5, 2020 IMAGE SOURCE,HINDUSTAN TIMES Image caption, The freedom report criticised the government's response to protests against a controversial citizenship bill "You use the dichotomy of democracy and autocracy. You want the truthful answer…it is called hypocrisy. </w:t>
      </w:r>
      <w:r w:rsidRPr="00D04D3B">
        <w:rPr>
          <w:rStyle w:val="StyleUnderline"/>
        </w:rPr>
        <w:t>Because you have a set of self-appointed custodians of the world, who find it very difficult to stomach that somebody in India is not looking for their approval, is not willing to play the game they want to be played,"</w:t>
      </w:r>
      <w:r w:rsidRPr="00D04D3B">
        <w:rPr>
          <w:sz w:val="16"/>
        </w:rPr>
        <w:t xml:space="preserve"> Mr Jaishankar told a news network. "</w:t>
      </w:r>
      <w:r w:rsidRPr="00D04D3B">
        <w:rPr>
          <w:rStyle w:val="StyleUnderline"/>
        </w:rPr>
        <w:t>So they invent their rules, their parameters, they pass their judgements and then make out as though this is some kind of global exercise".</w:t>
      </w:r>
    </w:p>
    <w:p w14:paraId="577F773F" w14:textId="77777777" w:rsidR="00D04D3B" w:rsidRPr="00D04D3B" w:rsidRDefault="00D04D3B" w:rsidP="00D04D3B">
      <w:pPr>
        <w:pStyle w:val="Heading4"/>
      </w:pPr>
      <w:r w:rsidRPr="00D04D3B">
        <w:t>BJP’s Nationalist views kills democracy – pressed news outlets, advertisement cut-off, and tax investigations.</w:t>
      </w:r>
    </w:p>
    <w:p w14:paraId="500E98D5" w14:textId="77777777" w:rsidR="00D04D3B" w:rsidRPr="00D04D3B" w:rsidRDefault="00D04D3B" w:rsidP="00D04D3B">
      <w:r w:rsidRPr="00D04D3B">
        <w:rPr>
          <w:rStyle w:val="Style13ptBold"/>
        </w:rPr>
        <w:t>Goel et al 20</w:t>
      </w:r>
      <w:r w:rsidRPr="00D04D3B">
        <w:t xml:space="preserve"> [Vindu Goel, Jeffrey Gettleman and Saumya Khandelwal, 4-2-2020, "Under Modi, India’s Press Is Not So Free Anymore (Published 2020)," No Publication, </w:t>
      </w:r>
      <w:hyperlink r:id="rId30" w:history="1">
        <w:r w:rsidRPr="00D04D3B">
          <w:rPr>
            <w:rStyle w:val="Hyperlink"/>
          </w:rPr>
          <w:t>https://www.nytimes.com/2020/04/02/world/asia/modi-india-press-media.html]//</w:t>
        </w:r>
      </w:hyperlink>
      <w:r w:rsidRPr="00D04D3B">
        <w:t xml:space="preserve"> akhileshp</w:t>
      </w:r>
    </w:p>
    <w:p w14:paraId="5B0A0143" w14:textId="77777777" w:rsidR="00D04D3B" w:rsidRPr="00D04D3B" w:rsidRDefault="00D04D3B" w:rsidP="00D04D3B">
      <w:pPr>
        <w:rPr>
          <w:sz w:val="16"/>
        </w:rPr>
      </w:pPr>
      <w:r w:rsidRPr="00D04D3B">
        <w:rPr>
          <w:sz w:val="16"/>
        </w:rPr>
        <w:t xml:space="preserve">NEW DELHI — </w:t>
      </w:r>
      <w:r w:rsidRPr="00D04D3B">
        <w:rPr>
          <w:rStyle w:val="StyleUnderline"/>
        </w:rPr>
        <w:t>The Media One anchorman Vinesh Kunhiraman went on air as usual on March 6, ready to tell the station’s five million viewers in India’s Kerala State about the death anniversary of a beloved comedian and the latest news on the coronavirus pandemic. Just a few minutes into the broadcast,</w:t>
      </w:r>
      <w:r w:rsidRPr="00D04D3B">
        <w:rPr>
          <w:sz w:val="16"/>
        </w:rPr>
        <w:t xml:space="preserve"> he saw the managing editor rush to the studio floor, gesturing wildly. “I realized something was not right,” Mr. Kunhiraman recalled. </w:t>
      </w:r>
      <w:r w:rsidRPr="00D04D3B">
        <w:rPr>
          <w:rStyle w:val="StyleUnderline"/>
        </w:rPr>
        <w:t xml:space="preserve">The </w:t>
      </w:r>
      <w:r w:rsidRPr="00C01E59">
        <w:rPr>
          <w:rStyle w:val="StyleUnderline"/>
          <w:highlight w:val="green"/>
        </w:rPr>
        <w:t>station’s uplink</w:t>
      </w:r>
      <w:r w:rsidRPr="00D04D3B">
        <w:rPr>
          <w:rStyle w:val="StyleUnderline"/>
        </w:rPr>
        <w:t xml:space="preserve"> suddenly went </w:t>
      </w:r>
      <w:r w:rsidRPr="00C01E59">
        <w:rPr>
          <w:rStyle w:val="StyleUnderline"/>
          <w:highlight w:val="green"/>
        </w:rPr>
        <w:t>dead</w:t>
      </w:r>
      <w:r w:rsidRPr="00D04D3B">
        <w:rPr>
          <w:rStyle w:val="StyleUnderline"/>
        </w:rPr>
        <w:t>. Mr. Kunhiraman’s image dissolved into a blue screen. A bland message told viewers there was no signal. “We regret the inconvenience,”</w:t>
      </w:r>
      <w:r w:rsidRPr="00D04D3B">
        <w:rPr>
          <w:sz w:val="16"/>
        </w:rPr>
        <w:t xml:space="preserve"> it said. </w:t>
      </w:r>
      <w:r w:rsidRPr="00D04D3B">
        <w:rPr>
          <w:rStyle w:val="StyleUnderline"/>
        </w:rPr>
        <w:t xml:space="preserve">But this was </w:t>
      </w:r>
      <w:r w:rsidRPr="00C01E59">
        <w:rPr>
          <w:rStyle w:val="StyleUnderline"/>
          <w:highlight w:val="green"/>
        </w:rPr>
        <w:t>no technical difficulty.</w:t>
      </w:r>
      <w:r w:rsidRPr="00D04D3B">
        <w:rPr>
          <w:rStyle w:val="StyleUnderline"/>
        </w:rPr>
        <w:t xml:space="preserve"> The station had been </w:t>
      </w:r>
      <w:r w:rsidRPr="00C01E59">
        <w:rPr>
          <w:rStyle w:val="StyleUnderline"/>
          <w:highlight w:val="green"/>
        </w:rPr>
        <w:t>cut off by</w:t>
      </w:r>
      <w:r w:rsidRPr="00D04D3B">
        <w:rPr>
          <w:rStyle w:val="StyleUnderline"/>
        </w:rPr>
        <w:t xml:space="preserve"> an </w:t>
      </w:r>
      <w:r w:rsidRPr="00C01E59">
        <w:rPr>
          <w:rStyle w:val="StyleUnderline"/>
          <w:highlight w:val="green"/>
        </w:rPr>
        <w:t>order from India’s</w:t>
      </w:r>
      <w:r w:rsidRPr="00D04D3B">
        <w:rPr>
          <w:rStyle w:val="StyleUnderline"/>
        </w:rPr>
        <w:t xml:space="preserve"> Ministry of Information and Broadcasting. The </w:t>
      </w:r>
      <w:r w:rsidRPr="00C01E59">
        <w:rPr>
          <w:rStyle w:val="StyleUnderline"/>
          <w:highlight w:val="green"/>
        </w:rPr>
        <w:t>government decided to block</w:t>
      </w:r>
      <w:r w:rsidRPr="00D04D3B">
        <w:rPr>
          <w:rStyle w:val="StyleUnderline"/>
        </w:rPr>
        <w:t xml:space="preserve"> the channel for 48 hours because it had covered February’s biggest news story — the mob attacks on Muslims in New Delhi that flared into broader unrest — in a way that seemed “critical toward Delhi Police and R.S.S.,” the order said. The R.S.S. is a Hindu-nationalist social movement with close ties to Prime Minister </w:t>
      </w:r>
      <w:hyperlink r:id="rId31" w:history="1">
        <w:r w:rsidRPr="00D04D3B">
          <w:rPr>
            <w:rStyle w:val="StyleUnderline"/>
          </w:rPr>
          <w:t>Narendra Modi</w:t>
        </w:r>
      </w:hyperlink>
      <w:r w:rsidRPr="00D04D3B">
        <w:rPr>
          <w:sz w:val="16"/>
        </w:rPr>
        <w:t xml:space="preserve"> </w:t>
      </w:r>
      <w:r w:rsidRPr="00D04D3B">
        <w:rPr>
          <w:rStyle w:val="StyleUnderline"/>
        </w:rPr>
        <w:t>and his Bharatiya Janata Party</w:t>
      </w:r>
      <w:r w:rsidRPr="00D04D3B">
        <w:rPr>
          <w:sz w:val="16"/>
        </w:rPr>
        <w:t>. “It was shocking the central government took such a decision,” said R. Subhash, an editor at Media One. “</w:t>
      </w:r>
      <w:r w:rsidRPr="00D04D3B">
        <w:rPr>
          <w:rStyle w:val="StyleUnderline"/>
        </w:rPr>
        <w:t xml:space="preserve">It was an </w:t>
      </w:r>
      <w:r w:rsidRPr="00C01E59">
        <w:rPr>
          <w:rStyle w:val="StyleUnderline"/>
          <w:highlight w:val="green"/>
        </w:rPr>
        <w:t>attack on</w:t>
      </w:r>
      <w:r w:rsidRPr="00D04D3B">
        <w:rPr>
          <w:rStyle w:val="StyleUnderline"/>
        </w:rPr>
        <w:t xml:space="preserve"> the </w:t>
      </w:r>
      <w:r w:rsidRPr="00C01E59">
        <w:rPr>
          <w:rStyle w:val="StyleUnderline"/>
          <w:highlight w:val="green"/>
        </w:rPr>
        <w:t xml:space="preserve">freedom of </w:t>
      </w:r>
      <w:r w:rsidRPr="00D04D3B">
        <w:rPr>
          <w:rStyle w:val="StyleUnderline"/>
        </w:rPr>
        <w:t xml:space="preserve">the </w:t>
      </w:r>
      <w:r w:rsidRPr="00C01E59">
        <w:rPr>
          <w:rStyle w:val="StyleUnderline"/>
          <w:highlight w:val="green"/>
        </w:rPr>
        <w:t>press</w:t>
      </w:r>
      <w:r w:rsidRPr="00D04D3B">
        <w:rPr>
          <w:rStyle w:val="StyleUnderline"/>
        </w:rPr>
        <w:t>.”</w:t>
      </w:r>
      <w:r w:rsidRPr="00D04D3B">
        <w:rPr>
          <w:u w:val="single"/>
        </w:rPr>
        <w:t xml:space="preserve"> </w:t>
      </w:r>
      <w:r w:rsidRPr="00D04D3B">
        <w:rPr>
          <w:rStyle w:val="StyleUnderline"/>
        </w:rPr>
        <w:t xml:space="preserve">India’s </w:t>
      </w:r>
      <w:r w:rsidRPr="00C01E59">
        <w:rPr>
          <w:rStyle w:val="StyleUnderline"/>
          <w:highlight w:val="green"/>
        </w:rPr>
        <w:t>free press</w:t>
      </w:r>
      <w:r w:rsidRPr="00D04D3B">
        <w:rPr>
          <w:rStyle w:val="StyleUnderline"/>
        </w:rPr>
        <w:t xml:space="preserve"> has played a </w:t>
      </w:r>
      <w:r w:rsidRPr="00C01E59">
        <w:rPr>
          <w:rStyle w:val="StyleUnderline"/>
          <w:highlight w:val="green"/>
        </w:rPr>
        <w:t>crucial role in protecting</w:t>
      </w:r>
      <w:r w:rsidRPr="00D04D3B">
        <w:rPr>
          <w:rStyle w:val="StyleUnderline"/>
        </w:rPr>
        <w:t xml:space="preserve"> this country’s </w:t>
      </w:r>
      <w:r w:rsidRPr="00C01E59">
        <w:rPr>
          <w:rStyle w:val="StyleUnderline"/>
          <w:highlight w:val="green"/>
        </w:rPr>
        <w:t>democracy</w:t>
      </w:r>
      <w:r w:rsidRPr="00D04D3B">
        <w:rPr>
          <w:sz w:val="16"/>
        </w:rPr>
        <w:t xml:space="preserve"> since its independence from Britain in 1947</w:t>
      </w:r>
      <w:r w:rsidRPr="00D04D3B">
        <w:rPr>
          <w:rStyle w:val="StyleUnderline"/>
        </w:rPr>
        <w:t>. But journalists here now feel under attack.</w:t>
      </w:r>
      <w:r w:rsidRPr="00D04D3B">
        <w:rPr>
          <w:sz w:val="16"/>
        </w:rPr>
        <w:t xml:space="preserve"> </w:t>
      </w:r>
      <w:r w:rsidRPr="00D04D3B">
        <w:rPr>
          <w:rStyle w:val="StyleUnderline"/>
        </w:rPr>
        <w:t xml:space="preserve">Since Mr. </w:t>
      </w:r>
      <w:r w:rsidRPr="00C01E59">
        <w:rPr>
          <w:rStyle w:val="StyleUnderline"/>
          <w:highlight w:val="green"/>
        </w:rPr>
        <w:t>Modi</w:t>
      </w:r>
      <w:r w:rsidRPr="00D04D3B">
        <w:rPr>
          <w:rStyle w:val="StyleUnderline"/>
        </w:rPr>
        <w:t xml:space="preserve"> came to power in 2014, they say, his </w:t>
      </w:r>
      <w:r w:rsidRPr="00C01E59">
        <w:rPr>
          <w:rStyle w:val="StyleUnderline"/>
          <w:highlight w:val="green"/>
        </w:rPr>
        <w:t>government</w:t>
      </w:r>
      <w:r w:rsidRPr="00D04D3B">
        <w:rPr>
          <w:rStyle w:val="StyleUnderline"/>
        </w:rPr>
        <w:t xml:space="preserve"> has tried to c</w:t>
      </w:r>
      <w:r w:rsidRPr="00C01E59">
        <w:rPr>
          <w:rStyle w:val="StyleUnderline"/>
          <w:highlight w:val="green"/>
        </w:rPr>
        <w:t>ontrol the country’s news media</w:t>
      </w:r>
      <w:r w:rsidRPr="00D04D3B">
        <w:rPr>
          <w:rStyle w:val="StyleUnderline"/>
        </w:rPr>
        <w:t>, especially the airwaves, like no other prime minister in decades.</w:t>
      </w:r>
      <w:r w:rsidRPr="00D04D3B">
        <w:rPr>
          <w:sz w:val="16"/>
        </w:rPr>
        <w:t xml:space="preserve"> Mr. Modi has shrewdly cultivated the media to build a cult of personality that portrays him as the nation’s selfless savior. At the same time, </w:t>
      </w:r>
      <w:r w:rsidRPr="00D04D3B">
        <w:rPr>
          <w:rStyle w:val="StyleUnderline"/>
        </w:rPr>
        <w:t xml:space="preserve">senior government officials have </w:t>
      </w:r>
      <w:r w:rsidRPr="00C01E59">
        <w:rPr>
          <w:rStyle w:val="StyleUnderline"/>
          <w:highlight w:val="green"/>
        </w:rPr>
        <w:t>pressed news outlets</w:t>
      </w:r>
      <w:r w:rsidRPr="00D04D3B">
        <w:rPr>
          <w:rStyle w:val="StyleUnderline"/>
        </w:rPr>
        <w:t xml:space="preserve"> — berating editors, </w:t>
      </w:r>
      <w:r w:rsidRPr="00C01E59">
        <w:rPr>
          <w:rStyle w:val="StyleUnderline"/>
          <w:highlight w:val="green"/>
        </w:rPr>
        <w:t xml:space="preserve">cutting off advertising, </w:t>
      </w:r>
      <w:r w:rsidRPr="00D04D3B">
        <w:rPr>
          <w:rStyle w:val="StyleUnderline"/>
        </w:rPr>
        <w:t xml:space="preserve">ordering </w:t>
      </w:r>
      <w:r w:rsidRPr="00C01E59">
        <w:rPr>
          <w:rStyle w:val="StyleUnderline"/>
          <w:highlight w:val="green"/>
        </w:rPr>
        <w:t>tax investigations</w:t>
      </w:r>
      <w:r w:rsidRPr="00D04D3B">
        <w:rPr>
          <w:rStyle w:val="StyleUnderline"/>
        </w:rPr>
        <w:t xml:space="preserve"> — to ignore the uglier side of his party’s campaign to transform India from a tolerant, religiously diverse country into an assertively Hindu one.</w:t>
      </w:r>
      <w:r w:rsidRPr="00D04D3B">
        <w:rPr>
          <w:sz w:val="16"/>
        </w:rPr>
        <w:t xml:space="preserve"> </w:t>
      </w:r>
      <w:r w:rsidRPr="00D04D3B">
        <w:rPr>
          <w:rStyle w:val="StyleUnderline"/>
        </w:rPr>
        <w:t xml:space="preserve">Right before he </w:t>
      </w:r>
      <w:hyperlink r:id="rId32" w:history="1">
        <w:r w:rsidRPr="00D04D3B">
          <w:rPr>
            <w:rStyle w:val="StyleUnderline"/>
          </w:rPr>
          <w:t>announced the world’s largest coronavirus lockdown</w:t>
        </w:r>
      </w:hyperlink>
      <w:r w:rsidRPr="00D04D3B">
        <w:rPr>
          <w:rStyle w:val="StyleUnderline"/>
        </w:rPr>
        <w:t xml:space="preserve">, on 1.3 billion people, Mr. Modi </w:t>
      </w:r>
      <w:hyperlink r:id="rId33" w:tgtFrame="_blank" w:history="1">
        <w:r w:rsidRPr="00D04D3B">
          <w:rPr>
            <w:rStyle w:val="StyleUnderline"/>
          </w:rPr>
          <w:t>met with top news executives</w:t>
        </w:r>
      </w:hyperlink>
      <w:r w:rsidRPr="00D04D3B">
        <w:rPr>
          <w:rStyle w:val="StyleUnderline"/>
        </w:rPr>
        <w:t xml:space="preserve"> and urged them to </w:t>
      </w:r>
      <w:hyperlink r:id="rId34" w:tgtFrame="_blank" w:history="1">
        <w:r w:rsidRPr="00D04D3B">
          <w:rPr>
            <w:rStyle w:val="StyleUnderline"/>
          </w:rPr>
          <w:t>publish “inspiring and positive stories”</w:t>
        </w:r>
      </w:hyperlink>
      <w:r w:rsidRPr="00D04D3B">
        <w:rPr>
          <w:rStyle w:val="StyleUnderline"/>
        </w:rPr>
        <w:t xml:space="preserve"> about the government’s efforts. Then, after the </w:t>
      </w:r>
      <w:hyperlink r:id="rId35" w:history="1">
        <w:r w:rsidRPr="00D04D3B">
          <w:rPr>
            <w:rStyle w:val="StyleUnderline"/>
          </w:rPr>
          <w:t>lockdown</w:t>
        </w:r>
      </w:hyperlink>
      <w:r w:rsidRPr="00D04D3B">
        <w:rPr>
          <w:rStyle w:val="StyleUnderline"/>
        </w:rPr>
        <w:t xml:space="preserve"> stranded half a million migrant workers, with </w:t>
      </w:r>
      <w:hyperlink r:id="rId36" w:tgtFrame="_blank" w:history="1">
        <w:r w:rsidRPr="00D04D3B">
          <w:rPr>
            <w:rStyle w:val="StyleUnderline"/>
          </w:rPr>
          <w:t>some dying along the highways</w:t>
        </w:r>
      </w:hyperlink>
      <w:r w:rsidRPr="00D04D3B">
        <w:rPr>
          <w:rStyle w:val="StyleUnderline"/>
        </w:rPr>
        <w:t xml:space="preserve">, his lawyers persuaded the Supreme Court this week to </w:t>
      </w:r>
      <w:hyperlink r:id="rId37" w:tgtFrame="_blank" w:history="1">
        <w:r w:rsidRPr="00D04D3B">
          <w:rPr>
            <w:rStyle w:val="StyleUnderline"/>
          </w:rPr>
          <w:t>order all media</w:t>
        </w:r>
      </w:hyperlink>
      <w:r w:rsidRPr="00D04D3B">
        <w:rPr>
          <w:rStyle w:val="StyleUnderline"/>
        </w:rPr>
        <w:t xml:space="preserve"> to “publish the official version” of coronavirus developments</w:t>
      </w:r>
      <w:r w:rsidRPr="00D04D3B">
        <w:rPr>
          <w:sz w:val="16"/>
        </w:rPr>
        <w:t xml:space="preserve">, although outlets are still allowed to carry independent reporting. An association of leading broadcasters was quick to praise the court decision, which many intellectuals said was yet another attack on India’s constitutionally guaranteed freedom of speech. Through an aide, </w:t>
      </w:r>
      <w:r w:rsidRPr="00D04D3B">
        <w:rPr>
          <w:rStyle w:val="StyleUnderline"/>
        </w:rPr>
        <w:t>India’s information and broadcasting minister, Prakash Javadekar, initially agreed to discuss the government’s media policies. But in the two weeks since then, Mr. Javadekar has declined to answer any questions</w:t>
      </w:r>
      <w:r w:rsidRPr="00D04D3B">
        <w:rPr>
          <w:sz w:val="16"/>
        </w:rPr>
        <w:t xml:space="preserve">, including a written list emailed to him. His aide cited the demands of the coronavirus crisis. </w:t>
      </w:r>
      <w:r w:rsidRPr="00D04D3B">
        <w:rPr>
          <w:rStyle w:val="StyleUnderline"/>
        </w:rPr>
        <w:t>India’s media universe is vast, perhaps the biggest in the world:</w:t>
      </w:r>
      <w:r w:rsidRPr="00D04D3B">
        <w:rPr>
          <w:sz w:val="16"/>
        </w:rPr>
        <w:t xml:space="preserve"> More than 17,000 newspapers, 100,000 magazines, 178 television news channels and countless websites in dozens of languages. Thousands of Facebook pages call themselves news publishers, and YouTube is filled with local bulletins on everything from real estate trends to police raids. But Mr. Modi’s ministers have leaned on business leaders to cut off support to independent media, slowly strangling their operations. </w:t>
      </w:r>
      <w:r w:rsidRPr="00D04D3B">
        <w:rPr>
          <w:rStyle w:val="StyleUnderline"/>
        </w:rPr>
        <w:t xml:space="preserve">His government has pressured media owners to fire journalists who have criticized the prime minister and told them to stop running features like hate-crime trackers that have embarrassed Mr. Modi’s party. </w:t>
      </w:r>
      <w:r w:rsidRPr="00D04D3B">
        <w:rPr>
          <w:sz w:val="16"/>
        </w:rPr>
        <w:t xml:space="preserve">Mr. Modi is backed up by an army of online allies who discredit and harass independent journalists; female journalists, in particular, have been besieged with abuse and rape threats. And the </w:t>
      </w:r>
      <w:hyperlink r:id="rId38" w:history="1">
        <w:r w:rsidRPr="00D04D3B">
          <w:rPr>
            <w:rStyle w:val="Hyperlink"/>
            <w:sz w:val="16"/>
          </w:rPr>
          <w:t>police say Hindu nationalists</w:t>
        </w:r>
      </w:hyperlink>
      <w:r w:rsidRPr="00D04D3B">
        <w:rPr>
          <w:sz w:val="16"/>
        </w:rPr>
        <w:t xml:space="preserve"> were behind the </w:t>
      </w:r>
      <w:hyperlink r:id="rId39" w:history="1">
        <w:r w:rsidRPr="00D04D3B">
          <w:rPr>
            <w:rStyle w:val="Hyperlink"/>
            <w:sz w:val="16"/>
          </w:rPr>
          <w:t>2017 murder of Gauri Lankesh</w:t>
        </w:r>
      </w:hyperlink>
      <w:r w:rsidRPr="00D04D3B">
        <w:rPr>
          <w:sz w:val="16"/>
        </w:rPr>
        <w:t xml:space="preserve">, a female newspaper editor hailed as one of India’s most crusading journalists. Like other populist leaders, Mr. Modi and his ministers bristle at any public criticism, whether from </w:t>
      </w:r>
      <w:hyperlink r:id="rId40" w:tgtFrame="_blank" w:history="1">
        <w:r w:rsidRPr="00D04D3B">
          <w:rPr>
            <w:rStyle w:val="Hyperlink"/>
            <w:sz w:val="16"/>
          </w:rPr>
          <w:t>business executives</w:t>
        </w:r>
      </w:hyperlink>
      <w:r w:rsidRPr="00D04D3B">
        <w:rPr>
          <w:sz w:val="16"/>
        </w:rPr>
        <w:t xml:space="preserve">, </w:t>
      </w:r>
      <w:hyperlink r:id="rId41" w:tgtFrame="_blank" w:history="1">
        <w:r w:rsidRPr="00D04D3B">
          <w:rPr>
            <w:rStyle w:val="Hyperlink"/>
            <w:sz w:val="16"/>
          </w:rPr>
          <w:t>foreign leaders</w:t>
        </w:r>
      </w:hyperlink>
      <w:r w:rsidRPr="00D04D3B">
        <w:rPr>
          <w:sz w:val="16"/>
        </w:rPr>
        <w:t xml:space="preserve">, or even </w:t>
      </w:r>
      <w:hyperlink r:id="rId42" w:tgtFrame="_blank" w:history="1">
        <w:r w:rsidRPr="00D04D3B">
          <w:rPr>
            <w:rStyle w:val="Hyperlink"/>
            <w:sz w:val="16"/>
          </w:rPr>
          <w:t>schoolchildren</w:t>
        </w:r>
      </w:hyperlink>
      <w:r w:rsidRPr="00D04D3B">
        <w:rPr>
          <w:sz w:val="16"/>
        </w:rPr>
        <w:t xml:space="preserve">. And for the most part, </w:t>
      </w:r>
      <w:r w:rsidRPr="00D04D3B">
        <w:rPr>
          <w:rStyle w:val="StyleUnderline"/>
        </w:rPr>
        <w:t xml:space="preserve">Indian news outlets have knuckled under, concluding that since much of the public supports the prime minister, they should, too. Even skeptical journalists censor themselves, afraid to be branded anti-national by a government that equates patriotism with support for Mr. Modi. </w:t>
      </w:r>
      <w:r w:rsidRPr="00D04D3B">
        <w:rPr>
          <w:sz w:val="16"/>
        </w:rPr>
        <w:t xml:space="preserve">His </w:t>
      </w:r>
      <w:r w:rsidRPr="00D04D3B">
        <w:rPr>
          <w:rStyle w:val="StyleUnderline"/>
        </w:rPr>
        <w:t>government has also imposed the strictest restrictions on foreign journalists in decades, suddenly and without explanation.</w:t>
      </w:r>
      <w:r w:rsidRPr="00D04D3B">
        <w:rPr>
          <w:sz w:val="16"/>
        </w:rPr>
        <w:t xml:space="preserve"> Visas have been tightened, and foreign journalists have been banned from hotbeds of unrest such as northeast India and Jammu and Kashmir, a Muslim-majority area that was stripped of its statehood in August and put under </w:t>
      </w:r>
      <w:hyperlink r:id="rId43" w:history="1">
        <w:r w:rsidRPr="00D04D3B">
          <w:rPr>
            <w:rStyle w:val="Hyperlink"/>
            <w:sz w:val="16"/>
          </w:rPr>
          <w:t>a severe crackdown</w:t>
        </w:r>
      </w:hyperlink>
      <w:r w:rsidRPr="00D04D3B">
        <w:rPr>
          <w:sz w:val="16"/>
        </w:rPr>
        <w:t xml:space="preserve">. The Kashmir story was seismic, but many Indian journalists, looking back on it, feel that they toed the government line and overlooked grave human rights abuses. “We didn’t do justice to the big story,’’ said Rajdeep Sardesai, one of the country’s leading news anchors. “We should have gone out there and reported the situation from the ground aggressively and independently.’’ There were security restrictions on where Indian reporters could go, Mr. Sardesai said, but he admitted it was more than that. </w:t>
      </w:r>
      <w:r w:rsidRPr="00D04D3B">
        <w:rPr>
          <w:rStyle w:val="StyleUnderline"/>
        </w:rPr>
        <w:t xml:space="preserve">“A large section of the Indian media,” he said, “has become a lap dog, not a watchdog.” The business model in India doesn’t help. Well before Mr. Modi first became prime minister in 2014, newspapers and television stations have relied on government advertising, allowing politicians to reward friendly outlets and punish critics. And media owners often run other businesses for which they need the government’s favor, making them reluctant to take on those in power. </w:t>
      </w:r>
      <w:r w:rsidRPr="00D04D3B">
        <w:rPr>
          <w:sz w:val="16"/>
        </w:rPr>
        <w:t xml:space="preserve">With the coronavirus pandemic dampening advertising and restricting newspaper circulation, news organizations are now sliding into crisis. One of the most independent, </w:t>
      </w:r>
      <w:hyperlink r:id="rId44" w:tgtFrame="_blank" w:history="1">
        <w:r w:rsidRPr="00D04D3B">
          <w:rPr>
            <w:rStyle w:val="Hyperlink"/>
            <w:sz w:val="16"/>
          </w:rPr>
          <w:t>The Indian Express</w:t>
        </w:r>
      </w:hyperlink>
      <w:r w:rsidRPr="00D04D3B">
        <w:rPr>
          <w:sz w:val="16"/>
        </w:rPr>
        <w:t xml:space="preserve">, just decided to cut salaries. </w:t>
      </w:r>
      <w:r w:rsidRPr="00D04D3B">
        <w:rPr>
          <w:rStyle w:val="StyleUnderline"/>
        </w:rPr>
        <w:t xml:space="preserve">Even as Mr. Modi constantly touts India as the world’s largest democracy, its ranking on the </w:t>
      </w:r>
      <w:hyperlink r:id="rId45" w:tgtFrame="_blank" w:history="1">
        <w:r w:rsidRPr="00D04D3B">
          <w:rPr>
            <w:rStyle w:val="StyleUnderline"/>
          </w:rPr>
          <w:t>Reporters Without Borders press freedom index</w:t>
        </w:r>
      </w:hyperlink>
      <w:r w:rsidRPr="00D04D3B">
        <w:rPr>
          <w:rStyle w:val="StyleUnderline"/>
        </w:rPr>
        <w:t xml:space="preserve"> is 140 out of 180</w:t>
      </w:r>
      <w:r w:rsidRPr="00D04D3B">
        <w:rPr>
          <w:sz w:val="16"/>
        </w:rPr>
        <w:t xml:space="preserve">. </w:t>
      </w:r>
      <w:r w:rsidRPr="00D04D3B">
        <w:rPr>
          <w:rStyle w:val="StyleUnderline"/>
        </w:rPr>
        <w:t xml:space="preserve">“In the </w:t>
      </w:r>
      <w:r w:rsidRPr="00C01E59">
        <w:rPr>
          <w:rStyle w:val="StyleUnderline"/>
          <w:highlight w:val="green"/>
        </w:rPr>
        <w:t>past six years</w:t>
      </w:r>
      <w:r w:rsidRPr="00D04D3B">
        <w:rPr>
          <w:rStyle w:val="StyleUnderline"/>
        </w:rPr>
        <w:t xml:space="preserve">, the </w:t>
      </w:r>
      <w:r w:rsidRPr="00C01E59">
        <w:rPr>
          <w:rStyle w:val="StyleUnderline"/>
          <w:highlight w:val="green"/>
        </w:rPr>
        <w:t xml:space="preserve">Indian media </w:t>
      </w:r>
      <w:r w:rsidRPr="00D04D3B">
        <w:rPr>
          <w:rStyle w:val="StyleUnderline"/>
        </w:rPr>
        <w:t xml:space="preserve">has </w:t>
      </w:r>
      <w:r w:rsidRPr="00C01E59">
        <w:rPr>
          <w:rStyle w:val="StyleUnderline"/>
          <w:highlight w:val="green"/>
        </w:rPr>
        <w:t>deteriorated</w:t>
      </w:r>
      <w:r w:rsidRPr="00D04D3B">
        <w:rPr>
          <w:rStyle w:val="StyleUnderline"/>
        </w:rPr>
        <w:t xml:space="preserve">,” said Shakuntala Banaji, a media professor at the London School of Economics. </w:t>
      </w:r>
      <w:r w:rsidRPr="00D04D3B">
        <w:rPr>
          <w:rStyle w:val="Emphasis"/>
        </w:rPr>
        <w:t xml:space="preserve">“There is </w:t>
      </w:r>
      <w:r w:rsidRPr="00C01E59">
        <w:rPr>
          <w:rStyle w:val="Emphasis"/>
          <w:highlight w:val="green"/>
        </w:rPr>
        <w:t>no</w:t>
      </w:r>
      <w:r w:rsidRPr="00D04D3B">
        <w:rPr>
          <w:rStyle w:val="Emphasis"/>
        </w:rPr>
        <w:t xml:space="preserve"> semblance of </w:t>
      </w:r>
      <w:r w:rsidRPr="00C01E59">
        <w:rPr>
          <w:rStyle w:val="Emphasis"/>
          <w:highlight w:val="green"/>
        </w:rPr>
        <w:t>truth or responsibility left</w:t>
      </w:r>
      <w:r w:rsidRPr="00D04D3B">
        <w:rPr>
          <w:rStyle w:val="Emphasis"/>
        </w:rPr>
        <w:t xml:space="preserve"> in the vast majority of media reports.”</w:t>
      </w:r>
      <w:r w:rsidRPr="00D04D3B">
        <w:rPr>
          <w:rStyle w:val="StyleUnderline"/>
        </w:rPr>
        <w:t xml:space="preserve"> </w:t>
      </w:r>
      <w:r w:rsidRPr="00D04D3B">
        <w:rPr>
          <w:sz w:val="16"/>
        </w:rPr>
        <w:t xml:space="preserve">The apologetic calls from advertisers have become so common that NDTV executives are no longer surprised. One corporate boss begged the station to take his company’s logo off the screen, saying the government was squeezing him too hard. Another executive broke down in tears as he canceled a large advertising contract. </w:t>
      </w:r>
      <w:r w:rsidRPr="00D04D3B">
        <w:rPr>
          <w:rStyle w:val="StyleUnderline"/>
        </w:rPr>
        <w:t xml:space="preserve">No TV channel has come under more pressure from Mr. Modi’s government than NDTV, an influential network that airs in English and Hindi. Mr. Modi’s grudge goes back to 2002, when he was chief minister of Gujarat State, and NDTV journalists reported that his government stood by while hundreds of Muslims were massacred in religiously driven violence. When Mr. Modi became prime minister, his administration began a full-scale assault on NDTV. The government accused it of laundering money through a deal with NBC, the American TV network. The accusations have dragged on for years, and NDTV denies any wrongdoing. </w:t>
      </w:r>
      <w:r w:rsidRPr="00D04D3B">
        <w:rPr>
          <w:sz w:val="16"/>
        </w:rPr>
        <w:t xml:space="preserve">“The thing in India is, you can file a case, and win it 10 years later,” said Prannoy Roy, one of NDTV’s founders. “The process is the punishment.” The effort to brand NDTV as unpatriotic has been devastatingly effective. In one November 2016 email, the luxury automaker Daimler told NDTV that it would not proceed with a marketing campaign because “there are people associated with the channel that are linked to anti-India stuff, by the public at large.” A Daimler spokeswoman said Friday that the email did not reflect the company’s views and that the campaign had been rejected for economic reasons. </w:t>
      </w:r>
      <w:r w:rsidRPr="00D04D3B">
        <w:rPr>
          <w:rStyle w:val="StyleUnderline"/>
        </w:rPr>
        <w:t xml:space="preserve">As money dried up, the station laid off hundreds of journalists. NDTV now gets much of its advertising from state governments, many of which are controlled by opposition parties. </w:t>
      </w:r>
      <w:r w:rsidRPr="00D04D3B">
        <w:rPr>
          <w:sz w:val="16"/>
        </w:rPr>
        <w:t xml:space="preserve">Many within India’s news firmament have embraced Mr. Modi, sensing how much the popular mood has swung away from India’s founding secularism and toward Mr. Modi’s brand of strident Hindu nationalism. Right-wing TV anchors, led by Arnab Goswami of Republic TV, compete to outdo one another as the loudest Modi supporters. As </w:t>
      </w:r>
      <w:hyperlink r:id="rId46" w:history="1">
        <w:r w:rsidRPr="00D04D3B">
          <w:rPr>
            <w:rStyle w:val="Hyperlink"/>
            <w:sz w:val="16"/>
          </w:rPr>
          <w:t>the government announced the crackdown in Kashmir</w:t>
        </w:r>
      </w:hyperlink>
      <w:r w:rsidRPr="00D04D3B">
        <w:rPr>
          <w:sz w:val="16"/>
        </w:rPr>
        <w:t xml:space="preserve">, M.K. Anand, the managing director of Times Network, sent his editors a directive. “We are India’s leading news broadcasters,” he wrote in a WhatsApp message, seen by The New York Times. “It is important that we stay firmly with the national government at this juncture instead of focusing on finding faults.” The Modi government has been particularly concerned about broadcast media, which reach into every corner of the country. It has approved very few new TV channels, and even Bloomberg, the American media giant, has been unable to get a license, despite investing millions of dollars with its Indian partner. In this environment, sharp criticism of Mr. Modi can end careers. After a host at the Hindi news channel ABP questioned the results of one of the prime minister’s initiatives to help poor farmers, the satellite transmission of the show was interrupted every time it was broadcast, said several people who worked at the station. The channel’s owners pressured the host, Punya Prasun Bajpai, to resign, and as soon as he left, the transmission interruptions stopped, the former employees said. And after another ABP anchor, Abhisar Sharma, criticized Mr. Modi on live television about public safety, he was pulled off the air the same day. He, too, said he was pressured to quit. Mr. Sharma then took to YouTube to broadcast his commentary, but pro-Modi trolls followed him into cyberspace. Every time he uploaded a video — and some drew millions of views — YouTube would receive thousands of complaints that he had made inappropriate remarks, Mr. Sharma said. The site’s algorithm then blocked any advertising revenue he would have made. “You can’t escape them,” he said. Small-town journalists have come under government attack, as well. Last August, Pawan Kumar Jaiswal, a part-time journalist who also ran a tiny mobile phone accessories shop, broke a story revealing how poor children in a school near Varanasi, Mr. Modi’s parliamentary constituency, were being fed only flatbread and salt for lunch — a clear violation of government nutrition rules. After his </w:t>
      </w:r>
      <w:hyperlink r:id="rId47" w:tgtFrame="_blank" w:history="1">
        <w:r w:rsidRPr="00D04D3B">
          <w:rPr>
            <w:rStyle w:val="Hyperlink"/>
            <w:sz w:val="16"/>
          </w:rPr>
          <w:t>short video</w:t>
        </w:r>
      </w:hyperlink>
      <w:r w:rsidRPr="00D04D3B">
        <w:rPr>
          <w:sz w:val="16"/>
        </w:rPr>
        <w:t xml:space="preserve"> went viral, a state education officer filed a criminal complaint against Mr. Jaiswal, accusing him of conspiracy, false evidence and cheating, a crime that can draw up to seven years in jail. His source at the school was promptly arrested. Fearing he was next, Mr. Jaiswal fled to New Delhi, where he hid for several weeks. “Sometimes I felt like committing suicide,’’ he said. Even though an investigation eventually vindicated his reporting and the police dropped the charges against him, Mr. Jaiswal continues to be stalked by people connected to the school, he said. He has reason to be afraid. Several Indian journalists have been killed in recent years, from a </w:t>
      </w:r>
      <w:hyperlink r:id="rId48" w:history="1">
        <w:r w:rsidRPr="00D04D3B">
          <w:rPr>
            <w:rStyle w:val="Hyperlink"/>
            <w:sz w:val="16"/>
          </w:rPr>
          <w:t>Kashmiri newspaper editor shot</w:t>
        </w:r>
      </w:hyperlink>
      <w:r w:rsidRPr="00D04D3B">
        <w:rPr>
          <w:sz w:val="16"/>
        </w:rPr>
        <w:t xml:space="preserve"> outside his office to a </w:t>
      </w:r>
      <w:hyperlink r:id="rId49" w:tgtFrame="_blank" w:history="1">
        <w:r w:rsidRPr="00D04D3B">
          <w:rPr>
            <w:rStyle w:val="Hyperlink"/>
            <w:sz w:val="16"/>
          </w:rPr>
          <w:t>young journalist in Jharkhand</w:t>
        </w:r>
      </w:hyperlink>
      <w:r w:rsidRPr="00D04D3B">
        <w:rPr>
          <w:sz w:val="16"/>
        </w:rPr>
        <w:t xml:space="preserve"> who was abducted and found unconscious in a forest. “This is the life of a local reporter,” Mr. Jaiswal said. The shutdown of Media One and another Kerala television station, Asianet News, in March was a new twist. Both stations broadcast in Malayalam, a local language spoken by less than 3 percent of Indians. And both channels had aired witness accounts that echoed what many other outlets aired during the violence in Delhi: that </w:t>
      </w:r>
      <w:hyperlink r:id="rId50" w:history="1">
        <w:r w:rsidRPr="00D04D3B">
          <w:rPr>
            <w:rStyle w:val="Hyperlink"/>
            <w:sz w:val="16"/>
          </w:rPr>
          <w:t xml:space="preserve">the police had done little to stop Hindu mobs as they rampaged </w:t>
        </w:r>
      </w:hyperlink>
      <w:r w:rsidRPr="00D04D3B">
        <w:rPr>
          <w:sz w:val="16"/>
        </w:rPr>
        <w:t>against Muslims. But the broadcast ministry claimed that what these two stations reported “could enhance the communal disharmony across the country.” After many complaints about the shutdown, the broadcasting minister, Mr. Javadekar, reversed the orders the next morning. “Press freedom is absolutely essential in a democratic setup and that is the commitment of the Modi government,” Mr. Javadekar said at a news conference, implying that the orders had been issued without his consent. “But let me also say,” he concluded, “that everybody accepts that it has to be a responsible freedom.”</w:t>
      </w:r>
    </w:p>
    <w:p w14:paraId="29DF5809" w14:textId="77777777" w:rsidR="00D04D3B" w:rsidRPr="00D04D3B" w:rsidRDefault="00D04D3B" w:rsidP="00D04D3B">
      <w:pPr>
        <w:pStyle w:val="Heading4"/>
      </w:pPr>
      <w:r w:rsidRPr="00D04D3B">
        <w:t xml:space="preserve">Current Indian news </w:t>
      </w:r>
      <w:r w:rsidRPr="00D04D3B">
        <w:rPr>
          <w:i/>
          <w:u w:val="single"/>
        </w:rPr>
        <w:t xml:space="preserve">cripples </w:t>
      </w:r>
      <w:r w:rsidRPr="00D04D3B">
        <w:t>democracy because of lack of objectivity:</w:t>
      </w:r>
      <w:r w:rsidRPr="00D04D3B">
        <w:rPr>
          <w:i/>
          <w:u w:val="single"/>
        </w:rPr>
        <w:t xml:space="preserve"> fake news</w:t>
      </w:r>
      <w:r w:rsidRPr="00D04D3B">
        <w:t>, mob</w:t>
      </w:r>
      <w:r w:rsidRPr="00D04D3B">
        <w:rPr>
          <w:i/>
          <w:u w:val="single"/>
        </w:rPr>
        <w:t xml:space="preserve"> lynchings</w:t>
      </w:r>
    </w:p>
    <w:p w14:paraId="78410BEF" w14:textId="77777777" w:rsidR="00D04D3B" w:rsidRPr="00D04D3B" w:rsidRDefault="00D04D3B" w:rsidP="00D04D3B">
      <w:pPr>
        <w:pStyle w:val="Heading4"/>
        <w:rPr>
          <w:rStyle w:val="Style13ptBold"/>
        </w:rPr>
      </w:pPr>
      <w:r w:rsidRPr="00D04D3B">
        <w:rPr>
          <w:rStyle w:val="Style13ptBold"/>
        </w:rPr>
        <w:t>Sharma 20</w:t>
      </w:r>
    </w:p>
    <w:p w14:paraId="7273D8A4" w14:textId="77777777" w:rsidR="00D04D3B" w:rsidRPr="00D04D3B" w:rsidRDefault="00D04D3B" w:rsidP="00D04D3B">
      <w:r w:rsidRPr="00D04D3B">
        <w:t xml:space="preserve"> [Mahak Sharma is working in content and documentation in a women-oriented project. I believe that knowledge is power, and should be used for the upliftment of the society. Chai is life! Animals are love, more so cats! Cats have it all - admiration, an endless sleep and company only when they want it. “Opinion: Journalism, The Crumbling Pillar Of Indian Democracy” YKA </w:t>
      </w:r>
      <w:hyperlink r:id="rId51" w:history="1">
        <w:r w:rsidRPr="00D04D3B">
          <w:rPr>
            <w:rStyle w:val="Hyperlink"/>
          </w:rPr>
          <w:t>https://www.youthkiawaaz.com/2020/04/journalism-the-crumbling-pillar-of-indian-democracy/</w:t>
        </w:r>
      </w:hyperlink>
      <w:r w:rsidRPr="00D04D3B">
        <w:t>] aaditg</w:t>
      </w:r>
    </w:p>
    <w:p w14:paraId="614AFF7E" w14:textId="77777777" w:rsidR="00D04D3B" w:rsidRPr="00D04D3B" w:rsidRDefault="00D04D3B" w:rsidP="00D04D3B">
      <w:r w:rsidRPr="00D04D3B">
        <w:t>*defines india as a democracy</w:t>
      </w:r>
    </w:p>
    <w:p w14:paraId="15385E9E" w14:textId="77777777" w:rsidR="00D04D3B" w:rsidRPr="00D04D3B" w:rsidRDefault="00D04D3B" w:rsidP="00D04D3B">
      <w:r w:rsidRPr="00D04D3B">
        <w:t>*solvency bc the end explains why recognizing it can fix problems</w:t>
      </w:r>
    </w:p>
    <w:p w14:paraId="2E927EB5" w14:textId="77777777" w:rsidR="00D04D3B" w:rsidRPr="00D04D3B" w:rsidRDefault="00D04D3B" w:rsidP="00D04D3B">
      <w:pPr>
        <w:rPr>
          <w:rStyle w:val="StyleUnderline"/>
        </w:rPr>
      </w:pPr>
      <w:r w:rsidRPr="00D04D3B">
        <w:rPr>
          <w:sz w:val="14"/>
        </w:rPr>
        <w:t xml:space="preserve">In these extraordinary times of a global pandemic which has quite literally spread across every nook and corner of the world, from the small island states of Papua New Guinea to the military superpower United States of America, the world and people are filled with a sense of disquietude, making it difficult for all of us to cope with this precariousness. Therefore, </w:t>
      </w:r>
      <w:r w:rsidRPr="00D04D3B">
        <w:rPr>
          <w:rStyle w:val="StyleUnderline"/>
        </w:rPr>
        <w:t>many of us consider it wise to rely on news channels, newspapers, online news portals, websites, etc. to stay alert and aware of the disease and its consequences.</w:t>
      </w:r>
      <w:r w:rsidRPr="00D04D3B">
        <w:rPr>
          <w:sz w:val="14"/>
        </w:rPr>
        <w:t xml:space="preserve"> But the </w:t>
      </w:r>
      <w:r w:rsidRPr="00D04D3B">
        <w:rPr>
          <w:rStyle w:val="StyleUnderline"/>
        </w:rPr>
        <w:t>sad state of Indian journalism which is reduced to a ‘Whatsapp University’ has created it difficult for the citizens to count on the Indian media for legitimate information and a sense of security</w:t>
      </w:r>
      <w:r w:rsidRPr="00D04D3B">
        <w:rPr>
          <w:sz w:val="14"/>
        </w:rPr>
        <w:t xml:space="preserve">. Lately, </w:t>
      </w:r>
      <w:r w:rsidRPr="00D04D3B">
        <w:rPr>
          <w:rStyle w:val="StyleUnderline"/>
        </w:rPr>
        <w:t xml:space="preserve">it has become a </w:t>
      </w:r>
      <w:r w:rsidRPr="00C01E59">
        <w:rPr>
          <w:rStyle w:val="StyleUnderline"/>
          <w:highlight w:val="green"/>
        </w:rPr>
        <w:t>gargantuan task to differentiate</w:t>
      </w:r>
      <w:r w:rsidRPr="00D04D3B">
        <w:rPr>
          <w:rStyle w:val="StyleUnderline"/>
        </w:rPr>
        <w:t xml:space="preserve"> between ‘f</w:t>
      </w:r>
      <w:r w:rsidRPr="00C01E59">
        <w:rPr>
          <w:rStyle w:val="StyleUnderline"/>
          <w:highlight w:val="green"/>
        </w:rPr>
        <w:t>ake’</w:t>
      </w:r>
      <w:r w:rsidRPr="00D04D3B">
        <w:rPr>
          <w:rStyle w:val="StyleUnderline"/>
        </w:rPr>
        <w:t xml:space="preserve"> news and </w:t>
      </w:r>
      <w:r w:rsidRPr="00C01E59">
        <w:rPr>
          <w:rStyle w:val="StyleUnderline"/>
          <w:highlight w:val="green"/>
        </w:rPr>
        <w:t>‘legit’ news</w:t>
      </w:r>
      <w:r w:rsidRPr="00D04D3B">
        <w:rPr>
          <w:rStyle w:val="StyleUnderline"/>
        </w:rPr>
        <w:t>, and the onus lies on the viewers and consumers of the news</w:t>
      </w:r>
      <w:r w:rsidRPr="00D04D3B">
        <w:rPr>
          <w:sz w:val="14"/>
        </w:rPr>
        <w:t>. Amount of ‘</w:t>
      </w:r>
      <w:r w:rsidRPr="00D04D3B">
        <w:rPr>
          <w:rStyle w:val="Emphasis"/>
        </w:rPr>
        <w:t xml:space="preserve">fake news’ has </w:t>
      </w:r>
      <w:r w:rsidRPr="00C01E59">
        <w:rPr>
          <w:rStyle w:val="Emphasis"/>
          <w:highlight w:val="green"/>
        </w:rPr>
        <w:t>increased exponentially</w:t>
      </w:r>
      <w:r w:rsidRPr="00D04D3B">
        <w:rPr>
          <w:sz w:val="14"/>
        </w:rPr>
        <w:t xml:space="preserve">, so much so that different media outlets were created to deal with the ‘menace of fake news’. India recently witnessed another lynching where three people (two of them were sadhus) were killed by a mob of over 100 men in Palghar, Maharashtra. The </w:t>
      </w:r>
      <w:r w:rsidRPr="00D04D3B">
        <w:rPr>
          <w:rStyle w:val="Emphasis"/>
        </w:rPr>
        <w:t>l</w:t>
      </w:r>
      <w:r w:rsidRPr="00C01E59">
        <w:rPr>
          <w:rStyle w:val="Emphasis"/>
          <w:highlight w:val="green"/>
        </w:rPr>
        <w:t xml:space="preserve">ynching </w:t>
      </w:r>
      <w:r w:rsidRPr="00D04D3B">
        <w:rPr>
          <w:rStyle w:val="Emphasis"/>
        </w:rPr>
        <w:t>and the angry mob were</w:t>
      </w:r>
      <w:r w:rsidRPr="00C01E59">
        <w:rPr>
          <w:rStyle w:val="Emphasis"/>
          <w:highlight w:val="green"/>
        </w:rPr>
        <w:t xml:space="preserve"> incited on mistaken identity</w:t>
      </w:r>
      <w:r w:rsidRPr="00D04D3B">
        <w:rPr>
          <w:sz w:val="14"/>
        </w:rPr>
        <w:t xml:space="preserve"> where they considered the three men to be involved in child kidnapping. The recent ‘panel discussion’ which turned into a shouting match by the panelists and the moderator on ‘Palgtghar Lynching’ completely baffled me. </w:t>
      </w:r>
      <w:r w:rsidRPr="00D04D3B">
        <w:rPr>
          <w:rStyle w:val="StyleUnderline"/>
        </w:rPr>
        <w:t>There were ‘</w:t>
      </w:r>
      <w:r w:rsidRPr="00C01E59">
        <w:rPr>
          <w:rStyle w:val="StyleUnderline"/>
          <w:highlight w:val="green"/>
        </w:rPr>
        <w:t>news anchors’</w:t>
      </w:r>
      <w:r w:rsidRPr="00D04D3B">
        <w:rPr>
          <w:rStyle w:val="StyleUnderline"/>
        </w:rPr>
        <w:t xml:space="preserve"> who </w:t>
      </w:r>
      <w:r w:rsidRPr="00C01E59">
        <w:rPr>
          <w:rStyle w:val="StyleUnderline"/>
          <w:highlight w:val="green"/>
        </w:rPr>
        <w:t>quoted wrong information</w:t>
      </w:r>
      <w:r w:rsidRPr="00D04D3B">
        <w:rPr>
          <w:sz w:val="14"/>
        </w:rPr>
        <w:t xml:space="preserve">, and </w:t>
      </w:r>
      <w:r w:rsidRPr="00D04D3B">
        <w:rPr>
          <w:rStyle w:val="StyleUnderline"/>
        </w:rPr>
        <w:t>turned themselves into</w:t>
      </w:r>
      <w:r w:rsidRPr="00D04D3B">
        <w:rPr>
          <w:sz w:val="14"/>
        </w:rPr>
        <w:t xml:space="preserve"> a chest-thumping, liberal-hating, </w:t>
      </w:r>
      <w:r w:rsidRPr="00D04D3B">
        <w:rPr>
          <w:rStyle w:val="StyleUnderline"/>
        </w:rPr>
        <w:t>Hindu-loving</w:t>
      </w:r>
      <w:r w:rsidRPr="00D04D3B">
        <w:rPr>
          <w:sz w:val="14"/>
        </w:rPr>
        <w:t xml:space="preserve"> and anti-opposition</w:t>
      </w:r>
      <w:r w:rsidRPr="00D04D3B">
        <w:rPr>
          <w:rStyle w:val="StyleUnderline"/>
        </w:rPr>
        <w:t xml:space="preserve"> puppets</w:t>
      </w:r>
      <w:r w:rsidRPr="00D04D3B">
        <w:rPr>
          <w:sz w:val="14"/>
        </w:rPr>
        <w:t xml:space="preserve">, </w:t>
      </w:r>
      <w:r w:rsidRPr="00D04D3B">
        <w:rPr>
          <w:rStyle w:val="StyleUnderline"/>
        </w:rPr>
        <w:t xml:space="preserve">and used </w:t>
      </w:r>
      <w:r w:rsidRPr="00D04D3B">
        <w:rPr>
          <w:sz w:val="14"/>
        </w:rPr>
        <w:t xml:space="preserve">communally-charged language and </w:t>
      </w:r>
      <w:r w:rsidRPr="00D04D3B">
        <w:rPr>
          <w:rStyle w:val="StyleUnderline"/>
        </w:rPr>
        <w:t>hate speech</w:t>
      </w:r>
      <w:r w:rsidRPr="00D04D3B">
        <w:rPr>
          <w:sz w:val="14"/>
        </w:rPr>
        <w:t xml:space="preserve"> in a secular, multi-ethnic, and a multi-religious country like India. It is not as if this is the first time that I have seen a mockery being made of journalism but this is definitely the time when I began to forget what journalism stands for, why we need it, what consists of good journalism, and how salient it is for the functioning of a democracy. I began to look at the history of Journalism and understand it, but let us first define what journalism means. “Journalism is collation and distribution of news in print and non-print forms. The essence of the definition lies in the three inevitable cornerstones of journalism – objectivity and truth, autonomy and neutrality, and responsibility and management.” An Overview Print journalism dates back to 17th Century Germany, but the practice of the distribution of news was practiced in the Roman era in 59 B.C. where it was recorded in Acta Diurna through which news was hung in the city center every day for the consumption of the people. In this day and age of capitalism and Information Technology, commercialization of journalism and the abundance of fake and unreliable information are some of the predominant issues eroding the industry in India. The principle of ‘objectivity‘ is one of the foremost lessons in journalism, and it was considered of prime importance by Lichtenberg (1996:225) especially in liberal democracies. The term ‘objectivity’ is a comprehensive term and implies a ‘rational’ perspective on any given situation, and Westerstahl’s model defines it to include several components like truth, facts, and impartiality as well. Objectivity and truth are always considered at the top of the journalistic ethos. In addition, autonomy and neutrality have become equally important to reiterate the first principle of objectivity and truth. If a media house is not autonomous, it would eventually end up losing objectivity for either political or commercial gains. In light of these events, neutrality and autonomy became two very important pillars of the industry. Commercialization along with political pressures has threatened the freedom and autonomy of the industry in this era of capitalism. While these threats were non-existent during the nascent stage of the industry, there was immense political pressure which prevented newspapers or journalists from reporting on parliamentary actions, criticism of the king/government/ruler, and any form of rebellious speech or language. It was with the onset and dissemination of the enlightenment principles of Liberty, Equality, and Fraternity that the industry became much more autonomous and free of the political shackles. Today, </w:t>
      </w:r>
      <w:r w:rsidRPr="00D04D3B">
        <w:rPr>
          <w:rStyle w:val="StyleUnderline"/>
        </w:rPr>
        <w:t>freedom is one of the inevitable prerequisites for practicing serious and substantial journalism</w:t>
      </w:r>
      <w:r w:rsidRPr="00D04D3B">
        <w:rPr>
          <w:sz w:val="14"/>
        </w:rPr>
        <w:t xml:space="preserve">. Over the last 5 centuries, </w:t>
      </w:r>
      <w:r w:rsidRPr="00D04D3B">
        <w:rPr>
          <w:rStyle w:val="Emphasis"/>
        </w:rPr>
        <w:t>journalism has become a medium to change the world</w:t>
      </w:r>
      <w:r w:rsidRPr="00D04D3B">
        <w:rPr>
          <w:sz w:val="14"/>
        </w:rPr>
        <w:t xml:space="preserve">, a medium to share knowledge, ideas, and has played an extraordinary role in revolutions and movements across the world. To rejig our memories, it is important we understand journalism through the most effective outcomes that have been achieved in different parts of the world where journalism challenged and even changed the status quo. History And National Movements Clipping of The Hindu Patriot Historically, journalism has played a prominent role in revolutions, movements, and mass mobilization of people against injustice. Revolutions and mobilization of people are based on an ‘ideology’ which comes from an unbiased assessment of the power centers, therefore, communication of information and ideas becomes the core; and journalism becomes an effective way to disseminate information. The role of press and journalism in India’s freedom struggle dates back to 1857 when Payam-e-Azadi was published in Hindi and Urdu, compelling and calling people to fight against the British in the first war of independence. This was confiscated by the British, but the role of press and journalism had just begun in the larger struggle for freedom. Hindu Patriot, first published in 1853, by Girish Chandra Ghosh became a way of mobilizing people against the hostile policies of the British. One of the plays published under Harish Chandra Mukherjee in 1861 called Neel Darpan highlighted the predicament of the farmers and urged them to stop growing crops for the white traders; this led to the formation of Neel Commission by the British. </w:t>
      </w:r>
      <w:r w:rsidRPr="00D04D3B">
        <w:rPr>
          <w:rStyle w:val="StyleUnderline"/>
        </w:rPr>
        <w:t>Several Hindi, Urdu, Bengali, and Marathi newspapers faced trials and convictions for exposing the abuses of the British Empire in the Indian sub-continent while they informed people about the rampant abuse of power by the British.</w:t>
      </w:r>
      <w:r w:rsidRPr="00D04D3B">
        <w:rPr>
          <w:sz w:val="14"/>
        </w:rPr>
        <w:t xml:space="preserve"> The </w:t>
      </w:r>
      <w:r w:rsidRPr="00D04D3B">
        <w:rPr>
          <w:rStyle w:val="StyleUnderline"/>
        </w:rPr>
        <w:t>popularity of Bhagat Singh, Rajguru, and Sukhdev can be attributed to the information that was published in different journals and newspapers during their trial</w:t>
      </w:r>
      <w:r w:rsidRPr="00D04D3B">
        <w:rPr>
          <w:sz w:val="14"/>
        </w:rPr>
        <w:t xml:space="preserve">, </w:t>
      </w:r>
      <w:r w:rsidRPr="00D04D3B">
        <w:rPr>
          <w:rStyle w:val="StyleUnderline"/>
        </w:rPr>
        <w:t>where their ideas and the injustice was being highlighted through journalism.</w:t>
      </w:r>
      <w:r w:rsidRPr="00D04D3B">
        <w:rPr>
          <w:sz w:val="14"/>
        </w:rPr>
        <w:t xml:space="preserve"> Likewise, newspapers played an indispensable role in African and Asian countries during the colonial period, fuelling ideas and information among the people, and often questioning the colonial authorities. Also read: From Gauri Lankesh To Shujaat Bukhari, Our Journalists Continue To Pay A Heavy Price Speaking Truth To Power Hannah Dreier receiving the Pulitzer Prize.||Credits: The Pulitzer Prizes Journalism, in essence, implies distributing information and news but the freedom provided to journalists and media in a country reflects the democratic nature of the political system. </w:t>
      </w:r>
      <w:r w:rsidRPr="00C01E59">
        <w:rPr>
          <w:rStyle w:val="StyleUnderline"/>
          <w:highlight w:val="green"/>
        </w:rPr>
        <w:t xml:space="preserve">In a democracy </w:t>
      </w:r>
      <w:r w:rsidRPr="00D04D3B">
        <w:rPr>
          <w:rStyle w:val="StyleUnderline"/>
        </w:rPr>
        <w:t>where people can hold their government and administration accountable, the</w:t>
      </w:r>
      <w:r w:rsidRPr="00C01E59">
        <w:rPr>
          <w:rStyle w:val="StyleUnderline"/>
          <w:highlight w:val="green"/>
        </w:rPr>
        <w:t xml:space="preserve"> onus placed on journalism </w:t>
      </w:r>
      <w:r w:rsidRPr="00D04D3B">
        <w:rPr>
          <w:rStyle w:val="StyleUnderline"/>
        </w:rPr>
        <w:t xml:space="preserve">is </w:t>
      </w:r>
      <w:r w:rsidRPr="00C01E59">
        <w:rPr>
          <w:rStyle w:val="StyleUnderline"/>
          <w:highlight w:val="green"/>
        </w:rPr>
        <w:t>tremendous.</w:t>
      </w:r>
      <w:r w:rsidRPr="00D04D3B">
        <w:rPr>
          <w:rStyle w:val="StyleUnderline"/>
        </w:rPr>
        <w:t xml:space="preserve"> It becomes an institution that keeps a check on the government practices and ensures public good, justice, equality, and freedom for its citizenry. Journalism is as diverse as the circumstances that exist in our world, and it is difficult to compartmentalize them in a few separate categories.</w:t>
      </w:r>
      <w:r w:rsidRPr="00D04D3B">
        <w:rPr>
          <w:sz w:val="14"/>
        </w:rPr>
        <w:t xml:space="preserve"> But these are some primary classification based on methodology and outcome—investigative, citizen, news, reviews, and columns, etc. Investigative journalism is considered to be one of the risky endeavours that only a few daredevils could engage in, as it often involves under-cover agents and working in conflict zones or hostile environments. Hannah Dreier is one such journalist known for her exceptional courage and investigative reports. She won a Pulitzer for covering three case studies of two school students and a mother who were charged and deported back to their country of origin without any due process of law. Xenophobia and the lack of justice and freedom for immigrants is the central theme in these stories throwing light on how the presence of police officials in schools infringes on the human rights of immigrant children, who are looked at with suspicion. The account presents how a few harmless activities are enough to profile a student as belonging to MS-13 without any concrete evidence or facts. There is another investigative journalist, Anas Aremeyaw Anas working with Al Jazeera, who hails from West African country Ghana. He has conducted undercover operations exposing corruption in the judiciary, sports, and ritual killing of children by witch doctors in rural Ghana, among other operations. Journalism And Democracy Journalism and media play an imperative role in maintaining the social fabric and the political system of a country. It does engage in advocacy, protection of rights of the downtrodden and powerless, uncovering illegal practices; and ultimately speaking truth to power. The powerful institutions in the society like the parliament, legislature, corporates, the film industry, and several other institutions and industries that run in the country often disregard the rights and liberties of the powerless; and this is where journalism and media come in. They fill in the gaps and hold all institutions (government and private) working in the country accountable. </w:t>
      </w:r>
      <w:r w:rsidRPr="00C01E59">
        <w:rPr>
          <w:rStyle w:val="StyleUnderline"/>
          <w:highlight w:val="green"/>
        </w:rPr>
        <w:t>Democracy</w:t>
      </w:r>
      <w:r w:rsidRPr="00D04D3B">
        <w:rPr>
          <w:sz w:val="14"/>
        </w:rPr>
        <w:t>, as it exists in most countries</w:t>
      </w:r>
      <w:r w:rsidRPr="00C01E59">
        <w:rPr>
          <w:rStyle w:val="StyleUnderline"/>
          <w:highlight w:val="green"/>
        </w:rPr>
        <w:t>, is</w:t>
      </w:r>
      <w:r w:rsidRPr="00D04D3B">
        <w:rPr>
          <w:sz w:val="14"/>
        </w:rPr>
        <w:t xml:space="preserve"> a </w:t>
      </w:r>
      <w:r w:rsidRPr="00C01E59">
        <w:rPr>
          <w:rStyle w:val="StyleUnderline"/>
          <w:highlight w:val="green"/>
        </w:rPr>
        <w:t>representative</w:t>
      </w:r>
      <w:r w:rsidRPr="00C01E59">
        <w:rPr>
          <w:sz w:val="14"/>
          <w:highlight w:val="green"/>
        </w:rPr>
        <w:t xml:space="preserve"> f</w:t>
      </w:r>
      <w:r w:rsidRPr="00D04D3B">
        <w:rPr>
          <w:sz w:val="14"/>
        </w:rPr>
        <w:t xml:space="preserve">orm of democracy </w:t>
      </w:r>
      <w:r w:rsidRPr="00C01E59">
        <w:rPr>
          <w:rStyle w:val="StyleUnderline"/>
          <w:highlight w:val="green"/>
        </w:rPr>
        <w:t>instead of</w:t>
      </w:r>
      <w:r w:rsidRPr="00D04D3B">
        <w:rPr>
          <w:rStyle w:val="StyleUnderline"/>
        </w:rPr>
        <w:t xml:space="preserve"> </w:t>
      </w:r>
      <w:r w:rsidRPr="00D04D3B">
        <w:rPr>
          <w:sz w:val="14"/>
        </w:rPr>
        <w:t xml:space="preserve">a </w:t>
      </w:r>
      <w:r w:rsidRPr="00C01E59">
        <w:rPr>
          <w:rStyle w:val="StyleUnderline"/>
          <w:highlight w:val="green"/>
        </w:rPr>
        <w:t>direct</w:t>
      </w:r>
      <w:r w:rsidRPr="00D04D3B">
        <w:rPr>
          <w:rStyle w:val="StyleUnderline"/>
        </w:rPr>
        <w:t xml:space="preserve"> </w:t>
      </w:r>
      <w:r w:rsidRPr="00D04D3B">
        <w:rPr>
          <w:sz w:val="14"/>
        </w:rPr>
        <w:t xml:space="preserve">democracy—under which the people of a nation elect their own representatives to fulfill their demands and objectives by ensuring sound governance and administration. This indirect democracy provides power to the people once in every four or five years, and therefore, the citizens lose their control over the government. In addition, the parliamentary bills and paperwork is highly complicated, full of jargon, and often cumbersome to go through for a citizen—then what is it that remains as an effective point of check (apart from judiciary and parliament)? Journalism becomes the third eye of the citizens; it is what enables them to exercise some amount of effective control over the actions of the government; this function is performed by informing the citizens. It is also performed in several cases by engaging in effective and rational discussions on decisions taken by the regime in power, and constructively criticizing the actions when necessary with evidence, facts, and insightful research. This is how it becomes the fourth and invisible pillar of democracy when it stays true to its principles. Also read:Why Was Kashmiri Photojournalist Masrat Zahra Booked Under UA(P)A? While these are examples of great journalism, reiterating the true value of effective journalism, to understand the news reportage on Palghar Lynching, it becomes critical to understand the larger trend of Indian TV journalism where several news media houses often rely on fake information/unverified sources to attract people and create unscrupulous and exaggerated reports. Below are some of the fake stories that were covered by Indian news channels but were later reported as ‘fake’ by Alt-News (a fact-checking news organization): </w:t>
      </w:r>
      <w:r w:rsidRPr="00D04D3B">
        <w:rPr>
          <w:rStyle w:val="StyleUnderline"/>
        </w:rPr>
        <w:t>“Republic TV reported that the Jama Masjid has not paid electricity bills to the tune of four crores which was later reported as ‘fake’. The channel deleted the Tweet without posting any tweet or video apologizing to the Imam who was mocked at for owning luxurious cars and not paying electricity.”</w:t>
      </w:r>
      <w:r w:rsidRPr="00D04D3B">
        <w:rPr>
          <w:sz w:val="14"/>
        </w:rPr>
        <w:t xml:space="preserve"> “In a piece of more ridiculous and bizarre news, Aaj Tak reported that Saudi men can eat their wives when they are hungry. It was earlier picked up by Aaj Tak from India Today’s Hindi Channel, but Aaj Tak way to go!” “A Times Now news anchor spent his time and energy by shouting on top of his lungs over an image that was photoshopped. This image comes straight out of the ‘Whatsapp University’.” “A known news anchor on Zee News, known to rely on Whatsapp University more often than anyone else, spent one entire show on highlighting a conspiracy theory that was plagiarised from a Facebook Page. </w:t>
      </w:r>
      <w:r w:rsidRPr="00D04D3B">
        <w:rPr>
          <w:rStyle w:val="StyleUnderline"/>
        </w:rPr>
        <w:t>He started the show by talking about ‘land-jihad’ which was in relation to a recent bill passed by the government, and later went on to include education, love, finance, and films and music jihad among many other jihads.” In several instances, media outlets become lapdogs instead of watchdogs for the government and act as propaganda machines for the central government</w:t>
      </w:r>
      <w:r w:rsidRPr="00D04D3B">
        <w:rPr>
          <w:sz w:val="14"/>
        </w:rPr>
        <w:t xml:space="preserve">. The </w:t>
      </w:r>
      <w:r w:rsidRPr="00C01E59">
        <w:rPr>
          <w:rStyle w:val="StyleUnderline"/>
          <w:highlight w:val="green"/>
        </w:rPr>
        <w:t>compartmentalization of news channels and</w:t>
      </w:r>
      <w:r w:rsidRPr="00D04D3B">
        <w:rPr>
          <w:rStyle w:val="StyleUnderline"/>
        </w:rPr>
        <w:t xml:space="preserve"> newspapers into different ideological camps, and the</w:t>
      </w:r>
      <w:r w:rsidRPr="00C01E59">
        <w:rPr>
          <w:rStyle w:val="StyleUnderline"/>
          <w:highlight w:val="green"/>
        </w:rPr>
        <w:t xml:space="preserve"> stifling of</w:t>
      </w:r>
      <w:r w:rsidRPr="00D04D3B">
        <w:rPr>
          <w:rStyle w:val="StyleUnderline"/>
        </w:rPr>
        <w:t xml:space="preserve"> the ideals and principles of </w:t>
      </w:r>
      <w:r w:rsidRPr="00C01E59">
        <w:rPr>
          <w:rStyle w:val="StyleUnderline"/>
          <w:highlight w:val="green"/>
        </w:rPr>
        <w:t>journalism does not create aware citizens</w:t>
      </w:r>
      <w:r w:rsidRPr="00D04D3B">
        <w:rPr>
          <w:rStyle w:val="StyleUnderline"/>
        </w:rPr>
        <w:t xml:space="preserve"> but a misled population.</w:t>
      </w:r>
      <w:r w:rsidRPr="00D04D3B">
        <w:rPr>
          <w:sz w:val="14"/>
        </w:rPr>
        <w:t xml:space="preserve"> Some of the infamous outcomes for ‘bad journalism’ are the experience of Rwanda and the Radio Mille Collines which instigated hatred between Hutu and Tutsi population of Rwanda, resulting in the largest genocide to take place in the world. Likewise, the colonial press in Algeria during colonization created a conflict of identity for the Algerian people, as it acted as proxy propaganda machinery of the French colonizers. </w:t>
      </w:r>
      <w:r w:rsidRPr="00C01E59">
        <w:rPr>
          <w:rStyle w:val="StyleUnderline"/>
          <w:highlight w:val="green"/>
        </w:rPr>
        <w:t>Fake news,</w:t>
      </w:r>
      <w:r w:rsidRPr="00D04D3B">
        <w:rPr>
          <w:rStyle w:val="StyleUnderline"/>
        </w:rPr>
        <w:t xml:space="preserve"> whether propagated by Facebook posts or Whatsapp texts, </w:t>
      </w:r>
      <w:r w:rsidRPr="00C01E59">
        <w:rPr>
          <w:rStyle w:val="StyleUnderline"/>
          <w:highlight w:val="green"/>
        </w:rPr>
        <w:t>has led to mob-lynching</w:t>
      </w:r>
      <w:r w:rsidRPr="00D04D3B">
        <w:rPr>
          <w:sz w:val="14"/>
        </w:rPr>
        <w:t xml:space="preserve">, communal </w:t>
      </w:r>
      <w:r w:rsidRPr="00C01E59">
        <w:rPr>
          <w:rStyle w:val="StyleUnderline"/>
          <w:highlight w:val="green"/>
        </w:rPr>
        <w:t xml:space="preserve">hatred, </w:t>
      </w:r>
      <w:r w:rsidRPr="00D04D3B">
        <w:rPr>
          <w:rStyle w:val="StyleUnderline"/>
        </w:rPr>
        <w:t xml:space="preserve">and </w:t>
      </w:r>
      <w:r w:rsidRPr="00C01E59">
        <w:rPr>
          <w:rStyle w:val="StyleUnderline"/>
          <w:highlight w:val="green"/>
        </w:rPr>
        <w:t>caste rivalries</w:t>
      </w:r>
      <w:r w:rsidRPr="00D04D3B">
        <w:rPr>
          <w:sz w:val="14"/>
        </w:rPr>
        <w:t xml:space="preserve">, especially in small towns and rural areas of India. Siddharth Varadarajan, founder of The Wire Even during this global pandemic, the irresponsible and communally-coloured reportage by several Indian news channels led to the widespread circulation of fake videos. These news channels held the entire Muslim community responsible for the spike in the cases, and turned COVID-19 into a communal issue instead of focussing on the medical crisis at hand. While television channels and news anchors have stooped to the lowest levels of journalism in terms of quality of content—it is the social media channels and YouTubers that are providing more and more reliable and well-researched content. Akash Banerjee, Dhruv Rathee, The Print, The Wire, Caravan, NDTV, etc. are autonomous institutions or in some cases individuals/teams that are managing to hold the flag of Indian journalism amidst the dwindling voices of sanity in the Indian news channels. It is for the citizens to realize the positive and negative impact of journalism within their society. Therefore, </w:t>
      </w:r>
      <w:r w:rsidRPr="00D04D3B">
        <w:rPr>
          <w:rStyle w:val="StyleUnderline"/>
        </w:rPr>
        <w:t>it is the Indian viewers who can determine the direction of Indian journalism</w:t>
      </w:r>
      <w:r w:rsidRPr="00D04D3B">
        <w:rPr>
          <w:sz w:val="14"/>
        </w:rPr>
        <w:t xml:space="preserve">; </w:t>
      </w:r>
      <w:r w:rsidRPr="00D04D3B">
        <w:rPr>
          <w:rStyle w:val="StyleUnderline"/>
        </w:rPr>
        <w:t>if they give in to the communal and hatred filled cacophony of several over the top news anchors with sub-standard reporting and news distribution, or are they</w:t>
      </w:r>
      <w:r w:rsidRPr="00C01E59">
        <w:rPr>
          <w:rStyle w:val="StyleUnderline"/>
          <w:highlight w:val="green"/>
        </w:rPr>
        <w:t xml:space="preserve"> looking for</w:t>
      </w:r>
      <w:r w:rsidRPr="00D04D3B">
        <w:rPr>
          <w:rStyle w:val="StyleUnderline"/>
        </w:rPr>
        <w:t xml:space="preserve"> hard-hitting, </w:t>
      </w:r>
      <w:r w:rsidRPr="00C01E59">
        <w:rPr>
          <w:rStyle w:val="StyleUnderline"/>
          <w:highlight w:val="green"/>
        </w:rPr>
        <w:t>rational,</w:t>
      </w:r>
      <w:r w:rsidRPr="00D04D3B">
        <w:rPr>
          <w:rStyle w:val="StyleUnderline"/>
        </w:rPr>
        <w:t xml:space="preserve"> and </w:t>
      </w:r>
      <w:r w:rsidRPr="00C01E59">
        <w:rPr>
          <w:rStyle w:val="StyleUnderline"/>
          <w:highlight w:val="green"/>
        </w:rPr>
        <w:t>objective</w:t>
      </w:r>
      <w:r w:rsidRPr="00D04D3B">
        <w:rPr>
          <w:rStyle w:val="StyleUnderline"/>
        </w:rPr>
        <w:t xml:space="preserve"> </w:t>
      </w:r>
      <w:r w:rsidRPr="00C01E59">
        <w:rPr>
          <w:rStyle w:val="StyleUnderline"/>
          <w:highlight w:val="green"/>
        </w:rPr>
        <w:t xml:space="preserve">reporting </w:t>
      </w:r>
      <w:r w:rsidRPr="00D04D3B">
        <w:rPr>
          <w:rStyle w:val="StyleUnderline"/>
        </w:rPr>
        <w:t xml:space="preserve">with </w:t>
      </w:r>
      <w:r w:rsidRPr="00C01E59">
        <w:rPr>
          <w:rStyle w:val="StyleUnderline"/>
          <w:highlight w:val="green"/>
        </w:rPr>
        <w:t xml:space="preserve">sound research </w:t>
      </w:r>
      <w:r w:rsidRPr="00D04D3B">
        <w:rPr>
          <w:rStyle w:val="StyleUnderline"/>
        </w:rPr>
        <w:t xml:space="preserve">and </w:t>
      </w:r>
      <w:r w:rsidRPr="00C01E59">
        <w:rPr>
          <w:rStyle w:val="StyleUnderline"/>
          <w:highlight w:val="green"/>
        </w:rPr>
        <w:t>writing</w:t>
      </w:r>
      <w:r w:rsidRPr="00D04D3B">
        <w:rPr>
          <w:rStyle w:val="StyleUnderline"/>
        </w:rPr>
        <w:t>. They are the decision-makers</w:t>
      </w:r>
      <w:r w:rsidRPr="00D04D3B">
        <w:rPr>
          <w:sz w:val="14"/>
        </w:rPr>
        <w:t xml:space="preserve"> because ‘</w:t>
      </w:r>
      <w:r w:rsidRPr="00D04D3B">
        <w:rPr>
          <w:rStyle w:val="StyleUnderline"/>
        </w:rPr>
        <w:t>Radio Rwanda’ is soon to become ‘TV India’</w:t>
      </w:r>
      <w:r w:rsidRPr="00D04D3B">
        <w:rPr>
          <w:sz w:val="14"/>
        </w:rPr>
        <w:t xml:space="preserve">, </w:t>
      </w:r>
      <w:r w:rsidRPr="00D04D3B">
        <w:rPr>
          <w:rStyle w:val="StyleUnderline"/>
        </w:rPr>
        <w:t>given the increasing instances of fomenting of communal hatred.</w:t>
      </w:r>
    </w:p>
    <w:p w14:paraId="4513BF25" w14:textId="77777777" w:rsidR="00D04D3B" w:rsidRPr="00D04D3B" w:rsidRDefault="00D04D3B" w:rsidP="00D04D3B">
      <w:pPr>
        <w:rPr>
          <w:rStyle w:val="StyleUnderline"/>
        </w:rPr>
      </w:pPr>
    </w:p>
    <w:p w14:paraId="2198BCAB" w14:textId="77777777" w:rsidR="00D04D3B" w:rsidRPr="00D04D3B" w:rsidRDefault="00D04D3B" w:rsidP="00D04D3B">
      <w:pPr>
        <w:pStyle w:val="Heading4"/>
      </w:pPr>
      <w:r w:rsidRPr="00D04D3B">
        <w:t>India democracy is key to sustain and predict the state of US democracy</w:t>
      </w:r>
    </w:p>
    <w:p w14:paraId="7B8AB7DF" w14:textId="77777777" w:rsidR="00D04D3B" w:rsidRPr="00D04D3B" w:rsidRDefault="00D04D3B" w:rsidP="00D04D3B">
      <w:pPr>
        <w:pStyle w:val="Heading4"/>
        <w:rPr>
          <w:rStyle w:val="Style13ptBold"/>
        </w:rPr>
      </w:pPr>
      <w:r w:rsidRPr="00D04D3B">
        <w:rPr>
          <w:rStyle w:val="Style13ptBold"/>
        </w:rPr>
        <w:t>Blank 21</w:t>
      </w:r>
    </w:p>
    <w:p w14:paraId="13BCD85B" w14:textId="77777777" w:rsidR="00D04D3B" w:rsidRPr="00D04D3B" w:rsidRDefault="00D04D3B" w:rsidP="00D04D3B">
      <w:r w:rsidRPr="00D04D3B">
        <w:t xml:space="preserve"> (Jonah Blank is an American author, journalist and foreign policy expert, specializing in the culture, history and affairs of the Indian subcontinent. Blank earned a </w:t>
      </w:r>
      <w:hyperlink r:id="rId52" w:tooltip="Doctor of Philosophy" w:history="1">
        <w:r w:rsidRPr="00D04D3B">
          <w:rPr>
            <w:rStyle w:val="Hyperlink"/>
          </w:rPr>
          <w:t>PhD</w:t>
        </w:r>
      </w:hyperlink>
      <w:r w:rsidRPr="00D04D3B">
        <w:t xml:space="preserve"> in 1998 from </w:t>
      </w:r>
      <w:hyperlink r:id="rId53" w:tooltip="Harvard University" w:history="1">
        <w:r w:rsidRPr="00D04D3B">
          <w:rPr>
            <w:rStyle w:val="Hyperlink"/>
          </w:rPr>
          <w:t>Harvard University</w:t>
        </w:r>
      </w:hyperlink>
      <w:r w:rsidRPr="00D04D3B">
        <w:t xml:space="preserve">, and joined the staff of </w:t>
      </w:r>
      <w:hyperlink r:id="rId54" w:tooltip="U.S. News and World Report" w:history="1">
        <w:r w:rsidRPr="00D04D3B">
          <w:rPr>
            <w:rStyle w:val="Hyperlink"/>
          </w:rPr>
          <w:t>U.S. News and World Report</w:t>
        </w:r>
      </w:hyperlink>
      <w:r w:rsidRPr="00D04D3B">
        <w:t xml:space="preserve">, as well as writing for </w:t>
      </w:r>
      <w:hyperlink r:id="rId55" w:tooltip="The New Yorker" w:history="1">
        <w:r w:rsidRPr="00D04D3B">
          <w:rPr>
            <w:rStyle w:val="Hyperlink"/>
          </w:rPr>
          <w:t>The New Yorker</w:t>
        </w:r>
      </w:hyperlink>
      <w:r w:rsidRPr="00D04D3B">
        <w:t xml:space="preserve"> and </w:t>
      </w:r>
      <w:hyperlink r:id="rId56" w:tooltip="Foreign Affairs" w:history="1">
        <w:r w:rsidRPr="00D04D3B">
          <w:rPr>
            <w:rStyle w:val="Hyperlink"/>
          </w:rPr>
          <w:t>Foreign Affairs</w:t>
        </w:r>
      </w:hyperlink>
      <w:r w:rsidRPr="00D04D3B">
        <w:t xml:space="preserve">. But Blank decided to leave the magazine to work actively to influence the foreign policy of the U.S. government on Near Eastern affairs, becoming the policy advisor on South Asia/Near East policy to the </w:t>
      </w:r>
      <w:hyperlink r:id="rId57" w:tooltip="Senate Committee on Foreign Relations" w:history="1">
        <w:r w:rsidRPr="00D04D3B">
          <w:rPr>
            <w:rStyle w:val="Hyperlink"/>
          </w:rPr>
          <w:t>Senate Committee on Foreign Relations</w:t>
        </w:r>
      </w:hyperlink>
      <w:r w:rsidRPr="00D04D3B">
        <w:t xml:space="preserve">. He is also a member of the </w:t>
      </w:r>
      <w:hyperlink r:id="rId58" w:tooltip="Council on Foreign Relations" w:history="1">
        <w:r w:rsidRPr="00D04D3B">
          <w:rPr>
            <w:rStyle w:val="Hyperlink"/>
          </w:rPr>
          <w:t>Council on Foreign Relations</w:t>
        </w:r>
      </w:hyperlink>
      <w:r w:rsidRPr="00D04D3B">
        <w:t xml:space="preserve">. He currently works as a Senior Political Scientist at the </w:t>
      </w:r>
      <w:hyperlink r:id="rId59" w:tooltip="RAND Corporation" w:history="1">
        <w:r w:rsidRPr="00D04D3B">
          <w:rPr>
            <w:rStyle w:val="Hyperlink"/>
          </w:rPr>
          <w:t>RAND Corporation</w:t>
        </w:r>
      </w:hyperlink>
      <w:r w:rsidRPr="00D04D3B">
        <w:t>.</w:t>
      </w:r>
      <w:hyperlink r:id="rId60" w:anchor="cite_note-4" w:history="1">
        <w:r w:rsidRPr="00D04D3B">
          <w:rPr>
            <w:rStyle w:val="Hyperlink"/>
          </w:rPr>
          <w:t>[4]</w:t>
        </w:r>
      </w:hyperlink>
      <w:r w:rsidRPr="00D04D3B">
        <w:t xml:space="preserve"> 6-10-2021, "India’s Democracy Is the World’s Problem," Atlantic, </w:t>
      </w:r>
      <w:hyperlink r:id="rId61" w:history="1">
        <w:r w:rsidRPr="00D04D3B">
          <w:rPr>
            <w:rStyle w:val="Hyperlink"/>
          </w:rPr>
          <w:t>https://www.theatlantic.com/international/archive/2021/06/g7-india-narendra-modi-democracy/619144/</w:t>
        </w:r>
      </w:hyperlink>
      <w:r w:rsidRPr="00D04D3B">
        <w:t>, Accessed 2-11-2022)//AY</w:t>
      </w:r>
    </w:p>
    <w:p w14:paraId="4EC4D5BA" w14:textId="77777777" w:rsidR="00D04D3B" w:rsidRPr="00D04D3B" w:rsidRDefault="00D04D3B" w:rsidP="00D04D3B">
      <w:pPr>
        <w:rPr>
          <w:rStyle w:val="StyleUnderline"/>
          <w:sz w:val="12"/>
          <w:u w:val="none"/>
        </w:rPr>
      </w:pPr>
      <w:r w:rsidRPr="00D04D3B">
        <w:rPr>
          <w:sz w:val="12"/>
        </w:rPr>
        <w:t xml:space="preserve">When the G7 group of rich democracies assembles this weekend in southwest England, it will discuss issues including COVID-19, taxes, and climate change. One item overhanging the formal agenda, however, will be the global deterioration of democracy itself, </w:t>
      </w:r>
      <w:r w:rsidRPr="00D04D3B">
        <w:rPr>
          <w:rStyle w:val="StyleUnderline"/>
        </w:rPr>
        <w:t xml:space="preserve">and the nation on which this question may hinge won’t be any of the hosts, but a guest invited to this year’s confab: India. Democracy’s fate there may determine its fate throughout the world. At the moment, the signs aren’t looking good—and that should be a flashing-red warning beacon for the rest of us. </w:t>
      </w:r>
      <w:r w:rsidRPr="00D04D3B">
        <w:rPr>
          <w:sz w:val="12"/>
        </w:rPr>
        <w:t xml:space="preserve">Why is India the hinge point? The most obvious answer is the optics: </w:t>
      </w:r>
      <w:r w:rsidRPr="00D04D3B">
        <w:rPr>
          <w:rStyle w:val="StyleUnderline"/>
        </w:rPr>
        <w:t xml:space="preserve">When propagandists in Beijing </w:t>
      </w:r>
      <w:hyperlink r:id="rId62" w:history="1">
        <w:r w:rsidRPr="00D04D3B">
          <w:rPr>
            <w:rStyle w:val="StyleUnderline"/>
          </w:rPr>
          <w:t>describe democracy as a Western ideal</w:t>
        </w:r>
      </w:hyperlink>
      <w:r w:rsidRPr="00D04D3B">
        <w:rPr>
          <w:rStyle w:val="StyleUnderline"/>
        </w:rPr>
        <w:t xml:space="preserve"> unsuited to non-Western peoples, having a standard-bearer from the formerly colonized rather than the former colonizers is vital. But India’s importance goes far beyond narrative. </w:t>
      </w:r>
      <w:r w:rsidRPr="00D04D3B">
        <w:rPr>
          <w:sz w:val="12"/>
        </w:rPr>
        <w:t xml:space="preserve">The world’s most successful democracies are mostly small, wealthy, and homogenous. Any list you might consult will highlight nations such as Denmark, the Netherlands, and Norway. The Economist Intelligence Unit gives </w:t>
      </w:r>
      <w:hyperlink r:id="rId63" w:history="1">
        <w:r w:rsidRPr="00D04D3B">
          <w:rPr>
            <w:rStyle w:val="Hyperlink"/>
            <w:sz w:val="12"/>
          </w:rPr>
          <w:t>all of the top 10 spots</w:t>
        </w:r>
      </w:hyperlink>
      <w:r w:rsidRPr="00D04D3B">
        <w:rPr>
          <w:sz w:val="12"/>
        </w:rPr>
        <w:t xml:space="preserve"> in its annual Democracy Index to rich Western nations—most of which have populations smaller than that of Maryland. But these nations look nothing like the places where the mass of humanity lives. </w:t>
      </w:r>
      <w:r w:rsidRPr="00D04D3B">
        <w:rPr>
          <w:rStyle w:val="StyleUnderline"/>
        </w:rPr>
        <w:t xml:space="preserve">Of the world’s 10 most populous nations, only the United States and India are long-established democracies. </w:t>
      </w:r>
      <w:r w:rsidRPr="00D04D3B">
        <w:rPr>
          <w:sz w:val="12"/>
        </w:rPr>
        <w:t xml:space="preserve">Two (China and Russia) are undisguised autocracies, and the other six can be charitably described as “democracies in progress.” That a political system works for Iceland—which has 341,000 residents, almost all of them </w:t>
      </w:r>
      <w:hyperlink r:id="rId64" w:history="1">
        <w:r w:rsidRPr="00D04D3B">
          <w:rPr>
            <w:rStyle w:val="Hyperlink"/>
            <w:sz w:val="12"/>
          </w:rPr>
          <w:t>practically relatives</w:t>
        </w:r>
      </w:hyperlink>
      <w:r w:rsidRPr="00D04D3B">
        <w:rPr>
          <w:sz w:val="12"/>
        </w:rPr>
        <w:t xml:space="preserve">—means little to Brazil, Indonesia, or Nigeria. </w:t>
      </w:r>
      <w:r w:rsidRPr="00D04D3B">
        <w:rPr>
          <w:rStyle w:val="StyleUnderline"/>
        </w:rPr>
        <w:t xml:space="preserve">A real </w:t>
      </w:r>
      <w:r w:rsidRPr="00C01E59">
        <w:rPr>
          <w:rStyle w:val="StyleUnderline"/>
          <w:highlight w:val="green"/>
        </w:rPr>
        <w:t>proof of concept</w:t>
      </w:r>
      <w:r w:rsidRPr="00D04D3B">
        <w:rPr>
          <w:rStyle w:val="StyleUnderline"/>
        </w:rPr>
        <w:t xml:space="preserve"> can be found only in a nation that is big, low-income, and abundantly diverse—</w:t>
      </w:r>
      <w:r w:rsidRPr="00C01E59">
        <w:rPr>
          <w:rStyle w:val="StyleUnderline"/>
          <w:highlight w:val="green"/>
        </w:rPr>
        <w:t>in</w:t>
      </w:r>
      <w:r w:rsidRPr="00D04D3B">
        <w:rPr>
          <w:rStyle w:val="StyleUnderline"/>
        </w:rPr>
        <w:t xml:space="preserve"> ethnicity, language, religion, and every other way a society can be divided. That’s </w:t>
      </w:r>
      <w:r w:rsidRPr="00C01E59">
        <w:rPr>
          <w:rStyle w:val="StyleUnderline"/>
          <w:highlight w:val="green"/>
        </w:rPr>
        <w:t>India</w:t>
      </w:r>
      <w:r w:rsidRPr="00D04D3B">
        <w:rPr>
          <w:rStyle w:val="StyleUnderline"/>
        </w:rPr>
        <w:t>. If democracy can make it there, it can make it anywhere. Until recently, democracy clearly could make it there</w:t>
      </w:r>
      <w:r w:rsidRPr="00D04D3B">
        <w:rPr>
          <w:sz w:val="12"/>
        </w:rPr>
        <w:t xml:space="preserve">. Upon gaining independence in 1947, India established a parliamentary system and enacted </w:t>
      </w:r>
      <w:hyperlink r:id="rId65" w:history="1">
        <w:r w:rsidRPr="00D04D3B">
          <w:rPr>
            <w:rStyle w:val="Hyperlink"/>
            <w:sz w:val="12"/>
          </w:rPr>
          <w:t>a liberal, far-reaching constitution</w:t>
        </w:r>
      </w:hyperlink>
      <w:r w:rsidRPr="00D04D3B">
        <w:rPr>
          <w:sz w:val="12"/>
        </w:rPr>
        <w:t xml:space="preserve">. Its sole deviation from the democratic path was a period of </w:t>
      </w:r>
      <w:hyperlink r:id="rId66" w:history="1">
        <w:r w:rsidRPr="00D04D3B">
          <w:rPr>
            <w:rStyle w:val="Hyperlink"/>
            <w:sz w:val="12"/>
          </w:rPr>
          <w:t>“Emergency”</w:t>
        </w:r>
      </w:hyperlink>
      <w:r w:rsidRPr="00D04D3B">
        <w:rPr>
          <w:sz w:val="12"/>
        </w:rPr>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w:t>
      </w:r>
      <w:r w:rsidRPr="00D04D3B">
        <w:rPr>
          <w:rStyle w:val="StyleUnderline"/>
        </w:rPr>
        <w:t xml:space="preserve">rule of law has done better in India than in most other nations. But India’s democracy has seen worrisome erosion. On </w:t>
      </w:r>
      <w:hyperlink r:id="rId67" w:history="1">
        <w:r w:rsidRPr="00D04D3B">
          <w:rPr>
            <w:rStyle w:val="StyleUnderline"/>
          </w:rPr>
          <w:t>The Economist</w:t>
        </w:r>
      </w:hyperlink>
      <w:hyperlink r:id="rId68" w:history="1">
        <w:r w:rsidRPr="00D04D3B">
          <w:rPr>
            <w:rStyle w:val="StyleUnderline"/>
          </w:rPr>
          <w:t>’s list</w:t>
        </w:r>
      </w:hyperlink>
      <w:r w:rsidRPr="00D04D3B">
        <w:rPr>
          <w:rStyle w:val="StyleUnderline"/>
        </w:rPr>
        <w:t xml:space="preserve">, the country has slid from No. 35 in 2006 to No. 53 today. And the ways in which </w:t>
      </w:r>
      <w:r w:rsidRPr="00C01E59">
        <w:rPr>
          <w:rStyle w:val="StyleUnderline"/>
          <w:highlight w:val="green"/>
        </w:rPr>
        <w:t>democracy is being undermined there</w:t>
      </w:r>
      <w:r w:rsidRPr="00D04D3B">
        <w:rPr>
          <w:rStyle w:val="StyleUnderline"/>
        </w:rPr>
        <w:t xml:space="preserve"> provide a </w:t>
      </w:r>
      <w:r w:rsidRPr="00C01E59">
        <w:rPr>
          <w:rStyle w:val="StyleUnderline"/>
          <w:highlight w:val="green"/>
        </w:rPr>
        <w:t>wake-up call</w:t>
      </w:r>
      <w:r w:rsidRPr="00D04D3B">
        <w:rPr>
          <w:rStyle w:val="StyleUnderline"/>
        </w:rPr>
        <w:t xml:space="preserve"> </w:t>
      </w:r>
      <w:r w:rsidRPr="00C01E59">
        <w:rPr>
          <w:rStyle w:val="StyleUnderline"/>
          <w:highlight w:val="green"/>
        </w:rPr>
        <w:t>to</w:t>
      </w:r>
      <w:r w:rsidRPr="00D04D3B">
        <w:rPr>
          <w:rStyle w:val="StyleUnderline"/>
        </w:rPr>
        <w:t xml:space="preserve"> those watching from afar—including in the </w:t>
      </w:r>
      <w:r w:rsidRPr="00C01E59">
        <w:rPr>
          <w:rStyle w:val="StyleUnderline"/>
          <w:highlight w:val="green"/>
        </w:rPr>
        <w:t>United States</w:t>
      </w:r>
      <w:r w:rsidRPr="00D04D3B">
        <w:rPr>
          <w:rStyle w:val="StyleUnderline"/>
        </w:rPr>
        <w:t xml:space="preserve">. </w:t>
      </w:r>
      <w:r w:rsidRPr="00D04D3B">
        <w:rPr>
          <w:sz w:val="12"/>
        </w:rPr>
        <w:t xml:space="preserve">At the root of the backsliding, in India as elsewhere, is a rejection of the core democratic principle that all citizens are equal. India’s governing Bharatiya Janata Party (BJP) champions Hindutva, an ideology that privileges the Hindu majority over religious minorities. First articulated </w:t>
      </w:r>
      <w:hyperlink r:id="rId69" w:history="1">
        <w:r w:rsidRPr="00D04D3B">
          <w:rPr>
            <w:rStyle w:val="Hyperlink"/>
            <w:sz w:val="12"/>
          </w:rPr>
          <w:t>a century ago</w:t>
        </w:r>
      </w:hyperlink>
      <w:r w:rsidRPr="00D04D3B">
        <w:rPr>
          <w:sz w:val="12"/>
        </w:rPr>
        <w:t xml:space="preserve">, Hindutva has grown from a fringe movement into the focus of national politics. Its immediate target has been the country’s Muslims, who represent </w:t>
      </w:r>
      <w:hyperlink r:id="rId70" w:history="1">
        <w:r w:rsidRPr="00D04D3B">
          <w:rPr>
            <w:rStyle w:val="Hyperlink"/>
            <w:sz w:val="12"/>
          </w:rPr>
          <w:t>14 percent</w:t>
        </w:r>
      </w:hyperlink>
      <w:r w:rsidRPr="00D04D3B">
        <w:rPr>
          <w:sz w:val="12"/>
        </w:rPr>
        <w:t xml:space="preserve"> of the population. If India transforms itself from a secular democracy (as is mandated by its constitution) into an avowedly Hindu nation, 276 million non-Hindus will become second-class citizens. 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 The first illiberal thrust was launched not against the hardware of democracy (the electoral system) but the software that enables it to operate—that is, an apolitical judiciary, a free press, and other elements of civil society. India’s judicial system has bent to the wishes of politicians since 2014. In the early years of Modi’s premiership, Uttar Pradesh, India’s biggest state, whose population is larger than all but four of the world’s nations, saw </w:t>
      </w:r>
      <w:hyperlink r:id="rId71" w:history="1">
        <w:r w:rsidRPr="00D04D3B">
          <w:rPr>
            <w:rStyle w:val="Hyperlink"/>
            <w:sz w:val="12"/>
          </w:rPr>
          <w:t>dozens of murderous attacks</w:t>
        </w:r>
      </w:hyperlink>
      <w:r w:rsidRPr="00D04D3B">
        <w:rPr>
          <w:sz w:val="12"/>
        </w:rPr>
        <w:t xml:space="preserve"> on Muslims by Hindu mobs, who accused their victims (in almost all cases falsely) of cow slaughter. The BJP sided with the killers: When the party won state elections in 2017, it appointed as chief minister a firebrand Hindu cleric who had </w:t>
      </w:r>
      <w:hyperlink r:id="rId72" w:history="1">
        <w:r w:rsidRPr="00D04D3B">
          <w:rPr>
            <w:rStyle w:val="Hyperlink"/>
            <w:sz w:val="12"/>
          </w:rPr>
          <w:t>promoted</w:t>
        </w:r>
      </w:hyperlink>
      <w:r w:rsidRPr="00D04D3B">
        <w:rPr>
          <w:sz w:val="12"/>
        </w:rPr>
        <w:t xml:space="preserve"> this vigilante action. Since then, the state’s judicial system has declined to punish most of the offenders—and the nation’s Supreme Court has </w:t>
      </w:r>
      <w:hyperlink r:id="rId73" w:history="1">
        <w:r w:rsidRPr="00D04D3B">
          <w:rPr>
            <w:rStyle w:val="Hyperlink"/>
            <w:sz w:val="12"/>
          </w:rPr>
          <w:t xml:space="preserve">contented itself </w:t>
        </w:r>
      </w:hyperlink>
      <w:hyperlink r:id="rId74" w:history="1">
        <w:r w:rsidRPr="00D04D3B">
          <w:rPr>
            <w:rStyle w:val="Hyperlink"/>
            <w:sz w:val="12"/>
          </w:rPr>
          <w:t xml:space="preserve">with issuing only </w:t>
        </w:r>
      </w:hyperlink>
      <w:hyperlink r:id="rId75" w:history="1">
        <w:r w:rsidRPr="00D04D3B">
          <w:rPr>
            <w:rStyle w:val="Hyperlink"/>
            <w:sz w:val="12"/>
          </w:rPr>
          <w:t>tsk</w:t>
        </w:r>
      </w:hyperlink>
      <w:hyperlink r:id="rId76" w:history="1">
        <w:r w:rsidRPr="00D04D3B">
          <w:rPr>
            <w:rStyle w:val="Hyperlink"/>
            <w:sz w:val="12"/>
          </w:rPr>
          <w:t>-</w:t>
        </w:r>
      </w:hyperlink>
      <w:hyperlink r:id="rId77" w:history="1">
        <w:r w:rsidRPr="00D04D3B">
          <w:rPr>
            <w:rStyle w:val="Hyperlink"/>
            <w:sz w:val="12"/>
          </w:rPr>
          <w:t>tsk</w:t>
        </w:r>
      </w:hyperlink>
      <w:hyperlink r:id="rId78" w:history="1">
        <w:r w:rsidRPr="00D04D3B">
          <w:rPr>
            <w:rStyle w:val="Hyperlink"/>
            <w:sz w:val="12"/>
          </w:rPr>
          <w:t>s</w:t>
        </w:r>
      </w:hyperlink>
      <w:r w:rsidRPr="00D04D3B">
        <w:rPr>
          <w:sz w:val="12"/>
        </w:rPr>
        <w:t xml:space="preserve">. Likewise, attacks on India’s press have grown brazen. Of the past decade’s 405 cases filed against journalists under a colonial-era sedition law, </w:t>
      </w:r>
      <w:hyperlink r:id="rId79" w:history="1">
        <w:r w:rsidRPr="00D04D3B">
          <w:rPr>
            <w:rStyle w:val="Hyperlink"/>
            <w:sz w:val="12"/>
          </w:rPr>
          <w:t>all but a few have been registered since Modi took office</w:t>
        </w:r>
      </w:hyperlink>
      <w:r w:rsidRPr="00D04D3B">
        <w:rPr>
          <w:sz w:val="12"/>
        </w:rPr>
        <w:t xml:space="preserve">. The Caravan, an outlet known for its dogged investigation of the BJP, has been </w:t>
      </w:r>
      <w:hyperlink r:id="rId80" w:history="1">
        <w:r w:rsidRPr="00D04D3B">
          <w:rPr>
            <w:rStyle w:val="Hyperlink"/>
            <w:sz w:val="12"/>
          </w:rPr>
          <w:t>singled out for special harassment</w:t>
        </w:r>
      </w:hyperlink>
      <w:r w:rsidRPr="00D04D3B">
        <w:rPr>
          <w:sz w:val="12"/>
        </w:rPr>
        <w:t xml:space="preserve">. Less than a month ago, Twitter, Facebook, and Instagram acceded to </w:t>
      </w:r>
      <w:hyperlink r:id="rId81" w:history="1">
        <w:r w:rsidRPr="00D04D3B">
          <w:rPr>
            <w:rStyle w:val="Hyperlink"/>
            <w:sz w:val="12"/>
          </w:rPr>
          <w:t>government demands</w:t>
        </w:r>
      </w:hyperlink>
      <w:r w:rsidRPr="00D04D3B">
        <w:rPr>
          <w:sz w:val="12"/>
        </w:rPr>
        <w:t xml:space="preserve"> to block some journalists’ posts. The bans are under review by the platforms, but they have achieved their purpose. Many feisty Indian journalists now choose their words carefully. Weakening these civil-society foundations enabled the next stage of Modi’s program: the use of democracy’s mechanisms to undermine democracy’s core. In 2019, Modi returned to office with an absolute parliamentary </w:t>
      </w:r>
      <w:hyperlink r:id="rId82" w:history="1">
        <w:r w:rsidRPr="00D04D3B">
          <w:rPr>
            <w:rStyle w:val="Hyperlink"/>
            <w:sz w:val="12"/>
          </w:rPr>
          <w:t>majority</w:t>
        </w:r>
      </w:hyperlink>
      <w:r w:rsidRPr="00D04D3B">
        <w:rPr>
          <w:sz w:val="12"/>
        </w:rPr>
        <w:t xml:space="preserve">. Shortly after, he abrogated the </w:t>
      </w:r>
      <w:hyperlink r:id="rId83" w:history="1">
        <w:r w:rsidRPr="00D04D3B">
          <w:rPr>
            <w:rStyle w:val="Hyperlink"/>
            <w:sz w:val="12"/>
          </w:rPr>
          <w:t>special status</w:t>
        </w:r>
      </w:hyperlink>
      <w:r w:rsidRPr="00D04D3B">
        <w:rPr>
          <w:sz w:val="12"/>
        </w:rPr>
        <w:t xml:space="preserve"> written into the constitution for Jammu and Kashmir (India’s sole Muslim-majority state). Protests in Kashmir were met with a months-long clampdown. Modi followed up with actions that </w:t>
      </w:r>
      <w:hyperlink r:id="rId84" w:history="1">
        <w:r w:rsidRPr="00D04D3B">
          <w:rPr>
            <w:rStyle w:val="Hyperlink"/>
            <w:sz w:val="12"/>
          </w:rPr>
          <w:t>officially</w:t>
        </w:r>
      </w:hyperlink>
      <w:r w:rsidRPr="00D04D3B">
        <w:rPr>
          <w:sz w:val="12"/>
        </w:rPr>
        <w:t xml:space="preserve"> and </w:t>
      </w:r>
      <w:hyperlink r:id="rId85" w:history="1">
        <w:r w:rsidRPr="00D04D3B">
          <w:rPr>
            <w:rStyle w:val="Hyperlink"/>
            <w:sz w:val="12"/>
          </w:rPr>
          <w:t>unofficially</w:t>
        </w:r>
      </w:hyperlink>
      <w:r w:rsidRPr="00D04D3B">
        <w:rPr>
          <w:sz w:val="12"/>
        </w:rPr>
        <w:t xml:space="preserve"> advantaged Hindus over Muslims nationwide. Demonstrations against these moves peaked in December 2019, and were extinguished only by a COVID-19 lockdown three months later. All of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86" w:history="1">
        <w:r w:rsidRPr="00D04D3B">
          <w:rPr>
            <w:rStyle w:val="Hyperlink"/>
            <w:sz w:val="12"/>
          </w:rPr>
          <w:t>2019</w:t>
        </w:r>
      </w:hyperlink>
      <w:r w:rsidRPr="00D04D3B">
        <w:rPr>
          <w:sz w:val="12"/>
        </w:rPr>
        <w:t xml:space="preserve">, 37.4 percent of the vote (the BJP’s highest total ever) translated into 55.8 percent of the seats in Parliament. Gyan Prakash, a scholar of the Emergency, sees the greatest threat to democracy in this “shadow legality”: the use of lawfare to subvert the foundation of constitutional government. And he sees India’s example as having global implications. “Modi is part of a much larger phenomenon,” he told me. “This is a project to mobilize all state institutions, and change India’s democratic and plural politics and culture.” Do constitutional questions matter to a farmer scraping by on </w:t>
      </w:r>
      <w:hyperlink r:id="rId87" w:history="1">
        <w:r w:rsidRPr="00D04D3B">
          <w:rPr>
            <w:rStyle w:val="Hyperlink"/>
            <w:sz w:val="12"/>
          </w:rPr>
          <w:t>$4 a day</w:t>
        </w:r>
      </w:hyperlink>
      <w:r w:rsidRPr="00D04D3B">
        <w:rPr>
          <w:sz w:val="12"/>
        </w:rPr>
        <w:t xml:space="preserve"> (the national average)? They should. As the Nobel laureate Amartya Sen once noted, </w:t>
      </w:r>
      <w:r w:rsidRPr="00D04D3B">
        <w:rPr>
          <w:rStyle w:val="StyleUnderline"/>
        </w:rPr>
        <w:t>“</w:t>
      </w:r>
      <w:hyperlink r:id="rId88" w:history="1">
        <w:r w:rsidRPr="00D04D3B">
          <w:rPr>
            <w:rStyle w:val="StyleUnderline"/>
          </w:rPr>
          <w:t xml:space="preserve">No </w:t>
        </w:r>
      </w:hyperlink>
      <w:hyperlink r:id="rId89" w:history="1">
        <w:r w:rsidRPr="00D04D3B">
          <w:rPr>
            <w:rStyle w:val="StyleUnderline"/>
          </w:rPr>
          <w:t>famine has ever</w:t>
        </w:r>
      </w:hyperlink>
      <w:hyperlink r:id="rId90" w:history="1">
        <w:r w:rsidRPr="00D04D3B">
          <w:rPr>
            <w:rStyle w:val="StyleUnderline"/>
          </w:rPr>
          <w:t xml:space="preserve"> taken place in the history of the world in a functioning </w:t>
        </w:r>
      </w:hyperlink>
      <w:hyperlink r:id="rId91" w:history="1">
        <w:r w:rsidRPr="00D04D3B">
          <w:rPr>
            <w:rStyle w:val="StyleUnderline"/>
          </w:rPr>
          <w:t>democracy</w:t>
        </w:r>
      </w:hyperlink>
      <w:r w:rsidRPr="00D04D3B">
        <w:rPr>
          <w:rStyle w:val="StyleUnderline"/>
        </w:rPr>
        <w:t xml:space="preserve">.” India is now facing its </w:t>
      </w:r>
      <w:r w:rsidRPr="00C01E59">
        <w:rPr>
          <w:rStyle w:val="StyleUnderline"/>
          <w:highlight w:val="green"/>
        </w:rPr>
        <w:t>most serious natural disaster</w:t>
      </w:r>
      <w:r w:rsidRPr="00D04D3B">
        <w:rPr>
          <w:rStyle w:val="StyleUnderline"/>
        </w:rPr>
        <w:t xml:space="preserve"> since independence, in the coronavirus </w:t>
      </w:r>
      <w:r w:rsidRPr="00C01E59">
        <w:rPr>
          <w:rStyle w:val="StyleUnderline"/>
          <w:highlight w:val="green"/>
        </w:rPr>
        <w:t>pandemic</w:t>
      </w:r>
      <w:r w:rsidRPr="00D04D3B">
        <w:rPr>
          <w:rStyle w:val="StyleUnderline"/>
        </w:rPr>
        <w:t xml:space="preserve">. Even by </w:t>
      </w:r>
      <w:hyperlink r:id="rId92" w:history="1">
        <w:r w:rsidRPr="00D04D3B">
          <w:rPr>
            <w:rStyle w:val="StyleUnderline"/>
          </w:rPr>
          <w:t>official figures</w:t>
        </w:r>
      </w:hyperlink>
      <w:r w:rsidRPr="00D04D3B">
        <w:rPr>
          <w:rStyle w:val="StyleUnderline"/>
        </w:rPr>
        <w:t xml:space="preserve"> (which significantly undercount the victims), India is the </w:t>
      </w:r>
      <w:r w:rsidRPr="00C01E59">
        <w:rPr>
          <w:rStyle w:val="StyleUnderline"/>
          <w:highlight w:val="green"/>
        </w:rPr>
        <w:t xml:space="preserve">world’s </w:t>
      </w:r>
      <w:r w:rsidRPr="00D04D3B">
        <w:rPr>
          <w:rStyle w:val="StyleUnderline"/>
        </w:rPr>
        <w:t xml:space="preserve">coronavirus </w:t>
      </w:r>
      <w:r w:rsidRPr="00C01E59">
        <w:rPr>
          <w:rStyle w:val="StyleUnderline"/>
          <w:highlight w:val="green"/>
        </w:rPr>
        <w:t>epicenter</w:t>
      </w:r>
      <w:r w:rsidRPr="00D04D3B">
        <w:rPr>
          <w:rStyle w:val="StyleUnderline"/>
        </w:rPr>
        <w:t xml:space="preserve">: 29 million sickened, more than 350,000 dead, and no end in sight. A great </w:t>
      </w:r>
      <w:r w:rsidRPr="00C01E59">
        <w:rPr>
          <w:rStyle w:val="StyleUnderline"/>
          <w:highlight w:val="green"/>
        </w:rPr>
        <w:t>many</w:t>
      </w:r>
      <w:r w:rsidRPr="00D04D3B">
        <w:rPr>
          <w:rStyle w:val="StyleUnderline"/>
        </w:rPr>
        <w:t xml:space="preserve"> of these cases were </w:t>
      </w:r>
      <w:r w:rsidRPr="00C01E59">
        <w:rPr>
          <w:rStyle w:val="StyleUnderline"/>
          <w:highlight w:val="green"/>
        </w:rPr>
        <w:t>preventable</w:t>
      </w:r>
      <w:r w:rsidRPr="00D04D3B">
        <w:rPr>
          <w:rStyle w:val="StyleUnderline"/>
        </w:rPr>
        <w:t xml:space="preserve">. Modi’s response to the pandemic has swung from </w:t>
      </w:r>
      <w:hyperlink r:id="rId93" w:history="1">
        <w:r w:rsidRPr="00D04D3B">
          <w:rPr>
            <w:rStyle w:val="StyleUnderline"/>
          </w:rPr>
          <w:t>oppressive lockdown</w:t>
        </w:r>
      </w:hyperlink>
      <w:r w:rsidRPr="00D04D3B">
        <w:rPr>
          <w:rStyle w:val="StyleUnderline"/>
        </w:rPr>
        <w:t xml:space="preserve"> to </w:t>
      </w:r>
      <w:hyperlink r:id="rId94" w:history="1">
        <w:r w:rsidRPr="00D04D3B">
          <w:rPr>
            <w:rStyle w:val="StyleUnderline"/>
          </w:rPr>
          <w:t>maskless political rallies</w:t>
        </w:r>
      </w:hyperlink>
      <w:r w:rsidRPr="00D04D3B">
        <w:rPr>
          <w:rStyle w:val="StyleUnderline"/>
        </w:rPr>
        <w:t xml:space="preserve"> and the encouragement of a </w:t>
      </w:r>
      <w:hyperlink r:id="rId95" w:history="1">
        <w:r w:rsidRPr="00D04D3B">
          <w:rPr>
            <w:rStyle w:val="StyleUnderline"/>
          </w:rPr>
          <w:t>super-spreader Hindu pilgrimage</w:t>
        </w:r>
      </w:hyperlink>
      <w:r w:rsidRPr="00D04D3B">
        <w:rPr>
          <w:rStyle w:val="StyleUnderline"/>
        </w:rPr>
        <w:t xml:space="preserve"> with 9 million attendees. A political </w:t>
      </w:r>
      <w:r w:rsidRPr="00C01E59">
        <w:rPr>
          <w:rStyle w:val="StyleUnderline"/>
          <w:highlight w:val="green"/>
        </w:rPr>
        <w:t xml:space="preserve">system in which </w:t>
      </w:r>
      <w:r w:rsidRPr="00D04D3B">
        <w:rPr>
          <w:rStyle w:val="StyleUnderline"/>
        </w:rPr>
        <w:t xml:space="preserve">the </w:t>
      </w:r>
      <w:r w:rsidRPr="00C01E59">
        <w:rPr>
          <w:rStyle w:val="StyleUnderline"/>
          <w:highlight w:val="green"/>
        </w:rPr>
        <w:t>government could be held accountable</w:t>
      </w:r>
      <w:r w:rsidRPr="00D04D3B">
        <w:rPr>
          <w:rStyle w:val="StyleUnderline"/>
        </w:rPr>
        <w:t xml:space="preserve"> might have </w:t>
      </w:r>
      <w:r w:rsidRPr="00C01E59">
        <w:rPr>
          <w:rStyle w:val="StyleUnderline"/>
          <w:highlight w:val="green"/>
        </w:rPr>
        <w:t xml:space="preserve">yielded </w:t>
      </w:r>
      <w:r w:rsidRPr="00D04D3B">
        <w:rPr>
          <w:rStyle w:val="StyleUnderline"/>
        </w:rPr>
        <w:t xml:space="preserve">a </w:t>
      </w:r>
      <w:r w:rsidRPr="00C01E59">
        <w:rPr>
          <w:rStyle w:val="StyleUnderline"/>
          <w:highlight w:val="green"/>
        </w:rPr>
        <w:t>different outcome</w:t>
      </w:r>
      <w:r w:rsidRPr="00D04D3B">
        <w:rPr>
          <w:rStyle w:val="StyleUnderline"/>
        </w:rPr>
        <w:t xml:space="preserve">. All of this may sound familiar to American ears. President Donald Trump labeled the press the </w:t>
      </w:r>
      <w:hyperlink r:id="rId96" w:history="1">
        <w:r w:rsidRPr="00D04D3B">
          <w:rPr>
            <w:rStyle w:val="StyleUnderline"/>
          </w:rPr>
          <w:t>“enemy of the people”</w:t>
        </w:r>
      </w:hyperlink>
      <w:r w:rsidRPr="00D04D3B">
        <w:rPr>
          <w:rStyle w:val="StyleUnderline"/>
        </w:rPr>
        <w:t xml:space="preserve"> and attempted to intimidate sitting judges. A critical mass of the Republican Party is at least as motivated by </w:t>
      </w:r>
      <w:hyperlink r:id="rId97" w:history="1">
        <w:r w:rsidRPr="00D04D3B">
          <w:rPr>
            <w:rStyle w:val="StyleUnderline"/>
          </w:rPr>
          <w:t>white grievance</w:t>
        </w:r>
      </w:hyperlink>
      <w:r w:rsidRPr="00D04D3B">
        <w:rPr>
          <w:rStyle w:val="StyleUnderline"/>
        </w:rPr>
        <w:t xml:space="preserve"> as the BJP base is by Hindutva. And laws recently </w:t>
      </w:r>
      <w:hyperlink r:id="rId98" w:history="1">
        <w:r w:rsidRPr="00D04D3B">
          <w:rPr>
            <w:rStyle w:val="StyleUnderline"/>
          </w:rPr>
          <w:t>passed in Georgia</w:t>
        </w:r>
      </w:hyperlink>
      <w:r w:rsidRPr="00D04D3B">
        <w:rPr>
          <w:rStyle w:val="StyleUnderline"/>
        </w:rPr>
        <w:t xml:space="preserve"> and </w:t>
      </w:r>
      <w:hyperlink r:id="rId99" w:history="1">
        <w:r w:rsidRPr="00D04D3B">
          <w:rPr>
            <w:rStyle w:val="StyleUnderline"/>
          </w:rPr>
          <w:t>proposed elsewhere</w:t>
        </w:r>
      </w:hyperlink>
      <w:r w:rsidRPr="00D04D3B">
        <w:rPr>
          <w:rStyle w:val="StyleUnderline"/>
        </w:rPr>
        <w:t xml:space="preserve"> would let partisan state officials rather than voters determine elections. This might be technically in accord with the Constitution, but would be at odds with—well, democracy. </w:t>
      </w:r>
      <w:r w:rsidRPr="00D04D3B">
        <w:rPr>
          <w:sz w:val="12"/>
        </w:rPr>
        <w:t xml:space="preserve">Perhaps the most dangerous threat of all is complacency. Whether doomscrolling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100" w:history="1">
        <w:r w:rsidRPr="00D04D3B">
          <w:rPr>
            <w:rStyle w:val="Hyperlink"/>
            <w:sz w:val="12"/>
          </w:rPr>
          <w:t>permitted to vote</w:t>
        </w:r>
      </w:hyperlink>
      <w:r w:rsidRPr="00D04D3B">
        <w:rPr>
          <w:sz w:val="12"/>
        </w:rPr>
        <w:t xml:space="preserve"> until 1920. Black Americans in Jim Crow states (that is, most of them) had to wait nearly another half century. If measured by universal suffrage, how long has America </w:t>
      </w:r>
      <w:hyperlink r:id="rId101" w:history="1">
        <w:r w:rsidRPr="00D04D3B">
          <w:rPr>
            <w:rStyle w:val="Hyperlink"/>
            <w:sz w:val="12"/>
          </w:rPr>
          <w:t>been a true democracy</w:t>
        </w:r>
      </w:hyperlink>
      <w:r w:rsidRPr="00D04D3B">
        <w:rPr>
          <w:sz w:val="12"/>
        </w:rPr>
        <w:t>? For less time than the Rolling Stones have been touring. This is why Americans should be paying close attention to the politics of India</w:t>
      </w:r>
      <w:r w:rsidRPr="00D04D3B">
        <w:rPr>
          <w:rStyle w:val="StyleUnderline"/>
        </w:rPr>
        <w:t xml:space="preserve">. The U.S. is not Iceland; it’s huge, diverse, and tough to govern. Only one other country with comparable size and complexity has given democracy a sustained, multigenerational shot. If the </w:t>
      </w:r>
      <w:r w:rsidRPr="00C01E59">
        <w:rPr>
          <w:rStyle w:val="StyleUnderline"/>
          <w:highlight w:val="green"/>
        </w:rPr>
        <w:t xml:space="preserve">system fails in India, </w:t>
      </w:r>
      <w:r w:rsidRPr="00D04D3B">
        <w:rPr>
          <w:rStyle w:val="StyleUnderline"/>
        </w:rPr>
        <w:t xml:space="preserve">it can </w:t>
      </w:r>
      <w:r w:rsidRPr="00C01E59">
        <w:rPr>
          <w:rStyle w:val="StyleUnderline"/>
          <w:highlight w:val="green"/>
        </w:rPr>
        <w:t>certainly fail closer to home.</w:t>
      </w:r>
      <w:r w:rsidRPr="00D04D3B">
        <w:rPr>
          <w:rStyle w:val="StyleUnderline"/>
        </w:rPr>
        <w:t xml:space="preserve"> </w:t>
      </w:r>
    </w:p>
    <w:p w14:paraId="70482306" w14:textId="77777777" w:rsidR="00D04D3B" w:rsidRPr="00D04D3B" w:rsidRDefault="00D04D3B" w:rsidP="00D04D3B">
      <w:pPr>
        <w:keepNext/>
        <w:keepLines/>
        <w:spacing w:before="40" w:after="0"/>
        <w:outlineLvl w:val="3"/>
        <w:rPr>
          <w:rFonts w:eastAsiaTheme="majorEastAsia" w:cstheme="majorBidi"/>
          <w:b/>
          <w:iCs/>
          <w:sz w:val="26"/>
        </w:rPr>
      </w:pPr>
      <w:r w:rsidRPr="00D04D3B">
        <w:rPr>
          <w:rFonts w:eastAsiaTheme="majorEastAsia" w:cstheme="majorBidi"/>
          <w:b/>
          <w:iCs/>
          <w:sz w:val="26"/>
        </w:rPr>
        <w:t xml:space="preserve">Democracy </w:t>
      </w:r>
      <w:r w:rsidRPr="00D04D3B">
        <w:rPr>
          <w:rFonts w:eastAsiaTheme="majorEastAsia" w:cstheme="majorBidi"/>
          <w:b/>
          <w:i/>
          <w:iCs/>
          <w:sz w:val="26"/>
          <w:u w:val="single"/>
        </w:rPr>
        <w:t xml:space="preserve">solves </w:t>
      </w:r>
      <w:r w:rsidRPr="00D04D3B">
        <w:rPr>
          <w:rFonts w:eastAsiaTheme="majorEastAsia" w:cstheme="majorBidi"/>
          <w:b/>
          <w:iCs/>
          <w:sz w:val="26"/>
        </w:rPr>
        <w:t xml:space="preserve">climate change but we need an </w:t>
      </w:r>
      <w:r w:rsidRPr="00D04D3B">
        <w:rPr>
          <w:rFonts w:eastAsiaTheme="majorEastAsia" w:cstheme="majorBidi"/>
          <w:b/>
          <w:i/>
          <w:iCs/>
          <w:sz w:val="26"/>
          <w:u w:val="single"/>
        </w:rPr>
        <w:t>increase</w:t>
      </w:r>
      <w:r w:rsidRPr="00D04D3B">
        <w:rPr>
          <w:rFonts w:eastAsiaTheme="majorEastAsia" w:cstheme="majorBidi"/>
          <w:b/>
          <w:iCs/>
          <w:sz w:val="26"/>
        </w:rPr>
        <w:t xml:space="preserve"> in pace of action</w:t>
      </w:r>
    </w:p>
    <w:p w14:paraId="1A7490F2" w14:textId="77777777" w:rsidR="00D04D3B" w:rsidRPr="00D04D3B" w:rsidRDefault="00D04D3B" w:rsidP="00D04D3B">
      <w:pPr>
        <w:pStyle w:val="Heading4"/>
      </w:pPr>
      <w:r w:rsidRPr="00D04D3B">
        <w:t>Casas-Zamora 21</w:t>
      </w:r>
    </w:p>
    <w:p w14:paraId="04E95FD2" w14:textId="77777777" w:rsidR="00D04D3B" w:rsidRPr="00D04D3B" w:rsidRDefault="00D04D3B" w:rsidP="00D04D3B">
      <w:r w:rsidRPr="00D04D3B">
        <w:t xml:space="preserve"> [Dr. Kevin Casas-Zamora is the Secretary-General of the International Institute for Democracy and Electoral Assistance (IDEA), with over 25 years of experience in democratic governance as a researcher, analyst, educator, consultant and public official. Here he discusses the role that democracy plays in mitigating climate change. 06/29/2021 Why democracy is the key ingredient to battling climate change” </w:t>
      </w:r>
      <w:hyperlink r:id="rId102" w:history="1">
        <w:r w:rsidRPr="00D04D3B">
          <w:t>https://www.euronews.com/green/2021/06/29/why-democracy-is-the-key-ingredient-to-battling-climate-change</w:t>
        </w:r>
      </w:hyperlink>
      <w:r w:rsidRPr="00D04D3B">
        <w:t xml:space="preserve"> ] //aaditg</w:t>
      </w:r>
    </w:p>
    <w:p w14:paraId="080DAED8" w14:textId="77777777" w:rsidR="00D04D3B" w:rsidRPr="00D04D3B" w:rsidRDefault="00D04D3B" w:rsidP="00D04D3B">
      <w:pPr>
        <w:rPr>
          <w:sz w:val="14"/>
        </w:rPr>
      </w:pPr>
      <w:r w:rsidRPr="00D04D3B">
        <w:rPr>
          <w:sz w:val="14"/>
        </w:rPr>
        <w:t xml:space="preserve">The </w:t>
      </w:r>
      <w:r w:rsidRPr="00D04D3B">
        <w:rPr>
          <w:u w:val="single"/>
        </w:rPr>
        <w:t>recent court rulings tell us a lot</w:t>
      </w:r>
      <w:r w:rsidRPr="00D04D3B">
        <w:rPr>
          <w:sz w:val="14"/>
        </w:rPr>
        <w:t xml:space="preserve">, not just about the powerful assets that democracy can deploy in the struggle against climate change, </w:t>
      </w:r>
      <w:r w:rsidRPr="00D04D3B">
        <w:rPr>
          <w:u w:val="single"/>
        </w:rPr>
        <w:t xml:space="preserve">but also the long-term robustness of the case for democracy as a political system. Democracies are under pressure from populism, disinformation, inequality and voter frustration, according to the Global State of Democracy report from the intergovernmental organisation International (IDEA). They are also afflicted by a crisis of self-confidence. </w:t>
      </w:r>
      <w:r w:rsidRPr="00D04D3B">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AmazonAndre Penner/AP2011 ‘Extremists and populists on the rise’: Why the EU needs a green prosecutor What are the vices to democracy? This narrative is not concocted out of thin air. Democracies do suffer from vices when it comes to slow-burning crises like global warming. </w:t>
      </w:r>
      <w:r w:rsidRPr="00D04D3B">
        <w:rPr>
          <w:u w:val="single"/>
        </w:rPr>
        <w:t xml:space="preserve">Voters and politicians have short attention spans. </w:t>
      </w:r>
      <w:r w:rsidRPr="00D04D3B">
        <w:rPr>
          <w:b/>
          <w:iCs/>
          <w:u w:val="single"/>
        </w:rPr>
        <w:t>Balances</w:t>
      </w:r>
      <w:r w:rsidRPr="00D04D3B">
        <w:rPr>
          <w:sz w:val="14"/>
        </w:rPr>
        <w:t xml:space="preserve"> of power </w:t>
      </w:r>
      <w:r w:rsidRPr="00D04D3B">
        <w:rPr>
          <w:b/>
          <w:iCs/>
          <w:u w:val="single"/>
        </w:rPr>
        <w:t>mean reforms can be held hostage to obstinate US Senators or oil lobbyists.</w:t>
      </w:r>
      <w:r w:rsidRPr="00D04D3B">
        <w:rPr>
          <w:sz w:val="14"/>
        </w:rPr>
        <w:t xml:space="preserve"> Science can play second fiddle to voters if it entails higher taxes - France’s yellow vest protests, sparked by fuel price rises, are a case in point. And yet, despite all this, the facts are clear - </w:t>
      </w:r>
      <w:r w:rsidRPr="00C01E59">
        <w:rPr>
          <w:b/>
          <w:iCs/>
          <w:highlight w:val="green"/>
          <w:u w:val="single"/>
        </w:rPr>
        <w:t xml:space="preserve">9 out of </w:t>
      </w:r>
      <w:r w:rsidRPr="00D04D3B">
        <w:rPr>
          <w:b/>
          <w:iCs/>
          <w:u w:val="single"/>
        </w:rPr>
        <w:t xml:space="preserve">the </w:t>
      </w:r>
      <w:r w:rsidRPr="00C01E59">
        <w:rPr>
          <w:b/>
          <w:iCs/>
          <w:highlight w:val="green"/>
          <w:u w:val="single"/>
        </w:rPr>
        <w:t xml:space="preserve">10 top performers </w:t>
      </w:r>
      <w:r w:rsidRPr="00D04D3B">
        <w:rPr>
          <w:b/>
          <w:iCs/>
          <w:u w:val="single"/>
        </w:rPr>
        <w:t xml:space="preserve">in the 2021 </w:t>
      </w:r>
      <w:r w:rsidRPr="00C01E59">
        <w:rPr>
          <w:b/>
          <w:iCs/>
          <w:highlight w:val="green"/>
          <w:u w:val="single"/>
        </w:rPr>
        <w:t>Climate Change Performance Index are democracies</w:t>
      </w:r>
      <w:r w:rsidRPr="00D04D3B">
        <w:rPr>
          <w:b/>
          <w:iCs/>
          <w:u w:val="single"/>
        </w:rPr>
        <w:t>.</w:t>
      </w:r>
      <w:r w:rsidRPr="00D04D3B">
        <w:rPr>
          <w:sz w:val="14"/>
        </w:rPr>
        <w:t xml:space="preserve"> Sweden tops the list of 57 countries. China is 30th. The reasons for this are not hard to fathom. </w:t>
      </w:r>
      <w:r w:rsidRPr="00D04D3B">
        <w:rPr>
          <w:b/>
          <w:iCs/>
          <w:u w:val="single"/>
        </w:rPr>
        <w:t xml:space="preserve">Democracies allow for the </w:t>
      </w:r>
      <w:r w:rsidRPr="00C01E59">
        <w:rPr>
          <w:b/>
          <w:iCs/>
          <w:highlight w:val="green"/>
          <w:u w:val="single"/>
        </w:rPr>
        <w:t>free flow of information that enables</w:t>
      </w:r>
      <w:r w:rsidRPr="00D04D3B">
        <w:rPr>
          <w:b/>
          <w:iCs/>
          <w:u w:val="single"/>
        </w:rPr>
        <w:t xml:space="preserve"> policy makers to debate and find solutions, and for </w:t>
      </w:r>
      <w:r w:rsidRPr="00C01E59">
        <w:rPr>
          <w:b/>
          <w:iCs/>
          <w:highlight w:val="green"/>
          <w:u w:val="single"/>
        </w:rPr>
        <w:t>civil society to mobilise</w:t>
      </w:r>
      <w:r w:rsidRPr="00D04D3B">
        <w:rPr>
          <w:sz w:val="14"/>
        </w:rPr>
        <w:t xml:space="preserve">. It is </w:t>
      </w:r>
      <w:r w:rsidRPr="00D04D3B">
        <w:rPr>
          <w:u w:val="single"/>
        </w:rPr>
        <w:t>no coincidence</w:t>
      </w:r>
      <w:r w:rsidRPr="00D04D3B">
        <w:rPr>
          <w:sz w:val="14"/>
        </w:rPr>
        <w:t xml:space="preserve"> that youth campaigner </w:t>
      </w:r>
      <w:r w:rsidRPr="00D04D3B">
        <w:rPr>
          <w:u w:val="single"/>
        </w:rPr>
        <w:t xml:space="preserve">Greta Thunberg helped spark a global movement from a lone street demonstration in Sweden, one of the world’s top performing democracies. </w:t>
      </w:r>
      <w:r w:rsidRPr="00D04D3B">
        <w:rPr>
          <w:sz w:val="14"/>
        </w:rPr>
        <w:t xml:space="preserve">It is no coincidence that youth campaigner Greta Thunberg helped spark a global movement from a lone street demonstration in Sweden, one of the world’s top performing democracies. </w:t>
      </w:r>
      <w:r w:rsidRPr="00D04D3B">
        <w:rPr>
          <w:u w:val="single"/>
        </w:rPr>
        <w:t>Democracies are more effective against climate change for the same reasons that they don’t experience famines, as</w:t>
      </w:r>
      <w:r w:rsidRPr="00D04D3B">
        <w:rPr>
          <w:sz w:val="14"/>
        </w:rPr>
        <w:t xml:space="preserve"> Nobel Laureate Indian economist </w:t>
      </w:r>
      <w:r w:rsidRPr="00D04D3B">
        <w:rPr>
          <w:b/>
          <w:iCs/>
          <w:u w:val="single"/>
        </w:rPr>
        <w:t xml:space="preserve">Amartya Sen suggested long ago - because in allowing freedom of expression, a vibrant civil society, regular elections and the workings of checks and balances, they increase the likelihood that crises will be met and destructive policies corrected. </w:t>
      </w:r>
      <w:r w:rsidRPr="00D04D3B">
        <w:rPr>
          <w:sz w:val="14"/>
        </w:rPr>
        <w:t xml:space="preserve">Democracy is not simply elections - </w:t>
      </w:r>
      <w:r w:rsidRPr="00D04D3B">
        <w:rPr>
          <w:u w:val="single"/>
        </w:rPr>
        <w:t>it is the often chaotic workings of myriad institutions and groups as well as a culture of open debate, where climate reform is nudged along by courts, free media, parliaments, and public protests.</w:t>
      </w:r>
      <w:r w:rsidRPr="00D04D3B">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changeCanva This is vital for climate change. Decarbonisation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D04D3B">
        <w:rPr>
          <w:u w:val="single"/>
        </w:rPr>
        <w:t>New social contracts will have to be devised so that the burden of these fiscal bills can be equitably shared.</w:t>
      </w:r>
      <w:r w:rsidRPr="00D04D3B">
        <w:rPr>
          <w:sz w:val="14"/>
        </w:rPr>
        <w:t xml:space="preserve"> </w:t>
      </w:r>
      <w:r w:rsidRPr="00D04D3B">
        <w:rPr>
          <w:b/>
          <w:iCs/>
          <w:u w:val="single"/>
        </w:rPr>
        <w:t xml:space="preserve">There is </w:t>
      </w:r>
      <w:r w:rsidRPr="00C01E59">
        <w:rPr>
          <w:b/>
          <w:iCs/>
          <w:highlight w:val="green"/>
          <w:u w:val="single"/>
        </w:rPr>
        <w:t>no guarantee</w:t>
      </w:r>
      <w:r w:rsidRPr="00D04D3B">
        <w:rPr>
          <w:b/>
          <w:iCs/>
          <w:u w:val="single"/>
        </w:rPr>
        <w:t xml:space="preserve"> that democracies will succeed in building the consensus needed to save our species, but their </w:t>
      </w:r>
      <w:r w:rsidRPr="00C01E59">
        <w:rPr>
          <w:b/>
          <w:iCs/>
          <w:highlight w:val="green"/>
          <w:u w:val="single"/>
        </w:rPr>
        <w:t xml:space="preserve">odds </w:t>
      </w:r>
      <w:r w:rsidRPr="00D04D3B">
        <w:rPr>
          <w:b/>
          <w:iCs/>
          <w:u w:val="single"/>
        </w:rPr>
        <w:t xml:space="preserve">are </w:t>
      </w:r>
      <w:r w:rsidRPr="00C01E59">
        <w:rPr>
          <w:b/>
          <w:iCs/>
          <w:highlight w:val="green"/>
          <w:u w:val="single"/>
        </w:rPr>
        <w:t>better than</w:t>
      </w:r>
      <w:r w:rsidRPr="00D04D3B">
        <w:rPr>
          <w:b/>
          <w:iCs/>
          <w:u w:val="single"/>
        </w:rPr>
        <w:t xml:space="preserve"> those of any </w:t>
      </w:r>
      <w:r w:rsidRPr="00C01E59">
        <w:rPr>
          <w:b/>
          <w:iCs/>
          <w:highlight w:val="green"/>
          <w:u w:val="single"/>
        </w:rPr>
        <w:t>other political arrangement</w:t>
      </w:r>
      <w:r w:rsidRPr="00D04D3B">
        <w:rPr>
          <w:b/>
          <w:iCs/>
          <w:u w:val="single"/>
        </w:rPr>
        <w:t xml:space="preserve">. </w:t>
      </w:r>
      <w:r w:rsidRPr="00D04D3B">
        <w:rPr>
          <w:sz w:val="14"/>
        </w:rPr>
        <w:t xml:space="preserve">Could decarbonising our cities be the answer to climate change? Kids are disappointed in grownups’ ‘un-green’ ways: Here are their plans for a cleaner future Democratic governance could slow down climate change This is, however, the key question – while it is clear that </w:t>
      </w:r>
      <w:r w:rsidRPr="00D04D3B">
        <w:rPr>
          <w:b/>
          <w:iCs/>
          <w:u w:val="single"/>
        </w:rPr>
        <w:t xml:space="preserve">the attributes of democracy are potentially </w:t>
      </w:r>
      <w:r w:rsidRPr="00C01E59">
        <w:rPr>
          <w:b/>
          <w:iCs/>
          <w:highlight w:val="green"/>
          <w:u w:val="single"/>
        </w:rPr>
        <w:t>superior to deal with climate change</w:t>
      </w:r>
      <w:r w:rsidRPr="00D04D3B">
        <w:rPr>
          <w:b/>
          <w:iCs/>
          <w:u w:val="single"/>
        </w:rPr>
        <w:t>, it is much less clear that they will be actually deployed with the celerity required</w:t>
      </w:r>
      <w:r w:rsidRPr="00D04D3B">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04D3B">
        <w:rPr>
          <w:b/>
          <w:iCs/>
          <w:u w:val="single"/>
        </w:rPr>
        <w:t xml:space="preserve">Democratic </w:t>
      </w:r>
      <w:r w:rsidRPr="00C01E59">
        <w:rPr>
          <w:b/>
          <w:iCs/>
          <w:highlight w:val="green"/>
          <w:u w:val="single"/>
        </w:rPr>
        <w:t>governments</w:t>
      </w:r>
      <w:r w:rsidRPr="00D04D3B">
        <w:rPr>
          <w:b/>
          <w:iCs/>
          <w:u w:val="single"/>
        </w:rPr>
        <w:t xml:space="preserve">, parliaments, and political leaders </w:t>
      </w:r>
      <w:r w:rsidRPr="00C01E59">
        <w:rPr>
          <w:b/>
          <w:iCs/>
          <w:highlight w:val="green"/>
          <w:u w:val="single"/>
        </w:rPr>
        <w:t xml:space="preserve">must </w:t>
      </w:r>
      <w:r w:rsidRPr="00D04D3B">
        <w:rPr>
          <w:b/>
          <w:iCs/>
          <w:u w:val="single"/>
        </w:rPr>
        <w:t xml:space="preserve">also dramatically </w:t>
      </w:r>
      <w:r w:rsidRPr="00C01E59">
        <w:rPr>
          <w:b/>
          <w:iCs/>
          <w:highlight w:val="green"/>
          <w:u w:val="single"/>
        </w:rPr>
        <w:t>increase the pace of their actions</w:t>
      </w:r>
      <w:r w:rsidRPr="00D04D3B">
        <w:rPr>
          <w:b/>
          <w:iCs/>
          <w:u w:val="single"/>
        </w:rPr>
        <w:t xml:space="preserve">. </w:t>
      </w:r>
      <w:r w:rsidRPr="00D04D3B">
        <w:rPr>
          <w:sz w:val="14"/>
        </w:rPr>
        <w:t xml:space="preserve">This is why it is so vital to connect the discussion of climate change with debates on the quality of democratic governance. </w:t>
      </w:r>
      <w:r w:rsidRPr="00D04D3B">
        <w:rPr>
          <w:u w:val="single"/>
        </w:rPr>
        <w:t xml:space="preserve">We must distill, disseminate, and design the institutions and practices that are more likely to allow democracies to build consensus, distribute burdens and make decisions effectively to meet the climate crisis. </w:t>
      </w:r>
      <w:r w:rsidRPr="00D04D3B">
        <w:rPr>
          <w:b/>
          <w:iCs/>
          <w:u w:val="single"/>
        </w:rPr>
        <w:t>Experimenting with new forms of political deliberation</w:t>
      </w:r>
      <w:r w:rsidRPr="00D04D3B">
        <w:rPr>
          <w:sz w:val="14"/>
        </w:rPr>
        <w:t xml:space="preserve">, like citizens’ assemblies, enlarging the representation of young people by lowering the voting age and adopting some of the bargaining practices between industries, workers and governments that </w:t>
      </w:r>
      <w:r w:rsidRPr="00D04D3B">
        <w:rPr>
          <w:b/>
          <w:iCs/>
          <w:u w:val="single"/>
        </w:rPr>
        <w:t xml:space="preserve">have been </w:t>
      </w:r>
      <w:r w:rsidRPr="00D04D3B">
        <w:rPr>
          <w:sz w:val="14"/>
        </w:rPr>
        <w:t xml:space="preserve">so </w:t>
      </w:r>
      <w:r w:rsidRPr="00D04D3B">
        <w:rPr>
          <w:b/>
          <w:iCs/>
          <w:u w:val="single"/>
        </w:rPr>
        <w:t xml:space="preserve">instrumental </w:t>
      </w:r>
      <w:r w:rsidRPr="00D04D3B">
        <w:rPr>
          <w:sz w:val="14"/>
        </w:rPr>
        <w:t>in</w:t>
      </w:r>
      <w:r w:rsidRPr="00D04D3B">
        <w:rPr>
          <w:b/>
          <w:iCs/>
          <w:u w:val="single"/>
        </w:rPr>
        <w:t xml:space="preserve"> building consensus</w:t>
      </w:r>
      <w:r w:rsidRPr="00D04D3B">
        <w:rPr>
          <w:sz w:val="14"/>
        </w:rPr>
        <w:t xml:space="preserve"> in Northern Europe - this is the stuff democratic governance agendas should be made of in the climate crisis era.</w:t>
      </w:r>
    </w:p>
    <w:p w14:paraId="33FCF35E" w14:textId="77777777" w:rsidR="00D04D3B" w:rsidRPr="00D04D3B" w:rsidRDefault="00D04D3B" w:rsidP="00D04D3B">
      <w:pPr>
        <w:keepNext/>
        <w:keepLines/>
        <w:spacing w:before="40" w:after="0"/>
        <w:outlineLvl w:val="3"/>
        <w:rPr>
          <w:rFonts w:eastAsiaTheme="majorEastAsia" w:cstheme="majorBidi"/>
          <w:b/>
          <w:iCs/>
          <w:sz w:val="26"/>
        </w:rPr>
      </w:pPr>
      <w:r w:rsidRPr="00D04D3B">
        <w:rPr>
          <w:rFonts w:eastAsiaTheme="majorEastAsia" w:cstheme="majorBidi"/>
          <w:b/>
          <w:iCs/>
          <w:sz w:val="26"/>
        </w:rPr>
        <w:t xml:space="preserve">Democratic governance stops </w:t>
      </w:r>
      <w:r w:rsidRPr="00D04D3B">
        <w:rPr>
          <w:rFonts w:eastAsiaTheme="majorEastAsia" w:cstheme="majorBidi"/>
          <w:b/>
          <w:iCs/>
          <w:sz w:val="26"/>
          <w:u w:val="single"/>
        </w:rPr>
        <w:t>nuclear transition wars</w:t>
      </w:r>
      <w:r w:rsidRPr="00D04D3B">
        <w:rPr>
          <w:rFonts w:eastAsiaTheme="majorEastAsia" w:cstheme="majorBidi"/>
          <w:b/>
          <w:iCs/>
          <w:sz w:val="26"/>
        </w:rPr>
        <w:t xml:space="preserve"> with </w:t>
      </w:r>
      <w:r w:rsidRPr="00D04D3B">
        <w:rPr>
          <w:rFonts w:eastAsiaTheme="majorEastAsia" w:cstheme="majorBidi"/>
          <w:b/>
          <w:iCs/>
          <w:sz w:val="26"/>
          <w:u w:val="single"/>
        </w:rPr>
        <w:t>Russia</w:t>
      </w:r>
      <w:r w:rsidRPr="00D04D3B">
        <w:rPr>
          <w:rFonts w:eastAsiaTheme="majorEastAsia" w:cstheme="majorBidi"/>
          <w:b/>
          <w:iCs/>
          <w:sz w:val="26"/>
        </w:rPr>
        <w:t xml:space="preserve"> and </w:t>
      </w:r>
      <w:r w:rsidRPr="00D04D3B">
        <w:rPr>
          <w:rFonts w:eastAsiaTheme="majorEastAsia" w:cstheme="majorBidi"/>
          <w:b/>
          <w:iCs/>
          <w:sz w:val="26"/>
          <w:u w:val="single"/>
        </w:rPr>
        <w:t>China</w:t>
      </w:r>
      <w:r w:rsidRPr="00D04D3B">
        <w:rPr>
          <w:rFonts w:eastAsiaTheme="majorEastAsia" w:cstheme="majorBidi"/>
          <w:b/>
          <w:iCs/>
          <w:sz w:val="26"/>
        </w:rPr>
        <w:t xml:space="preserve"> AND drives global </w:t>
      </w:r>
      <w:r w:rsidRPr="00D04D3B">
        <w:rPr>
          <w:rFonts w:eastAsiaTheme="majorEastAsia" w:cstheme="majorBidi"/>
          <w:b/>
          <w:iCs/>
          <w:sz w:val="26"/>
          <w:u w:val="single"/>
        </w:rPr>
        <w:t>technological innovation</w:t>
      </w:r>
      <w:r w:rsidRPr="00D04D3B">
        <w:rPr>
          <w:rFonts w:eastAsiaTheme="majorEastAsia" w:cstheme="majorBidi"/>
          <w:b/>
          <w:iCs/>
          <w:sz w:val="26"/>
        </w:rPr>
        <w:t xml:space="preserve">---extinction. </w:t>
      </w:r>
    </w:p>
    <w:p w14:paraId="0A11198B" w14:textId="77777777" w:rsidR="00D04D3B" w:rsidRPr="00D04D3B" w:rsidRDefault="00D04D3B" w:rsidP="00D04D3B">
      <w:pPr>
        <w:pStyle w:val="Heading4"/>
      </w:pPr>
      <w:r w:rsidRPr="00D04D3B">
        <w:t>Kolodziej ’17</w:t>
      </w:r>
    </w:p>
    <w:p w14:paraId="4D0DAC68" w14:textId="77777777" w:rsidR="00D04D3B" w:rsidRPr="00D04D3B" w:rsidRDefault="00D04D3B" w:rsidP="00D04D3B">
      <w:r w:rsidRPr="00D04D3B">
        <w:rPr>
          <w:b/>
          <w:bCs/>
          <w:sz w:val="26"/>
        </w:rPr>
        <w:t xml:space="preserve"> </w:t>
      </w:r>
      <w:r w:rsidRPr="00D04D3B">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209BF37D" w14:textId="77777777" w:rsidR="00D04D3B" w:rsidRPr="00D04D3B" w:rsidRDefault="00D04D3B" w:rsidP="00D04D3B">
      <w:pPr>
        <w:rPr>
          <w:sz w:val="16"/>
        </w:rPr>
      </w:pPr>
      <w:r w:rsidRPr="00D04D3B">
        <w:rPr>
          <w:sz w:val="16"/>
        </w:rPr>
        <w:t xml:space="preserve">The Rise of a Global Society Let me first sketch the global democratic project for global governance as a point of reference. We must first recognize that globalization has given rise to a global society </w:t>
      </w:r>
      <w:r w:rsidRPr="00D04D3B">
        <w:rPr>
          <w:u w:val="single"/>
        </w:rPr>
        <w:t xml:space="preserve">for the </w:t>
      </w:r>
      <w:r w:rsidRPr="00D04D3B">
        <w:rPr>
          <w:b/>
          <w:iCs/>
          <w:u w:val="single"/>
        </w:rPr>
        <w:t>first time</w:t>
      </w:r>
      <w:r w:rsidRPr="00D04D3B">
        <w:rPr>
          <w:u w:val="single"/>
        </w:rPr>
        <w:t xml:space="preserve"> in</w:t>
      </w:r>
      <w:r w:rsidRPr="00D04D3B">
        <w:rPr>
          <w:sz w:val="16"/>
        </w:rPr>
        <w:t xml:space="preserve"> the </w:t>
      </w:r>
      <w:r w:rsidRPr="00D04D3B">
        <w:rPr>
          <w:u w:val="single"/>
        </w:rPr>
        <w:t>evolution of the</w:t>
      </w:r>
      <w:r w:rsidRPr="00D04D3B">
        <w:rPr>
          <w:sz w:val="16"/>
        </w:rPr>
        <w:t xml:space="preserve"> human </w:t>
      </w:r>
      <w:r w:rsidRPr="00D04D3B">
        <w:rPr>
          <w:b/>
          <w:iCs/>
          <w:u w:val="single"/>
        </w:rPr>
        <w:t>species</w:t>
      </w:r>
      <w:r w:rsidRPr="00D04D3B">
        <w:rPr>
          <w:u w:val="single"/>
        </w:rPr>
        <w:t>. We are</w:t>
      </w:r>
      <w:r w:rsidRPr="00D04D3B">
        <w:rPr>
          <w:sz w:val="16"/>
        </w:rPr>
        <w:t xml:space="preserve"> now </w:t>
      </w:r>
      <w:r w:rsidRPr="00D04D3B">
        <w:rPr>
          <w:b/>
          <w:iCs/>
          <w:u w:val="single"/>
        </w:rPr>
        <w:t>stuck with each other</w:t>
      </w:r>
      <w:r w:rsidRPr="00D04D3B">
        <w:rPr>
          <w:u w:val="single"/>
        </w:rPr>
        <w:t xml:space="preserve">; </w:t>
      </w:r>
      <w:r w:rsidRPr="00D04D3B">
        <w:rPr>
          <w:b/>
          <w:iCs/>
          <w:u w:val="single"/>
        </w:rPr>
        <w:t>seven and half billion</w:t>
      </w:r>
      <w:r w:rsidRPr="00D04D3B">
        <w:rPr>
          <w:u w:val="single"/>
        </w:rPr>
        <w:t xml:space="preserve"> people today — </w:t>
      </w:r>
      <w:r w:rsidRPr="00D04D3B">
        <w:rPr>
          <w:sz w:val="16"/>
        </w:rPr>
        <w:t xml:space="preserve">nine to </w:t>
      </w:r>
      <w:r w:rsidRPr="00D04D3B">
        <w:rPr>
          <w:b/>
          <w:iCs/>
          <w:u w:val="single"/>
        </w:rPr>
        <w:t>ten</w:t>
      </w:r>
      <w:r w:rsidRPr="00D04D3B">
        <w:rPr>
          <w:u w:val="single"/>
        </w:rPr>
        <w:t xml:space="preserve"> by </w:t>
      </w:r>
      <w:r w:rsidRPr="00D04D3B">
        <w:rPr>
          <w:b/>
          <w:iCs/>
          <w:u w:val="single"/>
        </w:rPr>
        <w:t>2050</w:t>
      </w:r>
      <w:r w:rsidRPr="00D04D3B">
        <w:rPr>
          <w:u w:val="single"/>
        </w:rPr>
        <w:t xml:space="preserve">: </w:t>
      </w:r>
      <w:r w:rsidRPr="00D04D3B">
        <w:rPr>
          <w:sz w:val="16"/>
        </w:rPr>
        <w:t xml:space="preserve">all </w:t>
      </w:r>
      <w:r w:rsidRPr="00D04D3B">
        <w:rPr>
          <w:b/>
          <w:iCs/>
          <w:u w:val="single"/>
        </w:rPr>
        <w:t>super connected</w:t>
      </w:r>
      <w:r w:rsidRPr="00D04D3B">
        <w:rPr>
          <w:u w:val="single"/>
        </w:rPr>
        <w:t xml:space="preserve"> and </w:t>
      </w:r>
      <w:r w:rsidRPr="00D04D3B">
        <w:rPr>
          <w:b/>
          <w:iCs/>
          <w:u w:val="single"/>
        </w:rPr>
        <w:t>interdependent</w:t>
      </w:r>
      <w:r w:rsidRPr="00D04D3B">
        <w:rPr>
          <w:u w:val="single"/>
        </w:rPr>
        <w:t>. In greater or lesser measure, humans are mutually dependent</w:t>
      </w:r>
      <w:r w:rsidRPr="00D04D3B">
        <w:rPr>
          <w:sz w:val="16"/>
        </w:rPr>
        <w:t xml:space="preserve"> on each other in the pursuit of their most salient values, interests, needs, and preferences — </w:t>
      </w:r>
      <w:r w:rsidRPr="00D04D3B">
        <w:rPr>
          <w:u w:val="single"/>
        </w:rPr>
        <w:t>concerns about</w:t>
      </w:r>
      <w:r w:rsidRPr="00D04D3B">
        <w:rPr>
          <w:sz w:val="16"/>
        </w:rPr>
        <w:t xml:space="preserve"> personal, community, and national </w:t>
      </w:r>
      <w:r w:rsidRPr="00D04D3B">
        <w:rPr>
          <w:b/>
          <w:iCs/>
          <w:u w:val="single"/>
        </w:rPr>
        <w:t>security</w:t>
      </w:r>
      <w:r w:rsidRPr="00D04D3B">
        <w:rPr>
          <w:u w:val="single"/>
        </w:rPr>
        <w:t>, sustainable</w:t>
      </w:r>
      <w:r w:rsidRPr="00D04D3B">
        <w:rPr>
          <w:sz w:val="16"/>
        </w:rPr>
        <w:t xml:space="preserve"> economic </w:t>
      </w:r>
      <w:r w:rsidRPr="00D04D3B">
        <w:rPr>
          <w:b/>
          <w:iCs/>
          <w:u w:val="single"/>
        </w:rPr>
        <w:t>growth</w:t>
      </w:r>
      <w:r w:rsidRPr="00D04D3B">
        <w:rPr>
          <w:sz w:val="16"/>
        </w:rPr>
        <w:t xml:space="preserve">, protection of </w:t>
      </w:r>
      <w:r w:rsidRPr="00D04D3B">
        <w:rPr>
          <w:u w:val="single"/>
        </w:rPr>
        <w:t xml:space="preserve">the </w:t>
      </w:r>
      <w:r w:rsidRPr="00D04D3B">
        <w:rPr>
          <w:b/>
          <w:iCs/>
          <w:u w:val="single"/>
        </w:rPr>
        <w:t>environment</w:t>
      </w:r>
      <w:r w:rsidRPr="00D04D3B">
        <w:rPr>
          <w:sz w:val="16"/>
        </w:rPr>
        <w:t xml:space="preserve">, the </w:t>
      </w:r>
      <w:r w:rsidRPr="00D04D3B">
        <w:rPr>
          <w:u w:val="single"/>
        </w:rPr>
        <w:t xml:space="preserve">equitable </w:t>
      </w:r>
      <w:r w:rsidRPr="00D04D3B">
        <w:rPr>
          <w:b/>
          <w:iCs/>
          <w:u w:val="single"/>
        </w:rPr>
        <w:t>distribution</w:t>
      </w:r>
      <w:r w:rsidRPr="00D04D3B">
        <w:rPr>
          <w:u w:val="single"/>
        </w:rPr>
        <w:t xml:space="preserve"> of</w:t>
      </w:r>
      <w:r w:rsidRPr="00D04D3B">
        <w:rPr>
          <w:sz w:val="16"/>
        </w:rPr>
        <w:t xml:space="preserve"> the globe’s material </w:t>
      </w:r>
      <w:r w:rsidRPr="00D04D3B">
        <w:rPr>
          <w:u w:val="single"/>
        </w:rPr>
        <w:t xml:space="preserve">wealth, human </w:t>
      </w:r>
      <w:r w:rsidRPr="00D04D3B">
        <w:rPr>
          <w:b/>
          <w:iCs/>
          <w:u w:val="single"/>
        </w:rPr>
        <w:t>rights</w:t>
      </w:r>
      <w:r w:rsidRPr="00D04D3B">
        <w:rPr>
          <w:u w:val="single"/>
        </w:rPr>
        <w:t>, and</w:t>
      </w:r>
      <w:r w:rsidRPr="00D04D3B">
        <w:rPr>
          <w:sz w:val="16"/>
        </w:rPr>
        <w:t xml:space="preserve"> even the </w:t>
      </w:r>
      <w:r w:rsidRPr="00D04D3B">
        <w:rPr>
          <w:u w:val="single"/>
        </w:rPr>
        <w:t>validation of</w:t>
      </w:r>
      <w:r w:rsidRPr="00D04D3B">
        <w:rPr>
          <w:sz w:val="16"/>
        </w:rPr>
        <w:t xml:space="preserve"> their personal and social </w:t>
      </w:r>
      <w:r w:rsidRPr="00D04D3B">
        <w:rPr>
          <w:u w:val="single"/>
        </w:rPr>
        <w:t>identities</w:t>
      </w:r>
      <w:r w:rsidRPr="00D04D3B">
        <w:rPr>
          <w:sz w:val="16"/>
        </w:rPr>
        <w:t xml:space="preserve"> by others. Global </w:t>
      </w:r>
      <w:r w:rsidRPr="00D04D3B">
        <w:rPr>
          <w:b/>
          <w:iCs/>
          <w:u w:val="single"/>
        </w:rPr>
        <w:t>warming</w:t>
      </w:r>
      <w:r w:rsidRPr="00D04D3B">
        <w:rPr>
          <w:u w:val="single"/>
        </w:rPr>
        <w:t xml:space="preserve"> is a metaphor of this morphological social change </w:t>
      </w:r>
      <w:r w:rsidRPr="00D04D3B">
        <w:rPr>
          <w:sz w:val="16"/>
        </w:rPr>
        <w:t xml:space="preserve">in the human condition. </w:t>
      </w:r>
      <w:r w:rsidRPr="00D04D3B">
        <w:rPr>
          <w:b/>
          <w:iCs/>
          <w:u w:val="single"/>
        </w:rPr>
        <w:t>All</w:t>
      </w:r>
      <w:r w:rsidRPr="00D04D3B">
        <w:rPr>
          <w:u w:val="single"/>
        </w:rPr>
        <w:t xml:space="preserve"> humans are </w:t>
      </w:r>
      <w:r w:rsidRPr="00D04D3B">
        <w:rPr>
          <w:b/>
          <w:iCs/>
          <w:u w:val="single"/>
        </w:rPr>
        <w:t>implicated</w:t>
      </w:r>
      <w:r w:rsidRPr="00D04D3B">
        <w:rPr>
          <w:u w:val="single"/>
        </w:rPr>
        <w:t xml:space="preserve"> in this looming </w:t>
      </w:r>
      <w:r w:rsidRPr="00D04D3B">
        <w:rPr>
          <w:sz w:val="16"/>
        </w:rPr>
        <w:t xml:space="preserve">Anthropogenic-induced </w:t>
      </w:r>
      <w:r w:rsidRPr="00D04D3B">
        <w:rPr>
          <w:b/>
          <w:iCs/>
          <w:u w:val="single"/>
        </w:rPr>
        <w:t>disaster</w:t>
      </w:r>
      <w:r w:rsidRPr="00D04D3B">
        <w:rPr>
          <w:sz w:val="16"/>
        </w:rPr>
        <w:t xml:space="preserve"> — the exhausts of billions of automobiles, the methane released in fracking for natural gas, outdated U.S. coal-fired power plants and newly constructed ones in China. Even the poor farmer burning charcoal to warm his dinner is complicit. Since </w:t>
      </w:r>
      <w:r w:rsidRPr="00D04D3B">
        <w:rPr>
          <w:u w:val="single"/>
        </w:rPr>
        <w:t>interdependence surrounds, ensnares, and binds us as a human society</w:t>
      </w:r>
      <w:r w:rsidRPr="00D04D3B">
        <w:rPr>
          <w:sz w:val="16"/>
        </w:rPr>
        <w:t xml:space="preserve">, the dilemma confronting the world’s diverse and divided populations is evident: the </w:t>
      </w:r>
      <w:r w:rsidRPr="00D04D3B">
        <w:rPr>
          <w:b/>
          <w:iCs/>
          <w:u w:val="single"/>
        </w:rPr>
        <w:t>expanding scope</w:t>
      </w:r>
      <w:r w:rsidRPr="00D04D3B">
        <w:rPr>
          <w:u w:val="single"/>
        </w:rPr>
        <w:t xml:space="preserve"> as well as</w:t>
      </w:r>
      <w:r w:rsidRPr="00D04D3B">
        <w:rPr>
          <w:sz w:val="16"/>
        </w:rPr>
        <w:t xml:space="preserve"> the </w:t>
      </w:r>
      <w:r w:rsidRPr="00C01E59">
        <w:rPr>
          <w:b/>
          <w:iCs/>
          <w:highlight w:val="green"/>
          <w:u w:val="single"/>
        </w:rPr>
        <w:t>deepening</w:t>
      </w:r>
      <w:r w:rsidRPr="00D04D3B">
        <w:rPr>
          <w:u w:val="single"/>
        </w:rPr>
        <w:t xml:space="preserve">, </w:t>
      </w:r>
      <w:r w:rsidRPr="00D04D3B">
        <w:rPr>
          <w:b/>
          <w:iCs/>
          <w:u w:val="single"/>
        </w:rPr>
        <w:t>accumulating</w:t>
      </w:r>
      <w:r w:rsidRPr="00D04D3B">
        <w:rPr>
          <w:u w:val="single"/>
        </w:rPr>
        <w:t xml:space="preserve">, and </w:t>
      </w:r>
      <w:r w:rsidRPr="00D04D3B">
        <w:rPr>
          <w:b/>
          <w:iCs/>
          <w:u w:val="single"/>
        </w:rPr>
        <w:t>thickening</w:t>
      </w:r>
      <w:r w:rsidRPr="00D04D3B">
        <w:rPr>
          <w:u w:val="single"/>
        </w:rPr>
        <w:t xml:space="preserve"> </w:t>
      </w:r>
      <w:r w:rsidRPr="00C01E59">
        <w:rPr>
          <w:highlight w:val="green"/>
          <w:u w:val="single"/>
        </w:rPr>
        <w:t>interdependencies</w:t>
      </w:r>
      <w:r w:rsidRPr="00D04D3B">
        <w:rPr>
          <w:u w:val="single"/>
        </w:rPr>
        <w:t xml:space="preserve"> of globalization </w:t>
      </w:r>
      <w:r w:rsidRPr="00C01E59">
        <w:rPr>
          <w:highlight w:val="green"/>
          <w:u w:val="single"/>
        </w:rPr>
        <w:t>urge global government</w:t>
      </w:r>
      <w:r w:rsidRPr="00D04D3B">
        <w:rPr>
          <w:u w:val="single"/>
        </w:rPr>
        <w:t>. But</w:t>
      </w:r>
      <w:r w:rsidRPr="00D04D3B">
        <w:rPr>
          <w:sz w:val="16"/>
        </w:rPr>
        <w:t xml:space="preserve"> the Kantian ideal of universal governance is beyond the reach of the world’s disparate peoples. </w:t>
      </w:r>
      <w:r w:rsidRPr="00D04D3B">
        <w:rPr>
          <w:u w:val="single"/>
        </w:rPr>
        <w:t xml:space="preserve">They are </w:t>
      </w:r>
      <w:r w:rsidRPr="00D04D3B">
        <w:rPr>
          <w:b/>
          <w:iCs/>
          <w:u w:val="single"/>
        </w:rPr>
        <w:t>profoundly divided</w:t>
      </w:r>
      <w:r w:rsidRPr="00D04D3B">
        <w:rPr>
          <w:u w:val="single"/>
        </w:rPr>
        <w:t xml:space="preserve"> by religion, culture, language, tribal, ethnic and national loyalties as well as </w:t>
      </w:r>
      <w:r w:rsidRPr="00D04D3B">
        <w:rPr>
          <w:sz w:val="16"/>
        </w:rPr>
        <w:t xml:space="preserve">by </w:t>
      </w:r>
      <w:r w:rsidRPr="00D04D3B">
        <w:rPr>
          <w:u w:val="single"/>
        </w:rPr>
        <w:t>class, social status, race, gender, and sexual orientation. How have the democracies responded</w:t>
      </w:r>
      <w:r w:rsidRPr="00D04D3B">
        <w:rPr>
          <w:sz w:val="16"/>
        </w:rPr>
        <w:t xml:space="preserve"> to this dilemma? How have they attempted to reconcile the growing interdependence of the world’s disputing peoples and need for global governance? What do we mean by the governance of a human society? </w:t>
      </w:r>
      <w:r w:rsidRPr="00D04D3B">
        <w:rPr>
          <w:u w:val="single"/>
        </w:rPr>
        <w:t xml:space="preserve">A working, </w:t>
      </w:r>
      <w:r w:rsidRPr="00D04D3B">
        <w:rPr>
          <w:b/>
          <w:iCs/>
          <w:u w:val="single"/>
        </w:rPr>
        <w:t>legitimate government</w:t>
      </w:r>
      <w:r w:rsidRPr="00D04D3B">
        <w:rPr>
          <w:sz w:val="16"/>
        </w:rPr>
        <w:t xml:space="preserve"> of a human society </w:t>
      </w:r>
      <w:r w:rsidRPr="00D04D3B">
        <w:rPr>
          <w:u w:val="single"/>
        </w:rPr>
        <w:t>requires simultaneous responses to three</w:t>
      </w:r>
      <w:r w:rsidRPr="00D04D3B">
        <w:rPr>
          <w:sz w:val="16"/>
        </w:rPr>
        <w:t xml:space="preserve"> competing </w:t>
      </w:r>
      <w:r w:rsidRPr="00D04D3B">
        <w:rPr>
          <w:u w:val="single"/>
        </w:rPr>
        <w:t>imperatives: Order, Welfare, and Legitimacy</w:t>
      </w:r>
      <w:r w:rsidRPr="00D04D3B">
        <w:rPr>
          <w:sz w:val="16"/>
        </w:rPr>
        <w:t xml:space="preserve">. While the forms of these OWL imperatives have differed radically over the course of human societal evolution, </w:t>
      </w:r>
      <w:r w:rsidRPr="00D04D3B">
        <w:rPr>
          <w:u w:val="single"/>
        </w:rPr>
        <w:t>these</w:t>
      </w:r>
      <w:r w:rsidRPr="00D04D3B">
        <w:rPr>
          <w:sz w:val="16"/>
        </w:rPr>
        <w:t xml:space="preserve"> constraints </w:t>
      </w:r>
      <w:r w:rsidRPr="00D04D3B">
        <w:rPr>
          <w:u w:val="single"/>
        </w:rPr>
        <w:t>remain predicable of all human societies if they are to replicate</w:t>
      </w:r>
      <w:r w:rsidRPr="00D04D3B">
        <w:rPr>
          <w:sz w:val="16"/>
        </w:rPr>
        <w:t xml:space="preserve"> themselves </w:t>
      </w:r>
      <w:r w:rsidRPr="00D04D3B">
        <w:rPr>
          <w:u w:val="single"/>
        </w:rPr>
        <w:t>and flourish over time</w:t>
      </w:r>
      <w:r w:rsidRPr="00D04D3B">
        <w:rPr>
          <w:sz w:val="16"/>
        </w:rPr>
        <w:t xml:space="preserve">. The OWL imperatives are no less applicable to a global society. 1. </w:t>
      </w:r>
      <w:r w:rsidRPr="00D04D3B">
        <w:rPr>
          <w:u w:val="single"/>
        </w:rPr>
        <w:t>Order</w:t>
      </w:r>
      <w:r w:rsidRPr="00D04D3B">
        <w:rPr>
          <w:sz w:val="16"/>
        </w:rPr>
        <w:t xml:space="preserve"> refers to a society’s investment of awesome </w:t>
      </w:r>
      <w:r w:rsidRPr="00D04D3B">
        <w:rPr>
          <w:u w:val="single"/>
        </w:rPr>
        <w:t>material power</w:t>
      </w:r>
      <w:r w:rsidRPr="00D04D3B">
        <w:rPr>
          <w:sz w:val="16"/>
        </w:rPr>
        <w:t xml:space="preserve"> in an individual or body </w:t>
      </w:r>
      <w:r w:rsidRPr="00D04D3B">
        <w:rPr>
          <w:u w:val="single"/>
        </w:rPr>
        <w:t>to arbitrate and resolve</w:t>
      </w:r>
      <w:r w:rsidRPr="00D04D3B">
        <w:rPr>
          <w:sz w:val="16"/>
        </w:rPr>
        <w:t xml:space="preserve"> value, interest, and preference </w:t>
      </w:r>
      <w:r w:rsidRPr="00D04D3B">
        <w:rPr>
          <w:u w:val="single"/>
        </w:rPr>
        <w:t>conflicts, which cannot be otherwise resolved by non-violent means</w:t>
      </w:r>
      <w:r w:rsidRPr="00D04D3B">
        <w:rPr>
          <w:sz w:val="16"/>
        </w:rPr>
        <w:t xml:space="preserve"> — the Hobbesian problematic. 2. The </w:t>
      </w:r>
      <w:r w:rsidRPr="00D04D3B">
        <w:rPr>
          <w:u w:val="single"/>
        </w:rPr>
        <w:t>Welfare</w:t>
      </w:r>
      <w:r w:rsidRPr="00D04D3B">
        <w:rPr>
          <w:sz w:val="16"/>
        </w:rPr>
        <w:t xml:space="preserve"> imperative </w:t>
      </w:r>
      <w:r w:rsidRPr="00D04D3B">
        <w:rPr>
          <w:u w:val="single"/>
        </w:rPr>
        <w:t>refers to the necessity</w:t>
      </w:r>
      <w:r w:rsidRPr="00D04D3B">
        <w:rPr>
          <w:sz w:val="16"/>
        </w:rPr>
        <w:t xml:space="preserve"> of humans </w:t>
      </w:r>
      <w:r w:rsidRPr="00D04D3B">
        <w:rPr>
          <w:u w:val="single"/>
        </w:rPr>
        <w:t>to eat, drink, clothe, and shelter</w:t>
      </w:r>
      <w:r w:rsidRPr="00D04D3B">
        <w:rPr>
          <w:sz w:val="16"/>
        </w:rPr>
        <w:t xml:space="preserve"> 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 3. </w:t>
      </w:r>
      <w:r w:rsidRPr="00D04D3B">
        <w:rPr>
          <w:u w:val="single"/>
        </w:rPr>
        <w:t>Legitimacy</w:t>
      </w:r>
      <w:r w:rsidRPr="00D04D3B">
        <w:rPr>
          <w:sz w:val="16"/>
        </w:rPr>
        <w:t xml:space="preserve"> is no less a form of governing power and authority, independent of the Order and Welfare imperatives. Either by choice, socialization, or coerced acquiescence, </w:t>
      </w:r>
      <w:r w:rsidRPr="00D04D3B">
        <w:rPr>
          <w:u w:val="single"/>
        </w:rPr>
        <w:t>populations acknowledge a regime’s governing authority and</w:t>
      </w:r>
      <w:r w:rsidRPr="00D04D3B">
        <w:rPr>
          <w:sz w:val="16"/>
        </w:rPr>
        <w:t xml:space="preserve"> their </w:t>
      </w:r>
      <w:r w:rsidRPr="00D04D3B">
        <w:rPr>
          <w:u w:val="single"/>
        </w:rPr>
        <w:t>obligation to submit</w:t>
      </w:r>
      <w:r w:rsidRPr="00D04D3B">
        <w:rPr>
          <w:sz w:val="16"/>
        </w:rPr>
        <w:t xml:space="preserve"> to its rule. Here arises the Rousseaunian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 The Democratic Project 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sidRPr="00D04D3B">
        <w:rPr>
          <w:u w:val="single"/>
        </w:rPr>
        <w:t xml:space="preserve">the </w:t>
      </w:r>
      <w:r w:rsidRPr="00D04D3B">
        <w:rPr>
          <w:b/>
          <w:iCs/>
          <w:u w:val="single"/>
        </w:rPr>
        <w:t>Internet</w:t>
      </w:r>
      <w:r w:rsidRPr="00D04D3B">
        <w:rPr>
          <w:u w:val="single"/>
        </w:rPr>
        <w:t xml:space="preserve">, </w:t>
      </w:r>
      <w:r w:rsidRPr="00D04D3B">
        <w:rPr>
          <w:b/>
          <w:iCs/>
          <w:u w:val="single"/>
        </w:rPr>
        <w:t>cell phones</w:t>
      </w:r>
      <w:r w:rsidRPr="00D04D3B">
        <w:rPr>
          <w:u w:val="single"/>
        </w:rPr>
        <w:t xml:space="preserve"> and iPhones, or </w:t>
      </w:r>
      <w:r w:rsidRPr="00D04D3B">
        <w:rPr>
          <w:b/>
          <w:iCs/>
          <w:u w:val="single"/>
        </w:rPr>
        <w:t>miracle cures</w:t>
      </w:r>
      <w:r w:rsidRPr="00D04D3B">
        <w:rPr>
          <w:sz w:val="16"/>
        </w:rPr>
        <w:t xml:space="preserve">? These </w:t>
      </w:r>
      <w:r w:rsidRPr="00D04D3B">
        <w:rPr>
          <w:u w:val="single"/>
        </w:rPr>
        <w:t>are</w:t>
      </w:r>
      <w:r w:rsidRPr="00D04D3B">
        <w:rPr>
          <w:sz w:val="16"/>
        </w:rPr>
        <w:t xml:space="preserve"> the </w:t>
      </w:r>
      <w:r w:rsidRPr="00D04D3B">
        <w:rPr>
          <w:u w:val="single"/>
        </w:rPr>
        <w:t xml:space="preserve">products of the </w:t>
      </w:r>
      <w:r w:rsidRPr="00D04D3B">
        <w:rPr>
          <w:b/>
          <w:iCs/>
          <w:u w:val="single"/>
        </w:rPr>
        <w:t>iron triangle</w:t>
      </w:r>
      <w:r w:rsidRPr="00D04D3B">
        <w:rPr>
          <w:u w:val="single"/>
        </w:rPr>
        <w:t xml:space="preserve"> of the </w:t>
      </w:r>
      <w:r w:rsidRPr="00C01E59">
        <w:rPr>
          <w:highlight w:val="green"/>
          <w:u w:val="single"/>
        </w:rPr>
        <w:t>global democratic state</w:t>
      </w:r>
      <w:r w:rsidRPr="00D04D3B">
        <w:rPr>
          <w:sz w:val="16"/>
        </w:rPr>
        <w:t xml:space="preserve">, academic and non-profit </w:t>
      </w:r>
      <w:r w:rsidRPr="00D04D3B">
        <w:rPr>
          <w:u w:val="single"/>
        </w:rPr>
        <w:t>research</w:t>
      </w:r>
      <w:r w:rsidRPr="00D04D3B">
        <w:rPr>
          <w:sz w:val="16"/>
        </w:rPr>
        <w:t xml:space="preserve"> centers, </w:t>
      </w:r>
      <w:r w:rsidRPr="00D04D3B">
        <w:rPr>
          <w:u w:val="single"/>
        </w:rPr>
        <w:t xml:space="preserve">and corporations. It is a </w:t>
      </w:r>
      <w:r w:rsidRPr="00D04D3B">
        <w:rPr>
          <w:b/>
          <w:iCs/>
          <w:u w:val="single"/>
        </w:rPr>
        <w:t>myth</w:t>
      </w:r>
      <w:r w:rsidRPr="00D04D3B">
        <w:rPr>
          <w:sz w:val="16"/>
        </w:rPr>
        <w:t xml:space="preserve"> that </w:t>
      </w:r>
      <w:r w:rsidRPr="00D04D3B">
        <w:rPr>
          <w:u w:val="single"/>
        </w:rPr>
        <w:t>the Market</w:t>
      </w:r>
      <w:r w:rsidRPr="00D04D3B">
        <w:rPr>
          <w:sz w:val="16"/>
        </w:rPr>
        <w:t xml:space="preserve"> System </w:t>
      </w:r>
      <w:r w:rsidRPr="00D04D3B">
        <w:rPr>
          <w:u w:val="single"/>
        </w:rPr>
        <w:t>did</w:t>
      </w:r>
      <w:r w:rsidRPr="00D04D3B">
        <w:rPr>
          <w:sz w:val="16"/>
        </w:rPr>
        <w:t xml:space="preserve"> all </w:t>
      </w:r>
      <w:r w:rsidRPr="00D04D3B">
        <w:rPr>
          <w:u w:val="single"/>
        </w:rPr>
        <w:t xml:space="preserve">this </w:t>
      </w:r>
      <w:r w:rsidRPr="00D04D3B">
        <w:rPr>
          <w:b/>
          <w:iCs/>
          <w:u w:val="single"/>
        </w:rPr>
        <w:t>alone</w:t>
      </w:r>
      <w:r w:rsidRPr="00D04D3B">
        <w:rPr>
          <w:u w:val="single"/>
        </w:rPr>
        <w:t xml:space="preserve">. Fueled by increasing material wealth, the democratic global state was afforded the means to become the </w:t>
      </w:r>
      <w:r w:rsidRPr="00D04D3B">
        <w:rPr>
          <w:b/>
          <w:iCs/>
          <w:u w:val="single"/>
        </w:rPr>
        <w:t>Safety Net</w:t>
      </w:r>
      <w:r w:rsidRPr="00D04D3B">
        <w:rPr>
          <w:u w:val="single"/>
        </w:rPr>
        <w:t xml:space="preserve"> state, </w:t>
      </w:r>
      <w:r w:rsidRPr="00C01E59">
        <w:rPr>
          <w:highlight w:val="green"/>
          <w:u w:val="single"/>
        </w:rPr>
        <w:t xml:space="preserve">providing </w:t>
      </w:r>
      <w:r w:rsidRPr="00C01E59">
        <w:rPr>
          <w:b/>
          <w:iCs/>
          <w:highlight w:val="green"/>
          <w:u w:val="single"/>
        </w:rPr>
        <w:t>ed</w:t>
      </w:r>
      <w:r w:rsidRPr="00D04D3B">
        <w:rPr>
          <w:u w:val="single"/>
        </w:rPr>
        <w:t xml:space="preserve">ucation, </w:t>
      </w:r>
      <w:r w:rsidRPr="00C01E59">
        <w:rPr>
          <w:b/>
          <w:iCs/>
          <w:highlight w:val="green"/>
          <w:u w:val="single"/>
        </w:rPr>
        <w:t>health</w:t>
      </w:r>
      <w:r w:rsidRPr="00D04D3B">
        <w:rPr>
          <w:u w:val="single"/>
        </w:rPr>
        <w:t xml:space="preserve">, </w:t>
      </w:r>
      <w:r w:rsidRPr="00C01E59">
        <w:rPr>
          <w:b/>
          <w:iCs/>
          <w:highlight w:val="green"/>
          <w:u w:val="single"/>
        </w:rPr>
        <w:t>social security</w:t>
      </w:r>
      <w:r w:rsidRPr="00D04D3B">
        <w:rPr>
          <w:u w:val="single"/>
        </w:rPr>
        <w:t>, leisure and recreation</w:t>
      </w:r>
      <w:r w:rsidRPr="00D04D3B">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RPr="00D04D3B">
        <w:rPr>
          <w:u w:val="single"/>
        </w:rPr>
        <w:t xml:space="preserve">Democratic </w:t>
      </w:r>
      <w:r w:rsidRPr="00C01E59">
        <w:rPr>
          <w:highlight w:val="green"/>
          <w:u w:val="single"/>
        </w:rPr>
        <w:t>regimes</w:t>
      </w:r>
      <w:r w:rsidRPr="00D04D3B">
        <w:rPr>
          <w:sz w:val="16"/>
        </w:rPr>
        <w:t xml:space="preserve"> are also obliged to submit to the rule of law, to conduct free and fair elections, to honor majority rule while protecting minority rights, and to </w:t>
      </w:r>
      <w:r w:rsidRPr="00C01E59">
        <w:rPr>
          <w:b/>
          <w:iCs/>
          <w:highlight w:val="green"/>
          <w:u w:val="single"/>
        </w:rPr>
        <w:t>promote</w:t>
      </w:r>
      <w:r w:rsidRPr="00D04D3B">
        <w:rPr>
          <w:u w:val="single"/>
        </w:rPr>
        <w:t xml:space="preserve"> human </w:t>
      </w:r>
      <w:r w:rsidRPr="00C01E59">
        <w:rPr>
          <w:highlight w:val="green"/>
          <w:u w:val="single"/>
        </w:rPr>
        <w:t>rights</w:t>
      </w:r>
      <w:r w:rsidRPr="00D04D3B">
        <w:rPr>
          <w:u w:val="single"/>
        </w:rPr>
        <w:t xml:space="preserve"> </w:t>
      </w:r>
      <w:r w:rsidRPr="00D04D3B">
        <w:rPr>
          <w:sz w:val="16"/>
        </w:rPr>
        <w:t xml:space="preserve">at home and </w:t>
      </w:r>
      <w:r w:rsidRPr="00C01E59">
        <w:rPr>
          <w:b/>
          <w:iCs/>
          <w:highlight w:val="green"/>
          <w:u w:val="single"/>
        </w:rPr>
        <w:t>abroad</w:t>
      </w:r>
      <w:r w:rsidRPr="00D04D3B">
        <w:rPr>
          <w:sz w:val="16"/>
        </w:rPr>
        <w:t>.</w:t>
      </w:r>
      <w:r w:rsidRPr="00D04D3B">
        <w:rPr>
          <w:u w:val="single"/>
        </w:rPr>
        <w:t xml:space="preserve"> </w:t>
      </w:r>
      <w:r w:rsidRPr="00D04D3B">
        <w:rPr>
          <w:sz w:val="16"/>
        </w:rPr>
        <w:t xml:space="preserve">The Authoritarian Threat to the Democratic Project </w:t>
      </w:r>
      <w:r w:rsidRPr="00D04D3B">
        <w:rPr>
          <w:u w:val="single"/>
        </w:rPr>
        <w:t xml:space="preserve">The </w:t>
      </w:r>
      <w:r w:rsidRPr="00D04D3B">
        <w:rPr>
          <w:b/>
          <w:iCs/>
          <w:u w:val="single"/>
        </w:rPr>
        <w:t>democratic project</w:t>
      </w:r>
      <w:r w:rsidRPr="00D04D3B">
        <w:rPr>
          <w:u w:val="single"/>
        </w:rPr>
        <w:t xml:space="preserve"> for </w:t>
      </w:r>
      <w:r w:rsidRPr="00D04D3B">
        <w:rPr>
          <w:b/>
          <w:iCs/>
          <w:u w:val="single"/>
        </w:rPr>
        <w:t xml:space="preserve">global </w:t>
      </w:r>
      <w:r w:rsidRPr="00C01E59">
        <w:rPr>
          <w:b/>
          <w:iCs/>
          <w:highlight w:val="green"/>
          <w:u w:val="single"/>
        </w:rPr>
        <w:t>governance</w:t>
      </w:r>
      <w:r w:rsidRPr="00C01E59">
        <w:rPr>
          <w:highlight w:val="green"/>
          <w:u w:val="single"/>
        </w:rPr>
        <w:t xml:space="preserve"> is</w:t>
      </w:r>
      <w:r w:rsidRPr="00D04D3B">
        <w:rPr>
          <w:u w:val="single"/>
        </w:rPr>
        <w:t xml:space="preserve"> now </w:t>
      </w:r>
      <w:r w:rsidRPr="00C01E59">
        <w:rPr>
          <w:highlight w:val="green"/>
          <w:u w:val="single"/>
        </w:rPr>
        <w:t xml:space="preserve">at </w:t>
      </w:r>
      <w:r w:rsidRPr="00C01E59">
        <w:rPr>
          <w:b/>
          <w:iCs/>
          <w:highlight w:val="green"/>
          <w:u w:val="single"/>
        </w:rPr>
        <w:t>risk</w:t>
      </w:r>
      <w:r w:rsidRPr="00D04D3B">
        <w:rPr>
          <w:u w:val="single"/>
        </w:rPr>
        <w:t>.</w:t>
      </w:r>
      <w:r w:rsidRPr="00D04D3B">
        <w:rPr>
          <w:sz w:val="16"/>
        </w:rPr>
        <w:t xml:space="preserve"> Let’s start with the challenges posed by authoritarian regimes, with Russia and China in the lead. Both </w:t>
      </w:r>
      <w:r w:rsidRPr="00C01E59">
        <w:rPr>
          <w:highlight w:val="green"/>
          <w:u w:val="single"/>
        </w:rPr>
        <w:t xml:space="preserve">Russia and China would </w:t>
      </w:r>
      <w:r w:rsidRPr="00C01E59">
        <w:rPr>
          <w:b/>
          <w:iCs/>
          <w:highlight w:val="green"/>
          <w:u w:val="single"/>
        </w:rPr>
        <w:t>rest</w:t>
      </w:r>
      <w:r w:rsidRPr="00D04D3B">
        <w:rPr>
          <w:b/>
          <w:iCs/>
          <w:u w:val="single"/>
        </w:rPr>
        <w:t xml:space="preserve"> global </w:t>
      </w:r>
      <w:r w:rsidRPr="00C01E59">
        <w:rPr>
          <w:b/>
          <w:iCs/>
          <w:highlight w:val="green"/>
          <w:u w:val="single"/>
        </w:rPr>
        <w:t>governance</w:t>
      </w:r>
      <w:r w:rsidRPr="00D04D3B">
        <w:rPr>
          <w:u w:val="single"/>
        </w:rPr>
        <w:t xml:space="preserve"> on Big Power spheres of influence. Both</w:t>
      </w:r>
      <w:r w:rsidRPr="00D04D3B">
        <w:rPr>
          <w:sz w:val="16"/>
        </w:rPr>
        <w:t xml:space="preserve"> would </w:t>
      </w:r>
      <w:r w:rsidRPr="00C01E59">
        <w:rPr>
          <w:highlight w:val="green"/>
          <w:u w:val="single"/>
        </w:rPr>
        <w:t xml:space="preserve">assume </w:t>
      </w:r>
      <w:r w:rsidRPr="00C01E59">
        <w:rPr>
          <w:b/>
          <w:iCs/>
          <w:highlight w:val="green"/>
          <w:u w:val="single"/>
        </w:rPr>
        <w:t>hegemonic status</w:t>
      </w:r>
      <w:r w:rsidRPr="00D04D3B">
        <w:rPr>
          <w:u w:val="single"/>
        </w:rPr>
        <w:t xml:space="preserve"> in their</w:t>
      </w:r>
      <w:r w:rsidRPr="00D04D3B">
        <w:rPr>
          <w:sz w:val="16"/>
        </w:rPr>
        <w:t xml:space="preserve"> respective </w:t>
      </w:r>
      <w:r w:rsidRPr="00D04D3B">
        <w:rPr>
          <w:u w:val="single"/>
        </w:rPr>
        <w:t xml:space="preserve">regions, asserting their versions of the </w:t>
      </w:r>
      <w:r w:rsidRPr="00D04D3B">
        <w:rPr>
          <w:b/>
          <w:iCs/>
          <w:u w:val="single"/>
        </w:rPr>
        <w:t>Monroe Doctrine</w:t>
      </w:r>
      <w:r w:rsidRPr="00D04D3B">
        <w:rPr>
          <w:sz w:val="16"/>
          <w:szCs w:val="16"/>
        </w:rPr>
        <w:t xml:space="preserve">. </w:t>
      </w:r>
      <w:r w:rsidRPr="00D04D3B">
        <w:rPr>
          <w:sz w:val="16"/>
        </w:rPr>
        <w:t xml:space="preserve">Their </w:t>
      </w:r>
      <w:r w:rsidRPr="00D04D3B">
        <w:rPr>
          <w:u w:val="single"/>
        </w:rPr>
        <w:t>regional hegemony would</w:t>
      </w:r>
      <w:r w:rsidRPr="00D04D3B">
        <w:rPr>
          <w:sz w:val="16"/>
        </w:rPr>
        <w:t xml:space="preserve"> then </w:t>
      </w:r>
      <w:r w:rsidRPr="00D04D3B">
        <w:rPr>
          <w:b/>
          <w:iCs/>
          <w:u w:val="single"/>
        </w:rPr>
        <w:t>leverage</w:t>
      </w:r>
      <w:r w:rsidRPr="00D04D3B">
        <w:rPr>
          <w:u w:val="single"/>
        </w:rPr>
        <w:t xml:space="preserve"> their claim to be global </w:t>
      </w:r>
      <w:r w:rsidRPr="00D04D3B">
        <w:rPr>
          <w:b/>
          <w:iCs/>
          <w:u w:val="single"/>
        </w:rPr>
        <w:t>Big Powers</w:t>
      </w:r>
      <w:r w:rsidRPr="00D04D3B">
        <w:rPr>
          <w:sz w:val="16"/>
        </w:rPr>
        <w:t xml:space="preserve">. Moscow and Beijing would then have an equal say with the United States and the West in sharing and shaping global governance. </w:t>
      </w:r>
      <w:r w:rsidRPr="00D04D3B">
        <w:rPr>
          <w:b/>
          <w:iCs/>
          <w:u w:val="single"/>
        </w:rPr>
        <w:t>The</w:t>
      </w:r>
      <w:r w:rsidRPr="00D04D3B">
        <w:rPr>
          <w:u w:val="single"/>
        </w:rPr>
        <w:t xml:space="preserve"> Russo-Chinese global </w:t>
      </w:r>
      <w:r w:rsidRPr="00D04D3B">
        <w:rPr>
          <w:b/>
          <w:iCs/>
          <w:u w:val="single"/>
        </w:rPr>
        <w:t>system</w:t>
      </w:r>
      <w:r w:rsidRPr="00D04D3B">
        <w:rPr>
          <w:sz w:val="16"/>
        </w:rPr>
        <w:t xml:space="preserve"> of Order </w:t>
      </w:r>
      <w:r w:rsidRPr="00D04D3B">
        <w:rPr>
          <w:u w:val="single"/>
        </w:rPr>
        <w:t>would ascribe</w:t>
      </w:r>
      <w:r w:rsidRPr="00D04D3B">
        <w:rPr>
          <w:sz w:val="16"/>
        </w:rPr>
        <w:t xml:space="preserve"> to Russia and China governing privileges not accorded to the states both aspire to dominate. </w:t>
      </w:r>
      <w:r w:rsidRPr="00D04D3B">
        <w:rPr>
          <w:u w:val="single"/>
        </w:rPr>
        <w:t>Moscow and Beijing</w:t>
      </w:r>
      <w:r w:rsidRPr="00D04D3B">
        <w:rPr>
          <w:sz w:val="16"/>
        </w:rPr>
        <w:t xml:space="preserve"> would enjoy </w:t>
      </w:r>
      <w:r w:rsidRPr="00D04D3B">
        <w:rPr>
          <w:b/>
          <w:iCs/>
          <w:u w:val="single"/>
        </w:rPr>
        <w:t>unconditional</w:t>
      </w:r>
      <w:r w:rsidRPr="00D04D3B">
        <w:rPr>
          <w:u w:val="single"/>
        </w:rPr>
        <w:t xml:space="preserve"> recognition of</w:t>
      </w:r>
      <w:r w:rsidRPr="00D04D3B">
        <w:rPr>
          <w:sz w:val="16"/>
        </w:rPr>
        <w:t xml:space="preserve"> their state </w:t>
      </w:r>
      <w:r w:rsidRPr="00D04D3B">
        <w:rPr>
          <w:b/>
          <w:iCs/>
          <w:u w:val="single"/>
        </w:rPr>
        <w:t>sovereignty</w:t>
      </w:r>
      <w:r w:rsidRPr="00D04D3B">
        <w:rPr>
          <w:sz w:val="16"/>
        </w:rPr>
        <w:t xml:space="preserve">, territorial integrity, and non-interference in their domestic affairs, </w:t>
      </w:r>
      <w:r w:rsidRPr="00D04D3B">
        <w:rPr>
          <w:u w:val="single"/>
        </w:rPr>
        <w:t>but they would</w:t>
      </w:r>
      <w:r w:rsidRPr="00D04D3B">
        <w:rPr>
          <w:sz w:val="16"/>
        </w:rPr>
        <w:t xml:space="preserve"> reserve to themselves the right to </w:t>
      </w:r>
      <w:r w:rsidRPr="00D04D3B">
        <w:rPr>
          <w:b/>
          <w:iCs/>
          <w:u w:val="single"/>
        </w:rPr>
        <w:t>intervene</w:t>
      </w:r>
      <w:r w:rsidRPr="00D04D3B">
        <w:rPr>
          <w:u w:val="single"/>
        </w:rPr>
        <w:t xml:space="preserve"> in</w:t>
      </w:r>
      <w:r w:rsidRPr="00D04D3B">
        <w:rPr>
          <w:sz w:val="16"/>
        </w:rPr>
        <w:t xml:space="preserve"> the domestic and foreign affairs of the </w:t>
      </w:r>
      <w:r w:rsidRPr="00D04D3B">
        <w:rPr>
          <w:u w:val="single"/>
        </w:rPr>
        <w:t>states</w:t>
      </w:r>
      <w:r w:rsidRPr="00D04D3B">
        <w:rPr>
          <w:sz w:val="16"/>
        </w:rPr>
        <w:t xml:space="preserve"> and peoples under their tutelage </w:t>
      </w:r>
      <w:r w:rsidRPr="00D04D3B">
        <w:rPr>
          <w:u w:val="single"/>
        </w:rPr>
        <w:t>in pursuit of</w:t>
      </w:r>
      <w:r w:rsidRPr="00D04D3B">
        <w:rPr>
          <w:sz w:val="16"/>
        </w:rPr>
        <w:t xml:space="preserve"> their </w:t>
      </w:r>
      <w:r w:rsidRPr="00D04D3B">
        <w:rPr>
          <w:u w:val="single"/>
        </w:rPr>
        <w:t>hegemonic interests</w:t>
      </w:r>
      <w:r w:rsidRPr="00D04D3B">
        <w:rPr>
          <w:sz w:val="16"/>
        </w:rPr>
        <w:t xml:space="preserve">. President </w:t>
      </w:r>
      <w:r w:rsidRPr="00D04D3B">
        <w:rPr>
          <w:u w:val="single"/>
        </w:rPr>
        <w:t>Putin</w:t>
      </w:r>
      <w:r w:rsidRPr="00D04D3B">
        <w:rPr>
          <w:sz w:val="16"/>
        </w:rPr>
        <w:t xml:space="preserve"> has </w:t>
      </w:r>
      <w:r w:rsidRPr="00D04D3B">
        <w:rPr>
          <w:u w:val="single"/>
        </w:rPr>
        <w:t>announced</w:t>
      </w:r>
      <w:r w:rsidRPr="00D04D3B">
        <w:rPr>
          <w:sz w:val="16"/>
        </w:rPr>
        <w:t xml:space="preserve"> that </w:t>
      </w:r>
      <w:r w:rsidRPr="00D04D3B">
        <w:rPr>
          <w:u w:val="single"/>
        </w:rPr>
        <w:t xml:space="preserve">Russia’s </w:t>
      </w:r>
      <w:r w:rsidRPr="00D04D3B">
        <w:rPr>
          <w:b/>
          <w:iCs/>
          <w:u w:val="single"/>
        </w:rPr>
        <w:t>imperialism</w:t>
      </w:r>
      <w:r w:rsidRPr="00D04D3B">
        <w:rPr>
          <w:u w:val="single"/>
        </w:rPr>
        <w:t xml:space="preserve"> encompasses</w:t>
      </w:r>
      <w:r w:rsidRPr="00D04D3B">
        <w:rPr>
          <w:sz w:val="16"/>
        </w:rPr>
        <w:t xml:space="preserve"> the </w:t>
      </w:r>
      <w:r w:rsidRPr="00D04D3B">
        <w:rPr>
          <w:b/>
          <w:iCs/>
          <w:u w:val="single"/>
        </w:rPr>
        <w:t>millions</w:t>
      </w:r>
      <w:r w:rsidRPr="00D04D3B">
        <w:rPr>
          <w:sz w:val="16"/>
        </w:rPr>
        <w:t xml:space="preserve"> of Russians </w:t>
      </w:r>
      <w:r w:rsidRPr="00D04D3B">
        <w:rPr>
          <w:u w:val="single"/>
        </w:rPr>
        <w:t>living in the former</w:t>
      </w:r>
      <w:r w:rsidRPr="00D04D3B">
        <w:rPr>
          <w:sz w:val="16"/>
        </w:rPr>
        <w:t xml:space="preserve"> republics of the </w:t>
      </w:r>
      <w:r w:rsidRPr="00D04D3B">
        <w:rPr>
          <w:u w:val="single"/>
        </w:rPr>
        <w:t>Soviet Union</w:t>
      </w:r>
      <w:r w:rsidRPr="00D04D3B">
        <w:rPr>
          <w:sz w:val="16"/>
        </w:rPr>
        <w:t xml:space="preserve">. Russia contends that Ukraine and Belarus also fall under Moscow’s purported claim to historical sovereignty over these states. </w:t>
      </w:r>
      <w:r w:rsidRPr="00D04D3B">
        <w:rPr>
          <w:u w:val="single"/>
        </w:rPr>
        <w:t xml:space="preserve">Forceful re-absorption of </w:t>
      </w:r>
      <w:r w:rsidRPr="00D04D3B">
        <w:rPr>
          <w:b/>
          <w:iCs/>
          <w:u w:val="single"/>
        </w:rPr>
        <w:t>Crimea</w:t>
      </w:r>
      <w:r w:rsidRPr="00D04D3B">
        <w:rPr>
          <w:u w:val="single"/>
        </w:rPr>
        <w:t xml:space="preserve"> and control over eastern </w:t>
      </w:r>
      <w:r w:rsidRPr="00D04D3B">
        <w:rPr>
          <w:b/>
          <w:iCs/>
          <w:u w:val="single"/>
        </w:rPr>
        <w:t>Ukraine</w:t>
      </w:r>
      <w:r w:rsidRPr="00D04D3B">
        <w:rPr>
          <w:u w:val="single"/>
        </w:rPr>
        <w:t xml:space="preserve"> are viewed by</w:t>
      </w:r>
      <w:r w:rsidRPr="00D04D3B">
        <w:rPr>
          <w:sz w:val="16"/>
        </w:rPr>
        <w:t xml:space="preserve"> President </w:t>
      </w:r>
      <w:r w:rsidRPr="00D04D3B">
        <w:rPr>
          <w:u w:val="single"/>
        </w:rPr>
        <w:t>Putin as Russia’s historical inheritances</w:t>
      </w:r>
      <w:r w:rsidRPr="00D04D3B">
        <w:rPr>
          <w:sz w:val="16"/>
        </w:rPr>
        <w:t xml:space="preserve">. Self-determination is not extended to these states or to other states and peoples of the former Soviet Union. Moscow rejects their right to freely align, say, with the European Union or, god forbid, with NATO. In contrast to the democratic project, universal in its reach, </w:t>
      </w:r>
      <w:r w:rsidRPr="00D04D3B">
        <w:rPr>
          <w:u w:val="single"/>
        </w:rPr>
        <w:t xml:space="preserve">the </w:t>
      </w:r>
      <w:r w:rsidRPr="00C01E59">
        <w:rPr>
          <w:highlight w:val="green"/>
          <w:u w:val="single"/>
        </w:rPr>
        <w:t>Russo-Chinese</w:t>
      </w:r>
      <w:r w:rsidRPr="00D04D3B">
        <w:rPr>
          <w:sz w:val="16"/>
        </w:rPr>
        <w:t xml:space="preserve"> conception of a stable </w:t>
      </w:r>
      <w:r w:rsidRPr="00D04D3B">
        <w:rPr>
          <w:u w:val="single"/>
        </w:rPr>
        <w:t xml:space="preserve">global </w:t>
      </w:r>
      <w:r w:rsidRPr="00C01E59">
        <w:rPr>
          <w:highlight w:val="green"/>
          <w:u w:val="single"/>
        </w:rPr>
        <w:t>order rests on</w:t>
      </w:r>
      <w:r w:rsidRPr="00D04D3B">
        <w:rPr>
          <w:sz w:val="16"/>
        </w:rPr>
        <w:t xml:space="preserve"> more </w:t>
      </w:r>
      <w:r w:rsidRPr="00C01E59">
        <w:rPr>
          <w:b/>
          <w:iCs/>
          <w:highlight w:val="green"/>
          <w:u w:val="single"/>
        </w:rPr>
        <w:t>tenuous</w:t>
      </w:r>
      <w:r w:rsidRPr="00D04D3B">
        <w:rPr>
          <w:sz w:val="16"/>
        </w:rPr>
        <w:t xml:space="preserve"> and </w:t>
      </w:r>
      <w:r w:rsidRPr="00C01E59">
        <w:rPr>
          <w:b/>
          <w:iCs/>
          <w:highlight w:val="green"/>
          <w:u w:val="single"/>
        </w:rPr>
        <w:t>conflict</w:t>
      </w:r>
      <w:r w:rsidRPr="00D04D3B">
        <w:rPr>
          <w:b/>
          <w:iCs/>
          <w:u w:val="single"/>
        </w:rPr>
        <w:t>-prone ethno-</w:t>
      </w:r>
      <w:r w:rsidRPr="00C01E59">
        <w:rPr>
          <w:b/>
          <w:iCs/>
          <w:highlight w:val="green"/>
          <w:u w:val="single"/>
        </w:rPr>
        <w:t>national foundations</w:t>
      </w:r>
      <w:r w:rsidRPr="00D04D3B">
        <w:rPr>
          <w:sz w:val="16"/>
        </w:rPr>
        <w:t xml:space="preserve">. Russia’s proclaimed enemies are the United States and the European Union. Any means that undermines the unity of these entities is viewed by Moscow as a gain. </w:t>
      </w:r>
      <w:r w:rsidRPr="00C01E59">
        <w:rPr>
          <w:highlight w:val="green"/>
          <w:u w:val="single"/>
        </w:rPr>
        <w:t>The endgame</w:t>
      </w:r>
      <w:r w:rsidRPr="00D04D3B">
        <w:rPr>
          <w:u w:val="single"/>
        </w:rPr>
        <w:t xml:space="preserve"> is a </w:t>
      </w:r>
      <w:r w:rsidRPr="00D04D3B">
        <w:rPr>
          <w:b/>
          <w:iCs/>
          <w:u w:val="single"/>
        </w:rPr>
        <w:t>poly-anarchical</w:t>
      </w:r>
      <w:r w:rsidRPr="00D04D3B">
        <w:rPr>
          <w:u w:val="single"/>
        </w:rPr>
        <w:t xml:space="preserve"> interstate system</w:t>
      </w:r>
      <w:r w:rsidRPr="00D04D3B">
        <w:rPr>
          <w:sz w:val="16"/>
        </w:rPr>
        <w:t xml:space="preserve">, potentially </w:t>
      </w:r>
      <w:r w:rsidRPr="00D04D3B">
        <w:rPr>
          <w:u w:val="single"/>
        </w:rPr>
        <w:t xml:space="preserve">as </w:t>
      </w:r>
      <w:r w:rsidRPr="00D04D3B">
        <w:rPr>
          <w:b/>
          <w:iCs/>
          <w:u w:val="single"/>
        </w:rPr>
        <w:t>war-prone</w:t>
      </w:r>
      <w:r w:rsidRPr="00D04D3B">
        <w:rPr>
          <w:u w:val="single"/>
        </w:rPr>
        <w:t xml:space="preserve"> as the Eurocentric system </w:t>
      </w:r>
      <w:r w:rsidRPr="00D04D3B">
        <w:rPr>
          <w:b/>
          <w:iCs/>
          <w:u w:val="single"/>
        </w:rPr>
        <w:t>before</w:t>
      </w:r>
      <w:r w:rsidRPr="00D04D3B">
        <w:rPr>
          <w:u w:val="single"/>
        </w:rPr>
        <w:t xml:space="preserve"> and </w:t>
      </w:r>
      <w:r w:rsidRPr="00D04D3B">
        <w:rPr>
          <w:b/>
          <w:iCs/>
          <w:u w:val="single"/>
        </w:rPr>
        <w:t>after World War I</w:t>
      </w:r>
      <w:r w:rsidRPr="00D04D3B">
        <w:rPr>
          <w:u w:val="single"/>
        </w:rPr>
        <w:t>, but</w:t>
      </w:r>
      <w:r w:rsidRPr="00D04D3B">
        <w:rPr>
          <w:sz w:val="16"/>
        </w:rPr>
        <w:t xml:space="preserve"> now </w:t>
      </w:r>
      <w:r w:rsidRPr="00D04D3B">
        <w:rPr>
          <w:u w:val="single"/>
        </w:rPr>
        <w:t xml:space="preserve">populated by states with </w:t>
      </w:r>
      <w:r w:rsidRPr="00C01E59">
        <w:rPr>
          <w:b/>
          <w:iCs/>
          <w:highlight w:val="green"/>
          <w:u w:val="single"/>
        </w:rPr>
        <w:t>nuc</w:t>
      </w:r>
      <w:r w:rsidRPr="00D04D3B">
        <w:rPr>
          <w:b/>
          <w:iCs/>
          <w:u w:val="single"/>
        </w:rPr>
        <w:t>lear weapon</w:t>
      </w:r>
      <w:r w:rsidRPr="00C01E59">
        <w:rPr>
          <w:b/>
          <w:iCs/>
          <w:highlight w:val="green"/>
          <w:u w:val="single"/>
        </w:rPr>
        <w:t>s.</w:t>
      </w:r>
      <w:r w:rsidRPr="00D04D3B">
        <w:rPr>
          <w:b/>
          <w:iCs/>
          <w:u w:val="single"/>
        </w:rPr>
        <w:t xml:space="preserve"> </w:t>
      </w:r>
      <w:r w:rsidRPr="00D04D3B">
        <w:rPr>
          <w:u w:val="single"/>
        </w:rPr>
        <w:t xml:space="preserve">Global politics becomes a </w:t>
      </w:r>
      <w:r w:rsidRPr="00D04D3B">
        <w:rPr>
          <w:b/>
          <w:iCs/>
          <w:u w:val="single"/>
        </w:rPr>
        <w:t>zero-sum game</w:t>
      </w:r>
      <w:r w:rsidRPr="00D04D3B">
        <w:rPr>
          <w:u w:val="single"/>
        </w:rPr>
        <w:t xml:space="preserve">. Moscow has </w:t>
      </w:r>
      <w:r w:rsidRPr="00D04D3B">
        <w:rPr>
          <w:b/>
          <w:iCs/>
          <w:u w:val="single"/>
        </w:rPr>
        <w:t>no compunctions</w:t>
      </w:r>
      <w:r w:rsidRPr="00D04D3B">
        <w:rPr>
          <w:u w:val="single"/>
        </w:rPr>
        <w:t xml:space="preserve"> about </w:t>
      </w:r>
      <w:r w:rsidRPr="00C01E59">
        <w:rPr>
          <w:b/>
          <w:iCs/>
          <w:highlight w:val="green"/>
          <w:u w:val="single"/>
        </w:rPr>
        <w:t>corrupting</w:t>
      </w:r>
      <w:r w:rsidRPr="00D04D3B">
        <w:rPr>
          <w:sz w:val="16"/>
        </w:rPr>
        <w:t xml:space="preserve"> the </w:t>
      </w:r>
      <w:r w:rsidRPr="00C01E59">
        <w:rPr>
          <w:b/>
          <w:iCs/>
          <w:highlight w:val="green"/>
          <w:u w:val="single"/>
        </w:rPr>
        <w:t>electoral processes</w:t>
      </w:r>
      <w:r w:rsidRPr="00D04D3B">
        <w:rPr>
          <w:u w:val="single"/>
        </w:rPr>
        <w:t xml:space="preserve"> of democratic states, conducting </w:t>
      </w:r>
      <w:r w:rsidRPr="00C01E59">
        <w:rPr>
          <w:highlight w:val="green"/>
          <w:u w:val="single"/>
        </w:rPr>
        <w:t>threaten</w:t>
      </w:r>
      <w:r w:rsidRPr="00D04D3B">
        <w:rPr>
          <w:u w:val="single"/>
        </w:rPr>
        <w:t xml:space="preserve">ing </w:t>
      </w:r>
      <w:r w:rsidRPr="00D04D3B">
        <w:rPr>
          <w:b/>
          <w:iCs/>
          <w:u w:val="single"/>
        </w:rPr>
        <w:t xml:space="preserve">military </w:t>
      </w:r>
      <w:r w:rsidRPr="00C01E59">
        <w:rPr>
          <w:b/>
          <w:iCs/>
          <w:highlight w:val="green"/>
          <w:u w:val="single"/>
        </w:rPr>
        <w:t>exercises</w:t>
      </w:r>
      <w:r w:rsidRPr="00D04D3B">
        <w:rPr>
          <w:sz w:val="16"/>
        </w:rPr>
        <w:t xml:space="preserve"> along NATO’s east border, or </w:t>
      </w:r>
      <w:r w:rsidRPr="00C01E59">
        <w:rPr>
          <w:highlight w:val="green"/>
          <w:u w:val="single"/>
        </w:rPr>
        <w:t>violating</w:t>
      </w:r>
      <w:r w:rsidRPr="00D04D3B">
        <w:rPr>
          <w:u w:val="single"/>
        </w:rPr>
        <w:t xml:space="preserve"> the</w:t>
      </w:r>
      <w:r w:rsidRPr="00D04D3B">
        <w:rPr>
          <w:sz w:val="16"/>
        </w:rPr>
        <w:t xml:space="preserve"> more than 30-year old </w:t>
      </w:r>
      <w:r w:rsidRPr="00C01E59">
        <w:rPr>
          <w:highlight w:val="green"/>
          <w:u w:val="single"/>
        </w:rPr>
        <w:t>treaty to ban</w:t>
      </w:r>
      <w:r w:rsidRPr="00D04D3B">
        <w:rPr>
          <w:sz w:val="16"/>
        </w:rPr>
        <w:t xml:space="preserve"> the deployment of </w:t>
      </w:r>
      <w:r w:rsidRPr="00D04D3B">
        <w:rPr>
          <w:u w:val="single"/>
        </w:rPr>
        <w:t xml:space="preserve">Intermediate-Range </w:t>
      </w:r>
      <w:r w:rsidRPr="00C01E59">
        <w:rPr>
          <w:b/>
          <w:iCs/>
          <w:highlight w:val="green"/>
          <w:u w:val="single"/>
        </w:rPr>
        <w:t>missile</w:t>
      </w:r>
      <w:r w:rsidRPr="00D04D3B">
        <w:rPr>
          <w:b/>
          <w:iCs/>
          <w:u w:val="single"/>
        </w:rPr>
        <w:t xml:space="preserve"> launcher</w:t>
      </w:r>
      <w:r w:rsidRPr="00C01E59">
        <w:rPr>
          <w:b/>
          <w:iCs/>
          <w:highlight w:val="green"/>
          <w:u w:val="single"/>
        </w:rPr>
        <w:t>s</w:t>
      </w:r>
      <w:r w:rsidRPr="00D04D3B">
        <w:rPr>
          <w:u w:val="single"/>
        </w:rPr>
        <w:t xml:space="preserve">, capable of </w:t>
      </w:r>
      <w:r w:rsidRPr="00C01E59">
        <w:rPr>
          <w:b/>
          <w:iCs/>
          <w:highlight w:val="green"/>
          <w:u w:val="single"/>
        </w:rPr>
        <w:t>firing</w:t>
      </w:r>
      <w:r w:rsidRPr="00D04D3B">
        <w:rPr>
          <w:b/>
          <w:iCs/>
          <w:u w:val="single"/>
        </w:rPr>
        <w:t xml:space="preserve"> nuclear </w:t>
      </w:r>
      <w:r w:rsidRPr="00C01E59">
        <w:rPr>
          <w:b/>
          <w:iCs/>
          <w:highlight w:val="green"/>
          <w:u w:val="single"/>
        </w:rPr>
        <w:t>weapons</w:t>
      </w:r>
      <w:r w:rsidRPr="00D04D3B">
        <w:rPr>
          <w:u w:val="single"/>
        </w:rPr>
        <w:t>. Nothing less than</w:t>
      </w:r>
      <w:r w:rsidRPr="00D04D3B">
        <w:rPr>
          <w:sz w:val="16"/>
        </w:rPr>
        <w:t xml:space="preserve"> the </w:t>
      </w:r>
      <w:r w:rsidRPr="00D04D3B">
        <w:rPr>
          <w:b/>
          <w:iCs/>
          <w:u w:val="single"/>
        </w:rPr>
        <w:t>dissolution</w:t>
      </w:r>
      <w:r w:rsidRPr="00D04D3B">
        <w:rPr>
          <w:u w:val="single"/>
        </w:rPr>
        <w:t xml:space="preserve"> of the democratic project is Moscow’s solution for global Order</w:t>
      </w:r>
      <w:r w:rsidRPr="00D04D3B">
        <w:rPr>
          <w:sz w:val="16"/>
        </w:rPr>
        <w:t>.</w:t>
      </w:r>
      <w:r w:rsidRPr="00D04D3B">
        <w:rPr>
          <w:u w:val="single"/>
        </w:rPr>
        <w:t xml:space="preserve"> China</w:t>
      </w:r>
      <w:r w:rsidRPr="00D04D3B">
        <w:rPr>
          <w:sz w:val="16"/>
        </w:rPr>
        <w:t xml:space="preserve"> also </w:t>
      </w:r>
      <w:r w:rsidRPr="00D04D3B">
        <w:rPr>
          <w:u w:val="single"/>
        </w:rPr>
        <w:t>seeks</w:t>
      </w:r>
      <w:r w:rsidRPr="00D04D3B">
        <w:rPr>
          <w:sz w:val="16"/>
        </w:rPr>
        <w:t xml:space="preserve"> a </w:t>
      </w:r>
      <w:r w:rsidRPr="00D04D3B">
        <w:rPr>
          <w:u w:val="single"/>
        </w:rPr>
        <w:t>revision</w:t>
      </w:r>
      <w:r w:rsidRPr="00D04D3B">
        <w:rPr>
          <w:sz w:val="16"/>
        </w:rPr>
        <w:t xml:space="preserve"> of the global Order. </w:t>
      </w:r>
      <w:r w:rsidRPr="00D04D3B">
        <w:rPr>
          <w:u w:val="single"/>
        </w:rPr>
        <w:t xml:space="preserve">It declares sovereignty over the </w:t>
      </w:r>
      <w:r w:rsidRPr="00D04D3B">
        <w:rPr>
          <w:b/>
          <w:iCs/>
          <w:u w:val="single"/>
        </w:rPr>
        <w:t>South China Sea</w:t>
      </w:r>
      <w:r w:rsidRPr="00D04D3B">
        <w:rPr>
          <w:u w:val="single"/>
        </w:rPr>
        <w:t xml:space="preserve">. Rejected is The Hague Tribunal’s dismissal </w:t>
      </w:r>
      <w:r w:rsidRPr="00D04D3B">
        <w:rPr>
          <w:sz w:val="16"/>
        </w:rPr>
        <w:t xml:space="preserve">of this claim. </w:t>
      </w:r>
      <w:r w:rsidRPr="00D04D3B">
        <w:rPr>
          <w:u w:val="single"/>
        </w:rPr>
        <w:t>Beijing continues to build artificial islands</w:t>
      </w:r>
      <w:r w:rsidRPr="00D04D3B">
        <w:rPr>
          <w:sz w:val="16"/>
        </w:rPr>
        <w:t xml:space="preserve"> as military bases in the region </w:t>
      </w:r>
      <w:r w:rsidRPr="00D04D3B">
        <w:rPr>
          <w:u w:val="single"/>
        </w:rPr>
        <w:t>to assert</w:t>
      </w:r>
      <w:r w:rsidRPr="00D04D3B">
        <w:rPr>
          <w:sz w:val="16"/>
        </w:rPr>
        <w:t xml:space="preserve"> its </w:t>
      </w:r>
      <w:r w:rsidRPr="00D04D3B">
        <w:rPr>
          <w:u w:val="single"/>
        </w:rPr>
        <w:t>control</w:t>
      </w:r>
      <w:r w:rsidRPr="00D04D3B">
        <w:rPr>
          <w:sz w:val="16"/>
        </w:rPr>
        <w:t xml:space="preserve"> 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RPr="00D04D3B">
        <w:rPr>
          <w:u w:val="single"/>
        </w:rPr>
        <w:t xml:space="preserve">Moscow has </w:t>
      </w:r>
      <w:r w:rsidRPr="00D04D3B">
        <w:rPr>
          <w:b/>
          <w:iCs/>
          <w:u w:val="single"/>
        </w:rPr>
        <w:t>no solution</w:t>
      </w:r>
      <w:r w:rsidRPr="00D04D3B">
        <w:rPr>
          <w:u w:val="single"/>
        </w:rPr>
        <w:t xml:space="preserve"> other than to use</w:t>
      </w:r>
      <w:r w:rsidRPr="00D04D3B">
        <w:rPr>
          <w:sz w:val="16"/>
        </w:rPr>
        <w:t xml:space="preserve"> its </w:t>
      </w:r>
      <w:r w:rsidRPr="00D04D3B">
        <w:rPr>
          <w:u w:val="single"/>
        </w:rPr>
        <w:t>oil and gas resources as</w:t>
      </w:r>
      <w:r w:rsidRPr="00D04D3B">
        <w:rPr>
          <w:sz w:val="16"/>
        </w:rPr>
        <w:t xml:space="preserve"> instruments of </w:t>
      </w:r>
      <w:r w:rsidRPr="00D04D3B">
        <w:rPr>
          <w:b/>
          <w:iCs/>
          <w:u w:val="single"/>
        </w:rPr>
        <w:t>coercive diplomacy</w:t>
      </w:r>
      <w:r w:rsidRPr="00D04D3B">
        <w:rPr>
          <w:sz w:val="16"/>
        </w:rPr>
        <w:t xml:space="preserve"> and </w:t>
      </w:r>
      <w:r w:rsidRPr="00D04D3B">
        <w:rPr>
          <w:u w:val="single"/>
        </w:rPr>
        <w:t>to</w:t>
      </w:r>
      <w:r w:rsidRPr="00D04D3B">
        <w:rPr>
          <w:sz w:val="16"/>
        </w:rPr>
        <w:t xml:space="preserve"> weaken or </w:t>
      </w:r>
      <w:r w:rsidRPr="00D04D3B">
        <w:rPr>
          <w:b/>
          <w:iCs/>
          <w:u w:val="single"/>
        </w:rPr>
        <w:t>dismantle</w:t>
      </w:r>
      <w:r w:rsidRPr="00D04D3B">
        <w:rPr>
          <w:sz w:val="16"/>
        </w:rPr>
        <w:t xml:space="preserve"> existing </w:t>
      </w:r>
      <w:r w:rsidRPr="00D04D3B">
        <w:rPr>
          <w:u w:val="single"/>
        </w:rPr>
        <w:t xml:space="preserve">Western </w:t>
      </w:r>
      <w:r w:rsidRPr="00D04D3B">
        <w:rPr>
          <w:b/>
          <w:iCs/>
          <w:u w:val="single"/>
        </w:rPr>
        <w:t>alliances</w:t>
      </w:r>
      <w:r w:rsidRPr="00D04D3B">
        <w:rPr>
          <w:u w:val="single"/>
        </w:rPr>
        <w:t xml:space="preserve"> and international economic </w:t>
      </w:r>
      <w:r w:rsidRPr="00D04D3B">
        <w:rPr>
          <w:b/>
          <w:iCs/>
          <w:u w:val="single"/>
        </w:rPr>
        <w:t>institutions</w:t>
      </w:r>
      <w:r w:rsidRPr="00D04D3B">
        <w:rPr>
          <w:u w:val="single"/>
        </w:rPr>
        <w:t>.</w:t>
      </w:r>
      <w:r w:rsidRPr="00D04D3B">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Russianspeaking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RPr="00C01E59">
        <w:rPr>
          <w:highlight w:val="green"/>
          <w:u w:val="single"/>
        </w:rPr>
        <w:t>Moscow and Beijing</w:t>
      </w:r>
      <w:r w:rsidRPr="00D04D3B">
        <w:rPr>
          <w:sz w:val="16"/>
        </w:rPr>
        <w:t xml:space="preserve"> do </w:t>
      </w:r>
      <w:r w:rsidRPr="00D04D3B">
        <w:rPr>
          <w:b/>
          <w:iCs/>
          <w:u w:val="single"/>
        </w:rPr>
        <w:t>converge</w:t>
      </w:r>
      <w:r w:rsidRPr="00D04D3B">
        <w:rPr>
          <w:sz w:val="16"/>
        </w:rPr>
        <w:t xml:space="preserve"> is in </w:t>
      </w:r>
      <w:r w:rsidRPr="00D04D3B">
        <w:rPr>
          <w:u w:val="single"/>
        </w:rPr>
        <w:t xml:space="preserve">fashioning their responses to the Legitimacy imperative. They </w:t>
      </w:r>
      <w:r w:rsidRPr="00C01E59">
        <w:rPr>
          <w:b/>
          <w:iCs/>
          <w:highlight w:val="green"/>
          <w:u w:val="single"/>
        </w:rPr>
        <w:t xml:space="preserve">repudiate </w:t>
      </w:r>
      <w:r w:rsidRPr="00D04D3B">
        <w:rPr>
          <w:b/>
          <w:iCs/>
          <w:u w:val="single"/>
        </w:rPr>
        <w:t xml:space="preserve">Western </w:t>
      </w:r>
      <w:r w:rsidRPr="00C01E59">
        <w:rPr>
          <w:b/>
          <w:iCs/>
          <w:highlight w:val="green"/>
          <w:u w:val="single"/>
        </w:rPr>
        <w:t>liberal democracy</w:t>
      </w:r>
      <w:r w:rsidRPr="00D04D3B">
        <w:rPr>
          <w:u w:val="single"/>
        </w:rPr>
        <w:t>. Both reject criticisms of</w:t>
      </w:r>
      <w:r w:rsidRPr="00D04D3B">
        <w:rPr>
          <w:sz w:val="16"/>
        </w:rPr>
        <w:t xml:space="preserve"> their </w:t>
      </w:r>
      <w:r w:rsidRPr="00D04D3B">
        <w:rPr>
          <w:u w:val="single"/>
        </w:rPr>
        <w:t>human rights abuses as interventions</w:t>
      </w:r>
      <w:r w:rsidRPr="00D04D3B">
        <w:rPr>
          <w:sz w:val="16"/>
        </w:rPr>
        <w:t xml:space="preserve"> into their domestic affairs. </w:t>
      </w:r>
      <w:r w:rsidRPr="00D04D3B">
        <w:rPr>
          <w:u w:val="single"/>
        </w:rPr>
        <w:t>Dissidents are harassed, incarcerated, or</w:t>
      </w:r>
      <w:r w:rsidRPr="00D04D3B">
        <w:rPr>
          <w:sz w:val="16"/>
        </w:rPr>
        <w:t xml:space="preserve">, in some instances, </w:t>
      </w:r>
      <w:r w:rsidRPr="00D04D3B">
        <w:rPr>
          <w:u w:val="single"/>
        </w:rPr>
        <w:t>assassinated</w:t>
      </w:r>
      <w:r w:rsidRPr="00D04D3B">
        <w:rPr>
          <w:sz w:val="16"/>
        </w:rPr>
        <w:t xml:space="preserve">. Journalists are co-opted, selfcensored, silenced, or imprisoned. Social </w:t>
      </w:r>
      <w:r w:rsidRPr="00D04D3B">
        <w:rPr>
          <w:u w:val="single"/>
        </w:rPr>
        <w:t>media is state controlled</w:t>
      </w:r>
      <w:r w:rsidRPr="00D04D3B">
        <w:rPr>
          <w:sz w:val="16"/>
        </w:rPr>
        <w:t xml:space="preserve">. Both the </w:t>
      </w:r>
      <w:r w:rsidRPr="00D04D3B">
        <w:rPr>
          <w:u w:val="single"/>
        </w:rPr>
        <w:t>Putin</w:t>
      </w:r>
      <w:r w:rsidRPr="00D04D3B">
        <w:rPr>
          <w:sz w:val="16"/>
        </w:rPr>
        <w:t xml:space="preserve"> regime </w:t>
      </w:r>
      <w:r w:rsidRPr="00D04D3B">
        <w:rPr>
          <w:u w:val="single"/>
        </w:rPr>
        <w:t>and the Chinese Communist Party monopolize</w:t>
      </w:r>
      <w:r w:rsidRPr="00D04D3B">
        <w:rPr>
          <w:sz w:val="16"/>
        </w:rPr>
        <w:t xml:space="preserve"> the </w:t>
      </w:r>
      <w:r w:rsidRPr="00D04D3B">
        <w:rPr>
          <w:u w:val="single"/>
        </w:rPr>
        <w:t>public narratives evaluating governmental policy</w:t>
      </w:r>
      <w:r w:rsidRPr="00D04D3B">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RPr="00C01E59">
        <w:rPr>
          <w:highlight w:val="green"/>
          <w:u w:val="single"/>
        </w:rPr>
        <w:t>Whether either</w:t>
      </w:r>
      <w:r w:rsidRPr="00D04D3B">
        <w:rPr>
          <w:u w:val="single"/>
        </w:rPr>
        <w:t xml:space="preserve"> of these </w:t>
      </w:r>
      <w:r w:rsidRPr="00C01E59">
        <w:rPr>
          <w:highlight w:val="green"/>
          <w:u w:val="single"/>
        </w:rPr>
        <w:t>authoritarian responses</w:t>
      </w:r>
      <w:r w:rsidRPr="00D04D3B">
        <w:rPr>
          <w:u w:val="single"/>
        </w:rPr>
        <w:t xml:space="preserve"> to the Legitimacy imperative </w:t>
      </w:r>
      <w:r w:rsidRPr="00C01E59">
        <w:rPr>
          <w:highlight w:val="green"/>
          <w:u w:val="single"/>
        </w:rPr>
        <w:t xml:space="preserve">will survive </w:t>
      </w:r>
      <w:r w:rsidRPr="00C01E59">
        <w:rPr>
          <w:b/>
          <w:iCs/>
          <w:highlight w:val="green"/>
          <w:u w:val="single"/>
        </w:rPr>
        <w:t>remains to be seen</w:t>
      </w:r>
      <w:r w:rsidRPr="00D04D3B">
        <w:rPr>
          <w:u w:val="single"/>
        </w:rPr>
        <w:t>.</w:t>
      </w:r>
      <w:r w:rsidRPr="00D04D3B">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19D8D6DB" w14:textId="315DEA68" w:rsidR="00D04D3B" w:rsidRPr="00D04D3B" w:rsidRDefault="00C01E59" w:rsidP="00D04D3B">
      <w:pPr>
        <w:pStyle w:val="Heading3"/>
      </w:pPr>
      <w:r>
        <w:t>W</w:t>
      </w:r>
      <w:r w:rsidR="00D04D3B" w:rsidRPr="00D04D3B">
        <w:t>ar</w:t>
      </w:r>
    </w:p>
    <w:p w14:paraId="2EB75E3C" w14:textId="77777777" w:rsidR="00D04D3B" w:rsidRPr="00D04D3B" w:rsidRDefault="00D04D3B" w:rsidP="00D04D3B">
      <w:pPr>
        <w:pStyle w:val="Heading4"/>
      </w:pPr>
      <w:r w:rsidRPr="00D04D3B">
        <w:t xml:space="preserve">Status quo Indian news </w:t>
      </w:r>
      <w:r w:rsidRPr="00D04D3B">
        <w:rPr>
          <w:i/>
          <w:u w:val="single"/>
        </w:rPr>
        <w:t>threat constructs</w:t>
      </w:r>
      <w:r w:rsidRPr="00D04D3B">
        <w:t xml:space="preserve"> Pakistan</w:t>
      </w:r>
    </w:p>
    <w:p w14:paraId="4BA6F2FF" w14:textId="77777777" w:rsidR="00D04D3B" w:rsidRPr="00D04D3B" w:rsidRDefault="00D04D3B" w:rsidP="00D04D3B">
      <w:pPr>
        <w:pStyle w:val="Heading4"/>
        <w:rPr>
          <w:rStyle w:val="Style13ptBold"/>
        </w:rPr>
      </w:pPr>
      <w:r w:rsidRPr="00D04D3B">
        <w:rPr>
          <w:rStyle w:val="Style13ptBold"/>
        </w:rPr>
        <w:t>Knoop et al 21</w:t>
      </w:r>
    </w:p>
    <w:p w14:paraId="5EC4FA40" w14:textId="77777777" w:rsidR="00D04D3B" w:rsidRPr="00D04D3B" w:rsidRDefault="00D04D3B" w:rsidP="00D04D3B">
      <w:r w:rsidRPr="00D04D3B">
        <w:t xml:space="preserve">[ Joseph Knoop is a free lance writer for PC Gamer. PC Gsmer “Indian news channel uses Arma 3 gameplay footage to claim Pakistan bombed Afghanistan” September 8 2021 </w:t>
      </w:r>
      <w:hyperlink r:id="rId103" w:history="1">
        <w:r w:rsidRPr="00D04D3B">
          <w:rPr>
            <w:rStyle w:val="Hyperlink"/>
          </w:rPr>
          <w:t>https://www.pcgamer.com/arma-3-pakistan-footage/]//aaditg</w:t>
        </w:r>
      </w:hyperlink>
    </w:p>
    <w:p w14:paraId="45C14C61" w14:textId="77777777" w:rsidR="00D04D3B" w:rsidRPr="00D04D3B" w:rsidRDefault="00D04D3B" w:rsidP="00D04D3B">
      <w:r w:rsidRPr="00D04D3B">
        <w:t>*news footage is from video games</w:t>
      </w:r>
    </w:p>
    <w:p w14:paraId="239C0AFE" w14:textId="77777777" w:rsidR="00D04D3B" w:rsidRPr="00D04D3B" w:rsidRDefault="00D04D3B" w:rsidP="00D04D3B">
      <w:r w:rsidRPr="00D04D3B">
        <w:t>*anchors accused Pakistani airforce of air strikes</w:t>
      </w:r>
    </w:p>
    <w:p w14:paraId="345E7F60" w14:textId="77777777" w:rsidR="00D04D3B" w:rsidRPr="00D04D3B" w:rsidRDefault="00D04D3B" w:rsidP="00D04D3B">
      <w:pPr>
        <w:rPr>
          <w:u w:val="single"/>
        </w:rPr>
      </w:pPr>
      <w:r w:rsidRPr="00D04D3B">
        <w:rPr>
          <w:sz w:val="16"/>
        </w:rPr>
        <w:t>In a bizarre development</w:t>
      </w:r>
      <w:r w:rsidRPr="00C01E59">
        <w:rPr>
          <w:sz w:val="16"/>
          <w:highlight w:val="green"/>
        </w:rPr>
        <w:t xml:space="preserve">, </w:t>
      </w:r>
      <w:r w:rsidRPr="00D04D3B">
        <w:rPr>
          <w:rStyle w:val="StyleUnderline"/>
        </w:rPr>
        <w:t xml:space="preserve">some Indian news </w:t>
      </w:r>
      <w:r w:rsidRPr="00C01E59">
        <w:rPr>
          <w:rStyle w:val="StyleUnderline"/>
          <w:highlight w:val="green"/>
        </w:rPr>
        <w:t>broadcasts claimed</w:t>
      </w:r>
      <w:r w:rsidRPr="00D04D3B">
        <w:rPr>
          <w:rStyle w:val="StyleUnderline"/>
        </w:rPr>
        <w:t xml:space="preserve"> that the </w:t>
      </w:r>
      <w:r w:rsidRPr="00C01E59">
        <w:rPr>
          <w:rStyle w:val="StyleUnderline"/>
          <w:highlight w:val="green"/>
        </w:rPr>
        <w:t>Pakistani airforce attacked</w:t>
      </w:r>
      <w:r w:rsidRPr="00D04D3B">
        <w:rPr>
          <w:rStyle w:val="StyleUnderline"/>
        </w:rPr>
        <w:t xml:space="preserve"> the </w:t>
      </w:r>
      <w:r w:rsidRPr="00C01E59">
        <w:rPr>
          <w:rStyle w:val="StyleUnderline"/>
          <w:highlight w:val="green"/>
        </w:rPr>
        <w:t>Panjshir valley</w:t>
      </w:r>
      <w:r w:rsidRPr="00D04D3B">
        <w:rPr>
          <w:rStyle w:val="StyleUnderline"/>
        </w:rPr>
        <w:t>, an Afghanistan mountain province home to about 170,000 people</w:t>
      </w:r>
      <w:r w:rsidRPr="00C01E59">
        <w:rPr>
          <w:sz w:val="16"/>
          <w:highlight w:val="green"/>
        </w:rPr>
        <w:t xml:space="preserve">, </w:t>
      </w:r>
      <w:r w:rsidRPr="00D04D3B">
        <w:rPr>
          <w:rStyle w:val="StyleUnderline"/>
        </w:rPr>
        <w:t xml:space="preserve">which is currently the </w:t>
      </w:r>
      <w:r w:rsidRPr="00C01E59">
        <w:rPr>
          <w:rStyle w:val="StyleUnderline"/>
          <w:highlight w:val="green"/>
        </w:rPr>
        <w:t>last</w:t>
      </w:r>
      <w:r w:rsidRPr="00D04D3B">
        <w:rPr>
          <w:rStyle w:val="StyleUnderline"/>
        </w:rPr>
        <w:t xml:space="preserve"> major </w:t>
      </w:r>
      <w:r w:rsidRPr="00C01E59">
        <w:rPr>
          <w:rStyle w:val="StyleUnderline"/>
          <w:highlight w:val="green"/>
        </w:rPr>
        <w:t>holdout of anti-Taliban forces.</w:t>
      </w:r>
      <w:r w:rsidRPr="00D04D3B">
        <w:rPr>
          <w:rStyle w:val="StyleUnderline"/>
        </w:rPr>
        <w:t xml:space="preserve"> </w:t>
      </w:r>
      <w:r w:rsidRPr="00D04D3B">
        <w:rPr>
          <w:sz w:val="16"/>
        </w:rPr>
        <w:t xml:space="preserve">The only problem? </w:t>
      </w:r>
      <w:r w:rsidRPr="00D04D3B">
        <w:rPr>
          <w:rStyle w:val="StyleUnderline"/>
        </w:rPr>
        <w:t xml:space="preserve">The </w:t>
      </w:r>
      <w:r w:rsidRPr="00C01E59">
        <w:rPr>
          <w:rStyle w:val="StyleUnderline"/>
          <w:highlight w:val="green"/>
        </w:rPr>
        <w:t>footag</w:t>
      </w:r>
      <w:r w:rsidRPr="00D04D3B">
        <w:rPr>
          <w:rStyle w:val="StyleUnderline"/>
        </w:rPr>
        <w:t>e</w:t>
      </w:r>
      <w:r w:rsidRPr="00D04D3B">
        <w:rPr>
          <w:sz w:val="16"/>
        </w:rPr>
        <w:t xml:space="preserve"> used to report the supposedly pro-Taliban airforce attack </w:t>
      </w:r>
      <w:r w:rsidRPr="00D04D3B">
        <w:rPr>
          <w:rStyle w:val="StyleUnderline"/>
        </w:rPr>
        <w:t xml:space="preserve">came </w:t>
      </w:r>
      <w:r w:rsidRPr="00C01E59">
        <w:rPr>
          <w:rStyle w:val="StyleUnderline"/>
          <w:highlight w:val="green"/>
        </w:rPr>
        <w:t>from</w:t>
      </w:r>
      <w:r w:rsidRPr="00D04D3B">
        <w:rPr>
          <w:sz w:val="16"/>
        </w:rPr>
        <w:t xml:space="preserve"> the popular military simulation game </w:t>
      </w:r>
      <w:r w:rsidRPr="00C01E59">
        <w:rPr>
          <w:rStyle w:val="StyleUnderline"/>
          <w:highlight w:val="green"/>
        </w:rPr>
        <w:t>Arma 3</w:t>
      </w:r>
      <w:r w:rsidRPr="00D04D3B">
        <w:rPr>
          <w:rStyle w:val="StyleUnderline"/>
        </w:rPr>
        <w:t>.</w:t>
      </w:r>
      <w:r w:rsidRPr="00D04D3B">
        <w:rPr>
          <w:sz w:val="16"/>
        </w:rPr>
        <w:t xml:space="preserve"> The </w:t>
      </w:r>
      <w:r w:rsidRPr="00D04D3B">
        <w:rPr>
          <w:rStyle w:val="Emphasis"/>
        </w:rPr>
        <w:t xml:space="preserve">footage first </w:t>
      </w:r>
      <w:r w:rsidRPr="00C01E59">
        <w:rPr>
          <w:rStyle w:val="Emphasis"/>
          <w:highlight w:val="green"/>
        </w:rPr>
        <w:t>appeared on</w:t>
      </w:r>
      <w:r w:rsidRPr="00D04D3B">
        <w:rPr>
          <w:rStyle w:val="Emphasis"/>
        </w:rPr>
        <w:t xml:space="preserve"> </w:t>
      </w:r>
      <w:r w:rsidRPr="00C01E59">
        <w:rPr>
          <w:rStyle w:val="Emphasis"/>
          <w:highlight w:val="green"/>
        </w:rPr>
        <w:t>Indian news channels</w:t>
      </w:r>
      <w:r w:rsidRPr="00D04D3B">
        <w:rPr>
          <w:rStyle w:val="Emphasis"/>
        </w:rPr>
        <w:t xml:space="preserve"> including Republic TV, Times Now Navbharat, Zee Hindustan, and TV9 Bharatvarsh</w:t>
      </w:r>
      <w:r w:rsidRPr="00D04D3B">
        <w:rPr>
          <w:sz w:val="16"/>
        </w:rPr>
        <w:t xml:space="preserve">. </w:t>
      </w:r>
      <w:r w:rsidRPr="00D04D3B">
        <w:rPr>
          <w:rStyle w:val="StyleUnderline"/>
        </w:rPr>
        <w:t xml:space="preserve">The original video was credited to a source called "Hasti TV" on Facebook, </w:t>
      </w:r>
      <w:r w:rsidRPr="00C01E59">
        <w:rPr>
          <w:rStyle w:val="StyleUnderline"/>
          <w:highlight w:val="green"/>
        </w:rPr>
        <w:t>which has since been deleted</w:t>
      </w:r>
      <w:r w:rsidRPr="00D04D3B">
        <w:rPr>
          <w:rStyle w:val="StyleUnderline"/>
        </w:rPr>
        <w:t xml:space="preserve">. These Indian news sources claimed the video showed a military jet attempting a bombing run on Panjshir. </w:t>
      </w:r>
      <w:r w:rsidRPr="00D04D3B">
        <w:rPr>
          <w:sz w:val="16"/>
        </w:rPr>
        <w:t xml:space="preserve">See more In fact, </w:t>
      </w:r>
      <w:r w:rsidRPr="00D04D3B">
        <w:rPr>
          <w:rStyle w:val="StyleUnderline"/>
        </w:rPr>
        <w:t>the footage came from this January Arma 3</w:t>
      </w:r>
      <w:r w:rsidRPr="00D04D3B">
        <w:rPr>
          <w:sz w:val="16"/>
        </w:rPr>
        <w:t xml:space="preserve"> video from the YouTube channel Compared Comparison, which has now been viewed 23 million times. The </w:t>
      </w:r>
      <w:r w:rsidRPr="00D04D3B">
        <w:rPr>
          <w:rStyle w:val="StyleUnderline"/>
        </w:rPr>
        <w:t xml:space="preserve">gameplay shows players engaging in a ground-to-air battle between a jet and a vehicle-mounted anti-air turret with tracer rounds seen firing through the sky at the jet. </w:t>
      </w:r>
      <w:r w:rsidRPr="00D04D3B">
        <w:rPr>
          <w:sz w:val="16"/>
        </w:rPr>
        <w:t xml:space="preserve">In a statement to PC Gamer, </w:t>
      </w:r>
      <w:r w:rsidRPr="00D04D3B">
        <w:rPr>
          <w:rStyle w:val="StyleUnderline"/>
        </w:rPr>
        <w:t>a representative</w:t>
      </w:r>
      <w:r w:rsidRPr="00D04D3B">
        <w:rPr>
          <w:sz w:val="16"/>
        </w:rPr>
        <w:t xml:space="preserve"> for Arma 3 developer Bohemia </w:t>
      </w:r>
      <w:r w:rsidRPr="00D04D3B">
        <w:rPr>
          <w:rStyle w:val="StyleUnderline"/>
        </w:rPr>
        <w:t xml:space="preserve">Interactive confirmed that the original footage does indeed come from the game. </w:t>
      </w:r>
      <w:r w:rsidRPr="00D04D3B">
        <w:rPr>
          <w:sz w:val="16"/>
        </w:rPr>
        <w:t xml:space="preserve">"Strangely, </w:t>
      </w:r>
      <w:r w:rsidRPr="00D04D3B">
        <w:rPr>
          <w:rStyle w:val="StyleUnderline"/>
        </w:rPr>
        <w:t>we've seen this</w:t>
      </w:r>
      <w:r w:rsidRPr="00D04D3B">
        <w:rPr>
          <w:sz w:val="16"/>
        </w:rPr>
        <w:t xml:space="preserve"> particular </w:t>
      </w:r>
      <w:r w:rsidRPr="00D04D3B">
        <w:rPr>
          <w:rStyle w:val="StyleUnderline"/>
        </w:rPr>
        <w:t>game footage be used several times by certain media outlets in support of their real-life news coverage,"</w:t>
      </w:r>
      <w:r w:rsidRPr="00D04D3B">
        <w:rPr>
          <w:sz w:val="16"/>
        </w:rPr>
        <w:t xml:space="preserve"> the Bohemia Interactive rep said. "We know this because we've been previously approached regarding similar occurrences by fact-checkers from organizations such as Agence Frrance-Presse, Check Your Fact, PolitiFact, and if I remember correctly, also Reuters." Bohemia Interactive added that the game footage used in the erroneous Indian news broadcasts may also have come from two other Arma 3 gameplay clips. "The clip in the [original viral tweet] is so cropped and low-res that I find it hard to compare and say for sure which it is, but I'm confident it is Arma 3 footage," Bohemia Interactive's rep said. It's easy to see how the deceptive edit was made. In Compared Comparison's YouTube video, zoomed-in shots of the attacking aircraft do look moderately convincing, at least until the video zooms out to show the digital anti-air vehicle firing and later blowing up in a not-so-realistic fashion</w:t>
      </w:r>
      <w:r w:rsidRPr="00C01E59">
        <w:rPr>
          <w:sz w:val="16"/>
          <w:highlight w:val="green"/>
        </w:rPr>
        <w:t xml:space="preserve">. </w:t>
      </w:r>
      <w:r w:rsidRPr="00C01E59">
        <w:rPr>
          <w:rStyle w:val="StyleUnderline"/>
          <w:highlight w:val="green"/>
        </w:rPr>
        <w:t>During Republic TV's broadcast</w:t>
      </w:r>
      <w:r w:rsidRPr="00D04D3B">
        <w:rPr>
          <w:rStyle w:val="StyleUnderline"/>
        </w:rPr>
        <w:t xml:space="preserve">, the </w:t>
      </w:r>
      <w:r w:rsidRPr="00C01E59">
        <w:rPr>
          <w:rStyle w:val="StyleUnderline"/>
          <w:highlight w:val="green"/>
        </w:rPr>
        <w:t>anchor can be heard repeating</w:t>
      </w:r>
      <w:r w:rsidRPr="00D04D3B">
        <w:rPr>
          <w:rStyle w:val="StyleUnderline"/>
        </w:rPr>
        <w:t xml:space="preserve"> the claim that the Pakistani airforce </w:t>
      </w:r>
      <w:r w:rsidRPr="00C01E59">
        <w:rPr>
          <w:rStyle w:val="StyleUnderline"/>
          <w:highlight w:val="green"/>
        </w:rPr>
        <w:t>performed an airstrike in Panjshir</w:t>
      </w:r>
      <w:r w:rsidRPr="00D04D3B">
        <w:rPr>
          <w:rStyle w:val="StyleUnderline"/>
        </w:rPr>
        <w:t>. The claim was originally recognized as fraudulent by Boom, a group that calls itself India's "first and leading fact checking website and initiative," and is a member of the Poynter Institute's International Fact-Checking Network initiative. Republic TV meanwhile has a sordid history of far right-wing reporting and supporting India's prime minister Narendra Modi's Hindu nationalist policies, according to Aljazeera. Vikas Khanchandani, CEO of ARG (owner of Republic TV) was arrested in December 2020 for allegedly rigging ratings in order to charge advertisers more.</w:t>
      </w:r>
    </w:p>
    <w:p w14:paraId="28495C32" w14:textId="77777777" w:rsidR="00D04D3B" w:rsidRPr="00D04D3B" w:rsidRDefault="00D04D3B" w:rsidP="00D04D3B"/>
    <w:p w14:paraId="2162A73C" w14:textId="77777777" w:rsidR="00D04D3B" w:rsidRPr="00D04D3B" w:rsidRDefault="00D04D3B" w:rsidP="00D04D3B">
      <w:pPr>
        <w:pStyle w:val="Heading4"/>
      </w:pPr>
      <w:r w:rsidRPr="00D04D3B">
        <w:t>Status quo News</w:t>
      </w:r>
      <w:r w:rsidRPr="00D04D3B">
        <w:rPr>
          <w:i/>
          <w:u w:val="single"/>
        </w:rPr>
        <w:t xml:space="preserve"> falsifies</w:t>
      </w:r>
      <w:r w:rsidRPr="00D04D3B">
        <w:t xml:space="preserve"> Chinese events </w:t>
      </w:r>
      <w:r w:rsidRPr="00D04D3B">
        <w:rPr>
          <w:i/>
          <w:u w:val="single"/>
        </w:rPr>
        <w:t>threat constructing</w:t>
      </w:r>
      <w:r w:rsidRPr="00D04D3B">
        <w:t xml:space="preserve"> them </w:t>
      </w:r>
      <w:r w:rsidRPr="00D04D3B">
        <w:rPr>
          <w:i/>
          <w:u w:val="single"/>
        </w:rPr>
        <w:t>by emboldening</w:t>
      </w:r>
    </w:p>
    <w:p w14:paraId="60B65DB2" w14:textId="77777777" w:rsidR="00D04D3B" w:rsidRPr="00D04D3B" w:rsidRDefault="00D04D3B" w:rsidP="00D04D3B">
      <w:pPr>
        <w:pStyle w:val="Heading4"/>
        <w:rPr>
          <w:rStyle w:val="Style13ptBold"/>
        </w:rPr>
      </w:pPr>
      <w:r w:rsidRPr="00D04D3B">
        <w:rPr>
          <w:rStyle w:val="Style13ptBold"/>
        </w:rPr>
        <w:t>Paudyal 20</w:t>
      </w:r>
    </w:p>
    <w:p w14:paraId="4F3558A5" w14:textId="77777777" w:rsidR="00D04D3B" w:rsidRPr="00D04D3B" w:rsidRDefault="00D04D3B" w:rsidP="00D04D3B">
      <w:r w:rsidRPr="00D04D3B">
        <w:t xml:space="preserve"> [ Mahabir Paudyal is the contributor for Republica.  July 27, 2020 01:35 PM NPT “Fake news can destroy Nepal's relations with India, China and the US” My Republica </w:t>
      </w:r>
      <w:hyperlink r:id="rId104" w:history="1">
        <w:r w:rsidRPr="00D04D3B">
          <w:rPr>
            <w:rStyle w:val="Hyperlink"/>
          </w:rPr>
          <w:t>https://myrepublica.nagariknetwork.com/news/fake-news-can-destroy-nepal-s-relations-with-india-china-and-the-us/</w:t>
        </w:r>
      </w:hyperlink>
      <w:r w:rsidRPr="00D04D3B">
        <w:t xml:space="preserve"> ]//aaditg </w:t>
      </w:r>
    </w:p>
    <w:p w14:paraId="4C9689C2" w14:textId="77777777" w:rsidR="00D04D3B" w:rsidRPr="00D04D3B" w:rsidRDefault="00D04D3B" w:rsidP="00D04D3B">
      <w:r w:rsidRPr="00C01E59">
        <w:rPr>
          <w:noProof/>
          <w:highlight w:val="green"/>
        </w:rPr>
        <w:drawing>
          <wp:inline distT="0" distB="0" distL="0" distR="0" wp14:anchorId="7310392D" wp14:editId="506E5E92">
            <wp:extent cx="5219700" cy="7162800"/>
            <wp:effectExtent l="0" t="0" r="0" b="0"/>
            <wp:docPr id="4" name="Picture 4"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receipt&#10;&#10;Description automatically generated"/>
                    <pic:cNvPicPr/>
                  </pic:nvPicPr>
                  <pic:blipFill>
                    <a:blip r:embed="rId105"/>
                    <a:stretch>
                      <a:fillRect/>
                    </a:stretch>
                  </pic:blipFill>
                  <pic:spPr>
                    <a:xfrm>
                      <a:off x="0" y="0"/>
                      <a:ext cx="5219700" cy="7162800"/>
                    </a:xfrm>
                    <a:prstGeom prst="rect">
                      <a:avLst/>
                    </a:prstGeom>
                  </pic:spPr>
                </pic:pic>
              </a:graphicData>
            </a:graphic>
          </wp:inline>
        </w:drawing>
      </w:r>
    </w:p>
    <w:p w14:paraId="462FACD2" w14:textId="77777777" w:rsidR="00D04D3B" w:rsidRPr="00D04D3B" w:rsidRDefault="00D04D3B" w:rsidP="00D04D3B">
      <w:r w:rsidRPr="00D04D3B">
        <w:t xml:space="preserve">A </w:t>
      </w:r>
      <w:r w:rsidRPr="00C01E59">
        <w:rPr>
          <w:rStyle w:val="Emphasis"/>
          <w:highlight w:val="green"/>
        </w:rPr>
        <w:t>document claiming Nepali land encroachment by China</w:t>
      </w:r>
      <w:r w:rsidRPr="00D04D3B">
        <w:t xml:space="preserve">. </w:t>
      </w:r>
      <w:r w:rsidRPr="00D04D3B">
        <w:rPr>
          <w:rStyle w:val="StyleUnderline"/>
        </w:rPr>
        <w:t>Ministry of Agriculture and Livestock Development</w:t>
      </w:r>
      <w:r w:rsidRPr="00D04D3B">
        <w:t xml:space="preserve"> on June 25 </w:t>
      </w:r>
      <w:r w:rsidRPr="00D04D3B">
        <w:rPr>
          <w:rStyle w:val="StyleUnderline"/>
        </w:rPr>
        <w:t>issued</w:t>
      </w:r>
      <w:r w:rsidRPr="00D04D3B">
        <w:rPr>
          <w:rStyle w:val="Emphasis"/>
        </w:rPr>
        <w:t xml:space="preserve"> </w:t>
      </w:r>
      <w:r w:rsidRPr="00D04D3B">
        <w:t xml:space="preserve">a statement saying </w:t>
      </w:r>
      <w:r w:rsidRPr="00D04D3B">
        <w:rPr>
          <w:rStyle w:val="StyleUnderline"/>
        </w:rPr>
        <w:t xml:space="preserve">that such a report has </w:t>
      </w:r>
      <w:r w:rsidRPr="00C01E59">
        <w:rPr>
          <w:rStyle w:val="StyleUnderline"/>
          <w:highlight w:val="green"/>
        </w:rPr>
        <w:t>never been published</w:t>
      </w:r>
      <w:r w:rsidRPr="00D04D3B">
        <w:rPr>
          <w:rStyle w:val="StyleUnderline"/>
        </w:rPr>
        <w:t xml:space="preserve"> by the ministry and the news reports based on this bear no truth in them</w:t>
      </w:r>
      <w:r w:rsidRPr="00D04D3B">
        <w:t xml:space="preserve">. </w:t>
      </w:r>
      <w:r w:rsidRPr="00C01E59">
        <w:rPr>
          <w:rStyle w:val="StyleUnderline"/>
          <w:highlight w:val="green"/>
        </w:rPr>
        <w:t>All news reports</w:t>
      </w:r>
      <w:r w:rsidRPr="00D04D3B">
        <w:t xml:space="preserve"> on encroachment story </w:t>
      </w:r>
      <w:r w:rsidRPr="00C01E59">
        <w:rPr>
          <w:rStyle w:val="StyleUnderline"/>
          <w:highlight w:val="green"/>
        </w:rPr>
        <w:t>have cited this document</w:t>
      </w:r>
      <w:r w:rsidRPr="00D04D3B">
        <w:rPr>
          <w:rStyle w:val="StyleUnderline"/>
        </w:rPr>
        <w:t xml:space="preserve"> as evidence</w:t>
      </w:r>
      <w:r w:rsidRPr="00D04D3B">
        <w:t xml:space="preserve">. It’s </w:t>
      </w:r>
      <w:r w:rsidRPr="00D04D3B">
        <w:rPr>
          <w:rStyle w:val="StyleUnderline"/>
        </w:rPr>
        <w:t>hard to trace when it actually began</w:t>
      </w:r>
      <w:r w:rsidRPr="00D04D3B">
        <w:t xml:space="preserve"> (blogger Salokya has done a good study on it and I derive some information for this article from his blog), but it comes out firston May 31, 2019, in Nepal News, which is quickly followed by Hamrakura.com on June 2. For about four months, this issue almost disappears. On November 7, 2019, however, </w:t>
      </w:r>
      <w:r w:rsidRPr="00D04D3B">
        <w:rPr>
          <w:rStyle w:val="StyleUnderline"/>
        </w:rPr>
        <w:t>it reappears in Khabarhub.com which states that China has encroached upon around 36 hectares of Nepali land in Nepal’s Sankhuwasabha</w:t>
      </w:r>
      <w:r w:rsidRPr="00D04D3B">
        <w:t>, Rasuwa, Sindhupalchowk and Humla districts</w:t>
      </w:r>
      <w:r w:rsidRPr="00D04D3B">
        <w:rPr>
          <w:rStyle w:val="StyleUnderline"/>
        </w:rPr>
        <w:t>. “China, too, has encroached upon Nepali land,”</w:t>
      </w:r>
      <w:r w:rsidRPr="00D04D3B">
        <w:t xml:space="preserve"> says the headline citing “survey department.”On </w:t>
      </w:r>
      <w:r w:rsidRPr="00D04D3B">
        <w:rPr>
          <w:rStyle w:val="StyleUnderline"/>
        </w:rPr>
        <w:t>November 8, it appears again in Thahakhabar, followed up by Pahilopost on November 14, with additional information of Nepalis launching protest against China for encroachment of Nepali land.</w:t>
      </w:r>
      <w:r w:rsidRPr="00D04D3B">
        <w:t xml:space="preserve"> </w:t>
      </w:r>
      <w:r w:rsidRPr="00D04D3B">
        <w:rPr>
          <w:rStyle w:val="StyleUnderline"/>
        </w:rPr>
        <w:t>On November 8, 2019, online version of Nagarik carried this report, followed by Annapurna Post on November 9 (Nagarik removed this ‘inadvertently published content’ from its online page, as explained by its editor Gunaraj Luitel). On November 10, the same online newspaper (Khabarhub) gave a ‘backoffChina’ twist to the encroachment subject.</w:t>
      </w:r>
      <w:r w:rsidRPr="00D04D3B">
        <w:t xml:space="preserve"> It said that social media including Twitter and Facebook are flooded with “BackOffChina” hashtag and that Nepal Students Union, </w:t>
      </w:r>
      <w:r w:rsidRPr="00D04D3B">
        <w:rPr>
          <w:rStyle w:val="StyleUnderline"/>
        </w:rPr>
        <w:t>a student wing</w:t>
      </w:r>
      <w:r w:rsidRPr="00D04D3B">
        <w:t xml:space="preserve"> </w:t>
      </w:r>
      <w:r w:rsidRPr="00D04D3B">
        <w:rPr>
          <w:rStyle w:val="StyleUnderline"/>
        </w:rPr>
        <w:t>of Nepali Congress, also chanted slogans against China and India in Kathmandu</w:t>
      </w:r>
      <w:r w:rsidRPr="00D04D3B">
        <w:t xml:space="preserve">. By November 13, according to Khabarhub, </w:t>
      </w:r>
      <w:r w:rsidRPr="00C01E59">
        <w:rPr>
          <w:rStyle w:val="StyleUnderline"/>
          <w:highlight w:val="green"/>
        </w:rPr>
        <w:t>protests against China</w:t>
      </w:r>
      <w:r w:rsidRPr="00D04D3B">
        <w:rPr>
          <w:rStyle w:val="StyleUnderline"/>
        </w:rPr>
        <w:t xml:space="preserve"> were </w:t>
      </w:r>
      <w:r w:rsidRPr="00C01E59">
        <w:rPr>
          <w:rStyle w:val="StyleUnderline"/>
          <w:highlight w:val="green"/>
        </w:rPr>
        <w:t xml:space="preserve">intensifying </w:t>
      </w:r>
      <w:r w:rsidRPr="00D04D3B">
        <w:rPr>
          <w:rStyle w:val="StyleUnderline"/>
        </w:rPr>
        <w:t xml:space="preserve">in Nepal “against the encroachment of Nepali land by China.” In a protest staged in Kapilvastu, Chinese President </w:t>
      </w:r>
      <w:r w:rsidRPr="00C01E59">
        <w:rPr>
          <w:rStyle w:val="Emphasis"/>
          <w:highlight w:val="green"/>
        </w:rPr>
        <w:t xml:space="preserve">Xi </w:t>
      </w:r>
      <w:r w:rsidRPr="00D04D3B">
        <w:rPr>
          <w:rStyle w:val="Emphasis"/>
        </w:rPr>
        <w:t>Jinping’</w:t>
      </w:r>
      <w:r w:rsidRPr="00C01E59">
        <w:rPr>
          <w:rStyle w:val="Emphasis"/>
          <w:highlight w:val="green"/>
        </w:rPr>
        <w:t xml:space="preserve">s effigy </w:t>
      </w:r>
      <w:r w:rsidRPr="00D04D3B">
        <w:rPr>
          <w:rStyle w:val="Emphasis"/>
        </w:rPr>
        <w:t xml:space="preserve">was </w:t>
      </w:r>
      <w:r w:rsidRPr="00C01E59">
        <w:rPr>
          <w:rStyle w:val="Emphasis"/>
          <w:highlight w:val="green"/>
        </w:rPr>
        <w:t>burnt</w:t>
      </w:r>
      <w:r w:rsidRPr="00D04D3B">
        <w:rPr>
          <w:rStyle w:val="Emphasis"/>
        </w:rPr>
        <w:t>,</w:t>
      </w:r>
      <w:r w:rsidRPr="00D04D3B">
        <w:t xml:space="preserve"> it said. It further said “</w:t>
      </w:r>
      <w:r w:rsidRPr="00D04D3B">
        <w:rPr>
          <w:rStyle w:val="StyleUnderline"/>
        </w:rPr>
        <w:t>the protest comes after a survey report recently released by the Survey Department stated that China has encroached upon 36 hectare land of Nepal.”</w:t>
      </w:r>
      <w:r w:rsidRPr="00D04D3B">
        <w:t xml:space="preserve"> This went all over India too. On November 8, 2019, ANI published the news which was republished in several other outlets. Citing this report, </w:t>
      </w:r>
      <w:r w:rsidRPr="00D04D3B">
        <w:rPr>
          <w:rStyle w:val="StyleUnderline"/>
        </w:rPr>
        <w:t xml:space="preserve">The </w:t>
      </w:r>
      <w:r w:rsidRPr="00C01E59">
        <w:rPr>
          <w:rStyle w:val="StyleUnderline"/>
          <w:highlight w:val="green"/>
        </w:rPr>
        <w:t>New Indian Express reiterated the same message</w:t>
      </w:r>
      <w:r w:rsidRPr="00D04D3B">
        <w:rPr>
          <w:rStyle w:val="StyleUnderline"/>
        </w:rPr>
        <w:t xml:space="preserve"> on its November 8 news. The </w:t>
      </w:r>
      <w:r w:rsidRPr="00C01E59">
        <w:rPr>
          <w:rStyle w:val="StyleUnderline"/>
          <w:highlight w:val="green"/>
        </w:rPr>
        <w:t>Hindustan Times, too</w:t>
      </w:r>
      <w:r w:rsidRPr="00D04D3B">
        <w:rPr>
          <w:rStyle w:val="StyleUnderline"/>
        </w:rPr>
        <w:t xml:space="preserve">, did the same </w:t>
      </w:r>
      <w:r w:rsidRPr="00C01E59">
        <w:rPr>
          <w:rStyle w:val="StyleUnderline"/>
          <w:highlight w:val="green"/>
        </w:rPr>
        <w:t>on</w:t>
      </w:r>
      <w:r w:rsidRPr="00D04D3B">
        <w:rPr>
          <w:rStyle w:val="StyleUnderline"/>
        </w:rPr>
        <w:t xml:space="preserve"> its </w:t>
      </w:r>
      <w:r w:rsidRPr="00C01E59">
        <w:rPr>
          <w:rStyle w:val="StyleUnderline"/>
          <w:highlight w:val="green"/>
        </w:rPr>
        <w:t>November 12, 2019</w:t>
      </w:r>
      <w:r w:rsidRPr="00D04D3B">
        <w:rPr>
          <w:rStyle w:val="StyleUnderline"/>
        </w:rPr>
        <w:t xml:space="preserve"> news, </w:t>
      </w:r>
      <w:r w:rsidRPr="00C01E59">
        <w:rPr>
          <w:rStyle w:val="StyleUnderline"/>
          <w:highlight w:val="green"/>
        </w:rPr>
        <w:t>followed by The Times of India</w:t>
      </w:r>
      <w:r w:rsidRPr="00D04D3B">
        <w:rPr>
          <w:rStyle w:val="StyleUnderline"/>
        </w:rPr>
        <w:t>’s coverage on November 13.</w:t>
      </w:r>
      <w:r w:rsidRPr="00D04D3B">
        <w:t xml:space="preserve"> On November 12, 2019,The South China Morning Post also published it. </w:t>
      </w:r>
      <w:r w:rsidRPr="00D04D3B">
        <w:rPr>
          <w:rStyle w:val="StyleUnderline"/>
        </w:rPr>
        <w:t>The month November is significant here because it was on November 2 that India had published the new political map including territories of Lipulekh</w:t>
      </w:r>
      <w:r w:rsidRPr="00D04D3B">
        <w:t xml:space="preserve">, </w:t>
      </w:r>
      <w:r w:rsidRPr="00D04D3B">
        <w:rPr>
          <w:rStyle w:val="StyleUnderline"/>
        </w:rPr>
        <w:t>Limpiyadhura and Kalapani into it and this had become a major irritant in Nepal-India relations.</w:t>
      </w:r>
      <w:r w:rsidRPr="00D04D3B">
        <w:t xml:space="preserve"> Across the country, </w:t>
      </w:r>
      <w:r w:rsidRPr="00D04D3B">
        <w:rPr>
          <w:rStyle w:val="StyleUnderline"/>
        </w:rPr>
        <w:t>sentiments were building up against Indian government and Indian move was being seen as an act of cartographic aggression. ‘Fake’ news returns</w:t>
      </w:r>
      <w:r w:rsidRPr="00D04D3B">
        <w:t xml:space="preserve"> The report of alleged encroachment of Nepali land by China, based, again, on the same leaflet-like page ‘issued’by Ministry of Agriculture makes a comeback in June. On June 21, </w:t>
      </w:r>
      <w:r w:rsidRPr="00C01E59">
        <w:rPr>
          <w:rStyle w:val="StyleUnderline"/>
          <w:highlight w:val="green"/>
        </w:rPr>
        <w:t>Annapurna Post published</w:t>
      </w:r>
      <w:r w:rsidRPr="00D04D3B">
        <w:rPr>
          <w:rStyle w:val="StyleUnderline"/>
        </w:rPr>
        <w:t xml:space="preserve"> the report that </w:t>
      </w:r>
      <w:r w:rsidRPr="00C01E59">
        <w:rPr>
          <w:rStyle w:val="StyleUnderline"/>
          <w:highlight w:val="green"/>
        </w:rPr>
        <w:t>China</w:t>
      </w:r>
      <w:r w:rsidRPr="00D04D3B">
        <w:rPr>
          <w:rStyle w:val="StyleUnderline"/>
        </w:rPr>
        <w:t xml:space="preserve"> has been </w:t>
      </w:r>
      <w:r w:rsidRPr="00C01E59">
        <w:rPr>
          <w:rStyle w:val="StyleUnderline"/>
          <w:highlight w:val="green"/>
        </w:rPr>
        <w:t>occupying</w:t>
      </w:r>
      <w:r w:rsidRPr="00D04D3B">
        <w:rPr>
          <w:rStyle w:val="StyleUnderline"/>
        </w:rPr>
        <w:t xml:space="preserve"> entire </w:t>
      </w:r>
      <w:r w:rsidRPr="00C01E59">
        <w:rPr>
          <w:rStyle w:val="StyleUnderline"/>
          <w:highlight w:val="green"/>
        </w:rPr>
        <w:t>Rui village</w:t>
      </w:r>
      <w:r w:rsidRPr="00D04D3B">
        <w:rPr>
          <w:rStyle w:val="StyleUnderline"/>
        </w:rPr>
        <w:t xml:space="preserve"> of Gorkha district for the last 60 years</w:t>
      </w:r>
      <w:r w:rsidRPr="00D04D3B">
        <w:t xml:space="preserve">. </w:t>
      </w:r>
      <w:r w:rsidRPr="00D04D3B">
        <w:rPr>
          <w:rStyle w:val="StyleUnderline"/>
        </w:rPr>
        <w:t>This news was</w:t>
      </w:r>
      <w:r w:rsidRPr="00D04D3B">
        <w:t xml:space="preserve"> quickly </w:t>
      </w:r>
      <w:r w:rsidRPr="00D04D3B">
        <w:rPr>
          <w:rStyle w:val="StyleUnderline"/>
        </w:rPr>
        <w:t>picked by Khabarhub.com on the same day</w:t>
      </w:r>
      <w:r w:rsidRPr="00D04D3B">
        <w:t>. “Rui Gaun: Nepal’s land under Chinese control. The land is under Chinese control for more than 60 years,” it said.</w:t>
      </w:r>
    </w:p>
    <w:p w14:paraId="2E05C9DC" w14:textId="77777777" w:rsidR="00D04D3B" w:rsidRPr="00D04D3B" w:rsidRDefault="00D04D3B" w:rsidP="00D04D3B">
      <w:pPr>
        <w:rPr>
          <w:rStyle w:val="StyleUnderline"/>
          <w:u w:val="none"/>
        </w:rPr>
      </w:pPr>
    </w:p>
    <w:p w14:paraId="2F1DC108" w14:textId="77777777" w:rsidR="00D04D3B" w:rsidRPr="00D04D3B" w:rsidRDefault="00D04D3B" w:rsidP="00D04D3B">
      <w:pPr>
        <w:pStyle w:val="Heading4"/>
        <w:rPr>
          <w:b w:val="0"/>
          <w:sz w:val="24"/>
          <w:szCs w:val="24"/>
        </w:rPr>
      </w:pPr>
      <w:r w:rsidRPr="00D04D3B">
        <w:t>Indo- china tensions uniquely high right now – relations shouldn’t be allowed to sink</w:t>
      </w:r>
    </w:p>
    <w:p w14:paraId="23832E05" w14:textId="77777777" w:rsidR="00D04D3B" w:rsidRPr="00D04D3B" w:rsidRDefault="00D04D3B" w:rsidP="00D04D3B">
      <w:pPr>
        <w:pStyle w:val="Heading4"/>
      </w:pPr>
      <w:r w:rsidRPr="00D04D3B">
        <w:t>Pollard 21</w:t>
      </w:r>
    </w:p>
    <w:p w14:paraId="7A892EAF" w14:textId="77777777" w:rsidR="00D04D3B" w:rsidRPr="00D04D3B" w:rsidRDefault="00D04D3B" w:rsidP="00D04D3B">
      <w:pPr>
        <w:rPr>
          <w:u w:val="single"/>
        </w:rPr>
      </w:pPr>
      <w:r w:rsidRPr="00D04D3B">
        <w:rPr>
          <w:u w:val="single"/>
        </w:rPr>
        <w:t xml:space="preserve"> [ Ruth Pollard is a columnist and editor with Bloomberg Opinion.  Bloomberg “</w:t>
      </w:r>
      <w:r w:rsidRPr="00C01E59">
        <w:rPr>
          <w:highlight w:val="green"/>
          <w:u w:val="single"/>
        </w:rPr>
        <w:t xml:space="preserve">China and India Relations Shouldn't Be Allowed to Sink </w:t>
      </w:r>
      <w:r w:rsidRPr="00D04D3B">
        <w:rPr>
          <w:u w:val="single"/>
        </w:rPr>
        <w:t xml:space="preserve">Any Lower”  10-11 – 21 </w:t>
      </w:r>
      <w:hyperlink r:id="rId106">
        <w:r w:rsidRPr="00D04D3B">
          <w:rPr>
            <w:color w:val="000000"/>
          </w:rPr>
          <w:t>https://www.bloomberg.com/opinion/articles/2021-10-11/china-india-and-pakistan-are-raising-temperatures-along-their-disputed-borders</w:t>
        </w:r>
      </w:hyperlink>
      <w:r w:rsidRPr="00D04D3B">
        <w:rPr>
          <w:u w:val="single"/>
        </w:rPr>
        <w:t xml:space="preserve"> ] //aaditg</w:t>
      </w:r>
    </w:p>
    <w:p w14:paraId="7BD0EA9A" w14:textId="77777777" w:rsidR="00D04D3B" w:rsidRPr="00D04D3B" w:rsidRDefault="00D04D3B" w:rsidP="00D04D3B">
      <w:r w:rsidRPr="00D04D3B">
        <w:rPr>
          <w:u w:val="single"/>
        </w:rPr>
        <w:t xml:space="preserve">To be facing tension on both fronts — and with </w:t>
      </w:r>
      <w:r w:rsidRPr="00C01E59">
        <w:rPr>
          <w:highlight w:val="green"/>
          <w:u w:val="single"/>
        </w:rPr>
        <w:t>no diplomatic levers left to pul</w:t>
      </w:r>
      <w:r w:rsidRPr="00D04D3B">
        <w:rPr>
          <w:u w:val="single"/>
        </w:rPr>
        <w:t xml:space="preserve">l — is </w:t>
      </w:r>
      <w:r w:rsidRPr="00C01E59">
        <w:rPr>
          <w:highlight w:val="green"/>
          <w:u w:val="single"/>
        </w:rPr>
        <w:t>not</w:t>
      </w:r>
      <w:r w:rsidRPr="00D04D3B">
        <w:rPr>
          <w:u w:val="single"/>
        </w:rPr>
        <w:t xml:space="preserve"> a </w:t>
      </w:r>
      <w:r w:rsidRPr="00C01E59">
        <w:rPr>
          <w:highlight w:val="green"/>
          <w:u w:val="single"/>
        </w:rPr>
        <w:t>great</w:t>
      </w:r>
      <w:r w:rsidRPr="00D04D3B">
        <w:rPr>
          <w:u w:val="single"/>
        </w:rPr>
        <w:t xml:space="preserve"> place for India to find itself coming out of a punishing second Covid-19 wave and the accompanying economic slowdown.</w:t>
      </w:r>
      <w:r w:rsidRPr="00D04D3B">
        <w:t xml:space="preserve"> </w:t>
      </w:r>
      <w:r w:rsidRPr="00D04D3B">
        <w:rPr>
          <w:u w:val="single"/>
        </w:rPr>
        <w:t xml:space="preserve">Despite a couple of high-profile summits, the last one in 2019 in the southern Indian state of Chennai, Prime Minister Narendra Modi and President Xi Jinping have failed to find common ground. </w:t>
      </w:r>
      <w:r w:rsidRPr="00D04D3B">
        <w:t>Instead, notes Ian Hall, deputy research director at the Griffith Asia Institute and author of a book on India’s foreign policy under Modi</w:t>
      </w:r>
      <w:r w:rsidRPr="00D04D3B">
        <w:rPr>
          <w:u w:val="single"/>
        </w:rPr>
        <w:t xml:space="preserve">, </w:t>
      </w:r>
      <w:r w:rsidRPr="00C01E59">
        <w:rPr>
          <w:highlight w:val="green"/>
          <w:u w:val="single"/>
        </w:rPr>
        <w:t xml:space="preserve">China </w:t>
      </w:r>
      <w:r w:rsidRPr="00D04D3B">
        <w:rPr>
          <w:u w:val="single"/>
        </w:rPr>
        <w:t xml:space="preserve">continues to </w:t>
      </w:r>
      <w:r w:rsidRPr="00C01E59">
        <w:rPr>
          <w:highlight w:val="green"/>
          <w:u w:val="single"/>
        </w:rPr>
        <w:t>apply more</w:t>
      </w:r>
      <w:r w:rsidRPr="00D04D3B">
        <w:rPr>
          <w:u w:val="single"/>
        </w:rPr>
        <w:t xml:space="preserve"> and more </w:t>
      </w:r>
      <w:r w:rsidRPr="00C01E59">
        <w:rPr>
          <w:highlight w:val="green"/>
          <w:u w:val="single"/>
        </w:rPr>
        <w:t>pressure</w:t>
      </w:r>
      <w:r w:rsidRPr="00D04D3B">
        <w:rPr>
          <w:u w:val="single"/>
        </w:rPr>
        <w:t>, both along the border, and in regular online onslaughts critical of New Delhi’s military stance and its deepening ties with Washington</w:t>
      </w:r>
      <w:r w:rsidRPr="00D04D3B">
        <w:t xml:space="preserve">. </w:t>
      </w:r>
      <w:r w:rsidRPr="00C01E59">
        <w:rPr>
          <w:rFonts w:eastAsia="Calibri"/>
          <w:b/>
          <w:highlight w:val="green"/>
          <w:u w:val="single"/>
        </w:rPr>
        <w:t>Nothing Modi has</w:t>
      </w:r>
      <w:r w:rsidRPr="00D04D3B">
        <w:rPr>
          <w:rFonts w:eastAsia="Calibri"/>
          <w:b/>
          <w:u w:val="single"/>
        </w:rPr>
        <w:t xml:space="preserve"> </w:t>
      </w:r>
      <w:r w:rsidRPr="00C01E59">
        <w:rPr>
          <w:rFonts w:eastAsia="Calibri"/>
          <w:b/>
          <w:highlight w:val="green"/>
          <w:u w:val="single"/>
        </w:rPr>
        <w:t>done</w:t>
      </w:r>
      <w:r w:rsidRPr="00D04D3B">
        <w:rPr>
          <w:rFonts w:eastAsia="Calibri"/>
          <w:b/>
          <w:u w:val="single"/>
        </w:rPr>
        <w:t xml:space="preserve"> to try to change that dynamic has </w:t>
      </w:r>
      <w:r w:rsidRPr="00C01E59">
        <w:rPr>
          <w:rFonts w:eastAsia="Calibri"/>
          <w:b/>
          <w:highlight w:val="green"/>
          <w:u w:val="single"/>
        </w:rPr>
        <w:t>worked.</w:t>
      </w:r>
      <w:r w:rsidRPr="00D04D3B">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04D3B">
        <w:rPr>
          <w:u w:val="single"/>
        </w:rPr>
        <w:t xml:space="preserve">Just last week, there was a </w:t>
      </w:r>
      <w:r w:rsidRPr="00C01E59">
        <w:rPr>
          <w:highlight w:val="green"/>
          <w:u w:val="single"/>
        </w:rPr>
        <w:t>minor face-off</w:t>
      </w:r>
      <w:r w:rsidRPr="00D04D3B">
        <w:rPr>
          <w:u w:val="single"/>
        </w:rPr>
        <w:t xml:space="preserve"> between the two sides in Arunachal Pradesh.</w:t>
      </w:r>
      <w:r w:rsidRPr="00D04D3B">
        <w:t xml:space="preserve"> </w:t>
      </w:r>
      <w:r w:rsidRPr="00D04D3B">
        <w:rPr>
          <w:rFonts w:eastAsia="Calibri"/>
          <w:b/>
          <w:u w:val="single"/>
        </w:rPr>
        <w:t xml:space="preserve">Though the situation </w:t>
      </w:r>
      <w:r w:rsidRPr="00C01E59">
        <w:rPr>
          <w:rFonts w:eastAsia="Calibri"/>
          <w:b/>
          <w:highlight w:val="green"/>
          <w:u w:val="single"/>
        </w:rPr>
        <w:t>was</w:t>
      </w:r>
      <w:r w:rsidRPr="00D04D3B">
        <w:rPr>
          <w:rFonts w:eastAsia="Calibri"/>
          <w:b/>
          <w:u w:val="single"/>
        </w:rPr>
        <w:t xml:space="preserve"> quickly </w:t>
      </w:r>
      <w:r w:rsidRPr="00C01E59">
        <w:rPr>
          <w:rFonts w:eastAsia="Calibri"/>
          <w:b/>
          <w:highlight w:val="green"/>
          <w:u w:val="single"/>
        </w:rPr>
        <w:t>resolved, it</w:t>
      </w:r>
      <w:r w:rsidRPr="00D04D3B">
        <w:rPr>
          <w:rFonts w:eastAsia="Calibri"/>
          <w:b/>
          <w:u w:val="single"/>
        </w:rPr>
        <w:t xml:space="preserve"> </w:t>
      </w:r>
      <w:r w:rsidRPr="00C01E59">
        <w:rPr>
          <w:rFonts w:eastAsia="Calibri"/>
          <w:b/>
          <w:highlight w:val="green"/>
          <w:u w:val="single"/>
        </w:rPr>
        <w:t>added to</w:t>
      </w:r>
      <w:r w:rsidRPr="00D04D3B">
        <w:rPr>
          <w:rFonts w:eastAsia="Calibri"/>
          <w:b/>
          <w:u w:val="single"/>
        </w:rPr>
        <w:t xml:space="preserve"> the t</w:t>
      </w:r>
      <w:r w:rsidRPr="00C01E59">
        <w:rPr>
          <w:rFonts w:eastAsia="Calibri"/>
          <w:b/>
          <w:highlight w:val="green"/>
          <w:u w:val="single"/>
        </w:rPr>
        <w:t>ension</w:t>
      </w:r>
      <w:r w:rsidRPr="00D04D3B">
        <w:rPr>
          <w:rFonts w:eastAsia="Calibri"/>
          <w:b/>
          <w:u w:val="single"/>
        </w:rPr>
        <w:t>s in the lead up to Sunday’s unsuccessful talks.</w:t>
      </w:r>
      <w:r w:rsidRPr="00D04D3B">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04D3B">
        <w:rPr>
          <w:rFonts w:eastAsia="Calibri"/>
          <w:b/>
          <w:u w:val="single"/>
        </w:rPr>
        <w:t xml:space="preserve">Beijing’s </w:t>
      </w:r>
      <w:r w:rsidRPr="00C01E59">
        <w:rPr>
          <w:rFonts w:eastAsia="Calibri"/>
          <w:b/>
          <w:highlight w:val="green"/>
          <w:u w:val="single"/>
        </w:rPr>
        <w:t>abandonment of</w:t>
      </w:r>
      <w:r w:rsidRPr="00D04D3B">
        <w:rPr>
          <w:rFonts w:eastAsia="Calibri"/>
          <w:b/>
          <w:u w:val="single"/>
        </w:rPr>
        <w:t xml:space="preserve"> decades of established </w:t>
      </w:r>
      <w:r w:rsidRPr="00C01E59">
        <w:rPr>
          <w:rFonts w:eastAsia="Calibri"/>
          <w:b/>
          <w:highlight w:val="green"/>
          <w:u w:val="single"/>
        </w:rPr>
        <w:t>protocols</w:t>
      </w:r>
      <w:r w:rsidRPr="00D04D3B">
        <w:rPr>
          <w:rFonts w:eastAsia="Calibri"/>
          <w:b/>
          <w:u w:val="single"/>
        </w:rPr>
        <w:t xml:space="preserve"> agreed with New Delhi along its disputed border is contributing to alarm across the Indo-Pacific.</w:t>
      </w:r>
      <w:r w:rsidRPr="00D04D3B">
        <w:t xml:space="preserve"> Other episodes in the region include the increasing sorties into Taiwan’s air-defense-identification zone and the expanded deployment of ships into disputed areas of the South China Sea. </w:t>
      </w:r>
      <w:r w:rsidRPr="00D04D3B">
        <w:rPr>
          <w:rFonts w:eastAsia="Calibri"/>
          <w:b/>
          <w:u w:val="single"/>
        </w:rPr>
        <w:t>No one has found the magic formula for dealing with China’s expansionism while maintaining restraint.</w:t>
      </w:r>
      <w:r w:rsidRPr="00D04D3B">
        <w:t xml:space="preserve"> India is just the latest nation to be tested, and the jury is out on whether relations have hit their lowest point since the border war of 1962 or if there’s still further to fall. </w:t>
      </w:r>
    </w:p>
    <w:p w14:paraId="18C5200A" w14:textId="77777777" w:rsidR="00D04D3B" w:rsidRPr="00D04D3B" w:rsidRDefault="00D04D3B" w:rsidP="00D04D3B"/>
    <w:p w14:paraId="5D6AF07B" w14:textId="77777777" w:rsidR="00D04D3B" w:rsidRPr="00D04D3B" w:rsidRDefault="00D04D3B" w:rsidP="00D04D3B">
      <w:pPr>
        <w:pStyle w:val="Heading4"/>
      </w:pPr>
      <w:r w:rsidRPr="00D04D3B">
        <w:t>That causes nuclear prolif</w:t>
      </w:r>
    </w:p>
    <w:p w14:paraId="6A987825" w14:textId="77777777" w:rsidR="00D04D3B" w:rsidRPr="00D04D3B" w:rsidRDefault="00D04D3B" w:rsidP="00D04D3B">
      <w:pPr>
        <w:pStyle w:val="Heading4"/>
        <w:rPr>
          <w:rStyle w:val="Style13ptBold"/>
        </w:rPr>
      </w:pPr>
      <w:r w:rsidRPr="00D04D3B">
        <w:t xml:space="preserve"> </w:t>
      </w:r>
      <w:r w:rsidRPr="00D04D3B">
        <w:rPr>
          <w:rStyle w:val="Style13ptBold"/>
        </w:rPr>
        <w:t>Abraham 09</w:t>
      </w:r>
    </w:p>
    <w:p w14:paraId="76461EFF" w14:textId="77777777" w:rsidR="00D04D3B" w:rsidRPr="00D04D3B" w:rsidRDefault="00D04D3B" w:rsidP="00D04D3B">
      <w:pPr>
        <w:rPr>
          <w:rStyle w:val="StyleUnderline"/>
          <w:u w:val="none"/>
        </w:rPr>
      </w:pPr>
      <w:r w:rsidRPr="00D04D3B">
        <w:t xml:space="preserve"> [ Itty Abraham is Associate Professor of Southeast Asian Studies at the National University of Singapore and the former director of the South Asia Institute, the Marlene and Morton Meyerson Centennial Chair, and former associate professor of government and Asian studies and edited the book this card is from.  Indiana University Press “SOUTH ASIAN CULTURES OF THE BOMB: Atomic Publics and the State in India and Pakistan” https://muse.jhu.edu/book/3857]//aaditg</w:t>
      </w:r>
    </w:p>
    <w:p w14:paraId="7B200AA1" w14:textId="77777777" w:rsidR="00D04D3B" w:rsidRPr="00D04D3B" w:rsidRDefault="00D04D3B" w:rsidP="00D04D3B">
      <w:pPr>
        <w:rPr>
          <w:sz w:val="14"/>
        </w:rPr>
      </w:pPr>
      <w:r w:rsidRPr="00D04D3B">
        <w:rPr>
          <w:rStyle w:val="StyleUnderline"/>
        </w:rPr>
        <w:t xml:space="preserve">The </w:t>
      </w:r>
      <w:r w:rsidRPr="00C01E59">
        <w:rPr>
          <w:rStyle w:val="StyleUnderline"/>
          <w:highlight w:val="green"/>
        </w:rPr>
        <w:t>last</w:t>
      </w:r>
      <w:r w:rsidRPr="00D04D3B">
        <w:rPr>
          <w:rStyle w:val="StyleUnderline"/>
        </w:rPr>
        <w:t xml:space="preserve"> interconnected </w:t>
      </w:r>
      <w:r w:rsidRPr="00C01E59">
        <w:rPr>
          <w:rStyle w:val="StyleUnderline"/>
          <w:highlight w:val="green"/>
        </w:rPr>
        <w:t>area is</w:t>
      </w:r>
      <w:r w:rsidRPr="00D04D3B">
        <w:rPr>
          <w:rStyle w:val="StyleUnderline"/>
        </w:rPr>
        <w:t xml:space="preserve"> the threat of the external Others</w:t>
      </w:r>
      <w:r w:rsidRPr="00D04D3B">
        <w:rPr>
          <w:sz w:val="14"/>
        </w:rPr>
        <w:t xml:space="preserve">, </w:t>
      </w:r>
      <w:r w:rsidRPr="00D04D3B">
        <w:rPr>
          <w:rStyle w:val="Emphasis"/>
        </w:rPr>
        <w:t xml:space="preserve">specifically </w:t>
      </w:r>
      <w:r w:rsidRPr="00C01E59">
        <w:rPr>
          <w:rStyle w:val="Emphasis"/>
          <w:highlight w:val="green"/>
        </w:rPr>
        <w:t>China</w:t>
      </w:r>
      <w:r w:rsidRPr="00D04D3B">
        <w:rPr>
          <w:sz w:val="14"/>
        </w:rPr>
        <w:t xml:space="preserve"> and </w:t>
      </w:r>
      <w:r w:rsidRPr="00C01E59">
        <w:rPr>
          <w:rStyle w:val="Emphasis"/>
          <w:highlight w:val="green"/>
        </w:rPr>
        <w:t>Pakistan.</w:t>
      </w:r>
      <w:r w:rsidRPr="00D04D3B">
        <w:rPr>
          <w:sz w:val="14"/>
        </w:rPr>
        <w:t xml:space="preserve"> the </w:t>
      </w:r>
      <w:r w:rsidRPr="00C01E59">
        <w:rPr>
          <w:rStyle w:val="StyleUnderline"/>
          <w:highlight w:val="green"/>
        </w:rPr>
        <w:t>nuclear race</w:t>
      </w:r>
      <w:r w:rsidRPr="00D04D3B">
        <w:rPr>
          <w:rStyle w:val="StyleUnderline"/>
        </w:rPr>
        <w:t xml:space="preserve"> was </w:t>
      </w:r>
      <w:r w:rsidRPr="00C01E59">
        <w:rPr>
          <w:rStyle w:val="StyleUnderline"/>
          <w:highlight w:val="green"/>
        </w:rPr>
        <w:t xml:space="preserve">accelerated </w:t>
      </w:r>
      <w:r w:rsidRPr="00D04D3B">
        <w:rPr>
          <w:rStyle w:val="StyleUnderline"/>
        </w:rPr>
        <w:t xml:space="preserve">by the </w:t>
      </w:r>
      <w:r w:rsidRPr="00C01E59">
        <w:rPr>
          <w:rStyle w:val="StyleUnderline"/>
          <w:highlight w:val="green"/>
        </w:rPr>
        <w:t xml:space="preserve">fear </w:t>
      </w:r>
      <w:r w:rsidRPr="00D04D3B">
        <w:rPr>
          <w:rStyle w:val="StyleUnderline"/>
        </w:rPr>
        <w:t>that neighboring c</w:t>
      </w:r>
      <w:r w:rsidRPr="00C01E59">
        <w:rPr>
          <w:rStyle w:val="StyleUnderline"/>
          <w:highlight w:val="green"/>
        </w:rPr>
        <w:t xml:space="preserve">ountries </w:t>
      </w:r>
      <w:r w:rsidRPr="00D04D3B">
        <w:rPr>
          <w:rStyle w:val="StyleUnderline"/>
        </w:rPr>
        <w:t>would avail themselves of military t</w:t>
      </w:r>
      <w:r w:rsidRPr="00C01E59">
        <w:rPr>
          <w:rStyle w:val="StyleUnderline"/>
          <w:highlight w:val="green"/>
        </w:rPr>
        <w:t xml:space="preserve">echnology </w:t>
      </w:r>
      <w:r w:rsidRPr="00D04D3B">
        <w:rPr>
          <w:rStyle w:val="StyleUnderline"/>
        </w:rPr>
        <w:t xml:space="preserve">to </w:t>
      </w:r>
      <w:r w:rsidRPr="00C01E59">
        <w:rPr>
          <w:rStyle w:val="StyleUnderline"/>
          <w:highlight w:val="green"/>
        </w:rPr>
        <w:t xml:space="preserve">harm Indian </w:t>
      </w:r>
      <w:r w:rsidRPr="00D04D3B">
        <w:rPr>
          <w:rStyle w:val="StyleUnderline"/>
        </w:rPr>
        <w:t xml:space="preserve">national </w:t>
      </w:r>
      <w:r w:rsidRPr="00C01E59">
        <w:rPr>
          <w:rStyle w:val="StyleUnderline"/>
          <w:highlight w:val="green"/>
        </w:rPr>
        <w:t>interests</w:t>
      </w:r>
      <w:r w:rsidRPr="00D04D3B">
        <w:rPr>
          <w:sz w:val="14"/>
        </w:rPr>
        <w:t xml:space="preserve">.The mechanism of </w:t>
      </w:r>
      <w:r w:rsidRPr="00D04D3B">
        <w:rPr>
          <w:rStyle w:val="Emphasis"/>
        </w:rPr>
        <w:t>“</w:t>
      </w:r>
      <w:r w:rsidRPr="00C01E59">
        <w:rPr>
          <w:rStyle w:val="Emphasis"/>
          <w:highlight w:val="green"/>
        </w:rPr>
        <w:t>threat construction</w:t>
      </w:r>
      <w:r w:rsidRPr="00C01E59">
        <w:rPr>
          <w:sz w:val="14"/>
          <w:highlight w:val="green"/>
        </w:rPr>
        <w:t xml:space="preserve">” </w:t>
      </w:r>
      <w:r w:rsidRPr="00D04D3B">
        <w:rPr>
          <w:rStyle w:val="StyleUnderline"/>
        </w:rPr>
        <w:t xml:space="preserve">has </w:t>
      </w:r>
      <w:r w:rsidRPr="00C01E59">
        <w:rPr>
          <w:rStyle w:val="StyleUnderline"/>
          <w:highlight w:val="green"/>
        </w:rPr>
        <w:t>underpinned</w:t>
      </w:r>
      <w:r w:rsidRPr="00D04D3B">
        <w:rPr>
          <w:sz w:val="14"/>
        </w:rPr>
        <w:t xml:space="preserve"> these fears, </w:t>
      </w:r>
      <w:r w:rsidRPr="00D04D3B">
        <w:rPr>
          <w:rStyle w:val="StyleUnderline"/>
        </w:rPr>
        <w:t>whether it is</w:t>
      </w:r>
      <w:r w:rsidRPr="00D04D3B">
        <w:rPr>
          <w:sz w:val="14"/>
        </w:rPr>
        <w:t xml:space="preserve"> China in the 1960s or the later status of </w:t>
      </w:r>
      <w:r w:rsidRPr="00D04D3B">
        <w:rPr>
          <w:rStyle w:val="StyleUnderline"/>
        </w:rPr>
        <w:t xml:space="preserve">Pakistan. </w:t>
      </w:r>
      <w:r w:rsidRPr="00C01E59">
        <w:rPr>
          <w:rStyle w:val="StyleUnderline"/>
          <w:highlight w:val="green"/>
        </w:rPr>
        <w:t>Previous wars</w:t>
      </w:r>
      <w:r w:rsidRPr="00D04D3B">
        <w:rPr>
          <w:sz w:val="14"/>
        </w:rPr>
        <w:t xml:space="preserve">, border skirmishes, </w:t>
      </w:r>
      <w:r w:rsidRPr="00D04D3B">
        <w:rPr>
          <w:rStyle w:val="StyleUnderline"/>
        </w:rPr>
        <w:t>and the threat of invasion and iniltration</w:t>
      </w:r>
      <w:r w:rsidRPr="00D04D3B">
        <w:rPr>
          <w:sz w:val="14"/>
        </w:rPr>
        <w:t xml:space="preserve"> involving these two countries </w:t>
      </w:r>
      <w:r w:rsidRPr="00D04D3B">
        <w:rPr>
          <w:rStyle w:val="StyleUnderline"/>
        </w:rPr>
        <w:t>have provided grist to India’s nuclear mill.</w:t>
      </w:r>
      <w:r w:rsidRPr="00D04D3B">
        <w:rPr>
          <w:sz w:val="14"/>
        </w:rPr>
        <w:t xml:space="preserve"> </w:t>
      </w:r>
      <w:r w:rsidRPr="00D04D3B">
        <w:rPr>
          <w:rStyle w:val="StyleUnderline"/>
        </w:rPr>
        <w:t>The notion of the Other sitting right outside the door is a</w:t>
      </w:r>
      <w:r w:rsidRPr="00D04D3B">
        <w:rPr>
          <w:sz w:val="14"/>
        </w:rPr>
        <w:t xml:space="preserve"> constant </w:t>
      </w:r>
      <w:r w:rsidRPr="00D04D3B">
        <w:rPr>
          <w:rStyle w:val="StyleUnderline"/>
        </w:rPr>
        <w:t xml:space="preserve">reminder of India’s precarious geopolitical position, and provides an extra </w:t>
      </w:r>
      <w:r w:rsidRPr="00C01E59">
        <w:rPr>
          <w:rStyle w:val="StyleUnderline"/>
          <w:highlight w:val="green"/>
        </w:rPr>
        <w:t>boost to nuclear armament.</w:t>
      </w:r>
      <w:r w:rsidRPr="00D04D3B">
        <w:rPr>
          <w:sz w:val="14"/>
        </w:rPr>
        <w:t xml:space="preserve"> But </w:t>
      </w:r>
      <w:r w:rsidRPr="00D04D3B">
        <w:rPr>
          <w:rStyle w:val="StyleUnderline"/>
        </w:rPr>
        <w:t>the Other is also a changing category that has both internal and external constituents</w:t>
      </w:r>
      <w:r w:rsidRPr="00C01E59">
        <w:rPr>
          <w:rStyle w:val="StyleUnderline"/>
          <w:highlight w:val="green"/>
        </w:rPr>
        <w:t>,</w:t>
      </w:r>
      <w:r w:rsidRPr="00D04D3B">
        <w:rPr>
          <w:rStyle w:val="StyleUnderline"/>
        </w:rPr>
        <w:t xml:space="preserve"> and where other countries can switly become enemies in the vagaries of shiting alliances</w:t>
      </w:r>
      <w:r w:rsidRPr="00D04D3B">
        <w:rPr>
          <w:sz w:val="14"/>
        </w:rPr>
        <w:t xml:space="preserve">: </w:t>
      </w:r>
      <w:r w:rsidRPr="00D04D3B">
        <w:rPr>
          <w:rStyle w:val="StyleUnderline"/>
        </w:rPr>
        <w:t>“</w:t>
      </w:r>
      <w:r w:rsidRPr="00C01E59">
        <w:rPr>
          <w:rStyle w:val="StyleUnderline"/>
          <w:highlight w:val="green"/>
        </w:rPr>
        <w:t xml:space="preserve">blaming </w:t>
      </w:r>
      <w:r w:rsidRPr="00D04D3B">
        <w:rPr>
          <w:rStyle w:val="StyleUnderline"/>
        </w:rPr>
        <w:t xml:space="preserve">the </w:t>
      </w:r>
      <w:r w:rsidRPr="00C01E59">
        <w:rPr>
          <w:rStyle w:val="StyleUnderline"/>
          <w:highlight w:val="green"/>
        </w:rPr>
        <w:t xml:space="preserve">others </w:t>
      </w:r>
      <w:r w:rsidRPr="00D04D3B">
        <w:rPr>
          <w:rStyle w:val="StyleUnderline"/>
        </w:rPr>
        <w:t>(be they Muslims</w:t>
      </w:r>
      <w:r w:rsidRPr="00C01E59">
        <w:rPr>
          <w:sz w:val="14"/>
          <w:highlight w:val="green"/>
        </w:rPr>
        <w:t>,</w:t>
      </w:r>
      <w:r w:rsidRPr="00D04D3B">
        <w:rPr>
          <w:sz w:val="14"/>
        </w:rPr>
        <w:t xml:space="preserve"> China, Western hypocrisy, or whatever) </w:t>
      </w:r>
      <w:r w:rsidRPr="00D04D3B">
        <w:rPr>
          <w:rStyle w:val="StyleUnderline"/>
        </w:rPr>
        <w:t xml:space="preserve">has </w:t>
      </w:r>
      <w:r w:rsidRPr="00C01E59">
        <w:rPr>
          <w:rStyle w:val="StyleUnderline"/>
          <w:highlight w:val="green"/>
        </w:rPr>
        <w:t>found</w:t>
      </w:r>
      <w:r w:rsidRPr="00D04D3B">
        <w:rPr>
          <w:rStyle w:val="StyleUnderline"/>
        </w:rPr>
        <w:t xml:space="preserve"> powerful </w:t>
      </w:r>
      <w:r w:rsidRPr="00C01E59">
        <w:rPr>
          <w:rStyle w:val="StyleUnderline"/>
          <w:highlight w:val="green"/>
        </w:rPr>
        <w:t>resonance</w:t>
      </w:r>
      <w:r w:rsidRPr="00D04D3B">
        <w:rPr>
          <w:rStyle w:val="StyleUnderline"/>
        </w:rPr>
        <w:t>.”</w:t>
      </w:r>
      <w:r w:rsidRPr="00D04D3B">
        <w:rPr>
          <w:sz w:val="14"/>
        </w:rPr>
        <w:t xml:space="preserve">23 Thus </w:t>
      </w:r>
      <w:r w:rsidRPr="00D04D3B">
        <w:rPr>
          <w:rStyle w:val="StyleUnderline"/>
        </w:rPr>
        <w:t>this vigilant awareness is supplemented with a penumbra of other nations that are against India’s aspirations to go nuclear.</w:t>
      </w:r>
      <w:r w:rsidRPr="00D04D3B">
        <w:rPr>
          <w:sz w:val="14"/>
        </w:rPr>
        <w:t xml:space="preserve"> The West, or perhaps more to the point, </w:t>
      </w:r>
      <w:r w:rsidRPr="00D04D3B">
        <w:rPr>
          <w:rStyle w:val="StyleUnderline"/>
        </w:rPr>
        <w:t>countries already in the nuclear club, have come under repeated attack as Indian politicians appeal for equality in the world of nuclear treaties.</w:t>
      </w:r>
      <w:r w:rsidRPr="00D04D3B">
        <w:rPr>
          <w:sz w:val="14"/>
        </w:rPr>
        <w:t xml:space="preserve"> But </w:t>
      </w:r>
      <w:r w:rsidRPr="00D04D3B">
        <w:rPr>
          <w:rStyle w:val="StyleUnderline"/>
        </w:rPr>
        <w:t>this tension is also complemented with a desire to be like Raminder Kaur · them</w:t>
      </w:r>
      <w:r w:rsidRPr="00D04D3B">
        <w:rPr>
          <w:sz w:val="14"/>
        </w:rPr>
        <w:t xml:space="preserve">. </w:t>
      </w:r>
      <w:r w:rsidRPr="00D04D3B">
        <w:rPr>
          <w:rStyle w:val="StyleUnderline"/>
        </w:rPr>
        <w:t xml:space="preserve">So whereas </w:t>
      </w:r>
      <w:r w:rsidRPr="00C01E59">
        <w:rPr>
          <w:rStyle w:val="StyleUnderline"/>
          <w:highlight w:val="green"/>
        </w:rPr>
        <w:t>with l</w:t>
      </w:r>
      <w:r w:rsidRPr="00D04D3B">
        <w:rPr>
          <w:rStyle w:val="StyleUnderline"/>
        </w:rPr>
        <w:t xml:space="preserve">ong-term </w:t>
      </w:r>
      <w:r w:rsidRPr="00C01E59">
        <w:rPr>
          <w:rStyle w:val="StyleUnderline"/>
          <w:highlight w:val="green"/>
        </w:rPr>
        <w:t>enemies such as Pakistan</w:t>
      </w:r>
      <w:r w:rsidRPr="00D04D3B">
        <w:rPr>
          <w:sz w:val="14"/>
        </w:rPr>
        <w:t xml:space="preserve"> </w:t>
      </w:r>
      <w:r w:rsidRPr="00C01E59">
        <w:rPr>
          <w:rStyle w:val="StyleUnderline"/>
          <w:highlight w:val="green"/>
        </w:rPr>
        <w:t xml:space="preserve">the </w:t>
      </w:r>
      <w:r w:rsidRPr="00D04D3B">
        <w:rPr>
          <w:rStyle w:val="StyleUnderline"/>
        </w:rPr>
        <w:t xml:space="preserve">Indian </w:t>
      </w:r>
      <w:r w:rsidRPr="00C01E59">
        <w:rPr>
          <w:rStyle w:val="StyleUnderline"/>
          <w:highlight w:val="green"/>
        </w:rPr>
        <w:t xml:space="preserve">government’s desire is to </w:t>
      </w:r>
      <w:r w:rsidRPr="00C01E59">
        <w:rPr>
          <w:rStyle w:val="Emphasis"/>
          <w:highlight w:val="green"/>
        </w:rPr>
        <w:t>expunge and control</w:t>
      </w:r>
      <w:r w:rsidRPr="00D04D3B">
        <w:rPr>
          <w:rStyle w:val="Emphasis"/>
        </w:rPr>
        <w:t xml:space="preserve"> </w:t>
      </w:r>
      <w:r w:rsidRPr="00D04D3B">
        <w:rPr>
          <w:sz w:val="14"/>
        </w:rPr>
        <w:t>, in relation to other nuclear countries its desire is to mimic and attain a comparable international ranking. We now turn to examine how all these discursive elements are invoked in Ganapati Festival displays and narratives among working- and lower-middle-class residents of Mumbai.25 Each of the following festival tableaux presents a creative and selective combination of the discourses described above.26 he tableaux not only reproduce elements of the discourses, they re-produce them. the hairline hyphen in re-production alludes to the fact that every practice or display becomes itself a production, not a facsimile copy. Mandal members, in their creation of tableaux, select, reject, and recombine elements of these discourses in an interactive and innovative way.27 Occasionally the re-production leads to some notable ambiguities which we explore below.</w:t>
      </w:r>
    </w:p>
    <w:p w14:paraId="1744B535" w14:textId="77777777" w:rsidR="00D04D3B" w:rsidRPr="00D04D3B" w:rsidRDefault="00D04D3B" w:rsidP="00D04D3B">
      <w:pPr>
        <w:rPr>
          <w:sz w:val="14"/>
        </w:rPr>
      </w:pPr>
    </w:p>
    <w:p w14:paraId="41E86954" w14:textId="77777777" w:rsidR="00D04D3B" w:rsidRPr="00D04D3B" w:rsidRDefault="00D04D3B" w:rsidP="00D04D3B"/>
    <w:p w14:paraId="0C1D8267" w14:textId="550878B3" w:rsidR="00D04D3B" w:rsidRPr="00D04D3B" w:rsidRDefault="00D04D3B" w:rsidP="00D04D3B">
      <w:pPr>
        <w:pStyle w:val="Heading4"/>
        <w:rPr>
          <w:rFonts w:cs="Times New Roman"/>
        </w:rPr>
      </w:pPr>
      <w:r w:rsidRPr="00D04D3B">
        <w:rPr>
          <w:rFonts w:cs="Times New Roman"/>
        </w:rPr>
        <w:t xml:space="preserve">Nuclear Proliferation causes </w:t>
      </w:r>
      <w:r w:rsidRPr="00D04D3B">
        <w:rPr>
          <w:rFonts w:cs="Times New Roman"/>
          <w:u w:val="single"/>
        </w:rPr>
        <w:t>Nuclear War</w:t>
      </w:r>
      <w:r w:rsidR="002A40AD">
        <w:rPr>
          <w:rFonts w:cs="Times New Roman"/>
        </w:rPr>
        <w:t xml:space="preserve"> and extinction</w:t>
      </w:r>
    </w:p>
    <w:p w14:paraId="63205673" w14:textId="77777777" w:rsidR="00D04D3B" w:rsidRPr="00D04D3B" w:rsidRDefault="00D04D3B" w:rsidP="00D04D3B">
      <w:pPr>
        <w:pStyle w:val="Heading4"/>
        <w:rPr>
          <w:rStyle w:val="Style13ptBold"/>
        </w:rPr>
      </w:pPr>
      <w:r w:rsidRPr="00D04D3B">
        <w:rPr>
          <w:rStyle w:val="Style13ptBold"/>
        </w:rPr>
        <w:t>Kroenig 15</w:t>
      </w:r>
    </w:p>
    <w:p w14:paraId="6AA159FC" w14:textId="77777777" w:rsidR="00D04D3B" w:rsidRPr="00D04D3B" w:rsidRDefault="00D04D3B" w:rsidP="00D04D3B">
      <w:pPr>
        <w:spacing w:line="240" w:lineRule="auto"/>
        <w:rPr>
          <w:sz w:val="16"/>
          <w:szCs w:val="16"/>
        </w:rPr>
      </w:pPr>
      <w:r w:rsidRPr="00D04D3B">
        <w:rPr>
          <w:b/>
          <w:sz w:val="26"/>
          <w:szCs w:val="26"/>
        </w:rPr>
        <w:t xml:space="preserve"> </w:t>
      </w:r>
      <w:r w:rsidRPr="00D04D3B">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D04D3B">
        <w:rPr>
          <w:i/>
          <w:iCs/>
          <w:sz w:val="16"/>
          <w:szCs w:val="16"/>
        </w:rPr>
        <w:t>Journal of Strategic Studies</w:t>
      </w:r>
      <w:r w:rsidRPr="00D04D3B">
        <w:rPr>
          <w:sz w:val="16"/>
          <w:szCs w:val="16"/>
        </w:rPr>
        <w:t>, Volume 38, Issue 1-2)//Re-cut by Elmer</w:t>
      </w:r>
    </w:p>
    <w:p w14:paraId="4B05FB14" w14:textId="77777777" w:rsidR="00D04D3B" w:rsidRPr="00D04D3B" w:rsidRDefault="00D04D3B" w:rsidP="00D04D3B">
      <w:pPr>
        <w:spacing w:line="240" w:lineRule="auto"/>
        <w:rPr>
          <w:rStyle w:val="Emphasis"/>
        </w:rPr>
      </w:pPr>
      <w:r w:rsidRPr="00D04D3B">
        <w:rPr>
          <w:rStyle w:val="StyleUnderline"/>
        </w:rPr>
        <w:t xml:space="preserve">The </w:t>
      </w:r>
      <w:r w:rsidRPr="00C01E59">
        <w:rPr>
          <w:rStyle w:val="StyleUnderline"/>
          <w:highlight w:val="green"/>
        </w:rPr>
        <w:t>spread of nuc</w:t>
      </w:r>
      <w:r w:rsidRPr="00D04D3B">
        <w:rPr>
          <w:rStyle w:val="StyleUnderline"/>
        </w:rPr>
        <w:t>lear weapon</w:t>
      </w:r>
      <w:r w:rsidRPr="00C01E59">
        <w:rPr>
          <w:rStyle w:val="StyleUnderline"/>
          <w:highlight w:val="green"/>
        </w:rPr>
        <w:t>s poses</w:t>
      </w:r>
      <w:r w:rsidRPr="00D04D3B">
        <w:rPr>
          <w:rStyle w:val="StyleUnderline"/>
        </w:rPr>
        <w:t xml:space="preserve"> at least six </w:t>
      </w:r>
      <w:r w:rsidRPr="00C01E59">
        <w:rPr>
          <w:rStyle w:val="Emphasis"/>
          <w:highlight w:val="green"/>
        </w:rPr>
        <w:t>severe threats</w:t>
      </w:r>
      <w:r w:rsidRPr="00C01E59">
        <w:rPr>
          <w:rStyle w:val="StyleUnderline"/>
          <w:highlight w:val="green"/>
        </w:rPr>
        <w:t xml:space="preserve"> to international</w:t>
      </w:r>
      <w:r w:rsidRPr="00D04D3B">
        <w:rPr>
          <w:rStyle w:val="StyleUnderline"/>
        </w:rPr>
        <w:t xml:space="preserve"> peace and </w:t>
      </w:r>
      <w:r w:rsidRPr="00C01E59">
        <w:rPr>
          <w:rStyle w:val="StyleUnderline"/>
          <w:highlight w:val="green"/>
        </w:rPr>
        <w:t>security including</w:t>
      </w:r>
      <w:r w:rsidRPr="00D04D3B">
        <w:rPr>
          <w:rStyle w:val="StyleUnderline"/>
        </w:rPr>
        <w:t xml:space="preserve">: </w:t>
      </w:r>
      <w:r w:rsidRPr="00C01E59">
        <w:rPr>
          <w:rStyle w:val="Emphasis"/>
          <w:highlight w:val="green"/>
        </w:rPr>
        <w:t>nuc</w:t>
      </w:r>
      <w:r w:rsidRPr="00D04D3B">
        <w:rPr>
          <w:rStyle w:val="Emphasis"/>
        </w:rPr>
        <w:t xml:space="preserve">lear </w:t>
      </w:r>
      <w:r w:rsidRPr="00C01E59">
        <w:rPr>
          <w:rStyle w:val="Emphasis"/>
          <w:highlight w:val="green"/>
        </w:rPr>
        <w:t>war</w:t>
      </w:r>
      <w:r w:rsidRPr="00D04D3B">
        <w:rPr>
          <w:rStyle w:val="StyleUnderline"/>
        </w:rPr>
        <w:t xml:space="preserve">, </w:t>
      </w:r>
      <w:r w:rsidRPr="00D04D3B">
        <w:rPr>
          <w:rStyle w:val="Emphasis"/>
        </w:rPr>
        <w:t>nuclear terrorism</w:t>
      </w:r>
      <w:r w:rsidRPr="00D04D3B">
        <w:rPr>
          <w:rStyle w:val="StyleUnderline"/>
        </w:rPr>
        <w:t xml:space="preserve">, </w:t>
      </w:r>
      <w:r w:rsidRPr="00C01E59">
        <w:rPr>
          <w:rStyle w:val="StyleUnderline"/>
          <w:highlight w:val="green"/>
        </w:rPr>
        <w:t>global</w:t>
      </w:r>
      <w:r w:rsidRPr="00D04D3B">
        <w:rPr>
          <w:rStyle w:val="StyleUnderline"/>
        </w:rPr>
        <w:t xml:space="preserve"> and</w:t>
      </w:r>
      <w:r w:rsidRPr="00D04D3B">
        <w:rPr>
          <w:sz w:val="16"/>
        </w:rPr>
        <w:t xml:space="preserve"> </w:t>
      </w:r>
      <w:r w:rsidRPr="00D04D3B">
        <w:rPr>
          <w:rStyle w:val="StyleUnderline"/>
        </w:rPr>
        <w:t xml:space="preserve">regional </w:t>
      </w:r>
      <w:r w:rsidRPr="00C01E59">
        <w:rPr>
          <w:rStyle w:val="StyleUnderline"/>
          <w:highlight w:val="green"/>
        </w:rPr>
        <w:t>instability</w:t>
      </w:r>
      <w:r w:rsidRPr="00D04D3B">
        <w:rPr>
          <w:rStyle w:val="StyleUnderline"/>
        </w:rPr>
        <w:t xml:space="preserve">, constrained US freedom of action, </w:t>
      </w:r>
      <w:r w:rsidRPr="00D04D3B">
        <w:rPr>
          <w:rStyle w:val="Emphasis"/>
        </w:rPr>
        <w:t>weakened alliances</w:t>
      </w:r>
      <w:r w:rsidRPr="00D04D3B">
        <w:rPr>
          <w:rStyle w:val="StyleUnderline"/>
        </w:rPr>
        <w:t>, and further nuclear proliferation.</w:t>
      </w:r>
      <w:r w:rsidRPr="00D04D3B">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D04D3B">
        <w:rPr>
          <w:rStyle w:val="StyleUnderline"/>
        </w:rPr>
        <w:t>we should be pessimistic about the likely consequences of nuclear proliferation</w:t>
      </w:r>
      <w:r w:rsidRPr="00D04D3B">
        <w:rPr>
          <w:sz w:val="16"/>
        </w:rPr>
        <w:t xml:space="preserve">. Many of these threats will be illuminated with a discussion of a case of much contemporary concern: Iran’s advanced nuclear program. Nuclear War </w:t>
      </w:r>
      <w:r w:rsidRPr="00D04D3B">
        <w:rPr>
          <w:rStyle w:val="StyleUnderline"/>
        </w:rPr>
        <w:t>The greatest threat</w:t>
      </w:r>
      <w:r w:rsidRPr="00D04D3B">
        <w:rPr>
          <w:sz w:val="16"/>
        </w:rPr>
        <w:t xml:space="preserve"> posed by the spread of nuclear weapons </w:t>
      </w:r>
      <w:r w:rsidRPr="00D04D3B">
        <w:rPr>
          <w:rStyle w:val="StyleUnderline"/>
        </w:rPr>
        <w:t xml:space="preserve">is nuclear war. The </w:t>
      </w:r>
      <w:r w:rsidRPr="00D04D3B">
        <w:rPr>
          <w:rStyle w:val="Emphasis"/>
        </w:rPr>
        <w:t>more states</w:t>
      </w:r>
      <w:r w:rsidRPr="00D04D3B">
        <w:rPr>
          <w:rStyle w:val="StyleUnderline"/>
        </w:rPr>
        <w:t xml:space="preserve"> in possession of nuclear weapons</w:t>
      </w:r>
      <w:r w:rsidRPr="00D04D3B">
        <w:rPr>
          <w:sz w:val="16"/>
        </w:rPr>
        <w:t xml:space="preserve">, </w:t>
      </w:r>
      <w:r w:rsidRPr="00D04D3B">
        <w:rPr>
          <w:rStyle w:val="StyleUnderline"/>
        </w:rPr>
        <w:t xml:space="preserve">the </w:t>
      </w:r>
      <w:r w:rsidRPr="00D04D3B">
        <w:rPr>
          <w:rStyle w:val="Emphasis"/>
        </w:rPr>
        <w:t>greater the probability</w:t>
      </w:r>
      <w:r w:rsidRPr="00D04D3B">
        <w:rPr>
          <w:rStyle w:val="StyleUnderline"/>
        </w:rPr>
        <w:t xml:space="preserve"> that somewhere, someday, there will be a </w:t>
      </w:r>
      <w:r w:rsidRPr="00D04D3B">
        <w:rPr>
          <w:rStyle w:val="Emphasis"/>
        </w:rPr>
        <w:t>catastrophic nuclear</w:t>
      </w:r>
      <w:r w:rsidRPr="00D04D3B">
        <w:rPr>
          <w:rStyle w:val="StyleUnderline"/>
        </w:rPr>
        <w:t xml:space="preserve"> war.</w:t>
      </w:r>
      <w:r w:rsidRPr="00D04D3B">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D04D3B">
        <w:rPr>
          <w:rStyle w:val="StyleUnderline"/>
        </w:rPr>
        <w:t xml:space="preserve">Before reaching a state of </w:t>
      </w:r>
      <w:r w:rsidRPr="00D04D3B">
        <w:rPr>
          <w:rStyle w:val="Emphasis"/>
        </w:rPr>
        <w:t>MAD</w:t>
      </w:r>
      <w:r w:rsidRPr="00D04D3B">
        <w:rPr>
          <w:sz w:val="16"/>
        </w:rPr>
        <w:t xml:space="preserve">, </w:t>
      </w:r>
      <w:r w:rsidRPr="00D04D3B">
        <w:rPr>
          <w:rStyle w:val="StyleUnderline"/>
        </w:rPr>
        <w:t xml:space="preserve">new nuclear states go through a </w:t>
      </w:r>
      <w:r w:rsidRPr="00D04D3B">
        <w:rPr>
          <w:rStyle w:val="Emphasis"/>
        </w:rPr>
        <w:t>transition</w:t>
      </w:r>
      <w:r w:rsidRPr="00D04D3B">
        <w:rPr>
          <w:rStyle w:val="StyleUnderline"/>
        </w:rPr>
        <w:t xml:space="preserve"> period in which they </w:t>
      </w:r>
      <w:r w:rsidRPr="00D04D3B">
        <w:rPr>
          <w:rStyle w:val="Emphasis"/>
        </w:rPr>
        <w:t>lack</w:t>
      </w:r>
      <w:r w:rsidRPr="00D04D3B">
        <w:rPr>
          <w:rStyle w:val="StyleUnderline"/>
        </w:rPr>
        <w:t xml:space="preserve"> a secure-</w:t>
      </w:r>
      <w:r w:rsidRPr="00D04D3B">
        <w:rPr>
          <w:rStyle w:val="Emphasis"/>
        </w:rPr>
        <w:t>second strike</w:t>
      </w:r>
      <w:r w:rsidRPr="00D04D3B">
        <w:rPr>
          <w:rStyle w:val="StyleUnderline"/>
        </w:rPr>
        <w:t xml:space="preserve"> capability</w:t>
      </w:r>
      <w:r w:rsidRPr="00D04D3B">
        <w:rPr>
          <w:sz w:val="16"/>
        </w:rPr>
        <w:t xml:space="preserve">. In this context, </w:t>
      </w:r>
      <w:r w:rsidRPr="00D04D3B">
        <w:rPr>
          <w:rStyle w:val="StyleUnderline"/>
        </w:rPr>
        <w:t xml:space="preserve">one or both states might believe that it has an </w:t>
      </w:r>
      <w:r w:rsidRPr="00D04D3B">
        <w:rPr>
          <w:rStyle w:val="Emphasis"/>
        </w:rPr>
        <w:t>incentive</w:t>
      </w:r>
      <w:r w:rsidRPr="00D04D3B">
        <w:rPr>
          <w:rStyle w:val="StyleUnderline"/>
        </w:rPr>
        <w:t xml:space="preserve"> to </w:t>
      </w:r>
      <w:r w:rsidRPr="00D04D3B">
        <w:rPr>
          <w:rStyle w:val="Emphasis"/>
        </w:rPr>
        <w:t>use</w:t>
      </w:r>
      <w:r w:rsidRPr="00D04D3B">
        <w:rPr>
          <w:rStyle w:val="StyleUnderline"/>
        </w:rPr>
        <w:t xml:space="preserve"> nuclear weapons </w:t>
      </w:r>
      <w:r w:rsidRPr="00D04D3B">
        <w:rPr>
          <w:rStyle w:val="Emphasis"/>
        </w:rPr>
        <w:t>first</w:t>
      </w:r>
      <w:r w:rsidRPr="00D04D3B">
        <w:rPr>
          <w:sz w:val="16"/>
        </w:rPr>
        <w:t xml:space="preserve">. For example, if Iran acquires nuclear weapons, neither Iran, nor its nuclear-armed rival, Israel, will have a secure, second-strike capability. Even though it is believed to have a large arsenal, </w:t>
      </w:r>
      <w:r w:rsidRPr="00D04D3B">
        <w:rPr>
          <w:rStyle w:val="StyleUnderline"/>
        </w:rPr>
        <w:t>given its small size and lack of strategic depth, Israel might not be confident that it could absorb a nuclear strike and respond with a devastating counterstrike</w:t>
      </w:r>
      <w:r w:rsidRPr="00D04D3B">
        <w:rPr>
          <w:sz w:val="16"/>
        </w:rPr>
        <w:t xml:space="preserve">. Similarly, </w:t>
      </w:r>
      <w:r w:rsidRPr="00D04D3B">
        <w:rPr>
          <w:rStyle w:val="StyleUnderline"/>
        </w:rPr>
        <w:t>Iran might eventually be able to build a large and survivable nuclear arsenal, but, when it first crosses the nuclear threshold, Tehran will have a small and vulnerable nuclear force</w:t>
      </w:r>
      <w:r w:rsidRPr="00D04D3B">
        <w:rPr>
          <w:sz w:val="16"/>
        </w:rPr>
        <w:t xml:space="preserve">. In these pre-MAD situations, there are at least three ways that nuclear war could occur. First, </w:t>
      </w:r>
      <w:r w:rsidRPr="00D04D3B">
        <w:rPr>
          <w:rStyle w:val="StyleUnderline"/>
        </w:rPr>
        <w:t>the state with the nuclear advantage might believe it has a</w:t>
      </w:r>
      <w:r w:rsidRPr="00D04D3B">
        <w:rPr>
          <w:sz w:val="16"/>
        </w:rPr>
        <w:t xml:space="preserve"> </w:t>
      </w:r>
      <w:r w:rsidRPr="00D04D3B">
        <w:rPr>
          <w:rStyle w:val="StyleUnderline"/>
        </w:rPr>
        <w:t>splendid first strike capability. In a crisis, Israel might</w:t>
      </w:r>
      <w:r w:rsidRPr="00D04D3B">
        <w:rPr>
          <w:sz w:val="16"/>
        </w:rPr>
        <w:t xml:space="preserve">, therefore, </w:t>
      </w:r>
      <w:r w:rsidRPr="00D04D3B">
        <w:rPr>
          <w:rStyle w:val="StyleUnderline"/>
        </w:rPr>
        <w:t xml:space="preserve">decide to launch a </w:t>
      </w:r>
      <w:r w:rsidRPr="00D04D3B">
        <w:rPr>
          <w:rStyle w:val="Emphasis"/>
        </w:rPr>
        <w:t>preventive nuclear strike</w:t>
      </w:r>
      <w:r w:rsidRPr="00D04D3B">
        <w:rPr>
          <w:rStyle w:val="StyleUnderline"/>
        </w:rPr>
        <w:t xml:space="preserve"> to disarm Iran’s nuclear capabilities. </w:t>
      </w:r>
      <w:r w:rsidRPr="00D04D3B">
        <w:rPr>
          <w:sz w:val="16"/>
        </w:rPr>
        <w:t xml:space="preserve">Indeed, </w:t>
      </w:r>
      <w:r w:rsidRPr="00D04D3B">
        <w:rPr>
          <w:rStyle w:val="StyleUnderline"/>
        </w:rPr>
        <w:t>this</w:t>
      </w:r>
      <w:r w:rsidRPr="00D04D3B">
        <w:rPr>
          <w:sz w:val="16"/>
        </w:rPr>
        <w:t xml:space="preserve"> </w:t>
      </w:r>
      <w:r w:rsidRPr="00D04D3B">
        <w:rPr>
          <w:rStyle w:val="Emphasis"/>
        </w:rPr>
        <w:t>incentive</w:t>
      </w:r>
      <w:r w:rsidRPr="00D04D3B">
        <w:rPr>
          <w:sz w:val="16"/>
        </w:rPr>
        <w:t xml:space="preserve"> </w:t>
      </w:r>
      <w:r w:rsidRPr="00D04D3B">
        <w:rPr>
          <w:rStyle w:val="StyleUnderline"/>
        </w:rPr>
        <w:t xml:space="preserve">might be further increased by Israel’s aggressive strategic culture that emphasizes </w:t>
      </w:r>
      <w:r w:rsidRPr="00D04D3B">
        <w:rPr>
          <w:rStyle w:val="Emphasis"/>
        </w:rPr>
        <w:t>preemptive action</w:t>
      </w:r>
      <w:r w:rsidRPr="00D04D3B">
        <w:rPr>
          <w:rStyle w:val="StyleUnderline"/>
        </w:rPr>
        <w:t>.</w:t>
      </w:r>
      <w:r w:rsidRPr="00D04D3B">
        <w:rPr>
          <w:sz w:val="16"/>
        </w:rPr>
        <w:t xml:space="preserve"> Second, </w:t>
      </w:r>
      <w:r w:rsidRPr="00D04D3B">
        <w:rPr>
          <w:rStyle w:val="StyleUnderline"/>
        </w:rPr>
        <w:t>the state with a small and vulnerable</w:t>
      </w:r>
      <w:r w:rsidRPr="00D04D3B">
        <w:rPr>
          <w:sz w:val="16"/>
        </w:rPr>
        <w:t xml:space="preserve"> nuclear arsenal, in this case Iran, </w:t>
      </w:r>
      <w:r w:rsidRPr="00D04D3B">
        <w:rPr>
          <w:rStyle w:val="StyleUnderline"/>
        </w:rPr>
        <w:t xml:space="preserve">might feel </w:t>
      </w:r>
      <w:r w:rsidRPr="00D04D3B">
        <w:rPr>
          <w:rStyle w:val="Emphasis"/>
        </w:rPr>
        <w:t>use them or lose them pressures</w:t>
      </w:r>
      <w:r w:rsidRPr="00D04D3B">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D04D3B">
        <w:rPr>
          <w:rStyle w:val="StyleUnderline"/>
        </w:rPr>
        <w:t>leaders can make a ‘threat that leaves something to chance’.</w:t>
      </w:r>
      <w:r w:rsidRPr="00D04D3B">
        <w:rPr>
          <w:sz w:val="16"/>
        </w:rPr>
        <w:t xml:space="preserve">52 </w:t>
      </w:r>
      <w:r w:rsidRPr="00D04D3B">
        <w:rPr>
          <w:rStyle w:val="Emphasis"/>
        </w:rPr>
        <w:t>They can initiate a nuclear crisis</w:t>
      </w:r>
      <w:r w:rsidRPr="00D04D3B">
        <w:rPr>
          <w:sz w:val="16"/>
        </w:rPr>
        <w:t xml:space="preserve">. </w:t>
      </w:r>
      <w:r w:rsidRPr="00D04D3B">
        <w:rPr>
          <w:rStyle w:val="StyleUnderline"/>
        </w:rPr>
        <w:t xml:space="preserve">By playing these risky games of nuclear brinkmanship, </w:t>
      </w:r>
      <w:r w:rsidRPr="00D04D3B">
        <w:rPr>
          <w:rStyle w:val="Emphasis"/>
        </w:rPr>
        <w:t>states can increase the risk</w:t>
      </w:r>
      <w:r w:rsidRPr="00D04D3B">
        <w:rPr>
          <w:rStyle w:val="StyleUnderline"/>
        </w:rPr>
        <w:t xml:space="preserve"> of nuclear war in an attempt </w:t>
      </w:r>
      <w:r w:rsidRPr="00D04D3B">
        <w:rPr>
          <w:rStyle w:val="Emphasis"/>
        </w:rPr>
        <w:t>to force a less resolved adversary</w:t>
      </w:r>
      <w:r w:rsidRPr="00D04D3B">
        <w:rPr>
          <w:rStyle w:val="StyleUnderline"/>
        </w:rPr>
        <w:t xml:space="preserve"> to </w:t>
      </w:r>
      <w:r w:rsidRPr="00D04D3B">
        <w:rPr>
          <w:rStyle w:val="Emphasis"/>
        </w:rPr>
        <w:t>back down.</w:t>
      </w:r>
      <w:r w:rsidRPr="00D04D3B">
        <w:rPr>
          <w:sz w:val="16"/>
        </w:rPr>
        <w:t xml:space="preserve"> Historical </w:t>
      </w:r>
      <w:r w:rsidRPr="00D04D3B">
        <w:rPr>
          <w:rStyle w:val="StyleUnderline"/>
        </w:rPr>
        <w:t>crises have not resulted in nuclear war, but many of them</w:t>
      </w:r>
      <w:r w:rsidRPr="00D04D3B">
        <w:rPr>
          <w:sz w:val="16"/>
        </w:rPr>
        <w:t xml:space="preserve">, including the 1962 Cuban Missile Crisis, </w:t>
      </w:r>
      <w:r w:rsidRPr="00D04D3B">
        <w:rPr>
          <w:rStyle w:val="StyleUnderline"/>
        </w:rPr>
        <w:t xml:space="preserve">have </w:t>
      </w:r>
      <w:r w:rsidRPr="00D04D3B">
        <w:rPr>
          <w:rStyle w:val="Emphasis"/>
        </w:rPr>
        <w:t>come close</w:t>
      </w:r>
      <w:r w:rsidRPr="00D04D3B">
        <w:rPr>
          <w:sz w:val="16"/>
        </w:rPr>
        <w:t xml:space="preserve">. And scholars have documented historical incidents when accidents nearly led to war.53 </w:t>
      </w:r>
      <w:r w:rsidRPr="00D04D3B">
        <w:rPr>
          <w:rStyle w:val="StyleUnderline"/>
        </w:rPr>
        <w:t>When we think about future nuclear crisis dyads</w:t>
      </w:r>
      <w:r w:rsidRPr="00D04D3B">
        <w:rPr>
          <w:sz w:val="16"/>
        </w:rPr>
        <w:t xml:space="preserve">, such as Iran and Israel, </w:t>
      </w:r>
      <w:r w:rsidRPr="00D04D3B">
        <w:rPr>
          <w:rStyle w:val="StyleUnderline"/>
        </w:rPr>
        <w:t xml:space="preserve">with fewer sources of stability than existed during the Cold War, we can see that there is a real risk that </w:t>
      </w:r>
      <w:r w:rsidRPr="00C01E59">
        <w:rPr>
          <w:rStyle w:val="Emphasis"/>
          <w:highlight w:val="green"/>
        </w:rPr>
        <w:t xml:space="preserve">a future crisis could result in a </w:t>
      </w:r>
      <w:r w:rsidRPr="00D04D3B">
        <w:rPr>
          <w:rStyle w:val="Emphasis"/>
        </w:rPr>
        <w:t xml:space="preserve">devastating </w:t>
      </w:r>
      <w:r w:rsidRPr="00C01E59">
        <w:rPr>
          <w:rStyle w:val="Emphasis"/>
          <w:highlight w:val="green"/>
        </w:rPr>
        <w:t>nuclear exchange</w:t>
      </w:r>
      <w:r w:rsidRPr="00D04D3B">
        <w:rPr>
          <w:sz w:val="16"/>
        </w:rPr>
        <w:t xml:space="preserve">. Nuclear Terrorism </w:t>
      </w:r>
      <w:r w:rsidRPr="00D04D3B">
        <w:rPr>
          <w:rStyle w:val="StyleUnderline"/>
        </w:rPr>
        <w:t xml:space="preserve">The spread of nuclear weapons also </w:t>
      </w:r>
      <w:r w:rsidRPr="00D04D3B">
        <w:rPr>
          <w:rStyle w:val="Emphasis"/>
        </w:rPr>
        <w:t>increases the risk of nuclear terrorism</w:t>
      </w:r>
      <w:r w:rsidRPr="00D04D3B">
        <w:rPr>
          <w:sz w:val="16"/>
        </w:rPr>
        <w:t xml:space="preserve">.54 While September 11th was one of the greatest tragedies in American history, it would have been much worse had Osama Bin Laden possessed nuclear weapons. Bin </w:t>
      </w:r>
      <w:r w:rsidRPr="00D04D3B">
        <w:rPr>
          <w:rStyle w:val="StyleUnderline"/>
        </w:rPr>
        <w:t>Laden declared it a ‘religious duty’ for Al- Qa’eda to acquire</w:t>
      </w:r>
      <w:r w:rsidRPr="00D04D3B">
        <w:rPr>
          <w:sz w:val="16"/>
        </w:rPr>
        <w:t xml:space="preserve"> </w:t>
      </w:r>
      <w:r w:rsidRPr="00D04D3B">
        <w:rPr>
          <w:rStyle w:val="StyleUnderline"/>
        </w:rPr>
        <w:t>nuclear weapons and radical clerics have issued fatwas declaring it permissible to use nuclear weapons in Jihad against the West</w:t>
      </w:r>
      <w:r w:rsidRPr="00D04D3B">
        <w:rPr>
          <w:sz w:val="16"/>
        </w:rPr>
        <w:t xml:space="preserve">.55 </w:t>
      </w:r>
      <w:r w:rsidRPr="00D04D3B">
        <w:rPr>
          <w:rStyle w:val="StyleUnderline"/>
        </w:rPr>
        <w:t>Unlike states, which can be more easily deterred, there is little doubt that if terrorists acquired nuclear weapons, they would use them.56</w:t>
      </w:r>
      <w:r w:rsidRPr="00D04D3B">
        <w:rPr>
          <w:sz w:val="16"/>
        </w:rPr>
        <w:t xml:space="preserve"> Indeed, in recent years, many US politicians and security analysts have argued that nuclear terrorism poses the greatest threat to US national security.57 </w:t>
      </w:r>
      <w:r w:rsidRPr="00D04D3B">
        <w:rPr>
          <w:rStyle w:val="Emphasis"/>
        </w:rPr>
        <w:t>Analysts</w:t>
      </w:r>
      <w:r w:rsidRPr="00D04D3B">
        <w:rPr>
          <w:sz w:val="16"/>
        </w:rPr>
        <w:t xml:space="preserve"> </w:t>
      </w:r>
      <w:r w:rsidRPr="00D04D3B">
        <w:rPr>
          <w:rStyle w:val="StyleUnderline"/>
        </w:rPr>
        <w:t>have pointed out</w:t>
      </w:r>
      <w:r w:rsidRPr="00D04D3B">
        <w:rPr>
          <w:sz w:val="16"/>
        </w:rPr>
        <w:t xml:space="preserve"> the tremendous</w:t>
      </w:r>
      <w:r w:rsidRPr="00D04D3B">
        <w:rPr>
          <w:rStyle w:val="Emphasis"/>
        </w:rPr>
        <w:t xml:space="preserve"> hurdles</w:t>
      </w:r>
      <w:r w:rsidRPr="00D04D3B">
        <w:rPr>
          <w:sz w:val="16"/>
        </w:rPr>
        <w:t xml:space="preserve"> </w:t>
      </w:r>
      <w:r w:rsidRPr="00D04D3B">
        <w:rPr>
          <w:rStyle w:val="StyleUnderline"/>
        </w:rPr>
        <w:t>that terrorists would have to overcome</w:t>
      </w:r>
      <w:r w:rsidRPr="00D04D3B">
        <w:rPr>
          <w:sz w:val="16"/>
        </w:rPr>
        <w:t xml:space="preserve"> </w:t>
      </w:r>
      <w:r w:rsidRPr="00D04D3B">
        <w:rPr>
          <w:rStyle w:val="StyleUnderline"/>
        </w:rPr>
        <w:t>in order to acquire nuclear weapons.58</w:t>
      </w:r>
      <w:r w:rsidRPr="00D04D3B">
        <w:rPr>
          <w:sz w:val="16"/>
        </w:rPr>
        <w:t xml:space="preserve"> </w:t>
      </w:r>
      <w:r w:rsidRPr="00D04D3B">
        <w:rPr>
          <w:rStyle w:val="Emphasis"/>
        </w:rPr>
        <w:t>Nevertheless</w:t>
      </w:r>
      <w:r w:rsidRPr="00D04D3B">
        <w:rPr>
          <w:sz w:val="16"/>
        </w:rPr>
        <w:t xml:space="preserve">, </w:t>
      </w:r>
      <w:r w:rsidRPr="00C01E59">
        <w:rPr>
          <w:rStyle w:val="Emphasis"/>
          <w:highlight w:val="green"/>
        </w:rPr>
        <w:t>as nuclear weapons spread</w:t>
      </w:r>
      <w:r w:rsidRPr="00D04D3B">
        <w:rPr>
          <w:rStyle w:val="StyleUnderline"/>
        </w:rPr>
        <w:t xml:space="preserve">, the </w:t>
      </w:r>
      <w:r w:rsidRPr="00C01E59">
        <w:rPr>
          <w:rStyle w:val="Emphasis"/>
          <w:highlight w:val="green"/>
        </w:rPr>
        <w:t>possibility</w:t>
      </w:r>
      <w:r w:rsidRPr="00C01E59">
        <w:rPr>
          <w:rStyle w:val="StyleUnderline"/>
          <w:highlight w:val="green"/>
        </w:rPr>
        <w:t xml:space="preserve"> </w:t>
      </w:r>
      <w:r w:rsidRPr="00D04D3B">
        <w:rPr>
          <w:rStyle w:val="StyleUnderline"/>
        </w:rPr>
        <w:t xml:space="preserve">that </w:t>
      </w:r>
      <w:r w:rsidRPr="00D04D3B">
        <w:rPr>
          <w:rStyle w:val="Emphasis"/>
        </w:rPr>
        <w:t>they</w:t>
      </w:r>
      <w:r w:rsidRPr="00D04D3B">
        <w:rPr>
          <w:rStyle w:val="StyleUnderline"/>
        </w:rPr>
        <w:t xml:space="preserve"> will </w:t>
      </w:r>
      <w:r w:rsidRPr="00D04D3B">
        <w:rPr>
          <w:rStyle w:val="Emphasis"/>
        </w:rPr>
        <w:t xml:space="preserve">eventually </w:t>
      </w:r>
      <w:r w:rsidRPr="00C01E59">
        <w:rPr>
          <w:rStyle w:val="Emphasis"/>
          <w:highlight w:val="green"/>
          <w:bdr w:val="single" w:sz="18" w:space="0" w:color="auto"/>
        </w:rPr>
        <w:t>fall into terrorist hands increases</w:t>
      </w:r>
      <w:r w:rsidRPr="00D04D3B">
        <w:rPr>
          <w:sz w:val="16"/>
        </w:rPr>
        <w:t xml:space="preserve">. </w:t>
      </w:r>
      <w:r w:rsidRPr="00D04D3B">
        <w:rPr>
          <w:rStyle w:val="StyleUnderline"/>
        </w:rPr>
        <w:t xml:space="preserve">States could </w:t>
      </w:r>
      <w:r w:rsidRPr="00C01E59">
        <w:rPr>
          <w:rStyle w:val="Emphasis"/>
          <w:highlight w:val="green"/>
        </w:rPr>
        <w:t xml:space="preserve">intentionally transfer </w:t>
      </w:r>
      <w:r w:rsidRPr="00D04D3B">
        <w:rPr>
          <w:rStyle w:val="Emphasis"/>
        </w:rPr>
        <w:t>nuclear weapons</w:t>
      </w:r>
      <w:r w:rsidRPr="00D04D3B">
        <w:rPr>
          <w:sz w:val="16"/>
        </w:rPr>
        <w:t xml:space="preserve">, </w:t>
      </w:r>
      <w:r w:rsidRPr="00D04D3B">
        <w:rPr>
          <w:rStyle w:val="StyleUnderline"/>
        </w:rPr>
        <w:t>or</w:t>
      </w:r>
      <w:r w:rsidRPr="00D04D3B">
        <w:rPr>
          <w:sz w:val="16"/>
        </w:rPr>
        <w:t xml:space="preserve"> the fissile material required to build them, </w:t>
      </w:r>
      <w:r w:rsidRPr="00D04D3B">
        <w:rPr>
          <w:rStyle w:val="StyleUnderline"/>
        </w:rPr>
        <w:t>to terrorist groups</w:t>
      </w:r>
      <w:r w:rsidRPr="00D04D3B">
        <w:rPr>
          <w:sz w:val="16"/>
        </w:rPr>
        <w:t xml:space="preserve">. There are good reasons why a state might be reluctant to transfer nuclear weapons to terrorists, but, </w:t>
      </w:r>
      <w:r w:rsidRPr="00D04D3B">
        <w:rPr>
          <w:rStyle w:val="StyleUnderline"/>
        </w:rPr>
        <w:t>as</w:t>
      </w:r>
      <w:r w:rsidRPr="00D04D3B">
        <w:rPr>
          <w:sz w:val="16"/>
        </w:rPr>
        <w:t xml:space="preserve"> nuclear </w:t>
      </w:r>
      <w:r w:rsidRPr="00D04D3B">
        <w:rPr>
          <w:rStyle w:val="Emphasis"/>
        </w:rPr>
        <w:t>weapons spread</w:t>
      </w:r>
      <w:r w:rsidRPr="00D04D3B">
        <w:rPr>
          <w:sz w:val="16"/>
        </w:rPr>
        <w:t xml:space="preserve">, </w:t>
      </w:r>
      <w:r w:rsidRPr="00D04D3B">
        <w:rPr>
          <w:rStyle w:val="StyleUnderline"/>
        </w:rPr>
        <w:t xml:space="preserve">the probability that a leader might someday </w:t>
      </w:r>
      <w:r w:rsidRPr="00D04D3B">
        <w:rPr>
          <w:rStyle w:val="Emphasis"/>
        </w:rPr>
        <w:t>purposely arm a terrorist group increases</w:t>
      </w:r>
      <w:r w:rsidRPr="00D04D3B">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D04D3B">
        <w:rPr>
          <w:rStyle w:val="StyleUnderline"/>
        </w:rPr>
        <w:t xml:space="preserve">a </w:t>
      </w:r>
      <w:r w:rsidRPr="00D04D3B">
        <w:rPr>
          <w:rStyle w:val="Emphasis"/>
        </w:rPr>
        <w:t>new nuclear state</w:t>
      </w:r>
      <w:r w:rsidRPr="00D04D3B">
        <w:rPr>
          <w:rStyle w:val="StyleUnderline"/>
        </w:rPr>
        <w:t xml:space="preserve">, with </w:t>
      </w:r>
      <w:r w:rsidRPr="00D04D3B">
        <w:rPr>
          <w:rStyle w:val="Emphasis"/>
        </w:rPr>
        <w:t>underdeveloped security</w:t>
      </w:r>
      <w:r w:rsidRPr="00D04D3B">
        <w:rPr>
          <w:rStyle w:val="StyleUnderline"/>
        </w:rPr>
        <w:t xml:space="preserve"> procedures, might be vulnerable to </w:t>
      </w:r>
      <w:r w:rsidRPr="00D04D3B">
        <w:rPr>
          <w:rStyle w:val="Emphasis"/>
        </w:rPr>
        <w:t>theft</w:t>
      </w:r>
      <w:r w:rsidRPr="00D04D3B">
        <w:rPr>
          <w:rStyle w:val="StyleUnderline"/>
        </w:rPr>
        <w:t>, allowing terrorist groups or corrupt or ideologically-motivated insiders to transfer dangerous material to terrorists.</w:t>
      </w:r>
      <w:r w:rsidRPr="00D04D3B">
        <w:rPr>
          <w:sz w:val="16"/>
        </w:rPr>
        <w:t xml:space="preserve"> There is evidence, for example, that representatives from Pakistan’s atomic energy establishment met with Al-Qa’eda members to discuss a possible nuclear deal.59 Finally, </w:t>
      </w:r>
      <w:r w:rsidRPr="00D04D3B">
        <w:rPr>
          <w:rStyle w:val="StyleUnderline"/>
        </w:rPr>
        <w:t>a nuclear-armed state could collapse</w:t>
      </w:r>
      <w:r w:rsidRPr="00D04D3B">
        <w:rPr>
          <w:sz w:val="16"/>
        </w:rPr>
        <w:t xml:space="preserve">, </w:t>
      </w:r>
      <w:r w:rsidRPr="00D04D3B">
        <w:rPr>
          <w:rStyle w:val="StyleUnderline"/>
        </w:rPr>
        <w:t xml:space="preserve">resulting in a breakdown of law and order and a </w:t>
      </w:r>
      <w:r w:rsidRPr="00C01E59">
        <w:rPr>
          <w:rStyle w:val="Emphasis"/>
          <w:highlight w:val="green"/>
        </w:rPr>
        <w:t>loose nukes</w:t>
      </w:r>
      <w:r w:rsidRPr="00C01E59">
        <w:rPr>
          <w:rStyle w:val="StyleUnderline"/>
          <w:highlight w:val="green"/>
        </w:rPr>
        <w:t xml:space="preserve"> </w:t>
      </w:r>
      <w:r w:rsidRPr="00D04D3B">
        <w:rPr>
          <w:rStyle w:val="StyleUnderline"/>
        </w:rPr>
        <w:t>problem</w:t>
      </w:r>
      <w:r w:rsidRPr="00D04D3B">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D04D3B">
        <w:rPr>
          <w:rStyle w:val="Emphasis"/>
        </w:rPr>
        <w:t>Historically</w:t>
      </w:r>
      <w:r w:rsidRPr="00D04D3B">
        <w:rPr>
          <w:sz w:val="16"/>
        </w:rPr>
        <w:t xml:space="preserve">, we have seen that </w:t>
      </w:r>
      <w:r w:rsidRPr="00D04D3B">
        <w:rPr>
          <w:rStyle w:val="StyleUnderline"/>
        </w:rPr>
        <w:t xml:space="preserve">the </w:t>
      </w:r>
      <w:r w:rsidRPr="00D04D3B">
        <w:rPr>
          <w:rStyle w:val="Emphasis"/>
        </w:rPr>
        <w:t>spread of nuclear weapons</w:t>
      </w:r>
      <w:r w:rsidRPr="00D04D3B">
        <w:rPr>
          <w:rStyle w:val="StyleUnderline"/>
        </w:rPr>
        <w:t xml:space="preserve"> has emboldened their possessors and </w:t>
      </w:r>
      <w:r w:rsidRPr="00C01E59">
        <w:rPr>
          <w:rStyle w:val="StyleUnderline"/>
          <w:highlight w:val="green"/>
        </w:rPr>
        <w:t xml:space="preserve">contributed to </w:t>
      </w:r>
      <w:r w:rsidRPr="00C01E59">
        <w:rPr>
          <w:rStyle w:val="Emphasis"/>
          <w:highlight w:val="green"/>
        </w:rPr>
        <w:t>regional instability</w:t>
      </w:r>
      <w:r w:rsidRPr="00D04D3B">
        <w:rPr>
          <w:sz w:val="16"/>
        </w:rPr>
        <w:t xml:space="preserve">. </w:t>
      </w:r>
      <w:r w:rsidRPr="00D04D3B">
        <w:rPr>
          <w:rStyle w:val="StyleUnderline"/>
        </w:rPr>
        <w:t>Recent scholarly analyses have demonstrated that, after controlling for other relevant factors, nuclear-weapon states are more likely to engage in conflict than nonnuclear</w:t>
      </w:r>
      <w:r w:rsidRPr="00D04D3B">
        <w:rPr>
          <w:sz w:val="16"/>
        </w:rPr>
        <w:t>-</w:t>
      </w:r>
      <w:r w:rsidRPr="00D04D3B">
        <w:rPr>
          <w:rStyle w:val="StyleUnderline"/>
        </w:rPr>
        <w:t>weapon states</w:t>
      </w:r>
      <w:r w:rsidRPr="00D04D3B">
        <w:rPr>
          <w:sz w:val="16"/>
        </w:rPr>
        <w:t xml:space="preserve"> and that </w:t>
      </w:r>
      <w:r w:rsidRPr="00D04D3B">
        <w:rPr>
          <w:rStyle w:val="StyleUnderline"/>
        </w:rPr>
        <w:t xml:space="preserve">this aggressiveness is more </w:t>
      </w:r>
      <w:r w:rsidRPr="00D04D3B">
        <w:rPr>
          <w:rStyle w:val="Emphasis"/>
          <w:bdr w:val="single" w:sz="18" w:space="0" w:color="auto"/>
        </w:rPr>
        <w:t>pronounced in new nuclear states</w:t>
      </w:r>
      <w:r w:rsidRPr="00D04D3B">
        <w:rPr>
          <w:rStyle w:val="StyleUnderline"/>
        </w:rPr>
        <w:t xml:space="preserve"> that have less experience with nuclear diplomacy.</w:t>
      </w:r>
      <w:r w:rsidRPr="00D04D3B">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D04D3B">
        <w:rPr>
          <w:rStyle w:val="StyleUnderline"/>
        </w:rPr>
        <w:t>nuclear-armed Iran would likely step up support to terrorist and proxy groups and engage in more aggressive coercive diplomacy</w:t>
      </w:r>
      <w:r w:rsidRPr="00D04D3B">
        <w:rPr>
          <w:sz w:val="16"/>
        </w:rPr>
        <w:t xml:space="preserve">. With a nuclear-armed Iran increasingly throwing its weight around in the region, </w:t>
      </w:r>
      <w:r w:rsidRPr="00D04D3B">
        <w:rPr>
          <w:rStyle w:val="Emphasis"/>
          <w:bdr w:val="single" w:sz="18" w:space="0" w:color="auto"/>
        </w:rPr>
        <w:t>we could witness an even more crisis prone Middle East</w:t>
      </w:r>
      <w:r w:rsidRPr="00D04D3B">
        <w:rPr>
          <w:rStyle w:val="Emphasis"/>
        </w:rPr>
        <w:t>.</w:t>
      </w:r>
      <w:r w:rsidRPr="00D04D3B">
        <w:rPr>
          <w:sz w:val="16"/>
        </w:rPr>
        <w:t xml:space="preserve"> </w:t>
      </w:r>
      <w:r w:rsidRPr="00D04D3B">
        <w:rPr>
          <w:rStyle w:val="StyleUnderline"/>
        </w:rPr>
        <w:t>And in a poly-nuclear Middle East</w:t>
      </w:r>
      <w:r w:rsidRPr="00D04D3B">
        <w:rPr>
          <w:sz w:val="16"/>
        </w:rPr>
        <w:t xml:space="preserve"> with Israel, Iran, and, in the future, possibly other states, armed with nuclear weapons, </w:t>
      </w:r>
      <w:r w:rsidRPr="00D04D3B">
        <w:rPr>
          <w:rStyle w:val="Emphasis"/>
        </w:rPr>
        <w:t>any</w:t>
      </w:r>
      <w:r w:rsidRPr="00D04D3B">
        <w:rPr>
          <w:rStyle w:val="StyleUnderline"/>
        </w:rPr>
        <w:t xml:space="preserve"> one of those </w:t>
      </w:r>
      <w:r w:rsidRPr="00D04D3B">
        <w:rPr>
          <w:rStyle w:val="Emphasis"/>
        </w:rPr>
        <w:t>crises</w:t>
      </w:r>
      <w:r w:rsidRPr="00D04D3B">
        <w:rPr>
          <w:rStyle w:val="StyleUnderline"/>
        </w:rPr>
        <w:t xml:space="preserve"> could result in a </w:t>
      </w:r>
      <w:r w:rsidRPr="00D04D3B">
        <w:rPr>
          <w:rStyle w:val="Emphasis"/>
        </w:rPr>
        <w:t>catastrophic nuclear exchange</w:t>
      </w:r>
      <w:r w:rsidRPr="00D04D3B">
        <w:rPr>
          <w:rStyle w:val="StyleUnderline"/>
        </w:rPr>
        <w:t>.</w:t>
      </w:r>
    </w:p>
    <w:p w14:paraId="3F7E02A3" w14:textId="77777777" w:rsidR="00D04D3B" w:rsidRPr="00D04D3B" w:rsidRDefault="00D04D3B" w:rsidP="00D04D3B">
      <w:pPr>
        <w:spacing w:line="240" w:lineRule="auto"/>
        <w:rPr>
          <w:rStyle w:val="StyleUnderline"/>
        </w:rPr>
      </w:pPr>
    </w:p>
    <w:p w14:paraId="570A1E2A" w14:textId="0B2BC1BC" w:rsidR="00D04D3B" w:rsidRPr="00D04D3B" w:rsidRDefault="00C01E59" w:rsidP="00D04D3B">
      <w:pPr>
        <w:pStyle w:val="Heading3"/>
      </w:pPr>
      <w:r>
        <w:t>P</w:t>
      </w:r>
      <w:r w:rsidR="00D04D3B" w:rsidRPr="00D04D3B">
        <w:t>lan</w:t>
      </w:r>
    </w:p>
    <w:p w14:paraId="3A34034E" w14:textId="77777777" w:rsidR="00D04D3B" w:rsidRPr="00D04D3B" w:rsidRDefault="00D04D3B" w:rsidP="00D04D3B">
      <w:pPr>
        <w:pStyle w:val="Heading4"/>
      </w:pPr>
      <w:r w:rsidRPr="00D04D3B">
        <w:t>Plan text : In the Republic of India, a free press should prioritize objectivity over advocacy.</w:t>
      </w:r>
    </w:p>
    <w:p w14:paraId="786F9D33" w14:textId="77777777" w:rsidR="00D04D3B" w:rsidRPr="00D04D3B" w:rsidRDefault="00D04D3B" w:rsidP="00D04D3B"/>
    <w:p w14:paraId="6CEEB3DF" w14:textId="77777777" w:rsidR="00D04D3B" w:rsidRPr="00D04D3B" w:rsidRDefault="00D04D3B" w:rsidP="00D04D3B">
      <w:pPr>
        <w:pStyle w:val="Heading4"/>
      </w:pPr>
      <w:r w:rsidRPr="00D04D3B">
        <w:rPr>
          <w:rStyle w:val="Style13ptBold"/>
        </w:rPr>
        <w:t>Express News Service 98</w:t>
      </w:r>
      <w:r w:rsidRPr="00D04D3B">
        <w:t xml:space="preserve"> </w:t>
      </w:r>
    </w:p>
    <w:p w14:paraId="1C776614" w14:textId="77777777" w:rsidR="00D04D3B" w:rsidRPr="00D04D3B" w:rsidRDefault="00D04D3B" w:rsidP="00D04D3B">
      <w:r w:rsidRPr="00D04D3B">
        <w:t>[  Express News Service is a subset of Indian Express. Nov 18 1998  Indian Express “Journalists should strive for objectivity”https://indianexpress.com/article/news-archive/journalists-should-strive-for-objectivity/lite/ ] // aaditg</w:t>
      </w:r>
    </w:p>
    <w:p w14:paraId="2B93CEAE" w14:textId="77777777" w:rsidR="00D04D3B" w:rsidRPr="00D04D3B" w:rsidRDefault="00D04D3B" w:rsidP="00D04D3B">
      <w:r w:rsidRPr="00D04D3B">
        <w:t>*solvency advocate</w:t>
      </w:r>
    </w:p>
    <w:p w14:paraId="606CB2A4" w14:textId="77777777" w:rsidR="00D04D3B" w:rsidRPr="00D04D3B" w:rsidRDefault="00D04D3B" w:rsidP="00D04D3B">
      <w:pPr>
        <w:rPr>
          <w:rStyle w:val="StyleUnderline"/>
        </w:rPr>
      </w:pPr>
      <w:r w:rsidRPr="00D04D3B">
        <w:t xml:space="preserve">SURAT, Nov 18: </w:t>
      </w:r>
      <w:r w:rsidRPr="00C01E59">
        <w:rPr>
          <w:rStyle w:val="StyleUnderline"/>
          <w:highlight w:val="green"/>
        </w:rPr>
        <w:t>Journalists should</w:t>
      </w:r>
      <w:r w:rsidRPr="00D04D3B">
        <w:t xml:space="preserve"> constantly </w:t>
      </w:r>
      <w:r w:rsidRPr="00C01E59">
        <w:rPr>
          <w:rStyle w:val="StyleUnderline"/>
          <w:highlight w:val="green"/>
        </w:rPr>
        <w:t>strive for objectivity</w:t>
      </w:r>
      <w:r w:rsidRPr="00D04D3B">
        <w:rPr>
          <w:rStyle w:val="StyleUnderline"/>
        </w:rPr>
        <w:t xml:space="preserve"> and always stick to the truth.</w:t>
      </w:r>
      <w:r w:rsidRPr="00D04D3B">
        <w:t xml:space="preserve"> This was </w:t>
      </w:r>
      <w:r w:rsidRPr="00D04D3B">
        <w:rPr>
          <w:rStyle w:val="StyleUnderline"/>
        </w:rPr>
        <w:t>stated b</w:t>
      </w:r>
      <w:r w:rsidRPr="00D04D3B">
        <w:t xml:space="preserve">y senior journalist and noted litterateur </w:t>
      </w:r>
      <w:r w:rsidRPr="00D04D3B">
        <w:rPr>
          <w:rStyle w:val="StyleUnderline"/>
        </w:rPr>
        <w:t>Bhagwati Kumar Sharma</w:t>
      </w:r>
      <w:r w:rsidRPr="00D04D3B">
        <w:t xml:space="preserve">, while speaking at `Media Discussion’ organised by the District Information department for students of the Journalism faculty </w:t>
      </w:r>
      <w:r w:rsidRPr="00D04D3B">
        <w:rPr>
          <w:rStyle w:val="StyleUnderline"/>
        </w:rPr>
        <w:t>of the South Gujarat University</w:t>
      </w:r>
      <w:r w:rsidRPr="00D04D3B">
        <w:t xml:space="preserve"> at the University campus on Wednesday. Entitled `National Issues and the Role of Media’, speakers spoke on a number of topics and problems faced by the country at present. During the discussion, Sharma stressed on the causes and origin of a number of major burning issues and how journalism could be used to solve these. </w:t>
      </w:r>
      <w:r w:rsidRPr="00D04D3B">
        <w:rPr>
          <w:rStyle w:val="StyleUnderline"/>
        </w:rPr>
        <w:t>Commenting on the credibility of news,</w:t>
      </w:r>
      <w:r w:rsidRPr="00D04D3B">
        <w:t xml:space="preserve"> </w:t>
      </w:r>
      <w:r w:rsidRPr="00D04D3B">
        <w:rPr>
          <w:rStyle w:val="StyleUnderline"/>
        </w:rPr>
        <w:t xml:space="preserve">the </w:t>
      </w:r>
      <w:r w:rsidRPr="00C01E59">
        <w:rPr>
          <w:rStyle w:val="StyleUnderline"/>
          <w:highlight w:val="green"/>
        </w:rPr>
        <w:t>senior journalist</w:t>
      </w:r>
      <w:r w:rsidRPr="00D04D3B">
        <w:t xml:space="preserve"> who has spent about 50 years in the profession, </w:t>
      </w:r>
      <w:r w:rsidRPr="00C01E59">
        <w:rPr>
          <w:rStyle w:val="StyleUnderline"/>
          <w:highlight w:val="green"/>
        </w:rPr>
        <w:t>told t</w:t>
      </w:r>
      <w:r w:rsidRPr="00D04D3B">
        <w:rPr>
          <w:rStyle w:val="StyleUnderline"/>
        </w:rPr>
        <w:t xml:space="preserve">he aspiring journalists that </w:t>
      </w:r>
      <w:r w:rsidRPr="00C01E59">
        <w:rPr>
          <w:rStyle w:val="StyleUnderline"/>
          <w:highlight w:val="green"/>
        </w:rPr>
        <w:t>one must beware</w:t>
      </w:r>
      <w:r w:rsidRPr="00D04D3B">
        <w:rPr>
          <w:rStyle w:val="StyleUnderline"/>
        </w:rPr>
        <w:t xml:space="preserve"> the </w:t>
      </w:r>
      <w:r w:rsidRPr="00C01E59">
        <w:rPr>
          <w:rStyle w:val="StyleUnderline"/>
          <w:highlight w:val="green"/>
        </w:rPr>
        <w:t>pitfalls</w:t>
      </w:r>
      <w:r w:rsidRPr="00D04D3B">
        <w:rPr>
          <w:rStyle w:val="StyleUnderline"/>
        </w:rPr>
        <w:t xml:space="preserve"> while in the field.</w:t>
      </w:r>
      <w:r w:rsidRPr="00D04D3B">
        <w:t xml:space="preserve"> He added that a feeling for welfare of the society along with a deep sense of responsibility were essential in everyone aspiring to be in the field, though he regretted the decline in sincerity and values among the journalistic fraternity in the past few years. Acting vice-chancellor of the university </w:t>
      </w:r>
      <w:r w:rsidRPr="00C01E59">
        <w:rPr>
          <w:rStyle w:val="StyleUnderline"/>
          <w:highlight w:val="green"/>
        </w:rPr>
        <w:t>R N Shelat</w:t>
      </w:r>
      <w:r w:rsidRPr="00D04D3B">
        <w:t xml:space="preserve">, in his speech </w:t>
      </w:r>
      <w:r w:rsidRPr="00C01E59">
        <w:rPr>
          <w:rStyle w:val="StyleUnderline"/>
          <w:highlight w:val="green"/>
        </w:rPr>
        <w:t>said</w:t>
      </w:r>
      <w:r w:rsidRPr="00D04D3B">
        <w:rPr>
          <w:rStyle w:val="StyleUnderline"/>
        </w:rPr>
        <w:t xml:space="preserve"> that the </w:t>
      </w:r>
      <w:r w:rsidRPr="00C01E59">
        <w:rPr>
          <w:rStyle w:val="StyleUnderline"/>
          <w:highlight w:val="green"/>
        </w:rPr>
        <w:t>aspiring journalists could take up issues</w:t>
      </w:r>
      <w:r w:rsidRPr="00D04D3B">
        <w:rPr>
          <w:rStyle w:val="StyleUnderline"/>
        </w:rPr>
        <w:t xml:space="preserve"> like illiteracy, health, unemployment, poverty and do whatever possible to </w:t>
      </w:r>
      <w:r w:rsidRPr="00C01E59">
        <w:rPr>
          <w:rStyle w:val="StyleUnderline"/>
          <w:highlight w:val="green"/>
        </w:rPr>
        <w:t>help in</w:t>
      </w:r>
      <w:r w:rsidRPr="00D04D3B">
        <w:rPr>
          <w:rStyle w:val="StyleUnderline"/>
        </w:rPr>
        <w:t xml:space="preserve"> </w:t>
      </w:r>
      <w:r w:rsidRPr="00C01E59">
        <w:rPr>
          <w:rStyle w:val="StyleUnderline"/>
          <w:highlight w:val="green"/>
        </w:rPr>
        <w:t xml:space="preserve">solving these </w:t>
      </w:r>
      <w:r w:rsidRPr="00D04D3B">
        <w:rPr>
          <w:rStyle w:val="StyleUnderline"/>
        </w:rPr>
        <w:t>national</w:t>
      </w:r>
      <w:r w:rsidRPr="00C01E59">
        <w:rPr>
          <w:rStyle w:val="StyleUnderline"/>
          <w:highlight w:val="green"/>
        </w:rPr>
        <w:t xml:space="preserve"> problems</w:t>
      </w:r>
      <w:r w:rsidRPr="00D04D3B">
        <w:t xml:space="preserve">. Also speaking on the occasion, </w:t>
      </w:r>
      <w:r w:rsidRPr="00D04D3B">
        <w:rPr>
          <w:rStyle w:val="StyleUnderline"/>
        </w:rPr>
        <w:t>Daksha Vamdatt</w:t>
      </w:r>
      <w:r w:rsidRPr="00D04D3B">
        <w:t xml:space="preserve">, head of Journalism and English Literature departments in the SGU strongly criticised vulgarity being portrayed through the print and electronic media and said that journalists ought to be very careful as they influenced a large number of readers and viewers. </w:t>
      </w:r>
      <w:r w:rsidRPr="00D04D3B">
        <w:rPr>
          <w:rStyle w:val="StyleUnderline"/>
        </w:rPr>
        <w:t xml:space="preserve">Kalpana </w:t>
      </w:r>
      <w:r w:rsidRPr="00C01E59">
        <w:rPr>
          <w:rStyle w:val="StyleUnderline"/>
          <w:highlight w:val="green"/>
        </w:rPr>
        <w:t>Rao</w:t>
      </w:r>
      <w:r w:rsidRPr="00D04D3B">
        <w:t xml:space="preserve">, a lecturer at the journalism department </w:t>
      </w:r>
      <w:r w:rsidRPr="00C01E59">
        <w:rPr>
          <w:rStyle w:val="StyleUnderline"/>
          <w:highlight w:val="green"/>
        </w:rPr>
        <w:t>said</w:t>
      </w:r>
      <w:r w:rsidRPr="00D04D3B">
        <w:t xml:space="preserve"> that </w:t>
      </w:r>
      <w:r w:rsidRPr="00C01E59">
        <w:rPr>
          <w:rStyle w:val="StyleUnderline"/>
          <w:highlight w:val="green"/>
        </w:rPr>
        <w:t>students should</w:t>
      </w:r>
      <w:r w:rsidRPr="00D04D3B">
        <w:rPr>
          <w:rStyle w:val="StyleUnderline"/>
        </w:rPr>
        <w:t xml:space="preserve"> rather </w:t>
      </w:r>
      <w:r w:rsidRPr="00C01E59">
        <w:rPr>
          <w:rStyle w:val="StyleUnderline"/>
          <w:highlight w:val="green"/>
        </w:rPr>
        <w:t>focus on developmental journalism than sensationalising news</w:t>
      </w:r>
      <w:r w:rsidRPr="00D04D3B">
        <w:t xml:space="preserve">. She </w:t>
      </w:r>
      <w:r w:rsidRPr="00D04D3B">
        <w:rPr>
          <w:rStyle w:val="StyleUnderline"/>
        </w:rPr>
        <w:t xml:space="preserve">sharply criticised the role of newspapers in creating “communally sensitive situations” by printing provocative stories. </w:t>
      </w:r>
      <w:r w:rsidRPr="00D04D3B">
        <w:t xml:space="preserve">Earlier Deputy Information Director </w:t>
      </w:r>
      <w:r w:rsidRPr="00D04D3B">
        <w:rPr>
          <w:rStyle w:val="StyleUnderline"/>
        </w:rPr>
        <w:t>Narhari Barot cited examples of social themes being taken up by journalism students of Ahmedabad.</w:t>
      </w:r>
      <w:r w:rsidRPr="00D04D3B">
        <w:t xml:space="preserve"> The </w:t>
      </w:r>
      <w:r w:rsidRPr="00D04D3B">
        <w:rPr>
          <w:rStyle w:val="StyleUnderline"/>
        </w:rPr>
        <w:t>vote of thanks was offered by Assistant Information Director Cecil Christie.</w:t>
      </w:r>
    </w:p>
    <w:p w14:paraId="450E17B8" w14:textId="77777777" w:rsidR="00D04D3B" w:rsidRPr="00D04D3B" w:rsidRDefault="00D04D3B" w:rsidP="00D04D3B">
      <w:pPr>
        <w:rPr>
          <w:rStyle w:val="StyleUnderline"/>
        </w:rPr>
      </w:pPr>
    </w:p>
    <w:p w14:paraId="48B0B507" w14:textId="77777777" w:rsidR="00D04D3B" w:rsidRPr="00D04D3B" w:rsidRDefault="00D04D3B" w:rsidP="00D04D3B">
      <w:pPr>
        <w:pStyle w:val="Heading4"/>
        <w:spacing w:before="0"/>
        <w:rPr>
          <w:rFonts w:ascii="Times New Roman" w:hAnsi="Times New Roman"/>
        </w:rPr>
      </w:pPr>
      <w:r w:rsidRPr="00D04D3B">
        <w:rPr>
          <w:rFonts w:cs="Calibri"/>
        </w:rPr>
        <w:t>Definitionally objective news rejects fake news</w:t>
      </w:r>
    </w:p>
    <w:p w14:paraId="3E1D9673" w14:textId="77777777" w:rsidR="00D04D3B" w:rsidRPr="00D04D3B" w:rsidRDefault="00D04D3B" w:rsidP="00D04D3B">
      <w:pPr>
        <w:pStyle w:val="Heading4"/>
        <w:rPr>
          <w:sz w:val="22"/>
        </w:rPr>
      </w:pPr>
      <w:r w:rsidRPr="00D04D3B">
        <w:t>Kovach and Rosenstiel., 1</w:t>
      </w:r>
      <w:r w:rsidRPr="00D04D3B">
        <w:rPr>
          <w:sz w:val="22"/>
        </w:rPr>
        <w:t> </w:t>
      </w:r>
    </w:p>
    <w:p w14:paraId="10218981" w14:textId="77777777" w:rsidR="00D04D3B" w:rsidRPr="00D04D3B" w:rsidRDefault="00D04D3B" w:rsidP="00D04D3B">
      <w:pPr>
        <w:pStyle w:val="NormalWeb"/>
        <w:spacing w:before="15" w:beforeAutospacing="0" w:after="180" w:afterAutospacing="0"/>
      </w:pPr>
      <w:r w:rsidRPr="00D04D3B">
        <w:rPr>
          <w:rFonts w:ascii="Calibri" w:hAnsi="Calibri" w:cs="Calibri"/>
          <w:sz w:val="22"/>
        </w:rPr>
        <w:t>(Bill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71A4D787" w14:textId="77777777" w:rsidR="00D04D3B" w:rsidRPr="00D04D3B" w:rsidRDefault="00D04D3B" w:rsidP="00D04D3B">
      <w:pPr>
        <w:rPr>
          <w:sz w:val="14"/>
        </w:rPr>
      </w:pPr>
      <w:r w:rsidRPr="00D04D3B">
        <w:rPr>
          <w:sz w:val="14"/>
        </w:rPr>
        <w:t xml:space="preserve">“In the end, the discipline of verification is what separates journalism from entertainment, propaganda, fiction, or art…. Journalism alone is focused first on getting what happened down right…. </w:t>
      </w:r>
      <w:r w:rsidRPr="00D04D3B">
        <w:rPr>
          <w:u w:val="single"/>
        </w:rPr>
        <w:t xml:space="preserve">Perhaps because the discipline of verification is so personal and so haphazardly communicated, it is also part of one of the </w:t>
      </w:r>
      <w:r w:rsidRPr="00C01E59">
        <w:rPr>
          <w:highlight w:val="green"/>
          <w:u w:val="single"/>
        </w:rPr>
        <w:t>great confusions of journalism</w:t>
      </w:r>
      <w:r w:rsidRPr="00D04D3B">
        <w:rPr>
          <w:u w:val="single"/>
        </w:rPr>
        <w:t xml:space="preserve">— the </w:t>
      </w:r>
      <w:r w:rsidRPr="00C01E59">
        <w:rPr>
          <w:highlight w:val="green"/>
          <w:u w:val="single"/>
        </w:rPr>
        <w:t>concept of objectivity</w:t>
      </w:r>
      <w:r w:rsidRPr="00D04D3B">
        <w:rPr>
          <w:u w:val="single"/>
        </w:rPr>
        <w:t xml:space="preserve">. The original meaning of this idea is now thoroughly misunderstood, and by and large lost. When the concept originally evolved, it was not meant to imply that journalists were free of bias. </w:t>
      </w:r>
      <w:r w:rsidRPr="00D04D3B">
        <w:rPr>
          <w:sz w:val="14"/>
        </w:rPr>
        <w:t xml:space="preserve">Quite the contrary…. </w:t>
      </w:r>
      <w:r w:rsidRPr="00D04D3B">
        <w:rPr>
          <w:u w:val="single"/>
        </w:rPr>
        <w:t>Objectivity called for journalists to develop a consistent method of testing information—a transparent approach to evidence—precisely so that personal and cultural biases would not undermine the accuracy of their work</w:t>
      </w:r>
      <w:r w:rsidRPr="00D04D3B">
        <w:rPr>
          <w:sz w:val="14"/>
        </w:rPr>
        <w:t>…. In the original concept, in other words, the method is objective, not the journalist. The key was in the discipline of the craft, not the aim. The point has some important implications</w:t>
      </w:r>
      <w:r w:rsidRPr="00D04D3B">
        <w:rPr>
          <w:u w:val="single"/>
        </w:rPr>
        <w:t xml:space="preserve">. One is that the </w:t>
      </w:r>
      <w:r w:rsidRPr="00C01E59">
        <w:rPr>
          <w:highlight w:val="green"/>
          <w:u w:val="single"/>
        </w:rPr>
        <w:t>impartial voice employed by many news organizations</w:t>
      </w:r>
      <w:r w:rsidRPr="00D04D3B">
        <w:rPr>
          <w:u w:val="single"/>
        </w:rPr>
        <w:t xml:space="preserve">, that familiar, supposedly neutral style of newswriting, is </w:t>
      </w:r>
      <w:r w:rsidRPr="00C01E59">
        <w:rPr>
          <w:highlight w:val="green"/>
          <w:u w:val="single"/>
        </w:rPr>
        <w:t>not a fundamental principle of journalism</w:t>
      </w:r>
      <w:r w:rsidRPr="00D04D3B">
        <w:rPr>
          <w:u w:val="single"/>
        </w:rPr>
        <w:t>.</w:t>
      </w:r>
      <w:r w:rsidRPr="00D04D3B">
        <w:rPr>
          <w:sz w:val="14"/>
        </w:rPr>
        <w:t xml:space="preserve"> Rather, it is an often helpful device news organizations use to highlight that they are trying to produce something obtained by objective methods. </w:t>
      </w:r>
      <w:r w:rsidRPr="00D04D3B">
        <w:rPr>
          <w:u w:val="single"/>
        </w:rPr>
        <w:t xml:space="preserve">The second implication is that this </w:t>
      </w:r>
      <w:r w:rsidRPr="00C01E59">
        <w:rPr>
          <w:highlight w:val="green"/>
          <w:u w:val="single"/>
        </w:rPr>
        <w:t xml:space="preserve">neutral voice, without </w:t>
      </w:r>
      <w:r w:rsidRPr="00D04D3B">
        <w:rPr>
          <w:u w:val="single"/>
        </w:rPr>
        <w:t xml:space="preserve">a </w:t>
      </w:r>
      <w:r w:rsidRPr="00C01E59">
        <w:rPr>
          <w:highlight w:val="green"/>
          <w:u w:val="single"/>
        </w:rPr>
        <w:t>discipline of verification</w:t>
      </w:r>
      <w:r w:rsidRPr="00D04D3B">
        <w:rPr>
          <w:u w:val="single"/>
        </w:rPr>
        <w:t xml:space="preserve">, creates a veneer covering something hollow. Journalists who select sources to express what is really their own point of view, and then use the neutral voice to make it seem objective, are </w:t>
      </w:r>
      <w:r w:rsidRPr="00C01E59">
        <w:rPr>
          <w:highlight w:val="green"/>
          <w:u w:val="single"/>
        </w:rPr>
        <w:t xml:space="preserve">engaged in </w:t>
      </w:r>
      <w:r w:rsidRPr="00D04D3B">
        <w:rPr>
          <w:u w:val="single"/>
        </w:rPr>
        <w:t xml:space="preserve">a form of </w:t>
      </w:r>
      <w:r w:rsidRPr="00C01E59">
        <w:rPr>
          <w:highlight w:val="green"/>
          <w:u w:val="single"/>
        </w:rPr>
        <w:t>deception</w:t>
      </w:r>
      <w:r w:rsidRPr="00D04D3B">
        <w:rPr>
          <w:u w:val="single"/>
        </w:rPr>
        <w:t xml:space="preserve">. This </w:t>
      </w:r>
      <w:r w:rsidRPr="00C01E59">
        <w:rPr>
          <w:highlight w:val="green"/>
          <w:u w:val="single"/>
        </w:rPr>
        <w:t xml:space="preserve">damages </w:t>
      </w:r>
      <w:r w:rsidRPr="00D04D3B">
        <w:rPr>
          <w:u w:val="single"/>
        </w:rPr>
        <w:t xml:space="preserve">the </w:t>
      </w:r>
      <w:r w:rsidRPr="00C01E59">
        <w:rPr>
          <w:highlight w:val="green"/>
          <w:u w:val="single"/>
        </w:rPr>
        <w:t>credibility</w:t>
      </w:r>
      <w:r w:rsidRPr="00D04D3B">
        <w:rPr>
          <w:u w:val="single"/>
        </w:rPr>
        <w:t xml:space="preserve"> of the whole profession by making it seem unprincipled, dishonest, and biased.</w:t>
      </w:r>
      <w:r w:rsidRPr="00D04D3B">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D04D3B">
        <w:rPr>
          <w:u w:val="single"/>
        </w:rPr>
        <w:t>1.</w:t>
      </w:r>
      <w:r w:rsidRPr="00C01E59">
        <w:rPr>
          <w:highlight w:val="green"/>
          <w:u w:val="single"/>
        </w:rPr>
        <w:t>Never add anything that was not there</w:t>
      </w:r>
      <w:r w:rsidRPr="00D04D3B">
        <w:rPr>
          <w:u w:val="single"/>
        </w:rPr>
        <w:t>. 2.</w:t>
      </w:r>
      <w:r w:rsidRPr="00C01E59">
        <w:rPr>
          <w:highlight w:val="green"/>
          <w:u w:val="single"/>
        </w:rPr>
        <w:t xml:space="preserve">Never deceive </w:t>
      </w:r>
      <w:r w:rsidRPr="00D04D3B">
        <w:rPr>
          <w:u w:val="single"/>
        </w:rPr>
        <w:t xml:space="preserve">the </w:t>
      </w:r>
      <w:r w:rsidRPr="00C01E59">
        <w:rPr>
          <w:highlight w:val="green"/>
          <w:u w:val="single"/>
        </w:rPr>
        <w:t>audience</w:t>
      </w:r>
      <w:r w:rsidRPr="00D04D3B">
        <w:rPr>
          <w:u w:val="single"/>
        </w:rPr>
        <w:t xml:space="preserve">. 3.Be </w:t>
      </w:r>
      <w:r w:rsidRPr="00C01E59">
        <w:rPr>
          <w:highlight w:val="green"/>
          <w:u w:val="single"/>
        </w:rPr>
        <w:t xml:space="preserve">transparent about </w:t>
      </w:r>
      <w:r w:rsidRPr="00D04D3B">
        <w:rPr>
          <w:u w:val="single"/>
        </w:rPr>
        <w:t xml:space="preserve">your </w:t>
      </w:r>
      <w:r w:rsidRPr="00C01E59">
        <w:rPr>
          <w:highlight w:val="green"/>
          <w:u w:val="single"/>
        </w:rPr>
        <w:t xml:space="preserve">methods </w:t>
      </w:r>
      <w:r w:rsidRPr="00D04D3B">
        <w:rPr>
          <w:u w:val="single"/>
        </w:rPr>
        <w:t xml:space="preserve">and </w:t>
      </w:r>
      <w:r w:rsidRPr="00C01E59">
        <w:rPr>
          <w:highlight w:val="green"/>
          <w:u w:val="single"/>
        </w:rPr>
        <w:t>motives</w:t>
      </w:r>
      <w:r w:rsidRPr="00D04D3B">
        <w:rPr>
          <w:u w:val="single"/>
        </w:rPr>
        <w:t>. 4.</w:t>
      </w:r>
      <w:r w:rsidRPr="00C01E59">
        <w:rPr>
          <w:highlight w:val="green"/>
          <w:u w:val="single"/>
        </w:rPr>
        <w:t>Rely on</w:t>
      </w:r>
      <w:r w:rsidRPr="00D04D3B">
        <w:rPr>
          <w:u w:val="single"/>
        </w:rPr>
        <w:t xml:space="preserve"> your own </w:t>
      </w:r>
      <w:r w:rsidRPr="00C01E59">
        <w:rPr>
          <w:highlight w:val="green"/>
          <w:u w:val="single"/>
        </w:rPr>
        <w:t>original reporting</w:t>
      </w:r>
      <w:r w:rsidRPr="00D04D3B">
        <w:rPr>
          <w:u w:val="single"/>
        </w:rPr>
        <w:t>.</w:t>
      </w:r>
      <w:r w:rsidRPr="00D04D3B">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5BED42B0" w14:textId="77777777" w:rsidR="00D04D3B" w:rsidRPr="00D04D3B" w:rsidRDefault="00D04D3B" w:rsidP="00D04D3B">
      <w:pPr>
        <w:rPr>
          <w:sz w:val="14"/>
        </w:rPr>
      </w:pPr>
    </w:p>
    <w:p w14:paraId="38244277" w14:textId="77777777" w:rsidR="00D04D3B" w:rsidRPr="00D04D3B" w:rsidRDefault="00D04D3B" w:rsidP="00D04D3B">
      <w:pPr>
        <w:pStyle w:val="Heading4"/>
        <w:rPr>
          <w:rStyle w:val="StyleUnderline"/>
        </w:rPr>
      </w:pPr>
      <w:r w:rsidRPr="00D04D3B">
        <w:rPr>
          <w:rStyle w:val="StyleUnderline"/>
          <w:u w:val="none"/>
        </w:rPr>
        <w:t>Objectivity</w:t>
      </w:r>
      <w:r w:rsidRPr="00D04D3B">
        <w:rPr>
          <w:rStyle w:val="StyleUnderline"/>
        </w:rPr>
        <w:t xml:space="preserve"> </w:t>
      </w:r>
      <w:r w:rsidRPr="00D04D3B">
        <w:rPr>
          <w:rStyle w:val="StyleUnderline"/>
          <w:i/>
          <w:iCs w:val="0"/>
        </w:rPr>
        <w:t>deconstruct</w:t>
      </w:r>
      <w:r w:rsidRPr="00D04D3B">
        <w:rPr>
          <w:rStyle w:val="StyleUnderline"/>
          <w:i/>
          <w:iCs w:val="0"/>
          <w:u w:val="none"/>
        </w:rPr>
        <w:t>s</w:t>
      </w:r>
      <w:r w:rsidRPr="00D04D3B">
        <w:rPr>
          <w:rStyle w:val="StyleUnderline"/>
        </w:rPr>
        <w:t xml:space="preserve"> </w:t>
      </w:r>
      <w:r w:rsidRPr="00D04D3B">
        <w:rPr>
          <w:rStyle w:val="StyleUnderline"/>
          <w:u w:val="none"/>
        </w:rPr>
        <w:t>threat construction</w:t>
      </w:r>
    </w:p>
    <w:p w14:paraId="6216919D" w14:textId="77777777" w:rsidR="00D04D3B" w:rsidRPr="00D04D3B" w:rsidRDefault="00D04D3B" w:rsidP="00D04D3B">
      <w:pPr>
        <w:pStyle w:val="Heading4"/>
        <w:rPr>
          <w:rStyle w:val="Style13ptBold"/>
        </w:rPr>
      </w:pPr>
      <w:r w:rsidRPr="00D04D3B">
        <w:rPr>
          <w:rStyle w:val="Style13ptBold"/>
        </w:rPr>
        <w:t>Qadri 20</w:t>
      </w:r>
    </w:p>
    <w:p w14:paraId="16DD31B1" w14:textId="77777777" w:rsidR="00D04D3B" w:rsidRPr="00D04D3B" w:rsidRDefault="00D04D3B" w:rsidP="00D04D3B">
      <w:r w:rsidRPr="00D04D3B">
        <w:t xml:space="preserve"> [ Nasser Qadr has a  Ph.D., PMP and is Director of Data Science. ‘Framing terrorism and migration in the USA: the</w:t>
      </w:r>
    </w:p>
    <w:p w14:paraId="3EC81E3B" w14:textId="77777777" w:rsidR="00D04D3B" w:rsidRPr="00D04D3B" w:rsidRDefault="00D04D3B" w:rsidP="00D04D3B">
      <w:r w:rsidRPr="00D04D3B">
        <w:t xml:space="preserve">role of the media in securitization processes.” 2020  University of Glasgow  </w:t>
      </w:r>
      <w:hyperlink r:id="rId107" w:history="1">
        <w:r w:rsidRPr="00D04D3B">
          <w:rPr>
            <w:rStyle w:val="Hyperlink"/>
          </w:rPr>
          <w:t>https://theses.gla.ac.uk/77872/1/2020QadriPhD.pdf</w:t>
        </w:r>
      </w:hyperlink>
      <w:r w:rsidRPr="00D04D3B">
        <w:t>] //aaditg</w:t>
      </w:r>
    </w:p>
    <w:p w14:paraId="1E3C897D" w14:textId="77777777" w:rsidR="00D04D3B" w:rsidRPr="00D04D3B" w:rsidRDefault="00D04D3B" w:rsidP="00D04D3B">
      <w:r w:rsidRPr="00D04D3B">
        <w:rPr>
          <w:rStyle w:val="StyleUnderline"/>
        </w:rPr>
        <w:t xml:space="preserve">The wide </w:t>
      </w:r>
      <w:r w:rsidRPr="00C01E59">
        <w:rPr>
          <w:rStyle w:val="StyleUnderline"/>
          <w:highlight w:val="green"/>
        </w:rPr>
        <w:t>audienc</w:t>
      </w:r>
      <w:r w:rsidRPr="00D04D3B">
        <w:rPr>
          <w:rStyle w:val="StyleUnderline"/>
        </w:rPr>
        <w:t>e that the press commands, the high level of e</w:t>
      </w:r>
      <w:r w:rsidRPr="00C01E59">
        <w:rPr>
          <w:rStyle w:val="StyleUnderline"/>
          <w:highlight w:val="green"/>
        </w:rPr>
        <w:t>ngagement</w:t>
      </w:r>
      <w:r w:rsidRPr="00D04D3B">
        <w:rPr>
          <w:rStyle w:val="StyleUnderline"/>
        </w:rPr>
        <w:t xml:space="preserve"> between the public and the press</w:t>
      </w:r>
      <w:r w:rsidRPr="00D04D3B">
        <w:t xml:space="preserve"> (as discussed in section 1.4.1), </w:t>
      </w:r>
      <w:r w:rsidRPr="00D04D3B">
        <w:rPr>
          <w:rStyle w:val="StyleUnderline"/>
        </w:rPr>
        <w:t xml:space="preserve">and </w:t>
      </w:r>
      <w:r w:rsidRPr="00D04D3B">
        <w:rPr>
          <w:rStyle w:val="Emphasis"/>
        </w:rPr>
        <w:t xml:space="preserve">the </w:t>
      </w:r>
      <w:r w:rsidRPr="00C01E59">
        <w:rPr>
          <w:rStyle w:val="Emphasis"/>
          <w:highlight w:val="green"/>
        </w:rPr>
        <w:t>press’ powerful role</w:t>
      </w:r>
      <w:r w:rsidRPr="00C01E59">
        <w:rPr>
          <w:rStyle w:val="StyleUnderline"/>
          <w:highlight w:val="green"/>
        </w:rPr>
        <w:t xml:space="preserve"> as</w:t>
      </w:r>
      <w:r w:rsidRPr="00D04D3B">
        <w:rPr>
          <w:rStyle w:val="StyleUnderline"/>
        </w:rPr>
        <w:t xml:space="preserve"> a </w:t>
      </w:r>
      <w:r w:rsidRPr="00C01E59">
        <w:rPr>
          <w:rStyle w:val="StyleUnderline"/>
          <w:highlight w:val="green"/>
        </w:rPr>
        <w:t xml:space="preserve">mediator </w:t>
      </w:r>
      <w:r w:rsidRPr="00D04D3B">
        <w:rPr>
          <w:rStyle w:val="StyleUnderline"/>
        </w:rPr>
        <w:t xml:space="preserve">between political elites and the public </w:t>
      </w:r>
      <w:r w:rsidRPr="00D04D3B">
        <w:rPr>
          <w:rStyle w:val="Emphasis"/>
        </w:rPr>
        <w:t>makes it</w:t>
      </w:r>
      <w:r w:rsidRPr="00D04D3B">
        <w:rPr>
          <w:rStyle w:val="StyleUnderline"/>
        </w:rPr>
        <w:t xml:space="preserve"> a particularly </w:t>
      </w:r>
      <w:r w:rsidRPr="00C01E59">
        <w:rPr>
          <w:rStyle w:val="Emphasis"/>
          <w:highlight w:val="green"/>
        </w:rPr>
        <w:t>indispensable part of</w:t>
      </w:r>
      <w:r w:rsidRPr="00D04D3B">
        <w:rPr>
          <w:rStyle w:val="StyleUnderline"/>
        </w:rPr>
        <w:t xml:space="preserve"> the </w:t>
      </w:r>
      <w:r w:rsidRPr="00C01E59">
        <w:rPr>
          <w:rStyle w:val="StyleUnderline"/>
          <w:highlight w:val="green"/>
        </w:rPr>
        <w:t>s</w:t>
      </w:r>
      <w:r w:rsidRPr="00C01E59">
        <w:rPr>
          <w:rStyle w:val="Emphasis"/>
          <w:highlight w:val="green"/>
        </w:rPr>
        <w:t>ecuritization</w:t>
      </w:r>
      <w:r w:rsidRPr="00D04D3B">
        <w:rPr>
          <w:rStyle w:val="StyleUnderline"/>
        </w:rPr>
        <w:t xml:space="preserve"> proces</w:t>
      </w:r>
      <w:r w:rsidRPr="00D04D3B">
        <w:t xml:space="preserve">s. Per Entman (2004: 3), political elites may have the upper hand in shaping the domains of security discourse, but they are “conditioned in part by how fully the media cooperate.” The general public’s reliance on mass media – particularly accessible and low cost formats like television, print and radio news for political learning (Page et al., 1987: 24) – </w:t>
      </w:r>
      <w:r w:rsidRPr="00D04D3B">
        <w:rPr>
          <w:rStyle w:val="StyleUnderline"/>
        </w:rPr>
        <w:t xml:space="preserve">as the </w:t>
      </w:r>
      <w:r w:rsidRPr="00C01E59">
        <w:rPr>
          <w:rStyle w:val="StyleUnderline"/>
          <w:highlight w:val="green"/>
        </w:rPr>
        <w:t>primary source of information</w:t>
      </w:r>
      <w:r w:rsidRPr="00D04D3B">
        <w:rPr>
          <w:rStyle w:val="StyleUnderline"/>
        </w:rPr>
        <w:t xml:space="preserve"> on political content (</w:t>
      </w:r>
      <w:r w:rsidRPr="00D04D3B">
        <w:t xml:space="preserve">Iyengar &amp; Kinder, 1987; Krosnick &amp; Kinder, 1990; McCombs &amp; Shaw, 1972; Zaller, 1992) is </w:t>
      </w:r>
      <w:r w:rsidRPr="00D04D3B">
        <w:rPr>
          <w:rStyle w:val="StyleUnderline"/>
        </w:rPr>
        <w:t xml:space="preserve">likely </w:t>
      </w:r>
      <w:r w:rsidRPr="00C01E59">
        <w:rPr>
          <w:rStyle w:val="StyleUnderline"/>
          <w:highlight w:val="green"/>
        </w:rPr>
        <w:t xml:space="preserve">intensified for security issues </w:t>
      </w:r>
      <w:r w:rsidRPr="00D04D3B">
        <w:rPr>
          <w:rStyle w:val="StyleUnderline"/>
        </w:rPr>
        <w:t>given that “[i]</w:t>
      </w:r>
      <w:r w:rsidRPr="00C01E59">
        <w:rPr>
          <w:rStyle w:val="StyleUnderline"/>
          <w:highlight w:val="green"/>
        </w:rPr>
        <w:t>n times of crisis</w:t>
      </w:r>
      <w:r w:rsidRPr="00D04D3B">
        <w:rPr>
          <w:rStyle w:val="StyleUnderline"/>
        </w:rPr>
        <w:t xml:space="preserve">, </w:t>
      </w:r>
      <w:r w:rsidRPr="00C01E59">
        <w:rPr>
          <w:rStyle w:val="StyleUnderline"/>
          <w:highlight w:val="green"/>
        </w:rPr>
        <w:t xml:space="preserve">citizens turn to </w:t>
      </w:r>
      <w:r w:rsidRPr="00D04D3B">
        <w:rPr>
          <w:rStyle w:val="StyleUnderline"/>
        </w:rPr>
        <w:t xml:space="preserve">political leaders and the </w:t>
      </w:r>
      <w:r w:rsidRPr="00C01E59">
        <w:rPr>
          <w:rStyle w:val="StyleUnderline"/>
          <w:highlight w:val="green"/>
        </w:rPr>
        <w:t xml:space="preserve">media </w:t>
      </w:r>
      <w:r w:rsidRPr="00D04D3B">
        <w:rPr>
          <w:rStyle w:val="StyleUnderline"/>
        </w:rPr>
        <w:t>to make sense of new and frightening events</w:t>
      </w:r>
      <w:r w:rsidRPr="00C01E59">
        <w:rPr>
          <w:rStyle w:val="StyleUnderline"/>
          <w:highlight w:val="green"/>
        </w:rPr>
        <w:t>”</w:t>
      </w:r>
      <w:r w:rsidRPr="00D04D3B">
        <w:rPr>
          <w:rStyle w:val="StyleUnderline"/>
        </w:rPr>
        <w:t xml:space="preserve"> </w:t>
      </w:r>
      <w:r w:rsidRPr="00C01E59">
        <w:rPr>
          <w:rStyle w:val="StyleUnderline"/>
          <w:highlight w:val="green"/>
        </w:rPr>
        <w:t>(</w:t>
      </w:r>
      <w:r w:rsidRPr="00D04D3B">
        <w:rPr>
          <w:rStyle w:val="StyleUnderline"/>
        </w:rPr>
        <w:t xml:space="preserve">Gadarian, 2010: 469). This layer of mediation between political elites and the public, however, </w:t>
      </w:r>
      <w:r w:rsidRPr="00C01E59">
        <w:rPr>
          <w:rStyle w:val="StyleUnderline"/>
          <w:highlight w:val="green"/>
        </w:rPr>
        <w:t>can transform messages through partisan filters</w:t>
      </w:r>
      <w:r w:rsidRPr="00D04D3B">
        <w:rPr>
          <w:rStyle w:val="StyleUnderline"/>
        </w:rPr>
        <w:t>, as well as selection, emphasis and omission of certain features and frames, thus shaping audience evaluations and influencing voters’ political preferences (Dalton, Beck, &amp; Huckfeldt, 1998; Page et al., 1987</w:t>
      </w:r>
      <w:r w:rsidRPr="00D04D3B">
        <w:t xml:space="preserve">). In a democratic environment, </w:t>
      </w:r>
      <w:r w:rsidRPr="00D04D3B">
        <w:rPr>
          <w:rStyle w:val="StyleUnderline"/>
        </w:rPr>
        <w:t xml:space="preserve">these influences can trickle back up to </w:t>
      </w:r>
      <w:r w:rsidRPr="00C01E59">
        <w:rPr>
          <w:rStyle w:val="StyleUnderline"/>
          <w:highlight w:val="green"/>
        </w:rPr>
        <w:t>shape</w:t>
      </w:r>
      <w:r w:rsidRPr="00D04D3B">
        <w:rPr>
          <w:rStyle w:val="StyleUnderline"/>
        </w:rPr>
        <w:t xml:space="preserve"> “the </w:t>
      </w:r>
      <w:r w:rsidRPr="00C01E59">
        <w:rPr>
          <w:rStyle w:val="StyleUnderline"/>
          <w:highlight w:val="green"/>
        </w:rPr>
        <w:t>public policy agenda</w:t>
      </w:r>
      <w:r w:rsidRPr="00D04D3B">
        <w:t xml:space="preserve">, </w:t>
      </w:r>
      <w:r w:rsidRPr="00D04D3B">
        <w:rPr>
          <w:rStyle w:val="StyleUnderline"/>
        </w:rPr>
        <w:t>including the response to events by government officials and the security services</w:t>
      </w:r>
      <w:r w:rsidRPr="00D04D3B">
        <w:t>” (Norris et al., 2003: 13</w:t>
      </w:r>
      <w:r w:rsidRPr="00D04D3B">
        <w:rPr>
          <w:rStyle w:val="StyleUnderline"/>
        </w:rPr>
        <w:t xml:space="preserve">). While </w:t>
      </w:r>
      <w:r w:rsidRPr="00C01E59">
        <w:rPr>
          <w:rStyle w:val="StyleUnderline"/>
          <w:highlight w:val="green"/>
        </w:rPr>
        <w:t>other non-state actors</w:t>
      </w:r>
      <w:r w:rsidRPr="00D04D3B">
        <w:t xml:space="preserve"> – NGOs, religious elites, corporations, lobbyists – </w:t>
      </w:r>
      <w:r w:rsidRPr="00D04D3B">
        <w:rPr>
          <w:rStyle w:val="StyleUnderline"/>
        </w:rPr>
        <w:t xml:space="preserve">may </w:t>
      </w:r>
      <w:r w:rsidRPr="00C01E59">
        <w:rPr>
          <w:rStyle w:val="StyleUnderline"/>
          <w:highlight w:val="green"/>
        </w:rPr>
        <w:t>have similar influences,</w:t>
      </w:r>
      <w:r w:rsidRPr="00D04D3B">
        <w:t xml:space="preserve"> </w:t>
      </w:r>
      <w:r w:rsidRPr="00D04D3B">
        <w:rPr>
          <w:rStyle w:val="StyleUnderline"/>
        </w:rPr>
        <w:t xml:space="preserve">their </w:t>
      </w:r>
      <w:r w:rsidRPr="00C01E59">
        <w:rPr>
          <w:rStyle w:val="StyleUnderline"/>
          <w:highlight w:val="green"/>
        </w:rPr>
        <w:t>influence is constrained</w:t>
      </w:r>
      <w:r w:rsidRPr="00D04D3B">
        <w:rPr>
          <w:rStyle w:val="StyleUnderline"/>
        </w:rPr>
        <w:t xml:space="preserve"> to specific domains</w:t>
      </w:r>
      <w:r w:rsidRPr="00D04D3B">
        <w:t xml:space="preserve"> and issue areas, and thus </w:t>
      </w:r>
    </w:p>
    <w:p w14:paraId="137341E7" w14:textId="77777777" w:rsidR="00D04D3B" w:rsidRPr="00D04D3B" w:rsidRDefault="00D04D3B" w:rsidP="00D04D3B"/>
    <w:p w14:paraId="47B3E4F4" w14:textId="77777777" w:rsidR="00D04D3B" w:rsidRPr="00D04D3B" w:rsidRDefault="00D04D3B" w:rsidP="00D04D3B">
      <w:pPr>
        <w:pStyle w:val="Heading4"/>
      </w:pPr>
      <w:r w:rsidRPr="00D04D3B">
        <w:t>Objective news</w:t>
      </w:r>
      <w:r w:rsidRPr="00D04D3B">
        <w:rPr>
          <w:i/>
          <w:iCs w:val="0"/>
          <w:u w:val="single"/>
        </w:rPr>
        <w:t xml:space="preserve"> increases</w:t>
      </w:r>
      <w:r w:rsidRPr="00D04D3B">
        <w:t xml:space="preserve"> democracy and brings awareness to rise of Hindu nationalism destroying BJP support</w:t>
      </w:r>
    </w:p>
    <w:p w14:paraId="5B633AA8" w14:textId="77777777" w:rsidR="00D04D3B" w:rsidRPr="00D04D3B" w:rsidRDefault="00D04D3B" w:rsidP="00D04D3B">
      <w:pPr>
        <w:pStyle w:val="Heading4"/>
      </w:pPr>
      <w:r w:rsidRPr="00D04D3B">
        <w:rPr>
          <w:rStyle w:val="Style13ptBold"/>
        </w:rPr>
        <w:t>Stockman 2/1</w:t>
      </w:r>
      <w:r w:rsidRPr="00D04D3B">
        <w:t xml:space="preserve"> </w:t>
      </w:r>
    </w:p>
    <w:p w14:paraId="08CE2CF4" w14:textId="77777777" w:rsidR="00D04D3B" w:rsidRPr="00D04D3B" w:rsidRDefault="00D04D3B" w:rsidP="00D04D3B">
      <w:r w:rsidRPr="00D04D3B">
        <w:t xml:space="preserve">[Ms. Stockman is a member of the editorial board. 2/1/2022 “What an All-Women News Network in India Shows Us About Democracy” NYT </w:t>
      </w:r>
      <w:hyperlink r:id="rId108" w:history="1">
        <w:r w:rsidRPr="00D04D3B">
          <w:rPr>
            <w:rStyle w:val="Hyperlink"/>
          </w:rPr>
          <w:t>https://www.nytimes.com/2022/02/01/opinion/all-women-newspaper-india.html</w:t>
        </w:r>
      </w:hyperlink>
      <w:r w:rsidRPr="00D04D3B">
        <w:t>] //aaditg</w:t>
      </w:r>
    </w:p>
    <w:p w14:paraId="689F5206" w14:textId="77777777" w:rsidR="00D04D3B" w:rsidRPr="00D04D3B" w:rsidRDefault="00D04D3B" w:rsidP="00D04D3B">
      <w:pPr>
        <w:rPr>
          <w:rStyle w:val="StyleUnderline"/>
        </w:rPr>
      </w:pPr>
      <w:r w:rsidRPr="00D04D3B">
        <w:t>It started out as a literacy project</w:t>
      </w:r>
      <w:r w:rsidRPr="00D04D3B">
        <w:rPr>
          <w:rStyle w:val="StyleUnderline"/>
        </w:rPr>
        <w:t xml:space="preserve">. </w:t>
      </w:r>
      <w:r w:rsidRPr="00C01E59">
        <w:rPr>
          <w:rStyle w:val="StyleUnderline"/>
          <w:highlight w:val="green"/>
        </w:rPr>
        <w:t>Dalit women</w:t>
      </w:r>
      <w:r w:rsidRPr="00D04D3B">
        <w:t xml:space="preserve">, formerly known as untouchables, </w:t>
      </w:r>
      <w:r w:rsidRPr="00C01E59">
        <w:rPr>
          <w:rStyle w:val="StyleUnderline"/>
          <w:highlight w:val="green"/>
        </w:rPr>
        <w:t xml:space="preserve">hand-wrote </w:t>
      </w:r>
      <w:r w:rsidRPr="00D04D3B">
        <w:rPr>
          <w:rStyle w:val="StyleUnderline"/>
        </w:rPr>
        <w:t xml:space="preserve">a </w:t>
      </w:r>
      <w:r w:rsidRPr="00C01E59">
        <w:rPr>
          <w:rStyle w:val="StyleUnderline"/>
          <w:highlight w:val="green"/>
        </w:rPr>
        <w:t>newsletter</w:t>
      </w:r>
      <w:r w:rsidRPr="00D04D3B">
        <w:rPr>
          <w:rStyle w:val="StyleUnderline"/>
        </w:rPr>
        <w:t xml:space="preserve"> about issues that mattered to them: Broken water pumps. Unpaved roads. Known rapists walking free</w:t>
      </w:r>
      <w:r w:rsidRPr="00D04D3B">
        <w:t xml:space="preserve">. </w:t>
      </w:r>
      <w:r w:rsidRPr="00D04D3B">
        <w:rPr>
          <w:rStyle w:val="StyleUnderline"/>
        </w:rPr>
        <w:t xml:space="preserve">In 2002 they started a newspaper that covered everything from illegal mining to murders. </w:t>
      </w:r>
      <w:r w:rsidRPr="00D04D3B">
        <w:t xml:space="preserve">Perhaps </w:t>
      </w:r>
      <w:r w:rsidRPr="00D04D3B">
        <w:rPr>
          <w:rStyle w:val="StyleUnderline"/>
        </w:rPr>
        <w:t xml:space="preserve">because Dalits make up about 20 percent of the population of the Indian state of Uttar Pradesh, some </w:t>
      </w:r>
      <w:r w:rsidRPr="00C01E59">
        <w:rPr>
          <w:rStyle w:val="StyleUnderline"/>
          <w:highlight w:val="green"/>
        </w:rPr>
        <w:t>government officials started paying attention</w:t>
      </w:r>
      <w:r w:rsidRPr="00D04D3B">
        <w:rPr>
          <w:rStyle w:val="StyleUnderline"/>
        </w:rPr>
        <w:t>. Roads got paved</w:t>
      </w:r>
      <w:r w:rsidRPr="00D04D3B">
        <w:t xml:space="preserve">. </w:t>
      </w:r>
      <w:r w:rsidRPr="00D04D3B">
        <w:rPr>
          <w:rStyle w:val="StyleUnderline"/>
        </w:rPr>
        <w:t>Toilets got built. Hospitals got stocked with medicines</w:t>
      </w:r>
      <w:r w:rsidRPr="00D04D3B">
        <w:t xml:space="preserve">. “Almost every month, our reporting brings justice to people,” Kavita Devi, </w:t>
      </w:r>
      <w:r w:rsidRPr="00D04D3B">
        <w:rPr>
          <w:rStyle w:val="StyleUnderline"/>
        </w:rPr>
        <w:t>the paper’s editor in chief, told me in an email originally written in Hindi. Today the paper, Khabar Lahariya, whose name in Hindi means “news waves,” is a digital-first rural news network with its own talk shows and nearly 550,000 subscribers on YouTube.</w:t>
      </w:r>
      <w:r w:rsidRPr="00D04D3B">
        <w:t xml:space="preserve"> </w:t>
      </w:r>
      <w:r w:rsidRPr="00D04D3B">
        <w:rPr>
          <w:rStyle w:val="StyleUnderline"/>
        </w:rPr>
        <w:t>The publication ran up against the many familiar hurdles that can make news gathering as difficult as it is essential to the success of democracy.</w:t>
      </w:r>
      <w:r w:rsidRPr="00D04D3B">
        <w:t xml:space="preserve"> </w:t>
      </w:r>
      <w:r w:rsidRPr="00D04D3B">
        <w:rPr>
          <w:rStyle w:val="StyleUnderline"/>
        </w:rPr>
        <w:t>Reporters were intimidated and belittled</w:t>
      </w:r>
      <w:r w:rsidRPr="00D04D3B">
        <w:t xml:space="preserve">. </w:t>
      </w:r>
      <w:r w:rsidRPr="00D04D3B">
        <w:rPr>
          <w:rStyle w:val="StyleUnderline"/>
        </w:rPr>
        <w:t xml:space="preserve">It was hard to get taken seriously in a country where media giants often hire high-caste men from big cities who kowtow to the party in office. The powerful don’t like pushback. And for a group of women who were viewed as powerless by virtue of their gender and caste, the </w:t>
      </w:r>
      <w:r w:rsidRPr="00C01E59">
        <w:rPr>
          <w:rStyle w:val="StyleUnderline"/>
          <w:highlight w:val="green"/>
        </w:rPr>
        <w:t xml:space="preserve">power of the press </w:t>
      </w:r>
      <w:r w:rsidRPr="00D04D3B">
        <w:rPr>
          <w:rStyle w:val="StyleUnderline"/>
        </w:rPr>
        <w:t xml:space="preserve">was their </w:t>
      </w:r>
      <w:r w:rsidRPr="00C01E59">
        <w:rPr>
          <w:rStyle w:val="StyleUnderline"/>
          <w:highlight w:val="green"/>
        </w:rPr>
        <w:t>only option</w:t>
      </w:r>
      <w:r w:rsidRPr="00D04D3B">
        <w:rPr>
          <w:rStyle w:val="StyleUnderline"/>
        </w:rPr>
        <w:t>. Democracy, their story shows us, requires not just courage and hard work but also constant vigilance and ingenuity in the face of change. The story of how newly literate rural women became investigative journalists is chronicled in a new documentary, “Writing With Fire,” which made the Academy Awards shortlist this year.</w:t>
      </w:r>
      <w:r w:rsidRPr="00D04D3B">
        <w:t xml:space="preserve"> If it wins, it will make history as the first film about India directed by Indians to receive an Oscar. It </w:t>
      </w:r>
      <w:r w:rsidRPr="00D04D3B">
        <w:rPr>
          <w:rStyle w:val="StyleUnderline"/>
        </w:rPr>
        <w:t xml:space="preserve">will also </w:t>
      </w:r>
      <w:r w:rsidRPr="00C01E59">
        <w:rPr>
          <w:rStyle w:val="StyleUnderline"/>
          <w:highlight w:val="green"/>
        </w:rPr>
        <w:t xml:space="preserve">give </w:t>
      </w:r>
      <w:r w:rsidRPr="00D04D3B">
        <w:rPr>
          <w:rStyle w:val="StyleUnderline"/>
        </w:rPr>
        <w:t xml:space="preserve">a </w:t>
      </w:r>
      <w:r w:rsidRPr="00C01E59">
        <w:rPr>
          <w:rStyle w:val="StyleUnderline"/>
          <w:highlight w:val="green"/>
        </w:rPr>
        <w:t>boost to democracy’s unsung champions</w:t>
      </w:r>
      <w:r w:rsidRPr="00D04D3B">
        <w:rPr>
          <w:rStyle w:val="StyleUnderline"/>
        </w:rPr>
        <w:t xml:space="preserve"> at a time when </w:t>
      </w:r>
      <w:r w:rsidRPr="00C01E59">
        <w:rPr>
          <w:rStyle w:val="StyleUnderline"/>
          <w:highlight w:val="green"/>
        </w:rPr>
        <w:t xml:space="preserve">democratic norms </w:t>
      </w:r>
      <w:r w:rsidRPr="00D04D3B">
        <w:rPr>
          <w:rStyle w:val="StyleUnderline"/>
        </w:rPr>
        <w:t xml:space="preserve">are </w:t>
      </w:r>
      <w:r w:rsidRPr="00C01E59">
        <w:rPr>
          <w:rStyle w:val="StyleUnderline"/>
          <w:highlight w:val="green"/>
        </w:rPr>
        <w:t>under threat around the world.</w:t>
      </w:r>
      <w:r w:rsidRPr="00D04D3B">
        <w:t xml:space="preserve"> </w:t>
      </w:r>
      <w:r w:rsidRPr="00D04D3B">
        <w:rPr>
          <w:rStyle w:val="StyleUnderline"/>
        </w:rPr>
        <w:t>The movie opens with</w:t>
      </w:r>
      <w:r w:rsidRPr="00D04D3B">
        <w:t xml:space="preserve"> Meera, the chief reporter, interviewing a woman </w:t>
      </w:r>
      <w:r w:rsidRPr="00D04D3B">
        <w:rPr>
          <w:rStyle w:val="StyleUnderline"/>
        </w:rPr>
        <w:t>who recounts being raped in her home on six separate occasions in a single month. The woman’s husband tried to file a complaint, but police officers refused to take it. In the film,</w:t>
      </w:r>
      <w:r w:rsidRPr="00D04D3B">
        <w:t xml:space="preserve"> Meera walks into the police station and demands an explanation. “</w:t>
      </w:r>
      <w:r w:rsidRPr="00C01E59">
        <w:rPr>
          <w:rStyle w:val="Emphasis"/>
          <w:highlight w:val="green"/>
        </w:rPr>
        <w:t xml:space="preserve">Journalism is </w:t>
      </w:r>
      <w:r w:rsidRPr="00D04D3B">
        <w:rPr>
          <w:rStyle w:val="Emphasis"/>
        </w:rPr>
        <w:t xml:space="preserve">the </w:t>
      </w:r>
      <w:r w:rsidRPr="00C01E59">
        <w:rPr>
          <w:rStyle w:val="Emphasis"/>
          <w:highlight w:val="green"/>
        </w:rPr>
        <w:t>essence of democracy</w:t>
      </w:r>
      <w:r w:rsidRPr="00D04D3B">
        <w:t xml:space="preserve">,” she says afterward. </w:t>
      </w:r>
      <w:r w:rsidRPr="00D04D3B">
        <w:rPr>
          <w:rStyle w:val="Emphasis"/>
        </w:rPr>
        <w:t>“</w:t>
      </w:r>
      <w:r w:rsidRPr="00C01E59">
        <w:rPr>
          <w:rStyle w:val="Emphasis"/>
          <w:highlight w:val="green"/>
        </w:rPr>
        <w:t>When citizens demand</w:t>
      </w:r>
      <w:r w:rsidRPr="00D04D3B">
        <w:rPr>
          <w:rStyle w:val="Emphasis"/>
        </w:rPr>
        <w:t xml:space="preserve"> their </w:t>
      </w:r>
      <w:r w:rsidRPr="00C01E59">
        <w:rPr>
          <w:rStyle w:val="Emphasis"/>
          <w:highlight w:val="green"/>
        </w:rPr>
        <w:t xml:space="preserve">rights, </w:t>
      </w:r>
      <w:r w:rsidRPr="00D04D3B">
        <w:rPr>
          <w:rStyle w:val="Emphasis"/>
        </w:rPr>
        <w:t xml:space="preserve">it is us </w:t>
      </w:r>
      <w:r w:rsidRPr="00C01E59">
        <w:rPr>
          <w:rStyle w:val="Emphasis"/>
          <w:highlight w:val="green"/>
        </w:rPr>
        <w:t>journalists</w:t>
      </w:r>
      <w:r w:rsidRPr="00D04D3B">
        <w:rPr>
          <w:rStyle w:val="Emphasis"/>
        </w:rPr>
        <w:t xml:space="preserve"> who can </w:t>
      </w:r>
      <w:r w:rsidRPr="00C01E59">
        <w:rPr>
          <w:rStyle w:val="Emphasis"/>
          <w:highlight w:val="green"/>
        </w:rPr>
        <w:t xml:space="preserve">take </w:t>
      </w:r>
      <w:r w:rsidRPr="00D04D3B">
        <w:rPr>
          <w:rStyle w:val="Emphasis"/>
        </w:rPr>
        <w:t xml:space="preserve">their </w:t>
      </w:r>
      <w:r w:rsidRPr="00C01E59">
        <w:rPr>
          <w:rStyle w:val="Emphasis"/>
          <w:highlight w:val="green"/>
        </w:rPr>
        <w:t xml:space="preserve">demands to </w:t>
      </w:r>
      <w:r w:rsidRPr="00D04D3B">
        <w:rPr>
          <w:rStyle w:val="Emphasis"/>
        </w:rPr>
        <w:t xml:space="preserve">the </w:t>
      </w:r>
      <w:r w:rsidRPr="00C01E59">
        <w:rPr>
          <w:rStyle w:val="Emphasis"/>
          <w:highlight w:val="green"/>
        </w:rPr>
        <w:t>government</w:t>
      </w:r>
      <w:r w:rsidRPr="00D04D3B">
        <w:rPr>
          <w:rStyle w:val="Emphasis"/>
        </w:rPr>
        <w:t xml:space="preserve">.” </w:t>
      </w:r>
      <w:r w:rsidRPr="00D04D3B">
        <w:t xml:space="preserve">The married team that made the film, Sushmit Ghosh and Rintu Thomas, who are not Dalit, began shooting footage in 2016, the year Khabar Lahariya’s reporters made the leap to digital news. In the film, women, </w:t>
      </w:r>
      <w:r w:rsidRPr="00D04D3B">
        <w:rPr>
          <w:rStyle w:val="StyleUnderline"/>
        </w:rPr>
        <w:t>some of whom don’t have electricity in their homes, unwrap boxes of brand-new cellphones gingerly, like bricks of dynamite.</w:t>
      </w:r>
      <w:r w:rsidRPr="00D04D3B">
        <w:t xml:space="preserve"> </w:t>
      </w:r>
      <w:r w:rsidRPr="00D04D3B">
        <w:rPr>
          <w:rStyle w:val="StyleUnderline"/>
        </w:rPr>
        <w:t>By the end of the film, Meera and her colleagues are pushing through crowds at political rallies with their cellphone cameras rolling.</w:t>
      </w:r>
      <w:r w:rsidRPr="00D04D3B">
        <w:t xml:space="preserve"> </w:t>
      </w:r>
      <w:r w:rsidRPr="00D04D3B">
        <w:rPr>
          <w:rStyle w:val="StyleUnderline"/>
        </w:rPr>
        <w:t>Although the staff members are from marginalized groups — Dalits, tribal people and the so-called backward castes</w:t>
      </w:r>
      <w:r w:rsidRPr="00D04D3B">
        <w:t xml:space="preserve"> — they don’t see themselves as part of any political movement. First and foremost, </w:t>
      </w:r>
      <w:r w:rsidRPr="00D04D3B">
        <w:rPr>
          <w:rStyle w:val="StyleUnderline"/>
        </w:rPr>
        <w:t xml:space="preserve">they are </w:t>
      </w:r>
      <w:r w:rsidRPr="00C01E59">
        <w:rPr>
          <w:rStyle w:val="StyleUnderline"/>
          <w:highlight w:val="green"/>
        </w:rPr>
        <w:t>reporters who claim objectivity</w:t>
      </w:r>
      <w:r w:rsidRPr="00D04D3B">
        <w:rPr>
          <w:rStyle w:val="StyleUnderline"/>
        </w:rPr>
        <w:t xml:space="preserve"> and independence </w:t>
      </w:r>
      <w:r w:rsidRPr="00C01E59">
        <w:rPr>
          <w:rStyle w:val="StyleUnderline"/>
          <w:highlight w:val="green"/>
        </w:rPr>
        <w:t>as core values</w:t>
      </w:r>
      <w:r w:rsidRPr="00D04D3B">
        <w:rPr>
          <w:rStyle w:val="StyleUnderline"/>
        </w:rPr>
        <w:t>.</w:t>
      </w:r>
      <w:r w:rsidRPr="00D04D3B">
        <w:t xml:space="preserve"> “A lot of people say: ‘Where do you think they get this crazy courage from? Is it that they have nothing to lose?’” Ms. Thomas told me. “I don’t see it like that. Each one of them is so aware of how rare it was to have had access to education and how much it means to people whose voice they have become. They know that if they don’t show up reporting that story, nobody else will.” Editors’ Picks? One Couple Made Their Choice in the San Fernando Valley. “Writing With Fire” is a road map of sorts for how to stand up for democracy even in the face of great danger. In 2017, Yogi Adityanath, a Hindu monk who once announced that he was preparing for a religious war, took the helm as chief minister in Uttar Pradesh. </w:t>
      </w:r>
      <w:r w:rsidRPr="00D04D3B">
        <w:rPr>
          <w:rStyle w:val="StyleUnderline"/>
        </w:rPr>
        <w:t xml:space="preserve">Members of the Hindu Youth Brigade, an organization he founded, brandished swords in the streets, vowing to protect Hindus and punish Muslims. Khabar </w:t>
      </w:r>
      <w:r w:rsidRPr="00C01E59">
        <w:rPr>
          <w:rStyle w:val="StyleUnderline"/>
          <w:highlight w:val="green"/>
        </w:rPr>
        <w:t xml:space="preserve">Lahariya’s reporters </w:t>
      </w:r>
      <w:r w:rsidRPr="00D04D3B">
        <w:rPr>
          <w:rStyle w:val="StyleUnderline"/>
        </w:rPr>
        <w:t xml:space="preserve">created a </w:t>
      </w:r>
      <w:r w:rsidRPr="00C01E59">
        <w:rPr>
          <w:rStyle w:val="StyleUnderline"/>
          <w:highlight w:val="green"/>
        </w:rPr>
        <w:t xml:space="preserve">game plan </w:t>
      </w:r>
      <w:r w:rsidRPr="00D04D3B">
        <w:rPr>
          <w:rStyle w:val="StyleUnderline"/>
        </w:rPr>
        <w:t xml:space="preserve">for how to </w:t>
      </w:r>
      <w:r w:rsidRPr="00C01E59">
        <w:rPr>
          <w:rStyle w:val="StyleUnderline"/>
          <w:highlight w:val="green"/>
        </w:rPr>
        <w:t xml:space="preserve">cover the rise of </w:t>
      </w:r>
      <w:r w:rsidRPr="00D04D3B">
        <w:rPr>
          <w:rStyle w:val="StyleUnderline"/>
        </w:rPr>
        <w:t xml:space="preserve">Hindu </w:t>
      </w:r>
      <w:r w:rsidRPr="00C01E59">
        <w:rPr>
          <w:rStyle w:val="StyleUnderline"/>
          <w:highlight w:val="green"/>
        </w:rPr>
        <w:t>nationalism</w:t>
      </w:r>
      <w:r w:rsidRPr="00D04D3B">
        <w:rPr>
          <w:rStyle w:val="StyleUnderline"/>
        </w:rPr>
        <w:t xml:space="preserve">. They tread carefully, assigning only the most experienced reporters. In the film, Meera interviews a leader of the Hindu Youth Brigade and gets him to explain his vision for the country. </w:t>
      </w:r>
      <w:r w:rsidRPr="00D04D3B">
        <w:t>“</w:t>
      </w:r>
      <w:r w:rsidRPr="00D04D3B">
        <w:rPr>
          <w:rStyle w:val="StyleUnderline"/>
        </w:rPr>
        <w:t>My absolute priority is to protect our holy cows,”</w:t>
      </w:r>
      <w:r w:rsidRPr="00D04D3B">
        <w:t xml:space="preserve"> he tells her</w:t>
      </w:r>
      <w:r w:rsidRPr="00D04D3B">
        <w:rPr>
          <w:rStyle w:val="StyleUnderline"/>
        </w:rPr>
        <w:t>. Meera doesn’t have to add commentary to display the truth</w:t>
      </w:r>
      <w:r w:rsidRPr="00D04D3B">
        <w:t xml:space="preserve">: </w:t>
      </w:r>
      <w:r w:rsidRPr="00D04D3B">
        <w:rPr>
          <w:rStyle w:val="StyleUnderline"/>
        </w:rPr>
        <w:t>In a place where women must beg for protection from rape</w:t>
      </w:r>
      <w:r w:rsidRPr="00D04D3B">
        <w:t xml:space="preserve">, aspiring politicians were making a name for themselves by pledging to protect cows. </w:t>
      </w:r>
      <w:r w:rsidRPr="00D04D3B">
        <w:rPr>
          <w:rStyle w:val="StyleUnderline"/>
        </w:rPr>
        <w:t>Some high-caste journalists expressed shock</w:t>
      </w:r>
      <w:r w:rsidRPr="00D04D3B">
        <w:t xml:space="preserve"> at how quickly the political culture in India turned. In a matter of just a few years, people once considered extremists were suddenly running large swaths of the country. But </w:t>
      </w:r>
      <w:r w:rsidRPr="00D04D3B">
        <w:rPr>
          <w:rStyle w:val="StyleUnderline"/>
        </w:rPr>
        <w:t>reporters at Khabar Lahariya saw it coming. “They seem to know how to respond to the times we are in,” Mr. Ghosh said.</w:t>
      </w:r>
    </w:p>
    <w:p w14:paraId="431A91A9" w14:textId="77777777" w:rsidR="00D04D3B" w:rsidRPr="00D04D3B" w:rsidRDefault="00D04D3B" w:rsidP="00D04D3B">
      <w:pPr>
        <w:pStyle w:val="Heading2"/>
      </w:pPr>
      <w:r w:rsidRPr="00D04D3B">
        <w:t>Underview</w:t>
      </w:r>
    </w:p>
    <w:p w14:paraId="6D52E64B" w14:textId="77777777" w:rsidR="00D04D3B" w:rsidRPr="00D04D3B" w:rsidRDefault="00D04D3B" w:rsidP="00D04D3B">
      <w:pPr>
        <w:pStyle w:val="Heading3"/>
      </w:pPr>
      <w:r w:rsidRPr="00D04D3B">
        <w:t>1AC – Underview</w:t>
      </w:r>
    </w:p>
    <w:p w14:paraId="2059CCA6" w14:textId="77777777" w:rsidR="00D04D3B" w:rsidRPr="00D04D3B" w:rsidRDefault="00D04D3B" w:rsidP="00D04D3B"/>
    <w:p w14:paraId="300CCA75" w14:textId="77777777" w:rsidR="00D04D3B" w:rsidRPr="00D04D3B" w:rsidRDefault="00D04D3B" w:rsidP="00D04D3B">
      <w:pPr>
        <w:pStyle w:val="Heading4"/>
        <w:rPr>
          <w:rFonts w:cs="Calibri"/>
        </w:rPr>
      </w:pPr>
      <w:r w:rsidRPr="00D04D3B">
        <w:rPr>
          <w:rFonts w:cs="Calibri"/>
        </w:rPr>
        <w:t xml:space="preserve">[1] 1AR theory – </w:t>
      </w:r>
    </w:p>
    <w:p w14:paraId="75BFAF49" w14:textId="77777777" w:rsidR="00D04D3B" w:rsidRPr="00D04D3B" w:rsidRDefault="00D04D3B" w:rsidP="00D04D3B">
      <w:pPr>
        <w:pStyle w:val="Heading4"/>
        <w:rPr>
          <w:rFonts w:cs="Calibri"/>
        </w:rPr>
      </w:pPr>
      <w:r w:rsidRPr="00D04D3B">
        <w:rPr>
          <w:rFonts w:cs="Calibri"/>
        </w:rPr>
        <w:t>A. AFF gets it because otherwise the neg can engage in infinite abuse, making debate impossible. </w:t>
      </w:r>
    </w:p>
    <w:p w14:paraId="55B479FB" w14:textId="77777777" w:rsidR="00D04D3B" w:rsidRPr="00D04D3B" w:rsidRDefault="00D04D3B" w:rsidP="00D04D3B">
      <w:pPr>
        <w:pStyle w:val="Heading4"/>
        <w:rPr>
          <w:rFonts w:cs="Calibri"/>
        </w:rPr>
      </w:pPr>
      <w:r w:rsidRPr="00D04D3B">
        <w:rPr>
          <w:rFonts w:cs="Calibri"/>
        </w:rPr>
        <w:t xml:space="preserve">B. Drop the debater – the short 1AR irreparably skewed from abuse on substance and time investment on theory.  </w:t>
      </w:r>
    </w:p>
    <w:p w14:paraId="07B872C5" w14:textId="77777777" w:rsidR="00D04D3B" w:rsidRPr="00D04D3B" w:rsidRDefault="00D04D3B" w:rsidP="00D04D3B">
      <w:pPr>
        <w:pStyle w:val="Heading4"/>
        <w:rPr>
          <w:rFonts w:cs="Calibri"/>
        </w:rPr>
      </w:pPr>
      <w:r w:rsidRPr="00D04D3B">
        <w:rPr>
          <w:rFonts w:cs="Calibri"/>
        </w:rPr>
        <w:t xml:space="preserve">C. No RVIs – the 6-minute 2nr can collapse to a short shell and get away with infinite 1nc abuse via sheer brute force and time spent on theory. </w:t>
      </w:r>
    </w:p>
    <w:p w14:paraId="4A17A836" w14:textId="77777777" w:rsidR="00D04D3B" w:rsidRPr="00D04D3B" w:rsidRDefault="00D04D3B" w:rsidP="00D04D3B">
      <w:pPr>
        <w:pStyle w:val="Heading4"/>
        <w:rPr>
          <w:rFonts w:cs="Calibri"/>
        </w:rPr>
      </w:pPr>
      <w:r w:rsidRPr="00D04D3B">
        <w:rPr>
          <w:rFonts w:cs="Calibri"/>
        </w:rPr>
        <w:t>D. No new 2NR theory, paradigm issues, or recontextualizations – allows them to spam frivolous shells in the 2NR and prove why theirs outweighs which gives them a 6-3 structural skew where they can always win on uplayering or outspreading</w:t>
      </w:r>
    </w:p>
    <w:p w14:paraId="089D05C0" w14:textId="77777777" w:rsidR="00D04D3B" w:rsidRPr="00D04D3B" w:rsidRDefault="00D04D3B" w:rsidP="00D04D3B"/>
    <w:p w14:paraId="0AF239F8" w14:textId="77777777" w:rsidR="00D04D3B" w:rsidRPr="00D04D3B" w:rsidRDefault="00D04D3B" w:rsidP="00D04D3B"/>
    <w:p w14:paraId="09A6A0CF" w14:textId="77777777" w:rsidR="00D04D3B" w:rsidRPr="00D04D3B" w:rsidRDefault="00D04D3B" w:rsidP="00D04D3B">
      <w:pPr>
        <w:pStyle w:val="Heading3"/>
      </w:pPr>
      <w:r w:rsidRPr="00D04D3B">
        <w:t>1AC – Method</w:t>
      </w:r>
    </w:p>
    <w:p w14:paraId="710402BB" w14:textId="77777777" w:rsidR="00D04D3B" w:rsidRPr="00D04D3B" w:rsidRDefault="00D04D3B" w:rsidP="00D04D3B">
      <w:pPr>
        <w:keepNext/>
        <w:keepLines/>
        <w:spacing w:before="40"/>
        <w:outlineLvl w:val="3"/>
        <w:rPr>
          <w:rFonts w:asciiTheme="minorHAnsi" w:eastAsia="MS Gothic" w:hAnsiTheme="minorHAnsi" w:cstheme="minorHAnsi"/>
          <w:b/>
          <w:sz w:val="26"/>
        </w:rPr>
      </w:pPr>
      <w:r w:rsidRPr="00D04D3B">
        <w:rPr>
          <w:rFonts w:asciiTheme="minorHAnsi" w:eastAsia="MS Gothic" w:hAnsiTheme="minorHAnsi" w:cstheme="minorHAnsi"/>
          <w:b/>
          <w:sz w:val="26"/>
        </w:rPr>
        <w:t>Policy analysis is key to critical skills and real world policy change</w:t>
      </w:r>
    </w:p>
    <w:p w14:paraId="41E9AEFA" w14:textId="77777777" w:rsidR="00D04D3B" w:rsidRPr="00D04D3B" w:rsidRDefault="00D04D3B" w:rsidP="00D04D3B">
      <w:pPr>
        <w:pStyle w:val="Heading4"/>
        <w:rPr>
          <w:rFonts w:eastAsia="MS Gothic"/>
        </w:rPr>
      </w:pPr>
      <w:r w:rsidRPr="00D04D3B">
        <w:rPr>
          <w:rFonts w:eastAsia="MS Gothic"/>
        </w:rPr>
        <w:t>Hird 17</w:t>
      </w:r>
    </w:p>
    <w:p w14:paraId="3CEA8E27" w14:textId="77777777" w:rsidR="00D04D3B" w:rsidRPr="00D04D3B" w:rsidRDefault="00D04D3B" w:rsidP="00D04D3B">
      <w:pPr>
        <w:rPr>
          <w:rFonts w:asciiTheme="minorHAnsi" w:eastAsia="Cambria" w:hAnsiTheme="minorHAnsi" w:cstheme="minorHAnsi"/>
        </w:rPr>
      </w:pPr>
      <w:r w:rsidRPr="00D04D3B">
        <w:rPr>
          <w:rFonts w:asciiTheme="minorHAnsi" w:eastAsia="Cambria" w:hAnsiTheme="minorHAnsi" w:cstheme="minorHAnsi"/>
        </w:rPr>
        <w:t xml:space="preserve">John </w:t>
      </w:r>
      <w:r w:rsidRPr="00D04D3B">
        <w:rPr>
          <w:rFonts w:asciiTheme="minorHAnsi" w:eastAsia="Cambria" w:hAnsiTheme="minorHAnsi" w:cstheme="minorHAnsi"/>
          <w:b/>
          <w:bCs/>
          <w:sz w:val="26"/>
        </w:rPr>
        <w:t>Hird 17</w:t>
      </w:r>
      <w:r w:rsidRPr="00D04D3B">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0D5C4623" w14:textId="77777777" w:rsidR="00D04D3B" w:rsidRPr="00D04D3B" w:rsidRDefault="00D04D3B" w:rsidP="00D04D3B">
      <w:pPr>
        <w:tabs>
          <w:tab w:val="left" w:pos="2873"/>
        </w:tabs>
        <w:rPr>
          <w:rFonts w:asciiTheme="minorHAnsi" w:eastAsia="Cambria" w:hAnsiTheme="minorHAnsi" w:cstheme="minorHAnsi"/>
          <w:sz w:val="16"/>
        </w:rPr>
      </w:pPr>
      <w:r w:rsidRPr="00D04D3B">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D04D3B">
        <w:rPr>
          <w:rFonts w:asciiTheme="minorHAnsi" w:eastAsia="Cambria" w:hAnsiTheme="minorHAnsi" w:cstheme="minorHAnsi"/>
          <w:b/>
          <w:u w:val="single"/>
        </w:rPr>
        <w:t>Even if</w:t>
      </w:r>
      <w:r w:rsidRPr="00D04D3B">
        <w:rPr>
          <w:rFonts w:asciiTheme="minorHAnsi" w:eastAsia="Cambria" w:hAnsiTheme="minorHAnsi" w:cstheme="minorHAnsi"/>
          <w:u w:val="single"/>
        </w:rPr>
        <w:t xml:space="preserve"> it implies more power than analysts will ever have, classical </w:t>
      </w:r>
      <w:r w:rsidRPr="00C01E59">
        <w:rPr>
          <w:rFonts w:asciiTheme="minorHAnsi" w:eastAsia="Cambria" w:hAnsiTheme="minorHAnsi" w:cstheme="minorHAnsi"/>
          <w:b/>
          <w:highlight w:val="green"/>
          <w:u w:val="single"/>
        </w:rPr>
        <w:t>policy analysis</w:t>
      </w:r>
      <w:r w:rsidRPr="00C01E59">
        <w:rPr>
          <w:rFonts w:asciiTheme="minorHAnsi" w:eastAsia="Cambria" w:hAnsiTheme="minorHAnsi" w:cstheme="minorHAnsi"/>
          <w:highlight w:val="green"/>
          <w:u w:val="single"/>
        </w:rPr>
        <w:t xml:space="preserve"> teaches </w:t>
      </w:r>
      <w:r w:rsidRPr="00D04D3B">
        <w:rPr>
          <w:rFonts w:asciiTheme="minorHAnsi" w:eastAsia="Cambria" w:hAnsiTheme="minorHAnsi" w:cstheme="minorHAnsi"/>
          <w:u w:val="single"/>
        </w:rPr>
        <w:t xml:space="preserve">that </w:t>
      </w:r>
      <w:r w:rsidRPr="00C01E59">
        <w:rPr>
          <w:rFonts w:asciiTheme="minorHAnsi" w:eastAsia="Cambria" w:hAnsiTheme="minorHAnsi" w:cstheme="minorHAnsi"/>
          <w:highlight w:val="green"/>
          <w:u w:val="single"/>
        </w:rPr>
        <w:t xml:space="preserve">politics, law, implementation, social structures, organizational behavior, </w:t>
      </w:r>
      <w:r w:rsidRPr="00D04D3B">
        <w:rPr>
          <w:rFonts w:asciiTheme="minorHAnsi" w:eastAsia="Cambria" w:hAnsiTheme="minorHAnsi" w:cstheme="minorHAnsi"/>
          <w:u w:val="single"/>
        </w:rPr>
        <w:t xml:space="preserve">and other </w:t>
      </w:r>
      <w:r w:rsidRPr="00C01E59">
        <w:rPr>
          <w:rFonts w:asciiTheme="minorHAnsi" w:eastAsia="Cambria" w:hAnsiTheme="minorHAnsi" w:cstheme="minorHAnsi"/>
          <w:highlight w:val="green"/>
          <w:u w:val="single"/>
        </w:rPr>
        <w:t xml:space="preserve">factors </w:t>
      </w:r>
      <w:r w:rsidRPr="00D04D3B">
        <w:rPr>
          <w:rFonts w:asciiTheme="minorHAnsi" w:eastAsia="Cambria" w:hAnsiTheme="minorHAnsi" w:cstheme="minorHAnsi"/>
          <w:u w:val="single"/>
        </w:rPr>
        <w:t xml:space="preserve">are </w:t>
      </w:r>
      <w:r w:rsidRPr="00C01E59">
        <w:rPr>
          <w:rFonts w:asciiTheme="minorHAnsi" w:eastAsia="Cambria" w:hAnsiTheme="minorHAnsi" w:cstheme="minorHAnsi"/>
          <w:b/>
          <w:highlight w:val="green"/>
          <w:u w:val="single"/>
        </w:rPr>
        <w:t>critical to</w:t>
      </w:r>
      <w:r w:rsidRPr="00D04D3B">
        <w:rPr>
          <w:rFonts w:asciiTheme="minorHAnsi" w:eastAsia="Cambria" w:hAnsiTheme="minorHAnsi" w:cstheme="minorHAnsi"/>
          <w:b/>
          <w:u w:val="single"/>
        </w:rPr>
        <w:t xml:space="preserve"> policy </w:t>
      </w:r>
      <w:r w:rsidRPr="00C01E59">
        <w:rPr>
          <w:rFonts w:asciiTheme="minorHAnsi" w:eastAsia="Cambria" w:hAnsiTheme="minorHAnsi" w:cstheme="minorHAnsi"/>
          <w:b/>
          <w:highlight w:val="green"/>
          <w:u w:val="single"/>
        </w:rPr>
        <w:t>outcomes</w:t>
      </w:r>
      <w:r w:rsidRPr="00C01E59">
        <w:rPr>
          <w:rFonts w:asciiTheme="minorHAnsi" w:eastAsia="Cambria" w:hAnsiTheme="minorHAnsi" w:cstheme="minorHAnsi"/>
          <w:highlight w:val="green"/>
          <w:u w:val="single"/>
        </w:rPr>
        <w:t xml:space="preserve"> </w:t>
      </w:r>
      <w:r w:rsidRPr="00D04D3B">
        <w:rPr>
          <w:rFonts w:asciiTheme="minorHAnsi" w:eastAsia="Cambria" w:hAnsiTheme="minorHAnsi" w:cstheme="minorHAnsi"/>
          <w:u w:val="single"/>
        </w:rPr>
        <w:t xml:space="preserve">and </w:t>
      </w:r>
      <w:r w:rsidRPr="00C01E59">
        <w:rPr>
          <w:rFonts w:asciiTheme="minorHAnsi" w:eastAsia="Cambria" w:hAnsiTheme="minorHAnsi" w:cstheme="minorHAnsi"/>
          <w:highlight w:val="green"/>
          <w:u w:val="single"/>
        </w:rPr>
        <w:t>must</w:t>
      </w:r>
      <w:r w:rsidRPr="00D04D3B">
        <w:rPr>
          <w:rFonts w:asciiTheme="minorHAnsi" w:eastAsia="Cambria" w:hAnsiTheme="minorHAnsi" w:cstheme="minorHAnsi"/>
          <w:u w:val="single"/>
        </w:rPr>
        <w:t xml:space="preserve"> </w:t>
      </w:r>
      <w:r w:rsidRPr="00C01E59">
        <w:rPr>
          <w:rFonts w:asciiTheme="minorHAnsi" w:eastAsia="Cambria" w:hAnsiTheme="minorHAnsi" w:cstheme="minorHAnsi"/>
          <w:highlight w:val="green"/>
          <w:u w:val="single"/>
        </w:rPr>
        <w:t xml:space="preserve">play key roles in </w:t>
      </w:r>
      <w:r w:rsidRPr="00C01E59">
        <w:rPr>
          <w:rFonts w:asciiTheme="minorHAnsi" w:eastAsia="Cambria" w:hAnsiTheme="minorHAnsi" w:cstheme="minorHAnsi"/>
          <w:b/>
          <w:highlight w:val="green"/>
          <w:u w:val="single"/>
        </w:rPr>
        <w:t>thinking through</w:t>
      </w:r>
      <w:r w:rsidRPr="00D04D3B">
        <w:rPr>
          <w:rFonts w:asciiTheme="minorHAnsi" w:eastAsia="Cambria" w:hAnsiTheme="minorHAnsi" w:cstheme="minorHAnsi"/>
          <w:u w:val="single"/>
        </w:rPr>
        <w:t xml:space="preserve"> possible </w:t>
      </w:r>
      <w:r w:rsidRPr="00C01E59">
        <w:rPr>
          <w:rFonts w:asciiTheme="minorHAnsi" w:eastAsia="Cambria" w:hAnsiTheme="minorHAnsi" w:cstheme="minorHAnsi"/>
          <w:highlight w:val="green"/>
          <w:u w:val="single"/>
        </w:rPr>
        <w:t xml:space="preserve">ways to address </w:t>
      </w:r>
      <w:r w:rsidRPr="00D04D3B">
        <w:rPr>
          <w:rFonts w:asciiTheme="minorHAnsi" w:eastAsia="Cambria" w:hAnsiTheme="minorHAnsi" w:cstheme="minorHAnsi"/>
          <w:u w:val="single"/>
        </w:rPr>
        <w:t xml:space="preserve">policy </w:t>
      </w:r>
      <w:r w:rsidRPr="00C01E59">
        <w:rPr>
          <w:rFonts w:asciiTheme="minorHAnsi" w:eastAsia="Cambria" w:hAnsiTheme="minorHAnsi" w:cstheme="minorHAnsi"/>
          <w:highlight w:val="green"/>
          <w:u w:val="single"/>
        </w:rPr>
        <w:t>problems</w:t>
      </w:r>
      <w:r w:rsidRPr="00D04D3B">
        <w:rPr>
          <w:rFonts w:asciiTheme="minorHAnsi" w:eastAsia="Cambria" w:hAnsiTheme="minorHAnsi" w:cstheme="minorHAnsi"/>
          <w:sz w:val="16"/>
        </w:rPr>
        <w:t xml:space="preserve">. </w:t>
      </w:r>
      <w:r w:rsidRPr="00C01E59">
        <w:rPr>
          <w:rFonts w:asciiTheme="minorHAnsi" w:eastAsia="Cambria" w:hAnsiTheme="minorHAnsi" w:cstheme="minorHAnsi"/>
          <w:b/>
          <w:highlight w:val="green"/>
          <w:u w:val="single"/>
        </w:rPr>
        <w:t>Bringing policy ideas to fruition</w:t>
      </w:r>
      <w:r w:rsidRPr="00D04D3B">
        <w:rPr>
          <w:rFonts w:asciiTheme="minorHAnsi" w:eastAsia="Cambria" w:hAnsiTheme="minorHAnsi" w:cstheme="minorHAnsi"/>
          <w:u w:val="single"/>
        </w:rPr>
        <w:t xml:space="preserve">, bridging the worlds of research and policy making, </w:t>
      </w:r>
      <w:r w:rsidRPr="00C01E59">
        <w:rPr>
          <w:rFonts w:asciiTheme="minorHAnsi" w:eastAsia="Cambria" w:hAnsiTheme="minorHAnsi" w:cstheme="minorHAnsi"/>
          <w:highlight w:val="green"/>
          <w:u w:val="single"/>
        </w:rPr>
        <w:t xml:space="preserve">is </w:t>
      </w:r>
      <w:r w:rsidRPr="00D04D3B">
        <w:rPr>
          <w:rFonts w:asciiTheme="minorHAnsi" w:eastAsia="Cambria" w:hAnsiTheme="minorHAnsi" w:cstheme="minorHAnsi"/>
          <w:u w:val="single"/>
        </w:rPr>
        <w:t xml:space="preserve">a </w:t>
      </w:r>
      <w:r w:rsidRPr="00C01E59">
        <w:rPr>
          <w:rFonts w:asciiTheme="minorHAnsi" w:eastAsia="Cambria" w:hAnsiTheme="minorHAnsi" w:cstheme="minorHAnsi"/>
          <w:b/>
          <w:highlight w:val="green"/>
          <w:u w:val="single"/>
        </w:rPr>
        <w:t xml:space="preserve">critical </w:t>
      </w:r>
      <w:r w:rsidRPr="00D04D3B">
        <w:rPr>
          <w:rFonts w:asciiTheme="minorHAnsi" w:eastAsia="Cambria" w:hAnsiTheme="minorHAnsi" w:cstheme="minorHAnsi"/>
          <w:b/>
          <w:u w:val="single"/>
        </w:rPr>
        <w:t>skill</w:t>
      </w:r>
      <w:r w:rsidRPr="00D04D3B">
        <w:rPr>
          <w:rFonts w:asciiTheme="minorHAnsi" w:eastAsia="Cambria" w:hAnsiTheme="minorHAnsi" w:cstheme="minorHAnsi"/>
          <w:u w:val="single"/>
        </w:rPr>
        <w:t xml:space="preserve"> for analysts to develop</w:t>
      </w:r>
      <w:r w:rsidRPr="00D04D3B">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D04D3B">
        <w:rPr>
          <w:rFonts w:asciiTheme="minorHAnsi" w:eastAsia="Cambria" w:hAnsiTheme="minorHAnsi" w:cstheme="minorHAnsi"/>
          <w:u w:val="single"/>
        </w:rPr>
        <w:t xml:space="preserve">Teaching </w:t>
      </w:r>
      <w:r w:rsidRPr="00D04D3B">
        <w:rPr>
          <w:rFonts w:asciiTheme="minorHAnsi" w:eastAsia="Cambria" w:hAnsiTheme="minorHAnsi" w:cstheme="minorHAnsi"/>
          <w:b/>
          <w:u w:val="single"/>
        </w:rPr>
        <w:t>disciplined thinking</w:t>
      </w:r>
      <w:r w:rsidRPr="00D04D3B">
        <w:rPr>
          <w:rFonts w:asciiTheme="minorHAnsi" w:eastAsia="Cambria" w:hAnsiTheme="minorHAnsi" w:cstheme="minorHAnsi"/>
          <w:u w:val="single"/>
        </w:rPr>
        <w:t xml:space="preserve"> for public service is important</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 xml:space="preserve">Policy analysts not only have a </w:t>
      </w:r>
      <w:r w:rsidRPr="00D04D3B">
        <w:rPr>
          <w:rFonts w:asciiTheme="minorHAnsi" w:eastAsia="Cambria" w:hAnsiTheme="minorHAnsi" w:cstheme="minorHAnsi"/>
          <w:b/>
          <w:u w:val="single"/>
        </w:rPr>
        <w:t>problem-oriented</w:t>
      </w:r>
      <w:r w:rsidRPr="00D04D3B">
        <w:rPr>
          <w:rFonts w:asciiTheme="minorHAnsi" w:eastAsia="Cambria" w:hAnsiTheme="minorHAnsi" w:cstheme="minorHAnsi"/>
          <w:u w:val="single"/>
        </w:rPr>
        <w:t xml:space="preserve">, </w:t>
      </w:r>
      <w:r w:rsidRPr="00D04D3B">
        <w:rPr>
          <w:rFonts w:asciiTheme="minorHAnsi" w:eastAsia="Cambria" w:hAnsiTheme="minorHAnsi" w:cstheme="minorHAnsi"/>
          <w:b/>
          <w:u w:val="single"/>
        </w:rPr>
        <w:t>interdisciplinary</w:t>
      </w:r>
      <w:r w:rsidRPr="00D04D3B">
        <w:rPr>
          <w:rFonts w:asciiTheme="minorHAnsi" w:eastAsia="Cambria" w:hAnsiTheme="minorHAnsi" w:cstheme="minorHAnsi"/>
          <w:u w:val="single"/>
        </w:rPr>
        <w:t xml:space="preserve"> approach to policy and the </w:t>
      </w:r>
      <w:r w:rsidRPr="00D04D3B">
        <w:rPr>
          <w:rFonts w:asciiTheme="minorHAnsi" w:eastAsia="Cambria" w:hAnsiTheme="minorHAnsi" w:cstheme="minorHAnsi"/>
          <w:b/>
          <w:u w:val="single"/>
        </w:rPr>
        <w:t>ability to synthesize</w:t>
      </w:r>
      <w:r w:rsidRPr="00D04D3B">
        <w:rPr>
          <w:rFonts w:asciiTheme="minorHAnsi" w:eastAsia="Cambria" w:hAnsiTheme="minorHAnsi" w:cstheme="minorHAnsi"/>
          <w:u w:val="single"/>
        </w:rPr>
        <w:t xml:space="preserve"> and </w:t>
      </w:r>
      <w:r w:rsidRPr="00D04D3B">
        <w:rPr>
          <w:rFonts w:asciiTheme="minorHAnsi" w:eastAsia="Cambria" w:hAnsiTheme="minorHAnsi" w:cstheme="minorHAnsi"/>
          <w:b/>
          <w:u w:val="single"/>
        </w:rPr>
        <w:t>bring policy relevance</w:t>
      </w:r>
      <w:r w:rsidRPr="00D04D3B">
        <w:rPr>
          <w:rFonts w:asciiTheme="minorHAnsi" w:eastAsia="Cambria" w:hAnsiTheme="minorHAnsi" w:cstheme="minorHAnsi"/>
          <w:u w:val="single"/>
        </w:rPr>
        <w:t xml:space="preserve"> to problems that social scientists are not trained for, but they understand the "rational lunacy of policy-making systems"</w:t>
      </w:r>
      <w:r w:rsidRPr="00D04D3B">
        <w:rPr>
          <w:rFonts w:asciiTheme="minorHAnsi" w:eastAsia="Cambria" w:hAnsiTheme="minorHAnsi" w:cstheme="minorHAnsi"/>
          <w:sz w:val="16"/>
        </w:rPr>
        <w:t xml:space="preserve"> (Weiss 2009). In the absence of written classical policy analyses, </w:t>
      </w:r>
      <w:r w:rsidRPr="00D04D3B">
        <w:rPr>
          <w:rFonts w:asciiTheme="minorHAnsi" w:eastAsia="Cambria" w:hAnsiTheme="minorHAnsi" w:cstheme="minorHAnsi"/>
          <w:u w:val="single"/>
        </w:rPr>
        <w:t>policy analysts become their human embodiment</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Their training will provide a mental picture of how a classical policy analysis should be performed</w:t>
      </w:r>
      <w:r w:rsidRPr="00D04D3B">
        <w:rPr>
          <w:rFonts w:asciiTheme="minorHAnsi" w:eastAsia="Cambria" w:hAnsiTheme="minorHAnsi" w:cstheme="minorHAnsi"/>
          <w:sz w:val="16"/>
        </w:rPr>
        <w:t xml:space="preserve">. They can derive elements of policy analysis from writing position papers, briefing policy makers, and controlling meetings. </w:t>
      </w:r>
      <w:r w:rsidRPr="00D04D3B">
        <w:rPr>
          <w:rFonts w:asciiTheme="minorHAnsi" w:eastAsia="Cambria" w:hAnsiTheme="minorHAnsi" w:cstheme="minorHAnsi"/>
          <w:u w:val="single"/>
        </w:rPr>
        <w:t xml:space="preserve">They </w:t>
      </w:r>
      <w:r w:rsidRPr="00C01E59">
        <w:rPr>
          <w:rFonts w:asciiTheme="minorHAnsi" w:eastAsia="Cambria" w:hAnsiTheme="minorHAnsi" w:cstheme="minorHAnsi"/>
          <w:b/>
          <w:highlight w:val="green"/>
          <w:u w:val="single"/>
        </w:rPr>
        <w:t>anticipate counterarguments</w:t>
      </w:r>
      <w:r w:rsidRPr="00C01E59">
        <w:rPr>
          <w:rFonts w:asciiTheme="minorHAnsi" w:eastAsia="Cambria" w:hAnsiTheme="minorHAnsi" w:cstheme="minorHAnsi"/>
          <w:highlight w:val="green"/>
          <w:u w:val="single"/>
        </w:rPr>
        <w:t xml:space="preserve"> </w:t>
      </w:r>
      <w:r w:rsidRPr="00D04D3B">
        <w:rPr>
          <w:rFonts w:asciiTheme="minorHAnsi" w:eastAsia="Cambria" w:hAnsiTheme="minorHAnsi" w:cstheme="minorHAnsi"/>
          <w:u w:val="single"/>
        </w:rPr>
        <w:t xml:space="preserve">and </w:t>
      </w:r>
      <w:r w:rsidRPr="00C01E59">
        <w:rPr>
          <w:rFonts w:asciiTheme="minorHAnsi" w:eastAsia="Cambria" w:hAnsiTheme="minorHAnsi" w:cstheme="minorHAnsi"/>
          <w:highlight w:val="green"/>
          <w:u w:val="single"/>
        </w:rPr>
        <w:t>frame</w:t>
      </w:r>
      <w:r w:rsidRPr="00D04D3B">
        <w:rPr>
          <w:rFonts w:asciiTheme="minorHAnsi" w:eastAsia="Cambria" w:hAnsiTheme="minorHAnsi" w:cstheme="minorHAnsi"/>
          <w:u w:val="single"/>
        </w:rPr>
        <w:t xml:space="preserve"> their </w:t>
      </w:r>
      <w:r w:rsidRPr="00C01E59">
        <w:rPr>
          <w:rFonts w:asciiTheme="minorHAnsi" w:eastAsia="Cambria" w:hAnsiTheme="minorHAnsi" w:cstheme="minorHAnsi"/>
          <w:highlight w:val="green"/>
          <w:u w:val="single"/>
        </w:rPr>
        <w:t>analyses recognizing alternative options</w:t>
      </w:r>
      <w:r w:rsidRPr="00D04D3B">
        <w:rPr>
          <w:rFonts w:asciiTheme="minorHAnsi" w:eastAsia="Cambria" w:hAnsiTheme="minorHAnsi" w:cstheme="minorHAnsi"/>
          <w:sz w:val="16"/>
        </w:rPr>
        <w:t xml:space="preserve">. In short, </w:t>
      </w:r>
      <w:r w:rsidRPr="00D04D3B">
        <w:rPr>
          <w:rFonts w:asciiTheme="minorHAnsi" w:eastAsia="Cambria" w:hAnsiTheme="minorHAnsi" w:cstheme="minorHAnsi"/>
          <w:u w:val="single"/>
        </w:rPr>
        <w:t xml:space="preserve">the </w:t>
      </w:r>
      <w:r w:rsidRPr="00C01E59">
        <w:rPr>
          <w:rFonts w:asciiTheme="minorHAnsi" w:eastAsia="Cambria" w:hAnsiTheme="minorHAnsi" w:cstheme="minorHAnsi"/>
          <w:b/>
          <w:highlight w:val="green"/>
          <w:u w:val="single"/>
        </w:rPr>
        <w:t>mental map</w:t>
      </w:r>
      <w:r w:rsidRPr="00C01E59">
        <w:rPr>
          <w:rFonts w:asciiTheme="minorHAnsi" w:eastAsia="Cambria" w:hAnsiTheme="minorHAnsi" w:cstheme="minorHAnsi"/>
          <w:highlight w:val="green"/>
          <w:u w:val="single"/>
        </w:rPr>
        <w:t xml:space="preserve"> </w:t>
      </w:r>
      <w:r w:rsidRPr="00D04D3B">
        <w:rPr>
          <w:rFonts w:asciiTheme="minorHAnsi" w:eastAsia="Cambria" w:hAnsiTheme="minorHAnsi" w:cstheme="minorHAnsi"/>
          <w:u w:val="single"/>
        </w:rPr>
        <w:t xml:space="preserve">of a policy analysis allows good policy analysts not only to be effective in their jobs but also to </w:t>
      </w:r>
      <w:r w:rsidRPr="00C01E59">
        <w:rPr>
          <w:rFonts w:asciiTheme="minorHAnsi" w:eastAsia="Cambria" w:hAnsiTheme="minorHAnsi" w:cstheme="minorHAnsi"/>
          <w:b/>
          <w:highlight w:val="green"/>
          <w:u w:val="single"/>
        </w:rPr>
        <w:t>advance</w:t>
      </w:r>
      <w:r w:rsidRPr="00D04D3B">
        <w:rPr>
          <w:rFonts w:asciiTheme="minorHAnsi" w:eastAsia="Cambria" w:hAnsiTheme="minorHAnsi" w:cstheme="minorHAnsi"/>
          <w:u w:val="single"/>
        </w:rPr>
        <w:t xml:space="preserve"> into the </w:t>
      </w:r>
      <w:r w:rsidRPr="00C01E59">
        <w:rPr>
          <w:rFonts w:asciiTheme="minorHAnsi" w:eastAsia="Cambria" w:hAnsiTheme="minorHAnsi" w:cstheme="minorHAnsi"/>
          <w:b/>
          <w:highlight w:val="green"/>
          <w:u w:val="single"/>
        </w:rPr>
        <w:t>public debate</w:t>
      </w:r>
      <w:r w:rsidRPr="00D04D3B">
        <w:rPr>
          <w:rFonts w:asciiTheme="minorHAnsi" w:eastAsia="Cambria" w:hAnsiTheme="minorHAnsi" w:cstheme="minorHAnsi"/>
          <w:u w:val="single"/>
        </w:rPr>
        <w:t xml:space="preserve"> the appropriate elements of a policy analysis</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 xml:space="preserve">Further, the </w:t>
      </w:r>
      <w:r w:rsidRPr="00C01E59">
        <w:rPr>
          <w:rFonts w:asciiTheme="minorHAnsi" w:eastAsia="Cambria" w:hAnsiTheme="minorHAnsi" w:cstheme="minorHAnsi"/>
          <w:b/>
          <w:highlight w:val="green"/>
          <w:u w:val="single"/>
        </w:rPr>
        <w:t>problem orientation</w:t>
      </w:r>
      <w:r w:rsidRPr="00D04D3B">
        <w:rPr>
          <w:rFonts w:asciiTheme="minorHAnsi" w:eastAsia="Cambria" w:hAnsiTheme="minorHAnsi" w:cstheme="minorHAnsi"/>
          <w:u w:val="single"/>
        </w:rPr>
        <w:t xml:space="preserve"> of policy analysis </w:t>
      </w:r>
      <w:r w:rsidRPr="00C01E59">
        <w:rPr>
          <w:rFonts w:asciiTheme="minorHAnsi" w:eastAsia="Cambria" w:hAnsiTheme="minorHAnsi" w:cstheme="minorHAnsi"/>
          <w:b/>
          <w:highlight w:val="green"/>
          <w:u w:val="single"/>
        </w:rPr>
        <w:t>focuses</w:t>
      </w:r>
      <w:r w:rsidRPr="00D04D3B">
        <w:rPr>
          <w:rFonts w:asciiTheme="minorHAnsi" w:eastAsia="Cambria" w:hAnsiTheme="minorHAnsi" w:cstheme="minorHAnsi"/>
          <w:u w:val="single"/>
        </w:rPr>
        <w:t xml:space="preserve"> at least some </w:t>
      </w:r>
      <w:r w:rsidRPr="00C01E59">
        <w:rPr>
          <w:rFonts w:asciiTheme="minorHAnsi" w:eastAsia="Cambria" w:hAnsiTheme="minorHAnsi" w:cstheme="minorHAnsi"/>
          <w:b/>
          <w:highlight w:val="green"/>
          <w:u w:val="single"/>
        </w:rPr>
        <w:t>attention</w:t>
      </w:r>
      <w:r w:rsidRPr="00C01E59">
        <w:rPr>
          <w:rFonts w:asciiTheme="minorHAnsi" w:eastAsia="Cambria" w:hAnsiTheme="minorHAnsi" w:cstheme="minorHAnsi"/>
          <w:highlight w:val="green"/>
          <w:u w:val="single"/>
        </w:rPr>
        <w:t xml:space="preserve"> on </w:t>
      </w:r>
      <w:r w:rsidRPr="00C01E59">
        <w:rPr>
          <w:rFonts w:asciiTheme="minorHAnsi" w:eastAsia="Cambria" w:hAnsiTheme="minorHAnsi" w:cstheme="minorHAnsi"/>
          <w:b/>
          <w:highlight w:val="green"/>
          <w:u w:val="single"/>
        </w:rPr>
        <w:t>social problems</w:t>
      </w:r>
      <w:r w:rsidRPr="00C01E59">
        <w:rPr>
          <w:rFonts w:asciiTheme="minorHAnsi" w:eastAsia="Cambria" w:hAnsiTheme="minorHAnsi" w:cstheme="minorHAnsi"/>
          <w:highlight w:val="green"/>
          <w:u w:val="single"/>
        </w:rPr>
        <w:t>, not just</w:t>
      </w:r>
      <w:r w:rsidRPr="00D04D3B">
        <w:rPr>
          <w:rFonts w:asciiTheme="minorHAnsi" w:eastAsia="Cambria" w:hAnsiTheme="minorHAnsi" w:cstheme="minorHAnsi"/>
          <w:u w:val="single"/>
        </w:rPr>
        <w:t xml:space="preserve"> political </w:t>
      </w:r>
      <w:r w:rsidRPr="00C01E59">
        <w:rPr>
          <w:rFonts w:asciiTheme="minorHAnsi" w:eastAsia="Cambria" w:hAnsiTheme="minorHAnsi" w:cstheme="minorHAnsi"/>
          <w:highlight w:val="green"/>
          <w:u w:val="single"/>
        </w:rPr>
        <w:t>expediency</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This is a subtle skill requiring attention to both political realities and the best available research</w:t>
      </w:r>
      <w:r w:rsidRPr="00D04D3B">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C01E59">
        <w:rPr>
          <w:rFonts w:asciiTheme="minorHAnsi" w:eastAsia="Cambria" w:hAnsiTheme="minorHAnsi" w:cstheme="minorHAnsi"/>
          <w:highlight w:val="green"/>
          <w:u w:val="single"/>
        </w:rPr>
        <w:t xml:space="preserve">Policy analysts play </w:t>
      </w:r>
      <w:r w:rsidRPr="00C01E59">
        <w:rPr>
          <w:rFonts w:asciiTheme="minorHAnsi" w:eastAsia="Cambria" w:hAnsiTheme="minorHAnsi" w:cstheme="minorHAnsi"/>
          <w:b/>
          <w:highlight w:val="green"/>
          <w:u w:val="single"/>
        </w:rPr>
        <w:t>critical roles as intermediaries</w:t>
      </w:r>
      <w:r w:rsidRPr="00D04D3B">
        <w:rPr>
          <w:rFonts w:asciiTheme="minorHAnsi" w:eastAsia="Cambria" w:hAnsiTheme="minorHAnsi" w:cstheme="minorHAnsi"/>
          <w:u w:val="single"/>
        </w:rPr>
        <w:t xml:space="preserve"> between "custodians of the knowable" and policy makers. Their training should include </w:t>
      </w:r>
      <w:r w:rsidRPr="00C01E59">
        <w:rPr>
          <w:rFonts w:asciiTheme="minorHAnsi" w:eastAsia="Cambria" w:hAnsiTheme="minorHAnsi" w:cstheme="minorHAnsi"/>
          <w:highlight w:val="green"/>
          <w:u w:val="single"/>
        </w:rPr>
        <w:t xml:space="preserve">the ability to </w:t>
      </w:r>
      <w:r w:rsidRPr="00C01E59">
        <w:rPr>
          <w:rFonts w:asciiTheme="minorHAnsi" w:eastAsia="Cambria" w:hAnsiTheme="minorHAnsi" w:cstheme="minorHAnsi"/>
          <w:b/>
          <w:highlight w:val="green"/>
          <w:u w:val="single"/>
        </w:rPr>
        <w:t>understand</w:t>
      </w:r>
      <w:r w:rsidRPr="00C01E59">
        <w:rPr>
          <w:rFonts w:asciiTheme="minorHAnsi" w:eastAsia="Cambria" w:hAnsiTheme="minorHAnsi" w:cstheme="minorHAnsi"/>
          <w:highlight w:val="green"/>
          <w:u w:val="single"/>
        </w:rPr>
        <w:t xml:space="preserve"> and </w:t>
      </w:r>
      <w:r w:rsidRPr="00C01E59">
        <w:rPr>
          <w:rFonts w:asciiTheme="minorHAnsi" w:eastAsia="Cambria" w:hAnsiTheme="minorHAnsi" w:cstheme="minorHAnsi"/>
          <w:b/>
          <w:highlight w:val="green"/>
          <w:u w:val="single"/>
        </w:rPr>
        <w:t>interpret</w:t>
      </w:r>
      <w:r w:rsidRPr="00C01E59">
        <w:rPr>
          <w:rFonts w:asciiTheme="minorHAnsi" w:eastAsia="Cambria" w:hAnsiTheme="minorHAnsi" w:cstheme="minorHAnsi"/>
          <w:highlight w:val="green"/>
          <w:u w:val="single"/>
        </w:rPr>
        <w:t xml:space="preserve"> the</w:t>
      </w:r>
      <w:r w:rsidRPr="00D04D3B">
        <w:rPr>
          <w:rFonts w:asciiTheme="minorHAnsi" w:eastAsia="Cambria" w:hAnsiTheme="minorHAnsi" w:cstheme="minorHAnsi"/>
          <w:u w:val="single"/>
        </w:rPr>
        <w:t xml:space="preserve"> academic </w:t>
      </w:r>
      <w:r w:rsidRPr="00C01E59">
        <w:rPr>
          <w:rFonts w:asciiTheme="minorHAnsi" w:eastAsia="Cambria" w:hAnsiTheme="minorHAnsi" w:cstheme="minorHAnsi"/>
          <w:highlight w:val="green"/>
          <w:u w:val="single"/>
        </w:rPr>
        <w:t>lit</w:t>
      </w:r>
      <w:r w:rsidRPr="00D04D3B">
        <w:rPr>
          <w:rFonts w:asciiTheme="minorHAnsi" w:eastAsia="Cambria" w:hAnsiTheme="minorHAnsi" w:cstheme="minorHAnsi"/>
          <w:u w:val="single"/>
        </w:rPr>
        <w:t xml:space="preserve">erature </w:t>
      </w:r>
      <w:r w:rsidRPr="00C01E59">
        <w:rPr>
          <w:rFonts w:asciiTheme="minorHAnsi" w:eastAsia="Cambria" w:hAnsiTheme="minorHAnsi" w:cstheme="minorHAnsi"/>
          <w:highlight w:val="green"/>
          <w:u w:val="single"/>
        </w:rPr>
        <w:t xml:space="preserve">on a topic at a </w:t>
      </w:r>
      <w:r w:rsidRPr="00C01E59">
        <w:rPr>
          <w:rFonts w:asciiTheme="minorHAnsi" w:eastAsia="Cambria" w:hAnsiTheme="minorHAnsi" w:cstheme="minorHAnsi"/>
          <w:b/>
          <w:highlight w:val="green"/>
          <w:u w:val="single"/>
        </w:rPr>
        <w:t>far deeper level</w:t>
      </w:r>
      <w:r w:rsidRPr="00D04D3B">
        <w:rPr>
          <w:rFonts w:asciiTheme="minorHAnsi" w:eastAsia="Cambria" w:hAnsiTheme="minorHAnsi" w:cstheme="minorHAnsi"/>
          <w:u w:val="single"/>
        </w:rPr>
        <w:t xml:space="preserve"> than most journalists have the time or, often, the analytic skill set to uncover</w:t>
      </w:r>
      <w:r w:rsidRPr="00D04D3B">
        <w:rPr>
          <w:rFonts w:asciiTheme="minorHAnsi" w:eastAsia="Cambria" w:hAnsiTheme="minorHAnsi" w:cstheme="minorHAnsi"/>
          <w:sz w:val="16"/>
        </w:rPr>
        <w:t xml:space="preserve">. </w:t>
      </w:r>
      <w:r w:rsidRPr="00D04D3B">
        <w:rPr>
          <w:rFonts w:asciiTheme="minorHAnsi" w:eastAsia="Cambria" w:hAnsiTheme="minorHAnsi" w:cstheme="minorHAnsi"/>
          <w:u w:val="single"/>
        </w:rPr>
        <w:t xml:space="preserve">Identifying and </w:t>
      </w:r>
      <w:r w:rsidRPr="00C01E59">
        <w:rPr>
          <w:rFonts w:asciiTheme="minorHAnsi" w:eastAsia="Cambria" w:hAnsiTheme="minorHAnsi" w:cstheme="minorHAnsi"/>
          <w:b/>
          <w:highlight w:val="green"/>
          <w:u w:val="single"/>
        </w:rPr>
        <w:t>connect</w:t>
      </w:r>
      <w:r w:rsidRPr="00D04D3B">
        <w:rPr>
          <w:rFonts w:asciiTheme="minorHAnsi" w:eastAsia="Cambria" w:hAnsiTheme="minorHAnsi" w:cstheme="minorHAnsi"/>
          <w:u w:val="single"/>
        </w:rPr>
        <w:t xml:space="preserve">ing </w:t>
      </w:r>
      <w:r w:rsidRPr="00C01E59">
        <w:rPr>
          <w:rFonts w:asciiTheme="minorHAnsi" w:eastAsia="Cambria" w:hAnsiTheme="minorHAnsi" w:cstheme="minorHAnsi"/>
          <w:b/>
          <w:highlight w:val="green"/>
          <w:u w:val="single"/>
        </w:rPr>
        <w:t>pertinent knowledge</w:t>
      </w:r>
      <w:r w:rsidRPr="00C01E59">
        <w:rPr>
          <w:rFonts w:asciiTheme="minorHAnsi" w:eastAsia="Cambria" w:hAnsiTheme="minorHAnsi" w:cstheme="minorHAnsi"/>
          <w:highlight w:val="green"/>
          <w:u w:val="single"/>
        </w:rPr>
        <w:t xml:space="preserve"> and </w:t>
      </w:r>
      <w:r w:rsidRPr="00C01E59">
        <w:rPr>
          <w:rFonts w:asciiTheme="minorHAnsi" w:eastAsia="Cambria" w:hAnsiTheme="minorHAnsi" w:cstheme="minorHAnsi"/>
          <w:b/>
          <w:highlight w:val="green"/>
          <w:u w:val="single"/>
        </w:rPr>
        <w:t>analysis</w:t>
      </w:r>
      <w:r w:rsidRPr="00C01E59">
        <w:rPr>
          <w:rFonts w:asciiTheme="minorHAnsi" w:eastAsia="Cambria" w:hAnsiTheme="minorHAnsi" w:cstheme="minorHAnsi"/>
          <w:highlight w:val="green"/>
          <w:u w:val="single"/>
        </w:rPr>
        <w:t xml:space="preserve"> with policy</w:t>
      </w:r>
      <w:r w:rsidRPr="00D04D3B">
        <w:rPr>
          <w:rFonts w:asciiTheme="minorHAnsi" w:eastAsia="Cambria" w:hAnsiTheme="minorHAnsi" w:cstheme="minorHAnsi"/>
          <w:u w:val="single"/>
        </w:rPr>
        <w:t xml:space="preserve"> makers should be a core principle of a public policy education.</w:t>
      </w:r>
      <w:r w:rsidRPr="00D04D3B">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7D2D0A15" w14:textId="4C9CB307" w:rsidR="00C01E59" w:rsidRDefault="00C01E59" w:rsidP="00C01E59">
      <w:pPr>
        <w:pStyle w:val="Heading4"/>
      </w:pPr>
      <w:r w:rsidRPr="001E6055">
        <w:t>Making demands on the state does not mean we defend that the state is good in all instances or that we are reaffirming it’s legitimacy.</w:t>
      </w:r>
    </w:p>
    <w:p w14:paraId="328CEE46" w14:textId="578C3477" w:rsidR="00C01E59" w:rsidRPr="00C01E59" w:rsidRDefault="00C01E59" w:rsidP="00C01E59">
      <w:pPr>
        <w:pStyle w:val="Heading4"/>
      </w:pPr>
      <w:r>
        <w:t>Newman 10</w:t>
      </w:r>
    </w:p>
    <w:p w14:paraId="43E8CFC6" w14:textId="77777777" w:rsidR="00C01E59" w:rsidRPr="001E6055" w:rsidRDefault="00C01E59" w:rsidP="00C01E59">
      <w:pPr>
        <w:rPr>
          <w:rFonts w:asciiTheme="minorHAnsi" w:hAnsiTheme="minorHAnsi" w:cstheme="minorHAnsi"/>
        </w:rPr>
      </w:pPr>
      <w:r w:rsidRPr="001E6055">
        <w:rPr>
          <w:rFonts w:asciiTheme="minorHAnsi" w:hAnsiTheme="minorHAnsi" w:cstheme="minorHAnsi"/>
        </w:rPr>
        <w:t xml:space="preserve">Saul </w:t>
      </w:r>
      <w:r w:rsidRPr="00951FD9">
        <w:rPr>
          <w:rStyle w:val="Style13ptBold"/>
        </w:rPr>
        <w:t>Newman 10,</w:t>
      </w:r>
      <w:r w:rsidRPr="001E6055">
        <w:rPr>
          <w:rFonts w:asciiTheme="minorHAnsi" w:hAnsiTheme="minorHAnsi" w:cstheme="minorHAnsi"/>
        </w:rPr>
        <w:t xml:space="preserve"> Reader in Political Theory at Goldsmiths, U of London, Theory &amp; Event Volume 13, Issue 2</w:t>
      </w:r>
    </w:p>
    <w:p w14:paraId="5577BA6B" w14:textId="77777777" w:rsidR="00C01E59" w:rsidRPr="005125AD" w:rsidRDefault="00C01E59" w:rsidP="00C01E59">
      <w:pPr>
        <w:rPr>
          <w:rFonts w:asciiTheme="minorHAnsi" w:hAnsiTheme="minorHAnsi" w:cstheme="minorHAnsi"/>
          <w:sz w:val="14"/>
        </w:rPr>
      </w:pPr>
      <w:r w:rsidRPr="001E6055">
        <w:rPr>
          <w:rFonts w:asciiTheme="minorHAnsi" w:hAnsiTheme="minorHAnsi" w:cstheme="minorHAnsi"/>
          <w:sz w:val="14"/>
        </w:rPr>
        <w:t xml:space="preserve">There are two aspects that I would like o address here. Firstly, the notion of demand: making certain demands on the states- say for higher wages, equal rights for excluded groups, to not go to war, or an end to draconian policing-is one of the basic strategies of social movements and </w:t>
      </w:r>
      <w:r w:rsidRPr="001E6055">
        <w:rPr>
          <w:rFonts w:asciiTheme="minorHAnsi" w:hAnsiTheme="minorHAnsi" w:cstheme="minorHAnsi"/>
          <w:sz w:val="14"/>
          <w:szCs w:val="20"/>
        </w:rPr>
        <w:t>radical groups.</w:t>
      </w:r>
      <w:r w:rsidRPr="001E6055">
        <w:rPr>
          <w:rStyle w:val="apple-converted-space"/>
          <w:rFonts w:asciiTheme="minorHAnsi" w:hAnsiTheme="minorHAnsi" w:cstheme="minorHAnsi"/>
          <w:color w:val="222222"/>
          <w:sz w:val="14"/>
          <w:szCs w:val="20"/>
        </w:rPr>
        <w:t> </w:t>
      </w:r>
      <w:r w:rsidRPr="00C01E59">
        <w:rPr>
          <w:rStyle w:val="StyleUnderline"/>
          <w:rFonts w:asciiTheme="minorHAnsi" w:hAnsiTheme="minorHAnsi" w:cstheme="minorHAnsi"/>
          <w:highlight w:val="green"/>
        </w:rPr>
        <w:t>Making</w:t>
      </w:r>
      <w:r w:rsidRPr="001E6055">
        <w:rPr>
          <w:rStyle w:val="StyleUnderline"/>
          <w:rFonts w:asciiTheme="minorHAnsi" w:hAnsiTheme="minorHAnsi" w:cstheme="minorHAnsi"/>
        </w:rPr>
        <w:t xml:space="preserve"> such </w:t>
      </w:r>
      <w:r w:rsidRPr="00C01E59">
        <w:rPr>
          <w:rStyle w:val="StyleUnderline"/>
          <w:rFonts w:asciiTheme="minorHAnsi" w:hAnsiTheme="minorHAnsi" w:cstheme="minorHAnsi"/>
          <w:highlight w:val="green"/>
        </w:rPr>
        <w:t>demands </w:t>
      </w:r>
      <w:r w:rsidRPr="00C01E59">
        <w:rPr>
          <w:rStyle w:val="Emphasis"/>
          <w:rFonts w:asciiTheme="minorHAnsi" w:hAnsiTheme="minorHAnsi" w:cstheme="minorHAnsi"/>
          <w:highlight w:val="green"/>
        </w:rPr>
        <w:t>does not</w:t>
      </w:r>
      <w:r w:rsidRPr="001E6055">
        <w:rPr>
          <w:rStyle w:val="Emphasis"/>
          <w:rFonts w:asciiTheme="minorHAnsi" w:hAnsiTheme="minorHAnsi" w:cstheme="minorHAnsi"/>
        </w:rPr>
        <w:t xml:space="preserve"> necessarily </w:t>
      </w:r>
      <w:r w:rsidRPr="00C01E59">
        <w:rPr>
          <w:rStyle w:val="Emphasis"/>
          <w:rFonts w:asciiTheme="minorHAnsi" w:hAnsiTheme="minorHAnsi" w:cstheme="minorHAnsi"/>
          <w:highlight w:val="green"/>
        </w:rPr>
        <w:t>mean working within the state or reaffirming its legitimacy</w:t>
      </w:r>
      <w:r w:rsidRPr="001E6055">
        <w:rPr>
          <w:rFonts w:asciiTheme="minorHAnsi" w:hAnsiTheme="minorHAnsi" w:cstheme="minorHAnsi"/>
          <w:szCs w:val="20"/>
          <w:u w:val="single"/>
        </w:rPr>
        <w:t>. On the contrary</w:t>
      </w:r>
      <w:r w:rsidRPr="00231AB2">
        <w:rPr>
          <w:rFonts w:asciiTheme="minorHAnsi" w:hAnsiTheme="minorHAnsi" w:cstheme="minorHAnsi"/>
          <w:szCs w:val="20"/>
          <w:u w:val="single"/>
        </w:rPr>
        <w:t>,</w:t>
      </w:r>
      <w:r w:rsidRPr="00231AB2">
        <w:rPr>
          <w:rStyle w:val="apple-converted-space"/>
          <w:rFonts w:asciiTheme="minorHAnsi" w:hAnsiTheme="minorHAnsi" w:cstheme="minorHAnsi"/>
          <w:color w:val="222222"/>
          <w:szCs w:val="20"/>
          <w:u w:val="single"/>
        </w:rPr>
        <w:t> </w:t>
      </w:r>
      <w:r w:rsidRPr="00C01E59">
        <w:rPr>
          <w:rStyle w:val="apple-converted-space"/>
          <w:rFonts w:asciiTheme="minorHAnsi" w:hAnsiTheme="minorHAnsi" w:cstheme="minorHAnsi"/>
          <w:color w:val="222222"/>
          <w:szCs w:val="20"/>
          <w:highlight w:val="green"/>
          <w:u w:val="single"/>
        </w:rPr>
        <w:t>demands are made from a position outside the political order</w:t>
      </w:r>
      <w:r w:rsidRPr="00231AB2">
        <w:rPr>
          <w:rStyle w:val="apple-converted-space"/>
          <w:rFonts w:asciiTheme="minorHAnsi" w:hAnsiTheme="minorHAnsi" w:cstheme="minorHAnsi"/>
          <w:color w:val="222222"/>
          <w:szCs w:val="20"/>
          <w:u w:val="single"/>
        </w:rPr>
        <w:t xml:space="preserve">, </w:t>
      </w:r>
      <w:r w:rsidRPr="00C01E59">
        <w:rPr>
          <w:rStyle w:val="apple-converted-space"/>
          <w:rFonts w:asciiTheme="minorHAnsi" w:hAnsiTheme="minorHAnsi" w:cstheme="minorHAnsi"/>
          <w:color w:val="222222"/>
          <w:szCs w:val="20"/>
          <w:highlight w:val="green"/>
          <w:u w:val="single"/>
        </w:rPr>
        <w:t>and</w:t>
      </w:r>
      <w:r w:rsidRPr="00231AB2">
        <w:rPr>
          <w:rStyle w:val="apple-converted-space"/>
          <w:rFonts w:asciiTheme="minorHAnsi" w:hAnsiTheme="minorHAnsi" w:cstheme="minorHAnsi"/>
          <w:color w:val="222222"/>
          <w:szCs w:val="20"/>
          <w:u w:val="single"/>
        </w:rPr>
        <w:t xml:space="preserve"> they often </w:t>
      </w:r>
      <w:r w:rsidRPr="00C01E59">
        <w:rPr>
          <w:rStyle w:val="apple-converted-space"/>
          <w:rFonts w:asciiTheme="minorHAnsi" w:hAnsiTheme="minorHAnsi" w:cstheme="minorHAnsi"/>
          <w:color w:val="222222"/>
          <w:szCs w:val="20"/>
          <w:highlight w:val="green"/>
          <w:u w:val="single"/>
        </w:rPr>
        <w:t xml:space="preserve">exceed the question of </w:t>
      </w:r>
      <w:r w:rsidRPr="00231AB2">
        <w:rPr>
          <w:rStyle w:val="apple-converted-space"/>
          <w:rFonts w:asciiTheme="minorHAnsi" w:hAnsiTheme="minorHAnsi" w:cstheme="minorHAnsi"/>
          <w:color w:val="222222"/>
          <w:szCs w:val="20"/>
          <w:u w:val="single"/>
        </w:rPr>
        <w:t xml:space="preserve">the </w:t>
      </w:r>
      <w:r w:rsidRPr="00C01E59">
        <w:rPr>
          <w:rStyle w:val="Emphasis"/>
          <w:rFonts w:asciiTheme="minorHAnsi" w:hAnsiTheme="minorHAnsi" w:cstheme="minorHAnsi"/>
          <w:highlight w:val="green"/>
        </w:rPr>
        <w:t>implementation</w:t>
      </w:r>
      <w:r w:rsidRPr="00231AB2">
        <w:rPr>
          <w:rStyle w:val="apple-converted-space"/>
          <w:rFonts w:asciiTheme="minorHAnsi" w:hAnsiTheme="minorHAnsi" w:cstheme="minorHAnsi"/>
          <w:color w:val="222222"/>
          <w:szCs w:val="20"/>
          <w:u w:val="single"/>
        </w:rPr>
        <w:t> </w:t>
      </w:r>
      <w:r w:rsidRPr="00231AB2">
        <w:rPr>
          <w:rStyle w:val="Emphasis"/>
          <w:rFonts w:asciiTheme="minorHAnsi" w:hAnsiTheme="minorHAnsi" w:cstheme="minorHAnsi"/>
        </w:rPr>
        <w:t xml:space="preserve">of this or that specific measure. </w:t>
      </w:r>
      <w:r w:rsidRPr="00C01E59">
        <w:rPr>
          <w:rStyle w:val="Emphasis"/>
          <w:rFonts w:asciiTheme="minorHAnsi" w:hAnsiTheme="minorHAnsi" w:cstheme="minorHAnsi"/>
          <w:highlight w:val="green"/>
        </w:rPr>
        <w:t>They</w:t>
      </w:r>
      <w:r w:rsidRPr="00231AB2">
        <w:rPr>
          <w:rStyle w:val="Emphasis"/>
          <w:rFonts w:asciiTheme="minorHAnsi" w:hAnsiTheme="minorHAnsi" w:cstheme="minorHAnsi"/>
        </w:rPr>
        <w:t xml:space="preserve"> implicitly </w:t>
      </w:r>
      <w:r w:rsidRPr="00C01E59">
        <w:rPr>
          <w:rStyle w:val="Emphasis"/>
          <w:rFonts w:asciiTheme="minorHAnsi" w:hAnsiTheme="minorHAnsi" w:cstheme="minorHAnsi"/>
          <w:highlight w:val="green"/>
        </w:rPr>
        <w:t>call into question the legitimacy and even the sovereighnty of the state by highlighting fundamental inconsistencies</w:t>
      </w:r>
      <w:r w:rsidRPr="001E6055">
        <w:rPr>
          <w:rStyle w:val="Emphasis"/>
          <w:rFonts w:asciiTheme="minorHAnsi" w:hAnsiTheme="minorHAnsi" w:cstheme="minorHAnsi"/>
        </w:rPr>
        <w:t xml:space="preserve"> between, for instance, a formal constitutional order which </w:t>
      </w:r>
      <w:r w:rsidRPr="001E6055">
        <w:rPr>
          <w:rFonts w:asciiTheme="minorHAnsi" w:hAnsiTheme="minorHAnsi" w:cstheme="minorHAnsi"/>
          <w:szCs w:val="20"/>
          <w:u w:val="single"/>
        </w:rPr>
        <w:t>guarantees certain rights and equalities, and state practices which in reality violate and deny them</w:t>
      </w:r>
      <w:r w:rsidRPr="001E6055">
        <w:rPr>
          <w:rFonts w:asciiTheme="minorHAnsi" w:hAnsiTheme="minorHAnsi" w:cstheme="minorHAnsi"/>
          <w:sz w:val="14"/>
        </w:rPr>
        <w:t>.</w:t>
      </w:r>
    </w:p>
    <w:p w14:paraId="0AD757A9" w14:textId="77777777" w:rsidR="00C01E59" w:rsidRPr="00054264" w:rsidRDefault="00C01E59" w:rsidP="00C01E59">
      <w:pPr>
        <w:keepNext/>
        <w:keepLines/>
        <w:spacing w:before="40"/>
        <w:outlineLvl w:val="3"/>
        <w:rPr>
          <w:rFonts w:asciiTheme="minorHAnsi" w:eastAsia="MS Gothic" w:hAnsiTheme="minorHAnsi" w:cstheme="minorHAnsi"/>
          <w:b/>
          <w:sz w:val="28"/>
          <w:szCs w:val="28"/>
        </w:rPr>
      </w:pPr>
      <w:r w:rsidRPr="00054264">
        <w:rPr>
          <w:rFonts w:asciiTheme="minorHAnsi" w:eastAsia="MS Gothic" w:hAnsiTheme="minorHAnsi" w:cstheme="minorHAnsi"/>
          <w:b/>
          <w:sz w:val="28"/>
          <w:szCs w:val="28"/>
        </w:rPr>
        <w:t>A particularist approach is key- overarching theories ignore material injustice.</w:t>
      </w:r>
    </w:p>
    <w:p w14:paraId="1231627A" w14:textId="77777777" w:rsidR="00C01E59" w:rsidRDefault="00C01E59" w:rsidP="00C01E59">
      <w:pPr>
        <w:pStyle w:val="Heading4"/>
        <w:rPr>
          <w:rFonts w:eastAsia="Cambria"/>
        </w:rPr>
      </w:pPr>
      <w:r w:rsidRPr="00054264">
        <w:rPr>
          <w:rFonts w:eastAsia="Cambria"/>
        </w:rPr>
        <w:t>Pappas 16.</w:t>
      </w:r>
    </w:p>
    <w:p w14:paraId="024A9FC7" w14:textId="38C5AAAC" w:rsidR="00C01E59" w:rsidRPr="00054264" w:rsidRDefault="00C01E59" w:rsidP="00C01E59">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03E03D4F" w14:textId="77777777" w:rsidR="00C01E59" w:rsidRPr="00054264" w:rsidRDefault="00C01E59" w:rsidP="00C01E59">
      <w:pPr>
        <w:rPr>
          <w:rFonts w:asciiTheme="minorHAnsi" w:eastAsia="Cambria" w:hAnsiTheme="minorHAnsi" w:cstheme="minorHAnsi"/>
          <w:sz w:val="16"/>
          <w:szCs w:val="16"/>
        </w:rPr>
      </w:pPr>
      <w:r w:rsidRPr="00054264">
        <w:rPr>
          <w:rFonts w:asciiTheme="minorHAnsi" w:eastAsia="Cambria" w:hAnsiTheme="minorHAnsi" w:cstheme="minorHAnsi"/>
          <w:sz w:val="16"/>
          <w:szCs w:val="16"/>
          <w:u w:val="single"/>
        </w:rPr>
        <w:t xml:space="preserve">The </w:t>
      </w:r>
      <w:r w:rsidRPr="00C01E59">
        <w:rPr>
          <w:rFonts w:asciiTheme="minorHAnsi" w:eastAsia="Cambria" w:hAnsiTheme="minorHAnsi" w:cstheme="minorHAnsi"/>
          <w:sz w:val="28"/>
          <w:szCs w:val="28"/>
          <w:highlight w:val="green"/>
          <w:u w:val="single"/>
        </w:rPr>
        <w:t xml:space="preserve">pragmatists’ approach </w:t>
      </w:r>
      <w:r w:rsidRPr="00054264">
        <w:rPr>
          <w:rFonts w:asciiTheme="minorHAnsi" w:eastAsia="Cambria" w:hAnsiTheme="minorHAnsi" w:cstheme="minorHAnsi"/>
          <w:sz w:val="28"/>
          <w:szCs w:val="28"/>
          <w:u w:val="single"/>
        </w:rPr>
        <w:t xml:space="preserve">should be </w:t>
      </w:r>
      <w:r w:rsidRPr="00C01E59">
        <w:rPr>
          <w:rFonts w:asciiTheme="minorHAnsi" w:eastAsia="Cambria" w:hAnsiTheme="minorHAnsi" w:cstheme="minorHAnsi"/>
          <w:sz w:val="28"/>
          <w:szCs w:val="28"/>
          <w:highlight w:val="green"/>
          <w:u w:val="single"/>
        </w:rPr>
        <w:t>distinguished from</w:t>
      </w:r>
      <w:r w:rsidRPr="00054264">
        <w:rPr>
          <w:rFonts w:asciiTheme="minorHAnsi" w:eastAsia="Cambria" w:hAnsiTheme="minorHAnsi" w:cstheme="minorHAnsi"/>
          <w:sz w:val="16"/>
          <w:szCs w:val="16"/>
          <w:u w:val="single"/>
        </w:rPr>
        <w:t xml:space="preserve"> nonideal </w:t>
      </w:r>
      <w:r w:rsidRPr="00C01E59">
        <w:rPr>
          <w:rFonts w:asciiTheme="minorHAnsi" w:eastAsia="Cambria" w:hAnsiTheme="minorHAnsi" w:cstheme="minorHAnsi"/>
          <w:sz w:val="28"/>
          <w:szCs w:val="28"/>
          <w:highlight w:val="green"/>
          <w:u w:val="single"/>
        </w:rPr>
        <w:t>theories whose starting point seems</w:t>
      </w:r>
      <w:r w:rsidRPr="00054264">
        <w:rPr>
          <w:rFonts w:asciiTheme="minorHAnsi" w:eastAsia="Cambria" w:hAnsiTheme="minorHAnsi" w:cstheme="minorHAnsi"/>
          <w:sz w:val="16"/>
          <w:szCs w:val="16"/>
          <w:u w:val="single"/>
        </w:rPr>
        <w:t xml:space="preserve"> to be the </w:t>
      </w:r>
      <w:r w:rsidRPr="00C01E59">
        <w:rPr>
          <w:rFonts w:asciiTheme="minorHAnsi" w:eastAsia="Cambria" w:hAnsiTheme="minorHAnsi" w:cstheme="minorHAnsi"/>
          <w:sz w:val="28"/>
          <w:szCs w:val="28"/>
          <w:highlight w:val="green"/>
          <w:u w:val="single"/>
        </w:rPr>
        <w:t>injustices</w:t>
      </w:r>
      <w:r w:rsidRPr="00054264">
        <w:rPr>
          <w:rFonts w:asciiTheme="minorHAnsi" w:eastAsia="Cambria" w:hAnsiTheme="minorHAnsi" w:cstheme="minorHAnsi"/>
          <w:sz w:val="16"/>
          <w:szCs w:val="16"/>
          <w:u w:val="single"/>
        </w:rPr>
        <w:t xml:space="preserve"> of society </w:t>
      </w:r>
      <w:r w:rsidRPr="00C01E59">
        <w:rPr>
          <w:rFonts w:asciiTheme="minorHAnsi" w:eastAsia="Cambria" w:hAnsiTheme="minorHAnsi" w:cstheme="minorHAnsi"/>
          <w:sz w:val="28"/>
          <w:szCs w:val="28"/>
          <w:highlight w:val="green"/>
          <w:u w:val="single"/>
        </w:rPr>
        <w:t>at large</w:t>
      </w:r>
      <w:r w:rsidRPr="00054264">
        <w:rPr>
          <w:rFonts w:asciiTheme="minorHAnsi" w:eastAsia="Cambria" w:hAnsiTheme="minorHAnsi" w:cstheme="minorHAnsi"/>
          <w:sz w:val="16"/>
          <w:szCs w:val="16"/>
          <w:u w:val="single"/>
        </w:rPr>
        <w:t xml:space="preserve"> that have a history and persist through time</w:t>
      </w:r>
      <w:r w:rsidRPr="00054264">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054264">
        <w:rPr>
          <w:rFonts w:asciiTheme="minorHAnsi" w:eastAsia="Cambria" w:hAnsiTheme="minorHAnsi" w:cstheme="minorHAnsi"/>
          <w:sz w:val="28"/>
          <w:szCs w:val="28"/>
          <w:u w:val="single"/>
        </w:rPr>
        <w:t>this</w:t>
      </w:r>
      <w:r w:rsidRPr="00054264">
        <w:rPr>
          <w:rFonts w:asciiTheme="minorHAnsi" w:eastAsia="Cambria" w:hAnsiTheme="minorHAnsi" w:cstheme="minorHAnsi"/>
          <w:sz w:val="16"/>
          <w:szCs w:val="16"/>
          <w:u w:val="single"/>
        </w:rPr>
        <w:t xml:space="preserve"> approach </w:t>
      </w:r>
      <w:r w:rsidRPr="00C01E59">
        <w:rPr>
          <w:rFonts w:asciiTheme="minorHAnsi" w:eastAsia="Cambria" w:hAnsiTheme="minorHAnsi" w:cstheme="minorHAnsi"/>
          <w:sz w:val="28"/>
          <w:szCs w:val="28"/>
          <w:highlight w:val="green"/>
          <w:u w:val="single"/>
        </w:rPr>
        <w:t>assumes</w:t>
      </w:r>
      <w:r w:rsidRPr="00054264">
        <w:rPr>
          <w:rFonts w:asciiTheme="minorHAnsi" w:eastAsia="Cambria" w:hAnsiTheme="minorHAnsi" w:cstheme="minorHAnsi"/>
          <w:sz w:val="16"/>
          <w:szCs w:val="16"/>
          <w:u w:val="single"/>
        </w:rPr>
        <w:t xml:space="preserve"> that¶ a </w:t>
      </w:r>
      <w:r w:rsidRPr="00C01E59">
        <w:rPr>
          <w:rFonts w:asciiTheme="minorHAnsi" w:eastAsia="Cambria" w:hAnsiTheme="minorHAnsi" w:cstheme="minorHAnsi"/>
          <w:sz w:val="28"/>
          <w:szCs w:val="28"/>
          <w:highlight w:val="green"/>
          <w:u w:val="single"/>
        </w:rPr>
        <w:t>philosophical critique</w:t>
      </w:r>
      <w:r w:rsidRPr="00054264">
        <w:rPr>
          <w:rFonts w:asciiTheme="minorHAnsi" w:eastAsia="Cambria" w:hAnsiTheme="minorHAnsi" w:cstheme="minorHAnsi"/>
          <w:sz w:val="16"/>
          <w:szCs w:val="16"/>
          <w:u w:val="single"/>
        </w:rPr>
        <w:t xml:space="preserve"> of specific social situations </w:t>
      </w:r>
      <w:r w:rsidRPr="00C01E59">
        <w:rPr>
          <w:rFonts w:asciiTheme="minorHAnsi" w:eastAsia="Cambria" w:hAnsiTheme="minorHAnsi" w:cstheme="minorHAnsi"/>
          <w:sz w:val="28"/>
          <w:szCs w:val="28"/>
          <w:highlight w:val="green"/>
          <w:u w:val="single"/>
        </w:rPr>
        <w:t>can be accomplished</w:t>
      </w:r>
      <w:r w:rsidRPr="00054264">
        <w:rPr>
          <w:rFonts w:asciiTheme="minorHAnsi" w:eastAsia="Cambria" w:hAnsiTheme="minorHAnsi" w:cstheme="minorHAnsi"/>
          <w:sz w:val="16"/>
          <w:szCs w:val="16"/>
          <w:u w:val="single"/>
        </w:rPr>
        <w:t xml:space="preserve"> only </w:t>
      </w:r>
      <w:r w:rsidRPr="00C01E59">
        <w:rPr>
          <w:rFonts w:asciiTheme="minorHAnsi" w:eastAsia="Cambria" w:hAnsiTheme="minorHAnsi" w:cstheme="minorHAnsi"/>
          <w:sz w:val="28"/>
          <w:szCs w:val="28"/>
          <w:highlight w:val="green"/>
          <w:u w:val="single"/>
        </w:rPr>
        <w:t>under</w:t>
      </w:r>
      <w:r w:rsidRPr="00054264">
        <w:rPr>
          <w:rFonts w:asciiTheme="minorHAnsi" w:eastAsia="Cambria" w:hAnsiTheme="minorHAnsi" w:cstheme="minorHAnsi"/>
          <w:sz w:val="16"/>
          <w:szCs w:val="16"/>
          <w:u w:val="single"/>
        </w:rPr>
        <w:t xml:space="preserve"> the assumption of a broader and full blown </w:t>
      </w:r>
      <w:r w:rsidRPr="00C01E59">
        <w:rPr>
          <w:rFonts w:asciiTheme="minorHAnsi" w:eastAsia="Cambria" w:hAnsiTheme="minorHAnsi" w:cstheme="minorHAnsi"/>
          <w:sz w:val="28"/>
          <w:szCs w:val="28"/>
          <w:highlight w:val="green"/>
          <w:u w:val="single"/>
        </w:rPr>
        <w:t>critique of</w:t>
      </w:r>
      <w:r w:rsidRPr="00054264">
        <w:rPr>
          <w:rFonts w:asciiTheme="minorHAnsi" w:eastAsia="Cambria" w:hAnsiTheme="minorHAnsi" w:cstheme="minorHAnsi"/>
          <w:sz w:val="16"/>
          <w:szCs w:val="16"/>
          <w:u w:val="single"/>
        </w:rPr>
        <w:t xml:space="preserve"> soci- ety in its entirety: as a critique of </w:t>
      </w:r>
      <w:r w:rsidRPr="00C01E59">
        <w:rPr>
          <w:rFonts w:asciiTheme="minorHAnsi" w:eastAsia="Cambria" w:hAnsiTheme="minorHAnsi" w:cstheme="minorHAnsi"/>
          <w:sz w:val="28"/>
          <w:szCs w:val="28"/>
          <w:highlight w:val="green"/>
          <w:u w:val="single"/>
        </w:rPr>
        <w:t>capitalism</w:t>
      </w:r>
      <w:r w:rsidRPr="00054264">
        <w:rPr>
          <w:rFonts w:asciiTheme="minorHAnsi" w:eastAsia="Cambria" w:hAnsiTheme="minorHAnsi" w:cstheme="minorHAnsi"/>
          <w:sz w:val="16"/>
          <w:szCs w:val="16"/>
          <w:u w:val="single"/>
        </w:rPr>
        <w:t xml:space="preserve">, of </w:t>
      </w:r>
      <w:r w:rsidRPr="00C01E59">
        <w:rPr>
          <w:rFonts w:asciiTheme="minorHAnsi" w:eastAsia="Cambria" w:hAnsiTheme="minorHAnsi" w:cstheme="minorHAnsi"/>
          <w:sz w:val="28"/>
          <w:szCs w:val="28"/>
          <w:highlight w:val="green"/>
          <w:u w:val="single"/>
        </w:rPr>
        <w:t>modernity</w:t>
      </w:r>
      <w:r w:rsidRPr="00054264">
        <w:rPr>
          <w:rFonts w:asciiTheme="minorHAnsi" w:eastAsia="Cambria" w:hAnsiTheme="minorHAnsi" w:cstheme="minorHAnsi"/>
          <w:sz w:val="16"/>
          <w:szCs w:val="16"/>
          <w:u w:val="single"/>
        </w:rPr>
        <w:t>, of western civilization, of rationality itself</w:t>
      </w:r>
      <w:r w:rsidRPr="00054264">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C01E59">
        <w:rPr>
          <w:rFonts w:asciiTheme="minorHAnsi" w:eastAsia="Cambria" w:hAnsiTheme="minorHAnsi" w:cstheme="minorHAnsi"/>
          <w:sz w:val="28"/>
          <w:szCs w:val="28"/>
          <w:highlight w:val="green"/>
          <w:u w:val="single"/>
        </w:rPr>
        <w:t>Pragmatism</w:t>
      </w:r>
      <w:r w:rsidRPr="00054264">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C01E59">
        <w:rPr>
          <w:rFonts w:asciiTheme="minorHAnsi" w:eastAsia="Cambria" w:hAnsiTheme="minorHAnsi" w:cstheme="minorHAnsi"/>
          <w:sz w:val="28"/>
          <w:szCs w:val="28"/>
          <w:highlight w:val="green"/>
          <w:u w:val="single"/>
        </w:rPr>
        <w:t xml:space="preserve">does not deny </w:t>
      </w:r>
      <w:r w:rsidRPr="00054264">
        <w:rPr>
          <w:rFonts w:asciiTheme="minorHAnsi" w:eastAsia="Cambria" w:hAnsiTheme="minorHAnsi" w:cstheme="minorHAnsi"/>
          <w:sz w:val="28"/>
          <w:szCs w:val="28"/>
          <w:u w:val="single"/>
        </w:rPr>
        <w:t xml:space="preserve">the </w:t>
      </w:r>
      <w:r w:rsidRPr="00C01E59">
        <w:rPr>
          <w:rFonts w:asciiTheme="minorHAnsi" w:eastAsia="Cambria" w:hAnsiTheme="minorHAnsi" w:cstheme="minorHAnsi"/>
          <w:sz w:val="28"/>
          <w:szCs w:val="28"/>
          <w:highlight w:val="green"/>
          <w:u w:val="single"/>
        </w:rPr>
        <w:t>importance of power structures</w:t>
      </w:r>
      <w:r w:rsidRPr="00054264">
        <w:rPr>
          <w:rFonts w:asciiTheme="minorHAnsi" w:eastAsia="Cambria" w:hAnsiTheme="minorHAnsi" w:cstheme="minorHAnsi"/>
          <w:sz w:val="16"/>
          <w:szCs w:val="16"/>
          <w:u w:val="single"/>
        </w:rPr>
        <w:t xml:space="preserve"> and seeing the connections be- tween injustices through time</w:t>
      </w:r>
      <w:r w:rsidRPr="00054264">
        <w:rPr>
          <w:rFonts w:asciiTheme="minorHAnsi" w:eastAsia="Cambria" w:hAnsiTheme="minorHAnsi" w:cstheme="minorHAnsi"/>
          <w:sz w:val="16"/>
          <w:szCs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054264">
        <w:rPr>
          <w:rFonts w:asciiTheme="minorHAnsi" w:eastAsia="Cambria" w:hAnsiTheme="minorHAnsi" w:cstheme="minorHAnsi"/>
          <w:sz w:val="16"/>
          <w:szCs w:val="16"/>
          <w:u w:val="single"/>
        </w:rPr>
        <w:t xml:space="preserve">To capture the legacy of the past on present injustices, </w:t>
      </w:r>
      <w:r w:rsidRPr="00054264">
        <w:rPr>
          <w:rFonts w:asciiTheme="minorHAnsi" w:eastAsia="Cambria" w:hAnsiTheme="minorHAnsi" w:cstheme="minorHAnsi"/>
          <w:sz w:val="28"/>
          <w:szCs w:val="28"/>
          <w:u w:val="single"/>
        </w:rPr>
        <w:t xml:space="preserve">we </w:t>
      </w:r>
      <w:r w:rsidRPr="00C01E59">
        <w:rPr>
          <w:rFonts w:asciiTheme="minorHAnsi" w:eastAsia="Cambria" w:hAnsiTheme="minorHAnsi" w:cstheme="minorHAnsi"/>
          <w:sz w:val="28"/>
          <w:szCs w:val="28"/>
          <w:highlight w:val="green"/>
          <w:u w:val="single"/>
        </w:rPr>
        <w:t>must study history but</w:t>
      </w:r>
      <w:r w:rsidRPr="00054264">
        <w:rPr>
          <w:rFonts w:asciiTheme="minorHAnsi" w:eastAsia="Cambria" w:hAnsiTheme="minorHAnsi" w:cstheme="minorHAnsi"/>
          <w:sz w:val="16"/>
          <w:szCs w:val="16"/>
          <w:u w:val="single"/>
        </w:rPr>
        <w:t xml:space="preserve"> also </w:t>
      </w:r>
      <w:r w:rsidRPr="00C01E59">
        <w:rPr>
          <w:rFonts w:asciiTheme="minorHAnsi" w:eastAsia="Cambria" w:hAnsiTheme="minorHAnsi" w:cstheme="minorHAnsi"/>
          <w:sz w:val="28"/>
          <w:szCs w:val="28"/>
          <w:highlight w:val="green"/>
          <w:u w:val="single"/>
        </w:rPr>
        <w:t xml:space="preserve">seek present evidence of </w:t>
      </w:r>
      <w:r w:rsidRPr="00054264">
        <w:rPr>
          <w:rFonts w:asciiTheme="minorHAnsi" w:eastAsia="Cambria" w:hAnsiTheme="minorHAnsi" w:cstheme="minorHAnsi"/>
          <w:sz w:val="28"/>
          <w:szCs w:val="28"/>
          <w:u w:val="single"/>
        </w:rPr>
        <w:t xml:space="preserve">the </w:t>
      </w:r>
      <w:r w:rsidRPr="00C01E59">
        <w:rPr>
          <w:rFonts w:asciiTheme="minorHAnsi" w:eastAsia="Cambria" w:hAnsiTheme="minorHAnsi" w:cstheme="minorHAnsi"/>
          <w:sz w:val="28"/>
          <w:szCs w:val="28"/>
          <w:highlight w:val="green"/>
          <w:u w:val="single"/>
        </w:rPr>
        <w:t>weight of the past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6"/>
          <w:szCs w:val="16"/>
          <w:u w:val="single"/>
        </w:rPr>
        <w:t xml:space="preserve">on the present injustice.¶ </w:t>
      </w:r>
      <w:r w:rsidRPr="00054264">
        <w:rPr>
          <w:rFonts w:asciiTheme="minorHAnsi" w:eastAsia="Cambria" w:hAnsiTheme="minorHAnsi" w:cstheme="minorHAnsi"/>
          <w:sz w:val="16"/>
          <w:szCs w:val="16"/>
        </w:rPr>
        <w:t xml:space="preserve">If injustice is an illness, then the </w:t>
      </w:r>
      <w:r w:rsidRPr="00C01E59">
        <w:rPr>
          <w:rFonts w:asciiTheme="minorHAnsi" w:eastAsia="Cambria" w:hAnsiTheme="minorHAnsi" w:cstheme="minorHAnsi"/>
          <w:sz w:val="28"/>
          <w:szCs w:val="28"/>
          <w:highlight w:val="green"/>
          <w:u w:val="single"/>
        </w:rPr>
        <w:t>pragmatists’ approach takes</w:t>
      </w:r>
      <w:r w:rsidRPr="00054264">
        <w:rPr>
          <w:rFonts w:asciiTheme="minorHAnsi" w:eastAsia="Cambria" w:hAnsiTheme="minorHAnsi" w:cstheme="minorHAnsi"/>
          <w:sz w:val="16"/>
          <w:szCs w:val="16"/>
          <w:u w:val="single"/>
        </w:rPr>
        <w:t xml:space="preserve"> as its main focus diagnosing and </w:t>
      </w:r>
      <w:r w:rsidRPr="00C01E59">
        <w:rPr>
          <w:rFonts w:asciiTheme="minorHAnsi" w:eastAsia="Cambria" w:hAnsiTheme="minorHAnsi" w:cstheme="minorHAnsi"/>
          <w:sz w:val="28"/>
          <w:szCs w:val="28"/>
          <w:highlight w:val="green"/>
          <w:u w:val="single"/>
        </w:rPr>
        <w:t>treating</w:t>
      </w:r>
      <w:r w:rsidRPr="00054264">
        <w:rPr>
          <w:rFonts w:asciiTheme="minorHAnsi" w:eastAsia="Cambria" w:hAnsiTheme="minorHAnsi" w:cstheme="minorHAnsi"/>
          <w:sz w:val="16"/>
          <w:szCs w:val="16"/>
          <w:u w:val="single"/>
        </w:rPr>
        <w:t xml:space="preserve"> the particular present illness, that is, </w:t>
      </w:r>
      <w:r w:rsidRPr="00054264">
        <w:rPr>
          <w:rFonts w:asciiTheme="minorHAnsi" w:eastAsia="Cambria" w:hAnsiTheme="minorHAnsi" w:cstheme="minorHAnsi"/>
          <w:sz w:val="28"/>
          <w:szCs w:val="28"/>
          <w:u w:val="single"/>
        </w:rPr>
        <w:t xml:space="preserve">the </w:t>
      </w:r>
      <w:r w:rsidRPr="00C01E59">
        <w:rPr>
          <w:rFonts w:asciiTheme="minorHAnsi" w:eastAsia="Cambria" w:hAnsiTheme="minorHAnsi" w:cstheme="minorHAnsi"/>
          <w:sz w:val="28"/>
          <w:szCs w:val="28"/>
          <w:highlight w:val="green"/>
          <w:u w:val="single"/>
        </w:rPr>
        <w:t>particular situation</w:t>
      </w:r>
      <w:r w:rsidRPr="00054264">
        <w:rPr>
          <w:rFonts w:asciiTheme="minorHAnsi" w:eastAsia="Cambria" w:hAnsiTheme="minorHAnsi" w:cstheme="minorHAnsi"/>
          <w:sz w:val="16"/>
          <w:szCs w:val="16"/>
          <w:u w:val="single"/>
        </w:rPr>
        <w:t xml:space="preserve">-bound injustice </w:t>
      </w:r>
      <w:r w:rsidRPr="00054264">
        <w:rPr>
          <w:rFonts w:asciiTheme="minorHAnsi" w:eastAsia="Cambria" w:hAnsiTheme="minorHAnsi" w:cstheme="minorHAnsi"/>
          <w:sz w:val="28"/>
          <w:szCs w:val="28"/>
          <w:u w:val="single"/>
        </w:rPr>
        <w:t xml:space="preserve">and </w:t>
      </w:r>
      <w:r w:rsidRPr="00C01E59">
        <w:rPr>
          <w:rFonts w:asciiTheme="minorHAnsi" w:eastAsia="Cambria" w:hAnsiTheme="minorHAnsi" w:cstheme="minorHAnsi"/>
          <w:sz w:val="28"/>
          <w:szCs w:val="28"/>
          <w:highlight w:val="green"/>
          <w:u w:val="single"/>
        </w:rPr>
        <w:t xml:space="preserve">not </w:t>
      </w:r>
      <w:r w:rsidRPr="00054264">
        <w:rPr>
          <w:rFonts w:asciiTheme="minorHAnsi" w:eastAsia="Cambria" w:hAnsiTheme="minorHAnsi" w:cstheme="minorHAnsi"/>
          <w:sz w:val="28"/>
          <w:szCs w:val="28"/>
          <w:u w:val="single"/>
        </w:rPr>
        <w:t xml:space="preserve">a </w:t>
      </w:r>
      <w:r w:rsidRPr="00C01E59">
        <w:rPr>
          <w:rFonts w:asciiTheme="minorHAnsi" w:eastAsia="Cambria" w:hAnsiTheme="minorHAnsi" w:cstheme="minorHAnsi"/>
          <w:sz w:val="28"/>
          <w:szCs w:val="28"/>
          <w:highlight w:val="green"/>
          <w:u w:val="single"/>
        </w:rPr>
        <w:t>global “social pathology</w:t>
      </w:r>
      <w:r w:rsidRPr="00054264">
        <w:rPr>
          <w:rFonts w:asciiTheme="minorHAnsi" w:eastAsia="Cambria" w:hAnsiTheme="minorHAnsi" w:cstheme="minorHAnsi"/>
          <w:sz w:val="16"/>
          <w:szCs w:val="16"/>
          <w:u w:val="single"/>
        </w:rPr>
        <w:t>” or some single transhistorical source of injustice</w:t>
      </w:r>
      <w:r w:rsidRPr="00054264">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C01E59">
        <w:rPr>
          <w:rFonts w:asciiTheme="minorHAnsi" w:eastAsia="Cambria" w:hAnsiTheme="minorHAnsi" w:cstheme="minorHAnsi"/>
          <w:sz w:val="28"/>
          <w:szCs w:val="28"/>
          <w:highlight w:val="green"/>
          <w:u w:val="single"/>
        </w:rPr>
        <w:t>concepts</w:t>
      </w:r>
      <w:r w:rsidRPr="00054264">
        <w:rPr>
          <w:rFonts w:asciiTheme="minorHAnsi" w:eastAsia="Cambria" w:hAnsiTheme="minorHAnsi" w:cstheme="minorHAnsi"/>
          <w:sz w:val="16"/>
          <w:szCs w:val="16"/>
          <w:u w:val="single"/>
        </w:rPr>
        <w:t xml:space="preserve"> and categories “</w:t>
      </w:r>
      <w:r w:rsidRPr="00C01E59">
        <w:rPr>
          <w:rFonts w:asciiTheme="minorHAnsi" w:eastAsia="Cambria" w:hAnsiTheme="minorHAnsi" w:cstheme="minorHAnsi"/>
          <w:sz w:val="28"/>
          <w:szCs w:val="28"/>
          <w:highlight w:val="green"/>
          <w:u w:val="single"/>
        </w:rPr>
        <w:t xml:space="preserve">white supremacy” </w:t>
      </w:r>
      <w:r w:rsidRPr="00054264">
        <w:rPr>
          <w:rFonts w:asciiTheme="minorHAnsi" w:eastAsia="Cambria" w:hAnsiTheme="minorHAnsi" w:cstheme="minorHAnsi"/>
          <w:sz w:val="28"/>
          <w:szCs w:val="28"/>
          <w:u w:val="single"/>
        </w:rPr>
        <w:t xml:space="preserve">and </w:t>
      </w:r>
      <w:r w:rsidRPr="00C01E59">
        <w:rPr>
          <w:rFonts w:asciiTheme="minorHAnsi" w:eastAsia="Cambria" w:hAnsiTheme="minorHAnsi" w:cstheme="minorHAnsi"/>
          <w:sz w:val="28"/>
          <w:szCs w:val="28"/>
          <w:highlight w:val="green"/>
          <w:u w:val="single"/>
        </w:rPr>
        <w:t>“colonialism</w:t>
      </w:r>
      <w:r w:rsidRPr="00054264">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054264">
        <w:rPr>
          <w:rFonts w:asciiTheme="minorHAnsi" w:eastAsia="Cambria" w:hAnsiTheme="minorHAnsi" w:cstheme="minorHAnsi"/>
          <w:sz w:val="28"/>
          <w:szCs w:val="28"/>
          <w:u w:val="single"/>
        </w:rPr>
        <w:t>are</w:t>
      </w:r>
      <w:r w:rsidRPr="00054264">
        <w:rPr>
          <w:rFonts w:asciiTheme="minorHAnsi" w:eastAsia="Cambria" w:hAnsiTheme="minorHAnsi" w:cstheme="minorHAnsi"/>
          <w:sz w:val="16"/>
          <w:szCs w:val="16"/>
          <w:u w:val="single"/>
        </w:rPr>
        <w:t xml:space="preserve"> nothing more than </w:t>
      </w:r>
      <w:r w:rsidRPr="00C01E59">
        <w:rPr>
          <w:rFonts w:asciiTheme="minorHAnsi" w:eastAsia="Cambria" w:hAnsiTheme="minorHAnsi" w:cstheme="minorHAnsi"/>
          <w:sz w:val="28"/>
          <w:szCs w:val="28"/>
          <w:highlight w:val="green"/>
          <w:u w:val="single"/>
        </w:rPr>
        <w:t>tools to</w:t>
      </w:r>
      <w:r w:rsidRPr="00054264">
        <w:rPr>
          <w:rFonts w:asciiTheme="minorHAnsi" w:eastAsia="Cambria" w:hAnsiTheme="minorHAnsi" w:cstheme="minorHAnsi"/>
          <w:sz w:val="16"/>
          <w:szCs w:val="16"/>
          <w:u w:val="single"/>
        </w:rPr>
        <w:t xml:space="preserve"> make reference to and </w:t>
      </w:r>
      <w:r w:rsidRPr="00C01E59">
        <w:rPr>
          <w:rFonts w:asciiTheme="minorHAnsi" w:eastAsia="Cambria" w:hAnsiTheme="minorHAnsi" w:cstheme="minorHAnsi"/>
          <w:sz w:val="28"/>
          <w:szCs w:val="28"/>
          <w:highlight w:val="green"/>
          <w:u w:val="single"/>
        </w:rPr>
        <w:t>ameliorate particular injustices</w:t>
      </w:r>
      <w:r w:rsidRPr="00054264">
        <w:rPr>
          <w:rFonts w:asciiTheme="minorHAnsi" w:eastAsia="Cambria" w:hAnsiTheme="minorHAnsi" w:cstheme="minorHAnsi"/>
          <w:sz w:val="16"/>
          <w:szCs w:val="16"/>
          <w:u w:val="single"/>
        </w:rPr>
        <w:t xml:space="preserve"> experienced (suffered) in the midst of a particular and unique re- lationship in a situation</w:t>
      </w:r>
      <w:r w:rsidRPr="00054264">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054264">
        <w:rPr>
          <w:rFonts w:asciiTheme="minorHAnsi" w:eastAsia="Cambria" w:hAnsiTheme="minorHAnsi" w:cstheme="minorHAnsi"/>
          <w:sz w:val="16"/>
          <w:szCs w:val="16"/>
          <w:u w:val="single"/>
        </w:rPr>
        <w:t>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w:t>
      </w:r>
      <w:r w:rsidRPr="00054264">
        <w:rPr>
          <w:rFonts w:asciiTheme="minorHAnsi" w:eastAsia="Cambria" w:hAnsiTheme="minorHAnsi" w:cstheme="minorHAnsi"/>
          <w:sz w:val="16"/>
          <w:szCs w:val="16"/>
        </w:rPr>
        <w:t>. If an empirical inquiry is committed to capturing and ameliorating all of the harms in situations of injustice in their raw pretheoretical complexity, then this requires that we try to begin with and return to the concrete, particular, and unique experiences of injustice.¶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054264">
        <w:rPr>
          <w:rFonts w:asciiTheme="minorHAnsi" w:eastAsia="Cambria" w:hAnsiTheme="minorHAnsi" w:cstheme="minorHAnsi"/>
          <w:sz w:val="28"/>
          <w:szCs w:val="28"/>
          <w:u w:val="single"/>
        </w:rPr>
        <w:t xml:space="preserve">the </w:t>
      </w:r>
      <w:r w:rsidRPr="00C01E59">
        <w:rPr>
          <w:rFonts w:asciiTheme="minorHAnsi" w:eastAsia="Cambria" w:hAnsiTheme="minorHAnsi" w:cstheme="minorHAnsi"/>
          <w:sz w:val="28"/>
          <w:szCs w:val="28"/>
          <w:highlight w:val="green"/>
          <w:u w:val="single"/>
        </w:rPr>
        <w:t xml:space="preserve">forces that cause </w:t>
      </w:r>
      <w:r w:rsidRPr="00054264">
        <w:rPr>
          <w:rFonts w:asciiTheme="minorHAnsi" w:eastAsia="Cambria" w:hAnsiTheme="minorHAnsi" w:cstheme="minorHAnsi"/>
          <w:sz w:val="28"/>
          <w:szCs w:val="28"/>
          <w:u w:val="single"/>
        </w:rPr>
        <w:t xml:space="preserve">and </w:t>
      </w:r>
      <w:r w:rsidRPr="00C01E59">
        <w:rPr>
          <w:rFonts w:asciiTheme="minorHAnsi" w:eastAsia="Cambria" w:hAnsiTheme="minorHAnsi" w:cstheme="minorHAnsi"/>
          <w:sz w:val="28"/>
          <w:szCs w:val="28"/>
          <w:highlight w:val="green"/>
          <w:u w:val="single"/>
        </w:rPr>
        <w:t>sustain domination vary</w:t>
      </w:r>
      <w:r w:rsidRPr="00054264">
        <w:rPr>
          <w:rFonts w:asciiTheme="minorHAnsi" w:eastAsia="Cambria" w:hAnsiTheme="minorHAnsi" w:cstheme="minorHAnsi"/>
          <w:sz w:val="16"/>
          <w:szCs w:val="16"/>
          <w:u w:val="single"/>
        </w:rPr>
        <w:t xml:space="preserve"> tremendously context by context, and </w:t>
      </w:r>
      <w:r w:rsidRPr="00054264">
        <w:rPr>
          <w:rFonts w:asciiTheme="minorHAnsi" w:eastAsia="Cambria" w:hAnsiTheme="minorHAnsi" w:cstheme="minorHAnsi"/>
          <w:sz w:val="28"/>
          <w:szCs w:val="28"/>
          <w:u w:val="single"/>
        </w:rPr>
        <w:t xml:space="preserve">there </w:t>
      </w:r>
      <w:r w:rsidRPr="00C01E59">
        <w:rPr>
          <w:rFonts w:asciiTheme="minorHAnsi" w:eastAsia="Cambria" w:hAnsiTheme="minorHAnsi" w:cstheme="minorHAnsi"/>
          <w:sz w:val="28"/>
          <w:szCs w:val="28"/>
          <w:highlight w:val="green"/>
          <w:u w:val="single"/>
        </w:rPr>
        <w:t>isn’t</w:t>
      </w:r>
      <w:r w:rsidRPr="00054264">
        <w:rPr>
          <w:rFonts w:asciiTheme="minorHAnsi" w:eastAsia="Cambria" w:hAnsiTheme="minorHAnsi" w:cstheme="minorHAnsi"/>
          <w:sz w:val="16"/>
          <w:szCs w:val="16"/>
          <w:u w:val="single"/>
        </w:rPr>
        <w:t xml:space="preserve"> necessarily </w:t>
      </w:r>
      <w:r w:rsidRPr="00C01E59">
        <w:rPr>
          <w:rFonts w:asciiTheme="minorHAnsi" w:eastAsia="Cambria" w:hAnsiTheme="minorHAnsi" w:cstheme="minorHAnsi"/>
          <w:sz w:val="28"/>
          <w:szCs w:val="28"/>
          <w:highlight w:val="green"/>
          <w:u w:val="single"/>
        </w:rPr>
        <w:t>a single causal explanation</w:t>
      </w:r>
      <w:r w:rsidRPr="00054264">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054264">
        <w:rPr>
          <w:rFonts w:asciiTheme="minorHAnsi" w:eastAsia="Cambria" w:hAnsiTheme="minorHAnsi" w:cstheme="minorHAnsi"/>
          <w:sz w:val="16"/>
          <w:szCs w:val="16"/>
          <w:u w:val="single"/>
        </w:rPr>
        <w:t>theories</w:t>
      </w:r>
      <w:r w:rsidRPr="00054264">
        <w:rPr>
          <w:rFonts w:asciiTheme="minorHAnsi" w:eastAsia="Cambria" w:hAnsiTheme="minorHAnsi" w:cstheme="minorHAnsi"/>
          <w:sz w:val="16"/>
          <w:szCs w:val="16"/>
        </w:rPr>
        <w:t xml:space="preserve"> are prone to starting and remaining at the level of “sweeping generalizations.” He states that they “</w:t>
      </w:r>
      <w:r w:rsidRPr="00054264">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054264">
        <w:rPr>
          <w:rFonts w:asciiTheme="minorHAnsi" w:eastAsia="Cambria" w:hAnsiTheme="minorHAnsi" w:cstheme="minorHAnsi"/>
          <w:sz w:val="16"/>
          <w:szCs w:val="16"/>
        </w:rPr>
        <w:t xml:space="preserve">” (Lectures in China 53).¶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054264">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054264">
        <w:rPr>
          <w:rFonts w:asciiTheme="minorHAnsi" w:eastAsia="Cambria" w:hAnsiTheme="minorHAnsi" w:cstheme="minorHAnsi"/>
          <w:sz w:val="16"/>
          <w:szCs w:val="16"/>
        </w:rPr>
        <w:t xml:space="preserve">, such as deliberation in establishing public policies or making sense of some concrete injustice. The </w:t>
      </w:r>
      <w:r w:rsidRPr="00C01E59">
        <w:rPr>
          <w:rFonts w:asciiTheme="minorHAnsi" w:eastAsia="Cambria" w:hAnsiTheme="minorHAnsi" w:cstheme="minorHAnsi"/>
          <w:sz w:val="28"/>
          <w:szCs w:val="28"/>
          <w:highlight w:val="green"/>
          <w:u w:val="single"/>
        </w:rPr>
        <w:t>principles are falsifiable and open to revision</w:t>
      </w:r>
      <w:r w:rsidRPr="00054264">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27FB69A2" w14:textId="77777777" w:rsidR="00D04D3B" w:rsidRPr="00D04D3B" w:rsidRDefault="00D04D3B" w:rsidP="00D04D3B"/>
    <w:p w14:paraId="088D181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mbria"/>
    <w:charset w:val="00"/>
    <w:family w:val="auto"/>
    <w:pitch w:val="default"/>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C135BB"/>
    <w:multiLevelType w:val="multilevel"/>
    <w:tmpl w:val="EB7C7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7"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6847B2"/>
    <w:multiLevelType w:val="hybridMultilevel"/>
    <w:tmpl w:val="1B12D626"/>
    <w:lvl w:ilvl="0" w:tplc="6150A53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E9683E"/>
    <w:multiLevelType w:val="hybridMultilevel"/>
    <w:tmpl w:val="CE261D0C"/>
    <w:lvl w:ilvl="0" w:tplc="078E312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2"/>
  </w:num>
  <w:num w:numId="14">
    <w:abstractNumId w:val="19"/>
  </w:num>
  <w:num w:numId="15">
    <w:abstractNumId w:val="23"/>
  </w:num>
  <w:num w:numId="16">
    <w:abstractNumId w:val="18"/>
  </w:num>
  <w:num w:numId="17">
    <w:abstractNumId w:val="3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39"/>
  </w:num>
  <w:num w:numId="23">
    <w:abstractNumId w:val="30"/>
  </w:num>
  <w:num w:numId="24">
    <w:abstractNumId w:val="20"/>
  </w:num>
  <w:num w:numId="25">
    <w:abstractNumId w:val="38"/>
  </w:num>
  <w:num w:numId="26">
    <w:abstractNumId w:val="36"/>
  </w:num>
  <w:num w:numId="27">
    <w:abstractNumId w:val="31"/>
  </w:num>
  <w:num w:numId="28">
    <w:abstractNumId w:val="25"/>
  </w:num>
  <w:num w:numId="29">
    <w:abstractNumId w:val="22"/>
  </w:num>
  <w:num w:numId="30">
    <w:abstractNumId w:val="24"/>
  </w:num>
  <w:num w:numId="31">
    <w:abstractNumId w:val="28"/>
  </w:num>
  <w:num w:numId="32">
    <w:abstractNumId w:val="11"/>
  </w:num>
  <w:num w:numId="33">
    <w:abstractNumId w:val="14"/>
  </w:num>
  <w:num w:numId="34">
    <w:abstractNumId w:val="15"/>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3"/>
  </w:num>
  <w:num w:numId="38">
    <w:abstractNumId w:val="26"/>
  </w:num>
  <w:num w:numId="39">
    <w:abstractNumId w:val="29"/>
  </w:num>
  <w:num w:numId="40">
    <w:abstractNumId w:val="1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4D3B"/>
    <w:rsid w:val="000139A3"/>
    <w:rsid w:val="00100833"/>
    <w:rsid w:val="00104529"/>
    <w:rsid w:val="00105942"/>
    <w:rsid w:val="00107396"/>
    <w:rsid w:val="00144A4C"/>
    <w:rsid w:val="00176AB0"/>
    <w:rsid w:val="00177B7D"/>
    <w:rsid w:val="0018322D"/>
    <w:rsid w:val="00190809"/>
    <w:rsid w:val="001B5776"/>
    <w:rsid w:val="001E527A"/>
    <w:rsid w:val="001F78CE"/>
    <w:rsid w:val="00251FC7"/>
    <w:rsid w:val="002855A7"/>
    <w:rsid w:val="002A40A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61E"/>
    <w:rsid w:val="00BD6238"/>
    <w:rsid w:val="00BF593B"/>
    <w:rsid w:val="00BF773A"/>
    <w:rsid w:val="00BF7E81"/>
    <w:rsid w:val="00C01E59"/>
    <w:rsid w:val="00C13773"/>
    <w:rsid w:val="00C17CC8"/>
    <w:rsid w:val="00C83417"/>
    <w:rsid w:val="00C9604F"/>
    <w:rsid w:val="00CA19AA"/>
    <w:rsid w:val="00CC5298"/>
    <w:rsid w:val="00CD736E"/>
    <w:rsid w:val="00CD798D"/>
    <w:rsid w:val="00CE161E"/>
    <w:rsid w:val="00CF59A8"/>
    <w:rsid w:val="00D04D3B"/>
    <w:rsid w:val="00D12E2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7D8A5"/>
  <w15:chartTrackingRefBased/>
  <w15:docId w15:val="{68158891-263D-4679-AF75-3BE533A97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4D3B"/>
    <w:rPr>
      <w:rFonts w:ascii="Calibri" w:hAnsi="Calibri"/>
    </w:rPr>
  </w:style>
  <w:style w:type="paragraph" w:styleId="Heading1">
    <w:name w:val="heading 1"/>
    <w:aliases w:val="Pocket"/>
    <w:basedOn w:val="Normal"/>
    <w:next w:val="Normal"/>
    <w:link w:val="Heading1Char"/>
    <w:qFormat/>
    <w:rsid w:val="00D04D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D04D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D04D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1"/>
    <w:unhideWhenUsed/>
    <w:qFormat/>
    <w:rsid w:val="00D04D3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04D3B"/>
    <w:pPr>
      <w:keepNext/>
      <w:keepLines/>
      <w:spacing w:before="220" w:after="40"/>
      <w:outlineLvl w:val="4"/>
    </w:pPr>
    <w:rPr>
      <w:b/>
    </w:rPr>
  </w:style>
  <w:style w:type="paragraph" w:styleId="Heading6">
    <w:name w:val="heading 6"/>
    <w:basedOn w:val="Normal"/>
    <w:next w:val="Normal"/>
    <w:link w:val="Heading6Char"/>
    <w:uiPriority w:val="9"/>
    <w:unhideWhenUsed/>
    <w:qFormat/>
    <w:rsid w:val="00D04D3B"/>
    <w:pPr>
      <w:keepNext/>
      <w:keepLines/>
      <w:spacing w:before="200" w:after="40"/>
      <w:outlineLvl w:val="5"/>
    </w:pPr>
    <w:rPr>
      <w:b/>
      <w:sz w:val="20"/>
      <w:szCs w:val="20"/>
    </w:rPr>
  </w:style>
  <w:style w:type="character" w:default="1" w:styleId="DefaultParagraphFont">
    <w:name w:val="Default Paragraph Font"/>
    <w:uiPriority w:val="1"/>
    <w:semiHidden/>
    <w:unhideWhenUsed/>
    <w:rsid w:val="00D04D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4D3B"/>
  </w:style>
  <w:style w:type="character" w:customStyle="1" w:styleId="Heading1Char">
    <w:name w:val="Heading 1 Char"/>
    <w:aliases w:val="Pocket Char"/>
    <w:basedOn w:val="DefaultParagraphFont"/>
    <w:link w:val="Heading1"/>
    <w:rsid w:val="00D04D3B"/>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D04D3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D04D3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04D3B"/>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D04D3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04D3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6"/>
    <w:qFormat/>
    <w:rsid w:val="00D04D3B"/>
    <w:rPr>
      <w:b w:val="0"/>
      <w:sz w:val="22"/>
      <w:u w:val="singl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
    <w:basedOn w:val="DefaultParagraphFont"/>
    <w:uiPriority w:val="99"/>
    <w:unhideWhenUsed/>
    <w:rsid w:val="00D04D3B"/>
    <w:rPr>
      <w:color w:val="auto"/>
      <w:u w:val="none"/>
    </w:rPr>
  </w:style>
  <w:style w:type="character" w:styleId="FollowedHyperlink">
    <w:name w:val="FollowedHyperlink"/>
    <w:basedOn w:val="DefaultParagraphFont"/>
    <w:uiPriority w:val="99"/>
    <w:semiHidden/>
    <w:unhideWhenUsed/>
    <w:rsid w:val="00D04D3B"/>
    <w:rPr>
      <w:color w:val="auto"/>
      <w:u w:val="none"/>
    </w:rPr>
  </w:style>
  <w:style w:type="character" w:customStyle="1" w:styleId="Heading5Char">
    <w:name w:val="Heading 5 Char"/>
    <w:basedOn w:val="DefaultParagraphFont"/>
    <w:link w:val="Heading5"/>
    <w:uiPriority w:val="9"/>
    <w:rsid w:val="00D04D3B"/>
    <w:rPr>
      <w:rFonts w:ascii="Calibri" w:hAnsi="Calibri"/>
      <w:b/>
    </w:rPr>
  </w:style>
  <w:style w:type="character" w:customStyle="1" w:styleId="Heading6Char">
    <w:name w:val="Heading 6 Char"/>
    <w:basedOn w:val="DefaultParagraphFont"/>
    <w:link w:val="Heading6"/>
    <w:uiPriority w:val="9"/>
    <w:rsid w:val="00D04D3B"/>
    <w:rPr>
      <w:rFonts w:ascii="Calibri" w:hAnsi="Calibri"/>
      <w:b/>
      <w:sz w:val="20"/>
      <w:szCs w:val="20"/>
    </w:rPr>
  </w:style>
  <w:style w:type="character" w:styleId="UnresolvedMention">
    <w:name w:val="Unresolved Mention"/>
    <w:basedOn w:val="DefaultParagraphFont"/>
    <w:uiPriority w:val="99"/>
    <w:semiHidden/>
    <w:unhideWhenUsed/>
    <w:rsid w:val="00D04D3B"/>
    <w:rPr>
      <w:color w:val="605E5C"/>
      <w:shd w:val="clear" w:color="auto" w:fill="E1DFDD"/>
    </w:rPr>
  </w:style>
  <w:style w:type="paragraph" w:styleId="DocumentMap">
    <w:name w:val="Document Map"/>
    <w:basedOn w:val="Normal"/>
    <w:link w:val="DocumentMapChar"/>
    <w:uiPriority w:val="99"/>
    <w:semiHidden/>
    <w:unhideWhenUsed/>
    <w:rsid w:val="00D04D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4D3B"/>
    <w:rPr>
      <w:rFonts w:ascii="Lucida Grande" w:hAnsi="Lucida Grande" w:cs="Lucida Grande"/>
      <w:sz w:val="24"/>
    </w:rPr>
  </w:style>
  <w:style w:type="paragraph" w:customStyle="1" w:styleId="Emphasis1">
    <w:name w:val="Emphasis1"/>
    <w:basedOn w:val="Normal"/>
    <w:link w:val="Emphasis"/>
    <w:autoRedefine/>
    <w:uiPriority w:val="7"/>
    <w:qFormat/>
    <w:rsid w:val="00D04D3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D04D3B"/>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04D3B"/>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semiHidden/>
    <w:unhideWhenUsed/>
    <w:rsid w:val="00D04D3B"/>
    <w:rPr>
      <w:color w:val="605E5C"/>
      <w:shd w:val="clear" w:color="auto" w:fill="E1DFDD"/>
    </w:rPr>
  </w:style>
  <w:style w:type="paragraph" w:customStyle="1" w:styleId="textbold">
    <w:name w:val="text bold"/>
    <w:autoRedefine/>
    <w:uiPriority w:val="7"/>
    <w:qFormat/>
    <w:rsid w:val="00D04D3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Header">
    <w:name w:val="header"/>
    <w:basedOn w:val="Normal"/>
    <w:link w:val="HeaderChar"/>
    <w:uiPriority w:val="99"/>
    <w:unhideWhenUsed/>
    <w:rsid w:val="00D04D3B"/>
    <w:pPr>
      <w:tabs>
        <w:tab w:val="center" w:pos="4680"/>
        <w:tab w:val="right" w:pos="9360"/>
      </w:tabs>
    </w:pPr>
  </w:style>
  <w:style w:type="character" w:customStyle="1" w:styleId="HeaderChar">
    <w:name w:val="Header Char"/>
    <w:basedOn w:val="DefaultParagraphFont"/>
    <w:link w:val="Header"/>
    <w:uiPriority w:val="99"/>
    <w:rsid w:val="00D04D3B"/>
    <w:rPr>
      <w:rFonts w:ascii="Calibri" w:hAnsi="Calibri"/>
    </w:rPr>
  </w:style>
  <w:style w:type="paragraph" w:styleId="Footer">
    <w:name w:val="footer"/>
    <w:basedOn w:val="Normal"/>
    <w:link w:val="FooterChar"/>
    <w:uiPriority w:val="99"/>
    <w:unhideWhenUsed/>
    <w:rsid w:val="00D04D3B"/>
    <w:pPr>
      <w:tabs>
        <w:tab w:val="center" w:pos="4680"/>
        <w:tab w:val="right" w:pos="9360"/>
      </w:tabs>
    </w:pPr>
  </w:style>
  <w:style w:type="character" w:customStyle="1" w:styleId="FooterChar">
    <w:name w:val="Footer Char"/>
    <w:basedOn w:val="DefaultParagraphFont"/>
    <w:link w:val="Footer"/>
    <w:uiPriority w:val="99"/>
    <w:rsid w:val="00D04D3B"/>
    <w:rPr>
      <w:rFonts w:ascii="Calibri" w:hAnsi="Calibri"/>
    </w:rPr>
  </w:style>
  <w:style w:type="character" w:styleId="PageNumber">
    <w:name w:val="page number"/>
    <w:basedOn w:val="DefaultParagraphFont"/>
    <w:uiPriority w:val="99"/>
    <w:semiHidden/>
    <w:unhideWhenUsed/>
    <w:rsid w:val="00D04D3B"/>
  </w:style>
  <w:style w:type="character" w:customStyle="1" w:styleId="Heading2Char1">
    <w:name w:val="Heading 2 Char1"/>
    <w:aliases w:val="Hat Char1,No Spacing3 Char1"/>
    <w:basedOn w:val="DefaultParagraphFont"/>
    <w:uiPriority w:val="9"/>
    <w:semiHidden/>
    <w:rsid w:val="00D04D3B"/>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D04D3B"/>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04D3B"/>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D04D3B"/>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D04D3B"/>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D04D3B"/>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D04D3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D04D3B"/>
    <w:rPr>
      <w:rFonts w:ascii="Georgia" w:eastAsia="Georgia" w:hAnsi="Georgia" w:cs="Georgia"/>
      <w:i/>
      <w:color w:val="666666"/>
      <w:sz w:val="48"/>
      <w:szCs w:val="48"/>
    </w:rPr>
  </w:style>
  <w:style w:type="paragraph" w:customStyle="1" w:styleId="cardbody">
    <w:name w:val="cardbody"/>
    <w:basedOn w:val="Normal"/>
    <w:qFormat/>
    <w:rsid w:val="00D04D3B"/>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D04D3B"/>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D04D3B"/>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Block Char1,9.5 p"/>
    <w:basedOn w:val="DefaultParagraphFont"/>
    <w:uiPriority w:val="6"/>
    <w:qFormat/>
    <w:rsid w:val="00D04D3B"/>
    <w:rPr>
      <w:b w:val="0"/>
      <w:bCs w:val="0"/>
      <w:sz w:val="22"/>
      <w:u w:val="single"/>
    </w:rPr>
  </w:style>
  <w:style w:type="character" w:customStyle="1" w:styleId="DocumentMapChar1">
    <w:name w:val="Document Map Char1"/>
    <w:basedOn w:val="DefaultParagraphFont"/>
    <w:uiPriority w:val="99"/>
    <w:semiHidden/>
    <w:rsid w:val="00D04D3B"/>
    <w:rPr>
      <w:rFonts w:ascii="Segoe UI" w:eastAsiaTheme="minorEastAsia" w:hAnsi="Segoe UI" w:cs="Segoe UI"/>
      <w:sz w:val="16"/>
      <w:szCs w:val="16"/>
    </w:rPr>
  </w:style>
  <w:style w:type="paragraph" w:styleId="Subtitle">
    <w:name w:val="Subtitle"/>
    <w:basedOn w:val="Normal"/>
    <w:next w:val="Normal"/>
    <w:link w:val="SubtitleChar"/>
    <w:uiPriority w:val="11"/>
    <w:qFormat/>
    <w:rsid w:val="00D04D3B"/>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D04D3B"/>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D04D3B"/>
    <w:rPr>
      <w:color w:val="605E5C"/>
      <w:shd w:val="clear" w:color="auto" w:fill="E1DFDD"/>
    </w:rPr>
  </w:style>
  <w:style w:type="character" w:customStyle="1" w:styleId="UnresolvedMention3">
    <w:name w:val="Unresolved Mention3"/>
    <w:basedOn w:val="DefaultParagraphFont"/>
    <w:uiPriority w:val="99"/>
    <w:semiHidden/>
    <w:rsid w:val="00D04D3B"/>
    <w:rPr>
      <w:color w:val="605E5C"/>
      <w:shd w:val="clear" w:color="auto" w:fill="E1DFDD"/>
    </w:rPr>
  </w:style>
  <w:style w:type="paragraph" w:styleId="FootnoteText">
    <w:name w:val="footnote text"/>
    <w:basedOn w:val="Normal"/>
    <w:link w:val="FootnoteTextChar"/>
    <w:uiPriority w:val="99"/>
    <w:unhideWhenUsed/>
    <w:qFormat/>
    <w:rsid w:val="00D04D3B"/>
    <w:rPr>
      <w:rFonts w:ascii="SimSun" w:hAnsi="SimSun"/>
      <w:lang w:eastAsia="ja-JP"/>
    </w:rPr>
  </w:style>
  <w:style w:type="character" w:customStyle="1" w:styleId="FootnoteTextChar1">
    <w:name w:val="Footnote Text Char1"/>
    <w:basedOn w:val="DefaultParagraphFont"/>
    <w:uiPriority w:val="99"/>
    <w:semiHidden/>
    <w:rsid w:val="00D04D3B"/>
    <w:rPr>
      <w:rFonts w:ascii="Calibri" w:hAnsi="Calibri"/>
      <w:sz w:val="20"/>
      <w:szCs w:val="20"/>
    </w:rPr>
  </w:style>
  <w:style w:type="character" w:customStyle="1" w:styleId="HeaderChar1">
    <w:name w:val="Header Char1"/>
    <w:basedOn w:val="DefaultParagraphFont"/>
    <w:uiPriority w:val="99"/>
    <w:semiHidden/>
    <w:rsid w:val="00D04D3B"/>
    <w:rPr>
      <w:rFonts w:ascii="Calibri" w:hAnsi="Calibri"/>
      <w:sz w:val="22"/>
    </w:rPr>
  </w:style>
  <w:style w:type="character" w:customStyle="1" w:styleId="FooterChar1">
    <w:name w:val="Footer Char1"/>
    <w:basedOn w:val="DefaultParagraphFont"/>
    <w:uiPriority w:val="99"/>
    <w:semiHidden/>
    <w:rsid w:val="00D04D3B"/>
    <w:rPr>
      <w:rFonts w:ascii="Calibri" w:hAnsi="Calibri"/>
      <w:sz w:val="22"/>
    </w:rPr>
  </w:style>
  <w:style w:type="character" w:customStyle="1" w:styleId="highlight2">
    <w:name w:val="highlight2"/>
    <w:basedOn w:val="DefaultParagraphFont"/>
    <w:rsid w:val="00D04D3B"/>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D04D3B"/>
  </w:style>
  <w:style w:type="paragraph" w:styleId="NoSpacing">
    <w:name w:val="No Spacing"/>
    <w:aliases w:val="Card Format,ClearFormatting,DDI Tag,Tag Title,No Spacing51,No Spacing31,No Spacing22,Very Small Text,Dont u,No Spacing311,Medium Grid 21,Cle,Note Level 21"/>
    <w:uiPriority w:val="99"/>
    <w:qFormat/>
    <w:rsid w:val="00D04D3B"/>
    <w:pPr>
      <w:spacing w:after="0" w:line="240" w:lineRule="auto"/>
    </w:pPr>
    <w:rPr>
      <w:rFonts w:ascii="Calibri" w:eastAsia="Calibri" w:hAnsi="Calibri" w:cs="Calibri"/>
    </w:rPr>
  </w:style>
  <w:style w:type="character" w:customStyle="1" w:styleId="apple-converted-space">
    <w:name w:val="apple-converted-space"/>
    <w:basedOn w:val="DefaultParagraphFont"/>
    <w:rsid w:val="00D04D3B"/>
  </w:style>
  <w:style w:type="character" w:customStyle="1" w:styleId="UnresolvedMention4">
    <w:name w:val="Unresolved Mention4"/>
    <w:basedOn w:val="DefaultParagraphFont"/>
    <w:uiPriority w:val="99"/>
    <w:semiHidden/>
    <w:unhideWhenUsed/>
    <w:rsid w:val="00D04D3B"/>
    <w:rPr>
      <w:color w:val="605E5C"/>
      <w:shd w:val="clear" w:color="auto" w:fill="E1DFDD"/>
    </w:rPr>
  </w:style>
  <w:style w:type="paragraph" w:styleId="BalloonText">
    <w:name w:val="Balloon Text"/>
    <w:basedOn w:val="Normal"/>
    <w:link w:val="BalloonTextChar"/>
    <w:uiPriority w:val="99"/>
    <w:semiHidden/>
    <w:unhideWhenUsed/>
    <w:rsid w:val="00D04D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D3B"/>
    <w:rPr>
      <w:rFonts w:ascii="Segoe UI" w:hAnsi="Segoe UI" w:cs="Segoe UI"/>
      <w:sz w:val="18"/>
      <w:szCs w:val="18"/>
    </w:rPr>
  </w:style>
  <w:style w:type="numbering" w:customStyle="1" w:styleId="NoList1">
    <w:name w:val="No List1"/>
    <w:next w:val="NoList"/>
    <w:uiPriority w:val="99"/>
    <w:semiHidden/>
    <w:unhideWhenUsed/>
    <w:rsid w:val="00D04D3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04D3B"/>
    <w:pPr>
      <w:spacing w:after="0" w:line="240" w:lineRule="auto"/>
    </w:pPr>
    <w:rPr>
      <w:rFonts w:eastAsiaTheme="minorEastAsia"/>
      <w:szCs w:val="24"/>
      <w:u w:val="single"/>
    </w:rPr>
  </w:style>
  <w:style w:type="character" w:customStyle="1" w:styleId="underlinedChar">
    <w:name w:val="underlined Char"/>
    <w:link w:val="underlined"/>
    <w:locked/>
    <w:rsid w:val="00D04D3B"/>
  </w:style>
  <w:style w:type="paragraph" w:customStyle="1" w:styleId="underlined">
    <w:name w:val="underlined"/>
    <w:next w:val="Normal"/>
    <w:link w:val="underlinedChar"/>
    <w:autoRedefine/>
    <w:rsid w:val="00D04D3B"/>
    <w:pPr>
      <w:spacing w:after="0" w:line="240" w:lineRule="auto"/>
      <w:contextualSpacing/>
    </w:pPr>
  </w:style>
  <w:style w:type="character" w:customStyle="1" w:styleId="underline">
    <w:name w:val="underline"/>
    <w:basedOn w:val="DefaultParagraphFont"/>
    <w:qFormat/>
    <w:rsid w:val="00D04D3B"/>
    <w:rPr>
      <w:u w:val="single"/>
    </w:rPr>
  </w:style>
  <w:style w:type="paragraph" w:customStyle="1" w:styleId="paragraph">
    <w:name w:val="paragraph"/>
    <w:basedOn w:val="Normal"/>
    <w:rsid w:val="00D04D3B"/>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D04D3B"/>
  </w:style>
  <w:style w:type="character" w:customStyle="1" w:styleId="eop">
    <w:name w:val="eop"/>
    <w:basedOn w:val="DefaultParagraphFont"/>
    <w:rsid w:val="00D04D3B"/>
  </w:style>
  <w:style w:type="character" w:customStyle="1" w:styleId="contextualspellingandgrammarerror">
    <w:name w:val="contextualspellingandgrammarerror"/>
    <w:basedOn w:val="DefaultParagraphFont"/>
    <w:rsid w:val="00D04D3B"/>
  </w:style>
  <w:style w:type="paragraph" w:customStyle="1" w:styleId="Cards">
    <w:name w:val="Cards"/>
    <w:next w:val="Normal"/>
    <w:link w:val="CardsChar"/>
    <w:qFormat/>
    <w:rsid w:val="00D04D3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04D3B"/>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D04D3B"/>
    <w:rPr>
      <w:rFonts w:ascii="Times New Roman" w:hAnsi="Times New Roman" w:cs="Times New Roman"/>
      <w:b/>
      <w:color w:val="auto"/>
      <w:sz w:val="24"/>
      <w:u w:val="single"/>
    </w:rPr>
  </w:style>
  <w:style w:type="character" w:customStyle="1" w:styleId="LDCut">
    <w:name w:val="LD Cut"/>
    <w:basedOn w:val="DefaultParagraphFont"/>
    <w:uiPriority w:val="1"/>
    <w:qFormat/>
    <w:rsid w:val="00D04D3B"/>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D04D3B"/>
    <w:rPr>
      <w:b/>
      <w:bCs/>
    </w:rPr>
  </w:style>
  <w:style w:type="character" w:customStyle="1" w:styleId="m-2350980578315152805gmail-styleunderline">
    <w:name w:val="m_-2350980578315152805gmail-styleunderline"/>
    <w:basedOn w:val="DefaultParagraphFont"/>
    <w:rsid w:val="00D04D3B"/>
  </w:style>
  <w:style w:type="character" w:customStyle="1" w:styleId="m-2350980578315152805gmail-style13ptbold">
    <w:name w:val="m_-2350980578315152805gmail-style13ptbold"/>
    <w:basedOn w:val="DefaultParagraphFont"/>
    <w:rsid w:val="00D04D3B"/>
  </w:style>
  <w:style w:type="paragraph" w:customStyle="1" w:styleId="m-2350980578315152805gmail-cardtext">
    <w:name w:val="m_-2350980578315152805gmail-cardtext"/>
    <w:basedOn w:val="Normal"/>
    <w:rsid w:val="00D04D3B"/>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D04D3B"/>
    <w:pPr>
      <w:ind w:left="432" w:right="432"/>
    </w:pPr>
    <w:rPr>
      <w:color w:val="000000"/>
      <w:lang w:val="x-none" w:eastAsia="x-none"/>
    </w:rPr>
  </w:style>
  <w:style w:type="character" w:customStyle="1" w:styleId="evidencetextChar1">
    <w:name w:val="evidence text Char1"/>
    <w:link w:val="evidencetext"/>
    <w:rsid w:val="00D04D3B"/>
    <w:rPr>
      <w:rFonts w:ascii="Calibri" w:hAnsi="Calibri"/>
      <w:color w:val="000000"/>
      <w:lang w:val="x-none" w:eastAsia="x-none"/>
    </w:rPr>
  </w:style>
  <w:style w:type="character" w:customStyle="1" w:styleId="il">
    <w:name w:val="il"/>
    <w:rsid w:val="00D04D3B"/>
  </w:style>
  <w:style w:type="character" w:customStyle="1" w:styleId="spellingerror">
    <w:name w:val="spellingerror"/>
    <w:basedOn w:val="DefaultParagraphFont"/>
    <w:rsid w:val="00D04D3B"/>
  </w:style>
  <w:style w:type="character" w:customStyle="1" w:styleId="num">
    <w:name w:val="num"/>
    <w:basedOn w:val="DefaultParagraphFont"/>
    <w:rsid w:val="00D04D3B"/>
  </w:style>
  <w:style w:type="character" w:customStyle="1" w:styleId="letter">
    <w:name w:val="letter"/>
    <w:basedOn w:val="DefaultParagraphFont"/>
    <w:rsid w:val="00D04D3B"/>
  </w:style>
  <w:style w:type="character" w:customStyle="1" w:styleId="dttext">
    <w:name w:val="dttext"/>
    <w:basedOn w:val="DefaultParagraphFont"/>
    <w:rsid w:val="00D04D3B"/>
  </w:style>
  <w:style w:type="character" w:customStyle="1" w:styleId="sdsense">
    <w:name w:val="sdsense"/>
    <w:basedOn w:val="DefaultParagraphFont"/>
    <w:rsid w:val="00D04D3B"/>
  </w:style>
  <w:style w:type="character" w:customStyle="1" w:styleId="sd">
    <w:name w:val="sd"/>
    <w:basedOn w:val="DefaultParagraphFont"/>
    <w:rsid w:val="00D04D3B"/>
  </w:style>
  <w:style w:type="character" w:styleId="FootnoteReference">
    <w:name w:val="footnote reference"/>
    <w:basedOn w:val="DefaultParagraphFont"/>
    <w:uiPriority w:val="99"/>
    <w:semiHidden/>
    <w:unhideWhenUsed/>
    <w:rsid w:val="00D04D3B"/>
    <w:rPr>
      <w:vertAlign w:val="superscript"/>
    </w:rPr>
  </w:style>
  <w:style w:type="paragraph" w:customStyle="1" w:styleId="Style2">
    <w:name w:val="Style2"/>
    <w:basedOn w:val="Heading1"/>
    <w:link w:val="Style2Char"/>
    <w:autoRedefine/>
    <w:uiPriority w:val="4"/>
    <w:qFormat/>
    <w:rsid w:val="00D04D3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04D3B"/>
    <w:rPr>
      <w:rFonts w:ascii="Calibri" w:eastAsiaTheme="majorEastAsia" w:hAnsi="Calibri" w:cstheme="majorBidi"/>
      <w:b/>
      <w:color w:val="FF0000"/>
      <w:sz w:val="28"/>
      <w:szCs w:val="28"/>
    </w:rPr>
  </w:style>
  <w:style w:type="paragraph" w:styleId="Revision">
    <w:name w:val="Revision"/>
    <w:hidden/>
    <w:uiPriority w:val="99"/>
    <w:semiHidden/>
    <w:rsid w:val="00D04D3B"/>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D04D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ulfnews.com/world/asia/india/india-medical-panel-slams-health-minister-harsh-vardhan-for-endorsing-patanjalis-coronil-as-treatment-for-covid-19-1.77373106" TargetMode="External"/><Relationship Id="rId21" Type="http://schemas.openxmlformats.org/officeDocument/2006/relationships/hyperlink" Target="https://www.youtube.com/watch?v=M6lsBnP24C0" TargetMode="External"/><Relationship Id="rId42" Type="http://schemas.openxmlformats.org/officeDocument/2006/relationships/hyperlink" Target="https://www.ndtv.com/india-news/karnataka-school-sedition-case-challenged-in-supreme-court-2183845" TargetMode="External"/><Relationship Id="rId47" Type="http://schemas.openxmlformats.org/officeDocument/2006/relationships/hyperlink" Target="https://www.indiatoday.in/india/video/watch-school-kids-served-rotis-with-salt-under-mid-day-meal-scheme-in-up-s-mirzapur-1590873-2019-08-23" TargetMode="External"/><Relationship Id="rId63" Type="http://schemas.openxmlformats.org/officeDocument/2006/relationships/hyperlink" Target="https://www.eiu.com/n/campaigns/democracy-index-2020/" TargetMode="External"/><Relationship Id="rId68" Type="http://schemas.openxmlformats.org/officeDocument/2006/relationships/hyperlink" Target="https://www.economist.com/media/pdf/DEMOCRACY_TABLE_2007_v3.pdf" TargetMode="External"/><Relationship Id="rId84" Type="http://schemas.openxmlformats.org/officeDocument/2006/relationships/hyperlink" Target="https://www.bbc.com/news/world-asia-india-50670393" TargetMode="External"/><Relationship Id="rId89" Type="http://schemas.openxmlformats.org/officeDocument/2006/relationships/hyperlink" Target="https://www.nytimes.com/2003/03/01/arts/does-democracy-avert-famine.html" TargetMode="External"/><Relationship Id="rId16" Type="http://schemas.openxmlformats.org/officeDocument/2006/relationships/hyperlink" Target="https://twitter.com/drharshvardhan/status/1235564977609531393?lang=en" TargetMode="External"/><Relationship Id="rId107" Type="http://schemas.openxmlformats.org/officeDocument/2006/relationships/hyperlink" Target="https://theses.gla.ac.uk/77872/1/2020QadriPhD.pdf" TargetMode="External"/><Relationship Id="rId11" Type="http://schemas.openxmlformats.org/officeDocument/2006/relationships/hyperlink" Target="https://caravanmagazine.in/reportage/network-effect" TargetMode="External"/><Relationship Id="rId32" Type="http://schemas.openxmlformats.org/officeDocument/2006/relationships/hyperlink" Target="https://www.nytimes.com/2020/03/24/world/asia/india-coronavirus-lockdown.html" TargetMode="External"/><Relationship Id="rId37" Type="http://schemas.openxmlformats.org/officeDocument/2006/relationships/hyperlink" Target="https://www.barandbench.com/news/litigation/coronavirus-lockdown-fake-news-and-panic-driven-migration-caused-untold-misery-to-migrant-labourers-supreme-court-read-order" TargetMode="External"/><Relationship Id="rId53" Type="http://schemas.openxmlformats.org/officeDocument/2006/relationships/hyperlink" Target="https://en.wikipedia.org/wiki/Harvard_University" TargetMode="External"/><Relationship Id="rId58" Type="http://schemas.openxmlformats.org/officeDocument/2006/relationships/hyperlink" Target="https://en.wikipedia.org/wiki/Council_on_Foreign_Relations" TargetMode="External"/><Relationship Id="rId74" Type="http://schemas.openxmlformats.org/officeDocument/2006/relationships/hyperlink" Target="https://indianexpress.com/article/india/lynchings-by-cow-vigilantes-supreme-court-states-5243938/" TargetMode="External"/><Relationship Id="rId79" Type="http://schemas.openxmlformats.org/officeDocument/2006/relationships/hyperlink" Target="https://www.newindianexpress.com/opinions/2021/feb/26/indiscriminateapplication-ofsedition-law-2269140.html" TargetMode="External"/><Relationship Id="rId102" Type="http://schemas.openxmlformats.org/officeDocument/2006/relationships/hyperlink" Target="https://www.euronews.com/green/2021/06/29/why-democracy-is-the-key-ingredient-to-battling-climate-change" TargetMode="External"/><Relationship Id="rId5" Type="http://schemas.openxmlformats.org/officeDocument/2006/relationships/webSettings" Target="webSettings.xml"/><Relationship Id="rId90" Type="http://schemas.openxmlformats.org/officeDocument/2006/relationships/hyperlink" Target="https://www.nytimes.com/2003/03/01/arts/does-democracy-avert-famine.html" TargetMode="External"/><Relationship Id="rId95" Type="http://schemas.openxmlformats.org/officeDocument/2006/relationships/hyperlink" Target="https://www.bbc.com/news/world-asia-india-57005563" TargetMode="External"/><Relationship Id="rId22" Type="http://schemas.openxmlformats.org/officeDocument/2006/relationships/hyperlink" Target="https://caravanmagazine.in/politics/nightmare-persecution-tablighi-jamaat" TargetMode="External"/><Relationship Id="rId27" Type="http://schemas.openxmlformats.org/officeDocument/2006/relationships/hyperlink" Target="https://scroll.in/article/977751/ayush-ministrys-remedies-have-added-to-the-confusion-and-chaos-of-covid-19" TargetMode="External"/><Relationship Id="rId43" Type="http://schemas.openxmlformats.org/officeDocument/2006/relationships/hyperlink" Target="https://www.nytimes.com/2019/10/07/world/asia/kashmir-doctors-phone.html" TargetMode="External"/><Relationship Id="rId48" Type="http://schemas.openxmlformats.org/officeDocument/2006/relationships/hyperlink" Target="https://www.nytimes.com/2018/06/14/world/asia/kashmir-journalist-killed.html" TargetMode="External"/><Relationship Id="rId64" Type="http://schemas.openxmlformats.org/officeDocument/2006/relationships/hyperlink" Target="https://www.bbc.com/news/av/technology-24304415" TargetMode="External"/><Relationship Id="rId69" Type="http://schemas.openxmlformats.org/officeDocument/2006/relationships/hyperlink" Target="https://aeon.co/ideas/how-hindutva-recast-multi-faith-india-as-the-hindu-homeland" TargetMode="External"/><Relationship Id="rId80" Type="http://schemas.openxmlformats.org/officeDocument/2006/relationships/hyperlink" Target="https://www.theatlantic.com/international/archive/2021/02/narendra-modi-assault-indian-idea/617904/" TargetMode="External"/><Relationship Id="rId85" Type="http://schemas.openxmlformats.org/officeDocument/2006/relationships/hyperlink" Target="https://indianexpress.com/article/explained/explained-citizenship-amendment-act-nrc-caa-means-6180033/" TargetMode="External"/><Relationship Id="rId12" Type="http://schemas.openxmlformats.org/officeDocument/2006/relationships/hyperlink" Target="https://en.wikipedia.org/wiki/Godi_media" TargetMode="External"/><Relationship Id="rId17" Type="http://schemas.openxmlformats.org/officeDocument/2006/relationships/hyperlink" Target="https://time.com/5816029/coronavirus-covid19-crisis-modi-india/" TargetMode="External"/><Relationship Id="rId33" Type="http://schemas.openxmlformats.org/officeDocument/2006/relationships/hyperlink" Target="https://caravanmagazine.in/media/hours-before-lockdown-modi-asked-print-media-owners-editors-refrain-negative-covid-coverage" TargetMode="External"/><Relationship Id="rId38" Type="http://schemas.openxmlformats.org/officeDocument/2006/relationships/hyperlink" Target="https://www.nytimes.com/2018/06/08/world/asia/india-lankesh-kalburgi-gun.html" TargetMode="External"/><Relationship Id="rId59" Type="http://schemas.openxmlformats.org/officeDocument/2006/relationships/hyperlink" Target="https://en.wikipedia.org/wiki/RAND_Corporation" TargetMode="External"/><Relationship Id="rId103" Type="http://schemas.openxmlformats.org/officeDocument/2006/relationships/hyperlink" Target="https://www.pcgamer.com/arma-3-pakistan-footage/%5d//aaditg" TargetMode="External"/><Relationship Id="rId108" Type="http://schemas.openxmlformats.org/officeDocument/2006/relationships/hyperlink" Target="https://www.nytimes.com/2022/02/01/opinion/all-women-newspaper-india.html" TargetMode="External"/><Relationship Id="rId54" Type="http://schemas.openxmlformats.org/officeDocument/2006/relationships/hyperlink" Target="https://en.wikipedia.org/wiki/U.S._News_and_World_Report" TargetMode="External"/><Relationship Id="rId70" Type="http://schemas.openxmlformats.org/officeDocument/2006/relationships/hyperlink" Target="https://www.census2011.co.in/religion.php" TargetMode="External"/><Relationship Id="rId75" Type="http://schemas.openxmlformats.org/officeDocument/2006/relationships/hyperlink" Target="https://indianexpress.com/article/india/lynchings-by-cow-vigilantes-supreme-court-states-5243938/" TargetMode="External"/><Relationship Id="rId91" Type="http://schemas.openxmlformats.org/officeDocument/2006/relationships/hyperlink" Target="https://www.nytimes.com/2003/03/01/arts/does-democracy-avert-famine.html" TargetMode="External"/><Relationship Id="rId96" Type="http://schemas.openxmlformats.org/officeDocument/2006/relationships/hyperlink" Target="https://thehill.com/homenews/administration/437610-trump-calls-press-the-enemy-of-the-people"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5" Type="http://schemas.openxmlformats.org/officeDocument/2006/relationships/hyperlink" Target="https://theprint.in/talk-point/talk-point-demonetisation-was-a-political-masterstroke/15145/" TargetMode="External"/><Relationship Id="rId23" Type="http://schemas.openxmlformats.org/officeDocument/2006/relationships/hyperlink" Target="https://thewire.in/communalism/tablighi-jamaat-communal-reporting-ib-ministry-coronavirus" TargetMode="External"/><Relationship Id="rId28" Type="http://schemas.openxmlformats.org/officeDocument/2006/relationships/hyperlink" Target="https://www.mea.gov.in/vaccine-supply.htm" TargetMode="External"/><Relationship Id="rId36" Type="http://schemas.openxmlformats.org/officeDocument/2006/relationships/hyperlink" Target="https://thewire.in/rights/coronavirus-national-lockdown-migrant-workers-dead" TargetMode="External"/><Relationship Id="rId49" Type="http://schemas.openxmlformats.org/officeDocument/2006/relationships/hyperlink" Target="https://cpj.org/data/people/chandan-tiwari/index.php" TargetMode="External"/><Relationship Id="rId57" Type="http://schemas.openxmlformats.org/officeDocument/2006/relationships/hyperlink" Target="https://en.wikipedia.org/wiki/Senate_Committee_on_Foreign_Relations" TargetMode="External"/><Relationship Id="rId106" Type="http://schemas.openxmlformats.org/officeDocument/2006/relationships/hyperlink" Target="https://www.bloomberg.com/opinion/articles/2021-10-11/china-india-and-pakistan-are-raising-temperatures-along-their-disputed-borders" TargetMode="External"/><Relationship Id="rId10" Type="http://schemas.openxmlformats.org/officeDocument/2006/relationships/hyperlink" Target="https://caravanmagazine.in/media/republic-debates-study-shows-channel-promotoes-modi-ndtv" TargetMode="External"/><Relationship Id="rId31" Type="http://schemas.openxmlformats.org/officeDocument/2006/relationships/hyperlink" Target="https://www.nytimes.com/2021/05/02/world/asia/india-west-bengal-elections-modi.html" TargetMode="External"/><Relationship Id="rId44" Type="http://schemas.openxmlformats.org/officeDocument/2006/relationships/hyperlink" Target="https://indianexpress.com/" TargetMode="External"/><Relationship Id="rId52" Type="http://schemas.openxmlformats.org/officeDocument/2006/relationships/hyperlink" Target="https://en.wikipedia.org/wiki/Doctor_of_Philosophy" TargetMode="External"/><Relationship Id="rId60" Type="http://schemas.openxmlformats.org/officeDocument/2006/relationships/hyperlink" Target="https://en.wikipedia.org/wiki/Jonah_Blank" TargetMode="External"/><Relationship Id="rId65" Type="http://schemas.openxmlformats.org/officeDocument/2006/relationships/hyperlink" Target="https://journalofdemocracy.org/articles/indias-democracy-at-70-the-impact-of-instant-universal-suffrage/" TargetMode="External"/><Relationship Id="rId73" Type="http://schemas.openxmlformats.org/officeDocument/2006/relationships/hyperlink" Target="https://indianexpress.com/article/india/lynchings-by-cow-vigilantes-supreme-court-states-5243938/" TargetMode="External"/><Relationship Id="rId78" Type="http://schemas.openxmlformats.org/officeDocument/2006/relationships/hyperlink" Target="https://indianexpress.com/article/india/lynchings-by-cow-vigilantes-supreme-court-states-5243938/" TargetMode="External"/><Relationship Id="rId81" Type="http://schemas.openxmlformats.org/officeDocument/2006/relationships/hyperlink" Target="https://www.nytimes.com/2021/04/25/business/india-covid19-twitter-facebook.html" TargetMode="External"/><Relationship Id="rId86" Type="http://schemas.openxmlformats.org/officeDocument/2006/relationships/hyperlink" Target="https://www.thehindu.com/elections/lok-sabha-2019/analysis-highest-ever-national-vote-share-for-the-bjp/article27218550.ece" TargetMode="External"/><Relationship Id="rId94" Type="http://schemas.openxmlformats.org/officeDocument/2006/relationships/hyperlink" Target="https://www.reuters.com/world/india/indias-modi-scorned-over-reckless-rallies-religious-gathering-amid-virus-mayhem-2021-04-19/" TargetMode="External"/><Relationship Id="rId99" Type="http://schemas.openxmlformats.org/officeDocument/2006/relationships/hyperlink" Target="https://www.theatlantic.com/magazine/archive/2021/03/voting-rights-act-democracy/617792/" TargetMode="External"/><Relationship Id="rId101" Type="http://schemas.openxmlformats.org/officeDocument/2006/relationships/hyperlink" Target="https://www.theatlantic.com/magazine/archive/2021/03/voting-rights-act-democracy/617792/" TargetMode="External"/><Relationship Id="rId4" Type="http://schemas.openxmlformats.org/officeDocument/2006/relationships/settings" Target="settings.xml"/><Relationship Id="rId9" Type="http://schemas.openxmlformats.org/officeDocument/2006/relationships/hyperlink" Target="https://t.co/a75jL9vgv4" TargetMode="External"/><Relationship Id="rId13" Type="http://schemas.openxmlformats.org/officeDocument/2006/relationships/hyperlink" Target="https://thewire.in/government/modi-govt-advertisements-bjp-2019-2020-rti" TargetMode="External"/><Relationship Id="rId18" Type="http://schemas.openxmlformats.org/officeDocument/2006/relationships/hyperlink" Target="https://www.npr.org/sections/coronavirus-live-updates/2020/08/31/907877845/indian-economy-shrinks-by-24-as-the-country-sees-highest-ever-coronavirus-number" TargetMode="External"/><Relationship Id="rId39" Type="http://schemas.openxmlformats.org/officeDocument/2006/relationships/hyperlink" Target="https://www.nytimes.com/2019/03/14/magazine/gauri-lankesh-murder-journalist.html" TargetMode="External"/><Relationship Id="rId109" Type="http://schemas.openxmlformats.org/officeDocument/2006/relationships/fontTable" Target="fontTable.xml"/><Relationship Id="rId34" Type="http://schemas.openxmlformats.org/officeDocument/2006/relationships/hyperlink" Target="https://www.narendramodi.in/prime-minister-narendra-modi-interacts-with-print-media-journalists-and-stakeholders-548937" TargetMode="External"/><Relationship Id="rId50" Type="http://schemas.openxmlformats.org/officeDocument/2006/relationships/hyperlink" Target="https://www.nytimes.com/2020/03/12/world/asia/india-police-muslims.html" TargetMode="External"/><Relationship Id="rId55" Type="http://schemas.openxmlformats.org/officeDocument/2006/relationships/hyperlink" Target="https://en.wikipedia.org/wiki/The_New_Yorker" TargetMode="External"/><Relationship Id="rId76" Type="http://schemas.openxmlformats.org/officeDocument/2006/relationships/hyperlink" Target="https://indianexpress.com/article/india/lynchings-by-cow-vigilantes-supreme-court-states-5243938/" TargetMode="External"/><Relationship Id="rId97" Type="http://schemas.openxmlformats.org/officeDocument/2006/relationships/hyperlink" Target="https://www.pewresearch.org/politics/2021/04/22/republicans-and-democrats-move-further-apart-in-views-of-voting-access/" TargetMode="External"/><Relationship Id="rId104" Type="http://schemas.openxmlformats.org/officeDocument/2006/relationships/hyperlink" Target="https://myrepublica.nagariknetwork.com/news/fake-news-can-destroy-nepal-s-relations-with-india-china-and-the-us/" TargetMode="External"/><Relationship Id="rId7" Type="http://schemas.openxmlformats.org/officeDocument/2006/relationships/hyperlink" Target="https://www.trendsmap.com/twitter/tweet/1382945457710657539" TargetMode="External"/><Relationship Id="rId71" Type="http://schemas.openxmlformats.org/officeDocument/2006/relationships/hyperlink" Target="https://www.hrw.org/report/2019/02/18/violent-cow-protection-india/vigilante-groups-attack-minorities" TargetMode="External"/><Relationship Id="rId92" Type="http://schemas.openxmlformats.org/officeDocument/2006/relationships/hyperlink" Target="https://www.nytimes.com/interactive/2021/world/india-covid-cases.html" TargetMode="External"/><Relationship Id="rId2" Type="http://schemas.openxmlformats.org/officeDocument/2006/relationships/numbering" Target="numbering.xml"/><Relationship Id="rId29" Type="http://schemas.openxmlformats.org/officeDocument/2006/relationships/hyperlink" Target="https://time.com/5940963/india-covid-19-vaccine-rollout/" TargetMode="External"/><Relationship Id="rId24" Type="http://schemas.openxmlformats.org/officeDocument/2006/relationships/hyperlink" Target="https://time.com/5815264/coronavirus-india-islamophobia-coronajihad/" TargetMode="External"/><Relationship Id="rId40" Type="http://schemas.openxmlformats.org/officeDocument/2006/relationships/hyperlink" Target="https://indianexpress.com/article/india/day-after-rahul-bajaj-spoke-up-bjp-and-ministers-hit-back-6145942/" TargetMode="External"/><Relationship Id="rId45" Type="http://schemas.openxmlformats.org/officeDocument/2006/relationships/hyperlink" Target="https://rsf.org/en/ranking" TargetMode="External"/><Relationship Id="rId66" Type="http://schemas.openxmlformats.org/officeDocument/2006/relationships/hyperlink" Target="https://www.bbc.com/news/world-asia-india-33269607" TargetMode="External"/><Relationship Id="rId87" Type="http://schemas.openxmlformats.org/officeDocument/2006/relationships/hyperlink" Target="https://m.rbi.org.in/Scripts/PublicationsView.aspx?id=20083" TargetMode="External"/><Relationship Id="rId110" Type="http://schemas.openxmlformats.org/officeDocument/2006/relationships/theme" Target="theme/theme1.xml"/><Relationship Id="rId61" Type="http://schemas.openxmlformats.org/officeDocument/2006/relationships/hyperlink" Target="https://www.theatlantic.com/international/archive/2021/06/g7-india-narendra-modi-democracy/619144/" TargetMode="External"/><Relationship Id="rId82" Type="http://schemas.openxmlformats.org/officeDocument/2006/relationships/hyperlink" Target="https://www.bbc.com/news/world-asia-india-48347081" TargetMode="External"/><Relationship Id="rId19" Type="http://schemas.openxmlformats.org/officeDocument/2006/relationships/hyperlink" Target="https://www.pewresearch.org/fact-tank/2021/03/18/in-the-pandemic-indias-middle-class-shrinks-and-poverty-spreads-while-china-sees-smaller-changes/" TargetMode="External"/><Relationship Id="rId14" Type="http://schemas.openxmlformats.org/officeDocument/2006/relationships/hyperlink" Target="https://rsf.org/en/ranking" TargetMode="External"/><Relationship Id="rId30" Type="http://schemas.openxmlformats.org/officeDocument/2006/relationships/hyperlink" Target="https://www.nytimes.com/2020/04/02/world/asia/modi-india-press-media.html%5d//" TargetMode="External"/><Relationship Id="rId35" Type="http://schemas.openxmlformats.org/officeDocument/2006/relationships/hyperlink" Target="https://www.nytimes.com/2020/03/29/world/asia/coronavirus-india-migrants.html" TargetMode="External"/><Relationship Id="rId56" Type="http://schemas.openxmlformats.org/officeDocument/2006/relationships/hyperlink" Target="https://en.wikipedia.org/wiki/Foreign_Affairs" TargetMode="External"/><Relationship Id="rId77" Type="http://schemas.openxmlformats.org/officeDocument/2006/relationships/hyperlink" Target="https://indianexpress.com/article/india/lynchings-by-cow-vigilantes-supreme-court-states-5243938/" TargetMode="External"/><Relationship Id="rId100" Type="http://schemas.openxmlformats.org/officeDocument/2006/relationships/hyperlink" Target="https://www.theatlantic.com/politics/archive/2019/06/most-dangerous-women-american-politics/590959/" TargetMode="External"/><Relationship Id="rId105" Type="http://schemas.openxmlformats.org/officeDocument/2006/relationships/image" Target="media/image1.png"/><Relationship Id="rId8" Type="http://schemas.openxmlformats.org/officeDocument/2006/relationships/hyperlink" Target="https://amp.scroll.in/article/992217/as-the-dead-pile-up-in-gujarat-the-states-media-is-on-a-warpath-with-the-government-over-covid-19?__twitter_impression=true" TargetMode="External"/><Relationship Id="rId51" Type="http://schemas.openxmlformats.org/officeDocument/2006/relationships/hyperlink" Target="https://www.youthkiawaaz.com/2020/04/journalism-the-crumbling-pillar-of-indian-democracy/" TargetMode="External"/><Relationship Id="rId72" Type="http://schemas.openxmlformats.org/officeDocument/2006/relationships/hyperlink" Target="https://economictimes.indiatimes.com/news/politics-and-nation/yogi-adityanath-orders-closure-of-slaughter-houses-bans-cow-smuggling-in-up/articleshow/57769113.cms" TargetMode="External"/><Relationship Id="rId93" Type="http://schemas.openxmlformats.org/officeDocument/2006/relationships/hyperlink" Target="https://www.isas.nus.edu.sg/papers/covid-19-lockdown-in-india-impact-on-the-poor-and-the-governments-response/" TargetMode="External"/><Relationship Id="rId98" Type="http://schemas.openxmlformats.org/officeDocument/2006/relationships/hyperlink" Target="https://www.theatlantic.com/ideas/archive/2021/04/georgia-voting-rights-fiasco/618537/" TargetMode="External"/><Relationship Id="rId3" Type="http://schemas.openxmlformats.org/officeDocument/2006/relationships/styles" Target="styles.xml"/><Relationship Id="rId25" Type="http://schemas.openxmlformats.org/officeDocument/2006/relationships/hyperlink" Target="https://www.newslaundry.com/2020/06/24/why-is-the-media-not-questioning-baba-ramdevs-miracle-coronavirus-cure" TargetMode="External"/><Relationship Id="rId46" Type="http://schemas.openxmlformats.org/officeDocument/2006/relationships/hyperlink" Target="https://www.nytimes.com/2019/08/09/podcasts/the-daily/kashmir-india-modi.html" TargetMode="External"/><Relationship Id="rId67" Type="http://schemas.openxmlformats.org/officeDocument/2006/relationships/hyperlink" Target="https://www.economist.com/media/pdf/DEMOCRACY_TABLE_2007_v3.pdf" TargetMode="External"/><Relationship Id="rId20" Type="http://schemas.openxmlformats.org/officeDocument/2006/relationships/hyperlink" Target="https://www.indiatoday.in/india/story/iaf-chopper-showers-flower-petals-on-gandhi-hospital-military-hospital-in-hyderabad-1673991-2020-05-03" TargetMode="External"/><Relationship Id="rId41" Type="http://schemas.openxmlformats.org/officeDocument/2006/relationships/hyperlink" Target="https://www.businesstoday.in/current/world/caa-in-eu-parliament-european-parliament-to-not-vote-on-caa-to-thursday/story/394966.html" TargetMode="External"/><Relationship Id="rId62" Type="http://schemas.openxmlformats.org/officeDocument/2006/relationships/hyperlink" Target="https://www.globaltimes.cn/page/202104/1221285.shtml" TargetMode="External"/><Relationship Id="rId83" Type="http://schemas.openxmlformats.org/officeDocument/2006/relationships/hyperlink" Target="https://www.nytimes.com/2019/08/05/world/asia/india-pakistan-kashmir-jammu.html" TargetMode="External"/><Relationship Id="rId88" Type="http://schemas.openxmlformats.org/officeDocument/2006/relationships/hyperlink" Target="https://www.nytimes.com/2003/03/01/arts/does-democracy-avert-fami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873-AE8B-45CD-B561-8EE0E88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25303</Words>
  <Characters>144228</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kutty</dc:creator>
  <cp:keywords>5.1.1</cp:keywords>
  <dc:description/>
  <cp:lastModifiedBy>Premkumar.Prithiv.s311377</cp:lastModifiedBy>
  <cp:revision>2</cp:revision>
  <dcterms:created xsi:type="dcterms:W3CDTF">2022-03-10T13:37:00Z</dcterms:created>
  <dcterms:modified xsi:type="dcterms:W3CDTF">2022-03-10T14:27:00Z</dcterms:modified>
</cp:coreProperties>
</file>