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B5545" w14:textId="72A4A07E" w:rsidR="00BE0B4E" w:rsidRDefault="00BE0B4E" w:rsidP="00BE0B4E">
      <w:pPr>
        <w:pStyle w:val="Heading2"/>
        <w:rPr>
          <w:rFonts w:cs="Arial"/>
        </w:rPr>
      </w:pPr>
      <w:r>
        <w:rPr>
          <w:rFonts w:cs="Arial"/>
        </w:rPr>
        <w:t>1AC V2 – Berkeley</w:t>
      </w:r>
    </w:p>
    <w:p w14:paraId="71932383" w14:textId="77777777" w:rsidR="00BE0B4E" w:rsidRPr="00E72D02" w:rsidRDefault="00BE0B4E" w:rsidP="00BE0B4E">
      <w:pPr>
        <w:pStyle w:val="Heading3"/>
        <w:rPr>
          <w:rFonts w:cs="Arial"/>
        </w:rPr>
      </w:pPr>
      <w:r w:rsidRPr="00E72D02">
        <w:rPr>
          <w:rFonts w:cs="Arial"/>
        </w:rPr>
        <w:lastRenderedPageBreak/>
        <w:t>Plan</w:t>
      </w:r>
    </w:p>
    <w:p w14:paraId="34C644B6" w14:textId="77777777" w:rsidR="00BE0B4E" w:rsidRDefault="00BE0B4E" w:rsidP="00BE0B4E">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3546D827" w14:textId="77777777" w:rsidR="00BE0B4E" w:rsidRDefault="00BE0B4E" w:rsidP="00BE0B4E">
      <w:pPr>
        <w:pStyle w:val="Heading3"/>
      </w:pPr>
      <w:r>
        <w:lastRenderedPageBreak/>
        <w:t>Advantage</w:t>
      </w:r>
    </w:p>
    <w:p w14:paraId="79DF286E" w14:textId="77777777" w:rsidR="00BE0B4E" w:rsidRPr="00E72D02" w:rsidRDefault="00BE0B4E" w:rsidP="00BE0B4E">
      <w:pPr>
        <w:pStyle w:val="Heading4"/>
        <w:rPr>
          <w:rFonts w:cs="Arial"/>
        </w:rPr>
      </w:pPr>
      <w:r>
        <w:rPr>
          <w:rFonts w:cs="Arial"/>
        </w:rPr>
        <w:t>The ISS is retiring and being replaced solely by the private sector – extension reverse causally stops privatization</w:t>
      </w:r>
    </w:p>
    <w:p w14:paraId="011F031E" w14:textId="77777777" w:rsidR="00BE0B4E" w:rsidRPr="00E72D02" w:rsidRDefault="00BE0B4E" w:rsidP="00BE0B4E">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1DC752D1" w14:textId="77777777" w:rsidR="00BE0B4E" w:rsidRPr="009A697E" w:rsidRDefault="00BE0B4E" w:rsidP="00BE0B4E">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02C0E942" w14:textId="77777777" w:rsidR="00BE0B4E" w:rsidRDefault="00BE0B4E" w:rsidP="00BE0B4E">
      <w:pPr>
        <w:pStyle w:val="Heading4"/>
      </w:pPr>
      <w:r>
        <w:t xml:space="preserve">Private-Public partnerships owned by NASA replace the ISS better and are coming now – normal means is NASA establishing ownership over private space stations. </w:t>
      </w:r>
    </w:p>
    <w:p w14:paraId="3DC132F9" w14:textId="77777777" w:rsidR="00BE0B4E" w:rsidRDefault="00BE0B4E" w:rsidP="00BE0B4E">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37CD602D" w14:textId="77777777" w:rsidR="00BE0B4E" w:rsidRPr="005829DE" w:rsidRDefault="00BE0B4E" w:rsidP="00BE0B4E">
      <w:pPr>
        <w:pStyle w:val="ListParagraph"/>
        <w:numPr>
          <w:ilvl w:val="0"/>
          <w:numId w:val="12"/>
        </w:numPr>
        <w:rPr>
          <w:rStyle w:val="Style13ptBold"/>
        </w:rPr>
      </w:pPr>
      <w:r>
        <w:t>P3 = public-private partnership</w:t>
      </w:r>
    </w:p>
    <w:p w14:paraId="5CEF6BBF" w14:textId="77777777" w:rsidR="00BE0B4E" w:rsidRPr="005829DE" w:rsidRDefault="00BE0B4E" w:rsidP="00BE0B4E">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68057093" w14:textId="77777777" w:rsidR="00BE0B4E" w:rsidRPr="00DA7B46" w:rsidRDefault="00BE0B4E" w:rsidP="00BE0B4E">
      <w:pPr>
        <w:rPr>
          <w:rStyle w:val="Emphasis"/>
        </w:rPr>
      </w:pPr>
      <w:r w:rsidRPr="005829DE">
        <w:t xml:space="preserve">•  </w:t>
      </w:r>
      <w:r w:rsidRPr="00DA7B46">
        <w:rPr>
          <w:rStyle w:val="Emphasis"/>
        </w:rPr>
        <w:t>Mission Support—to advance science, space exploration, or national security and defense.</w:t>
      </w:r>
    </w:p>
    <w:p w14:paraId="33BCB0B6" w14:textId="77777777" w:rsidR="00BE0B4E" w:rsidRPr="005829DE" w:rsidRDefault="00BE0B4E" w:rsidP="00BE0B4E">
      <w:r w:rsidRPr="005829DE">
        <w:t xml:space="preserve">•  </w:t>
      </w:r>
      <w:r w:rsidRPr="00DA7B46">
        <w:rPr>
          <w:rStyle w:val="Emphasis"/>
        </w:rPr>
        <w:t>Functional Support—such as communications, Earth observation, space logistics</w:t>
      </w:r>
      <w:r w:rsidRPr="005829DE">
        <w:t>.</w:t>
      </w:r>
    </w:p>
    <w:p w14:paraId="68D412E0" w14:textId="77777777" w:rsidR="00BE0B4E" w:rsidRPr="005829DE" w:rsidRDefault="00BE0B4E" w:rsidP="00BE0B4E">
      <w:r w:rsidRPr="005829DE">
        <w:t xml:space="preserve">•  </w:t>
      </w:r>
      <w:r w:rsidRPr="00DA7B46">
        <w:rPr>
          <w:rStyle w:val="Emphasis"/>
        </w:rPr>
        <w:t>Technology Advancement—such as prototyping or developing new technologies</w:t>
      </w:r>
      <w:r w:rsidRPr="005829DE">
        <w:t>.</w:t>
      </w:r>
    </w:p>
    <w:p w14:paraId="2AE516A2" w14:textId="77777777" w:rsidR="00BE0B4E" w:rsidRPr="005829DE" w:rsidRDefault="00BE0B4E" w:rsidP="00BE0B4E">
      <w:r w:rsidRPr="005829DE">
        <w:t>•  Space Industrial Base—to promote a competitive and robust commercial space sector</w:t>
      </w:r>
    </w:p>
    <w:p w14:paraId="31A216F9" w14:textId="77777777" w:rsidR="00BE0B4E" w:rsidRPr="005829DE" w:rsidRDefault="00BE0B4E" w:rsidP="00BE0B4E">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32582B4B" w14:textId="77777777" w:rsidR="00BE0B4E" w:rsidRPr="005829DE" w:rsidRDefault="00BE0B4E" w:rsidP="00BE0B4E">
      <w:r w:rsidRPr="005829DE">
        <w:rPr>
          <w:rFonts w:hint="eastAsia"/>
        </w:rPr>
        <w:t>◆</w:t>
      </w:r>
      <w:r w:rsidRPr="005829DE">
        <w:rPr>
          <w:rFonts w:hint="eastAsia"/>
        </w:rPr>
        <w:t xml:space="preserve"> Example: Future Low Earth Orbit (LEO) Modules/</w:t>
      </w:r>
    </w:p>
    <w:p w14:paraId="7B81B81B" w14:textId="77777777" w:rsidR="00BE0B4E" w:rsidRPr="005829DE" w:rsidRDefault="00BE0B4E" w:rsidP="00BE0B4E">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3A80D82C" w14:textId="77777777" w:rsidR="00BE0B4E" w:rsidRPr="00E72D02" w:rsidRDefault="00BE0B4E" w:rsidP="00BE0B4E">
      <w:pPr>
        <w:pStyle w:val="Heading4"/>
        <w:rPr>
          <w:rFonts w:cs="Arial"/>
        </w:rPr>
      </w:pPr>
      <w:r w:rsidRPr="00E72D02">
        <w:rPr>
          <w:rFonts w:cs="Arial"/>
        </w:rPr>
        <w:lastRenderedPageBreak/>
        <w:t>Public control of commercial space stations solves all neg offense – OST proves</w:t>
      </w:r>
    </w:p>
    <w:p w14:paraId="7BF1ED44" w14:textId="77777777" w:rsidR="00BE0B4E" w:rsidRPr="00E72D02" w:rsidRDefault="00BE0B4E" w:rsidP="00BE0B4E">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0B284F61" w14:textId="77777777" w:rsidR="00BE0B4E" w:rsidRDefault="00BE0B4E" w:rsidP="00BE0B4E">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2479F184" w14:textId="77777777" w:rsidR="00BE0B4E" w:rsidRDefault="00BE0B4E" w:rsidP="00BE0B4E">
      <w:pPr>
        <w:pStyle w:val="Heading4"/>
      </w:pPr>
      <w:r>
        <w:t xml:space="preserve">The path to space is “not…one or the other”, but rather P3 cooperation that brings new governments into the fold and decreases financial constraints. </w:t>
      </w:r>
    </w:p>
    <w:p w14:paraId="75330E0C" w14:textId="77777777" w:rsidR="00BE0B4E" w:rsidRDefault="00BE0B4E" w:rsidP="00BE0B4E">
      <w:r>
        <w:rPr>
          <w:rStyle w:val="Style13ptBold"/>
        </w:rPr>
        <w:t xml:space="preserve">Smith ’21 </w:t>
      </w:r>
      <w:r w:rsidRPr="00672DCC">
        <w:rPr>
          <w:rStyle w:val="Style13ptBold"/>
          <w:b w:val="0"/>
        </w:rPr>
        <w:t>(Yes this is a 3</w:t>
      </w:r>
      <w:r w:rsidRPr="00672DCC">
        <w:rPr>
          <w:rStyle w:val="Style13ptBold"/>
          <w:b w:val="0"/>
          <w:vertAlign w:val="superscript"/>
        </w:rPr>
        <w:t>rd</w:t>
      </w:r>
      <w:r w:rsidRPr="00672DCC">
        <w:rPr>
          <w:rStyle w:val="Style13ptBold"/>
          <w:b w:val="0"/>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42AECBEF" w14:textId="77777777" w:rsidR="00BE0B4E" w:rsidRDefault="00BE0B4E" w:rsidP="00BE0B4E">
      <w:pPr>
        <w:pStyle w:val="ListParagraph"/>
        <w:numPr>
          <w:ilvl w:val="0"/>
          <w:numId w:val="12"/>
        </w:numPr>
      </w:pPr>
      <w:r>
        <w:t>Solvency advocate</w:t>
      </w:r>
    </w:p>
    <w:p w14:paraId="46D2671E" w14:textId="77777777" w:rsidR="00BE0B4E" w:rsidRDefault="00BE0B4E" w:rsidP="00BE0B4E">
      <w:pPr>
        <w:pStyle w:val="ListParagraph"/>
        <w:numPr>
          <w:ilvl w:val="0"/>
          <w:numId w:val="12"/>
        </w:numPr>
      </w:pPr>
      <w:r>
        <w:t xml:space="preserve">Straight turns tradeoffs/funding </w:t>
      </w:r>
      <w:proofErr w:type="spellStart"/>
      <w:r>
        <w:t>disad</w:t>
      </w:r>
      <w:proofErr w:type="spellEnd"/>
    </w:p>
    <w:p w14:paraId="10CAB4D4" w14:textId="77777777" w:rsidR="00BE0B4E" w:rsidRPr="00892E78" w:rsidRDefault="00BE0B4E" w:rsidP="00BE0B4E">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4B87F511" w14:textId="77777777" w:rsidR="00BE0B4E" w:rsidRPr="0007799C" w:rsidRDefault="00BE0B4E" w:rsidP="00BE0B4E"/>
    <w:p w14:paraId="39D17507" w14:textId="77777777" w:rsidR="00BE0B4E" w:rsidRPr="0007799C" w:rsidRDefault="00BE0B4E" w:rsidP="00BE0B4E">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07799C">
        <w:t>space, or</w:t>
      </w:r>
      <w:proofErr w:type="gramEnd"/>
      <w:r w:rsidRPr="0007799C">
        <w:t xml:space="preserve"> </w:t>
      </w:r>
      <w:r w:rsidRPr="0007799C">
        <w:lastRenderedPageBreak/>
        <w:t>join non-profits such as the National Space Society (NSS) to represent their views. This allows anyone to have a say in our development of outer space.</w:t>
      </w:r>
    </w:p>
    <w:p w14:paraId="33835DF1" w14:textId="77777777" w:rsidR="00BE0B4E" w:rsidRPr="0007799C" w:rsidRDefault="00BE0B4E" w:rsidP="00BE0B4E"/>
    <w:p w14:paraId="51B7BC91" w14:textId="77777777" w:rsidR="00BE0B4E" w:rsidRPr="0007799C" w:rsidRDefault="00BE0B4E" w:rsidP="00BE0B4E">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10C9F499" w14:textId="77777777" w:rsidR="00BE0B4E" w:rsidRPr="0007799C" w:rsidRDefault="00BE0B4E" w:rsidP="00BE0B4E"/>
    <w:p w14:paraId="2EB956F8" w14:textId="77777777" w:rsidR="00BE0B4E" w:rsidRPr="00830895" w:rsidRDefault="00BE0B4E" w:rsidP="00BE0B4E">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w:t>
      </w:r>
      <w:proofErr w:type="gramStart"/>
      <w:r w:rsidRPr="0007799C">
        <w:t>But,</w:t>
      </w:r>
      <w:proofErr w:type="gramEnd"/>
      <w:r w:rsidRPr="0007799C">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174A2337" w14:textId="77777777" w:rsidR="00BE0B4E" w:rsidRPr="00101F88" w:rsidRDefault="00BE0B4E" w:rsidP="00BE0B4E">
      <w:pPr>
        <w:pStyle w:val="Heading4"/>
      </w:pPr>
      <w:r>
        <w:t>Only P3 reinvigorates multilateralism – brings new governments into the arena</w:t>
      </w:r>
    </w:p>
    <w:p w14:paraId="1235B486" w14:textId="77777777" w:rsidR="00BE0B4E" w:rsidRPr="00A32F17" w:rsidRDefault="00BE0B4E" w:rsidP="00BE0B4E">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315B2D5B" w14:textId="77777777" w:rsidR="00BE0B4E" w:rsidRDefault="00BE0B4E" w:rsidP="00BE0B4E">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11E7CA23" w14:textId="77777777" w:rsidR="00BE0B4E" w:rsidRPr="00E72D02" w:rsidRDefault="00BE0B4E" w:rsidP="00BE0B4E">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04425E89" w14:textId="77777777" w:rsidR="00BE0B4E" w:rsidRPr="00E72D02" w:rsidRDefault="00BE0B4E" w:rsidP="00BE0B4E">
      <w:pPr>
        <w:rPr>
          <w:rStyle w:val="Style13ptBold"/>
        </w:rPr>
      </w:pPr>
      <w:r w:rsidRPr="00E72D02">
        <w:rPr>
          <w:rStyle w:val="Style13ptBold"/>
        </w:rPr>
        <w:t xml:space="preserve">Mason ’21 </w:t>
      </w:r>
      <w:r w:rsidRPr="00E72D02">
        <w:t xml:space="preserve">[Paul, author of several books, and a visiting professor at the University of Wolverhampton, “How to halt the space arms race”, 11-17-2021, New Statesman, </w:t>
      </w:r>
      <w:r w:rsidRPr="00E72D02">
        <w:lastRenderedPageBreak/>
        <w:t>https://www.newstatesman.com/comment/2021/11/how-to-halt-the-space-arms-race]//pranav</w:t>
      </w:r>
    </w:p>
    <w:p w14:paraId="01315BA1" w14:textId="77777777" w:rsidR="00BE0B4E" w:rsidRPr="00E72D02" w:rsidRDefault="00BE0B4E" w:rsidP="00BE0B4E">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5D94E942" w14:textId="77777777" w:rsidR="00BE0B4E" w:rsidRPr="00E72D02" w:rsidRDefault="00BE0B4E" w:rsidP="00BE0B4E">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34C5648B" w14:textId="77777777" w:rsidR="00BE0B4E" w:rsidRPr="00E72D02" w:rsidRDefault="00BE0B4E" w:rsidP="00BE0B4E">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13AEE617" w14:textId="77777777" w:rsidR="00BE0B4E" w:rsidRPr="00E72D02" w:rsidRDefault="00BE0B4E" w:rsidP="00BE0B4E">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w:t>
      </w:r>
      <w:r w:rsidRPr="00E72D02">
        <w:rPr>
          <w:rStyle w:val="Emphasis"/>
        </w:rPr>
        <w:lastRenderedPageBreak/>
        <w:t xml:space="preserve">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37BDBFAC" w14:textId="77777777" w:rsidR="00BE0B4E" w:rsidRPr="00E72D02" w:rsidRDefault="00BE0B4E" w:rsidP="00BE0B4E">
      <w:pPr>
        <w:pStyle w:val="Heading4"/>
        <w:rPr>
          <w:rFonts w:cs="Arial"/>
        </w:rPr>
      </w:pPr>
      <w:r w:rsidRPr="00E72D02">
        <w:rPr>
          <w:rFonts w:cs="Arial"/>
        </w:rPr>
        <w:t>Goes nuclear – great powers are developing nukes for new territorial conflicts in space</w:t>
      </w:r>
    </w:p>
    <w:p w14:paraId="056EEF9F" w14:textId="77777777" w:rsidR="00BE0B4E" w:rsidRPr="00E72D02" w:rsidRDefault="00BE0B4E" w:rsidP="00BE0B4E">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0BEB5AD7" w14:textId="77777777" w:rsidR="00BE0B4E" w:rsidRPr="00E72D02" w:rsidRDefault="00BE0B4E" w:rsidP="00BE0B4E">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5F08A6CC" w14:textId="77777777" w:rsidR="00BE0B4E" w:rsidRPr="00E72D02" w:rsidRDefault="00BE0B4E" w:rsidP="00BE0B4E">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69F3BEE4" w14:textId="77777777" w:rsidR="00BE0B4E" w:rsidRPr="00E72D02" w:rsidRDefault="00BE0B4E" w:rsidP="00BE0B4E">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 xml:space="preserve">-die in famine -kills  biodiversity -Meltdowns and grid collapse via EMPs -Remaining fallout </w:t>
      </w:r>
    </w:p>
    <w:p w14:paraId="46EF286A" w14:textId="77777777" w:rsidR="00BE0B4E" w:rsidRPr="00E72D02" w:rsidRDefault="00BE0B4E" w:rsidP="00BE0B4E">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5FEE4073" w14:textId="77777777" w:rsidR="00BE0B4E" w:rsidRPr="00830895" w:rsidRDefault="00BE0B4E" w:rsidP="00BE0B4E">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proofErr w:type="gramStart"/>
      <w:r w:rsidRPr="00E72D02">
        <w:rPr>
          <w:rFonts w:eastAsia="Calibri"/>
          <w:u w:val="single"/>
        </w:rPr>
        <w:t>first-strike</w:t>
      </w:r>
      <w:proofErr w:type="gramEnd"/>
      <w:r w:rsidRPr="00E72D02">
        <w:rPr>
          <w:rFonts w:eastAsia="Calibri"/>
          <w:sz w:val="16"/>
        </w:rPr>
        <w:t xml:space="preserve"> once military hostilities had commenced, especially if nuclear weapons had already been used on the battlefield.</w:t>
      </w:r>
    </w:p>
    <w:p w14:paraId="3F426590" w14:textId="77777777" w:rsidR="00BE0B4E" w:rsidRPr="00E72D02" w:rsidRDefault="00BE0B4E" w:rsidP="00BE0B4E">
      <w:pPr>
        <w:pStyle w:val="Heading4"/>
        <w:rPr>
          <w:rFonts w:cs="Arial"/>
        </w:rPr>
      </w:pPr>
      <w:r>
        <w:rPr>
          <w:rFonts w:cs="Arial"/>
        </w:rPr>
        <w:t>Privatization alone fails</w:t>
      </w:r>
      <w:r w:rsidRPr="00E72D02">
        <w:rPr>
          <w:rFonts w:cs="Arial"/>
        </w:rPr>
        <w:t xml:space="preserve"> – they’re unproven, decades away, and underestimate ISS resiliency</w:t>
      </w:r>
    </w:p>
    <w:p w14:paraId="713F1E53" w14:textId="77777777" w:rsidR="00BE0B4E" w:rsidRPr="00E72D02" w:rsidRDefault="00BE0B4E" w:rsidP="00BE0B4E">
      <w:pPr>
        <w:rPr>
          <w:rStyle w:val="Style13ptBold"/>
        </w:rPr>
      </w:pPr>
      <w:r w:rsidRPr="00E72D02">
        <w:rPr>
          <w:rStyle w:val="Style13ptBold"/>
        </w:rPr>
        <w:t xml:space="preserve">Davenport ’20 </w:t>
      </w:r>
      <w:r w:rsidRPr="00E72D02">
        <w:t>[Christian,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1D7B4E44" w14:textId="77777777" w:rsidR="00BE0B4E" w:rsidRPr="00E72D02" w:rsidRDefault="00BE0B4E" w:rsidP="00BE0B4E">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1E7640C6" w14:textId="77777777" w:rsidR="00BE0B4E" w:rsidRPr="00E72D02" w:rsidRDefault="00BE0B4E" w:rsidP="00BE0B4E">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399FBD01" w14:textId="77777777" w:rsidR="00BE0B4E" w:rsidRPr="00E72D02" w:rsidRDefault="00BE0B4E" w:rsidP="00BE0B4E">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4022975F" w14:textId="77777777" w:rsidR="00BE0B4E" w:rsidRPr="00E72D02" w:rsidRDefault="00BE0B4E" w:rsidP="00BE0B4E"/>
    <w:p w14:paraId="0A15E058" w14:textId="77777777" w:rsidR="00BE0B4E" w:rsidRPr="00E72D02" w:rsidRDefault="00BE0B4E" w:rsidP="00BE0B4E">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044C58BA" w14:textId="77777777" w:rsidR="00BE0B4E" w:rsidRPr="00E72D02" w:rsidRDefault="00BE0B4E" w:rsidP="00BE0B4E">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7FF4995B" w14:textId="77777777" w:rsidR="00BE0B4E" w:rsidRPr="00E72D02" w:rsidRDefault="00BE0B4E" w:rsidP="00BE0B4E"/>
    <w:p w14:paraId="65AC2454" w14:textId="77777777" w:rsidR="00BE0B4E" w:rsidRPr="00E72D02" w:rsidRDefault="00BE0B4E" w:rsidP="00BE0B4E">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14:paraId="17FA967D" w14:textId="77777777" w:rsidR="00BE0B4E" w:rsidRPr="00E72D02" w:rsidRDefault="00BE0B4E" w:rsidP="00BE0B4E"/>
    <w:p w14:paraId="036C0970" w14:textId="77777777" w:rsidR="00BE0B4E" w:rsidRPr="00E72D02" w:rsidRDefault="00BE0B4E" w:rsidP="00BE0B4E">
      <w:r w:rsidRPr="00E72D02">
        <w:rPr>
          <w:rStyle w:val="Emphasis"/>
        </w:rPr>
        <w:lastRenderedPageBreak/>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62B2C0DD" w14:textId="77777777" w:rsidR="00BE0B4E" w:rsidRPr="00E72D02" w:rsidRDefault="00BE0B4E" w:rsidP="00BE0B4E"/>
    <w:p w14:paraId="7E9DBA72" w14:textId="77777777" w:rsidR="00BE0B4E" w:rsidRPr="00E72D02" w:rsidRDefault="00BE0B4E" w:rsidP="00BE0B4E">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0406914B" w14:textId="77777777" w:rsidR="00BE0B4E" w:rsidRPr="00E72D02" w:rsidRDefault="00BE0B4E" w:rsidP="00BE0B4E">
      <w:r w:rsidRPr="00E72D02">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0B0090B0" w14:textId="77777777" w:rsidR="00BE0B4E" w:rsidRPr="00E72D02" w:rsidRDefault="00BE0B4E" w:rsidP="00BE0B4E"/>
    <w:p w14:paraId="2FBB6A62" w14:textId="77777777" w:rsidR="00BE0B4E" w:rsidRPr="00E72D02" w:rsidRDefault="00BE0B4E" w:rsidP="00BE0B4E">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43ECFF27" w14:textId="77777777" w:rsidR="00BE0B4E" w:rsidRPr="00E72D02" w:rsidRDefault="00BE0B4E" w:rsidP="00BE0B4E"/>
    <w:p w14:paraId="760554EE" w14:textId="77777777" w:rsidR="00BE0B4E" w:rsidRPr="00E72D02" w:rsidRDefault="00BE0B4E" w:rsidP="00BE0B4E">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3999D2F0" w14:textId="77777777" w:rsidR="001F14A5" w:rsidRDefault="001F14A5" w:rsidP="001F14A5">
      <w:pPr>
        <w:pStyle w:val="Heading4"/>
      </w:pPr>
      <w:r>
        <w:rPr>
          <w:rFonts w:cs="Calibri"/>
          <w:color w:val="000000"/>
        </w:rPr>
        <w:t>ISS cooperation is key --- deters further ASAT testing and solves global stability </w:t>
      </w:r>
    </w:p>
    <w:p w14:paraId="5D3E0871" w14:textId="77777777" w:rsidR="001F14A5" w:rsidRDefault="001F14A5" w:rsidP="001F14A5">
      <w:pPr>
        <w:pStyle w:val="NormalWeb"/>
        <w:spacing w:before="0" w:beforeAutospacing="0" w:after="160" w:afterAutospacing="0"/>
      </w:pPr>
      <w:r>
        <w:rPr>
          <w:rFonts w:ascii="Calibri" w:hAnsi="Calibri" w:cs="Calibri"/>
          <w:b/>
          <w:bCs/>
          <w:color w:val="000000"/>
          <w:sz w:val="22"/>
        </w:rPr>
        <w:t xml:space="preserve">Ressler 9 </w:t>
      </w:r>
      <w:r>
        <w:rPr>
          <w:rFonts w:ascii="Calibri" w:hAnsi="Calibri" w:cs="Calibri"/>
          <w:color w:val="000000"/>
          <w:sz w:val="22"/>
        </w:rPr>
        <w:t>[Aaron R. Ressler, Major, United States Air Force, A Research Report Submitted to the Faculty, Maxwell Air Force Base, Alabama, “Advancing Sino-U.S. Space Cooperation”, April 2009]</w:t>
      </w:r>
    </w:p>
    <w:p w14:paraId="2FD6CD4A" w14:textId="77777777" w:rsidR="001F14A5" w:rsidRDefault="001F14A5" w:rsidP="001F14A5">
      <w:pPr>
        <w:pStyle w:val="NormalWeb"/>
        <w:spacing w:before="0" w:beforeAutospacing="0" w:after="160" w:afterAutospacing="0"/>
      </w:pPr>
      <w:r>
        <w:rPr>
          <w:rFonts w:ascii="Calibri" w:hAnsi="Calibri" w:cs="Calibri"/>
          <w:color w:val="000000"/>
          <w:sz w:val="16"/>
          <w:szCs w:val="16"/>
        </w:rPr>
        <w:t xml:space="preserve">On January 11, 2007, </w:t>
      </w:r>
      <w:r w:rsidRPr="00FF49BA">
        <w:rPr>
          <w:rFonts w:ascii="Calibri" w:hAnsi="Calibri" w:cs="Calibri"/>
          <w:color w:val="000000"/>
          <w:sz w:val="22"/>
          <w:highlight w:val="cyan"/>
          <w:u w:val="single"/>
        </w:rPr>
        <w:t>China</w:t>
      </w:r>
      <w:r>
        <w:rPr>
          <w:rFonts w:ascii="Calibri" w:hAnsi="Calibri" w:cs="Calibri"/>
          <w:color w:val="000000"/>
          <w:sz w:val="22"/>
          <w:u w:val="single"/>
        </w:rPr>
        <w:t xml:space="preserve"> successfully executed</w:t>
      </w:r>
      <w:r>
        <w:rPr>
          <w:rFonts w:ascii="Calibri" w:hAnsi="Calibri" w:cs="Calibri"/>
          <w:color w:val="000000"/>
          <w:sz w:val="16"/>
          <w:szCs w:val="16"/>
        </w:rPr>
        <w:t xml:space="preserve"> a direct-ascent </w:t>
      </w:r>
      <w:r>
        <w:rPr>
          <w:rFonts w:ascii="Calibri" w:hAnsi="Calibri" w:cs="Calibri"/>
          <w:color w:val="000000"/>
          <w:sz w:val="22"/>
          <w:u w:val="single"/>
        </w:rPr>
        <w:t>an</w:t>
      </w:r>
      <w:r>
        <w:rPr>
          <w:rFonts w:ascii="Calibri" w:hAnsi="Calibri" w:cs="Calibri"/>
          <w:color w:val="000000"/>
          <w:sz w:val="16"/>
          <w:szCs w:val="16"/>
        </w:rPr>
        <w:t>ti-satellite (</w:t>
      </w:r>
      <w:r w:rsidRPr="00FF49BA">
        <w:rPr>
          <w:rFonts w:ascii="Calibri" w:hAnsi="Calibri" w:cs="Calibri"/>
          <w:color w:val="000000"/>
          <w:sz w:val="22"/>
          <w:highlight w:val="cyan"/>
          <w:u w:val="single"/>
        </w:rPr>
        <w:t>ASAT</w:t>
      </w:r>
      <w:r w:rsidRPr="00FF49BA">
        <w:rPr>
          <w:rFonts w:ascii="Calibri" w:hAnsi="Calibri" w:cs="Calibri"/>
          <w:color w:val="000000"/>
          <w:sz w:val="16"/>
          <w:szCs w:val="16"/>
          <w:highlight w:val="cyan"/>
        </w:rPr>
        <w:t xml:space="preserve">) </w:t>
      </w:r>
      <w:r w:rsidRPr="00FF49BA">
        <w:rPr>
          <w:rFonts w:ascii="Calibri" w:hAnsi="Calibri" w:cs="Calibri"/>
          <w:color w:val="000000"/>
          <w:sz w:val="22"/>
          <w:highlight w:val="cyan"/>
          <w:u w:val="single"/>
        </w:rPr>
        <w:t>test</w:t>
      </w:r>
      <w:r>
        <w:rPr>
          <w:rFonts w:ascii="Calibri" w:hAnsi="Calibri" w:cs="Calibri"/>
          <w:color w:val="000000"/>
          <w:sz w:val="16"/>
          <w:szCs w:val="16"/>
        </w:rPr>
        <w:t xml:space="preserve">/demonstration by destroying one of its aging weather satellites. This event captured the attention of the world, especially the U.S. It is believed that </w:t>
      </w:r>
      <w:r>
        <w:rPr>
          <w:rFonts w:ascii="Calibri" w:hAnsi="Calibri" w:cs="Calibri"/>
          <w:color w:val="000000"/>
          <w:sz w:val="22"/>
          <w:u w:val="single"/>
        </w:rPr>
        <w:t xml:space="preserve">China is </w:t>
      </w:r>
      <w:r w:rsidRPr="00FF49BA">
        <w:rPr>
          <w:rFonts w:ascii="Calibri" w:hAnsi="Calibri" w:cs="Calibri"/>
          <w:color w:val="000000"/>
          <w:sz w:val="22"/>
          <w:highlight w:val="cyan"/>
          <w:u w:val="single"/>
        </w:rPr>
        <w:t>pursuing</w:t>
      </w:r>
      <w:r>
        <w:rPr>
          <w:rFonts w:ascii="Calibri" w:hAnsi="Calibri" w:cs="Calibri"/>
          <w:color w:val="000000"/>
          <w:sz w:val="22"/>
          <w:u w:val="single"/>
        </w:rPr>
        <w:t xml:space="preserve"> a host of </w:t>
      </w:r>
      <w:r w:rsidRPr="00FF49BA">
        <w:rPr>
          <w:rFonts w:ascii="Calibri" w:hAnsi="Calibri" w:cs="Calibri"/>
          <w:color w:val="000000"/>
          <w:sz w:val="22"/>
          <w:highlight w:val="cyan"/>
          <w:u w:val="single"/>
        </w:rPr>
        <w:t xml:space="preserve">counterspace </w:t>
      </w:r>
      <w:proofErr w:type="gramStart"/>
      <w:r w:rsidRPr="00FF49BA">
        <w:rPr>
          <w:rFonts w:ascii="Calibri" w:hAnsi="Calibri" w:cs="Calibri"/>
          <w:color w:val="000000"/>
          <w:sz w:val="22"/>
          <w:highlight w:val="cyan"/>
          <w:u w:val="single"/>
        </w:rPr>
        <w:t>capabilities</w:t>
      </w:r>
      <w:proofErr w:type="gramEnd"/>
      <w:r>
        <w:rPr>
          <w:rFonts w:ascii="Calibri" w:hAnsi="Calibri" w:cs="Calibri"/>
          <w:color w:val="000000"/>
          <w:sz w:val="16"/>
          <w:szCs w:val="16"/>
        </w:rPr>
        <w:t xml:space="preserve"> but the question remains as to why. There are many possible reasons for China’s pursuit of counterspace capabilities, with one of the more likely being a means to gain an advantage when facing a dominant conventional military force. Whatever China’s motivation </w:t>
      </w:r>
      <w:proofErr w:type="gramStart"/>
      <w:r>
        <w:rPr>
          <w:rFonts w:ascii="Calibri" w:hAnsi="Calibri" w:cs="Calibri"/>
          <w:color w:val="000000"/>
          <w:sz w:val="16"/>
          <w:szCs w:val="16"/>
        </w:rPr>
        <w:t>is,</w:t>
      </w:r>
      <w:proofErr w:type="gramEnd"/>
      <w:r>
        <w:rPr>
          <w:rFonts w:ascii="Calibri" w:hAnsi="Calibri" w:cs="Calibri"/>
          <w:color w:val="000000"/>
          <w:sz w:val="16"/>
          <w:szCs w:val="16"/>
        </w:rPr>
        <w:t xml:space="preserve"> </w:t>
      </w:r>
      <w:r>
        <w:rPr>
          <w:rFonts w:ascii="Calibri" w:hAnsi="Calibri" w:cs="Calibri"/>
          <w:color w:val="000000"/>
          <w:sz w:val="22"/>
          <w:u w:val="single"/>
        </w:rPr>
        <w:t xml:space="preserve">it is important for the U.S. to take action to deter China from further ASAT operations that could possibly harm satellite systems on orbit. </w:t>
      </w:r>
      <w:r>
        <w:rPr>
          <w:rFonts w:ascii="Calibri" w:hAnsi="Calibri" w:cs="Calibri"/>
          <w:color w:val="000000"/>
          <w:sz w:val="16"/>
          <w:szCs w:val="16"/>
        </w:rPr>
        <w:t xml:space="preserve">It is the intent of this research to propose the idea of </w:t>
      </w:r>
      <w:r>
        <w:rPr>
          <w:rFonts w:ascii="Calibri" w:hAnsi="Calibri" w:cs="Calibri"/>
          <w:color w:val="000000"/>
          <w:sz w:val="22"/>
          <w:u w:val="single"/>
        </w:rPr>
        <w:t xml:space="preserve">U.S.-China space </w:t>
      </w:r>
      <w:r w:rsidRPr="00FF49BA">
        <w:rPr>
          <w:rFonts w:ascii="Calibri" w:hAnsi="Calibri" w:cs="Calibri"/>
          <w:color w:val="000000"/>
          <w:sz w:val="22"/>
          <w:highlight w:val="cyan"/>
          <w:u w:val="single"/>
        </w:rPr>
        <w:t>cooperation</w:t>
      </w:r>
      <w:r>
        <w:rPr>
          <w:rFonts w:ascii="Calibri" w:hAnsi="Calibri" w:cs="Calibri"/>
          <w:color w:val="000000"/>
          <w:sz w:val="16"/>
          <w:szCs w:val="16"/>
        </w:rPr>
        <w:t xml:space="preserve">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w:t>
      </w:r>
      <w:r w:rsidRPr="00FF49BA">
        <w:rPr>
          <w:rFonts w:ascii="Calibri" w:hAnsi="Calibri" w:cs="Calibri"/>
          <w:color w:val="000000"/>
          <w:sz w:val="22"/>
          <w:highlight w:val="cyan"/>
          <w:u w:val="single"/>
        </w:rPr>
        <w:t>deter</w:t>
      </w:r>
      <w:r>
        <w:rPr>
          <w:rFonts w:ascii="Calibri" w:hAnsi="Calibri" w:cs="Calibri"/>
          <w:color w:val="000000"/>
          <w:sz w:val="22"/>
          <w:u w:val="single"/>
        </w:rPr>
        <w:t xml:space="preserve"> the </w:t>
      </w:r>
      <w:r w:rsidRPr="00FF49BA">
        <w:rPr>
          <w:rFonts w:ascii="Calibri" w:hAnsi="Calibri" w:cs="Calibri"/>
          <w:color w:val="000000"/>
          <w:sz w:val="22"/>
          <w:highlight w:val="cyan"/>
          <w:u w:val="single"/>
        </w:rPr>
        <w:t>PRC</w:t>
      </w:r>
      <w:r>
        <w:rPr>
          <w:rFonts w:ascii="Calibri" w:hAnsi="Calibri" w:cs="Calibri"/>
          <w:color w:val="000000"/>
          <w:sz w:val="22"/>
          <w:u w:val="single"/>
        </w:rPr>
        <w:t xml:space="preserve"> </w:t>
      </w:r>
      <w:r w:rsidRPr="00FF49BA">
        <w:rPr>
          <w:rFonts w:ascii="Calibri" w:hAnsi="Calibri" w:cs="Calibri"/>
          <w:color w:val="000000"/>
          <w:sz w:val="22"/>
          <w:highlight w:val="cyan"/>
          <w:u w:val="single"/>
        </w:rPr>
        <w:t>from</w:t>
      </w:r>
      <w:r>
        <w:rPr>
          <w:rFonts w:ascii="Calibri" w:hAnsi="Calibri" w:cs="Calibri"/>
          <w:color w:val="000000"/>
          <w:sz w:val="22"/>
          <w:u w:val="single"/>
        </w:rPr>
        <w:t xml:space="preserve"> potentially harmful </w:t>
      </w:r>
      <w:r w:rsidRPr="00FF49BA">
        <w:rPr>
          <w:rFonts w:ascii="Calibri" w:hAnsi="Calibri" w:cs="Calibri"/>
          <w:color w:val="000000"/>
          <w:sz w:val="22"/>
          <w:highlight w:val="cyan"/>
          <w:u w:val="single"/>
        </w:rPr>
        <w:t>ASAT</w:t>
      </w:r>
      <w:r>
        <w:rPr>
          <w:rFonts w:ascii="Calibri" w:hAnsi="Calibri" w:cs="Calibri"/>
          <w:color w:val="000000"/>
          <w:sz w:val="22"/>
          <w:u w:val="single"/>
        </w:rPr>
        <w:t xml:space="preserve"> operations</w:t>
      </w:r>
      <w:r>
        <w:rPr>
          <w:rFonts w:ascii="Calibri" w:hAnsi="Calibri" w:cs="Calibri"/>
          <w:color w:val="000000"/>
          <w:sz w:val="16"/>
          <w:szCs w:val="16"/>
        </w:rPr>
        <w:t xml:space="preserve">. </w:t>
      </w:r>
      <w:r>
        <w:rPr>
          <w:rFonts w:ascii="Calibri" w:hAnsi="Calibri" w:cs="Calibri"/>
          <w:color w:val="000000"/>
          <w:sz w:val="22"/>
          <w:u w:val="single"/>
        </w:rPr>
        <w:t xml:space="preserve">This is especially </w:t>
      </w:r>
      <w:r w:rsidRPr="00FF49BA">
        <w:rPr>
          <w:rFonts w:ascii="Calibri" w:hAnsi="Calibri" w:cs="Calibri"/>
          <w:color w:val="000000"/>
          <w:sz w:val="22"/>
          <w:highlight w:val="cyan"/>
          <w:u w:val="single"/>
        </w:rPr>
        <w:t>important</w:t>
      </w:r>
      <w:r>
        <w:rPr>
          <w:rFonts w:ascii="Calibri" w:hAnsi="Calibri" w:cs="Calibri"/>
          <w:color w:val="000000"/>
          <w:sz w:val="22"/>
          <w:u w:val="single"/>
        </w:rPr>
        <w:t xml:space="preserve"> </w:t>
      </w:r>
      <w:r w:rsidRPr="00FF49BA">
        <w:rPr>
          <w:rFonts w:ascii="Calibri" w:hAnsi="Calibri" w:cs="Calibri"/>
          <w:color w:val="000000"/>
          <w:sz w:val="22"/>
          <w:highlight w:val="cyan"/>
          <w:u w:val="single"/>
        </w:rPr>
        <w:t>given</w:t>
      </w:r>
      <w:r>
        <w:rPr>
          <w:rFonts w:ascii="Calibri" w:hAnsi="Calibri" w:cs="Calibri"/>
          <w:color w:val="000000"/>
          <w:sz w:val="22"/>
          <w:u w:val="single"/>
        </w:rPr>
        <w:t xml:space="preserve"> the current </w:t>
      </w:r>
      <w:r w:rsidRPr="00FF49BA">
        <w:rPr>
          <w:rFonts w:ascii="Calibri" w:hAnsi="Calibri" w:cs="Calibri"/>
          <w:color w:val="000000"/>
          <w:sz w:val="22"/>
          <w:highlight w:val="cyan"/>
          <w:u w:val="single"/>
        </w:rPr>
        <w:t>lack of dialogue</w:t>
      </w:r>
      <w:r>
        <w:rPr>
          <w:rFonts w:ascii="Calibri" w:hAnsi="Calibri" w:cs="Calibri"/>
          <w:color w:val="000000"/>
          <w:sz w:val="22"/>
          <w:u w:val="single"/>
        </w:rPr>
        <w:t xml:space="preserve"> between these two nations </w:t>
      </w:r>
      <w:proofErr w:type="gramStart"/>
      <w:r>
        <w:rPr>
          <w:rFonts w:ascii="Calibri" w:hAnsi="Calibri" w:cs="Calibri"/>
          <w:color w:val="000000"/>
          <w:sz w:val="22"/>
          <w:u w:val="single"/>
        </w:rPr>
        <w:t>with regard to</w:t>
      </w:r>
      <w:proofErr w:type="gramEnd"/>
      <w:r>
        <w:rPr>
          <w:rFonts w:ascii="Calibri" w:hAnsi="Calibri" w:cs="Calibri"/>
          <w:color w:val="000000"/>
          <w:sz w:val="22"/>
          <w:u w:val="single"/>
        </w:rPr>
        <w:t xml:space="preserve"> space issue</w:t>
      </w:r>
      <w:r>
        <w:rPr>
          <w:rFonts w:ascii="Calibri" w:hAnsi="Calibri" w:cs="Calibri"/>
          <w:color w:val="000000"/>
          <w:sz w:val="16"/>
          <w:szCs w:val="16"/>
        </w:rPr>
        <w:t xml:space="preserve">s. The respective space policies of the U.S. and China show that each nation is open to space cooperation, and both currently engage in international space cooperative efforts. </w:t>
      </w:r>
      <w:r>
        <w:rPr>
          <w:rFonts w:ascii="Calibri" w:hAnsi="Calibri" w:cs="Calibri"/>
          <w:color w:val="000000"/>
          <w:sz w:val="22"/>
          <w:u w:val="single"/>
        </w:rPr>
        <w:t xml:space="preserve">U.S.-China space cooperation can provide benefits to both nations and ultimately provide greater transparency and trust </w:t>
      </w:r>
      <w:proofErr w:type="gramStart"/>
      <w:r>
        <w:rPr>
          <w:rFonts w:ascii="Calibri" w:hAnsi="Calibri" w:cs="Calibri"/>
          <w:color w:val="000000"/>
          <w:sz w:val="22"/>
          <w:u w:val="single"/>
        </w:rPr>
        <w:t>with regard to</w:t>
      </w:r>
      <w:proofErr w:type="gramEnd"/>
      <w:r>
        <w:rPr>
          <w:rFonts w:ascii="Calibri" w:hAnsi="Calibri" w:cs="Calibri"/>
          <w:color w:val="000000"/>
          <w:sz w:val="22"/>
          <w:u w:val="single"/>
        </w:rPr>
        <w:t xml:space="preserve"> each nation’s space activities</w:t>
      </w:r>
      <w:r>
        <w:rPr>
          <w:rFonts w:ascii="Calibri" w:hAnsi="Calibri" w:cs="Calibri"/>
          <w:color w:val="000000"/>
          <w:sz w:val="16"/>
          <w:szCs w:val="16"/>
        </w:rPr>
        <w:t xml:space="preserve">. </w:t>
      </w:r>
      <w:r>
        <w:rPr>
          <w:rFonts w:ascii="Calibri" w:hAnsi="Calibri" w:cs="Calibri"/>
          <w:b/>
          <w:bCs/>
          <w:color w:val="000000"/>
          <w:sz w:val="22"/>
          <w:u w:val="single"/>
        </w:rPr>
        <w:t>Acquiring</w:t>
      </w:r>
      <w:r>
        <w:rPr>
          <w:rFonts w:ascii="Calibri" w:hAnsi="Calibri" w:cs="Calibri"/>
          <w:color w:val="000000"/>
          <w:sz w:val="22"/>
          <w:u w:val="single"/>
        </w:rPr>
        <w:t xml:space="preserve"> this </w:t>
      </w:r>
      <w:r w:rsidRPr="00FF49BA">
        <w:rPr>
          <w:rFonts w:ascii="Calibri" w:hAnsi="Calibri" w:cs="Calibri"/>
          <w:color w:val="000000"/>
          <w:sz w:val="22"/>
          <w:highlight w:val="cyan"/>
          <w:u w:val="single"/>
        </w:rPr>
        <w:t>transparency and trust</w:t>
      </w:r>
      <w:r>
        <w:rPr>
          <w:rFonts w:ascii="Calibri" w:hAnsi="Calibri" w:cs="Calibri"/>
          <w:color w:val="000000"/>
          <w:sz w:val="22"/>
          <w:u w:val="single"/>
        </w:rPr>
        <w:t xml:space="preserve"> through </w:t>
      </w:r>
      <w:r>
        <w:rPr>
          <w:rFonts w:ascii="Calibri" w:hAnsi="Calibri" w:cs="Calibri"/>
          <w:b/>
          <w:bCs/>
          <w:color w:val="000000"/>
          <w:sz w:val="22"/>
          <w:u w:val="single"/>
        </w:rPr>
        <w:t>cooperation</w:t>
      </w:r>
      <w:r>
        <w:rPr>
          <w:rFonts w:ascii="Calibri" w:hAnsi="Calibri" w:cs="Calibri"/>
          <w:color w:val="000000"/>
          <w:sz w:val="22"/>
          <w:u w:val="single"/>
        </w:rPr>
        <w:t xml:space="preserve"> could be an </w:t>
      </w:r>
      <w:r w:rsidRPr="00FF49BA">
        <w:rPr>
          <w:rFonts w:ascii="Calibri" w:hAnsi="Calibri" w:cs="Calibri"/>
          <w:b/>
          <w:bCs/>
          <w:color w:val="000000"/>
          <w:sz w:val="22"/>
          <w:highlight w:val="cyan"/>
          <w:u w:val="single"/>
        </w:rPr>
        <w:t>ideal</w:t>
      </w:r>
      <w:r>
        <w:rPr>
          <w:rFonts w:ascii="Calibri" w:hAnsi="Calibri" w:cs="Calibri"/>
          <w:b/>
          <w:bCs/>
          <w:color w:val="000000"/>
          <w:sz w:val="22"/>
          <w:u w:val="single"/>
        </w:rPr>
        <w:t xml:space="preserve"> solution</w:t>
      </w:r>
      <w:r>
        <w:rPr>
          <w:rFonts w:ascii="Calibri" w:hAnsi="Calibri" w:cs="Calibri"/>
          <w:color w:val="000000"/>
          <w:sz w:val="22"/>
          <w:u w:val="single"/>
        </w:rPr>
        <w:t xml:space="preserve"> in </w:t>
      </w:r>
      <w:r>
        <w:rPr>
          <w:rFonts w:ascii="Calibri" w:hAnsi="Calibri" w:cs="Calibri"/>
          <w:b/>
          <w:bCs/>
          <w:color w:val="000000"/>
          <w:sz w:val="22"/>
          <w:u w:val="single"/>
        </w:rPr>
        <w:t>deterring China from further harmful ASAT operations</w:t>
      </w:r>
      <w:r>
        <w:rPr>
          <w:rFonts w:ascii="Calibri" w:hAnsi="Calibri" w:cs="Calibri"/>
          <w:color w:val="000000"/>
          <w:sz w:val="16"/>
          <w:szCs w:val="16"/>
        </w:rPr>
        <w:t>.</w:t>
      </w:r>
    </w:p>
    <w:p w14:paraId="5E8E5B7C" w14:textId="77777777" w:rsidR="001F14A5" w:rsidRDefault="001F14A5" w:rsidP="001F14A5">
      <w:pPr>
        <w:pStyle w:val="NormalWeb"/>
        <w:spacing w:before="0" w:beforeAutospacing="0" w:after="160" w:afterAutospacing="0"/>
      </w:pPr>
      <w:r>
        <w:rPr>
          <w:rFonts w:ascii="Calibri" w:hAnsi="Calibri" w:cs="Calibri"/>
          <w:color w:val="000000"/>
          <w:sz w:val="22"/>
          <w:u w:val="single"/>
        </w:rPr>
        <w:t xml:space="preserve">The </w:t>
      </w:r>
      <w:r w:rsidRPr="00FF49BA">
        <w:rPr>
          <w:rFonts w:ascii="Calibri" w:hAnsi="Calibri" w:cs="Calibri"/>
          <w:color w:val="000000"/>
          <w:sz w:val="22"/>
          <w:highlight w:val="cyan"/>
          <w:u w:val="single"/>
        </w:rPr>
        <w:t>ISS</w:t>
      </w:r>
      <w:r>
        <w:rPr>
          <w:rFonts w:ascii="Calibri" w:hAnsi="Calibri" w:cs="Calibri"/>
          <w:color w:val="000000"/>
          <w:sz w:val="22"/>
          <w:u w:val="single"/>
        </w:rPr>
        <w:t xml:space="preserve"> has </w:t>
      </w:r>
      <w:r w:rsidRPr="00FF49BA">
        <w:rPr>
          <w:rFonts w:ascii="Calibri" w:hAnsi="Calibri" w:cs="Calibri"/>
          <w:color w:val="000000"/>
          <w:sz w:val="22"/>
          <w:highlight w:val="cyan"/>
          <w:u w:val="single"/>
        </w:rPr>
        <w:t>proven</w:t>
      </w:r>
      <w:r>
        <w:rPr>
          <w:rFonts w:ascii="Calibri" w:hAnsi="Calibri" w:cs="Calibri"/>
          <w:color w:val="000000"/>
          <w:sz w:val="22"/>
          <w:u w:val="single"/>
        </w:rPr>
        <w:t xml:space="preserve"> to be the </w:t>
      </w:r>
      <w:r w:rsidRPr="00FF49BA">
        <w:rPr>
          <w:rFonts w:ascii="Calibri" w:hAnsi="Calibri" w:cs="Calibri"/>
          <w:color w:val="000000"/>
          <w:sz w:val="22"/>
          <w:highlight w:val="cyan"/>
          <w:u w:val="single"/>
        </w:rPr>
        <w:t>most successful</w:t>
      </w:r>
      <w:r>
        <w:rPr>
          <w:rFonts w:ascii="Calibri" w:hAnsi="Calibri" w:cs="Calibri"/>
          <w:color w:val="000000"/>
          <w:sz w:val="22"/>
          <w:u w:val="single"/>
        </w:rPr>
        <w:t xml:space="preserve"> space cooperation program to date for NASA</w:t>
      </w:r>
      <w:r>
        <w:rPr>
          <w:rFonts w:ascii="Calibri" w:hAnsi="Calibri" w:cs="Calibri"/>
          <w:color w:val="000000"/>
          <w:sz w:val="16"/>
          <w:szCs w:val="16"/>
          <w:u w:val="single"/>
        </w:rPr>
        <w:t xml:space="preserve">. International cooperation for this venture includes the U.S. (NASA), the Russian Federal Space Agency, the Canadian Space Agency, Japan Aerospace Exploration Agency and the ESA which includes the following countries: Belgium, Denmark, France, Germany, Italy, the Netherlands, Norway, Spain, Sweden, Switzerland and the UK.80 Hosting 19 research facilities, </w:t>
      </w:r>
      <w:r>
        <w:rPr>
          <w:rFonts w:ascii="Calibri" w:hAnsi="Calibri" w:cs="Calibri"/>
          <w:color w:val="000000"/>
          <w:sz w:val="22"/>
          <w:u w:val="single"/>
        </w:rPr>
        <w:t xml:space="preserve">the ISS gives </w:t>
      </w:r>
      <w:r>
        <w:rPr>
          <w:rFonts w:ascii="Calibri" w:hAnsi="Calibri" w:cs="Calibri"/>
          <w:color w:val="000000"/>
          <w:sz w:val="22"/>
          <w:u w:val="single"/>
        </w:rPr>
        <w:lastRenderedPageBreak/>
        <w:t xml:space="preserve">international partners the </w:t>
      </w:r>
      <w:r w:rsidRPr="00FF49BA">
        <w:rPr>
          <w:rFonts w:ascii="Calibri" w:hAnsi="Calibri" w:cs="Calibri"/>
          <w:color w:val="000000"/>
          <w:sz w:val="22"/>
          <w:highlight w:val="cyan"/>
          <w:u w:val="single"/>
        </w:rPr>
        <w:t>ability to conduct research</w:t>
      </w:r>
      <w:r>
        <w:rPr>
          <w:rFonts w:ascii="Calibri" w:hAnsi="Calibri" w:cs="Calibri"/>
          <w:color w:val="000000"/>
          <w:sz w:val="16"/>
          <w:szCs w:val="16"/>
          <w:u w:val="single"/>
        </w:rPr>
        <w:t xml:space="preserve"> and scientific experiments in the low gravity environments of Earth’s orbit. This </w:t>
      </w:r>
      <w:r>
        <w:rPr>
          <w:rFonts w:ascii="Calibri" w:hAnsi="Calibri" w:cs="Calibri"/>
          <w:color w:val="000000"/>
          <w:sz w:val="22"/>
          <w:u w:val="single"/>
        </w:rPr>
        <w:t>research</w:t>
      </w:r>
      <w:r>
        <w:rPr>
          <w:rFonts w:ascii="Calibri" w:hAnsi="Calibri" w:cs="Calibri"/>
          <w:color w:val="000000"/>
          <w:sz w:val="16"/>
          <w:szCs w:val="16"/>
          <w:u w:val="single"/>
        </w:rPr>
        <w:t xml:space="preserve">, along with men and women living in and adapting to the space environment, </w:t>
      </w:r>
      <w:r>
        <w:rPr>
          <w:rFonts w:ascii="Calibri" w:hAnsi="Calibri" w:cs="Calibri"/>
          <w:color w:val="000000"/>
          <w:sz w:val="22"/>
          <w:u w:val="single"/>
        </w:rPr>
        <w:t xml:space="preserve">will provide the </w:t>
      </w:r>
      <w:r w:rsidRPr="00FF49BA">
        <w:rPr>
          <w:rFonts w:ascii="Calibri" w:hAnsi="Calibri" w:cs="Calibri"/>
          <w:color w:val="000000"/>
          <w:sz w:val="22"/>
          <w:highlight w:val="cyan"/>
          <w:u w:val="single"/>
        </w:rPr>
        <w:t>foundation for</w:t>
      </w:r>
      <w:r>
        <w:rPr>
          <w:rFonts w:ascii="Calibri" w:hAnsi="Calibri" w:cs="Calibri"/>
          <w:color w:val="000000"/>
          <w:sz w:val="22"/>
          <w:u w:val="single"/>
        </w:rPr>
        <w:t xml:space="preserve"> future </w:t>
      </w:r>
      <w:r w:rsidRPr="00FF49BA">
        <w:rPr>
          <w:rFonts w:ascii="Calibri" w:hAnsi="Calibri" w:cs="Calibri"/>
          <w:color w:val="000000"/>
          <w:sz w:val="22"/>
          <w:highlight w:val="cyan"/>
          <w:u w:val="single"/>
        </w:rPr>
        <w:t>missions to</w:t>
      </w:r>
      <w:r>
        <w:rPr>
          <w:rFonts w:ascii="Calibri" w:hAnsi="Calibri" w:cs="Calibri"/>
          <w:color w:val="000000"/>
          <w:sz w:val="22"/>
          <w:u w:val="single"/>
        </w:rPr>
        <w:t xml:space="preserve"> the </w:t>
      </w:r>
      <w:r w:rsidRPr="00FF49BA">
        <w:rPr>
          <w:rFonts w:ascii="Calibri" w:hAnsi="Calibri" w:cs="Calibri"/>
          <w:color w:val="000000"/>
          <w:sz w:val="22"/>
          <w:highlight w:val="cyan"/>
          <w:u w:val="single"/>
        </w:rPr>
        <w:t>Moon and Mars</w:t>
      </w:r>
      <w:r>
        <w:rPr>
          <w:rFonts w:ascii="Calibri" w:hAnsi="Calibri" w:cs="Calibri"/>
          <w:color w:val="000000"/>
          <w:sz w:val="16"/>
          <w:szCs w:val="16"/>
          <w:u w:val="single"/>
        </w:rPr>
        <w:t>.81</w:t>
      </w:r>
    </w:p>
    <w:p w14:paraId="16588874" w14:textId="77777777" w:rsidR="001F14A5" w:rsidRDefault="001F14A5" w:rsidP="001F14A5">
      <w:pPr>
        <w:pStyle w:val="NormalWeb"/>
        <w:spacing w:before="0" w:beforeAutospacing="0" w:after="160" w:afterAutospacing="0"/>
      </w:pPr>
      <w:r>
        <w:rPr>
          <w:rFonts w:ascii="Calibri" w:hAnsi="Calibri" w:cs="Calibri"/>
          <w:color w:val="000000"/>
          <w:sz w:val="16"/>
          <w:szCs w:val="16"/>
          <w:u w:val="single"/>
        </w:rPr>
        <w:t>U.S.-China Space Cooperation </w:t>
      </w:r>
    </w:p>
    <w:p w14:paraId="5D778CE6" w14:textId="77777777" w:rsidR="001F14A5" w:rsidRDefault="001F14A5" w:rsidP="001F14A5">
      <w:pPr>
        <w:pStyle w:val="NormalWeb"/>
        <w:spacing w:before="0" w:beforeAutospacing="0" w:after="160" w:afterAutospacing="0"/>
      </w:pPr>
      <w:r>
        <w:rPr>
          <w:rFonts w:ascii="Calibri" w:hAnsi="Calibri" w:cs="Calibri"/>
          <w:color w:val="000000"/>
          <w:sz w:val="22"/>
          <w:u w:val="single"/>
        </w:rPr>
        <w:t>Both China and the U.S. are open to international space cooperation</w:t>
      </w:r>
      <w:r>
        <w:rPr>
          <w:rFonts w:ascii="Calibri" w:hAnsi="Calibri" w:cs="Calibri"/>
          <w:color w:val="000000"/>
          <w:sz w:val="16"/>
          <w:szCs w:val="16"/>
        </w:rPr>
        <w:t xml:space="preserve">, as noted in their respective policy documents on space and current cooperative programs. History has shown that </w:t>
      </w:r>
      <w:r w:rsidRPr="00FF49BA">
        <w:rPr>
          <w:rFonts w:ascii="Calibri" w:hAnsi="Calibri" w:cs="Calibri"/>
          <w:b/>
          <w:bCs/>
          <w:color w:val="000000"/>
          <w:sz w:val="22"/>
          <w:highlight w:val="cyan"/>
          <w:u w:val="single"/>
        </w:rPr>
        <w:t>both</w:t>
      </w:r>
      <w:r>
        <w:rPr>
          <w:rFonts w:ascii="Calibri" w:hAnsi="Calibri" w:cs="Calibri"/>
          <w:b/>
          <w:bCs/>
          <w:color w:val="000000"/>
          <w:sz w:val="22"/>
          <w:u w:val="single"/>
        </w:rPr>
        <w:t xml:space="preserve"> China and U.S. </w:t>
      </w:r>
      <w:r w:rsidRPr="00FF49BA">
        <w:rPr>
          <w:rFonts w:ascii="Calibri" w:hAnsi="Calibri" w:cs="Calibri"/>
          <w:b/>
          <w:bCs/>
          <w:color w:val="000000"/>
          <w:sz w:val="22"/>
          <w:highlight w:val="cyan"/>
          <w:u w:val="single"/>
        </w:rPr>
        <w:t>have gained</w:t>
      </w:r>
      <w:r>
        <w:rPr>
          <w:rFonts w:ascii="Calibri" w:hAnsi="Calibri" w:cs="Calibri"/>
          <w:b/>
          <w:bCs/>
          <w:color w:val="000000"/>
          <w:sz w:val="22"/>
          <w:u w:val="single"/>
        </w:rPr>
        <w:t xml:space="preserve"> from space cooperation</w:t>
      </w:r>
      <w:r>
        <w:rPr>
          <w:rFonts w:ascii="Calibri" w:hAnsi="Calibri" w:cs="Calibri"/>
          <w:color w:val="000000"/>
          <w:sz w:val="22"/>
          <w:u w:val="single"/>
        </w:rPr>
        <w:t xml:space="preserve">, which could be an ideal solution in seeking to </w:t>
      </w:r>
      <w:r>
        <w:rPr>
          <w:rFonts w:ascii="Calibri" w:hAnsi="Calibri" w:cs="Calibri"/>
          <w:b/>
          <w:bCs/>
          <w:color w:val="000000"/>
          <w:sz w:val="22"/>
          <w:u w:val="single"/>
        </w:rPr>
        <w:t>deter China from exercising ASAT operations</w:t>
      </w:r>
      <w:r>
        <w:rPr>
          <w:rFonts w:ascii="Calibri" w:hAnsi="Calibri" w:cs="Calibri"/>
          <w:color w:val="000000"/>
          <w:sz w:val="22"/>
          <w:u w:val="single"/>
        </w:rPr>
        <w:t>.</w:t>
      </w:r>
    </w:p>
    <w:p w14:paraId="4E654DB0" w14:textId="77777777" w:rsidR="001F14A5" w:rsidRDefault="001F14A5" w:rsidP="001F14A5">
      <w:pPr>
        <w:pStyle w:val="NormalWeb"/>
        <w:spacing w:before="0" w:beforeAutospacing="0" w:after="160" w:afterAutospacing="0"/>
      </w:pPr>
      <w:r>
        <w:rPr>
          <w:rFonts w:ascii="Calibri" w:hAnsi="Calibri" w:cs="Calibri"/>
          <w:color w:val="000000"/>
          <w:sz w:val="16"/>
          <w:szCs w:val="16"/>
        </w:rPr>
        <w:t xml:space="preserve">Benefits. </w:t>
      </w:r>
      <w:r>
        <w:rPr>
          <w:rFonts w:ascii="Calibri" w:hAnsi="Calibri" w:cs="Calibri"/>
          <w:b/>
          <w:bCs/>
          <w:color w:val="000000"/>
          <w:sz w:val="22"/>
          <w:u w:val="single"/>
        </w:rPr>
        <w:t>While possibly deterring Chinese ASAT operations</w:t>
      </w:r>
      <w:r>
        <w:rPr>
          <w:rFonts w:ascii="Calibri" w:hAnsi="Calibri" w:cs="Calibri"/>
          <w:color w:val="000000"/>
          <w:sz w:val="22"/>
          <w:u w:val="single"/>
        </w:rPr>
        <w:t xml:space="preserve">, this </w:t>
      </w:r>
      <w:r w:rsidRPr="00FF49BA">
        <w:rPr>
          <w:rFonts w:ascii="Calibri" w:hAnsi="Calibri" w:cs="Calibri"/>
          <w:b/>
          <w:bCs/>
          <w:color w:val="000000"/>
          <w:sz w:val="22"/>
          <w:highlight w:val="cyan"/>
          <w:u w:val="single"/>
        </w:rPr>
        <w:t>deterrence would be</w:t>
      </w:r>
      <w:r>
        <w:rPr>
          <w:rFonts w:ascii="Calibri" w:hAnsi="Calibri" w:cs="Calibri"/>
          <w:b/>
          <w:bCs/>
          <w:color w:val="000000"/>
          <w:sz w:val="22"/>
          <w:u w:val="single"/>
        </w:rPr>
        <w:t xml:space="preserve"> a </w:t>
      </w:r>
      <w:r w:rsidRPr="00FF49BA">
        <w:rPr>
          <w:rFonts w:ascii="Calibri" w:hAnsi="Calibri" w:cs="Calibri"/>
          <w:b/>
          <w:bCs/>
          <w:color w:val="000000"/>
          <w:sz w:val="22"/>
          <w:highlight w:val="cyan"/>
          <w:u w:val="single"/>
        </w:rPr>
        <w:t>secondary effect</w:t>
      </w:r>
      <w:r>
        <w:rPr>
          <w:rFonts w:ascii="Calibri" w:hAnsi="Calibri" w:cs="Calibri"/>
          <w:color w:val="000000"/>
          <w:sz w:val="16"/>
          <w:szCs w:val="16"/>
        </w:rPr>
        <w:t xml:space="preserve"> (or benefit for that matter) of successful U.S.-China space cooperation. </w:t>
      </w:r>
      <w:proofErr w:type="gramStart"/>
      <w:r>
        <w:rPr>
          <w:rFonts w:ascii="Calibri" w:hAnsi="Calibri" w:cs="Calibri"/>
          <w:color w:val="000000"/>
          <w:sz w:val="22"/>
          <w:u w:val="single"/>
        </w:rPr>
        <w:t>In order for</w:t>
      </w:r>
      <w:proofErr w:type="gramEnd"/>
      <w:r>
        <w:rPr>
          <w:rFonts w:ascii="Calibri" w:hAnsi="Calibri" w:cs="Calibri"/>
          <w:color w:val="000000"/>
          <w:sz w:val="22"/>
          <w:u w:val="single"/>
        </w:rPr>
        <w:t xml:space="preserve"> this cooperation to take place, the benefits will have to outweigh the challenges</w:t>
      </w:r>
      <w:r>
        <w:rPr>
          <w:rFonts w:ascii="Calibri" w:hAnsi="Calibri" w:cs="Calibri"/>
          <w:color w:val="000000"/>
          <w:sz w:val="16"/>
          <w:szCs w:val="16"/>
        </w:rPr>
        <w:t xml:space="preserve"> (some which will likely be viewed as risks) for both nations.</w:t>
      </w:r>
    </w:p>
    <w:p w14:paraId="1F6235A0" w14:textId="77777777" w:rsidR="001F14A5" w:rsidRDefault="001F14A5" w:rsidP="001F14A5">
      <w:pPr>
        <w:pStyle w:val="NormalWeb"/>
        <w:spacing w:before="0" w:beforeAutospacing="0" w:after="160" w:afterAutospacing="0"/>
      </w:pPr>
      <w:r>
        <w:rPr>
          <w:rFonts w:ascii="Calibri" w:hAnsi="Calibri" w:cs="Calibri"/>
          <w:color w:val="000000"/>
          <w:sz w:val="22"/>
          <w:u w:val="single"/>
        </w:rPr>
        <w:t xml:space="preserve">The first benefit of cooperation would be </w:t>
      </w:r>
      <w:r w:rsidRPr="00FF49BA">
        <w:rPr>
          <w:rStyle w:val="Emphasis"/>
          <w:highlight w:val="cyan"/>
        </w:rPr>
        <w:t>improved transparency</w:t>
      </w:r>
      <w:r>
        <w:rPr>
          <w:rFonts w:ascii="Calibri" w:hAnsi="Calibri" w:cs="Calibri"/>
          <w:color w:val="000000"/>
          <w:sz w:val="16"/>
          <w:szCs w:val="16"/>
        </w:rPr>
        <w:t xml:space="preserve">.82 </w:t>
      </w:r>
      <w:r w:rsidRPr="00FF49BA">
        <w:rPr>
          <w:rFonts w:ascii="Calibri" w:hAnsi="Calibri" w:cs="Calibri"/>
          <w:color w:val="000000"/>
          <w:sz w:val="22"/>
          <w:highlight w:val="cyan"/>
          <w:u w:val="single"/>
        </w:rPr>
        <w:t>Secrecy</w:t>
      </w:r>
      <w:r>
        <w:rPr>
          <w:rFonts w:ascii="Calibri" w:hAnsi="Calibri" w:cs="Calibri"/>
          <w:color w:val="000000"/>
          <w:sz w:val="22"/>
          <w:u w:val="single"/>
        </w:rPr>
        <w:t xml:space="preserve"> of China’s space program has </w:t>
      </w:r>
      <w:r w:rsidRPr="00FF49BA">
        <w:rPr>
          <w:rFonts w:ascii="Calibri" w:hAnsi="Calibri" w:cs="Calibri"/>
          <w:color w:val="000000"/>
          <w:sz w:val="22"/>
          <w:highlight w:val="cyan"/>
          <w:u w:val="single"/>
        </w:rPr>
        <w:t>led to</w:t>
      </w:r>
      <w:r>
        <w:rPr>
          <w:rFonts w:ascii="Calibri" w:hAnsi="Calibri" w:cs="Calibri"/>
          <w:color w:val="000000"/>
          <w:sz w:val="22"/>
          <w:u w:val="single"/>
        </w:rPr>
        <w:t xml:space="preserve"> a </w:t>
      </w:r>
      <w:r w:rsidRPr="00FF49BA">
        <w:rPr>
          <w:rFonts w:ascii="Calibri" w:hAnsi="Calibri" w:cs="Calibri"/>
          <w:color w:val="000000"/>
          <w:sz w:val="22"/>
          <w:highlight w:val="cyan"/>
          <w:u w:val="single"/>
        </w:rPr>
        <w:t>suspicious outlook</w:t>
      </w:r>
      <w:r>
        <w:rPr>
          <w:rFonts w:ascii="Calibri" w:hAnsi="Calibri" w:cs="Calibri"/>
          <w:color w:val="000000"/>
          <w:sz w:val="22"/>
          <w:u w:val="single"/>
        </w:rPr>
        <w:t xml:space="preserve"> by many critics of this program.</w:t>
      </w:r>
      <w:r>
        <w:rPr>
          <w:rFonts w:ascii="Calibri" w:hAnsi="Calibri" w:cs="Calibri"/>
          <w:color w:val="000000"/>
          <w:sz w:val="16"/>
          <w:szCs w:val="16"/>
        </w:rPr>
        <w:t xml:space="preserve"> </w:t>
      </w:r>
      <w:r>
        <w:rPr>
          <w:rFonts w:ascii="Calibri" w:hAnsi="Calibri" w:cs="Calibri"/>
          <w:color w:val="000000"/>
          <w:sz w:val="22"/>
          <w:u w:val="single"/>
        </w:rPr>
        <w:t xml:space="preserve">Space cooperation between the two countries could be based on </w:t>
      </w:r>
      <w:r>
        <w:rPr>
          <w:rFonts w:ascii="Calibri" w:hAnsi="Calibri" w:cs="Calibri"/>
          <w:b/>
          <w:bCs/>
          <w:color w:val="000000"/>
          <w:sz w:val="22"/>
          <w:u w:val="single"/>
        </w:rPr>
        <w:t>regular meetings</w:t>
      </w:r>
      <w:r>
        <w:rPr>
          <w:rFonts w:ascii="Calibri" w:hAnsi="Calibri" w:cs="Calibri"/>
          <w:color w:val="000000"/>
          <w:sz w:val="22"/>
          <w:u w:val="single"/>
        </w:rPr>
        <w:t xml:space="preserve"> which “could help the two nations understand each other’s intentions more clearly</w:t>
      </w:r>
      <w:r>
        <w:rPr>
          <w:rFonts w:ascii="Calibri" w:hAnsi="Calibri" w:cs="Calibri"/>
          <w:color w:val="000000"/>
          <w:sz w:val="16"/>
          <w:szCs w:val="16"/>
        </w:rPr>
        <w:t xml:space="preserve">.”83 With China as a partner, </w:t>
      </w:r>
      <w:r>
        <w:rPr>
          <w:rFonts w:ascii="Calibri" w:hAnsi="Calibri" w:cs="Calibri"/>
          <w:color w:val="000000"/>
          <w:sz w:val="22"/>
          <w:u w:val="single"/>
        </w:rPr>
        <w:t xml:space="preserve">the U.S. would have </w:t>
      </w:r>
      <w:r w:rsidRPr="00FF49BA">
        <w:rPr>
          <w:rFonts w:ascii="Calibri" w:hAnsi="Calibri" w:cs="Calibri"/>
          <w:color w:val="000000"/>
          <w:sz w:val="22"/>
          <w:highlight w:val="cyan"/>
          <w:u w:val="single"/>
        </w:rPr>
        <w:t>better visibility and communication</w:t>
      </w:r>
      <w:r>
        <w:rPr>
          <w:rFonts w:ascii="Calibri" w:hAnsi="Calibri" w:cs="Calibri"/>
          <w:color w:val="000000"/>
          <w:sz w:val="22"/>
          <w:u w:val="single"/>
        </w:rPr>
        <w:t xml:space="preserve"> with the CNSA concerning</w:t>
      </w:r>
      <w:r>
        <w:rPr>
          <w:rFonts w:ascii="Calibri" w:hAnsi="Calibri" w:cs="Calibri"/>
          <w:color w:val="000000"/>
          <w:sz w:val="16"/>
          <w:szCs w:val="16"/>
        </w:rPr>
        <w:t xml:space="preserve"> </w:t>
      </w:r>
      <w:r>
        <w:rPr>
          <w:rFonts w:ascii="Calibri" w:hAnsi="Calibri" w:cs="Calibri"/>
          <w:color w:val="000000"/>
          <w:sz w:val="22"/>
          <w:u w:val="single"/>
        </w:rPr>
        <w:t>China’s space  activities, and the same would hold true for China</w:t>
      </w:r>
      <w:r>
        <w:rPr>
          <w:rFonts w:ascii="Calibri" w:hAnsi="Calibri" w:cs="Calibri"/>
          <w:color w:val="000000"/>
          <w:sz w:val="16"/>
          <w:szCs w:val="16"/>
        </w:rPr>
        <w:t>. Reviewing China’s White Paper on its space policy and trying to make sense of its counterspace capabilities after the fact is the wrong approach. “If NASA signed an agreement with CNSA and began joint space projects, they would more easily and directly understand China’s space activities and directions.”84</w:t>
      </w:r>
    </w:p>
    <w:p w14:paraId="15B0090E" w14:textId="77777777" w:rsidR="001F14A5" w:rsidRDefault="001F14A5" w:rsidP="001F14A5">
      <w:pPr>
        <w:pStyle w:val="NormalWeb"/>
        <w:spacing w:before="0" w:beforeAutospacing="0" w:after="160" w:afterAutospacing="0"/>
      </w:pPr>
      <w:r>
        <w:rPr>
          <w:rFonts w:ascii="Calibri" w:hAnsi="Calibri" w:cs="Calibri"/>
          <w:color w:val="000000"/>
          <w:sz w:val="16"/>
          <w:szCs w:val="16"/>
        </w:rPr>
        <w:t xml:space="preserve">Another benefit mentioned earlier is </w:t>
      </w:r>
      <w:r w:rsidRPr="00FF49BA">
        <w:rPr>
          <w:rFonts w:ascii="Calibri" w:hAnsi="Calibri" w:cs="Calibri"/>
          <w:color w:val="000000"/>
          <w:sz w:val="22"/>
          <w:highlight w:val="cyan"/>
          <w:u w:val="single"/>
        </w:rPr>
        <w:t>cost savings</w:t>
      </w:r>
      <w:r>
        <w:rPr>
          <w:rFonts w:ascii="Calibri" w:hAnsi="Calibri" w:cs="Calibri"/>
          <w:color w:val="000000"/>
          <w:sz w:val="16"/>
          <w:szCs w:val="16"/>
        </w:rPr>
        <w:t xml:space="preserve">, which </w:t>
      </w:r>
      <w:r>
        <w:rPr>
          <w:rFonts w:ascii="Calibri" w:hAnsi="Calibri" w:cs="Calibri"/>
          <w:color w:val="000000"/>
          <w:sz w:val="22"/>
          <w:u w:val="single"/>
        </w:rPr>
        <w:t xml:space="preserve">would be </w:t>
      </w:r>
      <w:r w:rsidRPr="00FF49BA">
        <w:rPr>
          <w:rFonts w:ascii="Calibri" w:hAnsi="Calibri" w:cs="Calibri"/>
          <w:color w:val="000000"/>
          <w:sz w:val="22"/>
          <w:highlight w:val="cyan"/>
          <w:u w:val="single"/>
        </w:rPr>
        <w:t>attractive for both</w:t>
      </w:r>
      <w:r>
        <w:rPr>
          <w:rFonts w:ascii="Calibri" w:hAnsi="Calibri" w:cs="Calibri"/>
          <w:color w:val="000000"/>
          <w:sz w:val="22"/>
          <w:u w:val="single"/>
        </w:rPr>
        <w:t xml:space="preserve"> nations. For most countries, </w:t>
      </w:r>
      <w:r w:rsidRPr="00E17BEC">
        <w:rPr>
          <w:rFonts w:ascii="Calibri" w:hAnsi="Calibri" w:cs="Calibri"/>
          <w:color w:val="000000"/>
          <w:sz w:val="22"/>
          <w:highlight w:val="cyan"/>
          <w:u w:val="single"/>
        </w:rPr>
        <w:t>budgets</w:t>
      </w:r>
      <w:r>
        <w:rPr>
          <w:rFonts w:ascii="Calibri" w:hAnsi="Calibri" w:cs="Calibri"/>
          <w:color w:val="000000"/>
          <w:sz w:val="22"/>
          <w:u w:val="single"/>
        </w:rPr>
        <w:t xml:space="preserve"> for space are </w:t>
      </w:r>
      <w:r w:rsidRPr="00E17BEC">
        <w:rPr>
          <w:rFonts w:ascii="Calibri" w:hAnsi="Calibri" w:cs="Calibri"/>
          <w:color w:val="000000"/>
          <w:sz w:val="22"/>
          <w:highlight w:val="cyan"/>
          <w:u w:val="single"/>
        </w:rPr>
        <w:t>insufficient</w:t>
      </w:r>
      <w:r>
        <w:rPr>
          <w:rFonts w:ascii="Calibri" w:hAnsi="Calibri" w:cs="Calibri"/>
          <w:color w:val="000000"/>
          <w:sz w:val="22"/>
          <w:u w:val="single"/>
        </w:rPr>
        <w:t xml:space="preserve"> or limited to the point where they depend on </w:t>
      </w:r>
      <w:r w:rsidRPr="00E17BEC">
        <w:rPr>
          <w:rFonts w:ascii="Calibri" w:hAnsi="Calibri" w:cs="Calibri"/>
          <w:color w:val="000000"/>
          <w:sz w:val="22"/>
          <w:highlight w:val="cyan"/>
          <w:u w:val="single"/>
        </w:rPr>
        <w:t>international</w:t>
      </w:r>
      <w:r>
        <w:rPr>
          <w:rFonts w:ascii="Calibri" w:hAnsi="Calibri" w:cs="Calibri"/>
          <w:color w:val="000000"/>
          <w:sz w:val="22"/>
          <w:u w:val="single"/>
        </w:rPr>
        <w:t xml:space="preserve"> space </w:t>
      </w:r>
      <w:r w:rsidRPr="00E17BEC">
        <w:rPr>
          <w:rFonts w:ascii="Calibri" w:hAnsi="Calibri" w:cs="Calibri"/>
          <w:color w:val="000000"/>
          <w:sz w:val="22"/>
          <w:highlight w:val="cyan"/>
          <w:u w:val="single"/>
        </w:rPr>
        <w:t>cooperation</w:t>
      </w:r>
      <w:r>
        <w:rPr>
          <w:rFonts w:ascii="Calibri" w:hAnsi="Calibri" w:cs="Calibri"/>
          <w:color w:val="000000"/>
          <w:sz w:val="22"/>
          <w:u w:val="single"/>
        </w:rPr>
        <w:t xml:space="preserve"> to </w:t>
      </w:r>
      <w:r w:rsidRPr="00E17BEC">
        <w:rPr>
          <w:rFonts w:ascii="Calibri" w:hAnsi="Calibri" w:cs="Calibri"/>
          <w:color w:val="000000"/>
          <w:sz w:val="22"/>
          <w:highlight w:val="cyan"/>
          <w:u w:val="single"/>
        </w:rPr>
        <w:t>meet</w:t>
      </w:r>
      <w:r>
        <w:rPr>
          <w:rFonts w:ascii="Calibri" w:hAnsi="Calibri" w:cs="Calibri"/>
          <w:color w:val="000000"/>
          <w:sz w:val="22"/>
          <w:u w:val="single"/>
        </w:rPr>
        <w:t xml:space="preserve"> their </w:t>
      </w:r>
      <w:r w:rsidRPr="00E17BEC">
        <w:rPr>
          <w:rFonts w:ascii="Calibri" w:hAnsi="Calibri" w:cs="Calibri"/>
          <w:color w:val="000000"/>
          <w:sz w:val="22"/>
          <w:highlight w:val="cyan"/>
          <w:u w:val="single"/>
        </w:rPr>
        <w:t>goals</w:t>
      </w:r>
      <w:r>
        <w:rPr>
          <w:rFonts w:ascii="Calibri" w:hAnsi="Calibri" w:cs="Calibri"/>
          <w:color w:val="000000"/>
          <w:sz w:val="16"/>
          <w:szCs w:val="16"/>
        </w:rPr>
        <w:t xml:space="preserve">.85 Exceptions to this in some </w:t>
      </w:r>
      <w:proofErr w:type="gramStart"/>
      <w:r>
        <w:rPr>
          <w:rFonts w:ascii="Calibri" w:hAnsi="Calibri" w:cs="Calibri"/>
          <w:color w:val="000000"/>
          <w:sz w:val="16"/>
          <w:szCs w:val="16"/>
        </w:rPr>
        <w:t>degree</w:t>
      </w:r>
      <w:proofErr w:type="gramEnd"/>
      <w:r>
        <w:rPr>
          <w:rFonts w:ascii="Calibri" w:hAnsi="Calibri" w:cs="Calibri"/>
          <w:color w:val="000000"/>
          <w:sz w:val="16"/>
          <w:szCs w:val="16"/>
        </w:rPr>
        <w:t xml:space="preserve"> are Russia, the U.S. and China, as all have achieved their own manned space programs. President Bush’s “Vision for Space Exploration” announcement in 2004 called for “redirecting NASA’s human exploration program from low Earth orbit to the Moon, Mars, and worlds beyond.”86 The timeframe specified in this announcement for the return to the moon was between 2015-2020, carrying a price tag of $104 billion.87 </w:t>
      </w:r>
      <w:r>
        <w:rPr>
          <w:rFonts w:ascii="Calibri" w:hAnsi="Calibri" w:cs="Calibri"/>
          <w:color w:val="000000"/>
          <w:sz w:val="22"/>
          <w:u w:val="single"/>
        </w:rPr>
        <w:t>China too has ambitions for manned missions to moon, so spreading the cost could prove beneficial to both nations.</w:t>
      </w:r>
    </w:p>
    <w:p w14:paraId="1D580DF8" w14:textId="77777777" w:rsidR="001F14A5" w:rsidRDefault="001F14A5" w:rsidP="001F14A5">
      <w:pPr>
        <w:pStyle w:val="NormalWeb"/>
        <w:spacing w:before="0" w:beforeAutospacing="0" w:after="160" w:afterAutospacing="0"/>
      </w:pPr>
      <w:r>
        <w:rPr>
          <w:rFonts w:ascii="Calibri" w:hAnsi="Calibri" w:cs="Calibri"/>
          <w:color w:val="000000"/>
          <w:sz w:val="22"/>
          <w:u w:val="single"/>
        </w:rPr>
        <w:t xml:space="preserve">Increasing U.S. options </w:t>
      </w:r>
      <w:proofErr w:type="gramStart"/>
      <w:r>
        <w:rPr>
          <w:rFonts w:ascii="Calibri" w:hAnsi="Calibri" w:cs="Calibri"/>
          <w:color w:val="000000"/>
          <w:sz w:val="22"/>
          <w:u w:val="single"/>
        </w:rPr>
        <w:t>with regard to</w:t>
      </w:r>
      <w:proofErr w:type="gramEnd"/>
      <w:r>
        <w:rPr>
          <w:rFonts w:ascii="Calibri" w:hAnsi="Calibri" w:cs="Calibri"/>
          <w:color w:val="000000"/>
          <w:sz w:val="22"/>
          <w:u w:val="single"/>
        </w:rPr>
        <w:t xml:space="preserve"> manned </w:t>
      </w:r>
      <w:proofErr w:type="spellStart"/>
      <w:r>
        <w:rPr>
          <w:rFonts w:ascii="Calibri" w:hAnsi="Calibri" w:cs="Calibri"/>
          <w:color w:val="000000"/>
          <w:sz w:val="22"/>
          <w:u w:val="single"/>
        </w:rPr>
        <w:t>spacelift</w:t>
      </w:r>
      <w:proofErr w:type="spellEnd"/>
      <w:r>
        <w:rPr>
          <w:rFonts w:ascii="Calibri" w:hAnsi="Calibri" w:cs="Calibri"/>
          <w:color w:val="000000"/>
          <w:sz w:val="22"/>
          <w:u w:val="single"/>
        </w:rPr>
        <w:t xml:space="preserve"> could be a benefit in U.S. cooperation with China and is something the U.S. should consider for increased safety and logistics.</w:t>
      </w:r>
      <w:r>
        <w:rPr>
          <w:rFonts w:ascii="Calibri" w:hAnsi="Calibri" w:cs="Calibri"/>
          <w:color w:val="000000"/>
          <w:sz w:val="16"/>
          <w:szCs w:val="16"/>
        </w:rPr>
        <w:t xml:space="preserve"> History has shown that the U.S. was fortunate to have the cooperative programs it had with Russia when the shuttle fleet was grounded following the Columbia accident of 2003. </w:t>
      </w:r>
      <w:r>
        <w:rPr>
          <w:rFonts w:ascii="Calibri" w:hAnsi="Calibri" w:cs="Calibri"/>
          <w:b/>
          <w:bCs/>
          <w:color w:val="000000"/>
          <w:sz w:val="22"/>
          <w:u w:val="single"/>
        </w:rPr>
        <w:t>If China were to become both a U.S. and ISS partner</w:t>
      </w:r>
      <w:r>
        <w:rPr>
          <w:rFonts w:ascii="Calibri" w:hAnsi="Calibri" w:cs="Calibri"/>
          <w:color w:val="000000"/>
          <w:sz w:val="16"/>
          <w:szCs w:val="16"/>
        </w:rPr>
        <w:t xml:space="preserve">, </w:t>
      </w:r>
      <w:r>
        <w:rPr>
          <w:rFonts w:ascii="Calibri" w:hAnsi="Calibri" w:cs="Calibri"/>
          <w:color w:val="000000"/>
          <w:sz w:val="22"/>
          <w:u w:val="single"/>
        </w:rPr>
        <w:t xml:space="preserve">the </w:t>
      </w:r>
      <w:r w:rsidRPr="00E17BEC">
        <w:rPr>
          <w:rFonts w:ascii="Calibri" w:hAnsi="Calibri" w:cs="Calibri"/>
          <w:color w:val="000000"/>
          <w:sz w:val="22"/>
          <w:highlight w:val="cyan"/>
          <w:u w:val="single"/>
        </w:rPr>
        <w:t>U.S.</w:t>
      </w:r>
      <w:r>
        <w:rPr>
          <w:rFonts w:ascii="Calibri" w:hAnsi="Calibri" w:cs="Calibri"/>
          <w:color w:val="000000"/>
          <w:sz w:val="22"/>
          <w:u w:val="single"/>
        </w:rPr>
        <w:t xml:space="preserve"> </w:t>
      </w:r>
      <w:r w:rsidRPr="00E17BEC">
        <w:rPr>
          <w:rFonts w:ascii="Calibri" w:hAnsi="Calibri" w:cs="Calibri"/>
          <w:color w:val="000000"/>
          <w:sz w:val="22"/>
          <w:highlight w:val="cyan"/>
          <w:u w:val="single"/>
        </w:rPr>
        <w:t>would</w:t>
      </w:r>
      <w:r>
        <w:rPr>
          <w:rFonts w:ascii="Calibri" w:hAnsi="Calibri" w:cs="Calibri"/>
          <w:color w:val="000000"/>
          <w:sz w:val="22"/>
          <w:u w:val="single"/>
        </w:rPr>
        <w:t xml:space="preserve"> eventually</w:t>
      </w:r>
      <w:r>
        <w:rPr>
          <w:rFonts w:ascii="Calibri" w:hAnsi="Calibri" w:cs="Calibri"/>
          <w:color w:val="000000"/>
          <w:sz w:val="16"/>
          <w:szCs w:val="16"/>
        </w:rPr>
        <w:t xml:space="preserve"> (assuming continued Shenzhou success) </w:t>
      </w:r>
      <w:r w:rsidRPr="00E17BEC">
        <w:rPr>
          <w:rFonts w:ascii="Calibri" w:hAnsi="Calibri" w:cs="Calibri"/>
          <w:color w:val="000000"/>
          <w:sz w:val="22"/>
          <w:highlight w:val="cyan"/>
          <w:u w:val="single"/>
        </w:rPr>
        <w:t>have another option</w:t>
      </w:r>
      <w:r>
        <w:rPr>
          <w:rFonts w:ascii="Calibri" w:hAnsi="Calibri" w:cs="Calibri"/>
          <w:color w:val="000000"/>
          <w:sz w:val="22"/>
          <w:u w:val="single"/>
        </w:rPr>
        <w:t xml:space="preserve"> besides Russia as a backup </w:t>
      </w:r>
      <w:r w:rsidRPr="00E17BEC">
        <w:rPr>
          <w:rFonts w:ascii="Calibri" w:hAnsi="Calibri" w:cs="Calibri"/>
          <w:color w:val="000000"/>
          <w:sz w:val="22"/>
          <w:highlight w:val="cyan"/>
          <w:u w:val="single"/>
        </w:rPr>
        <w:t>to deliver astronauts</w:t>
      </w:r>
      <w:r>
        <w:rPr>
          <w:rFonts w:ascii="Calibri" w:hAnsi="Calibri" w:cs="Calibri"/>
          <w:color w:val="000000"/>
          <w:sz w:val="22"/>
          <w:u w:val="single"/>
        </w:rPr>
        <w:t xml:space="preserve"> and supplies </w:t>
      </w:r>
      <w:r w:rsidRPr="00E17BEC">
        <w:rPr>
          <w:rFonts w:ascii="Calibri" w:hAnsi="Calibri" w:cs="Calibri"/>
          <w:color w:val="000000"/>
          <w:sz w:val="22"/>
          <w:highlight w:val="cyan"/>
          <w:u w:val="single"/>
        </w:rPr>
        <w:t>to the ISS</w:t>
      </w:r>
      <w:r>
        <w:rPr>
          <w:rFonts w:ascii="Calibri" w:hAnsi="Calibri" w:cs="Calibri"/>
          <w:color w:val="000000"/>
          <w:sz w:val="16"/>
          <w:szCs w:val="16"/>
        </w:rPr>
        <w:t>.88</w:t>
      </w:r>
    </w:p>
    <w:p w14:paraId="561C9931" w14:textId="77777777" w:rsidR="001F14A5" w:rsidRDefault="001F14A5" w:rsidP="001F14A5">
      <w:r w:rsidRPr="00E17BEC">
        <w:rPr>
          <w:b/>
          <w:bCs/>
          <w:color w:val="000000"/>
          <w:highlight w:val="cyan"/>
          <w:u w:val="single"/>
        </w:rPr>
        <w:t>Global stability</w:t>
      </w:r>
      <w:r>
        <w:rPr>
          <w:color w:val="000000"/>
          <w:sz w:val="16"/>
          <w:szCs w:val="16"/>
        </w:rPr>
        <w:t xml:space="preserve"> </w:t>
      </w:r>
      <w:r>
        <w:rPr>
          <w:color w:val="000000"/>
          <w:u w:val="single"/>
        </w:rPr>
        <w:t xml:space="preserve">is </w:t>
      </w:r>
      <w:r w:rsidRPr="00E17BEC">
        <w:rPr>
          <w:color w:val="000000"/>
          <w:highlight w:val="cyan"/>
          <w:u w:val="single"/>
        </w:rPr>
        <w:t>another</w:t>
      </w:r>
      <w:r>
        <w:rPr>
          <w:color w:val="000000"/>
          <w:u w:val="single"/>
        </w:rPr>
        <w:t xml:space="preserve"> possible </w:t>
      </w:r>
      <w:r w:rsidRPr="00E17BEC">
        <w:rPr>
          <w:color w:val="000000"/>
          <w:highlight w:val="cyan"/>
          <w:u w:val="single"/>
        </w:rPr>
        <w:t>benefit</w:t>
      </w:r>
      <w:r>
        <w:rPr>
          <w:color w:val="000000"/>
          <w:u w:val="single"/>
        </w:rPr>
        <w:t xml:space="preserve"> stemming from U.S.-China space cooperation</w:t>
      </w:r>
      <w:r>
        <w:rPr>
          <w:color w:val="000000"/>
          <w:sz w:val="16"/>
          <w:szCs w:val="16"/>
        </w:rPr>
        <w:t xml:space="preserve">.89 “Both China and the USA are important countries in global politics, economics,  and space activity.” 90 </w:t>
      </w:r>
      <w:r>
        <w:rPr>
          <w:color w:val="000000"/>
          <w:u w:val="single"/>
        </w:rPr>
        <w:t>Maintaining a healthy relationship between these two countries has positive global impacts</w:t>
      </w:r>
      <w:r>
        <w:rPr>
          <w:color w:val="000000"/>
          <w:sz w:val="16"/>
          <w:szCs w:val="16"/>
          <w:u w:val="single"/>
        </w:rPr>
        <w:t>.</w:t>
      </w:r>
    </w:p>
    <w:p w14:paraId="222DCC30" w14:textId="77777777" w:rsidR="001F14A5" w:rsidRPr="00600F81" w:rsidRDefault="001F14A5" w:rsidP="001F14A5"/>
    <w:p w14:paraId="45981F87" w14:textId="77777777" w:rsidR="00BE0B4E" w:rsidRDefault="00BE0B4E" w:rsidP="00BE0B4E"/>
    <w:p w14:paraId="4C4A5D5D" w14:textId="77777777" w:rsidR="00BE0B4E" w:rsidRPr="00E72D02" w:rsidRDefault="00BE0B4E" w:rsidP="00BE0B4E">
      <w:pPr>
        <w:pStyle w:val="Heading3"/>
        <w:rPr>
          <w:rFonts w:cs="Arial"/>
        </w:rPr>
      </w:pPr>
      <w:r w:rsidRPr="00E72D02">
        <w:rPr>
          <w:rFonts w:cs="Arial"/>
        </w:rPr>
        <w:lastRenderedPageBreak/>
        <w:t>Framing</w:t>
      </w:r>
    </w:p>
    <w:p w14:paraId="203E2770" w14:textId="77777777" w:rsidR="00BE0B4E" w:rsidRDefault="00BE0B4E" w:rsidP="00BE0B4E">
      <w:pPr>
        <w:pStyle w:val="Heading4"/>
      </w:pPr>
      <w:r>
        <w:t xml:space="preserve">The standard is minimizing existential risk. </w:t>
      </w:r>
    </w:p>
    <w:p w14:paraId="0B7BB2EE" w14:textId="77777777" w:rsidR="00BE0B4E" w:rsidRDefault="00BE0B4E" w:rsidP="00BE0B4E">
      <w:pPr>
        <w:pStyle w:val="Heading4"/>
      </w:pPr>
      <w:r>
        <w:t xml:space="preserve">Extinction First – </w:t>
      </w:r>
    </w:p>
    <w:p w14:paraId="238C13A1" w14:textId="77777777" w:rsidR="00BE0B4E" w:rsidRDefault="00BE0B4E" w:rsidP="00BE0B4E">
      <w:pPr>
        <w:pStyle w:val="Heading4"/>
      </w:pPr>
      <w:r>
        <w:t>[a] Forecloses future improvement – we can never improve society because our impact is irreversible</w:t>
      </w:r>
    </w:p>
    <w:p w14:paraId="4FD9BFAF" w14:textId="77777777" w:rsidR="00BE0B4E" w:rsidRDefault="00BE0B4E" w:rsidP="00BE0B4E">
      <w:pPr>
        <w:pStyle w:val="Heading4"/>
      </w:pPr>
      <w:r>
        <w:t xml:space="preserve">[b] Turns suffering – mass death causes suffering because people can’t get access to resources and </w:t>
      </w:r>
      <w:proofErr w:type="gramStart"/>
      <w:r>
        <w:t>basic necessities</w:t>
      </w:r>
      <w:proofErr w:type="gramEnd"/>
    </w:p>
    <w:p w14:paraId="6F9B7F41" w14:textId="6D59AAFE" w:rsidR="00BE0B4E" w:rsidRDefault="00BE0B4E" w:rsidP="00BE0B4E">
      <w:pPr>
        <w:pStyle w:val="Heading4"/>
      </w:pPr>
      <w:r>
        <w:t>[c] Moral uncertainty – if we’re unsure about which interpretation of the world is true – we ought to preserve the world to keep debating about it</w:t>
      </w:r>
    </w:p>
    <w:p w14:paraId="71E3A772" w14:textId="77777777" w:rsidR="00BE0B4E" w:rsidRPr="00DF4A11" w:rsidRDefault="00BE0B4E" w:rsidP="00BE0B4E">
      <w:pPr>
        <w:pStyle w:val="Heading4"/>
        <w:spacing w:before="200"/>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459BB441" w14:textId="77777777" w:rsidR="00BE0B4E" w:rsidRDefault="00BE0B4E" w:rsidP="00BE0B4E">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015EF490" w14:textId="77777777" w:rsidR="00BE0B4E" w:rsidRPr="00A73F6D" w:rsidRDefault="00BE0B4E" w:rsidP="00BE0B4E">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32D8EEB6" w14:textId="77777777" w:rsidR="00BE0B4E" w:rsidRPr="008A2B5C" w:rsidRDefault="00BE0B4E" w:rsidP="00BE0B4E">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474A9103" w14:textId="77777777" w:rsidR="00BE0B4E" w:rsidRPr="00EC35E9" w:rsidRDefault="00BE0B4E" w:rsidP="00BE0B4E"/>
    <w:p w14:paraId="12A9FDB7" w14:textId="77777777" w:rsidR="00BE0B4E" w:rsidRPr="00B31D92" w:rsidRDefault="00BE0B4E" w:rsidP="00BE0B4E"/>
    <w:p w14:paraId="2401BE06" w14:textId="77777777" w:rsidR="00BE0B4E" w:rsidRPr="00BE0B4E" w:rsidRDefault="00BE0B4E" w:rsidP="00BE0B4E"/>
    <w:p w14:paraId="1266A6EA" w14:textId="77777777" w:rsidR="00BE0B4E" w:rsidRDefault="00BE0B4E" w:rsidP="00BE0B4E">
      <w:pPr>
        <w:pStyle w:val="Heading3"/>
      </w:pPr>
      <w:proofErr w:type="spellStart"/>
      <w:r>
        <w:lastRenderedPageBreak/>
        <w:t>Underview</w:t>
      </w:r>
      <w:proofErr w:type="spellEnd"/>
      <w:r>
        <w:t xml:space="preserve"> </w:t>
      </w:r>
    </w:p>
    <w:p w14:paraId="071E1E7A" w14:textId="77777777" w:rsidR="00BE0B4E" w:rsidRPr="009F7259" w:rsidRDefault="00BE0B4E" w:rsidP="00BE0B4E">
      <w:pPr>
        <w:pStyle w:val="Heading4"/>
      </w:pPr>
      <w:r>
        <w:t xml:space="preserve">1] 1AR theory is legit – anything else means infinite abuse – drop the debater – 1AR is too short to make up for the time trade-off – no RVIs – 6 min 2NR means they can brute force me every time – competing </w:t>
      </w:r>
      <w:proofErr w:type="spellStart"/>
      <w:r>
        <w:t>interps</w:t>
      </w:r>
      <w:proofErr w:type="spellEnd"/>
      <w:r>
        <w:t xml:space="preserve"> – otherwise the 2NR could drown the </w:t>
      </w:r>
      <w:proofErr w:type="spellStart"/>
      <w:r>
        <w:t>aff</w:t>
      </w:r>
      <w:proofErr w:type="spellEnd"/>
      <w:r>
        <w:t xml:space="preserve"> in arguments while playing defense</w:t>
      </w:r>
    </w:p>
    <w:p w14:paraId="5E672C8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847237">
    <w:abstractNumId w:val="10"/>
  </w:num>
  <w:num w:numId="2" w16cid:durableId="598635162">
    <w:abstractNumId w:val="8"/>
  </w:num>
  <w:num w:numId="3" w16cid:durableId="973100708">
    <w:abstractNumId w:val="7"/>
  </w:num>
  <w:num w:numId="4" w16cid:durableId="1343244122">
    <w:abstractNumId w:val="6"/>
  </w:num>
  <w:num w:numId="5" w16cid:durableId="1208764929">
    <w:abstractNumId w:val="5"/>
  </w:num>
  <w:num w:numId="6" w16cid:durableId="2135707202">
    <w:abstractNumId w:val="9"/>
  </w:num>
  <w:num w:numId="7" w16cid:durableId="1157455269">
    <w:abstractNumId w:val="4"/>
  </w:num>
  <w:num w:numId="8" w16cid:durableId="1320843395">
    <w:abstractNumId w:val="3"/>
  </w:num>
  <w:num w:numId="9" w16cid:durableId="801120936">
    <w:abstractNumId w:val="2"/>
  </w:num>
  <w:num w:numId="10" w16cid:durableId="1251231831">
    <w:abstractNumId w:val="1"/>
  </w:num>
  <w:num w:numId="11" w16cid:durableId="1390960435">
    <w:abstractNumId w:val="0"/>
  </w:num>
  <w:num w:numId="12" w16cid:durableId="12214757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74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4A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5CA"/>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150"/>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5B1"/>
    <w:rsid w:val="004B37B4"/>
    <w:rsid w:val="004B72B4"/>
    <w:rsid w:val="004C0314"/>
    <w:rsid w:val="004C0D3D"/>
    <w:rsid w:val="004C213E"/>
    <w:rsid w:val="004C376C"/>
    <w:rsid w:val="004C657F"/>
    <w:rsid w:val="004D17D8"/>
    <w:rsid w:val="004D52D8"/>
    <w:rsid w:val="004E355B"/>
    <w:rsid w:val="004F74D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07E"/>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7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A86"/>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B4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C2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7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71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E3D767"/>
  <w14:defaultImageDpi w14:val="300"/>
  <w15:docId w15:val="{C297FFE9-9C64-B04F-9B21-0346C839D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0B4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74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4F74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F74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F74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74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4D7"/>
  </w:style>
  <w:style w:type="character" w:customStyle="1" w:styleId="Heading1Char">
    <w:name w:val="Heading 1 Char"/>
    <w:aliases w:val="Pocket Char"/>
    <w:basedOn w:val="DefaultParagraphFont"/>
    <w:link w:val="Heading1"/>
    <w:uiPriority w:val="9"/>
    <w:rsid w:val="004F74D7"/>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4F74D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F74D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F74D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4F74D7"/>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4F74D7"/>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4F74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74D7"/>
    <w:rPr>
      <w:color w:val="auto"/>
      <w:u w:val="none"/>
    </w:rPr>
  </w:style>
  <w:style w:type="character" w:styleId="Hyperlink">
    <w:name w:val="Hyperlink"/>
    <w:aliases w:val="Heading 4 Char2,Tag Char2,Big card Char2,body Char2,Normal Tag Char2,small text Char2,heading 2 Char2,Heading 2 Char2 Char Char3,Heading 2 Char1 Char Char Char1, Ch Char1,Ch Char2,No Spacing211 Char2,no read Char2,No Spacing2111 Char2"/>
    <w:basedOn w:val="DefaultParagraphFont"/>
    <w:uiPriority w:val="99"/>
    <w:unhideWhenUsed/>
    <w:rsid w:val="004F74D7"/>
    <w:rPr>
      <w:color w:val="auto"/>
      <w:u w:val="none"/>
    </w:rPr>
  </w:style>
  <w:style w:type="paragraph" w:styleId="DocumentMap">
    <w:name w:val="Document Map"/>
    <w:basedOn w:val="Normal"/>
    <w:link w:val="DocumentMapChar"/>
    <w:uiPriority w:val="99"/>
    <w:semiHidden/>
    <w:unhideWhenUsed/>
    <w:rsid w:val="004F74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74D7"/>
    <w:rPr>
      <w:rFonts w:ascii="Lucida Grande" w:hAnsi="Lucida Grande" w:cs="Lucida Grande"/>
    </w:rPr>
  </w:style>
  <w:style w:type="paragraph" w:styleId="ListParagraph">
    <w:name w:val="List Paragraph"/>
    <w:aliases w:val="6 font"/>
    <w:basedOn w:val="Normal"/>
    <w:uiPriority w:val="34"/>
    <w:qFormat/>
    <w:rsid w:val="00BE0B4E"/>
    <w:pPr>
      <w:ind w:left="720"/>
      <w:contextualSpacing/>
    </w:pPr>
  </w:style>
  <w:style w:type="paragraph" w:customStyle="1" w:styleId="textbold">
    <w:name w:val="text bold"/>
    <w:basedOn w:val="Normal"/>
    <w:link w:val="Emphasis"/>
    <w:uiPriority w:val="20"/>
    <w:qFormat/>
    <w:rsid w:val="00BE0B4E"/>
    <w:pPr>
      <w:widowControl w:val="0"/>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1F14A5"/>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F14A5"/>
    <w:rPr>
      <w:rFonts w:ascii="Times New Roman" w:eastAsia="Times New Roman" w:hAnsi="Times New Roman" w:cs="Times New Roman"/>
    </w:rPr>
  </w:style>
  <w:style w:type="paragraph" w:styleId="Revision">
    <w:name w:val="Revision"/>
    <w:hidden/>
    <w:uiPriority w:val="99"/>
    <w:semiHidden/>
    <w:rsid w:val="0043215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16</Pages>
  <Words>7638</Words>
  <Characters>43541</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5</cp:revision>
  <dcterms:created xsi:type="dcterms:W3CDTF">2022-04-09T19:19:00Z</dcterms:created>
  <dcterms:modified xsi:type="dcterms:W3CDTF">2022-04-09T21:00:00Z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