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F602B" w14:textId="77777777" w:rsidR="000D36BC" w:rsidRDefault="000D36BC" w:rsidP="000D36BC">
      <w:pPr>
        <w:pStyle w:val="Heading2"/>
      </w:pPr>
      <w:r>
        <w:t>1</w:t>
      </w:r>
    </w:p>
    <w:p w14:paraId="02D8F31E" w14:textId="77777777" w:rsidR="000D36BC" w:rsidRDefault="000D36BC" w:rsidP="000D36BC">
      <w:pPr>
        <w:pStyle w:val="Heading4"/>
      </w:pPr>
      <w:r>
        <w:t xml:space="preserve">Interpretation: The affirmative debater must defend reducing intellectual property protections for substances that treat diseases. To clarify, they may not defend substances that prevent diseases.  </w:t>
      </w:r>
    </w:p>
    <w:p w14:paraId="57F380CB" w14:textId="77777777" w:rsidR="000D36BC" w:rsidRPr="000B23F8" w:rsidRDefault="000D36BC" w:rsidP="000D36BC"/>
    <w:p w14:paraId="33A0D3BE" w14:textId="77777777" w:rsidR="000D36BC" w:rsidRDefault="000D36BC" w:rsidP="000D36BC">
      <w:pPr>
        <w:pStyle w:val="Heading4"/>
      </w:pPr>
      <w:r>
        <w:t xml:space="preserve">Violation: They defend COVID vaccines </w:t>
      </w:r>
    </w:p>
    <w:p w14:paraId="3BE7F6B7" w14:textId="77777777" w:rsidR="000D36BC" w:rsidRPr="000B23F8" w:rsidRDefault="000D36BC" w:rsidP="000D36BC"/>
    <w:p w14:paraId="4CF0AA63" w14:textId="77777777" w:rsidR="000D36BC" w:rsidRPr="00DF0F37" w:rsidRDefault="000D36BC" w:rsidP="000D36BC">
      <w:pPr>
        <w:pStyle w:val="Heading4"/>
      </w:pPr>
      <w:r w:rsidRPr="00DF0F37">
        <w:t xml:space="preserve">Medicines </w:t>
      </w:r>
      <w:r w:rsidRPr="00DF0F37">
        <w:rPr>
          <w:u w:val="single"/>
        </w:rPr>
        <w:t>treat</w:t>
      </w:r>
      <w:r w:rsidRPr="00DF0F37">
        <w:t xml:space="preserve"> diseases</w:t>
      </w:r>
    </w:p>
    <w:p w14:paraId="47C584FC" w14:textId="77777777" w:rsidR="000D36BC" w:rsidRPr="00A33B4F" w:rsidRDefault="000D36BC" w:rsidP="000D36BC">
      <w:r w:rsidRPr="00A33B4F">
        <w:rPr>
          <w:rStyle w:val="Style13ptBold"/>
        </w:rPr>
        <w:t xml:space="preserve">Webster </w:t>
      </w:r>
      <w:r>
        <w:t xml:space="preserve">(Merriam Webster is </w:t>
      </w:r>
      <w:r w:rsidRPr="000B23F8">
        <w:t>America's leading and most-trusted provider of language information</w:t>
      </w:r>
      <w:r>
        <w:t>, accessed on 6-30-21, Merriam Webster,</w:t>
      </w:r>
      <w:r w:rsidRPr="00A33B4F">
        <w:t xml:space="preserve"> "Definition of MEDICINE,</w:t>
      </w:r>
      <w:r>
        <w:t>”</w:t>
      </w:r>
      <w:r w:rsidRPr="00A33B4F">
        <w:t xml:space="preserve"> https://www.merriam-webster.com/dictionary/medicine</w:t>
      </w:r>
      <w:r>
        <w:t>)</w:t>
      </w:r>
      <w:r w:rsidRPr="00A33B4F">
        <w:t xml:space="preserve">// </w:t>
      </w:r>
      <w:proofErr w:type="spellStart"/>
      <w:r w:rsidRPr="00A33B4F">
        <w:t>ww</w:t>
      </w:r>
      <w:proofErr w:type="spellEnd"/>
      <w:r w:rsidRPr="00A33B4F">
        <w:t xml:space="preserve"> </w:t>
      </w:r>
      <w:proofErr w:type="spellStart"/>
      <w:r w:rsidRPr="00A33B4F">
        <w:t>pbj</w:t>
      </w:r>
      <w:proofErr w:type="spellEnd"/>
    </w:p>
    <w:p w14:paraId="7F8B9C66" w14:textId="77777777" w:rsidR="000D36BC" w:rsidRDefault="000D36BC" w:rsidP="000D36BC">
      <w:pPr>
        <w:rPr>
          <w:rStyle w:val="Style13ptBold"/>
          <w:b w:val="0"/>
          <w:bCs w:val="0"/>
          <w:sz w:val="16"/>
          <w:szCs w:val="16"/>
        </w:rPr>
      </w:pPr>
      <w:r w:rsidRPr="00CB224D">
        <w:rPr>
          <w:rStyle w:val="Style13ptBold"/>
          <w:sz w:val="16"/>
          <w:szCs w:val="16"/>
        </w:rPr>
        <w:t>Definition of medicine</w:t>
      </w:r>
      <w:r>
        <w:rPr>
          <w:rStyle w:val="Style13ptBold"/>
          <w:sz w:val="16"/>
          <w:szCs w:val="16"/>
        </w:rPr>
        <w:t xml:space="preserve"> </w:t>
      </w:r>
      <w:r w:rsidRPr="00CB224D">
        <w:rPr>
          <w:rStyle w:val="Style13ptBold"/>
          <w:sz w:val="16"/>
          <w:szCs w:val="16"/>
        </w:rPr>
        <w:t>1a:</w:t>
      </w:r>
      <w:r w:rsidRPr="00CB224D">
        <w:rPr>
          <w:rStyle w:val="Style13ptBold"/>
          <w:sz w:val="24"/>
        </w:rPr>
        <w:t xml:space="preserve"> </w:t>
      </w:r>
      <w:r w:rsidRPr="00A33B4F">
        <w:rPr>
          <w:rStyle w:val="Emphasis"/>
        </w:rPr>
        <w:t xml:space="preserve">a substance or preparation </w:t>
      </w:r>
      <w:r w:rsidRPr="00A33B4F">
        <w:rPr>
          <w:rStyle w:val="Emphasis"/>
          <w:highlight w:val="cyan"/>
        </w:rPr>
        <w:t>used in treating disease</w:t>
      </w:r>
      <w:r>
        <w:rPr>
          <w:rStyle w:val="Style13ptBold"/>
          <w:sz w:val="24"/>
        </w:rPr>
        <w:t xml:space="preserve"> </w:t>
      </w:r>
      <w:r w:rsidRPr="00CB224D">
        <w:rPr>
          <w:rStyle w:val="Style13ptBold"/>
          <w:sz w:val="16"/>
          <w:szCs w:val="16"/>
        </w:rPr>
        <w:t>cough medicine</w:t>
      </w:r>
    </w:p>
    <w:p w14:paraId="29FBE1A1" w14:textId="77777777" w:rsidR="000D36BC" w:rsidRPr="00DF0F37" w:rsidRDefault="000D36BC" w:rsidP="000D36BC">
      <w:pPr>
        <w:pStyle w:val="Heading4"/>
      </w:pPr>
      <w:r w:rsidRPr="00DF0F37">
        <w:t>Treatment is different than prevention</w:t>
      </w:r>
    </w:p>
    <w:p w14:paraId="3F0B989B" w14:textId="77777777" w:rsidR="000D36BC" w:rsidRPr="00A33B4F" w:rsidRDefault="000D36BC" w:rsidP="000D36BC">
      <w:r w:rsidRPr="00A33B4F">
        <w:rPr>
          <w:rStyle w:val="Style13ptBold"/>
        </w:rPr>
        <w:t>Pflanzer 20</w:t>
      </w:r>
      <w:r w:rsidRPr="00A33B4F">
        <w:t xml:space="preserve"> </w:t>
      </w:r>
      <w:r>
        <w:t>(</w:t>
      </w:r>
      <w:r w:rsidRPr="00A33B4F">
        <w:t>Lydia Ramsey Pflanzer</w:t>
      </w:r>
      <w:r>
        <w:t xml:space="preserve"> is </w:t>
      </w:r>
      <w:r w:rsidRPr="00670C16">
        <w:t>a healthcare editor for Business Insider. She joined Business Insider in 2015 after graduating from Northwestern University</w:t>
      </w:r>
      <w:r>
        <w:t xml:space="preserve">, </w:t>
      </w:r>
      <w:r w:rsidRPr="00A33B4F">
        <w:t>4-29-2020,</w:t>
      </w:r>
      <w:r>
        <w:t xml:space="preserve"> accessed 6/30/21,</w:t>
      </w:r>
      <w:r w:rsidRPr="00A33B4F">
        <w:t xml:space="preserve"> "Scientists are racing to discover ways to treat and prevent coronavirus. Here's the difference between a treatment and a vaccine.," Business Insider, </w:t>
      </w:r>
      <w:hyperlink r:id="rId6" w:history="1">
        <w:r w:rsidRPr="000E016D">
          <w:rPr>
            <w:rStyle w:val="Hyperlink"/>
          </w:rPr>
          <w:t>https://www.businessinsider.com/whats-the-difference-between-a-vaccine-and-a-treatment-2020-4)//ww</w:t>
        </w:r>
      </w:hyperlink>
      <w:r w:rsidRPr="00A33B4F">
        <w:t xml:space="preserve"> </w:t>
      </w:r>
      <w:proofErr w:type="spellStart"/>
      <w:r w:rsidRPr="00A33B4F">
        <w:t>pbj</w:t>
      </w:r>
      <w:proofErr w:type="spellEnd"/>
    </w:p>
    <w:p w14:paraId="3AEA5836" w14:textId="77777777" w:rsidR="000D36BC" w:rsidRDefault="000D36BC" w:rsidP="000D36BC">
      <w:pPr>
        <w:rPr>
          <w:sz w:val="16"/>
          <w:szCs w:val="16"/>
        </w:rPr>
      </w:pPr>
      <w:r w:rsidRPr="00A33B4F">
        <w:rPr>
          <w:rStyle w:val="Emphasis"/>
          <w:highlight w:val="cyan"/>
        </w:rPr>
        <w:t>Vaccines</w:t>
      </w:r>
      <w:r w:rsidRPr="00A33B4F">
        <w:rPr>
          <w:rStyle w:val="Emphasis"/>
        </w:rPr>
        <w:t xml:space="preserve"> are </w:t>
      </w:r>
      <w:r w:rsidRPr="00A33B4F">
        <w:rPr>
          <w:rStyle w:val="Emphasis"/>
          <w:highlight w:val="cyan"/>
        </w:rPr>
        <w:t>used</w:t>
      </w:r>
      <w:r w:rsidRPr="00A33B4F">
        <w:rPr>
          <w:rStyle w:val="Emphasis"/>
        </w:rPr>
        <w:t xml:space="preserve"> </w:t>
      </w:r>
      <w:r w:rsidRPr="00A33B4F">
        <w:rPr>
          <w:rStyle w:val="Emphasis"/>
          <w:highlight w:val="cyan"/>
        </w:rPr>
        <w:t>to prepare</w:t>
      </w:r>
      <w:r w:rsidRPr="00A33B4F">
        <w:rPr>
          <w:rStyle w:val="Emphasis"/>
        </w:rPr>
        <w:t xml:space="preserve"> </w:t>
      </w:r>
      <w:r w:rsidRPr="00A33B4F">
        <w:rPr>
          <w:rStyle w:val="Emphasis"/>
          <w:highlight w:val="cyan"/>
        </w:rPr>
        <w:t>the body</w:t>
      </w:r>
      <w:r w:rsidRPr="00A33B4F">
        <w:rPr>
          <w:rStyle w:val="Emphasis"/>
        </w:rPr>
        <w:t xml:space="preserve">'s immune system </w:t>
      </w:r>
      <w:r w:rsidRPr="00A33B4F">
        <w:rPr>
          <w:rStyle w:val="Emphasis"/>
          <w:highlight w:val="cyan"/>
        </w:rPr>
        <w:t xml:space="preserve">to fight </w:t>
      </w:r>
      <w:r w:rsidRPr="00A33B4F">
        <w:rPr>
          <w:rStyle w:val="Emphasis"/>
        </w:rPr>
        <w:t xml:space="preserve">off </w:t>
      </w:r>
      <w:r w:rsidRPr="00A33B4F">
        <w:rPr>
          <w:rStyle w:val="Emphasis"/>
          <w:highlight w:val="cyan"/>
        </w:rPr>
        <w:t>infections</w:t>
      </w:r>
      <w:r w:rsidRPr="00A33B4F">
        <w:rPr>
          <w:rStyle w:val="Emphasis"/>
        </w:rPr>
        <w:t xml:space="preserve">. They work by giving the body a small taste of what the virus is like so that way it can produce antibodies that fight off an intruding virus, ideally keeping people from falling ill. Some </w:t>
      </w:r>
      <w:r w:rsidRPr="00A33B4F">
        <w:rPr>
          <w:rStyle w:val="Emphasis"/>
          <w:highlight w:val="cyan"/>
        </w:rPr>
        <w:t>vaccines protect</w:t>
      </w:r>
      <w:r w:rsidRPr="00A33B4F">
        <w:rPr>
          <w:rStyle w:val="Emphasis"/>
        </w:rPr>
        <w:t xml:space="preserve"> better than others, </w:t>
      </w:r>
      <w:r w:rsidRPr="00A33B4F">
        <w:rPr>
          <w:rStyle w:val="Emphasis"/>
          <w:highlight w:val="cyan"/>
        </w:rPr>
        <w:t>and</w:t>
      </w:r>
      <w:r w:rsidRPr="00A33B4F">
        <w:rPr>
          <w:rStyle w:val="Emphasis"/>
        </w:rPr>
        <w:t xml:space="preserve"> they're typically </w:t>
      </w:r>
      <w:r w:rsidRPr="00A33B4F">
        <w:rPr>
          <w:rStyle w:val="Emphasis"/>
          <w:highlight w:val="cyan"/>
        </w:rPr>
        <w:t>administered across broad populations</w:t>
      </w:r>
      <w:r w:rsidRPr="004B4209">
        <w:rPr>
          <w:u w:val="single"/>
        </w:rPr>
        <w:t>.</w:t>
      </w:r>
      <w:r>
        <w:rPr>
          <w:u w:val="single"/>
        </w:rPr>
        <w:t xml:space="preserve"> </w:t>
      </w:r>
      <w:r w:rsidRPr="004B4209">
        <w:rPr>
          <w:sz w:val="16"/>
          <w:szCs w:val="16"/>
        </w:rPr>
        <w:t xml:space="preserve">There are vaccines for some infectious diseases, like the flu, smallpox, measles, and chickenpox. But others, like HIV and hepatitis C, don't have vaccines that protect against them. Vaccines that protect against two other deadly outbreaks, </w:t>
      </w:r>
      <w:proofErr w:type="gramStart"/>
      <w:r w:rsidRPr="004B4209">
        <w:rPr>
          <w:sz w:val="16"/>
          <w:szCs w:val="16"/>
        </w:rPr>
        <w:t>MERS</w:t>
      </w:r>
      <w:proofErr w:type="gramEnd"/>
      <w:r w:rsidRPr="004B4209">
        <w:rPr>
          <w:sz w:val="16"/>
          <w:szCs w:val="16"/>
        </w:rPr>
        <w:t xml:space="preserve"> and SARS, have yet to be approved after the outbreaks subsided.</w:t>
      </w:r>
      <w:r>
        <w:rPr>
          <w:sz w:val="16"/>
          <w:szCs w:val="16"/>
        </w:rPr>
        <w:t xml:space="preserve"> </w:t>
      </w:r>
      <w:r w:rsidRPr="004B4209">
        <w:rPr>
          <w:sz w:val="16"/>
          <w:szCs w:val="16"/>
        </w:rPr>
        <w:t>There are more than 70 potential coronavirus vaccines in the works, with a number in early human trials. Drugmakers are looking into ways to produce the billions of doses that might be needed to suppress the pandemic.</w:t>
      </w:r>
      <w:r>
        <w:rPr>
          <w:sz w:val="16"/>
          <w:szCs w:val="16"/>
        </w:rPr>
        <w:t xml:space="preserve"> </w:t>
      </w:r>
      <w:r w:rsidRPr="004B4209">
        <w:rPr>
          <w:sz w:val="16"/>
          <w:szCs w:val="16"/>
        </w:rPr>
        <w:t>Read more: There are more than 70 potential coronavirus vaccines in the works. Here are the top efforts to watch, including the 16 vaccines set to be tested in people this year.</w:t>
      </w:r>
      <w:r>
        <w:rPr>
          <w:sz w:val="16"/>
          <w:szCs w:val="16"/>
        </w:rPr>
        <w:t xml:space="preserve"> </w:t>
      </w:r>
      <w:r w:rsidRPr="004B4209">
        <w:rPr>
          <w:sz w:val="16"/>
          <w:szCs w:val="16"/>
        </w:rPr>
        <w:t>FILE - In this March 2020 photo provided by Gilead Sciences, a vial of the investigational drug remdesivir is visually inspected at a Gilead manufacturing site in the United States. Given through an IV, the medication is designed to interfere with an enzyme that reproduces viral genetic material. (Gilead Sciences via AP)</w:t>
      </w:r>
      <w:r>
        <w:rPr>
          <w:sz w:val="16"/>
          <w:szCs w:val="16"/>
        </w:rPr>
        <w:t xml:space="preserve"> </w:t>
      </w:r>
      <w:r w:rsidRPr="004B4209">
        <w:rPr>
          <w:sz w:val="16"/>
          <w:szCs w:val="16"/>
        </w:rPr>
        <w:t>FILE - In this March 2020 photo provided by Gilead Sciences, a vial of the investigational drug remdesivir is visually inspected at a Gilead manufacturing site in the United States. Given through an IV, the medication is designed to interfere with an enzyme that reproduces viral genetic material. (Gilead Sciences via AP) Associated Press</w:t>
      </w:r>
      <w:r>
        <w:rPr>
          <w:sz w:val="16"/>
          <w:szCs w:val="16"/>
        </w:rPr>
        <w:t xml:space="preserve"> </w:t>
      </w:r>
      <w:r w:rsidRPr="00A33B4F">
        <w:rPr>
          <w:rStyle w:val="Emphasis"/>
          <w:highlight w:val="cyan"/>
        </w:rPr>
        <w:t>Treatments</w:t>
      </w:r>
      <w:r w:rsidRPr="00A33B4F">
        <w:rPr>
          <w:rStyle w:val="Emphasis"/>
        </w:rPr>
        <w:t xml:space="preserve">, on the other hand, are meant to do just that: treat COVID-19, </w:t>
      </w:r>
      <w:r w:rsidRPr="00A33B4F">
        <w:rPr>
          <w:rStyle w:val="Emphasis"/>
          <w:highlight w:val="cyan"/>
        </w:rPr>
        <w:t>help</w:t>
      </w:r>
      <w:r w:rsidRPr="00A33B4F">
        <w:rPr>
          <w:rStyle w:val="Emphasis"/>
        </w:rPr>
        <w:t xml:space="preserve">ing </w:t>
      </w:r>
      <w:r w:rsidRPr="00A33B4F">
        <w:rPr>
          <w:rStyle w:val="Emphasis"/>
          <w:highlight w:val="cyan"/>
        </w:rPr>
        <w:t>patients sickened by the virus</w:t>
      </w:r>
      <w:r w:rsidRPr="00A33B4F">
        <w:rPr>
          <w:rStyle w:val="Emphasis"/>
        </w:rPr>
        <w:t xml:space="preserve"> survive and recover more quickly. </w:t>
      </w:r>
      <w:r w:rsidRPr="00A33B4F">
        <w:rPr>
          <w:rStyle w:val="Emphasis"/>
          <w:highlight w:val="cyan"/>
        </w:rPr>
        <w:t>Treatments</w:t>
      </w:r>
      <w:r w:rsidRPr="00A33B4F">
        <w:rPr>
          <w:rStyle w:val="Emphasis"/>
        </w:rPr>
        <w:t xml:space="preserve"> for disease </w:t>
      </w:r>
      <w:r w:rsidRPr="00A33B4F">
        <w:rPr>
          <w:rStyle w:val="Emphasis"/>
          <w:highlight w:val="cyan"/>
        </w:rPr>
        <w:t>are there to</w:t>
      </w:r>
      <w:r w:rsidRPr="00A33B4F">
        <w:rPr>
          <w:rStyle w:val="Emphasis"/>
        </w:rPr>
        <w:t xml:space="preserve"> lessen symptoms and ultimately </w:t>
      </w:r>
      <w:r w:rsidRPr="00A33B4F">
        <w:rPr>
          <w:rStyle w:val="Emphasis"/>
          <w:highlight w:val="cyan"/>
        </w:rPr>
        <w:t>improve the outcomes of a</w:t>
      </w:r>
      <w:r w:rsidRPr="00A33B4F">
        <w:rPr>
          <w:rStyle w:val="Emphasis"/>
        </w:rPr>
        <w:t xml:space="preserve"> particular </w:t>
      </w:r>
      <w:r w:rsidRPr="00A33B4F">
        <w:rPr>
          <w:rStyle w:val="Emphasis"/>
          <w:highlight w:val="cyan"/>
        </w:rPr>
        <w:t>disease</w:t>
      </w:r>
      <w:r w:rsidRPr="004B4209">
        <w:rPr>
          <w:u w:val="single"/>
        </w:rPr>
        <w:t>.</w:t>
      </w:r>
      <w:r>
        <w:rPr>
          <w:u w:val="single"/>
        </w:rPr>
        <w:t xml:space="preserve"> </w:t>
      </w:r>
      <w:r w:rsidRPr="004B4209">
        <w:rPr>
          <w:sz w:val="16"/>
          <w:szCs w:val="16"/>
        </w:rPr>
        <w:t>Sometimes, medications can be used preventatively. For instance, patients with</w:t>
      </w:r>
      <w:r>
        <w:rPr>
          <w:sz w:val="16"/>
          <w:szCs w:val="16"/>
        </w:rPr>
        <w:t xml:space="preserve"> </w:t>
      </w:r>
      <w:r w:rsidRPr="004B4209">
        <w:rPr>
          <w:sz w:val="16"/>
          <w:szCs w:val="16"/>
        </w:rPr>
        <w:t>high cholesterol</w:t>
      </w:r>
      <w:r>
        <w:rPr>
          <w:sz w:val="16"/>
          <w:szCs w:val="16"/>
        </w:rPr>
        <w:t xml:space="preserve"> </w:t>
      </w:r>
      <w:r w:rsidRPr="004B4209">
        <w:rPr>
          <w:sz w:val="16"/>
          <w:szCs w:val="16"/>
        </w:rPr>
        <w:t>might be prescribed a medication called a statin to prevent heart attacks. Some potential coronavirus treatments are being studied to see if they can prevent people from contracting the virus in the first place.</w:t>
      </w:r>
      <w:r>
        <w:rPr>
          <w:sz w:val="16"/>
          <w:szCs w:val="16"/>
        </w:rPr>
        <w:t xml:space="preserve"> </w:t>
      </w:r>
      <w:r w:rsidRPr="004B4209">
        <w:rPr>
          <w:sz w:val="16"/>
          <w:szCs w:val="16"/>
        </w:rPr>
        <w:t xml:space="preserve">For COVID-19, researchers are testing everything from antimalarial medications to antivirals, to even common heartburn medications in hospitalized patients with the hopes that more patients will survive severe forms of the illness and potentially recover faster. Some are looking at ways to use patients' own bodies to fight the virus with antibody treatments. </w:t>
      </w:r>
    </w:p>
    <w:p w14:paraId="4B46EAA8" w14:textId="77777777" w:rsidR="000D36BC" w:rsidRDefault="000D36BC" w:rsidP="000D36BC">
      <w:pPr>
        <w:pStyle w:val="Heading4"/>
      </w:pPr>
      <w:r>
        <w:t>Vaccines specifically are different from medicines</w:t>
      </w:r>
    </w:p>
    <w:p w14:paraId="7AA4FD1A" w14:textId="77777777" w:rsidR="000D36BC" w:rsidRDefault="000D36BC" w:rsidP="000D36BC">
      <w:r w:rsidRPr="00A33B4F">
        <w:rPr>
          <w:rStyle w:val="Style13ptBold"/>
        </w:rPr>
        <w:t>Immunize BC 20</w:t>
      </w:r>
      <w:r>
        <w:t xml:space="preserve"> (Immunize British Colombia</w:t>
      </w:r>
      <w:r w:rsidRPr="006A608A">
        <w:t xml:space="preserve"> is a collaborative project of the BC Ministry of Health, the BC Centre for Disease Control (</w:t>
      </w:r>
      <w:proofErr w:type="gramStart"/>
      <w:r w:rsidRPr="006A608A">
        <w:t>an</w:t>
      </w:r>
      <w:proofErr w:type="gramEnd"/>
      <w:r w:rsidRPr="006A608A">
        <w:t xml:space="preserve"> agency of the BC Provincial Health Services Authority), the regional health authorities (First Nations Health Authority, Fraser Health, Interior Health, Island Health, Northern Health and Vancouver Coastal Health), the BC Pharmacy Association and the Public Health Association of BC. Our mission is to improve the health of British Columbians by continuing to reduce the number of vaccine-preventable diseases, along with the illness, disability and death that they cause</w:t>
      </w:r>
      <w:r>
        <w:t xml:space="preserve">, </w:t>
      </w:r>
      <w:r w:rsidRPr="00A33B4F">
        <w:t>What are vaccines?</w:t>
      </w:r>
      <w:r>
        <w:t xml:space="preserve">, Date last reviewed: Thursday, Mar 19, 2020, accessed on 6-30-21, </w:t>
      </w:r>
      <w:hyperlink r:id="rId7" w:history="1">
        <w:r w:rsidRPr="000E016D">
          <w:rPr>
            <w:rStyle w:val="Hyperlink"/>
          </w:rPr>
          <w:t>https://immunizebc.ca/what-are-vaccines)//ww</w:t>
        </w:r>
      </w:hyperlink>
      <w:r>
        <w:t xml:space="preserve"> </w:t>
      </w:r>
      <w:proofErr w:type="spellStart"/>
      <w:r>
        <w:t>pbj</w:t>
      </w:r>
      <w:proofErr w:type="spellEnd"/>
    </w:p>
    <w:p w14:paraId="268ED8FD" w14:textId="77777777" w:rsidR="000D36BC" w:rsidRPr="00A33B4F" w:rsidRDefault="000D36BC" w:rsidP="000D36BC">
      <w:pPr>
        <w:rPr>
          <w:sz w:val="16"/>
        </w:rPr>
      </w:pPr>
      <w:r w:rsidRPr="00A33B4F">
        <w:rPr>
          <w:sz w:val="16"/>
        </w:rPr>
        <w:t xml:space="preserve">Vaccines are products that protect people against many diseases that can be very dangerous and even deadly. </w:t>
      </w:r>
      <w:r w:rsidRPr="00A33B4F">
        <w:rPr>
          <w:rStyle w:val="Emphasis"/>
          <w:highlight w:val="cyan"/>
        </w:rPr>
        <w:t>Different t</w:t>
      </w:r>
      <w:r w:rsidRPr="00731AC7">
        <w:rPr>
          <w:rStyle w:val="Emphasis"/>
          <w:highlight w:val="cyan"/>
        </w:rPr>
        <w:t>han</w:t>
      </w:r>
      <w:r w:rsidRPr="00A33B4F">
        <w:rPr>
          <w:rStyle w:val="Emphasis"/>
        </w:rPr>
        <w:t xml:space="preserve"> most </w:t>
      </w:r>
      <w:r w:rsidRPr="00A33B4F">
        <w:rPr>
          <w:rStyle w:val="Emphasis"/>
          <w:highlight w:val="cyan"/>
        </w:rPr>
        <w:t>medicines that treat or cure diseases, vaccines prevent</w:t>
      </w:r>
      <w:r w:rsidRPr="00A33B4F">
        <w:rPr>
          <w:rStyle w:val="Emphasis"/>
        </w:rPr>
        <w:t xml:space="preserve"> you from getting sick with the </w:t>
      </w:r>
      <w:r w:rsidRPr="00A33B4F">
        <w:rPr>
          <w:rStyle w:val="Emphasis"/>
          <w:highlight w:val="cyan"/>
        </w:rPr>
        <w:t>disease</w:t>
      </w:r>
      <w:r w:rsidRPr="00A33B4F">
        <w:rPr>
          <w:rStyle w:val="Emphasis"/>
        </w:rPr>
        <w:t xml:space="preserve"> in the first place.</w:t>
      </w:r>
    </w:p>
    <w:p w14:paraId="51273634" w14:textId="77777777" w:rsidR="000D36BC" w:rsidRDefault="000D36BC" w:rsidP="000D36BC"/>
    <w:p w14:paraId="68574FFD" w14:textId="77777777" w:rsidR="000D36BC" w:rsidRPr="00430319" w:rsidRDefault="000D36BC" w:rsidP="000D36BC">
      <w:pPr>
        <w:pStyle w:val="Heading4"/>
        <w:rPr>
          <w:u w:val="single"/>
        </w:rPr>
      </w:pPr>
      <w:r w:rsidRPr="00430319">
        <w:rPr>
          <w:u w:val="single"/>
        </w:rPr>
        <w:t>Standards:</w:t>
      </w:r>
    </w:p>
    <w:p w14:paraId="78A49AB6" w14:textId="492B8686" w:rsidR="000D36BC" w:rsidRPr="00715645" w:rsidRDefault="000D36BC" w:rsidP="000D36BC">
      <w:pPr>
        <w:pStyle w:val="Heading4"/>
        <w:rPr>
          <w:rFonts w:asciiTheme="minorHAnsi" w:hAnsiTheme="minorHAnsi" w:cstheme="minorHAnsi"/>
          <w:color w:val="000000" w:themeColor="text1"/>
        </w:rPr>
      </w:pPr>
      <w:r w:rsidRPr="00715645">
        <w:rPr>
          <w:rFonts w:asciiTheme="minorHAnsi" w:hAnsiTheme="minorHAnsi" w:cstheme="minorHAnsi"/>
          <w:color w:val="000000" w:themeColor="text1"/>
        </w:rPr>
        <w:t xml:space="preserve">[1] Limits – they explode the topic to include tons of </w:t>
      </w:r>
      <w:r>
        <w:rPr>
          <w:rFonts w:asciiTheme="minorHAnsi" w:hAnsiTheme="minorHAnsi" w:cstheme="minorHAnsi"/>
          <w:color w:val="000000" w:themeColor="text1"/>
        </w:rPr>
        <w:t xml:space="preserve">substances that prevent disease rather than treat them like soap, medical supplies, or food </w:t>
      </w:r>
      <w:r w:rsidRPr="00715645">
        <w:rPr>
          <w:rFonts w:asciiTheme="minorHAnsi" w:hAnsiTheme="minorHAnsi" w:cstheme="minorHAnsi"/>
          <w:color w:val="000000" w:themeColor="text1"/>
        </w:rPr>
        <w:t xml:space="preserve">and make it so there is </w:t>
      </w:r>
      <w:r w:rsidRPr="00715645">
        <w:rPr>
          <w:rFonts w:asciiTheme="minorHAnsi" w:hAnsiTheme="minorHAnsi" w:cstheme="minorHAnsi"/>
          <w:i/>
          <w:color w:val="000000" w:themeColor="text1"/>
        </w:rPr>
        <w:t>no</w:t>
      </w:r>
      <w:r w:rsidRPr="00715645">
        <w:rPr>
          <w:rFonts w:asciiTheme="minorHAnsi" w:hAnsiTheme="minorHAnsi" w:cstheme="minorHAnsi"/>
          <w:color w:val="000000" w:themeColor="text1"/>
        </w:rPr>
        <w:t xml:space="preserve"> unified neg generics</w:t>
      </w:r>
      <w:r>
        <w:rPr>
          <w:rFonts w:asciiTheme="minorHAnsi" w:hAnsiTheme="minorHAnsi" w:cstheme="minorHAnsi"/>
          <w:color w:val="000000" w:themeColor="text1"/>
        </w:rPr>
        <w:t>.</w:t>
      </w:r>
      <w:r w:rsidRPr="00715645">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The </w:t>
      </w:r>
      <w:proofErr w:type="spellStart"/>
      <w:r>
        <w:rPr>
          <w:rFonts w:asciiTheme="minorHAnsi" w:hAnsiTheme="minorHAnsi" w:cstheme="minorHAnsi"/>
          <w:color w:val="000000" w:themeColor="text1"/>
        </w:rPr>
        <w:t>aff</w:t>
      </w:r>
      <w:proofErr w:type="spellEnd"/>
      <w:r>
        <w:rPr>
          <w:rFonts w:asciiTheme="minorHAnsi" w:hAnsiTheme="minorHAnsi" w:cstheme="minorHAnsi"/>
          <w:color w:val="000000" w:themeColor="text1"/>
        </w:rPr>
        <w:t xml:space="preserve"> still gets the core of the topic lit: they get medicine, innovation, and global inequality. Explosion of</w:t>
      </w:r>
      <w:r w:rsidRPr="00715645">
        <w:rPr>
          <w:rFonts w:asciiTheme="minorHAnsi" w:hAnsiTheme="minorHAnsi" w:cstheme="minorHAnsi"/>
          <w:color w:val="000000" w:themeColor="text1"/>
        </w:rPr>
        <w:t xml:space="preserve"> </w:t>
      </w:r>
      <w:proofErr w:type="spellStart"/>
      <w:r w:rsidRPr="00715645">
        <w:rPr>
          <w:rFonts w:asciiTheme="minorHAnsi" w:hAnsiTheme="minorHAnsi" w:cstheme="minorHAnsi"/>
          <w:color w:val="000000" w:themeColor="text1"/>
        </w:rPr>
        <w:t>aff</w:t>
      </w:r>
      <w:proofErr w:type="spellEnd"/>
      <w:r w:rsidRPr="00715645">
        <w:rPr>
          <w:rFonts w:asciiTheme="minorHAnsi" w:hAnsiTheme="minorHAnsi" w:cstheme="minorHAnsi"/>
          <w:color w:val="000000" w:themeColor="text1"/>
        </w:rPr>
        <w:t xml:space="preserve"> ground makes neg prep burden impossible, either killing neg ground or forcing the neg to read generics that barely link, always letting </w:t>
      </w:r>
      <w:proofErr w:type="spellStart"/>
      <w:r w:rsidRPr="00715645">
        <w:rPr>
          <w:rFonts w:asciiTheme="minorHAnsi" w:hAnsiTheme="minorHAnsi" w:cstheme="minorHAnsi"/>
          <w:color w:val="000000" w:themeColor="text1"/>
        </w:rPr>
        <w:t>aff</w:t>
      </w:r>
      <w:proofErr w:type="spellEnd"/>
      <w:r w:rsidRPr="00715645">
        <w:rPr>
          <w:rFonts w:asciiTheme="minorHAnsi" w:hAnsiTheme="minorHAnsi" w:cstheme="minorHAnsi"/>
          <w:color w:val="000000" w:themeColor="text1"/>
        </w:rPr>
        <w:t xml:space="preserve"> win.</w:t>
      </w:r>
      <w:r>
        <w:rPr>
          <w:rFonts w:asciiTheme="minorHAnsi" w:hAnsiTheme="minorHAnsi" w:cstheme="minorHAnsi"/>
          <w:color w:val="000000" w:themeColor="text1"/>
        </w:rPr>
        <w:t xml:space="preserve"> </w:t>
      </w:r>
      <w:r w:rsidRPr="00715645">
        <w:rPr>
          <w:rFonts w:asciiTheme="minorHAnsi" w:hAnsiTheme="minorHAnsi" w:cstheme="minorHAnsi"/>
          <w:color w:val="000000" w:themeColor="text1"/>
        </w:rPr>
        <w:t xml:space="preserve">Force the 1AR to read a definition card with a clear list of what’s included </w:t>
      </w:r>
      <w:r w:rsidRPr="00715645">
        <w:rPr>
          <w:rFonts w:asciiTheme="minorHAnsi" w:hAnsiTheme="minorHAnsi" w:cstheme="minorHAnsi"/>
          <w:color w:val="000000" w:themeColor="text1"/>
          <w:u w:val="single"/>
        </w:rPr>
        <w:t>and excluded</w:t>
      </w:r>
      <w:r w:rsidRPr="00715645">
        <w:rPr>
          <w:rFonts w:asciiTheme="minorHAnsi" w:hAnsiTheme="minorHAnsi" w:cstheme="minorHAnsi"/>
          <w:color w:val="000000" w:themeColor="text1"/>
        </w:rPr>
        <w:t xml:space="preserve"> – otherwise, </w:t>
      </w:r>
      <w:r w:rsidRPr="00715645">
        <w:rPr>
          <w:rFonts w:asciiTheme="minorHAnsi" w:hAnsiTheme="minorHAnsi" w:cstheme="minorHAnsi"/>
          <w:color w:val="000000" w:themeColor="text1"/>
          <w:u w:val="single"/>
        </w:rPr>
        <w:t>vote neg</w:t>
      </w:r>
      <w:r w:rsidRPr="00715645">
        <w:rPr>
          <w:rFonts w:asciiTheme="minorHAnsi" w:hAnsiTheme="minorHAnsi" w:cstheme="minorHAnsi"/>
          <w:color w:val="000000" w:themeColor="text1"/>
        </w:rPr>
        <w:t xml:space="preserve"> since they can’t put a clear limit on the topic. </w:t>
      </w:r>
    </w:p>
    <w:p w14:paraId="5DD03758" w14:textId="77777777" w:rsidR="000D36BC" w:rsidRPr="00272625" w:rsidRDefault="000D36BC" w:rsidP="000D36BC">
      <w:pPr>
        <w:pStyle w:val="Heading4"/>
        <w:rPr>
          <w:rFonts w:asciiTheme="minorHAnsi" w:hAnsiTheme="minorHAnsi" w:cstheme="minorHAnsi"/>
        </w:rPr>
      </w:pPr>
      <w:r w:rsidRPr="00715645">
        <w:rPr>
          <w:rFonts w:asciiTheme="minorHAnsi" w:hAnsiTheme="minorHAnsi" w:cstheme="minorHAnsi"/>
          <w:color w:val="000000" w:themeColor="text1"/>
        </w:rPr>
        <w:t xml:space="preserve">[2] </w:t>
      </w:r>
      <w:r>
        <w:rPr>
          <w:rFonts w:asciiTheme="minorHAnsi" w:hAnsiTheme="minorHAnsi" w:cstheme="minorHAnsi"/>
        </w:rPr>
        <w:t>Precision</w:t>
      </w:r>
      <w:r w:rsidRPr="00715645">
        <w:rPr>
          <w:rFonts w:asciiTheme="minorHAnsi" w:hAnsiTheme="minorHAnsi" w:cstheme="minorHAnsi"/>
        </w:rPr>
        <w:t xml:space="preserve"> – not defending the text of the resolution justifies the affirmative doing away with random words in the resolution which a] means they’re not within the topic which is a voter for jurisdiction since you can only vote affirmative on the resolution and this debate never should have happened, b] they’re unpredictable and impossible to engage in so we always lose</w:t>
      </w:r>
    </w:p>
    <w:p w14:paraId="17E8154B" w14:textId="77777777" w:rsidR="000D36BC" w:rsidRDefault="000D36BC" w:rsidP="000D36BC"/>
    <w:p w14:paraId="3D85AE6B" w14:textId="77777777" w:rsidR="000D36BC" w:rsidRPr="00430319" w:rsidRDefault="000D36BC" w:rsidP="000D36BC">
      <w:pPr>
        <w:pStyle w:val="Heading4"/>
        <w:rPr>
          <w:u w:val="single"/>
        </w:rPr>
      </w:pPr>
      <w:r w:rsidRPr="00430319">
        <w:rPr>
          <w:u w:val="single"/>
        </w:rPr>
        <w:t xml:space="preserve">Drop the Debater – </w:t>
      </w:r>
    </w:p>
    <w:p w14:paraId="4C812659" w14:textId="77777777" w:rsidR="000D36BC" w:rsidRPr="00430319" w:rsidRDefault="000D36BC" w:rsidP="000D36BC">
      <w:pPr>
        <w:pStyle w:val="Heading4"/>
      </w:pPr>
      <w:r w:rsidRPr="00430319">
        <w:t xml:space="preserve">[1] sets a precedent that debaters </w:t>
      </w:r>
      <w:proofErr w:type="spellStart"/>
      <w:proofErr w:type="gramStart"/>
      <w:r w:rsidRPr="00430319">
        <w:t>wont</w:t>
      </w:r>
      <w:proofErr w:type="spellEnd"/>
      <w:proofErr w:type="gramEnd"/>
      <w:r w:rsidRPr="00430319">
        <w:t xml:space="preserve"> be abusive </w:t>
      </w:r>
    </w:p>
    <w:p w14:paraId="11A8F841" w14:textId="77777777" w:rsidR="000D36BC" w:rsidRPr="00430319" w:rsidRDefault="000D36BC" w:rsidP="000D36BC">
      <w:pPr>
        <w:pStyle w:val="Heading4"/>
      </w:pPr>
      <w:r w:rsidRPr="00430319">
        <w:t xml:space="preserve">[2] DTA is the same since you drop the </w:t>
      </w:r>
      <w:proofErr w:type="spellStart"/>
      <w:r w:rsidRPr="00430319">
        <w:t>aff</w:t>
      </w:r>
      <w:proofErr w:type="spellEnd"/>
    </w:p>
    <w:p w14:paraId="1A4899E0" w14:textId="77777777" w:rsidR="000D36BC" w:rsidRPr="00430319" w:rsidRDefault="000D36BC" w:rsidP="000D36BC"/>
    <w:p w14:paraId="6E43EC0E" w14:textId="77777777" w:rsidR="000D36BC" w:rsidRPr="00430319" w:rsidRDefault="000D36BC" w:rsidP="000D36BC">
      <w:pPr>
        <w:pStyle w:val="Heading4"/>
        <w:rPr>
          <w:u w:val="single"/>
        </w:rPr>
      </w:pPr>
      <w:r w:rsidRPr="00430319">
        <w:rPr>
          <w:u w:val="single"/>
        </w:rPr>
        <w:t>Voters:</w:t>
      </w:r>
    </w:p>
    <w:p w14:paraId="3EC3D271" w14:textId="77777777" w:rsidR="000D36BC" w:rsidRPr="00430319" w:rsidRDefault="000D36BC" w:rsidP="000D36BC">
      <w:pPr>
        <w:pStyle w:val="Heading4"/>
      </w:pPr>
      <w:r w:rsidRPr="00430319">
        <w:t>[1] Fairness – constitutive to the judge to decide the better debater, only fairness is in your jurisdiction because it skews decision making</w:t>
      </w:r>
    </w:p>
    <w:p w14:paraId="796D0E8A" w14:textId="77777777" w:rsidR="000D36BC" w:rsidRPr="00430319" w:rsidRDefault="000D36BC" w:rsidP="000D36BC">
      <w:pPr>
        <w:pStyle w:val="Heading4"/>
      </w:pPr>
      <w:r w:rsidRPr="00430319">
        <w:t>[2] Education – the only portable education from debate that we care about</w:t>
      </w:r>
    </w:p>
    <w:p w14:paraId="67D3CE00" w14:textId="77777777" w:rsidR="000D36BC" w:rsidRPr="00430319" w:rsidRDefault="000D36BC" w:rsidP="000D36BC">
      <w:pPr>
        <w:rPr>
          <w:rFonts w:asciiTheme="majorHAnsi" w:hAnsiTheme="majorHAnsi" w:cstheme="majorHAnsi"/>
        </w:rPr>
      </w:pPr>
    </w:p>
    <w:p w14:paraId="4392B83B" w14:textId="77777777" w:rsidR="000D36BC" w:rsidRPr="00430319" w:rsidRDefault="000D36BC" w:rsidP="000D36BC">
      <w:pPr>
        <w:pStyle w:val="Heading4"/>
        <w:rPr>
          <w:rFonts w:asciiTheme="majorHAnsi" w:hAnsiTheme="majorHAnsi" w:cstheme="majorHAnsi"/>
          <w:u w:val="single"/>
        </w:rPr>
      </w:pPr>
      <w:r w:rsidRPr="00430319">
        <w:rPr>
          <w:rFonts w:asciiTheme="majorHAnsi" w:hAnsiTheme="majorHAnsi" w:cstheme="majorHAnsi"/>
          <w:u w:val="single"/>
        </w:rPr>
        <w:t xml:space="preserve">Competing </w:t>
      </w:r>
      <w:proofErr w:type="spellStart"/>
      <w:r w:rsidRPr="00430319">
        <w:rPr>
          <w:rFonts w:asciiTheme="majorHAnsi" w:hAnsiTheme="majorHAnsi" w:cstheme="majorHAnsi"/>
          <w:u w:val="single"/>
        </w:rPr>
        <w:t>Interps</w:t>
      </w:r>
      <w:proofErr w:type="spellEnd"/>
      <w:r w:rsidRPr="00430319">
        <w:rPr>
          <w:rFonts w:asciiTheme="majorHAnsi" w:hAnsiTheme="majorHAnsi" w:cstheme="majorHAnsi"/>
          <w:u w:val="single"/>
        </w:rPr>
        <w:t>:</w:t>
      </w:r>
    </w:p>
    <w:p w14:paraId="6EB28E4A" w14:textId="77777777" w:rsidR="000D36BC" w:rsidRPr="00430319" w:rsidRDefault="000D36BC" w:rsidP="000D36BC">
      <w:pPr>
        <w:pStyle w:val="Heading4"/>
        <w:rPr>
          <w:rFonts w:asciiTheme="majorHAnsi" w:hAnsiTheme="majorHAnsi" w:cstheme="majorHAnsi"/>
        </w:rPr>
      </w:pPr>
      <w:r w:rsidRPr="00430319">
        <w:rPr>
          <w:rFonts w:asciiTheme="majorHAnsi" w:hAnsiTheme="majorHAnsi" w:cstheme="majorHAnsi"/>
        </w:rPr>
        <w:t xml:space="preserve">[1] reasonability on t is incoherent: you’re either topical or you’re not – it’s impossible to be 77% topical, links to all </w:t>
      </w:r>
      <w:proofErr w:type="gramStart"/>
      <w:r w:rsidRPr="00430319">
        <w:rPr>
          <w:rFonts w:asciiTheme="majorHAnsi" w:hAnsiTheme="majorHAnsi" w:cstheme="majorHAnsi"/>
        </w:rPr>
        <w:t>limits</w:t>
      </w:r>
      <w:proofErr w:type="gramEnd"/>
      <w:r w:rsidRPr="00430319">
        <w:rPr>
          <w:rFonts w:asciiTheme="majorHAnsi" w:hAnsiTheme="majorHAnsi" w:cstheme="majorHAnsi"/>
        </w:rPr>
        <w:t xml:space="preserve"> offense</w:t>
      </w:r>
    </w:p>
    <w:p w14:paraId="3502B996" w14:textId="77777777" w:rsidR="000D36BC" w:rsidRPr="00430319" w:rsidRDefault="000D36BC" w:rsidP="000D36BC">
      <w:pPr>
        <w:pStyle w:val="Heading4"/>
        <w:rPr>
          <w:rFonts w:asciiTheme="majorHAnsi" w:hAnsiTheme="majorHAnsi" w:cstheme="majorHAnsi"/>
        </w:rPr>
      </w:pPr>
      <w:r w:rsidRPr="00430319">
        <w:rPr>
          <w:rFonts w:asciiTheme="majorHAnsi" w:hAnsiTheme="majorHAnsi" w:cstheme="majorHAnsi"/>
        </w:rPr>
        <w:t xml:space="preserve">[3] judge intervention – judge </w:t>
      </w:r>
      <w:proofErr w:type="gramStart"/>
      <w:r w:rsidRPr="00430319">
        <w:rPr>
          <w:rFonts w:asciiTheme="majorHAnsi" w:hAnsiTheme="majorHAnsi" w:cstheme="majorHAnsi"/>
        </w:rPr>
        <w:t>has to</w:t>
      </w:r>
      <w:proofErr w:type="gramEnd"/>
      <w:r w:rsidRPr="00430319">
        <w:rPr>
          <w:rFonts w:asciiTheme="majorHAnsi" w:hAnsiTheme="majorHAnsi" w:cstheme="majorHAnsi"/>
        </w:rPr>
        <w:t xml:space="preserve"> intervene on what’s reasonable, creates a race to the bottom where debaters exploit judge tolerance for questionable argumentation.</w:t>
      </w:r>
    </w:p>
    <w:p w14:paraId="4496776C" w14:textId="77777777" w:rsidR="000D36BC" w:rsidRPr="00430319" w:rsidRDefault="000D36BC" w:rsidP="000D36BC">
      <w:pPr>
        <w:rPr>
          <w:rFonts w:asciiTheme="majorHAnsi" w:hAnsiTheme="majorHAnsi" w:cstheme="majorHAnsi"/>
        </w:rPr>
      </w:pPr>
    </w:p>
    <w:p w14:paraId="5B705275" w14:textId="77777777" w:rsidR="000D36BC" w:rsidRPr="00430319" w:rsidRDefault="000D36BC" w:rsidP="000D36BC">
      <w:pPr>
        <w:pStyle w:val="Heading4"/>
        <w:rPr>
          <w:rFonts w:asciiTheme="majorHAnsi" w:hAnsiTheme="majorHAnsi" w:cstheme="majorHAnsi"/>
          <w:u w:val="single"/>
        </w:rPr>
      </w:pPr>
      <w:r w:rsidRPr="00430319">
        <w:rPr>
          <w:rFonts w:asciiTheme="majorHAnsi" w:hAnsiTheme="majorHAnsi" w:cstheme="majorHAnsi"/>
          <w:u w:val="single"/>
        </w:rPr>
        <w:t>No RVIs</w:t>
      </w:r>
    </w:p>
    <w:p w14:paraId="7F1845BD" w14:textId="77777777" w:rsidR="000D36BC" w:rsidRPr="00430319" w:rsidRDefault="000D36BC" w:rsidP="000D36BC">
      <w:pPr>
        <w:pStyle w:val="Heading4"/>
        <w:rPr>
          <w:rFonts w:asciiTheme="majorHAnsi" w:hAnsiTheme="majorHAnsi" w:cstheme="majorHAnsi"/>
        </w:rPr>
      </w:pPr>
      <w:r w:rsidRPr="00430319">
        <w:rPr>
          <w:rFonts w:asciiTheme="majorHAnsi" w:hAnsiTheme="majorHAnsi" w:cstheme="majorHAnsi"/>
        </w:rPr>
        <w:t>[1] illogical for you to get offense just for being fair – it’s the 1ac’s burden</w:t>
      </w:r>
    </w:p>
    <w:p w14:paraId="613871CC" w14:textId="0A85A04D" w:rsidR="000D36BC" w:rsidRDefault="000D36BC" w:rsidP="000D36BC">
      <w:pPr>
        <w:pStyle w:val="Heading4"/>
        <w:rPr>
          <w:rFonts w:asciiTheme="majorHAnsi" w:hAnsiTheme="majorHAnsi" w:cstheme="majorHAnsi"/>
        </w:rPr>
      </w:pPr>
      <w:r w:rsidRPr="00430319">
        <w:rPr>
          <w:rFonts w:asciiTheme="majorHAnsi" w:hAnsiTheme="majorHAnsi" w:cstheme="majorHAnsi"/>
        </w:rPr>
        <w:t xml:space="preserve">[2] baiting - </w:t>
      </w:r>
      <w:proofErr w:type="spellStart"/>
      <w:r w:rsidRPr="00430319">
        <w:rPr>
          <w:rFonts w:asciiTheme="majorHAnsi" w:hAnsiTheme="majorHAnsi" w:cstheme="majorHAnsi"/>
        </w:rPr>
        <w:t>rvi’s</w:t>
      </w:r>
      <w:proofErr w:type="spellEnd"/>
      <w:r w:rsidRPr="00430319">
        <w:rPr>
          <w:rFonts w:asciiTheme="majorHAnsi" w:hAnsiTheme="majorHAnsi" w:cstheme="majorHAnsi"/>
        </w:rPr>
        <w:t xml:space="preserve"> incentivize debaters to read abusive positions to win off theory</w:t>
      </w:r>
    </w:p>
    <w:p w14:paraId="43635C8D" w14:textId="6756DC7A" w:rsidR="002D20A1" w:rsidRDefault="002D20A1" w:rsidP="002D20A1">
      <w:pPr>
        <w:pStyle w:val="Heading2"/>
      </w:pPr>
      <w:r>
        <w:t>2</w:t>
      </w:r>
    </w:p>
    <w:p w14:paraId="42026DDD" w14:textId="77777777" w:rsidR="002D20A1" w:rsidRDefault="002D20A1" w:rsidP="002D20A1">
      <w:pPr>
        <w:pStyle w:val="Heading3"/>
      </w:pPr>
      <w:r>
        <w:t>1NC – Backlash – Generic</w:t>
      </w:r>
    </w:p>
    <w:p w14:paraId="723D9192" w14:textId="77777777" w:rsidR="002D20A1" w:rsidRDefault="002D20A1" w:rsidP="002D20A1">
      <w:pPr>
        <w:pStyle w:val="Heading4"/>
      </w:pPr>
      <w:r>
        <w:t xml:space="preserve">Biden PC is key to getting Manchin &amp; Sinema on board – continued negotiations tentatively get their votes – it’s </w:t>
      </w:r>
      <w:proofErr w:type="gramStart"/>
      <w:r>
        <w:t>try</w:t>
      </w:r>
      <w:proofErr w:type="gramEnd"/>
      <w:r>
        <w:t xml:space="preserve"> or die for Tuesday’s vote</w:t>
      </w:r>
    </w:p>
    <w:p w14:paraId="3F068985" w14:textId="77777777" w:rsidR="002D20A1" w:rsidRPr="0084165C" w:rsidRDefault="002D20A1" w:rsidP="002D20A1">
      <w:pPr>
        <w:rPr>
          <w:rStyle w:val="Style13ptBold"/>
        </w:rPr>
      </w:pPr>
      <w:r>
        <w:rPr>
          <w:rStyle w:val="Style13ptBold"/>
        </w:rPr>
        <w:t xml:space="preserve">Edmondson &amp; Cochrane 10/24 </w:t>
      </w:r>
      <w:r w:rsidRPr="0084165C">
        <w:t>[</w:t>
      </w:r>
      <w:r>
        <w:t xml:space="preserve">Catie Edmondson is a </w:t>
      </w:r>
      <w:r w:rsidRPr="0084165C">
        <w:t>reporter in the Washington bureau of The New York Times, covering Congress</w:t>
      </w:r>
      <w:r>
        <w:t xml:space="preserve">, </w:t>
      </w:r>
      <w:r w:rsidRPr="0084165C">
        <w:t>Emily Cochrane is a correspondent based in Washington. She has covered Congress since late 2018, focusing on the annual debate over government funding and economic legislation, ranging from emergency pandemic relief to infrastructure</w:t>
      </w:r>
      <w:r>
        <w:t>, “</w:t>
      </w:r>
      <w:r w:rsidRPr="0084165C">
        <w:t xml:space="preserve">Biden Meets </w:t>
      </w:r>
      <w:proofErr w:type="gramStart"/>
      <w:r w:rsidRPr="0084165C">
        <w:t>With</w:t>
      </w:r>
      <w:proofErr w:type="gramEnd"/>
      <w:r w:rsidRPr="0084165C">
        <w:t xml:space="preserve"> Manchin and Schumer as Democrats Race to Finish Social Policy Bill</w:t>
      </w:r>
      <w:r>
        <w:t xml:space="preserve">”, 10-24-2021, New York Times, </w:t>
      </w:r>
      <w:r w:rsidRPr="005A5FFE">
        <w:t>https://www.nytimes.com/2021/10/24/us/politics/biden-manchin-schumer-spending-bill.html</w:t>
      </w:r>
      <w:r>
        <w:t>]//pranav</w:t>
      </w:r>
    </w:p>
    <w:p w14:paraId="78D69A57" w14:textId="77777777" w:rsidR="002D20A1" w:rsidRPr="00B162C5" w:rsidRDefault="002D20A1" w:rsidP="002D20A1">
      <w:pPr>
        <w:rPr>
          <w:sz w:val="16"/>
        </w:rPr>
      </w:pPr>
      <w:r w:rsidRPr="0058358F">
        <w:rPr>
          <w:sz w:val="16"/>
        </w:rPr>
        <w:t xml:space="preserve">WASHINGTON — President </w:t>
      </w:r>
      <w:r w:rsidRPr="00021032">
        <w:rPr>
          <w:rStyle w:val="Emphasis"/>
          <w:highlight w:val="green"/>
        </w:rPr>
        <w:t>Biden huddled with key Democrats</w:t>
      </w:r>
      <w:r w:rsidRPr="005A5FFE">
        <w:rPr>
          <w:rStyle w:val="Emphasis"/>
        </w:rPr>
        <w:t xml:space="preserve"> on Sunday </w:t>
      </w:r>
      <w:r w:rsidRPr="00021032">
        <w:rPr>
          <w:rStyle w:val="Emphasis"/>
          <w:highlight w:val="green"/>
        </w:rPr>
        <w:t>to iron out</w:t>
      </w:r>
      <w:r w:rsidRPr="005A5FFE">
        <w:rPr>
          <w:rStyle w:val="Emphasis"/>
        </w:rPr>
        <w:t xml:space="preserve"> crucial </w:t>
      </w:r>
      <w:r w:rsidRPr="00021032">
        <w:rPr>
          <w:rStyle w:val="Emphasis"/>
          <w:highlight w:val="green"/>
        </w:rPr>
        <w:t>spending</w:t>
      </w:r>
      <w:r w:rsidRPr="005A5FFE">
        <w:rPr>
          <w:rStyle w:val="Emphasis"/>
        </w:rPr>
        <w:t xml:space="preserve"> and tax provisions as they raced to wrap up their expansive social safety net legislation</w:t>
      </w:r>
      <w:r w:rsidRPr="0058358F">
        <w:rPr>
          <w:sz w:val="16"/>
        </w:rPr>
        <w:t xml:space="preserve"> before his appearance at a U.N. climate summit next week. </w:t>
      </w:r>
      <w:r w:rsidRPr="005A5FFE">
        <w:rPr>
          <w:rStyle w:val="Emphasis"/>
        </w:rPr>
        <w:t xml:space="preserve">Speaker Nancy </w:t>
      </w:r>
      <w:r w:rsidRPr="00021032">
        <w:rPr>
          <w:rStyle w:val="Emphasis"/>
          <w:highlight w:val="green"/>
        </w:rPr>
        <w:t>Pelosi</w:t>
      </w:r>
      <w:r w:rsidRPr="005A5FFE">
        <w:rPr>
          <w:rStyle w:val="Emphasis"/>
        </w:rPr>
        <w:t xml:space="preserve"> of California </w:t>
      </w:r>
      <w:r w:rsidRPr="00021032">
        <w:rPr>
          <w:rStyle w:val="Emphasis"/>
          <w:highlight w:val="green"/>
        </w:rPr>
        <w:t>said</w:t>
      </w:r>
      <w:r w:rsidRPr="005A5FFE">
        <w:rPr>
          <w:rStyle w:val="Emphasis"/>
        </w:rPr>
        <w:t xml:space="preserve"> Democrats were </w:t>
      </w:r>
      <w:r w:rsidRPr="00021032">
        <w:rPr>
          <w:rStyle w:val="Emphasis"/>
          <w:highlight w:val="green"/>
        </w:rPr>
        <w:t>close to completing</w:t>
      </w:r>
      <w:r w:rsidRPr="005A5FFE">
        <w:rPr>
          <w:rStyle w:val="Emphasis"/>
        </w:rPr>
        <w:t xml:space="preserve"> the bill, displaying </w:t>
      </w:r>
      <w:r w:rsidRPr="00021032">
        <w:rPr>
          <w:rStyle w:val="Emphasis"/>
          <w:highlight w:val="green"/>
        </w:rPr>
        <w:t>confidence</w:t>
      </w:r>
      <w:r w:rsidRPr="005A5FFE">
        <w:rPr>
          <w:rStyle w:val="Emphasis"/>
        </w:rPr>
        <w:t xml:space="preserve"> </w:t>
      </w:r>
      <w:r w:rsidRPr="00021032">
        <w:rPr>
          <w:rStyle w:val="Emphasis"/>
          <w:highlight w:val="green"/>
        </w:rPr>
        <w:t>that</w:t>
      </w:r>
      <w:r w:rsidRPr="005A5FFE">
        <w:rPr>
          <w:rStyle w:val="Emphasis"/>
        </w:rPr>
        <w:t xml:space="preserve"> the </w:t>
      </w:r>
      <w:r w:rsidRPr="00021032">
        <w:rPr>
          <w:rStyle w:val="Emphasis"/>
          <w:highlight w:val="green"/>
        </w:rPr>
        <w:t>negotiations</w:t>
      </w:r>
      <w:r w:rsidRPr="005A5FFE">
        <w:rPr>
          <w:rStyle w:val="Emphasis"/>
        </w:rPr>
        <w:t xml:space="preserve"> over issues like paid leave, tax increases and Medicare benefits that have bedeviled the party for months </w:t>
      </w:r>
      <w:r w:rsidRPr="00021032">
        <w:rPr>
          <w:rStyle w:val="Emphasis"/>
          <w:highlight w:val="green"/>
        </w:rPr>
        <w:t>would soon end</w:t>
      </w:r>
      <w:r w:rsidRPr="005A5FFE">
        <w:rPr>
          <w:rStyle w:val="Emphasis"/>
        </w:rPr>
        <w:t>.</w:t>
      </w:r>
      <w:r>
        <w:rPr>
          <w:rStyle w:val="Emphasis"/>
        </w:rPr>
        <w:t xml:space="preserve"> </w:t>
      </w:r>
      <w:r w:rsidRPr="005A5FFE">
        <w:rPr>
          <w:rStyle w:val="Emphasis"/>
        </w:rPr>
        <w:t>“We have 90 percent of the bill agreed to and written</w:t>
      </w:r>
      <w:r w:rsidRPr="0058358F">
        <w:rPr>
          <w:sz w:val="16"/>
        </w:rPr>
        <w:t xml:space="preserve">. </w:t>
      </w:r>
      <w:r w:rsidRPr="005A5FFE">
        <w:rPr>
          <w:rStyle w:val="Emphasis"/>
        </w:rPr>
        <w:t xml:space="preserve">We just have some of the </w:t>
      </w:r>
      <w:r w:rsidRPr="00807C04">
        <w:rPr>
          <w:rStyle w:val="Emphasis"/>
          <w:highlight w:val="green"/>
        </w:rPr>
        <w:t>last decisions to be made</w:t>
      </w:r>
      <w:r w:rsidRPr="0058358F">
        <w:rPr>
          <w:sz w:val="16"/>
        </w:rPr>
        <w:t xml:space="preserve">,” Ms. Pelosi said on CNN’s “State of the Union,” </w:t>
      </w:r>
      <w:r w:rsidRPr="005A5FFE">
        <w:rPr>
          <w:rStyle w:val="Emphasis"/>
        </w:rPr>
        <w:t>adding that she hoped to pass an infrastructure bill that had already cleared the Senate and have a deal in hand on the social policy bill by the end of the week</w:t>
      </w:r>
      <w:r w:rsidRPr="0058358F">
        <w:rPr>
          <w:sz w:val="16"/>
        </w:rPr>
        <w:t xml:space="preserve">. “We’re pretty much there now.” </w:t>
      </w:r>
      <w:r w:rsidRPr="005A5FFE">
        <w:rPr>
          <w:rStyle w:val="Emphasis"/>
        </w:rPr>
        <w:t xml:space="preserve">Her comments came as Mr. </w:t>
      </w:r>
      <w:r w:rsidRPr="00096B13">
        <w:rPr>
          <w:rStyle w:val="Emphasis"/>
          <w:highlight w:val="green"/>
        </w:rPr>
        <w:t>Biden met with</w:t>
      </w:r>
      <w:r w:rsidRPr="005A5FFE">
        <w:rPr>
          <w:rStyle w:val="Emphasis"/>
        </w:rPr>
        <w:t xml:space="preserve"> Senators Chuck </w:t>
      </w:r>
      <w:r w:rsidRPr="00096B13">
        <w:rPr>
          <w:rStyle w:val="Emphasis"/>
          <w:highlight w:val="green"/>
        </w:rPr>
        <w:t>Schumer</w:t>
      </w:r>
      <w:r w:rsidRPr="005A5FFE">
        <w:rPr>
          <w:rStyle w:val="Emphasis"/>
        </w:rPr>
        <w:t xml:space="preserve"> of New York, the majority leader, </w:t>
      </w:r>
      <w:r w:rsidRPr="00096B13">
        <w:rPr>
          <w:rStyle w:val="Emphasis"/>
          <w:highlight w:val="green"/>
        </w:rPr>
        <w:t>and</w:t>
      </w:r>
      <w:r w:rsidRPr="005A5FFE">
        <w:rPr>
          <w:rStyle w:val="Emphasis"/>
        </w:rPr>
        <w:t xml:space="preserve"> Joe </w:t>
      </w:r>
      <w:r w:rsidRPr="00096B13">
        <w:rPr>
          <w:rStyle w:val="Emphasis"/>
          <w:highlight w:val="green"/>
        </w:rPr>
        <w:t>Manchin</w:t>
      </w:r>
      <w:r w:rsidRPr="005A5FFE">
        <w:rPr>
          <w:rStyle w:val="Emphasis"/>
        </w:rPr>
        <w:t xml:space="preserve"> III of West Virginia, one of the critical centrist holdouts on the budget bill</w:t>
      </w:r>
      <w:r w:rsidRPr="0058358F">
        <w:rPr>
          <w:sz w:val="16"/>
        </w:rPr>
        <w:t xml:space="preserve">. </w:t>
      </w:r>
      <w:r w:rsidRPr="005A5FFE">
        <w:rPr>
          <w:rStyle w:val="Emphasis"/>
        </w:rPr>
        <w:t>The White House called the breakfast at Mr. Biden’s Wilmington home a “</w:t>
      </w:r>
      <w:r w:rsidRPr="00096B13">
        <w:rPr>
          <w:rStyle w:val="Emphasis"/>
          <w:highlight w:val="green"/>
        </w:rPr>
        <w:t>productive discussion</w:t>
      </w:r>
      <w:r w:rsidRPr="005A5FFE">
        <w:rPr>
          <w:rStyle w:val="Emphasis"/>
        </w:rPr>
        <w:t>.”</w:t>
      </w:r>
      <w:r>
        <w:rPr>
          <w:rStyle w:val="Emphasis"/>
        </w:rPr>
        <w:t xml:space="preserve"> </w:t>
      </w:r>
      <w:r w:rsidRPr="0058358F">
        <w:rPr>
          <w:sz w:val="16"/>
        </w:rPr>
        <w:t xml:space="preserve">For weeks, intraparty divisions over the scope and size of their marquee domestic policy plan have delayed an agreement on how to trim the initial $3.5 trillion blueprint Democrats passed this year. </w:t>
      </w:r>
      <w:proofErr w:type="gramStart"/>
      <w:r w:rsidRPr="0058358F">
        <w:rPr>
          <w:sz w:val="16"/>
        </w:rPr>
        <w:t>In order to</w:t>
      </w:r>
      <w:proofErr w:type="gramEnd"/>
      <w:r w:rsidRPr="0058358F">
        <w:rPr>
          <w:sz w:val="16"/>
        </w:rPr>
        <w:t xml:space="preserve"> bypass united Republican opposition and pass the final bill, Democrats are using an arcane budget process known as reconciliation, which shields fiscal legislation from a filibuster but would require every Senate Democrat to unite behind the plan in the evenly divided chamber. The party’s margins in the House are not much more forgiving. </w:t>
      </w:r>
      <w:r w:rsidRPr="00431430">
        <w:rPr>
          <w:rStyle w:val="Emphasis"/>
        </w:rPr>
        <w:t xml:space="preserve">Facing opposition over the $3.5 trillion price tag, White House and party leaders are </w:t>
      </w:r>
      <w:r w:rsidRPr="000173E9">
        <w:rPr>
          <w:rStyle w:val="Emphasis"/>
          <w:highlight w:val="green"/>
        </w:rPr>
        <w:t>coalescing around</w:t>
      </w:r>
      <w:r w:rsidRPr="00431430">
        <w:rPr>
          <w:rStyle w:val="Emphasis"/>
        </w:rPr>
        <w:t xml:space="preserve"> a cost of up to </w:t>
      </w:r>
      <w:r w:rsidRPr="000173E9">
        <w:rPr>
          <w:rStyle w:val="Emphasis"/>
          <w:highlight w:val="green"/>
        </w:rPr>
        <w:t>$2 trillion over 10 years</w:t>
      </w:r>
      <w:r w:rsidRPr="00431430">
        <w:rPr>
          <w:rStyle w:val="Emphasis"/>
        </w:rPr>
        <w:t>.</w:t>
      </w:r>
      <w:r w:rsidRPr="0058358F">
        <w:rPr>
          <w:sz w:val="16"/>
        </w:rPr>
        <w:t xml:space="preserve"> They have spent days </w:t>
      </w:r>
      <w:r w:rsidRPr="000173E9">
        <w:rPr>
          <w:rStyle w:val="Emphasis"/>
          <w:highlight w:val="green"/>
        </w:rPr>
        <w:t>negotiating</w:t>
      </w:r>
      <w:r w:rsidRPr="00431430">
        <w:rPr>
          <w:rStyle w:val="Emphasis"/>
        </w:rPr>
        <w:t xml:space="preserve"> primarily </w:t>
      </w:r>
      <w:r w:rsidRPr="000173E9">
        <w:rPr>
          <w:rStyle w:val="Emphasis"/>
          <w:highlight w:val="green"/>
        </w:rPr>
        <w:t>with</w:t>
      </w:r>
      <w:r w:rsidRPr="00431430">
        <w:rPr>
          <w:rStyle w:val="Emphasis"/>
        </w:rPr>
        <w:t xml:space="preserve"> Mr. </w:t>
      </w:r>
      <w:r w:rsidRPr="000173E9">
        <w:rPr>
          <w:rStyle w:val="Emphasis"/>
          <w:highlight w:val="green"/>
        </w:rPr>
        <w:t>Manchin and</w:t>
      </w:r>
      <w:r w:rsidRPr="00431430">
        <w:rPr>
          <w:rStyle w:val="Emphasis"/>
        </w:rPr>
        <w:t xml:space="preserve"> Senator Kyrsten </w:t>
      </w:r>
      <w:r w:rsidRPr="000173E9">
        <w:rPr>
          <w:rStyle w:val="Emphasis"/>
          <w:highlight w:val="green"/>
        </w:rPr>
        <w:t>Sinema</w:t>
      </w:r>
      <w:r w:rsidRPr="00431430">
        <w:rPr>
          <w:rStyle w:val="Emphasis"/>
        </w:rPr>
        <w:t>, Democrat of Arizona and another centrist holdout.</w:t>
      </w:r>
      <w:r w:rsidRPr="0058358F">
        <w:rPr>
          <w:sz w:val="16"/>
        </w:rPr>
        <w:t xml:space="preserve"> House Democratic leaders hope to advance both a compromise reconciliation package and the $1 trillion bipartisan infrastructure package. Liberals have so far balked at voting on the bipartisan deal until the more expansive domestic policy package — which is expected to address climate change, public </w:t>
      </w:r>
      <w:proofErr w:type="gramStart"/>
      <w:r w:rsidRPr="0058358F">
        <w:rPr>
          <w:sz w:val="16"/>
        </w:rPr>
        <w:t>education</w:t>
      </w:r>
      <w:proofErr w:type="gramEnd"/>
      <w:r w:rsidRPr="0058358F">
        <w:rPr>
          <w:sz w:val="16"/>
        </w:rPr>
        <w:t xml:space="preserve"> and health care — is agreed upon. But </w:t>
      </w:r>
      <w:r w:rsidRPr="00C33EED">
        <w:rPr>
          <w:rStyle w:val="Emphasis"/>
        </w:rPr>
        <w:t xml:space="preserve">Democrats are facing a </w:t>
      </w:r>
      <w:r w:rsidRPr="000173E9">
        <w:rPr>
          <w:rStyle w:val="Emphasis"/>
          <w:highlight w:val="green"/>
        </w:rPr>
        <w:t>new sense of urgency</w:t>
      </w:r>
      <w:r w:rsidRPr="0058358F">
        <w:rPr>
          <w:sz w:val="16"/>
        </w:rPr>
        <w:t xml:space="preserve"> to finish the legislation before </w:t>
      </w:r>
      <w:r w:rsidRPr="00C33EED">
        <w:rPr>
          <w:rStyle w:val="Emphasis"/>
        </w:rPr>
        <w:t xml:space="preserve">Mr. Biden’s trip to a major United Nations climate change conference, where he hopes to point to the </w:t>
      </w:r>
      <w:r w:rsidRPr="000173E9">
        <w:rPr>
          <w:rStyle w:val="Emphasis"/>
          <w:highlight w:val="green"/>
        </w:rPr>
        <w:t>bill as proof</w:t>
      </w:r>
      <w:r w:rsidRPr="00C33EED">
        <w:rPr>
          <w:rStyle w:val="Emphasis"/>
        </w:rPr>
        <w:t xml:space="preserve"> that the </w:t>
      </w:r>
      <w:r w:rsidRPr="000173E9">
        <w:rPr>
          <w:rStyle w:val="Emphasis"/>
          <w:highlight w:val="green"/>
        </w:rPr>
        <w:t>U</w:t>
      </w:r>
      <w:r w:rsidRPr="00C33EED">
        <w:rPr>
          <w:rStyle w:val="Emphasis"/>
        </w:rPr>
        <w:t xml:space="preserve">nited </w:t>
      </w:r>
      <w:r w:rsidRPr="000173E9">
        <w:rPr>
          <w:rStyle w:val="Emphasis"/>
          <w:highlight w:val="green"/>
        </w:rPr>
        <w:t>S</w:t>
      </w:r>
      <w:r w:rsidRPr="00C33EED">
        <w:rPr>
          <w:rStyle w:val="Emphasis"/>
        </w:rPr>
        <w:t xml:space="preserve">tates </w:t>
      </w:r>
      <w:r w:rsidRPr="000173E9">
        <w:rPr>
          <w:rStyle w:val="Emphasis"/>
          <w:highlight w:val="green"/>
        </w:rPr>
        <w:t>is serious about</w:t>
      </w:r>
      <w:r w:rsidRPr="00C33EED">
        <w:rPr>
          <w:rStyle w:val="Emphasis"/>
        </w:rPr>
        <w:t xml:space="preserve"> leading the effort to fight global </w:t>
      </w:r>
      <w:r w:rsidRPr="000173E9">
        <w:rPr>
          <w:rStyle w:val="Emphasis"/>
          <w:highlight w:val="green"/>
        </w:rPr>
        <w:t>warming</w:t>
      </w:r>
      <w:r w:rsidRPr="00C33EED">
        <w:rPr>
          <w:rStyle w:val="Emphasis"/>
        </w:rPr>
        <w:t>.</w:t>
      </w:r>
      <w:r>
        <w:rPr>
          <w:rStyle w:val="Emphasis"/>
        </w:rPr>
        <w:t xml:space="preserve"> </w:t>
      </w:r>
      <w:r w:rsidRPr="00C33EED">
        <w:rPr>
          <w:rStyle w:val="Emphasis"/>
        </w:rPr>
        <w:t xml:space="preserve">“The president looked us in the eye, and he said: ‘I need this before I go and represent the United States in Glasgow. American </w:t>
      </w:r>
      <w:r w:rsidRPr="000173E9">
        <w:rPr>
          <w:rStyle w:val="Emphasis"/>
          <w:highlight w:val="green"/>
        </w:rPr>
        <w:t>prestige</w:t>
      </w:r>
      <w:r w:rsidRPr="00C33EED">
        <w:rPr>
          <w:rStyle w:val="Emphasis"/>
        </w:rPr>
        <w:t xml:space="preserve"> is </w:t>
      </w:r>
      <w:r w:rsidRPr="000173E9">
        <w:rPr>
          <w:rStyle w:val="Emphasis"/>
          <w:highlight w:val="green"/>
        </w:rPr>
        <w:t>on the line</w:t>
      </w:r>
      <w:r w:rsidRPr="00C33EED">
        <w:rPr>
          <w:rStyle w:val="Emphasis"/>
        </w:rPr>
        <w:t>,</w:t>
      </w:r>
      <w:r w:rsidRPr="0058358F">
        <w:rPr>
          <w:sz w:val="16"/>
        </w:rPr>
        <w:t xml:space="preserve">’” Representative Ro Khanna, a California Democrat who met with Mr. Biden last week at the White House, said on “Fox News Sunday.” </w:t>
      </w:r>
      <w:r w:rsidRPr="00E8653F">
        <w:rPr>
          <w:rStyle w:val="Emphasis"/>
        </w:rPr>
        <w:t xml:space="preserve">Democrats are also increasingly </w:t>
      </w:r>
      <w:r w:rsidRPr="000173E9">
        <w:rPr>
          <w:rStyle w:val="Emphasis"/>
          <w:highlight w:val="green"/>
        </w:rPr>
        <w:t>eager to deliver</w:t>
      </w:r>
      <w:r w:rsidRPr="00E8653F">
        <w:rPr>
          <w:rStyle w:val="Emphasis"/>
        </w:rPr>
        <w:t xml:space="preserve"> the bipartisan </w:t>
      </w:r>
      <w:r w:rsidRPr="000173E9">
        <w:rPr>
          <w:rStyle w:val="Emphasis"/>
          <w:highlight w:val="green"/>
        </w:rPr>
        <w:t>legislation</w:t>
      </w:r>
      <w:r w:rsidRPr="00E8653F">
        <w:rPr>
          <w:rStyle w:val="Emphasis"/>
        </w:rPr>
        <w:t xml:space="preserve"> to Mr. Biden’s desk </w:t>
      </w:r>
      <w:r w:rsidRPr="000173E9">
        <w:rPr>
          <w:rStyle w:val="Emphasis"/>
          <w:highlight w:val="green"/>
        </w:rPr>
        <w:t>before elections</w:t>
      </w:r>
      <w:r w:rsidRPr="00E8653F">
        <w:rPr>
          <w:rStyle w:val="Emphasis"/>
        </w:rPr>
        <w:t xml:space="preserve"> for governor in Virginia and New Jersey on Nov. 2, to show voters the party is making good on its promise </w:t>
      </w:r>
      <w:r w:rsidRPr="000173E9">
        <w:rPr>
          <w:rStyle w:val="Emphasis"/>
          <w:highlight w:val="green"/>
        </w:rPr>
        <w:t>to deliver</w:t>
      </w:r>
      <w:r w:rsidRPr="00E8653F">
        <w:rPr>
          <w:rStyle w:val="Emphasis"/>
        </w:rPr>
        <w:t xml:space="preserve"> sweeping </w:t>
      </w:r>
      <w:r w:rsidRPr="000173E9">
        <w:rPr>
          <w:rStyle w:val="Emphasis"/>
          <w:highlight w:val="green"/>
        </w:rPr>
        <w:t>social change</w:t>
      </w:r>
      <w:r w:rsidRPr="0058358F">
        <w:rPr>
          <w:sz w:val="16"/>
        </w:rPr>
        <w:t xml:space="preserve">. And </w:t>
      </w:r>
      <w:proofErr w:type="gramStart"/>
      <w:r w:rsidRPr="0058358F">
        <w:rPr>
          <w:sz w:val="16"/>
        </w:rPr>
        <w:t>a number of</w:t>
      </w:r>
      <w:proofErr w:type="gramEnd"/>
      <w:r w:rsidRPr="0058358F">
        <w:rPr>
          <w:sz w:val="16"/>
        </w:rPr>
        <w:t xml:space="preserve"> transportation programs will lapse at the end of the month without congressional action on either a stopgap extension or passage of the infrastructure bill, leading to possible furloughs.</w:t>
      </w:r>
    </w:p>
    <w:p w14:paraId="5BEBF271" w14:textId="77777777" w:rsidR="002D20A1" w:rsidRDefault="002D20A1" w:rsidP="002D20A1">
      <w:pPr>
        <w:pStyle w:val="Heading4"/>
      </w:pPr>
      <w:r>
        <w:t xml:space="preserve">Big Pharma </w:t>
      </w:r>
      <w:r w:rsidRPr="004205F3">
        <w:rPr>
          <w:u w:val="single"/>
        </w:rPr>
        <w:t>hates</w:t>
      </w:r>
      <w:r>
        <w:t xml:space="preserve"> the plan – empirics – err neg our </w:t>
      </w:r>
      <w:proofErr w:type="spellStart"/>
      <w:r>
        <w:t>ev</w:t>
      </w:r>
      <w:proofErr w:type="spellEnd"/>
      <w:r>
        <w:t xml:space="preserve"> literally cites their press releases</w:t>
      </w:r>
    </w:p>
    <w:p w14:paraId="05C0B631" w14:textId="77777777" w:rsidR="002D20A1" w:rsidRPr="0080240C" w:rsidRDefault="002D20A1" w:rsidP="002D20A1">
      <w:pPr>
        <w:rPr>
          <w:rStyle w:val="Style13ptBold"/>
          <w:b w:val="0"/>
        </w:rPr>
      </w:pPr>
      <w:r>
        <w:rPr>
          <w:rStyle w:val="Style13ptBold"/>
        </w:rPr>
        <w:t xml:space="preserve">PhRMA ’21 </w:t>
      </w:r>
      <w:r w:rsidRPr="004205F3">
        <w:t>[The Pharmaceutical Research and Manufacturers of America (PhRMA) represents the country’s leading innovative biopharmaceutical research companies, which are devoted to discovering and developing medicines that enable patients to live longer, healthier and more productive lives. Since 2000, PhRMA member companies have invested nearly $1 trillion in the search for new treatments and cures, including an estimated $83 billion in 2019 alone</w:t>
      </w:r>
      <w:r>
        <w:t>, “</w:t>
      </w:r>
      <w:r w:rsidRPr="004205F3">
        <w:t>PhRMA Statement on WTO TRIPS Intellectual Property Waiver</w:t>
      </w:r>
      <w:r>
        <w:t xml:space="preserve">”, 05-05-2021, </w:t>
      </w:r>
      <w:r w:rsidRPr="004205F3">
        <w:t>https://www.phrma.org/coronavirus/phrma-statement-on-wto-trips-intellectual-property-waiver</w:t>
      </w:r>
      <w:r>
        <w:t>]//pranav</w:t>
      </w:r>
    </w:p>
    <w:p w14:paraId="4D1A20CF" w14:textId="77777777" w:rsidR="002D20A1" w:rsidRDefault="002D20A1" w:rsidP="002D20A1">
      <w:pPr>
        <w:rPr>
          <w:sz w:val="16"/>
        </w:rPr>
      </w:pPr>
      <w:r w:rsidRPr="00480EF9">
        <w:rPr>
          <w:sz w:val="16"/>
        </w:rPr>
        <w:t xml:space="preserve">WASHINGTON, D.C. (May 5, 2021) – Pharmaceutical Research and Manufacturers of America (PhRMA) president and CEO Stephen J. </w:t>
      </w:r>
      <w:proofErr w:type="spellStart"/>
      <w:r w:rsidRPr="00480EF9">
        <w:rPr>
          <w:sz w:val="16"/>
        </w:rPr>
        <w:t>Ubl</w:t>
      </w:r>
      <w:proofErr w:type="spellEnd"/>
      <w:r w:rsidRPr="00480EF9">
        <w:rPr>
          <w:sz w:val="16"/>
        </w:rPr>
        <w:t xml:space="preserve"> made the following statement after the United States Trade Representative expressed support for a proposal to waive patent protections for COVID-19 medicines: </w:t>
      </w:r>
      <w:r w:rsidRPr="004205F3">
        <w:rPr>
          <w:rStyle w:val="StyleUnderline"/>
        </w:rPr>
        <w:t xml:space="preserve">“In the midst of a deadly pandemic, the </w:t>
      </w:r>
      <w:r w:rsidRPr="00480EF9">
        <w:rPr>
          <w:rStyle w:val="StyleUnderline"/>
          <w:highlight w:val="green"/>
        </w:rPr>
        <w:t>Biden</w:t>
      </w:r>
      <w:r w:rsidRPr="004205F3">
        <w:rPr>
          <w:rStyle w:val="StyleUnderline"/>
        </w:rPr>
        <w:t xml:space="preserve"> Administration has taken an unprecedented </w:t>
      </w:r>
      <w:r w:rsidRPr="00480EF9">
        <w:rPr>
          <w:rStyle w:val="StyleUnderline"/>
          <w:highlight w:val="green"/>
        </w:rPr>
        <w:t>step</w:t>
      </w:r>
      <w:r w:rsidRPr="004205F3">
        <w:rPr>
          <w:rStyle w:val="StyleUnderline"/>
        </w:rPr>
        <w:t xml:space="preserve"> that </w:t>
      </w:r>
      <w:r w:rsidRPr="00480EF9">
        <w:rPr>
          <w:rStyle w:val="StyleUnderline"/>
          <w:highlight w:val="green"/>
        </w:rPr>
        <w:t>will undermine</w:t>
      </w:r>
      <w:r w:rsidRPr="004205F3">
        <w:rPr>
          <w:rStyle w:val="StyleUnderline"/>
        </w:rPr>
        <w:t xml:space="preserve"> our </w:t>
      </w:r>
      <w:r w:rsidRPr="00480EF9">
        <w:rPr>
          <w:rStyle w:val="StyleUnderline"/>
          <w:highlight w:val="green"/>
        </w:rPr>
        <w:t>global response to the pandemic</w:t>
      </w:r>
      <w:r w:rsidRPr="004205F3">
        <w:rPr>
          <w:rStyle w:val="StyleUnderline"/>
        </w:rPr>
        <w:t xml:space="preserve"> and compromise safety</w:t>
      </w:r>
      <w:r w:rsidRPr="004205F3">
        <w:rPr>
          <w:rStyle w:val="Emphasis"/>
        </w:rPr>
        <w:t xml:space="preserve">. This </w:t>
      </w:r>
      <w:r w:rsidRPr="00480EF9">
        <w:rPr>
          <w:rStyle w:val="Emphasis"/>
          <w:highlight w:val="green"/>
        </w:rPr>
        <w:t>decision will sow confusion</w:t>
      </w:r>
      <w:r w:rsidRPr="004205F3">
        <w:rPr>
          <w:rStyle w:val="Emphasis"/>
        </w:rPr>
        <w:t xml:space="preserve"> between public and private partners, further </w:t>
      </w:r>
      <w:r w:rsidRPr="00480EF9">
        <w:rPr>
          <w:rStyle w:val="Emphasis"/>
          <w:highlight w:val="green"/>
        </w:rPr>
        <w:t>weaken</w:t>
      </w:r>
      <w:r w:rsidRPr="004205F3">
        <w:rPr>
          <w:rStyle w:val="Emphasis"/>
        </w:rPr>
        <w:t xml:space="preserve"> already </w:t>
      </w:r>
      <w:r w:rsidRPr="00480EF9">
        <w:rPr>
          <w:rStyle w:val="Emphasis"/>
          <w:highlight w:val="green"/>
        </w:rPr>
        <w:t>strained supply chains</w:t>
      </w:r>
      <w:r w:rsidRPr="004205F3">
        <w:rPr>
          <w:rStyle w:val="Emphasis"/>
        </w:rPr>
        <w:t xml:space="preserve"> </w:t>
      </w:r>
      <w:r w:rsidRPr="00480EF9">
        <w:rPr>
          <w:rStyle w:val="Emphasis"/>
          <w:highlight w:val="green"/>
        </w:rPr>
        <w:t xml:space="preserve">and </w:t>
      </w:r>
      <w:r w:rsidRPr="00480EF9">
        <w:rPr>
          <w:rStyle w:val="Emphasis"/>
        </w:rPr>
        <w:t>foster</w:t>
      </w:r>
      <w:r w:rsidRPr="004205F3">
        <w:rPr>
          <w:rStyle w:val="Emphasis"/>
        </w:rPr>
        <w:t xml:space="preserve"> </w:t>
      </w:r>
      <w:r w:rsidRPr="00480EF9">
        <w:rPr>
          <w:rStyle w:val="Emphasis"/>
          <w:highlight w:val="green"/>
        </w:rPr>
        <w:t>the proliferation of counterfeit vaccines</w:t>
      </w:r>
      <w:r w:rsidRPr="004205F3">
        <w:rPr>
          <w:rStyle w:val="Emphasis"/>
        </w:rPr>
        <w:t>.</w:t>
      </w:r>
      <w:r>
        <w:rPr>
          <w:rStyle w:val="Emphasis"/>
        </w:rPr>
        <w:t xml:space="preserve"> </w:t>
      </w:r>
      <w:r w:rsidRPr="00A304B4">
        <w:rPr>
          <w:rStyle w:val="Emphasis"/>
        </w:rPr>
        <w:t>“This change in longstanding American policy will not save lives.</w:t>
      </w:r>
      <w:r w:rsidRPr="00480EF9">
        <w:rPr>
          <w:sz w:val="16"/>
        </w:rPr>
        <w:t xml:space="preserve"> </w:t>
      </w:r>
      <w:r w:rsidRPr="00480EF9">
        <w:rPr>
          <w:rStyle w:val="StyleUnderline"/>
          <w:highlight w:val="green"/>
        </w:rPr>
        <w:t>It also flies in the face of</w:t>
      </w:r>
      <w:r w:rsidRPr="00A304B4">
        <w:rPr>
          <w:rStyle w:val="StyleUnderline"/>
        </w:rPr>
        <w:t xml:space="preserve"> President Biden’s stated policy of </w:t>
      </w:r>
      <w:r w:rsidRPr="00480EF9">
        <w:rPr>
          <w:rStyle w:val="StyleUnderline"/>
          <w:highlight w:val="green"/>
        </w:rPr>
        <w:t>building up</w:t>
      </w:r>
      <w:r w:rsidRPr="00A304B4">
        <w:rPr>
          <w:rStyle w:val="StyleUnderline"/>
        </w:rPr>
        <w:t xml:space="preserve"> American </w:t>
      </w:r>
      <w:r w:rsidRPr="00480EF9">
        <w:rPr>
          <w:rStyle w:val="StyleUnderline"/>
          <w:highlight w:val="green"/>
        </w:rPr>
        <w:t>infrastructure and creating jobs by handing</w:t>
      </w:r>
      <w:r w:rsidRPr="00A304B4">
        <w:rPr>
          <w:rStyle w:val="StyleUnderline"/>
        </w:rPr>
        <w:t xml:space="preserve"> over American </w:t>
      </w:r>
      <w:r w:rsidRPr="00480EF9">
        <w:rPr>
          <w:rStyle w:val="StyleUnderline"/>
          <w:highlight w:val="green"/>
        </w:rPr>
        <w:t>innovations to countries looking to undermine our leadership</w:t>
      </w:r>
      <w:r w:rsidRPr="00A304B4">
        <w:rPr>
          <w:rStyle w:val="StyleUnderline"/>
        </w:rPr>
        <w:t xml:space="preserve"> in biomedical discovery. </w:t>
      </w:r>
      <w:r w:rsidRPr="00480EF9">
        <w:rPr>
          <w:rStyle w:val="Emphasis"/>
          <w:highlight w:val="green"/>
        </w:rPr>
        <w:t>This decision does nothing to address</w:t>
      </w:r>
      <w:r w:rsidRPr="00056419">
        <w:rPr>
          <w:rStyle w:val="Emphasis"/>
        </w:rPr>
        <w:t xml:space="preserve"> the </w:t>
      </w:r>
      <w:r w:rsidRPr="00480EF9">
        <w:rPr>
          <w:rStyle w:val="Emphasis"/>
          <w:highlight w:val="green"/>
        </w:rPr>
        <w:t>real challenges</w:t>
      </w:r>
      <w:r w:rsidRPr="00056419">
        <w:rPr>
          <w:rStyle w:val="Emphasis"/>
        </w:rPr>
        <w:t xml:space="preserve"> to getting more shots in arms, including last-mile distribution and limited availability of raw materials.</w:t>
      </w:r>
      <w:r w:rsidRPr="00480EF9">
        <w:rPr>
          <w:sz w:val="16"/>
        </w:rPr>
        <w:t xml:space="preserve"> These are the real challenges we face that this empty promise ignores. “In the past few days alone, we’ve seen more American vaccine exports, increased production targets from manufacturers, new commitments to COVAX and unprecedented aid for India during its devastating COVID-19 surge. Biopharmaceutical manufacturers are fully committed to providing global access to COVID-19 vaccines, and they are collaborating at a scale that was previously unimaginable, including more than 200 manufacturing and other partnerships to date. The biopharmaceutical industry shares the goal to get as many people vaccinated as quickly as possible, and we hope we can all re-focus on that shared objective.”</w:t>
      </w:r>
    </w:p>
    <w:p w14:paraId="7E698913" w14:textId="77777777" w:rsidR="002D20A1" w:rsidRDefault="002D20A1" w:rsidP="002D20A1">
      <w:pPr>
        <w:pStyle w:val="Heading4"/>
      </w:pPr>
      <w:r>
        <w:t>They lash out against infra and use COVID clout to kill it – they have public support, and a win now postpones reform indefinitely which turns case</w:t>
      </w:r>
    </w:p>
    <w:p w14:paraId="31BCA2FA" w14:textId="77777777" w:rsidR="002D20A1" w:rsidRPr="004260F0" w:rsidRDefault="002D20A1" w:rsidP="002D20A1">
      <w:pPr>
        <w:rPr>
          <w:rFonts w:eastAsiaTheme="majorEastAsia" w:cstheme="majorBidi"/>
        </w:rPr>
      </w:pPr>
      <w:r>
        <w:t xml:space="preserve"> </w:t>
      </w:r>
      <w:r w:rsidRPr="00DC5D6E">
        <w:rPr>
          <w:rStyle w:val="Style13ptBold"/>
        </w:rPr>
        <w:t>Fuchs et al. 09/02</w:t>
      </w:r>
      <w:r w:rsidRPr="00DC5D6E">
        <w:t xml:space="preserve"> [Hailey Fuchs</w:t>
      </w:r>
      <w:r>
        <w:rPr>
          <w:b/>
          <w:bCs/>
        </w:rPr>
        <w:t xml:space="preserve"> </w:t>
      </w:r>
      <w:r w:rsidRPr="004260F0">
        <w:t>attended Yale University and was an inaugural Bradlee Fellow for The Washington Post, where she reported on national politics</w:t>
      </w:r>
      <w:r>
        <w:rPr>
          <w:b/>
          <w:bCs/>
        </w:rPr>
        <w:t xml:space="preserve">, </w:t>
      </w:r>
      <w:r w:rsidRPr="004260F0">
        <w:rPr>
          <w:rFonts w:eastAsiaTheme="majorEastAsia" w:cstheme="majorBidi"/>
        </w:rPr>
        <w:t xml:space="preserve">Alice </w:t>
      </w:r>
      <w:proofErr w:type="spellStart"/>
      <w:r w:rsidRPr="004260F0">
        <w:rPr>
          <w:rFonts w:eastAsiaTheme="majorEastAsia" w:cstheme="majorBidi"/>
        </w:rPr>
        <w:t>Ollstein</w:t>
      </w:r>
      <w:proofErr w:type="spellEnd"/>
      <w:r w:rsidRPr="004260F0">
        <w:rPr>
          <w:rFonts w:eastAsiaTheme="majorEastAsia" w:cstheme="majorBidi"/>
        </w:rPr>
        <w:t xml:space="preserve"> is a health care reporter for POLITICO Pro, covering the Capitol Hill beat. Prior to joining POLITICO, she covered federal policy and politics for Talking Points Memo</w:t>
      </w:r>
      <w:r>
        <w:rPr>
          <w:rFonts w:eastAsiaTheme="majorEastAsia" w:cstheme="majorBidi"/>
        </w:rPr>
        <w:t>, Megan Wilson is a health care and influence reporter at POLITICO, “</w:t>
      </w:r>
      <w:r w:rsidRPr="004260F0">
        <w:rPr>
          <w:rFonts w:eastAsiaTheme="majorEastAsia" w:cstheme="majorBidi"/>
        </w:rPr>
        <w:t>Drug industry banks on its Covid clout to halt Dems’ push on prices</w:t>
      </w:r>
      <w:r>
        <w:rPr>
          <w:rFonts w:eastAsiaTheme="majorEastAsia" w:cstheme="majorBidi"/>
        </w:rPr>
        <w:t xml:space="preserve">”, 09-02-2021, </w:t>
      </w:r>
      <w:r w:rsidRPr="004260F0">
        <w:rPr>
          <w:rFonts w:eastAsiaTheme="majorEastAsia" w:cstheme="majorBidi"/>
        </w:rPr>
        <w:t>https://www.politico.com/news/2021/09/02/drug-prices-democrats-lobbying-508127</w:t>
      </w:r>
      <w:r>
        <w:rPr>
          <w:rFonts w:eastAsiaTheme="majorEastAsia" w:cstheme="majorBidi"/>
        </w:rPr>
        <w:t>]//pranav</w:t>
      </w:r>
    </w:p>
    <w:p w14:paraId="2CC51B13" w14:textId="77777777" w:rsidR="002D20A1" w:rsidRDefault="002D20A1" w:rsidP="002D20A1">
      <w:pPr>
        <w:rPr>
          <w:sz w:val="16"/>
        </w:rPr>
      </w:pPr>
      <w:r w:rsidRPr="00C261E7">
        <w:rPr>
          <w:rStyle w:val="Emphasis"/>
        </w:rPr>
        <w:t xml:space="preserve">As </w:t>
      </w:r>
      <w:r w:rsidRPr="004260F0">
        <w:rPr>
          <w:rStyle w:val="Emphasis"/>
          <w:highlight w:val="green"/>
        </w:rPr>
        <w:t>Democrats prepare</w:t>
      </w:r>
      <w:r w:rsidRPr="00C261E7">
        <w:rPr>
          <w:rStyle w:val="Emphasis"/>
        </w:rPr>
        <w:t xml:space="preserve"> a massive </w:t>
      </w:r>
      <w:r w:rsidRPr="004260F0">
        <w:rPr>
          <w:rStyle w:val="Emphasis"/>
          <w:highlight w:val="green"/>
        </w:rPr>
        <w:t>overhaul of</w:t>
      </w:r>
      <w:r w:rsidRPr="00C261E7">
        <w:rPr>
          <w:rStyle w:val="Emphasis"/>
        </w:rPr>
        <w:t xml:space="preserve"> prescription </w:t>
      </w:r>
      <w:r w:rsidRPr="004260F0">
        <w:rPr>
          <w:rStyle w:val="Emphasis"/>
          <w:highlight w:val="green"/>
        </w:rPr>
        <w:t>drug policy</w:t>
      </w:r>
      <w:r w:rsidRPr="00C261E7">
        <w:rPr>
          <w:rStyle w:val="Emphasis"/>
        </w:rPr>
        <w:t xml:space="preserve">, major </w:t>
      </w:r>
      <w:r w:rsidRPr="004260F0">
        <w:rPr>
          <w:rStyle w:val="Emphasis"/>
          <w:highlight w:val="green"/>
        </w:rPr>
        <w:t>pharma</w:t>
      </w:r>
      <w:r w:rsidRPr="00C261E7">
        <w:rPr>
          <w:rStyle w:val="Emphasis"/>
        </w:rPr>
        <w:t xml:space="preserve">ceutical companies are mounting a </w:t>
      </w:r>
      <w:r w:rsidRPr="004260F0">
        <w:rPr>
          <w:rStyle w:val="Emphasis"/>
          <w:highlight w:val="green"/>
        </w:rPr>
        <w:t>lobbying</w:t>
      </w:r>
      <w:r w:rsidRPr="00C261E7">
        <w:rPr>
          <w:rStyle w:val="Emphasis"/>
        </w:rPr>
        <w:t xml:space="preserve"> campaign </w:t>
      </w:r>
      <w:r w:rsidRPr="004260F0">
        <w:rPr>
          <w:rStyle w:val="Emphasis"/>
          <w:highlight w:val="green"/>
        </w:rPr>
        <w:t>against it</w:t>
      </w:r>
      <w:r w:rsidRPr="00C261E7">
        <w:rPr>
          <w:rStyle w:val="Emphasis"/>
        </w:rPr>
        <w:t>, arguing that the effort could undermine a Covid fight likely to last far longer than originally expected.</w:t>
      </w:r>
      <w:r>
        <w:rPr>
          <w:rStyle w:val="Emphasis"/>
        </w:rPr>
        <w:t xml:space="preserve"> </w:t>
      </w:r>
      <w:r w:rsidRPr="004260F0">
        <w:rPr>
          <w:sz w:val="16"/>
        </w:rPr>
        <w:t xml:space="preserve">In meetings with lawmakers, </w:t>
      </w:r>
      <w:r w:rsidRPr="00C261E7">
        <w:rPr>
          <w:rStyle w:val="Emphasis"/>
        </w:rPr>
        <w:t>lobbyists for the pharmaceutical industry have issued warnings about the reconciliation package now moving through both chambers of Congress that is set to include language allowing Medicare to negotiate the price of some drugs, which could generate billions of dollars in savings</w:t>
      </w:r>
      <w:r w:rsidRPr="004260F0">
        <w:rPr>
          <w:sz w:val="16"/>
        </w:rPr>
        <w:t xml:space="preserve">. In those conversations, K Street insiders say, </w:t>
      </w:r>
      <w:r w:rsidRPr="00C261E7">
        <w:rPr>
          <w:rStyle w:val="Emphasis"/>
        </w:rPr>
        <w:t xml:space="preserve">lobbyists have explicitly mentioned that the </w:t>
      </w:r>
      <w:r w:rsidRPr="004260F0">
        <w:rPr>
          <w:rStyle w:val="Emphasis"/>
          <w:highlight w:val="green"/>
        </w:rPr>
        <w:t>fight against</w:t>
      </w:r>
      <w:r w:rsidRPr="00C261E7">
        <w:rPr>
          <w:rStyle w:val="Emphasis"/>
        </w:rPr>
        <w:t xml:space="preserve"> the </w:t>
      </w:r>
      <w:r w:rsidRPr="004260F0">
        <w:rPr>
          <w:rStyle w:val="Emphasis"/>
          <w:highlight w:val="green"/>
        </w:rPr>
        <w:t>coronavirus</w:t>
      </w:r>
      <w:r w:rsidRPr="00C261E7">
        <w:rPr>
          <w:rStyle w:val="Emphasis"/>
        </w:rPr>
        <w:t xml:space="preserve"> </w:t>
      </w:r>
      <w:r w:rsidRPr="004260F0">
        <w:rPr>
          <w:rStyle w:val="Emphasis"/>
          <w:highlight w:val="green"/>
        </w:rPr>
        <w:t>will</w:t>
      </w:r>
      <w:r w:rsidRPr="00C261E7">
        <w:rPr>
          <w:rStyle w:val="Emphasis"/>
        </w:rPr>
        <w:t xml:space="preserve"> almost certainly </w:t>
      </w:r>
      <w:r w:rsidRPr="004260F0">
        <w:rPr>
          <w:rStyle w:val="Emphasis"/>
          <w:highlight w:val="green"/>
        </w:rPr>
        <w:t>extend</w:t>
      </w:r>
      <w:r w:rsidRPr="00C261E7">
        <w:rPr>
          <w:rStyle w:val="Emphasis"/>
        </w:rPr>
        <w:t xml:space="preserve"> beyond the current surge of the Delta variant</w:t>
      </w:r>
      <w:r w:rsidRPr="004260F0">
        <w:rPr>
          <w:sz w:val="16"/>
        </w:rPr>
        <w:t xml:space="preserve">. And they’re arguing that </w:t>
      </w:r>
      <w:r w:rsidRPr="004260F0">
        <w:rPr>
          <w:rStyle w:val="Emphasis"/>
          <w:highlight w:val="green"/>
        </w:rPr>
        <w:t>now isn’t the time to hit the industry</w:t>
      </w:r>
      <w:r w:rsidRPr="00C261E7">
        <w:rPr>
          <w:rStyle w:val="Emphasis"/>
        </w:rPr>
        <w:t xml:space="preserve"> with new regulations or taxes, </w:t>
      </w:r>
      <w:r w:rsidRPr="004260F0">
        <w:rPr>
          <w:rStyle w:val="Emphasis"/>
          <w:highlight w:val="green"/>
        </w:rPr>
        <w:t xml:space="preserve">particularly </w:t>
      </w:r>
      <w:proofErr w:type="gramStart"/>
      <w:r w:rsidRPr="004260F0">
        <w:rPr>
          <w:rStyle w:val="Emphasis"/>
          <w:highlight w:val="green"/>
        </w:rPr>
        <w:t>in light of</w:t>
      </w:r>
      <w:proofErr w:type="gramEnd"/>
      <w:r w:rsidRPr="00C261E7">
        <w:rPr>
          <w:rStyle w:val="Emphasis"/>
        </w:rPr>
        <w:t xml:space="preserve"> its </w:t>
      </w:r>
      <w:r w:rsidRPr="004260F0">
        <w:rPr>
          <w:rStyle w:val="Emphasis"/>
          <w:highlight w:val="green"/>
        </w:rPr>
        <w:t>successful efforts to swiftly develop vaccines</w:t>
      </w:r>
      <w:r w:rsidRPr="00C261E7">
        <w:rPr>
          <w:rStyle w:val="Emphasis"/>
        </w:rPr>
        <w:t xml:space="preserve"> for the virus</w:t>
      </w:r>
      <w:r w:rsidRPr="004260F0">
        <w:rPr>
          <w:sz w:val="16"/>
        </w:rPr>
        <w:t>. “For years, politicians have been saying that the federal government can interfere in the price of medicines and patients won’t suffer any harm,” said Brian Newell, a spokesperson for the Pharmaceutical Research and Manufacturers of America, or PhRMA, in a statement. “</w:t>
      </w:r>
      <w:r w:rsidRPr="00C261E7">
        <w:rPr>
          <w:rStyle w:val="Emphasis"/>
        </w:rPr>
        <w:t>But in countries where this already happens, people experience fewer choices and less access to prescription medicines</w:t>
      </w:r>
      <w:r w:rsidRPr="004260F0">
        <w:rPr>
          <w:sz w:val="16"/>
        </w:rPr>
        <w:t xml:space="preserve">. </w:t>
      </w:r>
      <w:r w:rsidRPr="00C261E7">
        <w:rPr>
          <w:rStyle w:val="StyleUnderline"/>
        </w:rPr>
        <w:t>Patients know if something sounds too good to be true, then it usually is.”</w:t>
      </w:r>
      <w:r>
        <w:rPr>
          <w:rStyle w:val="StyleUnderline"/>
        </w:rPr>
        <w:t xml:space="preserve"> </w:t>
      </w:r>
      <w:r w:rsidRPr="00C261E7">
        <w:rPr>
          <w:rStyle w:val="Emphasis"/>
        </w:rPr>
        <w:t>The escalating warnings from the pharmaceutical industry are part of what is expected to be one of the more dramatic and expensive lobbying fights in recent memory</w:t>
      </w:r>
      <w:r w:rsidRPr="004260F0">
        <w:rPr>
          <w:sz w:val="16"/>
        </w:rPr>
        <w:t xml:space="preserve">, </w:t>
      </w:r>
      <w:r w:rsidRPr="00C261E7">
        <w:rPr>
          <w:rStyle w:val="StyleUnderline"/>
        </w:rPr>
        <w:t>and a heightened repeat of the industry’s pushback to actions by former President Donald Trump to target drug prices.</w:t>
      </w:r>
      <w:r>
        <w:rPr>
          <w:rStyle w:val="StyleUnderline"/>
        </w:rPr>
        <w:t xml:space="preserve"> </w:t>
      </w:r>
      <w:r w:rsidRPr="004260F0">
        <w:rPr>
          <w:sz w:val="16"/>
        </w:rPr>
        <w:t xml:space="preserve">The proposal now under consideration in Democrats’ reconciliation package could save the federal government hundreds of billions of dollars by leveraging its ability to purchase prescription drugs, according to a report from the Congressional Budget Office. Without those funds, Democrats won’t be able to pay for the rest of the health care agenda they’ve promised to voters, including expansions of Medicare, </w:t>
      </w:r>
      <w:proofErr w:type="gramStart"/>
      <w:r w:rsidRPr="004260F0">
        <w:rPr>
          <w:sz w:val="16"/>
        </w:rPr>
        <w:t>Medicaid</w:t>
      </w:r>
      <w:proofErr w:type="gramEnd"/>
      <w:r w:rsidRPr="004260F0">
        <w:rPr>
          <w:sz w:val="16"/>
        </w:rPr>
        <w:t xml:space="preserve"> and Obamacare. But the plan has political power as more than a revenue raiser. Party leaders — from President Joe Biden to Senate Budget Chair Bernie Sanders (I-Vt.) — are touting it as one of the most important components of the $3.5 trillion package, with the potential to lower out-of-pocket health spending for tens if not hundreds of millions of people. Outside advocates have also zeroed in on it as the most consequential policy fight on the horizon. “</w:t>
      </w:r>
      <w:r w:rsidRPr="00C261E7">
        <w:rPr>
          <w:rStyle w:val="Emphasis"/>
        </w:rPr>
        <w:t xml:space="preserve">This is the </w:t>
      </w:r>
      <w:r w:rsidRPr="004260F0">
        <w:rPr>
          <w:rStyle w:val="Emphasis"/>
          <w:highlight w:val="green"/>
        </w:rPr>
        <w:t>best chance</w:t>
      </w:r>
      <w:r w:rsidRPr="00C261E7">
        <w:rPr>
          <w:rStyle w:val="Emphasis"/>
        </w:rPr>
        <w:t xml:space="preserve"> that we have seen in a couple of decades </w:t>
      </w:r>
      <w:r w:rsidRPr="004260F0">
        <w:rPr>
          <w:rStyle w:val="Emphasis"/>
          <w:highlight w:val="green"/>
        </w:rPr>
        <w:t>to enact meaningful reforms</w:t>
      </w:r>
      <w:r w:rsidRPr="00C261E7">
        <w:rPr>
          <w:rStyle w:val="Emphasis"/>
        </w:rPr>
        <w:t xml:space="preserve"> to drug pricing policy in the United States that will lower the prices of prescription drugs, and it’s very clear that the drug companies are going all out to stop it</w:t>
      </w:r>
      <w:r w:rsidRPr="004260F0">
        <w:rPr>
          <w:sz w:val="16"/>
        </w:rPr>
        <w:t xml:space="preserve">,” said David Mitchell, founder of Patients for Affordable Drugs. “This is Armageddon for pharma.” </w:t>
      </w:r>
      <w:r w:rsidRPr="00C261E7">
        <w:rPr>
          <w:rStyle w:val="Emphasis"/>
        </w:rPr>
        <w:t xml:space="preserve">Progressive Democrats and their outside allies believe they’re closer than they’ve been in decades to imposing some price </w:t>
      </w:r>
      <w:proofErr w:type="gramStart"/>
      <w:r w:rsidRPr="00C261E7">
        <w:rPr>
          <w:rStyle w:val="Emphasis"/>
        </w:rPr>
        <w:t>controls, and</w:t>
      </w:r>
      <w:proofErr w:type="gramEnd"/>
      <w:r w:rsidRPr="00C261E7">
        <w:rPr>
          <w:rStyle w:val="Emphasis"/>
        </w:rPr>
        <w:t xml:space="preserve"> worry that </w:t>
      </w:r>
      <w:r w:rsidRPr="004260F0">
        <w:rPr>
          <w:rStyle w:val="Emphasis"/>
          <w:highlight w:val="green"/>
        </w:rPr>
        <w:t>failure</w:t>
      </w:r>
      <w:r w:rsidRPr="00C261E7">
        <w:rPr>
          <w:rStyle w:val="Emphasis"/>
        </w:rPr>
        <w:t xml:space="preserve"> to do so this year </w:t>
      </w:r>
      <w:r w:rsidRPr="004260F0">
        <w:rPr>
          <w:rStyle w:val="Emphasis"/>
          <w:highlight w:val="green"/>
        </w:rPr>
        <w:t>will delay progress indefinitely</w:t>
      </w:r>
      <w:r w:rsidRPr="00C261E7">
        <w:rPr>
          <w:rStyle w:val="Emphasis"/>
        </w:rPr>
        <w:t xml:space="preserve"> given the possibility of the party losing one or more chambers of Congress in the 2022 midterms</w:t>
      </w:r>
      <w:r w:rsidRPr="004260F0">
        <w:rPr>
          <w:sz w:val="16"/>
        </w:rPr>
        <w:t xml:space="preserve">. In April, the House passed </w:t>
      </w:r>
      <w:proofErr w:type="gramStart"/>
      <w:r w:rsidRPr="004260F0">
        <w:rPr>
          <w:sz w:val="16"/>
        </w:rPr>
        <w:t>a fairly aggressive</w:t>
      </w:r>
      <w:proofErr w:type="gramEnd"/>
      <w:r w:rsidRPr="004260F0">
        <w:rPr>
          <w:sz w:val="16"/>
        </w:rPr>
        <w:t xml:space="preserve"> version — H.R. 3 (117) — though a handful of moderate Democrats friendly to the industry have threatened to block it when it comes back to the floor for a vote later this fall. Leadership has largely shrugged off this threat, banking on the fact that the most vulnerable frontline Democrats are vocally in favor of the policy, while most of the dissenters sit in safe blue districts. The Senate is designing its own version, outlined by Sen. Ron Wyden (D-Ore.) in June, as a middle ground between HR3 and the more narrow, bipartisan bill he and Sen. Chuck Grassley (R-Iowa) put forward last Congress. A senior Senate Democratic aide confirmed to POLITICO that the bill is nearly complete and that they’re in the process of shopping it around to undecided senators to make sure it has enough support to move forward in the 50-50 upper chamber. “It makes sense to get buy-in before releasing it rather than releasing it with fingers crossed and then tweaking it once members complain,” the aide said. </w:t>
      </w:r>
      <w:r w:rsidRPr="004260F0">
        <w:rPr>
          <w:rStyle w:val="Emphasis"/>
          <w:highlight w:val="green"/>
        </w:rPr>
        <w:t>But</w:t>
      </w:r>
      <w:r w:rsidRPr="00C261E7">
        <w:rPr>
          <w:rStyle w:val="Emphasis"/>
        </w:rPr>
        <w:t xml:space="preserve"> the </w:t>
      </w:r>
      <w:r w:rsidRPr="004260F0">
        <w:rPr>
          <w:rStyle w:val="Emphasis"/>
          <w:highlight w:val="green"/>
        </w:rPr>
        <w:t>reform</w:t>
      </w:r>
      <w:r w:rsidRPr="00C261E7">
        <w:rPr>
          <w:rStyle w:val="Emphasis"/>
        </w:rPr>
        <w:t xml:space="preserve"> push </w:t>
      </w:r>
      <w:r w:rsidRPr="004260F0">
        <w:rPr>
          <w:rStyle w:val="Emphasis"/>
          <w:highlight w:val="green"/>
        </w:rPr>
        <w:t>is coming</w:t>
      </w:r>
      <w:r w:rsidRPr="00C261E7">
        <w:rPr>
          <w:rStyle w:val="Emphasis"/>
        </w:rPr>
        <w:t xml:space="preserve"> at a time </w:t>
      </w:r>
      <w:r w:rsidRPr="004260F0">
        <w:rPr>
          <w:rStyle w:val="Emphasis"/>
          <w:highlight w:val="green"/>
        </w:rPr>
        <w:t>when</w:t>
      </w:r>
      <w:r w:rsidRPr="00C261E7">
        <w:rPr>
          <w:rStyle w:val="Emphasis"/>
        </w:rPr>
        <w:t xml:space="preserve"> the </w:t>
      </w:r>
      <w:r w:rsidRPr="004260F0">
        <w:rPr>
          <w:rStyle w:val="Emphasis"/>
          <w:highlight w:val="green"/>
        </w:rPr>
        <w:t>pharma</w:t>
      </w:r>
      <w:r w:rsidRPr="00C261E7">
        <w:rPr>
          <w:rStyle w:val="Emphasis"/>
        </w:rPr>
        <w:t xml:space="preserve">ceutical industry </w:t>
      </w:r>
      <w:r w:rsidRPr="004260F0">
        <w:rPr>
          <w:rStyle w:val="Emphasis"/>
          <w:highlight w:val="green"/>
        </w:rPr>
        <w:t>is</w:t>
      </w:r>
      <w:r w:rsidRPr="00C261E7">
        <w:rPr>
          <w:rStyle w:val="Emphasis"/>
        </w:rPr>
        <w:t xml:space="preserve"> working </w:t>
      </w:r>
      <w:proofErr w:type="gramStart"/>
      <w:r w:rsidRPr="00C261E7">
        <w:rPr>
          <w:rStyle w:val="Emphasis"/>
        </w:rPr>
        <w:t>hand-in-hand</w:t>
      </w:r>
      <w:proofErr w:type="gramEnd"/>
      <w:r w:rsidRPr="00C261E7">
        <w:rPr>
          <w:rStyle w:val="Emphasis"/>
        </w:rPr>
        <w:t xml:space="preserve"> with government officials to combat the pandemic and </w:t>
      </w:r>
      <w:r w:rsidRPr="004260F0">
        <w:rPr>
          <w:rStyle w:val="Emphasis"/>
          <w:highlight w:val="green"/>
        </w:rPr>
        <w:t>enjoying a boost in public opinion</w:t>
      </w:r>
      <w:r w:rsidRPr="00C261E7">
        <w:rPr>
          <w:rStyle w:val="Emphasis"/>
        </w:rPr>
        <w:t xml:space="preserve"> as a result, </w:t>
      </w:r>
      <w:r w:rsidRPr="004260F0">
        <w:rPr>
          <w:rStyle w:val="Emphasis"/>
          <w:highlight w:val="green"/>
        </w:rPr>
        <w:t>even as drug costs</w:t>
      </w:r>
      <w:r w:rsidRPr="00C261E7">
        <w:rPr>
          <w:rStyle w:val="Emphasis"/>
        </w:rPr>
        <w:t xml:space="preserve"> continue to </w:t>
      </w:r>
      <w:r w:rsidRPr="004260F0">
        <w:rPr>
          <w:rStyle w:val="Emphasis"/>
          <w:highlight w:val="green"/>
        </w:rPr>
        <w:t>rise</w:t>
      </w:r>
      <w:r w:rsidRPr="004260F0">
        <w:rPr>
          <w:sz w:val="16"/>
        </w:rPr>
        <w:t xml:space="preserve">. </w:t>
      </w:r>
      <w:r w:rsidRPr="004260F0">
        <w:rPr>
          <w:rStyle w:val="StyleUnderline"/>
        </w:rPr>
        <w:t>The companies claim that fundamental changes to their bottom line — in addition to the Medicare provision, the reconciliation bill will likely raise corporate tax rate significantly, as high as 28 percent (a jump of 7 percentage points) — will threaten its current investments in research and development at a historically critical juncture.</w:t>
      </w:r>
      <w:r>
        <w:rPr>
          <w:rStyle w:val="StyleUnderline"/>
        </w:rPr>
        <w:t xml:space="preserve"> </w:t>
      </w:r>
      <w:r w:rsidRPr="004260F0">
        <w:rPr>
          <w:sz w:val="16"/>
        </w:rPr>
        <w:t xml:space="preserve">With the final draft of the bill expected in the coming weeks, the Pharmaceutical Research and Manufacturers of America, the lobbying arm of the pharmaceutical industry, is taking its case public. The group has recently spent at least seven figures on ads pressuring Congress not to change Medicare drug policy. </w:t>
      </w:r>
    </w:p>
    <w:p w14:paraId="206724EC" w14:textId="77777777" w:rsidR="002D20A1" w:rsidRDefault="002D20A1" w:rsidP="002D20A1">
      <w:pPr>
        <w:pStyle w:val="Heading4"/>
      </w:pPr>
      <w:proofErr w:type="spellStart"/>
      <w:r>
        <w:t>Infra’s</w:t>
      </w:r>
      <w:proofErr w:type="spellEnd"/>
      <w:r>
        <w:t xml:space="preserve"> k2 stopping existential climate change – warming is incremental and every change in temperature is vital</w:t>
      </w:r>
    </w:p>
    <w:p w14:paraId="300032EC" w14:textId="77777777" w:rsidR="002D20A1" w:rsidRPr="004260F0" w:rsidRDefault="002D20A1" w:rsidP="002D20A1">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470A5443" w14:textId="13095F6A" w:rsidR="002D20A1" w:rsidRPr="002D20A1" w:rsidRDefault="002D20A1" w:rsidP="002D20A1">
      <w:pPr>
        <w:rPr>
          <w:sz w:val="16"/>
        </w:rPr>
      </w:pPr>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0A55246B" w14:textId="77777777" w:rsidR="002D20A1" w:rsidRPr="002D20A1" w:rsidRDefault="002D20A1" w:rsidP="002D20A1"/>
    <w:p w14:paraId="2BCB1DD7" w14:textId="47E6E5DC" w:rsidR="000D36BC" w:rsidRDefault="000D36BC" w:rsidP="000D36BC">
      <w:pPr>
        <w:pStyle w:val="Heading2"/>
      </w:pPr>
      <w:r>
        <w:t>3</w:t>
      </w:r>
    </w:p>
    <w:p w14:paraId="2A449686" w14:textId="7D80C95A" w:rsidR="000D36BC" w:rsidRDefault="000D36BC" w:rsidP="000D36BC">
      <w:pPr>
        <w:pStyle w:val="Heading4"/>
      </w:pPr>
      <w:r>
        <w:t xml:space="preserve">CP: Member nations of the World Trade Organization should </w:t>
      </w:r>
      <w:proofErr w:type="gramStart"/>
      <w:r>
        <w:t>enter into</w:t>
      </w:r>
      <w:proofErr w:type="gramEnd"/>
      <w:r>
        <w:t xml:space="preserve"> a prior and binding consultation with the World Health Organization over reducing intellectual property protections</w:t>
      </w:r>
      <w:r w:rsidR="00826609">
        <w:t xml:space="preserve"> for COVID-19 medicines</w:t>
      </w:r>
      <w:r>
        <w:t xml:space="preserve">. Member nations will support the proposal and adopt the results of consultation. </w:t>
      </w:r>
    </w:p>
    <w:p w14:paraId="244F6F38" w14:textId="77777777" w:rsidR="000D36BC" w:rsidRPr="00AE32FC" w:rsidRDefault="000D36BC" w:rsidP="000D36BC"/>
    <w:p w14:paraId="166A7756" w14:textId="77777777" w:rsidR="000D36BC" w:rsidRDefault="000D36BC" w:rsidP="000D36BC">
      <w:pPr>
        <w:pStyle w:val="Heading4"/>
      </w:pPr>
      <w:r>
        <w:t xml:space="preserve">WHO says yes – it supports increasing the availability of generics and limiting </w:t>
      </w:r>
      <w:proofErr w:type="gramStart"/>
      <w:r>
        <w:t>TRIPS</w:t>
      </w:r>
      <w:proofErr w:type="gramEnd"/>
    </w:p>
    <w:p w14:paraId="0D70D65E" w14:textId="77777777" w:rsidR="000D36BC" w:rsidRPr="007F404A" w:rsidRDefault="000D36BC" w:rsidP="000D36BC">
      <w:pPr>
        <w:rPr>
          <w:rStyle w:val="Style13ptBold"/>
          <w:b w:val="0"/>
          <w:bCs w:val="0"/>
        </w:rPr>
      </w:pPr>
      <w:r>
        <w:rPr>
          <w:rStyle w:val="Style13ptBold"/>
        </w:rPr>
        <w:t xml:space="preserve">Hoen 03 </w:t>
      </w:r>
      <w:r w:rsidRPr="007F404A">
        <w:rPr>
          <w:rStyle w:val="Style13ptBold"/>
          <w:b w:val="0"/>
          <w:bCs w:val="0"/>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val="0"/>
          <w:sz w:val="16"/>
          <w:szCs w:val="16"/>
        </w:rPr>
        <w:t>) “</w:t>
      </w:r>
      <w:r w:rsidRPr="007F404A">
        <w:rPr>
          <w:bCs/>
          <w:szCs w:val="16"/>
        </w:rPr>
        <w:t>TRIPS, Pharmaceutical Patents and Access to Essential Medicines: Seattle, Doha and Beyond,” Chicago Journal of International Law, 2003] JL</w:t>
      </w:r>
    </w:p>
    <w:p w14:paraId="3CDC897F" w14:textId="77777777" w:rsidR="000D36BC" w:rsidRPr="007F404A" w:rsidRDefault="000D36BC" w:rsidP="000D36BC">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w:t>
      </w:r>
      <w:proofErr w:type="gramStart"/>
      <w:r w:rsidRPr="007F404A">
        <w:rPr>
          <w:rStyle w:val="StyleUnderline"/>
        </w:rPr>
        <w:t>in particular that</w:t>
      </w:r>
      <w:proofErr w:type="gramEnd"/>
      <w:r w:rsidRPr="007F404A">
        <w:rPr>
          <w:rStyle w:val="StyleUnderline"/>
        </w:rPr>
        <w:t xml:space="preserve"> had a bearing on the debate over TRIPS</w:t>
      </w:r>
      <w:r w:rsidRPr="007F404A">
        <w:rPr>
          <w:sz w:val="12"/>
        </w:rPr>
        <w:t xml:space="preserve"> [30]. </w:t>
      </w:r>
      <w:r w:rsidRPr="007F404A">
        <w:rPr>
          <w:rStyle w:val="StyleUnderline"/>
        </w:rPr>
        <w:t>The resolutions addressed</w:t>
      </w:r>
      <w:r w:rsidRPr="007F404A">
        <w:rPr>
          <w:sz w:val="12"/>
        </w:rPr>
        <w:t>:</w:t>
      </w:r>
    </w:p>
    <w:p w14:paraId="7393B390" w14:textId="77777777" w:rsidR="000D36BC" w:rsidRPr="007F404A" w:rsidRDefault="000D36BC" w:rsidP="000D36BC">
      <w:pPr>
        <w:rPr>
          <w:rStyle w:val="StyleUnderline"/>
        </w:rPr>
      </w:pPr>
      <w:r w:rsidRPr="007F404A">
        <w:rPr>
          <w:sz w:val="12"/>
        </w:rPr>
        <w:t xml:space="preserve">– </w:t>
      </w:r>
      <w:r w:rsidRPr="007F404A">
        <w:rPr>
          <w:rStyle w:val="StyleUnderline"/>
          <w:highlight w:val="green"/>
        </w:rPr>
        <w:t>the need</w:t>
      </w:r>
      <w:r w:rsidRPr="007F404A">
        <w:rPr>
          <w:rStyle w:val="StyleUnderline"/>
        </w:rPr>
        <w:t xml:space="preserve"> </w:t>
      </w:r>
      <w:r w:rsidRPr="007F404A">
        <w:rPr>
          <w:rStyle w:val="Emphasis"/>
        </w:rPr>
        <w:t xml:space="preserve">to strengthen policies </w:t>
      </w:r>
      <w:r w:rsidRPr="007F404A">
        <w:rPr>
          <w:rStyle w:val="Emphasis"/>
          <w:highlight w:val="green"/>
        </w:rPr>
        <w:t xml:space="preserve">to increase the availability of generic </w:t>
      </w:r>
      <w:proofErr w:type="gramStart"/>
      <w:r w:rsidRPr="007F404A">
        <w:rPr>
          <w:rStyle w:val="Emphasis"/>
          <w:highlight w:val="green"/>
        </w:rPr>
        <w:t>drugs</w:t>
      </w:r>
      <w:r w:rsidRPr="007F404A">
        <w:rPr>
          <w:sz w:val="12"/>
        </w:rPr>
        <w:t>;</w:t>
      </w:r>
      <w:proofErr w:type="gramEnd"/>
    </w:p>
    <w:p w14:paraId="045C80C5" w14:textId="77777777" w:rsidR="000D36BC" w:rsidRDefault="000D36BC" w:rsidP="000D36BC">
      <w:pPr>
        <w:rPr>
          <w:rStyle w:val="Emphasis"/>
        </w:rPr>
      </w:pPr>
      <w:r w:rsidRPr="007F404A">
        <w:rPr>
          <w:sz w:val="12"/>
        </w:rPr>
        <w:t xml:space="preserve">– </w:t>
      </w:r>
      <w:r w:rsidRPr="007F404A">
        <w:rPr>
          <w:rStyle w:val="StyleUnderline"/>
          <w:highlight w:val="green"/>
        </w:rPr>
        <w:t>and</w:t>
      </w:r>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w:t>
      </w:r>
      <w:r w:rsidRPr="00AE32FC">
        <w:rPr>
          <w:rStyle w:val="Emphasis"/>
        </w:rPr>
        <w:t>ugs</w:t>
      </w:r>
    </w:p>
    <w:p w14:paraId="6BC4B6F1" w14:textId="77777777" w:rsidR="000D36BC" w:rsidRDefault="000D36BC" w:rsidP="000D36BC">
      <w:pPr>
        <w:rPr>
          <w:rStyle w:val="Emphasis"/>
        </w:rPr>
      </w:pPr>
    </w:p>
    <w:p w14:paraId="74AB3049" w14:textId="77777777" w:rsidR="000D36BC" w:rsidRDefault="000D36BC" w:rsidP="000D36BC">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14:paraId="666860B8" w14:textId="77777777" w:rsidR="000D36BC" w:rsidRPr="009F03D9" w:rsidRDefault="000D36BC" w:rsidP="000D36BC">
      <w:pPr>
        <w:rPr>
          <w:rStyle w:val="Style13ptBold"/>
          <w:b w:val="0"/>
          <w:bCs w:val="0"/>
        </w:rPr>
      </w:pPr>
      <w:proofErr w:type="spellStart"/>
      <w:r>
        <w:rPr>
          <w:rStyle w:val="Style13ptBold"/>
        </w:rPr>
        <w:t>Gostin</w:t>
      </w:r>
      <w:proofErr w:type="spellEnd"/>
      <w:r>
        <w:rPr>
          <w:rStyle w:val="Style13ptBold"/>
        </w:rPr>
        <w:t xml:space="preserve"> et al 15 </w:t>
      </w:r>
      <w:r w:rsidRPr="009F03D9">
        <w:rPr>
          <w:rStyle w:val="Style13ptBold"/>
          <w:b w:val="0"/>
          <w:bCs w:val="0"/>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val="0"/>
          <w:sz w:val="16"/>
          <w:szCs w:val="16"/>
        </w:rPr>
        <w:t>) “</w:t>
      </w:r>
      <w:r w:rsidRPr="009F03D9">
        <w:rPr>
          <w:bCs/>
          <w:szCs w:val="16"/>
        </w:rPr>
        <w:t>The Normative Authority of the World Health Organization,” Georgetown University Law Center, 5/2/2015] JL</w:t>
      </w:r>
    </w:p>
    <w:p w14:paraId="4D536AF4" w14:textId="77777777" w:rsidR="000D36BC" w:rsidRPr="009F03D9" w:rsidRDefault="000D36BC" w:rsidP="000D36BC">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w:t>
      </w:r>
      <w:proofErr w:type="gramStart"/>
      <w:r w:rsidRPr="009F03D9">
        <w:rPr>
          <w:sz w:val="12"/>
        </w:rPr>
        <w:t>sovereignty, and</w:t>
      </w:r>
      <w:proofErr w:type="gramEnd"/>
      <w:r w:rsidRPr="009F03D9">
        <w:rPr>
          <w:sz w:val="12"/>
        </w:rPr>
        <w:t xml:space="preserve">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143AF300" w14:textId="77777777" w:rsidR="000D36BC" w:rsidRPr="009F03D9" w:rsidRDefault="000D36BC" w:rsidP="000D36BC">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9F03D9">
        <w:rPr>
          <w:sz w:val="12"/>
        </w:rPr>
        <w:t>Liberia</w:t>
      </w:r>
      <w:proofErr w:type="gramEnd"/>
      <w:r w:rsidRPr="009F03D9">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3489111B" w14:textId="77777777" w:rsidR="000D36BC" w:rsidRPr="009F03D9" w:rsidRDefault="000D36BC" w:rsidP="000D36BC">
      <w:pPr>
        <w:rPr>
          <w:sz w:val="12"/>
        </w:rPr>
      </w:pPr>
      <w:r w:rsidRPr="00AE32FC">
        <w:rPr>
          <w:rStyle w:val="Emphasis"/>
          <w:highlight w:val="green"/>
        </w:rPr>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096204F0" w14:textId="77777777" w:rsidR="000D36BC" w:rsidRDefault="000D36BC" w:rsidP="000D36BC"/>
    <w:p w14:paraId="106433A5" w14:textId="77777777" w:rsidR="000D36BC" w:rsidRDefault="000D36BC" w:rsidP="000D36BC">
      <w:pPr>
        <w:pStyle w:val="Heading4"/>
      </w:pPr>
      <w:r>
        <w:t xml:space="preserve">WHO is critical to disease prevention – it is the only international institution that can disperse information, standardize global public health, and facilitate public-private </w:t>
      </w:r>
      <w:proofErr w:type="gramStart"/>
      <w:r>
        <w:t>cooperation</w:t>
      </w:r>
      <w:proofErr w:type="gramEnd"/>
    </w:p>
    <w:p w14:paraId="6F1E0D37" w14:textId="77777777" w:rsidR="000D36BC" w:rsidRPr="005472CA" w:rsidRDefault="000D36BC" w:rsidP="000D36BC">
      <w:pPr>
        <w:rPr>
          <w:rStyle w:val="Style13ptBold"/>
          <w:bCs w:val="0"/>
        </w:rPr>
      </w:pPr>
      <w:r>
        <w:rPr>
          <w:rStyle w:val="Style13ptBold"/>
        </w:rPr>
        <w:t xml:space="preserve">Murtugudde 20 </w:t>
      </w:r>
      <w:r w:rsidRPr="00F20882">
        <w:rPr>
          <w:rStyle w:val="Style13ptBold"/>
          <w:b w:val="0"/>
          <w:bCs w:val="0"/>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6EEDF3BC" w14:textId="77777777" w:rsidR="000D36BC" w:rsidRPr="005472CA" w:rsidRDefault="000D36BC" w:rsidP="000D36BC">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w:t>
      </w:r>
      <w:proofErr w:type="gramStart"/>
      <w:r w:rsidRPr="005472CA">
        <w:rPr>
          <w:sz w:val="12"/>
        </w:rPr>
        <w:t>itself.</w:t>
      </w:r>
      <w:proofErr w:type="gramEnd"/>
      <w:r w:rsidRPr="005472CA">
        <w:rPr>
          <w:sz w:val="12"/>
        </w:rPr>
        <w:t xml:space="preserve">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39AC5DC5" w14:textId="77777777" w:rsidR="000D36BC" w:rsidRPr="005472CA" w:rsidRDefault="000D36BC" w:rsidP="000D36BC">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83463D">
        <w:rPr>
          <w:rStyle w:val="StyleUnderline"/>
          <w:highlight w:val="green"/>
        </w:rPr>
        <w:t>A warming world</w:t>
      </w:r>
      <w:r w:rsidRPr="005472CA">
        <w:rPr>
          <w:rStyle w:val="StyleUnderline"/>
        </w:rPr>
        <w:t xml:space="preserve"> with increasing humidity, lost habitats and industrial livestock/poultry farming </w:t>
      </w:r>
      <w:r w:rsidRPr="0083463D">
        <w:rPr>
          <w:rStyle w:val="StyleUnderline"/>
          <w:highlight w:val="green"/>
        </w:rPr>
        <w:t>has</w:t>
      </w:r>
      <w:r w:rsidRPr="005472CA">
        <w:rPr>
          <w:rStyle w:val="StyleUnderline"/>
        </w:rPr>
        <w:t xml:space="preserve"> many </w:t>
      </w:r>
      <w:r w:rsidRPr="0083463D">
        <w:rPr>
          <w:rStyle w:val="StyleUnderline"/>
          <w:highlight w:val="green"/>
        </w:rPr>
        <w:t>opportunities for pathogens to move</w:t>
      </w:r>
      <w:r w:rsidRPr="005472CA">
        <w:rPr>
          <w:rStyle w:val="StyleUnderline"/>
        </w:rPr>
        <w:t xml:space="preserve"> from animals and birds to humans</w:t>
      </w:r>
      <w:r w:rsidRPr="005472CA">
        <w:rPr>
          <w:sz w:val="12"/>
        </w:rPr>
        <w:t xml:space="preserve">. Increasing global connectivity simply </w:t>
      </w:r>
      <w:proofErr w:type="spellStart"/>
      <w:r w:rsidRPr="005472CA">
        <w:rPr>
          <w:sz w:val="12"/>
        </w:rPr>
        <w:t>catalyses</w:t>
      </w:r>
      <w:proofErr w:type="spellEnd"/>
      <w:r w:rsidRPr="005472CA">
        <w:rPr>
          <w:sz w:val="12"/>
        </w:rPr>
        <w:t xml:space="preserve"> this process, as much as it </w:t>
      </w:r>
      <w:proofErr w:type="spellStart"/>
      <w:r w:rsidRPr="005472CA">
        <w:rPr>
          <w:sz w:val="12"/>
        </w:rPr>
        <w:t>catalyses</w:t>
      </w:r>
      <w:proofErr w:type="spellEnd"/>
      <w:r w:rsidRPr="005472CA">
        <w:rPr>
          <w:sz w:val="12"/>
        </w:rPr>
        <w:t xml:space="preserve"> economic growth.</w:t>
      </w:r>
    </w:p>
    <w:p w14:paraId="24962CC1" w14:textId="77777777" w:rsidR="000D36BC" w:rsidRPr="005472CA" w:rsidRDefault="000D36BC" w:rsidP="000D36BC">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w:t>
      </w:r>
      <w:proofErr w:type="gramStart"/>
      <w:r w:rsidRPr="005472CA">
        <w:rPr>
          <w:rStyle w:val="StyleUnderline"/>
        </w:rPr>
        <w:t>etc.</w:t>
      </w:r>
      <w:proofErr w:type="gramEnd"/>
      <w:r w:rsidRPr="005472CA">
        <w:rPr>
          <w:rStyle w:val="StyleUnderline"/>
        </w:rPr>
        <w:t xml:space="preserve">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with private</w:t>
      </w:r>
      <w:r w:rsidRPr="005472CA">
        <w:rPr>
          <w:rStyle w:val="Emphasis"/>
        </w:rPr>
        <w:t xml:space="preserve">-sector </w:t>
      </w:r>
      <w:proofErr w:type="spellStart"/>
      <w:r w:rsidRPr="0083463D">
        <w:rPr>
          <w:rStyle w:val="Emphasis"/>
          <w:highlight w:val="green"/>
        </w:rPr>
        <w:t>organisations</w:t>
      </w:r>
      <w:proofErr w:type="spellEnd"/>
      <w:r w:rsidRPr="0083463D">
        <w:rPr>
          <w:rStyle w:val="Emphasis"/>
          <w:highlight w:val="green"/>
        </w:rPr>
        <w:t xml:space="preserve">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14:paraId="303FA7F4" w14:textId="77777777" w:rsidR="000D36BC" w:rsidRPr="005472CA" w:rsidRDefault="000D36BC" w:rsidP="000D36BC">
      <w:pPr>
        <w:rPr>
          <w:sz w:val="12"/>
        </w:rPr>
      </w:pPr>
      <w:r w:rsidRPr="005472CA">
        <w:rPr>
          <w:rStyle w:val="StyleUnderline"/>
        </w:rPr>
        <w:t xml:space="preserve">It discharges its duties while maintaining a </w:t>
      </w:r>
      <w:r w:rsidRPr="005472CA">
        <w:rPr>
          <w:rStyle w:val="Emphasis"/>
        </w:rPr>
        <w:t xml:space="preserve">dynamic equilibrium between such diverse and powerful forces as national securities, economic interests, human </w:t>
      </w:r>
      <w:proofErr w:type="gramStart"/>
      <w:r w:rsidRPr="005472CA">
        <w:rPr>
          <w:rStyle w:val="Emphasis"/>
        </w:rPr>
        <w:t>rights</w:t>
      </w:r>
      <w:proofErr w:type="gramEnd"/>
      <w:r w:rsidRPr="005472CA">
        <w:rPr>
          <w:rStyle w:val="Emphasis"/>
        </w:rPr>
        <w:t xml:space="preserve">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151B0C31" w14:textId="77777777" w:rsidR="000D36BC" w:rsidRPr="005472CA" w:rsidRDefault="000D36BC" w:rsidP="000D36BC">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xml:space="preserve">, </w:t>
      </w:r>
      <w:proofErr w:type="gramStart"/>
      <w:r w:rsidRPr="005472CA">
        <w:rPr>
          <w:sz w:val="12"/>
        </w:rPr>
        <w:t>and also</w:t>
      </w:r>
      <w:proofErr w:type="gramEnd"/>
      <w:r w:rsidRPr="005472CA">
        <w:rPr>
          <w:sz w:val="12"/>
        </w:rPr>
        <w:t xml:space="preserve">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proofErr w:type="gramStart"/>
      <w:r w:rsidRPr="0083463D">
        <w:rPr>
          <w:rStyle w:val="Emphasis"/>
          <w:highlight w:val="green"/>
        </w:rPr>
        <w:t>IHR</w:t>
      </w:r>
      <w:r w:rsidRPr="0083463D">
        <w:rPr>
          <w:sz w:val="12"/>
        </w:rPr>
        <w:t>.</w:t>
      </w:r>
      <w:proofErr w:type="gramEnd"/>
    </w:p>
    <w:p w14:paraId="49AF7164" w14:textId="77777777" w:rsidR="000D36BC" w:rsidRPr="004253D1" w:rsidRDefault="000D36BC" w:rsidP="000D36BC"/>
    <w:p w14:paraId="768E09BF" w14:textId="77777777" w:rsidR="000D36BC" w:rsidRDefault="000D36BC" w:rsidP="00851A06">
      <w:pPr>
        <w:pStyle w:val="Heading1"/>
      </w:pPr>
      <w:r>
        <w:t>Case</w:t>
      </w:r>
    </w:p>
    <w:p w14:paraId="1E758CAD" w14:textId="0BB216CD" w:rsidR="00851A06" w:rsidRPr="00851A06" w:rsidRDefault="00851A06" w:rsidP="00851A06">
      <w:pPr>
        <w:pStyle w:val="Heading2"/>
      </w:pPr>
      <w:r>
        <w:t>Spark</w:t>
      </w:r>
    </w:p>
    <w:p w14:paraId="0E92745D" w14:textId="77777777" w:rsidR="000D36BC" w:rsidRPr="00280EE7" w:rsidRDefault="000D36BC" w:rsidP="000D36BC">
      <w:pPr>
        <w:pStyle w:val="Heading3"/>
        <w:rPr>
          <w:rFonts w:asciiTheme="majorHAnsi" w:hAnsiTheme="majorHAnsi" w:cstheme="majorHAnsi"/>
        </w:rPr>
      </w:pPr>
      <w:proofErr w:type="gramStart"/>
      <w:r w:rsidRPr="00280EE7">
        <w:rPr>
          <w:rFonts w:asciiTheme="majorHAnsi" w:hAnsiTheme="majorHAnsi" w:cstheme="majorHAnsi"/>
        </w:rPr>
        <w:t>!D</w:t>
      </w:r>
      <w:proofErr w:type="gramEnd"/>
    </w:p>
    <w:p w14:paraId="2386DCFE" w14:textId="77777777" w:rsidR="000D36BC" w:rsidRPr="00280EE7" w:rsidRDefault="000D36BC" w:rsidP="000D36BC">
      <w:pPr>
        <w:pStyle w:val="Heading4"/>
        <w:rPr>
          <w:rFonts w:asciiTheme="majorHAnsi" w:hAnsiTheme="majorHAnsi" w:cstheme="majorHAnsi"/>
        </w:rPr>
      </w:pPr>
      <w:r w:rsidRPr="00280EE7">
        <w:rPr>
          <w:rFonts w:asciiTheme="majorHAnsi" w:hAnsiTheme="majorHAnsi" w:cstheme="majorHAnsi"/>
        </w:rPr>
        <w:t xml:space="preserve">Nuclear war can’t cause extinction – We’ve nuked ourselves </w:t>
      </w:r>
      <w:r w:rsidRPr="00280EE7">
        <w:rPr>
          <w:rFonts w:asciiTheme="majorHAnsi" w:hAnsiTheme="majorHAnsi" w:cstheme="majorHAnsi"/>
          <w:u w:val="single"/>
        </w:rPr>
        <w:t>2000 times – guess what happened nothing</w:t>
      </w:r>
    </w:p>
    <w:p w14:paraId="07D8C183" w14:textId="77777777" w:rsidR="000D36BC" w:rsidRPr="00280EE7" w:rsidRDefault="000D36BC" w:rsidP="000D36BC">
      <w:pPr>
        <w:rPr>
          <w:rFonts w:asciiTheme="majorHAnsi" w:hAnsiTheme="majorHAnsi" w:cstheme="majorHAnsi"/>
        </w:rPr>
      </w:pPr>
      <w:r w:rsidRPr="00280EE7">
        <w:rPr>
          <w:rStyle w:val="Style13ptBold"/>
          <w:rFonts w:asciiTheme="majorHAnsi" w:hAnsiTheme="majorHAnsi" w:cstheme="majorHAnsi"/>
        </w:rPr>
        <w:t>Eken 17</w:t>
      </w:r>
      <w:r w:rsidRPr="00280EE7">
        <w:rPr>
          <w:rFonts w:asciiTheme="majorHAnsi" w:hAnsiTheme="majorHAnsi" w:cstheme="majorHAnsi"/>
        </w:rPr>
        <w:t xml:space="preserve"> </w:t>
      </w:r>
      <w:r w:rsidRPr="00280EE7">
        <w:rPr>
          <w:rFonts w:asciiTheme="majorHAnsi" w:hAnsiTheme="majorHAnsi" w:cstheme="majorHAnsi"/>
          <w:sz w:val="16"/>
          <w:szCs w:val="16"/>
        </w:rPr>
        <w:t>(Mattias Eken - PhD student in Modern History at the University of St Andrews whose thesis focuses on “The Enola Gay Controversy and the American Encounter with Nuclear Weapons”. &lt;MKIM&gt; “The understandable fear of nuclear weapons doesn’t match reality”. 3/14/17. DOA: 7/17/19. https://theconversation.com/the-understandable-fear-of-nuclear-weapons-doesnt-match-reality-73563)</w:t>
      </w:r>
    </w:p>
    <w:p w14:paraId="21846BC6" w14:textId="77777777" w:rsidR="000D36BC" w:rsidRPr="00280EE7" w:rsidRDefault="000D36BC" w:rsidP="000D36BC">
      <w:pPr>
        <w:rPr>
          <w:rFonts w:asciiTheme="majorHAnsi" w:hAnsiTheme="majorHAnsi" w:cstheme="majorHAnsi"/>
          <w:sz w:val="16"/>
          <w:szCs w:val="16"/>
        </w:rPr>
      </w:pPr>
      <w:r w:rsidRPr="00280EE7">
        <w:rPr>
          <w:rFonts w:asciiTheme="majorHAnsi" w:hAnsiTheme="majorHAnsi" w:cstheme="majorHAnsi"/>
          <w:u w:val="single"/>
        </w:rPr>
        <w:t>Nuclear weapons are unambiguously the most destructive weapons on the planet</w:t>
      </w:r>
      <w:r w:rsidRPr="00280EE7">
        <w:rPr>
          <w:rFonts w:asciiTheme="majorHAnsi" w:hAnsiTheme="majorHAnsi" w:cstheme="majorHAnsi"/>
          <w:sz w:val="16"/>
          <w:szCs w:val="16"/>
        </w:rPr>
        <w:t xml:space="preserve">. Pound for pound, </w:t>
      </w:r>
      <w:r w:rsidRPr="00280EE7">
        <w:rPr>
          <w:rFonts w:asciiTheme="majorHAnsi" w:hAnsiTheme="majorHAnsi" w:cstheme="majorHAnsi"/>
          <w:u w:val="single"/>
        </w:rPr>
        <w:t>they are the most lethal weapons ever created, capable of killing millions</w:t>
      </w:r>
      <w:r w:rsidRPr="00280EE7">
        <w:rPr>
          <w:rFonts w:asciiTheme="majorHAnsi" w:hAnsiTheme="majorHAnsi" w:cstheme="majorHAnsi"/>
          <w:sz w:val="16"/>
          <w:szCs w:val="16"/>
        </w:rPr>
        <w:t xml:space="preserve">. Millions live in fear that these weapons will be used again, with all the potential consequences. </w:t>
      </w:r>
      <w:r w:rsidRPr="00280EE7">
        <w:rPr>
          <w:rFonts w:asciiTheme="majorHAnsi" w:hAnsiTheme="majorHAnsi" w:cstheme="majorHAnsi"/>
          <w:u w:val="single"/>
        </w:rPr>
        <w:t xml:space="preserve">However, the destructive power of these weapons </w:t>
      </w:r>
      <w:r w:rsidRPr="00280EE7">
        <w:rPr>
          <w:rFonts w:asciiTheme="majorHAnsi" w:hAnsiTheme="majorHAnsi" w:cstheme="majorHAnsi"/>
          <w:b/>
          <w:bCs/>
          <w:u w:val="single"/>
        </w:rPr>
        <w:t>has been vastly exaggerated</w:t>
      </w:r>
      <w:r w:rsidRPr="00280EE7">
        <w:rPr>
          <w:rFonts w:asciiTheme="majorHAnsi" w:hAnsiTheme="majorHAnsi" w:cstheme="majorHAnsi"/>
          <w:sz w:val="16"/>
          <w:szCs w:val="16"/>
        </w:rPr>
        <w:t xml:space="preserve">, albeit for good reasons. </w:t>
      </w:r>
      <w:r w:rsidRPr="00280EE7">
        <w:rPr>
          <w:rFonts w:asciiTheme="majorHAnsi" w:hAnsiTheme="majorHAnsi" w:cstheme="majorHAnsi"/>
          <w:u w:val="single"/>
        </w:rPr>
        <w:t>Public fear of nuclear weapons being used in anger</w:t>
      </w:r>
      <w:r w:rsidRPr="00280EE7">
        <w:rPr>
          <w:rFonts w:asciiTheme="majorHAnsi" w:hAnsiTheme="majorHAnsi" w:cstheme="majorHAnsi"/>
          <w:sz w:val="16"/>
          <w:szCs w:val="16"/>
        </w:rPr>
        <w:t xml:space="preserve">, whether by terrorists or nuclear-armed nations, </w:t>
      </w:r>
      <w:r w:rsidRPr="00280EE7">
        <w:rPr>
          <w:rFonts w:asciiTheme="majorHAnsi" w:hAnsiTheme="majorHAnsi" w:cstheme="majorHAnsi"/>
          <w:u w:val="single"/>
        </w:rPr>
        <w:t>has risen once again in recent years</w:t>
      </w:r>
      <w:r w:rsidRPr="00280EE7">
        <w:rPr>
          <w:rFonts w:asciiTheme="majorHAnsi" w:hAnsiTheme="majorHAnsi" w:cstheme="majorHAnsi"/>
          <w:sz w:val="16"/>
          <w:szCs w:val="16"/>
        </w:rPr>
        <w:t xml:space="preserve">. </w:t>
      </w:r>
      <w:r w:rsidRPr="00280EE7">
        <w:rPr>
          <w:rFonts w:asciiTheme="majorHAnsi" w:hAnsiTheme="majorHAnsi" w:cstheme="majorHAnsi"/>
          <w:b/>
          <w:bCs/>
          <w:u w:val="single"/>
        </w:rPr>
        <w:t>This is</w:t>
      </w:r>
      <w:r w:rsidRPr="00280EE7">
        <w:rPr>
          <w:rFonts w:asciiTheme="majorHAnsi" w:hAnsiTheme="majorHAnsi" w:cstheme="majorHAnsi"/>
          <w:sz w:val="16"/>
          <w:szCs w:val="16"/>
        </w:rPr>
        <w:t xml:space="preserve"> in no small part </w:t>
      </w:r>
      <w:r w:rsidRPr="00280EE7">
        <w:rPr>
          <w:rFonts w:asciiTheme="majorHAnsi" w:hAnsiTheme="majorHAnsi" w:cstheme="majorHAnsi"/>
          <w:b/>
          <w:bCs/>
          <w:u w:val="single"/>
        </w:rPr>
        <w:t>thanks to the current political climate</w:t>
      </w:r>
      <w:r w:rsidRPr="00280EE7">
        <w:rPr>
          <w:rFonts w:asciiTheme="majorHAnsi" w:hAnsiTheme="majorHAnsi" w:cstheme="majorHAnsi"/>
          <w:u w:val="single"/>
        </w:rPr>
        <w:t xml:space="preserve"> between states such as the US and Russia and</w:t>
      </w:r>
      <w:r w:rsidRPr="00280EE7">
        <w:rPr>
          <w:rFonts w:asciiTheme="majorHAnsi" w:hAnsiTheme="majorHAnsi" w:cstheme="majorHAnsi"/>
          <w:sz w:val="16"/>
          <w:szCs w:val="16"/>
        </w:rPr>
        <w:t xml:space="preserve"> the various nuclear tests conducted by </w:t>
      </w:r>
      <w:r w:rsidRPr="00280EE7">
        <w:rPr>
          <w:rFonts w:asciiTheme="majorHAnsi" w:hAnsiTheme="majorHAnsi" w:cstheme="majorHAnsi"/>
          <w:u w:val="single"/>
        </w:rPr>
        <w:t>North Korea. But when</w:t>
      </w:r>
      <w:r w:rsidRPr="00280EE7">
        <w:rPr>
          <w:rFonts w:asciiTheme="majorHAnsi" w:hAnsiTheme="majorHAnsi" w:cstheme="majorHAnsi"/>
          <w:sz w:val="16"/>
          <w:szCs w:val="16"/>
        </w:rPr>
        <w:t xml:space="preserve">ever </w:t>
      </w:r>
      <w:r w:rsidRPr="00280EE7">
        <w:rPr>
          <w:rFonts w:asciiTheme="majorHAnsi" w:hAnsiTheme="majorHAnsi" w:cstheme="majorHAnsi"/>
          <w:u w:val="single"/>
        </w:rPr>
        <w:t xml:space="preserve">we talk about nuclear weapons, it’s easy to get carried away with doomsday scenarios and apocalyptic language. </w:t>
      </w:r>
      <w:r w:rsidRPr="00280EE7">
        <w:rPr>
          <w:rFonts w:asciiTheme="majorHAnsi" w:hAnsiTheme="majorHAnsi" w:cstheme="majorHAnsi"/>
          <w:sz w:val="16"/>
          <w:szCs w:val="16"/>
        </w:rPr>
        <w:t>As the historian Spencer Weart once argued: “</w:t>
      </w:r>
      <w:r w:rsidRPr="00280EE7">
        <w:rPr>
          <w:rFonts w:asciiTheme="majorHAnsi" w:hAnsiTheme="majorHAnsi" w:cstheme="majorHAnsi"/>
          <w:b/>
          <w:bCs/>
          <w:u w:val="single"/>
        </w:rPr>
        <w:t xml:space="preserve">You </w:t>
      </w:r>
      <w:proofErr w:type="gramStart"/>
      <w:r w:rsidRPr="00280EE7">
        <w:rPr>
          <w:rFonts w:asciiTheme="majorHAnsi" w:hAnsiTheme="majorHAnsi" w:cstheme="majorHAnsi"/>
          <w:b/>
          <w:bCs/>
          <w:u w:val="single"/>
        </w:rPr>
        <w:t>say</w:t>
      </w:r>
      <w:proofErr w:type="gramEnd"/>
      <w:r w:rsidRPr="00280EE7">
        <w:rPr>
          <w:rFonts w:asciiTheme="majorHAnsi" w:hAnsiTheme="majorHAnsi" w:cstheme="majorHAnsi"/>
          <w:b/>
          <w:bCs/>
          <w:u w:val="single"/>
        </w:rPr>
        <w:t xml:space="preserve"> ‘nuclear bomb’ and everybody immediately thinks of the end of the world</w:t>
      </w:r>
      <w:r w:rsidRPr="00280EE7">
        <w:rPr>
          <w:rFonts w:asciiTheme="majorHAnsi" w:hAnsiTheme="majorHAnsi" w:cstheme="majorHAnsi"/>
          <w:b/>
          <w:bCs/>
          <w:sz w:val="16"/>
          <w:szCs w:val="16"/>
        </w:rPr>
        <w:t>.</w:t>
      </w:r>
      <w:r w:rsidRPr="00280EE7">
        <w:rPr>
          <w:rFonts w:asciiTheme="majorHAnsi" w:hAnsiTheme="majorHAnsi" w:cstheme="majorHAnsi"/>
          <w:sz w:val="16"/>
          <w:szCs w:val="16"/>
        </w:rPr>
        <w:t xml:space="preserve">” </w:t>
      </w:r>
      <w:r w:rsidRPr="00280EE7">
        <w:rPr>
          <w:rFonts w:asciiTheme="majorHAnsi" w:hAnsiTheme="majorHAnsi" w:cstheme="majorHAnsi"/>
          <w:u w:val="single"/>
        </w:rPr>
        <w:t xml:space="preserve">Yet </w:t>
      </w:r>
      <w:r w:rsidRPr="00280EE7">
        <w:rPr>
          <w:rFonts w:asciiTheme="majorHAnsi" w:hAnsiTheme="majorHAnsi" w:cstheme="majorHAnsi"/>
          <w:sz w:val="16"/>
          <w:szCs w:val="16"/>
        </w:rPr>
        <w:t xml:space="preserve">the means necessary to produce a nuclear bomb, let alone set one off, remain incredibly complex – and while the damage that would be done </w:t>
      </w:r>
      <w:r w:rsidRPr="00280EE7">
        <w:rPr>
          <w:rFonts w:asciiTheme="majorHAnsi" w:hAnsiTheme="majorHAnsi" w:cstheme="majorHAnsi"/>
          <w:u w:val="single"/>
        </w:rPr>
        <w:t xml:space="preserve">if someone did </w:t>
      </w:r>
      <w:r w:rsidRPr="00280EE7">
        <w:rPr>
          <w:rFonts w:asciiTheme="majorHAnsi" w:hAnsiTheme="majorHAnsi" w:cstheme="majorHAnsi"/>
          <w:sz w:val="16"/>
          <w:szCs w:val="16"/>
        </w:rPr>
        <w:t xml:space="preserve">in fact </w:t>
      </w:r>
      <w:r w:rsidRPr="00280EE7">
        <w:rPr>
          <w:rFonts w:asciiTheme="majorHAnsi" w:hAnsiTheme="majorHAnsi" w:cstheme="majorHAnsi"/>
          <w:u w:val="single"/>
        </w:rPr>
        <w:t xml:space="preserve">detonate one </w:t>
      </w:r>
      <w:r w:rsidRPr="00280EE7">
        <w:rPr>
          <w:rFonts w:asciiTheme="majorHAnsi" w:hAnsiTheme="majorHAnsi" w:cstheme="majorHAnsi"/>
          <w:sz w:val="16"/>
          <w:szCs w:val="16"/>
        </w:rPr>
        <w:t xml:space="preserve">might be very serious indeed, </w:t>
      </w:r>
      <w:r w:rsidRPr="00280EE7">
        <w:rPr>
          <w:rFonts w:asciiTheme="majorHAnsi" w:hAnsiTheme="majorHAnsi" w:cstheme="majorHAnsi"/>
          <w:b/>
          <w:bCs/>
          <w:u w:val="single"/>
        </w:rPr>
        <w:t>the chances that it would mean “the end of the world” are vanishingly small</w:t>
      </w:r>
      <w:r w:rsidRPr="00280EE7">
        <w:rPr>
          <w:rFonts w:asciiTheme="majorHAnsi" w:hAnsiTheme="majorHAnsi" w:cstheme="majorHAnsi"/>
          <w:u w:val="single"/>
        </w:rPr>
        <w:t>.</w:t>
      </w:r>
      <w:r w:rsidRPr="00280EE7">
        <w:rPr>
          <w:rFonts w:asciiTheme="majorHAnsi" w:hAnsiTheme="majorHAnsi" w:cstheme="majorHAnsi"/>
          <w:sz w:val="16"/>
          <w:szCs w:val="16"/>
        </w:rPr>
        <w:t xml:space="preserve"> In his 2013 book Command and Control, the author </w:t>
      </w:r>
      <w:r w:rsidRPr="00280EE7">
        <w:rPr>
          <w:rFonts w:asciiTheme="majorHAnsi" w:hAnsiTheme="majorHAnsi" w:cstheme="majorHAnsi"/>
          <w:u w:val="single"/>
        </w:rPr>
        <w:t>Eric Schlosser tried to scare us into perpetual fear of nuclear weapons by recounting</w:t>
      </w:r>
      <w:r w:rsidRPr="00280EE7">
        <w:rPr>
          <w:rFonts w:asciiTheme="majorHAnsi" w:hAnsiTheme="majorHAnsi" w:cstheme="majorHAnsi"/>
          <w:sz w:val="16"/>
          <w:szCs w:val="16"/>
        </w:rPr>
        <w:t xml:space="preserve"> stories of near misses and accidents involving nuclear weapons. One such event, </w:t>
      </w:r>
      <w:r w:rsidRPr="00280EE7">
        <w:rPr>
          <w:rFonts w:asciiTheme="majorHAnsi" w:hAnsiTheme="majorHAnsi" w:cstheme="majorHAnsi"/>
          <w:u w:val="single"/>
        </w:rPr>
        <w:t>the 1980 Damascus incident</w:t>
      </w:r>
      <w:r w:rsidRPr="00280EE7">
        <w:rPr>
          <w:rFonts w:asciiTheme="majorHAnsi" w:hAnsiTheme="majorHAnsi" w:cstheme="majorHAnsi"/>
          <w:sz w:val="16"/>
          <w:szCs w:val="16"/>
        </w:rPr>
        <w:t xml:space="preserve">, saw a Titan II intercontinental ballistic missile explode at its remote Arkansas launch facility after a maintenance crew accidentally ruptured its fuel tank. </w:t>
      </w:r>
      <w:r w:rsidRPr="00280EE7">
        <w:rPr>
          <w:rFonts w:asciiTheme="majorHAnsi" w:hAnsiTheme="majorHAnsi" w:cstheme="majorHAnsi"/>
          <w:u w:val="single"/>
        </w:rPr>
        <w:t xml:space="preserve">Although the </w:t>
      </w:r>
      <w:r w:rsidRPr="00280EE7">
        <w:rPr>
          <w:rFonts w:asciiTheme="majorHAnsi" w:hAnsiTheme="majorHAnsi" w:cstheme="majorHAnsi"/>
          <w:sz w:val="16"/>
          <w:szCs w:val="16"/>
        </w:rPr>
        <w:t xml:space="preserve">warhead involved in the incident </w:t>
      </w:r>
      <w:r w:rsidRPr="00280EE7">
        <w:rPr>
          <w:rFonts w:asciiTheme="majorHAnsi" w:hAnsiTheme="majorHAnsi" w:cstheme="majorHAnsi"/>
          <w:u w:val="single"/>
        </w:rPr>
        <w:t>didn’t detonate, Schlosser claims that “if it had, much of Arkansas would be gone”.</w:t>
      </w:r>
      <w:r w:rsidRPr="00280EE7">
        <w:rPr>
          <w:rFonts w:asciiTheme="majorHAnsi" w:hAnsiTheme="majorHAnsi" w:cstheme="majorHAnsi"/>
          <w:sz w:val="16"/>
          <w:szCs w:val="16"/>
        </w:rPr>
        <w:t xml:space="preserve"> But </w:t>
      </w:r>
      <w:r w:rsidRPr="00280EE7">
        <w:rPr>
          <w:rFonts w:asciiTheme="majorHAnsi" w:hAnsiTheme="majorHAnsi" w:cstheme="majorHAnsi"/>
          <w:u w:val="single"/>
        </w:rPr>
        <w:t xml:space="preserve">that’s not quite the case. The nine-megaton thermonuclear warhead on the </w:t>
      </w:r>
      <w:r w:rsidRPr="00280EE7">
        <w:rPr>
          <w:rFonts w:asciiTheme="majorHAnsi" w:hAnsiTheme="majorHAnsi" w:cstheme="majorHAnsi"/>
          <w:b/>
          <w:bCs/>
          <w:u w:val="single"/>
        </w:rPr>
        <w:t>Titan II</w:t>
      </w:r>
      <w:r w:rsidRPr="00280EE7">
        <w:rPr>
          <w:rFonts w:asciiTheme="majorHAnsi" w:hAnsiTheme="majorHAnsi" w:cstheme="majorHAnsi"/>
          <w:u w:val="single"/>
        </w:rPr>
        <w:t xml:space="preserve"> missile had a blast radius of 10km</w:t>
      </w:r>
      <w:r w:rsidRPr="00280EE7">
        <w:rPr>
          <w:rFonts w:asciiTheme="majorHAnsi" w:hAnsiTheme="majorHAnsi" w:cstheme="majorHAnsi"/>
          <w:sz w:val="16"/>
          <w:szCs w:val="16"/>
        </w:rPr>
        <w:t xml:space="preserve">, or an area of about 315km². </w:t>
      </w:r>
      <w:r w:rsidRPr="00280EE7">
        <w:rPr>
          <w:rFonts w:asciiTheme="majorHAnsi" w:hAnsiTheme="majorHAnsi" w:cstheme="majorHAnsi"/>
          <w:u w:val="single"/>
        </w:rPr>
        <w:t xml:space="preserve">The state of Arkansas spreads over 133,733km², meaning the weapon </w:t>
      </w:r>
      <w:r w:rsidRPr="00280EE7">
        <w:rPr>
          <w:rFonts w:asciiTheme="majorHAnsi" w:hAnsiTheme="majorHAnsi" w:cstheme="majorHAnsi"/>
          <w:b/>
          <w:bCs/>
          <w:u w:val="single"/>
        </w:rPr>
        <w:t xml:space="preserve">would have caused destruction across 0.2% of the state. </w:t>
      </w:r>
      <w:r w:rsidRPr="00280EE7">
        <w:rPr>
          <w:rFonts w:asciiTheme="majorHAnsi" w:hAnsiTheme="majorHAnsi" w:cstheme="majorHAnsi"/>
          <w:sz w:val="16"/>
          <w:szCs w:val="16"/>
        </w:rPr>
        <w:t xml:space="preserve">That would naturally have been a terrible outcome, but certainly not the catastrophe that Schlosser 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280EE7">
        <w:rPr>
          <w:rFonts w:asciiTheme="majorHAnsi" w:hAnsiTheme="majorHAnsi" w:cstheme="majorHAnsi"/>
          <w:u w:val="single"/>
        </w:rPr>
        <w:t xml:space="preserve">It is by no means certain that a single nuclear detonation </w:t>
      </w:r>
      <w:r w:rsidRPr="00280EE7">
        <w:rPr>
          <w:rFonts w:asciiTheme="majorHAnsi" w:hAnsiTheme="majorHAnsi" w:cstheme="majorHAnsi"/>
          <w:b/>
          <w:bCs/>
          <w:u w:val="single"/>
        </w:rPr>
        <w:t>(or even several)</w:t>
      </w:r>
      <w:r w:rsidRPr="00280EE7">
        <w:rPr>
          <w:rFonts w:asciiTheme="majorHAnsi" w:hAnsiTheme="majorHAnsi" w:cstheme="majorHAnsi"/>
          <w:u w:val="single"/>
        </w:rPr>
        <w:t xml:space="preserve"> would do away with our current way of life.</w:t>
      </w:r>
      <w:r w:rsidRPr="00280EE7">
        <w:rPr>
          <w:rFonts w:asciiTheme="majorHAnsi" w:hAnsiTheme="majorHAnsi" w:cstheme="majorHAnsi"/>
          <w:sz w:val="16"/>
          <w:szCs w:val="16"/>
        </w:rPr>
        <w:t xml:space="preserve"> Indeed, </w:t>
      </w:r>
      <w:r w:rsidRPr="00280EE7">
        <w:rPr>
          <w:rStyle w:val="Emphasis"/>
          <w:rFonts w:asciiTheme="majorHAnsi" w:hAnsiTheme="majorHAnsi" w:cstheme="majorHAnsi"/>
          <w:highlight w:val="cyan"/>
        </w:rPr>
        <w:t>we’re still here despite having nuked our own planet more than 2,000 times</w:t>
      </w:r>
      <w:r w:rsidRPr="00280EE7">
        <w:rPr>
          <w:rFonts w:asciiTheme="majorHAnsi" w:hAnsiTheme="majorHAnsi" w:cstheme="majorHAnsi"/>
          <w:sz w:val="16"/>
          <w:szCs w:val="16"/>
        </w:rPr>
        <w:t xml:space="preserve"> – a tally expressed beautifully in this video by Japanese artist Isao Hashimoto). </w:t>
      </w:r>
      <w:r w:rsidRPr="00280EE7">
        <w:rPr>
          <w:rFonts w:asciiTheme="majorHAnsi" w:hAnsiTheme="majorHAnsi" w:cstheme="majorHAnsi"/>
          <w:u w:val="single"/>
        </w:rPr>
        <w:t xml:space="preserve">While the 1963 Limited Test Ban Treaty forced nuclear tests underground, </w:t>
      </w:r>
      <w:r w:rsidRPr="00280EE7">
        <w:rPr>
          <w:rStyle w:val="Emphasis"/>
          <w:rFonts w:asciiTheme="majorHAnsi" w:hAnsiTheme="majorHAnsi" w:cstheme="majorHAnsi"/>
          <w:highlight w:val="cyan"/>
        </w:rPr>
        <w:t>around 500 of all the nuclear weapons detonated were unleashed in the Earth’s atmosphere</w:t>
      </w:r>
      <w:r w:rsidRPr="00280EE7">
        <w:rPr>
          <w:rFonts w:asciiTheme="majorHAnsi" w:hAnsiTheme="majorHAnsi" w:cstheme="majorHAnsi"/>
          <w:u w:val="single"/>
        </w:rPr>
        <w:t>. This includes</w:t>
      </w:r>
      <w:r w:rsidRPr="00280EE7">
        <w:rPr>
          <w:rFonts w:asciiTheme="majorHAnsi" w:hAnsiTheme="majorHAnsi" w:cstheme="majorHAnsi"/>
          <w:sz w:val="16"/>
          <w:szCs w:val="16"/>
        </w:rPr>
        <w:t xml:space="preserve"> the world’s largest ever nuclear detonation, </w:t>
      </w:r>
      <w:r w:rsidRPr="00280EE7">
        <w:rPr>
          <w:rFonts w:asciiTheme="majorHAnsi" w:hAnsiTheme="majorHAnsi" w:cstheme="majorHAnsi"/>
          <w:u w:val="single"/>
        </w:rPr>
        <w:t>the</w:t>
      </w:r>
      <w:r w:rsidRPr="00280EE7">
        <w:rPr>
          <w:rFonts w:asciiTheme="majorHAnsi" w:hAnsiTheme="majorHAnsi" w:cstheme="majorHAnsi"/>
          <w:sz w:val="16"/>
          <w:szCs w:val="16"/>
        </w:rPr>
        <w:t xml:space="preserve"> </w:t>
      </w:r>
      <w:r w:rsidRPr="00280EE7">
        <w:rPr>
          <w:rFonts w:asciiTheme="majorHAnsi" w:hAnsiTheme="majorHAnsi" w:cstheme="majorHAnsi"/>
          <w:u w:val="single"/>
        </w:rPr>
        <w:t xml:space="preserve">57-megaton bomb known as </w:t>
      </w:r>
      <w:r w:rsidRPr="00280EE7">
        <w:rPr>
          <w:rFonts w:asciiTheme="majorHAnsi" w:hAnsiTheme="majorHAnsi" w:cstheme="majorHAnsi"/>
          <w:b/>
          <w:bCs/>
          <w:u w:val="single"/>
        </w:rPr>
        <w:t>Tsar Bomba</w:t>
      </w:r>
      <w:r w:rsidRPr="00280EE7">
        <w:rPr>
          <w:rFonts w:asciiTheme="majorHAnsi" w:hAnsiTheme="majorHAnsi" w:cstheme="majorHAnsi"/>
          <w:sz w:val="16"/>
          <w:szCs w:val="16"/>
        </w:rPr>
        <w:t>, detonated by the Soviet Union on October 30</w:t>
      </w:r>
      <w:proofErr w:type="gramStart"/>
      <w:r w:rsidRPr="00280EE7">
        <w:rPr>
          <w:rFonts w:asciiTheme="majorHAnsi" w:hAnsiTheme="majorHAnsi" w:cstheme="majorHAnsi"/>
          <w:sz w:val="16"/>
          <w:szCs w:val="16"/>
        </w:rPr>
        <w:t xml:space="preserve"> 1961</w:t>
      </w:r>
      <w:proofErr w:type="gramEnd"/>
      <w:r w:rsidRPr="00280EE7">
        <w:rPr>
          <w:rFonts w:asciiTheme="majorHAnsi" w:hAnsiTheme="majorHAnsi" w:cstheme="majorHAnsi"/>
          <w:sz w:val="16"/>
          <w:szCs w:val="16"/>
        </w:rPr>
        <w:t xml:space="preserve">. Tsar Bomba was </w:t>
      </w:r>
      <w:r w:rsidRPr="00280EE7">
        <w:rPr>
          <w:rFonts w:asciiTheme="majorHAnsi" w:hAnsiTheme="majorHAnsi" w:cstheme="majorHAnsi"/>
          <w:u w:val="single"/>
        </w:rPr>
        <w:t>more than 3,000 times more powerful than the bomb dropped on Hiroshima.</w:t>
      </w:r>
      <w:r w:rsidRPr="00280EE7">
        <w:rPr>
          <w:rFonts w:asciiTheme="majorHAnsi" w:hAnsiTheme="majorHAnsi" w:cstheme="majorHAnsi"/>
          <w:sz w:val="16"/>
          <w:szCs w:val="16"/>
        </w:rPr>
        <w:t xml:space="preserve"> </w:t>
      </w:r>
      <w:r w:rsidRPr="00280EE7">
        <w:rPr>
          <w:rFonts w:asciiTheme="majorHAnsi" w:hAnsiTheme="majorHAnsi" w:cstheme="majorHAnsi"/>
          <w:u w:val="single"/>
        </w:rPr>
        <w:t>That is immense destructive power</w:t>
      </w:r>
      <w:r w:rsidRPr="00280EE7">
        <w:rPr>
          <w:rFonts w:asciiTheme="majorHAnsi" w:hAnsiTheme="majorHAnsi" w:cstheme="majorHAnsi"/>
          <w:sz w:val="16"/>
          <w:szCs w:val="16"/>
        </w:rPr>
        <w:t xml:space="preserve"> – </w:t>
      </w:r>
      <w:r w:rsidRPr="00280EE7">
        <w:rPr>
          <w:rFonts w:asciiTheme="majorHAnsi" w:hAnsiTheme="majorHAnsi" w:cstheme="majorHAnsi"/>
          <w:u w:val="single"/>
        </w:rPr>
        <w:t>but</w:t>
      </w:r>
      <w:r w:rsidRPr="00280EE7">
        <w:rPr>
          <w:rFonts w:asciiTheme="majorHAnsi" w:hAnsiTheme="majorHAnsi" w:cstheme="majorHAnsi"/>
          <w:sz w:val="16"/>
          <w:szCs w:val="16"/>
        </w:rPr>
        <w:t xml:space="preserve"> as one physicist explained, </w:t>
      </w:r>
      <w:r w:rsidRPr="00280EE7">
        <w:rPr>
          <w:rFonts w:asciiTheme="majorHAnsi" w:hAnsiTheme="majorHAnsi" w:cstheme="majorHAnsi"/>
          <w:b/>
          <w:bCs/>
          <w:u w:val="single"/>
        </w:rPr>
        <w:t xml:space="preserve">it’s only “one-thousandth the force of an earthquake, </w:t>
      </w:r>
      <w:r w:rsidRPr="00280EE7">
        <w:rPr>
          <w:rFonts w:asciiTheme="majorHAnsi" w:hAnsiTheme="majorHAnsi" w:cstheme="majorHAnsi"/>
          <w:b/>
          <w:bCs/>
          <w:highlight w:val="cyan"/>
          <w:u w:val="single"/>
        </w:rPr>
        <w:t>one-thousandth the force of a hurricane</w:t>
      </w:r>
      <w:r w:rsidRPr="00280EE7">
        <w:rPr>
          <w:rFonts w:asciiTheme="majorHAnsi" w:hAnsiTheme="majorHAnsi" w:cstheme="majorHAnsi"/>
          <w:b/>
          <w:bCs/>
          <w:u w:val="single"/>
        </w:rPr>
        <w:t>”.</w:t>
      </w:r>
      <w:r w:rsidRPr="00280EE7">
        <w:rPr>
          <w:rFonts w:asciiTheme="majorHAnsi" w:hAnsiTheme="majorHAnsi" w:cstheme="majorHAnsi"/>
          <w:sz w:val="16"/>
          <w:szCs w:val="16"/>
        </w:rPr>
        <w:t xml:space="preserve"> The </w:t>
      </w:r>
      <w:r w:rsidRPr="00280EE7">
        <w:rPr>
          <w:rFonts w:asciiTheme="majorHAnsi" w:hAnsiTheme="majorHAnsi" w:cstheme="majorHAnsi"/>
          <w:u w:val="single"/>
        </w:rPr>
        <w:t>Damascus</w:t>
      </w:r>
      <w:r w:rsidRPr="00280EE7">
        <w:rPr>
          <w:rFonts w:asciiTheme="majorHAnsi" w:hAnsiTheme="majorHAnsi" w:cstheme="majorHAnsi"/>
          <w:sz w:val="16"/>
          <w:szCs w:val="16"/>
        </w:rPr>
        <w:t xml:space="preserve"> incident </w:t>
      </w:r>
      <w:r w:rsidRPr="00280EE7">
        <w:rPr>
          <w:rFonts w:asciiTheme="majorHAnsi" w:hAnsiTheme="majorHAnsi" w:cstheme="majorHAnsi"/>
          <w:u w:val="single"/>
        </w:rPr>
        <w:t>proved how incredibly hard it is to set off a nuclear bomb and the limited effect that would have come from just one warhead detonating</w:t>
      </w:r>
      <w:r w:rsidRPr="00280EE7">
        <w:rPr>
          <w:rFonts w:asciiTheme="majorHAnsi" w:hAnsiTheme="majorHAnsi" w:cstheme="majorHAnsi"/>
          <w:sz w:val="16"/>
          <w:szCs w:val="16"/>
        </w:rPr>
        <w:t xml:space="preserve">. Despite this, </w:t>
      </w:r>
      <w:r w:rsidRPr="00280EE7">
        <w:rPr>
          <w:rFonts w:asciiTheme="majorHAnsi" w:hAnsiTheme="majorHAnsi" w:cstheme="majorHAnsi"/>
          <w:u w:val="single"/>
        </w:rPr>
        <w:t>some scientists</w:t>
      </w:r>
      <w:r w:rsidRPr="00280EE7">
        <w:rPr>
          <w:rFonts w:asciiTheme="majorHAnsi" w:hAnsiTheme="majorHAnsi" w:cstheme="majorHAnsi"/>
          <w:sz w:val="16"/>
          <w:szCs w:val="16"/>
        </w:rPr>
        <w:t xml:space="preserve"> have controversially </w:t>
      </w:r>
      <w:r w:rsidRPr="00280EE7">
        <w:rPr>
          <w:rFonts w:asciiTheme="majorHAnsi" w:hAnsiTheme="majorHAnsi" w:cstheme="majorHAnsi"/>
          <w:u w:val="single"/>
        </w:rPr>
        <w:t>argued that</w:t>
      </w:r>
      <w:r w:rsidRPr="00280EE7">
        <w:rPr>
          <w:rFonts w:asciiTheme="majorHAnsi" w:hAnsiTheme="majorHAnsi" w:cstheme="majorHAnsi"/>
          <w:sz w:val="16"/>
          <w:szCs w:val="16"/>
        </w:rPr>
        <w:t xml:space="preserve"> an even limited all-out </w:t>
      </w:r>
      <w:r w:rsidRPr="00280EE7">
        <w:rPr>
          <w:rFonts w:asciiTheme="majorHAnsi" w:hAnsiTheme="majorHAnsi" w:cstheme="majorHAnsi"/>
          <w:u w:val="single"/>
        </w:rPr>
        <w:t>nuclear war might lead to</w:t>
      </w:r>
      <w:r w:rsidRPr="00280EE7">
        <w:rPr>
          <w:rFonts w:asciiTheme="majorHAnsi" w:hAnsiTheme="majorHAnsi" w:cstheme="majorHAnsi"/>
          <w:sz w:val="16"/>
          <w:szCs w:val="16"/>
        </w:rPr>
        <w:t xml:space="preserve"> a so-called </w:t>
      </w:r>
      <w:r w:rsidRPr="00280EE7">
        <w:rPr>
          <w:rFonts w:asciiTheme="majorHAnsi" w:hAnsiTheme="majorHAnsi" w:cstheme="majorHAnsi"/>
          <w:u w:val="single"/>
        </w:rPr>
        <w:t>nuclear winter</w:t>
      </w:r>
      <w:r w:rsidRPr="00280EE7">
        <w:rPr>
          <w:rFonts w:asciiTheme="majorHAnsi" w:hAnsiTheme="majorHAnsi" w:cstheme="majorHAnsi"/>
          <w:sz w:val="16"/>
          <w:szCs w:val="16"/>
        </w:rPr>
        <w:t xml:space="preserve">, since the smoke and debris created by very large bombs could block out the sun’s rays for a considerable amount of time. </w:t>
      </w:r>
      <w:r w:rsidRPr="00280EE7">
        <w:rPr>
          <w:rFonts w:asciiTheme="majorHAnsi" w:hAnsiTheme="majorHAnsi" w:cstheme="majorHAnsi"/>
          <w:u w:val="single"/>
        </w:rPr>
        <w:t>To inflict such ecological societal annihilation with weapons alone, we would have to detonate hundreds if not thousands of thermonuclear devices in a short time</w:t>
      </w:r>
      <w:r w:rsidRPr="00280EE7">
        <w:rPr>
          <w:rFonts w:asciiTheme="majorHAnsi" w:hAnsiTheme="majorHAnsi" w:cstheme="majorHAnsi"/>
          <w:sz w:val="16"/>
          <w:szCs w:val="16"/>
        </w:rPr>
        <w:t xml:space="preserve">. </w:t>
      </w:r>
      <w:r w:rsidRPr="00280EE7">
        <w:rPr>
          <w:rFonts w:asciiTheme="majorHAnsi" w:hAnsiTheme="majorHAnsi" w:cstheme="majorHAnsi"/>
          <w:u w:val="single"/>
        </w:rPr>
        <w:t xml:space="preserve">Even in such extreme conditions, the area </w:t>
      </w:r>
      <w:proofErr w:type="gramStart"/>
      <w:r w:rsidRPr="00280EE7">
        <w:rPr>
          <w:rFonts w:asciiTheme="majorHAnsi" w:hAnsiTheme="majorHAnsi" w:cstheme="majorHAnsi"/>
          <w:u w:val="single"/>
        </w:rPr>
        <w:t>actually devastated</w:t>
      </w:r>
      <w:proofErr w:type="gramEnd"/>
      <w:r w:rsidRPr="00280EE7">
        <w:rPr>
          <w:rFonts w:asciiTheme="majorHAnsi" w:hAnsiTheme="majorHAnsi" w:cstheme="majorHAnsi"/>
          <w:u w:val="single"/>
        </w:rPr>
        <w:t xml:space="preserve"> by the bombs would be limited: for example, </w:t>
      </w:r>
      <w:r w:rsidRPr="00280EE7">
        <w:rPr>
          <w:rFonts w:asciiTheme="majorHAnsi" w:hAnsiTheme="majorHAnsi" w:cstheme="majorHAnsi"/>
          <w:b/>
          <w:bCs/>
          <w:u w:val="single"/>
        </w:rPr>
        <w:t>2,000 one-megaton explosions with a destructive radius of five miles each would directly destroy less than 5% of the territory of the US</w:t>
      </w:r>
      <w:r w:rsidRPr="00280EE7">
        <w:rPr>
          <w:rFonts w:asciiTheme="majorHAnsi" w:hAnsiTheme="majorHAnsi" w:cstheme="majorHAnsi"/>
          <w:sz w:val="16"/>
          <w:szCs w:val="16"/>
        </w:rPr>
        <w:t xml:space="preserve">.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w:t>
      </w:r>
      <w:proofErr w:type="gramStart"/>
      <w:r w:rsidRPr="00280EE7">
        <w:rPr>
          <w:rFonts w:asciiTheme="majorHAnsi" w:hAnsiTheme="majorHAnsi" w:cstheme="majorHAnsi"/>
          <w:sz w:val="16"/>
          <w:szCs w:val="16"/>
        </w:rPr>
        <w:t>keeps</w:t>
      </w:r>
      <w:proofErr w:type="gramEnd"/>
      <w:r w:rsidRPr="00280EE7">
        <w:rPr>
          <w:rFonts w:asciiTheme="majorHAnsi" w:hAnsiTheme="majorHAnsi" w:cstheme="majorHAnsi"/>
          <w:sz w:val="16"/>
          <w:szCs w:val="16"/>
        </w:rPr>
        <w:t xml:space="preserve"> nobody safe.</w:t>
      </w:r>
    </w:p>
    <w:p w14:paraId="702752B5" w14:textId="77777777" w:rsidR="000D36BC" w:rsidRPr="00280EE7" w:rsidRDefault="000D36BC" w:rsidP="000D36BC">
      <w:pPr>
        <w:pStyle w:val="Heading4"/>
        <w:rPr>
          <w:rFonts w:asciiTheme="majorHAnsi" w:hAnsiTheme="majorHAnsi" w:cstheme="majorHAnsi"/>
        </w:rPr>
      </w:pPr>
      <w:r w:rsidRPr="00280EE7">
        <w:rPr>
          <w:rFonts w:asciiTheme="majorHAnsi" w:hAnsiTheme="majorHAnsi" w:cstheme="majorHAnsi"/>
        </w:rPr>
        <w:t xml:space="preserve">Rigorous climate simulations prove that </w:t>
      </w:r>
      <w:r w:rsidRPr="00280EE7">
        <w:rPr>
          <w:rFonts w:asciiTheme="majorHAnsi" w:hAnsiTheme="majorHAnsi" w:cstheme="majorHAnsi"/>
          <w:u w:val="single"/>
        </w:rPr>
        <w:t>hydrophilic black carbon</w:t>
      </w:r>
      <w:r w:rsidRPr="00280EE7">
        <w:rPr>
          <w:rFonts w:asciiTheme="majorHAnsi" w:hAnsiTheme="majorHAnsi" w:cstheme="majorHAnsi"/>
        </w:rPr>
        <w:t xml:space="preserve"> would cause to atmospheric precipitation – results in a </w:t>
      </w:r>
      <w:r w:rsidRPr="00280EE7">
        <w:rPr>
          <w:rFonts w:asciiTheme="majorHAnsi" w:hAnsiTheme="majorHAnsi" w:cstheme="majorHAnsi"/>
          <w:u w:val="single"/>
        </w:rPr>
        <w:t>rainout effect</w:t>
      </w:r>
      <w:r w:rsidRPr="00280EE7">
        <w:rPr>
          <w:rFonts w:asciiTheme="majorHAnsi" w:hAnsiTheme="majorHAnsi" w:cstheme="majorHAnsi"/>
        </w:rPr>
        <w:t xml:space="preserve"> that quickly reverses nuclear cooling</w:t>
      </w:r>
    </w:p>
    <w:p w14:paraId="2F9CEA68" w14:textId="77777777" w:rsidR="000D36BC" w:rsidRPr="00280EE7" w:rsidRDefault="000D36BC" w:rsidP="000D36BC">
      <w:pPr>
        <w:rPr>
          <w:rFonts w:asciiTheme="majorHAnsi" w:hAnsiTheme="majorHAnsi" w:cstheme="majorHAnsi"/>
          <w:sz w:val="16"/>
          <w:szCs w:val="16"/>
        </w:rPr>
      </w:pPr>
      <w:r w:rsidRPr="00280EE7">
        <w:rPr>
          <w:rStyle w:val="Style13ptBold"/>
          <w:rFonts w:asciiTheme="majorHAnsi" w:hAnsiTheme="majorHAnsi" w:cstheme="majorHAnsi"/>
        </w:rPr>
        <w:t>Reisner et al. 18</w:t>
      </w:r>
      <w:r w:rsidRPr="00280EE7">
        <w:rPr>
          <w:rFonts w:asciiTheme="majorHAnsi" w:hAnsiTheme="majorHAnsi" w:cstheme="majorHAnsi"/>
        </w:rPr>
        <w:t xml:space="preserve"> </w:t>
      </w:r>
      <w:r w:rsidRPr="00280EE7">
        <w:rPr>
          <w:rFonts w:asciiTheme="majorHAnsi" w:hAnsiTheme="majorHAnsi" w:cstheme="majorHAnsi"/>
          <w:sz w:val="16"/>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w:t>
      </w:r>
      <w:proofErr w:type="spellStart"/>
      <w:r w:rsidRPr="00280EE7">
        <w:rPr>
          <w:rFonts w:asciiTheme="majorHAnsi" w:hAnsiTheme="majorHAnsi" w:cstheme="majorHAnsi"/>
          <w:sz w:val="16"/>
          <w:szCs w:val="16"/>
        </w:rPr>
        <w:t>Eunmo</w:t>
      </w:r>
      <w:proofErr w:type="spellEnd"/>
      <w:r w:rsidRPr="00280EE7">
        <w:rPr>
          <w:rFonts w:asciiTheme="majorHAnsi" w:hAnsiTheme="majorHAnsi" w:cstheme="majorHAnsi"/>
          <w:sz w:val="16"/>
          <w:szCs w:val="16"/>
        </w:rPr>
        <w:t xml:space="preserve">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Hunke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w:t>
      </w:r>
      <w:proofErr w:type="spellStart"/>
      <w:proofErr w:type="gramStart"/>
      <w:r w:rsidRPr="00280EE7">
        <w:rPr>
          <w:rFonts w:asciiTheme="majorHAnsi" w:hAnsiTheme="majorHAnsi" w:cstheme="majorHAnsi"/>
          <w:sz w:val="16"/>
          <w:szCs w:val="16"/>
        </w:rPr>
        <w:t>exchange:An</w:t>
      </w:r>
      <w:proofErr w:type="spellEnd"/>
      <w:proofErr w:type="gramEnd"/>
      <w:r w:rsidRPr="00280EE7">
        <w:rPr>
          <w:rFonts w:asciiTheme="majorHAnsi" w:hAnsiTheme="majorHAnsi" w:cstheme="majorHAnsi"/>
          <w:sz w:val="16"/>
          <w:szCs w:val="16"/>
        </w:rPr>
        <w:t xml:space="preserve"> improved assessment based on detailed source calculations”. 3/16/18. DOA: 7/13/19. </w:t>
      </w:r>
      <w:hyperlink r:id="rId8" w:history="1">
        <w:r w:rsidRPr="00280EE7">
          <w:rPr>
            <w:rStyle w:val="Hyperlink"/>
            <w:rFonts w:asciiTheme="majorHAnsi" w:hAnsiTheme="majorHAnsi" w:cstheme="majorHAnsi"/>
            <w:sz w:val="16"/>
            <w:szCs w:val="16"/>
          </w:rPr>
          <w:t>https://agupubs.onlinelibrary.wiley.com/doi/full/10.1002/2017JD027331</w:t>
        </w:r>
      </w:hyperlink>
      <w:r w:rsidRPr="00280EE7">
        <w:rPr>
          <w:rFonts w:asciiTheme="majorHAnsi" w:hAnsiTheme="majorHAnsi" w:cstheme="majorHAnsi"/>
          <w:sz w:val="16"/>
          <w:szCs w:val="16"/>
        </w:rPr>
        <w:t>)</w:t>
      </w:r>
    </w:p>
    <w:p w14:paraId="31D96CFA" w14:textId="77777777" w:rsidR="000D36BC" w:rsidRPr="00280EE7" w:rsidRDefault="000D36BC" w:rsidP="000D36BC">
      <w:pPr>
        <w:rPr>
          <w:rFonts w:asciiTheme="majorHAnsi" w:hAnsiTheme="majorHAnsi" w:cstheme="majorHAnsi"/>
          <w:sz w:val="10"/>
          <w:szCs w:val="10"/>
        </w:rPr>
      </w:pPr>
      <w:r w:rsidRPr="00280EE7">
        <w:rPr>
          <w:rFonts w:asciiTheme="majorHAnsi" w:hAnsiTheme="majorHAnsi" w:cstheme="majorHAnsi"/>
          <w:sz w:val="16"/>
          <w:szCs w:val="16"/>
        </w:rPr>
        <w:t>*BC = Black Carbon</w:t>
      </w:r>
    </w:p>
    <w:p w14:paraId="7D367A73" w14:textId="77777777" w:rsidR="000D36BC" w:rsidRPr="00280EE7" w:rsidRDefault="000D36BC" w:rsidP="000D36BC">
      <w:pPr>
        <w:rPr>
          <w:rFonts w:asciiTheme="majorHAnsi" w:hAnsiTheme="majorHAnsi" w:cstheme="majorHAnsi"/>
          <w:b/>
          <w:bCs/>
          <w:u w:val="single"/>
        </w:rPr>
      </w:pPr>
      <w:r w:rsidRPr="00280EE7">
        <w:rPr>
          <w:rFonts w:asciiTheme="majorHAnsi" w:hAnsiTheme="majorHAnsi" w:cstheme="majorHAnsi"/>
          <w:u w:val="single"/>
        </w:rPr>
        <w:t xml:space="preserve">The no-rubble simulation produces </w:t>
      </w:r>
      <w:r w:rsidRPr="00280EE7">
        <w:rPr>
          <w:rFonts w:asciiTheme="majorHAnsi" w:hAnsiTheme="majorHAnsi" w:cstheme="majorHAnsi"/>
          <w:sz w:val="16"/>
          <w:szCs w:val="16"/>
        </w:rPr>
        <w:t xml:space="preserve">a </w:t>
      </w:r>
      <w:r w:rsidRPr="00280EE7">
        <w:rPr>
          <w:rFonts w:asciiTheme="majorHAnsi" w:hAnsiTheme="majorHAnsi" w:cstheme="majorHAnsi"/>
          <w:u w:val="single"/>
        </w:rPr>
        <w:t>significantly more intense fire</w:t>
      </w:r>
      <w:r w:rsidRPr="00280EE7">
        <w:rPr>
          <w:rFonts w:asciiTheme="majorHAnsi" w:hAnsiTheme="majorHAnsi" w:cstheme="majorHAnsi"/>
          <w:sz w:val="16"/>
          <w:szCs w:val="16"/>
        </w:rPr>
        <w:t xml:space="preserve">, </w:t>
      </w:r>
      <w:r w:rsidRPr="00280EE7">
        <w:rPr>
          <w:rFonts w:asciiTheme="majorHAnsi" w:hAnsiTheme="majorHAnsi" w:cstheme="majorHAnsi"/>
          <w:u w:val="single"/>
        </w:rPr>
        <w:t xml:space="preserve">with more </w:t>
      </w:r>
      <w:r w:rsidRPr="00280EE7">
        <w:rPr>
          <w:rFonts w:asciiTheme="majorHAnsi" w:hAnsiTheme="majorHAnsi" w:cstheme="majorHAnsi"/>
          <w:sz w:val="16"/>
          <w:szCs w:val="16"/>
        </w:rPr>
        <w:t xml:space="preserve">fire </w:t>
      </w:r>
      <w:r w:rsidRPr="00280EE7">
        <w:rPr>
          <w:rFonts w:asciiTheme="majorHAnsi" w:hAnsiTheme="majorHAnsi" w:cstheme="majorHAnsi"/>
          <w:u w:val="single"/>
        </w:rPr>
        <w:t>spread</w:t>
      </w:r>
      <w:r w:rsidRPr="00280EE7">
        <w:rPr>
          <w:rFonts w:asciiTheme="majorHAnsi" w:hAnsiTheme="majorHAnsi" w:cstheme="majorHAnsi"/>
          <w:sz w:val="16"/>
          <w:szCs w:val="16"/>
        </w:rPr>
        <w:t xml:space="preserve">, </w:t>
      </w:r>
      <w:r w:rsidRPr="00280EE7">
        <w:rPr>
          <w:rFonts w:asciiTheme="majorHAnsi" w:hAnsiTheme="majorHAnsi" w:cstheme="majorHAnsi"/>
          <w:u w:val="single"/>
        </w:rPr>
        <w:t xml:space="preserve">and </w:t>
      </w:r>
      <w:r w:rsidRPr="00280EE7">
        <w:rPr>
          <w:rFonts w:asciiTheme="majorHAnsi" w:hAnsiTheme="majorHAnsi" w:cstheme="majorHAnsi"/>
          <w:sz w:val="16"/>
          <w:szCs w:val="16"/>
        </w:rPr>
        <w:t xml:space="preserve">consequently </w:t>
      </w:r>
      <w:r w:rsidRPr="00280EE7">
        <w:rPr>
          <w:rFonts w:asciiTheme="majorHAnsi" w:hAnsiTheme="majorHAnsi" w:cstheme="majorHAnsi"/>
          <w:u w:val="single"/>
        </w:rPr>
        <w:t>a significantly stronger plume with larger amounts of BC reaching into the upper atmosphere</w:t>
      </w:r>
      <w:r w:rsidRPr="00280EE7">
        <w:rPr>
          <w:rFonts w:asciiTheme="majorHAnsi" w:hAnsiTheme="majorHAnsi" w:cstheme="majorHAnsi"/>
          <w:sz w:val="16"/>
          <w:szCs w:val="16"/>
        </w:rPr>
        <w:t xml:space="preserve"> than the simulation with rubble, illustrated in Figure 5. </w:t>
      </w:r>
      <w:r w:rsidRPr="00280EE7">
        <w:rPr>
          <w:rFonts w:asciiTheme="majorHAnsi" w:hAnsiTheme="majorHAnsi" w:cstheme="majorHAnsi"/>
          <w:u w:val="single"/>
        </w:rPr>
        <w:t xml:space="preserve">While the no-rubble simulation </w:t>
      </w:r>
      <w:r w:rsidRPr="00280EE7">
        <w:rPr>
          <w:rFonts w:asciiTheme="majorHAnsi" w:hAnsiTheme="majorHAnsi" w:cstheme="majorHAnsi"/>
          <w:b/>
          <w:bCs/>
          <w:u w:val="single"/>
        </w:rPr>
        <w:t xml:space="preserve">represents </w:t>
      </w:r>
      <w:r w:rsidRPr="00280EE7">
        <w:rPr>
          <w:rFonts w:asciiTheme="majorHAnsi" w:hAnsiTheme="majorHAnsi" w:cstheme="majorHAnsi"/>
          <w:b/>
          <w:bCs/>
          <w:highlight w:val="cyan"/>
          <w:u w:val="single"/>
        </w:rPr>
        <w:t>the worst-case scenario</w:t>
      </w:r>
      <w:r w:rsidRPr="00280EE7">
        <w:rPr>
          <w:rFonts w:asciiTheme="majorHAnsi" w:hAnsiTheme="majorHAnsi" w:cstheme="majorHAnsi"/>
          <w:u w:val="single"/>
        </w:rPr>
        <w:t xml:space="preserve"> involving vigorous fire activity</w:t>
      </w:r>
      <w:r w:rsidRPr="00280EE7">
        <w:rPr>
          <w:rFonts w:asciiTheme="majorHAnsi" w:hAnsiTheme="majorHAnsi" w:cstheme="majorHAnsi"/>
          <w:sz w:val="16"/>
          <w:szCs w:val="16"/>
        </w:rPr>
        <w:t xml:space="preserve">, </w:t>
      </w:r>
      <w:r w:rsidRPr="00280EE7">
        <w:rPr>
          <w:rFonts w:asciiTheme="majorHAnsi" w:hAnsiTheme="majorHAnsi" w:cstheme="majorHAnsi"/>
          <w:b/>
          <w:bCs/>
          <w:highlight w:val="cyan"/>
          <w:u w:val="single"/>
        </w:rPr>
        <w:t>only a relatively small amount of carbon makes its way into the stratosphere</w:t>
      </w:r>
      <w:r w:rsidRPr="00280EE7">
        <w:rPr>
          <w:rFonts w:asciiTheme="majorHAnsi" w:hAnsiTheme="majorHAnsi" w:cstheme="majorHAnsi"/>
          <w:u w:val="single"/>
        </w:rPr>
        <w:t xml:space="preserve"> </w:t>
      </w:r>
      <w:proofErr w:type="gramStart"/>
      <w:r w:rsidRPr="00280EE7">
        <w:rPr>
          <w:rFonts w:asciiTheme="majorHAnsi" w:hAnsiTheme="majorHAnsi" w:cstheme="majorHAnsi"/>
          <w:sz w:val="16"/>
          <w:szCs w:val="16"/>
        </w:rPr>
        <w:t>during the course of</w:t>
      </w:r>
      <w:proofErr w:type="gramEnd"/>
      <w:r w:rsidRPr="00280EE7">
        <w:rPr>
          <w:rFonts w:asciiTheme="majorHAnsi" w:hAnsiTheme="majorHAnsi" w:cstheme="majorHAnsi"/>
          <w:sz w:val="16"/>
          <w:szCs w:val="16"/>
        </w:rPr>
        <w:t xml:space="preserve">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w:t>
      </w:r>
      <w:proofErr w:type="gramStart"/>
      <w:r w:rsidRPr="00280EE7">
        <w:rPr>
          <w:rFonts w:asciiTheme="majorHAnsi" w:hAnsiTheme="majorHAnsi" w:cstheme="majorHAnsi"/>
          <w:sz w:val="16"/>
          <w:szCs w:val="16"/>
        </w:rPr>
        <w:t>time period</w:t>
      </w:r>
      <w:proofErr w:type="gramEnd"/>
      <w:r w:rsidRPr="00280EE7">
        <w:rPr>
          <w:rFonts w:asciiTheme="majorHAnsi" w:hAnsiTheme="majorHAnsi" w:cstheme="majorHAnsi"/>
          <w:sz w:val="16"/>
          <w:szCs w:val="16"/>
        </w:rPr>
        <w:t xml:space="preserve"> (roughly 10 minutes) that a nuclear weapon fluence can effectively ignite a large area of fuel producing an impressive atmospheric response. Figure 6 shows </w:t>
      </w:r>
      <w:r w:rsidRPr="00280EE7">
        <w:rPr>
          <w:rFonts w:asciiTheme="majorHAnsi" w:hAnsiTheme="majorHAnsi" w:cstheme="majorHAnsi"/>
          <w:u w:val="single"/>
        </w:rPr>
        <w:t>vertical profiles of BC</w:t>
      </w:r>
      <w:r w:rsidRPr="00280EE7">
        <w:rPr>
          <w:rFonts w:asciiTheme="majorHAnsi" w:hAnsiTheme="majorHAnsi" w:cstheme="majorHAnsi"/>
          <w:sz w:val="16"/>
          <w:szCs w:val="16"/>
        </w:rPr>
        <w:t xml:space="preserve"> multiplied by 100 (number of cities involved in the exchange) from the two simulations. The total amount of BC produced is in line with previous estimates (about 3.69 </w:t>
      </w:r>
      <w:proofErr w:type="spellStart"/>
      <w:r w:rsidRPr="00280EE7">
        <w:rPr>
          <w:rFonts w:asciiTheme="majorHAnsi" w:hAnsiTheme="majorHAnsi" w:cstheme="majorHAnsi"/>
          <w:sz w:val="16"/>
          <w:szCs w:val="16"/>
        </w:rPr>
        <w:t>Tg</w:t>
      </w:r>
      <w:proofErr w:type="spellEnd"/>
      <w:r w:rsidRPr="00280EE7">
        <w:rPr>
          <w:rFonts w:asciiTheme="majorHAnsi" w:hAnsiTheme="majorHAnsi" w:cstheme="majorHAnsi"/>
          <w:sz w:val="16"/>
          <w:szCs w:val="16"/>
        </w:rPr>
        <w:t xml:space="preserve"> from no-rubble simulation); however, the majority of BC </w:t>
      </w:r>
      <w:r w:rsidRPr="00280EE7">
        <w:rPr>
          <w:rFonts w:asciiTheme="majorHAnsi" w:hAnsiTheme="majorHAnsi" w:cstheme="majorHAnsi"/>
          <w:u w:val="single"/>
        </w:rPr>
        <w:t>reside</w:t>
      </w:r>
      <w:r w:rsidRPr="00280EE7">
        <w:rPr>
          <w:rFonts w:asciiTheme="majorHAnsi" w:hAnsiTheme="majorHAnsi" w:cstheme="majorHAnsi"/>
          <w:sz w:val="16"/>
          <w:szCs w:val="16"/>
        </w:rPr>
        <w:t xml:space="preserve">s </w:t>
      </w:r>
      <w:r w:rsidRPr="00280EE7">
        <w:rPr>
          <w:rFonts w:asciiTheme="majorHAnsi" w:hAnsiTheme="majorHAnsi" w:cstheme="majorHAnsi"/>
          <w:b/>
          <w:bCs/>
          <w:u w:val="single"/>
        </w:rPr>
        <w:t>below the stratosphere</w:t>
      </w:r>
      <w:r w:rsidRPr="00280EE7">
        <w:rPr>
          <w:rFonts w:asciiTheme="majorHAnsi" w:hAnsiTheme="majorHAnsi" w:cstheme="majorHAnsi"/>
          <w:sz w:val="16"/>
          <w:szCs w:val="16"/>
        </w:rPr>
        <w:t xml:space="preserve"> (3.46 </w:t>
      </w:r>
      <w:proofErr w:type="spellStart"/>
      <w:r w:rsidRPr="00280EE7">
        <w:rPr>
          <w:rFonts w:asciiTheme="majorHAnsi" w:hAnsiTheme="majorHAnsi" w:cstheme="majorHAnsi"/>
          <w:sz w:val="16"/>
          <w:szCs w:val="16"/>
        </w:rPr>
        <w:t>Tg</w:t>
      </w:r>
      <w:proofErr w:type="spellEnd"/>
      <w:r w:rsidRPr="00280EE7">
        <w:rPr>
          <w:rFonts w:asciiTheme="majorHAnsi" w:hAnsiTheme="majorHAnsi" w:cstheme="majorHAnsi"/>
          <w:sz w:val="16"/>
          <w:szCs w:val="16"/>
        </w:rPr>
        <w:t xml:space="preserve"> below 12 km) </w:t>
      </w:r>
      <w:r w:rsidRPr="00280EE7">
        <w:rPr>
          <w:rFonts w:asciiTheme="majorHAnsi" w:hAnsiTheme="majorHAnsi" w:cstheme="majorHAnsi"/>
          <w:u w:val="single"/>
        </w:rPr>
        <w:t xml:space="preserve">and can be </w:t>
      </w:r>
      <w:r w:rsidRPr="00280EE7">
        <w:rPr>
          <w:rFonts w:asciiTheme="majorHAnsi" w:hAnsiTheme="majorHAnsi" w:cstheme="majorHAnsi"/>
          <w:b/>
          <w:bCs/>
          <w:u w:val="single"/>
        </w:rPr>
        <w:t>readily impacted by scavenging from precipitation</w:t>
      </w:r>
      <w:r w:rsidRPr="00280EE7">
        <w:rPr>
          <w:rFonts w:asciiTheme="majorHAnsi" w:hAnsiTheme="majorHAnsi" w:cstheme="majorHAnsi"/>
          <w:u w:val="single"/>
        </w:rPr>
        <w:t xml:space="preserve"> either via pyro-cumulonimbus produced by the fire itself</w:t>
      </w:r>
      <w:r w:rsidRPr="00280EE7">
        <w:rPr>
          <w:rFonts w:asciiTheme="majorHAnsi" w:hAnsiTheme="majorHAnsi" w:cstheme="majorHAnsi"/>
          <w:sz w:val="16"/>
          <w:szCs w:val="16"/>
        </w:rPr>
        <w:t xml:space="preserve"> (not modeled) </w:t>
      </w:r>
      <w:r w:rsidRPr="00280EE7">
        <w:rPr>
          <w:rFonts w:asciiTheme="majorHAnsi" w:hAnsiTheme="majorHAnsi" w:cstheme="majorHAnsi"/>
          <w:u w:val="single"/>
        </w:rPr>
        <w:t>or other synoptic weather systems</w:t>
      </w:r>
      <w:r w:rsidRPr="00280EE7">
        <w:rPr>
          <w:rFonts w:asciiTheme="majorHAnsi" w:hAnsiTheme="majorHAnsi" w:cstheme="majorHAnsi"/>
          <w:sz w:val="16"/>
          <w:szCs w:val="16"/>
        </w:rPr>
        <w:t xml:space="preserve">. While the impact on climate of these more realistic profiles will be explored in the next section, it should be mentioned that </w:t>
      </w:r>
      <w:r w:rsidRPr="00280EE7">
        <w:rPr>
          <w:rFonts w:asciiTheme="majorHAnsi" w:hAnsiTheme="majorHAnsi" w:cstheme="majorHAnsi"/>
          <w:b/>
          <w:bCs/>
          <w:highlight w:val="cyan"/>
          <w:u w:val="single"/>
        </w:rPr>
        <w:t>these estimates are</w:t>
      </w:r>
      <w:r w:rsidRPr="00280EE7">
        <w:rPr>
          <w:rFonts w:asciiTheme="majorHAnsi" w:hAnsiTheme="majorHAnsi" w:cstheme="majorHAnsi"/>
          <w:sz w:val="16"/>
          <w:szCs w:val="16"/>
        </w:rPr>
        <w:t xml:space="preserve"> still </w:t>
      </w:r>
      <w:r w:rsidRPr="00280EE7">
        <w:rPr>
          <w:rFonts w:asciiTheme="majorHAnsi" w:hAnsiTheme="majorHAnsi" w:cstheme="majorHAnsi"/>
          <w:b/>
          <w:bCs/>
          <w:highlight w:val="cyan"/>
          <w:u w:val="single"/>
        </w:rPr>
        <w:t>at the high end</w:t>
      </w:r>
      <w:r w:rsidRPr="00280EE7">
        <w:rPr>
          <w:rFonts w:asciiTheme="majorHAnsi" w:hAnsiTheme="majorHAnsi" w:cstheme="majorHAnsi"/>
          <w:u w:val="single"/>
        </w:rPr>
        <w:t xml:space="preserve">, </w:t>
      </w:r>
      <w:r w:rsidRPr="00280EE7">
        <w:rPr>
          <w:rFonts w:asciiTheme="majorHAnsi" w:hAnsiTheme="majorHAnsi" w:cstheme="majorHAnsi"/>
          <w:highlight w:val="cyan"/>
          <w:u w:val="single"/>
        </w:rPr>
        <w:t>considering the inherent simplifications</w:t>
      </w:r>
      <w:r w:rsidRPr="00280EE7">
        <w:rPr>
          <w:rFonts w:asciiTheme="majorHAnsi" w:hAnsiTheme="majorHAnsi" w:cstheme="majorHAnsi"/>
          <w:u w:val="single"/>
        </w:rPr>
        <w:t xml:space="preserve"> in the combustion model </w:t>
      </w:r>
      <w:r w:rsidRPr="00280EE7">
        <w:rPr>
          <w:rFonts w:asciiTheme="majorHAnsi" w:hAnsiTheme="majorHAnsi" w:cstheme="majorHAnsi"/>
          <w:highlight w:val="cyan"/>
          <w:u w:val="single"/>
        </w:rPr>
        <w:t xml:space="preserve">that lead to </w:t>
      </w:r>
      <w:r w:rsidRPr="00280EE7">
        <w:rPr>
          <w:rFonts w:asciiTheme="majorHAnsi" w:hAnsiTheme="majorHAnsi" w:cstheme="majorHAnsi"/>
          <w:b/>
          <w:bCs/>
          <w:highlight w:val="cyan"/>
          <w:u w:val="single"/>
        </w:rPr>
        <w:t>overestimating BC production</w:t>
      </w:r>
      <w:r w:rsidRPr="00280EE7">
        <w:rPr>
          <w:rFonts w:asciiTheme="majorHAnsi" w:hAnsiTheme="majorHAnsi" w:cstheme="majorHAnsi"/>
          <w:u w:val="single"/>
        </w:rPr>
        <w:t xml:space="preserve">. </w:t>
      </w:r>
      <w:r w:rsidRPr="00280EE7">
        <w:rPr>
          <w:rFonts w:asciiTheme="majorHAnsi" w:hAnsiTheme="majorHAnsi" w:cstheme="majorHAnsi"/>
          <w:sz w:val="16"/>
          <w:szCs w:val="16"/>
        </w:rPr>
        <w:t xml:space="preserve">3.3 Climate Results </w:t>
      </w:r>
      <w:r w:rsidRPr="00280EE7">
        <w:rPr>
          <w:rFonts w:asciiTheme="majorHAnsi" w:hAnsiTheme="majorHAnsi" w:cstheme="majorHAnsi"/>
          <w:u w:val="single"/>
        </w:rPr>
        <w:t xml:space="preserve">Long-term </w:t>
      </w:r>
      <w:r w:rsidRPr="00280EE7">
        <w:rPr>
          <w:rFonts w:asciiTheme="majorHAnsi" w:hAnsiTheme="majorHAnsi" w:cstheme="majorHAnsi"/>
          <w:highlight w:val="cyan"/>
          <w:u w:val="single"/>
        </w:rPr>
        <w:t>climatic effects</w:t>
      </w:r>
      <w:r w:rsidRPr="00280EE7">
        <w:rPr>
          <w:rFonts w:asciiTheme="majorHAnsi" w:hAnsiTheme="majorHAnsi" w:cstheme="majorHAnsi"/>
          <w:u w:val="single"/>
        </w:rPr>
        <w:t xml:space="preserve"> critically </w:t>
      </w:r>
      <w:r w:rsidRPr="00280EE7">
        <w:rPr>
          <w:rFonts w:asciiTheme="majorHAnsi" w:hAnsiTheme="majorHAnsi" w:cstheme="majorHAnsi"/>
          <w:highlight w:val="cyan"/>
          <w:u w:val="single"/>
        </w:rPr>
        <w:t>depend on</w:t>
      </w:r>
      <w:r w:rsidRPr="00280EE7">
        <w:rPr>
          <w:rFonts w:asciiTheme="majorHAnsi" w:hAnsiTheme="majorHAnsi" w:cstheme="majorHAnsi"/>
          <w:sz w:val="16"/>
          <w:szCs w:val="16"/>
        </w:rPr>
        <w:t xml:space="preserve"> </w:t>
      </w:r>
      <w:r w:rsidRPr="00280EE7">
        <w:rPr>
          <w:rFonts w:asciiTheme="majorHAnsi" w:hAnsiTheme="majorHAnsi" w:cstheme="majorHAnsi"/>
          <w:u w:val="single"/>
        </w:rPr>
        <w:t>the</w:t>
      </w:r>
      <w:r w:rsidRPr="00280EE7">
        <w:rPr>
          <w:rFonts w:asciiTheme="majorHAnsi" w:hAnsiTheme="majorHAnsi" w:cstheme="majorHAnsi"/>
          <w:sz w:val="16"/>
          <w:szCs w:val="16"/>
        </w:rPr>
        <w:t xml:space="preserve"> initial injection </w:t>
      </w:r>
      <w:r w:rsidRPr="00280EE7">
        <w:rPr>
          <w:rFonts w:asciiTheme="majorHAnsi" w:hAnsiTheme="majorHAnsi" w:cstheme="majorHAnsi"/>
          <w:highlight w:val="cyan"/>
          <w:u w:val="single"/>
        </w:rPr>
        <w:t>height</w:t>
      </w:r>
      <w:r w:rsidRPr="00280EE7">
        <w:rPr>
          <w:rFonts w:asciiTheme="majorHAnsi" w:hAnsiTheme="majorHAnsi" w:cstheme="majorHAnsi"/>
          <w:u w:val="single"/>
        </w:rPr>
        <w:t xml:space="preserve"> of the soot, with larger quantities reaching the upper troposphere/lower stratosphere inducing a greater cooling impact because of longer residence times</w:t>
      </w:r>
      <w:r w:rsidRPr="00280EE7">
        <w:rPr>
          <w:rFonts w:asciiTheme="majorHAnsi" w:hAnsiTheme="majorHAnsi" w:cstheme="majorHAnsi"/>
          <w:sz w:val="16"/>
          <w:szCs w:val="16"/>
        </w:rPr>
        <w:t xml:space="preserve"> (</w:t>
      </w:r>
      <w:proofErr w:type="spellStart"/>
      <w:r w:rsidRPr="00280EE7">
        <w:rPr>
          <w:rFonts w:asciiTheme="majorHAnsi" w:hAnsiTheme="majorHAnsi" w:cstheme="majorHAnsi"/>
          <w:sz w:val="16"/>
          <w:szCs w:val="16"/>
        </w:rPr>
        <w:t>Robock</w:t>
      </w:r>
      <w:proofErr w:type="spellEnd"/>
      <w:r w:rsidRPr="00280EE7">
        <w:rPr>
          <w:rFonts w:asciiTheme="majorHAnsi" w:hAnsiTheme="majorHAnsi" w:cstheme="majorHAnsi"/>
          <w:sz w:val="16"/>
          <w:szCs w:val="16"/>
        </w:rPr>
        <w:t xml:space="preserve"> et al., 2007a). Absorption of solar radiation by the BC aerosol and its subsequent radiative cooling tends to heat the surrounding air, driving an initial upward diffusion of the soot plumes, an effect that depends on the initial aerosol concentrations. </w:t>
      </w:r>
      <w:r w:rsidRPr="00280EE7">
        <w:rPr>
          <w:rFonts w:asciiTheme="majorHAnsi" w:hAnsiTheme="majorHAnsi" w:cstheme="majorHAnsi"/>
          <w:b/>
          <w:bCs/>
          <w:highlight w:val="cyan"/>
          <w:u w:val="single"/>
        </w:rPr>
        <w:t>Mixing and sedimentation</w:t>
      </w:r>
      <w:r w:rsidRPr="00280EE7">
        <w:rPr>
          <w:rFonts w:asciiTheme="majorHAnsi" w:hAnsiTheme="majorHAnsi" w:cstheme="majorHAnsi"/>
          <w:u w:val="single"/>
        </w:rPr>
        <w:t xml:space="preserve"> </w:t>
      </w:r>
      <w:r w:rsidRPr="00280EE7">
        <w:rPr>
          <w:rFonts w:asciiTheme="majorHAnsi" w:hAnsiTheme="majorHAnsi" w:cstheme="majorHAnsi"/>
          <w:sz w:val="16"/>
          <w:szCs w:val="16"/>
        </w:rPr>
        <w:t xml:space="preserve">tend to </w:t>
      </w:r>
      <w:r w:rsidRPr="00280EE7">
        <w:rPr>
          <w:rFonts w:asciiTheme="majorHAnsi" w:hAnsiTheme="majorHAnsi" w:cstheme="majorHAnsi"/>
          <w:b/>
          <w:bCs/>
          <w:highlight w:val="cyan"/>
          <w:u w:val="single"/>
        </w:rPr>
        <w:t>reduce this process</w:t>
      </w:r>
      <w:r w:rsidRPr="00280EE7">
        <w:rPr>
          <w:rFonts w:asciiTheme="majorHAnsi" w:hAnsiTheme="majorHAnsi" w:cstheme="majorHAnsi"/>
          <w:highlight w:val="cyan"/>
          <w:u w:val="single"/>
        </w:rPr>
        <w:t>, and low altitude emissions are</w:t>
      </w:r>
      <w:r w:rsidRPr="00280EE7">
        <w:rPr>
          <w:rFonts w:asciiTheme="majorHAnsi" w:hAnsiTheme="majorHAnsi" w:cstheme="majorHAnsi"/>
          <w:u w:val="single"/>
        </w:rPr>
        <w:t xml:space="preserve"> </w:t>
      </w:r>
      <w:r w:rsidRPr="00280EE7">
        <w:rPr>
          <w:rFonts w:asciiTheme="majorHAnsi" w:hAnsiTheme="majorHAnsi" w:cstheme="majorHAnsi"/>
          <w:sz w:val="16"/>
          <w:szCs w:val="16"/>
        </w:rPr>
        <w:t xml:space="preserve">also </w:t>
      </w:r>
      <w:r w:rsidRPr="00280EE7">
        <w:rPr>
          <w:rFonts w:asciiTheme="majorHAnsi" w:hAnsiTheme="majorHAnsi" w:cstheme="majorHAnsi"/>
          <w:highlight w:val="cyan"/>
          <w:u w:val="single"/>
        </w:rPr>
        <w:t>significantly impacted by precipitation</w:t>
      </w:r>
      <w:r w:rsidRPr="00280EE7">
        <w:rPr>
          <w:rFonts w:asciiTheme="majorHAnsi" w:hAnsiTheme="majorHAnsi" w:cstheme="majorHAnsi"/>
          <w:sz w:val="16"/>
          <w:szCs w:val="16"/>
        </w:rPr>
        <w:t xml:space="preserve"> if aging of the BC aerosol occurs on sufficiently rapid timescales. But once at stratospheric altitudes, aerosol dilution via coagulation is hindered by low particulate concentrations (e.g., </w:t>
      </w:r>
      <w:proofErr w:type="spellStart"/>
      <w:r w:rsidRPr="00280EE7">
        <w:rPr>
          <w:rFonts w:asciiTheme="majorHAnsi" w:hAnsiTheme="majorHAnsi" w:cstheme="majorHAnsi"/>
          <w:sz w:val="16"/>
          <w:szCs w:val="16"/>
        </w:rPr>
        <w:t>Robock</w:t>
      </w:r>
      <w:proofErr w:type="spellEnd"/>
      <w:r w:rsidRPr="00280EE7">
        <w:rPr>
          <w:rFonts w:asciiTheme="majorHAnsi" w:hAnsiTheme="majorHAnsi" w:cstheme="majorHAnsi"/>
          <w:sz w:val="16"/>
          <w:szCs w:val="16"/>
        </w:rPr>
        <w:t xml:space="preserve"> et al., 2007a) and lofting to much higher altitudes is inhibited by gravitational settling in the low-density air (Stenke et al., 2013), resulting in more stable BC concentrations over long times. </w:t>
      </w:r>
      <w:r w:rsidRPr="00280EE7">
        <w:rPr>
          <w:rFonts w:asciiTheme="majorHAnsi" w:hAnsiTheme="majorHAnsi" w:cstheme="majorHAnsi"/>
          <w:highlight w:val="cyan"/>
          <w:u w:val="single"/>
        </w:rPr>
        <w:t>Of the initial BC</w:t>
      </w:r>
      <w:r w:rsidRPr="00280EE7">
        <w:rPr>
          <w:rFonts w:asciiTheme="majorHAnsi" w:hAnsiTheme="majorHAnsi" w:cstheme="majorHAnsi"/>
          <w:u w:val="single"/>
        </w:rPr>
        <w:t xml:space="preserve"> </w:t>
      </w:r>
      <w:r w:rsidRPr="00280EE7">
        <w:rPr>
          <w:rFonts w:asciiTheme="majorHAnsi" w:hAnsiTheme="majorHAnsi" w:cstheme="majorHAnsi"/>
          <w:sz w:val="16"/>
          <w:szCs w:val="16"/>
        </w:rPr>
        <w:t xml:space="preserve">mass </w:t>
      </w:r>
      <w:r w:rsidRPr="00280EE7">
        <w:rPr>
          <w:rFonts w:asciiTheme="majorHAnsi" w:hAnsiTheme="majorHAnsi" w:cstheme="majorHAnsi"/>
          <w:u w:val="single"/>
        </w:rPr>
        <w:t>released in the atmosphere</w:t>
      </w:r>
      <w:r w:rsidRPr="00280EE7">
        <w:rPr>
          <w:rFonts w:asciiTheme="majorHAnsi" w:hAnsiTheme="majorHAnsi" w:cstheme="majorHAnsi"/>
          <w:sz w:val="16"/>
          <w:szCs w:val="16"/>
        </w:rPr>
        <w:t xml:space="preserve">, most of which is emitted below 9 km, </w:t>
      </w:r>
      <w:r w:rsidRPr="00280EE7">
        <w:rPr>
          <w:rFonts w:asciiTheme="majorHAnsi" w:hAnsiTheme="majorHAnsi" w:cstheme="majorHAnsi"/>
          <w:b/>
          <w:bCs/>
          <w:highlight w:val="cyan"/>
          <w:u w:val="single"/>
        </w:rPr>
        <w:t>70% rains out within the first month</w:t>
      </w:r>
      <w:r w:rsidRPr="00280EE7">
        <w:rPr>
          <w:rFonts w:asciiTheme="majorHAnsi" w:hAnsiTheme="majorHAnsi" w:cstheme="majorHAnsi"/>
          <w:u w:val="single"/>
        </w:rPr>
        <w:t xml:space="preserve"> and 78%</w:t>
      </w:r>
      <w:r w:rsidRPr="00280EE7">
        <w:rPr>
          <w:rFonts w:asciiTheme="majorHAnsi" w:hAnsiTheme="majorHAnsi" w:cstheme="majorHAnsi"/>
          <w:sz w:val="16"/>
          <w:szCs w:val="16"/>
        </w:rPr>
        <w:t xml:space="preserve">, or about 2.9 </w:t>
      </w:r>
      <w:proofErr w:type="spellStart"/>
      <w:r w:rsidRPr="00280EE7">
        <w:rPr>
          <w:rFonts w:asciiTheme="majorHAnsi" w:hAnsiTheme="majorHAnsi" w:cstheme="majorHAnsi"/>
          <w:sz w:val="16"/>
          <w:szCs w:val="16"/>
        </w:rPr>
        <w:t>Tg</w:t>
      </w:r>
      <w:proofErr w:type="spellEnd"/>
      <w:r w:rsidRPr="00280EE7">
        <w:rPr>
          <w:rFonts w:asciiTheme="majorHAnsi" w:hAnsiTheme="majorHAnsi" w:cstheme="majorHAnsi"/>
          <w:sz w:val="16"/>
          <w:szCs w:val="16"/>
        </w:rPr>
        <w:t xml:space="preserve">, </w:t>
      </w:r>
      <w:r w:rsidRPr="00280EE7">
        <w:rPr>
          <w:rFonts w:asciiTheme="majorHAnsi" w:hAnsiTheme="majorHAnsi" w:cstheme="majorHAnsi"/>
          <w:u w:val="single"/>
        </w:rPr>
        <w:t xml:space="preserve">is removed within the first two months </w:t>
      </w:r>
      <w:r w:rsidRPr="00280EE7">
        <w:rPr>
          <w:rFonts w:asciiTheme="majorHAnsi" w:hAnsiTheme="majorHAnsi" w:cstheme="majorHAnsi"/>
          <w:sz w:val="10"/>
          <w:szCs w:val="10"/>
        </w:rPr>
        <w:t xml:space="preserve">(Figure 7, solid line), with the remainder (about 0.8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dashed line) being transported above about 12 km (200 </w:t>
      </w:r>
      <w:proofErr w:type="spellStart"/>
      <w:r w:rsidRPr="00280EE7">
        <w:rPr>
          <w:rFonts w:asciiTheme="majorHAnsi" w:hAnsiTheme="majorHAnsi" w:cstheme="majorHAnsi"/>
          <w:sz w:val="10"/>
          <w:szCs w:val="10"/>
        </w:rPr>
        <w:t>hPa</w:t>
      </w:r>
      <w:proofErr w:type="spellEnd"/>
      <w:r w:rsidRPr="00280EE7">
        <w:rPr>
          <w:rFonts w:asciiTheme="majorHAnsi" w:hAnsiTheme="majorHAnsi" w:cstheme="majorHAnsi"/>
          <w:sz w:val="10"/>
          <w:szCs w:val="10"/>
        </w:rPr>
        <w:t xml:space="preserve">) within the first week. This outcome differs from the findings of, e.g., Stenke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w:t>
      </w:r>
      <w:proofErr w:type="spellStart"/>
      <w:r w:rsidRPr="00280EE7">
        <w:rPr>
          <w:rFonts w:asciiTheme="majorHAnsi" w:hAnsiTheme="majorHAnsi" w:cstheme="majorHAnsi"/>
          <w:sz w:val="10"/>
          <w:szCs w:val="10"/>
        </w:rPr>
        <w:t>Robock</w:t>
      </w:r>
      <w:proofErr w:type="spellEnd"/>
      <w:r w:rsidRPr="00280EE7">
        <w:rPr>
          <w:rFonts w:asciiTheme="majorHAnsi" w:hAnsiTheme="majorHAnsi" w:cstheme="majorHAnsi"/>
          <w:sz w:val="10"/>
          <w:szCs w:val="10"/>
        </w:rPr>
        <w:t xml:space="preserve">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w:t>
      </w:r>
      <w:proofErr w:type="spellStart"/>
      <w:r w:rsidRPr="00280EE7">
        <w:rPr>
          <w:rFonts w:asciiTheme="majorHAnsi" w:hAnsiTheme="majorHAnsi" w:cstheme="majorHAnsi"/>
          <w:sz w:val="10"/>
          <w:szCs w:val="10"/>
        </w:rPr>
        <w:t>Robock</w:t>
      </w:r>
      <w:proofErr w:type="spellEnd"/>
      <w:r w:rsidRPr="00280EE7">
        <w:rPr>
          <w:rFonts w:asciiTheme="majorHAnsi" w:hAnsiTheme="majorHAnsi" w:cstheme="majorHAnsi"/>
          <w:sz w:val="10"/>
          <w:szCs w:val="10"/>
        </w:rPr>
        <w:t xml:space="preserve"> et al. (2007a), considering 5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experiment, by </w:t>
      </w:r>
      <w:proofErr w:type="spellStart"/>
      <w:r w:rsidRPr="00280EE7">
        <w:rPr>
          <w:rFonts w:asciiTheme="majorHAnsi" w:hAnsiTheme="majorHAnsi" w:cstheme="majorHAnsi"/>
          <w:sz w:val="10"/>
          <w:szCs w:val="10"/>
        </w:rPr>
        <w:t>Robock</w:t>
      </w:r>
      <w:proofErr w:type="spellEnd"/>
      <w:r w:rsidRPr="00280EE7">
        <w:rPr>
          <w:rFonts w:asciiTheme="majorHAnsi" w:hAnsiTheme="majorHAnsi" w:cstheme="majorHAnsi"/>
          <w:sz w:val="10"/>
          <w:szCs w:val="10"/>
        </w:rPr>
        <w:t xml:space="preserve"> et al. (2007a) in their experiment “UT 1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and © 2018 American Geophysical Union. All rights reserved. by Stenke et al. (2013) in their experiment “Exp1”, in all of which 1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of soot was emitted in the atmosphere in the aftermath of the exchange. Notably, the e-folding timescale for the decline of the BC mass in Figure 8 (blue solid line) is also close to the value of about 4 years quoted by </w:t>
      </w:r>
      <w:proofErr w:type="spellStart"/>
      <w:r w:rsidRPr="00280EE7">
        <w:rPr>
          <w:rFonts w:asciiTheme="majorHAnsi" w:hAnsiTheme="majorHAnsi" w:cstheme="majorHAnsi"/>
          <w:sz w:val="10"/>
          <w:szCs w:val="10"/>
        </w:rPr>
        <w:t>Pausata</w:t>
      </w:r>
      <w:proofErr w:type="spellEnd"/>
      <w:r w:rsidRPr="00280EE7">
        <w:rPr>
          <w:rFonts w:asciiTheme="majorHAnsi" w:hAnsiTheme="majorHAnsi" w:cstheme="majorHAnsi"/>
          <w:sz w:val="10"/>
          <w:szCs w:val="10"/>
        </w:rPr>
        <w:t xml:space="preserve"> et al. (2016) for their long-term “intermediate” scenario. In that scenario, which is also based on 5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280EE7">
        <w:rPr>
          <w:rFonts w:asciiTheme="majorHAnsi" w:hAnsiTheme="majorHAnsi" w:cstheme="majorHAnsi"/>
          <w:u w:val="single"/>
        </w:rPr>
        <w:t>The BC distributions</w:t>
      </w:r>
      <w:r w:rsidRPr="00280EE7">
        <w:rPr>
          <w:rFonts w:asciiTheme="majorHAnsi" w:hAnsiTheme="majorHAnsi" w:cstheme="majorHAnsi"/>
          <w:sz w:val="16"/>
          <w:szCs w:val="16"/>
        </w:rPr>
        <w:t xml:space="preserve"> used </w:t>
      </w:r>
      <w:r w:rsidRPr="00280EE7">
        <w:rPr>
          <w:rFonts w:asciiTheme="majorHAnsi" w:hAnsiTheme="majorHAnsi" w:cstheme="majorHAnsi"/>
          <w:u w:val="single"/>
        </w:rPr>
        <w:t>in</w:t>
      </w:r>
      <w:r w:rsidRPr="00280EE7">
        <w:rPr>
          <w:rFonts w:asciiTheme="majorHAnsi" w:hAnsiTheme="majorHAnsi" w:cstheme="majorHAnsi"/>
          <w:sz w:val="16"/>
          <w:szCs w:val="16"/>
        </w:rPr>
        <w:t xml:space="preserve"> our </w:t>
      </w:r>
      <w:r w:rsidRPr="00280EE7">
        <w:rPr>
          <w:rFonts w:asciiTheme="majorHAnsi" w:hAnsiTheme="majorHAnsi" w:cstheme="majorHAnsi"/>
          <w:u w:val="single"/>
        </w:rPr>
        <w:t>simulations</w:t>
      </w:r>
      <w:r w:rsidRPr="00280EE7">
        <w:rPr>
          <w:rFonts w:asciiTheme="majorHAnsi" w:hAnsiTheme="majorHAnsi" w:cstheme="majorHAnsi"/>
          <w:sz w:val="16"/>
          <w:szCs w:val="16"/>
        </w:rPr>
        <w:t xml:space="preserve"> </w:t>
      </w:r>
      <w:r w:rsidRPr="00280EE7">
        <w:rPr>
          <w:rFonts w:asciiTheme="majorHAnsi" w:hAnsiTheme="majorHAnsi" w:cstheme="majorHAnsi"/>
          <w:u w:val="single"/>
        </w:rPr>
        <w:t>imply that</w:t>
      </w:r>
      <w:r w:rsidRPr="00280EE7">
        <w:rPr>
          <w:rFonts w:asciiTheme="majorHAnsi" w:hAnsiTheme="majorHAnsi" w:cstheme="majorHAnsi"/>
          <w:sz w:val="16"/>
          <w:szCs w:val="16"/>
        </w:rPr>
        <w:t xml:space="preserve"> the </w:t>
      </w:r>
      <w:r w:rsidRPr="00280EE7">
        <w:rPr>
          <w:rFonts w:asciiTheme="majorHAnsi" w:hAnsiTheme="majorHAnsi" w:cstheme="majorHAnsi"/>
          <w:u w:val="single"/>
        </w:rPr>
        <w:t>upward transport of particles</w:t>
      </w:r>
      <w:r w:rsidRPr="00280EE7">
        <w:rPr>
          <w:rFonts w:asciiTheme="majorHAnsi" w:hAnsiTheme="majorHAnsi" w:cstheme="majorHAnsi"/>
          <w:sz w:val="16"/>
          <w:szCs w:val="16"/>
        </w:rPr>
        <w:t xml:space="preserve"> </w:t>
      </w:r>
      <w:r w:rsidRPr="00280EE7">
        <w:rPr>
          <w:rFonts w:asciiTheme="majorHAnsi" w:hAnsiTheme="majorHAnsi" w:cstheme="majorHAnsi"/>
          <w:u w:val="single"/>
        </w:rPr>
        <w:t>is substantially less efficient compared to the case in</w:t>
      </w:r>
      <w:r w:rsidRPr="00280EE7">
        <w:rPr>
          <w:rFonts w:asciiTheme="majorHAnsi" w:hAnsiTheme="majorHAnsi" w:cstheme="majorHAnsi"/>
          <w:sz w:val="16"/>
          <w:szCs w:val="16"/>
        </w:rPr>
        <w:t xml:space="preserve"> </w:t>
      </w:r>
      <w:r w:rsidRPr="00280EE7">
        <w:rPr>
          <w:rFonts w:asciiTheme="majorHAnsi" w:hAnsiTheme="majorHAnsi" w:cstheme="majorHAnsi"/>
          <w:u w:val="single"/>
        </w:rPr>
        <w:t>which</w:t>
      </w:r>
      <w:r w:rsidRPr="00280EE7">
        <w:rPr>
          <w:rFonts w:asciiTheme="majorHAnsi" w:hAnsiTheme="majorHAnsi" w:cstheme="majorHAnsi"/>
          <w:sz w:val="16"/>
          <w:szCs w:val="16"/>
        </w:rPr>
        <w:t xml:space="preserve"> 5 </w:t>
      </w:r>
      <w:proofErr w:type="spellStart"/>
      <w:r w:rsidRPr="00280EE7">
        <w:rPr>
          <w:rFonts w:asciiTheme="majorHAnsi" w:hAnsiTheme="majorHAnsi" w:cstheme="majorHAnsi"/>
          <w:sz w:val="16"/>
          <w:szCs w:val="16"/>
        </w:rPr>
        <w:t>Tg</w:t>
      </w:r>
      <w:proofErr w:type="spellEnd"/>
      <w:r w:rsidRPr="00280EE7">
        <w:rPr>
          <w:rFonts w:asciiTheme="majorHAnsi" w:hAnsiTheme="majorHAnsi" w:cstheme="majorHAnsi"/>
          <w:sz w:val="16"/>
          <w:szCs w:val="16"/>
        </w:rPr>
        <w:t xml:space="preserve"> of </w:t>
      </w:r>
      <w:r w:rsidRPr="00280EE7">
        <w:rPr>
          <w:rFonts w:asciiTheme="majorHAnsi" w:hAnsiTheme="majorHAnsi" w:cstheme="majorHAnsi"/>
          <w:u w:val="single"/>
        </w:rPr>
        <w:t>BC is directly injected into the upper troposphere</w:t>
      </w:r>
      <w:r w:rsidRPr="00280EE7">
        <w:rPr>
          <w:rFonts w:asciiTheme="majorHAnsi" w:hAnsiTheme="majorHAnsi" w:cstheme="majorHAnsi"/>
          <w:sz w:val="16"/>
          <w:szCs w:val="16"/>
        </w:rPr>
        <w:t>. The semiannual cycle of lofting and sinking of the aerosols is associated with atmospheric heating and cooling during the solstice in each hemisphere (</w:t>
      </w:r>
      <w:proofErr w:type="spellStart"/>
      <w:r w:rsidRPr="00280EE7">
        <w:rPr>
          <w:rFonts w:asciiTheme="majorHAnsi" w:hAnsiTheme="majorHAnsi" w:cstheme="majorHAnsi"/>
          <w:sz w:val="16"/>
          <w:szCs w:val="16"/>
        </w:rPr>
        <w:t>Robock</w:t>
      </w:r>
      <w:proofErr w:type="spellEnd"/>
      <w:r w:rsidRPr="00280EE7">
        <w:rPr>
          <w:rFonts w:asciiTheme="majorHAnsi" w:hAnsiTheme="majorHAnsi" w:cstheme="majorHAnsi"/>
          <w:sz w:val="16"/>
          <w:szCs w:val="16"/>
        </w:rPr>
        <w:t xml:space="preserve">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w:t>
      </w:r>
      <w:proofErr w:type="spellStart"/>
      <w:r w:rsidRPr="00280EE7">
        <w:rPr>
          <w:rFonts w:asciiTheme="majorHAnsi" w:hAnsiTheme="majorHAnsi" w:cstheme="majorHAnsi"/>
          <w:sz w:val="16"/>
          <w:szCs w:val="16"/>
        </w:rPr>
        <w:t>hPa</w:t>
      </w:r>
      <w:proofErr w:type="spellEnd"/>
      <w:r w:rsidRPr="00280EE7">
        <w:rPr>
          <w:rFonts w:asciiTheme="majorHAnsi" w:hAnsiTheme="majorHAnsi" w:cstheme="majorHAnsi"/>
          <w:sz w:val="16"/>
          <w:szCs w:val="16"/>
        </w:rPr>
        <w:t xml:space="preserve"> in the top panel can be 200 times as large. Qualitatively, </w:t>
      </w:r>
      <w:r w:rsidRPr="00280EE7">
        <w:rPr>
          <w:rFonts w:asciiTheme="majorHAnsi" w:hAnsiTheme="majorHAnsi" w:cstheme="majorHAnsi"/>
          <w:u w:val="single"/>
        </w:rPr>
        <w:t>the difference can be understood in terms of the air temperature increase caused by BC radiation emission</w:t>
      </w:r>
      <w:r w:rsidRPr="00280EE7">
        <w:rPr>
          <w:rFonts w:asciiTheme="majorHAnsi" w:hAnsiTheme="majorHAnsi" w:cstheme="majorHAnsi"/>
          <w:sz w:val="16"/>
          <w:szCs w:val="16"/>
        </w:rPr>
        <w:t xml:space="preserve">, </w:t>
      </w:r>
      <w:r w:rsidRPr="00280EE7">
        <w:rPr>
          <w:rFonts w:asciiTheme="majorHAnsi" w:hAnsiTheme="majorHAnsi" w:cstheme="majorHAnsi"/>
          <w:u w:val="single"/>
        </w:rPr>
        <w:t>which is several tens of kelvin degrees in</w:t>
      </w:r>
      <w:r w:rsidRPr="00280EE7">
        <w:rPr>
          <w:rFonts w:asciiTheme="majorHAnsi" w:hAnsiTheme="majorHAnsi" w:cstheme="majorHAnsi"/>
          <w:sz w:val="16"/>
          <w:szCs w:val="16"/>
        </w:rPr>
        <w:t xml:space="preserve"> the </w:t>
      </w:r>
      <w:r w:rsidRPr="00280EE7">
        <w:rPr>
          <w:rFonts w:asciiTheme="majorHAnsi" w:hAnsiTheme="majorHAnsi" w:cstheme="majorHAnsi"/>
          <w:u w:val="single"/>
        </w:rPr>
        <w:t>simulations</w:t>
      </w:r>
      <w:r w:rsidRPr="00280EE7">
        <w:rPr>
          <w:rFonts w:asciiTheme="majorHAnsi" w:hAnsiTheme="majorHAnsi" w:cstheme="majorHAnsi"/>
          <w:sz w:val="16"/>
          <w:szCs w:val="16"/>
        </w:rPr>
        <w:t xml:space="preserve"> </w:t>
      </w:r>
      <w:r w:rsidRPr="00280EE7">
        <w:rPr>
          <w:rFonts w:asciiTheme="majorHAnsi" w:hAnsiTheme="majorHAnsi" w:cstheme="majorHAnsi"/>
          <w:u w:val="single"/>
        </w:rPr>
        <w:t xml:space="preserve">of </w:t>
      </w:r>
      <w:proofErr w:type="spellStart"/>
      <w:r w:rsidRPr="00280EE7">
        <w:rPr>
          <w:rFonts w:asciiTheme="majorHAnsi" w:hAnsiTheme="majorHAnsi" w:cstheme="majorHAnsi"/>
          <w:u w:val="single"/>
        </w:rPr>
        <w:t>Robock</w:t>
      </w:r>
      <w:proofErr w:type="spellEnd"/>
      <w:r w:rsidRPr="00280EE7">
        <w:rPr>
          <w:rFonts w:asciiTheme="majorHAnsi" w:hAnsiTheme="majorHAnsi" w:cstheme="majorHAnsi"/>
          <w:sz w:val="16"/>
          <w:szCs w:val="16"/>
        </w:rPr>
        <w:t xml:space="preserve"> et al. (2007a, see their Figure 4), </w:t>
      </w:r>
      <w:r w:rsidRPr="00280EE7">
        <w:rPr>
          <w:rFonts w:asciiTheme="majorHAnsi" w:hAnsiTheme="majorHAnsi" w:cstheme="majorHAnsi"/>
          <w:u w:val="single"/>
        </w:rPr>
        <w:t>Mills</w:t>
      </w:r>
      <w:r w:rsidRPr="00280EE7">
        <w:rPr>
          <w:rFonts w:asciiTheme="majorHAnsi" w:hAnsiTheme="majorHAnsi" w:cstheme="majorHAnsi"/>
          <w:sz w:val="16"/>
          <w:szCs w:val="16"/>
        </w:rPr>
        <w:t xml:space="preserve"> et al. (2008, see their Figure 5), </w:t>
      </w:r>
      <w:r w:rsidRPr="00280EE7">
        <w:rPr>
          <w:rFonts w:asciiTheme="majorHAnsi" w:hAnsiTheme="majorHAnsi" w:cstheme="majorHAnsi"/>
          <w:u w:val="single"/>
        </w:rPr>
        <w:t>Stenke</w:t>
      </w:r>
      <w:r w:rsidRPr="00280EE7">
        <w:rPr>
          <w:rFonts w:asciiTheme="majorHAnsi" w:hAnsiTheme="majorHAnsi" w:cstheme="majorHAnsi"/>
          <w:sz w:val="16"/>
          <w:szCs w:val="16"/>
        </w:rPr>
        <w:t xml:space="preserve"> et al. (2013, see high-load cases in their Figure 4), Mills et al. (2014, see their Figure 7), </w:t>
      </w:r>
      <w:r w:rsidRPr="00280EE7">
        <w:rPr>
          <w:rFonts w:asciiTheme="majorHAnsi" w:hAnsiTheme="majorHAnsi" w:cstheme="majorHAnsi"/>
          <w:u w:val="single"/>
        </w:rPr>
        <w:t xml:space="preserve">and </w:t>
      </w:r>
      <w:proofErr w:type="spellStart"/>
      <w:r w:rsidRPr="00280EE7">
        <w:rPr>
          <w:rFonts w:asciiTheme="majorHAnsi" w:hAnsiTheme="majorHAnsi" w:cstheme="majorHAnsi"/>
          <w:u w:val="single"/>
        </w:rPr>
        <w:t>Pausata</w:t>
      </w:r>
      <w:proofErr w:type="spellEnd"/>
      <w:r w:rsidRPr="00280EE7">
        <w:rPr>
          <w:rFonts w:asciiTheme="majorHAnsi" w:hAnsiTheme="majorHAnsi" w:cstheme="majorHAnsi"/>
          <w:sz w:val="16"/>
          <w:szCs w:val="16"/>
        </w:rPr>
        <w:t xml:space="preserve"> et al. (2016, see one-day emission cases in their Figure 1), </w:t>
      </w:r>
      <w:r w:rsidRPr="00280EE7">
        <w:rPr>
          <w:rFonts w:asciiTheme="majorHAnsi" w:hAnsiTheme="majorHAnsi" w:cstheme="majorHAnsi"/>
          <w:u w:val="single"/>
        </w:rPr>
        <w:t>due to high BC concentrations, but</w:t>
      </w:r>
      <w:r w:rsidRPr="00280EE7">
        <w:rPr>
          <w:rFonts w:asciiTheme="majorHAnsi" w:hAnsiTheme="majorHAnsi" w:cstheme="majorHAnsi"/>
          <w:sz w:val="16"/>
          <w:szCs w:val="16"/>
        </w:rPr>
        <w:t xml:space="preserve"> it </w:t>
      </w:r>
      <w:r w:rsidRPr="00280EE7">
        <w:rPr>
          <w:rFonts w:asciiTheme="majorHAnsi" w:hAnsiTheme="majorHAnsi" w:cstheme="majorHAnsi"/>
          <w:u w:val="single"/>
        </w:rPr>
        <w:t>amounts to only about 10 K in our</w:t>
      </w:r>
      <w:r w:rsidRPr="00280EE7">
        <w:rPr>
          <w:rFonts w:asciiTheme="majorHAnsi" w:hAnsiTheme="majorHAnsi" w:cstheme="majorHAnsi"/>
          <w:sz w:val="16"/>
          <w:szCs w:val="16"/>
        </w:rPr>
        <w:t xml:space="preserve"> forced </w:t>
      </w:r>
      <w:r w:rsidRPr="00280EE7">
        <w:rPr>
          <w:rFonts w:asciiTheme="majorHAnsi" w:hAnsiTheme="majorHAnsi" w:cstheme="majorHAnsi"/>
          <w:u w:val="single"/>
        </w:rPr>
        <w:t>ensemble simulations</w:t>
      </w:r>
      <w:r w:rsidRPr="00280EE7">
        <w:rPr>
          <w:rFonts w:asciiTheme="majorHAnsi" w:hAnsiTheme="majorHAnsi" w:cstheme="majorHAnsi"/>
          <w:sz w:val="16"/>
          <w:szCs w:val="16"/>
        </w:rPr>
        <w:t xml:space="preserve">, as illustrated in Figure 10. Results </w:t>
      </w:r>
      <w:proofErr w:type="gramStart"/>
      <w:r w:rsidRPr="00280EE7">
        <w:rPr>
          <w:rFonts w:asciiTheme="majorHAnsi" w:hAnsiTheme="majorHAnsi" w:cstheme="majorHAnsi"/>
          <w:sz w:val="16"/>
          <w:szCs w:val="16"/>
        </w:rPr>
        <w:t>similar to</w:t>
      </w:r>
      <w:proofErr w:type="gramEnd"/>
      <w:r w:rsidRPr="00280EE7">
        <w:rPr>
          <w:rFonts w:asciiTheme="majorHAnsi" w:hAnsiTheme="majorHAnsi" w:cstheme="majorHAnsi"/>
          <w:sz w:val="16"/>
          <w:szCs w:val="16"/>
        </w:rPr>
        <w:t xml:space="preserve"> those presented in Figure 10 were obtained from the experiment “Exp1” performed by Stenke et al. (2013, see their Figure 4). </w:t>
      </w:r>
      <w:r w:rsidRPr="00280EE7">
        <w:rPr>
          <w:rFonts w:asciiTheme="majorHAnsi" w:hAnsiTheme="majorHAnsi" w:cstheme="majorHAnsi"/>
          <w:b/>
          <w:bCs/>
          <w:u w:val="single"/>
        </w:rPr>
        <w:t xml:space="preserve">In that scenario as well, somewhat less </w:t>
      </w:r>
      <w:proofErr w:type="spellStart"/>
      <w:r w:rsidRPr="00280EE7">
        <w:rPr>
          <w:rFonts w:asciiTheme="majorHAnsi" w:hAnsiTheme="majorHAnsi" w:cstheme="majorHAnsi"/>
          <w:b/>
          <w:bCs/>
          <w:u w:val="single"/>
        </w:rPr>
        <w:t>that</w:t>
      </w:r>
      <w:proofErr w:type="spellEnd"/>
      <w:r w:rsidRPr="00280EE7">
        <w:rPr>
          <w:rFonts w:asciiTheme="majorHAnsi" w:hAnsiTheme="majorHAnsi" w:cstheme="majorHAnsi"/>
          <w:b/>
          <w:bCs/>
          <w:u w:val="single"/>
        </w:rPr>
        <w:t xml:space="preserve"> 1 </w:t>
      </w:r>
      <w:proofErr w:type="spellStart"/>
      <w:r w:rsidRPr="00280EE7">
        <w:rPr>
          <w:rFonts w:asciiTheme="majorHAnsi" w:hAnsiTheme="majorHAnsi" w:cstheme="majorHAnsi"/>
          <w:b/>
          <w:bCs/>
          <w:u w:val="single"/>
        </w:rPr>
        <w:t>Tg</w:t>
      </w:r>
      <w:proofErr w:type="spellEnd"/>
      <w:r w:rsidRPr="00280EE7">
        <w:rPr>
          <w:rFonts w:asciiTheme="majorHAnsi" w:hAnsiTheme="majorHAnsi" w:cstheme="majorHAnsi"/>
          <w:b/>
          <w:bCs/>
          <w:u w:val="single"/>
        </w:rPr>
        <w:t xml:space="preserve"> of BC remained in the atmosphere after the initial rainout</w:t>
      </w:r>
      <w:r w:rsidRPr="00280EE7">
        <w:rPr>
          <w:rFonts w:asciiTheme="majorHAnsi" w:hAnsiTheme="majorHAnsi" w:cstheme="majorHAnsi"/>
          <w:u w:val="single"/>
        </w:rPr>
        <w:t xml:space="preserve">. </w:t>
      </w:r>
      <w:r w:rsidRPr="00280EE7">
        <w:rPr>
          <w:rFonts w:asciiTheme="majorHAnsi" w:hAnsiTheme="majorHAnsi" w:cstheme="majorHAnsi"/>
          <w:sz w:val="10"/>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after the initial rainout, whereas it is about 3.4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in the simulation with an initial soot distribution as in Mills et al. (2014). Our more realistic source simulation involves the </w:t>
      </w:r>
      <w:proofErr w:type="spellStart"/>
      <w:r w:rsidRPr="00280EE7">
        <w:rPr>
          <w:rFonts w:asciiTheme="majorHAnsi" w:hAnsiTheme="majorHAnsi" w:cstheme="majorHAnsi"/>
          <w:sz w:val="10"/>
          <w:szCs w:val="10"/>
        </w:rPr>
        <w:t>worstcase</w:t>
      </w:r>
      <w:proofErr w:type="spellEnd"/>
      <w:r w:rsidRPr="00280EE7">
        <w:rPr>
          <w:rFonts w:asciiTheme="majorHAnsi" w:hAnsiTheme="majorHAnsi" w:cstheme="majorHAnsi"/>
          <w:sz w:val="10"/>
          <w:szCs w:val="10"/>
        </w:rPr>
        <w:t xml:space="preserve"> assumption of no-rubble (along with other assumptions) and hence serves as an upper bound for the impact on climate. As mentioned above and further discussed below, our scenario induces perturbations on the climate system </w:t>
      </w:r>
      <w:proofErr w:type="gramStart"/>
      <w:r w:rsidRPr="00280EE7">
        <w:rPr>
          <w:rFonts w:asciiTheme="majorHAnsi" w:hAnsiTheme="majorHAnsi" w:cstheme="majorHAnsi"/>
          <w:sz w:val="10"/>
          <w:szCs w:val="10"/>
        </w:rPr>
        <w:t>similar to</w:t>
      </w:r>
      <w:proofErr w:type="gramEnd"/>
      <w:r w:rsidRPr="00280EE7">
        <w:rPr>
          <w:rFonts w:asciiTheme="majorHAnsi" w:hAnsiTheme="majorHAnsi" w:cstheme="majorHAnsi"/>
          <w:sz w:val="10"/>
          <w:szCs w:val="10"/>
        </w:rPr>
        <w:t xml:space="preserve"> those found in previous studies in which the climatic response was driven by roughly 1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of air persist for well over 10 years after the exchange, whereas they only last for 3 years in our forced simulations (compare top and middle panels of Figure 9). After the first year, values drop below 3 kg BC/</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air, whereas it takes about 8 years to reach these values in the simulation in the top panels (see also </w:t>
      </w:r>
      <w:proofErr w:type="spellStart"/>
      <w:r w:rsidRPr="00280EE7">
        <w:rPr>
          <w:rFonts w:asciiTheme="majorHAnsi" w:hAnsiTheme="majorHAnsi" w:cstheme="majorHAnsi"/>
          <w:sz w:val="10"/>
          <w:szCs w:val="10"/>
        </w:rPr>
        <w:t>Robock</w:t>
      </w:r>
      <w:proofErr w:type="spellEnd"/>
      <w:r w:rsidRPr="00280EE7">
        <w:rPr>
          <w:rFonts w:asciiTheme="majorHAnsi" w:hAnsiTheme="majorHAnsi" w:cstheme="majorHAnsi"/>
          <w:sz w:val="10"/>
          <w:szCs w:val="10"/>
        </w:rPr>
        <w:t xml:space="preserve"> et al., 2007a). Over crop-producing, midlatitude regions in the Northern Hemisphere, the BC loading is reduced from more than 0.8 kg BC/</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air in the simulation in the top panels to 0.2-0.4 kg BC/</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w:t>
      </w:r>
      <w:proofErr w:type="gramStart"/>
      <w:r w:rsidRPr="00280EE7">
        <w:rPr>
          <w:rFonts w:asciiTheme="majorHAnsi" w:hAnsiTheme="majorHAnsi" w:cstheme="majorHAnsi"/>
          <w:sz w:val="10"/>
          <w:szCs w:val="10"/>
        </w:rPr>
        <w:t>zonally-averaged</w:t>
      </w:r>
      <w:proofErr w:type="gramEnd"/>
      <w:r w:rsidRPr="00280EE7">
        <w:rPr>
          <w:rFonts w:asciiTheme="majorHAnsi" w:hAnsiTheme="majorHAnsi" w:cstheme="majorHAnsi"/>
          <w:sz w:val="10"/>
          <w:szCs w:val="10"/>
        </w:rPr>
        <w:t xml:space="preserve">, column-integrated mass-mixing ratio of the BC in Figure 12 for both the forced ensemble simulations (left panel) and the simulation with an initial 5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BC emission in the upper troposphere (right panel). The spread in the globally averaged (near) surface temperature of the atmosphere, from the control (left panel) and forced (right panel) ensembles, is displayed in Figure 13. For each month, the plots show the largest variations (i.e., </w:t>
      </w:r>
      <w:proofErr w:type="gramStart"/>
      <w:r w:rsidRPr="00280EE7">
        <w:rPr>
          <w:rFonts w:asciiTheme="majorHAnsi" w:hAnsiTheme="majorHAnsi" w:cstheme="majorHAnsi"/>
          <w:sz w:val="10"/>
          <w:szCs w:val="10"/>
        </w:rPr>
        <w:t>maximum</w:t>
      </w:r>
      <w:proofErr w:type="gramEnd"/>
      <w:r w:rsidRPr="00280EE7">
        <w:rPr>
          <w:rFonts w:asciiTheme="majorHAnsi" w:hAnsiTheme="majorHAnsi" w:cstheme="majorHAnsi"/>
          <w:sz w:val="10"/>
          <w:szCs w:val="10"/>
        </w:rPr>
        <w:t xml:space="preserve"> and minimum values), within each ensemble of values obtained for that month, relative to the mean value of that month. The plot also shows </w:t>
      </w:r>
      <w:proofErr w:type="gramStart"/>
      <w:r w:rsidRPr="00280EE7">
        <w:rPr>
          <w:rFonts w:asciiTheme="majorHAnsi" w:hAnsiTheme="majorHAnsi" w:cstheme="majorHAnsi"/>
          <w:sz w:val="10"/>
          <w:szCs w:val="10"/>
        </w:rPr>
        <w:t>yearly-averaged</w:t>
      </w:r>
      <w:proofErr w:type="gramEnd"/>
      <w:r w:rsidRPr="00280EE7">
        <w:rPr>
          <w:rFonts w:asciiTheme="majorHAnsi" w:hAnsiTheme="majorHAnsi" w:cstheme="majorHAnsi"/>
          <w:sz w:val="10"/>
          <w:szCs w:val="10"/>
        </w:rPr>
        <w:t xml:space="preserve"> data (thinner lines). The spread is comparable in the control and forced ensembles, with average values calculated over the 33-years run length of 0.4-0.5 K. This spread is also </w:t>
      </w:r>
      <w:proofErr w:type="gramStart"/>
      <w:r w:rsidRPr="00280EE7">
        <w:rPr>
          <w:rFonts w:asciiTheme="majorHAnsi" w:hAnsiTheme="majorHAnsi" w:cstheme="majorHAnsi"/>
          <w:sz w:val="10"/>
          <w:szCs w:val="10"/>
        </w:rPr>
        <w:t>similar to</w:t>
      </w:r>
      <w:proofErr w:type="gramEnd"/>
      <w:r w:rsidRPr="00280EE7">
        <w:rPr>
          <w:rFonts w:asciiTheme="majorHAnsi" w:hAnsiTheme="majorHAnsi" w:cstheme="majorHAnsi"/>
          <w:sz w:val="10"/>
          <w:szCs w:val="10"/>
        </w:rPr>
        <w:t xml:space="preserve">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w:t>
      </w:r>
      <w:proofErr w:type="spellStart"/>
      <w:r w:rsidRPr="00280EE7">
        <w:rPr>
          <w:rFonts w:asciiTheme="majorHAnsi" w:hAnsiTheme="majorHAnsi" w:cstheme="majorHAnsi"/>
          <w:sz w:val="10"/>
          <w:szCs w:val="10"/>
        </w:rPr>
        <w:t>IndiaPakistan</w:t>
      </w:r>
      <w:proofErr w:type="spellEnd"/>
      <w:r w:rsidRPr="00280EE7">
        <w:rPr>
          <w:rFonts w:asciiTheme="majorHAnsi" w:hAnsiTheme="majorHAnsi" w:cstheme="majorHAnsi"/>
          <w:sz w:val="10"/>
          <w:szCs w:val="10"/>
        </w:rPr>
        <w:t xml:space="preserve"> region, the differences in ensemble mean values lie within the total standard deviations of the two ensembles. The results in Figure 14 can also be compared to the outcomes of other previous studies. In their experiment “UT 1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w:t>
      </w:r>
      <w:proofErr w:type="spellStart"/>
      <w:r w:rsidRPr="00280EE7">
        <w:rPr>
          <w:rFonts w:asciiTheme="majorHAnsi" w:hAnsiTheme="majorHAnsi" w:cstheme="majorHAnsi"/>
          <w:sz w:val="10"/>
          <w:szCs w:val="10"/>
        </w:rPr>
        <w:t>Robock</w:t>
      </w:r>
      <w:proofErr w:type="spellEnd"/>
      <w:r w:rsidRPr="00280EE7">
        <w:rPr>
          <w:rFonts w:asciiTheme="majorHAnsi" w:hAnsiTheme="majorHAnsi" w:cstheme="majorHAnsi"/>
          <w:sz w:val="10"/>
          <w:szCs w:val="10"/>
        </w:rPr>
        <w:t xml:space="preserve"> et al. (2007a) found that, when only 1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of soot © 2018 American Geophysical Union. All rights reserved. remains in the atmosphere after the initial rainout, temperature and precipitation anomalies are about 20% of those obtained from their standard 5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BC emission case. Therefore, the largest differences they observed, during the first few years after the exchange, were about - 0.3 K and -0.06 mm/day, respectively, comparable to the anomalies in the top and bottom panels of Figure 14. Their standard 5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emission case resulted in a solar radiation flux anomaly at surface of -12 W/m2 after the second year (see their Figure 3), between 5 and 6 time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 In a recent study, </w:t>
      </w:r>
      <w:proofErr w:type="spellStart"/>
      <w:r w:rsidRPr="00280EE7">
        <w:rPr>
          <w:rFonts w:asciiTheme="majorHAnsi" w:hAnsiTheme="majorHAnsi" w:cstheme="majorHAnsi"/>
          <w:sz w:val="10"/>
          <w:szCs w:val="10"/>
        </w:rPr>
        <w:t>Pausata</w:t>
      </w:r>
      <w:proofErr w:type="spellEnd"/>
      <w:r w:rsidRPr="00280EE7">
        <w:rPr>
          <w:rFonts w:asciiTheme="majorHAnsi" w:hAnsiTheme="majorHAnsi" w:cstheme="majorHAnsi"/>
          <w:sz w:val="10"/>
          <w:szCs w:val="10"/>
        </w:rPr>
        <w:t xml:space="preserve"> et al. (2016) considered the effects of an admixture of BC and organic carbon aerosols, both of which would be emitted in the atmosphere in the aftermath of a nuclear exchange. </w:t>
      </w:r>
      <w:proofErr w:type="gramStart"/>
      <w:r w:rsidRPr="00280EE7">
        <w:rPr>
          <w:rFonts w:asciiTheme="majorHAnsi" w:hAnsiTheme="majorHAnsi" w:cstheme="majorHAnsi"/>
          <w:sz w:val="10"/>
          <w:szCs w:val="10"/>
        </w:rPr>
        <w:t>In particular, they</w:t>
      </w:r>
      <w:proofErr w:type="gramEnd"/>
      <w:r w:rsidRPr="00280EE7">
        <w:rPr>
          <w:rFonts w:asciiTheme="majorHAnsi" w:hAnsiTheme="majorHAnsi" w:cstheme="majorHAnsi"/>
          <w:sz w:val="10"/>
          <w:szCs w:val="10"/>
        </w:rPr>
        <w:t xml:space="preserve">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280EE7">
        <w:rPr>
          <w:rFonts w:asciiTheme="majorHAnsi" w:hAnsiTheme="majorHAnsi" w:cstheme="majorHAnsi"/>
          <w:u w:val="single"/>
        </w:rPr>
        <w:t>This</w:t>
      </w:r>
      <w:r w:rsidRPr="00280EE7">
        <w:rPr>
          <w:rFonts w:asciiTheme="majorHAnsi" w:hAnsiTheme="majorHAnsi" w:cstheme="majorHAnsi"/>
          <w:sz w:val="16"/>
          <w:szCs w:val="16"/>
        </w:rPr>
        <w:t xml:space="preserve"> overall agreement </w:t>
      </w:r>
      <w:r w:rsidRPr="00280EE7">
        <w:rPr>
          <w:rFonts w:asciiTheme="majorHAnsi" w:hAnsiTheme="majorHAnsi" w:cstheme="majorHAnsi"/>
          <w:u w:val="single"/>
        </w:rPr>
        <w:t xml:space="preserve">suggests that </w:t>
      </w:r>
      <w:r w:rsidRPr="00280EE7">
        <w:rPr>
          <w:rFonts w:asciiTheme="majorHAnsi" w:hAnsiTheme="majorHAnsi" w:cstheme="majorHAnsi"/>
          <w:highlight w:val="cyan"/>
          <w:u w:val="single"/>
        </w:rPr>
        <w:t xml:space="preserve">the </w:t>
      </w:r>
      <w:r w:rsidRPr="00280EE7">
        <w:rPr>
          <w:rFonts w:asciiTheme="majorHAnsi" w:hAnsiTheme="majorHAnsi" w:cstheme="majorHAnsi"/>
          <w:b/>
          <w:bCs/>
          <w:highlight w:val="cyan"/>
          <w:u w:val="single"/>
        </w:rPr>
        <w:t>inclusion of organic carbon aerosols</w:t>
      </w:r>
      <w:r w:rsidRPr="00280EE7">
        <w:rPr>
          <w:rFonts w:asciiTheme="majorHAnsi" w:hAnsiTheme="majorHAnsi" w:cstheme="majorHAnsi"/>
          <w:b/>
          <w:bCs/>
          <w:u w:val="single"/>
        </w:rPr>
        <w:t>, and</w:t>
      </w:r>
      <w:r w:rsidRPr="00280EE7">
        <w:rPr>
          <w:rFonts w:asciiTheme="majorHAnsi" w:hAnsiTheme="majorHAnsi" w:cstheme="majorHAnsi"/>
          <w:u w:val="single"/>
        </w:rPr>
        <w:t xml:space="preserve"> ensuing </w:t>
      </w:r>
      <w:r w:rsidRPr="00280EE7">
        <w:rPr>
          <w:rFonts w:asciiTheme="majorHAnsi" w:hAnsiTheme="majorHAnsi" w:cstheme="majorHAnsi"/>
          <w:b/>
          <w:bCs/>
          <w:u w:val="single"/>
        </w:rPr>
        <w:t>coagulation</w:t>
      </w:r>
      <w:r w:rsidRPr="00280EE7">
        <w:rPr>
          <w:rFonts w:asciiTheme="majorHAnsi" w:hAnsiTheme="majorHAnsi" w:cstheme="majorHAnsi"/>
          <w:u w:val="single"/>
        </w:rPr>
        <w:t xml:space="preserve"> with BC, </w:t>
      </w:r>
      <w:r w:rsidRPr="00280EE7">
        <w:rPr>
          <w:rFonts w:asciiTheme="majorHAnsi" w:hAnsiTheme="majorHAnsi" w:cstheme="majorHAnsi"/>
          <w:b/>
          <w:bCs/>
          <w:highlight w:val="cyan"/>
          <w:u w:val="single"/>
        </w:rPr>
        <w:t>should not dramatically alter the climatic effects</w:t>
      </w:r>
      <w:r w:rsidRPr="00280EE7">
        <w:rPr>
          <w:rFonts w:asciiTheme="majorHAnsi" w:hAnsiTheme="majorHAnsi" w:cstheme="majorHAnsi"/>
          <w:u w:val="single"/>
        </w:rPr>
        <w:t xml:space="preserve"> resulting from our forced ensemble simulations. Moreover, </w:t>
      </w:r>
      <w:r w:rsidRPr="00280EE7">
        <w:rPr>
          <w:rFonts w:asciiTheme="majorHAnsi" w:hAnsiTheme="majorHAnsi" w:cstheme="majorHAnsi"/>
          <w:highlight w:val="cyan"/>
          <w:u w:val="single"/>
        </w:rPr>
        <w:t>aerosol growth</w:t>
      </w:r>
      <w:r w:rsidRPr="00280EE7">
        <w:rPr>
          <w:rFonts w:asciiTheme="majorHAnsi" w:hAnsiTheme="majorHAnsi" w:cstheme="majorHAnsi"/>
          <w:u w:val="single"/>
        </w:rPr>
        <w:t xml:space="preserve"> would likely </w:t>
      </w:r>
      <w:r w:rsidRPr="00280EE7">
        <w:rPr>
          <w:rFonts w:asciiTheme="majorHAnsi" w:hAnsiTheme="majorHAnsi" w:cstheme="majorHAnsi"/>
          <w:b/>
          <w:bCs/>
          <w:highlight w:val="cyan"/>
          <w:u w:val="single"/>
        </w:rPr>
        <w:t>shorten the residence time of the BC</w:t>
      </w:r>
      <w:r w:rsidRPr="00280EE7">
        <w:rPr>
          <w:rFonts w:asciiTheme="majorHAnsi" w:hAnsiTheme="majorHAnsi" w:cstheme="majorHAnsi"/>
          <w:b/>
          <w:bCs/>
          <w:u w:val="single"/>
        </w:rPr>
        <w:t xml:space="preserve"> particulate in the atmosphere</w:t>
      </w:r>
      <w:r w:rsidRPr="00280EE7">
        <w:rPr>
          <w:rFonts w:asciiTheme="majorHAnsi" w:hAnsiTheme="majorHAnsi" w:cstheme="majorHAnsi"/>
          <w:sz w:val="16"/>
          <w:szCs w:val="16"/>
        </w:rPr>
        <w:t xml:space="preserve"> (</w:t>
      </w:r>
      <w:proofErr w:type="spellStart"/>
      <w:r w:rsidRPr="00280EE7">
        <w:rPr>
          <w:rFonts w:asciiTheme="majorHAnsi" w:hAnsiTheme="majorHAnsi" w:cstheme="majorHAnsi"/>
          <w:sz w:val="16"/>
          <w:szCs w:val="16"/>
        </w:rPr>
        <w:t>Pausata</w:t>
      </w:r>
      <w:proofErr w:type="spellEnd"/>
      <w:r w:rsidRPr="00280EE7">
        <w:rPr>
          <w:rFonts w:asciiTheme="majorHAnsi" w:hAnsiTheme="majorHAnsi" w:cstheme="majorHAnsi"/>
          <w:sz w:val="16"/>
          <w:szCs w:val="16"/>
        </w:rPr>
        <w:t xml:space="preserve"> et al., 2016), possibly </w:t>
      </w:r>
      <w:r w:rsidRPr="00280EE7">
        <w:rPr>
          <w:rFonts w:asciiTheme="majorHAnsi" w:hAnsiTheme="majorHAnsi" w:cstheme="majorHAnsi"/>
          <w:b/>
          <w:bCs/>
          <w:u w:val="single"/>
        </w:rPr>
        <w:t>reducing the duration of these effects.</w:t>
      </w:r>
    </w:p>
    <w:p w14:paraId="2E04807E" w14:textId="77777777" w:rsidR="000D36BC" w:rsidRPr="00280EE7" w:rsidRDefault="000D36BC" w:rsidP="000D36BC">
      <w:pPr>
        <w:pStyle w:val="Heading4"/>
        <w:rPr>
          <w:rFonts w:asciiTheme="majorHAnsi" w:hAnsiTheme="majorHAnsi" w:cstheme="majorHAnsi"/>
        </w:rPr>
      </w:pPr>
      <w:r w:rsidRPr="00280EE7">
        <w:rPr>
          <w:rFonts w:asciiTheme="majorHAnsi" w:hAnsiTheme="majorHAnsi" w:cstheme="majorHAnsi"/>
        </w:rPr>
        <w:t>No Famines—we have food stockpiles, crop relocation from high UV areas, and indoor growing that solve food production even if they win nuclear war.</w:t>
      </w:r>
    </w:p>
    <w:p w14:paraId="7DC23F35" w14:textId="77777777" w:rsidR="000D36BC" w:rsidRPr="00280EE7" w:rsidRDefault="000D36BC" w:rsidP="000D36BC">
      <w:pPr>
        <w:rPr>
          <w:rStyle w:val="Style13ptBold"/>
          <w:rFonts w:asciiTheme="majorHAnsi" w:hAnsiTheme="majorHAnsi" w:cstheme="majorHAnsi"/>
          <w:b w:val="0"/>
        </w:rPr>
      </w:pPr>
      <w:proofErr w:type="spellStart"/>
      <w:r w:rsidRPr="00280EE7">
        <w:rPr>
          <w:rStyle w:val="Style13ptBold"/>
          <w:rFonts w:asciiTheme="majorHAnsi" w:hAnsiTheme="majorHAnsi" w:cstheme="majorHAnsi"/>
        </w:rPr>
        <w:t>Dekenberger</w:t>
      </w:r>
      <w:proofErr w:type="spellEnd"/>
      <w:r w:rsidRPr="00280EE7">
        <w:rPr>
          <w:rStyle w:val="Style13ptBold"/>
          <w:rFonts w:asciiTheme="majorHAnsi" w:hAnsiTheme="majorHAnsi" w:cstheme="majorHAnsi"/>
        </w:rPr>
        <w:t xml:space="preserve"> et al 17 </w:t>
      </w:r>
      <w:r w:rsidRPr="00280EE7">
        <w:rPr>
          <w:rFonts w:asciiTheme="majorHAnsi" w:hAnsiTheme="majorHAnsi" w:cstheme="majorHAnsi"/>
        </w:rPr>
        <w:t xml:space="preserve">(David C. Denkenberger, Assistant Professor and Research Fellow at Global Catastrophic Risk Institute, B.S. from Penn State in Engineering Science, his M.S.E. from Princeton in Mechanical and Aerospace Engineering, and his Ph.D. from the University of Colorado at Boulder; D. Dorothea Cole, Tennessee State University; Mohamed </w:t>
      </w:r>
      <w:proofErr w:type="spellStart"/>
      <w:r w:rsidRPr="00280EE7">
        <w:rPr>
          <w:rFonts w:asciiTheme="majorHAnsi" w:hAnsiTheme="majorHAnsi" w:cstheme="majorHAnsi"/>
        </w:rPr>
        <w:t>Abdelkhaliq</w:t>
      </w:r>
      <w:proofErr w:type="spellEnd"/>
      <w:r w:rsidRPr="00280EE7">
        <w:rPr>
          <w:rFonts w:asciiTheme="majorHAnsi" w:hAnsiTheme="majorHAnsi" w:cstheme="majorHAnsi"/>
        </w:rPr>
        <w:t>, Tennessee State University; Michael Griswold, Tennessee State University; Allen B. Hundley, worked as a technical consultant in a number of the countries; Joshua M. Pearce, PhD, Professor at Michigan Technological University; “Feeding Everyone if the Sun is Obscured and Industry is Disabled”; International Journal of Disaster Risk Reduction; March; https://www.sciencedirect.com/science/article/pii/S2212420916305453?via%3Dihub; Accessed 10/10/19, EB)</w:t>
      </w:r>
    </w:p>
    <w:p w14:paraId="1FFFC180" w14:textId="77777777" w:rsidR="000D36BC" w:rsidRPr="00280EE7" w:rsidRDefault="000D36BC" w:rsidP="000D36BC">
      <w:pPr>
        <w:rPr>
          <w:rFonts w:asciiTheme="majorHAnsi" w:hAnsiTheme="majorHAnsi" w:cstheme="majorHAnsi"/>
          <w:sz w:val="16"/>
        </w:rPr>
      </w:pPr>
      <w:r w:rsidRPr="00280EE7">
        <w:rPr>
          <w:rFonts w:asciiTheme="majorHAnsi" w:hAnsiTheme="majorHAnsi" w:cstheme="majorHAnsi"/>
          <w:sz w:val="16"/>
        </w:rPr>
        <w:t xml:space="preserve">3.1 Stored Food and Agriculture in Reduced Solar Conditions </w:t>
      </w:r>
      <w:r w:rsidRPr="00280EE7">
        <w:rPr>
          <w:rStyle w:val="StyleUnderline"/>
          <w:rFonts w:asciiTheme="majorHAnsi" w:hAnsiTheme="majorHAnsi" w:cstheme="majorHAnsi"/>
        </w:rPr>
        <w:t xml:space="preserve">Global grain production is </w:t>
      </w:r>
      <w:r w:rsidRPr="00280EE7">
        <w:rPr>
          <w:rStyle w:val="StyleUnderline"/>
          <w:rFonts w:ascii="Cambria Math" w:hAnsi="Cambria Math" w:cs="Cambria Math"/>
        </w:rPr>
        <w:t>∼</w:t>
      </w:r>
      <w:r w:rsidRPr="00280EE7">
        <w:rPr>
          <w:rStyle w:val="StyleUnderline"/>
          <w:rFonts w:asciiTheme="majorHAnsi" w:hAnsiTheme="majorHAnsi" w:cstheme="majorHAnsi"/>
        </w:rPr>
        <w:t>2.7 billion tons</w:t>
      </w:r>
      <w:r w:rsidRPr="00280EE7">
        <w:rPr>
          <w:rFonts w:asciiTheme="majorHAnsi" w:hAnsiTheme="majorHAnsi" w:cstheme="majorHAnsi"/>
          <w:sz w:val="16"/>
        </w:rPr>
        <w:t xml:space="preserve"> (Gt)/</w:t>
      </w:r>
      <w:proofErr w:type="spellStart"/>
      <w:r w:rsidRPr="00280EE7">
        <w:rPr>
          <w:rFonts w:asciiTheme="majorHAnsi" w:hAnsiTheme="majorHAnsi" w:cstheme="majorHAnsi"/>
          <w:sz w:val="16"/>
        </w:rPr>
        <w:t>yr</w:t>
      </w:r>
      <w:proofErr w:type="spellEnd"/>
      <w:r w:rsidRPr="00280EE7">
        <w:rPr>
          <w:rFonts w:asciiTheme="majorHAnsi" w:hAnsiTheme="majorHAnsi" w:cstheme="majorHAnsi"/>
          <w:sz w:val="16"/>
        </w:rPr>
        <w:t xml:space="preserve"> (Tilman et al., 2002), and </w:t>
      </w:r>
      <w:r w:rsidRPr="00280EE7">
        <w:rPr>
          <w:rStyle w:val="StyleUnderline"/>
          <w:rFonts w:asciiTheme="majorHAnsi" w:hAnsiTheme="majorHAnsi" w:cstheme="majorHAnsi"/>
        </w:rPr>
        <w:t xml:space="preserve">grains are </w:t>
      </w:r>
      <w:r w:rsidRPr="00280EE7">
        <w:rPr>
          <w:rStyle w:val="StyleUnderline"/>
          <w:rFonts w:ascii="Cambria Math" w:hAnsi="Cambria Math" w:cs="Cambria Math"/>
        </w:rPr>
        <w:t>∼</w:t>
      </w:r>
      <w:r w:rsidRPr="00280EE7">
        <w:rPr>
          <w:rStyle w:val="StyleUnderline"/>
          <w:rFonts w:asciiTheme="majorHAnsi" w:hAnsiTheme="majorHAnsi" w:cstheme="majorHAnsi"/>
        </w:rPr>
        <w:t>29% total of fiber and moisture</w:t>
      </w:r>
      <w:r w:rsidRPr="00280EE7">
        <w:rPr>
          <w:rFonts w:asciiTheme="majorHAnsi" w:hAnsiTheme="majorHAnsi" w:cstheme="majorHAnsi"/>
          <w:sz w:val="16"/>
        </w:rPr>
        <w:t xml:space="preserve"> (</w:t>
      </w:r>
      <w:proofErr w:type="spellStart"/>
      <w:r w:rsidRPr="00280EE7">
        <w:rPr>
          <w:rFonts w:asciiTheme="majorHAnsi" w:hAnsiTheme="majorHAnsi" w:cstheme="majorHAnsi"/>
          <w:sz w:val="16"/>
        </w:rPr>
        <w:t>Hurburgh</w:t>
      </w:r>
      <w:proofErr w:type="spellEnd"/>
      <w:r w:rsidRPr="00280EE7">
        <w:rPr>
          <w:rFonts w:asciiTheme="majorHAnsi" w:hAnsiTheme="majorHAnsi" w:cstheme="majorHAnsi"/>
          <w:sz w:val="16"/>
        </w:rPr>
        <w:t xml:space="preserve">, 2006; United States Department of Agriculture, 2006). Therefore, this is </w:t>
      </w:r>
      <w:r w:rsidRPr="00280EE7">
        <w:rPr>
          <w:rFonts w:ascii="Cambria Math" w:hAnsi="Cambria Math" w:cs="Cambria Math"/>
          <w:sz w:val="16"/>
        </w:rPr>
        <w:t>∼</w:t>
      </w:r>
      <w:r w:rsidRPr="00280EE7">
        <w:rPr>
          <w:rFonts w:asciiTheme="majorHAnsi" w:hAnsiTheme="majorHAnsi" w:cstheme="majorHAnsi"/>
          <w:sz w:val="16"/>
        </w:rPr>
        <w:t>1.9 Gt/</w:t>
      </w:r>
      <w:proofErr w:type="spellStart"/>
      <w:r w:rsidRPr="00280EE7">
        <w:rPr>
          <w:rFonts w:asciiTheme="majorHAnsi" w:hAnsiTheme="majorHAnsi" w:cstheme="majorHAnsi"/>
          <w:sz w:val="16"/>
        </w:rPr>
        <w:t>yr</w:t>
      </w:r>
      <w:proofErr w:type="spellEnd"/>
      <w:r w:rsidRPr="00280EE7">
        <w:rPr>
          <w:rFonts w:asciiTheme="majorHAnsi" w:hAnsiTheme="majorHAnsi" w:cstheme="majorHAnsi"/>
          <w:sz w:val="16"/>
        </w:rPr>
        <w:t xml:space="preserve"> dry carbohydrate equivalent. </w:t>
      </w:r>
      <w:r w:rsidRPr="00280EE7">
        <w:rPr>
          <w:rStyle w:val="StyleUnderline"/>
          <w:rFonts w:asciiTheme="majorHAnsi" w:hAnsiTheme="majorHAnsi" w:cstheme="majorHAnsi"/>
        </w:rPr>
        <w:t>Grains make up half of the calories produced</w:t>
      </w:r>
      <w:r w:rsidRPr="00280EE7">
        <w:rPr>
          <w:rFonts w:asciiTheme="majorHAnsi" w:hAnsiTheme="majorHAnsi" w:cstheme="majorHAnsi"/>
          <w:sz w:val="16"/>
        </w:rPr>
        <w:t xml:space="preserve"> (Meadows et al., 2004); thus, </w:t>
      </w:r>
      <w:r w:rsidRPr="00280EE7">
        <w:rPr>
          <w:rStyle w:val="Emphasis"/>
          <w:rFonts w:asciiTheme="majorHAnsi" w:hAnsiTheme="majorHAnsi" w:cstheme="majorHAnsi"/>
        </w:rPr>
        <w:t xml:space="preserve">the </w:t>
      </w:r>
      <w:r w:rsidRPr="00280EE7">
        <w:rPr>
          <w:rStyle w:val="Emphasis"/>
          <w:rFonts w:asciiTheme="majorHAnsi" w:hAnsiTheme="majorHAnsi" w:cstheme="majorHAnsi"/>
          <w:highlight w:val="cyan"/>
        </w:rPr>
        <w:t>total food production</w:t>
      </w:r>
      <w:r w:rsidRPr="00280EE7">
        <w:rPr>
          <w:rStyle w:val="StyleUnderline"/>
          <w:rFonts w:asciiTheme="majorHAnsi" w:hAnsiTheme="majorHAnsi" w:cstheme="majorHAnsi"/>
        </w:rPr>
        <w:t xml:space="preserve"> is </w:t>
      </w:r>
      <w:r w:rsidRPr="00280EE7">
        <w:rPr>
          <w:rStyle w:val="StyleUnderline"/>
          <w:rFonts w:ascii="Cambria Math" w:hAnsi="Cambria Math" w:cs="Cambria Math"/>
        </w:rPr>
        <w:t>∼</w:t>
      </w:r>
      <w:r w:rsidRPr="00280EE7">
        <w:rPr>
          <w:rStyle w:val="StyleUnderline"/>
          <w:rFonts w:asciiTheme="majorHAnsi" w:hAnsiTheme="majorHAnsi" w:cstheme="majorHAnsi"/>
        </w:rPr>
        <w:t>3.8</w:t>
      </w:r>
      <w:r w:rsidRPr="00280EE7">
        <w:rPr>
          <w:rFonts w:asciiTheme="majorHAnsi" w:hAnsiTheme="majorHAnsi" w:cstheme="majorHAnsi"/>
          <w:sz w:val="16"/>
        </w:rPr>
        <w:t xml:space="preserve"> Gt dry/yr. </w:t>
      </w:r>
      <w:r w:rsidRPr="00280EE7">
        <w:rPr>
          <w:rStyle w:val="StyleUnderline"/>
          <w:rFonts w:asciiTheme="majorHAnsi" w:hAnsiTheme="majorHAnsi" w:cstheme="majorHAnsi"/>
        </w:rPr>
        <w:t>The food requirement with low waste is 1.5</w:t>
      </w:r>
      <w:r w:rsidRPr="00280EE7">
        <w:rPr>
          <w:rFonts w:asciiTheme="majorHAnsi" w:hAnsiTheme="majorHAnsi" w:cstheme="majorHAnsi"/>
          <w:sz w:val="16"/>
        </w:rPr>
        <w:t xml:space="preserve"> Gt/</w:t>
      </w:r>
      <w:proofErr w:type="spellStart"/>
      <w:r w:rsidRPr="00280EE7">
        <w:rPr>
          <w:rFonts w:asciiTheme="majorHAnsi" w:hAnsiTheme="majorHAnsi" w:cstheme="majorHAnsi"/>
          <w:sz w:val="16"/>
        </w:rPr>
        <w:t>yr</w:t>
      </w:r>
      <w:proofErr w:type="spellEnd"/>
      <w:r w:rsidRPr="00280EE7">
        <w:rPr>
          <w:rFonts w:asciiTheme="majorHAnsi" w:hAnsiTheme="majorHAnsi" w:cstheme="majorHAnsi"/>
          <w:sz w:val="16"/>
        </w:rPr>
        <w:t xml:space="preserve"> (Denkenberger and Pearce, 2014). Livestock consume 35% of the world’s grain (Earth Policy Institute, 2011). Therefore, </w:t>
      </w:r>
      <w:r w:rsidRPr="00280EE7">
        <w:rPr>
          <w:rStyle w:val="StyleUnderline"/>
          <w:rFonts w:asciiTheme="majorHAnsi" w:hAnsiTheme="majorHAnsi" w:cstheme="majorHAnsi"/>
        </w:rPr>
        <w:t xml:space="preserve">the initial state </w:t>
      </w:r>
      <w:r w:rsidRPr="00280EE7">
        <w:rPr>
          <w:rStyle w:val="Emphasis"/>
          <w:rFonts w:asciiTheme="majorHAnsi" w:hAnsiTheme="majorHAnsi" w:cstheme="majorHAnsi"/>
          <w:highlight w:val="cyan"/>
        </w:rPr>
        <w:t>before the catastrophe shows</w:t>
      </w:r>
      <w:r w:rsidRPr="00280EE7">
        <w:rPr>
          <w:rStyle w:val="StyleUnderline"/>
          <w:rFonts w:asciiTheme="majorHAnsi" w:hAnsiTheme="majorHAnsi" w:cstheme="majorHAnsi"/>
        </w:rPr>
        <w:t xml:space="preserve"> a </w:t>
      </w:r>
      <w:r w:rsidRPr="00280EE7">
        <w:rPr>
          <w:rStyle w:val="Emphasis"/>
          <w:rFonts w:asciiTheme="majorHAnsi" w:hAnsiTheme="majorHAnsi" w:cstheme="majorHAnsi"/>
          <w:highlight w:val="cyan"/>
        </w:rPr>
        <w:t>plant production of 210%</w:t>
      </w:r>
      <w:r w:rsidRPr="00280EE7">
        <w:rPr>
          <w:rStyle w:val="StyleUnderline"/>
          <w:rFonts w:asciiTheme="majorHAnsi" w:hAnsiTheme="majorHAnsi" w:cstheme="majorHAnsi"/>
        </w:rPr>
        <w:t xml:space="preserve"> of requirement </w:t>
      </w:r>
      <w:r w:rsidRPr="00280EE7">
        <w:rPr>
          <w:rFonts w:asciiTheme="majorHAnsi" w:hAnsiTheme="majorHAnsi" w:cstheme="majorHAnsi"/>
          <w:sz w:val="16"/>
        </w:rPr>
        <w:t xml:space="preserve">(not including the part that goes to livestock) </w:t>
      </w:r>
      <w:r w:rsidRPr="00280EE7">
        <w:rPr>
          <w:rStyle w:val="Emphasis"/>
          <w:rFonts w:asciiTheme="majorHAnsi" w:hAnsiTheme="majorHAnsi" w:cstheme="majorHAnsi"/>
          <w:highlight w:val="cyan"/>
        </w:rPr>
        <w:t>and 10%</w:t>
      </w:r>
      <w:r w:rsidRPr="00280EE7">
        <w:rPr>
          <w:rStyle w:val="StyleUnderline"/>
          <w:rFonts w:asciiTheme="majorHAnsi" w:hAnsiTheme="majorHAnsi" w:cstheme="majorHAnsi"/>
        </w:rPr>
        <w:t xml:space="preserve"> of requirement </w:t>
      </w:r>
      <w:r w:rsidRPr="00280EE7">
        <w:rPr>
          <w:rStyle w:val="Emphasis"/>
          <w:rFonts w:asciiTheme="majorHAnsi" w:hAnsiTheme="majorHAnsi" w:cstheme="majorHAnsi"/>
          <w:highlight w:val="cyan"/>
        </w:rPr>
        <w:t>animal products</w:t>
      </w:r>
      <w:r w:rsidRPr="00280EE7">
        <w:rPr>
          <w:rFonts w:asciiTheme="majorHAnsi" w:hAnsiTheme="majorHAnsi" w:cstheme="majorHAnsi"/>
          <w:sz w:val="16"/>
        </w:rPr>
        <w:t xml:space="preserve"> (see Figure 1).</w:t>
      </w:r>
    </w:p>
    <w:p w14:paraId="31AF1F0C" w14:textId="77777777" w:rsidR="000D36BC" w:rsidRPr="00280EE7" w:rsidRDefault="000D36BC" w:rsidP="000D36BC">
      <w:pPr>
        <w:pStyle w:val="Heading4"/>
        <w:rPr>
          <w:rFonts w:asciiTheme="majorHAnsi" w:hAnsiTheme="majorHAnsi" w:cstheme="majorHAnsi"/>
        </w:rPr>
      </w:pPr>
      <w:r w:rsidRPr="00280EE7">
        <w:rPr>
          <w:rFonts w:asciiTheme="majorHAnsi" w:hAnsiTheme="majorHAnsi" w:cstheme="majorHAnsi"/>
        </w:rPr>
        <w:t>Even if there’s no rainout, no famine – plenty of foods can survive the conditions</w:t>
      </w:r>
    </w:p>
    <w:p w14:paraId="2646D724" w14:textId="77777777" w:rsidR="000D36BC" w:rsidRPr="00280EE7" w:rsidRDefault="000D36BC" w:rsidP="000D36BC">
      <w:pPr>
        <w:rPr>
          <w:rFonts w:asciiTheme="majorHAnsi" w:hAnsiTheme="majorHAnsi" w:cstheme="majorHAnsi"/>
        </w:rPr>
      </w:pPr>
      <w:r w:rsidRPr="00280EE7">
        <w:rPr>
          <w:rStyle w:val="Style13ptBold"/>
          <w:rFonts w:asciiTheme="majorHAnsi" w:hAnsiTheme="majorHAnsi" w:cstheme="majorHAnsi"/>
        </w:rPr>
        <w:t>Bendix 20</w:t>
      </w:r>
      <w:r w:rsidRPr="00280EE7">
        <w:rPr>
          <w:rFonts w:asciiTheme="majorHAnsi" w:hAnsiTheme="majorHAnsi" w:cstheme="majorHAnsi"/>
        </w:rPr>
        <w:t xml:space="preserve"> (Aria Bendix is a Senior Reporter at Insider, covering urban and environmental science, A full-scale nuclear winter would trigger a global famine. A disaster expert put together a doomsday diet to save humanity, Jan 10, 2020, </w:t>
      </w:r>
      <w:proofErr w:type="spellStart"/>
      <w:r w:rsidRPr="00280EE7">
        <w:rPr>
          <w:rFonts w:asciiTheme="majorHAnsi" w:hAnsiTheme="majorHAnsi" w:cstheme="majorHAnsi"/>
        </w:rPr>
        <w:t>BuisnessInsider</w:t>
      </w:r>
      <w:proofErr w:type="spellEnd"/>
      <w:r w:rsidRPr="00280EE7">
        <w:rPr>
          <w:rFonts w:asciiTheme="majorHAnsi" w:hAnsiTheme="majorHAnsi" w:cstheme="majorHAnsi"/>
        </w:rPr>
        <w:t xml:space="preserve">, </w:t>
      </w:r>
      <w:hyperlink r:id="rId9" w:history="1">
        <w:r w:rsidRPr="00280EE7">
          <w:rPr>
            <w:rStyle w:val="Hyperlink"/>
            <w:rFonts w:asciiTheme="majorHAnsi" w:hAnsiTheme="majorHAnsi" w:cstheme="majorHAnsi"/>
          </w:rPr>
          <w:t>https://www.businessinsider.com/how-to-survive-after-nuclear-war-what-to-eat-2020-1</w:t>
        </w:r>
      </w:hyperlink>
      <w:r w:rsidRPr="00280EE7">
        <w:rPr>
          <w:rFonts w:asciiTheme="majorHAnsi" w:hAnsiTheme="majorHAnsi" w:cstheme="majorHAnsi"/>
        </w:rPr>
        <w:t>, 3/24/20)//</w:t>
      </w:r>
      <w:proofErr w:type="spellStart"/>
      <w:r w:rsidRPr="00280EE7">
        <w:rPr>
          <w:rFonts w:asciiTheme="majorHAnsi" w:hAnsiTheme="majorHAnsi" w:cstheme="majorHAnsi"/>
        </w:rPr>
        <w:t>ww</w:t>
      </w:r>
      <w:proofErr w:type="spellEnd"/>
      <w:r w:rsidRPr="00280EE7">
        <w:rPr>
          <w:rFonts w:asciiTheme="majorHAnsi" w:hAnsiTheme="majorHAnsi" w:cstheme="majorHAnsi"/>
        </w:rPr>
        <w:t xml:space="preserve"> BJ </w:t>
      </w:r>
    </w:p>
    <w:p w14:paraId="06B85A5F" w14:textId="77777777" w:rsidR="000D36BC" w:rsidRPr="00280EE7" w:rsidRDefault="000D36BC" w:rsidP="000D36BC">
      <w:pPr>
        <w:rPr>
          <w:rStyle w:val="StyleUnderline"/>
          <w:rFonts w:asciiTheme="majorHAnsi" w:hAnsiTheme="majorHAnsi" w:cstheme="majorHAnsi"/>
        </w:rPr>
      </w:pPr>
      <w:r w:rsidRPr="00280EE7">
        <w:rPr>
          <w:rStyle w:val="StyleUnderline"/>
          <w:rFonts w:asciiTheme="majorHAnsi" w:hAnsiTheme="majorHAnsi" w:cstheme="majorHAnsi"/>
        </w:rPr>
        <w:t xml:space="preserve">Even if a </w:t>
      </w:r>
      <w:r w:rsidRPr="00280EE7">
        <w:rPr>
          <w:rStyle w:val="StyleUnderline"/>
          <w:rFonts w:asciiTheme="majorHAnsi" w:hAnsiTheme="majorHAnsi" w:cstheme="majorHAnsi"/>
          <w:highlight w:val="cyan"/>
        </w:rPr>
        <w:t>nuclear winter</w:t>
      </w:r>
      <w:r w:rsidRPr="00280EE7">
        <w:rPr>
          <w:rStyle w:val="StyleUnderline"/>
          <w:rFonts w:asciiTheme="majorHAnsi" w:hAnsiTheme="majorHAnsi" w:cstheme="majorHAnsi"/>
        </w:rPr>
        <w:t xml:space="preserve"> destroyed trillions of trees, </w:t>
      </w:r>
      <w:r w:rsidRPr="00280EE7">
        <w:rPr>
          <w:rStyle w:val="StyleUnderline"/>
          <w:rFonts w:asciiTheme="majorHAnsi" w:hAnsiTheme="majorHAnsi" w:cstheme="majorHAnsi"/>
          <w:highlight w:val="cyan"/>
        </w:rPr>
        <w:t>mushrooms</w:t>
      </w:r>
      <w:r w:rsidRPr="00280EE7">
        <w:rPr>
          <w:rStyle w:val="StyleUnderline"/>
          <w:rFonts w:asciiTheme="majorHAnsi" w:hAnsiTheme="majorHAnsi" w:cstheme="majorHAnsi"/>
        </w:rPr>
        <w:t xml:space="preserve"> could </w:t>
      </w:r>
      <w:r w:rsidRPr="00280EE7">
        <w:rPr>
          <w:rStyle w:val="StyleUnderline"/>
          <w:rFonts w:asciiTheme="majorHAnsi" w:hAnsiTheme="majorHAnsi" w:cstheme="majorHAnsi"/>
          <w:highlight w:val="cyan"/>
        </w:rPr>
        <w:t>feed</w:t>
      </w:r>
      <w:r w:rsidRPr="00280EE7">
        <w:rPr>
          <w:rStyle w:val="StyleUnderline"/>
          <w:rFonts w:asciiTheme="majorHAnsi" w:hAnsiTheme="majorHAnsi" w:cstheme="majorHAnsi"/>
        </w:rPr>
        <w:t xml:space="preserve"> on that </w:t>
      </w:r>
      <w:r w:rsidRPr="00280EE7">
        <w:rPr>
          <w:rStyle w:val="StyleUnderline"/>
          <w:rFonts w:asciiTheme="majorHAnsi" w:hAnsiTheme="majorHAnsi" w:cstheme="majorHAnsi"/>
          <w:highlight w:val="cyan"/>
        </w:rPr>
        <w:t>dead matter</w:t>
      </w:r>
      <w:r w:rsidRPr="00280EE7">
        <w:rPr>
          <w:rStyle w:val="StyleUnderline"/>
          <w:rFonts w:asciiTheme="majorHAnsi" w:hAnsiTheme="majorHAnsi" w:cstheme="majorHAnsi"/>
        </w:rPr>
        <w:t xml:space="preserve">, creating a regenerative food source that could </w:t>
      </w:r>
      <w:r w:rsidRPr="00280EE7">
        <w:rPr>
          <w:rStyle w:val="StyleUnderline"/>
          <w:rFonts w:asciiTheme="majorHAnsi" w:hAnsiTheme="majorHAnsi" w:cstheme="majorHAnsi"/>
          <w:highlight w:val="cyan"/>
        </w:rPr>
        <w:t>potentially feed everyone</w:t>
      </w:r>
      <w:r w:rsidRPr="00280EE7">
        <w:rPr>
          <w:rStyle w:val="StyleUnderline"/>
          <w:rFonts w:asciiTheme="majorHAnsi" w:hAnsiTheme="majorHAnsi" w:cstheme="majorHAnsi"/>
        </w:rPr>
        <w:t xml:space="preserve"> on the planet for about </w:t>
      </w:r>
      <w:r w:rsidRPr="00280EE7">
        <w:rPr>
          <w:rStyle w:val="StyleUnderline"/>
          <w:rFonts w:asciiTheme="majorHAnsi" w:hAnsiTheme="majorHAnsi" w:cstheme="majorHAnsi"/>
          <w:highlight w:val="cyan"/>
        </w:rPr>
        <w:t>three years</w:t>
      </w:r>
      <w:r w:rsidRPr="00280EE7">
        <w:rPr>
          <w:rFonts w:asciiTheme="majorHAnsi" w:hAnsiTheme="majorHAnsi" w:cstheme="majorHAnsi"/>
          <w:sz w:val="16"/>
          <w:highlight w:val="cyan"/>
        </w:rPr>
        <w:t>,</w:t>
      </w:r>
      <w:r w:rsidRPr="00280EE7">
        <w:rPr>
          <w:rFonts w:asciiTheme="majorHAnsi" w:hAnsiTheme="majorHAnsi" w:cstheme="majorHAnsi"/>
          <w:sz w:val="16"/>
        </w:rPr>
        <w:t xml:space="preserve"> according to Denkenberger's estimates. </w:t>
      </w:r>
      <w:r w:rsidRPr="00280EE7">
        <w:rPr>
          <w:rStyle w:val="StyleUnderline"/>
          <w:rFonts w:asciiTheme="majorHAnsi" w:hAnsiTheme="majorHAnsi" w:cstheme="majorHAnsi"/>
        </w:rPr>
        <w:t xml:space="preserve">Since mushrooms don't rely on photosynthesis, they can </w:t>
      </w:r>
      <w:r w:rsidRPr="00280EE7">
        <w:rPr>
          <w:rStyle w:val="Emphasis"/>
          <w:rFonts w:asciiTheme="majorHAnsi" w:hAnsiTheme="majorHAnsi" w:cstheme="majorHAnsi"/>
          <w:highlight w:val="cyan"/>
        </w:rPr>
        <w:t>survive without</w:t>
      </w:r>
      <w:r w:rsidRPr="00280EE7">
        <w:rPr>
          <w:rStyle w:val="Emphasis"/>
          <w:rFonts w:asciiTheme="majorHAnsi" w:hAnsiTheme="majorHAnsi" w:cstheme="majorHAnsi"/>
        </w:rPr>
        <w:t xml:space="preserve"> much </w:t>
      </w:r>
      <w:r w:rsidRPr="00280EE7">
        <w:rPr>
          <w:rStyle w:val="Emphasis"/>
          <w:rFonts w:asciiTheme="majorHAnsi" w:hAnsiTheme="majorHAnsi" w:cstheme="majorHAnsi"/>
          <w:highlight w:val="cyan"/>
        </w:rPr>
        <w:t>light</w:t>
      </w:r>
      <w:r w:rsidRPr="00280EE7">
        <w:rPr>
          <w:rStyle w:val="StyleUnderline"/>
          <w:rFonts w:asciiTheme="majorHAnsi" w:hAnsiTheme="majorHAnsi" w:cstheme="majorHAnsi"/>
        </w:rPr>
        <w:t xml:space="preserve">. The </w:t>
      </w:r>
      <w:r w:rsidRPr="00280EE7">
        <w:rPr>
          <w:rStyle w:val="StyleUnderline"/>
          <w:rFonts w:asciiTheme="majorHAnsi" w:hAnsiTheme="majorHAnsi" w:cstheme="majorHAnsi"/>
          <w:highlight w:val="cyan"/>
        </w:rPr>
        <w:t>same</w:t>
      </w:r>
      <w:r w:rsidRPr="00280EE7">
        <w:rPr>
          <w:rStyle w:val="StyleUnderline"/>
          <w:rFonts w:asciiTheme="majorHAnsi" w:hAnsiTheme="majorHAnsi" w:cstheme="majorHAnsi"/>
        </w:rPr>
        <w:t xml:space="preserve"> goes for </w:t>
      </w:r>
      <w:r w:rsidRPr="00280EE7">
        <w:rPr>
          <w:rStyle w:val="StyleUnderline"/>
          <w:rFonts w:asciiTheme="majorHAnsi" w:hAnsiTheme="majorHAnsi" w:cstheme="majorHAnsi"/>
          <w:highlight w:val="cyan"/>
        </w:rPr>
        <w:t>seaweed</w:t>
      </w:r>
      <w:r w:rsidRPr="00280EE7">
        <w:rPr>
          <w:rFonts w:asciiTheme="majorHAnsi" w:hAnsiTheme="majorHAnsi" w:cstheme="majorHAnsi"/>
          <w:sz w:val="16"/>
        </w:rPr>
        <w:t xml:space="preserve">. "Seaweed is a really good food source in a scenario like this because it can tolerate a </w:t>
      </w:r>
      <w:proofErr w:type="gramStart"/>
      <w:r w:rsidRPr="00280EE7">
        <w:rPr>
          <w:rFonts w:asciiTheme="majorHAnsi" w:hAnsiTheme="majorHAnsi" w:cstheme="majorHAnsi"/>
          <w:sz w:val="16"/>
        </w:rPr>
        <w:t>low light levels</w:t>
      </w:r>
      <w:proofErr w:type="gramEnd"/>
      <w:r w:rsidRPr="00280EE7">
        <w:rPr>
          <w:rFonts w:asciiTheme="majorHAnsi" w:hAnsiTheme="majorHAnsi" w:cstheme="majorHAnsi"/>
          <w:sz w:val="16"/>
        </w:rPr>
        <w:t>," Denkenberger said. "</w:t>
      </w:r>
      <w:r w:rsidRPr="00280EE7">
        <w:rPr>
          <w:rStyle w:val="StyleUnderline"/>
          <w:rFonts w:asciiTheme="majorHAnsi" w:hAnsiTheme="majorHAnsi" w:cstheme="majorHAnsi"/>
        </w:rPr>
        <w:t xml:space="preserve">It's also very </w:t>
      </w:r>
      <w:r w:rsidRPr="00280EE7">
        <w:rPr>
          <w:rStyle w:val="Emphasis"/>
          <w:rFonts w:asciiTheme="majorHAnsi" w:hAnsiTheme="majorHAnsi" w:cstheme="majorHAnsi"/>
          <w:highlight w:val="cyan"/>
        </w:rPr>
        <w:t>fast-growing</w:t>
      </w:r>
      <w:r w:rsidRPr="00280EE7">
        <w:rPr>
          <w:rFonts w:asciiTheme="majorHAnsi" w:hAnsiTheme="majorHAnsi" w:cstheme="majorHAnsi"/>
          <w:sz w:val="16"/>
        </w:rPr>
        <w:t xml:space="preserve">. In a nuclear winter, the land will cool down faster than the oceans, so the oceans will remain a little bit warmer. Seaweed can handle relatively low temperatures." To feed everyone on the planet, Denkenberger estimates that the world would need around 1.6 billion tons of dry food per year. </w:t>
      </w:r>
      <w:r w:rsidRPr="00280EE7">
        <w:rPr>
          <w:rStyle w:val="StyleUnderline"/>
          <w:rFonts w:asciiTheme="majorHAnsi" w:hAnsiTheme="majorHAnsi" w:cstheme="majorHAnsi"/>
        </w:rPr>
        <w:t xml:space="preserve">Humans could potentially grow that amount of seaweed, he said, in </w:t>
      </w:r>
      <w:r w:rsidRPr="00280EE7">
        <w:rPr>
          <w:rStyle w:val="StyleUnderline"/>
          <w:rFonts w:asciiTheme="majorHAnsi" w:hAnsiTheme="majorHAnsi" w:cstheme="majorHAnsi"/>
          <w:highlight w:val="cyan"/>
        </w:rPr>
        <w:t>three to six months</w:t>
      </w:r>
      <w:r w:rsidRPr="00280EE7">
        <w:rPr>
          <w:rFonts w:asciiTheme="majorHAnsi" w:hAnsiTheme="majorHAnsi" w:cstheme="majorHAnsi"/>
          <w:sz w:val="16"/>
        </w:rPr>
        <w:t xml:space="preserve">. But in order consume the proper nutrients to ward off disease, humans can't rely on a single food source (or two). So Denkenberger put together a chart of what a typical 2,100-calorie diet might look like in a post-doomsday scenario. nuclear winter diet David Denkenberger and Joshua M. Pearce </w:t>
      </w:r>
      <w:proofErr w:type="gramStart"/>
      <w:r w:rsidRPr="00280EE7">
        <w:rPr>
          <w:rFonts w:asciiTheme="majorHAnsi" w:hAnsiTheme="majorHAnsi" w:cstheme="majorHAnsi"/>
          <w:sz w:val="16"/>
        </w:rPr>
        <w:t>The</w:t>
      </w:r>
      <w:proofErr w:type="gramEnd"/>
      <w:r w:rsidRPr="00280EE7">
        <w:rPr>
          <w:rFonts w:asciiTheme="majorHAnsi" w:hAnsiTheme="majorHAnsi" w:cstheme="majorHAnsi"/>
          <w:sz w:val="16"/>
        </w:rPr>
        <w:t xml:space="preserve"> diet involves a </w:t>
      </w:r>
      <w:r w:rsidRPr="00280EE7">
        <w:rPr>
          <w:rStyle w:val="StyleUnderline"/>
          <w:rFonts w:asciiTheme="majorHAnsi" w:hAnsiTheme="majorHAnsi" w:cstheme="majorHAnsi"/>
        </w:rPr>
        <w:t xml:space="preserve">mixture of </w:t>
      </w:r>
      <w:r w:rsidRPr="00280EE7">
        <w:rPr>
          <w:rStyle w:val="StyleUnderline"/>
          <w:rFonts w:asciiTheme="majorHAnsi" w:hAnsiTheme="majorHAnsi" w:cstheme="majorHAnsi"/>
          <w:highlight w:val="cyan"/>
        </w:rPr>
        <w:t>meat, eggs, sugar, and mushrooms</w:t>
      </w:r>
      <w:r w:rsidRPr="00280EE7">
        <w:rPr>
          <w:rFonts w:asciiTheme="majorHAnsi" w:hAnsiTheme="majorHAnsi" w:cstheme="majorHAnsi"/>
          <w:sz w:val="16"/>
        </w:rPr>
        <w:t xml:space="preserve">. It also includes dandelions and tea made from tree needles, which contain Vitamin C. Naturally growing bacteria would serve as a source of Vitamin E, which is important for brain function. Denkenberger said he plans to study other natural food sources that could grow near the equator, where there would still be some sunlight post-disaster (though the temperature would be low). "One of the things I've learned by moving to Alaska is that, even in areas where the summers are so cool that trees cannot grow, you </w:t>
      </w:r>
      <w:r w:rsidRPr="00280EE7">
        <w:rPr>
          <w:rStyle w:val="StyleUnderline"/>
          <w:rFonts w:asciiTheme="majorHAnsi" w:hAnsiTheme="majorHAnsi" w:cstheme="majorHAnsi"/>
        </w:rPr>
        <w:t xml:space="preserve">can actually </w:t>
      </w:r>
      <w:r w:rsidRPr="00280EE7">
        <w:rPr>
          <w:rStyle w:val="StyleUnderline"/>
          <w:rFonts w:asciiTheme="majorHAnsi" w:hAnsiTheme="majorHAnsi" w:cstheme="majorHAnsi"/>
          <w:highlight w:val="cyan"/>
        </w:rPr>
        <w:t>grow potatoes</w:t>
      </w:r>
      <w:r w:rsidRPr="00280EE7">
        <w:rPr>
          <w:rFonts w:asciiTheme="majorHAnsi" w:hAnsiTheme="majorHAnsi" w:cstheme="majorHAnsi"/>
          <w:sz w:val="16"/>
        </w:rPr>
        <w:t xml:space="preserve">," he said. Leaves also contain stringy fiber (cellulose) that could be converted into sugar, Denkenberger added. That process is already happening at </w:t>
      </w:r>
      <w:r w:rsidRPr="00280EE7">
        <w:rPr>
          <w:rStyle w:val="StyleUnderline"/>
          <w:rFonts w:asciiTheme="majorHAnsi" w:hAnsiTheme="majorHAnsi" w:cstheme="majorHAnsi"/>
          <w:highlight w:val="cyan"/>
        </w:rPr>
        <w:t>biofuel plants</w:t>
      </w:r>
      <w:r w:rsidRPr="00280EE7">
        <w:rPr>
          <w:rStyle w:val="StyleUnderline"/>
          <w:rFonts w:asciiTheme="majorHAnsi" w:hAnsiTheme="majorHAnsi" w:cstheme="majorHAnsi"/>
        </w:rPr>
        <w:t xml:space="preserve">, which convert </w:t>
      </w:r>
      <w:r w:rsidRPr="00280EE7">
        <w:rPr>
          <w:rStyle w:val="StyleUnderline"/>
          <w:rFonts w:asciiTheme="majorHAnsi" w:hAnsiTheme="majorHAnsi" w:cstheme="majorHAnsi"/>
          <w:highlight w:val="cyan"/>
        </w:rPr>
        <w:t>cellulose into sugar</w:t>
      </w:r>
      <w:r w:rsidRPr="00280EE7">
        <w:rPr>
          <w:rStyle w:val="StyleUnderline"/>
          <w:rFonts w:asciiTheme="majorHAnsi" w:hAnsiTheme="majorHAnsi" w:cstheme="majorHAnsi"/>
        </w:rPr>
        <w:t xml:space="preserve"> to make ethanol. </w:t>
      </w:r>
    </w:p>
    <w:p w14:paraId="4451B735" w14:textId="77777777" w:rsidR="00851A06" w:rsidRPr="00280EE7" w:rsidRDefault="00851A06" w:rsidP="00851A06">
      <w:pPr>
        <w:pStyle w:val="Heading3"/>
        <w:rPr>
          <w:rFonts w:asciiTheme="majorHAnsi" w:hAnsiTheme="majorHAnsi" w:cstheme="majorHAnsi"/>
        </w:rPr>
      </w:pPr>
      <w:r w:rsidRPr="00280EE7">
        <w:rPr>
          <w:rFonts w:asciiTheme="majorHAnsi" w:hAnsiTheme="majorHAnsi" w:cstheme="majorHAnsi"/>
        </w:rPr>
        <w:t>Transition</w:t>
      </w:r>
    </w:p>
    <w:p w14:paraId="078F70B5" w14:textId="77777777" w:rsidR="00851A06" w:rsidRPr="00280EE7" w:rsidRDefault="00851A06" w:rsidP="00851A06">
      <w:pPr>
        <w:pStyle w:val="Heading4"/>
        <w:rPr>
          <w:rFonts w:asciiTheme="majorHAnsi" w:hAnsiTheme="majorHAnsi" w:cstheme="majorHAnsi"/>
        </w:rPr>
      </w:pPr>
      <w:r w:rsidRPr="00280EE7">
        <w:rPr>
          <w:rFonts w:asciiTheme="majorHAnsi" w:hAnsiTheme="majorHAnsi" w:cstheme="majorHAnsi"/>
        </w:rPr>
        <w:t xml:space="preserve">Nuke war won’t cause extinction— </w:t>
      </w:r>
      <w:proofErr w:type="gramStart"/>
      <w:r w:rsidRPr="00280EE7">
        <w:rPr>
          <w:rFonts w:asciiTheme="majorHAnsi" w:hAnsiTheme="majorHAnsi" w:cstheme="majorHAnsi"/>
        </w:rPr>
        <w:t>BUT,</w:t>
      </w:r>
      <w:proofErr w:type="gramEnd"/>
      <w:r w:rsidRPr="00280EE7">
        <w:rPr>
          <w:rFonts w:asciiTheme="majorHAnsi" w:hAnsiTheme="majorHAnsi" w:cstheme="majorHAnsi"/>
        </w:rPr>
        <w:t xml:space="preserve"> it’ll spur </w:t>
      </w:r>
      <w:r w:rsidRPr="00280EE7">
        <w:rPr>
          <w:rFonts w:asciiTheme="majorHAnsi" w:hAnsiTheme="majorHAnsi" w:cstheme="majorHAnsi"/>
          <w:u w:val="single"/>
        </w:rPr>
        <w:t>political will</w:t>
      </w:r>
      <w:r w:rsidRPr="00280EE7">
        <w:rPr>
          <w:rFonts w:asciiTheme="majorHAnsi" w:hAnsiTheme="majorHAnsi" w:cstheme="majorHAnsi"/>
        </w:rPr>
        <w:t xml:space="preserve"> for </w:t>
      </w:r>
      <w:r w:rsidRPr="00280EE7">
        <w:rPr>
          <w:rFonts w:asciiTheme="majorHAnsi" w:hAnsiTheme="majorHAnsi" w:cstheme="majorHAnsi"/>
          <w:u w:val="single"/>
        </w:rPr>
        <w:t>meaningful disarmament</w:t>
      </w:r>
      <w:r w:rsidRPr="00280EE7">
        <w:rPr>
          <w:rFonts w:asciiTheme="majorHAnsi" w:hAnsiTheme="majorHAnsi" w:cstheme="majorHAnsi"/>
        </w:rPr>
        <w:t xml:space="preserve">. </w:t>
      </w:r>
    </w:p>
    <w:p w14:paraId="24E39105" w14:textId="77777777" w:rsidR="00851A06" w:rsidRPr="00280EE7" w:rsidRDefault="00851A06" w:rsidP="00851A06">
      <w:pPr>
        <w:rPr>
          <w:rFonts w:asciiTheme="majorHAnsi" w:hAnsiTheme="majorHAnsi" w:cstheme="majorHAnsi"/>
        </w:rPr>
      </w:pPr>
      <w:r w:rsidRPr="00280EE7">
        <w:rPr>
          <w:rFonts w:asciiTheme="majorHAnsi" w:hAnsiTheme="majorHAnsi" w:cstheme="majorHAnsi"/>
        </w:rPr>
        <w:t xml:space="preserve">Daniel </w:t>
      </w:r>
      <w:proofErr w:type="spellStart"/>
      <w:r w:rsidRPr="00280EE7">
        <w:rPr>
          <w:rStyle w:val="Style13ptBold"/>
          <w:rFonts w:asciiTheme="majorHAnsi" w:hAnsiTheme="majorHAnsi" w:cstheme="majorHAnsi"/>
        </w:rPr>
        <w:t>Deudney</w:t>
      </w:r>
      <w:proofErr w:type="spellEnd"/>
      <w:r w:rsidRPr="00280EE7">
        <w:rPr>
          <w:rStyle w:val="Style13ptBold"/>
          <w:rFonts w:asciiTheme="majorHAnsi" w:hAnsiTheme="majorHAnsi" w:cstheme="majorHAnsi"/>
        </w:rPr>
        <w:t xml:space="preserve"> 18</w:t>
      </w:r>
      <w:r w:rsidRPr="00280EE7">
        <w:rPr>
          <w:rFonts w:asciiTheme="majorHAnsi" w:hAnsiTheme="majorHAnsi" w:cstheme="majorHAnsi"/>
        </w:rPr>
        <w:t>. Associate Professor of Political Science at Johns Hopkins University. 03/15/2018. “The Great Debate.” The Oxford Handbook of International Security. www.oxfordhandbooks.com, doi:10.1093/</w:t>
      </w:r>
      <w:proofErr w:type="spellStart"/>
      <w:r w:rsidRPr="00280EE7">
        <w:rPr>
          <w:rFonts w:asciiTheme="majorHAnsi" w:hAnsiTheme="majorHAnsi" w:cstheme="majorHAnsi"/>
        </w:rPr>
        <w:t>oxfordhb</w:t>
      </w:r>
      <w:proofErr w:type="spellEnd"/>
      <w:r w:rsidRPr="00280EE7">
        <w:rPr>
          <w:rFonts w:asciiTheme="majorHAnsi" w:hAnsiTheme="majorHAnsi" w:cstheme="majorHAnsi"/>
        </w:rPr>
        <w:t>/9780198777854.013.22. //reem</w:t>
      </w:r>
    </w:p>
    <w:p w14:paraId="493F284F" w14:textId="77777777" w:rsidR="00851A06" w:rsidRPr="00280EE7" w:rsidRDefault="00851A06" w:rsidP="00851A06">
      <w:pPr>
        <w:rPr>
          <w:rFonts w:asciiTheme="majorHAnsi" w:hAnsiTheme="majorHAnsi" w:cstheme="majorHAnsi"/>
          <w:u w:val="single"/>
        </w:rPr>
      </w:pPr>
      <w:r w:rsidRPr="00280EE7">
        <w:rPr>
          <w:rFonts w:asciiTheme="majorHAnsi" w:hAnsiTheme="majorHAnsi" w:cstheme="majorHAnsi"/>
          <w:sz w:val="16"/>
        </w:rPr>
        <w:t xml:space="preserve">Although nuclear war is the oldest of these technogenic threats to civilization and human survival, and although important steps to restraint, particularly at the end of the Cold War, have been achieved, </w:t>
      </w:r>
      <w:r w:rsidRPr="00280EE7">
        <w:rPr>
          <w:rStyle w:val="StyleUnderline"/>
          <w:rFonts w:asciiTheme="majorHAnsi" w:hAnsiTheme="majorHAnsi" w:cstheme="majorHAnsi"/>
          <w:highlight w:val="cyan"/>
        </w:rPr>
        <w:t>the nuclear world is</w:t>
      </w:r>
      <w:r w:rsidRPr="00280EE7">
        <w:rPr>
          <w:rStyle w:val="StyleUnderline"/>
          <w:rFonts w:asciiTheme="majorHAnsi" w:hAnsiTheme="majorHAnsi" w:cstheme="majorHAnsi"/>
        </w:rPr>
        <w:t xml:space="preserve"> increasingly </w:t>
      </w:r>
      <w:r w:rsidRPr="00280EE7">
        <w:rPr>
          <w:rStyle w:val="StyleUnderline"/>
          <w:rFonts w:asciiTheme="majorHAnsi" w:hAnsiTheme="majorHAnsi" w:cstheme="majorHAnsi"/>
          <w:highlight w:val="cyan"/>
        </w:rPr>
        <w:t>changing</w:t>
      </w:r>
      <w:r w:rsidRPr="00280EE7">
        <w:rPr>
          <w:rStyle w:val="StyleUnderline"/>
          <w:rFonts w:asciiTheme="majorHAnsi" w:hAnsiTheme="majorHAnsi" w:cstheme="majorHAnsi"/>
        </w:rPr>
        <w:t xml:space="preserve"> in major ways, and in almost </w:t>
      </w:r>
      <w:r w:rsidRPr="00280EE7">
        <w:rPr>
          <w:rStyle w:val="Emphasis"/>
          <w:rFonts w:asciiTheme="majorHAnsi" w:hAnsiTheme="majorHAnsi" w:cstheme="majorHAnsi"/>
        </w:rPr>
        <w:t>entirely dangerous directions</w:t>
      </w:r>
      <w:r w:rsidRPr="00280EE7">
        <w:rPr>
          <w:rFonts w:asciiTheme="majorHAnsi" w:hAnsiTheme="majorHAnsi" w:cstheme="majorHAnsi"/>
          <w:sz w:val="16"/>
        </w:rPr>
        <w:t xml:space="preserve">. The third “bombs away” phase of the great debate on the nuclear-political question is more consequentially divided than in the first two phases. </w:t>
      </w:r>
      <w:r w:rsidRPr="00280EE7">
        <w:rPr>
          <w:rStyle w:val="StyleUnderline"/>
          <w:rFonts w:asciiTheme="majorHAnsi" w:hAnsiTheme="majorHAnsi" w:cstheme="majorHAnsi"/>
        </w:rPr>
        <w:t xml:space="preserve">Even more ominously, most of </w:t>
      </w:r>
      <w:r w:rsidRPr="00280EE7">
        <w:rPr>
          <w:rStyle w:val="StyleUnderline"/>
          <w:rFonts w:asciiTheme="majorHAnsi" w:hAnsiTheme="majorHAnsi" w:cstheme="majorHAnsi"/>
          <w:highlight w:val="cyan"/>
        </w:rPr>
        <w:t>the</w:t>
      </w:r>
      <w:r w:rsidRPr="00280EE7">
        <w:rPr>
          <w:rStyle w:val="StyleUnderline"/>
          <w:rFonts w:asciiTheme="majorHAnsi" w:hAnsiTheme="majorHAnsi" w:cstheme="majorHAnsi"/>
        </w:rPr>
        <w:t xml:space="preserve"> </w:t>
      </w:r>
      <w:r w:rsidRPr="00280EE7">
        <w:rPr>
          <w:rStyle w:val="StyleUnderline"/>
          <w:rFonts w:asciiTheme="majorHAnsi" w:hAnsiTheme="majorHAnsi" w:cstheme="majorHAnsi"/>
          <w:highlight w:val="cyan"/>
        </w:rPr>
        <w:t>momentum lies wit</w:t>
      </w:r>
      <w:r w:rsidRPr="00280EE7">
        <w:rPr>
          <w:rStyle w:val="StyleUnderline"/>
          <w:rFonts w:asciiTheme="majorHAnsi" w:hAnsiTheme="majorHAnsi" w:cstheme="majorHAnsi"/>
        </w:rPr>
        <w:t xml:space="preserve">h the </w:t>
      </w:r>
      <w:r w:rsidRPr="00280EE7">
        <w:rPr>
          <w:rStyle w:val="StyleUnderline"/>
          <w:rFonts w:asciiTheme="majorHAnsi" w:hAnsiTheme="majorHAnsi" w:cstheme="majorHAnsi"/>
          <w:highlight w:val="cyan"/>
        </w:rPr>
        <w:t>forces that are pulling</w:t>
      </w:r>
      <w:r w:rsidRPr="00280EE7">
        <w:rPr>
          <w:rStyle w:val="StyleUnderline"/>
          <w:rFonts w:asciiTheme="majorHAnsi" w:hAnsiTheme="majorHAnsi" w:cstheme="majorHAnsi"/>
        </w:rPr>
        <w:t xml:space="preserve"> states </w:t>
      </w:r>
      <w:r w:rsidRPr="00280EE7">
        <w:rPr>
          <w:rStyle w:val="Emphasis"/>
          <w:rFonts w:asciiTheme="majorHAnsi" w:hAnsiTheme="majorHAnsi" w:cstheme="majorHAnsi"/>
          <w:highlight w:val="cyan"/>
        </w:rPr>
        <w:t>toward nuclear-use</w:t>
      </w:r>
      <w:r w:rsidRPr="00280EE7">
        <w:rPr>
          <w:rStyle w:val="StyleUnderline"/>
          <w:rFonts w:asciiTheme="majorHAnsi" w:hAnsiTheme="majorHAnsi" w:cstheme="majorHAnsi"/>
        </w:rPr>
        <w:t>, and with the radical actors bent on inflicting catastrophic damage on the leading states in the international system, particularly the United States</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In contrast, the arms control project, although intellectually vibrant, is </w:t>
      </w:r>
      <w:r w:rsidRPr="00280EE7">
        <w:rPr>
          <w:rStyle w:val="Emphasis"/>
          <w:rFonts w:asciiTheme="majorHAnsi" w:hAnsiTheme="majorHAnsi" w:cstheme="majorHAnsi"/>
        </w:rPr>
        <w:t>largely in retreat</w:t>
      </w:r>
      <w:r w:rsidRPr="00280EE7">
        <w:rPr>
          <w:rStyle w:val="StyleUnderline"/>
          <w:rFonts w:asciiTheme="majorHAnsi" w:hAnsiTheme="majorHAnsi" w:cstheme="majorHAnsi"/>
        </w:rPr>
        <w:t xml:space="preserve"> on the world political stage. The arms control settlement of the Cold War is </w:t>
      </w:r>
      <w:r w:rsidRPr="00280EE7">
        <w:rPr>
          <w:rStyle w:val="Emphasis"/>
          <w:rFonts w:asciiTheme="majorHAnsi" w:hAnsiTheme="majorHAnsi" w:cstheme="majorHAnsi"/>
        </w:rPr>
        <w:t>unraveling</w:t>
      </w:r>
      <w:r w:rsidRPr="00280EE7">
        <w:rPr>
          <w:rFonts w:asciiTheme="majorHAnsi" w:hAnsiTheme="majorHAnsi" w:cstheme="majorHAnsi"/>
          <w:sz w:val="16"/>
        </w:rPr>
        <w:t xml:space="preserve">, and the world public is more divided and distracted than ever. </w:t>
      </w:r>
      <w:r w:rsidRPr="00280EE7">
        <w:rPr>
          <w:rStyle w:val="StyleUnderline"/>
          <w:rFonts w:asciiTheme="majorHAnsi" w:hAnsiTheme="majorHAnsi" w:cstheme="majorHAnsi"/>
        </w:rPr>
        <w:t>With the recent election of</w:t>
      </w:r>
      <w:r w:rsidRPr="00280EE7">
        <w:rPr>
          <w:rFonts w:asciiTheme="majorHAnsi" w:hAnsiTheme="majorHAnsi" w:cstheme="majorHAnsi"/>
          <w:sz w:val="16"/>
        </w:rPr>
        <w:t xml:space="preserve"> President Donald </w:t>
      </w:r>
      <w:r w:rsidRPr="00280EE7">
        <w:rPr>
          <w:rStyle w:val="Emphasis"/>
          <w:rFonts w:asciiTheme="majorHAnsi" w:hAnsiTheme="majorHAnsi" w:cstheme="majorHAnsi"/>
        </w:rPr>
        <w:t>Trump</w:t>
      </w:r>
      <w:r w:rsidRPr="00280EE7">
        <w:rPr>
          <w:rStyle w:val="StyleUnderline"/>
          <w:rFonts w:asciiTheme="majorHAnsi" w:hAnsiTheme="majorHAnsi" w:cstheme="majorHAnsi"/>
        </w:rPr>
        <w:t xml:space="preserve">, </w:t>
      </w:r>
      <w:r w:rsidRPr="00280EE7">
        <w:rPr>
          <w:rStyle w:val="StyleUnderline"/>
          <w:rFonts w:asciiTheme="majorHAnsi" w:hAnsiTheme="majorHAnsi" w:cstheme="majorHAnsi"/>
          <w:highlight w:val="cyan"/>
        </w:rPr>
        <w:t>the U</w:t>
      </w:r>
      <w:r w:rsidRPr="00280EE7">
        <w:rPr>
          <w:rStyle w:val="StyleUnderline"/>
          <w:rFonts w:asciiTheme="majorHAnsi" w:hAnsiTheme="majorHAnsi" w:cstheme="majorHAnsi"/>
        </w:rPr>
        <w:t xml:space="preserve">nited </w:t>
      </w:r>
      <w:r w:rsidRPr="00280EE7">
        <w:rPr>
          <w:rStyle w:val="StyleUnderline"/>
          <w:rFonts w:asciiTheme="majorHAnsi" w:hAnsiTheme="majorHAnsi" w:cstheme="majorHAnsi"/>
          <w:highlight w:val="cyan"/>
        </w:rPr>
        <w:t>S</w:t>
      </w:r>
      <w:r w:rsidRPr="00280EE7">
        <w:rPr>
          <w:rStyle w:val="StyleUnderline"/>
          <w:rFonts w:asciiTheme="majorHAnsi" w:hAnsiTheme="majorHAnsi" w:cstheme="majorHAnsi"/>
        </w:rPr>
        <w:t xml:space="preserve">tates, which has played such a dominant role in nuclear politics since its scientists invented these fiendish engines, now </w:t>
      </w:r>
      <w:r w:rsidRPr="00280EE7">
        <w:rPr>
          <w:rStyle w:val="StyleUnderline"/>
          <w:rFonts w:asciiTheme="majorHAnsi" w:hAnsiTheme="majorHAnsi" w:cstheme="majorHAnsi"/>
          <w:highlight w:val="cyan"/>
        </w:rPr>
        <w:t xml:space="preserve">has an </w:t>
      </w:r>
      <w:r w:rsidRPr="00280EE7">
        <w:rPr>
          <w:rStyle w:val="Emphasis"/>
          <w:rFonts w:asciiTheme="majorHAnsi" w:hAnsiTheme="majorHAnsi" w:cstheme="majorHAnsi"/>
          <w:highlight w:val="cyan"/>
        </w:rPr>
        <w:t>impulsive and</w:t>
      </w:r>
      <w:r w:rsidRPr="00280EE7">
        <w:rPr>
          <w:rStyle w:val="Emphasis"/>
          <w:rFonts w:asciiTheme="majorHAnsi" w:hAnsiTheme="majorHAnsi" w:cstheme="majorHAnsi"/>
        </w:rPr>
        <w:t xml:space="preserve"> </w:t>
      </w:r>
      <w:r w:rsidRPr="00280EE7">
        <w:rPr>
          <w:rStyle w:val="Emphasis"/>
          <w:rFonts w:asciiTheme="majorHAnsi" w:hAnsiTheme="majorHAnsi" w:cstheme="majorHAnsi"/>
          <w:highlight w:val="cyan"/>
        </w:rPr>
        <w:t>uninformed leader</w:t>
      </w:r>
      <w:r w:rsidRPr="00280EE7">
        <w:rPr>
          <w:rStyle w:val="StyleUnderline"/>
          <w:rFonts w:asciiTheme="majorHAnsi" w:hAnsiTheme="majorHAnsi" w:cstheme="majorHAnsi"/>
          <w:highlight w:val="cyan"/>
        </w:rPr>
        <w:t xml:space="preserve">, boding </w:t>
      </w:r>
      <w:r w:rsidRPr="00280EE7">
        <w:rPr>
          <w:rStyle w:val="Emphasis"/>
          <w:rFonts w:asciiTheme="majorHAnsi" w:hAnsiTheme="majorHAnsi" w:cstheme="majorHAnsi"/>
          <w:highlight w:val="cyan"/>
        </w:rPr>
        <w:t>ill for nuclear restraint and effective crisis management</w:t>
      </w:r>
      <w:r w:rsidRPr="00280EE7">
        <w:rPr>
          <w:rStyle w:val="StyleUnderline"/>
          <w:rFonts w:asciiTheme="majorHAnsi" w:hAnsiTheme="majorHAnsi" w:cstheme="majorHAnsi"/>
        </w:rPr>
        <w:t xml:space="preserve">. </w:t>
      </w:r>
      <w:r w:rsidRPr="00280EE7">
        <w:rPr>
          <w:rFonts w:asciiTheme="majorHAnsi" w:hAnsiTheme="majorHAnsi" w:cstheme="majorHAnsi"/>
          <w:sz w:val="16"/>
        </w:rPr>
        <w:t xml:space="preserve">Given current trends, it is prudent to assume that </w:t>
      </w:r>
      <w:r w:rsidRPr="00280EE7">
        <w:rPr>
          <w:rStyle w:val="Emphasis"/>
          <w:rFonts w:asciiTheme="majorHAnsi" w:hAnsiTheme="majorHAnsi" w:cstheme="majorHAnsi"/>
        </w:rPr>
        <w:t>sooner or later</w:t>
      </w:r>
      <w:r w:rsidRPr="00280EE7">
        <w:rPr>
          <w:rFonts w:asciiTheme="majorHAnsi" w:hAnsiTheme="majorHAnsi" w:cstheme="majorHAnsi"/>
          <w:sz w:val="16"/>
        </w:rPr>
        <w:t xml:space="preserve">, and probably sooner, </w:t>
      </w:r>
      <w:r w:rsidRPr="00280EE7">
        <w:rPr>
          <w:rStyle w:val="Emphasis"/>
          <w:rFonts w:asciiTheme="majorHAnsi" w:hAnsiTheme="majorHAnsi" w:cstheme="majorHAnsi"/>
        </w:rPr>
        <w:t>nuclear weapons will again be the used in war</w:t>
      </w:r>
      <w:r w:rsidRPr="00280EE7">
        <w:rPr>
          <w:rStyle w:val="StyleUnderline"/>
          <w:rFonts w:asciiTheme="majorHAnsi" w:hAnsiTheme="majorHAnsi" w:cstheme="majorHAnsi"/>
        </w:rPr>
        <w:t xml:space="preserve">. But this bad news may contain a </w:t>
      </w:r>
      <w:r w:rsidRPr="00280EE7">
        <w:rPr>
          <w:rStyle w:val="Emphasis"/>
          <w:rFonts w:asciiTheme="majorHAnsi" w:hAnsiTheme="majorHAnsi" w:cstheme="majorHAnsi"/>
        </w:rPr>
        <w:t>“silver lining” of good news</w:t>
      </w:r>
      <w:r w:rsidRPr="00280EE7">
        <w:rPr>
          <w:rStyle w:val="StyleUnderline"/>
          <w:rFonts w:asciiTheme="majorHAnsi" w:hAnsiTheme="majorHAnsi" w:cstheme="majorHAnsi"/>
        </w:rPr>
        <w:t xml:space="preserve">. Unlike a </w:t>
      </w:r>
      <w:r w:rsidRPr="00280EE7">
        <w:rPr>
          <w:rStyle w:val="Emphasis"/>
          <w:rFonts w:asciiTheme="majorHAnsi" w:hAnsiTheme="majorHAnsi" w:cstheme="majorHAnsi"/>
        </w:rPr>
        <w:t>general</w:t>
      </w:r>
      <w:r w:rsidRPr="00280EE7">
        <w:rPr>
          <w:rStyle w:val="StyleUnderline"/>
          <w:rFonts w:asciiTheme="majorHAnsi" w:hAnsiTheme="majorHAnsi" w:cstheme="majorHAnsi"/>
        </w:rPr>
        <w:t xml:space="preserve"> nuclear war</w:t>
      </w:r>
      <w:r w:rsidRPr="00280EE7">
        <w:rPr>
          <w:rFonts w:asciiTheme="majorHAnsi" w:hAnsiTheme="majorHAnsi" w:cstheme="majorHAnsi"/>
          <w:sz w:val="16"/>
        </w:rPr>
        <w:t xml:space="preserve"> that might have occurred during the Cold War, such </w:t>
      </w:r>
      <w:r w:rsidRPr="00280EE7">
        <w:rPr>
          <w:rStyle w:val="StyleUnderline"/>
          <w:rFonts w:asciiTheme="majorHAnsi" w:hAnsiTheme="majorHAnsi" w:cstheme="majorHAnsi"/>
          <w:highlight w:val="cyan"/>
        </w:rPr>
        <w:t>a nuclear event</w:t>
      </w:r>
      <w:r w:rsidRPr="00280EE7">
        <w:rPr>
          <w:rStyle w:val="StyleUnderline"/>
          <w:rFonts w:asciiTheme="majorHAnsi" w:hAnsiTheme="majorHAnsi" w:cstheme="majorHAnsi"/>
        </w:rPr>
        <w:t xml:space="preserve"> now </w:t>
      </w:r>
      <w:r w:rsidRPr="00280EE7">
        <w:rPr>
          <w:rStyle w:val="StyleUnderline"/>
          <w:rFonts w:asciiTheme="majorHAnsi" w:hAnsiTheme="majorHAnsi" w:cstheme="majorHAnsi"/>
          <w:highlight w:val="cyan"/>
        </w:rPr>
        <w:t>would</w:t>
      </w:r>
      <w:r w:rsidRPr="00280EE7">
        <w:rPr>
          <w:rFonts w:asciiTheme="majorHAnsi" w:hAnsiTheme="majorHAnsi" w:cstheme="majorHAnsi"/>
          <w:sz w:val="16"/>
        </w:rPr>
        <w:t xml:space="preserve"> probably </w:t>
      </w:r>
      <w:r w:rsidRPr="00280EE7">
        <w:rPr>
          <w:rStyle w:val="Emphasis"/>
          <w:rFonts w:asciiTheme="majorHAnsi" w:hAnsiTheme="majorHAnsi" w:cstheme="majorHAnsi"/>
          <w:highlight w:val="cyan"/>
        </w:rPr>
        <w:t>not mark the end of</w:t>
      </w:r>
      <w:r w:rsidRPr="00280EE7">
        <w:rPr>
          <w:rStyle w:val="Emphasis"/>
          <w:rFonts w:asciiTheme="majorHAnsi" w:hAnsiTheme="majorHAnsi" w:cstheme="majorHAnsi"/>
        </w:rPr>
        <w:t xml:space="preserve"> </w:t>
      </w:r>
      <w:r w:rsidRPr="00280EE7">
        <w:rPr>
          <w:rStyle w:val="Emphasis"/>
          <w:rFonts w:asciiTheme="majorHAnsi" w:hAnsiTheme="majorHAnsi" w:cstheme="majorHAnsi"/>
          <w:highlight w:val="cyan"/>
        </w:rPr>
        <w:t>civilization</w:t>
      </w:r>
      <w:r w:rsidRPr="00280EE7">
        <w:rPr>
          <w:rStyle w:val="Emphasis"/>
          <w:rFonts w:asciiTheme="majorHAnsi" w:hAnsiTheme="majorHAnsi" w:cstheme="majorHAnsi"/>
        </w:rPr>
        <w:t xml:space="preserve"> (or</w:t>
      </w:r>
      <w:r w:rsidRPr="00280EE7">
        <w:rPr>
          <w:rFonts w:asciiTheme="majorHAnsi" w:hAnsiTheme="majorHAnsi" w:cstheme="majorHAnsi"/>
          <w:sz w:val="16"/>
        </w:rPr>
        <w:t xml:space="preserve"> of </w:t>
      </w:r>
      <w:r w:rsidRPr="00280EE7">
        <w:rPr>
          <w:rStyle w:val="Emphasis"/>
          <w:rFonts w:asciiTheme="majorHAnsi" w:hAnsiTheme="majorHAnsi" w:cstheme="majorHAnsi"/>
        </w:rPr>
        <w:t>humanity</w:t>
      </w:r>
      <w:r w:rsidRPr="00280EE7">
        <w:rPr>
          <w:rStyle w:val="StyleUnderline"/>
          <w:rFonts w:asciiTheme="majorHAnsi" w:hAnsiTheme="majorHAnsi" w:cstheme="majorHAnsi"/>
        </w:rPr>
        <w:t>), due to</w:t>
      </w:r>
      <w:r w:rsidRPr="00280EE7">
        <w:rPr>
          <w:rFonts w:asciiTheme="majorHAnsi" w:hAnsiTheme="majorHAnsi" w:cstheme="majorHAnsi"/>
          <w:sz w:val="16"/>
        </w:rPr>
        <w:t xml:space="preserve"> the great </w:t>
      </w:r>
      <w:r w:rsidRPr="00280EE7">
        <w:rPr>
          <w:rStyle w:val="Emphasis"/>
          <w:rFonts w:asciiTheme="majorHAnsi" w:hAnsiTheme="majorHAnsi" w:cstheme="majorHAnsi"/>
        </w:rPr>
        <w:t>reductions in nuclear forces</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achieved at the end of the Cold War. Furthermore, </w:t>
      </w:r>
      <w:r w:rsidRPr="00280EE7">
        <w:rPr>
          <w:rStyle w:val="Emphasis"/>
          <w:rFonts w:asciiTheme="majorHAnsi" w:hAnsiTheme="majorHAnsi" w:cstheme="majorHAnsi"/>
          <w:highlight w:val="cyan"/>
        </w:rPr>
        <w:t>politics</w:t>
      </w:r>
      <w:r w:rsidRPr="00280EE7">
        <w:rPr>
          <w:rFonts w:asciiTheme="majorHAnsi" w:hAnsiTheme="majorHAnsi" w:cstheme="majorHAnsi"/>
          <w:sz w:val="16"/>
        </w:rPr>
        <w:t xml:space="preserve"> </w:t>
      </w:r>
      <w:r w:rsidRPr="00280EE7">
        <w:rPr>
          <w:rStyle w:val="StyleUnderline"/>
          <w:rFonts w:asciiTheme="majorHAnsi" w:hAnsiTheme="majorHAnsi" w:cstheme="majorHAnsi"/>
        </w:rPr>
        <w:t>on “</w:t>
      </w:r>
      <w:r w:rsidRPr="00280EE7">
        <w:rPr>
          <w:rStyle w:val="StyleUnderline"/>
          <w:rFonts w:asciiTheme="majorHAnsi" w:hAnsiTheme="majorHAnsi" w:cstheme="majorHAnsi"/>
          <w:highlight w:val="cyan"/>
        </w:rPr>
        <w:t>the day after</w:t>
      </w:r>
      <w:r w:rsidRPr="00280EE7">
        <w:rPr>
          <w:rStyle w:val="StyleUnderline"/>
          <w:rFonts w:asciiTheme="majorHAnsi" w:hAnsiTheme="majorHAnsi" w:cstheme="majorHAnsi"/>
        </w:rPr>
        <w:t xml:space="preserve">” could </w:t>
      </w:r>
      <w:r w:rsidRPr="00280EE7">
        <w:rPr>
          <w:rStyle w:val="StyleUnderline"/>
          <w:rFonts w:asciiTheme="majorHAnsi" w:hAnsiTheme="majorHAnsi" w:cstheme="majorHAnsi"/>
          <w:highlight w:val="cyan"/>
        </w:rPr>
        <w:t xml:space="preserve">have </w:t>
      </w:r>
      <w:r w:rsidRPr="00280EE7">
        <w:rPr>
          <w:rStyle w:val="Emphasis"/>
          <w:rFonts w:asciiTheme="majorHAnsi" w:hAnsiTheme="majorHAnsi" w:cstheme="majorHAnsi"/>
          <w:highlight w:val="cyan"/>
        </w:rPr>
        <w:t>immense potential for positive change</w:t>
      </w:r>
      <w:r w:rsidRPr="00280EE7">
        <w:rPr>
          <w:rStyle w:val="StyleUnderline"/>
          <w:rFonts w:asciiTheme="majorHAnsi" w:hAnsiTheme="majorHAnsi" w:cstheme="majorHAnsi"/>
        </w:rPr>
        <w:t xml:space="preserve">. The </w:t>
      </w:r>
      <w:r w:rsidRPr="00280EE7">
        <w:rPr>
          <w:rStyle w:val="StyleUnderline"/>
          <w:rFonts w:asciiTheme="majorHAnsi" w:hAnsiTheme="majorHAnsi" w:cstheme="majorHAnsi"/>
          <w:highlight w:val="cyan"/>
        </w:rPr>
        <w:t>survivors</w:t>
      </w:r>
      <w:r w:rsidRPr="00280EE7">
        <w:rPr>
          <w:rStyle w:val="StyleUnderline"/>
          <w:rFonts w:asciiTheme="majorHAnsi" w:hAnsiTheme="majorHAnsi" w:cstheme="majorHAnsi"/>
        </w:rPr>
        <w:t xml:space="preserve"> would not be likely to envy the dead, but </w:t>
      </w:r>
      <w:r w:rsidRPr="00280EE7">
        <w:rPr>
          <w:rStyle w:val="StyleUnderline"/>
          <w:rFonts w:asciiTheme="majorHAnsi" w:hAnsiTheme="majorHAnsi" w:cstheme="majorHAnsi"/>
          <w:highlight w:val="cyan"/>
        </w:rPr>
        <w:t>would</w:t>
      </w:r>
      <w:r w:rsidRPr="00280EE7">
        <w:rPr>
          <w:rStyle w:val="StyleUnderline"/>
          <w:rFonts w:asciiTheme="majorHAnsi" w:hAnsiTheme="majorHAnsi" w:cstheme="majorHAnsi"/>
        </w:rPr>
        <w:t xml:space="preserve"> surely </w:t>
      </w:r>
      <w:r w:rsidRPr="00280EE7">
        <w:rPr>
          <w:rStyle w:val="StyleUnderline"/>
          <w:rFonts w:asciiTheme="majorHAnsi" w:hAnsiTheme="majorHAnsi" w:cstheme="majorHAnsi"/>
          <w:highlight w:val="cyan"/>
        </w:rPr>
        <w:t>have</w:t>
      </w:r>
      <w:r w:rsidRPr="00280EE7">
        <w:rPr>
          <w:rStyle w:val="StyleUnderline"/>
          <w:rFonts w:asciiTheme="majorHAnsi" w:hAnsiTheme="majorHAnsi" w:cstheme="majorHAnsi"/>
        </w:rPr>
        <w:t xml:space="preserve"> a </w:t>
      </w:r>
      <w:r w:rsidRPr="00280EE7">
        <w:rPr>
          <w:rStyle w:val="Emphasis"/>
          <w:rFonts w:asciiTheme="majorHAnsi" w:hAnsiTheme="majorHAnsi" w:cstheme="majorHAnsi"/>
        </w:rPr>
        <w:t xml:space="preserve">greatly </w:t>
      </w:r>
      <w:r w:rsidRPr="00280EE7">
        <w:rPr>
          <w:rStyle w:val="Emphasis"/>
          <w:rFonts w:asciiTheme="majorHAnsi" w:hAnsiTheme="majorHAnsi" w:cstheme="majorHAnsi"/>
          <w:highlight w:val="cyan"/>
        </w:rPr>
        <w:t>renewed resolution for “never again</w:t>
      </w:r>
      <w:proofErr w:type="gramStart"/>
      <w:r w:rsidRPr="00280EE7">
        <w:rPr>
          <w:rStyle w:val="Emphasis"/>
          <w:rFonts w:asciiTheme="majorHAnsi" w:hAnsiTheme="majorHAnsi" w:cstheme="majorHAnsi"/>
        </w:rPr>
        <w:t>. ”</w:t>
      </w:r>
      <w:proofErr w:type="gramEnd"/>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Such an event, completely unpredictable in its particulars, would </w:t>
      </w:r>
      <w:r w:rsidRPr="00280EE7">
        <w:rPr>
          <w:rStyle w:val="Emphasis"/>
          <w:rFonts w:asciiTheme="majorHAnsi" w:hAnsiTheme="majorHAnsi" w:cstheme="majorHAnsi"/>
        </w:rPr>
        <w:t>unambiguously put the nuclear-political question back at the top of the world political agenda</w:t>
      </w:r>
      <w:r w:rsidRPr="00280EE7">
        <w:rPr>
          <w:rStyle w:val="StyleUnderline"/>
          <w:rFonts w:asciiTheme="majorHAnsi" w:hAnsiTheme="majorHAnsi" w:cstheme="majorHAnsi"/>
        </w:rPr>
        <w:t xml:space="preserve">. </w:t>
      </w:r>
      <w:r w:rsidRPr="00280EE7">
        <w:rPr>
          <w:rStyle w:val="StyleUnderline"/>
          <w:rFonts w:asciiTheme="majorHAnsi" w:hAnsiTheme="majorHAnsi" w:cstheme="majorHAnsi"/>
          <w:highlight w:val="cyan"/>
        </w:rPr>
        <w:t>It would</w:t>
      </w:r>
      <w:r w:rsidRPr="00280EE7">
        <w:rPr>
          <w:rStyle w:val="StyleUnderline"/>
          <w:rFonts w:asciiTheme="majorHAnsi" w:hAnsiTheme="majorHAnsi" w:cstheme="majorHAnsi"/>
        </w:rPr>
        <w:t xml:space="preserve"> </w:t>
      </w:r>
      <w:proofErr w:type="spellStart"/>
      <w:r w:rsidRPr="00280EE7">
        <w:rPr>
          <w:rStyle w:val="StyleUnderline"/>
          <w:rFonts w:asciiTheme="majorHAnsi" w:hAnsiTheme="majorHAnsi" w:cstheme="majorHAnsi"/>
        </w:rPr>
        <w:t>unmistakeably</w:t>
      </w:r>
      <w:proofErr w:type="spellEnd"/>
      <w:r w:rsidRPr="00280EE7">
        <w:rPr>
          <w:rStyle w:val="StyleUnderline"/>
          <w:rFonts w:asciiTheme="majorHAnsi" w:hAnsiTheme="majorHAnsi" w:cstheme="majorHAnsi"/>
        </w:rPr>
        <w:t xml:space="preserve"> </w:t>
      </w:r>
      <w:r w:rsidRPr="00280EE7">
        <w:rPr>
          <w:rStyle w:val="StyleUnderline"/>
          <w:rFonts w:asciiTheme="majorHAnsi" w:hAnsiTheme="majorHAnsi" w:cstheme="majorHAnsi"/>
          <w:highlight w:val="cyan"/>
        </w:rPr>
        <w:t>remind</w:t>
      </w:r>
      <w:r w:rsidRPr="00280EE7">
        <w:rPr>
          <w:rStyle w:val="StyleUnderline"/>
          <w:rFonts w:asciiTheme="majorHAnsi" w:hAnsiTheme="majorHAnsi" w:cstheme="majorHAnsi"/>
        </w:rPr>
        <w:t xml:space="preserve"> leading </w:t>
      </w:r>
      <w:r w:rsidRPr="00280EE7">
        <w:rPr>
          <w:rStyle w:val="StyleUnderline"/>
          <w:rFonts w:asciiTheme="majorHAnsi" w:hAnsiTheme="majorHAnsi" w:cstheme="majorHAnsi"/>
          <w:highlight w:val="cyan"/>
        </w:rPr>
        <w:t xml:space="preserve">states of their </w:t>
      </w:r>
      <w:r w:rsidRPr="00280EE7">
        <w:rPr>
          <w:rStyle w:val="Emphasis"/>
          <w:rFonts w:asciiTheme="majorHAnsi" w:hAnsiTheme="majorHAnsi" w:cstheme="majorHAnsi"/>
          <w:highlight w:val="cyan"/>
        </w:rPr>
        <w:t>vulnerability</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It might also trigger more robust efforts to achieve the </w:t>
      </w:r>
      <w:r w:rsidRPr="00280EE7">
        <w:rPr>
          <w:rStyle w:val="Emphasis"/>
          <w:rFonts w:asciiTheme="majorHAnsi" w:hAnsiTheme="majorHAnsi" w:cstheme="majorHAnsi"/>
        </w:rPr>
        <w:t>global regulation of nuclear capability</w:t>
      </w:r>
      <w:r w:rsidRPr="00280EE7">
        <w:rPr>
          <w:rStyle w:val="StyleUnderline"/>
          <w:rFonts w:asciiTheme="majorHAnsi" w:hAnsiTheme="majorHAnsi" w:cstheme="majorHAnsi"/>
        </w:rPr>
        <w:t xml:space="preserve">. Like the bombings of Hiroshima and Nagasaki that did so much to catalyze the elevated concern for nuclear security in the early Cold War, and like the experience “at the brink” in the Cuban Missile Crisis of 1962, </w:t>
      </w:r>
      <w:r w:rsidRPr="00280EE7">
        <w:rPr>
          <w:rStyle w:val="Emphasis"/>
          <w:rFonts w:asciiTheme="majorHAnsi" w:hAnsiTheme="majorHAnsi" w:cstheme="majorHAnsi"/>
          <w:highlight w:val="cyan"/>
        </w:rPr>
        <w:t xml:space="preserve">the </w:t>
      </w:r>
      <w:r w:rsidRPr="00280EE7">
        <w:rPr>
          <w:rStyle w:val="Emphasis"/>
          <w:rFonts w:asciiTheme="majorHAnsi" w:hAnsiTheme="majorHAnsi" w:cstheme="majorHAnsi"/>
        </w:rPr>
        <w:t xml:space="preserve">now bubbling </w:t>
      </w:r>
      <w:r w:rsidRPr="00280EE7">
        <w:rPr>
          <w:rStyle w:val="Emphasis"/>
          <w:rFonts w:asciiTheme="majorHAnsi" w:hAnsiTheme="majorHAnsi" w:cstheme="majorHAnsi"/>
          <w:highlight w:val="cyan"/>
        </w:rPr>
        <w:t>nuclear caldron holds the</w:t>
      </w:r>
      <w:r w:rsidRPr="00280EE7">
        <w:rPr>
          <w:rStyle w:val="Emphasis"/>
          <w:rFonts w:asciiTheme="majorHAnsi" w:hAnsiTheme="majorHAnsi" w:cstheme="majorHAnsi"/>
        </w:rPr>
        <w:t xml:space="preserve"> </w:t>
      </w:r>
      <w:r w:rsidRPr="00280EE7">
        <w:rPr>
          <w:rStyle w:val="Emphasis"/>
          <w:rFonts w:asciiTheme="majorHAnsi" w:hAnsiTheme="majorHAnsi" w:cstheme="majorHAnsi"/>
          <w:highlight w:val="cyan"/>
        </w:rPr>
        <w:t xml:space="preserve">possibility of inaugurating a </w:t>
      </w:r>
      <w:r w:rsidRPr="00280EE7">
        <w:rPr>
          <w:rStyle w:val="Emphasis"/>
          <w:rFonts w:asciiTheme="majorHAnsi" w:hAnsiTheme="majorHAnsi" w:cstheme="majorHAnsi"/>
        </w:rPr>
        <w:t xml:space="preserve">major </w:t>
      </w:r>
      <w:r w:rsidRPr="00280EE7">
        <w:rPr>
          <w:rStyle w:val="Emphasis"/>
          <w:rFonts w:asciiTheme="majorHAnsi" w:hAnsiTheme="majorHAnsi" w:cstheme="majorHAnsi"/>
          <w:highlight w:val="cyan"/>
        </w:rPr>
        <w:t>period of institutional innovation and adjustment</w:t>
      </w:r>
      <w:r w:rsidRPr="00280EE7">
        <w:rPr>
          <w:rStyle w:val="Emphasis"/>
          <w:rFonts w:asciiTheme="majorHAnsi" w:hAnsiTheme="majorHAnsi" w:cstheme="majorHAnsi"/>
        </w:rPr>
        <w:t xml:space="preserve"> toward a fully “bombs away” future</w:t>
      </w:r>
      <w:r w:rsidRPr="00280EE7">
        <w:rPr>
          <w:rStyle w:val="StyleUnderline"/>
          <w:rFonts w:asciiTheme="majorHAnsi" w:hAnsiTheme="majorHAnsi" w:cstheme="majorHAnsi"/>
        </w:rPr>
        <w:t>.</w:t>
      </w:r>
    </w:p>
    <w:p w14:paraId="2D988B49" w14:textId="77777777" w:rsidR="00851A06" w:rsidRPr="00280EE7" w:rsidRDefault="00851A06" w:rsidP="00851A06">
      <w:pPr>
        <w:pStyle w:val="Heading4"/>
        <w:rPr>
          <w:rFonts w:asciiTheme="majorHAnsi" w:hAnsiTheme="majorHAnsi" w:cstheme="majorHAnsi"/>
        </w:rPr>
      </w:pPr>
      <w:r w:rsidRPr="00280EE7">
        <w:rPr>
          <w:rFonts w:asciiTheme="majorHAnsi" w:hAnsiTheme="majorHAnsi" w:cstheme="majorHAnsi"/>
        </w:rPr>
        <w:t xml:space="preserve">Movements will </w:t>
      </w:r>
      <w:r w:rsidRPr="00280EE7">
        <w:rPr>
          <w:rFonts w:asciiTheme="majorHAnsi" w:hAnsiTheme="majorHAnsi" w:cstheme="majorHAnsi"/>
          <w:u w:val="single"/>
        </w:rPr>
        <w:t>literally overthrow recalcitrant governments</w:t>
      </w:r>
      <w:r w:rsidRPr="00280EE7">
        <w:rPr>
          <w:rFonts w:asciiTheme="majorHAnsi" w:hAnsiTheme="majorHAnsi" w:cstheme="majorHAnsi"/>
        </w:rPr>
        <w:t xml:space="preserve">. Nuclear use makes the audience costs </w:t>
      </w:r>
      <w:r w:rsidRPr="00280EE7">
        <w:rPr>
          <w:rFonts w:asciiTheme="majorHAnsi" w:hAnsiTheme="majorHAnsi" w:cstheme="majorHAnsi"/>
          <w:u w:val="single"/>
        </w:rPr>
        <w:t>huge</w:t>
      </w:r>
      <w:r w:rsidRPr="00280EE7">
        <w:rPr>
          <w:rFonts w:asciiTheme="majorHAnsi" w:hAnsiTheme="majorHAnsi" w:cstheme="majorHAnsi"/>
        </w:rPr>
        <w:t xml:space="preserve">. </w:t>
      </w:r>
    </w:p>
    <w:p w14:paraId="50242C70" w14:textId="77777777" w:rsidR="00851A06" w:rsidRPr="00280EE7" w:rsidRDefault="00851A06" w:rsidP="00851A06">
      <w:pPr>
        <w:rPr>
          <w:rFonts w:asciiTheme="majorHAnsi" w:hAnsiTheme="majorHAnsi" w:cstheme="majorHAnsi"/>
        </w:rPr>
      </w:pPr>
      <w:r w:rsidRPr="00280EE7">
        <w:rPr>
          <w:rFonts w:asciiTheme="majorHAnsi" w:hAnsiTheme="majorHAnsi" w:cstheme="majorHAnsi"/>
        </w:rPr>
        <w:t xml:space="preserve">Steven R. </w:t>
      </w:r>
      <w:r w:rsidRPr="00280EE7">
        <w:rPr>
          <w:rStyle w:val="Style13ptBold"/>
          <w:rFonts w:asciiTheme="majorHAnsi" w:hAnsiTheme="majorHAnsi" w:cstheme="majorHAnsi"/>
        </w:rPr>
        <w:t>David 18</w:t>
      </w:r>
      <w:r w:rsidRPr="00280EE7">
        <w:rPr>
          <w:rFonts w:asciiTheme="majorHAnsi" w:hAnsiTheme="majorHAnsi" w:cstheme="majorHAnsi"/>
        </w:rPr>
        <w:t>.  Professor of Political Science at Johns Hopkins University. 2018. “The Nuclear Worlds of 2030.” Fletcher Forum of World Affairs, vol. 42, pp. 107–118. //reem</w:t>
      </w:r>
    </w:p>
    <w:p w14:paraId="16C99204" w14:textId="77777777" w:rsidR="00851A06" w:rsidRPr="00280EE7" w:rsidRDefault="00851A06" w:rsidP="00851A06">
      <w:pPr>
        <w:rPr>
          <w:rFonts w:asciiTheme="majorHAnsi" w:hAnsiTheme="majorHAnsi" w:cstheme="majorHAnsi"/>
          <w:sz w:val="16"/>
        </w:rPr>
      </w:pPr>
      <w:r w:rsidRPr="00280EE7">
        <w:rPr>
          <w:rFonts w:asciiTheme="majorHAnsi" w:hAnsiTheme="majorHAnsi" w:cstheme="majorHAnsi"/>
          <w:sz w:val="16"/>
        </w:rPr>
        <w:t xml:space="preserve">CATASTROPHE AND THE END OF NUCLEAR WEAPONS In the year 2025, the world very nearly came to an end. Smarting after several years of economic downturn and angry at American efforts to encircle it with NATO bases, Russia responded to a "plea" for help from co-ethnics in the Baltic states. Thousands of Russian troops, disguised as contract "volunteers" dashed across international borders allegedly to protect Russian speakers from governmental assaults. The Baltic countries invoked Article 5 of the NATO Treaty while American forces, deployed there precisely to deter this kind of aggression, clashed with Russian troops. Hundreds of Americans were killed. Washington warned Moscow to halt its invasion to no avail. The United States then prepared for a major airlift of its forces to the beleaguered countries, with Moscow threatening America with "unrestrained force" if it followed through. Washington ignored the threat and Moscow, seeking to "de-escalate by escalating," destroyed the American base of Diego Garcia in the Indian Ocean with a nuclear-armed cruise missile. The United States responded with </w:t>
      </w:r>
      <w:r w:rsidRPr="00280EE7">
        <w:rPr>
          <w:rStyle w:val="Emphasis"/>
          <w:rFonts w:asciiTheme="majorHAnsi" w:hAnsiTheme="majorHAnsi" w:cstheme="majorHAnsi"/>
          <w:highlight w:val="cyan"/>
        </w:rPr>
        <w:t>limited nuclear strikes</w:t>
      </w:r>
      <w:r w:rsidRPr="00280EE7">
        <w:rPr>
          <w:rFonts w:asciiTheme="majorHAnsi" w:hAnsiTheme="majorHAnsi" w:cstheme="majorHAnsi"/>
          <w:sz w:val="16"/>
        </w:rPr>
        <w:t xml:space="preserve"> against Russian bases in Siberia. Thus far, the collateral damage had been kept to a minimum, but this bit of encouragement did not last. Fearing a massive American pre-emptive strike aimed at disarming its nuclear arsenal, </w:t>
      </w:r>
      <w:r w:rsidRPr="00280EE7">
        <w:rPr>
          <w:rStyle w:val="Emphasis"/>
          <w:rFonts w:asciiTheme="majorHAnsi" w:hAnsiTheme="majorHAnsi" w:cstheme="majorHAnsi"/>
        </w:rPr>
        <w:t>Russia</w:t>
      </w:r>
      <w:r w:rsidRPr="00280EE7">
        <w:rPr>
          <w:rFonts w:asciiTheme="majorHAnsi" w:hAnsiTheme="majorHAnsi" w:cstheme="majorHAnsi"/>
          <w:sz w:val="16"/>
        </w:rPr>
        <w:t xml:space="preserve"> struck first </w:t>
      </w:r>
      <w:r w:rsidRPr="00280EE7">
        <w:rPr>
          <w:rStyle w:val="StyleUnderline"/>
          <w:rFonts w:asciiTheme="majorHAnsi" w:hAnsiTheme="majorHAnsi" w:cstheme="majorHAnsi"/>
        </w:rPr>
        <w:t>against the</w:t>
      </w:r>
      <w:r w:rsidRPr="00280EE7">
        <w:rPr>
          <w:rFonts w:asciiTheme="majorHAnsi" w:hAnsiTheme="majorHAnsi" w:cstheme="majorHAnsi"/>
          <w:sz w:val="16"/>
        </w:rPr>
        <w:t xml:space="preserve"> range of </w:t>
      </w:r>
      <w:r w:rsidRPr="00280EE7">
        <w:rPr>
          <w:rStyle w:val="Emphasis"/>
          <w:rFonts w:asciiTheme="majorHAnsi" w:hAnsiTheme="majorHAnsi" w:cstheme="majorHAnsi"/>
        </w:rPr>
        <w:t>US</w:t>
      </w:r>
      <w:r w:rsidRPr="00280EE7">
        <w:rPr>
          <w:rFonts w:asciiTheme="majorHAnsi" w:hAnsiTheme="majorHAnsi" w:cstheme="majorHAnsi"/>
          <w:sz w:val="16"/>
        </w:rPr>
        <w:t xml:space="preserve"> nuclear forces both in the United States and at sea. America responded with its surviving weapons, </w:t>
      </w:r>
      <w:r w:rsidRPr="00280EE7">
        <w:rPr>
          <w:rStyle w:val="StyleUnderline"/>
          <w:rFonts w:asciiTheme="majorHAnsi" w:hAnsiTheme="majorHAnsi" w:cstheme="majorHAnsi"/>
        </w:rPr>
        <w:t>destroying</w:t>
      </w:r>
      <w:r w:rsidRPr="00280EE7">
        <w:rPr>
          <w:rFonts w:asciiTheme="majorHAnsi" w:hAnsiTheme="majorHAnsi" w:cstheme="majorHAnsi"/>
          <w:sz w:val="16"/>
        </w:rPr>
        <w:t xml:space="preserve"> much (but not all) of the </w:t>
      </w:r>
      <w:r w:rsidRPr="00280EE7">
        <w:rPr>
          <w:rStyle w:val="Emphasis"/>
          <w:rFonts w:asciiTheme="majorHAnsi" w:hAnsiTheme="majorHAnsi" w:cstheme="majorHAnsi"/>
        </w:rPr>
        <w:t>remaining</w:t>
      </w:r>
      <w:r w:rsidRPr="00280EE7">
        <w:rPr>
          <w:rFonts w:asciiTheme="majorHAnsi" w:hAnsiTheme="majorHAnsi" w:cstheme="majorHAnsi"/>
          <w:sz w:val="16"/>
        </w:rPr>
        <w:t xml:space="preserve"> Russian </w:t>
      </w:r>
      <w:r w:rsidRPr="00280EE7">
        <w:rPr>
          <w:rStyle w:val="Emphasis"/>
          <w:rFonts w:asciiTheme="majorHAnsi" w:hAnsiTheme="majorHAnsi" w:cstheme="majorHAnsi"/>
        </w:rPr>
        <w:t>nuclear arms</w:t>
      </w:r>
      <w:r w:rsidRPr="00280EE7">
        <w:rPr>
          <w:rFonts w:asciiTheme="majorHAnsi" w:hAnsiTheme="majorHAnsi" w:cstheme="majorHAnsi"/>
          <w:sz w:val="16"/>
        </w:rPr>
        <w:t xml:space="preserve">. And then, both sides took a breather, but it was too late. </w:t>
      </w:r>
      <w:r w:rsidRPr="00280EE7">
        <w:rPr>
          <w:rStyle w:val="StyleUnderline"/>
          <w:rFonts w:asciiTheme="majorHAnsi" w:hAnsiTheme="majorHAnsi" w:cstheme="majorHAnsi"/>
        </w:rPr>
        <w:t xml:space="preserve">Although </w:t>
      </w:r>
      <w:r w:rsidRPr="00280EE7">
        <w:rPr>
          <w:rStyle w:val="Emphasis"/>
          <w:rFonts w:asciiTheme="majorHAnsi" w:hAnsiTheme="majorHAnsi" w:cstheme="majorHAnsi"/>
        </w:rPr>
        <w:t>cities</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had been largely spared, </w:t>
      </w:r>
      <w:r w:rsidRPr="00280EE7">
        <w:rPr>
          <w:rStyle w:val="Emphasis"/>
          <w:rFonts w:asciiTheme="majorHAnsi" w:hAnsiTheme="majorHAnsi" w:cstheme="majorHAnsi"/>
        </w:rPr>
        <w:t>millions</w:t>
      </w:r>
      <w:r w:rsidRPr="00280EE7">
        <w:rPr>
          <w:rFonts w:asciiTheme="majorHAnsi" w:hAnsiTheme="majorHAnsi" w:cstheme="majorHAnsi"/>
          <w:sz w:val="16"/>
        </w:rPr>
        <w:t xml:space="preserve"> had </w:t>
      </w:r>
      <w:r w:rsidRPr="00280EE7">
        <w:rPr>
          <w:rStyle w:val="Emphasis"/>
          <w:rFonts w:asciiTheme="majorHAnsi" w:hAnsiTheme="majorHAnsi" w:cstheme="majorHAnsi"/>
        </w:rPr>
        <w:t>died</w:t>
      </w:r>
      <w:r w:rsidRPr="00280EE7">
        <w:rPr>
          <w:rFonts w:asciiTheme="majorHAnsi" w:hAnsiTheme="majorHAnsi" w:cstheme="majorHAnsi"/>
          <w:sz w:val="16"/>
        </w:rPr>
        <w:t xml:space="preserve"> </w:t>
      </w:r>
      <w:r w:rsidRPr="00280EE7">
        <w:rPr>
          <w:rStyle w:val="StyleUnderline"/>
          <w:rFonts w:asciiTheme="majorHAnsi" w:hAnsiTheme="majorHAnsi" w:cstheme="majorHAnsi"/>
        </w:rPr>
        <w:t>on each side</w:t>
      </w:r>
      <w:r w:rsidRPr="00280EE7">
        <w:rPr>
          <w:rFonts w:asciiTheme="majorHAnsi" w:hAnsiTheme="majorHAnsi" w:cstheme="majorHAnsi"/>
          <w:sz w:val="16"/>
        </w:rPr>
        <w:t xml:space="preserve">. Making matters worse, predictions of nuclear winter came to pass - producing massive changes in the weather and killing millions more, especially in developing states. The world finally had enough. </w:t>
      </w:r>
      <w:r w:rsidRPr="00280EE7">
        <w:rPr>
          <w:rStyle w:val="StyleUnderline"/>
          <w:rFonts w:asciiTheme="majorHAnsi" w:hAnsiTheme="majorHAnsi" w:cstheme="majorHAnsi"/>
          <w:highlight w:val="cyan"/>
        </w:rPr>
        <w:t xml:space="preserve">A dawning realization </w:t>
      </w:r>
      <w:r w:rsidRPr="00280EE7">
        <w:rPr>
          <w:rStyle w:val="Emphasis"/>
          <w:rFonts w:asciiTheme="majorHAnsi" w:hAnsiTheme="majorHAnsi" w:cstheme="majorHAnsi"/>
          <w:highlight w:val="cyan"/>
        </w:rPr>
        <w:t>emerged</w:t>
      </w:r>
      <w:r w:rsidRPr="00280EE7">
        <w:rPr>
          <w:rStyle w:val="StyleUnderline"/>
          <w:rFonts w:asciiTheme="majorHAnsi" w:hAnsiTheme="majorHAnsi" w:cstheme="majorHAnsi"/>
          <w:highlight w:val="cyan"/>
        </w:rPr>
        <w:t xml:space="preserve"> that leaders</w:t>
      </w:r>
      <w:r w:rsidRPr="00280EE7">
        <w:rPr>
          <w:rStyle w:val="StyleUnderline"/>
          <w:rFonts w:asciiTheme="majorHAnsi" w:hAnsiTheme="majorHAnsi" w:cstheme="majorHAnsi"/>
        </w:rPr>
        <w:t xml:space="preserve"> of countries </w:t>
      </w:r>
      <w:r w:rsidRPr="00280EE7">
        <w:rPr>
          <w:rStyle w:val="StyleUnderline"/>
          <w:rFonts w:asciiTheme="majorHAnsi" w:hAnsiTheme="majorHAnsi" w:cstheme="majorHAnsi"/>
          <w:highlight w:val="cyan"/>
        </w:rPr>
        <w:t xml:space="preserve">simply </w:t>
      </w:r>
      <w:r w:rsidRPr="00280EE7">
        <w:rPr>
          <w:rStyle w:val="Emphasis"/>
          <w:rFonts w:asciiTheme="majorHAnsi" w:hAnsiTheme="majorHAnsi" w:cstheme="majorHAnsi"/>
          <w:highlight w:val="cyan"/>
        </w:rPr>
        <w:t>could not be trusted</w:t>
      </w:r>
      <w:r w:rsidRPr="00280EE7">
        <w:rPr>
          <w:rStyle w:val="StyleUnderline"/>
          <w:rFonts w:asciiTheme="majorHAnsi" w:hAnsiTheme="majorHAnsi" w:cstheme="majorHAnsi"/>
          <w:highlight w:val="cyan"/>
        </w:rPr>
        <w:t xml:space="preserve"> with weapons that could destroy humankind</w:t>
      </w:r>
      <w:r w:rsidRPr="00280EE7">
        <w:rPr>
          <w:rFonts w:asciiTheme="majorHAnsi" w:hAnsiTheme="majorHAnsi" w:cstheme="majorHAnsi"/>
          <w:sz w:val="16"/>
          <w:highlight w:val="cyan"/>
        </w:rPr>
        <w:t xml:space="preserve">.3 </w:t>
      </w:r>
      <w:r w:rsidRPr="00280EE7">
        <w:rPr>
          <w:rStyle w:val="Emphasis"/>
          <w:rFonts w:asciiTheme="majorHAnsi" w:hAnsiTheme="majorHAnsi" w:cstheme="majorHAnsi"/>
          <w:highlight w:val="cyan"/>
        </w:rPr>
        <w:t>Protests swept</w:t>
      </w:r>
      <w:r w:rsidRPr="00280EE7">
        <w:rPr>
          <w:rStyle w:val="Emphasis"/>
          <w:rFonts w:asciiTheme="majorHAnsi" w:hAnsiTheme="majorHAnsi" w:cstheme="majorHAnsi"/>
        </w:rPr>
        <w:t xml:space="preserve"> the globe </w:t>
      </w:r>
      <w:r w:rsidRPr="00280EE7">
        <w:rPr>
          <w:rStyle w:val="Emphasis"/>
          <w:rFonts w:asciiTheme="majorHAnsi" w:hAnsiTheme="majorHAnsi" w:cstheme="majorHAnsi"/>
          <w:highlight w:val="cyan"/>
        </w:rPr>
        <w:t>calling for total disarmament</w:t>
      </w:r>
      <w:r w:rsidRPr="00280EE7">
        <w:rPr>
          <w:rFonts w:asciiTheme="majorHAnsi" w:hAnsiTheme="majorHAnsi" w:cstheme="majorHAnsi"/>
          <w:sz w:val="16"/>
        </w:rPr>
        <w:t xml:space="preserve">. </w:t>
      </w:r>
      <w:r w:rsidRPr="00280EE7">
        <w:rPr>
          <w:rStyle w:val="StyleUnderline"/>
          <w:rFonts w:asciiTheme="majorHAnsi" w:hAnsiTheme="majorHAnsi" w:cstheme="majorHAnsi"/>
        </w:rPr>
        <w:t>Mass</w:t>
      </w:r>
      <w:r w:rsidRPr="00280EE7">
        <w:rPr>
          <w:rFonts w:asciiTheme="majorHAnsi" w:hAnsiTheme="majorHAnsi" w:cstheme="majorHAnsi"/>
          <w:sz w:val="16"/>
        </w:rPr>
        <w:t xml:space="preserve"> </w:t>
      </w:r>
      <w:r w:rsidRPr="00280EE7">
        <w:rPr>
          <w:rStyle w:val="Emphasis"/>
          <w:rFonts w:asciiTheme="majorHAnsi" w:hAnsiTheme="majorHAnsi" w:cstheme="majorHAnsi"/>
          <w:highlight w:val="cyan"/>
        </w:rPr>
        <w:t>demonstrations</w:t>
      </w:r>
      <w:r w:rsidRPr="00280EE7">
        <w:rPr>
          <w:rFonts w:asciiTheme="majorHAnsi" w:hAnsiTheme="majorHAnsi" w:cstheme="majorHAnsi"/>
          <w:sz w:val="16"/>
          <w:highlight w:val="cyan"/>
        </w:rPr>
        <w:t xml:space="preserve"> </w:t>
      </w:r>
      <w:r w:rsidRPr="00280EE7">
        <w:rPr>
          <w:rStyle w:val="StyleUnderline"/>
          <w:rFonts w:asciiTheme="majorHAnsi" w:hAnsiTheme="majorHAnsi" w:cstheme="majorHAnsi"/>
          <w:highlight w:val="cyan"/>
        </w:rPr>
        <w:t xml:space="preserve">engulfed the </w:t>
      </w:r>
      <w:r w:rsidRPr="00280EE7">
        <w:rPr>
          <w:rStyle w:val="Emphasis"/>
          <w:rFonts w:asciiTheme="majorHAnsi" w:hAnsiTheme="majorHAnsi" w:cstheme="majorHAnsi"/>
          <w:highlight w:val="cyan"/>
        </w:rPr>
        <w:t>U</w:t>
      </w:r>
      <w:r w:rsidRPr="00280EE7">
        <w:rPr>
          <w:rFonts w:asciiTheme="majorHAnsi" w:hAnsiTheme="majorHAnsi" w:cstheme="majorHAnsi"/>
          <w:sz w:val="16"/>
        </w:rPr>
        <w:t xml:space="preserve">nited </w:t>
      </w:r>
      <w:r w:rsidRPr="00280EE7">
        <w:rPr>
          <w:rStyle w:val="Emphasis"/>
          <w:rFonts w:asciiTheme="majorHAnsi" w:hAnsiTheme="majorHAnsi" w:cstheme="majorHAnsi"/>
          <w:highlight w:val="cyan"/>
        </w:rPr>
        <w:t>S</w:t>
      </w:r>
      <w:r w:rsidRPr="00280EE7">
        <w:rPr>
          <w:rFonts w:asciiTheme="majorHAnsi" w:hAnsiTheme="majorHAnsi" w:cstheme="majorHAnsi"/>
          <w:sz w:val="16"/>
        </w:rPr>
        <w:t xml:space="preserve">tates </w:t>
      </w:r>
      <w:r w:rsidRPr="00280EE7">
        <w:rPr>
          <w:rStyle w:val="StyleUnderline"/>
          <w:rFonts w:asciiTheme="majorHAnsi" w:hAnsiTheme="majorHAnsi" w:cstheme="majorHAnsi"/>
        </w:rPr>
        <w:t>and</w:t>
      </w:r>
      <w:r w:rsidRPr="00280EE7">
        <w:rPr>
          <w:rFonts w:asciiTheme="majorHAnsi" w:hAnsiTheme="majorHAnsi" w:cstheme="majorHAnsi"/>
          <w:sz w:val="16"/>
        </w:rPr>
        <w:t xml:space="preserve"> </w:t>
      </w:r>
      <w:r w:rsidRPr="00280EE7">
        <w:rPr>
          <w:rStyle w:val="Emphasis"/>
          <w:rFonts w:asciiTheme="majorHAnsi" w:hAnsiTheme="majorHAnsi" w:cstheme="majorHAnsi"/>
        </w:rPr>
        <w:t>Russia</w:t>
      </w:r>
      <w:r w:rsidRPr="00280EE7">
        <w:rPr>
          <w:rFonts w:asciiTheme="majorHAnsi" w:hAnsiTheme="majorHAnsi" w:cstheme="majorHAnsi"/>
          <w:sz w:val="16"/>
        </w:rPr>
        <w:t xml:space="preserve"> </w:t>
      </w:r>
      <w:r w:rsidRPr="00280EE7">
        <w:rPr>
          <w:rStyle w:val="StyleUnderline"/>
          <w:rFonts w:asciiTheme="majorHAnsi" w:hAnsiTheme="majorHAnsi" w:cstheme="majorHAnsi"/>
          <w:highlight w:val="cyan"/>
        </w:rPr>
        <w:t xml:space="preserve">demanding the </w:t>
      </w:r>
      <w:r w:rsidRPr="00280EE7">
        <w:rPr>
          <w:rStyle w:val="Emphasis"/>
          <w:rFonts w:asciiTheme="majorHAnsi" w:hAnsiTheme="majorHAnsi" w:cstheme="majorHAnsi"/>
          <w:highlight w:val="cyan"/>
        </w:rPr>
        <w:t>replacement of their existing governments</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with ones </w:t>
      </w:r>
      <w:r w:rsidRPr="00280EE7">
        <w:rPr>
          <w:rStyle w:val="Emphasis"/>
          <w:rFonts w:asciiTheme="majorHAnsi" w:hAnsiTheme="majorHAnsi" w:cstheme="majorHAnsi"/>
        </w:rPr>
        <w:t>committed to ending nuclear weapons.</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Voices calling for more moderate disarmament that would preserve a modest nuclear deterrent were angrily (and sometimes violently) quashed. The </w:t>
      </w:r>
      <w:r w:rsidRPr="00280EE7">
        <w:rPr>
          <w:rStyle w:val="StyleUnderline"/>
          <w:rFonts w:asciiTheme="majorHAnsi" w:hAnsiTheme="majorHAnsi" w:cstheme="majorHAnsi"/>
          <w:highlight w:val="cyan"/>
        </w:rPr>
        <w:t xml:space="preserve">possession of nuclear weapons became </w:t>
      </w:r>
      <w:r w:rsidRPr="00280EE7">
        <w:rPr>
          <w:rStyle w:val="Emphasis"/>
          <w:rFonts w:asciiTheme="majorHAnsi" w:hAnsiTheme="majorHAnsi" w:cstheme="majorHAnsi"/>
          <w:highlight w:val="cyan"/>
        </w:rPr>
        <w:t>morally repugnant</w:t>
      </w:r>
      <w:r w:rsidRPr="00280EE7">
        <w:rPr>
          <w:rFonts w:asciiTheme="majorHAnsi" w:hAnsiTheme="majorHAnsi" w:cstheme="majorHAnsi"/>
          <w:sz w:val="16"/>
          <w:highlight w:val="cyan"/>
        </w:rPr>
        <w:t xml:space="preserve"> </w:t>
      </w:r>
      <w:r w:rsidRPr="00280EE7">
        <w:rPr>
          <w:rStyle w:val="StyleUnderline"/>
          <w:rFonts w:asciiTheme="majorHAnsi" w:hAnsiTheme="majorHAnsi" w:cstheme="majorHAnsi"/>
          <w:highlight w:val="cyan"/>
        </w:rPr>
        <w:t>and</w:t>
      </w:r>
      <w:r w:rsidRPr="00280EE7">
        <w:rPr>
          <w:rFonts w:asciiTheme="majorHAnsi" w:hAnsiTheme="majorHAnsi" w:cstheme="majorHAnsi"/>
          <w:sz w:val="16"/>
          <w:highlight w:val="cyan"/>
        </w:rPr>
        <w:t xml:space="preserve"> </w:t>
      </w:r>
      <w:r w:rsidRPr="00280EE7">
        <w:rPr>
          <w:rStyle w:val="Emphasis"/>
          <w:rFonts w:asciiTheme="majorHAnsi" w:hAnsiTheme="majorHAnsi" w:cstheme="majorHAnsi"/>
          <w:highlight w:val="cyan"/>
        </w:rPr>
        <w:t>unacceptable</w:t>
      </w:r>
      <w:r w:rsidRPr="00280EE7">
        <w:rPr>
          <w:rStyle w:val="Emphasis"/>
          <w:rFonts w:asciiTheme="majorHAnsi" w:hAnsiTheme="majorHAnsi" w:cstheme="majorHAnsi"/>
        </w:rPr>
        <w:t>.</w:t>
      </w:r>
      <w:r w:rsidRPr="00280EE7">
        <w:rPr>
          <w:rFonts w:asciiTheme="majorHAnsi" w:hAnsiTheme="majorHAnsi" w:cstheme="majorHAnsi"/>
          <w:sz w:val="16"/>
        </w:rPr>
        <w:t xml:space="preserve"> </w:t>
      </w:r>
      <w:r w:rsidRPr="00280EE7">
        <w:rPr>
          <w:rStyle w:val="StyleUnderline"/>
          <w:rFonts w:asciiTheme="majorHAnsi" w:hAnsiTheme="majorHAnsi" w:cstheme="majorHAnsi"/>
        </w:rPr>
        <w:t>No longer were the</w:t>
      </w:r>
      <w:r w:rsidRPr="00280EE7">
        <w:rPr>
          <w:rFonts w:asciiTheme="majorHAnsi" w:hAnsiTheme="majorHAnsi" w:cstheme="majorHAnsi"/>
          <w:sz w:val="16"/>
        </w:rPr>
        <w:t xml:space="preserve"> </w:t>
      </w:r>
      <w:r w:rsidRPr="00280EE7">
        <w:rPr>
          <w:rStyle w:val="Emphasis"/>
          <w:rFonts w:asciiTheme="majorHAnsi" w:hAnsiTheme="majorHAnsi" w:cstheme="majorHAnsi"/>
        </w:rPr>
        <w:t>intricacies</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of nuclear doctrine or force levels subject to debate. The only question remaining was </w:t>
      </w:r>
      <w:r w:rsidRPr="00280EE7">
        <w:rPr>
          <w:rStyle w:val="Emphasis"/>
          <w:rFonts w:asciiTheme="majorHAnsi" w:hAnsiTheme="majorHAnsi" w:cstheme="majorHAnsi"/>
        </w:rPr>
        <w:t>how one could get rid of these loathsome weapons as quickly as possible</w:t>
      </w:r>
      <w:r w:rsidRPr="00280EE7">
        <w:rPr>
          <w:rFonts w:asciiTheme="majorHAnsi" w:hAnsiTheme="majorHAnsi" w:cstheme="majorHAnsi"/>
        </w:rPr>
        <w:t xml:space="preserve">. </w:t>
      </w:r>
      <w:r w:rsidRPr="00280EE7">
        <w:rPr>
          <w:rFonts w:asciiTheme="majorHAnsi" w:hAnsiTheme="majorHAnsi" w:cstheme="majorHAnsi"/>
          <w:sz w:val="16"/>
        </w:rPr>
        <w:t xml:space="preserve">Under the auspices of the United Nations, a joint committee composed of the Security Council members, other countries known to possess nuclear arms, and several non-nuclear powers was established. Drawing on the structure and precedent of the Chemical Weapons Convention, this UN body drew up the Treaty that called for the complete disarmament of nuclear arms by 2030. The development, possession, and use of nuclear weapons was prohibited. </w:t>
      </w:r>
      <w:r w:rsidRPr="00280EE7">
        <w:rPr>
          <w:rStyle w:val="StyleUnderline"/>
          <w:rFonts w:asciiTheme="majorHAnsi" w:hAnsiTheme="majorHAnsi" w:cstheme="majorHAnsi"/>
          <w:highlight w:val="cyan"/>
        </w:rPr>
        <w:t>An airtight inspection regime, enhancing</w:t>
      </w:r>
      <w:r w:rsidRPr="00280EE7">
        <w:rPr>
          <w:rStyle w:val="StyleUnderline"/>
          <w:rFonts w:asciiTheme="majorHAnsi" w:hAnsiTheme="majorHAnsi" w:cstheme="majorHAnsi"/>
        </w:rPr>
        <w:t xml:space="preserve"> the </w:t>
      </w:r>
      <w:r w:rsidRPr="00280EE7">
        <w:rPr>
          <w:rStyle w:val="StyleUnderline"/>
          <w:rFonts w:asciiTheme="majorHAnsi" w:hAnsiTheme="majorHAnsi" w:cstheme="majorHAnsi"/>
          <w:highlight w:val="cyan"/>
        </w:rPr>
        <w:t>procedures</w:t>
      </w:r>
      <w:r w:rsidRPr="00280EE7">
        <w:rPr>
          <w:rStyle w:val="StyleUnderline"/>
          <w:rFonts w:asciiTheme="majorHAnsi" w:hAnsiTheme="majorHAnsi" w:cstheme="majorHAnsi"/>
        </w:rPr>
        <w:t xml:space="preserve"> already </w:t>
      </w:r>
      <w:r w:rsidRPr="00280EE7">
        <w:rPr>
          <w:rStyle w:val="StyleUnderline"/>
          <w:rFonts w:asciiTheme="majorHAnsi" w:hAnsiTheme="majorHAnsi" w:cstheme="majorHAnsi"/>
          <w:highlight w:val="cyan"/>
        </w:rPr>
        <w:t>in existence through the Non-Proliferation Treaty</w:t>
      </w:r>
      <w:r w:rsidRPr="00280EE7">
        <w:rPr>
          <w:rStyle w:val="StyleUnderline"/>
          <w:rFonts w:asciiTheme="majorHAnsi" w:hAnsiTheme="majorHAnsi" w:cstheme="majorHAnsi"/>
        </w:rPr>
        <w:t xml:space="preserve">, was established to first account for </w:t>
      </w:r>
      <w:r w:rsidRPr="00280EE7">
        <w:rPr>
          <w:rStyle w:val="Emphasis"/>
          <w:rFonts w:asciiTheme="majorHAnsi" w:hAnsiTheme="majorHAnsi" w:cstheme="majorHAnsi"/>
        </w:rPr>
        <w:t>all nuclear arms and fissile material</w:t>
      </w:r>
      <w:r w:rsidRPr="00280EE7">
        <w:rPr>
          <w:rFonts w:asciiTheme="majorHAnsi" w:hAnsiTheme="majorHAnsi" w:cstheme="majorHAnsi"/>
          <w:sz w:val="16"/>
        </w:rPr>
        <w:t xml:space="preserve"> </w:t>
      </w:r>
      <w:r w:rsidRPr="00280EE7">
        <w:rPr>
          <w:rStyle w:val="StyleUnderline"/>
          <w:rFonts w:asciiTheme="majorHAnsi" w:hAnsiTheme="majorHAnsi" w:cstheme="majorHAnsi"/>
        </w:rPr>
        <w:t>and then</w:t>
      </w:r>
      <w:r w:rsidRPr="00280EE7">
        <w:rPr>
          <w:rFonts w:asciiTheme="majorHAnsi" w:hAnsiTheme="majorHAnsi" w:cstheme="majorHAnsi"/>
          <w:sz w:val="16"/>
        </w:rPr>
        <w:t xml:space="preserve"> </w:t>
      </w:r>
      <w:r w:rsidRPr="00280EE7">
        <w:rPr>
          <w:rStyle w:val="Emphasis"/>
          <w:rFonts w:asciiTheme="majorHAnsi" w:hAnsiTheme="majorHAnsi" w:cstheme="majorHAnsi"/>
        </w:rPr>
        <w:t>monitor</w:t>
      </w:r>
      <w:r w:rsidRPr="00280EE7">
        <w:rPr>
          <w:rFonts w:asciiTheme="majorHAnsi" w:hAnsiTheme="majorHAnsi" w:cstheme="majorHAnsi"/>
          <w:sz w:val="16"/>
        </w:rPr>
        <w:t xml:space="preserve"> the </w:t>
      </w:r>
      <w:r w:rsidRPr="00280EE7">
        <w:rPr>
          <w:rStyle w:val="Emphasis"/>
          <w:rFonts w:asciiTheme="majorHAnsi" w:hAnsiTheme="majorHAnsi" w:cstheme="majorHAnsi"/>
        </w:rPr>
        <w:t>destruction</w:t>
      </w:r>
      <w:r w:rsidRPr="00280EE7">
        <w:rPr>
          <w:rFonts w:asciiTheme="majorHAnsi" w:hAnsiTheme="majorHAnsi" w:cstheme="majorHAnsi"/>
          <w:sz w:val="16"/>
        </w:rPr>
        <w:t xml:space="preserve"> of the nuclear weaponry. </w:t>
      </w:r>
      <w:r w:rsidRPr="00280EE7">
        <w:rPr>
          <w:rStyle w:val="StyleUnderline"/>
          <w:rFonts w:asciiTheme="majorHAnsi" w:hAnsiTheme="majorHAnsi" w:cstheme="majorHAnsi"/>
        </w:rPr>
        <w:t>All countries were subject to the Treaty, whether they maintained nuclear facilities or not. Violations would produce a range of punishment from global economic sanctions to</w:t>
      </w:r>
      <w:r w:rsidRPr="00280EE7">
        <w:rPr>
          <w:rFonts w:asciiTheme="majorHAnsi" w:hAnsiTheme="majorHAnsi" w:cstheme="majorHAnsi"/>
          <w:sz w:val="16"/>
        </w:rPr>
        <w:t xml:space="preserve"> </w:t>
      </w:r>
      <w:r w:rsidRPr="00280EE7">
        <w:rPr>
          <w:rStyle w:val="Emphasis"/>
          <w:rFonts w:asciiTheme="majorHAnsi" w:hAnsiTheme="majorHAnsi" w:cstheme="majorHAnsi"/>
        </w:rPr>
        <w:t>massive conventional attack</w:t>
      </w:r>
      <w:r w:rsidRPr="00280EE7">
        <w:rPr>
          <w:rFonts w:asciiTheme="majorHAnsi" w:hAnsiTheme="majorHAnsi" w:cstheme="majorHAnsi"/>
          <w:sz w:val="16"/>
        </w:rPr>
        <w:t xml:space="preserve">.' 6 </w:t>
      </w:r>
      <w:r w:rsidRPr="00280EE7">
        <w:rPr>
          <w:rStyle w:val="StyleUnderline"/>
          <w:rFonts w:asciiTheme="majorHAnsi" w:hAnsiTheme="majorHAnsi" w:cstheme="majorHAnsi"/>
          <w:highlight w:val="cyan"/>
        </w:rPr>
        <w:t>By 2030, all the nations of the world had agreed to the Treaty. No violations occurred</w:t>
      </w:r>
      <w:r w:rsidRPr="00280EE7">
        <w:rPr>
          <w:rStyle w:val="StyleUnderline"/>
          <w:rFonts w:asciiTheme="majorHAnsi" w:hAnsiTheme="majorHAnsi" w:cstheme="majorHAnsi"/>
        </w:rPr>
        <w:t>. Armed conflicts persisted, but</w:t>
      </w:r>
      <w:r w:rsidRPr="00280EE7">
        <w:rPr>
          <w:rFonts w:asciiTheme="majorHAnsi" w:hAnsiTheme="majorHAnsi" w:cstheme="majorHAnsi"/>
          <w:sz w:val="16"/>
        </w:rPr>
        <w:t xml:space="preserve"> they </w:t>
      </w:r>
      <w:r w:rsidRPr="00280EE7">
        <w:rPr>
          <w:rStyle w:val="StyleUnderline"/>
          <w:rFonts w:asciiTheme="majorHAnsi" w:hAnsiTheme="majorHAnsi" w:cstheme="majorHAnsi"/>
        </w:rPr>
        <w:t>proved to be of</w:t>
      </w:r>
      <w:r w:rsidRPr="00280EE7">
        <w:rPr>
          <w:rFonts w:asciiTheme="majorHAnsi" w:hAnsiTheme="majorHAnsi" w:cstheme="majorHAnsi"/>
          <w:sz w:val="16"/>
        </w:rPr>
        <w:t xml:space="preserve"> </w:t>
      </w:r>
      <w:r w:rsidRPr="00280EE7">
        <w:rPr>
          <w:rStyle w:val="Emphasis"/>
          <w:rFonts w:asciiTheme="majorHAnsi" w:hAnsiTheme="majorHAnsi" w:cstheme="majorHAnsi"/>
        </w:rPr>
        <w:t>modest scale</w:t>
      </w:r>
      <w:r w:rsidRPr="00280EE7">
        <w:rPr>
          <w:rFonts w:asciiTheme="majorHAnsi" w:hAnsiTheme="majorHAnsi" w:cstheme="majorHAnsi"/>
          <w:sz w:val="16"/>
        </w:rPr>
        <w:t xml:space="preserve">, erupting only within countries but not between them. </w:t>
      </w:r>
      <w:r w:rsidRPr="00280EE7">
        <w:rPr>
          <w:rStyle w:val="StyleUnderline"/>
          <w:rFonts w:asciiTheme="majorHAnsi" w:hAnsiTheme="majorHAnsi" w:cstheme="majorHAnsi"/>
        </w:rPr>
        <w:t>Insofar as the fear of nuclear weapons helped keep the peace during the Cold War and post-Cold War eras, the</w:t>
      </w:r>
      <w:r w:rsidRPr="00280EE7">
        <w:rPr>
          <w:rFonts w:asciiTheme="majorHAnsi" w:hAnsiTheme="majorHAnsi" w:cstheme="majorHAnsi"/>
          <w:sz w:val="16"/>
        </w:rPr>
        <w:t xml:space="preserve"> </w:t>
      </w:r>
      <w:r w:rsidRPr="00280EE7">
        <w:rPr>
          <w:rStyle w:val="Emphasis"/>
          <w:rFonts w:asciiTheme="majorHAnsi" w:hAnsiTheme="majorHAnsi" w:cstheme="majorHAnsi"/>
        </w:rPr>
        <w:t>horror</w:t>
      </w:r>
      <w:r w:rsidRPr="00280EE7">
        <w:rPr>
          <w:rFonts w:asciiTheme="majorHAnsi" w:hAnsiTheme="majorHAnsi" w:cstheme="majorHAnsi"/>
          <w:sz w:val="16"/>
        </w:rPr>
        <w:t xml:space="preserve"> </w:t>
      </w:r>
      <w:r w:rsidRPr="00280EE7">
        <w:rPr>
          <w:rStyle w:val="StyleUnderline"/>
          <w:rFonts w:asciiTheme="majorHAnsi" w:hAnsiTheme="majorHAnsi" w:cstheme="majorHAnsi"/>
        </w:rPr>
        <w:t>of nuclear use now made war</w:t>
      </w:r>
      <w:r w:rsidRPr="00280EE7">
        <w:rPr>
          <w:rFonts w:asciiTheme="majorHAnsi" w:hAnsiTheme="majorHAnsi" w:cstheme="majorHAnsi"/>
          <w:sz w:val="16"/>
        </w:rPr>
        <w:t xml:space="preserve"> </w:t>
      </w:r>
      <w:r w:rsidRPr="00280EE7">
        <w:rPr>
          <w:rStyle w:val="Emphasis"/>
          <w:rFonts w:asciiTheme="majorHAnsi" w:hAnsiTheme="majorHAnsi" w:cstheme="majorHAnsi"/>
        </w:rPr>
        <w:t>all but unthinkable</w:t>
      </w:r>
      <w:r w:rsidRPr="00280EE7">
        <w:rPr>
          <w:rFonts w:asciiTheme="majorHAnsi" w:hAnsiTheme="majorHAnsi" w:cstheme="majorHAnsi"/>
          <w:sz w:val="16"/>
        </w:rPr>
        <w:t xml:space="preserve">. </w:t>
      </w:r>
      <w:r w:rsidRPr="00280EE7">
        <w:rPr>
          <w:rStyle w:val="StyleUnderline"/>
          <w:rFonts w:asciiTheme="majorHAnsi" w:hAnsiTheme="majorHAnsi" w:cstheme="majorHAnsi"/>
        </w:rPr>
        <w:t>A feeling of</w:t>
      </w:r>
      <w:r w:rsidRPr="00280EE7">
        <w:rPr>
          <w:rFonts w:asciiTheme="majorHAnsi" w:hAnsiTheme="majorHAnsi" w:cstheme="majorHAnsi"/>
          <w:sz w:val="16"/>
        </w:rPr>
        <w:t xml:space="preserve"> </w:t>
      </w:r>
      <w:r w:rsidRPr="00280EE7">
        <w:rPr>
          <w:rStyle w:val="Emphasis"/>
          <w:rFonts w:asciiTheme="majorHAnsi" w:hAnsiTheme="majorHAnsi" w:cstheme="majorHAnsi"/>
        </w:rPr>
        <w:t>relief</w:t>
      </w:r>
      <w:r w:rsidRPr="00280EE7">
        <w:rPr>
          <w:rFonts w:asciiTheme="majorHAnsi" w:hAnsiTheme="majorHAnsi" w:cstheme="majorHAnsi"/>
          <w:sz w:val="16"/>
        </w:rPr>
        <w:t xml:space="preserve"> </w:t>
      </w:r>
      <w:r w:rsidRPr="00280EE7">
        <w:rPr>
          <w:rStyle w:val="StyleUnderline"/>
          <w:rFonts w:asciiTheme="majorHAnsi" w:hAnsiTheme="majorHAnsi" w:cstheme="majorHAnsi"/>
        </w:rPr>
        <w:t>swept the globe as the specter</w:t>
      </w:r>
      <w:r w:rsidRPr="00280EE7">
        <w:rPr>
          <w:rFonts w:asciiTheme="majorHAnsi" w:hAnsiTheme="majorHAnsi" w:cstheme="majorHAnsi"/>
          <w:sz w:val="16"/>
        </w:rPr>
        <w:t xml:space="preserve"> of nuclear holocaust </w:t>
      </w:r>
      <w:r w:rsidRPr="00280EE7">
        <w:rPr>
          <w:rStyle w:val="StyleUnderline"/>
          <w:rFonts w:asciiTheme="majorHAnsi" w:hAnsiTheme="majorHAnsi" w:cstheme="majorHAnsi"/>
        </w:rPr>
        <w:t>vanished</w:t>
      </w:r>
      <w:r w:rsidRPr="00280EE7">
        <w:rPr>
          <w:rFonts w:asciiTheme="majorHAnsi" w:hAnsiTheme="majorHAnsi" w:cstheme="majorHAnsi"/>
          <w:sz w:val="16"/>
        </w:rPr>
        <w:t>, tempered only by the painful regret that it took the death of millions to realize a goal that for so many had been self-evident since 1945.</w:t>
      </w:r>
    </w:p>
    <w:p w14:paraId="4DF36850" w14:textId="77777777" w:rsidR="00851A06" w:rsidRPr="00280EE7" w:rsidRDefault="00851A06" w:rsidP="00851A06">
      <w:pPr>
        <w:pStyle w:val="Heading4"/>
        <w:rPr>
          <w:rFonts w:asciiTheme="majorHAnsi" w:hAnsiTheme="majorHAnsi" w:cstheme="majorHAnsi"/>
        </w:rPr>
      </w:pPr>
      <w:r w:rsidRPr="00280EE7">
        <w:rPr>
          <w:rFonts w:asciiTheme="majorHAnsi" w:hAnsiTheme="majorHAnsi" w:cstheme="majorHAnsi"/>
        </w:rPr>
        <w:t>Nuclear war causes social change and increased approval for disarmament</w:t>
      </w:r>
    </w:p>
    <w:p w14:paraId="0DF59C22" w14:textId="77777777" w:rsidR="00851A06" w:rsidRPr="00280EE7" w:rsidRDefault="00851A06" w:rsidP="00851A06">
      <w:pPr>
        <w:rPr>
          <w:rFonts w:asciiTheme="majorHAnsi" w:hAnsiTheme="majorHAnsi" w:cstheme="majorHAnsi"/>
        </w:rPr>
      </w:pPr>
      <w:r w:rsidRPr="00280EE7">
        <w:rPr>
          <w:rStyle w:val="Style13ptBold"/>
          <w:rFonts w:asciiTheme="majorHAnsi" w:hAnsiTheme="majorHAnsi" w:cstheme="majorHAnsi"/>
        </w:rPr>
        <w:t>Martin 82</w:t>
      </w:r>
      <w:r w:rsidRPr="00280EE7">
        <w:rPr>
          <w:rFonts w:asciiTheme="majorHAnsi" w:hAnsiTheme="majorHAnsi" w:cstheme="majorHAnsi"/>
        </w:rPr>
        <w:t>. (Brian, Professor of Social Sciences at the University of Wollongong. “How the Peace¶ Movement Should be Preparing for Nuclear War,” Bulletin of Peace Proposals, Vol. 13, No. 2, 1982, pp. 149-159)//</w:t>
      </w:r>
      <w:proofErr w:type="spellStart"/>
      <w:r w:rsidRPr="00280EE7">
        <w:rPr>
          <w:rFonts w:asciiTheme="majorHAnsi" w:hAnsiTheme="majorHAnsi" w:cstheme="majorHAnsi"/>
        </w:rPr>
        <w:t>ww</w:t>
      </w:r>
      <w:proofErr w:type="spellEnd"/>
      <w:r w:rsidRPr="00280EE7">
        <w:rPr>
          <w:rFonts w:asciiTheme="majorHAnsi" w:hAnsiTheme="majorHAnsi" w:cstheme="majorHAnsi"/>
        </w:rPr>
        <w:t xml:space="preserve"> BJ</w:t>
      </w:r>
    </w:p>
    <w:p w14:paraId="22737A61" w14:textId="77777777" w:rsidR="00851A06" w:rsidRPr="00280EE7" w:rsidRDefault="00851A06" w:rsidP="00851A06">
      <w:pPr>
        <w:rPr>
          <w:rFonts w:asciiTheme="majorHAnsi" w:hAnsiTheme="majorHAnsi" w:cstheme="majorHAnsi"/>
          <w:sz w:val="16"/>
        </w:rPr>
      </w:pPr>
      <w:r w:rsidRPr="00280EE7">
        <w:rPr>
          <w:rStyle w:val="StyleUnderline"/>
          <w:rFonts w:asciiTheme="majorHAnsi" w:hAnsiTheme="majorHAnsi" w:cstheme="majorHAnsi"/>
        </w:rPr>
        <w:t xml:space="preserve">As well as encouraging moves towards repressive rule, the </w:t>
      </w:r>
      <w:r w:rsidRPr="00280EE7">
        <w:rPr>
          <w:rStyle w:val="StyleUnderline"/>
          <w:rFonts w:asciiTheme="majorHAnsi" w:hAnsiTheme="majorHAnsi" w:cstheme="majorHAnsi"/>
          <w:highlight w:val="cyan"/>
        </w:rPr>
        <w:t>political and social upheaval</w:t>
      </w:r>
      <w:r w:rsidRPr="00280EE7">
        <w:rPr>
          <w:rStyle w:val="StyleUnderline"/>
          <w:rFonts w:asciiTheme="majorHAnsi" w:hAnsiTheme="majorHAnsi" w:cstheme="majorHAnsi"/>
        </w:rPr>
        <w:t xml:space="preserve"> resulting </w:t>
      </w:r>
      <w:r w:rsidRPr="00280EE7">
        <w:rPr>
          <w:rStyle w:val="StyleUnderline"/>
          <w:rFonts w:asciiTheme="majorHAnsi" w:hAnsiTheme="majorHAnsi" w:cstheme="majorHAnsi"/>
          <w:highlight w:val="cyan"/>
        </w:rPr>
        <w:t>from nuclear war</w:t>
      </w:r>
      <w:r w:rsidRPr="00280EE7">
        <w:rPr>
          <w:rStyle w:val="StyleUnderline"/>
          <w:rFonts w:asciiTheme="majorHAnsi" w:hAnsiTheme="majorHAnsi" w:cstheme="majorHAnsi"/>
        </w:rPr>
        <w:t xml:space="preserve"> could also </w:t>
      </w:r>
      <w:r w:rsidRPr="00280EE7">
        <w:rPr>
          <w:rStyle w:val="StyleUnderline"/>
          <w:rFonts w:asciiTheme="majorHAnsi" w:hAnsiTheme="majorHAnsi" w:cstheme="majorHAnsi"/>
          <w:highlight w:val="cyan"/>
        </w:rPr>
        <w:t>provide major opportunities for rapid social change</w:t>
      </w:r>
      <w:r w:rsidRPr="00280EE7">
        <w:rPr>
          <w:rStyle w:val="StyleUnderline"/>
          <w:rFonts w:asciiTheme="majorHAnsi" w:hAnsiTheme="majorHAnsi" w:cstheme="majorHAnsi"/>
        </w:rPr>
        <w:t xml:space="preserve"> in progressive directions. Several factors would operate </w:t>
      </w:r>
      <w:proofErr w:type="gramStart"/>
      <w:r w:rsidRPr="00280EE7">
        <w:rPr>
          <w:rStyle w:val="StyleUnderline"/>
          <w:rFonts w:asciiTheme="majorHAnsi" w:hAnsiTheme="majorHAnsi" w:cstheme="majorHAnsi"/>
        </w:rPr>
        <w:t>here.¶</w:t>
      </w:r>
      <w:proofErr w:type="gramEnd"/>
      <w:r w:rsidRPr="00280EE7">
        <w:rPr>
          <w:rStyle w:val="StyleUnderline"/>
          <w:rFonts w:asciiTheme="majorHAnsi" w:hAnsiTheme="majorHAnsi" w:cstheme="majorHAnsi"/>
        </w:rPr>
        <w:t xml:space="preserve"> (a) There would be </w:t>
      </w:r>
      <w:r w:rsidRPr="00280EE7">
        <w:rPr>
          <w:rStyle w:val="StyleUnderline"/>
          <w:rFonts w:asciiTheme="majorHAnsi" w:hAnsiTheme="majorHAnsi" w:cstheme="majorHAnsi"/>
          <w:highlight w:val="cyan"/>
        </w:rPr>
        <w:t>worldwide anguish and outrage at</w:t>
      </w:r>
      <w:r w:rsidRPr="00280EE7">
        <w:rPr>
          <w:rStyle w:val="StyleUnderline"/>
          <w:rFonts w:asciiTheme="majorHAnsi" w:hAnsiTheme="majorHAnsi" w:cstheme="majorHAnsi"/>
        </w:rPr>
        <w:t xml:space="preserve"> any significant </w:t>
      </w:r>
      <w:r w:rsidRPr="00280EE7">
        <w:rPr>
          <w:rStyle w:val="StyleUnderline"/>
          <w:rFonts w:asciiTheme="majorHAnsi" w:hAnsiTheme="majorHAnsi" w:cstheme="majorHAnsi"/>
          <w:highlight w:val="cyan"/>
        </w:rPr>
        <w:t>use of nuclear weapons</w:t>
      </w:r>
      <w:r w:rsidRPr="00280EE7">
        <w:rPr>
          <w:rStyle w:val="StyleUnderline"/>
          <w:rFonts w:asciiTheme="majorHAnsi" w:hAnsiTheme="majorHAnsi" w:cstheme="majorHAnsi"/>
        </w:rPr>
        <w:t xml:space="preserve"> against populations. </w:t>
      </w:r>
      <w:r w:rsidRPr="00280EE7">
        <w:rPr>
          <w:rFonts w:asciiTheme="majorHAnsi" w:hAnsiTheme="majorHAnsi" w:cstheme="majorHAnsi"/>
          <w:sz w:val="16"/>
        </w:rPr>
        <w:t xml:space="preserve">This emotion could easily turn against established institutions.¶ </w:t>
      </w:r>
      <w:r w:rsidRPr="00280EE7">
        <w:rPr>
          <w:rStyle w:val="StyleUnderline"/>
          <w:rFonts w:asciiTheme="majorHAnsi" w:hAnsiTheme="majorHAnsi" w:cstheme="majorHAnsi"/>
        </w:rPr>
        <w:t xml:space="preserve">(b) A nuclear war involving the US, Soviet Union and Europe would </w:t>
      </w:r>
      <w:r w:rsidRPr="00280EE7">
        <w:rPr>
          <w:rStyle w:val="StyleUnderline"/>
          <w:rFonts w:asciiTheme="majorHAnsi" w:hAnsiTheme="majorHAnsi" w:cstheme="majorHAnsi"/>
          <w:highlight w:val="cyan"/>
        </w:rPr>
        <w:t>weaken or destroy</w:t>
      </w:r>
      <w:r w:rsidRPr="00280EE7">
        <w:rPr>
          <w:rStyle w:val="StyleUnderline"/>
          <w:rFonts w:asciiTheme="majorHAnsi" w:hAnsiTheme="majorHAnsi" w:cstheme="majorHAnsi"/>
        </w:rPr>
        <w:t xml:space="preserve"> the bases </w:t>
      </w:r>
      <w:r w:rsidRPr="00280EE7">
        <w:rPr>
          <w:rStyle w:val="StyleUnderline"/>
          <w:rFonts w:asciiTheme="majorHAnsi" w:hAnsiTheme="majorHAnsi" w:cstheme="majorHAnsi"/>
          <w:highlight w:val="cyan"/>
        </w:rPr>
        <w:t>for imperialism and neocolonialism</w:t>
      </w:r>
      <w:r w:rsidRPr="00280EE7">
        <w:rPr>
          <w:rStyle w:val="StyleUnderline"/>
          <w:rFonts w:asciiTheme="majorHAnsi" w:hAnsiTheme="majorHAnsi" w:cstheme="majorHAnsi"/>
        </w:rPr>
        <w:t xml:space="preserve"> in poor countries, and </w:t>
      </w:r>
      <w:r w:rsidRPr="00280EE7">
        <w:rPr>
          <w:rStyle w:val="StyleUnderline"/>
          <w:rFonts w:asciiTheme="majorHAnsi" w:hAnsiTheme="majorHAnsi" w:cstheme="majorHAnsi"/>
          <w:highlight w:val="cyan"/>
        </w:rPr>
        <w:t>stimulate widespread revolutionary action</w:t>
      </w:r>
      <w:r w:rsidRPr="00280EE7">
        <w:rPr>
          <w:rStyle w:val="StyleUnderline"/>
          <w:rFonts w:asciiTheme="majorHAnsi" w:hAnsiTheme="majorHAnsi" w:cstheme="majorHAnsi"/>
        </w:rPr>
        <w:t xml:space="preserve"> that </w:t>
      </w:r>
      <w:r w:rsidRPr="00280EE7">
        <w:rPr>
          <w:rStyle w:val="StyleUnderline"/>
          <w:rFonts w:asciiTheme="majorHAnsi" w:hAnsiTheme="majorHAnsi" w:cstheme="majorHAnsi"/>
          <w:highlight w:val="cyan"/>
        </w:rPr>
        <w:t>could not be contained</w:t>
      </w:r>
      <w:r w:rsidRPr="00280EE7">
        <w:rPr>
          <w:rStyle w:val="StyleUnderline"/>
          <w:rFonts w:asciiTheme="majorHAnsi" w:hAnsiTheme="majorHAnsi" w:cstheme="majorHAnsi"/>
        </w:rPr>
        <w:t xml:space="preserve"> by local elites left without rich country support.¶ (c) In areas directly affected by nuclear attack, the destruction of established institutions would </w:t>
      </w:r>
      <w:r w:rsidRPr="00280EE7">
        <w:rPr>
          <w:rStyle w:val="StyleUnderline"/>
          <w:rFonts w:asciiTheme="majorHAnsi" w:hAnsiTheme="majorHAnsi" w:cstheme="majorHAnsi"/>
          <w:highlight w:val="cyan"/>
        </w:rPr>
        <w:t>allow</w:t>
      </w:r>
      <w:r w:rsidRPr="00280EE7">
        <w:rPr>
          <w:rStyle w:val="StyleUnderline"/>
          <w:rFonts w:asciiTheme="majorHAnsi" w:hAnsiTheme="majorHAnsi" w:cstheme="majorHAnsi"/>
        </w:rPr>
        <w:t xml:space="preserve"> the </w:t>
      </w:r>
      <w:r w:rsidRPr="00280EE7">
        <w:rPr>
          <w:rStyle w:val="StyleUnderline"/>
          <w:rFonts w:asciiTheme="majorHAnsi" w:hAnsiTheme="majorHAnsi" w:cstheme="majorHAnsi"/>
          <w:highlight w:val="cyan"/>
        </w:rPr>
        <w:t>creation of new structures</w:t>
      </w:r>
      <w:r w:rsidRPr="00280EE7">
        <w:rPr>
          <w:rStyle w:val="StyleUnderline"/>
          <w:rFonts w:asciiTheme="majorHAnsi" w:hAnsiTheme="majorHAnsi" w:cstheme="majorHAnsi"/>
        </w:rPr>
        <w:t>.¶</w:t>
      </w:r>
      <w:r w:rsidRPr="00280EE7">
        <w:rPr>
          <w:rFonts w:asciiTheme="majorHAnsi" w:hAnsiTheme="majorHAnsi" w:cstheme="majorHAnsi"/>
          <w:sz w:val="16"/>
        </w:rPr>
        <w:t xml:space="preserve"> Historically, periods of economic or military crisis often have preceded revolutionary change, though not always with desirable results. </w:t>
      </w:r>
      <w:r w:rsidRPr="00280EE7">
        <w:rPr>
          <w:rStyle w:val="StyleUnderline"/>
          <w:rFonts w:asciiTheme="majorHAnsi" w:hAnsiTheme="majorHAnsi" w:cstheme="majorHAnsi"/>
        </w:rPr>
        <w:t xml:space="preserve">Crises </w:t>
      </w:r>
      <w:r w:rsidRPr="00280EE7">
        <w:rPr>
          <w:rStyle w:val="StyleUnderline"/>
          <w:rFonts w:asciiTheme="majorHAnsi" w:hAnsiTheme="majorHAnsi" w:cstheme="majorHAnsi"/>
          <w:highlight w:val="cyan"/>
        </w:rPr>
        <w:t>provide opportunities for groups</w:t>
      </w:r>
      <w:r w:rsidRPr="00280EE7">
        <w:rPr>
          <w:rStyle w:val="StyleUnderline"/>
          <w:rFonts w:asciiTheme="majorHAnsi" w:hAnsiTheme="majorHAnsi" w:cstheme="majorHAnsi"/>
        </w:rPr>
        <w:t xml:space="preserve"> which are </w:t>
      </w:r>
      <w:proofErr w:type="spellStart"/>
      <w:r w:rsidRPr="00280EE7">
        <w:rPr>
          <w:rStyle w:val="StyleUnderline"/>
          <w:rFonts w:asciiTheme="majorHAnsi" w:hAnsiTheme="majorHAnsi" w:cstheme="majorHAnsi"/>
        </w:rPr>
        <w:t>organised</w:t>
      </w:r>
      <w:proofErr w:type="spellEnd"/>
      <w:r w:rsidRPr="00280EE7">
        <w:rPr>
          <w:rStyle w:val="StyleUnderline"/>
          <w:rFonts w:asciiTheme="majorHAnsi" w:hAnsiTheme="majorHAnsi" w:cstheme="majorHAnsi"/>
        </w:rPr>
        <w:t xml:space="preserve"> and able to take advantage of them</w:t>
      </w:r>
      <w:r w:rsidRPr="00280EE7">
        <w:rPr>
          <w:rFonts w:asciiTheme="majorHAnsi" w:hAnsiTheme="majorHAnsi" w:cstheme="majorHAnsi"/>
          <w:sz w:val="16"/>
        </w:rPr>
        <w:t>. In the case of nuclear war, present governments have made some arrangements to preserve their type of rule after a nuclear war. By contrast, the peace movement is almost completely unprepared to respond to a crisis engendered by nuclear war.</w:t>
      </w:r>
    </w:p>
    <w:p w14:paraId="432A8D4A" w14:textId="77777777" w:rsidR="00851A06" w:rsidRPr="00280EE7" w:rsidRDefault="00851A06" w:rsidP="00851A06">
      <w:pPr>
        <w:rPr>
          <w:rFonts w:asciiTheme="majorHAnsi" w:hAnsiTheme="majorHAnsi" w:cstheme="majorHAnsi"/>
          <w:sz w:val="16"/>
        </w:rPr>
      </w:pPr>
    </w:p>
    <w:p w14:paraId="16FA4115" w14:textId="77777777" w:rsidR="00851A06" w:rsidRPr="00280EE7" w:rsidRDefault="00851A06" w:rsidP="00851A06">
      <w:pPr>
        <w:rPr>
          <w:rFonts w:asciiTheme="majorHAnsi" w:hAnsiTheme="majorHAnsi" w:cstheme="majorHAnsi"/>
        </w:rPr>
      </w:pPr>
    </w:p>
    <w:p w14:paraId="2DAD152D" w14:textId="77777777" w:rsidR="00851A06" w:rsidRDefault="00851A06" w:rsidP="00851A06">
      <w:pPr>
        <w:pStyle w:val="Heading2"/>
      </w:pPr>
      <w:r>
        <w:t>COVID</w:t>
      </w:r>
    </w:p>
    <w:p w14:paraId="641236F0" w14:textId="77777777" w:rsidR="00851A06" w:rsidRPr="00D930D6" w:rsidRDefault="00851A06" w:rsidP="00851A06">
      <w:pPr>
        <w:pStyle w:val="Heading4"/>
        <w:rPr>
          <w:rStyle w:val="Style13ptBold"/>
          <w:rFonts w:asciiTheme="majorHAnsi" w:hAnsiTheme="majorHAnsi" w:cstheme="majorHAnsi"/>
          <w:b/>
          <w:bCs w:val="0"/>
        </w:rPr>
      </w:pPr>
      <w:r w:rsidRPr="00D930D6">
        <w:rPr>
          <w:rStyle w:val="Style13ptBold"/>
          <w:rFonts w:asciiTheme="majorHAnsi" w:hAnsiTheme="majorHAnsi" w:cstheme="majorHAnsi"/>
          <w:b/>
        </w:rPr>
        <w:t>Current COVID-19 patent waivers will solve the pandemics advantage</w:t>
      </w:r>
    </w:p>
    <w:p w14:paraId="29D27BFE" w14:textId="77777777" w:rsidR="00851A06" w:rsidRPr="00D930D6" w:rsidRDefault="00851A06" w:rsidP="00851A06">
      <w:pPr>
        <w:rPr>
          <w:rStyle w:val="Style13ptBold"/>
          <w:rFonts w:asciiTheme="majorHAnsi" w:hAnsiTheme="majorHAnsi" w:cstheme="majorHAnsi"/>
          <w:sz w:val="16"/>
          <w:szCs w:val="16"/>
        </w:rPr>
      </w:pPr>
      <w:proofErr w:type="spellStart"/>
      <w:r w:rsidRPr="00D930D6">
        <w:rPr>
          <w:rStyle w:val="Style13ptBold"/>
          <w:rFonts w:asciiTheme="majorHAnsi" w:hAnsiTheme="majorHAnsi" w:cstheme="majorHAnsi"/>
        </w:rPr>
        <w:t>Pti</w:t>
      </w:r>
      <w:proofErr w:type="spellEnd"/>
      <w:r w:rsidRPr="00D930D6">
        <w:rPr>
          <w:rStyle w:val="Style13ptBold"/>
          <w:rFonts w:asciiTheme="majorHAnsi" w:hAnsiTheme="majorHAnsi" w:cstheme="majorHAnsi"/>
        </w:rPr>
        <w:t xml:space="preserve"> 21 </w:t>
      </w:r>
      <w:r w:rsidRPr="00D930D6">
        <w:rPr>
          <w:rStyle w:val="Style13ptBold"/>
          <w:rFonts w:asciiTheme="majorHAnsi" w:hAnsiTheme="majorHAnsi" w:cstheme="majorHAnsi"/>
          <w:sz w:val="16"/>
          <w:szCs w:val="16"/>
        </w:rPr>
        <w:t>[6-10-2021, "India, South Africa’s patent waiver proposal in WTO achieved tremendous mileage, progression: Commerce Secretary," Hindu, https://www.thehindu.com/news/national/india-south-africas-patent-waiver-proposal-in-wto-achieved-tremendous-mileage-progression-commerce-secretary/article34778668.ece]</w:t>
      </w:r>
    </w:p>
    <w:p w14:paraId="0AEB7AD8" w14:textId="77777777" w:rsidR="00851A06" w:rsidRPr="00D930D6" w:rsidRDefault="00851A06" w:rsidP="00851A06">
      <w:pPr>
        <w:rPr>
          <w:rStyle w:val="Style13ptBold"/>
          <w:rFonts w:asciiTheme="majorHAnsi" w:hAnsiTheme="majorHAnsi" w:cstheme="majorHAnsi"/>
          <w:b w:val="0"/>
          <w:bCs w:val="0"/>
          <w:sz w:val="16"/>
          <w:szCs w:val="16"/>
        </w:rPr>
      </w:pPr>
      <w:r w:rsidRPr="00D930D6">
        <w:rPr>
          <w:rFonts w:asciiTheme="majorHAnsi" w:hAnsiTheme="majorHAnsi" w:cstheme="majorHAnsi"/>
          <w:u w:val="single"/>
        </w:rPr>
        <w:t xml:space="preserve">The </w:t>
      </w:r>
      <w:r w:rsidRPr="00D930D6">
        <w:rPr>
          <w:rFonts w:asciiTheme="majorHAnsi" w:hAnsiTheme="majorHAnsi" w:cstheme="majorHAnsi"/>
          <w:highlight w:val="cyan"/>
          <w:u w:val="single"/>
        </w:rPr>
        <w:t>proposal of India and South Africa</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on</w:t>
      </w:r>
      <w:r w:rsidRPr="00D930D6">
        <w:rPr>
          <w:rFonts w:asciiTheme="majorHAnsi" w:hAnsiTheme="majorHAnsi" w:cstheme="majorHAnsi"/>
          <w:u w:val="single"/>
        </w:rPr>
        <w:t xml:space="preserve"> providing temporary </w:t>
      </w:r>
      <w:r w:rsidRPr="00D930D6">
        <w:rPr>
          <w:rFonts w:asciiTheme="majorHAnsi" w:hAnsiTheme="majorHAnsi" w:cstheme="majorHAnsi"/>
          <w:highlight w:val="cyan"/>
          <w:u w:val="single"/>
        </w:rPr>
        <w:t>patent waiver</w:t>
      </w:r>
      <w:r w:rsidRPr="00D930D6">
        <w:rPr>
          <w:rFonts w:asciiTheme="majorHAnsi" w:hAnsiTheme="majorHAnsi" w:cstheme="majorHAnsi"/>
          <w:u w:val="single"/>
        </w:rPr>
        <w:t xml:space="preserve"> at the World Trade </w:t>
      </w:r>
      <w:proofErr w:type="spellStart"/>
      <w:r w:rsidRPr="00D930D6">
        <w:rPr>
          <w:rFonts w:asciiTheme="majorHAnsi" w:hAnsiTheme="majorHAnsi" w:cstheme="majorHAnsi"/>
          <w:u w:val="single"/>
        </w:rPr>
        <w:t>Organisation</w:t>
      </w:r>
      <w:proofErr w:type="spellEnd"/>
      <w:r w:rsidRPr="00D930D6">
        <w:rPr>
          <w:rFonts w:asciiTheme="majorHAnsi" w:hAnsiTheme="majorHAnsi" w:cstheme="majorHAnsi"/>
          <w:u w:val="single"/>
        </w:rPr>
        <w:t xml:space="preserve"> (WTO) to deal </w:t>
      </w:r>
      <w:r w:rsidRPr="00D930D6">
        <w:rPr>
          <w:rFonts w:asciiTheme="majorHAnsi" w:hAnsiTheme="majorHAnsi" w:cstheme="majorHAnsi"/>
          <w:highlight w:val="cyan"/>
          <w:u w:val="single"/>
        </w:rPr>
        <w:t>with the COVID-19 pandemic</w:t>
      </w:r>
      <w:r w:rsidRPr="00D930D6">
        <w:rPr>
          <w:rFonts w:asciiTheme="majorHAnsi" w:hAnsiTheme="majorHAnsi" w:cstheme="majorHAnsi"/>
          <w:u w:val="single"/>
        </w:rPr>
        <w:t xml:space="preserve"> has </w:t>
      </w:r>
      <w:r w:rsidRPr="00D930D6">
        <w:rPr>
          <w:rFonts w:asciiTheme="majorHAnsi" w:hAnsiTheme="majorHAnsi" w:cstheme="majorHAnsi"/>
          <w:highlight w:val="cyan"/>
          <w:u w:val="single"/>
        </w:rPr>
        <w:t>achieved tremendous mileage</w:t>
      </w:r>
      <w:r w:rsidRPr="00D930D6">
        <w:rPr>
          <w:rFonts w:asciiTheme="majorHAnsi" w:hAnsiTheme="majorHAnsi" w:cstheme="majorHAnsi"/>
          <w:u w:val="single"/>
        </w:rPr>
        <w:t xml:space="preserve"> and progression as the WTO member countries have agreed to commence text-based negotiations on it, a top government official said on June 10. The Trade-Related Aspects of Intellectual Property Rights (</w:t>
      </w:r>
      <w:r w:rsidRPr="00D930D6">
        <w:rPr>
          <w:rFonts w:asciiTheme="majorHAnsi" w:hAnsiTheme="majorHAnsi" w:cstheme="majorHAnsi"/>
          <w:highlight w:val="cyan"/>
          <w:u w:val="single"/>
        </w:rPr>
        <w:t>TRIPS</w:t>
      </w:r>
      <w:r w:rsidRPr="00D930D6">
        <w:rPr>
          <w:rFonts w:asciiTheme="majorHAnsi" w:hAnsiTheme="majorHAnsi" w:cstheme="majorHAnsi"/>
          <w:u w:val="single"/>
        </w:rPr>
        <w:t xml:space="preserve">) Council of the World Trade Organization (WTO) on June 9 </w:t>
      </w:r>
      <w:r w:rsidRPr="00D930D6">
        <w:rPr>
          <w:rFonts w:asciiTheme="majorHAnsi" w:hAnsiTheme="majorHAnsi" w:cstheme="majorHAnsi"/>
          <w:highlight w:val="cyan"/>
          <w:u w:val="single"/>
        </w:rPr>
        <w:t>agreed with consensus to</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start</w:t>
      </w:r>
      <w:r w:rsidRPr="00D930D6">
        <w:rPr>
          <w:rFonts w:asciiTheme="majorHAnsi" w:hAnsiTheme="majorHAnsi" w:cstheme="majorHAnsi"/>
          <w:u w:val="single"/>
        </w:rPr>
        <w:t xml:space="preserve"> text-based </w:t>
      </w:r>
      <w:r w:rsidRPr="00D930D6">
        <w:rPr>
          <w:rFonts w:asciiTheme="majorHAnsi" w:hAnsiTheme="majorHAnsi" w:cstheme="majorHAnsi"/>
          <w:highlight w:val="cyan"/>
          <w:u w:val="single"/>
        </w:rPr>
        <w:t>negotiations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on</w:t>
      </w:r>
      <w:r w:rsidRPr="00D930D6">
        <w:rPr>
          <w:rFonts w:asciiTheme="majorHAnsi" w:hAnsiTheme="majorHAnsi" w:cstheme="majorHAnsi"/>
          <w:u w:val="single"/>
        </w:rPr>
        <w:t xml:space="preserve"> a </w:t>
      </w:r>
      <w:r w:rsidRPr="00D930D6">
        <w:rPr>
          <w:rFonts w:asciiTheme="majorHAnsi" w:hAnsiTheme="majorHAnsi" w:cstheme="majorHAnsi"/>
          <w:highlight w:val="cyan"/>
          <w:u w:val="single"/>
        </w:rPr>
        <w:t>proposal</w:t>
      </w:r>
      <w:r w:rsidRPr="00D930D6">
        <w:rPr>
          <w:rFonts w:asciiTheme="majorHAnsi" w:hAnsiTheme="majorHAnsi" w:cstheme="majorHAnsi"/>
          <w:u w:val="single"/>
        </w:rPr>
        <w:t xml:space="preserve"> submitted by India and South Africa </w:t>
      </w:r>
      <w:r w:rsidRPr="00D930D6">
        <w:rPr>
          <w:rFonts w:asciiTheme="majorHAnsi" w:hAnsiTheme="majorHAnsi" w:cstheme="majorHAnsi"/>
          <w:highlight w:val="cyan"/>
          <w:u w:val="single"/>
        </w:rPr>
        <w:t>seeking patent waivers</w:t>
      </w:r>
      <w:r w:rsidRPr="00D930D6">
        <w:rPr>
          <w:rFonts w:asciiTheme="majorHAnsi" w:hAnsiTheme="majorHAnsi" w:cstheme="majorHAnsi"/>
          <w:u w:val="single"/>
        </w:rPr>
        <w:t xml:space="preserve"> to deal with the COVID-19 crisis. Commerce Secretary Anup Wadhawan said that the text-based negotiations </w:t>
      </w:r>
      <w:proofErr w:type="gramStart"/>
      <w:r w:rsidRPr="00D930D6">
        <w:rPr>
          <w:rFonts w:asciiTheme="majorHAnsi" w:hAnsiTheme="majorHAnsi" w:cstheme="majorHAnsi"/>
          <w:u w:val="single"/>
        </w:rPr>
        <w:t>is</w:t>
      </w:r>
      <w:proofErr w:type="gramEnd"/>
      <w:r w:rsidRPr="00D930D6">
        <w:rPr>
          <w:rFonts w:asciiTheme="majorHAnsi" w:hAnsiTheme="majorHAnsi" w:cstheme="majorHAnsi"/>
          <w:u w:val="single"/>
        </w:rPr>
        <w:t xml:space="preserve"> the way forward and it means that the members have broadly and in-principle accepted the objective behind the waiver proposal. “</w:t>
      </w:r>
      <w:r w:rsidRPr="00D930D6">
        <w:rPr>
          <w:rFonts w:asciiTheme="majorHAnsi" w:hAnsiTheme="majorHAnsi" w:cstheme="majorHAnsi"/>
          <w:highlight w:val="cyan"/>
          <w:u w:val="single"/>
        </w:rPr>
        <w:t>India and South Africa’s proposal has achieved tremendous mileage</w:t>
      </w:r>
      <w:r w:rsidRPr="00D930D6">
        <w:rPr>
          <w:rFonts w:asciiTheme="majorHAnsi" w:hAnsiTheme="majorHAnsi" w:cstheme="majorHAnsi"/>
          <w:u w:val="single"/>
        </w:rPr>
        <w:t xml:space="preserve"> and tremendous progression </w:t>
      </w:r>
      <w:r w:rsidRPr="00D930D6">
        <w:rPr>
          <w:rFonts w:asciiTheme="majorHAnsi" w:hAnsiTheme="majorHAnsi" w:cstheme="majorHAnsi"/>
          <w:highlight w:val="cyan"/>
          <w:u w:val="single"/>
        </w:rPr>
        <w:t>at a very fast pace</w:t>
      </w:r>
      <w:r w:rsidRPr="00D930D6">
        <w:rPr>
          <w:rFonts w:asciiTheme="majorHAnsi" w:hAnsiTheme="majorHAnsi" w:cstheme="majorHAnsi"/>
          <w:u w:val="single"/>
        </w:rPr>
        <w:t xml:space="preserve">,” he told reporters. </w:t>
      </w:r>
      <w:r w:rsidRPr="00D930D6">
        <w:rPr>
          <w:rFonts w:asciiTheme="majorHAnsi" w:hAnsiTheme="majorHAnsi" w:cstheme="majorHAnsi"/>
          <w:sz w:val="16"/>
          <w:szCs w:val="16"/>
        </w:rPr>
        <w:t xml:space="preserve">“There is a deadline that by July-end, the members are expected to come to an agreed text. </w:t>
      </w:r>
      <w:proofErr w:type="gramStart"/>
      <w:r w:rsidRPr="00D930D6">
        <w:rPr>
          <w:rFonts w:asciiTheme="majorHAnsi" w:hAnsiTheme="majorHAnsi" w:cstheme="majorHAnsi"/>
          <w:sz w:val="16"/>
          <w:szCs w:val="16"/>
        </w:rPr>
        <w:t>So</w:t>
      </w:r>
      <w:proofErr w:type="gramEnd"/>
      <w:r w:rsidRPr="00D930D6">
        <w:rPr>
          <w:rFonts w:asciiTheme="majorHAnsi" w:hAnsiTheme="majorHAnsi" w:cstheme="majorHAnsi"/>
          <w:sz w:val="16"/>
          <w:szCs w:val="16"/>
        </w:rPr>
        <w:t xml:space="preserve"> it is a very positive development,” he added. How the objective will be given effect and to what extent and for how much duration, all that would happen though text-based negotiations, the Secretary noted. </w:t>
      </w:r>
      <w:r w:rsidRPr="00D930D6">
        <w:rPr>
          <w:rFonts w:asciiTheme="majorHAnsi" w:hAnsiTheme="majorHAnsi" w:cstheme="majorHAnsi"/>
          <w:u w:val="single"/>
        </w:rPr>
        <w:t xml:space="preserve">In October 2020, India and South Africa had submitted the first proposal suggesting a waiver for all WTO members on the implementation of certain provisions of the TRIPS Agreement in relation to the prevention, </w:t>
      </w:r>
      <w:proofErr w:type="gramStart"/>
      <w:r w:rsidRPr="00D930D6">
        <w:rPr>
          <w:rFonts w:asciiTheme="majorHAnsi" w:hAnsiTheme="majorHAnsi" w:cstheme="majorHAnsi"/>
          <w:u w:val="single"/>
        </w:rPr>
        <w:t>containment</w:t>
      </w:r>
      <w:proofErr w:type="gramEnd"/>
      <w:r w:rsidRPr="00D930D6">
        <w:rPr>
          <w:rFonts w:asciiTheme="majorHAnsi" w:hAnsiTheme="majorHAnsi" w:cstheme="majorHAnsi"/>
          <w:u w:val="single"/>
        </w:rPr>
        <w:t xml:space="preserve"> or treatment of COVID-19. </w:t>
      </w:r>
      <w:r w:rsidRPr="00D930D6">
        <w:rPr>
          <w:rFonts w:asciiTheme="majorHAnsi" w:hAnsiTheme="majorHAnsi" w:cstheme="majorHAnsi"/>
          <w:sz w:val="16"/>
          <w:szCs w:val="16"/>
        </w:rPr>
        <w:t xml:space="preserve">In May this year, a revised proposal was submitted by 62 co-sponsors, including India, South Africa, and Indonesia. The agreement on TRIPS came into effect in January 1995. It is a multilateral agreement on intellectual property (IP) rights such as copyright, industrial designs, patents and protection of undisclosed information or trade secrets. According to the revised proposal of 62 co-sponsors, the waiver should be in force for at least three years from the date of the decision on the matter. The co-sponsors have stated that the duration </w:t>
      </w:r>
      <w:proofErr w:type="gramStart"/>
      <w:r w:rsidRPr="00D930D6">
        <w:rPr>
          <w:rFonts w:asciiTheme="majorHAnsi" w:hAnsiTheme="majorHAnsi" w:cstheme="majorHAnsi"/>
          <w:sz w:val="16"/>
          <w:szCs w:val="16"/>
        </w:rPr>
        <w:t>has to</w:t>
      </w:r>
      <w:proofErr w:type="gramEnd"/>
      <w:r w:rsidRPr="00D930D6">
        <w:rPr>
          <w:rFonts w:asciiTheme="majorHAnsi" w:hAnsiTheme="majorHAnsi" w:cstheme="majorHAnsi"/>
          <w:sz w:val="16"/>
          <w:szCs w:val="16"/>
        </w:rPr>
        <w:t xml:space="preserve"> be practical for manufacturing to be feasible and viable. The revised text has also proposed waiver for health products and technologies as the prevention, treatment or containment of COVID-19 which involves a range of things and “intellectual property issues may arise with respect to the products and technologies, their materials or components, as well as their methods and means of manufacture.”</w:t>
      </w:r>
    </w:p>
    <w:p w14:paraId="06D47375" w14:textId="77777777" w:rsidR="00851A06" w:rsidRPr="00851A06" w:rsidRDefault="00851A06" w:rsidP="00851A06"/>
    <w:p w14:paraId="1F5E11D1" w14:textId="77777777" w:rsidR="00851A06" w:rsidRDefault="00851A06" w:rsidP="00851A06">
      <w:pPr>
        <w:pStyle w:val="Heading4"/>
      </w:pPr>
      <w:r>
        <w:t xml:space="preserve">3] 1AC solvency is contingent on winning that a vaccine waiver would solve COVID, but they never prove the infrastructure exists – prefer the NC evidence – it’s a key internal link to </w:t>
      </w:r>
      <w:proofErr w:type="spellStart"/>
      <w:r>
        <w:t>aff</w:t>
      </w:r>
      <w:proofErr w:type="spellEnd"/>
      <w:r>
        <w:t xml:space="preserve"> solvency that they just didn’t bother reading.</w:t>
      </w:r>
    </w:p>
    <w:p w14:paraId="2B3E6ABA" w14:textId="77777777" w:rsidR="00851A06" w:rsidRPr="00C34645" w:rsidRDefault="00851A06" w:rsidP="00851A06">
      <w:pPr>
        <w:keepNext/>
        <w:keepLines/>
        <w:spacing w:before="40" w:after="0"/>
        <w:outlineLvl w:val="3"/>
        <w:rPr>
          <w:rFonts w:eastAsia="SimSun" w:cs="Times New Roman"/>
          <w:b/>
          <w:iCs/>
          <w:sz w:val="26"/>
        </w:rPr>
      </w:pPr>
      <w:r w:rsidRPr="00C34645">
        <w:rPr>
          <w:rFonts w:eastAsia="SimSun" w:cs="Times New Roman"/>
          <w:b/>
          <w:iCs/>
          <w:sz w:val="26"/>
        </w:rPr>
        <w:t xml:space="preserve">No solvency and reject "empirical" claims -- vaccines require complex infrastructure to manufacture, not just patents </w:t>
      </w:r>
    </w:p>
    <w:p w14:paraId="14912D8D" w14:textId="77777777" w:rsidR="00851A06" w:rsidRPr="00C34645" w:rsidRDefault="00851A06" w:rsidP="00851A06">
      <w:pPr>
        <w:rPr>
          <w:rFonts w:eastAsia="Calibri"/>
        </w:rPr>
      </w:pPr>
      <w:r w:rsidRPr="00BC5C03">
        <w:rPr>
          <w:rFonts w:eastAsia="Calibri"/>
          <w:b/>
          <w:bCs/>
          <w:sz w:val="26"/>
        </w:rPr>
        <w:t>Hotez 5/10</w:t>
      </w:r>
      <w:r w:rsidRPr="00C34645">
        <w:rPr>
          <w:rFonts w:eastAsia="Calibri"/>
        </w:rPr>
        <w:t xml:space="preserve"> </w:t>
      </w:r>
      <w:r w:rsidRPr="00C34645">
        <w:rPr>
          <w:rFonts w:eastAsia="Calibri"/>
          <w:sz w:val="16"/>
          <w:szCs w:val="16"/>
        </w:rPr>
        <w:t>[Peter J. Hotez, Maria Elena Bottazzi, and Prashant Yadav. "Producing a Vaccine Requires More Than a Patent," Foreign Affairs, 5-10-2021, accessed 8-8-2021, https://www.foreignaffairs.com/articles/united-states/2021-05-10/producing-vaccine-requires-more-patent] HWIC</w:t>
      </w:r>
    </w:p>
    <w:p w14:paraId="208D34BE" w14:textId="77777777" w:rsidR="00851A06" w:rsidRPr="002C5558" w:rsidRDefault="00851A06" w:rsidP="00851A06">
      <w:pPr>
        <w:rPr>
          <w:rFonts w:eastAsia="Calibri"/>
          <w:sz w:val="16"/>
        </w:rPr>
      </w:pPr>
      <w:r w:rsidRPr="00C34645">
        <w:rPr>
          <w:rFonts w:eastAsia="Calibri"/>
          <w:sz w:val="16"/>
        </w:rPr>
        <w:t xml:space="preserve">On May 5, President Joe </w:t>
      </w:r>
      <w:r w:rsidRPr="00C34645">
        <w:rPr>
          <w:rFonts w:eastAsia="Calibri"/>
          <w:u w:val="single"/>
        </w:rPr>
        <w:t>Biden announced</w:t>
      </w:r>
      <w:r w:rsidRPr="00C34645">
        <w:rPr>
          <w:rFonts w:eastAsia="Calibri"/>
          <w:sz w:val="16"/>
        </w:rPr>
        <w:t xml:space="preserve"> that </w:t>
      </w:r>
      <w:r w:rsidRPr="00C34645">
        <w:rPr>
          <w:rFonts w:eastAsia="Calibri"/>
          <w:u w:val="single"/>
        </w:rPr>
        <w:t>the U</w:t>
      </w:r>
      <w:r w:rsidRPr="00C34645">
        <w:rPr>
          <w:rFonts w:eastAsia="Calibri"/>
          <w:sz w:val="16"/>
        </w:rPr>
        <w:t xml:space="preserve">nited </w:t>
      </w:r>
      <w:r w:rsidRPr="00C34645">
        <w:rPr>
          <w:rFonts w:eastAsia="Calibri"/>
          <w:u w:val="single"/>
        </w:rPr>
        <w:t>S</w:t>
      </w:r>
      <w:r w:rsidRPr="00C34645">
        <w:rPr>
          <w:rFonts w:eastAsia="Calibri"/>
          <w:sz w:val="16"/>
        </w:rPr>
        <w:t xml:space="preserve">tates </w:t>
      </w:r>
      <w:r w:rsidRPr="00C34645">
        <w:rPr>
          <w:rFonts w:eastAsia="Calibri"/>
          <w:u w:val="single"/>
        </w:rPr>
        <w:t>would support an international bid to waive intellectual property rights to vaccines</w:t>
      </w:r>
      <w:r w:rsidRPr="00C34645">
        <w:rPr>
          <w:rFonts w:eastAsia="Calibri"/>
          <w:sz w:val="16"/>
        </w:rPr>
        <w:t xml:space="preserve"> for the duration of the coronavirus pandemic, thereby </w:t>
      </w:r>
      <w:r w:rsidRPr="00C34645">
        <w:rPr>
          <w:rFonts w:eastAsia="Calibri"/>
          <w:u w:val="single"/>
        </w:rPr>
        <w:t>ostensibly allowing other countries to ramp up production</w:t>
      </w:r>
      <w:r w:rsidRPr="00C34645">
        <w:rPr>
          <w:rFonts w:eastAsia="Calibri"/>
          <w:sz w:val="16"/>
        </w:rPr>
        <w:t xml:space="preserve"> even of the sophisticated technology behind the Pfizer-BioNTech and Moderna vaccines against COVID-19. Many in the global health community and developing world welcomed the decision as a victory for greater equity in vaccine distribution, in which middle- and low-income countries are lagging far behind wealthy ones. But the </w:t>
      </w:r>
      <w:r w:rsidRPr="00C34645">
        <w:rPr>
          <w:rFonts w:eastAsia="Calibri"/>
          <w:u w:val="single"/>
        </w:rPr>
        <w:t>jubilation may be premature</w:t>
      </w:r>
      <w:r w:rsidRPr="00C34645">
        <w:rPr>
          <w:rFonts w:eastAsia="Calibri"/>
          <w:sz w:val="16"/>
        </w:rPr>
        <w:t xml:space="preserve">. </w:t>
      </w:r>
      <w:r w:rsidRPr="00C34645">
        <w:rPr>
          <w:rFonts w:eastAsia="Calibri"/>
          <w:u w:val="single"/>
        </w:rPr>
        <w:t xml:space="preserve">The drive for </w:t>
      </w:r>
      <w:r w:rsidRPr="00C34645">
        <w:rPr>
          <w:rFonts w:eastAsia="Calibri"/>
          <w:sz w:val="16"/>
        </w:rPr>
        <w:t xml:space="preserve">intellectual property </w:t>
      </w:r>
      <w:r w:rsidRPr="00757CA3">
        <w:rPr>
          <w:rFonts w:eastAsia="Calibri"/>
          <w:highlight w:val="green"/>
          <w:u w:val="single"/>
        </w:rPr>
        <w:t>waivers</w:t>
      </w:r>
      <w:r w:rsidRPr="00C34645">
        <w:rPr>
          <w:rFonts w:eastAsia="Calibri"/>
          <w:u w:val="single"/>
        </w:rPr>
        <w:t xml:space="preserve"> originates in part from</w:t>
      </w:r>
      <w:r w:rsidRPr="00C34645">
        <w:rPr>
          <w:rFonts w:eastAsia="Calibri"/>
          <w:sz w:val="16"/>
        </w:rPr>
        <w:t xml:space="preserve"> the world’s experience fighting </w:t>
      </w:r>
      <w:r w:rsidRPr="00C34645">
        <w:rPr>
          <w:rFonts w:eastAsia="Calibri"/>
          <w:u w:val="single"/>
        </w:rPr>
        <w:t>the last war, against HIV/AIDS.</w:t>
      </w:r>
      <w:r w:rsidRPr="00C34645">
        <w:rPr>
          <w:rFonts w:eastAsia="Calibri"/>
          <w:sz w:val="16"/>
        </w:rPr>
        <w:t xml:space="preserve"> Patent pools, intellectual property waivers, and other liberalizing mechanisms were urgent in assuring equity of access to lifesaving drugs during that epidemic. But </w:t>
      </w:r>
      <w:r w:rsidRPr="00C34645">
        <w:rPr>
          <w:rFonts w:eastAsia="Calibri"/>
          <w:u w:val="single"/>
        </w:rPr>
        <w:t xml:space="preserve">these tools </w:t>
      </w:r>
      <w:r w:rsidRPr="00757CA3">
        <w:rPr>
          <w:rFonts w:eastAsia="Calibri"/>
          <w:highlight w:val="green"/>
          <w:u w:val="single"/>
        </w:rPr>
        <w:t>are better suited to medicines and other pharmaceuticals than to vaccines. Producing vaccines</w:t>
      </w:r>
      <w:r w:rsidRPr="00757CA3">
        <w:rPr>
          <w:rFonts w:eastAsia="Calibri"/>
          <w:sz w:val="16"/>
          <w:highlight w:val="green"/>
        </w:rPr>
        <w:t>—</w:t>
      </w:r>
      <w:r w:rsidRPr="00C34645">
        <w:rPr>
          <w:rFonts w:eastAsia="Calibri"/>
          <w:sz w:val="16"/>
        </w:rPr>
        <w:t>particularly those as technologically complex as the messenger RNA (mRNA) inoculations against COVID-19—</w:t>
      </w:r>
      <w:r w:rsidRPr="00757CA3">
        <w:rPr>
          <w:rFonts w:eastAsia="Calibri"/>
          <w:highlight w:val="green"/>
          <w:u w:val="single"/>
        </w:rPr>
        <w:t>requires</w:t>
      </w:r>
      <w:r w:rsidRPr="00C34645">
        <w:rPr>
          <w:rFonts w:eastAsia="Calibri"/>
          <w:u w:val="single"/>
        </w:rPr>
        <w:t xml:space="preserve"> not only patents but </w:t>
      </w:r>
      <w:r w:rsidRPr="00757CA3">
        <w:rPr>
          <w:rFonts w:eastAsia="Calibri"/>
          <w:highlight w:val="green"/>
          <w:u w:val="single"/>
        </w:rPr>
        <w:t>an entire infrastructure that cannot be transferred overnight</w:t>
      </w:r>
      <w:r w:rsidRPr="00757CA3">
        <w:rPr>
          <w:rFonts w:eastAsia="Calibri"/>
          <w:sz w:val="16"/>
          <w:highlight w:val="green"/>
        </w:rPr>
        <w:t>.</w:t>
      </w:r>
      <w:r w:rsidRPr="00C34645">
        <w:rPr>
          <w:rFonts w:eastAsia="Calibri"/>
          <w:sz w:val="16"/>
        </w:rPr>
        <w:t xml:space="preserve"> The </w:t>
      </w:r>
      <w:r w:rsidRPr="00C34645">
        <w:rPr>
          <w:rFonts w:eastAsia="Calibri"/>
          <w:u w:val="single"/>
        </w:rPr>
        <w:t>sharing of patents is</w:t>
      </w:r>
      <w:r w:rsidRPr="00C34645">
        <w:rPr>
          <w:rFonts w:eastAsia="Calibri"/>
          <w:sz w:val="16"/>
        </w:rPr>
        <w:t xml:space="preserve"> an important and </w:t>
      </w:r>
      <w:r w:rsidRPr="00C34645">
        <w:rPr>
          <w:rFonts w:eastAsia="Calibri"/>
          <w:u w:val="single"/>
        </w:rPr>
        <w:t>welcome development for the long term, but it may not even be the most pressing first step.</w:t>
      </w:r>
      <w:r w:rsidRPr="00C34645">
        <w:rPr>
          <w:rFonts w:eastAsia="Calibri"/>
          <w:sz w:val="16"/>
        </w:rPr>
        <w:t xml:space="preserve"> JUST OPEN THE SPIGOT At the turn of the millennium, multinational pharmaceutical companies were charging $10,000 per patient for a daily drug regimen that could keep those infected with HIV/AIDS alive. Those in low- and middle-income countries in Africa and elsewhere could access this cocktail only under limited circumstances. Then, in 2001, the Indian drug manufacturer Cipla Limited began producing versions of a triple antiretroviral drug cocktail for a mere $350. Cipla, in collaboration with Médecins Sans </w:t>
      </w:r>
      <w:proofErr w:type="spellStart"/>
      <w:r w:rsidRPr="00C34645">
        <w:rPr>
          <w:rFonts w:eastAsia="Calibri"/>
          <w:sz w:val="16"/>
        </w:rPr>
        <w:t>Frontières</w:t>
      </w:r>
      <w:proofErr w:type="spellEnd"/>
      <w:r w:rsidRPr="00C34645">
        <w:rPr>
          <w:rFonts w:eastAsia="Calibri"/>
          <w:sz w:val="16"/>
        </w:rPr>
        <w:t xml:space="preserve"> (Doctors Without Borders), helped usher in a new era of global access to essential medicines—one that justified relaxing or even ignoring international patents and other property rights to produce and distribute an important and lifesaving drug as a generic. Since that time, global health advocacy organizations have found increasingly sophisticated ways to work with multinationals in ensuring access to essential medicines for low- and middle-income countries. In the 2010s, </w:t>
      </w:r>
      <w:r w:rsidRPr="00C34645">
        <w:rPr>
          <w:rFonts w:eastAsia="Calibri"/>
          <w:u w:val="single"/>
        </w:rPr>
        <w:t xml:space="preserve">the global health initiative </w:t>
      </w:r>
      <w:proofErr w:type="spellStart"/>
      <w:r w:rsidRPr="00C34645">
        <w:rPr>
          <w:rFonts w:eastAsia="Calibri"/>
          <w:u w:val="single"/>
        </w:rPr>
        <w:t>Unitaid</w:t>
      </w:r>
      <w:proofErr w:type="spellEnd"/>
      <w:r w:rsidRPr="00C34645">
        <w:rPr>
          <w:rFonts w:eastAsia="Calibri"/>
          <w:u w:val="single"/>
        </w:rPr>
        <w:t xml:space="preserve"> helped create a Medicines Patent Pool, in which pharmaceutical companies from all over the world offered antiretroviral drug licenses</w:t>
      </w:r>
      <w:r w:rsidRPr="00C34645">
        <w:rPr>
          <w:rFonts w:eastAsia="Calibri"/>
          <w:sz w:val="16"/>
        </w:rPr>
        <w:t xml:space="preserve">, thereby </w:t>
      </w:r>
      <w:r w:rsidRPr="00C34645">
        <w:rPr>
          <w:rFonts w:eastAsia="Calibri"/>
          <w:u w:val="single"/>
        </w:rPr>
        <w:t>creating a path for developing generic versions so long as the patent holders received royalties</w:t>
      </w:r>
      <w:r w:rsidRPr="00C34645">
        <w:rPr>
          <w:rFonts w:eastAsia="Calibri"/>
          <w:sz w:val="16"/>
        </w:rPr>
        <w:t>. The mechanism supplied voluntary licenses to new producers even while protecting the legal rights of the drugs’ original manufacturers</w:t>
      </w:r>
      <w:r w:rsidRPr="00757CA3">
        <w:rPr>
          <w:rFonts w:eastAsia="Calibri"/>
          <w:sz w:val="16"/>
          <w:highlight w:val="green"/>
        </w:rPr>
        <w:t xml:space="preserve">. </w:t>
      </w:r>
      <w:r w:rsidRPr="00757CA3">
        <w:rPr>
          <w:rFonts w:eastAsia="Calibri"/>
          <w:highlight w:val="green"/>
          <w:u w:val="single"/>
        </w:rPr>
        <w:t>Companies</w:t>
      </w:r>
      <w:r w:rsidRPr="00C34645">
        <w:rPr>
          <w:rFonts w:eastAsia="Calibri"/>
          <w:u w:val="single"/>
        </w:rPr>
        <w:t xml:space="preserve"> such as Gilead</w:t>
      </w:r>
      <w:r w:rsidRPr="00C34645">
        <w:rPr>
          <w:rFonts w:eastAsia="Calibri"/>
          <w:sz w:val="16"/>
        </w:rPr>
        <w:t xml:space="preserve">, for example, </w:t>
      </w:r>
      <w:r w:rsidRPr="00757CA3">
        <w:rPr>
          <w:rFonts w:eastAsia="Calibri"/>
          <w:highlight w:val="green"/>
          <w:u w:val="single"/>
        </w:rPr>
        <w:t>have supplied voluntary licenses</w:t>
      </w:r>
      <w:r w:rsidRPr="00C34645">
        <w:rPr>
          <w:rFonts w:eastAsia="Calibri"/>
          <w:sz w:val="16"/>
        </w:rPr>
        <w:t xml:space="preserve"> for their antivirals directly to generic manufacturers, </w:t>
      </w:r>
      <w:r w:rsidRPr="00757CA3">
        <w:rPr>
          <w:rFonts w:eastAsia="Calibri"/>
          <w:highlight w:val="green"/>
          <w:u w:val="single"/>
        </w:rPr>
        <w:t>allowing for tiered pricing across countries. Barely any COVID-19 vaccines have been administered in</w:t>
      </w:r>
      <w:r w:rsidRPr="00C34645">
        <w:rPr>
          <w:rFonts w:eastAsia="Calibri"/>
          <w:u w:val="single"/>
        </w:rPr>
        <w:t xml:space="preserve"> the African continent or in </w:t>
      </w:r>
      <w:r w:rsidRPr="00757CA3">
        <w:rPr>
          <w:rFonts w:eastAsia="Calibri"/>
          <w:highlight w:val="green"/>
          <w:u w:val="single"/>
        </w:rPr>
        <w:t>l</w:t>
      </w:r>
      <w:r w:rsidRPr="00C34645">
        <w:rPr>
          <w:rFonts w:eastAsia="Calibri"/>
          <w:u w:val="single"/>
        </w:rPr>
        <w:t>ow- or middle-</w:t>
      </w:r>
      <w:r w:rsidRPr="00757CA3">
        <w:rPr>
          <w:rFonts w:eastAsia="Calibri"/>
          <w:highlight w:val="green"/>
          <w:u w:val="single"/>
        </w:rPr>
        <w:t>i</w:t>
      </w:r>
      <w:r w:rsidRPr="00C34645">
        <w:rPr>
          <w:rFonts w:eastAsia="Calibri"/>
          <w:u w:val="single"/>
        </w:rPr>
        <w:t xml:space="preserve">ncome </w:t>
      </w:r>
      <w:r w:rsidRPr="00757CA3">
        <w:rPr>
          <w:rFonts w:eastAsia="Calibri"/>
          <w:highlight w:val="green"/>
          <w:u w:val="single"/>
        </w:rPr>
        <w:t>c</w:t>
      </w:r>
      <w:r w:rsidRPr="00C34645">
        <w:rPr>
          <w:rFonts w:eastAsia="Calibri"/>
          <w:u w:val="single"/>
        </w:rPr>
        <w:t>ountrie</w:t>
      </w:r>
      <w:r w:rsidRPr="00757CA3">
        <w:rPr>
          <w:rFonts w:eastAsia="Calibri"/>
          <w:highlight w:val="green"/>
          <w:u w:val="single"/>
        </w:rPr>
        <w:t>s</w:t>
      </w:r>
      <w:r w:rsidRPr="00C34645">
        <w:rPr>
          <w:rFonts w:eastAsia="Calibri"/>
          <w:sz w:val="16"/>
        </w:rPr>
        <w:t xml:space="preserve"> in Asia and Latin America. Global health professionals have understandably sought to ascertain whether a similar approach could help make the distribution of COVID-19 vaccines less lopsided. </w:t>
      </w:r>
      <w:r w:rsidRPr="007B0E93">
        <w:rPr>
          <w:rFonts w:eastAsia="Calibri"/>
          <w:u w:val="single"/>
        </w:rPr>
        <w:t>More than one billion vaccine doses have now been administered</w:t>
      </w:r>
      <w:r w:rsidRPr="00C34645">
        <w:rPr>
          <w:rFonts w:eastAsia="Calibri"/>
          <w:u w:val="single"/>
        </w:rPr>
        <w:t>—but overwhelmingly to people living in just a few countries</w:t>
      </w:r>
      <w:r w:rsidRPr="00C34645">
        <w:rPr>
          <w:rFonts w:eastAsia="Calibri"/>
          <w:sz w:val="16"/>
        </w:rPr>
        <w:t xml:space="preserve">. More than half have been administered in the United States (250 million) and China (290 million) alone, followed by India (160 million), the United Kingdom (51 million), and Germany (32 million). In contrast, for all practical purposes, barely any COVID-19 vaccines have been </w:t>
      </w:r>
      <w:hyperlink r:id="rId10" w:history="1">
        <w:r w:rsidRPr="00C34645">
          <w:rPr>
            <w:rFonts w:eastAsia="Calibri"/>
            <w:sz w:val="16"/>
          </w:rPr>
          <w:t>administered</w:t>
        </w:r>
      </w:hyperlink>
      <w:r w:rsidRPr="00C34645">
        <w:rPr>
          <w:rFonts w:eastAsia="Calibri"/>
          <w:sz w:val="16"/>
        </w:rPr>
        <w:t xml:space="preserve"> in the African continent or in low- or middle-income countries in Asia and Latin America. </w:t>
      </w:r>
      <w:r w:rsidRPr="007B0E93">
        <w:rPr>
          <w:rFonts w:eastAsia="Calibri"/>
          <w:u w:val="single"/>
        </w:rPr>
        <w:t>Global health advocates have responded</w:t>
      </w:r>
      <w:r w:rsidRPr="00C34645">
        <w:rPr>
          <w:rFonts w:eastAsia="Calibri"/>
          <w:u w:val="single"/>
        </w:rPr>
        <w:t xml:space="preserve"> to this inequity by seeking to apply the lessons they learned from antiretroviral drugs and demanding patent pools or other intellectual property waivers for COVID-19 vaccines</w:t>
      </w:r>
      <w:r w:rsidRPr="00C34645">
        <w:rPr>
          <w:rFonts w:eastAsia="Calibri"/>
          <w:sz w:val="16"/>
        </w:rPr>
        <w:t xml:space="preserve">. In March 2021, Médecins Sans </w:t>
      </w:r>
      <w:proofErr w:type="spellStart"/>
      <w:r w:rsidRPr="00C34645">
        <w:rPr>
          <w:rFonts w:eastAsia="Calibri"/>
          <w:sz w:val="16"/>
        </w:rPr>
        <w:t>Frontières</w:t>
      </w:r>
      <w:proofErr w:type="spellEnd"/>
      <w:r w:rsidRPr="00C34645">
        <w:rPr>
          <w:rFonts w:eastAsia="Calibri"/>
          <w:sz w:val="16"/>
        </w:rPr>
        <w:t xml:space="preserve"> organized protests at the World Trade Organization (WTO) headquarters in Geneva, unfurling a banner that read, “No COVID Monopolies—Wealthy Countries Stop Blocking TRIPS Waiver,” referring to the organization’s Agreement on Trade-Related Aspects of Intellectual Property Rights. </w:t>
      </w:r>
      <w:r w:rsidRPr="00757CA3">
        <w:rPr>
          <w:rFonts w:eastAsia="Calibri"/>
          <w:highlight w:val="green"/>
          <w:u w:val="single"/>
        </w:rPr>
        <w:t>The assumption</w:t>
      </w:r>
      <w:r w:rsidRPr="00C34645">
        <w:rPr>
          <w:rFonts w:eastAsia="Calibri"/>
          <w:u w:val="single"/>
        </w:rPr>
        <w:t xml:space="preserve"> underlying such demands </w:t>
      </w:r>
      <w:r w:rsidRPr="00757CA3">
        <w:rPr>
          <w:rFonts w:eastAsia="Calibri"/>
          <w:highlight w:val="green"/>
          <w:u w:val="single"/>
        </w:rPr>
        <w:t>is that i</w:t>
      </w:r>
      <w:r w:rsidRPr="00C34645">
        <w:rPr>
          <w:rFonts w:eastAsia="Calibri"/>
          <w:u w:val="single"/>
        </w:rPr>
        <w:t xml:space="preserve">ntellectual </w:t>
      </w:r>
      <w:r w:rsidRPr="00757CA3">
        <w:rPr>
          <w:rFonts w:eastAsia="Calibri"/>
          <w:highlight w:val="green"/>
          <w:u w:val="single"/>
        </w:rPr>
        <w:t>p</w:t>
      </w:r>
      <w:r w:rsidRPr="00C34645">
        <w:rPr>
          <w:rFonts w:eastAsia="Calibri"/>
          <w:u w:val="single"/>
        </w:rPr>
        <w:t>roperty i</w:t>
      </w:r>
      <w:r w:rsidRPr="00757CA3">
        <w:rPr>
          <w:rFonts w:eastAsia="Calibri"/>
          <w:highlight w:val="green"/>
          <w:u w:val="single"/>
        </w:rPr>
        <w:t>s a crucial barrier blocking vaccine developers</w:t>
      </w:r>
      <w:r w:rsidRPr="00C34645">
        <w:rPr>
          <w:rFonts w:eastAsia="Calibri"/>
          <w:u w:val="single"/>
        </w:rPr>
        <w:t>,</w:t>
      </w:r>
      <w:r w:rsidRPr="00C34645">
        <w:rPr>
          <w:rFonts w:eastAsia="Calibri"/>
          <w:sz w:val="16"/>
        </w:rPr>
        <w:t xml:space="preserve"> especially in low- and middle-income countries, </w:t>
      </w:r>
      <w:r w:rsidRPr="00C34645">
        <w:rPr>
          <w:rFonts w:eastAsia="Calibri"/>
          <w:u w:val="single"/>
        </w:rPr>
        <w:t>from producing COVID-19 vaccines to scale</w:t>
      </w:r>
      <w:r w:rsidRPr="00C34645">
        <w:rPr>
          <w:rFonts w:eastAsia="Calibri"/>
          <w:sz w:val="16"/>
        </w:rPr>
        <w:t xml:space="preserve">—particularly the high-performing mRNA vaccines that Pfizer-BioNTech and Moderna currently produce. These vaccines elicit more than 90 percent protective immunity against both symptomatic illness and documented infection, including asymptomatic infection, with COVID-19. They are successfully driving the recovery of the United States, Israel, and other nations. But so far, mRNA vaccines are mostly invisible to Africa, Latin America, and low- and middle-income countries in other regions. The hope of those pushing for TRIPS waivers and patent pools is that these will unleash the technology to make the recovery global. IT TAKES A WHOLE ECOSYSTEM Intellectual property sharing may be helpful in the long term. But </w:t>
      </w:r>
      <w:r w:rsidRPr="00757CA3">
        <w:rPr>
          <w:rFonts w:eastAsia="Calibri"/>
          <w:highlight w:val="green"/>
          <w:u w:val="single"/>
        </w:rPr>
        <w:t>producing complicated biologics</w:t>
      </w:r>
      <w:r w:rsidRPr="00C34645">
        <w:rPr>
          <w:rFonts w:eastAsia="Calibri"/>
          <w:u w:val="single"/>
        </w:rPr>
        <w:t xml:space="preserve">, especially innovative ones such as mRNA or adenovirus-vectored vaccines, </w:t>
      </w:r>
      <w:r w:rsidRPr="00757CA3">
        <w:rPr>
          <w:rFonts w:eastAsia="Calibri"/>
          <w:highlight w:val="green"/>
          <w:u w:val="single"/>
        </w:rPr>
        <w:t>is not</w:t>
      </w:r>
      <w:r w:rsidRPr="00C34645">
        <w:rPr>
          <w:rFonts w:eastAsia="Calibri"/>
          <w:sz w:val="16"/>
        </w:rPr>
        <w:t xml:space="preserve"> solely </w:t>
      </w:r>
      <w:r w:rsidRPr="00757CA3">
        <w:rPr>
          <w:rFonts w:eastAsia="Calibri"/>
          <w:highlight w:val="green"/>
          <w:u w:val="single"/>
        </w:rPr>
        <w:t>a matter of patent access</w:t>
      </w:r>
      <w:r w:rsidRPr="00C34645">
        <w:rPr>
          <w:rFonts w:eastAsia="Calibri"/>
          <w:u w:val="single"/>
        </w:rPr>
        <w:t>. Small-molecule antiviral drugs are</w:t>
      </w:r>
      <w:r w:rsidRPr="00C34645">
        <w:rPr>
          <w:rFonts w:eastAsia="Calibri"/>
          <w:sz w:val="16"/>
        </w:rPr>
        <w:t xml:space="preserve"> comparatively </w:t>
      </w:r>
      <w:r w:rsidRPr="00C34645">
        <w:rPr>
          <w:rFonts w:eastAsia="Calibri"/>
          <w:u w:val="single"/>
        </w:rPr>
        <w:t>straightforward: the</w:t>
      </w:r>
      <w:r w:rsidRPr="00C34645">
        <w:rPr>
          <w:rFonts w:eastAsia="Calibri"/>
          <w:sz w:val="16"/>
        </w:rPr>
        <w:t xml:space="preserve"> multistep </w:t>
      </w:r>
      <w:r w:rsidRPr="00C34645">
        <w:rPr>
          <w:rFonts w:eastAsia="Calibri"/>
          <w:u w:val="single"/>
        </w:rPr>
        <w:t>chemical processes</w:t>
      </w:r>
      <w:r w:rsidRPr="00C34645">
        <w:rPr>
          <w:rFonts w:eastAsia="Calibri"/>
          <w:sz w:val="16"/>
        </w:rPr>
        <w:t xml:space="preserve"> through which they are synthesized </w:t>
      </w:r>
      <w:r w:rsidRPr="00C34645">
        <w:rPr>
          <w:rFonts w:eastAsia="Calibri"/>
          <w:u w:val="single"/>
        </w:rPr>
        <w:t>are often fully detailed in published patents or scientific papers</w:t>
      </w:r>
      <w:r w:rsidRPr="00C34645">
        <w:rPr>
          <w:rFonts w:eastAsia="Calibri"/>
          <w:sz w:val="16"/>
        </w:rPr>
        <w:t xml:space="preserve">. Chemists and formulation </w:t>
      </w:r>
      <w:r w:rsidRPr="00C34645">
        <w:rPr>
          <w:rFonts w:eastAsia="Calibri"/>
          <w:u w:val="single"/>
        </w:rPr>
        <w:t>experts can</w:t>
      </w:r>
      <w:r w:rsidRPr="00C34645">
        <w:rPr>
          <w:rFonts w:eastAsia="Calibri"/>
          <w:sz w:val="16"/>
        </w:rPr>
        <w:t xml:space="preserve"> often </w:t>
      </w:r>
      <w:r w:rsidRPr="00C34645">
        <w:rPr>
          <w:rFonts w:eastAsia="Calibri"/>
          <w:u w:val="single"/>
        </w:rPr>
        <w:t xml:space="preserve">synthesize and scale up production just from knowing the drug structure. But </w:t>
      </w:r>
      <w:r w:rsidRPr="00757CA3">
        <w:rPr>
          <w:rFonts w:eastAsia="Calibri"/>
          <w:highlight w:val="green"/>
          <w:u w:val="single"/>
        </w:rPr>
        <w:t>vaccines</w:t>
      </w:r>
      <w:r w:rsidRPr="00C34645">
        <w:rPr>
          <w:rFonts w:eastAsia="Calibri"/>
          <w:u w:val="single"/>
        </w:rPr>
        <w:t xml:space="preserve"> are different</w:t>
      </w:r>
      <w:r w:rsidRPr="00C34645">
        <w:rPr>
          <w:rFonts w:eastAsia="Calibri"/>
          <w:sz w:val="16"/>
        </w:rPr>
        <w:t xml:space="preserve">. Producing and </w:t>
      </w:r>
      <w:r w:rsidRPr="00C34645">
        <w:rPr>
          <w:rFonts w:eastAsia="Calibri"/>
          <w:u w:val="single"/>
        </w:rPr>
        <w:t>manufacturing lipid-encased mRNA molecules,</w:t>
      </w:r>
      <w:r w:rsidRPr="00C34645">
        <w:rPr>
          <w:rFonts w:eastAsia="Calibri"/>
          <w:sz w:val="16"/>
        </w:rPr>
        <w:t xml:space="preserve"> recombinant adenoviruses, </w:t>
      </w:r>
      <w:r w:rsidRPr="00C34645">
        <w:rPr>
          <w:rFonts w:eastAsia="Calibri"/>
          <w:u w:val="single"/>
        </w:rPr>
        <w:t>or even the proteins or whole inactivated viruses</w:t>
      </w:r>
      <w:r w:rsidRPr="00C34645">
        <w:rPr>
          <w:rFonts w:eastAsia="Calibri"/>
          <w:sz w:val="16"/>
        </w:rPr>
        <w:t xml:space="preserve"> used in older-generation vaccines </w:t>
      </w:r>
      <w:r w:rsidRPr="007B0E93">
        <w:rPr>
          <w:rFonts w:eastAsia="Calibri"/>
          <w:u w:val="single"/>
        </w:rPr>
        <w:t>requires</w:t>
      </w:r>
      <w:r w:rsidRPr="00C34645">
        <w:rPr>
          <w:rFonts w:eastAsia="Calibri"/>
          <w:u w:val="single"/>
        </w:rPr>
        <w:t xml:space="preserve"> </w:t>
      </w:r>
      <w:r w:rsidRPr="007B0E93">
        <w:rPr>
          <w:rFonts w:eastAsia="Calibri"/>
          <w:u w:val="single"/>
        </w:rPr>
        <w:t>a far higher level of sophistication</w:t>
      </w:r>
      <w:r w:rsidRPr="00C34645">
        <w:rPr>
          <w:rFonts w:eastAsia="Calibri"/>
          <w:u w:val="single"/>
        </w:rPr>
        <w:t xml:space="preserve"> than is needed for producing small-molecule drugs</w:t>
      </w:r>
      <w:r w:rsidRPr="00C34645">
        <w:rPr>
          <w:rFonts w:eastAsia="Calibri"/>
          <w:sz w:val="16"/>
        </w:rPr>
        <w:t xml:space="preserve">. Moreover, </w:t>
      </w:r>
      <w:r w:rsidRPr="00757CA3">
        <w:rPr>
          <w:rFonts w:eastAsia="Calibri"/>
          <w:highlight w:val="green"/>
          <w:u w:val="single"/>
        </w:rPr>
        <w:t>vaccine production must meet</w:t>
      </w:r>
      <w:r w:rsidRPr="00C34645">
        <w:rPr>
          <w:rFonts w:eastAsia="Calibri"/>
          <w:u w:val="single"/>
        </w:rPr>
        <w:t xml:space="preserve"> stringent </w:t>
      </w:r>
      <w:r w:rsidRPr="00757CA3">
        <w:rPr>
          <w:rFonts w:eastAsia="Calibri"/>
          <w:highlight w:val="green"/>
          <w:u w:val="single"/>
        </w:rPr>
        <w:t>requirements</w:t>
      </w:r>
      <w:r w:rsidRPr="00C34645">
        <w:rPr>
          <w:rFonts w:eastAsia="Calibri"/>
          <w:u w:val="single"/>
        </w:rPr>
        <w:t xml:space="preserve"> for quality control, quality assurance, and regulatory oversight.</w:t>
      </w:r>
      <w:r w:rsidRPr="00C34645">
        <w:rPr>
          <w:rFonts w:eastAsia="Calibri"/>
          <w:sz w:val="16"/>
        </w:rPr>
        <w:t xml:space="preserve"> The </w:t>
      </w:r>
      <w:r w:rsidRPr="00757CA3">
        <w:rPr>
          <w:rFonts w:eastAsia="Calibri"/>
          <w:b/>
          <w:iCs/>
          <w:highlight w:val="green"/>
          <w:u w:val="single"/>
        </w:rPr>
        <w:t>effective transfer of such complex technology requires a receiving ecosystem that can take years, sometimes decades, to build</w:t>
      </w:r>
      <w:r w:rsidRPr="00C34645">
        <w:rPr>
          <w:rFonts w:eastAsia="Calibri"/>
          <w:sz w:val="16"/>
        </w:rPr>
        <w:t xml:space="preserve">. </w:t>
      </w:r>
      <w:r w:rsidRPr="00C34645">
        <w:rPr>
          <w:rFonts w:eastAsia="Calibri"/>
          <w:u w:val="single"/>
        </w:rPr>
        <w:t>Countries seeking to ramp up vaccine production will need to train</w:t>
      </w:r>
      <w:r w:rsidRPr="00C34645">
        <w:rPr>
          <w:rFonts w:eastAsia="Calibri"/>
          <w:sz w:val="16"/>
        </w:rPr>
        <w:t xml:space="preserve"> staff </w:t>
      </w:r>
      <w:r w:rsidRPr="00C34645">
        <w:rPr>
          <w:rFonts w:eastAsia="Calibri"/>
          <w:u w:val="single"/>
        </w:rPr>
        <w:t>scientists and technicians</w:t>
      </w:r>
      <w:r w:rsidRPr="00C34645">
        <w:rPr>
          <w:rFonts w:eastAsia="Calibri"/>
          <w:sz w:val="16"/>
        </w:rPr>
        <w:t xml:space="preserve">. They will also need scientific </w:t>
      </w:r>
      <w:r w:rsidRPr="00C34645">
        <w:rPr>
          <w:rFonts w:eastAsia="Calibri"/>
          <w:u w:val="single"/>
        </w:rPr>
        <w:t>administrators versed not only in basic research and development but also in detailed record keeping,</w:t>
      </w:r>
      <w:r w:rsidRPr="00C34645">
        <w:rPr>
          <w:rFonts w:eastAsia="Calibri"/>
          <w:sz w:val="16"/>
        </w:rPr>
        <w:t xml:space="preserve"> including specific documentation practices such as batch production records. Moreover, they will need </w:t>
      </w:r>
      <w:r w:rsidRPr="00C34645">
        <w:rPr>
          <w:rFonts w:eastAsia="Calibri"/>
          <w:u w:val="single"/>
        </w:rPr>
        <w:t>strong quality control systems and regulatory guardrails</w:t>
      </w:r>
      <w:r w:rsidRPr="00C34645">
        <w:rPr>
          <w:rFonts w:eastAsia="Calibri"/>
          <w:sz w:val="16"/>
        </w:rPr>
        <w:t xml:space="preserve">. Building such an infrastructure requires intensive training and often considerable financial investment and risk. It also takes time—by some estimates, </w:t>
      </w:r>
      <w:r w:rsidRPr="00C34645">
        <w:rPr>
          <w:rFonts w:eastAsia="Calibri"/>
          <w:u w:val="single"/>
        </w:rPr>
        <w:t xml:space="preserve">vaccine development requires at least 11 years, and even </w:t>
      </w:r>
      <w:proofErr w:type="gramStart"/>
      <w:r w:rsidRPr="00C34645">
        <w:rPr>
          <w:rFonts w:eastAsia="Calibri"/>
          <w:u w:val="single"/>
        </w:rPr>
        <w:t>then</w:t>
      </w:r>
      <w:proofErr w:type="gramEnd"/>
      <w:r w:rsidRPr="00C34645">
        <w:rPr>
          <w:rFonts w:eastAsia="Calibri"/>
          <w:u w:val="single"/>
        </w:rPr>
        <w:t xml:space="preserve"> the probability that such efforts will result in bringing a vaccine to market is less than ten percent</w:t>
      </w:r>
      <w:r w:rsidRPr="00C34645">
        <w:rPr>
          <w:rFonts w:eastAsia="Calibri"/>
          <w:sz w:val="16"/>
        </w:rPr>
        <w:t xml:space="preserve">. Consider that the COVID-19 vaccines were themselves the outcome of decades of research and development. Few nations are prepared to take such risks. Only a handful of low- or middle-income countries currently have the capacity to produce new vaccines. Only a handful of low- or middle-income countries currently have the capacity to produce new vaccines. The most notable and largest is India, which currently makes the adenovirus-vectored vaccines developed by Janssen and by Oxford and AstraZeneca, as well as an older-technology recombinant protein vaccine and a whole inactivated virus vaccine. Manufacturers in Brazil, Cuba, and some Southeast Asian countries have experience producing childhood vaccines and may be able to develop the capacity to make COVID-19 vaccines as well. Other possibilities may develop elsewhere, including in the Middle East and Africa. But in the near term, such </w:t>
      </w:r>
      <w:r w:rsidRPr="00C34645">
        <w:rPr>
          <w:rFonts w:eastAsia="Calibri"/>
          <w:u w:val="single"/>
        </w:rPr>
        <w:t>manufacturers will require financing, access to very large amounts of raw materials and supplies</w:t>
      </w:r>
      <w:r w:rsidRPr="00C34645">
        <w:rPr>
          <w:rFonts w:eastAsia="Calibri"/>
          <w:sz w:val="16"/>
        </w:rPr>
        <w:t xml:space="preserve"> (possibly </w:t>
      </w:r>
      <w:r w:rsidRPr="00C34645">
        <w:rPr>
          <w:rFonts w:eastAsia="Calibri"/>
          <w:u w:val="single"/>
        </w:rPr>
        <w:t>including relaxation of export controls), and some technical expertise in manufacturing and quality control</w:t>
      </w:r>
      <w:r w:rsidRPr="00C34645">
        <w:rPr>
          <w:rFonts w:eastAsia="Calibri"/>
          <w:sz w:val="16"/>
        </w:rPr>
        <w:t xml:space="preserve"> if they are to produce the existing vaccines against COVID-19. Vaccinating </w:t>
      </w:r>
      <w:r w:rsidRPr="00C34645">
        <w:rPr>
          <w:rFonts w:eastAsia="Calibri"/>
          <w:u w:val="single"/>
        </w:rPr>
        <w:t>India alone will require almost two billion doses, and more than 12 billion doses will be required to vaccinate the world</w:t>
      </w:r>
      <w:r w:rsidRPr="00C34645">
        <w:rPr>
          <w:rFonts w:eastAsia="Calibri"/>
          <w:sz w:val="16"/>
        </w:rPr>
        <w:t xml:space="preserve">. The emergence of </w:t>
      </w:r>
      <w:r w:rsidRPr="00C34645">
        <w:rPr>
          <w:rFonts w:eastAsia="Calibri"/>
          <w:u w:val="single"/>
        </w:rPr>
        <w:t>new variants and the need for booster doses may increase demand even further.</w:t>
      </w:r>
      <w:r w:rsidRPr="00C34645">
        <w:rPr>
          <w:rFonts w:eastAsia="Calibri"/>
          <w:sz w:val="16"/>
        </w:rPr>
        <w:t xml:space="preserve"> Whether mRNA vaccine technology can be scaled to produce billions of doses in 2021, or even by early 2022, remains entirely unknown, but the goal is worth pursuing. To this end, </w:t>
      </w:r>
      <w:proofErr w:type="gramStart"/>
      <w:r w:rsidRPr="00C34645">
        <w:rPr>
          <w:rFonts w:eastAsia="Calibri"/>
          <w:sz w:val="16"/>
        </w:rPr>
        <w:t>some kind of patent</w:t>
      </w:r>
      <w:proofErr w:type="gramEnd"/>
      <w:r w:rsidRPr="00C34645">
        <w:rPr>
          <w:rFonts w:eastAsia="Calibri"/>
          <w:sz w:val="16"/>
        </w:rPr>
        <w:t xml:space="preserve"> relaxation may be necessary, but far from sufficient. Would-be producers will need technical know-how, regulatory controls, and components that are currently in very short supply, such as nucleotides and lipids. </w:t>
      </w:r>
    </w:p>
    <w:p w14:paraId="642D318A" w14:textId="77777777" w:rsidR="00851A06" w:rsidRDefault="00851A06" w:rsidP="00851A06">
      <w:pPr>
        <w:pStyle w:val="Heading4"/>
      </w:pPr>
      <w:r w:rsidRPr="0079676E">
        <w:t xml:space="preserve">Tech transfer </w:t>
      </w:r>
      <w:r>
        <w:t>is key and not included under IP</w:t>
      </w:r>
    </w:p>
    <w:p w14:paraId="34D27724" w14:textId="77777777" w:rsidR="00851A06" w:rsidRPr="007B0E93" w:rsidRDefault="00851A06" w:rsidP="00851A06">
      <w:pPr>
        <w:rPr>
          <w:rStyle w:val="Style13ptBold"/>
        </w:rPr>
      </w:pPr>
      <w:r w:rsidRPr="006157FC">
        <w:rPr>
          <w:rStyle w:val="Style13ptBold"/>
        </w:rPr>
        <w:t>Smith 05/05</w:t>
      </w:r>
    </w:p>
    <w:p w14:paraId="09316B29" w14:textId="77777777" w:rsidR="00851A06" w:rsidRPr="009B6418" w:rsidRDefault="00851A06" w:rsidP="00851A06">
      <w:pPr>
        <w:rPr>
          <w:b/>
        </w:rPr>
      </w:pPr>
      <w:r w:rsidRPr="009B6418">
        <w:rPr>
          <w:rStyle w:val="Style13ptBold"/>
        </w:rPr>
        <w:t xml:space="preserve">(Laura Smith-Spark; </w:t>
      </w:r>
      <w:proofErr w:type="spellStart"/>
      <w:r w:rsidRPr="009B6418">
        <w:rPr>
          <w:rStyle w:val="Style13ptBold"/>
        </w:rPr>
        <w:t>Newsdesk</w:t>
      </w:r>
      <w:proofErr w:type="spellEnd"/>
      <w:r w:rsidRPr="009B6418">
        <w:rPr>
          <w:rStyle w:val="Style13ptBold"/>
        </w:rPr>
        <w:t xml:space="preserve"> Editor, CNN Digital; (05-05-21) Rich nations urged to share vaccine knowledge while WTO debates waiving patents; CNN; </w:t>
      </w:r>
      <w:hyperlink r:id="rId11" w:history="1">
        <w:r w:rsidRPr="009B6418">
          <w:rPr>
            <w:rStyle w:val="Hyperlink"/>
          </w:rPr>
          <w:t>https://www.cnn.com/2021/05/05/world/covid-19-vaccine-patents-wto-intl/index.html</w:t>
        </w:r>
      </w:hyperlink>
      <w:r w:rsidRPr="009B6418">
        <w:rPr>
          <w:rStyle w:val="Style13ptBold"/>
        </w:rPr>
        <w:t>; CKD)</w:t>
      </w:r>
    </w:p>
    <w:p w14:paraId="47E8B785" w14:textId="77777777" w:rsidR="00851A06" w:rsidRPr="007179BA" w:rsidRDefault="00851A06" w:rsidP="00851A06">
      <w:pPr>
        <w:rPr>
          <w:rFonts w:asciiTheme="majorHAnsi" w:hAnsiTheme="majorHAnsi" w:cstheme="majorHAnsi"/>
          <w:sz w:val="16"/>
        </w:rPr>
      </w:pPr>
      <w:r w:rsidRPr="007179BA">
        <w:rPr>
          <w:rFonts w:asciiTheme="majorHAnsi" w:hAnsiTheme="majorHAnsi" w:cstheme="majorHAnsi"/>
          <w:sz w:val="16"/>
        </w:rPr>
        <w:t xml:space="preserve">Thomas </w:t>
      </w:r>
      <w:proofErr w:type="spellStart"/>
      <w:r w:rsidRPr="007179BA">
        <w:rPr>
          <w:rFonts w:asciiTheme="majorHAnsi" w:hAnsiTheme="majorHAnsi" w:cstheme="majorHAnsi"/>
          <w:sz w:val="16"/>
        </w:rPr>
        <w:t>Bollyky</w:t>
      </w:r>
      <w:proofErr w:type="spellEnd"/>
      <w:r w:rsidRPr="007179BA">
        <w:rPr>
          <w:rFonts w:asciiTheme="majorHAnsi" w:hAnsiTheme="majorHAnsi" w:cstheme="majorHAnsi"/>
          <w:sz w:val="16"/>
        </w:rPr>
        <w:t xml:space="preserve">, director of the Global Health Program at the Council on Foreign Relations, told CNN on Friday that </w:t>
      </w:r>
      <w:r w:rsidRPr="00757CA3">
        <w:rPr>
          <w:rStyle w:val="Emphasis"/>
          <w:rFonts w:asciiTheme="majorHAnsi" w:hAnsiTheme="majorHAnsi" w:cstheme="majorHAnsi"/>
          <w:highlight w:val="green"/>
        </w:rPr>
        <w:t>what's really needed to scale up global manufacturing</w:t>
      </w:r>
      <w:r w:rsidRPr="007179BA">
        <w:rPr>
          <w:rStyle w:val="Emphasis"/>
          <w:rFonts w:asciiTheme="majorHAnsi" w:hAnsiTheme="majorHAnsi" w:cstheme="majorHAnsi"/>
        </w:rPr>
        <w:t xml:space="preserve"> of vaccines </w:t>
      </w:r>
      <w:r w:rsidRPr="00757CA3">
        <w:rPr>
          <w:rStyle w:val="Emphasis"/>
          <w:rFonts w:asciiTheme="majorHAnsi" w:hAnsiTheme="majorHAnsi" w:cstheme="majorHAnsi"/>
          <w:highlight w:val="green"/>
        </w:rPr>
        <w:t>is tech</w:t>
      </w:r>
      <w:r w:rsidRPr="007179BA">
        <w:rPr>
          <w:rStyle w:val="Emphasis"/>
          <w:rFonts w:asciiTheme="majorHAnsi" w:hAnsiTheme="majorHAnsi" w:cstheme="majorHAnsi"/>
        </w:rPr>
        <w:t xml:space="preserve">nology </w:t>
      </w:r>
      <w:r w:rsidRPr="00757CA3">
        <w:rPr>
          <w:rStyle w:val="Emphasis"/>
          <w:rFonts w:asciiTheme="majorHAnsi" w:hAnsiTheme="majorHAnsi" w:cstheme="majorHAnsi"/>
          <w:highlight w:val="green"/>
        </w:rPr>
        <w:t>transfer</w:t>
      </w:r>
      <w:r w:rsidRPr="007179BA">
        <w:rPr>
          <w:rFonts w:asciiTheme="majorHAnsi" w:hAnsiTheme="majorHAnsi" w:cstheme="majorHAnsi"/>
          <w:sz w:val="16"/>
        </w:rPr>
        <w:t xml:space="preserve">. </w:t>
      </w:r>
      <w:r w:rsidRPr="007179BA">
        <w:rPr>
          <w:rStyle w:val="StyleUnderline"/>
          <w:rFonts w:asciiTheme="majorHAnsi" w:hAnsiTheme="majorHAnsi" w:cstheme="majorHAnsi"/>
        </w:rPr>
        <w:t>"</w:t>
      </w:r>
      <w:r w:rsidRPr="00757CA3">
        <w:rPr>
          <w:rStyle w:val="Emphasis"/>
          <w:rFonts w:asciiTheme="majorHAnsi" w:hAnsiTheme="majorHAnsi" w:cstheme="majorHAnsi"/>
          <w:highlight w:val="green"/>
        </w:rPr>
        <w:t>It's not</w:t>
      </w:r>
      <w:r w:rsidRPr="007179BA">
        <w:rPr>
          <w:rStyle w:val="Emphasis"/>
          <w:rFonts w:asciiTheme="majorHAnsi" w:hAnsiTheme="majorHAnsi" w:cstheme="majorHAnsi"/>
        </w:rPr>
        <w:t xml:space="preserve"> just </w:t>
      </w:r>
      <w:r w:rsidRPr="00757CA3">
        <w:rPr>
          <w:rStyle w:val="Emphasis"/>
          <w:rFonts w:asciiTheme="majorHAnsi" w:hAnsiTheme="majorHAnsi" w:cstheme="majorHAnsi"/>
          <w:highlight w:val="green"/>
        </w:rPr>
        <w:t>a matter of i</w:t>
      </w:r>
      <w:r w:rsidRPr="007179BA">
        <w:rPr>
          <w:rStyle w:val="Emphasis"/>
          <w:rFonts w:asciiTheme="majorHAnsi" w:hAnsiTheme="majorHAnsi" w:cstheme="majorHAnsi"/>
        </w:rPr>
        <w:t xml:space="preserve">ntellectual </w:t>
      </w:r>
      <w:r w:rsidRPr="00757CA3">
        <w:rPr>
          <w:rStyle w:val="Emphasis"/>
          <w:rFonts w:asciiTheme="majorHAnsi" w:hAnsiTheme="majorHAnsi" w:cstheme="majorHAnsi"/>
          <w:highlight w:val="green"/>
        </w:rPr>
        <w:t>p</w:t>
      </w:r>
      <w:r w:rsidRPr="007179BA">
        <w:rPr>
          <w:rStyle w:val="Emphasis"/>
          <w:rFonts w:asciiTheme="majorHAnsi" w:hAnsiTheme="majorHAnsi" w:cstheme="majorHAnsi"/>
        </w:rPr>
        <w:t>roperty</w:t>
      </w:r>
      <w:r w:rsidRPr="007179BA">
        <w:rPr>
          <w:rStyle w:val="StyleUnderline"/>
          <w:rFonts w:asciiTheme="majorHAnsi" w:hAnsiTheme="majorHAnsi" w:cstheme="majorHAnsi"/>
        </w:rPr>
        <w:t>. It's also the transfer of know-how,"</w:t>
      </w:r>
      <w:r w:rsidRPr="007179BA">
        <w:rPr>
          <w:rFonts w:asciiTheme="majorHAnsi" w:hAnsiTheme="majorHAnsi" w:cstheme="majorHAnsi"/>
          <w:sz w:val="16"/>
        </w:rPr>
        <w:t xml:space="preserve"> he said. </w:t>
      </w:r>
      <w:r w:rsidRPr="007179BA">
        <w:rPr>
          <w:rStyle w:val="StyleUnderline"/>
          <w:rFonts w:asciiTheme="majorHAnsi" w:hAnsiTheme="majorHAnsi" w:cstheme="majorHAnsi"/>
        </w:rPr>
        <w:t>"I don't think there's clear evidence that a waiver of an intellectual property is going to be the best way for that technology transfer to occur."</w:t>
      </w:r>
      <w:r w:rsidRPr="007179BA">
        <w:rPr>
          <w:rFonts w:asciiTheme="majorHAnsi" w:hAnsiTheme="majorHAnsi" w:cstheme="majorHAnsi"/>
          <w:sz w:val="16"/>
        </w:rPr>
        <w:t xml:space="preserve"> </w:t>
      </w:r>
      <w:r w:rsidRPr="00757CA3">
        <w:rPr>
          <w:rStyle w:val="StyleUnderline"/>
          <w:rFonts w:asciiTheme="majorHAnsi" w:hAnsiTheme="majorHAnsi" w:cstheme="majorHAnsi"/>
          <w:highlight w:val="green"/>
        </w:rPr>
        <w:t>Waiving patents will not work in the same way for vaccines as it has for drugs</w:t>
      </w:r>
      <w:r w:rsidRPr="007179BA">
        <w:rPr>
          <w:rFonts w:asciiTheme="majorHAnsi" w:hAnsiTheme="majorHAnsi" w:cstheme="majorHAnsi"/>
          <w:sz w:val="16"/>
        </w:rPr>
        <w:t xml:space="preserve">, </w:t>
      </w:r>
      <w:proofErr w:type="spellStart"/>
      <w:r w:rsidRPr="007179BA">
        <w:rPr>
          <w:rFonts w:asciiTheme="majorHAnsi" w:hAnsiTheme="majorHAnsi" w:cstheme="majorHAnsi"/>
          <w:sz w:val="16"/>
        </w:rPr>
        <w:t>Bollyky</w:t>
      </w:r>
      <w:proofErr w:type="spellEnd"/>
      <w:r w:rsidRPr="007179BA">
        <w:rPr>
          <w:rFonts w:asciiTheme="majorHAnsi" w:hAnsiTheme="majorHAnsi" w:cstheme="majorHAnsi"/>
          <w:sz w:val="16"/>
        </w:rPr>
        <w:t xml:space="preserve"> said. For HIV drugs, for example, manufacturers were </w:t>
      </w:r>
      <w:proofErr w:type="gramStart"/>
      <w:r w:rsidRPr="007179BA">
        <w:rPr>
          <w:rFonts w:asciiTheme="majorHAnsi" w:hAnsiTheme="majorHAnsi" w:cstheme="majorHAnsi"/>
          <w:sz w:val="16"/>
        </w:rPr>
        <w:t>more or less able</w:t>
      </w:r>
      <w:proofErr w:type="gramEnd"/>
      <w:r w:rsidRPr="007179BA">
        <w:rPr>
          <w:rFonts w:asciiTheme="majorHAnsi" w:hAnsiTheme="majorHAnsi" w:cstheme="majorHAnsi"/>
          <w:sz w:val="16"/>
        </w:rPr>
        <w:t xml:space="preserve"> to reverse engineer them without much help from the original developer. </w:t>
      </w:r>
      <w:r w:rsidRPr="007179BA">
        <w:rPr>
          <w:rStyle w:val="StyleUnderline"/>
          <w:rFonts w:asciiTheme="majorHAnsi" w:hAnsiTheme="majorHAnsi" w:cstheme="majorHAnsi"/>
        </w:rPr>
        <w:t>"It's very different for vaccines, where it's really a biological process as much as a product. It's hard to scale up manufacturing in this process for the original company, let alone another manufacturer trying to figure this out without assistance,"</w:t>
      </w:r>
      <w:r w:rsidRPr="007179BA">
        <w:rPr>
          <w:rFonts w:asciiTheme="majorHAnsi" w:hAnsiTheme="majorHAnsi" w:cstheme="majorHAnsi"/>
          <w:sz w:val="16"/>
        </w:rPr>
        <w:t xml:space="preserve"> he said. </w:t>
      </w:r>
      <w:r w:rsidRPr="007179BA">
        <w:rPr>
          <w:rStyle w:val="StyleUnderline"/>
          <w:rFonts w:asciiTheme="majorHAnsi" w:hAnsiTheme="majorHAnsi" w:cstheme="majorHAnsi"/>
        </w:rPr>
        <w:t>"</w:t>
      </w:r>
      <w:r w:rsidRPr="00757CA3">
        <w:rPr>
          <w:rStyle w:val="Emphasis"/>
          <w:rFonts w:asciiTheme="majorHAnsi" w:hAnsiTheme="majorHAnsi" w:cstheme="majorHAnsi"/>
          <w:highlight w:val="green"/>
        </w:rPr>
        <w:t>It requires a lot of knowledge that's not part of the IP</w:t>
      </w:r>
      <w:r w:rsidRPr="007179BA">
        <w:rPr>
          <w:rFonts w:asciiTheme="majorHAnsi" w:hAnsiTheme="majorHAnsi" w:cstheme="majorHAnsi"/>
          <w:sz w:val="16"/>
        </w:rPr>
        <w:t>." The</w:t>
      </w:r>
      <w:r w:rsidRPr="007179BA">
        <w:rPr>
          <w:rStyle w:val="StyleUnderline"/>
          <w:rFonts w:asciiTheme="majorHAnsi" w:hAnsiTheme="majorHAnsi" w:cstheme="majorHAnsi"/>
        </w:rPr>
        <w:t xml:space="preserve"> deal between AstraZeneca and the Serum Institute of India is a successful example of such technology transfer, </w:t>
      </w:r>
      <w:proofErr w:type="spellStart"/>
      <w:r w:rsidRPr="007179BA">
        <w:rPr>
          <w:rStyle w:val="StyleUnderline"/>
          <w:rFonts w:asciiTheme="majorHAnsi" w:hAnsiTheme="majorHAnsi" w:cstheme="majorHAnsi"/>
        </w:rPr>
        <w:t>Bollyky</w:t>
      </w:r>
      <w:proofErr w:type="spellEnd"/>
      <w:r w:rsidRPr="007179BA">
        <w:rPr>
          <w:rStyle w:val="StyleUnderline"/>
          <w:rFonts w:asciiTheme="majorHAnsi" w:hAnsiTheme="majorHAnsi" w:cstheme="majorHAnsi"/>
        </w:rPr>
        <w:t xml:space="preserve"> said, where the licensing of IP happened voluntarily.</w:t>
      </w:r>
      <w:r w:rsidRPr="007179BA">
        <w:rPr>
          <w:rFonts w:asciiTheme="majorHAnsi" w:hAnsiTheme="majorHAnsi" w:cstheme="majorHAnsi"/>
          <w:sz w:val="16"/>
        </w:rPr>
        <w:t xml:space="preserve"> "The question is </w:t>
      </w:r>
      <w:r w:rsidRPr="00757CA3">
        <w:rPr>
          <w:rStyle w:val="StyleUnderline"/>
          <w:rFonts w:asciiTheme="majorHAnsi" w:hAnsiTheme="majorHAnsi" w:cstheme="majorHAnsi"/>
          <w:highlight w:val="green"/>
        </w:rPr>
        <w:t xml:space="preserve">what can we do to </w:t>
      </w:r>
      <w:r w:rsidRPr="00757CA3">
        <w:rPr>
          <w:rStyle w:val="Emphasis"/>
          <w:rFonts w:asciiTheme="majorHAnsi" w:hAnsiTheme="majorHAnsi" w:cstheme="majorHAnsi"/>
          <w:highlight w:val="green"/>
        </w:rPr>
        <w:t>facilitate more deals like the one between AstraZeneca and the Serum Institute of India to have this transfer</w:t>
      </w:r>
      <w:r w:rsidRPr="007179BA">
        <w:rPr>
          <w:rFonts w:asciiTheme="majorHAnsi" w:hAnsiTheme="majorHAnsi" w:cstheme="majorHAnsi"/>
          <w:sz w:val="16"/>
        </w:rPr>
        <w:t xml:space="preserve">," he said. Michael Head, senior research fellow in global health at the University of Southampton, in England, told CNN that </w:t>
      </w:r>
      <w:r w:rsidRPr="007179BA">
        <w:rPr>
          <w:rStyle w:val="StyleUnderline"/>
          <w:rFonts w:asciiTheme="majorHAnsi" w:hAnsiTheme="majorHAnsi" w:cstheme="majorHAnsi"/>
        </w:rPr>
        <w:t>increasing regional manufacturing capacity, particularly in the global south, was key</w:t>
      </w:r>
      <w:r w:rsidRPr="007179BA">
        <w:rPr>
          <w:rFonts w:asciiTheme="majorHAnsi" w:hAnsiTheme="majorHAnsi" w:cstheme="majorHAnsi"/>
          <w:sz w:val="16"/>
        </w:rPr>
        <w:t xml:space="preserve"> -- </w:t>
      </w:r>
      <w:r w:rsidRPr="007179BA">
        <w:rPr>
          <w:rStyle w:val="StyleUnderline"/>
          <w:rFonts w:asciiTheme="majorHAnsi" w:hAnsiTheme="majorHAnsi" w:cstheme="majorHAnsi"/>
        </w:rPr>
        <w:t>and should be a focus between pandemics. "</w:t>
      </w:r>
      <w:r w:rsidRPr="00757CA3">
        <w:rPr>
          <w:rStyle w:val="Emphasis"/>
          <w:rFonts w:asciiTheme="majorHAnsi" w:hAnsiTheme="majorHAnsi" w:cstheme="majorHAnsi"/>
          <w:highlight w:val="green"/>
        </w:rPr>
        <w:t>Sharing i</w:t>
      </w:r>
      <w:r w:rsidRPr="007179BA">
        <w:rPr>
          <w:rStyle w:val="Emphasis"/>
          <w:rFonts w:asciiTheme="majorHAnsi" w:hAnsiTheme="majorHAnsi" w:cstheme="majorHAnsi"/>
        </w:rPr>
        <w:t xml:space="preserve">ntellectual </w:t>
      </w:r>
      <w:r w:rsidRPr="00757CA3">
        <w:rPr>
          <w:rStyle w:val="Emphasis"/>
          <w:rFonts w:asciiTheme="majorHAnsi" w:hAnsiTheme="majorHAnsi" w:cstheme="majorHAnsi"/>
          <w:highlight w:val="green"/>
        </w:rPr>
        <w:t>p</w:t>
      </w:r>
      <w:r w:rsidRPr="007179BA">
        <w:rPr>
          <w:rStyle w:val="Emphasis"/>
          <w:rFonts w:asciiTheme="majorHAnsi" w:hAnsiTheme="majorHAnsi" w:cstheme="majorHAnsi"/>
        </w:rPr>
        <w:t xml:space="preserve">roperty </w:t>
      </w:r>
      <w:r w:rsidRPr="007179BA">
        <w:rPr>
          <w:rStyle w:val="StyleUnderline"/>
          <w:rFonts w:asciiTheme="majorHAnsi" w:hAnsiTheme="majorHAnsi" w:cstheme="majorHAnsi"/>
        </w:rPr>
        <w:t>during the pandemi</w:t>
      </w:r>
      <w:r w:rsidRPr="007179BA">
        <w:rPr>
          <w:rFonts w:asciiTheme="majorHAnsi" w:hAnsiTheme="majorHAnsi" w:cstheme="majorHAnsi"/>
          <w:sz w:val="16"/>
        </w:rPr>
        <w:t xml:space="preserve">c is something that should happen but that </w:t>
      </w:r>
      <w:r w:rsidRPr="00757CA3">
        <w:rPr>
          <w:rStyle w:val="Emphasis"/>
          <w:rFonts w:asciiTheme="majorHAnsi" w:hAnsiTheme="majorHAnsi" w:cstheme="majorHAnsi"/>
          <w:highlight w:val="green"/>
        </w:rPr>
        <w:t>doesn't resolve the issues</w:t>
      </w:r>
      <w:r w:rsidRPr="007179BA">
        <w:rPr>
          <w:rStyle w:val="Emphasis"/>
          <w:rFonts w:asciiTheme="majorHAnsi" w:hAnsiTheme="majorHAnsi" w:cstheme="majorHAnsi"/>
        </w:rPr>
        <w:t>,"</w:t>
      </w:r>
      <w:r w:rsidRPr="007179BA">
        <w:rPr>
          <w:rFonts w:asciiTheme="majorHAnsi" w:hAnsiTheme="majorHAnsi" w:cstheme="majorHAnsi"/>
          <w:sz w:val="16"/>
        </w:rPr>
        <w:t xml:space="preserve"> he said. "Manufacturing vaccines is hard. It's hard to rapidly set up a new site with all the equipment, infrastructure, all the vaccine ingredients, with suitable staff to produce a large number of </w:t>
      </w:r>
      <w:proofErr w:type="gramStart"/>
      <w:r w:rsidRPr="007179BA">
        <w:rPr>
          <w:rFonts w:asciiTheme="majorHAnsi" w:hAnsiTheme="majorHAnsi" w:cstheme="majorHAnsi"/>
          <w:sz w:val="16"/>
        </w:rPr>
        <w:t>high quality</w:t>
      </w:r>
      <w:proofErr w:type="gramEnd"/>
      <w:r w:rsidRPr="007179BA">
        <w:rPr>
          <w:rFonts w:asciiTheme="majorHAnsi" w:hAnsiTheme="majorHAnsi" w:cstheme="majorHAnsi"/>
          <w:sz w:val="16"/>
        </w:rPr>
        <w:t xml:space="preserve"> vaccine products." Philanthropist Bill Gates, a major supporter of </w:t>
      </w:r>
      <w:hyperlink r:id="rId12" w:tgtFrame="_blank" w:history="1">
        <w:r w:rsidRPr="007179BA">
          <w:rPr>
            <w:rStyle w:val="Hyperlink"/>
            <w:rFonts w:asciiTheme="majorHAnsi" w:hAnsiTheme="majorHAnsi" w:cstheme="majorHAnsi"/>
            <w:sz w:val="16"/>
          </w:rPr>
          <w:t>global Covid-19 vaccine equity</w:t>
        </w:r>
      </w:hyperlink>
      <w:r w:rsidRPr="007179BA">
        <w:rPr>
          <w:rFonts w:asciiTheme="majorHAnsi" w:hAnsiTheme="majorHAnsi" w:cstheme="majorHAnsi"/>
          <w:sz w:val="16"/>
        </w:rPr>
        <w:t> through the Bill &amp; Melinda Gates Foundation, also </w:t>
      </w:r>
      <w:hyperlink r:id="rId13" w:tgtFrame="_blank" w:history="1">
        <w:r w:rsidRPr="007179BA">
          <w:rPr>
            <w:rStyle w:val="Hyperlink"/>
            <w:rFonts w:asciiTheme="majorHAnsi" w:hAnsiTheme="majorHAnsi" w:cstheme="majorHAnsi"/>
            <w:sz w:val="16"/>
          </w:rPr>
          <w:t>told Sky News</w:t>
        </w:r>
      </w:hyperlink>
      <w:r w:rsidRPr="007179BA">
        <w:rPr>
          <w:rFonts w:asciiTheme="majorHAnsi" w:hAnsiTheme="majorHAnsi" w:cstheme="majorHAnsi"/>
          <w:sz w:val="16"/>
        </w:rPr>
        <w:t xml:space="preserve"> last month that he did not believe overriding IP rules was the answer. "There's only so many vaccine factories in the world and people are very serious about the safety of vaccines," he said. </w:t>
      </w:r>
      <w:r w:rsidRPr="007179BA">
        <w:rPr>
          <w:rStyle w:val="StyleUnderline"/>
          <w:rFonts w:asciiTheme="majorHAnsi" w:hAnsiTheme="majorHAnsi" w:cstheme="majorHAnsi"/>
        </w:rPr>
        <w:t>"</w:t>
      </w:r>
      <w:r w:rsidRPr="007179BA">
        <w:rPr>
          <w:rStyle w:val="Emphasis"/>
          <w:rFonts w:asciiTheme="majorHAnsi" w:hAnsiTheme="majorHAnsi" w:cstheme="majorHAnsi"/>
        </w:rPr>
        <w:t>The thing that's holding things back in this case is not intellectual property.</w:t>
      </w:r>
      <w:r w:rsidRPr="007179BA">
        <w:rPr>
          <w:rStyle w:val="StyleUnderline"/>
          <w:rFonts w:asciiTheme="majorHAnsi" w:hAnsiTheme="majorHAnsi" w:cstheme="majorHAnsi"/>
        </w:rPr>
        <w:t xml:space="preserve"> There's not, like, some idle vaccine factory with regulatory approval that makes magically safe vaccines. You've got to do the trials on these things and every manufacturing process has to be looked at in a very careful way."</w:t>
      </w:r>
    </w:p>
    <w:p w14:paraId="45D548ED" w14:textId="77777777" w:rsidR="00851A06" w:rsidRDefault="00851A06" w:rsidP="00851A06">
      <w:pPr>
        <w:pStyle w:val="Heading4"/>
      </w:pPr>
      <w:r>
        <w:t xml:space="preserve">The </w:t>
      </w:r>
      <w:proofErr w:type="spellStart"/>
      <w:r w:rsidRPr="006157FC">
        <w:t>squo</w:t>
      </w:r>
      <w:proofErr w:type="spellEnd"/>
      <w:r w:rsidRPr="006157FC">
        <w:t xml:space="preserve"> is goldilocks--COVAX</w:t>
      </w:r>
      <w:r>
        <w:t xml:space="preserve"> and licensing agreements ensure vaccine access now, but patent waiver causes unsafe vaccines and decks innovation.</w:t>
      </w:r>
    </w:p>
    <w:p w14:paraId="225B7D3F" w14:textId="77777777" w:rsidR="00851A06" w:rsidRPr="006C5510" w:rsidRDefault="00851A06" w:rsidP="00851A06">
      <w:pPr>
        <w:rPr>
          <w:rStyle w:val="Style13ptBold"/>
          <w:b w:val="0"/>
          <w:bCs w:val="0"/>
        </w:rPr>
      </w:pPr>
      <w:r>
        <w:rPr>
          <w:rStyle w:val="Style13ptBold"/>
        </w:rPr>
        <w:t xml:space="preserve">Crosby et al. 21 </w:t>
      </w:r>
      <w:r>
        <w:rPr>
          <w:rStyle w:val="Style13ptBold"/>
          <w:b w:val="0"/>
        </w:rPr>
        <w:t xml:space="preserve">(Daniel Crosby [Lawyer specializing in international trade/law], Evan Diamond [Lawyer specializing in pharmaceutical and biotechnology patent litigation], Isabel Fernandez de la Cuesta [Lawyer specializing in international treaty arbitration], Jamieson Greer [Lawyer specializing in international trade], Jeffrey Telep [Lawyer specializing in international trade litigation], Brian White [Lawyer specializing in international arbitration], </w:t>
      </w:r>
      <w:r w:rsidRPr="00957563">
        <w:rPr>
          <w:rStyle w:val="Style13ptBold"/>
          <w:b w:val="0"/>
        </w:rPr>
        <w:t>Group of Nearly 60 WTO Members Seek Unprecedented Waiver from WTO Intellectual Property Protection for COVID-related Medical Products</w:t>
      </w:r>
      <w:r>
        <w:rPr>
          <w:rStyle w:val="Style13ptBold"/>
          <w:b w:val="0"/>
        </w:rPr>
        <w:t xml:space="preserve">, JD Supra, 3/5/2021, </w:t>
      </w:r>
      <w:hyperlink r:id="rId14" w:history="1">
        <w:r w:rsidRPr="00E65ADF">
          <w:rPr>
            <w:rStyle w:val="Hyperlink"/>
            <w:bCs/>
            <w:sz w:val="26"/>
          </w:rPr>
          <w:t>https://www.jdsupra.com/legalnews/group-of-nearly-60-wto-members-seek-2523821/</w:t>
        </w:r>
      </w:hyperlink>
      <w:r>
        <w:rPr>
          <w:rStyle w:val="Style13ptBold"/>
          <w:b w:val="0"/>
        </w:rPr>
        <w:t xml:space="preserve">) </w:t>
      </w:r>
      <w:proofErr w:type="spellStart"/>
      <w:r>
        <w:rPr>
          <w:rStyle w:val="Style13ptBold"/>
          <w:b w:val="0"/>
        </w:rPr>
        <w:t>hwof</w:t>
      </w:r>
      <w:proofErr w:type="spellEnd"/>
    </w:p>
    <w:p w14:paraId="2AE0A8DD" w14:textId="77777777" w:rsidR="00851A06" w:rsidRDefault="00851A06" w:rsidP="00851A06">
      <w:pPr>
        <w:rPr>
          <w:sz w:val="16"/>
        </w:rPr>
      </w:pPr>
      <w:r w:rsidRPr="006C5510">
        <w:rPr>
          <w:sz w:val="16"/>
        </w:rPr>
        <w:t xml:space="preserve">Efforts to develop, produce, and equitably distribute medical products. WTO Members recognize that unprecedented demand for medical products used in the fight against COVID-19 has far outstripped supply of required supplies. Several WTO Members have pointed out that </w:t>
      </w:r>
      <w:r w:rsidRPr="00757CA3">
        <w:rPr>
          <w:rStyle w:val="StyleUnderline"/>
          <w:highlight w:val="green"/>
        </w:rPr>
        <w:t>i</w:t>
      </w:r>
      <w:r w:rsidRPr="006C5510">
        <w:rPr>
          <w:rStyle w:val="StyleUnderline"/>
        </w:rPr>
        <w:t xml:space="preserve">ntellectual </w:t>
      </w:r>
      <w:r w:rsidRPr="00757CA3">
        <w:rPr>
          <w:rStyle w:val="StyleUnderline"/>
          <w:highlight w:val="green"/>
        </w:rPr>
        <w:t>p</w:t>
      </w:r>
      <w:r w:rsidRPr="006C5510">
        <w:rPr>
          <w:rStyle w:val="StyleUnderline"/>
        </w:rPr>
        <w:t xml:space="preserve">roperty </w:t>
      </w:r>
      <w:r w:rsidRPr="00757CA3">
        <w:rPr>
          <w:rStyle w:val="StyleUnderline"/>
          <w:highlight w:val="green"/>
        </w:rPr>
        <w:t>protections have not limited production of vaccines</w:t>
      </w:r>
      <w:r w:rsidRPr="006C5510">
        <w:rPr>
          <w:sz w:val="16"/>
        </w:rPr>
        <w:t xml:space="preserve"> and other medical products. Rather, these Members have argued that intellectual property </w:t>
      </w:r>
      <w:r w:rsidRPr="00172BC8">
        <w:rPr>
          <w:rStyle w:val="StyleUnderline"/>
        </w:rPr>
        <w:t>protection has incentivized the research, development and production</w:t>
      </w:r>
      <w:r w:rsidRPr="006C5510">
        <w:rPr>
          <w:rStyle w:val="StyleUnderline"/>
        </w:rPr>
        <w:t xml:space="preserve"> of the necessary vaccines, </w:t>
      </w:r>
      <w:proofErr w:type="gramStart"/>
      <w:r w:rsidRPr="006C5510">
        <w:rPr>
          <w:rStyle w:val="StyleUnderline"/>
        </w:rPr>
        <w:t>treatments</w:t>
      </w:r>
      <w:proofErr w:type="gramEnd"/>
      <w:r w:rsidRPr="006C5510">
        <w:rPr>
          <w:rStyle w:val="StyleUnderline"/>
        </w:rPr>
        <w:t xml:space="preserve"> and products.</w:t>
      </w:r>
      <w:r w:rsidRPr="006C5510">
        <w:rPr>
          <w:sz w:val="16"/>
        </w:rPr>
        <w:t xml:space="preserve"> Moreover</w:t>
      </w:r>
      <w:r w:rsidRPr="00172BC8">
        <w:rPr>
          <w:sz w:val="16"/>
        </w:rPr>
        <w:t xml:space="preserve">, </w:t>
      </w:r>
      <w:r w:rsidRPr="00757CA3">
        <w:rPr>
          <w:rStyle w:val="StyleUnderline"/>
          <w:highlight w:val="green"/>
        </w:rPr>
        <w:t>the international community is coordinating and funding equitable COVID-19 vaccine distribution globally through COVAX</w:t>
      </w:r>
      <w:r w:rsidRPr="006C5510">
        <w:rPr>
          <w:sz w:val="16"/>
        </w:rPr>
        <w:t xml:space="preserve">, which is organized by Gavi, the Vaccine Alliance, the World Health </w:t>
      </w:r>
      <w:proofErr w:type="gramStart"/>
      <w:r w:rsidRPr="006C5510">
        <w:rPr>
          <w:sz w:val="16"/>
        </w:rPr>
        <w:t>Organization</w:t>
      </w:r>
      <w:proofErr w:type="gramEnd"/>
      <w:r w:rsidRPr="006C5510">
        <w:rPr>
          <w:sz w:val="16"/>
        </w:rPr>
        <w:t xml:space="preserve"> and the Coalition for Epidemic Preparedness Innovations. Despite these facts, less developed countries continue to push for a waiver of all intellectual property protection for medical products related to the pandemic. </w:t>
      </w:r>
      <w:r w:rsidRPr="00757CA3">
        <w:rPr>
          <w:rStyle w:val="StyleUnderline"/>
          <w:highlight w:val="green"/>
        </w:rPr>
        <w:t>Waiver risks uncontrolled use of patented technologies, without improving vaccine access.</w:t>
      </w:r>
      <w:r w:rsidRPr="006C5510">
        <w:rPr>
          <w:sz w:val="16"/>
        </w:rPr>
        <w:t xml:space="preserve"> Pharmaceutical </w:t>
      </w:r>
      <w:r w:rsidRPr="006C5510">
        <w:rPr>
          <w:rStyle w:val="StyleUnderline"/>
        </w:rPr>
        <w:t>companies</w:t>
      </w:r>
      <w:r w:rsidRPr="006C5510">
        <w:rPr>
          <w:sz w:val="16"/>
        </w:rPr>
        <w:t xml:space="preserve"> can provide, and </w:t>
      </w:r>
      <w:r w:rsidRPr="006C5510">
        <w:rPr>
          <w:rStyle w:val="StyleUnderline"/>
        </w:rPr>
        <w:t>have provided</w:t>
      </w:r>
      <w:r w:rsidRPr="006C5510">
        <w:rPr>
          <w:sz w:val="16"/>
        </w:rPr>
        <w:t xml:space="preserve">, </w:t>
      </w:r>
      <w:r w:rsidRPr="006C5510">
        <w:rPr>
          <w:rStyle w:val="StyleUnderline"/>
        </w:rPr>
        <w:t>licenses to distribute</w:t>
      </w:r>
      <w:r w:rsidRPr="006C5510">
        <w:rPr>
          <w:sz w:val="16"/>
        </w:rPr>
        <w:t xml:space="preserve"> or scale-up production of COVID-19 </w:t>
      </w:r>
      <w:r w:rsidRPr="006C5510">
        <w:rPr>
          <w:rStyle w:val="StyleUnderline"/>
        </w:rPr>
        <w:t>vaccines</w:t>
      </w:r>
      <w:r w:rsidRPr="006C5510">
        <w:rPr>
          <w:sz w:val="16"/>
        </w:rPr>
        <w:t xml:space="preserve"> and therapies </w:t>
      </w:r>
      <w:r w:rsidRPr="006C5510">
        <w:rPr>
          <w:rStyle w:val="StyleUnderline"/>
        </w:rPr>
        <w:t>at reduced cost</w:t>
      </w:r>
      <w:r w:rsidRPr="006C5510">
        <w:rPr>
          <w:sz w:val="16"/>
        </w:rPr>
        <w:t xml:space="preserve">. Such license </w:t>
      </w:r>
      <w:r w:rsidRPr="00757CA3">
        <w:rPr>
          <w:rStyle w:val="StyleUnderline"/>
          <w:highlight w:val="green"/>
        </w:rPr>
        <w:t>agreements allow for expanded access in l</w:t>
      </w:r>
      <w:r w:rsidRPr="00172BC8">
        <w:rPr>
          <w:rStyle w:val="StyleUnderline"/>
        </w:rPr>
        <w:t>ow-</w:t>
      </w:r>
      <w:r w:rsidRPr="006C5510">
        <w:rPr>
          <w:sz w:val="16"/>
        </w:rPr>
        <w:t xml:space="preserve"> and middle-</w:t>
      </w:r>
      <w:r w:rsidRPr="00757CA3">
        <w:rPr>
          <w:rStyle w:val="StyleUnderline"/>
          <w:highlight w:val="green"/>
        </w:rPr>
        <w:t>i</w:t>
      </w:r>
      <w:r w:rsidRPr="006C5510">
        <w:rPr>
          <w:rStyle w:val="StyleUnderline"/>
        </w:rPr>
        <w:t xml:space="preserve">ncome </w:t>
      </w:r>
      <w:r w:rsidRPr="00757CA3">
        <w:rPr>
          <w:rStyle w:val="StyleUnderline"/>
          <w:highlight w:val="green"/>
        </w:rPr>
        <w:t>c</w:t>
      </w:r>
      <w:r w:rsidRPr="006C5510">
        <w:rPr>
          <w:rStyle w:val="StyleUnderline"/>
        </w:rPr>
        <w:t>ountrie</w:t>
      </w:r>
      <w:r w:rsidRPr="00757CA3">
        <w:rPr>
          <w:rStyle w:val="StyleUnderline"/>
          <w:highlight w:val="green"/>
        </w:rPr>
        <w:t>s</w:t>
      </w:r>
      <w:r w:rsidRPr="006C5510">
        <w:rPr>
          <w:rStyle w:val="StyleUnderline"/>
        </w:rPr>
        <w:t xml:space="preserve">, </w:t>
      </w:r>
      <w:r w:rsidRPr="00757CA3">
        <w:rPr>
          <w:rStyle w:val="StyleUnderline"/>
          <w:highlight w:val="green"/>
        </w:rPr>
        <w:t>while</w:t>
      </w:r>
      <w:r w:rsidRPr="006C5510">
        <w:rPr>
          <w:sz w:val="16"/>
        </w:rPr>
        <w:t xml:space="preserve"> also </w:t>
      </w:r>
      <w:r w:rsidRPr="00757CA3">
        <w:rPr>
          <w:rStyle w:val="StyleUnderline"/>
          <w:highlight w:val="green"/>
        </w:rPr>
        <w:t>setting</w:t>
      </w:r>
      <w:r w:rsidRPr="006C5510">
        <w:rPr>
          <w:sz w:val="16"/>
        </w:rPr>
        <w:t xml:space="preserve"> reasonable </w:t>
      </w:r>
      <w:r w:rsidRPr="00757CA3">
        <w:rPr>
          <w:rStyle w:val="StyleUnderline"/>
          <w:highlight w:val="green"/>
        </w:rPr>
        <w:t>parameters so that patents</w:t>
      </w:r>
      <w:r w:rsidRPr="006C5510">
        <w:rPr>
          <w:sz w:val="16"/>
        </w:rPr>
        <w:t xml:space="preserve"> and other IP rights </w:t>
      </w:r>
      <w:r w:rsidRPr="00757CA3">
        <w:rPr>
          <w:rStyle w:val="StyleUnderline"/>
          <w:highlight w:val="green"/>
        </w:rPr>
        <w:t>are used to address the specific</w:t>
      </w:r>
      <w:r w:rsidRPr="006C5510">
        <w:rPr>
          <w:rStyle w:val="StyleUnderline"/>
        </w:rPr>
        <w:t xml:space="preserve"> medical </w:t>
      </w:r>
      <w:r w:rsidRPr="00757CA3">
        <w:rPr>
          <w:rStyle w:val="StyleUnderline"/>
          <w:highlight w:val="green"/>
        </w:rPr>
        <w:t>needs of</w:t>
      </w:r>
      <w:r w:rsidRPr="006C5510">
        <w:rPr>
          <w:sz w:val="16"/>
        </w:rPr>
        <w:t xml:space="preserve"> the </w:t>
      </w:r>
      <w:r w:rsidRPr="00757CA3">
        <w:rPr>
          <w:rStyle w:val="StyleUnderline"/>
          <w:highlight w:val="green"/>
        </w:rPr>
        <w:t>COVID</w:t>
      </w:r>
      <w:r w:rsidRPr="006C5510">
        <w:rPr>
          <w:rStyle w:val="StyleUnderline"/>
        </w:rPr>
        <w:t>-19</w:t>
      </w:r>
      <w:r w:rsidRPr="006C5510">
        <w:rPr>
          <w:sz w:val="16"/>
        </w:rPr>
        <w:t xml:space="preserve"> </w:t>
      </w:r>
    </w:p>
    <w:p w14:paraId="07BAEB00" w14:textId="77777777" w:rsidR="00851A06" w:rsidRDefault="00851A06" w:rsidP="00851A06">
      <w:pPr>
        <w:rPr>
          <w:sz w:val="16"/>
        </w:rPr>
      </w:pPr>
    </w:p>
    <w:p w14:paraId="28D601C5" w14:textId="77777777" w:rsidR="00851A06" w:rsidRDefault="00851A06" w:rsidP="00851A06">
      <w:pPr>
        <w:rPr>
          <w:sz w:val="16"/>
        </w:rPr>
      </w:pPr>
    </w:p>
    <w:p w14:paraId="350EA0D5" w14:textId="77777777" w:rsidR="00851A06" w:rsidRPr="006C5510" w:rsidRDefault="00851A06" w:rsidP="00851A06">
      <w:pPr>
        <w:rPr>
          <w:sz w:val="16"/>
        </w:rPr>
      </w:pPr>
      <w:r w:rsidRPr="006C5510">
        <w:rPr>
          <w:sz w:val="16"/>
        </w:rPr>
        <w:t xml:space="preserve">pandemic at hand, and not for other purposes. </w:t>
      </w:r>
      <w:r w:rsidRPr="00757CA3">
        <w:rPr>
          <w:rStyle w:val="StyleUnderline"/>
          <w:highlight w:val="green"/>
        </w:rPr>
        <w:t>License agreements also allow for orderly tech</w:t>
      </w:r>
      <w:r w:rsidRPr="006C5510">
        <w:rPr>
          <w:rStyle w:val="StyleUnderline"/>
        </w:rPr>
        <w:t xml:space="preserve">nology </w:t>
      </w:r>
      <w:r w:rsidRPr="00757CA3">
        <w:rPr>
          <w:rStyle w:val="StyleUnderline"/>
          <w:highlight w:val="green"/>
        </w:rPr>
        <w:t>transfer</w:t>
      </w:r>
      <w:r w:rsidRPr="006C5510">
        <w:rPr>
          <w:sz w:val="16"/>
        </w:rPr>
        <w:t xml:space="preserve">, </w:t>
      </w:r>
      <w:r w:rsidRPr="006C5510">
        <w:rPr>
          <w:rStyle w:val="StyleUnderline"/>
        </w:rPr>
        <w:t>including</w:t>
      </w:r>
      <w:r w:rsidRPr="006C5510">
        <w:rPr>
          <w:sz w:val="16"/>
        </w:rPr>
        <w:t xml:space="preserve"> of unpatented “trade secret” information and other </w:t>
      </w:r>
      <w:r w:rsidRPr="006C5510">
        <w:rPr>
          <w:rStyle w:val="StyleUnderline"/>
        </w:rPr>
        <w:t>critical “know-how,” that may be essential to efficiently producing</w:t>
      </w:r>
      <w:r w:rsidRPr="006C5510">
        <w:rPr>
          <w:sz w:val="16"/>
        </w:rPr>
        <w:t xml:space="preserve"> and scaling-up </w:t>
      </w:r>
      <w:r w:rsidRPr="006C5510">
        <w:rPr>
          <w:rStyle w:val="StyleUnderline"/>
        </w:rPr>
        <w:t>safe and effective</w:t>
      </w:r>
      <w:r w:rsidRPr="006C5510">
        <w:rPr>
          <w:sz w:val="16"/>
        </w:rPr>
        <w:t xml:space="preserve"> versions of technologically complex </w:t>
      </w:r>
      <w:r w:rsidRPr="006C5510">
        <w:rPr>
          <w:rStyle w:val="StyleUnderline"/>
        </w:rPr>
        <w:t>vaccines</w:t>
      </w:r>
      <w:r w:rsidRPr="006C5510">
        <w:rPr>
          <w:sz w:val="16"/>
        </w:rPr>
        <w:t xml:space="preserve"> and biologic drug products. </w:t>
      </w:r>
      <w:r w:rsidRPr="00757CA3">
        <w:rPr>
          <w:rStyle w:val="StyleUnderline"/>
          <w:highlight w:val="green"/>
        </w:rPr>
        <w:t>Under the</w:t>
      </w:r>
      <w:r w:rsidRPr="006C5510">
        <w:rPr>
          <w:sz w:val="16"/>
        </w:rPr>
        <w:t xml:space="preserve"> present TRIPS </w:t>
      </w:r>
      <w:r w:rsidRPr="00757CA3">
        <w:rPr>
          <w:rStyle w:val="StyleUnderline"/>
          <w:highlight w:val="green"/>
        </w:rPr>
        <w:t>waiver</w:t>
      </w:r>
      <w:r w:rsidRPr="006C5510">
        <w:rPr>
          <w:rStyle w:val="StyleUnderline"/>
        </w:rPr>
        <w:t xml:space="preserve"> proposal</w:t>
      </w:r>
      <w:r w:rsidRPr="006C5510">
        <w:rPr>
          <w:sz w:val="16"/>
        </w:rPr>
        <w:t xml:space="preserve">, however, member </w:t>
      </w:r>
      <w:r w:rsidRPr="00757CA3">
        <w:rPr>
          <w:rStyle w:val="StyleUnderline"/>
          <w:highlight w:val="green"/>
        </w:rPr>
        <w:t>countries could</w:t>
      </w:r>
      <w:r w:rsidRPr="006C5510">
        <w:rPr>
          <w:sz w:val="16"/>
        </w:rPr>
        <w:t xml:space="preserve"> try to </w:t>
      </w:r>
      <w:r w:rsidRPr="00757CA3">
        <w:rPr>
          <w:rStyle w:val="StyleUnderline"/>
          <w:highlight w:val="green"/>
        </w:rPr>
        <w:t>exploit a</w:t>
      </w:r>
      <w:r w:rsidRPr="006C5510">
        <w:rPr>
          <w:rStyle w:val="StyleUnderline"/>
        </w:rPr>
        <w:t xml:space="preserve">n extraordinarily </w:t>
      </w:r>
      <w:r w:rsidRPr="00757CA3">
        <w:rPr>
          <w:rStyle w:val="StyleUnderline"/>
          <w:highlight w:val="green"/>
        </w:rPr>
        <w:t>broad scope of IP</w:t>
      </w:r>
      <w:r w:rsidRPr="006C5510">
        <w:rPr>
          <w:sz w:val="16"/>
        </w:rPr>
        <w:t xml:space="preserve"> and copy patented </w:t>
      </w:r>
      <w:r w:rsidRPr="00757CA3">
        <w:rPr>
          <w:rStyle w:val="StyleUnderline"/>
          <w:highlight w:val="green"/>
        </w:rPr>
        <w:t>tech</w:t>
      </w:r>
      <w:r w:rsidRPr="006C5510">
        <w:rPr>
          <w:rStyle w:val="StyleUnderline"/>
        </w:rPr>
        <w:t>nologies</w:t>
      </w:r>
      <w:r w:rsidRPr="006C5510">
        <w:rPr>
          <w:sz w:val="16"/>
        </w:rPr>
        <w:t xml:space="preserve"> so long as they are “in relation to prevention, containment or treatment of COVID-19.”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 At the same time, </w:t>
      </w:r>
      <w:r w:rsidRPr="006C5510">
        <w:rPr>
          <w:rStyle w:val="StyleUnderline"/>
        </w:rPr>
        <w:t>it is unclear how the</w:t>
      </w:r>
      <w:r w:rsidRPr="006C5510">
        <w:rPr>
          <w:sz w:val="16"/>
        </w:rPr>
        <w:t xml:space="preserve"> proposed TRIPS </w:t>
      </w:r>
      <w:r w:rsidRPr="006C5510">
        <w:rPr>
          <w:rStyle w:val="StyleUnderline"/>
        </w:rPr>
        <w:t>waiver could provide the technology transfer and know-how critical for making</w:t>
      </w:r>
      <w:r w:rsidRPr="006C5510">
        <w:rPr>
          <w:sz w:val="16"/>
        </w:rPr>
        <w:t xml:space="preserve"> the complex molecules and formulations constituting the various </w:t>
      </w:r>
      <w:r w:rsidRPr="006C5510">
        <w:rPr>
          <w:rStyle w:val="StyleUnderline"/>
        </w:rPr>
        <w:t xml:space="preserve">COVID-19 vaccines. </w:t>
      </w:r>
      <w:r w:rsidRPr="00757CA3">
        <w:rPr>
          <w:rStyle w:val="StyleUnderline"/>
          <w:highlight w:val="green"/>
        </w:rPr>
        <w:t>Vaccine manufacture undertaken by an unauthorized party without the proper processes</w:t>
      </w:r>
      <w:r w:rsidRPr="006C5510">
        <w:rPr>
          <w:sz w:val="16"/>
        </w:rPr>
        <w:t xml:space="preserve"> and controls </w:t>
      </w:r>
      <w:r w:rsidRPr="00757CA3">
        <w:rPr>
          <w:rStyle w:val="StyleUnderline"/>
          <w:highlight w:val="green"/>
        </w:rPr>
        <w:t>could result in a</w:t>
      </w:r>
      <w:r w:rsidRPr="006C5510">
        <w:rPr>
          <w:rStyle w:val="StyleUnderline"/>
        </w:rPr>
        <w:t xml:space="preserve"> different </w:t>
      </w:r>
      <w:r w:rsidRPr="00757CA3">
        <w:rPr>
          <w:rStyle w:val="StyleUnderline"/>
          <w:highlight w:val="green"/>
        </w:rPr>
        <w:t>product that is potentially ineffective</w:t>
      </w:r>
      <w:r w:rsidRPr="006C5510">
        <w:rPr>
          <w:rStyle w:val="StyleUnderline"/>
        </w:rPr>
        <w:t xml:space="preserve"> or results in unwanted health consequences.</w:t>
      </w:r>
      <w:r w:rsidRPr="006C5510">
        <w:rPr>
          <w:sz w:val="16"/>
        </w:rPr>
        <w:t xml:space="preserve"> And </w:t>
      </w:r>
      <w:r w:rsidRPr="006C5510">
        <w:rPr>
          <w:rStyle w:val="StyleUnderline"/>
        </w:rPr>
        <w:t>even if an unauthorized manufacturer could overcome those substantial hurdles</w:t>
      </w:r>
      <w:r w:rsidRPr="006C5510">
        <w:rPr>
          <w:sz w:val="16"/>
        </w:rPr>
        <w:t xml:space="preserve"> to reverse-engineer and scale up a safe and effective vaccine copy, </w:t>
      </w:r>
      <w:r w:rsidRPr="006C5510">
        <w:rPr>
          <w:rStyle w:val="StyleUnderline"/>
        </w:rPr>
        <w:t>it would likely take substantial time and a series of failures to do so.</w:t>
      </w:r>
      <w:r w:rsidRPr="006C5510">
        <w:rPr>
          <w:sz w:val="16"/>
        </w:rPr>
        <w:t xml:space="preserve"> Notably, several of the original COVID-19 vaccine developers have recently faced low product yield and other manufacturing challenges during pre-commercial scale-up efforts and the initial months of commercial production.</w:t>
      </w:r>
    </w:p>
    <w:p w14:paraId="0D3CE30C" w14:textId="77777777" w:rsidR="00851A06" w:rsidRPr="00BC5C03" w:rsidRDefault="00851A06" w:rsidP="00851A06"/>
    <w:p w14:paraId="73DF0AC3" w14:textId="77777777" w:rsidR="00851A06" w:rsidRPr="007534FF" w:rsidRDefault="00851A06" w:rsidP="00851A06">
      <w:pPr>
        <w:pStyle w:val="Heading4"/>
      </w:pPr>
      <w:r>
        <w:t xml:space="preserve">A vaccine waiver </w:t>
      </w:r>
      <w:r>
        <w:rPr>
          <w:u w:val="single"/>
        </w:rPr>
        <w:t>greenlights</w:t>
      </w:r>
      <w:r>
        <w:t xml:space="preserve"> counterfeit medicine – independently </w:t>
      </w:r>
      <w:r>
        <w:rPr>
          <w:u w:val="single"/>
        </w:rPr>
        <w:t>turns Case</w:t>
      </w:r>
      <w:r>
        <w:t>.</w:t>
      </w:r>
    </w:p>
    <w:p w14:paraId="4EACDF03" w14:textId="77777777" w:rsidR="00851A06" w:rsidRPr="007534FF" w:rsidRDefault="00851A06" w:rsidP="00851A06">
      <w:r w:rsidRPr="007534FF">
        <w:rPr>
          <w:rStyle w:val="Style13ptBold"/>
        </w:rPr>
        <w:t>Conrad 5-18</w:t>
      </w:r>
      <w:r>
        <w:t xml:space="preserve"> </w:t>
      </w:r>
      <w:r w:rsidRPr="007534FF">
        <w:t>John Conrad 5-18-2021 "Waiving intellectual property rights is not in the best interests of patients"</w:t>
      </w:r>
      <w:r>
        <w:t xml:space="preserve"> </w:t>
      </w:r>
      <w:hyperlink r:id="rId15"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58F45FD0" w14:textId="77777777" w:rsidR="00851A06" w:rsidRPr="00C5269F" w:rsidRDefault="00851A06" w:rsidP="00851A06">
      <w:pPr>
        <w:rPr>
          <w:u w:val="single"/>
        </w:rPr>
      </w:pPr>
      <w:r w:rsidRPr="007534FF">
        <w:rPr>
          <w:sz w:val="16"/>
        </w:rPr>
        <w:t xml:space="preserve">The </w:t>
      </w:r>
      <w:r w:rsidRPr="00317793">
        <w:rPr>
          <w:u w:val="single"/>
        </w:rPr>
        <w:t>Biden's</w:t>
      </w:r>
      <w:r w:rsidRPr="00317793">
        <w:rPr>
          <w:sz w:val="16"/>
        </w:rPr>
        <w:t xml:space="preserve"> administration's </w:t>
      </w:r>
      <w:r w:rsidRPr="00317793">
        <w:rPr>
          <w:u w:val="single"/>
        </w:rPr>
        <w:t xml:space="preserve">support for </w:t>
      </w:r>
      <w:r w:rsidRPr="00317793">
        <w:rPr>
          <w:sz w:val="16"/>
        </w:rPr>
        <w:t>India and South</w:t>
      </w:r>
      <w:r w:rsidRPr="007534FF">
        <w:rPr>
          <w:sz w:val="16"/>
        </w:rPr>
        <w:t xml:space="preserve"> Africa's proposal before the World Trade Organization to temporarily </w:t>
      </w:r>
      <w:r w:rsidRPr="004363E0">
        <w:rPr>
          <w:highlight w:val="green"/>
          <w:u w:val="single"/>
        </w:rPr>
        <w:t>waive</w:t>
      </w:r>
      <w:r w:rsidRPr="004363E0">
        <w:rPr>
          <w:sz w:val="16"/>
          <w:highlight w:val="green"/>
        </w:rPr>
        <w:t xml:space="preserve"> </w:t>
      </w:r>
      <w:r w:rsidRPr="007534FF">
        <w:rPr>
          <w:sz w:val="16"/>
        </w:rPr>
        <w:t>anti-</w:t>
      </w:r>
      <w:r w:rsidRPr="004363E0">
        <w:rPr>
          <w:highlight w:val="green"/>
          <w:u w:val="single"/>
        </w:rPr>
        <w:t>COVID vaccine patents</w:t>
      </w:r>
      <w:r w:rsidRPr="004363E0">
        <w:rPr>
          <w:sz w:val="16"/>
          <w:highlight w:val="green"/>
        </w:rPr>
        <w:t xml:space="preserve"> </w:t>
      </w:r>
      <w:r w:rsidRPr="007534FF">
        <w:rPr>
          <w:sz w:val="16"/>
        </w:rPr>
        <w:t xml:space="preserve">to boost its supply </w:t>
      </w:r>
      <w:r w:rsidRPr="004363E0">
        <w:rPr>
          <w:highlight w:val="green"/>
          <w:u w:val="single"/>
        </w:rPr>
        <w:t>will</w:t>
      </w:r>
      <w:r w:rsidRPr="004363E0">
        <w:rPr>
          <w:sz w:val="16"/>
          <w:highlight w:val="green"/>
        </w:rPr>
        <w:t xml:space="preserve"> </w:t>
      </w:r>
      <w:r w:rsidRPr="004363E0">
        <w:rPr>
          <w:highlight w:val="green"/>
          <w:u w:val="single"/>
        </w:rPr>
        <w:t>fuel</w:t>
      </w:r>
      <w:r w:rsidRPr="004363E0">
        <w:rPr>
          <w:sz w:val="16"/>
          <w:highlight w:val="green"/>
        </w:rPr>
        <w:t xml:space="preserve"> </w:t>
      </w:r>
      <w:r w:rsidRPr="007534FF">
        <w:rPr>
          <w:sz w:val="16"/>
        </w:rPr>
        <w:t xml:space="preserve">the </w:t>
      </w:r>
      <w:r w:rsidRPr="004363E0">
        <w:rPr>
          <w:b/>
          <w:bCs/>
          <w:highlight w:val="green"/>
          <w:u w:val="single"/>
          <w:bdr w:val="single" w:sz="4" w:space="0" w:color="auto"/>
        </w:rPr>
        <w:t>development of counterfeit vaccines and weaken the already strained global supply chain</w:t>
      </w:r>
      <w:r w:rsidRPr="007534FF">
        <w:rPr>
          <w:sz w:val="16"/>
        </w:rPr>
        <w:t xml:space="preserve">. </w:t>
      </w:r>
      <w:r w:rsidRPr="00057D6A">
        <w:rPr>
          <w:u w:val="single"/>
        </w:rPr>
        <w:t xml:space="preserve">The proposal will not increase the effective number of COVID-19 vaccines in India and other countries. The manufacturing standards to produce COVID-19 vaccines are </w:t>
      </w:r>
      <w:r w:rsidRPr="00057D6A">
        <w:rPr>
          <w:b/>
          <w:bCs/>
          <w:u w:val="single"/>
          <w:bdr w:val="single" w:sz="4" w:space="0" w:color="auto"/>
        </w:rPr>
        <w:t>exceptionally complicated</w:t>
      </w:r>
      <w:r w:rsidRPr="00057D6A">
        <w:rPr>
          <w:u w:val="single"/>
        </w:rPr>
        <w:t>; it is unlike any other manufacturing process</w:t>
      </w:r>
      <w:r w:rsidRPr="00057D6A">
        <w:rPr>
          <w:sz w:val="16"/>
        </w:rPr>
        <w:t xml:space="preserve">. </w:t>
      </w:r>
      <w:r w:rsidRPr="00057D6A">
        <w:rPr>
          <w:u w:val="single"/>
        </w:rPr>
        <w:t>To ensure patient safety and efficacy</w:t>
      </w:r>
      <w:r w:rsidRPr="00057D6A">
        <w:rPr>
          <w:sz w:val="16"/>
        </w:rPr>
        <w:t>,</w:t>
      </w:r>
      <w:r w:rsidRPr="007534FF">
        <w:rPr>
          <w:sz w:val="16"/>
        </w:rPr>
        <w:t xml:space="preserve"> </w:t>
      </w:r>
      <w:r w:rsidRPr="004363E0">
        <w:rPr>
          <w:highlight w:val="green"/>
          <w:u w:val="single"/>
        </w:rPr>
        <w:t>only</w:t>
      </w:r>
      <w:r w:rsidRPr="004363E0">
        <w:rPr>
          <w:sz w:val="16"/>
          <w:highlight w:val="green"/>
        </w:rPr>
        <w:t xml:space="preserve"> </w:t>
      </w:r>
      <w:r w:rsidRPr="004363E0">
        <w:rPr>
          <w:highlight w:val="green"/>
          <w:u w:val="single"/>
        </w:rPr>
        <w:t>manufacturers</w:t>
      </w:r>
      <w:r w:rsidRPr="004363E0">
        <w:rPr>
          <w:sz w:val="16"/>
          <w:highlight w:val="green"/>
        </w:rPr>
        <w:t xml:space="preserve"> </w:t>
      </w:r>
      <w:r w:rsidRPr="004363E0">
        <w:rPr>
          <w:highlight w:val="green"/>
          <w:u w:val="single"/>
        </w:rPr>
        <w:t>with</w:t>
      </w:r>
      <w:r w:rsidRPr="004363E0">
        <w:rPr>
          <w:sz w:val="16"/>
          <w:highlight w:val="green"/>
        </w:rPr>
        <w:t xml:space="preserve"> </w:t>
      </w:r>
      <w:r w:rsidRPr="007534FF">
        <w:rPr>
          <w:sz w:val="16"/>
        </w:rPr>
        <w:t xml:space="preserve">the </w:t>
      </w:r>
      <w:r w:rsidRPr="004363E0">
        <w:rPr>
          <w:b/>
          <w:bCs/>
          <w:highlight w:val="green"/>
          <w:u w:val="single"/>
          <w:bdr w:val="single" w:sz="4" w:space="0" w:color="auto"/>
        </w:rPr>
        <w:t>proper facilities and training</w:t>
      </w:r>
      <w:r w:rsidRPr="004363E0">
        <w:rPr>
          <w:b/>
          <w:bCs/>
          <w:sz w:val="16"/>
          <w:highlight w:val="green"/>
          <w:bdr w:val="single" w:sz="4" w:space="0" w:color="auto"/>
        </w:rPr>
        <w:t xml:space="preserve"> </w:t>
      </w:r>
      <w:r w:rsidRPr="004363E0">
        <w:rPr>
          <w:b/>
          <w:bCs/>
          <w:highlight w:val="green"/>
          <w:u w:val="single"/>
          <w:bdr w:val="single" w:sz="4" w:space="0" w:color="auto"/>
        </w:rPr>
        <w:t>should</w:t>
      </w:r>
      <w:r w:rsidRPr="004363E0">
        <w:rPr>
          <w:b/>
          <w:bCs/>
          <w:sz w:val="16"/>
          <w:highlight w:val="green"/>
          <w:bdr w:val="single" w:sz="4" w:space="0" w:color="auto"/>
        </w:rPr>
        <w:t xml:space="preserve"> </w:t>
      </w:r>
      <w:r w:rsidRPr="004363E0">
        <w:rPr>
          <w:b/>
          <w:bCs/>
          <w:highlight w:val="green"/>
          <w:u w:val="single"/>
          <w:bdr w:val="single" w:sz="4" w:space="0" w:color="auto"/>
        </w:rPr>
        <w:t>produce the vaccine</w:t>
      </w:r>
      <w:r w:rsidRPr="007534FF">
        <w:rPr>
          <w:b/>
          <w:bCs/>
          <w:sz w:val="16"/>
          <w:bdr w:val="single" w:sz="4" w:space="0" w:color="auto"/>
        </w:rPr>
        <w:t xml:space="preserve">, </w:t>
      </w:r>
      <w:r w:rsidRPr="004363E0">
        <w:rPr>
          <w:b/>
          <w:bCs/>
          <w:highlight w:val="green"/>
          <w:u w:val="single"/>
          <w:bdr w:val="single" w:sz="4" w:space="0" w:color="auto"/>
        </w:rPr>
        <w:t>and they are</w:t>
      </w:r>
      <w:r w:rsidRPr="007534FF">
        <w:rPr>
          <w:sz w:val="16"/>
        </w:rPr>
        <w:t xml:space="preserve">. Allowing </w:t>
      </w:r>
      <w:r w:rsidRPr="00057D6A">
        <w:rPr>
          <w:u w:val="single"/>
        </w:rPr>
        <w:t xml:space="preserve">a temporary </w:t>
      </w:r>
      <w:r w:rsidRPr="004363E0">
        <w:rPr>
          <w:highlight w:val="green"/>
          <w:u w:val="single"/>
        </w:rPr>
        <w:t>waiver</w:t>
      </w:r>
      <w:r w:rsidRPr="004363E0">
        <w:rPr>
          <w:sz w:val="16"/>
          <w:highlight w:val="green"/>
        </w:rPr>
        <w:t xml:space="preserve"> </w:t>
      </w:r>
      <w:r w:rsidRPr="007534FF">
        <w:rPr>
          <w:sz w:val="16"/>
        </w:rPr>
        <w:t xml:space="preserve">that permits compulsory licensing to allow a manufacturer to export counterfeit vaccines </w:t>
      </w:r>
      <w:r w:rsidRPr="004363E0">
        <w:rPr>
          <w:highlight w:val="green"/>
          <w:u w:val="single"/>
        </w:rPr>
        <w:t xml:space="preserve">will </w:t>
      </w:r>
      <w:r w:rsidRPr="004363E0">
        <w:rPr>
          <w:b/>
          <w:bCs/>
          <w:highlight w:val="green"/>
          <w:u w:val="single"/>
          <w:bdr w:val="single" w:sz="4" w:space="0" w:color="auto"/>
        </w:rPr>
        <w:t>cause confusion and endanger public health</w:t>
      </w:r>
      <w:r w:rsidRPr="007534FF">
        <w:rPr>
          <w:sz w:val="16"/>
        </w:rPr>
        <w:t xml:space="preserve">. </w:t>
      </w:r>
      <w:r w:rsidRPr="007534FF">
        <w:rPr>
          <w:u w:val="single"/>
        </w:rPr>
        <w:t xml:space="preserve">For </w:t>
      </w:r>
      <w:r w:rsidRPr="00057D6A">
        <w:rPr>
          <w:u w:val="single"/>
        </w:rPr>
        <w:t>example, between 60,000 and 80,000 children in Niger with fatal falciparum</w:t>
      </w:r>
      <w:r w:rsidRPr="007534FF">
        <w:rPr>
          <w:u w:val="single"/>
        </w:rPr>
        <w:t xml:space="preserve"> </w:t>
      </w:r>
      <w:r w:rsidRPr="004363E0">
        <w:rPr>
          <w:highlight w:val="green"/>
          <w:u w:val="single"/>
        </w:rPr>
        <w:t xml:space="preserve">malaria were treated with </w:t>
      </w:r>
      <w:r w:rsidRPr="007534FF">
        <w:rPr>
          <w:u w:val="single"/>
        </w:rPr>
        <w:t xml:space="preserve">a </w:t>
      </w:r>
      <w:r w:rsidRPr="004363E0">
        <w:rPr>
          <w:highlight w:val="green"/>
          <w:u w:val="single"/>
        </w:rPr>
        <w:t xml:space="preserve">counterfeit vaccine </w:t>
      </w:r>
      <w:r w:rsidRPr="007534FF">
        <w:rPr>
          <w:u w:val="single"/>
        </w:rPr>
        <w:t xml:space="preserve">containing incorrect active pharmaceutical ingredients, </w:t>
      </w:r>
      <w:r w:rsidRPr="004363E0">
        <w:rPr>
          <w:highlight w:val="green"/>
          <w:u w:val="single"/>
        </w:rPr>
        <w:t>resulting in</w:t>
      </w:r>
      <w:r w:rsidRPr="007534FF">
        <w:rPr>
          <w:u w:val="single"/>
        </w:rPr>
        <w:t xml:space="preserve"> more than </w:t>
      </w:r>
      <w:r w:rsidRPr="004363E0">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w:t>
      </w:r>
      <w:proofErr w:type="gramStart"/>
      <w:r w:rsidRPr="007534FF">
        <w:rPr>
          <w:sz w:val="16"/>
        </w:rPr>
        <w:t>off of</w:t>
      </w:r>
      <w:proofErr w:type="gramEnd"/>
      <w:r w:rsidRPr="007534FF">
        <w:rPr>
          <w:sz w:val="16"/>
        </w:rPr>
        <w:t xml:space="preserve"> the distribution of misinformation. </w:t>
      </w:r>
      <w:r w:rsidRPr="007534FF">
        <w:rPr>
          <w:u w:val="single"/>
        </w:rPr>
        <w:t xml:space="preserve">Allowing the production of vaccines from </w:t>
      </w:r>
      <w:r w:rsidRPr="004363E0">
        <w:rPr>
          <w:highlight w:val="green"/>
          <w:u w:val="single"/>
        </w:rPr>
        <w:t xml:space="preserve">improper manufacturing </w:t>
      </w:r>
      <w:r w:rsidRPr="007534FF">
        <w:rPr>
          <w:u w:val="single"/>
        </w:rPr>
        <w:t xml:space="preserve">facilities further </w:t>
      </w:r>
      <w:r w:rsidRPr="004363E0">
        <w:rPr>
          <w:highlight w:val="green"/>
          <w:u w:val="single"/>
        </w:rPr>
        <w:t xml:space="preserve">opens </w:t>
      </w:r>
      <w:r w:rsidRPr="007534FF">
        <w:rPr>
          <w:u w:val="single"/>
        </w:rPr>
        <w:t xml:space="preserve">the </w:t>
      </w:r>
      <w:r w:rsidRPr="004363E0">
        <w:rPr>
          <w:highlight w:val="green"/>
          <w:u w:val="single"/>
        </w:rPr>
        <w:t xml:space="preserve">door for </w:t>
      </w:r>
      <w:r w:rsidRPr="007534FF">
        <w:rPr>
          <w:u w:val="single"/>
        </w:rPr>
        <w:t xml:space="preserve">antivaccine hacks to stoke the fear fueling </w:t>
      </w:r>
      <w:r w:rsidRPr="004363E0">
        <w:rPr>
          <w:b/>
          <w:bCs/>
          <w:highlight w:val="green"/>
          <w:u w:val="single"/>
          <w:bdr w:val="single" w:sz="4" w:space="0" w:color="auto"/>
        </w:rPr>
        <w:t>vaccine hesitance</w:t>
      </w:r>
      <w:r w:rsidRPr="007534FF">
        <w:rPr>
          <w:u w:val="single"/>
        </w:rPr>
        <w:t>.</w:t>
      </w:r>
    </w:p>
    <w:p w14:paraId="320C93B8" w14:textId="77777777" w:rsidR="00851A06" w:rsidRPr="00AB074B" w:rsidRDefault="00851A06" w:rsidP="00851A06"/>
    <w:p w14:paraId="278BB590" w14:textId="77777777" w:rsidR="00851A06" w:rsidRPr="006C2B22" w:rsidRDefault="00851A06" w:rsidP="00851A06">
      <w:pPr>
        <w:pStyle w:val="Heading4"/>
      </w:pPr>
      <w:r>
        <w:t xml:space="preserve">The Plan can’t solve COVID - Lack of </w:t>
      </w:r>
      <w:r>
        <w:rPr>
          <w:u w:val="single"/>
        </w:rPr>
        <w:t xml:space="preserve">key </w:t>
      </w:r>
      <w:proofErr w:type="gramStart"/>
      <w:r>
        <w:rPr>
          <w:u w:val="single"/>
        </w:rPr>
        <w:t>supplies</w:t>
      </w:r>
      <w:r>
        <w:t xml:space="preserve">  –</w:t>
      </w:r>
      <w:proofErr w:type="gramEnd"/>
      <w:r>
        <w:t xml:space="preserve"> ow on recency</w:t>
      </w:r>
    </w:p>
    <w:p w14:paraId="35C1263C" w14:textId="77777777" w:rsidR="00851A06" w:rsidRPr="00F70F86" w:rsidRDefault="00851A06" w:rsidP="00851A06">
      <w:r w:rsidRPr="006C2B22">
        <w:rPr>
          <w:rStyle w:val="Style13ptBold"/>
        </w:rPr>
        <w:t>Tepper 21</w:t>
      </w:r>
      <w:r>
        <w:t xml:space="preserve"> James Tepper</w:t>
      </w:r>
      <w:r w:rsidRPr="00F70F86">
        <w:t xml:space="preserve">, </w:t>
      </w:r>
      <w:r>
        <w:t>4/10</w:t>
      </w:r>
      <w:r w:rsidRPr="00F70F86">
        <w:t xml:space="preserve"> [</w:t>
      </w:r>
      <w:r>
        <w:t>James Tepper</w:t>
      </w:r>
      <w:r w:rsidRPr="00F70F86">
        <w:t>,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w:t>
      </w:r>
      <w:r>
        <w:t>0</w:t>
      </w:r>
      <w:r w:rsidRPr="00F70F86">
        <w:t xml:space="preserve">-2021, Accessed 8-8-2021. https://www.theguardian.com/world/2021/apr/10/global-covid-vaccine-rollout-threatened-by-shortage-of-vital-components // </w:t>
      </w:r>
      <w:proofErr w:type="spellStart"/>
      <w:r>
        <w:t>duongie</w:t>
      </w:r>
      <w:proofErr w:type="spellEnd"/>
    </w:p>
    <w:p w14:paraId="3E9E00AD" w14:textId="539DE1B3" w:rsidR="00851A06" w:rsidRPr="002D20A1" w:rsidRDefault="00851A06" w:rsidP="00851A06">
      <w:pPr>
        <w:rPr>
          <w:rFonts w:asciiTheme="majorHAnsi" w:hAnsiTheme="majorHAnsi" w:cstheme="majorHAnsi"/>
          <w:sz w:val="16"/>
        </w:rPr>
      </w:pPr>
      <w:r w:rsidRPr="008F2646">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Erck, the chief executive of Novavax – which makes the second vaccine to be grown and bottled entirely in Britain – </w:t>
      </w:r>
      <w:r w:rsidRPr="00F70F86">
        <w:rPr>
          <w:rFonts w:asciiTheme="majorHAnsi" w:hAnsiTheme="majorHAnsi" w:cstheme="majorHAnsi"/>
          <w:u w:val="single"/>
        </w:rPr>
        <w:t xml:space="preserve">told the Observer that the </w:t>
      </w:r>
      <w:r w:rsidRPr="008F2646">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8F2646">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8F2646">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8F2646">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8F2646">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Moderna and Novavax </w:t>
      </w:r>
      <w:r w:rsidRPr="008F2646">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8F2646">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Erck and his British partners said they were confident they had enough suppliers to avoid disruption to the supply of Novavax. The vaccine is waiting for approval from the Medicines and Healthcare products Regulatory Agency (MHRA</w:t>
      </w:r>
      <w:proofErr w:type="gramStart"/>
      <w:r w:rsidRPr="00F70F86">
        <w:rPr>
          <w:rFonts w:asciiTheme="majorHAnsi" w:hAnsiTheme="majorHAnsi" w:cstheme="majorHAnsi"/>
          <w:sz w:val="16"/>
        </w:rPr>
        <w:t>)</w:t>
      </w:r>
      <w:proofErr w:type="gramEnd"/>
      <w:r w:rsidRPr="00F70F86">
        <w:rPr>
          <w:rFonts w:asciiTheme="majorHAnsi" w:hAnsiTheme="majorHAnsi" w:cstheme="majorHAnsi"/>
          <w:sz w:val="16"/>
        </w:rPr>
        <w:t xml:space="preserve">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Novavax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Erck said. But he added there were others still to overcome. “There’s the media that the cells have to grow in,” Erck said. “</w:t>
      </w:r>
      <w:r w:rsidRPr="00F70F86">
        <w:rPr>
          <w:rFonts w:asciiTheme="majorHAnsi" w:hAnsiTheme="majorHAnsi" w:cstheme="majorHAnsi"/>
          <w:u w:val="single"/>
        </w:rPr>
        <w:t xml:space="preserve">You grow them in these 2,000-litre bags, which are in short supply. Then you pour it out and </w:t>
      </w:r>
      <w:r w:rsidRPr="008F2646">
        <w:rPr>
          <w:rFonts w:asciiTheme="majorHAnsi" w:hAnsiTheme="majorHAnsi" w:cstheme="majorHAnsi"/>
          <w:highlight w:val="green"/>
          <w:u w:val="single"/>
        </w:rPr>
        <w:t xml:space="preserve">you </w:t>
      </w:r>
      <w:proofErr w:type="gramStart"/>
      <w:r w:rsidRPr="008F2646">
        <w:rPr>
          <w:rFonts w:asciiTheme="majorHAnsi" w:hAnsiTheme="majorHAnsi" w:cstheme="majorHAnsi"/>
          <w:highlight w:val="green"/>
          <w:u w:val="single"/>
        </w:rPr>
        <w:t>have to</w:t>
      </w:r>
      <w:proofErr w:type="gramEnd"/>
      <w:r w:rsidRPr="008F2646">
        <w:rPr>
          <w:rFonts w:asciiTheme="majorHAnsi" w:hAnsiTheme="majorHAnsi" w:cstheme="majorHAnsi"/>
          <w:highlight w:val="green"/>
          <w:u w:val="single"/>
        </w:rPr>
        <w:t xml:space="preserve"> filter it</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Novavax almost ran out of bags at one of its 20 factories earlier this year, but there had been no delays for the UK operation, according to Martin Meeson,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Meeson and Erck said the UK’s vaccine taskforce had been helpful in sorting out supply issues so far, but </w:t>
      </w:r>
      <w:r w:rsidRPr="008F2646">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8F2646">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8F2646">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Kells in </w:t>
      </w:r>
      <w:proofErr w:type="gramStart"/>
      <w:r w:rsidRPr="00F70F86">
        <w:rPr>
          <w:rFonts w:asciiTheme="majorHAnsi" w:hAnsiTheme="majorHAnsi" w:cstheme="majorHAnsi"/>
          <w:sz w:val="16"/>
        </w:rPr>
        <w:t>Ireland, and</w:t>
      </w:r>
      <w:proofErr w:type="gramEnd"/>
      <w:r w:rsidRPr="00F70F86">
        <w:rPr>
          <w:rFonts w:asciiTheme="majorHAnsi" w:hAnsiTheme="majorHAnsi" w:cstheme="majorHAnsi"/>
          <w:sz w:val="16"/>
        </w:rPr>
        <w:t xml:space="preserve">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8F2646">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w:t>
      </w:r>
      <w:proofErr w:type="gramStart"/>
      <w:r w:rsidRPr="00F70F86">
        <w:rPr>
          <w:rFonts w:asciiTheme="majorHAnsi" w:hAnsiTheme="majorHAnsi" w:cstheme="majorHAnsi"/>
          <w:u w:val="single"/>
        </w:rPr>
        <w:t>filters</w:t>
      </w:r>
      <w:proofErr w:type="gramEnd"/>
      <w:r w:rsidRPr="00F70F86">
        <w:rPr>
          <w:rFonts w:asciiTheme="majorHAnsi" w:hAnsiTheme="majorHAnsi" w:cstheme="majorHAnsi"/>
          <w:u w:val="single"/>
        </w:rPr>
        <w:t xml:space="preserve">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Novavax is hoping to avoid delays and “vaccine nationalism” by operating on four continents, with 20 facilities in nine countries. “One year ago, we had exactly zero manufacturing capacity,” Erck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sectPr w:rsidR="00851A06" w:rsidRPr="002D20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鿿鱐鿿쵀鿿"/>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B617A86"/>
    <w:multiLevelType w:val="multilevel"/>
    <w:tmpl w:val="7A1C143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F085F"/>
    <w:rsid w:val="000139A3"/>
    <w:rsid w:val="000573FF"/>
    <w:rsid w:val="000D36BC"/>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20A1"/>
    <w:rsid w:val="00315690"/>
    <w:rsid w:val="00316B75"/>
    <w:rsid w:val="00325646"/>
    <w:rsid w:val="003460F2"/>
    <w:rsid w:val="0038158C"/>
    <w:rsid w:val="003902BA"/>
    <w:rsid w:val="003A09E2"/>
    <w:rsid w:val="00407037"/>
    <w:rsid w:val="004605D6"/>
    <w:rsid w:val="00461E2E"/>
    <w:rsid w:val="004C60E8"/>
    <w:rsid w:val="004E3579"/>
    <w:rsid w:val="004E728B"/>
    <w:rsid w:val="004F39E0"/>
    <w:rsid w:val="00537BD5"/>
    <w:rsid w:val="0057268A"/>
    <w:rsid w:val="005A3492"/>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26609"/>
    <w:rsid w:val="00845B9D"/>
    <w:rsid w:val="00851A06"/>
    <w:rsid w:val="00860984"/>
    <w:rsid w:val="008B3ECB"/>
    <w:rsid w:val="008B4E85"/>
    <w:rsid w:val="008C1B2E"/>
    <w:rsid w:val="008D448D"/>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A4BD1"/>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085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8811B"/>
  <w15:chartTrackingRefBased/>
  <w15:docId w15:val="{2530D733-A7AC-4529-BEF5-790B5FF25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F085F"/>
    <w:rPr>
      <w:rFonts w:ascii="Calibri" w:hAnsi="Calibri" w:cs="Calibri"/>
    </w:rPr>
  </w:style>
  <w:style w:type="paragraph" w:styleId="Heading1">
    <w:name w:val="heading 1"/>
    <w:aliases w:val="Pocket"/>
    <w:basedOn w:val="Normal"/>
    <w:next w:val="Normal"/>
    <w:link w:val="Heading1Char"/>
    <w:qFormat/>
    <w:rsid w:val="00EF08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F085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EF085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 Ch,t"/>
    <w:basedOn w:val="Normal"/>
    <w:next w:val="Normal"/>
    <w:link w:val="Heading4Char"/>
    <w:uiPriority w:val="3"/>
    <w:unhideWhenUsed/>
    <w:qFormat/>
    <w:rsid w:val="00EF085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F08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085F"/>
  </w:style>
  <w:style w:type="character" w:customStyle="1" w:styleId="Heading1Char">
    <w:name w:val="Heading 1 Char"/>
    <w:aliases w:val="Pocket Char"/>
    <w:basedOn w:val="DefaultParagraphFont"/>
    <w:link w:val="Heading1"/>
    <w:rsid w:val="00EF085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F085F"/>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EF085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3"/>
    <w:rsid w:val="00EF085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EF085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EF085F"/>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EF085F"/>
    <w:rPr>
      <w:b w:val="0"/>
      <w:sz w:val="22"/>
      <w:u w:val="single"/>
    </w:rPr>
  </w:style>
  <w:style w:type="character" w:styleId="Hyperlink">
    <w:name w:val="Hyperlink"/>
    <w:aliases w:val="No Spacing Char,Card Format Char,ClearFormatting Char,DDI Tag Char,Tag Title Char,No Spacing51 Char,Tag and Cite Char,CD - Cite Char,Very Small Text Char,Dont u Char,No Spacing311 Char,No Spacing6 Char,No Spacing7 Char,No Spacing8 Char"/>
    <w:basedOn w:val="DefaultParagraphFont"/>
    <w:link w:val="NoSpacing"/>
    <w:uiPriority w:val="99"/>
    <w:unhideWhenUsed/>
    <w:rsid w:val="00EF085F"/>
    <w:rPr>
      <w:color w:val="auto"/>
      <w:u w:val="none"/>
    </w:rPr>
  </w:style>
  <w:style w:type="character" w:styleId="FollowedHyperlink">
    <w:name w:val="FollowedHyperlink"/>
    <w:basedOn w:val="DefaultParagraphFont"/>
    <w:uiPriority w:val="99"/>
    <w:semiHidden/>
    <w:unhideWhenUsed/>
    <w:rsid w:val="00EF085F"/>
    <w:rPr>
      <w:color w:val="auto"/>
      <w:u w:val="none"/>
    </w:rPr>
  </w:style>
  <w:style w:type="paragraph" w:customStyle="1" w:styleId="textbold">
    <w:name w:val="text bold"/>
    <w:basedOn w:val="Normal"/>
    <w:link w:val="Emphasis"/>
    <w:uiPriority w:val="7"/>
    <w:qFormat/>
    <w:rsid w:val="000D36B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DDI Tag,Tag Title,No Spacing51,Tag and Cite,CD - Cite,Very Small Text,Dont u,No Spacing311,No Spacing6,No Spacing7,No Spacing8,Clear,Dont use,No Spacing31,No Spacing22,No Spacing41,No Spacing111112,No Spacing3,ca"/>
    <w:basedOn w:val="Heading1"/>
    <w:link w:val="Hyperlink"/>
    <w:autoRedefine/>
    <w:uiPriority w:val="99"/>
    <w:qFormat/>
    <w:rsid w:val="000D36B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qFormat/>
    <w:rsid w:val="000D36BC"/>
    <w:pPr>
      <w:spacing w:beforeLines="1" w:afterLines="1" w:after="0" w:line="240" w:lineRule="auto"/>
    </w:pPr>
    <w:rPr>
      <w:rFonts w:ascii="Times" w:eastAsia="Calibri" w:hAnsi="Times"/>
      <w:sz w:val="20"/>
      <w:szCs w:val="20"/>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0D36BC"/>
    <w:rPr>
      <w:rFonts w:ascii="Times" w:eastAsia="Calibri" w:hAnsi="Times"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gupubs.onlinelibrary.wiley.com/doi/full/10.1002/2017JD027331" TargetMode="External"/><Relationship Id="rId13" Type="http://schemas.openxmlformats.org/officeDocument/2006/relationships/hyperlink" Target="https://news.sky.com/story/covid-19-bill-gates-hopeful-world-completely-back-to-normal-by-end-of-2022-and-vaccine-sharing-to-ramp-up-12285840" TargetMode="External"/><Relationship Id="rId3" Type="http://schemas.openxmlformats.org/officeDocument/2006/relationships/styles" Target="styles.xml"/><Relationship Id="rId7" Type="http://schemas.openxmlformats.org/officeDocument/2006/relationships/hyperlink" Target="https://immunizebc.ca/what-are-vaccines)//ww" TargetMode="External"/><Relationship Id="rId12" Type="http://schemas.openxmlformats.org/officeDocument/2006/relationships/hyperlink" Target="https://www.cnn.com/2021/02/05/world/covax-explainer-intl/index.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businessinsider.com/whats-the-difference-between-a-vaccine-and-a-treatment-2020-4)//ww" TargetMode="External"/><Relationship Id="rId11" Type="http://schemas.openxmlformats.org/officeDocument/2006/relationships/hyperlink" Target="https://www.cnn.com/2021/05/05/world/covid-19-vaccine-patents-wto-intl/index.html" TargetMode="External"/><Relationship Id="rId5" Type="http://schemas.openxmlformats.org/officeDocument/2006/relationships/webSettings" Target="webSettings.xml"/><Relationship Id="rId15" Type="http://schemas.openxmlformats.org/officeDocument/2006/relationships/hyperlink" Target="https://archive.is/vsNXv" TargetMode="External"/><Relationship Id="rId10" Type="http://schemas.openxmlformats.org/officeDocument/2006/relationships/hyperlink" Target="https://www.nytimes.com/interactive/2021/world/covid-vaccinations-tracker.html" TargetMode="External"/><Relationship Id="rId4" Type="http://schemas.openxmlformats.org/officeDocument/2006/relationships/settings" Target="settings.xml"/><Relationship Id="rId9" Type="http://schemas.openxmlformats.org/officeDocument/2006/relationships/hyperlink" Target="https://www.businessinsider.com/how-to-survive-after-nuclear-war-what-to-eat-2020-1" TargetMode="External"/><Relationship Id="rId14" Type="http://schemas.openxmlformats.org/officeDocument/2006/relationships/hyperlink" Target="https://www.jdsupra.com/legalnews/group-of-nearly-60-wto-members-seek-25238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hile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Pages>
  <Words>13760</Words>
  <Characters>78435</Characters>
  <Application>Microsoft Office Word</Application>
  <DocSecurity>0</DocSecurity>
  <Lines>653</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Akhilesh</dc:creator>
  <cp:keywords>5.1.1</cp:keywords>
  <dc:description/>
  <cp:lastModifiedBy>PissayBharath.AkhileshRao.s512295</cp:lastModifiedBy>
  <cp:revision>2</cp:revision>
  <dcterms:created xsi:type="dcterms:W3CDTF">2021-10-30T22:32:00Z</dcterms:created>
  <dcterms:modified xsi:type="dcterms:W3CDTF">2021-10-30T23:21:00Z</dcterms:modified>
</cp:coreProperties>
</file>