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9D092" w14:textId="11B87CC9" w:rsidR="0003108A" w:rsidRDefault="0003108A" w:rsidP="0003108A">
      <w:pPr>
        <w:pStyle w:val="Heading2"/>
      </w:pPr>
      <w:r>
        <w:t>1ac</w:t>
      </w:r>
    </w:p>
    <w:p w14:paraId="11424008" w14:textId="2D251C42" w:rsidR="00557EFE" w:rsidRPr="00E72D02" w:rsidRDefault="00557EFE" w:rsidP="00557EFE">
      <w:pPr>
        <w:pStyle w:val="Heading3"/>
        <w:rPr>
          <w:rFonts w:cs="Arial"/>
        </w:rPr>
      </w:pPr>
      <w:r w:rsidRPr="00E72D02">
        <w:rPr>
          <w:rFonts w:cs="Arial"/>
        </w:rPr>
        <w:lastRenderedPageBreak/>
        <w:t>Framing</w:t>
      </w:r>
    </w:p>
    <w:p w14:paraId="359F3F09" w14:textId="7BC7BB00" w:rsidR="00557EFE" w:rsidRDefault="00557EFE" w:rsidP="00557EFE">
      <w:pPr>
        <w:pStyle w:val="Heading4"/>
      </w:pPr>
      <w:r>
        <w:t xml:space="preserve">The standard is minimizing existential risk. </w:t>
      </w:r>
    </w:p>
    <w:p w14:paraId="062FF555" w14:textId="31C8A819" w:rsidR="00557EFE" w:rsidRPr="0087092D" w:rsidRDefault="003D2EF2" w:rsidP="00557EFE">
      <w:pPr>
        <w:pStyle w:val="Heading4"/>
      </w:pPr>
      <w:r>
        <w:t>Extinction</w:t>
      </w:r>
      <w:r w:rsidR="00557EFE" w:rsidRPr="0087092D">
        <w:t xml:space="preserve"> </w:t>
      </w:r>
      <w:proofErr w:type="gramStart"/>
      <w:r w:rsidR="00557EFE" w:rsidRPr="0087092D">
        <w:t>outweigh</w:t>
      </w:r>
      <w:proofErr w:type="gramEnd"/>
      <w:r w:rsidR="00557EFE" w:rsidRPr="0087092D">
        <w:t>:</w:t>
      </w:r>
    </w:p>
    <w:p w14:paraId="2453BEB6" w14:textId="202B022A" w:rsidR="00557EFE" w:rsidRDefault="00557EFE" w:rsidP="00557EFE">
      <w:pPr>
        <w:pStyle w:val="Heading4"/>
      </w:pPr>
      <w:r>
        <w:t>[</w:t>
      </w:r>
      <w:r w:rsidR="003D2EF2">
        <w:t>1</w:t>
      </w:r>
      <w:r>
        <w:t xml:space="preserve">] Extinction First – </w:t>
      </w:r>
    </w:p>
    <w:p w14:paraId="3BC80CEE" w14:textId="77777777" w:rsidR="00557EFE" w:rsidRDefault="00557EFE" w:rsidP="00557EFE">
      <w:pPr>
        <w:pStyle w:val="Heading4"/>
      </w:pPr>
      <w:r>
        <w:t>[a] Forecloses future improvement – we can never improve society because our impact is irreversible</w:t>
      </w:r>
    </w:p>
    <w:p w14:paraId="04A4E4E0" w14:textId="77777777" w:rsidR="00557EFE" w:rsidRDefault="00557EFE" w:rsidP="00557EFE">
      <w:pPr>
        <w:pStyle w:val="Heading4"/>
      </w:pPr>
      <w:r>
        <w:t xml:space="preserve">[b] Turns suffering – mass death causes suffering because people can’t get access to resources and </w:t>
      </w:r>
      <w:proofErr w:type="gramStart"/>
      <w:r>
        <w:t>basic necessities</w:t>
      </w:r>
      <w:proofErr w:type="gramEnd"/>
    </w:p>
    <w:p w14:paraId="44ED13C1" w14:textId="6CD2AE40" w:rsidR="00557EFE" w:rsidRDefault="00557EFE" w:rsidP="00557EFE">
      <w:pPr>
        <w:pStyle w:val="Heading4"/>
      </w:pPr>
      <w:r>
        <w:t>[c] Moral uncertainty – if we’re unsure about which interpretation of the world is true – we ought to preserve the world to keep debating about it</w:t>
      </w:r>
    </w:p>
    <w:p w14:paraId="177BB0E6" w14:textId="3ADA24BF" w:rsidR="00557EFE" w:rsidRPr="00DF4A11" w:rsidRDefault="003D2EF2" w:rsidP="00557EFE">
      <w:pPr>
        <w:pStyle w:val="Heading4"/>
        <w:spacing w:before="200" w:line="240" w:lineRule="auto"/>
        <w:rPr>
          <w:u w:val="single"/>
        </w:rPr>
      </w:pPr>
      <w:r w:rsidRPr="003D2EF2">
        <w:t>[2]</w:t>
      </w:r>
      <w:r>
        <w:rPr>
          <w:u w:val="single"/>
        </w:rPr>
        <w:t xml:space="preserve"> </w:t>
      </w:r>
      <w:r w:rsidR="00557EFE">
        <w:rPr>
          <w:u w:val="single"/>
        </w:rPr>
        <w:t>Co</w:t>
      </w:r>
      <w:r w:rsidR="00557EFE" w:rsidRPr="00781E6B">
        <w:rPr>
          <w:u w:val="single"/>
        </w:rPr>
        <w:t>mplacency goes</w:t>
      </w:r>
      <w:r w:rsidR="00557EFE" w:rsidRPr="00DF4A11">
        <w:rPr>
          <w:u w:val="single"/>
        </w:rPr>
        <w:t xml:space="preserve"> neg</w:t>
      </w:r>
      <w:r w:rsidR="00557EFE" w:rsidRPr="00DF4A11">
        <w:t xml:space="preserve"> – academics and the </w:t>
      </w:r>
      <w:r w:rsidR="00557EFE" w:rsidRPr="00DF4A11">
        <w:rPr>
          <w:u w:val="single"/>
        </w:rPr>
        <w:t>wider public</w:t>
      </w:r>
      <w:r w:rsidR="00557EFE" w:rsidRPr="00DF4A11">
        <w:t xml:space="preserve"> actively </w:t>
      </w:r>
      <w:r w:rsidR="00557EFE" w:rsidRPr="00DF4A11">
        <w:rPr>
          <w:u w:val="single"/>
        </w:rPr>
        <w:t>discount</w:t>
      </w:r>
      <w:r w:rsidR="00557EFE" w:rsidRPr="00DF4A11">
        <w:t xml:space="preserve"> the </w:t>
      </w:r>
      <w:r w:rsidR="00557EFE" w:rsidRPr="00DF4A11">
        <w:rPr>
          <w:u w:val="single"/>
        </w:rPr>
        <w:t>probability AND magnitude</w:t>
      </w:r>
      <w:r w:rsidR="00557EFE" w:rsidRPr="00DF4A11">
        <w:t xml:space="preserve"> of existential risks – only giving them </w:t>
      </w:r>
      <w:r w:rsidR="00557EFE" w:rsidRPr="00DF4A11">
        <w:rPr>
          <w:u w:val="single"/>
        </w:rPr>
        <w:t>extra attention</w:t>
      </w:r>
      <w:r w:rsidR="00557EFE" w:rsidRPr="00DF4A11">
        <w:t xml:space="preserve"> in debate solves – that means our impact outweighs</w:t>
      </w:r>
      <w:r w:rsidR="00557EFE">
        <w:t xml:space="preserve"> </w:t>
      </w:r>
      <w:r w:rsidR="00557EFE" w:rsidRPr="00DF4A11">
        <w:rPr>
          <w:u w:val="single"/>
        </w:rPr>
        <w:t xml:space="preserve">even </w:t>
      </w:r>
      <w:proofErr w:type="spellStart"/>
      <w:r w:rsidR="00557EFE" w:rsidRPr="00DF4A11">
        <w:rPr>
          <w:u w:val="single"/>
        </w:rPr>
        <w:t>in</w:t>
      </w:r>
      <w:proofErr w:type="spellEnd"/>
      <w:r w:rsidR="00557EFE">
        <w:t xml:space="preserve"> we lose the rest of framing</w:t>
      </w:r>
    </w:p>
    <w:p w14:paraId="7F3E1974" w14:textId="77777777" w:rsidR="00557EFE" w:rsidRDefault="00557EFE" w:rsidP="00557EFE">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C63764C" w14:textId="77777777" w:rsidR="00557EFE" w:rsidRPr="00A73F6D" w:rsidRDefault="00557EFE" w:rsidP="00557EFE">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EBDFE86" w14:textId="77777777" w:rsidR="00557EFE" w:rsidRPr="008A2B5C" w:rsidRDefault="00557EFE" w:rsidP="00557EFE">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w:t>
      </w:r>
      <w:r w:rsidRPr="00985B4B">
        <w:rPr>
          <w:u w:val="single"/>
        </w:rPr>
        <w:t xml:space="preserve"> a </w:t>
      </w:r>
      <w:r w:rsidRPr="00B52698">
        <w:rPr>
          <w:highlight w:val="green"/>
          <w:u w:val="single"/>
        </w:rPr>
        <w:t xml:space="preserve">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6973B88C" w14:textId="77777777" w:rsidR="00557EFE" w:rsidRPr="00557EFE" w:rsidRDefault="00557EFE" w:rsidP="00557EFE"/>
    <w:p w14:paraId="1ACF58D3" w14:textId="77777777" w:rsidR="00557EFE" w:rsidRPr="00E72D02" w:rsidRDefault="00557EFE" w:rsidP="00557EFE">
      <w:pPr>
        <w:pStyle w:val="Heading3"/>
        <w:rPr>
          <w:rFonts w:cs="Arial"/>
        </w:rPr>
      </w:pPr>
      <w:r w:rsidRPr="00E72D02">
        <w:rPr>
          <w:rFonts w:cs="Arial"/>
        </w:rPr>
        <w:lastRenderedPageBreak/>
        <w:t>Plan</w:t>
      </w:r>
    </w:p>
    <w:p w14:paraId="1F8F6986" w14:textId="77777777" w:rsidR="00557EFE" w:rsidRDefault="00557EFE" w:rsidP="00557EFE">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385DEBE8" w14:textId="77777777" w:rsidR="00557EFE" w:rsidRPr="00557EFE" w:rsidRDefault="00557EFE" w:rsidP="00557EFE"/>
    <w:p w14:paraId="269EDA58" w14:textId="77777777" w:rsidR="00557EFE" w:rsidRDefault="00557EFE" w:rsidP="00557EFE">
      <w:pPr>
        <w:pStyle w:val="Heading3"/>
      </w:pPr>
      <w:r>
        <w:lastRenderedPageBreak/>
        <w:t>Advantage</w:t>
      </w:r>
    </w:p>
    <w:p w14:paraId="372B3B22" w14:textId="77777777" w:rsidR="00557EFE" w:rsidRPr="00E72D02" w:rsidRDefault="00557EFE" w:rsidP="00557EFE">
      <w:pPr>
        <w:pStyle w:val="Heading4"/>
        <w:rPr>
          <w:rFonts w:cs="Arial"/>
        </w:rPr>
      </w:pPr>
      <w:r>
        <w:rPr>
          <w:rFonts w:cs="Arial"/>
        </w:rPr>
        <w:t>The ISS is retiring and being replaced solely by the private sector – extension reverse causally stops privatization</w:t>
      </w:r>
    </w:p>
    <w:p w14:paraId="1088670A" w14:textId="77777777" w:rsidR="00557EFE" w:rsidRPr="00E72D02" w:rsidRDefault="00557EFE" w:rsidP="00557EFE">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5BE59C62" w14:textId="77777777" w:rsidR="00557EFE" w:rsidRPr="009A697E" w:rsidRDefault="00557EFE" w:rsidP="00557EFE">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2AD4CD2" w14:textId="77777777" w:rsidR="00557EFE" w:rsidRDefault="00557EFE" w:rsidP="00557EFE">
      <w:pPr>
        <w:pStyle w:val="Heading4"/>
      </w:pPr>
      <w:r>
        <w:t>Private-Public partnerships owned by NASA replace the ISS better and are coming now</w:t>
      </w:r>
    </w:p>
    <w:p w14:paraId="1D68D960" w14:textId="77777777" w:rsidR="00557EFE" w:rsidRDefault="00557EFE" w:rsidP="00557EFE">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5A67FD7B" w14:textId="77777777" w:rsidR="00557EFE" w:rsidRPr="005829DE" w:rsidRDefault="00557EFE" w:rsidP="00557EFE">
      <w:pPr>
        <w:pStyle w:val="ListParagraph"/>
        <w:numPr>
          <w:ilvl w:val="0"/>
          <w:numId w:val="22"/>
        </w:numPr>
        <w:rPr>
          <w:rStyle w:val="Style13ptBold"/>
        </w:rPr>
      </w:pPr>
      <w:r>
        <w:t>P3 = public-private partnership</w:t>
      </w:r>
    </w:p>
    <w:p w14:paraId="62744E12" w14:textId="77777777" w:rsidR="00557EFE" w:rsidRPr="005829DE" w:rsidRDefault="00557EFE" w:rsidP="00557EFE">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22E3E215" w14:textId="77777777" w:rsidR="00557EFE" w:rsidRPr="00DA7B46" w:rsidRDefault="00557EFE" w:rsidP="00557EFE">
      <w:pPr>
        <w:rPr>
          <w:rStyle w:val="Emphasis"/>
        </w:rPr>
      </w:pPr>
      <w:r w:rsidRPr="005829DE">
        <w:t xml:space="preserve">•  </w:t>
      </w:r>
      <w:r w:rsidRPr="00DA7B46">
        <w:rPr>
          <w:rStyle w:val="Emphasis"/>
        </w:rPr>
        <w:t>Mission Support—to advance science, space exploration, or national security and defense.</w:t>
      </w:r>
    </w:p>
    <w:p w14:paraId="1B64F56E" w14:textId="77777777" w:rsidR="00557EFE" w:rsidRPr="005829DE" w:rsidRDefault="00557EFE" w:rsidP="00557EFE">
      <w:r w:rsidRPr="005829DE">
        <w:t xml:space="preserve">•  </w:t>
      </w:r>
      <w:r w:rsidRPr="00DA7B46">
        <w:rPr>
          <w:rStyle w:val="Emphasis"/>
        </w:rPr>
        <w:t>Functional Support—such as communications, Earth observation, space logistics</w:t>
      </w:r>
      <w:r w:rsidRPr="005829DE">
        <w:t>.</w:t>
      </w:r>
    </w:p>
    <w:p w14:paraId="0B28407A" w14:textId="77777777" w:rsidR="00557EFE" w:rsidRPr="005829DE" w:rsidRDefault="00557EFE" w:rsidP="00557EFE">
      <w:r w:rsidRPr="005829DE">
        <w:t xml:space="preserve">•  </w:t>
      </w:r>
      <w:r w:rsidRPr="00DA7B46">
        <w:rPr>
          <w:rStyle w:val="Emphasis"/>
        </w:rPr>
        <w:t>Technology Advancement—such as prototyping or developing new technologies</w:t>
      </w:r>
      <w:r w:rsidRPr="005829DE">
        <w:t>.</w:t>
      </w:r>
    </w:p>
    <w:p w14:paraId="223E2EB0" w14:textId="77777777" w:rsidR="00557EFE" w:rsidRPr="005829DE" w:rsidRDefault="00557EFE" w:rsidP="00557EFE">
      <w:r w:rsidRPr="005829DE">
        <w:t>•  Space Industrial Base—to promote a competitive and robust commercial space sector</w:t>
      </w:r>
    </w:p>
    <w:p w14:paraId="4691C96A" w14:textId="77777777" w:rsidR="00557EFE" w:rsidRPr="005829DE" w:rsidRDefault="00557EFE" w:rsidP="00557EFE">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61E8B92E" w14:textId="77777777" w:rsidR="00557EFE" w:rsidRPr="005829DE" w:rsidRDefault="00557EFE" w:rsidP="00557EFE">
      <w:r w:rsidRPr="005829DE">
        <w:rPr>
          <w:rFonts w:hint="eastAsia"/>
        </w:rPr>
        <w:t>◆</w:t>
      </w:r>
      <w:r w:rsidRPr="005829DE">
        <w:rPr>
          <w:rFonts w:hint="eastAsia"/>
        </w:rPr>
        <w:t xml:space="preserve"> Example: Future Low Earth Orbit (LEO) Modules/</w:t>
      </w:r>
    </w:p>
    <w:p w14:paraId="3814F31A" w14:textId="77777777" w:rsidR="00557EFE" w:rsidRPr="005829DE" w:rsidRDefault="00557EFE" w:rsidP="00557EFE">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16BEFAAC" w14:textId="77777777" w:rsidR="00557EFE" w:rsidRPr="00E72D02" w:rsidRDefault="00557EFE" w:rsidP="00557EFE">
      <w:pPr>
        <w:pStyle w:val="Heading4"/>
        <w:rPr>
          <w:rFonts w:cs="Arial"/>
        </w:rPr>
      </w:pPr>
      <w:r w:rsidRPr="00E72D02">
        <w:rPr>
          <w:rFonts w:cs="Arial"/>
        </w:rPr>
        <w:lastRenderedPageBreak/>
        <w:t>Public control of commercial space stations solves all neg offense – OST proves</w:t>
      </w:r>
    </w:p>
    <w:p w14:paraId="37A3643D" w14:textId="77777777" w:rsidR="00557EFE" w:rsidRPr="00E72D02" w:rsidRDefault="00557EFE" w:rsidP="00557EFE">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12494424" w14:textId="77777777" w:rsidR="00557EFE" w:rsidRDefault="00557EFE" w:rsidP="00557EFE">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1FC7D399" w14:textId="77777777" w:rsidR="00557EFE" w:rsidRDefault="00557EFE" w:rsidP="00557EFE">
      <w:pPr>
        <w:pStyle w:val="Heading4"/>
      </w:pPr>
      <w:r>
        <w:t xml:space="preserve">The path to space is “not…one or the other”, but rather P3 cooperation that brings new governments into the fold and decreases financial constraints. </w:t>
      </w:r>
    </w:p>
    <w:p w14:paraId="500D691A" w14:textId="77777777" w:rsidR="00557EFE" w:rsidRDefault="00557EFE" w:rsidP="00557EFE">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2D85E017" w14:textId="77777777" w:rsidR="00557EFE" w:rsidRDefault="00557EFE" w:rsidP="00557EFE">
      <w:pPr>
        <w:pStyle w:val="ListParagraph"/>
        <w:numPr>
          <w:ilvl w:val="0"/>
          <w:numId w:val="22"/>
        </w:numPr>
      </w:pPr>
      <w:r>
        <w:t>Solvency advocate</w:t>
      </w:r>
    </w:p>
    <w:p w14:paraId="03F29D70" w14:textId="77777777" w:rsidR="00557EFE" w:rsidRDefault="00557EFE" w:rsidP="00557EFE">
      <w:pPr>
        <w:pStyle w:val="ListParagraph"/>
        <w:numPr>
          <w:ilvl w:val="0"/>
          <w:numId w:val="22"/>
        </w:numPr>
      </w:pPr>
      <w:r>
        <w:t xml:space="preserve">Straight turns tradeoffs/funding </w:t>
      </w:r>
      <w:proofErr w:type="spellStart"/>
      <w:r>
        <w:t>disad</w:t>
      </w:r>
      <w:proofErr w:type="spellEnd"/>
    </w:p>
    <w:p w14:paraId="67EBA9A7" w14:textId="515CC183" w:rsidR="00557EFE" w:rsidRPr="00830895" w:rsidRDefault="00557EFE" w:rsidP="00557EFE">
      <w:pPr>
        <w:rPr>
          <w:b/>
          <w:iCs/>
          <w:sz w:val="26"/>
          <w:szCs w:val="26"/>
          <w:u w:val="single"/>
        </w:rPr>
      </w:pPr>
      <w:r w:rsidRPr="00591845">
        <w:rPr>
          <w:sz w:val="14"/>
        </w:rPr>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591845">
        <w:rPr>
          <w:sz w:val="14"/>
        </w:rPr>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591845">
        <w:rPr>
          <w:sz w:val="14"/>
        </w:rPr>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591845">
        <w:rPr>
          <w:sz w:val="14"/>
        </w:rPr>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591845">
        <w:rPr>
          <w:sz w:val="14"/>
        </w:rPr>
        <w:t xml:space="preserve"> </w:t>
      </w:r>
      <w:r w:rsidRPr="00892E78">
        <w:rPr>
          <w:rStyle w:val="Emphasis"/>
        </w:rPr>
        <w:t>Their missions of exploration</w:t>
      </w:r>
      <w:r w:rsidRPr="00591845">
        <w:rPr>
          <w:sz w:val="14"/>
        </w:rPr>
        <w:t xml:space="preserve">, scientific discovery and technological development </w:t>
      </w:r>
      <w:r w:rsidRPr="00892E78">
        <w:rPr>
          <w:rStyle w:val="Emphasis"/>
        </w:rPr>
        <w:t>have continued to advance humanity.</w:t>
      </w:r>
      <w:r w:rsidR="00591845">
        <w:rPr>
          <w:rStyle w:val="Emphasis"/>
        </w:rPr>
        <w:t xml:space="preserve"> </w:t>
      </w:r>
      <w:r w:rsidRPr="00591845">
        <w:rPr>
          <w:sz w:val="14"/>
        </w:rPr>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591845">
        <w:rPr>
          <w:sz w:val="14"/>
        </w:rPr>
        <w:t>space, or</w:t>
      </w:r>
      <w:proofErr w:type="gramEnd"/>
      <w:r w:rsidRPr="00591845">
        <w:rPr>
          <w:sz w:val="14"/>
        </w:rPr>
        <w:t xml:space="preserve"> join non-profits such as the National Space Society (NSS) to represent their views. This allows anyone to have a say in our development of outer space.</w:t>
      </w:r>
      <w:r w:rsidR="00591845" w:rsidRPr="00591845">
        <w:rPr>
          <w:sz w:val="14"/>
        </w:rPr>
        <w:t xml:space="preserve"> </w:t>
      </w:r>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591845">
        <w:rPr>
          <w:sz w:val="14"/>
        </w:rPr>
        <w:t xml:space="preserve">. The National Space Society (NSS) advocates that the government promote policies for infrastructure development and reusability for outer space expansion. </w:t>
      </w:r>
      <w:r w:rsidRPr="00892E78">
        <w:rPr>
          <w:rStyle w:val="Emphasis"/>
        </w:rPr>
        <w:t xml:space="preserve">The successful </w:t>
      </w:r>
      <w:r w:rsidRPr="00892E78">
        <w:rPr>
          <w:rStyle w:val="Emphasis"/>
        </w:rPr>
        <w:lastRenderedPageBreak/>
        <w:t xml:space="preserve">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591845">
        <w:rPr>
          <w:sz w:val="14"/>
        </w:rPr>
        <w:t xml:space="preserve">. Further, </w:t>
      </w:r>
      <w:r w:rsidRPr="00892E78">
        <w:rPr>
          <w:rStyle w:val="Emphasis"/>
        </w:rPr>
        <w:t xml:space="preserve">through </w:t>
      </w:r>
      <w:r w:rsidRPr="00246482">
        <w:rPr>
          <w:rStyle w:val="Emphasis"/>
          <w:highlight w:val="green"/>
        </w:rPr>
        <w:t>NASA</w:t>
      </w:r>
      <w:r w:rsidRPr="00892E78">
        <w:rPr>
          <w:rStyle w:val="Emphasis"/>
        </w:rPr>
        <w:t>,</w:t>
      </w:r>
      <w:r w:rsidRPr="00591845">
        <w:rPr>
          <w:sz w:val="14"/>
        </w:rPr>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591845">
        <w:rPr>
          <w:sz w:val="14"/>
        </w:rPr>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591845">
        <w:rPr>
          <w:sz w:val="14"/>
        </w:rPr>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591845">
        <w:rPr>
          <w:sz w:val="14"/>
        </w:rPr>
        <w:t>.</w:t>
      </w:r>
      <w:r w:rsidR="00591845" w:rsidRPr="00591845">
        <w:rPr>
          <w:sz w:val="14"/>
        </w:rPr>
        <w:t xml:space="preserve"> </w:t>
      </w: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591845">
        <w:rPr>
          <w:sz w:val="14"/>
        </w:rPr>
        <w:t xml:space="preserve">, without many of the hurdles, including cost and regulations, that sometimes hamper government advances. </w:t>
      </w:r>
      <w:proofErr w:type="gramStart"/>
      <w:r w:rsidRPr="00591845">
        <w:rPr>
          <w:sz w:val="14"/>
        </w:rPr>
        <w:t>But,</w:t>
      </w:r>
      <w:proofErr w:type="gramEnd"/>
      <w:r w:rsidRPr="00591845">
        <w:rPr>
          <w:sz w:val="14"/>
        </w:rPr>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591845">
        <w:rPr>
          <w:sz w:val="14"/>
        </w:rPr>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56D869B2" w14:textId="77777777" w:rsidR="00557EFE" w:rsidRPr="00101F88" w:rsidRDefault="00557EFE" w:rsidP="00557EFE">
      <w:pPr>
        <w:pStyle w:val="Heading4"/>
      </w:pPr>
      <w:r>
        <w:t>Only P3 reinvigorates multilateralism – brings new governments into the arena</w:t>
      </w:r>
    </w:p>
    <w:p w14:paraId="475BBF6F" w14:textId="77777777" w:rsidR="00557EFE" w:rsidRPr="00A32F17" w:rsidRDefault="00557EFE" w:rsidP="00557EFE">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t>https://spacenews.com/op-ed-p3-or-not-p3-what-can-space-ventures-learn-from-terrestrial-infrastructure-projects/</w:t>
      </w:r>
      <w:r>
        <w:t>]//pranav</w:t>
      </w:r>
    </w:p>
    <w:p w14:paraId="25CBE323" w14:textId="77777777" w:rsidR="00557EFE" w:rsidRDefault="00557EFE" w:rsidP="00557EFE">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xml:space="preserve">. In many </w:t>
      </w:r>
      <w:r w:rsidRPr="00C40F55">
        <w:rPr>
          <w:sz w:val="16"/>
        </w:rPr>
        <w:lastRenderedPageBreak/>
        <w:t>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19D57914" w14:textId="77777777" w:rsidR="00557EFE" w:rsidRPr="00E72D02" w:rsidRDefault="00557EFE" w:rsidP="00557EFE">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2D92B30F" w14:textId="77777777" w:rsidR="00557EFE" w:rsidRPr="00E72D02" w:rsidRDefault="00557EFE" w:rsidP="00557EFE">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6FEC022A" w14:textId="77777777" w:rsidR="00557EFE" w:rsidRPr="00E72D02" w:rsidRDefault="00557EFE" w:rsidP="00557EFE">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 xml:space="preserve">framework </w:t>
      </w:r>
      <w:r w:rsidRPr="00E72D02">
        <w:rPr>
          <w:rStyle w:val="Emphasis"/>
          <w:highlight w:val="green"/>
        </w:rPr>
        <w:lastRenderedPageBreak/>
        <w:t>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4C1BFC8B" w14:textId="77777777" w:rsidR="00557EFE" w:rsidRPr="00E72D02" w:rsidRDefault="00557EFE" w:rsidP="00557EFE">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68B440ED" w14:textId="77777777" w:rsidR="00557EFE" w:rsidRPr="00E72D02" w:rsidRDefault="00557EFE" w:rsidP="00557EFE">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662BBB88" w14:textId="77777777" w:rsidR="00557EFE" w:rsidRPr="00E72D02" w:rsidRDefault="00557EFE" w:rsidP="00557EFE">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w:t>
      </w:r>
      <w:r w:rsidRPr="00E72D02">
        <w:rPr>
          <w:rStyle w:val="Emphasis"/>
        </w:rPr>
        <w:lastRenderedPageBreak/>
        <w:t xml:space="preserve">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36C63EC7" w14:textId="77777777" w:rsidR="00557EFE" w:rsidRPr="00E72D02" w:rsidRDefault="00557EFE" w:rsidP="00557EFE">
      <w:pPr>
        <w:pStyle w:val="Heading4"/>
        <w:rPr>
          <w:rFonts w:cs="Arial"/>
        </w:rPr>
      </w:pPr>
      <w:r w:rsidRPr="00E72D02">
        <w:rPr>
          <w:rFonts w:cs="Arial"/>
        </w:rPr>
        <w:t>Goes nuclear – great powers are developing nukes for new territorial conflicts in space</w:t>
      </w:r>
    </w:p>
    <w:p w14:paraId="6E63211F" w14:textId="77777777" w:rsidR="00557EFE" w:rsidRPr="00E72D02" w:rsidRDefault="00557EFE" w:rsidP="00557EFE">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6BFA9161" w14:textId="77777777" w:rsidR="00557EFE" w:rsidRPr="00E72D02" w:rsidRDefault="00557EFE" w:rsidP="00557EFE">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 xml:space="preserve">All these states are either developing or </w:t>
      </w:r>
      <w:r w:rsidRPr="00E72D02">
        <w:rPr>
          <w:rStyle w:val="Emphasis"/>
        </w:rPr>
        <w:lastRenderedPageBreak/>
        <w:t>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06A81E78" w14:textId="77777777" w:rsidR="00557EFE" w:rsidRPr="00E72D02" w:rsidRDefault="00557EFE" w:rsidP="00557EFE">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7AA5882E" w14:textId="77777777" w:rsidR="00557EFE" w:rsidRPr="00E72D02" w:rsidRDefault="00557EFE" w:rsidP="00557EFE">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 xml:space="preserve">-die in famine -kills  biodiversity -Meltdowns and grid collapse via EMPs -Remaining fallout </w:t>
      </w:r>
    </w:p>
    <w:p w14:paraId="3B663B75" w14:textId="77777777" w:rsidR="00557EFE" w:rsidRPr="00E72D02" w:rsidRDefault="00557EFE" w:rsidP="00557EFE">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5C03BCF6" w14:textId="77777777" w:rsidR="00557EFE" w:rsidRPr="00830895" w:rsidRDefault="00557EFE" w:rsidP="00557EFE">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w:t>
      </w:r>
      <w:r w:rsidRPr="00E72D02">
        <w:rPr>
          <w:rFonts w:eastAsia="Calibri"/>
          <w:highlight w:val="cyan"/>
          <w:u w:val="single"/>
        </w:rPr>
        <w:lastRenderedPageBreak/>
        <w:t>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proofErr w:type="gramStart"/>
      <w:r w:rsidRPr="00E72D02">
        <w:rPr>
          <w:rFonts w:eastAsia="Calibri"/>
          <w:u w:val="single"/>
        </w:rPr>
        <w:t>first-strike</w:t>
      </w:r>
      <w:proofErr w:type="gramEnd"/>
      <w:r w:rsidRPr="00E72D02">
        <w:rPr>
          <w:rFonts w:eastAsia="Calibri"/>
          <w:sz w:val="16"/>
        </w:rPr>
        <w:t xml:space="preserve"> once military hostilities had commenced, especially if nuclear weapons had already been used on the battlefield.</w:t>
      </w:r>
    </w:p>
    <w:p w14:paraId="20D7E4C6" w14:textId="77777777" w:rsidR="00557EFE" w:rsidRPr="00E72D02" w:rsidRDefault="00557EFE" w:rsidP="00557EFE">
      <w:pPr>
        <w:pStyle w:val="Heading4"/>
        <w:rPr>
          <w:rFonts w:cs="Arial"/>
        </w:rPr>
      </w:pPr>
      <w:r>
        <w:rPr>
          <w:rFonts w:cs="Arial"/>
        </w:rPr>
        <w:t>Privatization alone fails</w:t>
      </w:r>
      <w:r w:rsidRPr="00E72D02">
        <w:rPr>
          <w:rFonts w:cs="Arial"/>
        </w:rPr>
        <w:t xml:space="preserve"> – they’re unproven, decades away, and underestimate ISS resiliency</w:t>
      </w:r>
    </w:p>
    <w:p w14:paraId="15704850" w14:textId="77777777" w:rsidR="00557EFE" w:rsidRPr="00E72D02" w:rsidRDefault="00557EFE" w:rsidP="00557EFE">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0F92EA60" w14:textId="77777777" w:rsidR="00557EFE" w:rsidRPr="00E72D02" w:rsidRDefault="00557EFE" w:rsidP="00557EFE">
      <w:pPr>
        <w:rPr>
          <w:rStyle w:val="Emphasis"/>
        </w:rPr>
      </w:pPr>
      <w:r w:rsidRPr="00E72D02">
        <w:lastRenderedPageBreak/>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12361907" w14:textId="77777777" w:rsidR="00557EFE" w:rsidRPr="00E72D02" w:rsidRDefault="00557EFE" w:rsidP="00557EFE">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406AE534" w14:textId="77777777" w:rsidR="00557EFE" w:rsidRPr="00E72D02" w:rsidRDefault="00557EFE" w:rsidP="00557EFE">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5FE7D68D" w14:textId="77777777" w:rsidR="00557EFE" w:rsidRPr="00E72D02" w:rsidRDefault="00557EFE" w:rsidP="00557EFE"/>
    <w:p w14:paraId="5C1ED72E" w14:textId="77777777" w:rsidR="00557EFE" w:rsidRPr="00E72D02" w:rsidRDefault="00557EFE" w:rsidP="00557EFE">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2631F87F" w14:textId="77777777" w:rsidR="00557EFE" w:rsidRPr="00E72D02" w:rsidRDefault="00557EFE" w:rsidP="00557EFE">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6616F27B" w14:textId="77777777" w:rsidR="00557EFE" w:rsidRPr="00E72D02" w:rsidRDefault="00557EFE" w:rsidP="00557EFE"/>
    <w:p w14:paraId="19614A6D" w14:textId="77777777" w:rsidR="00557EFE" w:rsidRPr="00E72D02" w:rsidRDefault="00557EFE" w:rsidP="00557EFE">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44710719" w14:textId="77777777" w:rsidR="00557EFE" w:rsidRPr="00E72D02" w:rsidRDefault="00557EFE" w:rsidP="00557EFE"/>
    <w:p w14:paraId="3F2A1935" w14:textId="77777777" w:rsidR="00557EFE" w:rsidRPr="00E72D02" w:rsidRDefault="00557EFE" w:rsidP="00557EFE">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4D15D8E6" w14:textId="77777777" w:rsidR="00557EFE" w:rsidRPr="00E72D02" w:rsidRDefault="00557EFE" w:rsidP="00557EFE"/>
    <w:p w14:paraId="5A2ED6CE" w14:textId="77777777" w:rsidR="00557EFE" w:rsidRPr="00E72D02" w:rsidRDefault="00557EFE" w:rsidP="00557EFE">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51F38237" w14:textId="77777777" w:rsidR="00557EFE" w:rsidRPr="00E72D02" w:rsidRDefault="00557EFE" w:rsidP="00557EFE">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05D7489B" w14:textId="77777777" w:rsidR="00557EFE" w:rsidRPr="00E72D02" w:rsidRDefault="00557EFE" w:rsidP="00557EFE"/>
    <w:p w14:paraId="2F0926DF" w14:textId="77777777" w:rsidR="00557EFE" w:rsidRPr="00E72D02" w:rsidRDefault="00557EFE" w:rsidP="00557EFE">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0D24F435" w14:textId="77777777" w:rsidR="00557EFE" w:rsidRPr="00E72D02" w:rsidRDefault="00557EFE" w:rsidP="00557EFE"/>
    <w:p w14:paraId="5DB95BC3" w14:textId="77777777" w:rsidR="00557EFE" w:rsidRPr="00E72D02" w:rsidRDefault="00557EFE" w:rsidP="00557EFE">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2B021EC2" w14:textId="77777777" w:rsidR="00557EFE" w:rsidRDefault="00557EFE" w:rsidP="00557EFE"/>
    <w:p w14:paraId="5880ACC0" w14:textId="77777777" w:rsidR="009D0057" w:rsidRDefault="009D0057" w:rsidP="009D0057">
      <w:pPr>
        <w:pStyle w:val="Heading3"/>
      </w:pPr>
      <w:r>
        <w:lastRenderedPageBreak/>
        <w:t xml:space="preserve">1AC – </w:t>
      </w:r>
      <w:proofErr w:type="spellStart"/>
      <w:r>
        <w:t>Underview</w:t>
      </w:r>
      <w:proofErr w:type="spellEnd"/>
    </w:p>
    <w:p w14:paraId="5B703344" w14:textId="77777777" w:rsidR="009D0057" w:rsidRPr="009F7259" w:rsidRDefault="009D0057" w:rsidP="009D0057">
      <w:pPr>
        <w:pStyle w:val="Heading4"/>
      </w:pPr>
      <w:r>
        <w:t xml:space="preserve">1] 1AR theory is legit – anything else means infinite abuse – drop the debater – 1AR is too short to make up for the time trade-off – no RVIs – 6 min 2NR means they can brute force me every time – competing </w:t>
      </w:r>
      <w:proofErr w:type="spellStart"/>
      <w:r>
        <w:t>interps</w:t>
      </w:r>
      <w:proofErr w:type="spellEnd"/>
      <w:r>
        <w:t xml:space="preserve"> – otherwise the 2NR could drown the </w:t>
      </w:r>
      <w:proofErr w:type="spellStart"/>
      <w:r>
        <w:t>aff</w:t>
      </w:r>
      <w:proofErr w:type="spellEnd"/>
      <w:r>
        <w:t xml:space="preserve"> in arguments while playing defense</w:t>
      </w:r>
    </w:p>
    <w:p w14:paraId="0A56164B" w14:textId="77777777" w:rsidR="00557EFE" w:rsidRPr="00B31D92" w:rsidRDefault="00557EFE" w:rsidP="00557EFE"/>
    <w:p w14:paraId="0C489CCC" w14:textId="37906781"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A05F7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845915">
    <w:abstractNumId w:val="10"/>
  </w:num>
  <w:num w:numId="2" w16cid:durableId="782461215">
    <w:abstractNumId w:val="8"/>
  </w:num>
  <w:num w:numId="3" w16cid:durableId="449325561">
    <w:abstractNumId w:val="7"/>
  </w:num>
  <w:num w:numId="4" w16cid:durableId="1279533936">
    <w:abstractNumId w:val="6"/>
  </w:num>
  <w:num w:numId="5" w16cid:durableId="2126189790">
    <w:abstractNumId w:val="5"/>
  </w:num>
  <w:num w:numId="6" w16cid:durableId="1485900958">
    <w:abstractNumId w:val="9"/>
  </w:num>
  <w:num w:numId="7" w16cid:durableId="2027705295">
    <w:abstractNumId w:val="4"/>
  </w:num>
  <w:num w:numId="8" w16cid:durableId="327054777">
    <w:abstractNumId w:val="3"/>
  </w:num>
  <w:num w:numId="9" w16cid:durableId="1099377498">
    <w:abstractNumId w:val="2"/>
  </w:num>
  <w:num w:numId="10" w16cid:durableId="1666392129">
    <w:abstractNumId w:val="1"/>
  </w:num>
  <w:num w:numId="11" w16cid:durableId="1719741846">
    <w:abstractNumId w:val="0"/>
  </w:num>
  <w:num w:numId="12" w16cid:durableId="685323453">
    <w:abstractNumId w:val="14"/>
  </w:num>
  <w:num w:numId="13" w16cid:durableId="1996444554">
    <w:abstractNumId w:val="17"/>
  </w:num>
  <w:num w:numId="14" w16cid:durableId="538779138">
    <w:abstractNumId w:val="15"/>
  </w:num>
  <w:num w:numId="15" w16cid:durableId="1743334993">
    <w:abstractNumId w:val="22"/>
  </w:num>
  <w:num w:numId="16" w16cid:durableId="567154777">
    <w:abstractNumId w:val="16"/>
  </w:num>
  <w:num w:numId="17" w16cid:durableId="1117529289">
    <w:abstractNumId w:val="13"/>
  </w:num>
  <w:num w:numId="18" w16cid:durableId="1803838318">
    <w:abstractNumId w:val="11"/>
  </w:num>
  <w:num w:numId="19" w16cid:durableId="914819609">
    <w:abstractNumId w:val="21"/>
  </w:num>
  <w:num w:numId="20" w16cid:durableId="320890737">
    <w:abstractNumId w:val="12"/>
  </w:num>
  <w:num w:numId="21" w16cid:durableId="457604786">
    <w:abstractNumId w:val="20"/>
  </w:num>
  <w:num w:numId="22" w16cid:durableId="1286814842">
    <w:abstractNumId w:val="19"/>
  </w:num>
  <w:num w:numId="23" w16cid:durableId="12111919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583"/>
    <w:rsid w:val="000029E3"/>
    <w:rsid w:val="000029E8"/>
    <w:rsid w:val="00004225"/>
    <w:rsid w:val="000066CA"/>
    <w:rsid w:val="00007264"/>
    <w:rsid w:val="000076A9"/>
    <w:rsid w:val="00014FAD"/>
    <w:rsid w:val="00015D2A"/>
    <w:rsid w:val="0002490B"/>
    <w:rsid w:val="00026465"/>
    <w:rsid w:val="00030204"/>
    <w:rsid w:val="0003108A"/>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262"/>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E2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EF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EFE"/>
    <w:rsid w:val="0056020A"/>
    <w:rsid w:val="00563D3D"/>
    <w:rsid w:val="005659AA"/>
    <w:rsid w:val="005676E8"/>
    <w:rsid w:val="00577C12"/>
    <w:rsid w:val="00580BFC"/>
    <w:rsid w:val="00581048"/>
    <w:rsid w:val="00581203"/>
    <w:rsid w:val="0058349C"/>
    <w:rsid w:val="00585FBE"/>
    <w:rsid w:val="005870E8"/>
    <w:rsid w:val="0058789C"/>
    <w:rsid w:val="0059184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D1E"/>
    <w:rsid w:val="0061383D"/>
    <w:rsid w:val="00614D69"/>
    <w:rsid w:val="00617030"/>
    <w:rsid w:val="00621301"/>
    <w:rsid w:val="0062173F"/>
    <w:rsid w:val="006235FB"/>
    <w:rsid w:val="00626A15"/>
    <w:rsid w:val="006379E9"/>
    <w:rsid w:val="006438CB"/>
    <w:rsid w:val="006447A8"/>
    <w:rsid w:val="006529B9"/>
    <w:rsid w:val="00654695"/>
    <w:rsid w:val="0065500A"/>
    <w:rsid w:val="00655217"/>
    <w:rsid w:val="00655583"/>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B4B"/>
    <w:rsid w:val="00990634"/>
    <w:rsid w:val="00991733"/>
    <w:rsid w:val="00992078"/>
    <w:rsid w:val="00992BE3"/>
    <w:rsid w:val="009A1467"/>
    <w:rsid w:val="009A6464"/>
    <w:rsid w:val="009B69F5"/>
    <w:rsid w:val="009C5FF7"/>
    <w:rsid w:val="009C6292"/>
    <w:rsid w:val="009D005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11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25C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9B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23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E6A0F"/>
  <w14:defaultImageDpi w14:val="300"/>
  <w15:docId w15:val="{FBAF9081-4B85-B349-AA9B-76982231D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5583"/>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6555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6555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555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55583"/>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557EFE"/>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557EF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557EFE"/>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557EFE"/>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557EFE"/>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555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58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655583"/>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65558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555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6555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5558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65558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655583"/>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65558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55583"/>
    <w:rPr>
      <w:color w:val="auto"/>
      <w:u w:val="none"/>
    </w:rPr>
  </w:style>
  <w:style w:type="paragraph" w:styleId="DocumentMap">
    <w:name w:val="Document Map"/>
    <w:basedOn w:val="Normal"/>
    <w:link w:val="DocumentMapChar"/>
    <w:uiPriority w:val="99"/>
    <w:unhideWhenUsed/>
    <w:rsid w:val="006555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655583"/>
    <w:rPr>
      <w:rFonts w:ascii="Lucida Grande" w:hAnsi="Lucida Grande" w:cs="Lucida Grande"/>
    </w:rPr>
  </w:style>
  <w:style w:type="paragraph" w:customStyle="1" w:styleId="textbold">
    <w:name w:val="text bold"/>
    <w:basedOn w:val="Normal"/>
    <w:link w:val="Emphasis"/>
    <w:uiPriority w:val="20"/>
    <w:qFormat/>
    <w:rsid w:val="00557EFE"/>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557E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Text Char"/>
    <w:basedOn w:val="DefaultParagraphFont"/>
    <w:link w:val="Heading5"/>
    <w:uiPriority w:val="99"/>
    <w:rsid w:val="00557EFE"/>
    <w:rPr>
      <w:rFonts w:ascii="Cambria" w:eastAsia="Times New Roman" w:hAnsi="Cambria"/>
      <w:b/>
      <w:bCs/>
      <w:i/>
      <w:iCs/>
      <w:sz w:val="20"/>
      <w:lang w:bidi="en-US"/>
    </w:rPr>
  </w:style>
  <w:style w:type="character" w:customStyle="1" w:styleId="Heading6Char">
    <w:name w:val="Heading 6 Char"/>
    <w:basedOn w:val="DefaultParagraphFont"/>
    <w:link w:val="Heading6"/>
    <w:uiPriority w:val="9"/>
    <w:rsid w:val="00557EFE"/>
    <w:rPr>
      <w:rFonts w:ascii="Cambria" w:eastAsia="Times New Roman" w:hAnsi="Cambria"/>
      <w:b/>
      <w:bCs/>
      <w:i/>
      <w:iCs/>
      <w:sz w:val="20"/>
      <w:lang w:bidi="en-US"/>
    </w:rPr>
  </w:style>
  <w:style w:type="character" w:customStyle="1" w:styleId="Heading7Char">
    <w:name w:val="Heading 7 Char"/>
    <w:basedOn w:val="DefaultParagraphFont"/>
    <w:link w:val="Heading7"/>
    <w:rsid w:val="00557EFE"/>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557EFE"/>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557EFE"/>
    <w:rPr>
      <w:rFonts w:ascii="Cambria" w:eastAsia="Times New Roman" w:hAnsi="Cambria"/>
      <w:i/>
      <w:iCs/>
      <w:sz w:val="18"/>
      <w:szCs w:val="18"/>
      <w:lang w:bidi="en-US"/>
    </w:rPr>
  </w:style>
  <w:style w:type="paragraph" w:styleId="ListParagraph">
    <w:name w:val="List Paragraph"/>
    <w:aliases w:val="6 font"/>
    <w:basedOn w:val="Normal"/>
    <w:uiPriority w:val="34"/>
    <w:qFormat/>
    <w:rsid w:val="00557EFE"/>
    <w:pPr>
      <w:ind w:left="720"/>
      <w:contextualSpacing/>
    </w:pPr>
  </w:style>
  <w:style w:type="character" w:styleId="UnresolvedMention">
    <w:name w:val="Unresolved Mention"/>
    <w:basedOn w:val="DefaultParagraphFont"/>
    <w:uiPriority w:val="99"/>
    <w:semiHidden/>
    <w:unhideWhenUsed/>
    <w:rsid w:val="00557EF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57EFE"/>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557EFE"/>
    <w:rPr>
      <w:b/>
      <w:color w:val="00B050"/>
      <w:sz w:val="26"/>
    </w:rPr>
  </w:style>
  <w:style w:type="character" w:customStyle="1" w:styleId="AnalyticsChar">
    <w:name w:val="Analytics Char"/>
    <w:basedOn w:val="DefaultParagraphFont"/>
    <w:link w:val="Analytics"/>
    <w:uiPriority w:val="4"/>
    <w:rsid w:val="00557EFE"/>
    <w:rPr>
      <w:rFonts w:ascii="Calibri" w:hAnsi="Calibri"/>
      <w:b/>
      <w:color w:val="00B050"/>
      <w:sz w:val="26"/>
    </w:rPr>
  </w:style>
  <w:style w:type="paragraph" w:customStyle="1" w:styleId="UnderlinePara">
    <w:name w:val="Underline Para"/>
    <w:basedOn w:val="Normal"/>
    <w:uiPriority w:val="6"/>
    <w:qFormat/>
    <w:rsid w:val="00557EFE"/>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57EFE"/>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557EFE"/>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557EFE"/>
    <w:pPr>
      <w:spacing w:after="140" w:line="276" w:lineRule="auto"/>
    </w:pPr>
    <w:rPr>
      <w:rFonts w:eastAsia="Calibri" w:cs="Times New Roman"/>
    </w:rPr>
  </w:style>
  <w:style w:type="character" w:customStyle="1" w:styleId="BodyTextChar">
    <w:name w:val="Body Text Char"/>
    <w:basedOn w:val="DefaultParagraphFont"/>
    <w:link w:val="BodyText"/>
    <w:rsid w:val="00557EFE"/>
    <w:rPr>
      <w:rFonts w:ascii="Calibri" w:eastAsia="Calibri" w:hAnsi="Calibri" w:cs="Times New Roman"/>
      <w:sz w:val="22"/>
    </w:rPr>
  </w:style>
  <w:style w:type="paragraph" w:styleId="BalloonText">
    <w:name w:val="Balloon Text"/>
    <w:basedOn w:val="Normal"/>
    <w:link w:val="BalloonTextChar"/>
    <w:uiPriority w:val="99"/>
    <w:unhideWhenUsed/>
    <w:rsid w:val="00557EF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57EFE"/>
    <w:rPr>
      <w:rFonts w:ascii="Times New Roman" w:hAnsi="Times New Roman" w:cs="Times New Roman"/>
      <w:sz w:val="18"/>
      <w:szCs w:val="18"/>
    </w:rPr>
  </w:style>
  <w:style w:type="paragraph" w:customStyle="1" w:styleId="Analytic">
    <w:name w:val="Analytic"/>
    <w:basedOn w:val="Normal"/>
    <w:link w:val="AnalyticChar"/>
    <w:autoRedefine/>
    <w:qFormat/>
    <w:rsid w:val="00557EFE"/>
    <w:pPr>
      <w:spacing w:after="0" w:line="240" w:lineRule="auto"/>
    </w:pPr>
    <w:rPr>
      <w:b/>
      <w:spacing w:val="-8"/>
    </w:rPr>
  </w:style>
  <w:style w:type="character" w:customStyle="1" w:styleId="AnalyticChar">
    <w:name w:val="Analytic Char"/>
    <w:basedOn w:val="DefaultParagraphFont"/>
    <w:link w:val="Analytic"/>
    <w:rsid w:val="00557EFE"/>
    <w:rPr>
      <w:rFonts w:ascii="Calibri" w:hAnsi="Calibri"/>
      <w:b/>
      <w:spacing w:val="-8"/>
      <w:sz w:val="22"/>
    </w:rPr>
  </w:style>
  <w:style w:type="paragraph" w:customStyle="1" w:styleId="DateTime">
    <w:name w:val="DateTime"/>
    <w:basedOn w:val="Normal"/>
    <w:link w:val="DateTimeChar"/>
    <w:autoRedefine/>
    <w:uiPriority w:val="4"/>
    <w:qFormat/>
    <w:rsid w:val="00557EFE"/>
    <w:pPr>
      <w:spacing w:after="0" w:line="240" w:lineRule="auto"/>
    </w:pPr>
    <w:rPr>
      <w:spacing w:val="-8"/>
    </w:rPr>
  </w:style>
  <w:style w:type="character" w:customStyle="1" w:styleId="DateTimeChar">
    <w:name w:val="DateTime Char"/>
    <w:basedOn w:val="DefaultParagraphFont"/>
    <w:link w:val="DateTime"/>
    <w:uiPriority w:val="4"/>
    <w:rsid w:val="00557EFE"/>
    <w:rPr>
      <w:rFonts w:ascii="Calibri" w:hAnsi="Calibri"/>
      <w:spacing w:val="-8"/>
      <w:sz w:val="22"/>
    </w:rPr>
  </w:style>
  <w:style w:type="paragraph" w:customStyle="1" w:styleId="Lecture">
    <w:name w:val="Lecture"/>
    <w:next w:val="BodyText"/>
    <w:link w:val="LectureChar"/>
    <w:autoRedefine/>
    <w:uiPriority w:val="4"/>
    <w:qFormat/>
    <w:rsid w:val="00557EFE"/>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557EFE"/>
    <w:rPr>
      <w:rFonts w:ascii="Arial" w:eastAsiaTheme="minorHAnsi" w:hAnsi="Arial" w:cs="Arial"/>
      <w:spacing w:val="-10"/>
      <w:sz w:val="22"/>
      <w:szCs w:val="22"/>
    </w:rPr>
  </w:style>
  <w:style w:type="character" w:customStyle="1" w:styleId="underline">
    <w:name w:val="underline"/>
    <w:basedOn w:val="DefaultParagraphFont"/>
    <w:qFormat/>
    <w:rsid w:val="00557EFE"/>
    <w:rPr>
      <w:u w:val="single"/>
    </w:rPr>
  </w:style>
  <w:style w:type="paragraph" w:customStyle="1" w:styleId="CiteSpacing">
    <w:name w:val="Cite Spacing"/>
    <w:basedOn w:val="Normal"/>
    <w:uiPriority w:val="4"/>
    <w:qFormat/>
    <w:rsid w:val="00557EFE"/>
    <w:pPr>
      <w:spacing w:before="60" w:after="60" w:line="256" w:lineRule="auto"/>
    </w:pPr>
    <w:rPr>
      <w:spacing w:val="-8"/>
    </w:rPr>
  </w:style>
  <w:style w:type="character" w:customStyle="1" w:styleId="apple-style-span">
    <w:name w:val="apple-style-span"/>
    <w:rsid w:val="00557EFE"/>
  </w:style>
  <w:style w:type="paragraph" w:styleId="Title">
    <w:name w:val="Title"/>
    <w:aliases w:val="UNDERLINE,Bold Underlined,Cites and Cards,title,Block Heading,Read This,Non Read Text"/>
    <w:basedOn w:val="Normal"/>
    <w:next w:val="Normal"/>
    <w:link w:val="TitleChar"/>
    <w:uiPriority w:val="6"/>
    <w:qFormat/>
    <w:rsid w:val="00557EFE"/>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557EFE"/>
    <w:rPr>
      <w:bCs/>
      <w:spacing w:val="-8"/>
      <w:sz w:val="22"/>
      <w:u w:val="single"/>
    </w:rPr>
  </w:style>
  <w:style w:type="paragraph" w:styleId="FootnoteText">
    <w:name w:val="footnote text"/>
    <w:basedOn w:val="Normal"/>
    <w:link w:val="FootnoteTextChar"/>
    <w:unhideWhenUsed/>
    <w:rsid w:val="00557EFE"/>
    <w:pPr>
      <w:spacing w:after="0" w:line="240" w:lineRule="auto"/>
      <w:jc w:val="both"/>
    </w:pPr>
    <w:rPr>
      <w:spacing w:val="-8"/>
      <w:sz w:val="20"/>
      <w:szCs w:val="20"/>
    </w:rPr>
  </w:style>
  <w:style w:type="character" w:customStyle="1" w:styleId="FootnoteTextChar">
    <w:name w:val="Footnote Text Char"/>
    <w:basedOn w:val="DefaultParagraphFont"/>
    <w:link w:val="FootnoteText"/>
    <w:rsid w:val="00557EFE"/>
    <w:rPr>
      <w:rFonts w:ascii="Calibri" w:hAnsi="Calibri"/>
      <w:spacing w:val="-8"/>
      <w:sz w:val="20"/>
      <w:szCs w:val="20"/>
    </w:rPr>
  </w:style>
  <w:style w:type="character" w:styleId="FootnoteReference">
    <w:name w:val="footnote reference"/>
    <w:uiPriority w:val="99"/>
    <w:unhideWhenUsed/>
    <w:rsid w:val="00557EFE"/>
    <w:rPr>
      <w:vertAlign w:val="superscript"/>
    </w:rPr>
  </w:style>
  <w:style w:type="character" w:customStyle="1" w:styleId="cardChar">
    <w:name w:val="card Char"/>
    <w:aliases w:val="Bold Cite Char Char,Speed Cite Char"/>
    <w:rsid w:val="00557EFE"/>
    <w:rPr>
      <w:u w:val="single"/>
    </w:rPr>
  </w:style>
  <w:style w:type="paragraph" w:customStyle="1" w:styleId="cardtext">
    <w:name w:val="card text"/>
    <w:basedOn w:val="Normal"/>
    <w:link w:val="cardtextChar"/>
    <w:qFormat/>
    <w:rsid w:val="00557EFE"/>
    <w:pPr>
      <w:spacing w:after="0" w:line="240" w:lineRule="auto"/>
      <w:ind w:left="288" w:right="288"/>
    </w:pPr>
    <w:rPr>
      <w:spacing w:val="-8"/>
    </w:rPr>
  </w:style>
  <w:style w:type="character" w:customStyle="1" w:styleId="cardtextChar">
    <w:name w:val="card text Char"/>
    <w:basedOn w:val="DefaultParagraphFont"/>
    <w:link w:val="cardtext"/>
    <w:rsid w:val="00557EFE"/>
    <w:rPr>
      <w:rFonts w:ascii="Calibri" w:hAnsi="Calibri"/>
      <w:spacing w:val="-8"/>
      <w:sz w:val="22"/>
    </w:rPr>
  </w:style>
  <w:style w:type="character" w:customStyle="1" w:styleId="TitleChar1">
    <w:name w:val="Title Char1"/>
    <w:basedOn w:val="DefaultParagraphFont"/>
    <w:uiPriority w:val="6"/>
    <w:rsid w:val="00557EFE"/>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557EFE"/>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557EFE"/>
    <w:rPr>
      <w:b/>
      <w:bCs/>
    </w:rPr>
  </w:style>
  <w:style w:type="paragraph" w:customStyle="1" w:styleId="css-exrw3m">
    <w:name w:val="css-exrw3m"/>
    <w:basedOn w:val="Normal"/>
    <w:rsid w:val="00557EFE"/>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557EFE"/>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557EFE"/>
    <w:rPr>
      <w:rFonts w:ascii="Calibri" w:hAnsi="Calibri"/>
      <w:spacing w:val="-8"/>
      <w:sz w:val="22"/>
    </w:rPr>
  </w:style>
  <w:style w:type="paragraph" w:styleId="Footer">
    <w:name w:val="footer"/>
    <w:basedOn w:val="Normal"/>
    <w:link w:val="FooterChar"/>
    <w:uiPriority w:val="99"/>
    <w:unhideWhenUsed/>
    <w:rsid w:val="00557EFE"/>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557EFE"/>
    <w:rPr>
      <w:rFonts w:ascii="Calibri" w:hAnsi="Calibri"/>
      <w:spacing w:val="-8"/>
      <w:sz w:val="22"/>
    </w:rPr>
  </w:style>
  <w:style w:type="character" w:customStyle="1" w:styleId="rollover-people">
    <w:name w:val="rollover-people"/>
    <w:basedOn w:val="DefaultParagraphFont"/>
    <w:rsid w:val="00557EFE"/>
  </w:style>
  <w:style w:type="paragraph" w:customStyle="1" w:styleId="Genealogy">
    <w:name w:val="Genealogy"/>
    <w:basedOn w:val="Heading4"/>
    <w:autoRedefine/>
    <w:qFormat/>
    <w:rsid w:val="00557EFE"/>
    <w:rPr>
      <w:rFonts w:cs="Calibri"/>
      <w:bCs w:val="0"/>
      <w:iCs/>
      <w:sz w:val="22"/>
    </w:rPr>
  </w:style>
  <w:style w:type="character" w:customStyle="1" w:styleId="c-timestamplabel">
    <w:name w:val="c-timestamp__label"/>
    <w:basedOn w:val="DefaultParagraphFont"/>
    <w:rsid w:val="00557EFE"/>
  </w:style>
  <w:style w:type="character" w:customStyle="1" w:styleId="UnresolvedMention1">
    <w:name w:val="Unresolved Mention1"/>
    <w:basedOn w:val="DefaultParagraphFont"/>
    <w:uiPriority w:val="99"/>
    <w:unhideWhenUsed/>
    <w:rsid w:val="00557EFE"/>
    <w:rPr>
      <w:color w:val="605E5C"/>
      <w:shd w:val="clear" w:color="auto" w:fill="E1DFDD"/>
    </w:rPr>
  </w:style>
  <w:style w:type="character" w:styleId="PageNumber">
    <w:name w:val="page number"/>
    <w:aliases w:val="card ununderlined"/>
    <w:basedOn w:val="DefaultParagraphFont"/>
    <w:uiPriority w:val="99"/>
    <w:unhideWhenUsed/>
    <w:rsid w:val="00557EFE"/>
  </w:style>
  <w:style w:type="character" w:customStyle="1" w:styleId="m4841727538114946087gmail-styleunderline">
    <w:name w:val="m_4841727538114946087gmail-styleunderline"/>
    <w:basedOn w:val="DefaultParagraphFont"/>
    <w:rsid w:val="00557EFE"/>
  </w:style>
  <w:style w:type="paragraph" w:customStyle="1" w:styleId="BreakTag">
    <w:name w:val="Break Tag"/>
    <w:basedOn w:val="Normal"/>
    <w:autoRedefine/>
    <w:uiPriority w:val="4"/>
    <w:qFormat/>
    <w:rsid w:val="00557EFE"/>
    <w:pPr>
      <w:spacing w:before="240"/>
    </w:pPr>
    <w:rPr>
      <w:b/>
      <w:sz w:val="26"/>
    </w:rPr>
  </w:style>
  <w:style w:type="paragraph" w:customStyle="1" w:styleId="BreakBlock">
    <w:name w:val="Break Block"/>
    <w:basedOn w:val="Normal"/>
    <w:link w:val="BreakBlockChar"/>
    <w:autoRedefine/>
    <w:qFormat/>
    <w:rsid w:val="00557EF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557EFE"/>
    <w:rPr>
      <w:rFonts w:ascii="Arial Bold" w:hAnsi="Arial Bold"/>
      <w:b/>
      <w:caps/>
      <w:sz w:val="32"/>
      <w:u w:val="single"/>
    </w:rPr>
  </w:style>
  <w:style w:type="character" w:customStyle="1" w:styleId="Mention1">
    <w:name w:val="Mention1"/>
    <w:basedOn w:val="DefaultParagraphFont"/>
    <w:uiPriority w:val="99"/>
    <w:semiHidden/>
    <w:unhideWhenUsed/>
    <w:rsid w:val="00557EFE"/>
    <w:rPr>
      <w:color w:val="2B579A"/>
      <w:shd w:val="clear" w:color="auto" w:fill="E6E6E6"/>
    </w:rPr>
  </w:style>
  <w:style w:type="paragraph" w:customStyle="1" w:styleId="evidencetext">
    <w:name w:val="evidence text"/>
    <w:basedOn w:val="Normal"/>
    <w:link w:val="evidencetextChar1"/>
    <w:qFormat/>
    <w:rsid w:val="00557EFE"/>
    <w:pPr>
      <w:ind w:left="432" w:right="432"/>
    </w:pPr>
    <w:rPr>
      <w:color w:val="000000"/>
      <w:lang w:val="x-none" w:eastAsia="x-none"/>
    </w:rPr>
  </w:style>
  <w:style w:type="character" w:customStyle="1" w:styleId="evidencetextChar1">
    <w:name w:val="evidence text Char1"/>
    <w:link w:val="evidencetext"/>
    <w:rsid w:val="00557EFE"/>
    <w:rPr>
      <w:rFonts w:ascii="Calibri" w:hAnsi="Calibri"/>
      <w:color w:val="000000"/>
      <w:sz w:val="22"/>
      <w:lang w:val="x-none" w:eastAsia="x-none"/>
    </w:rPr>
  </w:style>
  <w:style w:type="character" w:customStyle="1" w:styleId="Author-Date">
    <w:name w:val="Author-Date"/>
    <w:qFormat/>
    <w:rsid w:val="00557EFE"/>
    <w:rPr>
      <w:b/>
      <w:sz w:val="24"/>
    </w:rPr>
  </w:style>
  <w:style w:type="paragraph" w:customStyle="1" w:styleId="Nothing">
    <w:name w:val="Nothing"/>
    <w:link w:val="NothingChar"/>
    <w:qFormat/>
    <w:rsid w:val="00557EFE"/>
    <w:pPr>
      <w:jc w:val="both"/>
    </w:pPr>
    <w:rPr>
      <w:rFonts w:ascii="Times New Roman" w:eastAsia="Times New Roman" w:hAnsi="Times New Roman" w:cs="Times New Roman"/>
      <w:sz w:val="20"/>
    </w:rPr>
  </w:style>
  <w:style w:type="paragraph" w:customStyle="1" w:styleId="Style4">
    <w:name w:val="Style4"/>
    <w:basedOn w:val="Normal"/>
    <w:link w:val="Style4Char"/>
    <w:qFormat/>
    <w:rsid w:val="00557EFE"/>
    <w:rPr>
      <w:rFonts w:eastAsia="Times New Roman"/>
      <w:u w:val="single"/>
    </w:rPr>
  </w:style>
  <w:style w:type="character" w:customStyle="1" w:styleId="Style4Char">
    <w:name w:val="Style4 Char"/>
    <w:link w:val="Style4"/>
    <w:rsid w:val="00557EFE"/>
    <w:rPr>
      <w:rFonts w:ascii="Calibri" w:eastAsia="Times New Roman" w:hAnsi="Calibri"/>
      <w:sz w:val="22"/>
      <w:u w:val="single"/>
    </w:rPr>
  </w:style>
  <w:style w:type="character" w:customStyle="1" w:styleId="term">
    <w:name w:val="term"/>
    <w:basedOn w:val="DefaultParagraphFont"/>
    <w:rsid w:val="00557EFE"/>
  </w:style>
  <w:style w:type="character" w:customStyle="1" w:styleId="Style1Char">
    <w:name w:val="Style1 Char"/>
    <w:rsid w:val="00557EFE"/>
    <w:rPr>
      <w:rFonts w:ascii="Times New Roman" w:eastAsia="SimSun" w:hAnsi="Times New Roman" w:cs="Times New Roman"/>
      <w:sz w:val="20"/>
      <w:szCs w:val="24"/>
      <w:u w:val="single"/>
      <w:lang w:eastAsia="zh-CN"/>
    </w:rPr>
  </w:style>
  <w:style w:type="character" w:customStyle="1" w:styleId="Styleunderline11pt">
    <w:name w:val="Style underline + 11 pt"/>
    <w:rsid w:val="00557EFE"/>
    <w:rPr>
      <w:rFonts w:ascii="Times New Roman" w:hAnsi="Times New Roman"/>
      <w:sz w:val="20"/>
      <w:u w:val="single"/>
    </w:rPr>
  </w:style>
  <w:style w:type="paragraph" w:customStyle="1" w:styleId="Stylecard11pt">
    <w:name w:val="Style card + 11 pt"/>
    <w:basedOn w:val="Normal"/>
    <w:link w:val="Stylecard11ptChar"/>
    <w:qFormat/>
    <w:rsid w:val="00557EFE"/>
    <w:pPr>
      <w:ind w:left="288" w:right="288"/>
    </w:pPr>
    <w:rPr>
      <w:rFonts w:ascii="Georgia" w:eastAsia="SimSun" w:hAnsi="Georgia"/>
      <w:lang w:eastAsia="zh-CN"/>
    </w:rPr>
  </w:style>
  <w:style w:type="character" w:customStyle="1" w:styleId="Stylecard11ptChar">
    <w:name w:val="Style card + 11 pt Char"/>
    <w:link w:val="Stylecard11pt"/>
    <w:rsid w:val="00557EFE"/>
    <w:rPr>
      <w:rFonts w:ascii="Georgia" w:eastAsia="SimSun" w:hAnsi="Georgia"/>
      <w:sz w:val="22"/>
      <w:lang w:eastAsia="zh-CN"/>
    </w:rPr>
  </w:style>
  <w:style w:type="paragraph" w:customStyle="1" w:styleId="Minimize">
    <w:name w:val="Minimize"/>
    <w:basedOn w:val="Normal"/>
    <w:next w:val="Normal"/>
    <w:link w:val="MinimizeChar"/>
    <w:qFormat/>
    <w:rsid w:val="00557EFE"/>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557EFE"/>
    <w:rPr>
      <w:rFonts w:ascii="Georgia" w:hAnsi="Georgia"/>
      <w:color w:val="000000"/>
      <w:sz w:val="12"/>
      <w:szCs w:val="20"/>
    </w:rPr>
  </w:style>
  <w:style w:type="character" w:customStyle="1" w:styleId="byline">
    <w:name w:val="byline"/>
    <w:basedOn w:val="DefaultParagraphFont"/>
    <w:rsid w:val="00557EFE"/>
  </w:style>
  <w:style w:type="paragraph" w:customStyle="1" w:styleId="StyleStyle411pt">
    <w:name w:val="Style Style4 + 11 pt"/>
    <w:basedOn w:val="Normal"/>
    <w:link w:val="StyleStyle411ptChar"/>
    <w:qFormat/>
    <w:rsid w:val="00557EF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557EFE"/>
    <w:rPr>
      <w:rFonts w:ascii="Calibri" w:eastAsia="Times New Roman" w:hAnsi="Calibri"/>
      <w:sz w:val="22"/>
      <w:u w:val="single"/>
    </w:rPr>
  </w:style>
  <w:style w:type="character" w:customStyle="1" w:styleId="Style11ptUnderline">
    <w:name w:val="Style 11 pt Underline"/>
    <w:rsid w:val="00557EFE"/>
    <w:rPr>
      <w:sz w:val="20"/>
      <w:u w:val="single"/>
    </w:rPr>
  </w:style>
  <w:style w:type="character" w:customStyle="1" w:styleId="Style11ptBoldUnderline">
    <w:name w:val="Style 11 pt Bold Underline"/>
    <w:rsid w:val="00557EFE"/>
    <w:rPr>
      <w:b/>
      <w:bCs/>
      <w:sz w:val="20"/>
      <w:u w:val="single"/>
    </w:rPr>
  </w:style>
  <w:style w:type="character" w:customStyle="1" w:styleId="Style11pt">
    <w:name w:val="Style 11 pt"/>
    <w:rsid w:val="00557EFE"/>
    <w:rPr>
      <w:sz w:val="20"/>
    </w:rPr>
  </w:style>
  <w:style w:type="paragraph" w:customStyle="1" w:styleId="StyleStyle411ptBold">
    <w:name w:val="Style Style4 + 11 pt Bold"/>
    <w:basedOn w:val="Normal"/>
    <w:link w:val="StyleStyle411ptBoldChar"/>
    <w:qFormat/>
    <w:rsid w:val="00557EFE"/>
    <w:rPr>
      <w:rFonts w:eastAsia="Times New Roman"/>
      <w:b/>
      <w:bCs/>
      <w:u w:val="single"/>
    </w:rPr>
  </w:style>
  <w:style w:type="character" w:customStyle="1" w:styleId="StyleStyle411ptBoldChar">
    <w:name w:val="Style Style4 + 11 pt Bold Char"/>
    <w:basedOn w:val="DefaultParagraphFont"/>
    <w:link w:val="StyleStyle411ptBold"/>
    <w:rsid w:val="00557EFE"/>
    <w:rPr>
      <w:rFonts w:ascii="Calibri" w:eastAsia="Times New Roman" w:hAnsi="Calibri"/>
      <w:b/>
      <w:bCs/>
      <w:sz w:val="22"/>
      <w:u w:val="single"/>
    </w:rPr>
  </w:style>
  <w:style w:type="paragraph" w:customStyle="1" w:styleId="BlockTitle">
    <w:name w:val="Block Title"/>
    <w:basedOn w:val="Normal"/>
    <w:next w:val="Normal"/>
    <w:link w:val="BlockTitleChar"/>
    <w:uiPriority w:val="99"/>
    <w:qFormat/>
    <w:rsid w:val="00557EFE"/>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557EFE"/>
    <w:rPr>
      <w:rFonts w:ascii="Calibri" w:eastAsia="Times New Roman" w:hAnsi="Calibri"/>
      <w:b/>
      <w:sz w:val="32"/>
      <w:szCs w:val="20"/>
      <w:u w:val="single"/>
    </w:rPr>
  </w:style>
  <w:style w:type="character" w:customStyle="1" w:styleId="Emphasis2">
    <w:name w:val="Emphasis2"/>
    <w:basedOn w:val="DefaultParagraphFont"/>
    <w:rsid w:val="00557EFE"/>
    <w:rPr>
      <w:rFonts w:ascii="Franklin Gothic Heavy" w:hAnsi="Franklin Gothic Heavy"/>
      <w:iCs/>
      <w:u w:val="single"/>
    </w:rPr>
  </w:style>
  <w:style w:type="paragraph" w:customStyle="1" w:styleId="Cards">
    <w:name w:val="Cards"/>
    <w:basedOn w:val="Normal"/>
    <w:link w:val="CardsChar1"/>
    <w:qFormat/>
    <w:rsid w:val="00557EFE"/>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557EFE"/>
    <w:rPr>
      <w:rFonts w:ascii="Times New Roman" w:eastAsia="Times New Roman" w:hAnsi="Times New Roman" w:cs="Times New Roman"/>
      <w:sz w:val="20"/>
      <w:szCs w:val="24"/>
    </w:rPr>
  </w:style>
  <w:style w:type="character" w:customStyle="1" w:styleId="pmterms1">
    <w:name w:val="pmterms1"/>
    <w:basedOn w:val="DefaultParagraphFont"/>
    <w:rsid w:val="00557EFE"/>
  </w:style>
  <w:style w:type="character" w:customStyle="1" w:styleId="hilite1">
    <w:name w:val="hilite1"/>
    <w:basedOn w:val="DefaultParagraphFont"/>
    <w:rsid w:val="00557EFE"/>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57EFE"/>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557EFE"/>
    <w:rPr>
      <w:rFonts w:ascii="Times New Roman" w:eastAsia="Malgun Gothic" w:hAnsi="Times New Roman" w:cs="Times New Roman"/>
      <w:sz w:val="21"/>
      <w:u w:val="single"/>
    </w:rPr>
  </w:style>
  <w:style w:type="paragraph" w:customStyle="1" w:styleId="Normaltag">
    <w:name w:val="Normal tag"/>
    <w:basedOn w:val="Normal"/>
    <w:link w:val="NormaltagChar"/>
    <w:qFormat/>
    <w:rsid w:val="00557EFE"/>
    <w:rPr>
      <w:rFonts w:eastAsia="Times New Roman"/>
      <w:b/>
      <w:szCs w:val="20"/>
    </w:rPr>
  </w:style>
  <w:style w:type="character" w:customStyle="1" w:styleId="NormaltagChar">
    <w:name w:val="Normal tag Char"/>
    <w:basedOn w:val="DefaultParagraphFont"/>
    <w:link w:val="Normaltag"/>
    <w:locked/>
    <w:rsid w:val="00557EFE"/>
    <w:rPr>
      <w:rFonts w:ascii="Calibri" w:eastAsia="Times New Roman" w:hAnsi="Calibri"/>
      <w:b/>
      <w:sz w:val="22"/>
      <w:szCs w:val="20"/>
    </w:rPr>
  </w:style>
  <w:style w:type="character" w:customStyle="1" w:styleId="DebateUnderline">
    <w:name w:val="Debate Underline"/>
    <w:qFormat/>
    <w:rsid w:val="00557EFE"/>
    <w:rPr>
      <w:rFonts w:ascii="Times New Roman" w:hAnsi="Times New Roman"/>
      <w:sz w:val="20"/>
      <w:szCs w:val="24"/>
      <w:u w:val="thick"/>
    </w:rPr>
  </w:style>
  <w:style w:type="character" w:customStyle="1" w:styleId="blue">
    <w:name w:val="blue"/>
    <w:basedOn w:val="DefaultParagraphFont"/>
    <w:rsid w:val="00557EFE"/>
    <w:rPr>
      <w:rFonts w:cs="Times New Roman"/>
    </w:rPr>
  </w:style>
  <w:style w:type="paragraph" w:customStyle="1" w:styleId="cites">
    <w:name w:val="cites"/>
    <w:link w:val="Heading1Char3"/>
    <w:autoRedefine/>
    <w:qFormat/>
    <w:rsid w:val="00557EFE"/>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557EFE"/>
    <w:rPr>
      <w:rFonts w:ascii="Times New Roman" w:eastAsia="Malgun Gothic" w:hAnsi="Times New Roman" w:cs="Times New Roman"/>
      <w:b/>
      <w:u w:val="single"/>
    </w:rPr>
  </w:style>
  <w:style w:type="paragraph" w:customStyle="1" w:styleId="tiny">
    <w:name w:val="tiny"/>
    <w:next w:val="Normal"/>
    <w:link w:val="tinyChar"/>
    <w:autoRedefine/>
    <w:qFormat/>
    <w:rsid w:val="00557EFE"/>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557EFE"/>
    <w:rPr>
      <w:rFonts w:ascii="Times New Roman" w:eastAsia="Malgun Gothic" w:hAnsi="Times New Roman" w:cs="Times New Roman"/>
      <w:sz w:val="12"/>
    </w:rPr>
  </w:style>
  <w:style w:type="character" w:customStyle="1" w:styleId="CitesChar2">
    <w:name w:val="Cites Char2"/>
    <w:link w:val="Cites0"/>
    <w:rsid w:val="00557EFE"/>
    <w:rPr>
      <w:rFonts w:eastAsia="Times New Roman" w:cs="Times New Roman"/>
      <w:b/>
      <w:bCs/>
      <w:sz w:val="20"/>
      <w:szCs w:val="20"/>
    </w:rPr>
  </w:style>
  <w:style w:type="paragraph" w:customStyle="1" w:styleId="BlockTitle2">
    <w:name w:val="Block Title2"/>
    <w:basedOn w:val="Normal"/>
    <w:next w:val="Normal"/>
    <w:uiPriority w:val="99"/>
    <w:qFormat/>
    <w:rsid w:val="00557EFE"/>
    <w:pPr>
      <w:spacing w:after="240"/>
      <w:jc w:val="center"/>
    </w:pPr>
    <w:rPr>
      <w:rFonts w:eastAsia="Times New Roman"/>
      <w:b/>
      <w:sz w:val="32"/>
      <w:u w:val="single"/>
      <w:lang w:bidi="en-US"/>
    </w:rPr>
  </w:style>
  <w:style w:type="paragraph" w:styleId="TOC1">
    <w:name w:val="toc 1"/>
    <w:basedOn w:val="Normal"/>
    <w:next w:val="Normal"/>
    <w:autoRedefine/>
    <w:uiPriority w:val="39"/>
    <w:rsid w:val="00557EFE"/>
    <w:pPr>
      <w:spacing w:before="120" w:after="120"/>
    </w:pPr>
    <w:rPr>
      <w:rFonts w:eastAsia="Times New Roman"/>
      <w:b/>
      <w:u w:val="single"/>
      <w:lang w:bidi="en-US"/>
    </w:rPr>
  </w:style>
  <w:style w:type="paragraph" w:styleId="TOC9">
    <w:name w:val="toc 9"/>
    <w:basedOn w:val="Normal"/>
    <w:next w:val="Normal"/>
    <w:autoRedefine/>
    <w:uiPriority w:val="39"/>
    <w:rsid w:val="00557EFE"/>
    <w:pPr>
      <w:ind w:left="1600"/>
    </w:pPr>
    <w:rPr>
      <w:rFonts w:eastAsia="Times New Roman"/>
      <w:sz w:val="20"/>
      <w:lang w:bidi="en-US"/>
    </w:rPr>
  </w:style>
  <w:style w:type="paragraph" w:customStyle="1" w:styleId="TxBrp1">
    <w:name w:val="TxBr_p1"/>
    <w:basedOn w:val="Normal"/>
    <w:uiPriority w:val="99"/>
    <w:qFormat/>
    <w:rsid w:val="00557EF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557EFE"/>
    <w:pPr>
      <w:spacing w:before="100" w:beforeAutospacing="1" w:after="100" w:afterAutospacing="1"/>
    </w:pPr>
    <w:rPr>
      <w:rFonts w:eastAsia="Times New Roman"/>
      <w:lang w:bidi="en-US"/>
    </w:rPr>
  </w:style>
  <w:style w:type="character" w:customStyle="1" w:styleId="standardcontent">
    <w:name w:val="standardcontent"/>
    <w:basedOn w:val="DefaultParagraphFont"/>
    <w:rsid w:val="00557EFE"/>
  </w:style>
  <w:style w:type="paragraph" w:customStyle="1" w:styleId="hat">
    <w:name w:val="hat"/>
    <w:basedOn w:val="Normal"/>
    <w:next w:val="Normal"/>
    <w:link w:val="hatChar"/>
    <w:qFormat/>
    <w:rsid w:val="00557EF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557EFE"/>
  </w:style>
  <w:style w:type="paragraph" w:customStyle="1" w:styleId="HotRouteChar">
    <w:name w:val="Hot Route! Char"/>
    <w:basedOn w:val="Normal"/>
    <w:qFormat/>
    <w:rsid w:val="00557EFE"/>
    <w:pPr>
      <w:ind w:left="144"/>
    </w:pPr>
    <w:rPr>
      <w:rFonts w:eastAsia="Times New Roman"/>
      <w:sz w:val="20"/>
      <w:lang w:bidi="en-US"/>
    </w:rPr>
  </w:style>
  <w:style w:type="paragraph" w:customStyle="1" w:styleId="Default">
    <w:name w:val="Default"/>
    <w:uiPriority w:val="99"/>
    <w:qFormat/>
    <w:rsid w:val="00557EFE"/>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557EFE"/>
    <w:rPr>
      <w:rFonts w:ascii="Cambria" w:hAnsi="Cambria" w:cs="Times New Roman"/>
      <w:b/>
      <w:bCs/>
      <w:sz w:val="26"/>
      <w:szCs w:val="26"/>
    </w:rPr>
  </w:style>
  <w:style w:type="character" w:customStyle="1" w:styleId="UnderliningChar">
    <w:name w:val="Underlining Char"/>
    <w:basedOn w:val="DefaultParagraphFont"/>
    <w:link w:val="Underlining"/>
    <w:uiPriority w:val="99"/>
    <w:rsid w:val="00557EFE"/>
    <w:rPr>
      <w:rFonts w:ascii="Arial Narrow" w:hAnsi="Arial Narrow" w:cs="Times New Roman"/>
      <w:u w:val="single"/>
    </w:rPr>
  </w:style>
  <w:style w:type="character" w:customStyle="1" w:styleId="CardCharChar1">
    <w:name w:val="Card Char Char1"/>
    <w:basedOn w:val="DefaultParagraphFont"/>
    <w:rsid w:val="00557EFE"/>
    <w:rPr>
      <w:rFonts w:cs="Times New Roman"/>
      <w:b/>
      <w:bCs/>
      <w:sz w:val="28"/>
      <w:szCs w:val="28"/>
    </w:rPr>
  </w:style>
  <w:style w:type="paragraph" w:customStyle="1" w:styleId="Cites0">
    <w:name w:val="Cites"/>
    <w:basedOn w:val="Normal"/>
    <w:link w:val="CitesChar2"/>
    <w:qFormat/>
    <w:rsid w:val="00557EFE"/>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557EFE"/>
    <w:rPr>
      <w:rFonts w:ascii="Times New Roman" w:eastAsia="Calibri" w:hAnsi="Times New Roman" w:cs="Times New Roman"/>
      <w:sz w:val="24"/>
      <w:szCs w:val="24"/>
    </w:rPr>
  </w:style>
  <w:style w:type="character" w:customStyle="1" w:styleId="apple-converted-space">
    <w:name w:val="apple-converted-space"/>
    <w:basedOn w:val="DefaultParagraphFont"/>
    <w:rsid w:val="00557EFE"/>
  </w:style>
  <w:style w:type="character" w:customStyle="1" w:styleId="hit">
    <w:name w:val="hit"/>
    <w:basedOn w:val="DefaultParagraphFont"/>
    <w:rsid w:val="00557EFE"/>
    <w:rPr>
      <w:rFonts w:cs="Times New Roman"/>
    </w:rPr>
  </w:style>
  <w:style w:type="paragraph" w:customStyle="1" w:styleId="SmallFont">
    <w:name w:val="Small Font"/>
    <w:basedOn w:val="Normal"/>
    <w:link w:val="SmallFontChar"/>
    <w:qFormat/>
    <w:rsid w:val="00557EFE"/>
    <w:pPr>
      <w:spacing w:after="200"/>
      <w:jc w:val="both"/>
    </w:pPr>
    <w:rPr>
      <w:rFonts w:eastAsia="Calibri"/>
      <w:szCs w:val="18"/>
    </w:rPr>
  </w:style>
  <w:style w:type="character" w:customStyle="1" w:styleId="SmallFontChar">
    <w:name w:val="Small Font Char"/>
    <w:basedOn w:val="DefaultParagraphFont"/>
    <w:link w:val="SmallFont"/>
    <w:locked/>
    <w:rsid w:val="00557EFE"/>
    <w:rPr>
      <w:rFonts w:ascii="Calibri" w:eastAsia="Calibri" w:hAnsi="Calibri"/>
      <w:sz w:val="22"/>
      <w:szCs w:val="18"/>
    </w:rPr>
  </w:style>
  <w:style w:type="character" w:customStyle="1" w:styleId="CircleChar1">
    <w:name w:val="Circle Char1"/>
    <w:basedOn w:val="DefaultParagraphFont"/>
    <w:rsid w:val="00557EFE"/>
    <w:rPr>
      <w:rFonts w:cs="Times New Roman"/>
      <w:b/>
      <w:i/>
      <w:sz w:val="18"/>
      <w:szCs w:val="18"/>
      <w:u w:val="single"/>
      <w:lang w:val="en-US" w:eastAsia="en-US" w:bidi="ar-SA"/>
    </w:rPr>
  </w:style>
  <w:style w:type="character" w:customStyle="1" w:styleId="verdana">
    <w:name w:val="verdana"/>
    <w:basedOn w:val="DefaultParagraphFont"/>
    <w:rsid w:val="00557EFE"/>
  </w:style>
  <w:style w:type="character" w:customStyle="1" w:styleId="CardsChar1">
    <w:name w:val="Cards Char1"/>
    <w:link w:val="Cards"/>
    <w:rsid w:val="00557EFE"/>
    <w:rPr>
      <w:rFonts w:ascii="Calibri" w:eastAsia="Times New Roman" w:hAnsi="Calibri" w:cs="Times New Roman"/>
      <w:sz w:val="20"/>
      <w:szCs w:val="20"/>
    </w:rPr>
  </w:style>
  <w:style w:type="paragraph" w:customStyle="1" w:styleId="BlockHeadings">
    <w:name w:val="Block Headings"/>
    <w:basedOn w:val="Normal"/>
    <w:link w:val="BlockHeadingsChar"/>
    <w:qFormat/>
    <w:rsid w:val="00557EFE"/>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557EFE"/>
    <w:rPr>
      <w:rFonts w:ascii="Calibri" w:eastAsia="Times New Roman" w:hAnsi="Calibri" w:cs="Times New Roman"/>
      <w:b/>
      <w:sz w:val="20"/>
      <w:szCs w:val="20"/>
    </w:rPr>
  </w:style>
  <w:style w:type="paragraph" w:customStyle="1" w:styleId="loose">
    <w:name w:val="loose"/>
    <w:basedOn w:val="Normal"/>
    <w:qFormat/>
    <w:rsid w:val="00557EFE"/>
    <w:pPr>
      <w:spacing w:before="210"/>
    </w:pPr>
    <w:rPr>
      <w:rFonts w:eastAsia="Times New Roman"/>
      <w:lang w:eastAsia="zh-CN" w:bidi="he-IL"/>
    </w:rPr>
  </w:style>
  <w:style w:type="character" w:customStyle="1" w:styleId="hit1">
    <w:name w:val="hit1"/>
    <w:basedOn w:val="DefaultParagraphFont"/>
    <w:rsid w:val="00557EFE"/>
    <w:rPr>
      <w:b/>
      <w:bCs/>
      <w:color w:val="CC0033"/>
    </w:rPr>
  </w:style>
  <w:style w:type="character" w:customStyle="1" w:styleId="upper">
    <w:name w:val="upper"/>
    <w:basedOn w:val="DefaultParagraphFont"/>
    <w:rsid w:val="00557EFE"/>
  </w:style>
  <w:style w:type="character" w:customStyle="1" w:styleId="Author">
    <w:name w:val="Author"/>
    <w:aliases w:val="Style Date"/>
    <w:basedOn w:val="DefaultParagraphFont"/>
    <w:qFormat/>
    <w:rsid w:val="00557EFE"/>
    <w:rPr>
      <w:b/>
      <w:sz w:val="24"/>
    </w:rPr>
  </w:style>
  <w:style w:type="character" w:customStyle="1" w:styleId="SmallFont7pt">
    <w:name w:val="Small Font (7 pt)"/>
    <w:basedOn w:val="DefaultParagraphFont"/>
    <w:rsid w:val="00557EFE"/>
    <w:rPr>
      <w:sz w:val="14"/>
    </w:rPr>
  </w:style>
  <w:style w:type="paragraph" w:customStyle="1" w:styleId="UnderlinedText">
    <w:name w:val="Underlined Text"/>
    <w:basedOn w:val="Normal"/>
    <w:uiPriority w:val="6"/>
    <w:qFormat/>
    <w:rsid w:val="00557EFE"/>
    <w:rPr>
      <w:rFonts w:eastAsia="Times New Roman"/>
      <w:b/>
      <w:szCs w:val="20"/>
    </w:rPr>
  </w:style>
  <w:style w:type="character" w:customStyle="1" w:styleId="SmallText-New">
    <w:name w:val="Small Text - New"/>
    <w:basedOn w:val="DefaultParagraphFont"/>
    <w:rsid w:val="00557EFE"/>
    <w:rPr>
      <w:rFonts w:ascii="Arial Narrow" w:hAnsi="Arial Narrow"/>
      <w:sz w:val="14"/>
    </w:rPr>
  </w:style>
  <w:style w:type="paragraph" w:customStyle="1" w:styleId="Smalltext">
    <w:name w:val="Small text"/>
    <w:aliases w:val="Quote1,Quote11"/>
    <w:basedOn w:val="Normal"/>
    <w:link w:val="SmalltextChar"/>
    <w:qFormat/>
    <w:rsid w:val="00557EFE"/>
    <w:rPr>
      <w:rFonts w:ascii="Arial Narrow" w:eastAsia="Times New Roman" w:hAnsi="Arial Narrow"/>
    </w:rPr>
  </w:style>
  <w:style w:type="character" w:customStyle="1" w:styleId="Underlined-New">
    <w:name w:val="Underlined - New"/>
    <w:basedOn w:val="DefaultParagraphFont"/>
    <w:rsid w:val="00557EFE"/>
    <w:rPr>
      <w:rFonts w:ascii="Arial Narrow" w:hAnsi="Arial Narrow"/>
      <w:sz w:val="16"/>
      <w:u w:val="single"/>
    </w:rPr>
  </w:style>
  <w:style w:type="paragraph" w:styleId="TOC2">
    <w:name w:val="toc 2"/>
    <w:basedOn w:val="Normal"/>
    <w:next w:val="Normal"/>
    <w:autoRedefine/>
    <w:uiPriority w:val="39"/>
    <w:rsid w:val="00557EFE"/>
    <w:pPr>
      <w:ind w:left="200"/>
    </w:pPr>
    <w:rPr>
      <w:rFonts w:eastAsia="Times New Roman"/>
      <w:sz w:val="20"/>
      <w:lang w:bidi="en-US"/>
    </w:rPr>
  </w:style>
  <w:style w:type="paragraph" w:styleId="Caption">
    <w:name w:val="caption"/>
    <w:basedOn w:val="Normal"/>
    <w:next w:val="Normal"/>
    <w:qFormat/>
    <w:rsid w:val="00557EFE"/>
    <w:rPr>
      <w:rFonts w:eastAsia="Times New Roman"/>
      <w:b/>
      <w:bCs/>
      <w:sz w:val="18"/>
      <w:szCs w:val="18"/>
      <w:lang w:bidi="en-US"/>
    </w:rPr>
  </w:style>
  <w:style w:type="paragraph" w:styleId="TOCHeading">
    <w:name w:val="TOC Heading"/>
    <w:basedOn w:val="Heading1"/>
    <w:next w:val="Normal"/>
    <w:uiPriority w:val="39"/>
    <w:qFormat/>
    <w:rsid w:val="00557EF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557EFE"/>
    <w:rPr>
      <w:rFonts w:ascii="Arial Narrow" w:hAnsi="Arial Narrow"/>
      <w:dstrike w:val="0"/>
      <w:sz w:val="20"/>
      <w:bdr w:val="single" w:sz="2" w:space="0" w:color="auto"/>
      <w:vertAlign w:val="baseline"/>
    </w:rPr>
  </w:style>
  <w:style w:type="character" w:customStyle="1" w:styleId="style65">
    <w:name w:val="style65"/>
    <w:basedOn w:val="DefaultParagraphFont"/>
    <w:rsid w:val="00557EFE"/>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557EFE"/>
    <w:rPr>
      <w:rFonts w:cs="Arial"/>
      <w:bCs/>
      <w:szCs w:val="26"/>
      <w:u w:val="single"/>
      <w:lang w:val="en-US" w:eastAsia="en-US" w:bidi="ar-SA"/>
    </w:rPr>
  </w:style>
  <w:style w:type="character" w:customStyle="1" w:styleId="qlabel">
    <w:name w:val="q_label"/>
    <w:basedOn w:val="DefaultParagraphFont"/>
    <w:rsid w:val="00557EFE"/>
  </w:style>
  <w:style w:type="character" w:customStyle="1" w:styleId="alabel">
    <w:name w:val="a_label"/>
    <w:basedOn w:val="DefaultParagraphFont"/>
    <w:rsid w:val="00557EFE"/>
  </w:style>
  <w:style w:type="character" w:customStyle="1" w:styleId="Style1Char1">
    <w:name w:val="Style1 Char1"/>
    <w:basedOn w:val="DefaultParagraphFont"/>
    <w:rsid w:val="00557EFE"/>
    <w:rPr>
      <w:rFonts w:eastAsia="SimSun"/>
      <w:sz w:val="20"/>
      <w:szCs w:val="24"/>
      <w:u w:val="single"/>
      <w:lang w:val="en-US" w:eastAsia="zh-CN" w:bidi="ar-SA"/>
    </w:rPr>
  </w:style>
  <w:style w:type="character" w:customStyle="1" w:styleId="UnderlineCharChar">
    <w:name w:val="Underline Char Char"/>
    <w:basedOn w:val="DefaultParagraphFont"/>
    <w:rsid w:val="00557EF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557EFE"/>
    <w:rPr>
      <w:rFonts w:eastAsia="MS Mincho"/>
      <w:b/>
      <w:u w:val="single"/>
      <w:lang w:val="en-US" w:eastAsia="en-US" w:bidi="ar-SA"/>
    </w:rPr>
  </w:style>
  <w:style w:type="character" w:customStyle="1" w:styleId="CardTextChar0">
    <w:name w:val="Card Text Char"/>
    <w:basedOn w:val="DefaultParagraphFont"/>
    <w:rsid w:val="00557EFE"/>
    <w:rPr>
      <w:rFonts w:ascii="Times New Roman" w:eastAsia="Times New Roman" w:hAnsi="Times New Roman" w:cs="Times New Roman"/>
      <w:szCs w:val="24"/>
    </w:rPr>
  </w:style>
  <w:style w:type="character" w:customStyle="1" w:styleId="reduce2">
    <w:name w:val="reduce2"/>
    <w:basedOn w:val="DefaultParagraphFont"/>
    <w:uiPriority w:val="99"/>
    <w:rsid w:val="00557EFE"/>
    <w:rPr>
      <w:rFonts w:ascii="Arial" w:hAnsi="Arial" w:cs="Arial"/>
      <w:color w:val="000000"/>
      <w:sz w:val="10"/>
      <w:szCs w:val="22"/>
    </w:rPr>
  </w:style>
  <w:style w:type="paragraph" w:customStyle="1" w:styleId="BoldUnderline">
    <w:name w:val="BoldUnderline"/>
    <w:link w:val="BoldUnderlineChar"/>
    <w:uiPriority w:val="99"/>
    <w:qFormat/>
    <w:rsid w:val="00557EFE"/>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557EFE"/>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557EFE"/>
    <w:rPr>
      <w:rFonts w:cs="Arial"/>
      <w:bCs/>
      <w:szCs w:val="26"/>
      <w:u w:val="single"/>
      <w:lang w:val="en-US" w:eastAsia="en-US" w:bidi="ar-SA"/>
    </w:rPr>
  </w:style>
  <w:style w:type="paragraph" w:customStyle="1" w:styleId="evidencetextChar">
    <w:name w:val="evidence text Char"/>
    <w:basedOn w:val="Normal"/>
    <w:qFormat/>
    <w:rsid w:val="00557EFE"/>
    <w:pPr>
      <w:ind w:left="1728" w:right="1008"/>
    </w:pPr>
    <w:rPr>
      <w:rFonts w:eastAsia="Times New Roman"/>
      <w:color w:val="000000"/>
      <w:sz w:val="18"/>
    </w:rPr>
  </w:style>
  <w:style w:type="character" w:customStyle="1" w:styleId="underline2">
    <w:name w:val="underline2"/>
    <w:basedOn w:val="DefaultParagraphFont"/>
    <w:rsid w:val="00557EFE"/>
    <w:rPr>
      <w:u w:val="single"/>
    </w:rPr>
  </w:style>
  <w:style w:type="character" w:customStyle="1" w:styleId="Style11ptUnderlineBorderSinglesolidlineAuto05pt">
    <w:name w:val="Style 11 pt Underline Border: : (Single solid line Auto  0.5 pt..."/>
    <w:rsid w:val="00557EF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57EFE"/>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57EFE"/>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557EFE"/>
    <w:rPr>
      <w:u w:val="single"/>
    </w:rPr>
  </w:style>
  <w:style w:type="paragraph" w:customStyle="1" w:styleId="UnderlineChar4">
    <w:name w:val="Underline Char4"/>
    <w:basedOn w:val="Normal"/>
    <w:link w:val="UnderlineChar4Char"/>
    <w:qFormat/>
    <w:rsid w:val="00557EFE"/>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557EFE"/>
    <w:rPr>
      <w:b/>
      <w:u w:val="single"/>
    </w:rPr>
  </w:style>
  <w:style w:type="paragraph" w:customStyle="1" w:styleId="BoldandUnderlineChar3">
    <w:name w:val="Bold and Underline Char3"/>
    <w:basedOn w:val="Normal"/>
    <w:link w:val="BoldandUnderlineChar3Char2"/>
    <w:qFormat/>
    <w:rsid w:val="00557EFE"/>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557EFE"/>
    <w:rPr>
      <w:rFonts w:eastAsia="Times New Roman"/>
      <w:u w:val="single"/>
    </w:rPr>
  </w:style>
  <w:style w:type="character" w:customStyle="1" w:styleId="StyleUnderlineChar11ptChar">
    <w:name w:val="Style Underline Char + 11 pt Char"/>
    <w:basedOn w:val="DefaultParagraphFont"/>
    <w:link w:val="StyleUnderlineChar11pt"/>
    <w:rsid w:val="00557EFE"/>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557EF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57EFE"/>
    <w:rPr>
      <w:rFonts w:ascii="Calibri" w:eastAsia="Times New Roman" w:hAnsi="Calibri"/>
      <w:b/>
      <w:bCs/>
      <w:sz w:val="22"/>
      <w:u w:val="single"/>
    </w:rPr>
  </w:style>
  <w:style w:type="character" w:customStyle="1" w:styleId="inside-head">
    <w:name w:val="inside-head"/>
    <w:basedOn w:val="DefaultParagraphFont"/>
    <w:rsid w:val="00557EFE"/>
  </w:style>
  <w:style w:type="paragraph" w:customStyle="1" w:styleId="Style3">
    <w:name w:val="Style3"/>
    <w:basedOn w:val="Normal"/>
    <w:link w:val="Style3Char"/>
    <w:qFormat/>
    <w:rsid w:val="00557EFE"/>
    <w:rPr>
      <w:rFonts w:ascii="Arial Narrow" w:eastAsia="Times New Roman" w:hAnsi="Arial Narrow"/>
      <w:b/>
    </w:rPr>
  </w:style>
  <w:style w:type="character" w:customStyle="1" w:styleId="Style3Char">
    <w:name w:val="Style3 Char"/>
    <w:basedOn w:val="DefaultParagraphFont"/>
    <w:link w:val="Style3"/>
    <w:rsid w:val="00557EFE"/>
    <w:rPr>
      <w:rFonts w:ascii="Arial Narrow" w:eastAsia="Times New Roman" w:hAnsi="Arial Narrow"/>
      <w:b/>
      <w:sz w:val="22"/>
    </w:rPr>
  </w:style>
  <w:style w:type="character" w:customStyle="1" w:styleId="7TimesNewRoman">
    <w:name w:val="7 Times New Roman"/>
    <w:rsid w:val="00557EF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57EFE"/>
  </w:style>
  <w:style w:type="character" w:customStyle="1" w:styleId="officialsbureau">
    <w:name w:val="official_s_bureau"/>
    <w:basedOn w:val="DefaultParagraphFont"/>
    <w:rsid w:val="00557EFE"/>
  </w:style>
  <w:style w:type="paragraph" w:customStyle="1" w:styleId="Stylecard11ptUnderline">
    <w:name w:val="Style card + 11 pt Underline"/>
    <w:basedOn w:val="Normal"/>
    <w:link w:val="Stylecard11ptUnderlineChar"/>
    <w:qFormat/>
    <w:rsid w:val="00557EFE"/>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557EFE"/>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557EFE"/>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557EFE"/>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557EF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57EFE"/>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557EFE"/>
    <w:rPr>
      <w:rFonts w:ascii="Georgia" w:eastAsia="SimSun" w:hAnsi="Georgia"/>
      <w:sz w:val="22"/>
      <w:u w:val="single"/>
      <w:lang w:eastAsia="zh-CN"/>
    </w:rPr>
  </w:style>
  <w:style w:type="paragraph" w:styleId="HTMLPreformatted">
    <w:name w:val="HTML Preformatted"/>
    <w:basedOn w:val="Normal"/>
    <w:link w:val="HTMLPreformattedChar"/>
    <w:uiPriority w:val="99"/>
    <w:rsid w:val="00557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557EFE"/>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557EFE"/>
    <w:rPr>
      <w:u w:val="single"/>
    </w:rPr>
  </w:style>
  <w:style w:type="character" w:customStyle="1" w:styleId="StyleUnderlining11ptChar">
    <w:name w:val="Style Underlining + 11 pt Char"/>
    <w:basedOn w:val="DefaultParagraphFont"/>
    <w:link w:val="StyleUnderlining11pt"/>
    <w:rsid w:val="00557EFE"/>
    <w:rPr>
      <w:rFonts w:ascii="Calibri" w:hAnsi="Calibri"/>
      <w:sz w:val="22"/>
      <w:u w:val="single"/>
    </w:rPr>
  </w:style>
  <w:style w:type="paragraph" w:customStyle="1" w:styleId="StyleCardText9pt">
    <w:name w:val="Style Card Text + 9 pt"/>
    <w:basedOn w:val="Normal"/>
    <w:link w:val="StyleCardText9ptChar"/>
    <w:qFormat/>
    <w:rsid w:val="00557EFE"/>
    <w:pPr>
      <w:spacing w:after="200"/>
      <w:contextualSpacing/>
    </w:pPr>
    <w:rPr>
      <w:rFonts w:eastAsia="Calibri"/>
    </w:rPr>
  </w:style>
  <w:style w:type="character" w:customStyle="1" w:styleId="StyleCardText9ptChar">
    <w:name w:val="Style Card Text + 9 pt Char"/>
    <w:basedOn w:val="DefaultParagraphFont"/>
    <w:link w:val="StyleCardText9pt"/>
    <w:rsid w:val="00557EFE"/>
    <w:rPr>
      <w:rFonts w:ascii="Calibri" w:eastAsia="Calibri" w:hAnsi="Calibri"/>
      <w:sz w:val="22"/>
    </w:rPr>
  </w:style>
  <w:style w:type="paragraph" w:styleId="Quote">
    <w:name w:val="Quote"/>
    <w:basedOn w:val="Normal"/>
    <w:next w:val="Normal"/>
    <w:link w:val="QuoteChar"/>
    <w:uiPriority w:val="29"/>
    <w:qFormat/>
    <w:rsid w:val="00557EFE"/>
    <w:pPr>
      <w:widowControl w:val="0"/>
    </w:pPr>
    <w:rPr>
      <w:rFonts w:eastAsia="Times New Roman"/>
      <w:iCs/>
      <w:color w:val="000000"/>
      <w:lang w:bidi="en-US"/>
    </w:rPr>
  </w:style>
  <w:style w:type="character" w:customStyle="1" w:styleId="QuoteChar">
    <w:name w:val="Quote Char"/>
    <w:basedOn w:val="DefaultParagraphFont"/>
    <w:link w:val="Quote"/>
    <w:uiPriority w:val="29"/>
    <w:rsid w:val="00557EFE"/>
    <w:rPr>
      <w:rFonts w:ascii="Calibri" w:eastAsia="Times New Roman" w:hAnsi="Calibri"/>
      <w:iCs/>
      <w:color w:val="000000"/>
      <w:sz w:val="22"/>
      <w:lang w:bidi="en-US"/>
    </w:rPr>
  </w:style>
  <w:style w:type="paragraph" w:customStyle="1" w:styleId="Underlining">
    <w:name w:val="Underlining"/>
    <w:basedOn w:val="Normal"/>
    <w:link w:val="UnderliningChar"/>
    <w:uiPriority w:val="99"/>
    <w:qFormat/>
    <w:rsid w:val="00557EFE"/>
    <w:rPr>
      <w:rFonts w:ascii="Arial Narrow" w:hAnsi="Arial Narrow" w:cs="Times New Roman"/>
      <w:sz w:val="24"/>
      <w:u w:val="single"/>
    </w:rPr>
  </w:style>
  <w:style w:type="character" w:customStyle="1" w:styleId="ital-inline">
    <w:name w:val="ital-inline"/>
    <w:basedOn w:val="DefaultParagraphFont"/>
    <w:rsid w:val="00557EFE"/>
  </w:style>
  <w:style w:type="character" w:customStyle="1" w:styleId="underlineChar">
    <w:name w:val="underline Char"/>
    <w:basedOn w:val="DefaultParagraphFont"/>
    <w:rsid w:val="00557EF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57EF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57EFE"/>
    <w:rPr>
      <w:sz w:val="20"/>
      <w:u w:val="single"/>
    </w:rPr>
  </w:style>
  <w:style w:type="paragraph" w:styleId="BodyTextIndent2">
    <w:name w:val="Body Text Indent 2"/>
    <w:basedOn w:val="Normal"/>
    <w:link w:val="BodyTextIndent2Char"/>
    <w:unhideWhenUsed/>
    <w:rsid w:val="00557EFE"/>
    <w:pPr>
      <w:spacing w:after="120" w:line="480" w:lineRule="auto"/>
      <w:ind w:left="360"/>
    </w:pPr>
  </w:style>
  <w:style w:type="character" w:customStyle="1" w:styleId="BodyTextIndent2Char">
    <w:name w:val="Body Text Indent 2 Char"/>
    <w:basedOn w:val="DefaultParagraphFont"/>
    <w:link w:val="BodyTextIndent2"/>
    <w:rsid w:val="00557EFE"/>
    <w:rPr>
      <w:rFonts w:ascii="Calibri" w:hAnsi="Calibri"/>
      <w:sz w:val="22"/>
    </w:rPr>
  </w:style>
  <w:style w:type="paragraph" w:styleId="BodyTextIndent3">
    <w:name w:val="Body Text Indent 3"/>
    <w:basedOn w:val="Normal"/>
    <w:link w:val="BodyTextIndent3Char"/>
    <w:uiPriority w:val="99"/>
    <w:semiHidden/>
    <w:unhideWhenUsed/>
    <w:rsid w:val="00557EFE"/>
    <w:pPr>
      <w:spacing w:after="120"/>
      <w:ind w:left="360"/>
    </w:pPr>
    <w:rPr>
      <w:szCs w:val="16"/>
    </w:rPr>
  </w:style>
  <w:style w:type="character" w:customStyle="1" w:styleId="BodyTextIndent3Char">
    <w:name w:val="Body Text Indent 3 Char"/>
    <w:basedOn w:val="DefaultParagraphFont"/>
    <w:link w:val="BodyTextIndent3"/>
    <w:uiPriority w:val="99"/>
    <w:semiHidden/>
    <w:rsid w:val="00557EFE"/>
    <w:rPr>
      <w:rFonts w:ascii="Calibri" w:hAnsi="Calibri"/>
      <w:sz w:val="22"/>
      <w:szCs w:val="16"/>
    </w:rPr>
  </w:style>
  <w:style w:type="paragraph" w:styleId="BodyText2">
    <w:name w:val="Body Text 2"/>
    <w:basedOn w:val="Normal"/>
    <w:link w:val="BodyText2Char"/>
    <w:unhideWhenUsed/>
    <w:rsid w:val="00557EFE"/>
    <w:pPr>
      <w:spacing w:after="120" w:line="480" w:lineRule="auto"/>
    </w:pPr>
  </w:style>
  <w:style w:type="character" w:customStyle="1" w:styleId="BodyText2Char">
    <w:name w:val="Body Text 2 Char"/>
    <w:basedOn w:val="DefaultParagraphFont"/>
    <w:link w:val="BodyText2"/>
    <w:rsid w:val="00557EFE"/>
    <w:rPr>
      <w:rFonts w:ascii="Calibri" w:hAnsi="Calibri"/>
      <w:sz w:val="22"/>
    </w:rPr>
  </w:style>
  <w:style w:type="paragraph" w:styleId="BodyTextIndent">
    <w:name w:val="Body Text Indent"/>
    <w:basedOn w:val="Normal"/>
    <w:link w:val="BodyTextIndentChar"/>
    <w:uiPriority w:val="99"/>
    <w:unhideWhenUsed/>
    <w:rsid w:val="00557EFE"/>
    <w:pPr>
      <w:spacing w:after="120"/>
      <w:ind w:left="360"/>
    </w:pPr>
  </w:style>
  <w:style w:type="character" w:customStyle="1" w:styleId="BodyTextIndentChar">
    <w:name w:val="Body Text Indent Char"/>
    <w:basedOn w:val="DefaultParagraphFont"/>
    <w:link w:val="BodyTextIndent"/>
    <w:uiPriority w:val="99"/>
    <w:rsid w:val="00557EFE"/>
    <w:rPr>
      <w:rFonts w:ascii="Calibri" w:hAnsi="Calibri"/>
      <w:sz w:val="22"/>
    </w:rPr>
  </w:style>
  <w:style w:type="paragraph" w:styleId="BodyText3">
    <w:name w:val="Body Text 3"/>
    <w:basedOn w:val="Normal"/>
    <w:link w:val="BodyText3Char"/>
    <w:unhideWhenUsed/>
    <w:rsid w:val="00557EFE"/>
    <w:pPr>
      <w:spacing w:after="120"/>
    </w:pPr>
    <w:rPr>
      <w:szCs w:val="16"/>
    </w:rPr>
  </w:style>
  <w:style w:type="character" w:customStyle="1" w:styleId="BodyText3Char">
    <w:name w:val="Body Text 3 Char"/>
    <w:basedOn w:val="DefaultParagraphFont"/>
    <w:link w:val="BodyText3"/>
    <w:rsid w:val="00557EFE"/>
    <w:rPr>
      <w:rFonts w:ascii="Calibri" w:hAnsi="Calibri"/>
      <w:sz w:val="22"/>
      <w:szCs w:val="16"/>
    </w:rPr>
  </w:style>
  <w:style w:type="character" w:customStyle="1" w:styleId="StyleBold">
    <w:name w:val="Style Bold"/>
    <w:basedOn w:val="DefaultParagraphFont"/>
    <w:uiPriority w:val="9"/>
    <w:semiHidden/>
    <w:rsid w:val="00557EFE"/>
    <w:rPr>
      <w:b/>
      <w:bCs/>
    </w:rPr>
  </w:style>
  <w:style w:type="character" w:customStyle="1" w:styleId="body-text">
    <w:name w:val="body-text"/>
    <w:basedOn w:val="DefaultParagraphFont"/>
    <w:rsid w:val="00557EFE"/>
  </w:style>
  <w:style w:type="paragraph" w:customStyle="1" w:styleId="StyleStyle411ptBoldBorderSinglesolidlineAuto0">
    <w:name w:val="Style Style4 + 11 pt Bold Border: : (Single solid line Auto  0...."/>
    <w:basedOn w:val="Normal"/>
    <w:link w:val="StyleStyle411ptBoldBorderSinglesolidlineAuto0Char"/>
    <w:qFormat/>
    <w:rsid w:val="00557EF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57EFE"/>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557EFE"/>
    <w:rPr>
      <w:rFonts w:ascii="Tahoma" w:hAnsi="Tahoma" w:cs="Tahoma"/>
      <w:sz w:val="16"/>
      <w:szCs w:val="16"/>
    </w:rPr>
  </w:style>
  <w:style w:type="character" w:customStyle="1" w:styleId="globalcontentbody">
    <w:name w:val="globalcontentbody"/>
    <w:basedOn w:val="DefaultParagraphFont"/>
    <w:rsid w:val="00557EFE"/>
  </w:style>
  <w:style w:type="paragraph" w:customStyle="1" w:styleId="StyleStyle112pt">
    <w:name w:val="Style Style1 + 12 pt"/>
    <w:basedOn w:val="Normal"/>
    <w:link w:val="StyleStyle112ptChar"/>
    <w:qFormat/>
    <w:rsid w:val="00557EFE"/>
    <w:rPr>
      <w:rFonts w:eastAsia="SimSun"/>
      <w:u w:val="single"/>
      <w:lang w:eastAsia="zh-CN"/>
    </w:rPr>
  </w:style>
  <w:style w:type="character" w:customStyle="1" w:styleId="StyleStyle112ptChar">
    <w:name w:val="Style Style1 + 12 pt Char"/>
    <w:basedOn w:val="DefaultParagraphFont"/>
    <w:link w:val="StyleStyle112pt"/>
    <w:rsid w:val="00557EFE"/>
    <w:rPr>
      <w:rFonts w:ascii="Calibri" w:eastAsia="SimSun" w:hAnsi="Calibri"/>
      <w:sz w:val="22"/>
      <w:u w:val="single"/>
      <w:lang w:eastAsia="zh-CN"/>
    </w:rPr>
  </w:style>
  <w:style w:type="paragraph" w:customStyle="1" w:styleId="MinimizedText">
    <w:name w:val="Minimized Text"/>
    <w:basedOn w:val="Normal"/>
    <w:link w:val="MinimizedTextChar"/>
    <w:qFormat/>
    <w:rsid w:val="00557EFE"/>
    <w:rPr>
      <w:rFonts w:eastAsia="Times New Roman"/>
    </w:rPr>
  </w:style>
  <w:style w:type="character" w:customStyle="1" w:styleId="MinimizedTextChar">
    <w:name w:val="Minimized Text Char"/>
    <w:basedOn w:val="DefaultParagraphFont"/>
    <w:link w:val="MinimizedText"/>
    <w:rsid w:val="00557EFE"/>
    <w:rPr>
      <w:rFonts w:ascii="Calibri" w:eastAsia="Times New Roman" w:hAnsi="Calibri"/>
      <w:sz w:val="22"/>
    </w:rPr>
  </w:style>
  <w:style w:type="character" w:customStyle="1" w:styleId="term1">
    <w:name w:val="term1"/>
    <w:basedOn w:val="DefaultParagraphFont"/>
    <w:rsid w:val="00557EFE"/>
    <w:rPr>
      <w:b/>
      <w:bCs/>
    </w:rPr>
  </w:style>
  <w:style w:type="character" w:customStyle="1" w:styleId="Styleterm111ptUnderline">
    <w:name w:val="Style term1 + 11 pt Underline"/>
    <w:basedOn w:val="term1"/>
    <w:rsid w:val="00557EFE"/>
    <w:rPr>
      <w:b/>
      <w:bCs/>
      <w:sz w:val="20"/>
      <w:u w:val="single"/>
    </w:rPr>
  </w:style>
  <w:style w:type="paragraph" w:customStyle="1" w:styleId="StyleMinimizedTextArialNarrow10pt">
    <w:name w:val="Style Minimized Text + Arial Narrow 10 pt"/>
    <w:basedOn w:val="MinimizedText"/>
    <w:link w:val="StyleMinimizedTextArialNarrow10ptChar"/>
    <w:qFormat/>
    <w:rsid w:val="00557EFE"/>
    <w:rPr>
      <w:sz w:val="20"/>
    </w:rPr>
  </w:style>
  <w:style w:type="character" w:customStyle="1" w:styleId="StyleMinimizedTextArialNarrow10ptChar">
    <w:name w:val="Style Minimized Text + Arial Narrow 10 pt Char"/>
    <w:basedOn w:val="MinimizedTextChar"/>
    <w:link w:val="StyleMinimizedTextArialNarrow10pt"/>
    <w:rsid w:val="00557EFE"/>
    <w:rPr>
      <w:rFonts w:ascii="Calibri" w:eastAsia="Times New Roman" w:hAnsi="Calibri"/>
      <w:sz w:val="20"/>
    </w:rPr>
  </w:style>
  <w:style w:type="character" w:customStyle="1" w:styleId="Styleunderline11ptBold">
    <w:name w:val="Style underline + 11 pt Bold"/>
    <w:basedOn w:val="underline"/>
    <w:rsid w:val="00557EF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557EF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57EFE"/>
    <w:rPr>
      <w:rFonts w:ascii="Calibri" w:eastAsia="Times New Roman" w:hAnsi="Calibri"/>
      <w:sz w:val="22"/>
      <w:u w:val="single"/>
      <w:bdr w:val="single" w:sz="4" w:space="0" w:color="auto"/>
    </w:rPr>
  </w:style>
  <w:style w:type="character" w:customStyle="1" w:styleId="Style9pt">
    <w:name w:val="Style 9 pt"/>
    <w:basedOn w:val="DefaultParagraphFont"/>
    <w:rsid w:val="00557EFE"/>
    <w:rPr>
      <w:rFonts w:ascii="Times New Roman" w:hAnsi="Times New Roman"/>
      <w:sz w:val="20"/>
    </w:rPr>
  </w:style>
  <w:style w:type="paragraph" w:customStyle="1" w:styleId="StyleStyle49pt3">
    <w:name w:val="Style Style4 + 9 pt3"/>
    <w:basedOn w:val="Style4"/>
    <w:link w:val="StyleStyle49pt3Char"/>
    <w:qFormat/>
    <w:rsid w:val="00557EFE"/>
    <w:rPr>
      <w:rFonts w:cs="Times New Roman"/>
    </w:rPr>
  </w:style>
  <w:style w:type="character" w:customStyle="1" w:styleId="StyleStyle49pt3Char">
    <w:name w:val="Style Style4 + 9 pt3 Char"/>
    <w:basedOn w:val="Style4Char"/>
    <w:link w:val="StyleStyle49pt3"/>
    <w:rsid w:val="00557EFE"/>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557EFE"/>
    <w:rPr>
      <w:rFonts w:cs="Times New Roman"/>
      <w:b/>
      <w:bCs/>
    </w:rPr>
  </w:style>
  <w:style w:type="character" w:customStyle="1" w:styleId="StyleStyle4BoldChar">
    <w:name w:val="Style Style4 + Bold Char"/>
    <w:basedOn w:val="Style4Char"/>
    <w:link w:val="StyleStyle4Bold"/>
    <w:rsid w:val="00557EFE"/>
    <w:rPr>
      <w:rFonts w:ascii="Calibri" w:eastAsia="Times New Roman" w:hAnsi="Calibri" w:cs="Times New Roman"/>
      <w:b/>
      <w:bCs/>
      <w:sz w:val="22"/>
      <w:u w:val="single"/>
    </w:rPr>
  </w:style>
  <w:style w:type="character" w:customStyle="1" w:styleId="CharChar11">
    <w:name w:val="Char Char11"/>
    <w:basedOn w:val="DefaultParagraphFont"/>
    <w:rsid w:val="00557EFE"/>
    <w:rPr>
      <w:rFonts w:cs="Arial"/>
      <w:bCs/>
      <w:szCs w:val="26"/>
      <w:u w:val="single"/>
      <w:lang w:val="en-US" w:eastAsia="en-US" w:bidi="ar-SA"/>
    </w:rPr>
  </w:style>
  <w:style w:type="character" w:customStyle="1" w:styleId="authorbio">
    <w:name w:val="authorbio"/>
    <w:basedOn w:val="DefaultParagraphFont"/>
    <w:rsid w:val="00557EFE"/>
  </w:style>
  <w:style w:type="character" w:customStyle="1" w:styleId="a">
    <w:name w:val="a"/>
    <w:basedOn w:val="DefaultParagraphFont"/>
    <w:rsid w:val="00557EFE"/>
  </w:style>
  <w:style w:type="character" w:customStyle="1" w:styleId="StyleStyleUnderline411pt">
    <w:name w:val="Style Style Underline4 + 11 pt"/>
    <w:basedOn w:val="DefaultParagraphFont"/>
    <w:rsid w:val="00557EFE"/>
    <w:rPr>
      <w:sz w:val="20"/>
      <w:u w:val="single"/>
    </w:rPr>
  </w:style>
  <w:style w:type="character" w:customStyle="1" w:styleId="StyleStyleUnderline411ptBold">
    <w:name w:val="Style Style Underline4 + 11 pt Bold"/>
    <w:basedOn w:val="DefaultParagraphFont"/>
    <w:rsid w:val="00557EFE"/>
    <w:rPr>
      <w:b/>
      <w:bCs/>
      <w:sz w:val="20"/>
      <w:u w:val="single"/>
    </w:rPr>
  </w:style>
  <w:style w:type="character" w:customStyle="1" w:styleId="StyleStyleUnderline311pt">
    <w:name w:val="Style Style Underline3 + 11 pt"/>
    <w:basedOn w:val="DefaultParagraphFont"/>
    <w:rsid w:val="00557EFE"/>
    <w:rPr>
      <w:sz w:val="20"/>
      <w:u w:val="single"/>
    </w:rPr>
  </w:style>
  <w:style w:type="character" w:customStyle="1" w:styleId="StyleStyleUnderline311ptBold">
    <w:name w:val="Style Style Underline3 + 11 pt Bold"/>
    <w:basedOn w:val="DefaultParagraphFont"/>
    <w:rsid w:val="00557EFE"/>
    <w:rPr>
      <w:b/>
      <w:bCs/>
      <w:sz w:val="20"/>
      <w:u w:val="single"/>
    </w:rPr>
  </w:style>
  <w:style w:type="character" w:customStyle="1" w:styleId="StyleUnderline3">
    <w:name w:val="Style Underline3"/>
    <w:basedOn w:val="DefaultParagraphFont"/>
    <w:rsid w:val="00557EFE"/>
    <w:rPr>
      <w:u w:val="single"/>
    </w:rPr>
  </w:style>
  <w:style w:type="paragraph" w:customStyle="1" w:styleId="StyleStyle111ptBorderSinglesolidlineAuto05ptL">
    <w:name w:val="Style Style1 + 11 pt Border: : (Single solid line Auto  0.5 pt L..."/>
    <w:link w:val="StyleStyle111ptBorderSinglesolidlineAuto05ptLChar"/>
    <w:qFormat/>
    <w:rsid w:val="00557EFE"/>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57EF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57EFE"/>
    <w:rPr>
      <w:u w:val="single"/>
    </w:rPr>
  </w:style>
  <w:style w:type="character" w:customStyle="1" w:styleId="NothingChar">
    <w:name w:val="Nothing Char"/>
    <w:basedOn w:val="DefaultParagraphFont"/>
    <w:link w:val="Nothing"/>
    <w:rsid w:val="00557EFE"/>
    <w:rPr>
      <w:rFonts w:ascii="Times New Roman" w:eastAsia="Times New Roman" w:hAnsi="Times New Roman" w:cs="Times New Roman"/>
      <w:sz w:val="20"/>
    </w:rPr>
  </w:style>
  <w:style w:type="character" w:customStyle="1" w:styleId="CardsFont12pt0">
    <w:name w:val="Cards + Font 12pt"/>
    <w:basedOn w:val="DefaultParagraphFont"/>
    <w:uiPriority w:val="1"/>
    <w:rsid w:val="00557EFE"/>
    <w:rPr>
      <w:rFonts w:ascii="Times New Roman" w:eastAsia="Calibri" w:hAnsi="Times New Roman" w:cs="Times New Roman"/>
      <w:sz w:val="24"/>
      <w:szCs w:val="20"/>
      <w:u w:val="single"/>
    </w:rPr>
  </w:style>
  <w:style w:type="character" w:customStyle="1" w:styleId="SmallTextChar0">
    <w:name w:val="Small Text Char"/>
    <w:basedOn w:val="CardTextChar0"/>
    <w:rsid w:val="00557EFE"/>
    <w:rPr>
      <w:rFonts w:ascii="Times New Roman" w:eastAsia="MS Mincho" w:hAnsi="Times New Roman" w:cs="Times New Roman"/>
      <w:sz w:val="15"/>
      <w:szCs w:val="24"/>
      <w:lang w:eastAsia="ja-JP"/>
    </w:rPr>
  </w:style>
  <w:style w:type="paragraph" w:customStyle="1" w:styleId="Circled">
    <w:name w:val="Circled"/>
    <w:link w:val="CircledChar"/>
    <w:qFormat/>
    <w:rsid w:val="00557EFE"/>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557EFE"/>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557EFE"/>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557EFE"/>
  </w:style>
  <w:style w:type="character" w:customStyle="1" w:styleId="part-of-speech">
    <w:name w:val="part-of-speech"/>
    <w:basedOn w:val="DefaultParagraphFont"/>
    <w:rsid w:val="00557EFE"/>
  </w:style>
  <w:style w:type="character" w:customStyle="1" w:styleId="sep">
    <w:name w:val="sep"/>
    <w:basedOn w:val="DefaultParagraphFont"/>
    <w:rsid w:val="00557EFE"/>
  </w:style>
  <w:style w:type="character" w:customStyle="1" w:styleId="pron">
    <w:name w:val="pron"/>
    <w:basedOn w:val="DefaultParagraphFont"/>
    <w:rsid w:val="00557EFE"/>
  </w:style>
  <w:style w:type="paragraph" w:customStyle="1" w:styleId="StyleStyle4LatinTimesNewRomanAsianSimSun">
    <w:name w:val="Style Style4 + (Latin) Times New Roman (Asian) SimSun"/>
    <w:basedOn w:val="Normal"/>
    <w:link w:val="StyleStyle4LatinTimesNewRomanAsianSimSunChar"/>
    <w:qFormat/>
    <w:rsid w:val="00557EF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57EFE"/>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57EF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57EFE"/>
    <w:rPr>
      <w:rFonts w:ascii="Calibri" w:eastAsia="SimSun" w:hAnsi="Calibri"/>
      <w:b/>
      <w:bCs/>
      <w:sz w:val="22"/>
      <w:u w:val="single"/>
    </w:rPr>
  </w:style>
  <w:style w:type="character" w:customStyle="1" w:styleId="CharChar3">
    <w:name w:val="Char Char3"/>
    <w:basedOn w:val="DefaultParagraphFont"/>
    <w:rsid w:val="00557EFE"/>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557EFE"/>
    <w:rPr>
      <w:bCs/>
      <w:szCs w:val="26"/>
      <w:u w:val="single"/>
    </w:rPr>
  </w:style>
  <w:style w:type="paragraph" w:styleId="Subtitle">
    <w:name w:val="Subtitle"/>
    <w:aliases w:val="Underlined card text"/>
    <w:basedOn w:val="Normal"/>
    <w:next w:val="Normal"/>
    <w:link w:val="SubtitleChar"/>
    <w:uiPriority w:val="11"/>
    <w:qFormat/>
    <w:rsid w:val="00557EFE"/>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557EFE"/>
    <w:rPr>
      <w:color w:val="5A5A5A" w:themeColor="text1" w:themeTint="A5"/>
      <w:spacing w:val="15"/>
      <w:sz w:val="22"/>
      <w:szCs w:val="22"/>
    </w:rPr>
  </w:style>
  <w:style w:type="paragraph" w:customStyle="1" w:styleId="StyleStyle411pt1">
    <w:name w:val="Style Style4 + 11 pt1"/>
    <w:basedOn w:val="Style4"/>
    <w:link w:val="StyleStyle411pt1Char"/>
    <w:qFormat/>
    <w:rsid w:val="00557EFE"/>
    <w:rPr>
      <w:rFonts w:cs="Times New Roman"/>
    </w:rPr>
  </w:style>
  <w:style w:type="character" w:customStyle="1" w:styleId="StyleStyle411pt1Char">
    <w:name w:val="Style Style4 + 11 pt1 Char"/>
    <w:basedOn w:val="Style4Char"/>
    <w:link w:val="StyleStyle411pt1"/>
    <w:rsid w:val="00557EFE"/>
    <w:rPr>
      <w:rFonts w:ascii="Calibri" w:eastAsia="Times New Roman" w:hAnsi="Calibri" w:cs="Times New Roman"/>
      <w:sz w:val="22"/>
      <w:u w:val="single"/>
    </w:rPr>
  </w:style>
  <w:style w:type="character" w:customStyle="1" w:styleId="BoldandUnderlineCharChar2">
    <w:name w:val="Bold and Underline Char Char2"/>
    <w:basedOn w:val="DefaultParagraphFont"/>
    <w:rsid w:val="00557EFE"/>
    <w:rPr>
      <w:b/>
      <w:u w:val="single"/>
      <w:lang w:val="en-US" w:eastAsia="en-US" w:bidi="ar-SA"/>
    </w:rPr>
  </w:style>
  <w:style w:type="character" w:customStyle="1" w:styleId="StyleUnderlineCharChar111pt">
    <w:name w:val="Style Underline Char Char1 + 11 pt"/>
    <w:basedOn w:val="DefaultParagraphFont"/>
    <w:rsid w:val="00557EF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57EFE"/>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557EFE"/>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557EFE"/>
    <w:rPr>
      <w:sz w:val="22"/>
      <w:u w:val="single"/>
    </w:rPr>
  </w:style>
  <w:style w:type="paragraph" w:customStyle="1" w:styleId="StyleMinimizedTextArialNarrow9pt">
    <w:name w:val="Style Minimized Text + Arial Narrow 9 pt"/>
    <w:basedOn w:val="Normal"/>
    <w:link w:val="StyleMinimizedTextArialNarrow9ptChar"/>
    <w:qFormat/>
    <w:rsid w:val="00557EFE"/>
    <w:rPr>
      <w:rFonts w:eastAsia="Times New Roman"/>
    </w:rPr>
  </w:style>
  <w:style w:type="character" w:customStyle="1" w:styleId="StyleMinimizedTextArialNarrow9ptChar">
    <w:name w:val="Style Minimized Text + Arial Narrow 9 pt Char"/>
    <w:basedOn w:val="DefaultParagraphFont"/>
    <w:link w:val="StyleMinimizedTextArialNarrow9pt"/>
    <w:rsid w:val="00557EFE"/>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557EFE"/>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57EFE"/>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57EF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57EFE"/>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557EF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57EFE"/>
    <w:rPr>
      <w:b w:val="0"/>
      <w:bCs/>
      <w:sz w:val="20"/>
      <w:u w:val="single"/>
      <w:lang w:val="en-US" w:eastAsia="en-US" w:bidi="ar-SA"/>
    </w:rPr>
  </w:style>
  <w:style w:type="character" w:customStyle="1" w:styleId="Styleunderline9pt">
    <w:name w:val="Style underline + 9 pt"/>
    <w:basedOn w:val="underline"/>
    <w:rsid w:val="00557EFE"/>
    <w:rPr>
      <w:rFonts w:ascii="Times New Roman" w:hAnsi="Times New Roman" w:cs="Times New Roman"/>
      <w:b/>
      <w:sz w:val="20"/>
      <w:u w:val="single"/>
    </w:rPr>
  </w:style>
  <w:style w:type="character" w:customStyle="1" w:styleId="StyleTimesNewRoman9pt">
    <w:name w:val="Style Times New Roman 9 pt"/>
    <w:basedOn w:val="DefaultParagraphFont"/>
    <w:rsid w:val="00557EFE"/>
    <w:rPr>
      <w:rFonts w:ascii="Times New Roman" w:hAnsi="Times New Roman"/>
      <w:sz w:val="20"/>
    </w:rPr>
  </w:style>
  <w:style w:type="character" w:customStyle="1" w:styleId="Styleunderline9pt1">
    <w:name w:val="Style underline + 9 pt1"/>
    <w:basedOn w:val="underline"/>
    <w:rsid w:val="00557EF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557EFE"/>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557EF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557EFE"/>
    <w:rPr>
      <w:b/>
      <w:bCs/>
      <w:noProof w:val="0"/>
      <w:sz w:val="20"/>
      <w:u w:val="single"/>
      <w:lang w:val="en-US" w:eastAsia="en-US" w:bidi="ar-SA"/>
    </w:rPr>
  </w:style>
  <w:style w:type="character" w:customStyle="1" w:styleId="Hyperlink23">
    <w:name w:val="Hyperlink23"/>
    <w:basedOn w:val="DefaultParagraphFont"/>
    <w:rsid w:val="00557EFE"/>
    <w:rPr>
      <w:color w:val="3300CC"/>
      <w:u w:val="single"/>
    </w:rPr>
  </w:style>
  <w:style w:type="paragraph" w:customStyle="1" w:styleId="cardCharChar">
    <w:name w:val="card Char Char"/>
    <w:basedOn w:val="Normal"/>
    <w:link w:val="cardCharCharChar"/>
    <w:qFormat/>
    <w:rsid w:val="00557EFE"/>
    <w:pPr>
      <w:ind w:left="288" w:right="288"/>
    </w:pPr>
    <w:rPr>
      <w:rFonts w:eastAsia="Times New Roman"/>
      <w:szCs w:val="20"/>
    </w:rPr>
  </w:style>
  <w:style w:type="character" w:customStyle="1" w:styleId="cardCharCharChar">
    <w:name w:val="card Char Char Char"/>
    <w:basedOn w:val="DefaultParagraphFont"/>
    <w:link w:val="cardCharChar"/>
    <w:rsid w:val="00557EFE"/>
    <w:rPr>
      <w:rFonts w:ascii="Calibri" w:eastAsia="Times New Roman" w:hAnsi="Calibri"/>
      <w:sz w:val="22"/>
      <w:szCs w:val="20"/>
    </w:rPr>
  </w:style>
  <w:style w:type="character" w:customStyle="1" w:styleId="StyleunderlineArialNarrow9ptBold">
    <w:name w:val="Style underline + Arial Narrow 9 pt Bold"/>
    <w:basedOn w:val="underline"/>
    <w:rsid w:val="00557EF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57EFE"/>
  </w:style>
  <w:style w:type="character" w:customStyle="1" w:styleId="StylecardCharCharArialNarrow9ptChar">
    <w:name w:val="Style card Char Char + Arial Narrow 9 pt Char"/>
    <w:basedOn w:val="cardCharCharChar"/>
    <w:link w:val="StylecardCharCharArialNarrow9pt"/>
    <w:rsid w:val="00557EFE"/>
    <w:rPr>
      <w:rFonts w:ascii="Calibri" w:eastAsia="Times New Roman" w:hAnsi="Calibri"/>
      <w:sz w:val="22"/>
      <w:szCs w:val="20"/>
    </w:rPr>
  </w:style>
  <w:style w:type="character" w:customStyle="1" w:styleId="UnderlineCharCharChar">
    <w:name w:val="Underline Char Char Char"/>
    <w:basedOn w:val="DefaultParagraphFont"/>
    <w:rsid w:val="00557EFE"/>
    <w:rPr>
      <w:noProof w:val="0"/>
      <w:u w:val="single"/>
      <w:lang w:val="en-US" w:eastAsia="en-US" w:bidi="ar-SA"/>
    </w:rPr>
  </w:style>
  <w:style w:type="character" w:customStyle="1" w:styleId="CardTextChar1">
    <w:name w:val="Card Text Char1"/>
    <w:basedOn w:val="DefaultParagraphFont"/>
    <w:rsid w:val="00557EF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57EFE"/>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557EF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57EF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57EF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57EF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57EFE"/>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557EF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57EFE"/>
    <w:rPr>
      <w:rFonts w:eastAsia="Times New Roman"/>
    </w:rPr>
  </w:style>
  <w:style w:type="character" w:customStyle="1" w:styleId="TextsmallChar">
    <w:name w:val="Textsmall Char"/>
    <w:basedOn w:val="DefaultParagraphFont"/>
    <w:link w:val="Textsmall"/>
    <w:rsid w:val="00557EFE"/>
    <w:rPr>
      <w:rFonts w:ascii="Calibri" w:eastAsia="Times New Roman" w:hAnsi="Calibri"/>
      <w:sz w:val="22"/>
    </w:rPr>
  </w:style>
  <w:style w:type="character" w:customStyle="1" w:styleId="CharChar111">
    <w:name w:val="Char Char111"/>
    <w:basedOn w:val="DefaultParagraphFont"/>
    <w:rsid w:val="00557EFE"/>
    <w:rPr>
      <w:rFonts w:cs="Arial"/>
      <w:bCs/>
      <w:szCs w:val="26"/>
      <w:u w:val="single"/>
      <w:lang w:val="en-US" w:eastAsia="en-US" w:bidi="ar-SA"/>
    </w:rPr>
  </w:style>
  <w:style w:type="character" w:customStyle="1" w:styleId="UnderlineBold">
    <w:name w:val="Underline + Bold"/>
    <w:uiPriority w:val="1"/>
    <w:qFormat/>
    <w:rsid w:val="00557EFE"/>
    <w:rPr>
      <w:b/>
      <w:sz w:val="20"/>
      <w:u w:val="single"/>
    </w:rPr>
  </w:style>
  <w:style w:type="paragraph" w:customStyle="1" w:styleId="cardtextsmall">
    <w:name w:val="card text small"/>
    <w:basedOn w:val="Normal"/>
    <w:uiPriority w:val="99"/>
    <w:qFormat/>
    <w:rsid w:val="00557EFE"/>
    <w:rPr>
      <w:rFonts w:ascii="Arial Narrow" w:eastAsia="Times New Roman" w:hAnsi="Arial Narrow"/>
    </w:rPr>
  </w:style>
  <w:style w:type="character" w:customStyle="1" w:styleId="AUnterdline">
    <w:name w:val="AUnterdline"/>
    <w:qFormat/>
    <w:rsid w:val="00557EF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57EFE"/>
    <w:rPr>
      <w:rFonts w:ascii="Times New Roman" w:hAnsi="Times New Roman"/>
      <w:b/>
      <w:bCs/>
      <w:sz w:val="20"/>
      <w:u w:val="single"/>
      <w:bdr w:val="single" w:sz="4" w:space="0" w:color="auto"/>
    </w:rPr>
  </w:style>
  <w:style w:type="character" w:customStyle="1" w:styleId="highlightedsearchterm">
    <w:name w:val="highlightedsearchterm"/>
    <w:rsid w:val="00557EFE"/>
  </w:style>
  <w:style w:type="character" w:customStyle="1" w:styleId="StyleUnderline1">
    <w:name w:val="Style Underline1"/>
    <w:basedOn w:val="DefaultParagraphFont"/>
    <w:rsid w:val="00557EFE"/>
    <w:rPr>
      <w:rFonts w:ascii="Times New Roman" w:hAnsi="Times New Roman"/>
      <w:sz w:val="20"/>
      <w:u w:val="single"/>
    </w:rPr>
  </w:style>
  <w:style w:type="paragraph" w:customStyle="1" w:styleId="CardIndented">
    <w:name w:val="Card (Indented)"/>
    <w:basedOn w:val="Normal"/>
    <w:link w:val="CardIndentedChar"/>
    <w:qFormat/>
    <w:rsid w:val="00557EFE"/>
    <w:pPr>
      <w:ind w:left="288"/>
    </w:pPr>
  </w:style>
  <w:style w:type="paragraph" w:customStyle="1" w:styleId="StyleStyle49pt10">
    <w:name w:val="Style Style4 + 9 pt10"/>
    <w:basedOn w:val="Style4"/>
    <w:link w:val="StyleStyle49pt10Char"/>
    <w:qFormat/>
    <w:rsid w:val="00557EFE"/>
    <w:rPr>
      <w:rFonts w:cs="Times New Roman"/>
    </w:rPr>
  </w:style>
  <w:style w:type="character" w:customStyle="1" w:styleId="StyleStyle49pt10Char">
    <w:name w:val="Style Style4 + 9 pt10 Char"/>
    <w:basedOn w:val="Style4Char"/>
    <w:link w:val="StyleStyle49pt10"/>
    <w:rsid w:val="00557EFE"/>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557EFE"/>
    <w:rPr>
      <w:rFonts w:cs="Times New Roman"/>
      <w:b/>
      <w:bCs/>
    </w:rPr>
  </w:style>
  <w:style w:type="character" w:customStyle="1" w:styleId="StyleStyle49ptBold7Char">
    <w:name w:val="Style Style4 + 9 pt Bold7 Char"/>
    <w:link w:val="StyleStyle49ptBold7"/>
    <w:rsid w:val="00557EFE"/>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557EFE"/>
    <w:pPr>
      <w:ind w:left="288"/>
    </w:pPr>
    <w:rPr>
      <w:rFonts w:eastAsia="Times New Roman"/>
      <w:u w:val="single"/>
    </w:rPr>
  </w:style>
  <w:style w:type="character" w:customStyle="1" w:styleId="NormalUnderlineChar">
    <w:name w:val="Normal Underline Char"/>
    <w:link w:val="NormalUnderline"/>
    <w:rsid w:val="00557EFE"/>
    <w:rPr>
      <w:rFonts w:ascii="Calibri" w:eastAsia="Times New Roman" w:hAnsi="Calibri"/>
      <w:sz w:val="22"/>
      <w:u w:val="single"/>
    </w:rPr>
  </w:style>
  <w:style w:type="character" w:customStyle="1" w:styleId="DontRead">
    <w:name w:val="Don't Read"/>
    <w:qFormat/>
    <w:rsid w:val="00557EFE"/>
    <w:rPr>
      <w:rFonts w:ascii="Times New Roman" w:hAnsi="Times New Roman"/>
      <w:sz w:val="16"/>
    </w:rPr>
  </w:style>
  <w:style w:type="paragraph" w:customStyle="1" w:styleId="Underlinestyle">
    <w:name w:val="Underline style"/>
    <w:basedOn w:val="Normal"/>
    <w:uiPriority w:val="99"/>
    <w:qFormat/>
    <w:rsid w:val="00557EFE"/>
    <w:rPr>
      <w:rFonts w:eastAsia="Times New Roman"/>
      <w:u w:val="single"/>
    </w:rPr>
  </w:style>
  <w:style w:type="character" w:customStyle="1" w:styleId="Style11ptUnderline3">
    <w:name w:val="Style 11 pt Underline3"/>
    <w:rsid w:val="00557EFE"/>
    <w:rPr>
      <w:sz w:val="20"/>
      <w:u w:val="single"/>
    </w:rPr>
  </w:style>
  <w:style w:type="character" w:customStyle="1" w:styleId="27">
    <w:name w:val="27"/>
    <w:rsid w:val="00557EFE"/>
    <w:rPr>
      <w:rFonts w:cs="Arial"/>
      <w:bCs/>
      <w:sz w:val="20"/>
      <w:u w:val="single"/>
      <w:lang w:val="en-US" w:eastAsia="en-US" w:bidi="ar-SA"/>
    </w:rPr>
  </w:style>
  <w:style w:type="character" w:customStyle="1" w:styleId="2">
    <w:name w:val="2"/>
    <w:rsid w:val="00557EFE"/>
    <w:rPr>
      <w:rFonts w:cs="Arial"/>
      <w:bCs/>
      <w:sz w:val="20"/>
      <w:u w:val="single"/>
      <w:lang w:val="en-US" w:eastAsia="en-US" w:bidi="ar-SA"/>
    </w:rPr>
  </w:style>
  <w:style w:type="character" w:customStyle="1" w:styleId="Style9ptUnderline11">
    <w:name w:val="Style 9 pt Underline11"/>
    <w:basedOn w:val="DefaultParagraphFont"/>
    <w:rsid w:val="00557EFE"/>
    <w:rPr>
      <w:sz w:val="20"/>
      <w:u w:val="single"/>
    </w:rPr>
  </w:style>
  <w:style w:type="character" w:customStyle="1" w:styleId="Style9ptBoldUnderline5">
    <w:name w:val="Style 9 pt Bold Underline5"/>
    <w:basedOn w:val="DefaultParagraphFont"/>
    <w:rsid w:val="00557EFE"/>
    <w:rPr>
      <w:b/>
      <w:bCs/>
      <w:sz w:val="20"/>
      <w:u w:val="single"/>
    </w:rPr>
  </w:style>
  <w:style w:type="character" w:customStyle="1" w:styleId="CharChar114">
    <w:name w:val="Char Char114"/>
    <w:basedOn w:val="DefaultParagraphFont"/>
    <w:rsid w:val="00557EFE"/>
    <w:rPr>
      <w:rFonts w:cs="Arial"/>
      <w:bCs/>
      <w:szCs w:val="26"/>
      <w:u w:val="single"/>
      <w:lang w:val="en-US" w:eastAsia="en-US" w:bidi="ar-SA"/>
    </w:rPr>
  </w:style>
  <w:style w:type="character" w:customStyle="1" w:styleId="CharChar113">
    <w:name w:val="Char Char113"/>
    <w:basedOn w:val="DefaultParagraphFont"/>
    <w:rsid w:val="00557EFE"/>
    <w:rPr>
      <w:rFonts w:cs="Arial"/>
      <w:bCs/>
      <w:szCs w:val="26"/>
      <w:u w:val="single"/>
      <w:lang w:val="en-US" w:eastAsia="en-US" w:bidi="ar-SA"/>
    </w:rPr>
  </w:style>
  <w:style w:type="character" w:customStyle="1" w:styleId="CharChar112">
    <w:name w:val="Char Char112"/>
    <w:basedOn w:val="DefaultParagraphFont"/>
    <w:rsid w:val="00557EFE"/>
    <w:rPr>
      <w:rFonts w:cs="Arial"/>
      <w:bCs/>
      <w:szCs w:val="26"/>
      <w:u w:val="single"/>
      <w:lang w:val="en-US" w:eastAsia="en-US" w:bidi="ar-SA"/>
    </w:rPr>
  </w:style>
  <w:style w:type="character" w:customStyle="1" w:styleId="ssl0">
    <w:name w:val="ss_l0"/>
    <w:basedOn w:val="DefaultParagraphFont"/>
    <w:rsid w:val="00557EFE"/>
  </w:style>
  <w:style w:type="paragraph" w:styleId="CommentText">
    <w:name w:val="annotation text"/>
    <w:basedOn w:val="Normal"/>
    <w:link w:val="CommentTextChar"/>
    <w:uiPriority w:val="99"/>
    <w:rsid w:val="00557EFE"/>
    <w:rPr>
      <w:szCs w:val="20"/>
    </w:rPr>
  </w:style>
  <w:style w:type="character" w:customStyle="1" w:styleId="CommentTextChar">
    <w:name w:val="Comment Text Char"/>
    <w:basedOn w:val="DefaultParagraphFont"/>
    <w:link w:val="CommentText"/>
    <w:uiPriority w:val="99"/>
    <w:rsid w:val="00557EFE"/>
    <w:rPr>
      <w:rFonts w:ascii="Calibri" w:hAnsi="Calibri"/>
      <w:sz w:val="22"/>
      <w:szCs w:val="20"/>
    </w:rPr>
  </w:style>
  <w:style w:type="character" w:customStyle="1" w:styleId="CommentSubjectChar">
    <w:name w:val="Comment Subject Char"/>
    <w:basedOn w:val="CommentTextChar"/>
    <w:link w:val="CommentSubject"/>
    <w:uiPriority w:val="99"/>
    <w:rsid w:val="00557EFE"/>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557EFE"/>
    <w:rPr>
      <w:rFonts w:ascii="Times New Roman" w:hAnsi="Times New Roman" w:cs="Times New Roman"/>
      <w:b/>
      <w:bCs/>
    </w:rPr>
  </w:style>
  <w:style w:type="character" w:customStyle="1" w:styleId="CommentSubjectChar1">
    <w:name w:val="Comment Subject Char1"/>
    <w:basedOn w:val="CommentTextChar"/>
    <w:uiPriority w:val="99"/>
    <w:semiHidden/>
    <w:rsid w:val="00557EFE"/>
    <w:rPr>
      <w:rFonts w:ascii="Calibri" w:hAnsi="Calibri"/>
      <w:b/>
      <w:bCs/>
      <w:sz w:val="22"/>
      <w:szCs w:val="20"/>
    </w:rPr>
  </w:style>
  <w:style w:type="paragraph" w:customStyle="1" w:styleId="WW-Default1">
    <w:name w:val="WW-Default1"/>
    <w:basedOn w:val="Normal"/>
    <w:uiPriority w:val="99"/>
    <w:qFormat/>
    <w:rsid w:val="00557EFE"/>
    <w:pPr>
      <w:suppressAutoHyphens/>
    </w:pPr>
    <w:rPr>
      <w:rFonts w:eastAsia="Times New Roman"/>
      <w:b/>
      <w:bCs/>
      <w:szCs w:val="20"/>
      <w:lang w:eastAsia="ar-SA"/>
    </w:rPr>
  </w:style>
  <w:style w:type="paragraph" w:customStyle="1" w:styleId="Normal1">
    <w:name w:val="Normal1"/>
    <w:basedOn w:val="BodyText"/>
    <w:qFormat/>
    <w:rsid w:val="00557EFE"/>
    <w:pPr>
      <w:spacing w:after="120" w:line="259" w:lineRule="auto"/>
    </w:pPr>
    <w:rPr>
      <w:rFonts w:eastAsiaTheme="minorHAnsi" w:cs="Calibri"/>
    </w:rPr>
  </w:style>
  <w:style w:type="character" w:customStyle="1" w:styleId="zoomme">
    <w:name w:val="zoomme"/>
    <w:basedOn w:val="DefaultParagraphFont"/>
    <w:rsid w:val="00557EFE"/>
  </w:style>
  <w:style w:type="character" w:customStyle="1" w:styleId="Date1">
    <w:name w:val="Date1"/>
    <w:basedOn w:val="DefaultParagraphFont"/>
    <w:rsid w:val="00557EFE"/>
  </w:style>
  <w:style w:type="character" w:customStyle="1" w:styleId="classauthor">
    <w:name w:val="class=&quot;author&quot;"/>
    <w:basedOn w:val="DefaultParagraphFont"/>
    <w:rsid w:val="00557EFE"/>
  </w:style>
  <w:style w:type="paragraph" w:customStyle="1" w:styleId="CardStyle">
    <w:name w:val="Card Style"/>
    <w:basedOn w:val="Normal"/>
    <w:link w:val="CardStyleChar"/>
    <w:qFormat/>
    <w:rsid w:val="00557EFE"/>
    <w:rPr>
      <w:rFonts w:eastAsia="Times New Roman"/>
    </w:rPr>
  </w:style>
  <w:style w:type="character" w:customStyle="1" w:styleId="BoldUnderlineChar0">
    <w:name w:val="Bold Underline Char"/>
    <w:rsid w:val="00557EFE"/>
    <w:rPr>
      <w:rFonts w:ascii="Times New Roman" w:eastAsia="Times New Roman" w:hAnsi="Times New Roman"/>
      <w:b/>
      <w:bCs/>
      <w:szCs w:val="24"/>
      <w:u w:val="single"/>
    </w:rPr>
  </w:style>
  <w:style w:type="character" w:customStyle="1" w:styleId="texto1">
    <w:name w:val="texto1"/>
    <w:rsid w:val="00557EFE"/>
  </w:style>
  <w:style w:type="paragraph" w:customStyle="1" w:styleId="citenon-bold">
    <w:name w:val="cite non-bold"/>
    <w:basedOn w:val="Normal"/>
    <w:link w:val="citenon-boldChar"/>
    <w:qFormat/>
    <w:rsid w:val="00557EF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57EFE"/>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57EFE"/>
    <w:rPr>
      <w:rFonts w:ascii="Calibri" w:eastAsia="Times New Roman" w:hAnsi="Calibri" w:cs="Arial"/>
      <w:b/>
      <w:bCs/>
      <w:szCs w:val="28"/>
    </w:rPr>
  </w:style>
  <w:style w:type="paragraph" w:customStyle="1" w:styleId="Style23">
    <w:name w:val="Style23"/>
    <w:basedOn w:val="Normal"/>
    <w:uiPriority w:val="99"/>
    <w:qFormat/>
    <w:rsid w:val="00557EFE"/>
    <w:pPr>
      <w:widowControl w:val="0"/>
      <w:autoSpaceDE w:val="0"/>
      <w:autoSpaceDN w:val="0"/>
      <w:adjustRightInd w:val="0"/>
      <w:spacing w:line="209" w:lineRule="exact"/>
    </w:pPr>
    <w:rPr>
      <w:rFonts w:eastAsia="SimSun"/>
    </w:rPr>
  </w:style>
  <w:style w:type="character" w:customStyle="1" w:styleId="gray">
    <w:name w:val="gray"/>
    <w:basedOn w:val="DefaultParagraphFont"/>
    <w:rsid w:val="00557EFE"/>
  </w:style>
  <w:style w:type="paragraph" w:customStyle="1" w:styleId="Tagtemplate">
    <w:name w:val="Tagtemplate"/>
    <w:basedOn w:val="Normal"/>
    <w:link w:val="TagtemplateChar"/>
    <w:autoRedefine/>
    <w:qFormat/>
    <w:rsid w:val="00557EFE"/>
    <w:pPr>
      <w:keepNext/>
      <w:keepLines/>
    </w:pPr>
    <w:rPr>
      <w:rFonts w:eastAsia="Calibri"/>
      <w:b/>
    </w:rPr>
  </w:style>
  <w:style w:type="character" w:customStyle="1" w:styleId="TagtemplateChar">
    <w:name w:val="Tagtemplate Char"/>
    <w:basedOn w:val="DefaultParagraphFont"/>
    <w:link w:val="Tagtemplate"/>
    <w:rsid w:val="00557EFE"/>
    <w:rPr>
      <w:rFonts w:ascii="Calibri" w:eastAsia="Calibri" w:hAnsi="Calibri"/>
      <w:b/>
      <w:sz w:val="22"/>
    </w:rPr>
  </w:style>
  <w:style w:type="character" w:customStyle="1" w:styleId="Styleunderline11ptBorderSinglesolidlineAuto05p">
    <w:name w:val="Style underline + 11 pt Border: : (Single solid line Auto  0.5 p..."/>
    <w:rsid w:val="00557EFE"/>
    <w:rPr>
      <w:sz w:val="20"/>
      <w:u w:val="single"/>
      <w:bdr w:val="single" w:sz="4" w:space="0" w:color="auto"/>
    </w:rPr>
  </w:style>
  <w:style w:type="paragraph" w:customStyle="1" w:styleId="Citation-FirstLine">
    <w:name w:val="Citation - First Line"/>
    <w:basedOn w:val="Normal"/>
    <w:next w:val="Normal"/>
    <w:autoRedefine/>
    <w:uiPriority w:val="99"/>
    <w:qFormat/>
    <w:rsid w:val="00557EFE"/>
    <w:pPr>
      <w:spacing w:line="240" w:lineRule="atLeast"/>
      <w:jc w:val="both"/>
    </w:pPr>
    <w:rPr>
      <w:rFonts w:ascii="Book Antiqua" w:eastAsia="Times New Roman" w:hAnsi="Book Antiqua"/>
    </w:rPr>
  </w:style>
  <w:style w:type="character" w:customStyle="1" w:styleId="CardText-Underlined">
    <w:name w:val="Card Text - Underlined"/>
    <w:rsid w:val="00557EFE"/>
    <w:rPr>
      <w:b/>
      <w:sz w:val="20"/>
      <w:u w:val="single"/>
    </w:rPr>
  </w:style>
  <w:style w:type="paragraph" w:customStyle="1" w:styleId="Citation-Complete">
    <w:name w:val="Citation - Complete"/>
    <w:basedOn w:val="Normal"/>
    <w:next w:val="Normal"/>
    <w:link w:val="Citation-CompleteChar"/>
    <w:autoRedefine/>
    <w:qFormat/>
    <w:rsid w:val="00557EF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57EFE"/>
    <w:rPr>
      <w:rFonts w:ascii="Book Antiqua" w:eastAsia="Times New Roman" w:hAnsi="Book Antiqua"/>
      <w:sz w:val="22"/>
    </w:rPr>
  </w:style>
  <w:style w:type="character" w:customStyle="1" w:styleId="MicroTextChar">
    <w:name w:val="MicroText Char"/>
    <w:link w:val="MicroText"/>
    <w:rsid w:val="00557EFE"/>
    <w:rPr>
      <w:rFonts w:ascii="Arial Narrow" w:hAnsi="Arial Narrow"/>
      <w:sz w:val="12"/>
    </w:rPr>
  </w:style>
  <w:style w:type="paragraph" w:customStyle="1" w:styleId="TagCite">
    <w:name w:val="Tag/Cite"/>
    <w:basedOn w:val="Normal"/>
    <w:uiPriority w:val="99"/>
    <w:qFormat/>
    <w:rsid w:val="00557EFE"/>
    <w:rPr>
      <w:rFonts w:eastAsia="Times New Roman"/>
      <w:b/>
    </w:rPr>
  </w:style>
  <w:style w:type="character" w:customStyle="1" w:styleId="Style11ptItalicUnderline">
    <w:name w:val="Style 11 pt Italic Underline"/>
    <w:basedOn w:val="DefaultParagraphFont"/>
    <w:rsid w:val="00557EFE"/>
    <w:rPr>
      <w:i/>
      <w:iCs/>
      <w:sz w:val="20"/>
      <w:u w:val="single"/>
    </w:rPr>
  </w:style>
  <w:style w:type="character" w:customStyle="1" w:styleId="Style11ptItalic">
    <w:name w:val="Style 11 pt Italic"/>
    <w:basedOn w:val="DefaultParagraphFont"/>
    <w:rsid w:val="00557EFE"/>
    <w:rPr>
      <w:rFonts w:ascii="Times New Roman" w:hAnsi="Times New Roman"/>
      <w:i/>
      <w:iCs/>
      <w:sz w:val="20"/>
    </w:rPr>
  </w:style>
  <w:style w:type="character" w:customStyle="1" w:styleId="BoldandUnderlineChar">
    <w:name w:val="Bold and Underline Char"/>
    <w:basedOn w:val="DefaultParagraphFont"/>
    <w:link w:val="BoldandUnderline"/>
    <w:locked/>
    <w:rsid w:val="00557EFE"/>
    <w:rPr>
      <w:b/>
      <w:u w:val="single"/>
    </w:rPr>
  </w:style>
  <w:style w:type="paragraph" w:customStyle="1" w:styleId="BoldandUnderline">
    <w:name w:val="Bold and Underline"/>
    <w:basedOn w:val="Normal"/>
    <w:link w:val="BoldandUnderlineChar"/>
    <w:qFormat/>
    <w:rsid w:val="00557EFE"/>
    <w:rPr>
      <w:rFonts w:asciiTheme="minorHAnsi" w:hAnsiTheme="minorHAnsi"/>
      <w:b/>
      <w:sz w:val="24"/>
      <w:u w:val="single"/>
    </w:rPr>
  </w:style>
  <w:style w:type="character" w:customStyle="1" w:styleId="hdr">
    <w:name w:val="hdr"/>
    <w:basedOn w:val="DefaultParagraphFont"/>
    <w:rsid w:val="00557EFE"/>
  </w:style>
  <w:style w:type="paragraph" w:customStyle="1" w:styleId="StyleStyle49ptBold3">
    <w:name w:val="Style Style4 + 9 pt Bold3"/>
    <w:basedOn w:val="Style4"/>
    <w:link w:val="StyleStyle49ptBold3Char"/>
    <w:qFormat/>
    <w:rsid w:val="00557EFE"/>
    <w:rPr>
      <w:rFonts w:cs="Times New Roman"/>
      <w:b/>
      <w:bCs/>
    </w:rPr>
  </w:style>
  <w:style w:type="character" w:customStyle="1" w:styleId="StyleStyle49ptBold3Char">
    <w:name w:val="Style Style4 + 9 pt Bold3 Char"/>
    <w:basedOn w:val="Style4Char"/>
    <w:link w:val="StyleStyle49ptBold3"/>
    <w:rsid w:val="00557EFE"/>
    <w:rPr>
      <w:rFonts w:ascii="Calibri" w:eastAsia="Times New Roman" w:hAnsi="Calibri" w:cs="Times New Roman"/>
      <w:b/>
      <w:bCs/>
      <w:sz w:val="22"/>
      <w:u w:val="single"/>
    </w:rPr>
  </w:style>
  <w:style w:type="character" w:customStyle="1" w:styleId="Style9ptUnderline6">
    <w:name w:val="Style 9 pt Underline6"/>
    <w:basedOn w:val="DefaultParagraphFont"/>
    <w:rsid w:val="00557EFE"/>
    <w:rPr>
      <w:sz w:val="20"/>
      <w:u w:val="single"/>
    </w:rPr>
  </w:style>
  <w:style w:type="character" w:customStyle="1" w:styleId="ct-with-fmlt">
    <w:name w:val="ct-with-fmlt"/>
    <w:basedOn w:val="DefaultParagraphFont"/>
    <w:rsid w:val="00557EFE"/>
  </w:style>
  <w:style w:type="paragraph" w:customStyle="1" w:styleId="TagText">
    <w:name w:val="TagText"/>
    <w:basedOn w:val="Normal"/>
    <w:uiPriority w:val="99"/>
    <w:qFormat/>
    <w:rsid w:val="00557EFE"/>
    <w:rPr>
      <w:b/>
    </w:rPr>
  </w:style>
  <w:style w:type="paragraph" w:customStyle="1" w:styleId="StyleStyle49pt">
    <w:name w:val="Style Style4 + 9 pt"/>
    <w:basedOn w:val="Normal"/>
    <w:link w:val="StyleStyle49ptChar"/>
    <w:qFormat/>
    <w:rsid w:val="00557EFE"/>
    <w:rPr>
      <w:rFonts w:eastAsia="Times New Roman"/>
      <w:u w:val="single"/>
    </w:rPr>
  </w:style>
  <w:style w:type="character" w:customStyle="1" w:styleId="StyleStyle49ptChar">
    <w:name w:val="Style Style4 + 9 pt Char"/>
    <w:basedOn w:val="DefaultParagraphFont"/>
    <w:link w:val="StyleStyle49pt"/>
    <w:rsid w:val="00557EFE"/>
    <w:rPr>
      <w:rFonts w:ascii="Calibri" w:eastAsia="Times New Roman" w:hAnsi="Calibri"/>
      <w:sz w:val="22"/>
      <w:u w:val="single"/>
    </w:rPr>
  </w:style>
  <w:style w:type="paragraph" w:customStyle="1" w:styleId="StyleStyle49ptBold">
    <w:name w:val="Style Style4 + 9 pt Bold"/>
    <w:basedOn w:val="Normal"/>
    <w:link w:val="StyleStyle49ptBoldChar"/>
    <w:qFormat/>
    <w:rsid w:val="00557EFE"/>
    <w:rPr>
      <w:rFonts w:eastAsia="Times New Roman"/>
      <w:b/>
      <w:bCs/>
      <w:u w:val="single"/>
    </w:rPr>
  </w:style>
  <w:style w:type="character" w:customStyle="1" w:styleId="StyleStyle49ptBoldChar">
    <w:name w:val="Style Style4 + 9 pt Bold Char"/>
    <w:basedOn w:val="DefaultParagraphFont"/>
    <w:link w:val="StyleStyle49ptBold"/>
    <w:rsid w:val="00557EFE"/>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557EF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57EFE"/>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557EFE"/>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557EFE"/>
    <w:rPr>
      <w:rFonts w:ascii="Arial" w:eastAsia="Times New Roman" w:hAnsi="Arial" w:cs="Arial"/>
      <w:b/>
      <w:bCs/>
      <w:sz w:val="22"/>
      <w:u w:val="single"/>
    </w:rPr>
  </w:style>
  <w:style w:type="paragraph" w:customStyle="1" w:styleId="StyleUnderlined11pt">
    <w:name w:val="Style Underlined + 11 pt"/>
    <w:link w:val="StyleUnderlined11ptChar"/>
    <w:qFormat/>
    <w:rsid w:val="00557EFE"/>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557EFE"/>
    <w:rPr>
      <w:rFonts w:ascii="Arial" w:eastAsia="Times New Roman" w:hAnsi="Arial" w:cs="Arial"/>
      <w:sz w:val="22"/>
      <w:u w:val="single"/>
    </w:rPr>
  </w:style>
  <w:style w:type="character" w:customStyle="1" w:styleId="newscontent">
    <w:name w:val="newscontent"/>
    <w:rsid w:val="00557EFE"/>
  </w:style>
  <w:style w:type="character" w:customStyle="1" w:styleId="StyleUnderlinePatternClearYellow">
    <w:name w:val="Style Underline Pattern: Clear (Yellow)"/>
    <w:basedOn w:val="DefaultParagraphFont"/>
    <w:rsid w:val="00557EFE"/>
    <w:rPr>
      <w:u w:val="single"/>
      <w:shd w:val="clear" w:color="auto" w:fill="00FF00"/>
    </w:rPr>
  </w:style>
  <w:style w:type="paragraph" w:customStyle="1" w:styleId="StyleUnderlineChar11pt3">
    <w:name w:val="Style Underline Char + 11 pt3"/>
    <w:link w:val="StyleUnderlineChar11pt3Char"/>
    <w:qFormat/>
    <w:rsid w:val="00557EFE"/>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557EFE"/>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557EFE"/>
    <w:rPr>
      <w:b w:val="0"/>
      <w:bCs/>
      <w:u w:val="single"/>
    </w:rPr>
  </w:style>
  <w:style w:type="character" w:customStyle="1" w:styleId="date-display-single">
    <w:name w:val="date-display-single"/>
    <w:basedOn w:val="DefaultParagraphFont"/>
    <w:rsid w:val="00557EFE"/>
  </w:style>
  <w:style w:type="character" w:customStyle="1" w:styleId="CommentTextChar1">
    <w:name w:val="Comment Text Char1"/>
    <w:basedOn w:val="DefaultParagraphFont"/>
    <w:uiPriority w:val="99"/>
    <w:rsid w:val="00557EFE"/>
    <w:rPr>
      <w:rFonts w:ascii="Times New Roman" w:hAnsi="Times New Roman" w:cs="Times New Roman"/>
      <w:sz w:val="20"/>
      <w:szCs w:val="20"/>
    </w:rPr>
  </w:style>
  <w:style w:type="character" w:customStyle="1" w:styleId="BodyTextChar1">
    <w:name w:val="Body Text Char1"/>
    <w:aliases w:val="Very Small Text Char1"/>
    <w:basedOn w:val="DefaultParagraphFont"/>
    <w:rsid w:val="00557EFE"/>
    <w:rPr>
      <w:rFonts w:ascii="Times New Roman" w:hAnsi="Times New Roman" w:cs="Times New Roman"/>
      <w:sz w:val="20"/>
    </w:rPr>
  </w:style>
  <w:style w:type="paragraph" w:customStyle="1" w:styleId="Cite2">
    <w:name w:val="Cite 2"/>
    <w:basedOn w:val="Normal"/>
    <w:uiPriority w:val="99"/>
    <w:qFormat/>
    <w:rsid w:val="00557EFE"/>
    <w:rPr>
      <w:rFonts w:eastAsia="MS Mincho"/>
      <w:b/>
      <w:u w:val="single"/>
    </w:rPr>
  </w:style>
  <w:style w:type="character" w:customStyle="1" w:styleId="StyleunderlineBold">
    <w:name w:val="Style underline + Bold"/>
    <w:basedOn w:val="underline"/>
    <w:rsid w:val="00557EFE"/>
    <w:rPr>
      <w:rFonts w:ascii="Times New Roman" w:hAnsi="Times New Roman" w:cs="Times New Roman"/>
      <w:b w:val="0"/>
      <w:bCs/>
      <w:sz w:val="20"/>
      <w:u w:val="single"/>
    </w:rPr>
  </w:style>
  <w:style w:type="paragraph" w:customStyle="1" w:styleId="cards0">
    <w:name w:val="cards"/>
    <w:basedOn w:val="Cites0"/>
    <w:qFormat/>
    <w:rsid w:val="00557EFE"/>
    <w:pPr>
      <w:widowControl/>
      <w:jc w:val="left"/>
    </w:pPr>
    <w:rPr>
      <w:szCs w:val="22"/>
    </w:rPr>
  </w:style>
  <w:style w:type="character" w:customStyle="1" w:styleId="Style10ptUnderline">
    <w:name w:val="Style 10 pt Underline"/>
    <w:basedOn w:val="DefaultParagraphFont"/>
    <w:rsid w:val="00557EFE"/>
    <w:rPr>
      <w:sz w:val="20"/>
      <w:u w:val="single"/>
    </w:rPr>
  </w:style>
  <w:style w:type="character" w:styleId="HTMLCite">
    <w:name w:val="HTML Cite"/>
    <w:rsid w:val="00557EFE"/>
    <w:rPr>
      <w:i/>
      <w:iCs/>
    </w:rPr>
  </w:style>
  <w:style w:type="character" w:customStyle="1" w:styleId="slug-pub-date">
    <w:name w:val="slug-pub-date"/>
    <w:basedOn w:val="DefaultParagraphFont"/>
    <w:rsid w:val="00557EFE"/>
  </w:style>
  <w:style w:type="character" w:customStyle="1" w:styleId="slug-vol">
    <w:name w:val="slug-vol"/>
    <w:basedOn w:val="DefaultParagraphFont"/>
    <w:rsid w:val="00557EFE"/>
  </w:style>
  <w:style w:type="character" w:customStyle="1" w:styleId="slug-issue">
    <w:name w:val="slug-issue"/>
    <w:basedOn w:val="DefaultParagraphFont"/>
    <w:rsid w:val="00557EFE"/>
  </w:style>
  <w:style w:type="character" w:customStyle="1" w:styleId="slug-pages">
    <w:name w:val="slug-pages"/>
    <w:basedOn w:val="DefaultParagraphFont"/>
    <w:rsid w:val="00557EF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57EFE"/>
    <w:rPr>
      <w:b/>
      <w:bCs/>
      <w:strike w:val="0"/>
      <w:dstrike w:val="0"/>
      <w:sz w:val="24"/>
      <w:u w:val="none"/>
      <w:effect w:val="none"/>
    </w:rPr>
  </w:style>
  <w:style w:type="paragraph" w:customStyle="1" w:styleId="Tag2">
    <w:name w:val="Tag2"/>
    <w:basedOn w:val="Normal"/>
    <w:autoRedefine/>
    <w:qFormat/>
    <w:rsid w:val="00557EFE"/>
    <w:pPr>
      <w:spacing w:before="120"/>
    </w:pPr>
    <w:rPr>
      <w:b/>
      <w:sz w:val="26"/>
    </w:rPr>
  </w:style>
  <w:style w:type="character" w:customStyle="1" w:styleId="tagchar">
    <w:name w:val="tagchar"/>
    <w:basedOn w:val="DefaultParagraphFont"/>
    <w:rsid w:val="00557EFE"/>
  </w:style>
  <w:style w:type="paragraph" w:customStyle="1" w:styleId="NormalText">
    <w:name w:val="Normal Text"/>
    <w:basedOn w:val="Normal"/>
    <w:link w:val="NormalTextChar"/>
    <w:autoRedefine/>
    <w:qFormat/>
    <w:rsid w:val="00557EFE"/>
    <w:pPr>
      <w:jc w:val="both"/>
    </w:pPr>
    <w:rPr>
      <w:rFonts w:eastAsia="Times New Roman"/>
      <w:szCs w:val="26"/>
    </w:rPr>
  </w:style>
  <w:style w:type="character" w:customStyle="1" w:styleId="pmterms11">
    <w:name w:val="pmterms11"/>
    <w:basedOn w:val="DefaultParagraphFont"/>
    <w:rsid w:val="00557EFE"/>
    <w:rPr>
      <w:b/>
      <w:bCs/>
      <w:i w:val="0"/>
      <w:iCs w:val="0"/>
      <w:color w:val="000000"/>
    </w:rPr>
  </w:style>
  <w:style w:type="character" w:customStyle="1" w:styleId="StyleUnderlineChar9ptBold">
    <w:name w:val="Style Underline Char + 9 pt Bold"/>
    <w:basedOn w:val="DefaultParagraphFont"/>
    <w:rsid w:val="00557EFE"/>
    <w:rPr>
      <w:rFonts w:ascii="Times New Roman" w:hAnsi="Times New Roman"/>
      <w:b/>
      <w:bCs/>
      <w:sz w:val="20"/>
      <w:u w:val="single"/>
      <w:lang w:val="en-US" w:eastAsia="en-US" w:bidi="ar-SA"/>
    </w:rPr>
  </w:style>
  <w:style w:type="character" w:customStyle="1" w:styleId="Style8pt">
    <w:name w:val="Style 8 pt"/>
    <w:basedOn w:val="DefaultParagraphFont"/>
    <w:rsid w:val="00557EFE"/>
    <w:rPr>
      <w:sz w:val="20"/>
    </w:rPr>
  </w:style>
  <w:style w:type="character" w:customStyle="1" w:styleId="UnderlineChar5Char">
    <w:name w:val="Underline Char5 Char"/>
    <w:basedOn w:val="DefaultParagraphFont"/>
    <w:rsid w:val="00557EFE"/>
    <w:rPr>
      <w:szCs w:val="24"/>
      <w:u w:val="single"/>
      <w:lang w:val="en-US" w:eastAsia="en-US" w:bidi="ar-SA"/>
    </w:rPr>
  </w:style>
  <w:style w:type="character" w:customStyle="1" w:styleId="BoldandUnderlineChar2Char1">
    <w:name w:val="Bold and Underline Char2 Char1"/>
    <w:basedOn w:val="DefaultParagraphFont"/>
    <w:rsid w:val="00557EF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57EF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57EFE"/>
    <w:rPr>
      <w:szCs w:val="24"/>
      <w:u w:val="single"/>
      <w:lang w:val="en-US" w:eastAsia="en-US" w:bidi="ar-SA"/>
    </w:rPr>
  </w:style>
  <w:style w:type="paragraph" w:customStyle="1" w:styleId="Language">
    <w:name w:val="Language"/>
    <w:basedOn w:val="Normal"/>
    <w:link w:val="LanguageChar"/>
    <w:qFormat/>
    <w:rsid w:val="00557EFE"/>
    <w:rPr>
      <w:rFonts w:eastAsia="Times New Roman"/>
      <w:strike/>
      <w:szCs w:val="20"/>
    </w:rPr>
  </w:style>
  <w:style w:type="character" w:customStyle="1" w:styleId="LanguageChar">
    <w:name w:val="Language Char"/>
    <w:basedOn w:val="DefaultParagraphFont"/>
    <w:link w:val="Language"/>
    <w:rsid w:val="00557EFE"/>
    <w:rPr>
      <w:rFonts w:ascii="Calibri" w:eastAsia="Times New Roman" w:hAnsi="Calibri"/>
      <w:strike/>
      <w:sz w:val="22"/>
      <w:szCs w:val="20"/>
    </w:rPr>
  </w:style>
  <w:style w:type="paragraph" w:customStyle="1" w:styleId="UnderlineChar3">
    <w:name w:val="Underline Char3"/>
    <w:basedOn w:val="Normal"/>
    <w:link w:val="UnderlineChar3Char"/>
    <w:qFormat/>
    <w:rsid w:val="00557EFE"/>
    <w:rPr>
      <w:rFonts w:eastAsia="Times New Roman"/>
      <w:u w:val="single"/>
    </w:rPr>
  </w:style>
  <w:style w:type="character" w:customStyle="1" w:styleId="UnderlineChar3Char">
    <w:name w:val="Underline Char3 Char"/>
    <w:basedOn w:val="DefaultParagraphFont"/>
    <w:link w:val="UnderlineChar3"/>
    <w:rsid w:val="00557EF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557EFE"/>
    <w:rPr>
      <w:rFonts w:eastAsia="Times New Roman"/>
      <w:b/>
      <w:u w:val="single"/>
    </w:rPr>
  </w:style>
  <w:style w:type="character" w:customStyle="1" w:styleId="BoldandUnderlineChar3CharChar">
    <w:name w:val="Bold and Underline Char3 Char Char"/>
    <w:basedOn w:val="DefaultParagraphFont"/>
    <w:link w:val="BoldandUnderlineChar3Char"/>
    <w:rsid w:val="00557EFE"/>
    <w:rPr>
      <w:rFonts w:ascii="Calibri" w:eastAsia="Times New Roman" w:hAnsi="Calibri"/>
      <w:b/>
      <w:sz w:val="22"/>
      <w:u w:val="single"/>
    </w:rPr>
  </w:style>
  <w:style w:type="character" w:customStyle="1" w:styleId="UnderlineChar1">
    <w:name w:val="Underline Char1"/>
    <w:basedOn w:val="DefaultParagraphFont"/>
    <w:rsid w:val="00557EFE"/>
    <w:rPr>
      <w:szCs w:val="24"/>
      <w:u w:val="single"/>
      <w:lang w:val="en-US" w:eastAsia="en-US" w:bidi="ar-SA"/>
    </w:rPr>
  </w:style>
  <w:style w:type="character" w:customStyle="1" w:styleId="BoldandUnderlineChar1Char2Char">
    <w:name w:val="Bold and Underline Char1 Char2 Char"/>
    <w:basedOn w:val="DefaultParagraphFont"/>
    <w:rsid w:val="00557EFE"/>
    <w:rPr>
      <w:b/>
      <w:szCs w:val="24"/>
      <w:u w:val="single"/>
      <w:lang w:val="en-US" w:eastAsia="en-US" w:bidi="ar-SA"/>
    </w:rPr>
  </w:style>
  <w:style w:type="character" w:customStyle="1" w:styleId="SmalltextChar">
    <w:name w:val="Small text Char"/>
    <w:aliases w:val="Quote1 Char1"/>
    <w:link w:val="Smalltext"/>
    <w:rsid w:val="00557EFE"/>
    <w:rPr>
      <w:rFonts w:ascii="Arial Narrow" w:eastAsia="Times New Roman" w:hAnsi="Arial Narrow"/>
      <w:sz w:val="22"/>
    </w:rPr>
  </w:style>
  <w:style w:type="paragraph" w:customStyle="1" w:styleId="HotRoute">
    <w:name w:val="Hot Route"/>
    <w:basedOn w:val="Normal"/>
    <w:link w:val="HotRouteChar0"/>
    <w:qFormat/>
    <w:rsid w:val="00557EFE"/>
    <w:pPr>
      <w:ind w:left="144"/>
    </w:pPr>
    <w:rPr>
      <w:rFonts w:eastAsia="Times New Roman"/>
    </w:rPr>
  </w:style>
  <w:style w:type="paragraph" w:customStyle="1" w:styleId="Cardstyle0">
    <w:name w:val="Cardstyle"/>
    <w:basedOn w:val="Normal"/>
    <w:next w:val="Normal"/>
    <w:qFormat/>
    <w:rsid w:val="00557EFE"/>
    <w:rPr>
      <w:rFonts w:eastAsia="Times New Roman"/>
    </w:rPr>
  </w:style>
  <w:style w:type="character" w:customStyle="1" w:styleId="Style12ptBoldUnderline1">
    <w:name w:val="Style 12 pt Bold Underline1"/>
    <w:basedOn w:val="DefaultParagraphFont"/>
    <w:rsid w:val="00557EFE"/>
    <w:rPr>
      <w:b/>
      <w:bCs/>
      <w:sz w:val="24"/>
      <w:u w:val="single"/>
    </w:rPr>
  </w:style>
  <w:style w:type="character" w:customStyle="1" w:styleId="StyleEmphasisArial12ptBoldNotItalic">
    <w:name w:val="Style Emphasis + Arial 12 pt Bold Not Italic"/>
    <w:basedOn w:val="Emphasis"/>
    <w:rsid w:val="00557EFE"/>
    <w:rPr>
      <w:rFonts w:ascii="Arial" w:hAnsi="Arial" w:cs="Times New Roman"/>
      <w:b w:val="0"/>
      <w:bCs/>
      <w:i/>
      <w:iCs/>
      <w:sz w:val="24"/>
      <w:u w:val="single"/>
      <w:bdr w:val="single" w:sz="8" w:space="0" w:color="auto"/>
    </w:rPr>
  </w:style>
  <w:style w:type="character" w:customStyle="1" w:styleId="DebateHighlighted">
    <w:name w:val="Debate Highlighted"/>
    <w:qFormat/>
    <w:rsid w:val="00557EF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57EFE"/>
    <w:rPr>
      <w:rFonts w:ascii="SimSun" w:eastAsia="SimSun" w:hAnsi="SimSun"/>
      <w:sz w:val="15"/>
      <w:lang w:eastAsia="zh-CN"/>
    </w:rPr>
  </w:style>
  <w:style w:type="paragraph" w:customStyle="1" w:styleId="UnreadText">
    <w:name w:val="Unread Text"/>
    <w:basedOn w:val="Normal"/>
    <w:next w:val="Normal"/>
    <w:link w:val="UnreadTextChar"/>
    <w:autoRedefine/>
    <w:qFormat/>
    <w:rsid w:val="00557EFE"/>
    <w:pPr>
      <w:ind w:left="360"/>
    </w:pPr>
    <w:rPr>
      <w:rFonts w:ascii="SimSun" w:eastAsia="SimSun" w:hAnsi="SimSun"/>
      <w:sz w:val="15"/>
      <w:lang w:eastAsia="zh-CN"/>
    </w:rPr>
  </w:style>
  <w:style w:type="paragraph" w:customStyle="1" w:styleId="AuthorDate">
    <w:name w:val="AuthorDate"/>
    <w:next w:val="Normal"/>
    <w:link w:val="AuthorDateChar"/>
    <w:qFormat/>
    <w:rsid w:val="00557EF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557EFE"/>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557EFE"/>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557EFE"/>
    <w:rPr>
      <w:rFonts w:ascii="Times New Roman" w:hAnsi="Times New Roman"/>
      <w:sz w:val="20"/>
      <w:u w:val="single"/>
      <w:bdr w:val="none" w:sz="0" w:space="0" w:color="auto"/>
      <w:shd w:val="clear" w:color="auto" w:fill="C0C0C0"/>
    </w:rPr>
  </w:style>
  <w:style w:type="character" w:customStyle="1" w:styleId="smallChar">
    <w:name w:val="small Char"/>
    <w:rsid w:val="00557EFE"/>
    <w:rPr>
      <w:rFonts w:ascii="Calibri" w:eastAsia="Calibri" w:hAnsi="Calibri" w:cs="Calibri"/>
      <w:sz w:val="16"/>
      <w:szCs w:val="20"/>
      <w:lang w:val="x-none" w:eastAsia="x-none"/>
    </w:rPr>
  </w:style>
  <w:style w:type="paragraph" w:customStyle="1" w:styleId="HotRoute0">
    <w:name w:val="Hot Route!"/>
    <w:basedOn w:val="Normal"/>
    <w:uiPriority w:val="99"/>
    <w:qFormat/>
    <w:rsid w:val="00557EFE"/>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557EFE"/>
    <w:rPr>
      <w:rFonts w:ascii="Times New Roman" w:hAnsi="Times New Roman" w:cs="Times New Roman"/>
      <w:sz w:val="16"/>
      <w:szCs w:val="16"/>
    </w:rPr>
  </w:style>
  <w:style w:type="character" w:customStyle="1" w:styleId="BodyText2Char1">
    <w:name w:val="Body Text 2 Char1"/>
    <w:basedOn w:val="DefaultParagraphFont"/>
    <w:uiPriority w:val="99"/>
    <w:semiHidden/>
    <w:rsid w:val="00557EFE"/>
    <w:rPr>
      <w:rFonts w:ascii="Times New Roman" w:hAnsi="Times New Roman" w:cs="Times New Roman"/>
      <w:sz w:val="20"/>
    </w:rPr>
  </w:style>
  <w:style w:type="character" w:customStyle="1" w:styleId="Heading2Char1CharCharCharCharCharC">
    <w:name w:val="Heading 2 Char1 Char Char Char Char Char C"/>
    <w:rsid w:val="00557EFE"/>
    <w:rPr>
      <w:rFonts w:cs="Arial"/>
      <w:b/>
      <w:bCs/>
      <w:iCs/>
      <w:sz w:val="24"/>
      <w:szCs w:val="28"/>
      <w:lang w:val="en-US" w:eastAsia="en-US" w:bidi="ar-SA"/>
    </w:rPr>
  </w:style>
  <w:style w:type="character" w:customStyle="1" w:styleId="underline1">
    <w:name w:val="underline1"/>
    <w:basedOn w:val="DefaultParagraphFont"/>
    <w:rsid w:val="00557EFE"/>
    <w:rPr>
      <w:u w:val="single"/>
    </w:rPr>
  </w:style>
  <w:style w:type="character" w:customStyle="1" w:styleId="author0">
    <w:name w:val="author"/>
    <w:basedOn w:val="DefaultParagraphFont"/>
    <w:rsid w:val="00557EFE"/>
    <w:rPr>
      <w:rFonts w:ascii="Times New Roman" w:hAnsi="Times New Roman"/>
      <w:b/>
      <w:sz w:val="24"/>
    </w:rPr>
  </w:style>
  <w:style w:type="character" w:customStyle="1" w:styleId="FontStyle291">
    <w:name w:val="Font Style291"/>
    <w:basedOn w:val="DefaultParagraphFont"/>
    <w:uiPriority w:val="99"/>
    <w:rsid w:val="00557EF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57EF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57EF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57EFE"/>
    <w:rPr>
      <w:rFonts w:ascii="Calibri" w:eastAsia="Times New Roman" w:hAnsi="Calibri"/>
      <w:sz w:val="22"/>
    </w:rPr>
  </w:style>
  <w:style w:type="paragraph" w:customStyle="1" w:styleId="Cards1">
    <w:name w:val="Cards1"/>
    <w:basedOn w:val="Normal"/>
    <w:link w:val="Cards1Char"/>
    <w:qFormat/>
    <w:rsid w:val="00557EFE"/>
    <w:pPr>
      <w:ind w:left="288"/>
    </w:pPr>
    <w:rPr>
      <w:rFonts w:eastAsia="Times New Roman"/>
      <w:u w:val="single"/>
    </w:rPr>
  </w:style>
  <w:style w:type="character" w:customStyle="1" w:styleId="Cards1Char">
    <w:name w:val="Cards1 Char"/>
    <w:basedOn w:val="DefaultParagraphFont"/>
    <w:link w:val="Cards1"/>
    <w:rsid w:val="00557EFE"/>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557EFE"/>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557EFE"/>
    <w:rPr>
      <w:rFonts w:ascii="Arial" w:eastAsia="Calibri" w:hAnsi="Arial" w:cs="Arial"/>
      <w:sz w:val="22"/>
      <w:szCs w:val="22"/>
      <w:u w:val="single"/>
    </w:rPr>
  </w:style>
  <w:style w:type="character" w:customStyle="1" w:styleId="EmphasizeThis">
    <w:name w:val="EmphasizeThis"/>
    <w:rsid w:val="00557EFE"/>
    <w:rPr>
      <w:rFonts w:ascii="Georgia" w:hAnsi="Georgia"/>
      <w:b/>
      <w:iCs/>
      <w:sz w:val="24"/>
      <w:u w:val="thick"/>
    </w:rPr>
  </w:style>
  <w:style w:type="paragraph" w:customStyle="1" w:styleId="Stylecard8pt">
    <w:name w:val="Style card + 8 pt"/>
    <w:basedOn w:val="Normal"/>
    <w:link w:val="Stylecard8ptChar"/>
    <w:qFormat/>
    <w:rsid w:val="00557EFE"/>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557EFE"/>
    <w:rPr>
      <w:rFonts w:ascii="Georgia" w:hAnsi="Georgia"/>
      <w:color w:val="000000"/>
      <w:sz w:val="22"/>
      <w:u w:val="single"/>
      <w:lang w:eastAsia="ar-SA"/>
    </w:rPr>
  </w:style>
  <w:style w:type="character" w:customStyle="1" w:styleId="bhl">
    <w:name w:val="bhl"/>
    <w:basedOn w:val="DefaultParagraphFont"/>
    <w:rsid w:val="00557EFE"/>
  </w:style>
  <w:style w:type="paragraph" w:customStyle="1" w:styleId="TagGA11">
    <w:name w:val="Tag GA 11"/>
    <w:basedOn w:val="TOC1"/>
    <w:uiPriority w:val="99"/>
    <w:qFormat/>
    <w:rsid w:val="00557EFE"/>
    <w:pPr>
      <w:spacing w:before="0" w:after="160"/>
    </w:pPr>
    <w:rPr>
      <w:rFonts w:ascii="Georgia" w:eastAsia="Calibri" w:hAnsi="Georgia"/>
      <w:u w:val="none"/>
      <w:lang w:bidi="ar-SA"/>
    </w:rPr>
  </w:style>
  <w:style w:type="paragraph" w:customStyle="1" w:styleId="CiteCard">
    <w:name w:val="Cite/Card"/>
    <w:basedOn w:val="TOC2"/>
    <w:uiPriority w:val="99"/>
    <w:qFormat/>
    <w:rsid w:val="00557EFE"/>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557EFE"/>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57EFE"/>
    <w:rPr>
      <w:sz w:val="16"/>
      <w:szCs w:val="16"/>
    </w:rPr>
  </w:style>
  <w:style w:type="character" w:customStyle="1" w:styleId="DocumentMapChar1">
    <w:name w:val="Document Map Char1"/>
    <w:basedOn w:val="DefaultParagraphFont"/>
    <w:uiPriority w:val="99"/>
    <w:rsid w:val="00557EFE"/>
    <w:rPr>
      <w:rFonts w:ascii="Tahoma" w:hAnsi="Tahoma" w:cs="Tahoma"/>
      <w:sz w:val="16"/>
      <w:szCs w:val="16"/>
    </w:rPr>
  </w:style>
  <w:style w:type="character" w:customStyle="1" w:styleId="addmd">
    <w:name w:val="addmd"/>
    <w:basedOn w:val="DefaultParagraphFont"/>
    <w:rsid w:val="00557EF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557EFE"/>
    <w:rPr>
      <w:rFonts w:ascii="Arial" w:hAnsi="Arial"/>
      <w:b/>
      <w:sz w:val="26"/>
    </w:rPr>
  </w:style>
  <w:style w:type="character" w:customStyle="1" w:styleId="UnderlinedTextCharChar">
    <w:name w:val="Underlined Text Char Char"/>
    <w:basedOn w:val="DefaultParagraphFont"/>
    <w:rsid w:val="00557EFE"/>
    <w:rPr>
      <w:rFonts w:cs="Arial"/>
      <w:bCs/>
      <w:noProof w:val="0"/>
      <w:szCs w:val="26"/>
      <w:u w:val="single"/>
      <w:lang w:val="en-US" w:eastAsia="en-US" w:bidi="ar-SA"/>
    </w:rPr>
  </w:style>
  <w:style w:type="character" w:customStyle="1" w:styleId="StyleTimesNewRoman12ptBold">
    <w:name w:val="Style Times New Roman 12 pt Bold"/>
    <w:rsid w:val="00557EFE"/>
    <w:rPr>
      <w:b/>
      <w:bCs/>
      <w:sz w:val="24"/>
    </w:rPr>
  </w:style>
  <w:style w:type="character" w:customStyle="1" w:styleId="CardText1Char">
    <w:name w:val="Card Text 1 Char"/>
    <w:rsid w:val="00557EFE"/>
    <w:rPr>
      <w:rFonts w:ascii="Georgia" w:hAnsi="Georgia"/>
      <w:color w:val="000000"/>
      <w:sz w:val="22"/>
      <w:szCs w:val="22"/>
      <w:u w:val="single"/>
    </w:rPr>
  </w:style>
  <w:style w:type="character" w:customStyle="1" w:styleId="BoldUnderlining">
    <w:name w:val="Bold Underlining"/>
    <w:rsid w:val="00557EFE"/>
    <w:rPr>
      <w:u w:val="single"/>
    </w:rPr>
  </w:style>
  <w:style w:type="character" w:customStyle="1" w:styleId="Intemphasis">
    <w:name w:val="Intemphasis"/>
    <w:uiPriority w:val="1"/>
    <w:qFormat/>
    <w:rsid w:val="00557EF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57EFE"/>
    <w:pPr>
      <w:ind w:left="288" w:right="288"/>
    </w:pPr>
    <w:rPr>
      <w:szCs w:val="16"/>
    </w:rPr>
  </w:style>
  <w:style w:type="character" w:customStyle="1" w:styleId="cardtextChar2">
    <w:name w:val="cardtext Char"/>
    <w:basedOn w:val="DefaultParagraphFont"/>
    <w:link w:val="cardtext0"/>
    <w:rsid w:val="00557EFE"/>
    <w:rPr>
      <w:rFonts w:ascii="Calibri" w:hAnsi="Calibri"/>
      <w:sz w:val="22"/>
      <w:szCs w:val="16"/>
    </w:rPr>
  </w:style>
  <w:style w:type="character" w:customStyle="1" w:styleId="BoldUnderlineChar1">
    <w:name w:val="BoldUnderline Char1"/>
    <w:rsid w:val="00557EF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57EFE"/>
    <w:pPr>
      <w:spacing w:after="200"/>
      <w:contextualSpacing/>
    </w:pPr>
    <w:rPr>
      <w:rFonts w:eastAsia="Calibri"/>
      <w:u w:val="single"/>
    </w:rPr>
  </w:style>
  <w:style w:type="character" w:customStyle="1" w:styleId="UnderlinedCardTextChar">
    <w:name w:val="Underlined Card Text Char"/>
    <w:link w:val="UnderlinedCardText"/>
    <w:rsid w:val="00557EFE"/>
    <w:rPr>
      <w:rFonts w:ascii="Calibri" w:eastAsia="Calibri" w:hAnsi="Calibri"/>
      <w:sz w:val="22"/>
      <w:u w:val="single"/>
    </w:rPr>
  </w:style>
  <w:style w:type="character" w:customStyle="1" w:styleId="Hyperlink6">
    <w:name w:val="Hyperlink6"/>
    <w:basedOn w:val="DefaultParagraphFont"/>
    <w:rsid w:val="00557EFE"/>
    <w:rPr>
      <w:color w:val="3300CC"/>
      <w:u w:val="single"/>
    </w:rPr>
  </w:style>
  <w:style w:type="paragraph" w:customStyle="1" w:styleId="Tag12">
    <w:name w:val="Tag12"/>
    <w:basedOn w:val="Normal"/>
    <w:uiPriority w:val="99"/>
    <w:qFormat/>
    <w:rsid w:val="00557EFE"/>
    <w:pPr>
      <w:contextualSpacing/>
    </w:pPr>
    <w:rPr>
      <w:rFonts w:eastAsia="Cambria"/>
      <w:b/>
    </w:rPr>
  </w:style>
  <w:style w:type="paragraph" w:customStyle="1" w:styleId="Shrink8">
    <w:name w:val="Shrink8"/>
    <w:basedOn w:val="Normal"/>
    <w:qFormat/>
    <w:rsid w:val="00557EFE"/>
    <w:rPr>
      <w:rFonts w:eastAsia="Cambria"/>
    </w:rPr>
  </w:style>
  <w:style w:type="character" w:customStyle="1" w:styleId="highlight2">
    <w:name w:val="highlight2"/>
    <w:rsid w:val="00557EFE"/>
    <w:rPr>
      <w:rFonts w:ascii="Arial" w:hAnsi="Arial"/>
      <w:b/>
      <w:sz w:val="19"/>
      <w:u w:val="thick"/>
      <w:bdr w:val="none" w:sz="0" w:space="0" w:color="auto"/>
      <w:shd w:val="clear" w:color="auto" w:fill="auto"/>
    </w:rPr>
  </w:style>
  <w:style w:type="character" w:customStyle="1" w:styleId="citation">
    <w:name w:val="citation"/>
    <w:basedOn w:val="DefaultParagraphFont"/>
    <w:rsid w:val="00557EFE"/>
  </w:style>
  <w:style w:type="paragraph" w:customStyle="1" w:styleId="UnderlineText">
    <w:name w:val="Underline Text"/>
    <w:basedOn w:val="Normal"/>
    <w:link w:val="UnderlineTextChar"/>
    <w:qFormat/>
    <w:rsid w:val="00557EFE"/>
    <w:pPr>
      <w:ind w:left="288"/>
    </w:pPr>
    <w:rPr>
      <w:rFonts w:eastAsia="Times New Roman"/>
      <w:u w:val="single"/>
    </w:rPr>
  </w:style>
  <w:style w:type="character" w:customStyle="1" w:styleId="UnderlineTextChar">
    <w:name w:val="Underline Text Char"/>
    <w:basedOn w:val="DefaultParagraphFont"/>
    <w:link w:val="UnderlineText"/>
    <w:rsid w:val="00557EFE"/>
    <w:rPr>
      <w:rFonts w:ascii="Calibri" w:eastAsia="Times New Roman" w:hAnsi="Calibri"/>
      <w:sz w:val="22"/>
      <w:u w:val="single"/>
    </w:rPr>
  </w:style>
  <w:style w:type="character" w:customStyle="1" w:styleId="il">
    <w:name w:val="il"/>
    <w:basedOn w:val="DefaultParagraphFont"/>
    <w:rsid w:val="00557EFE"/>
  </w:style>
  <w:style w:type="character" w:customStyle="1" w:styleId="commentstext">
    <w:name w:val="comments_text"/>
    <w:uiPriority w:val="99"/>
    <w:rsid w:val="00557EFE"/>
    <w:rPr>
      <w:rFonts w:cs="Times New Roman"/>
    </w:rPr>
  </w:style>
  <w:style w:type="paragraph" w:customStyle="1" w:styleId="Heading42">
    <w:name w:val="Heading 42"/>
    <w:basedOn w:val="Normal"/>
    <w:uiPriority w:val="99"/>
    <w:qFormat/>
    <w:rsid w:val="00557EFE"/>
    <w:rPr>
      <w:rFonts w:eastAsia="Times New Roman"/>
    </w:rPr>
  </w:style>
  <w:style w:type="paragraph" w:customStyle="1" w:styleId="DebateNormal">
    <w:name w:val="DebateNormal"/>
    <w:basedOn w:val="Normal"/>
    <w:link w:val="DebateNormalChar"/>
    <w:qFormat/>
    <w:rsid w:val="00557EFE"/>
    <w:pPr>
      <w:spacing w:line="276" w:lineRule="auto"/>
    </w:pPr>
    <w:rPr>
      <w:rFonts w:eastAsia="Calibri"/>
      <w:szCs w:val="20"/>
    </w:rPr>
  </w:style>
  <w:style w:type="character" w:customStyle="1" w:styleId="DebateNormalChar">
    <w:name w:val="DebateNormal Char"/>
    <w:basedOn w:val="DefaultParagraphFont"/>
    <w:link w:val="DebateNormal"/>
    <w:rsid w:val="00557EFE"/>
    <w:rPr>
      <w:rFonts w:ascii="Calibri" w:eastAsia="Calibri" w:hAnsi="Calibri"/>
      <w:sz w:val="22"/>
      <w:szCs w:val="20"/>
    </w:rPr>
  </w:style>
  <w:style w:type="paragraph" w:customStyle="1" w:styleId="DebateEmphasis">
    <w:name w:val="DebateEmphasis"/>
    <w:basedOn w:val="Normal"/>
    <w:link w:val="DebateEmphasisChar"/>
    <w:qFormat/>
    <w:rsid w:val="00557EF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557EFE"/>
    <w:rPr>
      <w:rFonts w:ascii="Calibri" w:eastAsia="Calibri" w:hAnsi="Calibri"/>
      <w:b/>
      <w:sz w:val="22"/>
      <w:szCs w:val="20"/>
      <w:u w:val="single"/>
    </w:rPr>
  </w:style>
  <w:style w:type="paragraph" w:customStyle="1" w:styleId="NormalCite">
    <w:name w:val="NormalCite"/>
    <w:link w:val="NormalCiteChar"/>
    <w:qFormat/>
    <w:rsid w:val="00557EF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557EFE"/>
    <w:rPr>
      <w:rFonts w:ascii="Times New Roman" w:eastAsiaTheme="minorHAnsi" w:hAnsi="Times New Roman" w:cs="Times New Roman"/>
      <w:sz w:val="18"/>
      <w:szCs w:val="22"/>
    </w:rPr>
  </w:style>
  <w:style w:type="character" w:customStyle="1" w:styleId="articletext">
    <w:name w:val="articletext"/>
    <w:basedOn w:val="DefaultParagraphFont"/>
    <w:rsid w:val="00557EFE"/>
  </w:style>
  <w:style w:type="character" w:customStyle="1" w:styleId="grey10">
    <w:name w:val="grey10"/>
    <w:basedOn w:val="DefaultParagraphFont"/>
    <w:rsid w:val="00557EFE"/>
  </w:style>
  <w:style w:type="character" w:customStyle="1" w:styleId="navy13bd">
    <w:name w:val="navy13bd"/>
    <w:basedOn w:val="DefaultParagraphFont"/>
    <w:rsid w:val="00557EFE"/>
  </w:style>
  <w:style w:type="character" w:customStyle="1" w:styleId="Style9ptUnderline2">
    <w:name w:val="Style 9 pt Underline2"/>
    <w:basedOn w:val="DefaultParagraphFont"/>
    <w:rsid w:val="00557EFE"/>
    <w:rPr>
      <w:sz w:val="20"/>
      <w:u w:val="single"/>
    </w:rPr>
  </w:style>
  <w:style w:type="character" w:customStyle="1" w:styleId="Style9ptBoldUnderline1">
    <w:name w:val="Style 9 pt Bold Underline1"/>
    <w:basedOn w:val="DefaultParagraphFont"/>
    <w:rsid w:val="00557EFE"/>
    <w:rPr>
      <w:b/>
      <w:bCs/>
      <w:sz w:val="20"/>
      <w:u w:val="single"/>
    </w:rPr>
  </w:style>
  <w:style w:type="character" w:customStyle="1" w:styleId="TagsCharChar">
    <w:name w:val="Tags Char Char"/>
    <w:basedOn w:val="DefaultParagraphFont"/>
    <w:rsid w:val="00557EFE"/>
    <w:rPr>
      <w:rFonts w:eastAsia="SimSun"/>
      <w:b/>
      <w:sz w:val="24"/>
      <w:lang w:val="en-US" w:eastAsia="zh-CN" w:bidi="ar-SA"/>
    </w:rPr>
  </w:style>
  <w:style w:type="paragraph" w:customStyle="1" w:styleId="cardCharCharCharChar">
    <w:name w:val="card Char Char Char Char"/>
    <w:basedOn w:val="Normal"/>
    <w:qFormat/>
    <w:rsid w:val="00557EF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557EFE"/>
    <w:rPr>
      <w:rFonts w:ascii="Times" w:eastAsia="Times New Roman" w:hAnsi="Times"/>
    </w:rPr>
  </w:style>
  <w:style w:type="paragraph" w:customStyle="1" w:styleId="CARD">
    <w:name w:val="CARD"/>
    <w:basedOn w:val="Normal"/>
    <w:link w:val="CARDChar0"/>
    <w:qFormat/>
    <w:rsid w:val="00557EFE"/>
    <w:rPr>
      <w:rFonts w:eastAsia="Times New Roman"/>
      <w:u w:val="single"/>
    </w:rPr>
  </w:style>
  <w:style w:type="character" w:customStyle="1" w:styleId="CARDChar0">
    <w:name w:val="CARD Char"/>
    <w:basedOn w:val="DefaultParagraphFont"/>
    <w:link w:val="CARD"/>
    <w:rsid w:val="00557EFE"/>
    <w:rPr>
      <w:rFonts w:ascii="Calibri" w:eastAsia="Times New Roman" w:hAnsi="Calibri"/>
      <w:sz w:val="22"/>
      <w:u w:val="single"/>
    </w:rPr>
  </w:style>
  <w:style w:type="paragraph" w:customStyle="1" w:styleId="Normal2">
    <w:name w:val="Normal2"/>
    <w:basedOn w:val="Normal"/>
    <w:qFormat/>
    <w:rsid w:val="00557EFE"/>
    <w:rPr>
      <w:rFonts w:eastAsia="Times New Roman"/>
    </w:rPr>
  </w:style>
  <w:style w:type="character" w:customStyle="1" w:styleId="Style11ptThickunderline">
    <w:name w:val="Style 11 pt Thick underline"/>
    <w:rsid w:val="00557EFE"/>
    <w:rPr>
      <w:rFonts w:ascii="Times New Roman" w:hAnsi="Times New Roman"/>
      <w:sz w:val="20"/>
      <w:u w:val="single"/>
    </w:rPr>
  </w:style>
  <w:style w:type="character" w:customStyle="1" w:styleId="Style11ptBoldThickunderline">
    <w:name w:val="Style 11 pt Bold Thick underline"/>
    <w:rsid w:val="00557EFE"/>
    <w:rPr>
      <w:rFonts w:ascii="Times New Roman" w:hAnsi="Times New Roman"/>
      <w:b/>
      <w:bCs/>
      <w:sz w:val="20"/>
      <w:u w:val="single"/>
    </w:rPr>
  </w:style>
  <w:style w:type="character" w:customStyle="1" w:styleId="CharChar5">
    <w:name w:val="Char Char5"/>
    <w:rsid w:val="00557EF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57EF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557EFE"/>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557EFE"/>
    <w:rPr>
      <w:u w:val="single"/>
    </w:rPr>
  </w:style>
  <w:style w:type="character" w:customStyle="1" w:styleId="StyleUnderlineBoldIndent11ptChar">
    <w:name w:val="Style Underline + Bold Indent + 11 pt Char"/>
    <w:link w:val="StyleUnderlineBoldIndent11pt"/>
    <w:rsid w:val="00557EFE"/>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557EFE"/>
    <w:rPr>
      <w:b/>
      <w:bCs/>
      <w:u w:val="single"/>
    </w:rPr>
  </w:style>
  <w:style w:type="character" w:customStyle="1" w:styleId="StyleUnderlineBoldIndent11ptBoldChar">
    <w:name w:val="Style Underline + Bold Indent + 11 pt Bold Char"/>
    <w:link w:val="StyleUnderlineBoldIndent11ptBold"/>
    <w:rsid w:val="00557EFE"/>
    <w:rPr>
      <w:rFonts w:ascii="Calibri" w:eastAsia="Times New Roman" w:hAnsi="Calibri"/>
      <w:b/>
      <w:bCs/>
      <w:sz w:val="22"/>
      <w:szCs w:val="20"/>
      <w:u w:val="single"/>
    </w:rPr>
  </w:style>
  <w:style w:type="paragraph" w:customStyle="1" w:styleId="Normal20pt">
    <w:name w:val="Normal  + 20 pt"/>
    <w:basedOn w:val="Normal"/>
    <w:uiPriority w:val="6"/>
    <w:qFormat/>
    <w:rsid w:val="00557EFE"/>
    <w:rPr>
      <w:bCs/>
      <w:u w:val="single"/>
    </w:rPr>
  </w:style>
  <w:style w:type="character" w:customStyle="1" w:styleId="StyleStyle4CharTimesNewRoman11pt">
    <w:name w:val="Style Style4 Char + Times New Roman 11 pt"/>
    <w:basedOn w:val="DefaultParagraphFont"/>
    <w:rsid w:val="00557EFE"/>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557EFE"/>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557EF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557EFE"/>
    <w:rPr>
      <w:rFonts w:ascii="Consolas" w:hAnsi="Consolas" w:cs="Consolas"/>
      <w:sz w:val="20"/>
      <w:szCs w:val="20"/>
    </w:rPr>
  </w:style>
  <w:style w:type="character" w:customStyle="1" w:styleId="StyleStyle4CharTimesNewRoman11ptBold">
    <w:name w:val="Style Style4 Char + Times New Roman 11 pt Bold"/>
    <w:basedOn w:val="DefaultParagraphFont"/>
    <w:rsid w:val="00557EF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57EFE"/>
    <w:rPr>
      <w:rFonts w:ascii="Times New Roman" w:hAnsi="Times New Roman"/>
      <w:i/>
      <w:iCs/>
      <w:sz w:val="20"/>
      <w:szCs w:val="24"/>
      <w:u w:val="single"/>
      <w:lang w:val="en-US" w:eastAsia="en-US" w:bidi="ar-SA"/>
    </w:rPr>
  </w:style>
  <w:style w:type="character" w:customStyle="1" w:styleId="headline">
    <w:name w:val="headline"/>
    <w:basedOn w:val="DefaultParagraphFont"/>
    <w:rsid w:val="00557EFE"/>
  </w:style>
  <w:style w:type="character" w:customStyle="1" w:styleId="CharChar4">
    <w:name w:val="Char Char4"/>
    <w:basedOn w:val="DefaultParagraphFont"/>
    <w:rsid w:val="00557EFE"/>
    <w:rPr>
      <w:rFonts w:cs="Arial"/>
      <w:b/>
      <w:bCs/>
      <w:iCs/>
      <w:szCs w:val="28"/>
      <w:lang w:val="en-US" w:eastAsia="en-US" w:bidi="ar-SA"/>
    </w:rPr>
  </w:style>
  <w:style w:type="character" w:customStyle="1" w:styleId="yshortcuts">
    <w:name w:val="yshortcuts"/>
    <w:basedOn w:val="DefaultParagraphFont"/>
    <w:rsid w:val="00557EFE"/>
  </w:style>
  <w:style w:type="character" w:customStyle="1" w:styleId="HotRouteChar0">
    <w:name w:val="Hot Route Char"/>
    <w:link w:val="HotRoute"/>
    <w:rsid w:val="00557EFE"/>
    <w:rPr>
      <w:rFonts w:ascii="Calibri" w:eastAsia="Times New Roman" w:hAnsi="Calibri"/>
      <w:sz w:val="22"/>
    </w:rPr>
  </w:style>
  <w:style w:type="paragraph" w:styleId="PlainText">
    <w:name w:val="Plain Text"/>
    <w:basedOn w:val="Normal"/>
    <w:link w:val="PlainTextChar"/>
    <w:rsid w:val="00557EFE"/>
    <w:rPr>
      <w:rFonts w:ascii="Courier New" w:eastAsia="Times New Roman" w:hAnsi="Courier New" w:cs="Courier New"/>
      <w:szCs w:val="20"/>
    </w:rPr>
  </w:style>
  <w:style w:type="character" w:customStyle="1" w:styleId="PlainTextChar">
    <w:name w:val="Plain Text Char"/>
    <w:basedOn w:val="DefaultParagraphFont"/>
    <w:link w:val="PlainText"/>
    <w:rsid w:val="00557EFE"/>
    <w:rPr>
      <w:rFonts w:ascii="Courier New" w:eastAsia="Times New Roman" w:hAnsi="Courier New" w:cs="Courier New"/>
      <w:sz w:val="22"/>
      <w:szCs w:val="20"/>
    </w:rPr>
  </w:style>
  <w:style w:type="character" w:customStyle="1" w:styleId="senselabelstart">
    <w:name w:val="sense_label start"/>
    <w:basedOn w:val="DefaultParagraphFont"/>
    <w:rsid w:val="00557EFE"/>
  </w:style>
  <w:style w:type="character" w:customStyle="1" w:styleId="sensecontent">
    <w:name w:val="sense_content"/>
    <w:basedOn w:val="DefaultParagraphFont"/>
    <w:rsid w:val="00557EFE"/>
  </w:style>
  <w:style w:type="character" w:customStyle="1" w:styleId="vi">
    <w:name w:val="vi"/>
    <w:basedOn w:val="DefaultParagraphFont"/>
    <w:rsid w:val="00557EFE"/>
  </w:style>
  <w:style w:type="character" w:customStyle="1" w:styleId="italic">
    <w:name w:val="italic"/>
    <w:basedOn w:val="DefaultParagraphFont"/>
    <w:rsid w:val="00557EFE"/>
  </w:style>
  <w:style w:type="paragraph" w:customStyle="1" w:styleId="Microtext0">
    <w:name w:val="Microtext"/>
    <w:basedOn w:val="Normal"/>
    <w:next w:val="Normal"/>
    <w:link w:val="MicrotextChar0"/>
    <w:qFormat/>
    <w:rsid w:val="00557EFE"/>
    <w:rPr>
      <w:sz w:val="12"/>
    </w:rPr>
  </w:style>
  <w:style w:type="character" w:customStyle="1" w:styleId="MicrotextChar0">
    <w:name w:val="Microtext Char"/>
    <w:link w:val="Microtext0"/>
    <w:rsid w:val="00557EFE"/>
    <w:rPr>
      <w:rFonts w:ascii="Calibri" w:hAnsi="Calibri"/>
      <w:sz w:val="12"/>
    </w:rPr>
  </w:style>
  <w:style w:type="character" w:customStyle="1" w:styleId="st">
    <w:name w:val="st"/>
    <w:basedOn w:val="DefaultParagraphFont"/>
    <w:rsid w:val="00557EFE"/>
  </w:style>
  <w:style w:type="paragraph" w:customStyle="1" w:styleId="Style6">
    <w:name w:val="Style6"/>
    <w:basedOn w:val="Normal"/>
    <w:link w:val="Style6Char"/>
    <w:autoRedefine/>
    <w:qFormat/>
    <w:rsid w:val="00557EFE"/>
    <w:rPr>
      <w:b/>
    </w:rPr>
  </w:style>
  <w:style w:type="character" w:customStyle="1" w:styleId="Style6Char">
    <w:name w:val="Style6 Char"/>
    <w:basedOn w:val="DefaultParagraphFont"/>
    <w:link w:val="Style6"/>
    <w:rsid w:val="00557EFE"/>
    <w:rPr>
      <w:rFonts w:ascii="Calibri" w:hAnsi="Calibri"/>
      <w:b/>
      <w:sz w:val="22"/>
    </w:rPr>
  </w:style>
  <w:style w:type="paragraph" w:customStyle="1" w:styleId="Style11">
    <w:name w:val="Style11"/>
    <w:basedOn w:val="Normal"/>
    <w:link w:val="Style11Char"/>
    <w:qFormat/>
    <w:rsid w:val="00557EFE"/>
    <w:rPr>
      <w:rFonts w:eastAsia="Times New Roman"/>
      <w:b/>
      <w:szCs w:val="20"/>
      <w:u w:val="thick"/>
    </w:rPr>
  </w:style>
  <w:style w:type="paragraph" w:customStyle="1" w:styleId="Style12">
    <w:name w:val="Style12"/>
    <w:basedOn w:val="Normal"/>
    <w:link w:val="Style12Char"/>
    <w:qFormat/>
    <w:rsid w:val="00557EFE"/>
    <w:rPr>
      <w:rFonts w:eastAsia="Times New Roman"/>
      <w:b/>
      <w:u w:val="thick"/>
    </w:rPr>
  </w:style>
  <w:style w:type="character" w:customStyle="1" w:styleId="Style11Char">
    <w:name w:val="Style11 Char"/>
    <w:basedOn w:val="DefaultParagraphFont"/>
    <w:link w:val="Style11"/>
    <w:rsid w:val="00557EFE"/>
    <w:rPr>
      <w:rFonts w:ascii="Calibri" w:eastAsia="Times New Roman" w:hAnsi="Calibri"/>
      <w:b/>
      <w:sz w:val="22"/>
      <w:szCs w:val="20"/>
      <w:u w:val="thick"/>
    </w:rPr>
  </w:style>
  <w:style w:type="character" w:customStyle="1" w:styleId="Style12Char">
    <w:name w:val="Style12 Char"/>
    <w:basedOn w:val="DefaultParagraphFont"/>
    <w:link w:val="Style12"/>
    <w:rsid w:val="00557EFE"/>
    <w:rPr>
      <w:rFonts w:ascii="Calibri" w:eastAsia="Times New Roman" w:hAnsi="Calibri"/>
      <w:b/>
      <w:sz w:val="22"/>
      <w:u w:val="thick"/>
    </w:rPr>
  </w:style>
  <w:style w:type="character" w:customStyle="1" w:styleId="caps-label">
    <w:name w:val="caps-label"/>
    <w:basedOn w:val="DefaultParagraphFont"/>
    <w:rsid w:val="00557EFE"/>
  </w:style>
  <w:style w:type="character" w:customStyle="1" w:styleId="wikiexternallink">
    <w:name w:val="wikiexternallink"/>
    <w:basedOn w:val="DefaultParagraphFont"/>
    <w:rsid w:val="00557EFE"/>
  </w:style>
  <w:style w:type="character" w:customStyle="1" w:styleId="wikigeneratedlinkcontent">
    <w:name w:val="wikigeneratedlinkcontent"/>
    <w:basedOn w:val="DefaultParagraphFont"/>
    <w:rsid w:val="00557EFE"/>
  </w:style>
  <w:style w:type="character" w:customStyle="1" w:styleId="ShrinkChar">
    <w:name w:val="Shrink Char"/>
    <w:link w:val="Shrink"/>
    <w:locked/>
    <w:rsid w:val="00557EFE"/>
    <w:rPr>
      <w:rFonts w:ascii="Garamond" w:eastAsia="Times New Roman" w:hAnsi="Garamond"/>
      <w:sz w:val="12"/>
    </w:rPr>
  </w:style>
  <w:style w:type="paragraph" w:customStyle="1" w:styleId="Shrink">
    <w:name w:val="Shrink"/>
    <w:link w:val="ShrinkChar"/>
    <w:qFormat/>
    <w:rsid w:val="00557EFE"/>
    <w:pPr>
      <w:ind w:left="288" w:right="288"/>
    </w:pPr>
    <w:rPr>
      <w:rFonts w:ascii="Garamond" w:eastAsia="Times New Roman" w:hAnsi="Garamond"/>
      <w:sz w:val="12"/>
    </w:rPr>
  </w:style>
  <w:style w:type="character" w:customStyle="1" w:styleId="aqj">
    <w:name w:val="aqj"/>
    <w:basedOn w:val="DefaultParagraphFont"/>
    <w:rsid w:val="00557EFE"/>
  </w:style>
  <w:style w:type="character" w:customStyle="1" w:styleId="StyleStyleBoldUnderlineIntenseEmphasisUnderlineapple-style-s">
    <w:name w:val="Style Style Bold UnderlineIntense EmphasisUnderlineapple-style-s..."/>
    <w:basedOn w:val="DefaultParagraphFont"/>
    <w:rsid w:val="00557EFE"/>
    <w:rPr>
      <w:b w:val="0"/>
      <w:bCs w:val="0"/>
      <w:sz w:val="22"/>
      <w:u w:val="single"/>
      <w:bdr w:val="none" w:sz="0" w:space="0" w:color="auto"/>
    </w:rPr>
  </w:style>
  <w:style w:type="paragraph" w:customStyle="1" w:styleId="blocktitle0">
    <w:name w:val="block title"/>
    <w:basedOn w:val="Normal"/>
    <w:link w:val="blocktitleChar0"/>
    <w:autoRedefine/>
    <w:qFormat/>
    <w:rsid w:val="00557EFE"/>
    <w:pPr>
      <w:spacing w:after="240"/>
      <w:jc w:val="center"/>
      <w:outlineLvl w:val="0"/>
    </w:pPr>
    <w:rPr>
      <w:rFonts w:eastAsia="Calibri"/>
      <w:b/>
      <w:caps/>
      <w:sz w:val="28"/>
      <w:szCs w:val="28"/>
      <w:lang w:val="es-ES"/>
    </w:rPr>
  </w:style>
  <w:style w:type="character" w:customStyle="1" w:styleId="Boxed">
    <w:name w:val="Boxed"/>
    <w:qFormat/>
    <w:rsid w:val="00557EFE"/>
    <w:rPr>
      <w:rFonts w:ascii="Times New Roman" w:hAnsi="Times New Roman"/>
      <w:sz w:val="20"/>
      <w:bdr w:val="single" w:sz="6" w:space="0" w:color="auto"/>
    </w:rPr>
  </w:style>
  <w:style w:type="character" w:customStyle="1" w:styleId="UnderlineCard">
    <w:name w:val="Underline Card"/>
    <w:uiPriority w:val="6"/>
    <w:qFormat/>
    <w:rsid w:val="00557EFE"/>
    <w:rPr>
      <w:rFonts w:ascii="Arial" w:hAnsi="Arial"/>
      <w:b w:val="0"/>
      <w:bCs/>
      <w:sz w:val="20"/>
      <w:u w:val="single"/>
    </w:rPr>
  </w:style>
  <w:style w:type="character" w:customStyle="1" w:styleId="story-author">
    <w:name w:val="story-author"/>
    <w:basedOn w:val="DefaultParagraphFont"/>
    <w:rsid w:val="00557EFE"/>
  </w:style>
  <w:style w:type="paragraph" w:customStyle="1" w:styleId="type">
    <w:name w:val="type"/>
    <w:basedOn w:val="Normal"/>
    <w:qFormat/>
    <w:rsid w:val="00557EFE"/>
    <w:pPr>
      <w:spacing w:before="100" w:beforeAutospacing="1" w:after="100" w:afterAutospacing="1"/>
    </w:pPr>
    <w:rPr>
      <w:rFonts w:eastAsia="Times New Roman"/>
    </w:rPr>
  </w:style>
  <w:style w:type="character" w:customStyle="1" w:styleId="institution">
    <w:name w:val="institution"/>
    <w:basedOn w:val="DefaultParagraphFont"/>
    <w:rsid w:val="00557EFE"/>
  </w:style>
  <w:style w:type="character" w:customStyle="1" w:styleId="abodyblack3">
    <w:name w:val="abodyblack3"/>
    <w:basedOn w:val="DefaultParagraphFont"/>
    <w:rsid w:val="00557EFE"/>
  </w:style>
  <w:style w:type="paragraph" w:customStyle="1" w:styleId="UnderlineChar2CharChar">
    <w:name w:val="Underline Char2 Char Char"/>
    <w:basedOn w:val="Normal"/>
    <w:link w:val="UnderlineChar2CharCharChar"/>
    <w:qFormat/>
    <w:rsid w:val="00557EFE"/>
    <w:rPr>
      <w:rFonts w:eastAsia="MS Mincho"/>
      <w:szCs w:val="20"/>
      <w:u w:val="single"/>
    </w:rPr>
  </w:style>
  <w:style w:type="character" w:customStyle="1" w:styleId="UnderlineChar2CharCharChar">
    <w:name w:val="Underline Char2 Char Char Char"/>
    <w:link w:val="UnderlineChar2CharChar"/>
    <w:rsid w:val="00557EFE"/>
    <w:rPr>
      <w:rFonts w:ascii="Calibri" w:eastAsia="MS Mincho" w:hAnsi="Calibri"/>
      <w:sz w:val="22"/>
      <w:szCs w:val="20"/>
      <w:u w:val="single"/>
    </w:rPr>
  </w:style>
  <w:style w:type="character" w:customStyle="1" w:styleId="CharacterStyle1">
    <w:name w:val="Character Style 1"/>
    <w:rsid w:val="00557EFE"/>
    <w:rPr>
      <w:sz w:val="20"/>
      <w:szCs w:val="20"/>
    </w:rPr>
  </w:style>
  <w:style w:type="character" w:customStyle="1" w:styleId="FontStyle177">
    <w:name w:val="Font Style177"/>
    <w:basedOn w:val="DefaultParagraphFont"/>
    <w:uiPriority w:val="99"/>
    <w:rsid w:val="00557EFE"/>
    <w:rPr>
      <w:rFonts w:ascii="Times New Roman" w:hAnsi="Times New Roman" w:cs="Times New Roman"/>
      <w:sz w:val="20"/>
      <w:szCs w:val="20"/>
    </w:rPr>
  </w:style>
  <w:style w:type="character" w:customStyle="1" w:styleId="FontStyle173">
    <w:name w:val="Font Style173"/>
    <w:basedOn w:val="DefaultParagraphFont"/>
    <w:uiPriority w:val="99"/>
    <w:rsid w:val="00557EFE"/>
    <w:rPr>
      <w:rFonts w:ascii="Times New Roman" w:hAnsi="Times New Roman" w:cs="Times New Roman"/>
      <w:sz w:val="14"/>
      <w:szCs w:val="14"/>
    </w:rPr>
  </w:style>
  <w:style w:type="character" w:customStyle="1" w:styleId="FontStyle151">
    <w:name w:val="Font Style151"/>
    <w:basedOn w:val="DefaultParagraphFont"/>
    <w:uiPriority w:val="99"/>
    <w:rsid w:val="00557EFE"/>
    <w:rPr>
      <w:rFonts w:ascii="Arial Narrow" w:hAnsi="Arial Narrow" w:cs="Arial Narrow"/>
      <w:b/>
      <w:bCs/>
      <w:sz w:val="12"/>
      <w:szCs w:val="12"/>
    </w:rPr>
  </w:style>
  <w:style w:type="character" w:customStyle="1" w:styleId="FontStyle156">
    <w:name w:val="Font Style156"/>
    <w:basedOn w:val="DefaultParagraphFont"/>
    <w:uiPriority w:val="99"/>
    <w:rsid w:val="00557EFE"/>
    <w:rPr>
      <w:rFonts w:ascii="Arial Narrow" w:hAnsi="Arial Narrow" w:cs="Arial Narrow"/>
      <w:sz w:val="8"/>
      <w:szCs w:val="8"/>
    </w:rPr>
  </w:style>
  <w:style w:type="character" w:customStyle="1" w:styleId="FontStyle160">
    <w:name w:val="Font Style160"/>
    <w:basedOn w:val="DefaultParagraphFont"/>
    <w:uiPriority w:val="99"/>
    <w:rsid w:val="00557EFE"/>
    <w:rPr>
      <w:rFonts w:ascii="Times New Roman" w:hAnsi="Times New Roman" w:cs="Times New Roman"/>
      <w:b/>
      <w:bCs/>
      <w:sz w:val="20"/>
      <w:szCs w:val="20"/>
    </w:rPr>
  </w:style>
  <w:style w:type="character" w:customStyle="1" w:styleId="FontStyle178">
    <w:name w:val="Font Style178"/>
    <w:basedOn w:val="DefaultParagraphFont"/>
    <w:uiPriority w:val="99"/>
    <w:rsid w:val="00557EFE"/>
    <w:rPr>
      <w:rFonts w:ascii="Times New Roman" w:hAnsi="Times New Roman" w:cs="Times New Roman"/>
      <w:sz w:val="18"/>
      <w:szCs w:val="18"/>
    </w:rPr>
  </w:style>
  <w:style w:type="paragraph" w:customStyle="1" w:styleId="Style14">
    <w:name w:val="Style14"/>
    <w:basedOn w:val="Normal"/>
    <w:uiPriority w:val="99"/>
    <w:qFormat/>
    <w:rsid w:val="00557EF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557EF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557EFE"/>
    <w:rPr>
      <w:rFonts w:ascii="Times New Roman" w:hAnsi="Times New Roman" w:cs="Times New Roman"/>
      <w:sz w:val="12"/>
      <w:szCs w:val="12"/>
    </w:rPr>
  </w:style>
  <w:style w:type="paragraph" w:customStyle="1" w:styleId="Style9">
    <w:name w:val="Style9"/>
    <w:basedOn w:val="Normal"/>
    <w:uiPriority w:val="99"/>
    <w:qFormat/>
    <w:rsid w:val="00557EF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557EF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557EF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557EFE"/>
    <w:rPr>
      <w:rFonts w:ascii="Times New Roman" w:hAnsi="Times New Roman" w:cs="Times New Roman"/>
      <w:sz w:val="16"/>
      <w:szCs w:val="16"/>
    </w:rPr>
  </w:style>
  <w:style w:type="character" w:customStyle="1" w:styleId="f">
    <w:name w:val="f"/>
    <w:basedOn w:val="DefaultParagraphFont"/>
    <w:rsid w:val="00557EFE"/>
  </w:style>
  <w:style w:type="character" w:customStyle="1" w:styleId="TagsChar2">
    <w:name w:val="Tags Char2"/>
    <w:uiPriority w:val="99"/>
    <w:rsid w:val="00557EFE"/>
    <w:rPr>
      <w:b/>
      <w:sz w:val="24"/>
    </w:rPr>
  </w:style>
  <w:style w:type="paragraph" w:customStyle="1" w:styleId="CardsFont6ptChar">
    <w:name w:val="Cards + Font: 6 pt Char"/>
    <w:basedOn w:val="Normal"/>
    <w:link w:val="CardsFont6ptCharChar"/>
    <w:qFormat/>
    <w:rsid w:val="00557EF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557EFE"/>
    <w:rPr>
      <w:rFonts w:ascii="Calibri" w:eastAsia="Times New Roman" w:hAnsi="Calibri"/>
      <w:sz w:val="12"/>
    </w:rPr>
  </w:style>
  <w:style w:type="character" w:customStyle="1" w:styleId="FontStyle172">
    <w:name w:val="Font Style172"/>
    <w:basedOn w:val="DefaultParagraphFont"/>
    <w:uiPriority w:val="99"/>
    <w:rsid w:val="00557EFE"/>
    <w:rPr>
      <w:rFonts w:ascii="Times New Roman" w:hAnsi="Times New Roman" w:cs="Times New Roman"/>
      <w:b/>
      <w:bCs/>
      <w:sz w:val="16"/>
      <w:szCs w:val="16"/>
    </w:rPr>
  </w:style>
  <w:style w:type="paragraph" w:customStyle="1" w:styleId="Style18">
    <w:name w:val="Style18"/>
    <w:basedOn w:val="Normal"/>
    <w:uiPriority w:val="99"/>
    <w:qFormat/>
    <w:rsid w:val="00557EF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557EFE"/>
    <w:rPr>
      <w:rFonts w:ascii="Times New Roman" w:hAnsi="Times New Roman" w:cs="Times New Roman"/>
      <w:i/>
      <w:iCs/>
      <w:sz w:val="16"/>
      <w:szCs w:val="16"/>
    </w:rPr>
  </w:style>
  <w:style w:type="character" w:customStyle="1" w:styleId="FontStyle162">
    <w:name w:val="Font Style162"/>
    <w:basedOn w:val="DefaultParagraphFont"/>
    <w:uiPriority w:val="99"/>
    <w:rsid w:val="00557EFE"/>
    <w:rPr>
      <w:rFonts w:ascii="Times New Roman" w:hAnsi="Times New Roman" w:cs="Times New Roman"/>
      <w:b/>
      <w:bCs/>
      <w:sz w:val="18"/>
      <w:szCs w:val="18"/>
    </w:rPr>
  </w:style>
  <w:style w:type="character" w:customStyle="1" w:styleId="FontStyle167">
    <w:name w:val="Font Style167"/>
    <w:basedOn w:val="DefaultParagraphFont"/>
    <w:uiPriority w:val="99"/>
    <w:rsid w:val="00557EFE"/>
    <w:rPr>
      <w:rFonts w:ascii="Times New Roman" w:hAnsi="Times New Roman" w:cs="Times New Roman"/>
      <w:sz w:val="10"/>
      <w:szCs w:val="10"/>
    </w:rPr>
  </w:style>
  <w:style w:type="character" w:customStyle="1" w:styleId="FontStyle174">
    <w:name w:val="Font Style174"/>
    <w:basedOn w:val="DefaultParagraphFont"/>
    <w:uiPriority w:val="99"/>
    <w:rsid w:val="00557EFE"/>
    <w:rPr>
      <w:rFonts w:ascii="Arial Narrow" w:hAnsi="Arial Narrow" w:cs="Arial Narrow"/>
      <w:b/>
      <w:bCs/>
      <w:sz w:val="18"/>
      <w:szCs w:val="18"/>
    </w:rPr>
  </w:style>
  <w:style w:type="paragraph" w:customStyle="1" w:styleId="Style47">
    <w:name w:val="Style47"/>
    <w:basedOn w:val="Normal"/>
    <w:uiPriority w:val="99"/>
    <w:qFormat/>
    <w:rsid w:val="00557EF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557EFE"/>
    <w:rPr>
      <w:rFonts w:ascii="Times New Roman" w:hAnsi="Times New Roman" w:cs="Times New Roman"/>
      <w:sz w:val="12"/>
      <w:szCs w:val="12"/>
    </w:rPr>
  </w:style>
  <w:style w:type="paragraph" w:customStyle="1" w:styleId="Style24">
    <w:name w:val="Style24"/>
    <w:basedOn w:val="Normal"/>
    <w:uiPriority w:val="99"/>
    <w:qFormat/>
    <w:rsid w:val="00557EF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557EF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557EF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557EFE"/>
    <w:rPr>
      <w:rFonts w:ascii="Times New Roman" w:hAnsi="Times New Roman" w:cs="Times New Roman"/>
      <w:b/>
      <w:bCs/>
      <w:sz w:val="18"/>
      <w:szCs w:val="18"/>
    </w:rPr>
  </w:style>
  <w:style w:type="paragraph" w:customStyle="1" w:styleId="Style21">
    <w:name w:val="Style21"/>
    <w:basedOn w:val="Normal"/>
    <w:uiPriority w:val="99"/>
    <w:qFormat/>
    <w:rsid w:val="00557EF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557EF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557EFE"/>
    <w:rPr>
      <w:rFonts w:ascii="Calibri" w:hAnsi="Calibri"/>
      <w:sz w:val="20"/>
      <w:szCs w:val="20"/>
    </w:rPr>
  </w:style>
  <w:style w:type="paragraph" w:customStyle="1" w:styleId="Standard">
    <w:name w:val="Standard"/>
    <w:uiPriority w:val="99"/>
    <w:qFormat/>
    <w:rsid w:val="00557EF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557EFE"/>
    <w:rPr>
      <w:color w:val="000000"/>
      <w:sz w:val="32"/>
      <w:szCs w:val="32"/>
    </w:rPr>
  </w:style>
  <w:style w:type="paragraph" w:customStyle="1" w:styleId="Cardnon-underlined">
    <w:name w:val="Card non-underlined"/>
    <w:basedOn w:val="Normal"/>
    <w:link w:val="Cardnon-underlinedChar"/>
    <w:autoRedefine/>
    <w:qFormat/>
    <w:rsid w:val="00557EFE"/>
    <w:rPr>
      <w:rFonts w:eastAsia="Times New Roman"/>
      <w:szCs w:val="20"/>
    </w:rPr>
  </w:style>
  <w:style w:type="character" w:customStyle="1" w:styleId="Cardnon-underlinedChar">
    <w:name w:val="Card non-underlined Char"/>
    <w:basedOn w:val="DefaultParagraphFont"/>
    <w:link w:val="Cardnon-underlined"/>
    <w:rsid w:val="00557EFE"/>
    <w:rPr>
      <w:rFonts w:ascii="Calibri" w:eastAsia="Times New Roman" w:hAnsi="Calibri"/>
      <w:sz w:val="22"/>
      <w:szCs w:val="20"/>
    </w:rPr>
  </w:style>
  <w:style w:type="numbering" w:customStyle="1" w:styleId="NoList1">
    <w:name w:val="No List1"/>
    <w:next w:val="NoList"/>
    <w:uiPriority w:val="99"/>
    <w:semiHidden/>
    <w:unhideWhenUsed/>
    <w:rsid w:val="00557EFE"/>
  </w:style>
  <w:style w:type="character" w:customStyle="1" w:styleId="TitleChar2">
    <w:name w:val="Title Char2"/>
    <w:aliases w:val="Non Read Text Char"/>
    <w:basedOn w:val="DefaultParagraphFont"/>
    <w:uiPriority w:val="10"/>
    <w:qFormat/>
    <w:locked/>
    <w:rsid w:val="00557EFE"/>
    <w:rPr>
      <w:b/>
      <w:bCs/>
      <w:u w:val="single"/>
    </w:rPr>
  </w:style>
  <w:style w:type="paragraph" w:styleId="TOC3">
    <w:name w:val="toc 3"/>
    <w:basedOn w:val="Normal"/>
    <w:next w:val="Normal"/>
    <w:autoRedefine/>
    <w:uiPriority w:val="39"/>
    <w:rsid w:val="00557EFE"/>
    <w:pPr>
      <w:ind w:left="400"/>
    </w:pPr>
    <w:rPr>
      <w:rFonts w:eastAsia="Times New Roman"/>
      <w:szCs w:val="20"/>
    </w:rPr>
  </w:style>
  <w:style w:type="paragraph" w:styleId="TOC4">
    <w:name w:val="toc 4"/>
    <w:basedOn w:val="Normal"/>
    <w:next w:val="Normal"/>
    <w:autoRedefine/>
    <w:uiPriority w:val="39"/>
    <w:rsid w:val="00557EFE"/>
    <w:pPr>
      <w:ind w:left="600"/>
    </w:pPr>
    <w:rPr>
      <w:rFonts w:eastAsia="Times New Roman"/>
      <w:szCs w:val="20"/>
    </w:rPr>
  </w:style>
  <w:style w:type="paragraph" w:styleId="TOC5">
    <w:name w:val="toc 5"/>
    <w:basedOn w:val="Normal"/>
    <w:next w:val="Normal"/>
    <w:autoRedefine/>
    <w:uiPriority w:val="39"/>
    <w:rsid w:val="00557EFE"/>
    <w:pPr>
      <w:ind w:left="800"/>
    </w:pPr>
    <w:rPr>
      <w:rFonts w:eastAsia="Times New Roman"/>
      <w:szCs w:val="20"/>
    </w:rPr>
  </w:style>
  <w:style w:type="paragraph" w:styleId="TOC6">
    <w:name w:val="toc 6"/>
    <w:basedOn w:val="Normal"/>
    <w:next w:val="Normal"/>
    <w:autoRedefine/>
    <w:uiPriority w:val="39"/>
    <w:rsid w:val="00557EFE"/>
    <w:pPr>
      <w:ind w:left="1000"/>
    </w:pPr>
    <w:rPr>
      <w:rFonts w:eastAsia="Times New Roman"/>
      <w:szCs w:val="20"/>
    </w:rPr>
  </w:style>
  <w:style w:type="paragraph" w:styleId="TOC7">
    <w:name w:val="toc 7"/>
    <w:basedOn w:val="Normal"/>
    <w:next w:val="Normal"/>
    <w:autoRedefine/>
    <w:uiPriority w:val="39"/>
    <w:rsid w:val="00557EFE"/>
    <w:pPr>
      <w:ind w:left="1200"/>
    </w:pPr>
    <w:rPr>
      <w:rFonts w:eastAsia="Times New Roman"/>
      <w:szCs w:val="20"/>
    </w:rPr>
  </w:style>
  <w:style w:type="paragraph" w:styleId="TOC8">
    <w:name w:val="toc 8"/>
    <w:basedOn w:val="Normal"/>
    <w:next w:val="Normal"/>
    <w:autoRedefine/>
    <w:uiPriority w:val="39"/>
    <w:rsid w:val="00557EFE"/>
    <w:pPr>
      <w:ind w:left="1400"/>
    </w:pPr>
    <w:rPr>
      <w:rFonts w:eastAsia="Times New Roman"/>
      <w:szCs w:val="20"/>
    </w:rPr>
  </w:style>
  <w:style w:type="character" w:customStyle="1" w:styleId="allocatoragentsleft">
    <w:name w:val="al_locatoragentsleft"/>
    <w:basedOn w:val="DefaultParagraphFont"/>
    <w:rsid w:val="00557EFE"/>
  </w:style>
  <w:style w:type="character" w:styleId="HTMLTypewriter">
    <w:name w:val="HTML Typewriter"/>
    <w:basedOn w:val="DefaultParagraphFont"/>
    <w:unhideWhenUsed/>
    <w:rsid w:val="00557EFE"/>
    <w:rPr>
      <w:rFonts w:ascii="Courier New" w:eastAsia="Times New Roman" w:hAnsi="Courier New" w:cs="Courier New"/>
      <w:sz w:val="20"/>
      <w:szCs w:val="20"/>
    </w:rPr>
  </w:style>
  <w:style w:type="character" w:customStyle="1" w:styleId="caps">
    <w:name w:val="caps"/>
    <w:basedOn w:val="DefaultParagraphFont"/>
    <w:rsid w:val="00557EFE"/>
  </w:style>
  <w:style w:type="character" w:customStyle="1" w:styleId="UnderlinesCharChar">
    <w:name w:val="Underlines Char Char"/>
    <w:basedOn w:val="DefaultParagraphFont"/>
    <w:rsid w:val="00557EFE"/>
    <w:rPr>
      <w:rFonts w:cs="Arial"/>
      <w:b/>
      <w:bCs/>
      <w:noProof w:val="0"/>
      <w:sz w:val="22"/>
      <w:szCs w:val="26"/>
      <w:u w:val="single"/>
      <w:lang w:val="en-US" w:eastAsia="en-US" w:bidi="ar-SA"/>
    </w:rPr>
  </w:style>
  <w:style w:type="paragraph" w:customStyle="1" w:styleId="Carding">
    <w:name w:val="Carding"/>
    <w:basedOn w:val="Normal"/>
    <w:uiPriority w:val="99"/>
    <w:qFormat/>
    <w:rsid w:val="00557EFE"/>
    <w:rPr>
      <w:rFonts w:eastAsia="Times New Roman"/>
      <w:sz w:val="18"/>
    </w:rPr>
  </w:style>
  <w:style w:type="character" w:customStyle="1" w:styleId="TagsChar1">
    <w:name w:val="Tags Char1"/>
    <w:aliases w:val="Super Script Char1,TagStyle Char1"/>
    <w:basedOn w:val="DefaultParagraphFont"/>
    <w:uiPriority w:val="1"/>
    <w:rsid w:val="00557EFE"/>
    <w:rPr>
      <w:rFonts w:ascii="Arial Narrow" w:hAnsi="Arial Narrow"/>
      <w:b/>
      <w:noProof w:val="0"/>
      <w:sz w:val="22"/>
      <w:szCs w:val="60"/>
      <w:lang w:val="en-US" w:eastAsia="en-US" w:bidi="ar-SA"/>
    </w:rPr>
  </w:style>
  <w:style w:type="character" w:customStyle="1" w:styleId="aunderline">
    <w:name w:val="aunderline"/>
    <w:basedOn w:val="DefaultParagraphFont"/>
    <w:qFormat/>
    <w:rsid w:val="00557EFE"/>
    <w:rPr>
      <w:rFonts w:ascii="Times New Roman" w:hAnsi="Times New Roman"/>
      <w:sz w:val="20"/>
      <w:szCs w:val="24"/>
      <w:u w:val="thick"/>
    </w:rPr>
  </w:style>
  <w:style w:type="character" w:customStyle="1" w:styleId="tagChar1">
    <w:name w:val="tag Char1"/>
    <w:basedOn w:val="DefaultParagraphFont"/>
    <w:rsid w:val="00557EFE"/>
    <w:rPr>
      <w:b/>
      <w:noProof w:val="0"/>
      <w:sz w:val="24"/>
      <w:lang w:val="en-US" w:eastAsia="en-US" w:bidi="ar-SA"/>
    </w:rPr>
  </w:style>
  <w:style w:type="character" w:customStyle="1" w:styleId="tagChar2">
    <w:name w:val="tag Char2"/>
    <w:basedOn w:val="DefaultParagraphFont"/>
    <w:uiPriority w:val="9"/>
    <w:qFormat/>
    <w:rsid w:val="00557EFE"/>
    <w:rPr>
      <w:b/>
      <w:noProof w:val="0"/>
      <w:sz w:val="24"/>
      <w:lang w:val="en-US" w:eastAsia="en-US" w:bidi="ar-SA"/>
    </w:rPr>
  </w:style>
  <w:style w:type="character" w:customStyle="1" w:styleId="Taggin-New">
    <w:name w:val="Taggin - New"/>
    <w:basedOn w:val="DefaultParagraphFont"/>
    <w:rsid w:val="00557EFE"/>
    <w:rPr>
      <w:rFonts w:ascii="Arial Narrow" w:hAnsi="Arial Narrow"/>
      <w:b/>
      <w:sz w:val="22"/>
    </w:rPr>
  </w:style>
  <w:style w:type="character" w:customStyle="1" w:styleId="Boxing-New">
    <w:name w:val="Boxing - New"/>
    <w:basedOn w:val="DefaultParagraphFont"/>
    <w:rsid w:val="00557EFE"/>
    <w:rPr>
      <w:rFonts w:ascii="Arial Narrow" w:hAnsi="Arial Narrow"/>
      <w:sz w:val="16"/>
      <w:u w:val="none"/>
      <w:bdr w:val="single" w:sz="4" w:space="0" w:color="auto"/>
    </w:rPr>
  </w:style>
  <w:style w:type="character" w:customStyle="1" w:styleId="ilad">
    <w:name w:val="il_ad"/>
    <w:rsid w:val="00557EFE"/>
  </w:style>
  <w:style w:type="paragraph" w:customStyle="1" w:styleId="CardsHighlighted">
    <w:name w:val="Cards Highlighted"/>
    <w:next w:val="Normal"/>
    <w:link w:val="CardsHighlightedChar"/>
    <w:qFormat/>
    <w:rsid w:val="00557EF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557EFE"/>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557EFE"/>
    <w:rPr>
      <w:rFonts w:ascii="Garamond" w:hAnsi="Garamond"/>
      <w:sz w:val="22"/>
      <w:szCs w:val="24"/>
      <w:u w:val="single"/>
      <w:lang w:val="en-US" w:eastAsia="en-US" w:bidi="ar-SA"/>
    </w:rPr>
  </w:style>
  <w:style w:type="paragraph" w:customStyle="1" w:styleId="Style2">
    <w:name w:val="Style2"/>
    <w:basedOn w:val="Heading4"/>
    <w:uiPriority w:val="99"/>
    <w:qFormat/>
    <w:rsid w:val="00557EFE"/>
    <w:pPr>
      <w:spacing w:before="0"/>
    </w:pPr>
    <w:rPr>
      <w:rFonts w:eastAsia="Times New Roman" w:cs="Times New Roman"/>
      <w:b w:val="0"/>
      <w:bCs w:val="0"/>
      <w:caps/>
      <w:sz w:val="24"/>
      <w:szCs w:val="20"/>
    </w:rPr>
  </w:style>
  <w:style w:type="character" w:customStyle="1" w:styleId="pagetitle">
    <w:name w:val="pagetitle"/>
    <w:basedOn w:val="DefaultParagraphFont"/>
    <w:rsid w:val="00557EFE"/>
  </w:style>
  <w:style w:type="paragraph" w:customStyle="1" w:styleId="text">
    <w:name w:val="text"/>
    <w:basedOn w:val="Normal"/>
    <w:uiPriority w:val="99"/>
    <w:qFormat/>
    <w:rsid w:val="00557EFE"/>
    <w:pPr>
      <w:spacing w:before="100" w:beforeAutospacing="1" w:after="100" w:afterAutospacing="1"/>
    </w:pPr>
    <w:rPr>
      <w:rFonts w:eastAsia="Times New Roman"/>
    </w:rPr>
  </w:style>
  <w:style w:type="character" w:customStyle="1" w:styleId="StyleUnderlineCharChar9ptBold1">
    <w:name w:val="Style Underline Char Char + 9 pt Bold1"/>
    <w:rsid w:val="00557EF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57EFE"/>
    <w:rPr>
      <w:rFonts w:ascii="Times New Roman" w:hAnsi="Times New Roman"/>
      <w:sz w:val="20"/>
      <w:szCs w:val="24"/>
      <w:u w:val="single"/>
      <w:lang w:val="en-US" w:eastAsia="en-US" w:bidi="ar-SA"/>
    </w:rPr>
  </w:style>
  <w:style w:type="character" w:customStyle="1" w:styleId="Style9ptBoldUnderline">
    <w:name w:val="Style 9 pt Bold Underline"/>
    <w:rsid w:val="00557EFE"/>
    <w:rPr>
      <w:b/>
      <w:bCs/>
      <w:sz w:val="20"/>
      <w:u w:val="single"/>
    </w:rPr>
  </w:style>
  <w:style w:type="paragraph" w:customStyle="1" w:styleId="StyleUnderline9pt0">
    <w:name w:val="Style Underline + 9 pt"/>
    <w:link w:val="StyleUnderline9ptChar"/>
    <w:qFormat/>
    <w:rsid w:val="00557EFE"/>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557EFE"/>
    <w:rPr>
      <w:rFonts w:ascii="Arial" w:eastAsia="Times New Roman" w:hAnsi="Arial" w:cs="Times New Roman"/>
      <w:sz w:val="22"/>
      <w:szCs w:val="20"/>
      <w:u w:val="single"/>
    </w:rPr>
  </w:style>
  <w:style w:type="character" w:customStyle="1" w:styleId="StyleUnderlineChar1Bold">
    <w:name w:val="Style Underline Char1 + Bold"/>
    <w:rsid w:val="00557EF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57EFE"/>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557EFE"/>
    <w:rPr>
      <w:rFonts w:ascii="Calibri" w:hAnsi="Calibri"/>
      <w:kern w:val="32"/>
      <w:sz w:val="22"/>
      <w:szCs w:val="20"/>
      <w:u w:val="single"/>
      <w:lang w:eastAsia="ar-SA"/>
    </w:rPr>
  </w:style>
  <w:style w:type="character" w:customStyle="1" w:styleId="TagsCharCharChar">
    <w:name w:val="Tags Char Char Char"/>
    <w:basedOn w:val="DefaultParagraphFont"/>
    <w:rsid w:val="00557EF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557EF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557EFE"/>
    <w:rPr>
      <w:color w:val="000000"/>
      <w:sz w:val="20"/>
      <w:u w:val="single"/>
    </w:rPr>
  </w:style>
  <w:style w:type="character" w:customStyle="1" w:styleId="Style11ptBlack">
    <w:name w:val="Style 11 pt Black"/>
    <w:basedOn w:val="DefaultParagraphFont"/>
    <w:rsid w:val="00557EFE"/>
    <w:rPr>
      <w:color w:val="000000"/>
      <w:sz w:val="20"/>
    </w:rPr>
  </w:style>
  <w:style w:type="character" w:customStyle="1" w:styleId="StyleUnderlineCharTimesBold">
    <w:name w:val="Style Underline Char + Times Bold"/>
    <w:basedOn w:val="DefaultParagraphFont"/>
    <w:rsid w:val="00557EFE"/>
    <w:rPr>
      <w:rFonts w:ascii="Times" w:hAnsi="Times"/>
      <w:b w:val="0"/>
      <w:bCs/>
      <w:sz w:val="20"/>
      <w:u w:val="single"/>
    </w:rPr>
  </w:style>
  <w:style w:type="character" w:customStyle="1" w:styleId="blubigktbiz">
    <w:name w:val="blubigktbiz"/>
    <w:rsid w:val="00557EF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57EFE"/>
  </w:style>
  <w:style w:type="character" w:customStyle="1" w:styleId="StyleevidencetextBorderSinglesolidlineAuto05ptLChar">
    <w:name w:val="Style evidence text + Border: : (Single solid line Auto  0.5 pt L... Char"/>
    <w:link w:val="StyleevidencetextBorderSinglesolidlineAuto05ptL"/>
    <w:rsid w:val="00557EFE"/>
    <w:rPr>
      <w:rFonts w:ascii="Calibri" w:hAnsi="Calibri"/>
      <w:color w:val="000000"/>
      <w:sz w:val="22"/>
      <w:lang w:val="x-none" w:eastAsia="x-none"/>
    </w:rPr>
  </w:style>
  <w:style w:type="character" w:customStyle="1" w:styleId="Style4CharChar">
    <w:name w:val="Style4 Char Char"/>
    <w:basedOn w:val="DefaultParagraphFont"/>
    <w:rsid w:val="00557EFE"/>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557EFE"/>
    <w:rPr>
      <w:rFonts w:ascii="Times New Roman" w:hAnsi="Times New Roman" w:cs="Times New Roman"/>
      <w:sz w:val="16"/>
      <w:szCs w:val="16"/>
    </w:rPr>
  </w:style>
  <w:style w:type="character" w:customStyle="1" w:styleId="StyleEmphasisArial12ptBold">
    <w:name w:val="Style Emphasis + Arial 12 pt Bold"/>
    <w:rsid w:val="00557EFE"/>
    <w:rPr>
      <w:rFonts w:ascii="Arial" w:hAnsi="Arial"/>
      <w:b/>
      <w:bCs/>
      <w:i/>
      <w:iCs/>
      <w:sz w:val="24"/>
    </w:rPr>
  </w:style>
  <w:style w:type="character" w:customStyle="1" w:styleId="super">
    <w:name w:val="super"/>
    <w:rsid w:val="00557EFE"/>
  </w:style>
  <w:style w:type="character" w:customStyle="1" w:styleId="text30">
    <w:name w:val="text30"/>
    <w:rsid w:val="00557EFE"/>
  </w:style>
  <w:style w:type="character" w:customStyle="1" w:styleId="uppercase">
    <w:name w:val="uppercase"/>
    <w:rsid w:val="00557EFE"/>
  </w:style>
  <w:style w:type="character" w:customStyle="1" w:styleId="bodytext0">
    <w:name w:val="bodytext"/>
    <w:rsid w:val="00557EFE"/>
  </w:style>
  <w:style w:type="character" w:customStyle="1" w:styleId="entry-title">
    <w:name w:val="entry-title"/>
    <w:rsid w:val="00557EFE"/>
  </w:style>
  <w:style w:type="character" w:customStyle="1" w:styleId="BodyTextIndentChar1">
    <w:name w:val="Body Text Indent Char1"/>
    <w:basedOn w:val="DefaultParagraphFont"/>
    <w:uiPriority w:val="99"/>
    <w:semiHidden/>
    <w:rsid w:val="00557EFE"/>
    <w:rPr>
      <w:rFonts w:ascii="Times New Roman" w:hAnsi="Times New Roman" w:cs="Times New Roman"/>
      <w:sz w:val="20"/>
    </w:rPr>
  </w:style>
  <w:style w:type="character" w:customStyle="1" w:styleId="Style6pt">
    <w:name w:val="Style 6 pt"/>
    <w:basedOn w:val="DefaultParagraphFont"/>
    <w:qFormat/>
    <w:rsid w:val="00557EFE"/>
    <w:rPr>
      <w:sz w:val="12"/>
    </w:rPr>
  </w:style>
  <w:style w:type="character" w:customStyle="1" w:styleId="CiteCharCharCharCharCharChar">
    <w:name w:val="Cite Char Char Char Char Char Char"/>
    <w:basedOn w:val="DefaultParagraphFont"/>
    <w:rsid w:val="00557EFE"/>
    <w:rPr>
      <w:b/>
      <w:noProof w:val="0"/>
      <w:sz w:val="22"/>
      <w:szCs w:val="24"/>
      <w:u w:val="single"/>
      <w:lang w:val="en-US" w:eastAsia="en-US" w:bidi="ar-SA"/>
    </w:rPr>
  </w:style>
  <w:style w:type="character" w:customStyle="1" w:styleId="mainbody1">
    <w:name w:val="mainbody1"/>
    <w:basedOn w:val="DefaultParagraphFont"/>
    <w:rsid w:val="00557EFE"/>
    <w:rPr>
      <w:rFonts w:ascii="Verdana" w:hAnsi="Verdana" w:hint="default"/>
      <w:color w:val="000000"/>
      <w:sz w:val="22"/>
      <w:szCs w:val="22"/>
    </w:rPr>
  </w:style>
  <w:style w:type="character" w:customStyle="1" w:styleId="ssl4">
    <w:name w:val="ss_l4"/>
    <w:basedOn w:val="DefaultParagraphFont"/>
    <w:rsid w:val="00557EFE"/>
  </w:style>
  <w:style w:type="paragraph" w:customStyle="1" w:styleId="StyleNormalWeb11ptUnderline">
    <w:name w:val="Style Normal (Web) + 11 pt Underline"/>
    <w:basedOn w:val="NormalWeb"/>
    <w:link w:val="StyleNormalWeb11ptUnderlineChar"/>
    <w:qFormat/>
    <w:rsid w:val="00557EFE"/>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557EFE"/>
    <w:rPr>
      <w:rFonts w:ascii="Calibri" w:eastAsia="Calibri" w:hAnsi="Calibri" w:cs="Calibri"/>
      <w:sz w:val="22"/>
      <w:u w:val="single"/>
    </w:rPr>
  </w:style>
  <w:style w:type="character" w:customStyle="1" w:styleId="cit-first-element">
    <w:name w:val="cit-first-element"/>
    <w:basedOn w:val="DefaultParagraphFont"/>
    <w:rsid w:val="00557EFE"/>
  </w:style>
  <w:style w:type="character" w:customStyle="1" w:styleId="title1">
    <w:name w:val="title1"/>
    <w:basedOn w:val="DefaultParagraphFont"/>
    <w:rsid w:val="00557EFE"/>
  </w:style>
  <w:style w:type="character" w:customStyle="1" w:styleId="StyleThickunderline1">
    <w:name w:val="Style Thick underline1"/>
    <w:basedOn w:val="DefaultParagraphFont"/>
    <w:rsid w:val="00557EF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557EFE"/>
    <w:rPr>
      <w:rFonts w:ascii="Georgia" w:hAnsi="Georgia"/>
    </w:rPr>
  </w:style>
  <w:style w:type="character" w:customStyle="1" w:styleId="FooterChar1">
    <w:name w:val="Footer Char1"/>
    <w:basedOn w:val="DefaultParagraphFont"/>
    <w:uiPriority w:val="99"/>
    <w:semiHidden/>
    <w:rsid w:val="00557EFE"/>
    <w:rPr>
      <w:rFonts w:ascii="Georgia" w:hAnsi="Georgia"/>
    </w:rPr>
  </w:style>
  <w:style w:type="character" w:customStyle="1" w:styleId="UnderlineBold0">
    <w:name w:val="Underline Bold"/>
    <w:qFormat/>
    <w:rsid w:val="00557EFE"/>
    <w:rPr>
      <w:b/>
      <w:sz w:val="20"/>
      <w:u w:val="single"/>
    </w:rPr>
  </w:style>
  <w:style w:type="paragraph" w:customStyle="1" w:styleId="Underline20">
    <w:name w:val="Underline2"/>
    <w:basedOn w:val="Normal"/>
    <w:link w:val="Underline2Char"/>
    <w:autoRedefine/>
    <w:uiPriority w:val="4"/>
    <w:qFormat/>
    <w:rsid w:val="00557EFE"/>
    <w:rPr>
      <w:b/>
      <w:u w:val="single"/>
    </w:rPr>
  </w:style>
  <w:style w:type="character" w:customStyle="1" w:styleId="Underline2Char">
    <w:name w:val="Underline2 Char"/>
    <w:basedOn w:val="DefaultParagraphFont"/>
    <w:link w:val="Underline20"/>
    <w:uiPriority w:val="4"/>
    <w:rsid w:val="00557EFE"/>
    <w:rPr>
      <w:rFonts w:ascii="Calibri" w:hAnsi="Calibri"/>
      <w:b/>
      <w:sz w:val="22"/>
      <w:u w:val="single"/>
    </w:rPr>
  </w:style>
  <w:style w:type="character" w:customStyle="1" w:styleId="NormalTextChar">
    <w:name w:val="Normal Text Char"/>
    <w:link w:val="NormalText"/>
    <w:rsid w:val="00557EFE"/>
    <w:rPr>
      <w:rFonts w:ascii="Calibri" w:eastAsia="Times New Roman" w:hAnsi="Calibri"/>
      <w:sz w:val="22"/>
      <w:szCs w:val="26"/>
    </w:rPr>
  </w:style>
  <w:style w:type="paragraph" w:customStyle="1" w:styleId="TableParagraph">
    <w:name w:val="Table Paragraph"/>
    <w:basedOn w:val="Normal"/>
    <w:uiPriority w:val="1"/>
    <w:qFormat/>
    <w:rsid w:val="00557EFE"/>
    <w:pPr>
      <w:widowControl w:val="0"/>
    </w:pPr>
  </w:style>
  <w:style w:type="character" w:customStyle="1" w:styleId="UnderlineChar0">
    <w:name w:val="UnderlineChar"/>
    <w:rsid w:val="00557EFE"/>
    <w:rPr>
      <w:sz w:val="24"/>
      <w:u w:val="single"/>
      <w:shd w:val="clear" w:color="auto" w:fill="auto"/>
    </w:rPr>
  </w:style>
  <w:style w:type="character" w:customStyle="1" w:styleId="foreground">
    <w:name w:val="foreground"/>
    <w:basedOn w:val="DefaultParagraphFont"/>
    <w:rsid w:val="00557EFE"/>
  </w:style>
  <w:style w:type="paragraph" w:customStyle="1" w:styleId="StyleCircled11pt">
    <w:name w:val="Style Circled + 11 pt"/>
    <w:basedOn w:val="Normal"/>
    <w:link w:val="StyleCircled11ptChar"/>
    <w:qFormat/>
    <w:rsid w:val="00557EFE"/>
    <w:rPr>
      <w:rFonts w:eastAsia="Times New Roman"/>
      <w:b/>
      <w:bCs/>
      <w:sz w:val="20"/>
      <w:u w:val="single"/>
    </w:rPr>
  </w:style>
  <w:style w:type="character" w:customStyle="1" w:styleId="StyleCircled11ptChar">
    <w:name w:val="Style Circled + 11 pt Char"/>
    <w:link w:val="StyleCircled11pt"/>
    <w:rsid w:val="00557EFE"/>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557EF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557EFE"/>
    <w:rPr>
      <w:rFonts w:ascii="Times" w:eastAsia="Times New Roman" w:hAnsi="Times"/>
      <w:sz w:val="20"/>
      <w:szCs w:val="28"/>
      <w:u w:val="single"/>
    </w:rPr>
  </w:style>
  <w:style w:type="paragraph" w:customStyle="1" w:styleId="cite20">
    <w:name w:val="cite2"/>
    <w:basedOn w:val="Normal"/>
    <w:uiPriority w:val="99"/>
    <w:qFormat/>
    <w:rsid w:val="00557EFE"/>
    <w:rPr>
      <w:rFonts w:eastAsia="Times New Roman"/>
      <w:color w:val="000000"/>
      <w:sz w:val="20"/>
      <w:szCs w:val="20"/>
    </w:rPr>
  </w:style>
  <w:style w:type="character" w:customStyle="1" w:styleId="postby">
    <w:name w:val="post_by"/>
    <w:basedOn w:val="DefaultParagraphFont"/>
    <w:rsid w:val="00557EFE"/>
  </w:style>
  <w:style w:type="character" w:customStyle="1" w:styleId="Style11ptBorderSinglesolidlineAuto05ptLinewidth">
    <w:name w:val="Style 11 pt Border: : (Single solid line Auto  0.5 pt Line width)"/>
    <w:rsid w:val="00557EFE"/>
    <w:rPr>
      <w:sz w:val="20"/>
      <w:bdr w:val="single" w:sz="4" w:space="0" w:color="auto" w:frame="1"/>
    </w:rPr>
  </w:style>
  <w:style w:type="character" w:customStyle="1" w:styleId="StyleUnderlineChar9ptBorderSinglesolidlineAuto0">
    <w:name w:val="Style Underline Char + 9 pt Border: : (Single solid line Auto  0..."/>
    <w:rsid w:val="00557EF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57EF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57EF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57EF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57EFE"/>
    <w:rPr>
      <w:sz w:val="20"/>
      <w:szCs w:val="24"/>
      <w:u w:val="single"/>
      <w:bdr w:val="single" w:sz="4" w:space="0" w:color="auto"/>
      <w:lang w:val="en-US" w:eastAsia="en-US" w:bidi="ar-SA"/>
    </w:rPr>
  </w:style>
  <w:style w:type="character" w:customStyle="1" w:styleId="StyleLatinGaramondUnderline">
    <w:name w:val="Style (Latin) Garamond Underline"/>
    <w:rsid w:val="00557EFE"/>
    <w:rPr>
      <w:rFonts w:ascii="Times New Roman" w:hAnsi="Times New Roman"/>
      <w:sz w:val="20"/>
      <w:u w:val="single"/>
    </w:rPr>
  </w:style>
  <w:style w:type="character" w:customStyle="1" w:styleId="StyleLatinGaramond">
    <w:name w:val="Style (Latin) Garamond"/>
    <w:rsid w:val="00557EFE"/>
    <w:rPr>
      <w:rFonts w:ascii="Times New Roman" w:hAnsi="Times New Roman"/>
      <w:sz w:val="20"/>
    </w:rPr>
  </w:style>
  <w:style w:type="character" w:customStyle="1" w:styleId="styletimesnewroman12ptbold0">
    <w:name w:val="styletimesnewroman12ptbold"/>
    <w:basedOn w:val="DefaultParagraphFont"/>
    <w:rsid w:val="00557EFE"/>
  </w:style>
  <w:style w:type="character" w:customStyle="1" w:styleId="CharCharCharCharChar">
    <w:name w:val="Char Char Char Char Char"/>
    <w:aliases w:val="Char Char Char Char,Char Char Char Char Char Char Char1,Heading 2 Char1 Char Char Char Char Char Char"/>
    <w:basedOn w:val="DefaultParagraphFont"/>
    <w:rsid w:val="00557EFE"/>
    <w:rPr>
      <w:rFonts w:cs="Arial"/>
      <w:b/>
      <w:bCs/>
      <w:iCs/>
      <w:sz w:val="24"/>
      <w:szCs w:val="28"/>
      <w:lang w:val="en-US" w:eastAsia="en-US" w:bidi="ar-SA"/>
    </w:rPr>
  </w:style>
  <w:style w:type="character" w:customStyle="1" w:styleId="mainheading">
    <w:name w:val="mainheading"/>
    <w:basedOn w:val="DefaultParagraphFont"/>
    <w:rsid w:val="00557EFE"/>
  </w:style>
  <w:style w:type="paragraph" w:customStyle="1" w:styleId="BoldandUnderlineChar2CharChar">
    <w:name w:val="Bold and Underline Char2 Char Char"/>
    <w:basedOn w:val="Normal"/>
    <w:link w:val="BoldandUnderlineChar2CharCharChar"/>
    <w:qFormat/>
    <w:rsid w:val="00557EF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57EFE"/>
    <w:rPr>
      <w:rFonts w:ascii="Calibri" w:eastAsia="Times New Roman" w:hAnsi="Calibri"/>
      <w:b/>
      <w:sz w:val="22"/>
      <w:u w:val="single"/>
    </w:rPr>
  </w:style>
  <w:style w:type="character" w:customStyle="1" w:styleId="StyleUnderlineChar9ptChar">
    <w:name w:val="Style Underline Char + 9 pt Char"/>
    <w:basedOn w:val="UnderlineCharChar"/>
    <w:rsid w:val="00557EF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557EF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57EFE"/>
    <w:rPr>
      <w:sz w:val="16"/>
    </w:rPr>
  </w:style>
  <w:style w:type="paragraph" w:customStyle="1" w:styleId="Reduce8pt">
    <w:name w:val="Reduce 8pt"/>
    <w:basedOn w:val="Normal"/>
    <w:link w:val="Reduce8ptCharChar"/>
    <w:qFormat/>
    <w:rsid w:val="00557EFE"/>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557EFE"/>
    <w:pPr>
      <w:contextualSpacing/>
    </w:pPr>
    <w:rPr>
      <w:rFonts w:eastAsia="Calibri"/>
    </w:rPr>
  </w:style>
  <w:style w:type="character" w:customStyle="1" w:styleId="CardIndentedChar">
    <w:name w:val="Card (Indented) Char"/>
    <w:link w:val="CardIndented"/>
    <w:locked/>
    <w:rsid w:val="00557EFE"/>
    <w:rPr>
      <w:rFonts w:ascii="Calibri" w:hAnsi="Calibri"/>
      <w:sz w:val="22"/>
    </w:rPr>
  </w:style>
  <w:style w:type="character" w:customStyle="1" w:styleId="citenon-boldChar">
    <w:name w:val="cite non-bold Char"/>
    <w:basedOn w:val="DefaultParagraphFont"/>
    <w:link w:val="citenon-bold"/>
    <w:locked/>
    <w:rsid w:val="00557EFE"/>
    <w:rPr>
      <w:rFonts w:ascii="Garamond" w:eastAsia="Times New Roman" w:hAnsi="Garamond"/>
      <w:sz w:val="22"/>
      <w:szCs w:val="20"/>
    </w:rPr>
  </w:style>
  <w:style w:type="character" w:customStyle="1" w:styleId="boldciteChar4">
    <w:name w:val="bold cite Char4"/>
    <w:link w:val="boldcite"/>
    <w:locked/>
    <w:rsid w:val="00557EFE"/>
    <w:rPr>
      <w:rFonts w:eastAsia="Times New Roman" w:cs="Times New Roman"/>
      <w:b/>
      <w:color w:val="000000"/>
      <w:sz w:val="20"/>
      <w:u w:val="thick" w:color="000000"/>
    </w:rPr>
  </w:style>
  <w:style w:type="paragraph" w:customStyle="1" w:styleId="boldcite">
    <w:name w:val="bold cite"/>
    <w:basedOn w:val="Normal"/>
    <w:link w:val="boldciteChar4"/>
    <w:qFormat/>
    <w:rsid w:val="00557EFE"/>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557EF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557EFE"/>
    <w:rPr>
      <w:rFonts w:eastAsia="Calibri"/>
      <w:b/>
    </w:rPr>
  </w:style>
  <w:style w:type="character" w:customStyle="1" w:styleId="HeadingsBaseChar">
    <w:name w:val="Headings Base Char"/>
    <w:basedOn w:val="DefaultParagraphFont"/>
    <w:link w:val="HeadingsBase"/>
    <w:locked/>
    <w:rsid w:val="00557EFE"/>
    <w:rPr>
      <w:rFonts w:ascii="Times New Roman" w:hAnsi="Times New Roman" w:cs="Times New Roman"/>
      <w:b/>
      <w:sz w:val="32"/>
    </w:rPr>
  </w:style>
  <w:style w:type="paragraph" w:customStyle="1" w:styleId="HeadingsBase">
    <w:name w:val="Headings Base"/>
    <w:basedOn w:val="Normal"/>
    <w:link w:val="HeadingsBaseChar"/>
    <w:qFormat/>
    <w:rsid w:val="00557EF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557EFE"/>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557EFE"/>
    <w:pPr>
      <w:spacing w:line="480" w:lineRule="auto"/>
      <w:ind w:firstLine="720"/>
    </w:pPr>
    <w:rPr>
      <w:rFonts w:eastAsia="Calibri"/>
    </w:rPr>
  </w:style>
  <w:style w:type="paragraph" w:customStyle="1" w:styleId="SchoolBlockQuote">
    <w:name w:val="School Block Quote"/>
    <w:basedOn w:val="SchoolPaper"/>
    <w:uiPriority w:val="99"/>
    <w:qFormat/>
    <w:rsid w:val="00557EFE"/>
  </w:style>
  <w:style w:type="paragraph" w:customStyle="1" w:styleId="SchoolWorksCited">
    <w:name w:val="School Works Cited"/>
    <w:basedOn w:val="SchoolPaper"/>
    <w:uiPriority w:val="99"/>
    <w:qFormat/>
    <w:rsid w:val="00557EFE"/>
  </w:style>
  <w:style w:type="paragraph" w:customStyle="1" w:styleId="BlockQuote">
    <w:name w:val="Block Quote"/>
    <w:basedOn w:val="Normal"/>
    <w:uiPriority w:val="99"/>
    <w:qFormat/>
    <w:rsid w:val="00557EFE"/>
    <w:pPr>
      <w:ind w:left="720" w:right="720"/>
    </w:pPr>
    <w:rPr>
      <w:rFonts w:eastAsia="Calibri"/>
    </w:rPr>
  </w:style>
  <w:style w:type="paragraph" w:customStyle="1" w:styleId="PaperBody">
    <w:name w:val="Paper Body"/>
    <w:basedOn w:val="Normal"/>
    <w:uiPriority w:val="99"/>
    <w:qFormat/>
    <w:rsid w:val="00557EFE"/>
    <w:pPr>
      <w:spacing w:line="480" w:lineRule="auto"/>
      <w:ind w:firstLine="720"/>
    </w:pPr>
    <w:rPr>
      <w:rFonts w:eastAsia="Calibri"/>
    </w:rPr>
  </w:style>
  <w:style w:type="paragraph" w:customStyle="1" w:styleId="PaperCitation">
    <w:name w:val="Paper Citation"/>
    <w:basedOn w:val="Normal"/>
    <w:uiPriority w:val="99"/>
    <w:qFormat/>
    <w:rsid w:val="00557EFE"/>
    <w:pPr>
      <w:spacing w:line="480" w:lineRule="auto"/>
      <w:ind w:left="720" w:hanging="720"/>
    </w:pPr>
    <w:rPr>
      <w:rFonts w:eastAsia="Calibri"/>
    </w:rPr>
  </w:style>
  <w:style w:type="character" w:customStyle="1" w:styleId="hatChar">
    <w:name w:val="hat Char"/>
    <w:basedOn w:val="DefaultParagraphFont"/>
    <w:link w:val="hat"/>
    <w:locked/>
    <w:rsid w:val="00557EFE"/>
    <w:rPr>
      <w:rFonts w:ascii="Calibri" w:eastAsia="Times New Roman" w:hAnsi="Calibri"/>
      <w:b/>
      <w:bCs/>
      <w:sz w:val="32"/>
      <w:u w:val="single"/>
      <w:lang w:bidi="en-US"/>
    </w:rPr>
  </w:style>
  <w:style w:type="paragraph" w:customStyle="1" w:styleId="WW-Default">
    <w:name w:val="WW-Default"/>
    <w:uiPriority w:val="99"/>
    <w:qFormat/>
    <w:rsid w:val="00557EFE"/>
    <w:pPr>
      <w:suppressAutoHyphens/>
    </w:pPr>
    <w:rPr>
      <w:rFonts w:ascii="Georgia" w:eastAsia="Calibri" w:hAnsi="Georgia" w:cs="Calibri"/>
      <w:sz w:val="22"/>
      <w:szCs w:val="22"/>
      <w:lang w:eastAsia="ar-SA"/>
    </w:rPr>
  </w:style>
  <w:style w:type="paragraph" w:customStyle="1" w:styleId="B-TagCite">
    <w:name w:val="B-TagCite"/>
    <w:uiPriority w:val="99"/>
    <w:qFormat/>
    <w:rsid w:val="00557EF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557EFE"/>
    <w:rPr>
      <w:rFonts w:ascii="Times New Roman" w:hAnsi="Times New Roman" w:cs="Times New Roman"/>
      <w:b/>
      <w:sz w:val="20"/>
    </w:rPr>
  </w:style>
  <w:style w:type="paragraph" w:customStyle="1" w:styleId="MicroText">
    <w:name w:val="MicroText"/>
    <w:basedOn w:val="Normal"/>
    <w:next w:val="Normal"/>
    <w:link w:val="MicroTextChar"/>
    <w:qFormat/>
    <w:rsid w:val="00557EFE"/>
    <w:rPr>
      <w:rFonts w:ascii="Arial Narrow" w:hAnsi="Arial Narrow"/>
      <w:sz w:val="12"/>
    </w:rPr>
  </w:style>
  <w:style w:type="character" w:customStyle="1" w:styleId="Footnote2Char">
    <w:name w:val="Footnote2 Char"/>
    <w:link w:val="Footnote2"/>
    <w:locked/>
    <w:rsid w:val="00557EFE"/>
  </w:style>
  <w:style w:type="paragraph" w:customStyle="1" w:styleId="Footnote2">
    <w:name w:val="Footnote2"/>
    <w:basedOn w:val="Normal"/>
    <w:next w:val="Normal"/>
    <w:link w:val="Footnote2Char"/>
    <w:autoRedefine/>
    <w:qFormat/>
    <w:rsid w:val="00557EFE"/>
    <w:pPr>
      <w:spacing w:after="120" w:line="480" w:lineRule="auto"/>
    </w:pPr>
    <w:rPr>
      <w:rFonts w:asciiTheme="minorHAnsi" w:hAnsiTheme="minorHAnsi"/>
      <w:sz w:val="24"/>
    </w:rPr>
  </w:style>
  <w:style w:type="paragraph" w:customStyle="1" w:styleId="indent">
    <w:name w:val="indent"/>
    <w:basedOn w:val="Normal"/>
    <w:qFormat/>
    <w:rsid w:val="00557EFE"/>
    <w:pPr>
      <w:spacing w:before="100" w:beforeAutospacing="1" w:after="100" w:afterAutospacing="1"/>
    </w:pPr>
    <w:rPr>
      <w:rFonts w:eastAsia="Times New Roman"/>
    </w:rPr>
  </w:style>
  <w:style w:type="paragraph" w:customStyle="1" w:styleId="PageHeaderLine1">
    <w:name w:val="PageHeaderLine1"/>
    <w:basedOn w:val="Normal"/>
    <w:uiPriority w:val="99"/>
    <w:qFormat/>
    <w:rsid w:val="00557EFE"/>
    <w:pPr>
      <w:tabs>
        <w:tab w:val="right" w:pos="10800"/>
      </w:tabs>
    </w:pPr>
    <w:rPr>
      <w:rFonts w:eastAsia="Calibri"/>
      <w:b/>
    </w:rPr>
  </w:style>
  <w:style w:type="paragraph" w:customStyle="1" w:styleId="PageHeaderLine2">
    <w:name w:val="PageHeaderLine2"/>
    <w:basedOn w:val="Normal"/>
    <w:next w:val="Normal"/>
    <w:link w:val="PageHeaderLine2Char"/>
    <w:qFormat/>
    <w:rsid w:val="00557EF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57EFE"/>
    <w:rPr>
      <w:rFonts w:ascii="Times New Roman" w:hAnsi="Times New Roman" w:cs="Times New Roman"/>
      <w:sz w:val="20"/>
    </w:rPr>
  </w:style>
  <w:style w:type="paragraph" w:customStyle="1" w:styleId="CardText1">
    <w:name w:val="CardText"/>
    <w:basedOn w:val="Normal"/>
    <w:link w:val="CardTextChar3"/>
    <w:qFormat/>
    <w:rsid w:val="00557EFE"/>
    <w:pPr>
      <w:ind w:left="288"/>
    </w:pPr>
    <w:rPr>
      <w:rFonts w:ascii="Times New Roman" w:hAnsi="Times New Roman" w:cs="Times New Roman"/>
      <w:sz w:val="20"/>
    </w:rPr>
  </w:style>
  <w:style w:type="character" w:customStyle="1" w:styleId="stylestylebold12pt">
    <w:name w:val="stylestylebold12pt"/>
    <w:basedOn w:val="DefaultParagraphFont"/>
    <w:rsid w:val="00557EFE"/>
  </w:style>
  <w:style w:type="character" w:customStyle="1" w:styleId="styleboldunderline">
    <w:name w:val="styleboldunderline"/>
    <w:basedOn w:val="DefaultParagraphFont"/>
    <w:rsid w:val="00557EFE"/>
  </w:style>
  <w:style w:type="character" w:customStyle="1" w:styleId="box">
    <w:name w:val="box"/>
    <w:basedOn w:val="DefaultParagraphFont"/>
    <w:rsid w:val="00557EF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557EFE"/>
    <w:rPr>
      <w:rFonts w:ascii="Arial Narrow" w:hAnsi="Arial Narrow" w:cs="Arial Narrow" w:hint="default"/>
      <w:sz w:val="18"/>
      <w:szCs w:val="18"/>
    </w:rPr>
  </w:style>
  <w:style w:type="character" w:customStyle="1" w:styleId="FontStyle14">
    <w:name w:val="Font Style14"/>
    <w:basedOn w:val="DefaultParagraphFont"/>
    <w:uiPriority w:val="99"/>
    <w:rsid w:val="00557EF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57EFE"/>
    <w:rPr>
      <w:rFonts w:ascii="Arial Narrow" w:hAnsi="Arial Narrow" w:cs="Arial Narrow" w:hint="default"/>
      <w:b/>
      <w:bCs/>
      <w:sz w:val="10"/>
      <w:szCs w:val="10"/>
    </w:rPr>
  </w:style>
  <w:style w:type="character" w:customStyle="1" w:styleId="CardTagandCiteChar">
    <w:name w:val="Card Tag and Cite Char"/>
    <w:basedOn w:val="DefaultParagraphFont"/>
    <w:rsid w:val="00557EF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557EFE"/>
    <w:rPr>
      <w:rFonts w:ascii="Arial Narrow" w:hAnsi="Arial Narrow"/>
      <w:b/>
      <w:color w:val="000000"/>
      <w:sz w:val="22"/>
      <w:szCs w:val="22"/>
      <w:u w:val="single"/>
    </w:rPr>
  </w:style>
  <w:style w:type="character" w:customStyle="1" w:styleId="SmallText0">
    <w:name w:val="SmallText"/>
    <w:rsid w:val="00557EFE"/>
    <w:rPr>
      <w:color w:val="000000"/>
    </w:rPr>
  </w:style>
  <w:style w:type="character" w:customStyle="1" w:styleId="CitesChar1">
    <w:name w:val="Cites Char1"/>
    <w:basedOn w:val="DefaultParagraphFont"/>
    <w:rsid w:val="00557EFE"/>
    <w:rPr>
      <w:b/>
      <w:bCs w:val="0"/>
      <w:szCs w:val="24"/>
      <w:u w:val="single"/>
      <w:lang w:val="en-US" w:eastAsia="en-US" w:bidi="ar-SA"/>
    </w:rPr>
  </w:style>
  <w:style w:type="character" w:customStyle="1" w:styleId="CardUnderlinedChar">
    <w:name w:val="Card Underlined Char"/>
    <w:basedOn w:val="DefaultParagraphFont"/>
    <w:rsid w:val="00557EFE"/>
    <w:rPr>
      <w:rFonts w:ascii="Arial Narrow" w:hAnsi="Arial Narrow" w:hint="default"/>
      <w:sz w:val="22"/>
      <w:szCs w:val="24"/>
      <w:u w:val="single"/>
      <w:lang w:val="en-US" w:eastAsia="en-US" w:bidi="ar-SA"/>
    </w:rPr>
  </w:style>
  <w:style w:type="character" w:customStyle="1" w:styleId="underline3">
    <w:name w:val="underline3"/>
    <w:basedOn w:val="underline2"/>
    <w:rsid w:val="00557EFE"/>
    <w:rPr>
      <w:rFonts w:ascii="Arial" w:hAnsi="Arial"/>
      <w:sz w:val="18"/>
      <w:u w:val="single"/>
      <w:bdr w:val="none" w:sz="0" w:space="0" w:color="auto" w:frame="1"/>
      <w:shd w:val="clear" w:color="auto" w:fill="FFFF00"/>
    </w:rPr>
  </w:style>
  <w:style w:type="character" w:customStyle="1" w:styleId="menu">
    <w:name w:val="menu"/>
    <w:basedOn w:val="DefaultParagraphFont"/>
    <w:rsid w:val="00557EFE"/>
  </w:style>
  <w:style w:type="character" w:customStyle="1" w:styleId="itxtrst">
    <w:name w:val="itxtrst"/>
    <w:rsid w:val="00557EFE"/>
  </w:style>
  <w:style w:type="character" w:customStyle="1" w:styleId="A-Underlining">
    <w:name w:val="A-Underlining"/>
    <w:basedOn w:val="DefaultParagraphFont"/>
    <w:rsid w:val="00557EFE"/>
    <w:rPr>
      <w:rFonts w:ascii="Garamond" w:hAnsi="Garamond" w:hint="default"/>
      <w:color w:val="auto"/>
      <w:sz w:val="24"/>
      <w:u w:val="single"/>
    </w:rPr>
  </w:style>
  <w:style w:type="character" w:customStyle="1" w:styleId="StyleUnderlineBold0">
    <w:name w:val="Style Underline + Bold"/>
    <w:rsid w:val="00557EFE"/>
    <w:rPr>
      <w:b/>
      <w:bCs/>
      <w:u w:val="single"/>
    </w:rPr>
  </w:style>
  <w:style w:type="character" w:customStyle="1" w:styleId="Underline-Highlighted">
    <w:name w:val="Underline-Highlighted"/>
    <w:uiPriority w:val="1"/>
    <w:qFormat/>
    <w:rsid w:val="00557EF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57EFE"/>
  </w:style>
  <w:style w:type="character" w:customStyle="1" w:styleId="newsmain">
    <w:name w:val="news_main"/>
    <w:basedOn w:val="DefaultParagraphFont"/>
    <w:rsid w:val="00557EFE"/>
  </w:style>
  <w:style w:type="character" w:customStyle="1" w:styleId="vitstoryheadline">
    <w:name w:val="vitstoryheadline"/>
    <w:rsid w:val="00557EFE"/>
  </w:style>
  <w:style w:type="character" w:customStyle="1" w:styleId="AuthorDate0">
    <w:name w:val="Author Date"/>
    <w:rsid w:val="00557EFE"/>
    <w:rPr>
      <w:b/>
      <w:bCs w:val="0"/>
      <w:sz w:val="24"/>
      <w:u w:val="thick"/>
    </w:rPr>
  </w:style>
  <w:style w:type="character" w:customStyle="1" w:styleId="red">
    <w:name w:val="red"/>
    <w:basedOn w:val="DefaultParagraphFont"/>
    <w:rsid w:val="00557EFE"/>
  </w:style>
  <w:style w:type="character" w:customStyle="1" w:styleId="at">
    <w:name w:val="at"/>
    <w:rsid w:val="00557EFE"/>
  </w:style>
  <w:style w:type="character" w:customStyle="1" w:styleId="org">
    <w:name w:val="org"/>
    <w:rsid w:val="00557EFE"/>
  </w:style>
  <w:style w:type="character" w:customStyle="1" w:styleId="pnumber">
    <w:name w:val="pnumber"/>
    <w:rsid w:val="00557EFE"/>
  </w:style>
  <w:style w:type="character" w:customStyle="1" w:styleId="ital">
    <w:name w:val="ital"/>
    <w:rsid w:val="00557EFE"/>
  </w:style>
  <w:style w:type="character" w:customStyle="1" w:styleId="orgdiv">
    <w:name w:val="orgdiv"/>
    <w:rsid w:val="00557EFE"/>
  </w:style>
  <w:style w:type="character" w:customStyle="1" w:styleId="orgname">
    <w:name w:val="orgname"/>
    <w:rsid w:val="00557EFE"/>
  </w:style>
  <w:style w:type="character" w:customStyle="1" w:styleId="city">
    <w:name w:val="city"/>
    <w:rsid w:val="00557EFE"/>
  </w:style>
  <w:style w:type="character" w:customStyle="1" w:styleId="state">
    <w:name w:val="state"/>
    <w:rsid w:val="00557EFE"/>
  </w:style>
  <w:style w:type="character" w:customStyle="1" w:styleId="country">
    <w:name w:val="country"/>
    <w:rsid w:val="00557EFE"/>
  </w:style>
  <w:style w:type="character" w:customStyle="1" w:styleId="articletitle">
    <w:name w:val="articletitle"/>
    <w:rsid w:val="00557EFE"/>
    <w:rPr>
      <w:rFonts w:ascii="Times New Roman" w:hAnsi="Times New Roman" w:cs="Times New Roman" w:hint="default"/>
    </w:rPr>
  </w:style>
  <w:style w:type="character" w:customStyle="1" w:styleId="6pointChar">
    <w:name w:val="6 point Char"/>
    <w:rsid w:val="00557EFE"/>
    <w:rPr>
      <w:rFonts w:ascii="Times New Roman" w:hAnsi="Times New Roman" w:cs="Times New Roman" w:hint="default"/>
      <w:sz w:val="12"/>
      <w:lang w:val="en-US" w:eastAsia="en-US"/>
    </w:rPr>
  </w:style>
  <w:style w:type="character" w:customStyle="1" w:styleId="StyleThickunderline">
    <w:name w:val="Style Thick underline"/>
    <w:qFormat/>
    <w:rsid w:val="00557EFE"/>
    <w:rPr>
      <w:u w:val="thick"/>
    </w:rPr>
  </w:style>
  <w:style w:type="character" w:customStyle="1" w:styleId="Box0">
    <w:name w:val="Box!"/>
    <w:uiPriority w:val="1"/>
    <w:rsid w:val="00557EFE"/>
    <w:rPr>
      <w:rFonts w:ascii="Garamond" w:hAnsi="Garamond" w:hint="default"/>
      <w:sz w:val="24"/>
      <w:u w:val="single"/>
      <w:bdr w:val="single" w:sz="4" w:space="0" w:color="auto" w:frame="1"/>
    </w:rPr>
  </w:style>
  <w:style w:type="character" w:customStyle="1" w:styleId="citechar">
    <w:name w:val="citechar"/>
    <w:basedOn w:val="DefaultParagraphFont"/>
    <w:rsid w:val="00557EFE"/>
  </w:style>
  <w:style w:type="character" w:customStyle="1" w:styleId="underlinechar2">
    <w:name w:val="underlinechar"/>
    <w:basedOn w:val="DefaultParagraphFont"/>
    <w:rsid w:val="00557EFE"/>
  </w:style>
  <w:style w:type="character" w:customStyle="1" w:styleId="CardUnderlineChar">
    <w:name w:val="Card Underline Char"/>
    <w:rsid w:val="00557EFE"/>
    <w:rPr>
      <w:szCs w:val="24"/>
      <w:u w:val="single"/>
      <w:lang w:val="en-US" w:eastAsia="en-US" w:bidi="ar-SA"/>
    </w:rPr>
  </w:style>
  <w:style w:type="character" w:customStyle="1" w:styleId="tagciteChar">
    <w:name w:val="tag/cite Char"/>
    <w:basedOn w:val="DefaultParagraphFont"/>
    <w:rsid w:val="00557EFE"/>
    <w:rPr>
      <w:b/>
      <w:bCs w:val="0"/>
      <w:sz w:val="24"/>
      <w:lang w:val="en-US" w:eastAsia="en-US" w:bidi="ar-SA"/>
    </w:rPr>
  </w:style>
  <w:style w:type="character" w:customStyle="1" w:styleId="8pointChar">
    <w:name w:val="8 point Char"/>
    <w:basedOn w:val="DefaultParagraphFont"/>
    <w:rsid w:val="00557EFE"/>
    <w:rPr>
      <w:sz w:val="16"/>
      <w:lang w:val="en-US" w:eastAsia="en-US" w:bidi="ar-SA"/>
    </w:rPr>
  </w:style>
  <w:style w:type="character" w:customStyle="1" w:styleId="BoldText12pt">
    <w:name w:val="Bold Text 12 pt"/>
    <w:rsid w:val="00557EF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57EFE"/>
  </w:style>
  <w:style w:type="table" w:styleId="TableGrid">
    <w:name w:val="Table Grid"/>
    <w:basedOn w:val="TableNormal"/>
    <w:uiPriority w:val="39"/>
    <w:rsid w:val="00557EF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57EFE"/>
    <w:rPr>
      <w:b/>
      <w:bCs w:val="0"/>
      <w:sz w:val="24"/>
      <w:lang w:val="en-US" w:eastAsia="en-US" w:bidi="ar-SA"/>
    </w:rPr>
  </w:style>
  <w:style w:type="character" w:customStyle="1" w:styleId="Mention11">
    <w:name w:val="Mention11"/>
    <w:basedOn w:val="DefaultParagraphFont"/>
    <w:uiPriority w:val="99"/>
    <w:semiHidden/>
    <w:unhideWhenUsed/>
    <w:rsid w:val="00557EFE"/>
    <w:rPr>
      <w:color w:val="2B579A"/>
      <w:shd w:val="clear" w:color="auto" w:fill="E6E6E6"/>
    </w:rPr>
  </w:style>
  <w:style w:type="paragraph" w:customStyle="1" w:styleId="Emphasize">
    <w:name w:val="Emphasize"/>
    <w:basedOn w:val="Normal"/>
    <w:uiPriority w:val="7"/>
    <w:qFormat/>
    <w:rsid w:val="00557EF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557EF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557EFE"/>
  </w:style>
  <w:style w:type="character" w:customStyle="1" w:styleId="Mention2">
    <w:name w:val="Mention2"/>
    <w:basedOn w:val="DefaultParagraphFont"/>
    <w:uiPriority w:val="99"/>
    <w:semiHidden/>
    <w:unhideWhenUsed/>
    <w:rsid w:val="00557EFE"/>
    <w:rPr>
      <w:color w:val="2B579A"/>
      <w:shd w:val="clear" w:color="auto" w:fill="E6E6E6"/>
    </w:rPr>
  </w:style>
  <w:style w:type="paragraph" w:customStyle="1" w:styleId="FlashTag">
    <w:name w:val="FlashTag"/>
    <w:basedOn w:val="Normal"/>
    <w:link w:val="FlashTagChar"/>
    <w:autoRedefine/>
    <w:uiPriority w:val="4"/>
    <w:qFormat/>
    <w:rsid w:val="00557EFE"/>
    <w:rPr>
      <w:rFonts w:asciiTheme="majorHAnsi" w:hAnsiTheme="majorHAnsi"/>
      <w:b/>
      <w:sz w:val="28"/>
    </w:rPr>
  </w:style>
  <w:style w:type="character" w:customStyle="1" w:styleId="FlashTagChar">
    <w:name w:val="FlashTag Char"/>
    <w:basedOn w:val="DefaultParagraphFont"/>
    <w:link w:val="FlashTag"/>
    <w:uiPriority w:val="4"/>
    <w:rsid w:val="00557EFE"/>
    <w:rPr>
      <w:rFonts w:asciiTheme="majorHAnsi" w:hAnsiTheme="majorHAnsi"/>
      <w:b/>
      <w:sz w:val="28"/>
    </w:rPr>
  </w:style>
  <w:style w:type="paragraph" w:customStyle="1" w:styleId="Warrant">
    <w:name w:val="Warrant"/>
    <w:link w:val="WarrantChar"/>
    <w:autoRedefine/>
    <w:uiPriority w:val="4"/>
    <w:qFormat/>
    <w:rsid w:val="00557EF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557EFE"/>
  </w:style>
  <w:style w:type="character" w:customStyle="1" w:styleId="m3965771245576658108gmail-styleunderline">
    <w:name w:val="m_3965771245576658108gmail-styleunderline"/>
    <w:basedOn w:val="DefaultParagraphFont"/>
    <w:rsid w:val="00557EFE"/>
  </w:style>
  <w:style w:type="paragraph" w:customStyle="1" w:styleId="Header1">
    <w:name w:val="Header1"/>
    <w:aliases w:val="Header Char Char,Header Char Char Char Char Char Char Char Cha,Header Char2,Header Char1 Char,Char Char Char Cha"/>
    <w:basedOn w:val="Normal"/>
    <w:qFormat/>
    <w:rsid w:val="00557EFE"/>
    <w:pPr>
      <w:tabs>
        <w:tab w:val="center" w:pos="4680"/>
        <w:tab w:val="right" w:pos="9360"/>
      </w:tabs>
    </w:pPr>
  </w:style>
  <w:style w:type="character" w:customStyle="1" w:styleId="EndnoteTextChar">
    <w:name w:val="Endnote Text Char"/>
    <w:basedOn w:val="DefaultParagraphFont"/>
    <w:link w:val="EndnoteText"/>
    <w:locked/>
    <w:rsid w:val="00557EFE"/>
    <w:rPr>
      <w:rFonts w:ascii="Georgia" w:eastAsia="Times New Roman" w:hAnsi="Georgia"/>
      <w:szCs w:val="20"/>
    </w:rPr>
  </w:style>
  <w:style w:type="paragraph" w:styleId="EndnoteText">
    <w:name w:val="endnote text"/>
    <w:basedOn w:val="Normal"/>
    <w:link w:val="EndnoteTextChar"/>
    <w:unhideWhenUsed/>
    <w:rsid w:val="00557EFE"/>
    <w:rPr>
      <w:rFonts w:ascii="Georgia" w:eastAsia="Times New Roman" w:hAnsi="Georgia"/>
      <w:sz w:val="24"/>
      <w:szCs w:val="20"/>
    </w:rPr>
  </w:style>
  <w:style w:type="character" w:customStyle="1" w:styleId="EndnoteTextChar1">
    <w:name w:val="Endnote Text Char1"/>
    <w:basedOn w:val="DefaultParagraphFont"/>
    <w:semiHidden/>
    <w:rsid w:val="00557EFE"/>
    <w:rPr>
      <w:rFonts w:ascii="Calibri" w:hAnsi="Calibri"/>
      <w:sz w:val="20"/>
      <w:szCs w:val="20"/>
    </w:rPr>
  </w:style>
  <w:style w:type="character" w:customStyle="1" w:styleId="DateChar">
    <w:name w:val="Date Char"/>
    <w:aliases w:val="date Char"/>
    <w:basedOn w:val="DefaultParagraphFont"/>
    <w:link w:val="Date"/>
    <w:uiPriority w:val="99"/>
    <w:locked/>
    <w:rsid w:val="00557EFE"/>
    <w:rPr>
      <w:rFonts w:ascii="Georgia" w:eastAsia="Times New Roman" w:hAnsi="Georgia"/>
    </w:rPr>
  </w:style>
  <w:style w:type="paragraph" w:styleId="Date">
    <w:name w:val="Date"/>
    <w:aliases w:val="date"/>
    <w:basedOn w:val="Normal"/>
    <w:next w:val="Normal"/>
    <w:link w:val="DateChar"/>
    <w:uiPriority w:val="99"/>
    <w:unhideWhenUsed/>
    <w:rsid w:val="00557EFE"/>
    <w:rPr>
      <w:rFonts w:ascii="Georgia" w:eastAsia="Times New Roman" w:hAnsi="Georgia"/>
      <w:sz w:val="24"/>
    </w:rPr>
  </w:style>
  <w:style w:type="character" w:customStyle="1" w:styleId="DateChar1">
    <w:name w:val="Date Char1"/>
    <w:basedOn w:val="DefaultParagraphFont"/>
    <w:uiPriority w:val="99"/>
    <w:semiHidden/>
    <w:rsid w:val="00557EFE"/>
    <w:rPr>
      <w:rFonts w:ascii="Calibri" w:hAnsi="Calibri"/>
      <w:sz w:val="22"/>
    </w:rPr>
  </w:style>
  <w:style w:type="character" w:customStyle="1" w:styleId="BodyTextFirstIndentChar">
    <w:name w:val="Body Text First Indent Char"/>
    <w:basedOn w:val="BodyTextChar"/>
    <w:link w:val="BodyTextFirstIndent"/>
    <w:locked/>
    <w:rsid w:val="00557EFE"/>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557EFE"/>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557EFE"/>
    <w:rPr>
      <w:rFonts w:ascii="Calibri" w:eastAsia="Calibri" w:hAnsi="Calibri" w:cs="Times New Roman"/>
      <w:sz w:val="22"/>
    </w:rPr>
  </w:style>
  <w:style w:type="character" w:customStyle="1" w:styleId="BodyTextIndent2Char1">
    <w:name w:val="Body Text Indent 2 Char1"/>
    <w:basedOn w:val="DefaultParagraphFont"/>
    <w:semiHidden/>
    <w:rsid w:val="00557EFE"/>
    <w:rPr>
      <w:rFonts w:ascii="Calibri" w:hAnsi="Calibri" w:cs="Calibri"/>
    </w:rPr>
  </w:style>
  <w:style w:type="character" w:customStyle="1" w:styleId="PlainTextChar1">
    <w:name w:val="Plain Text Char1"/>
    <w:basedOn w:val="DefaultParagraphFont"/>
    <w:semiHidden/>
    <w:rsid w:val="00557EFE"/>
    <w:rPr>
      <w:rFonts w:ascii="Consolas" w:hAnsi="Consolas" w:cs="Calibri"/>
      <w:sz w:val="21"/>
      <w:szCs w:val="21"/>
    </w:rPr>
  </w:style>
  <w:style w:type="paragraph" w:customStyle="1" w:styleId="msolistparagraphcxspfirst">
    <w:name w:val="msolistparagraphcxspfirst"/>
    <w:basedOn w:val="Normal"/>
    <w:uiPriority w:val="99"/>
    <w:qFormat/>
    <w:rsid w:val="00557EFE"/>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557EFE"/>
    <w:pPr>
      <w:spacing w:before="100" w:beforeAutospacing="1" w:after="100" w:afterAutospacing="1"/>
    </w:pPr>
    <w:rPr>
      <w:rFonts w:eastAsia="Times New Roman"/>
    </w:rPr>
  </w:style>
  <w:style w:type="character" w:customStyle="1" w:styleId="QuoteChar1">
    <w:name w:val="Quote Char1"/>
    <w:basedOn w:val="DefaultParagraphFont"/>
    <w:uiPriority w:val="29"/>
    <w:rsid w:val="00557EFE"/>
    <w:rPr>
      <w:rFonts w:ascii="Calibri" w:hAnsi="Calibri" w:cs="Calibri"/>
      <w:i/>
      <w:iCs/>
      <w:color w:val="000000" w:themeColor="text1"/>
    </w:rPr>
  </w:style>
  <w:style w:type="paragraph" w:customStyle="1" w:styleId="Heading2-NotBold">
    <w:name w:val="Heading 2 - Not Bold"/>
    <w:basedOn w:val="Heading2"/>
    <w:autoRedefine/>
    <w:uiPriority w:val="99"/>
    <w:qFormat/>
    <w:rsid w:val="00557EFE"/>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557EFE"/>
    <w:rPr>
      <w:rFonts w:ascii="Calibri" w:eastAsia="Calibri" w:hAnsi="Calibri"/>
      <w:b/>
      <w:sz w:val="22"/>
    </w:rPr>
  </w:style>
  <w:style w:type="paragraph" w:customStyle="1" w:styleId="Heading2-Bold">
    <w:name w:val="Heading 2 - Bold"/>
    <w:basedOn w:val="Normal"/>
    <w:autoRedefine/>
    <w:uiPriority w:val="99"/>
    <w:qFormat/>
    <w:rsid w:val="00557EFE"/>
    <w:rPr>
      <w:rFonts w:ascii="Garamond" w:eastAsia="Calibri" w:hAnsi="Garamond"/>
      <w:b/>
    </w:rPr>
  </w:style>
  <w:style w:type="paragraph" w:customStyle="1" w:styleId="tag">
    <w:name w:val="%tag"/>
    <w:basedOn w:val="Normal"/>
    <w:next w:val="Normal"/>
    <w:uiPriority w:val="99"/>
    <w:qFormat/>
    <w:rsid w:val="00557EFE"/>
    <w:rPr>
      <w:rFonts w:ascii="Garamond" w:eastAsia="Calibri" w:hAnsi="Garamond"/>
      <w:bCs/>
      <w:sz w:val="18"/>
    </w:rPr>
  </w:style>
  <w:style w:type="character" w:customStyle="1" w:styleId="Style2Char">
    <w:name w:val="Style 2 Char"/>
    <w:link w:val="Style20"/>
    <w:uiPriority w:val="99"/>
    <w:locked/>
    <w:rsid w:val="00557EFE"/>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557EFE"/>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557EF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557EFE"/>
    <w:rPr>
      <w:rFonts w:ascii="Garamond" w:eastAsia="Times New Roman" w:hAnsi="Garamond"/>
      <w:sz w:val="24"/>
      <w:szCs w:val="20"/>
      <w:u w:val="single"/>
      <w:lang w:val="x-none" w:eastAsia="x-none"/>
    </w:rPr>
  </w:style>
  <w:style w:type="character" w:customStyle="1" w:styleId="textsmallChar0">
    <w:name w:val="textsmall Char"/>
    <w:link w:val="textsmall0"/>
    <w:locked/>
    <w:rsid w:val="00557EFE"/>
    <w:rPr>
      <w:rFonts w:ascii="Georgia" w:eastAsia="Times New Roman" w:hAnsi="Georgia"/>
      <w:sz w:val="18"/>
      <w:szCs w:val="20"/>
      <w:lang w:val="x-none" w:eastAsia="x-none"/>
    </w:rPr>
  </w:style>
  <w:style w:type="paragraph" w:customStyle="1" w:styleId="textsmall0">
    <w:name w:val="textsmall"/>
    <w:basedOn w:val="Normal"/>
    <w:link w:val="textsmallChar0"/>
    <w:qFormat/>
    <w:rsid w:val="00557EFE"/>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557EF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557EFE"/>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557EFE"/>
    <w:rPr>
      <w:rFonts w:ascii="Arial" w:eastAsia="Times New Roman" w:hAnsi="Arial" w:cs="Arial"/>
      <w:sz w:val="12"/>
    </w:rPr>
  </w:style>
  <w:style w:type="paragraph" w:customStyle="1" w:styleId="Micro">
    <w:name w:val="Micro"/>
    <w:basedOn w:val="Normal"/>
    <w:next w:val="Normal"/>
    <w:link w:val="MicroChar"/>
    <w:qFormat/>
    <w:rsid w:val="00557EFE"/>
    <w:rPr>
      <w:rFonts w:ascii="Arial" w:eastAsia="Times New Roman" w:hAnsi="Arial" w:cs="Arial"/>
      <w:sz w:val="12"/>
    </w:rPr>
  </w:style>
  <w:style w:type="character" w:customStyle="1" w:styleId="CardNotUnderlinedChar1">
    <w:name w:val="Card Not Underlined Char1"/>
    <w:link w:val="CardNotUnderlined"/>
    <w:locked/>
    <w:rsid w:val="00557EFE"/>
    <w:rPr>
      <w:rFonts w:ascii="Bell MT" w:eastAsia="Calibri" w:hAnsi="Bell MT"/>
      <w:szCs w:val="20"/>
    </w:rPr>
  </w:style>
  <w:style w:type="paragraph" w:customStyle="1" w:styleId="CardNotUnderlined">
    <w:name w:val="Card Not Underlined"/>
    <w:basedOn w:val="Normal"/>
    <w:link w:val="CardNotUnderlinedChar1"/>
    <w:autoRedefine/>
    <w:qFormat/>
    <w:rsid w:val="00557EFE"/>
    <w:rPr>
      <w:rFonts w:ascii="Bell MT" w:eastAsia="Calibri" w:hAnsi="Bell MT"/>
      <w:sz w:val="24"/>
      <w:szCs w:val="20"/>
    </w:rPr>
  </w:style>
  <w:style w:type="paragraph" w:customStyle="1" w:styleId="h-lead">
    <w:name w:val="h-lead"/>
    <w:basedOn w:val="Normal"/>
    <w:uiPriority w:val="99"/>
    <w:qFormat/>
    <w:rsid w:val="00557EFE"/>
    <w:pPr>
      <w:spacing w:before="100" w:beforeAutospacing="1" w:after="100" w:afterAutospacing="1"/>
    </w:pPr>
    <w:rPr>
      <w:rFonts w:eastAsia="Times New Roman"/>
    </w:rPr>
  </w:style>
  <w:style w:type="paragraph" w:customStyle="1" w:styleId="intro">
    <w:name w:val="intro"/>
    <w:basedOn w:val="Normal"/>
    <w:uiPriority w:val="99"/>
    <w:qFormat/>
    <w:rsid w:val="00557EFE"/>
    <w:pPr>
      <w:spacing w:before="100" w:beforeAutospacing="1" w:after="100" w:afterAutospacing="1"/>
    </w:pPr>
    <w:rPr>
      <w:rFonts w:eastAsia="Times New Roman"/>
    </w:rPr>
  </w:style>
  <w:style w:type="paragraph" w:customStyle="1" w:styleId="body-paragraph">
    <w:name w:val="body-paragraph"/>
    <w:basedOn w:val="Normal"/>
    <w:uiPriority w:val="99"/>
    <w:qFormat/>
    <w:rsid w:val="00557EFE"/>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557EF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557EFE"/>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557EFE"/>
    <w:rPr>
      <w:rFonts w:eastAsia="Calibri"/>
    </w:rPr>
  </w:style>
  <w:style w:type="paragraph" w:customStyle="1" w:styleId="F3-TagAuthor">
    <w:name w:val="F3 - Tag/Author"/>
    <w:basedOn w:val="Normal"/>
    <w:uiPriority w:val="99"/>
    <w:qFormat/>
    <w:rsid w:val="00557EFE"/>
    <w:rPr>
      <w:rFonts w:eastAsia="Times New Roman"/>
      <w:b/>
    </w:rPr>
  </w:style>
  <w:style w:type="paragraph" w:customStyle="1" w:styleId="F5-UnderlineNormal">
    <w:name w:val="F5 - Underline Normal"/>
    <w:basedOn w:val="Normal"/>
    <w:uiPriority w:val="99"/>
    <w:qFormat/>
    <w:rsid w:val="00557EFE"/>
    <w:rPr>
      <w:rFonts w:eastAsia="Calibri"/>
      <w:u w:val="single"/>
    </w:rPr>
  </w:style>
  <w:style w:type="paragraph" w:customStyle="1" w:styleId="Brief-PrimarySource">
    <w:name w:val="Brief - Primary Source"/>
    <w:basedOn w:val="Normal"/>
    <w:uiPriority w:val="99"/>
    <w:qFormat/>
    <w:rsid w:val="00557EFE"/>
    <w:rPr>
      <w:rFonts w:eastAsia="Times New Roman"/>
      <w:b/>
      <w:u w:val="single"/>
    </w:rPr>
  </w:style>
  <w:style w:type="paragraph" w:customStyle="1" w:styleId="Brief-Underline">
    <w:name w:val="Brief - Underline"/>
    <w:basedOn w:val="Normal"/>
    <w:uiPriority w:val="99"/>
    <w:qFormat/>
    <w:rsid w:val="00557EFE"/>
    <w:rPr>
      <w:rFonts w:eastAsia="Times New Roman"/>
      <w:u w:val="single"/>
    </w:rPr>
  </w:style>
  <w:style w:type="paragraph" w:customStyle="1" w:styleId="Brief">
    <w:name w:val="Brief"/>
    <w:basedOn w:val="Brief-PrimarySource"/>
    <w:uiPriority w:val="99"/>
    <w:qFormat/>
    <w:rsid w:val="00557EFE"/>
    <w:rPr>
      <w:b w:val="0"/>
    </w:rPr>
  </w:style>
  <w:style w:type="paragraph" w:customStyle="1" w:styleId="CM2">
    <w:name w:val="CM2"/>
    <w:basedOn w:val="Normal"/>
    <w:next w:val="Normal"/>
    <w:uiPriority w:val="99"/>
    <w:qFormat/>
    <w:rsid w:val="00557EFE"/>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557EFE"/>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557EFE"/>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557EFE"/>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557EFE"/>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557EFE"/>
    <w:pPr>
      <w:widowControl w:val="0"/>
      <w:spacing w:line="276" w:lineRule="atLeast"/>
    </w:pPr>
    <w:rPr>
      <w:color w:val="auto"/>
    </w:rPr>
  </w:style>
  <w:style w:type="paragraph" w:customStyle="1" w:styleId="CM34">
    <w:name w:val="CM34"/>
    <w:basedOn w:val="Default"/>
    <w:next w:val="Default"/>
    <w:uiPriority w:val="99"/>
    <w:qFormat/>
    <w:rsid w:val="00557EFE"/>
    <w:pPr>
      <w:widowControl w:val="0"/>
    </w:pPr>
    <w:rPr>
      <w:color w:val="auto"/>
    </w:rPr>
  </w:style>
  <w:style w:type="paragraph" w:customStyle="1" w:styleId="CM56">
    <w:name w:val="CM56"/>
    <w:basedOn w:val="Default"/>
    <w:next w:val="Default"/>
    <w:uiPriority w:val="99"/>
    <w:qFormat/>
    <w:rsid w:val="00557EFE"/>
    <w:pPr>
      <w:widowControl w:val="0"/>
    </w:pPr>
    <w:rPr>
      <w:rFonts w:eastAsia="Calibri"/>
      <w:color w:val="auto"/>
    </w:rPr>
  </w:style>
  <w:style w:type="paragraph" w:customStyle="1" w:styleId="CM58">
    <w:name w:val="CM58"/>
    <w:basedOn w:val="Default"/>
    <w:next w:val="Default"/>
    <w:uiPriority w:val="99"/>
    <w:qFormat/>
    <w:rsid w:val="00557EFE"/>
    <w:pPr>
      <w:widowControl w:val="0"/>
    </w:pPr>
    <w:rPr>
      <w:rFonts w:eastAsia="Calibri"/>
      <w:color w:val="auto"/>
    </w:rPr>
  </w:style>
  <w:style w:type="paragraph" w:customStyle="1" w:styleId="CM57">
    <w:name w:val="CM57"/>
    <w:basedOn w:val="Default"/>
    <w:next w:val="Default"/>
    <w:uiPriority w:val="99"/>
    <w:qFormat/>
    <w:rsid w:val="00557EFE"/>
    <w:pPr>
      <w:widowControl w:val="0"/>
    </w:pPr>
    <w:rPr>
      <w:rFonts w:eastAsia="Calibri"/>
      <w:color w:val="auto"/>
    </w:rPr>
  </w:style>
  <w:style w:type="paragraph" w:customStyle="1" w:styleId="CM1">
    <w:name w:val="CM1"/>
    <w:basedOn w:val="Default"/>
    <w:next w:val="Default"/>
    <w:uiPriority w:val="99"/>
    <w:qFormat/>
    <w:rsid w:val="00557EFE"/>
    <w:pPr>
      <w:widowControl w:val="0"/>
    </w:pPr>
    <w:rPr>
      <w:rFonts w:eastAsia="Calibri"/>
      <w:color w:val="auto"/>
    </w:rPr>
  </w:style>
  <w:style w:type="paragraph" w:customStyle="1" w:styleId="CM49">
    <w:name w:val="CM49"/>
    <w:basedOn w:val="Default"/>
    <w:next w:val="Default"/>
    <w:uiPriority w:val="99"/>
    <w:qFormat/>
    <w:rsid w:val="00557EFE"/>
    <w:pPr>
      <w:widowControl w:val="0"/>
    </w:pPr>
    <w:rPr>
      <w:rFonts w:eastAsia="Calibri"/>
      <w:color w:val="auto"/>
    </w:rPr>
  </w:style>
  <w:style w:type="paragraph" w:customStyle="1" w:styleId="CM41">
    <w:name w:val="CM41"/>
    <w:basedOn w:val="Default"/>
    <w:next w:val="Default"/>
    <w:uiPriority w:val="99"/>
    <w:qFormat/>
    <w:rsid w:val="00557EFE"/>
    <w:pPr>
      <w:widowControl w:val="0"/>
    </w:pPr>
    <w:rPr>
      <w:rFonts w:eastAsia="Calibri"/>
      <w:color w:val="auto"/>
    </w:rPr>
  </w:style>
  <w:style w:type="paragraph" w:customStyle="1" w:styleId="3rdOrderPara">
    <w:name w:val="3rd Order Para"/>
    <w:basedOn w:val="Default"/>
    <w:next w:val="Default"/>
    <w:uiPriority w:val="99"/>
    <w:qFormat/>
    <w:rsid w:val="00557EFE"/>
    <w:pPr>
      <w:widowControl w:val="0"/>
    </w:pPr>
    <w:rPr>
      <w:rFonts w:eastAsia="Calibri"/>
      <w:color w:val="auto"/>
    </w:rPr>
  </w:style>
  <w:style w:type="paragraph" w:customStyle="1" w:styleId="2ndOrderPara">
    <w:name w:val="2nd Order Para"/>
    <w:basedOn w:val="Default"/>
    <w:next w:val="Default"/>
    <w:uiPriority w:val="99"/>
    <w:qFormat/>
    <w:rsid w:val="00557EFE"/>
    <w:pPr>
      <w:widowControl w:val="0"/>
    </w:pPr>
    <w:rPr>
      <w:rFonts w:eastAsia="Calibri"/>
      <w:color w:val="auto"/>
    </w:rPr>
  </w:style>
  <w:style w:type="paragraph" w:customStyle="1" w:styleId="Normal-SIGN2">
    <w:name w:val="Normal-SIGN2"/>
    <w:basedOn w:val="Default"/>
    <w:next w:val="Default"/>
    <w:uiPriority w:val="99"/>
    <w:qFormat/>
    <w:rsid w:val="00557EFE"/>
    <w:pPr>
      <w:widowControl w:val="0"/>
    </w:pPr>
    <w:rPr>
      <w:rFonts w:eastAsia="Calibri"/>
      <w:color w:val="auto"/>
    </w:rPr>
  </w:style>
  <w:style w:type="paragraph" w:customStyle="1" w:styleId="Normal-SIGN1">
    <w:name w:val="Normal-SIGN1"/>
    <w:basedOn w:val="Default"/>
    <w:next w:val="Default"/>
    <w:uiPriority w:val="99"/>
    <w:qFormat/>
    <w:rsid w:val="00557EFE"/>
    <w:pPr>
      <w:widowControl w:val="0"/>
    </w:pPr>
    <w:rPr>
      <w:rFonts w:eastAsia="Calibri"/>
      <w:color w:val="auto"/>
    </w:rPr>
  </w:style>
  <w:style w:type="paragraph" w:customStyle="1" w:styleId="CM3">
    <w:name w:val="CM3"/>
    <w:basedOn w:val="Default"/>
    <w:next w:val="Default"/>
    <w:uiPriority w:val="99"/>
    <w:qFormat/>
    <w:rsid w:val="00557EFE"/>
    <w:pPr>
      <w:widowControl w:val="0"/>
      <w:spacing w:line="553" w:lineRule="atLeast"/>
    </w:pPr>
    <w:rPr>
      <w:rFonts w:eastAsia="Calibri"/>
      <w:color w:val="auto"/>
    </w:rPr>
  </w:style>
  <w:style w:type="paragraph" w:customStyle="1" w:styleId="CM33">
    <w:name w:val="CM33"/>
    <w:basedOn w:val="Default"/>
    <w:next w:val="Default"/>
    <w:uiPriority w:val="99"/>
    <w:qFormat/>
    <w:rsid w:val="00557EFE"/>
    <w:pPr>
      <w:widowControl w:val="0"/>
    </w:pPr>
    <w:rPr>
      <w:rFonts w:eastAsia="Calibri"/>
      <w:color w:val="auto"/>
    </w:rPr>
  </w:style>
  <w:style w:type="paragraph" w:customStyle="1" w:styleId="CM37">
    <w:name w:val="CM37"/>
    <w:basedOn w:val="Default"/>
    <w:next w:val="Default"/>
    <w:uiPriority w:val="99"/>
    <w:qFormat/>
    <w:rsid w:val="00557EFE"/>
    <w:pPr>
      <w:widowControl w:val="0"/>
    </w:pPr>
    <w:rPr>
      <w:rFonts w:eastAsia="Calibri"/>
      <w:color w:val="auto"/>
    </w:rPr>
  </w:style>
  <w:style w:type="paragraph" w:customStyle="1" w:styleId="CM7">
    <w:name w:val="CM7"/>
    <w:basedOn w:val="Default"/>
    <w:next w:val="Default"/>
    <w:uiPriority w:val="99"/>
    <w:qFormat/>
    <w:rsid w:val="00557EFE"/>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557EFE"/>
    <w:rPr>
      <w:rFonts w:eastAsia="Times New Roman"/>
      <w:sz w:val="14"/>
      <w:szCs w:val="20"/>
    </w:rPr>
  </w:style>
  <w:style w:type="paragraph" w:customStyle="1" w:styleId="Brief-Card">
    <w:name w:val="Brief - Card"/>
    <w:basedOn w:val="Normal"/>
    <w:uiPriority w:val="99"/>
    <w:qFormat/>
    <w:rsid w:val="00557EFE"/>
    <w:rPr>
      <w:rFonts w:eastAsia="Times New Roman"/>
    </w:rPr>
  </w:style>
  <w:style w:type="paragraph" w:customStyle="1" w:styleId="Pa2">
    <w:name w:val="Pa2"/>
    <w:basedOn w:val="Default"/>
    <w:next w:val="Default"/>
    <w:uiPriority w:val="99"/>
    <w:qFormat/>
    <w:rsid w:val="00557EF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557EFE"/>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557EFE"/>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557EFE"/>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557EFE"/>
    <w:pPr>
      <w:widowControl w:val="0"/>
    </w:pPr>
    <w:rPr>
      <w:rFonts w:ascii="Arial Black" w:hAnsi="Arial Black"/>
      <w:color w:val="auto"/>
    </w:rPr>
  </w:style>
  <w:style w:type="paragraph" w:customStyle="1" w:styleId="Cover1">
    <w:name w:val="Cover 1"/>
    <w:basedOn w:val="Normal"/>
    <w:next w:val="Normal"/>
    <w:uiPriority w:val="99"/>
    <w:qFormat/>
    <w:rsid w:val="00557EFE"/>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557EFE"/>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557EFE"/>
    <w:pPr>
      <w:widowControl w:val="0"/>
    </w:pPr>
    <w:rPr>
      <w:color w:val="auto"/>
    </w:rPr>
  </w:style>
  <w:style w:type="paragraph" w:customStyle="1" w:styleId="Pa11">
    <w:name w:val="Pa11"/>
    <w:basedOn w:val="Normal"/>
    <w:next w:val="Normal"/>
    <w:uiPriority w:val="99"/>
    <w:qFormat/>
    <w:rsid w:val="00557EFE"/>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557EFE"/>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557EF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557EFE"/>
    <w:pPr>
      <w:widowControl w:val="0"/>
    </w:pPr>
    <w:rPr>
      <w:rFonts w:eastAsia="Calibri"/>
      <w:color w:val="auto"/>
    </w:rPr>
  </w:style>
  <w:style w:type="paragraph" w:customStyle="1" w:styleId="CM5">
    <w:name w:val="CM5"/>
    <w:basedOn w:val="Default"/>
    <w:next w:val="Default"/>
    <w:uiPriority w:val="99"/>
    <w:qFormat/>
    <w:rsid w:val="00557EFE"/>
    <w:pPr>
      <w:widowControl w:val="0"/>
      <w:spacing w:line="553" w:lineRule="atLeast"/>
    </w:pPr>
    <w:rPr>
      <w:rFonts w:eastAsia="Calibri"/>
      <w:color w:val="auto"/>
    </w:rPr>
  </w:style>
  <w:style w:type="paragraph" w:customStyle="1" w:styleId="CM28">
    <w:name w:val="CM28"/>
    <w:basedOn w:val="Default"/>
    <w:next w:val="Default"/>
    <w:uiPriority w:val="99"/>
    <w:qFormat/>
    <w:rsid w:val="00557EFE"/>
    <w:pPr>
      <w:widowControl w:val="0"/>
    </w:pPr>
    <w:rPr>
      <w:rFonts w:eastAsia="Calibri"/>
      <w:color w:val="auto"/>
    </w:rPr>
  </w:style>
  <w:style w:type="paragraph" w:customStyle="1" w:styleId="CM8">
    <w:name w:val="CM8"/>
    <w:basedOn w:val="Default"/>
    <w:next w:val="Default"/>
    <w:uiPriority w:val="99"/>
    <w:qFormat/>
    <w:rsid w:val="00557EFE"/>
    <w:pPr>
      <w:widowControl w:val="0"/>
    </w:pPr>
    <w:rPr>
      <w:rFonts w:eastAsia="Calibri"/>
      <w:color w:val="auto"/>
    </w:rPr>
  </w:style>
  <w:style w:type="paragraph" w:customStyle="1" w:styleId="CM6">
    <w:name w:val="CM6"/>
    <w:basedOn w:val="Default"/>
    <w:next w:val="Default"/>
    <w:uiPriority w:val="99"/>
    <w:qFormat/>
    <w:rsid w:val="00557EFE"/>
    <w:pPr>
      <w:widowControl w:val="0"/>
      <w:spacing w:line="553" w:lineRule="atLeast"/>
    </w:pPr>
    <w:rPr>
      <w:rFonts w:eastAsia="Calibri"/>
      <w:color w:val="auto"/>
    </w:rPr>
  </w:style>
  <w:style w:type="paragraph" w:customStyle="1" w:styleId="CM22">
    <w:name w:val="CM22"/>
    <w:basedOn w:val="Default"/>
    <w:next w:val="Default"/>
    <w:uiPriority w:val="99"/>
    <w:qFormat/>
    <w:rsid w:val="00557EFE"/>
    <w:pPr>
      <w:widowControl w:val="0"/>
    </w:pPr>
    <w:rPr>
      <w:rFonts w:eastAsia="Calibri"/>
      <w:color w:val="auto"/>
    </w:rPr>
  </w:style>
  <w:style w:type="paragraph" w:customStyle="1" w:styleId="DoubleUnderlined">
    <w:name w:val="Double Underlined"/>
    <w:basedOn w:val="Heading2"/>
    <w:autoRedefine/>
    <w:uiPriority w:val="99"/>
    <w:qFormat/>
    <w:rsid w:val="00557EF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557EF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557EF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557EFE"/>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557EFE"/>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557EFE"/>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557EFE"/>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557EFE"/>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557EF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557EFE"/>
  </w:style>
  <w:style w:type="paragraph" w:customStyle="1" w:styleId="StyleUnderliningTimesNewRomanBoldNounderlineKernat16">
    <w:name w:val="Style Underlining + Times New Roman Bold No underline Kern at 16..."/>
    <w:basedOn w:val="Normal"/>
    <w:uiPriority w:val="99"/>
    <w:qFormat/>
    <w:rsid w:val="00557EF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557EFE"/>
    <w:rPr>
      <w:rFonts w:eastAsia="Times New Roman"/>
      <w:b/>
      <w:bCs/>
      <w:kern w:val="32"/>
      <w:sz w:val="32"/>
      <w:szCs w:val="32"/>
    </w:rPr>
  </w:style>
  <w:style w:type="paragraph" w:customStyle="1" w:styleId="StyleBoldUnderliningKernat16pt">
    <w:name w:val="Style Bold Underlining + Kern at 16 pt"/>
    <w:uiPriority w:val="99"/>
    <w:qFormat/>
    <w:rsid w:val="00557EF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557EFE"/>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557EFE"/>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557EFE"/>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557EFE"/>
    <w:pPr>
      <w:ind w:left="400"/>
    </w:pPr>
    <w:rPr>
      <w:rFonts w:eastAsia="Times New Roman"/>
      <w:szCs w:val="20"/>
    </w:rPr>
  </w:style>
  <w:style w:type="paragraph" w:customStyle="1" w:styleId="Paste">
    <w:name w:val="Paste"/>
    <w:basedOn w:val="Normal"/>
    <w:uiPriority w:val="99"/>
    <w:qFormat/>
    <w:rsid w:val="00557EFE"/>
    <w:rPr>
      <w:rFonts w:ascii="Arial Narrow" w:eastAsia="Times New Roman" w:hAnsi="Arial Narrow"/>
      <w:szCs w:val="20"/>
      <w:lang w:val="x-none" w:eastAsia="x-none"/>
    </w:rPr>
  </w:style>
  <w:style w:type="character" w:customStyle="1" w:styleId="UnderlineStyleChar">
    <w:name w:val="Underline Style Char"/>
    <w:link w:val="UnderlineStyle0"/>
    <w:locked/>
    <w:rsid w:val="00557EFE"/>
    <w:rPr>
      <w:rFonts w:ascii="Georgia" w:eastAsia="Times New Roman" w:hAnsi="Georgia"/>
      <w:b/>
      <w:u w:val="single"/>
    </w:rPr>
  </w:style>
  <w:style w:type="paragraph" w:customStyle="1" w:styleId="UnderlineStyle0">
    <w:name w:val="Underline Style"/>
    <w:basedOn w:val="Normal"/>
    <w:link w:val="UnderlineStyleChar"/>
    <w:qFormat/>
    <w:rsid w:val="00557EFE"/>
    <w:rPr>
      <w:rFonts w:ascii="Georgia" w:eastAsia="Times New Roman" w:hAnsi="Georgia"/>
      <w:b/>
      <w:sz w:val="24"/>
      <w:u w:val="single"/>
    </w:rPr>
  </w:style>
  <w:style w:type="paragraph" w:customStyle="1" w:styleId="Normalization">
    <w:name w:val="Normalization"/>
    <w:basedOn w:val="Normal"/>
    <w:uiPriority w:val="99"/>
    <w:qFormat/>
    <w:rsid w:val="00557EFE"/>
    <w:rPr>
      <w:rFonts w:eastAsia="Times New Roman"/>
      <w:sz w:val="18"/>
    </w:rPr>
  </w:style>
  <w:style w:type="paragraph" w:customStyle="1" w:styleId="BreifTitle">
    <w:name w:val="Breif Title"/>
    <w:basedOn w:val="Normal"/>
    <w:autoRedefine/>
    <w:uiPriority w:val="99"/>
    <w:qFormat/>
    <w:rsid w:val="00557EFE"/>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557EF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557EFE"/>
    <w:pPr>
      <w:spacing w:before="0" w:after="0"/>
      <w:jc w:val="center"/>
      <w:outlineLvl w:val="0"/>
    </w:pPr>
    <w:rPr>
      <w:sz w:val="32"/>
      <w:szCs w:val="32"/>
      <w:lang w:bidi="ar-SA"/>
    </w:rPr>
  </w:style>
  <w:style w:type="paragraph" w:customStyle="1" w:styleId="Tagandcite">
    <w:name w:val="Tag and cite"/>
    <w:basedOn w:val="Normal"/>
    <w:autoRedefine/>
    <w:uiPriority w:val="99"/>
    <w:qFormat/>
    <w:rsid w:val="00557EFE"/>
    <w:rPr>
      <w:rFonts w:eastAsia="Times New Roman"/>
      <w:color w:val="333333"/>
    </w:rPr>
  </w:style>
  <w:style w:type="paragraph" w:customStyle="1" w:styleId="StyleTagandCiteFranklinGothicDemi">
    <w:name w:val="Style Tag and Cite + Franklin Gothic Demi"/>
    <w:basedOn w:val="Normal"/>
    <w:autoRedefine/>
    <w:uiPriority w:val="99"/>
    <w:qFormat/>
    <w:rsid w:val="00557EFE"/>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557EFE"/>
    <w:rPr>
      <w:bCs/>
    </w:rPr>
  </w:style>
  <w:style w:type="paragraph" w:customStyle="1" w:styleId="tagCharCharCharCharCharCharChar">
    <w:name w:val="tag Char Char Char Char Char Char Char"/>
    <w:basedOn w:val="Normal"/>
    <w:uiPriority w:val="99"/>
    <w:qFormat/>
    <w:rsid w:val="00557EFE"/>
    <w:rPr>
      <w:rFonts w:eastAsia="Times New Roman"/>
      <w:b/>
      <w:szCs w:val="20"/>
    </w:rPr>
  </w:style>
  <w:style w:type="paragraph" w:customStyle="1" w:styleId="title-bold-medium">
    <w:name w:val="title-bold-medium"/>
    <w:basedOn w:val="Normal"/>
    <w:uiPriority w:val="99"/>
    <w:qFormat/>
    <w:rsid w:val="00557EFE"/>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557EFE"/>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557EFE"/>
    <w:rPr>
      <w:rFonts w:ascii="Arial Narrow" w:eastAsia="Times New Roman" w:hAnsi="Arial Narrow"/>
      <w:b/>
    </w:rPr>
  </w:style>
  <w:style w:type="paragraph" w:customStyle="1" w:styleId="BLOCKTITLE1">
    <w:name w:val="BLOCK TITLE"/>
    <w:basedOn w:val="Heading1"/>
    <w:uiPriority w:val="99"/>
    <w:qFormat/>
    <w:rsid w:val="00557EF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557EFE"/>
    <w:pPr>
      <w:widowControl w:val="0"/>
      <w:autoSpaceDE w:val="0"/>
      <w:autoSpaceDN w:val="0"/>
      <w:adjustRightInd w:val="0"/>
    </w:pPr>
    <w:rPr>
      <w:szCs w:val="20"/>
    </w:rPr>
  </w:style>
  <w:style w:type="paragraph" w:customStyle="1" w:styleId="BriefTitle1">
    <w:name w:val="Brief Title 1"/>
    <w:basedOn w:val="Normal"/>
    <w:uiPriority w:val="99"/>
    <w:qFormat/>
    <w:rsid w:val="00557EF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57EFE"/>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557EF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557EF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557EFE"/>
    <w:pPr>
      <w:spacing w:before="100" w:beforeAutospacing="1" w:after="100" w:afterAutospacing="1"/>
    </w:pPr>
    <w:rPr>
      <w:rFonts w:eastAsia="Times New Roman"/>
    </w:rPr>
  </w:style>
  <w:style w:type="paragraph" w:customStyle="1" w:styleId="ToRead">
    <w:name w:val="To Read"/>
    <w:basedOn w:val="Normal"/>
    <w:uiPriority w:val="99"/>
    <w:qFormat/>
    <w:rsid w:val="00557EFE"/>
    <w:pPr>
      <w:ind w:left="720"/>
    </w:pPr>
    <w:rPr>
      <w:rFonts w:ascii="Verdana" w:eastAsia="Times New Roman" w:hAnsi="Verdana"/>
      <w:b/>
      <w:u w:val="single"/>
    </w:rPr>
  </w:style>
  <w:style w:type="paragraph" w:customStyle="1" w:styleId="Style1">
    <w:name w:val="Style 1"/>
    <w:basedOn w:val="Normal"/>
    <w:uiPriority w:val="99"/>
    <w:qFormat/>
    <w:rsid w:val="00557EFE"/>
    <w:pPr>
      <w:widowControl w:val="0"/>
      <w:ind w:firstLine="216"/>
    </w:pPr>
    <w:rPr>
      <w:rFonts w:eastAsia="Times New Roman"/>
      <w:noProof/>
      <w:color w:val="000000"/>
      <w:szCs w:val="20"/>
    </w:rPr>
  </w:style>
  <w:style w:type="paragraph" w:customStyle="1" w:styleId="Style40">
    <w:name w:val="Style 4"/>
    <w:basedOn w:val="Normal"/>
    <w:uiPriority w:val="99"/>
    <w:qFormat/>
    <w:rsid w:val="00557EF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557EFE"/>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557EFE"/>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557EFE"/>
    <w:pPr>
      <w:ind w:left="1660"/>
    </w:pPr>
  </w:style>
  <w:style w:type="paragraph" w:customStyle="1" w:styleId="PageNumber1">
    <w:name w:val="Page Number1"/>
    <w:basedOn w:val="Normal"/>
    <w:next w:val="Normal"/>
    <w:uiPriority w:val="99"/>
    <w:qFormat/>
    <w:rsid w:val="00557EFE"/>
    <w:rPr>
      <w:rFonts w:eastAsia="Times New Roman"/>
    </w:rPr>
  </w:style>
  <w:style w:type="paragraph" w:customStyle="1" w:styleId="Card1">
    <w:name w:val="Card1"/>
    <w:uiPriority w:val="99"/>
    <w:qFormat/>
    <w:rsid w:val="00557EFE"/>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557EFE"/>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557EFE"/>
    <w:pPr>
      <w:ind w:left="288" w:right="288"/>
    </w:pPr>
    <w:rPr>
      <w:rFonts w:eastAsia="Times New Roman"/>
    </w:rPr>
  </w:style>
  <w:style w:type="paragraph" w:customStyle="1" w:styleId="CaseListNormal">
    <w:name w:val="Case List Normal"/>
    <w:basedOn w:val="Normal"/>
    <w:uiPriority w:val="99"/>
    <w:qFormat/>
    <w:rsid w:val="00557EFE"/>
    <w:rPr>
      <w:rFonts w:ascii="Times" w:eastAsia="Times New Roman" w:hAnsi="Times"/>
      <w:szCs w:val="26"/>
    </w:rPr>
  </w:style>
  <w:style w:type="paragraph" w:customStyle="1" w:styleId="Body">
    <w:name w:val="Body"/>
    <w:basedOn w:val="Normal"/>
    <w:uiPriority w:val="99"/>
    <w:qFormat/>
    <w:rsid w:val="00557EFE"/>
    <w:pPr>
      <w:outlineLvl w:val="3"/>
    </w:pPr>
    <w:rPr>
      <w:rFonts w:eastAsia="Times New Roman"/>
      <w:szCs w:val="20"/>
    </w:rPr>
  </w:style>
  <w:style w:type="paragraph" w:customStyle="1" w:styleId="3text">
    <w:name w:val="3text"/>
    <w:basedOn w:val="Normal"/>
    <w:uiPriority w:val="99"/>
    <w:qFormat/>
    <w:rsid w:val="00557EFE"/>
    <w:pPr>
      <w:spacing w:before="100" w:beforeAutospacing="1" w:after="100" w:afterAutospacing="1"/>
    </w:pPr>
    <w:rPr>
      <w:rFonts w:eastAsia="Times New Roman"/>
    </w:rPr>
  </w:style>
  <w:style w:type="paragraph" w:customStyle="1" w:styleId="TimesNewRoman12">
    <w:name w:val="TimesNewRoman12"/>
    <w:uiPriority w:val="99"/>
    <w:qFormat/>
    <w:rsid w:val="00557EFE"/>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557EFE"/>
    <w:pPr>
      <w:spacing w:before="100" w:beforeAutospacing="1" w:after="100" w:afterAutospacing="1"/>
    </w:pPr>
    <w:rPr>
      <w:rFonts w:eastAsia="Times New Roman"/>
    </w:rPr>
  </w:style>
  <w:style w:type="paragraph" w:customStyle="1" w:styleId="medium-normal">
    <w:name w:val="medium-normal"/>
    <w:basedOn w:val="Normal"/>
    <w:uiPriority w:val="99"/>
    <w:qFormat/>
    <w:rsid w:val="00557EFE"/>
    <w:pPr>
      <w:spacing w:before="100" w:beforeAutospacing="1" w:after="100" w:afterAutospacing="1"/>
    </w:pPr>
    <w:rPr>
      <w:rFonts w:eastAsia="Times New Roman"/>
    </w:rPr>
  </w:style>
  <w:style w:type="paragraph" w:customStyle="1" w:styleId="textChar">
    <w:name w:val="text Char"/>
    <w:basedOn w:val="Normal"/>
    <w:autoRedefine/>
    <w:uiPriority w:val="99"/>
    <w:qFormat/>
    <w:rsid w:val="00557EFE"/>
    <w:rPr>
      <w:rFonts w:eastAsia="Times New Roman"/>
      <w:color w:val="000000"/>
      <w:sz w:val="18"/>
    </w:rPr>
  </w:style>
  <w:style w:type="paragraph" w:customStyle="1" w:styleId="text1">
    <w:name w:val="text1"/>
    <w:basedOn w:val="Normal"/>
    <w:autoRedefine/>
    <w:uiPriority w:val="99"/>
    <w:qFormat/>
    <w:rsid w:val="00557EFE"/>
    <w:rPr>
      <w:rFonts w:eastAsia="Times New Roman"/>
      <w:szCs w:val="20"/>
    </w:rPr>
  </w:style>
  <w:style w:type="paragraph" w:customStyle="1" w:styleId="RepeatBlockHeading">
    <w:name w:val="Repeat Block Heading"/>
    <w:basedOn w:val="Normal"/>
    <w:autoRedefine/>
    <w:uiPriority w:val="99"/>
    <w:qFormat/>
    <w:rsid w:val="00557EFE"/>
    <w:pPr>
      <w:jc w:val="center"/>
    </w:pPr>
    <w:rPr>
      <w:rFonts w:eastAsia="Times New Roman"/>
      <w:b/>
      <w:smallCaps/>
      <w:color w:val="000000"/>
      <w:u w:val="thick"/>
    </w:rPr>
  </w:style>
  <w:style w:type="paragraph" w:customStyle="1" w:styleId="story-headline">
    <w:name w:val="story-headline"/>
    <w:basedOn w:val="Normal"/>
    <w:uiPriority w:val="99"/>
    <w:qFormat/>
    <w:rsid w:val="00557EFE"/>
    <w:pPr>
      <w:spacing w:before="72" w:after="72"/>
    </w:pPr>
    <w:rPr>
      <w:rFonts w:eastAsia="Times New Roman"/>
      <w:b/>
      <w:bCs/>
      <w:sz w:val="26"/>
      <w:szCs w:val="26"/>
    </w:rPr>
  </w:style>
  <w:style w:type="paragraph" w:customStyle="1" w:styleId="story-body">
    <w:name w:val="story-body"/>
    <w:basedOn w:val="Normal"/>
    <w:uiPriority w:val="99"/>
    <w:qFormat/>
    <w:rsid w:val="00557EFE"/>
    <w:pPr>
      <w:spacing w:before="100" w:beforeAutospacing="1" w:after="100" w:afterAutospacing="1"/>
    </w:pPr>
    <w:rPr>
      <w:rFonts w:eastAsia="Times New Roman"/>
    </w:rPr>
  </w:style>
  <w:style w:type="paragraph" w:customStyle="1" w:styleId="story-dateline">
    <w:name w:val="story-dateline"/>
    <w:basedOn w:val="Normal"/>
    <w:uiPriority w:val="99"/>
    <w:qFormat/>
    <w:rsid w:val="00557EFE"/>
    <w:rPr>
      <w:rFonts w:eastAsia="Times New Roman"/>
      <w:b/>
      <w:bCs/>
    </w:rPr>
  </w:style>
  <w:style w:type="paragraph" w:customStyle="1" w:styleId="TextofCards">
    <w:name w:val="Text of Cards"/>
    <w:basedOn w:val="Normal"/>
    <w:uiPriority w:val="99"/>
    <w:qFormat/>
    <w:rsid w:val="00557EFE"/>
    <w:rPr>
      <w:rFonts w:eastAsia="Times New Roman"/>
      <w:color w:val="000000"/>
      <w:spacing w:val="6"/>
      <w:szCs w:val="23"/>
    </w:rPr>
  </w:style>
  <w:style w:type="paragraph" w:customStyle="1" w:styleId="Corpotesto">
    <w:name w:val="Corpo testo"/>
    <w:basedOn w:val="Normal"/>
    <w:uiPriority w:val="99"/>
    <w:qFormat/>
    <w:rsid w:val="00557EFE"/>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557EFE"/>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557EFE"/>
    <w:rPr>
      <w:rFonts w:eastAsia="Times New Roman" w:cs="Calibri"/>
      <w:b/>
      <w:bCs/>
    </w:rPr>
  </w:style>
  <w:style w:type="paragraph" w:customStyle="1" w:styleId="inside-copy">
    <w:name w:val="inside-copy"/>
    <w:basedOn w:val="Normal"/>
    <w:uiPriority w:val="99"/>
    <w:qFormat/>
    <w:rsid w:val="00557EF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557EFE"/>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557EFE"/>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557EFE"/>
    <w:rPr>
      <w:rFonts w:ascii="Arial" w:hAnsi="Arial"/>
      <w:b w:val="0"/>
      <w:caps w:val="0"/>
      <w:sz w:val="20"/>
    </w:rPr>
  </w:style>
  <w:style w:type="paragraph" w:customStyle="1" w:styleId="ProjectTitleLine">
    <w:name w:val="Project Title Line"/>
    <w:basedOn w:val="Normal"/>
    <w:next w:val="Normal"/>
    <w:autoRedefine/>
    <w:uiPriority w:val="99"/>
    <w:qFormat/>
    <w:rsid w:val="00557EFE"/>
    <w:pPr>
      <w:jc w:val="center"/>
    </w:pPr>
    <w:rPr>
      <w:rFonts w:eastAsia="Times New Roman"/>
      <w:caps/>
      <w:szCs w:val="20"/>
    </w:rPr>
  </w:style>
  <w:style w:type="paragraph" w:customStyle="1" w:styleId="LanguageStrike">
    <w:name w:val="Language Strike"/>
    <w:basedOn w:val="Normal"/>
    <w:next w:val="Normal"/>
    <w:uiPriority w:val="99"/>
    <w:qFormat/>
    <w:rsid w:val="00557EFE"/>
    <w:rPr>
      <w:rFonts w:ascii="Arial Narrow" w:eastAsia="Times New Roman" w:hAnsi="Arial Narrow"/>
      <w:strike/>
    </w:rPr>
  </w:style>
  <w:style w:type="paragraph" w:customStyle="1" w:styleId="NormalVerdana">
    <w:name w:val="Normal + Verdana"/>
    <w:aliases w:val="10 pt,White,Normal + Arial"/>
    <w:basedOn w:val="Normal"/>
    <w:uiPriority w:val="99"/>
    <w:qFormat/>
    <w:rsid w:val="00557EFE"/>
    <w:rPr>
      <w:rFonts w:eastAsia="Times New Roman"/>
      <w:szCs w:val="20"/>
      <w:u w:val="single"/>
    </w:rPr>
  </w:style>
  <w:style w:type="paragraph" w:customStyle="1" w:styleId="Normal10pt">
    <w:name w:val="Normal + 10 pt"/>
    <w:basedOn w:val="Normal"/>
    <w:uiPriority w:val="99"/>
    <w:qFormat/>
    <w:rsid w:val="00557EFE"/>
    <w:rPr>
      <w:rFonts w:eastAsia="Times New Roman"/>
      <w:szCs w:val="20"/>
    </w:rPr>
  </w:style>
  <w:style w:type="paragraph" w:customStyle="1" w:styleId="cardChar1Char">
    <w:name w:val="card Char1 Char"/>
    <w:basedOn w:val="Normal"/>
    <w:uiPriority w:val="99"/>
    <w:qFormat/>
    <w:rsid w:val="00557EFE"/>
    <w:pPr>
      <w:ind w:left="288" w:right="288"/>
    </w:pPr>
    <w:rPr>
      <w:rFonts w:eastAsia="Times New Roman"/>
      <w:szCs w:val="20"/>
    </w:rPr>
  </w:style>
  <w:style w:type="paragraph" w:customStyle="1" w:styleId="CM12">
    <w:name w:val="CM12"/>
    <w:basedOn w:val="Default"/>
    <w:next w:val="Default"/>
    <w:uiPriority w:val="99"/>
    <w:qFormat/>
    <w:rsid w:val="00557EF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557EFE"/>
    <w:pPr>
      <w:widowControl w:val="0"/>
      <w:spacing w:after="480"/>
    </w:pPr>
    <w:rPr>
      <w:rFonts w:ascii="Granjon LT Std" w:hAnsi="Granjon LT Std"/>
      <w:color w:val="auto"/>
    </w:rPr>
  </w:style>
  <w:style w:type="paragraph" w:customStyle="1" w:styleId="CM10">
    <w:name w:val="CM10"/>
    <w:basedOn w:val="Default"/>
    <w:next w:val="Default"/>
    <w:uiPriority w:val="99"/>
    <w:qFormat/>
    <w:rsid w:val="00557EFE"/>
    <w:pPr>
      <w:widowControl w:val="0"/>
      <w:spacing w:line="320" w:lineRule="atLeast"/>
    </w:pPr>
    <w:rPr>
      <w:rFonts w:ascii="Granjon LT Std" w:hAnsi="Granjon LT Std"/>
      <w:color w:val="auto"/>
    </w:rPr>
  </w:style>
  <w:style w:type="paragraph" w:customStyle="1" w:styleId="bold">
    <w:name w:val="bold"/>
    <w:basedOn w:val="Normal"/>
    <w:uiPriority w:val="99"/>
    <w:qFormat/>
    <w:rsid w:val="00557EFE"/>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557EFE"/>
    <w:rPr>
      <w:rFonts w:ascii="Arial Narrow" w:eastAsia="Times New Roman" w:hAnsi="Arial Narrow"/>
      <w:strike/>
      <w:szCs w:val="20"/>
    </w:rPr>
  </w:style>
  <w:style w:type="paragraph" w:customStyle="1" w:styleId="textbodyblack">
    <w:name w:val="textbodyblack"/>
    <w:basedOn w:val="Normal"/>
    <w:uiPriority w:val="99"/>
    <w:qFormat/>
    <w:rsid w:val="00557EFE"/>
    <w:pPr>
      <w:spacing w:before="100" w:beforeAutospacing="1" w:after="100" w:afterAutospacing="1"/>
    </w:pPr>
    <w:rPr>
      <w:rFonts w:eastAsia="Times New Roman"/>
    </w:rPr>
  </w:style>
  <w:style w:type="paragraph" w:customStyle="1" w:styleId="BlockHeading1">
    <w:name w:val="Block Heading 1"/>
    <w:basedOn w:val="Normal"/>
    <w:uiPriority w:val="99"/>
    <w:qFormat/>
    <w:rsid w:val="00557EF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57E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557E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557EF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57EFE"/>
    <w:rPr>
      <w:rFonts w:ascii="Georgia" w:eastAsia="Times New Roman" w:hAnsi="Georgia"/>
      <w:b/>
      <w:bCs/>
      <w:szCs w:val="16"/>
      <w:u w:val="single"/>
    </w:rPr>
  </w:style>
  <w:style w:type="paragraph" w:customStyle="1" w:styleId="CiteCorrected">
    <w:name w:val="Cite Corrected"/>
    <w:basedOn w:val="Normal"/>
    <w:link w:val="CiteCorrectedChar"/>
    <w:qFormat/>
    <w:rsid w:val="00557EFE"/>
    <w:rPr>
      <w:rFonts w:ascii="Georgia" w:eastAsia="Times New Roman" w:hAnsi="Georgia"/>
      <w:b/>
      <w:bCs/>
      <w:sz w:val="24"/>
      <w:szCs w:val="16"/>
      <w:u w:val="single"/>
    </w:rPr>
  </w:style>
  <w:style w:type="paragraph" w:customStyle="1" w:styleId="CardText2">
    <w:name w:val="Card Text 2"/>
    <w:basedOn w:val="CardText10"/>
    <w:link w:val="CardText2Char"/>
    <w:qFormat/>
    <w:rsid w:val="00557EF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557EFE"/>
    <w:pPr>
      <w:ind w:left="288"/>
    </w:pPr>
    <w:rPr>
      <w:rFonts w:eastAsia="SimSun"/>
      <w:szCs w:val="20"/>
      <w:lang w:eastAsia="zh-CN"/>
    </w:rPr>
  </w:style>
  <w:style w:type="paragraph" w:customStyle="1" w:styleId="story-body-text">
    <w:name w:val="story-body-text"/>
    <w:basedOn w:val="Normal"/>
    <w:uiPriority w:val="99"/>
    <w:qFormat/>
    <w:rsid w:val="00557EFE"/>
    <w:pPr>
      <w:spacing w:before="100" w:beforeAutospacing="1" w:after="100" w:afterAutospacing="1"/>
    </w:pPr>
    <w:rPr>
      <w:rFonts w:eastAsia="Times New Roman"/>
    </w:rPr>
  </w:style>
  <w:style w:type="paragraph" w:customStyle="1" w:styleId="BriefTitle2">
    <w:name w:val="Brief Title 2"/>
    <w:basedOn w:val="BriefTitle"/>
    <w:uiPriority w:val="99"/>
    <w:qFormat/>
    <w:rsid w:val="00557EFE"/>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557EFE"/>
    <w:rPr>
      <w:u w:val="single"/>
    </w:rPr>
  </w:style>
  <w:style w:type="paragraph" w:customStyle="1" w:styleId="StyleCardText11ptUnderline">
    <w:name w:val="Style Card Text + 11 pt Underline"/>
    <w:link w:val="StyleCardText11ptUnderlineChar"/>
    <w:qFormat/>
    <w:rsid w:val="00557EFE"/>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557EFE"/>
    <w:rPr>
      <w:rFonts w:ascii="Georgia" w:hAnsi="Georgia"/>
      <w:sz w:val="16"/>
    </w:rPr>
  </w:style>
  <w:style w:type="paragraph" w:customStyle="1" w:styleId="StyleMinimizedText11pt">
    <w:name w:val="Style Minimized Text + 11 pt"/>
    <w:basedOn w:val="Normal"/>
    <w:link w:val="StyleMinimizedText11ptChar"/>
    <w:qFormat/>
    <w:rsid w:val="00557EFE"/>
    <w:rPr>
      <w:rFonts w:ascii="Georgia" w:hAnsi="Georgia"/>
      <w:sz w:val="16"/>
    </w:rPr>
  </w:style>
  <w:style w:type="character" w:customStyle="1" w:styleId="StyleMinimizedText11pt1Char">
    <w:name w:val="Style Minimized Text + 11 pt1 Char"/>
    <w:basedOn w:val="DefaultParagraphFont"/>
    <w:link w:val="StyleMinimizedText11pt1"/>
    <w:locked/>
    <w:rsid w:val="00557EFE"/>
    <w:rPr>
      <w:rFonts w:ascii="Georgia" w:hAnsi="Georgia"/>
      <w:sz w:val="16"/>
    </w:rPr>
  </w:style>
  <w:style w:type="paragraph" w:customStyle="1" w:styleId="StyleMinimizedText11pt1">
    <w:name w:val="Style Minimized Text + 11 pt1"/>
    <w:basedOn w:val="Normal"/>
    <w:link w:val="StyleMinimizedText11pt1Char"/>
    <w:qFormat/>
    <w:rsid w:val="00557EFE"/>
    <w:rPr>
      <w:rFonts w:ascii="Georgia" w:hAnsi="Georgia"/>
      <w:sz w:val="16"/>
    </w:rPr>
  </w:style>
  <w:style w:type="character" w:customStyle="1" w:styleId="Debate-CardSmalltextF2Char">
    <w:name w:val="Debate- Card Small text F2 Char"/>
    <w:link w:val="Debate-CardSmalltextF2"/>
    <w:locked/>
    <w:rsid w:val="00557EFE"/>
    <w:rPr>
      <w:rFonts w:ascii="Arial Narrow" w:hAnsi="Arial Narrow"/>
      <w:sz w:val="16"/>
    </w:rPr>
  </w:style>
  <w:style w:type="paragraph" w:customStyle="1" w:styleId="Debate-CardSmalltextF2">
    <w:name w:val="Debate- Card Small text F2"/>
    <w:basedOn w:val="Normal"/>
    <w:next w:val="Normal"/>
    <w:link w:val="Debate-CardSmalltextF2Char"/>
    <w:qFormat/>
    <w:rsid w:val="00557EFE"/>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557EFE"/>
    <w:rPr>
      <w:rFonts w:ascii="Arial Narrow" w:hAnsi="Arial Narrow"/>
      <w:b/>
      <w:sz w:val="18"/>
      <w:u w:val="single"/>
    </w:rPr>
  </w:style>
  <w:style w:type="paragraph" w:customStyle="1" w:styleId="Debate-EmphasizedText-F5">
    <w:name w:val="Debate- Emphasized Text- F5"/>
    <w:basedOn w:val="Normal"/>
    <w:link w:val="Debate-EmphasizedText-F5Char"/>
    <w:qFormat/>
    <w:rsid w:val="00557EFE"/>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557EF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57EFE"/>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557EF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557EFE"/>
    <w:rPr>
      <w:rFonts w:ascii="Times New Roman" w:eastAsia="Times New Roman" w:hAnsi="Times New Roman" w:cs="Calibri"/>
      <w:sz w:val="16"/>
    </w:rPr>
  </w:style>
  <w:style w:type="character" w:customStyle="1" w:styleId="CardStyleChar">
    <w:name w:val="Card Style Char"/>
    <w:link w:val="CardStyle"/>
    <w:locked/>
    <w:rsid w:val="00557EFE"/>
    <w:rPr>
      <w:rFonts w:ascii="Calibri" w:eastAsia="Times New Roman" w:hAnsi="Calibri"/>
      <w:sz w:val="22"/>
    </w:rPr>
  </w:style>
  <w:style w:type="paragraph" w:customStyle="1" w:styleId="emactive">
    <w:name w:val="emactive"/>
    <w:basedOn w:val="Normal"/>
    <w:uiPriority w:val="99"/>
    <w:qFormat/>
    <w:rsid w:val="00557EFE"/>
    <w:pPr>
      <w:spacing w:before="100" w:beforeAutospacing="1" w:after="100" w:afterAutospacing="1"/>
    </w:pPr>
    <w:rPr>
      <w:rFonts w:eastAsia="Times New Roman"/>
    </w:rPr>
  </w:style>
  <w:style w:type="paragraph" w:customStyle="1" w:styleId="emready">
    <w:name w:val="emready"/>
    <w:basedOn w:val="Normal"/>
    <w:uiPriority w:val="99"/>
    <w:qFormat/>
    <w:rsid w:val="00557EFE"/>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557EF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57EFE"/>
    <w:rPr>
      <w:rFonts w:ascii="Georgia" w:eastAsia="Times New Roman" w:hAnsi="Georgia" w:cs="Times New Roman"/>
      <w:b/>
      <w:sz w:val="24"/>
      <w:u w:val="single"/>
    </w:rPr>
  </w:style>
  <w:style w:type="character" w:customStyle="1" w:styleId="CardHighlightChar">
    <w:name w:val="Card Highlight Char"/>
    <w:link w:val="CardHighlight"/>
    <w:locked/>
    <w:rsid w:val="00557EF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57EFE"/>
    <w:pPr>
      <w:shd w:val="clear" w:color="auto" w:fill="66FFFF"/>
    </w:pPr>
    <w:rPr>
      <w:rFonts w:eastAsia="Calibri" w:cs="Calibri"/>
      <w:sz w:val="24"/>
      <w:u w:val="single"/>
    </w:rPr>
  </w:style>
  <w:style w:type="character" w:customStyle="1" w:styleId="BlockHeaderHiddenChar">
    <w:name w:val="Block Header Hidden Char"/>
    <w:link w:val="BlockHeaderHidden"/>
    <w:locked/>
    <w:rsid w:val="00557EF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57EFE"/>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557EFE"/>
    <w:pPr>
      <w:spacing w:before="100" w:beforeAutospacing="1" w:after="100" w:afterAutospacing="1"/>
    </w:pPr>
    <w:rPr>
      <w:rFonts w:eastAsia="Times New Roman"/>
    </w:rPr>
  </w:style>
  <w:style w:type="paragraph" w:customStyle="1" w:styleId="norma">
    <w:name w:val="norma"/>
    <w:basedOn w:val="Heading3"/>
    <w:uiPriority w:val="99"/>
    <w:qFormat/>
    <w:rsid w:val="00557EFE"/>
    <w:rPr>
      <w:rFonts w:eastAsia="MS Gothic" w:cs="Arial"/>
      <w:bCs w:val="0"/>
      <w:sz w:val="24"/>
    </w:rPr>
  </w:style>
  <w:style w:type="paragraph" w:customStyle="1" w:styleId="nromal">
    <w:name w:val="nromal"/>
    <w:basedOn w:val="Normal"/>
    <w:uiPriority w:val="99"/>
    <w:qFormat/>
    <w:rsid w:val="00557EFE"/>
    <w:pPr>
      <w:keepNext/>
      <w:keepLines/>
      <w:spacing w:before="200"/>
      <w:outlineLvl w:val="3"/>
    </w:pPr>
    <w:rPr>
      <w:rFonts w:eastAsia="Times New Roman" w:cs="Cambria"/>
      <w:b/>
      <w:iCs/>
    </w:rPr>
  </w:style>
  <w:style w:type="paragraph" w:customStyle="1" w:styleId="natural">
    <w:name w:val="natural"/>
    <w:basedOn w:val="Normal"/>
    <w:uiPriority w:val="99"/>
    <w:qFormat/>
    <w:rsid w:val="00557EFE"/>
    <w:pPr>
      <w:keepNext/>
      <w:keepLines/>
      <w:spacing w:before="200"/>
      <w:outlineLvl w:val="3"/>
    </w:pPr>
    <w:rPr>
      <w:rFonts w:eastAsia="Times New Roman"/>
      <w:b/>
      <w:iCs/>
    </w:rPr>
  </w:style>
  <w:style w:type="paragraph" w:customStyle="1" w:styleId="nroaml">
    <w:name w:val="nroaml"/>
    <w:basedOn w:val="Normal"/>
    <w:uiPriority w:val="99"/>
    <w:qFormat/>
    <w:rsid w:val="00557EFE"/>
    <w:pPr>
      <w:keepNext/>
      <w:keepLines/>
      <w:spacing w:before="200"/>
      <w:outlineLvl w:val="3"/>
    </w:pPr>
    <w:rPr>
      <w:rFonts w:eastAsia="Times New Roman"/>
      <w:b/>
      <w:iCs/>
    </w:rPr>
  </w:style>
  <w:style w:type="paragraph" w:customStyle="1" w:styleId="noraml">
    <w:name w:val="noraml"/>
    <w:basedOn w:val="Normal"/>
    <w:uiPriority w:val="99"/>
    <w:qFormat/>
    <w:rsid w:val="00557EFE"/>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557EFE"/>
    <w:rPr>
      <w:rFonts w:ascii="Georgia" w:eastAsia="Calibri" w:hAnsi="Georgia"/>
      <w:sz w:val="16"/>
      <w:szCs w:val="16"/>
    </w:rPr>
  </w:style>
  <w:style w:type="paragraph" w:customStyle="1" w:styleId="SmallSizeParagraph">
    <w:name w:val="Small Size Paragraph"/>
    <w:basedOn w:val="Normal"/>
    <w:link w:val="SmallSizeParagraphChar"/>
    <w:qFormat/>
    <w:rsid w:val="00557EFE"/>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57EF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57EFE"/>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557EF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57EFE"/>
    <w:rPr>
      <w:rFonts w:ascii="Times New Roman" w:eastAsia="Times New Roman" w:hAnsi="Times New Roman" w:cs="Times New Roman"/>
      <w:strike/>
      <w:sz w:val="20"/>
    </w:rPr>
  </w:style>
  <w:style w:type="character" w:customStyle="1" w:styleId="CardT1Char">
    <w:name w:val="CardT1 Char"/>
    <w:link w:val="CardT1"/>
    <w:locked/>
    <w:rsid w:val="00557EFE"/>
    <w:rPr>
      <w:rFonts w:ascii="Arial" w:eastAsia="Calibri" w:hAnsi="Arial" w:cs="Arial"/>
      <w:kern w:val="2"/>
      <w:sz w:val="14"/>
      <w:szCs w:val="14"/>
      <w:lang w:eastAsia="zh-TW"/>
    </w:rPr>
  </w:style>
  <w:style w:type="paragraph" w:customStyle="1" w:styleId="CardT1">
    <w:name w:val="CardT1"/>
    <w:basedOn w:val="Normal"/>
    <w:link w:val="CardT1Char"/>
    <w:qFormat/>
    <w:rsid w:val="00557EF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57EF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57EFE"/>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557EFE"/>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557EFE"/>
    <w:rPr>
      <w:rFonts w:eastAsia="MS Mincho"/>
      <w:b/>
      <w:u w:val="single"/>
    </w:rPr>
  </w:style>
  <w:style w:type="paragraph" w:customStyle="1" w:styleId="2909F619802848F09E01365C32F34654">
    <w:name w:val="2909F619802848F09E01365C32F34654"/>
    <w:uiPriority w:val="99"/>
    <w:qFormat/>
    <w:rsid w:val="00557EFE"/>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557EFE"/>
    <w:rPr>
      <w:rFonts w:ascii="Georgia" w:eastAsia="Calibri" w:hAnsi="Georgia"/>
      <w:u w:val="single"/>
      <w:lang w:val="x-none" w:eastAsia="zh-CN"/>
    </w:rPr>
  </w:style>
  <w:style w:type="paragraph" w:customStyle="1" w:styleId="UnderlineS">
    <w:name w:val="Underline S"/>
    <w:basedOn w:val="Normal"/>
    <w:link w:val="UnderlineSChar"/>
    <w:qFormat/>
    <w:rsid w:val="00557EFE"/>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557EFE"/>
    <w:rPr>
      <w:rFonts w:ascii="Georgia" w:eastAsia="SimSun" w:hAnsi="Georgia"/>
      <w:sz w:val="12"/>
    </w:rPr>
  </w:style>
  <w:style w:type="paragraph" w:customStyle="1" w:styleId="Ununderlined">
    <w:name w:val="Ununderlined"/>
    <w:basedOn w:val="Normal"/>
    <w:link w:val="UnunderlinedChar"/>
    <w:qFormat/>
    <w:rsid w:val="00557EFE"/>
    <w:rPr>
      <w:rFonts w:ascii="Georgia" w:eastAsia="SimSun" w:hAnsi="Georgia"/>
      <w:sz w:val="12"/>
    </w:rPr>
  </w:style>
  <w:style w:type="character" w:customStyle="1" w:styleId="HighlightingChar">
    <w:name w:val="Highlighting Char"/>
    <w:link w:val="Highlighting"/>
    <w:locked/>
    <w:rsid w:val="00557EFE"/>
    <w:rPr>
      <w:rFonts w:ascii="Georgia" w:eastAsia="SimSun" w:hAnsi="Georgia"/>
      <w:u w:val="thick"/>
    </w:rPr>
  </w:style>
  <w:style w:type="paragraph" w:customStyle="1" w:styleId="Highlighting">
    <w:name w:val="Highlighting"/>
    <w:basedOn w:val="Normal"/>
    <w:link w:val="HighlightingChar"/>
    <w:autoRedefine/>
    <w:qFormat/>
    <w:rsid w:val="00557EFE"/>
    <w:rPr>
      <w:rFonts w:ascii="Georgia" w:eastAsia="SimSun" w:hAnsi="Georgia"/>
      <w:sz w:val="24"/>
      <w:u w:val="thick"/>
    </w:rPr>
  </w:style>
  <w:style w:type="character" w:customStyle="1" w:styleId="CITEChar0">
    <w:name w:val="CITE Char"/>
    <w:link w:val="CITE"/>
    <w:locked/>
    <w:rsid w:val="00557EF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557EFE"/>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557EFE"/>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557EFE"/>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557EF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57EFE"/>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557EF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57EFE"/>
    <w:rPr>
      <w:b/>
      <w:sz w:val="28"/>
    </w:rPr>
  </w:style>
  <w:style w:type="character" w:customStyle="1" w:styleId="SourcenameChar">
    <w:name w:val="Source name Char"/>
    <w:link w:val="Sourcename"/>
    <w:locked/>
    <w:rsid w:val="00557EF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557EFE"/>
    <w:rPr>
      <w:b/>
      <w:bCs/>
      <w:sz w:val="20"/>
    </w:rPr>
  </w:style>
  <w:style w:type="character" w:customStyle="1" w:styleId="underlinedcardChar">
    <w:name w:val="underlined card Char"/>
    <w:link w:val="underlinedcard0"/>
    <w:locked/>
    <w:rsid w:val="00557EF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557EFE"/>
    <w:rPr>
      <w:sz w:val="24"/>
      <w:u w:val="single"/>
    </w:rPr>
  </w:style>
  <w:style w:type="paragraph" w:customStyle="1" w:styleId="FullText">
    <w:name w:val="Full Text"/>
    <w:basedOn w:val="Normal"/>
    <w:uiPriority w:val="99"/>
    <w:qFormat/>
    <w:rsid w:val="00557EFE"/>
    <w:rPr>
      <w:rFonts w:eastAsia="Times New Roman"/>
    </w:rPr>
  </w:style>
  <w:style w:type="character" w:customStyle="1" w:styleId="TextUnderlineChar">
    <w:name w:val="Text Underline Char"/>
    <w:link w:val="TextUnderline"/>
    <w:locked/>
    <w:rsid w:val="00557EF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557EFE"/>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557EF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557EFE"/>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557EF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557EFE"/>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557EFE"/>
    <w:pPr>
      <w:spacing w:before="240"/>
      <w:outlineLvl w:val="2"/>
    </w:pPr>
    <w:rPr>
      <w:rFonts w:eastAsia="Times New Roman"/>
      <w:b/>
    </w:rPr>
  </w:style>
  <w:style w:type="character" w:customStyle="1" w:styleId="CiteCardChar">
    <w:name w:val="Cite_Card Char"/>
    <w:link w:val="CiteCard0"/>
    <w:locked/>
    <w:rsid w:val="00557EFE"/>
    <w:rPr>
      <w:rFonts w:ascii="Times New Roman" w:eastAsia="Times New Roman" w:hAnsi="Times New Roman" w:cs="Arial"/>
      <w:bCs/>
      <w:sz w:val="20"/>
      <w:szCs w:val="20"/>
    </w:rPr>
  </w:style>
  <w:style w:type="paragraph" w:customStyle="1" w:styleId="CiteCard0">
    <w:name w:val="Cite_Card"/>
    <w:link w:val="CiteCardChar"/>
    <w:qFormat/>
    <w:rsid w:val="00557EFE"/>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557EFE"/>
    <w:pPr>
      <w:widowControl w:val="0"/>
    </w:pPr>
    <w:rPr>
      <w:rFonts w:eastAsia="MS Mincho"/>
      <w:color w:val="auto"/>
    </w:rPr>
  </w:style>
  <w:style w:type="paragraph" w:customStyle="1" w:styleId="dropcap">
    <w:name w:val="dropcap"/>
    <w:basedOn w:val="Normal"/>
    <w:uiPriority w:val="99"/>
    <w:qFormat/>
    <w:rsid w:val="00557EFE"/>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557EFE"/>
    <w:rPr>
      <w:rFonts w:ascii="Georgia" w:eastAsia="Times New Roman" w:hAnsi="Georgia"/>
      <w:sz w:val="22"/>
      <w:u w:val="single"/>
    </w:rPr>
  </w:style>
  <w:style w:type="paragraph" w:customStyle="1" w:styleId="StyleStyle49pt6">
    <w:name w:val="Style Style4 + 9 pt6"/>
    <w:basedOn w:val="Style4"/>
    <w:link w:val="StyleStyle49pt6Char"/>
    <w:qFormat/>
    <w:rsid w:val="00557EFE"/>
    <w:rPr>
      <w:rFonts w:ascii="Georgia" w:hAnsi="Georgia"/>
    </w:rPr>
  </w:style>
  <w:style w:type="character" w:customStyle="1" w:styleId="UnderlineCharCharCharCharChar">
    <w:name w:val="Underline Char Char Char Char Char"/>
    <w:link w:val="UnderlineCharCharCharChar"/>
    <w:locked/>
    <w:rsid w:val="00557EF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57EFE"/>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557EF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57EFE"/>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57EF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57EFE"/>
    <w:rPr>
      <w:rFonts w:ascii="Georgia" w:hAnsi="Georgia" w:cs="Calibri"/>
      <w:b/>
      <w:bCs/>
      <w:sz w:val="24"/>
      <w:u w:val="single"/>
    </w:rPr>
  </w:style>
  <w:style w:type="character" w:customStyle="1" w:styleId="DebatenoramlChar">
    <w:name w:val="Debatenoraml Char"/>
    <w:link w:val="Debatenoraml"/>
    <w:locked/>
    <w:rsid w:val="00557EFE"/>
    <w:rPr>
      <w:rFonts w:ascii="Times New Roman" w:hAnsi="Times New Roman" w:cs="Times New Roman"/>
    </w:rPr>
  </w:style>
  <w:style w:type="paragraph" w:customStyle="1" w:styleId="Debatenoraml">
    <w:name w:val="Debatenoraml"/>
    <w:basedOn w:val="NoSpacing"/>
    <w:link w:val="DebatenoramlChar"/>
    <w:qFormat/>
    <w:rsid w:val="00557EFE"/>
    <w:pPr>
      <w:spacing w:line="240" w:lineRule="auto"/>
    </w:pPr>
    <w:rPr>
      <w:rFonts w:ascii="Times New Roman" w:hAnsi="Times New Roman" w:cs="Times New Roman"/>
    </w:rPr>
  </w:style>
  <w:style w:type="paragraph" w:customStyle="1" w:styleId="SynergyTag">
    <w:name w:val="SynergyTag"/>
    <w:basedOn w:val="Normal"/>
    <w:uiPriority w:val="99"/>
    <w:qFormat/>
    <w:rsid w:val="00557EFE"/>
    <w:rPr>
      <w:rFonts w:eastAsia="Calibri"/>
      <w:b/>
    </w:rPr>
  </w:style>
  <w:style w:type="character" w:customStyle="1" w:styleId="QualsChar">
    <w:name w:val="Quals Char"/>
    <w:link w:val="Quals"/>
    <w:locked/>
    <w:rsid w:val="00557EFE"/>
    <w:rPr>
      <w:rFonts w:ascii="Georgia" w:eastAsia="Calibri" w:hAnsi="Georgia"/>
      <w:sz w:val="18"/>
    </w:rPr>
  </w:style>
  <w:style w:type="paragraph" w:customStyle="1" w:styleId="Quals">
    <w:name w:val="Quals"/>
    <w:basedOn w:val="Normal"/>
    <w:link w:val="QualsChar"/>
    <w:qFormat/>
    <w:rsid w:val="00557EFE"/>
    <w:rPr>
      <w:rFonts w:ascii="Georgia" w:eastAsia="Calibri" w:hAnsi="Georgia"/>
      <w:sz w:val="18"/>
    </w:rPr>
  </w:style>
  <w:style w:type="paragraph" w:customStyle="1" w:styleId="times">
    <w:name w:val="times"/>
    <w:basedOn w:val="Normal"/>
    <w:uiPriority w:val="99"/>
    <w:qFormat/>
    <w:rsid w:val="00557EFE"/>
    <w:pPr>
      <w:spacing w:before="100" w:beforeAutospacing="1" w:after="100" w:afterAutospacing="1"/>
    </w:pPr>
    <w:rPr>
      <w:rFonts w:eastAsia="Times New Roman"/>
    </w:rPr>
  </w:style>
  <w:style w:type="paragraph" w:customStyle="1" w:styleId="BodyA">
    <w:name w:val="Body A"/>
    <w:uiPriority w:val="99"/>
    <w:qFormat/>
    <w:rsid w:val="00557EFE"/>
    <w:rPr>
      <w:rFonts w:ascii="Helvetica" w:eastAsia="ヒラギノ角ゴ Pro W3" w:hAnsi="Helvetica" w:cs="Times New Roman"/>
      <w:color w:val="000000"/>
      <w:szCs w:val="20"/>
    </w:rPr>
  </w:style>
  <w:style w:type="character" w:customStyle="1" w:styleId="StarredChar">
    <w:name w:val="Starred Char"/>
    <w:link w:val="Starred"/>
    <w:locked/>
    <w:rsid w:val="00557EFE"/>
    <w:rPr>
      <w:rFonts w:ascii="Georgia" w:eastAsia="Times New Roman" w:hAnsi="Georgia"/>
      <w:b/>
      <w:caps/>
      <w:szCs w:val="28"/>
      <w:u w:val="single"/>
    </w:rPr>
  </w:style>
  <w:style w:type="paragraph" w:customStyle="1" w:styleId="Starred">
    <w:name w:val="Starred"/>
    <w:basedOn w:val="Normal"/>
    <w:link w:val="StarredChar"/>
    <w:qFormat/>
    <w:rsid w:val="00557EFE"/>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557EFE"/>
    <w:rPr>
      <w:rFonts w:ascii="Georgia" w:eastAsia="Times New Roman" w:hAnsi="Georgia"/>
      <w:b/>
      <w:caps/>
      <w:szCs w:val="28"/>
      <w:u w:val="single"/>
    </w:rPr>
  </w:style>
  <w:style w:type="paragraph" w:customStyle="1" w:styleId="NotStarred">
    <w:name w:val="NotStarred"/>
    <w:basedOn w:val="Normal"/>
    <w:link w:val="NotStarredChar"/>
    <w:qFormat/>
    <w:rsid w:val="00557EFE"/>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557EF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557EF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57EFE"/>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557EFE"/>
    <w:rPr>
      <w:rFonts w:ascii="Georgia" w:eastAsia="Calibri" w:hAnsi="Georgia"/>
      <w:b/>
    </w:rPr>
  </w:style>
  <w:style w:type="paragraph" w:customStyle="1" w:styleId="H4Tag">
    <w:name w:val="H4 (Tag)"/>
    <w:basedOn w:val="Normal"/>
    <w:link w:val="H4TagChar1"/>
    <w:qFormat/>
    <w:rsid w:val="00557EFE"/>
    <w:rPr>
      <w:rFonts w:ascii="Georgia" w:eastAsia="Calibri" w:hAnsi="Georgia"/>
      <w:b/>
      <w:sz w:val="24"/>
    </w:rPr>
  </w:style>
  <w:style w:type="paragraph" w:customStyle="1" w:styleId="CM25">
    <w:name w:val="CM25"/>
    <w:basedOn w:val="Default"/>
    <w:next w:val="Default"/>
    <w:uiPriority w:val="99"/>
    <w:qFormat/>
    <w:rsid w:val="00557EF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557EFE"/>
    <w:rPr>
      <w:rFonts w:ascii="Georgia" w:hAnsi="Georgia"/>
      <w:b/>
    </w:rPr>
  </w:style>
  <w:style w:type="paragraph" w:customStyle="1" w:styleId="Debate-CardTagandCite-F6">
    <w:name w:val="Debate- Card Tag and Cite- F6"/>
    <w:basedOn w:val="Normal"/>
    <w:link w:val="Debate-CardTagandCite-F6Char"/>
    <w:qFormat/>
    <w:rsid w:val="00557EFE"/>
    <w:pPr>
      <w:contextualSpacing/>
    </w:pPr>
    <w:rPr>
      <w:rFonts w:ascii="Georgia" w:hAnsi="Georgia"/>
      <w:b/>
      <w:sz w:val="24"/>
    </w:rPr>
  </w:style>
  <w:style w:type="character" w:customStyle="1" w:styleId="CardtextChar4">
    <w:name w:val="Card text Char"/>
    <w:link w:val="Cardtext3"/>
    <w:locked/>
    <w:rsid w:val="00557EFE"/>
    <w:rPr>
      <w:rFonts w:ascii="Arial Narrow" w:hAnsi="Arial Narrow"/>
      <w:u w:val="single"/>
    </w:rPr>
  </w:style>
  <w:style w:type="paragraph" w:customStyle="1" w:styleId="Cardtext3">
    <w:name w:val="Card text"/>
    <w:link w:val="CardtextChar4"/>
    <w:qFormat/>
    <w:rsid w:val="00557EFE"/>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557EFE"/>
    <w:rPr>
      <w:rFonts w:ascii="Georgia" w:eastAsia="Times New Roman" w:hAnsi="Georgia"/>
      <w:b/>
      <w:szCs w:val="28"/>
      <w:u w:val="single"/>
    </w:rPr>
  </w:style>
  <w:style w:type="paragraph" w:customStyle="1" w:styleId="NewHeading2">
    <w:name w:val="NewHeading2"/>
    <w:basedOn w:val="Normal"/>
    <w:link w:val="NewHeading2Char"/>
    <w:qFormat/>
    <w:rsid w:val="00557EFE"/>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557EFE"/>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557EFE"/>
    <w:rPr>
      <w:rFonts w:eastAsia="Calibri"/>
    </w:rPr>
  </w:style>
  <w:style w:type="paragraph" w:customStyle="1" w:styleId="TagLine">
    <w:name w:val="Tag Line"/>
    <w:basedOn w:val="Normal"/>
    <w:next w:val="FullText"/>
    <w:uiPriority w:val="99"/>
    <w:qFormat/>
    <w:rsid w:val="00557EFE"/>
    <w:rPr>
      <w:rFonts w:ascii="Arial Narrow" w:eastAsia="Times New Roman" w:hAnsi="Arial Narrow"/>
      <w:b/>
      <w:sz w:val="28"/>
    </w:rPr>
  </w:style>
  <w:style w:type="paragraph" w:customStyle="1" w:styleId="Card6pt">
    <w:name w:val="Card 6pt"/>
    <w:basedOn w:val="Normal"/>
    <w:uiPriority w:val="99"/>
    <w:qFormat/>
    <w:rsid w:val="00557EFE"/>
    <w:pPr>
      <w:ind w:left="288" w:right="288"/>
    </w:pPr>
    <w:rPr>
      <w:rFonts w:ascii="Georgia" w:eastAsia="Calibri" w:hAnsi="Georgia"/>
      <w:color w:val="000000"/>
      <w:sz w:val="12"/>
      <w:szCs w:val="20"/>
    </w:rPr>
  </w:style>
  <w:style w:type="character" w:customStyle="1" w:styleId="FullCiteChar">
    <w:name w:val="Full Cite Char"/>
    <w:link w:val="FullCite"/>
    <w:locked/>
    <w:rsid w:val="00557EFE"/>
    <w:rPr>
      <w:rFonts w:ascii="Garamond" w:eastAsia="Calibri" w:hAnsi="Garamond"/>
    </w:rPr>
  </w:style>
  <w:style w:type="paragraph" w:customStyle="1" w:styleId="FullCite">
    <w:name w:val="Full Cite"/>
    <w:basedOn w:val="Normal"/>
    <w:next w:val="Normal"/>
    <w:link w:val="FullCiteChar"/>
    <w:qFormat/>
    <w:rsid w:val="00557EFE"/>
    <w:rPr>
      <w:rFonts w:ascii="Garamond" w:eastAsia="Calibri" w:hAnsi="Garamond"/>
      <w:sz w:val="24"/>
    </w:rPr>
  </w:style>
  <w:style w:type="character" w:customStyle="1" w:styleId="StyleCardStyleBlackUnderlineChar">
    <w:name w:val="Style Card Style + Black Underline Char"/>
    <w:link w:val="StyleCardStyleBlackUnderline"/>
    <w:locked/>
    <w:rsid w:val="00557EF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57EFE"/>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557EFE"/>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557EFE"/>
    <w:rPr>
      <w:rFonts w:ascii="Century Gothic" w:eastAsia="Times New Roman" w:hAnsi="Century Gothic"/>
    </w:rPr>
  </w:style>
  <w:style w:type="character" w:customStyle="1" w:styleId="StylecardThickunderlineChar">
    <w:name w:val="Style card + Thick underline Char"/>
    <w:link w:val="StylecardThickunderline"/>
    <w:locked/>
    <w:rsid w:val="00557EF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57EFE"/>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557EF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57EFE"/>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557EFE"/>
    <w:pPr>
      <w:spacing w:after="200" w:line="276" w:lineRule="auto"/>
    </w:pPr>
    <w:rPr>
      <w:rFonts w:eastAsia="Calibri"/>
      <w:color w:val="auto"/>
      <w:sz w:val="22"/>
    </w:rPr>
  </w:style>
  <w:style w:type="paragraph" w:customStyle="1" w:styleId="font-null">
    <w:name w:val="font-null"/>
    <w:basedOn w:val="Normal"/>
    <w:uiPriority w:val="99"/>
    <w:qFormat/>
    <w:rsid w:val="00557EFE"/>
    <w:pPr>
      <w:spacing w:before="100" w:beforeAutospacing="1" w:after="100" w:afterAutospacing="1"/>
    </w:pPr>
    <w:rPr>
      <w:rFonts w:eastAsia="Times New Roman"/>
    </w:rPr>
  </w:style>
  <w:style w:type="paragraph" w:customStyle="1" w:styleId="rteindent1">
    <w:name w:val="rteindent1"/>
    <w:basedOn w:val="Normal"/>
    <w:uiPriority w:val="99"/>
    <w:qFormat/>
    <w:rsid w:val="00557EFE"/>
    <w:pPr>
      <w:spacing w:before="100" w:beforeAutospacing="1" w:after="100" w:afterAutospacing="1"/>
    </w:pPr>
    <w:rPr>
      <w:rFonts w:eastAsia="Times New Roman"/>
    </w:rPr>
  </w:style>
  <w:style w:type="paragraph" w:customStyle="1" w:styleId="Pa12">
    <w:name w:val="Pa12"/>
    <w:basedOn w:val="Default"/>
    <w:next w:val="Default"/>
    <w:uiPriority w:val="99"/>
    <w:qFormat/>
    <w:rsid w:val="00557EFE"/>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557EFE"/>
    <w:pPr>
      <w:spacing w:before="100" w:beforeAutospacing="1" w:after="100" w:afterAutospacing="1"/>
    </w:pPr>
    <w:rPr>
      <w:rFonts w:eastAsia="Times New Roman"/>
    </w:rPr>
  </w:style>
  <w:style w:type="paragraph" w:customStyle="1" w:styleId="featuretitle">
    <w:name w:val="feature_title"/>
    <w:basedOn w:val="Normal"/>
    <w:uiPriority w:val="99"/>
    <w:qFormat/>
    <w:rsid w:val="00557EFE"/>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557EFE"/>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557EFE"/>
    <w:pPr>
      <w:spacing w:before="100" w:beforeAutospacing="1" w:after="100" w:afterAutospacing="1"/>
    </w:pPr>
    <w:rPr>
      <w:rFonts w:eastAsia="Times New Roman"/>
    </w:rPr>
  </w:style>
  <w:style w:type="paragraph" w:customStyle="1" w:styleId="class">
    <w:name w:val="class"/>
    <w:basedOn w:val="Normal"/>
    <w:uiPriority w:val="99"/>
    <w:qFormat/>
    <w:rsid w:val="00557EFE"/>
    <w:pPr>
      <w:spacing w:before="100" w:beforeAutospacing="1" w:after="100" w:afterAutospacing="1"/>
    </w:pPr>
    <w:rPr>
      <w:rFonts w:eastAsia="Times New Roman"/>
    </w:rPr>
  </w:style>
  <w:style w:type="character" w:customStyle="1" w:styleId="blocktitleChar0">
    <w:name w:val="block title Char"/>
    <w:link w:val="blocktitle0"/>
    <w:locked/>
    <w:rsid w:val="00557EFE"/>
    <w:rPr>
      <w:rFonts w:ascii="Calibri" w:eastAsia="Calibri" w:hAnsi="Calibri"/>
      <w:b/>
      <w:caps/>
      <w:sz w:val="28"/>
      <w:szCs w:val="28"/>
      <w:lang w:val="es-ES"/>
    </w:rPr>
  </w:style>
  <w:style w:type="paragraph" w:customStyle="1" w:styleId="Pa6">
    <w:name w:val="Pa6"/>
    <w:basedOn w:val="Normal"/>
    <w:next w:val="Normal"/>
    <w:uiPriority w:val="99"/>
    <w:qFormat/>
    <w:rsid w:val="00557EFE"/>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557EFE"/>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557EFE"/>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557EFE"/>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557EFE"/>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557EFE"/>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557EF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57EFE"/>
    <w:rPr>
      <w:rFonts w:ascii="Georgia" w:eastAsia="SimSun" w:hAnsi="Georgia"/>
      <w:b/>
      <w:bCs/>
      <w:sz w:val="24"/>
    </w:rPr>
  </w:style>
  <w:style w:type="paragraph" w:customStyle="1" w:styleId="summary">
    <w:name w:val="summary"/>
    <w:basedOn w:val="Normal"/>
    <w:uiPriority w:val="99"/>
    <w:qFormat/>
    <w:rsid w:val="00557EFE"/>
    <w:pPr>
      <w:spacing w:before="100" w:beforeAutospacing="1" w:after="100" w:afterAutospacing="1"/>
    </w:pPr>
    <w:rPr>
      <w:rFonts w:eastAsia="Times New Roman"/>
    </w:rPr>
  </w:style>
  <w:style w:type="paragraph" w:customStyle="1" w:styleId="Caption2">
    <w:name w:val="Caption2"/>
    <w:basedOn w:val="Normal"/>
    <w:uiPriority w:val="99"/>
    <w:qFormat/>
    <w:rsid w:val="00557EFE"/>
    <w:pPr>
      <w:spacing w:before="100" w:beforeAutospacing="1" w:after="100" w:afterAutospacing="1"/>
    </w:pPr>
    <w:rPr>
      <w:rFonts w:eastAsia="Times New Roman"/>
    </w:rPr>
  </w:style>
  <w:style w:type="character" w:customStyle="1" w:styleId="MTDisplayEquationChar">
    <w:name w:val="MTDisplayEquation Char"/>
    <w:link w:val="MTDisplayEquation"/>
    <w:locked/>
    <w:rsid w:val="00557EF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57EFE"/>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557EFE"/>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557EFE"/>
    <w:pPr>
      <w:ind w:left="288"/>
    </w:pPr>
    <w:rPr>
      <w:rFonts w:ascii="Garamond" w:eastAsia="Times New Roman" w:hAnsi="Garamond"/>
    </w:rPr>
  </w:style>
  <w:style w:type="paragraph" w:customStyle="1" w:styleId="AAAcard">
    <w:name w:val="AAAcard"/>
    <w:basedOn w:val="Normal"/>
    <w:uiPriority w:val="99"/>
    <w:qFormat/>
    <w:rsid w:val="00557EFE"/>
    <w:pPr>
      <w:ind w:left="288" w:right="288"/>
    </w:pPr>
    <w:rPr>
      <w:rFonts w:eastAsia="Times New Roman"/>
    </w:rPr>
  </w:style>
  <w:style w:type="paragraph" w:customStyle="1" w:styleId="Caption3">
    <w:name w:val="Caption3"/>
    <w:basedOn w:val="Normal"/>
    <w:uiPriority w:val="99"/>
    <w:qFormat/>
    <w:rsid w:val="00557EFE"/>
    <w:pPr>
      <w:spacing w:before="100" w:beforeAutospacing="1" w:after="100" w:afterAutospacing="1"/>
    </w:pPr>
    <w:rPr>
      <w:rFonts w:eastAsia="Times New Roman"/>
    </w:rPr>
  </w:style>
  <w:style w:type="paragraph" w:customStyle="1" w:styleId="body-12-5">
    <w:name w:val="body-12-5"/>
    <w:basedOn w:val="Normal"/>
    <w:uiPriority w:val="99"/>
    <w:qFormat/>
    <w:rsid w:val="00557EFE"/>
    <w:pPr>
      <w:spacing w:before="100" w:beforeAutospacing="1" w:after="100" w:afterAutospacing="1"/>
    </w:pPr>
    <w:rPr>
      <w:rFonts w:eastAsia="Times New Roman"/>
    </w:rPr>
  </w:style>
  <w:style w:type="paragraph" w:customStyle="1" w:styleId="infuse">
    <w:name w:val="infuse"/>
    <w:basedOn w:val="Normal"/>
    <w:uiPriority w:val="99"/>
    <w:qFormat/>
    <w:rsid w:val="00557EFE"/>
    <w:pPr>
      <w:spacing w:before="100" w:beforeAutospacing="1" w:after="100" w:afterAutospacing="1"/>
    </w:pPr>
    <w:rPr>
      <w:rFonts w:eastAsia="Times New Roman"/>
    </w:rPr>
  </w:style>
  <w:style w:type="paragraph" w:customStyle="1" w:styleId="fontreg">
    <w:name w:val="font_reg"/>
    <w:basedOn w:val="Normal"/>
    <w:uiPriority w:val="99"/>
    <w:qFormat/>
    <w:rsid w:val="00557EFE"/>
    <w:pPr>
      <w:spacing w:before="100" w:beforeAutospacing="1" w:after="100" w:afterAutospacing="1"/>
    </w:pPr>
    <w:rPr>
      <w:rFonts w:eastAsia="Times New Roman"/>
    </w:rPr>
  </w:style>
  <w:style w:type="paragraph" w:customStyle="1" w:styleId="CITEF3">
    <w:name w:val="CITE F3"/>
    <w:uiPriority w:val="99"/>
    <w:qFormat/>
    <w:rsid w:val="00557EFE"/>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557EF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57EF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57EF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57EFE"/>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557EFE"/>
    <w:pPr>
      <w:ind w:left="144"/>
    </w:pPr>
    <w:rPr>
      <w:rFonts w:ascii="Cambria" w:eastAsia="Calibri" w:hAnsi="Cambria"/>
    </w:rPr>
  </w:style>
  <w:style w:type="paragraph" w:customStyle="1" w:styleId="FreeFormA">
    <w:name w:val="Free Form A"/>
    <w:autoRedefine/>
    <w:uiPriority w:val="99"/>
    <w:qFormat/>
    <w:rsid w:val="00557EFE"/>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557EFE"/>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557EF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57EFE"/>
    <w:rPr>
      <w:rFonts w:ascii="Times New Roman" w:eastAsia="Times New Roman" w:hAnsi="Times New Roman" w:cs="Times New Roman"/>
      <w:sz w:val="10"/>
    </w:rPr>
  </w:style>
  <w:style w:type="paragraph" w:customStyle="1" w:styleId="subheader">
    <w:name w:val="subheader"/>
    <w:basedOn w:val="Normal"/>
    <w:uiPriority w:val="99"/>
    <w:qFormat/>
    <w:rsid w:val="00557EFE"/>
    <w:pPr>
      <w:spacing w:before="100" w:beforeAutospacing="1" w:after="100" w:afterAutospacing="1"/>
    </w:pPr>
    <w:rPr>
      <w:rFonts w:eastAsia="Times New Roman"/>
    </w:rPr>
  </w:style>
  <w:style w:type="paragraph" w:customStyle="1" w:styleId="firstletter">
    <w:name w:val="firstletter"/>
    <w:basedOn w:val="Normal"/>
    <w:uiPriority w:val="99"/>
    <w:qFormat/>
    <w:rsid w:val="00557EFE"/>
    <w:pPr>
      <w:spacing w:before="100" w:beforeAutospacing="1" w:after="100" w:afterAutospacing="1"/>
    </w:pPr>
    <w:rPr>
      <w:rFonts w:eastAsia="Times New Roman"/>
    </w:rPr>
  </w:style>
  <w:style w:type="paragraph" w:customStyle="1" w:styleId="more">
    <w:name w:val="more"/>
    <w:basedOn w:val="Normal"/>
    <w:uiPriority w:val="99"/>
    <w:qFormat/>
    <w:rsid w:val="00557EFE"/>
    <w:pPr>
      <w:spacing w:before="100" w:beforeAutospacing="1" w:after="100" w:afterAutospacing="1"/>
    </w:pPr>
    <w:rPr>
      <w:rFonts w:eastAsia="Times New Roman"/>
    </w:rPr>
  </w:style>
  <w:style w:type="paragraph" w:customStyle="1" w:styleId="story">
    <w:name w:val="story"/>
    <w:basedOn w:val="Normal"/>
    <w:uiPriority w:val="99"/>
    <w:qFormat/>
    <w:rsid w:val="00557EFE"/>
    <w:pPr>
      <w:spacing w:before="100" w:beforeAutospacing="1" w:after="100" w:afterAutospacing="1"/>
    </w:pPr>
    <w:rPr>
      <w:rFonts w:eastAsia="Times New Roman"/>
    </w:rPr>
  </w:style>
  <w:style w:type="paragraph" w:customStyle="1" w:styleId="H1numbered">
    <w:name w:val="H1 numbered"/>
    <w:basedOn w:val="Normal"/>
    <w:uiPriority w:val="99"/>
    <w:qFormat/>
    <w:rsid w:val="00557EFE"/>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557EFE"/>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557EFE"/>
    <w:pPr>
      <w:spacing w:before="100" w:beforeAutospacing="1" w:after="100" w:afterAutospacing="1"/>
    </w:pPr>
    <w:rPr>
      <w:rFonts w:eastAsia="Times New Roman"/>
    </w:rPr>
  </w:style>
  <w:style w:type="paragraph" w:customStyle="1" w:styleId="image-caption">
    <w:name w:val="image-caption"/>
    <w:basedOn w:val="Normal"/>
    <w:uiPriority w:val="99"/>
    <w:qFormat/>
    <w:rsid w:val="00557EFE"/>
    <w:pPr>
      <w:spacing w:before="100" w:beforeAutospacing="1" w:after="100" w:afterAutospacing="1"/>
    </w:pPr>
    <w:rPr>
      <w:rFonts w:eastAsia="Times New Roman"/>
    </w:rPr>
  </w:style>
  <w:style w:type="paragraph" w:customStyle="1" w:styleId="imagecontain">
    <w:name w:val="imagecontain"/>
    <w:basedOn w:val="Normal"/>
    <w:uiPriority w:val="99"/>
    <w:qFormat/>
    <w:rsid w:val="00557EFE"/>
    <w:pPr>
      <w:spacing w:before="100" w:beforeAutospacing="1" w:after="100" w:afterAutospacing="1"/>
    </w:pPr>
    <w:rPr>
      <w:rFonts w:eastAsia="Times New Roman"/>
    </w:rPr>
  </w:style>
  <w:style w:type="paragraph" w:customStyle="1" w:styleId="CM62">
    <w:name w:val="CM62"/>
    <w:basedOn w:val="Normal"/>
    <w:next w:val="Normal"/>
    <w:uiPriority w:val="99"/>
    <w:qFormat/>
    <w:rsid w:val="00557EFE"/>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557EFE"/>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557EFE"/>
    <w:pPr>
      <w:widowControl w:val="0"/>
      <w:spacing w:after="63"/>
    </w:pPr>
    <w:rPr>
      <w:rFonts w:ascii="Arial" w:hAnsi="Arial"/>
      <w:color w:val="auto"/>
    </w:rPr>
  </w:style>
  <w:style w:type="paragraph" w:customStyle="1" w:styleId="CM35">
    <w:name w:val="CM35"/>
    <w:basedOn w:val="Default"/>
    <w:next w:val="Default"/>
    <w:uiPriority w:val="99"/>
    <w:qFormat/>
    <w:rsid w:val="00557EF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557EF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557EF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57EFE"/>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57EF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57EFE"/>
    <w:rPr>
      <w:rFonts w:ascii="Georgia" w:hAnsi="Georgia"/>
      <w:sz w:val="24"/>
      <w:szCs w:val="24"/>
      <w:lang w:val="x-none" w:eastAsia="x-none"/>
    </w:rPr>
  </w:style>
  <w:style w:type="character" w:customStyle="1" w:styleId="StyleCards11ptUnderlineChar">
    <w:name w:val="Style Cards + 11 pt Underline Char"/>
    <w:link w:val="StyleCards11ptUnderline"/>
    <w:locked/>
    <w:rsid w:val="00557EF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57EFE"/>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557EF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57EFE"/>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57EF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57EFE"/>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557EF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57EFE"/>
    <w:rPr>
      <w:rFonts w:ascii="Georgia" w:hAnsi="Georgia"/>
      <w:sz w:val="24"/>
      <w:lang w:val="x-none" w:eastAsia="x-none"/>
    </w:rPr>
  </w:style>
  <w:style w:type="character" w:customStyle="1" w:styleId="NormalFontChar">
    <w:name w:val="Normal Font Char"/>
    <w:link w:val="NormalFont"/>
    <w:locked/>
    <w:rsid w:val="00557EFE"/>
    <w:rPr>
      <w:rFonts w:ascii="Times New Roman" w:eastAsia="Times New Roman" w:hAnsi="Times New Roman" w:cs="Times New Roman"/>
      <w:sz w:val="20"/>
      <w:szCs w:val="20"/>
    </w:rPr>
  </w:style>
  <w:style w:type="paragraph" w:customStyle="1" w:styleId="NormalFont">
    <w:name w:val="Normal Font"/>
    <w:link w:val="NormalFontChar"/>
    <w:qFormat/>
    <w:rsid w:val="00557EFE"/>
    <w:rPr>
      <w:rFonts w:ascii="Times New Roman" w:eastAsia="Times New Roman" w:hAnsi="Times New Roman" w:cs="Times New Roman"/>
      <w:sz w:val="20"/>
      <w:szCs w:val="20"/>
    </w:rPr>
  </w:style>
  <w:style w:type="paragraph" w:customStyle="1" w:styleId="StyleSmall11pt">
    <w:name w:val="Style Small + 11 pt"/>
    <w:uiPriority w:val="99"/>
    <w:qFormat/>
    <w:rsid w:val="00557EFE"/>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557EF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57EFE"/>
    <w:rPr>
      <w:u w:val="single"/>
      <w:lang w:val="x-none" w:eastAsia="x-none"/>
    </w:rPr>
  </w:style>
  <w:style w:type="character" w:customStyle="1" w:styleId="StyleNormalFont11ptBoldUnderlineChar">
    <w:name w:val="Style Normal Font + 11 pt Bold Underline Char"/>
    <w:link w:val="StyleNormalFont11ptBoldUnderline"/>
    <w:locked/>
    <w:rsid w:val="00557EF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57EFE"/>
    <w:rPr>
      <w:b/>
      <w:bCs/>
      <w:u w:val="single"/>
      <w:lang w:val="x-none" w:eastAsia="x-none"/>
    </w:rPr>
  </w:style>
  <w:style w:type="paragraph" w:customStyle="1" w:styleId="Smallfont0">
    <w:name w:val="Smallfont"/>
    <w:basedOn w:val="Normal"/>
    <w:uiPriority w:val="99"/>
    <w:qFormat/>
    <w:rsid w:val="00557EFE"/>
    <w:rPr>
      <w:rFonts w:eastAsia="Times New Roman"/>
      <w:sz w:val="15"/>
    </w:rPr>
  </w:style>
  <w:style w:type="paragraph" w:customStyle="1" w:styleId="formatvorlage2">
    <w:name w:val="formatvorlage2"/>
    <w:basedOn w:val="Normal"/>
    <w:uiPriority w:val="99"/>
    <w:qFormat/>
    <w:rsid w:val="00557EFE"/>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557EF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57EFE"/>
    <w:pPr>
      <w:pBdr>
        <w:bottom w:val="none" w:sz="0" w:space="0" w:color="auto"/>
      </w:pBdr>
      <w:spacing w:after="0" w:line="259" w:lineRule="auto"/>
      <w:contextualSpacing w:val="0"/>
      <w:jc w:val="center"/>
    </w:pPr>
    <w:rPr>
      <w:rFonts w:ascii="Georgia" w:eastAsia="Times New Roman" w:hAnsi="Georgia"/>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557EF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57EFE"/>
    <w:pPr>
      <w:pBdr>
        <w:bottom w:val="none" w:sz="0" w:space="0" w:color="auto"/>
      </w:pBdr>
      <w:spacing w:after="0" w:line="259" w:lineRule="auto"/>
      <w:contextualSpacing w:val="0"/>
      <w:jc w:val="center"/>
    </w:pPr>
    <w:rPr>
      <w:rFonts w:ascii="Georgia" w:eastAsia="Times New Roman" w:hAnsi="Georgia"/>
      <w:bCs w:val="0"/>
      <w:spacing w:val="0"/>
      <w:sz w:val="20"/>
      <w:lang w:val="x-none" w:eastAsia="x-none"/>
    </w:rPr>
  </w:style>
  <w:style w:type="character" w:customStyle="1" w:styleId="HotRouteCharCharCharCharCharChar">
    <w:name w:val="Hot Route! Char Char Char Char Char Char"/>
    <w:link w:val="HotRouteCharCharCharCharChar"/>
    <w:locked/>
    <w:rsid w:val="00557EF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557EFE"/>
    <w:pPr>
      <w:ind w:left="144"/>
    </w:pPr>
    <w:rPr>
      <w:rFonts w:ascii="Georgia" w:eastAsia="Times New Roman" w:hAnsi="Georgia"/>
      <w:sz w:val="24"/>
      <w:lang w:val="x-none" w:eastAsia="x-none"/>
    </w:rPr>
  </w:style>
  <w:style w:type="paragraph" w:customStyle="1" w:styleId="deck">
    <w:name w:val="deck"/>
    <w:basedOn w:val="Normal"/>
    <w:uiPriority w:val="99"/>
    <w:qFormat/>
    <w:rsid w:val="00557EFE"/>
    <w:pPr>
      <w:spacing w:before="100" w:beforeAutospacing="1" w:after="100" w:afterAutospacing="1"/>
    </w:pPr>
    <w:rPr>
      <w:rFonts w:eastAsia="Times New Roman"/>
    </w:rPr>
  </w:style>
  <w:style w:type="paragraph" w:customStyle="1" w:styleId="i1">
    <w:name w:val="i1"/>
    <w:basedOn w:val="Normal"/>
    <w:uiPriority w:val="99"/>
    <w:qFormat/>
    <w:rsid w:val="00557EFE"/>
    <w:pPr>
      <w:spacing w:before="100" w:beforeAutospacing="1" w:after="100" w:afterAutospacing="1"/>
    </w:pPr>
    <w:rPr>
      <w:rFonts w:eastAsia="Times New Roman"/>
    </w:rPr>
  </w:style>
  <w:style w:type="paragraph" w:customStyle="1" w:styleId="question">
    <w:name w:val="question"/>
    <w:basedOn w:val="Normal"/>
    <w:uiPriority w:val="99"/>
    <w:qFormat/>
    <w:rsid w:val="00557EFE"/>
    <w:pPr>
      <w:spacing w:before="100" w:beforeAutospacing="1" w:after="100" w:afterAutospacing="1"/>
    </w:pPr>
    <w:rPr>
      <w:rFonts w:eastAsia="Times New Roman"/>
    </w:rPr>
  </w:style>
  <w:style w:type="paragraph" w:customStyle="1" w:styleId="bodycopy">
    <w:name w:val="bodycopy"/>
    <w:basedOn w:val="Normal"/>
    <w:uiPriority w:val="99"/>
    <w:qFormat/>
    <w:rsid w:val="00557EFE"/>
    <w:pPr>
      <w:spacing w:before="100" w:beforeAutospacing="1" w:after="100" w:afterAutospacing="1"/>
    </w:pPr>
    <w:rPr>
      <w:rFonts w:eastAsia="Times New Roman"/>
    </w:rPr>
  </w:style>
  <w:style w:type="paragraph" w:customStyle="1" w:styleId="Fifth">
    <w:name w:val="Fifth"/>
    <w:basedOn w:val="Normal"/>
    <w:link w:val="FifthChar"/>
    <w:uiPriority w:val="99"/>
    <w:qFormat/>
    <w:rsid w:val="00557EFE"/>
    <w:rPr>
      <w:rFonts w:eastAsia="Calibri"/>
    </w:rPr>
  </w:style>
  <w:style w:type="paragraph" w:customStyle="1" w:styleId="NoteLevel22">
    <w:name w:val="Note Level 22"/>
    <w:basedOn w:val="Normal"/>
    <w:next w:val="Normal"/>
    <w:uiPriority w:val="99"/>
    <w:qFormat/>
    <w:rsid w:val="00557EFE"/>
    <w:pPr>
      <w:keepNext/>
      <w:ind w:left="288" w:right="288"/>
    </w:pPr>
    <w:rPr>
      <w:rFonts w:ascii="Georgia" w:eastAsia="MS Gothic" w:hAnsi="Georgia"/>
      <w:szCs w:val="20"/>
    </w:rPr>
  </w:style>
  <w:style w:type="paragraph" w:customStyle="1" w:styleId="wp-caption-text">
    <w:name w:val="wp-caption-text"/>
    <w:basedOn w:val="Normal"/>
    <w:uiPriority w:val="99"/>
    <w:qFormat/>
    <w:rsid w:val="00557EFE"/>
    <w:pPr>
      <w:spacing w:before="100" w:beforeAutospacing="1" w:after="100" w:afterAutospacing="1"/>
    </w:pPr>
    <w:rPr>
      <w:rFonts w:eastAsia="Times New Roman"/>
    </w:rPr>
  </w:style>
  <w:style w:type="paragraph" w:customStyle="1" w:styleId="svarticle">
    <w:name w:val="svarticle"/>
    <w:basedOn w:val="Normal"/>
    <w:uiPriority w:val="99"/>
    <w:qFormat/>
    <w:rsid w:val="00557EFE"/>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557EFE"/>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557EFE"/>
    <w:pPr>
      <w:spacing w:before="100" w:beforeAutospacing="1" w:after="100" w:afterAutospacing="1"/>
    </w:pPr>
  </w:style>
  <w:style w:type="paragraph" w:customStyle="1" w:styleId="description">
    <w:name w:val="description"/>
    <w:basedOn w:val="Normal"/>
    <w:uiPriority w:val="99"/>
    <w:qFormat/>
    <w:rsid w:val="00557EFE"/>
    <w:pPr>
      <w:spacing w:before="100" w:beforeAutospacing="1" w:after="100" w:afterAutospacing="1"/>
    </w:pPr>
  </w:style>
  <w:style w:type="paragraph" w:customStyle="1" w:styleId="graf">
    <w:name w:val="graf"/>
    <w:basedOn w:val="Normal"/>
    <w:uiPriority w:val="99"/>
    <w:qFormat/>
    <w:rsid w:val="00557EFE"/>
    <w:pPr>
      <w:spacing w:before="100" w:beforeAutospacing="1" w:after="100" w:afterAutospacing="1"/>
    </w:pPr>
  </w:style>
  <w:style w:type="paragraph" w:customStyle="1" w:styleId="column">
    <w:name w:val="column"/>
    <w:basedOn w:val="Normal"/>
    <w:uiPriority w:val="99"/>
    <w:qFormat/>
    <w:rsid w:val="00557EFE"/>
    <w:pPr>
      <w:spacing w:before="100" w:beforeAutospacing="1" w:after="100" w:afterAutospacing="1"/>
    </w:pPr>
  </w:style>
  <w:style w:type="paragraph" w:customStyle="1" w:styleId="recirc-container">
    <w:name w:val="recirc-container"/>
    <w:basedOn w:val="Normal"/>
    <w:uiPriority w:val="99"/>
    <w:qFormat/>
    <w:rsid w:val="00557EFE"/>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557EFE"/>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557EFE"/>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557EFE"/>
    <w:pPr>
      <w:spacing w:before="100" w:beforeAutospacing="1" w:after="100" w:afterAutospacing="1"/>
    </w:pPr>
    <w:rPr>
      <w:rFonts w:ascii="Times New Roman" w:hAnsi="Times New Roman" w:cs="Times New Roman"/>
    </w:rPr>
  </w:style>
  <w:style w:type="character" w:styleId="SubtleEmphasis">
    <w:name w:val="Subtle Emphasis"/>
    <w:uiPriority w:val="19"/>
    <w:qFormat/>
    <w:rsid w:val="00557EFE"/>
    <w:rPr>
      <w:rFonts w:ascii="Georgia" w:hAnsi="Georgia" w:hint="default"/>
      <w:i/>
      <w:iCs/>
      <w:color w:val="808080"/>
    </w:rPr>
  </w:style>
  <w:style w:type="character" w:customStyle="1" w:styleId="cardchar00">
    <w:name w:val="cardchar0"/>
    <w:basedOn w:val="DefaultParagraphFont"/>
    <w:rsid w:val="00557EFE"/>
  </w:style>
  <w:style w:type="character" w:customStyle="1" w:styleId="UnderlineNon-bold">
    <w:name w:val="Underline Non - bold"/>
    <w:rsid w:val="00557EF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557EFE"/>
  </w:style>
  <w:style w:type="character" w:customStyle="1" w:styleId="StyleHeading4UnderlinedsmalltextGaramondChar">
    <w:name w:val="Style Heading 4Underlinedsmall text + Garamond Char"/>
    <w:link w:val="StyleHeading4UnderlinedsmalltextGaramond"/>
    <w:locked/>
    <w:rsid w:val="00557EFE"/>
    <w:rPr>
      <w:rFonts w:ascii="Calibri" w:hAnsi="Calibri"/>
      <w:sz w:val="22"/>
    </w:rPr>
  </w:style>
  <w:style w:type="character" w:customStyle="1" w:styleId="Heading5Char2">
    <w:name w:val="Heading 5 Char2"/>
    <w:rsid w:val="00557EFE"/>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557EFE"/>
    <w:rPr>
      <w:rFonts w:ascii="Arial" w:hAnsi="Arial" w:cs="Arial"/>
      <w:vanish/>
      <w:sz w:val="16"/>
      <w:szCs w:val="16"/>
    </w:rPr>
  </w:style>
  <w:style w:type="paragraph" w:styleId="z-TopofForm">
    <w:name w:val="HTML Top of Form"/>
    <w:basedOn w:val="Normal"/>
    <w:next w:val="Normal"/>
    <w:link w:val="z-TopofFormChar"/>
    <w:hidden/>
    <w:uiPriority w:val="99"/>
    <w:unhideWhenUsed/>
    <w:rsid w:val="00557EFE"/>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557EFE"/>
    <w:rPr>
      <w:rFonts w:ascii="Arial" w:hAnsi="Arial" w:cs="Arial"/>
      <w:vanish/>
      <w:sz w:val="16"/>
      <w:szCs w:val="16"/>
    </w:rPr>
  </w:style>
  <w:style w:type="character" w:customStyle="1" w:styleId="z-BottomofFormChar">
    <w:name w:val="z-Bottom of Form Char"/>
    <w:basedOn w:val="DefaultParagraphFont"/>
    <w:link w:val="z-BottomofForm"/>
    <w:uiPriority w:val="99"/>
    <w:rsid w:val="00557EF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57EFE"/>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557EFE"/>
    <w:rPr>
      <w:rFonts w:ascii="Arial" w:hAnsi="Arial" w:cs="Arial"/>
      <w:vanish/>
      <w:sz w:val="16"/>
      <w:szCs w:val="16"/>
    </w:rPr>
  </w:style>
  <w:style w:type="character" w:customStyle="1" w:styleId="Style2CharChar">
    <w:name w:val="Style2 Char Char"/>
    <w:rsid w:val="00557EFE"/>
    <w:rPr>
      <w:u w:val="thick"/>
      <w:lang w:val="en-US" w:eastAsia="en-US" w:bidi="ar-SA"/>
    </w:rPr>
  </w:style>
  <w:style w:type="character" w:customStyle="1" w:styleId="authordate1">
    <w:name w:val="authordate"/>
    <w:rsid w:val="00557EFE"/>
  </w:style>
  <w:style w:type="character" w:customStyle="1" w:styleId="underline0">
    <w:name w:val="%underline"/>
    <w:qFormat/>
    <w:rsid w:val="00557EFE"/>
    <w:rPr>
      <w:rFonts w:ascii="Times New Roman" w:hAnsi="Times New Roman" w:cs="Times New Roman" w:hint="default"/>
      <w:strike w:val="0"/>
      <w:dstrike w:val="0"/>
      <w:sz w:val="16"/>
      <w:u w:val="none"/>
      <w:effect w:val="none"/>
    </w:rPr>
  </w:style>
  <w:style w:type="character" w:customStyle="1" w:styleId="AUNDERLINE0">
    <w:name w:val="AUNDERLINE"/>
    <w:qFormat/>
    <w:rsid w:val="00557EFE"/>
    <w:rPr>
      <w:rFonts w:ascii="Times New Roman" w:hAnsi="Times New Roman" w:cs="Times New Roman" w:hint="default"/>
      <w:sz w:val="20"/>
      <w:u w:val="single"/>
    </w:rPr>
  </w:style>
  <w:style w:type="character" w:customStyle="1" w:styleId="UnderlinedCharChar">
    <w:name w:val="Underlined Char Char"/>
    <w:rsid w:val="00557EFE"/>
    <w:rPr>
      <w:rFonts w:ascii="Garamond" w:hAnsi="Garamond" w:hint="default"/>
      <w:szCs w:val="28"/>
      <w:u w:val="single"/>
      <w:lang w:val="en-US" w:eastAsia="en-US" w:bidi="ar-SA"/>
    </w:rPr>
  </w:style>
  <w:style w:type="character" w:customStyle="1" w:styleId="slug-doi">
    <w:name w:val="slug-doi"/>
    <w:basedOn w:val="DefaultParagraphFont"/>
    <w:rsid w:val="00557EFE"/>
  </w:style>
  <w:style w:type="character" w:customStyle="1" w:styleId="af">
    <w:name w:val="af"/>
    <w:basedOn w:val="DefaultParagraphFont"/>
    <w:rsid w:val="00557EFE"/>
  </w:style>
  <w:style w:type="character" w:customStyle="1" w:styleId="ab">
    <w:name w:val="ab"/>
    <w:basedOn w:val="DefaultParagraphFont"/>
    <w:rsid w:val="00557EFE"/>
  </w:style>
  <w:style w:type="character" w:customStyle="1" w:styleId="em">
    <w:name w:val="em"/>
    <w:basedOn w:val="DefaultParagraphFont"/>
    <w:rsid w:val="00557EFE"/>
  </w:style>
  <w:style w:type="character" w:customStyle="1" w:styleId="au">
    <w:name w:val="au"/>
    <w:basedOn w:val="DefaultParagraphFont"/>
    <w:rsid w:val="00557EFE"/>
  </w:style>
  <w:style w:type="character" w:customStyle="1" w:styleId="ti">
    <w:name w:val="ti"/>
    <w:basedOn w:val="DefaultParagraphFont"/>
    <w:rsid w:val="00557EFE"/>
  </w:style>
  <w:style w:type="character" w:customStyle="1" w:styleId="subheadblue">
    <w:name w:val="subhead_blue"/>
    <w:basedOn w:val="DefaultParagraphFont"/>
    <w:rsid w:val="00557EFE"/>
  </w:style>
  <w:style w:type="character" w:customStyle="1" w:styleId="affiliation">
    <w:name w:val="affiliation"/>
    <w:basedOn w:val="DefaultParagraphFont"/>
    <w:rsid w:val="00557EFE"/>
  </w:style>
  <w:style w:type="character" w:customStyle="1" w:styleId="slug-doi-wrapper">
    <w:name w:val="slug-doi-wrapper"/>
    <w:basedOn w:val="DefaultParagraphFont"/>
    <w:rsid w:val="00557EFE"/>
  </w:style>
  <w:style w:type="character" w:customStyle="1" w:styleId="slug-metadata-noteahead-of-print">
    <w:name w:val="slug-metadata-note ahead-of-print"/>
    <w:basedOn w:val="DefaultParagraphFont"/>
    <w:rsid w:val="00557EFE"/>
  </w:style>
  <w:style w:type="character" w:customStyle="1" w:styleId="slug-ahead-of-print-date">
    <w:name w:val="slug-ahead-of-print-date"/>
    <w:basedOn w:val="DefaultParagraphFont"/>
    <w:rsid w:val="00557EFE"/>
  </w:style>
  <w:style w:type="character" w:customStyle="1" w:styleId="medium-bold">
    <w:name w:val="medium-bold"/>
    <w:basedOn w:val="DefaultParagraphFont"/>
    <w:rsid w:val="00557EFE"/>
  </w:style>
  <w:style w:type="character" w:customStyle="1" w:styleId="updated-short-citation">
    <w:name w:val="updated-short-citation"/>
    <w:basedOn w:val="DefaultParagraphFont"/>
    <w:rsid w:val="00557EFE"/>
  </w:style>
  <w:style w:type="character" w:customStyle="1" w:styleId="goohl0">
    <w:name w:val="goohl0"/>
    <w:basedOn w:val="DefaultParagraphFont"/>
    <w:rsid w:val="00557EFE"/>
  </w:style>
  <w:style w:type="character" w:customStyle="1" w:styleId="CharChar6">
    <w:name w:val="Char Char6"/>
    <w:rsid w:val="00557EFE"/>
    <w:rPr>
      <w:rFonts w:ascii="Arial" w:hAnsi="Arial" w:cs="Arial" w:hint="default"/>
      <w:bCs/>
      <w:sz w:val="16"/>
      <w:szCs w:val="26"/>
      <w:lang w:val="en-US" w:eastAsia="en-US" w:bidi="ar-SA"/>
    </w:rPr>
  </w:style>
  <w:style w:type="character" w:customStyle="1" w:styleId="TagCharChar1">
    <w:name w:val="Tag Char Char1"/>
    <w:rsid w:val="00557EFE"/>
    <w:rPr>
      <w:b/>
      <w:bCs w:val="0"/>
      <w:sz w:val="24"/>
      <w:szCs w:val="24"/>
      <w:lang w:val="en-US" w:eastAsia="en-US" w:bidi="ar-SA"/>
    </w:rPr>
  </w:style>
  <w:style w:type="character" w:customStyle="1" w:styleId="12TimesNewRoman">
    <w:name w:val="12 Times New Roman"/>
    <w:rsid w:val="00557EF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57EF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57EFE"/>
    <w:rPr>
      <w:rFonts w:ascii="Times New Roman" w:hAnsi="Times New Roman" w:cs="Times New Roman" w:hint="default"/>
      <w:strike w:val="0"/>
      <w:dstrike w:val="0"/>
      <w:sz w:val="14"/>
      <w:u w:val="none"/>
      <w:effect w:val="none"/>
    </w:rPr>
  </w:style>
  <w:style w:type="character" w:customStyle="1" w:styleId="F8-UnderlineBold">
    <w:name w:val="F8 - Underline/Bold"/>
    <w:rsid w:val="00557EFE"/>
    <w:rPr>
      <w:rFonts w:ascii="Times New Roman" w:hAnsi="Times New Roman" w:cs="Times New Roman" w:hint="default"/>
      <w:b/>
      <w:bCs w:val="0"/>
      <w:sz w:val="20"/>
      <w:u w:val="single"/>
    </w:rPr>
  </w:style>
  <w:style w:type="character" w:customStyle="1" w:styleId="F7-SmallFont">
    <w:name w:val="F7 - Small Font"/>
    <w:rsid w:val="00557EFE"/>
    <w:rPr>
      <w:rFonts w:ascii="Times New Roman" w:hAnsi="Times New Roman" w:cs="Times New Roman" w:hint="default"/>
      <w:sz w:val="14"/>
    </w:rPr>
  </w:style>
  <w:style w:type="character" w:customStyle="1" w:styleId="Brief-Bold">
    <w:name w:val="Brief - Bold"/>
    <w:rsid w:val="00557EFE"/>
    <w:rPr>
      <w:rFonts w:ascii="Times New Roman" w:hAnsi="Times New Roman" w:cs="Times New Roman" w:hint="default"/>
      <w:b/>
      <w:bCs w:val="0"/>
    </w:rPr>
  </w:style>
  <w:style w:type="character" w:customStyle="1" w:styleId="Card-Underline">
    <w:name w:val="Card - Underline"/>
    <w:rsid w:val="00557EFE"/>
    <w:rPr>
      <w:rFonts w:ascii="Times New Roman" w:hAnsi="Times New Roman" w:cs="Times New Roman" w:hint="default"/>
      <w:u w:val="single"/>
    </w:rPr>
  </w:style>
  <w:style w:type="character" w:customStyle="1" w:styleId="beriefunderline">
    <w:name w:val="berief = underline"/>
    <w:rsid w:val="00557EFE"/>
    <w:rPr>
      <w:rFonts w:ascii="Times New Roman" w:eastAsia="Times New Roman" w:hAnsi="Times New Roman" w:cs="Times New Roman" w:hint="default"/>
      <w:sz w:val="20"/>
      <w:u w:val="single"/>
    </w:rPr>
  </w:style>
  <w:style w:type="character" w:customStyle="1" w:styleId="BoldText10pt">
    <w:name w:val="Bold Text 10 pt"/>
    <w:rsid w:val="00557EF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557EFE"/>
    <w:rPr>
      <w:i/>
      <w:iCs w:val="0"/>
    </w:rPr>
  </w:style>
  <w:style w:type="character" w:customStyle="1" w:styleId="eoeaheader">
    <w:name w:val="eoea_header"/>
    <w:basedOn w:val="DefaultParagraphFont"/>
    <w:rsid w:val="00557EFE"/>
  </w:style>
  <w:style w:type="character" w:customStyle="1" w:styleId="SC4208902">
    <w:name w:val="SC.4.208902"/>
    <w:rsid w:val="00557EFE"/>
    <w:rPr>
      <w:rFonts w:ascii="Century" w:hAnsi="Century" w:cs="Century" w:hint="default"/>
      <w:color w:val="000000"/>
      <w:sz w:val="22"/>
      <w:szCs w:val="22"/>
    </w:rPr>
  </w:style>
  <w:style w:type="character" w:customStyle="1" w:styleId="SC4208915">
    <w:name w:val="SC.4.208915"/>
    <w:rsid w:val="00557EFE"/>
    <w:rPr>
      <w:rFonts w:ascii="Century" w:hAnsi="Century" w:cs="Century" w:hint="default"/>
      <w:color w:val="000000"/>
      <w:sz w:val="13"/>
      <w:szCs w:val="13"/>
    </w:rPr>
  </w:style>
  <w:style w:type="character" w:customStyle="1" w:styleId="SC273764">
    <w:name w:val="SC.2.73764"/>
    <w:rsid w:val="00557EFE"/>
    <w:rPr>
      <w:rFonts w:ascii="Century" w:hAnsi="Century" w:cs="Century" w:hint="default"/>
      <w:color w:val="000000"/>
      <w:sz w:val="72"/>
      <w:szCs w:val="72"/>
    </w:rPr>
  </w:style>
  <w:style w:type="character" w:customStyle="1" w:styleId="SC273779">
    <w:name w:val="SC.2.73779"/>
    <w:rsid w:val="00557EFE"/>
    <w:rPr>
      <w:rFonts w:ascii="Century" w:hAnsi="Century" w:cs="Century" w:hint="default"/>
      <w:color w:val="000000"/>
      <w:sz w:val="40"/>
      <w:szCs w:val="40"/>
    </w:rPr>
  </w:style>
  <w:style w:type="character" w:customStyle="1" w:styleId="SC273763">
    <w:name w:val="SC.2.73763"/>
    <w:rsid w:val="00557EFE"/>
    <w:rPr>
      <w:rFonts w:ascii="Century" w:hAnsi="Century" w:cs="Century" w:hint="default"/>
      <w:b/>
      <w:bCs/>
      <w:color w:val="000000"/>
    </w:rPr>
  </w:style>
  <w:style w:type="character" w:customStyle="1" w:styleId="SC4208910">
    <w:name w:val="SC.4.208910"/>
    <w:rsid w:val="00557EFE"/>
    <w:rPr>
      <w:rFonts w:ascii="Century" w:hAnsi="Century" w:cs="Century" w:hint="default"/>
      <w:color w:val="000000"/>
      <w:sz w:val="28"/>
      <w:szCs w:val="28"/>
    </w:rPr>
  </w:style>
  <w:style w:type="character" w:customStyle="1" w:styleId="SC4208911">
    <w:name w:val="SC.4.208911"/>
    <w:rsid w:val="00557EFE"/>
    <w:rPr>
      <w:rFonts w:ascii="Century" w:hAnsi="Century" w:cs="Century" w:hint="default"/>
      <w:color w:val="000000"/>
    </w:rPr>
  </w:style>
  <w:style w:type="character" w:customStyle="1" w:styleId="articlesubtitle">
    <w:name w:val="article_sub_title"/>
    <w:basedOn w:val="DefaultParagraphFont"/>
    <w:rsid w:val="00557EFE"/>
  </w:style>
  <w:style w:type="character" w:customStyle="1" w:styleId="newsdate2">
    <w:name w:val="news_date2"/>
    <w:basedOn w:val="DefaultParagraphFont"/>
    <w:rsid w:val="00557EFE"/>
  </w:style>
  <w:style w:type="character" w:customStyle="1" w:styleId="readarticleheader">
    <w:name w:val="readarticleheader"/>
    <w:basedOn w:val="DefaultParagraphFont"/>
    <w:rsid w:val="00557EFE"/>
  </w:style>
  <w:style w:type="character" w:customStyle="1" w:styleId="UnderlineChar20">
    <w:name w:val="Underline Char2"/>
    <w:rsid w:val="00557EFE"/>
    <w:rPr>
      <w:rFonts w:ascii="Trebuchet MS" w:hAnsi="Trebuchet MS" w:hint="default"/>
      <w:u w:val="thick"/>
      <w:lang w:val="en-US" w:eastAsia="zh-CN" w:bidi="ar-SA"/>
    </w:rPr>
  </w:style>
  <w:style w:type="character" w:customStyle="1" w:styleId="BoldUnderliningChar">
    <w:name w:val="Bold Underlining Char"/>
    <w:rsid w:val="00557EFE"/>
    <w:rPr>
      <w:rFonts w:ascii="Arial Narrow" w:eastAsia="Times New Roman" w:hAnsi="Arial Narrow" w:hint="default"/>
      <w:b/>
      <w:bCs w:val="0"/>
      <w:szCs w:val="24"/>
      <w:u w:val="single"/>
      <w:lang w:val="en-GB" w:eastAsia="en-US" w:bidi="ar-SA"/>
    </w:rPr>
  </w:style>
  <w:style w:type="character" w:customStyle="1" w:styleId="medium-normal1">
    <w:name w:val="medium-normal1"/>
    <w:rsid w:val="00557EFE"/>
    <w:rPr>
      <w:rFonts w:ascii="Arial" w:hAnsi="Arial" w:cs="Arial" w:hint="default"/>
      <w:b w:val="0"/>
      <w:bCs w:val="0"/>
      <w:i w:val="0"/>
      <w:iCs w:val="0"/>
      <w:sz w:val="20"/>
      <w:szCs w:val="20"/>
    </w:rPr>
  </w:style>
  <w:style w:type="character" w:customStyle="1" w:styleId="UnderlinedCardChar0">
    <w:name w:val="Underlined Card Char"/>
    <w:rsid w:val="00557EFE"/>
    <w:rPr>
      <w:rFonts w:ascii="Palatino Linotype" w:hAnsi="Palatino Linotype" w:hint="default"/>
      <w:u w:val="single"/>
      <w:lang w:val="en-US" w:eastAsia="en-US" w:bidi="ar-SA"/>
    </w:rPr>
  </w:style>
  <w:style w:type="character" w:customStyle="1" w:styleId="char">
    <w:name w:val="char"/>
    <w:basedOn w:val="DefaultParagraphFont"/>
    <w:rsid w:val="00557EFE"/>
  </w:style>
  <w:style w:type="character" w:customStyle="1" w:styleId="UnderlineCharCharCharCharCharChar">
    <w:name w:val="Underline Char Char Char Char Char Char"/>
    <w:rsid w:val="00557EFE"/>
    <w:rPr>
      <w:rFonts w:ascii="Arial Narrow" w:hAnsi="Arial Narrow" w:hint="default"/>
      <w:szCs w:val="24"/>
      <w:u w:val="single"/>
      <w:lang w:val="en-US" w:eastAsia="en-US" w:bidi="ar-SA"/>
    </w:rPr>
  </w:style>
  <w:style w:type="character" w:customStyle="1" w:styleId="klink">
    <w:name w:val="klink"/>
    <w:basedOn w:val="DefaultParagraphFont"/>
    <w:rsid w:val="00557EFE"/>
  </w:style>
  <w:style w:type="character" w:customStyle="1" w:styleId="date10">
    <w:name w:val="date1"/>
    <w:basedOn w:val="DefaultParagraphFont"/>
    <w:rsid w:val="00557EFE"/>
  </w:style>
  <w:style w:type="character" w:customStyle="1" w:styleId="bolding1">
    <w:name w:val="bolding1"/>
    <w:rsid w:val="00557EFE"/>
    <w:rPr>
      <w:b/>
      <w:bCs/>
    </w:rPr>
  </w:style>
  <w:style w:type="character" w:customStyle="1" w:styleId="bookoptions1">
    <w:name w:val="book_options1"/>
    <w:rsid w:val="00557EFE"/>
    <w:rPr>
      <w:b/>
      <w:bCs/>
      <w:color w:val="333366"/>
    </w:rPr>
  </w:style>
  <w:style w:type="character" w:customStyle="1" w:styleId="descriptionblock">
    <w:name w:val="description block"/>
    <w:basedOn w:val="DefaultParagraphFont"/>
    <w:rsid w:val="00557EFE"/>
  </w:style>
  <w:style w:type="character" w:customStyle="1" w:styleId="detailsboxblock">
    <w:name w:val="detailsbox block"/>
    <w:basedOn w:val="DefaultParagraphFont"/>
    <w:rsid w:val="00557EFE"/>
  </w:style>
  <w:style w:type="character" w:customStyle="1" w:styleId="Char3">
    <w:name w:val="Char3"/>
    <w:rsid w:val="00557EFE"/>
    <w:rPr>
      <w:rFonts w:ascii="Arial" w:hAnsi="Arial" w:cs="Arial" w:hint="default"/>
      <w:bCs/>
      <w:u w:val="thick"/>
      <w:lang w:val="en-US" w:eastAsia="en-US" w:bidi="ar-SA"/>
    </w:rPr>
  </w:style>
  <w:style w:type="character" w:customStyle="1" w:styleId="texto11">
    <w:name w:val="texto11"/>
    <w:rsid w:val="00557EFE"/>
    <w:rPr>
      <w:rFonts w:ascii="Arial" w:hAnsi="Arial" w:cs="Arial" w:hint="default"/>
      <w:b w:val="0"/>
      <w:bCs w:val="0"/>
      <w:i w:val="0"/>
      <w:iCs w:val="0"/>
      <w:caps w:val="0"/>
      <w:color w:val="000000"/>
      <w:sz w:val="26"/>
      <w:szCs w:val="26"/>
    </w:rPr>
  </w:style>
  <w:style w:type="character" w:customStyle="1" w:styleId="CardTagChar">
    <w:name w:val="Card Tag Char"/>
    <w:rsid w:val="00557EFE"/>
    <w:rPr>
      <w:rFonts w:ascii="Arial Narrow" w:hAnsi="Arial Narrow" w:hint="default"/>
      <w:b/>
      <w:bCs w:val="0"/>
      <w:sz w:val="24"/>
      <w:szCs w:val="24"/>
      <w:lang w:val="en-US" w:eastAsia="en-US" w:bidi="ar-SA"/>
    </w:rPr>
  </w:style>
  <w:style w:type="character" w:customStyle="1" w:styleId="DebateCiteCharCharChar">
    <w:name w:val="Debate Cite Char Char Char"/>
    <w:rsid w:val="00557EFE"/>
    <w:rPr>
      <w:b/>
      <w:bCs w:val="0"/>
      <w:sz w:val="32"/>
      <w:szCs w:val="32"/>
      <w:lang w:val="en-US" w:eastAsia="en-US" w:bidi="ar-SA"/>
    </w:rPr>
  </w:style>
  <w:style w:type="character" w:customStyle="1" w:styleId="TagChar3">
    <w:name w:val="Tag Char3"/>
    <w:rsid w:val="00557EFE"/>
    <w:rPr>
      <w:rFonts w:ascii="Palatino Linotype" w:hAnsi="Palatino Linotype" w:hint="default"/>
      <w:b/>
      <w:bCs w:val="0"/>
      <w:sz w:val="24"/>
      <w:szCs w:val="24"/>
      <w:lang w:val="en-US" w:eastAsia="en-US" w:bidi="ar-SA"/>
    </w:rPr>
  </w:style>
  <w:style w:type="character" w:customStyle="1" w:styleId="Style10ptBold">
    <w:name w:val="Style 10 pt Bold"/>
    <w:rsid w:val="00557EFE"/>
    <w:rPr>
      <w:b/>
      <w:bCs/>
      <w:sz w:val="20"/>
    </w:rPr>
  </w:style>
  <w:style w:type="character" w:customStyle="1" w:styleId="text9">
    <w:name w:val="text9"/>
    <w:basedOn w:val="DefaultParagraphFont"/>
    <w:rsid w:val="00557EFE"/>
  </w:style>
  <w:style w:type="character" w:customStyle="1" w:styleId="text21">
    <w:name w:val="text21"/>
    <w:basedOn w:val="DefaultParagraphFont"/>
    <w:rsid w:val="00557EFE"/>
  </w:style>
  <w:style w:type="character" w:customStyle="1" w:styleId="text19">
    <w:name w:val="text19"/>
    <w:basedOn w:val="DefaultParagraphFont"/>
    <w:rsid w:val="00557EFE"/>
  </w:style>
  <w:style w:type="character" w:customStyle="1" w:styleId="term2">
    <w:name w:val="term2"/>
    <w:rsid w:val="00557EFE"/>
    <w:rPr>
      <w:b/>
      <w:bCs/>
    </w:rPr>
  </w:style>
  <w:style w:type="character" w:customStyle="1" w:styleId="pmterms12">
    <w:name w:val="pmterms12"/>
    <w:rsid w:val="00557EFE"/>
    <w:rPr>
      <w:b/>
      <w:bCs/>
      <w:i w:val="0"/>
      <w:iCs w:val="0"/>
      <w:color w:val="000000"/>
    </w:rPr>
  </w:style>
  <w:style w:type="character" w:customStyle="1" w:styleId="ToReadChar">
    <w:name w:val="To Read Char"/>
    <w:rsid w:val="00557EFE"/>
    <w:rPr>
      <w:rFonts w:ascii="Verdana" w:hAnsi="Verdana" w:hint="default"/>
      <w:b/>
      <w:bCs w:val="0"/>
      <w:szCs w:val="24"/>
      <w:u w:val="single"/>
      <w:lang w:val="en-US" w:eastAsia="en-US" w:bidi="ar-SA"/>
    </w:rPr>
  </w:style>
  <w:style w:type="character" w:customStyle="1" w:styleId="ToReadCharChar">
    <w:name w:val="To Read Char Char"/>
    <w:rsid w:val="00557EFE"/>
    <w:rPr>
      <w:rFonts w:ascii="Verdana" w:hAnsi="Verdana" w:hint="default"/>
      <w:b/>
      <w:bCs w:val="0"/>
      <w:szCs w:val="24"/>
      <w:u w:val="single"/>
      <w:lang w:val="en-US" w:eastAsia="en-US" w:bidi="ar-SA"/>
    </w:rPr>
  </w:style>
  <w:style w:type="character" w:customStyle="1" w:styleId="bio">
    <w:name w:val="bio"/>
    <w:basedOn w:val="DefaultParagraphFont"/>
    <w:rsid w:val="00557EFE"/>
  </w:style>
  <w:style w:type="character" w:customStyle="1" w:styleId="storytextstyle">
    <w:name w:val="storytextstyle"/>
    <w:basedOn w:val="DefaultParagraphFont"/>
    <w:rsid w:val="00557EFE"/>
  </w:style>
  <w:style w:type="character" w:customStyle="1" w:styleId="cardunderlinedCharChar">
    <w:name w:val="card underlined Char Char"/>
    <w:rsid w:val="00557EFE"/>
    <w:rPr>
      <w:rFonts w:ascii="Arial" w:hAnsi="Arial" w:cs="Arial" w:hint="default"/>
      <w:sz w:val="22"/>
      <w:szCs w:val="24"/>
      <w:u w:val="single"/>
      <w:lang w:val="en-US" w:eastAsia="en-US" w:bidi="ar-SA"/>
    </w:rPr>
  </w:style>
  <w:style w:type="character" w:customStyle="1" w:styleId="Style2Char0">
    <w:name w:val="Style2 Char"/>
    <w:rsid w:val="00557EFE"/>
    <w:rPr>
      <w:rFonts w:ascii="Book Antiqua" w:hAnsi="Book Antiqua" w:hint="default"/>
      <w:u w:val="thick"/>
      <w:lang w:val="en-US" w:eastAsia="en-US" w:bidi="ar-SA"/>
    </w:rPr>
  </w:style>
  <w:style w:type="character" w:customStyle="1" w:styleId="Style2Char1">
    <w:name w:val="Style2 Char1"/>
    <w:rsid w:val="00557EFE"/>
    <w:rPr>
      <w:rFonts w:ascii="Book Antiqua" w:hAnsi="Book Antiqua" w:hint="default"/>
      <w:szCs w:val="24"/>
      <w:u w:val="thick"/>
      <w:lang w:val="en-US" w:eastAsia="en-US" w:bidi="ar-SA"/>
    </w:rPr>
  </w:style>
  <w:style w:type="character" w:customStyle="1" w:styleId="articlehead21">
    <w:name w:val="articlehead21"/>
    <w:rsid w:val="00557EFE"/>
    <w:rPr>
      <w:rFonts w:ascii="Arial" w:hAnsi="Arial" w:cs="Arial" w:hint="default"/>
      <w:b/>
      <w:bCs/>
      <w:color w:val="660000"/>
      <w:sz w:val="20"/>
      <w:szCs w:val="20"/>
    </w:rPr>
  </w:style>
  <w:style w:type="character" w:customStyle="1" w:styleId="TagCiteChar1">
    <w:name w:val="Tag/Cite Char1"/>
    <w:rsid w:val="00557EFE"/>
    <w:rPr>
      <w:b/>
      <w:bCs w:val="0"/>
      <w:lang w:val="en-US" w:eastAsia="en-US" w:bidi="ar-SA"/>
    </w:rPr>
  </w:style>
  <w:style w:type="character" w:customStyle="1" w:styleId="goohl2">
    <w:name w:val="goohl2"/>
    <w:basedOn w:val="DefaultParagraphFont"/>
    <w:rsid w:val="00557EFE"/>
  </w:style>
  <w:style w:type="character" w:customStyle="1" w:styleId="CardCharChar0">
    <w:name w:val="Card Char Char"/>
    <w:rsid w:val="00557EFE"/>
    <w:rPr>
      <w:lang w:val="en-US" w:eastAsia="en-US" w:bidi="ar-SA"/>
    </w:rPr>
  </w:style>
  <w:style w:type="character" w:customStyle="1" w:styleId="BriefTitle1Char">
    <w:name w:val="Brief Title 1 Char"/>
    <w:rsid w:val="00557EFE"/>
    <w:rPr>
      <w:b/>
      <w:bCs w:val="0"/>
      <w:u w:val="single"/>
      <w:lang w:val="en-US" w:eastAsia="en-US" w:bidi="ar-SA"/>
    </w:rPr>
  </w:style>
  <w:style w:type="character" w:customStyle="1" w:styleId="TagCiteCharChar">
    <w:name w:val="Tag/Cite Char Char"/>
    <w:rsid w:val="00557EFE"/>
    <w:rPr>
      <w:b/>
      <w:bCs w:val="0"/>
      <w:lang w:val="en-US" w:eastAsia="en-US" w:bidi="ar-SA"/>
    </w:rPr>
  </w:style>
  <w:style w:type="character" w:customStyle="1" w:styleId="btx">
    <w:name w:val="btx"/>
    <w:basedOn w:val="DefaultParagraphFont"/>
    <w:rsid w:val="00557EFE"/>
  </w:style>
  <w:style w:type="character" w:customStyle="1" w:styleId="prodgeneral1">
    <w:name w:val="prodgeneral1"/>
    <w:rsid w:val="00557EFE"/>
    <w:rPr>
      <w:rFonts w:ascii="Verdana" w:hAnsi="Verdana" w:hint="default"/>
      <w:b w:val="0"/>
      <w:bCs w:val="0"/>
      <w:caps w:val="0"/>
      <w:color w:val="000000"/>
      <w:spacing w:val="0"/>
      <w:sz w:val="16"/>
      <w:szCs w:val="16"/>
    </w:rPr>
  </w:style>
  <w:style w:type="character" w:customStyle="1" w:styleId="summary1">
    <w:name w:val="summary1"/>
    <w:rsid w:val="00557EFE"/>
    <w:rPr>
      <w:rFonts w:ascii="Arial" w:hAnsi="Arial" w:cs="Arial" w:hint="default"/>
      <w:sz w:val="18"/>
      <w:szCs w:val="18"/>
    </w:rPr>
  </w:style>
  <w:style w:type="character" w:customStyle="1" w:styleId="text3">
    <w:name w:val="text3"/>
    <w:basedOn w:val="DefaultParagraphFont"/>
    <w:rsid w:val="00557EFE"/>
  </w:style>
  <w:style w:type="character" w:customStyle="1" w:styleId="cardtextsmallChar">
    <w:name w:val="card text small Char"/>
    <w:rsid w:val="00557EFE"/>
    <w:rPr>
      <w:rFonts w:ascii="Arial Narrow" w:hAnsi="Arial Narrow" w:hint="default"/>
      <w:sz w:val="16"/>
      <w:szCs w:val="24"/>
      <w:lang w:val="en-US" w:eastAsia="en-US" w:bidi="ar-SA"/>
    </w:rPr>
  </w:style>
  <w:style w:type="character" w:customStyle="1" w:styleId="countrytitle1">
    <w:name w:val="countrytitle1"/>
    <w:rsid w:val="00557EFE"/>
    <w:rPr>
      <w:rFonts w:ascii="Verdana" w:hAnsi="Verdana" w:hint="default"/>
      <w:b/>
      <w:bCs/>
      <w:color w:val="293643"/>
      <w:sz w:val="24"/>
      <w:szCs w:val="24"/>
    </w:rPr>
  </w:style>
  <w:style w:type="character" w:customStyle="1" w:styleId="storyheader1">
    <w:name w:val="storyheader1"/>
    <w:rsid w:val="00557EFE"/>
    <w:rPr>
      <w:rFonts w:ascii="Verdana" w:hAnsi="Verdana" w:hint="default"/>
      <w:b/>
      <w:bCs/>
      <w:color w:val="000000"/>
      <w:sz w:val="21"/>
      <w:szCs w:val="21"/>
    </w:rPr>
  </w:style>
  <w:style w:type="character" w:customStyle="1" w:styleId="cardunderlinedChar0">
    <w:name w:val="card underlined Char"/>
    <w:rsid w:val="00557EFE"/>
    <w:rPr>
      <w:rFonts w:ascii="Arial" w:hAnsi="Arial" w:cs="Arial" w:hint="default"/>
      <w:sz w:val="22"/>
      <w:szCs w:val="24"/>
      <w:u w:val="single"/>
      <w:lang w:val="en-US" w:eastAsia="en-US" w:bidi="ar-SA"/>
    </w:rPr>
  </w:style>
  <w:style w:type="character" w:customStyle="1" w:styleId="article1">
    <w:name w:val="article1"/>
    <w:rsid w:val="00557EFE"/>
    <w:rPr>
      <w:rFonts w:ascii="Verdana" w:hAnsi="Verdana" w:hint="default"/>
      <w:color w:val="333333"/>
      <w:sz w:val="16"/>
      <w:szCs w:val="16"/>
    </w:rPr>
  </w:style>
  <w:style w:type="character" w:customStyle="1" w:styleId="story-posted-date1">
    <w:name w:val="story-posted-date1"/>
    <w:rsid w:val="00557EF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57EF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557EFE"/>
  </w:style>
  <w:style w:type="character" w:customStyle="1" w:styleId="textmedium">
    <w:name w:val="textmedium"/>
    <w:basedOn w:val="DefaultParagraphFont"/>
    <w:rsid w:val="00557EFE"/>
  </w:style>
  <w:style w:type="character" w:customStyle="1" w:styleId="citation1">
    <w:name w:val="citation1"/>
    <w:rsid w:val="00557EFE"/>
    <w:rPr>
      <w:rFonts w:ascii="Verdana" w:hAnsi="Verdana" w:hint="default"/>
      <w:sz w:val="17"/>
      <w:szCs w:val="17"/>
    </w:rPr>
  </w:style>
  <w:style w:type="character" w:customStyle="1" w:styleId="hithighlite">
    <w:name w:val="hithighlite"/>
    <w:basedOn w:val="DefaultParagraphFont"/>
    <w:rsid w:val="00557EFE"/>
  </w:style>
  <w:style w:type="character" w:customStyle="1" w:styleId="articlecontent">
    <w:name w:val="articlecontent"/>
    <w:basedOn w:val="DefaultParagraphFont"/>
    <w:rsid w:val="00557EFE"/>
  </w:style>
  <w:style w:type="character" w:customStyle="1" w:styleId="fource1">
    <w:name w:val="fource1"/>
    <w:rsid w:val="00557EFE"/>
    <w:rPr>
      <w:sz w:val="34"/>
      <w:szCs w:val="34"/>
    </w:rPr>
  </w:style>
  <w:style w:type="character" w:customStyle="1" w:styleId="LanguageStrikeChar">
    <w:name w:val="Language Strike Char"/>
    <w:rsid w:val="00557EFE"/>
    <w:rPr>
      <w:rFonts w:ascii="Arial Narrow" w:hAnsi="Arial Narrow" w:hint="default"/>
      <w:strike/>
      <w:szCs w:val="24"/>
      <w:lang w:val="en-US" w:eastAsia="en-US" w:bidi="ar-SA"/>
    </w:rPr>
  </w:style>
  <w:style w:type="character" w:customStyle="1" w:styleId="normal11">
    <w:name w:val="normal1"/>
    <w:basedOn w:val="DefaultParagraphFont"/>
    <w:rsid w:val="00557EFE"/>
  </w:style>
  <w:style w:type="character" w:customStyle="1" w:styleId="ds">
    <w:name w:val="ds"/>
    <w:basedOn w:val="DefaultParagraphFont"/>
    <w:rsid w:val="00557EFE"/>
  </w:style>
  <w:style w:type="character" w:customStyle="1" w:styleId="UnderliningChar1">
    <w:name w:val="Underlining Char1"/>
    <w:rsid w:val="00557EFE"/>
    <w:rPr>
      <w:rFonts w:ascii="Arial Narrow" w:hAnsi="Arial Narrow" w:hint="default"/>
      <w:szCs w:val="24"/>
      <w:u w:val="single"/>
      <w:lang w:val="en-US" w:eastAsia="en-US" w:bidi="ar-SA"/>
    </w:rPr>
  </w:style>
  <w:style w:type="character" w:customStyle="1" w:styleId="UnderliningChar2">
    <w:name w:val="Underlining Char2"/>
    <w:rsid w:val="00557EFE"/>
    <w:rPr>
      <w:rFonts w:ascii="Arial Narrow" w:hAnsi="Arial Narrow" w:hint="default"/>
      <w:szCs w:val="24"/>
      <w:u w:val="single"/>
      <w:lang w:val="en-US" w:eastAsia="en-US" w:bidi="ar-SA"/>
    </w:rPr>
  </w:style>
  <w:style w:type="character" w:customStyle="1" w:styleId="MicroTextChar1">
    <w:name w:val="MicroText Char1"/>
    <w:rsid w:val="00557EFE"/>
    <w:rPr>
      <w:rFonts w:ascii="Arial Narrow" w:hAnsi="Arial Narrow" w:hint="default"/>
      <w:sz w:val="12"/>
      <w:szCs w:val="24"/>
      <w:lang w:val="en-US" w:eastAsia="en-US" w:bidi="ar-SA"/>
    </w:rPr>
  </w:style>
  <w:style w:type="character" w:customStyle="1" w:styleId="DefaultPara">
    <w:name w:val="Default Para"/>
    <w:rsid w:val="00557EFE"/>
    <w:rPr>
      <w:sz w:val="20"/>
    </w:rPr>
  </w:style>
  <w:style w:type="character" w:customStyle="1" w:styleId="SYSHYPERTEXT">
    <w:name w:val="SYS_HYPERTEXT"/>
    <w:rsid w:val="00557EFE"/>
    <w:rPr>
      <w:color w:val="0000FF"/>
      <w:u w:val="single"/>
    </w:rPr>
  </w:style>
  <w:style w:type="character" w:customStyle="1" w:styleId="Hyperlink1">
    <w:name w:val="Hyperlink1"/>
    <w:rsid w:val="00557EF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57EF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57EFE"/>
    <w:rPr>
      <w:rFonts w:ascii="Arial Narrow" w:hAnsi="Arial Narrow" w:hint="default"/>
      <w:noProof w:val="0"/>
      <w:szCs w:val="24"/>
      <w:u w:val="single"/>
      <w:lang w:val="en-US" w:eastAsia="en-US" w:bidi="ar-SA"/>
    </w:rPr>
  </w:style>
  <w:style w:type="character" w:customStyle="1" w:styleId="BlockHeading1Char">
    <w:name w:val="Block Heading 1 Char"/>
    <w:rsid w:val="00557EF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57EFE"/>
    <w:rPr>
      <w:b/>
      <w:bCs w:val="0"/>
      <w:sz w:val="24"/>
      <w:szCs w:val="24"/>
      <w:u w:val="single"/>
      <w:lang w:val="en-US" w:eastAsia="en-US" w:bidi="ar-SA"/>
    </w:rPr>
  </w:style>
  <w:style w:type="character" w:customStyle="1" w:styleId="StyleTagTimesNewRomanChar">
    <w:name w:val="Style Tag + Times New Roman Char"/>
    <w:rsid w:val="00557EF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57EFE"/>
    <w:rPr>
      <w:rFonts w:ascii="Arial Narrow" w:hAnsi="Arial Narrow" w:cs="Arial" w:hint="default"/>
      <w:b/>
      <w:bCs/>
      <w:iCs/>
      <w:sz w:val="24"/>
      <w:szCs w:val="28"/>
      <w:lang w:val="en-US" w:eastAsia="en-US" w:bidi="ar-SA"/>
    </w:rPr>
  </w:style>
  <w:style w:type="character" w:customStyle="1" w:styleId="UnderliningCharChar">
    <w:name w:val="Underlining Char Char"/>
    <w:rsid w:val="00557EFE"/>
    <w:rPr>
      <w:rFonts w:ascii="Arial Narrow" w:hAnsi="Arial Narrow" w:hint="default"/>
      <w:szCs w:val="24"/>
      <w:u w:val="single"/>
      <w:lang w:val="en-US" w:eastAsia="en-US" w:bidi="ar-SA"/>
    </w:rPr>
  </w:style>
  <w:style w:type="character" w:customStyle="1" w:styleId="StyleArialNarrow12ptBold">
    <w:name w:val="Style Arial Narrow 12 pt Bold"/>
    <w:rsid w:val="00557EFE"/>
    <w:rPr>
      <w:rFonts w:ascii="Arial Narrow" w:hAnsi="Arial Narrow" w:hint="default"/>
      <w:b/>
      <w:bCs/>
      <w:sz w:val="24"/>
    </w:rPr>
  </w:style>
  <w:style w:type="character" w:customStyle="1" w:styleId="Style1CharChar">
    <w:name w:val="Style1 Char Char"/>
    <w:rsid w:val="00557EF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557EF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557EFE"/>
    <w:rPr>
      <w:noProof w:val="0"/>
      <w:u w:val="single"/>
      <w:lang w:val="en-US" w:eastAsia="en-US" w:bidi="ar-SA"/>
    </w:rPr>
  </w:style>
  <w:style w:type="character" w:customStyle="1" w:styleId="UnderlinedCharChar1">
    <w:name w:val="Underlined Char Char1"/>
    <w:rsid w:val="00557EFE"/>
    <w:rPr>
      <w:rFonts w:ascii="Bell MT" w:eastAsia="Times New Roman" w:hAnsi="Bell MT" w:hint="default"/>
      <w:bCs/>
      <w:iCs/>
      <w:sz w:val="22"/>
      <w:u w:val="single"/>
    </w:rPr>
  </w:style>
  <w:style w:type="character" w:customStyle="1" w:styleId="Heading2CharChar2">
    <w:name w:val="Heading 2 Char Char2"/>
    <w:rsid w:val="00557EFE"/>
    <w:rPr>
      <w:rFonts w:ascii="Arial" w:hAnsi="Arial" w:cs="Arial" w:hint="default"/>
      <w:b/>
      <w:bCs/>
      <w:iCs/>
      <w:sz w:val="22"/>
      <w:szCs w:val="28"/>
      <w:lang w:val="en-US" w:eastAsia="en-US" w:bidi="ar-SA"/>
    </w:rPr>
  </w:style>
  <w:style w:type="character" w:customStyle="1" w:styleId="doctitle">
    <w:name w:val="doctitle"/>
    <w:rsid w:val="00557EFE"/>
  </w:style>
  <w:style w:type="character" w:customStyle="1" w:styleId="cardtext-underlined0">
    <w:name w:val="card text- underlined"/>
    <w:rsid w:val="00557EFE"/>
    <w:rPr>
      <w:rFonts w:ascii="Garamond" w:hAnsi="Garamond" w:hint="default"/>
      <w:u w:val="single"/>
    </w:rPr>
  </w:style>
  <w:style w:type="character" w:customStyle="1" w:styleId="BodyText1">
    <w:name w:val="Body Text1"/>
    <w:basedOn w:val="DefaultParagraphFont"/>
    <w:rsid w:val="00557EF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557EFE"/>
  </w:style>
  <w:style w:type="character" w:customStyle="1" w:styleId="BriefTitleChar">
    <w:name w:val="Brief Title Char"/>
    <w:basedOn w:val="DefaultParagraphFont"/>
    <w:rsid w:val="00557EFE"/>
    <w:rPr>
      <w:b/>
      <w:bCs w:val="0"/>
      <w:sz w:val="24"/>
      <w:szCs w:val="24"/>
      <w:u w:val="single"/>
      <w:lang w:val="en-US" w:eastAsia="en-US" w:bidi="ar-SA"/>
    </w:rPr>
  </w:style>
  <w:style w:type="character" w:customStyle="1" w:styleId="BriefTitle2Char">
    <w:name w:val="Brief Title 2 Char"/>
    <w:basedOn w:val="BriefTitleChar"/>
    <w:rsid w:val="00557EF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57EF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57EFE"/>
    <w:rPr>
      <w:rFonts w:ascii="Georgia" w:hAnsi="Georgia" w:hint="default"/>
      <w:b/>
      <w:bCs w:val="0"/>
      <w:sz w:val="24"/>
    </w:rPr>
  </w:style>
  <w:style w:type="character" w:customStyle="1" w:styleId="Emphasis20">
    <w:name w:val="Emphasis 2"/>
    <w:uiPriority w:val="1"/>
    <w:qFormat/>
    <w:rsid w:val="00557EF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557EFE"/>
    <w:rPr>
      <w:rFonts w:ascii="AGaramond" w:hAnsi="AGaramond" w:cs="AGaramond" w:hint="default"/>
      <w:color w:val="211D1E"/>
      <w:sz w:val="14"/>
      <w:szCs w:val="14"/>
    </w:rPr>
  </w:style>
  <w:style w:type="character" w:customStyle="1" w:styleId="CharacterStyle2">
    <w:name w:val="Character Style 2"/>
    <w:uiPriority w:val="99"/>
    <w:rsid w:val="00557EFE"/>
    <w:rPr>
      <w:sz w:val="20"/>
      <w:szCs w:val="20"/>
    </w:rPr>
  </w:style>
  <w:style w:type="character" w:customStyle="1" w:styleId="cross-head">
    <w:name w:val="cross-head"/>
    <w:rsid w:val="00557EFE"/>
  </w:style>
  <w:style w:type="character" w:customStyle="1" w:styleId="dateline">
    <w:name w:val="dateline"/>
    <w:rsid w:val="00557EFE"/>
  </w:style>
  <w:style w:type="character" w:customStyle="1" w:styleId="Subtitle1">
    <w:name w:val="Subtitle1"/>
    <w:rsid w:val="00557EFE"/>
  </w:style>
  <w:style w:type="character" w:customStyle="1" w:styleId="metaorigin">
    <w:name w:val="meta_origin"/>
    <w:rsid w:val="00557EFE"/>
  </w:style>
  <w:style w:type="character" w:customStyle="1" w:styleId="mandelbrotrefrag">
    <w:name w:val="mandelbrot_refrag"/>
    <w:rsid w:val="00557EFE"/>
  </w:style>
  <w:style w:type="character" w:customStyle="1" w:styleId="eminfo">
    <w:name w:val="eminfo"/>
    <w:rsid w:val="00557EFE"/>
  </w:style>
  <w:style w:type="character" w:customStyle="1" w:styleId="emhighlight">
    <w:name w:val="emhighlight"/>
    <w:rsid w:val="00557EFE"/>
  </w:style>
  <w:style w:type="character" w:customStyle="1" w:styleId="name">
    <w:name w:val="name"/>
    <w:rsid w:val="00557EFE"/>
  </w:style>
  <w:style w:type="character" w:customStyle="1" w:styleId="tkrname">
    <w:name w:val="tkrname"/>
    <w:rsid w:val="00557EFE"/>
  </w:style>
  <w:style w:type="character" w:customStyle="1" w:styleId="tkrchange">
    <w:name w:val="tkrchange"/>
    <w:rsid w:val="00557EFE"/>
  </w:style>
  <w:style w:type="character" w:customStyle="1" w:styleId="source-org">
    <w:name w:val="source-org"/>
    <w:rsid w:val="00557EFE"/>
  </w:style>
  <w:style w:type="character" w:customStyle="1" w:styleId="updated">
    <w:name w:val="updated"/>
    <w:rsid w:val="00557EFE"/>
  </w:style>
  <w:style w:type="character" w:customStyle="1" w:styleId="last">
    <w:name w:val="last"/>
    <w:rsid w:val="00557EFE"/>
  </w:style>
  <w:style w:type="character" w:customStyle="1" w:styleId="Style11ptBoldUnderline1">
    <w:name w:val="Style 11 pt Bold Underline1"/>
    <w:rsid w:val="00557EFE"/>
    <w:rPr>
      <w:b/>
      <w:bCs/>
      <w:sz w:val="20"/>
      <w:u w:val="single"/>
    </w:rPr>
  </w:style>
  <w:style w:type="character" w:customStyle="1" w:styleId="StyleStyleunderlineBold11pt">
    <w:name w:val="Style Style underline + Bold + 11 pt"/>
    <w:rsid w:val="00557EFE"/>
    <w:rPr>
      <w:bCs/>
      <w:sz w:val="20"/>
      <w:u w:val="single"/>
    </w:rPr>
  </w:style>
  <w:style w:type="character" w:customStyle="1" w:styleId="StyleunderlineAsianTimesNewRomanBold">
    <w:name w:val="Style underline + (Asian) Times New Roman Bold"/>
    <w:rsid w:val="00557EF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57EFE"/>
    <w:rPr>
      <w:b/>
      <w:bCs/>
      <w:sz w:val="20"/>
      <w:u w:val="single"/>
      <w:bdr w:val="single" w:sz="4" w:space="0" w:color="auto" w:frame="1"/>
    </w:rPr>
  </w:style>
  <w:style w:type="character" w:customStyle="1" w:styleId="A5">
    <w:name w:val="A5"/>
    <w:uiPriority w:val="99"/>
    <w:rsid w:val="00557EFE"/>
    <w:rPr>
      <w:rFonts w:ascii="Times New Roman" w:hAnsi="Times New Roman" w:cs="Times New Roman" w:hint="default"/>
      <w:color w:val="000000"/>
      <w:sz w:val="13"/>
      <w:szCs w:val="13"/>
    </w:rPr>
  </w:style>
  <w:style w:type="character" w:customStyle="1" w:styleId="quotepeekbase">
    <w:name w:val="quotepeekbase"/>
    <w:rsid w:val="00557EFE"/>
  </w:style>
  <w:style w:type="character" w:customStyle="1" w:styleId="cardChar1">
    <w:name w:val="card Char1"/>
    <w:rsid w:val="00557EFE"/>
    <w:rPr>
      <w:rFonts w:ascii="Calibri" w:eastAsia="Calibri" w:hAnsi="Calibri" w:cs="Calibri" w:hint="default"/>
      <w:sz w:val="24"/>
      <w:szCs w:val="22"/>
      <w:lang w:val="x-none" w:eastAsia="x-none"/>
    </w:rPr>
  </w:style>
  <w:style w:type="character" w:customStyle="1" w:styleId="NormalCard">
    <w:name w:val="Normal Card"/>
    <w:uiPriority w:val="1"/>
    <w:qFormat/>
    <w:rsid w:val="00557EFE"/>
    <w:rPr>
      <w:rFonts w:ascii="Times New Roman" w:hAnsi="Times New Roman" w:cs="Times New Roman" w:hint="default"/>
      <w:sz w:val="24"/>
    </w:rPr>
  </w:style>
  <w:style w:type="character" w:customStyle="1" w:styleId="HighlightedUnderline0">
    <w:name w:val="Highlighted Underline"/>
    <w:uiPriority w:val="1"/>
    <w:qFormat/>
    <w:rsid w:val="00557EF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57EFE"/>
    <w:rPr>
      <w:rFonts w:ascii="Times New Roman" w:hAnsi="Times New Roman" w:cs="Times New Roman" w:hint="default"/>
      <w:sz w:val="16"/>
      <w:szCs w:val="16"/>
    </w:rPr>
  </w:style>
  <w:style w:type="character" w:customStyle="1" w:styleId="timebox">
    <w:name w:val="timebox"/>
    <w:rsid w:val="00557EFE"/>
  </w:style>
  <w:style w:type="character" w:customStyle="1" w:styleId="Heading2Subtext">
    <w:name w:val="Heading 2 Subtext"/>
    <w:rsid w:val="00557EFE"/>
    <w:rPr>
      <w:rFonts w:ascii="Times New Roman" w:hAnsi="Times New Roman" w:cs="Times New Roman" w:hint="default"/>
      <w:sz w:val="16"/>
    </w:rPr>
  </w:style>
  <w:style w:type="character" w:customStyle="1" w:styleId="-SmallText-">
    <w:name w:val="-Small Text-"/>
    <w:rsid w:val="00557EFE"/>
    <w:rPr>
      <w:rFonts w:ascii="Garamond" w:hAnsi="Garamond" w:hint="default"/>
      <w:sz w:val="16"/>
    </w:rPr>
  </w:style>
  <w:style w:type="character" w:customStyle="1" w:styleId="label">
    <w:name w:val="label"/>
    <w:rsid w:val="00557EFE"/>
  </w:style>
  <w:style w:type="character" w:customStyle="1" w:styleId="BoldUnderlineCharChar">
    <w:name w:val="BoldUnderline Char Char"/>
    <w:rsid w:val="00557EF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557EFE"/>
  </w:style>
  <w:style w:type="character" w:customStyle="1" w:styleId="FontStyle477">
    <w:name w:val="Font Style477"/>
    <w:basedOn w:val="DefaultParagraphFont"/>
    <w:uiPriority w:val="99"/>
    <w:rsid w:val="00557EFE"/>
    <w:rPr>
      <w:rFonts w:ascii="Times New Roman" w:hAnsi="Times New Roman" w:cs="Times New Roman" w:hint="default"/>
      <w:sz w:val="18"/>
      <w:szCs w:val="18"/>
    </w:rPr>
  </w:style>
  <w:style w:type="character" w:customStyle="1" w:styleId="FontStyle505">
    <w:name w:val="Font Style505"/>
    <w:basedOn w:val="DefaultParagraphFont"/>
    <w:uiPriority w:val="99"/>
    <w:rsid w:val="00557EFE"/>
    <w:rPr>
      <w:rFonts w:ascii="Times New Roman" w:hAnsi="Times New Roman" w:cs="Times New Roman" w:hint="default"/>
      <w:sz w:val="18"/>
      <w:szCs w:val="18"/>
    </w:rPr>
  </w:style>
  <w:style w:type="character" w:customStyle="1" w:styleId="FontStyle514">
    <w:name w:val="Font Style514"/>
    <w:basedOn w:val="DefaultParagraphFont"/>
    <w:uiPriority w:val="99"/>
    <w:rsid w:val="00557EFE"/>
    <w:rPr>
      <w:rFonts w:ascii="Times New Roman" w:hAnsi="Times New Roman" w:cs="Times New Roman" w:hint="default"/>
      <w:sz w:val="14"/>
      <w:szCs w:val="14"/>
    </w:rPr>
  </w:style>
  <w:style w:type="character" w:customStyle="1" w:styleId="FontStyle500">
    <w:name w:val="Font Style500"/>
    <w:basedOn w:val="DefaultParagraphFont"/>
    <w:uiPriority w:val="99"/>
    <w:rsid w:val="00557EFE"/>
    <w:rPr>
      <w:rFonts w:ascii="Times New Roman" w:hAnsi="Times New Roman" w:cs="Times New Roman" w:hint="default"/>
      <w:b/>
      <w:bCs/>
      <w:sz w:val="16"/>
      <w:szCs w:val="16"/>
    </w:rPr>
  </w:style>
  <w:style w:type="character" w:customStyle="1" w:styleId="CardCite1">
    <w:name w:val="CardCite1"/>
    <w:qFormat/>
    <w:rsid w:val="00557EF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57EF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57EFE"/>
    <w:rPr>
      <w:rFonts w:ascii="Times New Roman" w:hAnsi="Times New Roman" w:cs="Times New Roman" w:hint="default"/>
      <w:b/>
      <w:bCs/>
      <w:sz w:val="22"/>
      <w:szCs w:val="22"/>
    </w:rPr>
  </w:style>
  <w:style w:type="character" w:customStyle="1" w:styleId="CharacterStyle3">
    <w:name w:val="Character Style 3"/>
    <w:uiPriority w:val="99"/>
    <w:rsid w:val="00557EFE"/>
    <w:rPr>
      <w:rFonts w:ascii="Bookman Old Style" w:hAnsi="Bookman Old Style" w:cs="Bookman Old Style" w:hint="default"/>
      <w:spacing w:val="-5"/>
      <w:sz w:val="18"/>
      <w:szCs w:val="18"/>
    </w:rPr>
  </w:style>
  <w:style w:type="character" w:customStyle="1" w:styleId="Style8pt1">
    <w:name w:val="Style 8 pt1"/>
    <w:rsid w:val="00557EFE"/>
    <w:rPr>
      <w:rFonts w:ascii="Georgia" w:hAnsi="Georgia" w:hint="default"/>
      <w:sz w:val="16"/>
    </w:rPr>
  </w:style>
  <w:style w:type="character" w:customStyle="1" w:styleId="UnderlineStyleChar7">
    <w:name w:val="Underline Style Char7"/>
    <w:rsid w:val="00557EFE"/>
    <w:rPr>
      <w:rFonts w:ascii="Garamond" w:hAnsi="Garamond" w:hint="default"/>
      <w:sz w:val="22"/>
      <w:szCs w:val="24"/>
      <w:u w:val="single"/>
      <w:lang w:val="en-US" w:eastAsia="en-US" w:bidi="ar-SA"/>
    </w:rPr>
  </w:style>
  <w:style w:type="character" w:customStyle="1" w:styleId="StyleArial6ptBold">
    <w:name w:val="Style Arial 6 pt Bold"/>
    <w:rsid w:val="00557EFE"/>
    <w:rPr>
      <w:rFonts w:ascii="Arial" w:hAnsi="Arial" w:cs="Arial" w:hint="default"/>
      <w:bCs/>
      <w:sz w:val="12"/>
    </w:rPr>
  </w:style>
  <w:style w:type="character" w:customStyle="1" w:styleId="Heading2Char5">
    <w:name w:val="Heading 2 Char5"/>
    <w:rsid w:val="00557EFE"/>
    <w:rPr>
      <w:rFonts w:ascii="Garamond" w:hAnsi="Garamond" w:cs="Arial" w:hint="default"/>
      <w:b/>
      <w:bCs/>
      <w:iCs/>
      <w:sz w:val="24"/>
      <w:szCs w:val="28"/>
      <w:lang w:val="en-US" w:eastAsia="en-US" w:bidi="ar-SA"/>
    </w:rPr>
  </w:style>
  <w:style w:type="character" w:customStyle="1" w:styleId="TagGreg">
    <w:name w:val="TagGreg"/>
    <w:uiPriority w:val="1"/>
    <w:qFormat/>
    <w:rsid w:val="00557EFE"/>
    <w:rPr>
      <w:b/>
      <w:bCs w:val="0"/>
      <w:sz w:val="24"/>
    </w:rPr>
  </w:style>
  <w:style w:type="character" w:customStyle="1" w:styleId="StyleDebateUnderline10pt">
    <w:name w:val="Style Debate Underline + 10 pt"/>
    <w:rsid w:val="00557EFE"/>
    <w:rPr>
      <w:rFonts w:ascii="Times New Roman" w:hAnsi="Times New Roman" w:cs="Times New Roman" w:hint="default"/>
      <w:sz w:val="20"/>
      <w:szCs w:val="20"/>
      <w:u w:val="single"/>
    </w:rPr>
  </w:style>
  <w:style w:type="character" w:customStyle="1" w:styleId="underlinedCharChar0">
    <w:name w:val="underlined Char Char"/>
    <w:locked/>
    <w:rsid w:val="00557EFE"/>
    <w:rPr>
      <w:u w:val="single"/>
    </w:rPr>
  </w:style>
  <w:style w:type="character" w:customStyle="1" w:styleId="SourceBold">
    <w:name w:val="Source Bold"/>
    <w:rsid w:val="00557EFE"/>
    <w:rPr>
      <w:rFonts w:ascii="Arial Narrow" w:hAnsi="Arial Narrow" w:hint="default"/>
      <w:b/>
      <w:bCs w:val="0"/>
      <w:strike w:val="0"/>
      <w:dstrike w:val="0"/>
      <w:sz w:val="24"/>
      <w:u w:val="none"/>
      <w:effect w:val="none"/>
    </w:rPr>
  </w:style>
  <w:style w:type="character" w:customStyle="1" w:styleId="2xBoldUnderline">
    <w:name w:val="2x_Bold_Underline"/>
    <w:rsid w:val="00557EFE"/>
    <w:rPr>
      <w:b/>
      <w:bCs/>
      <w:sz w:val="24"/>
      <w:u w:val="thick"/>
    </w:rPr>
  </w:style>
  <w:style w:type="character" w:customStyle="1" w:styleId="Dottedunderline">
    <w:name w:val="Dotted underline"/>
    <w:rsid w:val="00557EFE"/>
    <w:rPr>
      <w:u w:val="dotted"/>
    </w:rPr>
  </w:style>
  <w:style w:type="character" w:customStyle="1" w:styleId="readChar">
    <w:name w:val="read Char"/>
    <w:rsid w:val="00557EFE"/>
    <w:rPr>
      <w:szCs w:val="22"/>
      <w:u w:val="single"/>
      <w:lang w:val="en-US" w:eastAsia="en-US" w:bidi="ar-SA"/>
    </w:rPr>
  </w:style>
  <w:style w:type="character" w:customStyle="1" w:styleId="underlining0">
    <w:name w:val="underlining"/>
    <w:rsid w:val="00557EFE"/>
    <w:rPr>
      <w:u w:val="single"/>
    </w:rPr>
  </w:style>
  <w:style w:type="character" w:customStyle="1" w:styleId="btitle">
    <w:name w:val="btitle"/>
    <w:rsid w:val="00557EFE"/>
  </w:style>
  <w:style w:type="character" w:customStyle="1" w:styleId="green">
    <w:name w:val="green"/>
    <w:rsid w:val="00557EFE"/>
  </w:style>
  <w:style w:type="character" w:customStyle="1" w:styleId="BodyText20">
    <w:name w:val="Body Text2"/>
    <w:rsid w:val="00557E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557EF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557E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557EF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57EF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557EF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57EF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557EFE"/>
    <w:rPr>
      <w:rFonts w:ascii="Sylfaen" w:hAnsi="Sylfaen" w:cs="Sylfaen" w:hint="default"/>
      <w:i/>
      <w:iCs/>
      <w:strike w:val="0"/>
      <w:dstrike w:val="0"/>
      <w:sz w:val="19"/>
      <w:szCs w:val="19"/>
      <w:u w:val="none"/>
      <w:effect w:val="none"/>
      <w:shd w:val="clear" w:color="auto" w:fill="FFFFFF"/>
    </w:rPr>
  </w:style>
  <w:style w:type="character" w:customStyle="1" w:styleId="1">
    <w:name w:val="1"/>
    <w:rsid w:val="00557EFE"/>
    <w:rPr>
      <w:rFonts w:ascii="Arial" w:hAnsi="Arial" w:cs="Arial" w:hint="default"/>
      <w:bCs/>
      <w:sz w:val="20"/>
      <w:u w:val="single"/>
      <w:lang w:val="en-US" w:eastAsia="en-US" w:bidi="ar-SA"/>
    </w:rPr>
  </w:style>
  <w:style w:type="character" w:customStyle="1" w:styleId="CharChar31">
    <w:name w:val="Char Char31"/>
    <w:rsid w:val="00557EFE"/>
    <w:rPr>
      <w:rFonts w:ascii="Arial" w:hAnsi="Arial" w:cs="Arial" w:hint="default"/>
      <w:b/>
      <w:bCs/>
      <w:iCs/>
      <w:lang w:val="en-US" w:eastAsia="en-US" w:bidi="ar-SA"/>
    </w:rPr>
  </w:style>
  <w:style w:type="character" w:customStyle="1" w:styleId="Subtitle2">
    <w:name w:val="Subtitle2"/>
    <w:rsid w:val="00557EFE"/>
  </w:style>
  <w:style w:type="character" w:customStyle="1" w:styleId="drop">
    <w:name w:val="drop"/>
    <w:rsid w:val="00557EFE"/>
  </w:style>
  <w:style w:type="character" w:customStyle="1" w:styleId="bioline">
    <w:name w:val="bioline"/>
    <w:rsid w:val="00557EFE"/>
  </w:style>
  <w:style w:type="character" w:customStyle="1" w:styleId="articletitle0">
    <w:name w:val="article_title"/>
    <w:rsid w:val="00557EFE"/>
  </w:style>
  <w:style w:type="character" w:customStyle="1" w:styleId="A4">
    <w:name w:val="A4"/>
    <w:uiPriority w:val="99"/>
    <w:rsid w:val="00557EFE"/>
    <w:rPr>
      <w:color w:val="000000"/>
    </w:rPr>
  </w:style>
  <w:style w:type="character" w:customStyle="1" w:styleId="s2">
    <w:name w:val="s2"/>
    <w:rsid w:val="00557EFE"/>
  </w:style>
  <w:style w:type="character" w:customStyle="1" w:styleId="s4">
    <w:name w:val="s4"/>
    <w:rsid w:val="00557EFE"/>
  </w:style>
  <w:style w:type="character" w:customStyle="1" w:styleId="s5">
    <w:name w:val="s5"/>
    <w:rsid w:val="00557EFE"/>
  </w:style>
  <w:style w:type="character" w:customStyle="1" w:styleId="cap">
    <w:name w:val="cap"/>
    <w:rsid w:val="00557EFE"/>
  </w:style>
  <w:style w:type="character" w:customStyle="1" w:styleId="rightsnotice">
    <w:name w:val="rightsnotice"/>
    <w:rsid w:val="00557EFE"/>
  </w:style>
  <w:style w:type="character" w:customStyle="1" w:styleId="Caption1">
    <w:name w:val="Caption1"/>
    <w:rsid w:val="00557EFE"/>
  </w:style>
  <w:style w:type="character" w:customStyle="1" w:styleId="credit">
    <w:name w:val="credit"/>
    <w:rsid w:val="00557EFE"/>
  </w:style>
  <w:style w:type="character" w:customStyle="1" w:styleId="scaps">
    <w:name w:val="scaps"/>
    <w:rsid w:val="00557EFE"/>
  </w:style>
  <w:style w:type="character" w:customStyle="1" w:styleId="current-article">
    <w:name w:val="current-article"/>
    <w:rsid w:val="00557EFE"/>
  </w:style>
  <w:style w:type="character" w:customStyle="1" w:styleId="related-current-indicator">
    <w:name w:val="related-current-indicator"/>
    <w:rsid w:val="00557EFE"/>
  </w:style>
  <w:style w:type="character" w:customStyle="1" w:styleId="bylclear">
    <w:name w:val="bylclear"/>
    <w:rsid w:val="00557EFE"/>
  </w:style>
  <w:style w:type="character" w:customStyle="1" w:styleId="timestamp">
    <w:name w:val="timestamp"/>
    <w:rsid w:val="00557EFE"/>
  </w:style>
  <w:style w:type="character" w:customStyle="1" w:styleId="comments">
    <w:name w:val="comments"/>
    <w:rsid w:val="00557EFE"/>
  </w:style>
  <w:style w:type="character" w:customStyle="1" w:styleId="essaytext">
    <w:name w:val="essaytext"/>
    <w:rsid w:val="00557EFE"/>
  </w:style>
  <w:style w:type="character" w:customStyle="1" w:styleId="username">
    <w:name w:val="username"/>
    <w:rsid w:val="00557EFE"/>
  </w:style>
  <w:style w:type="character" w:customStyle="1" w:styleId="toplinks">
    <w:name w:val="toplinks"/>
    <w:rsid w:val="00557EFE"/>
  </w:style>
  <w:style w:type="character" w:customStyle="1" w:styleId="A3">
    <w:name w:val="A3"/>
    <w:rsid w:val="00557EFE"/>
    <w:rPr>
      <w:rFonts w:ascii="Perpetua" w:hAnsi="Perpetua" w:cs="Perpetua" w:hint="default"/>
      <w:color w:val="000000"/>
      <w:sz w:val="15"/>
      <w:szCs w:val="15"/>
    </w:rPr>
  </w:style>
  <w:style w:type="character" w:customStyle="1" w:styleId="see">
    <w:name w:val="see"/>
    <w:rsid w:val="00557EFE"/>
  </w:style>
  <w:style w:type="character" w:customStyle="1" w:styleId="first-letter">
    <w:name w:val="first-letter"/>
    <w:rsid w:val="00557EFE"/>
  </w:style>
  <w:style w:type="character" w:customStyle="1" w:styleId="focusparagraph">
    <w:name w:val="focusparagraph"/>
    <w:rsid w:val="00557EFE"/>
  </w:style>
  <w:style w:type="character" w:customStyle="1" w:styleId="lightblue">
    <w:name w:val="lightblue"/>
    <w:rsid w:val="00557EFE"/>
  </w:style>
  <w:style w:type="character" w:customStyle="1" w:styleId="StyleUnderlineCharChar9pt">
    <w:name w:val="Style Underline Char Char + 9 pt"/>
    <w:rsid w:val="00557EF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57EFE"/>
  </w:style>
  <w:style w:type="character" w:customStyle="1" w:styleId="Title10">
    <w:name w:val="Title1"/>
    <w:rsid w:val="00557EFE"/>
  </w:style>
  <w:style w:type="character" w:customStyle="1" w:styleId="BoldandUnderlineCharCharCharChar">
    <w:name w:val="Bold and Underline Char Char Char Char"/>
    <w:rsid w:val="00557EFE"/>
    <w:rPr>
      <w:b/>
      <w:bCs w:val="0"/>
      <w:noProof w:val="0"/>
      <w:u w:val="single"/>
      <w:lang w:val="en-US" w:eastAsia="en-US" w:bidi="ar-SA"/>
    </w:rPr>
  </w:style>
  <w:style w:type="character" w:customStyle="1" w:styleId="FontStyle29">
    <w:name w:val="Font Style29"/>
    <w:uiPriority w:val="99"/>
    <w:rsid w:val="00557EFE"/>
    <w:rPr>
      <w:rFonts w:ascii="Arial" w:hAnsi="Arial" w:cs="Arial" w:hint="default"/>
      <w:sz w:val="14"/>
      <w:szCs w:val="14"/>
    </w:rPr>
  </w:style>
  <w:style w:type="character" w:customStyle="1" w:styleId="CardsUnderlined">
    <w:name w:val="Cards Underlined"/>
    <w:rsid w:val="00557EFE"/>
    <w:rPr>
      <w:rFonts w:ascii="Helvetica" w:hAnsi="Helvetica" w:cs="Helvetica" w:hint="default"/>
      <w:sz w:val="22"/>
      <w:szCs w:val="24"/>
      <w:u w:val="thick"/>
    </w:rPr>
  </w:style>
  <w:style w:type="character" w:customStyle="1" w:styleId="titles">
    <w:name w:val="titles"/>
    <w:rsid w:val="00557EFE"/>
  </w:style>
  <w:style w:type="character" w:customStyle="1" w:styleId="articletext0">
    <w:name w:val="article_text"/>
    <w:rsid w:val="00557EFE"/>
  </w:style>
  <w:style w:type="character" w:customStyle="1" w:styleId="contentauthor">
    <w:name w:val="contentauthor"/>
    <w:rsid w:val="00557EFE"/>
  </w:style>
  <w:style w:type="character" w:customStyle="1" w:styleId="subarticleheader">
    <w:name w:val="subarticleheader"/>
    <w:rsid w:val="00557EFE"/>
  </w:style>
  <w:style w:type="character" w:customStyle="1" w:styleId="spelle">
    <w:name w:val="spelle"/>
    <w:rsid w:val="00557EFE"/>
  </w:style>
  <w:style w:type="character" w:customStyle="1" w:styleId="grame">
    <w:name w:val="grame"/>
    <w:rsid w:val="00557EFE"/>
  </w:style>
  <w:style w:type="character" w:customStyle="1" w:styleId="newstitle1">
    <w:name w:val="newstitle1"/>
    <w:rsid w:val="00557EFE"/>
  </w:style>
  <w:style w:type="character" w:customStyle="1" w:styleId="copy">
    <w:name w:val="copy"/>
    <w:rsid w:val="00557EFE"/>
  </w:style>
  <w:style w:type="character" w:customStyle="1" w:styleId="topheadline">
    <w:name w:val="topheadline"/>
    <w:rsid w:val="00557EFE"/>
  </w:style>
  <w:style w:type="character" w:customStyle="1" w:styleId="Stylereduce27pt">
    <w:name w:val="Style reduce2 + 7 pt"/>
    <w:rsid w:val="00557EFE"/>
    <w:rPr>
      <w:rFonts w:ascii="Times New Roman" w:hAnsi="Times New Roman" w:cs="Arial" w:hint="default"/>
      <w:color w:val="000000"/>
      <w:sz w:val="14"/>
      <w:szCs w:val="22"/>
    </w:rPr>
  </w:style>
  <w:style w:type="character" w:customStyle="1" w:styleId="srtitle">
    <w:name w:val="srtitle"/>
    <w:rsid w:val="00557EFE"/>
  </w:style>
  <w:style w:type="character" w:customStyle="1" w:styleId="st1">
    <w:name w:val="st1"/>
    <w:rsid w:val="00557EFE"/>
  </w:style>
  <w:style w:type="character" w:customStyle="1" w:styleId="StyleStyleGaramond">
    <w:name w:val="Style Style Garamond +"/>
    <w:rsid w:val="00557EFE"/>
    <w:rPr>
      <w:rFonts w:ascii="Garamond" w:hAnsi="Garamond" w:cs="Times New Roman" w:hint="default"/>
      <w:sz w:val="20"/>
    </w:rPr>
  </w:style>
  <w:style w:type="character" w:customStyle="1" w:styleId="quotechar0">
    <w:name w:val="quotechar"/>
    <w:rsid w:val="00557EFE"/>
  </w:style>
  <w:style w:type="character" w:customStyle="1" w:styleId="boldunderline0">
    <w:name w:val="boldunderline"/>
    <w:rsid w:val="00557EFE"/>
  </w:style>
  <w:style w:type="character" w:customStyle="1" w:styleId="A8">
    <w:name w:val="A8"/>
    <w:rsid w:val="00557EFE"/>
    <w:rPr>
      <w:rFonts w:ascii="Scala" w:hAnsi="Scala" w:cs="Scala" w:hint="default"/>
      <w:color w:val="000000"/>
      <w:sz w:val="15"/>
      <w:szCs w:val="15"/>
    </w:rPr>
  </w:style>
  <w:style w:type="character" w:customStyle="1" w:styleId="A0">
    <w:name w:val="A0"/>
    <w:uiPriority w:val="99"/>
    <w:rsid w:val="00557EFE"/>
    <w:rPr>
      <w:rFonts w:ascii="Scala" w:hAnsi="Scala" w:cs="Scala" w:hint="default"/>
      <w:color w:val="000000"/>
      <w:sz w:val="16"/>
      <w:szCs w:val="16"/>
    </w:rPr>
  </w:style>
  <w:style w:type="character" w:customStyle="1" w:styleId="Date11">
    <w:name w:val="Date11"/>
    <w:rsid w:val="00557EFE"/>
  </w:style>
  <w:style w:type="character" w:customStyle="1" w:styleId="Boxout">
    <w:name w:val="Box out"/>
    <w:uiPriority w:val="1"/>
    <w:qFormat/>
    <w:rsid w:val="00557EFE"/>
    <w:rPr>
      <w:rFonts w:ascii="Tahoma" w:hAnsi="Tahoma" w:cs="Tahoma" w:hint="default"/>
      <w:b/>
      <w:bCs w:val="0"/>
      <w:sz w:val="20"/>
      <w:u w:val="single"/>
      <w:bdr w:val="none" w:sz="0" w:space="0" w:color="auto" w:frame="1"/>
      <w:shd w:val="clear" w:color="auto" w:fill="A9E8F5"/>
    </w:rPr>
  </w:style>
  <w:style w:type="character" w:customStyle="1" w:styleId="metad">
    <w:name w:val="metad"/>
    <w:rsid w:val="00557EFE"/>
  </w:style>
  <w:style w:type="character" w:customStyle="1" w:styleId="sifr-alternate">
    <w:name w:val="sifr-alternate"/>
    <w:rsid w:val="00557EFE"/>
  </w:style>
  <w:style w:type="character" w:customStyle="1" w:styleId="justify1">
    <w:name w:val="justify1"/>
    <w:rsid w:val="00557EFE"/>
  </w:style>
  <w:style w:type="character" w:customStyle="1" w:styleId="artbody1">
    <w:name w:val="art_body1"/>
    <w:rsid w:val="00557EFE"/>
    <w:rPr>
      <w:rFonts w:ascii="Arial" w:hAnsi="Arial" w:cs="Arial" w:hint="default"/>
    </w:rPr>
  </w:style>
  <w:style w:type="character" w:customStyle="1" w:styleId="A1">
    <w:name w:val="A1"/>
    <w:uiPriority w:val="99"/>
    <w:rsid w:val="00557EFE"/>
    <w:rPr>
      <w:rFonts w:ascii="Book Antiqua" w:hAnsi="Book Antiqua" w:cs="Book Antiqua" w:hint="default"/>
      <w:color w:val="221E1F"/>
      <w:sz w:val="22"/>
      <w:szCs w:val="22"/>
    </w:rPr>
  </w:style>
  <w:style w:type="character" w:customStyle="1" w:styleId="reality">
    <w:name w:val="reality"/>
    <w:rsid w:val="00557EFE"/>
  </w:style>
  <w:style w:type="character" w:customStyle="1" w:styleId="text2">
    <w:name w:val="text2"/>
    <w:rsid w:val="00557EFE"/>
  </w:style>
  <w:style w:type="character" w:customStyle="1" w:styleId="StyleUnderlineChar2CharChar11pt">
    <w:name w:val="Style Underline Char2 Char Char + 11 pt"/>
    <w:rsid w:val="00557EFE"/>
    <w:rPr>
      <w:rFonts w:ascii="Times New Roman" w:hAnsi="Times New Roman" w:cs="Times New Roman" w:hint="default"/>
      <w:sz w:val="20"/>
      <w:u w:val="single"/>
    </w:rPr>
  </w:style>
  <w:style w:type="character" w:customStyle="1" w:styleId="StyleStyleBoldUnderline11pt">
    <w:name w:val="Style Style Bold Underline + 11 pt"/>
    <w:rsid w:val="00557EFE"/>
    <w:rPr>
      <w:b/>
      <w:bCs/>
      <w:sz w:val="20"/>
      <w:u w:val="single"/>
    </w:rPr>
  </w:style>
  <w:style w:type="character" w:customStyle="1" w:styleId="articlehead2">
    <w:name w:val="articlehead2"/>
    <w:rsid w:val="00557EFE"/>
  </w:style>
  <w:style w:type="character" w:customStyle="1" w:styleId="pronset">
    <w:name w:val="pronset"/>
    <w:rsid w:val="00557EFE"/>
  </w:style>
  <w:style w:type="character" w:customStyle="1" w:styleId="prondelim">
    <w:name w:val="prondelim"/>
    <w:rsid w:val="00557EFE"/>
  </w:style>
  <w:style w:type="character" w:customStyle="1" w:styleId="prontoggle">
    <w:name w:val="pron_toggle"/>
    <w:rsid w:val="00557EFE"/>
  </w:style>
  <w:style w:type="character" w:customStyle="1" w:styleId="boldface">
    <w:name w:val="boldface"/>
    <w:rsid w:val="00557EFE"/>
  </w:style>
  <w:style w:type="character" w:customStyle="1" w:styleId="secondary-bf">
    <w:name w:val="secondary-bf"/>
    <w:rsid w:val="00557EFE"/>
  </w:style>
  <w:style w:type="table" w:styleId="ColorfulGrid-Accent1">
    <w:name w:val="Colorful Grid Accent 1"/>
    <w:basedOn w:val="TableNormal"/>
    <w:link w:val="ColorfulGrid-Accent1Char"/>
    <w:uiPriority w:val="29"/>
    <w:unhideWhenUsed/>
    <w:rsid w:val="00557EFE"/>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557EFE"/>
    <w:rPr>
      <w:rFonts w:ascii="Times New Roman" w:hAnsi="Times New Roman" w:cs="Times New Roman" w:hint="default"/>
      <w:iCs/>
      <w:color w:val="000000"/>
      <w:sz w:val="16"/>
    </w:rPr>
  </w:style>
  <w:style w:type="character" w:customStyle="1" w:styleId="Boxout0">
    <w:name w:val="Boxout"/>
    <w:uiPriority w:val="1"/>
    <w:qFormat/>
    <w:rsid w:val="00557EF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57EFE"/>
  </w:style>
  <w:style w:type="character" w:customStyle="1" w:styleId="pg">
    <w:name w:val="pg"/>
    <w:rsid w:val="00557EFE"/>
  </w:style>
  <w:style w:type="character" w:customStyle="1" w:styleId="detailtitle">
    <w:name w:val="detailtitle"/>
    <w:rsid w:val="00557EFE"/>
  </w:style>
  <w:style w:type="character" w:customStyle="1" w:styleId="storydate">
    <w:name w:val="storydate"/>
    <w:rsid w:val="00557EFE"/>
  </w:style>
  <w:style w:type="character" w:customStyle="1" w:styleId="preloadwrap">
    <w:name w:val="preloadwrap"/>
    <w:rsid w:val="00557EFE"/>
  </w:style>
  <w:style w:type="character" w:customStyle="1" w:styleId="creditwrap">
    <w:name w:val="creditwrap"/>
    <w:rsid w:val="00557EFE"/>
  </w:style>
  <w:style w:type="character" w:customStyle="1" w:styleId="DefaultChar1">
    <w:name w:val="Default Char1"/>
    <w:rsid w:val="00557EFE"/>
    <w:rPr>
      <w:noProof w:val="0"/>
      <w:color w:val="000000"/>
      <w:lang w:val="en-US" w:eastAsia="en-US" w:bidi="ar-SA"/>
    </w:rPr>
  </w:style>
  <w:style w:type="character" w:customStyle="1" w:styleId="textunderlineChar0">
    <w:name w:val="text underline Char"/>
    <w:rsid w:val="00557EFE"/>
    <w:rPr>
      <w:sz w:val="24"/>
      <w:szCs w:val="22"/>
      <w:u w:val="thick"/>
      <w:lang w:val="en-US" w:eastAsia="en-US" w:bidi="ar-SA"/>
    </w:rPr>
  </w:style>
  <w:style w:type="character" w:customStyle="1" w:styleId="BoldChar">
    <w:name w:val="Bold Char"/>
    <w:rsid w:val="00557EFE"/>
    <w:rPr>
      <w:rFonts w:ascii="Times New Roman" w:eastAsia="Times New Roman" w:hAnsi="Times New Roman" w:cs="Times New Roman" w:hint="default"/>
      <w:b/>
      <w:bCs w:val="0"/>
      <w:szCs w:val="24"/>
    </w:rPr>
  </w:style>
  <w:style w:type="character" w:customStyle="1" w:styleId="pmterms31">
    <w:name w:val="pmterms31"/>
    <w:rsid w:val="00557EFE"/>
    <w:rPr>
      <w:b/>
      <w:bCs/>
      <w:i w:val="0"/>
      <w:iCs w:val="0"/>
      <w:color w:val="000000"/>
    </w:rPr>
  </w:style>
  <w:style w:type="character" w:customStyle="1" w:styleId="copyrightdescription">
    <w:name w:val="copyrightdescription"/>
    <w:rsid w:val="00557EFE"/>
  </w:style>
  <w:style w:type="character" w:customStyle="1" w:styleId="ft01">
    <w:name w:val="ft01"/>
    <w:rsid w:val="00557EFE"/>
    <w:rPr>
      <w:rFonts w:ascii="Times" w:hAnsi="Times" w:cs="Times" w:hint="default"/>
      <w:color w:val="000000"/>
      <w:sz w:val="14"/>
      <w:szCs w:val="14"/>
    </w:rPr>
  </w:style>
  <w:style w:type="character" w:customStyle="1" w:styleId="ft11">
    <w:name w:val="ft11"/>
    <w:rsid w:val="00557EFE"/>
    <w:rPr>
      <w:rFonts w:ascii="Times" w:hAnsi="Times" w:cs="Times" w:hint="default"/>
      <w:color w:val="000000"/>
      <w:sz w:val="17"/>
      <w:szCs w:val="17"/>
    </w:rPr>
  </w:style>
  <w:style w:type="character" w:customStyle="1" w:styleId="ft21">
    <w:name w:val="ft21"/>
    <w:rsid w:val="00557EFE"/>
    <w:rPr>
      <w:rFonts w:ascii="Times" w:hAnsi="Times" w:cs="Times" w:hint="default"/>
      <w:color w:val="000000"/>
      <w:sz w:val="15"/>
      <w:szCs w:val="15"/>
    </w:rPr>
  </w:style>
  <w:style w:type="character" w:customStyle="1" w:styleId="ft31">
    <w:name w:val="ft31"/>
    <w:rsid w:val="00557EFE"/>
    <w:rPr>
      <w:rFonts w:ascii="Times" w:hAnsi="Times" w:cs="Times" w:hint="default"/>
      <w:color w:val="000000"/>
      <w:sz w:val="15"/>
      <w:szCs w:val="15"/>
    </w:rPr>
  </w:style>
  <w:style w:type="character" w:customStyle="1" w:styleId="dquo">
    <w:name w:val="dquo"/>
    <w:rsid w:val="00557EFE"/>
  </w:style>
  <w:style w:type="character" w:customStyle="1" w:styleId="caps2">
    <w:name w:val="caps2"/>
    <w:rsid w:val="00557EFE"/>
  </w:style>
  <w:style w:type="character" w:customStyle="1" w:styleId="CardsFont12ptCharCharCharChar">
    <w:name w:val="Cards + Font: 12 pt Char Char Char Char"/>
    <w:rsid w:val="00557EFE"/>
    <w:rPr>
      <w:sz w:val="24"/>
      <w:szCs w:val="24"/>
      <w:u w:val="thick"/>
      <w:lang w:val="en-US" w:eastAsia="en-US" w:bidi="ar-SA"/>
    </w:rPr>
  </w:style>
  <w:style w:type="character" w:customStyle="1" w:styleId="ccs">
    <w:name w:val="c cs"/>
    <w:rsid w:val="00557EFE"/>
  </w:style>
  <w:style w:type="character" w:customStyle="1" w:styleId="UnderlinedEvChar">
    <w:name w:val="Underlined Ev Char"/>
    <w:rsid w:val="00557EFE"/>
    <w:rPr>
      <w:rFonts w:ascii="Times New Roman" w:eastAsia="Times New Roman" w:hAnsi="Times New Roman" w:cs="Times New Roman" w:hint="default"/>
      <w:szCs w:val="24"/>
      <w:u w:val="single"/>
    </w:rPr>
  </w:style>
  <w:style w:type="character" w:customStyle="1" w:styleId="dropshadow">
    <w:name w:val="dropshadow"/>
    <w:rsid w:val="00557EFE"/>
  </w:style>
  <w:style w:type="character" w:customStyle="1" w:styleId="d05ws">
    <w:name w:val="d05ws"/>
    <w:rsid w:val="00557EFE"/>
  </w:style>
  <w:style w:type="character" w:customStyle="1" w:styleId="rzibod">
    <w:name w:val="rzibod"/>
    <w:rsid w:val="00557EFE"/>
  </w:style>
  <w:style w:type="character" w:customStyle="1" w:styleId="StyleBold1">
    <w:name w:val="Style Bold1"/>
    <w:rsid w:val="00557EFE"/>
    <w:rPr>
      <w:rFonts w:ascii="Georgia" w:hAnsi="Georgia" w:hint="default"/>
      <w:b/>
      <w:bCs/>
      <w:sz w:val="22"/>
    </w:rPr>
  </w:style>
  <w:style w:type="character" w:customStyle="1" w:styleId="headertext">
    <w:name w:val="headertext"/>
    <w:rsid w:val="00557EFE"/>
  </w:style>
  <w:style w:type="character" w:customStyle="1" w:styleId="endnote-reference">
    <w:name w:val="endnote-reference"/>
    <w:rsid w:val="00557EFE"/>
  </w:style>
  <w:style w:type="character" w:customStyle="1" w:styleId="officialsname">
    <w:name w:val="official_s_name"/>
    <w:rsid w:val="00557EFE"/>
  </w:style>
  <w:style w:type="character" w:customStyle="1" w:styleId="audience">
    <w:name w:val="audience"/>
    <w:rsid w:val="00557EFE"/>
  </w:style>
  <w:style w:type="character" w:customStyle="1" w:styleId="A7">
    <w:name w:val="A7"/>
    <w:uiPriority w:val="99"/>
    <w:rsid w:val="00557EFE"/>
    <w:rPr>
      <w:rFonts w:ascii="Myriad Pro" w:hAnsi="Myriad Pro" w:cs="Myriad Pro" w:hint="default"/>
      <w:color w:val="0066B1"/>
      <w:sz w:val="22"/>
      <w:szCs w:val="22"/>
    </w:rPr>
  </w:style>
  <w:style w:type="character" w:customStyle="1" w:styleId="normalchar">
    <w:name w:val="normal__char"/>
    <w:rsid w:val="00557EFE"/>
  </w:style>
  <w:style w:type="character" w:customStyle="1" w:styleId="hyperlink002cheading0020100200028block0020title0029char">
    <w:name w:val="hyperlink_002cheading_00201_0020_0028block_0020title_0029__char"/>
    <w:rsid w:val="00557EFE"/>
  </w:style>
  <w:style w:type="character" w:customStyle="1" w:styleId="underline002cstyle0020bold0020underlinechar">
    <w:name w:val="underline_002cstyle_0020bold_0020underline__char"/>
    <w:rsid w:val="00557EFE"/>
  </w:style>
  <w:style w:type="character" w:customStyle="1" w:styleId="copyboldblack">
    <w:name w:val="copyboldblack"/>
    <w:rsid w:val="00557EFE"/>
  </w:style>
  <w:style w:type="character" w:customStyle="1" w:styleId="copybold">
    <w:name w:val="copybold"/>
    <w:rsid w:val="00557EFE"/>
  </w:style>
  <w:style w:type="character" w:customStyle="1" w:styleId="author-date0">
    <w:name w:val="author-date"/>
    <w:rsid w:val="00557EFE"/>
  </w:style>
  <w:style w:type="character" w:customStyle="1" w:styleId="hidden">
    <w:name w:val="hidden"/>
    <w:rsid w:val="00557EFE"/>
  </w:style>
  <w:style w:type="character" w:customStyle="1" w:styleId="articlebegin">
    <w:name w:val="articlebegin"/>
    <w:rsid w:val="00557EFE"/>
  </w:style>
  <w:style w:type="character" w:customStyle="1" w:styleId="mediaoverlay">
    <w:name w:val="mediaoverlay"/>
    <w:rsid w:val="00557EFE"/>
  </w:style>
  <w:style w:type="character" w:customStyle="1" w:styleId="blogcaption">
    <w:name w:val="blog_caption"/>
    <w:rsid w:val="00557EFE"/>
  </w:style>
  <w:style w:type="character" w:customStyle="1" w:styleId="commnet-abuzz">
    <w:name w:val="commnet-abuzz"/>
    <w:rsid w:val="00557EFE"/>
  </w:style>
  <w:style w:type="character" w:customStyle="1" w:styleId="fbconnectbuttontext">
    <w:name w:val="fbconnectbutton_text"/>
    <w:rsid w:val="00557EFE"/>
  </w:style>
  <w:style w:type="character" w:customStyle="1" w:styleId="fbsharecountinner">
    <w:name w:val="fb_share_count_inner"/>
    <w:rsid w:val="00557EFE"/>
  </w:style>
  <w:style w:type="character" w:customStyle="1" w:styleId="stbuttontext">
    <w:name w:val="stbuttontext"/>
    <w:rsid w:val="00557EFE"/>
  </w:style>
  <w:style w:type="character" w:customStyle="1" w:styleId="source">
    <w:name w:val="source"/>
    <w:rsid w:val="00557EFE"/>
  </w:style>
  <w:style w:type="character" w:customStyle="1" w:styleId="pubdate">
    <w:name w:val="pubdate"/>
    <w:rsid w:val="00557EFE"/>
  </w:style>
  <w:style w:type="character" w:customStyle="1" w:styleId="grey">
    <w:name w:val="grey"/>
    <w:rsid w:val="00557EFE"/>
  </w:style>
  <w:style w:type="character" w:customStyle="1" w:styleId="postdate">
    <w:name w:val="post_date"/>
    <w:rsid w:val="00557EFE"/>
  </w:style>
  <w:style w:type="character" w:customStyle="1" w:styleId="bdx">
    <w:name w:val="bdx"/>
    <w:rsid w:val="00557EFE"/>
  </w:style>
  <w:style w:type="character" w:customStyle="1" w:styleId="bdl">
    <w:name w:val="bdl"/>
    <w:rsid w:val="00557EFE"/>
  </w:style>
  <w:style w:type="character" w:customStyle="1" w:styleId="breadcrumbitemcurrent">
    <w:name w:val="breadcrumbitemcurrent"/>
    <w:rsid w:val="00557EFE"/>
  </w:style>
  <w:style w:type="character" w:customStyle="1" w:styleId="bbl">
    <w:name w:val="bbl"/>
    <w:rsid w:val="00557EFE"/>
  </w:style>
  <w:style w:type="character" w:customStyle="1" w:styleId="Date2">
    <w:name w:val="Date2"/>
    <w:rsid w:val="00557EFE"/>
  </w:style>
  <w:style w:type="character" w:customStyle="1" w:styleId="company">
    <w:name w:val="company"/>
    <w:rsid w:val="00557EFE"/>
  </w:style>
  <w:style w:type="character" w:customStyle="1" w:styleId="itxtnewhookspan">
    <w:name w:val="itxtnewhookspan"/>
    <w:rsid w:val="00557EFE"/>
  </w:style>
  <w:style w:type="character" w:customStyle="1" w:styleId="gstxthlt">
    <w:name w:val="gstxt_hlt"/>
    <w:rsid w:val="00557EFE"/>
  </w:style>
  <w:style w:type="character" w:customStyle="1" w:styleId="SubtleEmphasis1">
    <w:name w:val="Subtle Emphasis1"/>
    <w:uiPriority w:val="19"/>
    <w:qFormat/>
    <w:rsid w:val="00557EFE"/>
    <w:rPr>
      <w:rFonts w:ascii="Times New Roman" w:hAnsi="Times New Roman" w:cs="Times New Roman" w:hint="default"/>
      <w:b/>
      <w:bCs w:val="0"/>
      <w:iCs/>
      <w:color w:val="auto"/>
      <w:sz w:val="22"/>
    </w:rPr>
  </w:style>
  <w:style w:type="character" w:customStyle="1" w:styleId="StyleBoldRed">
    <w:name w:val="Style Bold Red"/>
    <w:rsid w:val="00557EFE"/>
    <w:rPr>
      <w:b/>
      <w:bCs/>
      <w:color w:val="auto"/>
    </w:rPr>
  </w:style>
  <w:style w:type="character" w:customStyle="1" w:styleId="StyleTimesNewRoman8pt">
    <w:name w:val="Style Times New Roman 8 pt"/>
    <w:rsid w:val="00557EFE"/>
    <w:rPr>
      <w:rFonts w:ascii="Georgia" w:hAnsi="Georgia" w:hint="default"/>
      <w:sz w:val="16"/>
    </w:rPr>
  </w:style>
  <w:style w:type="character" w:customStyle="1" w:styleId="StyleStyle7pt8pt">
    <w:name w:val="Style Style 7 pt + 8 pt"/>
    <w:rsid w:val="00557EFE"/>
    <w:rPr>
      <w:sz w:val="16"/>
    </w:rPr>
  </w:style>
  <w:style w:type="character" w:customStyle="1" w:styleId="StyleStyleThickunderlineBold1">
    <w:name w:val="Style Style Thick underline + Bold1"/>
    <w:rsid w:val="00557EFE"/>
    <w:rPr>
      <w:b/>
      <w:bCs/>
      <w:u w:val="thick"/>
    </w:rPr>
  </w:style>
  <w:style w:type="character" w:customStyle="1" w:styleId="StyleUnderline2">
    <w:name w:val="Style Underline2"/>
    <w:rsid w:val="00557EFE"/>
    <w:rPr>
      <w:u w:val="single"/>
    </w:rPr>
  </w:style>
  <w:style w:type="character" w:customStyle="1" w:styleId="ShrinkText">
    <w:name w:val="Shrink Text"/>
    <w:rsid w:val="00557EFE"/>
    <w:rPr>
      <w:sz w:val="16"/>
    </w:rPr>
  </w:style>
  <w:style w:type="character" w:customStyle="1" w:styleId="smallcaps">
    <w:name w:val="smallcaps"/>
    <w:rsid w:val="00557EFE"/>
  </w:style>
  <w:style w:type="character" w:customStyle="1" w:styleId="goldbldtext">
    <w:name w:val="goldbldtext"/>
    <w:rsid w:val="00557EFE"/>
  </w:style>
  <w:style w:type="character" w:customStyle="1" w:styleId="cardshighlight0">
    <w:name w:val="cardshighlight"/>
    <w:rsid w:val="00557EFE"/>
  </w:style>
  <w:style w:type="character" w:customStyle="1" w:styleId="cardsfont12pt1">
    <w:name w:val="cardsfont12pt"/>
    <w:rsid w:val="00557EFE"/>
  </w:style>
  <w:style w:type="character" w:customStyle="1" w:styleId="ft1">
    <w:name w:val="ft1"/>
    <w:rsid w:val="00557EFE"/>
  </w:style>
  <w:style w:type="character" w:customStyle="1" w:styleId="ft6">
    <w:name w:val="ft6"/>
    <w:rsid w:val="00557EFE"/>
  </w:style>
  <w:style w:type="character" w:customStyle="1" w:styleId="kicker">
    <w:name w:val="kicker"/>
    <w:rsid w:val="00557EFE"/>
  </w:style>
  <w:style w:type="character" w:customStyle="1" w:styleId="backcontent">
    <w:name w:val="backcontent"/>
    <w:rsid w:val="00557EFE"/>
  </w:style>
  <w:style w:type="character" w:customStyle="1" w:styleId="daystmp">
    <w:name w:val="daystmp"/>
    <w:rsid w:val="00557EFE"/>
  </w:style>
  <w:style w:type="character" w:customStyle="1" w:styleId="cardsfont12ptchar">
    <w:name w:val="cardsfont12ptchar"/>
    <w:rsid w:val="00557EFE"/>
  </w:style>
  <w:style w:type="character" w:customStyle="1" w:styleId="gal">
    <w:name w:val="gal"/>
    <w:rsid w:val="00557EFE"/>
  </w:style>
  <w:style w:type="character" w:customStyle="1" w:styleId="submitted">
    <w:name w:val="submitted"/>
    <w:rsid w:val="00557EFE"/>
  </w:style>
  <w:style w:type="character" w:customStyle="1" w:styleId="imagedateline">
    <w:name w:val="image_dateline"/>
    <w:rsid w:val="00557EFE"/>
  </w:style>
  <w:style w:type="character" w:customStyle="1" w:styleId="authordatecharchar">
    <w:name w:val="authordatecharchar"/>
    <w:rsid w:val="00557EFE"/>
  </w:style>
  <w:style w:type="character" w:customStyle="1" w:styleId="style1char0">
    <w:name w:val="style1char"/>
    <w:rsid w:val="00557EFE"/>
  </w:style>
  <w:style w:type="character" w:customStyle="1" w:styleId="tagcharchar0">
    <w:name w:val="tagcharchar"/>
    <w:rsid w:val="00557EFE"/>
  </w:style>
  <w:style w:type="character" w:customStyle="1" w:styleId="underlinedcharchar2">
    <w:name w:val="underlinedcharchar"/>
    <w:rsid w:val="00557EFE"/>
  </w:style>
  <w:style w:type="character" w:customStyle="1" w:styleId="BoxedChar">
    <w:name w:val="Boxed Char"/>
    <w:rsid w:val="00557EFE"/>
    <w:rPr>
      <w:rFonts w:ascii="Arial Narrow" w:hAnsi="Arial Narrow" w:hint="default"/>
      <w:b/>
      <w:bCs w:val="0"/>
      <w:sz w:val="18"/>
      <w:bdr w:val="single" w:sz="6" w:space="0" w:color="auto" w:frame="1"/>
    </w:rPr>
  </w:style>
  <w:style w:type="character" w:customStyle="1" w:styleId="Style11ptUnderline2">
    <w:name w:val="Style 11 pt Underline2"/>
    <w:rsid w:val="00557EFE"/>
    <w:rPr>
      <w:sz w:val="20"/>
      <w:u w:val="single"/>
    </w:rPr>
  </w:style>
  <w:style w:type="character" w:customStyle="1" w:styleId="Style11ptBoldUnderline2">
    <w:name w:val="Style 11 pt Bold Underline2"/>
    <w:rsid w:val="00557EFE"/>
    <w:rPr>
      <w:b/>
      <w:bCs/>
      <w:sz w:val="20"/>
      <w:u w:val="single"/>
    </w:rPr>
  </w:style>
  <w:style w:type="character" w:customStyle="1" w:styleId="nw">
    <w:name w:val="nw"/>
    <w:rsid w:val="00557EFE"/>
  </w:style>
  <w:style w:type="character" w:customStyle="1" w:styleId="Styleunderline11ptBoldBorderSinglesolidlineAuto">
    <w:name w:val="Style underline + 11 pt Bold Border: : (Single solid line Auto ..."/>
    <w:rsid w:val="00557EFE"/>
    <w:rPr>
      <w:b/>
      <w:bCs/>
      <w:sz w:val="20"/>
      <w:u w:val="single"/>
      <w:bdr w:val="single" w:sz="4" w:space="0" w:color="auto" w:frame="1"/>
    </w:rPr>
  </w:style>
  <w:style w:type="character" w:customStyle="1" w:styleId="cardCharCharChar1">
    <w:name w:val="card Char Char Char1"/>
    <w:rsid w:val="00557EFE"/>
    <w:rPr>
      <w:lang w:val="en-US" w:eastAsia="en-US" w:bidi="ar-SA"/>
    </w:rPr>
  </w:style>
  <w:style w:type="character" w:customStyle="1" w:styleId="authors1">
    <w:name w:val="authors1"/>
    <w:rsid w:val="00557EFE"/>
    <w:rPr>
      <w:rFonts w:ascii="Verdana" w:hAnsi="Verdana" w:hint="default"/>
      <w:b/>
      <w:bCs/>
      <w:color w:val="006699"/>
      <w:sz w:val="20"/>
      <w:szCs w:val="20"/>
    </w:rPr>
  </w:style>
  <w:style w:type="character" w:customStyle="1" w:styleId="headlinesectionlarge">
    <w:name w:val="headline_section_large"/>
    <w:rsid w:val="00557EFE"/>
  </w:style>
  <w:style w:type="character" w:customStyle="1" w:styleId="Styleunderline11ptBlack">
    <w:name w:val="Style underline + 11 pt Black"/>
    <w:rsid w:val="00557EFE"/>
    <w:rPr>
      <w:color w:val="000000"/>
      <w:sz w:val="20"/>
      <w:u w:val="single"/>
    </w:rPr>
  </w:style>
  <w:style w:type="character" w:customStyle="1" w:styleId="Styleunderline11ptBoldBlack">
    <w:name w:val="Style underline + 11 pt Bold Black"/>
    <w:rsid w:val="00557EFE"/>
    <w:rPr>
      <w:b/>
      <w:bCs/>
      <w:color w:val="000000"/>
      <w:sz w:val="20"/>
      <w:u w:val="single"/>
    </w:rPr>
  </w:style>
  <w:style w:type="character" w:customStyle="1" w:styleId="Style11ptBoldBlackUnderline">
    <w:name w:val="Style 11 pt Bold Black Underline"/>
    <w:rsid w:val="00557EFE"/>
    <w:rPr>
      <w:b/>
      <w:bCs/>
      <w:color w:val="000000"/>
      <w:sz w:val="20"/>
      <w:u w:val="single"/>
    </w:rPr>
  </w:style>
  <w:style w:type="character" w:customStyle="1" w:styleId="Style11ptBoldBlackUnderlineBorderSinglesolidline">
    <w:name w:val="Style 11 pt Bold Black Underline Border: : (Single solid line ..."/>
    <w:rsid w:val="00557EFE"/>
    <w:rPr>
      <w:b/>
      <w:bCs/>
      <w:color w:val="000000"/>
      <w:sz w:val="20"/>
      <w:u w:val="single"/>
      <w:bdr w:val="single" w:sz="4" w:space="0" w:color="auto" w:frame="1"/>
    </w:rPr>
  </w:style>
  <w:style w:type="character" w:customStyle="1" w:styleId="StyleLatinMeridien-Italic11ptItalicUnderline">
    <w:name w:val="Style (Latin) Meridien-Italic 11 pt Italic Underline"/>
    <w:rsid w:val="00557EFE"/>
    <w:rPr>
      <w:rFonts w:ascii="Meridien-Italic" w:hAnsi="Meridien-Italic" w:hint="default"/>
      <w:i/>
      <w:iCs/>
      <w:sz w:val="20"/>
      <w:u w:val="single"/>
    </w:rPr>
  </w:style>
  <w:style w:type="character" w:customStyle="1" w:styleId="Citation-AuthorDate">
    <w:name w:val="Citation - Author/Date"/>
    <w:rsid w:val="00557EFE"/>
    <w:rPr>
      <w:b/>
      <w:bCs w:val="0"/>
      <w:smallCaps/>
      <w:sz w:val="24"/>
      <w:u w:val="single"/>
    </w:rPr>
  </w:style>
  <w:style w:type="character" w:customStyle="1" w:styleId="underlinestylechar0">
    <w:name w:val="underlinestylechar"/>
    <w:rsid w:val="00557EFE"/>
  </w:style>
  <w:style w:type="character" w:customStyle="1" w:styleId="highlight">
    <w:name w:val="highlight"/>
    <w:rsid w:val="00557EFE"/>
  </w:style>
  <w:style w:type="character" w:customStyle="1" w:styleId="DottedUnderline0">
    <w:name w:val="Dotted Underline"/>
    <w:rsid w:val="00557EFE"/>
    <w:rPr>
      <w:rFonts w:ascii="Times New Roman" w:hAnsi="Times New Roman" w:cs="Times New Roman" w:hint="default"/>
      <w:sz w:val="20"/>
      <w:u w:val="dottedHeavy"/>
    </w:rPr>
  </w:style>
  <w:style w:type="character" w:customStyle="1" w:styleId="titleauthoretc">
    <w:name w:val="titleauthoretc"/>
    <w:rsid w:val="00557EFE"/>
  </w:style>
  <w:style w:type="character" w:customStyle="1" w:styleId="labeltext">
    <w:name w:val="labeltext"/>
    <w:rsid w:val="00557EFE"/>
  </w:style>
  <w:style w:type="character" w:customStyle="1" w:styleId="viewlink">
    <w:name w:val="viewlink"/>
    <w:rsid w:val="00557EFE"/>
  </w:style>
  <w:style w:type="character" w:customStyle="1" w:styleId="share">
    <w:name w:val="share"/>
    <w:rsid w:val="00557EFE"/>
  </w:style>
  <w:style w:type="character" w:customStyle="1" w:styleId="inlinkchart">
    <w:name w:val="inlink_chart"/>
    <w:rsid w:val="00557EFE"/>
  </w:style>
  <w:style w:type="character" w:customStyle="1" w:styleId="underLight">
    <w:name w:val="underLight"/>
    <w:uiPriority w:val="1"/>
    <w:qFormat/>
    <w:rsid w:val="00557EF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57EFE"/>
  </w:style>
  <w:style w:type="character" w:customStyle="1" w:styleId="author-rss">
    <w:name w:val="author-rss"/>
    <w:rsid w:val="00557EFE"/>
  </w:style>
  <w:style w:type="character" w:customStyle="1" w:styleId="fbsharecountwrapper">
    <w:name w:val="fb_share_count_wrapper"/>
    <w:rsid w:val="00557EFE"/>
  </w:style>
  <w:style w:type="character" w:customStyle="1" w:styleId="fbbuttontext">
    <w:name w:val="fb_button_text"/>
    <w:rsid w:val="00557EFE"/>
  </w:style>
  <w:style w:type="character" w:customStyle="1" w:styleId="hw">
    <w:name w:val="hw"/>
    <w:rsid w:val="00557EFE"/>
  </w:style>
  <w:style w:type="character" w:customStyle="1" w:styleId="linktotop">
    <w:name w:val="linktotop"/>
    <w:rsid w:val="00557EFE"/>
  </w:style>
  <w:style w:type="character" w:customStyle="1" w:styleId="maintextbldleft">
    <w:name w:val="maintextbldleft"/>
    <w:rsid w:val="00557EFE"/>
  </w:style>
  <w:style w:type="character" w:customStyle="1" w:styleId="maintextleft">
    <w:name w:val="maintextleft"/>
    <w:rsid w:val="00557EFE"/>
  </w:style>
  <w:style w:type="character" w:customStyle="1" w:styleId="descriptionstyle1block">
    <w:name w:val="description style1 block"/>
    <w:rsid w:val="00557EFE"/>
  </w:style>
  <w:style w:type="character" w:customStyle="1" w:styleId="gutter-right-1">
    <w:name w:val="gutter-right-1"/>
    <w:basedOn w:val="DefaultParagraphFont"/>
    <w:rsid w:val="00557EFE"/>
  </w:style>
  <w:style w:type="character" w:customStyle="1" w:styleId="ssl3">
    <w:name w:val="ss_l3"/>
    <w:rsid w:val="00557EFE"/>
  </w:style>
  <w:style w:type="character" w:customStyle="1" w:styleId="FontStyle39">
    <w:name w:val="Font Style39"/>
    <w:uiPriority w:val="99"/>
    <w:rsid w:val="00557EFE"/>
    <w:rPr>
      <w:rFonts w:ascii="Constantia" w:hAnsi="Constantia" w:cs="Constantia" w:hint="default"/>
      <w:b/>
      <w:bCs/>
      <w:sz w:val="18"/>
      <w:szCs w:val="18"/>
    </w:rPr>
  </w:style>
  <w:style w:type="character" w:customStyle="1" w:styleId="6">
    <w:name w:val="6"/>
    <w:rsid w:val="00557EFE"/>
    <w:rPr>
      <w:rFonts w:ascii="Arial" w:hAnsi="Arial" w:cs="Arial" w:hint="default"/>
      <w:bCs/>
      <w:sz w:val="20"/>
      <w:u w:val="single"/>
      <w:lang w:val="en-US" w:eastAsia="en-US" w:bidi="ar-SA"/>
    </w:rPr>
  </w:style>
  <w:style w:type="character" w:customStyle="1" w:styleId="Header11">
    <w:name w:val="Header11"/>
    <w:rsid w:val="00557EFE"/>
  </w:style>
  <w:style w:type="character" w:customStyle="1" w:styleId="posa">
    <w:name w:val="pos(a)"/>
    <w:basedOn w:val="DefaultParagraphFont"/>
    <w:rsid w:val="00557EFE"/>
  </w:style>
  <w:style w:type="character" w:customStyle="1" w:styleId="u-hiddeninnarrowenv">
    <w:name w:val="u-hiddeninnarrowenv"/>
    <w:basedOn w:val="DefaultParagraphFont"/>
    <w:rsid w:val="00557EFE"/>
  </w:style>
  <w:style w:type="character" w:customStyle="1" w:styleId="followbutton-bird">
    <w:name w:val="followbutton-bird"/>
    <w:basedOn w:val="DefaultParagraphFont"/>
    <w:rsid w:val="00557EFE"/>
  </w:style>
  <w:style w:type="character" w:customStyle="1" w:styleId="tweetauthor-name">
    <w:name w:val="tweetauthor-name"/>
    <w:basedOn w:val="DefaultParagraphFont"/>
    <w:rsid w:val="00557EFE"/>
  </w:style>
  <w:style w:type="character" w:customStyle="1" w:styleId="tweetauthor-verifiedbadge">
    <w:name w:val="tweetauthor-verifiedbadge"/>
    <w:basedOn w:val="DefaultParagraphFont"/>
    <w:rsid w:val="00557EFE"/>
  </w:style>
  <w:style w:type="character" w:customStyle="1" w:styleId="tweetauthor-screenname">
    <w:name w:val="tweetauthor-screenname"/>
    <w:basedOn w:val="DefaultParagraphFont"/>
    <w:rsid w:val="00557EFE"/>
  </w:style>
  <w:style w:type="character" w:customStyle="1" w:styleId="u-hiddenvisually">
    <w:name w:val="u-hiddenvisually"/>
    <w:basedOn w:val="DefaultParagraphFont"/>
    <w:rsid w:val="00557EFE"/>
  </w:style>
  <w:style w:type="character" w:customStyle="1" w:styleId="tweetaction-stat">
    <w:name w:val="tweetaction-stat"/>
    <w:basedOn w:val="DefaultParagraphFont"/>
    <w:rsid w:val="00557EFE"/>
  </w:style>
  <w:style w:type="character" w:customStyle="1" w:styleId="related">
    <w:name w:val="related"/>
    <w:basedOn w:val="DefaultParagraphFont"/>
    <w:rsid w:val="00557EFE"/>
  </w:style>
  <w:style w:type="character" w:customStyle="1" w:styleId="related-content">
    <w:name w:val="related-content"/>
    <w:basedOn w:val="DefaultParagraphFont"/>
    <w:rsid w:val="00557EFE"/>
  </w:style>
  <w:style w:type="character" w:customStyle="1" w:styleId="name-of-author">
    <w:name w:val="name-of-author"/>
    <w:basedOn w:val="DefaultParagraphFont"/>
    <w:rsid w:val="00557EFE"/>
  </w:style>
  <w:style w:type="character" w:customStyle="1" w:styleId="first-name">
    <w:name w:val="first-name"/>
    <w:basedOn w:val="DefaultParagraphFont"/>
    <w:rsid w:val="00557EFE"/>
  </w:style>
  <w:style w:type="character" w:customStyle="1" w:styleId="last-name">
    <w:name w:val="last-name"/>
    <w:basedOn w:val="DefaultParagraphFont"/>
    <w:rsid w:val="00557EFE"/>
  </w:style>
  <w:style w:type="character" w:customStyle="1" w:styleId="caption10">
    <w:name w:val="caption1"/>
    <w:basedOn w:val="DefaultParagraphFont"/>
    <w:rsid w:val="00557EFE"/>
  </w:style>
  <w:style w:type="character" w:customStyle="1" w:styleId="recirc-text">
    <w:name w:val="&quot;recirc-text”"/>
    <w:basedOn w:val="DefaultParagraphFont"/>
    <w:rsid w:val="00557EFE"/>
  </w:style>
  <w:style w:type="character" w:customStyle="1" w:styleId="video-icon">
    <w:name w:val="video-icon"/>
    <w:basedOn w:val="DefaultParagraphFont"/>
    <w:rsid w:val="00557EFE"/>
  </w:style>
  <w:style w:type="character" w:customStyle="1" w:styleId="powa-shot-play-btn-text">
    <w:name w:val="powa-shot-play-btn-text"/>
    <w:basedOn w:val="DefaultParagraphFont"/>
    <w:rsid w:val="00557EFE"/>
  </w:style>
  <w:style w:type="character" w:customStyle="1" w:styleId="powa-shot-click">
    <w:name w:val="powa-shot-click"/>
    <w:basedOn w:val="DefaultParagraphFont"/>
    <w:rsid w:val="00557EFE"/>
  </w:style>
  <w:style w:type="character" w:customStyle="1" w:styleId="wpv-blurb">
    <w:name w:val="wpv-blurb"/>
    <w:basedOn w:val="DefaultParagraphFont"/>
    <w:rsid w:val="00557EFE"/>
  </w:style>
  <w:style w:type="character" w:customStyle="1" w:styleId="pb-caption">
    <w:name w:val="pb-caption"/>
    <w:basedOn w:val="DefaultParagraphFont"/>
    <w:rsid w:val="00557EFE"/>
  </w:style>
  <w:style w:type="character" w:customStyle="1" w:styleId="Heading5Char1">
    <w:name w:val="Heading 5 Char1"/>
    <w:aliases w:val="Text Char1"/>
    <w:basedOn w:val="DefaultParagraphFont"/>
    <w:semiHidden/>
    <w:rsid w:val="00557EFE"/>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557EFE"/>
    <w:rPr>
      <w:vertAlign w:val="baseline"/>
    </w:rPr>
  </w:style>
  <w:style w:type="character" w:customStyle="1" w:styleId="Heading7Char1">
    <w:name w:val="Heading 7 Char1"/>
    <w:basedOn w:val="DefaultParagraphFont"/>
    <w:semiHidden/>
    <w:rsid w:val="00557EFE"/>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557EF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557EF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557EFE"/>
    <w:rPr>
      <w:rFonts w:ascii="Calibri" w:hAnsi="Calibri" w:cs="Calibri"/>
    </w:rPr>
  </w:style>
  <w:style w:type="numbering" w:customStyle="1" w:styleId="NoList2">
    <w:name w:val="No List2"/>
    <w:next w:val="NoList"/>
    <w:uiPriority w:val="99"/>
    <w:semiHidden/>
    <w:unhideWhenUsed/>
    <w:rsid w:val="00557EFE"/>
  </w:style>
  <w:style w:type="numbering" w:customStyle="1" w:styleId="NoList3">
    <w:name w:val="No List3"/>
    <w:next w:val="NoList"/>
    <w:uiPriority w:val="99"/>
    <w:semiHidden/>
    <w:unhideWhenUsed/>
    <w:rsid w:val="00557EFE"/>
  </w:style>
  <w:style w:type="numbering" w:customStyle="1" w:styleId="NoList4">
    <w:name w:val="No List4"/>
    <w:next w:val="NoList"/>
    <w:uiPriority w:val="99"/>
    <w:semiHidden/>
    <w:unhideWhenUsed/>
    <w:rsid w:val="00557EFE"/>
  </w:style>
  <w:style w:type="numbering" w:customStyle="1" w:styleId="NoList5">
    <w:name w:val="No List5"/>
    <w:next w:val="NoList"/>
    <w:semiHidden/>
    <w:unhideWhenUsed/>
    <w:rsid w:val="00557EFE"/>
  </w:style>
  <w:style w:type="paragraph" w:styleId="BlockText">
    <w:name w:val="Block Text"/>
    <w:basedOn w:val="Normal"/>
    <w:rsid w:val="00557EFE"/>
    <w:pPr>
      <w:ind w:left="229" w:right="229"/>
    </w:pPr>
    <w:rPr>
      <w:rFonts w:ascii="Verdana" w:eastAsia="Times New Roman" w:hAnsi="Verdana"/>
      <w:szCs w:val="20"/>
    </w:rPr>
  </w:style>
  <w:style w:type="paragraph" w:styleId="NormalIndent">
    <w:name w:val="Normal Indent"/>
    <w:basedOn w:val="Normal"/>
    <w:rsid w:val="00557EFE"/>
    <w:pPr>
      <w:ind w:left="720"/>
    </w:pPr>
    <w:rPr>
      <w:rFonts w:eastAsia="Times New Roman"/>
      <w:szCs w:val="20"/>
    </w:rPr>
  </w:style>
  <w:style w:type="paragraph" w:styleId="EnvelopeReturn">
    <w:name w:val="envelope return"/>
    <w:basedOn w:val="Normal"/>
    <w:rsid w:val="00557EFE"/>
    <w:rPr>
      <w:rFonts w:eastAsia="Times New Roman"/>
      <w:szCs w:val="20"/>
    </w:rPr>
  </w:style>
  <w:style w:type="paragraph" w:styleId="EnvelopeAddress">
    <w:name w:val="envelope address"/>
    <w:basedOn w:val="Normal"/>
    <w:rsid w:val="00557EF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557EFE"/>
  </w:style>
  <w:style w:type="numbering" w:customStyle="1" w:styleId="NoList7">
    <w:name w:val="No List7"/>
    <w:next w:val="NoList"/>
    <w:semiHidden/>
    <w:unhideWhenUsed/>
    <w:rsid w:val="00557EFE"/>
  </w:style>
  <w:style w:type="paragraph" w:styleId="ListBullet">
    <w:name w:val="List Bullet"/>
    <w:basedOn w:val="Normal"/>
    <w:link w:val="ListBulletChar"/>
    <w:uiPriority w:val="99"/>
    <w:unhideWhenUsed/>
    <w:rsid w:val="00557EFE"/>
    <w:pPr>
      <w:tabs>
        <w:tab w:val="num" w:pos="360"/>
      </w:tabs>
      <w:ind w:left="360" w:hanging="360"/>
      <w:contextualSpacing/>
    </w:pPr>
    <w:rPr>
      <w:rFonts w:eastAsia="Calibri"/>
    </w:rPr>
  </w:style>
  <w:style w:type="table" w:styleId="MediumGrid1">
    <w:name w:val="Medium Grid 1"/>
    <w:basedOn w:val="TableNormal"/>
    <w:uiPriority w:val="67"/>
    <w:rsid w:val="00557EF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557EFE"/>
    <w:rPr>
      <w:rFonts w:ascii="Arial Narrow" w:eastAsia="SimSun" w:hAnsi="Arial Narrow" w:cs="Calibri"/>
      <w:sz w:val="20"/>
      <w:szCs w:val="22"/>
    </w:rPr>
  </w:style>
  <w:style w:type="numbering" w:customStyle="1" w:styleId="NoList11">
    <w:name w:val="No List11"/>
    <w:next w:val="NoList"/>
    <w:uiPriority w:val="99"/>
    <w:semiHidden/>
    <w:unhideWhenUsed/>
    <w:rsid w:val="00557EFE"/>
  </w:style>
  <w:style w:type="numbering" w:customStyle="1" w:styleId="NoList111">
    <w:name w:val="No List111"/>
    <w:next w:val="NoList"/>
    <w:uiPriority w:val="99"/>
    <w:semiHidden/>
    <w:unhideWhenUsed/>
    <w:rsid w:val="00557EFE"/>
  </w:style>
  <w:style w:type="numbering" w:customStyle="1" w:styleId="NoList1111">
    <w:name w:val="No List1111"/>
    <w:next w:val="NoList"/>
    <w:uiPriority w:val="99"/>
    <w:semiHidden/>
    <w:unhideWhenUsed/>
    <w:rsid w:val="00557EFE"/>
  </w:style>
  <w:style w:type="numbering" w:customStyle="1" w:styleId="NoList11111">
    <w:name w:val="No List11111"/>
    <w:next w:val="NoList"/>
    <w:uiPriority w:val="99"/>
    <w:semiHidden/>
    <w:unhideWhenUsed/>
    <w:rsid w:val="00557EFE"/>
  </w:style>
  <w:style w:type="numbering" w:customStyle="1" w:styleId="NoList111111">
    <w:name w:val="No List111111"/>
    <w:next w:val="NoList"/>
    <w:uiPriority w:val="99"/>
    <w:semiHidden/>
    <w:unhideWhenUsed/>
    <w:rsid w:val="00557EFE"/>
  </w:style>
  <w:style w:type="numbering" w:customStyle="1" w:styleId="NoList1111111">
    <w:name w:val="No List1111111"/>
    <w:next w:val="NoList"/>
    <w:uiPriority w:val="99"/>
    <w:semiHidden/>
    <w:unhideWhenUsed/>
    <w:rsid w:val="00557EFE"/>
  </w:style>
  <w:style w:type="numbering" w:customStyle="1" w:styleId="NoList11111111">
    <w:name w:val="No List11111111"/>
    <w:next w:val="NoList"/>
    <w:uiPriority w:val="99"/>
    <w:semiHidden/>
    <w:unhideWhenUsed/>
    <w:rsid w:val="00557EFE"/>
  </w:style>
  <w:style w:type="numbering" w:customStyle="1" w:styleId="NoList111111111">
    <w:name w:val="No List111111111"/>
    <w:next w:val="NoList"/>
    <w:uiPriority w:val="99"/>
    <w:semiHidden/>
    <w:unhideWhenUsed/>
    <w:rsid w:val="00557EFE"/>
  </w:style>
  <w:style w:type="numbering" w:customStyle="1" w:styleId="NoList1111111111">
    <w:name w:val="No List1111111111"/>
    <w:next w:val="NoList"/>
    <w:uiPriority w:val="99"/>
    <w:semiHidden/>
    <w:unhideWhenUsed/>
    <w:rsid w:val="00557EFE"/>
  </w:style>
  <w:style w:type="numbering" w:customStyle="1" w:styleId="NoList11111111111">
    <w:name w:val="No List11111111111"/>
    <w:next w:val="NoList"/>
    <w:uiPriority w:val="99"/>
    <w:semiHidden/>
    <w:unhideWhenUsed/>
    <w:rsid w:val="00557EFE"/>
  </w:style>
  <w:style w:type="numbering" w:customStyle="1" w:styleId="NoList111111111111">
    <w:name w:val="No List111111111111"/>
    <w:next w:val="NoList"/>
    <w:uiPriority w:val="99"/>
    <w:semiHidden/>
    <w:unhideWhenUsed/>
    <w:rsid w:val="00557EFE"/>
  </w:style>
  <w:style w:type="numbering" w:customStyle="1" w:styleId="NoList1111111111111">
    <w:name w:val="No List1111111111111"/>
    <w:next w:val="NoList"/>
    <w:uiPriority w:val="99"/>
    <w:semiHidden/>
    <w:unhideWhenUsed/>
    <w:rsid w:val="00557EFE"/>
  </w:style>
  <w:style w:type="numbering" w:customStyle="1" w:styleId="NoList11111111111111">
    <w:name w:val="No List11111111111111"/>
    <w:next w:val="NoList"/>
    <w:uiPriority w:val="99"/>
    <w:semiHidden/>
    <w:unhideWhenUsed/>
    <w:rsid w:val="00557EFE"/>
  </w:style>
  <w:style w:type="numbering" w:customStyle="1" w:styleId="NoList111111111111111">
    <w:name w:val="No List111111111111111"/>
    <w:next w:val="NoList"/>
    <w:uiPriority w:val="99"/>
    <w:semiHidden/>
    <w:unhideWhenUsed/>
    <w:rsid w:val="00557EFE"/>
  </w:style>
  <w:style w:type="numbering" w:customStyle="1" w:styleId="NoList1111111111111111">
    <w:name w:val="No List1111111111111111"/>
    <w:next w:val="NoList"/>
    <w:uiPriority w:val="99"/>
    <w:semiHidden/>
    <w:unhideWhenUsed/>
    <w:rsid w:val="00557EFE"/>
  </w:style>
  <w:style w:type="numbering" w:customStyle="1" w:styleId="NoList11111111111111111">
    <w:name w:val="No List11111111111111111"/>
    <w:next w:val="NoList"/>
    <w:uiPriority w:val="99"/>
    <w:semiHidden/>
    <w:unhideWhenUsed/>
    <w:rsid w:val="00557EFE"/>
  </w:style>
  <w:style w:type="character" w:customStyle="1" w:styleId="FontStyle220">
    <w:name w:val="Font Style220"/>
    <w:basedOn w:val="DefaultParagraphFont"/>
    <w:uiPriority w:val="99"/>
    <w:rsid w:val="00557EFE"/>
    <w:rPr>
      <w:rFonts w:ascii="Candara" w:hAnsi="Candara" w:cs="Candara" w:hint="default"/>
      <w:i/>
      <w:iCs/>
      <w:sz w:val="18"/>
      <w:szCs w:val="18"/>
    </w:rPr>
  </w:style>
  <w:style w:type="character" w:customStyle="1" w:styleId="FontStyle290">
    <w:name w:val="Font Style290"/>
    <w:basedOn w:val="DefaultParagraphFont"/>
    <w:uiPriority w:val="99"/>
    <w:rsid w:val="00557EF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557EFE"/>
    <w:rPr>
      <w:rFonts w:ascii="Arial" w:hAnsi="Arial" w:cs="Arial"/>
      <w:b/>
      <w:bCs/>
      <w:sz w:val="16"/>
      <w:szCs w:val="16"/>
    </w:rPr>
  </w:style>
  <w:style w:type="paragraph" w:customStyle="1" w:styleId="analytic0">
    <w:name w:val="analytic"/>
    <w:basedOn w:val="Normal"/>
    <w:link w:val="analyticChar0"/>
    <w:uiPriority w:val="4"/>
    <w:qFormat/>
    <w:rsid w:val="00557EFE"/>
    <w:pPr>
      <w:spacing w:before="120"/>
    </w:pPr>
    <w:rPr>
      <w:b/>
      <w:sz w:val="20"/>
    </w:rPr>
  </w:style>
  <w:style w:type="character" w:customStyle="1" w:styleId="analyticChar0">
    <w:name w:val="analytic Char"/>
    <w:basedOn w:val="DefaultParagraphFont"/>
    <w:link w:val="analytic0"/>
    <w:uiPriority w:val="4"/>
    <w:rsid w:val="00557EFE"/>
    <w:rPr>
      <w:rFonts w:ascii="Calibri" w:hAnsi="Calibri"/>
      <w:b/>
      <w:sz w:val="20"/>
    </w:rPr>
  </w:style>
  <w:style w:type="character" w:customStyle="1" w:styleId="m-5498913268213319940gmail-styleunderline">
    <w:name w:val="m_-5498913268213319940gmail-styleunderline"/>
    <w:basedOn w:val="DefaultParagraphFont"/>
    <w:rsid w:val="00557EFE"/>
  </w:style>
  <w:style w:type="paragraph" w:customStyle="1" w:styleId="speakable">
    <w:name w:val="speakable"/>
    <w:basedOn w:val="Normal"/>
    <w:qFormat/>
    <w:rsid w:val="00557EFE"/>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557EFE"/>
  </w:style>
  <w:style w:type="character" w:customStyle="1" w:styleId="copyright">
    <w:name w:val="copyright"/>
    <w:basedOn w:val="DefaultParagraphFont"/>
    <w:rsid w:val="00557EFE"/>
  </w:style>
  <w:style w:type="character" w:customStyle="1" w:styleId="TagCharCharCharChar">
    <w:name w:val="Tag Char Char Char Char"/>
    <w:basedOn w:val="DefaultParagraphFont"/>
    <w:rsid w:val="00557EFE"/>
    <w:rPr>
      <w:rFonts w:ascii="Calibri" w:hAnsi="Calibri" w:cs="Calibri"/>
      <w:b/>
      <w:sz w:val="24"/>
    </w:rPr>
  </w:style>
  <w:style w:type="paragraph" w:customStyle="1" w:styleId="g-body">
    <w:name w:val="g-body"/>
    <w:basedOn w:val="Normal"/>
    <w:uiPriority w:val="99"/>
    <w:qFormat/>
    <w:rsid w:val="00557EFE"/>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557EFE"/>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557EFE"/>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557EFE"/>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557EFE"/>
    <w:pPr>
      <w:spacing w:before="100" w:beforeAutospacing="1" w:after="100" w:afterAutospacing="1"/>
    </w:pPr>
  </w:style>
  <w:style w:type="paragraph" w:customStyle="1" w:styleId="style41">
    <w:name w:val="style4"/>
    <w:basedOn w:val="Normal"/>
    <w:uiPriority w:val="99"/>
    <w:qFormat/>
    <w:rsid w:val="00557EFE"/>
    <w:pPr>
      <w:spacing w:before="100" w:beforeAutospacing="1" w:after="100" w:afterAutospacing="1"/>
    </w:pPr>
    <w:rPr>
      <w:rFonts w:ascii="Times New Roman" w:hAnsi="Times New Roman"/>
    </w:rPr>
  </w:style>
  <w:style w:type="paragraph" w:customStyle="1" w:styleId="speech">
    <w:name w:val="speech"/>
    <w:basedOn w:val="Normal"/>
    <w:uiPriority w:val="99"/>
    <w:qFormat/>
    <w:rsid w:val="00557EFE"/>
    <w:pPr>
      <w:spacing w:before="100" w:beforeAutospacing="1" w:after="100" w:afterAutospacing="1"/>
    </w:pPr>
    <w:rPr>
      <w:rFonts w:ascii="Times New Roman" w:hAnsi="Times New Roman"/>
    </w:rPr>
  </w:style>
  <w:style w:type="character" w:customStyle="1" w:styleId="adtext">
    <w:name w:val="adtext"/>
    <w:basedOn w:val="DefaultParagraphFont"/>
    <w:rsid w:val="00557EFE"/>
  </w:style>
  <w:style w:type="character" w:customStyle="1" w:styleId="UL-Bold">
    <w:name w:val="UL-Bold"/>
    <w:basedOn w:val="DefaultParagraphFont"/>
    <w:rsid w:val="00557EFE"/>
    <w:rPr>
      <w:u w:val="thick"/>
    </w:rPr>
  </w:style>
  <w:style w:type="character" w:customStyle="1" w:styleId="UL-None">
    <w:name w:val="UL-None"/>
    <w:basedOn w:val="DefaultParagraphFont"/>
    <w:rsid w:val="00557EFE"/>
    <w:rPr>
      <w:strike w:val="0"/>
      <w:dstrike w:val="0"/>
      <w:u w:val="none"/>
      <w:effect w:val="none"/>
    </w:rPr>
  </w:style>
  <w:style w:type="character" w:customStyle="1" w:styleId="gl">
    <w:name w:val="gl"/>
    <w:basedOn w:val="DefaultParagraphFont"/>
    <w:rsid w:val="00557EFE"/>
  </w:style>
  <w:style w:type="character" w:customStyle="1" w:styleId="qu730rj69h">
    <w:name w:val="qu730rj69h"/>
    <w:basedOn w:val="DefaultParagraphFont"/>
    <w:rsid w:val="00557EFE"/>
  </w:style>
  <w:style w:type="paragraph" w:customStyle="1" w:styleId="optext">
    <w:name w:val="optext"/>
    <w:basedOn w:val="Normal"/>
    <w:uiPriority w:val="99"/>
    <w:qFormat/>
    <w:rsid w:val="00557EFE"/>
    <w:pPr>
      <w:spacing w:before="100" w:beforeAutospacing="1" w:after="100" w:afterAutospacing="1"/>
    </w:pPr>
    <w:rPr>
      <w:rFonts w:ascii="Times New Roman" w:hAnsi="Times New Roman"/>
    </w:rPr>
  </w:style>
  <w:style w:type="character" w:customStyle="1" w:styleId="lmy74qr12z">
    <w:name w:val="lmy74qr12z"/>
    <w:basedOn w:val="DefaultParagraphFont"/>
    <w:rsid w:val="00557EFE"/>
  </w:style>
  <w:style w:type="character" w:customStyle="1" w:styleId="icr880">
    <w:name w:val="icr880"/>
    <w:basedOn w:val="DefaultParagraphFont"/>
    <w:rsid w:val="00557EFE"/>
  </w:style>
  <w:style w:type="character" w:customStyle="1" w:styleId="hx23q54">
    <w:name w:val="hx23q54"/>
    <w:basedOn w:val="DefaultParagraphFont"/>
    <w:rsid w:val="00557EFE"/>
  </w:style>
  <w:style w:type="character" w:customStyle="1" w:styleId="m-5348258726587825636gmail-style13ptbold">
    <w:name w:val="m_-5348258726587825636gmail-style13ptbold"/>
    <w:basedOn w:val="DefaultParagraphFont"/>
    <w:rsid w:val="00557EFE"/>
  </w:style>
  <w:style w:type="character" w:customStyle="1" w:styleId="m-5348258726587825636gmail-styleunderline">
    <w:name w:val="m_-5348258726587825636gmail-styleunderline"/>
    <w:basedOn w:val="DefaultParagraphFont"/>
    <w:rsid w:val="00557EFE"/>
  </w:style>
  <w:style w:type="character" w:customStyle="1" w:styleId="UnderlineCharChar1">
    <w:name w:val="Underline Char Char1"/>
    <w:basedOn w:val="DefaultParagraphFont"/>
    <w:rsid w:val="00557EFE"/>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557EFE"/>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557EFE"/>
  </w:style>
  <w:style w:type="character" w:customStyle="1" w:styleId="CardsFont12ptCharChar">
    <w:name w:val="Cards + Font: 12 pt Char Char"/>
    <w:basedOn w:val="DefaultParagraphFont"/>
    <w:rsid w:val="00557EFE"/>
    <w:rPr>
      <w:sz w:val="24"/>
      <w:szCs w:val="24"/>
      <w:u w:val="thick"/>
      <w:lang w:val="en-US" w:eastAsia="en-US" w:bidi="ar-SA"/>
    </w:rPr>
  </w:style>
  <w:style w:type="character" w:customStyle="1" w:styleId="NothingChar1">
    <w:name w:val="Nothing Char1"/>
    <w:basedOn w:val="DefaultParagraphFont"/>
    <w:rsid w:val="00557EFE"/>
    <w:rPr>
      <w:lang w:val="en-US" w:eastAsia="en-US" w:bidi="ar-SA"/>
    </w:rPr>
  </w:style>
  <w:style w:type="paragraph" w:customStyle="1" w:styleId="useless">
    <w:name w:val="useless"/>
    <w:basedOn w:val="Normal"/>
    <w:uiPriority w:val="99"/>
    <w:qFormat/>
    <w:rsid w:val="00557EFE"/>
    <w:rPr>
      <w:rFonts w:ascii="Times New Roman" w:eastAsia="Times New Roman" w:hAnsi="Times New Roman"/>
      <w:sz w:val="12"/>
    </w:rPr>
  </w:style>
  <w:style w:type="character" w:customStyle="1" w:styleId="DDIUnderline">
    <w:name w:val="DDI Underline"/>
    <w:qFormat/>
    <w:rsid w:val="00557EFE"/>
    <w:rPr>
      <w:rFonts w:ascii="Times New Roman" w:hAnsi="Times New Roman"/>
      <w:sz w:val="24"/>
      <w:u w:val="single"/>
    </w:rPr>
  </w:style>
  <w:style w:type="character" w:customStyle="1" w:styleId="Char1">
    <w:name w:val="Char1"/>
    <w:basedOn w:val="DefaultParagraphFont"/>
    <w:rsid w:val="00557EFE"/>
    <w:rPr>
      <w:rFonts w:cs="Arial"/>
      <w:b/>
      <w:bCs/>
      <w:iCs/>
      <w:sz w:val="24"/>
      <w:szCs w:val="28"/>
      <w:lang w:val="en-US" w:eastAsia="en-US" w:bidi="ar-SA"/>
    </w:rPr>
  </w:style>
  <w:style w:type="paragraph" w:customStyle="1" w:styleId="ALLCAPS">
    <w:name w:val="ALL CAPS"/>
    <w:basedOn w:val="Normal"/>
    <w:link w:val="ALLCAPSChar"/>
    <w:qFormat/>
    <w:rsid w:val="00557EFE"/>
    <w:rPr>
      <w:rFonts w:ascii="Times New Roman" w:eastAsia="Times New Roman" w:hAnsi="Times New Roman"/>
      <w:b/>
      <w:caps/>
    </w:rPr>
  </w:style>
  <w:style w:type="character" w:customStyle="1" w:styleId="ALLCAPSChar">
    <w:name w:val="ALL CAPS Char"/>
    <w:basedOn w:val="DefaultParagraphFont"/>
    <w:link w:val="ALLCAPS"/>
    <w:rsid w:val="00557EFE"/>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557EFE"/>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557EFE"/>
    <w:rPr>
      <w:rFonts w:ascii="Times New Roman" w:eastAsia="Times New Roman" w:hAnsi="Times New Roman"/>
      <w:b/>
      <w:sz w:val="22"/>
    </w:rPr>
  </w:style>
  <w:style w:type="character" w:customStyle="1" w:styleId="10ptnotbold">
    <w:name w:val="10ptnotbold"/>
    <w:basedOn w:val="DefaultParagraphFont"/>
    <w:rsid w:val="00557EFE"/>
    <w:rPr>
      <w:sz w:val="20"/>
    </w:rPr>
  </w:style>
  <w:style w:type="character" w:customStyle="1" w:styleId="Cites-AuthorDate">
    <w:name w:val="Cites-Author/Date"/>
    <w:rsid w:val="00557EFE"/>
    <w:rPr>
      <w:rFonts w:ascii="Helvetica" w:hAnsi="Helvetica"/>
      <w:b/>
      <w:sz w:val="22"/>
      <w:szCs w:val="24"/>
      <w:u w:val="thick"/>
    </w:rPr>
  </w:style>
  <w:style w:type="paragraph" w:customStyle="1" w:styleId="CiteTag">
    <w:name w:val="Cite/Tag"/>
    <w:basedOn w:val="Normal"/>
    <w:uiPriority w:val="99"/>
    <w:qFormat/>
    <w:rsid w:val="00557EFE"/>
    <w:rPr>
      <w:rFonts w:ascii="Times New Roman" w:eastAsia="Cambria" w:hAnsi="Times New Roman"/>
      <w:b/>
    </w:rPr>
  </w:style>
  <w:style w:type="character" w:customStyle="1" w:styleId="CardsFont6ptChar1">
    <w:name w:val="Cards + Font: 6 pt Char1"/>
    <w:basedOn w:val="CardsChar"/>
    <w:link w:val="CardsFont6pt"/>
    <w:uiPriority w:val="99"/>
    <w:rsid w:val="00557EF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557EFE"/>
  </w:style>
  <w:style w:type="character" w:customStyle="1" w:styleId="m489902567989944824gmail-styleunderline">
    <w:name w:val="m_489902567989944824gmail-styleunderline"/>
    <w:basedOn w:val="DefaultParagraphFont"/>
    <w:rsid w:val="00557EFE"/>
  </w:style>
  <w:style w:type="character" w:customStyle="1" w:styleId="UnresolvedMention2">
    <w:name w:val="Unresolved Mention2"/>
    <w:basedOn w:val="DefaultParagraphFont"/>
    <w:uiPriority w:val="99"/>
    <w:rsid w:val="00557EFE"/>
    <w:rPr>
      <w:color w:val="808080"/>
      <w:shd w:val="clear" w:color="auto" w:fill="E6E6E6"/>
    </w:rPr>
  </w:style>
  <w:style w:type="character" w:customStyle="1" w:styleId="swauthor">
    <w:name w:val="sw_author"/>
    <w:rsid w:val="00557EFE"/>
  </w:style>
  <w:style w:type="character" w:customStyle="1" w:styleId="UnderlineCharChar3">
    <w:name w:val="Underline Char Char3"/>
    <w:rsid w:val="00557EFE"/>
    <w:rPr>
      <w:szCs w:val="24"/>
      <w:u w:val="single"/>
      <w:lang w:val="en-US" w:eastAsia="en-US" w:bidi="ar-SA"/>
    </w:rPr>
  </w:style>
  <w:style w:type="character" w:customStyle="1" w:styleId="tl8wme">
    <w:name w:val="tl8wme"/>
    <w:basedOn w:val="DefaultParagraphFont"/>
    <w:rsid w:val="00557EFE"/>
  </w:style>
  <w:style w:type="character" w:customStyle="1" w:styleId="Mention3">
    <w:name w:val="Mention3"/>
    <w:basedOn w:val="DefaultParagraphFont"/>
    <w:uiPriority w:val="99"/>
    <w:semiHidden/>
    <w:unhideWhenUsed/>
    <w:rsid w:val="00557EFE"/>
    <w:rPr>
      <w:color w:val="2B579A"/>
      <w:shd w:val="clear" w:color="auto" w:fill="E6E6E6"/>
    </w:rPr>
  </w:style>
  <w:style w:type="character" w:customStyle="1" w:styleId="m-5251091010484660064gmail-style13ptbold">
    <w:name w:val="m_-5251091010484660064gmail-style13ptbold"/>
    <w:basedOn w:val="DefaultParagraphFont"/>
    <w:rsid w:val="00557EFE"/>
  </w:style>
  <w:style w:type="character" w:customStyle="1" w:styleId="m-5251091010484660064gmail-styleunderline">
    <w:name w:val="m_-5251091010484660064gmail-styleunderline"/>
    <w:basedOn w:val="DefaultParagraphFont"/>
    <w:rsid w:val="00557EFE"/>
  </w:style>
  <w:style w:type="character" w:customStyle="1" w:styleId="tablecaption">
    <w:name w:val="tablecaption"/>
    <w:basedOn w:val="DefaultParagraphFont"/>
    <w:rsid w:val="00557EFE"/>
  </w:style>
  <w:style w:type="character" w:customStyle="1" w:styleId="StyleLatinHelvetica105ptBlack">
    <w:name w:val="Style (Latin) Helvetica 10.5 pt Black"/>
    <w:basedOn w:val="DefaultParagraphFont"/>
    <w:rsid w:val="00557EFE"/>
    <w:rPr>
      <w:rFonts w:ascii="Times New Roman" w:hAnsi="Times New Roman"/>
      <w:color w:val="000000"/>
      <w:sz w:val="21"/>
    </w:rPr>
  </w:style>
  <w:style w:type="character" w:customStyle="1" w:styleId="m-413333960618644972gmail-style13ptbold">
    <w:name w:val="m_-413333960618644972gmail-style13ptbold"/>
    <w:basedOn w:val="DefaultParagraphFont"/>
    <w:rsid w:val="00557EFE"/>
  </w:style>
  <w:style w:type="character" w:customStyle="1" w:styleId="m-413333960618644972gmail-styleunderline">
    <w:name w:val="m_-413333960618644972gmail-styleunderline"/>
    <w:basedOn w:val="DefaultParagraphFont"/>
    <w:rsid w:val="00557EFE"/>
  </w:style>
  <w:style w:type="character" w:customStyle="1" w:styleId="m8314098763611656848gmail-stylestylebold12pt">
    <w:name w:val="m_8314098763611656848gmail-stylestylebold12pt"/>
    <w:basedOn w:val="DefaultParagraphFont"/>
    <w:rsid w:val="00557EFE"/>
  </w:style>
  <w:style w:type="character" w:customStyle="1" w:styleId="m8314098763611656848gmail-styleboldunderline">
    <w:name w:val="m_8314098763611656848gmail-styleboldunderline"/>
    <w:basedOn w:val="DefaultParagraphFont"/>
    <w:rsid w:val="00557EFE"/>
  </w:style>
  <w:style w:type="paragraph" w:customStyle="1" w:styleId="Spacer">
    <w:name w:val="Spacer"/>
    <w:basedOn w:val="Heading1"/>
    <w:link w:val="SpacerChar"/>
    <w:autoRedefine/>
    <w:uiPriority w:val="4"/>
    <w:qFormat/>
    <w:rsid w:val="00557EFE"/>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557EFE"/>
    <w:rPr>
      <w:rFonts w:ascii="Georgia" w:eastAsiaTheme="majorEastAsia" w:hAnsi="Georgia" w:cstheme="majorBidi"/>
      <w:b/>
      <w:szCs w:val="32"/>
    </w:rPr>
  </w:style>
  <w:style w:type="paragraph" w:customStyle="1" w:styleId="msonormal0">
    <w:name w:val="msonormal"/>
    <w:basedOn w:val="Normal"/>
    <w:rsid w:val="00557EFE"/>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557EFE"/>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557EFE"/>
    <w:rPr>
      <w:rFonts w:ascii="Georgia" w:eastAsia="Times New Roman" w:hAnsi="Georgia" w:cs="Arial" w:hint="default"/>
      <w:b/>
      <w:bCs/>
      <w:kern w:val="32"/>
      <w:sz w:val="28"/>
      <w:szCs w:val="32"/>
    </w:rPr>
  </w:style>
  <w:style w:type="character" w:customStyle="1" w:styleId="CiteReal0">
    <w:name w:val="CiteReal"/>
    <w:uiPriority w:val="1"/>
    <w:qFormat/>
    <w:rsid w:val="00557EFE"/>
    <w:rPr>
      <w:rFonts w:ascii="Arial" w:hAnsi="Arial"/>
      <w:b/>
      <w:sz w:val="24"/>
      <w:u w:val="single"/>
    </w:rPr>
  </w:style>
  <w:style w:type="character" w:customStyle="1" w:styleId="dropcap1">
    <w:name w:val="dropcap1"/>
    <w:rsid w:val="00557EFE"/>
  </w:style>
  <w:style w:type="paragraph" w:customStyle="1" w:styleId="Style31">
    <w:name w:val="Style31"/>
    <w:basedOn w:val="Normal"/>
    <w:uiPriority w:val="99"/>
    <w:rsid w:val="00557EFE"/>
    <w:pPr>
      <w:spacing w:line="197" w:lineRule="exact"/>
      <w:jc w:val="both"/>
    </w:pPr>
    <w:rPr>
      <w:rFonts w:ascii="Palatino Linotype" w:hAnsi="Palatino Linotype" w:cs="Palatino Linotype"/>
    </w:rPr>
  </w:style>
  <w:style w:type="paragraph" w:customStyle="1" w:styleId="Style42">
    <w:name w:val="Style42"/>
    <w:basedOn w:val="Normal"/>
    <w:uiPriority w:val="99"/>
    <w:rsid w:val="00557EFE"/>
    <w:pPr>
      <w:spacing w:line="202" w:lineRule="exact"/>
      <w:jc w:val="both"/>
    </w:pPr>
    <w:rPr>
      <w:rFonts w:ascii="Palatino Linotype" w:hAnsi="Palatino Linotype" w:cs="Palatino Linotype"/>
    </w:rPr>
  </w:style>
  <w:style w:type="paragraph" w:customStyle="1" w:styleId="Style51">
    <w:name w:val="Style51"/>
    <w:basedOn w:val="Normal"/>
    <w:uiPriority w:val="99"/>
    <w:rsid w:val="00557EFE"/>
    <w:pPr>
      <w:spacing w:line="200" w:lineRule="exact"/>
      <w:jc w:val="both"/>
    </w:pPr>
    <w:rPr>
      <w:rFonts w:ascii="Palatino Linotype" w:hAnsi="Palatino Linotype" w:cs="Palatino Linotype"/>
    </w:rPr>
  </w:style>
  <w:style w:type="character" w:customStyle="1" w:styleId="FontStyle72">
    <w:name w:val="Font Style72"/>
    <w:uiPriority w:val="99"/>
    <w:rsid w:val="00557EFE"/>
    <w:rPr>
      <w:rFonts w:ascii="Cambria" w:hAnsi="Cambria" w:cs="Cambria" w:hint="default"/>
      <w:sz w:val="16"/>
      <w:szCs w:val="16"/>
    </w:rPr>
  </w:style>
  <w:style w:type="character" w:customStyle="1" w:styleId="FontStyle73">
    <w:name w:val="Font Style73"/>
    <w:uiPriority w:val="99"/>
    <w:rsid w:val="00557EFE"/>
    <w:rPr>
      <w:rFonts w:ascii="Cambria" w:hAnsi="Cambria" w:cs="Cambria" w:hint="default"/>
      <w:i/>
      <w:iCs/>
      <w:sz w:val="16"/>
      <w:szCs w:val="16"/>
    </w:rPr>
  </w:style>
  <w:style w:type="character" w:customStyle="1" w:styleId="UnderlinestyleChar2">
    <w:name w:val="Underline style Char2"/>
    <w:rsid w:val="00557EFE"/>
    <w:rPr>
      <w:sz w:val="22"/>
      <w:szCs w:val="24"/>
      <w:u w:val="single"/>
      <w:lang w:val="en-US" w:eastAsia="en-US" w:bidi="ar-SA"/>
    </w:rPr>
  </w:style>
  <w:style w:type="character" w:customStyle="1" w:styleId="FontStyle49">
    <w:name w:val="Font Style49"/>
    <w:uiPriority w:val="99"/>
    <w:rsid w:val="00557EFE"/>
    <w:rPr>
      <w:rFonts w:ascii="Cambria" w:hAnsi="Cambria" w:cs="Cambria"/>
      <w:sz w:val="20"/>
      <w:szCs w:val="20"/>
    </w:rPr>
  </w:style>
  <w:style w:type="character" w:customStyle="1" w:styleId="FontStyle50">
    <w:name w:val="Font Style50"/>
    <w:uiPriority w:val="99"/>
    <w:rsid w:val="00557EF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557EF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557EFE"/>
    <w:rPr>
      <w:rFonts w:ascii="Cambria" w:eastAsia="Cambria" w:hAnsi="Cambria" w:cs="Cambria"/>
      <w:spacing w:val="-3"/>
      <w:sz w:val="22"/>
      <w:szCs w:val="20"/>
    </w:rPr>
  </w:style>
  <w:style w:type="character" w:customStyle="1" w:styleId="kn">
    <w:name w:val="kn"/>
    <w:basedOn w:val="DefaultParagraphFont"/>
    <w:rsid w:val="00557EFE"/>
  </w:style>
  <w:style w:type="character" w:customStyle="1" w:styleId="StyleStyleUnderlineUnderlineStyleBoldUnderlineIntenseEmphas">
    <w:name w:val="Style Style UnderlineUnderlineStyle Bold UnderlineIntense Emphas..."/>
    <w:basedOn w:val="DefaultParagraphFont"/>
    <w:rsid w:val="00557EFE"/>
    <w:rPr>
      <w:b/>
      <w:bCs/>
      <w:sz w:val="26"/>
      <w:u w:val="single"/>
    </w:rPr>
  </w:style>
  <w:style w:type="character" w:customStyle="1" w:styleId="articoloinside">
    <w:name w:val="articolo_inside"/>
    <w:rsid w:val="00557EFE"/>
  </w:style>
  <w:style w:type="paragraph" w:customStyle="1" w:styleId="pagetools">
    <w:name w:val="pagetools"/>
    <w:basedOn w:val="Normal"/>
    <w:rsid w:val="00557EFE"/>
    <w:pPr>
      <w:spacing w:before="100" w:beforeAutospacing="1" w:after="100" w:afterAutospacing="1"/>
    </w:pPr>
    <w:rPr>
      <w:rFonts w:ascii="Cambria" w:eastAsia="Cambria" w:hAnsi="Cambria"/>
    </w:rPr>
  </w:style>
  <w:style w:type="character" w:customStyle="1" w:styleId="desc">
    <w:name w:val="desc"/>
    <w:basedOn w:val="DefaultParagraphFont"/>
    <w:rsid w:val="00557EFE"/>
  </w:style>
  <w:style w:type="character" w:customStyle="1" w:styleId="job">
    <w:name w:val="job"/>
    <w:basedOn w:val="DefaultParagraphFont"/>
    <w:rsid w:val="00557EFE"/>
  </w:style>
  <w:style w:type="character" w:customStyle="1" w:styleId="publisher">
    <w:name w:val="publisher"/>
    <w:basedOn w:val="DefaultParagraphFont"/>
    <w:rsid w:val="00557EFE"/>
  </w:style>
  <w:style w:type="character" w:customStyle="1" w:styleId="pubyear">
    <w:name w:val="pubyear"/>
    <w:basedOn w:val="DefaultParagraphFont"/>
    <w:rsid w:val="00557EFE"/>
  </w:style>
  <w:style w:type="character" w:customStyle="1" w:styleId="pubcity">
    <w:name w:val="pubcity"/>
    <w:basedOn w:val="DefaultParagraphFont"/>
    <w:rsid w:val="00557EFE"/>
  </w:style>
  <w:style w:type="character" w:customStyle="1" w:styleId="bodycontentlink">
    <w:name w:val="bodycontentlink"/>
    <w:basedOn w:val="DefaultParagraphFont"/>
    <w:rsid w:val="00557EFE"/>
  </w:style>
  <w:style w:type="paragraph" w:customStyle="1" w:styleId="C-Text">
    <w:name w:val="C-Text"/>
    <w:basedOn w:val="Normal"/>
    <w:rsid w:val="00557EFE"/>
    <w:pPr>
      <w:tabs>
        <w:tab w:val="num" w:pos="720"/>
      </w:tabs>
      <w:ind w:left="720" w:hanging="360"/>
    </w:pPr>
    <w:rPr>
      <w:rFonts w:ascii="Book Antiqua" w:hAnsi="Book Antiqua"/>
    </w:rPr>
  </w:style>
  <w:style w:type="character" w:customStyle="1" w:styleId="ecdate">
    <w:name w:val="ec_date"/>
    <w:basedOn w:val="DefaultParagraphFont"/>
    <w:rsid w:val="00557EFE"/>
    <w:rPr>
      <w:rFonts w:ascii="Symbol" w:hAnsi="Symbol" w:hint="default"/>
      <w:sz w:val="20"/>
      <w:szCs w:val="20"/>
      <w:shd w:val="clear" w:color="auto" w:fill="FFFFFF"/>
    </w:rPr>
  </w:style>
  <w:style w:type="paragraph" w:customStyle="1" w:styleId="ecmsonormal">
    <w:name w:val="ec_msonormal"/>
    <w:basedOn w:val="Normal"/>
    <w:rsid w:val="00557EF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557EFE"/>
  </w:style>
  <w:style w:type="character" w:customStyle="1" w:styleId="articleheadline">
    <w:name w:val="articleheadline"/>
    <w:basedOn w:val="DefaultParagraphFont"/>
    <w:rsid w:val="00557EFE"/>
  </w:style>
  <w:style w:type="paragraph" w:customStyle="1" w:styleId="u-intro">
    <w:name w:val="u-intro"/>
    <w:basedOn w:val="Normal"/>
    <w:rsid w:val="00557EFE"/>
    <w:pPr>
      <w:spacing w:before="100" w:beforeAutospacing="1" w:after="100" w:afterAutospacing="1"/>
    </w:pPr>
    <w:rPr>
      <w:rFonts w:ascii="Georgia" w:hAnsi="Georgia"/>
    </w:rPr>
  </w:style>
  <w:style w:type="character" w:customStyle="1" w:styleId="u-byline">
    <w:name w:val="u-byline"/>
    <w:basedOn w:val="DefaultParagraphFont"/>
    <w:rsid w:val="00557EFE"/>
  </w:style>
  <w:style w:type="character" w:customStyle="1" w:styleId="articlebya">
    <w:name w:val="articleby_a"/>
    <w:basedOn w:val="DefaultParagraphFont"/>
    <w:rsid w:val="00557EFE"/>
  </w:style>
  <w:style w:type="character" w:customStyle="1" w:styleId="popupwinby">
    <w:name w:val="popupwinby"/>
    <w:basedOn w:val="DefaultParagraphFont"/>
    <w:rsid w:val="00557EFE"/>
  </w:style>
  <w:style w:type="character" w:customStyle="1" w:styleId="storyheader">
    <w:name w:val="storyheader"/>
    <w:basedOn w:val="DefaultParagraphFont"/>
    <w:rsid w:val="00557EFE"/>
  </w:style>
  <w:style w:type="character" w:customStyle="1" w:styleId="marron">
    <w:name w:val="marron"/>
    <w:basedOn w:val="DefaultParagraphFont"/>
    <w:rsid w:val="00557EFE"/>
  </w:style>
  <w:style w:type="paragraph" w:customStyle="1" w:styleId="StyleNormalWeb10pt">
    <w:name w:val="Style Normal (Web) + 10 pt"/>
    <w:basedOn w:val="NormalWeb"/>
    <w:next w:val="Normal"/>
    <w:rsid w:val="00557EFE"/>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557EFE"/>
    <w:rPr>
      <w:szCs w:val="24"/>
      <w:lang w:val="en-US" w:eastAsia="en-US" w:bidi="ar-SA"/>
    </w:rPr>
  </w:style>
  <w:style w:type="paragraph" w:customStyle="1" w:styleId="TagCiteShells">
    <w:name w:val="Tag/Cite/Shells"/>
    <w:basedOn w:val="Normal"/>
    <w:rsid w:val="00557EFE"/>
    <w:rPr>
      <w:rFonts w:ascii="Georgia" w:hAnsi="Georgia"/>
      <w:b/>
    </w:rPr>
  </w:style>
  <w:style w:type="paragraph" w:customStyle="1" w:styleId="DefinitionTerm">
    <w:name w:val="Definition Term"/>
    <w:basedOn w:val="Normal"/>
    <w:next w:val="Normal"/>
    <w:rsid w:val="00557EFE"/>
    <w:rPr>
      <w:rFonts w:ascii="Georgia" w:hAnsi="Georgia"/>
      <w:snapToGrid w:val="0"/>
    </w:rPr>
  </w:style>
  <w:style w:type="character" w:customStyle="1" w:styleId="Style3CharChar">
    <w:name w:val="Style3 Char Char"/>
    <w:basedOn w:val="DefaultParagraphFont"/>
    <w:rsid w:val="00557EF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557EFE"/>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557EFE"/>
    <w:rPr>
      <w:lang w:eastAsia="en-US"/>
    </w:rPr>
  </w:style>
  <w:style w:type="character" w:customStyle="1" w:styleId="BoldUnderlineChar2">
    <w:name w:val="Bold + Underline Char"/>
    <w:basedOn w:val="DefaultParagraphFont"/>
    <w:rsid w:val="00557EF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557EFE"/>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557EFE"/>
  </w:style>
  <w:style w:type="character" w:customStyle="1" w:styleId="CharacterStyle7">
    <w:name w:val="Character Style 7"/>
    <w:rsid w:val="00557EFE"/>
    <w:rPr>
      <w:rFonts w:ascii="Trebuchet MS" w:hAnsi="Trebuchet MS" w:cs="Trebuchet MS"/>
      <w:sz w:val="20"/>
      <w:szCs w:val="20"/>
      <w:u w:val="single"/>
    </w:rPr>
  </w:style>
  <w:style w:type="character" w:customStyle="1" w:styleId="StyleStyle4Char">
    <w:name w:val="Style Style4 + Char"/>
    <w:basedOn w:val="DefaultParagraphFont"/>
    <w:rsid w:val="00557EF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557EF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557EFE"/>
    <w:rPr>
      <w:rFonts w:ascii="Symbol" w:hAnsi="Symbol"/>
      <w:sz w:val="21"/>
      <w:szCs w:val="21"/>
      <w:u w:val="thick"/>
    </w:rPr>
  </w:style>
  <w:style w:type="character" w:customStyle="1" w:styleId="UnderlinedEvidenceCharChar">
    <w:name w:val="Underlined Evidence Char Char"/>
    <w:basedOn w:val="DefaultParagraphFont"/>
    <w:rsid w:val="00557EFE"/>
    <w:rPr>
      <w:rFonts w:ascii="Symbol" w:hAnsi="Symbol"/>
      <w:sz w:val="21"/>
      <w:szCs w:val="21"/>
      <w:u w:val="thick"/>
      <w:lang w:val="en-US" w:eastAsia="en-US" w:bidi="ar-SA"/>
    </w:rPr>
  </w:style>
  <w:style w:type="character" w:styleId="PlaceholderText">
    <w:name w:val="Placeholder Text"/>
    <w:basedOn w:val="DefaultParagraphFont"/>
    <w:uiPriority w:val="99"/>
    <w:rsid w:val="00557EFE"/>
    <w:rPr>
      <w:color w:val="808080"/>
    </w:rPr>
  </w:style>
  <w:style w:type="paragraph" w:customStyle="1" w:styleId="Cite8">
    <w:name w:val="Cite8"/>
    <w:basedOn w:val="Normal"/>
    <w:autoRedefine/>
    <w:qFormat/>
    <w:rsid w:val="00557EFE"/>
    <w:rPr>
      <w:rFonts w:ascii="Trebuchet MS" w:eastAsia="Verdana" w:hAnsi="Trebuchet MS" w:cs="Cambria"/>
    </w:rPr>
  </w:style>
  <w:style w:type="paragraph" w:customStyle="1" w:styleId="8font">
    <w:name w:val="8font"/>
    <w:basedOn w:val="Normal"/>
    <w:next w:val="Normal"/>
    <w:autoRedefine/>
    <w:qFormat/>
    <w:rsid w:val="00557EFE"/>
    <w:rPr>
      <w:rFonts w:ascii="Georgia" w:eastAsia="Cambria Math" w:hAnsi="Georgia" w:cs="Cambria"/>
      <w:szCs w:val="16"/>
    </w:rPr>
  </w:style>
  <w:style w:type="character" w:customStyle="1" w:styleId="NoterefInText">
    <w:name w:val="_NoterefInText"/>
    <w:uiPriority w:val="99"/>
    <w:rsid w:val="00557EFE"/>
    <w:rPr>
      <w:rFonts w:cs="AKDPE C+ Utopia"/>
      <w:color w:val="000000"/>
    </w:rPr>
  </w:style>
  <w:style w:type="character" w:customStyle="1" w:styleId="postauthor">
    <w:name w:val="postauthor"/>
    <w:basedOn w:val="DefaultParagraphFont"/>
    <w:rsid w:val="00557EFE"/>
  </w:style>
  <w:style w:type="paragraph" w:customStyle="1" w:styleId="notes-source-hasnotes">
    <w:name w:val="notes-source-hasnotes"/>
    <w:basedOn w:val="Normal"/>
    <w:rsid w:val="00557EFE"/>
    <w:pPr>
      <w:spacing w:before="100" w:beforeAutospacing="1" w:after="100" w:afterAutospacing="1"/>
    </w:pPr>
    <w:rPr>
      <w:rFonts w:ascii="Tahoma" w:hAnsi="Tahoma"/>
      <w:szCs w:val="20"/>
    </w:rPr>
  </w:style>
  <w:style w:type="character" w:customStyle="1" w:styleId="span">
    <w:name w:val="span"/>
    <w:basedOn w:val="DefaultParagraphFont"/>
    <w:rsid w:val="00557EFE"/>
  </w:style>
  <w:style w:type="character" w:customStyle="1" w:styleId="maintitle">
    <w:name w:val="maintitle"/>
    <w:basedOn w:val="DefaultParagraphFont"/>
    <w:rsid w:val="00557EFE"/>
  </w:style>
  <w:style w:type="character" w:customStyle="1" w:styleId="thirdparty-logo">
    <w:name w:val="thirdparty-logo"/>
    <w:basedOn w:val="DefaultParagraphFont"/>
    <w:rsid w:val="00557EFE"/>
  </w:style>
  <w:style w:type="character" w:customStyle="1" w:styleId="posted">
    <w:name w:val="posted"/>
    <w:basedOn w:val="DefaultParagraphFont"/>
    <w:rsid w:val="00557EFE"/>
  </w:style>
  <w:style w:type="character" w:customStyle="1" w:styleId="ticker">
    <w:name w:val="ticker"/>
    <w:basedOn w:val="DefaultParagraphFont"/>
    <w:rsid w:val="00557EFE"/>
  </w:style>
  <w:style w:type="paragraph" w:customStyle="1" w:styleId="articlemeta">
    <w:name w:val="articlemeta"/>
    <w:basedOn w:val="Normal"/>
    <w:rsid w:val="00557EFE"/>
    <w:pPr>
      <w:spacing w:before="100" w:beforeAutospacing="1" w:after="100" w:afterAutospacing="1"/>
    </w:pPr>
    <w:rPr>
      <w:rFonts w:ascii="Tahoma" w:hAnsi="Tahoma"/>
      <w:szCs w:val="20"/>
    </w:rPr>
  </w:style>
  <w:style w:type="character" w:customStyle="1" w:styleId="vcard">
    <w:name w:val="vcard"/>
    <w:basedOn w:val="DefaultParagraphFont"/>
    <w:rsid w:val="00557EFE"/>
  </w:style>
  <w:style w:type="character" w:customStyle="1" w:styleId="print-footnote">
    <w:name w:val="print-footnote"/>
    <w:basedOn w:val="DefaultParagraphFont"/>
    <w:rsid w:val="00557EFE"/>
  </w:style>
  <w:style w:type="character" w:customStyle="1" w:styleId="datestring">
    <w:name w:val="datestring"/>
    <w:basedOn w:val="DefaultParagraphFont"/>
    <w:rsid w:val="00557EFE"/>
  </w:style>
  <w:style w:type="paragraph" w:customStyle="1" w:styleId="noindent0">
    <w:name w:val="no_indent"/>
    <w:basedOn w:val="Normal"/>
    <w:rsid w:val="00557EFE"/>
    <w:pPr>
      <w:spacing w:before="100" w:beforeAutospacing="1" w:after="100" w:afterAutospacing="1"/>
    </w:pPr>
    <w:rPr>
      <w:rFonts w:ascii="Tahoma" w:hAnsi="Tahoma"/>
      <w:szCs w:val="20"/>
    </w:rPr>
  </w:style>
  <w:style w:type="character" w:customStyle="1" w:styleId="email">
    <w:name w:val="email"/>
    <w:basedOn w:val="DefaultParagraphFont"/>
    <w:rsid w:val="00557EFE"/>
  </w:style>
  <w:style w:type="paragraph" w:customStyle="1" w:styleId="left">
    <w:name w:val="left"/>
    <w:basedOn w:val="Normal"/>
    <w:rsid w:val="00557EFE"/>
    <w:pPr>
      <w:spacing w:before="100" w:beforeAutospacing="1" w:after="100" w:afterAutospacing="1"/>
    </w:pPr>
    <w:rPr>
      <w:rFonts w:ascii="Tahoma" w:hAnsi="Tahoma"/>
      <w:szCs w:val="20"/>
    </w:rPr>
  </w:style>
  <w:style w:type="paragraph" w:customStyle="1" w:styleId="right">
    <w:name w:val="right"/>
    <w:basedOn w:val="Normal"/>
    <w:rsid w:val="00557EFE"/>
    <w:pPr>
      <w:spacing w:before="100" w:beforeAutospacing="1" w:after="100" w:afterAutospacing="1"/>
    </w:pPr>
    <w:rPr>
      <w:rFonts w:ascii="Tahoma" w:hAnsi="Tahoma"/>
      <w:szCs w:val="20"/>
    </w:rPr>
  </w:style>
  <w:style w:type="character" w:customStyle="1" w:styleId="gptad">
    <w:name w:val="gptad"/>
    <w:basedOn w:val="DefaultParagraphFont"/>
    <w:rsid w:val="00557EFE"/>
  </w:style>
  <w:style w:type="paragraph" w:customStyle="1" w:styleId="creditpostedmodified">
    <w:name w:val="credit_posted_modified"/>
    <w:basedOn w:val="Normal"/>
    <w:rsid w:val="00557EFE"/>
    <w:pPr>
      <w:spacing w:before="100" w:beforeAutospacing="1" w:after="100" w:afterAutospacing="1"/>
    </w:pPr>
    <w:rPr>
      <w:rFonts w:ascii="Tahoma" w:hAnsi="Tahoma"/>
      <w:szCs w:val="20"/>
    </w:rPr>
  </w:style>
  <w:style w:type="character" w:customStyle="1" w:styleId="creditline">
    <w:name w:val="creditline"/>
    <w:basedOn w:val="DefaultParagraphFont"/>
    <w:rsid w:val="00557EFE"/>
  </w:style>
  <w:style w:type="character" w:customStyle="1" w:styleId="grd">
    <w:name w:val="grd"/>
    <w:basedOn w:val="DefaultParagraphFont"/>
    <w:rsid w:val="00557EFE"/>
  </w:style>
  <w:style w:type="paragraph" w:customStyle="1" w:styleId="hs-text-container">
    <w:name w:val="hs-text-container"/>
    <w:basedOn w:val="Normal"/>
    <w:rsid w:val="00557EFE"/>
    <w:pPr>
      <w:spacing w:before="100" w:beforeAutospacing="1" w:after="100" w:afterAutospacing="1"/>
    </w:pPr>
    <w:rPr>
      <w:rFonts w:ascii="Tahoma" w:hAnsi="Tahoma"/>
      <w:szCs w:val="20"/>
    </w:rPr>
  </w:style>
  <w:style w:type="character" w:customStyle="1" w:styleId="created">
    <w:name w:val="created"/>
    <w:basedOn w:val="DefaultParagraphFont"/>
    <w:rsid w:val="00557EFE"/>
  </w:style>
  <w:style w:type="character" w:customStyle="1" w:styleId="changed">
    <w:name w:val="changed"/>
    <w:basedOn w:val="DefaultParagraphFont"/>
    <w:rsid w:val="00557EFE"/>
  </w:style>
  <w:style w:type="character" w:customStyle="1" w:styleId="article-author-name">
    <w:name w:val="article-author-name"/>
    <w:basedOn w:val="DefaultParagraphFont"/>
    <w:rsid w:val="00557EFE"/>
  </w:style>
  <w:style w:type="character" w:customStyle="1" w:styleId="bioexcerpt">
    <w:name w:val="bio_excerpt"/>
    <w:basedOn w:val="DefaultParagraphFont"/>
    <w:rsid w:val="00557EFE"/>
  </w:style>
  <w:style w:type="character" w:customStyle="1" w:styleId="commentcount">
    <w:name w:val="comment_count"/>
    <w:basedOn w:val="DefaultParagraphFont"/>
    <w:rsid w:val="00557EFE"/>
  </w:style>
  <w:style w:type="character" w:customStyle="1" w:styleId="searchtermshighlighted">
    <w:name w:val="searchtermshighlighted"/>
    <w:basedOn w:val="DefaultParagraphFont"/>
    <w:rsid w:val="00557EFE"/>
  </w:style>
  <w:style w:type="character" w:customStyle="1" w:styleId="contributornametrigger">
    <w:name w:val="contributornametrigger"/>
    <w:basedOn w:val="DefaultParagraphFont"/>
    <w:rsid w:val="00557EFE"/>
  </w:style>
  <w:style w:type="character" w:customStyle="1" w:styleId="bylinepipe">
    <w:name w:val="bylinepipe"/>
    <w:basedOn w:val="DefaultParagraphFont"/>
    <w:rsid w:val="00557EFE"/>
  </w:style>
  <w:style w:type="character" w:customStyle="1" w:styleId="lucenesearchresulturlb">
    <w:name w:val="lucene_search_result_url_b"/>
    <w:basedOn w:val="DefaultParagraphFont"/>
    <w:rsid w:val="00557EFE"/>
  </w:style>
  <w:style w:type="character" w:customStyle="1" w:styleId="faculty-title">
    <w:name w:val="faculty-title"/>
    <w:basedOn w:val="DefaultParagraphFont"/>
    <w:rsid w:val="00557EFE"/>
  </w:style>
  <w:style w:type="character" w:customStyle="1" w:styleId="count">
    <w:name w:val="count"/>
    <w:basedOn w:val="DefaultParagraphFont"/>
    <w:rsid w:val="00557EFE"/>
  </w:style>
  <w:style w:type="character" w:customStyle="1" w:styleId="volume">
    <w:name w:val="volume"/>
    <w:basedOn w:val="DefaultParagraphFont"/>
    <w:rsid w:val="00557EFE"/>
  </w:style>
  <w:style w:type="character" w:customStyle="1" w:styleId="issue">
    <w:name w:val="issue"/>
    <w:basedOn w:val="DefaultParagraphFont"/>
    <w:rsid w:val="00557EFE"/>
  </w:style>
  <w:style w:type="character" w:customStyle="1" w:styleId="pages">
    <w:name w:val="pages"/>
    <w:basedOn w:val="DefaultParagraphFont"/>
    <w:rsid w:val="00557EFE"/>
  </w:style>
  <w:style w:type="character" w:customStyle="1" w:styleId="field-content">
    <w:name w:val="field-content"/>
    <w:basedOn w:val="DefaultParagraphFont"/>
    <w:rsid w:val="00557EFE"/>
  </w:style>
  <w:style w:type="character" w:customStyle="1" w:styleId="person">
    <w:name w:val="person"/>
    <w:basedOn w:val="DefaultParagraphFont"/>
    <w:rsid w:val="00557EFE"/>
  </w:style>
  <w:style w:type="character" w:customStyle="1" w:styleId="corresponding">
    <w:name w:val="corresponding"/>
    <w:basedOn w:val="DefaultParagraphFont"/>
    <w:rsid w:val="00557EFE"/>
  </w:style>
  <w:style w:type="character" w:customStyle="1" w:styleId="entry-date">
    <w:name w:val="entry-date"/>
    <w:basedOn w:val="DefaultParagraphFont"/>
    <w:rsid w:val="00557EFE"/>
  </w:style>
  <w:style w:type="paragraph" w:customStyle="1" w:styleId="entry-meta">
    <w:name w:val="entry-meta"/>
    <w:basedOn w:val="Normal"/>
    <w:rsid w:val="00557EFE"/>
    <w:pPr>
      <w:spacing w:before="100" w:beforeAutospacing="1" w:after="100" w:afterAutospacing="1"/>
    </w:pPr>
    <w:rPr>
      <w:rFonts w:ascii="Tahoma" w:hAnsi="Tahoma"/>
      <w:szCs w:val="20"/>
    </w:rPr>
  </w:style>
  <w:style w:type="character" w:customStyle="1" w:styleId="post-time">
    <w:name w:val="post-time"/>
    <w:basedOn w:val="DefaultParagraphFont"/>
    <w:rsid w:val="00557EFE"/>
  </w:style>
  <w:style w:type="character" w:customStyle="1" w:styleId="post-category">
    <w:name w:val="post-category"/>
    <w:basedOn w:val="DefaultParagraphFont"/>
    <w:rsid w:val="00557EFE"/>
  </w:style>
  <w:style w:type="character" w:customStyle="1" w:styleId="post-author">
    <w:name w:val="post-author"/>
    <w:basedOn w:val="DefaultParagraphFont"/>
    <w:rsid w:val="00557EFE"/>
  </w:style>
  <w:style w:type="character" w:customStyle="1" w:styleId="A10">
    <w:name w:val="A10"/>
    <w:uiPriority w:val="99"/>
    <w:rsid w:val="00557EFE"/>
    <w:rPr>
      <w:rFonts w:cs="MS Mincho"/>
      <w:color w:val="000000"/>
      <w:sz w:val="11"/>
      <w:szCs w:val="11"/>
    </w:rPr>
  </w:style>
  <w:style w:type="paragraph" w:customStyle="1" w:styleId="Pa10">
    <w:name w:val="Pa10"/>
    <w:basedOn w:val="Default"/>
    <w:next w:val="Default"/>
    <w:uiPriority w:val="99"/>
    <w:rsid w:val="00557EF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557EFE"/>
    <w:pPr>
      <w:widowControl w:val="0"/>
      <w:spacing w:line="241" w:lineRule="atLeast"/>
    </w:pPr>
    <w:rPr>
      <w:rFonts w:ascii="Verdana" w:eastAsiaTheme="minorEastAsia" w:hAnsi="Verdana" w:cs="Cambria"/>
      <w:color w:val="auto"/>
    </w:rPr>
  </w:style>
  <w:style w:type="character" w:customStyle="1" w:styleId="A9">
    <w:name w:val="A9"/>
    <w:uiPriority w:val="99"/>
    <w:rsid w:val="00557EFE"/>
    <w:rPr>
      <w:rFonts w:cs="MS Mincho"/>
      <w:color w:val="000000"/>
      <w:sz w:val="14"/>
      <w:szCs w:val="14"/>
    </w:rPr>
  </w:style>
  <w:style w:type="paragraph" w:customStyle="1" w:styleId="articledetails">
    <w:name w:val="articledetails"/>
    <w:basedOn w:val="Normal"/>
    <w:rsid w:val="00557EFE"/>
    <w:pPr>
      <w:spacing w:before="100" w:beforeAutospacing="1" w:after="100" w:afterAutospacing="1"/>
    </w:pPr>
    <w:rPr>
      <w:rFonts w:ascii="Tahoma" w:hAnsi="Tahoma"/>
      <w:szCs w:val="20"/>
    </w:rPr>
  </w:style>
  <w:style w:type="character" w:customStyle="1" w:styleId="posted-and-updated">
    <w:name w:val="posted-and-updated"/>
    <w:basedOn w:val="DefaultParagraphFont"/>
    <w:rsid w:val="00557EFE"/>
  </w:style>
  <w:style w:type="paragraph" w:customStyle="1" w:styleId="aff">
    <w:name w:val="aff"/>
    <w:basedOn w:val="Normal"/>
    <w:rsid w:val="00557EFE"/>
    <w:pPr>
      <w:spacing w:before="100" w:beforeAutospacing="1" w:after="100" w:afterAutospacing="1"/>
    </w:pPr>
    <w:rPr>
      <w:rFonts w:ascii="Tahoma" w:hAnsi="Tahoma"/>
      <w:szCs w:val="20"/>
    </w:rPr>
  </w:style>
  <w:style w:type="character" w:customStyle="1" w:styleId="entry-author">
    <w:name w:val="entry-author"/>
    <w:basedOn w:val="DefaultParagraphFont"/>
    <w:rsid w:val="00557EFE"/>
  </w:style>
  <w:style w:type="character" w:customStyle="1" w:styleId="entry-author-name">
    <w:name w:val="entry-author-name"/>
    <w:basedOn w:val="DefaultParagraphFont"/>
    <w:rsid w:val="00557EFE"/>
  </w:style>
  <w:style w:type="character" w:customStyle="1" w:styleId="arial11">
    <w:name w:val="arial_11"/>
    <w:basedOn w:val="DefaultParagraphFont"/>
    <w:rsid w:val="00557EFE"/>
  </w:style>
  <w:style w:type="character" w:customStyle="1" w:styleId="contrib-degrees">
    <w:name w:val="contrib-degrees"/>
    <w:basedOn w:val="DefaultParagraphFont"/>
    <w:rsid w:val="00557EFE"/>
  </w:style>
  <w:style w:type="character" w:customStyle="1" w:styleId="contrib-on-behalf-of">
    <w:name w:val="contrib-on-behalf-of"/>
    <w:basedOn w:val="DefaultParagraphFont"/>
    <w:rsid w:val="00557EFE"/>
  </w:style>
  <w:style w:type="character" w:customStyle="1" w:styleId="pubtime">
    <w:name w:val="pubtime"/>
    <w:basedOn w:val="DefaultParagraphFont"/>
    <w:rsid w:val="00557EFE"/>
  </w:style>
  <w:style w:type="character" w:customStyle="1" w:styleId="time">
    <w:name w:val="time"/>
    <w:basedOn w:val="DefaultParagraphFont"/>
    <w:rsid w:val="00557EFE"/>
  </w:style>
  <w:style w:type="character" w:customStyle="1" w:styleId="fbcommentscount">
    <w:name w:val="fb_comments_count"/>
    <w:basedOn w:val="DefaultParagraphFont"/>
    <w:rsid w:val="00557EFE"/>
  </w:style>
  <w:style w:type="character" w:customStyle="1" w:styleId="stsharethiscustom">
    <w:name w:val="st_sharethis_custom"/>
    <w:basedOn w:val="DefaultParagraphFont"/>
    <w:rsid w:val="00557EFE"/>
  </w:style>
  <w:style w:type="paragraph" w:customStyle="1" w:styleId="permalinkable">
    <w:name w:val="permalinkable"/>
    <w:basedOn w:val="Normal"/>
    <w:rsid w:val="00557EFE"/>
    <w:pPr>
      <w:spacing w:before="100" w:beforeAutospacing="1" w:after="100" w:afterAutospacing="1"/>
    </w:pPr>
    <w:rPr>
      <w:rFonts w:ascii="Tahoma" w:hAnsi="Tahoma"/>
      <w:szCs w:val="20"/>
    </w:rPr>
  </w:style>
  <w:style w:type="character" w:customStyle="1" w:styleId="post-date">
    <w:name w:val="post-date"/>
    <w:basedOn w:val="DefaultParagraphFont"/>
    <w:rsid w:val="00557EFE"/>
  </w:style>
  <w:style w:type="character" w:customStyle="1" w:styleId="link-external">
    <w:name w:val="link-external"/>
    <w:basedOn w:val="DefaultParagraphFont"/>
    <w:rsid w:val="00557EFE"/>
  </w:style>
  <w:style w:type="character" w:customStyle="1" w:styleId="articleauthor">
    <w:name w:val="article_author"/>
    <w:basedOn w:val="DefaultParagraphFont"/>
    <w:rsid w:val="00557EFE"/>
  </w:style>
  <w:style w:type="character" w:customStyle="1" w:styleId="articleissue">
    <w:name w:val="article_issue"/>
    <w:basedOn w:val="DefaultParagraphFont"/>
    <w:rsid w:val="00557EFE"/>
  </w:style>
  <w:style w:type="character" w:customStyle="1" w:styleId="a-size-large">
    <w:name w:val="a-size-large"/>
    <w:basedOn w:val="DefaultParagraphFont"/>
    <w:rsid w:val="00557EFE"/>
  </w:style>
  <w:style w:type="character" w:customStyle="1" w:styleId="a-size-medium">
    <w:name w:val="a-size-medium"/>
    <w:basedOn w:val="DefaultParagraphFont"/>
    <w:rsid w:val="00557EFE"/>
  </w:style>
  <w:style w:type="character" w:customStyle="1" w:styleId="contribution">
    <w:name w:val="contribution"/>
    <w:basedOn w:val="DefaultParagraphFont"/>
    <w:rsid w:val="00557EFE"/>
  </w:style>
  <w:style w:type="character" w:customStyle="1" w:styleId="a-color-secondary">
    <w:name w:val="a-color-secondary"/>
    <w:basedOn w:val="DefaultParagraphFont"/>
    <w:rsid w:val="00557EFE"/>
  </w:style>
  <w:style w:type="paragraph" w:customStyle="1" w:styleId="sbyline">
    <w:name w:val="sbyline"/>
    <w:basedOn w:val="Normal"/>
    <w:rsid w:val="00557EFE"/>
    <w:pPr>
      <w:spacing w:before="100" w:beforeAutospacing="1" w:after="100" w:afterAutospacing="1"/>
    </w:pPr>
    <w:rPr>
      <w:rFonts w:ascii="Tahoma" w:hAnsi="Tahoma"/>
      <w:szCs w:val="20"/>
    </w:rPr>
  </w:style>
  <w:style w:type="character" w:customStyle="1" w:styleId="ui-author">
    <w:name w:val="ui-author"/>
    <w:basedOn w:val="DefaultParagraphFont"/>
    <w:rsid w:val="00557EFE"/>
  </w:style>
  <w:style w:type="character" w:customStyle="1" w:styleId="ui-staffline">
    <w:name w:val="ui-staffline"/>
    <w:basedOn w:val="DefaultParagraphFont"/>
    <w:rsid w:val="00557EFE"/>
  </w:style>
  <w:style w:type="paragraph" w:customStyle="1" w:styleId="promotion-tag-p">
    <w:name w:val="promotion-tag-p"/>
    <w:basedOn w:val="Normal"/>
    <w:rsid w:val="00557EFE"/>
    <w:pPr>
      <w:spacing w:before="100" w:beforeAutospacing="1" w:after="100" w:afterAutospacing="1"/>
    </w:pPr>
    <w:rPr>
      <w:rFonts w:ascii="Tahoma" w:hAnsi="Tahoma"/>
      <w:szCs w:val="20"/>
    </w:rPr>
  </w:style>
  <w:style w:type="paragraph" w:customStyle="1" w:styleId="heading">
    <w:name w:val="heading"/>
    <w:basedOn w:val="Normal"/>
    <w:rsid w:val="00557EFE"/>
    <w:pPr>
      <w:spacing w:before="100" w:beforeAutospacing="1" w:after="100" w:afterAutospacing="1"/>
    </w:pPr>
    <w:rPr>
      <w:rFonts w:ascii="Tahoma" w:hAnsi="Tahoma"/>
      <w:szCs w:val="20"/>
    </w:rPr>
  </w:style>
  <w:style w:type="character" w:customStyle="1" w:styleId="value">
    <w:name w:val="value"/>
    <w:basedOn w:val="DefaultParagraphFont"/>
    <w:rsid w:val="00557EFE"/>
  </w:style>
  <w:style w:type="character" w:customStyle="1" w:styleId="specialissuelabel">
    <w:name w:val="specialissuelabel"/>
    <w:basedOn w:val="DefaultParagraphFont"/>
    <w:rsid w:val="00557EFE"/>
  </w:style>
  <w:style w:type="character" w:customStyle="1" w:styleId="referencediv">
    <w:name w:val="referencediv"/>
    <w:basedOn w:val="DefaultParagraphFont"/>
    <w:rsid w:val="00557EFE"/>
  </w:style>
  <w:style w:type="character" w:customStyle="1" w:styleId="wp-smiley">
    <w:name w:val="wp-smiley"/>
    <w:basedOn w:val="DefaultParagraphFont"/>
    <w:rsid w:val="00557EFE"/>
  </w:style>
  <w:style w:type="character" w:customStyle="1" w:styleId="meta-prep">
    <w:name w:val="meta-prep"/>
    <w:basedOn w:val="DefaultParagraphFont"/>
    <w:rsid w:val="00557EFE"/>
  </w:style>
  <w:style w:type="character" w:customStyle="1" w:styleId="artjournal">
    <w:name w:val="art_journal"/>
    <w:basedOn w:val="DefaultParagraphFont"/>
    <w:rsid w:val="00557EFE"/>
  </w:style>
  <w:style w:type="character" w:customStyle="1" w:styleId="artdatevolumeissuepart">
    <w:name w:val="art_datevolumeissuepart"/>
    <w:basedOn w:val="DefaultParagraphFont"/>
    <w:rsid w:val="00557EFE"/>
  </w:style>
  <w:style w:type="character" w:customStyle="1" w:styleId="artpages">
    <w:name w:val="art_pages"/>
    <w:basedOn w:val="DefaultParagraphFont"/>
    <w:rsid w:val="00557EFE"/>
  </w:style>
  <w:style w:type="character" w:customStyle="1" w:styleId="singlehighlightclass">
    <w:name w:val="single_highlight_class"/>
    <w:basedOn w:val="DefaultParagraphFont"/>
    <w:rsid w:val="00557EFE"/>
  </w:style>
  <w:style w:type="character" w:customStyle="1" w:styleId="degree">
    <w:name w:val="degree"/>
    <w:basedOn w:val="DefaultParagraphFont"/>
    <w:rsid w:val="00557EFE"/>
  </w:style>
  <w:style w:type="character" w:customStyle="1" w:styleId="major">
    <w:name w:val="major"/>
    <w:basedOn w:val="DefaultParagraphFont"/>
    <w:rsid w:val="00557EFE"/>
  </w:style>
  <w:style w:type="character" w:customStyle="1" w:styleId="authors">
    <w:name w:val="authors"/>
    <w:basedOn w:val="DefaultParagraphFont"/>
    <w:rsid w:val="00557EFE"/>
  </w:style>
  <w:style w:type="character" w:customStyle="1" w:styleId="views">
    <w:name w:val="views"/>
    <w:basedOn w:val="DefaultParagraphFont"/>
    <w:rsid w:val="00557EFE"/>
  </w:style>
  <w:style w:type="character" w:customStyle="1" w:styleId="stmainservices">
    <w:name w:val="stmainservices"/>
    <w:basedOn w:val="DefaultParagraphFont"/>
    <w:rsid w:val="00557EFE"/>
  </w:style>
  <w:style w:type="character" w:customStyle="1" w:styleId="stbubblehcount">
    <w:name w:val="stbubble_hcount"/>
    <w:basedOn w:val="DefaultParagraphFont"/>
    <w:rsid w:val="00557EFE"/>
  </w:style>
  <w:style w:type="paragraph" w:customStyle="1" w:styleId="Document">
    <w:name w:val="_Document"/>
    <w:basedOn w:val="Default"/>
    <w:next w:val="Default"/>
    <w:uiPriority w:val="99"/>
    <w:rsid w:val="00557EF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557EF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557EFE"/>
    <w:pPr>
      <w:widowControl w:val="0"/>
    </w:pPr>
    <w:rPr>
      <w:rFonts w:ascii="AKDPE C+ Utopia" w:eastAsiaTheme="minorEastAsia" w:hAnsi="AKDPE C+ Utopia" w:cs="Cambria"/>
      <w:color w:val="auto"/>
    </w:rPr>
  </w:style>
  <w:style w:type="paragraph" w:customStyle="1" w:styleId="collapsed-hide">
    <w:name w:val="collapsed-hide"/>
    <w:basedOn w:val="Normal"/>
    <w:rsid w:val="00557EFE"/>
    <w:pPr>
      <w:spacing w:before="100" w:beforeAutospacing="1" w:after="100" w:afterAutospacing="1"/>
    </w:pPr>
    <w:rPr>
      <w:rFonts w:ascii="Tahoma" w:hAnsi="Tahoma"/>
      <w:szCs w:val="20"/>
    </w:rPr>
  </w:style>
  <w:style w:type="paragraph" w:customStyle="1" w:styleId="Pa7">
    <w:name w:val="Pa7"/>
    <w:basedOn w:val="Default"/>
    <w:next w:val="Default"/>
    <w:uiPriority w:val="99"/>
    <w:rsid w:val="00557EFE"/>
    <w:pPr>
      <w:widowControl w:val="0"/>
      <w:spacing w:line="211" w:lineRule="atLeast"/>
    </w:pPr>
    <w:rPr>
      <w:rFonts w:ascii="Courier New" w:eastAsiaTheme="minorEastAsia" w:hAnsi="Courier New" w:cs="Cambria"/>
      <w:color w:val="auto"/>
    </w:rPr>
  </w:style>
  <w:style w:type="paragraph" w:customStyle="1" w:styleId="odd">
    <w:name w:val="odd"/>
    <w:basedOn w:val="Normal"/>
    <w:rsid w:val="00557EFE"/>
    <w:pPr>
      <w:spacing w:before="100" w:beforeAutospacing="1" w:after="100" w:afterAutospacing="1"/>
    </w:pPr>
    <w:rPr>
      <w:rFonts w:ascii="Tahoma" w:hAnsi="Tahoma"/>
      <w:szCs w:val="20"/>
    </w:rPr>
  </w:style>
  <w:style w:type="character" w:customStyle="1" w:styleId="article-date">
    <w:name w:val="article-date"/>
    <w:basedOn w:val="DefaultParagraphFont"/>
    <w:rsid w:val="00557EFE"/>
  </w:style>
  <w:style w:type="character" w:customStyle="1" w:styleId="article-author">
    <w:name w:val="article-author"/>
    <w:basedOn w:val="DefaultParagraphFont"/>
    <w:rsid w:val="00557EFE"/>
  </w:style>
  <w:style w:type="character" w:customStyle="1" w:styleId="tolocaltime">
    <w:name w:val="tolocaltime"/>
    <w:basedOn w:val="DefaultParagraphFont"/>
    <w:rsid w:val="00557EFE"/>
  </w:style>
  <w:style w:type="character" w:customStyle="1" w:styleId="pb-byline">
    <w:name w:val="pb-byline"/>
    <w:basedOn w:val="DefaultParagraphFont"/>
    <w:rsid w:val="00557EFE"/>
  </w:style>
  <w:style w:type="character" w:customStyle="1" w:styleId="pb-timestamp">
    <w:name w:val="pb-timestamp"/>
    <w:basedOn w:val="DefaultParagraphFont"/>
    <w:rsid w:val="00557EFE"/>
  </w:style>
  <w:style w:type="paragraph" w:customStyle="1" w:styleId="Pa8">
    <w:name w:val="Pa8"/>
    <w:basedOn w:val="Default"/>
    <w:next w:val="Default"/>
    <w:uiPriority w:val="99"/>
    <w:rsid w:val="00557EF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557EF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557EFE"/>
  </w:style>
  <w:style w:type="character" w:customStyle="1" w:styleId="even">
    <w:name w:val="even"/>
    <w:basedOn w:val="DefaultParagraphFont"/>
    <w:rsid w:val="00557EFE"/>
  </w:style>
  <w:style w:type="paragraph" w:customStyle="1" w:styleId="volissue">
    <w:name w:val="volissue"/>
    <w:basedOn w:val="Normal"/>
    <w:rsid w:val="00557EFE"/>
    <w:pPr>
      <w:spacing w:before="100" w:beforeAutospacing="1" w:after="100" w:afterAutospacing="1"/>
    </w:pPr>
    <w:rPr>
      <w:rFonts w:ascii="Tahoma" w:hAnsi="Tahoma"/>
      <w:szCs w:val="20"/>
    </w:rPr>
  </w:style>
  <w:style w:type="character" w:customStyle="1" w:styleId="view-count">
    <w:name w:val="view-count"/>
    <w:basedOn w:val="DefaultParagraphFont"/>
    <w:rsid w:val="00557EFE"/>
  </w:style>
  <w:style w:type="paragraph" w:customStyle="1" w:styleId="BoldUnderlineChar20">
    <w:name w:val="BoldUnderline Char2"/>
    <w:link w:val="BoldUnderlineChar2Char"/>
    <w:rsid w:val="00557EFE"/>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557EFE"/>
    <w:rPr>
      <w:rFonts w:ascii="Times New Roman" w:eastAsia="Times New Roman" w:hAnsi="Times New Roman" w:cs="Times New Roman"/>
      <w:b/>
      <w:sz w:val="20"/>
      <w:u w:val="single"/>
    </w:rPr>
  </w:style>
  <w:style w:type="character" w:customStyle="1" w:styleId="UnderlineCharChar4">
    <w:name w:val="Underline Char Char4"/>
    <w:rsid w:val="00557EFE"/>
    <w:rPr>
      <w:szCs w:val="24"/>
      <w:u w:val="single"/>
      <w:lang w:val="en-US" w:eastAsia="en-US" w:bidi="ar-SA"/>
    </w:rPr>
  </w:style>
  <w:style w:type="character" w:customStyle="1" w:styleId="BoldUnderlineCharChar3">
    <w:name w:val="BoldUnderline Char Char3"/>
    <w:rsid w:val="00557EFE"/>
    <w:rPr>
      <w:b/>
      <w:szCs w:val="24"/>
      <w:u w:val="single"/>
      <w:lang w:val="en-US" w:eastAsia="en-US" w:bidi="ar-SA"/>
    </w:rPr>
  </w:style>
  <w:style w:type="character" w:customStyle="1" w:styleId="BoldUnderlineCharChar2">
    <w:name w:val="BoldUnderline Char Char2"/>
    <w:rsid w:val="00557EFE"/>
    <w:rPr>
      <w:b/>
      <w:szCs w:val="24"/>
      <w:u w:val="single"/>
      <w:lang w:val="en-US" w:eastAsia="en-US" w:bidi="ar-SA"/>
    </w:rPr>
  </w:style>
  <w:style w:type="paragraph" w:customStyle="1" w:styleId="UnderlineCard0">
    <w:name w:val="UnderlineCard"/>
    <w:basedOn w:val="Heading3"/>
    <w:link w:val="UnderlineCardChar"/>
    <w:qFormat/>
    <w:rsid w:val="00557EFE"/>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557EFE"/>
    <w:rPr>
      <w:rFonts w:ascii="Georgia" w:eastAsia="Calibri" w:hAnsi="Georgia" w:cs="Times New Roman"/>
      <w:bCs/>
      <w:sz w:val="20"/>
      <w:szCs w:val="20"/>
      <w:u w:val="single"/>
      <w:lang w:val="x-none" w:eastAsia="x-none"/>
    </w:rPr>
  </w:style>
  <w:style w:type="character" w:customStyle="1" w:styleId="5Notunderlined">
    <w:name w:val="5 Not underlined"/>
    <w:rsid w:val="00557EFE"/>
    <w:rPr>
      <w:rFonts w:ascii="Times New Roman" w:hAnsi="Times New Roman"/>
      <w:sz w:val="16"/>
    </w:rPr>
  </w:style>
  <w:style w:type="character" w:customStyle="1" w:styleId="volume-issue">
    <w:name w:val="volume-issue"/>
    <w:rsid w:val="00557EFE"/>
    <w:rPr>
      <w:rFonts w:cs="Times New Roman"/>
    </w:rPr>
  </w:style>
  <w:style w:type="character" w:customStyle="1" w:styleId="i">
    <w:name w:val="i"/>
    <w:basedOn w:val="DefaultParagraphFont"/>
    <w:uiPriority w:val="99"/>
    <w:rsid w:val="00557EFE"/>
  </w:style>
  <w:style w:type="character" w:customStyle="1" w:styleId="storytext">
    <w:name w:val="storytext"/>
    <w:basedOn w:val="DefaultParagraphFont"/>
    <w:rsid w:val="00557EFE"/>
  </w:style>
  <w:style w:type="character" w:customStyle="1" w:styleId="heading3char0">
    <w:name w:val="heading3char"/>
    <w:rsid w:val="00557EFE"/>
  </w:style>
  <w:style w:type="character" w:customStyle="1" w:styleId="boldness1">
    <w:name w:val="boldness1"/>
    <w:rsid w:val="00557EFE"/>
  </w:style>
  <w:style w:type="paragraph" w:customStyle="1" w:styleId="Cardd">
    <w:name w:val="Cardd"/>
    <w:basedOn w:val="Normal"/>
    <w:uiPriority w:val="4"/>
    <w:qFormat/>
    <w:rsid w:val="00557EFE"/>
    <w:pPr>
      <w:ind w:left="288" w:right="288"/>
    </w:pPr>
    <w:rPr>
      <w:rFonts w:ascii="Georgia" w:hAnsi="Georgia"/>
    </w:rPr>
  </w:style>
  <w:style w:type="paragraph" w:customStyle="1" w:styleId="document0">
    <w:name w:val="document"/>
    <w:basedOn w:val="Normal"/>
    <w:rsid w:val="00557EFE"/>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557EFE"/>
    <w:rPr>
      <w:rFonts w:cs="Arial"/>
      <w:bCs/>
      <w:szCs w:val="26"/>
      <w:u w:val="single"/>
      <w:lang w:val="en-US" w:eastAsia="en-US" w:bidi="ar-SA"/>
    </w:rPr>
  </w:style>
  <w:style w:type="character" w:customStyle="1" w:styleId="current-selection">
    <w:name w:val="current-selection"/>
    <w:basedOn w:val="DefaultParagraphFont"/>
    <w:rsid w:val="00557EFE"/>
  </w:style>
  <w:style w:type="character" w:customStyle="1" w:styleId="a2">
    <w:name w:val="_"/>
    <w:basedOn w:val="DefaultParagraphFont"/>
    <w:rsid w:val="00557EFE"/>
  </w:style>
  <w:style w:type="paragraph" w:customStyle="1" w:styleId="Shrink6">
    <w:name w:val="Shrink 6"/>
    <w:basedOn w:val="Normal"/>
    <w:qFormat/>
    <w:rsid w:val="00557EFE"/>
    <w:rPr>
      <w:rFonts w:ascii="Georgia" w:eastAsia="Calibri" w:hAnsi="Georgia" w:cs="Times New Roman"/>
      <w:sz w:val="12"/>
    </w:rPr>
  </w:style>
  <w:style w:type="character" w:customStyle="1" w:styleId="messagecontent">
    <w:name w:val="message_content"/>
    <w:rsid w:val="00557EFE"/>
  </w:style>
  <w:style w:type="character" w:customStyle="1" w:styleId="StyleUnderlineChar">
    <w:name w:val="Style Underline Char"/>
    <w:basedOn w:val="DefaultParagraphFont"/>
    <w:rsid w:val="00557EF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557EFE"/>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557EFE"/>
    <w:rPr>
      <w:rFonts w:ascii="Georgia" w:eastAsia="Times New Roman" w:hAnsi="Georgia" w:cs="Arial"/>
      <w:b/>
      <w:kern w:val="32"/>
      <w:szCs w:val="32"/>
      <w:u w:val="single"/>
    </w:rPr>
  </w:style>
  <w:style w:type="character" w:customStyle="1" w:styleId="twelptblackblack1">
    <w:name w:val="twelptblackblack1"/>
    <w:basedOn w:val="DefaultParagraphFont"/>
    <w:rsid w:val="00557EFE"/>
    <w:rPr>
      <w:rFonts w:ascii="Verdana" w:hAnsi="Verdana" w:hint="default"/>
      <w:color w:val="000000"/>
      <w:sz w:val="16"/>
      <w:szCs w:val="16"/>
    </w:rPr>
  </w:style>
  <w:style w:type="character" w:customStyle="1" w:styleId="Heading3CharCharCharChar1">
    <w:name w:val="Heading 3 Char Char Char Char1"/>
    <w:rsid w:val="00557EFE"/>
    <w:rPr>
      <w:rFonts w:cs="Arial"/>
      <w:bCs/>
      <w:szCs w:val="26"/>
      <w:u w:val="single"/>
      <w:lang w:val="en-US" w:eastAsia="en-US" w:bidi="ar-SA"/>
    </w:rPr>
  </w:style>
  <w:style w:type="paragraph" w:customStyle="1" w:styleId="conintrotext">
    <w:name w:val="conintrotext"/>
    <w:basedOn w:val="Normal"/>
    <w:uiPriority w:val="99"/>
    <w:rsid w:val="00557EFE"/>
    <w:pPr>
      <w:spacing w:before="100" w:beforeAutospacing="1" w:after="100" w:afterAutospacing="1"/>
    </w:pPr>
    <w:rPr>
      <w:rFonts w:ascii="Georgia" w:eastAsia="Times New Roman" w:hAnsi="Georgia"/>
    </w:rPr>
  </w:style>
  <w:style w:type="character" w:customStyle="1" w:styleId="comment-body">
    <w:name w:val="comment-body"/>
    <w:rsid w:val="00557EFE"/>
  </w:style>
  <w:style w:type="character" w:customStyle="1" w:styleId="UnderlineCharCharChar1">
    <w:name w:val="Underline Char Char Char1"/>
    <w:rsid w:val="00557EF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57EF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557EFE"/>
    <w:rPr>
      <w:rFonts w:asciiTheme="minorHAnsi" w:eastAsia="MS Mincho" w:hAnsiTheme="minorHAnsi"/>
      <w:b/>
      <w:sz w:val="24"/>
      <w:u w:val="single"/>
    </w:rPr>
  </w:style>
  <w:style w:type="character" w:customStyle="1" w:styleId="mw-headline">
    <w:name w:val="mw-headline"/>
    <w:rsid w:val="00557EFE"/>
  </w:style>
  <w:style w:type="character" w:customStyle="1" w:styleId="flagicon">
    <w:name w:val="flagicon"/>
    <w:rsid w:val="00557EFE"/>
  </w:style>
  <w:style w:type="paragraph" w:customStyle="1" w:styleId="assert">
    <w:name w:val="assert"/>
    <w:basedOn w:val="Normal"/>
    <w:uiPriority w:val="99"/>
    <w:rsid w:val="00557EFE"/>
    <w:pPr>
      <w:spacing w:before="100" w:beforeAutospacing="1" w:after="100" w:afterAutospacing="1"/>
    </w:pPr>
    <w:rPr>
      <w:rFonts w:ascii="Georgia" w:eastAsia="Times New Roman" w:hAnsi="Georgia"/>
    </w:rPr>
  </w:style>
  <w:style w:type="character" w:customStyle="1" w:styleId="apturelink">
    <w:name w:val="apturelink"/>
    <w:rsid w:val="00557EFE"/>
  </w:style>
  <w:style w:type="character" w:customStyle="1" w:styleId="apturelinkicon">
    <w:name w:val="apturelinkicon"/>
    <w:rsid w:val="00557EFE"/>
  </w:style>
  <w:style w:type="paragraph" w:customStyle="1" w:styleId="Default1">
    <w:name w:val="Default1"/>
    <w:basedOn w:val="Default"/>
    <w:next w:val="Default"/>
    <w:uiPriority w:val="99"/>
    <w:rsid w:val="00557EFE"/>
    <w:rPr>
      <w:color w:val="auto"/>
    </w:rPr>
  </w:style>
  <w:style w:type="paragraph" w:customStyle="1" w:styleId="center">
    <w:name w:val="center"/>
    <w:basedOn w:val="Normal"/>
    <w:uiPriority w:val="99"/>
    <w:rsid w:val="00557EFE"/>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557EFE"/>
    <w:rPr>
      <w:rFonts w:ascii="Garamond" w:eastAsia="Times New Roman" w:hAnsi="Garamond"/>
      <w:sz w:val="22"/>
    </w:rPr>
  </w:style>
  <w:style w:type="character" w:customStyle="1" w:styleId="UnderlineChar1Char">
    <w:name w:val="Underline Char1 Char"/>
    <w:rsid w:val="00557EF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57EF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557EFE"/>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57EF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557EFE"/>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57EF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557EFE"/>
    <w:rPr>
      <w:rFonts w:asciiTheme="minorHAnsi" w:eastAsia="MS Mincho" w:hAnsiTheme="minorHAnsi"/>
      <w:b/>
      <w:sz w:val="24"/>
      <w:u w:val="single"/>
    </w:rPr>
  </w:style>
  <w:style w:type="paragraph" w:customStyle="1" w:styleId="CardBody">
    <w:name w:val="Card Body"/>
    <w:basedOn w:val="Normal"/>
    <w:link w:val="CardBodyChar"/>
    <w:qFormat/>
    <w:rsid w:val="00557EFE"/>
    <w:rPr>
      <w:rFonts w:ascii="Georgia" w:eastAsia="Times New Roman" w:hAnsi="Georgia"/>
    </w:rPr>
  </w:style>
  <w:style w:type="character" w:customStyle="1" w:styleId="CardBodyChar">
    <w:name w:val="Card Body Char"/>
    <w:link w:val="CardBody"/>
    <w:rsid w:val="00557EFE"/>
    <w:rPr>
      <w:rFonts w:ascii="Georgia" w:eastAsia="Times New Roman" w:hAnsi="Georgia"/>
      <w:sz w:val="22"/>
    </w:rPr>
  </w:style>
  <w:style w:type="character" w:customStyle="1" w:styleId="ptitleinside">
    <w:name w:val="p_title_inside"/>
    <w:rsid w:val="00557EFE"/>
  </w:style>
  <w:style w:type="paragraph" w:customStyle="1" w:styleId="StyleBoldandUnderlineChar11ptBorderSinglesolidline">
    <w:name w:val="Style Bold and Underline Char + 11 pt Border: : (Single solid line..."/>
    <w:link w:val="StyleBoldandUnderlineChar11ptBorderSinglesolidlineChar"/>
    <w:rsid w:val="00557EFE"/>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57EFE"/>
    <w:rPr>
      <w:rFonts w:eastAsia="Times New Roman"/>
      <w:b/>
      <w:bCs/>
      <w:sz w:val="22"/>
      <w:szCs w:val="20"/>
      <w:u w:val="single"/>
      <w:bdr w:val="single" w:sz="4" w:space="0" w:color="auto"/>
    </w:rPr>
  </w:style>
  <w:style w:type="character" w:customStyle="1" w:styleId="Heading1CharChar1">
    <w:name w:val="Heading 1 Char Char1"/>
    <w:rsid w:val="00557EFE"/>
    <w:rPr>
      <w:rFonts w:cs="Arial"/>
      <w:b/>
      <w:bCs/>
      <w:szCs w:val="32"/>
      <w:lang w:val="en-US" w:eastAsia="en-US" w:bidi="ar-SA"/>
    </w:rPr>
  </w:style>
  <w:style w:type="paragraph" w:customStyle="1" w:styleId="Indentation">
    <w:name w:val="Indentation"/>
    <w:basedOn w:val="Normal"/>
    <w:uiPriority w:val="99"/>
    <w:rsid w:val="00557EFE"/>
    <w:pPr>
      <w:ind w:left="288" w:right="288"/>
    </w:pPr>
    <w:rPr>
      <w:rFonts w:ascii="Georgia" w:hAnsi="Georgia"/>
    </w:rPr>
  </w:style>
  <w:style w:type="character" w:customStyle="1" w:styleId="StyleUnderlineCharChar9ptBold">
    <w:name w:val="Style Underline Char Char + 9 pt Bold"/>
    <w:rsid w:val="00557EF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557EFE"/>
    <w:rPr>
      <w:rFonts w:ascii="Georgia" w:eastAsia="Times New Roman" w:hAnsi="Georgia"/>
      <w:u w:val="single"/>
    </w:rPr>
  </w:style>
  <w:style w:type="character" w:customStyle="1" w:styleId="StyleStyle4ArialNarrow9ptChar">
    <w:name w:val="Style Style4 + Arial Narrow 9 pt Char"/>
    <w:link w:val="StyleStyle4ArialNarrow9pt"/>
    <w:rsid w:val="00557EFE"/>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557EFE"/>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557EFE"/>
    <w:rPr>
      <w:rFonts w:ascii="Georgia" w:eastAsia="Times New Roman" w:hAnsi="Georgia"/>
      <w:b/>
      <w:bCs/>
      <w:sz w:val="22"/>
      <w:u w:val="single"/>
    </w:rPr>
  </w:style>
  <w:style w:type="character" w:customStyle="1" w:styleId="StyleBoldandUnderlineCharChar29pt">
    <w:name w:val="Style Bold and Underline Char Char2 + 9 pt"/>
    <w:rsid w:val="00557EFE"/>
    <w:rPr>
      <w:rFonts w:ascii="Times New Roman" w:hAnsi="Times New Roman"/>
      <w:b/>
      <w:bCs/>
      <w:noProof w:val="0"/>
      <w:sz w:val="20"/>
      <w:u w:val="single"/>
    </w:rPr>
  </w:style>
  <w:style w:type="character" w:customStyle="1" w:styleId="StyleUnderlineCharChar19pt">
    <w:name w:val="Style Underline Char Char1 + 9 pt"/>
    <w:rsid w:val="00557EF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57EF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57EFE"/>
    <w:rPr>
      <w:rFonts w:ascii="Georgia" w:eastAsia="Times New Roman" w:hAnsi="Georgia"/>
      <w:b/>
      <w:smallCaps/>
      <w:sz w:val="24"/>
      <w:szCs w:val="24"/>
      <w:u w:val="single"/>
    </w:rPr>
  </w:style>
  <w:style w:type="character" w:customStyle="1" w:styleId="CardTextCharChar">
    <w:name w:val="Card Text Char Char"/>
    <w:rsid w:val="00557EFE"/>
    <w:rPr>
      <w:rFonts w:ascii="Times New Roman" w:eastAsia="Times New Roman" w:hAnsi="Times New Roman" w:cs="Times New Roman"/>
      <w:sz w:val="20"/>
      <w:szCs w:val="20"/>
    </w:rPr>
  </w:style>
  <w:style w:type="character" w:customStyle="1" w:styleId="citeChar1">
    <w:name w:val="cite Char"/>
    <w:locked/>
    <w:rsid w:val="00557EF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557EF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557EFE"/>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557EFE"/>
    <w:rPr>
      <w:i/>
      <w:iCs/>
      <w:sz w:val="20"/>
      <w:u w:val="single"/>
    </w:rPr>
  </w:style>
  <w:style w:type="character" w:customStyle="1" w:styleId="HIGHLIGHT0">
    <w:name w:val="HIGHLIGHT"/>
    <w:uiPriority w:val="1"/>
    <w:rsid w:val="00557EF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557EFE"/>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557EFE"/>
    <w:rPr>
      <w:rFonts w:ascii="Times New Roman" w:eastAsia="Times New Roman" w:hAnsi="Times New Roman" w:cs="Times New Roman"/>
      <w:b/>
      <w:sz w:val="28"/>
    </w:rPr>
  </w:style>
  <w:style w:type="character" w:customStyle="1" w:styleId="FifthChar">
    <w:name w:val="Fifth Char"/>
    <w:link w:val="Fifth"/>
    <w:uiPriority w:val="99"/>
    <w:rsid w:val="00557EFE"/>
    <w:rPr>
      <w:rFonts w:ascii="Calibri" w:eastAsia="Calibri" w:hAnsi="Calibri"/>
      <w:sz w:val="22"/>
    </w:rPr>
  </w:style>
  <w:style w:type="paragraph" w:customStyle="1" w:styleId="Third">
    <w:name w:val="Third"/>
    <w:basedOn w:val="Normal"/>
    <w:link w:val="ThirdChar"/>
    <w:rsid w:val="00557EFE"/>
    <w:rPr>
      <w:rFonts w:ascii="Georgia" w:eastAsia="Times New Roman" w:hAnsi="Georgia"/>
      <w:b/>
      <w:u w:val="single"/>
      <w:lang w:val="x-none" w:eastAsia="x-none"/>
    </w:rPr>
  </w:style>
  <w:style w:type="character" w:customStyle="1" w:styleId="ThirdChar">
    <w:name w:val="Third Char"/>
    <w:link w:val="Third"/>
    <w:rsid w:val="00557EFE"/>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557EFE"/>
    <w:pPr>
      <w:widowControl w:val="0"/>
      <w:jc w:val="both"/>
      <w:outlineLvl w:val="1"/>
    </w:pPr>
    <w:rPr>
      <w:rFonts w:ascii="Times New Roman" w:eastAsia="Times New Roman" w:hAnsi="Times New Roman" w:cs="Times New Roman"/>
      <w:b/>
    </w:rPr>
  </w:style>
  <w:style w:type="character" w:customStyle="1" w:styleId="CardsCharChar">
    <w:name w:val="Cards Char Char"/>
    <w:rsid w:val="00557EFE"/>
    <w:rPr>
      <w:rFonts w:ascii="Times New Roman" w:eastAsia="Times New Roman" w:hAnsi="Times New Roman"/>
      <w:szCs w:val="24"/>
    </w:rPr>
  </w:style>
  <w:style w:type="character" w:customStyle="1" w:styleId="article-record-publication-volume-issue">
    <w:name w:val="article-record-publication-volume-issue"/>
    <w:rsid w:val="00557EFE"/>
  </w:style>
  <w:style w:type="character" w:customStyle="1" w:styleId="NothingCharChar">
    <w:name w:val="Nothing Char Char"/>
    <w:link w:val="NothingCharCharChar"/>
    <w:rsid w:val="00557EFE"/>
  </w:style>
  <w:style w:type="paragraph" w:customStyle="1" w:styleId="DebateUnderlineBoldChar">
    <w:name w:val="Debate Underline Bold Char"/>
    <w:basedOn w:val="Normal"/>
    <w:link w:val="DebateUnderlineBoldCharChar"/>
    <w:rsid w:val="00557EFE"/>
    <w:pPr>
      <w:jc w:val="both"/>
    </w:pPr>
    <w:rPr>
      <w:rFonts w:ascii="Georgia" w:eastAsia="Times New Roman" w:hAnsi="Georgia"/>
      <w:b/>
      <w:u w:val="thick"/>
    </w:rPr>
  </w:style>
  <w:style w:type="character" w:customStyle="1" w:styleId="DebateUnderlineBoldCharChar">
    <w:name w:val="Debate Underline Bold Char Char"/>
    <w:link w:val="DebateUnderlineBoldChar"/>
    <w:rsid w:val="00557EFE"/>
    <w:rPr>
      <w:rFonts w:ascii="Georgia" w:eastAsia="Times New Roman" w:hAnsi="Georgia"/>
      <w:b/>
      <w:sz w:val="22"/>
      <w:u w:val="thick"/>
    </w:rPr>
  </w:style>
  <w:style w:type="character" w:customStyle="1" w:styleId="resultbodyblack">
    <w:name w:val="resultbodyblack"/>
    <w:rsid w:val="00557EFE"/>
    <w:rPr>
      <w:rFonts w:cs="Times New Roman"/>
    </w:rPr>
  </w:style>
  <w:style w:type="paragraph" w:customStyle="1" w:styleId="bloctitles">
    <w:name w:val="bloc titles"/>
    <w:basedOn w:val="Heading1"/>
    <w:next w:val="Normal"/>
    <w:link w:val="bloctitlesChar"/>
    <w:autoRedefine/>
    <w:rsid w:val="00557EFE"/>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557EFE"/>
    <w:rPr>
      <w:rFonts w:ascii="Georgia" w:eastAsia="Malgun Gothic" w:hAnsi="Georgia" w:cs="Arial"/>
      <w:b/>
      <w:sz w:val="28"/>
      <w:szCs w:val="32"/>
      <w:u w:val="single"/>
    </w:rPr>
  </w:style>
  <w:style w:type="paragraph" w:customStyle="1" w:styleId="CiteSmallText">
    <w:name w:val="Cite Small Text"/>
    <w:basedOn w:val="Normal"/>
    <w:uiPriority w:val="99"/>
    <w:rsid w:val="00557EFE"/>
    <w:pPr>
      <w:widowControl w:val="0"/>
      <w:spacing w:after="200"/>
    </w:pPr>
    <w:rPr>
      <w:rFonts w:ascii="Helvetica Neue" w:hAnsi="Helvetica Neue"/>
      <w:b/>
      <w:sz w:val="18"/>
    </w:rPr>
  </w:style>
  <w:style w:type="character" w:customStyle="1" w:styleId="3TagCite">
    <w:name w:val="3 Tag/Cite"/>
    <w:rsid w:val="00557EFE"/>
    <w:rPr>
      <w:rFonts w:ascii="Times New Roman" w:hAnsi="Times New Roman"/>
      <w:b/>
    </w:rPr>
  </w:style>
  <w:style w:type="character" w:customStyle="1" w:styleId="4Qualifications">
    <w:name w:val="4 Qualifications"/>
    <w:rsid w:val="00557EFE"/>
    <w:rPr>
      <w:rFonts w:ascii="Times New Roman" w:hAnsi="Times New Roman"/>
      <w:sz w:val="19"/>
    </w:rPr>
  </w:style>
  <w:style w:type="character" w:customStyle="1" w:styleId="6Underlined">
    <w:name w:val="6 Underlined"/>
    <w:rsid w:val="00557EFE"/>
    <w:rPr>
      <w:rFonts w:ascii="Times New Roman" w:hAnsi="Times New Roman"/>
      <w:b/>
      <w:sz w:val="21"/>
      <w:u w:val="single"/>
    </w:rPr>
  </w:style>
  <w:style w:type="paragraph" w:customStyle="1" w:styleId="Cards1CharChar">
    <w:name w:val="Cards1 Char Char"/>
    <w:basedOn w:val="Normal"/>
    <w:link w:val="Cards1CharCharChar"/>
    <w:rsid w:val="00557EFE"/>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557EFE"/>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557EFE"/>
    <w:rPr>
      <w:u w:val="single"/>
    </w:rPr>
  </w:style>
  <w:style w:type="paragraph" w:customStyle="1" w:styleId="UnderlineCharCharCharCharCharCharChar">
    <w:name w:val="Underline Char Char Char Char Char Char Char"/>
    <w:basedOn w:val="Normal"/>
    <w:link w:val="UnderlineCharCharCharCharCharCharCharChar"/>
    <w:rsid w:val="00557EFE"/>
    <w:rPr>
      <w:rFonts w:asciiTheme="minorHAnsi" w:hAnsiTheme="minorHAnsi"/>
      <w:sz w:val="24"/>
      <w:u w:val="single"/>
    </w:rPr>
  </w:style>
  <w:style w:type="paragraph" w:customStyle="1" w:styleId="CitesCharChar">
    <w:name w:val="Cites Char Char"/>
    <w:next w:val="Normal"/>
    <w:link w:val="CitesCharCharChar"/>
    <w:rsid w:val="00557EFE"/>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557EFE"/>
    <w:rPr>
      <w:rFonts w:ascii="Times New Roman" w:eastAsia="Times New Roman" w:hAnsi="Times New Roman" w:cs="Times New Roman"/>
      <w:sz w:val="20"/>
    </w:rPr>
  </w:style>
  <w:style w:type="character" w:customStyle="1" w:styleId="nohighlighting">
    <w:name w:val="no highlighting"/>
    <w:rsid w:val="00557EF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557EFE"/>
    <w:rPr>
      <w:rFonts w:ascii="Cambria" w:hAnsi="Cambria" w:hint="default"/>
      <w:sz w:val="21"/>
      <w:u w:val="single"/>
    </w:rPr>
  </w:style>
  <w:style w:type="paragraph" w:customStyle="1" w:styleId="Swag">
    <w:name w:val="Swag"/>
    <w:basedOn w:val="Normal"/>
    <w:link w:val="SwagChar"/>
    <w:qFormat/>
    <w:rsid w:val="00557EFE"/>
    <w:rPr>
      <w:rFonts w:ascii="Georgia" w:hAnsi="Georgia"/>
      <w:color w:val="0000FF"/>
      <w:sz w:val="12"/>
      <w:u w:val="single"/>
    </w:rPr>
  </w:style>
  <w:style w:type="character" w:customStyle="1" w:styleId="SwagChar">
    <w:name w:val="Swag Char"/>
    <w:link w:val="Swag"/>
    <w:rsid w:val="00557EFE"/>
    <w:rPr>
      <w:rFonts w:ascii="Georgia" w:hAnsi="Georgia"/>
      <w:color w:val="0000FF"/>
      <w:sz w:val="12"/>
      <w:u w:val="single"/>
    </w:rPr>
  </w:style>
  <w:style w:type="paragraph" w:customStyle="1" w:styleId="StyleUnderlineTimesNewRoman1">
    <w:name w:val="Style Underline + Times New Roman1"/>
    <w:link w:val="StyleUnderlineTimesNewRoman1Char"/>
    <w:rsid w:val="00557EFE"/>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557EFE"/>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557EFE"/>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557EFE"/>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557EFE"/>
    <w:rPr>
      <w:rFonts w:ascii="Garamond" w:eastAsia="MS Mincho" w:hAnsi="Garamond"/>
    </w:rPr>
  </w:style>
  <w:style w:type="character" w:customStyle="1" w:styleId="StyleStyleCardTextLeft-075Right0Char">
    <w:name w:val="Style Style Card Text + Left:  -0.75&quot; + Right:  0&quot; Char"/>
    <w:link w:val="StyleStyleCardTextLeft-075Right0"/>
    <w:rsid w:val="00557EFE"/>
    <w:rPr>
      <w:rFonts w:ascii="Garamond" w:eastAsia="MS Mincho" w:hAnsi="Garamond"/>
      <w:sz w:val="22"/>
    </w:rPr>
  </w:style>
  <w:style w:type="character" w:customStyle="1" w:styleId="CharChar61">
    <w:name w:val="Char Char61"/>
    <w:rsid w:val="00557EFE"/>
    <w:rPr>
      <w:rFonts w:cs="Arial"/>
      <w:bCs/>
      <w:sz w:val="16"/>
      <w:szCs w:val="26"/>
      <w:lang w:val="en-US" w:eastAsia="en-US" w:bidi="ar-SA"/>
    </w:rPr>
  </w:style>
  <w:style w:type="character" w:customStyle="1" w:styleId="ListBulletChar">
    <w:name w:val="List Bullet Char"/>
    <w:link w:val="ListBullet"/>
    <w:uiPriority w:val="99"/>
    <w:rsid w:val="00557EFE"/>
    <w:rPr>
      <w:rFonts w:ascii="Calibri" w:eastAsia="Calibri" w:hAnsi="Calibri"/>
      <w:sz w:val="22"/>
    </w:rPr>
  </w:style>
  <w:style w:type="paragraph" w:customStyle="1" w:styleId="subhead10">
    <w:name w:val="subhead1"/>
    <w:basedOn w:val="Normal"/>
    <w:uiPriority w:val="99"/>
    <w:rsid w:val="00557EFE"/>
    <w:pPr>
      <w:spacing w:before="100" w:beforeAutospacing="1" w:after="100" w:afterAutospacing="1"/>
    </w:pPr>
    <w:rPr>
      <w:rFonts w:ascii="Georgia" w:eastAsia="Times New Roman" w:hAnsi="Georgia"/>
    </w:rPr>
  </w:style>
  <w:style w:type="character" w:customStyle="1" w:styleId="styledate">
    <w:name w:val="styledate"/>
    <w:rsid w:val="00557EFE"/>
  </w:style>
  <w:style w:type="character" w:customStyle="1" w:styleId="BoldandUnderlineChar1">
    <w:name w:val="Bold and Underline Char1"/>
    <w:rsid w:val="00557EFE"/>
    <w:rPr>
      <w:b/>
      <w:szCs w:val="24"/>
      <w:u w:val="single"/>
      <w:lang w:val="en-US" w:eastAsia="en-US" w:bidi="ar-SA"/>
    </w:rPr>
  </w:style>
  <w:style w:type="character" w:customStyle="1" w:styleId="BoldandUnderlineChar1Char2">
    <w:name w:val="Bold and Underline Char1 Char2"/>
    <w:rsid w:val="00557EFE"/>
    <w:rPr>
      <w:b/>
      <w:szCs w:val="24"/>
      <w:u w:val="single"/>
      <w:lang w:val="en-US" w:eastAsia="en-US" w:bidi="ar-SA"/>
    </w:rPr>
  </w:style>
  <w:style w:type="character" w:customStyle="1" w:styleId="BoldandUnderlineCharChar1">
    <w:name w:val="Bold and Underline Char Char1"/>
    <w:rsid w:val="00557EFE"/>
    <w:rPr>
      <w:b/>
      <w:szCs w:val="24"/>
      <w:u w:val="single"/>
      <w:lang w:val="en-US" w:eastAsia="en-US" w:bidi="ar-SA"/>
    </w:rPr>
  </w:style>
  <w:style w:type="character" w:customStyle="1" w:styleId="BoldandUnderlineChar6">
    <w:name w:val="Bold and Underline Char6"/>
    <w:rsid w:val="00557EFE"/>
    <w:rPr>
      <w:b/>
      <w:szCs w:val="24"/>
      <w:u w:val="single"/>
      <w:lang w:val="en-US" w:eastAsia="en-US" w:bidi="ar-SA"/>
    </w:rPr>
  </w:style>
  <w:style w:type="character" w:customStyle="1" w:styleId="title-link-wrapper">
    <w:name w:val="title-link-wrapper"/>
    <w:rsid w:val="00557EFE"/>
  </w:style>
  <w:style w:type="character" w:customStyle="1" w:styleId="medium-font">
    <w:name w:val="medium-font"/>
    <w:rsid w:val="00557EFE"/>
  </w:style>
  <w:style w:type="paragraph" w:customStyle="1" w:styleId="abstract">
    <w:name w:val="abstract"/>
    <w:basedOn w:val="Normal"/>
    <w:uiPriority w:val="99"/>
    <w:rsid w:val="00557EFE"/>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557EFE"/>
    <w:rPr>
      <w:rFonts w:ascii="Georgia" w:eastAsia="Times New Roman" w:hAnsi="Georgia"/>
      <w:b/>
      <w:bCs/>
      <w:u w:val="single"/>
    </w:rPr>
  </w:style>
  <w:style w:type="character" w:customStyle="1" w:styleId="StyleUnderlineChar11ptBold2Char">
    <w:name w:val="Style Underline Char + 11 pt Bold2 Char"/>
    <w:link w:val="StyleUnderlineChar11ptBold2"/>
    <w:rsid w:val="00557EFE"/>
    <w:rPr>
      <w:rFonts w:ascii="Georgia" w:eastAsia="Times New Roman" w:hAnsi="Georgia"/>
      <w:b/>
      <w:bCs/>
      <w:sz w:val="22"/>
      <w:u w:val="single"/>
    </w:rPr>
  </w:style>
  <w:style w:type="character" w:customStyle="1" w:styleId="ReallySamllTextChar">
    <w:name w:val="ReallySamllText Char"/>
    <w:rsid w:val="00557EF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557EFE"/>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557EFE"/>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557EFE"/>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557EFE"/>
    <w:rPr>
      <w:rFonts w:ascii="Georgia" w:eastAsia="Times New Roman" w:hAnsi="Georgia"/>
      <w:sz w:val="22"/>
      <w:u w:val="single"/>
    </w:rPr>
  </w:style>
  <w:style w:type="character" w:customStyle="1" w:styleId="style10">
    <w:name w:val="style1"/>
    <w:rsid w:val="00557EFE"/>
  </w:style>
  <w:style w:type="character" w:customStyle="1" w:styleId="pmtermsel">
    <w:name w:val="pmtermsel"/>
    <w:rsid w:val="00557EFE"/>
  </w:style>
  <w:style w:type="character" w:customStyle="1" w:styleId="showipapr">
    <w:name w:val="show_ipapr"/>
    <w:rsid w:val="00557EFE"/>
  </w:style>
  <w:style w:type="character" w:customStyle="1" w:styleId="dnindex">
    <w:name w:val="dnindex"/>
    <w:rsid w:val="00557EFE"/>
  </w:style>
  <w:style w:type="character" w:customStyle="1" w:styleId="23">
    <w:name w:val="23"/>
    <w:rsid w:val="00557EFE"/>
    <w:rPr>
      <w:rFonts w:ascii="Times New Roman" w:hAnsi="Times New Roman" w:cs="Arial"/>
      <w:bCs/>
      <w:sz w:val="20"/>
      <w:u w:val="single"/>
      <w:lang w:val="en-US" w:eastAsia="en-US" w:bidi="ar-SA"/>
    </w:rPr>
  </w:style>
  <w:style w:type="character" w:customStyle="1" w:styleId="33">
    <w:name w:val="33"/>
    <w:rsid w:val="00557EFE"/>
    <w:rPr>
      <w:rFonts w:ascii="Times New Roman" w:hAnsi="Times New Roman" w:cs="Arial"/>
      <w:b/>
      <w:bCs/>
      <w:sz w:val="20"/>
      <w:u w:val="single"/>
      <w:lang w:val="en-US" w:eastAsia="en-US" w:bidi="ar-SA"/>
    </w:rPr>
  </w:style>
  <w:style w:type="character" w:customStyle="1" w:styleId="55">
    <w:name w:val="55"/>
    <w:rsid w:val="00557EFE"/>
    <w:rPr>
      <w:rFonts w:cs="Arial"/>
      <w:bCs/>
      <w:sz w:val="20"/>
      <w:u w:val="single"/>
      <w:lang w:val="en-US" w:eastAsia="en-US" w:bidi="ar-SA"/>
    </w:rPr>
  </w:style>
  <w:style w:type="character" w:customStyle="1" w:styleId="authoraffil">
    <w:name w:val="authoraffil"/>
    <w:rsid w:val="00557EFE"/>
  </w:style>
  <w:style w:type="character" w:customStyle="1" w:styleId="CharChar8">
    <w:name w:val="Char Char8"/>
    <w:rsid w:val="00557EFE"/>
    <w:rPr>
      <w:rFonts w:ascii="Georgia" w:eastAsia="Times New Roman" w:hAnsi="Georgia"/>
      <w:b/>
      <w:bCs/>
      <w:sz w:val="30"/>
      <w:szCs w:val="28"/>
      <w:u w:val="single"/>
    </w:rPr>
  </w:style>
  <w:style w:type="character" w:customStyle="1" w:styleId="FontStyle13">
    <w:name w:val="Font Style13"/>
    <w:uiPriority w:val="99"/>
    <w:rsid w:val="00557EFE"/>
    <w:rPr>
      <w:rFonts w:ascii="Constantia" w:hAnsi="Constantia" w:cs="Constantia"/>
      <w:sz w:val="18"/>
      <w:szCs w:val="18"/>
    </w:rPr>
  </w:style>
  <w:style w:type="character" w:customStyle="1" w:styleId="TagsCharCharCharChar">
    <w:name w:val="Tags Char Char Char Char"/>
    <w:rsid w:val="00557EFE"/>
    <w:rPr>
      <w:rFonts w:ascii="Times New Roman" w:eastAsia="Times New Roman" w:hAnsi="Times New Roman" w:cs="Times New Roman"/>
      <w:b/>
      <w:sz w:val="24"/>
      <w:szCs w:val="24"/>
    </w:rPr>
  </w:style>
  <w:style w:type="character" w:customStyle="1" w:styleId="Citation1Char">
    <w:name w:val="Citation1 Char"/>
    <w:link w:val="Citation10"/>
    <w:locked/>
    <w:rsid w:val="00557EFE"/>
    <w:rPr>
      <w:rFonts w:ascii="Georgia" w:hAnsi="Georgia"/>
      <w:b/>
      <w:u w:val="single"/>
    </w:rPr>
  </w:style>
  <w:style w:type="paragraph" w:customStyle="1" w:styleId="Citation10">
    <w:name w:val="Citation1"/>
    <w:basedOn w:val="Normal"/>
    <w:link w:val="Citation1Char"/>
    <w:qFormat/>
    <w:rsid w:val="00557EFE"/>
    <w:rPr>
      <w:rFonts w:ascii="Georgia" w:hAnsi="Georgia"/>
      <w:b/>
      <w:sz w:val="24"/>
      <w:u w:val="single"/>
    </w:rPr>
  </w:style>
  <w:style w:type="character" w:customStyle="1" w:styleId="TaglineChar">
    <w:name w:val="Tagline Char"/>
    <w:link w:val="Tagline0"/>
    <w:locked/>
    <w:rsid w:val="00557EFE"/>
    <w:rPr>
      <w:rFonts w:ascii="Georgia" w:hAnsi="Georgia"/>
      <w:b/>
    </w:rPr>
  </w:style>
  <w:style w:type="paragraph" w:customStyle="1" w:styleId="Tagline0">
    <w:name w:val="Tagline"/>
    <w:basedOn w:val="Normal"/>
    <w:link w:val="TaglineChar"/>
    <w:qFormat/>
    <w:rsid w:val="00557EFE"/>
    <w:rPr>
      <w:rFonts w:ascii="Georgia" w:hAnsi="Georgia"/>
      <w:b/>
      <w:sz w:val="24"/>
    </w:rPr>
  </w:style>
  <w:style w:type="paragraph" w:customStyle="1" w:styleId="NothingCharCharChar">
    <w:name w:val="Nothing Char Char Char"/>
    <w:link w:val="NothingCharChar"/>
    <w:rsid w:val="00557EFE"/>
    <w:pPr>
      <w:jc w:val="both"/>
    </w:pPr>
  </w:style>
  <w:style w:type="paragraph" w:customStyle="1" w:styleId="StyleLeft021">
    <w:name w:val="Style Left:  0.2&quot;1"/>
    <w:basedOn w:val="Normal"/>
    <w:uiPriority w:val="99"/>
    <w:rsid w:val="00557EFE"/>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557EFE"/>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557EFE"/>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557EFE"/>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557EFE"/>
    <w:rPr>
      <w:rFonts w:ascii="Georgia" w:eastAsia="Times New Roman" w:hAnsi="Georgia"/>
      <w:sz w:val="22"/>
      <w:u w:val="single"/>
      <w:bdr w:val="single" w:sz="4" w:space="0" w:color="auto"/>
    </w:rPr>
  </w:style>
  <w:style w:type="character" w:customStyle="1" w:styleId="boldcitationChar">
    <w:name w:val="bold citation Char"/>
    <w:rsid w:val="00557EFE"/>
    <w:rPr>
      <w:rFonts w:ascii="Arial" w:hAnsi="Arial"/>
      <w:b/>
      <w:sz w:val="28"/>
      <w:szCs w:val="24"/>
      <w:u w:val="thick"/>
      <w:lang w:val="en-US" w:eastAsia="en-US" w:bidi="ar-SA"/>
    </w:rPr>
  </w:style>
  <w:style w:type="paragraph" w:customStyle="1" w:styleId="BlockTitle20">
    <w:name w:val="Block Title #2"/>
    <w:basedOn w:val="Normal"/>
    <w:uiPriority w:val="99"/>
    <w:rsid w:val="00557EFE"/>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557EFE"/>
    <w:rPr>
      <w:rFonts w:ascii="Georgia" w:hAnsi="Georgia"/>
      <w:b/>
    </w:rPr>
  </w:style>
  <w:style w:type="character" w:customStyle="1" w:styleId="BoldunderlineChar3">
    <w:name w:val="Bold/underline Char"/>
    <w:rsid w:val="00557EFE"/>
    <w:rPr>
      <w:rFonts w:eastAsia="SimSun"/>
      <w:b/>
      <w:noProof w:val="0"/>
      <w:sz w:val="24"/>
      <w:szCs w:val="24"/>
      <w:u w:val="single"/>
      <w:lang w:val="en-US" w:eastAsia="zh-CN" w:bidi="ar-SA"/>
    </w:rPr>
  </w:style>
  <w:style w:type="character" w:customStyle="1" w:styleId="underlinetextchar0">
    <w:name w:val="underlinetextchar"/>
    <w:rsid w:val="00557EFE"/>
  </w:style>
  <w:style w:type="character" w:customStyle="1" w:styleId="boldciteChar1">
    <w:name w:val="bold cite Char1"/>
    <w:rsid w:val="00557EFE"/>
    <w:rPr>
      <w:b/>
      <w:sz w:val="28"/>
      <w:u w:val="thick" w:color="000000"/>
    </w:rPr>
  </w:style>
  <w:style w:type="character" w:customStyle="1" w:styleId="tagCharCharChar1">
    <w:name w:val="tag Char Char Char1"/>
    <w:rsid w:val="00557EFE"/>
    <w:rPr>
      <w:b/>
      <w:sz w:val="24"/>
      <w:lang w:val="en-US" w:eastAsia="en-US" w:bidi="ar-SA"/>
    </w:rPr>
  </w:style>
  <w:style w:type="character" w:customStyle="1" w:styleId="underlinecardChar0">
    <w:name w:val="underline card Char"/>
    <w:rsid w:val="00557EFE"/>
    <w:rPr>
      <w:rFonts w:ascii="Arial" w:hAnsi="Arial"/>
      <w:sz w:val="18"/>
      <w:szCs w:val="24"/>
      <w:u w:val="single"/>
      <w:lang w:val="en-US" w:eastAsia="en-US" w:bidi="ar-SA"/>
    </w:rPr>
  </w:style>
  <w:style w:type="paragraph" w:customStyle="1" w:styleId="date-comments">
    <w:name w:val="date-comments"/>
    <w:basedOn w:val="Normal"/>
    <w:uiPriority w:val="99"/>
    <w:rsid w:val="00557EFE"/>
    <w:pPr>
      <w:spacing w:before="100" w:beforeAutospacing="1" w:after="100" w:afterAutospacing="1"/>
    </w:pPr>
    <w:rPr>
      <w:rFonts w:ascii="Times" w:hAnsi="Times"/>
      <w:szCs w:val="20"/>
    </w:rPr>
  </w:style>
  <w:style w:type="character" w:customStyle="1" w:styleId="articleauthor0">
    <w:name w:val="articleauthor"/>
    <w:rsid w:val="00557EFE"/>
  </w:style>
  <w:style w:type="character" w:customStyle="1" w:styleId="bodysubtoc">
    <w:name w:val="bodysubtoc"/>
    <w:rsid w:val="00557EFE"/>
  </w:style>
  <w:style w:type="character" w:customStyle="1" w:styleId="lefttitlesmaller">
    <w:name w:val="lefttitlesmaller"/>
    <w:rsid w:val="00557EFE"/>
  </w:style>
  <w:style w:type="character" w:customStyle="1" w:styleId="mb">
    <w:name w:val="mb"/>
    <w:rsid w:val="00557EFE"/>
  </w:style>
  <w:style w:type="character" w:customStyle="1" w:styleId="submitted-date">
    <w:name w:val="submitted-date"/>
    <w:rsid w:val="00557EFE"/>
  </w:style>
  <w:style w:type="character" w:customStyle="1" w:styleId="submitted-time">
    <w:name w:val="submitted-time"/>
    <w:rsid w:val="00557EFE"/>
  </w:style>
  <w:style w:type="character" w:customStyle="1" w:styleId="A20">
    <w:name w:val="A2"/>
    <w:uiPriority w:val="99"/>
    <w:rsid w:val="00557EFE"/>
    <w:rPr>
      <w:rFonts w:ascii="Sabon LT Std" w:hAnsi="Sabon LT Std" w:cs="Sabon LT Std" w:hint="default"/>
      <w:color w:val="000000"/>
      <w:sz w:val="15"/>
      <w:szCs w:val="15"/>
    </w:rPr>
  </w:style>
  <w:style w:type="character" w:customStyle="1" w:styleId="searchword">
    <w:name w:val="searchword"/>
    <w:rsid w:val="00557EFE"/>
  </w:style>
  <w:style w:type="paragraph" w:customStyle="1" w:styleId="Heading2Char2CharChar12">
    <w:name w:val="Heading 2 Char2 Char Char12"/>
    <w:aliases w:val="Char Char Char Char Char Char1 Char Char Char Char Char1,Char Char22"/>
    <w:next w:val="Normal"/>
    <w:uiPriority w:val="99"/>
    <w:rsid w:val="00557EFE"/>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557EFE"/>
    <w:rPr>
      <w:rFonts w:ascii="Times New Roman" w:hAnsi="Times New Roman" w:cs="Times New Roman"/>
      <w:sz w:val="18"/>
      <w:szCs w:val="18"/>
    </w:rPr>
  </w:style>
  <w:style w:type="character" w:customStyle="1" w:styleId="bylines">
    <w:name w:val="bylines"/>
    <w:basedOn w:val="DefaultParagraphFont"/>
    <w:rsid w:val="00557EFE"/>
  </w:style>
  <w:style w:type="character" w:customStyle="1" w:styleId="StyleStyleBoldUnderlineUnderlineIntenseEmphasis1apple-style-2">
    <w:name w:val="Style Style Bold UnderlineUnderlineIntense Emphasis1apple-style-...2"/>
    <w:basedOn w:val="DefaultParagraphFont"/>
    <w:rsid w:val="00557EFE"/>
    <w:rPr>
      <w:b w:val="0"/>
      <w:bCs/>
      <w:sz w:val="22"/>
      <w:u w:val="single"/>
    </w:rPr>
  </w:style>
  <w:style w:type="character" w:customStyle="1" w:styleId="FontStyle57">
    <w:name w:val="Font Style57"/>
    <w:rsid w:val="00557EFE"/>
    <w:rPr>
      <w:rFonts w:ascii="Georgia" w:hAnsi="Georgia" w:cs="Georgia"/>
      <w:b/>
      <w:bCs/>
      <w:sz w:val="14"/>
      <w:szCs w:val="14"/>
    </w:rPr>
  </w:style>
  <w:style w:type="character" w:customStyle="1" w:styleId="FontStyle89">
    <w:name w:val="Font Style89"/>
    <w:rsid w:val="00557EFE"/>
    <w:rPr>
      <w:rFonts w:ascii="Times New Roman" w:hAnsi="Times New Roman" w:cs="Times New Roman"/>
      <w:b/>
      <w:bCs/>
      <w:smallCaps/>
      <w:spacing w:val="40"/>
      <w:sz w:val="16"/>
      <w:szCs w:val="16"/>
    </w:rPr>
  </w:style>
  <w:style w:type="character" w:customStyle="1" w:styleId="style3Char0">
    <w:name w:val="style 3 Char"/>
    <w:rsid w:val="00557EFE"/>
    <w:rPr>
      <w:sz w:val="18"/>
      <w:szCs w:val="24"/>
      <w:lang w:val="en-US" w:eastAsia="en-US" w:bidi="ar-SA"/>
    </w:rPr>
  </w:style>
  <w:style w:type="paragraph" w:customStyle="1" w:styleId="003Cite">
    <w:name w:val="003Cite"/>
    <w:basedOn w:val="Normal"/>
    <w:qFormat/>
    <w:rsid w:val="00557EFE"/>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557EFE"/>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557EFE"/>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557EFE"/>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557EFE"/>
    <w:rPr>
      <w:rFonts w:ascii="Times New Roman" w:eastAsia="Times New Roman" w:hAnsi="Times New Roman" w:cs="Times New Roman"/>
      <w:sz w:val="22"/>
      <w:u w:val="thick"/>
      <w:lang w:val="x-none" w:eastAsia="x-none"/>
    </w:rPr>
  </w:style>
  <w:style w:type="character" w:customStyle="1" w:styleId="BlockHeadingsChar1">
    <w:name w:val="Block Headings Char1"/>
    <w:rsid w:val="00557EFE"/>
    <w:rPr>
      <w:b/>
      <w:caps/>
    </w:rPr>
  </w:style>
  <w:style w:type="character" w:customStyle="1" w:styleId="Longcite">
    <w:name w:val="Longcite"/>
    <w:rsid w:val="00557EFE"/>
    <w:rPr>
      <w:sz w:val="16"/>
    </w:rPr>
  </w:style>
  <w:style w:type="paragraph" w:customStyle="1" w:styleId="NormalUnderline0">
    <w:name w:val="Normal + Underline"/>
    <w:basedOn w:val="Normal"/>
    <w:link w:val="NormalUnderlineChar0"/>
    <w:rsid w:val="00557EFE"/>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557EFE"/>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557EFE"/>
    <w:rPr>
      <w:rFonts w:ascii="Bookman Old Style" w:hAnsi="Bookman Old Style" w:cs="Bookman Old Style"/>
      <w:sz w:val="16"/>
      <w:szCs w:val="16"/>
    </w:rPr>
  </w:style>
  <w:style w:type="character" w:customStyle="1" w:styleId="FontStyle17">
    <w:name w:val="Font Style17"/>
    <w:uiPriority w:val="99"/>
    <w:rsid w:val="00557EFE"/>
    <w:rPr>
      <w:rFonts w:ascii="Book Antiqua" w:hAnsi="Book Antiqua" w:cs="Book Antiqua"/>
      <w:i/>
      <w:iCs/>
      <w:spacing w:val="10"/>
      <w:sz w:val="22"/>
      <w:szCs w:val="22"/>
    </w:rPr>
  </w:style>
  <w:style w:type="character" w:customStyle="1" w:styleId="FontStyle329">
    <w:name w:val="Font Style329"/>
    <w:basedOn w:val="DefaultParagraphFont"/>
    <w:uiPriority w:val="99"/>
    <w:rsid w:val="00557EFE"/>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557EFE"/>
    <w:rPr>
      <w:color w:val="2B579A"/>
      <w:shd w:val="clear" w:color="auto" w:fill="E6E6E6"/>
    </w:rPr>
  </w:style>
  <w:style w:type="character" w:customStyle="1" w:styleId="UnresolvedMention3">
    <w:name w:val="Unresolved Mention3"/>
    <w:basedOn w:val="DefaultParagraphFont"/>
    <w:uiPriority w:val="99"/>
    <w:unhideWhenUsed/>
    <w:rsid w:val="00557EFE"/>
    <w:rPr>
      <w:color w:val="808080"/>
      <w:shd w:val="clear" w:color="auto" w:fill="E6E6E6"/>
    </w:rPr>
  </w:style>
  <w:style w:type="character" w:customStyle="1" w:styleId="m-895152127622952443gmail-style13ptbold">
    <w:name w:val="m_-895152127622952443gmail-style13ptbold"/>
    <w:basedOn w:val="DefaultParagraphFont"/>
    <w:rsid w:val="00557EFE"/>
  </w:style>
  <w:style w:type="character" w:customStyle="1" w:styleId="m4133802843404377303gmail-style13ptbold">
    <w:name w:val="m_4133802843404377303gmail-style13ptbold"/>
    <w:basedOn w:val="DefaultParagraphFont"/>
    <w:rsid w:val="00557EFE"/>
  </w:style>
  <w:style w:type="character" w:customStyle="1" w:styleId="m4133802843404377303gmail-styleunderline">
    <w:name w:val="m_4133802843404377303gmail-styleunderline"/>
    <w:basedOn w:val="DefaultParagraphFont"/>
    <w:rsid w:val="00557EFE"/>
  </w:style>
  <w:style w:type="character" w:customStyle="1" w:styleId="m1864609289044096952gmail-style13ptbold">
    <w:name w:val="m_1864609289044096952gmail-style13ptbold"/>
    <w:basedOn w:val="DefaultParagraphFont"/>
    <w:rsid w:val="00557EFE"/>
  </w:style>
  <w:style w:type="character" w:customStyle="1" w:styleId="m-2434640214339110092gmail-style13ptbold">
    <w:name w:val="m_-2434640214339110092gmail-style13ptbold"/>
    <w:basedOn w:val="DefaultParagraphFont"/>
    <w:rsid w:val="00557EFE"/>
  </w:style>
  <w:style w:type="character" w:customStyle="1" w:styleId="m-2434640214339110092gmail-styleunderline">
    <w:name w:val="m_-2434640214339110092gmail-styleunderline"/>
    <w:basedOn w:val="DefaultParagraphFont"/>
    <w:rsid w:val="00557EFE"/>
  </w:style>
  <w:style w:type="character" w:customStyle="1" w:styleId="hvr">
    <w:name w:val="hvr"/>
    <w:basedOn w:val="DefaultParagraphFont"/>
    <w:rsid w:val="00557EFE"/>
  </w:style>
  <w:style w:type="character" w:customStyle="1" w:styleId="m-3350902899047358468gmail-styleunderline">
    <w:name w:val="m_-3350902899047358468gmail-styleunderline"/>
    <w:basedOn w:val="DefaultParagraphFont"/>
    <w:rsid w:val="00557EFE"/>
  </w:style>
  <w:style w:type="paragraph" w:customStyle="1" w:styleId="Style5pt">
    <w:name w:val="Style 5 pt"/>
    <w:basedOn w:val="Normal"/>
    <w:link w:val="Style5ptChar"/>
    <w:rsid w:val="00557EFE"/>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557EFE"/>
    <w:rPr>
      <w:rFonts w:ascii="Calibri" w:eastAsia="Times New Roman" w:hAnsi="Calibri"/>
      <w:sz w:val="10"/>
      <w:szCs w:val="10"/>
    </w:rPr>
  </w:style>
  <w:style w:type="character" w:customStyle="1" w:styleId="m462447500549623171gmail-style13ptbold">
    <w:name w:val="m_462447500549623171gmail-style13ptbold"/>
    <w:basedOn w:val="DefaultParagraphFont"/>
    <w:rsid w:val="00557EFE"/>
  </w:style>
  <w:style w:type="paragraph" w:customStyle="1" w:styleId="m462447500549623171gmail-msonormal">
    <w:name w:val="m_462447500549623171gmail-msonormal"/>
    <w:basedOn w:val="Normal"/>
    <w:uiPriority w:val="99"/>
    <w:rsid w:val="00557EFE"/>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557EFE"/>
  </w:style>
  <w:style w:type="character" w:customStyle="1" w:styleId="SmallerReal">
    <w:name w:val="SmallerReal"/>
    <w:basedOn w:val="DefaultParagraphFont"/>
    <w:uiPriority w:val="1"/>
    <w:qFormat/>
    <w:rsid w:val="00557EFE"/>
    <w:rPr>
      <w:rFonts w:ascii="Garamond" w:hAnsi="Garamond" w:hint="default"/>
      <w:sz w:val="16"/>
    </w:rPr>
  </w:style>
  <w:style w:type="paragraph" w:styleId="HTMLAddress">
    <w:name w:val="HTML Address"/>
    <w:basedOn w:val="Normal"/>
    <w:link w:val="HTMLAddressChar"/>
    <w:uiPriority w:val="99"/>
    <w:semiHidden/>
    <w:unhideWhenUsed/>
    <w:rsid w:val="00557EFE"/>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557EFE"/>
    <w:rPr>
      <w:rFonts w:ascii="Times New Roman" w:eastAsia="Times New Roman" w:hAnsi="Times New Roman" w:cs="Times New Roman"/>
      <w:i/>
      <w:iCs/>
      <w:sz w:val="22"/>
    </w:rPr>
  </w:style>
  <w:style w:type="character" w:customStyle="1" w:styleId="separator">
    <w:name w:val="separator"/>
    <w:basedOn w:val="DefaultParagraphFont"/>
    <w:rsid w:val="00557EFE"/>
  </w:style>
  <w:style w:type="paragraph" w:customStyle="1" w:styleId="dek">
    <w:name w:val="dek"/>
    <w:basedOn w:val="Normal"/>
    <w:uiPriority w:val="99"/>
    <w:rsid w:val="00557EFE"/>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557EFE"/>
  </w:style>
  <w:style w:type="character" w:customStyle="1" w:styleId="serialtitle">
    <w:name w:val="serial_title"/>
    <w:basedOn w:val="DefaultParagraphFont"/>
    <w:rsid w:val="00557EFE"/>
  </w:style>
  <w:style w:type="character" w:customStyle="1" w:styleId="volumeissue">
    <w:name w:val="volume_issue"/>
    <w:basedOn w:val="DefaultParagraphFont"/>
    <w:rsid w:val="00557EFE"/>
  </w:style>
  <w:style w:type="character" w:customStyle="1" w:styleId="pagerange">
    <w:name w:val="page_range"/>
    <w:basedOn w:val="DefaultParagraphFont"/>
    <w:rsid w:val="00557EFE"/>
  </w:style>
  <w:style w:type="character" w:customStyle="1" w:styleId="doilink">
    <w:name w:val="doi_link"/>
    <w:basedOn w:val="DefaultParagraphFont"/>
    <w:rsid w:val="00557EFE"/>
  </w:style>
  <w:style w:type="paragraph" w:customStyle="1" w:styleId="para">
    <w:name w:val="para"/>
    <w:basedOn w:val="Normal"/>
    <w:rsid w:val="00557EFE"/>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557EFE"/>
  </w:style>
  <w:style w:type="character" w:customStyle="1" w:styleId="internalref">
    <w:name w:val="internalref"/>
    <w:basedOn w:val="DefaultParagraphFont"/>
    <w:rsid w:val="00557EFE"/>
  </w:style>
  <w:style w:type="character" w:customStyle="1" w:styleId="articlepage-articlebody-firstletter">
    <w:name w:val="articlepage-articlebody-firstletter"/>
    <w:basedOn w:val="DefaultParagraphFont"/>
    <w:rsid w:val="00557EFE"/>
  </w:style>
  <w:style w:type="character" w:customStyle="1" w:styleId="m-2745674872889869693gmail-style13ptbold">
    <w:name w:val="m_-2745674872889869693gmail-style13ptbold"/>
    <w:basedOn w:val="DefaultParagraphFont"/>
    <w:rsid w:val="00557EFE"/>
  </w:style>
  <w:style w:type="character" w:customStyle="1" w:styleId="m-2745674872889869693gmail-styleunderline">
    <w:name w:val="m_-2745674872889869693gmail-styleunderline"/>
    <w:basedOn w:val="DefaultParagraphFont"/>
    <w:rsid w:val="00557EFE"/>
  </w:style>
  <w:style w:type="character" w:customStyle="1" w:styleId="UnresolvedMention31">
    <w:name w:val="Unresolved Mention31"/>
    <w:basedOn w:val="DefaultParagraphFont"/>
    <w:uiPriority w:val="99"/>
    <w:semiHidden/>
    <w:unhideWhenUsed/>
    <w:rsid w:val="00557EFE"/>
    <w:rPr>
      <w:color w:val="808080"/>
      <w:shd w:val="clear" w:color="auto" w:fill="E6E6E6"/>
    </w:rPr>
  </w:style>
  <w:style w:type="character" w:customStyle="1" w:styleId="UnresolvedMention4">
    <w:name w:val="Unresolved Mention4"/>
    <w:basedOn w:val="DefaultParagraphFont"/>
    <w:uiPriority w:val="99"/>
    <w:semiHidden/>
    <w:unhideWhenUsed/>
    <w:rsid w:val="00557EFE"/>
    <w:rPr>
      <w:color w:val="808080"/>
      <w:shd w:val="clear" w:color="auto" w:fill="E6E6E6"/>
    </w:rPr>
  </w:style>
  <w:style w:type="character" w:customStyle="1" w:styleId="m-8082899869479211226gmail-styleunderline">
    <w:name w:val="m_-8082899869479211226gmail-styleunderline"/>
    <w:basedOn w:val="DefaultParagraphFont"/>
    <w:rsid w:val="00557EFE"/>
  </w:style>
  <w:style w:type="paragraph" w:customStyle="1" w:styleId="NoteLevel23">
    <w:name w:val="Note Level 23"/>
    <w:basedOn w:val="Normal"/>
    <w:next w:val="Normal"/>
    <w:uiPriority w:val="99"/>
    <w:qFormat/>
    <w:rsid w:val="00557EFE"/>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557EFE"/>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557EFE"/>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557EFE"/>
    <w:rPr>
      <w:color w:val="605E5C"/>
      <w:shd w:val="clear" w:color="auto" w:fill="E1DFDD"/>
    </w:rPr>
  </w:style>
  <w:style w:type="character" w:customStyle="1" w:styleId="UnresolvedMention6">
    <w:name w:val="Unresolved Mention6"/>
    <w:basedOn w:val="DefaultParagraphFont"/>
    <w:uiPriority w:val="99"/>
    <w:semiHidden/>
    <w:unhideWhenUsed/>
    <w:rsid w:val="00557EFE"/>
    <w:rPr>
      <w:color w:val="605E5C"/>
      <w:shd w:val="clear" w:color="auto" w:fill="E1DFDD"/>
    </w:rPr>
  </w:style>
  <w:style w:type="character" w:customStyle="1" w:styleId="footnote">
    <w:name w:val="footnote"/>
    <w:basedOn w:val="DefaultParagraphFont"/>
    <w:rsid w:val="00557EFE"/>
  </w:style>
  <w:style w:type="character" w:customStyle="1" w:styleId="hubidentifier">
    <w:name w:val="hub_identifier"/>
    <w:basedOn w:val="DefaultParagraphFont"/>
    <w:rsid w:val="00557EFE"/>
  </w:style>
  <w:style w:type="paragraph" w:customStyle="1" w:styleId="standardeinzug">
    <w:name w:val="standardeinzug"/>
    <w:basedOn w:val="Normal"/>
    <w:rsid w:val="00557EFE"/>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557EFE"/>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557EFE"/>
  </w:style>
  <w:style w:type="paragraph" w:customStyle="1" w:styleId="entrefilet">
    <w:name w:val="entrefilet"/>
    <w:basedOn w:val="Normal"/>
    <w:rsid w:val="00557EFE"/>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557EFE"/>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557EFE"/>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557EFE"/>
  </w:style>
  <w:style w:type="character" w:customStyle="1" w:styleId="m-268162420547309261gmail-stylestylebold12pt">
    <w:name w:val="m_-268162420547309261gmail-stylestylebold12pt"/>
    <w:basedOn w:val="DefaultParagraphFont"/>
    <w:rsid w:val="00557EFE"/>
  </w:style>
  <w:style w:type="character" w:customStyle="1" w:styleId="m-268162420547309261gmail-styleboldunderline">
    <w:name w:val="m_-268162420547309261gmail-styleboldunderline"/>
    <w:basedOn w:val="DefaultParagraphFont"/>
    <w:rsid w:val="00557EFE"/>
  </w:style>
  <w:style w:type="character" w:customStyle="1" w:styleId="m-5621139387307470627gmail-style13ptbold">
    <w:name w:val="m_-5621139387307470627gmail-style13ptbold"/>
    <w:basedOn w:val="DefaultParagraphFont"/>
    <w:rsid w:val="00557EFE"/>
  </w:style>
  <w:style w:type="character" w:customStyle="1" w:styleId="m-5621139387307470627gmail-styleunderline">
    <w:name w:val="m_-5621139387307470627gmail-styleunderline"/>
    <w:basedOn w:val="DefaultParagraphFont"/>
    <w:rsid w:val="00557EFE"/>
  </w:style>
  <w:style w:type="character" w:customStyle="1" w:styleId="m-4930835733434609408gmail-style13ptbold">
    <w:name w:val="m_-4930835733434609408gmail-style13ptbold"/>
    <w:basedOn w:val="DefaultParagraphFont"/>
    <w:rsid w:val="00557EFE"/>
  </w:style>
  <w:style w:type="character" w:customStyle="1" w:styleId="m-4930835733434609408gmail-styleunderline">
    <w:name w:val="m_-4930835733434609408gmail-styleunderline"/>
    <w:basedOn w:val="DefaultParagraphFont"/>
    <w:rsid w:val="00557EFE"/>
  </w:style>
  <w:style w:type="character" w:customStyle="1" w:styleId="m-2456650549122369157gmail-style13ptbold">
    <w:name w:val="m_-2456650549122369157gmail-style13ptbold"/>
    <w:basedOn w:val="DefaultParagraphFont"/>
    <w:rsid w:val="00557EFE"/>
  </w:style>
  <w:style w:type="character" w:customStyle="1" w:styleId="m-2456650549122369157gmail-styleunderline">
    <w:name w:val="m_-2456650549122369157gmail-styleunderline"/>
    <w:basedOn w:val="DefaultParagraphFont"/>
    <w:rsid w:val="00557EFE"/>
  </w:style>
  <w:style w:type="paragraph" w:customStyle="1" w:styleId="paragraph">
    <w:name w:val="paragraph"/>
    <w:basedOn w:val="Normal"/>
    <w:rsid w:val="00557EFE"/>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557EFE"/>
  </w:style>
  <w:style w:type="character" w:customStyle="1" w:styleId="eop">
    <w:name w:val="eop"/>
    <w:basedOn w:val="DefaultParagraphFont"/>
    <w:rsid w:val="00557EFE"/>
  </w:style>
  <w:style w:type="character" w:customStyle="1" w:styleId="spellingerror">
    <w:name w:val="spellingerror"/>
    <w:basedOn w:val="DefaultParagraphFont"/>
    <w:rsid w:val="00557EFE"/>
  </w:style>
  <w:style w:type="character" w:customStyle="1" w:styleId="credit-label">
    <w:name w:val="credit-label"/>
    <w:basedOn w:val="DefaultParagraphFont"/>
    <w:rsid w:val="00557EFE"/>
  </w:style>
  <w:style w:type="character" w:customStyle="1" w:styleId="credit-text">
    <w:name w:val="credit-text"/>
    <w:basedOn w:val="DefaultParagraphFont"/>
    <w:rsid w:val="00557EFE"/>
  </w:style>
  <w:style w:type="character" w:customStyle="1" w:styleId="s1">
    <w:name w:val="s1"/>
    <w:basedOn w:val="DefaultParagraphFont"/>
    <w:rsid w:val="00557EFE"/>
  </w:style>
  <w:style w:type="paragraph" w:customStyle="1" w:styleId="p3">
    <w:name w:val="p3"/>
    <w:basedOn w:val="Normal"/>
    <w:rsid w:val="00557EFE"/>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557EFE"/>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557EFE"/>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557EFE"/>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557EFE"/>
  </w:style>
  <w:style w:type="character" w:customStyle="1" w:styleId="a-size-base-plus">
    <w:name w:val="a-size-base-plus"/>
    <w:basedOn w:val="DefaultParagraphFont"/>
    <w:rsid w:val="00557EFE"/>
  </w:style>
  <w:style w:type="character" w:customStyle="1" w:styleId="title-text">
    <w:name w:val="title-text"/>
    <w:basedOn w:val="DefaultParagraphFont"/>
    <w:rsid w:val="00557EFE"/>
  </w:style>
  <w:style w:type="character" w:customStyle="1" w:styleId="sr-only">
    <w:name w:val="sr-only"/>
    <w:basedOn w:val="DefaultParagraphFont"/>
    <w:rsid w:val="00557EFE"/>
  </w:style>
  <w:style w:type="character" w:customStyle="1" w:styleId="contribdegrees">
    <w:name w:val="contribdegrees"/>
    <w:basedOn w:val="DefaultParagraphFont"/>
    <w:rsid w:val="00557EFE"/>
  </w:style>
  <w:style w:type="character" w:customStyle="1" w:styleId="facultytitle">
    <w:name w:val="faculty_title"/>
    <w:basedOn w:val="DefaultParagraphFont"/>
    <w:rsid w:val="00557EFE"/>
  </w:style>
  <w:style w:type="character" w:customStyle="1" w:styleId="textexposedshow">
    <w:name w:val="text_exposed_show"/>
    <w:basedOn w:val="DefaultParagraphFont"/>
    <w:rsid w:val="00557EFE"/>
  </w:style>
  <w:style w:type="character" w:customStyle="1" w:styleId="nlmattrib">
    <w:name w:val="nlm_attrib"/>
    <w:basedOn w:val="DefaultParagraphFont"/>
    <w:rsid w:val="00557EFE"/>
  </w:style>
  <w:style w:type="character" w:customStyle="1" w:styleId="ref-lnk">
    <w:name w:val="ref-lnk"/>
    <w:basedOn w:val="DefaultParagraphFont"/>
    <w:rsid w:val="00557EFE"/>
  </w:style>
  <w:style w:type="character" w:customStyle="1" w:styleId="ref-overlay">
    <w:name w:val="ref-overlay"/>
    <w:basedOn w:val="DefaultParagraphFont"/>
    <w:rsid w:val="00557EFE"/>
  </w:style>
  <w:style w:type="character" w:customStyle="1" w:styleId="ref-fn-p">
    <w:name w:val="ref-fn-p"/>
    <w:basedOn w:val="DefaultParagraphFont"/>
    <w:rsid w:val="00557EFE"/>
  </w:style>
  <w:style w:type="character" w:customStyle="1" w:styleId="nlmarticle-title">
    <w:name w:val="nlm_article-title"/>
    <w:basedOn w:val="DefaultParagraphFont"/>
    <w:rsid w:val="00557EFE"/>
  </w:style>
  <w:style w:type="character" w:customStyle="1" w:styleId="specialtitle">
    <w:name w:val="specialtitle"/>
    <w:basedOn w:val="DefaultParagraphFont"/>
    <w:rsid w:val="00557EFE"/>
  </w:style>
  <w:style w:type="paragraph" w:customStyle="1" w:styleId="ng-scope">
    <w:name w:val="ng-scope"/>
    <w:basedOn w:val="Normal"/>
    <w:rsid w:val="00557EFE"/>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557EFE"/>
  </w:style>
  <w:style w:type="character" w:customStyle="1" w:styleId="nlmgiven-names">
    <w:name w:val="nlm_given-names"/>
    <w:basedOn w:val="DefaultParagraphFont"/>
    <w:rsid w:val="00557EFE"/>
  </w:style>
  <w:style w:type="character" w:customStyle="1" w:styleId="nlmyear">
    <w:name w:val="nlm_year"/>
    <w:basedOn w:val="DefaultParagraphFont"/>
    <w:rsid w:val="00557EFE"/>
  </w:style>
  <w:style w:type="character" w:customStyle="1" w:styleId="nlmpublisher-loc">
    <w:name w:val="nlm_publisher-loc"/>
    <w:basedOn w:val="DefaultParagraphFont"/>
    <w:rsid w:val="00557EFE"/>
  </w:style>
  <w:style w:type="character" w:customStyle="1" w:styleId="nlmpublisher-name">
    <w:name w:val="nlm_publisher-name"/>
    <w:basedOn w:val="DefaultParagraphFont"/>
    <w:rsid w:val="00557EFE"/>
  </w:style>
  <w:style w:type="character" w:customStyle="1" w:styleId="ref-links">
    <w:name w:val="ref-links"/>
    <w:basedOn w:val="DefaultParagraphFont"/>
    <w:rsid w:val="00557EFE"/>
  </w:style>
  <w:style w:type="character" w:customStyle="1" w:styleId="xlinks-container">
    <w:name w:val="xlinks-container"/>
    <w:basedOn w:val="DefaultParagraphFont"/>
    <w:rsid w:val="00557EFE"/>
  </w:style>
  <w:style w:type="character" w:customStyle="1" w:styleId="googlescholar-container">
    <w:name w:val="googlescholar-container"/>
    <w:basedOn w:val="DefaultParagraphFont"/>
    <w:rsid w:val="00557EFE"/>
  </w:style>
  <w:style w:type="character" w:customStyle="1" w:styleId="nlmfpage">
    <w:name w:val="nlm_fpage"/>
    <w:basedOn w:val="DefaultParagraphFont"/>
    <w:rsid w:val="00557EFE"/>
  </w:style>
  <w:style w:type="character" w:customStyle="1" w:styleId="nlmlpage">
    <w:name w:val="nlm_lpage"/>
    <w:basedOn w:val="DefaultParagraphFont"/>
    <w:rsid w:val="00557EFE"/>
  </w:style>
  <w:style w:type="character" w:customStyle="1" w:styleId="supnum">
    <w:name w:val="supnum"/>
    <w:basedOn w:val="DefaultParagraphFont"/>
    <w:rsid w:val="00557EFE"/>
  </w:style>
  <w:style w:type="character" w:customStyle="1" w:styleId="pre">
    <w:name w:val="pre"/>
    <w:basedOn w:val="DefaultParagraphFont"/>
    <w:rsid w:val="00557EFE"/>
  </w:style>
  <w:style w:type="paragraph" w:customStyle="1" w:styleId="kp">
    <w:name w:val="kp"/>
    <w:basedOn w:val="Normal"/>
    <w:rsid w:val="00557EFE"/>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557EFE"/>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557EFE"/>
    <w:rPr>
      <w:rFonts w:ascii="Times New Roman" w:eastAsia="Times New Roman" w:hAnsi="Times New Roman" w:cs="Times New Roman"/>
      <w:color w:val="000000"/>
      <w:sz w:val="16"/>
      <w:szCs w:val="22"/>
    </w:rPr>
  </w:style>
  <w:style w:type="character" w:customStyle="1" w:styleId="footnotemark">
    <w:name w:val="footnote mark"/>
    <w:hidden/>
    <w:rsid w:val="00557EFE"/>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557EFE"/>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557EFE"/>
  </w:style>
  <w:style w:type="character" w:customStyle="1" w:styleId="FontStyle40">
    <w:name w:val="Font Style40"/>
    <w:basedOn w:val="DefaultParagraphFont"/>
    <w:uiPriority w:val="99"/>
    <w:rsid w:val="00557EFE"/>
    <w:rPr>
      <w:rFonts w:ascii="Cambria" w:hAnsi="Cambria" w:cs="Cambria"/>
      <w:i/>
      <w:iCs/>
      <w:sz w:val="22"/>
      <w:szCs w:val="22"/>
    </w:rPr>
  </w:style>
  <w:style w:type="character" w:customStyle="1" w:styleId="FontStyle42">
    <w:name w:val="Font Style42"/>
    <w:basedOn w:val="DefaultParagraphFont"/>
    <w:uiPriority w:val="99"/>
    <w:rsid w:val="00557EFE"/>
    <w:rPr>
      <w:rFonts w:ascii="Cambria" w:hAnsi="Cambria" w:cs="Cambria"/>
      <w:sz w:val="22"/>
      <w:szCs w:val="22"/>
    </w:rPr>
  </w:style>
  <w:style w:type="paragraph" w:customStyle="1" w:styleId="Style17">
    <w:name w:val="Style17"/>
    <w:basedOn w:val="Normal"/>
    <w:uiPriority w:val="99"/>
    <w:rsid w:val="00557EFE"/>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557EFE"/>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557EFE"/>
    <w:rPr>
      <w:rFonts w:cs="Times New Roman"/>
      <w:sz w:val="24"/>
      <w:u w:val="single"/>
    </w:rPr>
  </w:style>
  <w:style w:type="character" w:customStyle="1" w:styleId="CardChar10">
    <w:name w:val="Card Char1"/>
    <w:rsid w:val="00557EFE"/>
    <w:rPr>
      <w:lang w:val="en-US" w:eastAsia="en-US" w:bidi="ar-SA"/>
    </w:rPr>
  </w:style>
  <w:style w:type="character" w:customStyle="1" w:styleId="tChar">
    <w:name w:val="t Char"/>
    <w:rsid w:val="00557EFE"/>
    <w:rPr>
      <w:rFonts w:ascii="Georgia" w:eastAsia="Times New Roman" w:hAnsi="Georgia" w:cs="Calibri"/>
      <w:b/>
      <w:lang w:val="x-none" w:eastAsia="x-none"/>
    </w:rPr>
  </w:style>
  <w:style w:type="character" w:customStyle="1" w:styleId="m-2054744658166780348cite">
    <w:name w:val="m_-2054744658166780348cite"/>
    <w:rsid w:val="00557EFE"/>
  </w:style>
  <w:style w:type="paragraph" w:customStyle="1" w:styleId="Second">
    <w:name w:val="Second"/>
    <w:basedOn w:val="Normal"/>
    <w:rsid w:val="00557EFE"/>
    <w:rPr>
      <w:rFonts w:eastAsia="Calibri"/>
      <w:b/>
      <w:caps/>
      <w:szCs w:val="20"/>
    </w:rPr>
  </w:style>
  <w:style w:type="character" w:customStyle="1" w:styleId="gmail-m5226785990326652285gmail-style13ptbold">
    <w:name w:val="gmail-m_5226785990326652285gmail-style13ptbold"/>
    <w:basedOn w:val="DefaultParagraphFont"/>
    <w:rsid w:val="00557EFE"/>
  </w:style>
  <w:style w:type="character" w:customStyle="1" w:styleId="gmail-m5226785990326652285gmail-styleunderline">
    <w:name w:val="gmail-m_5226785990326652285gmail-styleunderline"/>
    <w:basedOn w:val="DefaultParagraphFont"/>
    <w:rsid w:val="00557EFE"/>
  </w:style>
  <w:style w:type="character" w:customStyle="1" w:styleId="balancedheadline">
    <w:name w:val="balancedheadline"/>
    <w:basedOn w:val="DefaultParagraphFont"/>
    <w:rsid w:val="00557EFE"/>
  </w:style>
  <w:style w:type="character" w:customStyle="1" w:styleId="author-ref">
    <w:name w:val="author-ref"/>
    <w:basedOn w:val="DefaultParagraphFont"/>
    <w:rsid w:val="00557EFE"/>
  </w:style>
  <w:style w:type="paragraph" w:customStyle="1" w:styleId="u-mb-2">
    <w:name w:val="u-mb-2"/>
    <w:basedOn w:val="Normal"/>
    <w:rsid w:val="00557EFE"/>
    <w:pPr>
      <w:spacing w:before="100" w:beforeAutospacing="1" w:after="100" w:afterAutospacing="1"/>
    </w:pPr>
    <w:rPr>
      <w:rFonts w:eastAsia="Times New Roman"/>
    </w:rPr>
  </w:style>
  <w:style w:type="character" w:customStyle="1" w:styleId="authorsname">
    <w:name w:val="authors__name"/>
    <w:basedOn w:val="DefaultParagraphFont"/>
    <w:rsid w:val="00557EFE"/>
  </w:style>
  <w:style w:type="character" w:customStyle="1" w:styleId="authorscontact">
    <w:name w:val="authors__contact"/>
    <w:basedOn w:val="DefaultParagraphFont"/>
    <w:rsid w:val="00557EFE"/>
  </w:style>
  <w:style w:type="character" w:customStyle="1" w:styleId="affiliationdepartment">
    <w:name w:val="affiliation__department"/>
    <w:basedOn w:val="DefaultParagraphFont"/>
    <w:rsid w:val="00557EFE"/>
  </w:style>
  <w:style w:type="character" w:customStyle="1" w:styleId="affiliationname">
    <w:name w:val="affiliation__name"/>
    <w:basedOn w:val="DefaultParagraphFont"/>
    <w:rsid w:val="00557EFE"/>
  </w:style>
  <w:style w:type="character" w:customStyle="1" w:styleId="affiliationcity">
    <w:name w:val="affiliation__city"/>
    <w:basedOn w:val="DefaultParagraphFont"/>
    <w:rsid w:val="00557EFE"/>
  </w:style>
  <w:style w:type="character" w:customStyle="1" w:styleId="affiliationcountry">
    <w:name w:val="affiliation__country"/>
    <w:basedOn w:val="DefaultParagraphFont"/>
    <w:rsid w:val="00557EFE"/>
  </w:style>
  <w:style w:type="character" w:customStyle="1" w:styleId="journaltitle">
    <w:name w:val="journaltitle"/>
    <w:basedOn w:val="DefaultParagraphFont"/>
    <w:rsid w:val="00557EFE"/>
  </w:style>
  <w:style w:type="paragraph" w:customStyle="1" w:styleId="nav-linksstylessectiontitle-sc-1tike8v-3">
    <w:name w:val="nav-linksstyles__sectiontitle-sc-1tike8v-3"/>
    <w:basedOn w:val="Normal"/>
    <w:rsid w:val="00557EFE"/>
    <w:pPr>
      <w:spacing w:before="100" w:beforeAutospacing="1" w:after="100" w:afterAutospacing="1"/>
    </w:pPr>
    <w:rPr>
      <w:rFonts w:eastAsia="Times New Roman"/>
    </w:rPr>
  </w:style>
  <w:style w:type="character" w:customStyle="1" w:styleId="text-sc-1amvtpj-0-span">
    <w:name w:val="text-sc-1amvtpj-0-span"/>
    <w:basedOn w:val="DefaultParagraphFont"/>
    <w:rsid w:val="00557EFE"/>
  </w:style>
  <w:style w:type="character" w:customStyle="1" w:styleId="section-front-header-modulesubtitle">
    <w:name w:val="section-front-header-module__subtitle"/>
    <w:basedOn w:val="DefaultParagraphFont"/>
    <w:rsid w:val="00557EFE"/>
  </w:style>
  <w:style w:type="character" w:customStyle="1" w:styleId="article-classifiergap">
    <w:name w:val="article-classifier__gap"/>
    <w:basedOn w:val="DefaultParagraphFont"/>
    <w:rsid w:val="00557EFE"/>
  </w:style>
  <w:style w:type="character" w:customStyle="1" w:styleId="a-size-extra-large">
    <w:name w:val="a-size-extra-large"/>
    <w:basedOn w:val="DefaultParagraphFont"/>
    <w:rsid w:val="00557EFE"/>
  </w:style>
  <w:style w:type="paragraph" w:customStyle="1" w:styleId="generic-articlebody">
    <w:name w:val="generic-article__body"/>
    <w:basedOn w:val="Normal"/>
    <w:rsid w:val="00557EFE"/>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557EFE"/>
  </w:style>
  <w:style w:type="character" w:customStyle="1" w:styleId="m-6919561637539550718gmail-style13ptbold">
    <w:name w:val="m_-6919561637539550718gmail-style13ptbold"/>
    <w:basedOn w:val="DefaultParagraphFont"/>
    <w:rsid w:val="00557EFE"/>
  </w:style>
  <w:style w:type="character" w:customStyle="1" w:styleId="m-6919561637539550718gmail-styleunderline">
    <w:name w:val="m_-6919561637539550718gmail-styleunderline"/>
    <w:basedOn w:val="DefaultParagraphFont"/>
    <w:rsid w:val="00557EFE"/>
  </w:style>
  <w:style w:type="paragraph" w:customStyle="1" w:styleId="counter-paragraph">
    <w:name w:val="counter-paragraph"/>
    <w:basedOn w:val="Normal"/>
    <w:rsid w:val="00557EFE"/>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557EFE"/>
    <w:rPr>
      <w:i/>
      <w:iCs/>
      <w:color w:val="4F81BD" w:themeColor="accent1"/>
    </w:rPr>
  </w:style>
  <w:style w:type="character" w:customStyle="1" w:styleId="emoji">
    <w:name w:val="emoji"/>
    <w:basedOn w:val="DefaultParagraphFont"/>
    <w:rsid w:val="00557EFE"/>
  </w:style>
  <w:style w:type="paragraph" w:customStyle="1" w:styleId="m5562427531322223799gmail-msolistparagraph">
    <w:name w:val="m_5562427531322223799gmail-msolistparagraph"/>
    <w:basedOn w:val="Normal"/>
    <w:rsid w:val="00557EFE"/>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557EFE"/>
  </w:style>
  <w:style w:type="paragraph" w:customStyle="1" w:styleId="AnalyticsGBN">
    <w:name w:val="AnalyticsGBN"/>
    <w:basedOn w:val="Normal"/>
    <w:link w:val="AnalyticsGBNChar"/>
    <w:uiPriority w:val="4"/>
    <w:qFormat/>
    <w:rsid w:val="00557EFE"/>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557EFE"/>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557EFE"/>
    <w:pPr>
      <w:spacing w:after="0" w:line="240" w:lineRule="auto"/>
    </w:pPr>
    <w:rPr>
      <w:rFonts w:asciiTheme="minorHAnsi" w:hAnsiTheme="minorHAnsi"/>
      <w:u w:val="single"/>
    </w:rPr>
  </w:style>
  <w:style w:type="paragraph" w:customStyle="1" w:styleId="contributor">
    <w:name w:val="contributor"/>
    <w:basedOn w:val="Normal"/>
    <w:rsid w:val="00557EFE"/>
    <w:pPr>
      <w:spacing w:before="100" w:beforeAutospacing="1" w:after="100" w:afterAutospacing="1"/>
    </w:pPr>
  </w:style>
  <w:style w:type="character" w:customStyle="1" w:styleId="xref-sep">
    <w:name w:val="xref-sep"/>
    <w:basedOn w:val="DefaultParagraphFont"/>
    <w:rsid w:val="00557EFE"/>
  </w:style>
  <w:style w:type="paragraph" w:customStyle="1" w:styleId="p">
    <w:name w:val="p"/>
    <w:basedOn w:val="Normal"/>
    <w:rsid w:val="00557EFE"/>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557EFE"/>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15</Pages>
  <Words>6784</Words>
  <Characters>38675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7</cp:revision>
  <dcterms:created xsi:type="dcterms:W3CDTF">2022-03-18T20:04:00Z</dcterms:created>
  <dcterms:modified xsi:type="dcterms:W3CDTF">2022-03-18T21:20:00Z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