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F3251" w14:textId="07695EA2" w:rsidR="00F16BAF" w:rsidRPr="00E72D02" w:rsidRDefault="00F16BAF" w:rsidP="00F16BAF">
      <w:pPr>
        <w:pStyle w:val="Heading3"/>
        <w:rPr>
          <w:rFonts w:cs="Arial"/>
        </w:rPr>
      </w:pPr>
      <w:r w:rsidRPr="00E72D02">
        <w:rPr>
          <w:rFonts w:cs="Arial"/>
        </w:rPr>
        <w:t>Plan</w:t>
      </w:r>
    </w:p>
    <w:p w14:paraId="0ADA0F4B" w14:textId="77777777" w:rsidR="00F16BAF" w:rsidRDefault="00F16BAF" w:rsidP="00F16BAF">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6A8956C2" w14:textId="77777777" w:rsidR="00F16BAF" w:rsidRDefault="00F16BAF" w:rsidP="00F16BAF">
      <w:pPr>
        <w:pStyle w:val="Heading3"/>
      </w:pPr>
      <w:r>
        <w:lastRenderedPageBreak/>
        <w:t>Advantage</w:t>
      </w:r>
    </w:p>
    <w:p w14:paraId="31D23841" w14:textId="77777777" w:rsidR="00F16BAF" w:rsidRPr="00E72D02" w:rsidRDefault="00F16BAF" w:rsidP="00F16BAF">
      <w:pPr>
        <w:pStyle w:val="Heading4"/>
        <w:rPr>
          <w:rFonts w:cs="Arial"/>
        </w:rPr>
      </w:pPr>
      <w:r>
        <w:rPr>
          <w:rFonts w:cs="Arial"/>
        </w:rPr>
        <w:t>The ISS is retiring and being replaced solely by the private sector – extension reverse causally stops privatization</w:t>
      </w:r>
    </w:p>
    <w:p w14:paraId="68C4DF0A" w14:textId="77777777" w:rsidR="00F16BAF" w:rsidRPr="00E72D02" w:rsidRDefault="00F16BAF" w:rsidP="00F16BAF">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63AD8322" w14:textId="77777777" w:rsidR="00F16BAF" w:rsidRPr="009A697E" w:rsidRDefault="00F16BAF" w:rsidP="00F16BAF">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128C9CE6" w14:textId="77777777" w:rsidR="00F16BAF" w:rsidRDefault="00F16BAF" w:rsidP="00F16BAF">
      <w:pPr>
        <w:pStyle w:val="Heading4"/>
      </w:pPr>
      <w:r>
        <w:t xml:space="preserve">Private-Public partnerships owned by NASA replace the ISS better and are coming now – normal means is NASA establishing ownership over private space stations. </w:t>
      </w:r>
    </w:p>
    <w:p w14:paraId="376BEC76" w14:textId="77777777" w:rsidR="00F16BAF" w:rsidRDefault="00F16BAF" w:rsidP="00F16BAF">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Fonts w:eastAsiaTheme="minorHAnsi"/>
          </w:rPr>
          <w:t>https://aerospace.org/sites/default/files/2018-06/Partnerships_Rev_5-4-18.pdf]//pranav</w:t>
        </w:r>
      </w:hyperlink>
    </w:p>
    <w:p w14:paraId="425B3A97" w14:textId="77777777" w:rsidR="00F16BAF" w:rsidRPr="005829DE" w:rsidRDefault="00F16BAF" w:rsidP="00F16BAF">
      <w:pPr>
        <w:pStyle w:val="ListParagraph"/>
        <w:numPr>
          <w:ilvl w:val="0"/>
          <w:numId w:val="22"/>
        </w:numPr>
        <w:rPr>
          <w:rStyle w:val="Style13ptBold"/>
        </w:rPr>
      </w:pPr>
      <w:r>
        <w:t>P3 = public-private partnership</w:t>
      </w:r>
    </w:p>
    <w:p w14:paraId="40E396E3" w14:textId="77777777" w:rsidR="00F16BAF" w:rsidRPr="005829DE" w:rsidRDefault="00F16BAF" w:rsidP="00F16BAF">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762048BF" w14:textId="77777777" w:rsidR="00F16BAF" w:rsidRPr="00DA7B46" w:rsidRDefault="00F16BAF" w:rsidP="00F16BAF">
      <w:pPr>
        <w:rPr>
          <w:rStyle w:val="Emphasis"/>
        </w:rPr>
      </w:pPr>
      <w:r w:rsidRPr="005829DE">
        <w:t xml:space="preserve">•  </w:t>
      </w:r>
      <w:r w:rsidRPr="00DA7B46">
        <w:rPr>
          <w:rStyle w:val="Emphasis"/>
        </w:rPr>
        <w:t>Mission Support—to advance science, space exploration, or national security and defense.</w:t>
      </w:r>
    </w:p>
    <w:p w14:paraId="4F93AFC3" w14:textId="77777777" w:rsidR="00F16BAF" w:rsidRPr="005829DE" w:rsidRDefault="00F16BAF" w:rsidP="00F16BAF">
      <w:r w:rsidRPr="005829DE">
        <w:t xml:space="preserve">•  </w:t>
      </w:r>
      <w:r w:rsidRPr="00DA7B46">
        <w:rPr>
          <w:rStyle w:val="Emphasis"/>
        </w:rPr>
        <w:t>Functional Support—such as communications, Earth observation, space logistics</w:t>
      </w:r>
      <w:r w:rsidRPr="005829DE">
        <w:t>.</w:t>
      </w:r>
    </w:p>
    <w:p w14:paraId="6FCAA6BA" w14:textId="77777777" w:rsidR="00F16BAF" w:rsidRPr="005829DE" w:rsidRDefault="00F16BAF" w:rsidP="00F16BAF">
      <w:r w:rsidRPr="005829DE">
        <w:t xml:space="preserve">•  </w:t>
      </w:r>
      <w:r w:rsidRPr="00DA7B46">
        <w:rPr>
          <w:rStyle w:val="Emphasis"/>
        </w:rPr>
        <w:t>Technology Advancement—such as prototyping or developing new technologies</w:t>
      </w:r>
      <w:r w:rsidRPr="005829DE">
        <w:t>.</w:t>
      </w:r>
    </w:p>
    <w:p w14:paraId="4C6B1412" w14:textId="77777777" w:rsidR="00F16BAF" w:rsidRPr="005829DE" w:rsidRDefault="00F16BAF" w:rsidP="00F16BAF">
      <w:r w:rsidRPr="005829DE">
        <w:t>•  Space Industrial Base—to promote a competitive and robust commercial space sector</w:t>
      </w:r>
    </w:p>
    <w:p w14:paraId="42EDE2F6" w14:textId="77777777" w:rsidR="00F16BAF" w:rsidRPr="005829DE" w:rsidRDefault="00F16BAF" w:rsidP="00F16BAF">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3B28CAD7" w14:textId="77777777" w:rsidR="00F16BAF" w:rsidRPr="005829DE" w:rsidRDefault="00F16BAF" w:rsidP="00F16BAF">
      <w:r w:rsidRPr="005829DE">
        <w:rPr>
          <w:rFonts w:hint="eastAsia"/>
        </w:rPr>
        <w:t>◆</w:t>
      </w:r>
      <w:r w:rsidRPr="005829DE">
        <w:rPr>
          <w:rFonts w:hint="eastAsia"/>
        </w:rPr>
        <w:t xml:space="preserve"> Example: Future Low Earth Orbit (LEO) Modules/</w:t>
      </w:r>
    </w:p>
    <w:p w14:paraId="26FA5AEC" w14:textId="77777777" w:rsidR="00F16BAF" w:rsidRPr="005829DE" w:rsidRDefault="00F16BAF" w:rsidP="00F16BAF">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6D7EC7C7" w14:textId="77777777" w:rsidR="00F16BAF" w:rsidRPr="00E72D02" w:rsidRDefault="00F16BAF" w:rsidP="00F16BAF">
      <w:pPr>
        <w:pStyle w:val="Heading4"/>
        <w:rPr>
          <w:rFonts w:cs="Arial"/>
        </w:rPr>
      </w:pPr>
      <w:r w:rsidRPr="00E72D02">
        <w:rPr>
          <w:rFonts w:cs="Arial"/>
        </w:rPr>
        <w:lastRenderedPageBreak/>
        <w:t>Public control of commercial space stations solves all neg offense – OST proves</w:t>
      </w:r>
    </w:p>
    <w:p w14:paraId="33C31867" w14:textId="77777777" w:rsidR="00F16BAF" w:rsidRPr="00E72D02" w:rsidRDefault="00F16BAF" w:rsidP="00F16BAF">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5E8BEBAD" w14:textId="77777777" w:rsidR="00F16BAF" w:rsidRDefault="00F16BAF" w:rsidP="00F16BAF">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38DD37E5" w14:textId="77777777" w:rsidR="00F16BAF" w:rsidRDefault="00F16BAF" w:rsidP="00F16BAF">
      <w:pPr>
        <w:pStyle w:val="Heading4"/>
      </w:pPr>
      <w:r>
        <w:t xml:space="preserve">The path to space is “not…one or the other”, but rather P3 cooperation that brings new governments into the fold and decreases financial constraints. </w:t>
      </w:r>
    </w:p>
    <w:p w14:paraId="19B62330" w14:textId="77777777" w:rsidR="00F16BAF" w:rsidRDefault="00F16BAF" w:rsidP="00F16BAF">
      <w:r>
        <w:rPr>
          <w:rStyle w:val="Style13ptBold"/>
        </w:rPr>
        <w:t xml:space="preserve">Smith ’21 </w:t>
      </w:r>
      <w:r w:rsidRPr="00672DCC">
        <w:rPr>
          <w:rStyle w:val="Style13ptBold"/>
          <w:b w:val="0"/>
        </w:rPr>
        <w:t>(Yes this is a 3</w:t>
      </w:r>
      <w:r w:rsidRPr="00672DCC">
        <w:rPr>
          <w:rStyle w:val="Style13ptBold"/>
          <w:b w:val="0"/>
          <w:vertAlign w:val="superscript"/>
        </w:rPr>
        <w:t>rd</w:t>
      </w:r>
      <w:r w:rsidRPr="00672DCC">
        <w:rPr>
          <w:rStyle w:val="Style13ptBold"/>
          <w:b w:val="0"/>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Fonts w:eastAsiaTheme="minorHAnsi"/>
          </w:rPr>
          <w:t>https://space.nss.org/public-private-partnerships-the-way-to-space/]//pranav</w:t>
        </w:r>
      </w:hyperlink>
    </w:p>
    <w:p w14:paraId="7B70977D" w14:textId="77777777" w:rsidR="00F16BAF" w:rsidRDefault="00F16BAF" w:rsidP="00F16BAF">
      <w:pPr>
        <w:pStyle w:val="ListParagraph"/>
        <w:numPr>
          <w:ilvl w:val="0"/>
          <w:numId w:val="22"/>
        </w:numPr>
      </w:pPr>
      <w:r>
        <w:t>Solvency advocate</w:t>
      </w:r>
    </w:p>
    <w:p w14:paraId="29709950" w14:textId="77777777" w:rsidR="00F16BAF" w:rsidRDefault="00F16BAF" w:rsidP="00F16BAF">
      <w:pPr>
        <w:pStyle w:val="ListParagraph"/>
        <w:numPr>
          <w:ilvl w:val="0"/>
          <w:numId w:val="22"/>
        </w:numPr>
      </w:pPr>
      <w:r>
        <w:t xml:space="preserve">Straight turns tradeoffs/funding </w:t>
      </w:r>
      <w:proofErr w:type="spellStart"/>
      <w:r>
        <w:t>disad</w:t>
      </w:r>
      <w:proofErr w:type="spellEnd"/>
    </w:p>
    <w:p w14:paraId="5FB65220" w14:textId="77777777" w:rsidR="00F16BAF" w:rsidRPr="00892E78" w:rsidRDefault="00F16BAF" w:rsidP="00F16BAF">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70797B13" w14:textId="77777777" w:rsidR="00F16BAF" w:rsidRPr="0007799C" w:rsidRDefault="00F16BAF" w:rsidP="00F16BAF"/>
    <w:p w14:paraId="7F7385DA" w14:textId="77777777" w:rsidR="00F16BAF" w:rsidRPr="0007799C" w:rsidRDefault="00F16BAF" w:rsidP="00F16BAF">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0DE30970" w14:textId="77777777" w:rsidR="00F16BAF" w:rsidRPr="0007799C" w:rsidRDefault="00F16BAF" w:rsidP="00F16BAF"/>
    <w:p w14:paraId="59EDD04C" w14:textId="77777777" w:rsidR="00F16BAF" w:rsidRPr="0007799C" w:rsidRDefault="00F16BAF" w:rsidP="00F16BAF">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135CDFCF" w14:textId="77777777" w:rsidR="00F16BAF" w:rsidRPr="0007799C" w:rsidRDefault="00F16BAF" w:rsidP="00F16BAF"/>
    <w:p w14:paraId="6D02C6C3" w14:textId="77777777" w:rsidR="00F16BAF" w:rsidRPr="00830895" w:rsidRDefault="00F16BAF" w:rsidP="00F16BAF">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1E901A62" w14:textId="77777777" w:rsidR="00F16BAF" w:rsidRPr="00101F88" w:rsidRDefault="00F16BAF" w:rsidP="00F16BAF">
      <w:pPr>
        <w:pStyle w:val="Heading4"/>
      </w:pPr>
      <w:r>
        <w:t>Only P3 reinvigorates multilateralism – brings new governments into the arena</w:t>
      </w:r>
    </w:p>
    <w:p w14:paraId="1950D8AD" w14:textId="77777777" w:rsidR="00F16BAF" w:rsidRPr="00A32F17" w:rsidRDefault="00F16BAF" w:rsidP="00F16BAF">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4D952BBB" w14:textId="77777777" w:rsidR="00F16BAF" w:rsidRDefault="00F16BAF" w:rsidP="00F16BAF">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6EBB7854" w14:textId="77777777" w:rsidR="00F16BAF" w:rsidRPr="00E72D02" w:rsidRDefault="00F16BAF" w:rsidP="00F16BAF">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29040EBA" w14:textId="77777777" w:rsidR="00F16BAF" w:rsidRPr="00E72D02" w:rsidRDefault="00F16BAF" w:rsidP="00F16BAF">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1BB5B1BE" w14:textId="77777777" w:rsidR="00F16BAF" w:rsidRPr="00E72D02" w:rsidRDefault="00F16BAF" w:rsidP="00F16BAF">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24707408" w14:textId="77777777" w:rsidR="00F16BAF" w:rsidRPr="00E72D02" w:rsidRDefault="00F16BAF" w:rsidP="00F16BAF">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09201E9E" w14:textId="77777777" w:rsidR="00F16BAF" w:rsidRPr="00E72D02" w:rsidRDefault="00F16BAF" w:rsidP="00F16BAF">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Fonts w:eastAsiaTheme="minorHAnsi"/>
          </w:rPr>
          <w:t>https://english.elpais.com/opinion/2021-05-12/star-wars-the-not-so-phantom-menace.html]//pranav</w:t>
        </w:r>
      </w:hyperlink>
      <w:r w:rsidRPr="00E72D02">
        <w:t xml:space="preserve"> *modified for ableist language*</w:t>
      </w:r>
    </w:p>
    <w:p w14:paraId="3043405B" w14:textId="77777777" w:rsidR="00F16BAF" w:rsidRPr="00E72D02" w:rsidRDefault="00F16BAF" w:rsidP="00F16BAF">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1F08BC4D" w14:textId="77777777" w:rsidR="00F16BAF" w:rsidRPr="00E72D02" w:rsidRDefault="00F16BAF" w:rsidP="00F16BAF">
      <w:pPr>
        <w:pStyle w:val="Heading4"/>
        <w:rPr>
          <w:rFonts w:cs="Arial"/>
        </w:rPr>
      </w:pPr>
      <w:r w:rsidRPr="00E72D02">
        <w:rPr>
          <w:rFonts w:cs="Arial"/>
        </w:rPr>
        <w:t>Goes nuclear – great powers are developing nukes for new territorial conflicts in space</w:t>
      </w:r>
    </w:p>
    <w:p w14:paraId="2D2C9643" w14:textId="77777777" w:rsidR="00F16BAF" w:rsidRPr="00E72D02" w:rsidRDefault="00F16BAF" w:rsidP="00F16BAF">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228D5C56" w14:textId="77777777" w:rsidR="00F16BAF" w:rsidRPr="00E72D02" w:rsidRDefault="00F16BAF" w:rsidP="00F16BAF">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241C1A79" w14:textId="77777777" w:rsidR="00F16BAF" w:rsidRPr="00E72D02" w:rsidRDefault="00F16BAF" w:rsidP="00F16BAF">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65305584" w14:textId="77777777" w:rsidR="00F16BAF" w:rsidRPr="00E72D02" w:rsidRDefault="00F16BAF" w:rsidP="00F16BAF">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 xml:space="preserve">-die in famine -kills  biodiversity -Meltdowns and grid collapse via EMPs -Remaining fallout </w:t>
      </w:r>
    </w:p>
    <w:p w14:paraId="0A4DA6B0" w14:textId="77777777" w:rsidR="00F16BAF" w:rsidRPr="00E72D02" w:rsidRDefault="00F16BAF" w:rsidP="00F16BAF">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60005978" w14:textId="77777777" w:rsidR="00F16BAF" w:rsidRPr="00830895" w:rsidRDefault="00F16BAF" w:rsidP="00F16BAF">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proofErr w:type="gramStart"/>
      <w:r w:rsidRPr="00E72D02">
        <w:rPr>
          <w:rFonts w:eastAsia="Calibri"/>
          <w:u w:val="single"/>
        </w:rPr>
        <w:t>first-strike</w:t>
      </w:r>
      <w:proofErr w:type="gramEnd"/>
      <w:r w:rsidRPr="00E72D02">
        <w:rPr>
          <w:rFonts w:eastAsia="Calibri"/>
          <w:sz w:val="16"/>
        </w:rPr>
        <w:t xml:space="preserve"> once military hostilities had commenced, especially if nuclear weapons had already been used on the battlefield.</w:t>
      </w:r>
    </w:p>
    <w:p w14:paraId="08753EE4" w14:textId="77777777" w:rsidR="00F16BAF" w:rsidRDefault="00F16BAF" w:rsidP="00F16BAF">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14FA72B1" w14:textId="77777777" w:rsidR="00F16BAF" w:rsidRPr="00C419BE" w:rsidRDefault="00F16BAF" w:rsidP="00F16BAF">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670EBD2D" w14:textId="77777777" w:rsidR="00F16BAF" w:rsidRPr="00F239FE" w:rsidRDefault="00F16BAF" w:rsidP="00F16BAF">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3B7C4F20" w14:textId="77777777" w:rsidR="00F16BAF" w:rsidRPr="00F46E64" w:rsidRDefault="00F16BAF" w:rsidP="00F16BAF"/>
    <w:p w14:paraId="2AF4480E" w14:textId="77777777" w:rsidR="00F16BAF" w:rsidRPr="002913A7" w:rsidRDefault="00F16BAF" w:rsidP="00F16BAF">
      <w:pPr>
        <w:rPr>
          <w:rStyle w:val="Emphasis"/>
          <w:sz w:val="26"/>
          <w:szCs w:val="26"/>
        </w:rPr>
      </w:pPr>
      <w:proofErr w:type="gramStart"/>
      <w:r w:rsidRPr="00F46E64">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787D1B39" w14:textId="77777777" w:rsidR="00F16BAF" w:rsidRPr="00F46E64" w:rsidRDefault="00F16BAF" w:rsidP="00F16BAF"/>
    <w:p w14:paraId="728A4740" w14:textId="77777777" w:rsidR="00F16BAF" w:rsidRPr="00613B1F" w:rsidRDefault="00F16BAF" w:rsidP="00F16BAF">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3DDC51AB" w14:textId="77777777" w:rsidR="00F16BAF" w:rsidRPr="00F46E64" w:rsidRDefault="00F16BAF" w:rsidP="00F16BAF"/>
    <w:p w14:paraId="4835EADB" w14:textId="77777777" w:rsidR="00F16BAF" w:rsidRPr="00F46E64" w:rsidRDefault="00F16BAF" w:rsidP="00F16BAF">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577FB650" w14:textId="77777777" w:rsidR="00F16BAF" w:rsidRPr="00E72D02" w:rsidRDefault="00F16BAF" w:rsidP="00F16BAF">
      <w:pPr>
        <w:pStyle w:val="Heading4"/>
        <w:rPr>
          <w:rFonts w:cs="Arial"/>
        </w:rPr>
      </w:pPr>
      <w:r w:rsidRPr="00E72D02">
        <w:rPr>
          <w:rFonts w:cs="Arial"/>
        </w:rPr>
        <w:lastRenderedPageBreak/>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59820456" w14:textId="77777777" w:rsidR="00F16BAF" w:rsidRPr="00E72D02" w:rsidRDefault="00F16BAF" w:rsidP="00F16BAF">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6BED38F2" w14:textId="77777777" w:rsidR="00F16BAF" w:rsidRPr="00E72D02" w:rsidRDefault="00F16BAF" w:rsidP="00F16BAF">
      <w:pPr>
        <w:pStyle w:val="ListParagraph"/>
        <w:numPr>
          <w:ilvl w:val="0"/>
          <w:numId w:val="12"/>
        </w:numPr>
      </w:pPr>
      <w:r w:rsidRPr="00E72D02">
        <w:t>ON = Offensive Neorealism - anarchy forces states to maximize space power instead of security and aim for space hegemony</w:t>
      </w:r>
    </w:p>
    <w:p w14:paraId="06AE96BA" w14:textId="0A08DBAF" w:rsidR="00F16BAF" w:rsidRPr="00E72D02" w:rsidRDefault="00F16BAF" w:rsidP="00F16BAF">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w:t>
      </w:r>
      <w:proofErr w:type="gramStart"/>
      <w:r w:rsidRPr="00E72D02">
        <w:rPr>
          <w:rStyle w:val="Emphasis"/>
        </w:rPr>
        <w:t>factor</w:t>
      </w:r>
      <w:proofErr w:type="gramEnd"/>
      <w:r w:rsidRPr="00E72D02">
        <w:rPr>
          <w:rStyle w:val="Emphasis"/>
        </w:rPr>
        <w:t xml:space="preserve">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proofErr w:type="gramStart"/>
      <w:r w:rsidRPr="00E72D02">
        <w:rPr>
          <w:rStyle w:val="Emphasis"/>
          <w:highlight w:val="green"/>
        </w:rPr>
        <w:t>dual-use</w:t>
      </w:r>
      <w:proofErr w:type="gramEnd"/>
      <w:r w:rsidRPr="00E72D02">
        <w:rPr>
          <w:sz w:val="16"/>
        </w:rPr>
        <w:t xml:space="preserve">. </w:t>
      </w:r>
    </w:p>
    <w:p w14:paraId="2CD49C00" w14:textId="77777777" w:rsidR="00F16BAF" w:rsidRPr="00E72D02" w:rsidRDefault="00F16BAF" w:rsidP="00F16BAF">
      <w:pPr>
        <w:pStyle w:val="Heading3"/>
        <w:rPr>
          <w:rFonts w:cs="Arial"/>
        </w:rPr>
      </w:pPr>
      <w:r w:rsidRPr="00E72D02">
        <w:rPr>
          <w:rFonts w:cs="Arial"/>
        </w:rPr>
        <w:lastRenderedPageBreak/>
        <w:t>Framing</w:t>
      </w:r>
    </w:p>
    <w:p w14:paraId="685B74FB" w14:textId="77777777" w:rsidR="00F16BAF" w:rsidRDefault="00F16BAF" w:rsidP="00F16BAF">
      <w:pPr>
        <w:pStyle w:val="Heading4"/>
      </w:pPr>
      <w:r>
        <w:t xml:space="preserve">The standard is minimizing existential risk. </w:t>
      </w:r>
    </w:p>
    <w:p w14:paraId="0E4A4757" w14:textId="36D6C54A" w:rsidR="00F16BAF" w:rsidRDefault="00F16BAF" w:rsidP="00F16BAF">
      <w:pPr>
        <w:pStyle w:val="Heading4"/>
      </w:pPr>
      <w:r>
        <w:t xml:space="preserve">Extinction First – </w:t>
      </w:r>
    </w:p>
    <w:p w14:paraId="529F94E5" w14:textId="77777777" w:rsidR="00F16BAF" w:rsidRDefault="00F16BAF" w:rsidP="00F16BAF">
      <w:pPr>
        <w:pStyle w:val="Heading4"/>
      </w:pPr>
      <w:r>
        <w:t>[a] Forecloses future improvement – we can never improve society because our impact is irreversible</w:t>
      </w:r>
    </w:p>
    <w:p w14:paraId="4F1FE92F" w14:textId="77777777" w:rsidR="00F16BAF" w:rsidRDefault="00F16BAF" w:rsidP="00F16BAF">
      <w:pPr>
        <w:pStyle w:val="Heading4"/>
      </w:pPr>
      <w:r>
        <w:t xml:space="preserve">[b] Turns suffering – mass death causes suffering because people can’t get access to resources and </w:t>
      </w:r>
      <w:proofErr w:type="gramStart"/>
      <w:r>
        <w:t>basic necessities</w:t>
      </w:r>
      <w:proofErr w:type="gramEnd"/>
    </w:p>
    <w:p w14:paraId="30CEF2ED" w14:textId="7F486FFC" w:rsidR="00F16BAF" w:rsidRPr="00F16BAF" w:rsidRDefault="00F16BAF" w:rsidP="00F16BAF">
      <w:pPr>
        <w:pStyle w:val="Heading4"/>
      </w:pPr>
      <w:r>
        <w:t>[c] Moral uncertainty – if we’re unsure about which interpretation of the world is true – we ought to preserve the world to keep debating about it</w:t>
      </w:r>
    </w:p>
    <w:p w14:paraId="332A9B65" w14:textId="77777777" w:rsidR="00F16BAF" w:rsidRPr="00EC35E9" w:rsidRDefault="00F16BAF" w:rsidP="00F16BAF"/>
    <w:p w14:paraId="049846D0" w14:textId="2BB64DBF" w:rsidR="00F16BAF" w:rsidRDefault="002C0831" w:rsidP="002C0831">
      <w:pPr>
        <w:pStyle w:val="Heading3"/>
      </w:pPr>
      <w:proofErr w:type="spellStart"/>
      <w:r>
        <w:lastRenderedPageBreak/>
        <w:t>Underview</w:t>
      </w:r>
      <w:proofErr w:type="spellEnd"/>
      <w:r>
        <w:t xml:space="preserve"> </w:t>
      </w:r>
    </w:p>
    <w:p w14:paraId="41444A8B" w14:textId="77777777" w:rsidR="002C0831" w:rsidRPr="009F7259" w:rsidRDefault="002C0831" w:rsidP="002C0831">
      <w:pPr>
        <w:pStyle w:val="Heading4"/>
      </w:pPr>
      <w:r>
        <w:t xml:space="preserve">1] 1AR theory is legit – anything else means infinite abuse – drop the debater – 1AR is too short to make up for the time trade-off – no RVIs – 6 min 2NR means they can brute force me every time – competing </w:t>
      </w:r>
      <w:proofErr w:type="spellStart"/>
      <w:r>
        <w:t>interps</w:t>
      </w:r>
      <w:proofErr w:type="spellEnd"/>
      <w:r>
        <w:t xml:space="preserve"> – otherwise the 2NR could drown the </w:t>
      </w:r>
      <w:proofErr w:type="spellStart"/>
      <w:r>
        <w:t>aff</w:t>
      </w:r>
      <w:proofErr w:type="spellEnd"/>
      <w:r>
        <w:t xml:space="preserve"> in arguments while playing defense</w:t>
      </w:r>
    </w:p>
    <w:p w14:paraId="0BD164D1" w14:textId="77777777" w:rsidR="002C0831" w:rsidRPr="002C0831" w:rsidRDefault="002C0831" w:rsidP="002C0831"/>
    <w:p w14:paraId="7166B9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8C4AC7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ED5CAB"/>
    <w:multiLevelType w:val="multilevel"/>
    <w:tmpl w:val="C218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267D6B"/>
    <w:multiLevelType w:val="multilevel"/>
    <w:tmpl w:val="A18C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4403745">
    <w:abstractNumId w:val="10"/>
  </w:num>
  <w:num w:numId="2" w16cid:durableId="793602245">
    <w:abstractNumId w:val="8"/>
  </w:num>
  <w:num w:numId="3" w16cid:durableId="1665549107">
    <w:abstractNumId w:val="7"/>
  </w:num>
  <w:num w:numId="4" w16cid:durableId="102891739">
    <w:abstractNumId w:val="6"/>
  </w:num>
  <w:num w:numId="5" w16cid:durableId="383916956">
    <w:abstractNumId w:val="5"/>
  </w:num>
  <w:num w:numId="6" w16cid:durableId="837888163">
    <w:abstractNumId w:val="9"/>
  </w:num>
  <w:num w:numId="7" w16cid:durableId="1699696522">
    <w:abstractNumId w:val="4"/>
  </w:num>
  <w:num w:numId="8" w16cid:durableId="1387071960">
    <w:abstractNumId w:val="3"/>
  </w:num>
  <w:num w:numId="9" w16cid:durableId="1864050104">
    <w:abstractNumId w:val="2"/>
  </w:num>
  <w:num w:numId="10" w16cid:durableId="1199394618">
    <w:abstractNumId w:val="1"/>
  </w:num>
  <w:num w:numId="11" w16cid:durableId="405037304">
    <w:abstractNumId w:val="0"/>
  </w:num>
  <w:num w:numId="12" w16cid:durableId="737826477">
    <w:abstractNumId w:val="14"/>
  </w:num>
  <w:num w:numId="13" w16cid:durableId="2006668831">
    <w:abstractNumId w:val="19"/>
  </w:num>
  <w:num w:numId="14" w16cid:durableId="572589753">
    <w:abstractNumId w:val="15"/>
  </w:num>
  <w:num w:numId="15" w16cid:durableId="704788780">
    <w:abstractNumId w:val="25"/>
  </w:num>
  <w:num w:numId="16" w16cid:durableId="525797463">
    <w:abstractNumId w:val="16"/>
  </w:num>
  <w:num w:numId="17" w16cid:durableId="534543159">
    <w:abstractNumId w:val="13"/>
  </w:num>
  <w:num w:numId="18" w16cid:durableId="1225027623">
    <w:abstractNumId w:val="11"/>
  </w:num>
  <w:num w:numId="19" w16cid:durableId="1232040225">
    <w:abstractNumId w:val="23"/>
  </w:num>
  <w:num w:numId="20" w16cid:durableId="1545412832">
    <w:abstractNumId w:val="12"/>
  </w:num>
  <w:num w:numId="21" w16cid:durableId="1662003727">
    <w:abstractNumId w:val="22"/>
  </w:num>
  <w:num w:numId="22" w16cid:durableId="1016539554">
    <w:abstractNumId w:val="21"/>
  </w:num>
  <w:num w:numId="23" w16cid:durableId="1459105566">
    <w:abstractNumId w:val="20"/>
  </w:num>
  <w:num w:numId="24" w16cid:durableId="1230770676">
    <w:abstractNumId w:val="18"/>
  </w:num>
  <w:num w:numId="25" w16cid:durableId="1811436626">
    <w:abstractNumId w:val="24"/>
  </w:num>
  <w:num w:numId="26" w16cid:durableId="11100049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0A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A96"/>
    <w:rsid w:val="00052FB1"/>
    <w:rsid w:val="00054276"/>
    <w:rsid w:val="000547B1"/>
    <w:rsid w:val="0006091E"/>
    <w:rsid w:val="000638C1"/>
    <w:rsid w:val="00065FEE"/>
    <w:rsid w:val="00066E3C"/>
    <w:rsid w:val="00072718"/>
    <w:rsid w:val="0007381E"/>
    <w:rsid w:val="00076094"/>
    <w:rsid w:val="00084D5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83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B8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1A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A87"/>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CE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105E"/>
    <w:rsid w:val="00803A12"/>
    <w:rsid w:val="00805417"/>
    <w:rsid w:val="008266F9"/>
    <w:rsid w:val="008267E2"/>
    <w:rsid w:val="00826A9B"/>
    <w:rsid w:val="00834842"/>
    <w:rsid w:val="008369E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856"/>
    <w:rsid w:val="00AB48D3"/>
    <w:rsid w:val="00AE0243"/>
    <w:rsid w:val="00AE1BAD"/>
    <w:rsid w:val="00AE2124"/>
    <w:rsid w:val="00AE24BC"/>
    <w:rsid w:val="00AE3E3F"/>
    <w:rsid w:val="00AF2516"/>
    <w:rsid w:val="00AF4760"/>
    <w:rsid w:val="00AF55D4"/>
    <w:rsid w:val="00B0505F"/>
    <w:rsid w:val="00B05C2D"/>
    <w:rsid w:val="00B06B82"/>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0EA"/>
    <w:rsid w:val="00D53072"/>
    <w:rsid w:val="00D61A4E"/>
    <w:rsid w:val="00D634EA"/>
    <w:rsid w:val="00D713A1"/>
    <w:rsid w:val="00D77956"/>
    <w:rsid w:val="00D80F0C"/>
    <w:rsid w:val="00D92077"/>
    <w:rsid w:val="00D951E2"/>
    <w:rsid w:val="00D9565A"/>
    <w:rsid w:val="00DA30A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AC9"/>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BAF"/>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AA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028AA"/>
  <w14:defaultImageDpi w14:val="300"/>
  <w15:docId w15:val="{17E4E470-2D0B-2B49-9D24-9463C3005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6BAF"/>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E20A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E20A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20A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20AC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F16BAF"/>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F16BA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16BA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16BA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16BA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20A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AC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E20AC9"/>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E20AC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20AC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20AC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E20AC9"/>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E20AC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E20AC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20AC9"/>
    <w:rPr>
      <w:color w:val="auto"/>
      <w:u w:val="none"/>
    </w:rPr>
  </w:style>
  <w:style w:type="character" w:styleId="Hyperlink">
    <w:name w:val="Hyperlink"/>
    <w:aliases w:val="Heading 4 Char2,Tag Char2,Big card Char2,body Char2,Normal Tag Char2,small text Char2,heading 2 Char2,Heading 2 Char2 Char Char3,Heading 2 Char1 Char Char Char1, Ch Char1,Ch Char2,No Spacing211 Char2,no read Char2,No Spacing2111 Char2"/>
    <w:basedOn w:val="DefaultParagraphFont"/>
    <w:uiPriority w:val="99"/>
    <w:unhideWhenUsed/>
    <w:rsid w:val="00E20AC9"/>
    <w:rPr>
      <w:color w:val="auto"/>
      <w:u w:val="none"/>
    </w:rPr>
  </w:style>
  <w:style w:type="paragraph" w:styleId="DocumentMap">
    <w:name w:val="Document Map"/>
    <w:basedOn w:val="Normal"/>
    <w:link w:val="DocumentMapChar"/>
    <w:uiPriority w:val="99"/>
    <w:unhideWhenUsed/>
    <w:rsid w:val="00E20A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20AC9"/>
    <w:rPr>
      <w:rFonts w:ascii="Lucida Grande" w:hAnsi="Lucida Grande" w:cs="Lucida Grande"/>
    </w:rPr>
  </w:style>
  <w:style w:type="character" w:customStyle="1" w:styleId="Heading5Char">
    <w:name w:val="Heading 5 Char"/>
    <w:aliases w:val="Text Char"/>
    <w:basedOn w:val="DefaultParagraphFont"/>
    <w:link w:val="Heading5"/>
    <w:uiPriority w:val="99"/>
    <w:rsid w:val="00F16BAF"/>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F16BAF"/>
    <w:rPr>
      <w:rFonts w:ascii="Cambria" w:eastAsia="Times New Roman" w:hAnsi="Cambria"/>
      <w:b/>
      <w:bCs/>
      <w:i/>
      <w:iCs/>
      <w:sz w:val="20"/>
      <w:lang w:bidi="en-US"/>
    </w:rPr>
  </w:style>
  <w:style w:type="character" w:customStyle="1" w:styleId="Heading7Char">
    <w:name w:val="Heading 7 Char"/>
    <w:basedOn w:val="DefaultParagraphFont"/>
    <w:link w:val="Heading7"/>
    <w:rsid w:val="00F16BAF"/>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16BA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16BAF"/>
    <w:rPr>
      <w:rFonts w:ascii="Cambria" w:eastAsia="Times New Roman" w:hAnsi="Cambria"/>
      <w:i/>
      <w:iCs/>
      <w:sz w:val="18"/>
      <w:szCs w:val="18"/>
      <w:lang w:bidi="en-US"/>
    </w:rPr>
  </w:style>
  <w:style w:type="paragraph" w:styleId="ListParagraph">
    <w:name w:val="List Paragraph"/>
    <w:aliases w:val="6 font"/>
    <w:basedOn w:val="Normal"/>
    <w:uiPriority w:val="34"/>
    <w:qFormat/>
    <w:rsid w:val="00F16BAF"/>
    <w:pPr>
      <w:ind w:left="720"/>
      <w:contextualSpacing/>
    </w:pPr>
  </w:style>
  <w:style w:type="paragraph" w:customStyle="1" w:styleId="textbold">
    <w:name w:val="text bold"/>
    <w:basedOn w:val="Normal"/>
    <w:link w:val="Emphasis"/>
    <w:uiPriority w:val="20"/>
    <w:qFormat/>
    <w:rsid w:val="00F16BAF"/>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autoRedefine/>
    <w:uiPriority w:val="99"/>
    <w:qFormat/>
    <w:rsid w:val="00F16B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F16BAF"/>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F16BAF"/>
    <w:pPr>
      <w:spacing w:before="100" w:beforeAutospacing="1" w:after="100" w:afterAutospacing="1" w:line="240" w:lineRule="auto"/>
    </w:pPr>
    <w:rPr>
      <w:rFonts w:ascii="Times New Roman" w:eastAsia="Times New Roman" w:hAnsi="Times New Roman" w:cs="Times New Roman"/>
      <w:sz w:val="24"/>
    </w:rPr>
  </w:style>
  <w:style w:type="paragraph" w:customStyle="1" w:styleId="Analytics">
    <w:name w:val="Analytics"/>
    <w:basedOn w:val="Normal"/>
    <w:link w:val="AnalyticsChar"/>
    <w:autoRedefine/>
    <w:uiPriority w:val="4"/>
    <w:qFormat/>
    <w:rsid w:val="00F16BAF"/>
    <w:rPr>
      <w:b/>
      <w:color w:val="00B050"/>
      <w:sz w:val="26"/>
    </w:rPr>
  </w:style>
  <w:style w:type="character" w:customStyle="1" w:styleId="AnalyticsChar">
    <w:name w:val="Analytics Char"/>
    <w:basedOn w:val="DefaultParagraphFont"/>
    <w:link w:val="Analytics"/>
    <w:uiPriority w:val="4"/>
    <w:rsid w:val="00F16BAF"/>
    <w:rPr>
      <w:rFonts w:ascii="Calibri" w:hAnsi="Calibri"/>
      <w:b/>
      <w:color w:val="00B050"/>
      <w:sz w:val="26"/>
    </w:rPr>
  </w:style>
  <w:style w:type="paragraph" w:customStyle="1" w:styleId="UnderlinePara">
    <w:name w:val="Underline Para"/>
    <w:basedOn w:val="Normal"/>
    <w:uiPriority w:val="6"/>
    <w:qFormat/>
    <w:rsid w:val="00F16BAF"/>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16BAF"/>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F16BAF"/>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F16BAF"/>
    <w:pPr>
      <w:spacing w:after="140" w:line="276" w:lineRule="auto"/>
    </w:pPr>
    <w:rPr>
      <w:rFonts w:eastAsia="Calibri" w:cs="Times New Roman"/>
    </w:rPr>
  </w:style>
  <w:style w:type="character" w:customStyle="1" w:styleId="BodyTextChar">
    <w:name w:val="Body Text Char"/>
    <w:basedOn w:val="DefaultParagraphFont"/>
    <w:link w:val="BodyText"/>
    <w:rsid w:val="00F16BAF"/>
    <w:rPr>
      <w:rFonts w:ascii="Calibri" w:eastAsia="Calibri" w:hAnsi="Calibri" w:cs="Times New Roman"/>
      <w:sz w:val="22"/>
    </w:rPr>
  </w:style>
  <w:style w:type="paragraph" w:styleId="BalloonText">
    <w:name w:val="Balloon Text"/>
    <w:basedOn w:val="Normal"/>
    <w:link w:val="BalloonTextChar"/>
    <w:uiPriority w:val="99"/>
    <w:unhideWhenUsed/>
    <w:rsid w:val="00F16BA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F16BAF"/>
    <w:rPr>
      <w:rFonts w:ascii="Times New Roman" w:hAnsi="Times New Roman" w:cs="Times New Roman"/>
      <w:sz w:val="18"/>
      <w:szCs w:val="18"/>
    </w:rPr>
  </w:style>
  <w:style w:type="paragraph" w:customStyle="1" w:styleId="Analytic">
    <w:name w:val="Analytic"/>
    <w:basedOn w:val="Normal"/>
    <w:link w:val="AnalyticChar"/>
    <w:autoRedefine/>
    <w:qFormat/>
    <w:rsid w:val="00F16BAF"/>
    <w:pPr>
      <w:spacing w:after="0" w:line="240" w:lineRule="auto"/>
    </w:pPr>
    <w:rPr>
      <w:b/>
      <w:spacing w:val="-8"/>
    </w:rPr>
  </w:style>
  <w:style w:type="character" w:customStyle="1" w:styleId="AnalyticChar">
    <w:name w:val="Analytic Char"/>
    <w:basedOn w:val="DefaultParagraphFont"/>
    <w:link w:val="Analytic"/>
    <w:rsid w:val="00F16BAF"/>
    <w:rPr>
      <w:rFonts w:ascii="Calibri" w:hAnsi="Calibri"/>
      <w:b/>
      <w:spacing w:val="-8"/>
      <w:sz w:val="22"/>
    </w:rPr>
  </w:style>
  <w:style w:type="paragraph" w:customStyle="1" w:styleId="DateTime">
    <w:name w:val="DateTime"/>
    <w:basedOn w:val="Normal"/>
    <w:link w:val="DateTimeChar"/>
    <w:autoRedefine/>
    <w:uiPriority w:val="4"/>
    <w:qFormat/>
    <w:rsid w:val="00F16BAF"/>
    <w:pPr>
      <w:spacing w:after="0" w:line="240" w:lineRule="auto"/>
    </w:pPr>
    <w:rPr>
      <w:spacing w:val="-8"/>
    </w:rPr>
  </w:style>
  <w:style w:type="character" w:customStyle="1" w:styleId="DateTimeChar">
    <w:name w:val="DateTime Char"/>
    <w:basedOn w:val="DefaultParagraphFont"/>
    <w:link w:val="DateTime"/>
    <w:uiPriority w:val="4"/>
    <w:rsid w:val="00F16BAF"/>
    <w:rPr>
      <w:rFonts w:ascii="Calibri" w:hAnsi="Calibri"/>
      <w:spacing w:val="-8"/>
      <w:sz w:val="22"/>
    </w:rPr>
  </w:style>
  <w:style w:type="paragraph" w:customStyle="1" w:styleId="Lecture">
    <w:name w:val="Lecture"/>
    <w:next w:val="BodyText"/>
    <w:link w:val="LectureChar"/>
    <w:autoRedefine/>
    <w:uiPriority w:val="4"/>
    <w:qFormat/>
    <w:rsid w:val="00F16BA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16BAF"/>
    <w:rPr>
      <w:rFonts w:ascii="Arial" w:eastAsiaTheme="minorHAnsi" w:hAnsi="Arial" w:cs="Arial"/>
      <w:spacing w:val="-10"/>
      <w:sz w:val="22"/>
      <w:szCs w:val="22"/>
    </w:rPr>
  </w:style>
  <w:style w:type="character" w:customStyle="1" w:styleId="underline">
    <w:name w:val="underline"/>
    <w:basedOn w:val="DefaultParagraphFont"/>
    <w:qFormat/>
    <w:rsid w:val="00F16BAF"/>
    <w:rPr>
      <w:u w:val="single"/>
    </w:rPr>
  </w:style>
  <w:style w:type="paragraph" w:customStyle="1" w:styleId="CiteSpacing">
    <w:name w:val="Cite Spacing"/>
    <w:basedOn w:val="Normal"/>
    <w:uiPriority w:val="4"/>
    <w:qFormat/>
    <w:rsid w:val="00F16BAF"/>
    <w:pPr>
      <w:spacing w:before="60" w:after="60" w:line="256" w:lineRule="auto"/>
    </w:pPr>
    <w:rPr>
      <w:spacing w:val="-8"/>
    </w:rPr>
  </w:style>
  <w:style w:type="character" w:customStyle="1" w:styleId="apple-style-span">
    <w:name w:val="apple-style-span"/>
    <w:rsid w:val="00F16BAF"/>
  </w:style>
  <w:style w:type="paragraph" w:styleId="Title">
    <w:name w:val="Title"/>
    <w:aliases w:val="UNDERLINE,Bold Underlined,Cites and Cards,title,Block Heading,Read This,Non Read Text"/>
    <w:basedOn w:val="Normal"/>
    <w:next w:val="Normal"/>
    <w:link w:val="TitleChar"/>
    <w:uiPriority w:val="6"/>
    <w:qFormat/>
    <w:rsid w:val="00F16BAF"/>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F16BAF"/>
    <w:rPr>
      <w:bCs/>
      <w:spacing w:val="-8"/>
      <w:sz w:val="22"/>
      <w:u w:val="single"/>
    </w:rPr>
  </w:style>
  <w:style w:type="paragraph" w:styleId="FootnoteText">
    <w:name w:val="footnote text"/>
    <w:basedOn w:val="Normal"/>
    <w:link w:val="FootnoteTextChar"/>
    <w:unhideWhenUsed/>
    <w:rsid w:val="00F16BAF"/>
    <w:pPr>
      <w:spacing w:after="0" w:line="240" w:lineRule="auto"/>
      <w:jc w:val="both"/>
    </w:pPr>
    <w:rPr>
      <w:spacing w:val="-8"/>
      <w:sz w:val="20"/>
      <w:szCs w:val="20"/>
    </w:rPr>
  </w:style>
  <w:style w:type="character" w:customStyle="1" w:styleId="FootnoteTextChar">
    <w:name w:val="Footnote Text Char"/>
    <w:basedOn w:val="DefaultParagraphFont"/>
    <w:link w:val="FootnoteText"/>
    <w:rsid w:val="00F16BAF"/>
    <w:rPr>
      <w:rFonts w:ascii="Calibri" w:hAnsi="Calibri"/>
      <w:spacing w:val="-8"/>
      <w:sz w:val="20"/>
      <w:szCs w:val="20"/>
    </w:rPr>
  </w:style>
  <w:style w:type="character" w:styleId="FootnoteReference">
    <w:name w:val="footnote reference"/>
    <w:uiPriority w:val="99"/>
    <w:unhideWhenUsed/>
    <w:rsid w:val="00F16BAF"/>
    <w:rPr>
      <w:vertAlign w:val="superscript"/>
    </w:rPr>
  </w:style>
  <w:style w:type="character" w:customStyle="1" w:styleId="cardChar">
    <w:name w:val="card Char"/>
    <w:aliases w:val="Bold Cite Char Char,Speed Cite Char"/>
    <w:rsid w:val="00F16BAF"/>
    <w:rPr>
      <w:u w:val="single"/>
    </w:rPr>
  </w:style>
  <w:style w:type="paragraph" w:customStyle="1" w:styleId="cardtext">
    <w:name w:val="card text"/>
    <w:basedOn w:val="Normal"/>
    <w:link w:val="cardtextChar"/>
    <w:qFormat/>
    <w:rsid w:val="00F16BAF"/>
    <w:pPr>
      <w:spacing w:after="0" w:line="240" w:lineRule="auto"/>
      <w:ind w:left="288" w:right="288"/>
    </w:pPr>
    <w:rPr>
      <w:spacing w:val="-8"/>
    </w:rPr>
  </w:style>
  <w:style w:type="character" w:customStyle="1" w:styleId="cardtextChar">
    <w:name w:val="card text Char"/>
    <w:basedOn w:val="DefaultParagraphFont"/>
    <w:link w:val="cardtext"/>
    <w:rsid w:val="00F16BAF"/>
    <w:rPr>
      <w:rFonts w:ascii="Calibri" w:hAnsi="Calibri"/>
      <w:spacing w:val="-8"/>
      <w:sz w:val="22"/>
    </w:rPr>
  </w:style>
  <w:style w:type="character" w:customStyle="1" w:styleId="TitleChar1">
    <w:name w:val="Title Char1"/>
    <w:basedOn w:val="DefaultParagraphFont"/>
    <w:uiPriority w:val="6"/>
    <w:rsid w:val="00F16BAF"/>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F16BAF"/>
    <w:rPr>
      <w:rFonts w:ascii="Times New Roman" w:eastAsia="Times New Roman" w:hAnsi="Times New Roman" w:cs="Times New Roman"/>
    </w:rPr>
  </w:style>
  <w:style w:type="character" w:styleId="Strong">
    <w:name w:val="Strong"/>
    <w:aliases w:val="8 pt font,Citation Char Char1 Char Char Char Char Char,Cut,Small 1"/>
    <w:basedOn w:val="DefaultParagraphFont"/>
    <w:uiPriority w:val="22"/>
    <w:qFormat/>
    <w:rsid w:val="00F16BAF"/>
    <w:rPr>
      <w:b/>
      <w:bCs/>
    </w:rPr>
  </w:style>
  <w:style w:type="paragraph" w:customStyle="1" w:styleId="css-exrw3m">
    <w:name w:val="css-exrw3m"/>
    <w:basedOn w:val="Normal"/>
    <w:rsid w:val="00F16BAF"/>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F16BAF"/>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F16BAF"/>
    <w:rPr>
      <w:rFonts w:ascii="Calibri" w:hAnsi="Calibri"/>
      <w:spacing w:val="-8"/>
      <w:sz w:val="22"/>
    </w:rPr>
  </w:style>
  <w:style w:type="paragraph" w:styleId="Footer">
    <w:name w:val="footer"/>
    <w:basedOn w:val="Normal"/>
    <w:link w:val="FooterChar"/>
    <w:uiPriority w:val="99"/>
    <w:unhideWhenUsed/>
    <w:rsid w:val="00F16BAF"/>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F16BAF"/>
    <w:rPr>
      <w:rFonts w:ascii="Calibri" w:hAnsi="Calibri"/>
      <w:spacing w:val="-8"/>
      <w:sz w:val="22"/>
    </w:rPr>
  </w:style>
  <w:style w:type="character" w:customStyle="1" w:styleId="rollover-people">
    <w:name w:val="rollover-people"/>
    <w:basedOn w:val="DefaultParagraphFont"/>
    <w:rsid w:val="00F16BAF"/>
  </w:style>
  <w:style w:type="paragraph" w:customStyle="1" w:styleId="Genealogy">
    <w:name w:val="Genealogy"/>
    <w:basedOn w:val="Heading4"/>
    <w:autoRedefine/>
    <w:qFormat/>
    <w:rsid w:val="00F16BAF"/>
    <w:rPr>
      <w:rFonts w:cs="Calibri"/>
      <w:bCs w:val="0"/>
      <w:iCs/>
      <w:sz w:val="22"/>
    </w:rPr>
  </w:style>
  <w:style w:type="character" w:customStyle="1" w:styleId="c-timestamplabel">
    <w:name w:val="c-timestamp__label"/>
    <w:basedOn w:val="DefaultParagraphFont"/>
    <w:rsid w:val="00F16BAF"/>
  </w:style>
  <w:style w:type="character" w:customStyle="1" w:styleId="UnresolvedMention1">
    <w:name w:val="Unresolved Mention1"/>
    <w:basedOn w:val="DefaultParagraphFont"/>
    <w:uiPriority w:val="99"/>
    <w:unhideWhenUsed/>
    <w:rsid w:val="00F16BAF"/>
    <w:rPr>
      <w:color w:val="605E5C"/>
      <w:shd w:val="clear" w:color="auto" w:fill="E1DFDD"/>
    </w:rPr>
  </w:style>
  <w:style w:type="character" w:styleId="PageNumber">
    <w:name w:val="page number"/>
    <w:aliases w:val="card ununderlined"/>
    <w:basedOn w:val="DefaultParagraphFont"/>
    <w:uiPriority w:val="99"/>
    <w:unhideWhenUsed/>
    <w:rsid w:val="00F16BAF"/>
  </w:style>
  <w:style w:type="character" w:customStyle="1" w:styleId="m4841727538114946087gmail-styleunderline">
    <w:name w:val="m_4841727538114946087gmail-styleunderline"/>
    <w:basedOn w:val="DefaultParagraphFont"/>
    <w:rsid w:val="00F16BAF"/>
  </w:style>
  <w:style w:type="paragraph" w:customStyle="1" w:styleId="BreakTag">
    <w:name w:val="Break Tag"/>
    <w:basedOn w:val="Normal"/>
    <w:autoRedefine/>
    <w:uiPriority w:val="4"/>
    <w:qFormat/>
    <w:rsid w:val="00F16BAF"/>
    <w:pPr>
      <w:spacing w:before="240"/>
    </w:pPr>
    <w:rPr>
      <w:b/>
      <w:sz w:val="26"/>
    </w:rPr>
  </w:style>
  <w:style w:type="paragraph" w:customStyle="1" w:styleId="BreakBlock">
    <w:name w:val="Break Block"/>
    <w:basedOn w:val="Normal"/>
    <w:link w:val="BreakBlockChar"/>
    <w:autoRedefine/>
    <w:qFormat/>
    <w:rsid w:val="00F16BAF"/>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16BAF"/>
    <w:rPr>
      <w:rFonts w:ascii="Arial Bold" w:hAnsi="Arial Bold"/>
      <w:b/>
      <w:caps/>
      <w:sz w:val="32"/>
      <w:u w:val="single"/>
    </w:rPr>
  </w:style>
  <w:style w:type="character" w:customStyle="1" w:styleId="Mention1">
    <w:name w:val="Mention1"/>
    <w:basedOn w:val="DefaultParagraphFont"/>
    <w:uiPriority w:val="99"/>
    <w:semiHidden/>
    <w:unhideWhenUsed/>
    <w:rsid w:val="00F16BAF"/>
    <w:rPr>
      <w:color w:val="2B579A"/>
      <w:shd w:val="clear" w:color="auto" w:fill="E6E6E6"/>
    </w:rPr>
  </w:style>
  <w:style w:type="paragraph" w:customStyle="1" w:styleId="evidencetext">
    <w:name w:val="evidence text"/>
    <w:basedOn w:val="Normal"/>
    <w:link w:val="evidencetextChar1"/>
    <w:qFormat/>
    <w:rsid w:val="00F16BAF"/>
    <w:pPr>
      <w:ind w:left="432" w:right="432"/>
    </w:pPr>
    <w:rPr>
      <w:color w:val="000000"/>
      <w:lang w:val="x-none" w:eastAsia="x-none"/>
    </w:rPr>
  </w:style>
  <w:style w:type="character" w:customStyle="1" w:styleId="evidencetextChar1">
    <w:name w:val="evidence text Char1"/>
    <w:link w:val="evidencetext"/>
    <w:rsid w:val="00F16BAF"/>
    <w:rPr>
      <w:rFonts w:ascii="Calibri" w:hAnsi="Calibri"/>
      <w:color w:val="000000"/>
      <w:sz w:val="22"/>
      <w:lang w:val="x-none" w:eastAsia="x-none"/>
    </w:rPr>
  </w:style>
  <w:style w:type="character" w:customStyle="1" w:styleId="Author-Date">
    <w:name w:val="Author-Date"/>
    <w:qFormat/>
    <w:rsid w:val="00F16BAF"/>
    <w:rPr>
      <w:b/>
      <w:sz w:val="24"/>
    </w:rPr>
  </w:style>
  <w:style w:type="paragraph" w:customStyle="1" w:styleId="Nothing">
    <w:name w:val="Nothing"/>
    <w:link w:val="NothingChar"/>
    <w:qFormat/>
    <w:rsid w:val="00F16BAF"/>
    <w:pPr>
      <w:jc w:val="both"/>
    </w:pPr>
    <w:rPr>
      <w:rFonts w:ascii="Times New Roman" w:eastAsia="Times New Roman" w:hAnsi="Times New Roman" w:cs="Times New Roman"/>
      <w:sz w:val="20"/>
    </w:rPr>
  </w:style>
  <w:style w:type="paragraph" w:customStyle="1" w:styleId="Style4">
    <w:name w:val="Style4"/>
    <w:basedOn w:val="Normal"/>
    <w:link w:val="Style4Char"/>
    <w:qFormat/>
    <w:rsid w:val="00F16BAF"/>
    <w:rPr>
      <w:rFonts w:eastAsia="Times New Roman"/>
      <w:u w:val="single"/>
    </w:rPr>
  </w:style>
  <w:style w:type="character" w:customStyle="1" w:styleId="Style4Char">
    <w:name w:val="Style4 Char"/>
    <w:link w:val="Style4"/>
    <w:rsid w:val="00F16BAF"/>
    <w:rPr>
      <w:rFonts w:ascii="Calibri" w:eastAsia="Times New Roman" w:hAnsi="Calibri"/>
      <w:sz w:val="22"/>
      <w:u w:val="single"/>
    </w:rPr>
  </w:style>
  <w:style w:type="character" w:customStyle="1" w:styleId="term">
    <w:name w:val="term"/>
    <w:basedOn w:val="DefaultParagraphFont"/>
    <w:rsid w:val="00F16BAF"/>
  </w:style>
  <w:style w:type="character" w:customStyle="1" w:styleId="Style1Char">
    <w:name w:val="Style1 Char"/>
    <w:rsid w:val="00F16BAF"/>
    <w:rPr>
      <w:rFonts w:ascii="Times New Roman" w:eastAsia="SimSun" w:hAnsi="Times New Roman" w:cs="Times New Roman"/>
      <w:sz w:val="20"/>
      <w:szCs w:val="24"/>
      <w:u w:val="single"/>
      <w:lang w:eastAsia="zh-CN"/>
    </w:rPr>
  </w:style>
  <w:style w:type="character" w:customStyle="1" w:styleId="Styleunderline11pt">
    <w:name w:val="Style underline + 11 pt"/>
    <w:rsid w:val="00F16BAF"/>
    <w:rPr>
      <w:rFonts w:ascii="Times New Roman" w:hAnsi="Times New Roman"/>
      <w:sz w:val="20"/>
      <w:u w:val="single"/>
    </w:rPr>
  </w:style>
  <w:style w:type="paragraph" w:customStyle="1" w:styleId="Stylecard11pt">
    <w:name w:val="Style card + 11 pt"/>
    <w:basedOn w:val="Normal"/>
    <w:link w:val="Stylecard11ptChar"/>
    <w:qFormat/>
    <w:rsid w:val="00F16BAF"/>
    <w:pPr>
      <w:ind w:left="288" w:right="288"/>
    </w:pPr>
    <w:rPr>
      <w:rFonts w:ascii="Georgia" w:eastAsia="SimSun" w:hAnsi="Georgia"/>
      <w:lang w:eastAsia="zh-CN"/>
    </w:rPr>
  </w:style>
  <w:style w:type="character" w:customStyle="1" w:styleId="Stylecard11ptChar">
    <w:name w:val="Style card + 11 pt Char"/>
    <w:link w:val="Stylecard11pt"/>
    <w:rsid w:val="00F16BAF"/>
    <w:rPr>
      <w:rFonts w:ascii="Georgia" w:eastAsia="SimSun" w:hAnsi="Georgia"/>
      <w:sz w:val="22"/>
      <w:lang w:eastAsia="zh-CN"/>
    </w:rPr>
  </w:style>
  <w:style w:type="paragraph" w:customStyle="1" w:styleId="Minimize">
    <w:name w:val="Minimize"/>
    <w:basedOn w:val="Normal"/>
    <w:next w:val="Normal"/>
    <w:link w:val="MinimizeChar"/>
    <w:qFormat/>
    <w:rsid w:val="00F16BAF"/>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F16BAF"/>
    <w:rPr>
      <w:rFonts w:ascii="Georgia" w:hAnsi="Georgia"/>
      <w:color w:val="000000"/>
      <w:sz w:val="12"/>
      <w:szCs w:val="20"/>
    </w:rPr>
  </w:style>
  <w:style w:type="character" w:customStyle="1" w:styleId="byline">
    <w:name w:val="byline"/>
    <w:basedOn w:val="DefaultParagraphFont"/>
    <w:rsid w:val="00F16BAF"/>
  </w:style>
  <w:style w:type="paragraph" w:customStyle="1" w:styleId="StyleStyle411pt">
    <w:name w:val="Style Style4 + 11 pt"/>
    <w:basedOn w:val="Normal"/>
    <w:link w:val="StyleStyle411ptChar"/>
    <w:qFormat/>
    <w:rsid w:val="00F16BAF"/>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16BAF"/>
    <w:rPr>
      <w:rFonts w:ascii="Calibri" w:eastAsia="Times New Roman" w:hAnsi="Calibri"/>
      <w:sz w:val="22"/>
      <w:u w:val="single"/>
    </w:rPr>
  </w:style>
  <w:style w:type="character" w:customStyle="1" w:styleId="Style11ptUnderline">
    <w:name w:val="Style 11 pt Underline"/>
    <w:rsid w:val="00F16BAF"/>
    <w:rPr>
      <w:sz w:val="20"/>
      <w:u w:val="single"/>
    </w:rPr>
  </w:style>
  <w:style w:type="character" w:customStyle="1" w:styleId="Style11ptBoldUnderline">
    <w:name w:val="Style 11 pt Bold Underline"/>
    <w:rsid w:val="00F16BAF"/>
    <w:rPr>
      <w:b/>
      <w:bCs/>
      <w:sz w:val="20"/>
      <w:u w:val="single"/>
    </w:rPr>
  </w:style>
  <w:style w:type="character" w:customStyle="1" w:styleId="Style11pt">
    <w:name w:val="Style 11 pt"/>
    <w:rsid w:val="00F16BAF"/>
    <w:rPr>
      <w:sz w:val="20"/>
    </w:rPr>
  </w:style>
  <w:style w:type="paragraph" w:customStyle="1" w:styleId="StyleStyle411ptBold">
    <w:name w:val="Style Style4 + 11 pt Bold"/>
    <w:basedOn w:val="Normal"/>
    <w:link w:val="StyleStyle411ptBoldChar"/>
    <w:qFormat/>
    <w:rsid w:val="00F16BAF"/>
    <w:rPr>
      <w:rFonts w:eastAsia="Times New Roman"/>
      <w:b/>
      <w:bCs/>
      <w:u w:val="single"/>
    </w:rPr>
  </w:style>
  <w:style w:type="character" w:customStyle="1" w:styleId="StyleStyle411ptBoldChar">
    <w:name w:val="Style Style4 + 11 pt Bold Char"/>
    <w:basedOn w:val="DefaultParagraphFont"/>
    <w:link w:val="StyleStyle411ptBold"/>
    <w:rsid w:val="00F16BAF"/>
    <w:rPr>
      <w:rFonts w:ascii="Calibri" w:eastAsia="Times New Roman" w:hAnsi="Calibri"/>
      <w:b/>
      <w:bCs/>
      <w:sz w:val="22"/>
      <w:u w:val="single"/>
    </w:rPr>
  </w:style>
  <w:style w:type="paragraph" w:customStyle="1" w:styleId="BlockTitle">
    <w:name w:val="Block Title"/>
    <w:basedOn w:val="Normal"/>
    <w:next w:val="Normal"/>
    <w:link w:val="BlockTitleChar"/>
    <w:uiPriority w:val="99"/>
    <w:qFormat/>
    <w:rsid w:val="00F16BAF"/>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F16BAF"/>
    <w:rPr>
      <w:rFonts w:ascii="Calibri" w:eastAsia="Times New Roman" w:hAnsi="Calibri"/>
      <w:b/>
      <w:sz w:val="32"/>
      <w:szCs w:val="20"/>
      <w:u w:val="single"/>
    </w:rPr>
  </w:style>
  <w:style w:type="character" w:customStyle="1" w:styleId="Emphasis2">
    <w:name w:val="Emphasis2"/>
    <w:basedOn w:val="DefaultParagraphFont"/>
    <w:rsid w:val="00F16BAF"/>
    <w:rPr>
      <w:rFonts w:ascii="Franklin Gothic Heavy" w:hAnsi="Franklin Gothic Heavy"/>
      <w:iCs/>
      <w:u w:val="single"/>
    </w:rPr>
  </w:style>
  <w:style w:type="paragraph" w:customStyle="1" w:styleId="Cards">
    <w:name w:val="Cards"/>
    <w:next w:val="Normal"/>
    <w:link w:val="CardsChar"/>
    <w:rsid w:val="00F16BAF"/>
    <w:pPr>
      <w:jc w:val="both"/>
    </w:pPr>
    <w:rPr>
      <w:rFonts w:ascii="Times New Roman" w:hAnsi="Times New Roman" w:cs="Times New Roman"/>
    </w:rPr>
  </w:style>
  <w:style w:type="character" w:customStyle="1" w:styleId="CardsChar">
    <w:name w:val="Cards Char"/>
    <w:basedOn w:val="DefaultParagraphFont"/>
    <w:link w:val="Cards"/>
    <w:locked/>
    <w:rsid w:val="00F16BAF"/>
    <w:rPr>
      <w:rFonts w:ascii="Times New Roman" w:hAnsi="Times New Roman" w:cs="Times New Roman"/>
    </w:rPr>
  </w:style>
  <w:style w:type="character" w:customStyle="1" w:styleId="pmterms1">
    <w:name w:val="pmterms1"/>
    <w:basedOn w:val="DefaultParagraphFont"/>
    <w:rsid w:val="00F16BAF"/>
  </w:style>
  <w:style w:type="character" w:customStyle="1" w:styleId="hilite1">
    <w:name w:val="hilite1"/>
    <w:basedOn w:val="DefaultParagraphFont"/>
    <w:rsid w:val="00F16BA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16BAF"/>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F16BAF"/>
    <w:rPr>
      <w:rFonts w:ascii="Times New Roman" w:eastAsia="Malgun Gothic" w:hAnsi="Times New Roman" w:cs="Times New Roman"/>
      <w:sz w:val="21"/>
      <w:u w:val="single"/>
    </w:rPr>
  </w:style>
  <w:style w:type="paragraph" w:customStyle="1" w:styleId="Normaltag">
    <w:name w:val="Normal tag"/>
    <w:basedOn w:val="Normal"/>
    <w:link w:val="NormaltagChar"/>
    <w:qFormat/>
    <w:rsid w:val="00F16BAF"/>
    <w:rPr>
      <w:rFonts w:eastAsia="Times New Roman"/>
      <w:b/>
      <w:szCs w:val="20"/>
    </w:rPr>
  </w:style>
  <w:style w:type="character" w:customStyle="1" w:styleId="NormaltagChar">
    <w:name w:val="Normal tag Char"/>
    <w:basedOn w:val="DefaultParagraphFont"/>
    <w:link w:val="Normaltag"/>
    <w:locked/>
    <w:rsid w:val="00F16BAF"/>
    <w:rPr>
      <w:rFonts w:ascii="Calibri" w:eastAsia="Times New Roman" w:hAnsi="Calibri"/>
      <w:b/>
      <w:sz w:val="22"/>
      <w:szCs w:val="20"/>
    </w:rPr>
  </w:style>
  <w:style w:type="character" w:customStyle="1" w:styleId="DebateUnderline">
    <w:name w:val="Debate Underline"/>
    <w:qFormat/>
    <w:rsid w:val="00F16BAF"/>
    <w:rPr>
      <w:rFonts w:ascii="Times New Roman" w:hAnsi="Times New Roman"/>
      <w:sz w:val="20"/>
      <w:szCs w:val="24"/>
      <w:u w:val="thick"/>
    </w:rPr>
  </w:style>
  <w:style w:type="character" w:customStyle="1" w:styleId="blue">
    <w:name w:val="blue"/>
    <w:basedOn w:val="DefaultParagraphFont"/>
    <w:rsid w:val="00F16BAF"/>
    <w:rPr>
      <w:rFonts w:cs="Times New Roman"/>
    </w:rPr>
  </w:style>
  <w:style w:type="paragraph" w:customStyle="1" w:styleId="cites">
    <w:name w:val="cites"/>
    <w:link w:val="Heading1Char3"/>
    <w:autoRedefine/>
    <w:qFormat/>
    <w:rsid w:val="00F16BAF"/>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F16BAF"/>
    <w:rPr>
      <w:rFonts w:ascii="Times New Roman" w:eastAsia="Malgun Gothic" w:hAnsi="Times New Roman" w:cs="Times New Roman"/>
      <w:b/>
      <w:u w:val="single"/>
    </w:rPr>
  </w:style>
  <w:style w:type="paragraph" w:customStyle="1" w:styleId="tiny">
    <w:name w:val="tiny"/>
    <w:next w:val="Normal"/>
    <w:link w:val="tinyChar"/>
    <w:autoRedefine/>
    <w:qFormat/>
    <w:rsid w:val="00F16BAF"/>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F16BAF"/>
    <w:rPr>
      <w:rFonts w:ascii="Times New Roman" w:eastAsia="Malgun Gothic" w:hAnsi="Times New Roman" w:cs="Times New Roman"/>
      <w:sz w:val="12"/>
    </w:rPr>
  </w:style>
  <w:style w:type="character" w:customStyle="1" w:styleId="CitesChar2">
    <w:name w:val="Cites Char2"/>
    <w:link w:val="Cites0"/>
    <w:rsid w:val="00F16BAF"/>
    <w:rPr>
      <w:rFonts w:eastAsia="Times New Roman" w:cs="Times New Roman"/>
      <w:b/>
      <w:bCs/>
      <w:sz w:val="20"/>
      <w:szCs w:val="20"/>
    </w:rPr>
  </w:style>
  <w:style w:type="paragraph" w:customStyle="1" w:styleId="BlockTitle2">
    <w:name w:val="Block Title2"/>
    <w:basedOn w:val="Normal"/>
    <w:next w:val="Normal"/>
    <w:uiPriority w:val="99"/>
    <w:qFormat/>
    <w:rsid w:val="00F16BAF"/>
    <w:pPr>
      <w:spacing w:after="240"/>
      <w:jc w:val="center"/>
    </w:pPr>
    <w:rPr>
      <w:rFonts w:eastAsia="Times New Roman"/>
      <w:b/>
      <w:sz w:val="32"/>
      <w:u w:val="single"/>
      <w:lang w:bidi="en-US"/>
    </w:rPr>
  </w:style>
  <w:style w:type="paragraph" w:styleId="TOC1">
    <w:name w:val="toc 1"/>
    <w:basedOn w:val="Normal"/>
    <w:next w:val="Normal"/>
    <w:autoRedefine/>
    <w:uiPriority w:val="39"/>
    <w:rsid w:val="00F16BAF"/>
    <w:pPr>
      <w:spacing w:before="120" w:after="120"/>
    </w:pPr>
    <w:rPr>
      <w:rFonts w:eastAsia="Times New Roman"/>
      <w:b/>
      <w:u w:val="single"/>
      <w:lang w:bidi="en-US"/>
    </w:rPr>
  </w:style>
  <w:style w:type="paragraph" w:styleId="TOC9">
    <w:name w:val="toc 9"/>
    <w:basedOn w:val="Normal"/>
    <w:next w:val="Normal"/>
    <w:autoRedefine/>
    <w:uiPriority w:val="39"/>
    <w:rsid w:val="00F16BAF"/>
    <w:pPr>
      <w:ind w:left="1600"/>
    </w:pPr>
    <w:rPr>
      <w:rFonts w:eastAsia="Times New Roman"/>
      <w:sz w:val="20"/>
      <w:lang w:bidi="en-US"/>
    </w:rPr>
  </w:style>
  <w:style w:type="paragraph" w:customStyle="1" w:styleId="TxBrp1">
    <w:name w:val="TxBr_p1"/>
    <w:basedOn w:val="Normal"/>
    <w:uiPriority w:val="99"/>
    <w:qFormat/>
    <w:rsid w:val="00F16BAF"/>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F16BAF"/>
    <w:pPr>
      <w:spacing w:before="100" w:beforeAutospacing="1" w:after="100" w:afterAutospacing="1"/>
    </w:pPr>
    <w:rPr>
      <w:rFonts w:eastAsia="Times New Roman"/>
      <w:lang w:bidi="en-US"/>
    </w:rPr>
  </w:style>
  <w:style w:type="character" w:customStyle="1" w:styleId="standardcontent">
    <w:name w:val="standardcontent"/>
    <w:basedOn w:val="DefaultParagraphFont"/>
    <w:rsid w:val="00F16BAF"/>
  </w:style>
  <w:style w:type="paragraph" w:customStyle="1" w:styleId="hat">
    <w:name w:val="hat"/>
    <w:basedOn w:val="Normal"/>
    <w:next w:val="Normal"/>
    <w:link w:val="hatChar"/>
    <w:qFormat/>
    <w:rsid w:val="00F16BA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16BAF"/>
  </w:style>
  <w:style w:type="paragraph" w:customStyle="1" w:styleId="HotRouteChar">
    <w:name w:val="Hot Route! Char"/>
    <w:basedOn w:val="Normal"/>
    <w:qFormat/>
    <w:rsid w:val="00F16BAF"/>
    <w:pPr>
      <w:ind w:left="144"/>
    </w:pPr>
    <w:rPr>
      <w:rFonts w:eastAsia="Times New Roman"/>
      <w:sz w:val="20"/>
      <w:lang w:bidi="en-US"/>
    </w:rPr>
  </w:style>
  <w:style w:type="paragraph" w:customStyle="1" w:styleId="Default">
    <w:name w:val="Default"/>
    <w:uiPriority w:val="99"/>
    <w:qFormat/>
    <w:rsid w:val="00F16BA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16BAF"/>
    <w:rPr>
      <w:rFonts w:ascii="Cambria" w:hAnsi="Cambria" w:cs="Times New Roman"/>
      <w:b/>
      <w:bCs/>
      <w:sz w:val="26"/>
      <w:szCs w:val="26"/>
    </w:rPr>
  </w:style>
  <w:style w:type="character" w:customStyle="1" w:styleId="UnderliningChar">
    <w:name w:val="Underlining Char"/>
    <w:basedOn w:val="DefaultParagraphFont"/>
    <w:link w:val="Underlining"/>
    <w:uiPriority w:val="99"/>
    <w:rsid w:val="00F16BAF"/>
    <w:rPr>
      <w:rFonts w:ascii="Arial Narrow" w:hAnsi="Arial Narrow" w:cs="Times New Roman"/>
      <w:u w:val="single"/>
    </w:rPr>
  </w:style>
  <w:style w:type="character" w:customStyle="1" w:styleId="CardCharChar1">
    <w:name w:val="Card Char Char1"/>
    <w:basedOn w:val="DefaultParagraphFont"/>
    <w:rsid w:val="00F16BAF"/>
    <w:rPr>
      <w:rFonts w:cs="Times New Roman"/>
      <w:b/>
      <w:bCs/>
      <w:sz w:val="28"/>
      <w:szCs w:val="28"/>
    </w:rPr>
  </w:style>
  <w:style w:type="paragraph" w:customStyle="1" w:styleId="Cites0">
    <w:name w:val="Cites"/>
    <w:basedOn w:val="Normal"/>
    <w:link w:val="CitesChar2"/>
    <w:qFormat/>
    <w:rsid w:val="00F16BAF"/>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16BAF"/>
    <w:rPr>
      <w:rFonts w:ascii="Times New Roman" w:eastAsia="Calibri" w:hAnsi="Times New Roman" w:cs="Times New Roman"/>
      <w:sz w:val="24"/>
      <w:szCs w:val="24"/>
    </w:rPr>
  </w:style>
  <w:style w:type="character" w:customStyle="1" w:styleId="apple-converted-space">
    <w:name w:val="apple-converted-space"/>
    <w:basedOn w:val="DefaultParagraphFont"/>
    <w:rsid w:val="00F16BAF"/>
  </w:style>
  <w:style w:type="character" w:customStyle="1" w:styleId="hit">
    <w:name w:val="hit"/>
    <w:basedOn w:val="DefaultParagraphFont"/>
    <w:rsid w:val="00F16BAF"/>
    <w:rPr>
      <w:rFonts w:cs="Times New Roman"/>
    </w:rPr>
  </w:style>
  <w:style w:type="paragraph" w:customStyle="1" w:styleId="SmallFont">
    <w:name w:val="Small Font"/>
    <w:basedOn w:val="Normal"/>
    <w:link w:val="SmallFontChar"/>
    <w:qFormat/>
    <w:rsid w:val="00F16BAF"/>
    <w:pPr>
      <w:spacing w:after="200"/>
      <w:jc w:val="both"/>
    </w:pPr>
    <w:rPr>
      <w:rFonts w:eastAsia="Calibri"/>
      <w:szCs w:val="18"/>
    </w:rPr>
  </w:style>
  <w:style w:type="character" w:customStyle="1" w:styleId="SmallFontChar">
    <w:name w:val="Small Font Char"/>
    <w:basedOn w:val="DefaultParagraphFont"/>
    <w:link w:val="SmallFont"/>
    <w:locked/>
    <w:rsid w:val="00F16BAF"/>
    <w:rPr>
      <w:rFonts w:ascii="Calibri" w:eastAsia="Calibri" w:hAnsi="Calibri"/>
      <w:sz w:val="22"/>
      <w:szCs w:val="18"/>
    </w:rPr>
  </w:style>
  <w:style w:type="character" w:customStyle="1" w:styleId="CircleChar1">
    <w:name w:val="Circle Char1"/>
    <w:basedOn w:val="DefaultParagraphFont"/>
    <w:rsid w:val="00F16BAF"/>
    <w:rPr>
      <w:rFonts w:cs="Times New Roman"/>
      <w:b/>
      <w:i/>
      <w:sz w:val="18"/>
      <w:szCs w:val="18"/>
      <w:u w:val="single"/>
      <w:lang w:val="en-US" w:eastAsia="en-US" w:bidi="ar-SA"/>
    </w:rPr>
  </w:style>
  <w:style w:type="character" w:customStyle="1" w:styleId="verdana">
    <w:name w:val="verdana"/>
    <w:basedOn w:val="DefaultParagraphFont"/>
    <w:rsid w:val="00F16BAF"/>
  </w:style>
  <w:style w:type="character" w:customStyle="1" w:styleId="CardsChar1">
    <w:name w:val="Cards Char1"/>
    <w:rsid w:val="00F16BAF"/>
    <w:rPr>
      <w:rFonts w:ascii="Arial" w:eastAsia="Times New Roman" w:hAnsi="Arial" w:cs="Times New Roman"/>
      <w:sz w:val="20"/>
      <w:szCs w:val="20"/>
    </w:rPr>
  </w:style>
  <w:style w:type="paragraph" w:customStyle="1" w:styleId="BlockHeadings">
    <w:name w:val="Block Headings"/>
    <w:basedOn w:val="Normal"/>
    <w:link w:val="BlockHeadingsChar"/>
    <w:qFormat/>
    <w:rsid w:val="00F16BA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16BAF"/>
    <w:rPr>
      <w:rFonts w:ascii="Calibri" w:eastAsia="Times New Roman" w:hAnsi="Calibri" w:cs="Times New Roman"/>
      <w:b/>
      <w:sz w:val="20"/>
      <w:szCs w:val="20"/>
    </w:rPr>
  </w:style>
  <w:style w:type="paragraph" w:customStyle="1" w:styleId="loose">
    <w:name w:val="loose"/>
    <w:basedOn w:val="Normal"/>
    <w:qFormat/>
    <w:rsid w:val="00F16BAF"/>
    <w:pPr>
      <w:spacing w:before="210"/>
    </w:pPr>
    <w:rPr>
      <w:rFonts w:eastAsia="Times New Roman"/>
      <w:lang w:eastAsia="zh-CN" w:bidi="he-IL"/>
    </w:rPr>
  </w:style>
  <w:style w:type="character" w:customStyle="1" w:styleId="hit1">
    <w:name w:val="hit1"/>
    <w:basedOn w:val="DefaultParagraphFont"/>
    <w:rsid w:val="00F16BAF"/>
    <w:rPr>
      <w:b/>
      <w:bCs/>
      <w:color w:val="CC0033"/>
    </w:rPr>
  </w:style>
  <w:style w:type="character" w:customStyle="1" w:styleId="upper">
    <w:name w:val="upper"/>
    <w:basedOn w:val="DefaultParagraphFont"/>
    <w:rsid w:val="00F16BAF"/>
  </w:style>
  <w:style w:type="character" w:customStyle="1" w:styleId="Author">
    <w:name w:val="Author"/>
    <w:aliases w:val="Style Date"/>
    <w:basedOn w:val="DefaultParagraphFont"/>
    <w:qFormat/>
    <w:rsid w:val="00F16BAF"/>
    <w:rPr>
      <w:b/>
      <w:sz w:val="24"/>
    </w:rPr>
  </w:style>
  <w:style w:type="character" w:customStyle="1" w:styleId="SmallFont7pt">
    <w:name w:val="Small Font (7 pt)"/>
    <w:basedOn w:val="DefaultParagraphFont"/>
    <w:rsid w:val="00F16BAF"/>
    <w:rPr>
      <w:sz w:val="14"/>
    </w:rPr>
  </w:style>
  <w:style w:type="paragraph" w:customStyle="1" w:styleId="UnderlinedText">
    <w:name w:val="Underlined Text"/>
    <w:basedOn w:val="Normal"/>
    <w:uiPriority w:val="6"/>
    <w:qFormat/>
    <w:rsid w:val="00F16BAF"/>
    <w:rPr>
      <w:rFonts w:eastAsia="Times New Roman"/>
      <w:b/>
      <w:szCs w:val="20"/>
    </w:rPr>
  </w:style>
  <w:style w:type="character" w:customStyle="1" w:styleId="SmallText-New">
    <w:name w:val="Small Text - New"/>
    <w:basedOn w:val="DefaultParagraphFont"/>
    <w:rsid w:val="00F16BAF"/>
    <w:rPr>
      <w:rFonts w:ascii="Arial Narrow" w:hAnsi="Arial Narrow"/>
      <w:sz w:val="14"/>
    </w:rPr>
  </w:style>
  <w:style w:type="paragraph" w:customStyle="1" w:styleId="Smalltext">
    <w:name w:val="Small text"/>
    <w:aliases w:val="Quote1,Quote11"/>
    <w:basedOn w:val="Normal"/>
    <w:link w:val="SmalltextChar"/>
    <w:qFormat/>
    <w:rsid w:val="00F16BAF"/>
    <w:rPr>
      <w:rFonts w:ascii="Arial Narrow" w:eastAsia="Times New Roman" w:hAnsi="Arial Narrow"/>
    </w:rPr>
  </w:style>
  <w:style w:type="character" w:customStyle="1" w:styleId="Underlined-New">
    <w:name w:val="Underlined - New"/>
    <w:basedOn w:val="DefaultParagraphFont"/>
    <w:rsid w:val="00F16BAF"/>
    <w:rPr>
      <w:rFonts w:ascii="Arial Narrow" w:hAnsi="Arial Narrow"/>
      <w:sz w:val="16"/>
      <w:u w:val="single"/>
    </w:rPr>
  </w:style>
  <w:style w:type="paragraph" w:styleId="TOC2">
    <w:name w:val="toc 2"/>
    <w:basedOn w:val="Normal"/>
    <w:next w:val="Normal"/>
    <w:autoRedefine/>
    <w:uiPriority w:val="39"/>
    <w:rsid w:val="00F16BAF"/>
    <w:pPr>
      <w:ind w:left="200"/>
    </w:pPr>
    <w:rPr>
      <w:rFonts w:eastAsia="Times New Roman"/>
      <w:sz w:val="20"/>
      <w:lang w:bidi="en-US"/>
    </w:rPr>
  </w:style>
  <w:style w:type="paragraph" w:styleId="Caption">
    <w:name w:val="caption"/>
    <w:basedOn w:val="Normal"/>
    <w:next w:val="Normal"/>
    <w:qFormat/>
    <w:rsid w:val="00F16BAF"/>
    <w:rPr>
      <w:rFonts w:eastAsia="Times New Roman"/>
      <w:b/>
      <w:bCs/>
      <w:sz w:val="18"/>
      <w:szCs w:val="18"/>
      <w:lang w:bidi="en-US"/>
    </w:rPr>
  </w:style>
  <w:style w:type="paragraph" w:styleId="TOCHeading">
    <w:name w:val="TOC Heading"/>
    <w:basedOn w:val="Heading1"/>
    <w:next w:val="Normal"/>
    <w:uiPriority w:val="39"/>
    <w:qFormat/>
    <w:rsid w:val="00F16BA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F16BAF"/>
    <w:rPr>
      <w:rFonts w:ascii="Arial Narrow" w:hAnsi="Arial Narrow"/>
      <w:dstrike w:val="0"/>
      <w:sz w:val="20"/>
      <w:bdr w:val="single" w:sz="2" w:space="0" w:color="auto"/>
      <w:vertAlign w:val="baseline"/>
    </w:rPr>
  </w:style>
  <w:style w:type="character" w:customStyle="1" w:styleId="style65">
    <w:name w:val="style65"/>
    <w:basedOn w:val="DefaultParagraphFont"/>
    <w:rsid w:val="00F16BA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16BAF"/>
    <w:rPr>
      <w:rFonts w:cs="Arial"/>
      <w:bCs/>
      <w:szCs w:val="26"/>
      <w:u w:val="single"/>
      <w:lang w:val="en-US" w:eastAsia="en-US" w:bidi="ar-SA"/>
    </w:rPr>
  </w:style>
  <w:style w:type="character" w:customStyle="1" w:styleId="qlabel">
    <w:name w:val="q_label"/>
    <w:basedOn w:val="DefaultParagraphFont"/>
    <w:rsid w:val="00F16BAF"/>
  </w:style>
  <w:style w:type="character" w:customStyle="1" w:styleId="alabel">
    <w:name w:val="a_label"/>
    <w:basedOn w:val="DefaultParagraphFont"/>
    <w:rsid w:val="00F16BAF"/>
  </w:style>
  <w:style w:type="character" w:customStyle="1" w:styleId="Style1Char1">
    <w:name w:val="Style1 Char1"/>
    <w:basedOn w:val="DefaultParagraphFont"/>
    <w:rsid w:val="00F16BAF"/>
    <w:rPr>
      <w:rFonts w:eastAsia="SimSun"/>
      <w:sz w:val="20"/>
      <w:szCs w:val="24"/>
      <w:u w:val="single"/>
      <w:lang w:val="en-US" w:eastAsia="zh-CN" w:bidi="ar-SA"/>
    </w:rPr>
  </w:style>
  <w:style w:type="character" w:customStyle="1" w:styleId="UnderlineCharChar">
    <w:name w:val="Underline Char Char"/>
    <w:basedOn w:val="DefaultParagraphFont"/>
    <w:rsid w:val="00F16BA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16BAF"/>
    <w:rPr>
      <w:rFonts w:eastAsia="MS Mincho"/>
      <w:b/>
      <w:u w:val="single"/>
      <w:lang w:val="en-US" w:eastAsia="en-US" w:bidi="ar-SA"/>
    </w:rPr>
  </w:style>
  <w:style w:type="character" w:customStyle="1" w:styleId="CardTextChar0">
    <w:name w:val="Card Text Char"/>
    <w:basedOn w:val="DefaultParagraphFont"/>
    <w:rsid w:val="00F16BAF"/>
    <w:rPr>
      <w:rFonts w:ascii="Times New Roman" w:eastAsia="Times New Roman" w:hAnsi="Times New Roman" w:cs="Times New Roman"/>
      <w:szCs w:val="24"/>
    </w:rPr>
  </w:style>
  <w:style w:type="character" w:customStyle="1" w:styleId="reduce2">
    <w:name w:val="reduce2"/>
    <w:basedOn w:val="DefaultParagraphFont"/>
    <w:uiPriority w:val="99"/>
    <w:rsid w:val="00F16BAF"/>
    <w:rPr>
      <w:rFonts w:ascii="Arial" w:hAnsi="Arial" w:cs="Arial"/>
      <w:color w:val="000000"/>
      <w:sz w:val="10"/>
      <w:szCs w:val="22"/>
    </w:rPr>
  </w:style>
  <w:style w:type="paragraph" w:customStyle="1" w:styleId="BoldUnderline">
    <w:name w:val="BoldUnderline"/>
    <w:link w:val="BoldUnderlineChar"/>
    <w:uiPriority w:val="99"/>
    <w:qFormat/>
    <w:rsid w:val="00F16BAF"/>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F16BA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16BAF"/>
    <w:rPr>
      <w:rFonts w:cs="Arial"/>
      <w:bCs/>
      <w:szCs w:val="26"/>
      <w:u w:val="single"/>
      <w:lang w:val="en-US" w:eastAsia="en-US" w:bidi="ar-SA"/>
    </w:rPr>
  </w:style>
  <w:style w:type="paragraph" w:customStyle="1" w:styleId="evidencetextChar">
    <w:name w:val="evidence text Char"/>
    <w:basedOn w:val="Normal"/>
    <w:qFormat/>
    <w:rsid w:val="00F16BAF"/>
    <w:pPr>
      <w:ind w:left="1728" w:right="1008"/>
    </w:pPr>
    <w:rPr>
      <w:rFonts w:eastAsia="Times New Roman"/>
      <w:color w:val="000000"/>
      <w:sz w:val="18"/>
    </w:rPr>
  </w:style>
  <w:style w:type="character" w:customStyle="1" w:styleId="underline2">
    <w:name w:val="underline2"/>
    <w:basedOn w:val="DefaultParagraphFont"/>
    <w:rsid w:val="00F16BAF"/>
    <w:rPr>
      <w:u w:val="single"/>
    </w:rPr>
  </w:style>
  <w:style w:type="character" w:customStyle="1" w:styleId="Style11ptUnderlineBorderSinglesolidlineAuto05pt">
    <w:name w:val="Style 11 pt Underline Border: : (Single solid line Auto  0.5 pt..."/>
    <w:rsid w:val="00F16BA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16BA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16BAF"/>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F16BAF"/>
    <w:rPr>
      <w:u w:val="single"/>
    </w:rPr>
  </w:style>
  <w:style w:type="paragraph" w:customStyle="1" w:styleId="UnderlineChar4">
    <w:name w:val="Underline Char4"/>
    <w:basedOn w:val="Normal"/>
    <w:link w:val="UnderlineChar4Char"/>
    <w:qFormat/>
    <w:rsid w:val="00F16BA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F16BAF"/>
    <w:rPr>
      <w:b/>
      <w:u w:val="single"/>
    </w:rPr>
  </w:style>
  <w:style w:type="paragraph" w:customStyle="1" w:styleId="BoldandUnderlineChar3">
    <w:name w:val="Bold and Underline Char3"/>
    <w:basedOn w:val="Normal"/>
    <w:link w:val="BoldandUnderlineChar3Char2"/>
    <w:qFormat/>
    <w:rsid w:val="00F16BAF"/>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F16BAF"/>
    <w:rPr>
      <w:rFonts w:eastAsia="Times New Roman"/>
      <w:u w:val="single"/>
    </w:rPr>
  </w:style>
  <w:style w:type="character" w:customStyle="1" w:styleId="StyleUnderlineChar11ptChar">
    <w:name w:val="Style Underline Char + 11 pt Char"/>
    <w:basedOn w:val="DefaultParagraphFont"/>
    <w:link w:val="StyleUnderlineChar11pt"/>
    <w:rsid w:val="00F16BAF"/>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F16BAF"/>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16BAF"/>
    <w:rPr>
      <w:rFonts w:ascii="Calibri" w:eastAsia="Times New Roman" w:hAnsi="Calibri"/>
      <w:b/>
      <w:bCs/>
      <w:sz w:val="22"/>
      <w:u w:val="single"/>
    </w:rPr>
  </w:style>
  <w:style w:type="character" w:customStyle="1" w:styleId="inside-head">
    <w:name w:val="inside-head"/>
    <w:basedOn w:val="DefaultParagraphFont"/>
    <w:rsid w:val="00F16BAF"/>
  </w:style>
  <w:style w:type="paragraph" w:customStyle="1" w:styleId="Style3">
    <w:name w:val="Style3"/>
    <w:basedOn w:val="Normal"/>
    <w:link w:val="Style3Char"/>
    <w:qFormat/>
    <w:rsid w:val="00F16BAF"/>
    <w:rPr>
      <w:rFonts w:ascii="Arial Narrow" w:eastAsia="Times New Roman" w:hAnsi="Arial Narrow"/>
      <w:b/>
    </w:rPr>
  </w:style>
  <w:style w:type="character" w:customStyle="1" w:styleId="Style3Char">
    <w:name w:val="Style3 Char"/>
    <w:basedOn w:val="DefaultParagraphFont"/>
    <w:link w:val="Style3"/>
    <w:rsid w:val="00F16BAF"/>
    <w:rPr>
      <w:rFonts w:ascii="Arial Narrow" w:eastAsia="Times New Roman" w:hAnsi="Arial Narrow"/>
      <w:b/>
      <w:sz w:val="22"/>
    </w:rPr>
  </w:style>
  <w:style w:type="character" w:customStyle="1" w:styleId="7TimesNewRoman">
    <w:name w:val="7 Times New Roman"/>
    <w:rsid w:val="00F16BA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16BAF"/>
  </w:style>
  <w:style w:type="character" w:customStyle="1" w:styleId="officialsbureau">
    <w:name w:val="official_s_bureau"/>
    <w:basedOn w:val="DefaultParagraphFont"/>
    <w:rsid w:val="00F16BAF"/>
  </w:style>
  <w:style w:type="paragraph" w:customStyle="1" w:styleId="Stylecard11ptUnderline">
    <w:name w:val="Style card + 11 pt Underline"/>
    <w:basedOn w:val="Normal"/>
    <w:link w:val="Stylecard11ptUnderlineChar"/>
    <w:qFormat/>
    <w:rsid w:val="00F16BAF"/>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F16BAF"/>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F16BAF"/>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F16BAF"/>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F16BA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16BAF"/>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F16BAF"/>
    <w:rPr>
      <w:rFonts w:ascii="Georgia" w:eastAsia="SimSun" w:hAnsi="Georgia"/>
      <w:sz w:val="22"/>
      <w:u w:val="single"/>
      <w:lang w:eastAsia="zh-CN"/>
    </w:rPr>
  </w:style>
  <w:style w:type="paragraph" w:styleId="HTMLPreformatted">
    <w:name w:val="HTML Preformatted"/>
    <w:basedOn w:val="Normal"/>
    <w:link w:val="HTMLPreformattedChar"/>
    <w:uiPriority w:val="99"/>
    <w:rsid w:val="00F16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F16BA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16BAF"/>
    <w:rPr>
      <w:u w:val="single"/>
    </w:rPr>
  </w:style>
  <w:style w:type="character" w:customStyle="1" w:styleId="StyleUnderlining11ptChar">
    <w:name w:val="Style Underlining + 11 pt Char"/>
    <w:basedOn w:val="DefaultParagraphFont"/>
    <w:link w:val="StyleUnderlining11pt"/>
    <w:rsid w:val="00F16BAF"/>
    <w:rPr>
      <w:rFonts w:ascii="Calibri" w:hAnsi="Calibri"/>
      <w:sz w:val="22"/>
      <w:u w:val="single"/>
    </w:rPr>
  </w:style>
  <w:style w:type="paragraph" w:customStyle="1" w:styleId="StyleCardText9pt">
    <w:name w:val="Style Card Text + 9 pt"/>
    <w:basedOn w:val="Normal"/>
    <w:link w:val="StyleCardText9ptChar"/>
    <w:qFormat/>
    <w:rsid w:val="00F16BAF"/>
    <w:pPr>
      <w:spacing w:after="200"/>
      <w:contextualSpacing/>
    </w:pPr>
    <w:rPr>
      <w:rFonts w:eastAsia="Calibri"/>
    </w:rPr>
  </w:style>
  <w:style w:type="character" w:customStyle="1" w:styleId="StyleCardText9ptChar">
    <w:name w:val="Style Card Text + 9 pt Char"/>
    <w:basedOn w:val="DefaultParagraphFont"/>
    <w:link w:val="StyleCardText9pt"/>
    <w:rsid w:val="00F16BAF"/>
    <w:rPr>
      <w:rFonts w:ascii="Calibri" w:eastAsia="Calibri" w:hAnsi="Calibri"/>
      <w:sz w:val="22"/>
    </w:rPr>
  </w:style>
  <w:style w:type="paragraph" w:styleId="Quote">
    <w:name w:val="Quote"/>
    <w:basedOn w:val="Normal"/>
    <w:next w:val="Normal"/>
    <w:link w:val="QuoteChar"/>
    <w:uiPriority w:val="29"/>
    <w:qFormat/>
    <w:rsid w:val="00F16BAF"/>
    <w:pPr>
      <w:widowControl w:val="0"/>
    </w:pPr>
    <w:rPr>
      <w:rFonts w:eastAsia="Times New Roman"/>
      <w:iCs/>
      <w:color w:val="000000"/>
      <w:lang w:bidi="en-US"/>
    </w:rPr>
  </w:style>
  <w:style w:type="character" w:customStyle="1" w:styleId="QuoteChar">
    <w:name w:val="Quote Char"/>
    <w:basedOn w:val="DefaultParagraphFont"/>
    <w:link w:val="Quote"/>
    <w:uiPriority w:val="29"/>
    <w:rsid w:val="00F16BAF"/>
    <w:rPr>
      <w:rFonts w:ascii="Calibri" w:eastAsia="Times New Roman" w:hAnsi="Calibri"/>
      <w:iCs/>
      <w:color w:val="000000"/>
      <w:sz w:val="22"/>
      <w:lang w:bidi="en-US"/>
    </w:rPr>
  </w:style>
  <w:style w:type="paragraph" w:customStyle="1" w:styleId="Underlining">
    <w:name w:val="Underlining"/>
    <w:basedOn w:val="Normal"/>
    <w:link w:val="UnderliningChar"/>
    <w:uiPriority w:val="99"/>
    <w:qFormat/>
    <w:rsid w:val="00F16BAF"/>
    <w:rPr>
      <w:rFonts w:ascii="Arial Narrow" w:hAnsi="Arial Narrow" w:cs="Times New Roman"/>
      <w:sz w:val="24"/>
      <w:u w:val="single"/>
    </w:rPr>
  </w:style>
  <w:style w:type="character" w:customStyle="1" w:styleId="ital-inline">
    <w:name w:val="ital-inline"/>
    <w:basedOn w:val="DefaultParagraphFont"/>
    <w:rsid w:val="00F16BAF"/>
  </w:style>
  <w:style w:type="character" w:customStyle="1" w:styleId="underlineChar">
    <w:name w:val="underline Char"/>
    <w:basedOn w:val="DefaultParagraphFont"/>
    <w:rsid w:val="00F16BA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16BA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16BAF"/>
    <w:rPr>
      <w:sz w:val="20"/>
      <w:u w:val="single"/>
    </w:rPr>
  </w:style>
  <w:style w:type="paragraph" w:styleId="BodyTextIndent2">
    <w:name w:val="Body Text Indent 2"/>
    <w:basedOn w:val="Normal"/>
    <w:link w:val="BodyTextIndent2Char"/>
    <w:unhideWhenUsed/>
    <w:rsid w:val="00F16BAF"/>
    <w:pPr>
      <w:spacing w:after="120" w:line="480" w:lineRule="auto"/>
      <w:ind w:left="360"/>
    </w:pPr>
  </w:style>
  <w:style w:type="character" w:customStyle="1" w:styleId="BodyTextIndent2Char">
    <w:name w:val="Body Text Indent 2 Char"/>
    <w:basedOn w:val="DefaultParagraphFont"/>
    <w:link w:val="BodyTextIndent2"/>
    <w:rsid w:val="00F16BAF"/>
    <w:rPr>
      <w:rFonts w:ascii="Calibri" w:hAnsi="Calibri"/>
      <w:sz w:val="22"/>
    </w:rPr>
  </w:style>
  <w:style w:type="paragraph" w:styleId="BodyTextIndent3">
    <w:name w:val="Body Text Indent 3"/>
    <w:basedOn w:val="Normal"/>
    <w:link w:val="BodyTextIndent3Char"/>
    <w:uiPriority w:val="99"/>
    <w:semiHidden/>
    <w:unhideWhenUsed/>
    <w:rsid w:val="00F16BAF"/>
    <w:pPr>
      <w:spacing w:after="120"/>
      <w:ind w:left="360"/>
    </w:pPr>
    <w:rPr>
      <w:szCs w:val="16"/>
    </w:rPr>
  </w:style>
  <w:style w:type="character" w:customStyle="1" w:styleId="BodyTextIndent3Char">
    <w:name w:val="Body Text Indent 3 Char"/>
    <w:basedOn w:val="DefaultParagraphFont"/>
    <w:link w:val="BodyTextIndent3"/>
    <w:uiPriority w:val="99"/>
    <w:semiHidden/>
    <w:rsid w:val="00F16BAF"/>
    <w:rPr>
      <w:rFonts w:ascii="Calibri" w:hAnsi="Calibri"/>
      <w:sz w:val="22"/>
      <w:szCs w:val="16"/>
    </w:rPr>
  </w:style>
  <w:style w:type="paragraph" w:styleId="BodyText2">
    <w:name w:val="Body Text 2"/>
    <w:basedOn w:val="Normal"/>
    <w:link w:val="BodyText2Char"/>
    <w:unhideWhenUsed/>
    <w:rsid w:val="00F16BAF"/>
    <w:pPr>
      <w:spacing w:after="120" w:line="480" w:lineRule="auto"/>
    </w:pPr>
  </w:style>
  <w:style w:type="character" w:customStyle="1" w:styleId="BodyText2Char">
    <w:name w:val="Body Text 2 Char"/>
    <w:basedOn w:val="DefaultParagraphFont"/>
    <w:link w:val="BodyText2"/>
    <w:rsid w:val="00F16BAF"/>
    <w:rPr>
      <w:rFonts w:ascii="Calibri" w:hAnsi="Calibri"/>
      <w:sz w:val="22"/>
    </w:rPr>
  </w:style>
  <w:style w:type="paragraph" w:styleId="BodyTextIndent">
    <w:name w:val="Body Text Indent"/>
    <w:basedOn w:val="Normal"/>
    <w:link w:val="BodyTextIndentChar"/>
    <w:uiPriority w:val="99"/>
    <w:unhideWhenUsed/>
    <w:rsid w:val="00F16BAF"/>
    <w:pPr>
      <w:spacing w:after="120"/>
      <w:ind w:left="360"/>
    </w:pPr>
  </w:style>
  <w:style w:type="character" w:customStyle="1" w:styleId="BodyTextIndentChar">
    <w:name w:val="Body Text Indent Char"/>
    <w:basedOn w:val="DefaultParagraphFont"/>
    <w:link w:val="BodyTextIndent"/>
    <w:uiPriority w:val="99"/>
    <w:rsid w:val="00F16BAF"/>
    <w:rPr>
      <w:rFonts w:ascii="Calibri" w:hAnsi="Calibri"/>
      <w:sz w:val="22"/>
    </w:rPr>
  </w:style>
  <w:style w:type="paragraph" w:styleId="BodyText3">
    <w:name w:val="Body Text 3"/>
    <w:basedOn w:val="Normal"/>
    <w:link w:val="BodyText3Char"/>
    <w:unhideWhenUsed/>
    <w:rsid w:val="00F16BAF"/>
    <w:pPr>
      <w:spacing w:after="120"/>
    </w:pPr>
    <w:rPr>
      <w:szCs w:val="16"/>
    </w:rPr>
  </w:style>
  <w:style w:type="character" w:customStyle="1" w:styleId="BodyText3Char">
    <w:name w:val="Body Text 3 Char"/>
    <w:basedOn w:val="DefaultParagraphFont"/>
    <w:link w:val="BodyText3"/>
    <w:rsid w:val="00F16BAF"/>
    <w:rPr>
      <w:rFonts w:ascii="Calibri" w:hAnsi="Calibri"/>
      <w:sz w:val="22"/>
      <w:szCs w:val="16"/>
    </w:rPr>
  </w:style>
  <w:style w:type="character" w:customStyle="1" w:styleId="StyleBold">
    <w:name w:val="Style Bold"/>
    <w:basedOn w:val="DefaultParagraphFont"/>
    <w:uiPriority w:val="9"/>
    <w:semiHidden/>
    <w:rsid w:val="00F16BAF"/>
    <w:rPr>
      <w:b/>
      <w:bCs/>
    </w:rPr>
  </w:style>
  <w:style w:type="character" w:customStyle="1" w:styleId="body-text">
    <w:name w:val="body-text"/>
    <w:basedOn w:val="DefaultParagraphFont"/>
    <w:rsid w:val="00F16BAF"/>
  </w:style>
  <w:style w:type="paragraph" w:customStyle="1" w:styleId="StyleStyle411ptBoldBorderSinglesolidlineAuto0">
    <w:name w:val="Style Style4 + 11 pt Bold Border: : (Single solid line Auto  0...."/>
    <w:basedOn w:val="Normal"/>
    <w:link w:val="StyleStyle411ptBoldBorderSinglesolidlineAuto0Char"/>
    <w:qFormat/>
    <w:rsid w:val="00F16BA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16BAF"/>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F16BAF"/>
    <w:rPr>
      <w:rFonts w:ascii="Tahoma" w:hAnsi="Tahoma" w:cs="Tahoma"/>
      <w:sz w:val="16"/>
      <w:szCs w:val="16"/>
    </w:rPr>
  </w:style>
  <w:style w:type="character" w:customStyle="1" w:styleId="globalcontentbody">
    <w:name w:val="globalcontentbody"/>
    <w:basedOn w:val="DefaultParagraphFont"/>
    <w:rsid w:val="00F16BAF"/>
  </w:style>
  <w:style w:type="paragraph" w:customStyle="1" w:styleId="StyleStyle112pt">
    <w:name w:val="Style Style1 + 12 pt"/>
    <w:basedOn w:val="Normal"/>
    <w:link w:val="StyleStyle112ptChar"/>
    <w:qFormat/>
    <w:rsid w:val="00F16BAF"/>
    <w:rPr>
      <w:rFonts w:eastAsia="SimSun"/>
      <w:u w:val="single"/>
      <w:lang w:eastAsia="zh-CN"/>
    </w:rPr>
  </w:style>
  <w:style w:type="character" w:customStyle="1" w:styleId="StyleStyle112ptChar">
    <w:name w:val="Style Style1 + 12 pt Char"/>
    <w:basedOn w:val="DefaultParagraphFont"/>
    <w:link w:val="StyleStyle112pt"/>
    <w:rsid w:val="00F16BAF"/>
    <w:rPr>
      <w:rFonts w:ascii="Calibri" w:eastAsia="SimSun" w:hAnsi="Calibri"/>
      <w:sz w:val="22"/>
      <w:u w:val="single"/>
      <w:lang w:eastAsia="zh-CN"/>
    </w:rPr>
  </w:style>
  <w:style w:type="paragraph" w:customStyle="1" w:styleId="MinimizedText">
    <w:name w:val="Minimized Text"/>
    <w:basedOn w:val="Normal"/>
    <w:link w:val="MinimizedTextChar"/>
    <w:qFormat/>
    <w:rsid w:val="00F16BAF"/>
    <w:rPr>
      <w:rFonts w:eastAsia="Times New Roman"/>
    </w:rPr>
  </w:style>
  <w:style w:type="character" w:customStyle="1" w:styleId="MinimizedTextChar">
    <w:name w:val="Minimized Text Char"/>
    <w:basedOn w:val="DefaultParagraphFont"/>
    <w:link w:val="MinimizedText"/>
    <w:rsid w:val="00F16BAF"/>
    <w:rPr>
      <w:rFonts w:ascii="Calibri" w:eastAsia="Times New Roman" w:hAnsi="Calibri"/>
      <w:sz w:val="22"/>
    </w:rPr>
  </w:style>
  <w:style w:type="character" w:customStyle="1" w:styleId="term1">
    <w:name w:val="term1"/>
    <w:basedOn w:val="DefaultParagraphFont"/>
    <w:rsid w:val="00F16BAF"/>
    <w:rPr>
      <w:b/>
      <w:bCs/>
    </w:rPr>
  </w:style>
  <w:style w:type="character" w:customStyle="1" w:styleId="Styleterm111ptUnderline">
    <w:name w:val="Style term1 + 11 pt Underline"/>
    <w:basedOn w:val="term1"/>
    <w:rsid w:val="00F16BAF"/>
    <w:rPr>
      <w:b/>
      <w:bCs/>
      <w:sz w:val="20"/>
      <w:u w:val="single"/>
    </w:rPr>
  </w:style>
  <w:style w:type="paragraph" w:customStyle="1" w:styleId="StyleMinimizedTextArialNarrow10pt">
    <w:name w:val="Style Minimized Text + Arial Narrow 10 pt"/>
    <w:basedOn w:val="MinimizedText"/>
    <w:link w:val="StyleMinimizedTextArialNarrow10ptChar"/>
    <w:qFormat/>
    <w:rsid w:val="00F16BAF"/>
    <w:rPr>
      <w:sz w:val="20"/>
    </w:rPr>
  </w:style>
  <w:style w:type="character" w:customStyle="1" w:styleId="StyleMinimizedTextArialNarrow10ptChar">
    <w:name w:val="Style Minimized Text + Arial Narrow 10 pt Char"/>
    <w:basedOn w:val="MinimizedTextChar"/>
    <w:link w:val="StyleMinimizedTextArialNarrow10pt"/>
    <w:rsid w:val="00F16BAF"/>
    <w:rPr>
      <w:rFonts w:ascii="Calibri" w:eastAsia="Times New Roman" w:hAnsi="Calibri"/>
      <w:sz w:val="20"/>
    </w:rPr>
  </w:style>
  <w:style w:type="character" w:customStyle="1" w:styleId="Styleunderline11ptBold">
    <w:name w:val="Style underline + 11 pt Bold"/>
    <w:basedOn w:val="underline"/>
    <w:rsid w:val="00F16BA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16BA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16BAF"/>
    <w:rPr>
      <w:rFonts w:ascii="Calibri" w:eastAsia="Times New Roman" w:hAnsi="Calibri"/>
      <w:sz w:val="22"/>
      <w:u w:val="single"/>
      <w:bdr w:val="single" w:sz="4" w:space="0" w:color="auto"/>
    </w:rPr>
  </w:style>
  <w:style w:type="character" w:customStyle="1" w:styleId="Style9pt">
    <w:name w:val="Style 9 pt"/>
    <w:basedOn w:val="DefaultParagraphFont"/>
    <w:rsid w:val="00F16BAF"/>
    <w:rPr>
      <w:rFonts w:ascii="Times New Roman" w:hAnsi="Times New Roman"/>
      <w:sz w:val="20"/>
    </w:rPr>
  </w:style>
  <w:style w:type="paragraph" w:customStyle="1" w:styleId="StyleStyle49pt3">
    <w:name w:val="Style Style4 + 9 pt3"/>
    <w:basedOn w:val="Style4"/>
    <w:link w:val="StyleStyle49pt3Char"/>
    <w:qFormat/>
    <w:rsid w:val="00F16BAF"/>
    <w:rPr>
      <w:rFonts w:cs="Times New Roman"/>
    </w:rPr>
  </w:style>
  <w:style w:type="character" w:customStyle="1" w:styleId="StyleStyle49pt3Char">
    <w:name w:val="Style Style4 + 9 pt3 Char"/>
    <w:basedOn w:val="Style4Char"/>
    <w:link w:val="StyleStyle49pt3"/>
    <w:rsid w:val="00F16BAF"/>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F16BAF"/>
    <w:rPr>
      <w:rFonts w:cs="Times New Roman"/>
      <w:b/>
      <w:bCs/>
    </w:rPr>
  </w:style>
  <w:style w:type="character" w:customStyle="1" w:styleId="StyleStyle4BoldChar">
    <w:name w:val="Style Style4 + Bold Char"/>
    <w:basedOn w:val="Style4Char"/>
    <w:link w:val="StyleStyle4Bold"/>
    <w:rsid w:val="00F16BAF"/>
    <w:rPr>
      <w:rFonts w:ascii="Calibri" w:eastAsia="Times New Roman" w:hAnsi="Calibri" w:cs="Times New Roman"/>
      <w:b/>
      <w:bCs/>
      <w:sz w:val="22"/>
      <w:u w:val="single"/>
    </w:rPr>
  </w:style>
  <w:style w:type="character" w:customStyle="1" w:styleId="CharChar11">
    <w:name w:val="Char Char11"/>
    <w:basedOn w:val="DefaultParagraphFont"/>
    <w:rsid w:val="00F16BAF"/>
    <w:rPr>
      <w:rFonts w:cs="Arial"/>
      <w:bCs/>
      <w:szCs w:val="26"/>
      <w:u w:val="single"/>
      <w:lang w:val="en-US" w:eastAsia="en-US" w:bidi="ar-SA"/>
    </w:rPr>
  </w:style>
  <w:style w:type="character" w:customStyle="1" w:styleId="authorbio">
    <w:name w:val="authorbio"/>
    <w:basedOn w:val="DefaultParagraphFont"/>
    <w:rsid w:val="00F16BAF"/>
  </w:style>
  <w:style w:type="character" w:customStyle="1" w:styleId="a">
    <w:name w:val="a"/>
    <w:basedOn w:val="DefaultParagraphFont"/>
    <w:rsid w:val="00F16BAF"/>
  </w:style>
  <w:style w:type="character" w:customStyle="1" w:styleId="StyleStyleUnderline411pt">
    <w:name w:val="Style Style Underline4 + 11 pt"/>
    <w:basedOn w:val="DefaultParagraphFont"/>
    <w:rsid w:val="00F16BAF"/>
    <w:rPr>
      <w:sz w:val="20"/>
      <w:u w:val="single"/>
    </w:rPr>
  </w:style>
  <w:style w:type="character" w:customStyle="1" w:styleId="StyleStyleUnderline411ptBold">
    <w:name w:val="Style Style Underline4 + 11 pt Bold"/>
    <w:basedOn w:val="DefaultParagraphFont"/>
    <w:rsid w:val="00F16BAF"/>
    <w:rPr>
      <w:b/>
      <w:bCs/>
      <w:sz w:val="20"/>
      <w:u w:val="single"/>
    </w:rPr>
  </w:style>
  <w:style w:type="character" w:customStyle="1" w:styleId="StyleStyleUnderline311pt">
    <w:name w:val="Style Style Underline3 + 11 pt"/>
    <w:basedOn w:val="DefaultParagraphFont"/>
    <w:rsid w:val="00F16BAF"/>
    <w:rPr>
      <w:sz w:val="20"/>
      <w:u w:val="single"/>
    </w:rPr>
  </w:style>
  <w:style w:type="character" w:customStyle="1" w:styleId="StyleStyleUnderline311ptBold">
    <w:name w:val="Style Style Underline3 + 11 pt Bold"/>
    <w:basedOn w:val="DefaultParagraphFont"/>
    <w:rsid w:val="00F16BAF"/>
    <w:rPr>
      <w:b/>
      <w:bCs/>
      <w:sz w:val="20"/>
      <w:u w:val="single"/>
    </w:rPr>
  </w:style>
  <w:style w:type="character" w:customStyle="1" w:styleId="StyleUnderline3">
    <w:name w:val="Style Underline3"/>
    <w:basedOn w:val="DefaultParagraphFont"/>
    <w:rsid w:val="00F16BAF"/>
    <w:rPr>
      <w:u w:val="single"/>
    </w:rPr>
  </w:style>
  <w:style w:type="paragraph" w:customStyle="1" w:styleId="StyleStyle111ptBorderSinglesolidlineAuto05ptL">
    <w:name w:val="Style Style1 + 11 pt Border: : (Single solid line Auto  0.5 pt L..."/>
    <w:link w:val="StyleStyle111ptBorderSinglesolidlineAuto05ptLChar"/>
    <w:qFormat/>
    <w:rsid w:val="00F16BA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16BA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16BAF"/>
    <w:rPr>
      <w:u w:val="single"/>
    </w:rPr>
  </w:style>
  <w:style w:type="character" w:customStyle="1" w:styleId="NothingChar">
    <w:name w:val="Nothing Char"/>
    <w:basedOn w:val="DefaultParagraphFont"/>
    <w:link w:val="Nothing"/>
    <w:rsid w:val="00F16BAF"/>
    <w:rPr>
      <w:rFonts w:ascii="Times New Roman" w:eastAsia="Times New Roman" w:hAnsi="Times New Roman" w:cs="Times New Roman"/>
      <w:sz w:val="20"/>
    </w:rPr>
  </w:style>
  <w:style w:type="character" w:customStyle="1" w:styleId="CardsFont12pt0">
    <w:name w:val="Cards + Font 12pt"/>
    <w:basedOn w:val="CardsChar"/>
    <w:uiPriority w:val="1"/>
    <w:rsid w:val="00F16BAF"/>
    <w:rPr>
      <w:rFonts w:ascii="Times New Roman" w:hAnsi="Times New Roman" w:cs="Times New Roman"/>
      <w:sz w:val="24"/>
      <w:u w:val="single"/>
    </w:rPr>
  </w:style>
  <w:style w:type="character" w:customStyle="1" w:styleId="SmallTextChar0">
    <w:name w:val="Small Text Char"/>
    <w:basedOn w:val="CardTextChar0"/>
    <w:rsid w:val="00F16BAF"/>
    <w:rPr>
      <w:rFonts w:ascii="Times New Roman" w:eastAsia="MS Mincho" w:hAnsi="Times New Roman" w:cs="Times New Roman"/>
      <w:sz w:val="15"/>
      <w:szCs w:val="24"/>
      <w:lang w:eastAsia="ja-JP"/>
    </w:rPr>
  </w:style>
  <w:style w:type="paragraph" w:customStyle="1" w:styleId="Circled">
    <w:name w:val="Circled"/>
    <w:link w:val="CircledChar"/>
    <w:qFormat/>
    <w:rsid w:val="00F16BA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F16BAF"/>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F16BA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16BAF"/>
  </w:style>
  <w:style w:type="character" w:customStyle="1" w:styleId="part-of-speech">
    <w:name w:val="part-of-speech"/>
    <w:basedOn w:val="DefaultParagraphFont"/>
    <w:rsid w:val="00F16BAF"/>
  </w:style>
  <w:style w:type="character" w:customStyle="1" w:styleId="sep">
    <w:name w:val="sep"/>
    <w:basedOn w:val="DefaultParagraphFont"/>
    <w:rsid w:val="00F16BAF"/>
  </w:style>
  <w:style w:type="character" w:customStyle="1" w:styleId="pron">
    <w:name w:val="pron"/>
    <w:basedOn w:val="DefaultParagraphFont"/>
    <w:rsid w:val="00F16BAF"/>
  </w:style>
  <w:style w:type="paragraph" w:customStyle="1" w:styleId="StyleStyle4LatinTimesNewRomanAsianSimSun">
    <w:name w:val="Style Style4 + (Latin) Times New Roman (Asian) SimSun"/>
    <w:basedOn w:val="Normal"/>
    <w:link w:val="StyleStyle4LatinTimesNewRomanAsianSimSunChar"/>
    <w:qFormat/>
    <w:rsid w:val="00F16BA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16BAF"/>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16BA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16BAF"/>
    <w:rPr>
      <w:rFonts w:ascii="Calibri" w:eastAsia="SimSun" w:hAnsi="Calibri"/>
      <w:b/>
      <w:bCs/>
      <w:sz w:val="22"/>
      <w:u w:val="single"/>
    </w:rPr>
  </w:style>
  <w:style w:type="character" w:customStyle="1" w:styleId="CharChar3">
    <w:name w:val="Char Char3"/>
    <w:basedOn w:val="DefaultParagraphFont"/>
    <w:rsid w:val="00F16BAF"/>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F16BAF"/>
    <w:rPr>
      <w:bCs/>
      <w:szCs w:val="26"/>
      <w:u w:val="single"/>
    </w:rPr>
  </w:style>
  <w:style w:type="paragraph" w:styleId="Subtitle">
    <w:name w:val="Subtitle"/>
    <w:aliases w:val="Underlined card text"/>
    <w:basedOn w:val="Normal"/>
    <w:next w:val="Normal"/>
    <w:link w:val="SubtitleChar"/>
    <w:uiPriority w:val="11"/>
    <w:qFormat/>
    <w:rsid w:val="00F16BAF"/>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F16BAF"/>
    <w:rPr>
      <w:color w:val="5A5A5A" w:themeColor="text1" w:themeTint="A5"/>
      <w:spacing w:val="15"/>
      <w:sz w:val="22"/>
      <w:szCs w:val="22"/>
    </w:rPr>
  </w:style>
  <w:style w:type="paragraph" w:customStyle="1" w:styleId="StyleStyle411pt1">
    <w:name w:val="Style Style4 + 11 pt1"/>
    <w:basedOn w:val="Style4"/>
    <w:link w:val="StyleStyle411pt1Char"/>
    <w:qFormat/>
    <w:rsid w:val="00F16BAF"/>
    <w:rPr>
      <w:rFonts w:cs="Times New Roman"/>
    </w:rPr>
  </w:style>
  <w:style w:type="character" w:customStyle="1" w:styleId="StyleStyle411pt1Char">
    <w:name w:val="Style Style4 + 11 pt1 Char"/>
    <w:basedOn w:val="Style4Char"/>
    <w:link w:val="StyleStyle411pt1"/>
    <w:rsid w:val="00F16BAF"/>
    <w:rPr>
      <w:rFonts w:ascii="Calibri" w:eastAsia="Times New Roman" w:hAnsi="Calibri" w:cs="Times New Roman"/>
      <w:sz w:val="22"/>
      <w:u w:val="single"/>
    </w:rPr>
  </w:style>
  <w:style w:type="character" w:customStyle="1" w:styleId="BoldandUnderlineCharChar2">
    <w:name w:val="Bold and Underline Char Char2"/>
    <w:basedOn w:val="DefaultParagraphFont"/>
    <w:rsid w:val="00F16BAF"/>
    <w:rPr>
      <w:b/>
      <w:u w:val="single"/>
      <w:lang w:val="en-US" w:eastAsia="en-US" w:bidi="ar-SA"/>
    </w:rPr>
  </w:style>
  <w:style w:type="character" w:customStyle="1" w:styleId="StyleUnderlineCharChar111pt">
    <w:name w:val="Style Underline Char Char1 + 11 pt"/>
    <w:basedOn w:val="DefaultParagraphFont"/>
    <w:rsid w:val="00F16BA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16BA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16BA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16BAF"/>
    <w:rPr>
      <w:sz w:val="22"/>
      <w:u w:val="single"/>
    </w:rPr>
  </w:style>
  <w:style w:type="paragraph" w:customStyle="1" w:styleId="StyleMinimizedTextArialNarrow9pt">
    <w:name w:val="Style Minimized Text + Arial Narrow 9 pt"/>
    <w:basedOn w:val="Normal"/>
    <w:link w:val="StyleMinimizedTextArialNarrow9ptChar"/>
    <w:qFormat/>
    <w:rsid w:val="00F16BAF"/>
    <w:rPr>
      <w:rFonts w:eastAsia="Times New Roman"/>
    </w:rPr>
  </w:style>
  <w:style w:type="character" w:customStyle="1" w:styleId="StyleMinimizedTextArialNarrow9ptChar">
    <w:name w:val="Style Minimized Text + Arial Narrow 9 pt Char"/>
    <w:basedOn w:val="DefaultParagraphFont"/>
    <w:link w:val="StyleMinimizedTextArialNarrow9pt"/>
    <w:rsid w:val="00F16BAF"/>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F16BA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16BA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16BA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16BA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16BA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16BAF"/>
    <w:rPr>
      <w:b w:val="0"/>
      <w:bCs/>
      <w:sz w:val="20"/>
      <w:u w:val="single"/>
      <w:lang w:val="en-US" w:eastAsia="en-US" w:bidi="ar-SA"/>
    </w:rPr>
  </w:style>
  <w:style w:type="character" w:customStyle="1" w:styleId="Styleunderline9pt">
    <w:name w:val="Style underline + 9 pt"/>
    <w:basedOn w:val="underline"/>
    <w:rsid w:val="00F16BAF"/>
    <w:rPr>
      <w:rFonts w:ascii="Times New Roman" w:hAnsi="Times New Roman" w:cs="Times New Roman"/>
      <w:b/>
      <w:sz w:val="20"/>
      <w:u w:val="single"/>
    </w:rPr>
  </w:style>
  <w:style w:type="character" w:customStyle="1" w:styleId="StyleTimesNewRoman9pt">
    <w:name w:val="Style Times New Roman 9 pt"/>
    <w:basedOn w:val="DefaultParagraphFont"/>
    <w:rsid w:val="00F16BAF"/>
    <w:rPr>
      <w:rFonts w:ascii="Times New Roman" w:hAnsi="Times New Roman"/>
      <w:sz w:val="20"/>
    </w:rPr>
  </w:style>
  <w:style w:type="character" w:customStyle="1" w:styleId="Styleunderline9pt1">
    <w:name w:val="Style underline + 9 pt1"/>
    <w:basedOn w:val="underline"/>
    <w:rsid w:val="00F16BA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16BA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16BA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16BAF"/>
    <w:rPr>
      <w:b/>
      <w:bCs/>
      <w:noProof w:val="0"/>
      <w:sz w:val="20"/>
      <w:u w:val="single"/>
      <w:lang w:val="en-US" w:eastAsia="en-US" w:bidi="ar-SA"/>
    </w:rPr>
  </w:style>
  <w:style w:type="character" w:customStyle="1" w:styleId="Hyperlink23">
    <w:name w:val="Hyperlink23"/>
    <w:basedOn w:val="DefaultParagraphFont"/>
    <w:rsid w:val="00F16BAF"/>
    <w:rPr>
      <w:color w:val="3300CC"/>
      <w:u w:val="single"/>
    </w:rPr>
  </w:style>
  <w:style w:type="paragraph" w:customStyle="1" w:styleId="cardCharChar">
    <w:name w:val="card Char Char"/>
    <w:basedOn w:val="Normal"/>
    <w:link w:val="cardCharCharChar"/>
    <w:qFormat/>
    <w:rsid w:val="00F16BAF"/>
    <w:pPr>
      <w:ind w:left="288" w:right="288"/>
    </w:pPr>
    <w:rPr>
      <w:rFonts w:eastAsia="Times New Roman"/>
      <w:szCs w:val="20"/>
    </w:rPr>
  </w:style>
  <w:style w:type="character" w:customStyle="1" w:styleId="cardCharCharChar">
    <w:name w:val="card Char Char Char"/>
    <w:basedOn w:val="DefaultParagraphFont"/>
    <w:link w:val="cardCharChar"/>
    <w:rsid w:val="00F16BAF"/>
    <w:rPr>
      <w:rFonts w:ascii="Calibri" w:eastAsia="Times New Roman" w:hAnsi="Calibri"/>
      <w:sz w:val="22"/>
      <w:szCs w:val="20"/>
    </w:rPr>
  </w:style>
  <w:style w:type="character" w:customStyle="1" w:styleId="StyleunderlineArialNarrow9ptBold">
    <w:name w:val="Style underline + Arial Narrow 9 pt Bold"/>
    <w:basedOn w:val="underline"/>
    <w:rsid w:val="00F16BA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16BAF"/>
  </w:style>
  <w:style w:type="character" w:customStyle="1" w:styleId="StylecardCharCharArialNarrow9ptChar">
    <w:name w:val="Style card Char Char + Arial Narrow 9 pt Char"/>
    <w:basedOn w:val="cardCharCharChar"/>
    <w:link w:val="StylecardCharCharArialNarrow9pt"/>
    <w:rsid w:val="00F16BAF"/>
    <w:rPr>
      <w:rFonts w:ascii="Calibri" w:eastAsia="Times New Roman" w:hAnsi="Calibri"/>
      <w:sz w:val="22"/>
      <w:szCs w:val="20"/>
    </w:rPr>
  </w:style>
  <w:style w:type="character" w:customStyle="1" w:styleId="UnderlineCharCharChar">
    <w:name w:val="Underline Char Char Char"/>
    <w:basedOn w:val="DefaultParagraphFont"/>
    <w:rsid w:val="00F16BAF"/>
    <w:rPr>
      <w:noProof w:val="0"/>
      <w:u w:val="single"/>
      <w:lang w:val="en-US" w:eastAsia="en-US" w:bidi="ar-SA"/>
    </w:rPr>
  </w:style>
  <w:style w:type="character" w:customStyle="1" w:styleId="CardTextChar1">
    <w:name w:val="Card Text Char1"/>
    <w:basedOn w:val="DefaultParagraphFont"/>
    <w:rsid w:val="00F16BA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16BA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F16BA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16BA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16BA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16BA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16BA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F16BA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16BAF"/>
    <w:rPr>
      <w:rFonts w:eastAsia="Times New Roman"/>
    </w:rPr>
  </w:style>
  <w:style w:type="character" w:customStyle="1" w:styleId="TextsmallChar">
    <w:name w:val="Textsmall Char"/>
    <w:basedOn w:val="DefaultParagraphFont"/>
    <w:link w:val="Textsmall"/>
    <w:rsid w:val="00F16BAF"/>
    <w:rPr>
      <w:rFonts w:ascii="Calibri" w:eastAsia="Times New Roman" w:hAnsi="Calibri"/>
      <w:sz w:val="22"/>
    </w:rPr>
  </w:style>
  <w:style w:type="character" w:customStyle="1" w:styleId="CharChar111">
    <w:name w:val="Char Char111"/>
    <w:basedOn w:val="DefaultParagraphFont"/>
    <w:rsid w:val="00F16BAF"/>
    <w:rPr>
      <w:rFonts w:cs="Arial"/>
      <w:bCs/>
      <w:szCs w:val="26"/>
      <w:u w:val="single"/>
      <w:lang w:val="en-US" w:eastAsia="en-US" w:bidi="ar-SA"/>
    </w:rPr>
  </w:style>
  <w:style w:type="character" w:customStyle="1" w:styleId="UnderlineBold">
    <w:name w:val="Underline + Bold"/>
    <w:uiPriority w:val="1"/>
    <w:qFormat/>
    <w:rsid w:val="00F16BAF"/>
    <w:rPr>
      <w:b/>
      <w:sz w:val="20"/>
      <w:u w:val="single"/>
    </w:rPr>
  </w:style>
  <w:style w:type="paragraph" w:customStyle="1" w:styleId="cardtextsmall">
    <w:name w:val="card text small"/>
    <w:basedOn w:val="Normal"/>
    <w:uiPriority w:val="99"/>
    <w:qFormat/>
    <w:rsid w:val="00F16BAF"/>
    <w:rPr>
      <w:rFonts w:ascii="Arial Narrow" w:eastAsia="Times New Roman" w:hAnsi="Arial Narrow"/>
    </w:rPr>
  </w:style>
  <w:style w:type="character" w:customStyle="1" w:styleId="AUnterdline">
    <w:name w:val="AUnterdline"/>
    <w:qFormat/>
    <w:rsid w:val="00F16BA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16BAF"/>
    <w:rPr>
      <w:rFonts w:ascii="Times New Roman" w:hAnsi="Times New Roman"/>
      <w:b/>
      <w:bCs/>
      <w:sz w:val="20"/>
      <w:u w:val="single"/>
      <w:bdr w:val="single" w:sz="4" w:space="0" w:color="auto"/>
    </w:rPr>
  </w:style>
  <w:style w:type="character" w:customStyle="1" w:styleId="highlightedsearchterm">
    <w:name w:val="highlightedsearchterm"/>
    <w:rsid w:val="00F16BAF"/>
  </w:style>
  <w:style w:type="character" w:customStyle="1" w:styleId="StyleUnderline1">
    <w:name w:val="Style Underline1"/>
    <w:basedOn w:val="DefaultParagraphFont"/>
    <w:rsid w:val="00F16BAF"/>
    <w:rPr>
      <w:rFonts w:ascii="Times New Roman" w:hAnsi="Times New Roman"/>
      <w:sz w:val="20"/>
      <w:u w:val="single"/>
    </w:rPr>
  </w:style>
  <w:style w:type="paragraph" w:customStyle="1" w:styleId="CardIndented">
    <w:name w:val="Card (Indented)"/>
    <w:basedOn w:val="Normal"/>
    <w:link w:val="CardIndentedChar"/>
    <w:qFormat/>
    <w:rsid w:val="00F16BAF"/>
    <w:pPr>
      <w:ind w:left="288"/>
    </w:pPr>
  </w:style>
  <w:style w:type="paragraph" w:customStyle="1" w:styleId="StyleStyle49pt10">
    <w:name w:val="Style Style4 + 9 pt10"/>
    <w:basedOn w:val="Style4"/>
    <w:link w:val="StyleStyle49pt10Char"/>
    <w:qFormat/>
    <w:rsid w:val="00F16BAF"/>
    <w:rPr>
      <w:rFonts w:cs="Times New Roman"/>
    </w:rPr>
  </w:style>
  <w:style w:type="character" w:customStyle="1" w:styleId="StyleStyle49pt10Char">
    <w:name w:val="Style Style4 + 9 pt10 Char"/>
    <w:basedOn w:val="Style4Char"/>
    <w:link w:val="StyleStyle49pt10"/>
    <w:rsid w:val="00F16BAF"/>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F16BAF"/>
    <w:rPr>
      <w:rFonts w:cs="Times New Roman"/>
      <w:b/>
      <w:bCs/>
    </w:rPr>
  </w:style>
  <w:style w:type="character" w:customStyle="1" w:styleId="StyleStyle49ptBold7Char">
    <w:name w:val="Style Style4 + 9 pt Bold7 Char"/>
    <w:link w:val="StyleStyle49ptBold7"/>
    <w:rsid w:val="00F16BA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F16BAF"/>
    <w:pPr>
      <w:ind w:left="288"/>
    </w:pPr>
    <w:rPr>
      <w:rFonts w:eastAsia="Times New Roman"/>
      <w:u w:val="single"/>
    </w:rPr>
  </w:style>
  <w:style w:type="character" w:customStyle="1" w:styleId="NormalUnderlineChar">
    <w:name w:val="Normal Underline Char"/>
    <w:link w:val="NormalUnderline"/>
    <w:rsid w:val="00F16BAF"/>
    <w:rPr>
      <w:rFonts w:ascii="Calibri" w:eastAsia="Times New Roman" w:hAnsi="Calibri"/>
      <w:sz w:val="22"/>
      <w:u w:val="single"/>
    </w:rPr>
  </w:style>
  <w:style w:type="character" w:customStyle="1" w:styleId="DontRead">
    <w:name w:val="Don't Read"/>
    <w:qFormat/>
    <w:rsid w:val="00F16BAF"/>
    <w:rPr>
      <w:rFonts w:ascii="Times New Roman" w:hAnsi="Times New Roman"/>
      <w:sz w:val="16"/>
    </w:rPr>
  </w:style>
  <w:style w:type="paragraph" w:customStyle="1" w:styleId="Underlinestyle">
    <w:name w:val="Underline style"/>
    <w:basedOn w:val="Normal"/>
    <w:uiPriority w:val="99"/>
    <w:qFormat/>
    <w:rsid w:val="00F16BAF"/>
    <w:rPr>
      <w:rFonts w:eastAsia="Times New Roman"/>
      <w:u w:val="single"/>
    </w:rPr>
  </w:style>
  <w:style w:type="character" w:customStyle="1" w:styleId="Style11ptUnderline3">
    <w:name w:val="Style 11 pt Underline3"/>
    <w:rsid w:val="00F16BAF"/>
    <w:rPr>
      <w:sz w:val="20"/>
      <w:u w:val="single"/>
    </w:rPr>
  </w:style>
  <w:style w:type="character" w:customStyle="1" w:styleId="27">
    <w:name w:val="27"/>
    <w:rsid w:val="00F16BAF"/>
    <w:rPr>
      <w:rFonts w:cs="Arial"/>
      <w:bCs/>
      <w:sz w:val="20"/>
      <w:u w:val="single"/>
      <w:lang w:val="en-US" w:eastAsia="en-US" w:bidi="ar-SA"/>
    </w:rPr>
  </w:style>
  <w:style w:type="character" w:customStyle="1" w:styleId="2">
    <w:name w:val="2"/>
    <w:rsid w:val="00F16BAF"/>
    <w:rPr>
      <w:rFonts w:cs="Arial"/>
      <w:bCs/>
      <w:sz w:val="20"/>
      <w:u w:val="single"/>
      <w:lang w:val="en-US" w:eastAsia="en-US" w:bidi="ar-SA"/>
    </w:rPr>
  </w:style>
  <w:style w:type="character" w:customStyle="1" w:styleId="Style9ptUnderline11">
    <w:name w:val="Style 9 pt Underline11"/>
    <w:basedOn w:val="DefaultParagraphFont"/>
    <w:rsid w:val="00F16BAF"/>
    <w:rPr>
      <w:sz w:val="20"/>
      <w:u w:val="single"/>
    </w:rPr>
  </w:style>
  <w:style w:type="character" w:customStyle="1" w:styleId="Style9ptBoldUnderline5">
    <w:name w:val="Style 9 pt Bold Underline5"/>
    <w:basedOn w:val="DefaultParagraphFont"/>
    <w:rsid w:val="00F16BAF"/>
    <w:rPr>
      <w:b/>
      <w:bCs/>
      <w:sz w:val="20"/>
      <w:u w:val="single"/>
    </w:rPr>
  </w:style>
  <w:style w:type="character" w:customStyle="1" w:styleId="CharChar114">
    <w:name w:val="Char Char114"/>
    <w:basedOn w:val="DefaultParagraphFont"/>
    <w:rsid w:val="00F16BAF"/>
    <w:rPr>
      <w:rFonts w:cs="Arial"/>
      <w:bCs/>
      <w:szCs w:val="26"/>
      <w:u w:val="single"/>
      <w:lang w:val="en-US" w:eastAsia="en-US" w:bidi="ar-SA"/>
    </w:rPr>
  </w:style>
  <w:style w:type="character" w:customStyle="1" w:styleId="CharChar113">
    <w:name w:val="Char Char113"/>
    <w:basedOn w:val="DefaultParagraphFont"/>
    <w:rsid w:val="00F16BAF"/>
    <w:rPr>
      <w:rFonts w:cs="Arial"/>
      <w:bCs/>
      <w:szCs w:val="26"/>
      <w:u w:val="single"/>
      <w:lang w:val="en-US" w:eastAsia="en-US" w:bidi="ar-SA"/>
    </w:rPr>
  </w:style>
  <w:style w:type="character" w:customStyle="1" w:styleId="CharChar112">
    <w:name w:val="Char Char112"/>
    <w:basedOn w:val="DefaultParagraphFont"/>
    <w:rsid w:val="00F16BAF"/>
    <w:rPr>
      <w:rFonts w:cs="Arial"/>
      <w:bCs/>
      <w:szCs w:val="26"/>
      <w:u w:val="single"/>
      <w:lang w:val="en-US" w:eastAsia="en-US" w:bidi="ar-SA"/>
    </w:rPr>
  </w:style>
  <w:style w:type="character" w:customStyle="1" w:styleId="ssl0">
    <w:name w:val="ss_l0"/>
    <w:basedOn w:val="DefaultParagraphFont"/>
    <w:rsid w:val="00F16BAF"/>
  </w:style>
  <w:style w:type="paragraph" w:styleId="CommentText">
    <w:name w:val="annotation text"/>
    <w:basedOn w:val="Normal"/>
    <w:link w:val="CommentTextChar"/>
    <w:uiPriority w:val="99"/>
    <w:rsid w:val="00F16BAF"/>
    <w:rPr>
      <w:szCs w:val="20"/>
    </w:rPr>
  </w:style>
  <w:style w:type="character" w:customStyle="1" w:styleId="CommentTextChar">
    <w:name w:val="Comment Text Char"/>
    <w:basedOn w:val="DefaultParagraphFont"/>
    <w:link w:val="CommentText"/>
    <w:uiPriority w:val="99"/>
    <w:rsid w:val="00F16BAF"/>
    <w:rPr>
      <w:rFonts w:ascii="Calibri" w:hAnsi="Calibri"/>
      <w:sz w:val="22"/>
      <w:szCs w:val="20"/>
    </w:rPr>
  </w:style>
  <w:style w:type="character" w:customStyle="1" w:styleId="CommentSubjectChar">
    <w:name w:val="Comment Subject Char"/>
    <w:basedOn w:val="CommentTextChar"/>
    <w:link w:val="CommentSubject"/>
    <w:uiPriority w:val="99"/>
    <w:rsid w:val="00F16BAF"/>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F16BAF"/>
    <w:rPr>
      <w:rFonts w:ascii="Times New Roman" w:hAnsi="Times New Roman" w:cs="Times New Roman"/>
      <w:b/>
      <w:bCs/>
    </w:rPr>
  </w:style>
  <w:style w:type="character" w:customStyle="1" w:styleId="CommentSubjectChar1">
    <w:name w:val="Comment Subject Char1"/>
    <w:basedOn w:val="CommentTextChar"/>
    <w:uiPriority w:val="99"/>
    <w:semiHidden/>
    <w:rsid w:val="00F16BAF"/>
    <w:rPr>
      <w:rFonts w:ascii="Calibri" w:hAnsi="Calibri"/>
      <w:b/>
      <w:bCs/>
      <w:sz w:val="22"/>
      <w:szCs w:val="20"/>
    </w:rPr>
  </w:style>
  <w:style w:type="paragraph" w:customStyle="1" w:styleId="WW-Default1">
    <w:name w:val="WW-Default1"/>
    <w:basedOn w:val="Normal"/>
    <w:uiPriority w:val="99"/>
    <w:qFormat/>
    <w:rsid w:val="00F16BAF"/>
    <w:pPr>
      <w:suppressAutoHyphens/>
    </w:pPr>
    <w:rPr>
      <w:rFonts w:eastAsia="Times New Roman"/>
      <w:b/>
      <w:bCs/>
      <w:szCs w:val="20"/>
      <w:lang w:eastAsia="ar-SA"/>
    </w:rPr>
  </w:style>
  <w:style w:type="paragraph" w:customStyle="1" w:styleId="Normal1">
    <w:name w:val="Normal1"/>
    <w:basedOn w:val="BodyText"/>
    <w:qFormat/>
    <w:rsid w:val="00F16BAF"/>
    <w:pPr>
      <w:spacing w:after="120" w:line="259" w:lineRule="auto"/>
    </w:pPr>
    <w:rPr>
      <w:rFonts w:eastAsiaTheme="minorHAnsi" w:cs="Calibri"/>
    </w:rPr>
  </w:style>
  <w:style w:type="character" w:customStyle="1" w:styleId="zoomme">
    <w:name w:val="zoomme"/>
    <w:basedOn w:val="DefaultParagraphFont"/>
    <w:rsid w:val="00F16BAF"/>
  </w:style>
  <w:style w:type="character" w:customStyle="1" w:styleId="Date1">
    <w:name w:val="Date1"/>
    <w:basedOn w:val="DefaultParagraphFont"/>
    <w:rsid w:val="00F16BAF"/>
  </w:style>
  <w:style w:type="character" w:customStyle="1" w:styleId="classauthor">
    <w:name w:val="class=&quot;author&quot;"/>
    <w:basedOn w:val="DefaultParagraphFont"/>
    <w:rsid w:val="00F16BAF"/>
  </w:style>
  <w:style w:type="paragraph" w:customStyle="1" w:styleId="CardStyle">
    <w:name w:val="Card Style"/>
    <w:basedOn w:val="Normal"/>
    <w:link w:val="CardStyleChar"/>
    <w:qFormat/>
    <w:rsid w:val="00F16BAF"/>
    <w:rPr>
      <w:rFonts w:eastAsia="Times New Roman"/>
    </w:rPr>
  </w:style>
  <w:style w:type="character" w:customStyle="1" w:styleId="BoldUnderlineChar0">
    <w:name w:val="Bold Underline Char"/>
    <w:rsid w:val="00F16BAF"/>
    <w:rPr>
      <w:rFonts w:ascii="Times New Roman" w:eastAsia="Times New Roman" w:hAnsi="Times New Roman"/>
      <w:b/>
      <w:bCs/>
      <w:szCs w:val="24"/>
      <w:u w:val="single"/>
    </w:rPr>
  </w:style>
  <w:style w:type="character" w:customStyle="1" w:styleId="texto1">
    <w:name w:val="texto1"/>
    <w:rsid w:val="00F16BAF"/>
  </w:style>
  <w:style w:type="paragraph" w:customStyle="1" w:styleId="citenon-bold">
    <w:name w:val="cite non-bold"/>
    <w:basedOn w:val="Normal"/>
    <w:link w:val="citenon-boldChar"/>
    <w:qFormat/>
    <w:rsid w:val="00F16BAF"/>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16BAF"/>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16BAF"/>
    <w:rPr>
      <w:rFonts w:ascii="Calibri" w:eastAsia="Times New Roman" w:hAnsi="Calibri" w:cs="Arial"/>
      <w:b/>
      <w:bCs/>
      <w:szCs w:val="28"/>
    </w:rPr>
  </w:style>
  <w:style w:type="paragraph" w:customStyle="1" w:styleId="Style23">
    <w:name w:val="Style23"/>
    <w:basedOn w:val="Normal"/>
    <w:uiPriority w:val="99"/>
    <w:qFormat/>
    <w:rsid w:val="00F16BAF"/>
    <w:pPr>
      <w:widowControl w:val="0"/>
      <w:autoSpaceDE w:val="0"/>
      <w:autoSpaceDN w:val="0"/>
      <w:adjustRightInd w:val="0"/>
      <w:spacing w:line="209" w:lineRule="exact"/>
    </w:pPr>
    <w:rPr>
      <w:rFonts w:eastAsia="SimSun"/>
    </w:rPr>
  </w:style>
  <w:style w:type="character" w:customStyle="1" w:styleId="gray">
    <w:name w:val="gray"/>
    <w:basedOn w:val="DefaultParagraphFont"/>
    <w:rsid w:val="00F16BAF"/>
  </w:style>
  <w:style w:type="paragraph" w:customStyle="1" w:styleId="Tagtemplate">
    <w:name w:val="Tagtemplate"/>
    <w:basedOn w:val="Normal"/>
    <w:link w:val="TagtemplateChar"/>
    <w:autoRedefine/>
    <w:qFormat/>
    <w:rsid w:val="00F16BAF"/>
    <w:pPr>
      <w:keepNext/>
      <w:keepLines/>
    </w:pPr>
    <w:rPr>
      <w:rFonts w:eastAsia="Calibri"/>
      <w:b/>
    </w:rPr>
  </w:style>
  <w:style w:type="character" w:customStyle="1" w:styleId="TagtemplateChar">
    <w:name w:val="Tagtemplate Char"/>
    <w:basedOn w:val="DefaultParagraphFont"/>
    <w:link w:val="Tagtemplate"/>
    <w:rsid w:val="00F16BAF"/>
    <w:rPr>
      <w:rFonts w:ascii="Calibri" w:eastAsia="Calibri" w:hAnsi="Calibri"/>
      <w:b/>
      <w:sz w:val="22"/>
    </w:rPr>
  </w:style>
  <w:style w:type="character" w:customStyle="1" w:styleId="Styleunderline11ptBorderSinglesolidlineAuto05p">
    <w:name w:val="Style underline + 11 pt Border: : (Single solid line Auto  0.5 p..."/>
    <w:rsid w:val="00F16BAF"/>
    <w:rPr>
      <w:sz w:val="20"/>
      <w:u w:val="single"/>
      <w:bdr w:val="single" w:sz="4" w:space="0" w:color="auto"/>
    </w:rPr>
  </w:style>
  <w:style w:type="paragraph" w:customStyle="1" w:styleId="Citation-FirstLine">
    <w:name w:val="Citation - First Line"/>
    <w:basedOn w:val="Normal"/>
    <w:next w:val="Normal"/>
    <w:autoRedefine/>
    <w:uiPriority w:val="99"/>
    <w:qFormat/>
    <w:rsid w:val="00F16BAF"/>
    <w:pPr>
      <w:spacing w:line="240" w:lineRule="atLeast"/>
      <w:jc w:val="both"/>
    </w:pPr>
    <w:rPr>
      <w:rFonts w:ascii="Book Antiqua" w:eastAsia="Times New Roman" w:hAnsi="Book Antiqua"/>
    </w:rPr>
  </w:style>
  <w:style w:type="character" w:customStyle="1" w:styleId="CardText-Underlined">
    <w:name w:val="Card Text - Underlined"/>
    <w:rsid w:val="00F16BAF"/>
    <w:rPr>
      <w:b/>
      <w:sz w:val="20"/>
      <w:u w:val="single"/>
    </w:rPr>
  </w:style>
  <w:style w:type="paragraph" w:customStyle="1" w:styleId="Citation-Complete">
    <w:name w:val="Citation - Complete"/>
    <w:basedOn w:val="Normal"/>
    <w:next w:val="Normal"/>
    <w:link w:val="Citation-CompleteChar"/>
    <w:autoRedefine/>
    <w:qFormat/>
    <w:rsid w:val="00F16BA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16BAF"/>
    <w:rPr>
      <w:rFonts w:ascii="Book Antiqua" w:eastAsia="Times New Roman" w:hAnsi="Book Antiqua"/>
      <w:sz w:val="22"/>
    </w:rPr>
  </w:style>
  <w:style w:type="character" w:customStyle="1" w:styleId="MicroTextChar">
    <w:name w:val="MicroText Char"/>
    <w:link w:val="MicroText"/>
    <w:rsid w:val="00F16BAF"/>
    <w:rPr>
      <w:rFonts w:ascii="Arial Narrow" w:hAnsi="Arial Narrow"/>
      <w:sz w:val="12"/>
    </w:rPr>
  </w:style>
  <w:style w:type="paragraph" w:customStyle="1" w:styleId="TagCite">
    <w:name w:val="Tag/Cite"/>
    <w:basedOn w:val="Normal"/>
    <w:uiPriority w:val="99"/>
    <w:qFormat/>
    <w:rsid w:val="00F16BAF"/>
    <w:rPr>
      <w:rFonts w:eastAsia="Times New Roman"/>
      <w:b/>
    </w:rPr>
  </w:style>
  <w:style w:type="character" w:customStyle="1" w:styleId="Style11ptItalicUnderline">
    <w:name w:val="Style 11 pt Italic Underline"/>
    <w:basedOn w:val="DefaultParagraphFont"/>
    <w:rsid w:val="00F16BAF"/>
    <w:rPr>
      <w:i/>
      <w:iCs/>
      <w:sz w:val="20"/>
      <w:u w:val="single"/>
    </w:rPr>
  </w:style>
  <w:style w:type="character" w:customStyle="1" w:styleId="Style11ptItalic">
    <w:name w:val="Style 11 pt Italic"/>
    <w:basedOn w:val="DefaultParagraphFont"/>
    <w:rsid w:val="00F16BAF"/>
    <w:rPr>
      <w:rFonts w:ascii="Times New Roman" w:hAnsi="Times New Roman"/>
      <w:i/>
      <w:iCs/>
      <w:sz w:val="20"/>
    </w:rPr>
  </w:style>
  <w:style w:type="character" w:customStyle="1" w:styleId="BoldandUnderlineChar">
    <w:name w:val="Bold and Underline Char"/>
    <w:basedOn w:val="DefaultParagraphFont"/>
    <w:link w:val="BoldandUnderline"/>
    <w:locked/>
    <w:rsid w:val="00F16BAF"/>
    <w:rPr>
      <w:b/>
      <w:u w:val="single"/>
    </w:rPr>
  </w:style>
  <w:style w:type="paragraph" w:customStyle="1" w:styleId="BoldandUnderline">
    <w:name w:val="Bold and Underline"/>
    <w:basedOn w:val="Normal"/>
    <w:link w:val="BoldandUnderlineChar"/>
    <w:qFormat/>
    <w:rsid w:val="00F16BAF"/>
    <w:rPr>
      <w:rFonts w:asciiTheme="minorHAnsi" w:hAnsiTheme="minorHAnsi"/>
      <w:b/>
      <w:sz w:val="24"/>
      <w:u w:val="single"/>
    </w:rPr>
  </w:style>
  <w:style w:type="character" w:customStyle="1" w:styleId="hdr">
    <w:name w:val="hdr"/>
    <w:basedOn w:val="DefaultParagraphFont"/>
    <w:rsid w:val="00F16BAF"/>
  </w:style>
  <w:style w:type="paragraph" w:customStyle="1" w:styleId="StyleStyle49ptBold3">
    <w:name w:val="Style Style4 + 9 pt Bold3"/>
    <w:basedOn w:val="Style4"/>
    <w:link w:val="StyleStyle49ptBold3Char"/>
    <w:qFormat/>
    <w:rsid w:val="00F16BAF"/>
    <w:rPr>
      <w:rFonts w:cs="Times New Roman"/>
      <w:b/>
      <w:bCs/>
    </w:rPr>
  </w:style>
  <w:style w:type="character" w:customStyle="1" w:styleId="StyleStyle49ptBold3Char">
    <w:name w:val="Style Style4 + 9 pt Bold3 Char"/>
    <w:basedOn w:val="Style4Char"/>
    <w:link w:val="StyleStyle49ptBold3"/>
    <w:rsid w:val="00F16BAF"/>
    <w:rPr>
      <w:rFonts w:ascii="Calibri" w:eastAsia="Times New Roman" w:hAnsi="Calibri" w:cs="Times New Roman"/>
      <w:b/>
      <w:bCs/>
      <w:sz w:val="22"/>
      <w:u w:val="single"/>
    </w:rPr>
  </w:style>
  <w:style w:type="character" w:customStyle="1" w:styleId="Style9ptUnderline6">
    <w:name w:val="Style 9 pt Underline6"/>
    <w:basedOn w:val="DefaultParagraphFont"/>
    <w:rsid w:val="00F16BAF"/>
    <w:rPr>
      <w:sz w:val="20"/>
      <w:u w:val="single"/>
    </w:rPr>
  </w:style>
  <w:style w:type="character" w:customStyle="1" w:styleId="ct-with-fmlt">
    <w:name w:val="ct-with-fmlt"/>
    <w:basedOn w:val="DefaultParagraphFont"/>
    <w:rsid w:val="00F16BAF"/>
  </w:style>
  <w:style w:type="paragraph" w:customStyle="1" w:styleId="TagText">
    <w:name w:val="TagText"/>
    <w:basedOn w:val="Normal"/>
    <w:uiPriority w:val="99"/>
    <w:qFormat/>
    <w:rsid w:val="00F16BAF"/>
    <w:rPr>
      <w:b/>
    </w:rPr>
  </w:style>
  <w:style w:type="paragraph" w:customStyle="1" w:styleId="StyleStyle49pt">
    <w:name w:val="Style Style4 + 9 pt"/>
    <w:basedOn w:val="Normal"/>
    <w:link w:val="StyleStyle49ptChar"/>
    <w:qFormat/>
    <w:rsid w:val="00F16BAF"/>
    <w:rPr>
      <w:rFonts w:eastAsia="Times New Roman"/>
      <w:u w:val="single"/>
    </w:rPr>
  </w:style>
  <w:style w:type="character" w:customStyle="1" w:styleId="StyleStyle49ptChar">
    <w:name w:val="Style Style4 + 9 pt Char"/>
    <w:basedOn w:val="DefaultParagraphFont"/>
    <w:link w:val="StyleStyle49pt"/>
    <w:rsid w:val="00F16BAF"/>
    <w:rPr>
      <w:rFonts w:ascii="Calibri" w:eastAsia="Times New Roman" w:hAnsi="Calibri"/>
      <w:sz w:val="22"/>
      <w:u w:val="single"/>
    </w:rPr>
  </w:style>
  <w:style w:type="paragraph" w:customStyle="1" w:styleId="StyleStyle49ptBold">
    <w:name w:val="Style Style4 + 9 pt Bold"/>
    <w:basedOn w:val="Normal"/>
    <w:link w:val="StyleStyle49ptBoldChar"/>
    <w:qFormat/>
    <w:rsid w:val="00F16BAF"/>
    <w:rPr>
      <w:rFonts w:eastAsia="Times New Roman"/>
      <w:b/>
      <w:bCs/>
      <w:u w:val="single"/>
    </w:rPr>
  </w:style>
  <w:style w:type="character" w:customStyle="1" w:styleId="StyleStyle49ptBoldChar">
    <w:name w:val="Style Style4 + 9 pt Bold Char"/>
    <w:basedOn w:val="DefaultParagraphFont"/>
    <w:link w:val="StyleStyle49ptBold"/>
    <w:rsid w:val="00F16BAF"/>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F16BA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16BAF"/>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F16BA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16BAF"/>
    <w:rPr>
      <w:rFonts w:ascii="Arial" w:eastAsia="Times New Roman" w:hAnsi="Arial" w:cs="Arial"/>
      <w:b/>
      <w:bCs/>
      <w:sz w:val="22"/>
      <w:u w:val="single"/>
    </w:rPr>
  </w:style>
  <w:style w:type="paragraph" w:customStyle="1" w:styleId="StyleUnderlined11pt">
    <w:name w:val="Style Underlined + 11 pt"/>
    <w:link w:val="StyleUnderlined11ptChar"/>
    <w:qFormat/>
    <w:rsid w:val="00F16BA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16BAF"/>
    <w:rPr>
      <w:rFonts w:ascii="Arial" w:eastAsia="Times New Roman" w:hAnsi="Arial" w:cs="Arial"/>
      <w:sz w:val="22"/>
      <w:u w:val="single"/>
    </w:rPr>
  </w:style>
  <w:style w:type="character" w:customStyle="1" w:styleId="newscontent">
    <w:name w:val="newscontent"/>
    <w:rsid w:val="00F16BAF"/>
  </w:style>
  <w:style w:type="character" w:customStyle="1" w:styleId="StyleUnderlinePatternClearYellow">
    <w:name w:val="Style Underline Pattern: Clear (Yellow)"/>
    <w:basedOn w:val="DefaultParagraphFont"/>
    <w:rsid w:val="00F16BAF"/>
    <w:rPr>
      <w:u w:val="single"/>
      <w:shd w:val="clear" w:color="auto" w:fill="00FF00"/>
    </w:rPr>
  </w:style>
  <w:style w:type="paragraph" w:customStyle="1" w:styleId="StyleUnderlineChar11pt3">
    <w:name w:val="Style Underline Char + 11 pt3"/>
    <w:link w:val="StyleUnderlineChar11pt3Char"/>
    <w:qFormat/>
    <w:rsid w:val="00F16BA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16BAF"/>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F16BAF"/>
    <w:rPr>
      <w:b w:val="0"/>
      <w:bCs/>
      <w:u w:val="single"/>
    </w:rPr>
  </w:style>
  <w:style w:type="character" w:customStyle="1" w:styleId="date-display-single">
    <w:name w:val="date-display-single"/>
    <w:basedOn w:val="DefaultParagraphFont"/>
    <w:rsid w:val="00F16BAF"/>
  </w:style>
  <w:style w:type="character" w:customStyle="1" w:styleId="CommentTextChar1">
    <w:name w:val="Comment Text Char1"/>
    <w:basedOn w:val="DefaultParagraphFont"/>
    <w:uiPriority w:val="99"/>
    <w:rsid w:val="00F16BAF"/>
    <w:rPr>
      <w:rFonts w:ascii="Times New Roman" w:hAnsi="Times New Roman" w:cs="Times New Roman"/>
      <w:sz w:val="20"/>
      <w:szCs w:val="20"/>
    </w:rPr>
  </w:style>
  <w:style w:type="character" w:customStyle="1" w:styleId="BodyTextChar1">
    <w:name w:val="Body Text Char1"/>
    <w:aliases w:val="Very Small Text Char1"/>
    <w:basedOn w:val="DefaultParagraphFont"/>
    <w:rsid w:val="00F16BAF"/>
    <w:rPr>
      <w:rFonts w:ascii="Times New Roman" w:hAnsi="Times New Roman" w:cs="Times New Roman"/>
      <w:sz w:val="20"/>
    </w:rPr>
  </w:style>
  <w:style w:type="paragraph" w:customStyle="1" w:styleId="Cite2">
    <w:name w:val="Cite 2"/>
    <w:basedOn w:val="Normal"/>
    <w:uiPriority w:val="99"/>
    <w:qFormat/>
    <w:rsid w:val="00F16BAF"/>
    <w:rPr>
      <w:rFonts w:eastAsia="MS Mincho"/>
      <w:b/>
      <w:u w:val="single"/>
    </w:rPr>
  </w:style>
  <w:style w:type="character" w:customStyle="1" w:styleId="StyleunderlineBold">
    <w:name w:val="Style underline + Bold"/>
    <w:basedOn w:val="underline"/>
    <w:rsid w:val="00F16BAF"/>
    <w:rPr>
      <w:rFonts w:ascii="Times New Roman" w:hAnsi="Times New Roman" w:cs="Times New Roman"/>
      <w:b w:val="0"/>
      <w:bCs/>
      <w:sz w:val="20"/>
      <w:u w:val="single"/>
    </w:rPr>
  </w:style>
  <w:style w:type="paragraph" w:customStyle="1" w:styleId="cards0">
    <w:name w:val="cards"/>
    <w:basedOn w:val="Cites0"/>
    <w:qFormat/>
    <w:rsid w:val="00F16BAF"/>
    <w:pPr>
      <w:widowControl/>
      <w:jc w:val="left"/>
    </w:pPr>
    <w:rPr>
      <w:szCs w:val="22"/>
    </w:rPr>
  </w:style>
  <w:style w:type="character" w:customStyle="1" w:styleId="Style10ptUnderline">
    <w:name w:val="Style 10 pt Underline"/>
    <w:basedOn w:val="DefaultParagraphFont"/>
    <w:rsid w:val="00F16BAF"/>
    <w:rPr>
      <w:sz w:val="20"/>
      <w:u w:val="single"/>
    </w:rPr>
  </w:style>
  <w:style w:type="character" w:styleId="HTMLCite">
    <w:name w:val="HTML Cite"/>
    <w:rsid w:val="00F16BAF"/>
    <w:rPr>
      <w:i/>
      <w:iCs/>
    </w:rPr>
  </w:style>
  <w:style w:type="character" w:customStyle="1" w:styleId="slug-pub-date">
    <w:name w:val="slug-pub-date"/>
    <w:basedOn w:val="DefaultParagraphFont"/>
    <w:rsid w:val="00F16BAF"/>
  </w:style>
  <w:style w:type="character" w:customStyle="1" w:styleId="slug-vol">
    <w:name w:val="slug-vol"/>
    <w:basedOn w:val="DefaultParagraphFont"/>
    <w:rsid w:val="00F16BAF"/>
  </w:style>
  <w:style w:type="character" w:customStyle="1" w:styleId="slug-issue">
    <w:name w:val="slug-issue"/>
    <w:basedOn w:val="DefaultParagraphFont"/>
    <w:rsid w:val="00F16BAF"/>
  </w:style>
  <w:style w:type="character" w:customStyle="1" w:styleId="slug-pages">
    <w:name w:val="slug-pages"/>
    <w:basedOn w:val="DefaultParagraphFont"/>
    <w:rsid w:val="00F16BA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16BAF"/>
    <w:rPr>
      <w:b/>
      <w:bCs/>
      <w:strike w:val="0"/>
      <w:dstrike w:val="0"/>
      <w:sz w:val="24"/>
      <w:u w:val="none"/>
      <w:effect w:val="none"/>
    </w:rPr>
  </w:style>
  <w:style w:type="paragraph" w:customStyle="1" w:styleId="Tag2">
    <w:name w:val="Tag2"/>
    <w:basedOn w:val="Normal"/>
    <w:autoRedefine/>
    <w:qFormat/>
    <w:rsid w:val="00F16BAF"/>
    <w:pPr>
      <w:spacing w:before="120"/>
    </w:pPr>
    <w:rPr>
      <w:b/>
      <w:sz w:val="26"/>
    </w:rPr>
  </w:style>
  <w:style w:type="character" w:customStyle="1" w:styleId="tagchar">
    <w:name w:val="tagchar"/>
    <w:basedOn w:val="DefaultParagraphFont"/>
    <w:rsid w:val="00F16BAF"/>
  </w:style>
  <w:style w:type="paragraph" w:customStyle="1" w:styleId="NormalText">
    <w:name w:val="Normal Text"/>
    <w:basedOn w:val="Normal"/>
    <w:link w:val="NormalTextChar"/>
    <w:autoRedefine/>
    <w:qFormat/>
    <w:rsid w:val="00F16BAF"/>
    <w:pPr>
      <w:jc w:val="both"/>
    </w:pPr>
    <w:rPr>
      <w:rFonts w:eastAsia="Times New Roman"/>
      <w:szCs w:val="26"/>
    </w:rPr>
  </w:style>
  <w:style w:type="character" w:customStyle="1" w:styleId="pmterms11">
    <w:name w:val="pmterms11"/>
    <w:basedOn w:val="DefaultParagraphFont"/>
    <w:rsid w:val="00F16BAF"/>
    <w:rPr>
      <w:b/>
      <w:bCs/>
      <w:i w:val="0"/>
      <w:iCs w:val="0"/>
      <w:color w:val="000000"/>
    </w:rPr>
  </w:style>
  <w:style w:type="character" w:customStyle="1" w:styleId="StyleUnderlineChar9ptBold">
    <w:name w:val="Style Underline Char + 9 pt Bold"/>
    <w:basedOn w:val="DefaultParagraphFont"/>
    <w:rsid w:val="00F16BAF"/>
    <w:rPr>
      <w:rFonts w:ascii="Times New Roman" w:hAnsi="Times New Roman"/>
      <w:b/>
      <w:bCs/>
      <w:sz w:val="20"/>
      <w:u w:val="single"/>
      <w:lang w:val="en-US" w:eastAsia="en-US" w:bidi="ar-SA"/>
    </w:rPr>
  </w:style>
  <w:style w:type="character" w:customStyle="1" w:styleId="Style8pt">
    <w:name w:val="Style 8 pt"/>
    <w:basedOn w:val="DefaultParagraphFont"/>
    <w:rsid w:val="00F16BAF"/>
    <w:rPr>
      <w:sz w:val="20"/>
    </w:rPr>
  </w:style>
  <w:style w:type="character" w:customStyle="1" w:styleId="UnderlineChar5Char">
    <w:name w:val="Underline Char5 Char"/>
    <w:basedOn w:val="DefaultParagraphFont"/>
    <w:rsid w:val="00F16BAF"/>
    <w:rPr>
      <w:szCs w:val="24"/>
      <w:u w:val="single"/>
      <w:lang w:val="en-US" w:eastAsia="en-US" w:bidi="ar-SA"/>
    </w:rPr>
  </w:style>
  <w:style w:type="character" w:customStyle="1" w:styleId="BoldandUnderlineChar2Char1">
    <w:name w:val="Bold and Underline Char2 Char1"/>
    <w:basedOn w:val="DefaultParagraphFont"/>
    <w:rsid w:val="00F16BA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16BA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16BAF"/>
    <w:rPr>
      <w:szCs w:val="24"/>
      <w:u w:val="single"/>
      <w:lang w:val="en-US" w:eastAsia="en-US" w:bidi="ar-SA"/>
    </w:rPr>
  </w:style>
  <w:style w:type="paragraph" w:customStyle="1" w:styleId="Language">
    <w:name w:val="Language"/>
    <w:basedOn w:val="Normal"/>
    <w:link w:val="LanguageChar"/>
    <w:qFormat/>
    <w:rsid w:val="00F16BAF"/>
    <w:rPr>
      <w:rFonts w:eastAsia="Times New Roman"/>
      <w:strike/>
      <w:szCs w:val="20"/>
    </w:rPr>
  </w:style>
  <w:style w:type="character" w:customStyle="1" w:styleId="LanguageChar">
    <w:name w:val="Language Char"/>
    <w:basedOn w:val="DefaultParagraphFont"/>
    <w:link w:val="Language"/>
    <w:rsid w:val="00F16BAF"/>
    <w:rPr>
      <w:rFonts w:ascii="Calibri" w:eastAsia="Times New Roman" w:hAnsi="Calibri"/>
      <w:strike/>
      <w:sz w:val="22"/>
      <w:szCs w:val="20"/>
    </w:rPr>
  </w:style>
  <w:style w:type="paragraph" w:customStyle="1" w:styleId="UnderlineChar3">
    <w:name w:val="Underline Char3"/>
    <w:basedOn w:val="Normal"/>
    <w:link w:val="UnderlineChar3Char"/>
    <w:qFormat/>
    <w:rsid w:val="00F16BAF"/>
    <w:rPr>
      <w:rFonts w:eastAsia="Times New Roman"/>
      <w:u w:val="single"/>
    </w:rPr>
  </w:style>
  <w:style w:type="character" w:customStyle="1" w:styleId="UnderlineChar3Char">
    <w:name w:val="Underline Char3 Char"/>
    <w:basedOn w:val="DefaultParagraphFont"/>
    <w:link w:val="UnderlineChar3"/>
    <w:rsid w:val="00F16BAF"/>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F16BAF"/>
    <w:rPr>
      <w:rFonts w:eastAsia="Times New Roman"/>
      <w:b/>
      <w:u w:val="single"/>
    </w:rPr>
  </w:style>
  <w:style w:type="character" w:customStyle="1" w:styleId="BoldandUnderlineChar3CharChar">
    <w:name w:val="Bold and Underline Char3 Char Char"/>
    <w:basedOn w:val="DefaultParagraphFont"/>
    <w:link w:val="BoldandUnderlineChar3Char"/>
    <w:rsid w:val="00F16BAF"/>
    <w:rPr>
      <w:rFonts w:ascii="Calibri" w:eastAsia="Times New Roman" w:hAnsi="Calibri"/>
      <w:b/>
      <w:sz w:val="22"/>
      <w:u w:val="single"/>
    </w:rPr>
  </w:style>
  <w:style w:type="character" w:customStyle="1" w:styleId="UnderlineChar1">
    <w:name w:val="Underline Char1"/>
    <w:basedOn w:val="DefaultParagraphFont"/>
    <w:rsid w:val="00F16BAF"/>
    <w:rPr>
      <w:szCs w:val="24"/>
      <w:u w:val="single"/>
      <w:lang w:val="en-US" w:eastAsia="en-US" w:bidi="ar-SA"/>
    </w:rPr>
  </w:style>
  <w:style w:type="character" w:customStyle="1" w:styleId="BoldandUnderlineChar1Char2Char">
    <w:name w:val="Bold and Underline Char1 Char2 Char"/>
    <w:basedOn w:val="DefaultParagraphFont"/>
    <w:rsid w:val="00F16BAF"/>
    <w:rPr>
      <w:b/>
      <w:szCs w:val="24"/>
      <w:u w:val="single"/>
      <w:lang w:val="en-US" w:eastAsia="en-US" w:bidi="ar-SA"/>
    </w:rPr>
  </w:style>
  <w:style w:type="character" w:customStyle="1" w:styleId="SmalltextChar">
    <w:name w:val="Small text Char"/>
    <w:aliases w:val="Quote1 Char1"/>
    <w:link w:val="Smalltext"/>
    <w:rsid w:val="00F16BAF"/>
    <w:rPr>
      <w:rFonts w:ascii="Arial Narrow" w:eastAsia="Times New Roman" w:hAnsi="Arial Narrow"/>
      <w:sz w:val="22"/>
    </w:rPr>
  </w:style>
  <w:style w:type="paragraph" w:customStyle="1" w:styleId="HotRoute">
    <w:name w:val="Hot Route"/>
    <w:basedOn w:val="Normal"/>
    <w:link w:val="HotRouteChar0"/>
    <w:qFormat/>
    <w:rsid w:val="00F16BAF"/>
    <w:pPr>
      <w:ind w:left="144"/>
    </w:pPr>
    <w:rPr>
      <w:rFonts w:eastAsia="Times New Roman"/>
    </w:rPr>
  </w:style>
  <w:style w:type="paragraph" w:customStyle="1" w:styleId="Cardstyle0">
    <w:name w:val="Cardstyle"/>
    <w:basedOn w:val="Normal"/>
    <w:next w:val="Normal"/>
    <w:qFormat/>
    <w:rsid w:val="00F16BAF"/>
    <w:rPr>
      <w:rFonts w:eastAsia="Times New Roman"/>
    </w:rPr>
  </w:style>
  <w:style w:type="character" w:customStyle="1" w:styleId="Style12ptBoldUnderline1">
    <w:name w:val="Style 12 pt Bold Underline1"/>
    <w:basedOn w:val="DefaultParagraphFont"/>
    <w:rsid w:val="00F16BAF"/>
    <w:rPr>
      <w:b/>
      <w:bCs/>
      <w:sz w:val="24"/>
      <w:u w:val="single"/>
    </w:rPr>
  </w:style>
  <w:style w:type="character" w:customStyle="1" w:styleId="StyleEmphasisArial12ptBoldNotItalic">
    <w:name w:val="Style Emphasis + Arial 12 pt Bold Not Italic"/>
    <w:basedOn w:val="Emphasis"/>
    <w:rsid w:val="00F16BAF"/>
    <w:rPr>
      <w:rFonts w:ascii="Arial" w:hAnsi="Arial" w:cs="Times New Roman"/>
      <w:b w:val="0"/>
      <w:bCs/>
      <w:i/>
      <w:iCs/>
      <w:sz w:val="24"/>
      <w:u w:val="single"/>
      <w:bdr w:val="single" w:sz="8" w:space="0" w:color="auto"/>
    </w:rPr>
  </w:style>
  <w:style w:type="character" w:customStyle="1" w:styleId="DebateHighlighted">
    <w:name w:val="Debate Highlighted"/>
    <w:qFormat/>
    <w:rsid w:val="00F16BA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16BAF"/>
    <w:rPr>
      <w:rFonts w:ascii="SimSun" w:eastAsia="SimSun" w:hAnsi="SimSun"/>
      <w:sz w:val="15"/>
      <w:lang w:eastAsia="zh-CN"/>
    </w:rPr>
  </w:style>
  <w:style w:type="paragraph" w:customStyle="1" w:styleId="UnreadText">
    <w:name w:val="Unread Text"/>
    <w:basedOn w:val="Normal"/>
    <w:next w:val="Normal"/>
    <w:link w:val="UnreadTextChar"/>
    <w:autoRedefine/>
    <w:qFormat/>
    <w:rsid w:val="00F16BAF"/>
    <w:pPr>
      <w:ind w:left="360"/>
    </w:pPr>
    <w:rPr>
      <w:rFonts w:ascii="SimSun" w:eastAsia="SimSun" w:hAnsi="SimSun"/>
      <w:sz w:val="15"/>
      <w:lang w:eastAsia="zh-CN"/>
    </w:rPr>
  </w:style>
  <w:style w:type="paragraph" w:customStyle="1" w:styleId="AuthorDate">
    <w:name w:val="AuthorDate"/>
    <w:next w:val="Normal"/>
    <w:link w:val="AuthorDateChar"/>
    <w:rsid w:val="00F16BAF"/>
    <w:pPr>
      <w:widowControl w:val="0"/>
      <w:outlineLvl w:val="2"/>
    </w:pPr>
    <w:rPr>
      <w:rFonts w:ascii="Times New Roman" w:hAnsi="Times New Roman" w:cs="Times New Roman"/>
      <w:b/>
      <w:u w:val="single"/>
    </w:rPr>
  </w:style>
  <w:style w:type="character" w:customStyle="1" w:styleId="AuthorDateChar">
    <w:name w:val="AuthorDate Char"/>
    <w:basedOn w:val="DefaultParagraphFont"/>
    <w:link w:val="AuthorDate"/>
    <w:rsid w:val="00F16BAF"/>
    <w:rPr>
      <w:rFonts w:ascii="Times New Roman" w:hAnsi="Times New Roman" w:cs="Times New Roman"/>
      <w:b/>
      <w:u w:val="single"/>
    </w:rPr>
  </w:style>
  <w:style w:type="character" w:customStyle="1" w:styleId="CardsHighlight">
    <w:name w:val="Cards Highlight"/>
    <w:basedOn w:val="DefaultParagraphFont"/>
    <w:uiPriority w:val="1"/>
    <w:rsid w:val="00F16BAF"/>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F16BAF"/>
    <w:rPr>
      <w:rFonts w:ascii="Times New Roman" w:hAnsi="Times New Roman"/>
      <w:sz w:val="20"/>
      <w:u w:val="single"/>
      <w:bdr w:val="none" w:sz="0" w:space="0" w:color="auto"/>
      <w:shd w:val="clear" w:color="auto" w:fill="C0C0C0"/>
    </w:rPr>
  </w:style>
  <w:style w:type="character" w:customStyle="1" w:styleId="smallChar">
    <w:name w:val="small Char"/>
    <w:rsid w:val="00F16BAF"/>
    <w:rPr>
      <w:rFonts w:ascii="Calibri" w:eastAsia="Calibri" w:hAnsi="Calibri" w:cs="Calibri"/>
      <w:sz w:val="16"/>
      <w:szCs w:val="20"/>
      <w:lang w:val="x-none" w:eastAsia="x-none"/>
    </w:rPr>
  </w:style>
  <w:style w:type="paragraph" w:customStyle="1" w:styleId="HotRoute0">
    <w:name w:val="Hot Route!"/>
    <w:basedOn w:val="Normal"/>
    <w:uiPriority w:val="99"/>
    <w:qFormat/>
    <w:rsid w:val="00F16BA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16BAF"/>
    <w:rPr>
      <w:rFonts w:ascii="Times New Roman" w:hAnsi="Times New Roman" w:cs="Times New Roman"/>
      <w:sz w:val="16"/>
      <w:szCs w:val="16"/>
    </w:rPr>
  </w:style>
  <w:style w:type="character" w:customStyle="1" w:styleId="BodyText2Char1">
    <w:name w:val="Body Text 2 Char1"/>
    <w:basedOn w:val="DefaultParagraphFont"/>
    <w:uiPriority w:val="99"/>
    <w:semiHidden/>
    <w:rsid w:val="00F16BAF"/>
    <w:rPr>
      <w:rFonts w:ascii="Times New Roman" w:hAnsi="Times New Roman" w:cs="Times New Roman"/>
      <w:sz w:val="20"/>
    </w:rPr>
  </w:style>
  <w:style w:type="character" w:customStyle="1" w:styleId="Heading2Char1CharCharCharCharCharC">
    <w:name w:val="Heading 2 Char1 Char Char Char Char Char C"/>
    <w:rsid w:val="00F16BAF"/>
    <w:rPr>
      <w:rFonts w:cs="Arial"/>
      <w:b/>
      <w:bCs/>
      <w:iCs/>
      <w:sz w:val="24"/>
      <w:szCs w:val="28"/>
      <w:lang w:val="en-US" w:eastAsia="en-US" w:bidi="ar-SA"/>
    </w:rPr>
  </w:style>
  <w:style w:type="character" w:customStyle="1" w:styleId="underline1">
    <w:name w:val="underline1"/>
    <w:basedOn w:val="DefaultParagraphFont"/>
    <w:rsid w:val="00F16BAF"/>
    <w:rPr>
      <w:u w:val="single"/>
    </w:rPr>
  </w:style>
  <w:style w:type="character" w:customStyle="1" w:styleId="author0">
    <w:name w:val="author"/>
    <w:basedOn w:val="DefaultParagraphFont"/>
    <w:rsid w:val="00F16BAF"/>
    <w:rPr>
      <w:rFonts w:ascii="Times New Roman" w:hAnsi="Times New Roman"/>
      <w:b/>
      <w:sz w:val="24"/>
    </w:rPr>
  </w:style>
  <w:style w:type="character" w:customStyle="1" w:styleId="FontStyle291">
    <w:name w:val="Font Style291"/>
    <w:basedOn w:val="DefaultParagraphFont"/>
    <w:uiPriority w:val="99"/>
    <w:rsid w:val="00F16BA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16BA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16BA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16BAF"/>
    <w:rPr>
      <w:rFonts w:ascii="Calibri" w:eastAsia="Times New Roman" w:hAnsi="Calibri"/>
      <w:sz w:val="22"/>
    </w:rPr>
  </w:style>
  <w:style w:type="paragraph" w:customStyle="1" w:styleId="Cards1">
    <w:name w:val="Cards1"/>
    <w:basedOn w:val="Normal"/>
    <w:link w:val="Cards1Char"/>
    <w:qFormat/>
    <w:rsid w:val="00F16BAF"/>
    <w:pPr>
      <w:ind w:left="288"/>
    </w:pPr>
    <w:rPr>
      <w:rFonts w:eastAsia="Times New Roman"/>
      <w:u w:val="single"/>
    </w:rPr>
  </w:style>
  <w:style w:type="character" w:customStyle="1" w:styleId="Cards1Char">
    <w:name w:val="Cards1 Char"/>
    <w:basedOn w:val="DefaultParagraphFont"/>
    <w:link w:val="Cards1"/>
    <w:rsid w:val="00F16BAF"/>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F16BA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16BAF"/>
    <w:rPr>
      <w:rFonts w:ascii="Arial" w:eastAsia="Calibri" w:hAnsi="Arial" w:cs="Arial"/>
      <w:sz w:val="22"/>
      <w:szCs w:val="22"/>
      <w:u w:val="single"/>
    </w:rPr>
  </w:style>
  <w:style w:type="character" w:customStyle="1" w:styleId="EmphasizeThis">
    <w:name w:val="EmphasizeThis"/>
    <w:rsid w:val="00F16BAF"/>
    <w:rPr>
      <w:rFonts w:ascii="Georgia" w:hAnsi="Georgia"/>
      <w:b/>
      <w:iCs/>
      <w:sz w:val="24"/>
      <w:u w:val="thick"/>
    </w:rPr>
  </w:style>
  <w:style w:type="paragraph" w:customStyle="1" w:styleId="Stylecard8pt">
    <w:name w:val="Style card + 8 pt"/>
    <w:basedOn w:val="Normal"/>
    <w:link w:val="Stylecard8ptChar"/>
    <w:qFormat/>
    <w:rsid w:val="00F16BAF"/>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F16BAF"/>
    <w:rPr>
      <w:rFonts w:ascii="Georgia" w:hAnsi="Georgia"/>
      <w:color w:val="000000"/>
      <w:sz w:val="22"/>
      <w:u w:val="single"/>
      <w:lang w:eastAsia="ar-SA"/>
    </w:rPr>
  </w:style>
  <w:style w:type="character" w:customStyle="1" w:styleId="bhl">
    <w:name w:val="bhl"/>
    <w:basedOn w:val="DefaultParagraphFont"/>
    <w:rsid w:val="00F16BAF"/>
  </w:style>
  <w:style w:type="paragraph" w:customStyle="1" w:styleId="TagGA11">
    <w:name w:val="Tag GA 11"/>
    <w:basedOn w:val="TOC1"/>
    <w:uiPriority w:val="99"/>
    <w:qFormat/>
    <w:rsid w:val="00F16BAF"/>
    <w:pPr>
      <w:spacing w:before="0" w:after="160"/>
    </w:pPr>
    <w:rPr>
      <w:rFonts w:ascii="Georgia" w:eastAsia="Calibri" w:hAnsi="Georgia"/>
      <w:u w:val="none"/>
      <w:lang w:bidi="ar-SA"/>
    </w:rPr>
  </w:style>
  <w:style w:type="paragraph" w:customStyle="1" w:styleId="CiteCard">
    <w:name w:val="Cite/Card"/>
    <w:basedOn w:val="TOC2"/>
    <w:uiPriority w:val="99"/>
    <w:qFormat/>
    <w:rsid w:val="00F16BA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16BAF"/>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16BAF"/>
    <w:rPr>
      <w:sz w:val="16"/>
      <w:szCs w:val="16"/>
    </w:rPr>
  </w:style>
  <w:style w:type="character" w:customStyle="1" w:styleId="DocumentMapChar1">
    <w:name w:val="Document Map Char1"/>
    <w:basedOn w:val="DefaultParagraphFont"/>
    <w:uiPriority w:val="99"/>
    <w:rsid w:val="00F16BAF"/>
    <w:rPr>
      <w:rFonts w:ascii="Tahoma" w:hAnsi="Tahoma" w:cs="Tahoma"/>
      <w:sz w:val="16"/>
      <w:szCs w:val="16"/>
    </w:rPr>
  </w:style>
  <w:style w:type="character" w:customStyle="1" w:styleId="addmd">
    <w:name w:val="addmd"/>
    <w:basedOn w:val="DefaultParagraphFont"/>
    <w:rsid w:val="00F16BA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16BAF"/>
    <w:rPr>
      <w:rFonts w:ascii="Arial" w:hAnsi="Arial"/>
      <w:b/>
      <w:sz w:val="26"/>
    </w:rPr>
  </w:style>
  <w:style w:type="character" w:customStyle="1" w:styleId="UnderlinedTextCharChar">
    <w:name w:val="Underlined Text Char Char"/>
    <w:basedOn w:val="DefaultParagraphFont"/>
    <w:rsid w:val="00F16BAF"/>
    <w:rPr>
      <w:rFonts w:cs="Arial"/>
      <w:bCs/>
      <w:noProof w:val="0"/>
      <w:szCs w:val="26"/>
      <w:u w:val="single"/>
      <w:lang w:val="en-US" w:eastAsia="en-US" w:bidi="ar-SA"/>
    </w:rPr>
  </w:style>
  <w:style w:type="character" w:customStyle="1" w:styleId="StyleTimesNewRoman12ptBold">
    <w:name w:val="Style Times New Roman 12 pt Bold"/>
    <w:rsid w:val="00F16BAF"/>
    <w:rPr>
      <w:b/>
      <w:bCs/>
      <w:sz w:val="24"/>
    </w:rPr>
  </w:style>
  <w:style w:type="character" w:customStyle="1" w:styleId="CardText1Char">
    <w:name w:val="Card Text 1 Char"/>
    <w:rsid w:val="00F16BAF"/>
    <w:rPr>
      <w:rFonts w:ascii="Georgia" w:hAnsi="Georgia"/>
      <w:color w:val="000000"/>
      <w:sz w:val="22"/>
      <w:szCs w:val="22"/>
      <w:u w:val="single"/>
    </w:rPr>
  </w:style>
  <w:style w:type="character" w:customStyle="1" w:styleId="BoldUnderlining">
    <w:name w:val="Bold Underlining"/>
    <w:rsid w:val="00F16BAF"/>
    <w:rPr>
      <w:u w:val="single"/>
    </w:rPr>
  </w:style>
  <w:style w:type="character" w:customStyle="1" w:styleId="Intemphasis">
    <w:name w:val="Intemphasis"/>
    <w:uiPriority w:val="1"/>
    <w:qFormat/>
    <w:rsid w:val="00F16BA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16BAF"/>
    <w:pPr>
      <w:ind w:left="288" w:right="288"/>
    </w:pPr>
    <w:rPr>
      <w:szCs w:val="16"/>
    </w:rPr>
  </w:style>
  <w:style w:type="character" w:customStyle="1" w:styleId="cardtextChar2">
    <w:name w:val="cardtext Char"/>
    <w:basedOn w:val="DefaultParagraphFont"/>
    <w:link w:val="cardtext0"/>
    <w:rsid w:val="00F16BAF"/>
    <w:rPr>
      <w:rFonts w:ascii="Calibri" w:hAnsi="Calibri"/>
      <w:sz w:val="22"/>
      <w:szCs w:val="16"/>
    </w:rPr>
  </w:style>
  <w:style w:type="character" w:customStyle="1" w:styleId="BoldUnderlineChar1">
    <w:name w:val="BoldUnderline Char1"/>
    <w:rsid w:val="00F16BA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16BAF"/>
    <w:pPr>
      <w:spacing w:after="200"/>
      <w:contextualSpacing/>
    </w:pPr>
    <w:rPr>
      <w:rFonts w:eastAsia="Calibri"/>
      <w:u w:val="single"/>
    </w:rPr>
  </w:style>
  <w:style w:type="character" w:customStyle="1" w:styleId="UnderlinedCardTextChar">
    <w:name w:val="Underlined Card Text Char"/>
    <w:link w:val="UnderlinedCardText"/>
    <w:rsid w:val="00F16BAF"/>
    <w:rPr>
      <w:rFonts w:ascii="Calibri" w:eastAsia="Calibri" w:hAnsi="Calibri"/>
      <w:sz w:val="22"/>
      <w:u w:val="single"/>
    </w:rPr>
  </w:style>
  <w:style w:type="character" w:customStyle="1" w:styleId="Hyperlink6">
    <w:name w:val="Hyperlink6"/>
    <w:basedOn w:val="DefaultParagraphFont"/>
    <w:rsid w:val="00F16BAF"/>
    <w:rPr>
      <w:color w:val="3300CC"/>
      <w:u w:val="single"/>
    </w:rPr>
  </w:style>
  <w:style w:type="paragraph" w:customStyle="1" w:styleId="Tag12">
    <w:name w:val="Tag12"/>
    <w:basedOn w:val="Normal"/>
    <w:uiPriority w:val="99"/>
    <w:qFormat/>
    <w:rsid w:val="00F16BAF"/>
    <w:pPr>
      <w:contextualSpacing/>
    </w:pPr>
    <w:rPr>
      <w:rFonts w:eastAsia="Cambria"/>
      <w:b/>
    </w:rPr>
  </w:style>
  <w:style w:type="paragraph" w:customStyle="1" w:styleId="Shrink8">
    <w:name w:val="Shrink8"/>
    <w:basedOn w:val="Normal"/>
    <w:qFormat/>
    <w:rsid w:val="00F16BAF"/>
    <w:rPr>
      <w:rFonts w:eastAsia="Cambria"/>
    </w:rPr>
  </w:style>
  <w:style w:type="character" w:customStyle="1" w:styleId="highlight2">
    <w:name w:val="highlight2"/>
    <w:rsid w:val="00F16BAF"/>
    <w:rPr>
      <w:rFonts w:ascii="Arial" w:hAnsi="Arial"/>
      <w:b/>
      <w:sz w:val="19"/>
      <w:u w:val="thick"/>
      <w:bdr w:val="none" w:sz="0" w:space="0" w:color="auto"/>
      <w:shd w:val="clear" w:color="auto" w:fill="auto"/>
    </w:rPr>
  </w:style>
  <w:style w:type="character" w:customStyle="1" w:styleId="citation">
    <w:name w:val="citation"/>
    <w:basedOn w:val="DefaultParagraphFont"/>
    <w:rsid w:val="00F16BAF"/>
  </w:style>
  <w:style w:type="paragraph" w:customStyle="1" w:styleId="UnderlineText">
    <w:name w:val="Underline Text"/>
    <w:basedOn w:val="Normal"/>
    <w:link w:val="UnderlineTextChar"/>
    <w:qFormat/>
    <w:rsid w:val="00F16BAF"/>
    <w:pPr>
      <w:ind w:left="288"/>
    </w:pPr>
    <w:rPr>
      <w:rFonts w:eastAsia="Times New Roman"/>
      <w:u w:val="single"/>
    </w:rPr>
  </w:style>
  <w:style w:type="character" w:customStyle="1" w:styleId="UnderlineTextChar">
    <w:name w:val="Underline Text Char"/>
    <w:basedOn w:val="DefaultParagraphFont"/>
    <w:link w:val="UnderlineText"/>
    <w:rsid w:val="00F16BAF"/>
    <w:rPr>
      <w:rFonts w:ascii="Calibri" w:eastAsia="Times New Roman" w:hAnsi="Calibri"/>
      <w:sz w:val="22"/>
      <w:u w:val="single"/>
    </w:rPr>
  </w:style>
  <w:style w:type="character" w:customStyle="1" w:styleId="il">
    <w:name w:val="il"/>
    <w:basedOn w:val="DefaultParagraphFont"/>
    <w:rsid w:val="00F16BAF"/>
  </w:style>
  <w:style w:type="character" w:customStyle="1" w:styleId="commentstext">
    <w:name w:val="comments_text"/>
    <w:uiPriority w:val="99"/>
    <w:rsid w:val="00F16BAF"/>
    <w:rPr>
      <w:rFonts w:cs="Times New Roman"/>
    </w:rPr>
  </w:style>
  <w:style w:type="paragraph" w:customStyle="1" w:styleId="Heading42">
    <w:name w:val="Heading 42"/>
    <w:basedOn w:val="Normal"/>
    <w:uiPriority w:val="99"/>
    <w:qFormat/>
    <w:rsid w:val="00F16BAF"/>
    <w:rPr>
      <w:rFonts w:eastAsia="Times New Roman"/>
    </w:rPr>
  </w:style>
  <w:style w:type="paragraph" w:customStyle="1" w:styleId="DebateNormal">
    <w:name w:val="DebateNormal"/>
    <w:basedOn w:val="Normal"/>
    <w:link w:val="DebateNormalChar"/>
    <w:qFormat/>
    <w:rsid w:val="00F16BAF"/>
    <w:pPr>
      <w:spacing w:line="276" w:lineRule="auto"/>
    </w:pPr>
    <w:rPr>
      <w:rFonts w:eastAsia="Calibri"/>
      <w:szCs w:val="20"/>
    </w:rPr>
  </w:style>
  <w:style w:type="character" w:customStyle="1" w:styleId="DebateNormalChar">
    <w:name w:val="DebateNormal Char"/>
    <w:basedOn w:val="DefaultParagraphFont"/>
    <w:link w:val="DebateNormal"/>
    <w:rsid w:val="00F16BAF"/>
    <w:rPr>
      <w:rFonts w:ascii="Calibri" w:eastAsia="Calibri" w:hAnsi="Calibri"/>
      <w:sz w:val="22"/>
      <w:szCs w:val="20"/>
    </w:rPr>
  </w:style>
  <w:style w:type="paragraph" w:customStyle="1" w:styleId="DebateEmphasis">
    <w:name w:val="DebateEmphasis"/>
    <w:basedOn w:val="Normal"/>
    <w:link w:val="DebateEmphasisChar"/>
    <w:qFormat/>
    <w:rsid w:val="00F16BA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16BAF"/>
    <w:rPr>
      <w:rFonts w:ascii="Calibri" w:eastAsia="Calibri" w:hAnsi="Calibri"/>
      <w:b/>
      <w:sz w:val="22"/>
      <w:szCs w:val="20"/>
      <w:u w:val="single"/>
    </w:rPr>
  </w:style>
  <w:style w:type="paragraph" w:customStyle="1" w:styleId="NormalCite">
    <w:name w:val="NormalCite"/>
    <w:link w:val="NormalCiteChar"/>
    <w:qFormat/>
    <w:rsid w:val="00F16BA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F16BAF"/>
    <w:rPr>
      <w:rFonts w:ascii="Times New Roman" w:eastAsiaTheme="minorHAnsi" w:hAnsi="Times New Roman" w:cs="Times New Roman"/>
      <w:sz w:val="18"/>
      <w:szCs w:val="22"/>
    </w:rPr>
  </w:style>
  <w:style w:type="character" w:customStyle="1" w:styleId="articletext">
    <w:name w:val="articletext"/>
    <w:basedOn w:val="DefaultParagraphFont"/>
    <w:rsid w:val="00F16BAF"/>
  </w:style>
  <w:style w:type="character" w:customStyle="1" w:styleId="grey10">
    <w:name w:val="grey10"/>
    <w:basedOn w:val="DefaultParagraphFont"/>
    <w:rsid w:val="00F16BAF"/>
  </w:style>
  <w:style w:type="character" w:customStyle="1" w:styleId="navy13bd">
    <w:name w:val="navy13bd"/>
    <w:basedOn w:val="DefaultParagraphFont"/>
    <w:rsid w:val="00F16BAF"/>
  </w:style>
  <w:style w:type="character" w:customStyle="1" w:styleId="Style9ptUnderline2">
    <w:name w:val="Style 9 pt Underline2"/>
    <w:basedOn w:val="DefaultParagraphFont"/>
    <w:rsid w:val="00F16BAF"/>
    <w:rPr>
      <w:sz w:val="20"/>
      <w:u w:val="single"/>
    </w:rPr>
  </w:style>
  <w:style w:type="character" w:customStyle="1" w:styleId="Style9ptBoldUnderline1">
    <w:name w:val="Style 9 pt Bold Underline1"/>
    <w:basedOn w:val="DefaultParagraphFont"/>
    <w:rsid w:val="00F16BAF"/>
    <w:rPr>
      <w:b/>
      <w:bCs/>
      <w:sz w:val="20"/>
      <w:u w:val="single"/>
    </w:rPr>
  </w:style>
  <w:style w:type="character" w:customStyle="1" w:styleId="TagsCharChar">
    <w:name w:val="Tags Char Char"/>
    <w:basedOn w:val="DefaultParagraphFont"/>
    <w:rsid w:val="00F16BAF"/>
    <w:rPr>
      <w:rFonts w:eastAsia="SimSun"/>
      <w:b/>
      <w:sz w:val="24"/>
      <w:lang w:val="en-US" w:eastAsia="zh-CN" w:bidi="ar-SA"/>
    </w:rPr>
  </w:style>
  <w:style w:type="paragraph" w:customStyle="1" w:styleId="cardCharCharCharChar">
    <w:name w:val="card Char Char Char Char"/>
    <w:basedOn w:val="Normal"/>
    <w:qFormat/>
    <w:rsid w:val="00F16BAF"/>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F16BAF"/>
    <w:rPr>
      <w:rFonts w:ascii="Times" w:eastAsia="Times New Roman" w:hAnsi="Times"/>
    </w:rPr>
  </w:style>
  <w:style w:type="paragraph" w:customStyle="1" w:styleId="CARD">
    <w:name w:val="CARD"/>
    <w:basedOn w:val="Normal"/>
    <w:link w:val="CARDChar0"/>
    <w:qFormat/>
    <w:rsid w:val="00F16BAF"/>
    <w:rPr>
      <w:rFonts w:eastAsia="Times New Roman"/>
      <w:u w:val="single"/>
    </w:rPr>
  </w:style>
  <w:style w:type="character" w:customStyle="1" w:styleId="CARDChar0">
    <w:name w:val="CARD Char"/>
    <w:basedOn w:val="DefaultParagraphFont"/>
    <w:link w:val="CARD"/>
    <w:rsid w:val="00F16BAF"/>
    <w:rPr>
      <w:rFonts w:ascii="Calibri" w:eastAsia="Times New Roman" w:hAnsi="Calibri"/>
      <w:sz w:val="22"/>
      <w:u w:val="single"/>
    </w:rPr>
  </w:style>
  <w:style w:type="paragraph" w:customStyle="1" w:styleId="Normal2">
    <w:name w:val="Normal2"/>
    <w:basedOn w:val="Normal"/>
    <w:qFormat/>
    <w:rsid w:val="00F16BAF"/>
    <w:rPr>
      <w:rFonts w:eastAsia="Times New Roman"/>
    </w:rPr>
  </w:style>
  <w:style w:type="character" w:customStyle="1" w:styleId="Style11ptThickunderline">
    <w:name w:val="Style 11 pt Thick underline"/>
    <w:rsid w:val="00F16BAF"/>
    <w:rPr>
      <w:rFonts w:ascii="Times New Roman" w:hAnsi="Times New Roman"/>
      <w:sz w:val="20"/>
      <w:u w:val="single"/>
    </w:rPr>
  </w:style>
  <w:style w:type="character" w:customStyle="1" w:styleId="Style11ptBoldThickunderline">
    <w:name w:val="Style 11 pt Bold Thick underline"/>
    <w:rsid w:val="00F16BAF"/>
    <w:rPr>
      <w:rFonts w:ascii="Times New Roman" w:hAnsi="Times New Roman"/>
      <w:b/>
      <w:bCs/>
      <w:sz w:val="20"/>
      <w:u w:val="single"/>
    </w:rPr>
  </w:style>
  <w:style w:type="character" w:customStyle="1" w:styleId="CharChar5">
    <w:name w:val="Char Char5"/>
    <w:rsid w:val="00F16BA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16BA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16BAF"/>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F16BAF"/>
    <w:rPr>
      <w:u w:val="single"/>
    </w:rPr>
  </w:style>
  <w:style w:type="character" w:customStyle="1" w:styleId="StyleUnderlineBoldIndent11ptChar">
    <w:name w:val="Style Underline + Bold Indent + 11 pt Char"/>
    <w:link w:val="StyleUnderlineBoldIndent11pt"/>
    <w:rsid w:val="00F16BAF"/>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16BAF"/>
    <w:rPr>
      <w:b/>
      <w:bCs/>
      <w:u w:val="single"/>
    </w:rPr>
  </w:style>
  <w:style w:type="character" w:customStyle="1" w:styleId="StyleUnderlineBoldIndent11ptBoldChar">
    <w:name w:val="Style Underline + Bold Indent + 11 pt Bold Char"/>
    <w:link w:val="StyleUnderlineBoldIndent11ptBold"/>
    <w:rsid w:val="00F16BAF"/>
    <w:rPr>
      <w:rFonts w:ascii="Calibri" w:eastAsia="Times New Roman" w:hAnsi="Calibri"/>
      <w:b/>
      <w:bCs/>
      <w:sz w:val="22"/>
      <w:szCs w:val="20"/>
      <w:u w:val="single"/>
    </w:rPr>
  </w:style>
  <w:style w:type="paragraph" w:customStyle="1" w:styleId="Normal20pt">
    <w:name w:val="Normal  + 20 pt"/>
    <w:basedOn w:val="Normal"/>
    <w:uiPriority w:val="6"/>
    <w:qFormat/>
    <w:rsid w:val="00F16BAF"/>
    <w:rPr>
      <w:bCs/>
      <w:u w:val="single"/>
    </w:rPr>
  </w:style>
  <w:style w:type="character" w:customStyle="1" w:styleId="StyleStyle4CharTimesNewRoman11pt">
    <w:name w:val="Style Style4 Char + Times New Roman 11 pt"/>
    <w:basedOn w:val="DefaultParagraphFont"/>
    <w:rsid w:val="00F16BAF"/>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F16BAF"/>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F16BA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16BAF"/>
    <w:rPr>
      <w:rFonts w:ascii="Consolas" w:hAnsi="Consolas" w:cs="Consolas"/>
      <w:sz w:val="20"/>
      <w:szCs w:val="20"/>
    </w:rPr>
  </w:style>
  <w:style w:type="character" w:customStyle="1" w:styleId="StyleStyle4CharTimesNewRoman11ptBold">
    <w:name w:val="Style Style4 Char + Times New Roman 11 pt Bold"/>
    <w:basedOn w:val="DefaultParagraphFont"/>
    <w:rsid w:val="00F16BA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16BAF"/>
    <w:rPr>
      <w:rFonts w:ascii="Times New Roman" w:hAnsi="Times New Roman"/>
      <w:i/>
      <w:iCs/>
      <w:sz w:val="20"/>
      <w:szCs w:val="24"/>
      <w:u w:val="single"/>
      <w:lang w:val="en-US" w:eastAsia="en-US" w:bidi="ar-SA"/>
    </w:rPr>
  </w:style>
  <w:style w:type="character" w:customStyle="1" w:styleId="headline">
    <w:name w:val="headline"/>
    <w:basedOn w:val="DefaultParagraphFont"/>
    <w:rsid w:val="00F16BAF"/>
  </w:style>
  <w:style w:type="character" w:customStyle="1" w:styleId="CharChar4">
    <w:name w:val="Char Char4"/>
    <w:basedOn w:val="DefaultParagraphFont"/>
    <w:rsid w:val="00F16BAF"/>
    <w:rPr>
      <w:rFonts w:cs="Arial"/>
      <w:b/>
      <w:bCs/>
      <w:iCs/>
      <w:szCs w:val="28"/>
      <w:lang w:val="en-US" w:eastAsia="en-US" w:bidi="ar-SA"/>
    </w:rPr>
  </w:style>
  <w:style w:type="character" w:customStyle="1" w:styleId="yshortcuts">
    <w:name w:val="yshortcuts"/>
    <w:basedOn w:val="DefaultParagraphFont"/>
    <w:rsid w:val="00F16BAF"/>
  </w:style>
  <w:style w:type="character" w:customStyle="1" w:styleId="HotRouteChar0">
    <w:name w:val="Hot Route Char"/>
    <w:link w:val="HotRoute"/>
    <w:rsid w:val="00F16BAF"/>
    <w:rPr>
      <w:rFonts w:ascii="Calibri" w:eastAsia="Times New Roman" w:hAnsi="Calibri"/>
      <w:sz w:val="22"/>
    </w:rPr>
  </w:style>
  <w:style w:type="paragraph" w:styleId="PlainText">
    <w:name w:val="Plain Text"/>
    <w:basedOn w:val="Normal"/>
    <w:link w:val="PlainTextChar"/>
    <w:rsid w:val="00F16BAF"/>
    <w:rPr>
      <w:rFonts w:ascii="Courier New" w:eastAsia="Times New Roman" w:hAnsi="Courier New" w:cs="Courier New"/>
      <w:szCs w:val="20"/>
    </w:rPr>
  </w:style>
  <w:style w:type="character" w:customStyle="1" w:styleId="PlainTextChar">
    <w:name w:val="Plain Text Char"/>
    <w:basedOn w:val="DefaultParagraphFont"/>
    <w:link w:val="PlainText"/>
    <w:rsid w:val="00F16BAF"/>
    <w:rPr>
      <w:rFonts w:ascii="Courier New" w:eastAsia="Times New Roman" w:hAnsi="Courier New" w:cs="Courier New"/>
      <w:sz w:val="22"/>
      <w:szCs w:val="20"/>
    </w:rPr>
  </w:style>
  <w:style w:type="character" w:customStyle="1" w:styleId="senselabelstart">
    <w:name w:val="sense_label start"/>
    <w:basedOn w:val="DefaultParagraphFont"/>
    <w:rsid w:val="00F16BAF"/>
  </w:style>
  <w:style w:type="character" w:customStyle="1" w:styleId="sensecontent">
    <w:name w:val="sense_content"/>
    <w:basedOn w:val="DefaultParagraphFont"/>
    <w:rsid w:val="00F16BAF"/>
  </w:style>
  <w:style w:type="character" w:customStyle="1" w:styleId="vi">
    <w:name w:val="vi"/>
    <w:basedOn w:val="DefaultParagraphFont"/>
    <w:rsid w:val="00F16BAF"/>
  </w:style>
  <w:style w:type="character" w:customStyle="1" w:styleId="italic">
    <w:name w:val="italic"/>
    <w:basedOn w:val="DefaultParagraphFont"/>
    <w:rsid w:val="00F16BAF"/>
  </w:style>
  <w:style w:type="paragraph" w:customStyle="1" w:styleId="Microtext0">
    <w:name w:val="Microtext"/>
    <w:basedOn w:val="Normal"/>
    <w:next w:val="Normal"/>
    <w:link w:val="MicrotextChar0"/>
    <w:qFormat/>
    <w:rsid w:val="00F16BAF"/>
    <w:rPr>
      <w:sz w:val="12"/>
    </w:rPr>
  </w:style>
  <w:style w:type="character" w:customStyle="1" w:styleId="MicrotextChar0">
    <w:name w:val="Microtext Char"/>
    <w:link w:val="Microtext0"/>
    <w:rsid w:val="00F16BAF"/>
    <w:rPr>
      <w:rFonts w:ascii="Calibri" w:hAnsi="Calibri"/>
      <w:sz w:val="12"/>
    </w:rPr>
  </w:style>
  <w:style w:type="character" w:customStyle="1" w:styleId="st">
    <w:name w:val="st"/>
    <w:basedOn w:val="DefaultParagraphFont"/>
    <w:rsid w:val="00F16BAF"/>
  </w:style>
  <w:style w:type="paragraph" w:customStyle="1" w:styleId="Style6">
    <w:name w:val="Style6"/>
    <w:basedOn w:val="Normal"/>
    <w:link w:val="Style6Char"/>
    <w:autoRedefine/>
    <w:qFormat/>
    <w:rsid w:val="00F16BAF"/>
    <w:rPr>
      <w:b/>
    </w:rPr>
  </w:style>
  <w:style w:type="character" w:customStyle="1" w:styleId="Style6Char">
    <w:name w:val="Style6 Char"/>
    <w:basedOn w:val="DefaultParagraphFont"/>
    <w:link w:val="Style6"/>
    <w:rsid w:val="00F16BAF"/>
    <w:rPr>
      <w:rFonts w:ascii="Calibri" w:hAnsi="Calibri"/>
      <w:b/>
      <w:sz w:val="22"/>
    </w:rPr>
  </w:style>
  <w:style w:type="paragraph" w:customStyle="1" w:styleId="Style11">
    <w:name w:val="Style11"/>
    <w:basedOn w:val="Normal"/>
    <w:link w:val="Style11Char"/>
    <w:qFormat/>
    <w:rsid w:val="00F16BAF"/>
    <w:rPr>
      <w:rFonts w:eastAsia="Times New Roman"/>
      <w:b/>
      <w:szCs w:val="20"/>
      <w:u w:val="thick"/>
    </w:rPr>
  </w:style>
  <w:style w:type="paragraph" w:customStyle="1" w:styleId="Style12">
    <w:name w:val="Style12"/>
    <w:basedOn w:val="Normal"/>
    <w:link w:val="Style12Char"/>
    <w:qFormat/>
    <w:rsid w:val="00F16BAF"/>
    <w:rPr>
      <w:rFonts w:eastAsia="Times New Roman"/>
      <w:b/>
      <w:u w:val="thick"/>
    </w:rPr>
  </w:style>
  <w:style w:type="character" w:customStyle="1" w:styleId="Style11Char">
    <w:name w:val="Style11 Char"/>
    <w:basedOn w:val="DefaultParagraphFont"/>
    <w:link w:val="Style11"/>
    <w:rsid w:val="00F16BAF"/>
    <w:rPr>
      <w:rFonts w:ascii="Calibri" w:eastAsia="Times New Roman" w:hAnsi="Calibri"/>
      <w:b/>
      <w:sz w:val="22"/>
      <w:szCs w:val="20"/>
      <w:u w:val="thick"/>
    </w:rPr>
  </w:style>
  <w:style w:type="character" w:customStyle="1" w:styleId="Style12Char">
    <w:name w:val="Style12 Char"/>
    <w:basedOn w:val="DefaultParagraphFont"/>
    <w:link w:val="Style12"/>
    <w:rsid w:val="00F16BAF"/>
    <w:rPr>
      <w:rFonts w:ascii="Calibri" w:eastAsia="Times New Roman" w:hAnsi="Calibri"/>
      <w:b/>
      <w:sz w:val="22"/>
      <w:u w:val="thick"/>
    </w:rPr>
  </w:style>
  <w:style w:type="character" w:customStyle="1" w:styleId="caps-label">
    <w:name w:val="caps-label"/>
    <w:basedOn w:val="DefaultParagraphFont"/>
    <w:rsid w:val="00F16BAF"/>
  </w:style>
  <w:style w:type="character" w:customStyle="1" w:styleId="wikiexternallink">
    <w:name w:val="wikiexternallink"/>
    <w:basedOn w:val="DefaultParagraphFont"/>
    <w:rsid w:val="00F16BAF"/>
  </w:style>
  <w:style w:type="character" w:customStyle="1" w:styleId="wikigeneratedlinkcontent">
    <w:name w:val="wikigeneratedlinkcontent"/>
    <w:basedOn w:val="DefaultParagraphFont"/>
    <w:rsid w:val="00F16BAF"/>
  </w:style>
  <w:style w:type="character" w:customStyle="1" w:styleId="ShrinkChar">
    <w:name w:val="Shrink Char"/>
    <w:link w:val="Shrink"/>
    <w:locked/>
    <w:rsid w:val="00F16BAF"/>
    <w:rPr>
      <w:rFonts w:ascii="Garamond" w:eastAsia="Times New Roman" w:hAnsi="Garamond"/>
      <w:sz w:val="12"/>
    </w:rPr>
  </w:style>
  <w:style w:type="paragraph" w:customStyle="1" w:styleId="Shrink">
    <w:name w:val="Shrink"/>
    <w:link w:val="ShrinkChar"/>
    <w:qFormat/>
    <w:rsid w:val="00F16BAF"/>
    <w:pPr>
      <w:ind w:left="288" w:right="288"/>
    </w:pPr>
    <w:rPr>
      <w:rFonts w:ascii="Garamond" w:eastAsia="Times New Roman" w:hAnsi="Garamond"/>
      <w:sz w:val="12"/>
    </w:rPr>
  </w:style>
  <w:style w:type="character" w:customStyle="1" w:styleId="aqj">
    <w:name w:val="aqj"/>
    <w:basedOn w:val="DefaultParagraphFont"/>
    <w:rsid w:val="00F16BAF"/>
  </w:style>
  <w:style w:type="character" w:customStyle="1" w:styleId="StyleStyleBoldUnderlineIntenseEmphasisUnderlineapple-style-s">
    <w:name w:val="Style Style Bold UnderlineIntense EmphasisUnderlineapple-style-s..."/>
    <w:basedOn w:val="DefaultParagraphFont"/>
    <w:rsid w:val="00F16BAF"/>
    <w:rPr>
      <w:b w:val="0"/>
      <w:bCs w:val="0"/>
      <w:sz w:val="22"/>
      <w:u w:val="single"/>
      <w:bdr w:val="none" w:sz="0" w:space="0" w:color="auto"/>
    </w:rPr>
  </w:style>
  <w:style w:type="paragraph" w:customStyle="1" w:styleId="blocktitle0">
    <w:name w:val="block title"/>
    <w:basedOn w:val="Normal"/>
    <w:link w:val="blocktitleChar0"/>
    <w:autoRedefine/>
    <w:qFormat/>
    <w:rsid w:val="00F16BAF"/>
    <w:pPr>
      <w:spacing w:after="240"/>
      <w:jc w:val="center"/>
      <w:outlineLvl w:val="0"/>
    </w:pPr>
    <w:rPr>
      <w:rFonts w:eastAsia="Calibri"/>
      <w:b/>
      <w:caps/>
      <w:sz w:val="28"/>
      <w:szCs w:val="28"/>
      <w:lang w:val="es-ES"/>
    </w:rPr>
  </w:style>
  <w:style w:type="character" w:customStyle="1" w:styleId="Boxed">
    <w:name w:val="Boxed"/>
    <w:qFormat/>
    <w:rsid w:val="00F16BAF"/>
    <w:rPr>
      <w:rFonts w:ascii="Times New Roman" w:hAnsi="Times New Roman"/>
      <w:sz w:val="20"/>
      <w:bdr w:val="single" w:sz="6" w:space="0" w:color="auto"/>
    </w:rPr>
  </w:style>
  <w:style w:type="character" w:customStyle="1" w:styleId="UnderlineCard">
    <w:name w:val="Underline Card"/>
    <w:uiPriority w:val="6"/>
    <w:qFormat/>
    <w:rsid w:val="00F16BAF"/>
    <w:rPr>
      <w:rFonts w:ascii="Arial" w:hAnsi="Arial"/>
      <w:b w:val="0"/>
      <w:bCs/>
      <w:sz w:val="20"/>
      <w:u w:val="single"/>
    </w:rPr>
  </w:style>
  <w:style w:type="character" w:customStyle="1" w:styleId="story-author">
    <w:name w:val="story-author"/>
    <w:basedOn w:val="DefaultParagraphFont"/>
    <w:rsid w:val="00F16BAF"/>
  </w:style>
  <w:style w:type="paragraph" w:customStyle="1" w:styleId="type">
    <w:name w:val="type"/>
    <w:basedOn w:val="Normal"/>
    <w:qFormat/>
    <w:rsid w:val="00F16BAF"/>
    <w:pPr>
      <w:spacing w:before="100" w:beforeAutospacing="1" w:after="100" w:afterAutospacing="1"/>
    </w:pPr>
    <w:rPr>
      <w:rFonts w:eastAsia="Times New Roman"/>
    </w:rPr>
  </w:style>
  <w:style w:type="character" w:customStyle="1" w:styleId="institution">
    <w:name w:val="institution"/>
    <w:basedOn w:val="DefaultParagraphFont"/>
    <w:rsid w:val="00F16BAF"/>
  </w:style>
  <w:style w:type="character" w:customStyle="1" w:styleId="abodyblack3">
    <w:name w:val="abodyblack3"/>
    <w:basedOn w:val="DefaultParagraphFont"/>
    <w:rsid w:val="00F16BAF"/>
  </w:style>
  <w:style w:type="paragraph" w:customStyle="1" w:styleId="UnderlineChar2CharChar">
    <w:name w:val="Underline Char2 Char Char"/>
    <w:basedOn w:val="Normal"/>
    <w:link w:val="UnderlineChar2CharCharChar"/>
    <w:qFormat/>
    <w:rsid w:val="00F16BAF"/>
    <w:rPr>
      <w:rFonts w:eastAsia="MS Mincho"/>
      <w:szCs w:val="20"/>
      <w:u w:val="single"/>
    </w:rPr>
  </w:style>
  <w:style w:type="character" w:customStyle="1" w:styleId="UnderlineChar2CharCharChar">
    <w:name w:val="Underline Char2 Char Char Char"/>
    <w:link w:val="UnderlineChar2CharChar"/>
    <w:rsid w:val="00F16BAF"/>
    <w:rPr>
      <w:rFonts w:ascii="Calibri" w:eastAsia="MS Mincho" w:hAnsi="Calibri"/>
      <w:sz w:val="22"/>
      <w:szCs w:val="20"/>
      <w:u w:val="single"/>
    </w:rPr>
  </w:style>
  <w:style w:type="character" w:customStyle="1" w:styleId="CharacterStyle1">
    <w:name w:val="Character Style 1"/>
    <w:rsid w:val="00F16BAF"/>
    <w:rPr>
      <w:sz w:val="20"/>
      <w:szCs w:val="20"/>
    </w:rPr>
  </w:style>
  <w:style w:type="character" w:customStyle="1" w:styleId="FontStyle177">
    <w:name w:val="Font Style177"/>
    <w:basedOn w:val="DefaultParagraphFont"/>
    <w:uiPriority w:val="99"/>
    <w:rsid w:val="00F16BAF"/>
    <w:rPr>
      <w:rFonts w:ascii="Times New Roman" w:hAnsi="Times New Roman" w:cs="Times New Roman"/>
      <w:sz w:val="20"/>
      <w:szCs w:val="20"/>
    </w:rPr>
  </w:style>
  <w:style w:type="character" w:customStyle="1" w:styleId="FontStyle173">
    <w:name w:val="Font Style173"/>
    <w:basedOn w:val="DefaultParagraphFont"/>
    <w:uiPriority w:val="99"/>
    <w:rsid w:val="00F16BAF"/>
    <w:rPr>
      <w:rFonts w:ascii="Times New Roman" w:hAnsi="Times New Roman" w:cs="Times New Roman"/>
      <w:sz w:val="14"/>
      <w:szCs w:val="14"/>
    </w:rPr>
  </w:style>
  <w:style w:type="character" w:customStyle="1" w:styleId="FontStyle151">
    <w:name w:val="Font Style151"/>
    <w:basedOn w:val="DefaultParagraphFont"/>
    <w:uiPriority w:val="99"/>
    <w:rsid w:val="00F16BAF"/>
    <w:rPr>
      <w:rFonts w:ascii="Arial Narrow" w:hAnsi="Arial Narrow" w:cs="Arial Narrow"/>
      <w:b/>
      <w:bCs/>
      <w:sz w:val="12"/>
      <w:szCs w:val="12"/>
    </w:rPr>
  </w:style>
  <w:style w:type="character" w:customStyle="1" w:styleId="FontStyle156">
    <w:name w:val="Font Style156"/>
    <w:basedOn w:val="DefaultParagraphFont"/>
    <w:uiPriority w:val="99"/>
    <w:rsid w:val="00F16BAF"/>
    <w:rPr>
      <w:rFonts w:ascii="Arial Narrow" w:hAnsi="Arial Narrow" w:cs="Arial Narrow"/>
      <w:sz w:val="8"/>
      <w:szCs w:val="8"/>
    </w:rPr>
  </w:style>
  <w:style w:type="character" w:customStyle="1" w:styleId="FontStyle160">
    <w:name w:val="Font Style160"/>
    <w:basedOn w:val="DefaultParagraphFont"/>
    <w:uiPriority w:val="99"/>
    <w:rsid w:val="00F16BAF"/>
    <w:rPr>
      <w:rFonts w:ascii="Times New Roman" w:hAnsi="Times New Roman" w:cs="Times New Roman"/>
      <w:b/>
      <w:bCs/>
      <w:sz w:val="20"/>
      <w:szCs w:val="20"/>
    </w:rPr>
  </w:style>
  <w:style w:type="character" w:customStyle="1" w:styleId="FontStyle178">
    <w:name w:val="Font Style178"/>
    <w:basedOn w:val="DefaultParagraphFont"/>
    <w:uiPriority w:val="99"/>
    <w:rsid w:val="00F16BAF"/>
    <w:rPr>
      <w:rFonts w:ascii="Times New Roman" w:hAnsi="Times New Roman" w:cs="Times New Roman"/>
      <w:sz w:val="18"/>
      <w:szCs w:val="18"/>
    </w:rPr>
  </w:style>
  <w:style w:type="paragraph" w:customStyle="1" w:styleId="Style14">
    <w:name w:val="Style14"/>
    <w:basedOn w:val="Normal"/>
    <w:uiPriority w:val="99"/>
    <w:qFormat/>
    <w:rsid w:val="00F16BA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16BA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16BAF"/>
    <w:rPr>
      <w:rFonts w:ascii="Times New Roman" w:hAnsi="Times New Roman" w:cs="Times New Roman"/>
      <w:sz w:val="12"/>
      <w:szCs w:val="12"/>
    </w:rPr>
  </w:style>
  <w:style w:type="paragraph" w:customStyle="1" w:styleId="Style9">
    <w:name w:val="Style9"/>
    <w:basedOn w:val="Normal"/>
    <w:uiPriority w:val="99"/>
    <w:qFormat/>
    <w:rsid w:val="00F16BA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16BA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16BA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16BAF"/>
    <w:rPr>
      <w:rFonts w:ascii="Times New Roman" w:hAnsi="Times New Roman" w:cs="Times New Roman"/>
      <w:sz w:val="16"/>
      <w:szCs w:val="16"/>
    </w:rPr>
  </w:style>
  <w:style w:type="character" w:customStyle="1" w:styleId="f">
    <w:name w:val="f"/>
    <w:basedOn w:val="DefaultParagraphFont"/>
    <w:rsid w:val="00F16BAF"/>
  </w:style>
  <w:style w:type="character" w:customStyle="1" w:styleId="TagsChar2">
    <w:name w:val="Tags Char2"/>
    <w:uiPriority w:val="99"/>
    <w:rsid w:val="00F16BAF"/>
    <w:rPr>
      <w:b/>
      <w:sz w:val="24"/>
    </w:rPr>
  </w:style>
  <w:style w:type="paragraph" w:customStyle="1" w:styleId="CardsFont6ptChar">
    <w:name w:val="Cards + Font: 6 pt Char"/>
    <w:basedOn w:val="Normal"/>
    <w:link w:val="CardsFont6ptCharChar"/>
    <w:qFormat/>
    <w:rsid w:val="00F16BA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16BAF"/>
    <w:rPr>
      <w:rFonts w:ascii="Calibri" w:eastAsia="Times New Roman" w:hAnsi="Calibri"/>
      <w:sz w:val="12"/>
    </w:rPr>
  </w:style>
  <w:style w:type="character" w:customStyle="1" w:styleId="FontStyle172">
    <w:name w:val="Font Style172"/>
    <w:basedOn w:val="DefaultParagraphFont"/>
    <w:uiPriority w:val="99"/>
    <w:rsid w:val="00F16BAF"/>
    <w:rPr>
      <w:rFonts w:ascii="Times New Roman" w:hAnsi="Times New Roman" w:cs="Times New Roman"/>
      <w:b/>
      <w:bCs/>
      <w:sz w:val="16"/>
      <w:szCs w:val="16"/>
    </w:rPr>
  </w:style>
  <w:style w:type="paragraph" w:customStyle="1" w:styleId="Style18">
    <w:name w:val="Style18"/>
    <w:basedOn w:val="Normal"/>
    <w:uiPriority w:val="99"/>
    <w:qFormat/>
    <w:rsid w:val="00F16BA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16BAF"/>
    <w:rPr>
      <w:rFonts w:ascii="Times New Roman" w:hAnsi="Times New Roman" w:cs="Times New Roman"/>
      <w:i/>
      <w:iCs/>
      <w:sz w:val="16"/>
      <w:szCs w:val="16"/>
    </w:rPr>
  </w:style>
  <w:style w:type="character" w:customStyle="1" w:styleId="FontStyle162">
    <w:name w:val="Font Style162"/>
    <w:basedOn w:val="DefaultParagraphFont"/>
    <w:uiPriority w:val="99"/>
    <w:rsid w:val="00F16BAF"/>
    <w:rPr>
      <w:rFonts w:ascii="Times New Roman" w:hAnsi="Times New Roman" w:cs="Times New Roman"/>
      <w:b/>
      <w:bCs/>
      <w:sz w:val="18"/>
      <w:szCs w:val="18"/>
    </w:rPr>
  </w:style>
  <w:style w:type="character" w:customStyle="1" w:styleId="FontStyle167">
    <w:name w:val="Font Style167"/>
    <w:basedOn w:val="DefaultParagraphFont"/>
    <w:uiPriority w:val="99"/>
    <w:rsid w:val="00F16BAF"/>
    <w:rPr>
      <w:rFonts w:ascii="Times New Roman" w:hAnsi="Times New Roman" w:cs="Times New Roman"/>
      <w:sz w:val="10"/>
      <w:szCs w:val="10"/>
    </w:rPr>
  </w:style>
  <w:style w:type="character" w:customStyle="1" w:styleId="FontStyle174">
    <w:name w:val="Font Style174"/>
    <w:basedOn w:val="DefaultParagraphFont"/>
    <w:uiPriority w:val="99"/>
    <w:rsid w:val="00F16BAF"/>
    <w:rPr>
      <w:rFonts w:ascii="Arial Narrow" w:hAnsi="Arial Narrow" w:cs="Arial Narrow"/>
      <w:b/>
      <w:bCs/>
      <w:sz w:val="18"/>
      <w:szCs w:val="18"/>
    </w:rPr>
  </w:style>
  <w:style w:type="paragraph" w:customStyle="1" w:styleId="Style47">
    <w:name w:val="Style47"/>
    <w:basedOn w:val="Normal"/>
    <w:uiPriority w:val="99"/>
    <w:qFormat/>
    <w:rsid w:val="00F16BA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16BAF"/>
    <w:rPr>
      <w:rFonts w:ascii="Times New Roman" w:hAnsi="Times New Roman" w:cs="Times New Roman"/>
      <w:sz w:val="12"/>
      <w:szCs w:val="12"/>
    </w:rPr>
  </w:style>
  <w:style w:type="paragraph" w:customStyle="1" w:styleId="Style24">
    <w:name w:val="Style24"/>
    <w:basedOn w:val="Normal"/>
    <w:uiPriority w:val="99"/>
    <w:qFormat/>
    <w:rsid w:val="00F16BA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16BA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16BA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16BAF"/>
    <w:rPr>
      <w:rFonts w:ascii="Times New Roman" w:hAnsi="Times New Roman" w:cs="Times New Roman"/>
      <w:b/>
      <w:bCs/>
      <w:sz w:val="18"/>
      <w:szCs w:val="18"/>
    </w:rPr>
  </w:style>
  <w:style w:type="paragraph" w:customStyle="1" w:styleId="Style21">
    <w:name w:val="Style21"/>
    <w:basedOn w:val="Normal"/>
    <w:uiPriority w:val="99"/>
    <w:qFormat/>
    <w:rsid w:val="00F16BA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16BAF"/>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F16BAF"/>
    <w:rPr>
      <w:rFonts w:ascii="Calibri" w:hAnsi="Calibri"/>
      <w:sz w:val="20"/>
      <w:szCs w:val="20"/>
    </w:rPr>
  </w:style>
  <w:style w:type="paragraph" w:customStyle="1" w:styleId="Standard">
    <w:name w:val="Standard"/>
    <w:uiPriority w:val="99"/>
    <w:qFormat/>
    <w:rsid w:val="00F16BA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16BAF"/>
    <w:rPr>
      <w:color w:val="000000"/>
      <w:sz w:val="32"/>
      <w:szCs w:val="32"/>
    </w:rPr>
  </w:style>
  <w:style w:type="paragraph" w:customStyle="1" w:styleId="Cardnon-underlined">
    <w:name w:val="Card non-underlined"/>
    <w:basedOn w:val="Normal"/>
    <w:link w:val="Cardnon-underlinedChar"/>
    <w:autoRedefine/>
    <w:qFormat/>
    <w:rsid w:val="00F16BAF"/>
    <w:rPr>
      <w:rFonts w:eastAsia="Times New Roman"/>
      <w:szCs w:val="20"/>
    </w:rPr>
  </w:style>
  <w:style w:type="character" w:customStyle="1" w:styleId="Cardnon-underlinedChar">
    <w:name w:val="Card non-underlined Char"/>
    <w:basedOn w:val="DefaultParagraphFont"/>
    <w:link w:val="Cardnon-underlined"/>
    <w:rsid w:val="00F16BAF"/>
    <w:rPr>
      <w:rFonts w:ascii="Calibri" w:eastAsia="Times New Roman" w:hAnsi="Calibri"/>
      <w:sz w:val="22"/>
      <w:szCs w:val="20"/>
    </w:rPr>
  </w:style>
  <w:style w:type="numbering" w:customStyle="1" w:styleId="NoList1">
    <w:name w:val="No List1"/>
    <w:next w:val="NoList"/>
    <w:uiPriority w:val="99"/>
    <w:semiHidden/>
    <w:unhideWhenUsed/>
    <w:rsid w:val="00F16BAF"/>
  </w:style>
  <w:style w:type="character" w:customStyle="1" w:styleId="TitleChar2">
    <w:name w:val="Title Char2"/>
    <w:aliases w:val="Non Read Text Char"/>
    <w:basedOn w:val="DefaultParagraphFont"/>
    <w:uiPriority w:val="10"/>
    <w:qFormat/>
    <w:locked/>
    <w:rsid w:val="00F16BAF"/>
    <w:rPr>
      <w:b/>
      <w:bCs/>
      <w:u w:val="single"/>
    </w:rPr>
  </w:style>
  <w:style w:type="paragraph" w:styleId="TOC3">
    <w:name w:val="toc 3"/>
    <w:basedOn w:val="Normal"/>
    <w:next w:val="Normal"/>
    <w:autoRedefine/>
    <w:uiPriority w:val="39"/>
    <w:rsid w:val="00F16BAF"/>
    <w:pPr>
      <w:ind w:left="400"/>
    </w:pPr>
    <w:rPr>
      <w:rFonts w:eastAsia="Times New Roman"/>
      <w:szCs w:val="20"/>
    </w:rPr>
  </w:style>
  <w:style w:type="paragraph" w:styleId="TOC4">
    <w:name w:val="toc 4"/>
    <w:basedOn w:val="Normal"/>
    <w:next w:val="Normal"/>
    <w:autoRedefine/>
    <w:uiPriority w:val="39"/>
    <w:rsid w:val="00F16BAF"/>
    <w:pPr>
      <w:ind w:left="600"/>
    </w:pPr>
    <w:rPr>
      <w:rFonts w:eastAsia="Times New Roman"/>
      <w:szCs w:val="20"/>
    </w:rPr>
  </w:style>
  <w:style w:type="paragraph" w:styleId="TOC5">
    <w:name w:val="toc 5"/>
    <w:basedOn w:val="Normal"/>
    <w:next w:val="Normal"/>
    <w:autoRedefine/>
    <w:uiPriority w:val="39"/>
    <w:rsid w:val="00F16BAF"/>
    <w:pPr>
      <w:ind w:left="800"/>
    </w:pPr>
    <w:rPr>
      <w:rFonts w:eastAsia="Times New Roman"/>
      <w:szCs w:val="20"/>
    </w:rPr>
  </w:style>
  <w:style w:type="paragraph" w:styleId="TOC6">
    <w:name w:val="toc 6"/>
    <w:basedOn w:val="Normal"/>
    <w:next w:val="Normal"/>
    <w:autoRedefine/>
    <w:uiPriority w:val="39"/>
    <w:rsid w:val="00F16BAF"/>
    <w:pPr>
      <w:ind w:left="1000"/>
    </w:pPr>
    <w:rPr>
      <w:rFonts w:eastAsia="Times New Roman"/>
      <w:szCs w:val="20"/>
    </w:rPr>
  </w:style>
  <w:style w:type="paragraph" w:styleId="TOC7">
    <w:name w:val="toc 7"/>
    <w:basedOn w:val="Normal"/>
    <w:next w:val="Normal"/>
    <w:autoRedefine/>
    <w:uiPriority w:val="39"/>
    <w:rsid w:val="00F16BAF"/>
    <w:pPr>
      <w:ind w:left="1200"/>
    </w:pPr>
    <w:rPr>
      <w:rFonts w:eastAsia="Times New Roman"/>
      <w:szCs w:val="20"/>
    </w:rPr>
  </w:style>
  <w:style w:type="paragraph" w:styleId="TOC8">
    <w:name w:val="toc 8"/>
    <w:basedOn w:val="Normal"/>
    <w:next w:val="Normal"/>
    <w:autoRedefine/>
    <w:uiPriority w:val="39"/>
    <w:rsid w:val="00F16BAF"/>
    <w:pPr>
      <w:ind w:left="1400"/>
    </w:pPr>
    <w:rPr>
      <w:rFonts w:eastAsia="Times New Roman"/>
      <w:szCs w:val="20"/>
    </w:rPr>
  </w:style>
  <w:style w:type="character" w:customStyle="1" w:styleId="allocatoragentsleft">
    <w:name w:val="al_locatoragentsleft"/>
    <w:basedOn w:val="DefaultParagraphFont"/>
    <w:rsid w:val="00F16BAF"/>
  </w:style>
  <w:style w:type="character" w:styleId="HTMLTypewriter">
    <w:name w:val="HTML Typewriter"/>
    <w:basedOn w:val="DefaultParagraphFont"/>
    <w:unhideWhenUsed/>
    <w:rsid w:val="00F16BAF"/>
    <w:rPr>
      <w:rFonts w:ascii="Courier New" w:eastAsia="Times New Roman" w:hAnsi="Courier New" w:cs="Courier New"/>
      <w:sz w:val="20"/>
      <w:szCs w:val="20"/>
    </w:rPr>
  </w:style>
  <w:style w:type="character" w:customStyle="1" w:styleId="caps">
    <w:name w:val="caps"/>
    <w:basedOn w:val="DefaultParagraphFont"/>
    <w:rsid w:val="00F16BAF"/>
  </w:style>
  <w:style w:type="character" w:customStyle="1" w:styleId="UnderlinesCharChar">
    <w:name w:val="Underlines Char Char"/>
    <w:basedOn w:val="DefaultParagraphFont"/>
    <w:rsid w:val="00F16BAF"/>
    <w:rPr>
      <w:rFonts w:cs="Arial"/>
      <w:b/>
      <w:bCs/>
      <w:noProof w:val="0"/>
      <w:sz w:val="22"/>
      <w:szCs w:val="26"/>
      <w:u w:val="single"/>
      <w:lang w:val="en-US" w:eastAsia="en-US" w:bidi="ar-SA"/>
    </w:rPr>
  </w:style>
  <w:style w:type="paragraph" w:customStyle="1" w:styleId="Carding">
    <w:name w:val="Carding"/>
    <w:basedOn w:val="Normal"/>
    <w:uiPriority w:val="99"/>
    <w:qFormat/>
    <w:rsid w:val="00F16BAF"/>
    <w:rPr>
      <w:rFonts w:eastAsia="Times New Roman"/>
      <w:sz w:val="18"/>
    </w:rPr>
  </w:style>
  <w:style w:type="character" w:customStyle="1" w:styleId="TagsChar1">
    <w:name w:val="Tags Char1"/>
    <w:aliases w:val="Super Script Char1,TagStyle Char1"/>
    <w:basedOn w:val="DefaultParagraphFont"/>
    <w:uiPriority w:val="1"/>
    <w:rsid w:val="00F16BAF"/>
    <w:rPr>
      <w:rFonts w:ascii="Arial Narrow" w:hAnsi="Arial Narrow"/>
      <w:b/>
      <w:noProof w:val="0"/>
      <w:sz w:val="22"/>
      <w:szCs w:val="60"/>
      <w:lang w:val="en-US" w:eastAsia="en-US" w:bidi="ar-SA"/>
    </w:rPr>
  </w:style>
  <w:style w:type="character" w:customStyle="1" w:styleId="aunderline">
    <w:name w:val="aunderline"/>
    <w:basedOn w:val="DefaultParagraphFont"/>
    <w:qFormat/>
    <w:rsid w:val="00F16BAF"/>
    <w:rPr>
      <w:rFonts w:ascii="Times New Roman" w:hAnsi="Times New Roman"/>
      <w:sz w:val="20"/>
      <w:szCs w:val="24"/>
      <w:u w:val="thick"/>
    </w:rPr>
  </w:style>
  <w:style w:type="character" w:customStyle="1" w:styleId="tagChar1">
    <w:name w:val="tag Char1"/>
    <w:basedOn w:val="DefaultParagraphFont"/>
    <w:rsid w:val="00F16BAF"/>
    <w:rPr>
      <w:b/>
      <w:noProof w:val="0"/>
      <w:sz w:val="24"/>
      <w:lang w:val="en-US" w:eastAsia="en-US" w:bidi="ar-SA"/>
    </w:rPr>
  </w:style>
  <w:style w:type="character" w:customStyle="1" w:styleId="tagChar2">
    <w:name w:val="tag Char2"/>
    <w:basedOn w:val="DefaultParagraphFont"/>
    <w:uiPriority w:val="9"/>
    <w:qFormat/>
    <w:rsid w:val="00F16BAF"/>
    <w:rPr>
      <w:b/>
      <w:noProof w:val="0"/>
      <w:sz w:val="24"/>
      <w:lang w:val="en-US" w:eastAsia="en-US" w:bidi="ar-SA"/>
    </w:rPr>
  </w:style>
  <w:style w:type="character" w:customStyle="1" w:styleId="Taggin-New">
    <w:name w:val="Taggin - New"/>
    <w:basedOn w:val="DefaultParagraphFont"/>
    <w:rsid w:val="00F16BAF"/>
    <w:rPr>
      <w:rFonts w:ascii="Arial Narrow" w:hAnsi="Arial Narrow"/>
      <w:b/>
      <w:sz w:val="22"/>
    </w:rPr>
  </w:style>
  <w:style w:type="character" w:customStyle="1" w:styleId="Boxing-New">
    <w:name w:val="Boxing - New"/>
    <w:basedOn w:val="DefaultParagraphFont"/>
    <w:rsid w:val="00F16BAF"/>
    <w:rPr>
      <w:rFonts w:ascii="Arial Narrow" w:hAnsi="Arial Narrow"/>
      <w:sz w:val="16"/>
      <w:u w:val="none"/>
      <w:bdr w:val="single" w:sz="4" w:space="0" w:color="auto"/>
    </w:rPr>
  </w:style>
  <w:style w:type="character" w:customStyle="1" w:styleId="ilad">
    <w:name w:val="il_ad"/>
    <w:rsid w:val="00F16BAF"/>
  </w:style>
  <w:style w:type="paragraph" w:customStyle="1" w:styleId="CardsHighlighted">
    <w:name w:val="Cards Highlighted"/>
    <w:next w:val="Normal"/>
    <w:link w:val="CardsHighlightedChar"/>
    <w:qFormat/>
    <w:rsid w:val="00F16BA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16BA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16BAF"/>
    <w:rPr>
      <w:rFonts w:ascii="Garamond" w:hAnsi="Garamond"/>
      <w:sz w:val="22"/>
      <w:szCs w:val="24"/>
      <w:u w:val="single"/>
      <w:lang w:val="en-US" w:eastAsia="en-US" w:bidi="ar-SA"/>
    </w:rPr>
  </w:style>
  <w:style w:type="paragraph" w:customStyle="1" w:styleId="Style2">
    <w:name w:val="Style2"/>
    <w:basedOn w:val="Heading4"/>
    <w:uiPriority w:val="99"/>
    <w:qFormat/>
    <w:rsid w:val="00F16BAF"/>
    <w:pPr>
      <w:spacing w:before="0"/>
    </w:pPr>
    <w:rPr>
      <w:b w:val="0"/>
      <w:bCs w:val="0"/>
      <w:caps/>
      <w:szCs w:val="20"/>
    </w:rPr>
  </w:style>
  <w:style w:type="character" w:customStyle="1" w:styleId="pagetitle">
    <w:name w:val="pagetitle"/>
    <w:basedOn w:val="DefaultParagraphFont"/>
    <w:rsid w:val="00F16BAF"/>
  </w:style>
  <w:style w:type="paragraph" w:customStyle="1" w:styleId="text">
    <w:name w:val="text"/>
    <w:basedOn w:val="Normal"/>
    <w:uiPriority w:val="99"/>
    <w:qFormat/>
    <w:rsid w:val="00F16BAF"/>
    <w:pPr>
      <w:spacing w:before="100" w:beforeAutospacing="1" w:after="100" w:afterAutospacing="1"/>
    </w:pPr>
    <w:rPr>
      <w:rFonts w:eastAsia="Times New Roman"/>
    </w:rPr>
  </w:style>
  <w:style w:type="character" w:customStyle="1" w:styleId="StyleUnderlineCharChar9ptBold1">
    <w:name w:val="Style Underline Char Char + 9 pt Bold1"/>
    <w:rsid w:val="00F16BA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16BAF"/>
    <w:rPr>
      <w:rFonts w:ascii="Times New Roman" w:hAnsi="Times New Roman"/>
      <w:sz w:val="20"/>
      <w:szCs w:val="24"/>
      <w:u w:val="single"/>
      <w:lang w:val="en-US" w:eastAsia="en-US" w:bidi="ar-SA"/>
    </w:rPr>
  </w:style>
  <w:style w:type="character" w:customStyle="1" w:styleId="Style9ptBoldUnderline">
    <w:name w:val="Style 9 pt Bold Underline"/>
    <w:rsid w:val="00F16BAF"/>
    <w:rPr>
      <w:b/>
      <w:bCs/>
      <w:sz w:val="20"/>
      <w:u w:val="single"/>
    </w:rPr>
  </w:style>
  <w:style w:type="paragraph" w:customStyle="1" w:styleId="StyleUnderline9pt0">
    <w:name w:val="Style Underline + 9 pt"/>
    <w:link w:val="StyleUnderline9ptChar"/>
    <w:qFormat/>
    <w:rsid w:val="00F16BA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16BAF"/>
    <w:rPr>
      <w:rFonts w:ascii="Arial" w:eastAsia="Times New Roman" w:hAnsi="Arial" w:cs="Times New Roman"/>
      <w:sz w:val="22"/>
      <w:szCs w:val="20"/>
      <w:u w:val="single"/>
    </w:rPr>
  </w:style>
  <w:style w:type="character" w:customStyle="1" w:styleId="StyleUnderlineChar1Bold">
    <w:name w:val="Style Underline Char1 + Bold"/>
    <w:rsid w:val="00F16BA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16BAF"/>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F16BAF"/>
    <w:rPr>
      <w:rFonts w:ascii="Calibri" w:hAnsi="Calibri"/>
      <w:kern w:val="32"/>
      <w:sz w:val="22"/>
      <w:szCs w:val="20"/>
      <w:u w:val="single"/>
      <w:lang w:eastAsia="ar-SA"/>
    </w:rPr>
  </w:style>
  <w:style w:type="character" w:customStyle="1" w:styleId="TagsCharCharChar">
    <w:name w:val="Tags Char Char Char"/>
    <w:basedOn w:val="DefaultParagraphFont"/>
    <w:rsid w:val="00F16BA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16BAF"/>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16BAF"/>
    <w:rPr>
      <w:color w:val="000000"/>
      <w:sz w:val="20"/>
      <w:u w:val="single"/>
    </w:rPr>
  </w:style>
  <w:style w:type="character" w:customStyle="1" w:styleId="Style11ptBlack">
    <w:name w:val="Style 11 pt Black"/>
    <w:basedOn w:val="DefaultParagraphFont"/>
    <w:rsid w:val="00F16BAF"/>
    <w:rPr>
      <w:color w:val="000000"/>
      <w:sz w:val="20"/>
    </w:rPr>
  </w:style>
  <w:style w:type="character" w:customStyle="1" w:styleId="StyleUnderlineCharTimesBold">
    <w:name w:val="Style Underline Char + Times Bold"/>
    <w:basedOn w:val="DefaultParagraphFont"/>
    <w:rsid w:val="00F16BAF"/>
    <w:rPr>
      <w:rFonts w:ascii="Times" w:hAnsi="Times"/>
      <w:b w:val="0"/>
      <w:bCs/>
      <w:sz w:val="20"/>
      <w:u w:val="single"/>
    </w:rPr>
  </w:style>
  <w:style w:type="character" w:customStyle="1" w:styleId="blubigktbiz">
    <w:name w:val="blubigktbiz"/>
    <w:rsid w:val="00F16BA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16BAF"/>
  </w:style>
  <w:style w:type="character" w:customStyle="1" w:styleId="StyleevidencetextBorderSinglesolidlineAuto05ptLChar">
    <w:name w:val="Style evidence text + Border: : (Single solid line Auto  0.5 pt L... Char"/>
    <w:link w:val="StyleevidencetextBorderSinglesolidlineAuto05ptL"/>
    <w:rsid w:val="00F16BAF"/>
    <w:rPr>
      <w:rFonts w:ascii="Calibri" w:hAnsi="Calibri"/>
      <w:color w:val="000000"/>
      <w:sz w:val="22"/>
      <w:lang w:val="x-none" w:eastAsia="x-none"/>
    </w:rPr>
  </w:style>
  <w:style w:type="character" w:customStyle="1" w:styleId="Style4CharChar">
    <w:name w:val="Style4 Char Char"/>
    <w:basedOn w:val="DefaultParagraphFont"/>
    <w:rsid w:val="00F16BA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16BAF"/>
    <w:rPr>
      <w:rFonts w:ascii="Times New Roman" w:hAnsi="Times New Roman" w:cs="Times New Roman"/>
      <w:sz w:val="16"/>
      <w:szCs w:val="16"/>
    </w:rPr>
  </w:style>
  <w:style w:type="character" w:customStyle="1" w:styleId="StyleEmphasisArial12ptBold">
    <w:name w:val="Style Emphasis + Arial 12 pt Bold"/>
    <w:rsid w:val="00F16BAF"/>
    <w:rPr>
      <w:rFonts w:ascii="Arial" w:hAnsi="Arial"/>
      <w:b/>
      <w:bCs/>
      <w:i/>
      <w:iCs/>
      <w:sz w:val="24"/>
    </w:rPr>
  </w:style>
  <w:style w:type="character" w:customStyle="1" w:styleId="super">
    <w:name w:val="super"/>
    <w:rsid w:val="00F16BAF"/>
  </w:style>
  <w:style w:type="character" w:customStyle="1" w:styleId="text30">
    <w:name w:val="text30"/>
    <w:rsid w:val="00F16BAF"/>
  </w:style>
  <w:style w:type="character" w:customStyle="1" w:styleId="uppercase">
    <w:name w:val="uppercase"/>
    <w:rsid w:val="00F16BAF"/>
  </w:style>
  <w:style w:type="character" w:customStyle="1" w:styleId="bodytext0">
    <w:name w:val="bodytext"/>
    <w:rsid w:val="00F16BAF"/>
  </w:style>
  <w:style w:type="character" w:customStyle="1" w:styleId="entry-title">
    <w:name w:val="entry-title"/>
    <w:rsid w:val="00F16BAF"/>
  </w:style>
  <w:style w:type="character" w:customStyle="1" w:styleId="BodyTextIndentChar1">
    <w:name w:val="Body Text Indent Char1"/>
    <w:basedOn w:val="DefaultParagraphFont"/>
    <w:uiPriority w:val="99"/>
    <w:semiHidden/>
    <w:rsid w:val="00F16BAF"/>
    <w:rPr>
      <w:rFonts w:ascii="Times New Roman" w:hAnsi="Times New Roman" w:cs="Times New Roman"/>
      <w:sz w:val="20"/>
    </w:rPr>
  </w:style>
  <w:style w:type="character" w:customStyle="1" w:styleId="Style6pt">
    <w:name w:val="Style 6 pt"/>
    <w:basedOn w:val="DefaultParagraphFont"/>
    <w:qFormat/>
    <w:rsid w:val="00F16BAF"/>
    <w:rPr>
      <w:sz w:val="12"/>
    </w:rPr>
  </w:style>
  <w:style w:type="character" w:customStyle="1" w:styleId="CiteCharCharCharCharCharChar">
    <w:name w:val="Cite Char Char Char Char Char Char"/>
    <w:basedOn w:val="DefaultParagraphFont"/>
    <w:rsid w:val="00F16BAF"/>
    <w:rPr>
      <w:b/>
      <w:noProof w:val="0"/>
      <w:sz w:val="22"/>
      <w:szCs w:val="24"/>
      <w:u w:val="single"/>
      <w:lang w:val="en-US" w:eastAsia="en-US" w:bidi="ar-SA"/>
    </w:rPr>
  </w:style>
  <w:style w:type="character" w:customStyle="1" w:styleId="mainbody1">
    <w:name w:val="mainbody1"/>
    <w:basedOn w:val="DefaultParagraphFont"/>
    <w:rsid w:val="00F16BAF"/>
    <w:rPr>
      <w:rFonts w:ascii="Verdana" w:hAnsi="Verdana" w:hint="default"/>
      <w:color w:val="000000"/>
      <w:sz w:val="22"/>
      <w:szCs w:val="22"/>
    </w:rPr>
  </w:style>
  <w:style w:type="character" w:customStyle="1" w:styleId="ssl4">
    <w:name w:val="ss_l4"/>
    <w:basedOn w:val="DefaultParagraphFont"/>
    <w:rsid w:val="00F16BAF"/>
  </w:style>
  <w:style w:type="paragraph" w:customStyle="1" w:styleId="StyleNormalWeb11ptUnderline">
    <w:name w:val="Style Normal (Web) + 11 pt Underline"/>
    <w:basedOn w:val="NormalWeb"/>
    <w:link w:val="StyleNormalWeb11ptUnderlineChar"/>
    <w:qFormat/>
    <w:rsid w:val="00F16BAF"/>
    <w:pPr>
      <w:spacing w:line="259" w:lineRule="auto"/>
    </w:pPr>
    <w:rPr>
      <w:rFonts w:ascii="Calibri" w:eastAsia="Calibri" w:hAnsi="Calibri" w:cs="Calibri"/>
      <w:sz w:val="22"/>
      <w:u w:val="single"/>
    </w:rPr>
  </w:style>
  <w:style w:type="character" w:customStyle="1" w:styleId="StyleNormalWeb11ptUnderlineChar">
    <w:name w:val="Style Normal (Web) + 11 pt Underline Char"/>
    <w:basedOn w:val="DefaultParagraphFont"/>
    <w:link w:val="StyleNormalWeb11ptUnderline"/>
    <w:rsid w:val="00F16BAF"/>
    <w:rPr>
      <w:rFonts w:ascii="Calibri" w:eastAsia="Calibri" w:hAnsi="Calibri" w:cs="Calibri"/>
      <w:sz w:val="22"/>
      <w:u w:val="single"/>
    </w:rPr>
  </w:style>
  <w:style w:type="character" w:customStyle="1" w:styleId="cit-first-element">
    <w:name w:val="cit-first-element"/>
    <w:basedOn w:val="DefaultParagraphFont"/>
    <w:rsid w:val="00F16BAF"/>
  </w:style>
  <w:style w:type="character" w:customStyle="1" w:styleId="title1">
    <w:name w:val="title1"/>
    <w:basedOn w:val="DefaultParagraphFont"/>
    <w:rsid w:val="00F16BAF"/>
  </w:style>
  <w:style w:type="character" w:customStyle="1" w:styleId="StyleThickunderline1">
    <w:name w:val="Style Thick underline1"/>
    <w:basedOn w:val="DefaultParagraphFont"/>
    <w:rsid w:val="00F16BA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16BAF"/>
    <w:rPr>
      <w:rFonts w:ascii="Georgia" w:hAnsi="Georgia"/>
    </w:rPr>
  </w:style>
  <w:style w:type="character" w:customStyle="1" w:styleId="FooterChar1">
    <w:name w:val="Footer Char1"/>
    <w:basedOn w:val="DefaultParagraphFont"/>
    <w:uiPriority w:val="99"/>
    <w:semiHidden/>
    <w:rsid w:val="00F16BAF"/>
    <w:rPr>
      <w:rFonts w:ascii="Georgia" w:hAnsi="Georgia"/>
    </w:rPr>
  </w:style>
  <w:style w:type="character" w:customStyle="1" w:styleId="UnderlineBold0">
    <w:name w:val="Underline Bold"/>
    <w:qFormat/>
    <w:rsid w:val="00F16BAF"/>
    <w:rPr>
      <w:b/>
      <w:sz w:val="20"/>
      <w:u w:val="single"/>
    </w:rPr>
  </w:style>
  <w:style w:type="paragraph" w:customStyle="1" w:styleId="Underline20">
    <w:name w:val="Underline2"/>
    <w:basedOn w:val="Normal"/>
    <w:link w:val="Underline2Char"/>
    <w:autoRedefine/>
    <w:uiPriority w:val="4"/>
    <w:qFormat/>
    <w:rsid w:val="00F16BAF"/>
    <w:rPr>
      <w:b/>
      <w:u w:val="single"/>
    </w:rPr>
  </w:style>
  <w:style w:type="character" w:customStyle="1" w:styleId="Underline2Char">
    <w:name w:val="Underline2 Char"/>
    <w:basedOn w:val="DefaultParagraphFont"/>
    <w:link w:val="Underline20"/>
    <w:uiPriority w:val="4"/>
    <w:rsid w:val="00F16BAF"/>
    <w:rPr>
      <w:rFonts w:ascii="Calibri" w:hAnsi="Calibri"/>
      <w:b/>
      <w:sz w:val="22"/>
      <w:u w:val="single"/>
    </w:rPr>
  </w:style>
  <w:style w:type="character" w:customStyle="1" w:styleId="NormalTextChar">
    <w:name w:val="Normal Text Char"/>
    <w:link w:val="NormalText"/>
    <w:rsid w:val="00F16BAF"/>
    <w:rPr>
      <w:rFonts w:ascii="Calibri" w:eastAsia="Times New Roman" w:hAnsi="Calibri"/>
      <w:sz w:val="22"/>
      <w:szCs w:val="26"/>
    </w:rPr>
  </w:style>
  <w:style w:type="paragraph" w:customStyle="1" w:styleId="TableParagraph">
    <w:name w:val="Table Paragraph"/>
    <w:basedOn w:val="Normal"/>
    <w:uiPriority w:val="1"/>
    <w:qFormat/>
    <w:rsid w:val="00F16BAF"/>
    <w:pPr>
      <w:widowControl w:val="0"/>
    </w:pPr>
  </w:style>
  <w:style w:type="character" w:customStyle="1" w:styleId="UnderlineChar0">
    <w:name w:val="UnderlineChar"/>
    <w:rsid w:val="00F16BAF"/>
    <w:rPr>
      <w:sz w:val="24"/>
      <w:u w:val="single"/>
      <w:shd w:val="clear" w:color="auto" w:fill="auto"/>
    </w:rPr>
  </w:style>
  <w:style w:type="character" w:customStyle="1" w:styleId="foreground">
    <w:name w:val="foreground"/>
    <w:basedOn w:val="DefaultParagraphFont"/>
    <w:rsid w:val="00F16BAF"/>
  </w:style>
  <w:style w:type="paragraph" w:customStyle="1" w:styleId="StyleCircled11pt">
    <w:name w:val="Style Circled + 11 pt"/>
    <w:basedOn w:val="Normal"/>
    <w:link w:val="StyleCircled11ptChar"/>
    <w:qFormat/>
    <w:rsid w:val="00F16BAF"/>
    <w:rPr>
      <w:rFonts w:eastAsia="Times New Roman"/>
      <w:b/>
      <w:bCs/>
      <w:sz w:val="20"/>
      <w:u w:val="single"/>
    </w:rPr>
  </w:style>
  <w:style w:type="character" w:customStyle="1" w:styleId="StyleCircled11ptChar">
    <w:name w:val="Style Circled + 11 pt Char"/>
    <w:link w:val="StyleCircled11pt"/>
    <w:rsid w:val="00F16BA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F16BA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16BAF"/>
    <w:rPr>
      <w:rFonts w:ascii="Times" w:eastAsia="Times New Roman" w:hAnsi="Times"/>
      <w:sz w:val="20"/>
      <w:szCs w:val="28"/>
      <w:u w:val="single"/>
    </w:rPr>
  </w:style>
  <w:style w:type="paragraph" w:customStyle="1" w:styleId="cite20">
    <w:name w:val="cite2"/>
    <w:basedOn w:val="Normal"/>
    <w:uiPriority w:val="99"/>
    <w:qFormat/>
    <w:rsid w:val="00F16BAF"/>
    <w:rPr>
      <w:rFonts w:eastAsia="Times New Roman"/>
      <w:color w:val="000000"/>
      <w:sz w:val="20"/>
      <w:szCs w:val="20"/>
    </w:rPr>
  </w:style>
  <w:style w:type="character" w:customStyle="1" w:styleId="postby">
    <w:name w:val="post_by"/>
    <w:basedOn w:val="DefaultParagraphFont"/>
    <w:rsid w:val="00F16BAF"/>
  </w:style>
  <w:style w:type="character" w:customStyle="1" w:styleId="Style11ptBorderSinglesolidlineAuto05ptLinewidth">
    <w:name w:val="Style 11 pt Border: : (Single solid line Auto  0.5 pt Line width)"/>
    <w:rsid w:val="00F16BAF"/>
    <w:rPr>
      <w:sz w:val="20"/>
      <w:bdr w:val="single" w:sz="4" w:space="0" w:color="auto" w:frame="1"/>
    </w:rPr>
  </w:style>
  <w:style w:type="character" w:customStyle="1" w:styleId="StyleUnderlineChar9ptBorderSinglesolidlineAuto0">
    <w:name w:val="Style Underline Char + 9 pt Border: : (Single solid line Auto  0..."/>
    <w:rsid w:val="00F16BA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16BA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16BA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16BA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16BAF"/>
    <w:rPr>
      <w:sz w:val="20"/>
      <w:szCs w:val="24"/>
      <w:u w:val="single"/>
      <w:bdr w:val="single" w:sz="4" w:space="0" w:color="auto"/>
      <w:lang w:val="en-US" w:eastAsia="en-US" w:bidi="ar-SA"/>
    </w:rPr>
  </w:style>
  <w:style w:type="character" w:customStyle="1" w:styleId="StyleLatinGaramondUnderline">
    <w:name w:val="Style (Latin) Garamond Underline"/>
    <w:rsid w:val="00F16BAF"/>
    <w:rPr>
      <w:rFonts w:ascii="Times New Roman" w:hAnsi="Times New Roman"/>
      <w:sz w:val="20"/>
      <w:u w:val="single"/>
    </w:rPr>
  </w:style>
  <w:style w:type="character" w:customStyle="1" w:styleId="StyleLatinGaramond">
    <w:name w:val="Style (Latin) Garamond"/>
    <w:rsid w:val="00F16BAF"/>
    <w:rPr>
      <w:rFonts w:ascii="Times New Roman" w:hAnsi="Times New Roman"/>
      <w:sz w:val="20"/>
    </w:rPr>
  </w:style>
  <w:style w:type="character" w:customStyle="1" w:styleId="styletimesnewroman12ptbold0">
    <w:name w:val="styletimesnewroman12ptbold"/>
    <w:basedOn w:val="DefaultParagraphFont"/>
    <w:rsid w:val="00F16BAF"/>
  </w:style>
  <w:style w:type="character" w:customStyle="1" w:styleId="CharCharCharCharChar">
    <w:name w:val="Char Char Char Char Char"/>
    <w:aliases w:val="Char Char Char Char,Char Char Char Char Char Char Char1,Heading 2 Char1 Char Char Char Char Char Char"/>
    <w:basedOn w:val="DefaultParagraphFont"/>
    <w:rsid w:val="00F16BAF"/>
    <w:rPr>
      <w:rFonts w:cs="Arial"/>
      <w:b/>
      <w:bCs/>
      <w:iCs/>
      <w:sz w:val="24"/>
      <w:szCs w:val="28"/>
      <w:lang w:val="en-US" w:eastAsia="en-US" w:bidi="ar-SA"/>
    </w:rPr>
  </w:style>
  <w:style w:type="character" w:customStyle="1" w:styleId="mainheading">
    <w:name w:val="mainheading"/>
    <w:basedOn w:val="DefaultParagraphFont"/>
    <w:rsid w:val="00F16BAF"/>
  </w:style>
  <w:style w:type="paragraph" w:customStyle="1" w:styleId="BoldandUnderlineChar2CharChar">
    <w:name w:val="Bold and Underline Char2 Char Char"/>
    <w:basedOn w:val="Normal"/>
    <w:link w:val="BoldandUnderlineChar2CharCharChar"/>
    <w:qFormat/>
    <w:rsid w:val="00F16BA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16BAF"/>
    <w:rPr>
      <w:rFonts w:ascii="Calibri" w:eastAsia="Times New Roman" w:hAnsi="Calibri"/>
      <w:b/>
      <w:sz w:val="22"/>
      <w:u w:val="single"/>
    </w:rPr>
  </w:style>
  <w:style w:type="character" w:customStyle="1" w:styleId="StyleUnderlineChar9ptChar">
    <w:name w:val="Style Underline Char + 9 pt Char"/>
    <w:basedOn w:val="UnderlineCharChar"/>
    <w:rsid w:val="00F16BA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16BA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16BAF"/>
    <w:rPr>
      <w:sz w:val="16"/>
    </w:rPr>
  </w:style>
  <w:style w:type="paragraph" w:customStyle="1" w:styleId="Reduce8pt">
    <w:name w:val="Reduce 8pt"/>
    <w:basedOn w:val="Normal"/>
    <w:link w:val="Reduce8ptCharChar"/>
    <w:qFormat/>
    <w:rsid w:val="00F16BAF"/>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F16BAF"/>
    <w:pPr>
      <w:contextualSpacing/>
    </w:pPr>
    <w:rPr>
      <w:rFonts w:eastAsia="Calibri"/>
    </w:rPr>
  </w:style>
  <w:style w:type="character" w:customStyle="1" w:styleId="CardIndentedChar">
    <w:name w:val="Card (Indented) Char"/>
    <w:link w:val="CardIndented"/>
    <w:locked/>
    <w:rsid w:val="00F16BAF"/>
    <w:rPr>
      <w:rFonts w:ascii="Calibri" w:hAnsi="Calibri"/>
      <w:sz w:val="22"/>
    </w:rPr>
  </w:style>
  <w:style w:type="character" w:customStyle="1" w:styleId="citenon-boldChar">
    <w:name w:val="cite non-bold Char"/>
    <w:basedOn w:val="DefaultParagraphFont"/>
    <w:link w:val="citenon-bold"/>
    <w:locked/>
    <w:rsid w:val="00F16BAF"/>
    <w:rPr>
      <w:rFonts w:ascii="Garamond" w:eastAsia="Times New Roman" w:hAnsi="Garamond"/>
      <w:sz w:val="22"/>
      <w:szCs w:val="20"/>
    </w:rPr>
  </w:style>
  <w:style w:type="character" w:customStyle="1" w:styleId="boldciteChar4">
    <w:name w:val="bold cite Char4"/>
    <w:link w:val="boldcite"/>
    <w:locked/>
    <w:rsid w:val="00F16BAF"/>
    <w:rPr>
      <w:rFonts w:eastAsia="Times New Roman" w:cs="Times New Roman"/>
      <w:b/>
      <w:color w:val="000000"/>
      <w:sz w:val="20"/>
      <w:u w:val="thick" w:color="000000"/>
    </w:rPr>
  </w:style>
  <w:style w:type="paragraph" w:customStyle="1" w:styleId="boldcite">
    <w:name w:val="bold cite"/>
    <w:basedOn w:val="Normal"/>
    <w:link w:val="boldciteChar4"/>
    <w:qFormat/>
    <w:rsid w:val="00F16BA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16BAF"/>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F16BAF"/>
    <w:rPr>
      <w:rFonts w:eastAsia="Calibri"/>
      <w:b/>
    </w:rPr>
  </w:style>
  <w:style w:type="character" w:customStyle="1" w:styleId="HeadingsBaseChar">
    <w:name w:val="Headings Base Char"/>
    <w:basedOn w:val="DefaultParagraphFont"/>
    <w:link w:val="HeadingsBase"/>
    <w:locked/>
    <w:rsid w:val="00F16BAF"/>
    <w:rPr>
      <w:rFonts w:ascii="Times New Roman" w:hAnsi="Times New Roman" w:cs="Times New Roman"/>
      <w:b/>
      <w:sz w:val="32"/>
    </w:rPr>
  </w:style>
  <w:style w:type="paragraph" w:customStyle="1" w:styleId="HeadingsBase">
    <w:name w:val="Headings Base"/>
    <w:basedOn w:val="Normal"/>
    <w:link w:val="HeadingsBaseChar"/>
    <w:qFormat/>
    <w:rsid w:val="00F16BA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F16BAF"/>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F16BAF"/>
    <w:pPr>
      <w:spacing w:line="480" w:lineRule="auto"/>
      <w:ind w:firstLine="720"/>
    </w:pPr>
    <w:rPr>
      <w:rFonts w:eastAsia="Calibri"/>
    </w:rPr>
  </w:style>
  <w:style w:type="paragraph" w:customStyle="1" w:styleId="SchoolBlockQuote">
    <w:name w:val="School Block Quote"/>
    <w:basedOn w:val="SchoolPaper"/>
    <w:uiPriority w:val="99"/>
    <w:qFormat/>
    <w:rsid w:val="00F16BAF"/>
  </w:style>
  <w:style w:type="paragraph" w:customStyle="1" w:styleId="SchoolWorksCited">
    <w:name w:val="School Works Cited"/>
    <w:basedOn w:val="SchoolPaper"/>
    <w:uiPriority w:val="99"/>
    <w:qFormat/>
    <w:rsid w:val="00F16BAF"/>
  </w:style>
  <w:style w:type="paragraph" w:customStyle="1" w:styleId="BlockQuote">
    <w:name w:val="Block Quote"/>
    <w:basedOn w:val="Normal"/>
    <w:uiPriority w:val="99"/>
    <w:qFormat/>
    <w:rsid w:val="00F16BAF"/>
    <w:pPr>
      <w:ind w:left="720" w:right="720"/>
    </w:pPr>
    <w:rPr>
      <w:rFonts w:eastAsia="Calibri"/>
    </w:rPr>
  </w:style>
  <w:style w:type="paragraph" w:customStyle="1" w:styleId="PaperBody">
    <w:name w:val="Paper Body"/>
    <w:basedOn w:val="Normal"/>
    <w:uiPriority w:val="99"/>
    <w:qFormat/>
    <w:rsid w:val="00F16BAF"/>
    <w:pPr>
      <w:spacing w:line="480" w:lineRule="auto"/>
      <w:ind w:firstLine="720"/>
    </w:pPr>
    <w:rPr>
      <w:rFonts w:eastAsia="Calibri"/>
    </w:rPr>
  </w:style>
  <w:style w:type="paragraph" w:customStyle="1" w:styleId="PaperCitation">
    <w:name w:val="Paper Citation"/>
    <w:basedOn w:val="Normal"/>
    <w:uiPriority w:val="99"/>
    <w:qFormat/>
    <w:rsid w:val="00F16BAF"/>
    <w:pPr>
      <w:spacing w:line="480" w:lineRule="auto"/>
      <w:ind w:left="720" w:hanging="720"/>
    </w:pPr>
    <w:rPr>
      <w:rFonts w:eastAsia="Calibri"/>
    </w:rPr>
  </w:style>
  <w:style w:type="character" w:customStyle="1" w:styleId="hatChar">
    <w:name w:val="hat Char"/>
    <w:basedOn w:val="DefaultParagraphFont"/>
    <w:link w:val="hat"/>
    <w:locked/>
    <w:rsid w:val="00F16BAF"/>
    <w:rPr>
      <w:rFonts w:ascii="Calibri" w:eastAsia="Times New Roman" w:hAnsi="Calibri"/>
      <w:b/>
      <w:bCs/>
      <w:sz w:val="32"/>
      <w:u w:val="single"/>
      <w:lang w:bidi="en-US"/>
    </w:rPr>
  </w:style>
  <w:style w:type="paragraph" w:customStyle="1" w:styleId="WW-Default">
    <w:name w:val="WW-Default"/>
    <w:uiPriority w:val="99"/>
    <w:qFormat/>
    <w:rsid w:val="00F16BAF"/>
    <w:pPr>
      <w:suppressAutoHyphens/>
    </w:pPr>
    <w:rPr>
      <w:rFonts w:ascii="Georgia" w:eastAsia="Calibri" w:hAnsi="Georgia" w:cs="Calibri"/>
      <w:sz w:val="22"/>
      <w:szCs w:val="22"/>
      <w:lang w:eastAsia="ar-SA"/>
    </w:rPr>
  </w:style>
  <w:style w:type="paragraph" w:customStyle="1" w:styleId="B-TagCite">
    <w:name w:val="B-TagCite"/>
    <w:uiPriority w:val="99"/>
    <w:qFormat/>
    <w:rsid w:val="00F16BA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16BAF"/>
    <w:rPr>
      <w:rFonts w:ascii="Times New Roman" w:hAnsi="Times New Roman" w:cs="Times New Roman"/>
      <w:b/>
      <w:sz w:val="20"/>
    </w:rPr>
  </w:style>
  <w:style w:type="paragraph" w:customStyle="1" w:styleId="MicroText">
    <w:name w:val="MicroText"/>
    <w:basedOn w:val="Normal"/>
    <w:next w:val="Normal"/>
    <w:link w:val="MicroTextChar"/>
    <w:qFormat/>
    <w:rsid w:val="00F16BAF"/>
    <w:rPr>
      <w:rFonts w:ascii="Arial Narrow" w:hAnsi="Arial Narrow"/>
      <w:sz w:val="12"/>
    </w:rPr>
  </w:style>
  <w:style w:type="character" w:customStyle="1" w:styleId="Footnote2Char">
    <w:name w:val="Footnote2 Char"/>
    <w:link w:val="Footnote2"/>
    <w:locked/>
    <w:rsid w:val="00F16BAF"/>
  </w:style>
  <w:style w:type="paragraph" w:customStyle="1" w:styleId="Footnote2">
    <w:name w:val="Footnote2"/>
    <w:basedOn w:val="Normal"/>
    <w:next w:val="Normal"/>
    <w:link w:val="Footnote2Char"/>
    <w:autoRedefine/>
    <w:qFormat/>
    <w:rsid w:val="00F16BAF"/>
    <w:pPr>
      <w:spacing w:after="120" w:line="480" w:lineRule="auto"/>
    </w:pPr>
    <w:rPr>
      <w:rFonts w:asciiTheme="minorHAnsi" w:hAnsiTheme="minorHAnsi"/>
      <w:sz w:val="24"/>
    </w:rPr>
  </w:style>
  <w:style w:type="paragraph" w:customStyle="1" w:styleId="indent">
    <w:name w:val="indent"/>
    <w:basedOn w:val="Normal"/>
    <w:qFormat/>
    <w:rsid w:val="00F16BAF"/>
    <w:pPr>
      <w:spacing w:before="100" w:beforeAutospacing="1" w:after="100" w:afterAutospacing="1"/>
    </w:pPr>
    <w:rPr>
      <w:rFonts w:eastAsia="Times New Roman"/>
    </w:rPr>
  </w:style>
  <w:style w:type="paragraph" w:customStyle="1" w:styleId="PageHeaderLine1">
    <w:name w:val="PageHeaderLine1"/>
    <w:basedOn w:val="Normal"/>
    <w:uiPriority w:val="99"/>
    <w:qFormat/>
    <w:rsid w:val="00F16BAF"/>
    <w:pPr>
      <w:tabs>
        <w:tab w:val="right" w:pos="10800"/>
      </w:tabs>
    </w:pPr>
    <w:rPr>
      <w:rFonts w:eastAsia="Calibri"/>
      <w:b/>
    </w:rPr>
  </w:style>
  <w:style w:type="paragraph" w:customStyle="1" w:styleId="PageHeaderLine2">
    <w:name w:val="PageHeaderLine2"/>
    <w:basedOn w:val="Normal"/>
    <w:next w:val="Normal"/>
    <w:link w:val="PageHeaderLine2Char"/>
    <w:qFormat/>
    <w:rsid w:val="00F16BAF"/>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16BAF"/>
    <w:rPr>
      <w:rFonts w:ascii="Times New Roman" w:hAnsi="Times New Roman" w:cs="Times New Roman"/>
      <w:sz w:val="20"/>
    </w:rPr>
  </w:style>
  <w:style w:type="paragraph" w:customStyle="1" w:styleId="CardText1">
    <w:name w:val="CardText"/>
    <w:basedOn w:val="Normal"/>
    <w:link w:val="CardTextChar3"/>
    <w:qFormat/>
    <w:rsid w:val="00F16BAF"/>
    <w:pPr>
      <w:ind w:left="288"/>
    </w:pPr>
    <w:rPr>
      <w:rFonts w:ascii="Times New Roman" w:hAnsi="Times New Roman" w:cs="Times New Roman"/>
      <w:sz w:val="20"/>
    </w:rPr>
  </w:style>
  <w:style w:type="character" w:customStyle="1" w:styleId="stylestylebold12pt">
    <w:name w:val="stylestylebold12pt"/>
    <w:basedOn w:val="DefaultParagraphFont"/>
    <w:rsid w:val="00F16BAF"/>
  </w:style>
  <w:style w:type="character" w:customStyle="1" w:styleId="styleboldunderline">
    <w:name w:val="styleboldunderline"/>
    <w:basedOn w:val="DefaultParagraphFont"/>
    <w:rsid w:val="00F16BAF"/>
  </w:style>
  <w:style w:type="character" w:customStyle="1" w:styleId="box">
    <w:name w:val="box"/>
    <w:basedOn w:val="DefaultParagraphFont"/>
    <w:rsid w:val="00F16BA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F16BAF"/>
    <w:rPr>
      <w:rFonts w:ascii="Arial Narrow" w:hAnsi="Arial Narrow" w:cs="Arial Narrow" w:hint="default"/>
      <w:sz w:val="18"/>
      <w:szCs w:val="18"/>
    </w:rPr>
  </w:style>
  <w:style w:type="character" w:customStyle="1" w:styleId="FontStyle14">
    <w:name w:val="Font Style14"/>
    <w:basedOn w:val="DefaultParagraphFont"/>
    <w:uiPriority w:val="99"/>
    <w:rsid w:val="00F16BA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16BAF"/>
    <w:rPr>
      <w:rFonts w:ascii="Arial Narrow" w:hAnsi="Arial Narrow" w:cs="Arial Narrow" w:hint="default"/>
      <w:b/>
      <w:bCs/>
      <w:sz w:val="10"/>
      <w:szCs w:val="10"/>
    </w:rPr>
  </w:style>
  <w:style w:type="character" w:customStyle="1" w:styleId="CardTagandCiteChar">
    <w:name w:val="Card Tag and Cite Char"/>
    <w:basedOn w:val="DefaultParagraphFont"/>
    <w:rsid w:val="00F16BA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16BAF"/>
    <w:rPr>
      <w:rFonts w:ascii="Arial Narrow" w:hAnsi="Arial Narrow"/>
      <w:b/>
      <w:color w:val="000000"/>
      <w:sz w:val="22"/>
      <w:szCs w:val="22"/>
      <w:u w:val="single"/>
    </w:rPr>
  </w:style>
  <w:style w:type="character" w:customStyle="1" w:styleId="SmallText0">
    <w:name w:val="SmallText"/>
    <w:rsid w:val="00F16BAF"/>
    <w:rPr>
      <w:color w:val="000000"/>
    </w:rPr>
  </w:style>
  <w:style w:type="character" w:customStyle="1" w:styleId="CitesChar1">
    <w:name w:val="Cites Char1"/>
    <w:basedOn w:val="DefaultParagraphFont"/>
    <w:rsid w:val="00F16BAF"/>
    <w:rPr>
      <w:b/>
      <w:bCs w:val="0"/>
      <w:szCs w:val="24"/>
      <w:u w:val="single"/>
      <w:lang w:val="en-US" w:eastAsia="en-US" w:bidi="ar-SA"/>
    </w:rPr>
  </w:style>
  <w:style w:type="character" w:customStyle="1" w:styleId="CardUnderlinedChar">
    <w:name w:val="Card Underlined Char"/>
    <w:basedOn w:val="DefaultParagraphFont"/>
    <w:rsid w:val="00F16BAF"/>
    <w:rPr>
      <w:rFonts w:ascii="Arial Narrow" w:hAnsi="Arial Narrow" w:hint="default"/>
      <w:sz w:val="22"/>
      <w:szCs w:val="24"/>
      <w:u w:val="single"/>
      <w:lang w:val="en-US" w:eastAsia="en-US" w:bidi="ar-SA"/>
    </w:rPr>
  </w:style>
  <w:style w:type="character" w:customStyle="1" w:styleId="underline3">
    <w:name w:val="underline3"/>
    <w:basedOn w:val="underline2"/>
    <w:rsid w:val="00F16BAF"/>
    <w:rPr>
      <w:rFonts w:ascii="Arial" w:hAnsi="Arial"/>
      <w:sz w:val="18"/>
      <w:u w:val="single"/>
      <w:bdr w:val="none" w:sz="0" w:space="0" w:color="auto" w:frame="1"/>
      <w:shd w:val="clear" w:color="auto" w:fill="FFFF00"/>
    </w:rPr>
  </w:style>
  <w:style w:type="character" w:customStyle="1" w:styleId="menu">
    <w:name w:val="menu"/>
    <w:basedOn w:val="DefaultParagraphFont"/>
    <w:rsid w:val="00F16BAF"/>
  </w:style>
  <w:style w:type="character" w:customStyle="1" w:styleId="itxtrst">
    <w:name w:val="itxtrst"/>
    <w:rsid w:val="00F16BAF"/>
  </w:style>
  <w:style w:type="character" w:customStyle="1" w:styleId="A-Underlining">
    <w:name w:val="A-Underlining"/>
    <w:basedOn w:val="DefaultParagraphFont"/>
    <w:rsid w:val="00F16BAF"/>
    <w:rPr>
      <w:rFonts w:ascii="Garamond" w:hAnsi="Garamond" w:hint="default"/>
      <w:color w:val="auto"/>
      <w:sz w:val="24"/>
      <w:u w:val="single"/>
    </w:rPr>
  </w:style>
  <w:style w:type="character" w:customStyle="1" w:styleId="StyleUnderlineBold0">
    <w:name w:val="Style Underline + Bold"/>
    <w:rsid w:val="00F16BAF"/>
    <w:rPr>
      <w:b/>
      <w:bCs/>
      <w:u w:val="single"/>
    </w:rPr>
  </w:style>
  <w:style w:type="character" w:customStyle="1" w:styleId="Underline-Highlighted">
    <w:name w:val="Underline-Highlighted"/>
    <w:uiPriority w:val="1"/>
    <w:qFormat/>
    <w:rsid w:val="00F16BA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16BAF"/>
  </w:style>
  <w:style w:type="character" w:customStyle="1" w:styleId="newsmain">
    <w:name w:val="news_main"/>
    <w:basedOn w:val="DefaultParagraphFont"/>
    <w:rsid w:val="00F16BAF"/>
  </w:style>
  <w:style w:type="character" w:customStyle="1" w:styleId="vitstoryheadline">
    <w:name w:val="vitstoryheadline"/>
    <w:rsid w:val="00F16BAF"/>
  </w:style>
  <w:style w:type="character" w:customStyle="1" w:styleId="AuthorDate0">
    <w:name w:val="Author Date"/>
    <w:rsid w:val="00F16BAF"/>
    <w:rPr>
      <w:b/>
      <w:bCs w:val="0"/>
      <w:sz w:val="24"/>
      <w:u w:val="thick"/>
    </w:rPr>
  </w:style>
  <w:style w:type="character" w:customStyle="1" w:styleId="red">
    <w:name w:val="red"/>
    <w:basedOn w:val="DefaultParagraphFont"/>
    <w:rsid w:val="00F16BAF"/>
  </w:style>
  <w:style w:type="character" w:customStyle="1" w:styleId="at">
    <w:name w:val="at"/>
    <w:rsid w:val="00F16BAF"/>
  </w:style>
  <w:style w:type="character" w:customStyle="1" w:styleId="org">
    <w:name w:val="org"/>
    <w:rsid w:val="00F16BAF"/>
  </w:style>
  <w:style w:type="character" w:customStyle="1" w:styleId="pnumber">
    <w:name w:val="pnumber"/>
    <w:rsid w:val="00F16BAF"/>
  </w:style>
  <w:style w:type="character" w:customStyle="1" w:styleId="ital">
    <w:name w:val="ital"/>
    <w:rsid w:val="00F16BAF"/>
  </w:style>
  <w:style w:type="character" w:customStyle="1" w:styleId="orgdiv">
    <w:name w:val="orgdiv"/>
    <w:rsid w:val="00F16BAF"/>
  </w:style>
  <w:style w:type="character" w:customStyle="1" w:styleId="orgname">
    <w:name w:val="orgname"/>
    <w:rsid w:val="00F16BAF"/>
  </w:style>
  <w:style w:type="character" w:customStyle="1" w:styleId="city">
    <w:name w:val="city"/>
    <w:rsid w:val="00F16BAF"/>
  </w:style>
  <w:style w:type="character" w:customStyle="1" w:styleId="state">
    <w:name w:val="state"/>
    <w:rsid w:val="00F16BAF"/>
  </w:style>
  <w:style w:type="character" w:customStyle="1" w:styleId="country">
    <w:name w:val="country"/>
    <w:rsid w:val="00F16BAF"/>
  </w:style>
  <w:style w:type="character" w:customStyle="1" w:styleId="articletitle">
    <w:name w:val="articletitle"/>
    <w:rsid w:val="00F16BAF"/>
    <w:rPr>
      <w:rFonts w:ascii="Times New Roman" w:hAnsi="Times New Roman" w:cs="Times New Roman" w:hint="default"/>
    </w:rPr>
  </w:style>
  <w:style w:type="character" w:customStyle="1" w:styleId="6pointChar">
    <w:name w:val="6 point Char"/>
    <w:rsid w:val="00F16BAF"/>
    <w:rPr>
      <w:rFonts w:ascii="Times New Roman" w:hAnsi="Times New Roman" w:cs="Times New Roman" w:hint="default"/>
      <w:sz w:val="12"/>
      <w:lang w:val="en-US" w:eastAsia="en-US"/>
    </w:rPr>
  </w:style>
  <w:style w:type="character" w:customStyle="1" w:styleId="StyleThickunderline">
    <w:name w:val="Style Thick underline"/>
    <w:qFormat/>
    <w:rsid w:val="00F16BAF"/>
    <w:rPr>
      <w:u w:val="thick"/>
    </w:rPr>
  </w:style>
  <w:style w:type="character" w:customStyle="1" w:styleId="Box0">
    <w:name w:val="Box!"/>
    <w:uiPriority w:val="1"/>
    <w:rsid w:val="00F16BAF"/>
    <w:rPr>
      <w:rFonts w:ascii="Garamond" w:hAnsi="Garamond" w:hint="default"/>
      <w:sz w:val="24"/>
      <w:u w:val="single"/>
      <w:bdr w:val="single" w:sz="4" w:space="0" w:color="auto" w:frame="1"/>
    </w:rPr>
  </w:style>
  <w:style w:type="character" w:customStyle="1" w:styleId="citechar">
    <w:name w:val="citechar"/>
    <w:basedOn w:val="DefaultParagraphFont"/>
    <w:rsid w:val="00F16BAF"/>
  </w:style>
  <w:style w:type="character" w:customStyle="1" w:styleId="underlinechar2">
    <w:name w:val="underlinechar"/>
    <w:basedOn w:val="DefaultParagraphFont"/>
    <w:rsid w:val="00F16BAF"/>
  </w:style>
  <w:style w:type="character" w:customStyle="1" w:styleId="CardUnderlineChar">
    <w:name w:val="Card Underline Char"/>
    <w:rsid w:val="00F16BAF"/>
    <w:rPr>
      <w:szCs w:val="24"/>
      <w:u w:val="single"/>
      <w:lang w:val="en-US" w:eastAsia="en-US" w:bidi="ar-SA"/>
    </w:rPr>
  </w:style>
  <w:style w:type="character" w:customStyle="1" w:styleId="tagciteChar">
    <w:name w:val="tag/cite Char"/>
    <w:basedOn w:val="DefaultParagraphFont"/>
    <w:rsid w:val="00F16BAF"/>
    <w:rPr>
      <w:b/>
      <w:bCs w:val="0"/>
      <w:sz w:val="24"/>
      <w:lang w:val="en-US" w:eastAsia="en-US" w:bidi="ar-SA"/>
    </w:rPr>
  </w:style>
  <w:style w:type="character" w:customStyle="1" w:styleId="8pointChar">
    <w:name w:val="8 point Char"/>
    <w:basedOn w:val="DefaultParagraphFont"/>
    <w:rsid w:val="00F16BAF"/>
    <w:rPr>
      <w:sz w:val="16"/>
      <w:lang w:val="en-US" w:eastAsia="en-US" w:bidi="ar-SA"/>
    </w:rPr>
  </w:style>
  <w:style w:type="character" w:customStyle="1" w:styleId="BoldText12pt">
    <w:name w:val="Bold Text 12 pt"/>
    <w:rsid w:val="00F16BA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16BAF"/>
  </w:style>
  <w:style w:type="table" w:styleId="TableGrid">
    <w:name w:val="Table Grid"/>
    <w:basedOn w:val="TableNormal"/>
    <w:uiPriority w:val="39"/>
    <w:rsid w:val="00F16BA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16BAF"/>
    <w:rPr>
      <w:b/>
      <w:bCs w:val="0"/>
      <w:sz w:val="24"/>
      <w:lang w:val="en-US" w:eastAsia="en-US" w:bidi="ar-SA"/>
    </w:rPr>
  </w:style>
  <w:style w:type="character" w:customStyle="1" w:styleId="Mention11">
    <w:name w:val="Mention11"/>
    <w:basedOn w:val="DefaultParagraphFont"/>
    <w:uiPriority w:val="99"/>
    <w:semiHidden/>
    <w:unhideWhenUsed/>
    <w:rsid w:val="00F16BAF"/>
    <w:rPr>
      <w:color w:val="2B579A"/>
      <w:shd w:val="clear" w:color="auto" w:fill="E6E6E6"/>
    </w:rPr>
  </w:style>
  <w:style w:type="paragraph" w:customStyle="1" w:styleId="Emphasize">
    <w:name w:val="Emphasize"/>
    <w:basedOn w:val="Normal"/>
    <w:uiPriority w:val="7"/>
    <w:qFormat/>
    <w:rsid w:val="00F16BA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16BA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16BAF"/>
  </w:style>
  <w:style w:type="character" w:customStyle="1" w:styleId="Mention2">
    <w:name w:val="Mention2"/>
    <w:basedOn w:val="DefaultParagraphFont"/>
    <w:uiPriority w:val="99"/>
    <w:semiHidden/>
    <w:unhideWhenUsed/>
    <w:rsid w:val="00F16BAF"/>
    <w:rPr>
      <w:color w:val="2B579A"/>
      <w:shd w:val="clear" w:color="auto" w:fill="E6E6E6"/>
    </w:rPr>
  </w:style>
  <w:style w:type="paragraph" w:customStyle="1" w:styleId="FlashTag">
    <w:name w:val="FlashTag"/>
    <w:basedOn w:val="Normal"/>
    <w:link w:val="FlashTagChar"/>
    <w:autoRedefine/>
    <w:uiPriority w:val="4"/>
    <w:qFormat/>
    <w:rsid w:val="00F16BAF"/>
    <w:rPr>
      <w:rFonts w:asciiTheme="majorHAnsi" w:hAnsiTheme="majorHAnsi"/>
      <w:b/>
      <w:sz w:val="28"/>
    </w:rPr>
  </w:style>
  <w:style w:type="character" w:customStyle="1" w:styleId="FlashTagChar">
    <w:name w:val="FlashTag Char"/>
    <w:basedOn w:val="DefaultParagraphFont"/>
    <w:link w:val="FlashTag"/>
    <w:uiPriority w:val="4"/>
    <w:rsid w:val="00F16BAF"/>
    <w:rPr>
      <w:rFonts w:asciiTheme="majorHAnsi" w:hAnsiTheme="majorHAnsi"/>
      <w:b/>
      <w:sz w:val="28"/>
    </w:rPr>
  </w:style>
  <w:style w:type="paragraph" w:customStyle="1" w:styleId="Warrant">
    <w:name w:val="Warrant"/>
    <w:link w:val="WarrantChar"/>
    <w:autoRedefine/>
    <w:uiPriority w:val="4"/>
    <w:qFormat/>
    <w:rsid w:val="00F16BAF"/>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F16BAF"/>
  </w:style>
  <w:style w:type="character" w:customStyle="1" w:styleId="m3965771245576658108gmail-styleunderline">
    <w:name w:val="m_3965771245576658108gmail-styleunderline"/>
    <w:basedOn w:val="DefaultParagraphFont"/>
    <w:rsid w:val="00F16BAF"/>
  </w:style>
  <w:style w:type="paragraph" w:customStyle="1" w:styleId="Header1">
    <w:name w:val="Header1"/>
    <w:aliases w:val="Header Char Char,Header Char Char Char Char Char Char Char Cha,Header Char2,Header Char1 Char,Char Char Char Cha"/>
    <w:basedOn w:val="Normal"/>
    <w:qFormat/>
    <w:rsid w:val="00F16BAF"/>
    <w:pPr>
      <w:tabs>
        <w:tab w:val="center" w:pos="4680"/>
        <w:tab w:val="right" w:pos="9360"/>
      </w:tabs>
    </w:pPr>
  </w:style>
  <w:style w:type="character" w:customStyle="1" w:styleId="EndnoteTextChar">
    <w:name w:val="Endnote Text Char"/>
    <w:basedOn w:val="DefaultParagraphFont"/>
    <w:link w:val="EndnoteText"/>
    <w:locked/>
    <w:rsid w:val="00F16BAF"/>
    <w:rPr>
      <w:rFonts w:ascii="Georgia" w:eastAsia="Times New Roman" w:hAnsi="Georgia"/>
      <w:szCs w:val="20"/>
    </w:rPr>
  </w:style>
  <w:style w:type="paragraph" w:styleId="EndnoteText">
    <w:name w:val="endnote text"/>
    <w:basedOn w:val="Normal"/>
    <w:link w:val="EndnoteTextChar"/>
    <w:unhideWhenUsed/>
    <w:rsid w:val="00F16BAF"/>
    <w:rPr>
      <w:rFonts w:ascii="Georgia" w:eastAsia="Times New Roman" w:hAnsi="Georgia"/>
      <w:sz w:val="24"/>
      <w:szCs w:val="20"/>
    </w:rPr>
  </w:style>
  <w:style w:type="character" w:customStyle="1" w:styleId="EndnoteTextChar1">
    <w:name w:val="Endnote Text Char1"/>
    <w:basedOn w:val="DefaultParagraphFont"/>
    <w:semiHidden/>
    <w:rsid w:val="00F16BAF"/>
    <w:rPr>
      <w:rFonts w:ascii="Calibri" w:hAnsi="Calibri"/>
      <w:sz w:val="20"/>
      <w:szCs w:val="20"/>
    </w:rPr>
  </w:style>
  <w:style w:type="character" w:customStyle="1" w:styleId="DateChar">
    <w:name w:val="Date Char"/>
    <w:aliases w:val="date Char"/>
    <w:basedOn w:val="DefaultParagraphFont"/>
    <w:link w:val="Date"/>
    <w:uiPriority w:val="99"/>
    <w:locked/>
    <w:rsid w:val="00F16BAF"/>
    <w:rPr>
      <w:rFonts w:ascii="Georgia" w:eastAsia="Times New Roman" w:hAnsi="Georgia"/>
    </w:rPr>
  </w:style>
  <w:style w:type="paragraph" w:styleId="Date">
    <w:name w:val="Date"/>
    <w:aliases w:val="date"/>
    <w:basedOn w:val="Normal"/>
    <w:next w:val="Normal"/>
    <w:link w:val="DateChar"/>
    <w:uiPriority w:val="99"/>
    <w:unhideWhenUsed/>
    <w:rsid w:val="00F16BAF"/>
    <w:rPr>
      <w:rFonts w:ascii="Georgia" w:eastAsia="Times New Roman" w:hAnsi="Georgia"/>
      <w:sz w:val="24"/>
    </w:rPr>
  </w:style>
  <w:style w:type="character" w:customStyle="1" w:styleId="DateChar1">
    <w:name w:val="Date Char1"/>
    <w:basedOn w:val="DefaultParagraphFont"/>
    <w:uiPriority w:val="99"/>
    <w:semiHidden/>
    <w:rsid w:val="00F16BAF"/>
    <w:rPr>
      <w:rFonts w:ascii="Calibri" w:hAnsi="Calibri"/>
      <w:sz w:val="22"/>
    </w:rPr>
  </w:style>
  <w:style w:type="character" w:customStyle="1" w:styleId="BodyTextFirstIndentChar">
    <w:name w:val="Body Text First Indent Char"/>
    <w:basedOn w:val="BodyTextChar"/>
    <w:link w:val="BodyTextFirstIndent"/>
    <w:locked/>
    <w:rsid w:val="00F16BAF"/>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F16BAF"/>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F16BAF"/>
    <w:rPr>
      <w:rFonts w:ascii="Calibri" w:eastAsia="Calibri" w:hAnsi="Calibri" w:cs="Times New Roman"/>
      <w:sz w:val="22"/>
    </w:rPr>
  </w:style>
  <w:style w:type="character" w:customStyle="1" w:styleId="BodyTextIndent2Char1">
    <w:name w:val="Body Text Indent 2 Char1"/>
    <w:basedOn w:val="DefaultParagraphFont"/>
    <w:semiHidden/>
    <w:rsid w:val="00F16BAF"/>
    <w:rPr>
      <w:rFonts w:ascii="Calibri" w:hAnsi="Calibri" w:cs="Calibri"/>
    </w:rPr>
  </w:style>
  <w:style w:type="character" w:customStyle="1" w:styleId="PlainTextChar1">
    <w:name w:val="Plain Text Char1"/>
    <w:basedOn w:val="DefaultParagraphFont"/>
    <w:semiHidden/>
    <w:rsid w:val="00F16BAF"/>
    <w:rPr>
      <w:rFonts w:ascii="Consolas" w:hAnsi="Consolas" w:cs="Calibri"/>
      <w:sz w:val="21"/>
      <w:szCs w:val="21"/>
    </w:rPr>
  </w:style>
  <w:style w:type="paragraph" w:customStyle="1" w:styleId="msolistparagraphcxspfirst">
    <w:name w:val="msolistparagraphcxspfirst"/>
    <w:basedOn w:val="Normal"/>
    <w:uiPriority w:val="99"/>
    <w:qFormat/>
    <w:rsid w:val="00F16BAF"/>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F16BAF"/>
    <w:pPr>
      <w:spacing w:before="100" w:beforeAutospacing="1" w:after="100" w:afterAutospacing="1"/>
    </w:pPr>
    <w:rPr>
      <w:rFonts w:eastAsia="Times New Roman"/>
    </w:rPr>
  </w:style>
  <w:style w:type="character" w:customStyle="1" w:styleId="QuoteChar1">
    <w:name w:val="Quote Char1"/>
    <w:basedOn w:val="DefaultParagraphFont"/>
    <w:uiPriority w:val="29"/>
    <w:rsid w:val="00F16BAF"/>
    <w:rPr>
      <w:rFonts w:ascii="Calibri" w:hAnsi="Calibri" w:cs="Calibri"/>
      <w:i/>
      <w:iCs/>
      <w:color w:val="000000" w:themeColor="text1"/>
    </w:rPr>
  </w:style>
  <w:style w:type="paragraph" w:customStyle="1" w:styleId="Heading2-NotBold">
    <w:name w:val="Heading 2 - Not Bold"/>
    <w:basedOn w:val="Heading2"/>
    <w:autoRedefine/>
    <w:uiPriority w:val="99"/>
    <w:qFormat/>
    <w:rsid w:val="00F16BAF"/>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F16BAF"/>
    <w:rPr>
      <w:rFonts w:ascii="Calibri" w:eastAsia="Calibri" w:hAnsi="Calibri"/>
      <w:b/>
      <w:sz w:val="22"/>
    </w:rPr>
  </w:style>
  <w:style w:type="paragraph" w:customStyle="1" w:styleId="Heading2-Bold">
    <w:name w:val="Heading 2 - Bold"/>
    <w:basedOn w:val="Normal"/>
    <w:autoRedefine/>
    <w:uiPriority w:val="99"/>
    <w:qFormat/>
    <w:rsid w:val="00F16BAF"/>
    <w:rPr>
      <w:rFonts w:ascii="Garamond" w:eastAsia="Calibri" w:hAnsi="Garamond"/>
      <w:b/>
    </w:rPr>
  </w:style>
  <w:style w:type="paragraph" w:customStyle="1" w:styleId="tag">
    <w:name w:val="%tag"/>
    <w:basedOn w:val="Normal"/>
    <w:next w:val="Normal"/>
    <w:uiPriority w:val="99"/>
    <w:qFormat/>
    <w:rsid w:val="00F16BAF"/>
    <w:rPr>
      <w:rFonts w:ascii="Garamond" w:eastAsia="Calibri" w:hAnsi="Garamond"/>
      <w:bCs/>
      <w:sz w:val="18"/>
    </w:rPr>
  </w:style>
  <w:style w:type="character" w:customStyle="1" w:styleId="Style2Char">
    <w:name w:val="Style 2 Char"/>
    <w:link w:val="Style20"/>
    <w:uiPriority w:val="99"/>
    <w:locked/>
    <w:rsid w:val="00F16BA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16BA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F16BA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16BAF"/>
    <w:rPr>
      <w:rFonts w:ascii="Garamond" w:eastAsia="Times New Roman" w:hAnsi="Garamond"/>
      <w:sz w:val="24"/>
      <w:szCs w:val="20"/>
      <w:u w:val="single"/>
      <w:lang w:val="x-none" w:eastAsia="x-none"/>
    </w:rPr>
  </w:style>
  <w:style w:type="character" w:customStyle="1" w:styleId="textsmallChar0">
    <w:name w:val="textsmall Char"/>
    <w:link w:val="textsmall0"/>
    <w:locked/>
    <w:rsid w:val="00F16BAF"/>
    <w:rPr>
      <w:rFonts w:ascii="Georgia" w:eastAsia="Times New Roman" w:hAnsi="Georgia"/>
      <w:sz w:val="18"/>
      <w:szCs w:val="20"/>
      <w:lang w:val="x-none" w:eastAsia="x-none"/>
    </w:rPr>
  </w:style>
  <w:style w:type="paragraph" w:customStyle="1" w:styleId="textsmall0">
    <w:name w:val="textsmall"/>
    <w:basedOn w:val="Normal"/>
    <w:link w:val="textsmallChar0"/>
    <w:qFormat/>
    <w:rsid w:val="00F16BA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16BA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16BA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16BAF"/>
    <w:rPr>
      <w:rFonts w:ascii="Arial" w:eastAsia="Times New Roman" w:hAnsi="Arial" w:cs="Arial"/>
      <w:sz w:val="12"/>
    </w:rPr>
  </w:style>
  <w:style w:type="paragraph" w:customStyle="1" w:styleId="Micro">
    <w:name w:val="Micro"/>
    <w:basedOn w:val="Normal"/>
    <w:next w:val="Normal"/>
    <w:link w:val="MicroChar"/>
    <w:qFormat/>
    <w:rsid w:val="00F16BAF"/>
    <w:rPr>
      <w:rFonts w:ascii="Arial" w:eastAsia="Times New Roman" w:hAnsi="Arial" w:cs="Arial"/>
      <w:sz w:val="12"/>
    </w:rPr>
  </w:style>
  <w:style w:type="character" w:customStyle="1" w:styleId="CardNotUnderlinedChar1">
    <w:name w:val="Card Not Underlined Char1"/>
    <w:link w:val="CardNotUnderlined"/>
    <w:locked/>
    <w:rsid w:val="00F16BAF"/>
    <w:rPr>
      <w:rFonts w:ascii="Bell MT" w:eastAsia="Calibri" w:hAnsi="Bell MT"/>
      <w:szCs w:val="20"/>
    </w:rPr>
  </w:style>
  <w:style w:type="paragraph" w:customStyle="1" w:styleId="CardNotUnderlined">
    <w:name w:val="Card Not Underlined"/>
    <w:basedOn w:val="Normal"/>
    <w:link w:val="CardNotUnderlinedChar1"/>
    <w:autoRedefine/>
    <w:qFormat/>
    <w:rsid w:val="00F16BAF"/>
    <w:rPr>
      <w:rFonts w:ascii="Bell MT" w:eastAsia="Calibri" w:hAnsi="Bell MT"/>
      <w:sz w:val="24"/>
      <w:szCs w:val="20"/>
    </w:rPr>
  </w:style>
  <w:style w:type="paragraph" w:customStyle="1" w:styleId="h-lead">
    <w:name w:val="h-lead"/>
    <w:basedOn w:val="Normal"/>
    <w:uiPriority w:val="99"/>
    <w:qFormat/>
    <w:rsid w:val="00F16BAF"/>
    <w:pPr>
      <w:spacing w:before="100" w:beforeAutospacing="1" w:after="100" w:afterAutospacing="1"/>
    </w:pPr>
    <w:rPr>
      <w:rFonts w:eastAsia="Times New Roman"/>
    </w:rPr>
  </w:style>
  <w:style w:type="paragraph" w:customStyle="1" w:styleId="intro">
    <w:name w:val="intro"/>
    <w:basedOn w:val="Normal"/>
    <w:uiPriority w:val="99"/>
    <w:qFormat/>
    <w:rsid w:val="00F16BAF"/>
    <w:pPr>
      <w:spacing w:before="100" w:beforeAutospacing="1" w:after="100" w:afterAutospacing="1"/>
    </w:pPr>
    <w:rPr>
      <w:rFonts w:eastAsia="Times New Roman"/>
    </w:rPr>
  </w:style>
  <w:style w:type="paragraph" w:customStyle="1" w:styleId="body-paragraph">
    <w:name w:val="body-paragraph"/>
    <w:basedOn w:val="Normal"/>
    <w:uiPriority w:val="99"/>
    <w:qFormat/>
    <w:rsid w:val="00F16BAF"/>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F16BA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16BA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16BAF"/>
    <w:rPr>
      <w:rFonts w:eastAsia="Calibri"/>
    </w:rPr>
  </w:style>
  <w:style w:type="paragraph" w:customStyle="1" w:styleId="F3-TagAuthor">
    <w:name w:val="F3 - Tag/Author"/>
    <w:basedOn w:val="Normal"/>
    <w:uiPriority w:val="99"/>
    <w:qFormat/>
    <w:rsid w:val="00F16BAF"/>
    <w:rPr>
      <w:rFonts w:eastAsia="Times New Roman"/>
      <w:b/>
    </w:rPr>
  </w:style>
  <w:style w:type="paragraph" w:customStyle="1" w:styleId="F5-UnderlineNormal">
    <w:name w:val="F5 - Underline Normal"/>
    <w:basedOn w:val="Normal"/>
    <w:uiPriority w:val="99"/>
    <w:qFormat/>
    <w:rsid w:val="00F16BAF"/>
    <w:rPr>
      <w:rFonts w:eastAsia="Calibri"/>
      <w:u w:val="single"/>
    </w:rPr>
  </w:style>
  <w:style w:type="paragraph" w:customStyle="1" w:styleId="Brief-PrimarySource">
    <w:name w:val="Brief - Primary Source"/>
    <w:basedOn w:val="Normal"/>
    <w:uiPriority w:val="99"/>
    <w:qFormat/>
    <w:rsid w:val="00F16BAF"/>
    <w:rPr>
      <w:rFonts w:eastAsia="Times New Roman"/>
      <w:b/>
      <w:u w:val="single"/>
    </w:rPr>
  </w:style>
  <w:style w:type="paragraph" w:customStyle="1" w:styleId="Brief-Underline">
    <w:name w:val="Brief - Underline"/>
    <w:basedOn w:val="Normal"/>
    <w:uiPriority w:val="99"/>
    <w:qFormat/>
    <w:rsid w:val="00F16BAF"/>
    <w:rPr>
      <w:rFonts w:eastAsia="Times New Roman"/>
      <w:u w:val="single"/>
    </w:rPr>
  </w:style>
  <w:style w:type="paragraph" w:customStyle="1" w:styleId="Brief">
    <w:name w:val="Brief"/>
    <w:basedOn w:val="Brief-PrimarySource"/>
    <w:uiPriority w:val="99"/>
    <w:qFormat/>
    <w:rsid w:val="00F16BAF"/>
    <w:rPr>
      <w:b w:val="0"/>
    </w:rPr>
  </w:style>
  <w:style w:type="paragraph" w:customStyle="1" w:styleId="CM2">
    <w:name w:val="CM2"/>
    <w:basedOn w:val="Normal"/>
    <w:next w:val="Normal"/>
    <w:uiPriority w:val="99"/>
    <w:qFormat/>
    <w:rsid w:val="00F16BAF"/>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F16BAF"/>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F16BAF"/>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F16BAF"/>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F16BAF"/>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F16BAF"/>
    <w:pPr>
      <w:widowControl w:val="0"/>
      <w:spacing w:line="276" w:lineRule="atLeast"/>
    </w:pPr>
    <w:rPr>
      <w:color w:val="auto"/>
    </w:rPr>
  </w:style>
  <w:style w:type="paragraph" w:customStyle="1" w:styleId="CM34">
    <w:name w:val="CM34"/>
    <w:basedOn w:val="Default"/>
    <w:next w:val="Default"/>
    <w:uiPriority w:val="99"/>
    <w:qFormat/>
    <w:rsid w:val="00F16BAF"/>
    <w:pPr>
      <w:widowControl w:val="0"/>
    </w:pPr>
    <w:rPr>
      <w:color w:val="auto"/>
    </w:rPr>
  </w:style>
  <w:style w:type="paragraph" w:customStyle="1" w:styleId="CM56">
    <w:name w:val="CM56"/>
    <w:basedOn w:val="Default"/>
    <w:next w:val="Default"/>
    <w:uiPriority w:val="99"/>
    <w:qFormat/>
    <w:rsid w:val="00F16BAF"/>
    <w:pPr>
      <w:widowControl w:val="0"/>
    </w:pPr>
    <w:rPr>
      <w:rFonts w:eastAsia="Calibri"/>
      <w:color w:val="auto"/>
    </w:rPr>
  </w:style>
  <w:style w:type="paragraph" w:customStyle="1" w:styleId="CM58">
    <w:name w:val="CM58"/>
    <w:basedOn w:val="Default"/>
    <w:next w:val="Default"/>
    <w:uiPriority w:val="99"/>
    <w:qFormat/>
    <w:rsid w:val="00F16BAF"/>
    <w:pPr>
      <w:widowControl w:val="0"/>
    </w:pPr>
    <w:rPr>
      <w:rFonts w:eastAsia="Calibri"/>
      <w:color w:val="auto"/>
    </w:rPr>
  </w:style>
  <w:style w:type="paragraph" w:customStyle="1" w:styleId="CM57">
    <w:name w:val="CM57"/>
    <w:basedOn w:val="Default"/>
    <w:next w:val="Default"/>
    <w:uiPriority w:val="99"/>
    <w:qFormat/>
    <w:rsid w:val="00F16BAF"/>
    <w:pPr>
      <w:widowControl w:val="0"/>
    </w:pPr>
    <w:rPr>
      <w:rFonts w:eastAsia="Calibri"/>
      <w:color w:val="auto"/>
    </w:rPr>
  </w:style>
  <w:style w:type="paragraph" w:customStyle="1" w:styleId="CM1">
    <w:name w:val="CM1"/>
    <w:basedOn w:val="Default"/>
    <w:next w:val="Default"/>
    <w:uiPriority w:val="99"/>
    <w:qFormat/>
    <w:rsid w:val="00F16BAF"/>
    <w:pPr>
      <w:widowControl w:val="0"/>
    </w:pPr>
    <w:rPr>
      <w:rFonts w:eastAsia="Calibri"/>
      <w:color w:val="auto"/>
    </w:rPr>
  </w:style>
  <w:style w:type="paragraph" w:customStyle="1" w:styleId="CM49">
    <w:name w:val="CM49"/>
    <w:basedOn w:val="Default"/>
    <w:next w:val="Default"/>
    <w:uiPriority w:val="99"/>
    <w:qFormat/>
    <w:rsid w:val="00F16BAF"/>
    <w:pPr>
      <w:widowControl w:val="0"/>
    </w:pPr>
    <w:rPr>
      <w:rFonts w:eastAsia="Calibri"/>
      <w:color w:val="auto"/>
    </w:rPr>
  </w:style>
  <w:style w:type="paragraph" w:customStyle="1" w:styleId="CM41">
    <w:name w:val="CM41"/>
    <w:basedOn w:val="Default"/>
    <w:next w:val="Default"/>
    <w:uiPriority w:val="99"/>
    <w:qFormat/>
    <w:rsid w:val="00F16BAF"/>
    <w:pPr>
      <w:widowControl w:val="0"/>
    </w:pPr>
    <w:rPr>
      <w:rFonts w:eastAsia="Calibri"/>
      <w:color w:val="auto"/>
    </w:rPr>
  </w:style>
  <w:style w:type="paragraph" w:customStyle="1" w:styleId="3rdOrderPara">
    <w:name w:val="3rd Order Para"/>
    <w:basedOn w:val="Default"/>
    <w:next w:val="Default"/>
    <w:uiPriority w:val="99"/>
    <w:qFormat/>
    <w:rsid w:val="00F16BAF"/>
    <w:pPr>
      <w:widowControl w:val="0"/>
    </w:pPr>
    <w:rPr>
      <w:rFonts w:eastAsia="Calibri"/>
      <w:color w:val="auto"/>
    </w:rPr>
  </w:style>
  <w:style w:type="paragraph" w:customStyle="1" w:styleId="2ndOrderPara">
    <w:name w:val="2nd Order Para"/>
    <w:basedOn w:val="Default"/>
    <w:next w:val="Default"/>
    <w:uiPriority w:val="99"/>
    <w:qFormat/>
    <w:rsid w:val="00F16BAF"/>
    <w:pPr>
      <w:widowControl w:val="0"/>
    </w:pPr>
    <w:rPr>
      <w:rFonts w:eastAsia="Calibri"/>
      <w:color w:val="auto"/>
    </w:rPr>
  </w:style>
  <w:style w:type="paragraph" w:customStyle="1" w:styleId="Normal-SIGN2">
    <w:name w:val="Normal-SIGN2"/>
    <w:basedOn w:val="Default"/>
    <w:next w:val="Default"/>
    <w:uiPriority w:val="99"/>
    <w:qFormat/>
    <w:rsid w:val="00F16BAF"/>
    <w:pPr>
      <w:widowControl w:val="0"/>
    </w:pPr>
    <w:rPr>
      <w:rFonts w:eastAsia="Calibri"/>
      <w:color w:val="auto"/>
    </w:rPr>
  </w:style>
  <w:style w:type="paragraph" w:customStyle="1" w:styleId="Normal-SIGN1">
    <w:name w:val="Normal-SIGN1"/>
    <w:basedOn w:val="Default"/>
    <w:next w:val="Default"/>
    <w:uiPriority w:val="99"/>
    <w:qFormat/>
    <w:rsid w:val="00F16BAF"/>
    <w:pPr>
      <w:widowControl w:val="0"/>
    </w:pPr>
    <w:rPr>
      <w:rFonts w:eastAsia="Calibri"/>
      <w:color w:val="auto"/>
    </w:rPr>
  </w:style>
  <w:style w:type="paragraph" w:customStyle="1" w:styleId="CM3">
    <w:name w:val="CM3"/>
    <w:basedOn w:val="Default"/>
    <w:next w:val="Default"/>
    <w:uiPriority w:val="99"/>
    <w:qFormat/>
    <w:rsid w:val="00F16BAF"/>
    <w:pPr>
      <w:widowControl w:val="0"/>
      <w:spacing w:line="553" w:lineRule="atLeast"/>
    </w:pPr>
    <w:rPr>
      <w:rFonts w:eastAsia="Calibri"/>
      <w:color w:val="auto"/>
    </w:rPr>
  </w:style>
  <w:style w:type="paragraph" w:customStyle="1" w:styleId="CM33">
    <w:name w:val="CM33"/>
    <w:basedOn w:val="Default"/>
    <w:next w:val="Default"/>
    <w:uiPriority w:val="99"/>
    <w:qFormat/>
    <w:rsid w:val="00F16BAF"/>
    <w:pPr>
      <w:widowControl w:val="0"/>
    </w:pPr>
    <w:rPr>
      <w:rFonts w:eastAsia="Calibri"/>
      <w:color w:val="auto"/>
    </w:rPr>
  </w:style>
  <w:style w:type="paragraph" w:customStyle="1" w:styleId="CM37">
    <w:name w:val="CM37"/>
    <w:basedOn w:val="Default"/>
    <w:next w:val="Default"/>
    <w:uiPriority w:val="99"/>
    <w:qFormat/>
    <w:rsid w:val="00F16BAF"/>
    <w:pPr>
      <w:widowControl w:val="0"/>
    </w:pPr>
    <w:rPr>
      <w:rFonts w:eastAsia="Calibri"/>
      <w:color w:val="auto"/>
    </w:rPr>
  </w:style>
  <w:style w:type="paragraph" w:customStyle="1" w:styleId="CM7">
    <w:name w:val="CM7"/>
    <w:basedOn w:val="Default"/>
    <w:next w:val="Default"/>
    <w:uiPriority w:val="99"/>
    <w:qFormat/>
    <w:rsid w:val="00F16BAF"/>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F16BAF"/>
    <w:rPr>
      <w:rFonts w:eastAsia="Times New Roman"/>
      <w:sz w:val="14"/>
      <w:szCs w:val="20"/>
    </w:rPr>
  </w:style>
  <w:style w:type="paragraph" w:customStyle="1" w:styleId="Brief-Card">
    <w:name w:val="Brief - Card"/>
    <w:basedOn w:val="Normal"/>
    <w:uiPriority w:val="99"/>
    <w:qFormat/>
    <w:rsid w:val="00F16BAF"/>
    <w:rPr>
      <w:rFonts w:eastAsia="Times New Roman"/>
    </w:rPr>
  </w:style>
  <w:style w:type="paragraph" w:customStyle="1" w:styleId="Pa2">
    <w:name w:val="Pa2"/>
    <w:basedOn w:val="Default"/>
    <w:next w:val="Default"/>
    <w:uiPriority w:val="99"/>
    <w:qFormat/>
    <w:rsid w:val="00F16BA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16BAF"/>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F16BAF"/>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F16BAF"/>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F16BAF"/>
    <w:pPr>
      <w:widowControl w:val="0"/>
    </w:pPr>
    <w:rPr>
      <w:rFonts w:ascii="Arial Black" w:hAnsi="Arial Black"/>
      <w:color w:val="auto"/>
    </w:rPr>
  </w:style>
  <w:style w:type="paragraph" w:customStyle="1" w:styleId="Cover1">
    <w:name w:val="Cover 1"/>
    <w:basedOn w:val="Normal"/>
    <w:next w:val="Normal"/>
    <w:uiPriority w:val="99"/>
    <w:qFormat/>
    <w:rsid w:val="00F16BAF"/>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F16BAF"/>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F16BAF"/>
    <w:pPr>
      <w:widowControl w:val="0"/>
    </w:pPr>
    <w:rPr>
      <w:color w:val="auto"/>
    </w:rPr>
  </w:style>
  <w:style w:type="paragraph" w:customStyle="1" w:styleId="Pa11">
    <w:name w:val="Pa11"/>
    <w:basedOn w:val="Normal"/>
    <w:next w:val="Normal"/>
    <w:uiPriority w:val="99"/>
    <w:qFormat/>
    <w:rsid w:val="00F16BAF"/>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F16BAF"/>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F16BA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F16BAF"/>
    <w:pPr>
      <w:widowControl w:val="0"/>
    </w:pPr>
    <w:rPr>
      <w:rFonts w:eastAsia="Calibri"/>
      <w:color w:val="auto"/>
    </w:rPr>
  </w:style>
  <w:style w:type="paragraph" w:customStyle="1" w:styleId="CM5">
    <w:name w:val="CM5"/>
    <w:basedOn w:val="Default"/>
    <w:next w:val="Default"/>
    <w:uiPriority w:val="99"/>
    <w:qFormat/>
    <w:rsid w:val="00F16BAF"/>
    <w:pPr>
      <w:widowControl w:val="0"/>
      <w:spacing w:line="553" w:lineRule="atLeast"/>
    </w:pPr>
    <w:rPr>
      <w:rFonts w:eastAsia="Calibri"/>
      <w:color w:val="auto"/>
    </w:rPr>
  </w:style>
  <w:style w:type="paragraph" w:customStyle="1" w:styleId="CM28">
    <w:name w:val="CM28"/>
    <w:basedOn w:val="Default"/>
    <w:next w:val="Default"/>
    <w:uiPriority w:val="99"/>
    <w:qFormat/>
    <w:rsid w:val="00F16BAF"/>
    <w:pPr>
      <w:widowControl w:val="0"/>
    </w:pPr>
    <w:rPr>
      <w:rFonts w:eastAsia="Calibri"/>
      <w:color w:val="auto"/>
    </w:rPr>
  </w:style>
  <w:style w:type="paragraph" w:customStyle="1" w:styleId="CM8">
    <w:name w:val="CM8"/>
    <w:basedOn w:val="Default"/>
    <w:next w:val="Default"/>
    <w:uiPriority w:val="99"/>
    <w:qFormat/>
    <w:rsid w:val="00F16BAF"/>
    <w:pPr>
      <w:widowControl w:val="0"/>
    </w:pPr>
    <w:rPr>
      <w:rFonts w:eastAsia="Calibri"/>
      <w:color w:val="auto"/>
    </w:rPr>
  </w:style>
  <w:style w:type="paragraph" w:customStyle="1" w:styleId="CM6">
    <w:name w:val="CM6"/>
    <w:basedOn w:val="Default"/>
    <w:next w:val="Default"/>
    <w:uiPriority w:val="99"/>
    <w:qFormat/>
    <w:rsid w:val="00F16BAF"/>
    <w:pPr>
      <w:widowControl w:val="0"/>
      <w:spacing w:line="553" w:lineRule="atLeast"/>
    </w:pPr>
    <w:rPr>
      <w:rFonts w:eastAsia="Calibri"/>
      <w:color w:val="auto"/>
    </w:rPr>
  </w:style>
  <w:style w:type="paragraph" w:customStyle="1" w:styleId="CM22">
    <w:name w:val="CM22"/>
    <w:basedOn w:val="Default"/>
    <w:next w:val="Default"/>
    <w:uiPriority w:val="99"/>
    <w:qFormat/>
    <w:rsid w:val="00F16BAF"/>
    <w:pPr>
      <w:widowControl w:val="0"/>
    </w:pPr>
    <w:rPr>
      <w:rFonts w:eastAsia="Calibri"/>
      <w:color w:val="auto"/>
    </w:rPr>
  </w:style>
  <w:style w:type="paragraph" w:customStyle="1" w:styleId="DoubleUnderlined">
    <w:name w:val="Double Underlined"/>
    <w:basedOn w:val="Heading2"/>
    <w:autoRedefine/>
    <w:uiPriority w:val="99"/>
    <w:qFormat/>
    <w:rsid w:val="00F16BA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16BA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F16BAF"/>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16BAF"/>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F16BA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16BA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16BAF"/>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F16BA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16BA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F16BAF"/>
  </w:style>
  <w:style w:type="paragraph" w:customStyle="1" w:styleId="StyleUnderliningTimesNewRomanBoldNounderlineKernat16">
    <w:name w:val="Style Underlining + Times New Roman Bold No underline Kern at 16..."/>
    <w:basedOn w:val="Normal"/>
    <w:uiPriority w:val="99"/>
    <w:qFormat/>
    <w:rsid w:val="00F16BA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16BAF"/>
    <w:rPr>
      <w:rFonts w:eastAsia="Times New Roman"/>
      <w:b/>
      <w:bCs/>
      <w:kern w:val="32"/>
      <w:sz w:val="32"/>
      <w:szCs w:val="32"/>
    </w:rPr>
  </w:style>
  <w:style w:type="paragraph" w:customStyle="1" w:styleId="StyleBoldUnderliningKernat16pt">
    <w:name w:val="Style Bold Underlining + Kern at 16 pt"/>
    <w:uiPriority w:val="99"/>
    <w:qFormat/>
    <w:rsid w:val="00F16BA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16BAF"/>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F16BAF"/>
    <w:pPr>
      <w:spacing w:line="256" w:lineRule="auto"/>
      <w:jc w:val="left"/>
    </w:pPr>
    <w:rPr>
      <w:sz w:val="12"/>
    </w:rPr>
  </w:style>
  <w:style w:type="paragraph" w:customStyle="1" w:styleId="TxBr6p1">
    <w:name w:val="TxBr_6p1"/>
    <w:basedOn w:val="Normal"/>
    <w:uiPriority w:val="99"/>
    <w:qFormat/>
    <w:rsid w:val="00F16BAF"/>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16BAF"/>
    <w:pPr>
      <w:ind w:left="400"/>
    </w:pPr>
    <w:rPr>
      <w:rFonts w:eastAsia="Times New Roman"/>
      <w:szCs w:val="20"/>
    </w:rPr>
  </w:style>
  <w:style w:type="paragraph" w:customStyle="1" w:styleId="Paste">
    <w:name w:val="Paste"/>
    <w:basedOn w:val="Normal"/>
    <w:uiPriority w:val="99"/>
    <w:qFormat/>
    <w:rsid w:val="00F16BAF"/>
    <w:rPr>
      <w:rFonts w:ascii="Arial Narrow" w:eastAsia="Times New Roman" w:hAnsi="Arial Narrow"/>
      <w:szCs w:val="20"/>
      <w:lang w:val="x-none" w:eastAsia="x-none"/>
    </w:rPr>
  </w:style>
  <w:style w:type="character" w:customStyle="1" w:styleId="UnderlineStyleChar">
    <w:name w:val="Underline Style Char"/>
    <w:link w:val="UnderlineStyle0"/>
    <w:locked/>
    <w:rsid w:val="00F16BAF"/>
    <w:rPr>
      <w:rFonts w:ascii="Georgia" w:eastAsia="Times New Roman" w:hAnsi="Georgia"/>
      <w:b/>
      <w:u w:val="single"/>
    </w:rPr>
  </w:style>
  <w:style w:type="paragraph" w:customStyle="1" w:styleId="UnderlineStyle0">
    <w:name w:val="Underline Style"/>
    <w:basedOn w:val="Normal"/>
    <w:link w:val="UnderlineStyleChar"/>
    <w:qFormat/>
    <w:rsid w:val="00F16BAF"/>
    <w:rPr>
      <w:rFonts w:ascii="Georgia" w:eastAsia="Times New Roman" w:hAnsi="Georgia"/>
      <w:b/>
      <w:sz w:val="24"/>
      <w:u w:val="single"/>
    </w:rPr>
  </w:style>
  <w:style w:type="paragraph" w:customStyle="1" w:styleId="Normalization">
    <w:name w:val="Normalization"/>
    <w:basedOn w:val="Normal"/>
    <w:uiPriority w:val="99"/>
    <w:qFormat/>
    <w:rsid w:val="00F16BAF"/>
    <w:rPr>
      <w:rFonts w:eastAsia="Times New Roman"/>
      <w:sz w:val="18"/>
    </w:rPr>
  </w:style>
  <w:style w:type="paragraph" w:customStyle="1" w:styleId="BreifTitle">
    <w:name w:val="Breif Title"/>
    <w:basedOn w:val="Normal"/>
    <w:autoRedefine/>
    <w:uiPriority w:val="99"/>
    <w:qFormat/>
    <w:rsid w:val="00F16BAF"/>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F16BA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16BA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16BAF"/>
    <w:rPr>
      <w:rFonts w:eastAsia="Times New Roman"/>
      <w:color w:val="333333"/>
    </w:rPr>
  </w:style>
  <w:style w:type="paragraph" w:customStyle="1" w:styleId="StyleTagandCiteFranklinGothicDemi">
    <w:name w:val="Style Tag and Cite + Franklin Gothic Demi"/>
    <w:basedOn w:val="Normal"/>
    <w:autoRedefine/>
    <w:uiPriority w:val="99"/>
    <w:qFormat/>
    <w:rsid w:val="00F16BAF"/>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F16BAF"/>
    <w:rPr>
      <w:bCs/>
    </w:rPr>
  </w:style>
  <w:style w:type="paragraph" w:customStyle="1" w:styleId="tagCharCharCharCharCharCharChar">
    <w:name w:val="tag Char Char Char Char Char Char Char"/>
    <w:basedOn w:val="Normal"/>
    <w:uiPriority w:val="99"/>
    <w:qFormat/>
    <w:rsid w:val="00F16BAF"/>
    <w:rPr>
      <w:rFonts w:eastAsia="Times New Roman"/>
      <w:b/>
      <w:szCs w:val="20"/>
    </w:rPr>
  </w:style>
  <w:style w:type="paragraph" w:customStyle="1" w:styleId="title-bold-medium">
    <w:name w:val="title-bold-medium"/>
    <w:basedOn w:val="Normal"/>
    <w:uiPriority w:val="99"/>
    <w:qFormat/>
    <w:rsid w:val="00F16BAF"/>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16BAF"/>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F16BAF"/>
    <w:rPr>
      <w:rFonts w:ascii="Arial Narrow" w:eastAsia="Times New Roman" w:hAnsi="Arial Narrow"/>
      <w:b/>
    </w:rPr>
  </w:style>
  <w:style w:type="paragraph" w:customStyle="1" w:styleId="BLOCKTITLE1">
    <w:name w:val="BLOCK TITLE"/>
    <w:basedOn w:val="Heading1"/>
    <w:uiPriority w:val="99"/>
    <w:qFormat/>
    <w:rsid w:val="00F16BA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F16BAF"/>
    <w:pPr>
      <w:widowControl w:val="0"/>
      <w:autoSpaceDE w:val="0"/>
      <w:autoSpaceDN w:val="0"/>
      <w:adjustRightInd w:val="0"/>
    </w:pPr>
    <w:rPr>
      <w:szCs w:val="20"/>
    </w:rPr>
  </w:style>
  <w:style w:type="paragraph" w:customStyle="1" w:styleId="BriefTitle1">
    <w:name w:val="Brief Title 1"/>
    <w:basedOn w:val="Normal"/>
    <w:uiPriority w:val="99"/>
    <w:qFormat/>
    <w:rsid w:val="00F16BA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16BA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16BA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16BA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16BAF"/>
    <w:pPr>
      <w:spacing w:before="100" w:beforeAutospacing="1" w:after="100" w:afterAutospacing="1"/>
    </w:pPr>
    <w:rPr>
      <w:rFonts w:eastAsia="Times New Roman"/>
    </w:rPr>
  </w:style>
  <w:style w:type="paragraph" w:customStyle="1" w:styleId="ToRead">
    <w:name w:val="To Read"/>
    <w:basedOn w:val="Normal"/>
    <w:uiPriority w:val="99"/>
    <w:qFormat/>
    <w:rsid w:val="00F16BAF"/>
    <w:pPr>
      <w:ind w:left="720"/>
    </w:pPr>
    <w:rPr>
      <w:rFonts w:ascii="Verdana" w:eastAsia="Times New Roman" w:hAnsi="Verdana"/>
      <w:b/>
      <w:u w:val="single"/>
    </w:rPr>
  </w:style>
  <w:style w:type="paragraph" w:customStyle="1" w:styleId="Style1">
    <w:name w:val="Style 1"/>
    <w:basedOn w:val="Normal"/>
    <w:uiPriority w:val="99"/>
    <w:qFormat/>
    <w:rsid w:val="00F16BAF"/>
    <w:pPr>
      <w:widowControl w:val="0"/>
      <w:ind w:firstLine="216"/>
    </w:pPr>
    <w:rPr>
      <w:rFonts w:eastAsia="Times New Roman"/>
      <w:noProof/>
      <w:color w:val="000000"/>
      <w:szCs w:val="20"/>
    </w:rPr>
  </w:style>
  <w:style w:type="paragraph" w:customStyle="1" w:styleId="Style40">
    <w:name w:val="Style 4"/>
    <w:basedOn w:val="Normal"/>
    <w:uiPriority w:val="99"/>
    <w:qFormat/>
    <w:rsid w:val="00F16BA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16BAF"/>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F16BAF"/>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F16BAF"/>
    <w:pPr>
      <w:ind w:left="1660"/>
    </w:pPr>
  </w:style>
  <w:style w:type="paragraph" w:customStyle="1" w:styleId="PageNumber1">
    <w:name w:val="Page Number1"/>
    <w:basedOn w:val="Normal"/>
    <w:next w:val="Normal"/>
    <w:uiPriority w:val="99"/>
    <w:qFormat/>
    <w:rsid w:val="00F16BAF"/>
    <w:rPr>
      <w:rFonts w:eastAsia="Times New Roman"/>
    </w:rPr>
  </w:style>
  <w:style w:type="paragraph" w:customStyle="1" w:styleId="Card1">
    <w:name w:val="Card1"/>
    <w:uiPriority w:val="99"/>
    <w:qFormat/>
    <w:rsid w:val="00F16BA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16BA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F16BAF"/>
    <w:pPr>
      <w:ind w:left="288" w:right="288"/>
    </w:pPr>
    <w:rPr>
      <w:rFonts w:eastAsia="Times New Roman"/>
    </w:rPr>
  </w:style>
  <w:style w:type="paragraph" w:customStyle="1" w:styleId="CaseListNormal">
    <w:name w:val="Case List Normal"/>
    <w:basedOn w:val="Normal"/>
    <w:uiPriority w:val="99"/>
    <w:qFormat/>
    <w:rsid w:val="00F16BAF"/>
    <w:rPr>
      <w:rFonts w:ascii="Times" w:eastAsia="Times New Roman" w:hAnsi="Times"/>
      <w:szCs w:val="26"/>
    </w:rPr>
  </w:style>
  <w:style w:type="paragraph" w:customStyle="1" w:styleId="Body">
    <w:name w:val="Body"/>
    <w:basedOn w:val="Normal"/>
    <w:uiPriority w:val="99"/>
    <w:qFormat/>
    <w:rsid w:val="00F16BAF"/>
    <w:pPr>
      <w:outlineLvl w:val="3"/>
    </w:pPr>
    <w:rPr>
      <w:rFonts w:eastAsia="Times New Roman"/>
      <w:szCs w:val="20"/>
    </w:rPr>
  </w:style>
  <w:style w:type="paragraph" w:customStyle="1" w:styleId="3text">
    <w:name w:val="3text"/>
    <w:basedOn w:val="Normal"/>
    <w:uiPriority w:val="99"/>
    <w:qFormat/>
    <w:rsid w:val="00F16BAF"/>
    <w:pPr>
      <w:spacing w:before="100" w:beforeAutospacing="1" w:after="100" w:afterAutospacing="1"/>
    </w:pPr>
    <w:rPr>
      <w:rFonts w:eastAsia="Times New Roman"/>
    </w:rPr>
  </w:style>
  <w:style w:type="paragraph" w:customStyle="1" w:styleId="TimesNewRoman12">
    <w:name w:val="TimesNewRoman12"/>
    <w:uiPriority w:val="99"/>
    <w:qFormat/>
    <w:rsid w:val="00F16BA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16BAF"/>
    <w:pPr>
      <w:spacing w:before="100" w:beforeAutospacing="1" w:after="100" w:afterAutospacing="1"/>
    </w:pPr>
    <w:rPr>
      <w:rFonts w:eastAsia="Times New Roman"/>
    </w:rPr>
  </w:style>
  <w:style w:type="paragraph" w:customStyle="1" w:styleId="medium-normal">
    <w:name w:val="medium-normal"/>
    <w:basedOn w:val="Normal"/>
    <w:uiPriority w:val="99"/>
    <w:qFormat/>
    <w:rsid w:val="00F16BAF"/>
    <w:pPr>
      <w:spacing w:before="100" w:beforeAutospacing="1" w:after="100" w:afterAutospacing="1"/>
    </w:pPr>
    <w:rPr>
      <w:rFonts w:eastAsia="Times New Roman"/>
    </w:rPr>
  </w:style>
  <w:style w:type="paragraph" w:customStyle="1" w:styleId="textChar">
    <w:name w:val="text Char"/>
    <w:basedOn w:val="Normal"/>
    <w:autoRedefine/>
    <w:uiPriority w:val="99"/>
    <w:qFormat/>
    <w:rsid w:val="00F16BAF"/>
    <w:rPr>
      <w:rFonts w:eastAsia="Times New Roman"/>
      <w:color w:val="000000"/>
      <w:sz w:val="18"/>
    </w:rPr>
  </w:style>
  <w:style w:type="paragraph" w:customStyle="1" w:styleId="text1">
    <w:name w:val="text1"/>
    <w:basedOn w:val="Normal"/>
    <w:autoRedefine/>
    <w:uiPriority w:val="99"/>
    <w:qFormat/>
    <w:rsid w:val="00F16BAF"/>
    <w:rPr>
      <w:rFonts w:eastAsia="Times New Roman"/>
      <w:szCs w:val="20"/>
    </w:rPr>
  </w:style>
  <w:style w:type="paragraph" w:customStyle="1" w:styleId="RepeatBlockHeading">
    <w:name w:val="Repeat Block Heading"/>
    <w:basedOn w:val="Normal"/>
    <w:autoRedefine/>
    <w:uiPriority w:val="99"/>
    <w:qFormat/>
    <w:rsid w:val="00F16BAF"/>
    <w:pPr>
      <w:jc w:val="center"/>
    </w:pPr>
    <w:rPr>
      <w:rFonts w:eastAsia="Times New Roman"/>
      <w:b/>
      <w:smallCaps/>
      <w:color w:val="000000"/>
      <w:u w:val="thick"/>
    </w:rPr>
  </w:style>
  <w:style w:type="paragraph" w:customStyle="1" w:styleId="story-headline">
    <w:name w:val="story-headline"/>
    <w:basedOn w:val="Normal"/>
    <w:uiPriority w:val="99"/>
    <w:qFormat/>
    <w:rsid w:val="00F16BAF"/>
    <w:pPr>
      <w:spacing w:before="72" w:after="72"/>
    </w:pPr>
    <w:rPr>
      <w:rFonts w:eastAsia="Times New Roman"/>
      <w:b/>
      <w:bCs/>
      <w:sz w:val="26"/>
      <w:szCs w:val="26"/>
    </w:rPr>
  </w:style>
  <w:style w:type="paragraph" w:customStyle="1" w:styleId="story-body">
    <w:name w:val="story-body"/>
    <w:basedOn w:val="Normal"/>
    <w:uiPriority w:val="99"/>
    <w:qFormat/>
    <w:rsid w:val="00F16BAF"/>
    <w:pPr>
      <w:spacing w:before="100" w:beforeAutospacing="1" w:after="100" w:afterAutospacing="1"/>
    </w:pPr>
    <w:rPr>
      <w:rFonts w:eastAsia="Times New Roman"/>
    </w:rPr>
  </w:style>
  <w:style w:type="paragraph" w:customStyle="1" w:styleId="story-dateline">
    <w:name w:val="story-dateline"/>
    <w:basedOn w:val="Normal"/>
    <w:uiPriority w:val="99"/>
    <w:qFormat/>
    <w:rsid w:val="00F16BAF"/>
    <w:rPr>
      <w:rFonts w:eastAsia="Times New Roman"/>
      <w:b/>
      <w:bCs/>
    </w:rPr>
  </w:style>
  <w:style w:type="paragraph" w:customStyle="1" w:styleId="TextofCards">
    <w:name w:val="Text of Cards"/>
    <w:basedOn w:val="Normal"/>
    <w:uiPriority w:val="99"/>
    <w:qFormat/>
    <w:rsid w:val="00F16BAF"/>
    <w:rPr>
      <w:rFonts w:eastAsia="Times New Roman"/>
      <w:color w:val="000000"/>
      <w:spacing w:val="6"/>
      <w:szCs w:val="23"/>
    </w:rPr>
  </w:style>
  <w:style w:type="paragraph" w:customStyle="1" w:styleId="Corpotesto">
    <w:name w:val="Corpo testo"/>
    <w:basedOn w:val="Normal"/>
    <w:uiPriority w:val="99"/>
    <w:qFormat/>
    <w:rsid w:val="00F16BAF"/>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16BAF"/>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F16BAF"/>
    <w:rPr>
      <w:rFonts w:eastAsia="Times New Roman" w:cs="Calibri"/>
      <w:b/>
      <w:bCs/>
    </w:rPr>
  </w:style>
  <w:style w:type="paragraph" w:customStyle="1" w:styleId="inside-copy">
    <w:name w:val="inside-copy"/>
    <w:basedOn w:val="Normal"/>
    <w:uiPriority w:val="99"/>
    <w:qFormat/>
    <w:rsid w:val="00F16BA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16BAF"/>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F16BAF"/>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F16BAF"/>
    <w:rPr>
      <w:rFonts w:ascii="Arial" w:hAnsi="Arial"/>
      <w:b w:val="0"/>
      <w:caps w:val="0"/>
      <w:sz w:val="20"/>
    </w:rPr>
  </w:style>
  <w:style w:type="paragraph" w:customStyle="1" w:styleId="ProjectTitleLine">
    <w:name w:val="Project Title Line"/>
    <w:basedOn w:val="Normal"/>
    <w:next w:val="Normal"/>
    <w:autoRedefine/>
    <w:uiPriority w:val="99"/>
    <w:qFormat/>
    <w:rsid w:val="00F16BAF"/>
    <w:pPr>
      <w:jc w:val="center"/>
    </w:pPr>
    <w:rPr>
      <w:rFonts w:eastAsia="Times New Roman"/>
      <w:caps/>
      <w:szCs w:val="20"/>
    </w:rPr>
  </w:style>
  <w:style w:type="paragraph" w:customStyle="1" w:styleId="LanguageStrike">
    <w:name w:val="Language Strike"/>
    <w:basedOn w:val="Normal"/>
    <w:next w:val="Normal"/>
    <w:uiPriority w:val="99"/>
    <w:qFormat/>
    <w:rsid w:val="00F16BAF"/>
    <w:rPr>
      <w:rFonts w:ascii="Arial Narrow" w:eastAsia="Times New Roman" w:hAnsi="Arial Narrow"/>
      <w:strike/>
    </w:rPr>
  </w:style>
  <w:style w:type="paragraph" w:customStyle="1" w:styleId="NormalVerdana">
    <w:name w:val="Normal + Verdana"/>
    <w:aliases w:val="10 pt,White,Normal + Arial"/>
    <w:basedOn w:val="Normal"/>
    <w:uiPriority w:val="99"/>
    <w:qFormat/>
    <w:rsid w:val="00F16BAF"/>
    <w:rPr>
      <w:rFonts w:eastAsia="Times New Roman"/>
      <w:szCs w:val="20"/>
      <w:u w:val="single"/>
    </w:rPr>
  </w:style>
  <w:style w:type="paragraph" w:customStyle="1" w:styleId="Normal10pt">
    <w:name w:val="Normal + 10 pt"/>
    <w:basedOn w:val="Normal"/>
    <w:uiPriority w:val="99"/>
    <w:qFormat/>
    <w:rsid w:val="00F16BAF"/>
    <w:rPr>
      <w:rFonts w:eastAsia="Times New Roman"/>
      <w:szCs w:val="20"/>
    </w:rPr>
  </w:style>
  <w:style w:type="paragraph" w:customStyle="1" w:styleId="cardChar1Char">
    <w:name w:val="card Char1 Char"/>
    <w:basedOn w:val="Normal"/>
    <w:uiPriority w:val="99"/>
    <w:qFormat/>
    <w:rsid w:val="00F16BAF"/>
    <w:pPr>
      <w:ind w:left="288" w:right="288"/>
    </w:pPr>
    <w:rPr>
      <w:rFonts w:eastAsia="Times New Roman"/>
      <w:szCs w:val="20"/>
    </w:rPr>
  </w:style>
  <w:style w:type="paragraph" w:customStyle="1" w:styleId="CM12">
    <w:name w:val="CM12"/>
    <w:basedOn w:val="Default"/>
    <w:next w:val="Default"/>
    <w:uiPriority w:val="99"/>
    <w:qFormat/>
    <w:rsid w:val="00F16BA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16BAF"/>
    <w:pPr>
      <w:widowControl w:val="0"/>
      <w:spacing w:after="480"/>
    </w:pPr>
    <w:rPr>
      <w:rFonts w:ascii="Granjon LT Std" w:hAnsi="Granjon LT Std"/>
      <w:color w:val="auto"/>
    </w:rPr>
  </w:style>
  <w:style w:type="paragraph" w:customStyle="1" w:styleId="CM10">
    <w:name w:val="CM10"/>
    <w:basedOn w:val="Default"/>
    <w:next w:val="Default"/>
    <w:uiPriority w:val="99"/>
    <w:qFormat/>
    <w:rsid w:val="00F16BAF"/>
    <w:pPr>
      <w:widowControl w:val="0"/>
      <w:spacing w:line="320" w:lineRule="atLeast"/>
    </w:pPr>
    <w:rPr>
      <w:rFonts w:ascii="Granjon LT Std" w:hAnsi="Granjon LT Std"/>
      <w:color w:val="auto"/>
    </w:rPr>
  </w:style>
  <w:style w:type="paragraph" w:customStyle="1" w:styleId="bold">
    <w:name w:val="bold"/>
    <w:basedOn w:val="Normal"/>
    <w:uiPriority w:val="99"/>
    <w:qFormat/>
    <w:rsid w:val="00F16BAF"/>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F16BAF"/>
    <w:rPr>
      <w:rFonts w:ascii="Arial Narrow" w:eastAsia="Times New Roman" w:hAnsi="Arial Narrow"/>
      <w:strike/>
      <w:szCs w:val="20"/>
    </w:rPr>
  </w:style>
  <w:style w:type="paragraph" w:customStyle="1" w:styleId="textbodyblack">
    <w:name w:val="textbodyblack"/>
    <w:basedOn w:val="Normal"/>
    <w:uiPriority w:val="99"/>
    <w:qFormat/>
    <w:rsid w:val="00F16BAF"/>
    <w:pPr>
      <w:spacing w:before="100" w:beforeAutospacing="1" w:after="100" w:afterAutospacing="1"/>
    </w:pPr>
    <w:rPr>
      <w:rFonts w:eastAsia="Times New Roman"/>
    </w:rPr>
  </w:style>
  <w:style w:type="paragraph" w:customStyle="1" w:styleId="BlockHeading1">
    <w:name w:val="Block Heading 1"/>
    <w:basedOn w:val="Normal"/>
    <w:uiPriority w:val="99"/>
    <w:qFormat/>
    <w:rsid w:val="00F16BA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16B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16B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F16BA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16BAF"/>
    <w:rPr>
      <w:rFonts w:ascii="Georgia" w:eastAsia="Times New Roman" w:hAnsi="Georgia"/>
      <w:b/>
      <w:bCs/>
      <w:szCs w:val="16"/>
      <w:u w:val="single"/>
    </w:rPr>
  </w:style>
  <w:style w:type="paragraph" w:customStyle="1" w:styleId="CiteCorrected">
    <w:name w:val="Cite Corrected"/>
    <w:basedOn w:val="Normal"/>
    <w:link w:val="CiteCorrectedChar"/>
    <w:qFormat/>
    <w:rsid w:val="00F16BAF"/>
    <w:rPr>
      <w:rFonts w:ascii="Georgia" w:eastAsia="Times New Roman" w:hAnsi="Georgia"/>
      <w:b/>
      <w:bCs/>
      <w:sz w:val="24"/>
      <w:szCs w:val="16"/>
      <w:u w:val="single"/>
    </w:rPr>
  </w:style>
  <w:style w:type="paragraph" w:customStyle="1" w:styleId="CardText2">
    <w:name w:val="Card Text 2"/>
    <w:basedOn w:val="CardText10"/>
    <w:link w:val="CardText2Char"/>
    <w:qFormat/>
    <w:rsid w:val="00F16BA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F16BAF"/>
    <w:pPr>
      <w:ind w:left="288"/>
    </w:pPr>
    <w:rPr>
      <w:rFonts w:eastAsia="SimSun"/>
      <w:szCs w:val="20"/>
      <w:lang w:eastAsia="zh-CN"/>
    </w:rPr>
  </w:style>
  <w:style w:type="paragraph" w:customStyle="1" w:styleId="story-body-text">
    <w:name w:val="story-body-text"/>
    <w:basedOn w:val="Normal"/>
    <w:uiPriority w:val="99"/>
    <w:qFormat/>
    <w:rsid w:val="00F16BAF"/>
    <w:pPr>
      <w:spacing w:before="100" w:beforeAutospacing="1" w:after="100" w:afterAutospacing="1"/>
    </w:pPr>
    <w:rPr>
      <w:rFonts w:eastAsia="Times New Roman"/>
    </w:rPr>
  </w:style>
  <w:style w:type="paragraph" w:customStyle="1" w:styleId="BriefTitle2">
    <w:name w:val="Brief Title 2"/>
    <w:basedOn w:val="BriefTitle"/>
    <w:uiPriority w:val="99"/>
    <w:qFormat/>
    <w:rsid w:val="00F16BA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16BAF"/>
    <w:rPr>
      <w:u w:val="single"/>
    </w:rPr>
  </w:style>
  <w:style w:type="paragraph" w:customStyle="1" w:styleId="StyleCardText11ptUnderline">
    <w:name w:val="Style Card Text + 11 pt Underline"/>
    <w:link w:val="StyleCardText11ptUnderlineChar"/>
    <w:qFormat/>
    <w:rsid w:val="00F16BA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16BAF"/>
    <w:rPr>
      <w:rFonts w:ascii="Georgia" w:hAnsi="Georgia"/>
      <w:sz w:val="16"/>
    </w:rPr>
  </w:style>
  <w:style w:type="paragraph" w:customStyle="1" w:styleId="StyleMinimizedText11pt">
    <w:name w:val="Style Minimized Text + 11 pt"/>
    <w:basedOn w:val="Normal"/>
    <w:link w:val="StyleMinimizedText11ptChar"/>
    <w:qFormat/>
    <w:rsid w:val="00F16BAF"/>
    <w:rPr>
      <w:rFonts w:ascii="Georgia" w:hAnsi="Georgia"/>
      <w:sz w:val="16"/>
    </w:rPr>
  </w:style>
  <w:style w:type="character" w:customStyle="1" w:styleId="StyleMinimizedText11pt1Char">
    <w:name w:val="Style Minimized Text + 11 pt1 Char"/>
    <w:basedOn w:val="DefaultParagraphFont"/>
    <w:link w:val="StyleMinimizedText11pt1"/>
    <w:locked/>
    <w:rsid w:val="00F16BAF"/>
    <w:rPr>
      <w:rFonts w:ascii="Georgia" w:hAnsi="Georgia"/>
      <w:sz w:val="16"/>
    </w:rPr>
  </w:style>
  <w:style w:type="paragraph" w:customStyle="1" w:styleId="StyleMinimizedText11pt1">
    <w:name w:val="Style Minimized Text + 11 pt1"/>
    <w:basedOn w:val="Normal"/>
    <w:link w:val="StyleMinimizedText11pt1Char"/>
    <w:qFormat/>
    <w:rsid w:val="00F16BAF"/>
    <w:rPr>
      <w:rFonts w:ascii="Georgia" w:hAnsi="Georgia"/>
      <w:sz w:val="16"/>
    </w:rPr>
  </w:style>
  <w:style w:type="character" w:customStyle="1" w:styleId="Debate-CardSmalltextF2Char">
    <w:name w:val="Debate- Card Small text F2 Char"/>
    <w:link w:val="Debate-CardSmalltextF2"/>
    <w:locked/>
    <w:rsid w:val="00F16BAF"/>
    <w:rPr>
      <w:rFonts w:ascii="Arial Narrow" w:hAnsi="Arial Narrow"/>
      <w:sz w:val="16"/>
    </w:rPr>
  </w:style>
  <w:style w:type="paragraph" w:customStyle="1" w:styleId="Debate-CardSmalltextF2">
    <w:name w:val="Debate- Card Small text F2"/>
    <w:basedOn w:val="Normal"/>
    <w:next w:val="Normal"/>
    <w:link w:val="Debate-CardSmalltextF2Char"/>
    <w:qFormat/>
    <w:rsid w:val="00F16BA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16BAF"/>
    <w:rPr>
      <w:rFonts w:ascii="Arial Narrow" w:hAnsi="Arial Narrow"/>
      <w:b/>
      <w:sz w:val="18"/>
      <w:u w:val="single"/>
    </w:rPr>
  </w:style>
  <w:style w:type="paragraph" w:customStyle="1" w:styleId="Debate-EmphasizedText-F5">
    <w:name w:val="Debate- Emphasized Text- F5"/>
    <w:basedOn w:val="Normal"/>
    <w:link w:val="Debate-EmphasizedText-F5Char"/>
    <w:qFormat/>
    <w:rsid w:val="00F16BA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16BA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16BA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16BA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16BAF"/>
    <w:rPr>
      <w:rFonts w:ascii="Times New Roman" w:eastAsia="Times New Roman" w:hAnsi="Times New Roman" w:cs="Calibri"/>
      <w:sz w:val="16"/>
    </w:rPr>
  </w:style>
  <w:style w:type="character" w:customStyle="1" w:styleId="CardStyleChar">
    <w:name w:val="Card Style Char"/>
    <w:link w:val="CardStyle"/>
    <w:locked/>
    <w:rsid w:val="00F16BAF"/>
    <w:rPr>
      <w:rFonts w:ascii="Calibri" w:eastAsia="Times New Roman" w:hAnsi="Calibri"/>
      <w:sz w:val="22"/>
    </w:rPr>
  </w:style>
  <w:style w:type="paragraph" w:customStyle="1" w:styleId="emactive">
    <w:name w:val="emactive"/>
    <w:basedOn w:val="Normal"/>
    <w:uiPriority w:val="99"/>
    <w:qFormat/>
    <w:rsid w:val="00F16BAF"/>
    <w:pPr>
      <w:spacing w:before="100" w:beforeAutospacing="1" w:after="100" w:afterAutospacing="1"/>
    </w:pPr>
    <w:rPr>
      <w:rFonts w:eastAsia="Times New Roman"/>
    </w:rPr>
  </w:style>
  <w:style w:type="paragraph" w:customStyle="1" w:styleId="emready">
    <w:name w:val="emready"/>
    <w:basedOn w:val="Normal"/>
    <w:uiPriority w:val="99"/>
    <w:qFormat/>
    <w:rsid w:val="00F16BAF"/>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F16BA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16BAF"/>
    <w:rPr>
      <w:rFonts w:ascii="Georgia" w:eastAsia="Times New Roman" w:hAnsi="Georgia" w:cs="Times New Roman"/>
      <w:b/>
      <w:sz w:val="24"/>
      <w:u w:val="single"/>
    </w:rPr>
  </w:style>
  <w:style w:type="character" w:customStyle="1" w:styleId="CardHighlightChar">
    <w:name w:val="Card Highlight Char"/>
    <w:link w:val="CardHighlight"/>
    <w:locked/>
    <w:rsid w:val="00F16BA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16BAF"/>
    <w:pPr>
      <w:shd w:val="clear" w:color="auto" w:fill="66FFFF"/>
    </w:pPr>
    <w:rPr>
      <w:rFonts w:eastAsia="Calibri" w:cs="Calibri"/>
      <w:sz w:val="24"/>
      <w:u w:val="single"/>
    </w:rPr>
  </w:style>
  <w:style w:type="character" w:customStyle="1" w:styleId="BlockHeaderHiddenChar">
    <w:name w:val="Block Header Hidden Char"/>
    <w:link w:val="BlockHeaderHidden"/>
    <w:locked/>
    <w:rsid w:val="00F16BA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16BA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16BAF"/>
    <w:pPr>
      <w:spacing w:before="100" w:beforeAutospacing="1" w:after="100" w:afterAutospacing="1"/>
    </w:pPr>
    <w:rPr>
      <w:rFonts w:eastAsia="Times New Roman"/>
    </w:rPr>
  </w:style>
  <w:style w:type="paragraph" w:customStyle="1" w:styleId="norma">
    <w:name w:val="norma"/>
    <w:basedOn w:val="Heading3"/>
    <w:uiPriority w:val="99"/>
    <w:qFormat/>
    <w:rsid w:val="00F16BAF"/>
    <w:rPr>
      <w:rFonts w:eastAsia="MS Gothic" w:cs="Arial"/>
      <w:bCs w:val="0"/>
      <w:sz w:val="24"/>
    </w:rPr>
  </w:style>
  <w:style w:type="paragraph" w:customStyle="1" w:styleId="nromal">
    <w:name w:val="nromal"/>
    <w:basedOn w:val="Normal"/>
    <w:uiPriority w:val="99"/>
    <w:qFormat/>
    <w:rsid w:val="00F16BAF"/>
    <w:pPr>
      <w:keepNext/>
      <w:keepLines/>
      <w:spacing w:before="200"/>
      <w:outlineLvl w:val="3"/>
    </w:pPr>
    <w:rPr>
      <w:rFonts w:eastAsia="Times New Roman" w:cs="Cambria"/>
      <w:b/>
      <w:iCs/>
    </w:rPr>
  </w:style>
  <w:style w:type="paragraph" w:customStyle="1" w:styleId="natural">
    <w:name w:val="natural"/>
    <w:basedOn w:val="Normal"/>
    <w:uiPriority w:val="99"/>
    <w:qFormat/>
    <w:rsid w:val="00F16BAF"/>
    <w:pPr>
      <w:keepNext/>
      <w:keepLines/>
      <w:spacing w:before="200"/>
      <w:outlineLvl w:val="3"/>
    </w:pPr>
    <w:rPr>
      <w:rFonts w:eastAsia="Times New Roman"/>
      <w:b/>
      <w:iCs/>
    </w:rPr>
  </w:style>
  <w:style w:type="paragraph" w:customStyle="1" w:styleId="nroaml">
    <w:name w:val="nroaml"/>
    <w:basedOn w:val="Normal"/>
    <w:uiPriority w:val="99"/>
    <w:qFormat/>
    <w:rsid w:val="00F16BAF"/>
    <w:pPr>
      <w:keepNext/>
      <w:keepLines/>
      <w:spacing w:before="200"/>
      <w:outlineLvl w:val="3"/>
    </w:pPr>
    <w:rPr>
      <w:rFonts w:eastAsia="Times New Roman"/>
      <w:b/>
      <w:iCs/>
    </w:rPr>
  </w:style>
  <w:style w:type="paragraph" w:customStyle="1" w:styleId="noraml">
    <w:name w:val="noraml"/>
    <w:basedOn w:val="Normal"/>
    <w:uiPriority w:val="99"/>
    <w:qFormat/>
    <w:rsid w:val="00F16BAF"/>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F16BAF"/>
    <w:rPr>
      <w:rFonts w:ascii="Georgia" w:eastAsia="Calibri" w:hAnsi="Georgia"/>
      <w:sz w:val="16"/>
      <w:szCs w:val="16"/>
    </w:rPr>
  </w:style>
  <w:style w:type="paragraph" w:customStyle="1" w:styleId="SmallSizeParagraph">
    <w:name w:val="Small Size Paragraph"/>
    <w:basedOn w:val="Normal"/>
    <w:link w:val="SmallSizeParagraphChar"/>
    <w:qFormat/>
    <w:rsid w:val="00F16BA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16BA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16BAF"/>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F16BA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16BAF"/>
    <w:rPr>
      <w:rFonts w:ascii="Times New Roman" w:eastAsia="Times New Roman" w:hAnsi="Times New Roman" w:cs="Times New Roman"/>
      <w:strike/>
      <w:sz w:val="20"/>
    </w:rPr>
  </w:style>
  <w:style w:type="character" w:customStyle="1" w:styleId="CardT1Char">
    <w:name w:val="CardT1 Char"/>
    <w:link w:val="CardT1"/>
    <w:locked/>
    <w:rsid w:val="00F16BAF"/>
    <w:rPr>
      <w:rFonts w:ascii="Arial" w:eastAsia="Calibri" w:hAnsi="Arial" w:cs="Arial"/>
      <w:kern w:val="2"/>
      <w:sz w:val="14"/>
      <w:szCs w:val="14"/>
      <w:lang w:eastAsia="zh-TW"/>
    </w:rPr>
  </w:style>
  <w:style w:type="paragraph" w:customStyle="1" w:styleId="CardT1">
    <w:name w:val="CardT1"/>
    <w:basedOn w:val="Normal"/>
    <w:link w:val="CardT1Char"/>
    <w:qFormat/>
    <w:rsid w:val="00F16BA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16BA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16BA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16BAF"/>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F16BAF"/>
    <w:rPr>
      <w:rFonts w:eastAsia="MS Mincho"/>
      <w:b/>
      <w:u w:val="single"/>
    </w:rPr>
  </w:style>
  <w:style w:type="paragraph" w:customStyle="1" w:styleId="2909F619802848F09E01365C32F34654">
    <w:name w:val="2909F619802848F09E01365C32F34654"/>
    <w:uiPriority w:val="99"/>
    <w:qFormat/>
    <w:rsid w:val="00F16BA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16BAF"/>
    <w:rPr>
      <w:rFonts w:ascii="Georgia" w:eastAsia="Calibri" w:hAnsi="Georgia"/>
      <w:u w:val="single"/>
      <w:lang w:val="x-none" w:eastAsia="zh-CN"/>
    </w:rPr>
  </w:style>
  <w:style w:type="paragraph" w:customStyle="1" w:styleId="UnderlineS">
    <w:name w:val="Underline S"/>
    <w:basedOn w:val="Normal"/>
    <w:link w:val="UnderlineSChar"/>
    <w:qFormat/>
    <w:rsid w:val="00F16BA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F16BAF"/>
    <w:rPr>
      <w:rFonts w:ascii="Georgia" w:eastAsia="SimSun" w:hAnsi="Georgia"/>
      <w:sz w:val="12"/>
    </w:rPr>
  </w:style>
  <w:style w:type="paragraph" w:customStyle="1" w:styleId="Ununderlined">
    <w:name w:val="Ununderlined"/>
    <w:basedOn w:val="Normal"/>
    <w:link w:val="UnunderlinedChar"/>
    <w:qFormat/>
    <w:rsid w:val="00F16BAF"/>
    <w:rPr>
      <w:rFonts w:ascii="Georgia" w:eastAsia="SimSun" w:hAnsi="Georgia"/>
      <w:sz w:val="12"/>
    </w:rPr>
  </w:style>
  <w:style w:type="character" w:customStyle="1" w:styleId="HighlightingChar">
    <w:name w:val="Highlighting Char"/>
    <w:link w:val="Highlighting"/>
    <w:locked/>
    <w:rsid w:val="00F16BAF"/>
    <w:rPr>
      <w:rFonts w:ascii="Georgia" w:eastAsia="SimSun" w:hAnsi="Georgia"/>
      <w:u w:val="thick"/>
    </w:rPr>
  </w:style>
  <w:style w:type="paragraph" w:customStyle="1" w:styleId="Highlighting">
    <w:name w:val="Highlighting"/>
    <w:basedOn w:val="Normal"/>
    <w:link w:val="HighlightingChar"/>
    <w:autoRedefine/>
    <w:qFormat/>
    <w:rsid w:val="00F16BAF"/>
    <w:rPr>
      <w:rFonts w:ascii="Georgia" w:eastAsia="SimSun" w:hAnsi="Georgia"/>
      <w:sz w:val="24"/>
      <w:u w:val="thick"/>
    </w:rPr>
  </w:style>
  <w:style w:type="character" w:customStyle="1" w:styleId="CITEChar0">
    <w:name w:val="CITE Char"/>
    <w:link w:val="CITE"/>
    <w:locked/>
    <w:rsid w:val="00F16BA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16BAF"/>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F16BAF"/>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F16BA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16BA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16BA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16BA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16BAF"/>
    <w:rPr>
      <w:b/>
      <w:sz w:val="28"/>
    </w:rPr>
  </w:style>
  <w:style w:type="character" w:customStyle="1" w:styleId="SourcenameChar">
    <w:name w:val="Source name Char"/>
    <w:link w:val="Sourcename"/>
    <w:locked/>
    <w:rsid w:val="00F16BA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16BAF"/>
    <w:rPr>
      <w:b/>
      <w:bCs/>
      <w:sz w:val="20"/>
    </w:rPr>
  </w:style>
  <w:style w:type="character" w:customStyle="1" w:styleId="underlinedcardChar">
    <w:name w:val="underlined card Char"/>
    <w:link w:val="underlinedcard0"/>
    <w:locked/>
    <w:rsid w:val="00F16BA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16BAF"/>
    <w:rPr>
      <w:sz w:val="24"/>
      <w:u w:val="single"/>
    </w:rPr>
  </w:style>
  <w:style w:type="paragraph" w:customStyle="1" w:styleId="FullText">
    <w:name w:val="Full Text"/>
    <w:basedOn w:val="Normal"/>
    <w:uiPriority w:val="99"/>
    <w:qFormat/>
    <w:rsid w:val="00F16BAF"/>
    <w:rPr>
      <w:rFonts w:eastAsia="Times New Roman"/>
    </w:rPr>
  </w:style>
  <w:style w:type="character" w:customStyle="1" w:styleId="TextUnderlineChar">
    <w:name w:val="Text Underline Char"/>
    <w:link w:val="TextUnderline"/>
    <w:locked/>
    <w:rsid w:val="00F16BA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16BA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F16BA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16BA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16BA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16BA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F16BAF"/>
    <w:pPr>
      <w:spacing w:before="240"/>
      <w:outlineLvl w:val="2"/>
    </w:pPr>
    <w:rPr>
      <w:rFonts w:eastAsia="Times New Roman"/>
      <w:b/>
    </w:rPr>
  </w:style>
  <w:style w:type="character" w:customStyle="1" w:styleId="CiteCardChar">
    <w:name w:val="Cite_Card Char"/>
    <w:link w:val="CiteCard0"/>
    <w:locked/>
    <w:rsid w:val="00F16BAF"/>
    <w:rPr>
      <w:rFonts w:ascii="Times New Roman" w:eastAsia="Times New Roman" w:hAnsi="Times New Roman" w:cs="Arial"/>
      <w:bCs/>
      <w:sz w:val="20"/>
      <w:szCs w:val="20"/>
    </w:rPr>
  </w:style>
  <w:style w:type="paragraph" w:customStyle="1" w:styleId="CiteCard0">
    <w:name w:val="Cite_Card"/>
    <w:link w:val="CiteCardChar"/>
    <w:qFormat/>
    <w:rsid w:val="00F16BA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16BAF"/>
    <w:pPr>
      <w:widowControl w:val="0"/>
    </w:pPr>
    <w:rPr>
      <w:rFonts w:eastAsia="MS Mincho"/>
      <w:color w:val="auto"/>
    </w:rPr>
  </w:style>
  <w:style w:type="paragraph" w:customStyle="1" w:styleId="dropcap">
    <w:name w:val="dropcap"/>
    <w:basedOn w:val="Normal"/>
    <w:uiPriority w:val="99"/>
    <w:qFormat/>
    <w:rsid w:val="00F16BAF"/>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F16BAF"/>
    <w:rPr>
      <w:rFonts w:ascii="Georgia" w:eastAsia="Times New Roman" w:hAnsi="Georgia"/>
      <w:sz w:val="22"/>
      <w:u w:val="single"/>
    </w:rPr>
  </w:style>
  <w:style w:type="paragraph" w:customStyle="1" w:styleId="StyleStyle49pt6">
    <w:name w:val="Style Style4 + 9 pt6"/>
    <w:basedOn w:val="Style4"/>
    <w:link w:val="StyleStyle49pt6Char"/>
    <w:qFormat/>
    <w:rsid w:val="00F16BAF"/>
    <w:rPr>
      <w:rFonts w:ascii="Georgia" w:hAnsi="Georgia"/>
    </w:rPr>
  </w:style>
  <w:style w:type="character" w:customStyle="1" w:styleId="UnderlineCharCharCharCharChar">
    <w:name w:val="Underline Char Char Char Char Char"/>
    <w:link w:val="UnderlineCharCharCharChar"/>
    <w:locked/>
    <w:rsid w:val="00F16BA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16BA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16BA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16BA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16BA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16BAF"/>
    <w:rPr>
      <w:rFonts w:ascii="Georgia" w:hAnsi="Georgia" w:cs="Calibri"/>
      <w:b/>
      <w:bCs/>
      <w:sz w:val="24"/>
      <w:u w:val="single"/>
    </w:rPr>
  </w:style>
  <w:style w:type="character" w:customStyle="1" w:styleId="DebatenoramlChar">
    <w:name w:val="Debatenoraml Char"/>
    <w:link w:val="Debatenoraml"/>
    <w:locked/>
    <w:rsid w:val="00F16BAF"/>
    <w:rPr>
      <w:rFonts w:ascii="Times New Roman" w:hAnsi="Times New Roman" w:cs="Times New Roman"/>
    </w:rPr>
  </w:style>
  <w:style w:type="paragraph" w:customStyle="1" w:styleId="Debatenoraml">
    <w:name w:val="Debatenoraml"/>
    <w:basedOn w:val="NoSpacing"/>
    <w:link w:val="DebatenoramlChar"/>
    <w:qFormat/>
    <w:rsid w:val="00F16BAF"/>
    <w:pPr>
      <w:spacing w:line="240" w:lineRule="auto"/>
    </w:pPr>
    <w:rPr>
      <w:rFonts w:ascii="Times New Roman" w:hAnsi="Times New Roman" w:cs="Times New Roman"/>
    </w:rPr>
  </w:style>
  <w:style w:type="paragraph" w:customStyle="1" w:styleId="SynergyTag">
    <w:name w:val="SynergyTag"/>
    <w:basedOn w:val="Normal"/>
    <w:uiPriority w:val="99"/>
    <w:qFormat/>
    <w:rsid w:val="00F16BAF"/>
    <w:rPr>
      <w:rFonts w:eastAsia="Calibri"/>
      <w:b/>
    </w:rPr>
  </w:style>
  <w:style w:type="character" w:customStyle="1" w:styleId="QualsChar">
    <w:name w:val="Quals Char"/>
    <w:link w:val="Quals"/>
    <w:locked/>
    <w:rsid w:val="00F16BAF"/>
    <w:rPr>
      <w:rFonts w:ascii="Georgia" w:eastAsia="Calibri" w:hAnsi="Georgia"/>
      <w:sz w:val="18"/>
    </w:rPr>
  </w:style>
  <w:style w:type="paragraph" w:customStyle="1" w:styleId="Quals">
    <w:name w:val="Quals"/>
    <w:basedOn w:val="Normal"/>
    <w:link w:val="QualsChar"/>
    <w:qFormat/>
    <w:rsid w:val="00F16BAF"/>
    <w:rPr>
      <w:rFonts w:ascii="Georgia" w:eastAsia="Calibri" w:hAnsi="Georgia"/>
      <w:sz w:val="18"/>
    </w:rPr>
  </w:style>
  <w:style w:type="paragraph" w:customStyle="1" w:styleId="times">
    <w:name w:val="times"/>
    <w:basedOn w:val="Normal"/>
    <w:uiPriority w:val="99"/>
    <w:qFormat/>
    <w:rsid w:val="00F16BAF"/>
    <w:pPr>
      <w:spacing w:before="100" w:beforeAutospacing="1" w:after="100" w:afterAutospacing="1"/>
    </w:pPr>
    <w:rPr>
      <w:rFonts w:eastAsia="Times New Roman"/>
    </w:rPr>
  </w:style>
  <w:style w:type="paragraph" w:customStyle="1" w:styleId="BodyA">
    <w:name w:val="Body A"/>
    <w:uiPriority w:val="99"/>
    <w:qFormat/>
    <w:rsid w:val="00F16BAF"/>
    <w:rPr>
      <w:rFonts w:ascii="Helvetica" w:eastAsia="ヒラギノ角ゴ Pro W3" w:hAnsi="Helvetica" w:cs="Times New Roman"/>
      <w:color w:val="000000"/>
      <w:szCs w:val="20"/>
    </w:rPr>
  </w:style>
  <w:style w:type="character" w:customStyle="1" w:styleId="StarredChar">
    <w:name w:val="Starred Char"/>
    <w:link w:val="Starred"/>
    <w:locked/>
    <w:rsid w:val="00F16BAF"/>
    <w:rPr>
      <w:rFonts w:ascii="Georgia" w:eastAsia="Times New Roman" w:hAnsi="Georgia"/>
      <w:b/>
      <w:caps/>
      <w:szCs w:val="28"/>
      <w:u w:val="single"/>
    </w:rPr>
  </w:style>
  <w:style w:type="paragraph" w:customStyle="1" w:styleId="Starred">
    <w:name w:val="Starred"/>
    <w:basedOn w:val="Normal"/>
    <w:link w:val="StarredChar"/>
    <w:qFormat/>
    <w:rsid w:val="00F16BA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F16BAF"/>
    <w:rPr>
      <w:rFonts w:ascii="Georgia" w:eastAsia="Times New Roman" w:hAnsi="Georgia"/>
      <w:b/>
      <w:caps/>
      <w:szCs w:val="28"/>
      <w:u w:val="single"/>
    </w:rPr>
  </w:style>
  <w:style w:type="paragraph" w:customStyle="1" w:styleId="NotStarred">
    <w:name w:val="NotStarred"/>
    <w:basedOn w:val="Normal"/>
    <w:link w:val="NotStarredChar"/>
    <w:qFormat/>
    <w:rsid w:val="00F16BA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F16BA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16BA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16BAF"/>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F16BAF"/>
    <w:rPr>
      <w:rFonts w:ascii="Georgia" w:eastAsia="Calibri" w:hAnsi="Georgia"/>
      <w:b/>
    </w:rPr>
  </w:style>
  <w:style w:type="paragraph" w:customStyle="1" w:styleId="H4Tag">
    <w:name w:val="H4 (Tag)"/>
    <w:basedOn w:val="Normal"/>
    <w:link w:val="H4TagChar1"/>
    <w:qFormat/>
    <w:rsid w:val="00F16BAF"/>
    <w:rPr>
      <w:rFonts w:ascii="Georgia" w:eastAsia="Calibri" w:hAnsi="Georgia"/>
      <w:b/>
      <w:sz w:val="24"/>
    </w:rPr>
  </w:style>
  <w:style w:type="paragraph" w:customStyle="1" w:styleId="CM25">
    <w:name w:val="CM25"/>
    <w:basedOn w:val="Default"/>
    <w:next w:val="Default"/>
    <w:uiPriority w:val="99"/>
    <w:qFormat/>
    <w:rsid w:val="00F16BA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16BAF"/>
    <w:rPr>
      <w:rFonts w:ascii="Georgia" w:hAnsi="Georgia"/>
      <w:b/>
    </w:rPr>
  </w:style>
  <w:style w:type="paragraph" w:customStyle="1" w:styleId="Debate-CardTagandCite-F6">
    <w:name w:val="Debate- Card Tag and Cite- F6"/>
    <w:basedOn w:val="Normal"/>
    <w:link w:val="Debate-CardTagandCite-F6Char"/>
    <w:qFormat/>
    <w:rsid w:val="00F16BAF"/>
    <w:pPr>
      <w:contextualSpacing/>
    </w:pPr>
    <w:rPr>
      <w:rFonts w:ascii="Georgia" w:hAnsi="Georgia"/>
      <w:b/>
      <w:sz w:val="24"/>
    </w:rPr>
  </w:style>
  <w:style w:type="character" w:customStyle="1" w:styleId="CardtextChar4">
    <w:name w:val="Card text Char"/>
    <w:link w:val="Cardtext3"/>
    <w:locked/>
    <w:rsid w:val="00F16BAF"/>
    <w:rPr>
      <w:rFonts w:ascii="Arial Narrow" w:hAnsi="Arial Narrow"/>
      <w:u w:val="single"/>
    </w:rPr>
  </w:style>
  <w:style w:type="paragraph" w:customStyle="1" w:styleId="Cardtext3">
    <w:name w:val="Card text"/>
    <w:link w:val="CardtextChar4"/>
    <w:qFormat/>
    <w:rsid w:val="00F16BAF"/>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F16BAF"/>
    <w:rPr>
      <w:rFonts w:ascii="Georgia" w:eastAsia="Times New Roman" w:hAnsi="Georgia"/>
      <w:b/>
      <w:szCs w:val="28"/>
      <w:u w:val="single"/>
    </w:rPr>
  </w:style>
  <w:style w:type="paragraph" w:customStyle="1" w:styleId="NewHeading2">
    <w:name w:val="NewHeading2"/>
    <w:basedOn w:val="Normal"/>
    <w:link w:val="NewHeading2Char"/>
    <w:qFormat/>
    <w:rsid w:val="00F16BA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F16BAF"/>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F16BAF"/>
    <w:rPr>
      <w:rFonts w:eastAsia="Calibri"/>
    </w:rPr>
  </w:style>
  <w:style w:type="paragraph" w:customStyle="1" w:styleId="TagLine">
    <w:name w:val="Tag Line"/>
    <w:basedOn w:val="Normal"/>
    <w:next w:val="FullText"/>
    <w:uiPriority w:val="99"/>
    <w:qFormat/>
    <w:rsid w:val="00F16BAF"/>
    <w:rPr>
      <w:rFonts w:ascii="Arial Narrow" w:eastAsia="Times New Roman" w:hAnsi="Arial Narrow"/>
      <w:b/>
      <w:sz w:val="28"/>
    </w:rPr>
  </w:style>
  <w:style w:type="paragraph" w:customStyle="1" w:styleId="Card6pt">
    <w:name w:val="Card 6pt"/>
    <w:basedOn w:val="Normal"/>
    <w:uiPriority w:val="99"/>
    <w:qFormat/>
    <w:rsid w:val="00F16BAF"/>
    <w:pPr>
      <w:ind w:left="288" w:right="288"/>
    </w:pPr>
    <w:rPr>
      <w:rFonts w:ascii="Georgia" w:eastAsia="Calibri" w:hAnsi="Georgia"/>
      <w:color w:val="000000"/>
      <w:sz w:val="12"/>
      <w:szCs w:val="20"/>
    </w:rPr>
  </w:style>
  <w:style w:type="character" w:customStyle="1" w:styleId="FullCiteChar">
    <w:name w:val="Full Cite Char"/>
    <w:link w:val="FullCite"/>
    <w:locked/>
    <w:rsid w:val="00F16BAF"/>
    <w:rPr>
      <w:rFonts w:ascii="Garamond" w:eastAsia="Calibri" w:hAnsi="Garamond"/>
    </w:rPr>
  </w:style>
  <w:style w:type="paragraph" w:customStyle="1" w:styleId="FullCite">
    <w:name w:val="Full Cite"/>
    <w:basedOn w:val="Normal"/>
    <w:next w:val="Normal"/>
    <w:link w:val="FullCiteChar"/>
    <w:qFormat/>
    <w:rsid w:val="00F16BAF"/>
    <w:rPr>
      <w:rFonts w:ascii="Garamond" w:eastAsia="Calibri" w:hAnsi="Garamond"/>
      <w:sz w:val="24"/>
    </w:rPr>
  </w:style>
  <w:style w:type="character" w:customStyle="1" w:styleId="StyleCardStyleBlackUnderlineChar">
    <w:name w:val="Style Card Style + Black Underline Char"/>
    <w:link w:val="StyleCardStyleBlackUnderline"/>
    <w:locked/>
    <w:rsid w:val="00F16BA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16BA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F16BAF"/>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F16BAF"/>
    <w:rPr>
      <w:rFonts w:ascii="Century Gothic" w:eastAsia="Times New Roman" w:hAnsi="Century Gothic"/>
    </w:rPr>
  </w:style>
  <w:style w:type="character" w:customStyle="1" w:styleId="StylecardThickunderlineChar">
    <w:name w:val="Style card + Thick underline Char"/>
    <w:link w:val="StylecardThickunderline"/>
    <w:locked/>
    <w:rsid w:val="00F16BA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16BAF"/>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F16BA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16BAF"/>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F16BAF"/>
    <w:pPr>
      <w:spacing w:after="200" w:line="276" w:lineRule="auto"/>
    </w:pPr>
    <w:rPr>
      <w:rFonts w:eastAsia="Calibri"/>
      <w:color w:val="auto"/>
      <w:sz w:val="22"/>
    </w:rPr>
  </w:style>
  <w:style w:type="paragraph" w:customStyle="1" w:styleId="font-null">
    <w:name w:val="font-null"/>
    <w:basedOn w:val="Normal"/>
    <w:uiPriority w:val="99"/>
    <w:qFormat/>
    <w:rsid w:val="00F16BAF"/>
    <w:pPr>
      <w:spacing w:before="100" w:beforeAutospacing="1" w:after="100" w:afterAutospacing="1"/>
    </w:pPr>
    <w:rPr>
      <w:rFonts w:eastAsia="Times New Roman"/>
    </w:rPr>
  </w:style>
  <w:style w:type="paragraph" w:customStyle="1" w:styleId="rteindent1">
    <w:name w:val="rteindent1"/>
    <w:basedOn w:val="Normal"/>
    <w:uiPriority w:val="99"/>
    <w:qFormat/>
    <w:rsid w:val="00F16BAF"/>
    <w:pPr>
      <w:spacing w:before="100" w:beforeAutospacing="1" w:after="100" w:afterAutospacing="1"/>
    </w:pPr>
    <w:rPr>
      <w:rFonts w:eastAsia="Times New Roman"/>
    </w:rPr>
  </w:style>
  <w:style w:type="paragraph" w:customStyle="1" w:styleId="Pa12">
    <w:name w:val="Pa12"/>
    <w:basedOn w:val="Default"/>
    <w:next w:val="Default"/>
    <w:uiPriority w:val="99"/>
    <w:qFormat/>
    <w:rsid w:val="00F16BA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16BAF"/>
    <w:pPr>
      <w:spacing w:before="100" w:beforeAutospacing="1" w:after="100" w:afterAutospacing="1"/>
    </w:pPr>
    <w:rPr>
      <w:rFonts w:eastAsia="Times New Roman"/>
    </w:rPr>
  </w:style>
  <w:style w:type="paragraph" w:customStyle="1" w:styleId="featuretitle">
    <w:name w:val="feature_title"/>
    <w:basedOn w:val="Normal"/>
    <w:uiPriority w:val="99"/>
    <w:qFormat/>
    <w:rsid w:val="00F16BAF"/>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F16BAF"/>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F16BAF"/>
    <w:pPr>
      <w:spacing w:before="100" w:beforeAutospacing="1" w:after="100" w:afterAutospacing="1"/>
    </w:pPr>
    <w:rPr>
      <w:rFonts w:eastAsia="Times New Roman"/>
    </w:rPr>
  </w:style>
  <w:style w:type="paragraph" w:customStyle="1" w:styleId="class">
    <w:name w:val="class"/>
    <w:basedOn w:val="Normal"/>
    <w:uiPriority w:val="99"/>
    <w:qFormat/>
    <w:rsid w:val="00F16BAF"/>
    <w:pPr>
      <w:spacing w:before="100" w:beforeAutospacing="1" w:after="100" w:afterAutospacing="1"/>
    </w:pPr>
    <w:rPr>
      <w:rFonts w:eastAsia="Times New Roman"/>
    </w:rPr>
  </w:style>
  <w:style w:type="character" w:customStyle="1" w:styleId="blocktitleChar0">
    <w:name w:val="block title Char"/>
    <w:link w:val="blocktitle0"/>
    <w:locked/>
    <w:rsid w:val="00F16BAF"/>
    <w:rPr>
      <w:rFonts w:ascii="Calibri" w:eastAsia="Calibri" w:hAnsi="Calibri"/>
      <w:b/>
      <w:caps/>
      <w:sz w:val="28"/>
      <w:szCs w:val="28"/>
      <w:lang w:val="es-ES"/>
    </w:rPr>
  </w:style>
  <w:style w:type="paragraph" w:customStyle="1" w:styleId="Pa6">
    <w:name w:val="Pa6"/>
    <w:basedOn w:val="Normal"/>
    <w:next w:val="Normal"/>
    <w:uiPriority w:val="99"/>
    <w:qFormat/>
    <w:rsid w:val="00F16BAF"/>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F16BAF"/>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F16BAF"/>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F16BAF"/>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F16BAF"/>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F16BAF"/>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F16BA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16BAF"/>
    <w:rPr>
      <w:rFonts w:ascii="Georgia" w:eastAsia="SimSun" w:hAnsi="Georgia"/>
      <w:b/>
      <w:bCs/>
      <w:sz w:val="24"/>
    </w:rPr>
  </w:style>
  <w:style w:type="paragraph" w:customStyle="1" w:styleId="summary">
    <w:name w:val="summary"/>
    <w:basedOn w:val="Normal"/>
    <w:uiPriority w:val="99"/>
    <w:qFormat/>
    <w:rsid w:val="00F16BAF"/>
    <w:pPr>
      <w:spacing w:before="100" w:beforeAutospacing="1" w:after="100" w:afterAutospacing="1"/>
    </w:pPr>
    <w:rPr>
      <w:rFonts w:eastAsia="Times New Roman"/>
    </w:rPr>
  </w:style>
  <w:style w:type="paragraph" w:customStyle="1" w:styleId="Caption2">
    <w:name w:val="Caption2"/>
    <w:basedOn w:val="Normal"/>
    <w:uiPriority w:val="99"/>
    <w:qFormat/>
    <w:rsid w:val="00F16BAF"/>
    <w:pPr>
      <w:spacing w:before="100" w:beforeAutospacing="1" w:after="100" w:afterAutospacing="1"/>
    </w:pPr>
    <w:rPr>
      <w:rFonts w:eastAsia="Times New Roman"/>
    </w:rPr>
  </w:style>
  <w:style w:type="character" w:customStyle="1" w:styleId="MTDisplayEquationChar">
    <w:name w:val="MTDisplayEquation Char"/>
    <w:link w:val="MTDisplayEquation"/>
    <w:locked/>
    <w:rsid w:val="00F16BA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16BA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F16BAF"/>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F16BAF"/>
    <w:pPr>
      <w:ind w:left="288"/>
    </w:pPr>
    <w:rPr>
      <w:rFonts w:ascii="Garamond" w:eastAsia="Times New Roman" w:hAnsi="Garamond"/>
    </w:rPr>
  </w:style>
  <w:style w:type="paragraph" w:customStyle="1" w:styleId="AAAcard">
    <w:name w:val="AAAcard"/>
    <w:basedOn w:val="Normal"/>
    <w:uiPriority w:val="99"/>
    <w:qFormat/>
    <w:rsid w:val="00F16BAF"/>
    <w:pPr>
      <w:ind w:left="288" w:right="288"/>
    </w:pPr>
    <w:rPr>
      <w:rFonts w:eastAsia="Times New Roman"/>
    </w:rPr>
  </w:style>
  <w:style w:type="paragraph" w:customStyle="1" w:styleId="Caption3">
    <w:name w:val="Caption3"/>
    <w:basedOn w:val="Normal"/>
    <w:uiPriority w:val="99"/>
    <w:qFormat/>
    <w:rsid w:val="00F16BAF"/>
    <w:pPr>
      <w:spacing w:before="100" w:beforeAutospacing="1" w:after="100" w:afterAutospacing="1"/>
    </w:pPr>
    <w:rPr>
      <w:rFonts w:eastAsia="Times New Roman"/>
    </w:rPr>
  </w:style>
  <w:style w:type="paragraph" w:customStyle="1" w:styleId="body-12-5">
    <w:name w:val="body-12-5"/>
    <w:basedOn w:val="Normal"/>
    <w:uiPriority w:val="99"/>
    <w:qFormat/>
    <w:rsid w:val="00F16BAF"/>
    <w:pPr>
      <w:spacing w:before="100" w:beforeAutospacing="1" w:after="100" w:afterAutospacing="1"/>
    </w:pPr>
    <w:rPr>
      <w:rFonts w:eastAsia="Times New Roman"/>
    </w:rPr>
  </w:style>
  <w:style w:type="paragraph" w:customStyle="1" w:styleId="infuse">
    <w:name w:val="infuse"/>
    <w:basedOn w:val="Normal"/>
    <w:uiPriority w:val="99"/>
    <w:qFormat/>
    <w:rsid w:val="00F16BAF"/>
    <w:pPr>
      <w:spacing w:before="100" w:beforeAutospacing="1" w:after="100" w:afterAutospacing="1"/>
    </w:pPr>
    <w:rPr>
      <w:rFonts w:eastAsia="Times New Roman"/>
    </w:rPr>
  </w:style>
  <w:style w:type="paragraph" w:customStyle="1" w:styleId="fontreg">
    <w:name w:val="font_reg"/>
    <w:basedOn w:val="Normal"/>
    <w:uiPriority w:val="99"/>
    <w:qFormat/>
    <w:rsid w:val="00F16BAF"/>
    <w:pPr>
      <w:spacing w:before="100" w:beforeAutospacing="1" w:after="100" w:afterAutospacing="1"/>
    </w:pPr>
    <w:rPr>
      <w:rFonts w:eastAsia="Times New Roman"/>
    </w:rPr>
  </w:style>
  <w:style w:type="paragraph" w:customStyle="1" w:styleId="CITEF3">
    <w:name w:val="CITE F3"/>
    <w:uiPriority w:val="99"/>
    <w:qFormat/>
    <w:rsid w:val="00F16BA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16BA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16BA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16BA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16BAF"/>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F16BAF"/>
    <w:pPr>
      <w:ind w:left="144"/>
    </w:pPr>
    <w:rPr>
      <w:rFonts w:ascii="Cambria" w:eastAsia="Calibri" w:hAnsi="Cambria"/>
    </w:rPr>
  </w:style>
  <w:style w:type="paragraph" w:customStyle="1" w:styleId="FreeFormA">
    <w:name w:val="Free Form A"/>
    <w:autoRedefine/>
    <w:uiPriority w:val="99"/>
    <w:qFormat/>
    <w:rsid w:val="00F16BA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16BAF"/>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F16BA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16BAF"/>
    <w:rPr>
      <w:rFonts w:ascii="Times New Roman" w:eastAsia="Times New Roman" w:hAnsi="Times New Roman" w:cs="Times New Roman"/>
      <w:sz w:val="10"/>
    </w:rPr>
  </w:style>
  <w:style w:type="paragraph" w:customStyle="1" w:styleId="subheader">
    <w:name w:val="subheader"/>
    <w:basedOn w:val="Normal"/>
    <w:uiPriority w:val="99"/>
    <w:qFormat/>
    <w:rsid w:val="00F16BAF"/>
    <w:pPr>
      <w:spacing w:before="100" w:beforeAutospacing="1" w:after="100" w:afterAutospacing="1"/>
    </w:pPr>
    <w:rPr>
      <w:rFonts w:eastAsia="Times New Roman"/>
    </w:rPr>
  </w:style>
  <w:style w:type="paragraph" w:customStyle="1" w:styleId="firstletter">
    <w:name w:val="firstletter"/>
    <w:basedOn w:val="Normal"/>
    <w:uiPriority w:val="99"/>
    <w:qFormat/>
    <w:rsid w:val="00F16BAF"/>
    <w:pPr>
      <w:spacing w:before="100" w:beforeAutospacing="1" w:after="100" w:afterAutospacing="1"/>
    </w:pPr>
    <w:rPr>
      <w:rFonts w:eastAsia="Times New Roman"/>
    </w:rPr>
  </w:style>
  <w:style w:type="paragraph" w:customStyle="1" w:styleId="more">
    <w:name w:val="more"/>
    <w:basedOn w:val="Normal"/>
    <w:uiPriority w:val="99"/>
    <w:qFormat/>
    <w:rsid w:val="00F16BAF"/>
    <w:pPr>
      <w:spacing w:before="100" w:beforeAutospacing="1" w:after="100" w:afterAutospacing="1"/>
    </w:pPr>
    <w:rPr>
      <w:rFonts w:eastAsia="Times New Roman"/>
    </w:rPr>
  </w:style>
  <w:style w:type="paragraph" w:customStyle="1" w:styleId="story">
    <w:name w:val="story"/>
    <w:basedOn w:val="Normal"/>
    <w:uiPriority w:val="99"/>
    <w:qFormat/>
    <w:rsid w:val="00F16BAF"/>
    <w:pPr>
      <w:spacing w:before="100" w:beforeAutospacing="1" w:after="100" w:afterAutospacing="1"/>
    </w:pPr>
    <w:rPr>
      <w:rFonts w:eastAsia="Times New Roman"/>
    </w:rPr>
  </w:style>
  <w:style w:type="paragraph" w:customStyle="1" w:styleId="H1numbered">
    <w:name w:val="H1 numbered"/>
    <w:basedOn w:val="Normal"/>
    <w:uiPriority w:val="99"/>
    <w:qFormat/>
    <w:rsid w:val="00F16BAF"/>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16BAF"/>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16BAF"/>
    <w:pPr>
      <w:spacing w:before="100" w:beforeAutospacing="1" w:after="100" w:afterAutospacing="1"/>
    </w:pPr>
    <w:rPr>
      <w:rFonts w:eastAsia="Times New Roman"/>
    </w:rPr>
  </w:style>
  <w:style w:type="paragraph" w:customStyle="1" w:styleId="image-caption">
    <w:name w:val="image-caption"/>
    <w:basedOn w:val="Normal"/>
    <w:uiPriority w:val="99"/>
    <w:qFormat/>
    <w:rsid w:val="00F16BAF"/>
    <w:pPr>
      <w:spacing w:before="100" w:beforeAutospacing="1" w:after="100" w:afterAutospacing="1"/>
    </w:pPr>
    <w:rPr>
      <w:rFonts w:eastAsia="Times New Roman"/>
    </w:rPr>
  </w:style>
  <w:style w:type="paragraph" w:customStyle="1" w:styleId="imagecontain">
    <w:name w:val="imagecontain"/>
    <w:basedOn w:val="Normal"/>
    <w:uiPriority w:val="99"/>
    <w:qFormat/>
    <w:rsid w:val="00F16BAF"/>
    <w:pPr>
      <w:spacing w:before="100" w:beforeAutospacing="1" w:after="100" w:afterAutospacing="1"/>
    </w:pPr>
    <w:rPr>
      <w:rFonts w:eastAsia="Times New Roman"/>
    </w:rPr>
  </w:style>
  <w:style w:type="paragraph" w:customStyle="1" w:styleId="CM62">
    <w:name w:val="CM62"/>
    <w:basedOn w:val="Normal"/>
    <w:next w:val="Normal"/>
    <w:uiPriority w:val="99"/>
    <w:qFormat/>
    <w:rsid w:val="00F16BAF"/>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F16BAF"/>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F16BAF"/>
    <w:pPr>
      <w:widowControl w:val="0"/>
      <w:spacing w:after="63"/>
    </w:pPr>
    <w:rPr>
      <w:rFonts w:ascii="Arial" w:hAnsi="Arial"/>
      <w:color w:val="auto"/>
    </w:rPr>
  </w:style>
  <w:style w:type="paragraph" w:customStyle="1" w:styleId="CM35">
    <w:name w:val="CM35"/>
    <w:basedOn w:val="Default"/>
    <w:next w:val="Default"/>
    <w:uiPriority w:val="99"/>
    <w:qFormat/>
    <w:rsid w:val="00F16BA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16BA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16BA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16BA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16BA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16BAF"/>
    <w:rPr>
      <w:rFonts w:ascii="Georgia" w:eastAsia="Times New Roman" w:hAnsi="Georgia"/>
      <w:lang w:val="x-none" w:eastAsia="x-none"/>
    </w:rPr>
  </w:style>
  <w:style w:type="character" w:customStyle="1" w:styleId="StyleCards11ptUnderlineChar">
    <w:name w:val="Style Cards + 11 pt Underline Char"/>
    <w:link w:val="StyleCards11ptUnderline"/>
    <w:locked/>
    <w:rsid w:val="00F16BA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16BAF"/>
    <w:rPr>
      <w:rFonts w:ascii="Georgia" w:eastAsia="Times New Roman" w:hAnsi="Georgia"/>
      <w:szCs w:val="20"/>
      <w:u w:val="single"/>
      <w:lang w:val="x-none" w:eastAsia="x-none"/>
    </w:rPr>
  </w:style>
  <w:style w:type="character" w:customStyle="1" w:styleId="StyleCards11ptBoldUnderlineChar">
    <w:name w:val="Style Cards + 11 pt Bold Underline Char"/>
    <w:link w:val="StyleCards11ptBoldUnderline"/>
    <w:locked/>
    <w:rsid w:val="00F16BA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16BAF"/>
    <w:rPr>
      <w:rFonts w:ascii="Georgia" w:eastAsia="Times New Roman" w:hAnsi="Georgia"/>
      <w:b/>
      <w:bCs/>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16BA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16BAF"/>
    <w:pPr>
      <w:pBdr>
        <w:top w:val="single" w:sz="4" w:space="0" w:color="auto"/>
        <w:left w:val="single" w:sz="4" w:space="0" w:color="auto"/>
        <w:bottom w:val="single" w:sz="4" w:space="0" w:color="auto"/>
        <w:right w:val="single" w:sz="4" w:space="0" w:color="auto"/>
      </w:pBdr>
    </w:pPr>
    <w:rPr>
      <w:rFonts w:ascii="Georgia" w:eastAsia="Times New Roman" w:hAnsi="Georgia"/>
      <w:b/>
      <w:bCs/>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F16BA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16BAF"/>
    <w:rPr>
      <w:rFonts w:ascii="Georgia" w:hAnsi="Georgia"/>
      <w:sz w:val="24"/>
      <w:lang w:val="x-none" w:eastAsia="x-none"/>
    </w:rPr>
  </w:style>
  <w:style w:type="character" w:customStyle="1" w:styleId="NormalFontChar">
    <w:name w:val="Normal Font Char"/>
    <w:link w:val="NormalFont"/>
    <w:locked/>
    <w:rsid w:val="00F16BAF"/>
    <w:rPr>
      <w:rFonts w:ascii="Times New Roman" w:eastAsia="Times New Roman" w:hAnsi="Times New Roman" w:cs="Times New Roman"/>
      <w:sz w:val="20"/>
      <w:szCs w:val="20"/>
    </w:rPr>
  </w:style>
  <w:style w:type="paragraph" w:customStyle="1" w:styleId="NormalFont">
    <w:name w:val="Normal Font"/>
    <w:link w:val="NormalFontChar"/>
    <w:qFormat/>
    <w:rsid w:val="00F16BAF"/>
    <w:rPr>
      <w:rFonts w:ascii="Times New Roman" w:eastAsia="Times New Roman" w:hAnsi="Times New Roman" w:cs="Times New Roman"/>
      <w:sz w:val="20"/>
      <w:szCs w:val="20"/>
    </w:rPr>
  </w:style>
  <w:style w:type="paragraph" w:customStyle="1" w:styleId="StyleSmall11pt">
    <w:name w:val="Style Small + 11 pt"/>
    <w:uiPriority w:val="99"/>
    <w:qFormat/>
    <w:rsid w:val="00F16BA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16BA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16BAF"/>
    <w:rPr>
      <w:u w:val="single"/>
      <w:lang w:val="x-none" w:eastAsia="x-none"/>
    </w:rPr>
  </w:style>
  <w:style w:type="character" w:customStyle="1" w:styleId="StyleNormalFont11ptBoldUnderlineChar">
    <w:name w:val="Style Normal Font + 11 pt Bold Underline Char"/>
    <w:link w:val="StyleNormalFont11ptBoldUnderline"/>
    <w:locked/>
    <w:rsid w:val="00F16BA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16BAF"/>
    <w:rPr>
      <w:b/>
      <w:bCs/>
      <w:u w:val="single"/>
      <w:lang w:val="x-none" w:eastAsia="x-none"/>
    </w:rPr>
  </w:style>
  <w:style w:type="paragraph" w:customStyle="1" w:styleId="Smallfont0">
    <w:name w:val="Smallfont"/>
    <w:basedOn w:val="Normal"/>
    <w:uiPriority w:val="99"/>
    <w:qFormat/>
    <w:rsid w:val="00F16BAF"/>
    <w:rPr>
      <w:rFonts w:eastAsia="Times New Roman"/>
      <w:sz w:val="15"/>
    </w:rPr>
  </w:style>
  <w:style w:type="paragraph" w:customStyle="1" w:styleId="formatvorlage2">
    <w:name w:val="formatvorlage2"/>
    <w:basedOn w:val="Normal"/>
    <w:uiPriority w:val="99"/>
    <w:qFormat/>
    <w:rsid w:val="00F16BAF"/>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F16BA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16BAF"/>
    <w:pPr>
      <w:pBdr>
        <w:bottom w:val="none" w:sz="0" w:space="0" w:color="auto"/>
      </w:pBdr>
      <w:spacing w:after="0" w:line="259" w:lineRule="auto"/>
      <w:contextualSpacing w:val="0"/>
      <w:jc w:val="center"/>
    </w:pPr>
    <w:rPr>
      <w:rFonts w:ascii="Georgia" w:eastAsia="Times New Roman" w:hAnsi="Georgia"/>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F16BA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16BAF"/>
    <w:pPr>
      <w:pBdr>
        <w:bottom w:val="none" w:sz="0" w:space="0" w:color="auto"/>
      </w:pBdr>
      <w:spacing w:after="0" w:line="259" w:lineRule="auto"/>
      <w:contextualSpacing w:val="0"/>
      <w:jc w:val="center"/>
    </w:pPr>
    <w:rPr>
      <w:rFonts w:ascii="Georgia" w:eastAsia="Times New Roman" w:hAnsi="Georgia"/>
      <w:bCs w:val="0"/>
      <w:spacing w:val="0"/>
      <w:sz w:val="20"/>
      <w:lang w:val="x-none" w:eastAsia="x-none"/>
    </w:rPr>
  </w:style>
  <w:style w:type="character" w:customStyle="1" w:styleId="HotRouteCharCharCharCharCharChar">
    <w:name w:val="Hot Route! Char Char Char Char Char Char"/>
    <w:link w:val="HotRouteCharCharCharCharChar"/>
    <w:locked/>
    <w:rsid w:val="00F16BA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16BAF"/>
    <w:pPr>
      <w:ind w:left="144"/>
    </w:pPr>
    <w:rPr>
      <w:rFonts w:ascii="Georgia" w:eastAsia="Times New Roman" w:hAnsi="Georgia"/>
      <w:sz w:val="24"/>
      <w:lang w:val="x-none" w:eastAsia="x-none"/>
    </w:rPr>
  </w:style>
  <w:style w:type="paragraph" w:customStyle="1" w:styleId="deck">
    <w:name w:val="deck"/>
    <w:basedOn w:val="Normal"/>
    <w:uiPriority w:val="99"/>
    <w:qFormat/>
    <w:rsid w:val="00F16BAF"/>
    <w:pPr>
      <w:spacing w:before="100" w:beforeAutospacing="1" w:after="100" w:afterAutospacing="1"/>
    </w:pPr>
    <w:rPr>
      <w:rFonts w:eastAsia="Times New Roman"/>
    </w:rPr>
  </w:style>
  <w:style w:type="paragraph" w:customStyle="1" w:styleId="i1">
    <w:name w:val="i1"/>
    <w:basedOn w:val="Normal"/>
    <w:uiPriority w:val="99"/>
    <w:qFormat/>
    <w:rsid w:val="00F16BAF"/>
    <w:pPr>
      <w:spacing w:before="100" w:beforeAutospacing="1" w:after="100" w:afterAutospacing="1"/>
    </w:pPr>
    <w:rPr>
      <w:rFonts w:eastAsia="Times New Roman"/>
    </w:rPr>
  </w:style>
  <w:style w:type="paragraph" w:customStyle="1" w:styleId="question">
    <w:name w:val="question"/>
    <w:basedOn w:val="Normal"/>
    <w:uiPriority w:val="99"/>
    <w:qFormat/>
    <w:rsid w:val="00F16BAF"/>
    <w:pPr>
      <w:spacing w:before="100" w:beforeAutospacing="1" w:after="100" w:afterAutospacing="1"/>
    </w:pPr>
    <w:rPr>
      <w:rFonts w:eastAsia="Times New Roman"/>
    </w:rPr>
  </w:style>
  <w:style w:type="paragraph" w:customStyle="1" w:styleId="bodycopy">
    <w:name w:val="bodycopy"/>
    <w:basedOn w:val="Normal"/>
    <w:uiPriority w:val="99"/>
    <w:qFormat/>
    <w:rsid w:val="00F16BAF"/>
    <w:pPr>
      <w:spacing w:before="100" w:beforeAutospacing="1" w:after="100" w:afterAutospacing="1"/>
    </w:pPr>
    <w:rPr>
      <w:rFonts w:eastAsia="Times New Roman"/>
    </w:rPr>
  </w:style>
  <w:style w:type="paragraph" w:customStyle="1" w:styleId="Fifth">
    <w:name w:val="Fifth"/>
    <w:basedOn w:val="Normal"/>
    <w:link w:val="FifthChar"/>
    <w:uiPriority w:val="99"/>
    <w:qFormat/>
    <w:rsid w:val="00F16BAF"/>
    <w:rPr>
      <w:rFonts w:eastAsia="Calibri"/>
    </w:rPr>
  </w:style>
  <w:style w:type="paragraph" w:customStyle="1" w:styleId="NoteLevel22">
    <w:name w:val="Note Level 22"/>
    <w:basedOn w:val="Normal"/>
    <w:next w:val="Normal"/>
    <w:uiPriority w:val="99"/>
    <w:qFormat/>
    <w:rsid w:val="00F16BAF"/>
    <w:pPr>
      <w:keepNext/>
      <w:ind w:left="288" w:right="288"/>
    </w:pPr>
    <w:rPr>
      <w:rFonts w:ascii="Georgia" w:eastAsia="MS Gothic" w:hAnsi="Georgia"/>
      <w:szCs w:val="20"/>
    </w:rPr>
  </w:style>
  <w:style w:type="paragraph" w:customStyle="1" w:styleId="wp-caption-text">
    <w:name w:val="wp-caption-text"/>
    <w:basedOn w:val="Normal"/>
    <w:uiPriority w:val="99"/>
    <w:qFormat/>
    <w:rsid w:val="00F16BAF"/>
    <w:pPr>
      <w:spacing w:before="100" w:beforeAutospacing="1" w:after="100" w:afterAutospacing="1"/>
    </w:pPr>
    <w:rPr>
      <w:rFonts w:eastAsia="Times New Roman"/>
    </w:rPr>
  </w:style>
  <w:style w:type="paragraph" w:customStyle="1" w:styleId="svarticle">
    <w:name w:val="svarticle"/>
    <w:basedOn w:val="Normal"/>
    <w:uiPriority w:val="99"/>
    <w:qFormat/>
    <w:rsid w:val="00F16BAF"/>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F16BAF"/>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F16BAF"/>
    <w:pPr>
      <w:spacing w:before="100" w:beforeAutospacing="1" w:after="100" w:afterAutospacing="1"/>
    </w:pPr>
  </w:style>
  <w:style w:type="paragraph" w:customStyle="1" w:styleId="description">
    <w:name w:val="description"/>
    <w:basedOn w:val="Normal"/>
    <w:uiPriority w:val="99"/>
    <w:qFormat/>
    <w:rsid w:val="00F16BAF"/>
    <w:pPr>
      <w:spacing w:before="100" w:beforeAutospacing="1" w:after="100" w:afterAutospacing="1"/>
    </w:pPr>
  </w:style>
  <w:style w:type="paragraph" w:customStyle="1" w:styleId="graf">
    <w:name w:val="graf"/>
    <w:basedOn w:val="Normal"/>
    <w:uiPriority w:val="99"/>
    <w:qFormat/>
    <w:rsid w:val="00F16BAF"/>
    <w:pPr>
      <w:spacing w:before="100" w:beforeAutospacing="1" w:after="100" w:afterAutospacing="1"/>
    </w:pPr>
  </w:style>
  <w:style w:type="paragraph" w:customStyle="1" w:styleId="column">
    <w:name w:val="column"/>
    <w:basedOn w:val="Normal"/>
    <w:uiPriority w:val="99"/>
    <w:qFormat/>
    <w:rsid w:val="00F16BAF"/>
    <w:pPr>
      <w:spacing w:before="100" w:beforeAutospacing="1" w:after="100" w:afterAutospacing="1"/>
    </w:pPr>
  </w:style>
  <w:style w:type="paragraph" w:customStyle="1" w:styleId="recirc-container">
    <w:name w:val="recirc-container"/>
    <w:basedOn w:val="Normal"/>
    <w:uiPriority w:val="99"/>
    <w:qFormat/>
    <w:rsid w:val="00F16BAF"/>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F16BAF"/>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F16BAF"/>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F16BAF"/>
    <w:pPr>
      <w:spacing w:before="100" w:beforeAutospacing="1" w:after="100" w:afterAutospacing="1"/>
    </w:pPr>
    <w:rPr>
      <w:rFonts w:ascii="Times New Roman" w:hAnsi="Times New Roman" w:cs="Times New Roman"/>
    </w:rPr>
  </w:style>
  <w:style w:type="character" w:styleId="SubtleEmphasis">
    <w:name w:val="Subtle Emphasis"/>
    <w:uiPriority w:val="19"/>
    <w:qFormat/>
    <w:rsid w:val="00F16BAF"/>
    <w:rPr>
      <w:rFonts w:ascii="Georgia" w:hAnsi="Georgia" w:hint="default"/>
      <w:i/>
      <w:iCs/>
      <w:color w:val="808080"/>
    </w:rPr>
  </w:style>
  <w:style w:type="character" w:customStyle="1" w:styleId="cardchar00">
    <w:name w:val="cardchar0"/>
    <w:basedOn w:val="DefaultParagraphFont"/>
    <w:rsid w:val="00F16BAF"/>
  </w:style>
  <w:style w:type="character" w:customStyle="1" w:styleId="UnderlineNon-bold">
    <w:name w:val="Underline Non - bold"/>
    <w:rsid w:val="00F16BA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16BAF"/>
  </w:style>
  <w:style w:type="character" w:customStyle="1" w:styleId="StyleHeading4UnderlinedsmalltextGaramondChar">
    <w:name w:val="Style Heading 4Underlinedsmall text + Garamond Char"/>
    <w:link w:val="StyleHeading4UnderlinedsmalltextGaramond"/>
    <w:locked/>
    <w:rsid w:val="00F16BAF"/>
    <w:rPr>
      <w:rFonts w:ascii="Calibri" w:hAnsi="Calibri"/>
      <w:sz w:val="22"/>
    </w:rPr>
  </w:style>
  <w:style w:type="character" w:customStyle="1" w:styleId="Heading5Char2">
    <w:name w:val="Heading 5 Char2"/>
    <w:rsid w:val="00F16BA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16BAF"/>
    <w:rPr>
      <w:rFonts w:ascii="Arial" w:hAnsi="Arial" w:cs="Arial"/>
      <w:vanish/>
      <w:sz w:val="16"/>
      <w:szCs w:val="16"/>
    </w:rPr>
  </w:style>
  <w:style w:type="paragraph" w:styleId="z-TopofForm">
    <w:name w:val="HTML Top of Form"/>
    <w:basedOn w:val="Normal"/>
    <w:next w:val="Normal"/>
    <w:link w:val="z-TopofFormChar"/>
    <w:hidden/>
    <w:uiPriority w:val="99"/>
    <w:unhideWhenUsed/>
    <w:rsid w:val="00F16BA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16BAF"/>
    <w:rPr>
      <w:rFonts w:ascii="Arial" w:hAnsi="Arial" w:cs="Arial"/>
      <w:vanish/>
      <w:sz w:val="16"/>
      <w:szCs w:val="16"/>
    </w:rPr>
  </w:style>
  <w:style w:type="character" w:customStyle="1" w:styleId="z-BottomofFormChar">
    <w:name w:val="z-Bottom of Form Char"/>
    <w:basedOn w:val="DefaultParagraphFont"/>
    <w:link w:val="z-BottomofForm"/>
    <w:uiPriority w:val="99"/>
    <w:rsid w:val="00F16BA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16BA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16BAF"/>
    <w:rPr>
      <w:rFonts w:ascii="Arial" w:hAnsi="Arial" w:cs="Arial"/>
      <w:vanish/>
      <w:sz w:val="16"/>
      <w:szCs w:val="16"/>
    </w:rPr>
  </w:style>
  <w:style w:type="character" w:customStyle="1" w:styleId="Style2CharChar">
    <w:name w:val="Style2 Char Char"/>
    <w:rsid w:val="00F16BAF"/>
    <w:rPr>
      <w:u w:val="thick"/>
      <w:lang w:val="en-US" w:eastAsia="en-US" w:bidi="ar-SA"/>
    </w:rPr>
  </w:style>
  <w:style w:type="character" w:customStyle="1" w:styleId="authordate1">
    <w:name w:val="authordate"/>
    <w:rsid w:val="00F16BAF"/>
  </w:style>
  <w:style w:type="character" w:customStyle="1" w:styleId="underline0">
    <w:name w:val="%underline"/>
    <w:qFormat/>
    <w:rsid w:val="00F16BAF"/>
    <w:rPr>
      <w:rFonts w:ascii="Times New Roman" w:hAnsi="Times New Roman" w:cs="Times New Roman" w:hint="default"/>
      <w:strike w:val="0"/>
      <w:dstrike w:val="0"/>
      <w:sz w:val="16"/>
      <w:u w:val="none"/>
      <w:effect w:val="none"/>
    </w:rPr>
  </w:style>
  <w:style w:type="character" w:customStyle="1" w:styleId="AUNDERLINE0">
    <w:name w:val="AUNDERLINE"/>
    <w:qFormat/>
    <w:rsid w:val="00F16BAF"/>
    <w:rPr>
      <w:rFonts w:ascii="Times New Roman" w:hAnsi="Times New Roman" w:cs="Times New Roman" w:hint="default"/>
      <w:sz w:val="20"/>
      <w:u w:val="single"/>
    </w:rPr>
  </w:style>
  <w:style w:type="character" w:customStyle="1" w:styleId="UnderlinedCharChar">
    <w:name w:val="Underlined Char Char"/>
    <w:rsid w:val="00F16BAF"/>
    <w:rPr>
      <w:rFonts w:ascii="Garamond" w:hAnsi="Garamond" w:hint="default"/>
      <w:szCs w:val="28"/>
      <w:u w:val="single"/>
      <w:lang w:val="en-US" w:eastAsia="en-US" w:bidi="ar-SA"/>
    </w:rPr>
  </w:style>
  <w:style w:type="character" w:customStyle="1" w:styleId="slug-doi">
    <w:name w:val="slug-doi"/>
    <w:basedOn w:val="DefaultParagraphFont"/>
    <w:rsid w:val="00F16BAF"/>
  </w:style>
  <w:style w:type="character" w:customStyle="1" w:styleId="af">
    <w:name w:val="af"/>
    <w:basedOn w:val="DefaultParagraphFont"/>
    <w:rsid w:val="00F16BAF"/>
  </w:style>
  <w:style w:type="character" w:customStyle="1" w:styleId="ab">
    <w:name w:val="ab"/>
    <w:basedOn w:val="DefaultParagraphFont"/>
    <w:rsid w:val="00F16BAF"/>
  </w:style>
  <w:style w:type="character" w:customStyle="1" w:styleId="em">
    <w:name w:val="em"/>
    <w:basedOn w:val="DefaultParagraphFont"/>
    <w:rsid w:val="00F16BAF"/>
  </w:style>
  <w:style w:type="character" w:customStyle="1" w:styleId="au">
    <w:name w:val="au"/>
    <w:basedOn w:val="DefaultParagraphFont"/>
    <w:rsid w:val="00F16BAF"/>
  </w:style>
  <w:style w:type="character" w:customStyle="1" w:styleId="ti">
    <w:name w:val="ti"/>
    <w:basedOn w:val="DefaultParagraphFont"/>
    <w:rsid w:val="00F16BAF"/>
  </w:style>
  <w:style w:type="character" w:customStyle="1" w:styleId="subheadblue">
    <w:name w:val="subhead_blue"/>
    <w:basedOn w:val="DefaultParagraphFont"/>
    <w:rsid w:val="00F16BAF"/>
  </w:style>
  <w:style w:type="character" w:customStyle="1" w:styleId="affiliation">
    <w:name w:val="affiliation"/>
    <w:basedOn w:val="DefaultParagraphFont"/>
    <w:rsid w:val="00F16BAF"/>
  </w:style>
  <w:style w:type="character" w:customStyle="1" w:styleId="slug-doi-wrapper">
    <w:name w:val="slug-doi-wrapper"/>
    <w:basedOn w:val="DefaultParagraphFont"/>
    <w:rsid w:val="00F16BAF"/>
  </w:style>
  <w:style w:type="character" w:customStyle="1" w:styleId="slug-metadata-noteahead-of-print">
    <w:name w:val="slug-metadata-note ahead-of-print"/>
    <w:basedOn w:val="DefaultParagraphFont"/>
    <w:rsid w:val="00F16BAF"/>
  </w:style>
  <w:style w:type="character" w:customStyle="1" w:styleId="slug-ahead-of-print-date">
    <w:name w:val="slug-ahead-of-print-date"/>
    <w:basedOn w:val="DefaultParagraphFont"/>
    <w:rsid w:val="00F16BAF"/>
  </w:style>
  <w:style w:type="character" w:customStyle="1" w:styleId="medium-bold">
    <w:name w:val="medium-bold"/>
    <w:basedOn w:val="DefaultParagraphFont"/>
    <w:rsid w:val="00F16BAF"/>
  </w:style>
  <w:style w:type="character" w:customStyle="1" w:styleId="updated-short-citation">
    <w:name w:val="updated-short-citation"/>
    <w:basedOn w:val="DefaultParagraphFont"/>
    <w:rsid w:val="00F16BAF"/>
  </w:style>
  <w:style w:type="character" w:customStyle="1" w:styleId="goohl0">
    <w:name w:val="goohl0"/>
    <w:basedOn w:val="DefaultParagraphFont"/>
    <w:rsid w:val="00F16BAF"/>
  </w:style>
  <w:style w:type="character" w:customStyle="1" w:styleId="CharChar6">
    <w:name w:val="Char Char6"/>
    <w:rsid w:val="00F16BAF"/>
    <w:rPr>
      <w:rFonts w:ascii="Arial" w:hAnsi="Arial" w:cs="Arial" w:hint="default"/>
      <w:bCs/>
      <w:sz w:val="16"/>
      <w:szCs w:val="26"/>
      <w:lang w:val="en-US" w:eastAsia="en-US" w:bidi="ar-SA"/>
    </w:rPr>
  </w:style>
  <w:style w:type="character" w:customStyle="1" w:styleId="TagCharChar1">
    <w:name w:val="Tag Char Char1"/>
    <w:rsid w:val="00F16BAF"/>
    <w:rPr>
      <w:b/>
      <w:bCs w:val="0"/>
      <w:sz w:val="24"/>
      <w:szCs w:val="24"/>
      <w:lang w:val="en-US" w:eastAsia="en-US" w:bidi="ar-SA"/>
    </w:rPr>
  </w:style>
  <w:style w:type="character" w:customStyle="1" w:styleId="12TimesNewRoman">
    <w:name w:val="12 Times New Roman"/>
    <w:rsid w:val="00F16BA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16BA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16BAF"/>
    <w:rPr>
      <w:rFonts w:ascii="Times New Roman" w:hAnsi="Times New Roman" w:cs="Times New Roman" w:hint="default"/>
      <w:strike w:val="0"/>
      <w:dstrike w:val="0"/>
      <w:sz w:val="14"/>
      <w:u w:val="none"/>
      <w:effect w:val="none"/>
    </w:rPr>
  </w:style>
  <w:style w:type="character" w:customStyle="1" w:styleId="F8-UnderlineBold">
    <w:name w:val="F8 - Underline/Bold"/>
    <w:rsid w:val="00F16BAF"/>
    <w:rPr>
      <w:rFonts w:ascii="Times New Roman" w:hAnsi="Times New Roman" w:cs="Times New Roman" w:hint="default"/>
      <w:b/>
      <w:bCs w:val="0"/>
      <w:sz w:val="20"/>
      <w:u w:val="single"/>
    </w:rPr>
  </w:style>
  <w:style w:type="character" w:customStyle="1" w:styleId="F7-SmallFont">
    <w:name w:val="F7 - Small Font"/>
    <w:rsid w:val="00F16BAF"/>
    <w:rPr>
      <w:rFonts w:ascii="Times New Roman" w:hAnsi="Times New Roman" w:cs="Times New Roman" w:hint="default"/>
      <w:sz w:val="14"/>
    </w:rPr>
  </w:style>
  <w:style w:type="character" w:customStyle="1" w:styleId="Brief-Bold">
    <w:name w:val="Brief - Bold"/>
    <w:rsid w:val="00F16BAF"/>
    <w:rPr>
      <w:rFonts w:ascii="Times New Roman" w:hAnsi="Times New Roman" w:cs="Times New Roman" w:hint="default"/>
      <w:b/>
      <w:bCs w:val="0"/>
    </w:rPr>
  </w:style>
  <w:style w:type="character" w:customStyle="1" w:styleId="Card-Underline">
    <w:name w:val="Card - Underline"/>
    <w:rsid w:val="00F16BAF"/>
    <w:rPr>
      <w:rFonts w:ascii="Times New Roman" w:hAnsi="Times New Roman" w:cs="Times New Roman" w:hint="default"/>
      <w:u w:val="single"/>
    </w:rPr>
  </w:style>
  <w:style w:type="character" w:customStyle="1" w:styleId="beriefunderline">
    <w:name w:val="berief = underline"/>
    <w:rsid w:val="00F16BAF"/>
    <w:rPr>
      <w:rFonts w:ascii="Times New Roman" w:eastAsia="Times New Roman" w:hAnsi="Times New Roman" w:cs="Times New Roman" w:hint="default"/>
      <w:sz w:val="20"/>
      <w:u w:val="single"/>
    </w:rPr>
  </w:style>
  <w:style w:type="character" w:customStyle="1" w:styleId="BoldText10pt">
    <w:name w:val="Bold Text 10 pt"/>
    <w:rsid w:val="00F16BA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F16BAF"/>
    <w:rPr>
      <w:i/>
      <w:iCs w:val="0"/>
    </w:rPr>
  </w:style>
  <w:style w:type="character" w:customStyle="1" w:styleId="eoeaheader">
    <w:name w:val="eoea_header"/>
    <w:basedOn w:val="DefaultParagraphFont"/>
    <w:rsid w:val="00F16BAF"/>
  </w:style>
  <w:style w:type="character" w:customStyle="1" w:styleId="SC4208902">
    <w:name w:val="SC.4.208902"/>
    <w:rsid w:val="00F16BAF"/>
    <w:rPr>
      <w:rFonts w:ascii="Century" w:hAnsi="Century" w:cs="Century" w:hint="default"/>
      <w:color w:val="000000"/>
      <w:sz w:val="22"/>
      <w:szCs w:val="22"/>
    </w:rPr>
  </w:style>
  <w:style w:type="character" w:customStyle="1" w:styleId="SC4208915">
    <w:name w:val="SC.4.208915"/>
    <w:rsid w:val="00F16BAF"/>
    <w:rPr>
      <w:rFonts w:ascii="Century" w:hAnsi="Century" w:cs="Century" w:hint="default"/>
      <w:color w:val="000000"/>
      <w:sz w:val="13"/>
      <w:szCs w:val="13"/>
    </w:rPr>
  </w:style>
  <w:style w:type="character" w:customStyle="1" w:styleId="SC273764">
    <w:name w:val="SC.2.73764"/>
    <w:rsid w:val="00F16BAF"/>
    <w:rPr>
      <w:rFonts w:ascii="Century" w:hAnsi="Century" w:cs="Century" w:hint="default"/>
      <w:color w:val="000000"/>
      <w:sz w:val="72"/>
      <w:szCs w:val="72"/>
    </w:rPr>
  </w:style>
  <w:style w:type="character" w:customStyle="1" w:styleId="SC273779">
    <w:name w:val="SC.2.73779"/>
    <w:rsid w:val="00F16BAF"/>
    <w:rPr>
      <w:rFonts w:ascii="Century" w:hAnsi="Century" w:cs="Century" w:hint="default"/>
      <w:color w:val="000000"/>
      <w:sz w:val="40"/>
      <w:szCs w:val="40"/>
    </w:rPr>
  </w:style>
  <w:style w:type="character" w:customStyle="1" w:styleId="SC273763">
    <w:name w:val="SC.2.73763"/>
    <w:rsid w:val="00F16BAF"/>
    <w:rPr>
      <w:rFonts w:ascii="Century" w:hAnsi="Century" w:cs="Century" w:hint="default"/>
      <w:b/>
      <w:bCs/>
      <w:color w:val="000000"/>
    </w:rPr>
  </w:style>
  <w:style w:type="character" w:customStyle="1" w:styleId="SC4208910">
    <w:name w:val="SC.4.208910"/>
    <w:rsid w:val="00F16BAF"/>
    <w:rPr>
      <w:rFonts w:ascii="Century" w:hAnsi="Century" w:cs="Century" w:hint="default"/>
      <w:color w:val="000000"/>
      <w:sz w:val="28"/>
      <w:szCs w:val="28"/>
    </w:rPr>
  </w:style>
  <w:style w:type="character" w:customStyle="1" w:styleId="SC4208911">
    <w:name w:val="SC.4.208911"/>
    <w:rsid w:val="00F16BAF"/>
    <w:rPr>
      <w:rFonts w:ascii="Century" w:hAnsi="Century" w:cs="Century" w:hint="default"/>
      <w:color w:val="000000"/>
    </w:rPr>
  </w:style>
  <w:style w:type="character" w:customStyle="1" w:styleId="articlesubtitle">
    <w:name w:val="article_sub_title"/>
    <w:basedOn w:val="DefaultParagraphFont"/>
    <w:rsid w:val="00F16BAF"/>
  </w:style>
  <w:style w:type="character" w:customStyle="1" w:styleId="newsdate2">
    <w:name w:val="news_date2"/>
    <w:basedOn w:val="DefaultParagraphFont"/>
    <w:rsid w:val="00F16BAF"/>
  </w:style>
  <w:style w:type="character" w:customStyle="1" w:styleId="readarticleheader">
    <w:name w:val="readarticleheader"/>
    <w:basedOn w:val="DefaultParagraphFont"/>
    <w:rsid w:val="00F16BAF"/>
  </w:style>
  <w:style w:type="character" w:customStyle="1" w:styleId="UnderlineChar20">
    <w:name w:val="Underline Char2"/>
    <w:rsid w:val="00F16BAF"/>
    <w:rPr>
      <w:rFonts w:ascii="Trebuchet MS" w:hAnsi="Trebuchet MS" w:hint="default"/>
      <w:u w:val="thick"/>
      <w:lang w:val="en-US" w:eastAsia="zh-CN" w:bidi="ar-SA"/>
    </w:rPr>
  </w:style>
  <w:style w:type="character" w:customStyle="1" w:styleId="BoldUnderliningChar">
    <w:name w:val="Bold Underlining Char"/>
    <w:rsid w:val="00F16BAF"/>
    <w:rPr>
      <w:rFonts w:ascii="Arial Narrow" w:eastAsia="Times New Roman" w:hAnsi="Arial Narrow" w:hint="default"/>
      <w:b/>
      <w:bCs w:val="0"/>
      <w:szCs w:val="24"/>
      <w:u w:val="single"/>
      <w:lang w:val="en-GB" w:eastAsia="en-US" w:bidi="ar-SA"/>
    </w:rPr>
  </w:style>
  <w:style w:type="character" w:customStyle="1" w:styleId="medium-normal1">
    <w:name w:val="medium-normal1"/>
    <w:rsid w:val="00F16BAF"/>
    <w:rPr>
      <w:rFonts w:ascii="Arial" w:hAnsi="Arial" w:cs="Arial" w:hint="default"/>
      <w:b w:val="0"/>
      <w:bCs w:val="0"/>
      <w:i w:val="0"/>
      <w:iCs w:val="0"/>
      <w:sz w:val="20"/>
      <w:szCs w:val="20"/>
    </w:rPr>
  </w:style>
  <w:style w:type="character" w:customStyle="1" w:styleId="UnderlinedCardChar0">
    <w:name w:val="Underlined Card Char"/>
    <w:rsid w:val="00F16BAF"/>
    <w:rPr>
      <w:rFonts w:ascii="Palatino Linotype" w:hAnsi="Palatino Linotype" w:hint="default"/>
      <w:u w:val="single"/>
      <w:lang w:val="en-US" w:eastAsia="en-US" w:bidi="ar-SA"/>
    </w:rPr>
  </w:style>
  <w:style w:type="character" w:customStyle="1" w:styleId="char">
    <w:name w:val="char"/>
    <w:basedOn w:val="DefaultParagraphFont"/>
    <w:rsid w:val="00F16BAF"/>
  </w:style>
  <w:style w:type="character" w:customStyle="1" w:styleId="UnderlineCharCharCharCharCharChar">
    <w:name w:val="Underline Char Char Char Char Char Char"/>
    <w:rsid w:val="00F16BAF"/>
    <w:rPr>
      <w:rFonts w:ascii="Arial Narrow" w:hAnsi="Arial Narrow" w:hint="default"/>
      <w:szCs w:val="24"/>
      <w:u w:val="single"/>
      <w:lang w:val="en-US" w:eastAsia="en-US" w:bidi="ar-SA"/>
    </w:rPr>
  </w:style>
  <w:style w:type="character" w:customStyle="1" w:styleId="klink">
    <w:name w:val="klink"/>
    <w:basedOn w:val="DefaultParagraphFont"/>
    <w:rsid w:val="00F16BAF"/>
  </w:style>
  <w:style w:type="character" w:customStyle="1" w:styleId="date10">
    <w:name w:val="date1"/>
    <w:basedOn w:val="DefaultParagraphFont"/>
    <w:rsid w:val="00F16BAF"/>
  </w:style>
  <w:style w:type="character" w:customStyle="1" w:styleId="bolding1">
    <w:name w:val="bolding1"/>
    <w:rsid w:val="00F16BAF"/>
    <w:rPr>
      <w:b/>
      <w:bCs/>
    </w:rPr>
  </w:style>
  <w:style w:type="character" w:customStyle="1" w:styleId="bookoptions1">
    <w:name w:val="book_options1"/>
    <w:rsid w:val="00F16BAF"/>
    <w:rPr>
      <w:b/>
      <w:bCs/>
      <w:color w:val="333366"/>
    </w:rPr>
  </w:style>
  <w:style w:type="character" w:customStyle="1" w:styleId="descriptionblock">
    <w:name w:val="description block"/>
    <w:basedOn w:val="DefaultParagraphFont"/>
    <w:rsid w:val="00F16BAF"/>
  </w:style>
  <w:style w:type="character" w:customStyle="1" w:styleId="detailsboxblock">
    <w:name w:val="detailsbox block"/>
    <w:basedOn w:val="DefaultParagraphFont"/>
    <w:rsid w:val="00F16BAF"/>
  </w:style>
  <w:style w:type="character" w:customStyle="1" w:styleId="Char3">
    <w:name w:val="Char3"/>
    <w:rsid w:val="00F16BAF"/>
    <w:rPr>
      <w:rFonts w:ascii="Arial" w:hAnsi="Arial" w:cs="Arial" w:hint="default"/>
      <w:bCs/>
      <w:u w:val="thick"/>
      <w:lang w:val="en-US" w:eastAsia="en-US" w:bidi="ar-SA"/>
    </w:rPr>
  </w:style>
  <w:style w:type="character" w:customStyle="1" w:styleId="texto11">
    <w:name w:val="texto11"/>
    <w:rsid w:val="00F16BAF"/>
    <w:rPr>
      <w:rFonts w:ascii="Arial" w:hAnsi="Arial" w:cs="Arial" w:hint="default"/>
      <w:b w:val="0"/>
      <w:bCs w:val="0"/>
      <w:i w:val="0"/>
      <w:iCs w:val="0"/>
      <w:caps w:val="0"/>
      <w:color w:val="000000"/>
      <w:sz w:val="26"/>
      <w:szCs w:val="26"/>
    </w:rPr>
  </w:style>
  <w:style w:type="character" w:customStyle="1" w:styleId="CardTagChar">
    <w:name w:val="Card Tag Char"/>
    <w:rsid w:val="00F16BAF"/>
    <w:rPr>
      <w:rFonts w:ascii="Arial Narrow" w:hAnsi="Arial Narrow" w:hint="default"/>
      <w:b/>
      <w:bCs w:val="0"/>
      <w:sz w:val="24"/>
      <w:szCs w:val="24"/>
      <w:lang w:val="en-US" w:eastAsia="en-US" w:bidi="ar-SA"/>
    </w:rPr>
  </w:style>
  <w:style w:type="character" w:customStyle="1" w:styleId="DebateCiteCharCharChar">
    <w:name w:val="Debate Cite Char Char Char"/>
    <w:rsid w:val="00F16BAF"/>
    <w:rPr>
      <w:b/>
      <w:bCs w:val="0"/>
      <w:sz w:val="32"/>
      <w:szCs w:val="32"/>
      <w:lang w:val="en-US" w:eastAsia="en-US" w:bidi="ar-SA"/>
    </w:rPr>
  </w:style>
  <w:style w:type="character" w:customStyle="1" w:styleId="TagChar3">
    <w:name w:val="Tag Char3"/>
    <w:rsid w:val="00F16BAF"/>
    <w:rPr>
      <w:rFonts w:ascii="Palatino Linotype" w:hAnsi="Palatino Linotype" w:hint="default"/>
      <w:b/>
      <w:bCs w:val="0"/>
      <w:sz w:val="24"/>
      <w:szCs w:val="24"/>
      <w:lang w:val="en-US" w:eastAsia="en-US" w:bidi="ar-SA"/>
    </w:rPr>
  </w:style>
  <w:style w:type="character" w:customStyle="1" w:styleId="Style10ptBold">
    <w:name w:val="Style 10 pt Bold"/>
    <w:rsid w:val="00F16BAF"/>
    <w:rPr>
      <w:b/>
      <w:bCs/>
      <w:sz w:val="20"/>
    </w:rPr>
  </w:style>
  <w:style w:type="character" w:customStyle="1" w:styleId="text9">
    <w:name w:val="text9"/>
    <w:basedOn w:val="DefaultParagraphFont"/>
    <w:rsid w:val="00F16BAF"/>
  </w:style>
  <w:style w:type="character" w:customStyle="1" w:styleId="text21">
    <w:name w:val="text21"/>
    <w:basedOn w:val="DefaultParagraphFont"/>
    <w:rsid w:val="00F16BAF"/>
  </w:style>
  <w:style w:type="character" w:customStyle="1" w:styleId="text19">
    <w:name w:val="text19"/>
    <w:basedOn w:val="DefaultParagraphFont"/>
    <w:rsid w:val="00F16BAF"/>
  </w:style>
  <w:style w:type="character" w:customStyle="1" w:styleId="term2">
    <w:name w:val="term2"/>
    <w:rsid w:val="00F16BAF"/>
    <w:rPr>
      <w:b/>
      <w:bCs/>
    </w:rPr>
  </w:style>
  <w:style w:type="character" w:customStyle="1" w:styleId="pmterms12">
    <w:name w:val="pmterms12"/>
    <w:rsid w:val="00F16BAF"/>
    <w:rPr>
      <w:b/>
      <w:bCs/>
      <w:i w:val="0"/>
      <w:iCs w:val="0"/>
      <w:color w:val="000000"/>
    </w:rPr>
  </w:style>
  <w:style w:type="character" w:customStyle="1" w:styleId="ToReadChar">
    <w:name w:val="To Read Char"/>
    <w:rsid w:val="00F16BAF"/>
    <w:rPr>
      <w:rFonts w:ascii="Verdana" w:hAnsi="Verdana" w:hint="default"/>
      <w:b/>
      <w:bCs w:val="0"/>
      <w:szCs w:val="24"/>
      <w:u w:val="single"/>
      <w:lang w:val="en-US" w:eastAsia="en-US" w:bidi="ar-SA"/>
    </w:rPr>
  </w:style>
  <w:style w:type="character" w:customStyle="1" w:styleId="ToReadCharChar">
    <w:name w:val="To Read Char Char"/>
    <w:rsid w:val="00F16BAF"/>
    <w:rPr>
      <w:rFonts w:ascii="Verdana" w:hAnsi="Verdana" w:hint="default"/>
      <w:b/>
      <w:bCs w:val="0"/>
      <w:szCs w:val="24"/>
      <w:u w:val="single"/>
      <w:lang w:val="en-US" w:eastAsia="en-US" w:bidi="ar-SA"/>
    </w:rPr>
  </w:style>
  <w:style w:type="character" w:customStyle="1" w:styleId="bio">
    <w:name w:val="bio"/>
    <w:basedOn w:val="DefaultParagraphFont"/>
    <w:rsid w:val="00F16BAF"/>
  </w:style>
  <w:style w:type="character" w:customStyle="1" w:styleId="storytextstyle">
    <w:name w:val="storytextstyle"/>
    <w:basedOn w:val="DefaultParagraphFont"/>
    <w:rsid w:val="00F16BAF"/>
  </w:style>
  <w:style w:type="character" w:customStyle="1" w:styleId="cardunderlinedCharChar">
    <w:name w:val="card underlined Char Char"/>
    <w:rsid w:val="00F16BAF"/>
    <w:rPr>
      <w:rFonts w:ascii="Arial" w:hAnsi="Arial" w:cs="Arial" w:hint="default"/>
      <w:sz w:val="22"/>
      <w:szCs w:val="24"/>
      <w:u w:val="single"/>
      <w:lang w:val="en-US" w:eastAsia="en-US" w:bidi="ar-SA"/>
    </w:rPr>
  </w:style>
  <w:style w:type="character" w:customStyle="1" w:styleId="Style2Char0">
    <w:name w:val="Style2 Char"/>
    <w:rsid w:val="00F16BAF"/>
    <w:rPr>
      <w:rFonts w:ascii="Book Antiqua" w:hAnsi="Book Antiqua" w:hint="default"/>
      <w:u w:val="thick"/>
      <w:lang w:val="en-US" w:eastAsia="en-US" w:bidi="ar-SA"/>
    </w:rPr>
  </w:style>
  <w:style w:type="character" w:customStyle="1" w:styleId="Style2Char1">
    <w:name w:val="Style2 Char1"/>
    <w:rsid w:val="00F16BAF"/>
    <w:rPr>
      <w:rFonts w:ascii="Book Antiqua" w:hAnsi="Book Antiqua" w:hint="default"/>
      <w:szCs w:val="24"/>
      <w:u w:val="thick"/>
      <w:lang w:val="en-US" w:eastAsia="en-US" w:bidi="ar-SA"/>
    </w:rPr>
  </w:style>
  <w:style w:type="character" w:customStyle="1" w:styleId="articlehead21">
    <w:name w:val="articlehead21"/>
    <w:rsid w:val="00F16BAF"/>
    <w:rPr>
      <w:rFonts w:ascii="Arial" w:hAnsi="Arial" w:cs="Arial" w:hint="default"/>
      <w:b/>
      <w:bCs/>
      <w:color w:val="660000"/>
      <w:sz w:val="20"/>
      <w:szCs w:val="20"/>
    </w:rPr>
  </w:style>
  <w:style w:type="character" w:customStyle="1" w:styleId="TagCiteChar1">
    <w:name w:val="Tag/Cite Char1"/>
    <w:rsid w:val="00F16BAF"/>
    <w:rPr>
      <w:b/>
      <w:bCs w:val="0"/>
      <w:lang w:val="en-US" w:eastAsia="en-US" w:bidi="ar-SA"/>
    </w:rPr>
  </w:style>
  <w:style w:type="character" w:customStyle="1" w:styleId="goohl2">
    <w:name w:val="goohl2"/>
    <w:basedOn w:val="DefaultParagraphFont"/>
    <w:rsid w:val="00F16BAF"/>
  </w:style>
  <w:style w:type="character" w:customStyle="1" w:styleId="CardCharChar0">
    <w:name w:val="Card Char Char"/>
    <w:rsid w:val="00F16BAF"/>
    <w:rPr>
      <w:lang w:val="en-US" w:eastAsia="en-US" w:bidi="ar-SA"/>
    </w:rPr>
  </w:style>
  <w:style w:type="character" w:customStyle="1" w:styleId="BriefTitle1Char">
    <w:name w:val="Brief Title 1 Char"/>
    <w:rsid w:val="00F16BAF"/>
    <w:rPr>
      <w:b/>
      <w:bCs w:val="0"/>
      <w:u w:val="single"/>
      <w:lang w:val="en-US" w:eastAsia="en-US" w:bidi="ar-SA"/>
    </w:rPr>
  </w:style>
  <w:style w:type="character" w:customStyle="1" w:styleId="TagCiteCharChar">
    <w:name w:val="Tag/Cite Char Char"/>
    <w:rsid w:val="00F16BAF"/>
    <w:rPr>
      <w:b/>
      <w:bCs w:val="0"/>
      <w:lang w:val="en-US" w:eastAsia="en-US" w:bidi="ar-SA"/>
    </w:rPr>
  </w:style>
  <w:style w:type="character" w:customStyle="1" w:styleId="btx">
    <w:name w:val="btx"/>
    <w:basedOn w:val="DefaultParagraphFont"/>
    <w:rsid w:val="00F16BAF"/>
  </w:style>
  <w:style w:type="character" w:customStyle="1" w:styleId="prodgeneral1">
    <w:name w:val="prodgeneral1"/>
    <w:rsid w:val="00F16BAF"/>
    <w:rPr>
      <w:rFonts w:ascii="Verdana" w:hAnsi="Verdana" w:hint="default"/>
      <w:b w:val="0"/>
      <w:bCs w:val="0"/>
      <w:caps w:val="0"/>
      <w:color w:val="000000"/>
      <w:spacing w:val="0"/>
      <w:sz w:val="16"/>
      <w:szCs w:val="16"/>
    </w:rPr>
  </w:style>
  <w:style w:type="character" w:customStyle="1" w:styleId="summary1">
    <w:name w:val="summary1"/>
    <w:rsid w:val="00F16BAF"/>
    <w:rPr>
      <w:rFonts w:ascii="Arial" w:hAnsi="Arial" w:cs="Arial" w:hint="default"/>
      <w:sz w:val="18"/>
      <w:szCs w:val="18"/>
    </w:rPr>
  </w:style>
  <w:style w:type="character" w:customStyle="1" w:styleId="text3">
    <w:name w:val="text3"/>
    <w:basedOn w:val="DefaultParagraphFont"/>
    <w:rsid w:val="00F16BAF"/>
  </w:style>
  <w:style w:type="character" w:customStyle="1" w:styleId="cardtextsmallChar">
    <w:name w:val="card text small Char"/>
    <w:rsid w:val="00F16BAF"/>
    <w:rPr>
      <w:rFonts w:ascii="Arial Narrow" w:hAnsi="Arial Narrow" w:hint="default"/>
      <w:sz w:val="16"/>
      <w:szCs w:val="24"/>
      <w:lang w:val="en-US" w:eastAsia="en-US" w:bidi="ar-SA"/>
    </w:rPr>
  </w:style>
  <w:style w:type="character" w:customStyle="1" w:styleId="countrytitle1">
    <w:name w:val="countrytitle1"/>
    <w:rsid w:val="00F16BAF"/>
    <w:rPr>
      <w:rFonts w:ascii="Verdana" w:hAnsi="Verdana" w:hint="default"/>
      <w:b/>
      <w:bCs/>
      <w:color w:val="293643"/>
      <w:sz w:val="24"/>
      <w:szCs w:val="24"/>
    </w:rPr>
  </w:style>
  <w:style w:type="character" w:customStyle="1" w:styleId="storyheader1">
    <w:name w:val="storyheader1"/>
    <w:rsid w:val="00F16BAF"/>
    <w:rPr>
      <w:rFonts w:ascii="Verdana" w:hAnsi="Verdana" w:hint="default"/>
      <w:b/>
      <w:bCs/>
      <w:color w:val="000000"/>
      <w:sz w:val="21"/>
      <w:szCs w:val="21"/>
    </w:rPr>
  </w:style>
  <w:style w:type="character" w:customStyle="1" w:styleId="cardunderlinedChar0">
    <w:name w:val="card underlined Char"/>
    <w:rsid w:val="00F16BAF"/>
    <w:rPr>
      <w:rFonts w:ascii="Arial" w:hAnsi="Arial" w:cs="Arial" w:hint="default"/>
      <w:sz w:val="22"/>
      <w:szCs w:val="24"/>
      <w:u w:val="single"/>
      <w:lang w:val="en-US" w:eastAsia="en-US" w:bidi="ar-SA"/>
    </w:rPr>
  </w:style>
  <w:style w:type="character" w:customStyle="1" w:styleId="article1">
    <w:name w:val="article1"/>
    <w:rsid w:val="00F16BAF"/>
    <w:rPr>
      <w:rFonts w:ascii="Verdana" w:hAnsi="Verdana" w:hint="default"/>
      <w:color w:val="333333"/>
      <w:sz w:val="16"/>
      <w:szCs w:val="16"/>
    </w:rPr>
  </w:style>
  <w:style w:type="character" w:customStyle="1" w:styleId="story-posted-date1">
    <w:name w:val="story-posted-date1"/>
    <w:rsid w:val="00F16BA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16BA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16BAF"/>
  </w:style>
  <w:style w:type="character" w:customStyle="1" w:styleId="textmedium">
    <w:name w:val="textmedium"/>
    <w:basedOn w:val="DefaultParagraphFont"/>
    <w:rsid w:val="00F16BAF"/>
  </w:style>
  <w:style w:type="character" w:customStyle="1" w:styleId="citation1">
    <w:name w:val="citation1"/>
    <w:rsid w:val="00F16BAF"/>
    <w:rPr>
      <w:rFonts w:ascii="Verdana" w:hAnsi="Verdana" w:hint="default"/>
      <w:sz w:val="17"/>
      <w:szCs w:val="17"/>
    </w:rPr>
  </w:style>
  <w:style w:type="character" w:customStyle="1" w:styleId="hithighlite">
    <w:name w:val="hithighlite"/>
    <w:basedOn w:val="DefaultParagraphFont"/>
    <w:rsid w:val="00F16BAF"/>
  </w:style>
  <w:style w:type="character" w:customStyle="1" w:styleId="articlecontent">
    <w:name w:val="articlecontent"/>
    <w:basedOn w:val="DefaultParagraphFont"/>
    <w:rsid w:val="00F16BAF"/>
  </w:style>
  <w:style w:type="character" w:customStyle="1" w:styleId="fource1">
    <w:name w:val="fource1"/>
    <w:rsid w:val="00F16BAF"/>
    <w:rPr>
      <w:sz w:val="34"/>
      <w:szCs w:val="34"/>
    </w:rPr>
  </w:style>
  <w:style w:type="character" w:customStyle="1" w:styleId="LanguageStrikeChar">
    <w:name w:val="Language Strike Char"/>
    <w:rsid w:val="00F16BAF"/>
    <w:rPr>
      <w:rFonts w:ascii="Arial Narrow" w:hAnsi="Arial Narrow" w:hint="default"/>
      <w:strike/>
      <w:szCs w:val="24"/>
      <w:lang w:val="en-US" w:eastAsia="en-US" w:bidi="ar-SA"/>
    </w:rPr>
  </w:style>
  <w:style w:type="character" w:customStyle="1" w:styleId="normal11">
    <w:name w:val="normal1"/>
    <w:basedOn w:val="DefaultParagraphFont"/>
    <w:rsid w:val="00F16BAF"/>
  </w:style>
  <w:style w:type="character" w:customStyle="1" w:styleId="ds">
    <w:name w:val="ds"/>
    <w:basedOn w:val="DefaultParagraphFont"/>
    <w:rsid w:val="00F16BAF"/>
  </w:style>
  <w:style w:type="character" w:customStyle="1" w:styleId="UnderliningChar1">
    <w:name w:val="Underlining Char1"/>
    <w:rsid w:val="00F16BAF"/>
    <w:rPr>
      <w:rFonts w:ascii="Arial Narrow" w:hAnsi="Arial Narrow" w:hint="default"/>
      <w:szCs w:val="24"/>
      <w:u w:val="single"/>
      <w:lang w:val="en-US" w:eastAsia="en-US" w:bidi="ar-SA"/>
    </w:rPr>
  </w:style>
  <w:style w:type="character" w:customStyle="1" w:styleId="UnderliningChar2">
    <w:name w:val="Underlining Char2"/>
    <w:rsid w:val="00F16BAF"/>
    <w:rPr>
      <w:rFonts w:ascii="Arial Narrow" w:hAnsi="Arial Narrow" w:hint="default"/>
      <w:szCs w:val="24"/>
      <w:u w:val="single"/>
      <w:lang w:val="en-US" w:eastAsia="en-US" w:bidi="ar-SA"/>
    </w:rPr>
  </w:style>
  <w:style w:type="character" w:customStyle="1" w:styleId="MicroTextChar1">
    <w:name w:val="MicroText Char1"/>
    <w:rsid w:val="00F16BAF"/>
    <w:rPr>
      <w:rFonts w:ascii="Arial Narrow" w:hAnsi="Arial Narrow" w:hint="default"/>
      <w:sz w:val="12"/>
      <w:szCs w:val="24"/>
      <w:lang w:val="en-US" w:eastAsia="en-US" w:bidi="ar-SA"/>
    </w:rPr>
  </w:style>
  <w:style w:type="character" w:customStyle="1" w:styleId="DefaultPara">
    <w:name w:val="Default Para"/>
    <w:rsid w:val="00F16BAF"/>
    <w:rPr>
      <w:sz w:val="20"/>
    </w:rPr>
  </w:style>
  <w:style w:type="character" w:customStyle="1" w:styleId="SYSHYPERTEXT">
    <w:name w:val="SYS_HYPERTEXT"/>
    <w:rsid w:val="00F16BAF"/>
    <w:rPr>
      <w:color w:val="0000FF"/>
      <w:u w:val="single"/>
    </w:rPr>
  </w:style>
  <w:style w:type="character" w:customStyle="1" w:styleId="Hyperlink1">
    <w:name w:val="Hyperlink1"/>
    <w:rsid w:val="00F16BA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16BA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16BAF"/>
    <w:rPr>
      <w:rFonts w:ascii="Arial Narrow" w:hAnsi="Arial Narrow" w:hint="default"/>
      <w:noProof w:val="0"/>
      <w:szCs w:val="24"/>
      <w:u w:val="single"/>
      <w:lang w:val="en-US" w:eastAsia="en-US" w:bidi="ar-SA"/>
    </w:rPr>
  </w:style>
  <w:style w:type="character" w:customStyle="1" w:styleId="BlockHeading1Char">
    <w:name w:val="Block Heading 1 Char"/>
    <w:rsid w:val="00F16BA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16BAF"/>
    <w:rPr>
      <w:b/>
      <w:bCs w:val="0"/>
      <w:sz w:val="24"/>
      <w:szCs w:val="24"/>
      <w:u w:val="single"/>
      <w:lang w:val="en-US" w:eastAsia="en-US" w:bidi="ar-SA"/>
    </w:rPr>
  </w:style>
  <w:style w:type="character" w:customStyle="1" w:styleId="StyleTagTimesNewRomanChar">
    <w:name w:val="Style Tag + Times New Roman Char"/>
    <w:rsid w:val="00F16BA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16BAF"/>
    <w:rPr>
      <w:rFonts w:ascii="Arial Narrow" w:hAnsi="Arial Narrow" w:cs="Arial" w:hint="default"/>
      <w:b/>
      <w:bCs/>
      <w:iCs/>
      <w:sz w:val="24"/>
      <w:szCs w:val="28"/>
      <w:lang w:val="en-US" w:eastAsia="en-US" w:bidi="ar-SA"/>
    </w:rPr>
  </w:style>
  <w:style w:type="character" w:customStyle="1" w:styleId="UnderliningCharChar">
    <w:name w:val="Underlining Char Char"/>
    <w:rsid w:val="00F16BAF"/>
    <w:rPr>
      <w:rFonts w:ascii="Arial Narrow" w:hAnsi="Arial Narrow" w:hint="default"/>
      <w:szCs w:val="24"/>
      <w:u w:val="single"/>
      <w:lang w:val="en-US" w:eastAsia="en-US" w:bidi="ar-SA"/>
    </w:rPr>
  </w:style>
  <w:style w:type="character" w:customStyle="1" w:styleId="StyleArialNarrow12ptBold">
    <w:name w:val="Style Arial Narrow 12 pt Bold"/>
    <w:rsid w:val="00F16BAF"/>
    <w:rPr>
      <w:rFonts w:ascii="Arial Narrow" w:hAnsi="Arial Narrow" w:hint="default"/>
      <w:b/>
      <w:bCs/>
      <w:sz w:val="24"/>
    </w:rPr>
  </w:style>
  <w:style w:type="character" w:customStyle="1" w:styleId="Style1CharChar">
    <w:name w:val="Style1 Char Char"/>
    <w:rsid w:val="00F16BA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16BA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16BAF"/>
    <w:rPr>
      <w:noProof w:val="0"/>
      <w:u w:val="single"/>
      <w:lang w:val="en-US" w:eastAsia="en-US" w:bidi="ar-SA"/>
    </w:rPr>
  </w:style>
  <w:style w:type="character" w:customStyle="1" w:styleId="UnderlinedCharChar1">
    <w:name w:val="Underlined Char Char1"/>
    <w:rsid w:val="00F16BAF"/>
    <w:rPr>
      <w:rFonts w:ascii="Bell MT" w:eastAsia="Times New Roman" w:hAnsi="Bell MT" w:hint="default"/>
      <w:bCs/>
      <w:iCs/>
      <w:sz w:val="22"/>
      <w:u w:val="single"/>
    </w:rPr>
  </w:style>
  <w:style w:type="character" w:customStyle="1" w:styleId="Heading2CharChar2">
    <w:name w:val="Heading 2 Char Char2"/>
    <w:rsid w:val="00F16BAF"/>
    <w:rPr>
      <w:rFonts w:ascii="Arial" w:hAnsi="Arial" w:cs="Arial" w:hint="default"/>
      <w:b/>
      <w:bCs/>
      <w:iCs/>
      <w:sz w:val="22"/>
      <w:szCs w:val="28"/>
      <w:lang w:val="en-US" w:eastAsia="en-US" w:bidi="ar-SA"/>
    </w:rPr>
  </w:style>
  <w:style w:type="character" w:customStyle="1" w:styleId="doctitle">
    <w:name w:val="doctitle"/>
    <w:rsid w:val="00F16BAF"/>
  </w:style>
  <w:style w:type="character" w:customStyle="1" w:styleId="cardtext-underlined0">
    <w:name w:val="card text- underlined"/>
    <w:rsid w:val="00F16BAF"/>
    <w:rPr>
      <w:rFonts w:ascii="Garamond" w:hAnsi="Garamond" w:hint="default"/>
      <w:u w:val="single"/>
    </w:rPr>
  </w:style>
  <w:style w:type="character" w:customStyle="1" w:styleId="BodyText1">
    <w:name w:val="Body Text1"/>
    <w:basedOn w:val="DefaultParagraphFont"/>
    <w:rsid w:val="00F16BA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16BAF"/>
  </w:style>
  <w:style w:type="character" w:customStyle="1" w:styleId="BriefTitleChar">
    <w:name w:val="Brief Title Char"/>
    <w:basedOn w:val="DefaultParagraphFont"/>
    <w:rsid w:val="00F16BAF"/>
    <w:rPr>
      <w:b/>
      <w:bCs w:val="0"/>
      <w:sz w:val="24"/>
      <w:szCs w:val="24"/>
      <w:u w:val="single"/>
      <w:lang w:val="en-US" w:eastAsia="en-US" w:bidi="ar-SA"/>
    </w:rPr>
  </w:style>
  <w:style w:type="character" w:customStyle="1" w:styleId="BriefTitle2Char">
    <w:name w:val="Brief Title 2 Char"/>
    <w:basedOn w:val="BriefTitleChar"/>
    <w:rsid w:val="00F16BA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16BA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16BAF"/>
    <w:rPr>
      <w:rFonts w:ascii="Georgia" w:hAnsi="Georgia" w:hint="default"/>
      <w:b/>
      <w:bCs w:val="0"/>
      <w:sz w:val="24"/>
    </w:rPr>
  </w:style>
  <w:style w:type="character" w:customStyle="1" w:styleId="Emphasis20">
    <w:name w:val="Emphasis 2"/>
    <w:uiPriority w:val="1"/>
    <w:qFormat/>
    <w:rsid w:val="00F16BA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16BAF"/>
    <w:rPr>
      <w:rFonts w:ascii="AGaramond" w:hAnsi="AGaramond" w:cs="AGaramond" w:hint="default"/>
      <w:color w:val="211D1E"/>
      <w:sz w:val="14"/>
      <w:szCs w:val="14"/>
    </w:rPr>
  </w:style>
  <w:style w:type="character" w:customStyle="1" w:styleId="CharacterStyle2">
    <w:name w:val="Character Style 2"/>
    <w:uiPriority w:val="99"/>
    <w:rsid w:val="00F16BAF"/>
    <w:rPr>
      <w:sz w:val="20"/>
      <w:szCs w:val="20"/>
    </w:rPr>
  </w:style>
  <w:style w:type="character" w:customStyle="1" w:styleId="cross-head">
    <w:name w:val="cross-head"/>
    <w:rsid w:val="00F16BAF"/>
  </w:style>
  <w:style w:type="character" w:customStyle="1" w:styleId="dateline">
    <w:name w:val="dateline"/>
    <w:rsid w:val="00F16BAF"/>
  </w:style>
  <w:style w:type="character" w:customStyle="1" w:styleId="Subtitle1">
    <w:name w:val="Subtitle1"/>
    <w:rsid w:val="00F16BAF"/>
  </w:style>
  <w:style w:type="character" w:customStyle="1" w:styleId="metaorigin">
    <w:name w:val="meta_origin"/>
    <w:rsid w:val="00F16BAF"/>
  </w:style>
  <w:style w:type="character" w:customStyle="1" w:styleId="mandelbrotrefrag">
    <w:name w:val="mandelbrot_refrag"/>
    <w:rsid w:val="00F16BAF"/>
  </w:style>
  <w:style w:type="character" w:customStyle="1" w:styleId="eminfo">
    <w:name w:val="eminfo"/>
    <w:rsid w:val="00F16BAF"/>
  </w:style>
  <w:style w:type="character" w:customStyle="1" w:styleId="emhighlight">
    <w:name w:val="emhighlight"/>
    <w:rsid w:val="00F16BAF"/>
  </w:style>
  <w:style w:type="character" w:customStyle="1" w:styleId="name">
    <w:name w:val="name"/>
    <w:rsid w:val="00F16BAF"/>
  </w:style>
  <w:style w:type="character" w:customStyle="1" w:styleId="tkrname">
    <w:name w:val="tkrname"/>
    <w:rsid w:val="00F16BAF"/>
  </w:style>
  <w:style w:type="character" w:customStyle="1" w:styleId="tkrchange">
    <w:name w:val="tkrchange"/>
    <w:rsid w:val="00F16BAF"/>
  </w:style>
  <w:style w:type="character" w:customStyle="1" w:styleId="source-org">
    <w:name w:val="source-org"/>
    <w:rsid w:val="00F16BAF"/>
  </w:style>
  <w:style w:type="character" w:customStyle="1" w:styleId="updated">
    <w:name w:val="updated"/>
    <w:rsid w:val="00F16BAF"/>
  </w:style>
  <w:style w:type="character" w:customStyle="1" w:styleId="last">
    <w:name w:val="last"/>
    <w:rsid w:val="00F16BAF"/>
  </w:style>
  <w:style w:type="character" w:customStyle="1" w:styleId="Style11ptBoldUnderline1">
    <w:name w:val="Style 11 pt Bold Underline1"/>
    <w:rsid w:val="00F16BAF"/>
    <w:rPr>
      <w:b/>
      <w:bCs/>
      <w:sz w:val="20"/>
      <w:u w:val="single"/>
    </w:rPr>
  </w:style>
  <w:style w:type="character" w:customStyle="1" w:styleId="StyleStyleunderlineBold11pt">
    <w:name w:val="Style Style underline + Bold + 11 pt"/>
    <w:rsid w:val="00F16BAF"/>
    <w:rPr>
      <w:bCs/>
      <w:sz w:val="20"/>
      <w:u w:val="single"/>
    </w:rPr>
  </w:style>
  <w:style w:type="character" w:customStyle="1" w:styleId="StyleunderlineAsianTimesNewRomanBold">
    <w:name w:val="Style underline + (Asian) Times New Roman Bold"/>
    <w:rsid w:val="00F16BA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16BAF"/>
    <w:rPr>
      <w:b/>
      <w:bCs/>
      <w:sz w:val="20"/>
      <w:u w:val="single"/>
      <w:bdr w:val="single" w:sz="4" w:space="0" w:color="auto" w:frame="1"/>
    </w:rPr>
  </w:style>
  <w:style w:type="character" w:customStyle="1" w:styleId="A5">
    <w:name w:val="A5"/>
    <w:uiPriority w:val="99"/>
    <w:rsid w:val="00F16BAF"/>
    <w:rPr>
      <w:rFonts w:ascii="Times New Roman" w:hAnsi="Times New Roman" w:cs="Times New Roman" w:hint="default"/>
      <w:color w:val="000000"/>
      <w:sz w:val="13"/>
      <w:szCs w:val="13"/>
    </w:rPr>
  </w:style>
  <w:style w:type="character" w:customStyle="1" w:styleId="quotepeekbase">
    <w:name w:val="quotepeekbase"/>
    <w:rsid w:val="00F16BAF"/>
  </w:style>
  <w:style w:type="character" w:customStyle="1" w:styleId="cardChar1">
    <w:name w:val="card Char1"/>
    <w:rsid w:val="00F16BAF"/>
    <w:rPr>
      <w:rFonts w:ascii="Calibri" w:eastAsia="Calibri" w:hAnsi="Calibri" w:cs="Calibri" w:hint="default"/>
      <w:sz w:val="24"/>
      <w:szCs w:val="22"/>
      <w:lang w:val="x-none" w:eastAsia="x-none"/>
    </w:rPr>
  </w:style>
  <w:style w:type="character" w:customStyle="1" w:styleId="NormalCard">
    <w:name w:val="Normal Card"/>
    <w:uiPriority w:val="1"/>
    <w:qFormat/>
    <w:rsid w:val="00F16BAF"/>
    <w:rPr>
      <w:rFonts w:ascii="Times New Roman" w:hAnsi="Times New Roman" w:cs="Times New Roman" w:hint="default"/>
      <w:sz w:val="24"/>
    </w:rPr>
  </w:style>
  <w:style w:type="character" w:customStyle="1" w:styleId="HighlightedUnderline0">
    <w:name w:val="Highlighted Underline"/>
    <w:uiPriority w:val="1"/>
    <w:qFormat/>
    <w:rsid w:val="00F16BA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16BAF"/>
    <w:rPr>
      <w:rFonts w:ascii="Times New Roman" w:hAnsi="Times New Roman" w:cs="Times New Roman" w:hint="default"/>
      <w:sz w:val="16"/>
      <w:szCs w:val="16"/>
    </w:rPr>
  </w:style>
  <w:style w:type="character" w:customStyle="1" w:styleId="timebox">
    <w:name w:val="timebox"/>
    <w:rsid w:val="00F16BAF"/>
  </w:style>
  <w:style w:type="character" w:customStyle="1" w:styleId="Heading2Subtext">
    <w:name w:val="Heading 2 Subtext"/>
    <w:rsid w:val="00F16BAF"/>
    <w:rPr>
      <w:rFonts w:ascii="Times New Roman" w:hAnsi="Times New Roman" w:cs="Times New Roman" w:hint="default"/>
      <w:sz w:val="16"/>
    </w:rPr>
  </w:style>
  <w:style w:type="character" w:customStyle="1" w:styleId="-SmallText-">
    <w:name w:val="-Small Text-"/>
    <w:rsid w:val="00F16BAF"/>
    <w:rPr>
      <w:rFonts w:ascii="Garamond" w:hAnsi="Garamond" w:hint="default"/>
      <w:sz w:val="16"/>
    </w:rPr>
  </w:style>
  <w:style w:type="character" w:customStyle="1" w:styleId="label">
    <w:name w:val="label"/>
    <w:rsid w:val="00F16BAF"/>
  </w:style>
  <w:style w:type="character" w:customStyle="1" w:styleId="BoldUnderlineCharChar">
    <w:name w:val="BoldUnderline Char Char"/>
    <w:rsid w:val="00F16BA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16BAF"/>
  </w:style>
  <w:style w:type="character" w:customStyle="1" w:styleId="FontStyle477">
    <w:name w:val="Font Style477"/>
    <w:basedOn w:val="DefaultParagraphFont"/>
    <w:uiPriority w:val="99"/>
    <w:rsid w:val="00F16BAF"/>
    <w:rPr>
      <w:rFonts w:ascii="Times New Roman" w:hAnsi="Times New Roman" w:cs="Times New Roman" w:hint="default"/>
      <w:sz w:val="18"/>
      <w:szCs w:val="18"/>
    </w:rPr>
  </w:style>
  <w:style w:type="character" w:customStyle="1" w:styleId="FontStyle505">
    <w:name w:val="Font Style505"/>
    <w:basedOn w:val="DefaultParagraphFont"/>
    <w:uiPriority w:val="99"/>
    <w:rsid w:val="00F16BAF"/>
    <w:rPr>
      <w:rFonts w:ascii="Times New Roman" w:hAnsi="Times New Roman" w:cs="Times New Roman" w:hint="default"/>
      <w:sz w:val="18"/>
      <w:szCs w:val="18"/>
    </w:rPr>
  </w:style>
  <w:style w:type="character" w:customStyle="1" w:styleId="FontStyle514">
    <w:name w:val="Font Style514"/>
    <w:basedOn w:val="DefaultParagraphFont"/>
    <w:uiPriority w:val="99"/>
    <w:rsid w:val="00F16BAF"/>
    <w:rPr>
      <w:rFonts w:ascii="Times New Roman" w:hAnsi="Times New Roman" w:cs="Times New Roman" w:hint="default"/>
      <w:sz w:val="14"/>
      <w:szCs w:val="14"/>
    </w:rPr>
  </w:style>
  <w:style w:type="character" w:customStyle="1" w:styleId="FontStyle500">
    <w:name w:val="Font Style500"/>
    <w:basedOn w:val="DefaultParagraphFont"/>
    <w:uiPriority w:val="99"/>
    <w:rsid w:val="00F16BAF"/>
    <w:rPr>
      <w:rFonts w:ascii="Times New Roman" w:hAnsi="Times New Roman" w:cs="Times New Roman" w:hint="default"/>
      <w:b/>
      <w:bCs/>
      <w:sz w:val="16"/>
      <w:szCs w:val="16"/>
    </w:rPr>
  </w:style>
  <w:style w:type="character" w:customStyle="1" w:styleId="CardCite1">
    <w:name w:val="CardCite1"/>
    <w:qFormat/>
    <w:rsid w:val="00F16BA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16BA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16BAF"/>
    <w:rPr>
      <w:rFonts w:ascii="Times New Roman" w:hAnsi="Times New Roman" w:cs="Times New Roman" w:hint="default"/>
      <w:b/>
      <w:bCs/>
      <w:sz w:val="22"/>
      <w:szCs w:val="22"/>
    </w:rPr>
  </w:style>
  <w:style w:type="character" w:customStyle="1" w:styleId="CharacterStyle3">
    <w:name w:val="Character Style 3"/>
    <w:uiPriority w:val="99"/>
    <w:rsid w:val="00F16BAF"/>
    <w:rPr>
      <w:rFonts w:ascii="Bookman Old Style" w:hAnsi="Bookman Old Style" w:cs="Bookman Old Style" w:hint="default"/>
      <w:spacing w:val="-5"/>
      <w:sz w:val="18"/>
      <w:szCs w:val="18"/>
    </w:rPr>
  </w:style>
  <w:style w:type="character" w:customStyle="1" w:styleId="Style8pt1">
    <w:name w:val="Style 8 pt1"/>
    <w:rsid w:val="00F16BAF"/>
    <w:rPr>
      <w:rFonts w:ascii="Georgia" w:hAnsi="Georgia" w:hint="default"/>
      <w:sz w:val="16"/>
    </w:rPr>
  </w:style>
  <w:style w:type="character" w:customStyle="1" w:styleId="UnderlineStyleChar7">
    <w:name w:val="Underline Style Char7"/>
    <w:rsid w:val="00F16BAF"/>
    <w:rPr>
      <w:rFonts w:ascii="Garamond" w:hAnsi="Garamond" w:hint="default"/>
      <w:sz w:val="22"/>
      <w:szCs w:val="24"/>
      <w:u w:val="single"/>
      <w:lang w:val="en-US" w:eastAsia="en-US" w:bidi="ar-SA"/>
    </w:rPr>
  </w:style>
  <w:style w:type="character" w:customStyle="1" w:styleId="StyleArial6ptBold">
    <w:name w:val="Style Arial 6 pt Bold"/>
    <w:rsid w:val="00F16BAF"/>
    <w:rPr>
      <w:rFonts w:ascii="Arial" w:hAnsi="Arial" w:cs="Arial" w:hint="default"/>
      <w:bCs/>
      <w:sz w:val="12"/>
    </w:rPr>
  </w:style>
  <w:style w:type="character" w:customStyle="1" w:styleId="Heading2Char5">
    <w:name w:val="Heading 2 Char5"/>
    <w:rsid w:val="00F16BAF"/>
    <w:rPr>
      <w:rFonts w:ascii="Garamond" w:hAnsi="Garamond" w:cs="Arial" w:hint="default"/>
      <w:b/>
      <w:bCs/>
      <w:iCs/>
      <w:sz w:val="24"/>
      <w:szCs w:val="28"/>
      <w:lang w:val="en-US" w:eastAsia="en-US" w:bidi="ar-SA"/>
    </w:rPr>
  </w:style>
  <w:style w:type="character" w:customStyle="1" w:styleId="TagGreg">
    <w:name w:val="TagGreg"/>
    <w:uiPriority w:val="1"/>
    <w:qFormat/>
    <w:rsid w:val="00F16BAF"/>
    <w:rPr>
      <w:b/>
      <w:bCs w:val="0"/>
      <w:sz w:val="24"/>
    </w:rPr>
  </w:style>
  <w:style w:type="character" w:customStyle="1" w:styleId="StyleDebateUnderline10pt">
    <w:name w:val="Style Debate Underline + 10 pt"/>
    <w:rsid w:val="00F16BAF"/>
    <w:rPr>
      <w:rFonts w:ascii="Times New Roman" w:hAnsi="Times New Roman" w:cs="Times New Roman" w:hint="default"/>
      <w:sz w:val="20"/>
      <w:szCs w:val="20"/>
      <w:u w:val="single"/>
    </w:rPr>
  </w:style>
  <w:style w:type="character" w:customStyle="1" w:styleId="underlinedCharChar0">
    <w:name w:val="underlined Char Char"/>
    <w:locked/>
    <w:rsid w:val="00F16BAF"/>
    <w:rPr>
      <w:u w:val="single"/>
    </w:rPr>
  </w:style>
  <w:style w:type="character" w:customStyle="1" w:styleId="SourceBold">
    <w:name w:val="Source Bold"/>
    <w:rsid w:val="00F16BAF"/>
    <w:rPr>
      <w:rFonts w:ascii="Arial Narrow" w:hAnsi="Arial Narrow" w:hint="default"/>
      <w:b/>
      <w:bCs w:val="0"/>
      <w:strike w:val="0"/>
      <w:dstrike w:val="0"/>
      <w:sz w:val="24"/>
      <w:u w:val="none"/>
      <w:effect w:val="none"/>
    </w:rPr>
  </w:style>
  <w:style w:type="character" w:customStyle="1" w:styleId="2xBoldUnderline">
    <w:name w:val="2x_Bold_Underline"/>
    <w:rsid w:val="00F16BAF"/>
    <w:rPr>
      <w:b/>
      <w:bCs/>
      <w:sz w:val="24"/>
      <w:u w:val="thick"/>
    </w:rPr>
  </w:style>
  <w:style w:type="character" w:customStyle="1" w:styleId="Dottedunderline">
    <w:name w:val="Dotted underline"/>
    <w:rsid w:val="00F16BAF"/>
    <w:rPr>
      <w:u w:val="dotted"/>
    </w:rPr>
  </w:style>
  <w:style w:type="character" w:customStyle="1" w:styleId="readChar">
    <w:name w:val="read Char"/>
    <w:rsid w:val="00F16BAF"/>
    <w:rPr>
      <w:szCs w:val="22"/>
      <w:u w:val="single"/>
      <w:lang w:val="en-US" w:eastAsia="en-US" w:bidi="ar-SA"/>
    </w:rPr>
  </w:style>
  <w:style w:type="character" w:customStyle="1" w:styleId="underlining0">
    <w:name w:val="underlining"/>
    <w:rsid w:val="00F16BAF"/>
    <w:rPr>
      <w:u w:val="single"/>
    </w:rPr>
  </w:style>
  <w:style w:type="character" w:customStyle="1" w:styleId="btitle">
    <w:name w:val="btitle"/>
    <w:rsid w:val="00F16BAF"/>
  </w:style>
  <w:style w:type="character" w:customStyle="1" w:styleId="green">
    <w:name w:val="green"/>
    <w:rsid w:val="00F16BAF"/>
  </w:style>
  <w:style w:type="character" w:customStyle="1" w:styleId="BodyText20">
    <w:name w:val="Body Text2"/>
    <w:rsid w:val="00F16B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16BA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16B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16BA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16BA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16BA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16B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16BAF"/>
    <w:rPr>
      <w:rFonts w:ascii="Sylfaen" w:hAnsi="Sylfaen" w:cs="Sylfaen" w:hint="default"/>
      <w:i/>
      <w:iCs/>
      <w:strike w:val="0"/>
      <w:dstrike w:val="0"/>
      <w:sz w:val="19"/>
      <w:szCs w:val="19"/>
      <w:u w:val="none"/>
      <w:effect w:val="none"/>
      <w:shd w:val="clear" w:color="auto" w:fill="FFFFFF"/>
    </w:rPr>
  </w:style>
  <w:style w:type="character" w:customStyle="1" w:styleId="1">
    <w:name w:val="1"/>
    <w:rsid w:val="00F16BAF"/>
    <w:rPr>
      <w:rFonts w:ascii="Arial" w:hAnsi="Arial" w:cs="Arial" w:hint="default"/>
      <w:bCs/>
      <w:sz w:val="20"/>
      <w:u w:val="single"/>
      <w:lang w:val="en-US" w:eastAsia="en-US" w:bidi="ar-SA"/>
    </w:rPr>
  </w:style>
  <w:style w:type="character" w:customStyle="1" w:styleId="CharChar31">
    <w:name w:val="Char Char31"/>
    <w:rsid w:val="00F16BAF"/>
    <w:rPr>
      <w:rFonts w:ascii="Arial" w:hAnsi="Arial" w:cs="Arial" w:hint="default"/>
      <w:b/>
      <w:bCs/>
      <w:iCs/>
      <w:lang w:val="en-US" w:eastAsia="en-US" w:bidi="ar-SA"/>
    </w:rPr>
  </w:style>
  <w:style w:type="character" w:customStyle="1" w:styleId="Subtitle2">
    <w:name w:val="Subtitle2"/>
    <w:rsid w:val="00F16BAF"/>
  </w:style>
  <w:style w:type="character" w:customStyle="1" w:styleId="drop">
    <w:name w:val="drop"/>
    <w:rsid w:val="00F16BAF"/>
  </w:style>
  <w:style w:type="character" w:customStyle="1" w:styleId="bioline">
    <w:name w:val="bioline"/>
    <w:rsid w:val="00F16BAF"/>
  </w:style>
  <w:style w:type="character" w:customStyle="1" w:styleId="articletitle0">
    <w:name w:val="article_title"/>
    <w:rsid w:val="00F16BAF"/>
  </w:style>
  <w:style w:type="character" w:customStyle="1" w:styleId="A4">
    <w:name w:val="A4"/>
    <w:uiPriority w:val="99"/>
    <w:rsid w:val="00F16BAF"/>
    <w:rPr>
      <w:color w:val="000000"/>
    </w:rPr>
  </w:style>
  <w:style w:type="character" w:customStyle="1" w:styleId="s2">
    <w:name w:val="s2"/>
    <w:rsid w:val="00F16BAF"/>
  </w:style>
  <w:style w:type="character" w:customStyle="1" w:styleId="s4">
    <w:name w:val="s4"/>
    <w:rsid w:val="00F16BAF"/>
  </w:style>
  <w:style w:type="character" w:customStyle="1" w:styleId="s5">
    <w:name w:val="s5"/>
    <w:rsid w:val="00F16BAF"/>
  </w:style>
  <w:style w:type="character" w:customStyle="1" w:styleId="cap">
    <w:name w:val="cap"/>
    <w:rsid w:val="00F16BAF"/>
  </w:style>
  <w:style w:type="character" w:customStyle="1" w:styleId="rightsnotice">
    <w:name w:val="rightsnotice"/>
    <w:rsid w:val="00F16BAF"/>
  </w:style>
  <w:style w:type="character" w:customStyle="1" w:styleId="Caption1">
    <w:name w:val="Caption1"/>
    <w:rsid w:val="00F16BAF"/>
  </w:style>
  <w:style w:type="character" w:customStyle="1" w:styleId="credit">
    <w:name w:val="credit"/>
    <w:rsid w:val="00F16BAF"/>
  </w:style>
  <w:style w:type="character" w:customStyle="1" w:styleId="scaps">
    <w:name w:val="scaps"/>
    <w:rsid w:val="00F16BAF"/>
  </w:style>
  <w:style w:type="character" w:customStyle="1" w:styleId="current-article">
    <w:name w:val="current-article"/>
    <w:rsid w:val="00F16BAF"/>
  </w:style>
  <w:style w:type="character" w:customStyle="1" w:styleId="related-current-indicator">
    <w:name w:val="related-current-indicator"/>
    <w:rsid w:val="00F16BAF"/>
  </w:style>
  <w:style w:type="character" w:customStyle="1" w:styleId="bylclear">
    <w:name w:val="bylclear"/>
    <w:rsid w:val="00F16BAF"/>
  </w:style>
  <w:style w:type="character" w:customStyle="1" w:styleId="timestamp">
    <w:name w:val="timestamp"/>
    <w:rsid w:val="00F16BAF"/>
  </w:style>
  <w:style w:type="character" w:customStyle="1" w:styleId="comments">
    <w:name w:val="comments"/>
    <w:rsid w:val="00F16BAF"/>
  </w:style>
  <w:style w:type="character" w:customStyle="1" w:styleId="essaytext">
    <w:name w:val="essaytext"/>
    <w:rsid w:val="00F16BAF"/>
  </w:style>
  <w:style w:type="character" w:customStyle="1" w:styleId="username">
    <w:name w:val="username"/>
    <w:rsid w:val="00F16BAF"/>
  </w:style>
  <w:style w:type="character" w:customStyle="1" w:styleId="toplinks">
    <w:name w:val="toplinks"/>
    <w:rsid w:val="00F16BAF"/>
  </w:style>
  <w:style w:type="character" w:customStyle="1" w:styleId="A3">
    <w:name w:val="A3"/>
    <w:rsid w:val="00F16BAF"/>
    <w:rPr>
      <w:rFonts w:ascii="Perpetua" w:hAnsi="Perpetua" w:cs="Perpetua" w:hint="default"/>
      <w:color w:val="000000"/>
      <w:sz w:val="15"/>
      <w:szCs w:val="15"/>
    </w:rPr>
  </w:style>
  <w:style w:type="character" w:customStyle="1" w:styleId="see">
    <w:name w:val="see"/>
    <w:rsid w:val="00F16BAF"/>
  </w:style>
  <w:style w:type="character" w:customStyle="1" w:styleId="first-letter">
    <w:name w:val="first-letter"/>
    <w:rsid w:val="00F16BAF"/>
  </w:style>
  <w:style w:type="character" w:customStyle="1" w:styleId="focusparagraph">
    <w:name w:val="focusparagraph"/>
    <w:rsid w:val="00F16BAF"/>
  </w:style>
  <w:style w:type="character" w:customStyle="1" w:styleId="lightblue">
    <w:name w:val="lightblue"/>
    <w:rsid w:val="00F16BAF"/>
  </w:style>
  <w:style w:type="character" w:customStyle="1" w:styleId="StyleUnderlineCharChar9pt">
    <w:name w:val="Style Underline Char Char + 9 pt"/>
    <w:rsid w:val="00F16BA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16BAF"/>
  </w:style>
  <w:style w:type="character" w:customStyle="1" w:styleId="Title10">
    <w:name w:val="Title1"/>
    <w:rsid w:val="00F16BAF"/>
  </w:style>
  <w:style w:type="character" w:customStyle="1" w:styleId="BoldandUnderlineCharCharCharChar">
    <w:name w:val="Bold and Underline Char Char Char Char"/>
    <w:rsid w:val="00F16BAF"/>
    <w:rPr>
      <w:b/>
      <w:bCs w:val="0"/>
      <w:noProof w:val="0"/>
      <w:u w:val="single"/>
      <w:lang w:val="en-US" w:eastAsia="en-US" w:bidi="ar-SA"/>
    </w:rPr>
  </w:style>
  <w:style w:type="character" w:customStyle="1" w:styleId="FontStyle29">
    <w:name w:val="Font Style29"/>
    <w:uiPriority w:val="99"/>
    <w:rsid w:val="00F16BAF"/>
    <w:rPr>
      <w:rFonts w:ascii="Arial" w:hAnsi="Arial" w:cs="Arial" w:hint="default"/>
      <w:sz w:val="14"/>
      <w:szCs w:val="14"/>
    </w:rPr>
  </w:style>
  <w:style w:type="character" w:customStyle="1" w:styleId="CardsUnderlined">
    <w:name w:val="Cards Underlined"/>
    <w:rsid w:val="00F16BAF"/>
    <w:rPr>
      <w:rFonts w:ascii="Helvetica" w:hAnsi="Helvetica" w:cs="Helvetica" w:hint="default"/>
      <w:sz w:val="22"/>
      <w:szCs w:val="24"/>
      <w:u w:val="thick"/>
    </w:rPr>
  </w:style>
  <w:style w:type="character" w:customStyle="1" w:styleId="titles">
    <w:name w:val="titles"/>
    <w:rsid w:val="00F16BAF"/>
  </w:style>
  <w:style w:type="character" w:customStyle="1" w:styleId="articletext0">
    <w:name w:val="article_text"/>
    <w:rsid w:val="00F16BAF"/>
  </w:style>
  <w:style w:type="character" w:customStyle="1" w:styleId="contentauthor">
    <w:name w:val="contentauthor"/>
    <w:rsid w:val="00F16BAF"/>
  </w:style>
  <w:style w:type="character" w:customStyle="1" w:styleId="subarticleheader">
    <w:name w:val="subarticleheader"/>
    <w:rsid w:val="00F16BAF"/>
  </w:style>
  <w:style w:type="character" w:customStyle="1" w:styleId="spelle">
    <w:name w:val="spelle"/>
    <w:rsid w:val="00F16BAF"/>
  </w:style>
  <w:style w:type="character" w:customStyle="1" w:styleId="grame">
    <w:name w:val="grame"/>
    <w:rsid w:val="00F16BAF"/>
  </w:style>
  <w:style w:type="character" w:customStyle="1" w:styleId="newstitle1">
    <w:name w:val="newstitle1"/>
    <w:rsid w:val="00F16BAF"/>
  </w:style>
  <w:style w:type="character" w:customStyle="1" w:styleId="copy">
    <w:name w:val="copy"/>
    <w:rsid w:val="00F16BAF"/>
  </w:style>
  <w:style w:type="character" w:customStyle="1" w:styleId="topheadline">
    <w:name w:val="topheadline"/>
    <w:rsid w:val="00F16BAF"/>
  </w:style>
  <w:style w:type="character" w:customStyle="1" w:styleId="Stylereduce27pt">
    <w:name w:val="Style reduce2 + 7 pt"/>
    <w:rsid w:val="00F16BAF"/>
    <w:rPr>
      <w:rFonts w:ascii="Times New Roman" w:hAnsi="Times New Roman" w:cs="Arial" w:hint="default"/>
      <w:color w:val="000000"/>
      <w:sz w:val="14"/>
      <w:szCs w:val="22"/>
    </w:rPr>
  </w:style>
  <w:style w:type="character" w:customStyle="1" w:styleId="srtitle">
    <w:name w:val="srtitle"/>
    <w:rsid w:val="00F16BAF"/>
  </w:style>
  <w:style w:type="character" w:customStyle="1" w:styleId="st1">
    <w:name w:val="st1"/>
    <w:rsid w:val="00F16BAF"/>
  </w:style>
  <w:style w:type="character" w:customStyle="1" w:styleId="StyleStyleGaramond">
    <w:name w:val="Style Style Garamond +"/>
    <w:rsid w:val="00F16BAF"/>
    <w:rPr>
      <w:rFonts w:ascii="Garamond" w:hAnsi="Garamond" w:cs="Times New Roman" w:hint="default"/>
      <w:sz w:val="20"/>
    </w:rPr>
  </w:style>
  <w:style w:type="character" w:customStyle="1" w:styleId="quotechar0">
    <w:name w:val="quotechar"/>
    <w:rsid w:val="00F16BAF"/>
  </w:style>
  <w:style w:type="character" w:customStyle="1" w:styleId="boldunderline0">
    <w:name w:val="boldunderline"/>
    <w:rsid w:val="00F16BAF"/>
  </w:style>
  <w:style w:type="character" w:customStyle="1" w:styleId="A8">
    <w:name w:val="A8"/>
    <w:rsid w:val="00F16BAF"/>
    <w:rPr>
      <w:rFonts w:ascii="Scala" w:hAnsi="Scala" w:cs="Scala" w:hint="default"/>
      <w:color w:val="000000"/>
      <w:sz w:val="15"/>
      <w:szCs w:val="15"/>
    </w:rPr>
  </w:style>
  <w:style w:type="character" w:customStyle="1" w:styleId="A0">
    <w:name w:val="A0"/>
    <w:uiPriority w:val="99"/>
    <w:rsid w:val="00F16BAF"/>
    <w:rPr>
      <w:rFonts w:ascii="Scala" w:hAnsi="Scala" w:cs="Scala" w:hint="default"/>
      <w:color w:val="000000"/>
      <w:sz w:val="16"/>
      <w:szCs w:val="16"/>
    </w:rPr>
  </w:style>
  <w:style w:type="character" w:customStyle="1" w:styleId="Date11">
    <w:name w:val="Date11"/>
    <w:rsid w:val="00F16BAF"/>
  </w:style>
  <w:style w:type="character" w:customStyle="1" w:styleId="Boxout">
    <w:name w:val="Box out"/>
    <w:uiPriority w:val="1"/>
    <w:qFormat/>
    <w:rsid w:val="00F16BAF"/>
    <w:rPr>
      <w:rFonts w:ascii="Tahoma" w:hAnsi="Tahoma" w:cs="Tahoma" w:hint="default"/>
      <w:b/>
      <w:bCs w:val="0"/>
      <w:sz w:val="20"/>
      <w:u w:val="single"/>
      <w:bdr w:val="none" w:sz="0" w:space="0" w:color="auto" w:frame="1"/>
      <w:shd w:val="clear" w:color="auto" w:fill="A9E8F5"/>
    </w:rPr>
  </w:style>
  <w:style w:type="character" w:customStyle="1" w:styleId="metad">
    <w:name w:val="metad"/>
    <w:rsid w:val="00F16BAF"/>
  </w:style>
  <w:style w:type="character" w:customStyle="1" w:styleId="sifr-alternate">
    <w:name w:val="sifr-alternate"/>
    <w:rsid w:val="00F16BAF"/>
  </w:style>
  <w:style w:type="character" w:customStyle="1" w:styleId="justify1">
    <w:name w:val="justify1"/>
    <w:rsid w:val="00F16BAF"/>
  </w:style>
  <w:style w:type="character" w:customStyle="1" w:styleId="artbody1">
    <w:name w:val="art_body1"/>
    <w:rsid w:val="00F16BAF"/>
    <w:rPr>
      <w:rFonts w:ascii="Arial" w:hAnsi="Arial" w:cs="Arial" w:hint="default"/>
    </w:rPr>
  </w:style>
  <w:style w:type="character" w:customStyle="1" w:styleId="A1">
    <w:name w:val="A1"/>
    <w:uiPriority w:val="99"/>
    <w:rsid w:val="00F16BAF"/>
    <w:rPr>
      <w:rFonts w:ascii="Book Antiqua" w:hAnsi="Book Antiqua" w:cs="Book Antiqua" w:hint="default"/>
      <w:color w:val="221E1F"/>
      <w:sz w:val="22"/>
      <w:szCs w:val="22"/>
    </w:rPr>
  </w:style>
  <w:style w:type="character" w:customStyle="1" w:styleId="reality">
    <w:name w:val="reality"/>
    <w:rsid w:val="00F16BAF"/>
  </w:style>
  <w:style w:type="character" w:customStyle="1" w:styleId="text2">
    <w:name w:val="text2"/>
    <w:rsid w:val="00F16BAF"/>
  </w:style>
  <w:style w:type="character" w:customStyle="1" w:styleId="StyleUnderlineChar2CharChar11pt">
    <w:name w:val="Style Underline Char2 Char Char + 11 pt"/>
    <w:rsid w:val="00F16BAF"/>
    <w:rPr>
      <w:rFonts w:ascii="Times New Roman" w:hAnsi="Times New Roman" w:cs="Times New Roman" w:hint="default"/>
      <w:sz w:val="20"/>
      <w:u w:val="single"/>
    </w:rPr>
  </w:style>
  <w:style w:type="character" w:customStyle="1" w:styleId="StyleStyleBoldUnderline11pt">
    <w:name w:val="Style Style Bold Underline + 11 pt"/>
    <w:rsid w:val="00F16BAF"/>
    <w:rPr>
      <w:b/>
      <w:bCs/>
      <w:sz w:val="20"/>
      <w:u w:val="single"/>
    </w:rPr>
  </w:style>
  <w:style w:type="character" w:customStyle="1" w:styleId="articlehead2">
    <w:name w:val="articlehead2"/>
    <w:rsid w:val="00F16BAF"/>
  </w:style>
  <w:style w:type="character" w:customStyle="1" w:styleId="pronset">
    <w:name w:val="pronset"/>
    <w:rsid w:val="00F16BAF"/>
  </w:style>
  <w:style w:type="character" w:customStyle="1" w:styleId="prondelim">
    <w:name w:val="prondelim"/>
    <w:rsid w:val="00F16BAF"/>
  </w:style>
  <w:style w:type="character" w:customStyle="1" w:styleId="prontoggle">
    <w:name w:val="pron_toggle"/>
    <w:rsid w:val="00F16BAF"/>
  </w:style>
  <w:style w:type="character" w:customStyle="1" w:styleId="boldface">
    <w:name w:val="boldface"/>
    <w:rsid w:val="00F16BAF"/>
  </w:style>
  <w:style w:type="character" w:customStyle="1" w:styleId="secondary-bf">
    <w:name w:val="secondary-bf"/>
    <w:rsid w:val="00F16BAF"/>
  </w:style>
  <w:style w:type="table" w:styleId="ColorfulGrid-Accent1">
    <w:name w:val="Colorful Grid Accent 1"/>
    <w:basedOn w:val="TableNormal"/>
    <w:link w:val="ColorfulGrid-Accent1Char"/>
    <w:uiPriority w:val="29"/>
    <w:unhideWhenUsed/>
    <w:rsid w:val="00F16BA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16BAF"/>
    <w:rPr>
      <w:rFonts w:ascii="Times New Roman" w:hAnsi="Times New Roman" w:cs="Times New Roman" w:hint="default"/>
      <w:iCs/>
      <w:color w:val="000000"/>
      <w:sz w:val="16"/>
    </w:rPr>
  </w:style>
  <w:style w:type="character" w:customStyle="1" w:styleId="Boxout0">
    <w:name w:val="Boxout"/>
    <w:uiPriority w:val="1"/>
    <w:qFormat/>
    <w:rsid w:val="00F16BA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16BAF"/>
  </w:style>
  <w:style w:type="character" w:customStyle="1" w:styleId="pg">
    <w:name w:val="pg"/>
    <w:rsid w:val="00F16BAF"/>
  </w:style>
  <w:style w:type="character" w:customStyle="1" w:styleId="detailtitle">
    <w:name w:val="detailtitle"/>
    <w:rsid w:val="00F16BAF"/>
  </w:style>
  <w:style w:type="character" w:customStyle="1" w:styleId="storydate">
    <w:name w:val="storydate"/>
    <w:rsid w:val="00F16BAF"/>
  </w:style>
  <w:style w:type="character" w:customStyle="1" w:styleId="preloadwrap">
    <w:name w:val="preloadwrap"/>
    <w:rsid w:val="00F16BAF"/>
  </w:style>
  <w:style w:type="character" w:customStyle="1" w:styleId="creditwrap">
    <w:name w:val="creditwrap"/>
    <w:rsid w:val="00F16BAF"/>
  </w:style>
  <w:style w:type="character" w:customStyle="1" w:styleId="DefaultChar1">
    <w:name w:val="Default Char1"/>
    <w:rsid w:val="00F16BAF"/>
    <w:rPr>
      <w:noProof w:val="0"/>
      <w:color w:val="000000"/>
      <w:lang w:val="en-US" w:eastAsia="en-US" w:bidi="ar-SA"/>
    </w:rPr>
  </w:style>
  <w:style w:type="character" w:customStyle="1" w:styleId="textunderlineChar0">
    <w:name w:val="text underline Char"/>
    <w:rsid w:val="00F16BAF"/>
    <w:rPr>
      <w:sz w:val="24"/>
      <w:szCs w:val="22"/>
      <w:u w:val="thick"/>
      <w:lang w:val="en-US" w:eastAsia="en-US" w:bidi="ar-SA"/>
    </w:rPr>
  </w:style>
  <w:style w:type="character" w:customStyle="1" w:styleId="BoldChar">
    <w:name w:val="Bold Char"/>
    <w:rsid w:val="00F16BAF"/>
    <w:rPr>
      <w:rFonts w:ascii="Times New Roman" w:eastAsia="Times New Roman" w:hAnsi="Times New Roman" w:cs="Times New Roman" w:hint="default"/>
      <w:b/>
      <w:bCs w:val="0"/>
      <w:szCs w:val="24"/>
    </w:rPr>
  </w:style>
  <w:style w:type="character" w:customStyle="1" w:styleId="pmterms31">
    <w:name w:val="pmterms31"/>
    <w:rsid w:val="00F16BAF"/>
    <w:rPr>
      <w:b/>
      <w:bCs/>
      <w:i w:val="0"/>
      <w:iCs w:val="0"/>
      <w:color w:val="000000"/>
    </w:rPr>
  </w:style>
  <w:style w:type="character" w:customStyle="1" w:styleId="copyrightdescription">
    <w:name w:val="copyrightdescription"/>
    <w:rsid w:val="00F16BAF"/>
  </w:style>
  <w:style w:type="character" w:customStyle="1" w:styleId="ft01">
    <w:name w:val="ft01"/>
    <w:rsid w:val="00F16BAF"/>
    <w:rPr>
      <w:rFonts w:ascii="Times" w:hAnsi="Times" w:cs="Times" w:hint="default"/>
      <w:color w:val="000000"/>
      <w:sz w:val="14"/>
      <w:szCs w:val="14"/>
    </w:rPr>
  </w:style>
  <w:style w:type="character" w:customStyle="1" w:styleId="ft11">
    <w:name w:val="ft11"/>
    <w:rsid w:val="00F16BAF"/>
    <w:rPr>
      <w:rFonts w:ascii="Times" w:hAnsi="Times" w:cs="Times" w:hint="default"/>
      <w:color w:val="000000"/>
      <w:sz w:val="17"/>
      <w:szCs w:val="17"/>
    </w:rPr>
  </w:style>
  <w:style w:type="character" w:customStyle="1" w:styleId="ft21">
    <w:name w:val="ft21"/>
    <w:rsid w:val="00F16BAF"/>
    <w:rPr>
      <w:rFonts w:ascii="Times" w:hAnsi="Times" w:cs="Times" w:hint="default"/>
      <w:color w:val="000000"/>
      <w:sz w:val="15"/>
      <w:szCs w:val="15"/>
    </w:rPr>
  </w:style>
  <w:style w:type="character" w:customStyle="1" w:styleId="ft31">
    <w:name w:val="ft31"/>
    <w:rsid w:val="00F16BAF"/>
    <w:rPr>
      <w:rFonts w:ascii="Times" w:hAnsi="Times" w:cs="Times" w:hint="default"/>
      <w:color w:val="000000"/>
      <w:sz w:val="15"/>
      <w:szCs w:val="15"/>
    </w:rPr>
  </w:style>
  <w:style w:type="character" w:customStyle="1" w:styleId="dquo">
    <w:name w:val="dquo"/>
    <w:rsid w:val="00F16BAF"/>
  </w:style>
  <w:style w:type="character" w:customStyle="1" w:styleId="caps2">
    <w:name w:val="caps2"/>
    <w:rsid w:val="00F16BAF"/>
  </w:style>
  <w:style w:type="character" w:customStyle="1" w:styleId="CardsFont12ptCharCharCharChar">
    <w:name w:val="Cards + Font: 12 pt Char Char Char Char"/>
    <w:rsid w:val="00F16BAF"/>
    <w:rPr>
      <w:sz w:val="24"/>
      <w:szCs w:val="24"/>
      <w:u w:val="thick"/>
      <w:lang w:val="en-US" w:eastAsia="en-US" w:bidi="ar-SA"/>
    </w:rPr>
  </w:style>
  <w:style w:type="character" w:customStyle="1" w:styleId="ccs">
    <w:name w:val="c cs"/>
    <w:rsid w:val="00F16BAF"/>
  </w:style>
  <w:style w:type="character" w:customStyle="1" w:styleId="UnderlinedEvChar">
    <w:name w:val="Underlined Ev Char"/>
    <w:rsid w:val="00F16BAF"/>
    <w:rPr>
      <w:rFonts w:ascii="Times New Roman" w:eastAsia="Times New Roman" w:hAnsi="Times New Roman" w:cs="Times New Roman" w:hint="default"/>
      <w:szCs w:val="24"/>
      <w:u w:val="single"/>
    </w:rPr>
  </w:style>
  <w:style w:type="character" w:customStyle="1" w:styleId="dropshadow">
    <w:name w:val="dropshadow"/>
    <w:rsid w:val="00F16BAF"/>
  </w:style>
  <w:style w:type="character" w:customStyle="1" w:styleId="d05ws">
    <w:name w:val="d05ws"/>
    <w:rsid w:val="00F16BAF"/>
  </w:style>
  <w:style w:type="character" w:customStyle="1" w:styleId="rzibod">
    <w:name w:val="rzibod"/>
    <w:rsid w:val="00F16BAF"/>
  </w:style>
  <w:style w:type="character" w:customStyle="1" w:styleId="StyleBold1">
    <w:name w:val="Style Bold1"/>
    <w:rsid w:val="00F16BAF"/>
    <w:rPr>
      <w:rFonts w:ascii="Georgia" w:hAnsi="Georgia" w:hint="default"/>
      <w:b/>
      <w:bCs/>
      <w:sz w:val="22"/>
    </w:rPr>
  </w:style>
  <w:style w:type="character" w:customStyle="1" w:styleId="headertext">
    <w:name w:val="headertext"/>
    <w:rsid w:val="00F16BAF"/>
  </w:style>
  <w:style w:type="character" w:customStyle="1" w:styleId="endnote-reference">
    <w:name w:val="endnote-reference"/>
    <w:rsid w:val="00F16BAF"/>
  </w:style>
  <w:style w:type="character" w:customStyle="1" w:styleId="officialsname">
    <w:name w:val="official_s_name"/>
    <w:rsid w:val="00F16BAF"/>
  </w:style>
  <w:style w:type="character" w:customStyle="1" w:styleId="audience">
    <w:name w:val="audience"/>
    <w:rsid w:val="00F16BAF"/>
  </w:style>
  <w:style w:type="character" w:customStyle="1" w:styleId="A7">
    <w:name w:val="A7"/>
    <w:uiPriority w:val="99"/>
    <w:rsid w:val="00F16BAF"/>
    <w:rPr>
      <w:rFonts w:ascii="Myriad Pro" w:hAnsi="Myriad Pro" w:cs="Myriad Pro" w:hint="default"/>
      <w:color w:val="0066B1"/>
      <w:sz w:val="22"/>
      <w:szCs w:val="22"/>
    </w:rPr>
  </w:style>
  <w:style w:type="character" w:customStyle="1" w:styleId="normalchar">
    <w:name w:val="normal__char"/>
    <w:rsid w:val="00F16BAF"/>
  </w:style>
  <w:style w:type="character" w:customStyle="1" w:styleId="hyperlink002cheading0020100200028block0020title0029char">
    <w:name w:val="hyperlink_002cheading_00201_0020_0028block_0020title_0029__char"/>
    <w:rsid w:val="00F16BAF"/>
  </w:style>
  <w:style w:type="character" w:customStyle="1" w:styleId="underline002cstyle0020bold0020underlinechar">
    <w:name w:val="underline_002cstyle_0020bold_0020underline__char"/>
    <w:rsid w:val="00F16BAF"/>
  </w:style>
  <w:style w:type="character" w:customStyle="1" w:styleId="copyboldblack">
    <w:name w:val="copyboldblack"/>
    <w:rsid w:val="00F16BAF"/>
  </w:style>
  <w:style w:type="character" w:customStyle="1" w:styleId="copybold">
    <w:name w:val="copybold"/>
    <w:rsid w:val="00F16BAF"/>
  </w:style>
  <w:style w:type="character" w:customStyle="1" w:styleId="author-date0">
    <w:name w:val="author-date"/>
    <w:rsid w:val="00F16BAF"/>
  </w:style>
  <w:style w:type="character" w:customStyle="1" w:styleId="hidden">
    <w:name w:val="hidden"/>
    <w:rsid w:val="00F16BAF"/>
  </w:style>
  <w:style w:type="character" w:customStyle="1" w:styleId="articlebegin">
    <w:name w:val="articlebegin"/>
    <w:rsid w:val="00F16BAF"/>
  </w:style>
  <w:style w:type="character" w:customStyle="1" w:styleId="mediaoverlay">
    <w:name w:val="mediaoverlay"/>
    <w:rsid w:val="00F16BAF"/>
  </w:style>
  <w:style w:type="character" w:customStyle="1" w:styleId="blogcaption">
    <w:name w:val="blog_caption"/>
    <w:rsid w:val="00F16BAF"/>
  </w:style>
  <w:style w:type="character" w:customStyle="1" w:styleId="commnet-abuzz">
    <w:name w:val="commnet-abuzz"/>
    <w:rsid w:val="00F16BAF"/>
  </w:style>
  <w:style w:type="character" w:customStyle="1" w:styleId="fbconnectbuttontext">
    <w:name w:val="fbconnectbutton_text"/>
    <w:rsid w:val="00F16BAF"/>
  </w:style>
  <w:style w:type="character" w:customStyle="1" w:styleId="fbsharecountinner">
    <w:name w:val="fb_share_count_inner"/>
    <w:rsid w:val="00F16BAF"/>
  </w:style>
  <w:style w:type="character" w:customStyle="1" w:styleId="stbuttontext">
    <w:name w:val="stbuttontext"/>
    <w:rsid w:val="00F16BAF"/>
  </w:style>
  <w:style w:type="character" w:customStyle="1" w:styleId="source">
    <w:name w:val="source"/>
    <w:rsid w:val="00F16BAF"/>
  </w:style>
  <w:style w:type="character" w:customStyle="1" w:styleId="pubdate">
    <w:name w:val="pubdate"/>
    <w:rsid w:val="00F16BAF"/>
  </w:style>
  <w:style w:type="character" w:customStyle="1" w:styleId="grey">
    <w:name w:val="grey"/>
    <w:rsid w:val="00F16BAF"/>
  </w:style>
  <w:style w:type="character" w:customStyle="1" w:styleId="postdate">
    <w:name w:val="post_date"/>
    <w:rsid w:val="00F16BAF"/>
  </w:style>
  <w:style w:type="character" w:customStyle="1" w:styleId="bdx">
    <w:name w:val="bdx"/>
    <w:rsid w:val="00F16BAF"/>
  </w:style>
  <w:style w:type="character" w:customStyle="1" w:styleId="bdl">
    <w:name w:val="bdl"/>
    <w:rsid w:val="00F16BAF"/>
  </w:style>
  <w:style w:type="character" w:customStyle="1" w:styleId="breadcrumbitemcurrent">
    <w:name w:val="breadcrumbitemcurrent"/>
    <w:rsid w:val="00F16BAF"/>
  </w:style>
  <w:style w:type="character" w:customStyle="1" w:styleId="bbl">
    <w:name w:val="bbl"/>
    <w:rsid w:val="00F16BAF"/>
  </w:style>
  <w:style w:type="character" w:customStyle="1" w:styleId="Date2">
    <w:name w:val="Date2"/>
    <w:rsid w:val="00F16BAF"/>
  </w:style>
  <w:style w:type="character" w:customStyle="1" w:styleId="company">
    <w:name w:val="company"/>
    <w:rsid w:val="00F16BAF"/>
  </w:style>
  <w:style w:type="character" w:customStyle="1" w:styleId="itxtnewhookspan">
    <w:name w:val="itxtnewhookspan"/>
    <w:rsid w:val="00F16BAF"/>
  </w:style>
  <w:style w:type="character" w:customStyle="1" w:styleId="gstxthlt">
    <w:name w:val="gstxt_hlt"/>
    <w:rsid w:val="00F16BAF"/>
  </w:style>
  <w:style w:type="character" w:customStyle="1" w:styleId="SubtleEmphasis1">
    <w:name w:val="Subtle Emphasis1"/>
    <w:uiPriority w:val="19"/>
    <w:qFormat/>
    <w:rsid w:val="00F16BAF"/>
    <w:rPr>
      <w:rFonts w:ascii="Times New Roman" w:hAnsi="Times New Roman" w:cs="Times New Roman" w:hint="default"/>
      <w:b/>
      <w:bCs w:val="0"/>
      <w:iCs/>
      <w:color w:val="auto"/>
      <w:sz w:val="22"/>
    </w:rPr>
  </w:style>
  <w:style w:type="character" w:customStyle="1" w:styleId="StyleBoldRed">
    <w:name w:val="Style Bold Red"/>
    <w:rsid w:val="00F16BAF"/>
    <w:rPr>
      <w:b/>
      <w:bCs/>
      <w:color w:val="auto"/>
    </w:rPr>
  </w:style>
  <w:style w:type="character" w:customStyle="1" w:styleId="StyleTimesNewRoman8pt">
    <w:name w:val="Style Times New Roman 8 pt"/>
    <w:rsid w:val="00F16BAF"/>
    <w:rPr>
      <w:rFonts w:ascii="Georgia" w:hAnsi="Georgia" w:hint="default"/>
      <w:sz w:val="16"/>
    </w:rPr>
  </w:style>
  <w:style w:type="character" w:customStyle="1" w:styleId="StyleStyle7pt8pt">
    <w:name w:val="Style Style 7 pt + 8 pt"/>
    <w:rsid w:val="00F16BAF"/>
    <w:rPr>
      <w:sz w:val="16"/>
    </w:rPr>
  </w:style>
  <w:style w:type="character" w:customStyle="1" w:styleId="StyleStyleThickunderlineBold1">
    <w:name w:val="Style Style Thick underline + Bold1"/>
    <w:rsid w:val="00F16BAF"/>
    <w:rPr>
      <w:b/>
      <w:bCs/>
      <w:u w:val="thick"/>
    </w:rPr>
  </w:style>
  <w:style w:type="character" w:customStyle="1" w:styleId="StyleUnderline2">
    <w:name w:val="Style Underline2"/>
    <w:rsid w:val="00F16BAF"/>
    <w:rPr>
      <w:u w:val="single"/>
    </w:rPr>
  </w:style>
  <w:style w:type="character" w:customStyle="1" w:styleId="ShrinkText">
    <w:name w:val="Shrink Text"/>
    <w:rsid w:val="00F16BAF"/>
    <w:rPr>
      <w:sz w:val="16"/>
    </w:rPr>
  </w:style>
  <w:style w:type="character" w:customStyle="1" w:styleId="smallcaps">
    <w:name w:val="smallcaps"/>
    <w:rsid w:val="00F16BAF"/>
  </w:style>
  <w:style w:type="character" w:customStyle="1" w:styleId="goldbldtext">
    <w:name w:val="goldbldtext"/>
    <w:rsid w:val="00F16BAF"/>
  </w:style>
  <w:style w:type="character" w:customStyle="1" w:styleId="cardshighlight0">
    <w:name w:val="cardshighlight"/>
    <w:rsid w:val="00F16BAF"/>
  </w:style>
  <w:style w:type="character" w:customStyle="1" w:styleId="cardsfont12pt1">
    <w:name w:val="cardsfont12pt"/>
    <w:rsid w:val="00F16BAF"/>
  </w:style>
  <w:style w:type="character" w:customStyle="1" w:styleId="ft1">
    <w:name w:val="ft1"/>
    <w:rsid w:val="00F16BAF"/>
  </w:style>
  <w:style w:type="character" w:customStyle="1" w:styleId="ft6">
    <w:name w:val="ft6"/>
    <w:rsid w:val="00F16BAF"/>
  </w:style>
  <w:style w:type="character" w:customStyle="1" w:styleId="kicker">
    <w:name w:val="kicker"/>
    <w:rsid w:val="00F16BAF"/>
  </w:style>
  <w:style w:type="character" w:customStyle="1" w:styleId="backcontent">
    <w:name w:val="backcontent"/>
    <w:rsid w:val="00F16BAF"/>
  </w:style>
  <w:style w:type="character" w:customStyle="1" w:styleId="daystmp">
    <w:name w:val="daystmp"/>
    <w:rsid w:val="00F16BAF"/>
  </w:style>
  <w:style w:type="character" w:customStyle="1" w:styleId="cardsfont12ptchar">
    <w:name w:val="cardsfont12ptchar"/>
    <w:rsid w:val="00F16BAF"/>
  </w:style>
  <w:style w:type="character" w:customStyle="1" w:styleId="gal">
    <w:name w:val="gal"/>
    <w:rsid w:val="00F16BAF"/>
  </w:style>
  <w:style w:type="character" w:customStyle="1" w:styleId="submitted">
    <w:name w:val="submitted"/>
    <w:rsid w:val="00F16BAF"/>
  </w:style>
  <w:style w:type="character" w:customStyle="1" w:styleId="imagedateline">
    <w:name w:val="image_dateline"/>
    <w:rsid w:val="00F16BAF"/>
  </w:style>
  <w:style w:type="character" w:customStyle="1" w:styleId="authordatecharchar">
    <w:name w:val="authordatecharchar"/>
    <w:rsid w:val="00F16BAF"/>
  </w:style>
  <w:style w:type="character" w:customStyle="1" w:styleId="style1char0">
    <w:name w:val="style1char"/>
    <w:rsid w:val="00F16BAF"/>
  </w:style>
  <w:style w:type="character" w:customStyle="1" w:styleId="tagcharchar0">
    <w:name w:val="tagcharchar"/>
    <w:rsid w:val="00F16BAF"/>
  </w:style>
  <w:style w:type="character" w:customStyle="1" w:styleId="underlinedcharchar2">
    <w:name w:val="underlinedcharchar"/>
    <w:rsid w:val="00F16BAF"/>
  </w:style>
  <w:style w:type="character" w:customStyle="1" w:styleId="BoxedChar">
    <w:name w:val="Boxed Char"/>
    <w:rsid w:val="00F16BAF"/>
    <w:rPr>
      <w:rFonts w:ascii="Arial Narrow" w:hAnsi="Arial Narrow" w:hint="default"/>
      <w:b/>
      <w:bCs w:val="0"/>
      <w:sz w:val="18"/>
      <w:bdr w:val="single" w:sz="6" w:space="0" w:color="auto" w:frame="1"/>
    </w:rPr>
  </w:style>
  <w:style w:type="character" w:customStyle="1" w:styleId="Style11ptUnderline2">
    <w:name w:val="Style 11 pt Underline2"/>
    <w:rsid w:val="00F16BAF"/>
    <w:rPr>
      <w:sz w:val="20"/>
      <w:u w:val="single"/>
    </w:rPr>
  </w:style>
  <w:style w:type="character" w:customStyle="1" w:styleId="Style11ptBoldUnderline2">
    <w:name w:val="Style 11 pt Bold Underline2"/>
    <w:rsid w:val="00F16BAF"/>
    <w:rPr>
      <w:b/>
      <w:bCs/>
      <w:sz w:val="20"/>
      <w:u w:val="single"/>
    </w:rPr>
  </w:style>
  <w:style w:type="character" w:customStyle="1" w:styleId="nw">
    <w:name w:val="nw"/>
    <w:rsid w:val="00F16BAF"/>
  </w:style>
  <w:style w:type="character" w:customStyle="1" w:styleId="Styleunderline11ptBoldBorderSinglesolidlineAuto">
    <w:name w:val="Style underline + 11 pt Bold Border: : (Single solid line Auto ..."/>
    <w:rsid w:val="00F16BAF"/>
    <w:rPr>
      <w:b/>
      <w:bCs/>
      <w:sz w:val="20"/>
      <w:u w:val="single"/>
      <w:bdr w:val="single" w:sz="4" w:space="0" w:color="auto" w:frame="1"/>
    </w:rPr>
  </w:style>
  <w:style w:type="character" w:customStyle="1" w:styleId="cardCharCharChar1">
    <w:name w:val="card Char Char Char1"/>
    <w:rsid w:val="00F16BAF"/>
    <w:rPr>
      <w:lang w:val="en-US" w:eastAsia="en-US" w:bidi="ar-SA"/>
    </w:rPr>
  </w:style>
  <w:style w:type="character" w:customStyle="1" w:styleId="authors1">
    <w:name w:val="authors1"/>
    <w:rsid w:val="00F16BAF"/>
    <w:rPr>
      <w:rFonts w:ascii="Verdana" w:hAnsi="Verdana" w:hint="default"/>
      <w:b/>
      <w:bCs/>
      <w:color w:val="006699"/>
      <w:sz w:val="20"/>
      <w:szCs w:val="20"/>
    </w:rPr>
  </w:style>
  <w:style w:type="character" w:customStyle="1" w:styleId="headlinesectionlarge">
    <w:name w:val="headline_section_large"/>
    <w:rsid w:val="00F16BAF"/>
  </w:style>
  <w:style w:type="character" w:customStyle="1" w:styleId="Styleunderline11ptBlack">
    <w:name w:val="Style underline + 11 pt Black"/>
    <w:rsid w:val="00F16BAF"/>
    <w:rPr>
      <w:color w:val="000000"/>
      <w:sz w:val="20"/>
      <w:u w:val="single"/>
    </w:rPr>
  </w:style>
  <w:style w:type="character" w:customStyle="1" w:styleId="Styleunderline11ptBoldBlack">
    <w:name w:val="Style underline + 11 pt Bold Black"/>
    <w:rsid w:val="00F16BAF"/>
    <w:rPr>
      <w:b/>
      <w:bCs/>
      <w:color w:val="000000"/>
      <w:sz w:val="20"/>
      <w:u w:val="single"/>
    </w:rPr>
  </w:style>
  <w:style w:type="character" w:customStyle="1" w:styleId="Style11ptBoldBlackUnderline">
    <w:name w:val="Style 11 pt Bold Black Underline"/>
    <w:rsid w:val="00F16BAF"/>
    <w:rPr>
      <w:b/>
      <w:bCs/>
      <w:color w:val="000000"/>
      <w:sz w:val="20"/>
      <w:u w:val="single"/>
    </w:rPr>
  </w:style>
  <w:style w:type="character" w:customStyle="1" w:styleId="Style11ptBoldBlackUnderlineBorderSinglesolidline">
    <w:name w:val="Style 11 pt Bold Black Underline Border: : (Single solid line ..."/>
    <w:rsid w:val="00F16BAF"/>
    <w:rPr>
      <w:b/>
      <w:bCs/>
      <w:color w:val="000000"/>
      <w:sz w:val="20"/>
      <w:u w:val="single"/>
      <w:bdr w:val="single" w:sz="4" w:space="0" w:color="auto" w:frame="1"/>
    </w:rPr>
  </w:style>
  <w:style w:type="character" w:customStyle="1" w:styleId="StyleLatinMeridien-Italic11ptItalicUnderline">
    <w:name w:val="Style (Latin) Meridien-Italic 11 pt Italic Underline"/>
    <w:rsid w:val="00F16BAF"/>
    <w:rPr>
      <w:rFonts w:ascii="Meridien-Italic" w:hAnsi="Meridien-Italic" w:hint="default"/>
      <w:i/>
      <w:iCs/>
      <w:sz w:val="20"/>
      <w:u w:val="single"/>
    </w:rPr>
  </w:style>
  <w:style w:type="character" w:customStyle="1" w:styleId="Citation-AuthorDate">
    <w:name w:val="Citation - Author/Date"/>
    <w:rsid w:val="00F16BAF"/>
    <w:rPr>
      <w:b/>
      <w:bCs w:val="0"/>
      <w:smallCaps/>
      <w:sz w:val="24"/>
      <w:u w:val="single"/>
    </w:rPr>
  </w:style>
  <w:style w:type="character" w:customStyle="1" w:styleId="underlinestylechar0">
    <w:name w:val="underlinestylechar"/>
    <w:rsid w:val="00F16BAF"/>
  </w:style>
  <w:style w:type="character" w:customStyle="1" w:styleId="highlight">
    <w:name w:val="highlight"/>
    <w:rsid w:val="00F16BAF"/>
  </w:style>
  <w:style w:type="character" w:customStyle="1" w:styleId="DottedUnderline0">
    <w:name w:val="Dotted Underline"/>
    <w:rsid w:val="00F16BAF"/>
    <w:rPr>
      <w:rFonts w:ascii="Times New Roman" w:hAnsi="Times New Roman" w:cs="Times New Roman" w:hint="default"/>
      <w:sz w:val="20"/>
      <w:u w:val="dottedHeavy"/>
    </w:rPr>
  </w:style>
  <w:style w:type="character" w:customStyle="1" w:styleId="titleauthoretc">
    <w:name w:val="titleauthoretc"/>
    <w:rsid w:val="00F16BAF"/>
  </w:style>
  <w:style w:type="character" w:customStyle="1" w:styleId="labeltext">
    <w:name w:val="labeltext"/>
    <w:rsid w:val="00F16BAF"/>
  </w:style>
  <w:style w:type="character" w:customStyle="1" w:styleId="viewlink">
    <w:name w:val="viewlink"/>
    <w:rsid w:val="00F16BAF"/>
  </w:style>
  <w:style w:type="character" w:customStyle="1" w:styleId="share">
    <w:name w:val="share"/>
    <w:rsid w:val="00F16BAF"/>
  </w:style>
  <w:style w:type="character" w:customStyle="1" w:styleId="inlinkchart">
    <w:name w:val="inlink_chart"/>
    <w:rsid w:val="00F16BAF"/>
  </w:style>
  <w:style w:type="character" w:customStyle="1" w:styleId="underLight">
    <w:name w:val="underLight"/>
    <w:uiPriority w:val="1"/>
    <w:qFormat/>
    <w:rsid w:val="00F16BA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16BAF"/>
  </w:style>
  <w:style w:type="character" w:customStyle="1" w:styleId="author-rss">
    <w:name w:val="author-rss"/>
    <w:rsid w:val="00F16BAF"/>
  </w:style>
  <w:style w:type="character" w:customStyle="1" w:styleId="fbsharecountwrapper">
    <w:name w:val="fb_share_count_wrapper"/>
    <w:rsid w:val="00F16BAF"/>
  </w:style>
  <w:style w:type="character" w:customStyle="1" w:styleId="fbbuttontext">
    <w:name w:val="fb_button_text"/>
    <w:rsid w:val="00F16BAF"/>
  </w:style>
  <w:style w:type="character" w:customStyle="1" w:styleId="hw">
    <w:name w:val="hw"/>
    <w:rsid w:val="00F16BAF"/>
  </w:style>
  <w:style w:type="character" w:customStyle="1" w:styleId="linktotop">
    <w:name w:val="linktotop"/>
    <w:rsid w:val="00F16BAF"/>
  </w:style>
  <w:style w:type="character" w:customStyle="1" w:styleId="maintextbldleft">
    <w:name w:val="maintextbldleft"/>
    <w:rsid w:val="00F16BAF"/>
  </w:style>
  <w:style w:type="character" w:customStyle="1" w:styleId="maintextleft">
    <w:name w:val="maintextleft"/>
    <w:rsid w:val="00F16BAF"/>
  </w:style>
  <w:style w:type="character" w:customStyle="1" w:styleId="descriptionstyle1block">
    <w:name w:val="description style1 block"/>
    <w:rsid w:val="00F16BAF"/>
  </w:style>
  <w:style w:type="character" w:customStyle="1" w:styleId="gutter-right-1">
    <w:name w:val="gutter-right-1"/>
    <w:basedOn w:val="DefaultParagraphFont"/>
    <w:rsid w:val="00F16BAF"/>
  </w:style>
  <w:style w:type="character" w:customStyle="1" w:styleId="ssl3">
    <w:name w:val="ss_l3"/>
    <w:rsid w:val="00F16BAF"/>
  </w:style>
  <w:style w:type="character" w:customStyle="1" w:styleId="FontStyle39">
    <w:name w:val="Font Style39"/>
    <w:uiPriority w:val="99"/>
    <w:rsid w:val="00F16BAF"/>
    <w:rPr>
      <w:rFonts w:ascii="Constantia" w:hAnsi="Constantia" w:cs="Constantia" w:hint="default"/>
      <w:b/>
      <w:bCs/>
      <w:sz w:val="18"/>
      <w:szCs w:val="18"/>
    </w:rPr>
  </w:style>
  <w:style w:type="character" w:customStyle="1" w:styleId="6">
    <w:name w:val="6"/>
    <w:rsid w:val="00F16BAF"/>
    <w:rPr>
      <w:rFonts w:ascii="Arial" w:hAnsi="Arial" w:cs="Arial" w:hint="default"/>
      <w:bCs/>
      <w:sz w:val="20"/>
      <w:u w:val="single"/>
      <w:lang w:val="en-US" w:eastAsia="en-US" w:bidi="ar-SA"/>
    </w:rPr>
  </w:style>
  <w:style w:type="character" w:customStyle="1" w:styleId="Header11">
    <w:name w:val="Header11"/>
    <w:rsid w:val="00F16BAF"/>
  </w:style>
  <w:style w:type="character" w:customStyle="1" w:styleId="posa">
    <w:name w:val="pos(a)"/>
    <w:basedOn w:val="DefaultParagraphFont"/>
    <w:rsid w:val="00F16BAF"/>
  </w:style>
  <w:style w:type="character" w:customStyle="1" w:styleId="u-hiddeninnarrowenv">
    <w:name w:val="u-hiddeninnarrowenv"/>
    <w:basedOn w:val="DefaultParagraphFont"/>
    <w:rsid w:val="00F16BAF"/>
  </w:style>
  <w:style w:type="character" w:customStyle="1" w:styleId="followbutton-bird">
    <w:name w:val="followbutton-bird"/>
    <w:basedOn w:val="DefaultParagraphFont"/>
    <w:rsid w:val="00F16BAF"/>
  </w:style>
  <w:style w:type="character" w:customStyle="1" w:styleId="tweetauthor-name">
    <w:name w:val="tweetauthor-name"/>
    <w:basedOn w:val="DefaultParagraphFont"/>
    <w:rsid w:val="00F16BAF"/>
  </w:style>
  <w:style w:type="character" w:customStyle="1" w:styleId="tweetauthor-verifiedbadge">
    <w:name w:val="tweetauthor-verifiedbadge"/>
    <w:basedOn w:val="DefaultParagraphFont"/>
    <w:rsid w:val="00F16BAF"/>
  </w:style>
  <w:style w:type="character" w:customStyle="1" w:styleId="tweetauthor-screenname">
    <w:name w:val="tweetauthor-screenname"/>
    <w:basedOn w:val="DefaultParagraphFont"/>
    <w:rsid w:val="00F16BAF"/>
  </w:style>
  <w:style w:type="character" w:customStyle="1" w:styleId="u-hiddenvisually">
    <w:name w:val="u-hiddenvisually"/>
    <w:basedOn w:val="DefaultParagraphFont"/>
    <w:rsid w:val="00F16BAF"/>
  </w:style>
  <w:style w:type="character" w:customStyle="1" w:styleId="tweetaction-stat">
    <w:name w:val="tweetaction-stat"/>
    <w:basedOn w:val="DefaultParagraphFont"/>
    <w:rsid w:val="00F16BAF"/>
  </w:style>
  <w:style w:type="character" w:customStyle="1" w:styleId="related">
    <w:name w:val="related"/>
    <w:basedOn w:val="DefaultParagraphFont"/>
    <w:rsid w:val="00F16BAF"/>
  </w:style>
  <w:style w:type="character" w:customStyle="1" w:styleId="related-content">
    <w:name w:val="related-content"/>
    <w:basedOn w:val="DefaultParagraphFont"/>
    <w:rsid w:val="00F16BAF"/>
  </w:style>
  <w:style w:type="character" w:customStyle="1" w:styleId="name-of-author">
    <w:name w:val="name-of-author"/>
    <w:basedOn w:val="DefaultParagraphFont"/>
    <w:rsid w:val="00F16BAF"/>
  </w:style>
  <w:style w:type="character" w:customStyle="1" w:styleId="first-name">
    <w:name w:val="first-name"/>
    <w:basedOn w:val="DefaultParagraphFont"/>
    <w:rsid w:val="00F16BAF"/>
  </w:style>
  <w:style w:type="character" w:customStyle="1" w:styleId="last-name">
    <w:name w:val="last-name"/>
    <w:basedOn w:val="DefaultParagraphFont"/>
    <w:rsid w:val="00F16BAF"/>
  </w:style>
  <w:style w:type="character" w:customStyle="1" w:styleId="caption10">
    <w:name w:val="caption1"/>
    <w:basedOn w:val="DefaultParagraphFont"/>
    <w:rsid w:val="00F16BAF"/>
  </w:style>
  <w:style w:type="character" w:customStyle="1" w:styleId="recirc-text">
    <w:name w:val="&quot;recirc-text”"/>
    <w:basedOn w:val="DefaultParagraphFont"/>
    <w:rsid w:val="00F16BAF"/>
  </w:style>
  <w:style w:type="character" w:customStyle="1" w:styleId="video-icon">
    <w:name w:val="video-icon"/>
    <w:basedOn w:val="DefaultParagraphFont"/>
    <w:rsid w:val="00F16BAF"/>
  </w:style>
  <w:style w:type="character" w:customStyle="1" w:styleId="powa-shot-play-btn-text">
    <w:name w:val="powa-shot-play-btn-text"/>
    <w:basedOn w:val="DefaultParagraphFont"/>
    <w:rsid w:val="00F16BAF"/>
  </w:style>
  <w:style w:type="character" w:customStyle="1" w:styleId="powa-shot-click">
    <w:name w:val="powa-shot-click"/>
    <w:basedOn w:val="DefaultParagraphFont"/>
    <w:rsid w:val="00F16BAF"/>
  </w:style>
  <w:style w:type="character" w:customStyle="1" w:styleId="wpv-blurb">
    <w:name w:val="wpv-blurb"/>
    <w:basedOn w:val="DefaultParagraphFont"/>
    <w:rsid w:val="00F16BAF"/>
  </w:style>
  <w:style w:type="character" w:customStyle="1" w:styleId="pb-caption">
    <w:name w:val="pb-caption"/>
    <w:basedOn w:val="DefaultParagraphFont"/>
    <w:rsid w:val="00F16BAF"/>
  </w:style>
  <w:style w:type="character" w:customStyle="1" w:styleId="Heading5Char1">
    <w:name w:val="Heading 5 Char1"/>
    <w:aliases w:val="Text Char1"/>
    <w:basedOn w:val="DefaultParagraphFont"/>
    <w:semiHidden/>
    <w:rsid w:val="00F16BA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16BAF"/>
    <w:rPr>
      <w:vertAlign w:val="baseline"/>
    </w:rPr>
  </w:style>
  <w:style w:type="character" w:customStyle="1" w:styleId="Heading7Char1">
    <w:name w:val="Heading 7 Char1"/>
    <w:basedOn w:val="DefaultParagraphFont"/>
    <w:semiHidden/>
    <w:rsid w:val="00F16BA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16BA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16BA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16BAF"/>
    <w:rPr>
      <w:rFonts w:ascii="Calibri" w:hAnsi="Calibri" w:cs="Calibri"/>
    </w:rPr>
  </w:style>
  <w:style w:type="numbering" w:customStyle="1" w:styleId="NoList2">
    <w:name w:val="No List2"/>
    <w:next w:val="NoList"/>
    <w:uiPriority w:val="99"/>
    <w:semiHidden/>
    <w:unhideWhenUsed/>
    <w:rsid w:val="00F16BAF"/>
  </w:style>
  <w:style w:type="numbering" w:customStyle="1" w:styleId="NoList3">
    <w:name w:val="No List3"/>
    <w:next w:val="NoList"/>
    <w:uiPriority w:val="99"/>
    <w:semiHidden/>
    <w:unhideWhenUsed/>
    <w:rsid w:val="00F16BAF"/>
  </w:style>
  <w:style w:type="numbering" w:customStyle="1" w:styleId="NoList4">
    <w:name w:val="No List4"/>
    <w:next w:val="NoList"/>
    <w:uiPriority w:val="99"/>
    <w:semiHidden/>
    <w:unhideWhenUsed/>
    <w:rsid w:val="00F16BAF"/>
  </w:style>
  <w:style w:type="numbering" w:customStyle="1" w:styleId="NoList5">
    <w:name w:val="No List5"/>
    <w:next w:val="NoList"/>
    <w:semiHidden/>
    <w:unhideWhenUsed/>
    <w:rsid w:val="00F16BAF"/>
  </w:style>
  <w:style w:type="paragraph" w:styleId="BlockText">
    <w:name w:val="Block Text"/>
    <w:basedOn w:val="Normal"/>
    <w:rsid w:val="00F16BAF"/>
    <w:pPr>
      <w:ind w:left="229" w:right="229"/>
    </w:pPr>
    <w:rPr>
      <w:rFonts w:ascii="Verdana" w:eastAsia="Times New Roman" w:hAnsi="Verdana"/>
      <w:szCs w:val="20"/>
    </w:rPr>
  </w:style>
  <w:style w:type="paragraph" w:styleId="NormalIndent">
    <w:name w:val="Normal Indent"/>
    <w:basedOn w:val="Normal"/>
    <w:rsid w:val="00F16BAF"/>
    <w:pPr>
      <w:ind w:left="720"/>
    </w:pPr>
    <w:rPr>
      <w:rFonts w:eastAsia="Times New Roman"/>
      <w:szCs w:val="20"/>
    </w:rPr>
  </w:style>
  <w:style w:type="paragraph" w:styleId="EnvelopeReturn">
    <w:name w:val="envelope return"/>
    <w:basedOn w:val="Normal"/>
    <w:rsid w:val="00F16BAF"/>
    <w:rPr>
      <w:rFonts w:eastAsia="Times New Roman"/>
      <w:szCs w:val="20"/>
    </w:rPr>
  </w:style>
  <w:style w:type="paragraph" w:styleId="EnvelopeAddress">
    <w:name w:val="envelope address"/>
    <w:basedOn w:val="Normal"/>
    <w:rsid w:val="00F16BAF"/>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16BAF"/>
  </w:style>
  <w:style w:type="numbering" w:customStyle="1" w:styleId="NoList7">
    <w:name w:val="No List7"/>
    <w:next w:val="NoList"/>
    <w:semiHidden/>
    <w:unhideWhenUsed/>
    <w:rsid w:val="00F16BAF"/>
  </w:style>
  <w:style w:type="paragraph" w:styleId="ListBullet">
    <w:name w:val="List Bullet"/>
    <w:basedOn w:val="Normal"/>
    <w:link w:val="ListBulletChar"/>
    <w:uiPriority w:val="99"/>
    <w:unhideWhenUsed/>
    <w:rsid w:val="00F16BAF"/>
    <w:pPr>
      <w:tabs>
        <w:tab w:val="num" w:pos="360"/>
      </w:tabs>
      <w:ind w:left="360" w:hanging="360"/>
      <w:contextualSpacing/>
    </w:pPr>
    <w:rPr>
      <w:rFonts w:eastAsia="Calibri"/>
    </w:rPr>
  </w:style>
  <w:style w:type="table" w:styleId="MediumGrid1">
    <w:name w:val="Medium Grid 1"/>
    <w:basedOn w:val="TableNormal"/>
    <w:uiPriority w:val="67"/>
    <w:rsid w:val="00F16BA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16BAF"/>
    <w:rPr>
      <w:rFonts w:ascii="Arial Narrow" w:eastAsia="SimSun" w:hAnsi="Arial Narrow" w:cs="Calibri"/>
      <w:sz w:val="20"/>
      <w:szCs w:val="22"/>
    </w:rPr>
  </w:style>
  <w:style w:type="numbering" w:customStyle="1" w:styleId="NoList11">
    <w:name w:val="No List11"/>
    <w:next w:val="NoList"/>
    <w:uiPriority w:val="99"/>
    <w:semiHidden/>
    <w:unhideWhenUsed/>
    <w:rsid w:val="00F16BAF"/>
  </w:style>
  <w:style w:type="numbering" w:customStyle="1" w:styleId="NoList111">
    <w:name w:val="No List111"/>
    <w:next w:val="NoList"/>
    <w:uiPriority w:val="99"/>
    <w:semiHidden/>
    <w:unhideWhenUsed/>
    <w:rsid w:val="00F16BAF"/>
  </w:style>
  <w:style w:type="numbering" w:customStyle="1" w:styleId="NoList1111">
    <w:name w:val="No List1111"/>
    <w:next w:val="NoList"/>
    <w:uiPriority w:val="99"/>
    <w:semiHidden/>
    <w:unhideWhenUsed/>
    <w:rsid w:val="00F16BAF"/>
  </w:style>
  <w:style w:type="numbering" w:customStyle="1" w:styleId="NoList11111">
    <w:name w:val="No List11111"/>
    <w:next w:val="NoList"/>
    <w:uiPriority w:val="99"/>
    <w:semiHidden/>
    <w:unhideWhenUsed/>
    <w:rsid w:val="00F16BAF"/>
  </w:style>
  <w:style w:type="numbering" w:customStyle="1" w:styleId="NoList111111">
    <w:name w:val="No List111111"/>
    <w:next w:val="NoList"/>
    <w:uiPriority w:val="99"/>
    <w:semiHidden/>
    <w:unhideWhenUsed/>
    <w:rsid w:val="00F16BAF"/>
  </w:style>
  <w:style w:type="numbering" w:customStyle="1" w:styleId="NoList1111111">
    <w:name w:val="No List1111111"/>
    <w:next w:val="NoList"/>
    <w:uiPriority w:val="99"/>
    <w:semiHidden/>
    <w:unhideWhenUsed/>
    <w:rsid w:val="00F16BAF"/>
  </w:style>
  <w:style w:type="numbering" w:customStyle="1" w:styleId="NoList11111111">
    <w:name w:val="No List11111111"/>
    <w:next w:val="NoList"/>
    <w:uiPriority w:val="99"/>
    <w:semiHidden/>
    <w:unhideWhenUsed/>
    <w:rsid w:val="00F16BAF"/>
  </w:style>
  <w:style w:type="numbering" w:customStyle="1" w:styleId="NoList111111111">
    <w:name w:val="No List111111111"/>
    <w:next w:val="NoList"/>
    <w:uiPriority w:val="99"/>
    <w:semiHidden/>
    <w:unhideWhenUsed/>
    <w:rsid w:val="00F16BAF"/>
  </w:style>
  <w:style w:type="numbering" w:customStyle="1" w:styleId="NoList1111111111">
    <w:name w:val="No List1111111111"/>
    <w:next w:val="NoList"/>
    <w:uiPriority w:val="99"/>
    <w:semiHidden/>
    <w:unhideWhenUsed/>
    <w:rsid w:val="00F16BAF"/>
  </w:style>
  <w:style w:type="numbering" w:customStyle="1" w:styleId="NoList11111111111">
    <w:name w:val="No List11111111111"/>
    <w:next w:val="NoList"/>
    <w:uiPriority w:val="99"/>
    <w:semiHidden/>
    <w:unhideWhenUsed/>
    <w:rsid w:val="00F16BAF"/>
  </w:style>
  <w:style w:type="numbering" w:customStyle="1" w:styleId="NoList111111111111">
    <w:name w:val="No List111111111111"/>
    <w:next w:val="NoList"/>
    <w:uiPriority w:val="99"/>
    <w:semiHidden/>
    <w:unhideWhenUsed/>
    <w:rsid w:val="00F16BAF"/>
  </w:style>
  <w:style w:type="numbering" w:customStyle="1" w:styleId="NoList1111111111111">
    <w:name w:val="No List1111111111111"/>
    <w:next w:val="NoList"/>
    <w:uiPriority w:val="99"/>
    <w:semiHidden/>
    <w:unhideWhenUsed/>
    <w:rsid w:val="00F16BAF"/>
  </w:style>
  <w:style w:type="numbering" w:customStyle="1" w:styleId="NoList11111111111111">
    <w:name w:val="No List11111111111111"/>
    <w:next w:val="NoList"/>
    <w:uiPriority w:val="99"/>
    <w:semiHidden/>
    <w:unhideWhenUsed/>
    <w:rsid w:val="00F16BAF"/>
  </w:style>
  <w:style w:type="numbering" w:customStyle="1" w:styleId="NoList111111111111111">
    <w:name w:val="No List111111111111111"/>
    <w:next w:val="NoList"/>
    <w:uiPriority w:val="99"/>
    <w:semiHidden/>
    <w:unhideWhenUsed/>
    <w:rsid w:val="00F16BAF"/>
  </w:style>
  <w:style w:type="numbering" w:customStyle="1" w:styleId="NoList1111111111111111">
    <w:name w:val="No List1111111111111111"/>
    <w:next w:val="NoList"/>
    <w:uiPriority w:val="99"/>
    <w:semiHidden/>
    <w:unhideWhenUsed/>
    <w:rsid w:val="00F16BAF"/>
  </w:style>
  <w:style w:type="numbering" w:customStyle="1" w:styleId="NoList11111111111111111">
    <w:name w:val="No List11111111111111111"/>
    <w:next w:val="NoList"/>
    <w:uiPriority w:val="99"/>
    <w:semiHidden/>
    <w:unhideWhenUsed/>
    <w:rsid w:val="00F16BAF"/>
  </w:style>
  <w:style w:type="character" w:customStyle="1" w:styleId="FontStyle220">
    <w:name w:val="Font Style220"/>
    <w:basedOn w:val="DefaultParagraphFont"/>
    <w:uiPriority w:val="99"/>
    <w:rsid w:val="00F16BAF"/>
    <w:rPr>
      <w:rFonts w:ascii="Candara" w:hAnsi="Candara" w:cs="Candara" w:hint="default"/>
      <w:i/>
      <w:iCs/>
      <w:sz w:val="18"/>
      <w:szCs w:val="18"/>
    </w:rPr>
  </w:style>
  <w:style w:type="character" w:customStyle="1" w:styleId="FontStyle290">
    <w:name w:val="Font Style290"/>
    <w:basedOn w:val="DefaultParagraphFont"/>
    <w:uiPriority w:val="99"/>
    <w:rsid w:val="00F16BA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16BAF"/>
    <w:rPr>
      <w:rFonts w:ascii="Arial" w:hAnsi="Arial" w:cs="Arial"/>
      <w:b/>
      <w:bCs/>
      <w:sz w:val="16"/>
      <w:szCs w:val="16"/>
    </w:rPr>
  </w:style>
  <w:style w:type="paragraph" w:customStyle="1" w:styleId="analytic0">
    <w:name w:val="analytic"/>
    <w:basedOn w:val="Normal"/>
    <w:link w:val="analyticChar0"/>
    <w:uiPriority w:val="4"/>
    <w:qFormat/>
    <w:rsid w:val="00F16BAF"/>
    <w:pPr>
      <w:spacing w:before="120"/>
    </w:pPr>
    <w:rPr>
      <w:b/>
      <w:sz w:val="20"/>
    </w:rPr>
  </w:style>
  <w:style w:type="character" w:customStyle="1" w:styleId="analyticChar0">
    <w:name w:val="analytic Char"/>
    <w:basedOn w:val="DefaultParagraphFont"/>
    <w:link w:val="analytic0"/>
    <w:uiPriority w:val="4"/>
    <w:rsid w:val="00F16BAF"/>
    <w:rPr>
      <w:rFonts w:ascii="Calibri" w:hAnsi="Calibri"/>
      <w:b/>
      <w:sz w:val="20"/>
    </w:rPr>
  </w:style>
  <w:style w:type="character" w:customStyle="1" w:styleId="m-5498913268213319940gmail-styleunderline">
    <w:name w:val="m_-5498913268213319940gmail-styleunderline"/>
    <w:basedOn w:val="DefaultParagraphFont"/>
    <w:rsid w:val="00F16BAF"/>
  </w:style>
  <w:style w:type="paragraph" w:customStyle="1" w:styleId="speakable">
    <w:name w:val="speakable"/>
    <w:basedOn w:val="Normal"/>
    <w:qFormat/>
    <w:rsid w:val="00F16BAF"/>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F16BAF"/>
  </w:style>
  <w:style w:type="character" w:customStyle="1" w:styleId="copyright">
    <w:name w:val="copyright"/>
    <w:basedOn w:val="DefaultParagraphFont"/>
    <w:rsid w:val="00F16BAF"/>
  </w:style>
  <w:style w:type="character" w:customStyle="1" w:styleId="TagCharCharCharChar">
    <w:name w:val="Tag Char Char Char Char"/>
    <w:basedOn w:val="DefaultParagraphFont"/>
    <w:rsid w:val="00F16BAF"/>
    <w:rPr>
      <w:rFonts w:ascii="Calibri" w:hAnsi="Calibri" w:cs="Calibri"/>
      <w:b/>
      <w:sz w:val="24"/>
    </w:rPr>
  </w:style>
  <w:style w:type="paragraph" w:customStyle="1" w:styleId="g-body">
    <w:name w:val="g-body"/>
    <w:basedOn w:val="Normal"/>
    <w:uiPriority w:val="99"/>
    <w:qFormat/>
    <w:rsid w:val="00F16BAF"/>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F16BAF"/>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F16BAF"/>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F16BAF"/>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F16BAF"/>
    <w:pPr>
      <w:spacing w:before="100" w:beforeAutospacing="1" w:after="100" w:afterAutospacing="1"/>
    </w:pPr>
  </w:style>
  <w:style w:type="paragraph" w:customStyle="1" w:styleId="style41">
    <w:name w:val="style4"/>
    <w:basedOn w:val="Normal"/>
    <w:uiPriority w:val="99"/>
    <w:qFormat/>
    <w:rsid w:val="00F16BAF"/>
    <w:pPr>
      <w:spacing w:before="100" w:beforeAutospacing="1" w:after="100" w:afterAutospacing="1"/>
    </w:pPr>
    <w:rPr>
      <w:rFonts w:ascii="Times New Roman" w:hAnsi="Times New Roman"/>
    </w:rPr>
  </w:style>
  <w:style w:type="paragraph" w:customStyle="1" w:styleId="speech">
    <w:name w:val="speech"/>
    <w:basedOn w:val="Normal"/>
    <w:uiPriority w:val="99"/>
    <w:qFormat/>
    <w:rsid w:val="00F16BAF"/>
    <w:pPr>
      <w:spacing w:before="100" w:beforeAutospacing="1" w:after="100" w:afterAutospacing="1"/>
    </w:pPr>
    <w:rPr>
      <w:rFonts w:ascii="Times New Roman" w:hAnsi="Times New Roman"/>
    </w:rPr>
  </w:style>
  <w:style w:type="character" w:customStyle="1" w:styleId="adtext">
    <w:name w:val="adtext"/>
    <w:basedOn w:val="DefaultParagraphFont"/>
    <w:rsid w:val="00F16BAF"/>
  </w:style>
  <w:style w:type="character" w:customStyle="1" w:styleId="UL-Bold">
    <w:name w:val="UL-Bold"/>
    <w:basedOn w:val="DefaultParagraphFont"/>
    <w:rsid w:val="00F16BAF"/>
    <w:rPr>
      <w:u w:val="thick"/>
    </w:rPr>
  </w:style>
  <w:style w:type="character" w:customStyle="1" w:styleId="UL-None">
    <w:name w:val="UL-None"/>
    <w:basedOn w:val="DefaultParagraphFont"/>
    <w:rsid w:val="00F16BAF"/>
    <w:rPr>
      <w:strike w:val="0"/>
      <w:dstrike w:val="0"/>
      <w:u w:val="none"/>
      <w:effect w:val="none"/>
    </w:rPr>
  </w:style>
  <w:style w:type="character" w:customStyle="1" w:styleId="gl">
    <w:name w:val="gl"/>
    <w:basedOn w:val="DefaultParagraphFont"/>
    <w:rsid w:val="00F16BAF"/>
  </w:style>
  <w:style w:type="character" w:customStyle="1" w:styleId="qu730rj69h">
    <w:name w:val="qu730rj69h"/>
    <w:basedOn w:val="DefaultParagraphFont"/>
    <w:rsid w:val="00F16BAF"/>
  </w:style>
  <w:style w:type="paragraph" w:customStyle="1" w:styleId="optext">
    <w:name w:val="optext"/>
    <w:basedOn w:val="Normal"/>
    <w:uiPriority w:val="99"/>
    <w:qFormat/>
    <w:rsid w:val="00F16BAF"/>
    <w:pPr>
      <w:spacing w:before="100" w:beforeAutospacing="1" w:after="100" w:afterAutospacing="1"/>
    </w:pPr>
    <w:rPr>
      <w:rFonts w:ascii="Times New Roman" w:hAnsi="Times New Roman"/>
    </w:rPr>
  </w:style>
  <w:style w:type="character" w:customStyle="1" w:styleId="lmy74qr12z">
    <w:name w:val="lmy74qr12z"/>
    <w:basedOn w:val="DefaultParagraphFont"/>
    <w:rsid w:val="00F16BAF"/>
  </w:style>
  <w:style w:type="character" w:customStyle="1" w:styleId="icr880">
    <w:name w:val="icr880"/>
    <w:basedOn w:val="DefaultParagraphFont"/>
    <w:rsid w:val="00F16BAF"/>
  </w:style>
  <w:style w:type="character" w:customStyle="1" w:styleId="hx23q54">
    <w:name w:val="hx23q54"/>
    <w:basedOn w:val="DefaultParagraphFont"/>
    <w:rsid w:val="00F16BAF"/>
  </w:style>
  <w:style w:type="character" w:customStyle="1" w:styleId="m-5348258726587825636gmail-style13ptbold">
    <w:name w:val="m_-5348258726587825636gmail-style13ptbold"/>
    <w:basedOn w:val="DefaultParagraphFont"/>
    <w:rsid w:val="00F16BAF"/>
  </w:style>
  <w:style w:type="character" w:customStyle="1" w:styleId="m-5348258726587825636gmail-styleunderline">
    <w:name w:val="m_-5348258726587825636gmail-styleunderline"/>
    <w:basedOn w:val="DefaultParagraphFont"/>
    <w:rsid w:val="00F16BAF"/>
  </w:style>
  <w:style w:type="character" w:customStyle="1" w:styleId="UnderlineCharChar1">
    <w:name w:val="Underline Char Char1"/>
    <w:basedOn w:val="DefaultParagraphFont"/>
    <w:rsid w:val="00F16BAF"/>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F16BAF"/>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F16BAF"/>
  </w:style>
  <w:style w:type="character" w:customStyle="1" w:styleId="CardsFont12ptCharChar">
    <w:name w:val="Cards + Font: 12 pt Char Char"/>
    <w:basedOn w:val="DefaultParagraphFont"/>
    <w:rsid w:val="00F16BAF"/>
    <w:rPr>
      <w:sz w:val="24"/>
      <w:szCs w:val="24"/>
      <w:u w:val="thick"/>
      <w:lang w:val="en-US" w:eastAsia="en-US" w:bidi="ar-SA"/>
    </w:rPr>
  </w:style>
  <w:style w:type="character" w:customStyle="1" w:styleId="NothingChar1">
    <w:name w:val="Nothing Char1"/>
    <w:basedOn w:val="DefaultParagraphFont"/>
    <w:rsid w:val="00F16BAF"/>
    <w:rPr>
      <w:lang w:val="en-US" w:eastAsia="en-US" w:bidi="ar-SA"/>
    </w:rPr>
  </w:style>
  <w:style w:type="paragraph" w:customStyle="1" w:styleId="useless">
    <w:name w:val="useless"/>
    <w:basedOn w:val="Normal"/>
    <w:uiPriority w:val="99"/>
    <w:qFormat/>
    <w:rsid w:val="00F16BAF"/>
    <w:rPr>
      <w:rFonts w:ascii="Times New Roman" w:eastAsia="Times New Roman" w:hAnsi="Times New Roman"/>
      <w:sz w:val="12"/>
    </w:rPr>
  </w:style>
  <w:style w:type="character" w:customStyle="1" w:styleId="DDIUnderline">
    <w:name w:val="DDI Underline"/>
    <w:qFormat/>
    <w:rsid w:val="00F16BAF"/>
    <w:rPr>
      <w:rFonts w:ascii="Times New Roman" w:hAnsi="Times New Roman"/>
      <w:sz w:val="24"/>
      <w:u w:val="single"/>
    </w:rPr>
  </w:style>
  <w:style w:type="character" w:customStyle="1" w:styleId="Char1">
    <w:name w:val="Char1"/>
    <w:basedOn w:val="DefaultParagraphFont"/>
    <w:rsid w:val="00F16BAF"/>
    <w:rPr>
      <w:rFonts w:cs="Arial"/>
      <w:b/>
      <w:bCs/>
      <w:iCs/>
      <w:sz w:val="24"/>
      <w:szCs w:val="28"/>
      <w:lang w:val="en-US" w:eastAsia="en-US" w:bidi="ar-SA"/>
    </w:rPr>
  </w:style>
  <w:style w:type="paragraph" w:customStyle="1" w:styleId="ALLCAPS">
    <w:name w:val="ALL CAPS"/>
    <w:basedOn w:val="Normal"/>
    <w:link w:val="ALLCAPSChar"/>
    <w:qFormat/>
    <w:rsid w:val="00F16BAF"/>
    <w:rPr>
      <w:rFonts w:ascii="Times New Roman" w:eastAsia="Times New Roman" w:hAnsi="Times New Roman"/>
      <w:b/>
      <w:caps/>
    </w:rPr>
  </w:style>
  <w:style w:type="character" w:customStyle="1" w:styleId="ALLCAPSChar">
    <w:name w:val="ALL CAPS Char"/>
    <w:basedOn w:val="DefaultParagraphFont"/>
    <w:link w:val="ALLCAPS"/>
    <w:rsid w:val="00F16BAF"/>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F16BAF"/>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F16BAF"/>
    <w:rPr>
      <w:rFonts w:ascii="Times New Roman" w:eastAsia="Times New Roman" w:hAnsi="Times New Roman"/>
      <w:b/>
      <w:sz w:val="22"/>
    </w:rPr>
  </w:style>
  <w:style w:type="character" w:customStyle="1" w:styleId="10ptnotbold">
    <w:name w:val="10ptnotbold"/>
    <w:basedOn w:val="DefaultParagraphFont"/>
    <w:rsid w:val="00F16BAF"/>
    <w:rPr>
      <w:sz w:val="20"/>
    </w:rPr>
  </w:style>
  <w:style w:type="character" w:customStyle="1" w:styleId="Cites-AuthorDate">
    <w:name w:val="Cites-Author/Date"/>
    <w:rsid w:val="00F16BAF"/>
    <w:rPr>
      <w:rFonts w:ascii="Helvetica" w:hAnsi="Helvetica"/>
      <w:b/>
      <w:sz w:val="22"/>
      <w:szCs w:val="24"/>
      <w:u w:val="thick"/>
    </w:rPr>
  </w:style>
  <w:style w:type="paragraph" w:customStyle="1" w:styleId="CiteTag">
    <w:name w:val="Cite/Tag"/>
    <w:basedOn w:val="Normal"/>
    <w:uiPriority w:val="99"/>
    <w:qFormat/>
    <w:rsid w:val="00F16BAF"/>
    <w:rPr>
      <w:rFonts w:ascii="Times New Roman" w:eastAsia="Cambria" w:hAnsi="Times New Roman"/>
      <w:b/>
    </w:rPr>
  </w:style>
  <w:style w:type="character" w:customStyle="1" w:styleId="CardsFont6ptChar1">
    <w:name w:val="Cards + Font: 6 pt Char1"/>
    <w:basedOn w:val="CardsChar"/>
    <w:link w:val="CardsFont6pt"/>
    <w:uiPriority w:val="99"/>
    <w:rsid w:val="00F16BAF"/>
    <w:rPr>
      <w:rFonts w:ascii="Times New Roman" w:hAnsi="Times New Roman" w:cs="Times New Roman"/>
      <w:sz w:val="12"/>
    </w:rPr>
  </w:style>
  <w:style w:type="character" w:customStyle="1" w:styleId="m489902567989944824gmail-style13ptbold">
    <w:name w:val="m_489902567989944824gmail-style13ptbold"/>
    <w:basedOn w:val="DefaultParagraphFont"/>
    <w:rsid w:val="00F16BAF"/>
  </w:style>
  <w:style w:type="character" w:customStyle="1" w:styleId="m489902567989944824gmail-styleunderline">
    <w:name w:val="m_489902567989944824gmail-styleunderline"/>
    <w:basedOn w:val="DefaultParagraphFont"/>
    <w:rsid w:val="00F16BAF"/>
  </w:style>
  <w:style w:type="character" w:customStyle="1" w:styleId="UnresolvedMention2">
    <w:name w:val="Unresolved Mention2"/>
    <w:basedOn w:val="DefaultParagraphFont"/>
    <w:uiPriority w:val="99"/>
    <w:rsid w:val="00F16BAF"/>
    <w:rPr>
      <w:color w:val="808080"/>
      <w:shd w:val="clear" w:color="auto" w:fill="E6E6E6"/>
    </w:rPr>
  </w:style>
  <w:style w:type="character" w:customStyle="1" w:styleId="swauthor">
    <w:name w:val="sw_author"/>
    <w:rsid w:val="00F16BAF"/>
  </w:style>
  <w:style w:type="character" w:customStyle="1" w:styleId="UnderlineCharChar3">
    <w:name w:val="Underline Char Char3"/>
    <w:rsid w:val="00F16BAF"/>
    <w:rPr>
      <w:szCs w:val="24"/>
      <w:u w:val="single"/>
      <w:lang w:val="en-US" w:eastAsia="en-US" w:bidi="ar-SA"/>
    </w:rPr>
  </w:style>
  <w:style w:type="character" w:customStyle="1" w:styleId="tl8wme">
    <w:name w:val="tl8wme"/>
    <w:basedOn w:val="DefaultParagraphFont"/>
    <w:rsid w:val="00F16BAF"/>
  </w:style>
  <w:style w:type="character" w:customStyle="1" w:styleId="Mention3">
    <w:name w:val="Mention3"/>
    <w:basedOn w:val="DefaultParagraphFont"/>
    <w:uiPriority w:val="99"/>
    <w:semiHidden/>
    <w:unhideWhenUsed/>
    <w:rsid w:val="00F16BAF"/>
    <w:rPr>
      <w:color w:val="2B579A"/>
      <w:shd w:val="clear" w:color="auto" w:fill="E6E6E6"/>
    </w:rPr>
  </w:style>
  <w:style w:type="character" w:customStyle="1" w:styleId="m-5251091010484660064gmail-style13ptbold">
    <w:name w:val="m_-5251091010484660064gmail-style13ptbold"/>
    <w:basedOn w:val="DefaultParagraphFont"/>
    <w:rsid w:val="00F16BAF"/>
  </w:style>
  <w:style w:type="character" w:customStyle="1" w:styleId="m-5251091010484660064gmail-styleunderline">
    <w:name w:val="m_-5251091010484660064gmail-styleunderline"/>
    <w:basedOn w:val="DefaultParagraphFont"/>
    <w:rsid w:val="00F16BAF"/>
  </w:style>
  <w:style w:type="character" w:customStyle="1" w:styleId="tablecaption">
    <w:name w:val="tablecaption"/>
    <w:basedOn w:val="DefaultParagraphFont"/>
    <w:rsid w:val="00F16BAF"/>
  </w:style>
  <w:style w:type="character" w:customStyle="1" w:styleId="StyleLatinHelvetica105ptBlack">
    <w:name w:val="Style (Latin) Helvetica 10.5 pt Black"/>
    <w:basedOn w:val="DefaultParagraphFont"/>
    <w:rsid w:val="00F16BAF"/>
    <w:rPr>
      <w:rFonts w:ascii="Times New Roman" w:hAnsi="Times New Roman"/>
      <w:color w:val="000000"/>
      <w:sz w:val="21"/>
    </w:rPr>
  </w:style>
  <w:style w:type="character" w:customStyle="1" w:styleId="m-413333960618644972gmail-style13ptbold">
    <w:name w:val="m_-413333960618644972gmail-style13ptbold"/>
    <w:basedOn w:val="DefaultParagraphFont"/>
    <w:rsid w:val="00F16BAF"/>
  </w:style>
  <w:style w:type="character" w:customStyle="1" w:styleId="m-413333960618644972gmail-styleunderline">
    <w:name w:val="m_-413333960618644972gmail-styleunderline"/>
    <w:basedOn w:val="DefaultParagraphFont"/>
    <w:rsid w:val="00F16BAF"/>
  </w:style>
  <w:style w:type="character" w:customStyle="1" w:styleId="m8314098763611656848gmail-stylestylebold12pt">
    <w:name w:val="m_8314098763611656848gmail-stylestylebold12pt"/>
    <w:basedOn w:val="DefaultParagraphFont"/>
    <w:rsid w:val="00F16BAF"/>
  </w:style>
  <w:style w:type="character" w:customStyle="1" w:styleId="m8314098763611656848gmail-styleboldunderline">
    <w:name w:val="m_8314098763611656848gmail-styleboldunderline"/>
    <w:basedOn w:val="DefaultParagraphFont"/>
    <w:rsid w:val="00F16BAF"/>
  </w:style>
  <w:style w:type="paragraph" w:customStyle="1" w:styleId="Spacer">
    <w:name w:val="Spacer"/>
    <w:basedOn w:val="Heading1"/>
    <w:link w:val="SpacerChar"/>
    <w:autoRedefine/>
    <w:uiPriority w:val="4"/>
    <w:qFormat/>
    <w:rsid w:val="00F16BAF"/>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F16BAF"/>
    <w:rPr>
      <w:rFonts w:ascii="Georgia" w:eastAsiaTheme="majorEastAsia" w:hAnsi="Georgia" w:cstheme="majorBidi"/>
      <w:b/>
      <w:szCs w:val="32"/>
    </w:rPr>
  </w:style>
  <w:style w:type="paragraph" w:customStyle="1" w:styleId="msonormal0">
    <w:name w:val="msonormal"/>
    <w:basedOn w:val="Normal"/>
    <w:rsid w:val="00F16BAF"/>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F16BAF"/>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F16BAF"/>
    <w:rPr>
      <w:rFonts w:ascii="Georgia" w:eastAsia="Times New Roman" w:hAnsi="Georgia" w:cs="Arial" w:hint="default"/>
      <w:b/>
      <w:bCs/>
      <w:kern w:val="32"/>
      <w:sz w:val="28"/>
      <w:szCs w:val="32"/>
    </w:rPr>
  </w:style>
  <w:style w:type="character" w:customStyle="1" w:styleId="CiteReal0">
    <w:name w:val="CiteReal"/>
    <w:uiPriority w:val="1"/>
    <w:qFormat/>
    <w:rsid w:val="00F16BAF"/>
    <w:rPr>
      <w:rFonts w:ascii="Arial" w:hAnsi="Arial"/>
      <w:b/>
      <w:sz w:val="24"/>
      <w:u w:val="single"/>
    </w:rPr>
  </w:style>
  <w:style w:type="character" w:customStyle="1" w:styleId="dropcap1">
    <w:name w:val="dropcap1"/>
    <w:rsid w:val="00F16BAF"/>
  </w:style>
  <w:style w:type="paragraph" w:customStyle="1" w:styleId="Style31">
    <w:name w:val="Style31"/>
    <w:basedOn w:val="Normal"/>
    <w:uiPriority w:val="99"/>
    <w:rsid w:val="00F16BAF"/>
    <w:pPr>
      <w:spacing w:line="197" w:lineRule="exact"/>
      <w:jc w:val="both"/>
    </w:pPr>
    <w:rPr>
      <w:rFonts w:ascii="Palatino Linotype" w:hAnsi="Palatino Linotype" w:cs="Palatino Linotype"/>
    </w:rPr>
  </w:style>
  <w:style w:type="paragraph" w:customStyle="1" w:styleId="Style42">
    <w:name w:val="Style42"/>
    <w:basedOn w:val="Normal"/>
    <w:uiPriority w:val="99"/>
    <w:rsid w:val="00F16BAF"/>
    <w:pPr>
      <w:spacing w:line="202" w:lineRule="exact"/>
      <w:jc w:val="both"/>
    </w:pPr>
    <w:rPr>
      <w:rFonts w:ascii="Palatino Linotype" w:hAnsi="Palatino Linotype" w:cs="Palatino Linotype"/>
    </w:rPr>
  </w:style>
  <w:style w:type="paragraph" w:customStyle="1" w:styleId="Style51">
    <w:name w:val="Style51"/>
    <w:basedOn w:val="Normal"/>
    <w:uiPriority w:val="99"/>
    <w:rsid w:val="00F16BAF"/>
    <w:pPr>
      <w:spacing w:line="200" w:lineRule="exact"/>
      <w:jc w:val="both"/>
    </w:pPr>
    <w:rPr>
      <w:rFonts w:ascii="Palatino Linotype" w:hAnsi="Palatino Linotype" w:cs="Palatino Linotype"/>
    </w:rPr>
  </w:style>
  <w:style w:type="character" w:customStyle="1" w:styleId="FontStyle72">
    <w:name w:val="Font Style72"/>
    <w:uiPriority w:val="99"/>
    <w:rsid w:val="00F16BAF"/>
    <w:rPr>
      <w:rFonts w:ascii="Cambria" w:hAnsi="Cambria" w:cs="Cambria" w:hint="default"/>
      <w:sz w:val="16"/>
      <w:szCs w:val="16"/>
    </w:rPr>
  </w:style>
  <w:style w:type="character" w:customStyle="1" w:styleId="FontStyle73">
    <w:name w:val="Font Style73"/>
    <w:uiPriority w:val="99"/>
    <w:rsid w:val="00F16BAF"/>
    <w:rPr>
      <w:rFonts w:ascii="Cambria" w:hAnsi="Cambria" w:cs="Cambria" w:hint="default"/>
      <w:i/>
      <w:iCs/>
      <w:sz w:val="16"/>
      <w:szCs w:val="16"/>
    </w:rPr>
  </w:style>
  <w:style w:type="character" w:customStyle="1" w:styleId="UnderlinestyleChar2">
    <w:name w:val="Underline style Char2"/>
    <w:rsid w:val="00F16BAF"/>
    <w:rPr>
      <w:sz w:val="22"/>
      <w:szCs w:val="24"/>
      <w:u w:val="single"/>
      <w:lang w:val="en-US" w:eastAsia="en-US" w:bidi="ar-SA"/>
    </w:rPr>
  </w:style>
  <w:style w:type="character" w:customStyle="1" w:styleId="FontStyle49">
    <w:name w:val="Font Style49"/>
    <w:uiPriority w:val="99"/>
    <w:rsid w:val="00F16BAF"/>
    <w:rPr>
      <w:rFonts w:ascii="Cambria" w:hAnsi="Cambria" w:cs="Cambria"/>
      <w:sz w:val="20"/>
      <w:szCs w:val="20"/>
    </w:rPr>
  </w:style>
  <w:style w:type="character" w:customStyle="1" w:styleId="FontStyle50">
    <w:name w:val="Font Style50"/>
    <w:uiPriority w:val="99"/>
    <w:rsid w:val="00F16BA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16BA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16BAF"/>
    <w:rPr>
      <w:rFonts w:ascii="Cambria" w:eastAsia="Cambria" w:hAnsi="Cambria" w:cs="Cambria"/>
      <w:spacing w:val="-3"/>
      <w:sz w:val="22"/>
      <w:szCs w:val="20"/>
    </w:rPr>
  </w:style>
  <w:style w:type="character" w:customStyle="1" w:styleId="kn">
    <w:name w:val="kn"/>
    <w:basedOn w:val="DefaultParagraphFont"/>
    <w:rsid w:val="00F16BAF"/>
  </w:style>
  <w:style w:type="character" w:customStyle="1" w:styleId="StyleStyleUnderlineUnderlineStyleBoldUnderlineIntenseEmphas">
    <w:name w:val="Style Style UnderlineUnderlineStyle Bold UnderlineIntense Emphas..."/>
    <w:basedOn w:val="DefaultParagraphFont"/>
    <w:rsid w:val="00F16BAF"/>
    <w:rPr>
      <w:b/>
      <w:bCs/>
      <w:sz w:val="26"/>
      <w:u w:val="single"/>
    </w:rPr>
  </w:style>
  <w:style w:type="character" w:customStyle="1" w:styleId="articoloinside">
    <w:name w:val="articolo_inside"/>
    <w:rsid w:val="00F16BAF"/>
  </w:style>
  <w:style w:type="paragraph" w:customStyle="1" w:styleId="pagetools">
    <w:name w:val="pagetools"/>
    <w:basedOn w:val="Normal"/>
    <w:rsid w:val="00F16BAF"/>
    <w:pPr>
      <w:spacing w:before="100" w:beforeAutospacing="1" w:after="100" w:afterAutospacing="1"/>
    </w:pPr>
    <w:rPr>
      <w:rFonts w:ascii="Cambria" w:eastAsia="Cambria" w:hAnsi="Cambria"/>
    </w:rPr>
  </w:style>
  <w:style w:type="character" w:customStyle="1" w:styleId="desc">
    <w:name w:val="desc"/>
    <w:basedOn w:val="DefaultParagraphFont"/>
    <w:rsid w:val="00F16BAF"/>
  </w:style>
  <w:style w:type="character" w:customStyle="1" w:styleId="job">
    <w:name w:val="job"/>
    <w:basedOn w:val="DefaultParagraphFont"/>
    <w:rsid w:val="00F16BAF"/>
  </w:style>
  <w:style w:type="character" w:customStyle="1" w:styleId="publisher">
    <w:name w:val="publisher"/>
    <w:basedOn w:val="DefaultParagraphFont"/>
    <w:rsid w:val="00F16BAF"/>
  </w:style>
  <w:style w:type="character" w:customStyle="1" w:styleId="pubyear">
    <w:name w:val="pubyear"/>
    <w:basedOn w:val="DefaultParagraphFont"/>
    <w:rsid w:val="00F16BAF"/>
  </w:style>
  <w:style w:type="character" w:customStyle="1" w:styleId="pubcity">
    <w:name w:val="pubcity"/>
    <w:basedOn w:val="DefaultParagraphFont"/>
    <w:rsid w:val="00F16BAF"/>
  </w:style>
  <w:style w:type="character" w:customStyle="1" w:styleId="bodycontentlink">
    <w:name w:val="bodycontentlink"/>
    <w:basedOn w:val="DefaultParagraphFont"/>
    <w:rsid w:val="00F16BAF"/>
  </w:style>
  <w:style w:type="paragraph" w:customStyle="1" w:styleId="C-Text">
    <w:name w:val="C-Text"/>
    <w:basedOn w:val="Normal"/>
    <w:rsid w:val="00F16BAF"/>
    <w:pPr>
      <w:tabs>
        <w:tab w:val="num" w:pos="720"/>
      </w:tabs>
      <w:ind w:left="720" w:hanging="360"/>
    </w:pPr>
    <w:rPr>
      <w:rFonts w:ascii="Book Antiqua" w:hAnsi="Book Antiqua"/>
    </w:rPr>
  </w:style>
  <w:style w:type="character" w:customStyle="1" w:styleId="ecdate">
    <w:name w:val="ec_date"/>
    <w:basedOn w:val="DefaultParagraphFont"/>
    <w:rsid w:val="00F16BAF"/>
    <w:rPr>
      <w:rFonts w:ascii="Symbol" w:hAnsi="Symbol" w:hint="default"/>
      <w:sz w:val="20"/>
      <w:szCs w:val="20"/>
      <w:shd w:val="clear" w:color="auto" w:fill="FFFFFF"/>
    </w:rPr>
  </w:style>
  <w:style w:type="paragraph" w:customStyle="1" w:styleId="ecmsonormal">
    <w:name w:val="ec_msonormal"/>
    <w:basedOn w:val="Normal"/>
    <w:rsid w:val="00F16BA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16BAF"/>
  </w:style>
  <w:style w:type="character" w:customStyle="1" w:styleId="articleheadline">
    <w:name w:val="articleheadline"/>
    <w:basedOn w:val="DefaultParagraphFont"/>
    <w:rsid w:val="00F16BAF"/>
  </w:style>
  <w:style w:type="paragraph" w:customStyle="1" w:styleId="u-intro">
    <w:name w:val="u-intro"/>
    <w:basedOn w:val="Normal"/>
    <w:rsid w:val="00F16BAF"/>
    <w:pPr>
      <w:spacing w:before="100" w:beforeAutospacing="1" w:after="100" w:afterAutospacing="1"/>
    </w:pPr>
    <w:rPr>
      <w:rFonts w:ascii="Georgia" w:hAnsi="Georgia"/>
    </w:rPr>
  </w:style>
  <w:style w:type="character" w:customStyle="1" w:styleId="u-byline">
    <w:name w:val="u-byline"/>
    <w:basedOn w:val="DefaultParagraphFont"/>
    <w:rsid w:val="00F16BAF"/>
  </w:style>
  <w:style w:type="character" w:customStyle="1" w:styleId="articlebya">
    <w:name w:val="articleby_a"/>
    <w:basedOn w:val="DefaultParagraphFont"/>
    <w:rsid w:val="00F16BAF"/>
  </w:style>
  <w:style w:type="character" w:customStyle="1" w:styleId="popupwinby">
    <w:name w:val="popupwinby"/>
    <w:basedOn w:val="DefaultParagraphFont"/>
    <w:rsid w:val="00F16BAF"/>
  </w:style>
  <w:style w:type="character" w:customStyle="1" w:styleId="storyheader">
    <w:name w:val="storyheader"/>
    <w:basedOn w:val="DefaultParagraphFont"/>
    <w:rsid w:val="00F16BAF"/>
  </w:style>
  <w:style w:type="character" w:customStyle="1" w:styleId="marron">
    <w:name w:val="marron"/>
    <w:basedOn w:val="DefaultParagraphFont"/>
    <w:rsid w:val="00F16BAF"/>
  </w:style>
  <w:style w:type="paragraph" w:customStyle="1" w:styleId="StyleNormalWeb10pt">
    <w:name w:val="Style Normal (Web) + 10 pt"/>
    <w:basedOn w:val="NormalWeb"/>
    <w:next w:val="Normal"/>
    <w:rsid w:val="00F16BAF"/>
    <w:pPr>
      <w:spacing w:line="259" w:lineRule="auto"/>
    </w:pPr>
    <w:rPr>
      <w:rFonts w:ascii="Bookman Old Style" w:eastAsiaTheme="minorEastAsia" w:hAnsi="Bookman Old Style" w:cs="Calibri"/>
      <w:sz w:val="20"/>
    </w:rPr>
  </w:style>
  <w:style w:type="character" w:customStyle="1" w:styleId="StyleNormalWeb10ptChar">
    <w:name w:val="Style Normal (Web) + 10 pt Char"/>
    <w:basedOn w:val="DefaultParagraphFont"/>
    <w:rsid w:val="00F16BAF"/>
    <w:rPr>
      <w:szCs w:val="24"/>
      <w:lang w:val="en-US" w:eastAsia="en-US" w:bidi="ar-SA"/>
    </w:rPr>
  </w:style>
  <w:style w:type="paragraph" w:customStyle="1" w:styleId="TagCiteShells">
    <w:name w:val="Tag/Cite/Shells"/>
    <w:basedOn w:val="Normal"/>
    <w:rsid w:val="00F16BAF"/>
    <w:rPr>
      <w:rFonts w:ascii="Georgia" w:hAnsi="Georgia"/>
      <w:b/>
    </w:rPr>
  </w:style>
  <w:style w:type="paragraph" w:customStyle="1" w:styleId="DefinitionTerm">
    <w:name w:val="Definition Term"/>
    <w:basedOn w:val="Normal"/>
    <w:next w:val="Normal"/>
    <w:rsid w:val="00F16BAF"/>
    <w:rPr>
      <w:rFonts w:ascii="Georgia" w:hAnsi="Georgia"/>
      <w:snapToGrid w:val="0"/>
    </w:rPr>
  </w:style>
  <w:style w:type="character" w:customStyle="1" w:styleId="Style3CharChar">
    <w:name w:val="Style3 Char Char"/>
    <w:basedOn w:val="DefaultParagraphFont"/>
    <w:rsid w:val="00F16BA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16BAF"/>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F16BAF"/>
    <w:rPr>
      <w:lang w:eastAsia="en-US"/>
    </w:rPr>
  </w:style>
  <w:style w:type="character" w:customStyle="1" w:styleId="BoldUnderlineChar2">
    <w:name w:val="Bold + Underline Char"/>
    <w:basedOn w:val="DefaultParagraphFont"/>
    <w:rsid w:val="00F16BA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16BAF"/>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F16BAF"/>
  </w:style>
  <w:style w:type="character" w:customStyle="1" w:styleId="CharacterStyle7">
    <w:name w:val="Character Style 7"/>
    <w:rsid w:val="00F16BAF"/>
    <w:rPr>
      <w:rFonts w:ascii="Trebuchet MS" w:hAnsi="Trebuchet MS" w:cs="Trebuchet MS"/>
      <w:sz w:val="20"/>
      <w:szCs w:val="20"/>
      <w:u w:val="single"/>
    </w:rPr>
  </w:style>
  <w:style w:type="character" w:customStyle="1" w:styleId="StyleStyle4Char">
    <w:name w:val="Style Style4 + Char"/>
    <w:basedOn w:val="DefaultParagraphFont"/>
    <w:rsid w:val="00F16BA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16BA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16BAF"/>
    <w:rPr>
      <w:rFonts w:ascii="Symbol" w:hAnsi="Symbol"/>
      <w:sz w:val="21"/>
      <w:szCs w:val="21"/>
      <w:u w:val="thick"/>
    </w:rPr>
  </w:style>
  <w:style w:type="character" w:customStyle="1" w:styleId="UnderlinedEvidenceCharChar">
    <w:name w:val="Underlined Evidence Char Char"/>
    <w:basedOn w:val="DefaultParagraphFont"/>
    <w:rsid w:val="00F16BAF"/>
    <w:rPr>
      <w:rFonts w:ascii="Symbol" w:hAnsi="Symbol"/>
      <w:sz w:val="21"/>
      <w:szCs w:val="21"/>
      <w:u w:val="thick"/>
      <w:lang w:val="en-US" w:eastAsia="en-US" w:bidi="ar-SA"/>
    </w:rPr>
  </w:style>
  <w:style w:type="character" w:styleId="PlaceholderText">
    <w:name w:val="Placeholder Text"/>
    <w:basedOn w:val="DefaultParagraphFont"/>
    <w:uiPriority w:val="99"/>
    <w:rsid w:val="00F16BAF"/>
    <w:rPr>
      <w:color w:val="808080"/>
    </w:rPr>
  </w:style>
  <w:style w:type="paragraph" w:customStyle="1" w:styleId="Cite8">
    <w:name w:val="Cite8"/>
    <w:basedOn w:val="Normal"/>
    <w:autoRedefine/>
    <w:qFormat/>
    <w:rsid w:val="00F16BAF"/>
    <w:rPr>
      <w:rFonts w:ascii="Trebuchet MS" w:eastAsia="Verdana" w:hAnsi="Trebuchet MS" w:cs="Cambria"/>
    </w:rPr>
  </w:style>
  <w:style w:type="paragraph" w:customStyle="1" w:styleId="8font">
    <w:name w:val="8font"/>
    <w:basedOn w:val="Normal"/>
    <w:next w:val="Normal"/>
    <w:autoRedefine/>
    <w:qFormat/>
    <w:rsid w:val="00F16BAF"/>
    <w:rPr>
      <w:rFonts w:ascii="Georgia" w:eastAsia="Cambria Math" w:hAnsi="Georgia" w:cs="Cambria"/>
      <w:szCs w:val="16"/>
    </w:rPr>
  </w:style>
  <w:style w:type="character" w:customStyle="1" w:styleId="NoterefInText">
    <w:name w:val="_NoterefInText"/>
    <w:uiPriority w:val="99"/>
    <w:rsid w:val="00F16BAF"/>
    <w:rPr>
      <w:rFonts w:cs="AKDPE C+ Utopia"/>
      <w:color w:val="000000"/>
    </w:rPr>
  </w:style>
  <w:style w:type="character" w:customStyle="1" w:styleId="postauthor">
    <w:name w:val="postauthor"/>
    <w:basedOn w:val="DefaultParagraphFont"/>
    <w:rsid w:val="00F16BAF"/>
  </w:style>
  <w:style w:type="paragraph" w:customStyle="1" w:styleId="notes-source-hasnotes">
    <w:name w:val="notes-source-hasnotes"/>
    <w:basedOn w:val="Normal"/>
    <w:rsid w:val="00F16BAF"/>
    <w:pPr>
      <w:spacing w:before="100" w:beforeAutospacing="1" w:after="100" w:afterAutospacing="1"/>
    </w:pPr>
    <w:rPr>
      <w:rFonts w:ascii="Tahoma" w:hAnsi="Tahoma"/>
      <w:szCs w:val="20"/>
    </w:rPr>
  </w:style>
  <w:style w:type="character" w:customStyle="1" w:styleId="span">
    <w:name w:val="span"/>
    <w:basedOn w:val="DefaultParagraphFont"/>
    <w:rsid w:val="00F16BAF"/>
  </w:style>
  <w:style w:type="character" w:customStyle="1" w:styleId="maintitle">
    <w:name w:val="maintitle"/>
    <w:basedOn w:val="DefaultParagraphFont"/>
    <w:rsid w:val="00F16BAF"/>
  </w:style>
  <w:style w:type="character" w:customStyle="1" w:styleId="thirdparty-logo">
    <w:name w:val="thirdparty-logo"/>
    <w:basedOn w:val="DefaultParagraphFont"/>
    <w:rsid w:val="00F16BAF"/>
  </w:style>
  <w:style w:type="character" w:customStyle="1" w:styleId="posted">
    <w:name w:val="posted"/>
    <w:basedOn w:val="DefaultParagraphFont"/>
    <w:rsid w:val="00F16BAF"/>
  </w:style>
  <w:style w:type="character" w:customStyle="1" w:styleId="ticker">
    <w:name w:val="ticker"/>
    <w:basedOn w:val="DefaultParagraphFont"/>
    <w:rsid w:val="00F16BAF"/>
  </w:style>
  <w:style w:type="paragraph" w:customStyle="1" w:styleId="articlemeta">
    <w:name w:val="articlemeta"/>
    <w:basedOn w:val="Normal"/>
    <w:rsid w:val="00F16BAF"/>
    <w:pPr>
      <w:spacing w:before="100" w:beforeAutospacing="1" w:after="100" w:afterAutospacing="1"/>
    </w:pPr>
    <w:rPr>
      <w:rFonts w:ascii="Tahoma" w:hAnsi="Tahoma"/>
      <w:szCs w:val="20"/>
    </w:rPr>
  </w:style>
  <w:style w:type="character" w:customStyle="1" w:styleId="vcard">
    <w:name w:val="vcard"/>
    <w:basedOn w:val="DefaultParagraphFont"/>
    <w:rsid w:val="00F16BAF"/>
  </w:style>
  <w:style w:type="character" w:customStyle="1" w:styleId="print-footnote">
    <w:name w:val="print-footnote"/>
    <w:basedOn w:val="DefaultParagraphFont"/>
    <w:rsid w:val="00F16BAF"/>
  </w:style>
  <w:style w:type="character" w:customStyle="1" w:styleId="datestring">
    <w:name w:val="datestring"/>
    <w:basedOn w:val="DefaultParagraphFont"/>
    <w:rsid w:val="00F16BAF"/>
  </w:style>
  <w:style w:type="paragraph" w:customStyle="1" w:styleId="noindent0">
    <w:name w:val="no_indent"/>
    <w:basedOn w:val="Normal"/>
    <w:rsid w:val="00F16BAF"/>
    <w:pPr>
      <w:spacing w:before="100" w:beforeAutospacing="1" w:after="100" w:afterAutospacing="1"/>
    </w:pPr>
    <w:rPr>
      <w:rFonts w:ascii="Tahoma" w:hAnsi="Tahoma"/>
      <w:szCs w:val="20"/>
    </w:rPr>
  </w:style>
  <w:style w:type="character" w:customStyle="1" w:styleId="email">
    <w:name w:val="email"/>
    <w:basedOn w:val="DefaultParagraphFont"/>
    <w:rsid w:val="00F16BAF"/>
  </w:style>
  <w:style w:type="paragraph" w:customStyle="1" w:styleId="left">
    <w:name w:val="left"/>
    <w:basedOn w:val="Normal"/>
    <w:rsid w:val="00F16BAF"/>
    <w:pPr>
      <w:spacing w:before="100" w:beforeAutospacing="1" w:after="100" w:afterAutospacing="1"/>
    </w:pPr>
    <w:rPr>
      <w:rFonts w:ascii="Tahoma" w:hAnsi="Tahoma"/>
      <w:szCs w:val="20"/>
    </w:rPr>
  </w:style>
  <w:style w:type="paragraph" w:customStyle="1" w:styleId="right">
    <w:name w:val="right"/>
    <w:basedOn w:val="Normal"/>
    <w:rsid w:val="00F16BAF"/>
    <w:pPr>
      <w:spacing w:before="100" w:beforeAutospacing="1" w:after="100" w:afterAutospacing="1"/>
    </w:pPr>
    <w:rPr>
      <w:rFonts w:ascii="Tahoma" w:hAnsi="Tahoma"/>
      <w:szCs w:val="20"/>
    </w:rPr>
  </w:style>
  <w:style w:type="character" w:customStyle="1" w:styleId="gptad">
    <w:name w:val="gptad"/>
    <w:basedOn w:val="DefaultParagraphFont"/>
    <w:rsid w:val="00F16BAF"/>
  </w:style>
  <w:style w:type="paragraph" w:customStyle="1" w:styleId="creditpostedmodified">
    <w:name w:val="credit_posted_modified"/>
    <w:basedOn w:val="Normal"/>
    <w:rsid w:val="00F16BAF"/>
    <w:pPr>
      <w:spacing w:before="100" w:beforeAutospacing="1" w:after="100" w:afterAutospacing="1"/>
    </w:pPr>
    <w:rPr>
      <w:rFonts w:ascii="Tahoma" w:hAnsi="Tahoma"/>
      <w:szCs w:val="20"/>
    </w:rPr>
  </w:style>
  <w:style w:type="character" w:customStyle="1" w:styleId="creditline">
    <w:name w:val="creditline"/>
    <w:basedOn w:val="DefaultParagraphFont"/>
    <w:rsid w:val="00F16BAF"/>
  </w:style>
  <w:style w:type="character" w:customStyle="1" w:styleId="grd">
    <w:name w:val="grd"/>
    <w:basedOn w:val="DefaultParagraphFont"/>
    <w:rsid w:val="00F16BAF"/>
  </w:style>
  <w:style w:type="paragraph" w:customStyle="1" w:styleId="hs-text-container">
    <w:name w:val="hs-text-container"/>
    <w:basedOn w:val="Normal"/>
    <w:rsid w:val="00F16BAF"/>
    <w:pPr>
      <w:spacing w:before="100" w:beforeAutospacing="1" w:after="100" w:afterAutospacing="1"/>
    </w:pPr>
    <w:rPr>
      <w:rFonts w:ascii="Tahoma" w:hAnsi="Tahoma"/>
      <w:szCs w:val="20"/>
    </w:rPr>
  </w:style>
  <w:style w:type="character" w:customStyle="1" w:styleId="created">
    <w:name w:val="created"/>
    <w:basedOn w:val="DefaultParagraphFont"/>
    <w:rsid w:val="00F16BAF"/>
  </w:style>
  <w:style w:type="character" w:customStyle="1" w:styleId="changed">
    <w:name w:val="changed"/>
    <w:basedOn w:val="DefaultParagraphFont"/>
    <w:rsid w:val="00F16BAF"/>
  </w:style>
  <w:style w:type="character" w:customStyle="1" w:styleId="article-author-name">
    <w:name w:val="article-author-name"/>
    <w:basedOn w:val="DefaultParagraphFont"/>
    <w:rsid w:val="00F16BAF"/>
  </w:style>
  <w:style w:type="character" w:customStyle="1" w:styleId="bioexcerpt">
    <w:name w:val="bio_excerpt"/>
    <w:basedOn w:val="DefaultParagraphFont"/>
    <w:rsid w:val="00F16BAF"/>
  </w:style>
  <w:style w:type="character" w:customStyle="1" w:styleId="commentcount">
    <w:name w:val="comment_count"/>
    <w:basedOn w:val="DefaultParagraphFont"/>
    <w:rsid w:val="00F16BAF"/>
  </w:style>
  <w:style w:type="character" w:customStyle="1" w:styleId="searchtermshighlighted">
    <w:name w:val="searchtermshighlighted"/>
    <w:basedOn w:val="DefaultParagraphFont"/>
    <w:rsid w:val="00F16BAF"/>
  </w:style>
  <w:style w:type="character" w:customStyle="1" w:styleId="contributornametrigger">
    <w:name w:val="contributornametrigger"/>
    <w:basedOn w:val="DefaultParagraphFont"/>
    <w:rsid w:val="00F16BAF"/>
  </w:style>
  <w:style w:type="character" w:customStyle="1" w:styleId="bylinepipe">
    <w:name w:val="bylinepipe"/>
    <w:basedOn w:val="DefaultParagraphFont"/>
    <w:rsid w:val="00F16BAF"/>
  </w:style>
  <w:style w:type="character" w:customStyle="1" w:styleId="lucenesearchresulturlb">
    <w:name w:val="lucene_search_result_url_b"/>
    <w:basedOn w:val="DefaultParagraphFont"/>
    <w:rsid w:val="00F16BAF"/>
  </w:style>
  <w:style w:type="character" w:customStyle="1" w:styleId="faculty-title">
    <w:name w:val="faculty-title"/>
    <w:basedOn w:val="DefaultParagraphFont"/>
    <w:rsid w:val="00F16BAF"/>
  </w:style>
  <w:style w:type="character" w:customStyle="1" w:styleId="count">
    <w:name w:val="count"/>
    <w:basedOn w:val="DefaultParagraphFont"/>
    <w:rsid w:val="00F16BAF"/>
  </w:style>
  <w:style w:type="character" w:customStyle="1" w:styleId="volume">
    <w:name w:val="volume"/>
    <w:basedOn w:val="DefaultParagraphFont"/>
    <w:rsid w:val="00F16BAF"/>
  </w:style>
  <w:style w:type="character" w:customStyle="1" w:styleId="issue">
    <w:name w:val="issue"/>
    <w:basedOn w:val="DefaultParagraphFont"/>
    <w:rsid w:val="00F16BAF"/>
  </w:style>
  <w:style w:type="character" w:customStyle="1" w:styleId="pages">
    <w:name w:val="pages"/>
    <w:basedOn w:val="DefaultParagraphFont"/>
    <w:rsid w:val="00F16BAF"/>
  </w:style>
  <w:style w:type="character" w:customStyle="1" w:styleId="field-content">
    <w:name w:val="field-content"/>
    <w:basedOn w:val="DefaultParagraphFont"/>
    <w:rsid w:val="00F16BAF"/>
  </w:style>
  <w:style w:type="character" w:customStyle="1" w:styleId="person">
    <w:name w:val="person"/>
    <w:basedOn w:val="DefaultParagraphFont"/>
    <w:rsid w:val="00F16BAF"/>
  </w:style>
  <w:style w:type="character" w:customStyle="1" w:styleId="corresponding">
    <w:name w:val="corresponding"/>
    <w:basedOn w:val="DefaultParagraphFont"/>
    <w:rsid w:val="00F16BAF"/>
  </w:style>
  <w:style w:type="character" w:customStyle="1" w:styleId="entry-date">
    <w:name w:val="entry-date"/>
    <w:basedOn w:val="DefaultParagraphFont"/>
    <w:rsid w:val="00F16BAF"/>
  </w:style>
  <w:style w:type="paragraph" w:customStyle="1" w:styleId="entry-meta">
    <w:name w:val="entry-meta"/>
    <w:basedOn w:val="Normal"/>
    <w:rsid w:val="00F16BAF"/>
    <w:pPr>
      <w:spacing w:before="100" w:beforeAutospacing="1" w:after="100" w:afterAutospacing="1"/>
    </w:pPr>
    <w:rPr>
      <w:rFonts w:ascii="Tahoma" w:hAnsi="Tahoma"/>
      <w:szCs w:val="20"/>
    </w:rPr>
  </w:style>
  <w:style w:type="character" w:customStyle="1" w:styleId="post-time">
    <w:name w:val="post-time"/>
    <w:basedOn w:val="DefaultParagraphFont"/>
    <w:rsid w:val="00F16BAF"/>
  </w:style>
  <w:style w:type="character" w:customStyle="1" w:styleId="post-category">
    <w:name w:val="post-category"/>
    <w:basedOn w:val="DefaultParagraphFont"/>
    <w:rsid w:val="00F16BAF"/>
  </w:style>
  <w:style w:type="character" w:customStyle="1" w:styleId="post-author">
    <w:name w:val="post-author"/>
    <w:basedOn w:val="DefaultParagraphFont"/>
    <w:rsid w:val="00F16BAF"/>
  </w:style>
  <w:style w:type="character" w:customStyle="1" w:styleId="A10">
    <w:name w:val="A10"/>
    <w:uiPriority w:val="99"/>
    <w:rsid w:val="00F16BAF"/>
    <w:rPr>
      <w:rFonts w:cs="MS Mincho"/>
      <w:color w:val="000000"/>
      <w:sz w:val="11"/>
      <w:szCs w:val="11"/>
    </w:rPr>
  </w:style>
  <w:style w:type="paragraph" w:customStyle="1" w:styleId="Pa10">
    <w:name w:val="Pa10"/>
    <w:basedOn w:val="Default"/>
    <w:next w:val="Default"/>
    <w:uiPriority w:val="99"/>
    <w:rsid w:val="00F16BA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16BAF"/>
    <w:pPr>
      <w:widowControl w:val="0"/>
      <w:spacing w:line="241" w:lineRule="atLeast"/>
    </w:pPr>
    <w:rPr>
      <w:rFonts w:ascii="Verdana" w:eastAsiaTheme="minorEastAsia" w:hAnsi="Verdana" w:cs="Cambria"/>
      <w:color w:val="auto"/>
    </w:rPr>
  </w:style>
  <w:style w:type="character" w:customStyle="1" w:styleId="A9">
    <w:name w:val="A9"/>
    <w:uiPriority w:val="99"/>
    <w:rsid w:val="00F16BAF"/>
    <w:rPr>
      <w:rFonts w:cs="MS Mincho"/>
      <w:color w:val="000000"/>
      <w:sz w:val="14"/>
      <w:szCs w:val="14"/>
    </w:rPr>
  </w:style>
  <w:style w:type="paragraph" w:customStyle="1" w:styleId="articledetails">
    <w:name w:val="articledetails"/>
    <w:basedOn w:val="Normal"/>
    <w:rsid w:val="00F16BAF"/>
    <w:pPr>
      <w:spacing w:before="100" w:beforeAutospacing="1" w:after="100" w:afterAutospacing="1"/>
    </w:pPr>
    <w:rPr>
      <w:rFonts w:ascii="Tahoma" w:hAnsi="Tahoma"/>
      <w:szCs w:val="20"/>
    </w:rPr>
  </w:style>
  <w:style w:type="character" w:customStyle="1" w:styleId="posted-and-updated">
    <w:name w:val="posted-and-updated"/>
    <w:basedOn w:val="DefaultParagraphFont"/>
    <w:rsid w:val="00F16BAF"/>
  </w:style>
  <w:style w:type="paragraph" w:customStyle="1" w:styleId="aff">
    <w:name w:val="aff"/>
    <w:basedOn w:val="Normal"/>
    <w:rsid w:val="00F16BAF"/>
    <w:pPr>
      <w:spacing w:before="100" w:beforeAutospacing="1" w:after="100" w:afterAutospacing="1"/>
    </w:pPr>
    <w:rPr>
      <w:rFonts w:ascii="Tahoma" w:hAnsi="Tahoma"/>
      <w:szCs w:val="20"/>
    </w:rPr>
  </w:style>
  <w:style w:type="character" w:customStyle="1" w:styleId="entry-author">
    <w:name w:val="entry-author"/>
    <w:basedOn w:val="DefaultParagraphFont"/>
    <w:rsid w:val="00F16BAF"/>
  </w:style>
  <w:style w:type="character" w:customStyle="1" w:styleId="entry-author-name">
    <w:name w:val="entry-author-name"/>
    <w:basedOn w:val="DefaultParagraphFont"/>
    <w:rsid w:val="00F16BAF"/>
  </w:style>
  <w:style w:type="character" w:customStyle="1" w:styleId="arial11">
    <w:name w:val="arial_11"/>
    <w:basedOn w:val="DefaultParagraphFont"/>
    <w:rsid w:val="00F16BAF"/>
  </w:style>
  <w:style w:type="character" w:customStyle="1" w:styleId="contrib-degrees">
    <w:name w:val="contrib-degrees"/>
    <w:basedOn w:val="DefaultParagraphFont"/>
    <w:rsid w:val="00F16BAF"/>
  </w:style>
  <w:style w:type="character" w:customStyle="1" w:styleId="contrib-on-behalf-of">
    <w:name w:val="contrib-on-behalf-of"/>
    <w:basedOn w:val="DefaultParagraphFont"/>
    <w:rsid w:val="00F16BAF"/>
  </w:style>
  <w:style w:type="character" w:customStyle="1" w:styleId="pubtime">
    <w:name w:val="pubtime"/>
    <w:basedOn w:val="DefaultParagraphFont"/>
    <w:rsid w:val="00F16BAF"/>
  </w:style>
  <w:style w:type="character" w:customStyle="1" w:styleId="time">
    <w:name w:val="time"/>
    <w:basedOn w:val="DefaultParagraphFont"/>
    <w:rsid w:val="00F16BAF"/>
  </w:style>
  <w:style w:type="character" w:customStyle="1" w:styleId="fbcommentscount">
    <w:name w:val="fb_comments_count"/>
    <w:basedOn w:val="DefaultParagraphFont"/>
    <w:rsid w:val="00F16BAF"/>
  </w:style>
  <w:style w:type="character" w:customStyle="1" w:styleId="stsharethiscustom">
    <w:name w:val="st_sharethis_custom"/>
    <w:basedOn w:val="DefaultParagraphFont"/>
    <w:rsid w:val="00F16BAF"/>
  </w:style>
  <w:style w:type="paragraph" w:customStyle="1" w:styleId="permalinkable">
    <w:name w:val="permalinkable"/>
    <w:basedOn w:val="Normal"/>
    <w:rsid w:val="00F16BAF"/>
    <w:pPr>
      <w:spacing w:before="100" w:beforeAutospacing="1" w:after="100" w:afterAutospacing="1"/>
    </w:pPr>
    <w:rPr>
      <w:rFonts w:ascii="Tahoma" w:hAnsi="Tahoma"/>
      <w:szCs w:val="20"/>
    </w:rPr>
  </w:style>
  <w:style w:type="character" w:customStyle="1" w:styleId="post-date">
    <w:name w:val="post-date"/>
    <w:basedOn w:val="DefaultParagraphFont"/>
    <w:rsid w:val="00F16BAF"/>
  </w:style>
  <w:style w:type="character" w:customStyle="1" w:styleId="link-external">
    <w:name w:val="link-external"/>
    <w:basedOn w:val="DefaultParagraphFont"/>
    <w:rsid w:val="00F16BAF"/>
  </w:style>
  <w:style w:type="character" w:customStyle="1" w:styleId="articleauthor">
    <w:name w:val="article_author"/>
    <w:basedOn w:val="DefaultParagraphFont"/>
    <w:rsid w:val="00F16BAF"/>
  </w:style>
  <w:style w:type="character" w:customStyle="1" w:styleId="articleissue">
    <w:name w:val="article_issue"/>
    <w:basedOn w:val="DefaultParagraphFont"/>
    <w:rsid w:val="00F16BAF"/>
  </w:style>
  <w:style w:type="character" w:customStyle="1" w:styleId="a-size-large">
    <w:name w:val="a-size-large"/>
    <w:basedOn w:val="DefaultParagraphFont"/>
    <w:rsid w:val="00F16BAF"/>
  </w:style>
  <w:style w:type="character" w:customStyle="1" w:styleId="a-size-medium">
    <w:name w:val="a-size-medium"/>
    <w:basedOn w:val="DefaultParagraphFont"/>
    <w:rsid w:val="00F16BAF"/>
  </w:style>
  <w:style w:type="character" w:customStyle="1" w:styleId="contribution">
    <w:name w:val="contribution"/>
    <w:basedOn w:val="DefaultParagraphFont"/>
    <w:rsid w:val="00F16BAF"/>
  </w:style>
  <w:style w:type="character" w:customStyle="1" w:styleId="a-color-secondary">
    <w:name w:val="a-color-secondary"/>
    <w:basedOn w:val="DefaultParagraphFont"/>
    <w:rsid w:val="00F16BAF"/>
  </w:style>
  <w:style w:type="paragraph" w:customStyle="1" w:styleId="sbyline">
    <w:name w:val="sbyline"/>
    <w:basedOn w:val="Normal"/>
    <w:rsid w:val="00F16BAF"/>
    <w:pPr>
      <w:spacing w:before="100" w:beforeAutospacing="1" w:after="100" w:afterAutospacing="1"/>
    </w:pPr>
    <w:rPr>
      <w:rFonts w:ascii="Tahoma" w:hAnsi="Tahoma"/>
      <w:szCs w:val="20"/>
    </w:rPr>
  </w:style>
  <w:style w:type="character" w:customStyle="1" w:styleId="ui-author">
    <w:name w:val="ui-author"/>
    <w:basedOn w:val="DefaultParagraphFont"/>
    <w:rsid w:val="00F16BAF"/>
  </w:style>
  <w:style w:type="character" w:customStyle="1" w:styleId="ui-staffline">
    <w:name w:val="ui-staffline"/>
    <w:basedOn w:val="DefaultParagraphFont"/>
    <w:rsid w:val="00F16BAF"/>
  </w:style>
  <w:style w:type="paragraph" w:customStyle="1" w:styleId="promotion-tag-p">
    <w:name w:val="promotion-tag-p"/>
    <w:basedOn w:val="Normal"/>
    <w:rsid w:val="00F16BAF"/>
    <w:pPr>
      <w:spacing w:before="100" w:beforeAutospacing="1" w:after="100" w:afterAutospacing="1"/>
    </w:pPr>
    <w:rPr>
      <w:rFonts w:ascii="Tahoma" w:hAnsi="Tahoma"/>
      <w:szCs w:val="20"/>
    </w:rPr>
  </w:style>
  <w:style w:type="paragraph" w:customStyle="1" w:styleId="heading">
    <w:name w:val="heading"/>
    <w:basedOn w:val="Normal"/>
    <w:rsid w:val="00F16BAF"/>
    <w:pPr>
      <w:spacing w:before="100" w:beforeAutospacing="1" w:after="100" w:afterAutospacing="1"/>
    </w:pPr>
    <w:rPr>
      <w:rFonts w:ascii="Tahoma" w:hAnsi="Tahoma"/>
      <w:szCs w:val="20"/>
    </w:rPr>
  </w:style>
  <w:style w:type="character" w:customStyle="1" w:styleId="value">
    <w:name w:val="value"/>
    <w:basedOn w:val="DefaultParagraphFont"/>
    <w:rsid w:val="00F16BAF"/>
  </w:style>
  <w:style w:type="character" w:customStyle="1" w:styleId="specialissuelabel">
    <w:name w:val="specialissuelabel"/>
    <w:basedOn w:val="DefaultParagraphFont"/>
    <w:rsid w:val="00F16BAF"/>
  </w:style>
  <w:style w:type="character" w:customStyle="1" w:styleId="referencediv">
    <w:name w:val="referencediv"/>
    <w:basedOn w:val="DefaultParagraphFont"/>
    <w:rsid w:val="00F16BAF"/>
  </w:style>
  <w:style w:type="character" w:customStyle="1" w:styleId="wp-smiley">
    <w:name w:val="wp-smiley"/>
    <w:basedOn w:val="DefaultParagraphFont"/>
    <w:rsid w:val="00F16BAF"/>
  </w:style>
  <w:style w:type="character" w:customStyle="1" w:styleId="meta-prep">
    <w:name w:val="meta-prep"/>
    <w:basedOn w:val="DefaultParagraphFont"/>
    <w:rsid w:val="00F16BAF"/>
  </w:style>
  <w:style w:type="character" w:customStyle="1" w:styleId="artjournal">
    <w:name w:val="art_journal"/>
    <w:basedOn w:val="DefaultParagraphFont"/>
    <w:rsid w:val="00F16BAF"/>
  </w:style>
  <w:style w:type="character" w:customStyle="1" w:styleId="artdatevolumeissuepart">
    <w:name w:val="art_datevolumeissuepart"/>
    <w:basedOn w:val="DefaultParagraphFont"/>
    <w:rsid w:val="00F16BAF"/>
  </w:style>
  <w:style w:type="character" w:customStyle="1" w:styleId="artpages">
    <w:name w:val="art_pages"/>
    <w:basedOn w:val="DefaultParagraphFont"/>
    <w:rsid w:val="00F16BAF"/>
  </w:style>
  <w:style w:type="character" w:customStyle="1" w:styleId="singlehighlightclass">
    <w:name w:val="single_highlight_class"/>
    <w:basedOn w:val="DefaultParagraphFont"/>
    <w:rsid w:val="00F16BAF"/>
  </w:style>
  <w:style w:type="character" w:customStyle="1" w:styleId="degree">
    <w:name w:val="degree"/>
    <w:basedOn w:val="DefaultParagraphFont"/>
    <w:rsid w:val="00F16BAF"/>
  </w:style>
  <w:style w:type="character" w:customStyle="1" w:styleId="major">
    <w:name w:val="major"/>
    <w:basedOn w:val="DefaultParagraphFont"/>
    <w:rsid w:val="00F16BAF"/>
  </w:style>
  <w:style w:type="character" w:customStyle="1" w:styleId="authors">
    <w:name w:val="authors"/>
    <w:basedOn w:val="DefaultParagraphFont"/>
    <w:rsid w:val="00F16BAF"/>
  </w:style>
  <w:style w:type="character" w:customStyle="1" w:styleId="views">
    <w:name w:val="views"/>
    <w:basedOn w:val="DefaultParagraphFont"/>
    <w:rsid w:val="00F16BAF"/>
  </w:style>
  <w:style w:type="character" w:customStyle="1" w:styleId="stmainservices">
    <w:name w:val="stmainservices"/>
    <w:basedOn w:val="DefaultParagraphFont"/>
    <w:rsid w:val="00F16BAF"/>
  </w:style>
  <w:style w:type="character" w:customStyle="1" w:styleId="stbubblehcount">
    <w:name w:val="stbubble_hcount"/>
    <w:basedOn w:val="DefaultParagraphFont"/>
    <w:rsid w:val="00F16BAF"/>
  </w:style>
  <w:style w:type="paragraph" w:customStyle="1" w:styleId="Document">
    <w:name w:val="_Document"/>
    <w:basedOn w:val="Default"/>
    <w:next w:val="Default"/>
    <w:uiPriority w:val="99"/>
    <w:rsid w:val="00F16BA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16BA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16BAF"/>
    <w:pPr>
      <w:widowControl w:val="0"/>
    </w:pPr>
    <w:rPr>
      <w:rFonts w:ascii="AKDPE C+ Utopia" w:eastAsiaTheme="minorEastAsia" w:hAnsi="AKDPE C+ Utopia" w:cs="Cambria"/>
      <w:color w:val="auto"/>
    </w:rPr>
  </w:style>
  <w:style w:type="paragraph" w:customStyle="1" w:styleId="collapsed-hide">
    <w:name w:val="collapsed-hide"/>
    <w:basedOn w:val="Normal"/>
    <w:rsid w:val="00F16BAF"/>
    <w:pPr>
      <w:spacing w:before="100" w:beforeAutospacing="1" w:after="100" w:afterAutospacing="1"/>
    </w:pPr>
    <w:rPr>
      <w:rFonts w:ascii="Tahoma" w:hAnsi="Tahoma"/>
      <w:szCs w:val="20"/>
    </w:rPr>
  </w:style>
  <w:style w:type="paragraph" w:customStyle="1" w:styleId="Pa7">
    <w:name w:val="Pa7"/>
    <w:basedOn w:val="Default"/>
    <w:next w:val="Default"/>
    <w:uiPriority w:val="99"/>
    <w:rsid w:val="00F16BAF"/>
    <w:pPr>
      <w:widowControl w:val="0"/>
      <w:spacing w:line="211" w:lineRule="atLeast"/>
    </w:pPr>
    <w:rPr>
      <w:rFonts w:ascii="Courier New" w:eastAsiaTheme="minorEastAsia" w:hAnsi="Courier New" w:cs="Cambria"/>
      <w:color w:val="auto"/>
    </w:rPr>
  </w:style>
  <w:style w:type="paragraph" w:customStyle="1" w:styleId="odd">
    <w:name w:val="odd"/>
    <w:basedOn w:val="Normal"/>
    <w:rsid w:val="00F16BAF"/>
    <w:pPr>
      <w:spacing w:before="100" w:beforeAutospacing="1" w:after="100" w:afterAutospacing="1"/>
    </w:pPr>
    <w:rPr>
      <w:rFonts w:ascii="Tahoma" w:hAnsi="Tahoma"/>
      <w:szCs w:val="20"/>
    </w:rPr>
  </w:style>
  <w:style w:type="character" w:customStyle="1" w:styleId="article-date">
    <w:name w:val="article-date"/>
    <w:basedOn w:val="DefaultParagraphFont"/>
    <w:rsid w:val="00F16BAF"/>
  </w:style>
  <w:style w:type="character" w:customStyle="1" w:styleId="article-author">
    <w:name w:val="article-author"/>
    <w:basedOn w:val="DefaultParagraphFont"/>
    <w:rsid w:val="00F16BAF"/>
  </w:style>
  <w:style w:type="character" w:customStyle="1" w:styleId="tolocaltime">
    <w:name w:val="tolocaltime"/>
    <w:basedOn w:val="DefaultParagraphFont"/>
    <w:rsid w:val="00F16BAF"/>
  </w:style>
  <w:style w:type="character" w:customStyle="1" w:styleId="pb-byline">
    <w:name w:val="pb-byline"/>
    <w:basedOn w:val="DefaultParagraphFont"/>
    <w:rsid w:val="00F16BAF"/>
  </w:style>
  <w:style w:type="character" w:customStyle="1" w:styleId="pb-timestamp">
    <w:name w:val="pb-timestamp"/>
    <w:basedOn w:val="DefaultParagraphFont"/>
    <w:rsid w:val="00F16BAF"/>
  </w:style>
  <w:style w:type="paragraph" w:customStyle="1" w:styleId="Pa8">
    <w:name w:val="Pa8"/>
    <w:basedOn w:val="Default"/>
    <w:next w:val="Default"/>
    <w:uiPriority w:val="99"/>
    <w:rsid w:val="00F16BA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16BA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16BAF"/>
  </w:style>
  <w:style w:type="character" w:customStyle="1" w:styleId="even">
    <w:name w:val="even"/>
    <w:basedOn w:val="DefaultParagraphFont"/>
    <w:rsid w:val="00F16BAF"/>
  </w:style>
  <w:style w:type="paragraph" w:customStyle="1" w:styleId="volissue">
    <w:name w:val="volissue"/>
    <w:basedOn w:val="Normal"/>
    <w:rsid w:val="00F16BAF"/>
    <w:pPr>
      <w:spacing w:before="100" w:beforeAutospacing="1" w:after="100" w:afterAutospacing="1"/>
    </w:pPr>
    <w:rPr>
      <w:rFonts w:ascii="Tahoma" w:hAnsi="Tahoma"/>
      <w:szCs w:val="20"/>
    </w:rPr>
  </w:style>
  <w:style w:type="character" w:customStyle="1" w:styleId="view-count">
    <w:name w:val="view-count"/>
    <w:basedOn w:val="DefaultParagraphFont"/>
    <w:rsid w:val="00F16BAF"/>
  </w:style>
  <w:style w:type="paragraph" w:customStyle="1" w:styleId="BoldUnderlineChar20">
    <w:name w:val="BoldUnderline Char2"/>
    <w:link w:val="BoldUnderlineChar2Char"/>
    <w:rsid w:val="00F16BA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16BAF"/>
    <w:rPr>
      <w:rFonts w:ascii="Times New Roman" w:eastAsia="Times New Roman" w:hAnsi="Times New Roman" w:cs="Times New Roman"/>
      <w:b/>
      <w:sz w:val="20"/>
      <w:u w:val="single"/>
    </w:rPr>
  </w:style>
  <w:style w:type="character" w:customStyle="1" w:styleId="UnderlineCharChar4">
    <w:name w:val="Underline Char Char4"/>
    <w:rsid w:val="00F16BAF"/>
    <w:rPr>
      <w:szCs w:val="24"/>
      <w:u w:val="single"/>
      <w:lang w:val="en-US" w:eastAsia="en-US" w:bidi="ar-SA"/>
    </w:rPr>
  </w:style>
  <w:style w:type="character" w:customStyle="1" w:styleId="BoldUnderlineCharChar3">
    <w:name w:val="BoldUnderline Char Char3"/>
    <w:rsid w:val="00F16BAF"/>
    <w:rPr>
      <w:b/>
      <w:szCs w:val="24"/>
      <w:u w:val="single"/>
      <w:lang w:val="en-US" w:eastAsia="en-US" w:bidi="ar-SA"/>
    </w:rPr>
  </w:style>
  <w:style w:type="character" w:customStyle="1" w:styleId="BoldUnderlineCharChar2">
    <w:name w:val="BoldUnderline Char Char2"/>
    <w:rsid w:val="00F16BAF"/>
    <w:rPr>
      <w:b/>
      <w:szCs w:val="24"/>
      <w:u w:val="single"/>
      <w:lang w:val="en-US" w:eastAsia="en-US" w:bidi="ar-SA"/>
    </w:rPr>
  </w:style>
  <w:style w:type="paragraph" w:customStyle="1" w:styleId="UnderlineCard0">
    <w:name w:val="UnderlineCard"/>
    <w:basedOn w:val="Heading3"/>
    <w:link w:val="UnderlineCardChar"/>
    <w:qFormat/>
    <w:rsid w:val="00F16BAF"/>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F16BAF"/>
    <w:rPr>
      <w:rFonts w:ascii="Georgia" w:eastAsia="Calibri" w:hAnsi="Georgia" w:cs="Times New Roman"/>
      <w:bCs/>
      <w:sz w:val="20"/>
      <w:szCs w:val="20"/>
      <w:u w:val="single"/>
      <w:lang w:val="x-none" w:eastAsia="x-none"/>
    </w:rPr>
  </w:style>
  <w:style w:type="character" w:customStyle="1" w:styleId="5Notunderlined">
    <w:name w:val="5 Not underlined"/>
    <w:rsid w:val="00F16BAF"/>
    <w:rPr>
      <w:rFonts w:ascii="Times New Roman" w:hAnsi="Times New Roman"/>
      <w:sz w:val="16"/>
    </w:rPr>
  </w:style>
  <w:style w:type="character" w:customStyle="1" w:styleId="volume-issue">
    <w:name w:val="volume-issue"/>
    <w:rsid w:val="00F16BAF"/>
    <w:rPr>
      <w:rFonts w:cs="Times New Roman"/>
    </w:rPr>
  </w:style>
  <w:style w:type="character" w:customStyle="1" w:styleId="i">
    <w:name w:val="i"/>
    <w:basedOn w:val="DefaultParagraphFont"/>
    <w:uiPriority w:val="99"/>
    <w:rsid w:val="00F16BAF"/>
  </w:style>
  <w:style w:type="character" w:customStyle="1" w:styleId="storytext">
    <w:name w:val="storytext"/>
    <w:basedOn w:val="DefaultParagraphFont"/>
    <w:rsid w:val="00F16BAF"/>
  </w:style>
  <w:style w:type="character" w:customStyle="1" w:styleId="heading3char0">
    <w:name w:val="heading3char"/>
    <w:rsid w:val="00F16BAF"/>
  </w:style>
  <w:style w:type="character" w:customStyle="1" w:styleId="boldness1">
    <w:name w:val="boldness1"/>
    <w:rsid w:val="00F16BAF"/>
  </w:style>
  <w:style w:type="paragraph" w:customStyle="1" w:styleId="Cardd">
    <w:name w:val="Cardd"/>
    <w:basedOn w:val="Normal"/>
    <w:uiPriority w:val="4"/>
    <w:qFormat/>
    <w:rsid w:val="00F16BAF"/>
    <w:pPr>
      <w:ind w:left="288" w:right="288"/>
    </w:pPr>
    <w:rPr>
      <w:rFonts w:ascii="Georgia" w:hAnsi="Georgia"/>
    </w:rPr>
  </w:style>
  <w:style w:type="paragraph" w:customStyle="1" w:styleId="document0">
    <w:name w:val="document"/>
    <w:basedOn w:val="Normal"/>
    <w:rsid w:val="00F16BAF"/>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F16BAF"/>
    <w:rPr>
      <w:rFonts w:cs="Arial"/>
      <w:bCs/>
      <w:szCs w:val="26"/>
      <w:u w:val="single"/>
      <w:lang w:val="en-US" w:eastAsia="en-US" w:bidi="ar-SA"/>
    </w:rPr>
  </w:style>
  <w:style w:type="character" w:customStyle="1" w:styleId="current-selection">
    <w:name w:val="current-selection"/>
    <w:basedOn w:val="DefaultParagraphFont"/>
    <w:rsid w:val="00F16BAF"/>
  </w:style>
  <w:style w:type="character" w:customStyle="1" w:styleId="a2">
    <w:name w:val="_"/>
    <w:basedOn w:val="DefaultParagraphFont"/>
    <w:rsid w:val="00F16BAF"/>
  </w:style>
  <w:style w:type="paragraph" w:customStyle="1" w:styleId="Shrink6">
    <w:name w:val="Shrink 6"/>
    <w:basedOn w:val="Normal"/>
    <w:qFormat/>
    <w:rsid w:val="00F16BAF"/>
    <w:rPr>
      <w:rFonts w:ascii="Georgia" w:eastAsia="Calibri" w:hAnsi="Georgia" w:cs="Times New Roman"/>
      <w:sz w:val="12"/>
    </w:rPr>
  </w:style>
  <w:style w:type="character" w:customStyle="1" w:styleId="messagecontent">
    <w:name w:val="message_content"/>
    <w:rsid w:val="00F16BAF"/>
  </w:style>
  <w:style w:type="character" w:customStyle="1" w:styleId="StyleUnderlineChar">
    <w:name w:val="Style Underline Char"/>
    <w:basedOn w:val="DefaultParagraphFont"/>
    <w:rsid w:val="00F16BA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16BA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F16BAF"/>
    <w:rPr>
      <w:rFonts w:ascii="Georgia" w:eastAsia="Times New Roman" w:hAnsi="Georgia" w:cs="Arial"/>
      <w:b/>
      <w:kern w:val="32"/>
      <w:szCs w:val="32"/>
      <w:u w:val="single"/>
    </w:rPr>
  </w:style>
  <w:style w:type="character" w:customStyle="1" w:styleId="twelptblackblack1">
    <w:name w:val="twelptblackblack1"/>
    <w:basedOn w:val="DefaultParagraphFont"/>
    <w:rsid w:val="00F16BAF"/>
    <w:rPr>
      <w:rFonts w:ascii="Verdana" w:hAnsi="Verdana" w:hint="default"/>
      <w:color w:val="000000"/>
      <w:sz w:val="16"/>
      <w:szCs w:val="16"/>
    </w:rPr>
  </w:style>
  <w:style w:type="character" w:customStyle="1" w:styleId="Heading3CharCharCharChar1">
    <w:name w:val="Heading 3 Char Char Char Char1"/>
    <w:rsid w:val="00F16BAF"/>
    <w:rPr>
      <w:rFonts w:cs="Arial"/>
      <w:bCs/>
      <w:szCs w:val="26"/>
      <w:u w:val="single"/>
      <w:lang w:val="en-US" w:eastAsia="en-US" w:bidi="ar-SA"/>
    </w:rPr>
  </w:style>
  <w:style w:type="paragraph" w:customStyle="1" w:styleId="conintrotext">
    <w:name w:val="conintrotext"/>
    <w:basedOn w:val="Normal"/>
    <w:uiPriority w:val="99"/>
    <w:rsid w:val="00F16BAF"/>
    <w:pPr>
      <w:spacing w:before="100" w:beforeAutospacing="1" w:after="100" w:afterAutospacing="1"/>
    </w:pPr>
    <w:rPr>
      <w:rFonts w:ascii="Georgia" w:eastAsia="Times New Roman" w:hAnsi="Georgia"/>
    </w:rPr>
  </w:style>
  <w:style w:type="character" w:customStyle="1" w:styleId="comment-body">
    <w:name w:val="comment-body"/>
    <w:rsid w:val="00F16BAF"/>
  </w:style>
  <w:style w:type="character" w:customStyle="1" w:styleId="UnderlineCharCharChar1">
    <w:name w:val="Underline Char Char Char1"/>
    <w:rsid w:val="00F16BA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16BA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16BAF"/>
    <w:rPr>
      <w:rFonts w:asciiTheme="minorHAnsi" w:eastAsia="MS Mincho" w:hAnsiTheme="minorHAnsi"/>
      <w:b/>
      <w:sz w:val="24"/>
      <w:u w:val="single"/>
    </w:rPr>
  </w:style>
  <w:style w:type="character" w:customStyle="1" w:styleId="mw-headline">
    <w:name w:val="mw-headline"/>
    <w:rsid w:val="00F16BAF"/>
  </w:style>
  <w:style w:type="character" w:customStyle="1" w:styleId="flagicon">
    <w:name w:val="flagicon"/>
    <w:rsid w:val="00F16BAF"/>
  </w:style>
  <w:style w:type="paragraph" w:customStyle="1" w:styleId="assert">
    <w:name w:val="assert"/>
    <w:basedOn w:val="Normal"/>
    <w:uiPriority w:val="99"/>
    <w:rsid w:val="00F16BAF"/>
    <w:pPr>
      <w:spacing w:before="100" w:beforeAutospacing="1" w:after="100" w:afterAutospacing="1"/>
    </w:pPr>
    <w:rPr>
      <w:rFonts w:ascii="Georgia" w:eastAsia="Times New Roman" w:hAnsi="Georgia"/>
    </w:rPr>
  </w:style>
  <w:style w:type="character" w:customStyle="1" w:styleId="apturelink">
    <w:name w:val="apturelink"/>
    <w:rsid w:val="00F16BAF"/>
  </w:style>
  <w:style w:type="character" w:customStyle="1" w:styleId="apturelinkicon">
    <w:name w:val="apturelinkicon"/>
    <w:rsid w:val="00F16BAF"/>
  </w:style>
  <w:style w:type="paragraph" w:customStyle="1" w:styleId="Default1">
    <w:name w:val="Default1"/>
    <w:basedOn w:val="Default"/>
    <w:next w:val="Default"/>
    <w:uiPriority w:val="99"/>
    <w:rsid w:val="00F16BAF"/>
    <w:rPr>
      <w:color w:val="auto"/>
    </w:rPr>
  </w:style>
  <w:style w:type="paragraph" w:customStyle="1" w:styleId="center">
    <w:name w:val="center"/>
    <w:basedOn w:val="Normal"/>
    <w:uiPriority w:val="99"/>
    <w:rsid w:val="00F16BAF"/>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F16BAF"/>
    <w:rPr>
      <w:rFonts w:ascii="Garamond" w:eastAsia="Times New Roman" w:hAnsi="Garamond"/>
      <w:sz w:val="22"/>
    </w:rPr>
  </w:style>
  <w:style w:type="character" w:customStyle="1" w:styleId="UnderlineChar1Char">
    <w:name w:val="Underline Char1 Char"/>
    <w:rsid w:val="00F16BA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16BA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16BA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16BA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16BA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16BA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16BAF"/>
    <w:rPr>
      <w:rFonts w:asciiTheme="minorHAnsi" w:eastAsia="MS Mincho" w:hAnsiTheme="minorHAnsi"/>
      <w:b/>
      <w:sz w:val="24"/>
      <w:u w:val="single"/>
    </w:rPr>
  </w:style>
  <w:style w:type="paragraph" w:customStyle="1" w:styleId="CardBody">
    <w:name w:val="Card Body"/>
    <w:basedOn w:val="Normal"/>
    <w:link w:val="CardBodyChar"/>
    <w:qFormat/>
    <w:rsid w:val="00F16BAF"/>
    <w:rPr>
      <w:rFonts w:ascii="Georgia" w:eastAsia="Times New Roman" w:hAnsi="Georgia"/>
    </w:rPr>
  </w:style>
  <w:style w:type="character" w:customStyle="1" w:styleId="CardBodyChar">
    <w:name w:val="Card Body Char"/>
    <w:link w:val="CardBody"/>
    <w:rsid w:val="00F16BAF"/>
    <w:rPr>
      <w:rFonts w:ascii="Georgia" w:eastAsia="Times New Roman" w:hAnsi="Georgia"/>
      <w:sz w:val="22"/>
    </w:rPr>
  </w:style>
  <w:style w:type="character" w:customStyle="1" w:styleId="ptitleinside">
    <w:name w:val="p_title_inside"/>
    <w:rsid w:val="00F16BAF"/>
  </w:style>
  <w:style w:type="paragraph" w:customStyle="1" w:styleId="StyleBoldandUnderlineChar11ptBorderSinglesolidline">
    <w:name w:val="Style Bold and Underline Char + 11 pt Border: : (Single solid line..."/>
    <w:link w:val="StyleBoldandUnderlineChar11ptBorderSinglesolidlineChar"/>
    <w:rsid w:val="00F16BA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16BAF"/>
    <w:rPr>
      <w:rFonts w:eastAsia="Times New Roman"/>
      <w:b/>
      <w:bCs/>
      <w:sz w:val="22"/>
      <w:szCs w:val="20"/>
      <w:u w:val="single"/>
      <w:bdr w:val="single" w:sz="4" w:space="0" w:color="auto"/>
    </w:rPr>
  </w:style>
  <w:style w:type="character" w:customStyle="1" w:styleId="Heading1CharChar1">
    <w:name w:val="Heading 1 Char Char1"/>
    <w:rsid w:val="00F16BAF"/>
    <w:rPr>
      <w:rFonts w:cs="Arial"/>
      <w:b/>
      <w:bCs/>
      <w:szCs w:val="32"/>
      <w:lang w:val="en-US" w:eastAsia="en-US" w:bidi="ar-SA"/>
    </w:rPr>
  </w:style>
  <w:style w:type="paragraph" w:customStyle="1" w:styleId="Indentation">
    <w:name w:val="Indentation"/>
    <w:basedOn w:val="Normal"/>
    <w:uiPriority w:val="99"/>
    <w:rsid w:val="00F16BAF"/>
    <w:pPr>
      <w:ind w:left="288" w:right="288"/>
    </w:pPr>
    <w:rPr>
      <w:rFonts w:ascii="Georgia" w:hAnsi="Georgia"/>
    </w:rPr>
  </w:style>
  <w:style w:type="character" w:customStyle="1" w:styleId="StyleUnderlineCharChar9ptBold">
    <w:name w:val="Style Underline Char Char + 9 pt Bold"/>
    <w:rsid w:val="00F16BA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16BAF"/>
    <w:rPr>
      <w:rFonts w:ascii="Georgia" w:eastAsia="Times New Roman" w:hAnsi="Georgia"/>
      <w:u w:val="single"/>
    </w:rPr>
  </w:style>
  <w:style w:type="character" w:customStyle="1" w:styleId="StyleStyle4ArialNarrow9ptChar">
    <w:name w:val="Style Style4 + Arial Narrow 9 pt Char"/>
    <w:link w:val="StyleStyle4ArialNarrow9pt"/>
    <w:rsid w:val="00F16BAF"/>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F16BA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16BAF"/>
    <w:rPr>
      <w:rFonts w:ascii="Georgia" w:eastAsia="Times New Roman" w:hAnsi="Georgia"/>
      <w:b/>
      <w:bCs/>
      <w:sz w:val="22"/>
      <w:u w:val="single"/>
    </w:rPr>
  </w:style>
  <w:style w:type="character" w:customStyle="1" w:styleId="StyleBoldandUnderlineCharChar29pt">
    <w:name w:val="Style Bold and Underline Char Char2 + 9 pt"/>
    <w:rsid w:val="00F16BAF"/>
    <w:rPr>
      <w:rFonts w:ascii="Times New Roman" w:hAnsi="Times New Roman"/>
      <w:b/>
      <w:bCs/>
      <w:noProof w:val="0"/>
      <w:sz w:val="20"/>
      <w:u w:val="single"/>
    </w:rPr>
  </w:style>
  <w:style w:type="character" w:customStyle="1" w:styleId="StyleUnderlineCharChar19pt">
    <w:name w:val="Style Underline Char Char1 + 9 pt"/>
    <w:rsid w:val="00F16BA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16BA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16BAF"/>
    <w:rPr>
      <w:rFonts w:ascii="Georgia" w:eastAsia="Times New Roman" w:hAnsi="Georgia"/>
      <w:b/>
      <w:smallCaps/>
      <w:sz w:val="24"/>
      <w:szCs w:val="24"/>
      <w:u w:val="single"/>
    </w:rPr>
  </w:style>
  <w:style w:type="character" w:customStyle="1" w:styleId="CardTextCharChar">
    <w:name w:val="Card Text Char Char"/>
    <w:rsid w:val="00F16BAF"/>
    <w:rPr>
      <w:rFonts w:ascii="Times New Roman" w:eastAsia="Times New Roman" w:hAnsi="Times New Roman" w:cs="Times New Roman"/>
      <w:sz w:val="20"/>
      <w:szCs w:val="20"/>
    </w:rPr>
  </w:style>
  <w:style w:type="character" w:customStyle="1" w:styleId="citeChar1">
    <w:name w:val="cite Char"/>
    <w:locked/>
    <w:rsid w:val="00F16BA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16BA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16BA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16BAF"/>
    <w:rPr>
      <w:i/>
      <w:iCs/>
      <w:sz w:val="20"/>
      <w:u w:val="single"/>
    </w:rPr>
  </w:style>
  <w:style w:type="character" w:customStyle="1" w:styleId="HIGHLIGHT0">
    <w:name w:val="HIGHLIGHT"/>
    <w:uiPriority w:val="1"/>
    <w:rsid w:val="00F16BA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16BA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16BAF"/>
    <w:rPr>
      <w:rFonts w:ascii="Times New Roman" w:eastAsia="Times New Roman" w:hAnsi="Times New Roman" w:cs="Times New Roman"/>
      <w:b/>
      <w:sz w:val="28"/>
    </w:rPr>
  </w:style>
  <w:style w:type="character" w:customStyle="1" w:styleId="FifthChar">
    <w:name w:val="Fifth Char"/>
    <w:link w:val="Fifth"/>
    <w:uiPriority w:val="99"/>
    <w:rsid w:val="00F16BAF"/>
    <w:rPr>
      <w:rFonts w:ascii="Calibri" w:eastAsia="Calibri" w:hAnsi="Calibri"/>
      <w:sz w:val="22"/>
    </w:rPr>
  </w:style>
  <w:style w:type="paragraph" w:customStyle="1" w:styleId="Third">
    <w:name w:val="Third"/>
    <w:basedOn w:val="Normal"/>
    <w:link w:val="ThirdChar"/>
    <w:rsid w:val="00F16BAF"/>
    <w:rPr>
      <w:rFonts w:ascii="Georgia" w:eastAsia="Times New Roman" w:hAnsi="Georgia"/>
      <w:b/>
      <w:u w:val="single"/>
      <w:lang w:val="x-none" w:eastAsia="x-none"/>
    </w:rPr>
  </w:style>
  <w:style w:type="character" w:customStyle="1" w:styleId="ThirdChar">
    <w:name w:val="Third Char"/>
    <w:link w:val="Third"/>
    <w:rsid w:val="00F16BAF"/>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F16BAF"/>
    <w:pPr>
      <w:widowControl w:val="0"/>
      <w:jc w:val="both"/>
      <w:outlineLvl w:val="1"/>
    </w:pPr>
    <w:rPr>
      <w:rFonts w:ascii="Times New Roman" w:eastAsia="Times New Roman" w:hAnsi="Times New Roman" w:cs="Times New Roman"/>
      <w:b/>
    </w:rPr>
  </w:style>
  <w:style w:type="character" w:customStyle="1" w:styleId="CardsCharChar">
    <w:name w:val="Cards Char Char"/>
    <w:rsid w:val="00F16BAF"/>
    <w:rPr>
      <w:rFonts w:ascii="Times New Roman" w:eastAsia="Times New Roman" w:hAnsi="Times New Roman"/>
      <w:szCs w:val="24"/>
    </w:rPr>
  </w:style>
  <w:style w:type="character" w:customStyle="1" w:styleId="article-record-publication-volume-issue">
    <w:name w:val="article-record-publication-volume-issue"/>
    <w:rsid w:val="00F16BAF"/>
  </w:style>
  <w:style w:type="character" w:customStyle="1" w:styleId="NothingCharChar">
    <w:name w:val="Nothing Char Char"/>
    <w:link w:val="NothingCharCharChar"/>
    <w:rsid w:val="00F16BAF"/>
  </w:style>
  <w:style w:type="paragraph" w:customStyle="1" w:styleId="DebateUnderlineBoldChar">
    <w:name w:val="Debate Underline Bold Char"/>
    <w:basedOn w:val="Normal"/>
    <w:link w:val="DebateUnderlineBoldCharChar"/>
    <w:rsid w:val="00F16BAF"/>
    <w:pPr>
      <w:jc w:val="both"/>
    </w:pPr>
    <w:rPr>
      <w:rFonts w:ascii="Georgia" w:eastAsia="Times New Roman" w:hAnsi="Georgia"/>
      <w:b/>
      <w:u w:val="thick"/>
    </w:rPr>
  </w:style>
  <w:style w:type="character" w:customStyle="1" w:styleId="DebateUnderlineBoldCharChar">
    <w:name w:val="Debate Underline Bold Char Char"/>
    <w:link w:val="DebateUnderlineBoldChar"/>
    <w:rsid w:val="00F16BAF"/>
    <w:rPr>
      <w:rFonts w:ascii="Georgia" w:eastAsia="Times New Roman" w:hAnsi="Georgia"/>
      <w:b/>
      <w:sz w:val="22"/>
      <w:u w:val="thick"/>
    </w:rPr>
  </w:style>
  <w:style w:type="character" w:customStyle="1" w:styleId="resultbodyblack">
    <w:name w:val="resultbodyblack"/>
    <w:rsid w:val="00F16BAF"/>
    <w:rPr>
      <w:rFonts w:cs="Times New Roman"/>
    </w:rPr>
  </w:style>
  <w:style w:type="paragraph" w:customStyle="1" w:styleId="bloctitles">
    <w:name w:val="bloc titles"/>
    <w:basedOn w:val="Heading1"/>
    <w:next w:val="Normal"/>
    <w:link w:val="bloctitlesChar"/>
    <w:autoRedefine/>
    <w:rsid w:val="00F16BAF"/>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F16BAF"/>
    <w:rPr>
      <w:rFonts w:ascii="Georgia" w:eastAsia="Malgun Gothic" w:hAnsi="Georgia" w:cs="Arial"/>
      <w:b/>
      <w:sz w:val="28"/>
      <w:szCs w:val="32"/>
      <w:u w:val="single"/>
    </w:rPr>
  </w:style>
  <w:style w:type="paragraph" w:customStyle="1" w:styleId="CiteSmallText">
    <w:name w:val="Cite Small Text"/>
    <w:basedOn w:val="Normal"/>
    <w:uiPriority w:val="99"/>
    <w:rsid w:val="00F16BAF"/>
    <w:pPr>
      <w:widowControl w:val="0"/>
      <w:spacing w:after="200"/>
    </w:pPr>
    <w:rPr>
      <w:rFonts w:ascii="Helvetica Neue" w:hAnsi="Helvetica Neue"/>
      <w:b/>
      <w:sz w:val="18"/>
    </w:rPr>
  </w:style>
  <w:style w:type="character" w:customStyle="1" w:styleId="3TagCite">
    <w:name w:val="3 Tag/Cite"/>
    <w:rsid w:val="00F16BAF"/>
    <w:rPr>
      <w:rFonts w:ascii="Times New Roman" w:hAnsi="Times New Roman"/>
      <w:b/>
    </w:rPr>
  </w:style>
  <w:style w:type="character" w:customStyle="1" w:styleId="4Qualifications">
    <w:name w:val="4 Qualifications"/>
    <w:rsid w:val="00F16BAF"/>
    <w:rPr>
      <w:rFonts w:ascii="Times New Roman" w:hAnsi="Times New Roman"/>
      <w:sz w:val="19"/>
    </w:rPr>
  </w:style>
  <w:style w:type="character" w:customStyle="1" w:styleId="6Underlined">
    <w:name w:val="6 Underlined"/>
    <w:rsid w:val="00F16BAF"/>
    <w:rPr>
      <w:rFonts w:ascii="Times New Roman" w:hAnsi="Times New Roman"/>
      <w:b/>
      <w:sz w:val="21"/>
      <w:u w:val="single"/>
    </w:rPr>
  </w:style>
  <w:style w:type="paragraph" w:customStyle="1" w:styleId="Cards1CharChar">
    <w:name w:val="Cards1 Char Char"/>
    <w:basedOn w:val="Normal"/>
    <w:link w:val="Cards1CharCharChar"/>
    <w:rsid w:val="00F16BA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16BAF"/>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F16BAF"/>
    <w:rPr>
      <w:u w:val="single"/>
    </w:rPr>
  </w:style>
  <w:style w:type="paragraph" w:customStyle="1" w:styleId="UnderlineCharCharCharCharCharCharChar">
    <w:name w:val="Underline Char Char Char Char Char Char Char"/>
    <w:basedOn w:val="Normal"/>
    <w:link w:val="UnderlineCharCharCharCharCharCharCharChar"/>
    <w:rsid w:val="00F16BAF"/>
    <w:rPr>
      <w:rFonts w:asciiTheme="minorHAnsi" w:hAnsiTheme="minorHAnsi"/>
      <w:sz w:val="24"/>
      <w:u w:val="single"/>
    </w:rPr>
  </w:style>
  <w:style w:type="paragraph" w:customStyle="1" w:styleId="CitesCharChar">
    <w:name w:val="Cites Char Char"/>
    <w:next w:val="Normal"/>
    <w:link w:val="CitesCharCharChar"/>
    <w:rsid w:val="00F16BAF"/>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F16BAF"/>
    <w:rPr>
      <w:rFonts w:ascii="Times New Roman" w:eastAsia="Times New Roman" w:hAnsi="Times New Roman" w:cs="Times New Roman"/>
      <w:sz w:val="20"/>
    </w:rPr>
  </w:style>
  <w:style w:type="character" w:customStyle="1" w:styleId="nohighlighting">
    <w:name w:val="no highlighting"/>
    <w:rsid w:val="00F16BA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16BAF"/>
    <w:rPr>
      <w:rFonts w:ascii="Cambria" w:hAnsi="Cambria" w:hint="default"/>
      <w:sz w:val="21"/>
      <w:u w:val="single"/>
    </w:rPr>
  </w:style>
  <w:style w:type="paragraph" w:customStyle="1" w:styleId="Swag">
    <w:name w:val="Swag"/>
    <w:basedOn w:val="Normal"/>
    <w:link w:val="SwagChar"/>
    <w:qFormat/>
    <w:rsid w:val="00F16BAF"/>
    <w:rPr>
      <w:rFonts w:ascii="Georgia" w:hAnsi="Georgia"/>
      <w:color w:val="0000FF"/>
      <w:sz w:val="12"/>
      <w:u w:val="single"/>
    </w:rPr>
  </w:style>
  <w:style w:type="character" w:customStyle="1" w:styleId="SwagChar">
    <w:name w:val="Swag Char"/>
    <w:link w:val="Swag"/>
    <w:rsid w:val="00F16BAF"/>
    <w:rPr>
      <w:rFonts w:ascii="Georgia" w:hAnsi="Georgia"/>
      <w:color w:val="0000FF"/>
      <w:sz w:val="12"/>
      <w:u w:val="single"/>
    </w:rPr>
  </w:style>
  <w:style w:type="paragraph" w:customStyle="1" w:styleId="StyleUnderlineTimesNewRoman1">
    <w:name w:val="Style Underline + Times New Roman1"/>
    <w:link w:val="StyleUnderlineTimesNewRoman1Char"/>
    <w:rsid w:val="00F16BA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16BA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16BA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16BA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F16BAF"/>
    <w:rPr>
      <w:rFonts w:ascii="Garamond" w:eastAsia="MS Mincho" w:hAnsi="Garamond"/>
    </w:rPr>
  </w:style>
  <w:style w:type="character" w:customStyle="1" w:styleId="StyleStyleCardTextLeft-075Right0Char">
    <w:name w:val="Style Style Card Text + Left:  -0.75&quot; + Right:  0&quot; Char"/>
    <w:link w:val="StyleStyleCardTextLeft-075Right0"/>
    <w:rsid w:val="00F16BAF"/>
    <w:rPr>
      <w:rFonts w:ascii="Garamond" w:eastAsia="MS Mincho" w:hAnsi="Garamond"/>
      <w:sz w:val="22"/>
    </w:rPr>
  </w:style>
  <w:style w:type="character" w:customStyle="1" w:styleId="CharChar61">
    <w:name w:val="Char Char61"/>
    <w:rsid w:val="00F16BAF"/>
    <w:rPr>
      <w:rFonts w:cs="Arial"/>
      <w:bCs/>
      <w:sz w:val="16"/>
      <w:szCs w:val="26"/>
      <w:lang w:val="en-US" w:eastAsia="en-US" w:bidi="ar-SA"/>
    </w:rPr>
  </w:style>
  <w:style w:type="character" w:customStyle="1" w:styleId="ListBulletChar">
    <w:name w:val="List Bullet Char"/>
    <w:link w:val="ListBullet"/>
    <w:uiPriority w:val="99"/>
    <w:rsid w:val="00F16BAF"/>
    <w:rPr>
      <w:rFonts w:ascii="Calibri" w:eastAsia="Calibri" w:hAnsi="Calibri"/>
      <w:sz w:val="22"/>
    </w:rPr>
  </w:style>
  <w:style w:type="paragraph" w:customStyle="1" w:styleId="subhead10">
    <w:name w:val="subhead1"/>
    <w:basedOn w:val="Normal"/>
    <w:uiPriority w:val="99"/>
    <w:rsid w:val="00F16BAF"/>
    <w:pPr>
      <w:spacing w:before="100" w:beforeAutospacing="1" w:after="100" w:afterAutospacing="1"/>
    </w:pPr>
    <w:rPr>
      <w:rFonts w:ascii="Georgia" w:eastAsia="Times New Roman" w:hAnsi="Georgia"/>
    </w:rPr>
  </w:style>
  <w:style w:type="character" w:customStyle="1" w:styleId="styledate">
    <w:name w:val="styledate"/>
    <w:rsid w:val="00F16BAF"/>
  </w:style>
  <w:style w:type="character" w:customStyle="1" w:styleId="BoldandUnderlineChar1">
    <w:name w:val="Bold and Underline Char1"/>
    <w:rsid w:val="00F16BAF"/>
    <w:rPr>
      <w:b/>
      <w:szCs w:val="24"/>
      <w:u w:val="single"/>
      <w:lang w:val="en-US" w:eastAsia="en-US" w:bidi="ar-SA"/>
    </w:rPr>
  </w:style>
  <w:style w:type="character" w:customStyle="1" w:styleId="BoldandUnderlineChar1Char2">
    <w:name w:val="Bold and Underline Char1 Char2"/>
    <w:rsid w:val="00F16BAF"/>
    <w:rPr>
      <w:b/>
      <w:szCs w:val="24"/>
      <w:u w:val="single"/>
      <w:lang w:val="en-US" w:eastAsia="en-US" w:bidi="ar-SA"/>
    </w:rPr>
  </w:style>
  <w:style w:type="character" w:customStyle="1" w:styleId="BoldandUnderlineCharChar1">
    <w:name w:val="Bold and Underline Char Char1"/>
    <w:rsid w:val="00F16BAF"/>
    <w:rPr>
      <w:b/>
      <w:szCs w:val="24"/>
      <w:u w:val="single"/>
      <w:lang w:val="en-US" w:eastAsia="en-US" w:bidi="ar-SA"/>
    </w:rPr>
  </w:style>
  <w:style w:type="character" w:customStyle="1" w:styleId="BoldandUnderlineChar6">
    <w:name w:val="Bold and Underline Char6"/>
    <w:rsid w:val="00F16BAF"/>
    <w:rPr>
      <w:b/>
      <w:szCs w:val="24"/>
      <w:u w:val="single"/>
      <w:lang w:val="en-US" w:eastAsia="en-US" w:bidi="ar-SA"/>
    </w:rPr>
  </w:style>
  <w:style w:type="character" w:customStyle="1" w:styleId="title-link-wrapper">
    <w:name w:val="title-link-wrapper"/>
    <w:rsid w:val="00F16BAF"/>
  </w:style>
  <w:style w:type="character" w:customStyle="1" w:styleId="medium-font">
    <w:name w:val="medium-font"/>
    <w:rsid w:val="00F16BAF"/>
  </w:style>
  <w:style w:type="paragraph" w:customStyle="1" w:styleId="abstract">
    <w:name w:val="abstract"/>
    <w:basedOn w:val="Normal"/>
    <w:uiPriority w:val="99"/>
    <w:rsid w:val="00F16BAF"/>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F16BAF"/>
    <w:rPr>
      <w:rFonts w:ascii="Georgia" w:eastAsia="Times New Roman" w:hAnsi="Georgia"/>
      <w:b/>
      <w:bCs/>
      <w:u w:val="single"/>
    </w:rPr>
  </w:style>
  <w:style w:type="character" w:customStyle="1" w:styleId="StyleUnderlineChar11ptBold2Char">
    <w:name w:val="Style Underline Char + 11 pt Bold2 Char"/>
    <w:link w:val="StyleUnderlineChar11ptBold2"/>
    <w:rsid w:val="00F16BAF"/>
    <w:rPr>
      <w:rFonts w:ascii="Georgia" w:eastAsia="Times New Roman" w:hAnsi="Georgia"/>
      <w:b/>
      <w:bCs/>
      <w:sz w:val="22"/>
      <w:u w:val="single"/>
    </w:rPr>
  </w:style>
  <w:style w:type="character" w:customStyle="1" w:styleId="ReallySamllTextChar">
    <w:name w:val="ReallySamllText Char"/>
    <w:rsid w:val="00F16BAF"/>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16BA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16BAF"/>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16BA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16BAF"/>
    <w:rPr>
      <w:rFonts w:ascii="Georgia" w:eastAsia="Times New Roman" w:hAnsi="Georgia"/>
      <w:sz w:val="22"/>
      <w:u w:val="single"/>
    </w:rPr>
  </w:style>
  <w:style w:type="character" w:customStyle="1" w:styleId="style10">
    <w:name w:val="style1"/>
    <w:rsid w:val="00F16BAF"/>
  </w:style>
  <w:style w:type="character" w:customStyle="1" w:styleId="pmtermsel">
    <w:name w:val="pmtermsel"/>
    <w:rsid w:val="00F16BAF"/>
  </w:style>
  <w:style w:type="character" w:customStyle="1" w:styleId="showipapr">
    <w:name w:val="show_ipapr"/>
    <w:rsid w:val="00F16BAF"/>
  </w:style>
  <w:style w:type="character" w:customStyle="1" w:styleId="dnindex">
    <w:name w:val="dnindex"/>
    <w:rsid w:val="00F16BAF"/>
  </w:style>
  <w:style w:type="character" w:customStyle="1" w:styleId="23">
    <w:name w:val="23"/>
    <w:rsid w:val="00F16BAF"/>
    <w:rPr>
      <w:rFonts w:ascii="Times New Roman" w:hAnsi="Times New Roman" w:cs="Arial"/>
      <w:bCs/>
      <w:sz w:val="20"/>
      <w:u w:val="single"/>
      <w:lang w:val="en-US" w:eastAsia="en-US" w:bidi="ar-SA"/>
    </w:rPr>
  </w:style>
  <w:style w:type="character" w:customStyle="1" w:styleId="33">
    <w:name w:val="33"/>
    <w:rsid w:val="00F16BAF"/>
    <w:rPr>
      <w:rFonts w:ascii="Times New Roman" w:hAnsi="Times New Roman" w:cs="Arial"/>
      <w:b/>
      <w:bCs/>
      <w:sz w:val="20"/>
      <w:u w:val="single"/>
      <w:lang w:val="en-US" w:eastAsia="en-US" w:bidi="ar-SA"/>
    </w:rPr>
  </w:style>
  <w:style w:type="character" w:customStyle="1" w:styleId="55">
    <w:name w:val="55"/>
    <w:rsid w:val="00F16BAF"/>
    <w:rPr>
      <w:rFonts w:cs="Arial"/>
      <w:bCs/>
      <w:sz w:val="20"/>
      <w:u w:val="single"/>
      <w:lang w:val="en-US" w:eastAsia="en-US" w:bidi="ar-SA"/>
    </w:rPr>
  </w:style>
  <w:style w:type="character" w:customStyle="1" w:styleId="authoraffil">
    <w:name w:val="authoraffil"/>
    <w:rsid w:val="00F16BAF"/>
  </w:style>
  <w:style w:type="character" w:customStyle="1" w:styleId="CharChar8">
    <w:name w:val="Char Char8"/>
    <w:rsid w:val="00F16BAF"/>
    <w:rPr>
      <w:rFonts w:ascii="Georgia" w:eastAsia="Times New Roman" w:hAnsi="Georgia"/>
      <w:b/>
      <w:bCs/>
      <w:sz w:val="30"/>
      <w:szCs w:val="28"/>
      <w:u w:val="single"/>
    </w:rPr>
  </w:style>
  <w:style w:type="character" w:customStyle="1" w:styleId="FontStyle13">
    <w:name w:val="Font Style13"/>
    <w:uiPriority w:val="99"/>
    <w:rsid w:val="00F16BAF"/>
    <w:rPr>
      <w:rFonts w:ascii="Constantia" w:hAnsi="Constantia" w:cs="Constantia"/>
      <w:sz w:val="18"/>
      <w:szCs w:val="18"/>
    </w:rPr>
  </w:style>
  <w:style w:type="character" w:customStyle="1" w:styleId="TagsCharCharCharChar">
    <w:name w:val="Tags Char Char Char Char"/>
    <w:rsid w:val="00F16BAF"/>
    <w:rPr>
      <w:rFonts w:ascii="Times New Roman" w:eastAsia="Times New Roman" w:hAnsi="Times New Roman" w:cs="Times New Roman"/>
      <w:b/>
      <w:sz w:val="24"/>
      <w:szCs w:val="24"/>
    </w:rPr>
  </w:style>
  <w:style w:type="character" w:customStyle="1" w:styleId="Citation1Char">
    <w:name w:val="Citation1 Char"/>
    <w:link w:val="Citation10"/>
    <w:locked/>
    <w:rsid w:val="00F16BAF"/>
    <w:rPr>
      <w:rFonts w:ascii="Georgia" w:hAnsi="Georgia"/>
      <w:b/>
      <w:u w:val="single"/>
    </w:rPr>
  </w:style>
  <w:style w:type="paragraph" w:customStyle="1" w:styleId="Citation10">
    <w:name w:val="Citation1"/>
    <w:basedOn w:val="Normal"/>
    <w:link w:val="Citation1Char"/>
    <w:qFormat/>
    <w:rsid w:val="00F16BAF"/>
    <w:rPr>
      <w:rFonts w:ascii="Georgia" w:hAnsi="Georgia"/>
      <w:b/>
      <w:sz w:val="24"/>
      <w:u w:val="single"/>
    </w:rPr>
  </w:style>
  <w:style w:type="character" w:customStyle="1" w:styleId="TaglineChar">
    <w:name w:val="Tagline Char"/>
    <w:link w:val="Tagline0"/>
    <w:locked/>
    <w:rsid w:val="00F16BAF"/>
    <w:rPr>
      <w:rFonts w:ascii="Georgia" w:hAnsi="Georgia"/>
      <w:b/>
    </w:rPr>
  </w:style>
  <w:style w:type="paragraph" w:customStyle="1" w:styleId="Tagline0">
    <w:name w:val="Tagline"/>
    <w:basedOn w:val="Normal"/>
    <w:link w:val="TaglineChar"/>
    <w:qFormat/>
    <w:rsid w:val="00F16BAF"/>
    <w:rPr>
      <w:rFonts w:ascii="Georgia" w:hAnsi="Georgia"/>
      <w:b/>
      <w:sz w:val="24"/>
    </w:rPr>
  </w:style>
  <w:style w:type="paragraph" w:customStyle="1" w:styleId="NothingCharCharChar">
    <w:name w:val="Nothing Char Char Char"/>
    <w:link w:val="NothingCharChar"/>
    <w:rsid w:val="00F16BAF"/>
    <w:pPr>
      <w:jc w:val="both"/>
    </w:pPr>
  </w:style>
  <w:style w:type="paragraph" w:customStyle="1" w:styleId="StyleLeft021">
    <w:name w:val="Style Left:  0.2&quot;1"/>
    <w:basedOn w:val="Normal"/>
    <w:uiPriority w:val="99"/>
    <w:rsid w:val="00F16BAF"/>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16BA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16BAF"/>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16BA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16BAF"/>
    <w:rPr>
      <w:rFonts w:ascii="Georgia" w:eastAsia="Times New Roman" w:hAnsi="Georgia"/>
      <w:sz w:val="22"/>
      <w:u w:val="single"/>
      <w:bdr w:val="single" w:sz="4" w:space="0" w:color="auto"/>
    </w:rPr>
  </w:style>
  <w:style w:type="character" w:customStyle="1" w:styleId="boldcitationChar">
    <w:name w:val="bold citation Char"/>
    <w:rsid w:val="00F16BAF"/>
    <w:rPr>
      <w:rFonts w:ascii="Arial" w:hAnsi="Arial"/>
      <w:b/>
      <w:sz w:val="28"/>
      <w:szCs w:val="24"/>
      <w:u w:val="thick"/>
      <w:lang w:val="en-US" w:eastAsia="en-US" w:bidi="ar-SA"/>
    </w:rPr>
  </w:style>
  <w:style w:type="paragraph" w:customStyle="1" w:styleId="BlockTitle20">
    <w:name w:val="Block Title #2"/>
    <w:basedOn w:val="Normal"/>
    <w:uiPriority w:val="99"/>
    <w:rsid w:val="00F16BA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F16BAF"/>
    <w:rPr>
      <w:rFonts w:ascii="Georgia" w:hAnsi="Georgia"/>
      <w:b/>
    </w:rPr>
  </w:style>
  <w:style w:type="character" w:customStyle="1" w:styleId="BoldunderlineChar3">
    <w:name w:val="Bold/underline Char"/>
    <w:rsid w:val="00F16BAF"/>
    <w:rPr>
      <w:rFonts w:eastAsia="SimSun"/>
      <w:b/>
      <w:noProof w:val="0"/>
      <w:sz w:val="24"/>
      <w:szCs w:val="24"/>
      <w:u w:val="single"/>
      <w:lang w:val="en-US" w:eastAsia="zh-CN" w:bidi="ar-SA"/>
    </w:rPr>
  </w:style>
  <w:style w:type="character" w:customStyle="1" w:styleId="underlinetextchar0">
    <w:name w:val="underlinetextchar"/>
    <w:rsid w:val="00F16BAF"/>
  </w:style>
  <w:style w:type="character" w:customStyle="1" w:styleId="boldciteChar1">
    <w:name w:val="bold cite Char1"/>
    <w:rsid w:val="00F16BAF"/>
    <w:rPr>
      <w:b/>
      <w:sz w:val="28"/>
      <w:u w:val="thick" w:color="000000"/>
    </w:rPr>
  </w:style>
  <w:style w:type="character" w:customStyle="1" w:styleId="tagCharCharChar1">
    <w:name w:val="tag Char Char Char1"/>
    <w:rsid w:val="00F16BAF"/>
    <w:rPr>
      <w:b/>
      <w:sz w:val="24"/>
      <w:lang w:val="en-US" w:eastAsia="en-US" w:bidi="ar-SA"/>
    </w:rPr>
  </w:style>
  <w:style w:type="character" w:customStyle="1" w:styleId="underlinecardChar0">
    <w:name w:val="underline card Char"/>
    <w:rsid w:val="00F16BAF"/>
    <w:rPr>
      <w:rFonts w:ascii="Arial" w:hAnsi="Arial"/>
      <w:sz w:val="18"/>
      <w:szCs w:val="24"/>
      <w:u w:val="single"/>
      <w:lang w:val="en-US" w:eastAsia="en-US" w:bidi="ar-SA"/>
    </w:rPr>
  </w:style>
  <w:style w:type="paragraph" w:customStyle="1" w:styleId="date-comments">
    <w:name w:val="date-comments"/>
    <w:basedOn w:val="Normal"/>
    <w:uiPriority w:val="99"/>
    <w:rsid w:val="00F16BAF"/>
    <w:pPr>
      <w:spacing w:before="100" w:beforeAutospacing="1" w:after="100" w:afterAutospacing="1"/>
    </w:pPr>
    <w:rPr>
      <w:rFonts w:ascii="Times" w:hAnsi="Times"/>
      <w:szCs w:val="20"/>
    </w:rPr>
  </w:style>
  <w:style w:type="character" w:customStyle="1" w:styleId="articleauthor0">
    <w:name w:val="articleauthor"/>
    <w:rsid w:val="00F16BAF"/>
  </w:style>
  <w:style w:type="character" w:customStyle="1" w:styleId="bodysubtoc">
    <w:name w:val="bodysubtoc"/>
    <w:rsid w:val="00F16BAF"/>
  </w:style>
  <w:style w:type="character" w:customStyle="1" w:styleId="lefttitlesmaller">
    <w:name w:val="lefttitlesmaller"/>
    <w:rsid w:val="00F16BAF"/>
  </w:style>
  <w:style w:type="character" w:customStyle="1" w:styleId="mb">
    <w:name w:val="mb"/>
    <w:rsid w:val="00F16BAF"/>
  </w:style>
  <w:style w:type="character" w:customStyle="1" w:styleId="submitted-date">
    <w:name w:val="submitted-date"/>
    <w:rsid w:val="00F16BAF"/>
  </w:style>
  <w:style w:type="character" w:customStyle="1" w:styleId="submitted-time">
    <w:name w:val="submitted-time"/>
    <w:rsid w:val="00F16BAF"/>
  </w:style>
  <w:style w:type="character" w:customStyle="1" w:styleId="A20">
    <w:name w:val="A2"/>
    <w:uiPriority w:val="99"/>
    <w:rsid w:val="00F16BAF"/>
    <w:rPr>
      <w:rFonts w:ascii="Sabon LT Std" w:hAnsi="Sabon LT Std" w:cs="Sabon LT Std" w:hint="default"/>
      <w:color w:val="000000"/>
      <w:sz w:val="15"/>
      <w:szCs w:val="15"/>
    </w:rPr>
  </w:style>
  <w:style w:type="character" w:customStyle="1" w:styleId="searchword">
    <w:name w:val="searchword"/>
    <w:rsid w:val="00F16BAF"/>
  </w:style>
  <w:style w:type="paragraph" w:customStyle="1" w:styleId="Heading2Char2CharChar12">
    <w:name w:val="Heading 2 Char2 Char Char12"/>
    <w:aliases w:val="Char Char Char Char Char Char1 Char Char Char Char Char1,Char Char22"/>
    <w:next w:val="Normal"/>
    <w:uiPriority w:val="99"/>
    <w:rsid w:val="00F16BA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16BAF"/>
    <w:rPr>
      <w:rFonts w:ascii="Times New Roman" w:hAnsi="Times New Roman" w:cs="Times New Roman"/>
      <w:sz w:val="18"/>
      <w:szCs w:val="18"/>
    </w:rPr>
  </w:style>
  <w:style w:type="character" w:customStyle="1" w:styleId="bylines">
    <w:name w:val="bylines"/>
    <w:basedOn w:val="DefaultParagraphFont"/>
    <w:rsid w:val="00F16BAF"/>
  </w:style>
  <w:style w:type="character" w:customStyle="1" w:styleId="StyleStyleBoldUnderlineUnderlineIntenseEmphasis1apple-style-2">
    <w:name w:val="Style Style Bold UnderlineUnderlineIntense Emphasis1apple-style-...2"/>
    <w:basedOn w:val="DefaultParagraphFont"/>
    <w:rsid w:val="00F16BAF"/>
    <w:rPr>
      <w:b w:val="0"/>
      <w:bCs/>
      <w:sz w:val="22"/>
      <w:u w:val="single"/>
    </w:rPr>
  </w:style>
  <w:style w:type="character" w:customStyle="1" w:styleId="FontStyle57">
    <w:name w:val="Font Style57"/>
    <w:rsid w:val="00F16BAF"/>
    <w:rPr>
      <w:rFonts w:ascii="Georgia" w:hAnsi="Georgia" w:cs="Georgia"/>
      <w:b/>
      <w:bCs/>
      <w:sz w:val="14"/>
      <w:szCs w:val="14"/>
    </w:rPr>
  </w:style>
  <w:style w:type="character" w:customStyle="1" w:styleId="FontStyle89">
    <w:name w:val="Font Style89"/>
    <w:rsid w:val="00F16BAF"/>
    <w:rPr>
      <w:rFonts w:ascii="Times New Roman" w:hAnsi="Times New Roman" w:cs="Times New Roman"/>
      <w:b/>
      <w:bCs/>
      <w:smallCaps/>
      <w:spacing w:val="40"/>
      <w:sz w:val="16"/>
      <w:szCs w:val="16"/>
    </w:rPr>
  </w:style>
  <w:style w:type="character" w:customStyle="1" w:styleId="style3Char0">
    <w:name w:val="style 3 Char"/>
    <w:rsid w:val="00F16BAF"/>
    <w:rPr>
      <w:sz w:val="18"/>
      <w:szCs w:val="24"/>
      <w:lang w:val="en-US" w:eastAsia="en-US" w:bidi="ar-SA"/>
    </w:rPr>
  </w:style>
  <w:style w:type="paragraph" w:customStyle="1" w:styleId="003Cite">
    <w:name w:val="003Cite"/>
    <w:basedOn w:val="Normal"/>
    <w:qFormat/>
    <w:rsid w:val="00F16BAF"/>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16BA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16BAF"/>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F16BAF"/>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F16BAF"/>
    <w:rPr>
      <w:rFonts w:ascii="Times New Roman" w:eastAsia="Times New Roman" w:hAnsi="Times New Roman" w:cs="Times New Roman"/>
      <w:sz w:val="22"/>
      <w:u w:val="thick"/>
      <w:lang w:val="x-none" w:eastAsia="x-none"/>
    </w:rPr>
  </w:style>
  <w:style w:type="character" w:customStyle="1" w:styleId="BlockHeadingsChar1">
    <w:name w:val="Block Headings Char1"/>
    <w:rsid w:val="00F16BAF"/>
    <w:rPr>
      <w:b/>
      <w:caps/>
    </w:rPr>
  </w:style>
  <w:style w:type="character" w:customStyle="1" w:styleId="Longcite">
    <w:name w:val="Longcite"/>
    <w:rsid w:val="00F16BAF"/>
    <w:rPr>
      <w:sz w:val="16"/>
    </w:rPr>
  </w:style>
  <w:style w:type="paragraph" w:customStyle="1" w:styleId="NormalUnderline0">
    <w:name w:val="Normal + Underline"/>
    <w:basedOn w:val="Normal"/>
    <w:link w:val="NormalUnderlineChar0"/>
    <w:rsid w:val="00F16BAF"/>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F16BAF"/>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F16BAF"/>
    <w:rPr>
      <w:rFonts w:ascii="Bookman Old Style" w:hAnsi="Bookman Old Style" w:cs="Bookman Old Style"/>
      <w:sz w:val="16"/>
      <w:szCs w:val="16"/>
    </w:rPr>
  </w:style>
  <w:style w:type="character" w:customStyle="1" w:styleId="FontStyle17">
    <w:name w:val="Font Style17"/>
    <w:uiPriority w:val="99"/>
    <w:rsid w:val="00F16BAF"/>
    <w:rPr>
      <w:rFonts w:ascii="Book Antiqua" w:hAnsi="Book Antiqua" w:cs="Book Antiqua"/>
      <w:i/>
      <w:iCs/>
      <w:spacing w:val="10"/>
      <w:sz w:val="22"/>
      <w:szCs w:val="22"/>
    </w:rPr>
  </w:style>
  <w:style w:type="character" w:customStyle="1" w:styleId="FontStyle329">
    <w:name w:val="Font Style329"/>
    <w:basedOn w:val="DefaultParagraphFont"/>
    <w:uiPriority w:val="99"/>
    <w:rsid w:val="00F16BAF"/>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F16BAF"/>
    <w:rPr>
      <w:color w:val="2B579A"/>
      <w:shd w:val="clear" w:color="auto" w:fill="E6E6E6"/>
    </w:rPr>
  </w:style>
  <w:style w:type="character" w:customStyle="1" w:styleId="UnresolvedMention3">
    <w:name w:val="Unresolved Mention3"/>
    <w:basedOn w:val="DefaultParagraphFont"/>
    <w:uiPriority w:val="99"/>
    <w:unhideWhenUsed/>
    <w:rsid w:val="00F16BAF"/>
    <w:rPr>
      <w:color w:val="808080"/>
      <w:shd w:val="clear" w:color="auto" w:fill="E6E6E6"/>
    </w:rPr>
  </w:style>
  <w:style w:type="character" w:customStyle="1" w:styleId="m-895152127622952443gmail-style13ptbold">
    <w:name w:val="m_-895152127622952443gmail-style13ptbold"/>
    <w:basedOn w:val="DefaultParagraphFont"/>
    <w:rsid w:val="00F16BAF"/>
  </w:style>
  <w:style w:type="character" w:customStyle="1" w:styleId="m4133802843404377303gmail-style13ptbold">
    <w:name w:val="m_4133802843404377303gmail-style13ptbold"/>
    <w:basedOn w:val="DefaultParagraphFont"/>
    <w:rsid w:val="00F16BAF"/>
  </w:style>
  <w:style w:type="character" w:customStyle="1" w:styleId="m4133802843404377303gmail-styleunderline">
    <w:name w:val="m_4133802843404377303gmail-styleunderline"/>
    <w:basedOn w:val="DefaultParagraphFont"/>
    <w:rsid w:val="00F16BAF"/>
  </w:style>
  <w:style w:type="character" w:customStyle="1" w:styleId="m1864609289044096952gmail-style13ptbold">
    <w:name w:val="m_1864609289044096952gmail-style13ptbold"/>
    <w:basedOn w:val="DefaultParagraphFont"/>
    <w:rsid w:val="00F16BAF"/>
  </w:style>
  <w:style w:type="character" w:customStyle="1" w:styleId="m-2434640214339110092gmail-style13ptbold">
    <w:name w:val="m_-2434640214339110092gmail-style13ptbold"/>
    <w:basedOn w:val="DefaultParagraphFont"/>
    <w:rsid w:val="00F16BAF"/>
  </w:style>
  <w:style w:type="character" w:customStyle="1" w:styleId="m-2434640214339110092gmail-styleunderline">
    <w:name w:val="m_-2434640214339110092gmail-styleunderline"/>
    <w:basedOn w:val="DefaultParagraphFont"/>
    <w:rsid w:val="00F16BAF"/>
  </w:style>
  <w:style w:type="character" w:customStyle="1" w:styleId="hvr">
    <w:name w:val="hvr"/>
    <w:basedOn w:val="DefaultParagraphFont"/>
    <w:rsid w:val="00F16BAF"/>
  </w:style>
  <w:style w:type="character" w:customStyle="1" w:styleId="m-3350902899047358468gmail-styleunderline">
    <w:name w:val="m_-3350902899047358468gmail-styleunderline"/>
    <w:basedOn w:val="DefaultParagraphFont"/>
    <w:rsid w:val="00F16BAF"/>
  </w:style>
  <w:style w:type="paragraph" w:customStyle="1" w:styleId="Style5pt">
    <w:name w:val="Style 5 pt"/>
    <w:basedOn w:val="Normal"/>
    <w:link w:val="Style5ptChar"/>
    <w:rsid w:val="00F16BAF"/>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16BAF"/>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F16BAF"/>
  </w:style>
  <w:style w:type="paragraph" w:customStyle="1" w:styleId="m462447500549623171gmail-msonormal">
    <w:name w:val="m_462447500549623171gmail-msonormal"/>
    <w:basedOn w:val="Normal"/>
    <w:uiPriority w:val="99"/>
    <w:rsid w:val="00F16BAF"/>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F16BAF"/>
  </w:style>
  <w:style w:type="character" w:customStyle="1" w:styleId="SmallerReal">
    <w:name w:val="SmallerReal"/>
    <w:basedOn w:val="DefaultParagraphFont"/>
    <w:uiPriority w:val="1"/>
    <w:qFormat/>
    <w:rsid w:val="00F16BAF"/>
    <w:rPr>
      <w:rFonts w:ascii="Garamond" w:hAnsi="Garamond" w:hint="default"/>
      <w:sz w:val="16"/>
    </w:rPr>
  </w:style>
  <w:style w:type="paragraph" w:styleId="HTMLAddress">
    <w:name w:val="HTML Address"/>
    <w:basedOn w:val="Normal"/>
    <w:link w:val="HTMLAddressChar"/>
    <w:uiPriority w:val="99"/>
    <w:semiHidden/>
    <w:unhideWhenUsed/>
    <w:rsid w:val="00F16BAF"/>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F16BAF"/>
    <w:rPr>
      <w:rFonts w:ascii="Times New Roman" w:eastAsia="Times New Roman" w:hAnsi="Times New Roman" w:cs="Times New Roman"/>
      <w:i/>
      <w:iCs/>
      <w:sz w:val="22"/>
    </w:rPr>
  </w:style>
  <w:style w:type="character" w:customStyle="1" w:styleId="separator">
    <w:name w:val="separator"/>
    <w:basedOn w:val="DefaultParagraphFont"/>
    <w:rsid w:val="00F16BAF"/>
  </w:style>
  <w:style w:type="paragraph" w:customStyle="1" w:styleId="dek">
    <w:name w:val="dek"/>
    <w:basedOn w:val="Normal"/>
    <w:uiPriority w:val="99"/>
    <w:rsid w:val="00F16BAF"/>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F16BAF"/>
  </w:style>
  <w:style w:type="character" w:customStyle="1" w:styleId="serialtitle">
    <w:name w:val="serial_title"/>
    <w:basedOn w:val="DefaultParagraphFont"/>
    <w:rsid w:val="00F16BAF"/>
  </w:style>
  <w:style w:type="character" w:customStyle="1" w:styleId="volumeissue">
    <w:name w:val="volume_issue"/>
    <w:basedOn w:val="DefaultParagraphFont"/>
    <w:rsid w:val="00F16BAF"/>
  </w:style>
  <w:style w:type="character" w:customStyle="1" w:styleId="pagerange">
    <w:name w:val="page_range"/>
    <w:basedOn w:val="DefaultParagraphFont"/>
    <w:rsid w:val="00F16BAF"/>
  </w:style>
  <w:style w:type="character" w:customStyle="1" w:styleId="doilink">
    <w:name w:val="doi_link"/>
    <w:basedOn w:val="DefaultParagraphFont"/>
    <w:rsid w:val="00F16BAF"/>
  </w:style>
  <w:style w:type="paragraph" w:customStyle="1" w:styleId="para">
    <w:name w:val="para"/>
    <w:basedOn w:val="Normal"/>
    <w:rsid w:val="00F16BAF"/>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F16BAF"/>
  </w:style>
  <w:style w:type="character" w:customStyle="1" w:styleId="internalref">
    <w:name w:val="internalref"/>
    <w:basedOn w:val="DefaultParagraphFont"/>
    <w:rsid w:val="00F16BAF"/>
  </w:style>
  <w:style w:type="character" w:customStyle="1" w:styleId="articlepage-articlebody-firstletter">
    <w:name w:val="articlepage-articlebody-firstletter"/>
    <w:basedOn w:val="DefaultParagraphFont"/>
    <w:rsid w:val="00F16BAF"/>
  </w:style>
  <w:style w:type="character" w:customStyle="1" w:styleId="m-2745674872889869693gmail-style13ptbold">
    <w:name w:val="m_-2745674872889869693gmail-style13ptbold"/>
    <w:basedOn w:val="DefaultParagraphFont"/>
    <w:rsid w:val="00F16BAF"/>
  </w:style>
  <w:style w:type="character" w:customStyle="1" w:styleId="m-2745674872889869693gmail-styleunderline">
    <w:name w:val="m_-2745674872889869693gmail-styleunderline"/>
    <w:basedOn w:val="DefaultParagraphFont"/>
    <w:rsid w:val="00F16BAF"/>
  </w:style>
  <w:style w:type="character" w:customStyle="1" w:styleId="UnresolvedMention31">
    <w:name w:val="Unresolved Mention31"/>
    <w:basedOn w:val="DefaultParagraphFont"/>
    <w:uiPriority w:val="99"/>
    <w:semiHidden/>
    <w:unhideWhenUsed/>
    <w:rsid w:val="00F16BAF"/>
    <w:rPr>
      <w:color w:val="808080"/>
      <w:shd w:val="clear" w:color="auto" w:fill="E6E6E6"/>
    </w:rPr>
  </w:style>
  <w:style w:type="character" w:customStyle="1" w:styleId="UnresolvedMention4">
    <w:name w:val="Unresolved Mention4"/>
    <w:basedOn w:val="DefaultParagraphFont"/>
    <w:uiPriority w:val="99"/>
    <w:semiHidden/>
    <w:unhideWhenUsed/>
    <w:rsid w:val="00F16BAF"/>
    <w:rPr>
      <w:color w:val="808080"/>
      <w:shd w:val="clear" w:color="auto" w:fill="E6E6E6"/>
    </w:rPr>
  </w:style>
  <w:style w:type="character" w:customStyle="1" w:styleId="m-8082899869479211226gmail-styleunderline">
    <w:name w:val="m_-8082899869479211226gmail-styleunderline"/>
    <w:basedOn w:val="DefaultParagraphFont"/>
    <w:rsid w:val="00F16BAF"/>
  </w:style>
  <w:style w:type="paragraph" w:customStyle="1" w:styleId="NoteLevel23">
    <w:name w:val="Note Level 23"/>
    <w:basedOn w:val="Normal"/>
    <w:next w:val="Normal"/>
    <w:uiPriority w:val="99"/>
    <w:qFormat/>
    <w:rsid w:val="00F16BAF"/>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16BAF"/>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F16BAF"/>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16BAF"/>
    <w:rPr>
      <w:color w:val="605E5C"/>
      <w:shd w:val="clear" w:color="auto" w:fill="E1DFDD"/>
    </w:rPr>
  </w:style>
  <w:style w:type="character" w:customStyle="1" w:styleId="UnresolvedMention6">
    <w:name w:val="Unresolved Mention6"/>
    <w:basedOn w:val="DefaultParagraphFont"/>
    <w:uiPriority w:val="99"/>
    <w:semiHidden/>
    <w:unhideWhenUsed/>
    <w:rsid w:val="00F16BAF"/>
    <w:rPr>
      <w:color w:val="605E5C"/>
      <w:shd w:val="clear" w:color="auto" w:fill="E1DFDD"/>
    </w:rPr>
  </w:style>
  <w:style w:type="character" w:customStyle="1" w:styleId="footnote">
    <w:name w:val="footnote"/>
    <w:basedOn w:val="DefaultParagraphFont"/>
    <w:rsid w:val="00F16BAF"/>
  </w:style>
  <w:style w:type="character" w:customStyle="1" w:styleId="hubidentifier">
    <w:name w:val="hub_identifier"/>
    <w:basedOn w:val="DefaultParagraphFont"/>
    <w:rsid w:val="00F16BAF"/>
  </w:style>
  <w:style w:type="paragraph" w:customStyle="1" w:styleId="standardeinzug">
    <w:name w:val="standardeinzug"/>
    <w:basedOn w:val="Normal"/>
    <w:rsid w:val="00F16BAF"/>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F16BAF"/>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F16BAF"/>
  </w:style>
  <w:style w:type="paragraph" w:customStyle="1" w:styleId="entrefilet">
    <w:name w:val="entrefilet"/>
    <w:basedOn w:val="Normal"/>
    <w:rsid w:val="00F16BAF"/>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F16BAF"/>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F16BAF"/>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F16BAF"/>
  </w:style>
  <w:style w:type="character" w:customStyle="1" w:styleId="m-268162420547309261gmail-stylestylebold12pt">
    <w:name w:val="m_-268162420547309261gmail-stylestylebold12pt"/>
    <w:basedOn w:val="DefaultParagraphFont"/>
    <w:rsid w:val="00F16BAF"/>
  </w:style>
  <w:style w:type="character" w:customStyle="1" w:styleId="m-268162420547309261gmail-styleboldunderline">
    <w:name w:val="m_-268162420547309261gmail-styleboldunderline"/>
    <w:basedOn w:val="DefaultParagraphFont"/>
    <w:rsid w:val="00F16BAF"/>
  </w:style>
  <w:style w:type="character" w:customStyle="1" w:styleId="m-5621139387307470627gmail-style13ptbold">
    <w:name w:val="m_-5621139387307470627gmail-style13ptbold"/>
    <w:basedOn w:val="DefaultParagraphFont"/>
    <w:rsid w:val="00F16BAF"/>
  </w:style>
  <w:style w:type="character" w:customStyle="1" w:styleId="m-5621139387307470627gmail-styleunderline">
    <w:name w:val="m_-5621139387307470627gmail-styleunderline"/>
    <w:basedOn w:val="DefaultParagraphFont"/>
    <w:rsid w:val="00F16BAF"/>
  </w:style>
  <w:style w:type="character" w:customStyle="1" w:styleId="m-4930835733434609408gmail-style13ptbold">
    <w:name w:val="m_-4930835733434609408gmail-style13ptbold"/>
    <w:basedOn w:val="DefaultParagraphFont"/>
    <w:rsid w:val="00F16BAF"/>
  </w:style>
  <w:style w:type="character" w:customStyle="1" w:styleId="m-4930835733434609408gmail-styleunderline">
    <w:name w:val="m_-4930835733434609408gmail-styleunderline"/>
    <w:basedOn w:val="DefaultParagraphFont"/>
    <w:rsid w:val="00F16BAF"/>
  </w:style>
  <w:style w:type="character" w:customStyle="1" w:styleId="m-2456650549122369157gmail-style13ptbold">
    <w:name w:val="m_-2456650549122369157gmail-style13ptbold"/>
    <w:basedOn w:val="DefaultParagraphFont"/>
    <w:rsid w:val="00F16BAF"/>
  </w:style>
  <w:style w:type="character" w:customStyle="1" w:styleId="m-2456650549122369157gmail-styleunderline">
    <w:name w:val="m_-2456650549122369157gmail-styleunderline"/>
    <w:basedOn w:val="DefaultParagraphFont"/>
    <w:rsid w:val="00F16BAF"/>
  </w:style>
  <w:style w:type="paragraph" w:customStyle="1" w:styleId="paragraph">
    <w:name w:val="paragraph"/>
    <w:basedOn w:val="Normal"/>
    <w:rsid w:val="00F16BAF"/>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F16BAF"/>
  </w:style>
  <w:style w:type="character" w:customStyle="1" w:styleId="eop">
    <w:name w:val="eop"/>
    <w:basedOn w:val="DefaultParagraphFont"/>
    <w:rsid w:val="00F16BAF"/>
  </w:style>
  <w:style w:type="character" w:customStyle="1" w:styleId="spellingerror">
    <w:name w:val="spellingerror"/>
    <w:basedOn w:val="DefaultParagraphFont"/>
    <w:rsid w:val="00F16BAF"/>
  </w:style>
  <w:style w:type="character" w:customStyle="1" w:styleId="credit-label">
    <w:name w:val="credit-label"/>
    <w:basedOn w:val="DefaultParagraphFont"/>
    <w:rsid w:val="00F16BAF"/>
  </w:style>
  <w:style w:type="character" w:customStyle="1" w:styleId="credit-text">
    <w:name w:val="credit-text"/>
    <w:basedOn w:val="DefaultParagraphFont"/>
    <w:rsid w:val="00F16BAF"/>
  </w:style>
  <w:style w:type="character" w:customStyle="1" w:styleId="s1">
    <w:name w:val="s1"/>
    <w:basedOn w:val="DefaultParagraphFont"/>
    <w:rsid w:val="00F16BAF"/>
  </w:style>
  <w:style w:type="paragraph" w:customStyle="1" w:styleId="p3">
    <w:name w:val="p3"/>
    <w:basedOn w:val="Normal"/>
    <w:rsid w:val="00F16BAF"/>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F16BAF"/>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F16BAF"/>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F16BAF"/>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F16BAF"/>
  </w:style>
  <w:style w:type="character" w:customStyle="1" w:styleId="a-size-base-plus">
    <w:name w:val="a-size-base-plus"/>
    <w:basedOn w:val="DefaultParagraphFont"/>
    <w:rsid w:val="00F16BAF"/>
  </w:style>
  <w:style w:type="character" w:customStyle="1" w:styleId="title-text">
    <w:name w:val="title-text"/>
    <w:basedOn w:val="DefaultParagraphFont"/>
    <w:rsid w:val="00F16BAF"/>
  </w:style>
  <w:style w:type="character" w:customStyle="1" w:styleId="sr-only">
    <w:name w:val="sr-only"/>
    <w:basedOn w:val="DefaultParagraphFont"/>
    <w:rsid w:val="00F16BAF"/>
  </w:style>
  <w:style w:type="character" w:customStyle="1" w:styleId="contribdegrees">
    <w:name w:val="contribdegrees"/>
    <w:basedOn w:val="DefaultParagraphFont"/>
    <w:rsid w:val="00F16BAF"/>
  </w:style>
  <w:style w:type="character" w:customStyle="1" w:styleId="facultytitle">
    <w:name w:val="faculty_title"/>
    <w:basedOn w:val="DefaultParagraphFont"/>
    <w:rsid w:val="00F16BAF"/>
  </w:style>
  <w:style w:type="character" w:customStyle="1" w:styleId="textexposedshow">
    <w:name w:val="text_exposed_show"/>
    <w:basedOn w:val="DefaultParagraphFont"/>
    <w:rsid w:val="00F16BAF"/>
  </w:style>
  <w:style w:type="character" w:customStyle="1" w:styleId="nlmattrib">
    <w:name w:val="nlm_attrib"/>
    <w:basedOn w:val="DefaultParagraphFont"/>
    <w:rsid w:val="00F16BAF"/>
  </w:style>
  <w:style w:type="character" w:customStyle="1" w:styleId="ref-lnk">
    <w:name w:val="ref-lnk"/>
    <w:basedOn w:val="DefaultParagraphFont"/>
    <w:rsid w:val="00F16BAF"/>
  </w:style>
  <w:style w:type="character" w:customStyle="1" w:styleId="ref-overlay">
    <w:name w:val="ref-overlay"/>
    <w:basedOn w:val="DefaultParagraphFont"/>
    <w:rsid w:val="00F16BAF"/>
  </w:style>
  <w:style w:type="character" w:customStyle="1" w:styleId="ref-fn-p">
    <w:name w:val="ref-fn-p"/>
    <w:basedOn w:val="DefaultParagraphFont"/>
    <w:rsid w:val="00F16BAF"/>
  </w:style>
  <w:style w:type="character" w:customStyle="1" w:styleId="nlmarticle-title">
    <w:name w:val="nlm_article-title"/>
    <w:basedOn w:val="DefaultParagraphFont"/>
    <w:rsid w:val="00F16BAF"/>
  </w:style>
  <w:style w:type="character" w:customStyle="1" w:styleId="specialtitle">
    <w:name w:val="specialtitle"/>
    <w:basedOn w:val="DefaultParagraphFont"/>
    <w:rsid w:val="00F16BAF"/>
  </w:style>
  <w:style w:type="paragraph" w:customStyle="1" w:styleId="ng-scope">
    <w:name w:val="ng-scope"/>
    <w:basedOn w:val="Normal"/>
    <w:rsid w:val="00F16BAF"/>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F16BAF"/>
  </w:style>
  <w:style w:type="character" w:customStyle="1" w:styleId="nlmgiven-names">
    <w:name w:val="nlm_given-names"/>
    <w:basedOn w:val="DefaultParagraphFont"/>
    <w:rsid w:val="00F16BAF"/>
  </w:style>
  <w:style w:type="character" w:customStyle="1" w:styleId="nlmyear">
    <w:name w:val="nlm_year"/>
    <w:basedOn w:val="DefaultParagraphFont"/>
    <w:rsid w:val="00F16BAF"/>
  </w:style>
  <w:style w:type="character" w:customStyle="1" w:styleId="nlmpublisher-loc">
    <w:name w:val="nlm_publisher-loc"/>
    <w:basedOn w:val="DefaultParagraphFont"/>
    <w:rsid w:val="00F16BAF"/>
  </w:style>
  <w:style w:type="character" w:customStyle="1" w:styleId="nlmpublisher-name">
    <w:name w:val="nlm_publisher-name"/>
    <w:basedOn w:val="DefaultParagraphFont"/>
    <w:rsid w:val="00F16BAF"/>
  </w:style>
  <w:style w:type="character" w:customStyle="1" w:styleId="ref-links">
    <w:name w:val="ref-links"/>
    <w:basedOn w:val="DefaultParagraphFont"/>
    <w:rsid w:val="00F16BAF"/>
  </w:style>
  <w:style w:type="character" w:customStyle="1" w:styleId="xlinks-container">
    <w:name w:val="xlinks-container"/>
    <w:basedOn w:val="DefaultParagraphFont"/>
    <w:rsid w:val="00F16BAF"/>
  </w:style>
  <w:style w:type="character" w:customStyle="1" w:styleId="googlescholar-container">
    <w:name w:val="googlescholar-container"/>
    <w:basedOn w:val="DefaultParagraphFont"/>
    <w:rsid w:val="00F16BAF"/>
  </w:style>
  <w:style w:type="character" w:customStyle="1" w:styleId="nlmfpage">
    <w:name w:val="nlm_fpage"/>
    <w:basedOn w:val="DefaultParagraphFont"/>
    <w:rsid w:val="00F16BAF"/>
  </w:style>
  <w:style w:type="character" w:customStyle="1" w:styleId="nlmlpage">
    <w:name w:val="nlm_lpage"/>
    <w:basedOn w:val="DefaultParagraphFont"/>
    <w:rsid w:val="00F16BAF"/>
  </w:style>
  <w:style w:type="character" w:customStyle="1" w:styleId="supnum">
    <w:name w:val="supnum"/>
    <w:basedOn w:val="DefaultParagraphFont"/>
    <w:rsid w:val="00F16BAF"/>
  </w:style>
  <w:style w:type="character" w:customStyle="1" w:styleId="pre">
    <w:name w:val="pre"/>
    <w:basedOn w:val="DefaultParagraphFont"/>
    <w:rsid w:val="00F16BAF"/>
  </w:style>
  <w:style w:type="paragraph" w:customStyle="1" w:styleId="kp">
    <w:name w:val="kp"/>
    <w:basedOn w:val="Normal"/>
    <w:rsid w:val="00F16BAF"/>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F16BAF"/>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F16BAF"/>
    <w:rPr>
      <w:rFonts w:ascii="Times New Roman" w:eastAsia="Times New Roman" w:hAnsi="Times New Roman" w:cs="Times New Roman"/>
      <w:color w:val="000000"/>
      <w:sz w:val="16"/>
      <w:szCs w:val="22"/>
    </w:rPr>
  </w:style>
  <w:style w:type="character" w:customStyle="1" w:styleId="footnotemark">
    <w:name w:val="footnote mark"/>
    <w:hidden/>
    <w:rsid w:val="00F16BAF"/>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F16BAF"/>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F16BAF"/>
  </w:style>
  <w:style w:type="character" w:customStyle="1" w:styleId="FontStyle40">
    <w:name w:val="Font Style40"/>
    <w:basedOn w:val="DefaultParagraphFont"/>
    <w:uiPriority w:val="99"/>
    <w:rsid w:val="00F16BAF"/>
    <w:rPr>
      <w:rFonts w:ascii="Cambria" w:hAnsi="Cambria" w:cs="Cambria"/>
      <w:i/>
      <w:iCs/>
      <w:sz w:val="22"/>
      <w:szCs w:val="22"/>
    </w:rPr>
  </w:style>
  <w:style w:type="character" w:customStyle="1" w:styleId="FontStyle42">
    <w:name w:val="Font Style42"/>
    <w:basedOn w:val="DefaultParagraphFont"/>
    <w:uiPriority w:val="99"/>
    <w:rsid w:val="00F16BAF"/>
    <w:rPr>
      <w:rFonts w:ascii="Cambria" w:hAnsi="Cambria" w:cs="Cambria"/>
      <w:sz w:val="22"/>
      <w:szCs w:val="22"/>
    </w:rPr>
  </w:style>
  <w:style w:type="paragraph" w:customStyle="1" w:styleId="Style17">
    <w:name w:val="Style17"/>
    <w:basedOn w:val="Normal"/>
    <w:uiPriority w:val="99"/>
    <w:rsid w:val="00F16BAF"/>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F16BAF"/>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F16BAF"/>
    <w:rPr>
      <w:rFonts w:cs="Times New Roman"/>
      <w:sz w:val="24"/>
      <w:u w:val="single"/>
    </w:rPr>
  </w:style>
  <w:style w:type="character" w:customStyle="1" w:styleId="CardChar10">
    <w:name w:val="Card Char1"/>
    <w:rsid w:val="00F16BAF"/>
    <w:rPr>
      <w:lang w:val="en-US" w:eastAsia="en-US" w:bidi="ar-SA"/>
    </w:rPr>
  </w:style>
  <w:style w:type="character" w:customStyle="1" w:styleId="tChar">
    <w:name w:val="t Char"/>
    <w:rsid w:val="00F16BAF"/>
    <w:rPr>
      <w:rFonts w:ascii="Georgia" w:eastAsia="Times New Roman" w:hAnsi="Georgia" w:cs="Calibri"/>
      <w:b/>
      <w:lang w:val="x-none" w:eastAsia="x-none"/>
    </w:rPr>
  </w:style>
  <w:style w:type="character" w:customStyle="1" w:styleId="m-2054744658166780348cite">
    <w:name w:val="m_-2054744658166780348cite"/>
    <w:rsid w:val="00F16BAF"/>
  </w:style>
  <w:style w:type="paragraph" w:customStyle="1" w:styleId="Second">
    <w:name w:val="Second"/>
    <w:basedOn w:val="Normal"/>
    <w:rsid w:val="00F16BAF"/>
    <w:rPr>
      <w:rFonts w:eastAsia="Calibri"/>
      <w:b/>
      <w:caps/>
      <w:szCs w:val="20"/>
    </w:rPr>
  </w:style>
  <w:style w:type="character" w:customStyle="1" w:styleId="gmail-m5226785990326652285gmail-style13ptbold">
    <w:name w:val="gmail-m_5226785990326652285gmail-style13ptbold"/>
    <w:basedOn w:val="DefaultParagraphFont"/>
    <w:rsid w:val="00F16BAF"/>
  </w:style>
  <w:style w:type="character" w:customStyle="1" w:styleId="gmail-m5226785990326652285gmail-styleunderline">
    <w:name w:val="gmail-m_5226785990326652285gmail-styleunderline"/>
    <w:basedOn w:val="DefaultParagraphFont"/>
    <w:rsid w:val="00F16BAF"/>
  </w:style>
  <w:style w:type="character" w:customStyle="1" w:styleId="balancedheadline">
    <w:name w:val="balancedheadline"/>
    <w:basedOn w:val="DefaultParagraphFont"/>
    <w:rsid w:val="00F16BAF"/>
  </w:style>
  <w:style w:type="character" w:customStyle="1" w:styleId="author-ref">
    <w:name w:val="author-ref"/>
    <w:basedOn w:val="DefaultParagraphFont"/>
    <w:rsid w:val="00F16BAF"/>
  </w:style>
  <w:style w:type="paragraph" w:customStyle="1" w:styleId="u-mb-2">
    <w:name w:val="u-mb-2"/>
    <w:basedOn w:val="Normal"/>
    <w:rsid w:val="00F16BAF"/>
    <w:pPr>
      <w:spacing w:before="100" w:beforeAutospacing="1" w:after="100" w:afterAutospacing="1"/>
    </w:pPr>
    <w:rPr>
      <w:rFonts w:eastAsia="Times New Roman"/>
    </w:rPr>
  </w:style>
  <w:style w:type="character" w:customStyle="1" w:styleId="authorsname">
    <w:name w:val="authors__name"/>
    <w:basedOn w:val="DefaultParagraphFont"/>
    <w:rsid w:val="00F16BAF"/>
  </w:style>
  <w:style w:type="character" w:customStyle="1" w:styleId="authorscontact">
    <w:name w:val="authors__contact"/>
    <w:basedOn w:val="DefaultParagraphFont"/>
    <w:rsid w:val="00F16BAF"/>
  </w:style>
  <w:style w:type="character" w:customStyle="1" w:styleId="affiliationdepartment">
    <w:name w:val="affiliation__department"/>
    <w:basedOn w:val="DefaultParagraphFont"/>
    <w:rsid w:val="00F16BAF"/>
  </w:style>
  <w:style w:type="character" w:customStyle="1" w:styleId="affiliationname">
    <w:name w:val="affiliation__name"/>
    <w:basedOn w:val="DefaultParagraphFont"/>
    <w:rsid w:val="00F16BAF"/>
  </w:style>
  <w:style w:type="character" w:customStyle="1" w:styleId="affiliationcity">
    <w:name w:val="affiliation__city"/>
    <w:basedOn w:val="DefaultParagraphFont"/>
    <w:rsid w:val="00F16BAF"/>
  </w:style>
  <w:style w:type="character" w:customStyle="1" w:styleId="affiliationcountry">
    <w:name w:val="affiliation__country"/>
    <w:basedOn w:val="DefaultParagraphFont"/>
    <w:rsid w:val="00F16BAF"/>
  </w:style>
  <w:style w:type="character" w:customStyle="1" w:styleId="journaltitle">
    <w:name w:val="journaltitle"/>
    <w:basedOn w:val="DefaultParagraphFont"/>
    <w:rsid w:val="00F16BAF"/>
  </w:style>
  <w:style w:type="paragraph" w:customStyle="1" w:styleId="nav-linksstylessectiontitle-sc-1tike8v-3">
    <w:name w:val="nav-linksstyles__sectiontitle-sc-1tike8v-3"/>
    <w:basedOn w:val="Normal"/>
    <w:rsid w:val="00F16BAF"/>
    <w:pPr>
      <w:spacing w:before="100" w:beforeAutospacing="1" w:after="100" w:afterAutospacing="1"/>
    </w:pPr>
    <w:rPr>
      <w:rFonts w:eastAsia="Times New Roman"/>
    </w:rPr>
  </w:style>
  <w:style w:type="character" w:customStyle="1" w:styleId="text-sc-1amvtpj-0-span">
    <w:name w:val="text-sc-1amvtpj-0-span"/>
    <w:basedOn w:val="DefaultParagraphFont"/>
    <w:rsid w:val="00F16BAF"/>
  </w:style>
  <w:style w:type="character" w:customStyle="1" w:styleId="section-front-header-modulesubtitle">
    <w:name w:val="section-front-header-module__subtitle"/>
    <w:basedOn w:val="DefaultParagraphFont"/>
    <w:rsid w:val="00F16BAF"/>
  </w:style>
  <w:style w:type="character" w:customStyle="1" w:styleId="article-classifiergap">
    <w:name w:val="article-classifier__gap"/>
    <w:basedOn w:val="DefaultParagraphFont"/>
    <w:rsid w:val="00F16BAF"/>
  </w:style>
  <w:style w:type="character" w:customStyle="1" w:styleId="a-size-extra-large">
    <w:name w:val="a-size-extra-large"/>
    <w:basedOn w:val="DefaultParagraphFont"/>
    <w:rsid w:val="00F16BAF"/>
  </w:style>
  <w:style w:type="paragraph" w:customStyle="1" w:styleId="generic-articlebody">
    <w:name w:val="generic-article__body"/>
    <w:basedOn w:val="Normal"/>
    <w:rsid w:val="00F16BAF"/>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F16BAF"/>
  </w:style>
  <w:style w:type="character" w:customStyle="1" w:styleId="m-6919561637539550718gmail-style13ptbold">
    <w:name w:val="m_-6919561637539550718gmail-style13ptbold"/>
    <w:basedOn w:val="DefaultParagraphFont"/>
    <w:rsid w:val="00F16BAF"/>
  </w:style>
  <w:style w:type="character" w:customStyle="1" w:styleId="m-6919561637539550718gmail-styleunderline">
    <w:name w:val="m_-6919561637539550718gmail-styleunderline"/>
    <w:basedOn w:val="DefaultParagraphFont"/>
    <w:rsid w:val="00F16BAF"/>
  </w:style>
  <w:style w:type="paragraph" w:customStyle="1" w:styleId="counter-paragraph">
    <w:name w:val="counter-paragraph"/>
    <w:basedOn w:val="Normal"/>
    <w:rsid w:val="00F16BAF"/>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F16BAF"/>
    <w:rPr>
      <w:i/>
      <w:iCs/>
      <w:color w:val="4F81BD" w:themeColor="accent1"/>
    </w:rPr>
  </w:style>
  <w:style w:type="character" w:customStyle="1" w:styleId="emoji">
    <w:name w:val="emoji"/>
    <w:basedOn w:val="DefaultParagraphFont"/>
    <w:rsid w:val="00F16BAF"/>
  </w:style>
  <w:style w:type="paragraph" w:customStyle="1" w:styleId="m5562427531322223799gmail-msolistparagraph">
    <w:name w:val="m_5562427531322223799gmail-msolistparagraph"/>
    <w:basedOn w:val="Normal"/>
    <w:rsid w:val="00F16BAF"/>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F16BAF"/>
  </w:style>
  <w:style w:type="paragraph" w:customStyle="1" w:styleId="AnalyticsGBN">
    <w:name w:val="AnalyticsGBN"/>
    <w:basedOn w:val="Normal"/>
    <w:link w:val="AnalyticsGBNChar"/>
    <w:uiPriority w:val="4"/>
    <w:qFormat/>
    <w:rsid w:val="00F16BAF"/>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F16BAF"/>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F16BAF"/>
    <w:pPr>
      <w:spacing w:after="0" w:line="240" w:lineRule="auto"/>
    </w:pPr>
    <w:rPr>
      <w:rFonts w:asciiTheme="minorHAnsi" w:hAnsiTheme="minorHAnsi"/>
      <w:u w:val="single"/>
    </w:rPr>
  </w:style>
  <w:style w:type="paragraph" w:customStyle="1" w:styleId="contributor">
    <w:name w:val="contributor"/>
    <w:basedOn w:val="Normal"/>
    <w:rsid w:val="00F16BAF"/>
    <w:pPr>
      <w:spacing w:before="100" w:beforeAutospacing="1" w:after="100" w:afterAutospacing="1"/>
    </w:pPr>
  </w:style>
  <w:style w:type="character" w:customStyle="1" w:styleId="xref-sep">
    <w:name w:val="xref-sep"/>
    <w:basedOn w:val="DefaultParagraphFont"/>
    <w:rsid w:val="00F16BAF"/>
  </w:style>
  <w:style w:type="paragraph" w:customStyle="1" w:styleId="p">
    <w:name w:val="p"/>
    <w:basedOn w:val="Normal"/>
    <w:rsid w:val="00F16BAF"/>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F16BAF"/>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contextualspellingandgrammarerror">
    <w:name w:val="contextualspellingandgrammarerror"/>
    <w:basedOn w:val="DefaultParagraphFont"/>
    <w:rsid w:val="00F16BAF"/>
  </w:style>
  <w:style w:type="character" w:customStyle="1" w:styleId="TagsChar">
    <w:name w:val="Tags Char"/>
    <w:basedOn w:val="DefaultParagraphFont"/>
    <w:locked/>
    <w:rsid w:val="00F16BAF"/>
    <w:rPr>
      <w:rFonts w:ascii="Times New Roman" w:hAnsi="Times New Roman" w:cs="Times New Roman"/>
      <w:b/>
      <w:sz w:val="24"/>
    </w:rPr>
  </w:style>
  <w:style w:type="paragraph" w:customStyle="1" w:styleId="paragraph-sc-1tqpf5s-0">
    <w:name w:val="paragraph-sc-1tqpf5s-0"/>
    <w:basedOn w:val="Normal"/>
    <w:rsid w:val="00F16BAF"/>
    <w:pPr>
      <w:spacing w:before="100" w:beforeAutospacing="1" w:after="100" w:afterAutospacing="1" w:line="240" w:lineRule="auto"/>
    </w:pPr>
    <w:rPr>
      <w:rFonts w:ascii="Times New Roman" w:eastAsia="Times New Roman" w:hAnsi="Times New Roman" w:cs="Times New Roman"/>
      <w:sz w:val="24"/>
    </w:rPr>
  </w:style>
  <w:style w:type="paragraph" w:customStyle="1" w:styleId="liststyledlistitem-hx0rva-0">
    <w:name w:val="list__styledlistitem-hx0rva-0"/>
    <w:basedOn w:val="Normal"/>
    <w:rsid w:val="00F16BAF"/>
    <w:pPr>
      <w:spacing w:before="100" w:beforeAutospacing="1" w:after="100" w:afterAutospacing="1" w:line="240" w:lineRule="auto"/>
    </w:pPr>
    <w:rPr>
      <w:rFonts w:ascii="Times New Roman" w:eastAsia="Times New Roman" w:hAnsi="Times New Roman" w:cs="Times New Roman"/>
      <w:sz w:val="24"/>
    </w:rPr>
  </w:style>
  <w:style w:type="character" w:customStyle="1" w:styleId="hyperlink0">
    <w:name w:val="hyperlink0"/>
    <w:basedOn w:val="DefaultParagraphFont"/>
    <w:rsid w:val="00F16BAF"/>
  </w:style>
  <w:style w:type="paragraph" w:customStyle="1" w:styleId="td-ad-inline">
    <w:name w:val="td-ad-inline"/>
    <w:basedOn w:val="Normal"/>
    <w:rsid w:val="00F16BA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16</Pages>
  <Words>7707</Words>
  <Characters>43935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7</cp:revision>
  <dcterms:created xsi:type="dcterms:W3CDTF">2022-04-09T14:29:00Z</dcterms:created>
  <dcterms:modified xsi:type="dcterms:W3CDTF">2022-04-09T16:18:00Z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