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43C56" w14:textId="77777777" w:rsidR="00106E30" w:rsidRPr="009E6CC6" w:rsidRDefault="00106E30" w:rsidP="00106E30">
      <w:pPr>
        <w:pStyle w:val="Heading2"/>
      </w:pPr>
      <w:r>
        <w:t>1AC – V1</w:t>
      </w:r>
    </w:p>
    <w:p w14:paraId="0765FF99" w14:textId="77777777" w:rsidR="00106E30" w:rsidRDefault="00106E30" w:rsidP="00106E30">
      <w:pPr>
        <w:pStyle w:val="Heading3"/>
      </w:pPr>
      <w:r>
        <w:lastRenderedPageBreak/>
        <w:t xml:space="preserve">Framing </w:t>
      </w:r>
    </w:p>
    <w:p w14:paraId="6F0B49E6" w14:textId="77777777" w:rsidR="00106E30" w:rsidRPr="00DE6C52" w:rsidRDefault="00106E30" w:rsidP="00106E30">
      <w:pPr>
        <w:keepNext/>
        <w:keepLines/>
        <w:spacing w:before="40"/>
        <w:outlineLvl w:val="3"/>
        <w:rPr>
          <w:rFonts w:eastAsia="MS Gothic"/>
          <w:b/>
          <w:iCs/>
          <w:sz w:val="26"/>
        </w:rPr>
      </w:pPr>
      <w:bookmarkStart w:id="0" w:name="_Hlk53161423"/>
      <w:r w:rsidRPr="00DE6C52">
        <w:rPr>
          <w:rFonts w:eastAsia="MS Gothic"/>
          <w:b/>
          <w:iCs/>
          <w:sz w:val="26"/>
        </w:rPr>
        <w:t xml:space="preserve">I value morality. </w:t>
      </w:r>
    </w:p>
    <w:p w14:paraId="1F1EFB09" w14:textId="77777777" w:rsidR="00106E30" w:rsidRDefault="00106E30" w:rsidP="00106E30">
      <w:pPr>
        <w:keepNext/>
        <w:keepLines/>
        <w:spacing w:before="40"/>
        <w:outlineLvl w:val="3"/>
        <w:rPr>
          <w:rFonts w:eastAsia="MS Gothic"/>
          <w:b/>
          <w:iCs/>
          <w:sz w:val="26"/>
        </w:rPr>
      </w:pPr>
      <w:r w:rsidRPr="00DE6C52">
        <w:rPr>
          <w:rFonts w:eastAsia="MS Gothic"/>
          <w:b/>
          <w:iCs/>
          <w:sz w:val="26"/>
        </w:rPr>
        <w:t>The standard is minimizing material violence. [To clarify I defend utilitarianism].</w:t>
      </w:r>
    </w:p>
    <w:p w14:paraId="02915321" w14:textId="77777777" w:rsidR="00106E30" w:rsidRPr="00DE6C52" w:rsidRDefault="00106E30" w:rsidP="00106E30">
      <w:pPr>
        <w:keepNext/>
        <w:keepLines/>
        <w:spacing w:before="40"/>
        <w:outlineLvl w:val="3"/>
        <w:rPr>
          <w:rFonts w:eastAsia="MS Gothic"/>
          <w:b/>
          <w:iCs/>
          <w:sz w:val="26"/>
        </w:rPr>
      </w:pPr>
      <w:r w:rsidRPr="00DE6C52">
        <w:rPr>
          <w:rFonts w:eastAsia="MS Gothic"/>
          <w:b/>
          <w:iCs/>
          <w:sz w:val="26"/>
        </w:rPr>
        <w:t>[4] Pleasure and pain are the starting point for moral reasoning—they’re our most baseline desires and the only things that explain the intrinsic value of objects or actions</w:t>
      </w:r>
    </w:p>
    <w:p w14:paraId="1C2EB7B6" w14:textId="77777777" w:rsidR="00106E30" w:rsidRPr="00DE6C52" w:rsidRDefault="00106E30" w:rsidP="00106E30">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111F749A" w14:textId="6B745C05" w:rsidR="00106E30" w:rsidRPr="00106E30" w:rsidRDefault="00106E30" w:rsidP="00106E30">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 xml:space="preserve">pleasure is intrinsically </w:t>
      </w:r>
      <w:proofErr w:type="gramStart"/>
      <w:r w:rsidRPr="00DE6C52">
        <w:rPr>
          <w:rFonts w:eastAsia="Cambria"/>
          <w:b/>
          <w:highlight w:val="green"/>
          <w:u w:val="single"/>
        </w:rPr>
        <w:t>valuable</w:t>
      </w:r>
      <w:proofErr w:type="gramEnd"/>
      <w:r w:rsidRPr="00DE6C52">
        <w:rPr>
          <w:rFonts w:eastAsia="Cambria"/>
          <w:b/>
          <w:highlight w:val="green"/>
          <w:u w:val="single"/>
        </w:rPr>
        <w:t xml:space="preserve"> and pain is intrinsically </w:t>
      </w:r>
      <w:proofErr w:type="spellStart"/>
      <w:r w:rsidRPr="00DE6C52">
        <w:rPr>
          <w:rFonts w:eastAsia="Cambria"/>
          <w:b/>
          <w:highlight w:val="green"/>
          <w:u w:val="single"/>
        </w:rPr>
        <w:t>disvaluable</w:t>
      </w:r>
      <w:proofErr w:type="spellEnd"/>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E6C52">
        <w:rPr>
          <w:rFonts w:eastAsia="Cambria"/>
          <w:sz w:val="10"/>
          <w:szCs w:val="12"/>
        </w:rPr>
        <w:t>I</w:t>
      </w:r>
      <w:proofErr w:type="gramEnd"/>
      <w:r w:rsidRPr="00DE6C52">
        <w:rPr>
          <w:rFonts w:eastAsia="Cambria"/>
          <w:sz w:val="10"/>
          <w:szCs w:val="12"/>
        </w:rPr>
        <w:t xml:space="preserve">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w:t>
      </w:r>
      <w:proofErr w:type="gramStart"/>
      <w:r w:rsidRPr="00DE6C52">
        <w:rPr>
          <w:rFonts w:eastAsia="Cambria"/>
          <w:sz w:val="10"/>
          <w:szCs w:val="12"/>
        </w:rPr>
        <w:t>says</w:t>
      </w:r>
      <w:proofErr w:type="gramEnd"/>
      <w:r w:rsidRPr="00DE6C52">
        <w:rPr>
          <w:rFonts w:eastAsia="Cambria"/>
          <w:sz w:val="10"/>
          <w:szCs w:val="12"/>
        </w:rPr>
        <w:t xml:space="preserve">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E6C52">
        <w:rPr>
          <w:rFonts w:eastAsia="Cambria"/>
          <w:sz w:val="10"/>
          <w:szCs w:val="12"/>
        </w:rPr>
        <w:t>disvaluable</w:t>
      </w:r>
      <w:proofErr w:type="spellEnd"/>
      <w:r w:rsidRPr="00DE6C52">
        <w:rPr>
          <w:rFonts w:eastAsia="Cambria"/>
          <w:sz w:val="10"/>
          <w:szCs w:val="12"/>
        </w:rPr>
        <w:t xml:space="preserve"> (so-called “noble pains”), and (4) that pain asymbolia, masochism, and practices such as wiggling a loose tooth render it implausible that pain is intrinsically </w:t>
      </w:r>
      <w:proofErr w:type="spellStart"/>
      <w:r w:rsidRPr="00DE6C52">
        <w:rPr>
          <w:rFonts w:eastAsia="Cambria"/>
          <w:sz w:val="10"/>
          <w:szCs w:val="12"/>
        </w:rPr>
        <w:t>disvaluable</w:t>
      </w:r>
      <w:proofErr w:type="spellEnd"/>
      <w:r w:rsidRPr="00DE6C52">
        <w:rPr>
          <w:rFonts w:eastAsia="Cambria"/>
          <w:sz w:val="10"/>
          <w:szCs w:val="12"/>
        </w:rPr>
        <w:t>. I shall argue that these objections fail. Though it is, of course, an open question whether other objections to P1 might be more successful, I shall assume that if (1)</w:t>
      </w:r>
      <w:proofErr w:type="gramStart"/>
      <w:r w:rsidRPr="00DE6C52">
        <w:rPr>
          <w:rFonts w:eastAsia="Cambria"/>
          <w:sz w:val="10"/>
          <w:szCs w:val="12"/>
        </w:rPr>
        <w:t>–(</w:t>
      </w:r>
      <w:proofErr w:type="gramEnd"/>
      <w:r w:rsidRPr="00DE6C52">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E6C52">
        <w:rPr>
          <w:rFonts w:eastAsia="Cambria"/>
          <w:sz w:val="10"/>
          <w:szCs w:val="12"/>
        </w:rPr>
        <w:t>in light of</w:t>
      </w:r>
      <w:proofErr w:type="gramEnd"/>
      <w:r w:rsidRPr="00DE6C52">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E6C52">
        <w:rPr>
          <w:rFonts w:eastAsia="Cambria"/>
          <w:sz w:val="10"/>
          <w:szCs w:val="12"/>
        </w:rPr>
        <w:t>taken into account</w:t>
      </w:r>
      <w:proofErr w:type="gramEnd"/>
      <w:r w:rsidRPr="00DE6C52">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E6C52">
        <w:rPr>
          <w:rFonts w:eastAsia="Cambria"/>
          <w:sz w:val="10"/>
          <w:szCs w:val="12"/>
        </w:rPr>
        <w:t>that rights</w:t>
      </w:r>
      <w:proofErr w:type="gramEnd"/>
      <w:r w:rsidRPr="00DE6C52">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E6C52">
        <w:rPr>
          <w:rFonts w:eastAsia="Cambria"/>
          <w:sz w:val="10"/>
          <w:szCs w:val="12"/>
        </w:rPr>
        <w:t>standing—a</w:t>
      </w:r>
      <w:proofErr w:type="gramEnd"/>
      <w:r w:rsidRPr="00DE6C52">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E6C52">
        <w:rPr>
          <w:rFonts w:eastAsia="Cambria"/>
          <w:sz w:val="10"/>
          <w:szCs w:val="12"/>
        </w:rPr>
        <w:t>similar to</w:t>
      </w:r>
      <w:proofErr w:type="gramEnd"/>
      <w:r w:rsidRPr="00DE6C52">
        <w:rPr>
          <w:rFonts w:eastAsia="Cambria"/>
          <w:sz w:val="10"/>
          <w:szCs w:val="12"/>
        </w:rPr>
        <w:t xml:space="preserve"> Pettit’s. On any other view—and certainly that includes most views recently defended by philosophers—the notion of legal standing will outstrip the power relations that ground Pettit’s theory.</w:t>
      </w:r>
      <w:bookmarkEnd w:id="0"/>
    </w:p>
    <w:p w14:paraId="7EC8E20D" w14:textId="77777777" w:rsidR="00106E30" w:rsidRPr="00DE6C52" w:rsidRDefault="00106E30" w:rsidP="00106E30">
      <w:pPr>
        <w:keepNext/>
        <w:keepLines/>
        <w:spacing w:before="40"/>
        <w:outlineLvl w:val="3"/>
        <w:rPr>
          <w:rFonts w:eastAsia="MS Gothic"/>
          <w:b/>
          <w:iCs/>
          <w:sz w:val="26"/>
        </w:rPr>
      </w:pPr>
      <w:r>
        <w:rPr>
          <w:rFonts w:eastAsia="MS Gothic"/>
          <w:b/>
          <w:iCs/>
          <w:sz w:val="26"/>
        </w:rPr>
        <w:lastRenderedPageBreak/>
        <w:t xml:space="preserve">[2] </w:t>
      </w:r>
      <w:r w:rsidRPr="00DE6C52">
        <w:rPr>
          <w:rFonts w:eastAsia="MS Gothic"/>
          <w:b/>
          <w:iCs/>
          <w:sz w:val="26"/>
        </w:rPr>
        <w:t>Actor Spec— States must use util. Any other standard dooms the moral theory</w:t>
      </w:r>
    </w:p>
    <w:p w14:paraId="7B951012" w14:textId="77777777" w:rsidR="00106E30" w:rsidRPr="00DE6C52" w:rsidRDefault="00106E30" w:rsidP="00106E30">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20966C6A" w14:textId="77777777" w:rsidR="00106E30" w:rsidRDefault="00106E30" w:rsidP="00106E30">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45C9EB4F" w14:textId="77777777" w:rsidR="00106E30" w:rsidRPr="00DE6C52" w:rsidRDefault="00106E30" w:rsidP="00106E30">
      <w:pPr>
        <w:rPr>
          <w:rFonts w:eastAsia="Cambria"/>
          <w:b/>
          <w:bCs/>
          <w:sz w:val="26"/>
        </w:rPr>
      </w:pPr>
      <w:r w:rsidRPr="00DE6C52">
        <w:rPr>
          <w:rFonts w:eastAsia="Cambria"/>
          <w:b/>
          <w:bCs/>
          <w:sz w:val="26"/>
        </w:rPr>
        <w:t xml:space="preserve">[12] Extinction First – </w:t>
      </w:r>
    </w:p>
    <w:p w14:paraId="6E551681" w14:textId="77777777" w:rsidR="00106E30" w:rsidRPr="00DE6C52" w:rsidRDefault="00106E30" w:rsidP="00106E30">
      <w:pPr>
        <w:rPr>
          <w:rFonts w:eastAsia="Cambria"/>
          <w:b/>
          <w:bCs/>
          <w:sz w:val="26"/>
        </w:rPr>
      </w:pPr>
      <w:r w:rsidRPr="00DE6C52">
        <w:rPr>
          <w:rFonts w:eastAsia="Cambria"/>
          <w:b/>
          <w:bCs/>
          <w:sz w:val="26"/>
        </w:rPr>
        <w:t>[a] Forecloses future improvement – we can never improve society because our impact is irreversible</w:t>
      </w:r>
    </w:p>
    <w:p w14:paraId="514D46C7" w14:textId="77777777" w:rsidR="00106E30" w:rsidRPr="00DE6C52" w:rsidRDefault="00106E30" w:rsidP="00106E30">
      <w:pPr>
        <w:rPr>
          <w:rFonts w:eastAsia="Cambria"/>
          <w:b/>
          <w:bCs/>
          <w:sz w:val="26"/>
        </w:rPr>
      </w:pPr>
      <w:r w:rsidRPr="00DE6C52">
        <w:rPr>
          <w:rFonts w:eastAsia="Cambria"/>
          <w:b/>
          <w:bCs/>
          <w:sz w:val="26"/>
        </w:rPr>
        <w:t xml:space="preserve">[b] Turns suffering – mass death causes suffering because people can’t get access to resources and </w:t>
      </w:r>
      <w:proofErr w:type="gramStart"/>
      <w:r w:rsidRPr="00DE6C52">
        <w:rPr>
          <w:rFonts w:eastAsia="Cambria"/>
          <w:b/>
          <w:bCs/>
          <w:sz w:val="26"/>
        </w:rPr>
        <w:t>basic necessities</w:t>
      </w:r>
      <w:proofErr w:type="gramEnd"/>
    </w:p>
    <w:p w14:paraId="1CA11A22" w14:textId="77777777" w:rsidR="00106E30" w:rsidRPr="00DE6C52" w:rsidRDefault="00106E30" w:rsidP="00106E30">
      <w:pPr>
        <w:rPr>
          <w:rFonts w:eastAsia="Cambria"/>
          <w:b/>
          <w:sz w:val="26"/>
        </w:rPr>
      </w:pPr>
      <w:r w:rsidRPr="00DE6C52">
        <w:rPr>
          <w:rFonts w:eastAsia="Cambria"/>
          <w:b/>
          <w:bCs/>
          <w:sz w:val="26"/>
        </w:rPr>
        <w:t>[c] Moral uncertainty – if we’re unsure about which interpretation of the world is true – we ought to preserve the world to keep debating about it</w:t>
      </w:r>
    </w:p>
    <w:p w14:paraId="303B7CB8" w14:textId="77777777" w:rsidR="00106E30" w:rsidRPr="009E6CC6" w:rsidRDefault="00106E30" w:rsidP="00106E30"/>
    <w:p w14:paraId="752C71A3" w14:textId="77777777" w:rsidR="00106E30" w:rsidRDefault="00106E30" w:rsidP="00106E30">
      <w:pPr>
        <w:pStyle w:val="Heading3"/>
      </w:pPr>
      <w:r>
        <w:lastRenderedPageBreak/>
        <w:t>1AC – Adv – Civil War S</w:t>
      </w:r>
    </w:p>
    <w:p w14:paraId="45106F67" w14:textId="77777777" w:rsidR="00106E30" w:rsidRDefault="00106E30" w:rsidP="00106E30">
      <w:pPr>
        <w:pStyle w:val="Heading4"/>
      </w:pPr>
      <w:r>
        <w:t>New anti-strike laws worsen unemployment, the poverty crisis, threaten the sanctity of unions, and will collapse Egypt</w:t>
      </w:r>
    </w:p>
    <w:p w14:paraId="228E9F8E" w14:textId="77777777" w:rsidR="00106E30" w:rsidRDefault="00106E30" w:rsidP="00106E30">
      <w:proofErr w:type="spellStart"/>
      <w:r w:rsidRPr="004A761F">
        <w:rPr>
          <w:rStyle w:val="Style13ptBold"/>
        </w:rPr>
        <w:t>Boukhari</w:t>
      </w:r>
      <w:proofErr w:type="spellEnd"/>
      <w:r w:rsidRPr="004A761F">
        <w:rPr>
          <w:rStyle w:val="Style13ptBold"/>
        </w:rPr>
        <w:t xml:space="preserve"> 10/11</w:t>
      </w:r>
      <w:r w:rsidRPr="004A761F">
        <w:t xml:space="preserve"> — (Jamal </w:t>
      </w:r>
      <w:proofErr w:type="spellStart"/>
      <w:r w:rsidRPr="004A761F">
        <w:t>Boukhari</w:t>
      </w:r>
      <w:proofErr w:type="spellEnd"/>
      <w:r w:rsidRPr="004A761F">
        <w:t xml:space="preserve">, Jamal </w:t>
      </w:r>
      <w:proofErr w:type="spellStart"/>
      <w:r w:rsidRPr="004A761F">
        <w:t>Boukhari</w:t>
      </w:r>
      <w:proofErr w:type="spellEnd"/>
      <w:r w:rsidRPr="004A761F">
        <w:t xml:space="preserve"> is an Egyptian journalist., “A dangerous new law in Egypt allows for the dismissal of any public employee who opposes the </w:t>
      </w:r>
      <w:proofErr w:type="gramStart"/>
      <w:r w:rsidRPr="004A761F">
        <w:t>regime“</w:t>
      </w:r>
      <w:proofErr w:type="gramEnd"/>
      <w:r w:rsidRPr="004A761F">
        <w:t>, 10-11-2021, https://www.equaltimes.org/a-dangerous-new-law-in-egypt?lang=en#.YZQnPL3MJ6d, accessed 11-16-2021, HKR-AR)</w:t>
      </w:r>
    </w:p>
    <w:p w14:paraId="548BDBF5" w14:textId="77777777" w:rsidR="00106E30" w:rsidRPr="004A761F" w:rsidRDefault="00106E30" w:rsidP="00106E30">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148229E3" w14:textId="77777777" w:rsidR="00106E30" w:rsidRPr="00F9111B" w:rsidRDefault="00106E30" w:rsidP="00106E30">
      <w:pPr>
        <w:rPr>
          <w:sz w:val="16"/>
          <w:szCs w:val="16"/>
        </w:rPr>
      </w:pPr>
      <w:r w:rsidRPr="00F9111B">
        <w:rPr>
          <w:sz w:val="16"/>
          <w:szCs w:val="16"/>
        </w:rPr>
        <w:t xml:space="preserve">It began with a series of fatal railway accidents. On 26 March 2021, a train collision in the </w:t>
      </w:r>
      <w:proofErr w:type="spellStart"/>
      <w:r w:rsidRPr="00F9111B">
        <w:rPr>
          <w:sz w:val="16"/>
          <w:szCs w:val="16"/>
        </w:rPr>
        <w:t>Sohag</w:t>
      </w:r>
      <w:proofErr w:type="spellEnd"/>
      <w:r w:rsidRPr="00F9111B">
        <w:rPr>
          <w:sz w:val="16"/>
          <w:szCs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608DA1CF" w14:textId="77777777" w:rsidR="00106E30" w:rsidRPr="00F9111B" w:rsidRDefault="00106E30" w:rsidP="00106E30">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348572D1" w14:textId="77777777" w:rsidR="00106E30" w:rsidRPr="00F9111B" w:rsidRDefault="00106E30" w:rsidP="00106E30">
      <w:pPr>
        <w:rPr>
          <w:u w:val="single"/>
        </w:rPr>
      </w:pPr>
      <w:r w:rsidRPr="00F9111B">
        <w:rPr>
          <w:sz w:val="16"/>
        </w:rPr>
        <w:t xml:space="preserve">On 5 May 2021, a member of parliament from the pro-regime </w:t>
      </w:r>
      <w:proofErr w:type="spellStart"/>
      <w:r w:rsidRPr="00F9111B">
        <w:rPr>
          <w:sz w:val="16"/>
        </w:rPr>
        <w:t>Mostaqbal</w:t>
      </w:r>
      <w:proofErr w:type="spellEnd"/>
      <w:r w:rsidRPr="00F9111B">
        <w:rPr>
          <w:sz w:val="16"/>
        </w:rPr>
        <w:t xml:space="preserve"> Watan party introduced the new law before parliament. </w:t>
      </w:r>
      <w:r w:rsidRPr="00F9111B">
        <w:rPr>
          <w:u w:val="single"/>
        </w:rPr>
        <w:t xml:space="preserve">While </w:t>
      </w:r>
      <w:proofErr w:type="spellStart"/>
      <w:r w:rsidRPr="00F9111B">
        <w:rPr>
          <w:u w:val="single"/>
        </w:rPr>
        <w:t>characterised</w:t>
      </w:r>
      <w:proofErr w:type="spellEnd"/>
      <w:r w:rsidRPr="00F9111B">
        <w:rPr>
          <w:u w:val="single"/>
        </w:rPr>
        <w:t xml:space="preserve">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7E9295FC" w14:textId="77777777" w:rsidR="00106E30" w:rsidRPr="00F9111B" w:rsidRDefault="00106E30" w:rsidP="00106E30">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w:t>
      </w:r>
      <w:proofErr w:type="gramStart"/>
      <w:r w:rsidRPr="00F9111B">
        <w:rPr>
          <w:u w:val="single"/>
        </w:rPr>
        <w:t>is well aware that</w:t>
      </w:r>
      <w:proofErr w:type="gramEnd"/>
      <w:r w:rsidRPr="00F9111B">
        <w:rPr>
          <w:u w:val="single"/>
        </w:rPr>
        <w:t xml:space="preserve">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xml:space="preserve">,” Kamal Abu </w:t>
      </w:r>
      <w:proofErr w:type="spellStart"/>
      <w:r w:rsidRPr="00F9111B">
        <w:rPr>
          <w:u w:val="single"/>
        </w:rPr>
        <w:t>Aita</w:t>
      </w:r>
      <w:proofErr w:type="spellEnd"/>
      <w:r w:rsidRPr="00F9111B">
        <w:rPr>
          <w:u w:val="single"/>
        </w:rPr>
        <w:t xml:space="preserve">, the former minister of manpower, tells Equal Times. He argues that the law is being presented as anti-Muslim Brotherhood </w:t>
      </w:r>
      <w:proofErr w:type="gramStart"/>
      <w:r w:rsidRPr="00F9111B">
        <w:rPr>
          <w:u w:val="single"/>
        </w:rPr>
        <w:t>in order to</w:t>
      </w:r>
      <w:proofErr w:type="gramEnd"/>
      <w:r w:rsidRPr="00F9111B">
        <w:rPr>
          <w:u w:val="single"/>
        </w:rPr>
        <w:t xml:space="preserve"> gain public approval.</w:t>
      </w:r>
    </w:p>
    <w:p w14:paraId="5890F17C" w14:textId="77777777" w:rsidR="00106E30" w:rsidRPr="00F9111B" w:rsidRDefault="00106E30" w:rsidP="00106E30">
      <w:pPr>
        <w:rPr>
          <w:u w:val="single"/>
        </w:rPr>
      </w:pPr>
      <w:r w:rsidRPr="00F9111B">
        <w:rPr>
          <w:sz w:val="16"/>
        </w:rPr>
        <w:t xml:space="preserve">While the text of the law does not explicitly mention the Muslim Brotherhood, its second article </w:t>
      </w:r>
      <w:proofErr w:type="spellStart"/>
      <w:r w:rsidRPr="00F9111B">
        <w:rPr>
          <w:sz w:val="16"/>
        </w:rPr>
        <w:t>authorises</w:t>
      </w:r>
      <w:proofErr w:type="spellEnd"/>
      <w:r w:rsidRPr="00F9111B">
        <w:rPr>
          <w:sz w:val="16"/>
        </w:rPr>
        <w:t xml:space="preserve"> the dismissal of any public servant whose name appears on the terrorist list. But as Abu </w:t>
      </w:r>
      <w:proofErr w:type="spellStart"/>
      <w:r w:rsidRPr="00F9111B">
        <w:rPr>
          <w:sz w:val="16"/>
        </w:rPr>
        <w:t>Aita</w:t>
      </w:r>
      <w:proofErr w:type="spellEnd"/>
      <w:r w:rsidRPr="00F9111B">
        <w:rPr>
          <w:sz w:val="16"/>
        </w:rPr>
        <w:t xml:space="preserve">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4B8D1583" w14:textId="77777777" w:rsidR="00106E30" w:rsidRPr="00F9111B" w:rsidRDefault="00106E30" w:rsidP="00106E30">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w:t>
      </w:r>
      <w:proofErr w:type="spellStart"/>
      <w:r w:rsidRPr="00F9111B">
        <w:rPr>
          <w:u w:val="single"/>
        </w:rPr>
        <w:t>labour</w:t>
      </w:r>
      <w:proofErr w:type="spellEnd"/>
      <w:r w:rsidRPr="00F9111B">
        <w:rPr>
          <w:u w:val="single"/>
        </w:rPr>
        <w:t xml:space="preserve">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w:t>
      </w:r>
      <w:proofErr w:type="spellStart"/>
      <w:r w:rsidRPr="00F9111B">
        <w:rPr>
          <w:u w:val="single"/>
        </w:rPr>
        <w:t>organisations</w:t>
      </w:r>
      <w:proofErr w:type="spellEnd"/>
      <w:r w:rsidRPr="00F9111B">
        <w:rPr>
          <w:u w:val="single"/>
        </w:rPr>
        <w:t xml:space="preserve">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w:t>
      </w:r>
      <w:proofErr w:type="spellStart"/>
      <w:r w:rsidRPr="00F9111B">
        <w:rPr>
          <w:u w:val="single"/>
        </w:rPr>
        <w:t>criticising</w:t>
      </w:r>
      <w:proofErr w:type="spellEnd"/>
      <w:r w:rsidRPr="00F9111B">
        <w:rPr>
          <w:u w:val="single"/>
        </w:rPr>
        <w:t xml:space="preserve"> the regime’s policies on social networks, and </w:t>
      </w:r>
      <w:r w:rsidRPr="00F9111B">
        <w:rPr>
          <w:highlight w:val="cyan"/>
          <w:u w:val="single"/>
        </w:rPr>
        <w:t>Yehia</w:t>
      </w:r>
      <w:r w:rsidRPr="00F9111B">
        <w:rPr>
          <w:u w:val="single"/>
        </w:rPr>
        <w:t xml:space="preserve"> Hussein Abdel </w:t>
      </w:r>
      <w:proofErr w:type="spellStart"/>
      <w:r w:rsidRPr="00F9111B">
        <w:rPr>
          <w:highlight w:val="cyan"/>
          <w:u w:val="single"/>
        </w:rPr>
        <w:t>Hadi</w:t>
      </w:r>
      <w:proofErr w:type="spellEnd"/>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7E7F18E7" w14:textId="77777777" w:rsidR="00106E30" w:rsidRPr="00F9111B" w:rsidRDefault="00106E30" w:rsidP="00106E30">
      <w:pPr>
        <w:rPr>
          <w:sz w:val="16"/>
          <w:szCs w:val="16"/>
        </w:rPr>
      </w:pPr>
      <w:r w:rsidRPr="00F9111B">
        <w:rPr>
          <w:sz w:val="16"/>
          <w:szCs w:val="16"/>
        </w:rPr>
        <w:lastRenderedPageBreak/>
        <w:t xml:space="preserve">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F9111B">
        <w:rPr>
          <w:sz w:val="16"/>
          <w:szCs w:val="16"/>
        </w:rPr>
        <w:t>Daaarb</w:t>
      </w:r>
      <w:proofErr w:type="spellEnd"/>
      <w:r w:rsidRPr="00F9111B">
        <w:rPr>
          <w:sz w:val="16"/>
          <w:szCs w:val="16"/>
        </w:rPr>
        <w:t>: “The law constitutes a return of the inquisition in the public sector and will have very dangerous social consequences.”</w:t>
      </w:r>
    </w:p>
    <w:p w14:paraId="6CEB5FB5" w14:textId="77777777" w:rsidR="00106E30" w:rsidRPr="00F9111B" w:rsidRDefault="00106E30" w:rsidP="00106E30">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 xml:space="preserve">who </w:t>
      </w:r>
      <w:proofErr w:type="spellStart"/>
      <w:r w:rsidRPr="00F9111B">
        <w:rPr>
          <w:highlight w:val="cyan"/>
          <w:u w:val="single"/>
        </w:rPr>
        <w:t>criticises</w:t>
      </w:r>
      <w:proofErr w:type="spellEnd"/>
      <w:r w:rsidRPr="00F9111B">
        <w:rPr>
          <w:highlight w:val="cyan"/>
          <w:u w:val="single"/>
        </w:rPr>
        <w:t xml:space="preserve"> corruption</w:t>
      </w:r>
      <w:r w:rsidRPr="00F9111B">
        <w:rPr>
          <w:u w:val="single"/>
        </w:rPr>
        <w:t xml:space="preserve"> in the institution where he or she works,” Ammar Ali Hassan, professor of political science at Helwan University, tells Equal Times.</w:t>
      </w:r>
    </w:p>
    <w:p w14:paraId="1CC3A475" w14:textId="77777777" w:rsidR="00106E30" w:rsidRPr="00F9111B" w:rsidRDefault="00106E30" w:rsidP="00106E30">
      <w:pPr>
        <w:rPr>
          <w:sz w:val="16"/>
          <w:szCs w:val="16"/>
        </w:rPr>
      </w:pPr>
      <w:r w:rsidRPr="00F9111B">
        <w:rPr>
          <w:sz w:val="16"/>
          <w:szCs w:val="16"/>
        </w:rPr>
        <w:t xml:space="preserve">After the law came into effect on 1 August, the government sent a copy to all state institutions </w:t>
      </w:r>
      <w:proofErr w:type="gramStart"/>
      <w:r w:rsidRPr="00F9111B">
        <w:rPr>
          <w:sz w:val="16"/>
          <w:szCs w:val="16"/>
        </w:rPr>
        <w:t>in order to</w:t>
      </w:r>
      <w:proofErr w:type="gramEnd"/>
      <w:r w:rsidRPr="00F9111B">
        <w:rPr>
          <w:sz w:val="16"/>
          <w:szCs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1888E02B" w14:textId="77777777" w:rsidR="00106E30" w:rsidRPr="00F9111B" w:rsidRDefault="00106E30" w:rsidP="00106E30">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560C85EC" w14:textId="77777777" w:rsidR="00106E30" w:rsidRPr="00F9111B" w:rsidRDefault="00106E30" w:rsidP="00106E30">
      <w:pPr>
        <w:rPr>
          <w:u w:val="single"/>
        </w:rPr>
      </w:pPr>
      <w:r w:rsidRPr="00F9111B">
        <w:rPr>
          <w:highlight w:val="cyan"/>
          <w:u w:val="single"/>
        </w:rPr>
        <w:t>Targeting workers who call for strikes</w:t>
      </w:r>
    </w:p>
    <w:p w14:paraId="397A8055" w14:textId="77777777" w:rsidR="00106E30" w:rsidRPr="00F9111B" w:rsidRDefault="00106E30" w:rsidP="00106E30">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2B9A0F4D" w14:textId="77777777" w:rsidR="00106E30" w:rsidRPr="00F9111B" w:rsidRDefault="00106E30" w:rsidP="00106E30">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5049CF51" w14:textId="77777777" w:rsidR="00106E30" w:rsidRPr="00F9111B" w:rsidRDefault="00106E30" w:rsidP="00106E30">
      <w:pPr>
        <w:rPr>
          <w:sz w:val="16"/>
          <w:szCs w:val="16"/>
        </w:rPr>
      </w:pPr>
      <w:r w:rsidRPr="00F9111B">
        <w:rPr>
          <w:sz w:val="16"/>
          <w:szCs w:val="16"/>
        </w:rPr>
        <w:t xml:space="preserve">While the law provides the state with a means for keeping in check the highly </w:t>
      </w:r>
      <w:proofErr w:type="spellStart"/>
      <w:r w:rsidRPr="00F9111B">
        <w:rPr>
          <w:sz w:val="16"/>
          <w:szCs w:val="16"/>
        </w:rPr>
        <w:t>politicised</w:t>
      </w:r>
      <w:proofErr w:type="spellEnd"/>
      <w:r w:rsidRPr="00F9111B">
        <w:rPr>
          <w:sz w:val="16"/>
          <w:szCs w:val="16"/>
        </w:rPr>
        <w:t xml:space="preserve">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3AA3482B" w14:textId="77777777" w:rsidR="00106E30" w:rsidRPr="00F9111B" w:rsidRDefault="00106E30" w:rsidP="00106E30">
      <w:pPr>
        <w:rPr>
          <w:sz w:val="16"/>
          <w:szCs w:val="16"/>
        </w:rPr>
      </w:pPr>
      <w:r w:rsidRPr="00F9111B">
        <w:rPr>
          <w:sz w:val="16"/>
          <w:szCs w:val="16"/>
        </w:rPr>
        <w:t xml:space="preserve">“This new legislation gives the state new reasons to reduce the number of public sector employees. This is in line with the demands of the IMF, which granted Egypt a US$12 billion loan at the end of 2016,” adds </w:t>
      </w:r>
      <w:proofErr w:type="spellStart"/>
      <w:r w:rsidRPr="00F9111B">
        <w:rPr>
          <w:sz w:val="16"/>
          <w:szCs w:val="16"/>
        </w:rPr>
        <w:t>Elhami</w:t>
      </w:r>
      <w:proofErr w:type="spellEnd"/>
      <w:r w:rsidRPr="00F9111B">
        <w:rPr>
          <w:sz w:val="16"/>
          <w:szCs w:val="16"/>
        </w:rPr>
        <w:t xml:space="preserve"> al-</w:t>
      </w:r>
      <w:proofErr w:type="spellStart"/>
      <w:r w:rsidRPr="00F9111B">
        <w:rPr>
          <w:sz w:val="16"/>
          <w:szCs w:val="16"/>
        </w:rPr>
        <w:t>Merghani</w:t>
      </w:r>
      <w:proofErr w:type="spellEnd"/>
      <w:r w:rsidRPr="00F9111B">
        <w:rPr>
          <w:sz w:val="16"/>
          <w:szCs w:val="16"/>
        </w:rPr>
        <w:t>, vice president of SPAP.</w:t>
      </w:r>
    </w:p>
    <w:p w14:paraId="2514691F" w14:textId="77777777" w:rsidR="00106E30" w:rsidRPr="00F9111B" w:rsidRDefault="00106E30" w:rsidP="00106E30">
      <w:pPr>
        <w:rPr>
          <w:sz w:val="16"/>
          <w:szCs w:val="16"/>
        </w:rPr>
      </w:pPr>
      <w:r w:rsidRPr="00F9111B">
        <w:rPr>
          <w:sz w:val="16"/>
          <w:szCs w:val="16"/>
        </w:rPr>
        <w:t xml:space="preserve">Since 2020, thousands of employees have </w:t>
      </w:r>
      <w:proofErr w:type="spellStart"/>
      <w:r w:rsidRPr="00F9111B">
        <w:rPr>
          <w:sz w:val="16"/>
          <w:szCs w:val="16"/>
        </w:rPr>
        <w:t>organised</w:t>
      </w:r>
      <w:proofErr w:type="spellEnd"/>
      <w:r w:rsidRPr="00F9111B">
        <w:rPr>
          <w:sz w:val="16"/>
          <w:szCs w:val="16"/>
        </w:rPr>
        <w:t xml:space="preserve">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w:t>
      </w:r>
      <w:proofErr w:type="spellStart"/>
      <w:r w:rsidRPr="00F9111B">
        <w:rPr>
          <w:sz w:val="16"/>
          <w:szCs w:val="16"/>
        </w:rPr>
        <w:t>metre</w:t>
      </w:r>
      <w:proofErr w:type="spellEnd"/>
      <w:r w:rsidRPr="00F9111B">
        <w:rPr>
          <w:sz w:val="16"/>
          <w:szCs w:val="16"/>
        </w:rPr>
        <w:t xml:space="preserve"> </w:t>
      </w:r>
      <w:proofErr w:type="gramStart"/>
      <w:r w:rsidRPr="00F9111B">
        <w:rPr>
          <w:sz w:val="16"/>
          <w:szCs w:val="16"/>
        </w:rPr>
        <w:t>site</w:t>
      </w:r>
      <w:proofErr w:type="gramEnd"/>
      <w:r w:rsidRPr="00F9111B">
        <w:rPr>
          <w:sz w:val="16"/>
          <w:szCs w:val="16"/>
        </w:rPr>
        <w:t xml:space="preserve"> into a residential development. According to certain analyses, this policy is also aimed at paving the way for the economic ambitions of the army, which is increasingly expanding its presence in civilian production.</w:t>
      </w:r>
    </w:p>
    <w:p w14:paraId="1B119963" w14:textId="77777777" w:rsidR="00106E30" w:rsidRPr="00F9111B" w:rsidRDefault="00106E30" w:rsidP="00106E30">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w:t>
      </w:r>
      <w:proofErr w:type="spellStart"/>
      <w:r w:rsidRPr="00F9111B">
        <w:rPr>
          <w:u w:val="single"/>
        </w:rPr>
        <w:t>Merghani</w:t>
      </w:r>
      <w:proofErr w:type="spellEnd"/>
      <w:r w:rsidRPr="00F9111B">
        <w:rPr>
          <w:u w:val="single"/>
        </w:rPr>
        <w:t>.</w:t>
      </w:r>
    </w:p>
    <w:p w14:paraId="0D363D9D" w14:textId="77777777" w:rsidR="00106E30" w:rsidRDefault="00106E30" w:rsidP="00106E30">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w:t>
      </w:r>
      <w:proofErr w:type="spellStart"/>
      <w:r w:rsidRPr="00F9111B">
        <w:rPr>
          <w:u w:val="single"/>
        </w:rPr>
        <w:t>Merghani</w:t>
      </w:r>
      <w:proofErr w:type="spellEnd"/>
      <w:r w:rsidRPr="00F9111B">
        <w:rPr>
          <w:u w:val="single"/>
        </w:rPr>
        <w:t xml:space="preserve"> warns: “The government can use the machinery of repressive laws to silence employees, but this oppression always leads to disaster</w:t>
      </w:r>
      <w:r w:rsidRPr="00F9111B">
        <w:rPr>
          <w:sz w:val="16"/>
        </w:rPr>
        <w:t>.”</w:t>
      </w:r>
    </w:p>
    <w:p w14:paraId="74E670EC" w14:textId="77777777" w:rsidR="00106E30" w:rsidRDefault="00106E30" w:rsidP="00106E30">
      <w:pPr>
        <w:pStyle w:val="Heading4"/>
      </w:pPr>
      <w:r>
        <w:lastRenderedPageBreak/>
        <w:t xml:space="preserve">Right to strike kills al-Sisi’s popularity and devastates state legitimacy – the plan materializes anti-al-Sisi sentiment into movements to oust him. </w:t>
      </w:r>
    </w:p>
    <w:p w14:paraId="4786F31D" w14:textId="77777777" w:rsidR="00106E30" w:rsidRDefault="00106E30" w:rsidP="00106E30">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9" w:history="1">
        <w:r w:rsidRPr="002A4903">
          <w:rPr>
            <w:rStyle w:val="Hyperlink"/>
          </w:rPr>
          <w:t>https://www.al-monitor.com/originals/2015/05/egypt-court-ruling-strike-right-sharia-law-sisi-badawi-labor.html]//pranav</w:t>
        </w:r>
      </w:hyperlink>
      <w:r>
        <w:t xml:space="preserve"> *BRACEKTS IN ORIGINAL*</w:t>
      </w:r>
    </w:p>
    <w:p w14:paraId="1F29703C" w14:textId="77777777" w:rsidR="00106E30" w:rsidRDefault="00106E30" w:rsidP="00106E30">
      <w:pPr>
        <w:pStyle w:val="ListParagraph"/>
        <w:numPr>
          <w:ilvl w:val="0"/>
          <w:numId w:val="15"/>
        </w:numPr>
      </w:pPr>
      <w:r>
        <w:t>Is also inherency</w:t>
      </w:r>
    </w:p>
    <w:p w14:paraId="13C37954" w14:textId="77777777" w:rsidR="00106E30" w:rsidRDefault="00106E30" w:rsidP="00106E30">
      <w:pPr>
        <w:pStyle w:val="ListParagraph"/>
        <w:numPr>
          <w:ilvl w:val="0"/>
          <w:numId w:val="15"/>
        </w:numPr>
      </w:pPr>
      <w:r>
        <w:t>Answers courts CP</w:t>
      </w:r>
    </w:p>
    <w:p w14:paraId="4D124296" w14:textId="77777777" w:rsidR="00106E30" w:rsidRPr="008A5E43" w:rsidRDefault="00106E30" w:rsidP="00106E30">
      <w:pPr>
        <w:pStyle w:val="ListParagraph"/>
        <w:numPr>
          <w:ilvl w:val="0"/>
          <w:numId w:val="15"/>
        </w:numPr>
      </w:pPr>
      <w:r>
        <w:t>NC offense</w:t>
      </w:r>
    </w:p>
    <w:p w14:paraId="509161BD" w14:textId="77777777" w:rsidR="00106E30" w:rsidRPr="008546B8" w:rsidRDefault="00106E30" w:rsidP="00106E30">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w:t>
      </w:r>
      <w:r w:rsidRPr="008546B8">
        <w:rPr>
          <w:sz w:val="16"/>
        </w:rPr>
        <w:lastRenderedPageBreak/>
        <w:t xml:space="preserve">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745F630D" w14:textId="77777777" w:rsidR="00106E30" w:rsidRDefault="00106E30" w:rsidP="00106E30">
      <w:pPr>
        <w:pStyle w:val="Heading4"/>
      </w:pPr>
      <w:r>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0A67F04C" w14:textId="77777777" w:rsidR="00106E30" w:rsidRPr="00B5040E" w:rsidRDefault="00106E30" w:rsidP="00106E30">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507A4FC7" w14:textId="77777777" w:rsidR="00106E30" w:rsidRDefault="00106E30" w:rsidP="00106E30">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el-Sisi,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lastRenderedPageBreak/>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7F5359A9" w14:textId="77777777" w:rsidR="00106E30" w:rsidRDefault="00106E30" w:rsidP="00106E30">
      <w:pPr>
        <w:pStyle w:val="Heading4"/>
      </w:pPr>
      <w:r>
        <w:t xml:space="preserve">Egyptian civil war kills Israeli safety, causes middle eastern </w:t>
      </w:r>
      <w:proofErr w:type="gramStart"/>
      <w:r>
        <w:t>instability</w:t>
      </w:r>
      <w:proofErr w:type="gramEnd"/>
      <w:r>
        <w:t xml:space="preserve"> and devastates relationships with the US.</w:t>
      </w:r>
    </w:p>
    <w:p w14:paraId="3BA39677" w14:textId="77777777" w:rsidR="00106E30" w:rsidRPr="004D74B2" w:rsidRDefault="00106E30" w:rsidP="00106E30">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0DD026A1" w14:textId="77777777" w:rsidR="00106E30" w:rsidRDefault="00106E30" w:rsidP="00106E30">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0566A856" w14:textId="77777777" w:rsidR="00106E30" w:rsidRDefault="00106E30" w:rsidP="00106E30">
      <w:pPr>
        <w:pStyle w:val="Heading4"/>
      </w:pPr>
      <w:r>
        <w:t xml:space="preserve">Egypt specifically is key to negotiating treaties between Iran &amp; Israel </w:t>
      </w:r>
    </w:p>
    <w:p w14:paraId="4E54A769" w14:textId="77777777" w:rsidR="00106E30" w:rsidRPr="00071127" w:rsidRDefault="00106E30" w:rsidP="00106E30">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20A73B84" w14:textId="77777777" w:rsidR="00106E30" w:rsidRPr="00E47CB6" w:rsidRDefault="00106E30" w:rsidP="00106E30">
      <w:pPr>
        <w:rPr>
          <w:sz w:val="16"/>
        </w:rPr>
      </w:pPr>
      <w:r w:rsidRPr="00071127">
        <w:rPr>
          <w:rStyle w:val="Emphasis"/>
        </w:rPr>
        <w:lastRenderedPageBreak/>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4AA2FEA9" w14:textId="77777777" w:rsidR="00106E30" w:rsidRPr="00555A3A" w:rsidRDefault="00106E30" w:rsidP="00106E30">
      <w:pPr>
        <w:pStyle w:val="Heading4"/>
        <w:rPr>
          <w:rFonts w:cs="Calibri"/>
        </w:rPr>
      </w:pPr>
      <w:r>
        <w:rPr>
          <w:rFonts w:cs="Calibri"/>
        </w:rPr>
        <w:t>That</w:t>
      </w:r>
      <w:r w:rsidRPr="00555A3A">
        <w:rPr>
          <w:rFonts w:cs="Calibri"/>
        </w:rPr>
        <w:t xml:space="preserve"> goes nuclear.</w:t>
      </w:r>
    </w:p>
    <w:p w14:paraId="6A106CB6" w14:textId="77777777" w:rsidR="00106E30" w:rsidRPr="00555A3A" w:rsidRDefault="00106E30" w:rsidP="00106E30">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10" w:history="1">
        <w:r w:rsidRPr="00555A3A">
          <w:rPr>
            <w:rStyle w:val="Hyperlink"/>
          </w:rPr>
          <w:t>https://www.middleeasteye.net/opinion/iran-israel-tensions-threat-nuclear-war-looms-large</w:t>
        </w:r>
      </w:hyperlink>
      <w:r w:rsidRPr="00555A3A">
        <w:t xml:space="preserve"> SM</w:t>
      </w:r>
    </w:p>
    <w:p w14:paraId="132781B9" w14:textId="77777777" w:rsidR="00106E30" w:rsidRDefault="00106E30" w:rsidP="00106E30">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w:t>
      </w:r>
      <w:r w:rsidRPr="00555A3A">
        <w:lastRenderedPageBreak/>
        <w:t xml:space="preserve">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6DA8567E" w14:textId="77777777" w:rsidR="00106E30" w:rsidRPr="00555A3A" w:rsidRDefault="00106E30" w:rsidP="00106E30">
      <w:pPr>
        <w:pStyle w:val="Heading4"/>
        <w:rPr>
          <w:rFonts w:cs="Calibri"/>
        </w:rPr>
      </w:pPr>
      <w:r w:rsidRPr="00555A3A">
        <w:rPr>
          <w:rFonts w:cs="Calibri"/>
        </w:rPr>
        <w:t xml:space="preserve">Nuke war causes extinction – </w:t>
      </w:r>
      <w:r w:rsidRPr="00EF3F90">
        <w:rPr>
          <w:rFonts w:cs="Calibri"/>
          <w:b w:val="0"/>
          <w:bCs w:val="0"/>
        </w:rPr>
        <w:t>Ice Age, famines, and war won’t stay limited</w:t>
      </w:r>
    </w:p>
    <w:p w14:paraId="6E0B1A21" w14:textId="77777777" w:rsidR="00106E30" w:rsidRPr="00555A3A" w:rsidRDefault="00106E30" w:rsidP="00106E30">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3AF655A8" w14:textId="77777777" w:rsidR="00106E30" w:rsidRDefault="00106E30" w:rsidP="00106E30">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w:t>
      </w:r>
      <w:r w:rsidRPr="009E6CC6">
        <w:rPr>
          <w:sz w:val="16"/>
          <w:szCs w:val="26"/>
        </w:rPr>
        <w:lastRenderedPageBreak/>
        <w:t xml:space="preserve">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1740D6A4" w14:textId="77777777" w:rsidR="00106E30" w:rsidRPr="00F601E6" w:rsidRDefault="00106E30" w:rsidP="00106E30"/>
    <w:p w14:paraId="2D77056E" w14:textId="77777777" w:rsidR="00106E30" w:rsidRPr="0086134E" w:rsidRDefault="00106E30" w:rsidP="00106E30"/>
    <w:p w14:paraId="5EE14F9D" w14:textId="77777777" w:rsidR="00106E30" w:rsidRPr="002023C5" w:rsidRDefault="00106E30" w:rsidP="00106E30">
      <w:pPr>
        <w:pStyle w:val="Heading3"/>
      </w:pPr>
      <w:r>
        <w:lastRenderedPageBreak/>
        <w:t>Plan</w:t>
      </w:r>
    </w:p>
    <w:p w14:paraId="04B82E67" w14:textId="77777777" w:rsidR="00106E30" w:rsidRDefault="00106E30" w:rsidP="00106E30">
      <w:pPr>
        <w:pStyle w:val="Heading4"/>
      </w:pPr>
      <w:r>
        <w:t xml:space="preserve">Plan: The </w:t>
      </w:r>
      <w:r w:rsidRPr="00647F5D">
        <w:t>Arab Republic of Egypt</w:t>
      </w:r>
      <w:r>
        <w:t xml:space="preserve"> should recognize an unconditional right of workers to strike. </w:t>
      </w:r>
    </w:p>
    <w:p w14:paraId="28D8DC44" w14:textId="77777777" w:rsidR="00106E30" w:rsidRDefault="00106E30" w:rsidP="00106E30">
      <w:pPr>
        <w:pStyle w:val="Heading4"/>
      </w:pPr>
      <w:r>
        <w:t xml:space="preserve">A worker is someone who works for a company or organization but does not have a powerful position. </w:t>
      </w:r>
    </w:p>
    <w:p w14:paraId="2286F50C" w14:textId="77777777" w:rsidR="00106E30" w:rsidRDefault="00106E30" w:rsidP="00106E30">
      <w:r w:rsidRPr="007A5918">
        <w:rPr>
          <w:rStyle w:val="Style13ptBold"/>
        </w:rPr>
        <w:t>Cambridge</w:t>
      </w:r>
      <w:r>
        <w:t xml:space="preserve"> (</w:t>
      </w:r>
      <w:hyperlink r:id="rId11" w:history="1">
        <w:r w:rsidRPr="00315A94">
          <w:rPr>
            <w:rStyle w:val="Hyperlink"/>
          </w:rPr>
          <w:t>https://dictionary.cambridge.org/us/dictionary/english/worker)//ww</w:t>
        </w:r>
      </w:hyperlink>
      <w:r>
        <w:t xml:space="preserve"> </w:t>
      </w:r>
      <w:proofErr w:type="spellStart"/>
      <w:r>
        <w:t>pbj</w:t>
      </w:r>
      <w:proofErr w:type="spellEnd"/>
    </w:p>
    <w:p w14:paraId="2E7386C1" w14:textId="77777777" w:rsidR="00106E30" w:rsidRPr="007A5918" w:rsidRDefault="00106E30" w:rsidP="00106E30">
      <w:pPr>
        <w:rPr>
          <w:rStyle w:val="Emphasis"/>
        </w:rPr>
      </w:pPr>
      <w:r w:rsidRPr="007A5918">
        <w:rPr>
          <w:rStyle w:val="Emphasis"/>
          <w:highlight w:val="cyan"/>
        </w:rPr>
        <w:t>someone who works for a company or organization but does not have a powerful position</w:t>
      </w:r>
      <w:r w:rsidRPr="007A5918">
        <w:rPr>
          <w:rStyle w:val="Emphasis"/>
        </w:rPr>
        <w:t>:</w:t>
      </w:r>
    </w:p>
    <w:p w14:paraId="21057933" w14:textId="77777777" w:rsidR="00106E30" w:rsidRPr="00325AFB" w:rsidRDefault="00106E30" w:rsidP="00106E30">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6A076042" w14:textId="77777777" w:rsidR="00106E30" w:rsidRPr="00325AFB" w:rsidRDefault="00106E30" w:rsidP="00106E30">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3804AFCD" w14:textId="77777777" w:rsidR="00106E30" w:rsidRDefault="00106E30" w:rsidP="00106E30">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26D90D90" w14:textId="77777777" w:rsidR="00106E30" w:rsidRDefault="00106E30" w:rsidP="00106E30">
      <w:pPr>
        <w:pStyle w:val="Heading4"/>
      </w:pPr>
      <w:r>
        <w:t xml:space="preserve">The government is cracking down on strikes to deter worker mobilization and is planning to further restrict labor rights which violates IHL. </w:t>
      </w:r>
    </w:p>
    <w:p w14:paraId="6FEA08BA" w14:textId="77777777" w:rsidR="00106E30" w:rsidRDefault="00106E30" w:rsidP="00106E30">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2" w:history="1">
        <w:r w:rsidRPr="002A4903">
          <w:rPr>
            <w:rStyle w:val="Hyperlink"/>
          </w:rPr>
          <w:t>https://www.amnesty.org/en/latest/press-release/2017/04/egypt-relentless-assault-on-rights-of-workers-and-trade-unionists/]//pranav</w:t>
        </w:r>
      </w:hyperlink>
    </w:p>
    <w:p w14:paraId="005DC95A" w14:textId="77777777" w:rsidR="00106E30" w:rsidRDefault="00106E30" w:rsidP="00106E30">
      <w:pPr>
        <w:pStyle w:val="ListParagraph"/>
        <w:numPr>
          <w:ilvl w:val="0"/>
          <w:numId w:val="15"/>
        </w:numPr>
      </w:pPr>
      <w:r>
        <w:t>Solvency advocate</w:t>
      </w:r>
    </w:p>
    <w:p w14:paraId="290225E3" w14:textId="77777777" w:rsidR="00106E30" w:rsidRPr="00647F5D" w:rsidRDefault="00106E30" w:rsidP="00106E30">
      <w:pPr>
        <w:pStyle w:val="ListParagraph"/>
        <w:numPr>
          <w:ilvl w:val="0"/>
          <w:numId w:val="15"/>
        </w:numPr>
      </w:pPr>
      <w:r>
        <w:t xml:space="preserve">Answers econ </w:t>
      </w:r>
      <w:proofErr w:type="spellStart"/>
      <w:r>
        <w:t>disad</w:t>
      </w:r>
      <w:proofErr w:type="spellEnd"/>
    </w:p>
    <w:p w14:paraId="5274450A" w14:textId="77777777" w:rsidR="00106E30" w:rsidRDefault="00106E30" w:rsidP="00106E30">
      <w:pPr>
        <w:rPr>
          <w:rStyle w:val="Emphasis"/>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 xml:space="preserve">for </w:t>
      </w:r>
      <w:proofErr w:type="spellStart"/>
      <w:r w:rsidRPr="005506C6">
        <w:rPr>
          <w:rStyle w:val="Emphasis"/>
          <w:highlight w:val="green"/>
        </w:rPr>
        <w:t>exercizing</w:t>
      </w:r>
      <w:proofErr w:type="spellEnd"/>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w:t>
      </w:r>
      <w:proofErr w:type="gramStart"/>
      <w:r w:rsidRPr="00595ECF">
        <w:rPr>
          <w:rStyle w:val="Emphasis"/>
        </w:rPr>
        <w:t>association</w:t>
      </w:r>
      <w:proofErr w:type="gramEnd"/>
      <w:r w:rsidRPr="00595ECF">
        <w:rPr>
          <w:rStyle w:val="Emphasis"/>
        </w:rPr>
        <w:t xml:space="preserve"> and </w:t>
      </w:r>
      <w:r w:rsidRPr="005506C6">
        <w:rPr>
          <w:rStyle w:val="Emphasis"/>
          <w:highlight w:val="green"/>
        </w:rPr>
        <w:t>assembly</w:t>
      </w:r>
      <w:r w:rsidRPr="00647F5D">
        <w:rPr>
          <w:sz w:val="16"/>
        </w:rPr>
        <w:t xml:space="preserve">, Amnesty International said in a statement published to mark </w:t>
      </w:r>
      <w:proofErr w:type="spellStart"/>
      <w:r w:rsidRPr="00647F5D">
        <w:rPr>
          <w:sz w:val="16"/>
        </w:rPr>
        <w:t>Labour</w:t>
      </w:r>
      <w:proofErr w:type="spellEnd"/>
      <w:r w:rsidRPr="00647F5D">
        <w:rPr>
          <w:sz w:val="16"/>
        </w:rPr>
        <w:t xml:space="preserve">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t>
      </w:r>
      <w:proofErr w:type="gramStart"/>
      <w:r w:rsidRPr="00595ECF">
        <w:rPr>
          <w:rStyle w:val="Emphasis"/>
        </w:rPr>
        <w:t xml:space="preserve">wave </w:t>
      </w:r>
      <w:proofErr w:type="spellStart"/>
      <w:r w:rsidRPr="005506C6">
        <w:rPr>
          <w:rStyle w:val="Emphasis"/>
          <w:highlight w:val="green"/>
        </w:rPr>
        <w:t>labour</w:t>
      </w:r>
      <w:proofErr w:type="spellEnd"/>
      <w:r w:rsidRPr="005506C6">
        <w:rPr>
          <w:rStyle w:val="Emphasis"/>
          <w:highlight w:val="green"/>
        </w:rPr>
        <w:t xml:space="preserve"> strikes</w:t>
      </w:r>
      <w:proofErr w:type="gramEnd"/>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 xml:space="preserve">further restrict </w:t>
      </w:r>
      <w:proofErr w:type="spellStart"/>
      <w:r w:rsidRPr="005506C6">
        <w:rPr>
          <w:rStyle w:val="Emphasis"/>
          <w:highlight w:val="green"/>
        </w:rPr>
        <w:t>labour</w:t>
      </w:r>
      <w:proofErr w:type="spellEnd"/>
      <w:r w:rsidRPr="005506C6">
        <w:rPr>
          <w:rStyle w:val="Emphasis"/>
          <w:highlight w:val="green"/>
        </w:rPr>
        <w:t xml:space="preserve">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w:t>
      </w:r>
      <w:proofErr w:type="spellStart"/>
      <w:r w:rsidRPr="00647F5D">
        <w:rPr>
          <w:sz w:val="16"/>
        </w:rPr>
        <w:t>labour</w:t>
      </w:r>
      <w:proofErr w:type="spellEnd"/>
      <w:r w:rsidRPr="00647F5D">
        <w:rPr>
          <w:sz w:val="16"/>
        </w:rPr>
        <w:t xml:space="preserve">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w:t>
      </w:r>
      <w:r w:rsidRPr="00595ECF">
        <w:rPr>
          <w:rStyle w:val="Emphasis"/>
        </w:rPr>
        <w:lastRenderedPageBreak/>
        <w:t xml:space="preserve">demanding </w:t>
      </w:r>
      <w:r w:rsidRPr="005506C6">
        <w:rPr>
          <w:rStyle w:val="Emphasis"/>
          <w:highlight w:val="green"/>
        </w:rPr>
        <w:t>their rights</w:t>
      </w:r>
      <w:r w:rsidRPr="00647F5D">
        <w:rPr>
          <w:sz w:val="16"/>
        </w:rPr>
        <w:t xml:space="preserve">,” said </w:t>
      </w:r>
      <w:proofErr w:type="spellStart"/>
      <w:r w:rsidRPr="00647F5D">
        <w:rPr>
          <w:sz w:val="16"/>
        </w:rPr>
        <w:t>Najia</w:t>
      </w:r>
      <w:proofErr w:type="spellEnd"/>
      <w:r w:rsidRPr="00647F5D">
        <w:rPr>
          <w:sz w:val="16"/>
        </w:rPr>
        <w:t xml:space="preserve"> </w:t>
      </w:r>
      <w:proofErr w:type="spellStart"/>
      <w:r w:rsidRPr="00647F5D">
        <w:rPr>
          <w:sz w:val="16"/>
        </w:rPr>
        <w:t>Bounaim</w:t>
      </w:r>
      <w:proofErr w:type="spellEnd"/>
      <w:r w:rsidRPr="00647F5D">
        <w:rPr>
          <w:sz w:val="16"/>
        </w:rPr>
        <w:t xml:space="preserve">,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w:t>
      </w:r>
      <w:proofErr w:type="gramStart"/>
      <w:r w:rsidRPr="00595ECF">
        <w:rPr>
          <w:rStyle w:val="Emphasis"/>
        </w:rPr>
        <w:t>cases</w:t>
      </w:r>
      <w:proofErr w:type="gramEnd"/>
      <w:r w:rsidRPr="00595ECF">
        <w:rPr>
          <w:rStyle w:val="Emphasis"/>
        </w:rPr>
        <w:t xml:space="preserve">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w:t>
      </w:r>
      <w:proofErr w:type="spellStart"/>
      <w:r w:rsidRPr="00647F5D">
        <w:rPr>
          <w:sz w:val="16"/>
        </w:rPr>
        <w:t>Zagazig</w:t>
      </w:r>
      <w:proofErr w:type="spellEnd"/>
      <w:r w:rsidRPr="00647F5D">
        <w:rPr>
          <w:sz w:val="16"/>
        </w:rPr>
        <w:t xml:space="preserve">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 xml:space="preserve">unfair trials at military </w:t>
      </w:r>
      <w:proofErr w:type="gramStart"/>
      <w:r w:rsidRPr="005506C6">
        <w:rPr>
          <w:rStyle w:val="Emphasis"/>
          <w:highlight w:val="green"/>
        </w:rPr>
        <w:t>courts</w:t>
      </w:r>
      <w:r w:rsidRPr="00647F5D">
        <w:rPr>
          <w:sz w:val="16"/>
        </w:rPr>
        <w:t>,.</w:t>
      </w:r>
      <w:proofErr w:type="gramEnd"/>
      <w:r w:rsidRPr="00647F5D">
        <w:rPr>
          <w:sz w:val="16"/>
        </w:rPr>
        <w:t xml:space="preserve"> </w:t>
      </w:r>
      <w:proofErr w:type="gramStart"/>
      <w:r w:rsidRPr="00647F5D">
        <w:rPr>
          <w:sz w:val="16"/>
        </w:rPr>
        <w:t>Twenty five</w:t>
      </w:r>
      <w:proofErr w:type="gramEnd"/>
      <w:r w:rsidRPr="00647F5D">
        <w:rPr>
          <w:sz w:val="16"/>
        </w:rPr>
        <w:t xml:space="preserve"> workers from the military-run Alexandria Shipyard Company are currently on trial before a military court. They have been charged with “inciting workers to strike</w:t>
      </w:r>
      <w:proofErr w:type="gramStart"/>
      <w:r w:rsidRPr="00647F5D">
        <w:rPr>
          <w:sz w:val="16"/>
        </w:rPr>
        <w:t>”, and</w:t>
      </w:r>
      <w:proofErr w:type="gramEnd"/>
      <w:r w:rsidRPr="00647F5D">
        <w:rPr>
          <w:sz w:val="16"/>
        </w:rPr>
        <w:t xml:space="preserve">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w:t>
      </w:r>
      <w:proofErr w:type="spellStart"/>
      <w:r w:rsidRPr="00595ECF">
        <w:rPr>
          <w:rStyle w:val="Emphasis"/>
        </w:rPr>
        <w:t>Labour</w:t>
      </w:r>
      <w:proofErr w:type="spellEnd"/>
      <w:r w:rsidRPr="00595ECF">
        <w:rPr>
          <w:rStyle w:val="Emphasis"/>
        </w:rPr>
        <w:t xml:space="preserve">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5189751C" w14:textId="77777777" w:rsidR="00106E30" w:rsidRDefault="00106E30" w:rsidP="00106E30">
      <w:pPr>
        <w:pStyle w:val="Heading4"/>
      </w:pPr>
      <w:r>
        <w:t>Strikes are key to correcting Egyptian governance – set the groundwork, open humanitarian discussions, and increase publicity – Mubarak’s usurpation proves.</w:t>
      </w:r>
    </w:p>
    <w:p w14:paraId="215EA344" w14:textId="77777777" w:rsidR="00106E30" w:rsidRDefault="00106E30" w:rsidP="00106E30">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46AA375A" w14:textId="77777777" w:rsidR="00106E30" w:rsidRDefault="00106E30" w:rsidP="00106E30">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 xml:space="preserve">creating a space for </w:t>
      </w:r>
      <w:r w:rsidRPr="000C7E1A">
        <w:rPr>
          <w:rStyle w:val="Emphasis"/>
          <w:highlight w:val="cyan"/>
        </w:rPr>
        <w:lastRenderedPageBreak/>
        <w:t>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w:t>
      </w:r>
      <w:r w:rsidRPr="0097230C">
        <w:rPr>
          <w:rStyle w:val="Emphasis"/>
        </w:rPr>
        <w:lastRenderedPageBreak/>
        <w:t xml:space="preserve">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0B1A54C3" w14:textId="77777777" w:rsidR="00106E30" w:rsidRPr="00D43D9B" w:rsidRDefault="00106E30" w:rsidP="00106E30">
      <w:pPr>
        <w:rPr>
          <w:b/>
          <w:iCs/>
          <w:u w:val="single"/>
        </w:rPr>
      </w:pPr>
    </w:p>
    <w:p w14:paraId="584D9544" w14:textId="4C237E58" w:rsidR="00106E30" w:rsidRDefault="00106E30" w:rsidP="00106E30">
      <w:pPr>
        <w:rPr>
          <w:sz w:val="16"/>
        </w:rPr>
      </w:pPr>
    </w:p>
    <w:p w14:paraId="13E75526" w14:textId="77777777" w:rsidR="00565159" w:rsidRDefault="00565159" w:rsidP="00565159">
      <w:pPr>
        <w:pStyle w:val="Heading3"/>
      </w:pPr>
      <w:r>
        <w:lastRenderedPageBreak/>
        <w:t xml:space="preserve">1AC – </w:t>
      </w:r>
      <w:proofErr w:type="spellStart"/>
      <w:r>
        <w:t>Underview</w:t>
      </w:r>
      <w:proofErr w:type="spellEnd"/>
    </w:p>
    <w:p w14:paraId="2CBA4D53" w14:textId="77777777" w:rsidR="00565159" w:rsidRPr="00F66DFB" w:rsidRDefault="00565159" w:rsidP="00565159">
      <w:pPr>
        <w:pStyle w:val="Heading4"/>
        <w:rPr>
          <w:rFonts w:cs="Calibri"/>
        </w:rPr>
      </w:pPr>
      <w:r w:rsidRPr="00F66DFB">
        <w:rPr>
          <w:rFonts w:cs="Calibri"/>
        </w:rPr>
        <w:t xml:space="preserve">[1] 1AR theory – </w:t>
      </w:r>
    </w:p>
    <w:p w14:paraId="02353DAD" w14:textId="77777777" w:rsidR="00565159" w:rsidRPr="00F66DFB" w:rsidRDefault="00565159" w:rsidP="00565159">
      <w:pPr>
        <w:pStyle w:val="Heading4"/>
        <w:rPr>
          <w:rFonts w:cs="Calibri"/>
        </w:rPr>
      </w:pPr>
      <w:r w:rsidRPr="00F66DFB">
        <w:rPr>
          <w:rFonts w:cs="Calibri"/>
        </w:rPr>
        <w:t>A. AFF gets it because otherwise the neg can engage in infinite abuse, making debate impossible. </w:t>
      </w:r>
    </w:p>
    <w:p w14:paraId="4F8BC520" w14:textId="77777777" w:rsidR="00565159" w:rsidRPr="00F66DFB" w:rsidRDefault="00565159" w:rsidP="00565159">
      <w:pPr>
        <w:pStyle w:val="Heading4"/>
        <w:rPr>
          <w:rFonts w:cs="Calibri"/>
        </w:rPr>
      </w:pPr>
      <w:r w:rsidRPr="00F66DFB">
        <w:rPr>
          <w:rFonts w:cs="Calibri"/>
        </w:rPr>
        <w:t xml:space="preserve">B. Drop the debater – the short 1AR irreparably skewed from abuse on substance and time investment on theory.  </w:t>
      </w:r>
    </w:p>
    <w:p w14:paraId="40164E12" w14:textId="77777777" w:rsidR="00565159" w:rsidRPr="00F66DFB" w:rsidRDefault="00565159" w:rsidP="00565159">
      <w:pPr>
        <w:pStyle w:val="Heading4"/>
        <w:rPr>
          <w:rFonts w:cs="Calibri"/>
        </w:rPr>
      </w:pPr>
      <w:r w:rsidRPr="00F66DFB">
        <w:rPr>
          <w:rFonts w:cs="Calibri"/>
        </w:rPr>
        <w:t xml:space="preserve">C. No RVIs – the 6-minute 2nr can collapse to a short shell and get away with infinite 1nc abuse via sheer brute force and time spent on theory. </w:t>
      </w:r>
    </w:p>
    <w:p w14:paraId="08B2DF52" w14:textId="5F3CB6CC" w:rsidR="001042FE" w:rsidRPr="006B1F48" w:rsidRDefault="00565159" w:rsidP="002D4683">
      <w:pPr>
        <w:pStyle w:val="Heading4"/>
        <w:rPr>
          <w:sz w:val="16"/>
        </w:rPr>
      </w:pPr>
      <w:r w:rsidRPr="00F66DFB">
        <w:rPr>
          <w:rFonts w:cs="Calibri"/>
        </w:rPr>
        <w:t xml:space="preserve">D. No new 2NR theory, paradigm issues, or recontextualizations – allows them to spam frivolous shells in the 2NR and prove why theirs outweighs which gives them a 6-3 structural skew </w:t>
      </w:r>
    </w:p>
    <w:p w14:paraId="0B36C8BA" w14:textId="3FD4C5EB" w:rsidR="00E42E4C" w:rsidRDefault="00E42E4C" w:rsidP="00F601E6"/>
    <w:p w14:paraId="60B99B64" w14:textId="4B8B2F0F" w:rsidR="00865FDE" w:rsidRDefault="00865FDE" w:rsidP="00F601E6"/>
    <w:p w14:paraId="35992339" w14:textId="65529D6E" w:rsidR="00865FDE" w:rsidRDefault="00865FDE" w:rsidP="00F601E6">
      <w:r>
        <w:t>1ar</w:t>
      </w:r>
    </w:p>
    <w:p w14:paraId="16390293" w14:textId="77777777" w:rsidR="00865FDE" w:rsidRPr="00AD2723" w:rsidRDefault="00865FDE" w:rsidP="00865FDE">
      <w:pPr>
        <w:pStyle w:val="Heading4"/>
      </w:pPr>
      <w:r w:rsidRPr="00AD2723">
        <w:t>Egyptian laws silence workers and crackdown on strikes</w:t>
      </w:r>
      <w:r>
        <w:t>, but anti-state sentiment is impossible to materialize. Right to strike</w:t>
      </w:r>
      <w:r w:rsidRPr="00AD2723">
        <w:t xml:space="preserve"> kills al-Sisi’s popularity</w:t>
      </w:r>
      <w:r>
        <w:t xml:space="preserve"> and</w:t>
      </w:r>
      <w:r w:rsidRPr="00AD2723">
        <w:t xml:space="preserve"> destroys state legitimacy</w:t>
      </w:r>
      <w:r>
        <w:t xml:space="preserve"> which is </w:t>
      </w:r>
      <w:r w:rsidRPr="00AD2723">
        <w:t xml:space="preserve">good </w:t>
      </w:r>
      <w:proofErr w:type="spellStart"/>
      <w:r w:rsidRPr="00AD2723">
        <w:t>bc</w:t>
      </w:r>
      <w:proofErr w:type="spellEnd"/>
      <w:r w:rsidRPr="00AD2723">
        <w:t xml:space="preserve"> </w:t>
      </w:r>
      <w:r>
        <w:t xml:space="preserve">Sisi’s </w:t>
      </w:r>
      <w:r w:rsidRPr="00AD2723">
        <w:t xml:space="preserve">sustained repression fuels terrorism </w:t>
      </w:r>
      <w:r>
        <w:t>and will</w:t>
      </w:r>
      <w:r w:rsidRPr="00AD2723">
        <w:t xml:space="preserve"> </w:t>
      </w:r>
      <w:r>
        <w:t>cause</w:t>
      </w:r>
      <w:r w:rsidRPr="00AD2723">
        <w:t xml:space="preserve"> civil war which destroys middle eastern stability and causes Israel-Iran nuclear war. </w:t>
      </w:r>
    </w:p>
    <w:p w14:paraId="24247ED8" w14:textId="77777777" w:rsidR="00865FDE" w:rsidRDefault="00865FDE" w:rsidP="00865FDE">
      <w:pPr>
        <w:pStyle w:val="Heading4"/>
      </w:pPr>
      <w:r w:rsidRPr="00AD2723">
        <w:t>The plan solves – puts economic strain on the government which incentivizes resignation and materializes anti-state sentiment into movements which ends rights abuses.</w:t>
      </w:r>
    </w:p>
    <w:p w14:paraId="2722FC36" w14:textId="77777777" w:rsidR="00865FDE" w:rsidRPr="001C2D73" w:rsidRDefault="00865FDE" w:rsidP="00865FDE"/>
    <w:p w14:paraId="2D6E7BB9" w14:textId="77777777" w:rsidR="00865FDE" w:rsidRDefault="00865FDE" w:rsidP="00F601E6"/>
    <w:p w14:paraId="296D689A" w14:textId="77777777" w:rsidR="00865FDE" w:rsidRPr="00F27DA6" w:rsidRDefault="00865FDE" w:rsidP="00865FDE">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condo is a voter — destroys 1AR strategic flexibility which kills clash – they’ll go for the least </w:t>
      </w:r>
      <w:proofErr w:type="spellStart"/>
      <w:r w:rsidRPr="00F27DA6">
        <w:rPr>
          <w:rFonts w:asciiTheme="minorHAnsi" w:eastAsiaTheme="majorEastAsia" w:hAnsiTheme="minorHAnsi" w:cstheme="minorHAnsi"/>
          <w:b/>
          <w:iCs/>
          <w:sz w:val="26"/>
        </w:rPr>
        <w:t>undercovered</w:t>
      </w:r>
      <w:proofErr w:type="spellEnd"/>
      <w:r w:rsidRPr="00F27DA6">
        <w:rPr>
          <w:rFonts w:asciiTheme="minorHAnsi" w:eastAsiaTheme="majorEastAsia" w:hAnsiTheme="minorHAnsi" w:cstheme="minorHAnsi"/>
          <w:b/>
          <w:iCs/>
          <w:sz w:val="26"/>
        </w:rPr>
        <w:t xml:space="preserve"> position – that’s key to advocacy skills – they don’t have to defend their position against well-researched objections – that’s a voter – tons of screwed up things we can’t fix without advocating for solutions. Dispo solves your offense – you can functionally defend it conditionally, but with a specified </w:t>
      </w:r>
      <w:proofErr w:type="spellStart"/>
      <w:r w:rsidRPr="00F27DA6">
        <w:rPr>
          <w:rFonts w:asciiTheme="minorHAnsi" w:eastAsiaTheme="majorEastAsia" w:hAnsiTheme="minorHAnsi" w:cstheme="minorHAnsi"/>
          <w:b/>
          <w:iCs/>
          <w:sz w:val="26"/>
        </w:rPr>
        <w:t>briteline</w:t>
      </w:r>
      <w:proofErr w:type="spellEnd"/>
      <w:r w:rsidRPr="00F27DA6">
        <w:rPr>
          <w:rFonts w:asciiTheme="minorHAnsi" w:eastAsiaTheme="majorEastAsia" w:hAnsiTheme="minorHAnsi" w:cstheme="minorHAnsi"/>
          <w:b/>
          <w:iCs/>
          <w:sz w:val="26"/>
        </w:rPr>
        <w:t xml:space="preserve"> so the 1ar knows what they can make for u to kick it.</w:t>
      </w:r>
    </w:p>
    <w:p w14:paraId="24A6ADFC" w14:textId="1E4BF6F7" w:rsidR="00865FDE" w:rsidRDefault="00865FDE" w:rsidP="00F601E6"/>
    <w:p w14:paraId="480027DD" w14:textId="77777777" w:rsidR="00865FDE" w:rsidRPr="00F27DA6" w:rsidRDefault="00865FDE" w:rsidP="00865FDE">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lastRenderedPageBreak/>
        <w:t>CPs must have solvency advocates — else they’re infinitely unpredictable which kills pre-round prep—if the CP hasn’t been proposed, it hasn’t been responded to since there’s no topic lit – they don’t have to defend their position against well-researched objections, so they destroy advocacy skills – that’s a voter – tons of screwed up things we can’t fix without advocating for solutions. Drop the debater – my time is irreparably skewed and sets precedent.</w:t>
      </w:r>
    </w:p>
    <w:p w14:paraId="634E2577" w14:textId="77777777" w:rsidR="00865FDE" w:rsidRPr="00F601E6" w:rsidRDefault="00865FDE" w:rsidP="00F601E6"/>
    <w:sectPr w:rsidR="00865FD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12973"/>
    <w:multiLevelType w:val="hybridMultilevel"/>
    <w:tmpl w:val="3364F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305EC0"/>
    <w:multiLevelType w:val="hybridMultilevel"/>
    <w:tmpl w:val="0F06C3F0"/>
    <w:lvl w:ilvl="0" w:tplc="7F54506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B00217"/>
    <w:multiLevelType w:val="hybridMultilevel"/>
    <w:tmpl w:val="0F06C3F0"/>
    <w:lvl w:ilvl="0" w:tplc="7F54506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5347AC2"/>
    <w:multiLevelType w:val="hybridMultilevel"/>
    <w:tmpl w:val="6E7E3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8732CC"/>
    <w:multiLevelType w:val="hybridMultilevel"/>
    <w:tmpl w:val="58AC1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D96E04"/>
    <w:multiLevelType w:val="hybridMultilevel"/>
    <w:tmpl w:val="02D28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14738"/>
    <w:multiLevelType w:val="hybridMultilevel"/>
    <w:tmpl w:val="43822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AE6439"/>
    <w:multiLevelType w:val="hybridMultilevel"/>
    <w:tmpl w:val="6D5E3C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8C5D44"/>
    <w:multiLevelType w:val="hybridMultilevel"/>
    <w:tmpl w:val="38E07BF8"/>
    <w:lvl w:ilvl="0" w:tplc="507E7E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8355C2"/>
    <w:multiLevelType w:val="hybridMultilevel"/>
    <w:tmpl w:val="80CCAE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F53F86"/>
    <w:multiLevelType w:val="hybridMultilevel"/>
    <w:tmpl w:val="140C6790"/>
    <w:lvl w:ilvl="0" w:tplc="096AA7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7102183"/>
    <w:multiLevelType w:val="hybridMultilevel"/>
    <w:tmpl w:val="395AB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917BC5"/>
    <w:multiLevelType w:val="hybridMultilevel"/>
    <w:tmpl w:val="5302DBCE"/>
    <w:lvl w:ilvl="0" w:tplc="FF4A4594">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4" w15:restartNumberingAfterBreak="0">
    <w:nsid w:val="71D414F4"/>
    <w:multiLevelType w:val="hybridMultilevel"/>
    <w:tmpl w:val="99C00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EBC527F"/>
    <w:multiLevelType w:val="hybridMultilevel"/>
    <w:tmpl w:val="3B940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41"/>
  </w:num>
  <w:num w:numId="14">
    <w:abstractNumId w:val="13"/>
  </w:num>
  <w:num w:numId="15">
    <w:abstractNumId w:val="12"/>
  </w:num>
  <w:num w:numId="16">
    <w:abstractNumId w:val="26"/>
  </w:num>
  <w:num w:numId="17">
    <w:abstractNumId w:val="22"/>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4"/>
  </w:num>
  <w:num w:numId="22">
    <w:abstractNumId w:val="38"/>
  </w:num>
  <w:num w:numId="23">
    <w:abstractNumId w:val="46"/>
  </w:num>
  <w:num w:numId="24">
    <w:abstractNumId w:val="31"/>
  </w:num>
  <w:num w:numId="25">
    <w:abstractNumId w:val="20"/>
  </w:num>
  <w:num w:numId="26">
    <w:abstractNumId w:val="45"/>
  </w:num>
  <w:num w:numId="27">
    <w:abstractNumId w:val="40"/>
  </w:num>
  <w:num w:numId="28">
    <w:abstractNumId w:val="35"/>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5"/>
  </w:num>
  <w:num w:numId="32">
    <w:abstractNumId w:val="23"/>
  </w:num>
  <w:num w:numId="33">
    <w:abstractNumId w:val="15"/>
  </w:num>
  <w:num w:numId="34">
    <w:abstractNumId w:val="33"/>
  </w:num>
  <w:num w:numId="35">
    <w:abstractNumId w:val="32"/>
  </w:num>
  <w:num w:numId="36">
    <w:abstractNumId w:val="37"/>
  </w:num>
  <w:num w:numId="37">
    <w:abstractNumId w:val="16"/>
  </w:num>
  <w:num w:numId="38">
    <w:abstractNumId w:val="11"/>
  </w:num>
  <w:num w:numId="39">
    <w:abstractNumId w:val="39"/>
  </w:num>
  <w:num w:numId="40">
    <w:abstractNumId w:val="42"/>
  </w:num>
  <w:num w:numId="41">
    <w:abstractNumId w:val="27"/>
  </w:num>
  <w:num w:numId="42">
    <w:abstractNumId w:val="36"/>
  </w:num>
  <w:num w:numId="43">
    <w:abstractNumId w:val="17"/>
  </w:num>
  <w:num w:numId="44">
    <w:abstractNumId w:val="28"/>
  </w:num>
  <w:num w:numId="45">
    <w:abstractNumId w:val="29"/>
  </w:num>
  <w:num w:numId="46">
    <w:abstractNumId w:val="19"/>
  </w:num>
  <w:num w:numId="47">
    <w:abstractNumId w:val="44"/>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47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2FE"/>
    <w:rsid w:val="00106E3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68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159"/>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F7"/>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65FD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6C74A3"/>
  <w14:defaultImageDpi w14:val="300"/>
  <w15:docId w15:val="{55A2F951-2132-2B4B-A9F3-BEC142D5E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47F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47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47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6547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6547F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106E30"/>
    <w:pPr>
      <w:keepNext/>
      <w:keepLines/>
      <w:spacing w:before="220" w:after="40"/>
      <w:outlineLvl w:val="4"/>
    </w:pPr>
    <w:rPr>
      <w:b/>
    </w:rPr>
  </w:style>
  <w:style w:type="paragraph" w:styleId="Heading6">
    <w:name w:val="heading 6"/>
    <w:basedOn w:val="Normal"/>
    <w:next w:val="Normal"/>
    <w:link w:val="Heading6Char"/>
    <w:uiPriority w:val="9"/>
    <w:unhideWhenUsed/>
    <w:qFormat/>
    <w:rsid w:val="00106E30"/>
    <w:pPr>
      <w:keepNext/>
      <w:keepLines/>
      <w:spacing w:before="200" w:after="40"/>
      <w:outlineLvl w:val="5"/>
    </w:pPr>
    <w:rPr>
      <w:b/>
      <w:sz w:val="20"/>
      <w:szCs w:val="20"/>
    </w:rPr>
  </w:style>
  <w:style w:type="character" w:default="1" w:styleId="DefaultParagraphFont">
    <w:name w:val="Default Paragraph Font"/>
    <w:uiPriority w:val="1"/>
    <w:semiHidden/>
    <w:unhideWhenUsed/>
    <w:rsid w:val="006547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47F7"/>
  </w:style>
  <w:style w:type="character" w:customStyle="1" w:styleId="Heading1Char">
    <w:name w:val="Heading 1 Char"/>
    <w:aliases w:val="Pocket Char"/>
    <w:basedOn w:val="DefaultParagraphFont"/>
    <w:link w:val="Heading1"/>
    <w:uiPriority w:val="9"/>
    <w:rsid w:val="006547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47F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6547F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6547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6547F7"/>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6547F7"/>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6547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47F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547F7"/>
    <w:rPr>
      <w:color w:val="auto"/>
      <w:u w:val="none"/>
    </w:rPr>
  </w:style>
  <w:style w:type="paragraph" w:styleId="DocumentMap">
    <w:name w:val="Document Map"/>
    <w:basedOn w:val="Normal"/>
    <w:link w:val="DocumentMapChar"/>
    <w:uiPriority w:val="99"/>
    <w:semiHidden/>
    <w:unhideWhenUsed/>
    <w:rsid w:val="006547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47F7"/>
    <w:rPr>
      <w:rFonts w:ascii="Lucida Grande" w:hAnsi="Lucida Grande" w:cs="Lucida Grande"/>
    </w:rPr>
  </w:style>
  <w:style w:type="character" w:customStyle="1" w:styleId="Heading5Char">
    <w:name w:val="Heading 5 Char"/>
    <w:basedOn w:val="DefaultParagraphFont"/>
    <w:link w:val="Heading5"/>
    <w:uiPriority w:val="9"/>
    <w:rsid w:val="00106E30"/>
    <w:rPr>
      <w:rFonts w:ascii="Calibri" w:hAnsi="Calibri"/>
      <w:b/>
      <w:sz w:val="22"/>
    </w:rPr>
  </w:style>
  <w:style w:type="character" w:customStyle="1" w:styleId="Heading6Char">
    <w:name w:val="Heading 6 Char"/>
    <w:basedOn w:val="DefaultParagraphFont"/>
    <w:link w:val="Heading6"/>
    <w:uiPriority w:val="9"/>
    <w:rsid w:val="00106E30"/>
    <w:rPr>
      <w:rFonts w:ascii="Calibri" w:hAnsi="Calibri"/>
      <w:b/>
      <w:sz w:val="20"/>
      <w:szCs w:val="20"/>
    </w:rPr>
  </w:style>
  <w:style w:type="character" w:customStyle="1" w:styleId="UnresolvedMention1">
    <w:name w:val="Unresolved Mention1"/>
    <w:basedOn w:val="DefaultParagraphFont"/>
    <w:uiPriority w:val="99"/>
    <w:semiHidden/>
    <w:unhideWhenUsed/>
    <w:rsid w:val="00106E30"/>
    <w:rPr>
      <w:color w:val="605E5C"/>
      <w:shd w:val="clear" w:color="auto" w:fill="E1DFDD"/>
    </w:rPr>
  </w:style>
  <w:style w:type="paragraph" w:styleId="ListParagraph">
    <w:name w:val="List Paragraph"/>
    <w:aliases w:val="6 font"/>
    <w:basedOn w:val="Normal"/>
    <w:uiPriority w:val="99"/>
    <w:qFormat/>
    <w:rsid w:val="00106E30"/>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106E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06E30"/>
    <w:pPr>
      <w:widowControl w:val="0"/>
      <w:spacing w:line="240" w:lineRule="auto"/>
      <w:ind w:left="720"/>
      <w:jc w:val="both"/>
    </w:pPr>
    <w:rPr>
      <w:b/>
      <w:iCs/>
      <w:u w:val="single"/>
    </w:rPr>
  </w:style>
  <w:style w:type="paragraph" w:customStyle="1" w:styleId="Emphasis1">
    <w:name w:val="Emphasis1"/>
    <w:basedOn w:val="Normal"/>
    <w:uiPriority w:val="7"/>
    <w:qFormat/>
    <w:rsid w:val="00106E30"/>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Intense Emphasis3,Intense Emphasis4"/>
    <w:basedOn w:val="DefaultParagraphFont"/>
    <w:uiPriority w:val="6"/>
    <w:qFormat/>
    <w:rsid w:val="00106E30"/>
    <w:rPr>
      <w:b w:val="0"/>
      <w:bCs w:val="0"/>
      <w:sz w:val="22"/>
      <w:u w:val="single"/>
    </w:rPr>
  </w:style>
  <w:style w:type="character" w:customStyle="1" w:styleId="TitleChar">
    <w:name w:val="Title Char"/>
    <w:aliases w:val="Bold Underlined Char,Cites and Cards Char,UNDERLINE Char,title Char,Block Heading Char,Read This Char"/>
    <w:basedOn w:val="DefaultParagraphFont"/>
    <w:link w:val="Title"/>
    <w:uiPriority w:val="6"/>
    <w:qFormat/>
    <w:rsid w:val="00106E30"/>
    <w:rPr>
      <w:b/>
      <w:bCs/>
      <w:u w:val="single"/>
    </w:rPr>
  </w:style>
  <w:style w:type="paragraph" w:styleId="Title">
    <w:name w:val="Title"/>
    <w:aliases w:val="Bold Underlined,Cites and Cards,UNDERLINE,title,Block Heading,Read This"/>
    <w:basedOn w:val="Normal"/>
    <w:next w:val="Normal"/>
    <w:link w:val="TitleChar"/>
    <w:uiPriority w:val="6"/>
    <w:qFormat/>
    <w:rsid w:val="00106E30"/>
    <w:pPr>
      <w:pBdr>
        <w:bottom w:val="single" w:sz="8" w:space="4" w:color="4F81BD"/>
      </w:pBdr>
      <w:spacing w:after="300"/>
      <w:contextualSpacing/>
    </w:pPr>
    <w:rPr>
      <w:rFonts w:asciiTheme="minorHAnsi" w:hAnsiTheme="minorHAnsi"/>
      <w:b/>
      <w:bCs/>
      <w:sz w:val="24"/>
      <w:u w:val="single"/>
    </w:rPr>
  </w:style>
  <w:style w:type="character" w:customStyle="1" w:styleId="TitleChar1">
    <w:name w:val="Title Char1"/>
    <w:aliases w:val="Bold Underlined Char1,Cites and Cards Char1,UNDERLINE Char1,title Char1,Block Heading Char1,Read This Char1"/>
    <w:basedOn w:val="DefaultParagraphFont"/>
    <w:uiPriority w:val="10"/>
    <w:rsid w:val="00106E30"/>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106E30"/>
    <w:rPr>
      <w:sz w:val="16"/>
      <w:szCs w:val="16"/>
    </w:rPr>
  </w:style>
  <w:style w:type="paragraph" w:customStyle="1" w:styleId="Style2">
    <w:name w:val="Style2"/>
    <w:basedOn w:val="Heading1"/>
    <w:link w:val="Style2Char"/>
    <w:autoRedefine/>
    <w:uiPriority w:val="4"/>
    <w:qFormat/>
    <w:rsid w:val="00106E30"/>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106E30"/>
    <w:rPr>
      <w:rFonts w:ascii="Calibri" w:eastAsiaTheme="majorEastAsia" w:hAnsi="Calibri" w:cstheme="majorBidi"/>
      <w:b/>
      <w:bCs/>
      <w:color w:val="FF0000"/>
      <w:sz w:val="28"/>
      <w:szCs w:val="28"/>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106E30"/>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link w:val="NormalWebChar1"/>
    <w:uiPriority w:val="99"/>
    <w:unhideWhenUsed/>
    <w:qFormat/>
    <w:rsid w:val="00106E30"/>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106E30"/>
    <w:rPr>
      <w:rFonts w:ascii="SimSun" w:hAnsi="SimSun"/>
      <w:lang w:eastAsia="ja-JP"/>
    </w:rPr>
  </w:style>
  <w:style w:type="character" w:customStyle="1" w:styleId="HeaderChar">
    <w:name w:val="Header Char"/>
    <w:basedOn w:val="DefaultParagraphFont"/>
    <w:link w:val="Header"/>
    <w:uiPriority w:val="99"/>
    <w:locked/>
    <w:rsid w:val="00106E30"/>
    <w:rPr>
      <w:rFonts w:ascii="Calibri" w:hAnsi="Calibri" w:cs="Calibri"/>
      <w:lang w:eastAsia="ko-KR"/>
    </w:rPr>
  </w:style>
  <w:style w:type="character" w:customStyle="1" w:styleId="FooterChar">
    <w:name w:val="Footer Char"/>
    <w:basedOn w:val="DefaultParagraphFont"/>
    <w:link w:val="Footer"/>
    <w:uiPriority w:val="99"/>
    <w:locked/>
    <w:rsid w:val="00106E30"/>
    <w:rPr>
      <w:rFonts w:ascii="Calibri" w:hAnsi="Calibri" w:cs="Calibri"/>
      <w:lang w:eastAsia="ko-KR"/>
    </w:rPr>
  </w:style>
  <w:style w:type="character" w:customStyle="1" w:styleId="SubtitleChar">
    <w:name w:val="Subtitle Char"/>
    <w:basedOn w:val="DefaultParagraphFont"/>
    <w:link w:val="Subtitle"/>
    <w:uiPriority w:val="11"/>
    <w:locked/>
    <w:rsid w:val="00106E30"/>
    <w:rPr>
      <w:rFonts w:ascii="Georgia" w:eastAsia="Georgia" w:hAnsi="Georgia" w:cs="Georgia"/>
      <w:i/>
      <w:color w:val="666666"/>
      <w:sz w:val="48"/>
      <w:szCs w:val="48"/>
    </w:rPr>
  </w:style>
  <w:style w:type="paragraph" w:customStyle="1" w:styleId="cardbody">
    <w:name w:val="cardbody"/>
    <w:basedOn w:val="Normal"/>
    <w:uiPriority w:val="99"/>
    <w:qFormat/>
    <w:rsid w:val="00106E30"/>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106E30"/>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106E30"/>
    <w:pPr>
      <w:widowControl w:val="0"/>
      <w:suppressAutoHyphens/>
      <w:spacing w:after="200" w:line="254" w:lineRule="auto"/>
      <w:contextualSpacing/>
    </w:pPr>
    <w:rPr>
      <w:rFonts w:asciiTheme="minorHAnsi" w:hAnsiTheme="minorHAnsi"/>
      <w:u w:val="single"/>
    </w:rPr>
  </w:style>
  <w:style w:type="character" w:customStyle="1" w:styleId="DocumentMapChar1">
    <w:name w:val="Document Map Char1"/>
    <w:basedOn w:val="DefaultParagraphFont"/>
    <w:uiPriority w:val="99"/>
    <w:semiHidden/>
    <w:rsid w:val="00106E30"/>
    <w:rPr>
      <w:rFonts w:ascii="Segoe UI" w:eastAsiaTheme="minorEastAsia" w:hAnsi="Segoe UI" w:cs="Segoe UI"/>
      <w:sz w:val="16"/>
      <w:szCs w:val="16"/>
    </w:rPr>
  </w:style>
  <w:style w:type="paragraph" w:styleId="Subtitle">
    <w:name w:val="Subtitle"/>
    <w:basedOn w:val="Normal"/>
    <w:next w:val="Normal"/>
    <w:link w:val="SubtitleChar"/>
    <w:uiPriority w:val="11"/>
    <w:qFormat/>
    <w:rsid w:val="00106E30"/>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106E30"/>
    <w:rPr>
      <w:color w:val="5A5A5A" w:themeColor="text1" w:themeTint="A5"/>
      <w:spacing w:val="15"/>
      <w:sz w:val="22"/>
      <w:szCs w:val="22"/>
    </w:rPr>
  </w:style>
  <w:style w:type="character" w:customStyle="1" w:styleId="UnresolvedMention2">
    <w:name w:val="Unresolved Mention2"/>
    <w:basedOn w:val="DefaultParagraphFont"/>
    <w:uiPriority w:val="99"/>
    <w:semiHidden/>
    <w:rsid w:val="00106E30"/>
    <w:rPr>
      <w:color w:val="605E5C"/>
      <w:shd w:val="clear" w:color="auto" w:fill="E1DFDD"/>
    </w:rPr>
  </w:style>
  <w:style w:type="character" w:customStyle="1" w:styleId="UnresolvedMention3">
    <w:name w:val="Unresolved Mention3"/>
    <w:basedOn w:val="DefaultParagraphFont"/>
    <w:uiPriority w:val="99"/>
    <w:semiHidden/>
    <w:rsid w:val="00106E30"/>
    <w:rPr>
      <w:color w:val="605E5C"/>
      <w:shd w:val="clear" w:color="auto" w:fill="E1DFDD"/>
    </w:rPr>
  </w:style>
  <w:style w:type="paragraph" w:styleId="FootnoteText">
    <w:name w:val="footnote text"/>
    <w:basedOn w:val="Normal"/>
    <w:link w:val="FootnoteTextChar"/>
    <w:uiPriority w:val="99"/>
    <w:unhideWhenUsed/>
    <w:qFormat/>
    <w:rsid w:val="00106E30"/>
    <w:rPr>
      <w:rFonts w:ascii="SimSun" w:hAnsi="SimSun"/>
      <w:sz w:val="24"/>
      <w:lang w:eastAsia="ja-JP"/>
    </w:rPr>
  </w:style>
  <w:style w:type="character" w:customStyle="1" w:styleId="FootnoteTextChar1">
    <w:name w:val="Footnote Text Char1"/>
    <w:basedOn w:val="DefaultParagraphFont"/>
    <w:uiPriority w:val="99"/>
    <w:semiHidden/>
    <w:rsid w:val="00106E30"/>
    <w:rPr>
      <w:rFonts w:ascii="Calibri" w:hAnsi="Calibri"/>
      <w:sz w:val="20"/>
      <w:szCs w:val="20"/>
    </w:rPr>
  </w:style>
  <w:style w:type="paragraph" w:styleId="Header">
    <w:name w:val="header"/>
    <w:basedOn w:val="Normal"/>
    <w:link w:val="HeaderChar"/>
    <w:uiPriority w:val="99"/>
    <w:unhideWhenUsed/>
    <w:rsid w:val="00106E30"/>
    <w:pPr>
      <w:tabs>
        <w:tab w:val="center" w:pos="4680"/>
        <w:tab w:val="right" w:pos="9360"/>
      </w:tabs>
      <w:spacing w:after="0" w:line="240" w:lineRule="auto"/>
    </w:pPr>
    <w:rPr>
      <w:rFonts w:cs="Calibri"/>
      <w:sz w:val="24"/>
      <w:lang w:eastAsia="ko-KR"/>
    </w:rPr>
  </w:style>
  <w:style w:type="character" w:customStyle="1" w:styleId="HeaderChar1">
    <w:name w:val="Header Char1"/>
    <w:basedOn w:val="DefaultParagraphFont"/>
    <w:uiPriority w:val="99"/>
    <w:semiHidden/>
    <w:rsid w:val="00106E30"/>
    <w:rPr>
      <w:rFonts w:ascii="Calibri" w:hAnsi="Calibri"/>
      <w:sz w:val="22"/>
    </w:rPr>
  </w:style>
  <w:style w:type="paragraph" w:styleId="Footer">
    <w:name w:val="footer"/>
    <w:basedOn w:val="Normal"/>
    <w:link w:val="FooterChar"/>
    <w:uiPriority w:val="99"/>
    <w:unhideWhenUsed/>
    <w:rsid w:val="00106E30"/>
    <w:pPr>
      <w:tabs>
        <w:tab w:val="center" w:pos="4680"/>
        <w:tab w:val="right" w:pos="9360"/>
      </w:tabs>
      <w:spacing w:after="0" w:line="240" w:lineRule="auto"/>
    </w:pPr>
    <w:rPr>
      <w:rFonts w:cs="Calibri"/>
      <w:sz w:val="24"/>
      <w:lang w:eastAsia="ko-KR"/>
    </w:rPr>
  </w:style>
  <w:style w:type="character" w:customStyle="1" w:styleId="FooterChar1">
    <w:name w:val="Footer Char1"/>
    <w:basedOn w:val="DefaultParagraphFont"/>
    <w:uiPriority w:val="99"/>
    <w:semiHidden/>
    <w:rsid w:val="00106E30"/>
    <w:rPr>
      <w:rFonts w:ascii="Calibri" w:hAnsi="Calibri"/>
      <w:sz w:val="22"/>
    </w:rPr>
  </w:style>
  <w:style w:type="character" w:customStyle="1" w:styleId="highlight2">
    <w:name w:val="highlight2"/>
    <w:basedOn w:val="DefaultParagraphFont"/>
    <w:rsid w:val="00106E30"/>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106E30"/>
  </w:style>
  <w:style w:type="paragraph" w:styleId="NoSpacing">
    <w:name w:val="No Spacing"/>
    <w:aliases w:val="Card Format,ClearFormatting,DDI Tag,Tag Title,No Spacing51,Tag and Cite,CD - Cite,No Spacing6,No Spacing7,Very Small Text,No Spacing8,Dont u,No Spacing311,Clear"/>
    <w:uiPriority w:val="99"/>
    <w:qFormat/>
    <w:rsid w:val="00106E30"/>
    <w:rPr>
      <w:rFonts w:ascii="Calibri" w:eastAsia="Calibri" w:hAnsi="Calibri" w:cs="Calibri"/>
      <w:sz w:val="22"/>
      <w:szCs w:val="22"/>
    </w:rPr>
  </w:style>
  <w:style w:type="character" w:customStyle="1" w:styleId="apple-converted-space">
    <w:name w:val="apple-converted-space"/>
    <w:basedOn w:val="DefaultParagraphFont"/>
    <w:rsid w:val="00106E30"/>
  </w:style>
  <w:style w:type="paragraph" w:styleId="BalloonText">
    <w:name w:val="Balloon Text"/>
    <w:basedOn w:val="Normal"/>
    <w:link w:val="BalloonTextChar"/>
    <w:uiPriority w:val="99"/>
    <w:semiHidden/>
    <w:unhideWhenUsed/>
    <w:rsid w:val="00106E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E30"/>
    <w:rPr>
      <w:rFonts w:ascii="Segoe UI" w:hAnsi="Segoe UI" w:cs="Segoe UI"/>
      <w:sz w:val="18"/>
      <w:szCs w:val="18"/>
    </w:rPr>
  </w:style>
  <w:style w:type="numbering" w:customStyle="1" w:styleId="NoList1">
    <w:name w:val="No List1"/>
    <w:next w:val="NoList"/>
    <w:uiPriority w:val="99"/>
    <w:semiHidden/>
    <w:unhideWhenUsed/>
    <w:rsid w:val="00106E3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06E30"/>
    <w:rPr>
      <w:sz w:val="22"/>
      <w:u w:val="single"/>
    </w:rPr>
  </w:style>
  <w:style w:type="character" w:customStyle="1" w:styleId="underlinedChar">
    <w:name w:val="underlined Char"/>
    <w:link w:val="underlined"/>
    <w:locked/>
    <w:rsid w:val="00106E30"/>
  </w:style>
  <w:style w:type="paragraph" w:customStyle="1" w:styleId="underlined">
    <w:name w:val="underlined"/>
    <w:next w:val="Normal"/>
    <w:link w:val="underlinedChar"/>
    <w:autoRedefine/>
    <w:rsid w:val="00106E30"/>
    <w:pPr>
      <w:contextualSpacing/>
    </w:pPr>
  </w:style>
  <w:style w:type="character" w:customStyle="1" w:styleId="underline">
    <w:name w:val="underline"/>
    <w:basedOn w:val="DefaultParagraphFont"/>
    <w:qFormat/>
    <w:rsid w:val="00106E30"/>
    <w:rPr>
      <w:u w:val="single"/>
    </w:rPr>
  </w:style>
  <w:style w:type="paragraph" w:customStyle="1" w:styleId="paragraph">
    <w:name w:val="paragraph"/>
    <w:basedOn w:val="Normal"/>
    <w:rsid w:val="00106E30"/>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106E30"/>
  </w:style>
  <w:style w:type="character" w:customStyle="1" w:styleId="eop">
    <w:name w:val="eop"/>
    <w:basedOn w:val="DefaultParagraphFont"/>
    <w:rsid w:val="00106E30"/>
  </w:style>
  <w:style w:type="character" w:customStyle="1" w:styleId="contextualspellingandgrammarerror">
    <w:name w:val="contextualspellingandgrammarerror"/>
    <w:basedOn w:val="DefaultParagraphFont"/>
    <w:rsid w:val="00106E30"/>
  </w:style>
  <w:style w:type="paragraph" w:customStyle="1" w:styleId="Cards">
    <w:name w:val="Cards"/>
    <w:next w:val="Normal"/>
    <w:link w:val="CardsChar"/>
    <w:qFormat/>
    <w:rsid w:val="00106E3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06E30"/>
    <w:rPr>
      <w:rFonts w:ascii="Times New Roman" w:eastAsia="Times New Roman" w:hAnsi="Times New Roman" w:cs="Times New Roman"/>
      <w:sz w:val="20"/>
    </w:rPr>
  </w:style>
  <w:style w:type="character" w:customStyle="1" w:styleId="LDUnderline">
    <w:name w:val="LD Underline"/>
    <w:basedOn w:val="DefaultParagraphFont"/>
    <w:uiPriority w:val="1"/>
    <w:qFormat/>
    <w:rsid w:val="00106E30"/>
    <w:rPr>
      <w:rFonts w:ascii="Times New Roman" w:hAnsi="Times New Roman" w:cs="Times New Roman"/>
      <w:b/>
      <w:color w:val="auto"/>
      <w:sz w:val="24"/>
      <w:u w:val="single"/>
    </w:rPr>
  </w:style>
  <w:style w:type="character" w:customStyle="1" w:styleId="LDCut">
    <w:name w:val="LD Cut"/>
    <w:basedOn w:val="DefaultParagraphFont"/>
    <w:uiPriority w:val="1"/>
    <w:qFormat/>
    <w:rsid w:val="00106E30"/>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106E30"/>
    <w:rPr>
      <w:b/>
      <w:bCs/>
    </w:rPr>
  </w:style>
  <w:style w:type="character" w:customStyle="1" w:styleId="m-2350980578315152805gmail-styleunderline">
    <w:name w:val="m_-2350980578315152805gmail-styleunderline"/>
    <w:basedOn w:val="DefaultParagraphFont"/>
    <w:rsid w:val="00106E30"/>
  </w:style>
  <w:style w:type="character" w:customStyle="1" w:styleId="m-2350980578315152805gmail-style13ptbold">
    <w:name w:val="m_-2350980578315152805gmail-style13ptbold"/>
    <w:basedOn w:val="DefaultParagraphFont"/>
    <w:rsid w:val="00106E30"/>
  </w:style>
  <w:style w:type="paragraph" w:customStyle="1" w:styleId="m-2350980578315152805gmail-cardtext">
    <w:name w:val="m_-2350980578315152805gmail-cardtext"/>
    <w:basedOn w:val="Normal"/>
    <w:rsid w:val="00106E30"/>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106E30"/>
    <w:pPr>
      <w:ind w:left="432" w:right="432"/>
    </w:pPr>
    <w:rPr>
      <w:color w:val="000000"/>
      <w:lang w:val="x-none" w:eastAsia="x-none"/>
    </w:rPr>
  </w:style>
  <w:style w:type="character" w:customStyle="1" w:styleId="evidencetextChar1">
    <w:name w:val="evidence text Char1"/>
    <w:link w:val="evidencetext"/>
    <w:rsid w:val="00106E30"/>
    <w:rPr>
      <w:rFonts w:ascii="Calibri" w:hAnsi="Calibri"/>
      <w:color w:val="000000"/>
      <w:sz w:val="22"/>
      <w:lang w:val="x-none" w:eastAsia="x-none"/>
    </w:rPr>
  </w:style>
  <w:style w:type="character" w:customStyle="1" w:styleId="il">
    <w:name w:val="il"/>
    <w:rsid w:val="00106E30"/>
  </w:style>
  <w:style w:type="character" w:customStyle="1" w:styleId="spellingerror">
    <w:name w:val="spellingerror"/>
    <w:basedOn w:val="DefaultParagraphFont"/>
    <w:rsid w:val="00106E30"/>
  </w:style>
  <w:style w:type="character" w:customStyle="1" w:styleId="num">
    <w:name w:val="num"/>
    <w:basedOn w:val="DefaultParagraphFont"/>
    <w:rsid w:val="00106E30"/>
  </w:style>
  <w:style w:type="character" w:customStyle="1" w:styleId="letter">
    <w:name w:val="letter"/>
    <w:basedOn w:val="DefaultParagraphFont"/>
    <w:rsid w:val="00106E30"/>
  </w:style>
  <w:style w:type="character" w:customStyle="1" w:styleId="dttext">
    <w:name w:val="dttext"/>
    <w:basedOn w:val="DefaultParagraphFont"/>
    <w:rsid w:val="00106E30"/>
  </w:style>
  <w:style w:type="character" w:customStyle="1" w:styleId="sdsense">
    <w:name w:val="sdsense"/>
    <w:basedOn w:val="DefaultParagraphFont"/>
    <w:rsid w:val="00106E30"/>
  </w:style>
  <w:style w:type="character" w:customStyle="1" w:styleId="sd">
    <w:name w:val="sd"/>
    <w:basedOn w:val="DefaultParagraphFont"/>
    <w:rsid w:val="00106E30"/>
  </w:style>
  <w:style w:type="character" w:styleId="FootnoteReference">
    <w:name w:val="footnote reference"/>
    <w:basedOn w:val="DefaultParagraphFont"/>
    <w:uiPriority w:val="99"/>
    <w:semiHidden/>
    <w:unhideWhenUsed/>
    <w:rsid w:val="00106E30"/>
    <w:rPr>
      <w:vertAlign w:val="superscript"/>
    </w:rPr>
  </w:style>
  <w:style w:type="character" w:customStyle="1" w:styleId="HTMLPreformattedChar">
    <w:name w:val="HTML Preformatted Char"/>
    <w:basedOn w:val="DefaultParagraphFont"/>
    <w:link w:val="HTMLPreformatted"/>
    <w:semiHidden/>
    <w:rsid w:val="00106E30"/>
    <w:rPr>
      <w:rFonts w:ascii="Courier New" w:eastAsia="SimSun" w:hAnsi="Courier New" w:cs="Times New Roman"/>
      <w:sz w:val="20"/>
      <w:szCs w:val="20"/>
      <w:lang w:val="x-none" w:eastAsia="zh-CN"/>
    </w:rPr>
  </w:style>
  <w:style w:type="paragraph" w:styleId="HTMLPreformatted">
    <w:name w:val="HTML Preformatted"/>
    <w:basedOn w:val="Normal"/>
    <w:link w:val="HTMLPreformattedChar"/>
    <w:semiHidden/>
    <w:unhideWhenUsed/>
    <w:rsid w:val="0010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imes New Roman"/>
      <w:sz w:val="20"/>
      <w:szCs w:val="20"/>
      <w:lang w:val="x-none" w:eastAsia="zh-CN"/>
    </w:rPr>
  </w:style>
  <w:style w:type="character" w:customStyle="1" w:styleId="HTMLPreformattedChar1">
    <w:name w:val="HTML Preformatted Char1"/>
    <w:basedOn w:val="DefaultParagraphFont"/>
    <w:uiPriority w:val="99"/>
    <w:semiHidden/>
    <w:rsid w:val="00106E30"/>
    <w:rPr>
      <w:rFonts w:ascii="Consolas" w:hAnsi="Consolas" w:cs="Consolas"/>
      <w:sz w:val="20"/>
      <w:szCs w:val="20"/>
    </w:rPr>
  </w:style>
  <w:style w:type="character" w:styleId="UnresolvedMention">
    <w:name w:val="Unresolved Mention"/>
    <w:basedOn w:val="DefaultParagraphFont"/>
    <w:uiPriority w:val="99"/>
    <w:semiHidden/>
    <w:unhideWhenUsed/>
    <w:rsid w:val="00106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mnesty.org/en/latest/press-release/2017/04/egypt-relentless-assault-on-rights-of-workers-and-trade-unionists/%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worker)//ww" TargetMode="External"/><Relationship Id="rId5" Type="http://schemas.openxmlformats.org/officeDocument/2006/relationships/numbering" Target="numbering.xml"/><Relationship Id="rId10"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www.al-monitor.com/originals/2015/05/egypt-court-ruling-strike-right-sharia-law-sisi-badawi-labor.html%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17</Pages>
  <Words>8996</Words>
  <Characters>51280</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5</cp:revision>
  <dcterms:created xsi:type="dcterms:W3CDTF">2021-12-04T16:33:00Z</dcterms:created>
  <dcterms:modified xsi:type="dcterms:W3CDTF">2021-12-04T17:24:00Z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