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F2056" w14:textId="77777777" w:rsidR="002777BC" w:rsidRPr="00F66DFB" w:rsidRDefault="002777BC" w:rsidP="002777BC">
      <w:pPr>
        <w:pStyle w:val="Heading1"/>
        <w:rPr>
          <w:rFonts w:asciiTheme="minorHAnsi" w:hAnsiTheme="minorHAnsi"/>
        </w:rPr>
      </w:pPr>
      <w:bookmarkStart w:id="0" w:name="_Hlk80974962"/>
      <w:r w:rsidRPr="00F66DFB">
        <w:rPr>
          <w:rFonts w:asciiTheme="minorHAnsi" w:hAnsiTheme="minorHAnsi"/>
        </w:rPr>
        <w:t>1AC</w:t>
      </w:r>
    </w:p>
    <w:p w14:paraId="10784DA6" w14:textId="77777777" w:rsidR="002777BC" w:rsidRPr="00F66DFB" w:rsidRDefault="002777BC" w:rsidP="002777BC">
      <w:pPr>
        <w:pStyle w:val="Heading3"/>
        <w:rPr>
          <w:rFonts w:asciiTheme="minorHAnsi" w:hAnsiTheme="minorHAnsi"/>
        </w:rPr>
      </w:pPr>
      <w:r w:rsidRPr="00F66DFB">
        <w:rPr>
          <w:rFonts w:asciiTheme="minorHAnsi" w:hAnsiTheme="minorHAnsi"/>
        </w:rPr>
        <w:lastRenderedPageBreak/>
        <w:t>Framing</w:t>
      </w:r>
    </w:p>
    <w:p w14:paraId="72479AF0" w14:textId="77777777" w:rsidR="002777BC" w:rsidRPr="00F66DFB" w:rsidRDefault="002777BC" w:rsidP="002777BC">
      <w:pPr>
        <w:pStyle w:val="Heading4"/>
        <w:rPr>
          <w:rFonts w:eastAsia="MS Gothic"/>
        </w:rPr>
      </w:pPr>
      <w:r w:rsidRPr="00F66DFB">
        <w:rPr>
          <w:rFonts w:eastAsia="MS Gothic"/>
        </w:rPr>
        <w:t xml:space="preserve">I value morality. </w:t>
      </w:r>
    </w:p>
    <w:p w14:paraId="400FEDE3" w14:textId="77777777" w:rsidR="002777BC" w:rsidRPr="00F66DFB" w:rsidRDefault="002777BC" w:rsidP="002777BC">
      <w:pPr>
        <w:pStyle w:val="Heading4"/>
        <w:rPr>
          <w:rFonts w:eastAsia="MS Gothic"/>
        </w:rPr>
      </w:pPr>
      <w:r w:rsidRPr="00F66DFB">
        <w:rPr>
          <w:rFonts w:eastAsia="MS Gothic"/>
        </w:rPr>
        <w:t>The standard is minimizing material violence.</w:t>
      </w:r>
    </w:p>
    <w:p w14:paraId="3E25EB51" w14:textId="77777777" w:rsidR="002777BC" w:rsidRPr="00F66DFB" w:rsidRDefault="002777BC" w:rsidP="002777BC">
      <w:pPr>
        <w:keepNext/>
        <w:keepLines/>
        <w:spacing w:before="40" w:after="0"/>
        <w:outlineLvl w:val="3"/>
        <w:rPr>
          <w:rFonts w:asciiTheme="minorHAnsi" w:eastAsia="MS Gothic" w:hAnsiTheme="minorHAnsi"/>
          <w:b/>
          <w:iCs/>
          <w:sz w:val="26"/>
        </w:rPr>
      </w:pPr>
      <w:r w:rsidRPr="00F66DFB">
        <w:rPr>
          <w:rFonts w:asciiTheme="minorHAnsi" w:eastAsia="MS Gothic" w:hAnsiTheme="minorHAnsi"/>
          <w:b/>
          <w:iCs/>
          <w:sz w:val="26"/>
        </w:rPr>
        <w:t>[1] Actor Spec— States must use util. Any other standard dooms the moral theory</w:t>
      </w:r>
    </w:p>
    <w:p w14:paraId="4FC151B3" w14:textId="77777777" w:rsidR="002777BC" w:rsidRPr="00F66DFB" w:rsidRDefault="002777BC" w:rsidP="002777BC">
      <w:pPr>
        <w:pStyle w:val="Heading4"/>
        <w:rPr>
          <w:rFonts w:eastAsia="Cambria"/>
          <w:sz w:val="16"/>
          <w:szCs w:val="16"/>
        </w:rPr>
      </w:pPr>
      <w:r w:rsidRPr="00F66DFB">
        <w:rPr>
          <w:rFonts w:eastAsia="Cambria"/>
        </w:rPr>
        <w:t>Goodin 90.</w:t>
      </w:r>
      <w:r w:rsidRPr="00F66DFB">
        <w:rPr>
          <w:rFonts w:eastAsia="Cambria"/>
          <w:sz w:val="16"/>
          <w:szCs w:val="16"/>
        </w:rPr>
        <w:t xml:space="preserve"> </w:t>
      </w:r>
    </w:p>
    <w:p w14:paraId="4668209C" w14:textId="77777777" w:rsidR="002777BC" w:rsidRPr="00F66DFB" w:rsidRDefault="002777BC" w:rsidP="002777BC">
      <w:pPr>
        <w:rPr>
          <w:rFonts w:asciiTheme="minorHAnsi" w:eastAsia="Cambria" w:hAnsiTheme="minorHAnsi"/>
          <w:sz w:val="16"/>
          <w:szCs w:val="16"/>
        </w:rPr>
      </w:pPr>
      <w:r w:rsidRPr="00F66DFB">
        <w:rPr>
          <w:rFonts w:asciiTheme="minorHAnsi" w:eastAsia="Cambria" w:hAnsiTheme="minorHAnsi"/>
          <w:sz w:val="16"/>
          <w:szCs w:val="16"/>
        </w:rPr>
        <w:t xml:space="preserve">Robert Goodin 90, [professor of philosophy at the Australian National University college of arts and social sciences], “The Utilitarian Response,” </w:t>
      </w:r>
      <w:proofErr w:type="spellStart"/>
      <w:r w:rsidRPr="00F66DFB">
        <w:rPr>
          <w:rFonts w:asciiTheme="minorHAnsi" w:eastAsia="Cambria" w:hAnsiTheme="minorHAnsi"/>
          <w:sz w:val="16"/>
          <w:szCs w:val="16"/>
        </w:rPr>
        <w:t>pgs</w:t>
      </w:r>
      <w:proofErr w:type="spellEnd"/>
      <w:r w:rsidRPr="00F66DFB">
        <w:rPr>
          <w:rFonts w:asciiTheme="minorHAnsi" w:eastAsia="Cambria" w:hAnsiTheme="minorHAnsi"/>
          <w:sz w:val="16"/>
          <w:szCs w:val="16"/>
        </w:rPr>
        <w:t xml:space="preserve"> 141-142 //RS</w:t>
      </w:r>
    </w:p>
    <w:p w14:paraId="23B7DFAF" w14:textId="77777777" w:rsidR="002777BC" w:rsidRPr="00F66DFB" w:rsidRDefault="002777BC" w:rsidP="002777BC">
      <w:pPr>
        <w:rPr>
          <w:rFonts w:asciiTheme="minorHAnsi" w:eastAsia="Cambria" w:hAnsiTheme="minorHAnsi"/>
          <w:sz w:val="16"/>
          <w:szCs w:val="16"/>
        </w:rPr>
      </w:pPr>
      <w:r w:rsidRPr="00F66DFB">
        <w:rPr>
          <w:rFonts w:asciiTheme="minorHAnsi" w:eastAsia="Cambria" w:hAnsiTheme="minorHAnsi"/>
          <w:sz w:val="16"/>
          <w:szCs w:val="16"/>
        </w:rPr>
        <w:t xml:space="preserve">My larger argument turns on the proposition that </w:t>
      </w:r>
      <w:r w:rsidRPr="00F66DFB">
        <w:rPr>
          <w:rFonts w:asciiTheme="minorHAnsi" w:eastAsia="Cambria" w:hAnsiTheme="minorHAnsi"/>
          <w:u w:val="single"/>
        </w:rPr>
        <w:t>there is something special about the situation of public officials that makes utilitarianism more probable for them than private individuals.</w:t>
      </w:r>
      <w:r w:rsidRPr="00F66DFB">
        <w:rPr>
          <w:rFonts w:asciiTheme="minorHAnsi" w:eastAsia="Cambria" w:hAnsi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F66DFB">
        <w:rPr>
          <w:rFonts w:asciiTheme="minorHAnsi" w:eastAsia="Cambria" w:hAnsiTheme="minorHAnsi"/>
          <w:highlight w:val="cyan"/>
          <w:u w:val="single"/>
        </w:rPr>
        <w:t>Public officials</w:t>
      </w:r>
      <w:r w:rsidRPr="00F66DFB">
        <w:rPr>
          <w:rFonts w:asciiTheme="minorHAnsi" w:eastAsia="Cambria" w:hAnsiTheme="minorHAnsi"/>
          <w:u w:val="single"/>
        </w:rPr>
        <w:t xml:space="preserve"> are obliged to </w:t>
      </w:r>
      <w:r w:rsidRPr="00F66DFB">
        <w:rPr>
          <w:rFonts w:asciiTheme="minorHAnsi" w:eastAsia="Cambria" w:hAnsiTheme="minorHAnsi"/>
          <w:highlight w:val="cyan"/>
          <w:u w:val="single"/>
        </w:rPr>
        <w:t>make</w:t>
      </w:r>
      <w:r w:rsidRPr="00F66DFB">
        <w:rPr>
          <w:rFonts w:asciiTheme="minorHAnsi" w:eastAsia="Cambria" w:hAnsiTheme="minorHAnsi"/>
          <w:u w:val="single"/>
        </w:rPr>
        <w:t xml:space="preserve"> their </w:t>
      </w:r>
      <w:r w:rsidRPr="00F66DFB">
        <w:rPr>
          <w:rFonts w:asciiTheme="minorHAnsi" w:eastAsia="Cambria" w:hAnsiTheme="minorHAnsi"/>
          <w:highlight w:val="cyan"/>
          <w:u w:val="single"/>
        </w:rPr>
        <w:t>choices under uncertainty</w:t>
      </w:r>
      <w:r w:rsidRPr="00F66DFB">
        <w:rPr>
          <w:rFonts w:asciiTheme="minorHAnsi" w:eastAsia="Cambria" w:hAnsiTheme="minorHAnsi"/>
          <w:u w:val="single"/>
        </w:rPr>
        <w:t xml:space="preserve">, and uncertainty of a very special sort at that. </w:t>
      </w:r>
      <w:r w:rsidRPr="00F66DFB">
        <w:rPr>
          <w:rFonts w:asciiTheme="minorHAnsi" w:eastAsia="Cambria" w:hAnsiTheme="minorHAnsi"/>
          <w:sz w:val="16"/>
          <w:szCs w:val="16"/>
        </w:rPr>
        <w:t xml:space="preserve">All choices – public and private alike – are made under some degree of uncertainty, of course. But </w:t>
      </w:r>
      <w:proofErr w:type="gramStart"/>
      <w:r w:rsidRPr="00F66DFB">
        <w:rPr>
          <w:rFonts w:asciiTheme="minorHAnsi" w:eastAsia="Cambria" w:hAnsiTheme="minorHAnsi"/>
          <w:sz w:val="16"/>
          <w:szCs w:val="16"/>
        </w:rPr>
        <w:t>in the nature of things</w:t>
      </w:r>
      <w:proofErr w:type="gramEnd"/>
      <w:r w:rsidRPr="00F66DFB">
        <w:rPr>
          <w:rFonts w:asciiTheme="minorHAnsi" w:eastAsia="Cambria" w:hAnsiTheme="minorHAnsi"/>
          <w:sz w:val="16"/>
          <w:szCs w:val="16"/>
        </w:rPr>
        <w:t xml:space="preserve">, </w:t>
      </w:r>
      <w:r w:rsidRPr="00F66DFB">
        <w:rPr>
          <w:rFonts w:asciiTheme="minorHAnsi" w:eastAsia="Cambria" w:hAnsiTheme="minorHAnsi"/>
          <w:highlight w:val="cyan"/>
          <w:u w:val="single"/>
        </w:rPr>
        <w:t>private individuals</w:t>
      </w:r>
      <w:r w:rsidRPr="00F66DFB">
        <w:rPr>
          <w:rFonts w:asciiTheme="minorHAnsi" w:eastAsia="Cambria" w:hAnsiTheme="minorHAnsi"/>
          <w:u w:val="single"/>
        </w:rPr>
        <w:t xml:space="preserve"> will usually </w:t>
      </w:r>
      <w:r w:rsidRPr="00F66DFB">
        <w:rPr>
          <w:rFonts w:asciiTheme="minorHAnsi" w:eastAsia="Cambria" w:hAnsiTheme="minorHAnsi"/>
          <w:highlight w:val="cyan"/>
          <w:u w:val="single"/>
        </w:rPr>
        <w:t>have</w:t>
      </w:r>
      <w:r w:rsidRPr="00F66DFB">
        <w:rPr>
          <w:rFonts w:asciiTheme="minorHAnsi" w:eastAsia="Cambria" w:hAnsiTheme="minorHAnsi"/>
          <w:u w:val="single"/>
        </w:rPr>
        <w:t xml:space="preserve"> more complete </w:t>
      </w:r>
      <w:r w:rsidRPr="00F66DFB">
        <w:rPr>
          <w:rFonts w:asciiTheme="minorHAnsi" w:eastAsia="Cambria" w:hAnsiTheme="minorHAnsi"/>
          <w:highlight w:val="cyan"/>
          <w:u w:val="single"/>
        </w:rPr>
        <w:t>information on</w:t>
      </w:r>
      <w:r w:rsidRPr="00F66DFB">
        <w:rPr>
          <w:rFonts w:asciiTheme="minorHAnsi" w:eastAsia="Cambria" w:hAnsiTheme="minorHAnsi"/>
          <w:u w:val="single"/>
        </w:rPr>
        <w:t xml:space="preserve"> the peculiarities of </w:t>
      </w:r>
      <w:r w:rsidRPr="00F66DFB">
        <w:rPr>
          <w:rFonts w:asciiTheme="minorHAnsi" w:eastAsia="Cambria" w:hAnsiTheme="minorHAnsi"/>
          <w:highlight w:val="cyan"/>
          <w:u w:val="single"/>
        </w:rPr>
        <w:t>their own circumstances</w:t>
      </w:r>
      <w:r w:rsidRPr="00F66DFB">
        <w:rPr>
          <w:rFonts w:asciiTheme="minorHAnsi" w:eastAsia="Cambria" w:hAnsiTheme="minorHAnsi"/>
          <w:u w:val="single"/>
        </w:rPr>
        <w:t xml:space="preserve"> and on the ramifications that alternative possible choices might have for them. </w:t>
      </w:r>
      <w:r w:rsidRPr="00F66DFB">
        <w:rPr>
          <w:rFonts w:asciiTheme="minorHAnsi" w:eastAsia="Cambria" w:hAnsiTheme="minorHAnsi"/>
          <w:highlight w:val="cyan"/>
          <w:u w:val="single"/>
        </w:rPr>
        <w:t>Public officials</w:t>
      </w:r>
      <w:r w:rsidRPr="00F66DFB">
        <w:rPr>
          <w:rFonts w:asciiTheme="minorHAnsi" w:eastAsia="Cambria" w:hAnsiTheme="minorHAnsi"/>
          <w:sz w:val="16"/>
          <w:szCs w:val="16"/>
        </w:rPr>
        <w:t xml:space="preserve">, in contrast, </w:t>
      </w:r>
      <w:r w:rsidRPr="00F66DFB">
        <w:rPr>
          <w:rFonts w:asciiTheme="minorHAnsi" w:eastAsia="Cambria" w:hAnsiTheme="minorHAnsi"/>
          <w:highlight w:val="cyan"/>
          <w:u w:val="single"/>
        </w:rPr>
        <w:t>are</w:t>
      </w:r>
      <w:r w:rsidRPr="00F66DFB">
        <w:rPr>
          <w:rFonts w:asciiTheme="minorHAnsi" w:eastAsia="Cambria" w:hAnsiTheme="minorHAnsi"/>
          <w:u w:val="single"/>
        </w:rPr>
        <w:t xml:space="preserve"> relatively </w:t>
      </w:r>
      <w:r w:rsidRPr="00F66DFB">
        <w:rPr>
          <w:rFonts w:asciiTheme="minorHAnsi" w:eastAsia="Cambria" w:hAnsiTheme="minorHAnsi"/>
          <w:highlight w:val="cyan"/>
          <w:u w:val="single"/>
        </w:rPr>
        <w:t>poorly informed as to the effects</w:t>
      </w:r>
      <w:r w:rsidRPr="00F66DFB">
        <w:rPr>
          <w:rFonts w:asciiTheme="minorHAnsi" w:eastAsia="Cambria" w:hAnsiTheme="minorHAnsi"/>
          <w:u w:val="single"/>
        </w:rPr>
        <w:t xml:space="preserve"> that </w:t>
      </w:r>
      <w:r w:rsidRPr="00F66DFB">
        <w:rPr>
          <w:rFonts w:asciiTheme="minorHAnsi" w:eastAsia="Cambria" w:hAnsiTheme="minorHAnsi"/>
          <w:highlight w:val="cyan"/>
          <w:u w:val="single"/>
        </w:rPr>
        <w:t>their choices will have on individuals</w:t>
      </w:r>
      <w:r w:rsidRPr="00F66DFB">
        <w:rPr>
          <w:rFonts w:asciiTheme="minorHAnsi" w:eastAsia="Cambria" w:hAnsiTheme="minorHAnsi"/>
          <w:u w:val="single"/>
        </w:rPr>
        <w:t xml:space="preserve">, one by one. What </w:t>
      </w:r>
      <w:r w:rsidRPr="00F66DFB">
        <w:rPr>
          <w:rFonts w:asciiTheme="minorHAnsi" w:eastAsia="Cambria" w:hAnsiTheme="minorHAnsi"/>
          <w:highlight w:val="cyan"/>
          <w:u w:val="single"/>
        </w:rPr>
        <w:t>they typically</w:t>
      </w:r>
      <w:r w:rsidRPr="00F66DFB">
        <w:rPr>
          <w:rFonts w:asciiTheme="minorHAnsi" w:eastAsia="Cambria" w:hAnsiTheme="minorHAnsi"/>
          <w:u w:val="single"/>
        </w:rPr>
        <w:t xml:space="preserve"> do </w:t>
      </w:r>
      <w:r w:rsidRPr="00F66DFB">
        <w:rPr>
          <w:rFonts w:asciiTheme="minorHAnsi" w:eastAsia="Cambria" w:hAnsiTheme="minorHAnsi"/>
          <w:highlight w:val="cyan"/>
          <w:u w:val="single"/>
        </w:rPr>
        <w:t>know</w:t>
      </w:r>
      <w:r w:rsidRPr="00F66DFB">
        <w:rPr>
          <w:rFonts w:asciiTheme="minorHAnsi" w:eastAsia="Cambria" w:hAnsiTheme="minorHAnsi"/>
          <w:u w:val="single"/>
        </w:rPr>
        <w:t xml:space="preserve"> are generalities: </w:t>
      </w:r>
      <w:r w:rsidRPr="00F66DFB">
        <w:rPr>
          <w:rFonts w:asciiTheme="minorHAnsi" w:eastAsia="Cambria" w:hAnsiTheme="minorHAnsi"/>
          <w:highlight w:val="cyan"/>
          <w:u w:val="single"/>
        </w:rPr>
        <w:t>averages and aggregates</w:t>
      </w:r>
      <w:r w:rsidRPr="00F66DFB">
        <w:rPr>
          <w:rFonts w:asciiTheme="minorHAnsi" w:eastAsia="Cambria" w:hAnsiTheme="minorHAnsi"/>
          <w:u w:val="single"/>
        </w:rPr>
        <w:t>.</w:t>
      </w:r>
      <w:r w:rsidRPr="00F66DFB">
        <w:rPr>
          <w:rFonts w:asciiTheme="minorHAnsi" w:eastAsia="Cambria" w:hAnsiTheme="minorHAnsi"/>
          <w:sz w:val="16"/>
          <w:szCs w:val="16"/>
        </w:rPr>
        <w:t xml:space="preserve"> They know what will happen most often to most people </w:t>
      </w:r>
      <w:proofErr w:type="gramStart"/>
      <w:r w:rsidRPr="00F66DFB">
        <w:rPr>
          <w:rFonts w:asciiTheme="minorHAnsi" w:eastAsia="Cambria" w:hAnsiTheme="minorHAnsi"/>
          <w:sz w:val="16"/>
          <w:szCs w:val="16"/>
        </w:rPr>
        <w:t>as a result of</w:t>
      </w:r>
      <w:proofErr w:type="gramEnd"/>
      <w:r w:rsidRPr="00F66DFB">
        <w:rPr>
          <w:rFonts w:asciiTheme="minorHAnsi" w:eastAsia="Cambria" w:hAnsiTheme="minorHAnsi"/>
          <w:sz w:val="16"/>
          <w:szCs w:val="16"/>
        </w:rPr>
        <w:t xml:space="preserve"> their various possible choices, but that is all. </w:t>
      </w:r>
      <w:r w:rsidRPr="00F66DFB">
        <w:rPr>
          <w:rFonts w:asciiTheme="minorHAnsi" w:eastAsia="Cambria" w:hAnsiTheme="minorHAnsi"/>
          <w:highlight w:val="cyan"/>
          <w:u w:val="single"/>
        </w:rPr>
        <w:t>That is enough to</w:t>
      </w:r>
      <w:r w:rsidRPr="00F66DFB">
        <w:rPr>
          <w:rFonts w:asciiTheme="minorHAnsi" w:eastAsia="Cambria" w:hAnsiTheme="minorHAnsi"/>
          <w:u w:val="single"/>
        </w:rPr>
        <w:t xml:space="preserve"> allow public </w:t>
      </w:r>
      <w:proofErr w:type="gramStart"/>
      <w:r w:rsidRPr="00F66DFB">
        <w:rPr>
          <w:rFonts w:asciiTheme="minorHAnsi" w:eastAsia="Cambria" w:hAnsiTheme="minorHAnsi"/>
          <w:u w:val="single"/>
        </w:rPr>
        <w:t>policy-makers</w:t>
      </w:r>
      <w:proofErr w:type="gramEnd"/>
      <w:r w:rsidRPr="00F66DFB">
        <w:rPr>
          <w:rFonts w:asciiTheme="minorHAnsi" w:eastAsia="Cambria" w:hAnsiTheme="minorHAnsi"/>
          <w:u w:val="single"/>
        </w:rPr>
        <w:t xml:space="preserve"> to </w:t>
      </w:r>
      <w:r w:rsidRPr="00F66DFB">
        <w:rPr>
          <w:rFonts w:asciiTheme="minorHAnsi" w:eastAsia="Cambria" w:hAnsiTheme="minorHAnsi"/>
          <w:highlight w:val="cyan"/>
          <w:u w:val="single"/>
        </w:rPr>
        <w:t>use</w:t>
      </w:r>
      <w:r w:rsidRPr="00F66DFB">
        <w:rPr>
          <w:rFonts w:asciiTheme="minorHAnsi" w:eastAsia="Cambria" w:hAnsiTheme="minorHAnsi"/>
          <w:u w:val="single"/>
        </w:rPr>
        <w:t xml:space="preserve"> the </w:t>
      </w:r>
      <w:r w:rsidRPr="00F66DFB">
        <w:rPr>
          <w:rFonts w:asciiTheme="minorHAnsi" w:eastAsia="Cambria" w:hAnsiTheme="minorHAnsi"/>
          <w:highlight w:val="cyan"/>
          <w:u w:val="single"/>
        </w:rPr>
        <w:t>utilitarian calculus</w:t>
      </w:r>
      <w:r w:rsidRPr="00F66DFB">
        <w:rPr>
          <w:rFonts w:asciiTheme="minorHAnsi" w:eastAsia="Cambria" w:hAnsiTheme="minorHAnsi"/>
          <w:sz w:val="16"/>
          <w:szCs w:val="16"/>
        </w:rPr>
        <w:t xml:space="preserve"> – assuming they want to use it at all – to choose general rules or conduct.</w:t>
      </w:r>
    </w:p>
    <w:p w14:paraId="600CFC56" w14:textId="77777777" w:rsidR="002777BC" w:rsidRPr="00F66DFB" w:rsidRDefault="002777BC" w:rsidP="002777BC">
      <w:pPr>
        <w:keepNext/>
        <w:keepLines/>
        <w:spacing w:before="40" w:after="0"/>
        <w:outlineLvl w:val="3"/>
        <w:rPr>
          <w:rFonts w:asciiTheme="minorHAnsi" w:eastAsia="MS Gothic" w:hAnsiTheme="minorHAnsi"/>
          <w:b/>
          <w:iCs/>
          <w:sz w:val="26"/>
        </w:rPr>
      </w:pPr>
      <w:r w:rsidRPr="00F66DFB">
        <w:rPr>
          <w:rFonts w:asciiTheme="minorHAnsi" w:eastAsia="MS Gothic" w:hAnsiTheme="minorHAnsi"/>
          <w:b/>
          <w:iCs/>
          <w:sz w:val="26"/>
        </w:rPr>
        <w:t>[</w:t>
      </w:r>
      <w:proofErr w:type="gramStart"/>
      <w:r w:rsidRPr="00F66DFB">
        <w:rPr>
          <w:rFonts w:asciiTheme="minorHAnsi" w:eastAsia="MS Gothic" w:hAnsiTheme="minorHAnsi"/>
          <w:b/>
          <w:iCs/>
          <w:sz w:val="26"/>
        </w:rPr>
        <w:t>2]Pleasure</w:t>
      </w:r>
      <w:proofErr w:type="gramEnd"/>
      <w:r w:rsidRPr="00F66DFB">
        <w:rPr>
          <w:rFonts w:asciiTheme="minorHAnsi" w:eastAsia="MS Gothic" w:hAnsiTheme="minorHAnsi"/>
          <w:b/>
          <w:iCs/>
          <w:sz w:val="26"/>
        </w:rPr>
        <w:t xml:space="preserve"> and pain are the starting point for moral reasoning—they’re our most baseline desires and the only things that explain the intrinsic value of objects or actions</w:t>
      </w:r>
    </w:p>
    <w:p w14:paraId="6D395F2F" w14:textId="77777777" w:rsidR="002777BC" w:rsidRPr="00F66DFB" w:rsidRDefault="002777BC" w:rsidP="002777BC">
      <w:pPr>
        <w:pStyle w:val="Heading4"/>
        <w:rPr>
          <w:rFonts w:eastAsia="Cambria"/>
        </w:rPr>
      </w:pPr>
      <w:r w:rsidRPr="00F66DFB">
        <w:rPr>
          <w:rFonts w:eastAsia="Cambria"/>
        </w:rPr>
        <w:t>Moen 16,</w:t>
      </w:r>
    </w:p>
    <w:p w14:paraId="4D057626" w14:textId="62212E43" w:rsidR="002777BC" w:rsidRDefault="002777BC" w:rsidP="002777BC">
      <w:pPr>
        <w:tabs>
          <w:tab w:val="left" w:pos="21931"/>
        </w:tabs>
        <w:rPr>
          <w:rFonts w:asciiTheme="minorHAnsi" w:eastAsia="Cambria" w:hAnsiTheme="minorHAnsi"/>
          <w:sz w:val="10"/>
          <w:szCs w:val="12"/>
        </w:rPr>
      </w:pPr>
      <w:r w:rsidRPr="00F66DFB">
        <w:rPr>
          <w:rFonts w:asciiTheme="minorHAnsi" w:eastAsia="Cambria" w:hAnsiTheme="minorHAnsi"/>
        </w:rPr>
        <w:t xml:space="preserve"> Ole Martin (PhD, Research Fellow in Philosophy at University of Oslo). "An Argument for Hedonism." Journal of Value Inquiry 50.2 (2016): 267</w:t>
      </w:r>
      <w:r w:rsidRPr="00F66DFB">
        <w:rPr>
          <w:rFonts w:asciiTheme="minorHAnsi" w:eastAsia="Cambria" w:hAnsiTheme="minorHAnsi"/>
        </w:rPr>
        <w:tab/>
      </w:r>
      <w:r w:rsidRPr="00F66DFB">
        <w:rPr>
          <w:rFonts w:asciiTheme="minorHAnsi" w:eastAsia="Cambria" w:hAnsiTheme="minorHAnsi"/>
          <w:sz w:val="10"/>
          <w:szCs w:val="12"/>
        </w:rPr>
        <w:t xml:space="preserve">Let us start by observing, empirically, that </w:t>
      </w:r>
      <w:r w:rsidRPr="00F66DFB">
        <w:rPr>
          <w:rFonts w:asciiTheme="minorHAnsi" w:eastAsia="Cambria" w:hAnsiTheme="minorHAnsi"/>
          <w:b/>
          <w:u w:val="single"/>
        </w:rPr>
        <w:t>a widely shared judgment about intrinsic value</w:t>
      </w:r>
      <w:r w:rsidRPr="00F66DFB">
        <w:rPr>
          <w:rFonts w:asciiTheme="minorHAnsi" w:eastAsia="Cambria" w:hAnsiTheme="minorHAnsi"/>
          <w:sz w:val="10"/>
          <w:szCs w:val="12"/>
        </w:rPr>
        <w:t xml:space="preserve"> and disvalue </w:t>
      </w:r>
      <w:r w:rsidRPr="00F66DFB">
        <w:rPr>
          <w:rFonts w:asciiTheme="minorHAnsi" w:eastAsia="Cambria" w:hAnsiTheme="minorHAnsi"/>
          <w:b/>
          <w:u w:val="single"/>
        </w:rPr>
        <w:t xml:space="preserve">is that </w:t>
      </w:r>
      <w:r w:rsidRPr="00F66DFB">
        <w:rPr>
          <w:rFonts w:asciiTheme="minorHAnsi" w:eastAsia="Cambria" w:hAnsiTheme="minorHAnsi"/>
          <w:b/>
          <w:highlight w:val="cyan"/>
          <w:u w:val="single"/>
        </w:rPr>
        <w:t xml:space="preserve">pleasure is intrinsically </w:t>
      </w:r>
      <w:proofErr w:type="gramStart"/>
      <w:r w:rsidRPr="00F66DFB">
        <w:rPr>
          <w:rFonts w:asciiTheme="minorHAnsi" w:eastAsia="Cambria" w:hAnsiTheme="minorHAnsi"/>
          <w:b/>
          <w:highlight w:val="cyan"/>
          <w:u w:val="single"/>
        </w:rPr>
        <w:t>valuable</w:t>
      </w:r>
      <w:proofErr w:type="gramEnd"/>
      <w:r w:rsidRPr="00F66DFB">
        <w:rPr>
          <w:rFonts w:asciiTheme="minorHAnsi" w:eastAsia="Cambria" w:hAnsiTheme="minorHAnsi"/>
          <w:b/>
          <w:highlight w:val="cyan"/>
          <w:u w:val="single"/>
        </w:rPr>
        <w:t xml:space="preserve"> </w:t>
      </w:r>
      <w:r w:rsidRPr="00F66DFB">
        <w:rPr>
          <w:rFonts w:asciiTheme="minorHAnsi" w:eastAsia="Cambria" w:hAnsiTheme="minorHAnsi"/>
          <w:b/>
          <w:u w:val="single"/>
        </w:rPr>
        <w:t xml:space="preserve">and </w:t>
      </w:r>
      <w:r w:rsidRPr="00F66DFB">
        <w:rPr>
          <w:rFonts w:asciiTheme="minorHAnsi" w:eastAsia="Cambria" w:hAnsiTheme="minorHAnsi"/>
          <w:b/>
          <w:highlight w:val="cyan"/>
          <w:u w:val="single"/>
        </w:rPr>
        <w:t xml:space="preserve">pain is intrinsically </w:t>
      </w:r>
      <w:proofErr w:type="spellStart"/>
      <w:r w:rsidRPr="00F66DFB">
        <w:rPr>
          <w:rFonts w:asciiTheme="minorHAnsi" w:eastAsia="Cambria" w:hAnsiTheme="minorHAnsi"/>
          <w:b/>
          <w:highlight w:val="cyan"/>
          <w:u w:val="single"/>
        </w:rPr>
        <w:t>disvaluable</w:t>
      </w:r>
      <w:proofErr w:type="spellEnd"/>
      <w:r w:rsidRPr="00F66DFB">
        <w:rPr>
          <w:rFonts w:asciiTheme="minorHAnsi" w:eastAsia="Cambria" w:hAnsiTheme="minorHAnsi"/>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66DFB">
        <w:rPr>
          <w:rFonts w:asciiTheme="minorHAnsi" w:eastAsia="Cambria" w:hAnsiTheme="minorHAnsi"/>
          <w:b/>
          <w:u w:val="single"/>
        </w:rPr>
        <w:t>there is</w:t>
      </w:r>
      <w:r w:rsidRPr="00F66DFB">
        <w:rPr>
          <w:rFonts w:asciiTheme="minorHAnsi" w:eastAsia="Cambria" w:hAnsiTheme="minorHAnsi"/>
          <w:b/>
          <w:highlight w:val="cyan"/>
          <w:u w:val="single"/>
        </w:rPr>
        <w:t xml:space="preserve"> something undeniably good about </w:t>
      </w:r>
      <w:r w:rsidRPr="00F66DFB">
        <w:rPr>
          <w:rFonts w:asciiTheme="minorHAnsi" w:eastAsia="Cambria" w:hAnsiTheme="minorHAnsi"/>
          <w:b/>
          <w:u w:val="single"/>
        </w:rPr>
        <w:t xml:space="preserve">the way </w:t>
      </w:r>
      <w:r w:rsidRPr="00F66DFB">
        <w:rPr>
          <w:rFonts w:asciiTheme="minorHAnsi" w:eastAsia="Cambria" w:hAnsiTheme="minorHAnsi"/>
          <w:b/>
          <w:highlight w:val="cyan"/>
          <w:u w:val="single"/>
        </w:rPr>
        <w:t xml:space="preserve">pleasure </w:t>
      </w:r>
      <w:r w:rsidRPr="00F66DFB">
        <w:rPr>
          <w:rFonts w:asciiTheme="minorHAnsi" w:eastAsia="Cambria" w:hAnsiTheme="minorHAnsi"/>
          <w:b/>
          <w:u w:val="single"/>
        </w:rPr>
        <w:t xml:space="preserve">feels and something </w:t>
      </w:r>
      <w:r w:rsidRPr="00F66DFB">
        <w:rPr>
          <w:rFonts w:asciiTheme="minorHAnsi" w:eastAsia="Cambria" w:hAnsiTheme="minorHAnsi"/>
          <w:b/>
          <w:highlight w:val="cyan"/>
          <w:u w:val="single"/>
        </w:rPr>
        <w:t xml:space="preserve">undeniably bad about </w:t>
      </w:r>
      <w:r w:rsidRPr="00F66DFB">
        <w:rPr>
          <w:rFonts w:asciiTheme="minorHAnsi" w:eastAsia="Cambria" w:hAnsiTheme="minorHAnsi"/>
          <w:b/>
          <w:u w:val="single"/>
        </w:rPr>
        <w:t xml:space="preserve">the way </w:t>
      </w:r>
      <w:r w:rsidRPr="00F66DFB">
        <w:rPr>
          <w:rFonts w:asciiTheme="minorHAnsi" w:eastAsia="Cambria" w:hAnsiTheme="minorHAnsi"/>
          <w:b/>
          <w:highlight w:val="cyan"/>
          <w:u w:val="single"/>
        </w:rPr>
        <w:t xml:space="preserve">pain </w:t>
      </w:r>
      <w:r w:rsidRPr="00F66DFB">
        <w:rPr>
          <w:rFonts w:asciiTheme="minorHAnsi" w:eastAsia="Cambria" w:hAnsiTheme="minorHAnsi"/>
          <w:b/>
          <w:u w:val="single"/>
        </w:rPr>
        <w:t>feels</w:t>
      </w:r>
      <w:r w:rsidRPr="00F66DFB">
        <w:rPr>
          <w:rFonts w:asciiTheme="minorHAnsi" w:eastAsia="Cambria" w:hAnsiTheme="minorHAnsi"/>
          <w:sz w:val="10"/>
          <w:szCs w:val="12"/>
        </w:rPr>
        <w:t xml:space="preserve">, and neither the goodness of pleasure nor the badness of pain seems to be exhausted by the further effects that these experiences might have. “Pleasure” and “pain” </w:t>
      </w:r>
      <w:r w:rsidRPr="00F66DFB">
        <w:rPr>
          <w:rFonts w:asciiTheme="minorHAnsi" w:eastAsia="Cambria" w:hAnsiTheme="minorHAnsi"/>
          <w:b/>
          <w:u w:val="single"/>
        </w:rPr>
        <w:t>are</w:t>
      </w:r>
      <w:r w:rsidRPr="00F66DFB">
        <w:rPr>
          <w:rFonts w:asciiTheme="minorHAnsi" w:eastAsia="Cambria" w:hAnsiTheme="minorHAnsi"/>
          <w:sz w:val="10"/>
          <w:szCs w:val="12"/>
        </w:rPr>
        <w:t xml:space="preserve"> here </w:t>
      </w:r>
      <w:r w:rsidRPr="00F66DFB">
        <w:rPr>
          <w:rFonts w:asciiTheme="minorHAnsi" w:eastAsia="Cambria" w:hAnsiTheme="minorHAnsi"/>
          <w:b/>
          <w:u w:val="single"/>
        </w:rPr>
        <w:t>understood inclusively</w:t>
      </w:r>
      <w:r w:rsidRPr="00F66DFB">
        <w:rPr>
          <w:rFonts w:asciiTheme="minorHAnsi" w:eastAsia="Cambria" w:hAnsiTheme="minorHAnsi"/>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F66DFB">
        <w:rPr>
          <w:rFonts w:asciiTheme="minorHAnsi" w:eastAsia="Cambria" w:hAnsiTheme="minorHAnsi"/>
          <w:sz w:val="10"/>
        </w:rPr>
        <w:t>store,</w:t>
      </w:r>
      <w:r w:rsidRPr="00F66DFB">
        <w:rPr>
          <w:rFonts w:asciiTheme="minorHAnsi" w:eastAsia="Cambria" w:hAnsiTheme="minorHAnsi"/>
          <w:sz w:val="10"/>
          <w:szCs w:val="72"/>
        </w:rPr>
        <w:t xml:space="preserve"> </w:t>
      </w:r>
      <w:r w:rsidRPr="00F66DFB">
        <w:rPr>
          <w:rFonts w:asciiTheme="minorHAnsi" w:eastAsia="Cambria" w:hAnsiTheme="minorHAnsi"/>
          <w:b/>
          <w:u w:val="single"/>
        </w:rPr>
        <w:t>I might ask: “What for</w:t>
      </w:r>
      <w:r w:rsidRPr="00F66DFB">
        <w:rPr>
          <w:rFonts w:asciiTheme="minorHAnsi" w:eastAsia="Cambria" w:hAnsiTheme="minorHAnsi"/>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F66DFB">
        <w:rPr>
          <w:rFonts w:asciiTheme="minorHAnsi" w:eastAsia="Cambria" w:hAnsiTheme="minorHAnsi"/>
          <w:sz w:val="10"/>
          <w:szCs w:val="12"/>
        </w:rPr>
        <w:t>I</w:t>
      </w:r>
      <w:proofErr w:type="gramEnd"/>
      <w:r w:rsidRPr="00F66DFB">
        <w:rPr>
          <w:rFonts w:asciiTheme="minorHAnsi" w:eastAsia="Cambria" w:hAnsiTheme="minorHAnsi"/>
          <w:sz w:val="10"/>
          <w:szCs w:val="12"/>
        </w:rPr>
        <w:t xml:space="preserve"> then proceed by asking “But what is the pleasure of drinking the soda good for?” the discussion is likely to reach an awkward end. </w:t>
      </w:r>
      <w:r w:rsidRPr="00F66DFB">
        <w:rPr>
          <w:rFonts w:asciiTheme="minorHAnsi" w:eastAsia="Cambria" w:hAnsiTheme="minorHAnsi"/>
          <w:b/>
          <w:u w:val="single"/>
        </w:rPr>
        <w:t>The reason is that the</w:t>
      </w:r>
      <w:r w:rsidRPr="00F66DFB">
        <w:rPr>
          <w:rFonts w:asciiTheme="minorHAnsi" w:eastAsia="Cambria" w:hAnsiTheme="minorHAnsi"/>
          <w:b/>
          <w:highlight w:val="cyan"/>
          <w:u w:val="single"/>
        </w:rPr>
        <w:t xml:space="preserve"> pleasure </w:t>
      </w:r>
      <w:r w:rsidRPr="00F66DFB">
        <w:rPr>
          <w:rFonts w:asciiTheme="minorHAnsi" w:eastAsia="Cambria" w:hAnsiTheme="minorHAnsi"/>
          <w:b/>
          <w:u w:val="single"/>
        </w:rPr>
        <w:t xml:space="preserve">is </w:t>
      </w:r>
      <w:r w:rsidRPr="00F66DFB">
        <w:rPr>
          <w:rFonts w:asciiTheme="minorHAnsi" w:eastAsia="Cambria" w:hAnsiTheme="minorHAnsi"/>
          <w:b/>
          <w:highlight w:val="cyan"/>
          <w:u w:val="single"/>
        </w:rPr>
        <w:t>not good for anything further</w:t>
      </w:r>
      <w:r w:rsidRPr="00F66DFB">
        <w:rPr>
          <w:rFonts w:asciiTheme="minorHAnsi" w:eastAsia="Cambria" w:hAnsiTheme="minorHAnsi"/>
          <w:b/>
          <w:u w:val="single"/>
        </w:rPr>
        <w:t>; it is simply that for which going to the convenience store and buying the soda is good</w:t>
      </w:r>
      <w:r w:rsidRPr="00F66DFB">
        <w:rPr>
          <w:rFonts w:asciiTheme="minorHAnsi" w:eastAsia="Cambria" w:hAnsiTheme="minorHAnsi"/>
          <w:sz w:val="10"/>
          <w:szCs w:val="12"/>
        </w:rPr>
        <w:t>. 3 As Aristotle observes: “</w:t>
      </w:r>
      <w:r w:rsidRPr="00F66DFB">
        <w:rPr>
          <w:rFonts w:asciiTheme="minorHAnsi" w:eastAsia="Cambria" w:hAnsiTheme="minorHAnsi"/>
          <w:b/>
          <w:u w:val="single"/>
        </w:rPr>
        <w:t xml:space="preserve">We </w:t>
      </w:r>
      <w:r w:rsidRPr="00F66DFB">
        <w:rPr>
          <w:rFonts w:asciiTheme="minorHAnsi" w:eastAsia="Cambria" w:hAnsiTheme="minorHAnsi"/>
          <w:b/>
          <w:highlight w:val="cyan"/>
          <w:u w:val="single"/>
        </w:rPr>
        <w:t>never ask</w:t>
      </w:r>
      <w:r w:rsidRPr="00F66DFB">
        <w:rPr>
          <w:rFonts w:asciiTheme="minorHAnsi" w:eastAsia="Cambria" w:hAnsiTheme="minorHAnsi"/>
          <w:sz w:val="10"/>
          <w:szCs w:val="12"/>
        </w:rPr>
        <w:t xml:space="preserve"> [a man] </w:t>
      </w:r>
      <w:r w:rsidRPr="00F66DFB">
        <w:rPr>
          <w:rFonts w:asciiTheme="minorHAnsi" w:eastAsia="Cambria" w:hAnsiTheme="minorHAnsi"/>
          <w:b/>
          <w:highlight w:val="cyan"/>
          <w:u w:val="single"/>
        </w:rPr>
        <w:t>what</w:t>
      </w:r>
      <w:r w:rsidRPr="00F66DFB">
        <w:rPr>
          <w:rFonts w:asciiTheme="minorHAnsi" w:eastAsia="Cambria" w:hAnsiTheme="minorHAnsi"/>
          <w:sz w:val="10"/>
          <w:szCs w:val="12"/>
        </w:rPr>
        <w:t xml:space="preserve"> his </w:t>
      </w:r>
      <w:r w:rsidRPr="00F66DFB">
        <w:rPr>
          <w:rFonts w:asciiTheme="minorHAnsi" w:eastAsia="Cambria" w:hAnsiTheme="minorHAnsi"/>
          <w:b/>
          <w:highlight w:val="cyan"/>
          <w:u w:val="single"/>
        </w:rPr>
        <w:t xml:space="preserve">end is in being pleased, </w:t>
      </w:r>
      <w:r w:rsidRPr="00F66DFB">
        <w:rPr>
          <w:rFonts w:asciiTheme="minorHAnsi" w:eastAsia="Cambria" w:hAnsiTheme="minorHAnsi"/>
          <w:b/>
          <w:u w:val="single"/>
        </w:rPr>
        <w:t xml:space="preserve">because we </w:t>
      </w:r>
      <w:r w:rsidRPr="00F66DFB">
        <w:rPr>
          <w:rFonts w:asciiTheme="minorHAnsi" w:eastAsia="Cambria" w:hAnsiTheme="minorHAnsi"/>
          <w:b/>
          <w:highlight w:val="cyan"/>
          <w:u w:val="single"/>
        </w:rPr>
        <w:t>assume that pleasure is choice worthy in itself</w:t>
      </w:r>
      <w:r w:rsidRPr="00F66DFB">
        <w:rPr>
          <w:rFonts w:asciiTheme="minorHAnsi" w:eastAsia="Cambria" w:hAnsiTheme="minorHAnsi"/>
          <w:sz w:val="10"/>
          <w:szCs w:val="12"/>
        </w:rPr>
        <w:t xml:space="preserve">.”4 Presumably, a similar story can be told in the case of pains, for if someone </w:t>
      </w:r>
      <w:proofErr w:type="gramStart"/>
      <w:r w:rsidRPr="00F66DFB">
        <w:rPr>
          <w:rFonts w:asciiTheme="minorHAnsi" w:eastAsia="Cambria" w:hAnsiTheme="minorHAnsi"/>
          <w:sz w:val="10"/>
          <w:szCs w:val="12"/>
        </w:rPr>
        <w:t>says</w:t>
      </w:r>
      <w:proofErr w:type="gramEnd"/>
      <w:r w:rsidRPr="00F66DFB">
        <w:rPr>
          <w:rFonts w:asciiTheme="minorHAnsi" w:eastAsia="Cambria" w:hAnsiTheme="minorHAnsi"/>
          <w:sz w:val="10"/>
          <w:szCs w:val="12"/>
        </w:rPr>
        <w:t xml:space="preserve"> “This is painful!” we never respond by asking: “And why is that a problem?” We take for granted that </w:t>
      </w:r>
      <w:r w:rsidRPr="00F66DFB">
        <w:rPr>
          <w:rFonts w:asciiTheme="minorHAnsi" w:eastAsia="Cambria" w:hAnsiTheme="minorHAnsi"/>
          <w:b/>
          <w:u w:val="single"/>
        </w:rPr>
        <w:t xml:space="preserve">if </w:t>
      </w:r>
      <w:r w:rsidRPr="00F66DFB">
        <w:rPr>
          <w:rFonts w:asciiTheme="minorHAnsi" w:eastAsia="Cambria" w:hAnsiTheme="minorHAnsi"/>
          <w:b/>
          <w:highlight w:val="cyan"/>
          <w:u w:val="single"/>
        </w:rPr>
        <w:t xml:space="preserve">something is painful, </w:t>
      </w:r>
      <w:r w:rsidRPr="00F66DFB">
        <w:rPr>
          <w:rFonts w:asciiTheme="minorHAnsi" w:eastAsia="Cambria" w:hAnsiTheme="minorHAnsi"/>
          <w:b/>
          <w:u w:val="single"/>
        </w:rPr>
        <w:t xml:space="preserve">we have a </w:t>
      </w:r>
      <w:r w:rsidRPr="00F66DFB">
        <w:rPr>
          <w:rFonts w:asciiTheme="minorHAnsi" w:eastAsia="Cambria" w:hAnsiTheme="minorHAnsi"/>
          <w:b/>
          <w:highlight w:val="cyan"/>
          <w:u w:val="single"/>
        </w:rPr>
        <w:t xml:space="preserve">sufficient explanation </w:t>
      </w:r>
      <w:r w:rsidRPr="00F66DFB">
        <w:rPr>
          <w:rFonts w:asciiTheme="minorHAnsi" w:eastAsia="Cambria" w:hAnsiTheme="minorHAnsi"/>
          <w:b/>
          <w:u w:val="single"/>
        </w:rPr>
        <w:t xml:space="preserve">of </w:t>
      </w:r>
      <w:r w:rsidRPr="00F66DFB">
        <w:rPr>
          <w:rFonts w:asciiTheme="minorHAnsi" w:eastAsia="Cambria" w:hAnsiTheme="minorHAnsi"/>
          <w:b/>
          <w:highlight w:val="cyan"/>
          <w:u w:val="single"/>
        </w:rPr>
        <w:t>why it is bad</w:t>
      </w:r>
      <w:r w:rsidRPr="00F66DFB">
        <w:rPr>
          <w:rFonts w:asciiTheme="minorHAnsi" w:eastAsia="Cambria" w:hAnsiTheme="minorHAnsi"/>
          <w:sz w:val="10"/>
          <w:szCs w:val="12"/>
        </w:rPr>
        <w:t xml:space="preserve">. If we are onto something in our everyday reasoning about values, it seems that </w:t>
      </w:r>
      <w:r w:rsidRPr="00F66DFB">
        <w:rPr>
          <w:rFonts w:asciiTheme="minorHAnsi" w:eastAsia="Cambria" w:hAnsiTheme="minorHAnsi"/>
          <w:b/>
          <w:highlight w:val="cyan"/>
          <w:u w:val="single"/>
        </w:rPr>
        <w:t>pleasure and pain are both places where we reach the end of the line in matters of value</w:t>
      </w:r>
      <w:r w:rsidRPr="00F66DFB">
        <w:rPr>
          <w:rFonts w:asciiTheme="minorHAnsi" w:eastAsia="Cambria" w:hAnsiTheme="minorHAnsi"/>
          <w:b/>
          <w:u w:val="single"/>
        </w:rPr>
        <w:t>. Although pleasure and pain thus seem to be good candidates for intrinsic value and disvalue</w:t>
      </w:r>
      <w:r w:rsidRPr="00F66DFB">
        <w:rPr>
          <w:rFonts w:asciiTheme="minorHAnsi" w:eastAsia="Cambria" w:hAnsiTheme="minorHAnsi"/>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F66DFB">
        <w:rPr>
          <w:rFonts w:asciiTheme="minorHAnsi" w:eastAsia="Cambria" w:hAnsiTheme="minorHAnsi"/>
          <w:sz w:val="10"/>
          <w:szCs w:val="12"/>
        </w:rPr>
        <w:t>disvaluable</w:t>
      </w:r>
      <w:proofErr w:type="spellEnd"/>
      <w:r w:rsidRPr="00F66DFB">
        <w:rPr>
          <w:rFonts w:asciiTheme="minorHAnsi" w:eastAsia="Cambria" w:hAnsiTheme="minorHAnsi"/>
          <w:sz w:val="10"/>
          <w:szCs w:val="12"/>
        </w:rPr>
        <w:t xml:space="preserve"> (so-called “noble pains”), and (4) that pain asymbolia, masochism, and </w:t>
      </w:r>
      <w:r w:rsidRPr="00F66DFB">
        <w:rPr>
          <w:rFonts w:asciiTheme="minorHAnsi" w:eastAsia="Cambria" w:hAnsiTheme="minorHAnsi"/>
          <w:sz w:val="10"/>
          <w:szCs w:val="12"/>
        </w:rPr>
        <w:lastRenderedPageBreak/>
        <w:t xml:space="preserve">practices such as wiggling a loose tooth render it implausible that pain is intrinsically </w:t>
      </w:r>
      <w:proofErr w:type="spellStart"/>
      <w:r w:rsidRPr="00F66DFB">
        <w:rPr>
          <w:rFonts w:asciiTheme="minorHAnsi" w:eastAsia="Cambria" w:hAnsiTheme="minorHAnsi"/>
          <w:sz w:val="10"/>
          <w:szCs w:val="12"/>
        </w:rPr>
        <w:t>disvaluable</w:t>
      </w:r>
      <w:proofErr w:type="spellEnd"/>
      <w:r w:rsidRPr="00F66DFB">
        <w:rPr>
          <w:rFonts w:asciiTheme="minorHAnsi" w:eastAsia="Cambria" w:hAnsiTheme="minorHAnsi"/>
          <w:sz w:val="10"/>
          <w:szCs w:val="12"/>
        </w:rPr>
        <w:t>. I shall argue that these objections fail. Though it is, of course, an open question whether other objections to P1 might be more successful, I shall assume that if (1)</w:t>
      </w:r>
      <w:proofErr w:type="gramStart"/>
      <w:r w:rsidRPr="00F66DFB">
        <w:rPr>
          <w:rFonts w:asciiTheme="minorHAnsi" w:eastAsia="Cambria" w:hAnsiTheme="minorHAnsi"/>
          <w:sz w:val="10"/>
          <w:szCs w:val="12"/>
        </w:rPr>
        <w:t>–(</w:t>
      </w:r>
      <w:proofErr w:type="gramEnd"/>
      <w:r w:rsidRPr="00F66DFB">
        <w:rPr>
          <w:rFonts w:asciiTheme="minorHAnsi" w:eastAsia="Cambria" w:hAnsiTheme="minorHAnsi"/>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F66DFB">
        <w:rPr>
          <w:rFonts w:asciiTheme="minorHAnsi" w:eastAsia="Cambria" w:hAnsiTheme="minorHAnsi"/>
          <w:sz w:val="10"/>
          <w:szCs w:val="12"/>
        </w:rPr>
        <w:t>in light of</w:t>
      </w:r>
      <w:proofErr w:type="gramEnd"/>
      <w:r w:rsidRPr="00F66DFB">
        <w:rPr>
          <w:rFonts w:asciiTheme="minorHAnsi" w:eastAsia="Cambria" w:hAnsiTheme="minorHAnsi"/>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F66DFB">
        <w:rPr>
          <w:rFonts w:asciiTheme="minorHAnsi" w:eastAsia="Cambria" w:hAnsiTheme="minorHAnsi"/>
          <w:sz w:val="10"/>
          <w:szCs w:val="12"/>
        </w:rPr>
        <w:t>taken into account</w:t>
      </w:r>
      <w:proofErr w:type="gramEnd"/>
      <w:r w:rsidRPr="00F66DFB">
        <w:rPr>
          <w:rFonts w:asciiTheme="minorHAnsi" w:eastAsia="Cambria" w:hAnsiTheme="minorHAnsi"/>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F66DFB">
        <w:rPr>
          <w:rFonts w:asciiTheme="minorHAnsi" w:eastAsia="Cambria" w:hAnsiTheme="minorHAnsi"/>
          <w:sz w:val="10"/>
          <w:szCs w:val="12"/>
        </w:rPr>
        <w:t>that rights</w:t>
      </w:r>
      <w:proofErr w:type="gramEnd"/>
      <w:r w:rsidRPr="00F66DFB">
        <w:rPr>
          <w:rFonts w:asciiTheme="minorHAnsi" w:eastAsia="Cambria" w:hAnsiTheme="minorHAnsi"/>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F66DFB">
        <w:rPr>
          <w:rFonts w:asciiTheme="minorHAnsi" w:eastAsia="Cambria" w:hAnsiTheme="minorHAnsi"/>
          <w:sz w:val="10"/>
          <w:szCs w:val="12"/>
        </w:rPr>
        <w:t>standing—a</w:t>
      </w:r>
      <w:proofErr w:type="gramEnd"/>
      <w:r w:rsidRPr="00F66DFB">
        <w:rPr>
          <w:rFonts w:asciiTheme="minorHAnsi" w:eastAsia="Cambria" w:hAnsiTheme="minorHAnsi"/>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F66DFB">
        <w:rPr>
          <w:rFonts w:asciiTheme="minorHAnsi" w:eastAsia="Cambria" w:hAnsiTheme="minorHAnsi"/>
          <w:sz w:val="10"/>
          <w:szCs w:val="12"/>
        </w:rPr>
        <w:t>similar to</w:t>
      </w:r>
      <w:proofErr w:type="gramEnd"/>
      <w:r w:rsidRPr="00F66DFB">
        <w:rPr>
          <w:rFonts w:asciiTheme="minorHAnsi" w:eastAsia="Cambria" w:hAnsiTheme="minorHAnsi"/>
          <w:sz w:val="10"/>
          <w:szCs w:val="12"/>
        </w:rPr>
        <w:t xml:space="preserve"> Pettit’s. On any other view—and certainly that includes most views recently defended by philosophers—the notion of legal standing will outstrip the power relations that ground Pettit’s theory.</w:t>
      </w:r>
    </w:p>
    <w:p w14:paraId="40FE0A7F" w14:textId="77777777" w:rsidR="00826E42" w:rsidRPr="004D7885" w:rsidRDefault="00826E42" w:rsidP="00826E42">
      <w:pPr>
        <w:pStyle w:val="Heading4"/>
        <w:rPr>
          <w:rFonts w:cs="Calibri"/>
        </w:rPr>
      </w:pPr>
      <w:r w:rsidRPr="004D7885">
        <w:rPr>
          <w:rFonts w:cs="Calibri"/>
        </w:rPr>
        <w:t>[9] (Against NCs) Extinction comes first under any framework.</w:t>
      </w:r>
    </w:p>
    <w:p w14:paraId="6CE5754A" w14:textId="77777777" w:rsidR="00826E42" w:rsidRPr="004D7885" w:rsidRDefault="00826E42" w:rsidP="00826E42">
      <w:pPr>
        <w:rPr>
          <w:sz w:val="16"/>
          <w:szCs w:val="26"/>
        </w:rPr>
      </w:pPr>
      <w:r w:rsidRPr="004D7885">
        <w:rPr>
          <w:rStyle w:val="Style13ptBold"/>
          <w:szCs w:val="26"/>
        </w:rPr>
        <w:t>Pummer 15</w:t>
      </w:r>
      <w:r w:rsidRPr="004D7885">
        <w:rPr>
          <w:sz w:val="16"/>
          <w:szCs w:val="26"/>
        </w:rPr>
        <w:t xml:space="preserve"> [Theron, Junior Research Fellow in Philosophy at St. Anne's College, University of Oxford. “Moral Agreement on Saving the World” Practical Ethics, University of Oxford. May 18, 2015] AT</w:t>
      </w:r>
    </w:p>
    <w:p w14:paraId="39D178D7" w14:textId="77777777" w:rsidR="00826E42" w:rsidRPr="004D7885" w:rsidRDefault="00826E42" w:rsidP="00826E42">
      <w:pPr>
        <w:rPr>
          <w:sz w:val="16"/>
          <w:szCs w:val="26"/>
        </w:rPr>
      </w:pPr>
      <w:r w:rsidRPr="004D7885">
        <w:rPr>
          <w:rStyle w:val="StyleUnderline"/>
          <w:szCs w:val="26"/>
        </w:rPr>
        <w:t>There appears to be lot of disagreement in moral philosophy. Whether these many apparent disagreements are deep and irresolvable, I believe there is at least one thing it is reasonable to agree on right now</w:t>
      </w:r>
      <w:r w:rsidRPr="004D7885">
        <w:rPr>
          <w:sz w:val="16"/>
          <w:szCs w:val="26"/>
        </w:rPr>
        <w:t>, whatever general moral view we adopt</w:t>
      </w:r>
      <w:r w:rsidRPr="004D7885">
        <w:rPr>
          <w:rStyle w:val="StyleUnderline"/>
          <w:szCs w:val="26"/>
        </w:rPr>
        <w:t>: that it is very important to reduce the risk that all intelligent beings on this planet are eliminated by an enormous catastrophe, such as a nuclear war.</w:t>
      </w:r>
      <w:r w:rsidRPr="004D7885">
        <w:rPr>
          <w:sz w:val="16"/>
          <w:szCs w:val="26"/>
        </w:rPr>
        <w:t xml:space="preserve"> How we might in fact try to reduce such existential risks is discussed elsewhere. My claim here is only that </w:t>
      </w:r>
      <w:r w:rsidRPr="004D7885">
        <w:rPr>
          <w:rStyle w:val="StyleUnderline"/>
          <w:szCs w:val="26"/>
        </w:rPr>
        <w:t xml:space="preserve">we – whether we’re consequentialists, deontologists, or virtue ethicists – should all agree that we should try to save the world. </w:t>
      </w:r>
      <w:r w:rsidRPr="004D7885">
        <w:rPr>
          <w:sz w:val="16"/>
          <w:szCs w:val="26"/>
        </w:rPr>
        <w:t xml:space="preserve">According to consequentialism, we should maximize the good, where this is taken to be the goodness, from an impartial perspective, of outcomes. </w:t>
      </w:r>
      <w:r w:rsidRPr="004D7885">
        <w:rPr>
          <w:rStyle w:val="StyleUnderline"/>
          <w:szCs w:val="26"/>
        </w:rPr>
        <w:t>Clearly one thing that makes an outcome good is that the people in it are doing well. There is little disagreement here.</w:t>
      </w:r>
      <w:r w:rsidRPr="004D7885">
        <w:rPr>
          <w:sz w:val="16"/>
          <w:szCs w:val="26"/>
        </w:rPr>
        <w:t xml:space="preserve"> If the happiness or well-being of possible future people is just as important as that of people who already exist, and if they would have good lives, it is not hard to see how</w:t>
      </w:r>
      <w:r w:rsidRPr="004D7885">
        <w:rPr>
          <w:rStyle w:val="StyleUnderline"/>
          <w:szCs w:val="26"/>
        </w:rPr>
        <w:t xml:space="preserve"> </w:t>
      </w:r>
      <w:r w:rsidRPr="004D7885">
        <w:rPr>
          <w:rStyle w:val="StyleUnderline"/>
          <w:szCs w:val="26"/>
          <w:highlight w:val="cyan"/>
        </w:rPr>
        <w:t xml:space="preserve">reducing existential risk is </w:t>
      </w:r>
      <w:r w:rsidRPr="004D7885">
        <w:rPr>
          <w:rStyle w:val="StyleUnderline"/>
          <w:szCs w:val="26"/>
        </w:rPr>
        <w:t xml:space="preserve">easily </w:t>
      </w:r>
      <w:r w:rsidRPr="004D7885">
        <w:rPr>
          <w:rStyle w:val="StyleUnderline"/>
          <w:szCs w:val="26"/>
          <w:highlight w:val="cyan"/>
        </w:rPr>
        <w:t xml:space="preserve">the most important thing </w:t>
      </w:r>
      <w:r w:rsidRPr="004D7885">
        <w:rPr>
          <w:rStyle w:val="StyleUnderline"/>
          <w:szCs w:val="26"/>
        </w:rPr>
        <w:t xml:space="preserve">in the whole world. This is for the familiar reason that there are </w:t>
      </w:r>
      <w:r w:rsidRPr="004D7885">
        <w:rPr>
          <w:rStyle w:val="StyleUnderline"/>
          <w:szCs w:val="26"/>
          <w:highlight w:val="cyan"/>
        </w:rPr>
        <w:t xml:space="preserve">so many people </w:t>
      </w:r>
      <w:r w:rsidRPr="004D7885">
        <w:rPr>
          <w:rStyle w:val="StyleUnderline"/>
          <w:szCs w:val="26"/>
        </w:rPr>
        <w:t xml:space="preserve">who </w:t>
      </w:r>
      <w:r w:rsidRPr="004D7885">
        <w:rPr>
          <w:rStyle w:val="StyleUnderline"/>
          <w:szCs w:val="26"/>
          <w:highlight w:val="cyan"/>
        </w:rPr>
        <w:t xml:space="preserve">could exist </w:t>
      </w:r>
      <w:r w:rsidRPr="004D7885">
        <w:rPr>
          <w:rStyle w:val="StyleUnderline"/>
          <w:szCs w:val="26"/>
        </w:rPr>
        <w:t xml:space="preserve">in the future – there are trillions upon trillions… upon trillions. There are so many possible future people that </w:t>
      </w:r>
      <w:r w:rsidRPr="004D7885">
        <w:rPr>
          <w:rStyle w:val="StyleUnderline"/>
          <w:szCs w:val="26"/>
          <w:highlight w:val="cyan"/>
        </w:rPr>
        <w:t>reducing existential risk is</w:t>
      </w:r>
      <w:r w:rsidRPr="004D7885">
        <w:rPr>
          <w:rStyle w:val="StyleUnderline"/>
          <w:szCs w:val="26"/>
        </w:rPr>
        <w:t xml:space="preserve"> arguably </w:t>
      </w:r>
      <w:r w:rsidRPr="004D7885">
        <w:rPr>
          <w:rStyle w:val="StyleUnderline"/>
          <w:szCs w:val="26"/>
          <w:highlight w:val="cyan"/>
        </w:rPr>
        <w:t>the most important</w:t>
      </w:r>
      <w:r w:rsidRPr="004D7885">
        <w:rPr>
          <w:rStyle w:val="StyleUnderline"/>
          <w:szCs w:val="26"/>
        </w:rPr>
        <w:t xml:space="preserve"> thing in the world, </w:t>
      </w:r>
      <w:r w:rsidRPr="004D7885">
        <w:rPr>
          <w:rStyle w:val="StyleUnderline"/>
          <w:szCs w:val="26"/>
          <w:highlight w:val="cyan"/>
        </w:rPr>
        <w:t xml:space="preserve">even if the well-being of these possible people were given only 0.001% as much weight </w:t>
      </w:r>
      <w:r w:rsidRPr="004D7885">
        <w:rPr>
          <w:rStyle w:val="StyleUnderline"/>
          <w:szCs w:val="26"/>
        </w:rPr>
        <w:t>as that of existing people.</w:t>
      </w:r>
      <w:r w:rsidRPr="004D7885">
        <w:rPr>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D7885">
        <w:rPr>
          <w:rStyle w:val="StyleUnderline"/>
          <w:szCs w:val="26"/>
        </w:rPr>
        <w:t xml:space="preserve">this case is strengthened by the fact that there’s a good chance that many existing people will, with the aid of life-extension technology, live very long and very </w:t>
      </w:r>
      <w:proofErr w:type="gramStart"/>
      <w:r w:rsidRPr="004D7885">
        <w:rPr>
          <w:rStyle w:val="StyleUnderline"/>
          <w:szCs w:val="26"/>
        </w:rPr>
        <w:t>high quality</w:t>
      </w:r>
      <w:proofErr w:type="gramEnd"/>
      <w:r w:rsidRPr="004D7885">
        <w:rPr>
          <w:rStyle w:val="StyleUnderline"/>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4D7885">
        <w:rPr>
          <w:rStyle w:val="Emphasis"/>
          <w:szCs w:val="26"/>
        </w:rPr>
        <w:t>that is a huge mistake.</w:t>
      </w:r>
      <w:r w:rsidRPr="004D7885">
        <w:rPr>
          <w:sz w:val="16"/>
          <w:szCs w:val="26"/>
        </w:rPr>
        <w:t xml:space="preserve"> </w:t>
      </w:r>
      <w:r w:rsidRPr="004D7885">
        <w:rPr>
          <w:rStyle w:val="StyleUnderline"/>
          <w:szCs w:val="26"/>
          <w:highlight w:val="cyan"/>
        </w:rPr>
        <w:t>Non-consequentialism is the view that there’s more that</w:t>
      </w:r>
      <w:r w:rsidRPr="004D7885">
        <w:rPr>
          <w:rStyle w:val="StyleUnderline"/>
          <w:szCs w:val="26"/>
        </w:rPr>
        <w:t xml:space="preserve"> </w:t>
      </w:r>
      <w:r w:rsidRPr="004D7885">
        <w:rPr>
          <w:rStyle w:val="StyleUnderline"/>
          <w:szCs w:val="26"/>
          <w:highlight w:val="cyan"/>
        </w:rPr>
        <w:t>determines rightness than</w:t>
      </w:r>
      <w:r w:rsidRPr="004D7885">
        <w:rPr>
          <w:rStyle w:val="StyleUnderline"/>
          <w:szCs w:val="26"/>
        </w:rPr>
        <w:t xml:space="preserve"> the goodness of </w:t>
      </w:r>
      <w:r w:rsidRPr="004D7885">
        <w:rPr>
          <w:rStyle w:val="StyleUnderline"/>
          <w:szCs w:val="26"/>
          <w:highlight w:val="cyan"/>
        </w:rPr>
        <w:t>consequences</w:t>
      </w:r>
      <w:r w:rsidRPr="004D7885">
        <w:rPr>
          <w:rStyle w:val="StyleUnderline"/>
          <w:szCs w:val="26"/>
        </w:rPr>
        <w:t xml:space="preserve"> or outcomes; </w:t>
      </w:r>
      <w:r w:rsidRPr="004D7885">
        <w:rPr>
          <w:rStyle w:val="Emphasis"/>
          <w:szCs w:val="26"/>
        </w:rPr>
        <w:t xml:space="preserve">it is </w:t>
      </w:r>
      <w:r w:rsidRPr="004D7885">
        <w:rPr>
          <w:rStyle w:val="Emphasis"/>
          <w:szCs w:val="26"/>
          <w:highlight w:val="cyan"/>
        </w:rPr>
        <w:t>not</w:t>
      </w:r>
      <w:r w:rsidRPr="004D7885">
        <w:rPr>
          <w:rStyle w:val="Emphasis"/>
          <w:szCs w:val="26"/>
        </w:rPr>
        <w:t xml:space="preserve"> the view </w:t>
      </w:r>
      <w:r w:rsidRPr="004D7885">
        <w:rPr>
          <w:rStyle w:val="Emphasis"/>
          <w:szCs w:val="26"/>
          <w:highlight w:val="cyan"/>
        </w:rPr>
        <w:t>that the latter don’t matter</w:t>
      </w:r>
      <w:r w:rsidRPr="004D7885">
        <w:rPr>
          <w:rStyle w:val="StyleUnderline"/>
          <w:szCs w:val="26"/>
        </w:rPr>
        <w:t>.</w:t>
      </w:r>
      <w:r w:rsidRPr="004D7885">
        <w:rPr>
          <w:sz w:val="16"/>
          <w:szCs w:val="26"/>
        </w:rPr>
        <w:t xml:space="preserve"> Even John Rawls wrote, “</w:t>
      </w:r>
      <w:r w:rsidRPr="004D7885">
        <w:rPr>
          <w:rStyle w:val="StyleUnderline"/>
          <w:szCs w:val="26"/>
          <w:highlight w:val="cyan"/>
        </w:rPr>
        <w:t>All ethical doctrines worth our attention take consequences into account in judging rightness.</w:t>
      </w:r>
      <w:r w:rsidRPr="004D7885">
        <w:rPr>
          <w:rStyle w:val="StyleUnderline"/>
          <w:szCs w:val="26"/>
        </w:rPr>
        <w:t xml:space="preserve"> One which did not would simply be irrational, crazy.</w:t>
      </w:r>
      <w:r w:rsidRPr="004D7885">
        <w:rPr>
          <w:sz w:val="16"/>
          <w:szCs w:val="26"/>
        </w:rPr>
        <w:t xml:space="preserve">” </w:t>
      </w:r>
      <w:r w:rsidRPr="004D7885">
        <w:rPr>
          <w:rStyle w:val="Emphasis"/>
          <w:szCs w:val="26"/>
        </w:rPr>
        <w:t xml:space="preserve">Minimally plausible </w:t>
      </w:r>
      <w:r w:rsidRPr="004D7885">
        <w:rPr>
          <w:rStyle w:val="Emphasis"/>
          <w:szCs w:val="26"/>
          <w:highlight w:val="cyan"/>
        </w:rPr>
        <w:t>versions</w:t>
      </w:r>
      <w:r w:rsidRPr="004D7885">
        <w:rPr>
          <w:rStyle w:val="Emphasis"/>
          <w:szCs w:val="26"/>
        </w:rPr>
        <w:t xml:space="preserve"> </w:t>
      </w:r>
      <w:r w:rsidRPr="004D7885">
        <w:rPr>
          <w:rStyle w:val="Emphasis"/>
          <w:szCs w:val="26"/>
          <w:highlight w:val="cyan"/>
        </w:rPr>
        <w:t>of deontology</w:t>
      </w:r>
      <w:r w:rsidRPr="004D7885">
        <w:rPr>
          <w:rStyle w:val="Emphasis"/>
          <w:szCs w:val="26"/>
        </w:rPr>
        <w:t xml:space="preserve"> and virtue ethics </w:t>
      </w:r>
      <w:r w:rsidRPr="004D7885">
        <w:rPr>
          <w:rStyle w:val="Emphasis"/>
          <w:szCs w:val="26"/>
          <w:highlight w:val="cyan"/>
        </w:rPr>
        <w:t>must be concerned</w:t>
      </w:r>
      <w:r w:rsidRPr="004D7885">
        <w:rPr>
          <w:rStyle w:val="Emphasis"/>
          <w:szCs w:val="26"/>
        </w:rPr>
        <w:t xml:space="preserve"> in part </w:t>
      </w:r>
      <w:r w:rsidRPr="004D7885">
        <w:rPr>
          <w:rStyle w:val="Emphasis"/>
          <w:szCs w:val="26"/>
          <w:highlight w:val="cyan"/>
        </w:rPr>
        <w:t>with promoting the good</w:t>
      </w:r>
      <w:r w:rsidRPr="004D7885">
        <w:rPr>
          <w:rStyle w:val="StyleUnderline"/>
          <w:szCs w:val="26"/>
        </w:rPr>
        <w:t>, from an impartial point of view.</w:t>
      </w:r>
      <w:r w:rsidRPr="004D7885">
        <w:rPr>
          <w:sz w:val="16"/>
          <w:szCs w:val="26"/>
        </w:rPr>
        <w:t xml:space="preserve"> </w:t>
      </w:r>
      <w:r w:rsidRPr="004D7885">
        <w:rPr>
          <w:rStyle w:val="StyleUnderline"/>
          <w:szCs w:val="26"/>
          <w:highlight w:val="cyan"/>
        </w:rPr>
        <w:t>They’d</w:t>
      </w:r>
      <w:r w:rsidRPr="004D7885">
        <w:rPr>
          <w:rStyle w:val="StyleUnderline"/>
          <w:szCs w:val="26"/>
        </w:rPr>
        <w:t xml:space="preserve"> thus </w:t>
      </w:r>
      <w:r w:rsidRPr="004D7885">
        <w:rPr>
          <w:rStyle w:val="StyleUnderline"/>
          <w:szCs w:val="26"/>
          <w:highlight w:val="cyan"/>
        </w:rPr>
        <w:t>imply very strong reasons to reduce existential risk</w:t>
      </w:r>
      <w:r w:rsidRPr="004D7885">
        <w:rPr>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D7885">
        <w:rPr>
          <w:rStyle w:val="StyleUnderline"/>
          <w:szCs w:val="26"/>
        </w:rPr>
        <w:t>Even egoism, the view that each agent should maximize her own good, might imply strong reasons to reduce existential risk.</w:t>
      </w:r>
      <w:r w:rsidRPr="004D7885">
        <w:rPr>
          <w:sz w:val="16"/>
          <w:szCs w:val="26"/>
        </w:rPr>
        <w:t xml:space="preserve"> It will depend, among other things, on what one’s own good </w:t>
      </w:r>
      <w:proofErr w:type="gramStart"/>
      <w:r w:rsidRPr="004D7885">
        <w:rPr>
          <w:sz w:val="16"/>
          <w:szCs w:val="26"/>
        </w:rPr>
        <w:t>consists</w:t>
      </w:r>
      <w:proofErr w:type="gramEnd"/>
      <w:r w:rsidRPr="004D7885">
        <w:rPr>
          <w:sz w:val="16"/>
          <w:szCs w:val="26"/>
        </w:rPr>
        <w:t xml:space="preserve"> in. If well-being consisted in pleasure only, it is somewhat harder to argue that egoism would imply strong reasons to reduce existential risk – perhaps we could </w:t>
      </w:r>
      <w:r w:rsidRPr="004D7885">
        <w:rPr>
          <w:sz w:val="16"/>
          <w:szCs w:val="26"/>
        </w:rPr>
        <w:lastRenderedPageBreak/>
        <w:t xml:space="preserve">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D7885">
        <w:rPr>
          <w:sz w:val="16"/>
          <w:szCs w:val="26"/>
        </w:rPr>
        <w:t>actually desires</w:t>
      </w:r>
      <w:proofErr w:type="gramEnd"/>
      <w:r w:rsidRPr="004D7885">
        <w:rPr>
          <w:sz w:val="16"/>
          <w:szCs w:val="26"/>
        </w:rPr>
        <w:t xml:space="preserve"> to do that act). </w:t>
      </w:r>
      <w:r w:rsidRPr="004D7885">
        <w:rPr>
          <w:rStyle w:val="StyleUnderline"/>
          <w:szCs w:val="26"/>
        </w:rPr>
        <w:t>To be minimally plausible, egoism will need to be paired with a more sophisticated account of well-being.</w:t>
      </w:r>
      <w:r w:rsidRPr="004D7885">
        <w:rPr>
          <w:sz w:val="16"/>
          <w:szCs w:val="26"/>
        </w:rPr>
        <w:t xml:space="preserve"> To see this, it is enough to consider, as Plato did, the possibility of a ring of invisibility – </w:t>
      </w:r>
      <w:r w:rsidRPr="004D7885">
        <w:rPr>
          <w:rStyle w:val="StyleUnderline"/>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D7885">
        <w:rPr>
          <w:sz w:val="16"/>
          <w:szCs w:val="26"/>
        </w:rPr>
        <w:t xml:space="preserve">, in some robust way, where this would to a significant extent be a function of other-regarding concerns (see chapter 12 of this classic intro to ethics). But </w:t>
      </w:r>
      <w:r w:rsidRPr="004D7885">
        <w:rPr>
          <w:rStyle w:val="StyleUnderline"/>
          <w:szCs w:val="26"/>
        </w:rPr>
        <w:t>once these elements are included, we can (roughly, as above) argue that this sort of egoism will imply strong reasons to reduce existential risk.</w:t>
      </w:r>
      <w:r w:rsidRPr="004D7885">
        <w:rPr>
          <w:sz w:val="16"/>
          <w:szCs w:val="26"/>
        </w:rPr>
        <w:t xml:space="preserve"> Add to </w:t>
      </w:r>
      <w:proofErr w:type="gramStart"/>
      <w:r w:rsidRPr="004D7885">
        <w:rPr>
          <w:sz w:val="16"/>
          <w:szCs w:val="26"/>
        </w:rPr>
        <w:t>all of</w:t>
      </w:r>
      <w:proofErr w:type="gramEnd"/>
      <w:r w:rsidRPr="004D7885">
        <w:rPr>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D7885">
        <w:rPr>
          <w:rStyle w:val="Emphasis"/>
          <w:szCs w:val="26"/>
          <w:highlight w:val="cyan"/>
        </w:rPr>
        <w:t xml:space="preserve">We should also </w:t>
      </w:r>
      <w:proofErr w:type="gramStart"/>
      <w:r w:rsidRPr="004D7885">
        <w:rPr>
          <w:rStyle w:val="Emphasis"/>
          <w:szCs w:val="26"/>
          <w:highlight w:val="cyan"/>
        </w:rPr>
        <w:t>take into account</w:t>
      </w:r>
      <w:proofErr w:type="gramEnd"/>
      <w:r w:rsidRPr="004D7885">
        <w:rPr>
          <w:rStyle w:val="Emphasis"/>
          <w:szCs w:val="26"/>
          <w:highlight w:val="cyan"/>
        </w:rPr>
        <w:t xml:space="preserve"> moral uncertainty.</w:t>
      </w:r>
      <w:r w:rsidRPr="004D7885">
        <w:rPr>
          <w:sz w:val="16"/>
          <w:szCs w:val="26"/>
        </w:rPr>
        <w:t xml:space="preserve"> </w:t>
      </w:r>
      <w:r w:rsidRPr="004D7885">
        <w:rPr>
          <w:rStyle w:val="StyleUnderline"/>
          <w:szCs w:val="26"/>
        </w:rPr>
        <w:t>What is it reasonable for one to do, when one is uncertain not (only) about the empirical facts, but also about the moral facts?</w:t>
      </w:r>
      <w:r w:rsidRPr="004D7885">
        <w:rPr>
          <w:sz w:val="16"/>
          <w:szCs w:val="26"/>
        </w:rPr>
        <w:t xml:space="preserve"> I’ve just argued that </w:t>
      </w:r>
      <w:r w:rsidRPr="004D7885">
        <w:rPr>
          <w:rStyle w:val="StyleUnderline"/>
          <w:szCs w:val="26"/>
        </w:rPr>
        <w:t>there’s agreement among minimally plausible ethical views that we have strong reason to reduce existential risk – not only consequentialists, but also deontologists, virtue ethicists, and sophisticated egoists should agree.</w:t>
      </w:r>
      <w:r w:rsidRPr="004D7885">
        <w:rPr>
          <w:sz w:val="16"/>
          <w:szCs w:val="26"/>
        </w:rPr>
        <w:t xml:space="preserve"> But </w:t>
      </w:r>
      <w:r w:rsidRPr="004D7885">
        <w:rPr>
          <w:rStyle w:val="StyleUnderline"/>
          <w:szCs w:val="26"/>
        </w:rPr>
        <w:t xml:space="preserve">even those (hedonistic egoists) who disagree should have a significant level of confidence that they are mistaken, and that one of the above views is correct. Even if they were 90% sure that their view is the correct one </w:t>
      </w:r>
      <w:r w:rsidRPr="004D7885">
        <w:rPr>
          <w:sz w:val="16"/>
          <w:szCs w:val="26"/>
        </w:rPr>
        <w:t xml:space="preserve">(and 10% sure that one of these other ones is correct), </w:t>
      </w:r>
      <w:r w:rsidRPr="004D7885">
        <w:rPr>
          <w:rStyle w:val="StyleUnderline"/>
          <w:szCs w:val="26"/>
        </w:rPr>
        <w:t xml:space="preserve">they would have </w:t>
      </w:r>
      <w:proofErr w:type="gramStart"/>
      <w:r w:rsidRPr="004D7885">
        <w:rPr>
          <w:rStyle w:val="StyleUnderline"/>
          <w:szCs w:val="26"/>
        </w:rPr>
        <w:t>pretty strong</w:t>
      </w:r>
      <w:proofErr w:type="gramEnd"/>
      <w:r w:rsidRPr="004D7885">
        <w:rPr>
          <w:rStyle w:val="StyleUnderline"/>
          <w:szCs w:val="26"/>
        </w:rPr>
        <w:t xml:space="preserve"> reason, from the standpoint of moral uncertainty, to reduce existential risk.</w:t>
      </w:r>
      <w:r w:rsidRPr="004D7885">
        <w:rPr>
          <w:sz w:val="16"/>
          <w:szCs w:val="26"/>
        </w:rPr>
        <w:t xml:space="preserve"> Perhaps most disturbingly still, </w:t>
      </w:r>
      <w:r w:rsidRPr="004D7885">
        <w:rPr>
          <w:rStyle w:val="StyleUnderline"/>
          <w:szCs w:val="26"/>
          <w:highlight w:val="cyan"/>
        </w:rPr>
        <w:t xml:space="preserve">even if we are only 1% sure that </w:t>
      </w:r>
      <w:r w:rsidRPr="004D7885">
        <w:rPr>
          <w:rStyle w:val="StyleUnderline"/>
          <w:szCs w:val="26"/>
        </w:rPr>
        <w:t xml:space="preserve">the </w:t>
      </w:r>
      <w:r w:rsidRPr="004D7885">
        <w:rPr>
          <w:rStyle w:val="StyleUnderline"/>
          <w:szCs w:val="26"/>
          <w:highlight w:val="cyan"/>
        </w:rPr>
        <w:t xml:space="preserve">well-being </w:t>
      </w:r>
      <w:r w:rsidRPr="004D7885">
        <w:rPr>
          <w:rStyle w:val="StyleUnderline"/>
          <w:szCs w:val="26"/>
        </w:rPr>
        <w:t xml:space="preserve">of possible future people </w:t>
      </w:r>
      <w:r w:rsidRPr="004D7885">
        <w:rPr>
          <w:rStyle w:val="StyleUnderline"/>
          <w:szCs w:val="26"/>
          <w:highlight w:val="cyan"/>
        </w:rPr>
        <w:t>matter</w:t>
      </w:r>
      <w:r w:rsidRPr="004D7885">
        <w:rPr>
          <w:rStyle w:val="StyleUnderline"/>
          <w:szCs w:val="26"/>
        </w:rPr>
        <w:t xml:space="preserve">s, it is at least arguable that, </w:t>
      </w:r>
      <w:r w:rsidRPr="004D7885">
        <w:rPr>
          <w:rStyle w:val="StyleUnderline"/>
          <w:szCs w:val="26"/>
          <w:highlight w:val="cyan"/>
        </w:rPr>
        <w:t xml:space="preserve">from </w:t>
      </w:r>
      <w:r w:rsidRPr="004D7885">
        <w:rPr>
          <w:rStyle w:val="StyleUnderline"/>
          <w:szCs w:val="26"/>
        </w:rPr>
        <w:t xml:space="preserve">the standpoint of </w:t>
      </w:r>
      <w:r w:rsidRPr="004D7885">
        <w:rPr>
          <w:rStyle w:val="StyleUnderline"/>
          <w:szCs w:val="26"/>
          <w:highlight w:val="cyan"/>
        </w:rPr>
        <w:t>moral uncertainty, reducing existential risk is the most important thing in the worl</w:t>
      </w:r>
      <w:r w:rsidRPr="004D7885">
        <w:rPr>
          <w:rStyle w:val="StyleUnderline"/>
          <w:szCs w:val="26"/>
        </w:rPr>
        <w:t>d.</w:t>
      </w:r>
      <w:r w:rsidRPr="004D7885">
        <w:rPr>
          <w:sz w:val="16"/>
          <w:szCs w:val="26"/>
        </w:rPr>
        <w:t xml:space="preserve"> Again, this is largely </w:t>
      </w:r>
      <w:proofErr w:type="gramStart"/>
      <w:r w:rsidRPr="004D7885">
        <w:rPr>
          <w:sz w:val="16"/>
          <w:szCs w:val="26"/>
        </w:rPr>
        <w:t>for the reason that</w:t>
      </w:r>
      <w:proofErr w:type="gramEnd"/>
      <w:r w:rsidRPr="004D7885">
        <w:rPr>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D7885">
        <w:rPr>
          <w:rStyle w:val="StyleUnderline"/>
          <w:szCs w:val="26"/>
        </w:rPr>
        <w:t>It is enough for my claim that there is moral agreement in the relevant sense if</w:t>
      </w:r>
      <w:r w:rsidRPr="004D7885">
        <w:rPr>
          <w:sz w:val="16"/>
          <w:szCs w:val="26"/>
        </w:rPr>
        <w:t xml:space="preserve">, at least given certain empirical claims about what future lives would most likely be like, </w:t>
      </w:r>
      <w:r w:rsidRPr="004D7885">
        <w:rPr>
          <w:rStyle w:val="Emphasis"/>
          <w:szCs w:val="26"/>
          <w:highlight w:val="cyan"/>
        </w:rPr>
        <w:t xml:space="preserve">all minimally plausible moral views would converge </w:t>
      </w:r>
      <w:r w:rsidRPr="004D7885">
        <w:rPr>
          <w:rStyle w:val="Emphasis"/>
          <w:szCs w:val="26"/>
        </w:rPr>
        <w:t xml:space="preserve">on the conclusion </w:t>
      </w:r>
      <w:r w:rsidRPr="004D7885">
        <w:rPr>
          <w:rStyle w:val="Emphasis"/>
          <w:szCs w:val="26"/>
          <w:highlight w:val="cyan"/>
        </w:rPr>
        <w:t>that we should try to save the world</w:t>
      </w:r>
      <w:r w:rsidRPr="004D7885">
        <w:rPr>
          <w:rStyle w:val="StyleUnderline"/>
          <w:szCs w:val="26"/>
          <w:highlight w:val="cyan"/>
        </w:rPr>
        <w:t>.</w:t>
      </w:r>
      <w:r w:rsidRPr="004D7885">
        <w:rPr>
          <w:sz w:val="16"/>
          <w:szCs w:val="26"/>
        </w:rPr>
        <w:t xml:space="preserve"> While there are some non-crazy </w:t>
      </w:r>
      <w:r w:rsidRPr="004D7885">
        <w:rPr>
          <w:rStyle w:val="StyleUnderline"/>
          <w:szCs w:val="26"/>
        </w:rPr>
        <w:t>views that place significantly greater moral weight on avoiding suffering than on promoting happiness</w:t>
      </w:r>
      <w:r w:rsidRPr="004D7885">
        <w:rPr>
          <w:sz w:val="16"/>
          <w:szCs w:val="26"/>
        </w:rPr>
        <w:t xml:space="preserve">, for reasons others have offered (and for independent reasons I won’t get into here unless requested to), they nonetheless </w:t>
      </w:r>
      <w:r w:rsidRPr="004D7885">
        <w:rPr>
          <w:rStyle w:val="StyleUnderline"/>
          <w:szCs w:val="26"/>
        </w:rPr>
        <w:t xml:space="preserve">seem to be </w:t>
      </w:r>
      <w:proofErr w:type="gramStart"/>
      <w:r w:rsidRPr="004D7885">
        <w:rPr>
          <w:rStyle w:val="StyleUnderline"/>
          <w:szCs w:val="26"/>
        </w:rPr>
        <w:t>fairly implausible</w:t>
      </w:r>
      <w:proofErr w:type="gramEnd"/>
      <w:r w:rsidRPr="004D7885">
        <w:rPr>
          <w:rStyle w:val="StyleUnderline"/>
          <w:szCs w:val="26"/>
        </w:rPr>
        <w:t xml:space="preserve"> views.</w:t>
      </w:r>
      <w:r w:rsidRPr="004D7885">
        <w:rPr>
          <w:sz w:val="16"/>
          <w:szCs w:val="26"/>
        </w:rPr>
        <w:t xml:space="preserve"> And </w:t>
      </w:r>
      <w:r w:rsidRPr="004D7885">
        <w:rPr>
          <w:rStyle w:val="StyleUnderline"/>
          <w:szCs w:val="26"/>
        </w:rPr>
        <w:t xml:space="preserve">even if things did not go well for our ancestors, I am optimistic that they will overall go fantastically well for our </w:t>
      </w:r>
      <w:proofErr w:type="gramStart"/>
      <w:r w:rsidRPr="004D7885">
        <w:rPr>
          <w:rStyle w:val="StyleUnderline"/>
          <w:szCs w:val="26"/>
        </w:rPr>
        <w:t>descendants, if</w:t>
      </w:r>
      <w:proofErr w:type="gramEnd"/>
      <w:r w:rsidRPr="004D7885">
        <w:rPr>
          <w:rStyle w:val="StyleUnderline"/>
          <w:szCs w:val="26"/>
        </w:rPr>
        <w:t xml:space="preserve"> we allow them to. I suspect that most of us alive today – at least those of us not suffering from extreme illness or poverty – have lives that are well worth living, and that things will continue to improve.</w:t>
      </w:r>
      <w:r w:rsidRPr="004D7885">
        <w:rPr>
          <w:sz w:val="16"/>
          <w:szCs w:val="26"/>
        </w:rPr>
        <w:t xml:space="preserve"> Derek Parfit, whose work has emphasized future generations as well as agreement in ethics, described our situation clearly and accurately: “We live during the hinge of history. </w:t>
      </w:r>
      <w:r w:rsidRPr="004D7885">
        <w:rPr>
          <w:rStyle w:val="StyleUnderline"/>
          <w:szCs w:val="26"/>
        </w:rPr>
        <w:t xml:space="preserve">Given the scientific and technological discoveries of the last two centuries, the world has never changed as fast. </w:t>
      </w:r>
      <w:r w:rsidRPr="004D7885">
        <w:rPr>
          <w:sz w:val="16"/>
          <w:szCs w:val="26"/>
        </w:rPr>
        <w:t xml:space="preserve">We shall soon have even greater powers to transform, not only our surroundings, but ourselves and our successors. </w:t>
      </w:r>
      <w:r w:rsidRPr="004D7885">
        <w:rPr>
          <w:rStyle w:val="StyleUnderline"/>
          <w:szCs w:val="26"/>
        </w:rPr>
        <w:t xml:space="preserve">If we act wisely in the next few centuries, humanity will survive its most dangerous and decisive period. </w:t>
      </w:r>
      <w:r w:rsidRPr="004D7885">
        <w:rPr>
          <w:sz w:val="16"/>
          <w:szCs w:val="26"/>
        </w:rPr>
        <w:t xml:space="preserve">Our descendants could, if necessary, go elsewhere, spreading through this galaxy…. </w:t>
      </w:r>
      <w:r w:rsidRPr="004D7885">
        <w:rPr>
          <w:rStyle w:val="StyleUnderline"/>
          <w:szCs w:val="26"/>
        </w:rPr>
        <w:t>Our descendants might, I believe, make the further future very good. But that good future may also depend in part on us. If our selfish recklessness ends human history, we would be acting very wrongly.</w:t>
      </w:r>
      <w:r w:rsidRPr="004D7885">
        <w:rPr>
          <w:sz w:val="16"/>
          <w:szCs w:val="26"/>
        </w:rPr>
        <w:t>” (From chapter 36 of On What Matters)</w:t>
      </w:r>
    </w:p>
    <w:p w14:paraId="2DF8AB44" w14:textId="77777777" w:rsidR="002777BC" w:rsidRPr="00F66DFB" w:rsidRDefault="002777BC" w:rsidP="002777BC">
      <w:pPr>
        <w:tabs>
          <w:tab w:val="left" w:pos="21931"/>
        </w:tabs>
        <w:rPr>
          <w:rFonts w:asciiTheme="minorHAnsi" w:eastAsia="Cambria" w:hAnsiTheme="minorHAnsi"/>
        </w:rPr>
      </w:pPr>
    </w:p>
    <w:p w14:paraId="6592752E" w14:textId="77777777" w:rsidR="002777BC" w:rsidRPr="00F66DFB" w:rsidRDefault="002777BC" w:rsidP="002777BC">
      <w:pPr>
        <w:pStyle w:val="Heading3"/>
        <w:rPr>
          <w:rFonts w:asciiTheme="minorHAnsi" w:hAnsiTheme="minorHAnsi"/>
        </w:rPr>
      </w:pPr>
      <w:r w:rsidRPr="00F66DFB">
        <w:rPr>
          <w:rFonts w:asciiTheme="minorHAnsi" w:hAnsiTheme="minorHAnsi"/>
        </w:rPr>
        <w:lastRenderedPageBreak/>
        <w:t>1AC – Adv – Innovation</w:t>
      </w:r>
    </w:p>
    <w:p w14:paraId="3EA65CB3" w14:textId="77777777" w:rsidR="002777BC" w:rsidRPr="00F66DFB" w:rsidRDefault="002777BC" w:rsidP="002777BC">
      <w:pPr>
        <w:pStyle w:val="Heading4"/>
        <w:rPr>
          <w:rFonts w:asciiTheme="minorHAnsi" w:hAnsiTheme="minorHAnsi"/>
        </w:rPr>
      </w:pPr>
      <w:r w:rsidRPr="00F66DFB">
        <w:rPr>
          <w:rFonts w:asciiTheme="minorHAnsi" w:hAnsiTheme="minorHAnsi"/>
        </w:rPr>
        <w:t xml:space="preserve">Global IPR laws founded upon the TRIPS agreement </w:t>
      </w:r>
      <w:r w:rsidRPr="00F66DFB">
        <w:rPr>
          <w:rFonts w:asciiTheme="minorHAnsi" w:hAnsiTheme="minorHAnsi"/>
          <w:u w:val="single"/>
        </w:rPr>
        <w:t xml:space="preserve">exacerbate </w:t>
      </w:r>
      <w:r w:rsidRPr="00F66DFB">
        <w:rPr>
          <w:rFonts w:asciiTheme="minorHAnsi" w:hAnsiTheme="minorHAnsi"/>
        </w:rPr>
        <w:t xml:space="preserve">global inequality. You should reject neg </w:t>
      </w:r>
      <w:proofErr w:type="spellStart"/>
      <w:r w:rsidRPr="00F66DFB">
        <w:rPr>
          <w:rFonts w:asciiTheme="minorHAnsi" w:hAnsiTheme="minorHAnsi"/>
        </w:rPr>
        <w:t>args</w:t>
      </w:r>
      <w:proofErr w:type="spellEnd"/>
      <w:r w:rsidRPr="00F66DFB">
        <w:rPr>
          <w:rFonts w:asciiTheme="minorHAnsi" w:hAnsiTheme="minorHAnsi"/>
        </w:rPr>
        <w:t xml:space="preserve"> – they are probably based on </w:t>
      </w:r>
      <w:r w:rsidRPr="00F66DFB">
        <w:rPr>
          <w:rFonts w:asciiTheme="minorHAnsi" w:hAnsiTheme="minorHAnsi"/>
          <w:u w:val="single"/>
        </w:rPr>
        <w:t>unfounded</w:t>
      </w:r>
      <w:r w:rsidRPr="00F66DFB">
        <w:rPr>
          <w:rFonts w:asciiTheme="minorHAnsi" w:hAnsiTheme="minorHAnsi"/>
        </w:rPr>
        <w:t xml:space="preserve"> assumptions</w:t>
      </w:r>
    </w:p>
    <w:p w14:paraId="0F3F0397" w14:textId="77777777" w:rsidR="002777BC" w:rsidRPr="00F66DFB" w:rsidRDefault="002777BC" w:rsidP="002777BC">
      <w:pPr>
        <w:pStyle w:val="Heading4"/>
      </w:pPr>
      <w:r w:rsidRPr="00F66DFB">
        <w:rPr>
          <w:rStyle w:val="Style13ptBold"/>
          <w:rFonts w:asciiTheme="minorHAnsi" w:hAnsiTheme="minorHAnsi"/>
        </w:rPr>
        <w:t>Ranjan 18</w:t>
      </w:r>
      <w:r w:rsidRPr="00F66DFB">
        <w:t xml:space="preserve"> </w:t>
      </w:r>
    </w:p>
    <w:p w14:paraId="7F79730C" w14:textId="77777777" w:rsidR="002777BC" w:rsidRPr="00F66DFB" w:rsidRDefault="002777BC" w:rsidP="002777BC">
      <w:pPr>
        <w:rPr>
          <w:rFonts w:asciiTheme="minorHAnsi" w:hAnsiTheme="minorHAnsi"/>
        </w:rPr>
      </w:pPr>
      <w:r w:rsidRPr="00F66DFB">
        <w:rPr>
          <w:rFonts w:asciiTheme="minorHAnsi" w:hAnsiTheme="minorHAnsi"/>
        </w:rPr>
        <w:t>[Rajiv Ranjan is an Assistant Professor, CMS Business School, Bangalore, Karnataka, India. “Politics of Intellectual Property Rights (IPRs)</w:t>
      </w:r>
    </w:p>
    <w:p w14:paraId="713F803A" w14:textId="77777777" w:rsidR="002777BC" w:rsidRPr="00F66DFB" w:rsidRDefault="002777BC" w:rsidP="002777BC">
      <w:pPr>
        <w:rPr>
          <w:rFonts w:asciiTheme="minorHAnsi" w:hAnsiTheme="minorHAnsi"/>
        </w:rPr>
      </w:pPr>
      <w:r w:rsidRPr="00F66DFB">
        <w:rPr>
          <w:rFonts w:asciiTheme="minorHAnsi" w:hAnsiTheme="minorHAnsi"/>
        </w:rPr>
        <w:t xml:space="preserve">in Medicine: The Dichotomies” </w:t>
      </w:r>
      <w:hyperlink r:id="rId6" w:history="1">
        <w:r w:rsidRPr="00F66DFB">
          <w:rPr>
            <w:rStyle w:val="Hyperlink"/>
            <w:rFonts w:asciiTheme="minorHAnsi" w:hAnsiTheme="minorHAnsi"/>
          </w:rPr>
          <w:t>https://journals.sagepub.com/doi/abs/10.1177/2319714518789762?journalCode=fiba</w:t>
        </w:r>
      </w:hyperlink>
      <w:r w:rsidRPr="00F66DFB">
        <w:rPr>
          <w:rFonts w:asciiTheme="minorHAnsi" w:hAnsiTheme="minorHAnsi"/>
        </w:rPr>
        <w:t>] //</w:t>
      </w:r>
      <w:proofErr w:type="spellStart"/>
      <w:r w:rsidRPr="00F66DFB">
        <w:rPr>
          <w:rFonts w:asciiTheme="minorHAnsi" w:hAnsiTheme="minorHAnsi"/>
        </w:rPr>
        <w:t>aaditg</w:t>
      </w:r>
      <w:proofErr w:type="spellEnd"/>
    </w:p>
    <w:p w14:paraId="2C272E6D" w14:textId="77777777" w:rsidR="002777BC" w:rsidRPr="00F66DFB" w:rsidRDefault="002777BC" w:rsidP="002777BC">
      <w:pPr>
        <w:rPr>
          <w:rFonts w:asciiTheme="minorHAnsi" w:hAnsiTheme="minorHAnsi"/>
          <w:sz w:val="16"/>
        </w:rPr>
      </w:pPr>
      <w:r w:rsidRPr="00F66DFB">
        <w:rPr>
          <w:rFonts w:asciiTheme="minorHAnsi" w:hAnsiTheme="minorHAnsi"/>
          <w:sz w:val="16"/>
        </w:rPr>
        <w:t xml:space="preserve">Introduction </w:t>
      </w:r>
      <w:r w:rsidRPr="00F66DFB">
        <w:rPr>
          <w:rStyle w:val="StyleUnderline"/>
          <w:rFonts w:asciiTheme="minorHAnsi" w:hAnsiTheme="minorHAnsi"/>
        </w:rPr>
        <w:t xml:space="preserve">The health care costs are the single major impediment in pushing people out from the vicious web of poverty </w:t>
      </w:r>
      <w:r w:rsidRPr="00F66DFB">
        <w:rPr>
          <w:rFonts w:asciiTheme="minorHAnsi" w:hAnsiTheme="minorHAnsi"/>
          <w:sz w:val="16"/>
        </w:rPr>
        <w:t xml:space="preserve">(Bartlett, 2011; Briesacher et al., 2010; Kent, 2002; Leone, James, &amp; </w:t>
      </w:r>
      <w:proofErr w:type="spellStart"/>
      <w:r w:rsidRPr="00F66DFB">
        <w:rPr>
          <w:rFonts w:asciiTheme="minorHAnsi" w:hAnsiTheme="minorHAnsi"/>
          <w:sz w:val="16"/>
        </w:rPr>
        <w:t>Padmadas</w:t>
      </w:r>
      <w:proofErr w:type="spellEnd"/>
      <w:r w:rsidRPr="00F66DFB">
        <w:rPr>
          <w:rFonts w:asciiTheme="minorHAnsi" w:hAnsiTheme="minorHAnsi"/>
          <w:sz w:val="16"/>
        </w:rPr>
        <w:t xml:space="preserve">, 2012). </w:t>
      </w:r>
      <w:r w:rsidRPr="00F66DFB">
        <w:rPr>
          <w:rStyle w:val="Emphasis"/>
          <w:rFonts w:asciiTheme="minorHAnsi" w:hAnsiTheme="minorHAnsi"/>
        </w:rPr>
        <w:t>Poor people have neither access to a clean environment nor choices which can help them prevent diseases as they cannot afford ‘curative’ health care in the form of medicines.</w:t>
      </w:r>
      <w:r w:rsidRPr="00F66DFB">
        <w:rPr>
          <w:rFonts w:asciiTheme="minorHAnsi" w:hAnsiTheme="minorHAnsi"/>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F66DFB">
        <w:rPr>
          <w:rFonts w:asciiTheme="minorHAnsi" w:hAnsiTheme="minorHAnsi"/>
          <w:sz w:val="16"/>
        </w:rPr>
        <w:t>Ebi</w:t>
      </w:r>
      <w:proofErr w:type="spellEnd"/>
      <w:r w:rsidRPr="00F66DFB">
        <w:rPr>
          <w:rFonts w:asciiTheme="minorHAnsi" w:hAnsiTheme="minorHAnsi"/>
          <w:sz w:val="16"/>
        </w:rPr>
        <w:t xml:space="preserve"> &amp; Semenza, 2008; Haines, Kovats, Campbell-Lendrum, &amp; Corvalán, 2006; Kunkel, Pielke Jr., &amp; </w:t>
      </w:r>
      <w:proofErr w:type="spellStart"/>
      <w:r w:rsidRPr="00F66DFB">
        <w:rPr>
          <w:rFonts w:asciiTheme="minorHAnsi" w:hAnsiTheme="minorHAnsi"/>
          <w:sz w:val="16"/>
        </w:rPr>
        <w:t>Changnon</w:t>
      </w:r>
      <w:proofErr w:type="spellEnd"/>
      <w:r w:rsidRPr="00F66DFB">
        <w:rPr>
          <w:rFonts w:asciiTheme="minorHAnsi" w:hAnsiTheme="minorHAnsi"/>
          <w:sz w:val="16"/>
        </w:rPr>
        <w:t xml:space="preserve">, 1999; McCarthy, 2001; Patz, Campbell-Lendrum, Holloway, &amp; Foley, 2005; Patz, Epstein, Burke, &amp; Balbus, 1996) work as a health care impediment. </w:t>
      </w:r>
      <w:r w:rsidRPr="00F66DFB">
        <w:rPr>
          <w:rStyle w:val="Emphasis"/>
          <w:rFonts w:asciiTheme="minorHAnsi" w:hAnsiTheme="minorHAnsi"/>
        </w:rPr>
        <w:t>Environmental pollution and climate change impact health of individuals, and poor people are more vulnerable to such health impacts.</w:t>
      </w:r>
      <w:r w:rsidRPr="00F66DFB">
        <w:rPr>
          <w:rFonts w:asciiTheme="minorHAnsi" w:hAnsiTheme="minorHAnsi"/>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existence of </w:t>
      </w:r>
      <w:r w:rsidRPr="00F66DFB">
        <w:rPr>
          <w:rStyle w:val="Emphasis"/>
          <w:rFonts w:asciiTheme="minorHAnsi" w:hAnsiTheme="minorHAnsi"/>
        </w:rPr>
        <w:t xml:space="preserve">Intellectual Property Rights </w:t>
      </w:r>
      <w:r w:rsidRPr="00F66DFB">
        <w:rPr>
          <w:rStyle w:val="Emphasis"/>
          <w:rFonts w:asciiTheme="minorHAnsi" w:hAnsiTheme="minorHAnsi"/>
          <w:highlight w:val="cyan"/>
        </w:rPr>
        <w:t xml:space="preserve">(IPRs) in medicine for many </w:t>
      </w:r>
      <w:r w:rsidRPr="00F66DFB">
        <w:rPr>
          <w:rStyle w:val="Emphasis"/>
          <w:rFonts w:asciiTheme="minorHAnsi" w:hAnsiTheme="minorHAnsi"/>
        </w:rPr>
        <w:t xml:space="preserve">critical </w:t>
      </w:r>
      <w:r w:rsidRPr="00F66DFB">
        <w:rPr>
          <w:rStyle w:val="Emphasis"/>
          <w:rFonts w:asciiTheme="minorHAnsi" w:hAnsiTheme="minorHAnsi"/>
          <w:highlight w:val="cyan"/>
        </w:rPr>
        <w:t>life-saving drugs, lack of generic drug</w:t>
      </w:r>
      <w:r w:rsidRPr="00F66DFB">
        <w:rPr>
          <w:rStyle w:val="Emphasis"/>
          <w:rFonts w:asciiTheme="minorHAnsi" w:hAnsiTheme="minorHAnsi"/>
        </w:rPr>
        <w:t xml:space="preserve">s for deadly diseases and </w:t>
      </w:r>
      <w:r w:rsidRPr="00F66DFB">
        <w:rPr>
          <w:rStyle w:val="Emphasis"/>
          <w:rFonts w:asciiTheme="minorHAnsi" w:hAnsiTheme="minorHAnsi"/>
          <w:highlight w:val="cyan"/>
        </w:rPr>
        <w:t xml:space="preserve">lack of </w:t>
      </w:r>
      <w:r w:rsidRPr="00F66DFB">
        <w:rPr>
          <w:rStyle w:val="Emphasis"/>
          <w:rFonts w:asciiTheme="minorHAnsi" w:hAnsiTheme="minorHAnsi"/>
        </w:rPr>
        <w:t xml:space="preserve">research and development </w:t>
      </w:r>
      <w:r w:rsidRPr="00F66DFB">
        <w:rPr>
          <w:rStyle w:val="Emphasis"/>
          <w:rFonts w:asciiTheme="minorHAnsi" w:hAnsiTheme="minorHAnsi"/>
          <w:highlight w:val="cyan"/>
        </w:rPr>
        <w:t xml:space="preserve">(R&amp;D) </w:t>
      </w:r>
      <w:r w:rsidRPr="00F66DFB">
        <w:rPr>
          <w:rStyle w:val="Emphasis"/>
          <w:rFonts w:asciiTheme="minorHAnsi" w:hAnsiTheme="minorHAnsi"/>
        </w:rPr>
        <w:t xml:space="preserve">for </w:t>
      </w:r>
      <w:r w:rsidRPr="00F66DFB">
        <w:rPr>
          <w:rStyle w:val="Emphasis"/>
          <w:rFonts w:asciiTheme="minorHAnsi" w:hAnsiTheme="minorHAnsi"/>
          <w:highlight w:val="cyan"/>
        </w:rPr>
        <w:t xml:space="preserve">diseases related to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poor </w:t>
      </w:r>
      <w:r w:rsidRPr="00F66DFB">
        <w:rPr>
          <w:rStyle w:val="Emphasis"/>
          <w:rFonts w:asciiTheme="minorHAnsi" w:hAnsiTheme="minorHAnsi"/>
        </w:rPr>
        <w:t xml:space="preserve">are </w:t>
      </w:r>
      <w:r w:rsidRPr="00F66DFB">
        <w:rPr>
          <w:rStyle w:val="Emphasis"/>
          <w:rFonts w:asciiTheme="minorHAnsi" w:hAnsiTheme="minorHAnsi"/>
          <w:highlight w:val="cyan"/>
        </w:rPr>
        <w:t>some</w:t>
      </w:r>
      <w:r w:rsidRPr="00F66DFB">
        <w:rPr>
          <w:rStyle w:val="Emphasis"/>
          <w:rFonts w:asciiTheme="minorHAnsi" w:hAnsiTheme="minorHAnsi"/>
        </w:rPr>
        <w:t xml:space="preserve"> of the possible </w:t>
      </w:r>
      <w:r w:rsidRPr="00F66DFB">
        <w:rPr>
          <w:rStyle w:val="Emphasis"/>
          <w:rFonts w:asciiTheme="minorHAnsi" w:hAnsiTheme="minorHAnsi"/>
          <w:highlight w:val="cyan"/>
        </w:rPr>
        <w:t>impediments</w:t>
      </w:r>
      <w:r w:rsidRPr="00F66DFB">
        <w:rPr>
          <w:rStyle w:val="Emphasis"/>
          <w:rFonts w:asciiTheme="minorHAnsi" w:hAnsiTheme="minorHAnsi"/>
        </w:rPr>
        <w:t xml:space="preserve"> in achievement of health-related MDG goals </w:t>
      </w:r>
      <w:r w:rsidRPr="00F66DFB">
        <w:rPr>
          <w:rFonts w:asciiTheme="minorHAnsi" w:hAnsiTheme="minorHAnsi"/>
          <w:sz w:val="16"/>
        </w:rPr>
        <w:t xml:space="preserve">(Love &amp; Hubbard, 2007; Stiglitz, 2002, 2004, 2006, 2007, 2008, 2010; Viana, 2001; Williams, 2012). Williams (2012) shows </w:t>
      </w:r>
      <w:r w:rsidRPr="00F66DFB">
        <w:rPr>
          <w:rStyle w:val="Emphasis"/>
          <w:rFonts w:asciiTheme="minorHAnsi" w:hAnsiTheme="minorHAnsi"/>
        </w:rPr>
        <w:t>that there are a lot of market failures and government failures in case of health care. In health care, 82% of R&amp;D happens in government organizations and publicly funded research institutions</w:t>
      </w:r>
      <w:r w:rsidRPr="00F66DFB">
        <w:rPr>
          <w:rStyle w:val="Emphasis"/>
          <w:rFonts w:asciiTheme="minorHAnsi" w:hAnsiTheme="minorHAnsi"/>
          <w:highlight w:val="cyan"/>
        </w:rPr>
        <w:t>. Companies invest only 1.2% of their revenue on R&amp;D</w:t>
      </w:r>
      <w:r w:rsidRPr="00F66DFB">
        <w:rPr>
          <w:rStyle w:val="Emphasis"/>
          <w:rFonts w:asciiTheme="minorHAnsi" w:hAnsiTheme="minorHAnsi"/>
        </w:rPr>
        <w:t>s. Under these conditions, the logic of existence of IPRs becomes questionable</w:t>
      </w:r>
      <w:r w:rsidRPr="00F66DFB">
        <w:rPr>
          <w:rFonts w:asciiTheme="minorHAnsi" w:hAnsiTheme="minorHAnsi"/>
          <w:sz w:val="16"/>
        </w:rPr>
        <w:t xml:space="preserve">. </w:t>
      </w:r>
      <w:r w:rsidRPr="00F66DFB">
        <w:rPr>
          <w:rStyle w:val="Emphasis"/>
          <w:rFonts w:asciiTheme="minorHAnsi" w:hAnsiTheme="minorHAnsi"/>
        </w:rPr>
        <w:t xml:space="preserve">The logic for the existence of IPRs is based on </w:t>
      </w:r>
      <w:proofErr w:type="gramStart"/>
      <w:r w:rsidRPr="00F66DFB">
        <w:rPr>
          <w:rStyle w:val="Emphasis"/>
          <w:rFonts w:asciiTheme="minorHAnsi" w:hAnsiTheme="minorHAnsi"/>
        </w:rPr>
        <w:t>a number of</w:t>
      </w:r>
      <w:proofErr w:type="gramEnd"/>
      <w:r w:rsidRPr="00F66DFB">
        <w:rPr>
          <w:rStyle w:val="Emphasis"/>
          <w:rFonts w:asciiTheme="minorHAnsi" w:hAnsiTheme="minorHAnsi"/>
        </w:rPr>
        <w:t xml:space="preserve"> untested and unverified assumptions about human </w:t>
      </w:r>
      <w:proofErr w:type="spellStart"/>
      <w:r w:rsidRPr="00F66DFB">
        <w:rPr>
          <w:rStyle w:val="Emphasis"/>
          <w:rFonts w:asciiTheme="minorHAnsi" w:hAnsiTheme="minorHAnsi"/>
        </w:rPr>
        <w:t>behaviour</w:t>
      </w:r>
      <w:proofErr w:type="spellEnd"/>
      <w:r w:rsidRPr="00F66DFB">
        <w:rPr>
          <w:rStyle w:val="Emphasis"/>
          <w:rFonts w:asciiTheme="minorHAnsi" w:hAnsiTheme="minorHAnsi"/>
        </w:rPr>
        <w:t>.</w:t>
      </w:r>
      <w:r w:rsidRPr="00F66DFB">
        <w:rPr>
          <w:rFonts w:asciiTheme="minorHAnsi" w:hAnsiTheme="minorHAnsi"/>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F66DFB">
        <w:rPr>
          <w:rStyle w:val="StyleUnderline"/>
          <w:rFonts w:asciiTheme="minorHAnsi" w:hAnsiTheme="minorHAnsi"/>
        </w:rPr>
        <w:t xml:space="preserve">The next section describes the rich–poor dichotomy with regards to health care and how power operates in that, followed by a section on logic of the existence of IPRs, in which what are the possible assumptions of the IPR model for providing incentives to promote medical research in the context of the adverse conditions of health care especially in the poorer developing world and non-existence of a competitive market is identified. </w:t>
      </w:r>
      <w:r w:rsidRPr="00F66DFB">
        <w:rPr>
          <w:rFonts w:asciiTheme="minorHAnsi" w:hAnsiTheme="minorHAnsi"/>
          <w:sz w:val="16"/>
        </w:rPr>
        <w:t xml:space="preserve">Next, </w:t>
      </w:r>
      <w:r w:rsidRPr="00F66DFB">
        <w:rPr>
          <w:rStyle w:val="Emphasis"/>
          <w:rFonts w:asciiTheme="minorHAnsi" w:hAnsiTheme="minorHAnsi"/>
        </w:rPr>
        <w:t xml:space="preserve">the analysis of health care R&amp;D expenditure sharing between public and private organizations is done. Then, in the following section, the </w:t>
      </w:r>
      <w:proofErr w:type="gramStart"/>
      <w:r w:rsidRPr="00F66DFB">
        <w:rPr>
          <w:rStyle w:val="Emphasis"/>
          <w:rFonts w:asciiTheme="minorHAnsi" w:hAnsiTheme="minorHAnsi"/>
        </w:rPr>
        <w:t>power</w:t>
      </w:r>
      <w:proofErr w:type="gramEnd"/>
      <w:r w:rsidRPr="00F66DFB">
        <w:rPr>
          <w:rStyle w:val="Emphasis"/>
          <w:rFonts w:asciiTheme="minorHAnsi" w:hAnsiTheme="minorHAnsi"/>
        </w:rPr>
        <w:t xml:space="preserve"> and politics dimensions and how faces of power get reflected in this story of IPRs in medicine is discussed.</w:t>
      </w:r>
      <w:r w:rsidRPr="00F66DFB">
        <w:rPr>
          <w:rFonts w:asciiTheme="minorHAnsi" w:hAnsiTheme="minorHAnsi"/>
          <w:sz w:val="16"/>
        </w:rPr>
        <w:t xml:space="preserve"> The public interest versus private gains and poor versus rich debates can be found out in the previous sections</w:t>
      </w:r>
      <w:r w:rsidRPr="00F66DFB">
        <w:rPr>
          <w:rStyle w:val="Emphasis"/>
          <w:rFonts w:asciiTheme="minorHAnsi" w:hAnsiTheme="minorHAnsi"/>
        </w:rPr>
        <w:t>. It is revealed that there are boundaries between the developed and the developing world by existence o</w:t>
      </w:r>
      <w:r w:rsidRPr="00F66DFB">
        <w:rPr>
          <w:rStyle w:val="Emphasis"/>
          <w:rFonts w:asciiTheme="minorHAnsi" w:hAnsiTheme="minorHAnsi"/>
          <w:highlight w:val="cyan"/>
        </w:rPr>
        <w:t>f</w:t>
      </w:r>
      <w:r w:rsidRPr="00F66DFB">
        <w:rPr>
          <w:rStyle w:val="Emphasis"/>
          <w:rFonts w:asciiTheme="minorHAnsi" w:hAnsiTheme="minorHAnsi"/>
        </w:rPr>
        <w:t xml:space="preserve"> agreements like agreement on </w:t>
      </w:r>
      <w:proofErr w:type="spellStart"/>
      <w:r w:rsidRPr="00F66DFB">
        <w:rPr>
          <w:rStyle w:val="Emphasis"/>
          <w:rFonts w:asciiTheme="minorHAnsi" w:hAnsiTheme="minorHAnsi"/>
        </w:rPr>
        <w:t>TradeRelated</w:t>
      </w:r>
      <w:proofErr w:type="spellEnd"/>
      <w:r w:rsidRPr="00F66DFB">
        <w:rPr>
          <w:rStyle w:val="Emphasis"/>
          <w:rFonts w:asciiTheme="minorHAnsi" w:hAnsiTheme="minorHAnsi"/>
        </w:rPr>
        <w:t xml:space="preserve"> Aspects of Intellectual Property Rights (TRIPS) where the</w:t>
      </w:r>
      <w:r w:rsidRPr="00F66DFB">
        <w:rPr>
          <w:rStyle w:val="Emphasis"/>
          <w:rFonts w:asciiTheme="minorHAnsi" w:hAnsiTheme="minorHAnsi"/>
          <w:highlight w:val="cyan"/>
        </w:rPr>
        <w:t xml:space="preserve"> developed countries have high bargaining power</w:t>
      </w:r>
      <w:r w:rsidRPr="00F66DFB">
        <w:rPr>
          <w:rStyle w:val="Emphasis"/>
          <w:rFonts w:asciiTheme="minorHAnsi" w:hAnsiTheme="minorHAnsi"/>
        </w:rPr>
        <w:t xml:space="preserve"> as opposed to the developed countries among a host of other issues that clearly show the exercise of power in one way or the other.</w:t>
      </w:r>
      <w:r w:rsidRPr="00F66DFB">
        <w:rPr>
          <w:rFonts w:asciiTheme="minorHAnsi" w:hAnsiTheme="minorHAnsi"/>
          <w:sz w:val="16"/>
        </w:rPr>
        <w:t xml:space="preserve"> This is followed by a section on globalization phenomenon and IPRs, </w:t>
      </w:r>
      <w:r w:rsidRPr="00F66DFB">
        <w:rPr>
          <w:rFonts w:asciiTheme="minorHAnsi" w:hAnsiTheme="minorHAnsi"/>
          <w:sz w:val="16"/>
        </w:rPr>
        <w:lastRenderedPageBreak/>
        <w:t xml:space="preserve">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F66DFB">
        <w:rPr>
          <w:rFonts w:asciiTheme="minorHAnsi" w:hAnsiTheme="minorHAnsi"/>
          <w:sz w:val="16"/>
        </w:rPr>
        <w:t>To</w:t>
      </w:r>
      <w:proofErr w:type="gramEnd"/>
      <w:r w:rsidRPr="00F66DFB">
        <w:rPr>
          <w:rFonts w:asciiTheme="minorHAnsi" w:hAnsiTheme="minorHAnsi"/>
          <w:sz w:val="16"/>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w:t>
      </w:r>
      <w:proofErr w:type="gramStart"/>
      <w:r w:rsidRPr="00F66DFB">
        <w:rPr>
          <w:rFonts w:asciiTheme="minorHAnsi" w:hAnsiTheme="minorHAnsi"/>
          <w:sz w:val="16"/>
        </w:rPr>
        <w:t>still continues</w:t>
      </w:r>
      <w:proofErr w:type="gramEnd"/>
      <w:r w:rsidRPr="00F66DFB">
        <w:rPr>
          <w:rFonts w:asciiTheme="minorHAnsi" w:hAnsiTheme="minorHAnsi"/>
          <w:sz w:val="16"/>
        </w:rPr>
        <w:t xml:space="preserve"> to be an issue in most of the UN member states. Government and Market Failures in Health Care and Complexity of the Problem </w:t>
      </w:r>
      <w:r w:rsidRPr="00F66DFB">
        <w:rPr>
          <w:rStyle w:val="StyleUnderline"/>
          <w:rFonts w:asciiTheme="minorHAnsi" w:hAnsiTheme="minorHAnsi"/>
        </w:rPr>
        <w:t>The whole health care debate is on whether the government should intervene or not, despite the understanding that there are both market failures and government failures. Neither of the two, that is, market failures and government failure, are mutually exclusive scenarios in all situations so that one can serve as a plausible answer to the other. The present understanding is that there is a need for collaborative participation of both public and private entities to address the challenges of health care.</w:t>
      </w:r>
      <w:r w:rsidRPr="00F66DFB">
        <w:rPr>
          <w:rFonts w:asciiTheme="minorHAnsi" w:hAnsiTheme="minorHAnsi"/>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F66DFB">
        <w:rPr>
          <w:rStyle w:val="StyleUnderline"/>
          <w:rFonts w:asciiTheme="minorHAnsi" w:hAnsiTheme="minorHAnsi"/>
        </w:rPr>
        <w:t xml:space="preserve">hence the questions of the emergence of civil societies and NGOs and how they arose, what were the forces behind its formation and day-to-day financial requirements become critical to understand whether their pushing for a social change of the social service exercise </w:t>
      </w:r>
      <w:proofErr w:type="gramStart"/>
      <w:r w:rsidRPr="00F66DFB">
        <w:rPr>
          <w:rStyle w:val="StyleUnderline"/>
          <w:rFonts w:asciiTheme="minorHAnsi" w:hAnsiTheme="minorHAnsi"/>
        </w:rPr>
        <w:t>is just a worldly exhibition of a co-optation strategy</w:t>
      </w:r>
      <w:proofErr w:type="gramEnd"/>
      <w:r w:rsidRPr="00F66DFB">
        <w:rPr>
          <w:rStyle w:val="StyleUnderline"/>
          <w:rFonts w:asciiTheme="minorHAnsi" w:hAnsiTheme="minorHAnsi"/>
        </w:rPr>
        <w:t xml:space="preserve"> of the more powerful against the lesser as pointed out by Kivel (2007). </w:t>
      </w:r>
      <w:r w:rsidRPr="00F66DFB">
        <w:rPr>
          <w:rFonts w:asciiTheme="minorHAnsi" w:hAnsiTheme="minorHAnsi"/>
          <w:sz w:val="16"/>
        </w:rPr>
        <w:t xml:space="preserve">There are mainly two types of the health care system. One, free market-based system. Second, </w:t>
      </w:r>
      <w:proofErr w:type="spellStart"/>
      <w:r w:rsidRPr="00F66DFB">
        <w:rPr>
          <w:rFonts w:asciiTheme="minorHAnsi" w:hAnsiTheme="minorHAnsi"/>
          <w:sz w:val="16"/>
        </w:rPr>
        <w:t>governmentbased</w:t>
      </w:r>
      <w:proofErr w:type="spellEnd"/>
      <w:r w:rsidRPr="00F66DFB">
        <w:rPr>
          <w:rFonts w:asciiTheme="minorHAnsi" w:hAnsiTheme="minorHAnsi"/>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w:t>
      </w:r>
      <w:proofErr w:type="gramStart"/>
      <w:r w:rsidRPr="00F66DFB">
        <w:rPr>
          <w:rFonts w:asciiTheme="minorHAnsi" w:hAnsiTheme="minorHAnsi"/>
          <w:sz w:val="16"/>
        </w:rPr>
        <w:t>that is to say that</w:t>
      </w:r>
      <w:proofErr w:type="gramEnd"/>
      <w:r w:rsidRPr="00F66DFB">
        <w:rPr>
          <w:rFonts w:asciiTheme="minorHAnsi" w:hAnsiTheme="minorHAnsi"/>
          <w:sz w:val="16"/>
        </w:rPr>
        <w:t xml:space="preserve">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F66DFB">
        <w:rPr>
          <w:rStyle w:val="StyleUnderline"/>
          <w:rFonts w:asciiTheme="minorHAnsi" w:hAnsiTheme="minorHAnsi"/>
        </w:rPr>
        <w:t>Government failure like market failure also happens at several counts. If the market has information failure, the government is no better. The government also does not know the exact gap due to market failures.</w:t>
      </w:r>
      <w:r w:rsidRPr="00F66DFB">
        <w:rPr>
          <w:rFonts w:asciiTheme="minorHAnsi" w:hAnsiTheme="minorHAnsi"/>
          <w:sz w:val="16"/>
        </w:rPr>
        <w:t xml:space="preserve"> Then there is also hypothesis and plausible evidence of markets being more efficient than the government. </w:t>
      </w:r>
      <w:r w:rsidRPr="00F66DFB">
        <w:rPr>
          <w:rStyle w:val="Emphasis"/>
          <w:rFonts w:asciiTheme="minorHAnsi" w:hAnsiTheme="minorHAnsi"/>
        </w:rPr>
        <w:t>There 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F66DFB">
        <w:rPr>
          <w:rFonts w:asciiTheme="minorHAnsi" w:hAnsiTheme="minorHAnsi"/>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w:t>
      </w:r>
      <w:proofErr w:type="spellStart"/>
      <w:r w:rsidRPr="00F66DFB">
        <w:rPr>
          <w:rFonts w:asciiTheme="minorHAnsi" w:hAnsiTheme="minorHAnsi"/>
          <w:sz w:val="16"/>
        </w:rPr>
        <w:t>ctly</w:t>
      </w:r>
      <w:proofErr w:type="spellEnd"/>
      <w:r w:rsidRPr="00F66DFB">
        <w:rPr>
          <w:rFonts w:asciiTheme="minorHAnsi" w:hAnsiTheme="minorHAnsi"/>
          <w:sz w:val="16"/>
        </w:rPr>
        <w:t xml:space="preserve"> </w:t>
      </w:r>
      <w:proofErr w:type="gramStart"/>
      <w:r w:rsidRPr="00F66DFB">
        <w:rPr>
          <w:rStyle w:val="Emphasis"/>
          <w:rFonts w:asciiTheme="minorHAnsi" w:hAnsiTheme="minorHAnsi"/>
        </w:rPr>
        <w:t>In</w:t>
      </w:r>
      <w:proofErr w:type="gramEnd"/>
      <w:r w:rsidRPr="00F66DFB">
        <w:rPr>
          <w:rStyle w:val="Emphasis"/>
          <w:rFonts w:asciiTheme="minorHAnsi" w:hAnsiTheme="minorHAnsi"/>
        </w:rPr>
        <w:t xml:space="preserve"> case of </w:t>
      </w:r>
      <w:r w:rsidRPr="00F66DFB">
        <w:rPr>
          <w:rStyle w:val="Emphasis"/>
          <w:rFonts w:asciiTheme="minorHAnsi" w:hAnsiTheme="minorHAnsi"/>
          <w:highlight w:val="cyan"/>
        </w:rPr>
        <w:t xml:space="preserve">private, </w:t>
      </w:r>
      <w:r w:rsidRPr="00F66DFB">
        <w:rPr>
          <w:rStyle w:val="Emphasis"/>
          <w:rFonts w:asciiTheme="minorHAnsi" w:hAnsiTheme="minorHAnsi"/>
        </w:rPr>
        <w:t xml:space="preserve">there is a </w:t>
      </w:r>
      <w:r w:rsidRPr="00F66DFB">
        <w:rPr>
          <w:rStyle w:val="Emphasis"/>
          <w:rFonts w:asciiTheme="minorHAnsi" w:hAnsiTheme="minorHAnsi"/>
          <w:highlight w:val="cyan"/>
        </w:rPr>
        <w:t>misalignment of interest;</w:t>
      </w:r>
      <w:r w:rsidRPr="00F66DFB">
        <w:rPr>
          <w:rStyle w:val="Emphasis"/>
          <w:rFonts w:asciiTheme="minorHAnsi" w:hAnsiTheme="minorHAnsi"/>
        </w:rPr>
        <w:t xml:space="preserve"> in case of government, there are accountability issues and perverse incentive with no proper responsibility mechanisms to ensure proper services. </w:t>
      </w:r>
      <w:r w:rsidRPr="00F66DFB">
        <w:rPr>
          <w:rFonts w:asciiTheme="minorHAnsi" w:hAnsiTheme="minorHAnsi"/>
          <w:sz w:val="16"/>
        </w:rPr>
        <w:t xml:space="preserve">The emergence of civil society organizations </w:t>
      </w:r>
      <w:proofErr w:type="gramStart"/>
      <w:r w:rsidRPr="00F66DFB">
        <w:rPr>
          <w:rFonts w:asciiTheme="minorHAnsi" w:hAnsiTheme="minorHAnsi"/>
          <w:sz w:val="16"/>
        </w:rPr>
        <w:t>do</w:t>
      </w:r>
      <w:proofErr w:type="gramEnd"/>
      <w:r w:rsidRPr="00F66DFB">
        <w:rPr>
          <w:rFonts w:asciiTheme="minorHAnsi" w:hAnsiTheme="minorHAnsi"/>
          <w:sz w:val="16"/>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F66DFB">
        <w:rPr>
          <w:rFonts w:asciiTheme="minorHAnsi" w:hAnsiTheme="minorHAnsi"/>
          <w:sz w:val="16"/>
        </w:rPr>
        <w:t>ing</w:t>
      </w:r>
      <w:proofErr w:type="spellEnd"/>
      <w:r w:rsidRPr="00F66DFB">
        <w:rPr>
          <w:rFonts w:asciiTheme="minorHAnsi" w:hAnsiTheme="minorHAnsi"/>
          <w:sz w:val="16"/>
        </w:rPr>
        <w:t xml:space="preserve">. PPPs as an Instrument for Health </w:t>
      </w:r>
      <w:proofErr w:type="spellStart"/>
      <w:r w:rsidRPr="00F66DFB">
        <w:rPr>
          <w:rFonts w:asciiTheme="minorHAnsi" w:hAnsiTheme="minorHAnsi"/>
          <w:sz w:val="16"/>
        </w:rPr>
        <w:t>Provi</w:t>
      </w:r>
      <w:proofErr w:type="spellEnd"/>
      <w:r w:rsidRPr="00F66DFB">
        <w:rPr>
          <w:rFonts w:asciiTheme="minorHAnsi" w:hAnsiTheme="minorHAnsi"/>
          <w:sz w:val="16"/>
        </w:rPr>
        <w:t xml:space="preserve"> </w:t>
      </w:r>
      <w:proofErr w:type="spellStart"/>
      <w:r w:rsidRPr="00F66DFB">
        <w:rPr>
          <w:rFonts w:asciiTheme="minorHAnsi" w:hAnsiTheme="minorHAnsi"/>
          <w:sz w:val="16"/>
        </w:rPr>
        <w:t>sion</w:t>
      </w:r>
      <w:proofErr w:type="spellEnd"/>
      <w:r w:rsidRPr="00F66DFB">
        <w:rPr>
          <w:rFonts w:asciiTheme="minorHAnsi" w:hAnsiTheme="minorHAnsi"/>
          <w:sz w:val="16"/>
        </w:rPr>
        <w:t xml:space="preserve"> </w:t>
      </w:r>
      <w:proofErr w:type="gramStart"/>
      <w:r w:rsidRPr="00F66DFB">
        <w:rPr>
          <w:rFonts w:asciiTheme="minorHAnsi" w:hAnsiTheme="minorHAnsi"/>
          <w:sz w:val="16"/>
        </w:rPr>
        <w:t>The</w:t>
      </w:r>
      <w:proofErr w:type="gramEnd"/>
      <w:r w:rsidRPr="00F66DFB">
        <w:rPr>
          <w:rFonts w:asciiTheme="minorHAnsi" w:hAnsiTheme="minorHAnsi"/>
          <w:sz w:val="16"/>
        </w:rPr>
        <w:t xml:space="preserv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w:t>
      </w:r>
      <w:proofErr w:type="gramStart"/>
      <w:r w:rsidRPr="00F66DFB">
        <w:rPr>
          <w:rFonts w:asciiTheme="minorHAnsi" w:hAnsiTheme="minorHAnsi"/>
          <w:sz w:val="16"/>
        </w:rPr>
        <w:t>risk</w:t>
      </w:r>
      <w:proofErr w:type="gramEnd"/>
      <w:r w:rsidRPr="00F66DFB">
        <w:rPr>
          <w:rFonts w:asciiTheme="minorHAnsi" w:hAnsiTheme="minorHAnsi"/>
          <w:sz w:val="16"/>
        </w:rPr>
        <w:t xml:space="preserve"> and responsibility sharing between the public and the private players, better health outcomes for all can be achieved as indicated by the UN MDGs. </w:t>
      </w:r>
      <w:r w:rsidRPr="00F66DFB">
        <w:rPr>
          <w:rStyle w:val="StyleUnderline"/>
          <w:rFonts w:asciiTheme="minorHAnsi" w:hAnsiTheme="minorHAnsi"/>
        </w:rPr>
        <w:t xml:space="preserve">Moreover, one thing is easily agreeable that both private and public need to join hands to meet the challenge of providing quality health care </w:t>
      </w:r>
      <w:r w:rsidRPr="00F66DFB">
        <w:rPr>
          <w:rStyle w:val="StyleUnderline"/>
          <w:rFonts w:asciiTheme="minorHAnsi" w:hAnsiTheme="minorHAnsi"/>
        </w:rPr>
        <w:lastRenderedPageBreak/>
        <w:t xml:space="preserve">services to all considering the financial and incentive lacunae faced by </w:t>
      </w:r>
      <w:proofErr w:type="gramStart"/>
      <w:r w:rsidRPr="00F66DFB">
        <w:rPr>
          <w:rStyle w:val="StyleUnderline"/>
          <w:rFonts w:asciiTheme="minorHAnsi" w:hAnsiTheme="minorHAnsi"/>
        </w:rPr>
        <w:t>both of them</w:t>
      </w:r>
      <w:proofErr w:type="gramEnd"/>
      <w:r w:rsidRPr="00F66DFB">
        <w:rPr>
          <w:rStyle w:val="StyleUnderline"/>
          <w:rFonts w:asciiTheme="minorHAnsi" w:hAnsiTheme="minorHAnsi"/>
        </w:rPr>
        <w:t xml:space="preserve"> respectively. And, most importantly it must be seen as a supplement to the public provisioning system rather than a </w:t>
      </w:r>
      <w:proofErr w:type="spellStart"/>
      <w:r w:rsidRPr="00F66DFB">
        <w:rPr>
          <w:rStyle w:val="StyleUnderline"/>
          <w:rFonts w:asciiTheme="minorHAnsi" w:hAnsiTheme="minorHAnsi"/>
        </w:rPr>
        <w:t>substit</w:t>
      </w:r>
      <w:proofErr w:type="spellEnd"/>
      <w:r w:rsidRPr="00F66DFB">
        <w:rPr>
          <w:rStyle w:val="StyleUnderline"/>
          <w:rFonts w:asciiTheme="minorHAnsi" w:hAnsiTheme="minorHAnsi"/>
        </w:rPr>
        <w:t xml:space="preserve"> </w:t>
      </w:r>
      <w:proofErr w:type="spellStart"/>
      <w:r w:rsidRPr="00F66DFB">
        <w:rPr>
          <w:rStyle w:val="StyleUnderline"/>
          <w:rFonts w:asciiTheme="minorHAnsi" w:hAnsiTheme="minorHAnsi"/>
        </w:rPr>
        <w:t>ute</w:t>
      </w:r>
      <w:proofErr w:type="spellEnd"/>
      <w:r w:rsidRPr="00F66DFB">
        <w:rPr>
          <w:rStyle w:val="StyleUnderline"/>
          <w:rFonts w:asciiTheme="minorHAnsi" w:hAnsiTheme="minorHAnsi"/>
        </w:rPr>
        <w:t xml:space="preserve">. </w:t>
      </w:r>
      <w:r w:rsidRPr="00F66DFB">
        <w:rPr>
          <w:rFonts w:asciiTheme="minorHAnsi" w:hAnsiTheme="minorHAnsi"/>
          <w:sz w:val="16"/>
        </w:rPr>
        <w:t xml:space="preserve">The reasons for the introduction of PPPs in health care provisioning are that it leads to an increased level of finance in the </w:t>
      </w:r>
      <w:proofErr w:type="gramStart"/>
      <w:r w:rsidRPr="00F66DFB">
        <w:rPr>
          <w:rFonts w:asciiTheme="minorHAnsi" w:hAnsiTheme="minorHAnsi"/>
          <w:sz w:val="16"/>
        </w:rPr>
        <w:t>sector as a whole</w:t>
      </w:r>
      <w:proofErr w:type="gramEnd"/>
      <w:r w:rsidRPr="00F66DFB">
        <w:rPr>
          <w:rFonts w:asciiTheme="minorHAnsi" w:hAnsiTheme="minorHAnsi"/>
          <w:sz w:val="16"/>
        </w:rPr>
        <w:t xml:space="preserve">. It supplements government provision and hence leads to a reduction of pressure on government finances. </w:t>
      </w:r>
      <w:r w:rsidRPr="00F66DFB">
        <w:rPr>
          <w:rStyle w:val="StyleUnderline"/>
          <w:rFonts w:asciiTheme="minorHAnsi" w:hAnsiTheme="minorHAnsi"/>
        </w:rPr>
        <w:t xml:space="preserve">It also provides for a learning curve for the private sector in the provision of health care for the poor at low cost and offers scope for innovation coming from private sector. The government authorities need to focus on their key strengths of policy, planning, </w:t>
      </w:r>
      <w:proofErr w:type="gramStart"/>
      <w:r w:rsidRPr="00F66DFB">
        <w:rPr>
          <w:rStyle w:val="StyleUnderline"/>
          <w:rFonts w:asciiTheme="minorHAnsi" w:hAnsiTheme="minorHAnsi"/>
        </w:rPr>
        <w:t>regulation</w:t>
      </w:r>
      <w:proofErr w:type="gramEnd"/>
      <w:r w:rsidRPr="00F66DFB">
        <w:rPr>
          <w:rStyle w:val="StyleUnderline"/>
          <w:rFonts w:asciiTheme="minorHAnsi" w:hAnsiTheme="minorHAnsi"/>
        </w:rPr>
        <w:t xml:space="preserve"> and quality assurance, and private in provision where they are better. There needs to be a focus on outputs and outcomes monitoring from a provider rather than only input focus. The longer time horizon leads to a better alignment of interests of the public and private. It also leads to a reduction of politicization of issues and corrupt ion. </w:t>
      </w:r>
      <w:r w:rsidRPr="00F66DFB">
        <w:rPr>
          <w:rFonts w:asciiTheme="minorHAnsi" w:hAnsiTheme="minorHAnsi"/>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F66DFB">
        <w:rPr>
          <w:rFonts w:asciiTheme="minorHAnsi" w:hAnsiTheme="minorHAnsi"/>
          <w:sz w:val="16"/>
        </w:rPr>
        <w:t>exclus</w:t>
      </w:r>
      <w:proofErr w:type="spellEnd"/>
      <w:r w:rsidRPr="00F66DFB">
        <w:rPr>
          <w:rFonts w:asciiTheme="minorHAnsi" w:hAnsiTheme="minorHAnsi"/>
          <w:sz w:val="16"/>
        </w:rPr>
        <w:t xml:space="preserve"> ion. But PPPs involve a very complex design in terms of strategy, </w:t>
      </w:r>
      <w:proofErr w:type="gramStart"/>
      <w:r w:rsidRPr="00F66DFB">
        <w:rPr>
          <w:rFonts w:asciiTheme="minorHAnsi" w:hAnsiTheme="minorHAnsi"/>
          <w:sz w:val="16"/>
        </w:rPr>
        <w:t>system</w:t>
      </w:r>
      <w:proofErr w:type="gramEnd"/>
      <w:r w:rsidRPr="00F66DFB">
        <w:rPr>
          <w:rFonts w:asciiTheme="minorHAnsi" w:hAnsiTheme="minorHAnsi"/>
          <w:sz w:val="16"/>
        </w:rPr>
        <w:t xml:space="preserve"> and processes. The idea of PPPs in health care is a recent phenomenon. Public sector’s role is to define the scope of business, to specify the priorities, </w:t>
      </w:r>
      <w:proofErr w:type="gramStart"/>
      <w:r w:rsidRPr="00F66DFB">
        <w:rPr>
          <w:rFonts w:asciiTheme="minorHAnsi" w:hAnsiTheme="minorHAnsi"/>
          <w:sz w:val="16"/>
        </w:rPr>
        <w:t>targets</w:t>
      </w:r>
      <w:proofErr w:type="gramEnd"/>
      <w:r w:rsidRPr="00F66DFB">
        <w:rPr>
          <w:rFonts w:asciiTheme="minorHAnsi" w:hAnsiTheme="minorHAnsi"/>
          <w:sz w:val="16"/>
        </w:rPr>
        <w:t xml:space="preserve">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w:t>
      </w:r>
      <w:proofErr w:type="gramStart"/>
      <w:r w:rsidRPr="00F66DFB">
        <w:rPr>
          <w:rFonts w:asciiTheme="minorHAnsi" w:hAnsiTheme="minorHAnsi"/>
          <w:sz w:val="16"/>
        </w:rPr>
        <w:t>all the more</w:t>
      </w:r>
      <w:proofErr w:type="gramEnd"/>
      <w:r w:rsidRPr="00F66DFB">
        <w:rPr>
          <w:rFonts w:asciiTheme="minorHAnsi" w:hAnsiTheme="minorHAnsi"/>
          <w:sz w:val="16"/>
        </w:rPr>
        <w:t xml:space="preserve"> important because there is a degree of public good characteristics attached to the intrinsic nature of the good. The main aim of introducing PPPs in health care is to ensure efficiency, effectiveness, quality, equity and </w:t>
      </w:r>
      <w:proofErr w:type="spellStart"/>
      <w:r w:rsidRPr="00F66DFB">
        <w:rPr>
          <w:rFonts w:asciiTheme="minorHAnsi" w:hAnsiTheme="minorHAnsi"/>
          <w:sz w:val="16"/>
        </w:rPr>
        <w:t>accountabil</w:t>
      </w:r>
      <w:proofErr w:type="spellEnd"/>
      <w:r w:rsidRPr="00F66DFB">
        <w:rPr>
          <w:rFonts w:asciiTheme="minorHAnsi" w:hAnsiTheme="minorHAnsi"/>
          <w:sz w:val="16"/>
        </w:rPr>
        <w:t xml:space="preserve"> </w:t>
      </w:r>
      <w:proofErr w:type="spellStart"/>
      <w:r w:rsidRPr="00F66DFB">
        <w:rPr>
          <w:rFonts w:asciiTheme="minorHAnsi" w:hAnsiTheme="minorHAnsi"/>
          <w:sz w:val="16"/>
        </w:rPr>
        <w:t>ity</w:t>
      </w:r>
      <w:proofErr w:type="spellEnd"/>
      <w:r w:rsidRPr="00F66DFB">
        <w:rPr>
          <w:rFonts w:asciiTheme="minorHAnsi" w:hAnsiTheme="minorHAnsi"/>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F66DFB">
        <w:rPr>
          <w:rFonts w:asciiTheme="minorHAnsi" w:hAnsiTheme="minorHAnsi"/>
          <w:sz w:val="16"/>
        </w:rPr>
        <w:t>Dicho</w:t>
      </w:r>
      <w:proofErr w:type="spellEnd"/>
      <w:r w:rsidRPr="00F66DFB">
        <w:rPr>
          <w:rFonts w:asciiTheme="minorHAnsi" w:hAnsiTheme="minorHAnsi"/>
          <w:sz w:val="16"/>
        </w:rPr>
        <w:t xml:space="preserve"> </w:t>
      </w:r>
      <w:proofErr w:type="spellStart"/>
      <w:r w:rsidRPr="00F66DFB">
        <w:rPr>
          <w:rFonts w:asciiTheme="minorHAnsi" w:hAnsiTheme="minorHAnsi"/>
          <w:sz w:val="16"/>
        </w:rPr>
        <w:t>tomy</w:t>
      </w:r>
      <w:proofErr w:type="spellEnd"/>
      <w:r w:rsidRPr="00F66DFB">
        <w:rPr>
          <w:rFonts w:asciiTheme="minorHAnsi" w:hAnsiTheme="minorHAnsi"/>
          <w:sz w:val="16"/>
        </w:rPr>
        <w:t xml:space="preserve"> </w:t>
      </w:r>
      <w:proofErr w:type="gramStart"/>
      <w:r w:rsidRPr="00F66DFB">
        <w:rPr>
          <w:rFonts w:asciiTheme="minorHAnsi" w:hAnsiTheme="minorHAnsi"/>
          <w:sz w:val="16"/>
        </w:rPr>
        <w:t>As</w:t>
      </w:r>
      <w:proofErr w:type="gramEnd"/>
      <w:r w:rsidRPr="00F66DFB">
        <w:rPr>
          <w:rFonts w:asciiTheme="minorHAnsi" w:hAnsiTheme="minorHAnsi"/>
          <w:sz w:val="16"/>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F66DFB">
        <w:rPr>
          <w:rStyle w:val="Emphasis"/>
          <w:rFonts w:asciiTheme="minorHAnsi" w:hAnsiTheme="minorHAnsi"/>
        </w:rPr>
        <w:t xml:space="preserve">The contrasting reality becomes all the starker when the same medicine which can have been used for the treatment of </w:t>
      </w:r>
      <w:proofErr w:type="spellStart"/>
      <w:r w:rsidRPr="00F66DFB">
        <w:rPr>
          <w:rStyle w:val="Emphasis"/>
          <w:rFonts w:asciiTheme="minorHAnsi" w:hAnsiTheme="minorHAnsi"/>
        </w:rPr>
        <w:t>Kalajar</w:t>
      </w:r>
      <w:proofErr w:type="spellEnd"/>
      <w:r w:rsidRPr="00F66DFB">
        <w:rPr>
          <w:rStyle w:val="Emphasis"/>
          <w:rFonts w:asciiTheme="minorHAnsi" w:hAnsiTheme="minorHAnsi"/>
        </w:rPr>
        <w:t xml:space="preserve">, a fatal disease 72 FIIB Business Review 7(2) mostly affecting poor people is sold as a hair removal cream to serve the cosmetic needs of the rich when people are dying of the </w:t>
      </w:r>
      <w:proofErr w:type="spellStart"/>
      <w:r w:rsidRPr="00F66DFB">
        <w:rPr>
          <w:rStyle w:val="Emphasis"/>
          <w:rFonts w:asciiTheme="minorHAnsi" w:hAnsiTheme="minorHAnsi"/>
        </w:rPr>
        <w:t>Kalajar</w:t>
      </w:r>
      <w:proofErr w:type="spellEnd"/>
      <w:r w:rsidRPr="00F66DFB">
        <w:rPr>
          <w:rStyle w:val="Emphasis"/>
          <w:rFonts w:asciiTheme="minorHAnsi" w:hAnsiTheme="minorHAnsi"/>
        </w:rPr>
        <w:t>.</w:t>
      </w:r>
      <w:r w:rsidRPr="00F66DFB">
        <w:rPr>
          <w:rFonts w:asciiTheme="minorHAnsi" w:hAnsiTheme="minorHAnsi"/>
          <w:sz w:val="16"/>
        </w:rPr>
        <w:t xml:space="preserve"> Kivel (2007) and Chossudovsky (2010) point out the hidden dangers in seeing NGOs as representative of the societal needs without ascertaining facts about their mode of arrival, the source of sustenance and ways of working. </w:t>
      </w:r>
      <w:r w:rsidRPr="00F66DFB">
        <w:rPr>
          <w:rStyle w:val="Emphasis"/>
          <w:rFonts w:asciiTheme="minorHAnsi" w:hAnsiTheme="minorHAnsi"/>
        </w:rPr>
        <w:t xml:space="preserve">The co-optation strategy by legitimization of NGOs as representatives of societal concerns does not help the cause of low voice of the poor with regards to health care among other basic needs. Moreover, the poor people, especially the tribal are not allowed to indulge in preventive healthcare. </w:t>
      </w:r>
      <w:proofErr w:type="gramStart"/>
      <w:r w:rsidRPr="00F66DFB">
        <w:rPr>
          <w:rStyle w:val="Emphasis"/>
          <w:rFonts w:asciiTheme="minorHAnsi" w:hAnsiTheme="minorHAnsi"/>
        </w:rPr>
        <w:t>Also</w:t>
      </w:r>
      <w:proofErr w:type="gramEnd"/>
      <w:r w:rsidRPr="00F66DFB">
        <w:rPr>
          <w:rStyle w:val="Emphasis"/>
          <w:rFonts w:asciiTheme="minorHAnsi" w:hAnsiTheme="minorHAnsi"/>
        </w:rPr>
        <w:t xml:space="preserve"> norms for curative healthcare are defined by society.</w:t>
      </w:r>
      <w:r w:rsidRPr="00F66DFB">
        <w:rPr>
          <w:rFonts w:asciiTheme="minorHAnsi" w:hAnsiTheme="minorHAnsi"/>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F66DFB">
        <w:rPr>
          <w:rStyle w:val="Emphasis"/>
          <w:rFonts w:asciiTheme="minorHAnsi" w:hAnsiTheme="minorHAnsi"/>
        </w:rPr>
        <w:t>This is an exhibition of the various faces of power, namely pluralistic tradition, non-decision-making, ideological and disciplinary powers as mentioned in by Healey and Hinson</w:t>
      </w:r>
      <w:r w:rsidRPr="00F66DFB">
        <w:rPr>
          <w:rFonts w:asciiTheme="minorHAnsi" w:hAnsiTheme="minorHAnsi"/>
          <w:sz w:val="16"/>
        </w:rPr>
        <w:t xml:space="preserve"> (20 10). The Logic of IPR </w:t>
      </w:r>
      <w:proofErr w:type="spellStart"/>
      <w:r w:rsidRPr="00F66DFB">
        <w:rPr>
          <w:rFonts w:asciiTheme="minorHAnsi" w:hAnsiTheme="minorHAnsi"/>
          <w:sz w:val="16"/>
        </w:rPr>
        <w:t>Demysti</w:t>
      </w:r>
      <w:proofErr w:type="spellEnd"/>
      <w:r w:rsidRPr="00F66DFB">
        <w:rPr>
          <w:rFonts w:asciiTheme="minorHAnsi" w:hAnsiTheme="minorHAnsi"/>
          <w:sz w:val="16"/>
        </w:rPr>
        <w:t xml:space="preserve"> </w:t>
      </w:r>
      <w:proofErr w:type="spellStart"/>
      <w:r w:rsidRPr="00F66DFB">
        <w:rPr>
          <w:rFonts w:asciiTheme="minorHAnsi" w:hAnsiTheme="minorHAnsi"/>
          <w:sz w:val="16"/>
        </w:rPr>
        <w:t>fied</w:t>
      </w:r>
      <w:proofErr w:type="spellEnd"/>
      <w:r w:rsidRPr="00F66DFB">
        <w:rPr>
          <w:rFonts w:asciiTheme="minorHAnsi" w:hAnsiTheme="minorHAnsi"/>
          <w:sz w:val="16"/>
        </w:rPr>
        <w:t xml:space="preserve"> </w:t>
      </w:r>
      <w:r w:rsidRPr="00F66DFB">
        <w:rPr>
          <w:rStyle w:val="Emphasis"/>
          <w:rFonts w:asciiTheme="minorHAnsi" w:hAnsiTheme="minorHAnsi"/>
        </w:rPr>
        <w:t xml:space="preserve">IPRs </w:t>
      </w:r>
      <w:proofErr w:type="gramStart"/>
      <w:r w:rsidRPr="00F66DFB">
        <w:rPr>
          <w:rStyle w:val="Emphasis"/>
          <w:rFonts w:asciiTheme="minorHAnsi" w:hAnsiTheme="minorHAnsi"/>
        </w:rPr>
        <w:t>by definition are</w:t>
      </w:r>
      <w:proofErr w:type="gramEnd"/>
      <w:r w:rsidRPr="00F66DFB">
        <w:rPr>
          <w:rStyle w:val="Emphasis"/>
          <w:rFonts w:asciiTheme="minorHAnsi" w:hAnsiTheme="minorHAnsi"/>
        </w:rPr>
        <w:t xml:space="preserve"> appropriate benefits emerging from intellect to a private entity as opposed to the public in large. For IPRs to be a part of public policy, they </w:t>
      </w:r>
      <w:proofErr w:type="gramStart"/>
      <w:r w:rsidRPr="00F66DFB">
        <w:rPr>
          <w:rStyle w:val="Emphasis"/>
          <w:rFonts w:asciiTheme="minorHAnsi" w:hAnsiTheme="minorHAnsi"/>
        </w:rPr>
        <w:t>have to</w:t>
      </w:r>
      <w:proofErr w:type="gramEnd"/>
      <w:r w:rsidRPr="00F66DFB">
        <w:rPr>
          <w:rStyle w:val="Emphasis"/>
          <w:rFonts w:asciiTheme="minorHAnsi" w:hAnsiTheme="minorHAnsi"/>
        </w:rPr>
        <w:t xml:space="preserve"> be seen as serving a public purpose, that is, helping achieve goals that are considered legitimate for and by the public.</w:t>
      </w:r>
      <w:r w:rsidRPr="00F66DFB">
        <w:rPr>
          <w:rFonts w:asciiTheme="minorHAnsi" w:hAnsiTheme="minorHAnsi"/>
          <w:sz w:val="16"/>
        </w:rPr>
        <w:t xml:space="preserve"> Therefore, </w:t>
      </w:r>
      <w:r w:rsidRPr="00F66DFB">
        <w:rPr>
          <w:rStyle w:val="StyleUnderline"/>
          <w:rFonts w:asciiTheme="minorHAnsi" w:hAnsiTheme="minorHAnsi"/>
        </w:rPr>
        <w:t xml:space="preserve">the claims that are made in </w:t>
      </w:r>
      <w:proofErr w:type="spellStart"/>
      <w:r w:rsidRPr="00F66DFB">
        <w:rPr>
          <w:rStyle w:val="StyleUnderline"/>
          <w:rFonts w:asciiTheme="minorHAnsi" w:hAnsiTheme="minorHAnsi"/>
        </w:rPr>
        <w:t>favour</w:t>
      </w:r>
      <w:proofErr w:type="spellEnd"/>
      <w:r w:rsidRPr="00F66DFB">
        <w:rPr>
          <w:rStyle w:val="StyleUnderline"/>
          <w:rFonts w:asciiTheme="minorHAnsi" w:hAnsiTheme="minorHAnsi"/>
        </w:rPr>
        <w:t xml:space="preserve"> of IPRs are that they are necessary to incentivize innovation. The </w:t>
      </w:r>
      <w:r w:rsidRPr="00F66DFB">
        <w:rPr>
          <w:rStyle w:val="StyleUnderline"/>
          <w:rFonts w:asciiTheme="minorHAnsi" w:hAnsiTheme="minorHAnsi"/>
          <w:highlight w:val="cyan"/>
        </w:rPr>
        <w:t>nature of</w:t>
      </w:r>
      <w:r w:rsidRPr="00F66DFB">
        <w:rPr>
          <w:rStyle w:val="StyleUnderline"/>
          <w:rFonts w:asciiTheme="minorHAnsi" w:hAnsiTheme="minorHAnsi"/>
        </w:rPr>
        <w:t xml:space="preserve"> claims and </w:t>
      </w:r>
      <w:r w:rsidRPr="00F66DFB">
        <w:rPr>
          <w:rStyle w:val="StyleUnderline"/>
          <w:rFonts w:asciiTheme="minorHAnsi" w:hAnsiTheme="minorHAnsi"/>
          <w:highlight w:val="cyan"/>
        </w:rPr>
        <w:t>assumptions behind IPRs need to be investigated</w:t>
      </w:r>
      <w:r w:rsidRPr="00F66DFB">
        <w:rPr>
          <w:rStyle w:val="StyleUnderline"/>
          <w:rFonts w:asciiTheme="minorHAnsi" w:hAnsiTheme="minorHAnsi"/>
        </w:rPr>
        <w:t xml:space="preserve"> fully before talking about them as the only legitimate way to ensure health care innovation as it is freight with </w:t>
      </w:r>
      <w:proofErr w:type="spellStart"/>
      <w:r w:rsidRPr="00F66DFB">
        <w:rPr>
          <w:rStyle w:val="StyleUnderline"/>
          <w:rFonts w:asciiTheme="minorHAnsi" w:hAnsiTheme="minorHAnsi"/>
        </w:rPr>
        <w:t>behavioural</w:t>
      </w:r>
      <w:proofErr w:type="spellEnd"/>
      <w:r w:rsidRPr="00F66DFB">
        <w:rPr>
          <w:rStyle w:val="StyleUnderline"/>
          <w:rFonts w:asciiTheme="minorHAnsi" w:hAnsiTheme="minorHAnsi"/>
        </w:rPr>
        <w:t xml:space="preserve"> </w:t>
      </w:r>
      <w:proofErr w:type="spellStart"/>
      <w:r w:rsidRPr="00F66DFB">
        <w:rPr>
          <w:rStyle w:val="StyleUnderline"/>
          <w:rFonts w:asciiTheme="minorHAnsi" w:hAnsiTheme="minorHAnsi"/>
        </w:rPr>
        <w:t>assumpti</w:t>
      </w:r>
      <w:proofErr w:type="spellEnd"/>
      <w:r w:rsidRPr="00F66DFB">
        <w:rPr>
          <w:rStyle w:val="StyleUnderline"/>
          <w:rFonts w:asciiTheme="minorHAnsi" w:hAnsiTheme="minorHAnsi"/>
        </w:rPr>
        <w:t xml:space="preserve"> </w:t>
      </w:r>
      <w:proofErr w:type="spellStart"/>
      <w:r w:rsidRPr="00F66DFB">
        <w:rPr>
          <w:rStyle w:val="StyleUnderline"/>
          <w:rFonts w:asciiTheme="minorHAnsi" w:hAnsiTheme="minorHAnsi"/>
        </w:rPr>
        <w:t>ons</w:t>
      </w:r>
      <w:proofErr w:type="spellEnd"/>
      <w:r w:rsidRPr="00F66DFB">
        <w:rPr>
          <w:rStyle w:val="StyleUnderline"/>
          <w:rFonts w:asciiTheme="minorHAnsi" w:hAnsiTheme="minorHAnsi"/>
        </w:rPr>
        <w:t xml:space="preserve">. </w:t>
      </w:r>
      <w:r w:rsidRPr="00F66DFB">
        <w:rPr>
          <w:rFonts w:asciiTheme="minorHAnsi" w:hAnsiTheme="minorHAnsi"/>
          <w:sz w:val="16"/>
        </w:rPr>
        <w:t xml:space="preserve">Refer to Figure A4 for understanding the flow diagram of the rationale. </w:t>
      </w:r>
      <w:r w:rsidRPr="00F66DFB">
        <w:rPr>
          <w:rStyle w:val="Emphasis"/>
          <w:rFonts w:asciiTheme="minorHAnsi" w:hAnsiTheme="minorHAnsi"/>
        </w:rPr>
        <w:t xml:space="preserve">The fundamental claim is: IPRs are necessary to incentivize innovation by private actors. Incentivizing private innovation with IPRs leads to a greater innovation. More innovation is good for the society. Therefore, public policies should support IPRs. The assumption is more innovation (regardless of kind) is good for </w:t>
      </w:r>
      <w:proofErr w:type="spellStart"/>
      <w:r w:rsidRPr="00F66DFB">
        <w:rPr>
          <w:rStyle w:val="Emphasis"/>
          <w:rFonts w:asciiTheme="minorHAnsi" w:hAnsiTheme="minorHAnsi"/>
        </w:rPr>
        <w:t>soci</w:t>
      </w:r>
      <w:proofErr w:type="spellEnd"/>
      <w:r w:rsidRPr="00F66DFB">
        <w:rPr>
          <w:rStyle w:val="Emphasis"/>
          <w:rFonts w:asciiTheme="minorHAnsi" w:hAnsiTheme="minorHAnsi"/>
        </w:rPr>
        <w:t xml:space="preserve"> </w:t>
      </w:r>
      <w:proofErr w:type="spellStart"/>
      <w:r w:rsidRPr="00F66DFB">
        <w:rPr>
          <w:rStyle w:val="Emphasis"/>
          <w:rFonts w:asciiTheme="minorHAnsi" w:hAnsiTheme="minorHAnsi"/>
        </w:rPr>
        <w:t>ety</w:t>
      </w:r>
      <w:proofErr w:type="spellEnd"/>
      <w:r w:rsidRPr="00F66DFB">
        <w:rPr>
          <w:rStyle w:val="Emphasis"/>
          <w:rFonts w:asciiTheme="minorHAnsi" w:hAnsiTheme="minorHAnsi"/>
        </w:rPr>
        <w:t xml:space="preserve">. Plausible concern relating to IPRs in medicine is companies protect their IPRs by incremental </w:t>
      </w:r>
      <w:r w:rsidRPr="00F66DFB">
        <w:rPr>
          <w:rStyle w:val="Emphasis"/>
          <w:rFonts w:asciiTheme="minorHAnsi" w:hAnsiTheme="minorHAnsi"/>
        </w:rPr>
        <w:lastRenderedPageBreak/>
        <w:t xml:space="preserve">innovations which prevents their conversion into generic medicine </w:t>
      </w:r>
      <w:proofErr w:type="spellStart"/>
      <w:r w:rsidRPr="00F66DFB">
        <w:rPr>
          <w:rStyle w:val="Emphasis"/>
          <w:rFonts w:asciiTheme="minorHAnsi" w:hAnsiTheme="minorHAnsi"/>
        </w:rPr>
        <w:t>rasing</w:t>
      </w:r>
      <w:proofErr w:type="spellEnd"/>
      <w:r w:rsidRPr="00F66DFB">
        <w:rPr>
          <w:rStyle w:val="Emphasis"/>
          <w:rFonts w:asciiTheme="minorHAnsi" w:hAnsiTheme="minorHAnsi"/>
        </w:rPr>
        <w:t xml:space="preserve"> distributional concerns (Henry &amp; Stiglitz, 2010).</w:t>
      </w:r>
      <w:r w:rsidRPr="00F66DFB">
        <w:rPr>
          <w:rFonts w:asciiTheme="minorHAnsi" w:hAnsiTheme="minorHAnsi"/>
          <w:sz w:val="16"/>
        </w:rPr>
        <w:t xml:space="preserve"> By ignoring these, goals of public policy are delegitimized/reprioritized. One of the nested </w:t>
      </w:r>
      <w:proofErr w:type="gramStart"/>
      <w:r w:rsidRPr="00F66DFB">
        <w:rPr>
          <w:rFonts w:asciiTheme="minorHAnsi" w:hAnsiTheme="minorHAnsi"/>
          <w:sz w:val="16"/>
        </w:rPr>
        <w:t>claim</w:t>
      </w:r>
      <w:proofErr w:type="gramEnd"/>
      <w:r w:rsidRPr="00F66DFB">
        <w:rPr>
          <w:rFonts w:asciiTheme="minorHAnsi" w:hAnsiTheme="minorHAnsi"/>
          <w:sz w:val="16"/>
        </w:rPr>
        <w:t xml:space="preserve"> is that in the absence of IPRs, sufficient incentives for innovation would not exist, and therefore lead to reduced innovation. Which might not be true always or else Alexander Fleming would not have had incentive to discover penicillin which he did. </w:t>
      </w:r>
      <w:r w:rsidRPr="00F66DFB">
        <w:rPr>
          <w:rStyle w:val="Emphasis"/>
          <w:rFonts w:asciiTheme="minorHAnsi" w:hAnsiTheme="minorHAnsi"/>
        </w:rPr>
        <w:t>Other assumptions are that innovation is costly, most of these costs are private, and therefore the private benefits of innovation must exceed the private costs of innovation for sufficient incentives. The concerns are ignoring costs of innovation borne by the public.</w:t>
      </w:r>
      <w:r w:rsidRPr="00F66DFB">
        <w:rPr>
          <w:rFonts w:asciiTheme="minorHAnsi" w:hAnsiTheme="minorHAnsi"/>
          <w:sz w:val="16"/>
        </w:rPr>
        <w:t xml:space="preserve"> There is also ignorance of non-pecuniary motives for innovation. By ignoring these, more attention to certain kinds of incentives and costs is paid. </w:t>
      </w:r>
      <w:r w:rsidRPr="00F66DFB">
        <w:rPr>
          <w:rStyle w:val="Emphasis"/>
          <w:rFonts w:asciiTheme="minorHAnsi" w:hAnsiTheme="minorHAnsi"/>
        </w:rPr>
        <w:t xml:space="preserve">Therefore, certain kinds of innovation, the kind which was done by those with pecuniary interests and the </w:t>
      </w:r>
      <w:proofErr w:type="gramStart"/>
      <w:r w:rsidRPr="00F66DFB">
        <w:rPr>
          <w:rStyle w:val="Emphasis"/>
          <w:rFonts w:asciiTheme="minorHAnsi" w:hAnsiTheme="minorHAnsi"/>
        </w:rPr>
        <w:t>kind</w:t>
      </w:r>
      <w:proofErr w:type="gramEnd"/>
      <w:r w:rsidRPr="00F66DFB">
        <w:rPr>
          <w:rStyle w:val="Emphasis"/>
          <w:rFonts w:asciiTheme="minorHAnsi" w:hAnsiTheme="minorHAnsi"/>
        </w:rPr>
        <w:t xml:space="preserve"> which was done where there are clear pecuniary rewards, are encouraged. Thus, the whole logic is freight with a lot of assumptions about human </w:t>
      </w:r>
      <w:proofErr w:type="spellStart"/>
      <w:r w:rsidRPr="00F66DFB">
        <w:rPr>
          <w:rStyle w:val="Emphasis"/>
          <w:rFonts w:asciiTheme="minorHAnsi" w:hAnsiTheme="minorHAnsi"/>
        </w:rPr>
        <w:t>behaviour</w:t>
      </w:r>
      <w:proofErr w:type="spellEnd"/>
      <w:r w:rsidRPr="00F66DFB">
        <w:rPr>
          <w:rStyle w:val="Emphasis"/>
          <w:rFonts w:asciiTheme="minorHAnsi" w:hAnsiTheme="minorHAnsi"/>
        </w:rPr>
        <w:t xml:space="preserve"> and motivation which needs to be </w:t>
      </w:r>
      <w:proofErr w:type="spellStart"/>
      <w:r w:rsidRPr="00F66DFB">
        <w:rPr>
          <w:rStyle w:val="Emphasis"/>
          <w:rFonts w:asciiTheme="minorHAnsi" w:hAnsiTheme="minorHAnsi"/>
        </w:rPr>
        <w:t>verif</w:t>
      </w:r>
      <w:proofErr w:type="spellEnd"/>
      <w:r w:rsidRPr="00F66DFB">
        <w:rPr>
          <w:rStyle w:val="Emphasis"/>
          <w:rFonts w:asciiTheme="minorHAnsi" w:hAnsiTheme="minorHAnsi"/>
        </w:rPr>
        <w:t xml:space="preserve"> </w:t>
      </w:r>
      <w:proofErr w:type="spellStart"/>
      <w:r w:rsidRPr="00F66DFB">
        <w:rPr>
          <w:rStyle w:val="Emphasis"/>
          <w:rFonts w:asciiTheme="minorHAnsi" w:hAnsiTheme="minorHAnsi"/>
        </w:rPr>
        <w:t>ied</w:t>
      </w:r>
      <w:proofErr w:type="spellEnd"/>
      <w:r w:rsidRPr="00F66DFB">
        <w:rPr>
          <w:rStyle w:val="Emphasis"/>
          <w:rFonts w:asciiTheme="minorHAnsi" w:hAnsiTheme="minorHAnsi"/>
        </w:rPr>
        <w:t xml:space="preserve">. </w:t>
      </w:r>
      <w:r w:rsidRPr="00F66DFB">
        <w:rPr>
          <w:rFonts w:asciiTheme="minorHAnsi" w:hAnsiTheme="minorHAnsi"/>
          <w:sz w:val="16"/>
        </w:rPr>
        <w:t xml:space="preserve">Discussion R&amp;D in Health Care Expenditures: The Public–Private De bate </w:t>
      </w:r>
      <w:r w:rsidRPr="00F66DFB">
        <w:rPr>
          <w:rStyle w:val="Emphasis"/>
          <w:rFonts w:asciiTheme="minorHAnsi" w:hAnsiTheme="minorHAnsi"/>
        </w:rPr>
        <w:t xml:space="preserve">There is a need to analyze the extent of spending that takes place on R&amp;D for the health care industry in comparison to other expenditures. Looking at the </w:t>
      </w:r>
      <w:r w:rsidRPr="00F66DFB">
        <w:rPr>
          <w:rStyle w:val="Emphasis"/>
          <w:rFonts w:asciiTheme="minorHAnsi" w:hAnsiTheme="minorHAnsi"/>
          <w:highlight w:val="cyan"/>
        </w:rPr>
        <w:t>industry investment budget</w:t>
      </w:r>
      <w:r w:rsidRPr="00F66DFB">
        <w:rPr>
          <w:rStyle w:val="Emphasis"/>
          <w:rFonts w:asciiTheme="minorHAnsi" w:hAnsiTheme="minorHAnsi"/>
        </w:rPr>
        <w:t xml:space="preserve"> on R&amp;D as a percentage of sales, it has </w:t>
      </w:r>
      <w:r w:rsidRPr="00F66DFB">
        <w:rPr>
          <w:rStyle w:val="Emphasis"/>
          <w:rFonts w:asciiTheme="minorHAnsi" w:hAnsiTheme="minorHAnsi"/>
          <w:highlight w:val="cyan"/>
        </w:rPr>
        <w:t xml:space="preserve">stayed in </w:t>
      </w:r>
      <w:r w:rsidRPr="00F66DFB">
        <w:rPr>
          <w:rStyle w:val="Emphasis"/>
          <w:rFonts w:asciiTheme="minorHAnsi" w:hAnsiTheme="minorHAnsi"/>
        </w:rPr>
        <w:t xml:space="preserve">the </w:t>
      </w:r>
      <w:r w:rsidRPr="00F66DFB">
        <w:rPr>
          <w:rStyle w:val="Emphasis"/>
          <w:rFonts w:asciiTheme="minorHAnsi" w:hAnsiTheme="minorHAnsi"/>
          <w:highlight w:val="cyan"/>
        </w:rPr>
        <w:t>range of 1%–1.5%</w:t>
      </w:r>
      <w:r w:rsidRPr="00F66DFB">
        <w:rPr>
          <w:rStyle w:val="Emphasis"/>
          <w:rFonts w:asciiTheme="minorHAnsi" w:hAnsiTheme="minorHAnsi"/>
        </w:rPr>
        <w:t xml:space="preserve"> for a long time now (Derek, 2013). Referring to Booz for their annual survey of ‘Global Innovation 1000’, it is agreeable that semiconductor industry and the drug industry are the two largest industries where most of the money is reinvested in the l abs. </w:t>
      </w:r>
      <w:r w:rsidRPr="00F66DFB">
        <w:rPr>
          <w:rFonts w:asciiTheme="minorHAnsi" w:hAnsiTheme="minorHAnsi"/>
          <w:sz w:val="16"/>
        </w:rPr>
        <w:t xml:space="preserve">The big companies have expenditures at the level of the semiconductor industry. Roche spends over 19%, Merck spends over 17% and </w:t>
      </w:r>
      <w:proofErr w:type="spellStart"/>
      <w:r w:rsidRPr="00F66DFB">
        <w:rPr>
          <w:rFonts w:asciiTheme="minorHAnsi" w:hAnsiTheme="minorHAnsi"/>
          <w:sz w:val="16"/>
        </w:rPr>
        <w:t>AstraZenca</w:t>
      </w:r>
      <w:proofErr w:type="spellEnd"/>
      <w:r w:rsidRPr="00F66DFB">
        <w:rPr>
          <w:rFonts w:asciiTheme="minorHAnsi" w:hAnsiTheme="minorHAnsi"/>
          <w:sz w:val="16"/>
        </w:rPr>
        <w:t xml:space="preserve"> spends over 16%. </w:t>
      </w:r>
      <w:r w:rsidRPr="00F66DFB">
        <w:rPr>
          <w:rStyle w:val="StyleUnderline"/>
          <w:rFonts w:asciiTheme="minorHAnsi" w:hAnsiTheme="minorHAnsi"/>
        </w:rPr>
        <w:t>Other biggies such as Sanofi and GSK spend over 14% and Pfizer spends over 13%. But Pfizer spends the highest in terms of magnitude. Johnson &amp; Johnson (J&amp;J) and Abbott have their spending a bit lower than the biggies. But there is rarely a drug company that spends in a single-digit percentage. So nearly half of the top 20 R&amp;D spending companies are in the drug domain</w:t>
      </w:r>
      <w:r w:rsidRPr="00F66DFB">
        <w:rPr>
          <w:rFonts w:asciiTheme="minorHAnsi" w:hAnsiTheme="minorHAnsi"/>
          <w:sz w:val="16"/>
        </w:rPr>
        <w:t xml:space="preserve">. Also, the only domain surpassing them is the semiconductor industry. Referring to Figure A1 and A2, </w:t>
      </w:r>
      <w:proofErr w:type="gramStart"/>
      <w:r w:rsidRPr="00F66DFB">
        <w:rPr>
          <w:rFonts w:asciiTheme="minorHAnsi" w:hAnsiTheme="minorHAnsi"/>
          <w:sz w:val="16"/>
        </w:rPr>
        <w:t>it can be seen that super</w:t>
      </w:r>
      <w:proofErr w:type="gramEnd"/>
      <w:r w:rsidRPr="00F66DFB">
        <w:rPr>
          <w:rFonts w:asciiTheme="minorHAnsi" w:hAnsiTheme="minorHAnsi"/>
          <w:sz w:val="16"/>
        </w:rPr>
        <w:t xml:space="preserve"> drugs get cheaper and generic as times passes. The productivity of research comes down. The only way to get spikes is a discovery of new disease and not a new drug. </w:t>
      </w:r>
      <w:r w:rsidRPr="00F66DFB">
        <w:rPr>
          <w:rStyle w:val="Emphasis"/>
          <w:rFonts w:asciiTheme="minorHAnsi" w:hAnsiTheme="minorHAnsi"/>
        </w:rPr>
        <w:t xml:space="preserve">But what really needs to be thought is that, is the </w:t>
      </w:r>
      <w:r w:rsidRPr="00F66DFB">
        <w:rPr>
          <w:rStyle w:val="Emphasis"/>
          <w:rFonts w:asciiTheme="minorHAnsi" w:hAnsiTheme="minorHAnsi"/>
          <w:highlight w:val="cyan"/>
        </w:rPr>
        <w:t xml:space="preserve">spending more significant than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other expenditures </w:t>
      </w:r>
      <w:r w:rsidRPr="00F66DFB">
        <w:rPr>
          <w:rStyle w:val="Emphasis"/>
          <w:rFonts w:asciiTheme="minorHAnsi" w:hAnsiTheme="minorHAnsi"/>
        </w:rPr>
        <w:t>of the drug companie</w:t>
      </w:r>
      <w:r w:rsidRPr="00F66DFB">
        <w:rPr>
          <w:rStyle w:val="Emphasis"/>
          <w:rFonts w:asciiTheme="minorHAnsi" w:hAnsiTheme="minorHAnsi"/>
          <w:highlight w:val="cyan"/>
        </w:rPr>
        <w:t>s</w:t>
      </w:r>
      <w:r w:rsidRPr="00F66DFB">
        <w:rPr>
          <w:rStyle w:val="Emphasis"/>
          <w:rFonts w:asciiTheme="minorHAnsi" w:hAnsiTheme="minorHAnsi"/>
        </w:rPr>
        <w:t>. Finding R&amp;D expenditures is easy because the drug companies list them as a line item in their financial reports.</w:t>
      </w:r>
      <w:r w:rsidRPr="00F66DFB">
        <w:rPr>
          <w:rFonts w:asciiTheme="minorHAnsi" w:hAnsiTheme="minorHAnsi"/>
          <w:sz w:val="16"/>
        </w:rPr>
        <w:t xml:space="preserve"> To compare them with the marketing expenditures, the sales, general and administration expenses, that is, SG&amp;A, </w:t>
      </w:r>
      <w:proofErr w:type="gramStart"/>
      <w:r w:rsidRPr="00F66DFB">
        <w:rPr>
          <w:rFonts w:asciiTheme="minorHAnsi" w:hAnsiTheme="minorHAnsi"/>
          <w:sz w:val="16"/>
        </w:rPr>
        <w:t>have to</w:t>
      </w:r>
      <w:proofErr w:type="gramEnd"/>
      <w:r w:rsidRPr="00F66DFB">
        <w:rPr>
          <w:rFonts w:asciiTheme="minorHAnsi" w:hAnsiTheme="minorHAnsi"/>
          <w:sz w:val="16"/>
        </w:rPr>
        <w:t xml:space="preserve"> be looked into</w:t>
      </w:r>
      <w:r w:rsidRPr="00F66DFB">
        <w:rPr>
          <w:rStyle w:val="Emphasis"/>
          <w:rFonts w:asciiTheme="minorHAnsi" w:hAnsiTheme="minorHAnsi"/>
        </w:rPr>
        <w:t xml:space="preserve">. The SG&amp;A component comprises elements other than sales and marketing spend </w:t>
      </w:r>
      <w:proofErr w:type="spellStart"/>
      <w:r w:rsidRPr="00F66DFB">
        <w:rPr>
          <w:rStyle w:val="Emphasis"/>
          <w:rFonts w:asciiTheme="minorHAnsi" w:hAnsiTheme="minorHAnsi"/>
        </w:rPr>
        <w:t>ing</w:t>
      </w:r>
      <w:proofErr w:type="spellEnd"/>
      <w:r w:rsidRPr="00F66DFB">
        <w:rPr>
          <w:rStyle w:val="Emphasis"/>
          <w:rFonts w:asciiTheme="minorHAnsi" w:hAnsiTheme="minorHAnsi"/>
        </w:rPr>
        <w:t>. For drug companies,</w:t>
      </w:r>
      <w:r w:rsidRPr="00F66DFB">
        <w:rPr>
          <w:rStyle w:val="Emphasis"/>
          <w:rFonts w:asciiTheme="minorHAnsi" w:hAnsiTheme="minorHAnsi"/>
          <w:highlight w:val="cyan"/>
        </w:rPr>
        <w:t xml:space="preserve"> SG&amp;A spending </w:t>
      </w:r>
      <w:r w:rsidRPr="00F66DFB">
        <w:rPr>
          <w:rStyle w:val="Emphasis"/>
          <w:rFonts w:asciiTheme="minorHAnsi" w:hAnsiTheme="minorHAnsi"/>
        </w:rPr>
        <w:t xml:space="preserve">is </w:t>
      </w:r>
      <w:r w:rsidRPr="00F66DFB">
        <w:rPr>
          <w:rStyle w:val="Emphasis"/>
          <w:rFonts w:asciiTheme="minorHAnsi" w:hAnsiTheme="minorHAnsi"/>
          <w:highlight w:val="cyan"/>
        </w:rPr>
        <w:t xml:space="preserve">way higher than </w:t>
      </w:r>
      <w:r w:rsidRPr="00F66DFB">
        <w:rPr>
          <w:rStyle w:val="Emphasis"/>
          <w:rFonts w:asciiTheme="minorHAnsi" w:hAnsiTheme="minorHAnsi"/>
        </w:rPr>
        <w:t xml:space="preserve">their </w:t>
      </w:r>
      <w:r w:rsidRPr="00F66DFB">
        <w:rPr>
          <w:rStyle w:val="Emphasis"/>
          <w:rFonts w:asciiTheme="minorHAnsi" w:hAnsiTheme="minorHAnsi"/>
          <w:highlight w:val="cyan"/>
        </w:rPr>
        <w:t xml:space="preserve">R&amp;D </w:t>
      </w:r>
      <w:r w:rsidRPr="00F66DFB">
        <w:rPr>
          <w:rStyle w:val="Emphasis"/>
          <w:rFonts w:asciiTheme="minorHAnsi" w:hAnsiTheme="minorHAnsi"/>
        </w:rPr>
        <w:t xml:space="preserve">expenditures in most of the cases (Derek, 2013; Staton, 2013). The case of Biogen can be intuitively seen as an exception as specialty drugs will not require the magic of sales representatives to convince the practitioners. </w:t>
      </w:r>
      <w:r w:rsidRPr="00F66DFB">
        <w:rPr>
          <w:rFonts w:asciiTheme="minorHAnsi" w:hAnsiTheme="minorHAnsi"/>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w:t>
      </w:r>
      <w:proofErr w:type="spellStart"/>
      <w:r w:rsidRPr="00F66DFB">
        <w:rPr>
          <w:rFonts w:asciiTheme="minorHAnsi" w:hAnsiTheme="minorHAnsi"/>
          <w:sz w:val="16"/>
        </w:rPr>
        <w:t>compa</w:t>
      </w:r>
      <w:proofErr w:type="spellEnd"/>
      <w:r w:rsidRPr="00F66DFB">
        <w:rPr>
          <w:rFonts w:asciiTheme="minorHAnsi" w:hAnsiTheme="minorHAnsi"/>
          <w:sz w:val="16"/>
        </w:rPr>
        <w:t xml:space="preserve"> </w:t>
      </w:r>
      <w:proofErr w:type="spellStart"/>
      <w:r w:rsidRPr="00F66DFB">
        <w:rPr>
          <w:rFonts w:asciiTheme="minorHAnsi" w:hAnsiTheme="minorHAnsi"/>
          <w:sz w:val="16"/>
        </w:rPr>
        <w:t>nies</w:t>
      </w:r>
      <w:proofErr w:type="spellEnd"/>
      <w:r w:rsidRPr="00F66DFB">
        <w:rPr>
          <w:rFonts w:asciiTheme="minorHAnsi" w:hAnsiTheme="minorHAnsi"/>
          <w:sz w:val="16"/>
        </w:rPr>
        <w:t xml:space="preserve"> lower their marketing and </w:t>
      </w:r>
      <w:proofErr w:type="spellStart"/>
      <w:r w:rsidRPr="00F66DFB">
        <w:rPr>
          <w:rFonts w:asciiTheme="minorHAnsi" w:hAnsiTheme="minorHAnsi"/>
          <w:sz w:val="16"/>
        </w:rPr>
        <w:t>adminis</w:t>
      </w:r>
      <w:proofErr w:type="spellEnd"/>
      <w:r w:rsidRPr="00F66DFB">
        <w:rPr>
          <w:rFonts w:asciiTheme="minorHAnsi" w:hAnsiTheme="minorHAnsi"/>
          <w:sz w:val="16"/>
        </w:rPr>
        <w:t xml:space="preserve"> </w:t>
      </w:r>
      <w:proofErr w:type="spellStart"/>
      <w:r w:rsidRPr="00F66DFB">
        <w:rPr>
          <w:rFonts w:asciiTheme="minorHAnsi" w:hAnsiTheme="minorHAnsi"/>
          <w:sz w:val="16"/>
        </w:rPr>
        <w:t>trative</w:t>
      </w:r>
      <w:proofErr w:type="spellEnd"/>
      <w:r w:rsidRPr="00F66DFB">
        <w:rPr>
          <w:rFonts w:asciiTheme="minorHAnsi" w:hAnsiTheme="minorHAnsi"/>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F66DFB">
        <w:rPr>
          <w:rStyle w:val="Emphasis"/>
          <w:rFonts w:asciiTheme="minorHAnsi" w:hAnsiTheme="minorHAnsi"/>
        </w:rPr>
        <w:t>TRIPS stands for Trade-Related Aspects of Intellectual Property Rights. The TRIPS agreement of the World Trade Organization (WTO) requires all member countries to adhere to minimum standards of intellectual property protection (e.g., all technological inventions must be protected for at least 20 years).</w:t>
      </w:r>
      <w:r w:rsidRPr="00F66DFB">
        <w:rPr>
          <w:rFonts w:asciiTheme="minorHAnsi" w:hAnsiTheme="minorHAnsi"/>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w:t>
      </w:r>
      <w:proofErr w:type="gramStart"/>
      <w:r w:rsidRPr="00F66DFB">
        <w:rPr>
          <w:rFonts w:asciiTheme="minorHAnsi" w:hAnsiTheme="minorHAnsi"/>
          <w:sz w:val="16"/>
        </w:rPr>
        <w:t>in the event that</w:t>
      </w:r>
      <w:proofErr w:type="gramEnd"/>
      <w:r w:rsidRPr="00F66DFB">
        <w:rPr>
          <w:rFonts w:asciiTheme="minorHAnsi" w:hAnsiTheme="minorHAnsi"/>
          <w:sz w:val="16"/>
        </w:rPr>
        <w:t xml:space="preserve"> their rights are infringed. If a WTO member fails to represent these standards in national law or to implement them, it can be challenged by trading partners under the WTO dispute settlement p </w:t>
      </w:r>
      <w:proofErr w:type="spellStart"/>
      <w:r w:rsidRPr="00F66DFB">
        <w:rPr>
          <w:rFonts w:asciiTheme="minorHAnsi" w:hAnsiTheme="minorHAnsi"/>
          <w:sz w:val="16"/>
        </w:rPr>
        <w:t>rocedures</w:t>
      </w:r>
      <w:proofErr w:type="spellEnd"/>
      <w:r w:rsidRPr="00F66DFB">
        <w:rPr>
          <w:rFonts w:asciiTheme="minorHAnsi" w:hAnsiTheme="minorHAnsi"/>
          <w:sz w:val="16"/>
        </w:rPr>
        <w:t xml:space="preserve">. TRIPS and Pharm </w:t>
      </w:r>
      <w:proofErr w:type="spellStart"/>
      <w:r w:rsidRPr="00F66DFB">
        <w:rPr>
          <w:rFonts w:asciiTheme="minorHAnsi" w:hAnsiTheme="minorHAnsi"/>
          <w:sz w:val="16"/>
        </w:rPr>
        <w:t>aceuticals</w:t>
      </w:r>
      <w:proofErr w:type="spellEnd"/>
      <w:r w:rsidRPr="00F66DFB">
        <w:rPr>
          <w:rFonts w:asciiTheme="minorHAnsi" w:hAnsiTheme="minorHAnsi"/>
          <w:sz w:val="16"/>
        </w:rPr>
        <w:t xml:space="preserve"> </w:t>
      </w:r>
      <w:proofErr w:type="gramStart"/>
      <w:r w:rsidRPr="00F66DFB">
        <w:rPr>
          <w:rStyle w:val="StyleUnderline"/>
          <w:rFonts w:asciiTheme="minorHAnsi" w:hAnsiTheme="minorHAnsi"/>
        </w:rPr>
        <w:t>For</w:t>
      </w:r>
      <w:proofErr w:type="gramEnd"/>
      <w:r w:rsidRPr="00F66DFB">
        <w:rPr>
          <w:rStyle w:val="StyleUnderline"/>
          <w:rFonts w:asciiTheme="minorHAnsi" w:hAnsiTheme="minorHAnsi"/>
        </w:rPr>
        <w:t xml:space="preserve"> developing countries, the most important aspect of </w:t>
      </w:r>
      <w:r w:rsidRPr="00F66DFB">
        <w:rPr>
          <w:rStyle w:val="StyleUnderline"/>
          <w:rFonts w:asciiTheme="minorHAnsi" w:hAnsiTheme="minorHAnsi"/>
        </w:rPr>
        <w:lastRenderedPageBreak/>
        <w:t>TRIPS agreement relates to its provisions on patents, especially because they affect pharmaceuticals industry. Prior to TRIPS, most developing countries had ‘weak protection’ for pharmaceutical patents (Subramanian, 2004). This constitutes of short patent terms, the narrow scope for definition, the invention to facilitate ease of imitation and relatively tolerant use of compulsory licensing to dilute the monopoly power of the patent holder.</w:t>
      </w:r>
      <w:r w:rsidRPr="00F66DFB">
        <w:rPr>
          <w:rFonts w:asciiTheme="minorHAnsi" w:hAnsiTheme="minorHAnsi"/>
          <w:sz w:val="16"/>
        </w:rPr>
        <w:t xml:space="preserve"> In the Uruguay round, which offered scope for bargaining and the exchange of concessions between nations, developing countries sought compensation for the likely negative impact of TRIPS. </w:t>
      </w:r>
      <w:r w:rsidRPr="00F66DFB">
        <w:rPr>
          <w:rStyle w:val="StyleUnderline"/>
          <w:rFonts w:asciiTheme="minorHAnsi" w:hAnsiTheme="minorHAnsi"/>
        </w:rPr>
        <w:t xml:space="preserve">Thus, higher standards of protection for intellectual property in exchange for better access for clothing and agricultural goods thus constituted the grand bargain in this round between industrial and developing countries. </w:t>
      </w:r>
      <w:r w:rsidRPr="00F66DFB">
        <w:rPr>
          <w:rFonts w:asciiTheme="minorHAnsi" w:hAnsiTheme="minorHAnsi"/>
          <w:sz w:val="16"/>
        </w:rPr>
        <w:t xml:space="preserve">Impact on </w:t>
      </w:r>
      <w:proofErr w:type="spellStart"/>
      <w:r w:rsidRPr="00F66DFB">
        <w:rPr>
          <w:rFonts w:asciiTheme="minorHAnsi" w:hAnsiTheme="minorHAnsi"/>
          <w:sz w:val="16"/>
        </w:rPr>
        <w:t>Developi</w:t>
      </w:r>
      <w:proofErr w:type="spellEnd"/>
      <w:r w:rsidRPr="00F66DFB">
        <w:rPr>
          <w:rFonts w:asciiTheme="minorHAnsi" w:hAnsiTheme="minorHAnsi"/>
          <w:sz w:val="16"/>
        </w:rPr>
        <w:t xml:space="preserve"> ng Nations </w:t>
      </w:r>
      <w:proofErr w:type="gramStart"/>
      <w:r w:rsidRPr="00F66DFB">
        <w:rPr>
          <w:rFonts w:asciiTheme="minorHAnsi" w:hAnsiTheme="minorHAnsi"/>
          <w:sz w:val="16"/>
        </w:rPr>
        <w:t>In</w:t>
      </w:r>
      <w:proofErr w:type="gramEnd"/>
      <w:r w:rsidRPr="00F66DFB">
        <w:rPr>
          <w:rFonts w:asciiTheme="minorHAnsi" w:hAnsiTheme="minorHAnsi"/>
          <w:sz w:val="16"/>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F66DFB">
        <w:rPr>
          <w:rStyle w:val="Emphasis"/>
          <w:rFonts w:asciiTheme="minorHAnsi" w:hAnsiTheme="minorHAnsi"/>
        </w:rPr>
        <w:t xml:space="preserve">For developing countries, the economic effects are different. As net users rather than net exporters of </w:t>
      </w:r>
      <w:proofErr w:type="spellStart"/>
      <w:r w:rsidRPr="00F66DFB">
        <w:rPr>
          <w:rStyle w:val="Emphasis"/>
          <w:rFonts w:asciiTheme="minorHAnsi" w:hAnsiTheme="minorHAnsi"/>
        </w:rPr>
        <w:t>R&amp;Dintensive</w:t>
      </w:r>
      <w:proofErr w:type="spellEnd"/>
      <w:r w:rsidRPr="00F66DFB">
        <w:rPr>
          <w:rStyle w:val="Emphasis"/>
          <w:rFonts w:asciiTheme="minorHAnsi" w:hAnsiTheme="minorHAnsi"/>
        </w:rPr>
        <w:t xml:space="preserve"> products, they do not benefit from the monopoly profits that are created by patent protection. The profits directly benefit the multinational corporations instead and the consumers suffer from higher prices</w:t>
      </w:r>
      <w:r w:rsidRPr="00F66DFB">
        <w:rPr>
          <w:rFonts w:asciiTheme="minorHAnsi" w:hAnsiTheme="minorHAnsi"/>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F66DFB">
        <w:rPr>
          <w:rFonts w:asciiTheme="minorHAnsi" w:hAnsiTheme="minorHAnsi"/>
          <w:sz w:val="16"/>
        </w:rPr>
        <w:t>developin</w:t>
      </w:r>
      <w:proofErr w:type="spellEnd"/>
      <w:r w:rsidRPr="00F66DFB">
        <w:rPr>
          <w:rFonts w:asciiTheme="minorHAnsi" w:hAnsiTheme="minorHAnsi"/>
          <w:sz w:val="16"/>
        </w:rPr>
        <w:t xml:space="preserve"> g countries. </w:t>
      </w:r>
    </w:p>
    <w:p w14:paraId="57CD4711" w14:textId="77777777" w:rsidR="007757C1" w:rsidRPr="00F66DFB" w:rsidRDefault="007757C1" w:rsidP="007757C1">
      <w:pPr>
        <w:spacing w:after="0" w:line="240" w:lineRule="auto"/>
        <w:outlineLvl w:val="3"/>
        <w:rPr>
          <w:rFonts w:asciiTheme="minorHAnsi" w:eastAsia="Times New Roman" w:hAnsiTheme="minorHAnsi" w:cs="Times New Roman"/>
          <w:b/>
          <w:bCs/>
          <w:sz w:val="24"/>
          <w:szCs w:val="24"/>
        </w:rPr>
      </w:pPr>
      <w:r w:rsidRPr="00F66DFB">
        <w:rPr>
          <w:rFonts w:asciiTheme="minorHAnsi" w:eastAsia="Times New Roman" w:hAnsiTheme="minorHAnsi" w:cs="Times New Roman"/>
          <w:b/>
          <w:bCs/>
          <w:sz w:val="26"/>
          <w:szCs w:val="26"/>
        </w:rPr>
        <w:t>Innovation is declining in the pharmaceutical industry because of evergreening</w:t>
      </w:r>
    </w:p>
    <w:p w14:paraId="32C412DD" w14:textId="77777777" w:rsidR="002777BC" w:rsidRPr="00F66DFB" w:rsidRDefault="002777BC" w:rsidP="002777BC">
      <w:pPr>
        <w:pStyle w:val="Heading4"/>
        <w:rPr>
          <w:rFonts w:eastAsia="Times New Roman"/>
        </w:rPr>
      </w:pPr>
      <w:r w:rsidRPr="00F66DFB">
        <w:rPr>
          <w:rFonts w:eastAsia="Times New Roman"/>
        </w:rPr>
        <w:t>Mata, 19</w:t>
      </w:r>
    </w:p>
    <w:p w14:paraId="27146428" w14:textId="77777777" w:rsidR="002777BC" w:rsidRPr="00F66DFB" w:rsidRDefault="002777BC" w:rsidP="002777BC">
      <w:pPr>
        <w:spacing w:before="15" w:after="180" w:line="240" w:lineRule="auto"/>
        <w:rPr>
          <w:rFonts w:asciiTheme="minorHAnsi" w:eastAsia="Times New Roman" w:hAnsiTheme="minorHAnsi" w:cs="Times New Roman"/>
          <w:sz w:val="24"/>
          <w:szCs w:val="24"/>
        </w:rPr>
      </w:pPr>
      <w:r w:rsidRPr="00F66DFB">
        <w:rPr>
          <w:rFonts w:asciiTheme="minorHAnsi" w:eastAsia="Times New Roman" w:hAnsiTheme="minorHAnsi" w:cs="Times New Roman"/>
        </w:rPr>
        <w:t> (Nathan Mata, 11-18-2019, accessed on 8-23-2021, Halloran Consulting Group, "Declining Innovation in the Pharmaceutical Industry | Halloran Consulting Group", https://www.hallorancg.com/2019/11/18/declining-innovation-in-the-pharmaceutical-industry/)WWPP</w:t>
      </w:r>
    </w:p>
    <w:p w14:paraId="54530B07" w14:textId="77777777" w:rsidR="002777BC" w:rsidRPr="00F66DFB" w:rsidRDefault="002777BC" w:rsidP="002777BC">
      <w:pPr>
        <w:rPr>
          <w:rFonts w:asciiTheme="minorHAnsi" w:hAnsiTheme="minorHAnsi"/>
          <w:u w:val="single"/>
        </w:rPr>
      </w:pPr>
      <w:r w:rsidRPr="00F66DFB">
        <w:rPr>
          <w:rFonts w:asciiTheme="minorHAnsi" w:hAnsiTheme="minorHAnsi"/>
          <w:highlight w:val="cyan"/>
          <w:u w:val="single"/>
        </w:rPr>
        <w:t>Despite</w:t>
      </w:r>
      <w:r w:rsidRPr="00F66DFB">
        <w:rPr>
          <w:rFonts w:asciiTheme="minorHAnsi" w:hAnsiTheme="minorHAnsi"/>
          <w:u w:val="single"/>
        </w:rPr>
        <w:t xml:space="preserve"> the </w:t>
      </w:r>
      <w:r w:rsidRPr="00F66DFB">
        <w:rPr>
          <w:rFonts w:asciiTheme="minorHAnsi" w:hAnsiTheme="minorHAnsi"/>
          <w:highlight w:val="cyan"/>
          <w:u w:val="single"/>
        </w:rPr>
        <w:t>increasing demand for new drugs</w:t>
      </w:r>
      <w:r w:rsidRPr="00F66DFB">
        <w:rPr>
          <w:rFonts w:asciiTheme="minorHAnsi" w:hAnsiTheme="minorHAnsi"/>
          <w:u w:val="single"/>
        </w:rPr>
        <w:t xml:space="preserve"> to address unmet and underserved medical needs, </w:t>
      </w:r>
      <w:r w:rsidRPr="00F66DFB">
        <w:rPr>
          <w:rFonts w:asciiTheme="minorHAnsi" w:hAnsiTheme="minorHAnsi"/>
          <w:highlight w:val="cyan"/>
          <w:u w:val="single"/>
        </w:rPr>
        <w:t xml:space="preserve">innovation </w:t>
      </w:r>
      <w:r w:rsidRPr="00F66DFB">
        <w:rPr>
          <w:rFonts w:asciiTheme="minorHAnsi" w:hAnsiTheme="minorHAnsi"/>
          <w:u w:val="single"/>
        </w:rPr>
        <w:t xml:space="preserve">within the pharmaceutical industry has </w:t>
      </w:r>
      <w:r w:rsidRPr="00F66DFB">
        <w:rPr>
          <w:rFonts w:asciiTheme="minorHAnsi" w:hAnsiTheme="minorHAnsi"/>
          <w:highlight w:val="cyan"/>
          <w:u w:val="single"/>
        </w:rPr>
        <w:t>not proceeded</w:t>
      </w:r>
      <w:r w:rsidRPr="00F66DFB">
        <w:rPr>
          <w:rFonts w:asciiTheme="minorHAnsi" w:hAnsiTheme="minorHAnsi"/>
          <w:u w:val="single"/>
        </w:rPr>
        <w:t xml:space="preserve"> at the same pace. Data from numerous credible sources have shown that over </w:t>
      </w:r>
      <w:r w:rsidRPr="00F66DFB">
        <w:rPr>
          <w:rFonts w:asciiTheme="minorHAnsi" w:hAnsiTheme="minorHAnsi"/>
          <w:highlight w:val="cyan"/>
          <w:u w:val="single"/>
        </w:rPr>
        <w:t>past 10 years</w:t>
      </w:r>
      <w:r w:rsidRPr="00F66DFB">
        <w:rPr>
          <w:rFonts w:asciiTheme="minorHAnsi" w:hAnsiTheme="minorHAnsi"/>
          <w:u w:val="single"/>
        </w:rPr>
        <w:t xml:space="preserve"> there has been very </w:t>
      </w:r>
      <w:r w:rsidRPr="00F66DFB">
        <w:rPr>
          <w:rFonts w:asciiTheme="minorHAnsi" w:hAnsiTheme="minorHAnsi"/>
          <w:highlight w:val="cyan"/>
          <w:u w:val="single"/>
        </w:rPr>
        <w:t>little breakthrough innovations</w:t>
      </w:r>
      <w:r w:rsidRPr="00F66DFB">
        <w:rPr>
          <w:rFonts w:asciiTheme="minorHAnsi" w:hAnsiTheme="minorHAnsi"/>
          <w:u w:val="single"/>
        </w:rPr>
        <w:t xml:space="preserve"> in the large pharma sector.</w:t>
      </w:r>
      <w:r w:rsidRPr="00F66DFB">
        <w:rPr>
          <w:rFonts w:asciiTheme="minorHAnsi" w:hAnsiTheme="minorHAnsi"/>
          <w:sz w:val="14"/>
        </w:rPr>
        <w:t xml:space="preserve"> </w:t>
      </w:r>
      <w:r w:rsidRPr="00F66DFB">
        <w:rPr>
          <w:rFonts w:asciiTheme="minorHAnsi" w:hAnsiTheme="minorHAnsi"/>
          <w:u w:val="single"/>
        </w:rPr>
        <w:t xml:space="preserve">For example, data from the FDA revealed that from 2006-2014, there had been </w:t>
      </w:r>
      <w:r w:rsidRPr="00F66DFB">
        <w:rPr>
          <w:rFonts w:asciiTheme="minorHAnsi" w:hAnsiTheme="minorHAnsi"/>
          <w:highlight w:val="cyan"/>
          <w:u w:val="single"/>
        </w:rPr>
        <w:t>no increase in</w:t>
      </w:r>
      <w:r w:rsidRPr="00F66DFB">
        <w:rPr>
          <w:rFonts w:asciiTheme="minorHAnsi" w:hAnsiTheme="minorHAnsi"/>
          <w:u w:val="single"/>
        </w:rPr>
        <w:t xml:space="preserve"> the </w:t>
      </w:r>
      <w:r w:rsidRPr="00F66DFB">
        <w:rPr>
          <w:rFonts w:asciiTheme="minorHAnsi" w:hAnsiTheme="minorHAnsi"/>
          <w:highlight w:val="cyan"/>
          <w:u w:val="single"/>
        </w:rPr>
        <w:t>average</w:t>
      </w:r>
      <w:r w:rsidRPr="00F66DFB">
        <w:rPr>
          <w:rFonts w:asciiTheme="minorHAnsi" w:hAnsiTheme="minorHAnsi"/>
          <w:u w:val="single"/>
        </w:rPr>
        <w:t xml:space="preserve"> number of new drug applications (</w:t>
      </w:r>
      <w:r w:rsidRPr="00F66DFB">
        <w:rPr>
          <w:rFonts w:asciiTheme="minorHAnsi" w:hAnsiTheme="minorHAnsi"/>
          <w:highlight w:val="cyan"/>
          <w:u w:val="single"/>
        </w:rPr>
        <w:t>NDAs</w:t>
      </w:r>
      <w:r w:rsidRPr="00F66DFB">
        <w:rPr>
          <w:rFonts w:asciiTheme="minorHAnsi" w:hAnsiTheme="minorHAnsi"/>
          <w:u w:val="single"/>
        </w:rPr>
        <w:t>) and biologics license applications (</w:t>
      </w:r>
      <w:r w:rsidRPr="00F66DFB">
        <w:rPr>
          <w:rFonts w:asciiTheme="minorHAnsi" w:hAnsiTheme="minorHAnsi"/>
          <w:highlight w:val="cyan"/>
          <w:u w:val="single"/>
        </w:rPr>
        <w:t>BLAs)</w:t>
      </w:r>
      <w:r w:rsidRPr="00F66DFB">
        <w:rPr>
          <w:rFonts w:asciiTheme="minorHAnsi" w:hAnsiTheme="minorHAnsi"/>
          <w:u w:val="single"/>
        </w:rPr>
        <w:t xml:space="preserve"> submitted for novel drugs. </w:t>
      </w:r>
      <w:r w:rsidRPr="00F66DFB">
        <w:rPr>
          <w:rFonts w:asciiTheme="minorHAnsi" w:hAnsiTheme="minorHAnsi"/>
          <w:sz w:val="14"/>
        </w:rPr>
        <w:t xml:space="preserve">Submission numbers for novel drugs have remained relatively constant at about 35 NDAs and BLAs filed during each year (NDA and BLA Submissions). </w:t>
      </w:r>
      <w:r w:rsidRPr="00F66DFB">
        <w:rPr>
          <w:rFonts w:asciiTheme="minorHAnsi" w:hAnsiTheme="minorHAnsi"/>
          <w:u w:val="single"/>
        </w:rPr>
        <w:t xml:space="preserve">Moreover, in the first comprehensive study of evergreening—defined as artificially extending the intellectual property (IP) protection cliff—it was determined that </w:t>
      </w:r>
      <w:r w:rsidRPr="00F66DFB">
        <w:rPr>
          <w:rFonts w:asciiTheme="minorHAnsi" w:hAnsiTheme="minorHAnsi"/>
          <w:highlight w:val="cyan"/>
          <w:u w:val="single"/>
        </w:rPr>
        <w:t>78% of</w:t>
      </w:r>
      <w:r w:rsidRPr="00F66DFB">
        <w:rPr>
          <w:rFonts w:asciiTheme="minorHAnsi" w:hAnsiTheme="minorHAnsi"/>
          <w:u w:val="single"/>
        </w:rPr>
        <w:t xml:space="preserve"> the </w:t>
      </w:r>
      <w:r w:rsidRPr="00F66DFB">
        <w:rPr>
          <w:rFonts w:asciiTheme="minorHAnsi" w:hAnsiTheme="minorHAnsi"/>
          <w:highlight w:val="cyan"/>
          <w:u w:val="single"/>
        </w:rPr>
        <w:t>patents</w:t>
      </w:r>
      <w:r w:rsidRPr="00F66DFB">
        <w:rPr>
          <w:rFonts w:asciiTheme="minorHAnsi" w:hAnsiTheme="minorHAnsi"/>
          <w:u w:val="single"/>
        </w:rPr>
        <w:t xml:space="preserve"> </w:t>
      </w:r>
      <w:r w:rsidRPr="00F66DFB">
        <w:rPr>
          <w:rFonts w:asciiTheme="minorHAnsi" w:hAnsiTheme="minorHAnsi"/>
          <w:highlight w:val="cyan"/>
          <w:u w:val="single"/>
        </w:rPr>
        <w:t>approved</w:t>
      </w:r>
      <w:r w:rsidRPr="00F66DFB">
        <w:rPr>
          <w:rFonts w:asciiTheme="minorHAnsi" w:hAnsiTheme="minorHAnsi"/>
          <w:u w:val="single"/>
        </w:rPr>
        <w:t xml:space="preserve"> during the period from 2005-2015 </w:t>
      </w:r>
      <w:r w:rsidRPr="00F66DFB">
        <w:rPr>
          <w:rFonts w:asciiTheme="minorHAnsi" w:hAnsiTheme="minorHAnsi"/>
          <w:highlight w:val="cyan"/>
          <w:u w:val="single"/>
        </w:rPr>
        <w:t>corresponded to medications already on the market</w:t>
      </w:r>
      <w:r w:rsidRPr="00F66DFB">
        <w:rPr>
          <w:rFonts w:asciiTheme="minorHAnsi" w:hAnsiTheme="minorHAnsi"/>
          <w:u w:val="single"/>
        </w:rPr>
        <w:t xml:space="preserve"> (Feldman, 2018).</w:t>
      </w:r>
      <w:r w:rsidRPr="00F66DFB">
        <w:rPr>
          <w:rFonts w:asciiTheme="minorHAnsi" w:hAnsiTheme="minorHAnsi"/>
          <w:sz w:val="14"/>
        </w:rPr>
        <w:t xml:space="preserve"> </w:t>
      </w:r>
      <w:r w:rsidRPr="00F66DFB">
        <w:rPr>
          <w:rFonts w:asciiTheme="minorHAnsi" w:hAnsiTheme="minorHAnsi"/>
          <w:u w:val="single"/>
        </w:rPr>
        <w:t xml:space="preserve">Therefore, </w:t>
      </w:r>
      <w:r w:rsidRPr="00F66DFB">
        <w:rPr>
          <w:rFonts w:asciiTheme="minorHAnsi" w:hAnsiTheme="minorHAnsi"/>
          <w:highlight w:val="cyan"/>
          <w:u w:val="single"/>
        </w:rPr>
        <w:t>rather than create new medicines, companies are</w:t>
      </w:r>
      <w:r w:rsidRPr="00F66DFB">
        <w:rPr>
          <w:rFonts w:asciiTheme="minorHAnsi" w:hAnsiTheme="minorHAnsi"/>
          <w:u w:val="single"/>
        </w:rPr>
        <w:t xml:space="preserve"> largely </w:t>
      </w:r>
      <w:r w:rsidRPr="00F66DFB">
        <w:rPr>
          <w:rFonts w:asciiTheme="minorHAnsi" w:hAnsiTheme="minorHAnsi"/>
          <w:highlight w:val="cyan"/>
          <w:u w:val="single"/>
        </w:rPr>
        <w:t>recycling</w:t>
      </w:r>
      <w:r w:rsidRPr="00F66DFB">
        <w:rPr>
          <w:rFonts w:asciiTheme="minorHAnsi" w:hAnsiTheme="minorHAnsi"/>
          <w:u w:val="single"/>
        </w:rPr>
        <w:t xml:space="preserve"> and repurposing old ones. This finding is a startling departure from the classic concept of IP protection for pharmaceuticals and is </w:t>
      </w:r>
      <w:r w:rsidRPr="00F66DFB">
        <w:rPr>
          <w:rFonts w:asciiTheme="minorHAnsi" w:hAnsiTheme="minorHAnsi"/>
          <w:highlight w:val="cyan"/>
          <w:u w:val="single"/>
        </w:rPr>
        <w:t>emblematic of</w:t>
      </w:r>
      <w:r w:rsidRPr="00F66DFB">
        <w:rPr>
          <w:rFonts w:asciiTheme="minorHAnsi" w:hAnsiTheme="minorHAnsi"/>
          <w:u w:val="single"/>
        </w:rPr>
        <w:t xml:space="preserve"> the </w:t>
      </w:r>
      <w:r w:rsidRPr="00F66DFB">
        <w:rPr>
          <w:rFonts w:asciiTheme="minorHAnsi" w:hAnsiTheme="minorHAnsi"/>
          <w:highlight w:val="cyan"/>
          <w:u w:val="single"/>
        </w:rPr>
        <w:t>declining innovation</w:t>
      </w:r>
      <w:r w:rsidRPr="00F66DFB">
        <w:rPr>
          <w:rFonts w:asciiTheme="minorHAnsi" w:hAnsiTheme="minorHAnsi"/>
          <w:u w:val="single"/>
        </w:rPr>
        <w:t xml:space="preserve"> in the industry.</w:t>
      </w:r>
      <w:r w:rsidRPr="00F66DFB">
        <w:rPr>
          <w:rFonts w:asciiTheme="minorHAnsi" w:hAnsiTheme="minorHAnsi"/>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w:t>
      </w:r>
      <w:proofErr w:type="gramStart"/>
      <w:r w:rsidRPr="00F66DFB">
        <w:rPr>
          <w:rFonts w:asciiTheme="minorHAnsi" w:hAnsiTheme="minorHAnsi"/>
          <w:sz w:val="14"/>
        </w:rPr>
        <w:t>scarce</w:t>
      </w:r>
      <w:proofErr w:type="gramEnd"/>
      <w:r w:rsidRPr="00F66DFB">
        <w:rPr>
          <w:rFonts w:asciiTheme="minorHAnsi" w:hAnsiTheme="minorHAnsi"/>
          <w:sz w:val="14"/>
        </w:rPr>
        <w:t xml:space="preserve"> but they may be riskier to develop, and large pharma companies may prefer to focus instead on safer, but more marginal, projects. </w:t>
      </w:r>
      <w:r w:rsidRPr="00F66DFB">
        <w:rPr>
          <w:rFonts w:asciiTheme="minorHAnsi" w:hAnsiTheme="minorHAnsi"/>
          <w:u w:val="single"/>
        </w:rPr>
        <w:t xml:space="preserve">The finding that </w:t>
      </w:r>
      <w:r w:rsidRPr="00F66DFB">
        <w:rPr>
          <w:rFonts w:asciiTheme="minorHAnsi" w:hAnsiTheme="minorHAnsi"/>
          <w:highlight w:val="cyan"/>
          <w:u w:val="single"/>
        </w:rPr>
        <w:t>64% of</w:t>
      </w:r>
      <w:r w:rsidRPr="00F66DFB">
        <w:rPr>
          <w:rFonts w:asciiTheme="minorHAnsi" w:hAnsiTheme="minorHAnsi"/>
          <w:u w:val="single"/>
        </w:rPr>
        <w:t xml:space="preserve"> FDA-</w:t>
      </w:r>
      <w:r w:rsidRPr="00F66DFB">
        <w:rPr>
          <w:rFonts w:asciiTheme="minorHAnsi" w:hAnsiTheme="minorHAnsi"/>
          <w:highlight w:val="cyan"/>
          <w:u w:val="single"/>
        </w:rPr>
        <w:t>approved drugs</w:t>
      </w:r>
      <w:r w:rsidRPr="00F66DFB">
        <w:rPr>
          <w:rFonts w:asciiTheme="minorHAnsi" w:hAnsiTheme="minorHAnsi"/>
          <w:u w:val="single"/>
        </w:rPr>
        <w:t xml:space="preserve"> in 2018 </w:t>
      </w:r>
      <w:r w:rsidRPr="00F66DFB">
        <w:rPr>
          <w:rFonts w:asciiTheme="minorHAnsi" w:hAnsiTheme="minorHAnsi"/>
          <w:highlight w:val="cyan"/>
          <w:u w:val="single"/>
        </w:rPr>
        <w:t>originated from emerging biopharma companies</w:t>
      </w:r>
      <w:r w:rsidRPr="00F66DFB">
        <w:rPr>
          <w:rFonts w:asciiTheme="minorHAnsi" w:hAnsiTheme="minorHAnsi"/>
          <w:u w:val="single"/>
        </w:rPr>
        <w:t xml:space="preserve">, not large pharma, suggests that </w:t>
      </w:r>
      <w:r w:rsidRPr="00F66DFB">
        <w:rPr>
          <w:rFonts w:asciiTheme="minorHAnsi" w:hAnsiTheme="minorHAnsi"/>
          <w:highlight w:val="cyan"/>
          <w:u w:val="single"/>
        </w:rPr>
        <w:t>scarcity of good ideas</w:t>
      </w:r>
      <w:r w:rsidRPr="00F66DFB">
        <w:rPr>
          <w:rFonts w:asciiTheme="minorHAnsi" w:hAnsiTheme="minorHAnsi"/>
          <w:u w:val="single"/>
        </w:rPr>
        <w:t xml:space="preserve"> is </w:t>
      </w:r>
      <w:r w:rsidRPr="00F66DFB">
        <w:rPr>
          <w:rFonts w:asciiTheme="minorHAnsi" w:hAnsiTheme="minorHAnsi"/>
          <w:highlight w:val="cyan"/>
          <w:u w:val="single"/>
        </w:rPr>
        <w:t>not a factor underlying the declining innovation</w:t>
      </w:r>
      <w:r w:rsidRPr="00F66DFB">
        <w:rPr>
          <w:rFonts w:asciiTheme="minorHAnsi" w:hAnsiTheme="minorHAnsi"/>
          <w:u w:val="single"/>
        </w:rPr>
        <w:t>.</w:t>
      </w:r>
      <w:r w:rsidRPr="00F66DFB">
        <w:rPr>
          <w:rFonts w:asciiTheme="minorHAnsi" w:hAnsiTheme="minorHAnsi"/>
          <w:sz w:val="14"/>
        </w:rPr>
        <w:t xml:space="preserve"> A comprehensive analysis of innovation and R&amp;D productivity in the large pharma sector has been conducted by Dr. Kelvin Stott (Director of R&amp;D Portfolio Management, Novartis). In this two-part </w:t>
      </w:r>
      <w:proofErr w:type="gramStart"/>
      <w:r w:rsidRPr="00F66DFB">
        <w:rPr>
          <w:rFonts w:asciiTheme="minorHAnsi" w:hAnsiTheme="minorHAnsi"/>
          <w:sz w:val="14"/>
        </w:rPr>
        <w:t>blog-post</w:t>
      </w:r>
      <w:proofErr w:type="gramEnd"/>
      <w:r w:rsidRPr="00F66DFB">
        <w:rPr>
          <w:rFonts w:asciiTheme="minorHAnsi" w:hAnsiTheme="minorHAnsi"/>
          <w:sz w:val="14"/>
        </w:rPr>
        <w:t xml:space="preserve"> entitled “Pharma’s broken business model, An industry on the brink of terminal decline” (Part 1, Part 2), actual historic profit &amp; loss (P&amp;L) performance data obtained from </w:t>
      </w:r>
      <w:proofErr w:type="spellStart"/>
      <w:r w:rsidRPr="00F66DFB">
        <w:rPr>
          <w:rFonts w:asciiTheme="minorHAnsi" w:hAnsiTheme="minorHAnsi"/>
          <w:sz w:val="14"/>
        </w:rPr>
        <w:t>EvaluatePharma</w:t>
      </w:r>
      <w:proofErr w:type="spellEnd"/>
      <w:r w:rsidRPr="00F66DFB">
        <w:rPr>
          <w:rFonts w:asciiTheme="minorHAnsi" w:hAnsiTheme="minorHAnsi"/>
          <w:sz w:val="14"/>
        </w:rPr>
        <w:t xml:space="preserve">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w:t>
      </w:r>
      <w:r w:rsidRPr="00F66DFB">
        <w:rPr>
          <w:rFonts w:asciiTheme="minorHAnsi" w:hAnsiTheme="minorHAnsi"/>
          <w:sz w:val="14"/>
        </w:rPr>
        <w:lastRenderedPageBreak/>
        <w:t xml:space="preserve">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w:t>
      </w:r>
      <w:proofErr w:type="gramStart"/>
      <w:r w:rsidRPr="00F66DFB">
        <w:rPr>
          <w:rFonts w:asciiTheme="minorHAnsi" w:hAnsiTheme="minorHAnsi"/>
          <w:sz w:val="14"/>
        </w:rPr>
        <w:t>the end result</w:t>
      </w:r>
      <w:proofErr w:type="gramEnd"/>
      <w:r w:rsidRPr="00F66DFB">
        <w:rPr>
          <w:rFonts w:asciiTheme="minorHAnsi" w:hAnsiTheme="minorHAnsi"/>
          <w:sz w:val="14"/>
        </w:rPr>
        <w:t xml:space="preserve"> is reduced innovation and productivity. </w:t>
      </w:r>
      <w:r w:rsidRPr="00F66DFB">
        <w:rPr>
          <w:rFonts w:asciiTheme="minorHAnsi" w:hAnsiTheme="minorHAnsi"/>
          <w:u w:val="single"/>
        </w:rPr>
        <w:t xml:space="preserve">Another important aspect of the innovation/productivity decline is the practice of utilizing the patent system to </w:t>
      </w:r>
      <w:r w:rsidRPr="00F66DFB">
        <w:rPr>
          <w:rFonts w:asciiTheme="minorHAnsi" w:hAnsiTheme="minorHAnsi"/>
          <w:highlight w:val="cyan"/>
          <w:u w:val="single"/>
        </w:rPr>
        <w:t>extend existing patents beyond</w:t>
      </w:r>
      <w:r w:rsidRPr="00F66DFB">
        <w:rPr>
          <w:rFonts w:asciiTheme="minorHAnsi" w:hAnsiTheme="minorHAnsi"/>
          <w:u w:val="single"/>
        </w:rPr>
        <w:t xml:space="preserve"> the initial 20-year </w:t>
      </w:r>
      <w:r w:rsidRPr="00F66DFB">
        <w:rPr>
          <w:rFonts w:asciiTheme="minorHAnsi" w:hAnsiTheme="minorHAnsi"/>
          <w:highlight w:val="cyan"/>
          <w:u w:val="single"/>
        </w:rPr>
        <w:t>protection</w:t>
      </w:r>
      <w:r w:rsidRPr="00F66DFB">
        <w:rPr>
          <w:rFonts w:asciiTheme="minorHAnsi" w:hAnsiTheme="minorHAnsi"/>
          <w:u w:val="single"/>
        </w:rPr>
        <w:t xml:space="preserve"> (in the U.S.), </w:t>
      </w:r>
      <w:r w:rsidRPr="00F66DFB">
        <w:rPr>
          <w:rFonts w:asciiTheme="minorHAnsi" w:hAnsiTheme="minorHAnsi"/>
          <w:highlight w:val="cyan"/>
          <w:u w:val="single"/>
        </w:rPr>
        <w:t>rather than reinvesting profits to foster innovation</w:t>
      </w:r>
      <w:r w:rsidRPr="00F66DFB">
        <w:rPr>
          <w:rFonts w:asciiTheme="minorHAnsi" w:hAnsiTheme="minorHAnsi"/>
          <w:u w:val="single"/>
        </w:rPr>
        <w:t xml:space="preserve"> and create new drugs to meet medical needs.</w:t>
      </w:r>
      <w:r w:rsidRPr="00F66DFB">
        <w:rPr>
          <w:rFonts w:asciiTheme="minorHAnsi" w:hAnsiTheme="minorHAnsi"/>
          <w:sz w:val="14"/>
        </w:rPr>
        <w:t xml:space="preserve"> </w:t>
      </w:r>
      <w:r w:rsidRPr="00F66DFB">
        <w:rPr>
          <w:rFonts w:asciiTheme="minorHAnsi" w:hAnsiTheme="minorHAnsi"/>
          <w:u w:val="single"/>
        </w:rPr>
        <w:t xml:space="preserve">What further exacerbates the problem is the issuance of patents with </w:t>
      </w:r>
      <w:proofErr w:type="gramStart"/>
      <w:r w:rsidRPr="00F66DFB">
        <w:rPr>
          <w:rFonts w:asciiTheme="minorHAnsi" w:hAnsiTheme="minorHAnsi"/>
          <w:u w:val="single"/>
        </w:rPr>
        <w:t>overly-wide</w:t>
      </w:r>
      <w:proofErr w:type="gramEnd"/>
      <w:r w:rsidRPr="00F66DFB">
        <w:rPr>
          <w:rFonts w:asciiTheme="minorHAnsi" w:hAnsiTheme="minorHAnsi"/>
          <w:u w:val="single"/>
        </w:rPr>
        <w:t xml:space="preserve"> claims that </w:t>
      </w:r>
      <w:r w:rsidRPr="00F66DFB">
        <w:rPr>
          <w:rFonts w:asciiTheme="minorHAnsi" w:hAnsiTheme="minorHAnsi"/>
          <w:highlight w:val="cyan"/>
          <w:u w:val="single"/>
        </w:rPr>
        <w:t xml:space="preserve">block knowledge creation </w:t>
      </w:r>
      <w:r w:rsidRPr="00F66DFB">
        <w:rPr>
          <w:rFonts w:asciiTheme="minorHAnsi" w:hAnsiTheme="minorHAnsi"/>
          <w:u w:val="single"/>
        </w:rPr>
        <w:t xml:space="preserve">and </w:t>
      </w:r>
      <w:r w:rsidRPr="00F66DFB">
        <w:rPr>
          <w:rFonts w:asciiTheme="minorHAnsi" w:hAnsiTheme="minorHAnsi"/>
          <w:highlight w:val="cyan"/>
          <w:u w:val="single"/>
        </w:rPr>
        <w:t xml:space="preserve">patents for </w:t>
      </w:r>
      <w:r w:rsidRPr="00F66DFB">
        <w:rPr>
          <w:rFonts w:asciiTheme="minorHAnsi" w:hAnsiTheme="minorHAnsi"/>
          <w:u w:val="single"/>
        </w:rPr>
        <w:t xml:space="preserve">what are essentially </w:t>
      </w:r>
      <w:r w:rsidRPr="00F66DFB">
        <w:rPr>
          <w:rFonts w:asciiTheme="minorHAnsi" w:hAnsiTheme="minorHAnsi"/>
          <w:highlight w:val="cyan"/>
          <w:u w:val="single"/>
        </w:rPr>
        <w:t>existing drugs</w:t>
      </w:r>
      <w:r w:rsidRPr="00F66DFB">
        <w:rPr>
          <w:rFonts w:asciiTheme="minorHAnsi" w:hAnsiTheme="minorHAnsi"/>
          <w:u w:val="single"/>
        </w:rPr>
        <w:t xml:space="preserve">. For example, </w:t>
      </w:r>
      <w:proofErr w:type="spellStart"/>
      <w:r w:rsidRPr="00F66DFB">
        <w:rPr>
          <w:rFonts w:asciiTheme="minorHAnsi" w:hAnsiTheme="minorHAnsi"/>
          <w:u w:val="single"/>
        </w:rPr>
        <w:t>Losec</w:t>
      </w:r>
      <w:proofErr w:type="spellEnd"/>
      <w:r w:rsidRPr="00F66DFB">
        <w:rPr>
          <w:rFonts w:asciiTheme="minorHAnsi" w:hAnsiTheme="minorHAnsi"/>
          <w:u w:val="single"/>
        </w:rPr>
        <w:t xml:space="preserve">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F66DFB">
        <w:rPr>
          <w:rFonts w:asciiTheme="minorHAnsi" w:hAnsiTheme="minorHAnsi"/>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million of U.S. taxpayer-funded research (through the Department of Veterans Affairs and the National Institutes of Health, NIH). But when Gilead Sciences later acquired the drug (labeled as </w:t>
      </w:r>
      <w:proofErr w:type="spellStart"/>
      <w:r w:rsidRPr="00F66DFB">
        <w:rPr>
          <w:rFonts w:asciiTheme="minorHAnsi" w:hAnsiTheme="minorHAnsi"/>
          <w:sz w:val="14"/>
        </w:rPr>
        <w:t>Sovaldi</w:t>
      </w:r>
      <w:proofErr w:type="spellEnd"/>
      <w:r w:rsidRPr="00F66DFB">
        <w:rPr>
          <w:rFonts w:asciiTheme="minorHAnsi" w:hAnsiTheme="minorHAnsi"/>
          <w:sz w:val="14"/>
        </w:rPr>
        <w:t xml:space="preserve">),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F66DFB">
        <w:rPr>
          <w:rFonts w:asciiTheme="minorHAnsi" w:hAnsiTheme="minorHAnsi"/>
          <w:u w:val="single"/>
        </w:rPr>
        <w:t xml:space="preserve">Collectively, these facts lead to the inescapable conclusion that the </w:t>
      </w:r>
      <w:r w:rsidRPr="00F66DFB">
        <w:rPr>
          <w:rFonts w:asciiTheme="minorHAnsi" w:hAnsiTheme="minorHAnsi"/>
          <w:highlight w:val="cyan"/>
          <w:u w:val="single"/>
        </w:rPr>
        <w:t>current practice of</w:t>
      </w:r>
      <w:r w:rsidRPr="00F66DFB">
        <w:rPr>
          <w:rFonts w:asciiTheme="minorHAnsi" w:hAnsiTheme="minorHAnsi"/>
          <w:u w:val="single"/>
        </w:rPr>
        <w:t xml:space="preserve"> establishing </w:t>
      </w:r>
      <w:r w:rsidRPr="00F66DFB">
        <w:rPr>
          <w:rFonts w:asciiTheme="minorHAnsi" w:hAnsiTheme="minorHAnsi"/>
          <w:highlight w:val="cyan"/>
          <w:u w:val="single"/>
        </w:rPr>
        <w:t>patent monopolies and price-hiking</w:t>
      </w:r>
      <w:r w:rsidRPr="00F66DFB">
        <w:rPr>
          <w:rFonts w:asciiTheme="minorHAnsi" w:hAnsiTheme="minorHAnsi"/>
          <w:u w:val="single"/>
        </w:rPr>
        <w:t xml:space="preserve"> by large pharma </w:t>
      </w:r>
      <w:r w:rsidRPr="00F66DFB">
        <w:rPr>
          <w:rFonts w:asciiTheme="minorHAnsi" w:hAnsiTheme="minorHAnsi"/>
          <w:highlight w:val="cyan"/>
          <w:u w:val="single"/>
        </w:rPr>
        <w:t>cannot be justified by expenditures</w:t>
      </w:r>
      <w:r w:rsidRPr="00F66DFB">
        <w:rPr>
          <w:rFonts w:asciiTheme="minorHAnsi" w:hAnsiTheme="minorHAnsi"/>
          <w:u w:val="single"/>
        </w:rPr>
        <w:t xml:space="preserve"> </w:t>
      </w:r>
      <w:r w:rsidRPr="00F66DFB">
        <w:rPr>
          <w:rFonts w:asciiTheme="minorHAnsi" w:hAnsiTheme="minorHAnsi"/>
          <w:highlight w:val="cyan"/>
          <w:u w:val="single"/>
        </w:rPr>
        <w:t>related to</w:t>
      </w:r>
      <w:r w:rsidRPr="00F66DFB">
        <w:rPr>
          <w:rFonts w:asciiTheme="minorHAnsi" w:hAnsiTheme="minorHAnsi"/>
          <w:u w:val="single"/>
        </w:rPr>
        <w:t xml:space="preserve"> noble and innovative </w:t>
      </w:r>
      <w:r w:rsidRPr="00F66DFB">
        <w:rPr>
          <w:rFonts w:asciiTheme="minorHAnsi" w:hAnsiTheme="minorHAnsi"/>
          <w:highlight w:val="cyan"/>
          <w:u w:val="single"/>
        </w:rPr>
        <w:t>R&amp;D</w:t>
      </w:r>
      <w:r w:rsidRPr="00F66DFB">
        <w:rPr>
          <w:rFonts w:asciiTheme="minorHAnsi" w:hAnsiTheme="minorHAnsi"/>
          <w:u w:val="single"/>
        </w:rPr>
        <w:t xml:space="preserve"> endeavors.</w:t>
      </w:r>
    </w:p>
    <w:p w14:paraId="10DAE3BD" w14:textId="77777777" w:rsidR="002777BC" w:rsidRPr="00F66DFB" w:rsidRDefault="002777BC" w:rsidP="002777BC">
      <w:pPr>
        <w:pStyle w:val="Heading4"/>
        <w:rPr>
          <w:rFonts w:asciiTheme="minorHAnsi" w:hAnsiTheme="minorHAnsi"/>
        </w:rPr>
      </w:pPr>
      <w:r w:rsidRPr="00F66DFB">
        <w:rPr>
          <w:rFonts w:asciiTheme="minorHAnsi" w:hAnsiTheme="minorHAnsi"/>
        </w:rPr>
        <w:t xml:space="preserve">Current system fuels monopolies </w:t>
      </w:r>
      <w:r w:rsidRPr="00F66DFB">
        <w:rPr>
          <w:rFonts w:asciiTheme="minorHAnsi" w:hAnsiTheme="minorHAnsi"/>
          <w:u w:val="single"/>
        </w:rPr>
        <w:t>stifling</w:t>
      </w:r>
      <w:r w:rsidRPr="00F66DFB">
        <w:rPr>
          <w:rFonts w:asciiTheme="minorHAnsi" w:hAnsiTheme="minorHAnsi"/>
        </w:rPr>
        <w:t xml:space="preserve"> innovation.</w:t>
      </w:r>
    </w:p>
    <w:p w14:paraId="385F751F" w14:textId="77777777" w:rsidR="002777BC" w:rsidRPr="00F66DFB" w:rsidRDefault="002777BC" w:rsidP="002777BC">
      <w:pPr>
        <w:pStyle w:val="Heading4"/>
        <w:rPr>
          <w:b w:val="0"/>
          <w:bCs/>
        </w:rPr>
      </w:pPr>
      <w:r w:rsidRPr="00F66DFB">
        <w:rPr>
          <w:rStyle w:val="Style13ptBold"/>
          <w:rFonts w:asciiTheme="minorHAnsi" w:hAnsiTheme="minorHAnsi"/>
          <w:b/>
          <w:bCs w:val="0"/>
        </w:rPr>
        <w:t>Mercurio 14</w:t>
      </w:r>
    </w:p>
    <w:p w14:paraId="411CE73A" w14:textId="77777777" w:rsidR="002777BC" w:rsidRPr="00F66DFB" w:rsidRDefault="002777BC" w:rsidP="002777BC">
      <w:pPr>
        <w:rPr>
          <w:rFonts w:asciiTheme="minorHAnsi" w:hAnsiTheme="minorHAnsi"/>
        </w:rPr>
      </w:pPr>
      <w:r w:rsidRPr="00F66DFB">
        <w:rPr>
          <w:rFonts w:asciiTheme="minorHAnsi" w:hAnsiTheme="minorHAnsi"/>
        </w:rPr>
        <w:t xml:space="preserve">Bryan </w:t>
      </w:r>
      <w:r w:rsidRPr="00F66DFB">
        <w:rPr>
          <w:rStyle w:val="Style13ptBold"/>
          <w:rFonts w:asciiTheme="minorHAnsi" w:hAnsiTheme="minorHAnsi"/>
        </w:rPr>
        <w:t>Mercurio 14</w:t>
      </w:r>
      <w:r w:rsidRPr="00F66DFB">
        <w:rPr>
          <w:rFonts w:asciiTheme="minorHAnsi" w:hAnsiTheme="minorHAnsi"/>
        </w:rPr>
        <w:t xml:space="preserve">, Law Professor at The Chinese University of Hong Kong, “TRIPs, Patents, and Innovation: A Necessary Reappraisal?” </w:t>
      </w:r>
      <w:hyperlink r:id="rId7" w:history="1">
        <w:r w:rsidRPr="00F66DFB">
          <w:rPr>
            <w:rStyle w:val="Hyperlink"/>
            <w:rFonts w:asciiTheme="minorHAnsi" w:hAnsiTheme="minorHAnsi"/>
          </w:rPr>
          <w:t>https://e15initiative.org/wp-content/uploads/2015/09/E15-Innovation-Mercurio-FINAL.pdf</w:t>
        </w:r>
      </w:hyperlink>
    </w:p>
    <w:p w14:paraId="0CDF620F" w14:textId="77777777" w:rsidR="002777BC" w:rsidRPr="00F66DFB" w:rsidRDefault="002777BC" w:rsidP="002777BC">
      <w:pPr>
        <w:rPr>
          <w:rFonts w:asciiTheme="minorHAnsi" w:hAnsiTheme="minorHAnsi"/>
          <w:sz w:val="16"/>
        </w:rPr>
      </w:pPr>
      <w:r w:rsidRPr="00F66DFB">
        <w:rPr>
          <w:rFonts w:asciiTheme="minorHAnsi" w:hAnsiTheme="minorHAnsi"/>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F66DFB">
        <w:rPr>
          <w:rFonts w:asciiTheme="minorHAnsi" w:hAnsiTheme="minorHAnsi"/>
          <w:sz w:val="16"/>
        </w:rPr>
        <w:t>a number of</w:t>
      </w:r>
      <w:proofErr w:type="gramEnd"/>
      <w:r w:rsidRPr="00F66DFB">
        <w:rPr>
          <w:rFonts w:asciiTheme="minorHAnsi" w:hAnsiTheme="minorHAnsi"/>
          <w:sz w:val="16"/>
        </w:rPr>
        <w:t xml:space="preserve"> firms--“there is good reason to think that the patent system may discourage innovation overall rather than encouraging it” (Bessen and Maskin 2009; Chu et al. 2012). </w:t>
      </w:r>
      <w:r w:rsidRPr="00F66DFB">
        <w:rPr>
          <w:rStyle w:val="StyleUnderline"/>
          <w:rFonts w:asciiTheme="minorHAnsi" w:hAnsiTheme="minorHAnsi"/>
        </w:rPr>
        <w:t xml:space="preserve">Shapiro (2001) finds that “with cumulative innovation and multiple blocking patents, </w:t>
      </w:r>
      <w:r w:rsidRPr="00F66DFB">
        <w:rPr>
          <w:rStyle w:val="StyleUnderline"/>
          <w:rFonts w:asciiTheme="minorHAnsi" w:hAnsiTheme="minorHAnsi"/>
          <w:highlight w:val="cyan"/>
        </w:rPr>
        <w:t>stronger patent</w:t>
      </w:r>
      <w:r w:rsidRPr="00F66DFB">
        <w:rPr>
          <w:rStyle w:val="StyleUnderline"/>
          <w:rFonts w:asciiTheme="minorHAnsi" w:hAnsiTheme="minorHAnsi"/>
        </w:rPr>
        <w:t xml:space="preserve"> rights can </w:t>
      </w:r>
      <w:r w:rsidRPr="00F66DFB">
        <w:rPr>
          <w:rStyle w:val="Emphasis"/>
          <w:rFonts w:asciiTheme="minorHAnsi" w:hAnsiTheme="minorHAnsi"/>
        </w:rPr>
        <w:t>have the perverse effect of s</w:t>
      </w:r>
      <w:r w:rsidRPr="00F66DFB">
        <w:rPr>
          <w:rStyle w:val="Emphasis"/>
          <w:rFonts w:asciiTheme="minorHAnsi" w:hAnsiTheme="minorHAnsi"/>
          <w:highlight w:val="cyan"/>
        </w:rPr>
        <w:t>tifling</w:t>
      </w:r>
      <w:r w:rsidRPr="00F66DFB">
        <w:rPr>
          <w:rStyle w:val="StyleUnderline"/>
          <w:rFonts w:asciiTheme="minorHAnsi" w:hAnsiTheme="minorHAnsi"/>
        </w:rPr>
        <w:t>, not encouraging</w:t>
      </w:r>
      <w:r w:rsidRPr="00F66DFB">
        <w:rPr>
          <w:rStyle w:val="Emphasis"/>
          <w:rFonts w:asciiTheme="minorHAnsi" w:hAnsiTheme="minorHAnsi"/>
          <w:highlight w:val="cyan"/>
        </w:rPr>
        <w:t xml:space="preserve"> innovation</w:t>
      </w:r>
      <w:r w:rsidRPr="00F66DFB">
        <w:rPr>
          <w:rFonts w:asciiTheme="minorHAnsi" w:hAnsiTheme="minorHAnsi"/>
          <w:sz w:val="16"/>
        </w:rPr>
        <w:t xml:space="preserve">.” In such a situation, multiple </w:t>
      </w:r>
      <w:proofErr w:type="spellStart"/>
      <w:r w:rsidRPr="00F66DFB">
        <w:rPr>
          <w:rFonts w:asciiTheme="minorHAnsi" w:hAnsiTheme="minorHAnsi"/>
          <w:sz w:val="16"/>
        </w:rPr>
        <w:t>licences</w:t>
      </w:r>
      <w:proofErr w:type="spellEnd"/>
      <w:r w:rsidRPr="00F66DFB">
        <w:rPr>
          <w:rFonts w:asciiTheme="minorHAnsi" w:hAnsiTheme="minorHAnsi"/>
          <w:sz w:val="16"/>
        </w:rPr>
        <w:t xml:space="preserve"> </w:t>
      </w:r>
      <w:proofErr w:type="gramStart"/>
      <w:r w:rsidRPr="00F66DFB">
        <w:rPr>
          <w:rFonts w:asciiTheme="minorHAnsi" w:hAnsiTheme="minorHAnsi"/>
          <w:sz w:val="16"/>
        </w:rPr>
        <w:t>have to</w:t>
      </w:r>
      <w:proofErr w:type="gramEnd"/>
      <w:r w:rsidRPr="00F66DFB">
        <w:rPr>
          <w:rFonts w:asciiTheme="minorHAnsi" w:hAnsiTheme="minorHAnsi"/>
          <w:sz w:val="16"/>
        </w:rPr>
        <w:t xml:space="preserve"> be purchased; uncertainty regarding the status of the technology persists; and the value of patent licensing is questioned (Heller 2008; Boldrin and Levine 2008). </w:t>
      </w:r>
      <w:r w:rsidRPr="00F66DFB">
        <w:rPr>
          <w:rStyle w:val="StyleUnderline"/>
          <w:rFonts w:asciiTheme="minorHAnsi" w:hAnsiTheme="minorHAnsi"/>
          <w:highlight w:val="cyan"/>
        </w:rPr>
        <w:t xml:space="preserve">Lawsuits become </w:t>
      </w:r>
      <w:r w:rsidRPr="00F66DFB">
        <w:rPr>
          <w:rStyle w:val="StyleUnderline"/>
          <w:rFonts w:asciiTheme="minorHAnsi" w:hAnsiTheme="minorHAnsi"/>
        </w:rPr>
        <w:t xml:space="preserve">the </w:t>
      </w:r>
      <w:r w:rsidRPr="00F66DFB">
        <w:rPr>
          <w:rStyle w:val="StyleUnderline"/>
          <w:rFonts w:asciiTheme="minorHAnsi" w:hAnsiTheme="minorHAnsi"/>
          <w:highlight w:val="cyan"/>
        </w:rPr>
        <w:t>norm</w:t>
      </w:r>
      <w:r w:rsidRPr="00F66DFB">
        <w:rPr>
          <w:rStyle w:val="StyleUnderline"/>
          <w:rFonts w:asciiTheme="minorHAnsi" w:hAnsiTheme="minorHAnsi"/>
        </w:rPr>
        <w:t xml:space="preserve">; </w:t>
      </w:r>
      <w:r w:rsidRPr="00F66DFB">
        <w:rPr>
          <w:rStyle w:val="Emphasis"/>
          <w:rFonts w:asciiTheme="minorHAnsi" w:hAnsiTheme="minorHAnsi"/>
          <w:highlight w:val="cyan"/>
        </w:rPr>
        <w:t>costs rise</w:t>
      </w:r>
      <w:r w:rsidRPr="00F66DFB">
        <w:rPr>
          <w:rStyle w:val="StyleUnderline"/>
          <w:rFonts w:asciiTheme="minorHAnsi" w:hAnsiTheme="minorHAnsi"/>
        </w:rPr>
        <w:t xml:space="preserve"> as firms defend claims and play the game by defensively purchasing patents; and </w:t>
      </w:r>
      <w:r w:rsidRPr="00F66DFB">
        <w:rPr>
          <w:rStyle w:val="Emphasis"/>
          <w:rFonts w:asciiTheme="minorHAnsi" w:hAnsiTheme="minorHAnsi"/>
          <w:highlight w:val="cyan"/>
        </w:rPr>
        <w:t>innovation suffers</w:t>
      </w:r>
      <w:r w:rsidRPr="00F66DFB">
        <w:rPr>
          <w:rFonts w:asciiTheme="minorHAnsi" w:hAnsiTheme="minorHAnsi"/>
          <w:sz w:val="16"/>
        </w:rPr>
        <w:t xml:space="preserve"> (Boldrin and Levine 2013; Bessen and </w:t>
      </w:r>
      <w:proofErr w:type="spellStart"/>
      <w:r w:rsidRPr="00F66DFB">
        <w:rPr>
          <w:rFonts w:asciiTheme="minorHAnsi" w:hAnsiTheme="minorHAnsi"/>
          <w:sz w:val="16"/>
        </w:rPr>
        <w:t>Muerer</w:t>
      </w:r>
      <w:proofErr w:type="spellEnd"/>
      <w:r w:rsidRPr="00F66DFB">
        <w:rPr>
          <w:rFonts w:asciiTheme="minorHAnsi" w:hAnsiTheme="minorHAnsi"/>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F66DFB">
        <w:rPr>
          <w:rStyle w:val="StyleUnderline"/>
          <w:rFonts w:asciiTheme="minorHAnsi" w:hAnsiTheme="minorHAnsi"/>
        </w:rPr>
        <w:t xml:space="preserve">That a </w:t>
      </w:r>
      <w:r w:rsidRPr="00F66DFB">
        <w:rPr>
          <w:rStyle w:val="StyleUnderline"/>
          <w:rFonts w:asciiTheme="minorHAnsi" w:hAnsiTheme="minorHAnsi"/>
          <w:highlight w:val="cyan"/>
        </w:rPr>
        <w:t>limited monopoly</w:t>
      </w:r>
      <w:r w:rsidRPr="00F66DFB">
        <w:rPr>
          <w:rStyle w:val="StyleUnderline"/>
          <w:rFonts w:asciiTheme="minorHAnsi" w:hAnsiTheme="minorHAnsi"/>
        </w:rPr>
        <w:t xml:space="preserve"> can </w:t>
      </w:r>
      <w:r w:rsidRPr="00F66DFB">
        <w:rPr>
          <w:rStyle w:val="Emphasis"/>
          <w:rFonts w:asciiTheme="minorHAnsi" w:hAnsiTheme="minorHAnsi"/>
          <w:highlight w:val="cyan"/>
        </w:rPr>
        <w:t>stifle innovation</w:t>
      </w:r>
      <w:r w:rsidRPr="00F66DFB">
        <w:rPr>
          <w:rStyle w:val="StyleUnderline"/>
          <w:rFonts w:asciiTheme="minorHAnsi" w:hAnsiTheme="minorHAnsi"/>
        </w:rPr>
        <w:t xml:space="preserve"> should not come as a surprise given that competition is generally seen as a positive force in a market economy. </w:t>
      </w:r>
      <w:r w:rsidRPr="00F66DFB">
        <w:rPr>
          <w:rFonts w:asciiTheme="minorHAnsi" w:hAnsiTheme="minorHAnsi"/>
          <w:sz w:val="16"/>
        </w:rPr>
        <w:t xml:space="preserve">Competition is widely thought to provide incentives for the efficient use of resources; motivation for constant progress; and protection for consumers (Vickers 1995). </w:t>
      </w:r>
      <w:r w:rsidRPr="00F66DFB">
        <w:rPr>
          <w:rStyle w:val="StyleUnderline"/>
          <w:rFonts w:asciiTheme="minorHAnsi" w:hAnsiTheme="minorHAnsi"/>
        </w:rPr>
        <w:t>To some, there is an inherent contradiction between innovation and patent protection, as the latter impedes diffusion and obviates potential gains to be made from collaboration and competition</w:t>
      </w:r>
      <w:r w:rsidRPr="00F66DFB">
        <w:rPr>
          <w:rFonts w:asciiTheme="minorHAnsi" w:hAnsiTheme="minorHAnsi"/>
          <w:sz w:val="16"/>
        </w:rPr>
        <w:t xml:space="preserve"> (Rothbard 1962; Mises 1966; Palmer 1989; Lemley 2000; Stiglitz 2008). Thus, while </w:t>
      </w:r>
      <w:proofErr w:type="spellStart"/>
      <w:r w:rsidRPr="00F66DFB">
        <w:rPr>
          <w:rFonts w:asciiTheme="minorHAnsi" w:hAnsiTheme="minorHAnsi"/>
          <w:sz w:val="16"/>
        </w:rPr>
        <w:t>Shumpeter</w:t>
      </w:r>
      <w:proofErr w:type="spellEnd"/>
      <w:r w:rsidRPr="00F66DFB">
        <w:rPr>
          <w:rFonts w:asciiTheme="minorHAnsi" w:hAnsiTheme="minorHAnsi"/>
          <w:sz w:val="16"/>
        </w:rPr>
        <w:t xml:space="preserve"> acknowledges that competition for innovation led to temporary monopolies and argues that these monopolies were in turn replaced when new firms further innovated (1976), Stiglitz demonstrates that the </w:t>
      </w:r>
      <w:r w:rsidRPr="00F66DFB">
        <w:rPr>
          <w:rFonts w:asciiTheme="minorHAnsi" w:hAnsiTheme="minorHAnsi"/>
          <w:sz w:val="16"/>
        </w:rPr>
        <w:lastRenderedPageBreak/>
        <w:t xml:space="preserve">established monopolies became entrenched as costs and externalities reduced incentives for displacement (Stiglitz and Walsh 2005). </w:t>
      </w:r>
      <w:r w:rsidRPr="00F66DFB">
        <w:rPr>
          <w:rStyle w:val="StyleUnderline"/>
          <w:rFonts w:asciiTheme="minorHAnsi" w:hAnsiTheme="minorHAnsi"/>
        </w:rPr>
        <w:t xml:space="preserve">In turn, </w:t>
      </w:r>
      <w:r w:rsidRPr="00F66DFB">
        <w:rPr>
          <w:rStyle w:val="StyleUnderline"/>
          <w:rFonts w:asciiTheme="minorHAnsi" w:hAnsiTheme="minorHAnsi"/>
          <w:highlight w:val="cyan"/>
        </w:rPr>
        <w:t xml:space="preserve">insufficient diversity among patent </w:t>
      </w:r>
      <w:r w:rsidRPr="00F66DFB">
        <w:rPr>
          <w:rStyle w:val="StyleUnderline"/>
          <w:rFonts w:asciiTheme="minorHAnsi" w:hAnsiTheme="minorHAnsi"/>
        </w:rPr>
        <w:t xml:space="preserve">holders (a lack of so-called “equilibrium diversity”) encourages them to focus R&amp;D on improving existing technologies through incremental improvements, as </w:t>
      </w:r>
      <w:r w:rsidRPr="00F66DFB">
        <w:rPr>
          <w:rStyle w:val="Emphasis"/>
          <w:rFonts w:asciiTheme="minorHAnsi" w:hAnsiTheme="minorHAnsi"/>
          <w:highlight w:val="cyan"/>
        </w:rPr>
        <w:t>opposed to investing in R&amp;D</w:t>
      </w:r>
      <w:r w:rsidRPr="00F66DFB">
        <w:rPr>
          <w:rStyle w:val="StyleUnderline"/>
          <w:rFonts w:asciiTheme="minorHAnsi" w:hAnsiTheme="minorHAnsi"/>
        </w:rPr>
        <w:t xml:space="preserve"> to develop new technologies and products</w:t>
      </w:r>
      <w:r w:rsidRPr="00F66DFB">
        <w:rPr>
          <w:rFonts w:asciiTheme="minorHAnsi" w:hAnsiTheme="minorHAnsi"/>
          <w:sz w:val="16"/>
        </w:rPr>
        <w:t xml:space="preserve"> (Acemoglu 2011</w:t>
      </w:r>
      <w:proofErr w:type="gramStart"/>
      <w:r w:rsidRPr="00F66DFB">
        <w:rPr>
          <w:rFonts w:asciiTheme="minorHAnsi" w:hAnsiTheme="minorHAnsi"/>
          <w:sz w:val="16"/>
        </w:rPr>
        <w:t>).In</w:t>
      </w:r>
      <w:proofErr w:type="gramEnd"/>
      <w:r w:rsidRPr="00F66DFB">
        <w:rPr>
          <w:rFonts w:asciiTheme="minorHAnsi" w:hAnsiTheme="minorHAnsi"/>
          <w:sz w:val="16"/>
        </w:rPr>
        <w:t xml:space="preserve"> essence, this is what the European Commission alleged in its prosecution of Microsoft for anti-competitive </w:t>
      </w:r>
      <w:proofErr w:type="spellStart"/>
      <w:r w:rsidRPr="00F66DFB">
        <w:rPr>
          <w:rFonts w:asciiTheme="minorHAnsi" w:hAnsiTheme="minorHAnsi"/>
          <w:sz w:val="16"/>
        </w:rPr>
        <w:t>behaviour</w:t>
      </w:r>
      <w:proofErr w:type="spellEnd"/>
      <w:r w:rsidRPr="00F66DFB">
        <w:rPr>
          <w:rFonts w:asciiTheme="minorHAnsi" w:hAnsiTheme="minorHAnsi"/>
          <w:sz w:val="16"/>
        </w:rPr>
        <w:t xml:space="preserve">. There, the Commission deemed Microsoft to be a dominant player, </w:t>
      </w:r>
      <w:proofErr w:type="gramStart"/>
      <w:r w:rsidRPr="00F66DFB">
        <w:rPr>
          <w:rFonts w:asciiTheme="minorHAnsi" w:hAnsiTheme="minorHAnsi"/>
          <w:sz w:val="16"/>
        </w:rPr>
        <w:t>which</w:t>
      </w:r>
      <w:proofErr w:type="gramEnd"/>
      <w:r w:rsidRPr="00F66DFB">
        <w:rPr>
          <w:rFonts w:asciiTheme="minorHAnsi" w:hAnsiTheme="minorHAnsi"/>
          <w:sz w:val="16"/>
        </w:rPr>
        <w:t xml:space="preserve"> used its near-monopoly power to reduce “talent and capital invested in innovation” in a manner that “limits the prospects for ... competitors to successfully market innovation and thereby discourages them from developing new products” (2004). </w:t>
      </w:r>
      <w:r w:rsidRPr="00F66DFB">
        <w:rPr>
          <w:rStyle w:val="StyleUnderline"/>
          <w:rFonts w:asciiTheme="minorHAnsi" w:hAnsiTheme="minorHAnsi"/>
        </w:rPr>
        <w:t xml:space="preserve">The </w:t>
      </w:r>
      <w:r w:rsidRPr="00F66DFB">
        <w:rPr>
          <w:rStyle w:val="StyleUnderline"/>
          <w:rFonts w:asciiTheme="minorHAnsi" w:hAnsiTheme="minorHAnsi"/>
          <w:highlight w:val="cyan"/>
        </w:rPr>
        <w:t>negative effect on innovation is</w:t>
      </w:r>
      <w:r w:rsidRPr="00F66DFB">
        <w:rPr>
          <w:rStyle w:val="StyleUnderline"/>
          <w:rFonts w:asciiTheme="minorHAnsi" w:hAnsiTheme="minorHAnsi"/>
        </w:rPr>
        <w:t xml:space="preserve"> </w:t>
      </w:r>
      <w:r w:rsidRPr="00F66DFB">
        <w:rPr>
          <w:rStyle w:val="Emphasis"/>
          <w:rFonts w:asciiTheme="minorHAnsi" w:hAnsiTheme="minorHAnsi"/>
          <w:highlight w:val="cyan"/>
        </w:rPr>
        <w:t>exacerbated by</w:t>
      </w:r>
      <w:r w:rsidRPr="00F66DFB">
        <w:rPr>
          <w:rStyle w:val="StyleUnderline"/>
          <w:rFonts w:asciiTheme="minorHAnsi" w:hAnsiTheme="minorHAnsi"/>
        </w:rPr>
        <w:t xml:space="preserve"> </w:t>
      </w:r>
      <w:proofErr w:type="gramStart"/>
      <w:r w:rsidRPr="00F66DFB">
        <w:rPr>
          <w:rStyle w:val="StyleUnderline"/>
          <w:rFonts w:asciiTheme="minorHAnsi" w:hAnsiTheme="minorHAnsi"/>
        </w:rPr>
        <w:t>a number of</w:t>
      </w:r>
      <w:proofErr w:type="gramEnd"/>
      <w:r w:rsidRPr="00F66DFB">
        <w:rPr>
          <w:rStyle w:val="StyleUnderline"/>
          <w:rFonts w:asciiTheme="minorHAnsi" w:hAnsiTheme="minorHAnsi"/>
        </w:rPr>
        <w:t xml:space="preserve"> factors, including the growing problem of </w:t>
      </w:r>
      <w:r w:rsidRPr="00F66DFB">
        <w:rPr>
          <w:rStyle w:val="StyleUnderline"/>
          <w:rFonts w:asciiTheme="minorHAnsi" w:hAnsiTheme="minorHAnsi"/>
          <w:highlight w:val="cyan"/>
        </w:rPr>
        <w:t>patent thickets</w:t>
      </w:r>
      <w:r w:rsidRPr="00F66DFB">
        <w:rPr>
          <w:rFonts w:asciiTheme="minorHAnsi" w:hAnsiTheme="minorHAnsi"/>
          <w:sz w:val="16"/>
        </w:rPr>
        <w:t xml:space="preserve">. </w:t>
      </w:r>
      <w:r w:rsidRPr="00F66DFB">
        <w:rPr>
          <w:rStyle w:val="StyleUnderline"/>
          <w:rFonts w:asciiTheme="minorHAnsi" w:hAnsiTheme="minorHAnsi"/>
        </w:rPr>
        <w:t xml:space="preserve">Owing to </w:t>
      </w:r>
      <w:proofErr w:type="spellStart"/>
      <w:proofErr w:type="gramStart"/>
      <w:r w:rsidRPr="00F66DFB">
        <w:rPr>
          <w:rStyle w:val="StyleUnderline"/>
          <w:rFonts w:asciiTheme="minorHAnsi" w:hAnsiTheme="minorHAnsi"/>
        </w:rPr>
        <w:t>the“</w:t>
      </w:r>
      <w:proofErr w:type="gramEnd"/>
      <w:r w:rsidRPr="00F66DFB">
        <w:rPr>
          <w:rStyle w:val="StyleUnderline"/>
          <w:rFonts w:asciiTheme="minorHAnsi" w:hAnsiTheme="minorHAnsi"/>
        </w:rPr>
        <w:t>difficulty</w:t>
      </w:r>
      <w:proofErr w:type="spellEnd"/>
      <w:r w:rsidRPr="00F66DFB">
        <w:rPr>
          <w:rStyle w:val="StyleUnderline"/>
          <w:rFonts w:asciiTheme="minorHAnsi" w:hAnsiTheme="minorHAnsi"/>
        </w:rPr>
        <w:t xml:space="preserve"> of determining the boundaries” of patent claims, there are often multiple and competing claims over one or more aspects of an invention- -situations which, Stiglitz states, “especially </w:t>
      </w:r>
      <w:r w:rsidRPr="00F66DFB">
        <w:rPr>
          <w:rStyle w:val="Emphasis"/>
          <w:rFonts w:asciiTheme="minorHAnsi" w:hAnsiTheme="minorHAnsi"/>
        </w:rPr>
        <w:t>impede innovation</w:t>
      </w:r>
      <w:r w:rsidRPr="00F66DFB">
        <w:rPr>
          <w:rFonts w:asciiTheme="minorHAnsi" w:hAnsiTheme="minorHAnsi"/>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F66DFB">
        <w:rPr>
          <w:rStyle w:val="StyleUnderline"/>
          <w:rFonts w:asciiTheme="minorHAnsi" w:hAnsiTheme="minorHAnsi"/>
        </w:rPr>
        <w:t xml:space="preserve">Other factors, such as defensive patenting and the extortion-like practices of </w:t>
      </w:r>
      <w:proofErr w:type="spellStart"/>
      <w:r w:rsidRPr="00F66DFB">
        <w:rPr>
          <w:rStyle w:val="StyleUnderline"/>
          <w:rFonts w:asciiTheme="minorHAnsi" w:hAnsiTheme="minorHAnsi"/>
        </w:rPr>
        <w:t>socalled</w:t>
      </w:r>
      <w:proofErr w:type="spellEnd"/>
      <w:r w:rsidRPr="00F66DFB">
        <w:rPr>
          <w:rStyle w:val="StyleUnderline"/>
          <w:rFonts w:asciiTheme="minorHAnsi" w:hAnsiTheme="minorHAnsi"/>
        </w:rPr>
        <w:t xml:space="preserve"> patent trolls, have likewise substantially increased the risk of net welfare loss and less innovation</w:t>
      </w:r>
      <w:r w:rsidRPr="00F66DFB">
        <w:rPr>
          <w:rFonts w:asciiTheme="minorHAnsi" w:hAnsiTheme="minorHAnsi"/>
          <w:sz w:val="16"/>
        </w:rPr>
        <w:t xml:space="preserve"> (Bessen et al. 2011; Tucker 2011). Recent studies even find that patent pool arrangements result in reduced innovation by member-firms (Lampe and Moser 2010; Joshi and </w:t>
      </w:r>
      <w:proofErr w:type="spellStart"/>
      <w:r w:rsidRPr="00F66DFB">
        <w:rPr>
          <w:rFonts w:asciiTheme="minorHAnsi" w:hAnsiTheme="minorHAnsi"/>
          <w:sz w:val="16"/>
        </w:rPr>
        <w:t>Nerkar</w:t>
      </w:r>
      <w:proofErr w:type="spellEnd"/>
      <w:r w:rsidRPr="00F66DFB">
        <w:rPr>
          <w:rFonts w:asciiTheme="minorHAnsi" w:hAnsiTheme="minorHAnsi"/>
          <w:sz w:val="16"/>
        </w:rPr>
        <w:t xml:space="preserve"> 2011; Lampe and Moser 2012). </w:t>
      </w:r>
      <w:r w:rsidRPr="00F66DFB">
        <w:rPr>
          <w:rStyle w:val="StyleUnderline"/>
          <w:rFonts w:asciiTheme="minorHAnsi" w:hAnsiTheme="minorHAnsi"/>
        </w:rPr>
        <w:t xml:space="preserve">Evidence also exists to show that stronger patent protection leads not to enhanced innovation or an improvement in overall welfare, but to firms protecting their interests by advocating even more </w:t>
      </w:r>
      <w:r w:rsidRPr="00F66DFB">
        <w:rPr>
          <w:rStyle w:val="Emphasis"/>
          <w:rFonts w:asciiTheme="minorHAnsi" w:hAnsiTheme="minorHAnsi"/>
        </w:rPr>
        <w:t>protection</w:t>
      </w:r>
      <w:r w:rsidRPr="00F66DFB">
        <w:rPr>
          <w:rFonts w:asciiTheme="minorHAnsi" w:hAnsiTheme="minorHAnsi"/>
          <w:sz w:val="16"/>
        </w:rPr>
        <w:t xml:space="preserve"> (Landes and Posner 2003). </w:t>
      </w:r>
      <w:r w:rsidRPr="00F66DFB">
        <w:rPr>
          <w:rStyle w:val="StyleUnderline"/>
          <w:rFonts w:asciiTheme="minorHAnsi" w:hAnsiTheme="minorHAnsi"/>
        </w:rPr>
        <w:t xml:space="preserve">In so doing, </w:t>
      </w:r>
      <w:r w:rsidRPr="00F66DFB">
        <w:rPr>
          <w:rStyle w:val="Emphasis"/>
          <w:rFonts w:asciiTheme="minorHAnsi" w:hAnsiTheme="minorHAnsi"/>
          <w:highlight w:val="cyan"/>
        </w:rPr>
        <w:t>firms divert resources away from R&amp;D</w:t>
      </w:r>
      <w:r w:rsidRPr="00F66DFB">
        <w:rPr>
          <w:rStyle w:val="StyleUnderline"/>
          <w:rFonts w:asciiTheme="minorHAnsi" w:hAnsiTheme="minorHAnsi"/>
        </w:rPr>
        <w:t>, and into lobbyists and lawsuits. Boldrin and Levine</w:t>
      </w:r>
      <w:r w:rsidRPr="00F66DFB">
        <w:rPr>
          <w:rFonts w:asciiTheme="minorHAnsi" w:hAnsiTheme="minorHAnsi"/>
          <w:sz w:val="16"/>
        </w:rPr>
        <w:t xml:space="preserve"> (2013) </w:t>
      </w:r>
      <w:r w:rsidRPr="00F66DFB">
        <w:rPr>
          <w:rStyle w:val="StyleUnderline"/>
          <w:rFonts w:asciiTheme="minorHAnsi" w:hAnsiTheme="minorHAnsi"/>
        </w:rPr>
        <w:t xml:space="preserve">refer to this as the political economy effect, where patent protection keeps increasing due to the lobbying efforts of entrenched firms, and without regard to the </w:t>
      </w:r>
      <w:proofErr w:type="gramStart"/>
      <w:r w:rsidRPr="00F66DFB">
        <w:rPr>
          <w:rStyle w:val="StyleUnderline"/>
          <w:rFonts w:asciiTheme="minorHAnsi" w:hAnsiTheme="minorHAnsi"/>
        </w:rPr>
        <w:t>system as a whole</w:t>
      </w:r>
      <w:proofErr w:type="gramEnd"/>
      <w:r w:rsidRPr="00F66DFB">
        <w:rPr>
          <w:rStyle w:val="StyleUnderline"/>
          <w:rFonts w:asciiTheme="minorHAnsi" w:hAnsiTheme="minorHAnsi"/>
        </w:rPr>
        <w:t xml:space="preserve">. In their view, such </w:t>
      </w:r>
      <w:r w:rsidRPr="00F66DFB">
        <w:rPr>
          <w:rStyle w:val="Emphasis"/>
          <w:rFonts w:asciiTheme="minorHAnsi" w:hAnsiTheme="minorHAnsi"/>
        </w:rPr>
        <w:t>behavior distorts the optimum range of protection</w:t>
      </w:r>
      <w:r w:rsidRPr="00F66DFB">
        <w:rPr>
          <w:rStyle w:val="StyleUnderline"/>
          <w:rFonts w:asciiTheme="minorHAnsi" w:hAnsiTheme="minorHAnsi"/>
        </w:rPr>
        <w:t xml:space="preserve"> and unbalances the entire system</w:t>
      </w:r>
      <w:r w:rsidRPr="00F66DFB">
        <w:rPr>
          <w:rFonts w:asciiTheme="minorHAnsi" w:hAnsiTheme="minorHAnsi"/>
          <w:sz w:val="16"/>
        </w:rPr>
        <w:t xml:space="preserve">.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F66DFB">
        <w:rPr>
          <w:rFonts w:asciiTheme="minorHAnsi" w:hAnsiTheme="minorHAnsi"/>
          <w:sz w:val="16"/>
        </w:rPr>
        <w:t>In</w:t>
      </w:r>
      <w:proofErr w:type="gramEnd"/>
      <w:r w:rsidRPr="00F66DFB">
        <w:rPr>
          <w:rFonts w:asciiTheme="minorHAnsi" w:hAnsiTheme="minorHAnsi"/>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sidRPr="00F66DFB">
        <w:rPr>
          <w:rFonts w:asciiTheme="minorHAnsi" w:hAnsiTheme="minorHAnsi"/>
          <w:sz w:val="16"/>
        </w:rPr>
        <w:t>in order to</w:t>
      </w:r>
      <w:proofErr w:type="gramEnd"/>
      <w:r w:rsidRPr="00F66DFB">
        <w:rPr>
          <w:rFonts w:asciiTheme="minorHAnsi" w:hAnsiTheme="minorHAnsi"/>
          <w:sz w:val="16"/>
        </w:rPr>
        <w:t xml:space="preserve"> encourage invention and innovation by the initial entrant. What results is a trade</w:t>
      </w:r>
      <w:r w:rsidRPr="00F66DFB">
        <w:rPr>
          <w:rFonts w:asciiTheme="minorHAnsi" w:hAnsiTheme="minorHAnsi" w:cs="Cambria Math"/>
          <w:sz w:val="16"/>
        </w:rPr>
        <w:t>‐</w:t>
      </w:r>
      <w:r w:rsidRPr="00F66DFB">
        <w:rPr>
          <w:rFonts w:asciiTheme="minorHAnsi" w:hAnsiTheme="minorHAnsi"/>
          <w:sz w:val="16"/>
        </w:rPr>
        <w:t xml:space="preserve">off between the interests of the incumbent holding the patent and the potential entrant excluded by it. In the case of patents, policy makers need to come to a view of how much protection to afford the patentee </w:t>
      </w:r>
      <w:proofErr w:type="gramStart"/>
      <w:r w:rsidRPr="00F66DFB">
        <w:rPr>
          <w:rFonts w:asciiTheme="minorHAnsi" w:hAnsiTheme="minorHAnsi"/>
          <w:sz w:val="16"/>
        </w:rPr>
        <w:t>in order to</w:t>
      </w:r>
      <w:proofErr w:type="gramEnd"/>
      <w:r w:rsidRPr="00F66DFB">
        <w:rPr>
          <w:rFonts w:asciiTheme="minorHAnsi" w:hAnsiTheme="minorHAnsi"/>
          <w:sz w:val="16"/>
        </w:rPr>
        <w:t xml:space="preserve"> create incentives for R&amp;D. Given the trade-off between innovation and access, policy should be designed to reach the “optimal scope of IPRs </w:t>
      </w:r>
      <w:proofErr w:type="gramStart"/>
      <w:r w:rsidRPr="00F66DFB">
        <w:rPr>
          <w:rFonts w:asciiTheme="minorHAnsi" w:hAnsiTheme="minorHAnsi"/>
          <w:sz w:val="16"/>
        </w:rPr>
        <w:t>protection”--</w:t>
      </w:r>
      <w:proofErr w:type="gramEnd"/>
      <w:r w:rsidRPr="00F66DFB">
        <w:rPr>
          <w:rFonts w:asciiTheme="minorHAnsi" w:hAnsiTheme="minorHAnsi"/>
          <w:sz w:val="16"/>
        </w:rPr>
        <w:t xml:space="preserve">that is, a “balance between the social benefit of innovation and the social cost of monopolistic distortion” (Nordhaus 1969). It is this balance that some believe is now lopsided. </w:t>
      </w:r>
      <w:r w:rsidRPr="00F66DFB">
        <w:rPr>
          <w:rStyle w:val="StyleUnderline"/>
          <w:rFonts w:asciiTheme="minorHAnsi" w:hAnsiTheme="minorHAnsi"/>
        </w:rPr>
        <w:t xml:space="preserve">This section focuses on </w:t>
      </w:r>
      <w:r w:rsidRPr="00F66DFB">
        <w:rPr>
          <w:rStyle w:val="StyleUnderline"/>
          <w:rFonts w:asciiTheme="minorHAnsi" w:hAnsiTheme="minorHAnsi"/>
          <w:highlight w:val="cyan"/>
        </w:rPr>
        <w:t>what can be done within the confines of the WTO</w:t>
      </w:r>
      <w:r w:rsidRPr="00F66DFB">
        <w:rPr>
          <w:rStyle w:val="StyleUnderline"/>
          <w:rFonts w:asciiTheme="minorHAnsi" w:hAnsiTheme="minorHAnsi"/>
        </w:rPr>
        <w:t xml:space="preserve"> to ensure that patent protection stimulates innovation and that the benefits are in balance with social costs. It goes beyond merely describing the available flexibilities offered by TRIPS to Members or analyzing the use of such tools</w:t>
      </w:r>
      <w:r w:rsidRPr="00F66DFB">
        <w:rPr>
          <w:rFonts w:asciiTheme="minorHAnsi" w:hAnsiTheme="minorHAnsi"/>
          <w:sz w:val="16"/>
        </w:rPr>
        <w:t>. This work has been done (Mercurio 2013; Declaration on Patent Protection 2014</w:t>
      </w:r>
      <w:proofErr w:type="gramStart"/>
      <w:r w:rsidRPr="00F66DFB">
        <w:rPr>
          <w:rFonts w:asciiTheme="minorHAnsi" w:hAnsiTheme="minorHAnsi"/>
          <w:sz w:val="16"/>
        </w:rPr>
        <w:t>), but</w:t>
      </w:r>
      <w:proofErr w:type="gramEnd"/>
      <w:r w:rsidRPr="00F66DFB">
        <w:rPr>
          <w:rFonts w:asciiTheme="minorHAnsi" w:hAnsiTheme="minorHAnsi"/>
          <w:sz w:val="16"/>
        </w:rPr>
        <w:t xml:space="preserve"> does not go to the heart of the issue-- that of the link between IPRs and innovation. </w:t>
      </w:r>
      <w:r w:rsidRPr="00F66DFB">
        <w:rPr>
          <w:rStyle w:val="StyleUnderline"/>
          <w:rFonts w:asciiTheme="minorHAnsi" w:hAnsiTheme="minorHAnsi"/>
        </w:rPr>
        <w:t xml:space="preserve">Moreover, given the definitional vagueness and uncertainty of the boundaries of patent claims and rights, </w:t>
      </w:r>
      <w:r w:rsidRPr="00F66DFB">
        <w:rPr>
          <w:rStyle w:val="StyleUnderline"/>
          <w:rFonts w:asciiTheme="minorHAnsi" w:hAnsiTheme="minorHAnsi"/>
          <w:highlight w:val="cyan"/>
        </w:rPr>
        <w:t xml:space="preserve">countries </w:t>
      </w:r>
      <w:r w:rsidRPr="00F66DFB">
        <w:rPr>
          <w:rStyle w:val="StyleUnderline"/>
          <w:rFonts w:asciiTheme="minorHAnsi" w:hAnsiTheme="minorHAnsi"/>
        </w:rPr>
        <w:t xml:space="preserve">have </w:t>
      </w:r>
      <w:r w:rsidRPr="00F66DFB">
        <w:rPr>
          <w:rStyle w:val="StyleUnderline"/>
          <w:rFonts w:asciiTheme="minorHAnsi" w:hAnsiTheme="minorHAnsi"/>
          <w:highlight w:val="cyan"/>
        </w:rPr>
        <w:t>become risk averse</w:t>
      </w:r>
      <w:r w:rsidRPr="00F66DFB">
        <w:rPr>
          <w:rStyle w:val="StyleUnderline"/>
          <w:rFonts w:asciiTheme="minorHAnsi" w:hAnsiTheme="minorHAnsi"/>
        </w:rPr>
        <w:t xml:space="preserve"> and are </w:t>
      </w:r>
      <w:r w:rsidRPr="00F66DFB">
        <w:rPr>
          <w:rStyle w:val="StyleUnderline"/>
          <w:rFonts w:asciiTheme="minorHAnsi" w:hAnsiTheme="minorHAnsi"/>
          <w:highlight w:val="cyan"/>
        </w:rPr>
        <w:t>unlikely to take action</w:t>
      </w:r>
      <w:r w:rsidRPr="00F66DFB">
        <w:rPr>
          <w:rStyle w:val="StyleUnderline"/>
          <w:rFonts w:asciiTheme="minorHAnsi" w:hAnsiTheme="minorHAnsi"/>
        </w:rPr>
        <w:t xml:space="preserve"> that may be viewed as </w:t>
      </w:r>
      <w:r w:rsidRPr="00F66DFB">
        <w:rPr>
          <w:rStyle w:val="StyleUnderline"/>
          <w:rFonts w:asciiTheme="minorHAnsi" w:hAnsiTheme="minorHAnsi"/>
          <w:highlight w:val="cyan"/>
        </w:rPr>
        <w:t>inconsistent with</w:t>
      </w:r>
      <w:r w:rsidRPr="00F66DFB">
        <w:rPr>
          <w:rStyle w:val="StyleUnderline"/>
          <w:rFonts w:asciiTheme="minorHAnsi" w:hAnsiTheme="minorHAnsi"/>
        </w:rPr>
        <w:t xml:space="preserve"> the </w:t>
      </w:r>
      <w:r w:rsidRPr="00F66DFB">
        <w:rPr>
          <w:rStyle w:val="StyleUnderline"/>
          <w:rFonts w:asciiTheme="minorHAnsi" w:hAnsiTheme="minorHAnsi"/>
          <w:highlight w:val="cyan"/>
        </w:rPr>
        <w:t>TRIPS</w:t>
      </w:r>
      <w:r w:rsidRPr="00F66DFB">
        <w:rPr>
          <w:rStyle w:val="StyleUnderline"/>
          <w:rFonts w:asciiTheme="minorHAnsi" w:hAnsiTheme="minorHAnsi"/>
        </w:rPr>
        <w:t xml:space="preserve"> Agreement. The discussion and debate must now move beyond the well-known but little used flexibilities to encompass the broader and more fundamental issue of whether IPRs--and correspondingly the TRIPS Agreement-- </w:t>
      </w:r>
      <w:proofErr w:type="gramStart"/>
      <w:r w:rsidRPr="00F66DFB">
        <w:rPr>
          <w:rStyle w:val="Emphasis"/>
          <w:rFonts w:asciiTheme="minorHAnsi" w:hAnsiTheme="minorHAnsi"/>
        </w:rPr>
        <w:t>actually encourage</w:t>
      </w:r>
      <w:proofErr w:type="gramEnd"/>
      <w:r w:rsidRPr="00F66DFB">
        <w:rPr>
          <w:rStyle w:val="Emphasis"/>
          <w:rFonts w:asciiTheme="minorHAnsi" w:hAnsiTheme="minorHAnsi"/>
        </w:rPr>
        <w:t xml:space="preserve"> innovation</w:t>
      </w:r>
      <w:r w:rsidRPr="00F66DFB">
        <w:rPr>
          <w:rFonts w:asciiTheme="minorHAnsi" w:hAnsiTheme="minorHAnsi"/>
          <w:sz w:val="16"/>
        </w:rPr>
        <w:t xml:space="preserve">. </w:t>
      </w:r>
      <w:r w:rsidRPr="00F66DFB">
        <w:rPr>
          <w:rStyle w:val="StyleUnderline"/>
          <w:rFonts w:asciiTheme="minorHAnsi" w:hAnsiTheme="minorHAnsi"/>
        </w:rPr>
        <w:t xml:space="preserve">In a sense, all the potential responses are radical in that they all </w:t>
      </w:r>
      <w:r w:rsidRPr="00F66DFB">
        <w:rPr>
          <w:rStyle w:val="StyleUnderline"/>
          <w:rFonts w:asciiTheme="minorHAnsi" w:hAnsiTheme="minorHAnsi"/>
          <w:highlight w:val="cyan"/>
        </w:rPr>
        <w:t xml:space="preserve">require </w:t>
      </w:r>
      <w:r w:rsidRPr="00F66DFB">
        <w:rPr>
          <w:rStyle w:val="StyleUnderline"/>
          <w:rFonts w:asciiTheme="minorHAnsi" w:hAnsiTheme="minorHAnsi"/>
        </w:rPr>
        <w:t xml:space="preserve">a </w:t>
      </w:r>
      <w:r w:rsidRPr="00F66DFB">
        <w:rPr>
          <w:rStyle w:val="StyleUnderline"/>
          <w:rFonts w:asciiTheme="minorHAnsi" w:hAnsiTheme="minorHAnsi"/>
          <w:highlight w:val="cyan"/>
        </w:rPr>
        <w:t>shift from</w:t>
      </w:r>
      <w:r w:rsidRPr="00F66DFB">
        <w:rPr>
          <w:rStyle w:val="StyleUnderline"/>
          <w:rFonts w:asciiTheme="minorHAnsi" w:hAnsiTheme="minorHAnsi"/>
        </w:rPr>
        <w:t xml:space="preserve"> the status quo and amendment to the </w:t>
      </w:r>
      <w:r w:rsidRPr="00F66DFB">
        <w:rPr>
          <w:rStyle w:val="Emphasis"/>
          <w:rFonts w:asciiTheme="minorHAnsi" w:hAnsiTheme="minorHAnsi"/>
          <w:highlight w:val="cyan"/>
        </w:rPr>
        <w:t>TRIPS</w:t>
      </w:r>
      <w:r w:rsidRPr="00F66DFB">
        <w:rPr>
          <w:rStyle w:val="StyleUnderline"/>
          <w:rFonts w:asciiTheme="minorHAnsi" w:hAnsiTheme="minorHAnsi"/>
        </w:rPr>
        <w:t xml:space="preserve"> Agreement</w:t>
      </w:r>
      <w:r w:rsidRPr="00F66DFB">
        <w:rPr>
          <w:rFonts w:asciiTheme="minorHAnsi" w:hAnsiTheme="minorHAnsi"/>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70C17F96" w14:textId="77777777" w:rsidR="002777BC" w:rsidRPr="00F66DFB" w:rsidRDefault="002777BC" w:rsidP="002777BC">
      <w:pPr>
        <w:pStyle w:val="Heading4"/>
        <w:rPr>
          <w:rFonts w:asciiTheme="minorHAnsi" w:hAnsiTheme="minorHAnsi"/>
        </w:rPr>
      </w:pPr>
      <w:r w:rsidRPr="00F66DFB">
        <w:rPr>
          <w:rFonts w:asciiTheme="minorHAnsi" w:hAnsiTheme="minorHAnsi"/>
        </w:rPr>
        <w:lastRenderedPageBreak/>
        <w:t xml:space="preserve">Err </w:t>
      </w:r>
      <w:proofErr w:type="spellStart"/>
      <w:r w:rsidRPr="00F66DFB">
        <w:rPr>
          <w:rFonts w:asciiTheme="minorHAnsi" w:hAnsiTheme="minorHAnsi"/>
        </w:rPr>
        <w:t>aff</w:t>
      </w:r>
      <w:proofErr w:type="spellEnd"/>
      <w:r w:rsidRPr="00F66DFB">
        <w:rPr>
          <w:rFonts w:asciiTheme="minorHAnsi" w:hAnsiTheme="minorHAnsi"/>
        </w:rPr>
        <w:t xml:space="preserve"> – offensive patents are more likely to be used than defensive patents</w:t>
      </w:r>
    </w:p>
    <w:p w14:paraId="4A4888CA" w14:textId="77777777" w:rsidR="002777BC" w:rsidRPr="00F66DFB" w:rsidRDefault="002777BC" w:rsidP="002777BC">
      <w:pPr>
        <w:pStyle w:val="Heading4"/>
        <w:rPr>
          <w:rStyle w:val="Style13ptBold"/>
          <w:rFonts w:asciiTheme="minorHAnsi" w:hAnsiTheme="minorHAnsi"/>
        </w:rPr>
      </w:pPr>
      <w:proofErr w:type="spellStart"/>
      <w:r w:rsidRPr="00F66DFB">
        <w:rPr>
          <w:rStyle w:val="Style13ptBold"/>
          <w:rFonts w:asciiTheme="minorHAnsi" w:hAnsiTheme="minorHAnsi"/>
        </w:rPr>
        <w:t>Gubby</w:t>
      </w:r>
      <w:proofErr w:type="spellEnd"/>
      <w:r w:rsidRPr="00F66DFB">
        <w:rPr>
          <w:rStyle w:val="Style13ptBold"/>
          <w:rFonts w:asciiTheme="minorHAnsi" w:hAnsiTheme="minorHAnsi"/>
        </w:rPr>
        <w:t xml:space="preserve"> 19</w:t>
      </w:r>
    </w:p>
    <w:p w14:paraId="5BB48B6B" w14:textId="77777777" w:rsidR="002777BC" w:rsidRPr="00F66DFB" w:rsidRDefault="002777BC" w:rsidP="002777BC">
      <w:pPr>
        <w:rPr>
          <w:rFonts w:asciiTheme="minorHAnsi" w:hAnsiTheme="minorHAnsi"/>
        </w:rPr>
      </w:pPr>
      <w:r w:rsidRPr="00F66DFB">
        <w:rPr>
          <w:rFonts w:asciiTheme="minorHAnsi" w:hAnsiTheme="minorHAnsi"/>
        </w:rPr>
        <w:t xml:space="preserve"> (Helen </w:t>
      </w:r>
      <w:proofErr w:type="spellStart"/>
      <w:r w:rsidRPr="00F66DFB">
        <w:rPr>
          <w:rFonts w:asciiTheme="minorHAnsi" w:hAnsiTheme="minorHAnsi"/>
        </w:rPr>
        <w:t>Gubby</w:t>
      </w:r>
      <w:proofErr w:type="spellEnd"/>
      <w:r w:rsidRPr="00F66DFB">
        <w:rPr>
          <w:rFonts w:asciiTheme="minorHAnsi" w:hAnsiTheme="minorHAnsi"/>
        </w:rPr>
        <w:t xml:space="preserve">, Is the Patent System a Barrier to Inclusive Prosperity? The Biomedical Perspective, Wiley Online Library, 06 September 2019, </w:t>
      </w:r>
      <w:hyperlink r:id="rId8" w:history="1">
        <w:r w:rsidRPr="00F66DFB">
          <w:rPr>
            <w:rStyle w:val="Hyperlink"/>
            <w:rFonts w:asciiTheme="minorHAnsi" w:hAnsiTheme="minorHAnsi"/>
          </w:rPr>
          <w:t>https://onlinelibrary.wiley.com/doi/full/10.1111/1758-5899.12730)//ww</w:t>
        </w:r>
      </w:hyperlink>
      <w:r w:rsidRPr="00F66DFB">
        <w:rPr>
          <w:rFonts w:asciiTheme="minorHAnsi" w:hAnsiTheme="minorHAnsi"/>
        </w:rPr>
        <w:t xml:space="preserve"> </w:t>
      </w:r>
      <w:proofErr w:type="spellStart"/>
      <w:r w:rsidRPr="00F66DFB">
        <w:rPr>
          <w:rFonts w:asciiTheme="minorHAnsi" w:hAnsiTheme="minorHAnsi"/>
        </w:rPr>
        <w:t>pbj</w:t>
      </w:r>
      <w:proofErr w:type="spellEnd"/>
    </w:p>
    <w:p w14:paraId="38556023" w14:textId="77777777" w:rsidR="002777BC" w:rsidRPr="00F66DFB" w:rsidRDefault="002777BC" w:rsidP="002777BC">
      <w:pPr>
        <w:rPr>
          <w:rFonts w:asciiTheme="minorHAnsi" w:hAnsiTheme="minorHAnsi"/>
          <w:sz w:val="16"/>
        </w:rPr>
      </w:pPr>
      <w:r w:rsidRPr="00F66DFB">
        <w:rPr>
          <w:rFonts w:asciiTheme="minorHAnsi" w:hAnsiTheme="minorHAnsi"/>
          <w:sz w:val="16"/>
        </w:rPr>
        <w:t xml:space="preserve">Patent system manipulation </w:t>
      </w:r>
      <w:proofErr w:type="gramStart"/>
      <w:r w:rsidRPr="00F66DFB">
        <w:rPr>
          <w:rFonts w:asciiTheme="minorHAnsi" w:hAnsiTheme="minorHAnsi"/>
          <w:sz w:val="16"/>
        </w:rPr>
        <w:t>The</w:t>
      </w:r>
      <w:proofErr w:type="gramEnd"/>
      <w:r w:rsidRPr="00F66DFB">
        <w:rPr>
          <w:rFonts w:asciiTheme="minorHAnsi" w:hAnsiTheme="minorHAnsi"/>
          <w:sz w:val="16"/>
        </w:rPr>
        <w:t xml:space="preserv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F66DFB">
        <w:rPr>
          <w:rFonts w:asciiTheme="minorHAnsi" w:hAnsiTheme="minorHAnsi"/>
          <w:sz w:val="16"/>
        </w:rPr>
        <w:t>Typically</w:t>
      </w:r>
      <w:proofErr w:type="gramEnd"/>
      <w:r w:rsidRPr="00F66DFB">
        <w:rPr>
          <w:rFonts w:asciiTheme="minorHAnsi" w:hAnsiTheme="minorHAnsi"/>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F66DFB">
        <w:rPr>
          <w:rFonts w:asciiTheme="minorHAnsi" w:hAnsiTheme="minorHAnsi"/>
          <w:sz w:val="16"/>
        </w:rPr>
        <w:t>favour</w:t>
      </w:r>
      <w:proofErr w:type="spellEnd"/>
      <w:r w:rsidRPr="00F66DFB">
        <w:rPr>
          <w:rFonts w:asciiTheme="minorHAnsi" w:hAnsiTheme="minorHAnsi"/>
          <w:sz w:val="16"/>
        </w:rPr>
        <w:t xml:space="preserve"> of the inventor. Biomedical innovations are vital to healthcare: they should not be controlled by private companies through patent monopolies. 1 The patent monopoly </w:t>
      </w:r>
      <w:proofErr w:type="gramStart"/>
      <w:r w:rsidRPr="00F66DFB">
        <w:rPr>
          <w:rStyle w:val="Emphasis"/>
          <w:rFonts w:asciiTheme="minorHAnsi" w:hAnsiTheme="minorHAnsi"/>
        </w:rPr>
        <w:t>The</w:t>
      </w:r>
      <w:proofErr w:type="gramEnd"/>
      <w:r w:rsidRPr="00F66DFB">
        <w:rPr>
          <w:rStyle w:val="Emphasis"/>
          <w:rFonts w:asciiTheme="minorHAnsi" w:hAnsiTheme="minorHAnsi"/>
        </w:rPr>
        <w:t xml:space="preserv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F66DFB">
        <w:rPr>
          <w:rFonts w:asciiTheme="minorHAnsi" w:hAnsiTheme="minorHAnsi"/>
          <w:sz w:val="16"/>
        </w:rPr>
        <w:t xml:space="preserve">. In general, this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w:t>
      </w:r>
      <w:proofErr w:type="gramStart"/>
      <w:r w:rsidRPr="00F66DFB">
        <w:rPr>
          <w:rFonts w:asciiTheme="minorHAnsi" w:hAnsiTheme="minorHAnsi"/>
          <w:sz w:val="16"/>
        </w:rPr>
        <w:t>value</w:t>
      </w:r>
      <w:proofErr w:type="gramEnd"/>
      <w:r w:rsidRPr="00F66DFB">
        <w:rPr>
          <w:rFonts w:asciiTheme="minorHAnsi" w:hAnsiTheme="minorHAnsi"/>
          <w:sz w:val="16"/>
        </w:rPr>
        <w:t xml:space="preserv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F66DFB">
        <w:rPr>
          <w:rFonts w:asciiTheme="minorHAnsi" w:hAnsiTheme="minorHAnsi"/>
          <w:sz w:val="16"/>
        </w:rPr>
        <w:t>As</w:t>
      </w:r>
      <w:proofErr w:type="gramEnd"/>
      <w:r w:rsidRPr="00F66DFB">
        <w:rPr>
          <w:rFonts w:asciiTheme="minorHAnsi" w:hAnsiTheme="minorHAnsi"/>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F66DFB">
        <w:rPr>
          <w:rStyle w:val="Emphasis"/>
          <w:rFonts w:asciiTheme="minorHAnsi" w:hAnsiTheme="minorHAnsi"/>
        </w:rPr>
        <w:t xml:space="preserve">The Carnegie Mellon Survey of the US manufacturing sector in 1994 revealed that </w:t>
      </w:r>
      <w:r w:rsidRPr="00F66DFB">
        <w:rPr>
          <w:rStyle w:val="Emphasis"/>
          <w:rFonts w:asciiTheme="minorHAnsi" w:hAnsiTheme="minorHAnsi"/>
          <w:highlight w:val="cyan"/>
        </w:rPr>
        <w:t>firms</w:t>
      </w:r>
      <w:r w:rsidRPr="00F66DFB">
        <w:rPr>
          <w:rStyle w:val="Emphasis"/>
          <w:rFonts w:asciiTheme="minorHAnsi" w:hAnsiTheme="minorHAnsi"/>
        </w:rPr>
        <w:t xml:space="preserve"> often </w:t>
      </w:r>
      <w:r w:rsidRPr="00F66DFB">
        <w:rPr>
          <w:rStyle w:val="Emphasis"/>
          <w:rFonts w:asciiTheme="minorHAnsi" w:hAnsiTheme="minorHAnsi"/>
          <w:highlight w:val="cyan"/>
        </w:rPr>
        <w:t>used patents as strategic tools, rather than</w:t>
      </w:r>
      <w:r w:rsidRPr="00F66DFB">
        <w:rPr>
          <w:rStyle w:val="Emphasis"/>
          <w:rFonts w:asciiTheme="minorHAnsi" w:hAnsiTheme="minorHAnsi"/>
        </w:rPr>
        <w:t xml:space="preserve"> as simply a means of </w:t>
      </w:r>
      <w:r w:rsidRPr="00F66DFB">
        <w:rPr>
          <w:rStyle w:val="Emphasis"/>
          <w:rFonts w:asciiTheme="minorHAnsi" w:hAnsiTheme="minorHAnsi"/>
          <w:highlight w:val="cyan"/>
        </w:rPr>
        <w:t>protect</w:t>
      </w:r>
      <w:r w:rsidRPr="00F66DFB">
        <w:rPr>
          <w:rStyle w:val="Emphasis"/>
          <w:rFonts w:asciiTheme="minorHAnsi" w:hAnsiTheme="minorHAnsi"/>
        </w:rPr>
        <w:t>ing an invention from wrongful imitation</w:t>
      </w:r>
      <w:r w:rsidRPr="00F66DFB">
        <w:rPr>
          <w:rFonts w:asciiTheme="minorHAnsi" w:hAnsiTheme="minorHAnsi"/>
          <w:sz w:val="16"/>
        </w:rPr>
        <w:t xml:space="preserve"> (Cohen et al., 2000). In their examination of motives to patent, Blind et al. (2009) </w:t>
      </w:r>
      <w:proofErr w:type="spellStart"/>
      <w:r w:rsidRPr="00F66DFB">
        <w:rPr>
          <w:rFonts w:asciiTheme="minorHAnsi" w:hAnsiTheme="minorHAnsi"/>
          <w:sz w:val="16"/>
        </w:rPr>
        <w:t>recognised</w:t>
      </w:r>
      <w:proofErr w:type="spellEnd"/>
      <w:r w:rsidRPr="00F66DFB">
        <w:rPr>
          <w:rFonts w:asciiTheme="minorHAnsi" w:hAnsiTheme="minorHAnsi"/>
          <w:sz w:val="16"/>
        </w:rPr>
        <w:t xml:space="preserve"> that, although protection from imitation was still the most important factor, ‘the importance of the strategic motives to patent are confirmed’ (Blind et al., 2006, p. 671). Patent strategies </w:t>
      </w:r>
      <w:proofErr w:type="gramStart"/>
      <w:r w:rsidRPr="00F66DFB">
        <w:rPr>
          <w:rFonts w:asciiTheme="minorHAnsi" w:hAnsiTheme="minorHAnsi"/>
          <w:sz w:val="16"/>
        </w:rPr>
        <w:t>The</w:t>
      </w:r>
      <w:proofErr w:type="gramEnd"/>
      <w:r w:rsidRPr="00F66DFB">
        <w:rPr>
          <w:rFonts w:asciiTheme="minorHAnsi" w:hAnsiTheme="minorHAnsi"/>
          <w:sz w:val="16"/>
        </w:rPr>
        <w:t xml:space="preserv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F66DFB">
        <w:rPr>
          <w:rFonts w:asciiTheme="minorHAnsi" w:hAnsiTheme="minorHAnsi"/>
          <w:sz w:val="16"/>
        </w:rPr>
        <w:t>licences</w:t>
      </w:r>
      <w:proofErr w:type="spellEnd"/>
      <w:r w:rsidRPr="00F66DFB">
        <w:rPr>
          <w:rFonts w:asciiTheme="minorHAnsi" w:hAnsiTheme="minorHAnsi"/>
          <w:sz w:val="16"/>
        </w:rPr>
        <w:t xml:space="preserve">, but also the terms of these </w:t>
      </w:r>
      <w:proofErr w:type="spellStart"/>
      <w:r w:rsidRPr="00F66DFB">
        <w:rPr>
          <w:rFonts w:asciiTheme="minorHAnsi" w:hAnsiTheme="minorHAnsi"/>
          <w:sz w:val="16"/>
        </w:rPr>
        <w:t>licences</w:t>
      </w:r>
      <w:proofErr w:type="spellEnd"/>
      <w:r w:rsidRPr="00F66DFB">
        <w:rPr>
          <w:rFonts w:asciiTheme="minorHAnsi" w:hAnsiTheme="minorHAnsi"/>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w:t>
      </w:r>
      <w:proofErr w:type="gramStart"/>
      <w:r w:rsidRPr="00F66DFB">
        <w:rPr>
          <w:rFonts w:asciiTheme="minorHAnsi" w:hAnsiTheme="minorHAnsi"/>
          <w:sz w:val="16"/>
        </w:rPr>
        <w:t>effort</w:t>
      </w:r>
      <w:proofErr w:type="gramEnd"/>
      <w:r w:rsidRPr="00F66DFB">
        <w:rPr>
          <w:rFonts w:asciiTheme="minorHAnsi" w:hAnsiTheme="minorHAnsi"/>
          <w:sz w:val="16"/>
        </w:rPr>
        <w:t xml:space="preserve">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F66DFB">
        <w:rPr>
          <w:rFonts w:asciiTheme="minorHAnsi" w:hAnsiTheme="minorHAnsi"/>
          <w:sz w:val="16"/>
        </w:rPr>
        <w:t>Neuhäusler</w:t>
      </w:r>
      <w:proofErr w:type="spellEnd"/>
      <w:r w:rsidRPr="00F66DFB">
        <w:rPr>
          <w:rFonts w:asciiTheme="minorHAnsi" w:hAnsiTheme="minorHAnsi"/>
          <w:sz w:val="16"/>
        </w:rPr>
        <w:t xml:space="preserve">, 2012). Defensive blocking is used to protect a firm's own freedom to </w:t>
      </w:r>
      <w:proofErr w:type="gramStart"/>
      <w:r w:rsidRPr="00F66DFB">
        <w:rPr>
          <w:rFonts w:asciiTheme="minorHAnsi" w:hAnsiTheme="minorHAnsi"/>
          <w:sz w:val="16"/>
        </w:rPr>
        <w:t>operate:</w:t>
      </w:r>
      <w:proofErr w:type="gramEnd"/>
      <w:r w:rsidRPr="00F66DFB">
        <w:rPr>
          <w:rFonts w:asciiTheme="minorHAnsi" w:hAnsiTheme="minorHAnsi"/>
          <w:sz w:val="16"/>
        </w:rPr>
        <w:t xml:space="preserv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w:t>
      </w:r>
      <w:r w:rsidRPr="00F66DFB">
        <w:rPr>
          <w:rFonts w:asciiTheme="minorHAnsi" w:hAnsiTheme="minorHAnsi"/>
          <w:sz w:val="16"/>
        </w:rPr>
        <w:lastRenderedPageBreak/>
        <w:t xml:space="preserve">(Blind, 2009, p. 436). </w:t>
      </w:r>
      <w:r w:rsidRPr="00F66DFB">
        <w:rPr>
          <w:rStyle w:val="Emphasis"/>
          <w:rFonts w:asciiTheme="minorHAnsi" w:hAnsiTheme="minorHAnsi"/>
        </w:rPr>
        <w:t xml:space="preserve">However, both defensive and offensive blocking should be a policy concern, as they can </w:t>
      </w:r>
      <w:r w:rsidRPr="00F66DFB">
        <w:rPr>
          <w:rStyle w:val="Emphasis"/>
          <w:rFonts w:asciiTheme="minorHAnsi" w:hAnsiTheme="minorHAnsi"/>
          <w:highlight w:val="cyan"/>
        </w:rPr>
        <w:t>reduce economic efficiency</w:t>
      </w:r>
      <w:r w:rsidRPr="00F66DFB">
        <w:rPr>
          <w:rStyle w:val="Emphasis"/>
          <w:rFonts w:asciiTheme="minorHAnsi" w:hAnsiTheme="minorHAnsi"/>
        </w:rPr>
        <w:t>. Defensive patenting increases cost to firms without necessarily producing any benefit and offensive patenting can reduce technological progress and increase consumer costs by reducing competition</w:t>
      </w:r>
      <w:r w:rsidRPr="00F66DFB">
        <w:rPr>
          <w:rFonts w:asciiTheme="minorHAnsi" w:hAnsiTheme="minorHAnsi"/>
          <w:sz w:val="16"/>
        </w:rPr>
        <w:t xml:space="preserve"> (Thumm, 2004, p. 533). Using data from a large-scale survey of patent applications, </w:t>
      </w:r>
      <w:r w:rsidRPr="00F66DFB">
        <w:rPr>
          <w:rStyle w:val="Emphasis"/>
          <w:rFonts w:asciiTheme="minorHAnsi" w:hAnsiTheme="minorHAnsi"/>
        </w:rPr>
        <w:t xml:space="preserve">Torrisi discovered that a substantial </w:t>
      </w:r>
      <w:r w:rsidRPr="00F66DFB">
        <w:rPr>
          <w:rStyle w:val="Emphasis"/>
          <w:rFonts w:asciiTheme="minorHAnsi" w:hAnsiTheme="minorHAnsi"/>
          <w:highlight w:val="cyan"/>
        </w:rPr>
        <w:t xml:space="preserve">share of patents remained </w:t>
      </w:r>
      <w:proofErr w:type="gramStart"/>
      <w:r w:rsidRPr="00F66DFB">
        <w:rPr>
          <w:rStyle w:val="Emphasis"/>
          <w:rFonts w:asciiTheme="minorHAnsi" w:hAnsiTheme="minorHAnsi"/>
          <w:highlight w:val="cyan"/>
        </w:rPr>
        <w:t>unused</w:t>
      </w:r>
      <w:proofErr w:type="gramEnd"/>
      <w:r w:rsidRPr="00F66DFB">
        <w:rPr>
          <w:rStyle w:val="Emphasis"/>
          <w:rFonts w:asciiTheme="minorHAnsi" w:hAnsiTheme="minorHAnsi"/>
        </w:rPr>
        <w:t xml:space="preserve"> and a substantial number of patent applications were </w:t>
      </w:r>
      <w:r w:rsidRPr="00F66DFB">
        <w:rPr>
          <w:rStyle w:val="Emphasis"/>
          <w:rFonts w:asciiTheme="minorHAnsi" w:hAnsiTheme="minorHAnsi"/>
          <w:highlight w:val="cyan"/>
        </w:rPr>
        <w:t>filed to block other patents.</w:t>
      </w:r>
      <w:r w:rsidRPr="00F66DFB">
        <w:rPr>
          <w:rStyle w:val="Emphasis"/>
          <w:rFonts w:asciiTheme="minorHAnsi" w:hAnsiTheme="minorHAnsi"/>
        </w:rPr>
        <w:t xml:space="preserve"> There were institutional differences; there were more unused patents in Japan and the EU than in the USA.</w:t>
      </w:r>
      <w:r w:rsidRPr="00F66DFB">
        <w:rPr>
          <w:rFonts w:asciiTheme="minorHAnsi" w:hAnsiTheme="minorHAnsi"/>
          <w:sz w:val="16"/>
        </w:rPr>
        <w:t xml:space="preserve"> Although cautious to make </w:t>
      </w:r>
      <w:proofErr w:type="spellStart"/>
      <w:r w:rsidRPr="00F66DFB">
        <w:rPr>
          <w:rFonts w:asciiTheme="minorHAnsi" w:hAnsiTheme="minorHAnsi"/>
          <w:sz w:val="16"/>
        </w:rPr>
        <w:t>generalisations</w:t>
      </w:r>
      <w:proofErr w:type="spellEnd"/>
      <w:r w:rsidRPr="00F66DFB">
        <w:rPr>
          <w:rFonts w:asciiTheme="minorHAnsi" w:hAnsiTheme="minorHAnsi"/>
          <w:sz w:val="16"/>
        </w:rPr>
        <w:t xml:space="preserve"> about unused patents, as some unused patents are there to ensure freedom to operate or simply because of management inefficiency, Torrisi et al. did conclude that: ‘[o]</w:t>
      </w:r>
      <w:proofErr w:type="spellStart"/>
      <w:r w:rsidRPr="00F66DFB">
        <w:rPr>
          <w:rFonts w:asciiTheme="minorHAnsi" w:hAnsiTheme="minorHAnsi"/>
          <w:sz w:val="16"/>
        </w:rPr>
        <w:t>ur</w:t>
      </w:r>
      <w:proofErr w:type="spellEnd"/>
      <w:r w:rsidRPr="00F66DFB">
        <w:rPr>
          <w:rFonts w:asciiTheme="minorHAnsi" w:hAnsiTheme="minorHAnsi"/>
          <w:sz w:val="16"/>
        </w:rPr>
        <w:t xml:space="preserve"> results highlight that there might be substantial benefits that patent owners draw from being able to keep patent rights unused. These would have to be balanced against possible harm imposed on other economic agents’ (Torrisi et al., 2016</w:t>
      </w:r>
      <w:proofErr w:type="gramStart"/>
      <w:r w:rsidRPr="00F66DFB">
        <w:rPr>
          <w:rFonts w:asciiTheme="minorHAnsi" w:hAnsiTheme="minorHAnsi"/>
          <w:sz w:val="16"/>
        </w:rPr>
        <w:t>; ,</w:t>
      </w:r>
      <w:proofErr w:type="gramEnd"/>
      <w:r w:rsidRPr="00F66DFB">
        <w:rPr>
          <w:rFonts w:asciiTheme="minorHAnsi" w:hAnsiTheme="minorHAnsi"/>
          <w:sz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F66DFB">
        <w:rPr>
          <w:rFonts w:asciiTheme="minorHAnsi" w:hAnsiTheme="minorHAnsi"/>
          <w:sz w:val="16"/>
        </w:rPr>
        <w:t>poor quality</w:t>
      </w:r>
      <w:proofErr w:type="gramEnd"/>
      <w:r w:rsidRPr="00F66DFB">
        <w:rPr>
          <w:rFonts w:asciiTheme="minorHAnsi" w:hAnsiTheme="minorHAnsi"/>
          <w:sz w:val="16"/>
        </w:rPr>
        <w:t xml:space="preserve"> control have been made concerning the US Patent and Trademark Office as well as the European Patent Office (Abbott, 2004; Mabey, 2010). The WIPO </w:t>
      </w:r>
      <w:proofErr w:type="spellStart"/>
      <w:r w:rsidRPr="00F66DFB">
        <w:rPr>
          <w:rFonts w:asciiTheme="minorHAnsi" w:hAnsiTheme="minorHAnsi"/>
          <w:sz w:val="16"/>
        </w:rPr>
        <w:t>recognised</w:t>
      </w:r>
      <w:proofErr w:type="spellEnd"/>
      <w:r w:rsidRPr="00F66DFB">
        <w:rPr>
          <w:rFonts w:asciiTheme="minorHAnsi" w:hAnsiTheme="minorHAnsi"/>
          <w:sz w:val="16"/>
        </w:rPr>
        <w:t xml:space="preserve"> a consistent upward trend in patent filings is putting patent offices under enormous pressure (WIPO, 2017, p. 13). Why are these administrative failings dangerous from a societal perspective? </w:t>
      </w:r>
      <w:r w:rsidRPr="00F66DFB">
        <w:rPr>
          <w:rStyle w:val="Emphasis"/>
          <w:rFonts w:asciiTheme="minorHAnsi" w:hAnsiTheme="minorHAnsi"/>
        </w:rPr>
        <w:t xml:space="preserve">Patents grant a monopoly that can impact innovative processes for 20 years or more. Patents have been granted that should not have been granted. When an </w:t>
      </w:r>
      <w:r w:rsidRPr="00F66DFB">
        <w:rPr>
          <w:rStyle w:val="Emphasis"/>
          <w:rFonts w:asciiTheme="minorHAnsi" w:hAnsiTheme="minorHAnsi"/>
          <w:highlight w:val="cyan"/>
        </w:rPr>
        <w:t>overly broad patent</w:t>
      </w:r>
      <w:r w:rsidRPr="00F66DFB">
        <w:rPr>
          <w:rStyle w:val="Emphasis"/>
          <w:rFonts w:asciiTheme="minorHAnsi" w:hAnsiTheme="minorHAnsi"/>
        </w:rPr>
        <w:t xml:space="preserve"> is granted, this can </w:t>
      </w:r>
      <w:r w:rsidRPr="00F66DFB">
        <w:rPr>
          <w:rStyle w:val="Emphasis"/>
          <w:rFonts w:asciiTheme="minorHAnsi" w:hAnsiTheme="minorHAnsi"/>
          <w:highlight w:val="cyan"/>
        </w:rPr>
        <w:t>block</w:t>
      </w:r>
      <w:r w:rsidRPr="00F66DFB">
        <w:rPr>
          <w:rStyle w:val="Emphasis"/>
          <w:rFonts w:asciiTheme="minorHAnsi" w:hAnsiTheme="minorHAnsi"/>
        </w:rPr>
        <w:t xml:space="preserve"> further </w:t>
      </w:r>
      <w:r w:rsidRPr="00F66DFB">
        <w:rPr>
          <w:rStyle w:val="Emphasis"/>
          <w:rFonts w:asciiTheme="minorHAnsi" w:hAnsiTheme="minorHAnsi"/>
          <w:highlight w:val="cyan"/>
        </w:rPr>
        <w:t>innovation</w:t>
      </w:r>
      <w:r w:rsidRPr="00F66DFB">
        <w:rPr>
          <w:rStyle w:val="Emphasis"/>
          <w:rFonts w:asciiTheme="minorHAnsi" w:hAnsiTheme="minorHAnsi"/>
        </w:rPr>
        <w:t xml:space="preserve"> by others. Broad patents may mean that </w:t>
      </w:r>
      <w:r w:rsidRPr="00F66DFB">
        <w:rPr>
          <w:rStyle w:val="Emphasis"/>
          <w:rFonts w:asciiTheme="minorHAnsi" w:hAnsiTheme="minorHAnsi"/>
          <w:highlight w:val="cyan"/>
        </w:rPr>
        <w:t>access to</w:t>
      </w:r>
      <w:r w:rsidRPr="00F66DFB">
        <w:rPr>
          <w:rStyle w:val="Emphasis"/>
          <w:rFonts w:asciiTheme="minorHAnsi" w:hAnsiTheme="minorHAnsi"/>
        </w:rPr>
        <w:t xml:space="preserve"> vital </w:t>
      </w:r>
      <w:r w:rsidRPr="00F66DFB">
        <w:rPr>
          <w:rStyle w:val="Emphasis"/>
          <w:rFonts w:asciiTheme="minorHAnsi" w:hAnsiTheme="minorHAnsi"/>
          <w:highlight w:val="cyan"/>
        </w:rPr>
        <w:t>research</w:t>
      </w:r>
      <w:r w:rsidRPr="00F66DFB">
        <w:rPr>
          <w:rStyle w:val="Emphasis"/>
          <w:rFonts w:asciiTheme="minorHAnsi" w:hAnsiTheme="minorHAnsi"/>
        </w:rPr>
        <w:t xml:space="preserve"> is not available because the results of that research are covered by patent claims. </w:t>
      </w:r>
      <w:proofErr w:type="gramStart"/>
      <w:r w:rsidRPr="00F66DFB">
        <w:rPr>
          <w:rStyle w:val="Emphasis"/>
          <w:rFonts w:asciiTheme="minorHAnsi" w:hAnsiTheme="minorHAnsi"/>
        </w:rPr>
        <w:t>In particular, broad</w:t>
      </w:r>
      <w:proofErr w:type="gramEnd"/>
      <w:r w:rsidRPr="00F66DFB">
        <w:rPr>
          <w:rStyle w:val="Emphasis"/>
          <w:rFonts w:asciiTheme="minorHAnsi" w:hAnsiTheme="minorHAnsi"/>
        </w:rPr>
        <w:t xml:space="preserve"> basic patents on fundamental research can block and deter </w:t>
      </w:r>
      <w:r w:rsidRPr="00F66DFB">
        <w:rPr>
          <w:rStyle w:val="Emphasis"/>
          <w:rFonts w:asciiTheme="minorHAnsi" w:hAnsiTheme="minorHAnsi"/>
          <w:highlight w:val="cyan"/>
        </w:rPr>
        <w:t>follow-on research</w:t>
      </w:r>
      <w:r w:rsidRPr="00F66DFB">
        <w:rPr>
          <w:rStyle w:val="Emphasis"/>
          <w:rFonts w:asciiTheme="minorHAnsi" w:hAnsiTheme="minorHAnsi"/>
        </w:rPr>
        <w:t xml:space="preserve">. The </w:t>
      </w:r>
      <w:r w:rsidRPr="00F66DFB">
        <w:rPr>
          <w:rStyle w:val="Emphasis"/>
          <w:rFonts w:asciiTheme="minorHAnsi" w:hAnsiTheme="minorHAnsi"/>
          <w:highlight w:val="cyan"/>
        </w:rPr>
        <w:t>incentive</w:t>
      </w:r>
      <w:r w:rsidRPr="00F66DFB">
        <w:rPr>
          <w:rStyle w:val="Emphasis"/>
          <w:rFonts w:asciiTheme="minorHAnsi" w:hAnsiTheme="minorHAnsi"/>
        </w:rPr>
        <w:t xml:space="preserve"> to innovate is </w:t>
      </w:r>
      <w:r w:rsidRPr="00F66DFB">
        <w:rPr>
          <w:rStyle w:val="Emphasis"/>
          <w:rFonts w:asciiTheme="minorHAnsi" w:hAnsiTheme="minorHAnsi"/>
          <w:highlight w:val="cyan"/>
        </w:rPr>
        <w:t>reduced</w:t>
      </w:r>
      <w:r w:rsidRPr="00F66DFB">
        <w:rPr>
          <w:rFonts w:asciiTheme="minorHAnsi" w:hAnsiTheme="minorHAnsi"/>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F66DFB">
        <w:rPr>
          <w:rFonts w:asciiTheme="minorHAnsi" w:hAnsiTheme="minorHAnsi"/>
          <w:sz w:val="16"/>
        </w:rPr>
        <w:t>commercialisation</w:t>
      </w:r>
      <w:proofErr w:type="spellEnd"/>
      <w:r w:rsidRPr="00F66DFB">
        <w:rPr>
          <w:rFonts w:asciiTheme="minorHAnsi" w:hAnsiTheme="minorHAnsi"/>
          <w:sz w:val="16"/>
        </w:rPr>
        <w:t xml:space="preserve"> </w:t>
      </w:r>
      <w:proofErr w:type="gramStart"/>
      <w:r w:rsidRPr="00F66DFB">
        <w:rPr>
          <w:rFonts w:asciiTheme="minorHAnsi" w:hAnsiTheme="minorHAnsi"/>
          <w:sz w:val="16"/>
        </w:rPr>
        <w:t>opens up</w:t>
      </w:r>
      <w:proofErr w:type="gramEnd"/>
      <w:r w:rsidRPr="00F66DFB">
        <w:rPr>
          <w:rFonts w:asciiTheme="minorHAnsi" w:hAnsiTheme="minorHAnsi"/>
          <w:sz w:val="16"/>
        </w:rPr>
        <w:t xml:space="preserve">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w:t>
      </w:r>
      <w:proofErr w:type="gramStart"/>
      <w:r w:rsidRPr="00F66DFB">
        <w:rPr>
          <w:rFonts w:asciiTheme="minorHAnsi" w:hAnsiTheme="minorHAnsi"/>
          <w:sz w:val="16"/>
        </w:rPr>
        <w:t>overlap:</w:t>
      </w:r>
      <w:proofErr w:type="gramEnd"/>
      <w:r w:rsidRPr="00F66DFB">
        <w:rPr>
          <w:rFonts w:asciiTheme="minorHAnsi" w:hAnsiTheme="minorHAnsi"/>
          <w:sz w:val="16"/>
        </w:rPr>
        <w:t xml:space="preserve">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t>
      </w:r>
      <w:proofErr w:type="gramStart"/>
      <w:r w:rsidRPr="00F66DFB">
        <w:rPr>
          <w:rFonts w:asciiTheme="minorHAnsi" w:hAnsiTheme="minorHAnsi"/>
          <w:sz w:val="16"/>
        </w:rPr>
        <w:t>with regard to</w:t>
      </w:r>
      <w:proofErr w:type="gramEnd"/>
      <w:r w:rsidRPr="00F66DFB">
        <w:rPr>
          <w:rFonts w:asciiTheme="minorHAnsi" w:hAnsiTheme="minorHAnsi"/>
          <w:sz w:val="16"/>
        </w:rPr>
        <w:t xml:space="preserve">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w:t>
      </w:r>
      <w:proofErr w:type="gramStart"/>
      <w:r w:rsidRPr="00F66DFB">
        <w:rPr>
          <w:rFonts w:asciiTheme="minorHAnsi" w:hAnsiTheme="minorHAnsi"/>
          <w:sz w:val="16"/>
        </w:rPr>
        <w:t>products’</w:t>
      </w:r>
      <w:proofErr w:type="gramEnd"/>
      <w:r w:rsidRPr="00F66DFB">
        <w:rPr>
          <w:rFonts w:asciiTheme="minorHAnsi" w:hAnsiTheme="minorHAnsi"/>
          <w:sz w:val="16"/>
        </w:rPr>
        <w:t xml:space="preserve">.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w:t>
      </w:r>
      <w:proofErr w:type="gramStart"/>
      <w:r w:rsidRPr="00F66DFB">
        <w:rPr>
          <w:rFonts w:asciiTheme="minorHAnsi" w:hAnsiTheme="minorHAnsi"/>
          <w:sz w:val="16"/>
        </w:rPr>
        <w:t>discovered, and</w:t>
      </w:r>
      <w:proofErr w:type="gramEnd"/>
      <w:r w:rsidRPr="00F66DFB">
        <w:rPr>
          <w:rFonts w:asciiTheme="minorHAnsi" w:hAnsiTheme="minorHAnsi"/>
          <w:sz w:val="16"/>
        </w:rPr>
        <w:t xml:space="preserve"> is human genetic information rather than an invention (see for a summary of some of these arguments Bergel, 2015). These developments in patent law have created a very real danger: </w:t>
      </w:r>
      <w:r w:rsidRPr="00F66DFB">
        <w:rPr>
          <w:rStyle w:val="Emphasis"/>
          <w:rFonts w:asciiTheme="minorHAnsi" w:hAnsiTheme="minorHAnsi"/>
        </w:rPr>
        <w:t>researchers could be barred from accessing fundamental research, which in turn could hinder new knowledge and further innovation</w:t>
      </w:r>
      <w:r w:rsidRPr="00F66DFB">
        <w:rPr>
          <w:rFonts w:asciiTheme="minorHAnsi" w:hAnsiTheme="minorHAnsi"/>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w:t>
      </w:r>
      <w:r w:rsidRPr="00F66DFB">
        <w:rPr>
          <w:rFonts w:asciiTheme="minorHAnsi" w:hAnsiTheme="minorHAnsi"/>
          <w:sz w:val="16"/>
        </w:rPr>
        <w:lastRenderedPageBreak/>
        <w:t xml:space="preserve">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F66DFB">
        <w:rPr>
          <w:rFonts w:asciiTheme="minorHAnsi" w:hAnsiTheme="minorHAnsi"/>
          <w:sz w:val="16"/>
        </w:rPr>
        <w:t>publically</w:t>
      </w:r>
      <w:proofErr w:type="spellEnd"/>
      <w:r w:rsidRPr="00F66DFB">
        <w:rPr>
          <w:rFonts w:asciiTheme="minorHAnsi" w:hAnsiTheme="minorHAnsi"/>
          <w:sz w:val="16"/>
        </w:rPr>
        <w:t xml:space="preserve"> funded scientists and private companies. </w:t>
      </w:r>
      <w:proofErr w:type="spellStart"/>
      <w:r w:rsidRPr="00F66DFB">
        <w:rPr>
          <w:rFonts w:asciiTheme="minorHAnsi" w:hAnsiTheme="minorHAnsi"/>
          <w:sz w:val="16"/>
        </w:rPr>
        <w:t>Publically</w:t>
      </w:r>
      <w:proofErr w:type="spellEnd"/>
      <w:r w:rsidRPr="00F66DFB">
        <w:rPr>
          <w:rFonts w:asciiTheme="minorHAnsi" w:hAnsiTheme="minorHAnsi"/>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F66DFB">
        <w:rPr>
          <w:rFonts w:asciiTheme="minorHAnsi" w:hAnsiTheme="minorHAnsi"/>
          <w:sz w:val="16"/>
        </w:rPr>
        <w:t>Licences</w:t>
      </w:r>
      <w:proofErr w:type="spellEnd"/>
      <w:r w:rsidRPr="00F66DFB">
        <w:rPr>
          <w:rFonts w:asciiTheme="minorHAnsi" w:hAnsiTheme="minorHAnsi"/>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w:t>
      </w:r>
      <w:proofErr w:type="gramStart"/>
      <w:r w:rsidRPr="00F66DFB">
        <w:rPr>
          <w:rFonts w:asciiTheme="minorHAnsi" w:hAnsiTheme="minorHAnsi"/>
          <w:sz w:val="16"/>
        </w:rPr>
        <w:t>Europe</w:t>
      </w:r>
      <w:proofErr w:type="gramEnd"/>
      <w:r w:rsidRPr="00F66DFB">
        <w:rPr>
          <w:rFonts w:asciiTheme="minorHAnsi" w:hAnsiTheme="minorHAnsi"/>
          <w:sz w:val="16"/>
        </w:rPr>
        <w:t xml:space="preserv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F66DFB">
        <w:rPr>
          <w:rStyle w:val="Emphasis"/>
          <w:rFonts w:asciiTheme="minorHAnsi" w:hAnsiTheme="minorHAnsi"/>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F66DFB">
        <w:rPr>
          <w:rFonts w:asciiTheme="minorHAnsi" w:hAnsiTheme="minorHAnsi"/>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F66DFB">
        <w:rPr>
          <w:rFonts w:asciiTheme="minorHAnsi" w:hAnsiTheme="minorHAnsi"/>
          <w:sz w:val="16"/>
        </w:rPr>
        <w:t>licence</w:t>
      </w:r>
      <w:proofErr w:type="spellEnd"/>
      <w:r w:rsidRPr="00F66DFB">
        <w:rPr>
          <w:rFonts w:asciiTheme="minorHAnsi" w:hAnsiTheme="minorHAnsi"/>
          <w:sz w:val="16"/>
        </w:rPr>
        <w:t xml:space="preserve"> terms ‘widely viewed as inappropriate’ (Caulfield et al., </w:t>
      </w:r>
      <w:proofErr w:type="gramStart"/>
      <w:r w:rsidRPr="00F66DFB">
        <w:rPr>
          <w:rFonts w:asciiTheme="minorHAnsi" w:hAnsiTheme="minorHAnsi"/>
          <w:sz w:val="16"/>
        </w:rPr>
        <w:t>2006;,</w:t>
      </w:r>
      <w:proofErr w:type="gramEnd"/>
      <w:r w:rsidRPr="00F66DFB">
        <w:rPr>
          <w:rFonts w:asciiTheme="minorHAnsi" w:hAnsiTheme="minorHAnsi"/>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F66DFB">
        <w:rPr>
          <w:rFonts w:asciiTheme="minorHAnsi" w:hAnsiTheme="minorHAnsi"/>
          <w:sz w:val="16"/>
        </w:rPr>
        <w:t>Sangamo</w:t>
      </w:r>
      <w:proofErr w:type="spellEnd"/>
      <w:r w:rsidRPr="00F66DFB">
        <w:rPr>
          <w:rFonts w:asciiTheme="minorHAnsi" w:hAnsiTheme="minorHAnsi"/>
          <w:sz w:val="16"/>
        </w:rPr>
        <w:t xml:space="preserve">. Researchers found that </w:t>
      </w:r>
      <w:proofErr w:type="spellStart"/>
      <w:r w:rsidRPr="00F66DFB">
        <w:rPr>
          <w:rFonts w:asciiTheme="minorHAnsi" w:hAnsiTheme="minorHAnsi"/>
          <w:sz w:val="16"/>
        </w:rPr>
        <w:t>Sangamo</w:t>
      </w:r>
      <w:proofErr w:type="spellEnd"/>
      <w:r w:rsidRPr="00F66DFB">
        <w:rPr>
          <w:rFonts w:asciiTheme="minorHAnsi" w:hAnsiTheme="minorHAnsi"/>
          <w:sz w:val="16"/>
        </w:rPr>
        <w:t xml:space="preserve"> was highly selective in its choice of collaborators. Academic scientists therefore often took the risk of using the technology without a </w:t>
      </w:r>
      <w:proofErr w:type="spellStart"/>
      <w:r w:rsidRPr="00F66DFB">
        <w:rPr>
          <w:rFonts w:asciiTheme="minorHAnsi" w:hAnsiTheme="minorHAnsi"/>
          <w:sz w:val="16"/>
        </w:rPr>
        <w:t>licence</w:t>
      </w:r>
      <w:proofErr w:type="spellEnd"/>
      <w:r w:rsidRPr="00F66DFB">
        <w:rPr>
          <w:rFonts w:asciiTheme="minorHAnsi" w:hAnsiTheme="minorHAnsi"/>
          <w:sz w:val="16"/>
        </w:rPr>
        <w:t xml:space="preserve">, hoping that </w:t>
      </w:r>
      <w:proofErr w:type="spellStart"/>
      <w:r w:rsidRPr="00F66DFB">
        <w:rPr>
          <w:rFonts w:asciiTheme="minorHAnsi" w:hAnsiTheme="minorHAnsi"/>
          <w:sz w:val="16"/>
        </w:rPr>
        <w:t>Sangamo</w:t>
      </w:r>
      <w:proofErr w:type="spellEnd"/>
      <w:r w:rsidRPr="00F66DFB">
        <w:rPr>
          <w:rFonts w:asciiTheme="minorHAnsi" w:hAnsiTheme="minorHAnsi"/>
          <w:sz w:val="16"/>
        </w:rPr>
        <w:t xml:space="preserve"> would not sue academics. However, even this did not solve the problem. The patents did not disclose all the necessary information. Vital knowledge remained in the </w:t>
      </w:r>
      <w:proofErr w:type="spellStart"/>
      <w:r w:rsidRPr="00F66DFB">
        <w:rPr>
          <w:rFonts w:asciiTheme="minorHAnsi" w:hAnsiTheme="minorHAnsi"/>
          <w:sz w:val="16"/>
        </w:rPr>
        <w:t>Sangamo</w:t>
      </w:r>
      <w:proofErr w:type="spellEnd"/>
      <w:r w:rsidRPr="00F66DFB">
        <w:rPr>
          <w:rFonts w:asciiTheme="minorHAnsi" w:hAnsiTheme="minorHAnsi"/>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F66DFB">
        <w:rPr>
          <w:rFonts w:asciiTheme="minorHAnsi" w:hAnsiTheme="minorHAnsi"/>
          <w:sz w:val="16"/>
        </w:rPr>
        <w:t>Sangamo</w:t>
      </w:r>
      <w:proofErr w:type="spellEnd"/>
      <w:r w:rsidRPr="00F66DFB">
        <w:rPr>
          <w:rFonts w:asciiTheme="minorHAnsi" w:hAnsiTheme="minorHAnsi"/>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F66DFB">
        <w:rPr>
          <w:rFonts w:asciiTheme="minorHAnsi" w:hAnsiTheme="minorHAnsi"/>
          <w:sz w:val="16"/>
        </w:rPr>
        <w:t>licences</w:t>
      </w:r>
      <w:proofErr w:type="spellEnd"/>
      <w:r w:rsidRPr="00F66DFB">
        <w:rPr>
          <w:rFonts w:asciiTheme="minorHAnsi" w:hAnsiTheme="minorHAnsi"/>
          <w:sz w:val="16"/>
        </w:rPr>
        <w:t xml:space="preserve">, restrictive </w:t>
      </w:r>
      <w:proofErr w:type="spellStart"/>
      <w:r w:rsidRPr="00F66DFB">
        <w:rPr>
          <w:rFonts w:asciiTheme="minorHAnsi" w:hAnsiTheme="minorHAnsi"/>
          <w:sz w:val="16"/>
        </w:rPr>
        <w:t>licence</w:t>
      </w:r>
      <w:proofErr w:type="spellEnd"/>
      <w:r w:rsidRPr="00F66DFB">
        <w:rPr>
          <w:rFonts w:asciiTheme="minorHAnsi" w:hAnsiTheme="minorHAnsi"/>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F66DFB">
        <w:rPr>
          <w:rStyle w:val="Emphasis"/>
          <w:rFonts w:asciiTheme="minorHAnsi" w:hAnsiTheme="minorHAnsi"/>
        </w:rPr>
        <w:t>time needed for the development of a new drug, from initial stages through to approval, takes on average 11.8 years and will cost in the range of $802 million to $1.8 billion</w:t>
      </w:r>
      <w:r w:rsidRPr="00F66DFB">
        <w:rPr>
          <w:rFonts w:asciiTheme="minorHAnsi" w:hAnsiTheme="minorHAnsi"/>
          <w:sz w:val="16"/>
        </w:rPr>
        <w:t xml:space="preserve"> (DiMasi et al., 2003; </w:t>
      </w:r>
      <w:proofErr w:type="spellStart"/>
      <w:r w:rsidRPr="00F66DFB">
        <w:rPr>
          <w:rFonts w:asciiTheme="minorHAnsi" w:hAnsiTheme="minorHAnsi"/>
          <w:sz w:val="16"/>
        </w:rPr>
        <w:t>Barazza</w:t>
      </w:r>
      <w:proofErr w:type="spellEnd"/>
      <w:r w:rsidRPr="00F66DFB">
        <w:rPr>
          <w:rFonts w:asciiTheme="minorHAnsi" w:hAnsiTheme="minorHAnsi"/>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F66DFB">
        <w:rPr>
          <w:rFonts w:asciiTheme="minorHAnsi" w:hAnsiTheme="minorHAnsi"/>
          <w:sz w:val="16"/>
        </w:rPr>
        <w:t>scepticism</w:t>
      </w:r>
      <w:proofErr w:type="spellEnd"/>
      <w:r w:rsidRPr="00F66DFB">
        <w:rPr>
          <w:rFonts w:asciiTheme="minorHAnsi" w:hAnsiTheme="minorHAnsi"/>
          <w:sz w:val="16"/>
        </w:rPr>
        <w:t xml:space="preserve">; these are ‘mythical costs’ to try to justify the high prices of drugs (Light and Warburton, 2011). What is clear is that if the drug survives the patent process and the </w:t>
      </w:r>
      <w:proofErr w:type="spellStart"/>
      <w:r w:rsidRPr="00F66DFB">
        <w:rPr>
          <w:rFonts w:asciiTheme="minorHAnsi" w:hAnsiTheme="minorHAnsi"/>
          <w:sz w:val="16"/>
        </w:rPr>
        <w:t>authorisation</w:t>
      </w:r>
      <w:proofErr w:type="spellEnd"/>
      <w:r w:rsidRPr="00F66DFB">
        <w:rPr>
          <w:rFonts w:asciiTheme="minorHAnsi" w:hAnsiTheme="minorHAnsi"/>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F66DFB">
        <w:rPr>
          <w:rFonts w:asciiTheme="minorHAnsi" w:hAnsiTheme="minorHAnsi"/>
          <w:sz w:val="16"/>
        </w:rPr>
        <w:t>Losec</w:t>
      </w:r>
      <w:proofErr w:type="spellEnd"/>
      <w:r w:rsidRPr="00F66DFB">
        <w:rPr>
          <w:rFonts w:asciiTheme="minorHAnsi" w:hAnsiTheme="minorHAnsi"/>
          <w:sz w:val="16"/>
        </w:rPr>
        <w:t>, a medicine for stomach ulcers, was so successful that it is estimated to have brought in between $15–30 billion for AstraZeneca, making AstraZeneca one of the largest global pharmaceutical companies (</w:t>
      </w:r>
      <w:proofErr w:type="spellStart"/>
      <w:r w:rsidRPr="00F66DFB">
        <w:rPr>
          <w:rFonts w:asciiTheme="minorHAnsi" w:hAnsiTheme="minorHAnsi"/>
          <w:sz w:val="16"/>
        </w:rPr>
        <w:t>Granstrand</w:t>
      </w:r>
      <w:proofErr w:type="spellEnd"/>
      <w:r w:rsidRPr="00F66DFB">
        <w:rPr>
          <w:rFonts w:asciiTheme="minorHAnsi" w:hAnsiTheme="minorHAnsi"/>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w:t>
      </w:r>
      <w:proofErr w:type="gramStart"/>
      <w:r w:rsidRPr="00F66DFB">
        <w:rPr>
          <w:rFonts w:asciiTheme="minorHAnsi" w:hAnsiTheme="minorHAnsi"/>
          <w:sz w:val="16"/>
        </w:rPr>
        <w:t>opens up</w:t>
      </w:r>
      <w:proofErr w:type="gramEnd"/>
      <w:r w:rsidRPr="00F66DFB">
        <w:rPr>
          <w:rFonts w:asciiTheme="minorHAnsi" w:hAnsiTheme="minorHAnsi"/>
          <w:sz w:val="16"/>
        </w:rPr>
        <w:t xml:space="preserve">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F66DFB">
        <w:rPr>
          <w:rStyle w:val="Emphasis"/>
          <w:rFonts w:asciiTheme="minorHAnsi" w:hAnsiTheme="minorHAnsi"/>
        </w:rPr>
        <w:t xml:space="preserve">They can wrap many patents around the original patent, resulting in </w:t>
      </w:r>
      <w:r w:rsidRPr="00F66DFB">
        <w:rPr>
          <w:rStyle w:val="Emphasis"/>
          <w:rFonts w:asciiTheme="minorHAnsi" w:hAnsiTheme="minorHAnsi"/>
          <w:highlight w:val="cyan"/>
        </w:rPr>
        <w:t>patent clusters</w:t>
      </w:r>
      <w:r w:rsidRPr="00F66DFB">
        <w:rPr>
          <w:rStyle w:val="Emphasis"/>
          <w:rFonts w:asciiTheme="minorHAnsi" w:hAnsiTheme="minorHAnsi"/>
        </w:rPr>
        <w:t xml:space="preserve">. Patents are </w:t>
      </w:r>
      <w:r w:rsidRPr="00F66DFB">
        <w:rPr>
          <w:rStyle w:val="Emphasis"/>
          <w:rFonts w:asciiTheme="minorHAnsi" w:hAnsiTheme="minorHAnsi"/>
          <w:highlight w:val="cyan"/>
        </w:rPr>
        <w:t>filed for</w:t>
      </w:r>
      <w:r w:rsidRPr="00F66DFB">
        <w:rPr>
          <w:rStyle w:val="Emphasis"/>
          <w:rFonts w:asciiTheme="minorHAnsi" w:hAnsiTheme="minorHAnsi"/>
        </w:rPr>
        <w:t xml:space="preserve"> certain specific aspects of a single product, such as </w:t>
      </w:r>
      <w:r w:rsidRPr="00F66DFB">
        <w:rPr>
          <w:rStyle w:val="Emphasis"/>
          <w:rFonts w:asciiTheme="minorHAnsi" w:hAnsiTheme="minorHAnsi"/>
          <w:highlight w:val="cyan"/>
        </w:rPr>
        <w:t xml:space="preserve">dosing, delivery systems </w:t>
      </w:r>
      <w:r w:rsidRPr="00F66DFB">
        <w:rPr>
          <w:rStyle w:val="Emphasis"/>
          <w:rFonts w:asciiTheme="minorHAnsi" w:hAnsiTheme="minorHAnsi"/>
        </w:rPr>
        <w:t xml:space="preserve">and </w:t>
      </w:r>
      <w:r w:rsidRPr="00F66DFB">
        <w:rPr>
          <w:rStyle w:val="Emphasis"/>
          <w:rFonts w:asciiTheme="minorHAnsi" w:hAnsiTheme="minorHAnsi"/>
          <w:highlight w:val="cyan"/>
        </w:rPr>
        <w:t>combinations</w:t>
      </w:r>
      <w:r w:rsidRPr="00F66DFB">
        <w:rPr>
          <w:rStyle w:val="Emphasis"/>
          <w:rFonts w:asciiTheme="minorHAnsi" w:hAnsiTheme="minorHAnsi"/>
        </w:rPr>
        <w:t>.</w:t>
      </w:r>
      <w:r w:rsidRPr="00F66DFB">
        <w:rPr>
          <w:rFonts w:asciiTheme="minorHAnsi" w:hAnsiTheme="minorHAnsi"/>
          <w:sz w:val="16"/>
        </w:rPr>
        <w:t xml:space="preserve"> For example, depending on the medicine, the medicine may come with a proprietary inhaler or injector that is integrated into the product. Yet these combinations will be patented </w:t>
      </w:r>
      <w:r w:rsidRPr="00F66DFB">
        <w:rPr>
          <w:rFonts w:asciiTheme="minorHAnsi" w:hAnsiTheme="minorHAnsi"/>
          <w:sz w:val="16"/>
        </w:rPr>
        <w:lastRenderedPageBreak/>
        <w:t xml:space="preserve">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F66DFB">
        <w:rPr>
          <w:rStyle w:val="Emphasis"/>
          <w:rFonts w:asciiTheme="minorHAnsi" w:hAnsiTheme="minorHAnsi"/>
        </w:rPr>
        <w:t xml:space="preserve">As the patent system allows improvements and additions to be patented, inventions that are </w:t>
      </w:r>
      <w:proofErr w:type="gramStart"/>
      <w:r w:rsidRPr="00F66DFB">
        <w:rPr>
          <w:rStyle w:val="Emphasis"/>
          <w:rFonts w:asciiTheme="minorHAnsi" w:hAnsiTheme="minorHAnsi"/>
        </w:rPr>
        <w:t>really just</w:t>
      </w:r>
      <w:proofErr w:type="gramEnd"/>
      <w:r w:rsidRPr="00F66DFB">
        <w:rPr>
          <w:rStyle w:val="Emphasis"/>
          <w:rFonts w:asciiTheme="minorHAnsi" w:hAnsiTheme="minorHAnsi"/>
        </w:rPr>
        <w:t xml:space="preserve"> </w:t>
      </w:r>
      <w:r w:rsidRPr="00F66DFB">
        <w:rPr>
          <w:rStyle w:val="Emphasis"/>
          <w:rFonts w:asciiTheme="minorHAnsi" w:hAnsiTheme="minorHAnsi"/>
          <w:highlight w:val="cyan"/>
        </w:rPr>
        <w:t>slight modifications</w:t>
      </w:r>
      <w:r w:rsidRPr="00F66DFB">
        <w:rPr>
          <w:rStyle w:val="Emphasis"/>
          <w:rFonts w:asciiTheme="minorHAnsi" w:hAnsiTheme="minorHAnsi"/>
        </w:rPr>
        <w:t xml:space="preserve"> of the old drug are </w:t>
      </w:r>
      <w:r w:rsidRPr="00F66DFB">
        <w:rPr>
          <w:rStyle w:val="Emphasis"/>
          <w:rFonts w:asciiTheme="minorHAnsi" w:hAnsiTheme="minorHAnsi"/>
          <w:highlight w:val="cyan"/>
        </w:rPr>
        <w:t>patented</w:t>
      </w:r>
      <w:r w:rsidRPr="00F66DFB">
        <w:rPr>
          <w:rStyle w:val="Emphasis"/>
          <w:rFonts w:asciiTheme="minorHAnsi" w:hAnsiTheme="minorHAnsi"/>
        </w:rPr>
        <w:t xml:space="preserve">. </w:t>
      </w:r>
      <w:r w:rsidRPr="00F66DFB">
        <w:rPr>
          <w:rStyle w:val="Emphasis"/>
          <w:rFonts w:asciiTheme="minorHAnsi" w:hAnsiTheme="minorHAnsi"/>
          <w:highlight w:val="cyan"/>
        </w:rPr>
        <w:t>These secondary patents, u</w:t>
      </w:r>
      <w:r w:rsidRPr="00F66DFB">
        <w:rPr>
          <w:rStyle w:val="Emphasis"/>
          <w:rFonts w:asciiTheme="minorHAnsi" w:hAnsiTheme="minorHAnsi"/>
        </w:rPr>
        <w:t>sually filed just before the patent on the original drug expires and competition can start, each gain 20 years protection.</w:t>
      </w:r>
      <w:r w:rsidRPr="00F66DFB">
        <w:rPr>
          <w:rFonts w:asciiTheme="minorHAnsi" w:hAnsiTheme="minorHAnsi"/>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F66DFB">
        <w:rPr>
          <w:rFonts w:asciiTheme="minorHAnsi" w:hAnsiTheme="minorHAnsi"/>
          <w:sz w:val="16"/>
        </w:rPr>
        <w:t>Granstrand</w:t>
      </w:r>
      <w:proofErr w:type="spellEnd"/>
      <w:r w:rsidRPr="00F66DFB">
        <w:rPr>
          <w:rFonts w:asciiTheme="minorHAnsi" w:hAnsiTheme="minorHAnsi"/>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w:t>
      </w:r>
      <w:proofErr w:type="gramStart"/>
      <w:r w:rsidRPr="00F66DFB">
        <w:rPr>
          <w:rFonts w:asciiTheme="minorHAnsi" w:hAnsiTheme="minorHAnsi"/>
          <w:sz w:val="16"/>
        </w:rPr>
        <w:t>second generation</w:t>
      </w:r>
      <w:proofErr w:type="gramEnd"/>
      <w:r w:rsidRPr="00F66DFB">
        <w:rPr>
          <w:rFonts w:asciiTheme="minorHAnsi" w:hAnsiTheme="minorHAnsi"/>
          <w:sz w:val="16"/>
        </w:rPr>
        <w:t xml:space="preserve"> product by convincing them that the newer version is worth the extra money. Strategies include convincing marketing </w:t>
      </w:r>
      <w:proofErr w:type="spellStart"/>
      <w:r w:rsidRPr="00F66DFB">
        <w:rPr>
          <w:rFonts w:asciiTheme="minorHAnsi" w:hAnsiTheme="minorHAnsi"/>
          <w:sz w:val="16"/>
        </w:rPr>
        <w:t>authorisation</w:t>
      </w:r>
      <w:proofErr w:type="spellEnd"/>
      <w:r w:rsidRPr="00F66DFB">
        <w:rPr>
          <w:rFonts w:asciiTheme="minorHAnsi" w:hAnsiTheme="minorHAnsi"/>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w:t>
      </w:r>
      <w:proofErr w:type="gramStart"/>
      <w:r w:rsidRPr="00F66DFB">
        <w:rPr>
          <w:rFonts w:asciiTheme="minorHAnsi" w:hAnsiTheme="minorHAnsi"/>
          <w:sz w:val="16"/>
        </w:rPr>
        <w:t>a number of</w:t>
      </w:r>
      <w:proofErr w:type="gramEnd"/>
      <w:r w:rsidRPr="00F66DFB">
        <w:rPr>
          <w:rFonts w:asciiTheme="minorHAnsi" w:hAnsiTheme="minorHAnsi"/>
          <w:sz w:val="16"/>
        </w:rPr>
        <w:t xml:space="preserve">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F66DFB">
        <w:rPr>
          <w:rFonts w:asciiTheme="minorHAnsi" w:hAnsiTheme="minorHAnsi"/>
          <w:sz w:val="16"/>
        </w:rPr>
        <w:t>Servier</w:t>
      </w:r>
      <w:proofErr w:type="spellEnd"/>
      <w:r w:rsidRPr="00F66DFB">
        <w:rPr>
          <w:rFonts w:asciiTheme="minorHAnsi" w:hAnsiTheme="minorHAnsi"/>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F66DFB">
        <w:rPr>
          <w:rFonts w:asciiTheme="minorHAnsi" w:hAnsiTheme="minorHAnsi"/>
          <w:sz w:val="16"/>
        </w:rPr>
        <w:t>lthough</w:t>
      </w:r>
      <w:proofErr w:type="spellEnd"/>
      <w:r w:rsidRPr="00F66DFB">
        <w:rPr>
          <w:rFonts w:asciiTheme="minorHAnsi" w:hAnsiTheme="minorHAnsi"/>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F66DFB">
        <w:rPr>
          <w:rFonts w:asciiTheme="minorHAnsi" w:hAnsiTheme="minorHAnsi"/>
          <w:sz w:val="16"/>
        </w:rPr>
        <w:t>AndroGel</w:t>
      </w:r>
      <w:proofErr w:type="spellEnd"/>
      <w:r w:rsidRPr="00F66DFB">
        <w:rPr>
          <w:rFonts w:asciiTheme="minorHAnsi" w:hAnsiTheme="minorHAnsi"/>
          <w:sz w:val="16"/>
        </w:rPr>
        <w:t xml:space="preserve"> to market, the US Supreme Court did not </w:t>
      </w:r>
      <w:proofErr w:type="spellStart"/>
      <w:r w:rsidRPr="00F66DFB">
        <w:rPr>
          <w:rFonts w:asciiTheme="minorHAnsi" w:hAnsiTheme="minorHAnsi"/>
          <w:sz w:val="16"/>
        </w:rPr>
        <w:t>categorise</w:t>
      </w:r>
      <w:proofErr w:type="spellEnd"/>
      <w:r w:rsidRPr="00F66DFB">
        <w:rPr>
          <w:rFonts w:asciiTheme="minorHAnsi" w:hAnsiTheme="minorHAnsi"/>
          <w:sz w:val="16"/>
        </w:rPr>
        <w:t xml:space="preserve"> the agreement as per se illegal. It mandated that a ‘rule of reason’ approach should be used, reviewing such settlements on a </w:t>
      </w:r>
      <w:proofErr w:type="gramStart"/>
      <w:r w:rsidRPr="00F66DFB">
        <w:rPr>
          <w:rFonts w:asciiTheme="minorHAnsi" w:hAnsiTheme="minorHAnsi"/>
          <w:sz w:val="16"/>
        </w:rPr>
        <w:t>case by case</w:t>
      </w:r>
      <w:proofErr w:type="gramEnd"/>
      <w:r w:rsidRPr="00F66DFB">
        <w:rPr>
          <w:rFonts w:asciiTheme="minorHAnsi" w:hAnsiTheme="minorHAnsi"/>
          <w:sz w:val="16"/>
        </w:rPr>
        <w:t xml:space="preserve"> basis.7 The FTC has remained committed to </w:t>
      </w:r>
      <w:proofErr w:type="spellStart"/>
      <w:r w:rsidRPr="00F66DFB">
        <w:rPr>
          <w:rFonts w:asciiTheme="minorHAnsi" w:hAnsiTheme="minorHAnsi"/>
          <w:sz w:val="16"/>
        </w:rPr>
        <w:t>scrutinising</w:t>
      </w:r>
      <w:proofErr w:type="spellEnd"/>
      <w:r w:rsidRPr="00F66DFB">
        <w:rPr>
          <w:rFonts w:asciiTheme="minorHAnsi" w:hAnsiTheme="minorHAnsi"/>
          <w:sz w:val="16"/>
        </w:rPr>
        <w:t xml:space="preserve"> pay-for-delay agreements. T</w:t>
      </w:r>
      <w:r w:rsidRPr="00F66DFB">
        <w:rPr>
          <w:rStyle w:val="Emphasis"/>
          <w:rFonts w:asciiTheme="minorHAnsi" w:hAnsiTheme="minorHAnsi"/>
        </w:rPr>
        <w:t>he monopoly position has made it possible for pharma companies to charge high prices for their medicines</w:t>
      </w:r>
      <w:r w:rsidRPr="00F66DFB">
        <w:rPr>
          <w:rFonts w:asciiTheme="minorHAnsi" w:hAnsiTheme="minorHAnsi"/>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F66DFB">
        <w:rPr>
          <w:rStyle w:val="Emphasis"/>
          <w:rFonts w:asciiTheme="minorHAnsi" w:hAnsiTheme="minorHAnsi"/>
        </w:rPr>
        <w:t>from $13.50 a tablet to $750 a tablet overnight</w:t>
      </w:r>
      <w:r w:rsidRPr="00F66DFB">
        <w:rPr>
          <w:rFonts w:asciiTheme="minorHAnsi" w:hAnsiTheme="minorHAnsi"/>
          <w:sz w:val="16"/>
        </w:rPr>
        <w:t xml:space="preserve">, bringing the cost of treatment per annum for some patients to thousands of dollars. </w:t>
      </w:r>
      <w:proofErr w:type="spellStart"/>
      <w:r w:rsidRPr="00F66DFB">
        <w:rPr>
          <w:rFonts w:asciiTheme="minorHAnsi" w:hAnsiTheme="minorHAnsi"/>
          <w:sz w:val="16"/>
        </w:rPr>
        <w:t>Cycloserine</w:t>
      </w:r>
      <w:proofErr w:type="spellEnd"/>
      <w:r w:rsidRPr="00F66DFB">
        <w:rPr>
          <w:rFonts w:asciiTheme="minorHAnsi" w:hAnsiTheme="minorHAnsi"/>
          <w:sz w:val="16"/>
        </w:rPr>
        <w:t xml:space="preserve"> increased in price from </w:t>
      </w:r>
      <w:r w:rsidRPr="00F66DFB">
        <w:rPr>
          <w:rStyle w:val="Emphasis"/>
          <w:rFonts w:asciiTheme="minorHAnsi" w:hAnsiTheme="minorHAnsi"/>
        </w:rPr>
        <w:t>$500 for 30 pills to $10,800 for 30 pills</w:t>
      </w:r>
      <w:r w:rsidRPr="00F66DFB">
        <w:rPr>
          <w:rFonts w:asciiTheme="minorHAnsi" w:hAnsiTheme="minorHAnsi"/>
          <w:sz w:val="16"/>
        </w:rPr>
        <w:t xml:space="preserve"> after it was acquired by </w:t>
      </w:r>
      <w:proofErr w:type="spellStart"/>
      <w:r w:rsidRPr="00F66DFB">
        <w:rPr>
          <w:rFonts w:asciiTheme="minorHAnsi" w:hAnsiTheme="minorHAnsi"/>
          <w:sz w:val="16"/>
        </w:rPr>
        <w:t>Rodelis</w:t>
      </w:r>
      <w:proofErr w:type="spellEnd"/>
      <w:r w:rsidRPr="00F66DFB">
        <w:rPr>
          <w:rFonts w:asciiTheme="minorHAnsi" w:hAnsiTheme="minorHAnsi"/>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w:t>
      </w:r>
      <w:proofErr w:type="gramStart"/>
      <w:r w:rsidRPr="00F66DFB">
        <w:rPr>
          <w:rFonts w:asciiTheme="minorHAnsi" w:hAnsiTheme="minorHAnsi"/>
          <w:sz w:val="16"/>
        </w:rPr>
        <w:t>innovation, but</w:t>
      </w:r>
      <w:proofErr w:type="gramEnd"/>
      <w:r w:rsidRPr="00F66DFB">
        <w:rPr>
          <w:rFonts w:asciiTheme="minorHAnsi" w:hAnsiTheme="minorHAnsi"/>
          <w:sz w:val="16"/>
        </w:rPr>
        <w:t xml:space="preserve">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w:t>
      </w:r>
      <w:proofErr w:type="gramStart"/>
      <w:r w:rsidRPr="00F66DFB">
        <w:rPr>
          <w:rFonts w:asciiTheme="minorHAnsi" w:hAnsiTheme="minorHAnsi"/>
          <w:sz w:val="16"/>
        </w:rPr>
        <w:t>returns’</w:t>
      </w:r>
      <w:proofErr w:type="gramEnd"/>
      <w:r w:rsidRPr="00F66DFB">
        <w:rPr>
          <w:rFonts w:asciiTheme="minorHAnsi" w:hAnsiTheme="minorHAnsi"/>
          <w:sz w:val="16"/>
        </w:rPr>
        <w:t xml:space="preserve">.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F66DFB">
        <w:rPr>
          <w:rFonts w:asciiTheme="minorHAnsi" w:hAnsiTheme="minorHAnsi"/>
          <w:sz w:val="16"/>
        </w:rPr>
        <w:t>However</w:t>
      </w:r>
      <w:proofErr w:type="gramEnd"/>
      <w:r w:rsidRPr="00F66DFB">
        <w:rPr>
          <w:rFonts w:asciiTheme="minorHAnsi" w:hAnsiTheme="minorHAnsi"/>
          <w:sz w:val="16"/>
        </w:rPr>
        <w:t xml:space="preserve"> </w:t>
      </w:r>
      <w:r w:rsidRPr="00F66DFB">
        <w:rPr>
          <w:rFonts w:asciiTheme="minorHAnsi" w:hAnsiTheme="minorHAnsi"/>
          <w:iCs/>
          <w:sz w:val="16"/>
        </w:rPr>
        <w:t xml:space="preserve">because purchasing power is so limited in the poorest countries, there is little reason to expect a significant boost in such R&amp;D. </w:t>
      </w:r>
      <w:r w:rsidRPr="00F66DFB">
        <w:rPr>
          <w:rFonts w:asciiTheme="minorHAnsi" w:hAnsiTheme="minorHAnsi"/>
          <w:iCs/>
          <w:sz w:val="16"/>
        </w:rPr>
        <w:lastRenderedPageBreak/>
        <w:t>Accordingly, many developing countries see little potential benefit from introducing patents</w:t>
      </w:r>
      <w:r w:rsidRPr="00F66DFB">
        <w:rPr>
          <w:rFonts w:asciiTheme="minorHAnsi" w:hAnsiTheme="minorHAnsi"/>
          <w:sz w:val="16"/>
        </w:rPr>
        <w:t xml:space="preserve">. In contrast, potential costs could be significant. (World Bank, 2001, p. 137) </w:t>
      </w:r>
      <w:r w:rsidRPr="00F66DFB">
        <w:rPr>
          <w:rFonts w:asciiTheme="minorHAnsi" w:hAnsiTheme="minorHAnsi"/>
          <w:iCs/>
          <w:sz w:val="16"/>
        </w:rPr>
        <w:t xml:space="preserve">The Doha Declaration on the TRIPS Agreement in 2001 did confirm the right of countries to use compulsory </w:t>
      </w:r>
      <w:proofErr w:type="spellStart"/>
      <w:r w:rsidRPr="00F66DFB">
        <w:rPr>
          <w:rFonts w:asciiTheme="minorHAnsi" w:hAnsiTheme="minorHAnsi"/>
          <w:iCs/>
          <w:sz w:val="16"/>
        </w:rPr>
        <w:t>licences</w:t>
      </w:r>
      <w:proofErr w:type="spellEnd"/>
      <w:r w:rsidRPr="00F66DFB">
        <w:rPr>
          <w:rFonts w:asciiTheme="minorHAnsi" w:hAnsiTheme="minorHAnsi"/>
          <w:iCs/>
          <w:sz w:val="16"/>
        </w:rPr>
        <w:t xml:space="preserve"> to gain access to medicines. By issuing a compulsory </w:t>
      </w:r>
      <w:proofErr w:type="spellStart"/>
      <w:r w:rsidRPr="00F66DFB">
        <w:rPr>
          <w:rFonts w:asciiTheme="minorHAnsi" w:hAnsiTheme="minorHAnsi"/>
          <w:iCs/>
          <w:sz w:val="16"/>
        </w:rPr>
        <w:t>licence</w:t>
      </w:r>
      <w:proofErr w:type="spellEnd"/>
      <w:r w:rsidRPr="00F66DFB">
        <w:rPr>
          <w:rFonts w:asciiTheme="minorHAnsi" w:hAnsiTheme="minorHAnsi"/>
          <w:iCs/>
          <w:sz w:val="16"/>
        </w:rPr>
        <w:t>, the government gives permission to a third party to produce the patented product or process without the consent of the patent owner. The drug so produced is much cheaper than the brand name drug at the monopoly price</w:t>
      </w:r>
      <w:r w:rsidRPr="00F66DFB">
        <w:rPr>
          <w:rFonts w:asciiTheme="minorHAnsi" w:hAnsiTheme="minorHAnsi"/>
          <w:sz w:val="16"/>
        </w:rPr>
        <w:t xml:space="preserve">. This right has already been exercised on various occasions, for example by the South African authorities in 2003 </w:t>
      </w:r>
      <w:proofErr w:type="gramStart"/>
      <w:r w:rsidRPr="00F66DFB">
        <w:rPr>
          <w:rFonts w:asciiTheme="minorHAnsi" w:hAnsiTheme="minorHAnsi"/>
          <w:sz w:val="16"/>
        </w:rPr>
        <w:t>in order to</w:t>
      </w:r>
      <w:proofErr w:type="gramEnd"/>
      <w:r w:rsidRPr="00F66DFB">
        <w:rPr>
          <w:rFonts w:asciiTheme="minorHAnsi" w:hAnsiTheme="minorHAnsi"/>
          <w:sz w:val="16"/>
        </w:rPr>
        <w:t xml:space="preserve">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F66DFB">
        <w:rPr>
          <w:rFonts w:asciiTheme="minorHAnsi" w:hAnsiTheme="minorHAnsi"/>
          <w:sz w:val="16"/>
        </w:rPr>
        <w:t>authorising</w:t>
      </w:r>
      <w:proofErr w:type="spellEnd"/>
      <w:r w:rsidRPr="00F66DFB">
        <w:rPr>
          <w:rFonts w:asciiTheme="minorHAnsi" w:hAnsiTheme="minorHAnsi"/>
          <w:sz w:val="16"/>
        </w:rPr>
        <w:t xml:space="preserve"> the compulsory </w:t>
      </w:r>
      <w:proofErr w:type="spellStart"/>
      <w:r w:rsidRPr="00F66DFB">
        <w:rPr>
          <w:rFonts w:asciiTheme="minorHAnsi" w:hAnsiTheme="minorHAnsi"/>
          <w:sz w:val="16"/>
        </w:rPr>
        <w:t>licences</w:t>
      </w:r>
      <w:proofErr w:type="spellEnd"/>
      <w:r w:rsidRPr="00F66DFB">
        <w:rPr>
          <w:rFonts w:asciiTheme="minorHAnsi" w:hAnsiTheme="minorHAnsi"/>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(Nagan et al., 2017). Compulsory licensing may be an instrument to alleviate the strictures of the patent system to some extent, but it is not the entire solution.</w:t>
      </w:r>
    </w:p>
    <w:p w14:paraId="3E55F781" w14:textId="77777777" w:rsidR="002777BC" w:rsidRPr="00F66DFB" w:rsidRDefault="002777BC" w:rsidP="002777BC">
      <w:pPr>
        <w:tabs>
          <w:tab w:val="left" w:pos="25114"/>
        </w:tabs>
        <w:rPr>
          <w:rFonts w:asciiTheme="minorHAnsi" w:hAnsiTheme="minorHAnsi"/>
          <w:sz w:val="16"/>
        </w:rPr>
      </w:pPr>
      <w:r w:rsidRPr="00F66DFB">
        <w:rPr>
          <w:rFonts w:asciiTheme="minorHAnsi" w:hAnsiTheme="minorHAnsi"/>
        </w:rPr>
        <w:tab/>
      </w:r>
    </w:p>
    <w:p w14:paraId="0304F313" w14:textId="77777777" w:rsidR="002777BC" w:rsidRPr="00F66DFB" w:rsidRDefault="002777BC" w:rsidP="002777BC">
      <w:pPr>
        <w:pStyle w:val="Heading4"/>
        <w:rPr>
          <w:rFonts w:asciiTheme="minorHAnsi" w:hAnsiTheme="minorHAnsi" w:cs="Times New Roman"/>
        </w:rPr>
      </w:pPr>
      <w:r w:rsidRPr="00F66DFB">
        <w:rPr>
          <w:rFonts w:asciiTheme="minorHAnsi" w:hAnsiTheme="minorHAnsi" w:cs="Times New Roman"/>
        </w:rPr>
        <w:t>Three impacts:</w:t>
      </w:r>
    </w:p>
    <w:p w14:paraId="6FEDBFE5" w14:textId="77777777" w:rsidR="002777BC" w:rsidRPr="00F66DFB" w:rsidRDefault="002777BC" w:rsidP="002777BC">
      <w:pPr>
        <w:pStyle w:val="Heading4"/>
        <w:rPr>
          <w:rFonts w:asciiTheme="minorHAnsi" w:hAnsiTheme="minorHAnsi" w:cs="Times New Roman"/>
        </w:rPr>
      </w:pPr>
      <w:r w:rsidRPr="00F66DFB">
        <w:rPr>
          <w:rFonts w:asciiTheme="minorHAnsi" w:hAnsiTheme="minorHAnsi" w:cs="Times New Roman"/>
        </w:rPr>
        <w:t>[1] Only pharma innovation solves global pandemics that risk extinction(17sec)</w:t>
      </w:r>
    </w:p>
    <w:p w14:paraId="0EE7A38A" w14:textId="77777777" w:rsidR="002777BC" w:rsidRPr="00F66DFB" w:rsidRDefault="002777BC" w:rsidP="002777BC">
      <w:pPr>
        <w:pStyle w:val="Heading4"/>
      </w:pPr>
      <w:r w:rsidRPr="00F66DFB">
        <w:t>Sachs 14</w:t>
      </w:r>
    </w:p>
    <w:p w14:paraId="6779AC8A" w14:textId="77777777" w:rsidR="002777BC" w:rsidRPr="00F66DFB" w:rsidRDefault="002777BC" w:rsidP="002777BC">
      <w:pPr>
        <w:rPr>
          <w:rFonts w:asciiTheme="minorHAnsi" w:hAnsiTheme="minorHAnsi"/>
        </w:rPr>
      </w:pPr>
      <w:r w:rsidRPr="00F66DFB">
        <w:rPr>
          <w:rFonts w:asciiTheme="minorHAnsi" w:hAnsiTheme="minorHAnsi"/>
        </w:rPr>
        <w:t xml:space="preserve">Jeffrey </w:t>
      </w:r>
      <w:r w:rsidRPr="00F66DFB">
        <w:rPr>
          <w:rStyle w:val="Style13ptBold"/>
          <w:rFonts w:asciiTheme="minorHAnsi" w:hAnsiTheme="minorHAnsi"/>
        </w:rPr>
        <w:t>Sachs 14</w:t>
      </w:r>
      <w:r w:rsidRPr="00F66DFB">
        <w:rPr>
          <w:rFonts w:asciiTheme="minorHAnsi" w:hAnsiTheme="minorHAnsi"/>
        </w:rPr>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41DD07F1" w14:textId="77777777" w:rsidR="002777BC" w:rsidRPr="00F66DFB" w:rsidRDefault="002777BC" w:rsidP="002777BC">
      <w:pPr>
        <w:rPr>
          <w:rFonts w:asciiTheme="minorHAnsi" w:hAnsiTheme="minorHAnsi"/>
          <w:szCs w:val="20"/>
          <w:u w:val="single"/>
        </w:rPr>
      </w:pPr>
      <w:r w:rsidRPr="00F66DFB">
        <w:rPr>
          <w:rStyle w:val="StyleUnderline"/>
          <w:rFonts w:asciiTheme="minorHAnsi" w:hAnsiTheme="minorHAnsi"/>
          <w:szCs w:val="20"/>
          <w:highlight w:val="cyan"/>
        </w:rPr>
        <w:t>Ebola</w:t>
      </w:r>
      <w:r w:rsidRPr="00F66DFB">
        <w:rPr>
          <w:rFonts w:asciiTheme="minorHAnsi" w:hAnsiTheme="minorHAnsi"/>
          <w:szCs w:val="20"/>
          <w:u w:val="single"/>
        </w:rPr>
        <w:t xml:space="preserve"> is the latest of many</w:t>
      </w:r>
      <w:r w:rsidRPr="00F66DFB">
        <w:rPr>
          <w:rFonts w:asciiTheme="minorHAnsi" w:hAnsiTheme="minorHAnsi"/>
          <w:szCs w:val="20"/>
        </w:rPr>
        <w:t xml:space="preserve"> recent </w:t>
      </w:r>
      <w:r w:rsidRPr="00F66DFB">
        <w:rPr>
          <w:rFonts w:asciiTheme="minorHAnsi" w:hAnsiTheme="minorHAnsi"/>
          <w:szCs w:val="20"/>
          <w:highlight w:val="cyan"/>
          <w:u w:val="single"/>
        </w:rPr>
        <w:t>epidemics</w:t>
      </w:r>
      <w:r w:rsidRPr="00F66DFB">
        <w:rPr>
          <w:rFonts w:asciiTheme="minorHAnsi" w:hAnsiTheme="minorHAnsi"/>
          <w:szCs w:val="20"/>
        </w:rPr>
        <w:t xml:space="preserve">, also </w:t>
      </w:r>
      <w:r w:rsidRPr="00F66DFB">
        <w:rPr>
          <w:rFonts w:asciiTheme="minorHAnsi" w:hAnsiTheme="minorHAnsi"/>
          <w:szCs w:val="20"/>
          <w:highlight w:val="cyan"/>
          <w:u w:val="single"/>
        </w:rPr>
        <w:t>including</w:t>
      </w:r>
      <w:r w:rsidRPr="00F66DFB">
        <w:rPr>
          <w:rFonts w:asciiTheme="minorHAnsi" w:hAnsiTheme="minorHAnsi"/>
          <w:szCs w:val="20"/>
          <w:u w:val="single"/>
        </w:rPr>
        <w:t xml:space="preserve"> </w:t>
      </w:r>
      <w:r w:rsidRPr="00F66DFB">
        <w:rPr>
          <w:rStyle w:val="StyleUnderline"/>
          <w:rFonts w:asciiTheme="minorHAnsi" w:hAnsiTheme="minorHAnsi"/>
          <w:szCs w:val="20"/>
          <w:highlight w:val="cyan"/>
        </w:rPr>
        <w:t>AIDS</w:t>
      </w:r>
      <w:r w:rsidRPr="00F66DFB">
        <w:rPr>
          <w:rStyle w:val="StyleUnderline"/>
          <w:rFonts w:asciiTheme="minorHAnsi" w:hAnsiTheme="minorHAnsi"/>
          <w:szCs w:val="20"/>
        </w:rPr>
        <w:t>, SARS, H1N1</w:t>
      </w:r>
      <w:r w:rsidRPr="00F66DFB">
        <w:rPr>
          <w:rFonts w:asciiTheme="minorHAnsi" w:hAnsiTheme="minorHAnsi"/>
          <w:szCs w:val="20"/>
          <w:u w:val="single"/>
        </w:rPr>
        <w:t xml:space="preserve"> </w:t>
      </w:r>
      <w:r w:rsidRPr="00F66DFB">
        <w:rPr>
          <w:rFonts w:asciiTheme="minorHAnsi" w:hAnsiTheme="minorHAnsi"/>
          <w:szCs w:val="20"/>
          <w:highlight w:val="cyan"/>
          <w:u w:val="single"/>
        </w:rPr>
        <w:t>flu</w:t>
      </w:r>
      <w:r w:rsidRPr="00F66DFB">
        <w:rPr>
          <w:rFonts w:asciiTheme="minorHAnsi" w:hAnsiTheme="minorHAnsi"/>
          <w:szCs w:val="20"/>
          <w:u w:val="single"/>
        </w:rPr>
        <w:t>, H7N9 flu</w:t>
      </w:r>
      <w:r w:rsidRPr="00F66DFB">
        <w:rPr>
          <w:rFonts w:asciiTheme="minorHAnsi" w:hAnsiTheme="minorHAnsi"/>
          <w:szCs w:val="20"/>
        </w:rPr>
        <w:t xml:space="preserve">, and others. AIDS is the deadliest of these killers, claiming nearly 36 million lives since 1981. Of course, </w:t>
      </w:r>
      <w:r w:rsidRPr="00F66DFB">
        <w:rPr>
          <w:rStyle w:val="StyleUnderline"/>
          <w:rFonts w:asciiTheme="minorHAnsi" w:hAnsiTheme="minorHAnsi"/>
          <w:szCs w:val="20"/>
          <w:highlight w:val="cyan"/>
        </w:rPr>
        <w:t xml:space="preserve">even </w:t>
      </w:r>
      <w:proofErr w:type="gramStart"/>
      <w:r w:rsidRPr="00F66DFB">
        <w:rPr>
          <w:rStyle w:val="StyleUnderline"/>
          <w:rFonts w:asciiTheme="minorHAnsi" w:hAnsiTheme="minorHAnsi"/>
          <w:szCs w:val="20"/>
          <w:highlight w:val="cyan"/>
        </w:rPr>
        <w:t>larger</w:t>
      </w:r>
      <w:proofErr w:type="gramEnd"/>
      <w:r w:rsidRPr="00F66DFB">
        <w:rPr>
          <w:rFonts w:asciiTheme="minorHAnsi" w:hAnsiTheme="minorHAnsi"/>
          <w:szCs w:val="20"/>
          <w:u w:val="single"/>
        </w:rPr>
        <w:t xml:space="preserve"> and more </w:t>
      </w:r>
      <w:r w:rsidRPr="00F66DFB">
        <w:rPr>
          <w:rStyle w:val="Emphasis"/>
          <w:rFonts w:asciiTheme="minorHAnsi" w:hAnsiTheme="minorHAnsi"/>
          <w:szCs w:val="20"/>
          <w:highlight w:val="cyan"/>
        </w:rPr>
        <w:t>sudden epidemics are possible</w:t>
      </w:r>
      <w:r w:rsidRPr="00F66DFB">
        <w:rPr>
          <w:rFonts w:asciiTheme="minorHAnsi" w:hAnsiTheme="minorHAnsi"/>
          <w:szCs w:val="20"/>
        </w:rPr>
        <w:t xml:space="preserve">, </w:t>
      </w:r>
      <w:r w:rsidRPr="00F66DFB">
        <w:rPr>
          <w:rStyle w:val="StyleUnderline"/>
          <w:rFonts w:asciiTheme="minorHAnsi" w:hAnsiTheme="minorHAnsi"/>
          <w:szCs w:val="20"/>
        </w:rPr>
        <w:t>such as the 1918 influenza</w:t>
      </w:r>
      <w:r w:rsidRPr="00F66DFB">
        <w:rPr>
          <w:rFonts w:asciiTheme="minorHAnsi" w:hAnsiTheme="minorHAnsi"/>
          <w:szCs w:val="20"/>
        </w:rPr>
        <w:t xml:space="preserve"> during World War I, </w:t>
      </w:r>
      <w:r w:rsidRPr="00F66DFB">
        <w:rPr>
          <w:rStyle w:val="StyleUnderline"/>
          <w:rFonts w:asciiTheme="minorHAnsi" w:hAnsiTheme="minorHAnsi"/>
          <w:szCs w:val="20"/>
        </w:rPr>
        <w:t xml:space="preserve">which </w:t>
      </w:r>
      <w:r w:rsidRPr="00F66DFB">
        <w:rPr>
          <w:rStyle w:val="StyleUnderline"/>
          <w:rFonts w:asciiTheme="minorHAnsi" w:hAnsiTheme="minorHAnsi"/>
          <w:szCs w:val="20"/>
          <w:highlight w:val="cyan"/>
        </w:rPr>
        <w:t>claimed</w:t>
      </w:r>
      <w:r w:rsidRPr="00F66DFB">
        <w:rPr>
          <w:rFonts w:asciiTheme="minorHAnsi" w:hAnsiTheme="minorHAnsi"/>
          <w:szCs w:val="20"/>
          <w:u w:val="single"/>
        </w:rPr>
        <w:t xml:space="preserve"> </w:t>
      </w:r>
      <w:r w:rsidRPr="00F66DFB">
        <w:rPr>
          <w:rStyle w:val="Emphasis"/>
          <w:rFonts w:asciiTheme="minorHAnsi" w:hAnsiTheme="minorHAnsi"/>
          <w:szCs w:val="20"/>
        </w:rPr>
        <w:t>50-</w:t>
      </w:r>
      <w:r w:rsidRPr="00F66DFB">
        <w:rPr>
          <w:rStyle w:val="Emphasis"/>
          <w:rFonts w:asciiTheme="minorHAnsi" w:hAnsiTheme="minorHAnsi"/>
          <w:szCs w:val="20"/>
          <w:highlight w:val="cyan"/>
        </w:rPr>
        <w:t>100</w:t>
      </w:r>
      <w:r w:rsidRPr="00F66DFB">
        <w:rPr>
          <w:rStyle w:val="Emphasis"/>
          <w:rFonts w:asciiTheme="minorHAnsi" w:hAnsiTheme="minorHAnsi"/>
          <w:szCs w:val="20"/>
        </w:rPr>
        <w:t xml:space="preserve"> </w:t>
      </w:r>
      <w:r w:rsidRPr="00F66DFB">
        <w:rPr>
          <w:rStyle w:val="Emphasis"/>
          <w:rFonts w:asciiTheme="minorHAnsi" w:hAnsiTheme="minorHAnsi"/>
          <w:szCs w:val="20"/>
          <w:highlight w:val="cyan"/>
        </w:rPr>
        <w:t>million lives</w:t>
      </w:r>
      <w:r w:rsidRPr="00F66DFB">
        <w:rPr>
          <w:rFonts w:asciiTheme="minorHAnsi" w:hAnsiTheme="minorHAnsi"/>
          <w:szCs w:val="20"/>
        </w:rPr>
        <w:t xml:space="preserve"> (far more than the war itself). And, though the 2003 SARS outbreak was contained, causing fewer than 1,000 deaths, the disease was on the verge of deeply disrupting several East Asian economies including China’s. </w:t>
      </w:r>
      <w:r w:rsidRPr="00F66DFB">
        <w:rPr>
          <w:rFonts w:asciiTheme="minorHAnsi" w:hAnsiTheme="minorHAnsi"/>
          <w:szCs w:val="20"/>
          <w:u w:val="single"/>
        </w:rPr>
        <w:t>There are four crucial facts to understand about</w:t>
      </w:r>
      <w:r w:rsidRPr="00F66DFB">
        <w:rPr>
          <w:rFonts w:asciiTheme="minorHAnsi" w:hAnsiTheme="minorHAnsi"/>
          <w:szCs w:val="20"/>
        </w:rPr>
        <w:t xml:space="preserve"> Ebola and the other </w:t>
      </w:r>
      <w:r w:rsidRPr="00F66DFB">
        <w:rPr>
          <w:rFonts w:asciiTheme="minorHAnsi" w:hAnsiTheme="minorHAnsi"/>
          <w:szCs w:val="20"/>
          <w:u w:val="single"/>
        </w:rPr>
        <w:t>epidemics</w:t>
      </w:r>
      <w:r w:rsidRPr="00F66DFB">
        <w:rPr>
          <w:rFonts w:asciiTheme="minorHAnsi" w:hAnsiTheme="minorHAnsi"/>
          <w:szCs w:val="20"/>
        </w:rPr>
        <w:t xml:space="preserve">. First, </w:t>
      </w:r>
      <w:r w:rsidRPr="00F66DFB">
        <w:rPr>
          <w:rFonts w:asciiTheme="minorHAnsi" w:hAnsiTheme="minorHAnsi"/>
          <w:szCs w:val="20"/>
          <w:highlight w:val="cyan"/>
          <w:u w:val="single"/>
        </w:rPr>
        <w:t>most emerging</w:t>
      </w:r>
      <w:r w:rsidRPr="00F66DFB">
        <w:rPr>
          <w:rFonts w:asciiTheme="minorHAnsi" w:hAnsiTheme="minorHAnsi"/>
          <w:szCs w:val="20"/>
          <w:u w:val="single"/>
        </w:rPr>
        <w:t xml:space="preserve"> infectious </w:t>
      </w:r>
      <w:r w:rsidRPr="00F66DFB">
        <w:rPr>
          <w:rFonts w:asciiTheme="minorHAnsi" w:hAnsiTheme="minorHAnsi"/>
          <w:szCs w:val="20"/>
          <w:highlight w:val="cyan"/>
          <w:u w:val="single"/>
        </w:rPr>
        <w:t>diseases</w:t>
      </w:r>
      <w:r w:rsidRPr="00F66DFB">
        <w:rPr>
          <w:rFonts w:asciiTheme="minorHAnsi" w:hAnsiTheme="minorHAnsi"/>
          <w:szCs w:val="20"/>
        </w:rPr>
        <w:t xml:space="preserve"> are zoonoses, meaning that they </w:t>
      </w:r>
      <w:r w:rsidRPr="00F66DFB">
        <w:rPr>
          <w:rFonts w:asciiTheme="minorHAnsi" w:hAnsiTheme="minorHAnsi"/>
          <w:szCs w:val="20"/>
          <w:u w:val="single"/>
        </w:rPr>
        <w:t>start in animal populations</w:t>
      </w:r>
      <w:r w:rsidRPr="00F66DFB">
        <w:rPr>
          <w:rFonts w:asciiTheme="minorHAnsi" w:hAnsiTheme="minorHAnsi"/>
          <w:szCs w:val="20"/>
        </w:rPr>
        <w:t xml:space="preserve">, sometimes </w:t>
      </w:r>
      <w:r w:rsidRPr="00F66DFB">
        <w:rPr>
          <w:rFonts w:asciiTheme="minorHAnsi" w:hAnsiTheme="minorHAnsi"/>
          <w:szCs w:val="20"/>
          <w:u w:val="single"/>
        </w:rPr>
        <w:t xml:space="preserve">with a genetic mutation that enables the </w:t>
      </w:r>
      <w:r w:rsidRPr="00F66DFB">
        <w:rPr>
          <w:rFonts w:asciiTheme="minorHAnsi" w:hAnsiTheme="minorHAnsi"/>
          <w:szCs w:val="20"/>
          <w:highlight w:val="cyan"/>
          <w:u w:val="single"/>
        </w:rPr>
        <w:t>jump to humans</w:t>
      </w:r>
      <w:r w:rsidRPr="00F66DFB">
        <w:rPr>
          <w:rFonts w:asciiTheme="minorHAnsi" w:hAnsiTheme="minorHAnsi"/>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F66DFB">
        <w:rPr>
          <w:rStyle w:val="Emphasis"/>
          <w:rFonts w:asciiTheme="minorHAnsi" w:hAnsiTheme="minorHAnsi"/>
          <w:szCs w:val="20"/>
        </w:rPr>
        <w:t xml:space="preserve">New </w:t>
      </w:r>
      <w:r w:rsidRPr="00F66DFB">
        <w:rPr>
          <w:rStyle w:val="Emphasis"/>
          <w:rFonts w:asciiTheme="minorHAnsi" w:hAnsiTheme="minorHAnsi"/>
          <w:szCs w:val="20"/>
          <w:highlight w:val="cyan"/>
        </w:rPr>
        <w:t>zoonotic diseases are inevitable</w:t>
      </w:r>
      <w:r w:rsidRPr="00F66DFB">
        <w:rPr>
          <w:rStyle w:val="StyleUnderline"/>
          <w:rFonts w:asciiTheme="minorHAnsi" w:hAnsiTheme="minorHAnsi"/>
          <w:szCs w:val="20"/>
          <w:highlight w:val="cyan"/>
        </w:rPr>
        <w:t xml:space="preserve"> as humanity pushes into new ecosystems</w:t>
      </w:r>
      <w:r w:rsidRPr="00F66DFB">
        <w:rPr>
          <w:rFonts w:asciiTheme="minorHAnsi" w:hAnsiTheme="minorHAnsi"/>
          <w:szCs w:val="20"/>
        </w:rPr>
        <w:t xml:space="preserve"> (such as formerly remote forest regions); t</w:t>
      </w:r>
      <w:r w:rsidRPr="00F66DFB">
        <w:rPr>
          <w:rFonts w:asciiTheme="minorHAnsi" w:hAnsiTheme="minorHAnsi"/>
          <w:szCs w:val="20"/>
          <w:u w:val="single"/>
        </w:rPr>
        <w:t xml:space="preserve">he </w:t>
      </w:r>
      <w:r w:rsidRPr="00F66DFB">
        <w:rPr>
          <w:rStyle w:val="StyleUnderline"/>
          <w:rFonts w:asciiTheme="minorHAnsi" w:hAnsiTheme="minorHAnsi"/>
          <w:szCs w:val="20"/>
          <w:highlight w:val="cyan"/>
        </w:rPr>
        <w:t>food industry creates</w:t>
      </w:r>
      <w:r w:rsidRPr="00F66DFB">
        <w:rPr>
          <w:rFonts w:asciiTheme="minorHAnsi" w:hAnsiTheme="minorHAnsi"/>
          <w:szCs w:val="20"/>
          <w:u w:val="single"/>
        </w:rPr>
        <w:t xml:space="preserve"> more </w:t>
      </w:r>
      <w:r w:rsidRPr="00F66DFB">
        <w:rPr>
          <w:rStyle w:val="StyleUnderline"/>
          <w:rFonts w:asciiTheme="minorHAnsi" w:hAnsiTheme="minorHAnsi"/>
          <w:szCs w:val="20"/>
          <w:highlight w:val="cyan"/>
        </w:rPr>
        <w:t>conditions for genetic recombination</w:t>
      </w:r>
      <w:r w:rsidRPr="00F66DFB">
        <w:rPr>
          <w:rStyle w:val="StyleUnderline"/>
          <w:rFonts w:asciiTheme="minorHAnsi" w:hAnsiTheme="minorHAnsi"/>
          <w:szCs w:val="20"/>
        </w:rPr>
        <w:t>; and climate change scrambles natural habitats</w:t>
      </w:r>
      <w:r w:rsidRPr="00F66DFB">
        <w:rPr>
          <w:rFonts w:asciiTheme="minorHAnsi" w:hAnsiTheme="minorHAnsi"/>
          <w:szCs w:val="20"/>
          <w:u w:val="single"/>
        </w:rPr>
        <w:t xml:space="preserve"> and species interactions</w:t>
      </w:r>
      <w:r w:rsidRPr="00F66DFB">
        <w:rPr>
          <w:rFonts w:asciiTheme="minorHAnsi" w:hAnsiTheme="minorHAnsi"/>
          <w:szCs w:val="20"/>
        </w:rPr>
        <w:t xml:space="preserve">. Second, </w:t>
      </w:r>
      <w:r w:rsidRPr="00F66DFB">
        <w:rPr>
          <w:rFonts w:asciiTheme="minorHAnsi" w:hAnsiTheme="minorHAnsi"/>
          <w:szCs w:val="20"/>
          <w:highlight w:val="cyan"/>
          <w:u w:val="single"/>
        </w:rPr>
        <w:t>once a</w:t>
      </w:r>
      <w:r w:rsidRPr="00F66DFB">
        <w:rPr>
          <w:rFonts w:asciiTheme="minorHAnsi" w:hAnsiTheme="minorHAnsi"/>
          <w:szCs w:val="20"/>
          <w:u w:val="single"/>
        </w:rPr>
        <w:t xml:space="preserve"> new infectious </w:t>
      </w:r>
      <w:r w:rsidRPr="00F66DFB">
        <w:rPr>
          <w:rFonts w:asciiTheme="minorHAnsi" w:hAnsiTheme="minorHAnsi"/>
          <w:szCs w:val="20"/>
          <w:highlight w:val="cyan"/>
          <w:u w:val="single"/>
        </w:rPr>
        <w:t xml:space="preserve">disease appears, its </w:t>
      </w:r>
      <w:r w:rsidRPr="00F66DFB">
        <w:rPr>
          <w:rStyle w:val="StyleUnderline"/>
          <w:rFonts w:asciiTheme="minorHAnsi" w:hAnsiTheme="minorHAnsi"/>
          <w:szCs w:val="20"/>
          <w:highlight w:val="cyan"/>
        </w:rPr>
        <w:t>spread</w:t>
      </w:r>
      <w:r w:rsidRPr="00F66DFB">
        <w:rPr>
          <w:rFonts w:asciiTheme="minorHAnsi" w:hAnsiTheme="minorHAnsi"/>
          <w:szCs w:val="20"/>
        </w:rPr>
        <w:t xml:space="preserve"> through airlines, ships, megacities, and trade in animal products </w:t>
      </w:r>
      <w:r w:rsidRPr="00F66DFB">
        <w:rPr>
          <w:rStyle w:val="StyleUnderline"/>
          <w:rFonts w:asciiTheme="minorHAnsi" w:hAnsiTheme="minorHAnsi"/>
          <w:szCs w:val="20"/>
          <w:highlight w:val="cyan"/>
        </w:rPr>
        <w:t>is</w:t>
      </w:r>
      <w:r w:rsidRPr="00F66DFB">
        <w:rPr>
          <w:rStyle w:val="StyleUnderline"/>
          <w:rFonts w:asciiTheme="minorHAnsi" w:hAnsiTheme="minorHAnsi"/>
          <w:szCs w:val="20"/>
        </w:rPr>
        <w:t xml:space="preserve"> likely to be </w:t>
      </w:r>
      <w:r w:rsidRPr="00F66DFB">
        <w:rPr>
          <w:rStyle w:val="Emphasis"/>
          <w:rFonts w:asciiTheme="minorHAnsi" w:hAnsiTheme="minorHAnsi"/>
          <w:szCs w:val="20"/>
          <w:highlight w:val="cyan"/>
        </w:rPr>
        <w:t>extremely rapid</w:t>
      </w:r>
      <w:r w:rsidRPr="00F66DFB">
        <w:rPr>
          <w:rFonts w:asciiTheme="minorHAnsi" w:hAnsiTheme="minorHAnsi"/>
          <w:szCs w:val="20"/>
          <w:highlight w:val="cyan"/>
        </w:rPr>
        <w:t>.</w:t>
      </w:r>
      <w:r w:rsidRPr="00F66DFB">
        <w:rPr>
          <w:rFonts w:asciiTheme="minorHAnsi" w:hAnsiTheme="minorHAnsi"/>
          <w:szCs w:val="20"/>
        </w:rPr>
        <w:t xml:space="preserve"> </w:t>
      </w:r>
      <w:r w:rsidRPr="00F66DFB">
        <w:rPr>
          <w:rFonts w:asciiTheme="minorHAnsi" w:hAnsiTheme="minorHAnsi"/>
        </w:rPr>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F66DFB">
        <w:rPr>
          <w:rFonts w:asciiTheme="minorHAnsi" w:hAnsiTheme="minorHAnsi"/>
          <w:szCs w:val="20"/>
        </w:rPr>
        <w:t xml:space="preserve"> And “de-medicalized” conditions -- with few if any professional health workers to ensure an appropriate public-health response to an epidemic (such as isolation of infected individuals, tracing of contacts, surveillance, and </w:t>
      </w:r>
      <w:r w:rsidRPr="00F66DFB">
        <w:rPr>
          <w:rFonts w:asciiTheme="minorHAnsi" w:hAnsiTheme="minorHAnsi"/>
          <w:szCs w:val="20"/>
        </w:rPr>
        <w:lastRenderedPageBreak/>
        <w:t xml:space="preserve">so forth) -- make initial outbreaks more severe. Finally, </w:t>
      </w:r>
      <w:r w:rsidRPr="00F66DFB">
        <w:rPr>
          <w:rFonts w:asciiTheme="minorHAnsi" w:hAnsiTheme="minorHAnsi"/>
          <w:szCs w:val="20"/>
          <w:u w:val="single"/>
        </w:rPr>
        <w:t xml:space="preserve">the </w:t>
      </w:r>
      <w:r w:rsidRPr="00F66DFB">
        <w:rPr>
          <w:rFonts w:asciiTheme="minorHAnsi" w:hAnsiTheme="minorHAnsi"/>
          <w:szCs w:val="20"/>
          <w:highlight w:val="cyan"/>
          <w:u w:val="single"/>
        </w:rPr>
        <w:t>required</w:t>
      </w:r>
      <w:r w:rsidRPr="00F66DFB">
        <w:rPr>
          <w:rFonts w:asciiTheme="minorHAnsi" w:hAnsiTheme="minorHAnsi"/>
          <w:szCs w:val="20"/>
          <w:u w:val="single"/>
        </w:rPr>
        <w:t xml:space="preserve"> </w:t>
      </w:r>
      <w:r w:rsidRPr="00F66DFB">
        <w:rPr>
          <w:rStyle w:val="StyleUnderline"/>
          <w:rFonts w:asciiTheme="minorHAnsi" w:hAnsiTheme="minorHAnsi"/>
          <w:szCs w:val="20"/>
        </w:rPr>
        <w:t>medical</w:t>
      </w:r>
      <w:r w:rsidRPr="00F66DFB">
        <w:rPr>
          <w:rFonts w:asciiTheme="minorHAnsi" w:hAnsiTheme="minorHAnsi"/>
          <w:szCs w:val="20"/>
          <w:u w:val="single"/>
        </w:rPr>
        <w:t xml:space="preserve"> </w:t>
      </w:r>
      <w:r w:rsidRPr="00F66DFB">
        <w:rPr>
          <w:rFonts w:asciiTheme="minorHAnsi" w:hAnsiTheme="minorHAnsi"/>
          <w:szCs w:val="20"/>
        </w:rPr>
        <w:t xml:space="preserve">responses, including diagnostic tools and effective medications and vaccines, inevitably </w:t>
      </w:r>
      <w:proofErr w:type="gramStart"/>
      <w:r w:rsidRPr="00F66DFB">
        <w:rPr>
          <w:rFonts w:asciiTheme="minorHAnsi" w:hAnsiTheme="minorHAnsi"/>
          <w:szCs w:val="20"/>
        </w:rPr>
        <w:t>lag behind</w:t>
      </w:r>
      <w:proofErr w:type="gramEnd"/>
      <w:r w:rsidRPr="00F66DFB">
        <w:rPr>
          <w:rFonts w:asciiTheme="minorHAnsi" w:hAnsiTheme="minorHAnsi"/>
          <w:szCs w:val="20"/>
        </w:rPr>
        <w:t xml:space="preserve"> the emerging diseases. In any event, such </w:t>
      </w:r>
      <w:r w:rsidRPr="00F66DFB">
        <w:rPr>
          <w:rStyle w:val="StyleUnderline"/>
          <w:rFonts w:asciiTheme="minorHAnsi" w:hAnsiTheme="minorHAnsi"/>
          <w:szCs w:val="20"/>
          <w:highlight w:val="cyan"/>
        </w:rPr>
        <w:t>tools must be</w:t>
      </w:r>
      <w:r w:rsidRPr="00F66DFB">
        <w:rPr>
          <w:rStyle w:val="StyleUnderline"/>
          <w:rFonts w:asciiTheme="minorHAnsi" w:hAnsiTheme="minorHAnsi"/>
          <w:szCs w:val="20"/>
        </w:rPr>
        <w:t xml:space="preserve"> </w:t>
      </w:r>
      <w:r w:rsidRPr="00F66DFB">
        <w:rPr>
          <w:rStyle w:val="Emphasis"/>
          <w:rFonts w:asciiTheme="minorHAnsi" w:hAnsiTheme="minorHAnsi"/>
          <w:szCs w:val="20"/>
        </w:rPr>
        <w:t xml:space="preserve">continually </w:t>
      </w:r>
      <w:r w:rsidRPr="00F66DFB">
        <w:rPr>
          <w:rStyle w:val="Emphasis"/>
          <w:rFonts w:asciiTheme="minorHAnsi" w:hAnsiTheme="minorHAnsi"/>
          <w:szCs w:val="20"/>
          <w:highlight w:val="cyan"/>
        </w:rPr>
        <w:t>replenished</w:t>
      </w:r>
      <w:r w:rsidRPr="00F66DFB">
        <w:rPr>
          <w:rStyle w:val="StyleUnderline"/>
          <w:rFonts w:asciiTheme="minorHAnsi" w:hAnsiTheme="minorHAnsi"/>
          <w:szCs w:val="20"/>
        </w:rPr>
        <w:t xml:space="preserve">. </w:t>
      </w:r>
      <w:r w:rsidRPr="00F66DFB">
        <w:rPr>
          <w:rStyle w:val="StyleUnderline"/>
          <w:rFonts w:asciiTheme="minorHAnsi" w:hAnsiTheme="minorHAnsi"/>
          <w:szCs w:val="20"/>
          <w:highlight w:val="cyan"/>
        </w:rPr>
        <w:t xml:space="preserve">This requires </w:t>
      </w:r>
      <w:r w:rsidRPr="00F66DFB">
        <w:rPr>
          <w:rStyle w:val="Emphasis"/>
          <w:rFonts w:asciiTheme="minorHAnsi" w:hAnsiTheme="minorHAnsi"/>
          <w:szCs w:val="20"/>
          <w:highlight w:val="cyan"/>
        </w:rPr>
        <w:t>cutting-edge biotech</w:t>
      </w:r>
      <w:r w:rsidRPr="00F66DFB">
        <w:rPr>
          <w:rFonts w:asciiTheme="minorHAnsi" w:hAnsiTheme="minorHAnsi"/>
          <w:szCs w:val="20"/>
          <w:highlight w:val="cyan"/>
          <w:u w:val="single"/>
        </w:rPr>
        <w:t>nology, immunology, and</w:t>
      </w:r>
      <w:r w:rsidRPr="00F66DFB">
        <w:rPr>
          <w:rFonts w:asciiTheme="minorHAnsi" w:hAnsiTheme="minorHAnsi"/>
          <w:szCs w:val="20"/>
        </w:rPr>
        <w:t xml:space="preserve"> ultimately </w:t>
      </w:r>
      <w:r w:rsidRPr="00F66DFB">
        <w:rPr>
          <w:rFonts w:asciiTheme="minorHAnsi" w:hAnsiTheme="minorHAnsi"/>
          <w:szCs w:val="20"/>
          <w:highlight w:val="cyan"/>
          <w:u w:val="single"/>
        </w:rPr>
        <w:t xml:space="preserve">bioengineering </w:t>
      </w:r>
      <w:r w:rsidRPr="00F66DFB">
        <w:rPr>
          <w:rStyle w:val="StyleUnderline"/>
          <w:rFonts w:asciiTheme="minorHAnsi" w:hAnsiTheme="minorHAnsi"/>
          <w:szCs w:val="20"/>
          <w:highlight w:val="cyan"/>
        </w:rPr>
        <w:t>to create</w:t>
      </w:r>
      <w:r w:rsidRPr="00F66DFB">
        <w:rPr>
          <w:rFonts w:asciiTheme="minorHAnsi" w:hAnsiTheme="minorHAnsi"/>
          <w:szCs w:val="20"/>
          <w:highlight w:val="cyan"/>
          <w:u w:val="single"/>
        </w:rPr>
        <w:t xml:space="preserve"> large-scale</w:t>
      </w:r>
      <w:r w:rsidRPr="00F66DFB">
        <w:rPr>
          <w:rFonts w:asciiTheme="minorHAnsi" w:hAnsiTheme="minorHAnsi"/>
          <w:szCs w:val="20"/>
          <w:u w:val="single"/>
        </w:rPr>
        <w:t xml:space="preserve"> </w:t>
      </w:r>
      <w:r w:rsidRPr="00F66DFB">
        <w:rPr>
          <w:rStyle w:val="StyleUnderline"/>
          <w:rFonts w:asciiTheme="minorHAnsi" w:hAnsiTheme="minorHAnsi"/>
          <w:szCs w:val="20"/>
        </w:rPr>
        <w:t xml:space="preserve">industrial </w:t>
      </w:r>
      <w:r w:rsidRPr="00F66DFB">
        <w:rPr>
          <w:rStyle w:val="StyleUnderline"/>
          <w:rFonts w:asciiTheme="minorHAnsi" w:hAnsiTheme="minorHAnsi"/>
          <w:szCs w:val="20"/>
          <w:highlight w:val="cyan"/>
        </w:rPr>
        <w:t>responses</w:t>
      </w:r>
      <w:r w:rsidRPr="00F66DFB">
        <w:rPr>
          <w:rFonts w:asciiTheme="minorHAnsi" w:hAnsiTheme="minorHAnsi"/>
          <w:szCs w:val="20"/>
        </w:rPr>
        <w:t xml:space="preserve"> (</w:t>
      </w:r>
      <w:r w:rsidRPr="00F66DFB">
        <w:rPr>
          <w:rStyle w:val="Emphasis"/>
          <w:rFonts w:asciiTheme="minorHAnsi" w:hAnsiTheme="minorHAnsi"/>
          <w:highlight w:val="cyan"/>
        </w:rPr>
        <w:t>such as</w:t>
      </w:r>
      <w:r w:rsidRPr="00F66DFB">
        <w:rPr>
          <w:rStyle w:val="Emphasis"/>
          <w:rFonts w:asciiTheme="minorHAnsi" w:hAnsiTheme="minorHAnsi"/>
        </w:rPr>
        <w:t xml:space="preserve"> millions of doses of </w:t>
      </w:r>
      <w:r w:rsidRPr="00F66DFB">
        <w:rPr>
          <w:rStyle w:val="Emphasis"/>
          <w:rFonts w:asciiTheme="minorHAnsi" w:hAnsiTheme="minorHAnsi"/>
          <w:highlight w:val="cyan"/>
        </w:rPr>
        <w:t>vaccines</w:t>
      </w:r>
      <w:r w:rsidRPr="00F66DFB">
        <w:rPr>
          <w:rStyle w:val="Emphasis"/>
          <w:rFonts w:asciiTheme="minorHAnsi" w:hAnsiTheme="minorHAnsi"/>
        </w:rPr>
        <w:t xml:space="preserve"> </w:t>
      </w:r>
      <w:r w:rsidRPr="00F66DFB">
        <w:rPr>
          <w:rStyle w:val="Emphasis"/>
          <w:rFonts w:asciiTheme="minorHAnsi" w:hAnsiTheme="minorHAnsi"/>
          <w:highlight w:val="cyan"/>
        </w:rPr>
        <w:t>or medicines</w:t>
      </w:r>
      <w:r w:rsidRPr="00F66DFB">
        <w:rPr>
          <w:rFonts w:asciiTheme="minorHAnsi" w:hAnsiTheme="minorHAnsi"/>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F66DFB">
        <w:rPr>
          <w:rFonts w:asciiTheme="minorHAnsi" w:hAnsiTheme="minorHAnsi"/>
        </w:rPr>
        <w:t>scale. Yet each breakthrough inevitably leads to the pathogen’s mutation, rendering</w:t>
      </w:r>
      <w:r w:rsidRPr="00F66DFB">
        <w:rPr>
          <w:rFonts w:asciiTheme="minorHAnsi" w:hAnsiTheme="minorHAnsi"/>
          <w:szCs w:val="20"/>
        </w:rPr>
        <w:t xml:space="preserve"> previous treatments less effective. </w:t>
      </w:r>
      <w:r w:rsidRPr="00F66DFB">
        <w:rPr>
          <w:rStyle w:val="StyleUnderline"/>
          <w:rFonts w:asciiTheme="minorHAnsi" w:hAnsiTheme="minorHAnsi"/>
          <w:szCs w:val="20"/>
        </w:rPr>
        <w:t xml:space="preserve">There is no ultimate victory, only a </w:t>
      </w:r>
      <w:r w:rsidRPr="00F66DFB">
        <w:rPr>
          <w:rStyle w:val="Emphasis"/>
          <w:rFonts w:asciiTheme="minorHAnsi" w:hAnsiTheme="minorHAnsi"/>
          <w:szCs w:val="20"/>
        </w:rPr>
        <w:t>constant arms race</w:t>
      </w:r>
      <w:r w:rsidRPr="00F66DFB">
        <w:rPr>
          <w:rFonts w:asciiTheme="minorHAnsi" w:hAnsiTheme="minorHAnsi"/>
          <w:szCs w:val="20"/>
          <w:u w:val="single"/>
        </w:rPr>
        <w:t xml:space="preserve"> between humanity and disease-causing agents</w:t>
      </w:r>
      <w:r w:rsidRPr="00F66DFB">
        <w:rPr>
          <w:rFonts w:asciiTheme="minorHAnsi" w:hAnsiTheme="minorHAnsi"/>
          <w:szCs w:val="20"/>
        </w:rPr>
        <w:t>.</w:t>
      </w:r>
    </w:p>
    <w:p w14:paraId="57869246" w14:textId="77777777" w:rsidR="002777BC" w:rsidRPr="00F66DFB" w:rsidRDefault="002777BC" w:rsidP="002777BC">
      <w:pPr>
        <w:rPr>
          <w:rFonts w:asciiTheme="minorHAnsi" w:hAnsiTheme="minorHAnsi"/>
          <w:szCs w:val="20"/>
        </w:rPr>
      </w:pPr>
    </w:p>
    <w:p w14:paraId="60A66C95" w14:textId="77777777" w:rsidR="002777BC" w:rsidRPr="00F66DFB" w:rsidRDefault="002777BC" w:rsidP="002777BC">
      <w:pPr>
        <w:rPr>
          <w:rFonts w:asciiTheme="minorHAnsi" w:hAnsiTheme="minorHAnsi"/>
        </w:rPr>
      </w:pPr>
    </w:p>
    <w:p w14:paraId="6BA07235" w14:textId="77777777" w:rsidR="002777BC" w:rsidRPr="00F66DFB" w:rsidRDefault="002777BC" w:rsidP="002777BC">
      <w:pPr>
        <w:pStyle w:val="Heading4"/>
        <w:rPr>
          <w:rFonts w:asciiTheme="minorHAnsi" w:hAnsiTheme="minorHAnsi"/>
        </w:rPr>
      </w:pPr>
      <w:r w:rsidRPr="00F66DFB">
        <w:rPr>
          <w:rFonts w:asciiTheme="minorHAnsi" w:hAnsiTheme="minorHAnsi"/>
        </w:rPr>
        <w:t xml:space="preserve">[2] Pharma is key to </w:t>
      </w:r>
      <w:proofErr w:type="gramStart"/>
      <w:r w:rsidRPr="00F66DFB">
        <w:rPr>
          <w:rFonts w:asciiTheme="minorHAnsi" w:hAnsiTheme="minorHAnsi"/>
        </w:rPr>
        <w:t>biotech(</w:t>
      </w:r>
      <w:proofErr w:type="gramEnd"/>
      <w:r w:rsidRPr="00F66DFB">
        <w:rPr>
          <w:rFonts w:asciiTheme="minorHAnsi" w:hAnsiTheme="minorHAnsi"/>
        </w:rPr>
        <w:t>46)</w:t>
      </w:r>
    </w:p>
    <w:p w14:paraId="054A528B" w14:textId="77777777" w:rsidR="002777BC" w:rsidRPr="00F66DFB" w:rsidRDefault="002777BC" w:rsidP="002777BC">
      <w:pPr>
        <w:pStyle w:val="Heading4"/>
      </w:pPr>
      <w:r w:rsidRPr="00F66DFB">
        <w:t>Cooper 6</w:t>
      </w:r>
    </w:p>
    <w:p w14:paraId="0F4D5892" w14:textId="77777777" w:rsidR="002777BC" w:rsidRPr="00F66DFB" w:rsidRDefault="002777BC" w:rsidP="002777BC">
      <w:pPr>
        <w:rPr>
          <w:rFonts w:asciiTheme="minorHAnsi" w:hAnsiTheme="minorHAnsi"/>
        </w:rPr>
      </w:pPr>
      <w:r w:rsidRPr="00F66DFB">
        <w:rPr>
          <w:rFonts w:asciiTheme="minorHAnsi" w:hAnsiTheme="minorHAnsi"/>
        </w:rPr>
        <w:t xml:space="preserve">Garth JS </w:t>
      </w:r>
      <w:r w:rsidRPr="00F66DFB">
        <w:rPr>
          <w:rStyle w:val="Style13ptBold"/>
          <w:rFonts w:asciiTheme="minorHAnsi" w:hAnsiTheme="minorHAnsi"/>
        </w:rPr>
        <w:t>Cooper 6</w:t>
      </w:r>
      <w:r w:rsidRPr="00F66DFB">
        <w:rPr>
          <w:rFonts w:asciiTheme="minorHAnsi" w:hAnsiTheme="minorHAnsi"/>
        </w:rPr>
        <w:t xml:space="preserve">, independent medical scientist at the University of Auckland, “Fates Intertwined,” March 2006,  </w:t>
      </w:r>
      <w:hyperlink r:id="rId9" w:history="1">
        <w:r w:rsidRPr="00F66DFB">
          <w:rPr>
            <w:rStyle w:val="Hyperlink"/>
            <w:rFonts w:asciiTheme="minorHAnsi" w:hAnsiTheme="minorHAnsi"/>
          </w:rPr>
          <w:t>https://library.wur.nl/WebQuery/file/cogem/cogem_t4505194e_001.pdf</w:t>
        </w:r>
      </w:hyperlink>
    </w:p>
    <w:p w14:paraId="254B83C0" w14:textId="77777777" w:rsidR="002777BC" w:rsidRPr="00F66DFB" w:rsidRDefault="002777BC" w:rsidP="002777BC">
      <w:pPr>
        <w:rPr>
          <w:rFonts w:asciiTheme="minorHAnsi" w:hAnsiTheme="minorHAnsi"/>
        </w:rPr>
      </w:pPr>
      <w:r w:rsidRPr="00F66DFB">
        <w:rPr>
          <w:rStyle w:val="Emphasis"/>
          <w:rFonts w:asciiTheme="minorHAnsi" w:hAnsiTheme="minorHAnsi"/>
          <w:highlight w:val="cyan"/>
        </w:rPr>
        <w:t>Biotech</w:t>
      </w:r>
      <w:r w:rsidRPr="00F66DFB">
        <w:rPr>
          <w:rStyle w:val="Emphasis"/>
          <w:rFonts w:asciiTheme="minorHAnsi" w:hAnsiTheme="minorHAnsi"/>
        </w:rPr>
        <w:t>nology</w:t>
      </w:r>
      <w:r w:rsidRPr="00F66DFB">
        <w:rPr>
          <w:rStyle w:val="Emphasis"/>
          <w:rFonts w:asciiTheme="minorHAnsi" w:hAnsiTheme="minorHAnsi"/>
          <w:highlight w:val="cyan"/>
        </w:rPr>
        <w:t xml:space="preserve"> and pharmaceuticals are </w:t>
      </w:r>
      <w:r w:rsidRPr="00F66DFB">
        <w:rPr>
          <w:rStyle w:val="Emphasis"/>
          <w:rFonts w:asciiTheme="minorHAnsi" w:hAnsiTheme="minorHAnsi"/>
        </w:rPr>
        <w:t xml:space="preserve">inextricably </w:t>
      </w:r>
      <w:r w:rsidRPr="00F66DFB">
        <w:rPr>
          <w:rStyle w:val="Emphasis"/>
          <w:rFonts w:asciiTheme="minorHAnsi" w:hAnsiTheme="minorHAnsi"/>
          <w:highlight w:val="cyan"/>
        </w:rPr>
        <w:t>intertwined</w:t>
      </w:r>
      <w:r w:rsidRPr="00F66DFB">
        <w:rPr>
          <w:rFonts w:asciiTheme="minorHAnsi" w:hAnsiTheme="minorHAnsi"/>
        </w:rPr>
        <w:t xml:space="preserve">. </w:t>
      </w:r>
      <w:r w:rsidRPr="00F66DFB">
        <w:rPr>
          <w:rStyle w:val="StyleUnderline"/>
          <w:rFonts w:asciiTheme="minorHAnsi" w:hAnsiTheme="minorHAnsi"/>
        </w:rPr>
        <w:t xml:space="preserve">Although biotech companies often </w:t>
      </w:r>
      <w:r w:rsidRPr="00F66DFB">
        <w:rPr>
          <w:rStyle w:val="Emphasis"/>
          <w:rFonts w:asciiTheme="minorHAnsi" w:hAnsiTheme="minorHAnsi"/>
          <w:highlight w:val="cyan"/>
        </w:rPr>
        <w:t>rely upon</w:t>
      </w:r>
      <w:r w:rsidRPr="00F66DFB">
        <w:rPr>
          <w:rStyle w:val="StyleUnderline"/>
          <w:rFonts w:asciiTheme="minorHAnsi" w:hAnsiTheme="minorHAnsi"/>
        </w:rPr>
        <w:t xml:space="preserve"> the resources of larger </w:t>
      </w:r>
      <w:r w:rsidRPr="00F66DFB">
        <w:rPr>
          <w:rStyle w:val="StyleUnderline"/>
          <w:rFonts w:asciiTheme="minorHAnsi" w:hAnsiTheme="minorHAnsi"/>
          <w:highlight w:val="cyan"/>
        </w:rPr>
        <w:t>pharma companies</w:t>
      </w:r>
      <w:r w:rsidRPr="00F66DFB">
        <w:rPr>
          <w:rStyle w:val="StyleUnderline"/>
          <w:rFonts w:asciiTheme="minorHAnsi" w:hAnsiTheme="minorHAnsi"/>
        </w:rPr>
        <w:t xml:space="preserve">, the converse is also true. Among other things, </w:t>
      </w:r>
      <w:proofErr w:type="spellStart"/>
      <w:r w:rsidRPr="00F66DFB">
        <w:rPr>
          <w:rStyle w:val="StyleUnderline"/>
          <w:rFonts w:asciiTheme="minorHAnsi" w:hAnsiTheme="minorHAnsi"/>
        </w:rPr>
        <w:t>biotechs</w:t>
      </w:r>
      <w:proofErr w:type="spellEnd"/>
      <w:r w:rsidRPr="00F66DFB">
        <w:rPr>
          <w:rStyle w:val="StyleUnderline"/>
          <w:rFonts w:asciiTheme="minorHAnsi" w:hAnsiTheme="minorHAnsi"/>
        </w:rPr>
        <w:t xml:space="preserve"> </w:t>
      </w:r>
      <w:r w:rsidRPr="00F66DFB">
        <w:rPr>
          <w:rStyle w:val="StyleUnderline"/>
          <w:rFonts w:asciiTheme="minorHAnsi" w:hAnsiTheme="minorHAnsi"/>
          <w:highlight w:val="cyan"/>
        </w:rPr>
        <w:t xml:space="preserve">require funding, validation, </w:t>
      </w:r>
      <w:r w:rsidRPr="00F66DFB">
        <w:rPr>
          <w:rStyle w:val="StyleUnderline"/>
          <w:rFonts w:asciiTheme="minorHAnsi" w:hAnsiTheme="minorHAnsi"/>
        </w:rPr>
        <w:t xml:space="preserve">and </w:t>
      </w:r>
      <w:r w:rsidRPr="00F66DFB">
        <w:rPr>
          <w:rStyle w:val="StyleUnderline"/>
          <w:rFonts w:asciiTheme="minorHAnsi" w:hAnsiTheme="minorHAnsi"/>
          <w:highlight w:val="cyan"/>
        </w:rPr>
        <w:t xml:space="preserve">access to expertise </w:t>
      </w:r>
      <w:r w:rsidRPr="00F66DFB">
        <w:rPr>
          <w:rStyle w:val="StyleUnderline"/>
          <w:rFonts w:asciiTheme="minorHAnsi" w:hAnsiTheme="minorHAnsi"/>
        </w:rPr>
        <w:t xml:space="preserve">and </w:t>
      </w:r>
      <w:r w:rsidRPr="00F66DFB">
        <w:rPr>
          <w:rStyle w:val="StyleUnderline"/>
          <w:rFonts w:asciiTheme="minorHAnsi" w:hAnsiTheme="minorHAnsi"/>
          <w:highlight w:val="cyan"/>
        </w:rPr>
        <w:t>markets</w:t>
      </w:r>
      <w:r w:rsidRPr="00F66DFB">
        <w:rPr>
          <w:rFonts w:asciiTheme="minorHAnsi" w:hAnsiTheme="minorHAnsi"/>
        </w:rPr>
        <w:t xml:space="preserve">. Big pharma continues to need ideas and products, and places to outsource risk.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pharmaceutical industry faces </w:t>
      </w:r>
      <w:r w:rsidRPr="00F66DFB">
        <w:rPr>
          <w:rStyle w:val="Emphasis"/>
          <w:rFonts w:asciiTheme="minorHAnsi" w:hAnsiTheme="minorHAnsi"/>
          <w:highlight w:val="cyan"/>
        </w:rPr>
        <w:t xml:space="preserve">uncertainties driven by falling innovation </w:t>
      </w:r>
      <w:r w:rsidRPr="00F66DFB">
        <w:rPr>
          <w:rStyle w:val="StyleUnderline"/>
          <w:rFonts w:asciiTheme="minorHAnsi" w:hAnsiTheme="minorHAnsi"/>
        </w:rPr>
        <w:t xml:space="preserve">1,2, its relevance to reducing the global burden of </w:t>
      </w:r>
      <w:proofErr w:type="gramStart"/>
      <w:r w:rsidRPr="00F66DFB">
        <w:rPr>
          <w:rStyle w:val="StyleUnderline"/>
          <w:rFonts w:asciiTheme="minorHAnsi" w:hAnsiTheme="minorHAnsi"/>
        </w:rPr>
        <w:t>disease ,</w:t>
      </w:r>
      <w:proofErr w:type="gramEnd"/>
      <w:r w:rsidRPr="00F66DFB">
        <w:rPr>
          <w:rStyle w:val="StyleUnderline"/>
          <w:rFonts w:asciiTheme="minorHAnsi" w:hAnsiTheme="minorHAnsi"/>
        </w:rPr>
        <w:t xml:space="preserve"> and the equity of access to its products3. If </w:t>
      </w:r>
      <w:proofErr w:type="spellStart"/>
      <w:r w:rsidRPr="00F66DFB">
        <w:rPr>
          <w:rStyle w:val="StyleUnderline"/>
          <w:rFonts w:asciiTheme="minorHAnsi" w:hAnsiTheme="minorHAnsi"/>
        </w:rPr>
        <w:t>biotechs</w:t>
      </w:r>
      <w:proofErr w:type="spellEnd"/>
      <w:r w:rsidRPr="00F66DFB">
        <w:rPr>
          <w:rStyle w:val="StyleUnderline"/>
          <w:rFonts w:asciiTheme="minorHAnsi" w:hAnsiTheme="minorHAnsi"/>
        </w:rPr>
        <w:t xml:space="preserve"> are not embraced by pharma—they cannot be copied —then as </w:t>
      </w:r>
      <w:proofErr w:type="gramStart"/>
      <w:r w:rsidRPr="00F66DFB">
        <w:rPr>
          <w:rStyle w:val="StyleUnderline"/>
          <w:rFonts w:asciiTheme="minorHAnsi" w:hAnsiTheme="minorHAnsi"/>
        </w:rPr>
        <w:t>competitors</w:t>
      </w:r>
      <w:proofErr w:type="gramEnd"/>
      <w:r w:rsidRPr="00F66DFB">
        <w:rPr>
          <w:rStyle w:val="StyleUnderline"/>
          <w:rFonts w:asciiTheme="minorHAnsi" w:hAnsiTheme="minorHAnsi"/>
        </w:rPr>
        <w:t xml:space="preserve"> they will increasingly come to dominate the industrial nexus. The </w:t>
      </w:r>
      <w:r w:rsidRPr="00F66DFB">
        <w:rPr>
          <w:rStyle w:val="Emphasis"/>
          <w:rFonts w:asciiTheme="minorHAnsi" w:hAnsiTheme="minorHAnsi"/>
          <w:highlight w:val="cyan"/>
        </w:rPr>
        <w:t>issues of both industries need to be addressed together</w:t>
      </w:r>
      <w:r w:rsidRPr="00F66DFB">
        <w:rPr>
          <w:rFonts w:asciiTheme="minorHAnsi" w:hAnsiTheme="minorHAnsi"/>
        </w:rPr>
        <w:t xml:space="preserve">. </w:t>
      </w:r>
      <w:r w:rsidRPr="00F66DFB">
        <w:rPr>
          <w:rStyle w:val="StyleUnderline"/>
          <w:rFonts w:asciiTheme="minorHAnsi" w:hAnsiTheme="minorHAnsi"/>
        </w:rPr>
        <w:t xml:space="preserve">Apart, </w:t>
      </w:r>
      <w:r w:rsidRPr="00F66DFB">
        <w:rPr>
          <w:rStyle w:val="StyleUnderline"/>
          <w:rFonts w:asciiTheme="minorHAnsi" w:hAnsiTheme="minorHAnsi"/>
          <w:highlight w:val="cyan"/>
        </w:rPr>
        <w:t>biotech and pharma will continue to struggle</w:t>
      </w:r>
      <w:r w:rsidRPr="00F66DFB">
        <w:rPr>
          <w:rStyle w:val="StyleUnderline"/>
          <w:rFonts w:asciiTheme="minorHAnsi" w:hAnsiTheme="minorHAnsi"/>
        </w:rPr>
        <w:t xml:space="preserve"> with the self-determining issues that they currently confront</w:t>
      </w:r>
      <w:r w:rsidRPr="00F66DFB">
        <w:rPr>
          <w:rFonts w:asciiTheme="minorHAnsi" w:hAnsiTheme="minorHAnsi"/>
        </w:rPr>
        <w:t xml:space="preserve">. Working together, the fabric of these industries will be </w:t>
      </w:r>
      <w:proofErr w:type="gramStart"/>
      <w:r w:rsidRPr="00F66DFB">
        <w:rPr>
          <w:rFonts w:asciiTheme="minorHAnsi" w:hAnsiTheme="minorHAnsi"/>
        </w:rPr>
        <w:t>transformed</w:t>
      </w:r>
      <w:proofErr w:type="gramEnd"/>
      <w:r w:rsidRPr="00F66DFB">
        <w:rPr>
          <w:rFonts w:asciiTheme="minorHAnsi" w:hAnsiTheme="minorHAnsi"/>
        </w:rPr>
        <w:t xml:space="preserve"> and the world of human therapeutics will flourish. </w:t>
      </w:r>
    </w:p>
    <w:p w14:paraId="5D0A24C1" w14:textId="77777777" w:rsidR="002777BC" w:rsidRPr="00F66DFB" w:rsidRDefault="002777BC" w:rsidP="002777BC">
      <w:pPr>
        <w:rPr>
          <w:rFonts w:asciiTheme="minorHAnsi" w:hAnsiTheme="minorHAnsi"/>
        </w:rPr>
      </w:pPr>
    </w:p>
    <w:p w14:paraId="6930EF4E" w14:textId="77777777" w:rsidR="002777BC" w:rsidRPr="00F66DFB" w:rsidRDefault="002777BC" w:rsidP="002777BC">
      <w:pPr>
        <w:rPr>
          <w:rFonts w:asciiTheme="minorHAnsi" w:hAnsiTheme="minorHAnsi"/>
          <w:sz w:val="16"/>
        </w:rPr>
      </w:pPr>
    </w:p>
    <w:p w14:paraId="15597275" w14:textId="77777777" w:rsidR="002777BC" w:rsidRPr="00F66DFB" w:rsidRDefault="002777BC" w:rsidP="002777BC">
      <w:pPr>
        <w:pStyle w:val="Heading4"/>
        <w:rPr>
          <w:rFonts w:asciiTheme="minorHAnsi" w:hAnsiTheme="minorHAnsi"/>
        </w:rPr>
      </w:pPr>
      <w:r w:rsidRPr="00F66DFB">
        <w:rPr>
          <w:rFonts w:asciiTheme="minorHAnsi" w:hAnsiTheme="minorHAnsi"/>
        </w:rPr>
        <w:t xml:space="preserve">Ag biotech innovation key to keep up with food demands – regulatory failures undermine U.S. ag, and result in increased global famines that risk instability </w:t>
      </w:r>
    </w:p>
    <w:p w14:paraId="2388B44B" w14:textId="77777777" w:rsidR="002777BC" w:rsidRPr="00F66DFB" w:rsidRDefault="002777BC" w:rsidP="002777BC">
      <w:pPr>
        <w:pStyle w:val="Heading4"/>
        <w:rPr>
          <w:rStyle w:val="Style13ptBold"/>
          <w:rFonts w:asciiTheme="minorHAnsi" w:hAnsiTheme="minorHAnsi"/>
        </w:rPr>
      </w:pPr>
      <w:r w:rsidRPr="00F66DFB">
        <w:rPr>
          <w:rStyle w:val="Style13ptBold"/>
          <w:rFonts w:asciiTheme="minorHAnsi" w:hAnsiTheme="minorHAnsi"/>
        </w:rPr>
        <w:t>Redick 14</w:t>
      </w:r>
    </w:p>
    <w:p w14:paraId="4E796727" w14:textId="77777777" w:rsidR="002777BC" w:rsidRPr="00F66DFB" w:rsidRDefault="002777BC" w:rsidP="002777BC">
      <w:pPr>
        <w:rPr>
          <w:rFonts w:asciiTheme="minorHAnsi" w:hAnsiTheme="minorHAnsi"/>
          <w:b/>
          <w:bCs/>
          <w:sz w:val="26"/>
        </w:rPr>
      </w:pPr>
      <w:r w:rsidRPr="00F66DFB">
        <w:rPr>
          <w:rFonts w:asciiTheme="minorHAnsi" w:hAnsiTheme="minorHAnsi"/>
        </w:rPr>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w:t>
      </w:r>
      <w:proofErr w:type="spellStart"/>
      <w:r w:rsidRPr="00F66DFB">
        <w:rPr>
          <w:rFonts w:asciiTheme="minorHAnsi" w:hAnsiTheme="minorHAnsi"/>
        </w:rPr>
        <w:t>pg</w:t>
      </w:r>
      <w:proofErr w:type="spellEnd"/>
      <w:r w:rsidRPr="00F66DFB">
        <w:rPr>
          <w:rFonts w:asciiTheme="minorHAnsi" w:hAnsiTheme="minorHAnsi"/>
        </w:rPr>
        <w:t xml:space="preserve"> online @ </w:t>
      </w:r>
      <w:hyperlink r:id="rId10" w:history="1">
        <w:r w:rsidRPr="00F66DFB">
          <w:rPr>
            <w:rStyle w:val="Hyperlink"/>
            <w:rFonts w:asciiTheme="minorHAnsi" w:hAnsiTheme="minorHAnsi"/>
          </w:rPr>
          <w:t>http://nabc.cals.cornell.edu/Publications/Reports/nabc_25/25_6_1_Redick.pdf</w:t>
        </w:r>
      </w:hyperlink>
    </w:p>
    <w:p w14:paraId="22772F11" w14:textId="77777777" w:rsidR="002777BC" w:rsidRPr="00F66DFB" w:rsidRDefault="002777BC" w:rsidP="002777BC">
      <w:pPr>
        <w:rPr>
          <w:rFonts w:asciiTheme="minorHAnsi" w:hAnsiTheme="minorHAnsi"/>
          <w:sz w:val="10"/>
        </w:rPr>
      </w:pPr>
      <w:r w:rsidRPr="00F66DFB">
        <w:rPr>
          <w:rStyle w:val="StyleUnderline"/>
          <w:rFonts w:asciiTheme="minorHAnsi" w:hAnsiTheme="minorHAnsi"/>
        </w:rPr>
        <w:t>Biotech Benefits and the Upcoming Pipeline</w:t>
      </w:r>
      <w:r w:rsidRPr="00F66DFB">
        <w:rPr>
          <w:rFonts w:asciiTheme="minorHAnsi" w:hAnsiTheme="minorHAnsi"/>
          <w:sz w:val="10"/>
        </w:rPr>
        <w:t xml:space="preserve"> It is now clear that </w:t>
      </w:r>
      <w:r w:rsidRPr="00F66DFB">
        <w:rPr>
          <w:rStyle w:val="StyleUnderline"/>
          <w:rFonts w:asciiTheme="minorHAnsi" w:hAnsiTheme="minorHAnsi"/>
          <w:highlight w:val="cyan"/>
        </w:rPr>
        <w:t>ag</w:t>
      </w:r>
      <w:r w:rsidRPr="00F66DFB">
        <w:rPr>
          <w:rFonts w:asciiTheme="minorHAnsi" w:hAnsiTheme="minorHAnsi"/>
          <w:sz w:val="10"/>
        </w:rPr>
        <w:t xml:space="preserve">ricultural </w:t>
      </w:r>
      <w:r w:rsidRPr="00F66DFB">
        <w:rPr>
          <w:rStyle w:val="StyleUnderline"/>
          <w:rFonts w:asciiTheme="minorHAnsi" w:hAnsiTheme="minorHAnsi"/>
          <w:highlight w:val="cyan"/>
        </w:rPr>
        <w:t>biotech</w:t>
      </w:r>
      <w:r w:rsidRPr="00F66DFB">
        <w:rPr>
          <w:rFonts w:asciiTheme="minorHAnsi" w:hAnsiTheme="minorHAnsi"/>
          <w:sz w:val="10"/>
        </w:rPr>
        <w:t xml:space="preserve">nology </w:t>
      </w:r>
      <w:r w:rsidRPr="00F66DFB">
        <w:rPr>
          <w:rFonts w:asciiTheme="minorHAnsi" w:hAnsiTheme="minorHAnsi"/>
        </w:rPr>
        <w:t xml:space="preserve">has </w:t>
      </w:r>
      <w:r w:rsidRPr="00F66DFB">
        <w:rPr>
          <w:rStyle w:val="StyleUnderline"/>
          <w:rFonts w:asciiTheme="minorHAnsi" w:hAnsiTheme="minorHAnsi"/>
          <w:highlight w:val="cyan"/>
        </w:rPr>
        <w:t>provide</w:t>
      </w:r>
      <w:r w:rsidRPr="00F66DFB">
        <w:rPr>
          <w:rFonts w:asciiTheme="minorHAnsi" w:hAnsiTheme="minorHAnsi"/>
        </w:rPr>
        <w:t xml:space="preserve">d </w:t>
      </w:r>
      <w:r w:rsidRPr="00F66DFB">
        <w:rPr>
          <w:rStyle w:val="StyleUnderline"/>
          <w:rFonts w:asciiTheme="minorHAnsi" w:hAnsiTheme="minorHAnsi"/>
          <w:highlight w:val="cyan"/>
        </w:rPr>
        <w:t xml:space="preserve">benefits </w:t>
      </w:r>
      <w:r w:rsidRPr="00F66DFB">
        <w:rPr>
          <w:rFonts w:asciiTheme="minorHAnsi" w:hAnsiTheme="minorHAnsi"/>
        </w:rPr>
        <w:t>both</w:t>
      </w:r>
      <w:r w:rsidRPr="00F66DFB">
        <w:rPr>
          <w:rStyle w:val="StyleUnderline"/>
          <w:rFonts w:asciiTheme="minorHAnsi" w:hAnsiTheme="minorHAnsi"/>
          <w:highlight w:val="cyan"/>
        </w:rPr>
        <w:t xml:space="preserve"> to human health and</w:t>
      </w:r>
      <w:r w:rsidRPr="00F66DFB">
        <w:rPr>
          <w:rFonts w:asciiTheme="minorHAnsi" w:hAnsiTheme="minorHAnsi"/>
        </w:rPr>
        <w:t xml:space="preserve"> to</w:t>
      </w:r>
      <w:r w:rsidRPr="00F66DFB">
        <w:rPr>
          <w:rStyle w:val="StyleUnderline"/>
          <w:rFonts w:asciiTheme="minorHAnsi" w:hAnsiTheme="minorHAnsi"/>
          <w:highlight w:val="cyan"/>
        </w:rPr>
        <w:t xml:space="preserve"> the environment</w:t>
      </w:r>
      <w:r w:rsidRPr="00F66DFB">
        <w:rPr>
          <w:rFonts w:asciiTheme="minorHAnsi" w:hAnsiTheme="minorHAnsi"/>
          <w:sz w:val="10"/>
          <w:highlight w:val="cyan"/>
        </w:rPr>
        <w:t xml:space="preserve">. </w:t>
      </w:r>
      <w:r w:rsidRPr="00F66DFB">
        <w:rPr>
          <w:rStyle w:val="StyleUnderline"/>
          <w:rFonts w:asciiTheme="minorHAnsi" w:hAnsiTheme="minorHAnsi"/>
        </w:rPr>
        <w:t xml:space="preserve">This </w:t>
      </w:r>
      <w:r w:rsidRPr="00F66DFB">
        <w:rPr>
          <w:rStyle w:val="StyleUnderline"/>
          <w:rFonts w:asciiTheme="minorHAnsi" w:hAnsiTheme="minorHAnsi"/>
          <w:highlight w:val="cyan"/>
        </w:rPr>
        <w:t>continues to be clear</w:t>
      </w:r>
      <w:r w:rsidRPr="00F66DFB">
        <w:rPr>
          <w:rStyle w:val="StyleUnderline"/>
          <w:rFonts w:asciiTheme="minorHAnsi" w:hAnsiTheme="minorHAnsi"/>
        </w:rPr>
        <w:t xml:space="preserve">, </w:t>
      </w:r>
      <w:r w:rsidRPr="00F66DFB">
        <w:rPr>
          <w:rStyle w:val="Emphasis"/>
          <w:rFonts w:asciiTheme="minorHAnsi" w:hAnsiTheme="minorHAnsi"/>
        </w:rPr>
        <w:t>despite what activists say</w:t>
      </w:r>
      <w:r w:rsidRPr="00F66DFB">
        <w:rPr>
          <w:rFonts w:asciiTheme="minorHAnsi" w:hAnsiTheme="minorHAnsi"/>
          <w:sz w:val="10"/>
        </w:rPr>
        <w:t xml:space="preserve">, since </w:t>
      </w:r>
      <w:r w:rsidRPr="00F66DFB">
        <w:rPr>
          <w:rStyle w:val="StyleUnderline"/>
          <w:rFonts w:asciiTheme="minorHAnsi" w:hAnsiTheme="minorHAnsi"/>
        </w:rPr>
        <w:t>growers are using fewer chemicals such as pesticides</w:t>
      </w:r>
      <w:r w:rsidRPr="00F66DFB">
        <w:rPr>
          <w:rFonts w:asciiTheme="minorHAnsi" w:hAnsiTheme="minorHAnsi"/>
          <w:sz w:val="10"/>
        </w:rPr>
        <w:t xml:space="preserve">. Some of the </w:t>
      </w:r>
      <w:r w:rsidRPr="00F66DFB">
        <w:rPr>
          <w:rStyle w:val="StyleUnderline"/>
          <w:rFonts w:asciiTheme="minorHAnsi" w:hAnsiTheme="minorHAnsi"/>
          <w:highlight w:val="cyan"/>
        </w:rPr>
        <w:t xml:space="preserve">major </w:t>
      </w:r>
      <w:r w:rsidRPr="00F66DFB">
        <w:rPr>
          <w:rStyle w:val="StyleUnderline"/>
          <w:rFonts w:asciiTheme="minorHAnsi" w:hAnsiTheme="minorHAnsi"/>
        </w:rPr>
        <w:t xml:space="preserve">US-based environmental </w:t>
      </w:r>
      <w:r w:rsidRPr="00F66DFB">
        <w:rPr>
          <w:rStyle w:val="StyleUnderline"/>
          <w:rFonts w:asciiTheme="minorHAnsi" w:hAnsiTheme="minorHAnsi"/>
          <w:highlight w:val="cyan"/>
        </w:rPr>
        <w:t xml:space="preserve">groups </w:t>
      </w:r>
      <w:r w:rsidRPr="00F66DFB">
        <w:rPr>
          <w:rStyle w:val="StyleUnderline"/>
          <w:rFonts w:asciiTheme="minorHAnsi" w:hAnsiTheme="minorHAnsi"/>
        </w:rPr>
        <w:t xml:space="preserve">are </w:t>
      </w:r>
      <w:r w:rsidRPr="00F66DFB">
        <w:rPr>
          <w:rStyle w:val="StyleUnderline"/>
          <w:rFonts w:asciiTheme="minorHAnsi" w:hAnsiTheme="minorHAnsi"/>
          <w:highlight w:val="cyan"/>
        </w:rPr>
        <w:t xml:space="preserve">starting to get behind </w:t>
      </w:r>
      <w:r w:rsidRPr="00F66DFB">
        <w:rPr>
          <w:rStyle w:val="StyleUnderline"/>
          <w:rFonts w:asciiTheme="minorHAnsi" w:hAnsiTheme="minorHAnsi"/>
        </w:rPr>
        <w:t>ag</w:t>
      </w:r>
      <w:r w:rsidRPr="00F66DFB">
        <w:rPr>
          <w:rFonts w:asciiTheme="minorHAnsi" w:hAnsiTheme="minorHAnsi"/>
          <w:sz w:val="10"/>
        </w:rPr>
        <w:t xml:space="preserve">ricultural </w:t>
      </w:r>
      <w:r w:rsidRPr="00F66DFB">
        <w:rPr>
          <w:rStyle w:val="StyleUnderline"/>
          <w:rFonts w:asciiTheme="minorHAnsi" w:hAnsiTheme="minorHAnsi"/>
        </w:rPr>
        <w:t>biotech</w:t>
      </w:r>
      <w:r w:rsidRPr="00F66DFB">
        <w:rPr>
          <w:rFonts w:asciiTheme="minorHAnsi" w:hAnsiTheme="minorHAnsi"/>
          <w:sz w:val="10"/>
        </w:rPr>
        <w:t xml:space="preserve">nology.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F66DFB">
        <w:rPr>
          <w:rStyle w:val="StyleUnderline"/>
          <w:rFonts w:asciiTheme="minorHAnsi" w:hAnsiTheme="minorHAnsi"/>
        </w:rPr>
        <w:t>We have</w:t>
      </w:r>
      <w:r w:rsidRPr="00F66DFB">
        <w:rPr>
          <w:rStyle w:val="StyleUnderline"/>
          <w:rFonts w:asciiTheme="minorHAnsi" w:hAnsiTheme="minorHAnsi"/>
          <w:highlight w:val="cyan"/>
        </w:rPr>
        <w:t xml:space="preserve"> improved food safety </w:t>
      </w:r>
      <w:r w:rsidRPr="00F66DFB">
        <w:rPr>
          <w:rStyle w:val="StyleUnderline"/>
          <w:rFonts w:asciiTheme="minorHAnsi" w:hAnsiTheme="minorHAnsi"/>
        </w:rPr>
        <w:t xml:space="preserve">through use of </w:t>
      </w:r>
      <w:r w:rsidRPr="00F66DFB">
        <w:rPr>
          <w:rStyle w:val="StyleUnderline"/>
          <w:rFonts w:asciiTheme="minorHAnsi" w:hAnsiTheme="minorHAnsi"/>
        </w:rPr>
        <w:lastRenderedPageBreak/>
        <w:t>biotech corn</w:t>
      </w:r>
      <w:r w:rsidRPr="00F66DFB">
        <w:rPr>
          <w:rFonts w:asciiTheme="minorHAnsi" w:hAnsiTheme="minorHAnsi"/>
          <w:sz w:val="10"/>
        </w:rPr>
        <w:t xml:space="preserve">. </w:t>
      </w:r>
      <w:r w:rsidRPr="00F66DFB">
        <w:rPr>
          <w:rStyle w:val="StyleUnderline"/>
          <w:rFonts w:asciiTheme="minorHAnsi" w:hAnsiTheme="minorHAnsi"/>
        </w:rPr>
        <w:t>Iowa State</w:t>
      </w:r>
      <w:r w:rsidRPr="00F66DFB">
        <w:rPr>
          <w:rFonts w:asciiTheme="minorHAnsi" w:hAnsiTheme="minorHAnsi"/>
          <w:sz w:val="10"/>
        </w:rPr>
        <w:t xml:space="preserve"> University </w:t>
      </w:r>
      <w:r w:rsidRPr="00F66DFB">
        <w:rPr>
          <w:rStyle w:val="StyleUnderline"/>
          <w:rFonts w:asciiTheme="minorHAnsi" w:hAnsiTheme="minorHAnsi"/>
        </w:rPr>
        <w:t xml:space="preserve">has done excellent research showing that mycotoxin formation is reduced in </w:t>
      </w:r>
      <w:r w:rsidRPr="00F66DFB">
        <w:rPr>
          <w:rFonts w:asciiTheme="minorHAnsi" w:hAnsiTheme="minorHAnsi"/>
          <w:sz w:val="10"/>
        </w:rPr>
        <w:t xml:space="preserve">certain </w:t>
      </w:r>
      <w:proofErr w:type="spellStart"/>
      <w:r w:rsidRPr="00F66DFB">
        <w:rPr>
          <w:rFonts w:asciiTheme="minorHAnsi" w:hAnsiTheme="minorHAnsi"/>
          <w:sz w:val="10"/>
        </w:rPr>
        <w:t>Bt</w:t>
      </w:r>
      <w:proofErr w:type="spellEnd"/>
      <w:r w:rsidRPr="00F66DFB">
        <w:rPr>
          <w:rFonts w:asciiTheme="minorHAnsi" w:hAnsiTheme="minorHAnsi"/>
          <w:sz w:val="10"/>
        </w:rPr>
        <w:t>-</w:t>
      </w:r>
      <w:r w:rsidRPr="00F66DFB">
        <w:rPr>
          <w:rStyle w:val="StyleUnderline"/>
          <w:rFonts w:asciiTheme="minorHAnsi" w:hAnsiTheme="minorHAnsi"/>
        </w:rPr>
        <w:t xml:space="preserve">corn varieties. It is unhealthy to eat known carcinogens. If other nations struggling to cope with mycotoxin-related effects </w:t>
      </w:r>
      <w:r w:rsidRPr="00F66DFB">
        <w:rPr>
          <w:rFonts w:asciiTheme="minorHAnsi" w:hAnsiTheme="minorHAnsi"/>
          <w:sz w:val="10"/>
        </w:rPr>
        <w:t xml:space="preserve">(cancer, birth defects, etc.), </w:t>
      </w:r>
      <w:r w:rsidRPr="00F66DFB">
        <w:rPr>
          <w:rStyle w:val="StyleUnderline"/>
          <w:rFonts w:asciiTheme="minorHAnsi" w:hAnsiTheme="minorHAnsi"/>
        </w:rPr>
        <w:t xml:space="preserve">simply by approving planting of </w:t>
      </w:r>
      <w:proofErr w:type="spellStart"/>
      <w:r w:rsidRPr="00F66DFB">
        <w:rPr>
          <w:rStyle w:val="StyleUnderline"/>
          <w:rFonts w:asciiTheme="minorHAnsi" w:hAnsiTheme="minorHAnsi"/>
        </w:rPr>
        <w:t>Bt</w:t>
      </w:r>
      <w:proofErr w:type="spellEnd"/>
      <w:r w:rsidRPr="00F66DFB">
        <w:rPr>
          <w:rStyle w:val="StyleUnderline"/>
          <w:rFonts w:asciiTheme="minorHAnsi" w:hAnsiTheme="minorHAnsi"/>
        </w:rPr>
        <w:t xml:space="preserve"> corn those nations would reduce those effects and bring health benefits through biotech</w:t>
      </w:r>
      <w:r w:rsidRPr="00F66DFB">
        <w:rPr>
          <w:rFonts w:asciiTheme="minorHAnsi" w:hAnsiTheme="minorHAnsi"/>
          <w:sz w:val="10"/>
        </w:rPr>
        <w:t xml:space="preserve">nology. (Murillo-Williams and Munkvold, 2008). Moreover, </w:t>
      </w:r>
      <w:r w:rsidRPr="00F66DFB">
        <w:rPr>
          <w:rStyle w:val="StyleUnderline"/>
          <w:rFonts w:asciiTheme="minorHAnsi" w:hAnsiTheme="minorHAnsi"/>
        </w:rPr>
        <w:t xml:space="preserve">time has </w:t>
      </w:r>
      <w:r w:rsidRPr="00F66DFB">
        <w:rPr>
          <w:rStyle w:val="StyleUnderline"/>
          <w:rFonts w:asciiTheme="minorHAnsi" w:hAnsiTheme="minorHAnsi"/>
          <w:highlight w:val="cyan"/>
        </w:rPr>
        <w:t xml:space="preserve">trumped </w:t>
      </w:r>
      <w:r w:rsidRPr="00F66DFB">
        <w:rPr>
          <w:rFonts w:asciiTheme="minorHAnsi" w:hAnsiTheme="minorHAnsi"/>
        </w:rPr>
        <w:t>the</w:t>
      </w:r>
      <w:r w:rsidRPr="00F66DFB">
        <w:rPr>
          <w:rStyle w:val="StyleUnderline"/>
          <w:rFonts w:asciiTheme="minorHAnsi" w:hAnsiTheme="minorHAnsi"/>
          <w:highlight w:val="cyan"/>
        </w:rPr>
        <w:t xml:space="preserve"> early concerns</w:t>
      </w:r>
      <w:r w:rsidRPr="00F66DFB">
        <w:rPr>
          <w:rStyle w:val="StyleUnderline"/>
          <w:rFonts w:asciiTheme="minorHAnsi" w:hAnsiTheme="minorHAnsi"/>
        </w:rPr>
        <w:t xml:space="preserve"> </w:t>
      </w:r>
      <w:r w:rsidRPr="00F66DFB">
        <w:rPr>
          <w:rFonts w:asciiTheme="minorHAnsi" w:hAnsiTheme="minorHAnsi"/>
          <w:sz w:val="10"/>
        </w:rPr>
        <w:t xml:space="preserve">expressed by Al Gore about biotech crops exacerbating over-supply; </w:t>
      </w:r>
      <w:r w:rsidRPr="00F66DFB">
        <w:rPr>
          <w:rStyle w:val="StyleUnderline"/>
          <w:rFonts w:asciiTheme="minorHAnsi" w:hAnsiTheme="minorHAnsi"/>
        </w:rPr>
        <w:t xml:space="preserve">we know now that the </w:t>
      </w:r>
      <w:r w:rsidRPr="00F66DFB">
        <w:rPr>
          <w:rStyle w:val="StyleUnderline"/>
          <w:rFonts w:asciiTheme="minorHAnsi" w:hAnsiTheme="minorHAnsi"/>
          <w:highlight w:val="cyan"/>
        </w:rPr>
        <w:t xml:space="preserve">world </w:t>
      </w:r>
      <w:r w:rsidRPr="00F66DFB">
        <w:rPr>
          <w:rStyle w:val="StyleUnderline"/>
          <w:rFonts w:asciiTheme="minorHAnsi" w:hAnsiTheme="minorHAnsi"/>
        </w:rPr>
        <w:t xml:space="preserve">has become </w:t>
      </w:r>
      <w:r w:rsidRPr="00F66DFB">
        <w:rPr>
          <w:rStyle w:val="StyleUnderline"/>
          <w:rFonts w:asciiTheme="minorHAnsi" w:hAnsiTheme="minorHAnsi"/>
          <w:highlight w:val="cyan"/>
        </w:rPr>
        <w:t xml:space="preserve">too needy </w:t>
      </w:r>
      <w:r w:rsidRPr="00F66DFB">
        <w:rPr>
          <w:rStyle w:val="StyleUnderline"/>
          <w:rFonts w:asciiTheme="minorHAnsi" w:hAnsiTheme="minorHAnsi"/>
        </w:rPr>
        <w:t>to be cavalier in dismissing innovation in ag</w:t>
      </w:r>
      <w:r w:rsidRPr="00F66DFB">
        <w:rPr>
          <w:rFonts w:asciiTheme="minorHAnsi" w:hAnsiTheme="minorHAnsi"/>
          <w:sz w:val="10"/>
        </w:rPr>
        <w:t xml:space="preserve">ricultural </w:t>
      </w:r>
      <w:r w:rsidRPr="00F66DFB">
        <w:rPr>
          <w:rStyle w:val="StyleUnderline"/>
          <w:rFonts w:asciiTheme="minorHAnsi" w:hAnsiTheme="minorHAnsi"/>
        </w:rPr>
        <w:t>biotech</w:t>
      </w:r>
      <w:r w:rsidRPr="00F66DFB">
        <w:rPr>
          <w:rFonts w:asciiTheme="minorHAnsi" w:hAnsiTheme="minorHAnsi"/>
          <w:sz w:val="10"/>
        </w:rPr>
        <w:t xml:space="preserve">nology. </w:t>
      </w:r>
      <w:r w:rsidRPr="00F66DFB">
        <w:rPr>
          <w:rStyle w:val="StyleUnderline"/>
          <w:rFonts w:asciiTheme="minorHAnsi" w:hAnsiTheme="minorHAnsi"/>
        </w:rPr>
        <w:t xml:space="preserve">With </w:t>
      </w:r>
      <w:r w:rsidRPr="00F66DFB">
        <w:rPr>
          <w:rStyle w:val="StyleUnderline"/>
          <w:rFonts w:asciiTheme="minorHAnsi" w:hAnsiTheme="minorHAnsi"/>
          <w:highlight w:val="cyan"/>
        </w:rPr>
        <w:t>people</w:t>
      </w:r>
      <w:r w:rsidRPr="00F66DFB">
        <w:rPr>
          <w:rStyle w:val="StyleUnderline"/>
          <w:rFonts w:asciiTheme="minorHAnsi" w:hAnsiTheme="minorHAnsi"/>
        </w:rPr>
        <w:t xml:space="preserve"> around the world asking for more and more corn, </w:t>
      </w:r>
      <w:proofErr w:type="gramStart"/>
      <w:r w:rsidRPr="00F66DFB">
        <w:rPr>
          <w:rStyle w:val="StyleUnderline"/>
          <w:rFonts w:asciiTheme="minorHAnsi" w:hAnsiTheme="minorHAnsi"/>
        </w:rPr>
        <w:t>soy</w:t>
      </w:r>
      <w:proofErr w:type="gramEnd"/>
      <w:r w:rsidRPr="00F66DFB">
        <w:rPr>
          <w:rStyle w:val="StyleUnderline"/>
          <w:rFonts w:asciiTheme="minorHAnsi" w:hAnsiTheme="minorHAnsi"/>
        </w:rPr>
        <w:t xml:space="preserve"> and other foods at reasonable prices, and </w:t>
      </w:r>
      <w:r w:rsidRPr="00F66DFB">
        <w:rPr>
          <w:rStyle w:val="StyleUnderline"/>
          <w:rFonts w:asciiTheme="minorHAnsi" w:hAnsiTheme="minorHAnsi"/>
          <w:highlight w:val="cyan"/>
        </w:rPr>
        <w:t xml:space="preserve">rioting to overthrow </w:t>
      </w:r>
      <w:r w:rsidRPr="00F66DFB">
        <w:rPr>
          <w:rStyle w:val="StyleUnderline"/>
          <w:rFonts w:asciiTheme="minorHAnsi" w:hAnsiTheme="minorHAnsi"/>
        </w:rPr>
        <w:t xml:space="preserve">their </w:t>
      </w:r>
      <w:r w:rsidRPr="00F66DFB">
        <w:rPr>
          <w:rStyle w:val="StyleUnderline"/>
          <w:rFonts w:asciiTheme="minorHAnsi" w:hAnsiTheme="minorHAnsi"/>
          <w:highlight w:val="cyan"/>
        </w:rPr>
        <w:t xml:space="preserve">governments, </w:t>
      </w:r>
      <w:r w:rsidRPr="00F66DFB">
        <w:rPr>
          <w:rStyle w:val="StyleUnderline"/>
          <w:rFonts w:asciiTheme="minorHAnsi" w:hAnsiTheme="minorHAnsi"/>
        </w:rPr>
        <w:t xml:space="preserve">we know that </w:t>
      </w:r>
      <w:r w:rsidRPr="00F66DFB">
        <w:rPr>
          <w:rStyle w:val="Emphasis"/>
          <w:rFonts w:asciiTheme="minorHAnsi" w:hAnsiTheme="minorHAnsi"/>
          <w:highlight w:val="cyan"/>
        </w:rPr>
        <w:t>yields actually matter</w:t>
      </w:r>
      <w:r w:rsidRPr="00F66DFB">
        <w:rPr>
          <w:rFonts w:asciiTheme="minorHAnsi" w:hAnsiTheme="minorHAnsi"/>
          <w:sz w:val="10"/>
        </w:rPr>
        <w:t xml:space="preserve">. While many factors were contributory, the </w:t>
      </w:r>
      <w:r w:rsidRPr="00F66DFB">
        <w:rPr>
          <w:rStyle w:val="StyleUnderline"/>
          <w:rFonts w:asciiTheme="minorHAnsi" w:hAnsiTheme="minorHAnsi"/>
        </w:rPr>
        <w:t xml:space="preserve">recent violent </w:t>
      </w:r>
      <w:r w:rsidRPr="00F66DFB">
        <w:rPr>
          <w:rStyle w:val="StyleUnderline"/>
          <w:rFonts w:asciiTheme="minorHAnsi" w:hAnsiTheme="minorHAnsi"/>
          <w:highlight w:val="cyan"/>
        </w:rPr>
        <w:t xml:space="preserve">protests </w:t>
      </w:r>
      <w:r w:rsidRPr="00F66DFB">
        <w:rPr>
          <w:rStyle w:val="StyleUnderline"/>
          <w:rFonts w:asciiTheme="minorHAnsi" w:hAnsiTheme="minorHAnsi"/>
        </w:rPr>
        <w:t xml:space="preserve">in North Africa and the Middle East </w:t>
      </w:r>
      <w:r w:rsidRPr="00F66DFB">
        <w:rPr>
          <w:rStyle w:val="StyleUnderline"/>
          <w:rFonts w:asciiTheme="minorHAnsi" w:hAnsiTheme="minorHAnsi"/>
          <w:highlight w:val="cyan"/>
        </w:rPr>
        <w:t xml:space="preserve">coincided with </w:t>
      </w:r>
      <w:r w:rsidRPr="00F66DFB">
        <w:rPr>
          <w:rStyle w:val="Emphasis"/>
          <w:rFonts w:asciiTheme="minorHAnsi" w:hAnsiTheme="minorHAnsi"/>
        </w:rPr>
        <w:t xml:space="preserve">sudden </w:t>
      </w:r>
      <w:r w:rsidRPr="00F66DFB">
        <w:rPr>
          <w:rStyle w:val="Emphasis"/>
          <w:rFonts w:asciiTheme="minorHAnsi" w:hAnsiTheme="minorHAnsi"/>
          <w:highlight w:val="cyan"/>
        </w:rPr>
        <w:t>peaks</w:t>
      </w:r>
      <w:r w:rsidRPr="00F66DFB">
        <w:rPr>
          <w:rStyle w:val="StyleUnderline"/>
          <w:rFonts w:asciiTheme="minorHAnsi" w:hAnsiTheme="minorHAnsi"/>
          <w:highlight w:val="cyan"/>
        </w:rPr>
        <w:t xml:space="preserve"> in </w:t>
      </w:r>
      <w:r w:rsidRPr="00F66DFB">
        <w:rPr>
          <w:rStyle w:val="Emphasis"/>
          <w:rFonts w:asciiTheme="minorHAnsi" w:hAnsiTheme="minorHAnsi"/>
        </w:rPr>
        <w:t xml:space="preserve">global </w:t>
      </w:r>
      <w:r w:rsidRPr="00F66DFB">
        <w:rPr>
          <w:rStyle w:val="Emphasis"/>
          <w:rFonts w:asciiTheme="minorHAnsi" w:hAnsiTheme="minorHAnsi"/>
          <w:highlight w:val="cyan"/>
        </w:rPr>
        <w:t>food prices</w:t>
      </w:r>
      <w:r w:rsidRPr="00F66DFB">
        <w:rPr>
          <w:rFonts w:asciiTheme="minorHAnsi" w:hAnsiTheme="minorHAnsi"/>
          <w:sz w:val="10"/>
        </w:rPr>
        <w:t xml:space="preserve">. Researchers suggest that a given food- price threshold may exist, above which protests become likely (Lagi et al., 2011). </w:t>
      </w:r>
      <w:r w:rsidRPr="00F66DFB">
        <w:rPr>
          <w:rStyle w:val="StyleUnderline"/>
          <w:rFonts w:asciiTheme="minorHAnsi" w:hAnsiTheme="minorHAnsi"/>
        </w:rPr>
        <w:t xml:space="preserve">With such social unrest making the </w:t>
      </w:r>
      <w:r w:rsidRPr="00F66DFB">
        <w:rPr>
          <w:rStyle w:val="StyleUnderline"/>
          <w:rFonts w:asciiTheme="minorHAnsi" w:hAnsiTheme="minorHAnsi"/>
          <w:highlight w:val="cyan"/>
        </w:rPr>
        <w:t xml:space="preserve">world </w:t>
      </w:r>
      <w:r w:rsidRPr="00F66DFB">
        <w:rPr>
          <w:rStyle w:val="StyleUnderline"/>
          <w:rFonts w:asciiTheme="minorHAnsi" w:hAnsiTheme="minorHAnsi"/>
        </w:rPr>
        <w:t xml:space="preserve">an </w:t>
      </w:r>
      <w:r w:rsidRPr="00F66DFB">
        <w:rPr>
          <w:rStyle w:val="Emphasis"/>
          <w:rFonts w:asciiTheme="minorHAnsi" w:hAnsiTheme="minorHAnsi"/>
          <w:highlight w:val="cyan"/>
        </w:rPr>
        <w:t>increasingly unstable place</w:t>
      </w:r>
      <w:r w:rsidRPr="00F66DFB">
        <w:rPr>
          <w:rFonts w:asciiTheme="minorHAnsi" w:hAnsiTheme="minorHAnsi"/>
          <w:sz w:val="10"/>
          <w:highlight w:val="cyan"/>
        </w:rPr>
        <w:t xml:space="preserve">, </w:t>
      </w:r>
      <w:r w:rsidRPr="00F66DFB">
        <w:rPr>
          <w:rStyle w:val="StyleUnderline"/>
          <w:rFonts w:asciiTheme="minorHAnsi" w:hAnsiTheme="minorHAnsi"/>
        </w:rPr>
        <w:t xml:space="preserve">we do </w:t>
      </w:r>
      <w:r w:rsidRPr="00F66DFB">
        <w:rPr>
          <w:rStyle w:val="StyleUnderline"/>
          <w:rFonts w:asciiTheme="minorHAnsi" w:hAnsiTheme="minorHAnsi"/>
          <w:highlight w:val="cyan"/>
        </w:rPr>
        <w:t xml:space="preserve">not have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luxury of tinkering with </w:t>
      </w:r>
      <w:r w:rsidRPr="00F66DFB">
        <w:rPr>
          <w:rStyle w:val="StyleUnderline"/>
          <w:rFonts w:asciiTheme="minorHAnsi" w:hAnsiTheme="minorHAnsi"/>
        </w:rPr>
        <w:t xml:space="preserve">the highly productive </w:t>
      </w:r>
      <w:r w:rsidRPr="00F66DFB">
        <w:rPr>
          <w:rStyle w:val="StyleUnderline"/>
          <w:rFonts w:asciiTheme="minorHAnsi" w:hAnsiTheme="minorHAnsi"/>
          <w:highlight w:val="cyan"/>
        </w:rPr>
        <w:t>US ag</w:t>
      </w:r>
      <w:r w:rsidRPr="00F66DFB">
        <w:rPr>
          <w:rFonts w:asciiTheme="minorHAnsi" w:hAnsiTheme="minorHAnsi"/>
          <w:sz w:val="10"/>
          <w:highlight w:val="cyan"/>
        </w:rPr>
        <w:t>r</w:t>
      </w:r>
      <w:r w:rsidRPr="00F66DFB">
        <w:rPr>
          <w:rFonts w:asciiTheme="minorHAnsi" w:hAnsiTheme="minorHAnsi"/>
          <w:sz w:val="10"/>
        </w:rPr>
        <w:t>icultural</w:t>
      </w:r>
      <w:r w:rsidRPr="00F66DFB">
        <w:rPr>
          <w:rStyle w:val="StyleUnderline"/>
          <w:rFonts w:asciiTheme="minorHAnsi" w:hAnsiTheme="minorHAnsi"/>
        </w:rPr>
        <w:t xml:space="preserve"> system that</w:t>
      </w:r>
      <w:r w:rsidRPr="00F66DFB">
        <w:rPr>
          <w:rStyle w:val="StyleUnderline"/>
          <w:rFonts w:asciiTheme="minorHAnsi" w:hAnsiTheme="minorHAnsi"/>
          <w:highlight w:val="cyan"/>
        </w:rPr>
        <w:t xml:space="preserve"> makes food for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world </w:t>
      </w:r>
      <w:r w:rsidRPr="00F66DFB">
        <w:rPr>
          <w:rStyle w:val="Emphasis"/>
          <w:rFonts w:asciiTheme="minorHAnsi" w:hAnsiTheme="minorHAnsi"/>
          <w:highlight w:val="cyan"/>
        </w:rPr>
        <w:t xml:space="preserve">without </w:t>
      </w:r>
      <w:r w:rsidRPr="00F66DFB">
        <w:rPr>
          <w:rStyle w:val="Emphasis"/>
          <w:rFonts w:asciiTheme="minorHAnsi" w:hAnsiTheme="minorHAnsi"/>
        </w:rPr>
        <w:t xml:space="preserve">risking serious </w:t>
      </w:r>
      <w:r w:rsidRPr="00F66DFB">
        <w:rPr>
          <w:rStyle w:val="Emphasis"/>
          <w:rFonts w:asciiTheme="minorHAnsi" w:hAnsiTheme="minorHAnsi"/>
          <w:highlight w:val="cyan"/>
        </w:rPr>
        <w:t xml:space="preserve">negative impacts </w:t>
      </w:r>
      <w:r w:rsidRPr="00F66DFB">
        <w:rPr>
          <w:rStyle w:val="Emphasis"/>
          <w:rFonts w:asciiTheme="minorHAnsi" w:hAnsiTheme="minorHAnsi"/>
        </w:rPr>
        <w:t>overseas</w:t>
      </w:r>
      <w:r w:rsidRPr="00F66DFB">
        <w:rPr>
          <w:rFonts w:asciiTheme="minorHAnsi" w:hAnsiTheme="minorHAnsi"/>
          <w:sz w:val="10"/>
          <w:highlight w:val="cyan"/>
        </w:rPr>
        <w:t>.</w:t>
      </w:r>
      <w:r w:rsidRPr="00F66DFB">
        <w:rPr>
          <w:rFonts w:asciiTheme="minorHAnsi" w:hAnsiTheme="minorHAnsi"/>
          <w:sz w:val="10"/>
        </w:rPr>
        <w:t xml:space="preserve"> </w:t>
      </w:r>
      <w:r w:rsidRPr="00F66DFB">
        <w:rPr>
          <w:rStyle w:val="StyleUnderline"/>
          <w:rFonts w:asciiTheme="minorHAnsi" w:hAnsiTheme="minorHAnsi"/>
        </w:rPr>
        <w:t>The pipeline for biotech crops is becoming more interesting with each innovation in plant breeding.</w:t>
      </w:r>
      <w:r w:rsidRPr="00F66DFB">
        <w:rPr>
          <w:rFonts w:asciiTheme="minorHAnsi" w:hAnsiTheme="minorHAnsi"/>
          <w:sz w:val="10"/>
        </w:rPr>
        <w:t xml:space="preserve"> Genes are being silenced with no “plant pest” DNA to regulate or test for, </w:t>
      </w:r>
      <w:r w:rsidRPr="00F66DFB">
        <w:rPr>
          <w:rStyle w:val="Emphasis"/>
          <w:rFonts w:asciiTheme="minorHAnsi" w:hAnsiTheme="minorHAnsi"/>
        </w:rPr>
        <w:t>making regulation more complex</w:t>
      </w:r>
      <w:r w:rsidRPr="00F66DFB">
        <w:rPr>
          <w:rFonts w:asciiTheme="minorHAnsi" w:hAnsiTheme="minorHAnsi"/>
          <w:sz w:val="10"/>
        </w:rPr>
        <w:t xml:space="preserve">. Such new plant-breeding methods involve: • RNA-interference. • Oligo-RNA </w:t>
      </w:r>
      <w:proofErr w:type="spellStart"/>
      <w:r w:rsidRPr="00F66DFB">
        <w:rPr>
          <w:rFonts w:asciiTheme="minorHAnsi" w:hAnsiTheme="minorHAnsi"/>
          <w:sz w:val="10"/>
        </w:rPr>
        <w:t>etc</w:t>
      </w:r>
      <w:proofErr w:type="spellEnd"/>
      <w:r w:rsidRPr="00F66DFB">
        <w:rPr>
          <w:rFonts w:asciiTheme="minorHAnsi" w:hAnsiTheme="minorHAnsi"/>
          <w:sz w:val="10"/>
        </w:rPr>
        <w:t>—</w:t>
      </w:r>
      <w:proofErr w:type="spellStart"/>
      <w:r w:rsidRPr="00F66DFB">
        <w:rPr>
          <w:rFonts w:asciiTheme="minorHAnsi" w:hAnsiTheme="minorHAnsi"/>
          <w:sz w:val="10"/>
        </w:rPr>
        <w:t>Cibus</w:t>
      </w:r>
      <w:proofErr w:type="spellEnd"/>
      <w:r w:rsidRPr="00F66DFB">
        <w:rPr>
          <w:rFonts w:asciiTheme="minorHAnsi" w:hAnsiTheme="minorHAnsi"/>
          <w:sz w:val="10"/>
        </w:rPr>
        <w:t xml:space="preserve">, </w:t>
      </w:r>
      <w:proofErr w:type="spellStart"/>
      <w:r w:rsidRPr="00F66DFB">
        <w:rPr>
          <w:rFonts w:asciiTheme="minorHAnsi" w:hAnsiTheme="minorHAnsi"/>
          <w:sz w:val="10"/>
        </w:rPr>
        <w:t>Keygene</w:t>
      </w:r>
      <w:proofErr w:type="spellEnd"/>
      <w:r w:rsidRPr="00F66DFB">
        <w:rPr>
          <w:rFonts w:asciiTheme="minorHAnsi" w:hAnsiTheme="minorHAnsi"/>
          <w:sz w:val="10"/>
        </w:rPr>
        <w:t xml:space="preserve">, etc. • Public-academic breeding coming on fast? • USDA does not see a plant pest, EPA sees resistance issues, etc. </w:t>
      </w:r>
      <w:r w:rsidRPr="00F66DFB">
        <w:rPr>
          <w:rStyle w:val="StyleUnderline"/>
          <w:rFonts w:asciiTheme="minorHAnsi" w:hAnsiTheme="minorHAnsi"/>
        </w:rPr>
        <w:t>The pipeline of biotech commodity crops promises new approaches to food and ag</w:t>
      </w:r>
      <w:r w:rsidRPr="00F66DFB">
        <w:rPr>
          <w:rFonts w:asciiTheme="minorHAnsi" w:hAnsiTheme="minorHAnsi"/>
          <w:sz w:val="10"/>
        </w:rPr>
        <w:t>riculture, and, finally, direct consumer benefits, not just improved production traits (</w:t>
      </w:r>
      <w:proofErr w:type="gramStart"/>
      <w:r w:rsidRPr="00F66DFB">
        <w:rPr>
          <w:rFonts w:asciiTheme="minorHAnsi" w:hAnsiTheme="minorHAnsi"/>
          <w:sz w:val="10"/>
        </w:rPr>
        <w:t>e.g.</w:t>
      </w:r>
      <w:proofErr w:type="gramEnd"/>
      <w:r w:rsidRPr="00F66DFB">
        <w:rPr>
          <w:rFonts w:asciiTheme="minorHAnsi" w:hAnsiTheme="minorHAnsi"/>
          <w:sz w:val="10"/>
        </w:rPr>
        <w:t xml:space="preserve">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F66DFB">
        <w:rPr>
          <w:rStyle w:val="StyleUnderline"/>
          <w:rFonts w:asciiTheme="minorHAnsi" w:hAnsiTheme="minorHAnsi"/>
        </w:rPr>
        <w:t>people are working on N2 fixation in corn with symbiotic microorganisms and also making corn photosynthesis work for soy</w:t>
      </w:r>
      <w:r w:rsidRPr="00F66DFB">
        <w:rPr>
          <w:rFonts w:asciiTheme="minorHAnsi" w:hAnsiTheme="minorHAnsi"/>
          <w:sz w:val="10"/>
        </w:rPr>
        <w:t xml:space="preserve"> (</w:t>
      </w:r>
      <w:proofErr w:type="gramStart"/>
      <w:r w:rsidRPr="00F66DFB">
        <w:rPr>
          <w:rFonts w:asciiTheme="minorHAnsi" w:hAnsiTheme="minorHAnsi"/>
          <w:sz w:val="10"/>
        </w:rPr>
        <w:t>i.e.</w:t>
      </w:r>
      <w:proofErr w:type="gramEnd"/>
      <w:r w:rsidRPr="00F66DFB">
        <w:rPr>
          <w:rFonts w:asciiTheme="minorHAnsi" w:hAnsiTheme="minorHAnsi"/>
          <w:sz w:val="10"/>
        </w:rPr>
        <w:t xml:space="preserve"> “C4 soy”) (Buchanan et al., 2010). </w:t>
      </w:r>
      <w:r w:rsidRPr="00F66DFB">
        <w:rPr>
          <w:rStyle w:val="StyleUnderline"/>
          <w:rFonts w:asciiTheme="minorHAnsi" w:hAnsiTheme="minorHAnsi"/>
        </w:rPr>
        <w:t>There will be more room for public and academic breeding tools in the smaller specialized sector of ag</w:t>
      </w:r>
      <w:r w:rsidRPr="00F66DFB">
        <w:rPr>
          <w:rFonts w:asciiTheme="minorHAnsi" w:hAnsiTheme="minorHAnsi"/>
          <w:sz w:val="10"/>
        </w:rPr>
        <w:t xml:space="preserve">riculture. </w:t>
      </w:r>
      <w:proofErr w:type="gramStart"/>
      <w:r w:rsidRPr="00F66DFB">
        <w:rPr>
          <w:rStyle w:val="StyleUnderline"/>
          <w:rFonts w:asciiTheme="minorHAnsi" w:hAnsiTheme="minorHAnsi"/>
        </w:rPr>
        <w:t>All of</w:t>
      </w:r>
      <w:proofErr w:type="gramEnd"/>
      <w:r w:rsidRPr="00F66DFB">
        <w:rPr>
          <w:rStyle w:val="StyleUnderline"/>
          <w:rFonts w:asciiTheme="minorHAnsi" w:hAnsiTheme="minorHAnsi"/>
        </w:rPr>
        <w:t xml:space="preserve"> this innovation has environmental and economic benefits</w:t>
      </w:r>
      <w:r w:rsidRPr="00F66DFB">
        <w:rPr>
          <w:rFonts w:asciiTheme="minorHAnsi" w:hAnsiTheme="minorHAnsi"/>
          <w:sz w:val="10"/>
        </w:rPr>
        <w:t xml:space="preserve">. This has led the World Wildlife Fund, Environmental Defense Council, and even the Natural Resources Defense Council to start talking about technology neutrality vis-à-vis biotech crops. </w:t>
      </w:r>
      <w:r w:rsidRPr="00F66DFB">
        <w:rPr>
          <w:rStyle w:val="StyleUnderline"/>
          <w:rFonts w:asciiTheme="minorHAnsi" w:hAnsiTheme="minorHAnsi"/>
          <w:highlight w:val="cyan"/>
        </w:rPr>
        <w:t xml:space="preserve">Opposition to GMOs keeps coming </w:t>
      </w:r>
      <w:r w:rsidRPr="00F66DFB">
        <w:rPr>
          <w:rStyle w:val="StyleUnderline"/>
          <w:rFonts w:asciiTheme="minorHAnsi" w:hAnsiTheme="minorHAnsi"/>
        </w:rPr>
        <w:t>and coming, however</w:t>
      </w:r>
      <w:r w:rsidRPr="00F66DFB">
        <w:rPr>
          <w:rFonts w:asciiTheme="minorHAnsi" w:hAnsiTheme="minorHAnsi"/>
          <w:sz w:val="10"/>
        </w:rPr>
        <w:t xml:space="preserve">. </w:t>
      </w:r>
      <w:r w:rsidRPr="00F66DFB">
        <w:rPr>
          <w:rStyle w:val="StyleUnderline"/>
          <w:rFonts w:asciiTheme="minorHAnsi" w:hAnsiTheme="minorHAnsi"/>
        </w:rPr>
        <w:t xml:space="preserve">The recently withdrawn French </w:t>
      </w:r>
      <w:proofErr w:type="spellStart"/>
      <w:r w:rsidRPr="00F66DFB">
        <w:rPr>
          <w:rStyle w:val="StyleUnderline"/>
          <w:rFonts w:asciiTheme="minorHAnsi" w:hAnsiTheme="minorHAnsi"/>
        </w:rPr>
        <w:t>Séralini</w:t>
      </w:r>
      <w:proofErr w:type="spellEnd"/>
      <w:r w:rsidRPr="00F66DFB">
        <w:rPr>
          <w:rStyle w:val="StyleUnderline"/>
          <w:rFonts w:asciiTheme="minorHAnsi" w:hAnsiTheme="minorHAnsi"/>
        </w:rPr>
        <w:t xml:space="preserve"> study</w:t>
      </w:r>
      <w:r w:rsidRPr="00F66DFB">
        <w:rPr>
          <w:rFonts w:asciiTheme="minorHAnsi" w:hAnsiTheme="minorHAnsi"/>
          <w:sz w:val="10"/>
        </w:rPr>
        <w:t xml:space="preserve">, which showed tumors in rats, </w:t>
      </w:r>
      <w:r w:rsidRPr="00F66DFB">
        <w:rPr>
          <w:rStyle w:val="StyleUnderline"/>
          <w:rFonts w:asciiTheme="minorHAnsi" w:hAnsiTheme="minorHAnsi"/>
        </w:rPr>
        <w:t xml:space="preserve">serves to demonstrate the commitment of certain </w:t>
      </w:r>
      <w:r w:rsidRPr="00F66DFB">
        <w:rPr>
          <w:rStyle w:val="StyleUnderline"/>
          <w:rFonts w:asciiTheme="minorHAnsi" w:hAnsiTheme="minorHAnsi"/>
          <w:highlight w:val="cyan"/>
        </w:rPr>
        <w:t xml:space="preserve">researchers </w:t>
      </w:r>
      <w:r w:rsidRPr="00F66DFB">
        <w:rPr>
          <w:rStyle w:val="StyleUnderline"/>
          <w:rFonts w:asciiTheme="minorHAnsi" w:hAnsiTheme="minorHAnsi"/>
        </w:rPr>
        <w:t xml:space="preserve">to </w:t>
      </w:r>
      <w:r w:rsidRPr="00F66DFB">
        <w:rPr>
          <w:rStyle w:val="StyleUnderline"/>
          <w:rFonts w:asciiTheme="minorHAnsi" w:hAnsiTheme="minorHAnsi"/>
          <w:highlight w:val="cyan"/>
        </w:rPr>
        <w:t>bend scientific rules to achieve anti-GMO results</w:t>
      </w:r>
      <w:r w:rsidRPr="00F66DFB">
        <w:rPr>
          <w:rFonts w:asciiTheme="minorHAnsi" w:hAnsiTheme="minorHAnsi"/>
          <w:sz w:val="10"/>
        </w:rPr>
        <w:t xml:space="preserve">. </w:t>
      </w:r>
      <w:r w:rsidRPr="00F66DFB">
        <w:rPr>
          <w:rStyle w:val="Emphasis"/>
          <w:rFonts w:asciiTheme="minorHAnsi" w:hAnsiTheme="minorHAnsi"/>
        </w:rPr>
        <w:t>Although the study was badly flawed</w:t>
      </w:r>
      <w:r w:rsidRPr="00F66DFB">
        <w:rPr>
          <w:rFonts w:asciiTheme="minorHAnsi" w:hAnsiTheme="minorHAnsi"/>
          <w:sz w:val="10"/>
        </w:rPr>
        <w:t xml:space="preserve">, </w:t>
      </w:r>
      <w:r w:rsidRPr="00F66DFB">
        <w:rPr>
          <w:rStyle w:val="StyleUnderline"/>
          <w:rFonts w:asciiTheme="minorHAnsi" w:hAnsiTheme="minorHAnsi"/>
        </w:rPr>
        <w:t>it has caused governments to say, “Well, that’s peer-reviewed science</w:t>
      </w:r>
      <w:r w:rsidRPr="00F66DFB">
        <w:rPr>
          <w:rFonts w:asciiTheme="minorHAnsi" w:hAnsiTheme="minorHAnsi"/>
          <w:sz w:val="10"/>
        </w:rPr>
        <w:t xml:space="preserve">. </w:t>
      </w:r>
      <w:r w:rsidRPr="00F66DFB">
        <w:rPr>
          <w:rStyle w:val="StyleUnderline"/>
          <w:rFonts w:asciiTheme="minorHAnsi" w:hAnsiTheme="minorHAnsi"/>
        </w:rPr>
        <w:t>Let’s ban it</w:t>
      </w:r>
      <w:r w:rsidRPr="00F66DFB">
        <w:rPr>
          <w:rFonts w:asciiTheme="minorHAnsi" w:hAnsiTheme="minorHAnsi"/>
          <w:sz w:val="10"/>
        </w:rPr>
        <w:t xml:space="preserve"> and make nations stop exporting it to us.” While the high cost of regulatory compliance has led to oligopoly power with a “concentration” in the biotech-seed marketplace, </w:t>
      </w:r>
      <w:r w:rsidRPr="00F66DFB">
        <w:rPr>
          <w:rStyle w:val="StyleUnderline"/>
          <w:rFonts w:asciiTheme="minorHAnsi" w:hAnsiTheme="minorHAnsi"/>
        </w:rPr>
        <w:t>the coming decade may see more new players entering the marketplace</w:t>
      </w:r>
      <w:r w:rsidRPr="00F66DFB">
        <w:rPr>
          <w:rFonts w:asciiTheme="minorHAnsi" w:hAnsiTheme="minorHAnsi"/>
          <w:sz w:val="10"/>
        </w:rPr>
        <w:t xml:space="preserve"> (</w:t>
      </w:r>
      <w:proofErr w:type="gramStart"/>
      <w:r w:rsidRPr="00F66DFB">
        <w:rPr>
          <w:rFonts w:asciiTheme="minorHAnsi" w:hAnsiTheme="minorHAnsi"/>
          <w:sz w:val="10"/>
        </w:rPr>
        <w:t>e.g.</w:t>
      </w:r>
      <w:proofErr w:type="gramEnd"/>
      <w:r w:rsidRPr="00F66DFB">
        <w:rPr>
          <w:rFonts w:asciiTheme="minorHAnsi" w:hAnsiTheme="minorHAnsi"/>
          <w:sz w:val="10"/>
        </w:rPr>
        <w:t xml:space="preserve"> Okanagan Specialty Crops with its Arctic® Apple2, and J.R. Simplot with its “Innate®” potato1).</w:t>
      </w:r>
    </w:p>
    <w:p w14:paraId="5155683B" w14:textId="77777777" w:rsidR="002777BC" w:rsidRPr="00F66DFB" w:rsidRDefault="002777BC" w:rsidP="002777BC">
      <w:pPr>
        <w:rPr>
          <w:rFonts w:asciiTheme="minorHAnsi" w:hAnsiTheme="minorHAnsi"/>
          <w:sz w:val="10"/>
        </w:rPr>
      </w:pPr>
    </w:p>
    <w:p w14:paraId="548C7D18" w14:textId="77777777" w:rsidR="002777BC" w:rsidRPr="00F66DFB" w:rsidRDefault="002777BC" w:rsidP="002777BC">
      <w:pPr>
        <w:rPr>
          <w:rFonts w:asciiTheme="minorHAnsi" w:hAnsiTheme="minorHAnsi"/>
        </w:rPr>
      </w:pPr>
    </w:p>
    <w:p w14:paraId="2CA7DD82" w14:textId="77777777" w:rsidR="002777BC" w:rsidRPr="00F66DFB" w:rsidRDefault="002777BC" w:rsidP="002777BC">
      <w:pPr>
        <w:pStyle w:val="Heading4"/>
        <w:rPr>
          <w:rFonts w:asciiTheme="minorHAnsi" w:hAnsiTheme="minorHAnsi"/>
        </w:rPr>
      </w:pPr>
      <w:r w:rsidRPr="00F66DFB">
        <w:rPr>
          <w:rFonts w:asciiTheme="minorHAnsi" w:hAnsiTheme="minorHAnsi"/>
        </w:rPr>
        <w:t>Food shortage extinction</w:t>
      </w:r>
    </w:p>
    <w:p w14:paraId="3EE98B42" w14:textId="77777777" w:rsidR="002777BC" w:rsidRPr="00F66DFB" w:rsidRDefault="002777BC" w:rsidP="002777BC">
      <w:pPr>
        <w:pStyle w:val="Heading4"/>
      </w:pPr>
      <w:r w:rsidRPr="00F66DFB">
        <w:t>Cribb 19</w:t>
      </w:r>
    </w:p>
    <w:p w14:paraId="20904450" w14:textId="77777777" w:rsidR="002777BC" w:rsidRPr="00F66DFB" w:rsidRDefault="002777BC" w:rsidP="002777BC">
      <w:pPr>
        <w:rPr>
          <w:rFonts w:asciiTheme="minorHAnsi" w:hAnsiTheme="minorHAnsi"/>
        </w:rPr>
      </w:pPr>
      <w:r w:rsidRPr="00F66DFB">
        <w:rPr>
          <w:rFonts w:asciiTheme="minorHAnsi" w:hAnsiTheme="minorHAnsi"/>
        </w:rPr>
        <w:t xml:space="preserve">Julian </w:t>
      </w:r>
      <w:r w:rsidRPr="00F66DFB">
        <w:rPr>
          <w:rStyle w:val="Style13ptBold"/>
          <w:rFonts w:asciiTheme="minorHAnsi" w:hAnsiTheme="minorHAnsi"/>
        </w:rPr>
        <w:t>Cribb 19</w:t>
      </w:r>
      <w:r w:rsidRPr="00F66DFB">
        <w:rPr>
          <w:rFonts w:asciiTheme="minorHAnsi" w:hAnsiTheme="minorHAnsi"/>
        </w:rPr>
        <w:t xml:space="preserve">, Author, journalist, editor and science communicator, principal of Julian Cribb &amp; Associates who provide specialist consultancy in the communication of science, agriculture, food, mining, </w:t>
      </w:r>
      <w:proofErr w:type="gramStart"/>
      <w:r w:rsidRPr="00F66DFB">
        <w:rPr>
          <w:rFonts w:asciiTheme="minorHAnsi" w:hAnsiTheme="minorHAnsi"/>
        </w:rPr>
        <w:t>energy</w:t>
      </w:r>
      <w:proofErr w:type="gramEnd"/>
      <w:r w:rsidRPr="00F66DFB">
        <w:rPr>
          <w:rFonts w:asciiTheme="minorHAnsi" w:hAnsiTheme="minorHAnsi"/>
        </w:rPr>
        <w:t xml:space="preserve"> and the environment, more than thirty awards for journalism. 10/03/2019. “6 - Food as an Existential Risk.” Food or War, 1st ed., Cambridge University Press. DOI.org (</w:t>
      </w:r>
      <w:proofErr w:type="spellStart"/>
      <w:r w:rsidRPr="00F66DFB">
        <w:rPr>
          <w:rFonts w:asciiTheme="minorHAnsi" w:hAnsiTheme="minorHAnsi"/>
        </w:rPr>
        <w:t>Crossref</w:t>
      </w:r>
      <w:proofErr w:type="spellEnd"/>
      <w:r w:rsidRPr="00F66DFB">
        <w:rPr>
          <w:rFonts w:asciiTheme="minorHAnsi" w:hAnsiTheme="minorHAnsi"/>
        </w:rPr>
        <w:t>), doi:10.1017/9781108690126.</w:t>
      </w:r>
    </w:p>
    <w:p w14:paraId="599962AA" w14:textId="77777777" w:rsidR="002777BC" w:rsidRPr="00F66DFB" w:rsidRDefault="002777BC" w:rsidP="002777BC">
      <w:pPr>
        <w:rPr>
          <w:rFonts w:asciiTheme="minorHAnsi" w:hAnsiTheme="minorHAnsi"/>
          <w:sz w:val="16"/>
        </w:rPr>
      </w:pPr>
      <w:r w:rsidRPr="00F66DFB">
        <w:rPr>
          <w:rFonts w:asciiTheme="minorHAnsi" w:hAnsiTheme="minorHAnsi"/>
          <w:sz w:val="16"/>
        </w:rPr>
        <w:t xml:space="preserve">Weapons of Mass Destruction </w:t>
      </w:r>
      <w:r w:rsidRPr="00F66DFB">
        <w:rPr>
          <w:rStyle w:val="StyleUnderline"/>
          <w:rFonts w:asciiTheme="minorHAnsi" w:hAnsiTheme="minorHAnsi"/>
        </w:rPr>
        <w:t>Detonating just</w:t>
      </w:r>
      <w:r w:rsidRPr="00F66DFB">
        <w:rPr>
          <w:rFonts w:asciiTheme="minorHAnsi" w:hAnsiTheme="minorHAnsi"/>
          <w:sz w:val="16"/>
        </w:rPr>
        <w:t xml:space="preserve"> </w:t>
      </w:r>
      <w:r w:rsidRPr="00F66DFB">
        <w:rPr>
          <w:rStyle w:val="Emphasis"/>
          <w:rFonts w:asciiTheme="minorHAnsi" w:hAnsiTheme="minorHAnsi"/>
          <w:highlight w:val="cyan"/>
        </w:rPr>
        <w:t>50</w:t>
      </w:r>
      <w:r w:rsidRPr="00F66DFB">
        <w:rPr>
          <w:rFonts w:asciiTheme="minorHAnsi" w:hAnsiTheme="minorHAnsi"/>
          <w:sz w:val="16"/>
        </w:rPr>
        <w:t xml:space="preserve">–100 out of the global arsenal of nearly 15,000 </w:t>
      </w:r>
      <w:r w:rsidRPr="00F66DFB">
        <w:rPr>
          <w:rStyle w:val="Emphasis"/>
          <w:rFonts w:asciiTheme="minorHAnsi" w:hAnsiTheme="minorHAnsi"/>
          <w:highlight w:val="cyan"/>
        </w:rPr>
        <w:t>nuc</w:t>
      </w:r>
      <w:r w:rsidRPr="00F66DFB">
        <w:rPr>
          <w:rStyle w:val="StyleUnderline"/>
          <w:rFonts w:asciiTheme="minorHAnsi" w:hAnsiTheme="minorHAnsi"/>
        </w:rPr>
        <w:t>lear weapon</w:t>
      </w:r>
      <w:r w:rsidRPr="00F66DFB">
        <w:rPr>
          <w:rStyle w:val="Emphasis"/>
          <w:rFonts w:asciiTheme="minorHAnsi" w:hAnsiTheme="minorHAnsi"/>
          <w:highlight w:val="cyan"/>
        </w:rPr>
        <w:t>s</w:t>
      </w:r>
      <w:r w:rsidRPr="00F66DFB">
        <w:rPr>
          <w:rFonts w:asciiTheme="minorHAnsi" w:hAnsiTheme="minorHAnsi"/>
          <w:sz w:val="16"/>
        </w:rPr>
        <w:t xml:space="preserve"> </w:t>
      </w:r>
      <w:r w:rsidRPr="00F66DFB">
        <w:rPr>
          <w:rStyle w:val="StyleUnderline"/>
          <w:rFonts w:asciiTheme="minorHAnsi" w:hAnsiTheme="minorHAnsi"/>
        </w:rPr>
        <w:t>would</w:t>
      </w:r>
      <w:r w:rsidRPr="00F66DFB">
        <w:rPr>
          <w:rFonts w:asciiTheme="minorHAnsi" w:hAnsiTheme="minorHAnsi"/>
          <w:sz w:val="16"/>
        </w:rPr>
        <w:t xml:space="preserve"> </w:t>
      </w:r>
      <w:r w:rsidRPr="00F66DFB">
        <w:rPr>
          <w:rStyle w:val="Emphasis"/>
          <w:rFonts w:asciiTheme="minorHAnsi" w:hAnsiTheme="minorHAnsi"/>
        </w:rPr>
        <w:t xml:space="preserve">suffice to </w:t>
      </w:r>
      <w:r w:rsidRPr="00F66DFB">
        <w:rPr>
          <w:rStyle w:val="Emphasis"/>
          <w:rFonts w:asciiTheme="minorHAnsi" w:hAnsiTheme="minorHAnsi"/>
          <w:highlight w:val="cyan"/>
        </w:rPr>
        <w:t xml:space="preserve">end </w:t>
      </w:r>
      <w:proofErr w:type="spellStart"/>
      <w:r w:rsidRPr="00F66DFB">
        <w:rPr>
          <w:rStyle w:val="Emphasis"/>
          <w:rFonts w:asciiTheme="minorHAnsi" w:hAnsiTheme="minorHAnsi"/>
          <w:highlight w:val="cyan"/>
        </w:rPr>
        <w:t>civilisation</w:t>
      </w:r>
      <w:proofErr w:type="spellEnd"/>
      <w:r w:rsidRPr="00F66DFB">
        <w:rPr>
          <w:rStyle w:val="StyleUnderline"/>
          <w:rFonts w:asciiTheme="minorHAnsi" w:hAnsiTheme="minorHAnsi"/>
          <w:highlight w:val="cyan"/>
        </w:rPr>
        <w:t xml:space="preserve"> in</w:t>
      </w:r>
      <w:r w:rsidRPr="00F66DFB">
        <w:rPr>
          <w:rStyle w:val="StyleUnderline"/>
          <w:rFonts w:asciiTheme="minorHAnsi" w:hAnsiTheme="minorHAnsi"/>
        </w:rPr>
        <w:t xml:space="preserve"> a </w:t>
      </w:r>
      <w:r w:rsidRPr="00F66DFB">
        <w:rPr>
          <w:rStyle w:val="Emphasis"/>
          <w:rFonts w:asciiTheme="minorHAnsi" w:hAnsiTheme="minorHAnsi"/>
          <w:highlight w:val="cyan"/>
        </w:rPr>
        <w:t>nuclear winter</w:t>
      </w:r>
      <w:r w:rsidRPr="00F66DFB">
        <w:rPr>
          <w:rStyle w:val="StyleUnderline"/>
          <w:rFonts w:asciiTheme="minorHAnsi" w:hAnsiTheme="minorHAnsi"/>
        </w:rPr>
        <w:t>, causing</w:t>
      </w:r>
      <w:r w:rsidRPr="00F66DFB">
        <w:rPr>
          <w:rFonts w:asciiTheme="minorHAnsi" w:hAnsiTheme="minorHAnsi"/>
          <w:sz w:val="16"/>
        </w:rPr>
        <w:t xml:space="preserve"> </w:t>
      </w:r>
      <w:r w:rsidRPr="00F66DFB">
        <w:rPr>
          <w:rStyle w:val="Emphasis"/>
          <w:rFonts w:asciiTheme="minorHAnsi" w:hAnsiTheme="minorHAnsi"/>
        </w:rPr>
        <w:t>worldwide famine</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economic collapse</w:t>
      </w:r>
      <w:r w:rsidRPr="00F66DFB">
        <w:rPr>
          <w:rFonts w:asciiTheme="minorHAnsi" w:hAnsiTheme="minorHAnsi"/>
          <w:sz w:val="16"/>
        </w:rPr>
        <w:t xml:space="preserve"> </w:t>
      </w:r>
      <w:r w:rsidRPr="00F66DFB">
        <w:rPr>
          <w:rStyle w:val="StyleUnderline"/>
          <w:rFonts w:asciiTheme="minorHAnsi" w:hAnsiTheme="minorHAnsi"/>
        </w:rPr>
        <w:t>affecting even</w:t>
      </w:r>
      <w:r w:rsidRPr="00F66DFB">
        <w:rPr>
          <w:rFonts w:asciiTheme="minorHAnsi" w:hAnsiTheme="minorHAnsi"/>
          <w:sz w:val="16"/>
        </w:rPr>
        <w:t xml:space="preserve"> </w:t>
      </w:r>
      <w:r w:rsidRPr="00F66DFB">
        <w:rPr>
          <w:rStyle w:val="Emphasis"/>
          <w:rFonts w:asciiTheme="minorHAnsi" w:hAnsiTheme="minorHAnsi"/>
        </w:rPr>
        <w:t>distant</w:t>
      </w:r>
      <w:r w:rsidRPr="00F66DFB">
        <w:rPr>
          <w:rFonts w:asciiTheme="minorHAnsi" w:hAnsiTheme="minorHAnsi"/>
          <w:sz w:val="16"/>
        </w:rPr>
        <w:t xml:space="preserve"> </w:t>
      </w:r>
      <w:r w:rsidRPr="00F66DFB">
        <w:rPr>
          <w:rStyle w:val="StyleUnderline"/>
          <w:rFonts w:asciiTheme="minorHAnsi" w:hAnsiTheme="minorHAnsi"/>
        </w:rPr>
        <w:t>nations</w:t>
      </w:r>
      <w:r w:rsidRPr="00F66DFB">
        <w:rPr>
          <w:rFonts w:asciiTheme="minorHAnsi" w:hAnsiTheme="minorHAnsi"/>
          <w:sz w:val="16"/>
        </w:rPr>
        <w:t xml:space="preserve">, as we saw in the previous chapter in the section dealing with South Asia. </w:t>
      </w:r>
      <w:r w:rsidRPr="00F66DFB">
        <w:rPr>
          <w:rStyle w:val="Emphasis"/>
          <w:rFonts w:asciiTheme="minorHAnsi" w:hAnsiTheme="minorHAnsi"/>
        </w:rPr>
        <w:t>Eight nations</w:t>
      </w:r>
      <w:r w:rsidRPr="00F66DFB">
        <w:rPr>
          <w:rFonts w:asciiTheme="minorHAnsi" w:hAnsiTheme="minorHAnsi"/>
          <w:sz w:val="16"/>
        </w:rPr>
        <w:t xml:space="preserve"> now </w:t>
      </w:r>
      <w:r w:rsidRPr="00F66DFB">
        <w:rPr>
          <w:rStyle w:val="StyleUnderline"/>
          <w:rFonts w:asciiTheme="minorHAnsi" w:hAnsiTheme="minorHAnsi"/>
        </w:rPr>
        <w:t>have the power to</w:t>
      </w:r>
      <w:r w:rsidRPr="00F66DFB">
        <w:rPr>
          <w:rFonts w:asciiTheme="minorHAnsi" w:hAnsiTheme="minorHAnsi"/>
          <w:sz w:val="16"/>
        </w:rPr>
        <w:t xml:space="preserve"> </w:t>
      </w:r>
      <w:r w:rsidRPr="00F66DFB">
        <w:rPr>
          <w:rStyle w:val="Emphasis"/>
          <w:rFonts w:asciiTheme="minorHAnsi" w:hAnsiTheme="minorHAnsi"/>
        </w:rPr>
        <w:t xml:space="preserve">terminate </w:t>
      </w:r>
      <w:proofErr w:type="spellStart"/>
      <w:r w:rsidRPr="00F66DFB">
        <w:rPr>
          <w:rStyle w:val="Emphasis"/>
          <w:rFonts w:asciiTheme="minorHAnsi" w:hAnsiTheme="minorHAnsi"/>
        </w:rPr>
        <w:t>civilisation</w:t>
      </w:r>
      <w:proofErr w:type="spellEnd"/>
      <w:r w:rsidRPr="00F66DFB">
        <w:rPr>
          <w:rFonts w:asciiTheme="minorHAnsi" w:hAnsiTheme="minorHAnsi"/>
          <w:sz w:val="16"/>
        </w:rPr>
        <w:t xml:space="preserve"> should they desire to do so –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two</w:t>
      </w:r>
      <w:r w:rsidRPr="00F66DFB">
        <w:rPr>
          <w:rFonts w:asciiTheme="minorHAnsi" w:hAnsiTheme="minorHAnsi"/>
          <w:sz w:val="16"/>
        </w:rPr>
        <w:t xml:space="preserve"> </w:t>
      </w:r>
      <w:r w:rsidRPr="00F66DFB">
        <w:rPr>
          <w:rStyle w:val="StyleUnderline"/>
          <w:rFonts w:asciiTheme="minorHAnsi" w:hAnsiTheme="minorHAnsi"/>
        </w:rPr>
        <w:t>have the power to</w:t>
      </w:r>
      <w:r w:rsidRPr="00F66DFB">
        <w:rPr>
          <w:rFonts w:asciiTheme="minorHAnsi" w:hAnsiTheme="minorHAnsi"/>
          <w:sz w:val="16"/>
        </w:rPr>
        <w:t xml:space="preserve"> </w:t>
      </w:r>
      <w:r w:rsidRPr="00F66DFB">
        <w:rPr>
          <w:rStyle w:val="Emphasis"/>
          <w:rFonts w:asciiTheme="minorHAnsi" w:hAnsiTheme="minorHAnsi"/>
        </w:rPr>
        <w:t>extinguish the human species</w:t>
      </w:r>
      <w:r w:rsidRPr="00F66DFB">
        <w:rPr>
          <w:rFonts w:asciiTheme="minorHAnsi" w:hAnsiTheme="minorHAnsi"/>
          <w:sz w:val="16"/>
        </w:rPr>
        <w:t xml:space="preserve">. According to the nuclear monitoring group Ploughshares, this arsenal is distributed as follows: – Russia, 6600 warheads (2500 classified as ‘retired’) – America, 6450 warheads (2550 classified as ‘retired’) – France, 300 warheads – China, 270 warheads – UK, 215 warheads – Pakistan, 130 warheads – India, 120 warheads – Israel, 80 warheads – North Korea, 15–20 warheads.11 Although actual numbers of </w:t>
      </w:r>
      <w:r w:rsidRPr="00F66DFB">
        <w:rPr>
          <w:rFonts w:asciiTheme="minorHAnsi" w:hAnsiTheme="minorHAnsi"/>
          <w:sz w:val="16"/>
        </w:rPr>
        <w:lastRenderedPageBreak/>
        <w:t xml:space="preserve">warheads have continued to fall from its peak of 70,000 weapons in the </w:t>
      </w:r>
      <w:proofErr w:type="spellStart"/>
      <w:r w:rsidRPr="00F66DFB">
        <w:rPr>
          <w:rFonts w:asciiTheme="minorHAnsi" w:hAnsiTheme="minorHAnsi"/>
          <w:sz w:val="16"/>
        </w:rPr>
        <w:t>mid 1980s</w:t>
      </w:r>
      <w:proofErr w:type="spellEnd"/>
      <w:r w:rsidRPr="00F66DFB">
        <w:rPr>
          <w:rFonts w:asciiTheme="minorHAnsi" w:hAnsiTheme="minorHAnsi"/>
          <w:sz w:val="16"/>
        </w:rPr>
        <w:t xml:space="preserve">, scientists argue </w:t>
      </w:r>
      <w:r w:rsidRPr="00F66DFB">
        <w:rPr>
          <w:rStyle w:val="StyleUnderline"/>
          <w:rFonts w:asciiTheme="minorHAnsi" w:hAnsiTheme="minorHAnsi"/>
          <w:highlight w:val="cyan"/>
        </w:rPr>
        <w:t>the</w:t>
      </w:r>
      <w:r w:rsidRPr="00F66DFB">
        <w:rPr>
          <w:rFonts w:asciiTheme="minorHAnsi" w:hAnsiTheme="minorHAnsi"/>
          <w:sz w:val="16"/>
          <w:highlight w:val="cyan"/>
        </w:rPr>
        <w:t xml:space="preserve"> </w:t>
      </w:r>
      <w:r w:rsidRPr="00F66DFB">
        <w:rPr>
          <w:rStyle w:val="Emphasis"/>
          <w:rFonts w:asciiTheme="minorHAnsi" w:hAnsiTheme="minorHAnsi"/>
          <w:highlight w:val="cyan"/>
        </w:rPr>
        <w:t>danger</w:t>
      </w:r>
      <w:r w:rsidRPr="00F66DFB">
        <w:rPr>
          <w:rFonts w:asciiTheme="minorHAnsi" w:hAnsiTheme="minorHAnsi"/>
          <w:sz w:val="16"/>
        </w:rPr>
        <w:t xml:space="preserve"> </w:t>
      </w:r>
      <w:r w:rsidRPr="00F66DFB">
        <w:rPr>
          <w:rStyle w:val="StyleUnderline"/>
          <w:rFonts w:asciiTheme="minorHAnsi" w:hAnsiTheme="minorHAnsi"/>
        </w:rPr>
        <w:t>of nuclear conflict in fact</w:t>
      </w:r>
      <w:r w:rsidRPr="00F66DFB">
        <w:rPr>
          <w:rFonts w:asciiTheme="minorHAnsi" w:hAnsiTheme="minorHAnsi"/>
          <w:sz w:val="16"/>
        </w:rPr>
        <w:t xml:space="preserve"> </w:t>
      </w:r>
      <w:r w:rsidRPr="00F66DFB">
        <w:rPr>
          <w:rStyle w:val="Emphasis"/>
          <w:rFonts w:asciiTheme="minorHAnsi" w:hAnsiTheme="minorHAnsi"/>
          <w:highlight w:val="cyan"/>
        </w:rPr>
        <w:t>increased</w:t>
      </w:r>
      <w:r w:rsidRPr="00F66DFB">
        <w:rPr>
          <w:rFonts w:asciiTheme="minorHAnsi" w:hAnsiTheme="minorHAnsi"/>
          <w:sz w:val="16"/>
        </w:rPr>
        <w:t xml:space="preserve"> </w:t>
      </w:r>
      <w:r w:rsidRPr="00F66DFB">
        <w:rPr>
          <w:rStyle w:val="StyleUnderline"/>
          <w:rFonts w:asciiTheme="minorHAnsi" w:hAnsiTheme="minorHAnsi"/>
        </w:rPr>
        <w:t>in the first two decades of the twenty-first century</w:t>
      </w:r>
      <w:r w:rsidRPr="00F66DFB">
        <w:rPr>
          <w:rFonts w:asciiTheme="minorHAnsi" w:hAnsiTheme="minorHAnsi"/>
          <w:sz w:val="16"/>
        </w:rPr>
        <w:t xml:space="preserve">. This was </w:t>
      </w:r>
      <w:r w:rsidRPr="00F66DFB">
        <w:rPr>
          <w:rStyle w:val="StyleUnderline"/>
          <w:rFonts w:asciiTheme="minorHAnsi" w:hAnsiTheme="minorHAnsi"/>
        </w:rPr>
        <w:t>due to</w:t>
      </w:r>
      <w:r w:rsidRPr="00F66DFB">
        <w:rPr>
          <w:rFonts w:asciiTheme="minorHAnsi" w:hAnsiTheme="minorHAnsi"/>
          <w:sz w:val="16"/>
        </w:rPr>
        <w:t xml:space="preserve"> the </w:t>
      </w:r>
      <w:proofErr w:type="spellStart"/>
      <w:r w:rsidRPr="00F66DFB">
        <w:rPr>
          <w:rStyle w:val="Emphasis"/>
          <w:rFonts w:asciiTheme="minorHAnsi" w:hAnsiTheme="minorHAnsi"/>
        </w:rPr>
        <w:t>modernisation</w:t>
      </w:r>
      <w:proofErr w:type="spellEnd"/>
      <w:r w:rsidRPr="00F66DFB">
        <w:rPr>
          <w:rFonts w:asciiTheme="minorHAnsi" w:hAnsiTheme="minorHAnsi"/>
          <w:sz w:val="16"/>
        </w:rPr>
        <w:t xml:space="preserve"> of existing stockpiles, the adoption of dangerous </w:t>
      </w:r>
      <w:r w:rsidRPr="00F66DFB">
        <w:rPr>
          <w:rStyle w:val="StyleUnderline"/>
          <w:rFonts w:asciiTheme="minorHAnsi" w:hAnsiTheme="minorHAnsi"/>
        </w:rPr>
        <w:t>new</w:t>
      </w:r>
      <w:r w:rsidRPr="00F66DFB">
        <w:rPr>
          <w:rFonts w:asciiTheme="minorHAnsi" w:hAnsiTheme="minorHAnsi"/>
          <w:sz w:val="16"/>
        </w:rPr>
        <w:t xml:space="preserve"> </w:t>
      </w:r>
      <w:r w:rsidRPr="00F66DFB">
        <w:rPr>
          <w:rStyle w:val="Emphasis"/>
          <w:rFonts w:asciiTheme="minorHAnsi" w:hAnsiTheme="minorHAnsi"/>
        </w:rPr>
        <w:t>tech</w:t>
      </w:r>
      <w:r w:rsidRPr="00F66DFB">
        <w:rPr>
          <w:rFonts w:asciiTheme="minorHAnsi" w:hAnsiTheme="minorHAnsi"/>
          <w:sz w:val="16"/>
        </w:rPr>
        <w:t xml:space="preserve">nologies </w:t>
      </w:r>
      <w:r w:rsidRPr="00F66DFB">
        <w:rPr>
          <w:rStyle w:val="StyleUnderline"/>
          <w:rFonts w:asciiTheme="minorHAnsi" w:hAnsiTheme="minorHAnsi"/>
        </w:rPr>
        <w:t>such as robot delivery systems, hypersonic missiles,</w:t>
      </w:r>
      <w:r w:rsidRPr="00F66DFB">
        <w:rPr>
          <w:rFonts w:asciiTheme="minorHAnsi" w:hAnsiTheme="minorHAnsi"/>
          <w:sz w:val="16"/>
        </w:rPr>
        <w:t xml:space="preserve"> </w:t>
      </w:r>
      <w:r w:rsidRPr="00F66DFB">
        <w:rPr>
          <w:rStyle w:val="Emphasis"/>
          <w:rFonts w:asciiTheme="minorHAnsi" w:hAnsiTheme="minorHAnsi"/>
        </w:rPr>
        <w:t>a</w:t>
      </w:r>
      <w:r w:rsidRPr="00F66DFB">
        <w:rPr>
          <w:rFonts w:asciiTheme="minorHAnsi" w:hAnsiTheme="minorHAnsi"/>
          <w:sz w:val="16"/>
        </w:rPr>
        <w:t xml:space="preserve">rtificial </w:t>
      </w:r>
      <w:r w:rsidRPr="00F66DFB">
        <w:rPr>
          <w:rStyle w:val="Emphasis"/>
          <w:rFonts w:asciiTheme="minorHAnsi" w:hAnsiTheme="minorHAnsi"/>
        </w:rPr>
        <w:t>i</w:t>
      </w:r>
      <w:r w:rsidRPr="00F66DFB">
        <w:rPr>
          <w:rFonts w:asciiTheme="minorHAnsi" w:hAnsiTheme="minorHAnsi"/>
          <w:sz w:val="16"/>
        </w:rPr>
        <w:t xml:space="preserve">ntelligence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e</w:t>
      </w:r>
      <w:r w:rsidRPr="00F66DFB">
        <w:rPr>
          <w:rFonts w:asciiTheme="minorHAnsi" w:hAnsiTheme="minorHAnsi"/>
          <w:sz w:val="16"/>
        </w:rPr>
        <w:t xml:space="preserve">lectronic </w:t>
      </w:r>
      <w:r w:rsidRPr="00F66DFB">
        <w:rPr>
          <w:rStyle w:val="Emphasis"/>
          <w:rFonts w:asciiTheme="minorHAnsi" w:hAnsiTheme="minorHAnsi"/>
        </w:rPr>
        <w:t>w</w:t>
      </w:r>
      <w:r w:rsidRPr="00F66DFB">
        <w:rPr>
          <w:rFonts w:asciiTheme="minorHAnsi" w:hAnsiTheme="minorHAnsi"/>
          <w:sz w:val="16"/>
        </w:rPr>
        <w:t xml:space="preserve">arfare, </w:t>
      </w:r>
      <w:r w:rsidRPr="00F66DFB">
        <w:rPr>
          <w:rStyle w:val="StyleUnderline"/>
          <w:rFonts w:asciiTheme="minorHAnsi" w:hAnsiTheme="minorHAnsi"/>
        </w:rPr>
        <w:t>and</w:t>
      </w:r>
      <w:r w:rsidRPr="00F66DFB">
        <w:rPr>
          <w:rFonts w:asciiTheme="minorHAnsi" w:hAnsiTheme="minorHAnsi"/>
          <w:sz w:val="16"/>
        </w:rPr>
        <w:t xml:space="preserve"> the </w:t>
      </w:r>
      <w:r w:rsidRPr="00F66DFB">
        <w:rPr>
          <w:rStyle w:val="StyleUnderline"/>
          <w:rFonts w:asciiTheme="minorHAnsi" w:hAnsiTheme="minorHAnsi"/>
        </w:rPr>
        <w:t xml:space="preserve">continuing </w:t>
      </w:r>
      <w:r w:rsidRPr="00F66DFB">
        <w:rPr>
          <w:rStyle w:val="Emphasis"/>
          <w:rFonts w:asciiTheme="minorHAnsi" w:hAnsiTheme="minorHAnsi"/>
        </w:rPr>
        <w:t>leakage</w:t>
      </w:r>
      <w:r w:rsidRPr="00F66DFB">
        <w:rPr>
          <w:rFonts w:asciiTheme="minorHAnsi" w:hAnsiTheme="minorHAnsi"/>
          <w:sz w:val="16"/>
        </w:rPr>
        <w:t xml:space="preserve"> </w:t>
      </w:r>
      <w:r w:rsidRPr="00F66DFB">
        <w:rPr>
          <w:rStyle w:val="StyleUnderline"/>
          <w:rFonts w:asciiTheme="minorHAnsi" w:hAnsiTheme="minorHAnsi"/>
        </w:rPr>
        <w:t>of nuclear</w:t>
      </w:r>
      <w:r w:rsidRPr="00F66DFB">
        <w:rPr>
          <w:rFonts w:asciiTheme="minorHAnsi" w:hAnsiTheme="minorHAnsi"/>
          <w:sz w:val="16"/>
        </w:rPr>
        <w:t xml:space="preserve"> </w:t>
      </w:r>
      <w:r w:rsidRPr="00F66DFB">
        <w:rPr>
          <w:rStyle w:val="Emphasis"/>
          <w:rFonts w:asciiTheme="minorHAnsi" w:hAnsiTheme="minorHAnsi"/>
        </w:rPr>
        <w:t>materials</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knowhow</w:t>
      </w:r>
      <w:r w:rsidRPr="00F66DFB">
        <w:rPr>
          <w:rFonts w:asciiTheme="minorHAnsi" w:hAnsiTheme="minorHAnsi"/>
          <w:sz w:val="16"/>
        </w:rPr>
        <w:t xml:space="preserve"> to nonnuclear nations and potential terrorist </w:t>
      </w:r>
      <w:proofErr w:type="spellStart"/>
      <w:r w:rsidRPr="00F66DFB">
        <w:rPr>
          <w:rFonts w:asciiTheme="minorHAnsi" w:hAnsiTheme="minorHAnsi"/>
          <w:sz w:val="16"/>
        </w:rPr>
        <w:t>organisations</w:t>
      </w:r>
      <w:proofErr w:type="spellEnd"/>
      <w:r w:rsidRPr="00F66DFB">
        <w:rPr>
          <w:rFonts w:asciiTheme="minorHAnsi" w:hAnsiTheme="minorHAnsi"/>
          <w:sz w:val="16"/>
        </w:rPr>
        <w:t xml:space="preserve">. 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w:t>
      </w:r>
      <w:proofErr w:type="spellStart"/>
      <w:r w:rsidRPr="00F66DFB">
        <w:rPr>
          <w:rFonts w:asciiTheme="minorHAnsi" w:hAnsiTheme="minorHAnsi"/>
          <w:sz w:val="16"/>
        </w:rPr>
        <w:t>destabilise</w:t>
      </w:r>
      <w:proofErr w:type="spellEnd"/>
      <w:r w:rsidRPr="00F66DFB">
        <w:rPr>
          <w:rFonts w:asciiTheme="minorHAnsi" w:hAnsiTheme="minorHAnsi"/>
          <w:sz w:val="16"/>
        </w:rPr>
        <w:t xml:space="preserve"> rival regimes, and to the rising threat of uncontrolled climate change (see below).12 In an historic moment on 17 July 2017, 122 nations voted in the UN for the first time ever in </w:t>
      </w:r>
      <w:proofErr w:type="spellStart"/>
      <w:r w:rsidRPr="00F66DFB">
        <w:rPr>
          <w:rFonts w:asciiTheme="minorHAnsi" w:hAnsiTheme="minorHAnsi"/>
          <w:sz w:val="16"/>
        </w:rPr>
        <w:t>favour</w:t>
      </w:r>
      <w:proofErr w:type="spellEnd"/>
      <w:r w:rsidRPr="00F66DFB">
        <w:rPr>
          <w:rFonts w:asciiTheme="minorHAnsi" w:hAnsiTheme="minorHAnsi"/>
          <w:sz w:val="16"/>
        </w:rPr>
        <w:t xml:space="preserve">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w:t>
      </w:r>
      <w:proofErr w:type="gramStart"/>
      <w:r w:rsidRPr="00F66DFB">
        <w:rPr>
          <w:rFonts w:asciiTheme="minorHAnsi" w:hAnsiTheme="minorHAnsi"/>
          <w:sz w:val="16"/>
        </w:rPr>
        <w:t>abstained</w:t>
      </w:r>
      <w:proofErr w:type="gramEnd"/>
      <w:r w:rsidRPr="00F66DFB">
        <w:rPr>
          <w:rFonts w:asciiTheme="minorHAnsi" w:hAnsiTheme="minorHAnsi"/>
          <w:sz w:val="16"/>
        </w:rPr>
        <w:t xml:space="preserve">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 As things stand, the only entities that can afford to own nuclear weapons are nations – and </w:t>
      </w:r>
      <w:r w:rsidRPr="00F66DFB">
        <w:rPr>
          <w:rStyle w:val="Emphasis"/>
          <w:rFonts w:asciiTheme="minorHAnsi" w:hAnsiTheme="minorHAnsi"/>
        </w:rPr>
        <w:t>if humanity is to be wiped out</w:t>
      </w:r>
      <w:r w:rsidRPr="00F66DFB">
        <w:rPr>
          <w:rStyle w:val="StyleUnderline"/>
          <w:rFonts w:asciiTheme="minorHAnsi" w:hAnsiTheme="minorHAnsi"/>
        </w:rPr>
        <w:t>, it</w:t>
      </w:r>
      <w:r w:rsidRPr="00F66DFB">
        <w:rPr>
          <w:rFonts w:asciiTheme="minorHAnsi" w:hAnsiTheme="minorHAnsi"/>
          <w:sz w:val="16"/>
        </w:rPr>
        <w:t xml:space="preserve"> </w:t>
      </w:r>
      <w:r w:rsidRPr="00F66DFB">
        <w:rPr>
          <w:rStyle w:val="StyleUnderline"/>
          <w:rFonts w:asciiTheme="minorHAnsi" w:hAnsiTheme="minorHAnsi"/>
        </w:rPr>
        <w:t>will</w:t>
      </w:r>
      <w:r w:rsidRPr="00F66DFB">
        <w:rPr>
          <w:rFonts w:asciiTheme="minorHAnsi" w:hAnsiTheme="minorHAnsi"/>
          <w:sz w:val="16"/>
        </w:rPr>
        <w:t xml:space="preserve"> </w:t>
      </w:r>
      <w:r w:rsidRPr="00F66DFB">
        <w:rPr>
          <w:rStyle w:val="Emphasis"/>
          <w:rFonts w:asciiTheme="minorHAnsi" w:hAnsiTheme="minorHAnsi"/>
        </w:rPr>
        <w:t>most likely</w:t>
      </w:r>
      <w:r w:rsidRPr="00F66DFB">
        <w:rPr>
          <w:rFonts w:asciiTheme="minorHAnsi" w:hAnsiTheme="minorHAnsi"/>
          <w:sz w:val="16"/>
        </w:rPr>
        <w:t xml:space="preserve"> </w:t>
      </w:r>
      <w:r w:rsidRPr="00F66DFB">
        <w:rPr>
          <w:rStyle w:val="StyleUnderline"/>
          <w:rFonts w:asciiTheme="minorHAnsi" w:hAnsiTheme="minorHAnsi"/>
        </w:rPr>
        <w:t xml:space="preserve">be as a </w:t>
      </w:r>
      <w:r w:rsidRPr="00F66DFB">
        <w:rPr>
          <w:rStyle w:val="Emphasis"/>
          <w:rFonts w:asciiTheme="minorHAnsi" w:hAnsiTheme="minorHAnsi"/>
        </w:rPr>
        <w:t>result of an atomic conflict</w:t>
      </w:r>
      <w:r w:rsidRPr="00F66DFB">
        <w:rPr>
          <w:rFonts w:asciiTheme="minorHAnsi" w:hAnsiTheme="minorHAnsi"/>
          <w:sz w:val="16"/>
        </w:rPr>
        <w:t xml:space="preserve"> between nations. It follows from this that, if the world is to be made safe from such a fate it will need to get rid of nations as a structure of human self-</w:t>
      </w:r>
      <w:proofErr w:type="spellStart"/>
      <w:r w:rsidRPr="00F66DFB">
        <w:rPr>
          <w:rFonts w:asciiTheme="minorHAnsi" w:hAnsiTheme="minorHAnsi"/>
          <w:sz w:val="16"/>
        </w:rPr>
        <w:t>organisation</w:t>
      </w:r>
      <w:proofErr w:type="spellEnd"/>
      <w:r w:rsidRPr="00F66DFB">
        <w:rPr>
          <w:rFonts w:asciiTheme="minorHAnsi" w:hAnsiTheme="minorHAnsi"/>
          <w:sz w:val="16"/>
        </w:rPr>
        <w:t xml:space="preserve"> and replace them with wiser, less aggressive forms of self-governance. After all, the nation state </w:t>
      </w:r>
      <w:proofErr w:type="gramStart"/>
      <w:r w:rsidRPr="00F66DFB">
        <w:rPr>
          <w:rFonts w:asciiTheme="minorHAnsi" w:hAnsiTheme="minorHAnsi"/>
          <w:sz w:val="16"/>
        </w:rPr>
        <w:t>really only</w:t>
      </w:r>
      <w:proofErr w:type="gramEnd"/>
      <w:r w:rsidRPr="00F66DFB">
        <w:rPr>
          <w:rFonts w:asciiTheme="minorHAnsi" w:hAnsiTheme="minorHAnsi"/>
          <w:sz w:val="16"/>
        </w:rPr>
        <w:t xml:space="preserve">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sidRPr="00F66DFB">
        <w:rPr>
          <w:rFonts w:asciiTheme="minorHAnsi" w:hAnsiTheme="minorHAnsi"/>
          <w:sz w:val="16"/>
        </w:rPr>
        <w:t>years</w:t>
      </w:r>
      <w:proofErr w:type="gramEnd"/>
      <w:r w:rsidRPr="00F66DFB">
        <w:rPr>
          <w:rFonts w:asciiTheme="minorHAnsi" w:hAnsiTheme="minorHAnsi"/>
          <w:sz w:val="16"/>
        </w:rPr>
        <w:t xml:space="preserve"> and it is increasingly clear the world would be a far safer, more peaceable place without either nations or nationalism. The question is what to replace them with. Although there may at first glance appear to be no close linkage between weapons of mass destruction and food, </w:t>
      </w:r>
      <w:r w:rsidRPr="00F66DFB">
        <w:rPr>
          <w:rStyle w:val="StyleUnderline"/>
          <w:rFonts w:asciiTheme="minorHAnsi" w:hAnsiTheme="minorHAnsi"/>
        </w:rPr>
        <w:t xml:space="preserve">in the </w:t>
      </w:r>
      <w:proofErr w:type="spellStart"/>
      <w:r w:rsidRPr="00F66DFB">
        <w:rPr>
          <w:rStyle w:val="StyleUnderline"/>
          <w:rFonts w:asciiTheme="minorHAnsi" w:hAnsiTheme="minorHAnsi"/>
        </w:rPr>
        <w:t>twentyfirst</w:t>
      </w:r>
      <w:proofErr w:type="spellEnd"/>
      <w:r w:rsidRPr="00F66DFB">
        <w:rPr>
          <w:rStyle w:val="StyleUnderline"/>
          <w:rFonts w:asciiTheme="minorHAnsi" w:hAnsiTheme="minorHAnsi"/>
        </w:rPr>
        <w:t xml:space="preserve"> century </w:t>
      </w:r>
      <w:r w:rsidRPr="00F66DFB">
        <w:rPr>
          <w:rStyle w:val="StyleUnderline"/>
          <w:rFonts w:asciiTheme="minorHAnsi" w:hAnsiTheme="minorHAnsi"/>
          <w:highlight w:val="cyan"/>
        </w:rPr>
        <w:t>with</w:t>
      </w:r>
      <w:r w:rsidRPr="00F66DFB">
        <w:rPr>
          <w:rStyle w:val="StyleUnderline"/>
          <w:rFonts w:asciiTheme="minorHAnsi" w:hAnsiTheme="minorHAnsi"/>
        </w:rPr>
        <w:t xml:space="preserve"> world resources of </w:t>
      </w:r>
      <w:r w:rsidRPr="00F66DFB">
        <w:rPr>
          <w:rStyle w:val="Emphasis"/>
          <w:rFonts w:asciiTheme="minorHAnsi" w:hAnsiTheme="minorHAnsi"/>
          <w:highlight w:val="cyan"/>
        </w:rPr>
        <w:t>food</w:t>
      </w:r>
      <w:r w:rsidRPr="00F66DFB">
        <w:rPr>
          <w:rStyle w:val="StyleUnderline"/>
          <w:rFonts w:asciiTheme="minorHAnsi" w:hAnsiTheme="minorHAnsi"/>
        </w:rPr>
        <w:t xml:space="preserve">, land and water </w:t>
      </w:r>
      <w:r w:rsidRPr="00F66DFB">
        <w:rPr>
          <w:rStyle w:val="StyleUnderline"/>
          <w:rFonts w:asciiTheme="minorHAnsi" w:hAnsiTheme="minorHAnsi"/>
          <w:highlight w:val="cyan"/>
        </w:rPr>
        <w:t>under</w:t>
      </w:r>
      <w:r w:rsidRPr="00F66DFB">
        <w:rPr>
          <w:rStyle w:val="StyleUnderline"/>
          <w:rFonts w:asciiTheme="minorHAnsi" w:hAnsiTheme="minorHAnsi"/>
        </w:rPr>
        <w:t xml:space="preserve"> growing </w:t>
      </w:r>
      <w:r w:rsidRPr="00F66DFB">
        <w:rPr>
          <w:rStyle w:val="Emphasis"/>
          <w:rFonts w:asciiTheme="minorHAnsi" w:hAnsiTheme="minorHAnsi"/>
          <w:highlight w:val="cyan"/>
        </w:rPr>
        <w:t>stress, nothing can be ruled out</w:t>
      </w:r>
      <w:r w:rsidRPr="00F66DFB">
        <w:rPr>
          <w:rFonts w:asciiTheme="minorHAnsi" w:hAnsiTheme="minorHAnsi"/>
          <w:sz w:val="16"/>
        </w:rPr>
        <w:t xml:space="preserve">. Indeed, </w:t>
      </w:r>
      <w:r w:rsidRPr="00F66DFB">
        <w:rPr>
          <w:rStyle w:val="Emphasis"/>
          <w:rFonts w:asciiTheme="minorHAnsi" w:hAnsiTheme="minorHAnsi"/>
          <w:highlight w:val="cyan"/>
        </w:rPr>
        <w:t>chemical weapons</w:t>
      </w:r>
      <w:r w:rsidRPr="00F66DFB">
        <w:rPr>
          <w:rStyle w:val="StyleUnderline"/>
          <w:rFonts w:asciiTheme="minorHAnsi" w:hAnsiTheme="minorHAnsi"/>
        </w:rPr>
        <w:t xml:space="preserve"> have</w:t>
      </w:r>
      <w:r w:rsidRPr="00F66DFB">
        <w:rPr>
          <w:rFonts w:asciiTheme="minorHAnsi" w:hAnsiTheme="minorHAnsi"/>
          <w:sz w:val="16"/>
        </w:rPr>
        <w:t xml:space="preserve"> </w:t>
      </w:r>
      <w:r w:rsidRPr="00F66DFB">
        <w:rPr>
          <w:rStyle w:val="Emphasis"/>
          <w:rFonts w:asciiTheme="minorHAnsi" w:hAnsiTheme="minorHAnsi"/>
        </w:rPr>
        <w:t>frequently</w:t>
      </w:r>
      <w:r w:rsidRPr="00F66DFB">
        <w:rPr>
          <w:rFonts w:asciiTheme="minorHAnsi" w:hAnsiTheme="minorHAnsi"/>
          <w:sz w:val="16"/>
        </w:rPr>
        <w:t xml:space="preserve"> </w:t>
      </w:r>
      <w:r w:rsidRPr="00F66DFB">
        <w:rPr>
          <w:rStyle w:val="StyleUnderline"/>
          <w:rFonts w:asciiTheme="minorHAnsi" w:hAnsiTheme="minorHAnsi"/>
        </w:rPr>
        <w:t xml:space="preserve">been deployed </w:t>
      </w:r>
      <w:r w:rsidRPr="00F66DFB">
        <w:rPr>
          <w:rStyle w:val="StyleUnderline"/>
          <w:rFonts w:asciiTheme="minorHAnsi" w:hAnsiTheme="minorHAnsi"/>
          <w:highlight w:val="cyan"/>
        </w:rPr>
        <w:t>in</w:t>
      </w:r>
      <w:r w:rsidRPr="00F66DFB">
        <w:rPr>
          <w:rStyle w:val="StyleUnderline"/>
          <w:rFonts w:asciiTheme="minorHAnsi" w:hAnsiTheme="minorHAnsi"/>
        </w:rPr>
        <w:t xml:space="preserve"> the </w:t>
      </w:r>
      <w:r w:rsidRPr="00F66DFB">
        <w:rPr>
          <w:rStyle w:val="Emphasis"/>
          <w:rFonts w:asciiTheme="minorHAnsi" w:hAnsiTheme="minorHAnsi"/>
          <w:highlight w:val="cyan"/>
        </w:rPr>
        <w:t>Syria</w:t>
      </w:r>
      <w:r w:rsidRPr="00F66DFB">
        <w:rPr>
          <w:rStyle w:val="StyleUnderline"/>
          <w:rFonts w:asciiTheme="minorHAnsi" w:hAnsiTheme="minorHAnsi"/>
        </w:rPr>
        <w:t xml:space="preserve">n civil war, which </w:t>
      </w:r>
      <w:r w:rsidRPr="00F66DFB">
        <w:rPr>
          <w:rStyle w:val="StyleUnderline"/>
          <w:rFonts w:asciiTheme="minorHAnsi" w:hAnsiTheme="minorHAnsi"/>
          <w:highlight w:val="cyan"/>
        </w:rPr>
        <w:t>had</w:t>
      </w:r>
      <w:r w:rsidRPr="00F66DFB">
        <w:rPr>
          <w:rStyle w:val="StyleUnderline"/>
          <w:rFonts w:asciiTheme="minorHAnsi" w:hAnsiTheme="minorHAnsi"/>
        </w:rPr>
        <w:t xml:space="preserve"> </w:t>
      </w:r>
      <w:r w:rsidRPr="00F66DFB">
        <w:rPr>
          <w:rStyle w:val="Emphasis"/>
          <w:rFonts w:asciiTheme="minorHAnsi" w:hAnsiTheme="minorHAnsi"/>
        </w:rPr>
        <w:t>drought</w:t>
      </w:r>
      <w:r w:rsidRPr="00F66DFB">
        <w:rPr>
          <w:rFonts w:asciiTheme="minorHAnsi" w:hAnsiTheme="minorHAnsi"/>
          <w:sz w:val="16"/>
        </w:rPr>
        <w:t xml:space="preserve">, </w:t>
      </w:r>
      <w:r w:rsidRPr="00F66DFB">
        <w:rPr>
          <w:rStyle w:val="Emphasis"/>
          <w:rFonts w:asciiTheme="minorHAnsi" w:hAnsiTheme="minorHAnsi"/>
        </w:rPr>
        <w:t>ag</w:t>
      </w:r>
      <w:r w:rsidRPr="00F66DFB">
        <w:rPr>
          <w:rFonts w:asciiTheme="minorHAnsi" w:hAnsiTheme="minorHAnsi"/>
          <w:sz w:val="16"/>
        </w:rPr>
        <w:t xml:space="preserve">ricultural </w:t>
      </w:r>
      <w:proofErr w:type="gramStart"/>
      <w:r w:rsidRPr="00F66DFB">
        <w:rPr>
          <w:rStyle w:val="Emphasis"/>
          <w:rFonts w:asciiTheme="minorHAnsi" w:hAnsiTheme="minorHAnsi"/>
        </w:rPr>
        <w:t>failure</w:t>
      </w:r>
      <w:proofErr w:type="gramEnd"/>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highlight w:val="cyan"/>
        </w:rPr>
        <w:t>hunger</w:t>
      </w:r>
      <w:r w:rsidRPr="00F66DFB">
        <w:rPr>
          <w:rFonts w:asciiTheme="minorHAnsi" w:hAnsiTheme="minorHAnsi"/>
          <w:sz w:val="16"/>
          <w:highlight w:val="cyan"/>
        </w:rPr>
        <w:t xml:space="preserve"> </w:t>
      </w:r>
      <w:r w:rsidRPr="00F66DFB">
        <w:rPr>
          <w:rStyle w:val="StyleUnderline"/>
          <w:rFonts w:asciiTheme="minorHAnsi" w:hAnsiTheme="minorHAnsi"/>
          <w:highlight w:val="cyan"/>
        </w:rPr>
        <w:t>among its</w:t>
      </w:r>
      <w:r w:rsidRPr="00F66DFB">
        <w:rPr>
          <w:rFonts w:asciiTheme="minorHAnsi" w:hAnsiTheme="minorHAnsi"/>
          <w:sz w:val="16"/>
        </w:rPr>
        <w:t xml:space="preserve"> </w:t>
      </w:r>
      <w:r w:rsidRPr="00F66DFB">
        <w:rPr>
          <w:rStyle w:val="Emphasis"/>
          <w:rFonts w:asciiTheme="minorHAnsi" w:hAnsiTheme="minorHAnsi"/>
        </w:rPr>
        <w:t xml:space="preserve">early </w:t>
      </w:r>
      <w:r w:rsidRPr="00F66DFB">
        <w:rPr>
          <w:rStyle w:val="Emphasis"/>
          <w:rFonts w:asciiTheme="minorHAnsi" w:hAnsiTheme="minorHAnsi"/>
          <w:highlight w:val="cyan"/>
        </w:rPr>
        <w:t>drivers</w:t>
      </w:r>
      <w:r w:rsidRPr="00F66DFB">
        <w:rPr>
          <w:rFonts w:asciiTheme="minorHAnsi" w:hAnsiTheme="minorHAnsi"/>
          <w:sz w:val="16"/>
        </w:rPr>
        <w:t xml:space="preserve">. And </w:t>
      </w:r>
      <w:r w:rsidRPr="00F66DFB">
        <w:rPr>
          <w:rStyle w:val="Emphasis"/>
          <w:rFonts w:asciiTheme="minorHAnsi" w:hAnsiTheme="minorHAnsi"/>
          <w:highlight w:val="cyan"/>
        </w:rPr>
        <w:t>nuclear conflict</w:t>
      </w:r>
      <w:r w:rsidRPr="00F66DFB">
        <w:rPr>
          <w:rFonts w:asciiTheme="minorHAnsi" w:hAnsiTheme="minorHAnsi"/>
          <w:sz w:val="16"/>
          <w:highlight w:val="cyan"/>
        </w:rPr>
        <w:t xml:space="preserve"> </w:t>
      </w:r>
      <w:r w:rsidRPr="00F66DFB">
        <w:rPr>
          <w:rStyle w:val="StyleUnderline"/>
          <w:rFonts w:asciiTheme="minorHAnsi" w:hAnsiTheme="minorHAnsi"/>
          <w:highlight w:val="cyan"/>
        </w:rPr>
        <w:t>remains</w:t>
      </w:r>
      <w:r w:rsidRPr="00F66DFB">
        <w:rPr>
          <w:rStyle w:val="StyleUnderline"/>
          <w:rFonts w:asciiTheme="minorHAnsi" w:hAnsiTheme="minorHAnsi"/>
        </w:rPr>
        <w:t xml:space="preserve"> a</w:t>
      </w:r>
      <w:r w:rsidRPr="00F66DFB">
        <w:rPr>
          <w:rFonts w:asciiTheme="minorHAnsi" w:hAnsiTheme="minorHAnsi"/>
          <w:sz w:val="16"/>
        </w:rPr>
        <w:t xml:space="preserve"> </w:t>
      </w:r>
      <w:r w:rsidRPr="00F66DFB">
        <w:rPr>
          <w:rStyle w:val="Emphasis"/>
          <w:rFonts w:asciiTheme="minorHAnsi" w:hAnsiTheme="minorHAnsi"/>
        </w:rPr>
        <w:t xml:space="preserve">distinct </w:t>
      </w:r>
      <w:r w:rsidRPr="00F66DFB">
        <w:rPr>
          <w:rStyle w:val="Emphasis"/>
          <w:rFonts w:asciiTheme="minorHAnsi" w:hAnsiTheme="minorHAnsi"/>
          <w:highlight w:val="cyan"/>
        </w:rPr>
        <w:t>possibil</w:t>
      </w:r>
      <w:r w:rsidRPr="00F66DFB">
        <w:rPr>
          <w:rStyle w:val="StyleUnderline"/>
          <w:rFonts w:asciiTheme="minorHAnsi" w:hAnsiTheme="minorHAnsi"/>
        </w:rPr>
        <w:t xml:space="preserve">ity </w:t>
      </w:r>
      <w:r w:rsidRPr="00F66DFB">
        <w:rPr>
          <w:rStyle w:val="StyleUnderline"/>
          <w:rFonts w:asciiTheme="minorHAnsi" w:hAnsiTheme="minorHAnsi"/>
          <w:highlight w:val="cyan"/>
        </w:rPr>
        <w:t xml:space="preserve">in </w:t>
      </w:r>
      <w:r w:rsidRPr="00F66DFB">
        <w:rPr>
          <w:rStyle w:val="Emphasis"/>
          <w:rFonts w:asciiTheme="minorHAnsi" w:hAnsiTheme="minorHAnsi"/>
          <w:highlight w:val="cyan"/>
        </w:rPr>
        <w:t>South Asia</w:t>
      </w:r>
      <w:r w:rsidRPr="00F66DFB">
        <w:rPr>
          <w:rFonts w:asciiTheme="minorHAnsi" w:hAnsiTheme="minorHAnsi"/>
          <w:sz w:val="16"/>
          <w:highlight w:val="cyan"/>
        </w:rPr>
        <w:t xml:space="preserve"> </w:t>
      </w:r>
      <w:r w:rsidRPr="00F66DFB">
        <w:rPr>
          <w:rStyle w:val="StyleUnderline"/>
          <w:rFonts w:asciiTheme="minorHAnsi" w:hAnsiTheme="minorHAnsi"/>
          <w:highlight w:val="cyan"/>
        </w:rPr>
        <w:t>and the</w:t>
      </w:r>
      <w:r w:rsidRPr="00F66DFB">
        <w:rPr>
          <w:rFonts w:asciiTheme="minorHAnsi" w:hAnsiTheme="minorHAnsi"/>
          <w:sz w:val="16"/>
          <w:highlight w:val="cyan"/>
        </w:rPr>
        <w:t xml:space="preserve"> </w:t>
      </w:r>
      <w:r w:rsidRPr="00F66DFB">
        <w:rPr>
          <w:rStyle w:val="Emphasis"/>
          <w:rFonts w:asciiTheme="minorHAnsi" w:hAnsiTheme="minorHAnsi"/>
          <w:highlight w:val="cyan"/>
        </w:rPr>
        <w:t>Mid</w:t>
      </w:r>
      <w:r w:rsidRPr="00F66DFB">
        <w:rPr>
          <w:rStyle w:val="StyleUnderline"/>
          <w:rFonts w:asciiTheme="minorHAnsi" w:hAnsiTheme="minorHAnsi"/>
        </w:rPr>
        <w:t xml:space="preserve">dle </w:t>
      </w:r>
      <w:r w:rsidRPr="00F66DFB">
        <w:rPr>
          <w:rStyle w:val="Emphasis"/>
          <w:rFonts w:asciiTheme="minorHAnsi" w:hAnsiTheme="minorHAnsi"/>
          <w:highlight w:val="cyan"/>
        </w:rPr>
        <w:t>East</w:t>
      </w:r>
      <w:r w:rsidRPr="00F66DFB">
        <w:rPr>
          <w:rFonts w:asciiTheme="minorHAnsi" w:hAnsiTheme="minorHAnsi"/>
          <w:sz w:val="16"/>
        </w:rPr>
        <w:t xml:space="preserve">, especially, </w:t>
      </w:r>
      <w:r w:rsidRPr="00F66DFB">
        <w:rPr>
          <w:rStyle w:val="StyleUnderline"/>
          <w:rFonts w:asciiTheme="minorHAnsi" w:hAnsiTheme="minorHAnsi"/>
        </w:rPr>
        <w:t xml:space="preserve">as </w:t>
      </w:r>
      <w:r w:rsidRPr="00F66DFB">
        <w:rPr>
          <w:rStyle w:val="StyleUnderline"/>
          <w:rFonts w:asciiTheme="minorHAnsi" w:hAnsiTheme="minorHAnsi"/>
          <w:highlight w:val="cyan"/>
        </w:rPr>
        <w:t>these regions are</w:t>
      </w:r>
      <w:r w:rsidRPr="00F66DFB">
        <w:rPr>
          <w:rFonts w:asciiTheme="minorHAnsi" w:hAnsiTheme="minorHAnsi"/>
          <w:sz w:val="16"/>
        </w:rPr>
        <w:t xml:space="preserve"> already </w:t>
      </w:r>
      <w:r w:rsidRPr="00F66DFB">
        <w:rPr>
          <w:rStyle w:val="Emphasis"/>
          <w:rFonts w:asciiTheme="minorHAnsi" w:hAnsiTheme="minorHAnsi"/>
          <w:highlight w:val="cyan"/>
        </w:rPr>
        <w:t>stressed</w:t>
      </w:r>
      <w:r w:rsidRPr="00F66DFB">
        <w:rPr>
          <w:rFonts w:asciiTheme="minorHAnsi" w:hAnsiTheme="minorHAnsi"/>
          <w:sz w:val="16"/>
          <w:highlight w:val="cyan"/>
        </w:rPr>
        <w:t xml:space="preserve"> </w:t>
      </w:r>
      <w:r w:rsidRPr="00F66DFB">
        <w:rPr>
          <w:rStyle w:val="StyleUnderline"/>
          <w:rFonts w:asciiTheme="minorHAnsi" w:hAnsiTheme="minorHAnsi"/>
          <w:highlight w:val="cyan"/>
        </w:rPr>
        <w:t>in</w:t>
      </w:r>
      <w:r w:rsidRPr="00F66DFB">
        <w:rPr>
          <w:rStyle w:val="StyleUnderline"/>
          <w:rFonts w:asciiTheme="minorHAnsi" w:hAnsiTheme="minorHAnsi"/>
        </w:rPr>
        <w:t xml:space="preserve"> terms of </w:t>
      </w:r>
      <w:r w:rsidRPr="00F66DFB">
        <w:rPr>
          <w:rStyle w:val="StyleUnderline"/>
          <w:rFonts w:asciiTheme="minorHAnsi" w:hAnsiTheme="minorHAnsi"/>
          <w:highlight w:val="cyan"/>
        </w:rPr>
        <w:t>food</w:t>
      </w:r>
      <w:r w:rsidRPr="00F66DFB">
        <w:rPr>
          <w:rStyle w:val="StyleUnderline"/>
          <w:rFonts w:asciiTheme="minorHAnsi" w:hAnsiTheme="minorHAnsi"/>
        </w:rPr>
        <w:t xml:space="preserve">, land and water, </w:t>
      </w:r>
      <w:r w:rsidRPr="00F66DFB">
        <w:rPr>
          <w:rStyle w:val="StyleUnderline"/>
          <w:rFonts w:asciiTheme="minorHAnsi" w:hAnsiTheme="minorHAnsi"/>
          <w:highlight w:val="cyan"/>
        </w:rPr>
        <w:t>and their</w:t>
      </w:r>
      <w:r w:rsidRPr="00F66DFB">
        <w:rPr>
          <w:rFonts w:asciiTheme="minorHAnsi" w:hAnsiTheme="minorHAnsi"/>
          <w:sz w:val="16"/>
          <w:highlight w:val="cyan"/>
        </w:rPr>
        <w:t xml:space="preserve"> </w:t>
      </w:r>
      <w:r w:rsidRPr="00F66DFB">
        <w:rPr>
          <w:rStyle w:val="Emphasis"/>
          <w:rFonts w:asciiTheme="minorHAnsi" w:hAnsiTheme="minorHAnsi"/>
          <w:highlight w:val="cyan"/>
        </w:rPr>
        <w:t>nuclear firepower</w:t>
      </w:r>
      <w:r w:rsidRPr="00F66DFB">
        <w:rPr>
          <w:rFonts w:asciiTheme="minorHAnsi" w:hAnsiTheme="minorHAnsi"/>
          <w:sz w:val="16"/>
        </w:rPr>
        <w:t xml:space="preserve"> or access to nuclear materials </w:t>
      </w:r>
      <w:r w:rsidRPr="00F66DFB">
        <w:rPr>
          <w:rStyle w:val="StyleUnderline"/>
          <w:rFonts w:asciiTheme="minorHAnsi" w:hAnsiTheme="minorHAnsi"/>
          <w:highlight w:val="cyan"/>
        </w:rPr>
        <w:t>is</w:t>
      </w:r>
      <w:r w:rsidRPr="00F66DFB">
        <w:rPr>
          <w:rFonts w:asciiTheme="minorHAnsi" w:hAnsiTheme="minorHAnsi"/>
          <w:sz w:val="16"/>
          <w:highlight w:val="cyan"/>
        </w:rPr>
        <w:t xml:space="preserve"> </w:t>
      </w:r>
      <w:r w:rsidRPr="00F66DFB">
        <w:rPr>
          <w:rStyle w:val="Emphasis"/>
          <w:rFonts w:asciiTheme="minorHAnsi" w:hAnsiTheme="minorHAnsi"/>
          <w:highlight w:val="cyan"/>
        </w:rPr>
        <w:t>multiplying</w:t>
      </w:r>
      <w:r w:rsidRPr="00F66DFB">
        <w:rPr>
          <w:rFonts w:asciiTheme="minorHAnsi" w:hAnsiTheme="minorHAnsi"/>
          <w:sz w:val="16"/>
        </w:rPr>
        <w:t xml:space="preserve">. It remains an open question whether </w:t>
      </w:r>
      <w:r w:rsidRPr="00F66DFB">
        <w:rPr>
          <w:rStyle w:val="Emphasis"/>
          <w:rFonts w:asciiTheme="minorHAnsi" w:hAnsiTheme="minorHAnsi"/>
          <w:highlight w:val="cyan"/>
        </w:rPr>
        <w:t>panicking regimes</w:t>
      </w:r>
      <w:r w:rsidRPr="00F66DFB">
        <w:rPr>
          <w:rFonts w:asciiTheme="minorHAnsi" w:hAnsiTheme="minorHAnsi"/>
          <w:sz w:val="16"/>
          <w:highlight w:val="cyan"/>
        </w:rPr>
        <w:t xml:space="preserve"> </w:t>
      </w:r>
      <w:r w:rsidRPr="00F66DFB">
        <w:rPr>
          <w:rStyle w:val="StyleUnderline"/>
          <w:rFonts w:asciiTheme="minorHAnsi" w:hAnsiTheme="minorHAnsi"/>
          <w:highlight w:val="cyan"/>
        </w:rPr>
        <w:t>in</w:t>
      </w:r>
      <w:r w:rsidRPr="00F66DFB">
        <w:rPr>
          <w:rFonts w:asciiTheme="minorHAnsi" w:hAnsiTheme="minorHAnsi"/>
          <w:sz w:val="16"/>
          <w:highlight w:val="cyan"/>
        </w:rPr>
        <w:t xml:space="preserve"> </w:t>
      </w:r>
      <w:r w:rsidRPr="00F66DFB">
        <w:rPr>
          <w:rStyle w:val="Emphasis"/>
          <w:rFonts w:asciiTheme="minorHAnsi" w:hAnsiTheme="minorHAnsi"/>
          <w:highlight w:val="cyan"/>
        </w:rPr>
        <w:t>Russia, the US</w:t>
      </w:r>
      <w:r w:rsidRPr="00F66DFB">
        <w:rPr>
          <w:rStyle w:val="StyleUnderline"/>
          <w:rFonts w:asciiTheme="minorHAnsi" w:hAnsiTheme="minorHAnsi"/>
        </w:rPr>
        <w:t>A</w:t>
      </w:r>
      <w:r w:rsidRPr="00F66DFB">
        <w:rPr>
          <w:rFonts w:asciiTheme="minorHAnsi" w:hAnsiTheme="minorHAnsi"/>
        </w:rPr>
        <w:t xml:space="preserve"> </w:t>
      </w:r>
      <w:r w:rsidRPr="00F66DFB">
        <w:rPr>
          <w:rStyle w:val="Emphasis"/>
          <w:rFonts w:asciiTheme="minorHAnsi" w:hAnsiTheme="minorHAnsi"/>
          <w:highlight w:val="cyan"/>
        </w:rPr>
        <w:t>or</w:t>
      </w:r>
      <w:r w:rsidRPr="00F66DFB">
        <w:rPr>
          <w:rStyle w:val="StyleUnderline"/>
          <w:rFonts w:asciiTheme="minorHAnsi" w:hAnsiTheme="minorHAnsi"/>
        </w:rPr>
        <w:t xml:space="preserve"> even </w:t>
      </w:r>
      <w:r w:rsidRPr="00F66DFB">
        <w:rPr>
          <w:rStyle w:val="Emphasis"/>
          <w:rFonts w:asciiTheme="minorHAnsi" w:hAnsiTheme="minorHAnsi"/>
          <w:highlight w:val="cyan"/>
        </w:rPr>
        <w:t>France</w:t>
      </w:r>
      <w:r w:rsidRPr="00F66DFB">
        <w:rPr>
          <w:rFonts w:asciiTheme="minorHAnsi" w:hAnsiTheme="minorHAnsi"/>
          <w:sz w:val="16"/>
          <w:highlight w:val="cyan"/>
        </w:rPr>
        <w:t xml:space="preserve"> </w:t>
      </w:r>
      <w:r w:rsidRPr="00F66DFB">
        <w:rPr>
          <w:rStyle w:val="StyleUnderline"/>
          <w:rFonts w:asciiTheme="minorHAnsi" w:hAnsiTheme="minorHAnsi"/>
          <w:highlight w:val="cyan"/>
        </w:rPr>
        <w:t>would</w:t>
      </w:r>
      <w:r w:rsidRPr="00F66DFB">
        <w:rPr>
          <w:rFonts w:asciiTheme="minorHAnsi" w:hAnsiTheme="minorHAnsi"/>
          <w:sz w:val="16"/>
        </w:rPr>
        <w:t xml:space="preserve"> be ruthless enough to </w:t>
      </w:r>
      <w:r w:rsidRPr="00F66DFB">
        <w:rPr>
          <w:rStyle w:val="Emphasis"/>
          <w:rFonts w:asciiTheme="minorHAnsi" w:hAnsiTheme="minorHAnsi"/>
          <w:highlight w:val="cyan"/>
        </w:rPr>
        <w:t>deploy atomic weapons</w:t>
      </w:r>
      <w:r w:rsidRPr="00F66DFB">
        <w:rPr>
          <w:rFonts w:asciiTheme="minorHAnsi" w:hAnsiTheme="minorHAnsi"/>
          <w:sz w:val="16"/>
        </w:rPr>
        <w:t xml:space="preserve"> </w:t>
      </w:r>
      <w:proofErr w:type="gramStart"/>
      <w:r w:rsidRPr="00F66DFB">
        <w:rPr>
          <w:rStyle w:val="StyleUnderline"/>
          <w:rFonts w:asciiTheme="minorHAnsi" w:hAnsiTheme="minorHAnsi"/>
        </w:rPr>
        <w:t xml:space="preserve">in an attempt </w:t>
      </w:r>
      <w:r w:rsidRPr="00F66DFB">
        <w:rPr>
          <w:rStyle w:val="StyleUnderline"/>
          <w:rFonts w:asciiTheme="minorHAnsi" w:hAnsiTheme="minorHAnsi"/>
          <w:highlight w:val="cyan"/>
        </w:rPr>
        <w:t>to</w:t>
      </w:r>
      <w:proofErr w:type="gramEnd"/>
      <w:r w:rsidRPr="00F66DFB">
        <w:rPr>
          <w:rFonts w:asciiTheme="minorHAnsi" w:hAnsiTheme="minorHAnsi"/>
          <w:sz w:val="16"/>
          <w:highlight w:val="cyan"/>
        </w:rPr>
        <w:t xml:space="preserve"> </w:t>
      </w:r>
      <w:r w:rsidRPr="00F66DFB">
        <w:rPr>
          <w:rStyle w:val="Emphasis"/>
          <w:rFonts w:asciiTheme="minorHAnsi" w:hAnsiTheme="minorHAnsi"/>
          <w:highlight w:val="cyan"/>
        </w:rPr>
        <w:t>quell</w:t>
      </w:r>
      <w:r w:rsidRPr="00F66DFB">
        <w:rPr>
          <w:rStyle w:val="Emphasis"/>
          <w:rFonts w:asciiTheme="minorHAnsi" w:hAnsiTheme="minorHAnsi"/>
        </w:rPr>
        <w:t xml:space="preserve"> invasion</w:t>
      </w:r>
      <w:r w:rsidRPr="00F66DFB">
        <w:rPr>
          <w:rFonts w:asciiTheme="minorHAnsi" w:hAnsiTheme="minorHAnsi"/>
          <w:sz w:val="16"/>
        </w:rPr>
        <w:t xml:space="preserve"> </w:t>
      </w:r>
      <w:r w:rsidRPr="00F66DFB">
        <w:rPr>
          <w:rStyle w:val="StyleUnderline"/>
          <w:rFonts w:asciiTheme="minorHAnsi" w:hAnsiTheme="minorHAnsi"/>
        </w:rPr>
        <w:t>by</w:t>
      </w:r>
      <w:r w:rsidRPr="00F66DFB">
        <w:rPr>
          <w:rFonts w:asciiTheme="minorHAnsi" w:hAnsiTheme="minorHAnsi"/>
          <w:sz w:val="16"/>
        </w:rPr>
        <w:t xml:space="preserve"> tens of millions of </w:t>
      </w:r>
      <w:r w:rsidRPr="00F66DFB">
        <w:rPr>
          <w:rStyle w:val="Emphasis"/>
          <w:rFonts w:asciiTheme="minorHAnsi" w:hAnsiTheme="minorHAnsi"/>
        </w:rPr>
        <w:t xml:space="preserve">desperate </w:t>
      </w:r>
      <w:r w:rsidRPr="00F66DFB">
        <w:rPr>
          <w:rStyle w:val="Emphasis"/>
          <w:rFonts w:asciiTheme="minorHAnsi" w:hAnsiTheme="minorHAnsi"/>
          <w:highlight w:val="cyan"/>
        </w:rPr>
        <w:t>refugees</w:t>
      </w:r>
      <w:r w:rsidRPr="00F66DFB">
        <w:rPr>
          <w:rStyle w:val="StyleUnderline"/>
          <w:rFonts w:asciiTheme="minorHAnsi" w:hAnsiTheme="minorHAnsi"/>
          <w:highlight w:val="cyan"/>
        </w:rPr>
        <w:t>, fleeing</w:t>
      </w:r>
      <w:r w:rsidRPr="00F66DFB">
        <w:rPr>
          <w:rFonts w:asciiTheme="minorHAnsi" w:hAnsiTheme="minorHAnsi"/>
          <w:sz w:val="16"/>
          <w:highlight w:val="cyan"/>
        </w:rPr>
        <w:t xml:space="preserve"> </w:t>
      </w:r>
      <w:r w:rsidRPr="00F66DFB">
        <w:rPr>
          <w:rStyle w:val="Emphasis"/>
          <w:rFonts w:asciiTheme="minorHAnsi" w:hAnsiTheme="minorHAnsi"/>
          <w:highlight w:val="cyan"/>
        </w:rPr>
        <w:t>famine</w:t>
      </w:r>
      <w:r w:rsidRPr="00F66DFB">
        <w:rPr>
          <w:rStyle w:val="Emphasis"/>
          <w:rFonts w:asciiTheme="minorHAnsi" w:hAnsiTheme="minorHAnsi"/>
        </w:rPr>
        <w:t xml:space="preserve"> and climate chaos</w:t>
      </w:r>
      <w:r w:rsidRPr="00F66DFB">
        <w:rPr>
          <w:rFonts w:asciiTheme="minorHAnsi" w:hAnsiTheme="minorHAnsi"/>
          <w:sz w:val="16"/>
        </w:rPr>
        <w:t xml:space="preserve">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w:t>
      </w:r>
      <w:proofErr w:type="gramStart"/>
      <w:r w:rsidRPr="00F66DFB">
        <w:rPr>
          <w:rFonts w:asciiTheme="minorHAnsi" w:hAnsiTheme="minorHAnsi"/>
          <w:sz w:val="16"/>
        </w:rPr>
        <w:t>it is clear that even</w:t>
      </w:r>
      <w:proofErr w:type="gramEnd"/>
      <w:r w:rsidRPr="00F66DFB">
        <w:rPr>
          <w:rFonts w:asciiTheme="minorHAnsi" w:hAnsiTheme="minorHAnsi"/>
          <w:sz w:val="16"/>
        </w:rPr>
        <w:t xml:space="preserve"> </w:t>
      </w:r>
      <w:r w:rsidRPr="00F66DFB">
        <w:rPr>
          <w:rStyle w:val="StyleUnderline"/>
          <w:rFonts w:asciiTheme="minorHAnsi" w:hAnsiTheme="minorHAnsi"/>
        </w:rPr>
        <w:t>nuclear war</w:t>
      </w:r>
      <w:r w:rsidRPr="00F66DFB">
        <w:rPr>
          <w:rFonts w:asciiTheme="minorHAnsi" w:hAnsiTheme="minorHAnsi"/>
          <w:sz w:val="16"/>
        </w:rPr>
        <w:t xml:space="preserve"> </w:t>
      </w:r>
      <w:r w:rsidRPr="00F66DFB">
        <w:rPr>
          <w:rStyle w:val="Emphasis"/>
          <w:rFonts w:asciiTheme="minorHAnsi" w:hAnsiTheme="minorHAnsi"/>
        </w:rPr>
        <w:t>cannot be excluded</w:t>
      </w:r>
      <w:r w:rsidRPr="00F66DFB">
        <w:rPr>
          <w:rFonts w:asciiTheme="minorHAnsi" w:hAnsiTheme="minorHAnsi"/>
          <w:sz w:val="16"/>
        </w:rPr>
        <w:t xml:space="preserve"> </w:t>
      </w:r>
      <w:r w:rsidRPr="00F66DFB">
        <w:rPr>
          <w:rStyle w:val="StyleUnderline"/>
          <w:rFonts w:asciiTheme="minorHAnsi" w:hAnsiTheme="minorHAnsi"/>
        </w:rPr>
        <w:t>as a</w:t>
      </w:r>
      <w:r w:rsidRPr="00F66DFB">
        <w:rPr>
          <w:rFonts w:asciiTheme="minorHAnsi" w:hAnsiTheme="minorHAnsi"/>
          <w:sz w:val="16"/>
        </w:rPr>
        <w:t xml:space="preserve"> </w:t>
      </w:r>
      <w:r w:rsidRPr="00F66DFB">
        <w:rPr>
          <w:rStyle w:val="Emphasis"/>
          <w:rFonts w:asciiTheme="minorHAnsi" w:hAnsiTheme="minorHAnsi"/>
        </w:rPr>
        <w:t>political consequence</w:t>
      </w:r>
      <w:r w:rsidRPr="00F66DFB">
        <w:rPr>
          <w:rFonts w:asciiTheme="minorHAnsi" w:hAnsiTheme="minorHAnsi"/>
          <w:sz w:val="16"/>
        </w:rPr>
        <w:t xml:space="preserve"> </w:t>
      </w:r>
      <w:r w:rsidRPr="00F66DFB">
        <w:rPr>
          <w:rStyle w:val="StyleUnderline"/>
          <w:rFonts w:asciiTheme="minorHAnsi" w:hAnsiTheme="minorHAnsi"/>
        </w:rPr>
        <w:t>of</w:t>
      </w:r>
      <w:r w:rsidRPr="00F66DFB">
        <w:rPr>
          <w:rFonts w:asciiTheme="minorHAnsi" w:hAnsiTheme="minorHAnsi"/>
          <w:sz w:val="16"/>
        </w:rPr>
        <w:t xml:space="preserve"> global warming’. 15 </w:t>
      </w:r>
      <w:r w:rsidRPr="00F66DFB">
        <w:rPr>
          <w:rStyle w:val="Emphasis"/>
          <w:rFonts w:asciiTheme="minorHAnsi" w:hAnsiTheme="minorHAnsi"/>
          <w:highlight w:val="cyan"/>
        </w:rPr>
        <w:t>Food insecurity</w:t>
      </w:r>
      <w:r w:rsidRPr="00F66DFB">
        <w:rPr>
          <w:rFonts w:asciiTheme="minorHAnsi" w:hAnsiTheme="minorHAnsi"/>
          <w:sz w:val="16"/>
        </w:rPr>
        <w:t xml:space="preserve"> is therefore a driver in the preconditions for the use of nuclear weapons, whether limited or unlimited. A global famine is a likely outcome of limited use of nuclear weapons by any country or countries – and would be unavoidable in the event of an unlimited nuclear war between America and Russia, making it unwinnable for either. And </w:t>
      </w:r>
      <w:r w:rsidRPr="00F66DFB">
        <w:rPr>
          <w:rStyle w:val="Emphasis"/>
          <w:rFonts w:asciiTheme="minorHAnsi" w:hAnsiTheme="minorHAnsi"/>
        </w:rPr>
        <w:t>that</w:t>
      </w:r>
      <w:r w:rsidRPr="00F66DFB">
        <w:rPr>
          <w:rStyle w:val="StyleUnderline"/>
          <w:rFonts w:asciiTheme="minorHAnsi" w:hAnsiTheme="minorHAnsi"/>
        </w:rPr>
        <w:t>, as the</w:t>
      </w:r>
      <w:r w:rsidRPr="00F66DFB">
        <w:rPr>
          <w:rFonts w:asciiTheme="minorHAnsi" w:hAnsiTheme="minorHAnsi"/>
          <w:sz w:val="16"/>
        </w:rPr>
        <w:t xml:space="preserve"> mute </w:t>
      </w:r>
      <w:r w:rsidRPr="00F66DFB">
        <w:rPr>
          <w:rStyle w:val="StyleUnderline"/>
          <w:rFonts w:asciiTheme="minorHAnsi" w:hAnsiTheme="minorHAnsi"/>
        </w:rPr>
        <w:t xml:space="preserve">hands of the ‘Doomsday Clock’ so eloquently admonish, </w:t>
      </w:r>
      <w:r w:rsidRPr="00F66DFB">
        <w:rPr>
          <w:rStyle w:val="StyleUnderline"/>
          <w:rFonts w:asciiTheme="minorHAnsi" w:hAnsiTheme="minorHAnsi"/>
          <w:highlight w:val="cyan"/>
        </w:rPr>
        <w:t>is</w:t>
      </w:r>
      <w:r w:rsidRPr="00F66DFB">
        <w:rPr>
          <w:rFonts w:asciiTheme="minorHAnsi" w:hAnsiTheme="minorHAnsi"/>
          <w:sz w:val="16"/>
        </w:rPr>
        <w:t xml:space="preserve"> also </w:t>
      </w:r>
      <w:r w:rsidRPr="00F66DFB">
        <w:rPr>
          <w:rStyle w:val="StyleUnderline"/>
          <w:rFonts w:asciiTheme="minorHAnsi" w:hAnsiTheme="minorHAnsi"/>
          <w:highlight w:val="cyan"/>
        </w:rPr>
        <w:t>the</w:t>
      </w:r>
      <w:r w:rsidRPr="00F66DFB">
        <w:rPr>
          <w:rFonts w:asciiTheme="minorHAnsi" w:hAnsiTheme="minorHAnsi"/>
          <w:sz w:val="16"/>
          <w:highlight w:val="cyan"/>
        </w:rPr>
        <w:t xml:space="preserve"> </w:t>
      </w:r>
      <w:r w:rsidRPr="00F66DFB">
        <w:rPr>
          <w:rStyle w:val="Emphasis"/>
          <w:rFonts w:asciiTheme="minorHAnsi" w:hAnsiTheme="minorHAnsi"/>
          <w:highlight w:val="cyan"/>
        </w:rPr>
        <w:t>most likely scenario</w:t>
      </w:r>
      <w:r w:rsidRPr="00F66DFB">
        <w:rPr>
          <w:rFonts w:asciiTheme="minorHAnsi" w:hAnsiTheme="minorHAnsi"/>
          <w:sz w:val="16"/>
          <w:highlight w:val="cyan"/>
        </w:rPr>
        <w:t xml:space="preserve"> </w:t>
      </w:r>
      <w:r w:rsidRPr="00F66DFB">
        <w:rPr>
          <w:rStyle w:val="StyleUnderline"/>
          <w:rFonts w:asciiTheme="minorHAnsi" w:hAnsiTheme="minorHAnsi"/>
          <w:highlight w:val="cyan"/>
        </w:rPr>
        <w:t>for</w:t>
      </w:r>
      <w:r w:rsidRPr="00F66DFB">
        <w:rPr>
          <w:rStyle w:val="StyleUnderline"/>
          <w:rFonts w:asciiTheme="minorHAnsi" w:hAnsiTheme="minorHAnsi"/>
        </w:rPr>
        <w:t xml:space="preserve"> the</w:t>
      </w:r>
      <w:r w:rsidRPr="00F66DFB">
        <w:rPr>
          <w:rFonts w:asciiTheme="minorHAnsi" w:hAnsiTheme="minorHAnsi"/>
          <w:sz w:val="16"/>
        </w:rPr>
        <w:t xml:space="preserve"> </w:t>
      </w:r>
      <w:r w:rsidRPr="00F66DFB">
        <w:rPr>
          <w:rStyle w:val="Emphasis"/>
          <w:rFonts w:asciiTheme="minorHAnsi" w:hAnsiTheme="minorHAnsi"/>
          <w:highlight w:val="cyan"/>
        </w:rPr>
        <w:t>premature termination of the</w:t>
      </w:r>
      <w:r w:rsidRPr="00F66DFB">
        <w:rPr>
          <w:rStyle w:val="Emphasis"/>
          <w:rFonts w:asciiTheme="minorHAnsi" w:hAnsiTheme="minorHAnsi"/>
        </w:rPr>
        <w:t xml:space="preserve"> human </w:t>
      </w:r>
      <w:r w:rsidRPr="00F66DFB">
        <w:rPr>
          <w:rStyle w:val="Emphasis"/>
          <w:rFonts w:asciiTheme="minorHAnsi" w:hAnsiTheme="minorHAnsi"/>
          <w:highlight w:val="cyan"/>
        </w:rPr>
        <w:t>species</w:t>
      </w:r>
      <w:r w:rsidRPr="00F66DFB">
        <w:rPr>
          <w:rFonts w:asciiTheme="minorHAnsi" w:hAnsiTheme="minorHAnsi"/>
          <w:sz w:val="16"/>
          <w:highlight w:val="cyan"/>
        </w:rPr>
        <w:t>.</w:t>
      </w:r>
      <w:r w:rsidRPr="00F66DFB">
        <w:rPr>
          <w:rFonts w:asciiTheme="minorHAnsi" w:hAnsiTheme="minorHAnsi"/>
          <w:sz w:val="16"/>
        </w:rPr>
        <w:t xml:space="preserve"> Such a grim scenario can be alleviated by two measures: the voluntary banning by the whole of humanity of nuclear weapons, their technology, </w:t>
      </w:r>
      <w:proofErr w:type="gramStart"/>
      <w:r w:rsidRPr="00F66DFB">
        <w:rPr>
          <w:rFonts w:asciiTheme="minorHAnsi" w:hAnsiTheme="minorHAnsi"/>
          <w:sz w:val="16"/>
        </w:rPr>
        <w:t>materials</w:t>
      </w:r>
      <w:proofErr w:type="gramEnd"/>
      <w:r w:rsidRPr="00F66DFB">
        <w:rPr>
          <w:rFonts w:asciiTheme="minorHAnsi" w:hAnsiTheme="minorHAnsi"/>
          <w:sz w:val="16"/>
        </w:rPr>
        <w:t xml:space="preserve"> and stocks – and by a global effort to secure food against future insecurity by diverting the funds now wasted on nuclear armaments into building the sustainable food and water systems of the future (see Chapters 8 and 9). Climate Change The effects of food and war on climate change as it is presently predicted to occur were described in Chapter 3: in brief, the stable climate in which agriculture arose over the past 6000 years is now becoming increasingly unstable </w:t>
      </w:r>
      <w:proofErr w:type="gramStart"/>
      <w:r w:rsidRPr="00F66DFB">
        <w:rPr>
          <w:rFonts w:asciiTheme="minorHAnsi" w:hAnsiTheme="minorHAnsi"/>
          <w:sz w:val="16"/>
        </w:rPr>
        <w:t>as a result of</w:t>
      </w:r>
      <w:proofErr w:type="gramEnd"/>
      <w:r w:rsidRPr="00F66DFB">
        <w:rPr>
          <w:rFonts w:asciiTheme="minorHAnsi" w:hAnsiTheme="minorHAnsi"/>
          <w:sz w:val="16"/>
        </w:rPr>
        <w:t xml:space="preserve"> the billions of </w:t>
      </w:r>
      <w:proofErr w:type="spellStart"/>
      <w:r w:rsidRPr="00F66DFB">
        <w:rPr>
          <w:rFonts w:asciiTheme="minorHAnsi" w:hAnsiTheme="minorHAnsi"/>
          <w:sz w:val="16"/>
        </w:rPr>
        <w:t>tonnes</w:t>
      </w:r>
      <w:proofErr w:type="spellEnd"/>
      <w:r w:rsidRPr="00F66DFB">
        <w:rPr>
          <w:rFonts w:asciiTheme="minorHAnsi" w:hAnsiTheme="minorHAnsi"/>
          <w:sz w:val="16"/>
        </w:rPr>
        <w:t xml:space="preserve">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w:t>
      </w:r>
      <w:proofErr w:type="gramStart"/>
      <w:r w:rsidRPr="00F66DFB">
        <w:rPr>
          <w:rFonts w:asciiTheme="minorHAnsi" w:hAnsiTheme="minorHAnsi"/>
          <w:sz w:val="16"/>
        </w:rPr>
        <w:t>In reality it</w:t>
      </w:r>
      <w:proofErr w:type="gramEnd"/>
      <w:r w:rsidRPr="00F66DFB">
        <w:rPr>
          <w:rFonts w:asciiTheme="minorHAnsi" w:hAnsiTheme="minorHAnsi"/>
          <w:sz w:val="16"/>
        </w:rPr>
        <w:t xml:space="preserve">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 Two degrees (2 C) of global warming – described as the danger point for humanity – are predicted to occur well before 2050 because of our collective failure to curb our carbon emissions.16 Those 2 C of warming portend bad things for any food system that depends on the weather – but just how bad cannot easily be forecast as both the climate state and the response of the global food system are governed by human </w:t>
      </w:r>
      <w:proofErr w:type="spellStart"/>
      <w:r w:rsidRPr="00F66DFB">
        <w:rPr>
          <w:rFonts w:asciiTheme="minorHAnsi" w:hAnsiTheme="minorHAnsi"/>
          <w:sz w:val="16"/>
        </w:rPr>
        <w:t>behaviour</w:t>
      </w:r>
      <w:proofErr w:type="spellEnd"/>
      <w:r w:rsidRPr="00F66DFB">
        <w:rPr>
          <w:rFonts w:asciiTheme="minorHAnsi" w:hAnsiTheme="minorHAnsi"/>
          <w:sz w:val="16"/>
        </w:rPr>
        <w:t xml:space="preserve">,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w:t>
      </w:r>
      <w:proofErr w:type="spellStart"/>
      <w:r w:rsidRPr="00F66DFB">
        <w:rPr>
          <w:rFonts w:asciiTheme="minorHAnsi" w:hAnsiTheme="minorHAnsi"/>
          <w:sz w:val="16"/>
        </w:rPr>
        <w:t>mid century</w:t>
      </w:r>
      <w:proofErr w:type="spellEnd"/>
      <w:r w:rsidRPr="00F66DFB">
        <w:rPr>
          <w:rFonts w:asciiTheme="minorHAnsi" w:hAnsiTheme="minorHAnsi"/>
          <w:sz w:val="16"/>
        </w:rPr>
        <w:t xml:space="preserve"> – and that beyond 2 C of warming it will become very hard indeed to maintain a stable outdoors, agriculture-based system to meet an anticipated doubling in </w:t>
      </w:r>
      <w:r w:rsidRPr="00F66DFB">
        <w:rPr>
          <w:rFonts w:asciiTheme="minorHAnsi" w:hAnsiTheme="minorHAnsi"/>
          <w:sz w:val="16"/>
        </w:rPr>
        <w:lastRenderedPageBreak/>
        <w:t xml:space="preserve">world demand for food by the 2060s. The ‘worst case’ risk of this, as previously outlined, would be ten billion people having to subsist on enough food to feed only four billion. 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 C or even higher. Today, more people are aware that global warming may lead to complete melting of all glaciers and the polar </w:t>
      </w:r>
      <w:proofErr w:type="gramStart"/>
      <w:r w:rsidRPr="00F66DFB">
        <w:rPr>
          <w:rFonts w:asciiTheme="minorHAnsi" w:hAnsiTheme="minorHAnsi"/>
          <w:sz w:val="16"/>
        </w:rPr>
        <w:t>ice-caps</w:t>
      </w:r>
      <w:proofErr w:type="gramEnd"/>
      <w:r w:rsidRPr="00F66DFB">
        <w:rPr>
          <w:rFonts w:asciiTheme="minorHAnsi" w:hAnsiTheme="minorHAnsi"/>
          <w:sz w:val="16"/>
        </w:rPr>
        <w:t xml:space="preserve">, thereby raising sea levels by 65 </w:t>
      </w:r>
      <w:proofErr w:type="spellStart"/>
      <w:r w:rsidRPr="00F66DFB">
        <w:rPr>
          <w:rFonts w:asciiTheme="minorHAnsi" w:hAnsiTheme="minorHAnsi"/>
          <w:sz w:val="16"/>
        </w:rPr>
        <w:t>metres</w:t>
      </w:r>
      <w:proofErr w:type="spellEnd"/>
      <w:r w:rsidRPr="00F66DFB">
        <w:rPr>
          <w:rFonts w:asciiTheme="minorHAnsi" w:hAnsiTheme="minorHAnsi"/>
          <w:sz w:val="16"/>
        </w:rPr>
        <w:t xml:space="preserve">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rose by a similar quantum at the end of the last Ice Age, flooding part of Australia, severing Britain from Europe and America from Asia, is proof enough that such events occur as a regular part of the Earth’s warming and chilling cycles. 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 The actual volume of these methane deposits is still being assessed by science. Recent estimates suggest: • seabed deposits – between 500–2500 billion </w:t>
      </w:r>
      <w:proofErr w:type="spellStart"/>
      <w:r w:rsidRPr="00F66DFB">
        <w:rPr>
          <w:rFonts w:asciiTheme="minorHAnsi" w:hAnsiTheme="minorHAnsi"/>
          <w:sz w:val="16"/>
        </w:rPr>
        <w:t>tonnes</w:t>
      </w:r>
      <w:proofErr w:type="spellEnd"/>
      <w:r w:rsidRPr="00F66DFB">
        <w:rPr>
          <w:rFonts w:asciiTheme="minorHAnsi" w:hAnsiTheme="minorHAnsi"/>
          <w:sz w:val="16"/>
        </w:rPr>
        <w:t xml:space="preserve"> of frozen carbon;18 • tundra deposits – potentially emitting 180–420 million </w:t>
      </w:r>
      <w:proofErr w:type="spellStart"/>
      <w:r w:rsidRPr="00F66DFB">
        <w:rPr>
          <w:rFonts w:asciiTheme="minorHAnsi" w:hAnsiTheme="minorHAnsi"/>
          <w:sz w:val="16"/>
        </w:rPr>
        <w:t>tonnes</w:t>
      </w:r>
      <w:proofErr w:type="spellEnd"/>
      <w:r w:rsidRPr="00F66DFB">
        <w:rPr>
          <w:rFonts w:asciiTheme="minorHAnsi" w:hAnsiTheme="minorHAnsi"/>
          <w:sz w:val="16"/>
        </w:rPr>
        <w:t xml:space="preserve"> of carbon a year by 2100; and • tropical peat swamps – could emit 480–870 million </w:t>
      </w:r>
      <w:proofErr w:type="spellStart"/>
      <w:r w:rsidRPr="00F66DFB">
        <w:rPr>
          <w:rFonts w:asciiTheme="minorHAnsi" w:hAnsiTheme="minorHAnsi"/>
          <w:sz w:val="16"/>
        </w:rPr>
        <w:t>tonnes</w:t>
      </w:r>
      <w:proofErr w:type="spellEnd"/>
      <w:r w:rsidRPr="00F66DFB">
        <w:rPr>
          <w:rFonts w:asciiTheme="minorHAnsi" w:hAnsiTheme="minorHAnsi"/>
          <w:sz w:val="16"/>
        </w:rPr>
        <w:t xml:space="preserve"> of carbon a year by 2100.19 That carbon released from peat swamps, tundra and possibly the oceans can have a catastrophic effect on the Earth’s climate is foreshadowed by an event known as the </w:t>
      </w:r>
      <w:proofErr w:type="spellStart"/>
      <w:r w:rsidRPr="00F66DFB">
        <w:rPr>
          <w:rFonts w:asciiTheme="minorHAnsi" w:hAnsiTheme="minorHAnsi"/>
          <w:sz w:val="16"/>
        </w:rPr>
        <w:t>Palaeocene</w:t>
      </w:r>
      <w:proofErr w:type="spellEnd"/>
      <w:r w:rsidRPr="00F66DFB">
        <w:rPr>
          <w:rFonts w:asciiTheme="minorHAnsi" w:hAnsiTheme="minorHAnsi"/>
          <w:sz w:val="16"/>
        </w:rPr>
        <w:t xml:space="preserve">–Eocene Thermal Maximum (PETM), which took place some 55 million years ago, when Earth took a sudden fever and its temperature rocketed upwards by +5–9 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 Today, human activity in clearing rainforests, draining </w:t>
      </w:r>
      <w:proofErr w:type="gramStart"/>
      <w:r w:rsidRPr="00F66DFB">
        <w:rPr>
          <w:rFonts w:asciiTheme="minorHAnsi" w:hAnsiTheme="minorHAnsi"/>
          <w:sz w:val="16"/>
        </w:rPr>
        <w:t>swamps</w:t>
      </w:r>
      <w:proofErr w:type="gramEnd"/>
      <w:r w:rsidRPr="00F66DFB">
        <w:rPr>
          <w:rFonts w:asciiTheme="minorHAnsi" w:hAnsiTheme="minorHAnsi"/>
          <w:sz w:val="16"/>
        </w:rPr>
        <w:t xml:space="preserve">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w:t>
      </w:r>
      <w:proofErr w:type="gramStart"/>
      <w:r w:rsidRPr="00F66DFB">
        <w:rPr>
          <w:rFonts w:asciiTheme="minorHAnsi" w:hAnsiTheme="minorHAnsi"/>
          <w:sz w:val="16"/>
        </w:rPr>
        <w:t>Canada</w:t>
      </w:r>
      <w:proofErr w:type="gramEnd"/>
      <w:r w:rsidRPr="00F66DFB">
        <w:rPr>
          <w:rFonts w:asciiTheme="minorHAnsi" w:hAnsiTheme="minorHAnsi"/>
          <w:sz w:val="16"/>
        </w:rPr>
        <w:t xml:space="preserve"> and America have reported methane bubbling from the seabed of the Arctic Ocean, though not yet in massive volumes. The risk in all this is that, by warming the planet by only 1–2 C, we have set in train natural processes that we are powerless to control, setting ourselves on an inescapable trajectory to a Hothouse Earth, 5–10 C or more above today’s levels. Although it is hard to estimate, some scientists are of the view that fewer than one billion humans would survive such an event22 – in other words, nine people out of every ten may perish in the cycle of famines, wars, </w:t>
      </w:r>
      <w:proofErr w:type="gramStart"/>
      <w:r w:rsidRPr="00F66DFB">
        <w:rPr>
          <w:rFonts w:asciiTheme="minorHAnsi" w:hAnsiTheme="minorHAnsi"/>
          <w:sz w:val="16"/>
        </w:rPr>
        <w:t>heatwaves</w:t>
      </w:r>
      <w:proofErr w:type="gramEnd"/>
      <w:r w:rsidRPr="00F66DFB">
        <w:rPr>
          <w:rFonts w:asciiTheme="minorHAnsi" w:hAnsiTheme="minorHAnsi"/>
          <w:sz w:val="16"/>
        </w:rPr>
        <w:t xml:space="preserve"> and pandemic diseases which global overheating would entail. This underlies the deadly urgency of ceasing to burn all fossil fuels, locking up as much carbon as possible and re-</w:t>
      </w:r>
      <w:proofErr w:type="spellStart"/>
      <w:r w:rsidRPr="00F66DFB">
        <w:rPr>
          <w:rFonts w:asciiTheme="minorHAnsi" w:hAnsiTheme="minorHAnsi"/>
          <w:sz w:val="16"/>
        </w:rPr>
        <w:t>stabilising</w:t>
      </w:r>
      <w:proofErr w:type="spellEnd"/>
      <w:r w:rsidRPr="00F66DFB">
        <w:rPr>
          <w:rFonts w:asciiTheme="minorHAnsi" w:hAnsiTheme="minorHAnsi"/>
          <w:sz w:val="16"/>
        </w:rPr>
        <w:t xml:space="preserve"> the Earth’s climate. In that, food production can and will play a central role. Poisoned Planet ‘Earth,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w:t>
      </w:r>
      <w:proofErr w:type="gramStart"/>
      <w:r w:rsidRPr="00F66DFB">
        <w:rPr>
          <w:rFonts w:asciiTheme="minorHAnsi" w:hAnsiTheme="minorHAnsi"/>
          <w:sz w:val="16"/>
        </w:rPr>
        <w:t>in the course of</w:t>
      </w:r>
      <w:proofErr w:type="gramEnd"/>
      <w:r w:rsidRPr="00F66DFB">
        <w:rPr>
          <w:rFonts w:asciiTheme="minorHAnsi" w:hAnsiTheme="minorHAnsi"/>
          <w:sz w:val="16"/>
        </w:rPr>
        <w:t xml:space="preserve"> extracting, making, using, burning or discarding the many </w:t>
      </w:r>
      <w:proofErr w:type="spellStart"/>
      <w:r w:rsidRPr="00F66DFB">
        <w:rPr>
          <w:rFonts w:asciiTheme="minorHAnsi" w:hAnsiTheme="minorHAnsi"/>
          <w:sz w:val="16"/>
        </w:rPr>
        <w:t>marvellous</w:t>
      </w:r>
      <w:proofErr w:type="spellEnd"/>
      <w:r w:rsidRPr="00F66DFB">
        <w:rPr>
          <w:rFonts w:asciiTheme="minorHAnsi" w:hAnsiTheme="minorHAnsi"/>
          <w:sz w:val="16"/>
        </w:rPr>
        <w:t xml:space="preserve"> products on which modern life depends. This explosion in chemical use and release has all happened so rapidly that most people are blissfully unaware of its true magnitude and extent, or of the dangers it now poses to us all as well as to future generations for centuries to come.’ This is a summation of the chemical crisis facing all of humanity, as well as all life on Earth, which I wrote in Surviving the 21st Century, and which is based on the extensive scientific research reported in Poisoned Planet.23 It is a crisis with profound impact for everyone. According to the medical journal The Lancet, nine million people – one in six – die every year from chemical pollution of their air, water, food and living environment.24 A further 40 million die from the so-called noncommunicable or ‘lifestyle’ diseases (NCDs), cancer, heart disease, </w:t>
      </w:r>
      <w:proofErr w:type="gramStart"/>
      <w:r w:rsidRPr="00F66DFB">
        <w:rPr>
          <w:rFonts w:asciiTheme="minorHAnsi" w:hAnsiTheme="minorHAnsi"/>
          <w:sz w:val="16"/>
        </w:rPr>
        <w:t>diabetes</w:t>
      </w:r>
      <w:proofErr w:type="gramEnd"/>
      <w:r w:rsidRPr="00F66DFB">
        <w:rPr>
          <w:rFonts w:asciiTheme="minorHAnsi" w:hAnsiTheme="minorHAnsi"/>
          <w:sz w:val="16"/>
        </w:rPr>
        <w:t xml:space="preserve"> and lung disease, which are mostly diet-related.25 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 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 The poisoning of the Earth by human activities has grave implications for the health and safety of the global food chain and its eight billion consumers. It is not only the use of chemicals in food production that is of concern, but also the contamination of water, </w:t>
      </w:r>
      <w:proofErr w:type="gramStart"/>
      <w:r w:rsidRPr="00F66DFB">
        <w:rPr>
          <w:rFonts w:asciiTheme="minorHAnsi" w:hAnsiTheme="minorHAnsi"/>
          <w:sz w:val="16"/>
        </w:rPr>
        <w:t>soils</w:t>
      </w:r>
      <w:proofErr w:type="gramEnd"/>
      <w:r w:rsidRPr="00F66DFB">
        <w:rPr>
          <w:rFonts w:asciiTheme="minorHAnsi" w:hAnsiTheme="minorHAnsi"/>
          <w:sz w:val="16"/>
        </w:rPr>
        <w:t xml:space="preserve"> and livestock by industrial pollutants from other sources, such as mining or manufacturing. It is also the disruption of vital services such as pollination by insects of a </w:t>
      </w:r>
      <w:r w:rsidRPr="00F66DFB">
        <w:rPr>
          <w:rFonts w:asciiTheme="minorHAnsi" w:hAnsiTheme="minorHAnsi"/>
        </w:rPr>
        <w:t xml:space="preserve">[[BOX 6.1 OMITTED]] </w:t>
      </w:r>
      <w:r w:rsidRPr="00F66DFB">
        <w:rPr>
          <w:rFonts w:asciiTheme="minorHAnsi" w:hAnsiTheme="minorHAnsi"/>
          <w:sz w:val="16"/>
        </w:rPr>
        <w:t xml:space="preserve">third of the world’s food crops and 90 per cent of wild plants.26 It is the contamination of up to three quarters of the world fish catch with microscopic plastic particles and clothing </w:t>
      </w:r>
      <w:proofErr w:type="spellStart"/>
      <w:r w:rsidRPr="00F66DFB">
        <w:rPr>
          <w:rFonts w:asciiTheme="minorHAnsi" w:hAnsiTheme="minorHAnsi"/>
          <w:sz w:val="16"/>
        </w:rPr>
        <w:t>microfibres</w:t>
      </w:r>
      <w:proofErr w:type="spellEnd"/>
      <w:r w:rsidRPr="00F66DFB">
        <w:rPr>
          <w:rFonts w:asciiTheme="minorHAnsi" w:hAnsiTheme="minorHAnsi"/>
          <w:sz w:val="16"/>
        </w:rPr>
        <w:t xml:space="preserve"> made by the petrochemical industry.27 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w:t>
      </w:r>
      <w:proofErr w:type="spellStart"/>
      <w:r w:rsidRPr="00F66DFB">
        <w:rPr>
          <w:rFonts w:asciiTheme="minorHAnsi" w:hAnsiTheme="minorHAnsi"/>
          <w:sz w:val="16"/>
        </w:rPr>
        <w:t>penalised</w:t>
      </w:r>
      <w:proofErr w:type="spellEnd"/>
      <w:r w:rsidRPr="00F66DFB">
        <w:rPr>
          <w:rFonts w:asciiTheme="minorHAnsi" w:hAnsiTheme="minorHAnsi"/>
          <w:sz w:val="16"/>
        </w:rPr>
        <w:t xml:space="preserve">) into doing the right thing by humanity and the planet: by consumers rewarding it for producing clean food and punishing it for toxic food. </w:t>
      </w:r>
      <w:proofErr w:type="gramStart"/>
      <w:r w:rsidRPr="00F66DFB">
        <w:rPr>
          <w:rFonts w:asciiTheme="minorHAnsi" w:hAnsiTheme="minorHAnsi"/>
          <w:sz w:val="16"/>
        </w:rPr>
        <w:t>Otherwise</w:t>
      </w:r>
      <w:proofErr w:type="gramEnd"/>
      <w:r w:rsidRPr="00F66DFB">
        <w:rPr>
          <w:rFonts w:asciiTheme="minorHAnsi" w:hAnsiTheme="minorHAnsi"/>
          <w:sz w:val="16"/>
        </w:rPr>
        <w:t xml:space="preserve"> it will continue to pollute as profitably as it can. It follows that the urgent global education of consumers about which foods are </w:t>
      </w:r>
      <w:proofErr w:type="gramStart"/>
      <w:r w:rsidRPr="00F66DFB">
        <w:rPr>
          <w:rFonts w:asciiTheme="minorHAnsi" w:hAnsiTheme="minorHAnsi"/>
          <w:sz w:val="16"/>
        </w:rPr>
        <w:t>safe</w:t>
      </w:r>
      <w:proofErr w:type="gramEnd"/>
      <w:r w:rsidRPr="00F66DFB">
        <w:rPr>
          <w:rFonts w:asciiTheme="minorHAnsi" w:hAnsiTheme="minorHAnsi"/>
          <w:sz w:val="16"/>
        </w:rPr>
        <w:t xml:space="preserve"> and which are toxic is also a pre-requisite. Food Security Our demand for food is set to double by the 2060s – potentially the decade of ‘peak people’, the moment in history when the irresistible human population surge may top out at around 10 billion. </w:t>
      </w:r>
      <w:r w:rsidRPr="00F66DFB">
        <w:rPr>
          <w:rFonts w:asciiTheme="minorHAnsi" w:hAnsiTheme="minorHAnsi"/>
          <w:sz w:val="16"/>
        </w:rPr>
        <w:lastRenderedPageBreak/>
        <w:t xml:space="preserve">However, as we have seen, many of the resources needed to supply it agriculturally could halve and the climate for the growing of food outdoors become far more hostile. Why </w:t>
      </w:r>
      <w:r w:rsidRPr="00F66DFB">
        <w:rPr>
          <w:rStyle w:val="Emphasis"/>
          <w:rFonts w:asciiTheme="minorHAnsi" w:hAnsiTheme="minorHAnsi"/>
        </w:rPr>
        <w:t>food insecurity</w:t>
      </w:r>
      <w:r w:rsidRPr="00F66DFB">
        <w:rPr>
          <w:rFonts w:asciiTheme="minorHAnsi" w:hAnsiTheme="minorHAnsi"/>
          <w:sz w:val="16"/>
        </w:rPr>
        <w:t xml:space="preserve"> </w:t>
      </w:r>
      <w:r w:rsidRPr="00F66DFB">
        <w:rPr>
          <w:rStyle w:val="StyleUnderline"/>
          <w:rFonts w:asciiTheme="minorHAnsi" w:hAnsiTheme="minorHAnsi"/>
        </w:rPr>
        <w:t xml:space="preserve">is an </w:t>
      </w:r>
      <w:r w:rsidRPr="00F66DFB">
        <w:rPr>
          <w:rStyle w:val="Emphasis"/>
          <w:rFonts w:asciiTheme="minorHAnsi" w:hAnsiTheme="minorHAnsi"/>
        </w:rPr>
        <w:t>existential threat to humanity</w:t>
      </w:r>
      <w:r w:rsidRPr="00F66DFB">
        <w:rPr>
          <w:rFonts w:asciiTheme="minorHAnsi" w:hAnsiTheme="minorHAnsi"/>
          <w:sz w:val="16"/>
        </w:rPr>
        <w:t xml:space="preserve"> should, by now, be abundantly clear from the earlier chapters of this book: </w:t>
      </w:r>
      <w:r w:rsidRPr="00F66DFB">
        <w:rPr>
          <w:rStyle w:val="StyleUnderline"/>
          <w:rFonts w:asciiTheme="minorHAnsi" w:hAnsiTheme="minorHAnsi"/>
          <w:highlight w:val="cyan"/>
        </w:rPr>
        <w:t>present systems</w:t>
      </w:r>
      <w:r w:rsidRPr="00F66DFB">
        <w:rPr>
          <w:rStyle w:val="StyleUnderline"/>
          <w:rFonts w:asciiTheme="minorHAnsi" w:hAnsiTheme="minorHAnsi"/>
        </w:rPr>
        <w:t xml:space="preserve"> are </w:t>
      </w:r>
      <w:r w:rsidRPr="00F66DFB">
        <w:rPr>
          <w:rStyle w:val="Emphasis"/>
          <w:rFonts w:asciiTheme="minorHAnsi" w:hAnsiTheme="minorHAnsi"/>
        </w:rPr>
        <w:t>unsustainable</w:t>
      </w:r>
      <w:r w:rsidRPr="00F66DFB">
        <w:rPr>
          <w:rFonts w:asciiTheme="minorHAnsi" w:hAnsiTheme="minorHAnsi"/>
          <w:sz w:val="16"/>
        </w:rPr>
        <w:t xml:space="preserve"> </w:t>
      </w:r>
      <w:r w:rsidRPr="00F66DFB">
        <w:rPr>
          <w:rStyle w:val="StyleUnderline"/>
          <w:rFonts w:asciiTheme="minorHAnsi" w:hAnsiTheme="minorHAnsi"/>
        </w:rPr>
        <w:t xml:space="preserve">and, </w:t>
      </w:r>
      <w:r w:rsidRPr="00F66DFB">
        <w:rPr>
          <w:rStyle w:val="StyleUnderline"/>
          <w:rFonts w:asciiTheme="minorHAnsi" w:hAnsiTheme="minorHAnsi"/>
          <w:highlight w:val="cyan"/>
        </w:rPr>
        <w:t xml:space="preserve">as they </w:t>
      </w:r>
      <w:r w:rsidRPr="00F66DFB">
        <w:rPr>
          <w:rStyle w:val="Emphasis"/>
          <w:rFonts w:asciiTheme="minorHAnsi" w:hAnsiTheme="minorHAnsi"/>
          <w:highlight w:val="cyan"/>
        </w:rPr>
        <w:t>fail</w:t>
      </w:r>
      <w:r w:rsidRPr="00F66DFB">
        <w:rPr>
          <w:rStyle w:val="StyleUnderline"/>
          <w:rFonts w:asciiTheme="minorHAnsi" w:hAnsiTheme="minorHAnsi"/>
          <w:highlight w:val="cyan"/>
        </w:rPr>
        <w:t>, will</w:t>
      </w:r>
      <w:r w:rsidRPr="00F66DFB">
        <w:rPr>
          <w:rFonts w:asciiTheme="minorHAnsi" w:hAnsiTheme="minorHAnsi"/>
          <w:sz w:val="16"/>
        </w:rPr>
        <w:t xml:space="preserve"> </w:t>
      </w:r>
      <w:r w:rsidRPr="00F66DFB">
        <w:rPr>
          <w:rStyle w:val="StyleUnderline"/>
          <w:rFonts w:asciiTheme="minorHAnsi" w:hAnsiTheme="minorHAnsi"/>
        </w:rPr>
        <w:t xml:space="preserve">pose risks </w:t>
      </w:r>
      <w:r w:rsidRPr="00F66DFB">
        <w:rPr>
          <w:rStyle w:val="Emphasis"/>
          <w:rFonts w:asciiTheme="minorHAnsi" w:hAnsiTheme="minorHAnsi"/>
        </w:rPr>
        <w:t>both to civilization</w:t>
      </w:r>
      <w:r w:rsidRPr="00F66DFB">
        <w:rPr>
          <w:rFonts w:asciiTheme="minorHAnsi" w:hAnsiTheme="minorHAnsi"/>
          <w:sz w:val="16"/>
        </w:rPr>
        <w:t xml:space="preserve"> </w:t>
      </w:r>
      <w:r w:rsidRPr="00F66DFB">
        <w:rPr>
          <w:rStyle w:val="StyleUnderline"/>
          <w:rFonts w:asciiTheme="minorHAnsi" w:hAnsiTheme="minorHAnsi"/>
        </w:rPr>
        <w:t xml:space="preserve">and, should these </w:t>
      </w:r>
      <w:r w:rsidRPr="00F66DFB">
        <w:rPr>
          <w:rStyle w:val="Emphasis"/>
          <w:rFonts w:asciiTheme="minorHAnsi" w:hAnsiTheme="minorHAnsi"/>
          <w:highlight w:val="cyan"/>
        </w:rPr>
        <w:t>spiral into nuclear conflict</w:t>
      </w:r>
      <w:r w:rsidRPr="00F66DFB">
        <w:rPr>
          <w:rStyle w:val="StyleUnderline"/>
          <w:rFonts w:asciiTheme="minorHAnsi" w:hAnsiTheme="minorHAnsi"/>
        </w:rPr>
        <w:t xml:space="preserve">, to the </w:t>
      </w:r>
      <w:r w:rsidRPr="00F66DFB">
        <w:rPr>
          <w:rStyle w:val="Emphasis"/>
          <w:rFonts w:asciiTheme="minorHAnsi" w:hAnsiTheme="minorHAnsi"/>
        </w:rPr>
        <w:t xml:space="preserve">future of the human species. </w:t>
      </w:r>
      <w:r w:rsidRPr="00F66DFB">
        <w:rPr>
          <w:rFonts w:asciiTheme="minorHAnsi" w:hAnsiTheme="minorHAnsi"/>
          <w:sz w:val="16"/>
        </w:rPr>
        <w:t xml:space="preserve">The important thing to note in this chapter is that </w:t>
      </w:r>
      <w:r w:rsidRPr="00F66DFB">
        <w:rPr>
          <w:rStyle w:val="StyleUnderline"/>
          <w:rFonts w:asciiTheme="minorHAnsi" w:hAnsiTheme="minorHAnsi"/>
        </w:rPr>
        <w:t>food in</w:t>
      </w:r>
      <w:r w:rsidRPr="00F66DFB">
        <w:rPr>
          <w:rStyle w:val="Emphasis"/>
          <w:rFonts w:asciiTheme="minorHAnsi" w:hAnsiTheme="minorHAnsi"/>
          <w:highlight w:val="cyan"/>
        </w:rPr>
        <w:t>security</w:t>
      </w:r>
      <w:r w:rsidRPr="00F66DFB">
        <w:rPr>
          <w:rStyle w:val="StyleUnderline"/>
          <w:rFonts w:asciiTheme="minorHAnsi" w:hAnsiTheme="minorHAnsi"/>
        </w:rPr>
        <w:t xml:space="preserve"> plays into </w:t>
      </w:r>
      <w:r w:rsidRPr="00F66DFB">
        <w:rPr>
          <w:rStyle w:val="Emphasis"/>
          <w:rFonts w:asciiTheme="minorHAnsi" w:hAnsiTheme="minorHAnsi"/>
        </w:rPr>
        <w:t>many, if not all, of the other existential threats</w:t>
      </w:r>
      <w:r w:rsidRPr="00F66DFB">
        <w:rPr>
          <w:rFonts w:asciiTheme="minorHAnsi" w:hAnsiTheme="minorHAnsi"/>
          <w:sz w:val="16"/>
        </w:rPr>
        <w:t xml:space="preserve"> </w:t>
      </w:r>
      <w:r w:rsidRPr="00F66DFB">
        <w:rPr>
          <w:rStyle w:val="StyleUnderline"/>
          <w:rFonts w:asciiTheme="minorHAnsi" w:hAnsiTheme="minorHAnsi"/>
        </w:rPr>
        <w:t xml:space="preserve">facing humanity. The food sector’s role in </w:t>
      </w:r>
      <w:r w:rsidRPr="00F66DFB">
        <w:rPr>
          <w:rStyle w:val="Emphasis"/>
          <w:rFonts w:asciiTheme="minorHAnsi" w:hAnsiTheme="minorHAnsi"/>
        </w:rPr>
        <w:t>extinction</w:t>
      </w:r>
      <w:r w:rsidRPr="00F66DFB">
        <w:rPr>
          <w:rFonts w:asciiTheme="minorHAnsi" w:hAnsiTheme="minorHAnsi"/>
          <w:sz w:val="16"/>
        </w:rPr>
        <w:t xml:space="preserve">, </w:t>
      </w:r>
      <w:r w:rsidRPr="00F66DFB">
        <w:rPr>
          <w:rStyle w:val="Emphasis"/>
          <w:rFonts w:asciiTheme="minorHAnsi" w:hAnsiTheme="minorHAnsi"/>
        </w:rPr>
        <w:t>resource scarcity</w:t>
      </w:r>
      <w:r w:rsidRPr="00F66DFB">
        <w:rPr>
          <w:rFonts w:asciiTheme="minorHAnsi" w:hAnsiTheme="minorHAnsi"/>
          <w:sz w:val="16"/>
        </w:rPr>
        <w:t xml:space="preserve">, </w:t>
      </w:r>
      <w:r w:rsidRPr="00F66DFB">
        <w:rPr>
          <w:rStyle w:val="StyleUnderline"/>
          <w:rFonts w:asciiTheme="minorHAnsi" w:hAnsiTheme="minorHAnsi"/>
        </w:rPr>
        <w:t>global</w:t>
      </w:r>
      <w:r w:rsidRPr="00F66DFB">
        <w:rPr>
          <w:rFonts w:asciiTheme="minorHAnsi" w:hAnsiTheme="minorHAnsi"/>
          <w:sz w:val="16"/>
        </w:rPr>
        <w:t xml:space="preserve"> </w:t>
      </w:r>
      <w:r w:rsidRPr="00F66DFB">
        <w:rPr>
          <w:rStyle w:val="Emphasis"/>
          <w:rFonts w:asciiTheme="minorHAnsi" w:hAnsiTheme="minorHAnsi"/>
        </w:rPr>
        <w:t>toxicity</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potential </w:t>
      </w:r>
      <w:r w:rsidRPr="00F66DFB">
        <w:rPr>
          <w:rStyle w:val="Emphasis"/>
          <w:rFonts w:asciiTheme="minorHAnsi" w:hAnsiTheme="minorHAnsi"/>
        </w:rPr>
        <w:t>nuclear war</w:t>
      </w:r>
      <w:r w:rsidRPr="00F66DFB">
        <w:rPr>
          <w:rFonts w:asciiTheme="minorHAnsi" w:hAnsiTheme="minorHAnsi"/>
          <w:sz w:val="16"/>
        </w:rPr>
        <w:t xml:space="preserve"> </w:t>
      </w:r>
      <w:r w:rsidRPr="00F66DFB">
        <w:rPr>
          <w:rStyle w:val="StyleUnderline"/>
          <w:rFonts w:asciiTheme="minorHAnsi" w:hAnsiTheme="minorHAnsi"/>
        </w:rPr>
        <w:t>has</w:t>
      </w:r>
      <w:r w:rsidRPr="00F66DFB">
        <w:rPr>
          <w:rFonts w:asciiTheme="minorHAnsi" w:hAnsiTheme="minorHAnsi"/>
          <w:sz w:val="16"/>
        </w:rPr>
        <w:t xml:space="preserve"> </w:t>
      </w:r>
      <w:r w:rsidRPr="00F66DFB">
        <w:rPr>
          <w:rStyle w:val="Emphasis"/>
          <w:rFonts w:asciiTheme="minorHAnsi" w:hAnsiTheme="minorHAnsi"/>
        </w:rPr>
        <w:t>already</w:t>
      </w:r>
      <w:r w:rsidRPr="00F66DFB">
        <w:rPr>
          <w:rFonts w:asciiTheme="minorHAnsi" w:hAnsiTheme="minorHAnsi"/>
          <w:sz w:val="16"/>
        </w:rPr>
        <w:t xml:space="preserve"> </w:t>
      </w:r>
      <w:r w:rsidRPr="00F66DFB">
        <w:rPr>
          <w:rStyle w:val="StyleUnderline"/>
          <w:rFonts w:asciiTheme="minorHAnsi" w:hAnsiTheme="minorHAnsi"/>
        </w:rPr>
        <w:t>been explained</w:t>
      </w:r>
      <w:r w:rsidRPr="00F66DFB">
        <w:rPr>
          <w:rFonts w:asciiTheme="minorHAnsi" w:hAnsiTheme="minorHAnsi"/>
          <w:sz w:val="16"/>
        </w:rPr>
        <w:t xml:space="preserve">. </w:t>
      </w:r>
      <w:r w:rsidRPr="00F66DFB">
        <w:rPr>
          <w:rStyle w:val="StyleUnderline"/>
          <w:rFonts w:asciiTheme="minorHAnsi" w:hAnsiTheme="minorHAnsi"/>
        </w:rPr>
        <w:t xml:space="preserve">Its role in the </w:t>
      </w:r>
      <w:r w:rsidRPr="00F66DFB">
        <w:rPr>
          <w:rStyle w:val="Emphasis"/>
          <w:rFonts w:asciiTheme="minorHAnsi" w:hAnsiTheme="minorHAnsi"/>
          <w:highlight w:val="cyan"/>
        </w:rPr>
        <w:t>suppress</w:t>
      </w:r>
      <w:r w:rsidRPr="00F66DFB">
        <w:rPr>
          <w:rStyle w:val="StyleUnderline"/>
          <w:rFonts w:asciiTheme="minorHAnsi" w:hAnsiTheme="minorHAnsi"/>
        </w:rPr>
        <w:t>ion of</w:t>
      </w:r>
      <w:r w:rsidRPr="00F66DFB">
        <w:rPr>
          <w:rStyle w:val="Emphasis"/>
          <w:rFonts w:asciiTheme="minorHAnsi" w:hAnsiTheme="minorHAnsi"/>
        </w:rPr>
        <w:t xml:space="preserve"> </w:t>
      </w:r>
      <w:r w:rsidRPr="00F66DFB">
        <w:rPr>
          <w:rStyle w:val="Emphasis"/>
          <w:rFonts w:asciiTheme="minorHAnsi" w:hAnsiTheme="minorHAnsi"/>
          <w:highlight w:val="cyan"/>
        </w:rPr>
        <w:t>conflict</w:t>
      </w:r>
      <w:r w:rsidRPr="00F66DFB">
        <w:rPr>
          <w:rFonts w:asciiTheme="minorHAnsi" w:hAnsiTheme="minorHAnsi"/>
          <w:sz w:val="16"/>
        </w:rPr>
        <w:t xml:space="preserve"> is discussed in the next chapter. </w:t>
      </w:r>
      <w:r w:rsidRPr="00F66DFB">
        <w:rPr>
          <w:rStyle w:val="StyleUnderline"/>
          <w:rFonts w:asciiTheme="minorHAnsi" w:hAnsiTheme="minorHAnsi"/>
        </w:rPr>
        <w:t xml:space="preserve">Its role in </w:t>
      </w:r>
      <w:r w:rsidRPr="00F66DFB">
        <w:rPr>
          <w:rStyle w:val="Emphasis"/>
          <w:rFonts w:asciiTheme="minorHAnsi" w:hAnsiTheme="minorHAnsi"/>
          <w:highlight w:val="cyan"/>
        </w:rPr>
        <w:t>secur</w:t>
      </w:r>
      <w:r w:rsidRPr="00F66DFB">
        <w:rPr>
          <w:rStyle w:val="StyleUnderline"/>
          <w:rFonts w:asciiTheme="minorHAnsi" w:hAnsiTheme="minorHAnsi"/>
        </w:rPr>
        <w:t xml:space="preserve">ing the future of </w:t>
      </w:r>
      <w:r w:rsidRPr="00F66DFB">
        <w:rPr>
          <w:rStyle w:val="Emphasis"/>
          <w:rFonts w:asciiTheme="minorHAnsi" w:hAnsiTheme="minorHAnsi"/>
        </w:rPr>
        <w:t xml:space="preserve">the </w:t>
      </w:r>
      <w:r w:rsidRPr="00F66DFB">
        <w:rPr>
          <w:rStyle w:val="Emphasis"/>
          <w:rFonts w:asciiTheme="minorHAnsi" w:hAnsiTheme="minorHAnsi"/>
          <w:highlight w:val="cyan"/>
        </w:rPr>
        <w:t>megacities</w:t>
      </w:r>
      <w:r w:rsidRPr="00F66DFB">
        <w:rPr>
          <w:rFonts w:asciiTheme="minorHAnsi" w:hAnsiTheme="minorHAnsi"/>
          <w:sz w:val="16"/>
        </w:rPr>
        <w:t xml:space="preserve">, </w:t>
      </w:r>
      <w:r w:rsidRPr="00F66DFB">
        <w:rPr>
          <w:rStyle w:val="StyleUnderline"/>
          <w:rFonts w:asciiTheme="minorHAnsi" w:hAnsiTheme="minorHAnsi"/>
        </w:rPr>
        <w:t xml:space="preserve">and of a largely </w:t>
      </w:r>
      <w:proofErr w:type="spellStart"/>
      <w:r w:rsidRPr="00F66DFB">
        <w:rPr>
          <w:rStyle w:val="Emphasis"/>
          <w:rFonts w:asciiTheme="minorHAnsi" w:hAnsiTheme="minorHAnsi"/>
        </w:rPr>
        <w:t>urbanised</w:t>
      </w:r>
      <w:proofErr w:type="spellEnd"/>
      <w:r w:rsidRPr="00F66DFB">
        <w:rPr>
          <w:rStyle w:val="Emphasis"/>
          <w:rFonts w:asciiTheme="minorHAnsi" w:hAnsiTheme="minorHAnsi"/>
        </w:rPr>
        <w:t xml:space="preserve"> humanity</w:t>
      </w:r>
      <w:r w:rsidRPr="00F66DFB">
        <w:rPr>
          <w:rFonts w:asciiTheme="minorHAnsi" w:hAnsiTheme="minorHAnsi"/>
          <w:sz w:val="16"/>
        </w:rPr>
        <w:t xml:space="preserve">, is covered in Chapter 8. And its role in </w:t>
      </w:r>
      <w:r w:rsidRPr="00F66DFB">
        <w:rPr>
          <w:rStyle w:val="Emphasis"/>
          <w:rFonts w:asciiTheme="minorHAnsi" w:hAnsiTheme="minorHAnsi"/>
        </w:rPr>
        <w:t>sustaining</w:t>
      </w:r>
      <w:r w:rsidRPr="00F66DFB">
        <w:rPr>
          <w:rFonts w:asciiTheme="minorHAnsi" w:hAnsiTheme="minorHAnsi"/>
          <w:sz w:val="16"/>
        </w:rPr>
        <w:t xml:space="preserve"> </w:t>
      </w:r>
      <w:r w:rsidRPr="00F66DFB">
        <w:rPr>
          <w:rStyle w:val="StyleUnderline"/>
          <w:rFonts w:asciiTheme="minorHAnsi" w:hAnsiTheme="minorHAnsi"/>
        </w:rPr>
        <w:t xml:space="preserve">humanity </w:t>
      </w:r>
      <w:r w:rsidRPr="00F66DFB">
        <w:rPr>
          <w:rStyle w:val="StyleUnderline"/>
          <w:rFonts w:asciiTheme="minorHAnsi" w:hAnsiTheme="minorHAnsi"/>
          <w:highlight w:val="cyan"/>
        </w:rPr>
        <w:t>through</w:t>
      </w:r>
      <w:r w:rsidRPr="00F66DFB">
        <w:rPr>
          <w:rStyle w:val="StyleUnderline"/>
          <w:rFonts w:asciiTheme="minorHAnsi" w:hAnsiTheme="minorHAnsi"/>
        </w:rPr>
        <w:t xml:space="preserve"> the </w:t>
      </w:r>
      <w:r w:rsidRPr="00F66DFB">
        <w:rPr>
          <w:rStyle w:val="Emphasis"/>
          <w:rFonts w:asciiTheme="minorHAnsi" w:hAnsiTheme="minorHAnsi"/>
          <w:highlight w:val="cyan"/>
        </w:rPr>
        <w:t>peak</w:t>
      </w:r>
      <w:r w:rsidRPr="00F66DFB">
        <w:rPr>
          <w:rStyle w:val="Emphasis"/>
          <w:rFonts w:asciiTheme="minorHAnsi" w:hAnsiTheme="minorHAnsi"/>
        </w:rPr>
        <w:t xml:space="preserve"> in </w:t>
      </w:r>
      <w:r w:rsidRPr="00F66DFB">
        <w:rPr>
          <w:rStyle w:val="Emphasis"/>
          <w:rFonts w:asciiTheme="minorHAnsi" w:hAnsiTheme="minorHAnsi"/>
          <w:highlight w:val="cyan"/>
        </w:rPr>
        <w:t>population</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into a sustainable world beyond</w:t>
      </w:r>
      <w:r w:rsidRPr="00F66DFB">
        <w:rPr>
          <w:rFonts w:asciiTheme="minorHAnsi" w:hAnsiTheme="minorHAnsi"/>
          <w:sz w:val="16"/>
        </w:rPr>
        <w:t xml:space="preserve"> is covered in Chapter 9.</w:t>
      </w:r>
    </w:p>
    <w:p w14:paraId="6C6AF709" w14:textId="77777777" w:rsidR="002777BC" w:rsidRPr="00F66DFB" w:rsidRDefault="002777BC" w:rsidP="002777BC">
      <w:pPr>
        <w:pStyle w:val="Heading4"/>
        <w:rPr>
          <w:rFonts w:asciiTheme="minorHAnsi" w:hAnsiTheme="minorHAnsi"/>
        </w:rPr>
      </w:pPr>
      <w:r w:rsidRPr="00F66DFB">
        <w:rPr>
          <w:rFonts w:asciiTheme="minorHAnsi" w:hAnsiTheme="minorHAnsi"/>
        </w:rPr>
        <w:t>[3] Monopolies powered by patent law cause global health inequality.</w:t>
      </w:r>
    </w:p>
    <w:p w14:paraId="5E9407F5" w14:textId="77777777" w:rsidR="002777BC" w:rsidRPr="00F66DFB" w:rsidRDefault="002777BC" w:rsidP="002777BC">
      <w:pPr>
        <w:pStyle w:val="Heading4"/>
      </w:pPr>
      <w:proofErr w:type="spellStart"/>
      <w:r w:rsidRPr="00F66DFB">
        <w:rPr>
          <w:rStyle w:val="Style13ptBold"/>
          <w:rFonts w:asciiTheme="minorHAnsi" w:hAnsiTheme="minorHAnsi"/>
        </w:rPr>
        <w:t>Gopakumar</w:t>
      </w:r>
      <w:proofErr w:type="spellEnd"/>
      <w:r w:rsidRPr="00F66DFB">
        <w:rPr>
          <w:rStyle w:val="Style13ptBold"/>
          <w:rFonts w:asciiTheme="minorHAnsi" w:hAnsiTheme="minorHAnsi"/>
        </w:rPr>
        <w:t xml:space="preserve"> 15</w:t>
      </w:r>
    </w:p>
    <w:p w14:paraId="70022D39" w14:textId="77777777" w:rsidR="002777BC" w:rsidRPr="00F66DFB" w:rsidRDefault="002777BC" w:rsidP="002777BC">
      <w:pPr>
        <w:rPr>
          <w:rFonts w:asciiTheme="minorHAnsi" w:hAnsiTheme="minorHAnsi"/>
        </w:rPr>
      </w:pPr>
      <w:r w:rsidRPr="00F66DFB">
        <w:rPr>
          <w:rFonts w:asciiTheme="minorHAnsi" w:hAnsiTheme="minorHAnsi"/>
        </w:rPr>
        <w:t xml:space="preserve">K. M. </w:t>
      </w:r>
      <w:proofErr w:type="spellStart"/>
      <w:r w:rsidRPr="00F66DFB">
        <w:rPr>
          <w:rStyle w:val="Style13ptBold"/>
          <w:rFonts w:asciiTheme="minorHAnsi" w:hAnsiTheme="minorHAnsi"/>
        </w:rPr>
        <w:t>Gopakumar</w:t>
      </w:r>
      <w:proofErr w:type="spellEnd"/>
      <w:r w:rsidRPr="00F66DFB">
        <w:rPr>
          <w:rStyle w:val="Style13ptBold"/>
          <w:rFonts w:asciiTheme="minorHAnsi" w:hAnsiTheme="minorHAnsi"/>
        </w:rPr>
        <w:t xml:space="preserve"> 15</w:t>
      </w:r>
      <w:r w:rsidRPr="00F66DFB">
        <w:rPr>
          <w:rFonts w:asciiTheme="minorHAnsi" w:hAnsiTheme="minorHAnsi"/>
        </w:rPr>
        <w:t xml:space="preserve">, legal advisor and senior researcher with the Third World Network, “Twenty years of TRIPS agreement and access to medicine: a development perspective,” Indian Journal of International Law 55, 367–404 2015, </w:t>
      </w:r>
      <w:hyperlink r:id="rId11" w:history="1">
        <w:r w:rsidRPr="00F66DFB">
          <w:rPr>
            <w:rStyle w:val="Hyperlink"/>
            <w:rFonts w:asciiTheme="minorHAnsi" w:hAnsiTheme="minorHAnsi"/>
          </w:rPr>
          <w:t>https://link.springer.com/article/10.1007%2Fs40901-016-0022-7</w:t>
        </w:r>
      </w:hyperlink>
    </w:p>
    <w:p w14:paraId="1E8DE124" w14:textId="77777777" w:rsidR="002777BC" w:rsidRPr="00F66DFB" w:rsidRDefault="002777BC" w:rsidP="002777BC">
      <w:pPr>
        <w:rPr>
          <w:rFonts w:asciiTheme="minorHAnsi" w:hAnsiTheme="minorHAnsi"/>
          <w:sz w:val="14"/>
        </w:rPr>
      </w:pPr>
      <w:r w:rsidRPr="00F66DFB">
        <w:rPr>
          <w:rStyle w:val="StyleUnderline"/>
          <w:rFonts w:asciiTheme="minorHAnsi" w:hAnsiTheme="minorHAnsi"/>
        </w:rPr>
        <w:t xml:space="preserve">The two </w:t>
      </w:r>
      <w:r w:rsidRPr="00F66DFB">
        <w:rPr>
          <w:rStyle w:val="StyleUnderline"/>
          <w:rFonts w:asciiTheme="minorHAnsi" w:hAnsiTheme="minorHAnsi"/>
          <w:highlight w:val="cyan"/>
        </w:rPr>
        <w:t>decades of TRIPS show</w:t>
      </w:r>
      <w:r w:rsidRPr="00F66DFB">
        <w:rPr>
          <w:rStyle w:val="StyleUnderline"/>
          <w:rFonts w:asciiTheme="minorHAnsi" w:hAnsiTheme="minorHAnsi"/>
        </w:rPr>
        <w:t xml:space="preserve"> clearly that the compulsory product </w:t>
      </w:r>
      <w:r w:rsidRPr="00F66DFB">
        <w:rPr>
          <w:rStyle w:val="StyleUnderline"/>
          <w:rFonts w:asciiTheme="minorHAnsi" w:hAnsiTheme="minorHAnsi"/>
          <w:highlight w:val="cyan"/>
        </w:rPr>
        <w:t>patent regime</w:t>
      </w:r>
      <w:r w:rsidRPr="00F66DFB">
        <w:rPr>
          <w:rStyle w:val="StyleUnderline"/>
          <w:rFonts w:asciiTheme="minorHAnsi" w:hAnsiTheme="minorHAnsi"/>
        </w:rPr>
        <w:t xml:space="preserve"> succeeded in </w:t>
      </w:r>
      <w:r w:rsidRPr="00F66DFB">
        <w:rPr>
          <w:rStyle w:val="Emphasis"/>
          <w:rFonts w:asciiTheme="minorHAnsi" w:hAnsiTheme="minorHAnsi"/>
          <w:highlight w:val="cyan"/>
        </w:rPr>
        <w:t>increasing the monopoly of pharmaceutical TNCS</w:t>
      </w:r>
      <w:r w:rsidRPr="00F66DFB">
        <w:rPr>
          <w:rStyle w:val="StyleUnderline"/>
          <w:rFonts w:asciiTheme="minorHAnsi" w:hAnsiTheme="minorHAnsi"/>
        </w:rPr>
        <w:t xml:space="preserve"> in new medicine market</w:t>
      </w:r>
      <w:r w:rsidRPr="00F66DFB">
        <w:rPr>
          <w:rFonts w:asciiTheme="minorHAnsi" w:hAnsiTheme="minorHAnsi"/>
          <w:sz w:val="14"/>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F66DFB">
        <w:rPr>
          <w:rStyle w:val="StyleUnderline"/>
          <w:rFonts w:asciiTheme="minorHAnsi" w:hAnsiTheme="minorHAnsi"/>
        </w:rPr>
        <w:t xml:space="preserve">There is an </w:t>
      </w:r>
      <w:r w:rsidRPr="00F66DFB">
        <w:rPr>
          <w:rStyle w:val="StyleUnderline"/>
          <w:rFonts w:asciiTheme="minorHAnsi" w:hAnsiTheme="minorHAnsi"/>
          <w:highlight w:val="cyan"/>
        </w:rPr>
        <w:t>urgent need to interrogate</w:t>
      </w:r>
      <w:r w:rsidRPr="00F66DFB">
        <w:rPr>
          <w:rStyle w:val="StyleUnderline"/>
          <w:rFonts w:asciiTheme="minorHAnsi" w:hAnsiTheme="minorHAnsi"/>
        </w:rPr>
        <w:t xml:space="preserve"> the </w:t>
      </w:r>
      <w:r w:rsidRPr="00F66DFB">
        <w:rPr>
          <w:rStyle w:val="StyleUnderline"/>
          <w:rFonts w:asciiTheme="minorHAnsi" w:hAnsiTheme="minorHAnsi"/>
          <w:highlight w:val="cyan"/>
        </w:rPr>
        <w:t>international IP regime</w:t>
      </w:r>
      <w:r w:rsidRPr="00F66DFB">
        <w:rPr>
          <w:rStyle w:val="StyleUnderline"/>
          <w:rFonts w:asciiTheme="minorHAnsi" w:hAnsiTheme="minorHAnsi"/>
        </w:rPr>
        <w:t xml:space="preserve"> in general and patent protection for pharmaceuticals in particular, </w:t>
      </w:r>
      <w:r w:rsidRPr="00F66DFB">
        <w:rPr>
          <w:rStyle w:val="Emphasis"/>
          <w:rFonts w:asciiTheme="minorHAnsi" w:hAnsiTheme="minorHAnsi"/>
          <w:highlight w:val="cyan"/>
        </w:rPr>
        <w:t xml:space="preserve">which </w:t>
      </w:r>
      <w:r w:rsidRPr="00F66DFB">
        <w:rPr>
          <w:rFonts w:asciiTheme="minorHAnsi" w:hAnsiTheme="minorHAnsi"/>
          <w:sz w:val="14"/>
        </w:rPr>
        <w:t>does not</w:t>
      </w:r>
      <w:r w:rsidRPr="00F66DFB">
        <w:rPr>
          <w:rStyle w:val="Emphasis"/>
          <w:rFonts w:asciiTheme="minorHAnsi" w:hAnsiTheme="minorHAnsi"/>
        </w:rPr>
        <w:t xml:space="preserve"> </w:t>
      </w:r>
      <w:r w:rsidRPr="00F66DFB">
        <w:rPr>
          <w:rStyle w:val="Emphasis"/>
          <w:rFonts w:asciiTheme="minorHAnsi" w:hAnsiTheme="minorHAnsi"/>
          <w:highlight w:val="cyan"/>
        </w:rPr>
        <w:t>reflect</w:t>
      </w:r>
      <w:r w:rsidRPr="00F66DFB">
        <w:rPr>
          <w:rStyle w:val="StyleUnderline"/>
          <w:rFonts w:asciiTheme="minorHAnsi" w:hAnsiTheme="minorHAnsi"/>
        </w:rPr>
        <w:t xml:space="preserve"> the </w:t>
      </w:r>
      <w:r w:rsidRPr="00F66DFB">
        <w:rPr>
          <w:rStyle w:val="StyleUnderline"/>
          <w:rFonts w:asciiTheme="minorHAnsi" w:hAnsiTheme="minorHAnsi"/>
          <w:highlight w:val="cyan"/>
        </w:rPr>
        <w:t>health</w:t>
      </w:r>
      <w:r w:rsidRPr="00F66DFB">
        <w:rPr>
          <w:rStyle w:val="StyleUnderline"/>
          <w:rFonts w:asciiTheme="minorHAnsi" w:hAnsiTheme="minorHAnsi"/>
        </w:rPr>
        <w:t xml:space="preserve"> and development </w:t>
      </w:r>
      <w:r w:rsidRPr="00F66DFB">
        <w:rPr>
          <w:rStyle w:val="StyleUnderline"/>
          <w:rFonts w:asciiTheme="minorHAnsi" w:hAnsiTheme="minorHAnsi"/>
          <w:highlight w:val="cyan"/>
        </w:rPr>
        <w:t>needs of people</w:t>
      </w:r>
      <w:r w:rsidRPr="00F66DFB">
        <w:rPr>
          <w:rStyle w:val="StyleUnderline"/>
          <w:rFonts w:asciiTheme="minorHAnsi" w:hAnsiTheme="minorHAnsi"/>
        </w:rPr>
        <w:t xml:space="preserve">, especially those living </w:t>
      </w:r>
      <w:r w:rsidRPr="00F66DFB">
        <w:rPr>
          <w:rStyle w:val="Emphasis"/>
          <w:rFonts w:asciiTheme="minorHAnsi" w:hAnsiTheme="minorHAnsi"/>
          <w:highlight w:val="cyan"/>
        </w:rPr>
        <w:t>in developing countries</w:t>
      </w:r>
      <w:r w:rsidRPr="00F66DFB">
        <w:rPr>
          <w:rFonts w:asciiTheme="minorHAnsi" w:hAnsiTheme="minorHAnsi"/>
          <w:sz w:val="14"/>
        </w:rPr>
        <w:t xml:space="preserve">. The Declaration on Patent Protection: Regulatory Sovereignty under TRIPS released in 2014, an initiative of the Max Plank Institute for Innovation and Competition </w:t>
      </w:r>
      <w:proofErr w:type="gramStart"/>
      <w:r w:rsidRPr="00F66DFB">
        <w:rPr>
          <w:rFonts w:asciiTheme="minorHAnsi" w:hAnsiTheme="minorHAnsi"/>
          <w:sz w:val="14"/>
        </w:rPr>
        <w:t>on the occasion of</w:t>
      </w:r>
      <w:proofErr w:type="gramEnd"/>
      <w:r w:rsidRPr="00F66DFB">
        <w:rPr>
          <w:rFonts w:asciiTheme="minorHAnsi" w:hAnsiTheme="minorHAnsi"/>
          <w:sz w:val="14"/>
        </w:rPr>
        <w:t xml:space="preserve">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w:t>
      </w:r>
      <w:proofErr w:type="spellStart"/>
      <w:r w:rsidRPr="00F66DFB">
        <w:rPr>
          <w:rFonts w:asciiTheme="minorHAnsi" w:hAnsiTheme="minorHAnsi"/>
          <w:sz w:val="14"/>
        </w:rPr>
        <w:t>commercialisation</w:t>
      </w:r>
      <w:proofErr w:type="spellEnd"/>
      <w:r w:rsidRPr="00F66DFB">
        <w:rPr>
          <w:rFonts w:asciiTheme="minorHAnsi" w:hAnsiTheme="minorHAnsi"/>
          <w:sz w:val="14"/>
        </w:rPr>
        <w:t xml:space="preserve">. </w:t>
      </w:r>
      <w:r w:rsidRPr="00F66DFB">
        <w:rPr>
          <w:rStyle w:val="StyleUnderline"/>
          <w:rFonts w:asciiTheme="minorHAnsi" w:hAnsiTheme="minorHAnsi"/>
        </w:rPr>
        <w:t xml:space="preserve">The result is rising costs of monitoring </w:t>
      </w:r>
      <w:r w:rsidRPr="00F66DFB">
        <w:rPr>
          <w:rStyle w:val="StyleUnderline"/>
          <w:rFonts w:asciiTheme="minorHAnsi" w:hAnsiTheme="minorHAnsi"/>
          <w:highlight w:val="cyan"/>
        </w:rPr>
        <w:t>patents</w:t>
      </w:r>
      <w:r w:rsidRPr="00F66DFB">
        <w:rPr>
          <w:rStyle w:val="StyleUnderline"/>
          <w:rFonts w:asciiTheme="minorHAnsi" w:hAnsiTheme="minorHAnsi"/>
        </w:rPr>
        <w:t xml:space="preserve"> and legal uncertainty, </w:t>
      </w:r>
      <w:r w:rsidRPr="00F66DFB">
        <w:rPr>
          <w:rStyle w:val="StyleUnderline"/>
          <w:rFonts w:asciiTheme="minorHAnsi" w:hAnsiTheme="minorHAnsi"/>
          <w:highlight w:val="cyan"/>
        </w:rPr>
        <w:t>limiting</w:t>
      </w:r>
      <w:r w:rsidRPr="00F66DFB">
        <w:rPr>
          <w:rStyle w:val="StyleUnderline"/>
          <w:rFonts w:asciiTheme="minorHAnsi" w:hAnsiTheme="minorHAnsi"/>
        </w:rPr>
        <w:t xml:space="preserve"> the </w:t>
      </w:r>
      <w:r w:rsidRPr="00F66DFB">
        <w:rPr>
          <w:rStyle w:val="StyleUnderline"/>
          <w:rFonts w:asciiTheme="minorHAnsi" w:hAnsiTheme="minorHAnsi"/>
          <w:highlight w:val="cyan"/>
        </w:rPr>
        <w:t>economic freedom</w:t>
      </w:r>
      <w:r w:rsidRPr="00F66DFB">
        <w:rPr>
          <w:rStyle w:val="StyleUnderline"/>
          <w:rFonts w:asciiTheme="minorHAnsi" w:hAnsiTheme="minorHAnsi"/>
        </w:rPr>
        <w:t xml:space="preserve"> of market participants, which in turn </w:t>
      </w:r>
      <w:r w:rsidRPr="00F66DFB">
        <w:rPr>
          <w:rStyle w:val="Emphasis"/>
          <w:rFonts w:asciiTheme="minorHAnsi" w:hAnsiTheme="minorHAnsi"/>
          <w:highlight w:val="cyan"/>
        </w:rPr>
        <w:t>affects consumer welfare and distorts competition</w:t>
      </w:r>
      <w:r w:rsidRPr="00F66DFB">
        <w:rPr>
          <w:rStyle w:val="StyleUnderline"/>
          <w:rFonts w:asciiTheme="minorHAnsi" w:hAnsiTheme="minorHAnsi"/>
        </w:rPr>
        <w:t xml:space="preserve">. Thus ‘the overall </w:t>
      </w:r>
      <w:r w:rsidRPr="00F66DFB">
        <w:rPr>
          <w:rStyle w:val="Emphasis"/>
          <w:rFonts w:asciiTheme="minorHAnsi" w:hAnsiTheme="minorHAnsi"/>
          <w:highlight w:val="cyan"/>
        </w:rPr>
        <w:t xml:space="preserve">social benefits of innovation </w:t>
      </w:r>
      <w:r w:rsidRPr="00F66DFB">
        <w:rPr>
          <w:rStyle w:val="Emphasis"/>
          <w:rFonts w:asciiTheme="minorHAnsi" w:hAnsiTheme="minorHAnsi"/>
        </w:rPr>
        <w:t xml:space="preserve">are </w:t>
      </w:r>
      <w:r w:rsidRPr="00F66DFB">
        <w:rPr>
          <w:rStyle w:val="Emphasis"/>
          <w:rFonts w:asciiTheme="minorHAnsi" w:hAnsiTheme="minorHAnsi"/>
          <w:highlight w:val="cyan"/>
        </w:rPr>
        <w:t>reduced</w:t>
      </w:r>
      <w:r w:rsidRPr="00F66DFB">
        <w:rPr>
          <w:rStyle w:val="StyleUnderline"/>
          <w:rFonts w:asciiTheme="minorHAnsi" w:hAnsiTheme="minorHAnsi"/>
        </w:rPr>
        <w:t xml:space="preserve"> while </w:t>
      </w:r>
      <w:r w:rsidRPr="00F66DFB">
        <w:rPr>
          <w:rStyle w:val="StyleUnderline"/>
          <w:rFonts w:asciiTheme="minorHAnsi" w:hAnsiTheme="minorHAnsi"/>
          <w:highlight w:val="cyan"/>
        </w:rPr>
        <w:t>an imbalance emerges</w:t>
      </w:r>
      <w:r w:rsidRPr="00F66DFB">
        <w:rPr>
          <w:rStyle w:val="StyleUnderline"/>
          <w:rFonts w:asciiTheme="minorHAnsi" w:hAnsiTheme="minorHAnsi"/>
        </w:rPr>
        <w:t xml:space="preserve"> between those able to cope with the resulting insecurities and related costs, such as multinational enterprises with their own patent departments, and those who cannot, such as small and medium sized enterprises or individual inventors</w:t>
      </w:r>
      <w:r w:rsidRPr="00F66DFB">
        <w:rPr>
          <w:rFonts w:asciiTheme="minorHAnsi" w:hAnsiTheme="minorHAnsi"/>
          <w:sz w:val="14"/>
        </w:rPr>
        <w:t>.’109 Second, the new technologies like biotechnology, business methods and computer science as well as standard setting, strategic patenting and non-</w:t>
      </w:r>
      <w:proofErr w:type="spellStart"/>
      <w:r w:rsidRPr="00F66DFB">
        <w:rPr>
          <w:rFonts w:asciiTheme="minorHAnsi" w:hAnsiTheme="minorHAnsi"/>
          <w:sz w:val="14"/>
        </w:rPr>
        <w:t>practising</w:t>
      </w:r>
      <w:proofErr w:type="spellEnd"/>
      <w:r w:rsidRPr="00F66DFB">
        <w:rPr>
          <w:rFonts w:asciiTheme="minorHAnsi" w:hAnsiTheme="minorHAnsi"/>
          <w:sz w:val="14"/>
        </w:rPr>
        <w:t xml:space="preserve">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F66DFB">
        <w:rPr>
          <w:rStyle w:val="StyleUnderline"/>
          <w:rFonts w:asciiTheme="minorHAnsi" w:hAnsiTheme="minorHAnsi"/>
        </w:rPr>
        <w:t xml:space="preserve">Fourth, the </w:t>
      </w:r>
      <w:proofErr w:type="spellStart"/>
      <w:r w:rsidRPr="00F66DFB">
        <w:rPr>
          <w:rStyle w:val="StyleUnderline"/>
          <w:rFonts w:asciiTheme="minorHAnsi" w:hAnsiTheme="minorHAnsi"/>
          <w:highlight w:val="cyan"/>
        </w:rPr>
        <w:t>industrialised</w:t>
      </w:r>
      <w:proofErr w:type="spellEnd"/>
      <w:r w:rsidRPr="00F66DFB">
        <w:rPr>
          <w:rStyle w:val="StyleUnderline"/>
          <w:rFonts w:asciiTheme="minorHAnsi" w:hAnsiTheme="minorHAnsi"/>
          <w:highlight w:val="cyan"/>
        </w:rPr>
        <w:t xml:space="preserve"> countries</w:t>
      </w:r>
      <w:r w:rsidRPr="00F66DFB">
        <w:rPr>
          <w:rStyle w:val="StyleUnderline"/>
          <w:rFonts w:asciiTheme="minorHAnsi" w:hAnsiTheme="minorHAnsi"/>
        </w:rPr>
        <w:t xml:space="preserve"> have </w:t>
      </w:r>
      <w:r w:rsidRPr="00F66DFB">
        <w:rPr>
          <w:rStyle w:val="Emphasis"/>
          <w:rFonts w:asciiTheme="minorHAnsi" w:hAnsiTheme="minorHAnsi"/>
          <w:highlight w:val="cyan"/>
        </w:rPr>
        <w:t>tilted the balance</w:t>
      </w:r>
      <w:r w:rsidRPr="00F66DFB">
        <w:rPr>
          <w:rStyle w:val="StyleUnderline"/>
          <w:rFonts w:asciiTheme="minorHAnsi" w:hAnsiTheme="minorHAnsi"/>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F66DFB">
        <w:rPr>
          <w:rFonts w:asciiTheme="minorHAnsi" w:hAnsiTheme="minorHAnsi"/>
          <w:sz w:val="14"/>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w:t>
      </w:r>
      <w:proofErr w:type="gramStart"/>
      <w:r w:rsidRPr="00F66DFB">
        <w:rPr>
          <w:rFonts w:asciiTheme="minorHAnsi" w:hAnsiTheme="minorHAnsi"/>
          <w:sz w:val="14"/>
        </w:rPr>
        <w:t>far</w:t>
      </w:r>
      <w:proofErr w:type="gramEnd"/>
      <w:r w:rsidRPr="00F66DFB">
        <w:rPr>
          <w:rFonts w:asciiTheme="minorHAnsi" w:hAnsiTheme="minorHAnsi"/>
          <w:sz w:val="14"/>
        </w:rPr>
        <w:t xml:space="preserve"> no WTO Member State submitted any proposal in this regard. It is important for developing countries to propose amendment of the compulsory product patent protection in the light of experiences under 20 years of TRIPS Patent Regime. </w:t>
      </w:r>
      <w:r w:rsidRPr="00F66DFB">
        <w:rPr>
          <w:rStyle w:val="StyleUnderline"/>
          <w:rFonts w:asciiTheme="minorHAnsi" w:hAnsiTheme="minorHAnsi"/>
        </w:rPr>
        <w:t xml:space="preserve">Echoing the same </w:t>
      </w:r>
      <w:r w:rsidRPr="00F66DFB">
        <w:rPr>
          <w:rStyle w:val="StyleUnderline"/>
          <w:rFonts w:asciiTheme="minorHAnsi" w:hAnsiTheme="minorHAnsi"/>
        </w:rPr>
        <w:lastRenderedPageBreak/>
        <w:t>sentiment, the UNDP-appointed Global Commission on HIV and the Law observed the ‘</w:t>
      </w:r>
      <w:r w:rsidRPr="00F66DFB">
        <w:rPr>
          <w:rStyle w:val="StyleUnderline"/>
          <w:rFonts w:asciiTheme="minorHAnsi" w:hAnsiTheme="minorHAnsi"/>
          <w:highlight w:val="cyan"/>
        </w:rPr>
        <w:t>TRIPS</w:t>
      </w:r>
      <w:r w:rsidRPr="00F66DFB">
        <w:rPr>
          <w:rStyle w:val="StyleUnderline"/>
          <w:rFonts w:asciiTheme="minorHAnsi" w:hAnsiTheme="minorHAnsi"/>
        </w:rPr>
        <w:t xml:space="preserve"> has </w:t>
      </w:r>
      <w:r w:rsidRPr="00F66DFB">
        <w:rPr>
          <w:rStyle w:val="Emphasis"/>
          <w:rFonts w:asciiTheme="minorHAnsi" w:hAnsiTheme="minorHAnsi"/>
          <w:highlight w:val="cyan"/>
        </w:rPr>
        <w:t>failed to encourage and reward</w:t>
      </w:r>
      <w:r w:rsidRPr="00F66DFB">
        <w:rPr>
          <w:rStyle w:val="StyleUnderline"/>
          <w:rFonts w:asciiTheme="minorHAnsi" w:hAnsiTheme="minorHAnsi"/>
        </w:rPr>
        <w:t xml:space="preserve"> the kind of </w:t>
      </w:r>
      <w:r w:rsidRPr="00F66DFB">
        <w:rPr>
          <w:rStyle w:val="Emphasis"/>
          <w:rFonts w:asciiTheme="minorHAnsi" w:hAnsiTheme="minorHAnsi"/>
          <w:highlight w:val="cyan"/>
        </w:rPr>
        <w:t>innovation</w:t>
      </w:r>
      <w:r w:rsidRPr="00F66DFB">
        <w:rPr>
          <w:rStyle w:val="StyleUnderline"/>
          <w:rFonts w:asciiTheme="minorHAnsi" w:hAnsiTheme="minorHAnsi"/>
        </w:rPr>
        <w:t xml:space="preserve"> that makes more effective pharmaceutical products available to the poor, including for neglected diseases</w:t>
      </w:r>
      <w:r w:rsidRPr="00F66DFB">
        <w:rPr>
          <w:rFonts w:asciiTheme="minorHAnsi" w:hAnsiTheme="minorHAnsi"/>
          <w:sz w:val="14"/>
        </w:rPr>
        <w:t xml:space="preserve">. Countries must, therefore, develop, agree and invest in new systems that genuinely serve this purpose, </w:t>
      </w:r>
      <w:proofErr w:type="spellStart"/>
      <w:r w:rsidRPr="00F66DFB">
        <w:rPr>
          <w:rFonts w:asciiTheme="minorHAnsi" w:hAnsiTheme="minorHAnsi"/>
          <w:sz w:val="14"/>
        </w:rPr>
        <w:t>prioritising</w:t>
      </w:r>
      <w:proofErr w:type="spellEnd"/>
      <w:r w:rsidRPr="00F66DFB">
        <w:rPr>
          <w:rFonts w:asciiTheme="minorHAnsi" w:hAnsiTheme="minorHAnsi"/>
          <w:sz w:val="14"/>
        </w:rPr>
        <w:t xml:space="preserve"> the most promising approaches including a new pharmaceutical R&amp;D treaty and the promotion of </w:t>
      </w:r>
      <w:proofErr w:type="gramStart"/>
      <w:r w:rsidRPr="00F66DFB">
        <w:rPr>
          <w:rFonts w:asciiTheme="minorHAnsi" w:hAnsiTheme="minorHAnsi"/>
          <w:sz w:val="14"/>
        </w:rPr>
        <w:t>open source</w:t>
      </w:r>
      <w:proofErr w:type="gramEnd"/>
      <w:r w:rsidRPr="00F66DFB">
        <w:rPr>
          <w:rFonts w:asciiTheme="minorHAnsi" w:hAnsiTheme="minorHAnsi"/>
          <w:sz w:val="14"/>
        </w:rPr>
        <w:t xml:space="preserv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w:t>
      </w:r>
      <w:proofErr w:type="gramStart"/>
      <w:r w:rsidRPr="00F66DFB">
        <w:rPr>
          <w:rFonts w:asciiTheme="minorHAnsi" w:hAnsiTheme="minorHAnsi"/>
          <w:sz w:val="14"/>
        </w:rPr>
        <w:t>take into account</w:t>
      </w:r>
      <w:proofErr w:type="gramEnd"/>
      <w:r w:rsidRPr="00F66DFB">
        <w:rPr>
          <w:rFonts w:asciiTheme="minorHAnsi" w:hAnsiTheme="minorHAnsi"/>
          <w:sz w:val="14"/>
        </w:rPr>
        <w:t xml:space="preserve"> and build on efforts underway at WHO, such as its Global Strategy and Plan of Action on Public Health, Innovation, and Intellectual Property and the work of its Consultative Expert Working Group. </w:t>
      </w:r>
      <w:r w:rsidRPr="00F66DFB">
        <w:rPr>
          <w:rStyle w:val="StyleUnderline"/>
          <w:rFonts w:asciiTheme="minorHAnsi" w:hAnsiTheme="minorHAnsi"/>
        </w:rPr>
        <w:t xml:space="preserve">Pending this review, the WTO Members </w:t>
      </w:r>
      <w:r w:rsidRPr="00F66DFB">
        <w:rPr>
          <w:rStyle w:val="Emphasis"/>
          <w:rFonts w:asciiTheme="minorHAnsi" w:hAnsiTheme="minorHAnsi"/>
        </w:rPr>
        <w:t>must suspend TRIPS</w:t>
      </w:r>
      <w:r w:rsidRPr="00F66DFB">
        <w:rPr>
          <w:rStyle w:val="StyleUnderline"/>
          <w:rFonts w:asciiTheme="minorHAnsi" w:hAnsiTheme="minorHAnsi"/>
        </w:rPr>
        <w:t xml:space="preserve"> as it relates to essential </w:t>
      </w:r>
      <w:r w:rsidRPr="00F66DFB">
        <w:rPr>
          <w:rStyle w:val="Emphasis"/>
          <w:rFonts w:asciiTheme="minorHAnsi" w:hAnsiTheme="minorHAnsi"/>
        </w:rPr>
        <w:t>pharmaceutical products</w:t>
      </w:r>
      <w:r w:rsidRPr="00F66DFB">
        <w:rPr>
          <w:rStyle w:val="StyleUnderline"/>
          <w:rFonts w:asciiTheme="minorHAnsi" w:hAnsiTheme="minorHAnsi"/>
        </w:rPr>
        <w:t xml:space="preserve"> for low- and middle-income countries</w:t>
      </w:r>
      <w:r w:rsidRPr="00F66DFB">
        <w:rPr>
          <w:rFonts w:asciiTheme="minorHAnsi" w:hAnsiTheme="minorHAnsi"/>
          <w:sz w:val="14"/>
        </w:rPr>
        <w:t xml:space="preserve">.113 As part of the implementation of the recommendation UN </w:t>
      </w:r>
      <w:proofErr w:type="spellStart"/>
      <w:r w:rsidRPr="00F66DFB">
        <w:rPr>
          <w:rFonts w:asciiTheme="minorHAnsi" w:hAnsiTheme="minorHAnsi"/>
          <w:sz w:val="14"/>
        </w:rPr>
        <w:t>SecretaryGeneral</w:t>
      </w:r>
      <w:proofErr w:type="spellEnd"/>
      <w:r w:rsidRPr="00F66DFB">
        <w:rPr>
          <w:rFonts w:asciiTheme="minorHAnsi" w:hAnsiTheme="minorHAnsi"/>
          <w:sz w:val="14"/>
        </w:rPr>
        <w:t xml:space="preserve">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F66DFB">
        <w:rPr>
          <w:rStyle w:val="StyleUnderline"/>
          <w:rFonts w:asciiTheme="minorHAnsi" w:hAnsiTheme="minorHAnsi"/>
        </w:rPr>
        <w:t xml:space="preserve">The </w:t>
      </w:r>
      <w:r w:rsidRPr="00F66DFB">
        <w:rPr>
          <w:rStyle w:val="StyleUnderline"/>
          <w:rFonts w:asciiTheme="minorHAnsi" w:hAnsiTheme="minorHAnsi"/>
          <w:highlight w:val="cyan"/>
        </w:rPr>
        <w:t>incoherence between trade law and human rights</w:t>
      </w:r>
      <w:r w:rsidRPr="00F66DFB">
        <w:rPr>
          <w:rStyle w:val="StyleUnderline"/>
          <w:rFonts w:asciiTheme="minorHAnsi" w:hAnsiTheme="minorHAnsi"/>
        </w:rPr>
        <w:t xml:space="preserve"> law </w:t>
      </w:r>
      <w:r w:rsidRPr="00F66DFB">
        <w:rPr>
          <w:rStyle w:val="Emphasis"/>
          <w:rFonts w:asciiTheme="minorHAnsi" w:hAnsiTheme="minorHAnsi"/>
          <w:highlight w:val="cyan"/>
        </w:rPr>
        <w:t>cannot be addressed</w:t>
      </w:r>
      <w:r w:rsidRPr="00F66DFB">
        <w:rPr>
          <w:rStyle w:val="StyleUnderline"/>
          <w:rFonts w:asciiTheme="minorHAnsi" w:hAnsiTheme="minorHAnsi"/>
        </w:rPr>
        <w:t xml:space="preserve"> </w:t>
      </w:r>
      <w:r w:rsidRPr="00F66DFB">
        <w:rPr>
          <w:rStyle w:val="StyleUnderline"/>
          <w:rFonts w:asciiTheme="minorHAnsi" w:hAnsiTheme="minorHAnsi"/>
          <w:highlight w:val="cyan"/>
        </w:rPr>
        <w:t>by</w:t>
      </w:r>
      <w:r w:rsidRPr="00F66DFB">
        <w:rPr>
          <w:rStyle w:val="StyleUnderline"/>
          <w:rFonts w:asciiTheme="minorHAnsi" w:hAnsiTheme="minorHAnsi"/>
        </w:rPr>
        <w:t xml:space="preserve"> using flexibilities in the </w:t>
      </w:r>
      <w:r w:rsidRPr="00F66DFB">
        <w:rPr>
          <w:rStyle w:val="Emphasis"/>
          <w:rFonts w:asciiTheme="minorHAnsi" w:hAnsiTheme="minorHAnsi"/>
          <w:highlight w:val="cyan"/>
        </w:rPr>
        <w:t>TRIPS</w:t>
      </w:r>
      <w:r w:rsidRPr="00F66DFB">
        <w:rPr>
          <w:rStyle w:val="StyleUnderline"/>
          <w:rFonts w:asciiTheme="minorHAnsi" w:hAnsiTheme="minorHAnsi"/>
        </w:rPr>
        <w:t xml:space="preserve"> Agreement</w:t>
      </w:r>
      <w:r w:rsidRPr="00F66DFB">
        <w:rPr>
          <w:rFonts w:asciiTheme="minorHAnsi" w:hAnsiTheme="minorHAnsi"/>
          <w:sz w:val="14"/>
        </w:rPr>
        <w:t xml:space="preserve">. </w:t>
      </w:r>
      <w:proofErr w:type="gramStart"/>
      <w:r w:rsidRPr="00F66DFB">
        <w:rPr>
          <w:rFonts w:asciiTheme="minorHAnsi" w:hAnsiTheme="minorHAnsi"/>
          <w:sz w:val="14"/>
        </w:rPr>
        <w:t>As long as</w:t>
      </w:r>
      <w:proofErr w:type="gramEnd"/>
      <w:r w:rsidRPr="00F66DFB">
        <w:rPr>
          <w:rFonts w:asciiTheme="minorHAnsi" w:hAnsiTheme="minorHAnsi"/>
          <w:sz w:val="14"/>
        </w:rPr>
        <w:t xml:space="preserve"> an international obligation to provide product patent protection for pharmaceutical inventions exists, the above-mentioned incoherence is also to exist. </w:t>
      </w:r>
      <w:r w:rsidRPr="00F66DFB">
        <w:rPr>
          <w:rStyle w:val="StyleUnderline"/>
          <w:rFonts w:asciiTheme="minorHAnsi" w:hAnsiTheme="minorHAnsi"/>
        </w:rPr>
        <w:t xml:space="preserve">Therefore, it is </w:t>
      </w:r>
      <w:r w:rsidRPr="00F66DFB">
        <w:rPr>
          <w:rStyle w:val="StyleUnderline"/>
          <w:rFonts w:asciiTheme="minorHAnsi" w:hAnsiTheme="minorHAnsi"/>
          <w:highlight w:val="cyan"/>
        </w:rPr>
        <w:t>important to restructure</w:t>
      </w:r>
      <w:r w:rsidRPr="00F66DFB">
        <w:rPr>
          <w:rStyle w:val="StyleUnderline"/>
          <w:rFonts w:asciiTheme="minorHAnsi" w:hAnsiTheme="minorHAnsi"/>
        </w:rPr>
        <w:t xml:space="preserve"> the </w:t>
      </w:r>
      <w:r w:rsidRPr="00F66DFB">
        <w:rPr>
          <w:rStyle w:val="Emphasis"/>
          <w:rFonts w:asciiTheme="minorHAnsi" w:hAnsiTheme="minorHAnsi"/>
          <w:highlight w:val="cyan"/>
        </w:rPr>
        <w:t>TRIPS</w:t>
      </w:r>
      <w:r w:rsidRPr="00F66DFB">
        <w:rPr>
          <w:rStyle w:val="StyleUnderline"/>
          <w:rFonts w:asciiTheme="minorHAnsi" w:hAnsiTheme="minorHAnsi"/>
        </w:rPr>
        <w:t xml:space="preserve"> and TRIPS plus IP regime, </w:t>
      </w:r>
      <w:r w:rsidRPr="00F66DFB">
        <w:rPr>
          <w:rStyle w:val="StyleUnderline"/>
          <w:rFonts w:asciiTheme="minorHAnsi" w:hAnsiTheme="minorHAnsi"/>
          <w:highlight w:val="cyan"/>
        </w:rPr>
        <w:t>which</w:t>
      </w:r>
      <w:r w:rsidRPr="00F66DFB">
        <w:rPr>
          <w:rStyle w:val="StyleUnderline"/>
          <w:rFonts w:asciiTheme="minorHAnsi" w:hAnsiTheme="minorHAnsi"/>
        </w:rPr>
        <w:t xml:space="preserve"> not only </w:t>
      </w:r>
      <w:r w:rsidRPr="00F66DFB">
        <w:rPr>
          <w:rStyle w:val="StyleUnderline"/>
          <w:rFonts w:asciiTheme="minorHAnsi" w:hAnsiTheme="minorHAnsi"/>
          <w:highlight w:val="cyan"/>
        </w:rPr>
        <w:t>prevent</w:t>
      </w:r>
      <w:r w:rsidRPr="00F66DFB">
        <w:rPr>
          <w:rStyle w:val="StyleUnderline"/>
          <w:rFonts w:asciiTheme="minorHAnsi" w:hAnsiTheme="minorHAnsi"/>
        </w:rPr>
        <w:t xml:space="preserve"> the </w:t>
      </w:r>
      <w:r w:rsidRPr="00F66DFB">
        <w:rPr>
          <w:rStyle w:val="Emphasis"/>
          <w:rFonts w:asciiTheme="minorHAnsi" w:hAnsiTheme="minorHAnsi"/>
          <w:highlight w:val="cyan"/>
        </w:rPr>
        <w:t>access to affordable medicine</w:t>
      </w:r>
      <w:r w:rsidRPr="00F66DFB">
        <w:rPr>
          <w:rStyle w:val="StyleUnderline"/>
          <w:rFonts w:asciiTheme="minorHAnsi" w:hAnsiTheme="minorHAnsi"/>
        </w:rPr>
        <w:t xml:space="preserve">, but also </w:t>
      </w:r>
      <w:r w:rsidRPr="00F66DFB">
        <w:rPr>
          <w:rStyle w:val="StyleUnderline"/>
          <w:rFonts w:asciiTheme="minorHAnsi" w:hAnsiTheme="minorHAnsi"/>
          <w:highlight w:val="cyan"/>
        </w:rPr>
        <w:t>failed to deliver</w:t>
      </w:r>
      <w:r w:rsidRPr="00F66DFB">
        <w:rPr>
          <w:rStyle w:val="StyleUnderline"/>
          <w:rFonts w:asciiTheme="minorHAnsi" w:hAnsiTheme="minorHAnsi"/>
        </w:rPr>
        <w:t xml:space="preserve"> access to </w:t>
      </w:r>
      <w:r w:rsidRPr="00F66DFB">
        <w:rPr>
          <w:rStyle w:val="Emphasis"/>
          <w:rFonts w:asciiTheme="minorHAnsi" w:hAnsiTheme="minorHAnsi"/>
          <w:highlight w:val="cyan"/>
        </w:rPr>
        <w:t>R&amp;D needs of developing countries</w:t>
      </w:r>
      <w:r w:rsidRPr="00F66DFB">
        <w:rPr>
          <w:rFonts w:asciiTheme="minorHAnsi" w:hAnsiTheme="minorHAnsi"/>
          <w:sz w:val="14"/>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14:paraId="4402D840" w14:textId="77777777" w:rsidR="002777BC" w:rsidRPr="00F66DFB" w:rsidRDefault="002777BC" w:rsidP="002777BC">
      <w:pPr>
        <w:rPr>
          <w:rFonts w:asciiTheme="minorHAnsi" w:hAnsiTheme="minorHAnsi"/>
          <w:sz w:val="14"/>
        </w:rPr>
      </w:pPr>
    </w:p>
    <w:p w14:paraId="3C2EF59A" w14:textId="77777777" w:rsidR="002777BC" w:rsidRPr="00F66DFB" w:rsidRDefault="002777BC" w:rsidP="002777BC">
      <w:pPr>
        <w:pStyle w:val="Heading4"/>
        <w:rPr>
          <w:rFonts w:asciiTheme="minorHAnsi" w:hAnsiTheme="minorHAnsi"/>
        </w:rPr>
      </w:pPr>
      <w:r w:rsidRPr="00F66DFB">
        <w:rPr>
          <w:rFonts w:asciiTheme="minorHAnsi" w:hAnsiTheme="minorHAnsi"/>
        </w:rPr>
        <w:t>GHI causes cyclical poverty</w:t>
      </w:r>
    </w:p>
    <w:p w14:paraId="7090F36D" w14:textId="77777777" w:rsidR="002777BC" w:rsidRPr="00F66DFB" w:rsidRDefault="002777BC" w:rsidP="002777BC">
      <w:pPr>
        <w:pStyle w:val="Heading4"/>
        <w:rPr>
          <w:b w:val="0"/>
          <w:bCs/>
        </w:rPr>
      </w:pPr>
      <w:proofErr w:type="spellStart"/>
      <w:r w:rsidRPr="00F66DFB">
        <w:rPr>
          <w:rStyle w:val="Style13ptBold"/>
          <w:rFonts w:asciiTheme="minorHAnsi" w:hAnsiTheme="minorHAnsi"/>
          <w:b/>
          <w:bCs w:val="0"/>
        </w:rPr>
        <w:t>Yoshizu</w:t>
      </w:r>
      <w:proofErr w:type="spellEnd"/>
      <w:r w:rsidRPr="00F66DFB">
        <w:rPr>
          <w:rStyle w:val="Style13ptBold"/>
          <w:rFonts w:asciiTheme="minorHAnsi" w:hAnsiTheme="minorHAnsi"/>
          <w:b/>
          <w:bCs w:val="0"/>
        </w:rPr>
        <w:t xml:space="preserve"> et al. 17</w:t>
      </w:r>
    </w:p>
    <w:p w14:paraId="03D79EAD" w14:textId="77777777" w:rsidR="002777BC" w:rsidRPr="00F66DFB" w:rsidRDefault="002777BC" w:rsidP="002777BC">
      <w:pPr>
        <w:rPr>
          <w:rFonts w:asciiTheme="minorHAnsi" w:hAnsiTheme="minorHAnsi"/>
        </w:rPr>
      </w:pPr>
      <w:r w:rsidRPr="00F66DFB">
        <w:rPr>
          <w:rFonts w:asciiTheme="minorHAnsi" w:hAnsiTheme="minorHAnsi"/>
        </w:rPr>
        <w:t xml:space="preserve">Mamiko </w:t>
      </w:r>
      <w:proofErr w:type="spellStart"/>
      <w:r w:rsidRPr="00F66DFB">
        <w:rPr>
          <w:rStyle w:val="Style13ptBold"/>
          <w:rFonts w:asciiTheme="minorHAnsi" w:hAnsiTheme="minorHAnsi"/>
        </w:rPr>
        <w:t>Yoshizu</w:t>
      </w:r>
      <w:proofErr w:type="spellEnd"/>
      <w:r w:rsidRPr="00F66DFB">
        <w:rPr>
          <w:rStyle w:val="Style13ptBold"/>
          <w:rFonts w:asciiTheme="minorHAnsi" w:hAnsiTheme="minorHAnsi"/>
        </w:rPr>
        <w:t xml:space="preserve"> et al. 17</w:t>
      </w:r>
      <w:r w:rsidRPr="00F66DFB">
        <w:rPr>
          <w:rFonts w:asciiTheme="minorHAnsi" w:hAnsiTheme="minorHAnsi"/>
        </w:rPr>
        <w:t xml:space="preserve">, Communications Officer at the WHO, Simeon Bennett, Communications Officer at the WHO, Tomoko Hirai, Communications Officer at the World Bank, Gregory </w:t>
      </w:r>
      <w:proofErr w:type="spellStart"/>
      <w:r w:rsidRPr="00F66DFB">
        <w:rPr>
          <w:rFonts w:asciiTheme="minorHAnsi" w:hAnsiTheme="minorHAnsi"/>
        </w:rPr>
        <w:t>Härtl</w:t>
      </w:r>
      <w:proofErr w:type="spellEnd"/>
      <w:r w:rsidRPr="00F66DFB">
        <w:rPr>
          <w:rFonts w:asciiTheme="minorHAnsi" w:hAnsiTheme="minorHAnsi"/>
        </w:rPr>
        <w:t>, Spokesperson at the WHO, World Bank and WHO: Half the world lacks access to essential health services, 100 million still pushed into extreme poverty because of health expenses,” December 13</w:t>
      </w:r>
      <w:r w:rsidRPr="00F66DFB">
        <w:rPr>
          <w:rFonts w:asciiTheme="minorHAnsi" w:hAnsiTheme="minorHAnsi"/>
          <w:vertAlign w:val="superscript"/>
        </w:rPr>
        <w:t>th</w:t>
      </w:r>
      <w:r w:rsidRPr="00F66DFB">
        <w:rPr>
          <w:rFonts w:asciiTheme="minorHAnsi" w:hAnsiTheme="minorHAnsi"/>
        </w:rPr>
        <w:t>, 2017, https://www.who.int/news/item/13-12-2017-world-bank-and-who-half-the-world-lacks-access-to-essential-health-services-100-million-still-pushed-into-extreme-poverty-because-of-health-expenses</w:t>
      </w:r>
    </w:p>
    <w:p w14:paraId="01EF12EA" w14:textId="77777777" w:rsidR="002777BC" w:rsidRPr="00F66DFB" w:rsidRDefault="002777BC" w:rsidP="002777BC">
      <w:pPr>
        <w:rPr>
          <w:rFonts w:asciiTheme="minorHAnsi" w:hAnsiTheme="minorHAnsi"/>
          <w:sz w:val="16"/>
        </w:rPr>
      </w:pPr>
      <w:r w:rsidRPr="00F66DFB">
        <w:rPr>
          <w:rStyle w:val="StyleUnderline"/>
          <w:rFonts w:asciiTheme="minorHAnsi" w:hAnsiTheme="minorHAnsi"/>
        </w:rPr>
        <w:t xml:space="preserve">At least </w:t>
      </w:r>
      <w:r w:rsidRPr="00F66DFB">
        <w:rPr>
          <w:rStyle w:val="StyleUnderline"/>
          <w:rFonts w:asciiTheme="minorHAnsi" w:hAnsiTheme="minorHAnsi"/>
          <w:highlight w:val="cyan"/>
        </w:rPr>
        <w:t xml:space="preserve">half </w:t>
      </w:r>
      <w:r w:rsidRPr="00F66DFB">
        <w:rPr>
          <w:rStyle w:val="StyleUnderline"/>
          <w:rFonts w:asciiTheme="minorHAnsi" w:hAnsiTheme="minorHAnsi"/>
        </w:rPr>
        <w:t xml:space="preserve">of </w:t>
      </w:r>
      <w:r w:rsidRPr="00F66DFB">
        <w:rPr>
          <w:rStyle w:val="StyleUnderline"/>
          <w:rFonts w:asciiTheme="minorHAnsi" w:hAnsiTheme="minorHAnsi"/>
          <w:highlight w:val="cyan"/>
        </w:rPr>
        <w:t xml:space="preserve">the world’s population </w:t>
      </w:r>
      <w:r w:rsidRPr="00F66DFB">
        <w:rPr>
          <w:rStyle w:val="Emphasis"/>
          <w:rFonts w:asciiTheme="minorHAnsi" w:hAnsiTheme="minorHAnsi"/>
          <w:highlight w:val="cyan"/>
        </w:rPr>
        <w:t>can</w:t>
      </w:r>
      <w:r w:rsidRPr="00F66DFB">
        <w:rPr>
          <w:rStyle w:val="Emphasis"/>
          <w:rFonts w:asciiTheme="minorHAnsi" w:hAnsiTheme="minorHAnsi"/>
        </w:rPr>
        <w:t>no</w:t>
      </w:r>
      <w:r w:rsidRPr="00F66DFB">
        <w:rPr>
          <w:rStyle w:val="Emphasis"/>
          <w:rFonts w:asciiTheme="minorHAnsi" w:hAnsiTheme="minorHAnsi"/>
          <w:highlight w:val="cyan"/>
        </w:rPr>
        <w:t>t obtain</w:t>
      </w:r>
      <w:r w:rsidRPr="00F66DFB">
        <w:rPr>
          <w:rStyle w:val="StyleUnderline"/>
          <w:rFonts w:asciiTheme="minorHAnsi" w:hAnsiTheme="minorHAnsi"/>
        </w:rPr>
        <w:t xml:space="preserve"> essential </w:t>
      </w:r>
      <w:r w:rsidRPr="00F66DFB">
        <w:rPr>
          <w:rStyle w:val="Emphasis"/>
          <w:rFonts w:asciiTheme="minorHAnsi" w:hAnsiTheme="minorHAnsi"/>
          <w:highlight w:val="cyan"/>
        </w:rPr>
        <w:t>health services</w:t>
      </w:r>
      <w:r w:rsidRPr="00F66DFB">
        <w:rPr>
          <w:rStyle w:val="StyleUnderline"/>
          <w:rFonts w:asciiTheme="minorHAnsi" w:hAnsiTheme="minorHAnsi"/>
        </w:rPr>
        <w:t xml:space="preserve">, according to a new report from the World Bank and WHO. And each year, large numbers of </w:t>
      </w:r>
      <w:r w:rsidRPr="00F66DFB">
        <w:rPr>
          <w:rStyle w:val="Emphasis"/>
          <w:rFonts w:asciiTheme="minorHAnsi" w:hAnsiTheme="minorHAnsi"/>
          <w:highlight w:val="cyan"/>
        </w:rPr>
        <w:t xml:space="preserve">households </w:t>
      </w:r>
      <w:r w:rsidRPr="00F66DFB">
        <w:rPr>
          <w:rStyle w:val="Emphasis"/>
          <w:rFonts w:asciiTheme="minorHAnsi" w:hAnsiTheme="minorHAnsi"/>
        </w:rPr>
        <w:t>are</w:t>
      </w:r>
      <w:r w:rsidRPr="00F66DFB">
        <w:rPr>
          <w:rStyle w:val="Emphasis"/>
          <w:rFonts w:asciiTheme="minorHAnsi" w:hAnsiTheme="minorHAnsi"/>
          <w:highlight w:val="cyan"/>
        </w:rPr>
        <w:t xml:space="preserve"> being pushed into poverty because they</w:t>
      </w:r>
      <w:r w:rsidRPr="00F66DFB">
        <w:rPr>
          <w:rStyle w:val="StyleUnderline"/>
          <w:rFonts w:asciiTheme="minorHAnsi" w:hAnsiTheme="minorHAnsi"/>
        </w:rPr>
        <w:t xml:space="preserve"> must </w:t>
      </w:r>
      <w:r w:rsidRPr="00F66DFB">
        <w:rPr>
          <w:rStyle w:val="Emphasis"/>
          <w:rFonts w:asciiTheme="minorHAnsi" w:hAnsiTheme="minorHAnsi"/>
          <w:highlight w:val="cyan"/>
        </w:rPr>
        <w:t>pay for health care</w:t>
      </w:r>
      <w:r w:rsidRPr="00F66DFB">
        <w:rPr>
          <w:rStyle w:val="StyleUnderline"/>
          <w:rFonts w:asciiTheme="minorHAnsi" w:hAnsiTheme="minorHAnsi"/>
        </w:rPr>
        <w:t xml:space="preserve"> out of their own pockets. </w:t>
      </w:r>
      <w:r w:rsidRPr="00F66DFB">
        <w:rPr>
          <w:rFonts w:asciiTheme="minorHAnsi" w:hAnsiTheme="minorHAnsi"/>
          <w:sz w:val="16"/>
        </w:rPr>
        <w:t>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F66DFB">
        <w:rPr>
          <w:rStyle w:val="StyleUnderline"/>
          <w:rFonts w:asciiTheme="minorHAnsi" w:hAnsiTheme="minorHAnsi"/>
        </w:rPr>
        <w:t xml:space="preserve">The report makes clear that </w:t>
      </w:r>
      <w:r w:rsidRPr="00F66DFB">
        <w:rPr>
          <w:rStyle w:val="StyleUnderline"/>
          <w:rFonts w:asciiTheme="minorHAnsi" w:hAnsiTheme="minorHAnsi"/>
          <w:highlight w:val="cyan"/>
        </w:rPr>
        <w:t>if we are serious</w:t>
      </w:r>
      <w:r w:rsidRPr="00F66DFB">
        <w:rPr>
          <w:rStyle w:val="StyleUnderline"/>
          <w:rFonts w:asciiTheme="minorHAnsi" w:hAnsiTheme="minorHAnsi"/>
        </w:rPr>
        <w:t xml:space="preserve"> – not just </w:t>
      </w:r>
      <w:r w:rsidRPr="00F66DFB">
        <w:rPr>
          <w:rStyle w:val="StyleUnderline"/>
          <w:rFonts w:asciiTheme="minorHAnsi" w:hAnsiTheme="minorHAnsi"/>
          <w:highlight w:val="cyan"/>
        </w:rPr>
        <w:t>about</w:t>
      </w:r>
      <w:r w:rsidRPr="00F66DFB">
        <w:rPr>
          <w:rStyle w:val="StyleUnderline"/>
          <w:rFonts w:asciiTheme="minorHAnsi" w:hAnsiTheme="minorHAnsi"/>
        </w:rPr>
        <w:t xml:space="preserve"> better health outcomes, but also about </w:t>
      </w:r>
      <w:r w:rsidRPr="00F66DFB">
        <w:rPr>
          <w:rStyle w:val="Emphasis"/>
          <w:rFonts w:asciiTheme="minorHAnsi" w:hAnsiTheme="minorHAnsi"/>
          <w:highlight w:val="cyan"/>
        </w:rPr>
        <w:t>ending poverty</w:t>
      </w:r>
      <w:r w:rsidRPr="00F66DFB">
        <w:rPr>
          <w:rStyle w:val="StyleUnderline"/>
          <w:rFonts w:asciiTheme="minorHAnsi" w:hAnsiTheme="minorHAnsi"/>
        </w:rPr>
        <w:t xml:space="preserve"> – </w:t>
      </w:r>
      <w:r w:rsidRPr="00F66DFB">
        <w:rPr>
          <w:rStyle w:val="StyleUnderline"/>
          <w:rFonts w:asciiTheme="minorHAnsi" w:hAnsiTheme="minorHAnsi"/>
          <w:highlight w:val="cyan"/>
        </w:rPr>
        <w:t>we must</w:t>
      </w:r>
      <w:r w:rsidRPr="00F66DFB">
        <w:rPr>
          <w:rStyle w:val="StyleUnderline"/>
          <w:rFonts w:asciiTheme="minorHAnsi" w:hAnsiTheme="minorHAnsi"/>
        </w:rPr>
        <w:t xml:space="preserve"> urgently </w:t>
      </w:r>
      <w:r w:rsidRPr="00F66DFB">
        <w:rPr>
          <w:rStyle w:val="Emphasis"/>
          <w:rFonts w:asciiTheme="minorHAnsi" w:hAnsiTheme="minorHAnsi"/>
          <w:highlight w:val="cyan"/>
        </w:rPr>
        <w:t>scale up</w:t>
      </w:r>
      <w:r w:rsidRPr="00F66DFB">
        <w:rPr>
          <w:rStyle w:val="StyleUnderline"/>
          <w:rFonts w:asciiTheme="minorHAnsi" w:hAnsiTheme="minorHAnsi"/>
        </w:rPr>
        <w:t xml:space="preserve"> our efforts on universal </w:t>
      </w:r>
      <w:r w:rsidRPr="00F66DFB">
        <w:rPr>
          <w:rStyle w:val="Emphasis"/>
          <w:rFonts w:asciiTheme="minorHAnsi" w:hAnsiTheme="minorHAnsi"/>
          <w:highlight w:val="cyan"/>
        </w:rPr>
        <w:t>health coverage</w:t>
      </w:r>
      <w:r w:rsidRPr="00F66DFB">
        <w:rPr>
          <w:rStyle w:val="StyleUnderline"/>
          <w:rFonts w:asciiTheme="minorHAnsi" w:hAnsiTheme="minorHAnsi"/>
        </w:rPr>
        <w:t>," said World Bank Group President Dr. Jim Yong Kim. "</w:t>
      </w:r>
      <w:r w:rsidRPr="00F66DFB">
        <w:rPr>
          <w:rStyle w:val="StyleUnderline"/>
          <w:rFonts w:asciiTheme="minorHAnsi" w:hAnsiTheme="minorHAnsi"/>
          <w:highlight w:val="cyan"/>
        </w:rPr>
        <w:t>Investments in health</w:t>
      </w:r>
      <w:r w:rsidRPr="00F66DFB">
        <w:rPr>
          <w:rStyle w:val="StyleUnderline"/>
          <w:rFonts w:asciiTheme="minorHAnsi" w:hAnsiTheme="minorHAnsi"/>
        </w:rPr>
        <w:t xml:space="preserve">, and more generally investments in people, are critical to </w:t>
      </w:r>
      <w:r w:rsidRPr="00F66DFB">
        <w:rPr>
          <w:rStyle w:val="StyleUnderline"/>
          <w:rFonts w:asciiTheme="minorHAnsi" w:hAnsiTheme="minorHAnsi"/>
          <w:highlight w:val="cyan"/>
        </w:rPr>
        <w:t>build</w:t>
      </w:r>
      <w:r w:rsidRPr="00F66DFB">
        <w:rPr>
          <w:rStyle w:val="StyleUnderline"/>
          <w:rFonts w:asciiTheme="minorHAnsi" w:hAnsiTheme="minorHAnsi"/>
        </w:rPr>
        <w:t xml:space="preserve"> human capital and enable sustainable and </w:t>
      </w:r>
      <w:r w:rsidRPr="00F66DFB">
        <w:rPr>
          <w:rStyle w:val="Emphasis"/>
          <w:rFonts w:asciiTheme="minorHAnsi" w:hAnsiTheme="minorHAnsi"/>
          <w:highlight w:val="cyan"/>
        </w:rPr>
        <w:t>inclusive economic growth</w:t>
      </w:r>
      <w:r w:rsidRPr="00F66DFB">
        <w:rPr>
          <w:rFonts w:asciiTheme="minorHAnsi" w:hAnsiTheme="minorHAnsi"/>
          <w:sz w:val="16"/>
        </w:rPr>
        <w:t xml:space="preserve">. But the system is </w:t>
      </w:r>
      <w:proofErr w:type="gramStart"/>
      <w:r w:rsidRPr="00F66DFB">
        <w:rPr>
          <w:rFonts w:asciiTheme="minorHAnsi" w:hAnsiTheme="minorHAnsi"/>
          <w:sz w:val="16"/>
        </w:rPr>
        <w:t>broken:</w:t>
      </w:r>
      <w:proofErr w:type="gramEnd"/>
      <w:r w:rsidRPr="00F66DFB">
        <w:rPr>
          <w:rFonts w:asciiTheme="minorHAnsi" w:hAnsiTheme="minorHAnsi"/>
          <w:sz w:val="16"/>
        </w:rPr>
        <w:t xml:space="preserve"> we need a fundamental shift in the way we mobilize resources for health and human capital, especially at the country level. We are working on many fronts to help countries spend more and more effectively on </w:t>
      </w:r>
      <w:proofErr w:type="gramStart"/>
      <w:r w:rsidRPr="00F66DFB">
        <w:rPr>
          <w:rFonts w:asciiTheme="minorHAnsi" w:hAnsiTheme="minorHAnsi"/>
          <w:sz w:val="16"/>
        </w:rPr>
        <w:t>people, and</w:t>
      </w:r>
      <w:proofErr w:type="gramEnd"/>
      <w:r w:rsidRPr="00F66DFB">
        <w:rPr>
          <w:rFonts w:asciiTheme="minorHAnsi" w:hAnsiTheme="minorHAnsi"/>
          <w:sz w:val="16"/>
        </w:rPr>
        <w:t xml:space="preserve">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century. </w:t>
      </w:r>
      <w:r w:rsidRPr="00F66DFB">
        <w:rPr>
          <w:rStyle w:val="StyleUnderline"/>
          <w:rFonts w:asciiTheme="minorHAnsi" w:hAnsiTheme="minorHAnsi"/>
          <w:highlight w:val="cyan"/>
        </w:rPr>
        <w:t>Progress</w:t>
      </w:r>
      <w:r w:rsidRPr="00F66DFB">
        <w:rPr>
          <w:rStyle w:val="StyleUnderline"/>
          <w:rFonts w:asciiTheme="minorHAnsi" w:hAnsiTheme="minorHAnsi"/>
        </w:rPr>
        <w:t xml:space="preserve">, however, </w:t>
      </w:r>
      <w:r w:rsidRPr="00F66DFB">
        <w:rPr>
          <w:rStyle w:val="Emphasis"/>
          <w:rFonts w:asciiTheme="minorHAnsi" w:hAnsiTheme="minorHAnsi"/>
          <w:highlight w:val="cyan"/>
        </w:rPr>
        <w:t>is very uneven</w:t>
      </w:r>
      <w:r w:rsidRPr="00F66DFB">
        <w:rPr>
          <w:rFonts w:asciiTheme="minorHAnsi" w:hAnsiTheme="minorHAnsi"/>
          <w:sz w:val="16"/>
        </w:rPr>
        <w:t xml:space="preserve">. </w:t>
      </w:r>
      <w:r w:rsidRPr="00F66DFB">
        <w:rPr>
          <w:rStyle w:val="StyleUnderline"/>
          <w:rFonts w:asciiTheme="minorHAnsi" w:hAnsiTheme="minorHAnsi"/>
          <w:highlight w:val="cyan"/>
        </w:rPr>
        <w:t xml:space="preserve">There are </w:t>
      </w:r>
      <w:r w:rsidRPr="00F66DFB">
        <w:rPr>
          <w:rStyle w:val="Emphasis"/>
          <w:rFonts w:asciiTheme="minorHAnsi" w:hAnsiTheme="minorHAnsi"/>
          <w:highlight w:val="cyan"/>
        </w:rPr>
        <w:t>wide gaps</w:t>
      </w:r>
      <w:r w:rsidRPr="00F66DFB">
        <w:rPr>
          <w:rStyle w:val="StyleUnderline"/>
          <w:rFonts w:asciiTheme="minorHAnsi" w:hAnsiTheme="minorHAnsi"/>
          <w:highlight w:val="cyan"/>
        </w:rPr>
        <w:t xml:space="preserve"> in</w:t>
      </w:r>
      <w:r w:rsidRPr="00F66DFB">
        <w:rPr>
          <w:rStyle w:val="StyleUnderline"/>
          <w:rFonts w:asciiTheme="minorHAnsi" w:hAnsiTheme="minorHAnsi"/>
        </w:rPr>
        <w:t xml:space="preserve"> the </w:t>
      </w:r>
      <w:r w:rsidRPr="00F66DFB">
        <w:rPr>
          <w:rStyle w:val="StyleUnderline"/>
          <w:rFonts w:asciiTheme="minorHAnsi" w:hAnsiTheme="minorHAnsi"/>
          <w:highlight w:val="cyan"/>
        </w:rPr>
        <w:t>availability</w:t>
      </w:r>
      <w:r w:rsidRPr="00F66DFB">
        <w:rPr>
          <w:rStyle w:val="StyleUnderline"/>
          <w:rFonts w:asciiTheme="minorHAnsi" w:hAnsiTheme="minorHAnsi"/>
        </w:rPr>
        <w:t xml:space="preserve"> of services in Sub-Saharan Africa and Southern Asia. In other regions, basic health </w:t>
      </w:r>
      <w:r w:rsidRPr="00F66DFB">
        <w:rPr>
          <w:rStyle w:val="StyleUnderline"/>
          <w:rFonts w:asciiTheme="minorHAnsi" w:hAnsiTheme="minorHAnsi"/>
        </w:rPr>
        <w:lastRenderedPageBreak/>
        <w:t xml:space="preserve">care services such as family planning and infant immunization are becoming more available, but </w:t>
      </w:r>
      <w:r w:rsidRPr="00F66DFB">
        <w:rPr>
          <w:rStyle w:val="StyleUnderline"/>
          <w:rFonts w:asciiTheme="minorHAnsi" w:hAnsiTheme="minorHAnsi"/>
          <w:highlight w:val="cyan"/>
        </w:rPr>
        <w:t>lack of</w:t>
      </w:r>
      <w:r w:rsidRPr="00F66DFB">
        <w:rPr>
          <w:rStyle w:val="StyleUnderline"/>
          <w:rFonts w:asciiTheme="minorHAnsi" w:hAnsiTheme="minorHAnsi"/>
        </w:rPr>
        <w:t xml:space="preserve"> financial </w:t>
      </w:r>
      <w:r w:rsidRPr="00F66DFB">
        <w:rPr>
          <w:rStyle w:val="StyleUnderline"/>
          <w:rFonts w:asciiTheme="minorHAnsi" w:hAnsiTheme="minorHAnsi"/>
          <w:highlight w:val="cyan"/>
        </w:rPr>
        <w:t xml:space="preserve">protection means </w:t>
      </w:r>
      <w:r w:rsidRPr="00F66DFB">
        <w:rPr>
          <w:rStyle w:val="Emphasis"/>
          <w:rFonts w:asciiTheme="minorHAnsi" w:hAnsiTheme="minorHAnsi"/>
          <w:highlight w:val="cyan"/>
        </w:rPr>
        <w:t>increasing financial distress</w:t>
      </w:r>
      <w:r w:rsidRPr="00F66DFB">
        <w:rPr>
          <w:rStyle w:val="StyleUnderline"/>
          <w:rFonts w:asciiTheme="minorHAnsi" w:hAnsiTheme="minorHAnsi"/>
        </w:rPr>
        <w:t xml:space="preserve"> for families as they pay for these services out of their own pockets</w:t>
      </w:r>
      <w:r w:rsidRPr="00F66DFB">
        <w:rPr>
          <w:rFonts w:asciiTheme="minorHAnsi" w:hAnsiTheme="minorHAnsi"/>
          <w:sz w:val="16"/>
        </w:rPr>
        <w:t xml:space="preserve">. This is even a challenge in more affluent regions such as Eastern Asia, Latin </w:t>
      </w:r>
      <w:proofErr w:type="gramStart"/>
      <w:r w:rsidRPr="00F66DFB">
        <w:rPr>
          <w:rFonts w:asciiTheme="minorHAnsi" w:hAnsiTheme="minorHAnsi"/>
          <w:sz w:val="16"/>
        </w:rPr>
        <w:t>America</w:t>
      </w:r>
      <w:proofErr w:type="gramEnd"/>
      <w:r w:rsidRPr="00F66DFB">
        <w:rPr>
          <w:rFonts w:asciiTheme="minorHAnsi" w:hAnsiTheme="minorHAnsi"/>
          <w:sz w:val="16"/>
        </w:rPr>
        <w:t xml:space="preserve"> and Europe, where a growing number of people are spending at least 10 percent of their household budgets on out-of-pocket health expenses. Inequalities in health services 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w:t>
      </w:r>
      <w:proofErr w:type="spellStart"/>
      <w:r w:rsidRPr="00F66DFB">
        <w:rPr>
          <w:rFonts w:asciiTheme="minorHAnsi" w:hAnsiTheme="minorHAnsi"/>
          <w:sz w:val="16"/>
        </w:rPr>
        <w:t>Katsunobu</w:t>
      </w:r>
      <w:proofErr w:type="spellEnd"/>
      <w:r w:rsidRPr="00F66DFB">
        <w:rPr>
          <w:rFonts w:asciiTheme="minorHAnsi" w:hAnsiTheme="minorHAnsi"/>
          <w:sz w:val="16"/>
        </w:rPr>
        <w:t xml:space="preserve"> Kato, Minister of Health, </w:t>
      </w:r>
      <w:proofErr w:type="spellStart"/>
      <w:r w:rsidRPr="00F66DFB">
        <w:rPr>
          <w:rFonts w:asciiTheme="minorHAnsi" w:hAnsiTheme="minorHAnsi"/>
          <w:sz w:val="16"/>
        </w:rPr>
        <w:t>Labour</w:t>
      </w:r>
      <w:proofErr w:type="spellEnd"/>
      <w:r w:rsidRPr="00F66DFB">
        <w:rPr>
          <w:rFonts w:asciiTheme="minorHAnsi" w:hAnsiTheme="minorHAnsi"/>
          <w:sz w:val="16"/>
        </w:rPr>
        <w:t xml:space="preserve">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F66DFB">
        <w:rPr>
          <w:rStyle w:val="StyleUnderline"/>
          <w:rFonts w:asciiTheme="minorHAnsi" w:hAnsiTheme="minorHAnsi"/>
          <w:highlight w:val="cyan"/>
        </w:rPr>
        <w:t>Without health care</w:t>
      </w:r>
      <w:r w:rsidRPr="00F66DFB">
        <w:rPr>
          <w:rStyle w:val="StyleUnderline"/>
          <w:rFonts w:asciiTheme="minorHAnsi" w:hAnsiTheme="minorHAnsi"/>
        </w:rPr>
        <w:t>, how can children reach their full potential? And without a healthy, productive population, how can societies realize their aspirations?" said UNICEF Executive Director Anthony Lake. "Universal health coverage can help level the playing field for children today, in turn helping them break</w:t>
      </w:r>
      <w:r w:rsidRPr="00F66DFB">
        <w:rPr>
          <w:rStyle w:val="Emphasis"/>
          <w:rFonts w:asciiTheme="minorHAnsi" w:hAnsiTheme="minorHAnsi"/>
        </w:rPr>
        <w:t xml:space="preserve"> </w:t>
      </w:r>
      <w:r w:rsidRPr="00F66DFB">
        <w:rPr>
          <w:rStyle w:val="Emphasis"/>
          <w:rFonts w:asciiTheme="minorHAnsi" w:hAnsiTheme="minorHAnsi"/>
          <w:highlight w:val="cyan"/>
        </w:rPr>
        <w:t>intergenerational cycles of poverty and poor health</w:t>
      </w:r>
      <w:r w:rsidRPr="00F66DFB">
        <w:rPr>
          <w:rStyle w:val="StyleUnderline"/>
          <w:rFonts w:asciiTheme="minorHAnsi" w:hAnsiTheme="minorHAnsi"/>
        </w:rPr>
        <w:t xml:space="preserve"> tomorrow</w:t>
      </w:r>
      <w:r w:rsidRPr="00F66DFB">
        <w:rPr>
          <w:rFonts w:asciiTheme="minorHAnsi" w:hAnsiTheme="minorHAnsi"/>
          <w:sz w:val="16"/>
        </w:rPr>
        <w:t>." Building on the G7 Ise-Shima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14:paraId="4BB55A19" w14:textId="77777777" w:rsidR="002777BC" w:rsidRPr="00F66DFB" w:rsidRDefault="002777BC" w:rsidP="002777BC">
      <w:pPr>
        <w:rPr>
          <w:rFonts w:asciiTheme="minorHAnsi" w:hAnsiTheme="minorHAnsi"/>
          <w:sz w:val="16"/>
        </w:rPr>
      </w:pPr>
    </w:p>
    <w:p w14:paraId="074E48AE" w14:textId="77777777" w:rsidR="002777BC" w:rsidRPr="00F66DFB" w:rsidRDefault="002777BC" w:rsidP="002777BC">
      <w:pPr>
        <w:pStyle w:val="Heading3"/>
        <w:rPr>
          <w:rFonts w:asciiTheme="minorHAnsi" w:hAnsiTheme="minorHAnsi"/>
        </w:rPr>
      </w:pPr>
      <w:bookmarkStart w:id="1" w:name="_Hlk81035246"/>
      <w:r w:rsidRPr="00F66DFB">
        <w:rPr>
          <w:rFonts w:asciiTheme="minorHAnsi" w:hAnsiTheme="minorHAnsi"/>
        </w:rPr>
        <w:lastRenderedPageBreak/>
        <w:t>1AC – Solvency</w:t>
      </w:r>
    </w:p>
    <w:p w14:paraId="6146EC4A" w14:textId="77777777" w:rsidR="002777BC" w:rsidRPr="00F66DFB" w:rsidRDefault="002777BC" w:rsidP="002777BC">
      <w:pPr>
        <w:pStyle w:val="Heading4"/>
        <w:rPr>
          <w:rFonts w:asciiTheme="minorHAnsi" w:hAnsiTheme="minorHAnsi" w:cs="Calibri"/>
        </w:rPr>
      </w:pPr>
      <w:r w:rsidRPr="00F66DFB">
        <w:rPr>
          <w:rFonts w:asciiTheme="minorHAnsi" w:hAnsiTheme="minorHAnsi"/>
        </w:rPr>
        <w:t xml:space="preserve">Plan: The member nations of the World Trade Organization ought to reduce intellectual property protections for medicines </w:t>
      </w:r>
    </w:p>
    <w:p w14:paraId="78E3ABBF" w14:textId="77777777" w:rsidR="002777BC" w:rsidRPr="00F66DFB" w:rsidRDefault="002777BC" w:rsidP="002777BC">
      <w:pPr>
        <w:pStyle w:val="Heading4"/>
      </w:pPr>
      <w:r w:rsidRPr="00F66DFB">
        <w:t xml:space="preserve">Feldman, 19 </w:t>
      </w:r>
    </w:p>
    <w:p w14:paraId="5140A88F" w14:textId="77777777" w:rsidR="002777BC" w:rsidRPr="00F66DFB" w:rsidRDefault="002777BC" w:rsidP="002777BC">
      <w:pPr>
        <w:rPr>
          <w:rFonts w:asciiTheme="minorHAnsi" w:hAnsiTheme="minorHAnsi"/>
        </w:rPr>
      </w:pPr>
      <w:r w:rsidRPr="00F66DFB">
        <w:rPr>
          <w:rFonts w:asciiTheme="minorHAnsi" w:hAnsiTheme="minorHAnsi"/>
        </w:rPr>
        <w:t xml:space="preserve">(Robin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2" w:history="1">
        <w:r w:rsidRPr="00F66DFB">
          <w:rPr>
            <w:rStyle w:val="Hyperlink"/>
            <w:rFonts w:asciiTheme="minorHAnsi" w:hAnsiTheme="minorHAnsi"/>
          </w:rPr>
          <w:t>https://www.statnews.com/2019/02/11/drug-patent-protection-one-done/)WWPP</w:t>
        </w:r>
      </w:hyperlink>
    </w:p>
    <w:p w14:paraId="388F5EA0" w14:textId="77777777" w:rsidR="002777BC" w:rsidRPr="00F66DFB" w:rsidRDefault="002777BC" w:rsidP="002777BC">
      <w:pPr>
        <w:rPr>
          <w:rFonts w:asciiTheme="minorHAnsi" w:hAnsiTheme="minorHAnsi"/>
        </w:rPr>
      </w:pPr>
      <w:r w:rsidRPr="00F66DFB">
        <w:rPr>
          <w:rFonts w:asciiTheme="minorHAnsi" w:hAnsiTheme="minorHAnsi"/>
        </w:rPr>
        <w:t>-bans method such as evergreening, patent thickets, fake orphan patents, and pay for delay</w:t>
      </w:r>
    </w:p>
    <w:p w14:paraId="6F2DF072" w14:textId="77777777" w:rsidR="002777BC" w:rsidRPr="00F66DFB" w:rsidRDefault="002777BC" w:rsidP="002777BC">
      <w:pPr>
        <w:rPr>
          <w:rFonts w:asciiTheme="minorHAnsi" w:hAnsiTheme="minorHAnsi"/>
          <w:u w:val="single"/>
        </w:rPr>
      </w:pPr>
      <w:r w:rsidRPr="00F66DFB">
        <w:rPr>
          <w:rFonts w:asciiTheme="minorHAnsi" w:hAnsiTheme="minorHAnsi"/>
          <w:u w:val="single"/>
        </w:rPr>
        <w:t>Why isn’t the system working as it should?</w:t>
      </w:r>
      <w:r w:rsidRPr="00F66DFB">
        <w:rPr>
          <w:rFonts w:asciiTheme="minorHAnsi" w:hAnsiTheme="minorHAnsi"/>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F66DFB">
        <w:rPr>
          <w:rFonts w:asciiTheme="minorHAnsi" w:hAnsiTheme="minorHAnsi"/>
          <w:u w:val="single"/>
        </w:rPr>
        <w:t>,” the government itself is giving pharmaceutical companies the power they are wielding through overly generous drug patent protection</w:t>
      </w:r>
      <w:r w:rsidRPr="00F66DFB">
        <w:rPr>
          <w:rFonts w:asciiTheme="minorHAnsi" w:hAnsiTheme="minorHAnsi"/>
          <w:sz w:val="16"/>
        </w:rPr>
        <w:t xml:space="preserve">. Effective solutions must address that problem. </w:t>
      </w:r>
      <w:r w:rsidRPr="00F66DFB">
        <w:rPr>
          <w:rFonts w:asciiTheme="minorHAnsi" w:hAnsiTheme="minorHAnsi"/>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w:t>
      </w:r>
      <w:r w:rsidRPr="00F66DFB">
        <w:rPr>
          <w:rFonts w:asciiTheme="minorHAnsi" w:hAnsiTheme="minorHAnsi"/>
          <w:highlight w:val="cyan"/>
          <w:u w:val="single"/>
        </w:rPr>
        <w:t>patents or non-patent exclusivities</w:t>
      </w:r>
      <w:r w:rsidRPr="00F66DFB">
        <w:rPr>
          <w:rFonts w:asciiTheme="minorHAnsi" w:hAnsiTheme="minorHAnsi"/>
          <w:u w:val="single"/>
        </w:rPr>
        <w:t xml:space="preserve"> </w:t>
      </w:r>
      <w:r w:rsidRPr="00F66DFB">
        <w:rPr>
          <w:rFonts w:asciiTheme="minorHAnsi" w:hAnsiTheme="minorHAnsi"/>
          <w:highlight w:val="cyan"/>
          <w:u w:val="single"/>
        </w:rPr>
        <w:t xml:space="preserve">provide a defined </w:t>
      </w:r>
      <w:proofErr w:type="gramStart"/>
      <w:r w:rsidRPr="00F66DFB">
        <w:rPr>
          <w:rFonts w:asciiTheme="minorHAnsi" w:hAnsiTheme="minorHAnsi"/>
          <w:highlight w:val="cyan"/>
          <w:u w:val="single"/>
        </w:rPr>
        <w:t>time</w:t>
      </w:r>
      <w:r w:rsidRPr="00F66DFB">
        <w:rPr>
          <w:rFonts w:asciiTheme="minorHAnsi" w:hAnsiTheme="minorHAnsi"/>
          <w:u w:val="single"/>
        </w:rPr>
        <w:t xml:space="preserve"> period</w:t>
      </w:r>
      <w:proofErr w:type="gramEnd"/>
      <w:r w:rsidRPr="00F66DFB">
        <w:rPr>
          <w:rFonts w:asciiTheme="minorHAnsi" w:hAnsiTheme="minorHAnsi"/>
          <w:u w:val="single"/>
        </w:rPr>
        <w:t xml:space="preserve"> </w:t>
      </w:r>
      <w:r w:rsidRPr="00F66DFB">
        <w:rPr>
          <w:rFonts w:asciiTheme="minorHAnsi" w:hAnsiTheme="minorHAnsi"/>
          <w:highlight w:val="cyan"/>
          <w:u w:val="single"/>
        </w:rPr>
        <w:t>of protection</w:t>
      </w:r>
      <w:r w:rsidRPr="00F66DFB">
        <w:rPr>
          <w:rFonts w:asciiTheme="minorHAnsi" w:hAnsiTheme="minorHAnsi"/>
          <w:u w:val="single"/>
        </w:rPr>
        <w:t xml:space="preserve"> so companies can recoup their investments by charging monopoly prices. </w:t>
      </w:r>
      <w:r w:rsidRPr="00F66DFB">
        <w:rPr>
          <w:rFonts w:asciiTheme="minorHAnsi" w:hAnsiTheme="minorHAnsi"/>
          <w:highlight w:val="cyan"/>
          <w:u w:val="single"/>
        </w:rPr>
        <w:t xml:space="preserve">When patents end, </w:t>
      </w:r>
      <w:r w:rsidRPr="00F66DFB">
        <w:rPr>
          <w:rFonts w:asciiTheme="minorHAnsi" w:hAnsiTheme="minorHAnsi"/>
          <w:u w:val="single"/>
        </w:rPr>
        <w:t>lower-priced</w:t>
      </w:r>
      <w:r w:rsidRPr="00F66DFB">
        <w:rPr>
          <w:rFonts w:asciiTheme="minorHAnsi" w:hAnsiTheme="minorHAnsi"/>
          <w:highlight w:val="cyan"/>
          <w:u w:val="single"/>
        </w:rPr>
        <w:t xml:space="preserve"> competitors should be able to </w:t>
      </w:r>
      <w:r w:rsidRPr="00F66DFB">
        <w:rPr>
          <w:rFonts w:asciiTheme="minorHAnsi" w:hAnsiTheme="minorHAnsi"/>
          <w:u w:val="single"/>
        </w:rPr>
        <w:t xml:space="preserve">jump into the market and </w:t>
      </w:r>
      <w:r w:rsidRPr="00F66DFB">
        <w:rPr>
          <w:rFonts w:asciiTheme="minorHAnsi" w:hAnsiTheme="minorHAnsi"/>
          <w:highlight w:val="cyan"/>
          <w:u w:val="single"/>
        </w:rPr>
        <w:t>drive down</w:t>
      </w:r>
      <w:r w:rsidRPr="00F66DFB">
        <w:rPr>
          <w:rFonts w:asciiTheme="minorHAnsi" w:hAnsiTheme="minorHAnsi"/>
          <w:u w:val="single"/>
        </w:rPr>
        <w:t xml:space="preserve"> the </w:t>
      </w:r>
      <w:r w:rsidRPr="00F66DFB">
        <w:rPr>
          <w:rFonts w:asciiTheme="minorHAnsi" w:hAnsiTheme="minorHAnsi"/>
          <w:highlight w:val="cyan"/>
          <w:u w:val="single"/>
        </w:rPr>
        <w:t>price</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But that’s </w:t>
      </w:r>
      <w:r w:rsidRPr="00F66DFB">
        <w:rPr>
          <w:rFonts w:asciiTheme="minorHAnsi" w:hAnsiTheme="minorHAnsi"/>
          <w:highlight w:val="cyan"/>
          <w:u w:val="single"/>
        </w:rPr>
        <w:t>not happening</w:t>
      </w:r>
      <w:r w:rsidRPr="00F66DFB">
        <w:rPr>
          <w:rFonts w:asciiTheme="minorHAnsi" w:hAnsiTheme="minorHAnsi"/>
          <w:u w:val="single"/>
        </w:rPr>
        <w:t xml:space="preserve">. Instead, drug companies build massive </w:t>
      </w:r>
      <w:r w:rsidRPr="00F66DFB">
        <w:rPr>
          <w:rFonts w:asciiTheme="minorHAnsi" w:hAnsiTheme="minorHAnsi"/>
          <w:highlight w:val="cyan"/>
          <w:u w:val="single"/>
        </w:rPr>
        <w:t>patent walls</w:t>
      </w:r>
      <w:r w:rsidRPr="00F66DFB">
        <w:rPr>
          <w:rFonts w:asciiTheme="minorHAnsi" w:hAnsiTheme="minorHAnsi"/>
          <w:u w:val="single"/>
        </w:rPr>
        <w:t xml:space="preserve"> around their products, </w:t>
      </w:r>
      <w:r w:rsidRPr="00F66DFB">
        <w:rPr>
          <w:rFonts w:asciiTheme="minorHAnsi" w:hAnsiTheme="minorHAnsi"/>
          <w:highlight w:val="cyan"/>
          <w:u w:val="single"/>
        </w:rPr>
        <w:t>extending</w:t>
      </w:r>
      <w:r w:rsidRPr="00F66DFB">
        <w:rPr>
          <w:rFonts w:asciiTheme="minorHAnsi" w:hAnsiTheme="minorHAnsi"/>
          <w:u w:val="single"/>
        </w:rPr>
        <w:t xml:space="preserve"> the </w:t>
      </w:r>
      <w:r w:rsidRPr="00F66DFB">
        <w:rPr>
          <w:rFonts w:asciiTheme="minorHAnsi" w:hAnsiTheme="minorHAnsi"/>
          <w:highlight w:val="cyan"/>
          <w:u w:val="single"/>
        </w:rPr>
        <w:t>protection</w:t>
      </w:r>
      <w:r w:rsidRPr="00F66DFB">
        <w:rPr>
          <w:rFonts w:asciiTheme="minorHAnsi" w:hAnsiTheme="minorHAnsi"/>
          <w:u w:val="single"/>
        </w:rPr>
        <w:t xml:space="preserve"> </w:t>
      </w:r>
      <w:proofErr w:type="gramStart"/>
      <w:r w:rsidRPr="00F66DFB">
        <w:rPr>
          <w:rFonts w:asciiTheme="minorHAnsi" w:hAnsiTheme="minorHAnsi"/>
          <w:u w:val="single"/>
        </w:rPr>
        <w:t>over and over again</w:t>
      </w:r>
      <w:proofErr w:type="gramEnd"/>
      <w:r w:rsidRPr="00F66DFB">
        <w:rPr>
          <w:rFonts w:asciiTheme="minorHAnsi" w:hAnsiTheme="minorHAnsi"/>
          <w:u w:val="single"/>
        </w:rPr>
        <w:t xml:space="preserve">. Some modern drugs have an avalanche of U.S. patents, with expiration dates staggered across time. For example, the rheumatoid arthritis drug </w:t>
      </w:r>
      <w:r w:rsidRPr="00F66DFB">
        <w:rPr>
          <w:rFonts w:asciiTheme="minorHAnsi" w:hAnsiTheme="minorHAnsi"/>
          <w:highlight w:val="cyan"/>
          <w:u w:val="single"/>
        </w:rPr>
        <w:t>Humira</w:t>
      </w:r>
      <w:r w:rsidRPr="00F66DFB">
        <w:rPr>
          <w:rFonts w:asciiTheme="minorHAnsi" w:hAnsiTheme="minorHAnsi"/>
          <w:u w:val="single"/>
        </w:rPr>
        <w:t xml:space="preserve"> is </w:t>
      </w:r>
      <w:r w:rsidRPr="00F66DFB">
        <w:rPr>
          <w:rFonts w:asciiTheme="minorHAnsi" w:hAnsiTheme="minorHAnsi"/>
          <w:highlight w:val="cyan"/>
          <w:u w:val="single"/>
        </w:rPr>
        <w:t>protected by more than 100 patents</w:t>
      </w:r>
      <w:r w:rsidRPr="00F66DFB">
        <w:rPr>
          <w:rFonts w:asciiTheme="minorHAnsi" w:hAnsiTheme="minorHAnsi"/>
          <w:u w:val="single"/>
        </w:rPr>
        <w:t>.</w:t>
      </w:r>
      <w:r w:rsidRPr="00F66DFB">
        <w:rPr>
          <w:rFonts w:asciiTheme="minorHAnsi" w:hAnsiTheme="minorHAnsi"/>
          <w:sz w:val="16"/>
        </w:rPr>
        <w:t xml:space="preserve"> Walls like that are insurmountable. </w:t>
      </w:r>
      <w:r w:rsidRPr="00F66DFB">
        <w:rPr>
          <w:rFonts w:asciiTheme="minorHAnsi" w:hAnsiTheme="minorHAnsi"/>
          <w:u w:val="single"/>
        </w:rPr>
        <w:t xml:space="preserve">Rather than rewarding innovation, our patent system is now largely </w:t>
      </w:r>
      <w:r w:rsidRPr="00F66DFB">
        <w:rPr>
          <w:rFonts w:asciiTheme="minorHAnsi" w:hAnsiTheme="minorHAnsi"/>
          <w:highlight w:val="cyan"/>
          <w:u w:val="single"/>
        </w:rPr>
        <w:t>repurposing drugs</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Between 2005 and 2015, </w:t>
      </w:r>
      <w:r w:rsidRPr="00F66DFB">
        <w:rPr>
          <w:rFonts w:asciiTheme="minorHAnsi" w:hAnsiTheme="minorHAnsi"/>
          <w:highlight w:val="cyan"/>
          <w:u w:val="single"/>
        </w:rPr>
        <w:t>more than three-quarters of the drugs</w:t>
      </w:r>
      <w:r w:rsidRPr="00F66DFB">
        <w:rPr>
          <w:rFonts w:asciiTheme="minorHAnsi" w:hAnsiTheme="minorHAnsi"/>
          <w:u w:val="single"/>
        </w:rPr>
        <w:t xml:space="preserve"> associated with new</w:t>
      </w:r>
      <w:r w:rsidRPr="00F66DFB">
        <w:rPr>
          <w:rFonts w:asciiTheme="minorHAnsi" w:hAnsiTheme="minorHAnsi"/>
          <w:highlight w:val="cyan"/>
          <w:u w:val="single"/>
        </w:rPr>
        <w:t xml:space="preserve"> patents </w:t>
      </w:r>
      <w:r w:rsidRPr="00F66DFB">
        <w:rPr>
          <w:rFonts w:asciiTheme="minorHAnsi" w:hAnsiTheme="minorHAnsi"/>
          <w:u w:val="single"/>
        </w:rPr>
        <w:t xml:space="preserve">were </w:t>
      </w:r>
      <w:r w:rsidRPr="00F66DFB">
        <w:rPr>
          <w:rFonts w:asciiTheme="minorHAnsi" w:hAnsiTheme="minorHAnsi"/>
          <w:highlight w:val="cyan"/>
          <w:u w:val="single"/>
        </w:rPr>
        <w:t xml:space="preserve">not new </w:t>
      </w:r>
      <w:r w:rsidRPr="00F66DFB">
        <w:rPr>
          <w:rFonts w:asciiTheme="minorHAnsi" w:hAnsiTheme="minorHAnsi"/>
          <w:u w:val="single"/>
        </w:rPr>
        <w:t xml:space="preserve">ones coming on the market </w:t>
      </w:r>
      <w:r w:rsidRPr="00F66DFB">
        <w:rPr>
          <w:rFonts w:asciiTheme="minorHAnsi" w:hAnsiTheme="minorHAnsi"/>
          <w:highlight w:val="cyan"/>
          <w:u w:val="single"/>
        </w:rPr>
        <w:t>but existing</w:t>
      </w:r>
      <w:r w:rsidRPr="00F66DFB">
        <w:rPr>
          <w:rFonts w:asciiTheme="minorHAnsi" w:hAnsiTheme="minorHAnsi"/>
          <w:u w:val="single"/>
        </w:rPr>
        <w:t xml:space="preserve"> ones.</w:t>
      </w:r>
      <w:r w:rsidRPr="00F66DFB">
        <w:rPr>
          <w:rFonts w:asciiTheme="minorHAnsi" w:hAnsiTheme="minorHAnsi"/>
          <w:sz w:val="16"/>
        </w:rPr>
        <w:t xml:space="preserve"> In other words, we are mostly churning and recycling. </w:t>
      </w:r>
      <w:r w:rsidRPr="00F66DFB">
        <w:rPr>
          <w:rFonts w:asciiTheme="minorHAnsi" w:hAnsiTheme="minorHAnsi"/>
          <w:u w:val="single"/>
        </w:rPr>
        <w:t xml:space="preserve">Particularly troubling, new patents can be obtained on minor tweaks such as adjustments to dosage or delivery systems — a once-a-day pill instead of a twice-a-day </w:t>
      </w:r>
      <w:proofErr w:type="gramStart"/>
      <w:r w:rsidRPr="00F66DFB">
        <w:rPr>
          <w:rFonts w:asciiTheme="minorHAnsi" w:hAnsiTheme="minorHAnsi"/>
          <w:u w:val="single"/>
        </w:rPr>
        <w:t>one;</w:t>
      </w:r>
      <w:proofErr w:type="gramEnd"/>
      <w:r w:rsidRPr="00F66DFB">
        <w:rPr>
          <w:rFonts w:asciiTheme="minorHAnsi" w:hAnsiTheme="minorHAnsi"/>
          <w:u w:val="single"/>
        </w:rPr>
        <w:t xml:space="preserve"> a capsule rather than a tablet. Tinkering like this may have some value to some patients, but it nowhere near justifies the rewards we lavish on companies for doing it.</w:t>
      </w:r>
      <w:r w:rsidRPr="00F66DFB">
        <w:rPr>
          <w:rFonts w:asciiTheme="minorHAnsi" w:hAnsiTheme="minorHAnsi"/>
          <w:sz w:val="16"/>
        </w:rPr>
        <w:t xml:space="preserve"> </w:t>
      </w:r>
      <w:r w:rsidRPr="00F66DFB">
        <w:rPr>
          <w:rFonts w:asciiTheme="minorHAnsi" w:hAnsiTheme="minorHAnsi"/>
          <w:u w:val="single"/>
        </w:rPr>
        <w:t>From society’s standpoint, incentives should drive scientists back to the lab to look for new things, not to recycle existing drugs for minimal benefit.</w:t>
      </w:r>
      <w:r w:rsidRPr="00F66DFB">
        <w:rPr>
          <w:rFonts w:asciiTheme="minorHAnsi" w:hAnsiTheme="minorHAnsi"/>
          <w:sz w:val="16"/>
        </w:rPr>
        <w:t xml:space="preserve"> </w:t>
      </w:r>
      <w:r w:rsidRPr="00F66DFB">
        <w:rPr>
          <w:rFonts w:asciiTheme="minorHAnsi" w:hAnsiTheme="minorHAnsi"/>
          <w:u w:val="single"/>
        </w:rPr>
        <w:t xml:space="preserve">I believe that </w:t>
      </w:r>
      <w:r w:rsidRPr="00F66DFB">
        <w:rPr>
          <w:rFonts w:asciiTheme="minorHAnsi" w:hAnsiTheme="minorHAnsi"/>
          <w:highlight w:val="cyan"/>
          <w:u w:val="single"/>
        </w:rPr>
        <w:t>one period of protection</w:t>
      </w:r>
      <w:r w:rsidRPr="00F66DFB">
        <w:rPr>
          <w:rFonts w:asciiTheme="minorHAnsi" w:hAnsiTheme="minorHAnsi"/>
          <w:u w:val="single"/>
        </w:rPr>
        <w:t xml:space="preserve"> should be </w:t>
      </w:r>
      <w:r w:rsidRPr="00F66DFB">
        <w:rPr>
          <w:rFonts w:asciiTheme="minorHAnsi" w:hAnsiTheme="minorHAnsi"/>
          <w:highlight w:val="cyan"/>
          <w:u w:val="single"/>
        </w:rPr>
        <w:t>enough</w:t>
      </w:r>
      <w:r w:rsidRPr="00F66DFB">
        <w:rPr>
          <w:rFonts w:asciiTheme="minorHAnsi" w:hAnsiTheme="minorHAnsi"/>
          <w:u w:val="single"/>
        </w:rPr>
        <w:t xml:space="preserve">. We should </w:t>
      </w:r>
      <w:r w:rsidRPr="00F66DFB">
        <w:rPr>
          <w:rFonts w:asciiTheme="minorHAnsi" w:hAnsiTheme="minorHAnsi"/>
          <w:highlight w:val="cyan"/>
          <w:u w:val="single"/>
        </w:rPr>
        <w:t>make</w:t>
      </w:r>
      <w:r w:rsidRPr="00F66DFB">
        <w:rPr>
          <w:rFonts w:asciiTheme="minorHAnsi" w:hAnsiTheme="minorHAnsi"/>
          <w:u w:val="single"/>
        </w:rPr>
        <w:t xml:space="preserve"> the </w:t>
      </w:r>
      <w:r w:rsidRPr="00F66DFB">
        <w:rPr>
          <w:rFonts w:asciiTheme="minorHAnsi" w:hAnsiTheme="minorHAnsi"/>
          <w:highlight w:val="cyan"/>
          <w:u w:val="single"/>
        </w:rPr>
        <w:t>changes necessary</w:t>
      </w:r>
      <w:r w:rsidRPr="00F66DFB">
        <w:rPr>
          <w:rFonts w:asciiTheme="minorHAnsi" w:hAnsiTheme="minorHAnsi"/>
          <w:u w:val="single"/>
        </w:rPr>
        <w:t xml:space="preserve"> to </w:t>
      </w:r>
      <w:r w:rsidRPr="00F66DFB">
        <w:rPr>
          <w:rFonts w:asciiTheme="minorHAnsi" w:hAnsiTheme="minorHAnsi"/>
          <w:highlight w:val="cyan"/>
          <w:u w:val="single"/>
        </w:rPr>
        <w:t>prevent</w:t>
      </w:r>
      <w:r w:rsidRPr="00F66DFB">
        <w:rPr>
          <w:rFonts w:asciiTheme="minorHAnsi" w:hAnsiTheme="minorHAnsi"/>
          <w:u w:val="single"/>
        </w:rPr>
        <w:t xml:space="preserve"> companies from building </w:t>
      </w:r>
      <w:r w:rsidRPr="00F66DFB">
        <w:rPr>
          <w:rFonts w:asciiTheme="minorHAnsi" w:hAnsiTheme="minorHAnsi"/>
          <w:highlight w:val="cyan"/>
          <w:u w:val="single"/>
        </w:rPr>
        <w:t>patent walls</w:t>
      </w:r>
      <w:r w:rsidRPr="00F66DFB">
        <w:rPr>
          <w:rFonts w:asciiTheme="minorHAnsi" w:hAnsiTheme="minorHAnsi"/>
          <w:u w:val="single"/>
        </w:rPr>
        <w:t xml:space="preserve"> and piling up mountains of rights.</w:t>
      </w:r>
      <w:r w:rsidRPr="00F66DFB">
        <w:rPr>
          <w:rFonts w:asciiTheme="minorHAnsi" w:hAnsiTheme="minorHAnsi"/>
          <w:sz w:val="16"/>
        </w:rPr>
        <w:t xml:space="preserve"> This could be accomplished by a “one-and-done” approach for patent protection. </w:t>
      </w:r>
      <w:r w:rsidRPr="00F66DFB">
        <w:rPr>
          <w:rFonts w:asciiTheme="minorHAnsi" w:hAnsiTheme="minorHAnsi"/>
          <w:u w:val="single"/>
        </w:rPr>
        <w:t xml:space="preserve">Under it, a drug would receive just </w:t>
      </w:r>
      <w:r w:rsidRPr="00F66DFB">
        <w:rPr>
          <w:rFonts w:asciiTheme="minorHAnsi" w:hAnsiTheme="minorHAnsi"/>
          <w:highlight w:val="cyan"/>
          <w:u w:val="single"/>
        </w:rPr>
        <w:t>one period of exclusivity</w:t>
      </w:r>
      <w:r w:rsidRPr="00F66DFB">
        <w:rPr>
          <w:rFonts w:asciiTheme="minorHAnsi" w:hAnsiTheme="minorHAnsi"/>
          <w:u w:val="single"/>
        </w:rPr>
        <w:t>, and no more.</w:t>
      </w:r>
      <w:r w:rsidRPr="00F66DFB">
        <w:rPr>
          <w:rFonts w:asciiTheme="minorHAnsi" w:hAnsiTheme="minorHAnsi"/>
          <w:sz w:val="16"/>
        </w:rPr>
        <w:t xml:space="preserve"> </w:t>
      </w:r>
      <w:r w:rsidRPr="00F66DFB">
        <w:rPr>
          <w:rFonts w:asciiTheme="minorHAnsi" w:hAnsiTheme="minorHAnsi"/>
          <w:u w:val="single"/>
        </w:rPr>
        <w:t xml:space="preserve">The </w:t>
      </w:r>
      <w:r w:rsidRPr="00F66DFB">
        <w:rPr>
          <w:rFonts w:asciiTheme="minorHAnsi" w:hAnsiTheme="minorHAnsi"/>
          <w:highlight w:val="cyan"/>
          <w:u w:val="single"/>
        </w:rPr>
        <w:t>choice of which “one”</w:t>
      </w:r>
      <w:r w:rsidRPr="00F66DFB">
        <w:rPr>
          <w:rFonts w:asciiTheme="minorHAnsi" w:hAnsiTheme="minorHAnsi"/>
          <w:u w:val="single"/>
        </w:rPr>
        <w:t xml:space="preserve"> could be </w:t>
      </w:r>
      <w:r w:rsidRPr="00F66DFB">
        <w:rPr>
          <w:rFonts w:asciiTheme="minorHAnsi" w:hAnsiTheme="minorHAnsi"/>
          <w:highlight w:val="cyan"/>
          <w:u w:val="single"/>
        </w:rPr>
        <w:t>left</w:t>
      </w:r>
      <w:r w:rsidRPr="00F66DFB">
        <w:rPr>
          <w:rFonts w:asciiTheme="minorHAnsi" w:hAnsiTheme="minorHAnsi"/>
          <w:u w:val="single"/>
        </w:rPr>
        <w:t xml:space="preserve"> entirely in the hands of the </w:t>
      </w:r>
      <w:r w:rsidRPr="00F66DFB">
        <w:rPr>
          <w:rFonts w:asciiTheme="minorHAnsi" w:hAnsiTheme="minorHAnsi"/>
          <w:highlight w:val="cyan"/>
          <w:u w:val="single"/>
        </w:rPr>
        <w:t>pharmaceutical company</w:t>
      </w:r>
      <w:r w:rsidRPr="00F66DFB">
        <w:rPr>
          <w:rFonts w:asciiTheme="minorHAnsi" w:hAnsiTheme="minorHAnsi"/>
          <w:u w:val="single"/>
        </w:rPr>
        <w:t>,</w:t>
      </w:r>
      <w:r w:rsidRPr="00F66DFB">
        <w:rPr>
          <w:rFonts w:asciiTheme="minorHAnsi" w:hAnsiTheme="minorHAnsi"/>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F66DFB">
        <w:rPr>
          <w:rFonts w:asciiTheme="minorHAnsi" w:hAnsiTheme="minorHAnsi"/>
          <w:u w:val="single"/>
        </w:rPr>
        <w:t xml:space="preserve">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F66DFB">
        <w:rPr>
          <w:rFonts w:asciiTheme="minorHAnsi" w:hAnsiTheme="minorHAnsi"/>
          <w:u w:val="single"/>
        </w:rPr>
        <w:t>all of</w:t>
      </w:r>
      <w:proofErr w:type="gramEnd"/>
      <w:r w:rsidRPr="00F66DFB">
        <w:rPr>
          <w:rFonts w:asciiTheme="minorHAnsi" w:hAnsiTheme="minorHAnsi"/>
          <w:u w:val="single"/>
        </w:rPr>
        <w:t xml:space="preserve"> the above and more.</w:t>
      </w:r>
      <w:r w:rsidRPr="00F66DFB">
        <w:rPr>
          <w:rFonts w:asciiTheme="minorHAnsi" w:hAnsiTheme="minorHAnsi"/>
          <w:sz w:val="16"/>
        </w:rPr>
        <w:t xml:space="preserve"> </w:t>
      </w:r>
      <w:r w:rsidRPr="00F66DFB">
        <w:rPr>
          <w:rFonts w:asciiTheme="minorHAnsi" w:hAnsiTheme="minorHAnsi"/>
          <w:u w:val="single"/>
        </w:rPr>
        <w:t xml:space="preserve">Consider Suboxone, a </w:t>
      </w:r>
      <w:r w:rsidRPr="00F66DFB">
        <w:rPr>
          <w:rFonts w:asciiTheme="minorHAnsi" w:hAnsiTheme="minorHAnsi"/>
          <w:u w:val="single"/>
        </w:rPr>
        <w:lastRenderedPageBreak/>
        <w:t>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w:t>
      </w:r>
      <w:r w:rsidRPr="00F66DFB">
        <w:rPr>
          <w:rFonts w:asciiTheme="minorHAnsi" w:hAnsiTheme="minorHAnsi"/>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w:t>
      </w:r>
      <w:proofErr w:type="gramStart"/>
      <w:r w:rsidRPr="00F66DFB">
        <w:rPr>
          <w:rFonts w:asciiTheme="minorHAnsi" w:hAnsiTheme="minorHAnsi"/>
          <w:sz w:val="16"/>
        </w:rPr>
        <w:t>system, and</w:t>
      </w:r>
      <w:proofErr w:type="gramEnd"/>
      <w:r w:rsidRPr="00F66DFB">
        <w:rPr>
          <w:rFonts w:asciiTheme="minorHAnsi" w:hAnsiTheme="minorHAnsi"/>
          <w:sz w:val="16"/>
        </w:rPr>
        <w:t xml:space="preserve"> would apply to patents granted going forward. </w:t>
      </w:r>
      <w:r w:rsidRPr="00F66DFB">
        <w:rPr>
          <w:rFonts w:asciiTheme="minorHAnsi" w:hAnsiTheme="minorHAnsi"/>
          <w:u w:val="single"/>
        </w:rPr>
        <w:t>One-and-done would apply to both patents and exclusivities.</w:t>
      </w:r>
      <w:r w:rsidRPr="00F66DFB">
        <w:rPr>
          <w:rFonts w:asciiTheme="minorHAnsi" w:hAnsiTheme="minorHAnsi"/>
          <w:sz w:val="16"/>
        </w:rPr>
        <w:t xml:space="preserve"> A more limited approach, a baby step if you will, would be to invigorate the existing patent obviousness doctrine </w:t>
      </w:r>
      <w:proofErr w:type="gramStart"/>
      <w:r w:rsidRPr="00F66DFB">
        <w:rPr>
          <w:rFonts w:asciiTheme="minorHAnsi" w:hAnsiTheme="minorHAnsi"/>
          <w:sz w:val="16"/>
        </w:rPr>
        <w:t>as a way to</w:t>
      </w:r>
      <w:proofErr w:type="gramEnd"/>
      <w:r w:rsidRPr="00F66DFB">
        <w:rPr>
          <w:rFonts w:asciiTheme="minorHAnsi" w:hAnsiTheme="minorHAnsi"/>
          <w:sz w:val="16"/>
        </w:rPr>
        <w:t xml:space="preserve"> </w:t>
      </w:r>
      <w:r w:rsidRPr="00F66DFB">
        <w:rPr>
          <w:rFonts w:asciiTheme="minorHAnsi" w:hAnsiTheme="minorHAnsi"/>
          <w:highlight w:val="cyan"/>
          <w:u w:val="single"/>
        </w:rPr>
        <w:t>cut back on patent tinkering</w:t>
      </w:r>
      <w:r w:rsidRPr="00F66DFB">
        <w:rPr>
          <w:rFonts w:asciiTheme="minorHAnsi" w:hAnsiTheme="minorHAnsi"/>
          <w:u w:val="single"/>
        </w:rPr>
        <w:t>.</w:t>
      </w:r>
      <w:r w:rsidRPr="00F66DFB">
        <w:rPr>
          <w:rFonts w:asciiTheme="minorHAnsi" w:hAnsiTheme="minorHAnsi"/>
          <w:sz w:val="16"/>
        </w:rPr>
        <w:t xml:space="preserve"> Obviousness, one of the five standards for patent eligibility, says that inventions that are obvious to an expert or the </w:t>
      </w:r>
      <w:proofErr w:type="gramStart"/>
      <w:r w:rsidRPr="00F66DFB">
        <w:rPr>
          <w:rFonts w:asciiTheme="minorHAnsi" w:hAnsiTheme="minorHAnsi"/>
          <w:sz w:val="16"/>
        </w:rPr>
        <w:t>general public</w:t>
      </w:r>
      <w:proofErr w:type="gramEnd"/>
      <w:r w:rsidRPr="00F66DFB">
        <w:rPr>
          <w:rFonts w:asciiTheme="minorHAnsi" w:hAnsiTheme="minorHAnsi"/>
          <w:sz w:val="16"/>
        </w:rPr>
        <w:t xml:space="preserve"> can’t be patented. Either by congressional clarification or judicial interpretation, </w:t>
      </w:r>
      <w:r w:rsidRPr="00F66DFB">
        <w:rPr>
          <w:rFonts w:asciiTheme="minorHAnsi" w:hAnsiTheme="minorHAnsi"/>
          <w:u w:val="single"/>
        </w:rPr>
        <w:t xml:space="preserve">many </w:t>
      </w:r>
      <w:r w:rsidRPr="00F66DFB">
        <w:rPr>
          <w:rFonts w:asciiTheme="minorHAnsi" w:hAnsiTheme="minorHAnsi"/>
          <w:highlight w:val="cyan"/>
          <w:u w:val="single"/>
        </w:rPr>
        <w:t xml:space="preserve">pile-on patents </w:t>
      </w:r>
      <w:r w:rsidRPr="00F66DFB">
        <w:rPr>
          <w:rFonts w:asciiTheme="minorHAnsi" w:hAnsiTheme="minorHAnsi"/>
          <w:u w:val="single"/>
        </w:rPr>
        <w:t>could be</w:t>
      </w:r>
      <w:r w:rsidRPr="00F66DFB">
        <w:rPr>
          <w:rFonts w:asciiTheme="minorHAnsi" w:hAnsiTheme="minorHAnsi"/>
          <w:highlight w:val="cyan"/>
          <w:u w:val="single"/>
        </w:rPr>
        <w:t xml:space="preserve"> eliminated</w:t>
      </w:r>
      <w:r w:rsidRPr="00F66DFB">
        <w:rPr>
          <w:rFonts w:asciiTheme="minorHAnsi" w:hAnsiTheme="minorHAnsi"/>
          <w:u w:val="single"/>
        </w:rPr>
        <w:t xml:space="preserve"> with a ruling that the </w:t>
      </w:r>
      <w:r w:rsidRPr="00F66DFB">
        <w:rPr>
          <w:rFonts w:asciiTheme="minorHAnsi" w:hAnsiTheme="minorHAnsi"/>
          <w:highlight w:val="cyan"/>
          <w:u w:val="single"/>
        </w:rPr>
        <w:t>core concept</w:t>
      </w:r>
      <w:r w:rsidRPr="00F66DFB">
        <w:rPr>
          <w:rFonts w:asciiTheme="minorHAnsi" w:hAnsiTheme="minorHAnsi"/>
          <w:u w:val="single"/>
        </w:rPr>
        <w:t xml:space="preserve"> of the additional patent is </w:t>
      </w:r>
      <w:r w:rsidRPr="00F66DFB">
        <w:rPr>
          <w:rFonts w:asciiTheme="minorHAnsi" w:hAnsiTheme="minorHAnsi"/>
          <w:highlight w:val="cyan"/>
          <w:u w:val="single"/>
        </w:rPr>
        <w:t>nothing more</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original formulation</w:t>
      </w:r>
      <w:r w:rsidRPr="00F66DFB">
        <w:rPr>
          <w:rFonts w:asciiTheme="minorHAnsi" w:hAnsiTheme="minorHAnsi"/>
          <w:u w:val="single"/>
        </w:rPr>
        <w:t xml:space="preserve">. Anything else is merely an </w:t>
      </w:r>
      <w:r w:rsidRPr="00F66DFB">
        <w:rPr>
          <w:rFonts w:asciiTheme="minorHAnsi" w:hAnsiTheme="minorHAnsi"/>
          <w:highlight w:val="cyan"/>
          <w:u w:val="single"/>
        </w:rPr>
        <w:t>obvious adaptation</w:t>
      </w:r>
      <w:r w:rsidRPr="00F66DFB">
        <w:rPr>
          <w:rFonts w:asciiTheme="minorHAnsi" w:hAnsiTheme="minorHAnsi"/>
          <w:u w:val="single"/>
        </w:rPr>
        <w:t xml:space="preserve"> of the core invention, </w:t>
      </w:r>
      <w:r w:rsidRPr="00F66DFB">
        <w:rPr>
          <w:rFonts w:asciiTheme="minorHAnsi" w:hAnsiTheme="minorHAnsi"/>
          <w:highlight w:val="cyan"/>
          <w:u w:val="single"/>
        </w:rPr>
        <w:t>modified with existing tech</w:t>
      </w:r>
      <w:r w:rsidRPr="00F66DFB">
        <w:rPr>
          <w:rFonts w:asciiTheme="minorHAnsi" w:hAnsiTheme="minorHAnsi"/>
          <w:u w:val="single"/>
        </w:rPr>
        <w:t>nology. As such, the patent would fail for being perfectly obvious</w:t>
      </w:r>
      <w:r w:rsidRPr="00F66DFB">
        <w:rPr>
          <w:rFonts w:asciiTheme="minorHAnsi" w:hAnsiTheme="minorHAnsi"/>
          <w:sz w:val="16"/>
        </w:rPr>
        <w:t xml:space="preserve">. Even without congressional action, a more vigorous and robust application of the existing obviousness doctrine could significantly improve the problem of piled-up patents and patent walls. </w:t>
      </w:r>
      <w:r w:rsidRPr="00F66DFB">
        <w:rPr>
          <w:rFonts w:asciiTheme="minorHAnsi" w:hAnsiTheme="minorHAnsi"/>
          <w:u w:val="single"/>
        </w:rPr>
        <w:t xml:space="preserve">Pharmaceutical </w:t>
      </w:r>
      <w:r w:rsidRPr="00F66DFB">
        <w:rPr>
          <w:rFonts w:asciiTheme="minorHAnsi" w:hAnsiTheme="minorHAnsi"/>
          <w:highlight w:val="cyan"/>
          <w:u w:val="single"/>
        </w:rPr>
        <w:t>companies</w:t>
      </w:r>
      <w:r w:rsidRPr="00F66DFB">
        <w:rPr>
          <w:rFonts w:asciiTheme="minorHAnsi" w:hAnsiTheme="minorHAnsi"/>
          <w:u w:val="single"/>
        </w:rPr>
        <w:t xml:space="preserve"> have become </w:t>
      </w:r>
      <w:r w:rsidRPr="00F66DFB">
        <w:rPr>
          <w:rFonts w:asciiTheme="minorHAnsi" w:hAnsiTheme="minorHAnsi"/>
          <w:highlight w:val="cyan"/>
          <w:u w:val="single"/>
        </w:rPr>
        <w:t>adept</w:t>
      </w:r>
      <w:r w:rsidRPr="00F66DFB">
        <w:rPr>
          <w:rFonts w:asciiTheme="minorHAnsi" w:hAnsiTheme="minorHAnsi"/>
          <w:u w:val="single"/>
        </w:rPr>
        <w:t xml:space="preserve"> at </w:t>
      </w:r>
      <w:r w:rsidRPr="00F66DFB">
        <w:rPr>
          <w:rFonts w:asciiTheme="minorHAnsi" w:hAnsiTheme="minorHAnsi"/>
          <w:highlight w:val="cyan"/>
          <w:u w:val="single"/>
        </w:rPr>
        <w:t>maneuvering</w:t>
      </w:r>
      <w:r w:rsidRPr="00F66DFB">
        <w:rPr>
          <w:rFonts w:asciiTheme="minorHAnsi" w:hAnsiTheme="minorHAnsi"/>
          <w:u w:val="single"/>
        </w:rPr>
        <w:t xml:space="preserve"> </w:t>
      </w:r>
      <w:r w:rsidRPr="00F66DFB">
        <w:rPr>
          <w:rFonts w:asciiTheme="minorHAnsi" w:hAnsiTheme="minorHAnsi"/>
          <w:highlight w:val="cyan"/>
          <w:u w:val="single"/>
        </w:rPr>
        <w:t>through</w:t>
      </w:r>
      <w:r w:rsidRPr="00F66DFB">
        <w:rPr>
          <w:rFonts w:asciiTheme="minorHAnsi" w:hAnsiTheme="minorHAnsi"/>
          <w:u w:val="single"/>
        </w:rPr>
        <w:t xml:space="preserve"> the system of </w:t>
      </w:r>
      <w:r w:rsidRPr="00F66DFB">
        <w:rPr>
          <w:rFonts w:asciiTheme="minorHAnsi" w:hAnsiTheme="minorHAnsi"/>
          <w:highlight w:val="cyan"/>
          <w:u w:val="single"/>
        </w:rPr>
        <w:t xml:space="preserve">patent </w:t>
      </w:r>
      <w:r w:rsidRPr="00F66DFB">
        <w:rPr>
          <w:rFonts w:asciiTheme="minorHAnsi" w:hAnsiTheme="minorHAnsi"/>
          <w:u w:val="single"/>
        </w:rPr>
        <w:t xml:space="preserve">and non-patent rights to create mountains of rights that can be applied, one after another. This behavior lets drug companies </w:t>
      </w:r>
      <w:r w:rsidRPr="00F66DFB">
        <w:rPr>
          <w:rFonts w:asciiTheme="minorHAnsi" w:hAnsiTheme="minorHAnsi"/>
          <w:highlight w:val="cyan"/>
          <w:u w:val="single"/>
        </w:rPr>
        <w:t xml:space="preserve">keep competitors out </w:t>
      </w:r>
      <w:r w:rsidRPr="00F66DFB">
        <w:rPr>
          <w:rFonts w:asciiTheme="minorHAnsi" w:hAnsiTheme="minorHAnsi"/>
          <w:u w:val="single"/>
        </w:rPr>
        <w:t>of the market and beat them back when they get there.</w:t>
      </w:r>
      <w:r w:rsidRPr="00F66DFB">
        <w:rPr>
          <w:rFonts w:asciiTheme="minorHAnsi" w:hAnsiTheme="minorHAnsi"/>
          <w:sz w:val="16"/>
        </w:rPr>
        <w:t xml:space="preserve"> We shouldn’t be surprised at this. </w:t>
      </w:r>
      <w:r w:rsidRPr="00F66DFB">
        <w:rPr>
          <w:rFonts w:asciiTheme="minorHAnsi" w:hAnsiTheme="minorHAnsi"/>
          <w:u w:val="single"/>
        </w:rPr>
        <w:t xml:space="preserve">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 </w:t>
      </w:r>
    </w:p>
    <w:p w14:paraId="506E3AD3" w14:textId="77777777" w:rsidR="002777BC" w:rsidRPr="00F66DFB" w:rsidRDefault="002777BC" w:rsidP="002777BC">
      <w:pPr>
        <w:pStyle w:val="Heading4"/>
        <w:spacing w:before="0"/>
        <w:rPr>
          <w:rFonts w:asciiTheme="minorHAnsi" w:hAnsiTheme="minorHAnsi"/>
        </w:rPr>
      </w:pPr>
      <w:r w:rsidRPr="00F66DFB">
        <w:rPr>
          <w:rFonts w:asciiTheme="minorHAnsi" w:hAnsiTheme="minorHAnsi" w:cs="Calibri"/>
        </w:rPr>
        <w:t xml:space="preserve">These practices stunt competition by preventing other companies from entering the market and </w:t>
      </w:r>
      <w:proofErr w:type="spellStart"/>
      <w:r w:rsidRPr="00F66DFB">
        <w:rPr>
          <w:rFonts w:asciiTheme="minorHAnsi" w:hAnsiTheme="minorHAnsi" w:cs="Calibri"/>
        </w:rPr>
        <w:t>increassing</w:t>
      </w:r>
      <w:proofErr w:type="spellEnd"/>
      <w:r w:rsidRPr="00F66DFB">
        <w:rPr>
          <w:rFonts w:asciiTheme="minorHAnsi" w:hAnsiTheme="minorHAnsi" w:cs="Calibri"/>
        </w:rPr>
        <w:t xml:space="preserve"> drug prices. The plan solves. </w:t>
      </w:r>
    </w:p>
    <w:p w14:paraId="2FD3A2C5" w14:textId="77777777" w:rsidR="002777BC" w:rsidRPr="00F66DFB" w:rsidRDefault="002777BC" w:rsidP="002777BC">
      <w:pPr>
        <w:pStyle w:val="Heading4"/>
      </w:pPr>
      <w:r w:rsidRPr="00F66DFB">
        <w:t>Ventures, 20</w:t>
      </w:r>
    </w:p>
    <w:p w14:paraId="65182B8B" w14:textId="77777777" w:rsidR="002777BC" w:rsidRPr="00F66DFB" w:rsidRDefault="002777BC" w:rsidP="002777BC">
      <w:pPr>
        <w:pStyle w:val="NormalWeb"/>
        <w:spacing w:before="15" w:beforeAutospacing="0" w:after="180" w:afterAutospacing="0"/>
        <w:rPr>
          <w:rFonts w:asciiTheme="minorHAnsi" w:hAnsiTheme="minorHAnsi"/>
        </w:rPr>
      </w:pPr>
      <w:r w:rsidRPr="00F66DFB">
        <w:rPr>
          <w:rFonts w:asciiTheme="minorHAnsi" w:hAnsiTheme="minorHAnsi" w:cs="Calibri"/>
          <w:sz w:val="22"/>
        </w:rPr>
        <w:t xml:space="preserve">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w:t>
      </w:r>
      <w:proofErr w:type="spellStart"/>
      <w:proofErr w:type="gramStart"/>
      <w:r w:rsidRPr="00F66DFB">
        <w:rPr>
          <w:rFonts w:asciiTheme="minorHAnsi" w:hAnsiTheme="minorHAnsi" w:cs="Calibri"/>
          <w:sz w:val="22"/>
        </w:rPr>
        <w:t>advocacy.We</w:t>
      </w:r>
      <w:proofErr w:type="spellEnd"/>
      <w:proofErr w:type="gramEnd"/>
      <w:r w:rsidRPr="00F66DFB">
        <w:rPr>
          <w:rFonts w:asciiTheme="minorHAnsi" w:hAnsiTheme="minorHAnsi" w:cs="Calibri"/>
          <w:sz w:val="22"/>
        </w:rPr>
        <w:t xml:space="preserv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6B4B5460" w14:textId="77777777" w:rsidR="002777BC" w:rsidRPr="00F66DFB" w:rsidRDefault="002777BC" w:rsidP="002777BC">
      <w:pPr>
        <w:rPr>
          <w:rFonts w:asciiTheme="minorHAnsi" w:hAnsiTheme="minorHAnsi"/>
          <w:u w:val="single"/>
        </w:rPr>
      </w:pPr>
      <w:r w:rsidRPr="00F66DFB">
        <w:rPr>
          <w:rFonts w:asciiTheme="minorHAnsi" w:hAnsiTheme="minorHAnsi"/>
          <w:u w:val="single"/>
        </w:rPr>
        <w:t xml:space="preserve">A new database is the first to comprehensively document Big Pharma’s abuse of the regulatory process — a tactic by </w:t>
      </w:r>
      <w:r w:rsidRPr="00F66DFB">
        <w:rPr>
          <w:rFonts w:asciiTheme="minorHAnsi" w:hAnsiTheme="minorHAnsi"/>
          <w:highlight w:val="cyan"/>
          <w:u w:val="single"/>
        </w:rPr>
        <w:t>drugmakers</w:t>
      </w:r>
      <w:r w:rsidRPr="00F66DFB">
        <w:rPr>
          <w:rFonts w:asciiTheme="minorHAnsi" w:hAnsiTheme="minorHAnsi"/>
          <w:u w:val="single"/>
        </w:rPr>
        <w:t xml:space="preserve"> to </w:t>
      </w:r>
      <w:r w:rsidRPr="00F66DFB">
        <w:rPr>
          <w:rFonts w:asciiTheme="minorHAnsi" w:hAnsiTheme="minorHAnsi"/>
          <w:highlight w:val="cyan"/>
          <w:u w:val="single"/>
        </w:rPr>
        <w:t>prevent generic competition</w:t>
      </w:r>
      <w:r w:rsidRPr="00F66DFB">
        <w:rPr>
          <w:rFonts w:asciiTheme="minorHAnsi" w:hAnsiTheme="minorHAnsi"/>
          <w:u w:val="single"/>
        </w:rPr>
        <w:t xml:space="preserve"> and </w:t>
      </w:r>
      <w:r w:rsidRPr="00F66DFB">
        <w:rPr>
          <w:rFonts w:asciiTheme="minorHAnsi" w:hAnsiTheme="minorHAnsi"/>
          <w:highlight w:val="cyan"/>
          <w:u w:val="single"/>
        </w:rPr>
        <w:t>extend their stranglehold over the market</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In 2011, Elsa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F66DFB">
        <w:rPr>
          <w:rFonts w:asciiTheme="minorHAnsi" w:hAnsiTheme="minorHAnsi"/>
          <w:u w:val="single"/>
        </w:rPr>
        <w:t>Ph.D</w:t>
      </w:r>
      <w:proofErr w:type="spellEnd"/>
      <w:proofErr w:type="gramEnd"/>
      <w:r w:rsidRPr="00F66DFB">
        <w:rPr>
          <w:rFonts w:asciiTheme="minorHAnsi" w:hAnsiTheme="minorHAnsi"/>
          <w:u w:val="single"/>
        </w:rPr>
        <w:t xml:space="preserve">, and have a pretty normal life,” said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a Brooklyn resident who is now 74. “So, on the one hand, I feel enormously grateful.” But </w:t>
      </w:r>
      <w:proofErr w:type="spellStart"/>
      <w:r w:rsidRPr="00F66DFB">
        <w:rPr>
          <w:rFonts w:asciiTheme="minorHAnsi" w:hAnsiTheme="minorHAnsi"/>
          <w:u w:val="single"/>
        </w:rPr>
        <w:t>Dixler’s</w:t>
      </w:r>
      <w:proofErr w:type="spellEnd"/>
      <w:r w:rsidRPr="00F66DFB">
        <w:rPr>
          <w:rFonts w:asciiTheme="minorHAnsi" w:hAnsiTheme="minorHAnsi"/>
          <w:u w:val="single"/>
        </w:rPr>
        <w:t xml:space="preserve"> normal life has come at a steep financial cost to her family and to taxpayers. Revlimid typically costs nearly $800 per capsule, and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takes one capsule per day for 21 days, then seven days off, and then resumes her daily dose, requiring 273 capsules a year. Since retiring from The New York Times at </w:t>
      </w:r>
      <w:r w:rsidRPr="00F66DFB">
        <w:rPr>
          <w:rFonts w:asciiTheme="minorHAnsi" w:hAnsiTheme="minorHAnsi"/>
          <w:u w:val="single"/>
        </w:rPr>
        <w:lastRenderedPageBreak/>
        <w:t xml:space="preserve">the end of 2017, she has been on Medicare.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F66DFB">
        <w:rPr>
          <w:rFonts w:asciiTheme="minorHAnsi" w:hAnsiTheme="minorHAnsi"/>
          <w:sz w:val="16"/>
        </w:rPr>
        <w:t>“</w:t>
      </w:r>
      <w:r w:rsidRPr="00F66DFB">
        <w:rPr>
          <w:rFonts w:asciiTheme="minorHAnsi" w:hAnsiTheme="minorHAnsi"/>
          <w:u w:val="single"/>
        </w:rPr>
        <w:t xml:space="preserve">I cannot fathom the immorality of a business that relies on squeezing people with cancer,”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said, noting her astonishment that Revlimid has obtained orphan drug protections when it treats a disease that is not rare and does not serve a very limited population. </w:t>
      </w:r>
      <w:r w:rsidRPr="00F66DFB">
        <w:rPr>
          <w:rFonts w:asciiTheme="minorHAnsi" w:hAnsiTheme="minorHAnsi"/>
          <w:sz w:val="16"/>
        </w:rPr>
        <w:t xml:space="preserve">She also observed that Revlimid’s underlying drug is thalidomide, which has been around for decades. “They didn’t invent a new drug, rather, they found a new use for it,” she said. “The cost of Revlimid has imposed constraints on our retirement,” </w:t>
      </w:r>
      <w:proofErr w:type="spellStart"/>
      <w:r w:rsidRPr="00F66DFB">
        <w:rPr>
          <w:rFonts w:asciiTheme="minorHAnsi" w:hAnsiTheme="minorHAnsi"/>
          <w:sz w:val="16"/>
        </w:rPr>
        <w:t>Dixler</w:t>
      </w:r>
      <w:proofErr w:type="spellEnd"/>
      <w:r w:rsidRPr="00F66DFB">
        <w:rPr>
          <w:rFonts w:asciiTheme="minorHAnsi" w:hAnsiTheme="minorHAnsi"/>
          <w:sz w:val="16"/>
        </w:rPr>
        <w:t xml:space="preserve"> said, “but when I hear other people’s stories, I feel very lucky. A lot of people have been devastated financially.” </w:t>
      </w:r>
      <w:r w:rsidRPr="00F66DFB">
        <w:rPr>
          <w:rFonts w:asciiTheme="minorHAnsi" w:hAnsiTheme="minorHAnsi"/>
          <w:u w:val="single"/>
        </w:rPr>
        <w:t>Revlimid is a case study in a process known as “evergreening” — artificially sustaining a monopoly for years and even decades by manipulating intellectual property laws and regulations</w:t>
      </w:r>
      <w:r w:rsidRPr="00F66DFB">
        <w:rPr>
          <w:rFonts w:asciiTheme="minorHAnsi" w:hAnsiTheme="minorHAnsi"/>
          <w:sz w:val="16"/>
        </w:rPr>
        <w:t xml:space="preserve">. </w:t>
      </w:r>
      <w:r w:rsidRPr="00F66DFB">
        <w:rPr>
          <w:rFonts w:asciiTheme="minorHAnsi" w:hAnsiTheme="minorHAnsi"/>
          <w:u w:val="single"/>
        </w:rPr>
        <w:t xml:space="preserve">Evergreening is </w:t>
      </w:r>
      <w:proofErr w:type="gramStart"/>
      <w:r w:rsidRPr="00F66DFB">
        <w:rPr>
          <w:rFonts w:asciiTheme="minorHAnsi" w:hAnsiTheme="minorHAnsi"/>
          <w:u w:val="single"/>
        </w:rPr>
        <w:t>most commonly used</w:t>
      </w:r>
      <w:proofErr w:type="gramEnd"/>
      <w:r w:rsidRPr="00F66DFB">
        <w:rPr>
          <w:rFonts w:asciiTheme="minorHAnsi" w:hAnsiTheme="minorHAnsi"/>
          <w:u w:val="single"/>
        </w:rPr>
        <w:t xml:space="preserve"> with blockbuster drugs generating the highest prices and profits. Of the roughly 100 best-selling drugs, more than 70 percent have extended their protection from competition at least once.</w:t>
      </w:r>
      <w:r w:rsidRPr="00F66DFB">
        <w:rPr>
          <w:rFonts w:asciiTheme="minorHAnsi" w:hAnsiTheme="minorHAnsi"/>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F66DFB">
        <w:rPr>
          <w:rFonts w:asciiTheme="minorHAnsi" w:hAnsiTheme="minorHAnsi"/>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F66DFB">
        <w:rPr>
          <w:rFonts w:asciiTheme="minorHAnsi" w:hAnsiTheme="minorHAnsi"/>
          <w:highlight w:val="cyan"/>
          <w:u w:val="single"/>
        </w:rPr>
        <w:t>Competition</w:t>
      </w:r>
      <w:r w:rsidRPr="00F66DFB">
        <w:rPr>
          <w:rFonts w:asciiTheme="minorHAnsi" w:hAnsiTheme="minorHAnsi"/>
          <w:u w:val="single"/>
        </w:rPr>
        <w:t xml:space="preserve"> is the </w:t>
      </w:r>
      <w:r w:rsidRPr="00F66DFB">
        <w:rPr>
          <w:rFonts w:asciiTheme="minorHAnsi" w:hAnsiTheme="minorHAnsi"/>
          <w:highlight w:val="cyan"/>
          <w:u w:val="single"/>
        </w:rPr>
        <w:t>backbone of</w:t>
      </w:r>
      <w:r w:rsidRPr="00F66DFB">
        <w:rPr>
          <w:rFonts w:asciiTheme="minorHAnsi" w:hAnsiTheme="minorHAnsi"/>
          <w:u w:val="single"/>
        </w:rPr>
        <w:t xml:space="preserve"> the U.S. </w:t>
      </w:r>
      <w:r w:rsidRPr="00F66DFB">
        <w:rPr>
          <w:rFonts w:asciiTheme="minorHAnsi" w:hAnsiTheme="minorHAnsi"/>
          <w:highlight w:val="cyan"/>
          <w:u w:val="single"/>
        </w:rPr>
        <w:t>economy</w:t>
      </w:r>
      <w:r w:rsidRPr="00F66DFB">
        <w:rPr>
          <w:rFonts w:asciiTheme="minorHAnsi" w:hAnsiTheme="minorHAnsi"/>
          <w:u w:val="single"/>
        </w:rPr>
        <w:t xml:space="preserve">,” said Professor Robin Feldman, Director of the UC Hastings Center for Innovation, who spearheaded the database’s creation. “But it’s </w:t>
      </w:r>
      <w:r w:rsidRPr="00F66DFB">
        <w:rPr>
          <w:rFonts w:asciiTheme="minorHAnsi" w:hAnsiTheme="minorHAnsi"/>
          <w:highlight w:val="cyan"/>
          <w:u w:val="single"/>
        </w:rPr>
        <w:t xml:space="preserve">not </w:t>
      </w:r>
      <w:r w:rsidRPr="00F66DFB">
        <w:rPr>
          <w:rFonts w:asciiTheme="minorHAnsi" w:hAnsiTheme="minorHAnsi"/>
          <w:u w:val="single"/>
        </w:rPr>
        <w:t xml:space="preserve">what we’re seeing </w:t>
      </w:r>
      <w:r w:rsidRPr="00F66DFB">
        <w:rPr>
          <w:rFonts w:asciiTheme="minorHAnsi" w:hAnsiTheme="minorHAnsi"/>
          <w:highlight w:val="cyan"/>
          <w:u w:val="single"/>
        </w:rPr>
        <w:t>in</w:t>
      </w:r>
      <w:r w:rsidRPr="00F66DFB">
        <w:rPr>
          <w:rFonts w:asciiTheme="minorHAnsi" w:hAnsiTheme="minorHAnsi"/>
          <w:u w:val="single"/>
        </w:rPr>
        <w:t xml:space="preserve"> the </w:t>
      </w:r>
      <w:r w:rsidRPr="00F66DFB">
        <w:rPr>
          <w:rFonts w:asciiTheme="minorHAnsi" w:hAnsiTheme="minorHAnsi"/>
          <w:highlight w:val="cyan"/>
          <w:u w:val="single"/>
        </w:rPr>
        <w:t>drug industry</w:t>
      </w:r>
      <w:r w:rsidRPr="00F66DFB">
        <w:rPr>
          <w:rFonts w:asciiTheme="minorHAnsi" w:hAnsiTheme="minorHAnsi"/>
          <w:u w:val="single"/>
        </w:rPr>
        <w:t xml:space="preserve">. “With </w:t>
      </w:r>
      <w:r w:rsidRPr="00F66DFB">
        <w:rPr>
          <w:rFonts w:asciiTheme="minorHAnsi" w:hAnsiTheme="minorHAnsi"/>
          <w:highlight w:val="cyan"/>
          <w:u w:val="single"/>
        </w:rPr>
        <w:t>evergreening</w:t>
      </w:r>
      <w:r w:rsidRPr="00F66DFB">
        <w:rPr>
          <w:rFonts w:asciiTheme="minorHAnsi" w:hAnsiTheme="minorHAnsi"/>
          <w:u w:val="single"/>
        </w:rPr>
        <w:t xml:space="preserve">, pharmaceutical companies repeatedly make </w:t>
      </w:r>
      <w:r w:rsidRPr="00F66DFB">
        <w:rPr>
          <w:rFonts w:asciiTheme="minorHAnsi" w:hAnsiTheme="minorHAnsi"/>
          <w:highlight w:val="cyan"/>
          <w:u w:val="single"/>
        </w:rPr>
        <w:t>slight</w:t>
      </w:r>
      <w:r w:rsidRPr="00F66DFB">
        <w:rPr>
          <w:rFonts w:asciiTheme="minorHAnsi" w:hAnsiTheme="minorHAnsi"/>
          <w:u w:val="single"/>
        </w:rPr>
        <w:t xml:space="preserve">, often trivial, </w:t>
      </w:r>
      <w:r w:rsidRPr="00F66DFB">
        <w:rPr>
          <w:rFonts w:asciiTheme="minorHAnsi" w:hAnsiTheme="minorHAnsi"/>
          <w:highlight w:val="cyan"/>
          <w:u w:val="single"/>
        </w:rPr>
        <w:t>modifications</w:t>
      </w:r>
      <w:r w:rsidRPr="00F66DFB">
        <w:rPr>
          <w:rFonts w:asciiTheme="minorHAnsi" w:hAnsiTheme="minorHAnsi"/>
          <w:u w:val="single"/>
        </w:rPr>
        <w:t xml:space="preserve"> to drugs, dosage levels, delivery systems or other aspects to </w:t>
      </w:r>
      <w:r w:rsidRPr="00F66DFB">
        <w:rPr>
          <w:rFonts w:asciiTheme="minorHAnsi" w:hAnsiTheme="minorHAnsi"/>
          <w:highlight w:val="cyan"/>
          <w:u w:val="single"/>
        </w:rPr>
        <w:t>obtain</w:t>
      </w:r>
      <w:r w:rsidRPr="00F66DFB">
        <w:rPr>
          <w:rFonts w:asciiTheme="minorHAnsi" w:hAnsiTheme="minorHAnsi"/>
          <w:u w:val="single"/>
        </w:rPr>
        <w:t xml:space="preserve"> </w:t>
      </w:r>
      <w:r w:rsidRPr="00F66DFB">
        <w:rPr>
          <w:rFonts w:asciiTheme="minorHAnsi" w:hAnsiTheme="minorHAnsi"/>
          <w:highlight w:val="cyan"/>
          <w:u w:val="single"/>
        </w:rPr>
        <w:t>new protections</w:t>
      </w:r>
      <w:r w:rsidRPr="00F66DFB">
        <w:rPr>
          <w:rFonts w:asciiTheme="minorHAnsi" w:hAnsiTheme="minorHAnsi"/>
          <w:u w:val="single"/>
        </w:rPr>
        <w:t xml:space="preserve">,” she said. “They pile these protections on over and over again — so often that </w:t>
      </w:r>
      <w:r w:rsidRPr="00F66DFB">
        <w:rPr>
          <w:rFonts w:asciiTheme="minorHAnsi" w:hAnsiTheme="minorHAnsi"/>
          <w:highlight w:val="cyan"/>
          <w:u w:val="single"/>
        </w:rPr>
        <w:t>78 percent</w:t>
      </w:r>
      <w:r w:rsidRPr="00F66DFB">
        <w:rPr>
          <w:rFonts w:asciiTheme="minorHAnsi" w:hAnsiTheme="minorHAnsi"/>
          <w:u w:val="single"/>
        </w:rPr>
        <w:t xml:space="preserve"> of the drugs associated with </w:t>
      </w:r>
      <w:r w:rsidRPr="00F66DFB">
        <w:rPr>
          <w:rFonts w:asciiTheme="minorHAnsi" w:hAnsiTheme="minorHAnsi"/>
          <w:highlight w:val="cyan"/>
          <w:u w:val="single"/>
        </w:rPr>
        <w:t>new patents</w:t>
      </w:r>
      <w:r w:rsidRPr="00F66DFB">
        <w:rPr>
          <w:rFonts w:asciiTheme="minorHAnsi" w:hAnsiTheme="minorHAnsi"/>
          <w:u w:val="single"/>
        </w:rPr>
        <w:t xml:space="preserve"> were </w:t>
      </w:r>
      <w:r w:rsidRPr="00F66DFB">
        <w:rPr>
          <w:rFonts w:asciiTheme="minorHAnsi" w:hAnsiTheme="minorHAnsi"/>
          <w:highlight w:val="cyan"/>
          <w:u w:val="single"/>
        </w:rPr>
        <w:t>not new drugs</w:t>
      </w:r>
      <w:r w:rsidRPr="00F66DFB">
        <w:rPr>
          <w:rFonts w:asciiTheme="minorHAnsi" w:hAnsiTheme="minorHAnsi"/>
          <w:u w:val="single"/>
        </w:rPr>
        <w:t xml:space="preserve"> coming on the market, but existing drugs.”</w:t>
      </w:r>
      <w:r w:rsidRPr="00F66DFB">
        <w:rPr>
          <w:rFonts w:asciiTheme="minorHAnsi" w:hAnsiTheme="minorHAnsi"/>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F66DFB">
        <w:rPr>
          <w:rFonts w:asciiTheme="minorHAnsi" w:hAnsiTheme="minorHAnsi"/>
          <w:sz w:val="16"/>
        </w:rPr>
        <w:t>period of time</w:t>
      </w:r>
      <w:proofErr w:type="gramEnd"/>
      <w:r w:rsidRPr="00F66DFB">
        <w:rPr>
          <w:rFonts w:asciiTheme="minorHAnsi" w:hAnsiTheme="minorHAnsi"/>
          <w:sz w:val="16"/>
        </w:rPr>
        <w:t xml:space="preserve"> sufficient to allow manufacturers to recoup their investments and earn a reasonable profit. When that protection expires, generic drug makers are incentivized to enter the market through a streamlined regulatory and judicial process</w:t>
      </w:r>
      <w:r w:rsidRPr="00F66DFB">
        <w:rPr>
          <w:rFonts w:asciiTheme="minorHAnsi" w:hAnsiTheme="minorHAnsi"/>
          <w:u w:val="single"/>
        </w:rPr>
        <w:t xml:space="preserve">. </w:t>
      </w:r>
      <w:r w:rsidRPr="00F66DFB">
        <w:rPr>
          <w:rFonts w:asciiTheme="minorHAnsi" w:hAnsiTheme="minorHAnsi"/>
          <w:highlight w:val="cyan"/>
          <w:u w:val="single"/>
        </w:rPr>
        <w:t>Drug prices</w:t>
      </w:r>
      <w:r w:rsidRPr="00F66DFB">
        <w:rPr>
          <w:rFonts w:asciiTheme="minorHAnsi" w:hAnsiTheme="minorHAnsi"/>
          <w:u w:val="single"/>
        </w:rPr>
        <w:t xml:space="preserve"> typically </w:t>
      </w:r>
      <w:r w:rsidRPr="00F66DFB">
        <w:rPr>
          <w:rFonts w:asciiTheme="minorHAnsi" w:hAnsiTheme="minorHAnsi"/>
          <w:highlight w:val="cyan"/>
          <w:u w:val="single"/>
        </w:rPr>
        <w:t>drop</w:t>
      </w:r>
      <w:r w:rsidRPr="00F66DFB">
        <w:rPr>
          <w:rFonts w:asciiTheme="minorHAnsi" w:hAnsiTheme="minorHAnsi"/>
          <w:u w:val="single"/>
        </w:rPr>
        <w:t xml:space="preserve"> </w:t>
      </w:r>
      <w:r w:rsidRPr="00F66DFB">
        <w:rPr>
          <w:rFonts w:asciiTheme="minorHAnsi" w:hAnsiTheme="minorHAnsi"/>
          <w:highlight w:val="cyan"/>
          <w:u w:val="single"/>
        </w:rPr>
        <w:t>by</w:t>
      </w:r>
      <w:r w:rsidRPr="00F66DFB">
        <w:rPr>
          <w:rFonts w:asciiTheme="minorHAnsi" w:hAnsiTheme="minorHAnsi"/>
          <w:u w:val="single"/>
        </w:rPr>
        <w:t xml:space="preserve"> as much as </w:t>
      </w:r>
      <w:r w:rsidRPr="00F66DFB">
        <w:rPr>
          <w:rFonts w:asciiTheme="minorHAnsi" w:hAnsiTheme="minorHAnsi"/>
          <w:highlight w:val="cyan"/>
          <w:u w:val="single"/>
        </w:rPr>
        <w:t>20 percent</w:t>
      </w:r>
      <w:r w:rsidRPr="00F66DFB">
        <w:rPr>
          <w:rFonts w:asciiTheme="minorHAnsi" w:hAnsiTheme="minorHAnsi"/>
          <w:u w:val="single"/>
        </w:rPr>
        <w:t xml:space="preserve"> when the </w:t>
      </w:r>
      <w:r w:rsidRPr="00F66DFB">
        <w:rPr>
          <w:rFonts w:asciiTheme="minorHAnsi" w:hAnsiTheme="minorHAnsi"/>
          <w:highlight w:val="cyan"/>
          <w:u w:val="single"/>
        </w:rPr>
        <w:t>first generic enters the market</w:t>
      </w:r>
      <w:r w:rsidRPr="00F66DFB">
        <w:rPr>
          <w:rFonts w:asciiTheme="minorHAnsi" w:hAnsiTheme="minorHAnsi"/>
          <w:u w:val="single"/>
        </w:rPr>
        <w:t xml:space="preserve">, and with </w:t>
      </w:r>
      <w:r w:rsidRPr="00F66DFB">
        <w:rPr>
          <w:rFonts w:asciiTheme="minorHAnsi" w:hAnsiTheme="minorHAnsi"/>
          <w:highlight w:val="cyan"/>
          <w:u w:val="single"/>
        </w:rPr>
        <w:t>more than one generic manufacturer</w:t>
      </w:r>
      <w:r w:rsidRPr="00F66DFB">
        <w:rPr>
          <w:rFonts w:asciiTheme="minorHAnsi" w:hAnsiTheme="minorHAnsi"/>
          <w:u w:val="single"/>
        </w:rPr>
        <w:t xml:space="preserve">, prices </w:t>
      </w:r>
      <w:r w:rsidRPr="00F66DFB">
        <w:rPr>
          <w:rFonts w:asciiTheme="minorHAnsi" w:hAnsiTheme="minorHAnsi"/>
          <w:highlight w:val="cyan"/>
          <w:u w:val="single"/>
        </w:rPr>
        <w:t>can plummet</w:t>
      </w:r>
      <w:r w:rsidRPr="00F66DFB">
        <w:rPr>
          <w:rFonts w:asciiTheme="minorHAnsi" w:hAnsiTheme="minorHAnsi"/>
          <w:u w:val="single"/>
        </w:rPr>
        <w:t xml:space="preserve"> by </w:t>
      </w:r>
      <w:r w:rsidRPr="00F66DFB">
        <w:rPr>
          <w:rFonts w:asciiTheme="minorHAnsi" w:hAnsiTheme="minorHAnsi"/>
          <w:highlight w:val="cyan"/>
          <w:u w:val="single"/>
        </w:rPr>
        <w:t>80 to 85 percent</w:t>
      </w:r>
      <w:r w:rsidRPr="00F66DFB">
        <w:rPr>
          <w:rFonts w:asciiTheme="minorHAnsi" w:hAnsiTheme="minorHAnsi"/>
          <w:u w:val="single"/>
        </w:rPr>
        <w:t>. “Hatch-Waxman created an innovation/reward/competition cycle, but it’s been distorted into an innovation/reward/more reward cycle,” Feldman said. “</w:t>
      </w:r>
      <w:r w:rsidRPr="00F66DFB">
        <w:rPr>
          <w:rFonts w:asciiTheme="minorHAnsi" w:hAnsiTheme="minorHAnsi"/>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F66DFB">
        <w:rPr>
          <w:rFonts w:asciiTheme="minorHAnsi" w:hAnsiTheme="minorHAnsi"/>
          <w:u w:val="single"/>
        </w:rPr>
        <w:t xml:space="preserve">We </w:t>
      </w:r>
      <w:r w:rsidRPr="00F66DFB">
        <w:rPr>
          <w:rFonts w:asciiTheme="minorHAnsi" w:hAnsiTheme="minorHAnsi"/>
          <w:highlight w:val="cyan"/>
          <w:u w:val="single"/>
        </w:rPr>
        <w:t>erred on the side of underrepresenting the evergreen gain</w:t>
      </w:r>
      <w:r w:rsidRPr="00F66DFB">
        <w:rPr>
          <w:rFonts w:asciiTheme="minorHAnsi" w:hAnsiTheme="minorHAnsi"/>
          <w:u w:val="single"/>
        </w:rPr>
        <w:t xml:space="preserve"> to be sure we were as fair and reasonable as possible.” </w:t>
      </w:r>
      <w:r w:rsidRPr="00F66DFB">
        <w:rPr>
          <w:rFonts w:asciiTheme="minorHAnsi" w:hAnsiTheme="minorHAnsi"/>
          <w:highlight w:val="cyan"/>
          <w:u w:val="single"/>
        </w:rPr>
        <w:t>Among the 2,065 drugs</w:t>
      </w:r>
      <w:r w:rsidRPr="00F66DFB">
        <w:rPr>
          <w:rFonts w:asciiTheme="minorHAnsi" w:hAnsiTheme="minorHAnsi"/>
          <w:u w:val="single"/>
        </w:rPr>
        <w:t xml:space="preserve"> covered in Evergreen Drug Patent Search, there are </w:t>
      </w:r>
      <w:r w:rsidRPr="00F66DFB">
        <w:rPr>
          <w:rFonts w:asciiTheme="minorHAnsi" w:hAnsiTheme="minorHAnsi"/>
          <w:highlight w:val="cyan"/>
          <w:u w:val="single"/>
        </w:rPr>
        <w:t>many examples of</w:t>
      </w:r>
      <w:r w:rsidRPr="00F66DFB">
        <w:rPr>
          <w:rFonts w:asciiTheme="minorHAnsi" w:hAnsiTheme="minorHAnsi"/>
          <w:u w:val="single"/>
        </w:rPr>
        <w:t xml:space="preserve"> the </w:t>
      </w:r>
      <w:r w:rsidRPr="00F66DFB">
        <w:rPr>
          <w:rFonts w:asciiTheme="minorHAnsi" w:hAnsiTheme="minorHAnsi"/>
          <w:highlight w:val="cyan"/>
          <w:u w:val="single"/>
        </w:rPr>
        <w:t>evergreening</w:t>
      </w:r>
      <w:r w:rsidRPr="00F66DFB">
        <w:rPr>
          <w:rFonts w:asciiTheme="minorHAnsi" w:hAnsiTheme="minorHAnsi"/>
          <w:u w:val="single"/>
        </w:rPr>
        <w:t xml:space="preserve"> </w:t>
      </w:r>
      <w:r w:rsidRPr="00F66DFB">
        <w:rPr>
          <w:rFonts w:asciiTheme="minorHAnsi" w:hAnsiTheme="minorHAnsi"/>
          <w:highlight w:val="cyan"/>
          <w:u w:val="single"/>
        </w:rPr>
        <w:t>strategy</w:t>
      </w:r>
      <w:r w:rsidRPr="00F66DFB">
        <w:rPr>
          <w:rFonts w:asciiTheme="minorHAnsi" w:hAnsiTheme="minorHAnsi"/>
          <w:u w:val="single"/>
        </w:rPr>
        <w:t xml:space="preserve"> used by pharma to </w:t>
      </w:r>
      <w:r w:rsidRPr="00F66DFB">
        <w:rPr>
          <w:rFonts w:asciiTheme="minorHAnsi" w:hAnsiTheme="minorHAnsi"/>
          <w:highlight w:val="cyan"/>
          <w:u w:val="single"/>
        </w:rPr>
        <w:t xml:space="preserve">delay </w:t>
      </w:r>
      <w:r w:rsidRPr="00F66DFB">
        <w:rPr>
          <w:rFonts w:asciiTheme="minorHAnsi" w:hAnsiTheme="minorHAnsi"/>
          <w:u w:val="single"/>
        </w:rPr>
        <w:t xml:space="preserve">the </w:t>
      </w:r>
      <w:r w:rsidRPr="00F66DFB">
        <w:rPr>
          <w:rFonts w:asciiTheme="minorHAnsi" w:hAnsiTheme="minorHAnsi"/>
          <w:highlight w:val="cyan"/>
          <w:u w:val="single"/>
        </w:rPr>
        <w:t>entry of competition</w:t>
      </w:r>
      <w:r w:rsidRPr="00F66DFB">
        <w:rPr>
          <w:rFonts w:asciiTheme="minorHAnsi" w:hAnsiTheme="minorHAnsi"/>
          <w:u w:val="single"/>
        </w:rPr>
        <w:t xml:space="preserve">, especially generics, often for widely prescribed drugs, including those </w:t>
      </w:r>
      <w:r w:rsidRPr="00F66DFB">
        <w:rPr>
          <w:rFonts w:asciiTheme="minorHAnsi" w:hAnsiTheme="minorHAnsi"/>
          <w:u w:val="single"/>
        </w:rPr>
        <w:lastRenderedPageBreak/>
        <w:t>used to treat heartburn, chronic pain, and opioid addiction.</w:t>
      </w:r>
      <w:r w:rsidRPr="00F66DFB">
        <w:rPr>
          <w:rFonts w:asciiTheme="minorHAnsi" w:hAnsiTheme="minorHAnsi"/>
          <w:sz w:val="16"/>
        </w:rPr>
        <w:t xml:space="preserve"> </w:t>
      </w:r>
      <w:r w:rsidRPr="00F66DFB">
        <w:rPr>
          <w:rFonts w:asciiTheme="minorHAnsi" w:hAnsiTheme="minorHAnsi"/>
          <w:u w:val="single"/>
        </w:rPr>
        <w:t>Before Nexium, there was Prilosec, a popular drug to treat gastroesophageal reflux disease (GERD). But its patent exclusivity was due to expire in April 2001.</w:t>
      </w:r>
      <w:r w:rsidRPr="00F66DFB">
        <w:rPr>
          <w:rFonts w:asciiTheme="minorHAnsi" w:hAnsiTheme="minorHAnsi"/>
          <w:sz w:val="16"/>
        </w:rPr>
        <w:t xml:space="preserve"> In the late 1990s, with a precipitous drop in revenue looming, Prilosec’s manufacturer, AstraZeneca, decided to develop a replacement drug</w:t>
      </w:r>
      <w:r w:rsidRPr="00F66DFB">
        <w:rPr>
          <w:rFonts w:asciiTheme="minorHAnsi" w:hAnsiTheme="minorHAnsi"/>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F66DFB">
        <w:rPr>
          <w:rFonts w:asciiTheme="minorHAnsi" w:hAnsiTheme="minorHAnsi"/>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F66DFB">
        <w:rPr>
          <w:rFonts w:asciiTheme="minorHAnsi" w:hAnsiTheme="minorHAnsi"/>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F66DFB">
        <w:rPr>
          <w:rFonts w:asciiTheme="minorHAnsi" w:hAnsiTheme="minorHAnsi"/>
          <w:sz w:val="16"/>
        </w:rPr>
        <w:t xml:space="preserve"> (</w:t>
      </w:r>
      <w:r w:rsidRPr="00F66DFB">
        <w:rPr>
          <w:rFonts w:asciiTheme="minorHAnsi" w:hAnsiTheme="minorHAnsi"/>
          <w:u w:val="single"/>
        </w:rPr>
        <w:t>The therapeutic benefits of the film and tablet are identical.) An earlier version of Suboxone also obtained an orphan drug designation, despite an opioid epidemic that has expanded Suboxone’s customer base to millions of potential customers.</w:t>
      </w:r>
      <w:r w:rsidRPr="00F66DFB">
        <w:rPr>
          <w:rFonts w:asciiTheme="minorHAnsi" w:hAnsiTheme="minorHAnsi"/>
          <w:sz w:val="16"/>
        </w:rPr>
        <w:t xml:space="preserve"> Suboxone generates more than $1 billion in annual revenue and ranks among the 40 top-selling drugs in the U.S. </w:t>
      </w:r>
      <w:r w:rsidRPr="00F66DFB">
        <w:rPr>
          <w:rFonts w:asciiTheme="minorHAnsi" w:hAnsiTheme="minorHAnsi"/>
          <w:u w:val="single"/>
        </w:rPr>
        <w:t xml:space="preserve">When Truvada, commonly referred to as </w:t>
      </w:r>
      <w:proofErr w:type="spellStart"/>
      <w:r w:rsidRPr="00F66DFB">
        <w:rPr>
          <w:rFonts w:asciiTheme="minorHAnsi" w:hAnsiTheme="minorHAnsi"/>
          <w:u w:val="single"/>
        </w:rPr>
        <w:t>PrEP</w:t>
      </w:r>
      <w:proofErr w:type="spellEnd"/>
      <w:r w:rsidRPr="00F66DFB">
        <w:rPr>
          <w:rFonts w:asciiTheme="minorHAnsi" w:hAnsiTheme="minorHAnsi"/>
          <w:u w:val="single"/>
        </w:rPr>
        <w:t>,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F66DFB">
        <w:rPr>
          <w:rFonts w:asciiTheme="minorHAnsi" w:hAnsiTheme="minorHAnsi"/>
          <w:sz w:val="16"/>
        </w:rPr>
        <w:t xml:space="preserve">n countries where generic Truvada is available, </w:t>
      </w:r>
      <w:proofErr w:type="spellStart"/>
      <w:r w:rsidRPr="00F66DFB">
        <w:rPr>
          <w:rFonts w:asciiTheme="minorHAnsi" w:hAnsiTheme="minorHAnsi"/>
          <w:sz w:val="16"/>
        </w:rPr>
        <w:t>PrEP</w:t>
      </w:r>
      <w:proofErr w:type="spellEnd"/>
      <w:r w:rsidRPr="00F66DFB">
        <w:rPr>
          <w:rFonts w:asciiTheme="minorHAnsi" w:hAnsiTheme="minorHAnsi"/>
          <w:sz w:val="16"/>
        </w:rPr>
        <w:t xml:space="preserve">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w:t>
      </w:r>
      <w:proofErr w:type="spellStart"/>
      <w:r w:rsidRPr="00F66DFB">
        <w:rPr>
          <w:rFonts w:asciiTheme="minorHAnsi" w:hAnsiTheme="minorHAnsi"/>
          <w:sz w:val="16"/>
        </w:rPr>
        <w:t>Krellenstein</w:t>
      </w:r>
      <w:proofErr w:type="spellEnd"/>
      <w:r w:rsidRPr="00F66DFB">
        <w:rPr>
          <w:rFonts w:asciiTheme="minorHAnsi" w:hAnsiTheme="minorHAnsi"/>
          <w:sz w:val="16"/>
        </w:rPr>
        <w:t xml:space="preserve">, co-founder of the group PrEP4All. “That should scare every American. If it’s HIV today, it will be another disease tomorrow.” </w:t>
      </w:r>
      <w:r w:rsidRPr="00F66DFB">
        <w:rPr>
          <w:rFonts w:asciiTheme="minorHAnsi" w:hAnsiTheme="minorHAnsi"/>
          <w:u w:val="single"/>
        </w:rPr>
        <w:t xml:space="preserve">First approved in 1987, the </w:t>
      </w:r>
      <w:r w:rsidRPr="00F66DFB">
        <w:rPr>
          <w:rFonts w:asciiTheme="minorHAnsi" w:hAnsiTheme="minorHAnsi"/>
          <w:highlight w:val="cyan"/>
          <w:u w:val="single"/>
        </w:rPr>
        <w:t>EpiPen</w:t>
      </w:r>
      <w:r w:rsidRPr="00F66DFB">
        <w:rPr>
          <w:rFonts w:asciiTheme="minorHAnsi" w:hAnsiTheme="minorHAnsi"/>
          <w:u w:val="single"/>
        </w:rPr>
        <w:t xml:space="preserve"> has saved the lives of countless numbers of people with deadly allergies. But it is </w:t>
      </w:r>
      <w:r w:rsidRPr="00F66DFB">
        <w:rPr>
          <w:rFonts w:asciiTheme="minorHAnsi" w:hAnsiTheme="minorHAnsi"/>
          <w:highlight w:val="cyan"/>
          <w:u w:val="single"/>
        </w:rPr>
        <w:t>protected from competition until 2025</w:t>
      </w:r>
      <w:r w:rsidRPr="00F66DFB">
        <w:rPr>
          <w:rFonts w:asciiTheme="minorHAnsi" w:hAnsiTheme="minorHAnsi"/>
          <w:u w:val="single"/>
        </w:rPr>
        <w:t xml:space="preserve"> — </w:t>
      </w:r>
      <w:r w:rsidRPr="00F66DFB">
        <w:rPr>
          <w:rFonts w:asciiTheme="minorHAnsi" w:hAnsiTheme="minorHAnsi"/>
          <w:highlight w:val="cyan"/>
          <w:u w:val="single"/>
        </w:rPr>
        <w:t>38 years</w:t>
      </w:r>
      <w:r w:rsidRPr="00F66DFB">
        <w:rPr>
          <w:rFonts w:asciiTheme="minorHAnsi" w:hAnsiTheme="minorHAnsi"/>
          <w:u w:val="single"/>
        </w:rPr>
        <w:t xml:space="preserve"> after its introduction — because its owner, Mylan, has </w:t>
      </w:r>
      <w:r w:rsidRPr="00F66DFB">
        <w:rPr>
          <w:rFonts w:asciiTheme="minorHAnsi" w:hAnsiTheme="minorHAnsi"/>
          <w:highlight w:val="cyan"/>
          <w:u w:val="single"/>
        </w:rPr>
        <w:t>filed five patents</w:t>
      </w:r>
      <w:r w:rsidRPr="00F66DFB">
        <w:rPr>
          <w:rFonts w:asciiTheme="minorHAnsi" w:hAnsiTheme="minorHAnsi"/>
          <w:u w:val="single"/>
        </w:rPr>
        <w:t xml:space="preserve">, four since 2010, all </w:t>
      </w:r>
      <w:r w:rsidRPr="00F66DFB">
        <w:rPr>
          <w:rFonts w:asciiTheme="minorHAnsi" w:hAnsiTheme="minorHAnsi"/>
          <w:highlight w:val="cyan"/>
          <w:u w:val="single"/>
        </w:rPr>
        <w:t>involving tweaks to the automatic injector</w:t>
      </w:r>
      <w:r w:rsidRPr="00F66DFB">
        <w:rPr>
          <w:rFonts w:asciiTheme="minorHAnsi" w:hAnsiTheme="minorHAnsi"/>
          <w:u w:val="single"/>
        </w:rPr>
        <w:t>.</w:t>
      </w:r>
      <w:r w:rsidRPr="00F66DFB">
        <w:rPr>
          <w:rFonts w:asciiTheme="minorHAnsi" w:hAnsiTheme="min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F66DFB">
        <w:rPr>
          <w:rFonts w:asciiTheme="minorHAnsi" w:hAnsiTheme="minorHAnsi"/>
          <w:u w:val="single"/>
        </w:rPr>
        <w:t xml:space="preserve">has </w:t>
      </w:r>
      <w:r w:rsidRPr="00F66DFB">
        <w:rPr>
          <w:rFonts w:asciiTheme="minorHAnsi" w:hAnsiTheme="minorHAnsi"/>
          <w:highlight w:val="cyan"/>
          <w:u w:val="single"/>
        </w:rPr>
        <w:t>risen from $94</w:t>
      </w:r>
      <w:r w:rsidRPr="00F66DFB">
        <w:rPr>
          <w:rFonts w:asciiTheme="minorHAnsi" w:hAnsiTheme="minorHAnsi"/>
          <w:u w:val="single"/>
        </w:rPr>
        <w:t xml:space="preserve"> when Mylan purchased the device </w:t>
      </w:r>
      <w:r w:rsidRPr="00F66DFB">
        <w:rPr>
          <w:rFonts w:asciiTheme="minorHAnsi" w:hAnsiTheme="minorHAnsi"/>
          <w:highlight w:val="cyan"/>
          <w:u w:val="single"/>
        </w:rPr>
        <w:t>to</w:t>
      </w:r>
      <w:r w:rsidRPr="00F66DFB">
        <w:rPr>
          <w:rFonts w:asciiTheme="minorHAnsi" w:hAnsiTheme="minorHAnsi"/>
          <w:u w:val="single"/>
        </w:rPr>
        <w:t xml:space="preserve"> between </w:t>
      </w:r>
      <w:r w:rsidRPr="00F66DFB">
        <w:rPr>
          <w:rFonts w:asciiTheme="minorHAnsi" w:hAnsiTheme="minorHAnsi"/>
          <w:highlight w:val="cyan"/>
          <w:u w:val="single"/>
        </w:rPr>
        <w:t>$650 and $700</w:t>
      </w:r>
      <w:r w:rsidRPr="00F66DFB">
        <w:rPr>
          <w:rFonts w:asciiTheme="minorHAnsi" w:hAnsiTheme="minorHAnsi"/>
          <w:u w:val="single"/>
        </w:rPr>
        <w:t xml:space="preserve"> today.</w:t>
      </w:r>
      <w:r w:rsidRPr="00F66DFB">
        <w:rPr>
          <w:rFonts w:asciiTheme="minorHAnsi" w:hAnsiTheme="minorHAnsi"/>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F66DFB">
        <w:rPr>
          <w:rFonts w:asciiTheme="minorHAnsi" w:hAnsiTheme="minorHAnsi"/>
          <w:u w:val="single"/>
        </w:rPr>
        <w:t>“You might say that the patent and regulatory system has been weaponized,”</w:t>
      </w:r>
      <w:r w:rsidRPr="00F66DFB">
        <w:rPr>
          <w:rFonts w:asciiTheme="minorHAnsi" w:hAnsiTheme="minorHAnsi"/>
          <w:sz w:val="16"/>
        </w:rPr>
        <w:t xml:space="preserve">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F66DFB">
        <w:rPr>
          <w:rFonts w:asciiTheme="minorHAnsi" w:hAnsiTheme="minorHAnsi"/>
          <w:u w:val="single"/>
        </w:rPr>
        <w:t xml:space="preserve">The luxury of monopoly </w:t>
      </w:r>
      <w:r w:rsidRPr="00F66DFB">
        <w:rPr>
          <w:rFonts w:asciiTheme="minorHAnsi" w:hAnsiTheme="minorHAnsi"/>
          <w:highlight w:val="cyan"/>
          <w:u w:val="single"/>
        </w:rPr>
        <w:t>protection</w:t>
      </w:r>
      <w:r w:rsidRPr="00F66DFB">
        <w:rPr>
          <w:rFonts w:asciiTheme="minorHAnsi" w:hAnsiTheme="minorHAnsi"/>
          <w:u w:val="single"/>
        </w:rPr>
        <w:t xml:space="preserve"> should only be </w:t>
      </w:r>
      <w:r w:rsidRPr="00F66DFB">
        <w:rPr>
          <w:rFonts w:asciiTheme="minorHAnsi" w:hAnsiTheme="minorHAnsi"/>
          <w:highlight w:val="cyan"/>
          <w:u w:val="single"/>
        </w:rPr>
        <w:t>provided to innovations that provide meaningful benefits</w:t>
      </w:r>
      <w:r w:rsidRPr="00F66DFB">
        <w:rPr>
          <w:rFonts w:asciiTheme="minorHAnsi" w:hAnsiTheme="minorHAnsi"/>
          <w:u w:val="single"/>
        </w:rPr>
        <w:t xml:space="preserve"> in saving lives, curing illnesses, or improving the quality of people’s lives. It should not be provided to those gaming the system. If we can </w:t>
      </w:r>
      <w:r w:rsidRPr="00F66DFB">
        <w:rPr>
          <w:rFonts w:asciiTheme="minorHAnsi" w:hAnsiTheme="minorHAnsi"/>
          <w:highlight w:val="cyan"/>
          <w:u w:val="single"/>
        </w:rPr>
        <w:t>change that</w:t>
      </w:r>
      <w:r w:rsidRPr="00F66DFB">
        <w:rPr>
          <w:rFonts w:asciiTheme="minorHAnsi" w:hAnsiTheme="minorHAnsi"/>
          <w:u w:val="single"/>
        </w:rPr>
        <w:t xml:space="preserve">, we can save consumers, employers, and taxpayers many billions of dollars while </w:t>
      </w:r>
      <w:r w:rsidRPr="00F66DFB">
        <w:rPr>
          <w:rFonts w:asciiTheme="minorHAnsi" w:hAnsiTheme="minorHAnsi"/>
          <w:highlight w:val="cyan"/>
          <w:u w:val="single"/>
        </w:rPr>
        <w:t>increasing</w:t>
      </w:r>
      <w:r w:rsidRPr="00F66DFB">
        <w:rPr>
          <w:rFonts w:asciiTheme="minorHAnsi" w:hAnsiTheme="minorHAnsi"/>
          <w:u w:val="single"/>
        </w:rPr>
        <w:t xml:space="preserve"> the </w:t>
      </w:r>
      <w:r w:rsidRPr="00F66DFB">
        <w:rPr>
          <w:rFonts w:asciiTheme="minorHAnsi" w:hAnsiTheme="minorHAnsi"/>
          <w:highlight w:val="cyan"/>
          <w:u w:val="single"/>
        </w:rPr>
        <w:t>incentives for pharmaceutical companies to achieve breakthroughs</w:t>
      </w:r>
      <w:r w:rsidRPr="00F66DFB">
        <w:rPr>
          <w:rFonts w:asciiTheme="minorHAnsi" w:hAnsiTheme="minorHAnsi"/>
          <w:u w:val="single"/>
        </w:rPr>
        <w:t>.”</w:t>
      </w:r>
    </w:p>
    <w:p w14:paraId="43F0E1C2" w14:textId="77777777" w:rsidR="002777BC" w:rsidRPr="00F66DFB" w:rsidRDefault="002777BC" w:rsidP="002777BC">
      <w:pPr>
        <w:rPr>
          <w:rFonts w:asciiTheme="minorHAnsi" w:hAnsiTheme="minorHAnsi"/>
          <w:u w:val="single"/>
        </w:rPr>
      </w:pPr>
    </w:p>
    <w:p w14:paraId="0B11A520" w14:textId="77777777" w:rsidR="002777BC" w:rsidRPr="00F66DFB" w:rsidRDefault="002777BC" w:rsidP="002777BC">
      <w:pPr>
        <w:spacing w:after="0" w:line="240" w:lineRule="auto"/>
        <w:outlineLvl w:val="3"/>
        <w:rPr>
          <w:rFonts w:asciiTheme="minorHAnsi" w:eastAsia="Times New Roman" w:hAnsiTheme="minorHAnsi" w:cs="Times New Roman"/>
          <w:b/>
          <w:bCs/>
          <w:sz w:val="24"/>
          <w:szCs w:val="24"/>
        </w:rPr>
      </w:pPr>
      <w:r w:rsidRPr="00F66DFB">
        <w:rPr>
          <w:rFonts w:asciiTheme="minorHAnsi" w:eastAsia="Times New Roman" w:hAnsiTheme="minorHAnsi" w:cs="Times New Roman"/>
          <w:b/>
          <w:bCs/>
          <w:sz w:val="26"/>
          <w:szCs w:val="26"/>
        </w:rPr>
        <w:lastRenderedPageBreak/>
        <w:t>Limiting evergreening causes decreased prices and increased innovation</w:t>
      </w:r>
    </w:p>
    <w:p w14:paraId="3EF86157" w14:textId="77777777" w:rsidR="002777BC" w:rsidRPr="00F66DFB" w:rsidRDefault="002777BC" w:rsidP="002777BC">
      <w:pPr>
        <w:pStyle w:val="Heading4"/>
        <w:rPr>
          <w:rFonts w:eastAsia="Times New Roman"/>
        </w:rPr>
      </w:pPr>
      <w:proofErr w:type="spellStart"/>
      <w:r w:rsidRPr="00F66DFB">
        <w:rPr>
          <w:rFonts w:eastAsia="Times New Roman"/>
        </w:rPr>
        <w:t>Stanbrook</w:t>
      </w:r>
      <w:proofErr w:type="spellEnd"/>
      <w:r w:rsidRPr="00F66DFB">
        <w:rPr>
          <w:rFonts w:eastAsia="Times New Roman"/>
        </w:rPr>
        <w:t>, 13</w:t>
      </w:r>
    </w:p>
    <w:p w14:paraId="59BB2098" w14:textId="77777777" w:rsidR="002777BC" w:rsidRPr="00F66DFB" w:rsidRDefault="002777BC" w:rsidP="002777BC">
      <w:pPr>
        <w:spacing w:before="15" w:after="180" w:line="240" w:lineRule="auto"/>
        <w:rPr>
          <w:rFonts w:asciiTheme="minorHAnsi" w:eastAsia="Times New Roman" w:hAnsiTheme="minorHAnsi" w:cs="Times New Roman"/>
          <w:sz w:val="24"/>
          <w:szCs w:val="24"/>
        </w:rPr>
      </w:pPr>
      <w:r w:rsidRPr="00F66DFB">
        <w:rPr>
          <w:rFonts w:asciiTheme="minorHAnsi" w:eastAsia="Times New Roman" w:hAnsiTheme="minorHAnsi" w:cs="Times New Roman"/>
        </w:rPr>
        <w:t xml:space="preserve"> (Matthew B. </w:t>
      </w:r>
      <w:proofErr w:type="spellStart"/>
      <w:r w:rsidRPr="00F66DFB">
        <w:rPr>
          <w:rFonts w:asciiTheme="minorHAnsi" w:eastAsia="Times New Roman" w:hAnsiTheme="minorHAnsi" w:cs="Times New Roman"/>
        </w:rPr>
        <w:t>Stanbrook</w:t>
      </w:r>
      <w:proofErr w:type="spellEnd"/>
      <w:r w:rsidRPr="00F66DFB">
        <w:rPr>
          <w:rFonts w:asciiTheme="minorHAnsi" w:eastAsia="Times New Roman" w:hAnsiTheme="minorHAnsi" w:cs="Times New Roman"/>
        </w:rPr>
        <w:t>, MD PhD, 8-6-2013, accessed on 8-23-2021, PubMed Central (PMC), "Limiting “evergreening” for a better balance of drug innovation incentives", https://www.ncbi.nlm.nih.gov/pmc/articles/PMC3735737/)WWPP</w:t>
      </w:r>
    </w:p>
    <w:p w14:paraId="7ADE46D3" w14:textId="77777777" w:rsidR="002777BC" w:rsidRPr="00F66DFB" w:rsidRDefault="002777BC" w:rsidP="002777BC">
      <w:pPr>
        <w:rPr>
          <w:rFonts w:asciiTheme="minorHAnsi" w:hAnsiTheme="minorHAnsi"/>
          <w:u w:val="single"/>
        </w:rPr>
      </w:pPr>
      <w:r w:rsidRPr="00F66DFB">
        <w:rPr>
          <w:rFonts w:asciiTheme="minorHAnsi" w:hAnsiTheme="minorHAnsi"/>
          <w:u w:val="single"/>
        </w:rPr>
        <w:t>The global pharmaceutical industry’s most important new development this year may have taken place in the courtroom rather than in a laboratory.</w:t>
      </w:r>
      <w:r w:rsidRPr="00F66DFB">
        <w:rPr>
          <w:rFonts w:asciiTheme="minorHAnsi" w:hAnsiTheme="minorHAnsi"/>
          <w:sz w:val="16"/>
        </w:rPr>
        <w:t xml:space="preserve"> In April 2013, India’s Supreme Court denied a patent on a new version of the drug imatinib (used primarily in the treatment of certain forms of leukemia) to its manufacturer Novartis, arguing that it was not different enough from the previous version.1,</w:t>
      </w:r>
      <w:r w:rsidRPr="00F66DFB">
        <w:rPr>
          <w:rFonts w:asciiTheme="minorHAnsi" w:hAnsiTheme="minorHAnsi"/>
          <w:u w:val="single"/>
        </w:rPr>
        <w:t>2 This unprecedented decision will likely preserve the availability of much cheaper generic versions of imatinib and other drugs, not only for India but also for the many developing nations India supplies with affordable pharmaceuticals</w:t>
      </w:r>
      <w:r w:rsidRPr="00F66DFB">
        <w:rPr>
          <w:rFonts w:asciiTheme="minorHAnsi" w:hAnsiTheme="minorHAnsi"/>
          <w:sz w:val="16"/>
        </w:rPr>
        <w:t xml:space="preserve">. Lessons may be taken from this in other countries, particularly in affluent nations like Canada. </w:t>
      </w:r>
      <w:r w:rsidRPr="00F66DFB">
        <w:rPr>
          <w:rFonts w:asciiTheme="minorHAnsi" w:hAnsiTheme="minorHAnsi"/>
          <w:u w:val="single"/>
        </w:rPr>
        <w:t>At issue in the Indian case was “</w:t>
      </w:r>
      <w:r w:rsidRPr="00F66DFB">
        <w:rPr>
          <w:rFonts w:asciiTheme="minorHAnsi" w:hAnsiTheme="minorHAnsi"/>
          <w:highlight w:val="cyan"/>
          <w:u w:val="single"/>
        </w:rPr>
        <w:t>evergreening</w:t>
      </w:r>
      <w:r w:rsidRPr="00F66DFB">
        <w:rPr>
          <w:rFonts w:asciiTheme="minorHAnsi" w:hAnsiTheme="minorHAnsi"/>
          <w:u w:val="single"/>
        </w:rPr>
        <w:t xml:space="preserve">,” a now </w:t>
      </w:r>
      <w:r w:rsidRPr="00F66DFB">
        <w:rPr>
          <w:rFonts w:asciiTheme="minorHAnsi" w:hAnsiTheme="minorHAnsi"/>
          <w:highlight w:val="cyan"/>
          <w:u w:val="single"/>
        </w:rPr>
        <w:t>widespread practice by</w:t>
      </w:r>
      <w:r w:rsidRPr="00F66DFB">
        <w:rPr>
          <w:rFonts w:asciiTheme="minorHAnsi" w:hAnsiTheme="minorHAnsi"/>
          <w:u w:val="single"/>
        </w:rPr>
        <w:t xml:space="preserve"> the pharmaceutical </w:t>
      </w:r>
      <w:r w:rsidRPr="00F66DFB">
        <w:rPr>
          <w:rFonts w:asciiTheme="minorHAnsi" w:hAnsiTheme="minorHAnsi"/>
          <w:highlight w:val="cyan"/>
          <w:u w:val="single"/>
        </w:rPr>
        <w:t>industry</w:t>
      </w:r>
      <w:r w:rsidRPr="00F66DFB">
        <w:rPr>
          <w:rFonts w:asciiTheme="minorHAnsi" w:hAnsiTheme="minorHAnsi"/>
          <w:u w:val="single"/>
        </w:rPr>
        <w:t xml:space="preserve"> designed to extend the monopoly on an existing drug by modifying it and seeking new patents.2 Currently, </w:t>
      </w:r>
      <w:r w:rsidRPr="00F66DFB">
        <w:rPr>
          <w:rFonts w:asciiTheme="minorHAnsi" w:hAnsiTheme="minorHAnsi"/>
          <w:highlight w:val="cyan"/>
          <w:u w:val="single"/>
        </w:rPr>
        <w:t>half of all drugs patented in Canada</w:t>
      </w:r>
      <w:r w:rsidRPr="00F66DFB">
        <w:rPr>
          <w:rFonts w:asciiTheme="minorHAnsi" w:hAnsiTheme="minorHAnsi"/>
          <w:u w:val="single"/>
        </w:rPr>
        <w:t xml:space="preserve"> have </w:t>
      </w:r>
      <w:r w:rsidRPr="00F66DFB">
        <w:rPr>
          <w:rFonts w:asciiTheme="minorHAnsi" w:hAnsiTheme="minorHAnsi"/>
          <w:highlight w:val="cyan"/>
          <w:u w:val="single"/>
        </w:rPr>
        <w:t>multiple subsequent patents</w:t>
      </w:r>
      <w:r w:rsidRPr="00F66DFB">
        <w:rPr>
          <w:rFonts w:asciiTheme="minorHAnsi" w:hAnsiTheme="minorHAnsi"/>
          <w:u w:val="single"/>
        </w:rPr>
        <w:t xml:space="preserve">, extending the lifetime of the original patent by about 8 years.3 Manufacturers, in </w:t>
      </w:r>
      <w:proofErr w:type="spellStart"/>
      <w:r w:rsidRPr="00F66DFB">
        <w:rPr>
          <w:rFonts w:asciiTheme="minorHAnsi" w:hAnsiTheme="minorHAnsi"/>
          <w:u w:val="single"/>
        </w:rPr>
        <w:t>defence</w:t>
      </w:r>
      <w:proofErr w:type="spellEnd"/>
      <w:r w:rsidRPr="00F66DFB">
        <w:rPr>
          <w:rFonts w:asciiTheme="minorHAnsi" w:hAnsiTheme="minorHAnsi"/>
          <w:u w:val="single"/>
        </w:rPr>
        <w:t xml:space="preserve"> of these practices, predictably tout the advantages of new versions of their products, which often represent more potent isomers or salts of the original drugs, longer-lasting formulations or improved delivery systems that make adherence easier or more convenient. But the </w:t>
      </w:r>
      <w:r w:rsidRPr="00F66DFB">
        <w:rPr>
          <w:rFonts w:asciiTheme="minorHAnsi" w:hAnsiTheme="minorHAnsi"/>
          <w:highlight w:val="cyan"/>
          <w:u w:val="single"/>
        </w:rPr>
        <w:t xml:space="preserve">new versions </w:t>
      </w:r>
      <w:r w:rsidRPr="00F66DFB">
        <w:rPr>
          <w:rFonts w:asciiTheme="minorHAnsi" w:hAnsiTheme="minorHAnsi"/>
          <w:u w:val="single"/>
        </w:rPr>
        <w:t xml:space="preserve">are by definition “me too” drugs, and demonstration that the resulting incremental </w:t>
      </w:r>
      <w:r w:rsidRPr="00F66DFB">
        <w:rPr>
          <w:rFonts w:asciiTheme="minorHAnsi" w:hAnsiTheme="minorHAnsi"/>
          <w:highlight w:val="cyan"/>
          <w:u w:val="single"/>
        </w:rPr>
        <w:t>benefits</w:t>
      </w:r>
      <w:r w:rsidRPr="00F66DFB">
        <w:rPr>
          <w:rFonts w:asciiTheme="minorHAnsi" w:hAnsiTheme="minorHAnsi"/>
          <w:u w:val="single"/>
        </w:rPr>
        <w:t xml:space="preserve"> in efficacy and safety are </w:t>
      </w:r>
      <w:r w:rsidRPr="00F66DFB">
        <w:rPr>
          <w:rFonts w:asciiTheme="minorHAnsi" w:hAnsiTheme="minorHAnsi"/>
          <w:highlight w:val="cyan"/>
          <w:u w:val="single"/>
        </w:rPr>
        <w:t>clinically</w:t>
      </w:r>
      <w:r w:rsidRPr="00F66DFB">
        <w:rPr>
          <w:rFonts w:asciiTheme="minorHAnsi" w:hAnsiTheme="minorHAnsi"/>
          <w:u w:val="single"/>
        </w:rPr>
        <w:t xml:space="preserve"> </w:t>
      </w:r>
      <w:r w:rsidRPr="00F66DFB">
        <w:rPr>
          <w:rFonts w:asciiTheme="minorHAnsi" w:hAnsiTheme="minorHAnsi"/>
          <w:highlight w:val="cyan"/>
          <w:u w:val="single"/>
        </w:rPr>
        <w:t>meaningful</w:t>
      </w:r>
      <w:r w:rsidRPr="00F66DFB">
        <w:rPr>
          <w:rFonts w:asciiTheme="minorHAnsi" w:hAnsiTheme="minorHAnsi"/>
          <w:u w:val="single"/>
        </w:rPr>
        <w:t xml:space="preserve"> is often </w:t>
      </w:r>
      <w:r w:rsidRPr="00F66DFB">
        <w:rPr>
          <w:rFonts w:asciiTheme="minorHAnsi" w:hAnsiTheme="minorHAnsi"/>
          <w:highlight w:val="cyan"/>
          <w:u w:val="single"/>
        </w:rPr>
        <w:t>lacking</w:t>
      </w:r>
      <w:r w:rsidRPr="00F66DFB">
        <w:rPr>
          <w:rFonts w:asciiTheme="minorHAnsi" w:hAnsiTheme="minorHAnsi"/>
          <w:u w:val="single"/>
        </w:rPr>
        <w:t>.</w:t>
      </w:r>
      <w:r w:rsidRPr="00F66DFB">
        <w:rPr>
          <w:rFonts w:asciiTheme="minorHAnsi" w:hAnsiTheme="minorHAnsi"/>
          <w:sz w:val="16"/>
        </w:rPr>
        <w:t xml:space="preserve"> Moreover, the original drugs have often been “blockbusters” used for years to improve the health of millions of patients. It seems hard to argue convincingly why such beneficial drugs require an upgrade, often just before their patents expire. </w:t>
      </w:r>
      <w:r w:rsidRPr="00F66DFB">
        <w:rPr>
          <w:rFonts w:asciiTheme="minorHAnsi" w:hAnsiTheme="minorHAnsi"/>
          <w:highlight w:val="cyan"/>
          <w:u w:val="single"/>
        </w:rPr>
        <w:t>Rather</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marginal benefits</w:t>
      </w:r>
      <w:r w:rsidRPr="00F66DFB">
        <w:rPr>
          <w:rFonts w:asciiTheme="minorHAnsi" w:hAnsiTheme="minorHAnsi"/>
          <w:u w:val="single"/>
        </w:rPr>
        <w:t xml:space="preserve"> accrued from tinkering with already effective agents, patients worldwide are in </w:t>
      </w:r>
      <w:r w:rsidRPr="00F66DFB">
        <w:rPr>
          <w:rFonts w:asciiTheme="minorHAnsi" w:hAnsiTheme="minorHAnsi"/>
          <w:highlight w:val="cyan"/>
          <w:u w:val="single"/>
        </w:rPr>
        <w:t>desperate need of new classes of pharmaceuticals</w:t>
      </w:r>
      <w:r w:rsidRPr="00F66DFB">
        <w:rPr>
          <w:rFonts w:asciiTheme="minorHAnsi" w:hAnsiTheme="minorHAnsi"/>
          <w:u w:val="single"/>
        </w:rPr>
        <w:t xml:space="preserve"> for the great </w:t>
      </w:r>
      <w:r w:rsidRPr="00F66DFB">
        <w:rPr>
          <w:rFonts w:asciiTheme="minorHAnsi" w:hAnsiTheme="minorHAnsi"/>
          <w:highlight w:val="cyan"/>
          <w:u w:val="single"/>
        </w:rPr>
        <w:t>many health conditions</w:t>
      </w:r>
      <w:r w:rsidRPr="00F66DFB">
        <w:rPr>
          <w:rFonts w:asciiTheme="minorHAnsi" w:hAnsiTheme="minorHAnsi"/>
          <w:u w:val="single"/>
        </w:rPr>
        <w:t xml:space="preserve"> for which </w:t>
      </w:r>
      <w:r w:rsidRPr="00F66DFB">
        <w:rPr>
          <w:rFonts w:asciiTheme="minorHAnsi" w:hAnsiTheme="minorHAnsi"/>
          <w:highlight w:val="cyan"/>
          <w:u w:val="single"/>
        </w:rPr>
        <w:t>treatments</w:t>
      </w:r>
      <w:r w:rsidRPr="00F66DFB">
        <w:rPr>
          <w:rFonts w:asciiTheme="minorHAnsi" w:hAnsiTheme="minorHAnsi"/>
          <w:u w:val="single"/>
        </w:rPr>
        <w:t xml:space="preserve"> are presently </w:t>
      </w:r>
      <w:r w:rsidRPr="00F66DFB">
        <w:rPr>
          <w:rFonts w:asciiTheme="minorHAnsi" w:hAnsiTheme="minorHAnsi"/>
          <w:highlight w:val="cyan"/>
          <w:u w:val="single"/>
        </w:rPr>
        <w:t>inadequate</w:t>
      </w:r>
      <w:r w:rsidRPr="00F66DFB">
        <w:rPr>
          <w:rFonts w:asciiTheme="minorHAnsi" w:hAnsiTheme="minorHAnsi"/>
          <w:u w:val="single"/>
        </w:rPr>
        <w:t xml:space="preserve"> or entirely lacking.</w:t>
      </w:r>
      <w:r w:rsidRPr="00F66DFB">
        <w:rPr>
          <w:rFonts w:asciiTheme="minorHAnsi" w:hAnsiTheme="minorHAnsi"/>
          <w:sz w:val="16"/>
        </w:rPr>
        <w:t xml:space="preserve"> </w:t>
      </w:r>
      <w:r w:rsidRPr="00F66DFB">
        <w:rPr>
          <w:rFonts w:asciiTheme="minorHAnsi" w:hAnsiTheme="minorHAnsi"/>
          <w:u w:val="single"/>
        </w:rPr>
        <w:t xml:space="preserve">But developing truly innovative drugs is undeniably a high-risk venture. It is important and </w:t>
      </w:r>
      <w:r w:rsidRPr="00F66DFB">
        <w:rPr>
          <w:rFonts w:asciiTheme="minorHAnsi" w:hAnsiTheme="minorHAnsi"/>
          <w:highlight w:val="cyan"/>
          <w:u w:val="single"/>
        </w:rPr>
        <w:t>necessary</w:t>
      </w:r>
      <w:r w:rsidRPr="00F66DFB">
        <w:rPr>
          <w:rFonts w:asciiTheme="minorHAnsi" w:hAnsiTheme="minorHAnsi"/>
          <w:u w:val="single"/>
        </w:rPr>
        <w:t xml:space="preserve"> that pharmaceutical </w:t>
      </w:r>
      <w:r w:rsidRPr="00F66DFB">
        <w:rPr>
          <w:rFonts w:asciiTheme="minorHAnsi" w:hAnsiTheme="minorHAnsi"/>
          <w:highlight w:val="cyan"/>
          <w:u w:val="single"/>
        </w:rPr>
        <w:t>companies</w:t>
      </w:r>
      <w:r w:rsidRPr="00F66DFB">
        <w:rPr>
          <w:rFonts w:asciiTheme="minorHAnsi" w:hAnsiTheme="minorHAnsi"/>
          <w:u w:val="single"/>
        </w:rPr>
        <w:t xml:space="preserve"> </w:t>
      </w:r>
      <w:r w:rsidRPr="00F66DFB">
        <w:rPr>
          <w:rFonts w:asciiTheme="minorHAnsi" w:hAnsiTheme="minorHAnsi"/>
          <w:highlight w:val="cyan"/>
          <w:u w:val="single"/>
        </w:rPr>
        <w:t>continue</w:t>
      </w:r>
      <w:r w:rsidRPr="00F66DFB">
        <w:rPr>
          <w:rFonts w:asciiTheme="minorHAnsi" w:hAnsiTheme="minorHAnsi"/>
          <w:u w:val="single"/>
        </w:rPr>
        <w:t xml:space="preserve"> to </w:t>
      </w:r>
      <w:r w:rsidRPr="00F66DFB">
        <w:rPr>
          <w:rFonts w:asciiTheme="minorHAnsi" w:hAnsiTheme="minorHAnsi"/>
          <w:highlight w:val="cyan"/>
          <w:u w:val="single"/>
        </w:rPr>
        <w:t>take</w:t>
      </w:r>
      <w:r w:rsidRPr="00F66DFB">
        <w:rPr>
          <w:rFonts w:asciiTheme="minorHAnsi" w:hAnsiTheme="minorHAnsi"/>
          <w:u w:val="single"/>
        </w:rPr>
        <w:t xml:space="preserve"> these </w:t>
      </w:r>
      <w:r w:rsidRPr="00F66DFB">
        <w:rPr>
          <w:rFonts w:asciiTheme="minorHAnsi" w:hAnsiTheme="minorHAnsi"/>
          <w:highlight w:val="cyan"/>
          <w:u w:val="single"/>
        </w:rPr>
        <w:t>risks</w:t>
      </w:r>
      <w:r w:rsidRPr="00F66DFB">
        <w:rPr>
          <w:rFonts w:asciiTheme="minorHAnsi" w:hAnsiTheme="minorHAnsi"/>
          <w:u w:val="single"/>
        </w:rPr>
        <w:t xml:space="preserve">, because they are usually the </w:t>
      </w:r>
      <w:r w:rsidRPr="00F66DFB">
        <w:rPr>
          <w:rFonts w:asciiTheme="minorHAnsi" w:hAnsiTheme="minorHAnsi"/>
          <w:highlight w:val="cyan"/>
          <w:u w:val="single"/>
        </w:rPr>
        <w:t>only entities</w:t>
      </w:r>
      <w:r w:rsidRPr="00F66DFB">
        <w:rPr>
          <w:rFonts w:asciiTheme="minorHAnsi" w:hAnsiTheme="minorHAnsi"/>
          <w:u w:val="single"/>
        </w:rPr>
        <w:t xml:space="preserve"> with </w:t>
      </w:r>
      <w:r w:rsidRPr="00F66DFB">
        <w:rPr>
          <w:rFonts w:asciiTheme="minorHAnsi" w:hAnsiTheme="minorHAnsi"/>
          <w:highlight w:val="cyan"/>
          <w:u w:val="single"/>
        </w:rPr>
        <w:t>sufficient resources</w:t>
      </w:r>
      <w:r w:rsidRPr="00F66DFB">
        <w:rPr>
          <w:rFonts w:asciiTheme="minorHAnsi" w:hAnsiTheme="minorHAnsi"/>
          <w:u w:val="single"/>
        </w:rPr>
        <w:t xml:space="preserve"> to do so.</w:t>
      </w:r>
      <w:r w:rsidRPr="00F66DFB">
        <w:rPr>
          <w:rFonts w:asciiTheme="minorHAnsi" w:hAnsiTheme="minorHAnsi"/>
          <w:sz w:val="16"/>
        </w:rPr>
        <w:t xml:space="preserve"> </w:t>
      </w:r>
      <w:r w:rsidRPr="00F66DFB">
        <w:rPr>
          <w:rFonts w:asciiTheme="minorHAnsi" w:hAnsiTheme="minorHAnsi"/>
          <w:u w:val="single"/>
        </w:rPr>
        <w:t xml:space="preserve">Therefore, companies must continue to perceive sufficient </w:t>
      </w:r>
      <w:r w:rsidRPr="00F66DFB">
        <w:rPr>
          <w:rFonts w:asciiTheme="minorHAnsi" w:hAnsiTheme="minorHAnsi"/>
          <w:highlight w:val="cyan"/>
          <w:u w:val="single"/>
        </w:rPr>
        <w:t>incentives</w:t>
      </w:r>
      <w:r w:rsidRPr="00F66DFB">
        <w:rPr>
          <w:rFonts w:asciiTheme="minorHAnsi" w:hAnsiTheme="minorHAnsi"/>
          <w:u w:val="single"/>
        </w:rPr>
        <w:t xml:space="preserve"> to continue </w:t>
      </w:r>
      <w:r w:rsidRPr="00F66DFB">
        <w:rPr>
          <w:rFonts w:asciiTheme="minorHAnsi" w:hAnsiTheme="minorHAnsi"/>
          <w:highlight w:val="cyan"/>
          <w:u w:val="single"/>
        </w:rPr>
        <w:t>investing in innovation</w:t>
      </w:r>
      <w:r w:rsidRPr="00F66DFB">
        <w:rPr>
          <w:rFonts w:asciiTheme="minorHAnsi" w:hAnsiTheme="minorHAnsi"/>
          <w:sz w:val="16"/>
        </w:rPr>
        <w:t xml:space="preserve">. Indeed, there is evidence that the prospect of future evergreening has become part of the incentive calculation for innovative drug development.4 </w:t>
      </w:r>
      <w:r w:rsidRPr="00F66DFB">
        <w:rPr>
          <w:rFonts w:asciiTheme="minorHAnsi" w:hAnsiTheme="minorHAnsi"/>
          <w:u w:val="single"/>
        </w:rPr>
        <w:t xml:space="preserve">But surely it is </w:t>
      </w:r>
      <w:r w:rsidRPr="00F66DFB">
        <w:rPr>
          <w:rFonts w:asciiTheme="minorHAnsi" w:hAnsiTheme="minorHAnsi"/>
          <w:highlight w:val="cyan"/>
          <w:u w:val="single"/>
        </w:rPr>
        <w:t>perverse to extend</w:t>
      </w:r>
      <w:r w:rsidRPr="00F66DFB">
        <w:rPr>
          <w:rFonts w:asciiTheme="minorHAnsi" w:hAnsiTheme="minorHAnsi"/>
          <w:u w:val="single"/>
        </w:rPr>
        <w:t xml:space="preserve"> unpredictably a period of </w:t>
      </w:r>
      <w:r w:rsidRPr="00F66DFB">
        <w:rPr>
          <w:rFonts w:asciiTheme="minorHAnsi" w:hAnsiTheme="minorHAnsi"/>
          <w:highlight w:val="cyan"/>
          <w:u w:val="single"/>
        </w:rPr>
        <w:t>patent protection</w:t>
      </w:r>
      <w:r w:rsidRPr="00F66DFB">
        <w:rPr>
          <w:rFonts w:asciiTheme="minorHAnsi" w:hAnsiTheme="minorHAnsi"/>
          <w:u w:val="single"/>
        </w:rPr>
        <w:t xml:space="preserve"> that the government intended to be clearly defined and predictable, and to maintain incentives that drive companies to </w:t>
      </w:r>
      <w:r w:rsidRPr="00F66DFB">
        <w:rPr>
          <w:rFonts w:asciiTheme="minorHAnsi" w:hAnsiTheme="minorHAnsi"/>
          <w:highlight w:val="cyan"/>
          <w:u w:val="single"/>
        </w:rPr>
        <w:t>divert</w:t>
      </w:r>
      <w:r w:rsidRPr="00F66DFB">
        <w:rPr>
          <w:rFonts w:asciiTheme="minorHAnsi" w:hAnsiTheme="minorHAnsi"/>
          <w:u w:val="single"/>
        </w:rPr>
        <w:t xml:space="preserve"> their </w:t>
      </w:r>
      <w:r w:rsidRPr="00F66DFB">
        <w:rPr>
          <w:rFonts w:asciiTheme="minorHAnsi" w:hAnsiTheme="minorHAnsi"/>
          <w:highlight w:val="cyan"/>
          <w:u w:val="single"/>
        </w:rPr>
        <w:t>drug-development resources away from innovation</w:t>
      </w:r>
      <w:r w:rsidRPr="00F66DFB">
        <w:rPr>
          <w:rFonts w:asciiTheme="minorHAnsi" w:hAnsiTheme="minorHAnsi"/>
          <w:u w:val="single"/>
        </w:rPr>
        <w:t xml:space="preserve">. </w:t>
      </w:r>
      <w:r w:rsidRPr="00F66DFB">
        <w:rPr>
          <w:rFonts w:asciiTheme="minorHAnsi" w:hAnsiTheme="minorHAnsi"/>
          <w:sz w:val="16"/>
        </w:rPr>
        <w:t>Current patent legislation may not be optimal for striking the right balance between encouraging innovation and facilitating profiteering. 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w:t>
      </w:r>
      <w:r w:rsidRPr="00F66DFB">
        <w:rPr>
          <w:rFonts w:asciiTheme="minorHAnsi" w:hAnsiTheme="minorHAnsi"/>
          <w:u w:val="single"/>
        </w:rPr>
        <w:t xml:space="preserve">. </w:t>
      </w:r>
      <w:r w:rsidRPr="00F66DFB">
        <w:rPr>
          <w:rFonts w:asciiTheme="minorHAnsi" w:hAnsiTheme="minorHAnsi"/>
          <w:highlight w:val="cyan"/>
          <w:u w:val="single"/>
        </w:rPr>
        <w:t>Governments</w:t>
      </w:r>
      <w:r w:rsidRPr="00F66DFB">
        <w:rPr>
          <w:rFonts w:asciiTheme="minorHAnsi" w:hAnsiTheme="minorHAnsi"/>
          <w:u w:val="single"/>
        </w:rPr>
        <w:t xml:space="preserve">, including Canada’s, would do well to take inspiration from India’s example and </w:t>
      </w:r>
      <w:r w:rsidRPr="00F66DFB">
        <w:rPr>
          <w:rFonts w:asciiTheme="minorHAnsi" w:hAnsiTheme="minorHAnsi"/>
          <w:highlight w:val="cyan"/>
          <w:u w:val="single"/>
        </w:rPr>
        <w:t>tighten regulations</w:t>
      </w:r>
      <w:r w:rsidRPr="00F66DFB">
        <w:rPr>
          <w:rFonts w:asciiTheme="minorHAnsi" w:hAnsiTheme="minorHAnsi"/>
          <w:u w:val="single"/>
        </w:rPr>
        <w:t xml:space="preserve"> that currently </w:t>
      </w:r>
      <w:r w:rsidRPr="00F66DFB">
        <w:rPr>
          <w:rFonts w:asciiTheme="minorHAnsi" w:hAnsiTheme="minorHAnsi"/>
          <w:highlight w:val="cyan"/>
          <w:u w:val="single"/>
        </w:rPr>
        <w:t>facilitate</w:t>
      </w:r>
      <w:r w:rsidRPr="00F66DFB">
        <w:rPr>
          <w:rFonts w:asciiTheme="minorHAnsi" w:hAnsiTheme="minorHAnsi"/>
          <w:u w:val="single"/>
        </w:rPr>
        <w:t xml:space="preserve"> </w:t>
      </w:r>
      <w:r w:rsidRPr="00F66DFB">
        <w:rPr>
          <w:rFonts w:asciiTheme="minorHAnsi" w:hAnsiTheme="minorHAnsi"/>
          <w:highlight w:val="cyan"/>
          <w:u w:val="single"/>
        </w:rPr>
        <w:t>evergreening</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This might involve denying future patents for modifications that currently would receive one. </w:t>
      </w:r>
      <w:r w:rsidRPr="00F66DFB">
        <w:rPr>
          <w:rFonts w:asciiTheme="minorHAnsi" w:hAnsiTheme="minorHAnsi"/>
          <w:sz w:val="16"/>
        </w:rPr>
        <w:t xml:space="preserve">An overall reduction in the duration of all secondary patents on a therapy might also be considered. </w:t>
      </w:r>
      <w:r w:rsidRPr="00F66DFB">
        <w:rPr>
          <w:rFonts w:asciiTheme="minorHAnsi" w:hAnsiTheme="minorHAnsi"/>
          <w:u w:val="single"/>
        </w:rPr>
        <w:t xml:space="preserve">Globally, a more flexible and individualized approach to the length of drug patents might be a more </w:t>
      </w:r>
      <w:r w:rsidRPr="00F66DFB">
        <w:rPr>
          <w:rFonts w:asciiTheme="minorHAnsi" w:hAnsiTheme="minorHAnsi"/>
          <w:highlight w:val="cyan"/>
          <w:u w:val="single"/>
        </w:rPr>
        <w:t>effective strategy</w:t>
      </w:r>
      <w:r w:rsidRPr="00F66DFB">
        <w:rPr>
          <w:rFonts w:asciiTheme="minorHAnsi" w:hAnsiTheme="minorHAnsi"/>
          <w:u w:val="single"/>
        </w:rPr>
        <w:t xml:space="preserve"> to </w:t>
      </w:r>
      <w:r w:rsidRPr="00F66DFB">
        <w:rPr>
          <w:rFonts w:asciiTheme="minorHAnsi" w:hAnsiTheme="minorHAnsi"/>
          <w:highlight w:val="cyan"/>
          <w:u w:val="single"/>
        </w:rPr>
        <w:t>align</w:t>
      </w:r>
      <w:r w:rsidRPr="00F66DFB">
        <w:rPr>
          <w:rFonts w:asciiTheme="minorHAnsi" w:hAnsiTheme="minorHAnsi"/>
          <w:u w:val="single"/>
        </w:rPr>
        <w:t xml:space="preserve"> </w:t>
      </w:r>
      <w:r w:rsidRPr="00F66DFB">
        <w:rPr>
          <w:rFonts w:asciiTheme="minorHAnsi" w:hAnsiTheme="minorHAnsi"/>
          <w:highlight w:val="cyan"/>
          <w:u w:val="single"/>
        </w:rPr>
        <w:t>corporate</w:t>
      </w:r>
      <w:r w:rsidRPr="00F66DFB">
        <w:rPr>
          <w:rFonts w:asciiTheme="minorHAnsi" w:hAnsiTheme="minorHAnsi"/>
          <w:u w:val="single"/>
        </w:rPr>
        <w:t xml:space="preserve"> incentives </w:t>
      </w:r>
      <w:r w:rsidRPr="00F66DFB">
        <w:rPr>
          <w:rFonts w:asciiTheme="minorHAnsi" w:hAnsiTheme="minorHAnsi"/>
          <w:highlight w:val="cyan"/>
          <w:u w:val="single"/>
        </w:rPr>
        <w:t>with</w:t>
      </w:r>
      <w:r w:rsidRPr="00F66DFB">
        <w:rPr>
          <w:rFonts w:asciiTheme="minorHAnsi" w:hAnsiTheme="minorHAnsi"/>
          <w:u w:val="single"/>
        </w:rPr>
        <w:t xml:space="preserve"> population </w:t>
      </w:r>
      <w:r w:rsidRPr="00F66DFB">
        <w:rPr>
          <w:rFonts w:asciiTheme="minorHAnsi" w:hAnsiTheme="minorHAnsi"/>
          <w:highlight w:val="cyan"/>
          <w:u w:val="single"/>
        </w:rPr>
        <w:t>health</w:t>
      </w:r>
      <w:r w:rsidRPr="00F66DFB">
        <w:rPr>
          <w:rFonts w:asciiTheme="minorHAnsi" w:hAnsiTheme="minorHAnsi"/>
          <w:u w:val="single"/>
        </w:rPr>
        <w:t xml:space="preserve"> </w:t>
      </w:r>
      <w:r w:rsidRPr="00F66DFB">
        <w:rPr>
          <w:rFonts w:asciiTheme="minorHAnsi" w:hAnsiTheme="minorHAnsi"/>
          <w:highlight w:val="cyan"/>
          <w:u w:val="single"/>
        </w:rPr>
        <w:t>needs</w:t>
      </w:r>
      <w:r w:rsidRPr="00F66DFB">
        <w:rPr>
          <w:rFonts w:asciiTheme="minorHAnsi" w:hAnsiTheme="minorHAnsi"/>
          <w:u w:val="single"/>
        </w:rPr>
        <w:t xml:space="preserve">. </w:t>
      </w:r>
      <w:r w:rsidRPr="00F66DFB">
        <w:rPr>
          <w:rFonts w:asciiTheme="minorHAnsi" w:hAnsiTheme="minorHAnsi"/>
          <w:highlight w:val="cyan"/>
          <w:u w:val="single"/>
        </w:rPr>
        <w:t>Limits</w:t>
      </w:r>
      <w:r w:rsidRPr="00F66DFB">
        <w:rPr>
          <w:rFonts w:asciiTheme="minorHAnsi" w:hAnsiTheme="minorHAnsi"/>
          <w:u w:val="single"/>
        </w:rPr>
        <w:t xml:space="preserve"> on evergreening would likely </w:t>
      </w:r>
      <w:r w:rsidRPr="00F66DFB">
        <w:rPr>
          <w:rFonts w:asciiTheme="minorHAnsi" w:hAnsiTheme="minorHAnsi"/>
          <w:highlight w:val="cyan"/>
          <w:u w:val="single"/>
        </w:rPr>
        <w:t>reduce</w:t>
      </w:r>
      <w:r w:rsidRPr="00F66DFB">
        <w:rPr>
          <w:rFonts w:asciiTheme="minorHAnsi" w:hAnsiTheme="minorHAnsi"/>
          <w:u w:val="single"/>
        </w:rPr>
        <w:t xml:space="preserve"> the extensive </w:t>
      </w:r>
      <w:r w:rsidRPr="00F66DFB">
        <w:rPr>
          <w:rFonts w:asciiTheme="minorHAnsi" w:hAnsiTheme="minorHAnsi"/>
          <w:highlight w:val="cyan"/>
          <w:u w:val="single"/>
        </w:rPr>
        <w:t>patent litigation</w:t>
      </w:r>
      <w:r w:rsidRPr="00F66DFB">
        <w:rPr>
          <w:rFonts w:asciiTheme="minorHAnsi" w:hAnsiTheme="minorHAnsi"/>
          <w:u w:val="single"/>
        </w:rPr>
        <w:t xml:space="preserve"> that </w:t>
      </w:r>
      <w:r w:rsidRPr="00F66DFB">
        <w:rPr>
          <w:rFonts w:asciiTheme="minorHAnsi" w:hAnsiTheme="minorHAnsi"/>
          <w:highlight w:val="cyan"/>
          <w:u w:val="single"/>
        </w:rPr>
        <w:t>contributes</w:t>
      </w:r>
      <w:r w:rsidRPr="00F66DFB">
        <w:rPr>
          <w:rFonts w:asciiTheme="minorHAnsi" w:hAnsiTheme="minorHAnsi"/>
          <w:u w:val="single"/>
        </w:rPr>
        <w:t xml:space="preserve"> </w:t>
      </w:r>
      <w:r w:rsidRPr="00F66DFB">
        <w:rPr>
          <w:rFonts w:asciiTheme="minorHAnsi" w:hAnsiTheme="minorHAnsi"/>
          <w:highlight w:val="cyan"/>
          <w:u w:val="single"/>
        </w:rPr>
        <w:t>to</w:t>
      </w:r>
      <w:r w:rsidRPr="00F66DFB">
        <w:rPr>
          <w:rFonts w:asciiTheme="minorHAnsi" w:hAnsiTheme="minorHAnsi"/>
          <w:u w:val="single"/>
        </w:rPr>
        <w:t xml:space="preserve"> the </w:t>
      </w:r>
      <w:r w:rsidRPr="00F66DFB">
        <w:rPr>
          <w:rFonts w:asciiTheme="minorHAnsi" w:hAnsiTheme="minorHAnsi"/>
          <w:highlight w:val="cyan"/>
          <w:u w:val="single"/>
        </w:rPr>
        <w:t>high prices of generic drugs</w:t>
      </w:r>
      <w:r w:rsidRPr="00F66DFB">
        <w:rPr>
          <w:rFonts w:asciiTheme="minorHAnsi" w:hAnsiTheme="minorHAnsi"/>
          <w:u w:val="single"/>
        </w:rPr>
        <w:t xml:space="preserve"> in Canada.</w:t>
      </w:r>
      <w:r w:rsidRPr="00F66DFB">
        <w:rPr>
          <w:rFonts w:asciiTheme="minorHAnsi" w:hAnsiTheme="minorHAnsi"/>
          <w:sz w:val="16"/>
        </w:rPr>
        <w:t xml:space="preserve">3 </w:t>
      </w:r>
      <w:r w:rsidRPr="00F66DFB">
        <w:rPr>
          <w:rFonts w:asciiTheme="minorHAnsi" w:hAnsiTheme="minorHAnsi"/>
          <w:u w:val="single"/>
        </w:rPr>
        <w:t xml:space="preserve">Reducing economic pressure on generic drug companies may facilitate current provincial initiatives to lower generic drug prices. As </w:t>
      </w:r>
      <w:r w:rsidRPr="00F66DFB">
        <w:rPr>
          <w:rFonts w:asciiTheme="minorHAnsi" w:hAnsiTheme="minorHAnsi"/>
          <w:highlight w:val="cyan"/>
          <w:u w:val="single"/>
        </w:rPr>
        <w:t>opportunities to generate revenue from evergreening are eliminated</w:t>
      </w:r>
      <w:r w:rsidRPr="00F66DFB">
        <w:rPr>
          <w:rFonts w:asciiTheme="minorHAnsi" w:hAnsiTheme="minorHAnsi"/>
          <w:u w:val="single"/>
        </w:rPr>
        <w:t xml:space="preserve">, research-based pharmaceutical </w:t>
      </w:r>
      <w:r w:rsidRPr="00F66DFB">
        <w:rPr>
          <w:rFonts w:asciiTheme="minorHAnsi" w:hAnsiTheme="minorHAnsi"/>
          <w:highlight w:val="cyan"/>
          <w:u w:val="single"/>
        </w:rPr>
        <w:t>companies</w:t>
      </w:r>
      <w:r w:rsidRPr="00F66DFB">
        <w:rPr>
          <w:rFonts w:asciiTheme="minorHAnsi" w:hAnsiTheme="minorHAnsi"/>
          <w:u w:val="single"/>
        </w:rPr>
        <w:t xml:space="preserve"> would be </w:t>
      </w:r>
      <w:r w:rsidRPr="00F66DFB">
        <w:rPr>
          <w:rFonts w:asciiTheme="minorHAnsi" w:hAnsiTheme="minorHAnsi"/>
          <w:highlight w:val="cyan"/>
          <w:u w:val="single"/>
        </w:rPr>
        <w:t>left with no choice</w:t>
      </w:r>
      <w:r w:rsidRPr="00F66DFB">
        <w:rPr>
          <w:rFonts w:asciiTheme="minorHAnsi" w:hAnsiTheme="minorHAnsi"/>
          <w:u w:val="single"/>
        </w:rPr>
        <w:t xml:space="preserve"> </w:t>
      </w:r>
      <w:r w:rsidRPr="00F66DFB">
        <w:rPr>
          <w:rFonts w:asciiTheme="minorHAnsi" w:hAnsiTheme="minorHAnsi"/>
          <w:highlight w:val="cyan"/>
          <w:u w:val="single"/>
        </w:rPr>
        <w:t>but to invest</w:t>
      </w:r>
      <w:r w:rsidRPr="00F66DFB">
        <w:rPr>
          <w:rFonts w:asciiTheme="minorHAnsi" w:hAnsiTheme="minorHAnsi"/>
          <w:u w:val="single"/>
        </w:rPr>
        <w:t xml:space="preserve"> more </w:t>
      </w:r>
      <w:r w:rsidRPr="00F66DFB">
        <w:rPr>
          <w:rFonts w:asciiTheme="minorHAnsi" w:hAnsiTheme="minorHAnsi"/>
          <w:highlight w:val="cyan"/>
          <w:u w:val="single"/>
        </w:rPr>
        <w:t>in</w:t>
      </w:r>
      <w:r w:rsidRPr="00F66DFB">
        <w:rPr>
          <w:rFonts w:asciiTheme="minorHAnsi" w:hAnsiTheme="minorHAnsi"/>
          <w:u w:val="single"/>
        </w:rPr>
        <w:t xml:space="preserve"> innovative </w:t>
      </w:r>
      <w:r w:rsidRPr="00F66DFB">
        <w:rPr>
          <w:rFonts w:asciiTheme="minorHAnsi" w:hAnsiTheme="minorHAnsi"/>
          <w:highlight w:val="cyan"/>
          <w:u w:val="single"/>
        </w:rPr>
        <w:t>drug development</w:t>
      </w:r>
      <w:r w:rsidRPr="00F66DFB">
        <w:rPr>
          <w:rFonts w:asciiTheme="minorHAnsi" w:hAnsiTheme="minorHAnsi"/>
          <w:u w:val="single"/>
        </w:rPr>
        <w:t xml:space="preserve"> to maintain their profits.</w:t>
      </w:r>
    </w:p>
    <w:bookmarkEnd w:id="1"/>
    <w:p w14:paraId="3C50042A" w14:textId="77777777" w:rsidR="002777BC" w:rsidRPr="00F66DFB" w:rsidRDefault="002777BC" w:rsidP="002777BC">
      <w:pPr>
        <w:pStyle w:val="Heading3"/>
      </w:pPr>
      <w:proofErr w:type="spellStart"/>
      <w:r w:rsidRPr="00F66DFB">
        <w:lastRenderedPageBreak/>
        <w:t>Underview</w:t>
      </w:r>
      <w:proofErr w:type="spellEnd"/>
    </w:p>
    <w:p w14:paraId="64BC8E4E" w14:textId="77777777" w:rsidR="002777BC" w:rsidRPr="00F66DFB" w:rsidRDefault="002777BC" w:rsidP="002777BC">
      <w:pPr>
        <w:pStyle w:val="Heading4"/>
        <w:rPr>
          <w:rFonts w:cs="Calibri"/>
        </w:rPr>
      </w:pPr>
      <w:r w:rsidRPr="00F66DFB">
        <w:rPr>
          <w:rFonts w:cs="Calibri"/>
        </w:rPr>
        <w:t xml:space="preserve">[1] 1AR theory – </w:t>
      </w:r>
    </w:p>
    <w:p w14:paraId="30AC3861" w14:textId="77777777" w:rsidR="002777BC" w:rsidRPr="00F66DFB" w:rsidRDefault="002777BC" w:rsidP="002777BC">
      <w:pPr>
        <w:pStyle w:val="Heading4"/>
        <w:rPr>
          <w:rFonts w:cs="Calibri"/>
        </w:rPr>
      </w:pPr>
      <w:r w:rsidRPr="00F66DFB">
        <w:rPr>
          <w:rFonts w:cs="Calibri"/>
        </w:rPr>
        <w:t>A. AFF gets it because otherwise the neg can engage in infinite abuse, making debate impossible. </w:t>
      </w:r>
    </w:p>
    <w:p w14:paraId="59FBA63F" w14:textId="77777777" w:rsidR="002777BC" w:rsidRPr="00F66DFB" w:rsidRDefault="002777BC" w:rsidP="002777BC">
      <w:pPr>
        <w:pStyle w:val="Heading4"/>
        <w:rPr>
          <w:rFonts w:cs="Calibri"/>
        </w:rPr>
      </w:pPr>
      <w:r w:rsidRPr="00F66DFB">
        <w:rPr>
          <w:rFonts w:cs="Calibri"/>
        </w:rPr>
        <w:t xml:space="preserve">B. Drop the debater – the short 1AR irreparably skewed from abuse on substance and time investment on theory.  </w:t>
      </w:r>
    </w:p>
    <w:p w14:paraId="2625A3E4" w14:textId="77777777" w:rsidR="002777BC" w:rsidRPr="00F66DFB" w:rsidRDefault="002777BC" w:rsidP="002777BC">
      <w:pPr>
        <w:pStyle w:val="Heading4"/>
        <w:rPr>
          <w:rFonts w:cs="Calibri"/>
        </w:rPr>
      </w:pPr>
      <w:r w:rsidRPr="00F66DFB">
        <w:rPr>
          <w:rFonts w:cs="Calibri"/>
        </w:rPr>
        <w:t xml:space="preserve">C. No RVIs – the 6-minute 2nr can collapse to a short shell and get away with infinite 1nc abuse via sheer brute force and time spent on theory. </w:t>
      </w:r>
    </w:p>
    <w:p w14:paraId="0D0D35FA" w14:textId="77777777" w:rsidR="002777BC" w:rsidRPr="00F66DFB" w:rsidRDefault="002777BC" w:rsidP="002777BC">
      <w:pPr>
        <w:pStyle w:val="Heading4"/>
        <w:rPr>
          <w:rFonts w:cs="Calibri"/>
        </w:rPr>
      </w:pPr>
      <w:r w:rsidRPr="00F66DFB">
        <w:rPr>
          <w:rFonts w:cs="Calibri"/>
        </w:rPr>
        <w:t xml:space="preserve">D. No new 2NR theory, paradigm issues, or recontextualizations – allows them to spam frivolous shells in the 2NR and prove why theirs outweighs which gives them a 6-3 structural skew where they can always win on </w:t>
      </w:r>
      <w:proofErr w:type="spellStart"/>
      <w:r w:rsidRPr="00F66DFB">
        <w:rPr>
          <w:rFonts w:cs="Calibri"/>
        </w:rPr>
        <w:t>uplayering</w:t>
      </w:r>
      <w:proofErr w:type="spellEnd"/>
      <w:r w:rsidRPr="00F66DFB">
        <w:rPr>
          <w:rFonts w:cs="Calibri"/>
        </w:rPr>
        <w:t xml:space="preserve"> or outspreading</w:t>
      </w:r>
    </w:p>
    <w:p w14:paraId="4EDC6A9F" w14:textId="77777777" w:rsidR="002777BC" w:rsidRPr="00F66DFB" w:rsidRDefault="002777BC" w:rsidP="002777BC">
      <w:pPr>
        <w:pStyle w:val="Heading3"/>
      </w:pPr>
      <w:r w:rsidRPr="00F66DFB">
        <w:lastRenderedPageBreak/>
        <w:t>Method</w:t>
      </w:r>
    </w:p>
    <w:p w14:paraId="78F33571" w14:textId="77777777" w:rsidR="002777BC" w:rsidRPr="00F66DFB" w:rsidRDefault="002777BC" w:rsidP="002777BC">
      <w:pPr>
        <w:keepNext/>
        <w:keepLines/>
        <w:spacing w:before="40" w:after="0" w:line="254" w:lineRule="auto"/>
        <w:outlineLvl w:val="3"/>
        <w:rPr>
          <w:rFonts w:asciiTheme="minorHAnsi" w:eastAsia="MS Gothic" w:hAnsiTheme="minorHAnsi" w:cstheme="minorHAnsi"/>
          <w:b/>
          <w:sz w:val="26"/>
        </w:rPr>
      </w:pPr>
      <w:r w:rsidRPr="00F66DFB">
        <w:rPr>
          <w:rFonts w:asciiTheme="minorHAnsi" w:eastAsia="MS Gothic" w:hAnsiTheme="minorHAnsi" w:cstheme="minorHAnsi"/>
          <w:b/>
          <w:sz w:val="26"/>
        </w:rPr>
        <w:t>Using the state as a heuristic means we defend the state without being statist. It won’t inculcate dominant norms and is key to their movement working.</w:t>
      </w:r>
    </w:p>
    <w:p w14:paraId="25562E88" w14:textId="77777777" w:rsidR="002777BC" w:rsidRPr="00F66DFB" w:rsidRDefault="002777BC" w:rsidP="002777BC">
      <w:pPr>
        <w:pStyle w:val="Heading4"/>
        <w:rPr>
          <w:rFonts w:eastAsia="Cambria"/>
        </w:rPr>
      </w:pPr>
      <w:r w:rsidRPr="00F66DFB">
        <w:rPr>
          <w:rFonts w:eastAsia="Cambria"/>
        </w:rPr>
        <w:t>Zanotti 14</w:t>
      </w:r>
    </w:p>
    <w:p w14:paraId="7643E242" w14:textId="77777777" w:rsidR="002777BC" w:rsidRPr="00F66DFB" w:rsidRDefault="002777BC" w:rsidP="002777BC">
      <w:pPr>
        <w:rPr>
          <w:rFonts w:asciiTheme="minorHAnsi" w:eastAsia="Cambria" w:hAnsiTheme="minorHAnsi" w:cstheme="minorHAnsi"/>
          <w:sz w:val="16"/>
          <w:szCs w:val="16"/>
        </w:rPr>
      </w:pPr>
      <w:r w:rsidRPr="00F66DFB">
        <w:rPr>
          <w:rFonts w:asciiTheme="minorHAnsi" w:eastAsia="Cambria" w:hAnsiTheme="minorHAnsi" w:cstheme="minorHAnsi"/>
          <w:b/>
          <w:sz w:val="26"/>
          <w:szCs w:val="26"/>
        </w:rPr>
        <w:t>.</w:t>
      </w:r>
      <w:r w:rsidRPr="00F66DFB">
        <w:rPr>
          <w:rFonts w:asciiTheme="minorHAnsi" w:eastAsia="Cambria" w:hAnsiTheme="minorHAnsi" w:cstheme="minorHAnsi"/>
          <w:sz w:val="16"/>
          <w:szCs w:val="16"/>
        </w:rPr>
        <w:t xml:space="preserve"> Dr. Laura Zanotti is an Associate Professor of Political Science at Virginia Tech.  Her research and teaching include critical political theory as well as international organizations, UN peacekeeping, democratization and the role of NGOs in post-conflict </w:t>
      </w:r>
      <w:proofErr w:type="spellStart"/>
      <w:proofErr w:type="gramStart"/>
      <w:r w:rsidRPr="00F66DFB">
        <w:rPr>
          <w:rFonts w:asciiTheme="minorHAnsi" w:eastAsia="Cambria" w:hAnsiTheme="minorHAnsi" w:cstheme="minorHAnsi"/>
          <w:sz w:val="16"/>
          <w:szCs w:val="16"/>
        </w:rPr>
        <w:t>governance.“</w:t>
      </w:r>
      <w:proofErr w:type="gramEnd"/>
      <w:r w:rsidRPr="00F66DFB">
        <w:rPr>
          <w:rFonts w:asciiTheme="minorHAnsi" w:eastAsia="Cambria" w:hAnsiTheme="minorHAnsi" w:cstheme="minorHAnsi"/>
          <w:sz w:val="16"/>
          <w:szCs w:val="16"/>
        </w:rPr>
        <w:t>Governmentality</w:t>
      </w:r>
      <w:proofErr w:type="spellEnd"/>
      <w:r w:rsidRPr="00F66DFB">
        <w:rPr>
          <w:rFonts w:asciiTheme="minorHAnsi" w:eastAsia="Cambria" w:hAnsiTheme="minorHAnsi" w:cstheme="minorHAnsi"/>
          <w:sz w:val="16"/>
          <w:szCs w:val="16"/>
        </w:rPr>
        <w:t xml:space="preserve">, Ontology, Methodology: Re-thinking Political Agency in the Global World” – Alternatives: Global, Local, Political – vol 38(4):p. 288-304,. A little unclear if this is late 2013 or early 2014 – The Stated “Version of Record” is </w:t>
      </w:r>
      <w:proofErr w:type="gramStart"/>
      <w:r w:rsidRPr="00F66DFB">
        <w:rPr>
          <w:rFonts w:asciiTheme="minorHAnsi" w:eastAsia="Cambria" w:hAnsiTheme="minorHAnsi" w:cstheme="minorHAnsi"/>
          <w:sz w:val="16"/>
          <w:szCs w:val="16"/>
        </w:rPr>
        <w:t>Feb 20, 2014, but</w:t>
      </w:r>
      <w:proofErr w:type="gramEnd"/>
      <w:r w:rsidRPr="00F66DFB">
        <w:rPr>
          <w:rFonts w:asciiTheme="minorHAnsi" w:eastAsia="Cambria" w:hAnsiTheme="minorHAnsi" w:cstheme="minorHAnsi"/>
          <w:sz w:val="16"/>
          <w:szCs w:val="16"/>
        </w:rPr>
        <w:t xml:space="preserve"> was originally published online on December 30th, 2013. Obtained via Sage Database. </w:t>
      </w:r>
    </w:p>
    <w:p w14:paraId="254BE96D" w14:textId="77777777" w:rsidR="002777BC" w:rsidRPr="00F66DFB" w:rsidRDefault="002777BC" w:rsidP="002777BC">
      <w:pPr>
        <w:rPr>
          <w:rFonts w:asciiTheme="minorHAnsi" w:eastAsia="Cambria" w:hAnsiTheme="minorHAnsi" w:cstheme="minorHAnsi"/>
          <w:u w:val="single"/>
        </w:rPr>
      </w:pPr>
      <w:r w:rsidRPr="00F66DFB">
        <w:rPr>
          <w:rFonts w:asciiTheme="minorHAnsi" w:eastAsia="Cambria" w:hAnsiTheme="minorHAnsi" w:cstheme="minorHAnsi"/>
          <w:sz w:val="16"/>
          <w:szCs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F66DFB">
        <w:rPr>
          <w:rFonts w:asciiTheme="minorHAnsi" w:eastAsia="Cambria" w:hAnsiTheme="minorHAnsi" w:cstheme="minorHAnsi"/>
          <w:u w:val="single"/>
        </w:rPr>
        <w:t xml:space="preserve">Options for </w:t>
      </w:r>
      <w:r w:rsidRPr="00F66DFB">
        <w:rPr>
          <w:rFonts w:asciiTheme="minorHAnsi" w:eastAsia="Cambria" w:hAnsiTheme="minorHAnsi" w:cstheme="minorHAnsi"/>
          <w:highlight w:val="cyan"/>
          <w:u w:val="single"/>
        </w:rPr>
        <w:t>resistance to government</w:t>
      </w:r>
      <w:r w:rsidRPr="00F66DFB">
        <w:rPr>
          <w:rFonts w:asciiTheme="minorHAnsi" w:eastAsia="Cambria" w:hAnsiTheme="minorHAnsi" w:cstheme="minorHAnsi"/>
          <w:sz w:val="16"/>
          <w:szCs w:val="16"/>
        </w:rPr>
        <w:t xml:space="preserve">al </w:t>
      </w:r>
      <w:r w:rsidRPr="00F66DFB">
        <w:rPr>
          <w:rFonts w:asciiTheme="minorHAnsi" w:eastAsia="Cambria" w:hAnsiTheme="minorHAnsi" w:cstheme="minorHAnsi"/>
          <w:u w:val="single"/>
        </w:rPr>
        <w:t>scripts are not limited to ‘‘rejection,</w:t>
      </w:r>
      <w:r w:rsidRPr="00F66DFB">
        <w:rPr>
          <w:rFonts w:asciiTheme="minorHAnsi" w:eastAsia="Cambria" w:hAnsiTheme="minorHAnsi" w:cstheme="minorHAnsi"/>
          <w:sz w:val="16"/>
          <w:szCs w:val="16"/>
        </w:rPr>
        <w:t xml:space="preserve">’’ ‘‘revolution,’’ or ‘‘dispossession’’ to regain a pristine ‘‘freedom from all constraints’’ or an immanent ideal social order. </w:t>
      </w:r>
      <w:r w:rsidRPr="00F66DFB">
        <w:rPr>
          <w:rFonts w:asciiTheme="minorHAnsi" w:eastAsia="Cambria" w:hAnsiTheme="minorHAnsi" w:cstheme="minorHAnsi"/>
          <w:u w:val="single"/>
        </w:rPr>
        <w:t xml:space="preserve">It is </w:t>
      </w:r>
      <w:r w:rsidRPr="00F66DFB">
        <w:rPr>
          <w:rFonts w:asciiTheme="minorHAnsi" w:eastAsia="Cambria" w:hAnsiTheme="minorHAnsi" w:cstheme="minorHAnsi"/>
          <w:highlight w:val="cyan"/>
          <w:u w:val="single"/>
        </w:rPr>
        <w:t>found</w:t>
      </w:r>
      <w:r w:rsidRPr="00F66DFB">
        <w:rPr>
          <w:rFonts w:asciiTheme="minorHAnsi" w:eastAsia="Cambria" w:hAnsiTheme="minorHAnsi" w:cstheme="minorHAnsi"/>
          <w:u w:val="single"/>
        </w:rPr>
        <w:t xml:space="preserve"> instead </w:t>
      </w:r>
      <w:r w:rsidRPr="00F66DFB">
        <w:rPr>
          <w:rFonts w:asciiTheme="minorHAnsi" w:eastAsia="Cambria" w:hAnsiTheme="minorHAnsi" w:cstheme="minorHAnsi"/>
          <w:highlight w:val="cyan"/>
          <w:u w:val="single"/>
        </w:rPr>
        <w:t>in</w:t>
      </w:r>
      <w:r w:rsidRPr="00F66DFB">
        <w:rPr>
          <w:rFonts w:asciiTheme="minorHAnsi" w:eastAsia="Cambria" w:hAnsiTheme="minorHAnsi" w:cstheme="minorHAnsi"/>
          <w:u w:val="single"/>
        </w:rPr>
        <w:t xml:space="preserve"> </w:t>
      </w:r>
      <w:r w:rsidRPr="00F66DFB">
        <w:rPr>
          <w:rFonts w:asciiTheme="minorHAnsi" w:eastAsia="Cambria" w:hAnsiTheme="minorHAnsi" w:cstheme="minorHAnsi"/>
          <w:sz w:val="16"/>
          <w:szCs w:val="16"/>
        </w:rPr>
        <w:t xml:space="preserve">multifarious and </w:t>
      </w:r>
      <w:r w:rsidRPr="00F66DFB">
        <w:rPr>
          <w:rFonts w:asciiTheme="minorHAnsi" w:eastAsia="Cambria" w:hAnsiTheme="minorHAnsi" w:cstheme="minorHAnsi"/>
          <w:highlight w:val="cyan"/>
          <w:u w:val="single"/>
        </w:rPr>
        <w:t>contingent struggles</w:t>
      </w:r>
      <w:r w:rsidRPr="00F66DFB">
        <w:rPr>
          <w:rFonts w:asciiTheme="minorHAnsi" w:eastAsia="Cambria" w:hAnsiTheme="minorHAnsi" w:cstheme="minorHAnsi"/>
          <w:sz w:val="16"/>
          <w:szCs w:val="16"/>
        </w:rPr>
        <w:t xml:space="preserve"> </w:t>
      </w:r>
      <w:r w:rsidRPr="00F66DFB">
        <w:rPr>
          <w:rFonts w:asciiTheme="minorHAnsi" w:eastAsia="Cambria" w:hAnsiTheme="minorHAnsi" w:cstheme="minorHAnsi"/>
          <w:u w:val="single"/>
        </w:rPr>
        <w:t>that are</w:t>
      </w:r>
      <w:r w:rsidRPr="00F66DFB">
        <w:rPr>
          <w:rFonts w:asciiTheme="minorHAnsi" w:eastAsia="Cambria" w:hAnsiTheme="minorHAnsi" w:cstheme="minorHAnsi"/>
          <w:sz w:val="16"/>
          <w:szCs w:val="16"/>
        </w:rPr>
        <w:t xml:space="preserve"> constituted </w:t>
      </w:r>
      <w:r w:rsidRPr="00F66DFB">
        <w:rPr>
          <w:rFonts w:asciiTheme="minorHAnsi" w:eastAsia="Cambria" w:hAnsiTheme="minorHAnsi" w:cstheme="minorHAnsi"/>
          <w:highlight w:val="cyan"/>
          <w:u w:val="single"/>
        </w:rPr>
        <w:t>within</w:t>
      </w:r>
      <w:r w:rsidRPr="00F66DFB">
        <w:rPr>
          <w:rFonts w:asciiTheme="minorHAnsi" w:eastAsia="Cambria" w:hAnsiTheme="minorHAnsi" w:cstheme="minorHAnsi"/>
          <w:sz w:val="16"/>
          <w:szCs w:val="16"/>
        </w:rPr>
        <w:t xml:space="preserve"> the scripts of </w:t>
      </w:r>
      <w:r w:rsidRPr="00F66DFB">
        <w:rPr>
          <w:rFonts w:asciiTheme="minorHAnsi" w:eastAsia="Cambria" w:hAnsiTheme="minorHAnsi" w:cstheme="minorHAnsi"/>
          <w:highlight w:val="cyan"/>
          <w:u w:val="single"/>
        </w:rPr>
        <w:t>government</w:t>
      </w:r>
      <w:r w:rsidRPr="00F66DFB">
        <w:rPr>
          <w:rFonts w:asciiTheme="minorHAnsi" w:eastAsia="Cambria" w:hAnsiTheme="minorHAnsi" w:cstheme="minorHAnsi"/>
          <w:sz w:val="16"/>
          <w:szCs w:val="16"/>
        </w:rPr>
        <w:t xml:space="preserve">al </w:t>
      </w:r>
      <w:r w:rsidRPr="00F66DFB">
        <w:rPr>
          <w:rFonts w:asciiTheme="minorHAnsi" w:eastAsia="Cambria" w:hAnsiTheme="minorHAnsi" w:cstheme="minorHAnsi"/>
          <w:highlight w:val="cyan"/>
          <w:u w:val="single"/>
        </w:rPr>
        <w:t>rationalities</w:t>
      </w:r>
      <w:r w:rsidRPr="00F66DFB">
        <w:rPr>
          <w:rFonts w:asciiTheme="minorHAnsi" w:eastAsia="Cambria" w:hAnsiTheme="minorHAnsi" w:cstheme="minorHAnsi"/>
          <w:u w:val="single"/>
        </w:rPr>
        <w:t xml:space="preserve"> </w:t>
      </w:r>
      <w:r w:rsidRPr="00F66DFB">
        <w:rPr>
          <w:rFonts w:asciiTheme="minorHAnsi" w:eastAsia="Cambria" w:hAnsiTheme="minorHAnsi" w:cstheme="minorHAnsi"/>
          <w:highlight w:val="cyan"/>
          <w:u w:val="single"/>
        </w:rPr>
        <w:t xml:space="preserve">and </w:t>
      </w:r>
      <w:r w:rsidRPr="00F66DFB">
        <w:rPr>
          <w:rFonts w:asciiTheme="minorHAnsi" w:eastAsia="Cambria" w:hAnsiTheme="minorHAnsi" w:cstheme="minorHAnsi"/>
          <w:u w:val="single"/>
        </w:rPr>
        <w:t>at the same time exceed and</w:t>
      </w:r>
      <w:r w:rsidRPr="00F66DFB">
        <w:rPr>
          <w:rFonts w:asciiTheme="minorHAnsi" w:eastAsia="Cambria" w:hAnsiTheme="minorHAnsi" w:cstheme="minorHAnsi"/>
          <w:sz w:val="16"/>
          <w:szCs w:val="16"/>
        </w:rPr>
        <w:t xml:space="preserve"> </w:t>
      </w:r>
      <w:r w:rsidRPr="00F66DFB">
        <w:rPr>
          <w:rFonts w:asciiTheme="minorHAnsi" w:eastAsia="Cambria" w:hAnsiTheme="minorHAnsi" w:cstheme="minorHAnsi"/>
          <w:highlight w:val="cyan"/>
          <w:u w:val="single"/>
        </w:rPr>
        <w:t>transform them</w:t>
      </w:r>
      <w:r w:rsidRPr="00F66DFB">
        <w:rPr>
          <w:rFonts w:asciiTheme="minorHAnsi" w:eastAsia="Cambria" w:hAnsiTheme="minorHAnsi" w:cstheme="minorHAnsi"/>
          <w:sz w:val="16"/>
          <w:szCs w:val="16"/>
        </w:rPr>
        <w:t xml:space="preserve">. </w:t>
      </w:r>
      <w:r w:rsidRPr="00F66DFB">
        <w:rPr>
          <w:rFonts w:asciiTheme="minorHAnsi" w:eastAsia="Cambria" w:hAnsiTheme="minorHAnsi" w:cstheme="minorHAnsi"/>
          <w:u w:val="single"/>
        </w:rPr>
        <w:t>This approach questions oversimplifications of</w:t>
      </w:r>
      <w:r w:rsidRPr="00F66DFB">
        <w:rPr>
          <w:rFonts w:asciiTheme="minorHAnsi" w:eastAsia="Cambria" w:hAnsiTheme="minorHAnsi" w:cstheme="minorHAnsi"/>
          <w:sz w:val="16"/>
          <w:szCs w:val="16"/>
        </w:rPr>
        <w:t xml:space="preserve"> the </w:t>
      </w:r>
      <w:r w:rsidRPr="00F66DFB">
        <w:rPr>
          <w:rFonts w:asciiTheme="minorHAnsi" w:eastAsia="Cambria" w:hAnsiTheme="minorHAnsi" w:cstheme="minorHAnsi"/>
          <w:u w:val="single"/>
        </w:rPr>
        <w:t>complex</w:t>
      </w:r>
      <w:r w:rsidRPr="00F66DFB">
        <w:rPr>
          <w:rFonts w:asciiTheme="minorHAnsi" w:eastAsia="Cambria" w:hAnsiTheme="minorHAnsi" w:cstheme="minorHAnsi"/>
          <w:sz w:val="16"/>
          <w:szCs w:val="16"/>
        </w:rPr>
        <w:t>ities of liberal</w:t>
      </w:r>
      <w:r w:rsidRPr="00F66DFB">
        <w:rPr>
          <w:rFonts w:asciiTheme="minorHAnsi" w:eastAsia="Cambria" w:hAnsiTheme="minorHAnsi" w:cstheme="minorHAnsi"/>
          <w:u w:val="single"/>
        </w:rPr>
        <w:t xml:space="preserve"> political rationalities</w:t>
      </w:r>
      <w:r w:rsidRPr="00F66DFB">
        <w:rPr>
          <w:rFonts w:asciiTheme="minorHAnsi" w:eastAsia="Cambria" w:hAnsiTheme="minorHAnsi" w:cstheme="minorHAnsi"/>
          <w:sz w:val="16"/>
          <w:szCs w:val="16"/>
        </w:rPr>
        <w:t xml:space="preserve"> and of their interactions with non-liberal political players </w:t>
      </w:r>
      <w:r w:rsidRPr="00F66DFB">
        <w:rPr>
          <w:rFonts w:asciiTheme="minorHAnsi" w:eastAsia="Cambria" w:hAnsiTheme="minorHAnsi" w:cstheme="minorHAnsi"/>
          <w:u w:val="single"/>
        </w:rPr>
        <w:t>and nurtures a</w:t>
      </w:r>
      <w:r w:rsidRPr="00F66DFB">
        <w:rPr>
          <w:rFonts w:asciiTheme="minorHAnsi" w:eastAsia="Cambria" w:hAnsiTheme="minorHAnsi" w:cstheme="minorHAnsi"/>
          <w:sz w:val="16"/>
          <w:szCs w:val="16"/>
        </w:rPr>
        <w:t xml:space="preserve"> radical </w:t>
      </w:r>
      <w:r w:rsidRPr="00F66DFB">
        <w:rPr>
          <w:rFonts w:asciiTheme="minorHAnsi" w:eastAsia="Cambria" w:hAnsiTheme="minorHAnsi" w:cstheme="minorHAnsi"/>
          <w:u w:val="single"/>
        </w:rPr>
        <w:t>skepticism about identifying universally good or bad actors or abstract solutions to political problems.</w:t>
      </w:r>
      <w:r w:rsidRPr="00F66DFB">
        <w:rPr>
          <w:rFonts w:asciiTheme="minorHAnsi" w:eastAsia="Cambria" w:hAnsiTheme="minorHAnsi" w:cstheme="minorHAnsi"/>
          <w:sz w:val="16"/>
          <w:szCs w:val="16"/>
        </w:rPr>
        <w:t xml:space="preserve"> International</w:t>
      </w:r>
      <w:r w:rsidRPr="00F66DFB">
        <w:rPr>
          <w:rFonts w:asciiTheme="minorHAnsi" w:eastAsia="Cambria" w:hAnsiTheme="minorHAnsi" w:cstheme="minorHAnsi"/>
          <w:u w:val="single"/>
        </w:rPr>
        <w:t xml:space="preserve"> </w:t>
      </w:r>
      <w:r w:rsidRPr="00F66DFB">
        <w:rPr>
          <w:rFonts w:asciiTheme="minorHAnsi" w:eastAsia="Cambria" w:hAnsiTheme="minorHAnsi" w:cstheme="minorHAnsi"/>
          <w:highlight w:val="cyan"/>
          <w:u w:val="single"/>
        </w:rPr>
        <w:t>power</w:t>
      </w:r>
      <w:r w:rsidRPr="00F66DFB">
        <w:rPr>
          <w:rFonts w:asciiTheme="minorHAnsi" w:eastAsia="Cambria" w:hAnsiTheme="minorHAnsi" w:cstheme="minorHAnsi"/>
          <w:u w:val="single"/>
        </w:rPr>
        <w:t xml:space="preserve"> </w:t>
      </w:r>
      <w:r w:rsidRPr="00F66DFB">
        <w:rPr>
          <w:rFonts w:asciiTheme="minorHAnsi" w:eastAsia="Cambria" w:hAnsiTheme="minorHAnsi" w:cstheme="minorHAnsi"/>
          <w:highlight w:val="cyan"/>
          <w:u w:val="single"/>
        </w:rPr>
        <w:t>interacts in complex ways with diverse political spaces</w:t>
      </w:r>
      <w:r w:rsidRPr="00F66DFB">
        <w:rPr>
          <w:rFonts w:asciiTheme="minorHAnsi" w:eastAsia="Cambria" w:hAnsiTheme="minorHAnsi" w:cstheme="minorHAnsi"/>
          <w:sz w:val="16"/>
          <w:szCs w:val="16"/>
        </w:rPr>
        <w:t xml:space="preserve"> and within these spaces it is appropriated, hybridized, redescribed, hijacked, and tinkered with. </w:t>
      </w:r>
      <w:r w:rsidRPr="00F66DFB">
        <w:rPr>
          <w:rFonts w:asciiTheme="minorHAnsi" w:eastAsia="Cambria" w:hAnsiTheme="minorHAnsi" w:cstheme="minorHAnsi"/>
          <w:highlight w:val="cyan"/>
          <w:u w:val="single"/>
        </w:rPr>
        <w:t>Government</w:t>
      </w:r>
      <w:r w:rsidRPr="00F66DFB">
        <w:rPr>
          <w:rFonts w:asciiTheme="minorHAnsi" w:eastAsia="Cambria" w:hAnsiTheme="minorHAnsi" w:cstheme="minorHAnsi"/>
          <w:sz w:val="16"/>
          <w:szCs w:val="16"/>
        </w:rPr>
        <w:t xml:space="preserve">ality </w:t>
      </w:r>
      <w:r w:rsidRPr="00F66DFB">
        <w:rPr>
          <w:rFonts w:asciiTheme="minorHAnsi" w:eastAsia="Cambria" w:hAnsiTheme="minorHAnsi" w:cstheme="minorHAnsi"/>
          <w:highlight w:val="cyan"/>
          <w:u w:val="single"/>
        </w:rPr>
        <w:t xml:space="preserve">as </w:t>
      </w:r>
      <w:r w:rsidRPr="00F66DFB">
        <w:rPr>
          <w:rFonts w:asciiTheme="minorHAnsi" w:eastAsia="Cambria" w:hAnsiTheme="minorHAnsi" w:cstheme="minorHAnsi"/>
          <w:u w:val="single"/>
        </w:rPr>
        <w:t xml:space="preserve">a </w:t>
      </w:r>
      <w:r w:rsidRPr="00F66DFB">
        <w:rPr>
          <w:rFonts w:asciiTheme="minorHAnsi" w:eastAsia="Cambria" w:hAnsiTheme="minorHAnsi" w:cstheme="minorHAnsi"/>
          <w:highlight w:val="cyan"/>
          <w:u w:val="single"/>
        </w:rPr>
        <w:t>heuristic</w:t>
      </w:r>
      <w:r w:rsidRPr="00F66DFB">
        <w:rPr>
          <w:rFonts w:asciiTheme="minorHAnsi" w:eastAsia="Cambria" w:hAnsiTheme="minorHAnsi" w:cstheme="minorHAnsi"/>
          <w:sz w:val="16"/>
          <w:szCs w:val="16"/>
        </w:rPr>
        <w:t xml:space="preserve"> focuses on performing complex diagnostics of events. It</w:t>
      </w:r>
      <w:r w:rsidRPr="00F66DFB">
        <w:rPr>
          <w:rFonts w:asciiTheme="minorHAnsi" w:eastAsia="Cambria" w:hAnsiTheme="minorHAnsi" w:cstheme="minorHAnsi"/>
          <w:u w:val="single"/>
        </w:rPr>
        <w:t xml:space="preserve"> </w:t>
      </w:r>
      <w:r w:rsidRPr="00F66DFB">
        <w:rPr>
          <w:rFonts w:asciiTheme="minorHAnsi" w:eastAsia="Cambria" w:hAnsiTheme="minorHAnsi" w:cstheme="minorHAnsi"/>
          <w:highlight w:val="cyan"/>
          <w:u w:val="single"/>
        </w:rPr>
        <w:t>invites</w:t>
      </w:r>
      <w:r w:rsidRPr="00F66DFB">
        <w:rPr>
          <w:rFonts w:asciiTheme="minorHAnsi" w:eastAsia="Cambria" w:hAnsiTheme="minorHAnsi" w:cstheme="minorHAnsi"/>
          <w:sz w:val="16"/>
          <w:szCs w:val="16"/>
        </w:rPr>
        <w:t xml:space="preserve"> historically situated explorations and </w:t>
      </w:r>
      <w:r w:rsidRPr="00F66DFB">
        <w:rPr>
          <w:rFonts w:asciiTheme="minorHAnsi" w:eastAsia="Cambria" w:hAnsiTheme="minorHAnsi" w:cstheme="minorHAnsi"/>
          <w:highlight w:val="cyan"/>
          <w:u w:val="single"/>
        </w:rPr>
        <w:t xml:space="preserve">careful differentiations rather than overarching </w:t>
      </w:r>
      <w:proofErr w:type="spellStart"/>
      <w:r w:rsidRPr="00F66DFB">
        <w:rPr>
          <w:rFonts w:asciiTheme="minorHAnsi" w:eastAsia="Cambria" w:hAnsiTheme="minorHAnsi" w:cstheme="minorHAnsi"/>
          <w:highlight w:val="cyan"/>
          <w:u w:val="single"/>
        </w:rPr>
        <w:t>demonizations</w:t>
      </w:r>
      <w:proofErr w:type="spellEnd"/>
      <w:r w:rsidRPr="00F66DFB">
        <w:rPr>
          <w:rFonts w:asciiTheme="minorHAnsi" w:eastAsia="Cambria" w:hAnsiTheme="minorHAnsi" w:cstheme="minorHAnsi"/>
          <w:highlight w:val="cyan"/>
          <w:u w:val="single"/>
        </w:rPr>
        <w:t xml:space="preserve"> </w:t>
      </w:r>
      <w:r w:rsidRPr="00F66DFB">
        <w:rPr>
          <w:rFonts w:asciiTheme="minorHAnsi" w:eastAsia="Cambria" w:hAnsiTheme="minorHAnsi" w:cstheme="minorHAnsi"/>
          <w:u w:val="single"/>
        </w:rPr>
        <w:t xml:space="preserve">of ‘‘power,’’ </w:t>
      </w:r>
      <w:proofErr w:type="spellStart"/>
      <w:r w:rsidRPr="00F66DFB">
        <w:rPr>
          <w:rFonts w:asciiTheme="minorHAnsi" w:eastAsia="Cambria" w:hAnsiTheme="minorHAnsi" w:cstheme="minorHAnsi"/>
          <w:u w:val="single"/>
        </w:rPr>
        <w:t>romanticizations</w:t>
      </w:r>
      <w:proofErr w:type="spellEnd"/>
      <w:r w:rsidRPr="00F66DFB">
        <w:rPr>
          <w:rFonts w:asciiTheme="minorHAnsi" w:eastAsia="Cambria" w:hAnsiTheme="minorHAnsi" w:cstheme="minorHAnsi"/>
          <w:u w:val="single"/>
        </w:rPr>
        <w:t xml:space="preserve"> of the ‘‘rebel’’</w:t>
      </w:r>
      <w:r w:rsidRPr="00F66DFB">
        <w:rPr>
          <w:rFonts w:asciiTheme="minorHAnsi" w:eastAsia="Cambria" w:hAnsiTheme="minorHAnsi" w:cstheme="minorHAnsi"/>
          <w:sz w:val="16"/>
          <w:szCs w:val="16"/>
        </w:rPr>
        <w:t xml:space="preserve"> or the ‘‘the local.’’ More broadly, theoretical formulations that conceive the subject in non-substantialist terms </w:t>
      </w:r>
      <w:r w:rsidRPr="00F66DFB">
        <w:rPr>
          <w:rFonts w:asciiTheme="minorHAnsi" w:eastAsia="Cambria" w:hAnsiTheme="minorHAnsi" w:cstheme="minorHAnsi"/>
          <w:u w:val="single"/>
        </w:rPr>
        <w:t>and</w:t>
      </w:r>
      <w:r w:rsidRPr="00F66DFB">
        <w:rPr>
          <w:rFonts w:asciiTheme="minorHAnsi" w:eastAsia="Cambria" w:hAnsiTheme="minorHAnsi" w:cstheme="minorHAnsi"/>
          <w:sz w:val="16"/>
          <w:szCs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F66DFB">
        <w:rPr>
          <w:rFonts w:asciiTheme="minorHAnsi" w:eastAsia="Cambria" w:hAnsiTheme="minorHAnsi" w:cstheme="minorHAnsi"/>
          <w:highlight w:val="cyan"/>
          <w:u w:val="single"/>
        </w:rPr>
        <w:t>foster an ethic</w:t>
      </w:r>
      <w:r w:rsidRPr="00F66DFB">
        <w:rPr>
          <w:rFonts w:asciiTheme="minorHAnsi" w:eastAsia="Cambria" w:hAnsiTheme="minorHAnsi" w:cstheme="minorHAnsi"/>
          <w:sz w:val="16"/>
          <w:szCs w:val="16"/>
        </w:rPr>
        <w:t>s</w:t>
      </w:r>
      <w:r w:rsidRPr="00F66DFB">
        <w:rPr>
          <w:rFonts w:asciiTheme="minorHAnsi" w:eastAsia="Cambria" w:hAnsiTheme="minorHAnsi" w:cstheme="minorHAnsi"/>
          <w:highlight w:val="cyan"/>
          <w:u w:val="single"/>
        </w:rPr>
        <w:t xml:space="preserve"> of political engagement</w:t>
      </w:r>
      <w:r w:rsidRPr="00F66DFB">
        <w:rPr>
          <w:rFonts w:asciiTheme="minorHAnsi" w:eastAsia="Cambria" w:hAnsiTheme="minorHAnsi" w:cstheme="minorHAnsi"/>
          <w:sz w:val="16"/>
          <w:szCs w:val="16"/>
        </w:rPr>
        <w:t>, to be continuously</w:t>
      </w:r>
      <w:r w:rsidRPr="00F66DFB">
        <w:rPr>
          <w:rFonts w:asciiTheme="minorHAnsi" w:eastAsia="Cambria" w:hAnsiTheme="minorHAnsi" w:cstheme="minorHAnsi"/>
          <w:highlight w:val="cyan"/>
          <w:u w:val="single"/>
        </w:rPr>
        <w:t xml:space="preserve"> taken</w:t>
      </w:r>
      <w:r w:rsidRPr="00F66DFB">
        <w:rPr>
          <w:rFonts w:asciiTheme="minorHAnsi" w:eastAsia="Cambria" w:hAnsiTheme="minorHAnsi" w:cstheme="minorHAnsi"/>
          <w:sz w:val="16"/>
          <w:szCs w:val="16"/>
        </w:rPr>
        <w:t xml:space="preserve"> up</w:t>
      </w:r>
      <w:r w:rsidRPr="00F66DFB">
        <w:rPr>
          <w:rFonts w:asciiTheme="minorHAnsi" w:eastAsia="Cambria" w:hAnsiTheme="minorHAnsi" w:cstheme="minorHAnsi"/>
          <w:highlight w:val="cyan"/>
          <w:u w:val="single"/>
        </w:rPr>
        <w:t xml:space="preserve"> through plural </w:t>
      </w:r>
      <w:r w:rsidRPr="00F66DFB">
        <w:rPr>
          <w:rFonts w:asciiTheme="minorHAnsi" w:eastAsia="Cambria" w:hAnsiTheme="minorHAnsi" w:cstheme="minorHAnsi"/>
          <w:u w:val="single"/>
        </w:rPr>
        <w:t>and uncertain</w:t>
      </w:r>
      <w:r w:rsidRPr="00F66DFB">
        <w:rPr>
          <w:rFonts w:asciiTheme="minorHAnsi" w:eastAsia="Cambria" w:hAnsiTheme="minorHAnsi" w:cstheme="minorHAnsi"/>
          <w:highlight w:val="cyan"/>
          <w:u w:val="single"/>
        </w:rPr>
        <w:t xml:space="preserve"> practices</w:t>
      </w:r>
      <w:r w:rsidRPr="00F66DFB">
        <w:rPr>
          <w:rFonts w:asciiTheme="minorHAnsi" w:eastAsia="Cambria" w:hAnsiTheme="minorHAnsi" w:cstheme="minorHAnsi"/>
          <w:u w:val="single"/>
        </w:rPr>
        <w:t>, that demand continuous attention to ‘‘what happens’’ instead of fixations on ‘‘what ought to be.</w:t>
      </w:r>
      <w:r w:rsidRPr="00F66DFB">
        <w:rPr>
          <w:rFonts w:asciiTheme="minorHAnsi" w:eastAsia="Cambria" w:hAnsiTheme="minorHAnsi" w:cstheme="minorHAnsi"/>
          <w:sz w:val="16"/>
          <w:szCs w:val="16"/>
        </w:rPr>
        <w:t xml:space="preserve">’’83 </w:t>
      </w:r>
      <w:r w:rsidRPr="00F66DFB">
        <w:rPr>
          <w:rFonts w:asciiTheme="minorHAnsi" w:eastAsia="Cambria" w:hAnsiTheme="minorHAnsi" w:cstheme="minorHAnsi"/>
          <w:u w:val="single"/>
        </w:rPr>
        <w:t xml:space="preserve">Such </w:t>
      </w:r>
      <w:r w:rsidRPr="00F66DFB">
        <w:rPr>
          <w:rFonts w:asciiTheme="minorHAnsi" w:eastAsia="Cambria" w:hAnsiTheme="minorHAnsi" w:cstheme="minorHAnsi"/>
          <w:highlight w:val="cyan"/>
          <w:u w:val="single"/>
        </w:rPr>
        <w:t xml:space="preserve">ethics of engagement </w:t>
      </w:r>
      <w:r w:rsidRPr="00F66DFB">
        <w:rPr>
          <w:rFonts w:asciiTheme="minorHAnsi" w:eastAsia="Cambria" w:hAnsiTheme="minorHAnsi" w:cstheme="minorHAnsi"/>
          <w:u w:val="single"/>
        </w:rPr>
        <w:t>would not await the revolution</w:t>
      </w:r>
      <w:r w:rsidRPr="00F66DFB">
        <w:rPr>
          <w:rFonts w:asciiTheme="minorHAnsi" w:eastAsia="Cambria" w:hAnsiTheme="minorHAnsi" w:cstheme="minorHAnsi"/>
          <w:sz w:val="16"/>
          <w:szCs w:val="16"/>
        </w:rPr>
        <w:t xml:space="preserve"> to come or hope for a pristine ‘‘freedom’’ to be regained. </w:t>
      </w:r>
      <w:r w:rsidRPr="00F66DFB">
        <w:rPr>
          <w:rFonts w:asciiTheme="minorHAnsi" w:eastAsia="Cambria" w:hAnsiTheme="minorHAnsi" w:cstheme="minorHAnsi"/>
          <w:u w:val="single"/>
        </w:rPr>
        <w:t xml:space="preserve">Instead, it </w:t>
      </w:r>
      <w:r w:rsidRPr="00F66DFB">
        <w:rPr>
          <w:rFonts w:asciiTheme="minorHAnsi" w:eastAsia="Cambria" w:hAnsiTheme="minorHAnsi" w:cstheme="minorHAnsi"/>
          <w:highlight w:val="cyan"/>
          <w:u w:val="single"/>
        </w:rPr>
        <w:t xml:space="preserve">would constantly attempt to twist </w:t>
      </w:r>
      <w:r w:rsidRPr="00F66DFB">
        <w:rPr>
          <w:rFonts w:asciiTheme="minorHAnsi" w:eastAsia="Cambria" w:hAnsiTheme="minorHAnsi" w:cstheme="minorHAnsi"/>
          <w:sz w:val="16"/>
          <w:szCs w:val="16"/>
        </w:rPr>
        <w:t>the working of</w:t>
      </w:r>
      <w:r w:rsidRPr="00F66DFB">
        <w:rPr>
          <w:rFonts w:asciiTheme="minorHAnsi" w:eastAsia="Cambria" w:hAnsiTheme="minorHAnsi" w:cstheme="minorHAnsi"/>
          <w:highlight w:val="cyan"/>
          <w:u w:val="single"/>
        </w:rPr>
        <w:t xml:space="preserve"> power</w:t>
      </w:r>
      <w:r w:rsidRPr="00F66DFB">
        <w:rPr>
          <w:rFonts w:asciiTheme="minorHAnsi" w:eastAsia="Cambria" w:hAnsiTheme="minorHAnsi" w:cstheme="minorHAnsi"/>
          <w:u w:val="single"/>
        </w:rPr>
        <w:t xml:space="preserve"> by playing with whatever cards are available</w:t>
      </w:r>
      <w:r w:rsidRPr="00F66DFB">
        <w:rPr>
          <w:rFonts w:asciiTheme="minorHAnsi" w:eastAsia="Cambria" w:hAnsiTheme="minorHAnsi" w:cstheme="minorHAnsi"/>
          <w:sz w:val="16"/>
          <w:szCs w:val="16"/>
        </w:rPr>
        <w:t xml:space="preserve"> </w:t>
      </w:r>
      <w:r w:rsidRPr="00F66DFB">
        <w:rPr>
          <w:rFonts w:asciiTheme="minorHAnsi" w:eastAsia="Cambria" w:hAnsiTheme="minorHAnsi" w:cstheme="minorHAnsi"/>
          <w:u w:val="single"/>
        </w:rPr>
        <w:t>and would require intense processes of reflexivity on the consequences of political choices</w:t>
      </w:r>
      <w:r w:rsidRPr="00F66DFB">
        <w:rPr>
          <w:rFonts w:asciiTheme="minorHAnsi" w:eastAsia="Cambria" w:hAnsiTheme="minorHAnsi" w:cstheme="minorHAnsi"/>
          <w:sz w:val="16"/>
          <w:szCs w:val="16"/>
        </w:rPr>
        <w:t xml:space="preserve">. To conclude with a famous phrase by Michel Foucault ‘‘my point is not that everything is bad, but that everything is dangerous, which is not </w:t>
      </w:r>
      <w:proofErr w:type="gramStart"/>
      <w:r w:rsidRPr="00F66DFB">
        <w:rPr>
          <w:rFonts w:asciiTheme="minorHAnsi" w:eastAsia="Cambria" w:hAnsiTheme="minorHAnsi" w:cstheme="minorHAnsi"/>
          <w:sz w:val="16"/>
          <w:szCs w:val="16"/>
        </w:rPr>
        <w:t>exactly the same</w:t>
      </w:r>
      <w:proofErr w:type="gramEnd"/>
      <w:r w:rsidRPr="00F66DFB">
        <w:rPr>
          <w:rFonts w:asciiTheme="minorHAnsi" w:eastAsia="Cambria" w:hAnsiTheme="minorHAnsi" w:cstheme="minorHAnsi"/>
          <w:sz w:val="16"/>
          <w:szCs w:val="16"/>
        </w:rPr>
        <w:t xml:space="preserve"> as bad. If everything is dangerous, then we always have something to do. </w:t>
      </w:r>
      <w:proofErr w:type="gramStart"/>
      <w:r w:rsidRPr="00F66DFB">
        <w:rPr>
          <w:rFonts w:asciiTheme="minorHAnsi" w:eastAsia="Cambria" w:hAnsiTheme="minorHAnsi" w:cstheme="minorHAnsi"/>
          <w:sz w:val="16"/>
          <w:szCs w:val="16"/>
        </w:rPr>
        <w:t>So</w:t>
      </w:r>
      <w:proofErr w:type="gramEnd"/>
      <w:r w:rsidRPr="00F66DFB">
        <w:rPr>
          <w:rFonts w:asciiTheme="minorHAnsi" w:eastAsia="Cambria" w:hAnsiTheme="minorHAnsi" w:cstheme="minorHAnsi"/>
          <w:sz w:val="16"/>
          <w:szCs w:val="16"/>
        </w:rPr>
        <w:t xml:space="preserve"> </w:t>
      </w:r>
      <w:r w:rsidRPr="00F66DFB">
        <w:rPr>
          <w:rFonts w:asciiTheme="minorHAnsi" w:eastAsia="Cambria" w:hAnsiTheme="minorHAnsi" w:cstheme="minorHAnsi"/>
          <w:u w:val="single"/>
        </w:rPr>
        <w:t xml:space="preserve">my </w:t>
      </w:r>
      <w:r w:rsidRPr="00F66DFB">
        <w:rPr>
          <w:rFonts w:asciiTheme="minorHAnsi" w:eastAsia="Cambria" w:hAnsiTheme="minorHAnsi" w:cstheme="minorHAnsi"/>
          <w:highlight w:val="cyan"/>
          <w:u w:val="single"/>
        </w:rPr>
        <w:t xml:space="preserve">position leads not to apathy but </w:t>
      </w:r>
      <w:r w:rsidRPr="00F66DFB">
        <w:rPr>
          <w:rFonts w:asciiTheme="minorHAnsi" w:eastAsia="Cambria" w:hAnsiTheme="minorHAnsi" w:cstheme="minorHAnsi"/>
          <w:u w:val="single"/>
        </w:rPr>
        <w:t xml:space="preserve">to hyper- and </w:t>
      </w:r>
      <w:r w:rsidRPr="00F66DFB">
        <w:rPr>
          <w:rFonts w:asciiTheme="minorHAnsi" w:eastAsia="Cambria" w:hAnsiTheme="minorHAnsi" w:cstheme="minorHAnsi"/>
          <w:highlight w:val="cyan"/>
          <w:u w:val="single"/>
        </w:rPr>
        <w:t>pessimistic</w:t>
      </w:r>
      <w:r w:rsidRPr="00F66DFB">
        <w:rPr>
          <w:rFonts w:asciiTheme="minorHAnsi" w:eastAsia="Cambria" w:hAnsiTheme="minorHAnsi" w:cstheme="minorHAnsi"/>
          <w:u w:val="single"/>
        </w:rPr>
        <w:t xml:space="preserve"> </w:t>
      </w:r>
      <w:r w:rsidRPr="00F66DFB">
        <w:rPr>
          <w:rFonts w:asciiTheme="minorHAnsi" w:eastAsia="Cambria" w:hAnsiTheme="minorHAnsi" w:cstheme="minorHAnsi"/>
          <w:highlight w:val="cyan"/>
          <w:u w:val="single"/>
        </w:rPr>
        <w:t>activism.</w:t>
      </w:r>
      <w:r w:rsidRPr="00F66DFB">
        <w:rPr>
          <w:rFonts w:asciiTheme="minorHAnsi" w:eastAsia="Cambria" w:hAnsiTheme="minorHAnsi" w:cstheme="minorHAnsi"/>
          <w:sz w:val="16"/>
          <w:szCs w:val="16"/>
        </w:rPr>
        <w:t>’’84</w:t>
      </w:r>
    </w:p>
    <w:p w14:paraId="6C46C05B" w14:textId="77777777" w:rsidR="002777BC" w:rsidRPr="00F66DFB" w:rsidRDefault="002777BC" w:rsidP="002777BC"/>
    <w:bookmarkEnd w:id="0"/>
    <w:p w14:paraId="714E4104" w14:textId="77777777" w:rsidR="002777BC" w:rsidRPr="00B55AD5" w:rsidRDefault="002777BC" w:rsidP="002777BC"/>
    <w:p w14:paraId="338BD7D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altName w:val="Georgia"/>
    <w:panose1 w:val="02040502050405020303"/>
    <w:charset w:val="00"/>
    <w:family w:val="roman"/>
    <w:pitch w:val="variable"/>
    <w:sig w:usb0="00000287" w:usb1="000000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7"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0"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9"/>
  </w:num>
  <w:num w:numId="22">
    <w:abstractNumId w:val="31"/>
  </w:num>
  <w:num w:numId="23">
    <w:abstractNumId w:val="38"/>
  </w:num>
  <w:num w:numId="24">
    <w:abstractNumId w:val="26"/>
  </w:num>
  <w:num w:numId="25">
    <w:abstractNumId w:val="24"/>
  </w:num>
  <w:num w:numId="26">
    <w:abstractNumId w:val="20"/>
  </w:num>
  <w:num w:numId="27">
    <w:abstractNumId w:val="37"/>
  </w:num>
  <w:num w:numId="28">
    <w:abstractNumId w:val="35"/>
  </w:num>
  <w:num w:numId="29">
    <w:abstractNumId w:val="28"/>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5"/>
  </w:num>
  <w:num w:numId="33">
    <w:abstractNumId w:val="22"/>
  </w:num>
  <w:num w:numId="34">
    <w:abstractNumId w:val="11"/>
  </w:num>
  <w:num w:numId="35">
    <w:abstractNumId w:val="32"/>
  </w:num>
  <w:num w:numId="36">
    <w:abstractNumId w:val="19"/>
  </w:num>
  <w:num w:numId="37">
    <w:abstractNumId w:val="30"/>
  </w:num>
  <w:num w:numId="38">
    <w:abstractNumId w:val="12"/>
  </w:num>
  <w:num w:numId="39">
    <w:abstractNumId w:val="15"/>
  </w:num>
  <w:num w:numId="40">
    <w:abstractNumId w:val="34"/>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C5C5A"/>
    <w:rsid w:val="000139A3"/>
    <w:rsid w:val="000573FF"/>
    <w:rsid w:val="00100833"/>
    <w:rsid w:val="00104529"/>
    <w:rsid w:val="00105942"/>
    <w:rsid w:val="00107396"/>
    <w:rsid w:val="00144A4C"/>
    <w:rsid w:val="00176AB0"/>
    <w:rsid w:val="00177B7D"/>
    <w:rsid w:val="0018322D"/>
    <w:rsid w:val="001B5776"/>
    <w:rsid w:val="001E527A"/>
    <w:rsid w:val="001F78CE"/>
    <w:rsid w:val="00251FC7"/>
    <w:rsid w:val="002777BC"/>
    <w:rsid w:val="002855A7"/>
    <w:rsid w:val="002B146A"/>
    <w:rsid w:val="002B5E17"/>
    <w:rsid w:val="00315690"/>
    <w:rsid w:val="00316B75"/>
    <w:rsid w:val="00325646"/>
    <w:rsid w:val="003460F2"/>
    <w:rsid w:val="0038158C"/>
    <w:rsid w:val="003902BA"/>
    <w:rsid w:val="003A09E2"/>
    <w:rsid w:val="00407037"/>
    <w:rsid w:val="004605D6"/>
    <w:rsid w:val="00461E2E"/>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57C1"/>
    <w:rsid w:val="007A2226"/>
    <w:rsid w:val="007F5B66"/>
    <w:rsid w:val="00823A1C"/>
    <w:rsid w:val="00826E42"/>
    <w:rsid w:val="00845B9D"/>
    <w:rsid w:val="00860984"/>
    <w:rsid w:val="008B3ECB"/>
    <w:rsid w:val="008B4E85"/>
    <w:rsid w:val="008C1B2E"/>
    <w:rsid w:val="008D448D"/>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4BD1"/>
    <w:rsid w:val="00CC5298"/>
    <w:rsid w:val="00CD736E"/>
    <w:rsid w:val="00CD798D"/>
    <w:rsid w:val="00CE161E"/>
    <w:rsid w:val="00CF59A8"/>
    <w:rsid w:val="00D325A9"/>
    <w:rsid w:val="00D36A8A"/>
    <w:rsid w:val="00D61409"/>
    <w:rsid w:val="00D6691E"/>
    <w:rsid w:val="00D71170"/>
    <w:rsid w:val="00DA1C92"/>
    <w:rsid w:val="00DA25D4"/>
    <w:rsid w:val="00DA6538"/>
    <w:rsid w:val="00DC5C5A"/>
    <w:rsid w:val="00E15E75"/>
    <w:rsid w:val="00E5262C"/>
    <w:rsid w:val="00EC7DC4"/>
    <w:rsid w:val="00ED30CF"/>
    <w:rsid w:val="00F176EF"/>
    <w:rsid w:val="00F45E10"/>
    <w:rsid w:val="00F6364A"/>
    <w:rsid w:val="00F9113A"/>
    <w:rsid w:val="00FE2546"/>
    <w:rsid w:val="00FF38C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66BA5"/>
  <w15:chartTrackingRefBased/>
  <w15:docId w15:val="{1CB11FC9-DFF3-43E0-B4A3-936ACAF71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5C5A"/>
    <w:rPr>
      <w:rFonts w:ascii="Calibri" w:hAnsi="Calibri" w:cs="Calibri"/>
    </w:rPr>
  </w:style>
  <w:style w:type="paragraph" w:styleId="Heading1">
    <w:name w:val="heading 1"/>
    <w:aliases w:val="Pocket"/>
    <w:basedOn w:val="Normal"/>
    <w:next w:val="Normal"/>
    <w:link w:val="Heading1Char"/>
    <w:qFormat/>
    <w:rsid w:val="00DC5C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DC5C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DC5C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DC5C5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2777BC"/>
    <w:pPr>
      <w:keepNext/>
      <w:keepLines/>
      <w:spacing w:before="220" w:after="40"/>
      <w:outlineLvl w:val="4"/>
    </w:pPr>
    <w:rPr>
      <w:b/>
    </w:rPr>
  </w:style>
  <w:style w:type="paragraph" w:styleId="Heading6">
    <w:name w:val="heading 6"/>
    <w:basedOn w:val="Normal"/>
    <w:next w:val="Normal"/>
    <w:link w:val="Heading6Char"/>
    <w:uiPriority w:val="9"/>
    <w:unhideWhenUsed/>
    <w:qFormat/>
    <w:rsid w:val="002777BC"/>
    <w:pPr>
      <w:keepNext/>
      <w:keepLines/>
      <w:spacing w:before="200" w:after="40"/>
      <w:outlineLvl w:val="5"/>
    </w:pPr>
    <w:rPr>
      <w:b/>
      <w:sz w:val="20"/>
      <w:szCs w:val="20"/>
    </w:rPr>
  </w:style>
  <w:style w:type="character" w:default="1" w:styleId="DefaultParagraphFont">
    <w:name w:val="Default Paragraph Font"/>
    <w:uiPriority w:val="1"/>
    <w:semiHidden/>
    <w:unhideWhenUsed/>
    <w:rsid w:val="00DC5C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5C5A"/>
  </w:style>
  <w:style w:type="character" w:customStyle="1" w:styleId="Heading1Char">
    <w:name w:val="Heading 1 Char"/>
    <w:aliases w:val="Pocket Char"/>
    <w:basedOn w:val="DefaultParagraphFont"/>
    <w:link w:val="Heading1"/>
    <w:rsid w:val="00DC5C5A"/>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DC5C5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DC5C5A"/>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DC5C5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C5C5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C5C5A"/>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DC5C5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C5C5A"/>
    <w:rPr>
      <w:color w:val="auto"/>
      <w:u w:val="none"/>
    </w:rPr>
  </w:style>
  <w:style w:type="character" w:styleId="FollowedHyperlink">
    <w:name w:val="FollowedHyperlink"/>
    <w:basedOn w:val="DefaultParagraphFont"/>
    <w:uiPriority w:val="99"/>
    <w:semiHidden/>
    <w:unhideWhenUsed/>
    <w:rsid w:val="00DC5C5A"/>
    <w:rPr>
      <w:color w:val="auto"/>
      <w:u w:val="none"/>
    </w:rPr>
  </w:style>
  <w:style w:type="character" w:customStyle="1" w:styleId="Heading5Char">
    <w:name w:val="Heading 5 Char"/>
    <w:basedOn w:val="DefaultParagraphFont"/>
    <w:link w:val="Heading5"/>
    <w:uiPriority w:val="9"/>
    <w:rsid w:val="002777BC"/>
    <w:rPr>
      <w:rFonts w:ascii="Calibri" w:hAnsi="Calibri" w:cs="Calibri"/>
      <w:b/>
    </w:rPr>
  </w:style>
  <w:style w:type="character" w:customStyle="1" w:styleId="Heading6Char">
    <w:name w:val="Heading 6 Char"/>
    <w:basedOn w:val="DefaultParagraphFont"/>
    <w:link w:val="Heading6"/>
    <w:uiPriority w:val="9"/>
    <w:rsid w:val="002777BC"/>
    <w:rPr>
      <w:rFonts w:ascii="Calibri" w:hAnsi="Calibri" w:cs="Calibri"/>
      <w:b/>
      <w:sz w:val="20"/>
      <w:szCs w:val="20"/>
    </w:rPr>
  </w:style>
  <w:style w:type="paragraph" w:customStyle="1" w:styleId="Emphasis1">
    <w:name w:val="Emphasis1"/>
    <w:basedOn w:val="Normal"/>
    <w:link w:val="Emphasis"/>
    <w:uiPriority w:val="7"/>
    <w:qFormat/>
    <w:rsid w:val="002777BC"/>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7"/>
    <w:qFormat/>
    <w:rsid w:val="002777BC"/>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2777BC"/>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2777BC"/>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2777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7BC"/>
    <w:rPr>
      <w:rFonts w:ascii="Calibri" w:hAnsi="Calibri" w:cs="Calibri"/>
    </w:rPr>
  </w:style>
  <w:style w:type="paragraph" w:styleId="Footer">
    <w:name w:val="footer"/>
    <w:basedOn w:val="Normal"/>
    <w:link w:val="FooterChar"/>
    <w:uiPriority w:val="99"/>
    <w:unhideWhenUsed/>
    <w:rsid w:val="002777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7BC"/>
    <w:rPr>
      <w:rFonts w:ascii="Calibri" w:hAnsi="Calibri" w:cs="Calibri"/>
    </w:rPr>
  </w:style>
  <w:style w:type="character" w:styleId="PageNumber">
    <w:name w:val="page number"/>
    <w:basedOn w:val="DefaultParagraphFont"/>
    <w:uiPriority w:val="99"/>
    <w:semiHidden/>
    <w:unhideWhenUsed/>
    <w:rsid w:val="002777BC"/>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2777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2777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77BC"/>
    <w:rPr>
      <w:rFonts w:ascii="Lucida Grande" w:hAnsi="Lucida Grande" w:cs="Lucida Grande"/>
      <w:sz w:val="24"/>
    </w:rPr>
  </w:style>
  <w:style w:type="paragraph" w:styleId="ListParagraph">
    <w:name w:val="List Paragraph"/>
    <w:aliases w:val="6 font"/>
    <w:basedOn w:val="Normal"/>
    <w:uiPriority w:val="99"/>
    <w:qFormat/>
    <w:rsid w:val="002777BC"/>
    <w:pPr>
      <w:ind w:left="720"/>
      <w:contextualSpacing/>
    </w:pPr>
  </w:style>
  <w:style w:type="character" w:customStyle="1" w:styleId="Heading2Char1">
    <w:name w:val="Heading 2 Char1"/>
    <w:aliases w:val="Hat Char1,No Spacing3 Char1"/>
    <w:basedOn w:val="DefaultParagraphFont"/>
    <w:uiPriority w:val="9"/>
    <w:semiHidden/>
    <w:rsid w:val="002777BC"/>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2777BC"/>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2777BC"/>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2777BC"/>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2777BC"/>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2777BC"/>
    <w:pPr>
      <w:keepNext/>
      <w:keepLines/>
      <w:spacing w:before="480" w:after="120"/>
    </w:pPr>
    <w:rPr>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2777BC"/>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2777BC"/>
    <w:rPr>
      <w:rFonts w:ascii="Georgia" w:eastAsia="Georgia" w:hAnsi="Georgia" w:cs="Georgia"/>
      <w:i/>
      <w:color w:val="666666"/>
      <w:sz w:val="48"/>
      <w:szCs w:val="48"/>
    </w:rPr>
  </w:style>
  <w:style w:type="paragraph" w:customStyle="1" w:styleId="cardbody">
    <w:name w:val="cardbody"/>
    <w:basedOn w:val="Normal"/>
    <w:uiPriority w:val="99"/>
    <w:qFormat/>
    <w:rsid w:val="002777BC"/>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2777BC"/>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2777BC"/>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2777BC"/>
    <w:rPr>
      <w:b w:val="0"/>
      <w:bCs w:val="0"/>
      <w:sz w:val="22"/>
      <w:u w:val="single"/>
    </w:rPr>
  </w:style>
  <w:style w:type="character" w:customStyle="1" w:styleId="DocumentMapChar1">
    <w:name w:val="Document Map Char1"/>
    <w:basedOn w:val="DefaultParagraphFont"/>
    <w:uiPriority w:val="99"/>
    <w:semiHidden/>
    <w:rsid w:val="002777BC"/>
    <w:rPr>
      <w:rFonts w:ascii="Segoe UI" w:eastAsiaTheme="minorEastAsia" w:hAnsi="Segoe UI" w:cs="Segoe UI"/>
      <w:sz w:val="16"/>
      <w:szCs w:val="16"/>
    </w:rPr>
  </w:style>
  <w:style w:type="paragraph" w:styleId="Subtitle">
    <w:name w:val="Subtitle"/>
    <w:basedOn w:val="Normal"/>
    <w:next w:val="Normal"/>
    <w:link w:val="SubtitleChar"/>
    <w:uiPriority w:val="11"/>
    <w:qFormat/>
    <w:rsid w:val="002777BC"/>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2777BC"/>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2777BC"/>
    <w:rPr>
      <w:color w:val="605E5C"/>
      <w:shd w:val="clear" w:color="auto" w:fill="E1DFDD"/>
    </w:rPr>
  </w:style>
  <w:style w:type="character" w:customStyle="1" w:styleId="UnresolvedMention3">
    <w:name w:val="Unresolved Mention3"/>
    <w:basedOn w:val="DefaultParagraphFont"/>
    <w:uiPriority w:val="99"/>
    <w:semiHidden/>
    <w:rsid w:val="002777BC"/>
    <w:rPr>
      <w:color w:val="605E5C"/>
      <w:shd w:val="clear" w:color="auto" w:fill="E1DFDD"/>
    </w:rPr>
  </w:style>
  <w:style w:type="paragraph" w:styleId="FootnoteText">
    <w:name w:val="footnote text"/>
    <w:basedOn w:val="Normal"/>
    <w:link w:val="FootnoteTextChar"/>
    <w:uiPriority w:val="99"/>
    <w:unhideWhenUsed/>
    <w:qFormat/>
    <w:rsid w:val="002777BC"/>
    <w:rPr>
      <w:rFonts w:ascii="SimSun" w:hAnsi="SimSun" w:cstheme="minorBidi"/>
      <w:lang w:eastAsia="ja-JP"/>
    </w:rPr>
  </w:style>
  <w:style w:type="character" w:customStyle="1" w:styleId="FootnoteTextChar1">
    <w:name w:val="Footnote Text Char1"/>
    <w:basedOn w:val="DefaultParagraphFont"/>
    <w:uiPriority w:val="99"/>
    <w:semiHidden/>
    <w:rsid w:val="002777BC"/>
    <w:rPr>
      <w:rFonts w:ascii="Calibri" w:hAnsi="Calibri" w:cs="Calibri"/>
      <w:sz w:val="20"/>
      <w:szCs w:val="20"/>
    </w:rPr>
  </w:style>
  <w:style w:type="character" w:customStyle="1" w:styleId="HeaderChar1">
    <w:name w:val="Header Char1"/>
    <w:basedOn w:val="DefaultParagraphFont"/>
    <w:uiPriority w:val="99"/>
    <w:semiHidden/>
    <w:rsid w:val="002777BC"/>
    <w:rPr>
      <w:rFonts w:ascii="Calibri" w:hAnsi="Calibri"/>
      <w:sz w:val="22"/>
    </w:rPr>
  </w:style>
  <w:style w:type="character" w:customStyle="1" w:styleId="FooterChar1">
    <w:name w:val="Footer Char1"/>
    <w:basedOn w:val="DefaultParagraphFont"/>
    <w:uiPriority w:val="99"/>
    <w:semiHidden/>
    <w:rsid w:val="002777BC"/>
    <w:rPr>
      <w:rFonts w:ascii="Calibri" w:hAnsi="Calibri"/>
      <w:sz w:val="22"/>
    </w:rPr>
  </w:style>
  <w:style w:type="character" w:customStyle="1" w:styleId="highlight2">
    <w:name w:val="highlight2"/>
    <w:basedOn w:val="DefaultParagraphFont"/>
    <w:rsid w:val="002777BC"/>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2777BC"/>
  </w:style>
  <w:style w:type="paragraph" w:styleId="NoSpacing">
    <w:name w:val="No Spacing"/>
    <w:aliases w:val="Card Format,ClearFormatting,DDI Tag,Tag Title,No Spacing51,No Spacing31,No Spacing22,Very Small Text,Dont u,No Spacing311,Medium Grid 21,Clear"/>
    <w:uiPriority w:val="99"/>
    <w:qFormat/>
    <w:rsid w:val="002777BC"/>
    <w:pPr>
      <w:spacing w:after="0" w:line="240" w:lineRule="auto"/>
    </w:pPr>
    <w:rPr>
      <w:rFonts w:ascii="Calibri" w:eastAsia="Calibri" w:hAnsi="Calibri" w:cs="Calibri"/>
    </w:rPr>
  </w:style>
  <w:style w:type="character" w:customStyle="1" w:styleId="apple-converted-space">
    <w:name w:val="apple-converted-space"/>
    <w:basedOn w:val="DefaultParagraphFont"/>
    <w:rsid w:val="002777BC"/>
  </w:style>
  <w:style w:type="character" w:styleId="UnresolvedMention">
    <w:name w:val="Unresolved Mention"/>
    <w:basedOn w:val="DefaultParagraphFont"/>
    <w:uiPriority w:val="99"/>
    <w:semiHidden/>
    <w:unhideWhenUsed/>
    <w:rsid w:val="002777BC"/>
    <w:rPr>
      <w:color w:val="605E5C"/>
      <w:shd w:val="clear" w:color="auto" w:fill="E1DFDD"/>
    </w:rPr>
  </w:style>
  <w:style w:type="paragraph" w:styleId="BalloonText">
    <w:name w:val="Balloon Text"/>
    <w:basedOn w:val="Normal"/>
    <w:link w:val="BalloonTextChar"/>
    <w:uiPriority w:val="99"/>
    <w:semiHidden/>
    <w:unhideWhenUsed/>
    <w:rsid w:val="002777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77BC"/>
    <w:rPr>
      <w:rFonts w:ascii="Segoe UI" w:hAnsi="Segoe UI" w:cs="Segoe UI"/>
      <w:sz w:val="18"/>
      <w:szCs w:val="18"/>
    </w:rPr>
  </w:style>
  <w:style w:type="numbering" w:customStyle="1" w:styleId="NoList1">
    <w:name w:val="No List1"/>
    <w:next w:val="NoList"/>
    <w:uiPriority w:val="99"/>
    <w:semiHidden/>
    <w:unhideWhenUsed/>
    <w:rsid w:val="002777BC"/>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777BC"/>
    <w:pPr>
      <w:spacing w:after="0" w:line="240" w:lineRule="auto"/>
    </w:pPr>
    <w:rPr>
      <w:rFonts w:eastAsiaTheme="minorEastAsia"/>
      <w:szCs w:val="24"/>
      <w:u w:val="single"/>
    </w:rPr>
  </w:style>
  <w:style w:type="character" w:customStyle="1" w:styleId="underlinedChar">
    <w:name w:val="underlined Char"/>
    <w:link w:val="underlined"/>
    <w:locked/>
    <w:rsid w:val="002777BC"/>
  </w:style>
  <w:style w:type="paragraph" w:customStyle="1" w:styleId="underlined">
    <w:name w:val="underlined"/>
    <w:next w:val="Normal"/>
    <w:link w:val="underlinedChar"/>
    <w:autoRedefine/>
    <w:rsid w:val="002777BC"/>
    <w:pPr>
      <w:spacing w:after="0" w:line="240" w:lineRule="auto"/>
      <w:contextualSpacing/>
    </w:pPr>
  </w:style>
  <w:style w:type="character" w:customStyle="1" w:styleId="underline">
    <w:name w:val="underline"/>
    <w:basedOn w:val="DefaultParagraphFont"/>
    <w:qFormat/>
    <w:rsid w:val="002777BC"/>
    <w:rPr>
      <w:u w:val="single"/>
    </w:rPr>
  </w:style>
  <w:style w:type="paragraph" w:customStyle="1" w:styleId="card0">
    <w:name w:val="card"/>
    <w:basedOn w:val="Normal"/>
    <w:uiPriority w:val="6"/>
    <w:qFormat/>
    <w:rsid w:val="002777BC"/>
    <w:pPr>
      <w:ind w:left="288" w:right="288"/>
    </w:pPr>
    <w:rPr>
      <w:szCs w:val="20"/>
    </w:rPr>
  </w:style>
  <w:style w:type="paragraph" w:customStyle="1" w:styleId="paragraph">
    <w:name w:val="paragraph"/>
    <w:basedOn w:val="Normal"/>
    <w:rsid w:val="002777BC"/>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2777BC"/>
  </w:style>
  <w:style w:type="character" w:customStyle="1" w:styleId="eop">
    <w:name w:val="eop"/>
    <w:basedOn w:val="DefaultParagraphFont"/>
    <w:rsid w:val="002777BC"/>
  </w:style>
  <w:style w:type="character" w:customStyle="1" w:styleId="contextualspellingandgrammarerror">
    <w:name w:val="contextualspellingandgrammarerror"/>
    <w:basedOn w:val="DefaultParagraphFont"/>
    <w:rsid w:val="002777BC"/>
  </w:style>
  <w:style w:type="paragraph" w:customStyle="1" w:styleId="Cards">
    <w:name w:val="Cards"/>
    <w:next w:val="Normal"/>
    <w:link w:val="CardsChar"/>
    <w:qFormat/>
    <w:rsid w:val="002777BC"/>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2777BC"/>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2777BC"/>
    <w:rPr>
      <w:rFonts w:ascii="Times New Roman" w:hAnsi="Times New Roman" w:cs="Times New Roman"/>
      <w:b/>
      <w:color w:val="auto"/>
      <w:sz w:val="24"/>
      <w:u w:val="single"/>
    </w:rPr>
  </w:style>
  <w:style w:type="character" w:customStyle="1" w:styleId="LDCut">
    <w:name w:val="LD Cut"/>
    <w:basedOn w:val="DefaultParagraphFont"/>
    <w:uiPriority w:val="1"/>
    <w:qFormat/>
    <w:rsid w:val="002777BC"/>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2777BC"/>
    <w:rPr>
      <w:b/>
      <w:bCs/>
    </w:rPr>
  </w:style>
  <w:style w:type="character" w:customStyle="1" w:styleId="m-2350980578315152805gmail-styleunderline">
    <w:name w:val="m_-2350980578315152805gmail-styleunderline"/>
    <w:basedOn w:val="DefaultParagraphFont"/>
    <w:rsid w:val="002777BC"/>
  </w:style>
  <w:style w:type="character" w:customStyle="1" w:styleId="m-2350980578315152805gmail-style13ptbold">
    <w:name w:val="m_-2350980578315152805gmail-style13ptbold"/>
    <w:basedOn w:val="DefaultParagraphFont"/>
    <w:rsid w:val="002777BC"/>
  </w:style>
  <w:style w:type="paragraph" w:customStyle="1" w:styleId="m-2350980578315152805gmail-cardtext">
    <w:name w:val="m_-2350980578315152805gmail-cardtext"/>
    <w:basedOn w:val="Normal"/>
    <w:rsid w:val="002777BC"/>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2777BC"/>
    <w:pPr>
      <w:ind w:left="432" w:right="432"/>
    </w:pPr>
    <w:rPr>
      <w:color w:val="000000"/>
      <w:lang w:val="x-none" w:eastAsia="x-none"/>
    </w:rPr>
  </w:style>
  <w:style w:type="character" w:customStyle="1" w:styleId="evidencetextChar1">
    <w:name w:val="evidence text Char1"/>
    <w:link w:val="evidencetext"/>
    <w:rsid w:val="002777BC"/>
    <w:rPr>
      <w:rFonts w:ascii="Calibri" w:hAnsi="Calibri" w:cs="Calibri"/>
      <w:color w:val="000000"/>
      <w:lang w:val="x-none" w:eastAsia="x-none"/>
    </w:rPr>
  </w:style>
  <w:style w:type="character" w:customStyle="1" w:styleId="il">
    <w:name w:val="il"/>
    <w:rsid w:val="002777BC"/>
  </w:style>
  <w:style w:type="character" w:customStyle="1" w:styleId="spellingerror">
    <w:name w:val="spellingerror"/>
    <w:basedOn w:val="DefaultParagraphFont"/>
    <w:rsid w:val="002777BC"/>
  </w:style>
  <w:style w:type="character" w:customStyle="1" w:styleId="num">
    <w:name w:val="num"/>
    <w:basedOn w:val="DefaultParagraphFont"/>
    <w:rsid w:val="002777BC"/>
  </w:style>
  <w:style w:type="character" w:customStyle="1" w:styleId="letter">
    <w:name w:val="letter"/>
    <w:basedOn w:val="DefaultParagraphFont"/>
    <w:rsid w:val="002777BC"/>
  </w:style>
  <w:style w:type="character" w:customStyle="1" w:styleId="dttext">
    <w:name w:val="dttext"/>
    <w:basedOn w:val="DefaultParagraphFont"/>
    <w:rsid w:val="002777BC"/>
  </w:style>
  <w:style w:type="character" w:customStyle="1" w:styleId="sdsense">
    <w:name w:val="sdsense"/>
    <w:basedOn w:val="DefaultParagraphFont"/>
    <w:rsid w:val="002777BC"/>
  </w:style>
  <w:style w:type="character" w:customStyle="1" w:styleId="sd">
    <w:name w:val="sd"/>
    <w:basedOn w:val="DefaultParagraphFont"/>
    <w:rsid w:val="002777BC"/>
  </w:style>
  <w:style w:type="character" w:styleId="FootnoteReference">
    <w:name w:val="footnote reference"/>
    <w:basedOn w:val="DefaultParagraphFont"/>
    <w:uiPriority w:val="99"/>
    <w:semiHidden/>
    <w:unhideWhenUsed/>
    <w:rsid w:val="002777BC"/>
    <w:rPr>
      <w:vertAlign w:val="superscript"/>
    </w:rPr>
  </w:style>
  <w:style w:type="paragraph" w:customStyle="1" w:styleId="Style2">
    <w:name w:val="Style2"/>
    <w:basedOn w:val="Heading1"/>
    <w:link w:val="Style2Char"/>
    <w:autoRedefine/>
    <w:uiPriority w:val="4"/>
    <w:qFormat/>
    <w:rsid w:val="002777BC"/>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2777BC"/>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1758-5899.12730)//w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15initiative.org/wp-content/uploads/2015/09/E15-Innovation-Mercurio-FINAL.pdf" TargetMode="External"/><Relationship Id="rId12" Type="http://schemas.openxmlformats.org/officeDocument/2006/relationships/hyperlink" Target="https://www.statnews.com/2019/02/11/drug-patent-protection-one-done/)WWP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hyperlink" Target="https://link.springer.com/article/10.1007%2Fs40901-016-0022-7" TargetMode="External"/><Relationship Id="rId5" Type="http://schemas.openxmlformats.org/officeDocument/2006/relationships/webSettings" Target="webSettings.xml"/><Relationship Id="rId10" Type="http://schemas.openxmlformats.org/officeDocument/2006/relationships/hyperlink" Target="http://nabc.cals.cornell.edu/Publications/Reports/nabc_25/25_6_1_Redick.pdf" TargetMode="External"/><Relationship Id="rId4" Type="http://schemas.openxmlformats.org/officeDocument/2006/relationships/settings" Target="settings.xml"/><Relationship Id="rId9" Type="http://schemas.openxmlformats.org/officeDocument/2006/relationships/hyperlink" Target="https://library.wur.nl/WebQuery/file/cogem/cogem_t4505194e_001.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30</Pages>
  <Words>24341</Words>
  <Characters>138747</Characters>
  <Application>Microsoft Office Word</Application>
  <DocSecurity>0</DocSecurity>
  <Lines>1156</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4</cp:revision>
  <dcterms:created xsi:type="dcterms:W3CDTF">2021-09-19T17:43:00Z</dcterms:created>
  <dcterms:modified xsi:type="dcterms:W3CDTF">2021-09-19T20:20:00Z</dcterms:modified>
</cp:coreProperties>
</file>