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C65D36" w14:textId="77777777" w:rsidR="001B4CBC" w:rsidRPr="00E72D02" w:rsidRDefault="001B4CBC" w:rsidP="001B4CBC">
      <w:pPr>
        <w:pStyle w:val="Heading3"/>
        <w:rPr>
          <w:rFonts w:cs="Arial"/>
        </w:rPr>
      </w:pPr>
      <w:r w:rsidRPr="00E72D02">
        <w:rPr>
          <w:rFonts w:cs="Arial"/>
        </w:rPr>
        <w:t>Framing</w:t>
      </w:r>
    </w:p>
    <w:p w14:paraId="66F2BF66" w14:textId="77777777" w:rsidR="001B4CBC" w:rsidRPr="00DF2172" w:rsidRDefault="001B4CBC" w:rsidP="001B4CBC">
      <w:pPr>
        <w:pStyle w:val="Heading4"/>
      </w:pPr>
      <w:r>
        <w:t xml:space="preserve">The standard is minimizing existential risk. </w:t>
      </w:r>
    </w:p>
    <w:p w14:paraId="09A5A3A5" w14:textId="77777777" w:rsidR="001B4CBC" w:rsidRPr="008A282C" w:rsidRDefault="001B4CBC" w:rsidP="001B4CBC">
      <w:pPr>
        <w:pStyle w:val="Heading4"/>
      </w:pPr>
      <w:r w:rsidRPr="008A282C">
        <w:t xml:space="preserve">Even the most </w:t>
      </w:r>
      <w:r w:rsidRPr="008A282C">
        <w:rPr>
          <w:u w:val="single"/>
        </w:rPr>
        <w:t>conservative estimates</w:t>
      </w:r>
      <w:r w:rsidRPr="008A282C">
        <w:t xml:space="preserve"> prove reducing existential risk outweighs </w:t>
      </w:r>
      <w:r w:rsidRPr="008A282C">
        <w:rPr>
          <w:u w:val="single"/>
        </w:rPr>
        <w:t>all other impacts</w:t>
      </w:r>
      <w:r w:rsidRPr="008A282C">
        <w:t xml:space="preserve">, regardless of probability – actively prioritize our calculus since you are </w:t>
      </w:r>
      <w:r w:rsidRPr="008A282C">
        <w:rPr>
          <w:u w:val="single"/>
        </w:rPr>
        <w:t>cognitively biased</w:t>
      </w:r>
      <w:r w:rsidRPr="008A282C">
        <w:t xml:space="preserve"> against it</w:t>
      </w:r>
    </w:p>
    <w:p w14:paraId="3283A086" w14:textId="77777777" w:rsidR="001B4CBC" w:rsidRPr="008A282C" w:rsidRDefault="001B4CBC" w:rsidP="001B4CBC">
      <w:r w:rsidRPr="008A282C">
        <w:rPr>
          <w:rStyle w:val="Style13ptBold"/>
        </w:rPr>
        <w:t>Whittlestone 17</w:t>
      </w:r>
      <w:r w:rsidRPr="008A282C">
        <w:t xml:space="preserve"> – (Jess Whittlestone, PhD in Behavioural Science and has worked as a policy consultant for government, specialising in security and foreign policy. She also has experience as a freelance journalist for a number of online magazines, including Quartz, Vox, and Aeon. Before her PhD, she studied Maths and Philosophy at Oxford, and played a key role in developing 80,000 Hours' coaching process and research. Currently, Jess is a Postdoctoral Research Associate at the Leverhulme Centre for the Future of Intelligence at Cambridge, “The Long-Term Future”, Effective Altruism, 11-16-17, Available Online at </w:t>
      </w:r>
      <w:hyperlink r:id="rId9" w:history="1">
        <w:r w:rsidRPr="008A282C">
          <w:rPr>
            <w:rStyle w:val="Hyperlink"/>
          </w:rPr>
          <w:t>https://www.effectivealtruism.org/articles/cause-profile-long-run-future/</w:t>
        </w:r>
      </w:hyperlink>
      <w:r w:rsidRPr="008A282C">
        <w:t>, accessed 12-4-18, HKR-AM)</w:t>
      </w:r>
    </w:p>
    <w:p w14:paraId="7EB1F544" w14:textId="77777777" w:rsidR="001B4CBC" w:rsidRPr="008A282C" w:rsidRDefault="001B4CBC" w:rsidP="001B4CBC">
      <w:pPr>
        <w:rPr>
          <w:sz w:val="16"/>
        </w:rPr>
      </w:pPr>
      <w:r w:rsidRPr="008A282C">
        <w:rPr>
          <w:rStyle w:val="StyleUnderline"/>
        </w:rPr>
        <w:t>The number of people alive today pales in comparison to the number who could exist in the future. It may therefore be extremely important to ensure that human civilization flourishes far into the future</w:t>
      </w:r>
      <w:r w:rsidRPr="008A282C">
        <w:rPr>
          <w:sz w:val="16"/>
        </w:rPr>
        <w:t>, enjoying fulfilling lives free of suffering.</w:t>
      </w:r>
    </w:p>
    <w:p w14:paraId="0C1B2193" w14:textId="77777777" w:rsidR="001B4CBC" w:rsidRPr="008A282C" w:rsidRDefault="001B4CBC" w:rsidP="001B4CBC">
      <w:pPr>
        <w:rPr>
          <w:sz w:val="16"/>
        </w:rPr>
      </w:pPr>
      <w:r w:rsidRPr="008A282C">
        <w:rPr>
          <w:sz w:val="16"/>
        </w:rPr>
        <w:t xml:space="preserve">There are a number of ways we might work </w:t>
      </w:r>
      <w:r w:rsidRPr="008A282C">
        <w:rPr>
          <w:rStyle w:val="StyleUnderline"/>
          <w:highlight w:val="yellow"/>
        </w:rPr>
        <w:t>to ensure a positive future for humanity</w:t>
      </w:r>
      <w:r w:rsidRPr="008A282C">
        <w:rPr>
          <w:sz w:val="16"/>
        </w:rPr>
        <w:t xml:space="preserve">. We could </w:t>
      </w:r>
      <w:r w:rsidRPr="008A282C">
        <w:rPr>
          <w:rStyle w:val="StyleUnderline"/>
          <w:highlight w:val="yellow"/>
        </w:rPr>
        <w:t>work</w:t>
      </w:r>
      <w:r w:rsidRPr="008A282C">
        <w:rPr>
          <w:rStyle w:val="StyleUnderline"/>
        </w:rPr>
        <w:t xml:space="preserve"> </w:t>
      </w:r>
      <w:r w:rsidRPr="008A282C">
        <w:rPr>
          <w:rStyle w:val="StyleUnderline"/>
          <w:highlight w:val="yellow"/>
        </w:rPr>
        <w:t>to</w:t>
      </w:r>
      <w:r w:rsidRPr="008A282C">
        <w:rPr>
          <w:rStyle w:val="StyleUnderline"/>
        </w:rPr>
        <w:t xml:space="preserve"> better understand and </w:t>
      </w:r>
      <w:r w:rsidRPr="008A282C">
        <w:rPr>
          <w:rStyle w:val="StyleUnderline"/>
          <w:highlight w:val="yellow"/>
        </w:rPr>
        <w:t>prevent extinction risks</w:t>
      </w:r>
      <w:r w:rsidRPr="008A282C">
        <w:rPr>
          <w:rStyle w:val="StyleUnderline"/>
        </w:rPr>
        <w:t xml:space="preserve"> - catastrophic events that have the potential to destroy all life on this planet</w:t>
      </w:r>
      <w:r w:rsidRPr="008A282C">
        <w:rPr>
          <w:sz w:val="16"/>
        </w:rPr>
        <w:t>.[1</w:t>
      </w:r>
      <w:r w:rsidRPr="008A282C">
        <w:rPr>
          <w:rStyle w:val="StyleUnderline"/>
        </w:rPr>
        <w:t>] We may want to focus on the broader category of existential risks- events that could dramatically and irreversibly curtail humanity’s potential</w:t>
      </w:r>
      <w:r w:rsidRPr="008A282C">
        <w:rPr>
          <w:sz w:val="16"/>
        </w:rPr>
        <w:t>.[2] Or we might focus on increasing the chance that the lives of our descendants are positive in other ways: for example, improving democracy or the ability of institutions to make good decisions.</w:t>
      </w:r>
    </w:p>
    <w:p w14:paraId="07E3BF3A" w14:textId="77777777" w:rsidR="001B4CBC" w:rsidRPr="008A282C" w:rsidRDefault="001B4CBC" w:rsidP="001B4CBC">
      <w:pPr>
        <w:rPr>
          <w:sz w:val="16"/>
        </w:rPr>
      </w:pPr>
      <w:r w:rsidRPr="008A282C">
        <w:rPr>
          <w:rStyle w:val="StyleUnderline"/>
        </w:rPr>
        <w:t>Attempts to shape the long-term future seem highly neglected relative to the problems we face today.</w:t>
      </w:r>
      <w:r w:rsidRPr="008A282C">
        <w:rPr>
          <w:sz w:val="16"/>
        </w:rPr>
        <w:t xml:space="preserve"> There are fewer incentives to address longer-term problems, and they can also be harder for us to take seriously.</w:t>
      </w:r>
    </w:p>
    <w:p w14:paraId="472BB7BC" w14:textId="77777777" w:rsidR="001B4CBC" w:rsidRPr="008A282C" w:rsidRDefault="001B4CBC" w:rsidP="001B4CBC">
      <w:pPr>
        <w:rPr>
          <w:rStyle w:val="StyleUnderline"/>
        </w:rPr>
      </w:pPr>
      <w:r w:rsidRPr="008A282C">
        <w:rPr>
          <w:sz w:val="16"/>
        </w:rPr>
        <w:t xml:space="preserve">It is, of course, hard to be certain about the impact of our actions on the very long-term future. </w:t>
      </w:r>
      <w:r w:rsidRPr="008A282C">
        <w:rPr>
          <w:rStyle w:val="StyleUnderline"/>
        </w:rPr>
        <w:t>However, it does seem that there are things we can do - and given the vast scale we are talking about, these actions could therefore have an enormous impact in expectation.</w:t>
      </w:r>
    </w:p>
    <w:p w14:paraId="733492D1" w14:textId="77777777" w:rsidR="001B4CBC" w:rsidRPr="008A282C" w:rsidRDefault="001B4CBC" w:rsidP="001B4CBC">
      <w:pPr>
        <w:rPr>
          <w:sz w:val="16"/>
        </w:rPr>
      </w:pPr>
      <w:r w:rsidRPr="008A282C">
        <w:rPr>
          <w:sz w:val="16"/>
        </w:rPr>
        <w:t>This profile sets out why you might want to focus your altruistic efforts on the long-term future - and why you might not. You may be particularly inclined to focus on this if you think we face serious existential threats in the next century, and if you’re comfortable accepting a reasonable amount of uncertainty about the impact you are having, especially in the short-term.</w:t>
      </w:r>
    </w:p>
    <w:p w14:paraId="42F14EDE" w14:textId="77777777" w:rsidR="001B4CBC" w:rsidRPr="008A282C" w:rsidRDefault="001B4CBC" w:rsidP="001B4CBC">
      <w:pPr>
        <w:rPr>
          <w:sz w:val="16"/>
        </w:rPr>
      </w:pPr>
      <w:r w:rsidRPr="008A282C">
        <w:rPr>
          <w:sz w:val="16"/>
        </w:rPr>
        <w:t>The case for the long-term future as a target of altruism</w:t>
      </w:r>
    </w:p>
    <w:p w14:paraId="3E6B66B3" w14:textId="77777777" w:rsidR="001B4CBC" w:rsidRPr="008A282C" w:rsidRDefault="001B4CBC" w:rsidP="001B4CBC">
      <w:pPr>
        <w:rPr>
          <w:sz w:val="16"/>
        </w:rPr>
      </w:pPr>
      <w:r w:rsidRPr="008A282C">
        <w:rPr>
          <w:sz w:val="16"/>
        </w:rPr>
        <w:t>The case for focusing on the long-term future can be summarised as follows:</w:t>
      </w:r>
    </w:p>
    <w:p w14:paraId="394FC8E1" w14:textId="77777777" w:rsidR="001B4CBC" w:rsidRPr="008A282C" w:rsidRDefault="001B4CBC" w:rsidP="001B4CBC">
      <w:pPr>
        <w:rPr>
          <w:rStyle w:val="StyleUnderline"/>
        </w:rPr>
      </w:pPr>
      <w:r w:rsidRPr="008A282C">
        <w:rPr>
          <w:rStyle w:val="StyleUnderline"/>
        </w:rPr>
        <w:t>The long-term future has enormous potential for good or evil: our descendants could live for billions or trillions of years, and have very high-quality lives;</w:t>
      </w:r>
    </w:p>
    <w:p w14:paraId="44DA3023" w14:textId="77777777" w:rsidR="001B4CBC" w:rsidRPr="008A282C" w:rsidRDefault="001B4CBC" w:rsidP="001B4CBC">
      <w:pPr>
        <w:rPr>
          <w:rStyle w:val="StyleUnderline"/>
        </w:rPr>
      </w:pPr>
      <w:r w:rsidRPr="008A282C">
        <w:rPr>
          <w:rStyle w:val="StyleUnderline"/>
        </w:rPr>
        <w:t>It seems likely there are things we can do today that will affect the long-term future in non-negligible ways;</w:t>
      </w:r>
    </w:p>
    <w:p w14:paraId="017584BD" w14:textId="77777777" w:rsidR="001B4CBC" w:rsidRPr="008A282C" w:rsidRDefault="001B4CBC" w:rsidP="001B4CBC">
      <w:pPr>
        <w:rPr>
          <w:rStyle w:val="StyleUnderline"/>
        </w:rPr>
      </w:pPr>
      <w:r w:rsidRPr="008A282C">
        <w:rPr>
          <w:rStyle w:val="StyleUnderline"/>
        </w:rPr>
        <w:t>Possible ways of shaping the long-term future are currently highly neglected by individuals and society;</w:t>
      </w:r>
    </w:p>
    <w:p w14:paraId="1471E7DB" w14:textId="77777777" w:rsidR="001B4CBC" w:rsidRPr="008A282C" w:rsidRDefault="001B4CBC" w:rsidP="001B4CBC">
      <w:pPr>
        <w:rPr>
          <w:sz w:val="16"/>
        </w:rPr>
      </w:pPr>
      <w:r w:rsidRPr="008A282C">
        <w:rPr>
          <w:rStyle w:val="StyleUnderline"/>
        </w:rPr>
        <w:lastRenderedPageBreak/>
        <w:t>Given points 1 to 3 above, actions aimed at shaping the long-term future seem to have extremely high expected value, higher than any actions aiming for more near-term benefits</w:t>
      </w:r>
      <w:r w:rsidRPr="008A282C">
        <w:rPr>
          <w:sz w:val="16"/>
        </w:rPr>
        <w:t>.</w:t>
      </w:r>
    </w:p>
    <w:p w14:paraId="70D881F1" w14:textId="77777777" w:rsidR="001B4CBC" w:rsidRPr="008A282C" w:rsidRDefault="001B4CBC" w:rsidP="001B4CBC">
      <w:pPr>
        <w:rPr>
          <w:sz w:val="16"/>
        </w:rPr>
      </w:pPr>
      <w:r w:rsidRPr="008A282C">
        <w:rPr>
          <w:sz w:val="16"/>
        </w:rPr>
        <w:t>Below we discuss each part of this argument in more detail.</w:t>
      </w:r>
    </w:p>
    <w:p w14:paraId="3CFDE789" w14:textId="77777777" w:rsidR="001B4CBC" w:rsidRPr="008A282C" w:rsidRDefault="001B4CBC" w:rsidP="001B4CBC">
      <w:pPr>
        <w:rPr>
          <w:sz w:val="16"/>
        </w:rPr>
      </w:pPr>
      <w:r w:rsidRPr="008A282C">
        <w:rPr>
          <w:sz w:val="16"/>
        </w:rPr>
        <w:t>The long-term future has enormous potential</w:t>
      </w:r>
    </w:p>
    <w:p w14:paraId="73A84111" w14:textId="77777777" w:rsidR="001B4CBC" w:rsidRPr="008A282C" w:rsidRDefault="001B4CBC" w:rsidP="001B4CBC">
      <w:pPr>
        <w:rPr>
          <w:sz w:val="16"/>
        </w:rPr>
      </w:pPr>
      <w:r w:rsidRPr="008A282C">
        <w:rPr>
          <w:rStyle w:val="StyleUnderline"/>
          <w:highlight w:val="yellow"/>
        </w:rPr>
        <w:t xml:space="preserve">Civilisation could continue for </w:t>
      </w:r>
      <w:r w:rsidRPr="008A282C">
        <w:rPr>
          <w:rStyle w:val="StyleUnderline"/>
        </w:rPr>
        <w:t>a billion years, until the Earth becomes uninhabitable.[3] It’s hard to say how likely this is, but it certainly seems plausible - and putting less than, say, a 1% chance on this possibility seems overconfident.</w:t>
      </w:r>
      <w:r w:rsidRPr="008A282C">
        <w:rPr>
          <w:sz w:val="16"/>
        </w:rPr>
        <w:t xml:space="preserve">[4] You may disagree that 1% is a reasonable lower bound here, but changing the figure by an order of magnitude or two would still yield an extremely impressive result. And even if civilisation only survives for another million years, that still amounts to another ~50,000 generations of people, i.e. </w:t>
      </w:r>
      <w:r w:rsidRPr="008A282C">
        <w:rPr>
          <w:rStyle w:val="StyleUnderline"/>
        </w:rPr>
        <w:t>trillions of future lives</w:t>
      </w:r>
      <w:r w:rsidRPr="008A282C">
        <w:rPr>
          <w:sz w:val="16"/>
        </w:rPr>
        <w:t>.[5]</w:t>
      </w:r>
    </w:p>
    <w:p w14:paraId="18D52243" w14:textId="77777777" w:rsidR="001B4CBC" w:rsidRPr="008A282C" w:rsidRDefault="001B4CBC" w:rsidP="001B4CBC">
      <w:pPr>
        <w:rPr>
          <w:sz w:val="16"/>
        </w:rPr>
      </w:pPr>
      <w:r w:rsidRPr="008A282C">
        <w:rPr>
          <w:rStyle w:val="StyleUnderline"/>
        </w:rPr>
        <w:t>If our descendants survive for long enough, then they are likely to advance in ways we cannot currently imagine - even someone living a few hundred years ago could not possibly have imagined the technological advances we’ve made today. It is possible they might even develop technology enabling them to reach and colonise planets outside our solar system, and survive well beyond a billion years.[</w:t>
      </w:r>
      <w:r w:rsidRPr="008A282C">
        <w:rPr>
          <w:sz w:val="16"/>
        </w:rPr>
        <w:t>6]</w:t>
      </w:r>
    </w:p>
    <w:p w14:paraId="43902C32" w14:textId="77777777" w:rsidR="001B4CBC" w:rsidRPr="008A282C" w:rsidRDefault="001B4CBC" w:rsidP="001B4CBC">
      <w:pPr>
        <w:rPr>
          <w:rStyle w:val="StyleUnderline"/>
        </w:rPr>
      </w:pPr>
      <w:r w:rsidRPr="008A282C">
        <w:rPr>
          <w:sz w:val="16"/>
        </w:rPr>
        <w:t xml:space="preserve">Let’s say that if we survive until the end of the Earth’s lifespan, there is a 1% chance of space colonisation. This would make the overall probability of survival beyond Earth 1 in 10,000 (1% chance of surviving to a billion years, multiplied by a 1% chance of surviving further given that). This sounds incredibly low, but suppose that space colonisation could allow our descendants to survive up to 100 trillion years[7]. This suggests we </w:t>
      </w:r>
      <w:r w:rsidRPr="008A282C">
        <w:rPr>
          <w:rStyle w:val="StyleUnderline"/>
        </w:rPr>
        <w:t>could have up</w:t>
      </w:r>
      <w:r w:rsidRPr="008A282C">
        <w:rPr>
          <w:sz w:val="16"/>
        </w:rPr>
        <w:t xml:space="preserve"> </w:t>
      </w:r>
      <w:r w:rsidRPr="008A282C">
        <w:rPr>
          <w:rStyle w:val="StyleUnderline"/>
        </w:rPr>
        <w:t>to</w:t>
      </w:r>
      <w:r w:rsidRPr="008A282C">
        <w:rPr>
          <w:sz w:val="16"/>
        </w:rPr>
        <w:t xml:space="preserve"> 1/10,000 x 100 trillion years = </w:t>
      </w:r>
      <w:r w:rsidRPr="008A282C">
        <w:rPr>
          <w:rStyle w:val="StyleUnderline"/>
          <w:highlight w:val="yellow"/>
        </w:rPr>
        <w:t>10 billion</w:t>
      </w:r>
      <w:r w:rsidRPr="008A282C">
        <w:rPr>
          <w:rStyle w:val="StyleUnderline"/>
        </w:rPr>
        <w:t xml:space="preserve"> expected </w:t>
      </w:r>
      <w:r w:rsidRPr="008A282C">
        <w:rPr>
          <w:rStyle w:val="StyleUnderline"/>
          <w:highlight w:val="yellow"/>
        </w:rPr>
        <w:t>years</w:t>
      </w:r>
      <w:r w:rsidRPr="008A282C">
        <w:rPr>
          <w:rStyle w:val="StyleUnderline"/>
        </w:rPr>
        <w:t xml:space="preserve"> of civilisation ahead of us.</w:t>
      </w:r>
    </w:p>
    <w:p w14:paraId="0CFC5B6D" w14:textId="77777777" w:rsidR="001B4CBC" w:rsidRPr="008A282C" w:rsidRDefault="001B4CBC" w:rsidP="001B4CBC">
      <w:pPr>
        <w:rPr>
          <w:sz w:val="16"/>
        </w:rPr>
      </w:pPr>
      <w:r w:rsidRPr="008A282C">
        <w:rPr>
          <w:sz w:val="16"/>
        </w:rPr>
        <w:t xml:space="preserve">If we expect life in the future to be, on average, about as good as the present, then </w:t>
      </w:r>
      <w:r w:rsidRPr="008A282C">
        <w:rPr>
          <w:rStyle w:val="StyleUnderline"/>
        </w:rPr>
        <w:t>this would make the whole of the future about 100 million times more important than everything that has happened in the last 100 years</w:t>
      </w:r>
      <w:r w:rsidRPr="008A282C">
        <w:rPr>
          <w:sz w:val="16"/>
        </w:rPr>
        <w:t>. In fact, it seems like there could be more people in the future with better lives than those living today: economic, social, and technological progress could enable us to cure diseases, lift people out of poverty, and better solve other problems. It also seems possible that people in the future will be more altruistic than people alive today[8] - which also makes it more likely that they will be motivated to create a happy and valuable world.</w:t>
      </w:r>
    </w:p>
    <w:p w14:paraId="484C0F3B" w14:textId="77777777" w:rsidR="001B4CBC" w:rsidRPr="008A282C" w:rsidRDefault="001B4CBC" w:rsidP="001B4CBC">
      <w:pPr>
        <w:rPr>
          <w:sz w:val="16"/>
        </w:rPr>
      </w:pPr>
      <w:r w:rsidRPr="008A282C">
        <w:rPr>
          <w:sz w:val="16"/>
        </w:rPr>
        <w:t xml:space="preserve">However, it’s precisely </w:t>
      </w:r>
      <w:r w:rsidRPr="008A282C">
        <w:rPr>
          <w:rStyle w:val="StyleUnderline"/>
        </w:rPr>
        <w:t>because of this enormous potential that it’s so important to ensure that things go as well as possible</w:t>
      </w:r>
      <w:r w:rsidRPr="008A282C">
        <w:rPr>
          <w:rStyle w:val="StyleUnderline"/>
          <w:highlight w:val="yellow"/>
        </w:rPr>
        <w:t>. The loss of potential would be enormous if we end up on a negative trajectory</w:t>
      </w:r>
      <w:r w:rsidRPr="008A282C">
        <w:rPr>
          <w:rStyle w:val="StyleUnderline"/>
        </w:rPr>
        <w:t>. It could result in a great deal of suffering or the end of life.[9] And just as the potential to solve many of the world’s problems is growing, threats seem to be growing too.</w:t>
      </w:r>
      <w:r w:rsidRPr="008A282C">
        <w:rPr>
          <w:sz w:val="16"/>
        </w:rPr>
        <w:t xml:space="preserve"> In particular, advanced technologies and increasing interconnectedness pose great risks.[10]</w:t>
      </w:r>
    </w:p>
    <w:p w14:paraId="28F131D6" w14:textId="77777777" w:rsidR="001B4CBC" w:rsidRPr="008A282C" w:rsidRDefault="001B4CBC" w:rsidP="001B4CBC">
      <w:pPr>
        <w:rPr>
          <w:sz w:val="16"/>
        </w:rPr>
      </w:pPr>
      <w:r w:rsidRPr="008A282C">
        <w:rPr>
          <w:sz w:val="16"/>
        </w:rPr>
        <w:t>There are things we can do today that could affect the long-term future</w:t>
      </w:r>
    </w:p>
    <w:p w14:paraId="4811ABB2" w14:textId="77777777" w:rsidR="001B4CBC" w:rsidRPr="008A282C" w:rsidRDefault="001B4CBC" w:rsidP="001B4CBC">
      <w:pPr>
        <w:rPr>
          <w:sz w:val="16"/>
        </w:rPr>
      </w:pPr>
      <w:r w:rsidRPr="008A282C">
        <w:rPr>
          <w:sz w:val="16"/>
        </w:rPr>
        <w:t>There are a number of things we could work on today that seem likely to influence the long-term future:</w:t>
      </w:r>
    </w:p>
    <w:p w14:paraId="68F4940B" w14:textId="77777777" w:rsidR="001B4CBC" w:rsidRPr="008A282C" w:rsidRDefault="001B4CBC" w:rsidP="001B4CBC">
      <w:pPr>
        <w:rPr>
          <w:sz w:val="16"/>
        </w:rPr>
      </w:pPr>
      <w:r w:rsidRPr="008A282C">
        <w:rPr>
          <w:rStyle w:val="StyleUnderline"/>
        </w:rPr>
        <w:t xml:space="preserve">Reducing extinction risks: </w:t>
      </w:r>
      <w:r w:rsidRPr="008A282C">
        <w:rPr>
          <w:sz w:val="16"/>
        </w:rPr>
        <w:t>We could reduce the risk of catastrophic climate change by putting in place laws and regulations to cut carbon emissions. We could reduce the risks from new technologies by investing in research to ensure their safety. Alternatively, we could work to improve global cooperation so that we are better able to deal with unforeseen risks that might arise.</w:t>
      </w:r>
    </w:p>
    <w:p w14:paraId="09E055AC" w14:textId="77777777" w:rsidR="001B4CBC" w:rsidRPr="008A282C" w:rsidRDefault="001B4CBC" w:rsidP="001B4CBC">
      <w:pPr>
        <w:rPr>
          <w:sz w:val="16"/>
        </w:rPr>
      </w:pPr>
      <w:r w:rsidRPr="008A282C">
        <w:rPr>
          <w:sz w:val="16"/>
        </w:rPr>
        <w:t>Changing the values of a civilisation: Values tend to be stable in societies,[11] so attempts to shift values, whilst difficult, could have long-lasting effects. Some forms of value change, like increasing altruism, seem robustly good, and may be a way of realizing the very best possible futures. However, spreading poorly considered values could be harmful.</w:t>
      </w:r>
    </w:p>
    <w:p w14:paraId="7E435BA2" w14:textId="77777777" w:rsidR="001B4CBC" w:rsidRPr="008A282C" w:rsidRDefault="001B4CBC" w:rsidP="001B4CBC">
      <w:pPr>
        <w:rPr>
          <w:sz w:val="16"/>
        </w:rPr>
      </w:pPr>
      <w:r w:rsidRPr="008A282C">
        <w:rPr>
          <w:sz w:val="16"/>
        </w:rPr>
        <w:t>Reducing suffering risks: Historically, technological advances have enabled great welfare improvements (e.g. through modern agriculture and medicine), but also some of the greatest sources of present-day suffering (e.g. factory farming). To prevent the worst risks from new technologies, we could improve global cooperation and work on specific problems like preventing worst-case outcomes from artificial intelligence.</w:t>
      </w:r>
    </w:p>
    <w:p w14:paraId="791F3FDF" w14:textId="77777777" w:rsidR="001B4CBC" w:rsidRPr="008A282C" w:rsidRDefault="001B4CBC" w:rsidP="001B4CBC">
      <w:pPr>
        <w:rPr>
          <w:sz w:val="16"/>
        </w:rPr>
      </w:pPr>
      <w:r w:rsidRPr="008A282C">
        <w:rPr>
          <w:sz w:val="16"/>
        </w:rPr>
        <w:lastRenderedPageBreak/>
        <w:t>“Speeding up” development: Boosting technological innovation or scientific progress could have a lasting “speed up” effect on the entire future, making all future benefits happen slightly earlier than they otherwise would have. Curing a disease just a few years earlier could save millions of lives, for example. (That said, it’s not clear whether speeding up development is good or bad for existential risk - developing new technologies faster might help us to mitigate certain threats, but pose new risks of their own.)</w:t>
      </w:r>
    </w:p>
    <w:p w14:paraId="3EE24F1D" w14:textId="77777777" w:rsidR="001B4CBC" w:rsidRPr="008A282C" w:rsidRDefault="001B4CBC" w:rsidP="001B4CBC">
      <w:pPr>
        <w:rPr>
          <w:sz w:val="16"/>
        </w:rPr>
      </w:pPr>
      <w:r w:rsidRPr="008A282C">
        <w:rPr>
          <w:sz w:val="16"/>
        </w:rPr>
        <w:t>Ripple effects of our ordinary actions: Improvements in health not only benefit individuals directly but allow them to be more economically successful, meaning that society and other individuals have to invest less in supporting them. In aggregate, this could easily have substantial knock-on effects on the productivity of society, which could affect the future.</w:t>
      </w:r>
    </w:p>
    <w:p w14:paraId="0B01E42E" w14:textId="77777777" w:rsidR="001B4CBC" w:rsidRPr="008A282C" w:rsidRDefault="001B4CBC" w:rsidP="001B4CBC">
      <w:pPr>
        <w:rPr>
          <w:sz w:val="16"/>
        </w:rPr>
      </w:pPr>
      <w:r w:rsidRPr="008A282C">
        <w:rPr>
          <w:sz w:val="16"/>
        </w:rPr>
        <w:t>Other ways we might create positive trajectory changes: These include improving education, science, and political systems.</w:t>
      </w:r>
    </w:p>
    <w:p w14:paraId="629B679D" w14:textId="77777777" w:rsidR="001B4CBC" w:rsidRPr="008A282C" w:rsidRDefault="001B4CBC" w:rsidP="001B4CBC">
      <w:pPr>
        <w:rPr>
          <w:sz w:val="16"/>
        </w:rPr>
      </w:pPr>
      <w:r w:rsidRPr="008A282C">
        <w:rPr>
          <w:sz w:val="16"/>
        </w:rPr>
        <w:t>Paul Christiano also points out that even if opportunities to shape the long-term future with any degree of certainty do not exist today, they may well exist in the future. Investing in our own current capacity could have an indirect but large impact by improving our ability to take such opportunities when they do arise. Similarly, we can do research today to learn more about how we might be able to impact the long-term future.</w:t>
      </w:r>
    </w:p>
    <w:p w14:paraId="7EE2E6FF" w14:textId="77777777" w:rsidR="001B4CBC" w:rsidRPr="008A282C" w:rsidRDefault="001B4CBC" w:rsidP="001B4CBC">
      <w:pPr>
        <w:rPr>
          <w:sz w:val="16"/>
        </w:rPr>
      </w:pPr>
      <w:r w:rsidRPr="008A282C">
        <w:rPr>
          <w:sz w:val="16"/>
        </w:rPr>
        <w:t>The long-term future is neglected, especially relative to its importance</w:t>
      </w:r>
    </w:p>
    <w:p w14:paraId="61C4B33B" w14:textId="77777777" w:rsidR="001B4CBC" w:rsidRPr="008A282C" w:rsidRDefault="001B4CBC" w:rsidP="001B4CBC">
      <w:pPr>
        <w:rPr>
          <w:rStyle w:val="StyleUnderline"/>
        </w:rPr>
      </w:pPr>
      <w:r w:rsidRPr="008A282C">
        <w:rPr>
          <w:rStyle w:val="StyleUnderline"/>
          <w:highlight w:val="yellow"/>
        </w:rPr>
        <w:t>Attempts to shape the long-term future are neglected</w:t>
      </w:r>
      <w:r w:rsidRPr="008A282C">
        <w:rPr>
          <w:rStyle w:val="StyleUnderline"/>
        </w:rPr>
        <w:t xml:space="preserve"> </w:t>
      </w:r>
      <w:r w:rsidRPr="008A282C">
        <w:rPr>
          <w:rStyle w:val="StyleUnderline"/>
          <w:highlight w:val="yellow"/>
        </w:rPr>
        <w:t>by</w:t>
      </w:r>
      <w:r w:rsidRPr="008A282C">
        <w:rPr>
          <w:rStyle w:val="StyleUnderline"/>
        </w:rPr>
        <w:t xml:space="preserve"> individuals, organisations and </w:t>
      </w:r>
      <w:r w:rsidRPr="008A282C">
        <w:rPr>
          <w:rStyle w:val="StyleUnderline"/>
          <w:highlight w:val="yellow"/>
        </w:rPr>
        <w:t>governments</w:t>
      </w:r>
      <w:r w:rsidRPr="008A282C">
        <w:rPr>
          <w:rStyle w:val="StyleUnderline"/>
        </w:rPr>
        <w:t>.</w:t>
      </w:r>
    </w:p>
    <w:p w14:paraId="521CBC2B" w14:textId="77777777" w:rsidR="001B4CBC" w:rsidRPr="008A282C" w:rsidRDefault="001B4CBC" w:rsidP="001B4CBC">
      <w:pPr>
        <w:rPr>
          <w:rStyle w:val="StyleUnderline"/>
        </w:rPr>
      </w:pPr>
      <w:r w:rsidRPr="008A282C">
        <w:rPr>
          <w:rStyle w:val="StyleUnderline"/>
        </w:rPr>
        <w:t xml:space="preserve">One reason is that </w:t>
      </w:r>
      <w:r w:rsidRPr="008A282C">
        <w:rPr>
          <w:rStyle w:val="StyleUnderline"/>
          <w:highlight w:val="yellow"/>
        </w:rPr>
        <w:t>there is little incentive to focus on far-off, uncertain issues</w:t>
      </w:r>
      <w:r w:rsidRPr="008A282C">
        <w:rPr>
          <w:rStyle w:val="StyleUnderline"/>
        </w:rPr>
        <w:t xml:space="preserve"> compared to more certain, immediate ones. As 80,000 Hours put it, “</w:t>
      </w:r>
      <w:r w:rsidRPr="008A282C">
        <w:rPr>
          <w:rStyle w:val="StyleUnderline"/>
          <w:highlight w:val="yellow"/>
        </w:rPr>
        <w:t xml:space="preserve">Future generations matter, but they can’t vote, </w:t>
      </w:r>
      <w:r w:rsidRPr="008A282C">
        <w:rPr>
          <w:rStyle w:val="StyleUnderline"/>
        </w:rPr>
        <w:t>they can’t buy things, they can’t stand up for their interests.”</w:t>
      </w:r>
    </w:p>
    <w:p w14:paraId="336BA061" w14:textId="77777777" w:rsidR="001B4CBC" w:rsidRPr="008A282C" w:rsidRDefault="001B4CBC" w:rsidP="001B4CBC">
      <w:pPr>
        <w:rPr>
          <w:sz w:val="16"/>
        </w:rPr>
      </w:pPr>
      <w:r w:rsidRPr="008A282C">
        <w:rPr>
          <w:rStyle w:val="StyleUnderline"/>
          <w:highlight w:val="yellow"/>
        </w:rPr>
        <w:t>Problems</w:t>
      </w:r>
      <w:r w:rsidRPr="008A282C">
        <w:rPr>
          <w:rStyle w:val="StyleUnderline"/>
        </w:rPr>
        <w:t xml:space="preserve"> </w:t>
      </w:r>
      <w:r w:rsidRPr="008A282C">
        <w:rPr>
          <w:rStyle w:val="StyleUnderline"/>
          <w:highlight w:val="yellow"/>
        </w:rPr>
        <w:t>faced by future generations are</w:t>
      </w:r>
      <w:r w:rsidRPr="008A282C">
        <w:rPr>
          <w:rStyle w:val="StyleUnderline"/>
        </w:rPr>
        <w:t xml:space="preserve"> also </w:t>
      </w:r>
      <w:r w:rsidRPr="008A282C">
        <w:rPr>
          <w:rStyle w:val="StyleUnderline"/>
          <w:highlight w:val="yellow"/>
        </w:rPr>
        <w:t>more uncertain</w:t>
      </w:r>
      <w:r w:rsidRPr="008A282C">
        <w:rPr>
          <w:rStyle w:val="StyleUnderline"/>
        </w:rPr>
        <w:t xml:space="preserve"> </w:t>
      </w:r>
      <w:r w:rsidRPr="008A282C">
        <w:rPr>
          <w:rStyle w:val="StyleUnderline"/>
          <w:highlight w:val="yellow"/>
        </w:rPr>
        <w:t>and</w:t>
      </w:r>
      <w:r w:rsidRPr="008A282C">
        <w:rPr>
          <w:rStyle w:val="StyleUnderline"/>
        </w:rPr>
        <w:t xml:space="preserve"> more </w:t>
      </w:r>
      <w:r w:rsidRPr="008A282C">
        <w:rPr>
          <w:rStyle w:val="StyleUnderline"/>
          <w:highlight w:val="yellow"/>
        </w:rPr>
        <w:t>abstract</w:t>
      </w:r>
      <w:r w:rsidRPr="008A282C">
        <w:rPr>
          <w:rStyle w:val="StyleUnderline"/>
        </w:rPr>
        <w:t xml:space="preserve">, making it harder for us to care about them. There is a well-established phenomenon called </w:t>
      </w:r>
      <w:r w:rsidRPr="008A282C">
        <w:rPr>
          <w:rStyle w:val="StyleUnderline"/>
          <w:highlight w:val="yellow"/>
        </w:rPr>
        <w:t>temporal discounting</w:t>
      </w:r>
      <w:r w:rsidRPr="008A282C">
        <w:rPr>
          <w:rStyle w:val="StyleUnderline"/>
        </w:rPr>
        <w:t xml:space="preserve">, which means that we tend to </w:t>
      </w:r>
      <w:r w:rsidRPr="008A282C">
        <w:rPr>
          <w:rStyle w:val="StyleUnderline"/>
          <w:highlight w:val="yellow"/>
        </w:rPr>
        <w:t>give less weight to outcomes</w:t>
      </w:r>
      <w:r w:rsidRPr="008A282C">
        <w:rPr>
          <w:rStyle w:val="StyleUnderline"/>
        </w:rPr>
        <w:t xml:space="preserve"> that are far </w:t>
      </w:r>
      <w:r w:rsidRPr="008A282C">
        <w:rPr>
          <w:rStyle w:val="StyleUnderline"/>
          <w:highlight w:val="yellow"/>
        </w:rPr>
        <w:t>in the future</w:t>
      </w:r>
      <w:r w:rsidRPr="008A282C">
        <w:rPr>
          <w:rStyle w:val="StyleUnderline"/>
        </w:rPr>
        <w:t>. This may explain our tendency to neglect long-term risks and problems</w:t>
      </w:r>
      <w:r w:rsidRPr="008A282C">
        <w:rPr>
          <w:sz w:val="16"/>
        </w:rPr>
        <w:t>. For example, it’s a large part of why we seem to have such difficulty tackling climate change.</w:t>
      </w:r>
    </w:p>
    <w:p w14:paraId="42F46C26" w14:textId="77777777" w:rsidR="001B4CBC" w:rsidRPr="008A282C" w:rsidRDefault="001B4CBC" w:rsidP="001B4CBC">
      <w:pPr>
        <w:rPr>
          <w:rStyle w:val="StyleUnderline"/>
        </w:rPr>
      </w:pPr>
      <w:r w:rsidRPr="008A282C">
        <w:rPr>
          <w:sz w:val="16"/>
        </w:rPr>
        <w:t xml:space="preserve">Generally, </w:t>
      </w:r>
      <w:r w:rsidRPr="008A282C">
        <w:rPr>
          <w:rStyle w:val="StyleUnderline"/>
        </w:rPr>
        <w:t>there are diminishing returns to additional work in an area. This means that the neglectedness of the long-term future makes it more likely to be high impact.</w:t>
      </w:r>
    </w:p>
    <w:p w14:paraId="35E5CF83" w14:textId="77777777" w:rsidR="001B4CBC" w:rsidRPr="008A282C" w:rsidRDefault="001B4CBC" w:rsidP="001B4CBC">
      <w:pPr>
        <w:rPr>
          <w:sz w:val="16"/>
        </w:rPr>
      </w:pPr>
      <w:r w:rsidRPr="008A282C">
        <w:rPr>
          <w:sz w:val="16"/>
        </w:rPr>
        <w:t>Efforts to shape the long-term future could be extremely high in expected value</w:t>
      </w:r>
    </w:p>
    <w:p w14:paraId="4C56A909" w14:textId="77777777" w:rsidR="001B4CBC" w:rsidRPr="008A282C" w:rsidRDefault="001B4CBC" w:rsidP="001B4CBC">
      <w:pPr>
        <w:rPr>
          <w:sz w:val="16"/>
        </w:rPr>
      </w:pPr>
      <w:r w:rsidRPr="008A282C">
        <w:rPr>
          <w:rStyle w:val="StyleUnderline"/>
        </w:rPr>
        <w:t xml:space="preserve">Even if the chance of our actions influencing the long-term trajectory of humanity is relatively low, there are extremely large potential benefits, which mean that these actions could still have a very high expected value. For example, </w:t>
      </w:r>
      <w:r w:rsidRPr="008A282C">
        <w:rPr>
          <w:rStyle w:val="StyleUnderline"/>
          <w:highlight w:val="yellow"/>
        </w:rPr>
        <w:t>decreasing the probability of</w:t>
      </w:r>
      <w:r w:rsidRPr="008A282C">
        <w:rPr>
          <w:rStyle w:val="StyleUnderline"/>
        </w:rPr>
        <w:t xml:space="preserve"> human </w:t>
      </w:r>
      <w:r w:rsidRPr="008A282C">
        <w:rPr>
          <w:rStyle w:val="StyleUnderline"/>
          <w:highlight w:val="yellow"/>
        </w:rPr>
        <w:t>extinction</w:t>
      </w:r>
      <w:r w:rsidRPr="008A282C">
        <w:rPr>
          <w:rStyle w:val="StyleUnderline"/>
        </w:rPr>
        <w:t xml:space="preserve"> </w:t>
      </w:r>
      <w:r w:rsidRPr="008A282C">
        <w:rPr>
          <w:rStyle w:val="StyleUnderline"/>
          <w:highlight w:val="yellow"/>
        </w:rPr>
        <w:t>by</w:t>
      </w:r>
      <w:r w:rsidRPr="008A282C">
        <w:rPr>
          <w:rStyle w:val="StyleUnderline"/>
        </w:rPr>
        <w:t xml:space="preserve"> just </w:t>
      </w:r>
      <w:r w:rsidRPr="008A282C">
        <w:rPr>
          <w:rStyle w:val="StyleUnderline"/>
          <w:highlight w:val="yellow"/>
        </w:rPr>
        <w:t>one</w:t>
      </w:r>
      <w:r w:rsidRPr="008A282C">
        <w:rPr>
          <w:rStyle w:val="StyleUnderline"/>
        </w:rPr>
        <w:t xml:space="preserve"> </w:t>
      </w:r>
      <w:r w:rsidRPr="008A282C">
        <w:rPr>
          <w:rStyle w:val="StyleUnderline"/>
          <w:highlight w:val="yellow"/>
        </w:rPr>
        <w:t>in a million</w:t>
      </w:r>
      <w:r w:rsidRPr="008A282C">
        <w:rPr>
          <w:rStyle w:val="StyleUnderline"/>
        </w:rPr>
        <w:t xml:space="preserve"> could </w:t>
      </w:r>
      <w:r w:rsidRPr="008A282C">
        <w:rPr>
          <w:rStyle w:val="StyleUnderline"/>
          <w:highlight w:val="yellow"/>
        </w:rPr>
        <w:t>result</w:t>
      </w:r>
      <w:r w:rsidRPr="008A282C">
        <w:rPr>
          <w:rStyle w:val="StyleUnderline"/>
        </w:rPr>
        <w:t xml:space="preserve"> </w:t>
      </w:r>
      <w:r w:rsidRPr="008A282C">
        <w:rPr>
          <w:rStyle w:val="StyleUnderline"/>
          <w:highlight w:val="yellow"/>
        </w:rPr>
        <w:t>in</w:t>
      </w:r>
      <w:r w:rsidRPr="008A282C">
        <w:rPr>
          <w:rStyle w:val="StyleUnderline"/>
        </w:rPr>
        <w:t xml:space="preserve"> an additional 1,000 to </w:t>
      </w:r>
      <w:r w:rsidRPr="008A282C">
        <w:rPr>
          <w:rStyle w:val="StyleUnderline"/>
          <w:highlight w:val="yellow"/>
        </w:rPr>
        <w:t>10,000 expected years of civilisation</w:t>
      </w:r>
      <w:r w:rsidRPr="008A282C">
        <w:rPr>
          <w:sz w:val="16"/>
        </w:rPr>
        <w:t xml:space="preserve"> (using earlier assumptions).[12]</w:t>
      </w:r>
    </w:p>
    <w:p w14:paraId="339F8CF2" w14:textId="77777777" w:rsidR="001B4CBC" w:rsidRPr="008A282C" w:rsidRDefault="001B4CBC" w:rsidP="001B4CBC">
      <w:pPr>
        <w:rPr>
          <w:sz w:val="16"/>
        </w:rPr>
      </w:pPr>
      <w:r w:rsidRPr="008A282C">
        <w:rPr>
          <w:sz w:val="16"/>
        </w:rPr>
        <w:t>Compare this to actions we could take to improve the lives of people alive today, without looking at longer-run effects</w:t>
      </w:r>
      <w:r w:rsidRPr="008A282C">
        <w:rPr>
          <w:rStyle w:val="StyleUnderline"/>
        </w:rPr>
        <w:t xml:space="preserve">. A dramatic victory such as curing the most common and deadly diseases, or </w:t>
      </w:r>
      <w:r w:rsidRPr="008A282C">
        <w:rPr>
          <w:rStyle w:val="StyleUnderline"/>
          <w:highlight w:val="yellow"/>
        </w:rPr>
        <w:t>ending all war</w:t>
      </w:r>
      <w:r w:rsidRPr="008A282C">
        <w:rPr>
          <w:rStyle w:val="StyleUnderline"/>
        </w:rPr>
        <w:t xml:space="preserve">, might only </w:t>
      </w:r>
      <w:r w:rsidRPr="008A282C">
        <w:rPr>
          <w:rStyle w:val="StyleUnderline"/>
          <w:highlight w:val="yellow"/>
        </w:rPr>
        <w:t>make the current</w:t>
      </w:r>
      <w:r w:rsidRPr="008A282C">
        <w:rPr>
          <w:rStyle w:val="StyleUnderline"/>
        </w:rPr>
        <w:t xml:space="preserve"> time </w:t>
      </w:r>
      <w:r w:rsidRPr="008A282C">
        <w:rPr>
          <w:rStyle w:val="StyleUnderline"/>
          <w:highlight w:val="yellow"/>
        </w:rPr>
        <w:t>period</w:t>
      </w:r>
      <w:r w:rsidRPr="008A282C">
        <w:rPr>
          <w:rStyle w:val="StyleUnderline"/>
        </w:rPr>
        <w:t xml:space="preserve"> (~100 years) about </w:t>
      </w:r>
      <w:r w:rsidRPr="008A282C">
        <w:rPr>
          <w:rStyle w:val="StyleUnderline"/>
          <w:highlight w:val="yellow"/>
        </w:rPr>
        <w:t>twice as good</w:t>
      </w:r>
      <w:r w:rsidRPr="008A282C">
        <w:rPr>
          <w:rStyle w:val="StyleUnderline"/>
        </w:rPr>
        <w:t xml:space="preserve"> as otherwise</w:t>
      </w:r>
      <w:r w:rsidRPr="008A282C">
        <w:rPr>
          <w:sz w:val="16"/>
        </w:rPr>
        <w:t xml:space="preserve">.[13] Though this seems like an enormous success, </w:t>
      </w:r>
      <w:r w:rsidRPr="008A282C">
        <w:rPr>
          <w:rStyle w:val="StyleUnderline"/>
        </w:rPr>
        <w:t xml:space="preserve">given the calculations above, </w:t>
      </w:r>
      <w:r w:rsidRPr="008A282C">
        <w:rPr>
          <w:rStyle w:val="StyleUnderline"/>
          <w:highlight w:val="yellow"/>
        </w:rPr>
        <w:t>decreasing</w:t>
      </w:r>
      <w:r w:rsidRPr="008A282C">
        <w:rPr>
          <w:rStyle w:val="StyleUnderline"/>
        </w:rPr>
        <w:t xml:space="preserve"> the probability of human </w:t>
      </w:r>
      <w:r w:rsidRPr="008A282C">
        <w:rPr>
          <w:rStyle w:val="StyleUnderline"/>
          <w:highlight w:val="yellow"/>
        </w:rPr>
        <w:t>extinction</w:t>
      </w:r>
      <w:r w:rsidRPr="008A282C">
        <w:rPr>
          <w:rStyle w:val="StyleUnderline"/>
        </w:rPr>
        <w:t xml:space="preserve"> </w:t>
      </w:r>
      <w:r w:rsidRPr="008A282C">
        <w:rPr>
          <w:rStyle w:val="StyleUnderline"/>
          <w:highlight w:val="yellow"/>
        </w:rPr>
        <w:t>would</w:t>
      </w:r>
      <w:r w:rsidRPr="008A282C">
        <w:rPr>
          <w:rStyle w:val="StyleUnderline"/>
        </w:rPr>
        <w:t xml:space="preserve"> </w:t>
      </w:r>
      <w:r w:rsidRPr="008A282C">
        <w:rPr>
          <w:rStyle w:val="StyleUnderline"/>
          <w:highlight w:val="yellow"/>
        </w:rPr>
        <w:t>be</w:t>
      </w:r>
      <w:r w:rsidRPr="008A282C">
        <w:rPr>
          <w:rStyle w:val="StyleUnderline"/>
        </w:rPr>
        <w:t xml:space="preserve"> 10 or </w:t>
      </w:r>
      <w:r w:rsidRPr="008A282C">
        <w:rPr>
          <w:rStyle w:val="StyleUnderline"/>
          <w:highlight w:val="yellow"/>
        </w:rPr>
        <w:t>100 times better</w:t>
      </w:r>
      <w:r w:rsidRPr="008A282C">
        <w:rPr>
          <w:rStyle w:val="StyleUnderline"/>
        </w:rPr>
        <w:t xml:space="preserve"> in expectation</w:t>
      </w:r>
      <w:r w:rsidRPr="008A282C">
        <w:rPr>
          <w:sz w:val="16"/>
        </w:rPr>
        <w:t>.</w:t>
      </w:r>
    </w:p>
    <w:p w14:paraId="0AEEEF1E" w14:textId="77777777" w:rsidR="001B4CBC" w:rsidRPr="008A282C" w:rsidRDefault="001B4CBC" w:rsidP="001B4CBC">
      <w:pPr>
        <w:rPr>
          <w:rStyle w:val="StyleUnderline"/>
        </w:rPr>
      </w:pPr>
      <w:r w:rsidRPr="008A282C">
        <w:rPr>
          <w:sz w:val="16"/>
        </w:rPr>
        <w:t xml:space="preserve">We might want to adjust this naive estimate downwards slightly, however, given uncertainty about some of the assumptions that go into it - we could be wrong about the probability of humanity surviving far into the future, or about the value of the future (if we think that future flourishing might have diminishing value, for example.) However, even if we think these estimates should be adjusted downwards substantially, </w:t>
      </w:r>
      <w:r w:rsidRPr="008A282C">
        <w:rPr>
          <w:rStyle w:val="StyleUnderline"/>
        </w:rPr>
        <w:t xml:space="preserve">we might very </w:t>
      </w:r>
      <w:r w:rsidRPr="008A282C">
        <w:rPr>
          <w:rStyle w:val="StyleUnderline"/>
          <w:highlight w:val="yellow"/>
        </w:rPr>
        <w:t>conservatively</w:t>
      </w:r>
      <w:r w:rsidRPr="008A282C">
        <w:rPr>
          <w:rStyle w:val="StyleUnderline"/>
        </w:rPr>
        <w:t xml:space="preserve"> imagine that reducing the likelihood of existential risk by one in a million only equates to 100 expected years of civilization. This still suggests that the value of working to reduce </w:t>
      </w:r>
      <w:r w:rsidRPr="008A282C">
        <w:rPr>
          <w:rStyle w:val="StyleUnderline"/>
          <w:highlight w:val="yellow"/>
        </w:rPr>
        <w:t>existential risk is comparable to</w:t>
      </w:r>
      <w:r w:rsidRPr="008A282C">
        <w:rPr>
          <w:rStyle w:val="StyleUnderline"/>
        </w:rPr>
        <w:t xml:space="preserve"> the value of </w:t>
      </w:r>
      <w:r w:rsidRPr="008A282C">
        <w:rPr>
          <w:rStyle w:val="StyleUnderline"/>
          <w:highlight w:val="yellow"/>
        </w:rPr>
        <w:t xml:space="preserve">the </w:t>
      </w:r>
      <w:r w:rsidRPr="008A282C">
        <w:rPr>
          <w:rStyle w:val="StyleUnderline"/>
          <w:highlight w:val="yellow"/>
        </w:rPr>
        <w:lastRenderedPageBreak/>
        <w:t>biggest victories we could imagine</w:t>
      </w:r>
      <w:r w:rsidRPr="008A282C">
        <w:rPr>
          <w:rStyle w:val="StyleUnderline"/>
        </w:rPr>
        <w:t xml:space="preserve"> in the current time period - and so well worth taking seriously.</w:t>
      </w:r>
    </w:p>
    <w:p w14:paraId="2FD8A629" w14:textId="77777777" w:rsidR="001B4CBC" w:rsidRPr="00B31D92" w:rsidRDefault="001B4CBC" w:rsidP="001B4CBC"/>
    <w:p w14:paraId="0A387469" w14:textId="77777777" w:rsidR="001B4CBC" w:rsidRPr="00E72D02" w:rsidRDefault="001B4CBC" w:rsidP="001B4CBC">
      <w:pPr>
        <w:pStyle w:val="Heading3"/>
        <w:rPr>
          <w:rFonts w:cs="Arial"/>
        </w:rPr>
      </w:pPr>
      <w:r w:rsidRPr="00E72D02">
        <w:rPr>
          <w:rFonts w:cs="Arial"/>
        </w:rPr>
        <w:lastRenderedPageBreak/>
        <w:t>Plan</w:t>
      </w:r>
    </w:p>
    <w:p w14:paraId="32D68F20" w14:textId="77777777" w:rsidR="001B4CBC" w:rsidRDefault="001B4CBC" w:rsidP="001B4CBC">
      <w:pPr>
        <w:pStyle w:val="Heading4"/>
        <w:rPr>
          <w:rFonts w:cs="Arial"/>
        </w:rPr>
      </w:pPr>
      <w:r w:rsidRPr="00E72D02">
        <w:rPr>
          <w:rFonts w:cs="Arial"/>
        </w:rPr>
        <w:t>Plan: Private entities should not appropriate outer space via commercial space stations that replace the International Space Station.</w:t>
      </w:r>
      <w:r>
        <w:rPr>
          <w:rFonts w:cs="Arial"/>
        </w:rPr>
        <w:t xml:space="preserve"> </w:t>
      </w:r>
    </w:p>
    <w:p w14:paraId="177C9CD2" w14:textId="4C74F991" w:rsidR="00E42E4C" w:rsidRDefault="00E42E4C" w:rsidP="00F601E6"/>
    <w:p w14:paraId="68FE76D1" w14:textId="77777777" w:rsidR="001B4CBC" w:rsidRDefault="001B4CBC" w:rsidP="001B4CBC">
      <w:pPr>
        <w:pStyle w:val="Heading3"/>
      </w:pPr>
      <w:r>
        <w:lastRenderedPageBreak/>
        <w:t>Advantage</w:t>
      </w:r>
    </w:p>
    <w:p w14:paraId="05210C2B" w14:textId="77777777" w:rsidR="001B4CBC" w:rsidRPr="00E72D02" w:rsidRDefault="001B4CBC" w:rsidP="001B4CBC">
      <w:pPr>
        <w:pStyle w:val="Heading4"/>
        <w:rPr>
          <w:rFonts w:cs="Arial"/>
        </w:rPr>
      </w:pPr>
      <w:r>
        <w:rPr>
          <w:rFonts w:cs="Arial"/>
        </w:rPr>
        <w:t>The ISS is retiring and being replaced solely by the private sector – extension reverse causally stops privatization</w:t>
      </w:r>
    </w:p>
    <w:p w14:paraId="5FDC71BC" w14:textId="77777777" w:rsidR="001B4CBC" w:rsidRPr="00E72D02" w:rsidRDefault="001B4CBC" w:rsidP="001B4CBC">
      <w:pPr>
        <w:rPr>
          <w:rStyle w:val="Style13ptBold"/>
        </w:rPr>
      </w:pPr>
      <w:r w:rsidRPr="00E72D02">
        <w:rPr>
          <w:rStyle w:val="Style13ptBold"/>
        </w:rPr>
        <w:t xml:space="preserve">Heilwell 12/03 </w:t>
      </w:r>
      <w:r w:rsidRPr="00E72D02">
        <w:t>[Rebecca, reporter for Open Sourced, covering emerging technologies, artificial intelligence, and logistics, “NASA gave Jeff Bezos money to build his office park in space”, Updated 12-03-2021 (I couldn’t find the original publishing date – this is the only one that showed up on the website – if you can please lmk), Vox Recode, https://www.vox.com/recode/2021/10/27/22747509/blue-origin-orbital-reef-office-park-bezos]//pranav</w:t>
      </w:r>
    </w:p>
    <w:p w14:paraId="27042844" w14:textId="77777777" w:rsidR="001B4CBC" w:rsidRPr="009A697E" w:rsidRDefault="001B4CBC" w:rsidP="001B4CBC">
      <w:pPr>
        <w:rPr>
          <w:b/>
          <w:iCs/>
          <w:u w:val="single"/>
        </w:rPr>
      </w:pPr>
      <w:r w:rsidRPr="00E72D02">
        <w:rPr>
          <w:sz w:val="16"/>
        </w:rPr>
        <w:t xml:space="preserve">After more than two decades in orbit, </w:t>
      </w:r>
      <w:r w:rsidRPr="00E72D02">
        <w:rPr>
          <w:rStyle w:val="Emphasis"/>
          <w:highlight w:val="green"/>
        </w:rPr>
        <w:t>NASA</w:t>
      </w:r>
      <w:r w:rsidRPr="00E72D02">
        <w:rPr>
          <w:rStyle w:val="Emphasis"/>
        </w:rPr>
        <w:t xml:space="preserve"> is </w:t>
      </w:r>
      <w:r w:rsidRPr="00E72D02">
        <w:rPr>
          <w:rStyle w:val="Emphasis"/>
          <w:highlight w:val="green"/>
        </w:rPr>
        <w:t>preparing to retire</w:t>
      </w:r>
      <w:r w:rsidRPr="00E72D02">
        <w:rPr>
          <w:rStyle w:val="Emphasis"/>
        </w:rPr>
        <w:t xml:space="preserve"> </w:t>
      </w:r>
      <w:r w:rsidRPr="00E72D02">
        <w:rPr>
          <w:rStyle w:val="Emphasis"/>
          <w:highlight w:val="green"/>
        </w:rPr>
        <w:t>the</w:t>
      </w:r>
      <w:r w:rsidRPr="00E72D02">
        <w:rPr>
          <w:rStyle w:val="Emphasis"/>
        </w:rPr>
        <w:t xml:space="preserve"> </w:t>
      </w:r>
      <w:r w:rsidRPr="00E72D02">
        <w:rPr>
          <w:rStyle w:val="Emphasis"/>
          <w:highlight w:val="green"/>
        </w:rPr>
        <w:t>I</w:t>
      </w:r>
      <w:r w:rsidRPr="00E72D02">
        <w:rPr>
          <w:rStyle w:val="Emphasis"/>
        </w:rPr>
        <w:t xml:space="preserve">nternational </w:t>
      </w:r>
      <w:r w:rsidRPr="00E72D02">
        <w:rPr>
          <w:rStyle w:val="Emphasis"/>
          <w:highlight w:val="green"/>
        </w:rPr>
        <w:t>S</w:t>
      </w:r>
      <w:r w:rsidRPr="00E72D02">
        <w:rPr>
          <w:rStyle w:val="Emphasis"/>
        </w:rPr>
        <w:t xml:space="preserve">pace </w:t>
      </w:r>
      <w:r w:rsidRPr="00E72D02">
        <w:rPr>
          <w:rStyle w:val="Emphasis"/>
          <w:highlight w:val="green"/>
        </w:rPr>
        <w:t>S</w:t>
      </w:r>
      <w:r w:rsidRPr="00E72D02">
        <w:rPr>
          <w:rStyle w:val="Emphasis"/>
        </w:rPr>
        <w:t>tation</w:t>
      </w:r>
      <w:r w:rsidRPr="00E72D02">
        <w:rPr>
          <w:sz w:val="16"/>
        </w:rPr>
        <w:t xml:space="preserve">. The habitable satellite only has permission to operate until 2024, </w:t>
      </w:r>
      <w:r w:rsidRPr="00E72D02">
        <w:rPr>
          <w:rStyle w:val="Emphasis"/>
        </w:rPr>
        <w:t xml:space="preserve">and while it’s likely that the space station’s </w:t>
      </w:r>
      <w:r w:rsidRPr="00E72D02">
        <w:rPr>
          <w:rStyle w:val="Emphasis"/>
          <w:highlight w:val="green"/>
        </w:rPr>
        <w:t>funding</w:t>
      </w:r>
      <w:r w:rsidRPr="00E72D02">
        <w:rPr>
          <w:rStyle w:val="Emphasis"/>
        </w:rPr>
        <w:t xml:space="preserve"> could be </w:t>
      </w:r>
      <w:r w:rsidRPr="00E72D02">
        <w:rPr>
          <w:rStyle w:val="Emphasis"/>
          <w:highlight w:val="green"/>
        </w:rPr>
        <w:t>extended until 2028</w:t>
      </w:r>
      <w:r w:rsidRPr="00E72D02">
        <w:rPr>
          <w:sz w:val="16"/>
        </w:rPr>
        <w:t xml:space="preserve">, </w:t>
      </w:r>
      <w:r w:rsidRPr="00E72D02">
        <w:rPr>
          <w:rStyle w:val="Emphasis"/>
          <w:highlight w:val="green"/>
        </w:rPr>
        <w:t>NASA</w:t>
      </w:r>
      <w:r w:rsidRPr="00E72D02">
        <w:rPr>
          <w:rStyle w:val="Emphasis"/>
        </w:rPr>
        <w:t xml:space="preserve"> plans</w:t>
      </w:r>
      <w:r w:rsidRPr="00E72D02">
        <w:rPr>
          <w:sz w:val="16"/>
        </w:rPr>
        <w:t xml:space="preserve"> </w:t>
      </w:r>
      <w:r w:rsidRPr="00E72D02">
        <w:rPr>
          <w:rStyle w:val="Emphasis"/>
        </w:rPr>
        <w:t>to</w:t>
      </w:r>
      <w:r w:rsidRPr="00E72D02">
        <w:rPr>
          <w:sz w:val="16"/>
        </w:rPr>
        <w:t xml:space="preserve"> decommission the ISS and </w:t>
      </w:r>
      <w:r w:rsidRPr="00E72D02">
        <w:rPr>
          <w:rStyle w:val="Emphasis"/>
        </w:rPr>
        <w:t xml:space="preserve">find a </w:t>
      </w:r>
      <w:r w:rsidRPr="00E72D02">
        <w:rPr>
          <w:rStyle w:val="Emphasis"/>
          <w:highlight w:val="green"/>
        </w:rPr>
        <w:t>replacement</w:t>
      </w:r>
      <w:r w:rsidRPr="00E72D02">
        <w:rPr>
          <w:sz w:val="16"/>
        </w:rPr>
        <w:t xml:space="preserve"> by the end of the decade. </w:t>
      </w:r>
      <w:r w:rsidRPr="00E72D02">
        <w:rPr>
          <w:rStyle w:val="Emphasis"/>
        </w:rPr>
        <w:t>Cue Jeff Bezos</w:t>
      </w:r>
      <w:r w:rsidRPr="00E72D02">
        <w:rPr>
          <w:sz w:val="16"/>
        </w:rPr>
        <w:t xml:space="preserve">. The billionaire’s spaceflight company, </w:t>
      </w:r>
      <w:r w:rsidRPr="00E72D02">
        <w:rPr>
          <w:rStyle w:val="Emphasis"/>
          <w:highlight w:val="green"/>
        </w:rPr>
        <w:t>Blue Origin</w:t>
      </w:r>
      <w:r w:rsidRPr="00E72D02">
        <w:rPr>
          <w:rStyle w:val="Emphasis"/>
        </w:rPr>
        <w:t xml:space="preserve">, has proposed a </w:t>
      </w:r>
      <w:r w:rsidRPr="00E72D02">
        <w:rPr>
          <w:rStyle w:val="Emphasis"/>
          <w:highlight w:val="green"/>
        </w:rPr>
        <w:t>new</w:t>
      </w:r>
      <w:r w:rsidRPr="00E72D02">
        <w:rPr>
          <w:rStyle w:val="Emphasis"/>
        </w:rPr>
        <w:t xml:space="preserve"> </w:t>
      </w:r>
      <w:r w:rsidRPr="00E72D02">
        <w:rPr>
          <w:rStyle w:val="Emphasis"/>
          <w:highlight w:val="green"/>
        </w:rPr>
        <w:t>commercial</w:t>
      </w:r>
      <w:r w:rsidRPr="00E72D02">
        <w:rPr>
          <w:rStyle w:val="Emphasis"/>
        </w:rPr>
        <w:t xml:space="preserve"> </w:t>
      </w:r>
      <w:r w:rsidRPr="00E72D02">
        <w:rPr>
          <w:rStyle w:val="Emphasis"/>
          <w:highlight w:val="green"/>
        </w:rPr>
        <w:t>space station</w:t>
      </w:r>
      <w:r w:rsidRPr="00E72D02">
        <w:rPr>
          <w:rStyle w:val="Emphasis"/>
        </w:rPr>
        <w:t xml:space="preserve"> called </w:t>
      </w:r>
      <w:r w:rsidRPr="00E72D02">
        <w:rPr>
          <w:rStyle w:val="Emphasis"/>
          <w:highlight w:val="green"/>
        </w:rPr>
        <w:t>Orbital Reef</w:t>
      </w:r>
      <w:r w:rsidRPr="00E72D02">
        <w:rPr>
          <w:rStyle w:val="Emphasis"/>
        </w:rPr>
        <w:t>, which would provide a “mixed use business park” in space</w:t>
      </w:r>
      <w:r w:rsidRPr="00E72D02">
        <w:rPr>
          <w:sz w:val="16"/>
        </w:rPr>
        <w:t xml:space="preserve">. This concept now has the support of NASA. The agency announced on Thursday that it would award Blue Origin and its partner companies $130 million to develop the space station, which NASA hopes will launch before 2030. </w:t>
      </w:r>
      <w:r w:rsidRPr="00E72D02">
        <w:rPr>
          <w:rStyle w:val="Emphasis"/>
        </w:rPr>
        <w:t xml:space="preserve">With the help of several other companies, including Sierra Space and Boeing, Blue Origin plans to build a </w:t>
      </w:r>
      <w:r w:rsidRPr="00E72D02">
        <w:rPr>
          <w:rStyle w:val="Emphasis"/>
          <w:highlight w:val="green"/>
        </w:rPr>
        <w:t>satellite</w:t>
      </w:r>
      <w:r w:rsidRPr="00E72D02">
        <w:rPr>
          <w:rStyle w:val="Emphasis"/>
        </w:rPr>
        <w:t xml:space="preserve"> that’s slightly smaller than the ISS and </w:t>
      </w:r>
      <w:r w:rsidRPr="00E72D02">
        <w:rPr>
          <w:rStyle w:val="Emphasis"/>
          <w:highlight w:val="green"/>
        </w:rPr>
        <w:t>houses</w:t>
      </w:r>
      <w:r w:rsidRPr="00E72D02">
        <w:rPr>
          <w:rStyle w:val="Emphasis"/>
        </w:rPr>
        <w:t xml:space="preserve"> up to </w:t>
      </w:r>
      <w:r w:rsidRPr="00E72D02">
        <w:rPr>
          <w:rStyle w:val="Emphasis"/>
          <w:highlight w:val="green"/>
        </w:rPr>
        <w:t>10 people</w:t>
      </w:r>
      <w:r w:rsidRPr="00E72D02">
        <w:rPr>
          <w:sz w:val="16"/>
        </w:rPr>
        <w:t xml:space="preserve">. The design includes desk space, computers, laboratories, a garden, and 3D printers. The goal, the company says, is to lease out office space to interested parties, including government agencies, researchers, tourism companies, and even movie production crews. </w:t>
      </w:r>
      <w:r w:rsidRPr="00E72D02">
        <w:rPr>
          <w:rStyle w:val="Emphasis"/>
        </w:rPr>
        <w:t xml:space="preserve">Blue Origin’s plan is </w:t>
      </w:r>
      <w:r w:rsidRPr="00E72D02">
        <w:rPr>
          <w:rStyle w:val="Emphasis"/>
          <w:highlight w:val="green"/>
        </w:rPr>
        <w:t>predicated</w:t>
      </w:r>
      <w:r w:rsidRPr="00E72D02">
        <w:rPr>
          <w:rStyle w:val="Emphasis"/>
        </w:rPr>
        <w:t xml:space="preserve"> </w:t>
      </w:r>
      <w:r w:rsidRPr="00E72D02">
        <w:rPr>
          <w:rStyle w:val="Emphasis"/>
          <w:highlight w:val="green"/>
        </w:rPr>
        <w:t>on</w:t>
      </w:r>
      <w:r w:rsidRPr="00E72D02">
        <w:rPr>
          <w:rStyle w:val="Emphasis"/>
        </w:rPr>
        <w:t xml:space="preserve"> the idea that the </w:t>
      </w:r>
      <w:r w:rsidRPr="00E72D02">
        <w:rPr>
          <w:rStyle w:val="Emphasis"/>
          <w:highlight w:val="green"/>
        </w:rPr>
        <w:t>end</w:t>
      </w:r>
      <w:r w:rsidRPr="00E72D02">
        <w:rPr>
          <w:rStyle w:val="Emphasis"/>
        </w:rPr>
        <w:t xml:space="preserve"> is </w:t>
      </w:r>
      <w:r w:rsidRPr="00E72D02">
        <w:rPr>
          <w:rStyle w:val="Emphasis"/>
          <w:highlight w:val="green"/>
        </w:rPr>
        <w:t>coming for the ISS</w:t>
      </w:r>
      <w:r w:rsidRPr="00E72D02">
        <w:rPr>
          <w:sz w:val="16"/>
        </w:rPr>
        <w:t xml:space="preserve">, which NASA is still figuring out how exactly to remove from orbit. While space stations have been helpful for space exploration, Blue Origin senior vice president Brent Sherwood argued in an October op-ed that private companies now have the capabilities to take over much of the burgeoning economy in low-Earth orbit, or LEO. Blue Origin is even building a space tug, a transport vehicle that moves cargo between different orbits, that could reportedly be used to salvage parts from the ISS and incorporate them into Orbital Reef’s systems. NASA doesn’t mind the corporate takeover of low-Earth orbit. The agency’s first space station, SkyLab, was only in orbit for a few months before NASA let the vehicle descend and decompose into the atmosphere. The space agency has been weighing defunding the ISS, which is full of aging hardware, for several years, </w:t>
      </w:r>
      <w:r w:rsidRPr="00E72D02">
        <w:rPr>
          <w:rStyle w:val="Emphasis"/>
        </w:rPr>
        <w:t xml:space="preserve">and </w:t>
      </w:r>
      <w:r w:rsidRPr="00E72D02">
        <w:rPr>
          <w:rStyle w:val="Emphasis"/>
          <w:highlight w:val="green"/>
        </w:rPr>
        <w:t>NASA’s investment</w:t>
      </w:r>
      <w:r w:rsidRPr="00E72D02">
        <w:rPr>
          <w:rStyle w:val="Emphasis"/>
        </w:rPr>
        <w:t xml:space="preserve"> in Orbital Reef is part of more than $400 million in funding that the agency has set aside </w:t>
      </w:r>
      <w:r w:rsidRPr="00E72D02">
        <w:rPr>
          <w:rStyle w:val="Emphasis"/>
          <w:highlight w:val="green"/>
        </w:rPr>
        <w:t>to develop</w:t>
      </w:r>
      <w:r w:rsidRPr="00E72D02">
        <w:rPr>
          <w:rStyle w:val="Emphasis"/>
        </w:rPr>
        <w:t xml:space="preserve"> new, </w:t>
      </w:r>
      <w:r w:rsidRPr="00E72D02">
        <w:rPr>
          <w:rStyle w:val="Emphasis"/>
          <w:highlight w:val="green"/>
        </w:rPr>
        <w:t>privately</w:t>
      </w:r>
      <w:r w:rsidRPr="00E72D02">
        <w:rPr>
          <w:rStyle w:val="Emphasis"/>
        </w:rPr>
        <w:t xml:space="preserve"> built and </w:t>
      </w:r>
      <w:r w:rsidRPr="00E72D02">
        <w:rPr>
          <w:rStyle w:val="Emphasis"/>
          <w:highlight w:val="green"/>
        </w:rPr>
        <w:t>operated space stations</w:t>
      </w:r>
      <w:r w:rsidRPr="00E72D02">
        <w:rPr>
          <w:rStyle w:val="Emphasis"/>
        </w:rPr>
        <w:t xml:space="preserve"> </w:t>
      </w:r>
      <w:r w:rsidRPr="00E72D02">
        <w:rPr>
          <w:rStyle w:val="Emphasis"/>
          <w:highlight w:val="green"/>
        </w:rPr>
        <w:t>through</w:t>
      </w:r>
      <w:r w:rsidRPr="00E72D02">
        <w:rPr>
          <w:rStyle w:val="Emphasis"/>
        </w:rPr>
        <w:t xml:space="preserve"> its Commercial </w:t>
      </w:r>
      <w:r w:rsidRPr="00E72D02">
        <w:rPr>
          <w:rStyle w:val="Emphasis"/>
          <w:highlight w:val="green"/>
        </w:rPr>
        <w:t>LEO</w:t>
      </w:r>
      <w:r w:rsidRPr="00E72D02">
        <w:rPr>
          <w:rStyle w:val="Emphasis"/>
        </w:rPr>
        <w:t xml:space="preserve"> Destinations program. </w:t>
      </w:r>
      <w:r w:rsidRPr="00E72D02">
        <w:rPr>
          <w:sz w:val="16"/>
        </w:rPr>
        <w:t xml:space="preserve">Eventually, NASA hopes that it can send its astronauts to these stations instead of paying to maintain the ISS. Overall, the plan could save the government more than $1 billion every year. “This is technology that is over 20 years old at this point. When you expose that infrastructure to radiation, solar weather ... things are going to break down,” Wendy Whitman Cobb, a professor at the US Air Force’s School of Air and Space Studies, told Recode. “Having these commercial space stations will be a way of America keeping their foot in low-Earth orbit while focusing more of their resources on moon and Mars exploration.” In the meantime, </w:t>
      </w:r>
      <w:r w:rsidRPr="00E72D02">
        <w:rPr>
          <w:rStyle w:val="Emphasis"/>
          <w:highlight w:val="green"/>
        </w:rPr>
        <w:t>NASA</w:t>
      </w:r>
      <w:r w:rsidRPr="00E72D02">
        <w:rPr>
          <w:rStyle w:val="Emphasis"/>
        </w:rPr>
        <w:t xml:space="preserve"> is currently </w:t>
      </w:r>
      <w:r w:rsidRPr="00E72D02">
        <w:rPr>
          <w:rStyle w:val="Emphasis"/>
          <w:highlight w:val="green"/>
        </w:rPr>
        <w:t>focusing on</w:t>
      </w:r>
      <w:r w:rsidRPr="00E72D02">
        <w:rPr>
          <w:rStyle w:val="Emphasis"/>
        </w:rPr>
        <w:t xml:space="preserve"> the </w:t>
      </w:r>
      <w:r w:rsidRPr="00E72D02">
        <w:rPr>
          <w:rStyle w:val="Emphasis"/>
          <w:highlight w:val="green"/>
        </w:rPr>
        <w:t>Artemis program</w:t>
      </w:r>
      <w:r w:rsidRPr="00E72D02">
        <w:rPr>
          <w:rStyle w:val="Emphasis"/>
        </w:rPr>
        <w:t xml:space="preserve">, an ambitious plan </w:t>
      </w:r>
      <w:r w:rsidRPr="00E72D02">
        <w:rPr>
          <w:rStyle w:val="Emphasis"/>
          <w:highlight w:val="green"/>
        </w:rPr>
        <w:t>to establish</w:t>
      </w:r>
      <w:r w:rsidRPr="00E72D02">
        <w:rPr>
          <w:rStyle w:val="Emphasis"/>
        </w:rPr>
        <w:t xml:space="preserve"> a long-term human </w:t>
      </w:r>
      <w:r w:rsidRPr="00E72D02">
        <w:rPr>
          <w:rStyle w:val="Emphasis"/>
          <w:highlight w:val="green"/>
        </w:rPr>
        <w:t>presence on the moon</w:t>
      </w:r>
      <w:r w:rsidRPr="00E72D02">
        <w:rPr>
          <w:rStyle w:val="Emphasis"/>
        </w:rPr>
        <w:t xml:space="preserve">. The agency intends to send people to the moon for the first time in decades </w:t>
      </w:r>
      <w:r w:rsidRPr="00E72D02">
        <w:rPr>
          <w:rStyle w:val="Emphasis"/>
          <w:highlight w:val="green"/>
        </w:rPr>
        <w:t>as soon as 2025</w:t>
      </w:r>
      <w:r w:rsidRPr="00E72D02">
        <w:rPr>
          <w:rStyle w:val="Emphasis"/>
        </w:rPr>
        <w:t xml:space="preserve">, and hopes the project will eventually serve as a </w:t>
      </w:r>
      <w:r w:rsidRPr="00E72D02">
        <w:rPr>
          <w:rStyle w:val="Emphasis"/>
          <w:highlight w:val="green"/>
        </w:rPr>
        <w:t>stepping stone to</w:t>
      </w:r>
      <w:r w:rsidRPr="00E72D02">
        <w:rPr>
          <w:rStyle w:val="Emphasis"/>
        </w:rPr>
        <w:t xml:space="preserve"> future exploration of </w:t>
      </w:r>
      <w:r w:rsidRPr="00E72D02">
        <w:rPr>
          <w:rStyle w:val="Emphasis"/>
          <w:highlight w:val="green"/>
        </w:rPr>
        <w:t>Mars</w:t>
      </w:r>
      <w:r w:rsidRPr="00E72D02">
        <w:rPr>
          <w:sz w:val="16"/>
        </w:rPr>
        <w:t xml:space="preserve">. Private companies, including Blue Origin, have desperately fought for a role in this prestigious mission, and especially a lucrative contract to develop pivotal moon landing technology. SpaceX won that contract earlier this year, prompting Bezos’s company to sue NASA and lobby the Senate to reverse the decision. Those efforts have yet to bear fruit, so Bezos now seems to be turning his attention back to the low-Earth orbit economy, where there are more customers and less competition from Elon Musk. “Most, if not all, of the problems or the challenges that need to be worked to have a commercial LEO destination have already been solved by the International Space Station program,” Sherwood, of Blue Origin, said in a Thursday press conference. “That’s the explanation for why we can develop a commercial space station for so much less than it cost NASA the first time.” </w:t>
      </w:r>
      <w:r w:rsidRPr="00E72D02">
        <w:rPr>
          <w:rStyle w:val="Emphasis"/>
        </w:rPr>
        <w:t xml:space="preserve">But there’s reason to believe that the </w:t>
      </w:r>
      <w:r w:rsidRPr="00E72D02">
        <w:rPr>
          <w:rStyle w:val="Emphasis"/>
          <w:highlight w:val="green"/>
        </w:rPr>
        <w:t>Orbital Reef</w:t>
      </w:r>
      <w:r w:rsidRPr="00E72D02">
        <w:rPr>
          <w:rStyle w:val="Emphasis"/>
        </w:rPr>
        <w:t xml:space="preserve"> project </w:t>
      </w:r>
      <w:r w:rsidRPr="00E72D02">
        <w:rPr>
          <w:rStyle w:val="Emphasis"/>
          <w:highlight w:val="green"/>
        </w:rPr>
        <w:t>may not succeed</w:t>
      </w:r>
      <w:r w:rsidRPr="00E72D02">
        <w:rPr>
          <w:rStyle w:val="Emphasis"/>
        </w:rPr>
        <w:t xml:space="preserve"> in the near future — or at all. </w:t>
      </w:r>
      <w:r w:rsidRPr="00E72D02">
        <w:rPr>
          <w:rStyle w:val="Emphasis"/>
          <w:highlight w:val="green"/>
        </w:rPr>
        <w:t>Blue Origin still hasn’t</w:t>
      </w:r>
      <w:r w:rsidRPr="00E72D02">
        <w:rPr>
          <w:rStyle w:val="Emphasis"/>
        </w:rPr>
        <w:t xml:space="preserve"> </w:t>
      </w:r>
      <w:r w:rsidRPr="00E72D02">
        <w:rPr>
          <w:rStyle w:val="Emphasis"/>
          <w:highlight w:val="green"/>
        </w:rPr>
        <w:t>launched humans</w:t>
      </w:r>
      <w:r w:rsidRPr="00E72D02">
        <w:rPr>
          <w:rStyle w:val="Emphasis"/>
        </w:rPr>
        <w:t xml:space="preserve"> into orbit</w:t>
      </w:r>
      <w:r w:rsidRPr="00E72D02">
        <w:rPr>
          <w:sz w:val="16"/>
        </w:rPr>
        <w:t xml:space="preserve">, a feat SpaceX achieved last month during the Inspiration4 mission. </w:t>
      </w:r>
      <w:r w:rsidRPr="00E72D02">
        <w:rPr>
          <w:rStyle w:val="Emphasis"/>
        </w:rPr>
        <w:lastRenderedPageBreak/>
        <w:t xml:space="preserve">Blue Origin also lists its </w:t>
      </w:r>
      <w:r w:rsidRPr="00E72D02">
        <w:rPr>
          <w:rStyle w:val="Emphasis"/>
          <w:highlight w:val="green"/>
        </w:rPr>
        <w:t>New</w:t>
      </w:r>
      <w:r w:rsidRPr="00E72D02">
        <w:rPr>
          <w:rStyle w:val="Emphasis"/>
        </w:rPr>
        <w:t xml:space="preserve"> </w:t>
      </w:r>
      <w:r w:rsidRPr="00E72D02">
        <w:rPr>
          <w:rStyle w:val="Emphasis"/>
          <w:highlight w:val="green"/>
        </w:rPr>
        <w:t>Glenn reusable</w:t>
      </w:r>
      <w:r w:rsidRPr="00E72D02">
        <w:rPr>
          <w:rStyle w:val="Emphasis"/>
        </w:rPr>
        <w:t xml:space="preserve"> </w:t>
      </w:r>
      <w:r w:rsidRPr="00E72D02">
        <w:rPr>
          <w:rStyle w:val="Emphasis"/>
          <w:highlight w:val="green"/>
        </w:rPr>
        <w:t>launch</w:t>
      </w:r>
      <w:r w:rsidRPr="00E72D02">
        <w:rPr>
          <w:rStyle w:val="Emphasis"/>
        </w:rPr>
        <w:t xml:space="preserve"> system </w:t>
      </w:r>
      <w:r w:rsidRPr="00E72D02">
        <w:rPr>
          <w:rStyle w:val="Emphasis"/>
          <w:highlight w:val="green"/>
        </w:rPr>
        <w:t>and Boeing’s Starliner</w:t>
      </w:r>
      <w:r w:rsidRPr="00E72D02">
        <w:rPr>
          <w:rStyle w:val="Emphasis"/>
        </w:rPr>
        <w:t xml:space="preserve"> crew vehicle as pivotal parts of the Orbital Reef plan, but both vehicles have </w:t>
      </w:r>
      <w:r w:rsidRPr="00E72D02">
        <w:rPr>
          <w:rStyle w:val="Emphasis"/>
          <w:highlight w:val="green"/>
        </w:rPr>
        <w:t>yet to conduct</w:t>
      </w:r>
      <w:r w:rsidRPr="00E72D02">
        <w:rPr>
          <w:rStyle w:val="Emphasis"/>
        </w:rPr>
        <w:t xml:space="preserve"> a </w:t>
      </w:r>
      <w:r w:rsidRPr="00E72D02">
        <w:rPr>
          <w:rStyle w:val="Emphasis"/>
          <w:highlight w:val="green"/>
        </w:rPr>
        <w:t>problem-free spaceflight</w:t>
      </w:r>
      <w:r w:rsidRPr="00E72D02">
        <w:rPr>
          <w:rStyle w:val="Emphasis"/>
        </w:rPr>
        <w:t>.</w:t>
      </w:r>
    </w:p>
    <w:p w14:paraId="658992EA" w14:textId="77777777" w:rsidR="001B4CBC" w:rsidRDefault="001B4CBC" w:rsidP="001B4CBC">
      <w:pPr>
        <w:pStyle w:val="Heading4"/>
      </w:pPr>
      <w:r>
        <w:t>Private-Public partnerships owned by NASA replace the ISS better and are coming now</w:t>
      </w:r>
    </w:p>
    <w:p w14:paraId="69D60F85" w14:textId="77777777" w:rsidR="001B4CBC" w:rsidRDefault="001B4CBC" w:rsidP="001B4CBC">
      <w:r>
        <w:rPr>
          <w:rStyle w:val="Style13ptBold"/>
        </w:rPr>
        <w:t xml:space="preserve">Jones ’18 </w:t>
      </w:r>
      <w:r w:rsidRPr="005829DE">
        <w:t>[</w:t>
      </w:r>
      <w:r>
        <w:t xml:space="preserve">Karen, a senior project leader with The Aerospace Corporation’s Center for Space Policy and Strategy. She has experience and expertise in the disciplines of technology strategy, program evaluation, and regulatory and policy analysis spanning the public sector, telecommunications, space, aerospace defense, energy, and environmental industries. She is a former management consultant with IBM Global Services and Arthur D. Little and has an M.B.A. from the Yale School of Management, “PUBLIC-PRIVATE PARTNERSHIPS: STIMULATING INNOVATION IN THE SPACE SECTOR”, April 2018, Center for Space Policy and Strategy, </w:t>
      </w:r>
      <w:hyperlink r:id="rId10" w:history="1">
        <w:r w:rsidRPr="00C47E9E">
          <w:rPr>
            <w:rStyle w:val="Hyperlink"/>
          </w:rPr>
          <w:t>https://aerospace.org/sites/default/files/2018-06/Partnerships_Rev_5-4-18.pdf]//pranav</w:t>
        </w:r>
      </w:hyperlink>
    </w:p>
    <w:p w14:paraId="541E4C77" w14:textId="77777777" w:rsidR="001B4CBC" w:rsidRPr="005829DE" w:rsidRDefault="001B4CBC" w:rsidP="001B4CBC">
      <w:pPr>
        <w:pStyle w:val="ListParagraph"/>
        <w:numPr>
          <w:ilvl w:val="0"/>
          <w:numId w:val="22"/>
        </w:numPr>
        <w:rPr>
          <w:rStyle w:val="Style13ptBold"/>
        </w:rPr>
      </w:pPr>
      <w:r>
        <w:t>P3 = public-private partnership</w:t>
      </w:r>
    </w:p>
    <w:p w14:paraId="29684155" w14:textId="77777777" w:rsidR="001B4CBC" w:rsidRPr="005829DE" w:rsidRDefault="001B4CBC" w:rsidP="001B4CBC">
      <w:r w:rsidRPr="005829DE">
        <w:t xml:space="preserve">When a </w:t>
      </w:r>
      <w:r w:rsidRPr="005D1E33">
        <w:rPr>
          <w:rStyle w:val="Emphasis"/>
        </w:rPr>
        <w:t>public-sector entity considers a P3 arrangement, it should articulate the objectives</w:t>
      </w:r>
      <w:r w:rsidRPr="005829DE">
        <w:t>. Within the space sector this could include:</w:t>
      </w:r>
    </w:p>
    <w:p w14:paraId="1F9F1407" w14:textId="77777777" w:rsidR="001B4CBC" w:rsidRPr="00DA7B46" w:rsidRDefault="001B4CBC" w:rsidP="001B4CBC">
      <w:pPr>
        <w:rPr>
          <w:rStyle w:val="Emphasis"/>
        </w:rPr>
      </w:pPr>
      <w:r w:rsidRPr="005829DE">
        <w:t xml:space="preserve">•  </w:t>
      </w:r>
      <w:r w:rsidRPr="00DA7B46">
        <w:rPr>
          <w:rStyle w:val="Emphasis"/>
        </w:rPr>
        <w:t>Mission Support—to advance science, space exploration, or national security and defense.</w:t>
      </w:r>
    </w:p>
    <w:p w14:paraId="34D00239" w14:textId="77777777" w:rsidR="001B4CBC" w:rsidRPr="005829DE" w:rsidRDefault="001B4CBC" w:rsidP="001B4CBC">
      <w:r w:rsidRPr="005829DE">
        <w:t xml:space="preserve">•  </w:t>
      </w:r>
      <w:r w:rsidRPr="00DA7B46">
        <w:rPr>
          <w:rStyle w:val="Emphasis"/>
        </w:rPr>
        <w:t>Functional Support—such as communications, Earth observation, space logistics</w:t>
      </w:r>
      <w:r w:rsidRPr="005829DE">
        <w:t>.</w:t>
      </w:r>
    </w:p>
    <w:p w14:paraId="2AF20898" w14:textId="77777777" w:rsidR="001B4CBC" w:rsidRPr="005829DE" w:rsidRDefault="001B4CBC" w:rsidP="001B4CBC">
      <w:r w:rsidRPr="005829DE">
        <w:t xml:space="preserve">•  </w:t>
      </w:r>
      <w:r w:rsidRPr="00DA7B46">
        <w:rPr>
          <w:rStyle w:val="Emphasis"/>
        </w:rPr>
        <w:t>Technology Advancement—such as prototyping or developing new technologies</w:t>
      </w:r>
      <w:r w:rsidRPr="005829DE">
        <w:t>.</w:t>
      </w:r>
    </w:p>
    <w:p w14:paraId="2240786D" w14:textId="77777777" w:rsidR="001B4CBC" w:rsidRPr="005829DE" w:rsidRDefault="001B4CBC" w:rsidP="001B4CBC">
      <w:r w:rsidRPr="005829DE">
        <w:t>•  Space Industrial Base—to promote a competitive and robust commercial space sector</w:t>
      </w:r>
    </w:p>
    <w:p w14:paraId="1E58B2D5" w14:textId="77777777" w:rsidR="001B4CBC" w:rsidRPr="005829DE" w:rsidRDefault="001B4CBC" w:rsidP="001B4CBC">
      <w:r w:rsidRPr="00C02D4A">
        <w:rPr>
          <w:rStyle w:val="Emphasis"/>
        </w:rPr>
        <w:t>Traditional public infrastructure projects are structured across a range of P3 project delivery models to provide functional support</w:t>
      </w:r>
      <w:r w:rsidRPr="00C02D4A">
        <w:t>—</w:t>
      </w:r>
      <w:r w:rsidRPr="005829DE">
        <w:t xml:space="preserve">from operation and maintenance to concession agreements (see Figure 1). By contrast, </w:t>
      </w:r>
      <w:r w:rsidRPr="00C02D4A">
        <w:rPr>
          <w:rStyle w:val="Emphasis"/>
          <w:highlight w:val="green"/>
        </w:rPr>
        <w:t xml:space="preserve">space </w:t>
      </w:r>
      <w:r w:rsidRPr="00C02D4A">
        <w:rPr>
          <w:rStyle w:val="Emphasis"/>
        </w:rPr>
        <w:t xml:space="preserve">industry </w:t>
      </w:r>
      <w:r w:rsidRPr="00C02D4A">
        <w:rPr>
          <w:rStyle w:val="Emphasis"/>
          <w:highlight w:val="green"/>
        </w:rPr>
        <w:t>P3</w:t>
      </w:r>
      <w:r w:rsidRPr="00DA7B46">
        <w:rPr>
          <w:rStyle w:val="Emphasis"/>
        </w:rPr>
        <w:t xml:space="preserve"> delivery models typically </w:t>
      </w:r>
      <w:r w:rsidRPr="00753FDF">
        <w:rPr>
          <w:rStyle w:val="Emphasis"/>
          <w:highlight w:val="green"/>
        </w:rPr>
        <w:t>include</w:t>
      </w:r>
      <w:r w:rsidRPr="00DA7B46">
        <w:rPr>
          <w:rStyle w:val="Emphasis"/>
        </w:rPr>
        <w:t xml:space="preserve"> various </w:t>
      </w:r>
      <w:r w:rsidRPr="00753FDF">
        <w:rPr>
          <w:rStyle w:val="Emphasis"/>
          <w:highlight w:val="green"/>
        </w:rPr>
        <w:t>arrangements for sharing risk and</w:t>
      </w:r>
      <w:r w:rsidRPr="00DA7B46">
        <w:rPr>
          <w:rStyle w:val="Emphasis"/>
        </w:rPr>
        <w:t xml:space="preserve"> know how through </w:t>
      </w:r>
      <w:r w:rsidRPr="00753FDF">
        <w:rPr>
          <w:rStyle w:val="Emphasis"/>
          <w:highlight w:val="green"/>
        </w:rPr>
        <w:t>cooperative research</w:t>
      </w:r>
      <w:r w:rsidRPr="005829DE">
        <w:t xml:space="preserve">, Space Act Agreements (SAAs), or longer term development agreements. </w:t>
      </w:r>
      <w:r w:rsidRPr="00DA7B46">
        <w:rPr>
          <w:rStyle w:val="Emphasis"/>
        </w:rPr>
        <w:t xml:space="preserve">The current </w:t>
      </w:r>
      <w:r w:rsidRPr="00753FDF">
        <w:rPr>
          <w:rStyle w:val="Emphasis"/>
          <w:highlight w:val="green"/>
        </w:rPr>
        <w:t>emphasis</w:t>
      </w:r>
      <w:r w:rsidRPr="00DA7B46">
        <w:rPr>
          <w:rStyle w:val="Emphasis"/>
        </w:rPr>
        <w:t xml:space="preserve"> appears to be </w:t>
      </w:r>
      <w:r w:rsidRPr="00753FDF">
        <w:rPr>
          <w:rStyle w:val="Emphasis"/>
          <w:highlight w:val="green"/>
        </w:rPr>
        <w:t>leveraging commercial</w:t>
      </w:r>
      <w:r w:rsidRPr="00DA7B46">
        <w:rPr>
          <w:rStyle w:val="Emphasis"/>
        </w:rPr>
        <w:t xml:space="preserve"> sector </w:t>
      </w:r>
      <w:r w:rsidRPr="00753FDF">
        <w:rPr>
          <w:rStyle w:val="Emphasis"/>
          <w:highlight w:val="green"/>
        </w:rPr>
        <w:t>innovation</w:t>
      </w:r>
      <w:r w:rsidRPr="00DA7B46">
        <w:rPr>
          <w:rStyle w:val="Emphasis"/>
        </w:rPr>
        <w:t xml:space="preserve"> and agility (see Figure 2).</w:t>
      </w:r>
      <w:r w:rsidRPr="005829DE">
        <w:t xml:space="preserve"> Perhaps over time the space sector will introduce more traditional P3 functional support models such as:</w:t>
      </w:r>
    </w:p>
    <w:p w14:paraId="4BD168EC" w14:textId="77777777" w:rsidR="001B4CBC" w:rsidRPr="005829DE" w:rsidRDefault="001B4CBC" w:rsidP="001B4CBC">
      <w:r w:rsidRPr="005829DE">
        <w:rPr>
          <w:rFonts w:hint="eastAsia"/>
        </w:rPr>
        <w:t>◆</w:t>
      </w:r>
      <w:r w:rsidRPr="005829DE">
        <w:rPr>
          <w:rFonts w:hint="eastAsia"/>
        </w:rPr>
        <w:t xml:space="preserve"> Example: Future Low Earth Orbit (LEO) Modules/</w:t>
      </w:r>
    </w:p>
    <w:p w14:paraId="3BB313E1" w14:textId="77777777" w:rsidR="001B4CBC" w:rsidRPr="005829DE" w:rsidRDefault="001B4CBC" w:rsidP="001B4CBC">
      <w:r w:rsidRPr="005829DE">
        <w:t xml:space="preserve">Habitat (“Concession” P3 Model). </w:t>
      </w:r>
      <w:r w:rsidRPr="00B94DB5">
        <w:rPr>
          <w:rStyle w:val="Emphasis"/>
          <w:highlight w:val="green"/>
        </w:rPr>
        <w:t>NASA</w:t>
      </w:r>
      <w:r w:rsidRPr="005829DE">
        <w:t xml:space="preserve"> could potentially </w:t>
      </w:r>
      <w:r w:rsidRPr="00DA7B46">
        <w:rPr>
          <w:rStyle w:val="Emphasis"/>
        </w:rPr>
        <w:t xml:space="preserve">apply a </w:t>
      </w:r>
      <w:r w:rsidRPr="00B94DB5">
        <w:rPr>
          <w:rStyle w:val="Emphasis"/>
          <w:highlight w:val="green"/>
        </w:rPr>
        <w:t>concession arrangement to replace</w:t>
      </w:r>
      <w:r w:rsidRPr="00DA7B46">
        <w:rPr>
          <w:rStyle w:val="Emphasis"/>
        </w:rPr>
        <w:t xml:space="preserve"> the </w:t>
      </w:r>
      <w:r w:rsidRPr="00B94DB5">
        <w:rPr>
          <w:rStyle w:val="Emphasis"/>
          <w:highlight w:val="green"/>
        </w:rPr>
        <w:t>ISS with</w:t>
      </w:r>
      <w:r w:rsidRPr="00DA7B46">
        <w:rPr>
          <w:rStyle w:val="Emphasis"/>
        </w:rPr>
        <w:t xml:space="preserve"> one or more </w:t>
      </w:r>
      <w:r w:rsidRPr="00B94DB5">
        <w:rPr>
          <w:rStyle w:val="Emphasis"/>
          <w:highlight w:val="green"/>
        </w:rPr>
        <w:t>commercial</w:t>
      </w:r>
      <w:r w:rsidRPr="00DA7B46">
        <w:rPr>
          <w:rStyle w:val="Emphasis"/>
        </w:rPr>
        <w:t xml:space="preserve"> modules</w:t>
      </w:r>
      <w:r w:rsidRPr="005829DE">
        <w:t xml:space="preserve">. The </w:t>
      </w:r>
      <w:r w:rsidRPr="00DA7B46">
        <w:rPr>
          <w:rStyle w:val="Emphasis"/>
        </w:rPr>
        <w:t xml:space="preserve">space </w:t>
      </w:r>
      <w:r w:rsidRPr="00B94DB5">
        <w:rPr>
          <w:rStyle w:val="Emphasis"/>
          <w:highlight w:val="green"/>
        </w:rPr>
        <w:t>module</w:t>
      </w:r>
      <w:r w:rsidRPr="00DA7B46">
        <w:rPr>
          <w:rStyle w:val="Emphasis"/>
        </w:rPr>
        <w:t>(s)</w:t>
      </w:r>
      <w:r w:rsidRPr="005829DE">
        <w:t xml:space="preserve"> could be </w:t>
      </w:r>
      <w:r w:rsidRPr="00B94DB5">
        <w:rPr>
          <w:rStyle w:val="Emphasis"/>
          <w:highlight w:val="green"/>
        </w:rPr>
        <w:t>owned by the U.S. government</w:t>
      </w:r>
      <w:r w:rsidRPr="00DA7B46">
        <w:rPr>
          <w:rStyle w:val="Emphasis"/>
        </w:rPr>
        <w:t xml:space="preserve"> and </w:t>
      </w:r>
      <w:r w:rsidRPr="00B94DB5">
        <w:rPr>
          <w:rStyle w:val="Emphasis"/>
          <w:highlight w:val="green"/>
        </w:rPr>
        <w:t>designed</w:t>
      </w:r>
      <w:r w:rsidRPr="00DA7B46">
        <w:rPr>
          <w:rStyle w:val="Emphasis"/>
        </w:rPr>
        <w:t xml:space="preserve">, </w:t>
      </w:r>
      <w:r w:rsidRPr="00B94DB5">
        <w:rPr>
          <w:rStyle w:val="Emphasis"/>
          <w:highlight w:val="green"/>
        </w:rPr>
        <w:t>built and</w:t>
      </w:r>
      <w:r w:rsidRPr="00DA7B46">
        <w:rPr>
          <w:rStyle w:val="Emphasis"/>
        </w:rPr>
        <w:t xml:space="preserve"> </w:t>
      </w:r>
      <w:r w:rsidRPr="00B94DB5">
        <w:rPr>
          <w:rStyle w:val="Emphasis"/>
          <w:highlight w:val="green"/>
        </w:rPr>
        <w:t>operated by</w:t>
      </w:r>
      <w:r w:rsidRPr="00DA7B46">
        <w:rPr>
          <w:rStyle w:val="Emphasis"/>
        </w:rPr>
        <w:t xml:space="preserve"> one or more </w:t>
      </w:r>
      <w:r w:rsidRPr="00B94DB5">
        <w:rPr>
          <w:rStyle w:val="Emphasis"/>
          <w:highlight w:val="green"/>
        </w:rPr>
        <w:t>commercial companies</w:t>
      </w:r>
      <w:r w:rsidRPr="00DA7B46">
        <w:rPr>
          <w:rStyle w:val="Emphasis"/>
        </w:rPr>
        <w:t xml:space="preserve"> for a specific period of time</w:t>
      </w:r>
      <w:r w:rsidRPr="005829DE">
        <w:t xml:space="preserve">. </w:t>
      </w:r>
      <w:r w:rsidRPr="00B94DB5">
        <w:rPr>
          <w:rStyle w:val="Emphasis"/>
          <w:highlight w:val="green"/>
        </w:rPr>
        <w:t>Several</w:t>
      </w:r>
      <w:r w:rsidRPr="00DA7B46">
        <w:rPr>
          <w:rStyle w:val="Emphasis"/>
        </w:rPr>
        <w:t xml:space="preserve"> commercial </w:t>
      </w:r>
      <w:r w:rsidRPr="00B94DB5">
        <w:rPr>
          <w:rStyle w:val="Emphasis"/>
          <w:highlight w:val="green"/>
        </w:rPr>
        <w:t>companies</w:t>
      </w:r>
      <w:r w:rsidRPr="00DA7B46">
        <w:rPr>
          <w:rStyle w:val="Emphasis"/>
        </w:rPr>
        <w:t xml:space="preserve">, including Axiom Space, Bigelow Aerospace and NanoRacks, have already </w:t>
      </w:r>
      <w:r w:rsidRPr="00B94DB5">
        <w:rPr>
          <w:rStyle w:val="Emphasis"/>
          <w:highlight w:val="green"/>
        </w:rPr>
        <w:t>expressed interest</w:t>
      </w:r>
      <w:r w:rsidRPr="00DA7B46">
        <w:rPr>
          <w:rStyle w:val="Emphasis"/>
        </w:rPr>
        <w:t xml:space="preserve"> in the provisioning of space modules </w:t>
      </w:r>
      <w:r w:rsidRPr="00B94DB5">
        <w:rPr>
          <w:rStyle w:val="Emphasis"/>
          <w:highlight w:val="green"/>
        </w:rPr>
        <w:t>to replace</w:t>
      </w:r>
      <w:r w:rsidRPr="00DA7B46">
        <w:rPr>
          <w:rStyle w:val="Emphasis"/>
        </w:rPr>
        <w:t xml:space="preserve"> the existing International Space Station</w:t>
      </w:r>
      <w:r w:rsidRPr="005829DE">
        <w:t xml:space="preserve"> (</w:t>
      </w:r>
      <w:r w:rsidRPr="00B94DB5">
        <w:rPr>
          <w:rStyle w:val="Emphasis"/>
          <w:highlight w:val="green"/>
        </w:rPr>
        <w:t>ISS</w:t>
      </w:r>
      <w:r w:rsidRPr="005829DE">
        <w:t xml:space="preserve">). Note that </w:t>
      </w:r>
      <w:r w:rsidRPr="00B94DB5">
        <w:rPr>
          <w:rStyle w:val="Emphasis"/>
          <w:highlight w:val="green"/>
        </w:rPr>
        <w:t>if</w:t>
      </w:r>
      <w:r w:rsidRPr="00DA7B46">
        <w:rPr>
          <w:rStyle w:val="Emphasis"/>
        </w:rPr>
        <w:t xml:space="preserve"> these commercial modules were </w:t>
      </w:r>
      <w:r w:rsidRPr="00B94DB5">
        <w:rPr>
          <w:rStyle w:val="Emphasis"/>
          <w:highlight w:val="green"/>
        </w:rPr>
        <w:t>owned</w:t>
      </w:r>
      <w:r w:rsidRPr="00DA7B46">
        <w:rPr>
          <w:rStyle w:val="Emphasis"/>
        </w:rPr>
        <w:t xml:space="preserve">, built, operated </w:t>
      </w:r>
      <w:r w:rsidRPr="00B94DB5">
        <w:rPr>
          <w:rStyle w:val="Emphasis"/>
          <w:highlight w:val="green"/>
        </w:rPr>
        <w:t>and maintained</w:t>
      </w:r>
      <w:r w:rsidRPr="00DA7B46">
        <w:rPr>
          <w:rStyle w:val="Emphasis"/>
        </w:rPr>
        <w:t xml:space="preserve"> </w:t>
      </w:r>
      <w:r w:rsidRPr="00B94DB5">
        <w:rPr>
          <w:rStyle w:val="Emphasis"/>
          <w:highlight w:val="green"/>
        </w:rPr>
        <w:t>by</w:t>
      </w:r>
      <w:r w:rsidRPr="00DA7B46">
        <w:rPr>
          <w:rStyle w:val="Emphasis"/>
        </w:rPr>
        <w:t xml:space="preserve"> the </w:t>
      </w:r>
      <w:r w:rsidRPr="00B94DB5">
        <w:rPr>
          <w:rStyle w:val="Emphasis"/>
          <w:highlight w:val="green"/>
        </w:rPr>
        <w:t>commercial</w:t>
      </w:r>
      <w:r w:rsidRPr="00DA7B46">
        <w:rPr>
          <w:rStyle w:val="Emphasis"/>
        </w:rPr>
        <w:t xml:space="preserve"> sector then this would </w:t>
      </w:r>
      <w:r w:rsidRPr="00B94DB5">
        <w:rPr>
          <w:rStyle w:val="Emphasis"/>
          <w:highlight w:val="green"/>
        </w:rPr>
        <w:t>shift</w:t>
      </w:r>
      <w:r w:rsidRPr="00DA7B46">
        <w:rPr>
          <w:rStyle w:val="Emphasis"/>
        </w:rPr>
        <w:t xml:space="preserve"> the </w:t>
      </w:r>
      <w:r w:rsidRPr="00B94DB5">
        <w:rPr>
          <w:rStyle w:val="Emphasis"/>
          <w:highlight w:val="green"/>
        </w:rPr>
        <w:t>business model from</w:t>
      </w:r>
      <w:r w:rsidRPr="00DA7B46">
        <w:rPr>
          <w:rStyle w:val="Emphasis"/>
        </w:rPr>
        <w:t xml:space="preserve"> a </w:t>
      </w:r>
      <w:r w:rsidRPr="00B94DB5">
        <w:rPr>
          <w:rStyle w:val="Emphasis"/>
          <w:highlight w:val="green"/>
        </w:rPr>
        <w:t>P3</w:t>
      </w:r>
      <w:r w:rsidRPr="00DA7B46">
        <w:rPr>
          <w:rStyle w:val="Emphasis"/>
        </w:rPr>
        <w:t xml:space="preserve"> model </w:t>
      </w:r>
      <w:r w:rsidRPr="00B94DB5">
        <w:rPr>
          <w:rStyle w:val="Emphasis"/>
          <w:highlight w:val="green"/>
        </w:rPr>
        <w:t>to</w:t>
      </w:r>
      <w:r w:rsidRPr="00DA7B46">
        <w:rPr>
          <w:rStyle w:val="Emphasis"/>
        </w:rPr>
        <w:t xml:space="preserve"> </w:t>
      </w:r>
      <w:r w:rsidRPr="00B94DB5">
        <w:rPr>
          <w:rStyle w:val="Emphasis"/>
          <w:highlight w:val="green"/>
        </w:rPr>
        <w:t>full privatization</w:t>
      </w:r>
      <w:r w:rsidRPr="00DA7B46">
        <w:rPr>
          <w:rStyle w:val="Emphasis"/>
        </w:rPr>
        <w:t>.</w:t>
      </w:r>
    </w:p>
    <w:p w14:paraId="600E7906" w14:textId="77777777" w:rsidR="001B4CBC" w:rsidRPr="00E72D02" w:rsidRDefault="001B4CBC" w:rsidP="001B4CBC">
      <w:pPr>
        <w:pStyle w:val="Heading4"/>
        <w:rPr>
          <w:rFonts w:cs="Arial"/>
        </w:rPr>
      </w:pPr>
      <w:r w:rsidRPr="00E72D02">
        <w:rPr>
          <w:rFonts w:cs="Arial"/>
        </w:rPr>
        <w:lastRenderedPageBreak/>
        <w:t>Public control of commercial space stations solves all neg offense – OST proves</w:t>
      </w:r>
    </w:p>
    <w:p w14:paraId="2645D6AA" w14:textId="77777777" w:rsidR="001B4CBC" w:rsidRPr="00E72D02" w:rsidRDefault="001B4CBC" w:rsidP="001B4CBC">
      <w:pPr>
        <w:rPr>
          <w:rStyle w:val="Style13ptBold"/>
        </w:rPr>
      </w:pPr>
      <w:r w:rsidRPr="00E72D02">
        <w:rPr>
          <w:rStyle w:val="Style13ptBold"/>
        </w:rPr>
        <w:t xml:space="preserve">Smith ’79 </w:t>
      </w:r>
      <w:r w:rsidRPr="00E72D02">
        <w:t>[Delbert D., Legal Advisor for the Space Science and Engineering Center of the University of Wisconsin, “Space Stations International Law and Policy”, October 30, 1979, https://www.google.com/books/edition/Space_Stations_International_Law_And_Pol/4U2fDwAAQBAJ?hl=en&amp;gbpv=0&amp;kptab=overview]//pranav</w:t>
      </w:r>
    </w:p>
    <w:p w14:paraId="6048F86B" w14:textId="77777777" w:rsidR="001B4CBC" w:rsidRDefault="001B4CBC" w:rsidP="001B4CBC">
      <w:pPr>
        <w:rPr>
          <w:sz w:val="16"/>
        </w:rPr>
      </w:pPr>
      <w:r w:rsidRPr="00E72D02">
        <w:rPr>
          <w:sz w:val="16"/>
        </w:rPr>
        <w:t xml:space="preserve">Three potential limitations on these conclusions should be noted. First, the interpretation set forth above would not permit commercial or international organizations from claiming exclusive rights to a particular area of outer space in the absence of actual use. Thus, if such an organization had maintained a space station in a specific orbital slot for a substantial period of time and the station-keeping system subsequently failed, the organization would not be entitled to prevent any other entity from occupying that slot pending the orbiting to a replacement station by the original occupant. Second, </w:t>
      </w:r>
      <w:r w:rsidRPr="00E72D02">
        <w:rPr>
          <w:rStyle w:val="Emphasis"/>
        </w:rPr>
        <w:t xml:space="preserve">if an </w:t>
      </w:r>
      <w:r w:rsidRPr="00E72D02">
        <w:rPr>
          <w:rStyle w:val="Emphasis"/>
          <w:highlight w:val="green"/>
        </w:rPr>
        <w:t>entity</w:t>
      </w:r>
      <w:r w:rsidRPr="00E72D02">
        <w:rPr>
          <w:rStyle w:val="Emphasis"/>
        </w:rPr>
        <w:t xml:space="preserve"> were established </w:t>
      </w:r>
      <w:r w:rsidRPr="00E72D02">
        <w:rPr>
          <w:rStyle w:val="Emphasis"/>
          <w:highlight w:val="green"/>
        </w:rPr>
        <w:t>that, although commercial</w:t>
      </w:r>
      <w:r w:rsidRPr="00E72D02">
        <w:rPr>
          <w:rStyle w:val="Emphasis"/>
        </w:rPr>
        <w:t xml:space="preserve"> in form, </w:t>
      </w:r>
      <w:r w:rsidRPr="00E72D02">
        <w:rPr>
          <w:rStyle w:val="Emphasis"/>
          <w:highlight w:val="green"/>
        </w:rPr>
        <w:t>was</w:t>
      </w:r>
      <w:r w:rsidRPr="00E72D02">
        <w:rPr>
          <w:rStyle w:val="Emphasis"/>
        </w:rPr>
        <w:t xml:space="preserve"> essentially </w:t>
      </w:r>
      <w:r w:rsidRPr="00E72D02">
        <w:rPr>
          <w:rStyle w:val="Emphasis"/>
          <w:highlight w:val="green"/>
        </w:rPr>
        <w:t>under</w:t>
      </w:r>
      <w:r w:rsidRPr="00E72D02">
        <w:rPr>
          <w:rStyle w:val="Emphasis"/>
        </w:rPr>
        <w:t xml:space="preserve"> the </w:t>
      </w:r>
      <w:r w:rsidRPr="00E72D02">
        <w:rPr>
          <w:rStyle w:val="Emphasis"/>
          <w:highlight w:val="green"/>
        </w:rPr>
        <w:t>control of the government</w:t>
      </w:r>
      <w:r w:rsidRPr="00E72D02">
        <w:rPr>
          <w:rStyle w:val="Emphasis"/>
        </w:rPr>
        <w:t xml:space="preserve"> of the country in which it was organized, </w:t>
      </w:r>
      <w:r w:rsidRPr="00E72D02">
        <w:rPr>
          <w:rStyle w:val="Emphasis"/>
          <w:highlight w:val="green"/>
        </w:rPr>
        <w:t>permanent</w:t>
      </w:r>
      <w:r w:rsidRPr="00E72D02">
        <w:rPr>
          <w:rStyle w:val="Emphasis"/>
        </w:rPr>
        <w:t xml:space="preserve"> </w:t>
      </w:r>
      <w:r w:rsidRPr="00E72D02">
        <w:rPr>
          <w:rStyle w:val="Emphasis"/>
          <w:highlight w:val="green"/>
        </w:rPr>
        <w:t>use would constitute national</w:t>
      </w:r>
      <w:r w:rsidRPr="00E72D02">
        <w:rPr>
          <w:rStyle w:val="Emphasis"/>
        </w:rPr>
        <w:t xml:space="preserve">, as distinguished from nonnational, </w:t>
      </w:r>
      <w:r w:rsidRPr="00E72D02">
        <w:rPr>
          <w:rStyle w:val="Emphasis"/>
          <w:highlight w:val="green"/>
        </w:rPr>
        <w:t>appropriation</w:t>
      </w:r>
      <w:r w:rsidRPr="00E72D02">
        <w:rPr>
          <w:sz w:val="16"/>
        </w:rPr>
        <w:t xml:space="preserve">. This is especially true in light of the </w:t>
      </w:r>
      <w:r w:rsidRPr="00E72D02">
        <w:rPr>
          <w:rStyle w:val="Emphasis"/>
          <w:highlight w:val="green"/>
        </w:rPr>
        <w:t>Article VI</w:t>
      </w:r>
      <w:r w:rsidRPr="00E72D02">
        <w:rPr>
          <w:rStyle w:val="Emphasis"/>
        </w:rPr>
        <w:t xml:space="preserve"> provision that </w:t>
      </w:r>
      <w:r w:rsidRPr="00E72D02">
        <w:rPr>
          <w:rStyle w:val="Emphasis"/>
          <w:highlight w:val="green"/>
        </w:rPr>
        <w:t>makes states responsible</w:t>
      </w:r>
      <w:r w:rsidRPr="00E72D02">
        <w:rPr>
          <w:rStyle w:val="Emphasis"/>
        </w:rPr>
        <w:t xml:space="preserve"> </w:t>
      </w:r>
      <w:r w:rsidRPr="00E72D02">
        <w:rPr>
          <w:rStyle w:val="Emphasis"/>
          <w:highlight w:val="green"/>
        </w:rPr>
        <w:t xml:space="preserve">for </w:t>
      </w:r>
      <w:r w:rsidRPr="00E72D02">
        <w:rPr>
          <w:rStyle w:val="Emphasis"/>
        </w:rPr>
        <w:t xml:space="preserve">acts of </w:t>
      </w:r>
      <w:r w:rsidRPr="00E72D02">
        <w:rPr>
          <w:rStyle w:val="Emphasis"/>
          <w:highlight w:val="green"/>
        </w:rPr>
        <w:t>their nationals</w:t>
      </w:r>
      <w:r w:rsidRPr="00E72D02">
        <w:rPr>
          <w:rStyle w:val="Emphasis"/>
        </w:rPr>
        <w:t xml:space="preserve"> and for international organizations of which they are members.</w:t>
      </w:r>
      <w:r w:rsidRPr="00E72D02">
        <w:rPr>
          <w:sz w:val="16"/>
        </w:rPr>
        <w:t xml:space="preserve"> Third, dispute has arisen regarding the minimum standard of universality that would determine whether an international organization of relatively universal membership satisfies the minimum standard. However, some question remains regarding the exemption of an organization composed of a limited number of governments. </w:t>
      </w:r>
    </w:p>
    <w:p w14:paraId="6A6F17B5" w14:textId="77777777" w:rsidR="001B4CBC" w:rsidRDefault="001B4CBC" w:rsidP="001B4CBC">
      <w:pPr>
        <w:pStyle w:val="Heading4"/>
      </w:pPr>
      <w:r>
        <w:t xml:space="preserve">The path to space is “not…one or the other”, but rather P3 cooperation that brings new governments into the fold and decreases financial constraints. </w:t>
      </w:r>
    </w:p>
    <w:p w14:paraId="42ED57BD" w14:textId="77777777" w:rsidR="001B4CBC" w:rsidRDefault="001B4CBC" w:rsidP="001B4CBC">
      <w:r>
        <w:rPr>
          <w:rStyle w:val="Style13ptBold"/>
        </w:rPr>
        <w:t xml:space="preserve">Smith ’21 </w:t>
      </w:r>
      <w:r w:rsidRPr="00672DCC">
        <w:rPr>
          <w:rStyle w:val="Style13ptBold"/>
          <w:b w:val="0"/>
          <w:bCs/>
        </w:rPr>
        <w:t>(Yes this is a 3</w:t>
      </w:r>
      <w:r w:rsidRPr="00672DCC">
        <w:rPr>
          <w:rStyle w:val="Style13ptBold"/>
          <w:b w:val="0"/>
          <w:bCs/>
          <w:vertAlign w:val="superscript"/>
        </w:rPr>
        <w:t>rd</w:t>
      </w:r>
      <w:r w:rsidRPr="00672DCC">
        <w:rPr>
          <w:rStyle w:val="Style13ptBold"/>
          <w:b w:val="0"/>
          <w:bCs/>
        </w:rPr>
        <w:t xml:space="preserve"> different Smith card)</w:t>
      </w:r>
      <w:r>
        <w:rPr>
          <w:rStyle w:val="Style13ptBold"/>
        </w:rPr>
        <w:t xml:space="preserve"> </w:t>
      </w:r>
      <w:r w:rsidRPr="00F03B0F">
        <w:t>[</w:t>
      </w:r>
      <w:r>
        <w:t xml:space="preserve">Fisher, </w:t>
      </w:r>
      <w:r w:rsidRPr="00F03B0F">
        <w:t>second year law student at the University of Mississippi where he is currently part of the Space Law concentration. Additionally, he is part of the Ole Miss Trial Advocacy Board and a junior staff editor on the Air and Space Law Journal at the university</w:t>
      </w:r>
      <w:r>
        <w:t>, “</w:t>
      </w:r>
      <w:r w:rsidRPr="00672DCC">
        <w:t>Public-Private Partnerships: The Way to Space</w:t>
      </w:r>
      <w:r>
        <w:t xml:space="preserve">”, 03-31-2021, NSS, </w:t>
      </w:r>
      <w:hyperlink r:id="rId11" w:history="1">
        <w:r w:rsidRPr="005C78A5">
          <w:rPr>
            <w:rStyle w:val="Hyperlink"/>
          </w:rPr>
          <w:t>https://space.nss.org/public-private-partnerships-the-way-to-space/]//pranav</w:t>
        </w:r>
      </w:hyperlink>
    </w:p>
    <w:p w14:paraId="264BD776" w14:textId="77777777" w:rsidR="001B4CBC" w:rsidRDefault="001B4CBC" w:rsidP="001B4CBC">
      <w:pPr>
        <w:pStyle w:val="ListParagraph"/>
        <w:numPr>
          <w:ilvl w:val="0"/>
          <w:numId w:val="22"/>
        </w:numPr>
      </w:pPr>
      <w:r>
        <w:t>Solvency advocate</w:t>
      </w:r>
    </w:p>
    <w:p w14:paraId="46958FA0" w14:textId="77777777" w:rsidR="001B4CBC" w:rsidRDefault="001B4CBC" w:rsidP="001B4CBC">
      <w:pPr>
        <w:pStyle w:val="ListParagraph"/>
        <w:numPr>
          <w:ilvl w:val="0"/>
          <w:numId w:val="22"/>
        </w:numPr>
      </w:pPr>
      <w:r>
        <w:t>Straight turns tradeoffs/funding disad</w:t>
      </w:r>
    </w:p>
    <w:p w14:paraId="72B3CB15" w14:textId="77777777" w:rsidR="001B4CBC" w:rsidRPr="00892E78" w:rsidRDefault="001B4CBC" w:rsidP="001B4CBC">
      <w:pPr>
        <w:rPr>
          <w:rStyle w:val="Emphasis"/>
        </w:rPr>
      </w:pPr>
      <w:r w:rsidRPr="0007799C">
        <w:t xml:space="preserve">However, </w:t>
      </w:r>
      <w:r w:rsidRPr="00196793">
        <w:rPr>
          <w:rStyle w:val="Emphasis"/>
          <w:highlight w:val="green"/>
        </w:rPr>
        <w:t>while</w:t>
      </w:r>
      <w:r w:rsidRPr="00091386">
        <w:rPr>
          <w:rStyle w:val="Emphasis"/>
        </w:rPr>
        <w:t xml:space="preserve"> these </w:t>
      </w:r>
      <w:r w:rsidRPr="00196793">
        <w:rPr>
          <w:rStyle w:val="Emphasis"/>
          <w:highlight w:val="green"/>
        </w:rPr>
        <w:t>companies have accomplished much,</w:t>
      </w:r>
      <w:r w:rsidRPr="00091386">
        <w:rPr>
          <w:rStyle w:val="Emphasis"/>
        </w:rPr>
        <w:t xml:space="preserve"> </w:t>
      </w:r>
      <w:r w:rsidRPr="00F82D0F">
        <w:rPr>
          <w:rStyle w:val="Emphasis"/>
          <w:highlight w:val="green"/>
        </w:rPr>
        <w:t>there is</w:t>
      </w:r>
      <w:r w:rsidRPr="00091386">
        <w:rPr>
          <w:rStyle w:val="Emphasis"/>
        </w:rPr>
        <w:t xml:space="preserve"> still a </w:t>
      </w:r>
      <w:r w:rsidRPr="00F82D0F">
        <w:rPr>
          <w:rStyle w:val="Emphasis"/>
          <w:highlight w:val="green"/>
        </w:rPr>
        <w:t>need for</w:t>
      </w:r>
      <w:r w:rsidRPr="00091386">
        <w:rPr>
          <w:rStyle w:val="Emphasis"/>
        </w:rPr>
        <w:t xml:space="preserve"> an organized, </w:t>
      </w:r>
      <w:r w:rsidRPr="00F82D0F">
        <w:rPr>
          <w:rStyle w:val="Emphasis"/>
          <w:highlight w:val="green"/>
        </w:rPr>
        <w:t>governmental role</w:t>
      </w:r>
      <w:r w:rsidRPr="00091386">
        <w:rPr>
          <w:rStyle w:val="Emphasis"/>
        </w:rPr>
        <w:t xml:space="preserve"> </w:t>
      </w:r>
      <w:r w:rsidRPr="00F82D0F">
        <w:rPr>
          <w:rStyle w:val="Emphasis"/>
          <w:highlight w:val="green"/>
        </w:rPr>
        <w:t>in space</w:t>
      </w:r>
      <w:r w:rsidRPr="00091386">
        <w:rPr>
          <w:rStyle w:val="Emphasis"/>
        </w:rPr>
        <w:t xml:space="preserve"> development.</w:t>
      </w:r>
      <w:r w:rsidRPr="0007799C">
        <w:t xml:space="preserve"> </w:t>
      </w:r>
      <w:r w:rsidRPr="00091386">
        <w:rPr>
          <w:rStyle w:val="Emphasis"/>
        </w:rPr>
        <w:t xml:space="preserve">Government </w:t>
      </w:r>
      <w:r w:rsidRPr="00F82D0F">
        <w:rPr>
          <w:rStyle w:val="Emphasis"/>
          <w:highlight w:val="green"/>
        </w:rPr>
        <w:t>involvement</w:t>
      </w:r>
      <w:r w:rsidRPr="00091386">
        <w:rPr>
          <w:rStyle w:val="Emphasis"/>
        </w:rPr>
        <w:t xml:space="preserve"> is </w:t>
      </w:r>
      <w:r w:rsidRPr="00F82D0F">
        <w:rPr>
          <w:rStyle w:val="Emphasis"/>
          <w:highlight w:val="green"/>
        </w:rPr>
        <w:t>necessary</w:t>
      </w:r>
      <w:r w:rsidRPr="00091386">
        <w:rPr>
          <w:rStyle w:val="Emphasis"/>
        </w:rPr>
        <w:t xml:space="preserve"> </w:t>
      </w:r>
      <w:r w:rsidRPr="00F82D0F">
        <w:rPr>
          <w:rStyle w:val="Emphasis"/>
          <w:highlight w:val="green"/>
        </w:rPr>
        <w:t>to ensure</w:t>
      </w:r>
      <w:r w:rsidRPr="00091386">
        <w:rPr>
          <w:rStyle w:val="Emphasis"/>
        </w:rPr>
        <w:t xml:space="preserve"> that the </w:t>
      </w:r>
      <w:r w:rsidRPr="00F82D0F">
        <w:rPr>
          <w:rStyle w:val="Emphasis"/>
          <w:highlight w:val="green"/>
        </w:rPr>
        <w:t>public</w:t>
      </w:r>
      <w:r w:rsidRPr="00091386">
        <w:rPr>
          <w:rStyle w:val="Emphasis"/>
        </w:rPr>
        <w:t xml:space="preserve"> maintains </w:t>
      </w:r>
      <w:r w:rsidRPr="00F82D0F">
        <w:rPr>
          <w:rStyle w:val="Emphasis"/>
          <w:highlight w:val="green"/>
        </w:rPr>
        <w:t>access</w:t>
      </w:r>
      <w:r w:rsidRPr="00091386">
        <w:rPr>
          <w:rStyle w:val="Emphasis"/>
        </w:rPr>
        <w:t xml:space="preserve"> to space </w:t>
      </w:r>
      <w:r w:rsidRPr="00F82D0F">
        <w:rPr>
          <w:rStyle w:val="Emphasis"/>
          <w:highlight w:val="green"/>
        </w:rPr>
        <w:t>and</w:t>
      </w:r>
      <w:r w:rsidRPr="00091386">
        <w:rPr>
          <w:rStyle w:val="Emphasis"/>
        </w:rPr>
        <w:t xml:space="preserve"> to </w:t>
      </w:r>
      <w:r w:rsidRPr="00F82D0F">
        <w:rPr>
          <w:rStyle w:val="Emphasis"/>
          <w:highlight w:val="green"/>
        </w:rPr>
        <w:t>advance</w:t>
      </w:r>
      <w:r w:rsidRPr="00091386">
        <w:rPr>
          <w:rStyle w:val="Emphasis"/>
        </w:rPr>
        <w:t xml:space="preserve"> the frontier of </w:t>
      </w:r>
      <w:r w:rsidRPr="00F82D0F">
        <w:rPr>
          <w:rStyle w:val="Emphasis"/>
          <w:highlight w:val="green"/>
        </w:rPr>
        <w:t>development beyond Earth</w:t>
      </w:r>
      <w:r w:rsidRPr="0007799C">
        <w:t xml:space="preserve">. For instance, </w:t>
      </w:r>
      <w:r w:rsidRPr="00091386">
        <w:rPr>
          <w:rStyle w:val="Emphasis"/>
        </w:rPr>
        <w:t xml:space="preserve">consider </w:t>
      </w:r>
      <w:r w:rsidRPr="00F82D0F">
        <w:rPr>
          <w:rStyle w:val="Emphasis"/>
          <w:highlight w:val="green"/>
        </w:rPr>
        <w:t>NASA</w:t>
      </w:r>
      <w:r w:rsidRPr="00091386">
        <w:rPr>
          <w:rStyle w:val="Emphasis"/>
        </w:rPr>
        <w:t xml:space="preserve"> and the American government. NASA’s ongoing scientific </w:t>
      </w:r>
      <w:r w:rsidRPr="00F82D0F">
        <w:rPr>
          <w:rStyle w:val="Emphasis"/>
          <w:highlight w:val="green"/>
        </w:rPr>
        <w:t>efforts</w:t>
      </w:r>
      <w:r w:rsidRPr="00091386">
        <w:rPr>
          <w:rStyle w:val="Emphasis"/>
        </w:rPr>
        <w:t xml:space="preserve"> are characterized by four key strategic goals: 1) expanding knowledge of our human species, 2) creating “sustainable long-term exploration and utilization” of outer space for the whole species, 3) addressing national challenges and aiding in economic development, and 4) continuing to optimize and develop their capabilities and operations within outer space</w:t>
      </w:r>
      <w:r w:rsidRPr="0007799C">
        <w:t xml:space="preserve">. </w:t>
      </w:r>
      <w:r w:rsidRPr="00091386">
        <w:rPr>
          <w:rStyle w:val="Emphasis"/>
          <w:sz w:val="26"/>
          <w:szCs w:val="26"/>
        </w:rPr>
        <w:t xml:space="preserve">NASA’s ongoing </w:t>
      </w:r>
      <w:r w:rsidRPr="00F82D0F">
        <w:rPr>
          <w:rStyle w:val="Emphasis"/>
          <w:sz w:val="26"/>
          <w:szCs w:val="26"/>
          <w:highlight w:val="green"/>
        </w:rPr>
        <w:t>commitments</w:t>
      </w:r>
      <w:r w:rsidRPr="00091386">
        <w:rPr>
          <w:rStyle w:val="Emphasis"/>
          <w:sz w:val="26"/>
          <w:szCs w:val="26"/>
        </w:rPr>
        <w:t xml:space="preserve"> are </w:t>
      </w:r>
      <w:r w:rsidRPr="00F82D0F">
        <w:rPr>
          <w:rStyle w:val="Emphasis"/>
          <w:sz w:val="26"/>
          <w:szCs w:val="26"/>
          <w:highlight w:val="green"/>
        </w:rPr>
        <w:t>to develop</w:t>
      </w:r>
      <w:r w:rsidRPr="00091386">
        <w:rPr>
          <w:rStyle w:val="Emphasis"/>
          <w:sz w:val="26"/>
          <w:szCs w:val="26"/>
        </w:rPr>
        <w:t xml:space="preserve"> outer </w:t>
      </w:r>
      <w:r w:rsidRPr="00F82D0F">
        <w:rPr>
          <w:rStyle w:val="Emphasis"/>
          <w:sz w:val="26"/>
          <w:szCs w:val="26"/>
          <w:highlight w:val="green"/>
        </w:rPr>
        <w:t>space</w:t>
      </w:r>
      <w:r w:rsidRPr="00091386">
        <w:rPr>
          <w:rStyle w:val="Emphasis"/>
          <w:sz w:val="26"/>
          <w:szCs w:val="26"/>
        </w:rPr>
        <w:t xml:space="preserve"> and technology </w:t>
      </w:r>
      <w:r w:rsidRPr="00F82D0F">
        <w:rPr>
          <w:rStyle w:val="Emphasis"/>
          <w:sz w:val="26"/>
          <w:szCs w:val="26"/>
          <w:highlight w:val="green"/>
        </w:rPr>
        <w:t>for</w:t>
      </w:r>
      <w:r w:rsidRPr="00091386">
        <w:rPr>
          <w:rStyle w:val="Emphasis"/>
          <w:sz w:val="26"/>
          <w:szCs w:val="26"/>
        </w:rPr>
        <w:t xml:space="preserve"> the United States and for </w:t>
      </w:r>
      <w:r w:rsidRPr="00F82D0F">
        <w:rPr>
          <w:rStyle w:val="Emphasis"/>
          <w:sz w:val="26"/>
          <w:szCs w:val="26"/>
          <w:highlight w:val="green"/>
        </w:rPr>
        <w:t>humanity as a whole</w:t>
      </w:r>
      <w:r w:rsidRPr="00091386">
        <w:rPr>
          <w:rStyle w:val="Emphasis"/>
          <w:sz w:val="26"/>
          <w:szCs w:val="26"/>
        </w:rPr>
        <w:t>.</w:t>
      </w:r>
      <w:r w:rsidRPr="0007799C">
        <w:t xml:space="preserve"> </w:t>
      </w:r>
      <w:r w:rsidRPr="00892E78">
        <w:rPr>
          <w:rStyle w:val="Emphasis"/>
        </w:rPr>
        <w:t>Their missions of exploration</w:t>
      </w:r>
      <w:r w:rsidRPr="0007799C">
        <w:t xml:space="preserve">, scientific discovery and technological development </w:t>
      </w:r>
      <w:r w:rsidRPr="00892E78">
        <w:rPr>
          <w:rStyle w:val="Emphasis"/>
        </w:rPr>
        <w:t>have continued to advance humanity.</w:t>
      </w:r>
    </w:p>
    <w:p w14:paraId="7682DC49" w14:textId="77777777" w:rsidR="001B4CBC" w:rsidRPr="0007799C" w:rsidRDefault="001B4CBC" w:rsidP="001B4CBC"/>
    <w:p w14:paraId="1549DFDF" w14:textId="77777777" w:rsidR="001B4CBC" w:rsidRPr="0007799C" w:rsidRDefault="001B4CBC" w:rsidP="001B4CBC">
      <w:r w:rsidRPr="0007799C">
        <w:t xml:space="preserve">The fundamental structure of democratic governments such as those in the U.S. allow regular people to influence and participate in space development policy. People can vote for and petition their elected representatives to promote certain policies for the use of outer space, or </w:t>
      </w:r>
      <w:r w:rsidRPr="0007799C">
        <w:lastRenderedPageBreak/>
        <w:t>join non-profits such as the National Space Society (NSS) to represent their views. This allows anyone to have a say in our development of outer space.</w:t>
      </w:r>
    </w:p>
    <w:p w14:paraId="4E1E3186" w14:textId="77777777" w:rsidR="001B4CBC" w:rsidRPr="0007799C" w:rsidRDefault="001B4CBC" w:rsidP="001B4CBC"/>
    <w:p w14:paraId="775EAE67" w14:textId="77777777" w:rsidR="001B4CBC" w:rsidRPr="0007799C" w:rsidRDefault="001B4CBC" w:rsidP="001B4CBC">
      <w:r w:rsidRPr="00892E78">
        <w:rPr>
          <w:rStyle w:val="Emphasis"/>
        </w:rPr>
        <w:t xml:space="preserve">While </w:t>
      </w:r>
      <w:r w:rsidRPr="00F82D0F">
        <w:rPr>
          <w:rStyle w:val="Emphasis"/>
          <w:highlight w:val="green"/>
        </w:rPr>
        <w:t>private companies</w:t>
      </w:r>
      <w:r w:rsidRPr="00892E78">
        <w:rPr>
          <w:rStyle w:val="Emphasis"/>
        </w:rPr>
        <w:t xml:space="preserve"> are </w:t>
      </w:r>
      <w:r w:rsidRPr="00F82D0F">
        <w:rPr>
          <w:rStyle w:val="Emphasis"/>
          <w:highlight w:val="green"/>
        </w:rPr>
        <w:t>pushing</w:t>
      </w:r>
      <w:r w:rsidRPr="00892E78">
        <w:rPr>
          <w:rStyle w:val="Emphasis"/>
        </w:rPr>
        <w:t xml:space="preserve"> the boundaries of outer space, NASA and the US </w:t>
      </w:r>
      <w:r w:rsidRPr="00F82D0F">
        <w:rPr>
          <w:rStyle w:val="Emphasis"/>
          <w:highlight w:val="green"/>
        </w:rPr>
        <w:t>government</w:t>
      </w:r>
      <w:r w:rsidRPr="00892E78">
        <w:rPr>
          <w:rStyle w:val="Emphasis"/>
        </w:rPr>
        <w:t xml:space="preserve"> have the </w:t>
      </w:r>
      <w:r w:rsidRPr="00F82D0F">
        <w:rPr>
          <w:rStyle w:val="Emphasis"/>
          <w:highlight w:val="green"/>
        </w:rPr>
        <w:t>ability to create policies</w:t>
      </w:r>
      <w:r w:rsidRPr="00892E78">
        <w:rPr>
          <w:rStyle w:val="Emphasis"/>
        </w:rPr>
        <w:t xml:space="preserve"> </w:t>
      </w:r>
      <w:r w:rsidRPr="00F82D0F">
        <w:rPr>
          <w:rStyle w:val="Emphasis"/>
          <w:highlight w:val="green"/>
        </w:rPr>
        <w:t>that encourage</w:t>
      </w:r>
      <w:r w:rsidRPr="00892E78">
        <w:rPr>
          <w:rStyle w:val="Emphasis"/>
        </w:rPr>
        <w:t xml:space="preserve"> more </w:t>
      </w:r>
      <w:r w:rsidRPr="00F82D0F">
        <w:rPr>
          <w:rStyle w:val="Emphasis"/>
          <w:highlight w:val="green"/>
        </w:rPr>
        <w:t>rapid</w:t>
      </w:r>
      <w:r w:rsidRPr="00892E78">
        <w:rPr>
          <w:rStyle w:val="Emphasis"/>
        </w:rPr>
        <w:t xml:space="preserve"> and beneficial </w:t>
      </w:r>
      <w:r w:rsidRPr="00F82D0F">
        <w:rPr>
          <w:rStyle w:val="Emphasis"/>
          <w:highlight w:val="green"/>
        </w:rPr>
        <w:t>development</w:t>
      </w:r>
      <w:r w:rsidRPr="00892E78">
        <w:rPr>
          <w:rStyle w:val="Emphasis"/>
        </w:rPr>
        <w:t xml:space="preserve"> in space</w:t>
      </w:r>
      <w:r w:rsidRPr="0007799C">
        <w:t xml:space="preserve">. The National Space Society (NSS) advocates that the government promote policies for infrastructure development and reusability for outer space expansion. </w:t>
      </w:r>
      <w:r w:rsidRPr="00892E78">
        <w:rPr>
          <w:rStyle w:val="Emphasis"/>
        </w:rPr>
        <w:t xml:space="preserve">The successful model of </w:t>
      </w:r>
      <w:r w:rsidRPr="00F82D0F">
        <w:rPr>
          <w:rStyle w:val="Emphasis"/>
          <w:highlight w:val="green"/>
        </w:rPr>
        <w:t>public-private partnerships</w:t>
      </w:r>
      <w:r w:rsidRPr="00892E78">
        <w:rPr>
          <w:rStyle w:val="Emphasis"/>
        </w:rPr>
        <w:t xml:space="preserve"> that has been used to transport both cargo and crew </w:t>
      </w:r>
      <w:r w:rsidRPr="00F82D0F">
        <w:rPr>
          <w:rStyle w:val="Emphasis"/>
          <w:highlight w:val="green"/>
        </w:rPr>
        <w:t>to</w:t>
      </w:r>
      <w:r w:rsidRPr="00892E78">
        <w:rPr>
          <w:rStyle w:val="Emphasis"/>
        </w:rPr>
        <w:t xml:space="preserve"> the </w:t>
      </w:r>
      <w:r w:rsidRPr="00F82D0F">
        <w:rPr>
          <w:rStyle w:val="Emphasis"/>
          <w:highlight w:val="green"/>
        </w:rPr>
        <w:t>I</w:t>
      </w:r>
      <w:r w:rsidRPr="00892E78">
        <w:rPr>
          <w:rStyle w:val="Emphasis"/>
        </w:rPr>
        <w:t xml:space="preserve">nternational </w:t>
      </w:r>
      <w:r w:rsidRPr="00F82D0F">
        <w:rPr>
          <w:rStyle w:val="Emphasis"/>
          <w:highlight w:val="green"/>
        </w:rPr>
        <w:t>S</w:t>
      </w:r>
      <w:r w:rsidRPr="00892E78">
        <w:rPr>
          <w:rStyle w:val="Emphasis"/>
        </w:rPr>
        <w:t xml:space="preserve">pace </w:t>
      </w:r>
      <w:r w:rsidRPr="00F82D0F">
        <w:rPr>
          <w:rStyle w:val="Emphasis"/>
          <w:highlight w:val="green"/>
        </w:rPr>
        <w:t>s</w:t>
      </w:r>
      <w:r w:rsidRPr="00892E78">
        <w:rPr>
          <w:rStyle w:val="Emphasis"/>
        </w:rPr>
        <w:t xml:space="preserve">tation via the commercial purchase of launch services </w:t>
      </w:r>
      <w:r w:rsidRPr="00F82D0F">
        <w:rPr>
          <w:rStyle w:val="Emphasis"/>
          <w:highlight w:val="green"/>
        </w:rPr>
        <w:t>should be extended</w:t>
      </w:r>
      <w:r w:rsidRPr="00892E78">
        <w:rPr>
          <w:rStyle w:val="Emphasis"/>
        </w:rPr>
        <w:t xml:space="preserve"> throughout cis-lunar space</w:t>
      </w:r>
      <w:r w:rsidRPr="0007799C">
        <w:t xml:space="preserve">. Further, </w:t>
      </w:r>
      <w:r w:rsidRPr="00892E78">
        <w:rPr>
          <w:rStyle w:val="Emphasis"/>
        </w:rPr>
        <w:t xml:space="preserve">through </w:t>
      </w:r>
      <w:r w:rsidRPr="00246482">
        <w:rPr>
          <w:rStyle w:val="Emphasis"/>
          <w:highlight w:val="green"/>
        </w:rPr>
        <w:t>NASA</w:t>
      </w:r>
      <w:r w:rsidRPr="00892E78">
        <w:rPr>
          <w:rStyle w:val="Emphasis"/>
        </w:rPr>
        <w:t>,</w:t>
      </w:r>
      <w:r w:rsidRPr="0007799C">
        <w:t xml:space="preserve"> NSS recommends that </w:t>
      </w:r>
      <w:r w:rsidRPr="00892E78">
        <w:rPr>
          <w:rStyle w:val="Emphasis"/>
        </w:rPr>
        <w:t xml:space="preserve">the government continue to </w:t>
      </w:r>
      <w:r w:rsidRPr="000C56E8">
        <w:rPr>
          <w:rStyle w:val="Emphasis"/>
          <w:highlight w:val="green"/>
        </w:rPr>
        <w:t>promote</w:t>
      </w:r>
      <w:r w:rsidRPr="00892E78">
        <w:rPr>
          <w:rStyle w:val="Emphasis"/>
        </w:rPr>
        <w:t xml:space="preserve"> international </w:t>
      </w:r>
      <w:r w:rsidRPr="000C56E8">
        <w:rPr>
          <w:rStyle w:val="Emphasis"/>
          <w:highlight w:val="green"/>
        </w:rPr>
        <w:t>cooperation</w:t>
      </w:r>
      <w:r w:rsidRPr="0007799C">
        <w:t xml:space="preserve">. </w:t>
      </w:r>
      <w:r w:rsidRPr="00892E78">
        <w:rPr>
          <w:rStyle w:val="Emphasis"/>
          <w:sz w:val="26"/>
          <w:szCs w:val="26"/>
        </w:rPr>
        <w:t xml:space="preserve">The international community has cooperated in the past, </w:t>
      </w:r>
      <w:r w:rsidRPr="000C56E8">
        <w:rPr>
          <w:rStyle w:val="Emphasis"/>
          <w:sz w:val="26"/>
          <w:szCs w:val="26"/>
          <w:highlight w:val="green"/>
        </w:rPr>
        <w:t>particularly with</w:t>
      </w:r>
      <w:r w:rsidRPr="00892E78">
        <w:rPr>
          <w:rStyle w:val="Emphasis"/>
          <w:sz w:val="26"/>
          <w:szCs w:val="26"/>
        </w:rPr>
        <w:t xml:space="preserve"> the </w:t>
      </w:r>
      <w:r w:rsidRPr="000C56E8">
        <w:rPr>
          <w:rStyle w:val="Emphasis"/>
          <w:sz w:val="26"/>
          <w:szCs w:val="26"/>
          <w:highlight w:val="green"/>
        </w:rPr>
        <w:t>I</w:t>
      </w:r>
      <w:r w:rsidRPr="00892E78">
        <w:rPr>
          <w:rStyle w:val="Emphasis"/>
          <w:sz w:val="26"/>
          <w:szCs w:val="26"/>
        </w:rPr>
        <w:t xml:space="preserve">nternational </w:t>
      </w:r>
      <w:r w:rsidRPr="000C56E8">
        <w:rPr>
          <w:rStyle w:val="Emphasis"/>
          <w:sz w:val="26"/>
          <w:szCs w:val="26"/>
          <w:highlight w:val="green"/>
        </w:rPr>
        <w:t>S</w:t>
      </w:r>
      <w:r w:rsidRPr="00892E78">
        <w:rPr>
          <w:rStyle w:val="Emphasis"/>
          <w:sz w:val="26"/>
          <w:szCs w:val="26"/>
        </w:rPr>
        <w:t xml:space="preserve">pace </w:t>
      </w:r>
      <w:r w:rsidRPr="000C56E8">
        <w:rPr>
          <w:rStyle w:val="Emphasis"/>
          <w:sz w:val="26"/>
          <w:szCs w:val="26"/>
          <w:highlight w:val="green"/>
        </w:rPr>
        <w:t>S</w:t>
      </w:r>
      <w:r w:rsidRPr="00892E78">
        <w:rPr>
          <w:rStyle w:val="Emphasis"/>
          <w:sz w:val="26"/>
          <w:szCs w:val="26"/>
        </w:rPr>
        <w:t>tation</w:t>
      </w:r>
      <w:r w:rsidRPr="0007799C">
        <w:t xml:space="preserve">. </w:t>
      </w:r>
      <w:r w:rsidRPr="00892E78">
        <w:rPr>
          <w:rStyle w:val="Emphasis"/>
        </w:rPr>
        <w:t xml:space="preserve">By continuing this partnership, </w:t>
      </w:r>
      <w:r w:rsidRPr="007F578E">
        <w:rPr>
          <w:rStyle w:val="Emphasis"/>
          <w:highlight w:val="green"/>
        </w:rPr>
        <w:t>multiple States</w:t>
      </w:r>
      <w:r w:rsidRPr="00892E78">
        <w:rPr>
          <w:rStyle w:val="Emphasis"/>
        </w:rPr>
        <w:t xml:space="preserve"> can </w:t>
      </w:r>
      <w:r w:rsidRPr="007F578E">
        <w:rPr>
          <w:rStyle w:val="Emphasis"/>
          <w:highlight w:val="green"/>
        </w:rPr>
        <w:t>contribute to</w:t>
      </w:r>
      <w:r w:rsidRPr="00892E78">
        <w:rPr>
          <w:rStyle w:val="Emphasis"/>
        </w:rPr>
        <w:t xml:space="preserve"> outer space </w:t>
      </w:r>
      <w:r w:rsidRPr="007F578E">
        <w:rPr>
          <w:rStyle w:val="Emphasis"/>
          <w:highlight w:val="green"/>
        </w:rPr>
        <w:t>exploration and development</w:t>
      </w:r>
      <w:r w:rsidRPr="00892E78">
        <w:rPr>
          <w:rStyle w:val="Emphasis"/>
        </w:rPr>
        <w:t xml:space="preserve">, and </w:t>
      </w:r>
      <w:r w:rsidRPr="007F578E">
        <w:rPr>
          <w:rStyle w:val="Emphasis"/>
          <w:highlight w:val="green"/>
        </w:rPr>
        <w:t>private</w:t>
      </w:r>
      <w:r w:rsidRPr="00892E78">
        <w:rPr>
          <w:rStyle w:val="Emphasis"/>
        </w:rPr>
        <w:t xml:space="preserve"> organizations can continue </w:t>
      </w:r>
      <w:r w:rsidRPr="007F578E">
        <w:rPr>
          <w:rStyle w:val="Emphasis"/>
          <w:highlight w:val="green"/>
        </w:rPr>
        <w:t>provide</w:t>
      </w:r>
      <w:r w:rsidRPr="00892E78">
        <w:rPr>
          <w:rStyle w:val="Emphasis"/>
        </w:rPr>
        <w:t xml:space="preserve"> vital </w:t>
      </w:r>
      <w:r w:rsidRPr="007F578E">
        <w:rPr>
          <w:rStyle w:val="Emphasis"/>
          <w:highlight w:val="green"/>
        </w:rPr>
        <w:t>services at lower cost</w:t>
      </w:r>
      <w:r w:rsidRPr="00892E78">
        <w:rPr>
          <w:rStyle w:val="Emphasis"/>
        </w:rPr>
        <w:t xml:space="preserve">, </w:t>
      </w:r>
      <w:r w:rsidRPr="007F578E">
        <w:rPr>
          <w:rStyle w:val="Emphasis"/>
          <w:highlight w:val="green"/>
        </w:rPr>
        <w:t>allowing</w:t>
      </w:r>
      <w:r w:rsidRPr="00892E78">
        <w:rPr>
          <w:rStyle w:val="Emphasis"/>
        </w:rPr>
        <w:t xml:space="preserve"> </w:t>
      </w:r>
      <w:r w:rsidRPr="007F578E">
        <w:rPr>
          <w:rStyle w:val="Emphasis"/>
          <w:highlight w:val="green"/>
        </w:rPr>
        <w:t>government funds to accomplish</w:t>
      </w:r>
      <w:r w:rsidRPr="00892E78">
        <w:rPr>
          <w:rStyle w:val="Emphasis"/>
        </w:rPr>
        <w:t xml:space="preserve"> </w:t>
      </w:r>
      <w:r w:rsidRPr="007F578E">
        <w:rPr>
          <w:rStyle w:val="Emphasis"/>
          <w:highlight w:val="green"/>
        </w:rPr>
        <w:t>more</w:t>
      </w:r>
      <w:r w:rsidRPr="00892E78">
        <w:rPr>
          <w:rStyle w:val="Emphasis"/>
        </w:rPr>
        <w:t xml:space="preserve"> in space</w:t>
      </w:r>
      <w:r w:rsidRPr="0007799C">
        <w:t>.</w:t>
      </w:r>
    </w:p>
    <w:p w14:paraId="0655A5A0" w14:textId="77777777" w:rsidR="001B4CBC" w:rsidRPr="0007799C" w:rsidRDefault="001B4CBC" w:rsidP="001B4CBC"/>
    <w:p w14:paraId="1EBF9683" w14:textId="77777777" w:rsidR="001B4CBC" w:rsidRPr="00830895" w:rsidRDefault="001B4CBC" w:rsidP="001B4CBC">
      <w:pPr>
        <w:rPr>
          <w:b/>
          <w:iCs/>
          <w:sz w:val="26"/>
          <w:szCs w:val="26"/>
          <w:u w:val="single"/>
        </w:rPr>
      </w:pPr>
      <w:r w:rsidRPr="002E65C3">
        <w:rPr>
          <w:rStyle w:val="Emphasis"/>
        </w:rPr>
        <w:t xml:space="preserve">While past developments in outer space have been led by governments and governmental space agencies, that is no longer true. </w:t>
      </w:r>
      <w:r w:rsidRPr="007F578E">
        <w:rPr>
          <w:rStyle w:val="Emphasis"/>
          <w:highlight w:val="green"/>
        </w:rPr>
        <w:t>Private organizations</w:t>
      </w:r>
      <w:r w:rsidRPr="002E65C3">
        <w:rPr>
          <w:rStyle w:val="Emphasis"/>
        </w:rPr>
        <w:t xml:space="preserve"> have </w:t>
      </w:r>
      <w:r w:rsidRPr="007F578E">
        <w:rPr>
          <w:rStyle w:val="Emphasis"/>
          <w:highlight w:val="green"/>
        </w:rPr>
        <w:t>reignited</w:t>
      </w:r>
      <w:r w:rsidRPr="002E65C3">
        <w:rPr>
          <w:rStyle w:val="Emphasis"/>
        </w:rPr>
        <w:t xml:space="preserve"> space </w:t>
      </w:r>
      <w:r w:rsidRPr="007F578E">
        <w:rPr>
          <w:rStyle w:val="Emphasis"/>
          <w:highlight w:val="green"/>
        </w:rPr>
        <w:t>exploration</w:t>
      </w:r>
      <w:r w:rsidRPr="002E65C3">
        <w:rPr>
          <w:rStyle w:val="Emphasis"/>
        </w:rPr>
        <w:t xml:space="preserve"> and provided a way for humanity to continue to expand and revolutionize technology needed </w:t>
      </w:r>
      <w:r w:rsidRPr="007F578E">
        <w:rPr>
          <w:rStyle w:val="Emphasis"/>
          <w:highlight w:val="green"/>
        </w:rPr>
        <w:t>to expand beyond Earth</w:t>
      </w:r>
      <w:r w:rsidRPr="0007799C">
        <w:t xml:space="preserve">, without many of the hurdles, including cost and regulations, that sometimes hamper government advances. But, </w:t>
      </w:r>
      <w:r w:rsidRPr="002E65C3">
        <w:rPr>
          <w:rStyle w:val="Emphasis"/>
        </w:rPr>
        <w:t xml:space="preserve">the </w:t>
      </w:r>
      <w:r w:rsidRPr="005A3452">
        <w:rPr>
          <w:rStyle w:val="Emphasis"/>
          <w:highlight w:val="green"/>
        </w:rPr>
        <w:t>path</w:t>
      </w:r>
      <w:r w:rsidRPr="002E65C3">
        <w:rPr>
          <w:rStyle w:val="Emphasis"/>
        </w:rPr>
        <w:t xml:space="preserve"> to the stars </w:t>
      </w:r>
      <w:r w:rsidRPr="005A3452">
        <w:rPr>
          <w:rStyle w:val="Emphasis"/>
          <w:highlight w:val="green"/>
        </w:rPr>
        <w:t>is not</w:t>
      </w:r>
      <w:r w:rsidRPr="002E65C3">
        <w:rPr>
          <w:rStyle w:val="Emphasis"/>
        </w:rPr>
        <w:t xml:space="preserve"> paved by </w:t>
      </w:r>
      <w:r w:rsidRPr="005A3452">
        <w:rPr>
          <w:rStyle w:val="Emphasis"/>
          <w:highlight w:val="green"/>
        </w:rPr>
        <w:t>one or the other</w:t>
      </w:r>
      <w:r w:rsidRPr="002E65C3">
        <w:rPr>
          <w:rStyle w:val="Emphasis"/>
        </w:rPr>
        <w:t>.</w:t>
      </w:r>
      <w:r w:rsidRPr="0007799C">
        <w:t xml:space="preserve"> </w:t>
      </w:r>
      <w:r w:rsidRPr="005A3452">
        <w:rPr>
          <w:rStyle w:val="Emphasis"/>
          <w:sz w:val="26"/>
          <w:szCs w:val="26"/>
          <w:highlight w:val="green"/>
        </w:rPr>
        <w:t>Instead</w:t>
      </w:r>
      <w:r w:rsidRPr="002E65C3">
        <w:rPr>
          <w:rStyle w:val="Emphasis"/>
          <w:sz w:val="26"/>
          <w:szCs w:val="26"/>
        </w:rPr>
        <w:t xml:space="preserve">, </w:t>
      </w:r>
      <w:r w:rsidRPr="005A3452">
        <w:rPr>
          <w:rStyle w:val="Emphasis"/>
          <w:sz w:val="26"/>
          <w:szCs w:val="26"/>
          <w:highlight w:val="green"/>
        </w:rPr>
        <w:t>cooperation, between</w:t>
      </w:r>
      <w:r w:rsidRPr="002E65C3">
        <w:rPr>
          <w:rStyle w:val="Emphasis"/>
          <w:sz w:val="26"/>
          <w:szCs w:val="26"/>
        </w:rPr>
        <w:t xml:space="preserve"> States, </w:t>
      </w:r>
      <w:r w:rsidRPr="005A3452">
        <w:rPr>
          <w:rStyle w:val="Emphasis"/>
          <w:sz w:val="26"/>
          <w:szCs w:val="26"/>
          <w:highlight w:val="green"/>
        </w:rPr>
        <w:t>government</w:t>
      </w:r>
      <w:r w:rsidRPr="002E65C3">
        <w:rPr>
          <w:rStyle w:val="Emphasis"/>
          <w:sz w:val="26"/>
          <w:szCs w:val="26"/>
        </w:rPr>
        <w:t xml:space="preserve">al agencies, </w:t>
      </w:r>
      <w:r w:rsidRPr="005A3452">
        <w:rPr>
          <w:rStyle w:val="Emphasis"/>
          <w:sz w:val="26"/>
          <w:szCs w:val="26"/>
          <w:highlight w:val="green"/>
        </w:rPr>
        <w:t>and private companies, will ensure</w:t>
      </w:r>
      <w:r w:rsidRPr="002E65C3">
        <w:rPr>
          <w:rStyle w:val="Emphasis"/>
          <w:sz w:val="26"/>
          <w:szCs w:val="26"/>
        </w:rPr>
        <w:t xml:space="preserve"> that </w:t>
      </w:r>
      <w:r w:rsidRPr="005A3452">
        <w:rPr>
          <w:rStyle w:val="Emphasis"/>
          <w:sz w:val="26"/>
          <w:szCs w:val="26"/>
          <w:highlight w:val="green"/>
        </w:rPr>
        <w:t>we</w:t>
      </w:r>
      <w:r w:rsidRPr="002E65C3">
        <w:rPr>
          <w:rStyle w:val="Emphasis"/>
          <w:sz w:val="26"/>
          <w:szCs w:val="26"/>
        </w:rPr>
        <w:t xml:space="preserve"> continue to </w:t>
      </w:r>
      <w:r w:rsidRPr="005A3452">
        <w:rPr>
          <w:rStyle w:val="Emphasis"/>
          <w:sz w:val="26"/>
          <w:szCs w:val="26"/>
          <w:highlight w:val="green"/>
        </w:rPr>
        <w:t>push</w:t>
      </w:r>
      <w:r w:rsidRPr="002E65C3">
        <w:rPr>
          <w:rStyle w:val="Emphasis"/>
          <w:sz w:val="26"/>
          <w:szCs w:val="26"/>
        </w:rPr>
        <w:t xml:space="preserve"> our </w:t>
      </w:r>
      <w:r w:rsidRPr="005A3452">
        <w:rPr>
          <w:rStyle w:val="Emphasis"/>
          <w:sz w:val="26"/>
          <w:szCs w:val="26"/>
          <w:highlight w:val="green"/>
        </w:rPr>
        <w:t>boundaries</w:t>
      </w:r>
      <w:r w:rsidRPr="002E65C3">
        <w:rPr>
          <w:rStyle w:val="Emphasis"/>
          <w:sz w:val="26"/>
          <w:szCs w:val="26"/>
        </w:rPr>
        <w:t xml:space="preserve"> into space.</w:t>
      </w:r>
    </w:p>
    <w:p w14:paraId="36FDD996" w14:textId="77777777" w:rsidR="001B4CBC" w:rsidRPr="00101F88" w:rsidRDefault="001B4CBC" w:rsidP="001B4CBC">
      <w:pPr>
        <w:pStyle w:val="Heading4"/>
      </w:pPr>
      <w:r>
        <w:t>Only P3 reinvigorates multilateralism – brings new governments into the arena</w:t>
      </w:r>
    </w:p>
    <w:p w14:paraId="43911999" w14:textId="77777777" w:rsidR="001B4CBC" w:rsidRPr="00A32F17" w:rsidRDefault="001B4CBC" w:rsidP="001B4CBC">
      <w:pPr>
        <w:rPr>
          <w:rStyle w:val="Style13ptBold"/>
          <w:b w:val="0"/>
          <w:sz w:val="22"/>
        </w:rPr>
      </w:pPr>
      <w:r>
        <w:rPr>
          <w:rStyle w:val="Style13ptBold"/>
        </w:rPr>
        <w:t xml:space="preserve">Smith ’18 </w:t>
      </w:r>
      <w:r w:rsidRPr="00506E7F">
        <w:t>[</w:t>
      </w:r>
      <w:r>
        <w:t>Milton, Air Force Academy graduate with a doctorate in air and space law, Skip is a former Air Force JAG who held several significant leadership positions during his Air Force career, including director of space law at Space Command and chief of air and space law for the Air Force. He also served in Geneva as the legal advisor of the 50-person U.S. Delegation at the ITU Conference on the Geostationary Satellite Orbit. A past chair of the Colorado Space Business Roundtable, Skip is on the board of the International Institute of Space Law. He has served as an adjunct professor of space law at the University of Colorado Law School, the George Washington University Law School, and currently teaches commercial space law at the University of Denver Law School. Regarded as a leader in the field, Skip has received numerous honors, including the Lifetime Achievement Award from the International Institute of Space Law. Skip was selected to author the United States chapter in the inaugural edition of the “Space Law Review,” a series published by The Law Reviews. He is the author of six space-related law review articles and of a book on the international regulation of satellite communication. Skip speaks nationally and internationally on commercial space law issues., “</w:t>
      </w:r>
      <w:r w:rsidRPr="00506E7F">
        <w:t>Op-ed | P3 or not P3: What can space ventures learn from terrestrial infrastructure projects?</w:t>
      </w:r>
      <w:r>
        <w:t xml:space="preserve">”, 04-19-2018, Space News, </w:t>
      </w:r>
      <w:r w:rsidRPr="00506E7F">
        <w:lastRenderedPageBreak/>
        <w:t>https://spacenews.com/op-ed-p3-or-not-p3-what-can-space-ventures-learn-from-terrestrial-infrastructure-projects/</w:t>
      </w:r>
      <w:r>
        <w:t>]//pranav</w:t>
      </w:r>
    </w:p>
    <w:p w14:paraId="308FCEB6" w14:textId="77777777" w:rsidR="001B4CBC" w:rsidRDefault="001B4CBC" w:rsidP="001B4CBC">
      <w:pPr>
        <w:rPr>
          <w:sz w:val="16"/>
        </w:rPr>
      </w:pPr>
      <w:r w:rsidRPr="001575DA">
        <w:rPr>
          <w:rStyle w:val="Emphasis"/>
          <w:highlight w:val="green"/>
        </w:rPr>
        <w:t>P3s for space</w:t>
      </w:r>
      <w:r w:rsidRPr="00C230A4">
        <w:rPr>
          <w:rStyle w:val="Emphasis"/>
        </w:rPr>
        <w:t xml:space="preserve"> projects</w:t>
      </w:r>
      <w:r w:rsidRPr="00C40F55">
        <w:rPr>
          <w:sz w:val="16"/>
        </w:rPr>
        <w:t xml:space="preserve">, however, </w:t>
      </w:r>
      <w:r w:rsidRPr="001575DA">
        <w:rPr>
          <w:rStyle w:val="Emphasis"/>
          <w:highlight w:val="green"/>
        </w:rPr>
        <w:t>have</w:t>
      </w:r>
      <w:r w:rsidRPr="00C230A4">
        <w:rPr>
          <w:rStyle w:val="Emphasis"/>
        </w:rPr>
        <w:t xml:space="preserve"> generally </w:t>
      </w:r>
      <w:r w:rsidRPr="001575DA">
        <w:rPr>
          <w:rStyle w:val="Emphasis"/>
          <w:highlight w:val="green"/>
        </w:rPr>
        <w:t>been</w:t>
      </w:r>
      <w:r w:rsidRPr="00C230A4">
        <w:rPr>
          <w:rStyle w:val="Emphasis"/>
        </w:rPr>
        <w:t xml:space="preserve"> fairly </w:t>
      </w:r>
      <w:r w:rsidRPr="001575DA">
        <w:rPr>
          <w:rStyle w:val="Emphasis"/>
          <w:highlight w:val="green"/>
        </w:rPr>
        <w:t>simple</w:t>
      </w:r>
      <w:r w:rsidRPr="00C230A4">
        <w:rPr>
          <w:rStyle w:val="Emphasis"/>
        </w:rPr>
        <w:t xml:space="preserve"> agreements involving </w:t>
      </w:r>
      <w:r w:rsidRPr="001575DA">
        <w:rPr>
          <w:rStyle w:val="Emphasis"/>
          <w:highlight w:val="green"/>
        </w:rPr>
        <w:t>one</w:t>
      </w:r>
      <w:r w:rsidRPr="00C230A4">
        <w:rPr>
          <w:rStyle w:val="Emphasis"/>
        </w:rPr>
        <w:t xml:space="preserve"> public entity </w:t>
      </w:r>
      <w:r w:rsidRPr="001575DA">
        <w:rPr>
          <w:rStyle w:val="Emphasis"/>
          <w:highlight w:val="green"/>
        </w:rPr>
        <w:t>and one</w:t>
      </w:r>
      <w:r w:rsidRPr="00C230A4">
        <w:rPr>
          <w:rStyle w:val="Emphasis"/>
        </w:rPr>
        <w:t xml:space="preserve"> private entity</w:t>
      </w:r>
      <w:r w:rsidRPr="00C230A4">
        <w:rPr>
          <w:rStyle w:val="Emphasis"/>
          <w:sz w:val="26"/>
          <w:szCs w:val="26"/>
        </w:rPr>
        <w:t xml:space="preserve">. </w:t>
      </w:r>
      <w:r w:rsidRPr="001575DA">
        <w:rPr>
          <w:rStyle w:val="Emphasis"/>
          <w:sz w:val="26"/>
          <w:szCs w:val="26"/>
          <w:highlight w:val="green"/>
        </w:rPr>
        <w:t>Future</w:t>
      </w:r>
      <w:r w:rsidRPr="00C230A4">
        <w:rPr>
          <w:rStyle w:val="Emphasis"/>
          <w:sz w:val="26"/>
          <w:szCs w:val="26"/>
        </w:rPr>
        <w:t xml:space="preserve"> large space </w:t>
      </w:r>
      <w:r w:rsidRPr="001575DA">
        <w:rPr>
          <w:rStyle w:val="Emphasis"/>
          <w:sz w:val="26"/>
          <w:szCs w:val="26"/>
          <w:highlight w:val="green"/>
        </w:rPr>
        <w:t>activities</w:t>
      </w:r>
      <w:r w:rsidRPr="00C230A4">
        <w:rPr>
          <w:rStyle w:val="Emphasis"/>
          <w:sz w:val="26"/>
          <w:szCs w:val="26"/>
        </w:rPr>
        <w:t xml:space="preserve"> </w:t>
      </w:r>
      <w:r w:rsidRPr="001575DA">
        <w:rPr>
          <w:rStyle w:val="Emphasis"/>
          <w:sz w:val="26"/>
          <w:szCs w:val="26"/>
          <w:highlight w:val="green"/>
        </w:rPr>
        <w:t>such as privatizing</w:t>
      </w:r>
      <w:r w:rsidRPr="00C230A4">
        <w:rPr>
          <w:rStyle w:val="Emphasis"/>
          <w:sz w:val="26"/>
          <w:szCs w:val="26"/>
        </w:rPr>
        <w:t xml:space="preserve"> </w:t>
      </w:r>
      <w:r w:rsidRPr="001575DA">
        <w:rPr>
          <w:rStyle w:val="Emphasis"/>
          <w:sz w:val="26"/>
          <w:szCs w:val="26"/>
          <w:highlight w:val="green"/>
        </w:rPr>
        <w:t>the</w:t>
      </w:r>
      <w:r w:rsidRPr="00C230A4">
        <w:rPr>
          <w:rStyle w:val="Emphasis"/>
          <w:sz w:val="26"/>
          <w:szCs w:val="26"/>
        </w:rPr>
        <w:t xml:space="preserve"> </w:t>
      </w:r>
      <w:r w:rsidRPr="001575DA">
        <w:rPr>
          <w:rStyle w:val="Emphasis"/>
          <w:sz w:val="26"/>
          <w:szCs w:val="26"/>
          <w:highlight w:val="green"/>
        </w:rPr>
        <w:t>I</w:t>
      </w:r>
      <w:r w:rsidRPr="00C230A4">
        <w:rPr>
          <w:rStyle w:val="Emphasis"/>
          <w:sz w:val="26"/>
          <w:szCs w:val="26"/>
        </w:rPr>
        <w:t xml:space="preserve">nternational </w:t>
      </w:r>
      <w:r w:rsidRPr="001575DA">
        <w:rPr>
          <w:rStyle w:val="Emphasis"/>
          <w:sz w:val="26"/>
          <w:szCs w:val="26"/>
          <w:highlight w:val="green"/>
        </w:rPr>
        <w:t>S</w:t>
      </w:r>
      <w:r w:rsidRPr="00C230A4">
        <w:rPr>
          <w:rStyle w:val="Emphasis"/>
          <w:sz w:val="26"/>
          <w:szCs w:val="26"/>
        </w:rPr>
        <w:t xml:space="preserve">pace </w:t>
      </w:r>
      <w:r w:rsidRPr="001575DA">
        <w:rPr>
          <w:rStyle w:val="Emphasis"/>
          <w:sz w:val="26"/>
          <w:szCs w:val="26"/>
          <w:highlight w:val="green"/>
        </w:rPr>
        <w:t>S</w:t>
      </w:r>
      <w:r w:rsidRPr="00C230A4">
        <w:rPr>
          <w:rStyle w:val="Emphasis"/>
          <w:sz w:val="26"/>
          <w:szCs w:val="26"/>
        </w:rPr>
        <w:t>tation</w:t>
      </w:r>
      <w:r w:rsidRPr="00C40F55">
        <w:rPr>
          <w:sz w:val="16"/>
        </w:rPr>
        <w:t xml:space="preserve"> and establishing a cislunar Deep Space Gateway and a base on the moon, </w:t>
      </w:r>
      <w:r w:rsidRPr="00C230A4">
        <w:rPr>
          <w:rStyle w:val="Emphasis"/>
          <w:sz w:val="26"/>
          <w:szCs w:val="26"/>
        </w:rPr>
        <w:t xml:space="preserve">will </w:t>
      </w:r>
      <w:r w:rsidRPr="001575DA">
        <w:rPr>
          <w:rStyle w:val="Emphasis"/>
          <w:sz w:val="26"/>
          <w:szCs w:val="26"/>
          <w:highlight w:val="green"/>
        </w:rPr>
        <w:t>require</w:t>
      </w:r>
      <w:r w:rsidRPr="00C230A4">
        <w:rPr>
          <w:rStyle w:val="Emphasis"/>
          <w:sz w:val="26"/>
          <w:szCs w:val="26"/>
        </w:rPr>
        <w:t xml:space="preserve"> far </w:t>
      </w:r>
      <w:r w:rsidRPr="001575DA">
        <w:rPr>
          <w:rStyle w:val="Emphasis"/>
          <w:sz w:val="26"/>
          <w:szCs w:val="26"/>
          <w:highlight w:val="green"/>
        </w:rPr>
        <w:t>more complex</w:t>
      </w:r>
      <w:r w:rsidRPr="00C230A4">
        <w:rPr>
          <w:rStyle w:val="Emphasis"/>
          <w:sz w:val="26"/>
          <w:szCs w:val="26"/>
        </w:rPr>
        <w:t xml:space="preserve"> contractual arrangements and </w:t>
      </w:r>
      <w:r w:rsidRPr="001575DA">
        <w:rPr>
          <w:rStyle w:val="Emphasis"/>
          <w:sz w:val="26"/>
          <w:szCs w:val="26"/>
          <w:highlight w:val="green"/>
        </w:rPr>
        <w:t>international participation</w:t>
      </w:r>
      <w:r w:rsidRPr="00C230A4">
        <w:rPr>
          <w:rStyle w:val="Emphasis"/>
          <w:sz w:val="26"/>
          <w:szCs w:val="26"/>
        </w:rPr>
        <w:t>.</w:t>
      </w:r>
      <w:r>
        <w:rPr>
          <w:rStyle w:val="Emphasis"/>
          <w:sz w:val="26"/>
          <w:szCs w:val="26"/>
        </w:rPr>
        <w:t xml:space="preserve"> </w:t>
      </w:r>
      <w:r w:rsidRPr="002B7688">
        <w:rPr>
          <w:rStyle w:val="Emphasis"/>
        </w:rPr>
        <w:t xml:space="preserve">International participation is best exemplified by the </w:t>
      </w:r>
      <w:r w:rsidRPr="00C40F55">
        <w:rPr>
          <w:rStyle w:val="Emphasis"/>
          <w:highlight w:val="green"/>
        </w:rPr>
        <w:t>ISS</w:t>
      </w:r>
      <w:r w:rsidRPr="002B7688">
        <w:rPr>
          <w:rStyle w:val="Emphasis"/>
        </w:rPr>
        <w:t xml:space="preserve">. The program has a </w:t>
      </w:r>
      <w:r w:rsidRPr="00C40F55">
        <w:rPr>
          <w:rStyle w:val="Emphasis"/>
          <w:highlight w:val="green"/>
        </w:rPr>
        <w:t>complex legal</w:t>
      </w:r>
      <w:r w:rsidRPr="002B7688">
        <w:rPr>
          <w:rStyle w:val="Emphasis"/>
        </w:rPr>
        <w:t xml:space="preserve"> </w:t>
      </w:r>
      <w:r w:rsidRPr="00C40F55">
        <w:rPr>
          <w:rStyle w:val="Emphasis"/>
          <w:highlight w:val="green"/>
        </w:rPr>
        <w:t>structure</w:t>
      </w:r>
      <w:r w:rsidRPr="002B7688">
        <w:rPr>
          <w:rStyle w:val="Emphasis"/>
        </w:rPr>
        <w:t xml:space="preserve"> </w:t>
      </w:r>
      <w:r w:rsidRPr="00C40F55">
        <w:rPr>
          <w:rStyle w:val="Emphasis"/>
          <w:highlight w:val="green"/>
        </w:rPr>
        <w:t>based</w:t>
      </w:r>
      <w:r w:rsidRPr="002B7688">
        <w:rPr>
          <w:rStyle w:val="Emphasis"/>
        </w:rPr>
        <w:t xml:space="preserve"> </w:t>
      </w:r>
      <w:r w:rsidRPr="00C40F55">
        <w:rPr>
          <w:rStyle w:val="Emphasis"/>
          <w:highlight w:val="green"/>
        </w:rPr>
        <w:t>on</w:t>
      </w:r>
      <w:r w:rsidRPr="002B7688">
        <w:rPr>
          <w:rStyle w:val="Emphasis"/>
        </w:rPr>
        <w:t xml:space="preserve"> an </w:t>
      </w:r>
      <w:r w:rsidRPr="00C40F55">
        <w:rPr>
          <w:rStyle w:val="Emphasis"/>
          <w:highlight w:val="green"/>
        </w:rPr>
        <w:t>intergovernmental</w:t>
      </w:r>
      <w:r w:rsidRPr="002B7688">
        <w:rPr>
          <w:rStyle w:val="Emphasis"/>
        </w:rPr>
        <w:t xml:space="preserve"> </w:t>
      </w:r>
      <w:r w:rsidRPr="00C40F55">
        <w:rPr>
          <w:rStyle w:val="Emphasis"/>
          <w:highlight w:val="green"/>
        </w:rPr>
        <w:t>agreement</w:t>
      </w:r>
      <w:r w:rsidRPr="002B7688">
        <w:rPr>
          <w:rStyle w:val="Emphasis"/>
        </w:rPr>
        <w:t xml:space="preserve"> signed by the government partners, four memoranda of understanding between NASA and other cooperating space agencies, and </w:t>
      </w:r>
      <w:r w:rsidRPr="00C40F55">
        <w:rPr>
          <w:rStyle w:val="Emphasis"/>
          <w:highlight w:val="green"/>
        </w:rPr>
        <w:t>numerous</w:t>
      </w:r>
      <w:r w:rsidRPr="002B7688">
        <w:rPr>
          <w:rStyle w:val="Emphasis"/>
        </w:rPr>
        <w:t xml:space="preserve"> </w:t>
      </w:r>
      <w:r w:rsidRPr="00C40F55">
        <w:rPr>
          <w:rStyle w:val="Emphasis"/>
          <w:highlight w:val="green"/>
        </w:rPr>
        <w:t>bilateral</w:t>
      </w:r>
      <w:r w:rsidRPr="002B7688">
        <w:rPr>
          <w:rStyle w:val="Emphasis"/>
        </w:rPr>
        <w:t xml:space="preserve"> implementing </w:t>
      </w:r>
      <w:r w:rsidRPr="00C40F55">
        <w:rPr>
          <w:rStyle w:val="Emphasis"/>
          <w:highlight w:val="green"/>
        </w:rPr>
        <w:t>arrangements</w:t>
      </w:r>
      <w:r w:rsidRPr="002B7688">
        <w:rPr>
          <w:rStyle w:val="Emphasis"/>
        </w:rPr>
        <w:t xml:space="preserve"> between space agencies</w:t>
      </w:r>
      <w:r w:rsidRPr="00C40F55">
        <w:rPr>
          <w:sz w:val="16"/>
        </w:rPr>
        <w:t>. In many respects</w:t>
      </w:r>
      <w:r w:rsidRPr="002B7688">
        <w:rPr>
          <w:rStyle w:val="Emphasis"/>
        </w:rPr>
        <w:t xml:space="preserve">, the ISS has been a </w:t>
      </w:r>
      <w:r w:rsidRPr="00C40F55">
        <w:rPr>
          <w:rStyle w:val="Emphasis"/>
          <w:highlight w:val="green"/>
        </w:rPr>
        <w:t>tremendous success</w:t>
      </w:r>
      <w:r w:rsidRPr="002B7688">
        <w:rPr>
          <w:rStyle w:val="Emphasis"/>
        </w:rPr>
        <w:t xml:space="preserve"> and it is now facing </w:t>
      </w:r>
      <w:r w:rsidRPr="00C40F55">
        <w:rPr>
          <w:rStyle w:val="Emphasis"/>
          <w:highlight w:val="green"/>
        </w:rPr>
        <w:t>issues of what</w:t>
      </w:r>
      <w:r w:rsidRPr="002B7688">
        <w:rPr>
          <w:rStyle w:val="Emphasis"/>
        </w:rPr>
        <w:t xml:space="preserve"> to do </w:t>
      </w:r>
      <w:r w:rsidRPr="00C40F55">
        <w:rPr>
          <w:rStyle w:val="Emphasis"/>
          <w:highlight w:val="green"/>
        </w:rPr>
        <w:t>next</w:t>
      </w:r>
      <w:r w:rsidRPr="002B7688">
        <w:rPr>
          <w:rStyle w:val="Emphasis"/>
          <w:sz w:val="26"/>
          <w:szCs w:val="26"/>
        </w:rPr>
        <w:t xml:space="preserve">. </w:t>
      </w:r>
      <w:r w:rsidRPr="00C40F55">
        <w:rPr>
          <w:rStyle w:val="Emphasis"/>
          <w:sz w:val="26"/>
          <w:szCs w:val="26"/>
          <w:highlight w:val="green"/>
        </w:rPr>
        <w:t>Privatization</w:t>
      </w:r>
      <w:r w:rsidRPr="002B7688">
        <w:rPr>
          <w:rStyle w:val="Emphasis"/>
          <w:sz w:val="26"/>
          <w:szCs w:val="26"/>
        </w:rPr>
        <w:t xml:space="preserve"> </w:t>
      </w:r>
      <w:r w:rsidRPr="00C40F55">
        <w:rPr>
          <w:rStyle w:val="Emphasis"/>
          <w:sz w:val="26"/>
          <w:szCs w:val="26"/>
          <w:highlight w:val="green"/>
        </w:rPr>
        <w:t>using</w:t>
      </w:r>
      <w:r w:rsidRPr="002B7688">
        <w:rPr>
          <w:rStyle w:val="Emphasis"/>
          <w:sz w:val="26"/>
          <w:szCs w:val="26"/>
        </w:rPr>
        <w:t xml:space="preserve"> a </w:t>
      </w:r>
      <w:r w:rsidRPr="00C40F55">
        <w:rPr>
          <w:rStyle w:val="Emphasis"/>
          <w:sz w:val="26"/>
          <w:szCs w:val="26"/>
          <w:highlight w:val="green"/>
        </w:rPr>
        <w:t>P3</w:t>
      </w:r>
      <w:r w:rsidRPr="002B7688">
        <w:rPr>
          <w:rStyle w:val="Emphasis"/>
          <w:sz w:val="26"/>
          <w:szCs w:val="26"/>
        </w:rPr>
        <w:t xml:space="preserve"> </w:t>
      </w:r>
      <w:r w:rsidRPr="00C40F55">
        <w:rPr>
          <w:rStyle w:val="Emphasis"/>
          <w:sz w:val="26"/>
          <w:szCs w:val="26"/>
          <w:highlight w:val="green"/>
        </w:rPr>
        <w:t>structure</w:t>
      </w:r>
      <w:r w:rsidRPr="002B7688">
        <w:rPr>
          <w:rStyle w:val="Emphasis"/>
          <w:sz w:val="26"/>
          <w:szCs w:val="26"/>
        </w:rPr>
        <w:t xml:space="preserve"> is </w:t>
      </w:r>
      <w:r w:rsidRPr="00C40F55">
        <w:rPr>
          <w:sz w:val="16"/>
        </w:rPr>
        <w:t>one</w:t>
      </w:r>
      <w:r w:rsidRPr="002B7688">
        <w:rPr>
          <w:rStyle w:val="Emphasis"/>
          <w:sz w:val="26"/>
          <w:szCs w:val="26"/>
        </w:rPr>
        <w:t xml:space="preserve"> </w:t>
      </w:r>
      <w:r w:rsidRPr="00C40F55">
        <w:rPr>
          <w:rStyle w:val="Emphasis"/>
          <w:sz w:val="26"/>
          <w:szCs w:val="26"/>
          <w:highlight w:val="green"/>
        </w:rPr>
        <w:t>option</w:t>
      </w:r>
      <w:r w:rsidRPr="002B7688">
        <w:rPr>
          <w:rStyle w:val="Emphasis"/>
          <w:sz w:val="26"/>
          <w:szCs w:val="26"/>
        </w:rPr>
        <w:t>.</w:t>
      </w:r>
      <w:r>
        <w:rPr>
          <w:rStyle w:val="Emphasis"/>
          <w:sz w:val="26"/>
          <w:szCs w:val="26"/>
        </w:rPr>
        <w:t xml:space="preserve"> </w:t>
      </w:r>
      <w:r w:rsidRPr="00C40F55">
        <w:rPr>
          <w:sz w:val="16"/>
        </w:rPr>
        <w:t>Another example: Sierra Nevada Corp. has teamed with the UN Office for Outer Space Affairs in a type of international P3 where the Dream Chaser spaceplane will be used by countries to fly payloads or experiments. Mark Sirangelo, executive vice president of SNC Space Systems stated: “</w:t>
      </w:r>
      <w:r w:rsidRPr="00A50554">
        <w:rPr>
          <w:rStyle w:val="Emphasis"/>
        </w:rPr>
        <w:t xml:space="preserve">The </w:t>
      </w:r>
      <w:r w:rsidRPr="00C40F55">
        <w:rPr>
          <w:rStyle w:val="Emphasis"/>
          <w:highlight w:val="green"/>
        </w:rPr>
        <w:t>benefits of</w:t>
      </w:r>
      <w:r w:rsidRPr="00A50554">
        <w:rPr>
          <w:rStyle w:val="Emphasis"/>
        </w:rPr>
        <w:t xml:space="preserve"> a </w:t>
      </w:r>
      <w:r w:rsidRPr="00C40F55">
        <w:rPr>
          <w:rStyle w:val="Emphasis"/>
          <w:highlight w:val="green"/>
        </w:rPr>
        <w:t>joint mission</w:t>
      </w:r>
      <w:r w:rsidRPr="00A50554">
        <w:rPr>
          <w:rStyle w:val="Emphasis"/>
        </w:rPr>
        <w:t xml:space="preserve"> between government and private organizations </w:t>
      </w:r>
      <w:r w:rsidRPr="00C40F55">
        <w:rPr>
          <w:rStyle w:val="Emphasis"/>
          <w:highlight w:val="green"/>
        </w:rPr>
        <w:t>on</w:t>
      </w:r>
      <w:r w:rsidRPr="00A50554">
        <w:rPr>
          <w:rStyle w:val="Emphasis"/>
        </w:rPr>
        <w:t xml:space="preserve"> a level of </w:t>
      </w:r>
      <w:r w:rsidRPr="00C40F55">
        <w:rPr>
          <w:rStyle w:val="Emphasis"/>
          <w:highlight w:val="green"/>
        </w:rPr>
        <w:t>this scale</w:t>
      </w:r>
      <w:r w:rsidRPr="00A50554">
        <w:rPr>
          <w:rStyle w:val="Emphasis"/>
        </w:rPr>
        <w:t xml:space="preserve"> is </w:t>
      </w:r>
      <w:r w:rsidRPr="00C40F55">
        <w:rPr>
          <w:rStyle w:val="Emphasis"/>
          <w:highlight w:val="green"/>
        </w:rPr>
        <w:t>incalculable</w:t>
      </w:r>
      <w:r w:rsidRPr="00A50554">
        <w:rPr>
          <w:rStyle w:val="Emphasis"/>
        </w:rPr>
        <w:t xml:space="preserve">.” Hopefully, it will </w:t>
      </w:r>
      <w:r w:rsidRPr="003D51E2">
        <w:rPr>
          <w:rStyle w:val="Emphasis"/>
          <w:highlight w:val="green"/>
        </w:rPr>
        <w:t>open</w:t>
      </w:r>
      <w:r w:rsidRPr="00A50554">
        <w:rPr>
          <w:rStyle w:val="Emphasis"/>
        </w:rPr>
        <w:t xml:space="preserve"> up the </w:t>
      </w:r>
      <w:r w:rsidRPr="003D51E2">
        <w:rPr>
          <w:rStyle w:val="Emphasis"/>
          <w:highlight w:val="green"/>
        </w:rPr>
        <w:t>space</w:t>
      </w:r>
      <w:r w:rsidRPr="00A50554">
        <w:rPr>
          <w:rStyle w:val="Emphasis"/>
        </w:rPr>
        <w:t xml:space="preserve"> arena </w:t>
      </w:r>
      <w:r w:rsidRPr="003D51E2">
        <w:rPr>
          <w:rStyle w:val="Emphasis"/>
          <w:highlight w:val="green"/>
        </w:rPr>
        <w:t>to</w:t>
      </w:r>
      <w:r w:rsidRPr="00A50554">
        <w:rPr>
          <w:rStyle w:val="Emphasis"/>
        </w:rPr>
        <w:t xml:space="preserve"> many </w:t>
      </w:r>
      <w:r w:rsidRPr="003D51E2">
        <w:rPr>
          <w:rStyle w:val="Emphasis"/>
          <w:highlight w:val="green"/>
        </w:rPr>
        <w:t>governments</w:t>
      </w:r>
      <w:r w:rsidRPr="00A50554">
        <w:rPr>
          <w:rStyle w:val="Emphasis"/>
        </w:rPr>
        <w:t xml:space="preserve"> </w:t>
      </w:r>
      <w:r w:rsidRPr="003D51E2">
        <w:rPr>
          <w:rStyle w:val="Emphasis"/>
          <w:highlight w:val="green"/>
        </w:rPr>
        <w:t>otherwise unable to participate</w:t>
      </w:r>
      <w:r w:rsidRPr="00C40F55">
        <w:rPr>
          <w:sz w:val="16"/>
        </w:rPr>
        <w:t xml:space="preserve">. As space activities and investments mature, we must look to industries like construction and finance for lessons on major P3 projects. All involve large sums of capital and allocation of risk. To have people living and working in space will take P3 leverage of the government budget with commercial collaboration. In evaluating P3s, the space industry should carefully review P3 experience on many large infrastructure projects and evaluate best practices and lessons learned. Typical infrastructure P3 projects have included airports, toll roads, higher education facilities, water projects, telecommunications, energy and utilities. Europe, Canada and Australia have outpaced the United States in their use of P3s for infrastructure projects. The largest P3 project is the Channel Tunnel between England and France, now known as the Eurotunnel. It cost about $25 billion, took eight years to build, and was financed by private debt and sales of shares in a private company formed to build and maintain the tunnel under a long-term management contract. Although the project experienced significant financing problems during construction, it has certainly provided great benefit. The U.S. is catching up and is turning more toward P3s for infrastructure projects because of the limited availability of federal, state and local government funding for necessary projects. The Trump administration infrastructure plan released in February outlines many new incentives and initiatives to facilitate $1.5 trillion in infrastructure investment over a 10-year period. Bootstrapping a $200 billion federal investment into $1.5 trillion will be challenging. The plan seeks to accomplish this by using investment from state and local governments, other public agencies, and substantial private investment including P3s. If P3s can help remedy vast infrastructure problems, perhaps P3s can also accomplish wonders for space projects, particularly if there is international support. </w:t>
      </w:r>
      <w:r w:rsidRPr="00A32F17">
        <w:rPr>
          <w:rStyle w:val="Emphasis"/>
        </w:rPr>
        <w:t xml:space="preserve">A </w:t>
      </w:r>
      <w:r w:rsidRPr="003D51E2">
        <w:rPr>
          <w:rStyle w:val="Emphasis"/>
          <w:highlight w:val="green"/>
        </w:rPr>
        <w:t>full P3</w:t>
      </w:r>
      <w:r w:rsidRPr="00A32F17">
        <w:rPr>
          <w:rStyle w:val="Emphasis"/>
        </w:rPr>
        <w:t xml:space="preserve"> project </w:t>
      </w:r>
      <w:r w:rsidRPr="003D51E2">
        <w:rPr>
          <w:rStyle w:val="Emphasis"/>
          <w:highlight w:val="green"/>
        </w:rPr>
        <w:t>involves</w:t>
      </w:r>
      <w:r w:rsidRPr="00A32F17">
        <w:rPr>
          <w:rStyle w:val="Emphasis"/>
        </w:rPr>
        <w:t xml:space="preserve"> a </w:t>
      </w:r>
      <w:r w:rsidRPr="003D51E2">
        <w:rPr>
          <w:rStyle w:val="Emphasis"/>
          <w:highlight w:val="green"/>
        </w:rPr>
        <w:t>partnership</w:t>
      </w:r>
      <w:r w:rsidRPr="00A32F17">
        <w:rPr>
          <w:rStyle w:val="Emphasis"/>
        </w:rPr>
        <w:t xml:space="preserve"> </w:t>
      </w:r>
      <w:r w:rsidRPr="003D51E2">
        <w:rPr>
          <w:rStyle w:val="Emphasis"/>
          <w:highlight w:val="green"/>
        </w:rPr>
        <w:t>among all phases</w:t>
      </w:r>
      <w:r w:rsidRPr="00A32F17">
        <w:rPr>
          <w:rStyle w:val="Emphasis"/>
        </w:rPr>
        <w:t xml:space="preserve"> of a project from design-build construction and finance to operations and maintenance.</w:t>
      </w:r>
      <w:r w:rsidRPr="00C40F55">
        <w:rPr>
          <w:sz w:val="16"/>
        </w:rPr>
        <w:t xml:space="preserve"> Developing an equitable allocation of risks among partners over many decades is probably the most challenging task. Thanks to the vast number of P3 projects around the world, there has been considerable analysis of the various types of P3 projects. </w:t>
      </w:r>
      <w:r w:rsidRPr="00A32F17">
        <w:rPr>
          <w:rStyle w:val="Emphasis"/>
        </w:rPr>
        <w:t xml:space="preserve">The commonly recognized P3 </w:t>
      </w:r>
      <w:r w:rsidRPr="00101F88">
        <w:rPr>
          <w:rStyle w:val="Emphasis"/>
        </w:rPr>
        <w:t>best practices</w:t>
      </w:r>
      <w:r w:rsidRPr="00A32F17">
        <w:rPr>
          <w:rStyle w:val="Emphasis"/>
        </w:rPr>
        <w:t xml:space="preserve"> generally include things such as: appropriately preparing, creating a shared vision, understanding the partners, clarifying long-term risks and rewards, establishing effective decision-making processes, negotiating fair and reasonable contracts that will withstand decades of implementation, and finding the right champion</w:t>
      </w:r>
      <w:r w:rsidRPr="00C40F55">
        <w:rPr>
          <w:sz w:val="16"/>
        </w:rPr>
        <w:t>. That last one can be the most difficult since large projects tend to take many years to plan and implement. Politicians and administrators often have a limited shelf life. Policies, including National Space Policies, often change with new administrations.</w:t>
      </w:r>
    </w:p>
    <w:p w14:paraId="17F9E493" w14:textId="77777777" w:rsidR="001B4CBC" w:rsidRPr="00E72D02" w:rsidRDefault="001B4CBC" w:rsidP="001B4CBC">
      <w:pPr>
        <w:pStyle w:val="Heading4"/>
        <w:rPr>
          <w:rFonts w:cs="Arial"/>
        </w:rPr>
      </w:pPr>
      <w:r>
        <w:rPr>
          <w:rFonts w:cs="Arial"/>
        </w:rPr>
        <w:t xml:space="preserve">Militarization is inevitable, but reinvigorating space multilateralism, solves future militarization that spills over into conflict – brings revisionist powers to the table. </w:t>
      </w:r>
    </w:p>
    <w:p w14:paraId="68C2A7AD" w14:textId="77777777" w:rsidR="001B4CBC" w:rsidRPr="00E72D02" w:rsidRDefault="001B4CBC" w:rsidP="001B4CBC">
      <w:pPr>
        <w:rPr>
          <w:rStyle w:val="Style13ptBold"/>
        </w:rPr>
      </w:pPr>
      <w:r w:rsidRPr="00E72D02">
        <w:rPr>
          <w:rStyle w:val="Style13ptBold"/>
        </w:rPr>
        <w:t xml:space="preserve">Mason ’21 </w:t>
      </w:r>
      <w:r w:rsidRPr="00E72D02">
        <w:t xml:space="preserve">[Paul, author of several books, and a visiting professor at the University of Wolverhampton, “How to halt the space arms race”, 11-17-2021, New Statesman, </w:t>
      </w:r>
      <w:r w:rsidRPr="00E72D02">
        <w:lastRenderedPageBreak/>
        <w:t>https://www.newstatesman.com/comment/2021/11/how-to-halt-the-space-arms-race]//pranav</w:t>
      </w:r>
    </w:p>
    <w:p w14:paraId="0EA7949B" w14:textId="77777777" w:rsidR="001B4CBC" w:rsidRPr="00E72D02" w:rsidRDefault="001B4CBC" w:rsidP="001B4CBC">
      <w:pPr>
        <w:rPr>
          <w:sz w:val="16"/>
        </w:rPr>
      </w:pPr>
      <w:r w:rsidRPr="00E72D02">
        <w:rPr>
          <w:rStyle w:val="Emphasis"/>
        </w:rPr>
        <w:t>Could space be demilitarised? Not a chance</w:t>
      </w:r>
      <w:r w:rsidRPr="00E72D02">
        <w:rPr>
          <w:sz w:val="16"/>
        </w:rPr>
        <w:t xml:space="preserve">, say the experts, who point out that – in contrast to the space exploration of the popular imagination, where it is still seen as a benign, trans-national endeavour – </w:t>
      </w:r>
      <w:r w:rsidRPr="00E72D02">
        <w:rPr>
          <w:rStyle w:val="Emphasis"/>
        </w:rPr>
        <w:t xml:space="preserve">the entire history of </w:t>
      </w:r>
      <w:r w:rsidRPr="00E72D02">
        <w:rPr>
          <w:rStyle w:val="Emphasis"/>
          <w:highlight w:val="green"/>
        </w:rPr>
        <w:t>space</w:t>
      </w:r>
      <w:r w:rsidRPr="00E72D02">
        <w:rPr>
          <w:rStyle w:val="Emphasis"/>
        </w:rPr>
        <w:t xml:space="preserve"> </w:t>
      </w:r>
      <w:r w:rsidRPr="00E72D02">
        <w:rPr>
          <w:rStyle w:val="Emphasis"/>
          <w:highlight w:val="green"/>
        </w:rPr>
        <w:t>tech</w:t>
      </w:r>
      <w:r w:rsidRPr="00E72D02">
        <w:rPr>
          <w:rStyle w:val="Emphasis"/>
        </w:rPr>
        <w:t xml:space="preserve">nology, from the Nazi V2 rocket to the recent Russian anti-satellite strike, has been </w:t>
      </w:r>
      <w:r w:rsidRPr="00E72D02">
        <w:rPr>
          <w:rStyle w:val="Emphasis"/>
          <w:highlight w:val="green"/>
        </w:rPr>
        <w:t>driven by the military</w:t>
      </w:r>
      <w:r w:rsidRPr="00E72D02">
        <w:rPr>
          <w:rStyle w:val="Emphasis"/>
        </w:rPr>
        <w:t>.</w:t>
      </w:r>
      <w:r w:rsidRPr="00E72D02">
        <w:rPr>
          <w:sz w:val="16"/>
        </w:rPr>
        <w:t xml:space="preserve"> </w:t>
      </w:r>
      <w:r w:rsidRPr="00E72D02">
        <w:rPr>
          <w:rStyle w:val="Emphasis"/>
        </w:rPr>
        <w:t xml:space="preserve">Yet military </w:t>
      </w:r>
      <w:r w:rsidRPr="00E72D02">
        <w:rPr>
          <w:rStyle w:val="Emphasis"/>
          <w:highlight w:val="green"/>
        </w:rPr>
        <w:t>activity</w:t>
      </w:r>
      <w:r w:rsidRPr="00E72D02">
        <w:rPr>
          <w:rStyle w:val="Emphasis"/>
        </w:rPr>
        <w:t xml:space="preserve"> in space </w:t>
      </w:r>
      <w:r w:rsidRPr="00E72D02">
        <w:rPr>
          <w:rStyle w:val="Emphasis"/>
          <w:highlight w:val="green"/>
        </w:rPr>
        <w:t>could be</w:t>
      </w:r>
      <w:r w:rsidRPr="00E72D02">
        <w:rPr>
          <w:rStyle w:val="Emphasis"/>
        </w:rPr>
        <w:t xml:space="preserve"> made </w:t>
      </w:r>
      <w:r w:rsidRPr="00E72D02">
        <w:rPr>
          <w:rStyle w:val="Emphasis"/>
          <w:highlight w:val="green"/>
        </w:rPr>
        <w:t>more</w:t>
      </w:r>
      <w:r w:rsidRPr="00E72D02">
        <w:rPr>
          <w:rStyle w:val="Emphasis"/>
        </w:rPr>
        <w:t xml:space="preserve"> orderly and </w:t>
      </w:r>
      <w:r w:rsidRPr="00E72D02">
        <w:rPr>
          <w:rStyle w:val="Emphasis"/>
          <w:highlight w:val="green"/>
        </w:rPr>
        <w:t>transparent</w:t>
      </w:r>
      <w:r w:rsidRPr="00E72D02">
        <w:rPr>
          <w:rStyle w:val="Emphasis"/>
        </w:rPr>
        <w:t xml:space="preserve">. The two most authoritative annual reports on military space capabilities are both reliant on open-source information and acknowledge that there are huge gaps in what even the experts know. </w:t>
      </w:r>
      <w:r w:rsidRPr="00E72D02">
        <w:rPr>
          <w:sz w:val="16"/>
        </w:rPr>
        <w:t>We know how many satellites are up there: we do not know much about what weapons they might carry. This stands in contrast to the way the rival superpowers have managed both nuclear and conventional deterrence since the onset of the Cold War, with a series of treaties signed by Russia and the West to minimise or regulate aggression – for example, limiting the possession of nuclear weapons or the deployment of armoured vehicles</w:t>
      </w:r>
      <w:r w:rsidRPr="00E72D02">
        <w:rPr>
          <w:rStyle w:val="Emphasis"/>
        </w:rPr>
        <w:t xml:space="preserve">. But there is almost </w:t>
      </w:r>
      <w:r w:rsidRPr="00E72D02">
        <w:rPr>
          <w:rStyle w:val="Emphasis"/>
          <w:highlight w:val="green"/>
        </w:rPr>
        <w:t>no</w:t>
      </w:r>
      <w:r w:rsidRPr="00E72D02">
        <w:rPr>
          <w:rStyle w:val="Emphasis"/>
        </w:rPr>
        <w:t xml:space="preserve"> such </w:t>
      </w:r>
      <w:r w:rsidRPr="00E72D02">
        <w:rPr>
          <w:rStyle w:val="Emphasis"/>
          <w:highlight w:val="green"/>
        </w:rPr>
        <w:t>framework for regulating</w:t>
      </w:r>
      <w:r w:rsidRPr="00E72D02">
        <w:rPr>
          <w:rStyle w:val="Emphasis"/>
        </w:rPr>
        <w:t xml:space="preserve"> the </w:t>
      </w:r>
      <w:r w:rsidRPr="00E72D02">
        <w:rPr>
          <w:rStyle w:val="Emphasis"/>
          <w:highlight w:val="green"/>
        </w:rPr>
        <w:t>space arms race</w:t>
      </w:r>
      <w:r w:rsidRPr="00E72D02">
        <w:rPr>
          <w:rStyle w:val="Emphasis"/>
        </w:rPr>
        <w:t xml:space="preserve">, or for achieving basic transparency about who’s doing what, still </w:t>
      </w:r>
      <w:r w:rsidRPr="00E72D02">
        <w:rPr>
          <w:rStyle w:val="Emphasis"/>
          <w:highlight w:val="green"/>
        </w:rPr>
        <w:t>less for avoiding conflict</w:t>
      </w:r>
      <w:r w:rsidRPr="00E72D02">
        <w:rPr>
          <w:rStyle w:val="Emphasis"/>
        </w:rPr>
        <w:t xml:space="preserve">. </w:t>
      </w:r>
      <w:r w:rsidRPr="00E72D02">
        <w:rPr>
          <w:rStyle w:val="StyleUnderline"/>
          <w:highlight w:val="green"/>
        </w:rPr>
        <w:t>US</w:t>
      </w:r>
      <w:r w:rsidRPr="00E72D02">
        <w:rPr>
          <w:rStyle w:val="StyleUnderline"/>
        </w:rPr>
        <w:t xml:space="preserve"> and </w:t>
      </w:r>
      <w:r w:rsidRPr="00E72D02">
        <w:rPr>
          <w:rStyle w:val="StyleUnderline"/>
          <w:highlight w:val="green"/>
        </w:rPr>
        <w:t>Russian</w:t>
      </w:r>
      <w:r w:rsidRPr="00E72D02">
        <w:rPr>
          <w:rStyle w:val="StyleUnderline"/>
        </w:rPr>
        <w:t xml:space="preserve"> space commanders convened in Vienna last July, </w:t>
      </w:r>
      <w:r w:rsidRPr="00E72D02">
        <w:rPr>
          <w:rStyle w:val="StyleUnderline"/>
          <w:highlight w:val="green"/>
        </w:rPr>
        <w:t>agreeing</w:t>
      </w:r>
      <w:r w:rsidRPr="00E72D02">
        <w:rPr>
          <w:rStyle w:val="StyleUnderline"/>
        </w:rPr>
        <w:t xml:space="preserve"> </w:t>
      </w:r>
      <w:r w:rsidRPr="00E72D02">
        <w:rPr>
          <w:rStyle w:val="StyleUnderline"/>
          <w:highlight w:val="green"/>
        </w:rPr>
        <w:t>to “enhance</w:t>
      </w:r>
      <w:r w:rsidRPr="00E72D02">
        <w:rPr>
          <w:rStyle w:val="StyleUnderline"/>
        </w:rPr>
        <w:t xml:space="preserve"> </w:t>
      </w:r>
      <w:r w:rsidRPr="00E72D02">
        <w:rPr>
          <w:rStyle w:val="StyleUnderline"/>
          <w:highlight w:val="green"/>
        </w:rPr>
        <w:t>communications</w:t>
      </w:r>
      <w:r w:rsidRPr="00E72D02">
        <w:rPr>
          <w:rStyle w:val="StyleUnderline"/>
        </w:rPr>
        <w:t xml:space="preserve"> between the two countries about space-related operational issues in order to reduce the risks of misunderstanding, help prevent or manage space-related incidents, and prevent inadvertent escalation”.</w:t>
      </w:r>
      <w:r w:rsidRPr="00E72D02">
        <w:rPr>
          <w:sz w:val="16"/>
        </w:rPr>
        <w:t xml:space="preserve"> </w:t>
      </w:r>
      <w:r w:rsidRPr="00E72D02">
        <w:rPr>
          <w:rStyle w:val="Emphasis"/>
        </w:rPr>
        <w:t xml:space="preserve">This </w:t>
      </w:r>
      <w:r w:rsidRPr="00E72D02">
        <w:rPr>
          <w:rStyle w:val="Emphasis"/>
          <w:highlight w:val="green"/>
        </w:rPr>
        <w:t>did not stop</w:t>
      </w:r>
      <w:r w:rsidRPr="00E72D02">
        <w:rPr>
          <w:rStyle w:val="Emphasis"/>
        </w:rPr>
        <w:t xml:space="preserve"> </w:t>
      </w:r>
      <w:r w:rsidRPr="00E72D02">
        <w:rPr>
          <w:rStyle w:val="Emphasis"/>
          <w:highlight w:val="green"/>
        </w:rPr>
        <w:t>Russia</w:t>
      </w:r>
      <w:r w:rsidRPr="00E72D02">
        <w:rPr>
          <w:rStyle w:val="Emphasis"/>
        </w:rPr>
        <w:t xml:space="preserve">’s </w:t>
      </w:r>
      <w:r w:rsidRPr="00E72D02">
        <w:rPr>
          <w:rStyle w:val="Emphasis"/>
          <w:highlight w:val="green"/>
        </w:rPr>
        <w:t>surprise launch</w:t>
      </w:r>
      <w:r w:rsidRPr="00E72D02">
        <w:rPr>
          <w:rStyle w:val="Emphasis"/>
        </w:rPr>
        <w:t xml:space="preserve"> </w:t>
      </w:r>
      <w:r w:rsidRPr="00E72D02">
        <w:rPr>
          <w:rStyle w:val="Emphasis"/>
          <w:highlight w:val="green"/>
        </w:rPr>
        <w:t>of</w:t>
      </w:r>
      <w:r w:rsidRPr="00E72D02">
        <w:rPr>
          <w:rStyle w:val="Emphasis"/>
        </w:rPr>
        <w:t xml:space="preserve"> an </w:t>
      </w:r>
      <w:r w:rsidRPr="00E72D02">
        <w:rPr>
          <w:rStyle w:val="Emphasis"/>
          <w:highlight w:val="green"/>
        </w:rPr>
        <w:t>a</w:t>
      </w:r>
      <w:r w:rsidRPr="00E72D02">
        <w:rPr>
          <w:rStyle w:val="Emphasis"/>
        </w:rPr>
        <w:t>nti-</w:t>
      </w:r>
      <w:r w:rsidRPr="00E72D02">
        <w:rPr>
          <w:rStyle w:val="Emphasis"/>
          <w:highlight w:val="green"/>
        </w:rPr>
        <w:t>sat</w:t>
      </w:r>
      <w:r w:rsidRPr="00E72D02">
        <w:rPr>
          <w:rStyle w:val="Emphasis"/>
        </w:rPr>
        <w:t>ellite missile on 15 November, nor did it avert the war of words that followed it.</w:t>
      </w:r>
      <w:r w:rsidRPr="00E72D02">
        <w:rPr>
          <w:sz w:val="16"/>
        </w:rPr>
        <w:t xml:space="preserve"> In truth the US-Russia space dialogue, a hangover from the Cold War, is a long way from the </w:t>
      </w:r>
      <w:r w:rsidRPr="00E72D02">
        <w:rPr>
          <w:rStyle w:val="Emphasis"/>
          <w:highlight w:val="green"/>
        </w:rPr>
        <w:t>multilateral</w:t>
      </w:r>
      <w:r w:rsidRPr="00E72D02">
        <w:rPr>
          <w:sz w:val="16"/>
        </w:rPr>
        <w:t xml:space="preserve"> and comprehensive </w:t>
      </w:r>
      <w:r w:rsidRPr="00E72D02">
        <w:rPr>
          <w:rStyle w:val="Emphasis"/>
          <w:highlight w:val="green"/>
        </w:rPr>
        <w:t>framework needed</w:t>
      </w:r>
      <w:r w:rsidRPr="00E72D02">
        <w:rPr>
          <w:rStyle w:val="Emphasis"/>
        </w:rPr>
        <w:t xml:space="preserve"> </w:t>
      </w:r>
      <w:r w:rsidRPr="00E72D02">
        <w:rPr>
          <w:rStyle w:val="Emphasis"/>
          <w:highlight w:val="green"/>
        </w:rPr>
        <w:t>to bring China</w:t>
      </w:r>
      <w:r w:rsidRPr="00E72D02">
        <w:rPr>
          <w:rStyle w:val="Emphasis"/>
        </w:rPr>
        <w:t xml:space="preserve">, </w:t>
      </w:r>
      <w:r w:rsidRPr="00E72D02">
        <w:rPr>
          <w:rStyle w:val="Emphasis"/>
          <w:highlight w:val="green"/>
        </w:rPr>
        <w:t>India, Israel and Iran</w:t>
      </w:r>
      <w:r w:rsidRPr="00E72D02">
        <w:rPr>
          <w:rStyle w:val="Emphasis"/>
        </w:rPr>
        <w:t xml:space="preserve"> </w:t>
      </w:r>
      <w:r w:rsidRPr="00E72D02">
        <w:rPr>
          <w:rStyle w:val="Emphasis"/>
          <w:highlight w:val="green"/>
        </w:rPr>
        <w:t>around the table</w:t>
      </w:r>
      <w:r w:rsidRPr="00E72D02">
        <w:rPr>
          <w:rStyle w:val="Emphasis"/>
        </w:rPr>
        <w:t xml:space="preserve">. </w:t>
      </w:r>
      <w:r w:rsidRPr="00E72D02">
        <w:rPr>
          <w:sz w:val="16"/>
        </w:rPr>
        <w:t xml:space="preserve">Lacking any formal international treaty beyond the anti-nuclear one, </w:t>
      </w:r>
      <w:r w:rsidRPr="00E72D02">
        <w:rPr>
          <w:rStyle w:val="Emphasis"/>
          <w:highlight w:val="green"/>
        </w:rPr>
        <w:t>space</w:t>
      </w:r>
      <w:r w:rsidRPr="00E72D02">
        <w:rPr>
          <w:rStyle w:val="Emphasis"/>
        </w:rPr>
        <w:t xml:space="preserve"> has, in effect, become a </w:t>
      </w:r>
      <w:r w:rsidRPr="00E72D02">
        <w:rPr>
          <w:rStyle w:val="Emphasis"/>
          <w:highlight w:val="green"/>
        </w:rPr>
        <w:t>demonstration zone for geopolitical realism</w:t>
      </w:r>
      <w:r w:rsidRPr="00E72D02">
        <w:rPr>
          <w:rStyle w:val="Emphasis"/>
        </w:rPr>
        <w:t>.</w:t>
      </w:r>
      <w:r w:rsidRPr="00E72D02">
        <w:rPr>
          <w:sz w:val="16"/>
        </w:rPr>
        <w:t xml:space="preserve"> Those who have real power on Earth have untrammelled power in space. They will zap their own satellites at will, buzz the satellites of others, launch “projectiles” from existing satellites – as Russia allegedly did last year – and unleash spoofing attacks to disorient civilian shipping, all without acknowledgement or explanation. The emerging field of space war looks, in other words, exactly like terrestrial conflict would if there were no treaties and deployment patterns, or journalists and NGOs to observe them. This year the UK launched its own space command, with military chiefs acknowledging space as a domain of conflict co-equal with air, land, sea and cyber. Britain is late to the space war game and, after years of offshoring and outsourcing, lacks the expertise and resources to compete with the big four space powers: it doesn’t figure in either of the monitoring reports on space militarisation documenting significant offensive capabilities. As a medium-sized power, self-excluded from large parts of the EU’s space programmes, it is in Britain’s interest </w:t>
      </w:r>
      <w:r w:rsidRPr="00E72D02">
        <w:rPr>
          <w:rStyle w:val="Emphasis"/>
        </w:rPr>
        <w:t xml:space="preserve">to promote order, </w:t>
      </w:r>
      <w:r w:rsidRPr="00E72D02">
        <w:rPr>
          <w:rStyle w:val="Emphasis"/>
          <w:highlight w:val="green"/>
        </w:rPr>
        <w:t>multilateralism</w:t>
      </w:r>
      <w:r w:rsidRPr="00E72D02">
        <w:rPr>
          <w:rStyle w:val="Emphasis"/>
        </w:rPr>
        <w:t xml:space="preserve"> </w:t>
      </w:r>
      <w:r w:rsidRPr="00E72D02">
        <w:rPr>
          <w:rStyle w:val="Emphasis"/>
          <w:highlight w:val="green"/>
        </w:rPr>
        <w:t>and transparency</w:t>
      </w:r>
      <w:r w:rsidRPr="00E72D02">
        <w:rPr>
          <w:rStyle w:val="Emphasis"/>
        </w:rPr>
        <w:t xml:space="preserve"> in space, and to </w:t>
      </w:r>
      <w:r w:rsidRPr="00E72D02">
        <w:rPr>
          <w:rStyle w:val="Emphasis"/>
          <w:highlight w:val="green"/>
        </w:rPr>
        <w:t>resist</w:t>
      </w:r>
      <w:r w:rsidRPr="00E72D02">
        <w:rPr>
          <w:rStyle w:val="Emphasis"/>
        </w:rPr>
        <w:t xml:space="preserve"> its </w:t>
      </w:r>
      <w:r w:rsidRPr="00E72D02">
        <w:rPr>
          <w:rStyle w:val="Emphasis"/>
          <w:highlight w:val="green"/>
        </w:rPr>
        <w:t>further militarisation</w:t>
      </w:r>
      <w:r w:rsidRPr="00E72D02">
        <w:rPr>
          <w:sz w:val="16"/>
        </w:rPr>
        <w:t>. And, to an extent, haltingly, it has done so, promoting the first real debate at the UN over a new space treaty.</w:t>
      </w:r>
    </w:p>
    <w:p w14:paraId="4DFCC258" w14:textId="77777777" w:rsidR="001B4CBC" w:rsidRPr="00E72D02" w:rsidRDefault="001B4CBC" w:rsidP="001B4CBC">
      <w:pPr>
        <w:pStyle w:val="Heading4"/>
        <w:rPr>
          <w:rFonts w:cs="Arial"/>
        </w:rPr>
      </w:pPr>
      <w:r w:rsidRPr="00E72D02">
        <w:rPr>
          <w:rFonts w:cs="Arial"/>
        </w:rPr>
        <w:t>Weaponization of space and dual-use tech results in unsustainable arms races and causes a laundry list of impacts – alternative measures to check weaponization are NOT mutually exclusive with the aff</w:t>
      </w:r>
    </w:p>
    <w:p w14:paraId="74B8811C" w14:textId="77777777" w:rsidR="001B4CBC" w:rsidRPr="00E72D02" w:rsidRDefault="001B4CBC" w:rsidP="001B4CBC">
      <w:pPr>
        <w:rPr>
          <w:rStyle w:val="Style13ptBold"/>
          <w:b w:val="0"/>
          <w:sz w:val="22"/>
        </w:rPr>
      </w:pPr>
      <w:r w:rsidRPr="00E72D02">
        <w:rPr>
          <w:rStyle w:val="Style13ptBold"/>
        </w:rPr>
        <w:t xml:space="preserve">Ortega et al. ’21 </w:t>
      </w:r>
      <w:r w:rsidRPr="00E72D02">
        <w:t xml:space="preserve">[ALMUDENA AZCÁRATE ORTEGA - associate researcher, John Borrie - senior research fellow, James Revill - program lead of the Weapons of Mass Destruction and Other Strategic Weapons Programme of the United Nations Institute for Disarmament Research, “Star Wars: the not-so-phantom menace”, 05-12-2021, </w:t>
      </w:r>
      <w:hyperlink r:id="rId12" w:history="1">
        <w:r w:rsidRPr="00E72D02">
          <w:rPr>
            <w:rStyle w:val="Hyperlink"/>
          </w:rPr>
          <w:t>https://english.elpais.com/opinion/2021-05-12/star-wars-the-not-so-phantom-menace.html]//pranav</w:t>
        </w:r>
      </w:hyperlink>
      <w:r w:rsidRPr="00E72D02">
        <w:t xml:space="preserve"> *modified for ableist language*</w:t>
      </w:r>
    </w:p>
    <w:p w14:paraId="653DF286" w14:textId="77777777" w:rsidR="001B4CBC" w:rsidRPr="00E72D02" w:rsidRDefault="001B4CBC" w:rsidP="001B4CBC">
      <w:pPr>
        <w:rPr>
          <w:rStyle w:val="Emphasis"/>
        </w:rPr>
      </w:pPr>
      <w:r w:rsidRPr="00E72D02">
        <w:rPr>
          <w:sz w:val="16"/>
        </w:rPr>
        <w:t xml:space="preserve">The picture isn’t all rosy, however. </w:t>
      </w:r>
      <w:r w:rsidRPr="00E72D02">
        <w:rPr>
          <w:rStyle w:val="Emphasis"/>
        </w:rPr>
        <w:t xml:space="preserve">Due to the critical importance of space, </w:t>
      </w:r>
      <w:r w:rsidRPr="00E72D02">
        <w:rPr>
          <w:rStyle w:val="Emphasis"/>
          <w:highlight w:val="green"/>
        </w:rPr>
        <w:t>several countries</w:t>
      </w:r>
      <w:r w:rsidRPr="00E72D02">
        <w:rPr>
          <w:rStyle w:val="Emphasis"/>
        </w:rPr>
        <w:t xml:space="preserve"> have, in recent years, </w:t>
      </w:r>
      <w:r w:rsidRPr="00E72D02">
        <w:rPr>
          <w:rStyle w:val="Emphasis"/>
          <w:highlight w:val="green"/>
        </w:rPr>
        <w:t>formed “space forces</w:t>
      </w:r>
      <w:r w:rsidRPr="00E72D02">
        <w:rPr>
          <w:rStyle w:val="Emphasis"/>
        </w:rPr>
        <w:t xml:space="preserve">” and are </w:t>
      </w:r>
      <w:r w:rsidRPr="00E72D02">
        <w:rPr>
          <w:rStyle w:val="Emphasis"/>
          <w:highlight w:val="green"/>
        </w:rPr>
        <w:t>developing</w:t>
      </w:r>
      <w:r w:rsidRPr="00E72D02">
        <w:rPr>
          <w:rStyle w:val="Emphasis"/>
        </w:rPr>
        <w:t xml:space="preserve"> national </w:t>
      </w:r>
      <w:r w:rsidRPr="00E72D02">
        <w:rPr>
          <w:rStyle w:val="Emphasis"/>
          <w:highlight w:val="green"/>
        </w:rPr>
        <w:t>doctrines for fighting</w:t>
      </w:r>
      <w:r w:rsidRPr="00E72D02">
        <w:rPr>
          <w:rStyle w:val="Emphasis"/>
        </w:rPr>
        <w:t xml:space="preserve"> in space</w:t>
      </w:r>
      <w:r w:rsidRPr="00E72D02">
        <w:rPr>
          <w:sz w:val="16"/>
        </w:rPr>
        <w:t xml:space="preserve">. A handful of nations have even tested offensive capabilities of various kinds. These countries have some legitimate security concerns. </w:t>
      </w:r>
      <w:r w:rsidRPr="00E72D02">
        <w:rPr>
          <w:rStyle w:val="Emphasis"/>
        </w:rPr>
        <w:t xml:space="preserve">The problem is this </w:t>
      </w:r>
      <w:r w:rsidRPr="00E72D02">
        <w:rPr>
          <w:rStyle w:val="Emphasis"/>
          <w:highlight w:val="green"/>
        </w:rPr>
        <w:t>pattern of responses</w:t>
      </w:r>
      <w:r w:rsidRPr="00E72D02">
        <w:rPr>
          <w:rStyle w:val="Emphasis"/>
        </w:rPr>
        <w:t xml:space="preserve"> to the actions and activities of space competitors is </w:t>
      </w:r>
      <w:r w:rsidRPr="00E72D02">
        <w:rPr>
          <w:rStyle w:val="Emphasis"/>
          <w:highlight w:val="green"/>
        </w:rPr>
        <w:t>fuelling an arms race</w:t>
      </w:r>
      <w:r w:rsidRPr="00E72D02">
        <w:rPr>
          <w:rStyle w:val="Emphasis"/>
        </w:rPr>
        <w:t xml:space="preserve">. If the international community doesn’t act to turn down </w:t>
      </w:r>
      <w:r w:rsidRPr="00E72D02">
        <w:rPr>
          <w:rStyle w:val="Emphasis"/>
        </w:rPr>
        <w:lastRenderedPageBreak/>
        <w:t xml:space="preserve">the dial on space’s quickening weaponization, </w:t>
      </w:r>
      <w:r w:rsidRPr="00E72D02">
        <w:rPr>
          <w:rStyle w:val="Emphasis"/>
          <w:highlight w:val="green"/>
        </w:rPr>
        <w:t>humankind risks</w:t>
      </w:r>
      <w:r w:rsidRPr="00E72D02">
        <w:rPr>
          <w:rStyle w:val="Emphasis"/>
        </w:rPr>
        <w:t xml:space="preserve"> suffering the devastating </w:t>
      </w:r>
      <w:r w:rsidRPr="00E72D02">
        <w:rPr>
          <w:rStyle w:val="Emphasis"/>
          <w:highlight w:val="green"/>
        </w:rPr>
        <w:t>consequences of a space</w:t>
      </w:r>
      <w:r w:rsidRPr="00E72D02">
        <w:rPr>
          <w:rStyle w:val="Emphasis"/>
        </w:rPr>
        <w:t xml:space="preserve">-based </w:t>
      </w:r>
      <w:r w:rsidRPr="00E72D02">
        <w:rPr>
          <w:rStyle w:val="Emphasis"/>
          <w:highlight w:val="green"/>
        </w:rPr>
        <w:t>conflict</w:t>
      </w:r>
      <w:r w:rsidRPr="00E72D02">
        <w:rPr>
          <w:rStyle w:val="Emphasis"/>
        </w:rPr>
        <w:t xml:space="preserve">, </w:t>
      </w:r>
      <w:r w:rsidRPr="00E72D02">
        <w:rPr>
          <w:rStyle w:val="Emphasis"/>
          <w:highlight w:val="green"/>
        </w:rPr>
        <w:t>such</w:t>
      </w:r>
      <w:r w:rsidRPr="00E72D02">
        <w:rPr>
          <w:rStyle w:val="Emphasis"/>
        </w:rPr>
        <w:t xml:space="preserve"> </w:t>
      </w:r>
      <w:r w:rsidRPr="00E72D02">
        <w:rPr>
          <w:rStyle w:val="Emphasis"/>
          <w:highlight w:val="green"/>
        </w:rPr>
        <w:t>as</w:t>
      </w:r>
      <w:r w:rsidRPr="00E72D02">
        <w:rPr>
          <w:rStyle w:val="Emphasis"/>
        </w:rPr>
        <w:t xml:space="preserve"> mass disruption of services like GPS and </w:t>
      </w:r>
      <w:r w:rsidRPr="00E72D02">
        <w:rPr>
          <w:rStyle w:val="Emphasis"/>
          <w:highlight w:val="green"/>
        </w:rPr>
        <w:t>denial of internet access</w:t>
      </w:r>
      <w:r w:rsidRPr="00E72D02">
        <w:rPr>
          <w:rStyle w:val="Emphasis"/>
        </w:rPr>
        <w:t xml:space="preserve">. </w:t>
      </w:r>
      <w:r w:rsidRPr="00E72D02">
        <w:rPr>
          <w:rStyle w:val="Emphasis"/>
          <w:highlight w:val="green"/>
        </w:rPr>
        <w:t>Debris</w:t>
      </w:r>
      <w:r w:rsidRPr="00E72D02">
        <w:rPr>
          <w:rStyle w:val="Emphasis"/>
        </w:rPr>
        <w:t xml:space="preserve"> from the destruction of space objects </w:t>
      </w:r>
      <w:r w:rsidRPr="00E72D02">
        <w:rPr>
          <w:rStyle w:val="Emphasis"/>
          <w:highlight w:val="green"/>
        </w:rPr>
        <w:t>could also prevent</w:t>
      </w:r>
      <w:r w:rsidRPr="00E72D02">
        <w:rPr>
          <w:rStyle w:val="Emphasis"/>
        </w:rPr>
        <w:t xml:space="preserve"> </w:t>
      </w:r>
      <w:r w:rsidRPr="00E72D02">
        <w:rPr>
          <w:rStyle w:val="Emphasis"/>
          <w:highlight w:val="green"/>
        </w:rPr>
        <w:t>space users from using orbits</w:t>
      </w:r>
      <w:r w:rsidRPr="00E72D02">
        <w:rPr>
          <w:rStyle w:val="Emphasis"/>
        </w:rPr>
        <w:t>, possibly for years</w:t>
      </w:r>
      <w:r w:rsidRPr="00E72D02">
        <w:rPr>
          <w:sz w:val="16"/>
        </w:rPr>
        <w:t xml:space="preserve">. States have long sought to ensure that outer space is used only for peaceful purposes. Even at the height of the Cold War, they reached international agreements such as the 1967 Outer Space Treaty that, among other things, indicates that states shall not “place nuclear weapons or other weapons of mass destruction in orbit or on celestial bodies or station them in outer space.” These treaties have contributed to safety and security in space and on Earth, but as technology advances so does the risk of conflict in space. </w:t>
      </w:r>
      <w:r w:rsidRPr="00E72D02">
        <w:rPr>
          <w:rStyle w:val="Emphasis"/>
          <w:highlight w:val="green"/>
        </w:rPr>
        <w:t>Counterspace</w:t>
      </w:r>
      <w:r w:rsidRPr="00E72D02">
        <w:rPr>
          <w:rStyle w:val="Emphasis"/>
        </w:rPr>
        <w:t xml:space="preserve"> </w:t>
      </w:r>
      <w:r w:rsidRPr="00E72D02">
        <w:rPr>
          <w:rStyle w:val="Emphasis"/>
          <w:highlight w:val="green"/>
        </w:rPr>
        <w:t>capabilities</w:t>
      </w:r>
      <w:r w:rsidRPr="00E72D02">
        <w:rPr>
          <w:rStyle w:val="Emphasis"/>
        </w:rPr>
        <w:t xml:space="preserve"> have the capacity to interfere, </w:t>
      </w:r>
      <w:r w:rsidRPr="00E72D02">
        <w:rPr>
          <w:rStyle w:val="Emphasis"/>
          <w:highlight w:val="green"/>
        </w:rPr>
        <w:t>incapacitate</w:t>
      </w:r>
      <w:r w:rsidRPr="00E72D02">
        <w:rPr>
          <w:rStyle w:val="Emphasis"/>
        </w:rPr>
        <w:t xml:space="preserve"> or destroy adversaries’ </w:t>
      </w:r>
      <w:r w:rsidRPr="00E72D02">
        <w:rPr>
          <w:rStyle w:val="Emphasis"/>
          <w:highlight w:val="green"/>
        </w:rPr>
        <w:t>space assets</w:t>
      </w:r>
      <w:r w:rsidRPr="00E72D02">
        <w:rPr>
          <w:rStyle w:val="Emphasis"/>
        </w:rPr>
        <w:t xml:space="preserve">, and some of them are </w:t>
      </w:r>
      <w:r w:rsidRPr="00E72D02">
        <w:rPr>
          <w:rStyle w:val="Emphasis"/>
          <w:highlight w:val="green"/>
        </w:rPr>
        <w:t>commonly used</w:t>
      </w:r>
      <w:r w:rsidRPr="00E72D02">
        <w:rPr>
          <w:rStyle w:val="Emphasis"/>
        </w:rPr>
        <w:t xml:space="preserve"> nowadays, such as </w:t>
      </w:r>
      <w:r w:rsidRPr="00E72D02">
        <w:rPr>
          <w:rStyle w:val="Emphasis"/>
          <w:highlight w:val="green"/>
        </w:rPr>
        <w:t>cyberattacks</w:t>
      </w:r>
      <w:r w:rsidRPr="00E72D02">
        <w:rPr>
          <w:rStyle w:val="Emphasis"/>
        </w:rPr>
        <w:t xml:space="preserve"> and electronic interference with satellites. Others, such as </w:t>
      </w:r>
      <w:r w:rsidRPr="00E72D02">
        <w:rPr>
          <w:rStyle w:val="Emphasis"/>
          <w:highlight w:val="green"/>
        </w:rPr>
        <w:t>interceptor missiles</w:t>
      </w:r>
      <w:r w:rsidRPr="00E72D02">
        <w:rPr>
          <w:rStyle w:val="Emphasis"/>
        </w:rPr>
        <w:t xml:space="preserve"> </w:t>
      </w:r>
      <w:r w:rsidRPr="00E72D02">
        <w:rPr>
          <w:rStyle w:val="Emphasis"/>
          <w:highlight w:val="green"/>
        </w:rPr>
        <w:t>launched from Earth</w:t>
      </w:r>
      <w:r w:rsidRPr="00E72D02">
        <w:rPr>
          <w:rStyle w:val="Emphasis"/>
        </w:rPr>
        <w:t xml:space="preserve"> to attack space objects, could be used during a conflict on Earth, and would have a [</w:t>
      </w:r>
      <w:r w:rsidRPr="00E72D02">
        <w:rPr>
          <w:rStyle w:val="Emphasis"/>
          <w:highlight w:val="green"/>
        </w:rPr>
        <w:t>devastating</w:t>
      </w:r>
      <w:r w:rsidRPr="00E72D02">
        <w:rPr>
          <w:rStyle w:val="Emphasis"/>
        </w:rPr>
        <w:t>]</w:t>
      </w:r>
      <w:r w:rsidRPr="00E72D02">
        <w:rPr>
          <w:strike/>
          <w:sz w:val="16"/>
        </w:rPr>
        <w:t>crippling</w:t>
      </w:r>
      <w:r w:rsidRPr="00E72D02">
        <w:rPr>
          <w:rStyle w:val="Emphasis"/>
        </w:rPr>
        <w:t xml:space="preserve"> </w:t>
      </w:r>
      <w:r w:rsidRPr="00E72D02">
        <w:rPr>
          <w:rStyle w:val="Emphasis"/>
          <w:highlight w:val="green"/>
        </w:rPr>
        <w:t>effect on militaries</w:t>
      </w:r>
      <w:r w:rsidRPr="00E72D02">
        <w:rPr>
          <w:rStyle w:val="Emphasis"/>
        </w:rPr>
        <w:t xml:space="preserve"> and civilians alike. </w:t>
      </w:r>
      <w:r w:rsidRPr="00E72D02">
        <w:rPr>
          <w:rStyle w:val="Emphasis"/>
          <w:highlight w:val="green"/>
        </w:rPr>
        <w:t>Even if</w:t>
      </w:r>
      <w:r w:rsidRPr="00E72D02">
        <w:rPr>
          <w:rStyle w:val="Emphasis"/>
        </w:rPr>
        <w:t xml:space="preserve"> specific space </w:t>
      </w:r>
      <w:r w:rsidRPr="00E72D02">
        <w:rPr>
          <w:rStyle w:val="Emphasis"/>
          <w:highlight w:val="green"/>
        </w:rPr>
        <w:t>tech</w:t>
      </w:r>
      <w:r w:rsidRPr="00E72D02">
        <w:rPr>
          <w:rStyle w:val="Emphasis"/>
        </w:rPr>
        <w:t xml:space="preserve">nologies were </w:t>
      </w:r>
      <w:r w:rsidRPr="00E72D02">
        <w:rPr>
          <w:rStyle w:val="Emphasis"/>
          <w:highlight w:val="green"/>
        </w:rPr>
        <w:t>not invented</w:t>
      </w:r>
      <w:r w:rsidRPr="00E72D02">
        <w:rPr>
          <w:rStyle w:val="Emphasis"/>
        </w:rPr>
        <w:t xml:space="preserve"> </w:t>
      </w:r>
      <w:r w:rsidRPr="00E72D02">
        <w:rPr>
          <w:rStyle w:val="Emphasis"/>
          <w:highlight w:val="green"/>
        </w:rPr>
        <w:t>with</w:t>
      </w:r>
      <w:r w:rsidRPr="00E72D02">
        <w:rPr>
          <w:rStyle w:val="Emphasis"/>
        </w:rPr>
        <w:t xml:space="preserve"> a </w:t>
      </w:r>
      <w:r w:rsidRPr="00E72D02">
        <w:rPr>
          <w:rStyle w:val="Emphasis"/>
          <w:highlight w:val="green"/>
        </w:rPr>
        <w:t>counterspace</w:t>
      </w:r>
      <w:r w:rsidRPr="00E72D02">
        <w:rPr>
          <w:rStyle w:val="Emphasis"/>
        </w:rPr>
        <w:t xml:space="preserve"> purpose </w:t>
      </w:r>
      <w:r w:rsidRPr="00E72D02">
        <w:rPr>
          <w:rStyle w:val="Emphasis"/>
          <w:highlight w:val="green"/>
        </w:rPr>
        <w:t>in mind</w:t>
      </w:r>
      <w:r w:rsidRPr="00E72D02">
        <w:rPr>
          <w:rStyle w:val="Emphasis"/>
        </w:rPr>
        <w:t xml:space="preserve">, their </w:t>
      </w:r>
      <w:r w:rsidRPr="00E72D02">
        <w:rPr>
          <w:rStyle w:val="Emphasis"/>
          <w:highlight w:val="green"/>
        </w:rPr>
        <w:t>characteristics</w:t>
      </w:r>
      <w:r w:rsidRPr="00E72D02">
        <w:rPr>
          <w:rStyle w:val="Emphasis"/>
        </w:rPr>
        <w:t xml:space="preserve"> nevertheless </w:t>
      </w:r>
      <w:r w:rsidRPr="00E72D02">
        <w:rPr>
          <w:rStyle w:val="Emphasis"/>
          <w:highlight w:val="green"/>
        </w:rPr>
        <w:t>could make them a threat</w:t>
      </w:r>
      <w:r w:rsidRPr="00E72D02">
        <w:rPr>
          <w:rStyle w:val="Emphasis"/>
        </w:rPr>
        <w:t xml:space="preserve"> in the eyes of others</w:t>
      </w:r>
      <w:r w:rsidRPr="00E72D02">
        <w:rPr>
          <w:sz w:val="16"/>
        </w:rPr>
        <w:t xml:space="preserve">. An example of this is the so-called space harpoon, </w:t>
      </w:r>
      <w:r w:rsidRPr="00E72D02">
        <w:rPr>
          <w:rStyle w:val="Emphasis"/>
        </w:rPr>
        <w:t xml:space="preserve">a barbed projectile fired from a satellite to collect space junk, which could be exploited for hostile purposes. In the face of such strategic unpredictability, </w:t>
      </w:r>
      <w:r w:rsidRPr="00E72D02">
        <w:rPr>
          <w:rStyle w:val="Emphasis"/>
          <w:highlight w:val="green"/>
        </w:rPr>
        <w:t>trust deficit grows</w:t>
      </w:r>
      <w:r w:rsidRPr="00E72D02">
        <w:rPr>
          <w:rStyle w:val="Emphasis"/>
        </w:rPr>
        <w:t xml:space="preserve"> </w:t>
      </w:r>
      <w:r w:rsidRPr="00E72D02">
        <w:rPr>
          <w:rStyle w:val="Emphasis"/>
          <w:highlight w:val="green"/>
        </w:rPr>
        <w:t>and tensions escalate</w:t>
      </w:r>
      <w:r w:rsidRPr="00E72D02">
        <w:rPr>
          <w:rStyle w:val="Emphasis"/>
        </w:rPr>
        <w:t xml:space="preserve"> more easily. </w:t>
      </w:r>
      <w:r w:rsidRPr="00E72D02">
        <w:rPr>
          <w:sz w:val="16"/>
        </w:rPr>
        <w:t xml:space="preserve">For decades governments have argued about “preventing an arms race in outer space” in multilateral forums like the Geneva-based Conference on Disarmament. Now the space arms race is here – and given what is at stake – governments need to focus afresh on practical steps to provide each other meaningful reassurance about their capabilities and intentions in space. There are already several proposals. China and Russia have proposed a treaty to prevent weapons from being placed in space and threats against space objects. Other, predominantly Western governments, have proposed “reducing space threats through norms, rules and principles of responsible behaviors.” </w:t>
      </w:r>
      <w:r w:rsidRPr="00E72D02">
        <w:rPr>
          <w:rStyle w:val="Emphasis"/>
        </w:rPr>
        <w:t xml:space="preserve">These approaches are </w:t>
      </w:r>
      <w:r w:rsidRPr="00E72D02">
        <w:rPr>
          <w:rStyle w:val="Emphasis"/>
          <w:highlight w:val="green"/>
        </w:rPr>
        <w:t>not mutually exclusive</w:t>
      </w:r>
      <w:r w:rsidRPr="00E72D02">
        <w:rPr>
          <w:rStyle w:val="Emphasis"/>
        </w:rPr>
        <w:t xml:space="preserve">. </w:t>
      </w:r>
      <w:r w:rsidRPr="00E72D02">
        <w:rPr>
          <w:rStyle w:val="Emphasis"/>
          <w:highlight w:val="green"/>
        </w:rPr>
        <w:t>Arms control</w:t>
      </w:r>
      <w:r w:rsidRPr="00E72D02">
        <w:rPr>
          <w:rStyle w:val="Emphasis"/>
        </w:rPr>
        <w:t xml:space="preserve"> history suggests legal and normative </w:t>
      </w:r>
      <w:r w:rsidRPr="00E72D02">
        <w:rPr>
          <w:rStyle w:val="Emphasis"/>
          <w:highlight w:val="green"/>
        </w:rPr>
        <w:t>measures</w:t>
      </w:r>
      <w:r w:rsidRPr="00E72D02">
        <w:rPr>
          <w:rStyle w:val="Emphasis"/>
        </w:rPr>
        <w:t xml:space="preserve"> </w:t>
      </w:r>
      <w:r w:rsidRPr="00E72D02">
        <w:rPr>
          <w:rStyle w:val="Emphasis"/>
          <w:highlight w:val="green"/>
        </w:rPr>
        <w:t>can be combined and sequenced</w:t>
      </w:r>
      <w:r w:rsidRPr="00E72D02">
        <w:rPr>
          <w:rStyle w:val="Emphasis"/>
        </w:rPr>
        <w:t xml:space="preserve"> </w:t>
      </w:r>
      <w:r w:rsidRPr="00E72D02">
        <w:rPr>
          <w:rStyle w:val="Emphasis"/>
          <w:highlight w:val="green"/>
        </w:rPr>
        <w:t>in ways that are</w:t>
      </w:r>
      <w:r w:rsidRPr="00E72D02">
        <w:rPr>
          <w:rStyle w:val="Emphasis"/>
        </w:rPr>
        <w:t xml:space="preserve"> </w:t>
      </w:r>
      <w:r w:rsidRPr="00E72D02">
        <w:rPr>
          <w:rStyle w:val="Emphasis"/>
          <w:highlight w:val="green"/>
        </w:rPr>
        <w:t>mutually reinforcing.</w:t>
      </w:r>
      <w:r w:rsidRPr="00E72D02">
        <w:rPr>
          <w:rStyle w:val="Emphasis"/>
        </w:rPr>
        <w:t xml:space="preserve"> Even then, it’s unlikely these measures will be sufficient to ensure the safe and secure use of space in the future.</w:t>
      </w:r>
      <w:r w:rsidRPr="00E72D02">
        <w:rPr>
          <w:sz w:val="16"/>
        </w:rPr>
        <w:t xml:space="preserve"> </w:t>
      </w:r>
      <w:r w:rsidRPr="00E72D02">
        <w:rPr>
          <w:rStyle w:val="Emphasis"/>
        </w:rPr>
        <w:t>Measures to increase transparency and confidence in space-related activities to minimize misunderstandings are also required</w:t>
      </w:r>
      <w:r w:rsidRPr="00E72D02">
        <w:rPr>
          <w:sz w:val="16"/>
        </w:rPr>
        <w:t xml:space="preserve">. This could be augmented by the publication of national policies on counterspace capabilities and by encouraging dialogue between space users – including commercial stakeholders – about the impacts of and risks introduced by new strategic technologies. Greater mutual understanding of these issues among space users could help to avoid escalatory situations. </w:t>
      </w:r>
      <w:r w:rsidRPr="00E72D02">
        <w:rPr>
          <w:rStyle w:val="Emphasis"/>
        </w:rPr>
        <w:t>Space is critical for sustaining and enhancing life on Earth. It actively contributes to sustainable development in a myriad of ways</w:t>
      </w:r>
      <w:r w:rsidRPr="00E72D02">
        <w:rPr>
          <w:sz w:val="16"/>
        </w:rPr>
        <w:t xml:space="preserve">. To ensure space’s continued contribution to humankind’s wellbeing, spacefaring nations must work to arrest their weaponization of outer space and develop safeguards to prevent current tensions blowing out into full-blown conflict, </w:t>
      </w:r>
      <w:r w:rsidRPr="00E72D02">
        <w:rPr>
          <w:rStyle w:val="Emphasis"/>
        </w:rPr>
        <w:t>thus keeping Star Wars firmly in the realm of science fiction.</w:t>
      </w:r>
    </w:p>
    <w:p w14:paraId="148DF97D" w14:textId="77777777" w:rsidR="001B4CBC" w:rsidRPr="00E72D02" w:rsidRDefault="001B4CBC" w:rsidP="001B4CBC">
      <w:pPr>
        <w:pStyle w:val="Heading4"/>
        <w:rPr>
          <w:rFonts w:cs="Arial"/>
        </w:rPr>
      </w:pPr>
      <w:r w:rsidRPr="00E72D02">
        <w:rPr>
          <w:rFonts w:cs="Arial"/>
        </w:rPr>
        <w:t>Goes nuclear – great powers are developing nukes for new territorial conflicts in space</w:t>
      </w:r>
    </w:p>
    <w:p w14:paraId="25A8FF16" w14:textId="77777777" w:rsidR="001B4CBC" w:rsidRPr="00E72D02" w:rsidRDefault="001B4CBC" w:rsidP="001B4CBC">
      <w:pPr>
        <w:rPr>
          <w:rStyle w:val="Style13ptBold"/>
          <w:b w:val="0"/>
          <w:sz w:val="22"/>
        </w:rPr>
      </w:pPr>
      <w:r w:rsidRPr="00E72D02">
        <w:rPr>
          <w:rStyle w:val="Style13ptBold"/>
        </w:rPr>
        <w:t xml:space="preserve">Tisdall ’20 </w:t>
      </w:r>
      <w:r w:rsidRPr="00E72D02">
        <w:t>[Simon, foreign affairs commentator. He has been a foreign leader writer, foreign editor and US editor for the Guardian, “A nuclear arms race in space? It seems we've learned nothing from Hiroshima”, 08-02-2020, The Guardian, https://www.theguardian.com/commentisfree/2020/aug/02/a-nuclear-arms-race-in-space-it-seems-weve-learned-nothing-from-hiroshima]//pranav</w:t>
      </w:r>
    </w:p>
    <w:p w14:paraId="5F4EBE31" w14:textId="77777777" w:rsidR="001B4CBC" w:rsidRPr="00E72D02" w:rsidRDefault="001B4CBC" w:rsidP="001B4CBC">
      <w:pPr>
        <w:rPr>
          <w:sz w:val="16"/>
        </w:rPr>
      </w:pPr>
      <w:r w:rsidRPr="00E72D02">
        <w:rPr>
          <w:rStyle w:val="Emphasis"/>
        </w:rPr>
        <w:t xml:space="preserve">The </w:t>
      </w:r>
      <w:r w:rsidRPr="00E72D02">
        <w:rPr>
          <w:rStyle w:val="Emphasis"/>
          <w:highlight w:val="green"/>
        </w:rPr>
        <w:t>battle for outer</w:t>
      </w:r>
      <w:r w:rsidRPr="00E72D02">
        <w:rPr>
          <w:rStyle w:val="Emphasis"/>
        </w:rPr>
        <w:t xml:space="preserve"> </w:t>
      </w:r>
      <w:r w:rsidRPr="00E72D02">
        <w:rPr>
          <w:rStyle w:val="Emphasis"/>
          <w:highlight w:val="green"/>
        </w:rPr>
        <w:t>space</w:t>
      </w:r>
      <w:r w:rsidRPr="00E72D02">
        <w:rPr>
          <w:rStyle w:val="Emphasis"/>
        </w:rPr>
        <w:t xml:space="preserve"> is only getting going – yet </w:t>
      </w:r>
      <w:r w:rsidRPr="00E72D02">
        <w:rPr>
          <w:rStyle w:val="Emphasis"/>
          <w:highlight w:val="green"/>
        </w:rPr>
        <w:t>deserves</w:t>
      </w:r>
      <w:r w:rsidRPr="00E72D02">
        <w:rPr>
          <w:rStyle w:val="Emphasis"/>
        </w:rPr>
        <w:t xml:space="preserve"> immediate </w:t>
      </w:r>
      <w:r w:rsidRPr="00E72D02">
        <w:rPr>
          <w:rStyle w:val="Emphasis"/>
          <w:highlight w:val="green"/>
        </w:rPr>
        <w:t>attention</w:t>
      </w:r>
      <w:r w:rsidRPr="00E72D02">
        <w:rPr>
          <w:rStyle w:val="Emphasis"/>
        </w:rPr>
        <w:t xml:space="preserve">. Russia’s alleged </w:t>
      </w:r>
      <w:r w:rsidRPr="00E72D02">
        <w:rPr>
          <w:rStyle w:val="Emphasis"/>
          <w:highlight w:val="green"/>
        </w:rPr>
        <w:t>development</w:t>
      </w:r>
      <w:r w:rsidRPr="00E72D02">
        <w:rPr>
          <w:rStyle w:val="Emphasis"/>
        </w:rPr>
        <w:t xml:space="preserve"> </w:t>
      </w:r>
      <w:r w:rsidRPr="00E72D02">
        <w:rPr>
          <w:rStyle w:val="Emphasis"/>
          <w:highlight w:val="green"/>
        </w:rPr>
        <w:t>of a</w:t>
      </w:r>
      <w:r w:rsidRPr="00E72D02">
        <w:rPr>
          <w:rStyle w:val="Emphasis"/>
        </w:rPr>
        <w:t>nti-</w:t>
      </w:r>
      <w:r w:rsidRPr="00E72D02">
        <w:rPr>
          <w:rStyle w:val="Emphasis"/>
          <w:highlight w:val="green"/>
        </w:rPr>
        <w:t>sat</w:t>
      </w:r>
      <w:r w:rsidRPr="00E72D02">
        <w:rPr>
          <w:rStyle w:val="Emphasis"/>
        </w:rPr>
        <w:t xml:space="preserve">ellite weapons is almost certainly </w:t>
      </w:r>
      <w:r w:rsidRPr="00E72D02">
        <w:rPr>
          <w:rStyle w:val="Emphasis"/>
          <w:highlight w:val="green"/>
        </w:rPr>
        <w:t>matched by</w:t>
      </w:r>
      <w:r w:rsidRPr="00E72D02">
        <w:rPr>
          <w:rStyle w:val="Emphasis"/>
        </w:rPr>
        <w:t xml:space="preserve"> the </w:t>
      </w:r>
      <w:r w:rsidRPr="00E72D02">
        <w:rPr>
          <w:rStyle w:val="Emphasis"/>
          <w:highlight w:val="green"/>
        </w:rPr>
        <w:t>US and China</w:t>
      </w:r>
      <w:r w:rsidRPr="00E72D02">
        <w:rPr>
          <w:rStyle w:val="Emphasis"/>
        </w:rPr>
        <w:t xml:space="preserve">, and </w:t>
      </w:r>
      <w:r w:rsidRPr="00E72D02">
        <w:rPr>
          <w:rStyle w:val="Emphasis"/>
          <w:highlight w:val="green"/>
        </w:rPr>
        <w:t>undermines past</w:t>
      </w:r>
      <w:r w:rsidRPr="00E72D02">
        <w:rPr>
          <w:rStyle w:val="Emphasis"/>
        </w:rPr>
        <w:t xml:space="preserve"> undertakings about the </w:t>
      </w:r>
      <w:r w:rsidRPr="00E72D02">
        <w:rPr>
          <w:rStyle w:val="Emphasis"/>
          <w:highlight w:val="green"/>
        </w:rPr>
        <w:t>peaceful use</w:t>
      </w:r>
      <w:r w:rsidRPr="00E72D02">
        <w:rPr>
          <w:rStyle w:val="Emphasis"/>
        </w:rPr>
        <w:t xml:space="preserve"> of space.</w:t>
      </w:r>
      <w:r w:rsidRPr="00E72D02">
        <w:rPr>
          <w:sz w:val="16"/>
        </w:rPr>
        <w:t xml:space="preserve"> Christopher Ford, US assistant secretary of state for international security and non-proliferation, warned last week that Russia and China had already </w:t>
      </w:r>
      <w:r w:rsidRPr="00E72D02">
        <w:rPr>
          <w:rStyle w:val="Emphasis"/>
        </w:rPr>
        <w:t xml:space="preserve">turned </w:t>
      </w:r>
      <w:r w:rsidRPr="00E72D02">
        <w:rPr>
          <w:rStyle w:val="Emphasis"/>
          <w:highlight w:val="green"/>
        </w:rPr>
        <w:t>space into</w:t>
      </w:r>
      <w:r w:rsidRPr="00E72D02">
        <w:rPr>
          <w:rStyle w:val="Emphasis"/>
        </w:rPr>
        <w:t xml:space="preserve"> a “</w:t>
      </w:r>
      <w:r w:rsidRPr="00E72D02">
        <w:rPr>
          <w:rStyle w:val="Emphasis"/>
          <w:highlight w:val="green"/>
        </w:rPr>
        <w:t>war-fighting domain</w:t>
      </w:r>
      <w:r w:rsidRPr="00E72D02">
        <w:rPr>
          <w:sz w:val="16"/>
        </w:rPr>
        <w:t xml:space="preserve">”. “What [the Russians] are doing is signalling to the world that they’re </w:t>
      </w:r>
      <w:r w:rsidRPr="00E72D02">
        <w:rPr>
          <w:sz w:val="16"/>
        </w:rPr>
        <w:lastRenderedPageBreak/>
        <w:t>able to destroy satellites in orbit with other satellites,” Ford said. “</w:t>
      </w:r>
      <w:r w:rsidRPr="00E72D02">
        <w:rPr>
          <w:rStyle w:val="Emphasis"/>
        </w:rPr>
        <w:t xml:space="preserve">This is the sort of thing that could </w:t>
      </w:r>
      <w:r w:rsidRPr="00E72D02">
        <w:rPr>
          <w:rStyle w:val="Emphasis"/>
          <w:highlight w:val="green"/>
        </w:rPr>
        <w:t>get out of hand</w:t>
      </w:r>
      <w:r w:rsidRPr="00E72D02">
        <w:rPr>
          <w:rStyle w:val="Emphasis"/>
        </w:rPr>
        <w:t xml:space="preserve"> and go very badly rather </w:t>
      </w:r>
      <w:r w:rsidRPr="00E72D02">
        <w:rPr>
          <w:rStyle w:val="Emphasis"/>
          <w:highlight w:val="green"/>
        </w:rPr>
        <w:t>quickly</w:t>
      </w:r>
      <w:r w:rsidRPr="00E72D02">
        <w:rPr>
          <w:rStyle w:val="Emphasis"/>
        </w:rPr>
        <w:t>.</w:t>
      </w:r>
      <w:r w:rsidRPr="00E72D02">
        <w:rPr>
          <w:sz w:val="16"/>
        </w:rPr>
        <w:t xml:space="preserve">” The UK called the alleged test “a threat to space systems on which the world depends” – </w:t>
      </w:r>
      <w:r w:rsidRPr="00E72D02">
        <w:rPr>
          <w:rStyle w:val="Emphasis"/>
        </w:rPr>
        <w:t xml:space="preserve">meaning use of such weapons could, in theory, produce an </w:t>
      </w:r>
      <w:r w:rsidRPr="00E72D02">
        <w:rPr>
          <w:rStyle w:val="Emphasis"/>
          <w:highlight w:val="green"/>
        </w:rPr>
        <w:t>instant</w:t>
      </w:r>
      <w:r w:rsidRPr="00E72D02">
        <w:rPr>
          <w:rStyle w:val="Emphasis"/>
        </w:rPr>
        <w:t xml:space="preserve"> </w:t>
      </w:r>
      <w:r w:rsidRPr="00E72D02">
        <w:rPr>
          <w:rStyle w:val="Emphasis"/>
          <w:highlight w:val="green"/>
        </w:rPr>
        <w:t>global security</w:t>
      </w:r>
      <w:r w:rsidRPr="00E72D02">
        <w:rPr>
          <w:rStyle w:val="Emphasis"/>
        </w:rPr>
        <w:t xml:space="preserve"> and communications </w:t>
      </w:r>
      <w:r w:rsidRPr="00E72D02">
        <w:rPr>
          <w:rStyle w:val="Emphasis"/>
          <w:highlight w:val="green"/>
        </w:rPr>
        <w:t>blackout</w:t>
      </w:r>
      <w:r w:rsidRPr="00E72D02">
        <w:rPr>
          <w:sz w:val="16"/>
        </w:rPr>
        <w:t xml:space="preserve">. Yet in relaunching US space command last year, Donald Trump also pointed to </w:t>
      </w:r>
      <w:r w:rsidRPr="00E72D02">
        <w:rPr>
          <w:rStyle w:val="Emphasis"/>
        </w:rPr>
        <w:t>space as the next great-power battlefield.</w:t>
      </w:r>
      <w:r w:rsidRPr="00E72D02">
        <w:rPr>
          <w:sz w:val="16"/>
        </w:rPr>
        <w:t xml:space="preserve"> Nato secretary-general Jens Stoltenberg says the alliance will not deploy weapons in space but is obliged to defend its interests, which include 2,000 orbiting satellites</w:t>
      </w:r>
      <w:r w:rsidRPr="00E72D02">
        <w:rPr>
          <w:rStyle w:val="Emphasis"/>
        </w:rPr>
        <w:t>. For Nato, too, space is now an “operational domain</w:t>
      </w:r>
      <w:r w:rsidRPr="00E72D02">
        <w:rPr>
          <w:sz w:val="16"/>
        </w:rPr>
        <w:t xml:space="preserve">”. </w:t>
      </w:r>
      <w:r w:rsidRPr="00E72D02">
        <w:rPr>
          <w:rStyle w:val="Emphasis"/>
          <w:highlight w:val="green"/>
        </w:rPr>
        <w:t>New</w:t>
      </w:r>
      <w:r w:rsidRPr="00E72D02">
        <w:rPr>
          <w:rStyle w:val="Emphasis"/>
        </w:rPr>
        <w:t xml:space="preserve"> and “improved” </w:t>
      </w:r>
      <w:r w:rsidRPr="00E72D02">
        <w:rPr>
          <w:rStyle w:val="Emphasis"/>
          <w:highlight w:val="green"/>
        </w:rPr>
        <w:t>nuclear weapons</w:t>
      </w:r>
      <w:r w:rsidRPr="00E72D02">
        <w:rPr>
          <w:rStyle w:val="Emphasis"/>
        </w:rPr>
        <w:t xml:space="preserve"> are </w:t>
      </w:r>
      <w:r w:rsidRPr="00E72D02">
        <w:rPr>
          <w:rStyle w:val="Emphasis"/>
          <w:highlight w:val="green"/>
        </w:rPr>
        <w:t>proliferating in parallel</w:t>
      </w:r>
      <w:r w:rsidRPr="00E72D02">
        <w:rPr>
          <w:rStyle w:val="Emphasis"/>
        </w:rPr>
        <w:t xml:space="preserve"> with the race for space</w:t>
      </w:r>
      <w:r w:rsidRPr="00E72D02">
        <w:rPr>
          <w:sz w:val="16"/>
        </w:rPr>
        <w:t>. According to the Stockholm International Peace Research Institute (Sipri), nine states – the US, Russia, China, Israel, the UK, France, India, Pakistan and North Korea – together possess about 13,400 weapons. While the overall total is falling, “</w:t>
      </w:r>
      <w:r w:rsidRPr="00E72D02">
        <w:rPr>
          <w:rStyle w:val="Emphasis"/>
          <w:highlight w:val="green"/>
        </w:rPr>
        <w:t>retired” warheads</w:t>
      </w:r>
      <w:r w:rsidRPr="00E72D02">
        <w:rPr>
          <w:rStyle w:val="Emphasis"/>
        </w:rPr>
        <w:t xml:space="preserve"> and bombs are </w:t>
      </w:r>
      <w:r w:rsidRPr="00E72D02">
        <w:rPr>
          <w:rStyle w:val="Emphasis"/>
          <w:highlight w:val="green"/>
        </w:rPr>
        <w:t>being replaced</w:t>
      </w:r>
      <w:r w:rsidRPr="00E72D02">
        <w:rPr>
          <w:rStyle w:val="Emphasis"/>
        </w:rPr>
        <w:t xml:space="preserve"> </w:t>
      </w:r>
      <w:r w:rsidRPr="00E72D02">
        <w:rPr>
          <w:rStyle w:val="Emphasis"/>
          <w:highlight w:val="green"/>
        </w:rPr>
        <w:t>by more powerful</w:t>
      </w:r>
      <w:r w:rsidRPr="00E72D02">
        <w:rPr>
          <w:rStyle w:val="Emphasis"/>
        </w:rPr>
        <w:t xml:space="preserve">, versatile devices, such as smaller, “use-able” US battlefield </w:t>
      </w:r>
      <w:r w:rsidRPr="00E72D02">
        <w:rPr>
          <w:rStyle w:val="Emphasis"/>
          <w:highlight w:val="green"/>
        </w:rPr>
        <w:t>nukes</w:t>
      </w:r>
      <w:r w:rsidRPr="00E72D02">
        <w:rPr>
          <w:rStyle w:val="Emphasis"/>
        </w:rPr>
        <w:t xml:space="preserve">. </w:t>
      </w:r>
      <w:r w:rsidRPr="00E72D02">
        <w:rPr>
          <w:sz w:val="16"/>
        </w:rPr>
        <w:t>“</w:t>
      </w:r>
      <w:r w:rsidRPr="00E72D02">
        <w:rPr>
          <w:rStyle w:val="Emphasis"/>
        </w:rPr>
        <w:t>All these states are either developing or deploying new weapon systems or have announced their intention to do so,”</w:t>
      </w:r>
      <w:r w:rsidRPr="00E72D02">
        <w:rPr>
          <w:sz w:val="16"/>
        </w:rPr>
        <w:t xml:space="preserve"> Sipri’s annual report said. The US and Russia each possessed about 1,550 deployed, long-range weapons, while China had about 300. Both the US and Russia were spending more and placing greater reliance on nuclear weapons in future military planning, it said, while China was rushing to catch up. “</w:t>
      </w:r>
      <w:r w:rsidRPr="00E72D02">
        <w:rPr>
          <w:rStyle w:val="Emphasis"/>
          <w:highlight w:val="green"/>
        </w:rPr>
        <w:t>China</w:t>
      </w:r>
      <w:r w:rsidRPr="00E72D02">
        <w:rPr>
          <w:rStyle w:val="Emphasis"/>
        </w:rPr>
        <w:t xml:space="preserve"> is in the middle of a significant </w:t>
      </w:r>
      <w:r w:rsidRPr="00E72D02">
        <w:rPr>
          <w:rStyle w:val="Emphasis"/>
          <w:highlight w:val="green"/>
        </w:rPr>
        <w:t>modernisation</w:t>
      </w:r>
      <w:r w:rsidRPr="00E72D02">
        <w:rPr>
          <w:rStyle w:val="Emphasis"/>
        </w:rPr>
        <w:t xml:space="preserve"> of its nuclear arsenal. It is </w:t>
      </w:r>
      <w:r w:rsidRPr="00E72D02">
        <w:rPr>
          <w:rStyle w:val="Emphasis"/>
          <w:highlight w:val="green"/>
        </w:rPr>
        <w:t>developing</w:t>
      </w:r>
      <w:r w:rsidRPr="00E72D02">
        <w:rPr>
          <w:rStyle w:val="Emphasis"/>
        </w:rPr>
        <w:t xml:space="preserve"> a so-called </w:t>
      </w:r>
      <w:r w:rsidRPr="00E72D02">
        <w:rPr>
          <w:rStyle w:val="Emphasis"/>
          <w:highlight w:val="green"/>
        </w:rPr>
        <w:t xml:space="preserve">nuclear triad </w:t>
      </w:r>
      <w:r w:rsidRPr="00E72D02">
        <w:rPr>
          <w:rStyle w:val="Emphasis"/>
        </w:rPr>
        <w:t>for the first time, made up of new land- and sea-based missiles and nuclear-capable aircraft. India and Pakistan are slowly increasing the size and diversity of their nuclear forces,”</w:t>
      </w:r>
      <w:r w:rsidRPr="00E72D02">
        <w:rPr>
          <w:sz w:val="16"/>
        </w:rPr>
        <w:t xml:space="preserve"> Sipri reported. Meanwhile, North Korea continued to prioritise its military nuclear programme, while conducting “multiple” ballistic missile tests. “</w:t>
      </w:r>
      <w:r w:rsidRPr="00E72D02">
        <w:rPr>
          <w:rStyle w:val="Emphasis"/>
        </w:rPr>
        <w:t xml:space="preserve">Instead of planning for nuclear disarmament, the nuclear-armed </w:t>
      </w:r>
      <w:r w:rsidRPr="00E72D02">
        <w:rPr>
          <w:rStyle w:val="Emphasis"/>
          <w:highlight w:val="green"/>
        </w:rPr>
        <w:t>states</w:t>
      </w:r>
      <w:r w:rsidRPr="00E72D02">
        <w:rPr>
          <w:rStyle w:val="Emphasis"/>
        </w:rPr>
        <w:t xml:space="preserve"> appear to </w:t>
      </w:r>
      <w:r w:rsidRPr="00E72D02">
        <w:rPr>
          <w:rStyle w:val="Emphasis"/>
          <w:highlight w:val="green"/>
        </w:rPr>
        <w:t>plan to retain</w:t>
      </w:r>
      <w:r w:rsidRPr="00E72D02">
        <w:rPr>
          <w:rStyle w:val="Emphasis"/>
        </w:rPr>
        <w:t xml:space="preserve"> </w:t>
      </w:r>
      <w:r w:rsidRPr="00E72D02">
        <w:rPr>
          <w:rStyle w:val="Emphasis"/>
          <w:highlight w:val="green"/>
        </w:rPr>
        <w:t>large arsenals</w:t>
      </w:r>
      <w:r w:rsidRPr="00E72D02">
        <w:rPr>
          <w:rStyle w:val="Emphasis"/>
        </w:rPr>
        <w:t xml:space="preserve"> for the indefinite future, are </w:t>
      </w:r>
      <w:r w:rsidRPr="00E72D02">
        <w:rPr>
          <w:rStyle w:val="Emphasis"/>
          <w:highlight w:val="green"/>
        </w:rPr>
        <w:t xml:space="preserve">adding new </w:t>
      </w:r>
      <w:r w:rsidRPr="00E72D02">
        <w:rPr>
          <w:rStyle w:val="Emphasis"/>
        </w:rPr>
        <w:t xml:space="preserve">nuclear </w:t>
      </w:r>
      <w:r w:rsidRPr="00E72D02">
        <w:rPr>
          <w:rStyle w:val="Emphasis"/>
          <w:highlight w:val="green"/>
        </w:rPr>
        <w:t>weapons</w:t>
      </w:r>
      <w:r w:rsidRPr="00E72D02">
        <w:rPr>
          <w:rStyle w:val="Emphasis"/>
        </w:rPr>
        <w:t xml:space="preserve">, and are </w:t>
      </w:r>
      <w:r w:rsidRPr="00E72D02">
        <w:rPr>
          <w:rStyle w:val="Emphasis"/>
          <w:highlight w:val="green"/>
        </w:rPr>
        <w:t>increasing</w:t>
      </w:r>
      <w:r w:rsidRPr="00E72D02">
        <w:rPr>
          <w:rStyle w:val="Emphasis"/>
        </w:rPr>
        <w:t xml:space="preserve"> the </w:t>
      </w:r>
      <w:r w:rsidRPr="00E72D02">
        <w:rPr>
          <w:rStyle w:val="Emphasis"/>
          <w:highlight w:val="green"/>
        </w:rPr>
        <w:t>role</w:t>
      </w:r>
      <w:r w:rsidRPr="00E72D02">
        <w:rPr>
          <w:rStyle w:val="Emphasis"/>
        </w:rPr>
        <w:t xml:space="preserve"> such weapons play </w:t>
      </w:r>
      <w:r w:rsidRPr="00E72D02">
        <w:rPr>
          <w:rStyle w:val="Emphasis"/>
          <w:highlight w:val="green"/>
        </w:rPr>
        <w:t>in</w:t>
      </w:r>
      <w:r w:rsidRPr="00E72D02">
        <w:rPr>
          <w:rStyle w:val="Emphasis"/>
        </w:rPr>
        <w:t xml:space="preserve"> their </w:t>
      </w:r>
      <w:r w:rsidRPr="00E72D02">
        <w:rPr>
          <w:rStyle w:val="Emphasis"/>
          <w:highlight w:val="green"/>
        </w:rPr>
        <w:t>national strategies</w:t>
      </w:r>
      <w:r w:rsidRPr="00E72D02">
        <w:rPr>
          <w:sz w:val="16"/>
        </w:rPr>
        <w:t xml:space="preserve">,” a Federation of American Scientists survey said. It estimated about 1,800 warheads were kept on high alert, ready for use at short notice. Russia claims to lead the world in developing hi-tech weaponry. Speaking in July, Putin boasted that Russia’s navy was being equipped with nuclear-powered hypersonic cruise missiles, which supposedly have unlimited range, and submarine-launched underwater nuclear drones. Despite celebrated speeches supporting a nuclear-free world, Barack Obama authorised a $1.2tn plan to upgrade America’s nuclear triad while pursuing strategic arms reductions via the 2010 New Start treaty with Russia. Trump has doubled down, at the same time abandoning arms control pacts. His 2018 nuclear posture review proposed an extra $500bn in spending, including $17bn for low-yield, battlefield weapons. Trump looks set to scupper New Start, which expires in February, on the spurious ground that it does not reduce China’s much smaller arsenal (which it was never intended to do). He has previously reneged on the 2015 Iran nuclear treaty, the 1987 Intermediate-range Nuclear Forces treaty, and is said to favour resumed nuclear testing in Nevada in defiance of the 1996 Comprehensive Nuclear-Test-Ban treaty. Like Britain and other signatories, the US continues to fail to fulfil its obligation under the 1970 Nuclear Non-Proliferation treaty “to pursue nuclear disarmament aimed at the ultimate elimination of nuclear arsenals”. Despite its acute financial situation, Britain remains committed to replacing its Trident missile system at an estimated cost of £205bn over 30 years. While nuclear weapons have not been used since 1945, </w:t>
      </w:r>
      <w:r w:rsidRPr="00E72D02">
        <w:rPr>
          <w:rStyle w:val="Emphasis"/>
          <w:highlight w:val="green"/>
        </w:rPr>
        <w:t>great-power</w:t>
      </w:r>
      <w:r w:rsidRPr="00E72D02">
        <w:rPr>
          <w:rStyle w:val="Emphasis"/>
        </w:rPr>
        <w:t xml:space="preserve"> military </w:t>
      </w:r>
      <w:r w:rsidRPr="00E72D02">
        <w:rPr>
          <w:rStyle w:val="Emphasis"/>
          <w:highlight w:val="green"/>
        </w:rPr>
        <w:t>flashpoints</w:t>
      </w:r>
      <w:r w:rsidRPr="00E72D02">
        <w:rPr>
          <w:rStyle w:val="Emphasis"/>
        </w:rPr>
        <w:t xml:space="preserve"> are </w:t>
      </w:r>
      <w:r w:rsidRPr="00E72D02">
        <w:rPr>
          <w:rStyle w:val="Emphasis"/>
          <w:highlight w:val="green"/>
        </w:rPr>
        <w:t>increasing</w:t>
      </w:r>
      <w:r w:rsidRPr="00E72D02">
        <w:rPr>
          <w:rStyle w:val="Emphasis"/>
        </w:rPr>
        <w:t xml:space="preserve"> the </w:t>
      </w:r>
      <w:r w:rsidRPr="00E72D02">
        <w:rPr>
          <w:rStyle w:val="Emphasis"/>
          <w:highlight w:val="green"/>
        </w:rPr>
        <w:t>risk</w:t>
      </w:r>
      <w:r w:rsidRPr="00E72D02">
        <w:rPr>
          <w:rStyle w:val="Emphasis"/>
        </w:rPr>
        <w:t xml:space="preserve"> that they might be. These potential triggers include the South China Sea, Taiwan, the India-Pakistan and India-China borders, the US-Israel-Iran conflict, North Korea and Ukraine. </w:t>
      </w:r>
      <w:r w:rsidRPr="00E72D02">
        <w:rPr>
          <w:rStyle w:val="Emphasis"/>
          <w:highlight w:val="green"/>
        </w:rPr>
        <w:t>Heightened</w:t>
      </w:r>
      <w:r w:rsidRPr="00E72D02">
        <w:rPr>
          <w:rStyle w:val="Emphasis"/>
        </w:rPr>
        <w:t xml:space="preserve"> international </w:t>
      </w:r>
      <w:r w:rsidRPr="00E72D02">
        <w:rPr>
          <w:rStyle w:val="Emphasis"/>
          <w:highlight w:val="green"/>
        </w:rPr>
        <w:t>tensions</w:t>
      </w:r>
      <w:r w:rsidRPr="00E72D02">
        <w:rPr>
          <w:rStyle w:val="Emphasis"/>
        </w:rPr>
        <w:t xml:space="preserve"> and collapsing arms-control regimes </w:t>
      </w:r>
      <w:r w:rsidRPr="00E72D02">
        <w:rPr>
          <w:rStyle w:val="Emphasis"/>
          <w:highlight w:val="green"/>
        </w:rPr>
        <w:t>only</w:t>
      </w:r>
      <w:r w:rsidRPr="00E72D02">
        <w:rPr>
          <w:rStyle w:val="Emphasis"/>
        </w:rPr>
        <w:t xml:space="preserve"> partly </w:t>
      </w:r>
      <w:r w:rsidRPr="00E72D02">
        <w:rPr>
          <w:rStyle w:val="Emphasis"/>
          <w:highlight w:val="green"/>
        </w:rPr>
        <w:t>explain</w:t>
      </w:r>
      <w:r w:rsidRPr="00E72D02">
        <w:rPr>
          <w:rStyle w:val="Emphasis"/>
        </w:rPr>
        <w:t xml:space="preserve"> the accelerating </w:t>
      </w:r>
      <w:r w:rsidRPr="00E72D02">
        <w:rPr>
          <w:rStyle w:val="Emphasis"/>
          <w:highlight w:val="green"/>
        </w:rPr>
        <w:t>pace of</w:t>
      </w:r>
      <w:r w:rsidRPr="00E72D02">
        <w:rPr>
          <w:rStyle w:val="Emphasis"/>
        </w:rPr>
        <w:t xml:space="preserve"> nuclear </w:t>
      </w:r>
      <w:r w:rsidRPr="00E72D02">
        <w:rPr>
          <w:rStyle w:val="Emphasis"/>
          <w:highlight w:val="green"/>
        </w:rPr>
        <w:t>rearmament</w:t>
      </w:r>
      <w:r w:rsidRPr="00E72D02">
        <w:rPr>
          <w:sz w:val="16"/>
        </w:rPr>
        <w:t xml:space="preserve">. Resurgent nationalism, authoritarian rightwing populism, revived or </w:t>
      </w:r>
      <w:r w:rsidRPr="00E72D02">
        <w:rPr>
          <w:rStyle w:val="Emphasis"/>
          <w:highlight w:val="green"/>
        </w:rPr>
        <w:t>new territorial</w:t>
      </w:r>
      <w:r w:rsidRPr="00E72D02">
        <w:rPr>
          <w:rStyle w:val="Emphasis"/>
        </w:rPr>
        <w:t xml:space="preserve"> </w:t>
      </w:r>
      <w:r w:rsidRPr="00E72D02">
        <w:rPr>
          <w:rStyle w:val="Emphasis"/>
          <w:highlight w:val="green"/>
        </w:rPr>
        <w:t>rivalries</w:t>
      </w:r>
      <w:r w:rsidRPr="00E72D02">
        <w:rPr>
          <w:rStyle w:val="Emphasis"/>
        </w:rPr>
        <w:t xml:space="preserve"> (as </w:t>
      </w:r>
      <w:r w:rsidRPr="00E72D02">
        <w:rPr>
          <w:rStyle w:val="Emphasis"/>
          <w:highlight w:val="green"/>
        </w:rPr>
        <w:t>in space),</w:t>
      </w:r>
      <w:r w:rsidRPr="00E72D02">
        <w:rPr>
          <w:sz w:val="16"/>
        </w:rPr>
        <w:t xml:space="preserve"> the bypassing of the UN and multilateral institutions, and a shifting economic and geopolitical power balance are all aggravating factors.</w:t>
      </w:r>
    </w:p>
    <w:p w14:paraId="6AE3376A" w14:textId="77777777" w:rsidR="001B4CBC" w:rsidRPr="00E72D02" w:rsidRDefault="001B4CBC" w:rsidP="001B4CBC">
      <w:pPr>
        <w:keepNext/>
        <w:keepLines/>
        <w:spacing w:before="40" w:after="0"/>
        <w:outlineLvl w:val="3"/>
        <w:rPr>
          <w:rFonts w:eastAsia="SimSun"/>
          <w:b/>
          <w:iCs/>
          <w:sz w:val="26"/>
        </w:rPr>
      </w:pPr>
      <w:r w:rsidRPr="00E72D02">
        <w:rPr>
          <w:rFonts w:eastAsia="SimSun"/>
          <w:b/>
          <w:iCs/>
          <w:sz w:val="26"/>
        </w:rPr>
        <w:t xml:space="preserve">Causes extinction </w:t>
      </w:r>
      <w:r w:rsidRPr="00E72D02">
        <w:rPr>
          <w:rStyle w:val="Style13ptBold"/>
          <w:color w:val="FF0000"/>
        </w:rPr>
        <w:t>through winter, firestorms, EMP blasts, ozone damage, and meltdowns</w:t>
      </w:r>
      <w:r w:rsidRPr="00E72D02">
        <w:rPr>
          <w:rFonts w:eastAsia="SimSun"/>
          <w:b/>
          <w:iCs/>
          <w:color w:val="FF0000"/>
          <w:sz w:val="26"/>
        </w:rPr>
        <w:t xml:space="preserve"> </w:t>
      </w:r>
    </w:p>
    <w:p w14:paraId="29D1C0A4" w14:textId="77777777" w:rsidR="001B4CBC" w:rsidRPr="00E72D02" w:rsidRDefault="001B4CBC" w:rsidP="001B4CBC">
      <w:pPr>
        <w:rPr>
          <w:rFonts w:eastAsia="Calibri"/>
        </w:rPr>
      </w:pPr>
      <w:r w:rsidRPr="00E72D02">
        <w:rPr>
          <w:rFonts w:eastAsia="Calibri"/>
        </w:rPr>
        <w:t xml:space="preserve">-Immediate death -Climate destruction spurring an ice age (Nuclear winter) via nuclear firestorms and smoke -Ozone collapses -2 Billion insta-die in famine -kills  biodiversity -Meltdowns and grid collapse via EMPs -Remaining fallout </w:t>
      </w:r>
    </w:p>
    <w:p w14:paraId="6ED8130A" w14:textId="77777777" w:rsidR="001B4CBC" w:rsidRPr="00E72D02" w:rsidRDefault="001B4CBC" w:rsidP="001B4CBC">
      <w:pPr>
        <w:rPr>
          <w:rFonts w:eastAsia="Calibri"/>
          <w:b/>
          <w:bCs/>
          <w:sz w:val="26"/>
        </w:rPr>
      </w:pPr>
      <w:r w:rsidRPr="00E72D02">
        <w:rPr>
          <w:rFonts w:eastAsia="Calibri"/>
          <w:b/>
          <w:bCs/>
          <w:sz w:val="26"/>
        </w:rPr>
        <w:lastRenderedPageBreak/>
        <w:t xml:space="preserve">Starr 14 </w:t>
      </w:r>
      <w:r w:rsidRPr="00E72D02">
        <w:rPr>
          <w:rFonts w:eastAsia="Calibri"/>
        </w:rPr>
        <w:t>{Steven, Senior Scientist for Physicians for Social Responsibility, Director of the Clinical Laboratory Science Program (Missouri), commentator in the Bulletin of the Atomic Scientists and the Strategic Arms Reduction, Associate member of the Nuclear Age Peace Foundation, “The Lethality of Nuclear Weapons: Nuclear War has No Winner,” Global Research: Centre for Research on Globalization, 6/5, http://www.globalresearch.ca/the-lethality-of-nuclear-weapons-nuclear-war-has-no-winner/5385611}</w:t>
      </w:r>
      <w:r w:rsidRPr="00E72D02">
        <w:rPr>
          <w:rFonts w:eastAsia="Calibri"/>
          <w:b/>
          <w:bCs/>
          <w:sz w:val="26"/>
        </w:rPr>
        <w:tab/>
      </w:r>
    </w:p>
    <w:p w14:paraId="725F6110" w14:textId="77777777" w:rsidR="001B4CBC" w:rsidRPr="00830895" w:rsidRDefault="001B4CBC" w:rsidP="001B4CBC">
      <w:pPr>
        <w:rPr>
          <w:rFonts w:eastAsia="Calibri"/>
          <w:sz w:val="16"/>
        </w:rPr>
      </w:pPr>
      <w:r w:rsidRPr="00E72D02">
        <w:rPr>
          <w:rFonts w:eastAsia="Calibri"/>
          <w:u w:val="single"/>
        </w:rPr>
        <w:t xml:space="preserve">Nuclear war </w:t>
      </w:r>
      <w:r w:rsidRPr="00E72D02">
        <w:rPr>
          <w:rFonts w:eastAsia="Calibri"/>
          <w:b/>
          <w:iCs/>
          <w:u w:val="single"/>
        </w:rPr>
        <w:t>has no winner</w:t>
      </w:r>
      <w:r w:rsidRPr="00E72D02">
        <w:rPr>
          <w:rFonts w:eastAsia="Calibri"/>
          <w:sz w:val="16"/>
        </w:rPr>
        <w:t xml:space="preserve">. Beginning in 2006, several of </w:t>
      </w:r>
      <w:r w:rsidRPr="00E72D02">
        <w:rPr>
          <w:rFonts w:eastAsia="Calibri"/>
          <w:u w:val="single"/>
        </w:rPr>
        <w:t xml:space="preserve">the world’s </w:t>
      </w:r>
      <w:r w:rsidRPr="00E72D02">
        <w:rPr>
          <w:rFonts w:eastAsia="Calibri"/>
          <w:b/>
          <w:iCs/>
          <w:highlight w:val="cyan"/>
          <w:u w:val="single"/>
        </w:rPr>
        <w:t>leading climatologists</w:t>
      </w:r>
      <w:r w:rsidRPr="00E72D02">
        <w:rPr>
          <w:rFonts w:eastAsia="Calibri"/>
          <w:sz w:val="16"/>
        </w:rPr>
        <w:t xml:space="preserve"> (at Rutgers, UCLA, John Hopkins University, and the University of Colorado-Boulder) </w:t>
      </w:r>
      <w:r w:rsidRPr="00E72D02">
        <w:rPr>
          <w:rFonts w:eastAsia="Calibri"/>
          <w:u w:val="single"/>
        </w:rPr>
        <w:t>published</w:t>
      </w:r>
      <w:r w:rsidRPr="00E72D02">
        <w:rPr>
          <w:rFonts w:eastAsia="Calibri"/>
          <w:sz w:val="16"/>
        </w:rPr>
        <w:t xml:space="preserve"> a series of </w:t>
      </w:r>
      <w:r w:rsidRPr="00E72D02">
        <w:rPr>
          <w:rFonts w:eastAsia="Calibri"/>
          <w:u w:val="single"/>
        </w:rPr>
        <w:t xml:space="preserve">studies that </w:t>
      </w:r>
      <w:r w:rsidRPr="00E72D02">
        <w:rPr>
          <w:rFonts w:eastAsia="Calibri"/>
          <w:highlight w:val="cyan"/>
          <w:u w:val="single"/>
        </w:rPr>
        <w:t>evaluated</w:t>
      </w:r>
      <w:r w:rsidRPr="00E72D02">
        <w:rPr>
          <w:rFonts w:eastAsia="Calibri"/>
          <w:sz w:val="16"/>
        </w:rPr>
        <w:t xml:space="preserve"> the long-term environmental consequences of </w:t>
      </w:r>
      <w:r w:rsidRPr="00E72D02">
        <w:rPr>
          <w:rFonts w:eastAsia="Calibri"/>
          <w:u w:val="single"/>
        </w:rPr>
        <w:t xml:space="preserve">a </w:t>
      </w:r>
      <w:r w:rsidRPr="00E72D02">
        <w:rPr>
          <w:rFonts w:eastAsia="Calibri"/>
          <w:highlight w:val="cyan"/>
          <w:u w:val="single"/>
        </w:rPr>
        <w:t>nuclear war</w:t>
      </w:r>
      <w:r w:rsidRPr="00E72D02">
        <w:rPr>
          <w:rFonts w:eastAsia="Calibri"/>
          <w:sz w:val="16"/>
          <w:highlight w:val="cyan"/>
        </w:rPr>
        <w:t xml:space="preserve">, </w:t>
      </w:r>
      <w:r w:rsidRPr="00E72D02">
        <w:rPr>
          <w:rFonts w:eastAsia="Calibri"/>
          <w:highlight w:val="cyan"/>
          <w:u w:val="single"/>
        </w:rPr>
        <w:t>including</w:t>
      </w:r>
      <w:r w:rsidRPr="00E72D02">
        <w:rPr>
          <w:rFonts w:eastAsia="Calibri"/>
          <w:sz w:val="16"/>
        </w:rPr>
        <w:t xml:space="preserve"> baseline scenarios fought with </w:t>
      </w:r>
      <w:r w:rsidRPr="00E72D02">
        <w:rPr>
          <w:rFonts w:eastAsia="Calibri"/>
          <w:b/>
          <w:iCs/>
          <w:u w:val="single"/>
        </w:rPr>
        <w:t xml:space="preserve">merely </w:t>
      </w:r>
      <w:r w:rsidRPr="00E72D02">
        <w:rPr>
          <w:rFonts w:eastAsia="Calibri"/>
          <w:b/>
          <w:iCs/>
          <w:highlight w:val="cyan"/>
          <w:u w:val="single"/>
        </w:rPr>
        <w:t>1%</w:t>
      </w:r>
      <w:r w:rsidRPr="00E72D02">
        <w:rPr>
          <w:rFonts w:eastAsia="Calibri"/>
          <w:highlight w:val="cyan"/>
          <w:u w:val="single"/>
        </w:rPr>
        <w:t xml:space="preserve"> of</w:t>
      </w:r>
      <w:r w:rsidRPr="00E72D02">
        <w:rPr>
          <w:rFonts w:eastAsia="Calibri"/>
          <w:u w:val="single"/>
        </w:rPr>
        <w:t xml:space="preserve"> the explosive power in the US </w:t>
      </w:r>
      <w:r w:rsidRPr="00E72D02">
        <w:rPr>
          <w:rFonts w:eastAsia="Calibri"/>
          <w:sz w:val="16"/>
        </w:rPr>
        <w:t>and/</w:t>
      </w:r>
      <w:r w:rsidRPr="00E72D02">
        <w:rPr>
          <w:rFonts w:eastAsia="Calibri"/>
          <w:u w:val="single"/>
        </w:rPr>
        <w:t>or</w:t>
      </w:r>
      <w:r w:rsidRPr="00E72D02">
        <w:rPr>
          <w:rFonts w:eastAsia="Calibri"/>
          <w:sz w:val="16"/>
        </w:rPr>
        <w:t xml:space="preserve"> </w:t>
      </w:r>
      <w:r w:rsidRPr="00E72D02">
        <w:rPr>
          <w:rFonts w:eastAsia="Calibri"/>
          <w:u w:val="single"/>
        </w:rPr>
        <w:t>Russian</w:t>
      </w:r>
      <w:r w:rsidRPr="00E72D02">
        <w:rPr>
          <w:rFonts w:eastAsia="Calibri"/>
          <w:sz w:val="16"/>
        </w:rPr>
        <w:t xml:space="preserve"> launch-ready nuclear </w:t>
      </w:r>
      <w:r w:rsidRPr="00E72D02">
        <w:rPr>
          <w:rFonts w:eastAsia="Calibri"/>
          <w:highlight w:val="cyan"/>
          <w:u w:val="single"/>
        </w:rPr>
        <w:t>arsenals</w:t>
      </w:r>
      <w:r w:rsidRPr="00E72D02">
        <w:rPr>
          <w:rFonts w:eastAsia="Calibri"/>
          <w:u w:val="single"/>
        </w:rPr>
        <w:t>. They concluded</w:t>
      </w:r>
      <w:r w:rsidRPr="00E72D02">
        <w:rPr>
          <w:rFonts w:eastAsia="Calibri"/>
          <w:sz w:val="16"/>
        </w:rPr>
        <w:t xml:space="preserve"> that </w:t>
      </w:r>
      <w:r w:rsidRPr="00E72D02">
        <w:rPr>
          <w:rFonts w:eastAsia="Calibri"/>
          <w:u w:val="single"/>
        </w:rPr>
        <w:t xml:space="preserve">the </w:t>
      </w:r>
      <w:r w:rsidRPr="00E72D02">
        <w:rPr>
          <w:rFonts w:eastAsia="Calibri"/>
          <w:highlight w:val="cyan"/>
          <w:u w:val="single"/>
        </w:rPr>
        <w:t>consequences</w:t>
      </w:r>
      <w:r w:rsidRPr="00E72D02">
        <w:rPr>
          <w:rFonts w:eastAsia="Calibri"/>
          <w:u w:val="single"/>
        </w:rPr>
        <w:t xml:space="preserve"> of</w:t>
      </w:r>
      <w:r w:rsidRPr="00E72D02">
        <w:rPr>
          <w:rFonts w:eastAsia="Calibri"/>
          <w:sz w:val="16"/>
        </w:rPr>
        <w:t xml:space="preserve"> </w:t>
      </w:r>
      <w:r w:rsidRPr="00E72D02">
        <w:rPr>
          <w:rFonts w:eastAsia="Calibri"/>
          <w:u w:val="single"/>
        </w:rPr>
        <w:t xml:space="preserve">even a “small” nuclear war would </w:t>
      </w:r>
      <w:r w:rsidRPr="00E72D02">
        <w:rPr>
          <w:rFonts w:eastAsia="Calibri"/>
          <w:highlight w:val="cyan"/>
          <w:u w:val="single"/>
        </w:rPr>
        <w:t xml:space="preserve">include </w:t>
      </w:r>
      <w:r w:rsidRPr="00E72D02">
        <w:rPr>
          <w:rFonts w:eastAsia="Calibri"/>
          <w:b/>
          <w:iCs/>
          <w:highlight w:val="cyan"/>
          <w:u w:val="single"/>
        </w:rPr>
        <w:t>catastrophic disruptions</w:t>
      </w:r>
      <w:r w:rsidRPr="00E72D02">
        <w:rPr>
          <w:rFonts w:eastAsia="Calibri"/>
          <w:highlight w:val="cyan"/>
          <w:u w:val="single"/>
        </w:rPr>
        <w:t xml:space="preserve"> of global climate</w:t>
      </w:r>
      <w:r w:rsidRPr="00E72D02">
        <w:rPr>
          <w:rFonts w:eastAsia="Calibri"/>
          <w:sz w:val="16"/>
        </w:rPr>
        <w:t xml:space="preserve">[i] </w:t>
      </w:r>
      <w:r w:rsidRPr="00E72D02">
        <w:rPr>
          <w:rFonts w:eastAsia="Calibri"/>
          <w:highlight w:val="cyan"/>
          <w:u w:val="single"/>
        </w:rPr>
        <w:t>and</w:t>
      </w:r>
      <w:r w:rsidRPr="00E72D02">
        <w:rPr>
          <w:rFonts w:eastAsia="Calibri"/>
          <w:u w:val="single"/>
        </w:rPr>
        <w:t xml:space="preserve"> </w:t>
      </w:r>
      <w:r w:rsidRPr="00E72D02">
        <w:rPr>
          <w:rFonts w:eastAsia="Calibri"/>
          <w:b/>
          <w:iCs/>
          <w:u w:val="single"/>
        </w:rPr>
        <w:t>massive destruction</w:t>
      </w:r>
      <w:r w:rsidRPr="00E72D02">
        <w:rPr>
          <w:rFonts w:eastAsia="Calibri"/>
          <w:u w:val="single"/>
        </w:rPr>
        <w:t xml:space="preserve"> of Earth’s protective </w:t>
      </w:r>
      <w:r w:rsidRPr="00E72D02">
        <w:rPr>
          <w:rFonts w:eastAsia="Calibri"/>
          <w:highlight w:val="cyan"/>
          <w:u w:val="single"/>
        </w:rPr>
        <w:t>ozone</w:t>
      </w:r>
      <w:r w:rsidRPr="00E72D02">
        <w:rPr>
          <w:rFonts w:eastAsia="Calibri"/>
          <w:u w:val="single"/>
        </w:rPr>
        <w:t xml:space="preserve"> layer[</w:t>
      </w:r>
      <w:r w:rsidRPr="00E72D02">
        <w:rPr>
          <w:rFonts w:eastAsia="Calibri"/>
          <w:sz w:val="16"/>
        </w:rPr>
        <w:t xml:space="preserve">ii]. </w:t>
      </w:r>
      <w:r w:rsidRPr="00E72D02">
        <w:rPr>
          <w:rFonts w:eastAsia="Calibri"/>
          <w:u w:val="single"/>
        </w:rPr>
        <w:t xml:space="preserve">These </w:t>
      </w:r>
      <w:r w:rsidRPr="00E72D02">
        <w:rPr>
          <w:rFonts w:eastAsia="Calibri"/>
          <w:b/>
          <w:iCs/>
          <w:u w:val="single"/>
        </w:rPr>
        <w:t xml:space="preserve">and more recent studies </w:t>
      </w:r>
      <w:r w:rsidRPr="00E72D02">
        <w:rPr>
          <w:rFonts w:eastAsia="Calibri"/>
          <w:u w:val="single"/>
        </w:rPr>
        <w:t>predict</w:t>
      </w:r>
      <w:r w:rsidRPr="00E72D02">
        <w:rPr>
          <w:rFonts w:eastAsia="Calibri"/>
          <w:sz w:val="16"/>
        </w:rPr>
        <w:t xml:space="preserve"> that global </w:t>
      </w:r>
      <w:r w:rsidRPr="00E72D02">
        <w:rPr>
          <w:rFonts w:eastAsia="Calibri"/>
          <w:highlight w:val="cyan"/>
          <w:u w:val="single"/>
        </w:rPr>
        <w:t xml:space="preserve">agriculture would be </w:t>
      </w:r>
      <w:r w:rsidRPr="00E72D02">
        <w:rPr>
          <w:rFonts w:eastAsia="Calibri"/>
          <w:u w:val="single"/>
        </w:rPr>
        <w:t xml:space="preserve">so negatively </w:t>
      </w:r>
      <w:r w:rsidRPr="00E72D02">
        <w:rPr>
          <w:rFonts w:eastAsia="Calibri"/>
          <w:highlight w:val="cyan"/>
          <w:u w:val="single"/>
        </w:rPr>
        <w:t>affected</w:t>
      </w:r>
      <w:r w:rsidRPr="00E72D02">
        <w:rPr>
          <w:rFonts w:eastAsia="Calibri"/>
          <w:sz w:val="16"/>
        </w:rPr>
        <w:t xml:space="preserve"> by such a war, </w:t>
      </w:r>
      <w:r w:rsidRPr="00E72D02">
        <w:rPr>
          <w:rFonts w:eastAsia="Calibri"/>
          <w:u w:val="single"/>
        </w:rPr>
        <w:t xml:space="preserve">a global famine would result, which would cause </w:t>
      </w:r>
      <w:r w:rsidRPr="00E72D02">
        <w:rPr>
          <w:rFonts w:eastAsia="Calibri"/>
          <w:sz w:val="16"/>
        </w:rPr>
        <w:t xml:space="preserve">up to </w:t>
      </w:r>
      <w:r w:rsidRPr="00E72D02">
        <w:rPr>
          <w:rFonts w:eastAsia="Calibri"/>
          <w:b/>
          <w:iCs/>
          <w:highlight w:val="cyan"/>
          <w:u w:val="single"/>
        </w:rPr>
        <w:t>2 billion</w:t>
      </w:r>
      <w:r w:rsidRPr="00E72D02">
        <w:rPr>
          <w:rFonts w:eastAsia="Calibri"/>
          <w:b/>
          <w:iCs/>
          <w:u w:val="single"/>
        </w:rPr>
        <w:t xml:space="preserve"> people to </w:t>
      </w:r>
      <w:r w:rsidRPr="00E72D02">
        <w:rPr>
          <w:rFonts w:eastAsia="Calibri"/>
          <w:b/>
          <w:iCs/>
          <w:highlight w:val="cyan"/>
          <w:u w:val="single"/>
        </w:rPr>
        <w:t>starve</w:t>
      </w:r>
      <w:r w:rsidRPr="00E72D02">
        <w:rPr>
          <w:rFonts w:eastAsia="Calibri"/>
          <w:b/>
          <w:iCs/>
          <w:u w:val="single"/>
        </w:rPr>
        <w:t xml:space="preserve"> to death</w:t>
      </w:r>
      <w:r w:rsidRPr="00E72D02">
        <w:rPr>
          <w:rFonts w:eastAsia="Calibri"/>
          <w:sz w:val="16"/>
        </w:rPr>
        <w:t>. [iii]</w:t>
      </w:r>
      <w:r w:rsidRPr="00E72D02">
        <w:rPr>
          <w:rFonts w:eastAsia="Calibri"/>
          <w:sz w:val="12"/>
        </w:rPr>
        <w:t>¶</w:t>
      </w:r>
      <w:r w:rsidRPr="00E72D02">
        <w:rPr>
          <w:rFonts w:eastAsia="Calibri"/>
          <w:sz w:val="16"/>
        </w:rPr>
        <w:t xml:space="preserve"> </w:t>
      </w:r>
      <w:r w:rsidRPr="00E72D02">
        <w:rPr>
          <w:rFonts w:eastAsia="Calibri"/>
          <w:u w:val="single"/>
        </w:rPr>
        <w:t xml:space="preserve">These </w:t>
      </w:r>
      <w:r w:rsidRPr="00E72D02">
        <w:rPr>
          <w:rFonts w:eastAsia="Calibri"/>
          <w:b/>
          <w:iCs/>
          <w:highlight w:val="cyan"/>
          <w:u w:val="single"/>
        </w:rPr>
        <w:t xml:space="preserve">peer-reviewed </w:t>
      </w:r>
      <w:r w:rsidRPr="00E72D02">
        <w:rPr>
          <w:rFonts w:eastAsia="Calibri"/>
          <w:highlight w:val="cyan"/>
          <w:u w:val="single"/>
        </w:rPr>
        <w:t>studies</w:t>
      </w:r>
      <w:r w:rsidRPr="00E72D02">
        <w:rPr>
          <w:rFonts w:eastAsia="Calibri"/>
          <w:sz w:val="16"/>
        </w:rPr>
        <w:t xml:space="preserve"> – which were </w:t>
      </w:r>
      <w:r w:rsidRPr="00E72D02">
        <w:rPr>
          <w:rFonts w:eastAsia="Calibri"/>
          <w:u w:val="single"/>
        </w:rPr>
        <w:t xml:space="preserve">analyzed by the </w:t>
      </w:r>
      <w:r w:rsidRPr="00E72D02">
        <w:rPr>
          <w:rFonts w:eastAsia="Calibri"/>
          <w:b/>
          <w:iCs/>
          <w:u w:val="single"/>
        </w:rPr>
        <w:t>best scientists in the world</w:t>
      </w:r>
      <w:r w:rsidRPr="00E72D02">
        <w:rPr>
          <w:rFonts w:eastAsia="Calibri"/>
          <w:sz w:val="16"/>
        </w:rPr>
        <w:t xml:space="preserve"> and found to be without error – </w:t>
      </w:r>
      <w:r w:rsidRPr="00E72D02">
        <w:rPr>
          <w:rFonts w:eastAsia="Calibri"/>
          <w:u w:val="single"/>
        </w:rPr>
        <w:t xml:space="preserve">also </w:t>
      </w:r>
      <w:r w:rsidRPr="00E72D02">
        <w:rPr>
          <w:rFonts w:eastAsia="Calibri"/>
          <w:highlight w:val="cyan"/>
          <w:u w:val="single"/>
        </w:rPr>
        <w:t>predict</w:t>
      </w:r>
      <w:r w:rsidRPr="00E72D02">
        <w:rPr>
          <w:rFonts w:eastAsia="Calibri"/>
          <w:sz w:val="16"/>
        </w:rPr>
        <w:t xml:space="preserve"> that </w:t>
      </w:r>
      <w:r w:rsidRPr="00E72D02">
        <w:rPr>
          <w:rFonts w:eastAsia="Calibri"/>
          <w:u w:val="single"/>
        </w:rPr>
        <w:t xml:space="preserve">a </w:t>
      </w:r>
      <w:r w:rsidRPr="00E72D02">
        <w:rPr>
          <w:rFonts w:eastAsia="Calibri"/>
          <w:highlight w:val="cyan"/>
          <w:u w:val="single"/>
        </w:rPr>
        <w:t>war</w:t>
      </w:r>
      <w:r w:rsidRPr="00E72D02">
        <w:rPr>
          <w:rFonts w:eastAsia="Calibri"/>
          <w:sz w:val="16"/>
        </w:rPr>
        <w:t xml:space="preserve"> fought </w:t>
      </w:r>
      <w:r w:rsidRPr="00E72D02">
        <w:rPr>
          <w:rFonts w:eastAsia="Calibri"/>
          <w:u w:val="single"/>
        </w:rPr>
        <w:t>with less than half of US or Russian</w:t>
      </w:r>
      <w:r w:rsidRPr="00E72D02">
        <w:rPr>
          <w:rFonts w:eastAsia="Calibri"/>
          <w:sz w:val="16"/>
        </w:rPr>
        <w:t xml:space="preserve"> strategic nuclear </w:t>
      </w:r>
      <w:r w:rsidRPr="00E72D02">
        <w:rPr>
          <w:rFonts w:eastAsia="Calibri"/>
          <w:u w:val="single"/>
        </w:rPr>
        <w:t xml:space="preserve">weapons </w:t>
      </w:r>
      <w:r w:rsidRPr="00E72D02">
        <w:rPr>
          <w:rFonts w:eastAsia="Calibri"/>
          <w:highlight w:val="cyan"/>
          <w:u w:val="single"/>
        </w:rPr>
        <w:t xml:space="preserve">would </w:t>
      </w:r>
      <w:r w:rsidRPr="00E72D02">
        <w:rPr>
          <w:rFonts w:eastAsia="Calibri"/>
          <w:b/>
          <w:iCs/>
          <w:sz w:val="28"/>
          <w:highlight w:val="cyan"/>
          <w:u w:val="single"/>
        </w:rPr>
        <w:t>destroy the human race</w:t>
      </w:r>
      <w:r w:rsidRPr="00E72D02">
        <w:rPr>
          <w:rFonts w:eastAsia="Calibri"/>
          <w:sz w:val="16"/>
          <w:highlight w:val="cyan"/>
        </w:rPr>
        <w:t>.</w:t>
      </w:r>
      <w:r w:rsidRPr="00E72D02">
        <w:rPr>
          <w:rFonts w:eastAsia="Calibri"/>
          <w:sz w:val="16"/>
        </w:rPr>
        <w:t xml:space="preserve">[iv] In other words, </w:t>
      </w:r>
      <w:r w:rsidRPr="00E72D02">
        <w:rPr>
          <w:rFonts w:eastAsia="Calibri"/>
          <w:u w:val="single"/>
        </w:rPr>
        <w:t>a US-Russian nuclear war would</w:t>
      </w:r>
      <w:r w:rsidRPr="00E72D02">
        <w:rPr>
          <w:rFonts w:eastAsia="Calibri"/>
          <w:sz w:val="16"/>
        </w:rPr>
        <w:t xml:space="preserve"> create such extreme long-term damage to the global environment that it would </w:t>
      </w:r>
      <w:r w:rsidRPr="00E72D02">
        <w:rPr>
          <w:rFonts w:eastAsia="Calibri"/>
          <w:u w:val="single"/>
        </w:rPr>
        <w:t xml:space="preserve">leave the Earth </w:t>
      </w:r>
      <w:r w:rsidRPr="00E72D02">
        <w:rPr>
          <w:rFonts w:eastAsia="Calibri"/>
          <w:b/>
          <w:iCs/>
          <w:u w:val="single"/>
        </w:rPr>
        <w:t>uninhabitable</w:t>
      </w:r>
      <w:r w:rsidRPr="00E72D02">
        <w:rPr>
          <w:rFonts w:eastAsia="Calibri"/>
          <w:u w:val="single"/>
        </w:rPr>
        <w:t xml:space="preserve"> for humans and most animal forms of life</w:t>
      </w:r>
      <w:r w:rsidRPr="00E72D02">
        <w:rPr>
          <w:rFonts w:eastAsia="Calibri"/>
          <w:sz w:val="16"/>
        </w:rPr>
        <w:t>.</w:t>
      </w:r>
      <w:r w:rsidRPr="00E72D02">
        <w:rPr>
          <w:rFonts w:eastAsia="Calibri"/>
          <w:sz w:val="12"/>
        </w:rPr>
        <w:t>¶</w:t>
      </w:r>
      <w:r w:rsidRPr="00E72D02">
        <w:rPr>
          <w:rFonts w:eastAsia="Calibri"/>
          <w:sz w:val="16"/>
        </w:rPr>
        <w:t xml:space="preserve"> A recent article in the Bulletin of the Atomic Scientists, “Self-assured destruction: The climate impacts of nuclear war”,[v] begins by stating:</w:t>
      </w:r>
      <w:r w:rsidRPr="00E72D02">
        <w:rPr>
          <w:rFonts w:eastAsia="Calibri"/>
          <w:sz w:val="12"/>
        </w:rPr>
        <w:t>¶</w:t>
      </w:r>
      <w:r w:rsidRPr="00E72D02">
        <w:rPr>
          <w:rFonts w:eastAsia="Calibri"/>
          <w:sz w:val="16"/>
        </w:rPr>
        <w:t xml:space="preserve"> “A </w:t>
      </w:r>
      <w:r w:rsidRPr="00E72D02">
        <w:rPr>
          <w:rFonts w:eastAsia="Calibri"/>
          <w:u w:val="single"/>
        </w:rPr>
        <w:t xml:space="preserve">nuclear </w:t>
      </w:r>
      <w:r w:rsidRPr="00E72D02">
        <w:rPr>
          <w:rFonts w:eastAsia="Calibri"/>
          <w:highlight w:val="cyan"/>
          <w:u w:val="single"/>
        </w:rPr>
        <w:t>war</w:t>
      </w:r>
      <w:r w:rsidRPr="00E72D02">
        <w:rPr>
          <w:rFonts w:eastAsia="Calibri"/>
          <w:u w:val="single"/>
        </w:rPr>
        <w:t xml:space="preserve"> between Russia and the United States, </w:t>
      </w:r>
      <w:r w:rsidRPr="00E72D02">
        <w:rPr>
          <w:rFonts w:eastAsia="Calibri"/>
          <w:b/>
          <w:iCs/>
          <w:highlight w:val="cyan"/>
          <w:u w:val="single"/>
        </w:rPr>
        <w:t>even after</w:t>
      </w:r>
      <w:r w:rsidRPr="00E72D02">
        <w:rPr>
          <w:rFonts w:eastAsia="Calibri"/>
          <w:b/>
          <w:iCs/>
          <w:u w:val="single"/>
        </w:rPr>
        <w:t xml:space="preserve"> the </w:t>
      </w:r>
      <w:r w:rsidRPr="00E72D02">
        <w:rPr>
          <w:rFonts w:eastAsia="Calibri"/>
          <w:b/>
          <w:iCs/>
          <w:highlight w:val="cyan"/>
          <w:u w:val="single"/>
        </w:rPr>
        <w:t>arsenal reductions</w:t>
      </w:r>
      <w:r w:rsidRPr="00E72D02">
        <w:rPr>
          <w:rFonts w:eastAsia="Calibri"/>
          <w:sz w:val="16"/>
        </w:rPr>
        <w:t xml:space="preserve"> planned under New START, </w:t>
      </w:r>
      <w:r w:rsidRPr="00E72D02">
        <w:rPr>
          <w:rFonts w:eastAsia="Calibri"/>
          <w:highlight w:val="cyan"/>
          <w:u w:val="single"/>
        </w:rPr>
        <w:t>could produce</w:t>
      </w:r>
      <w:r w:rsidRPr="00E72D02">
        <w:rPr>
          <w:rFonts w:eastAsia="Calibri"/>
          <w:u w:val="single"/>
        </w:rPr>
        <w:t xml:space="preserve"> a nuclear </w:t>
      </w:r>
      <w:r w:rsidRPr="00E72D02">
        <w:rPr>
          <w:rFonts w:eastAsia="Calibri"/>
          <w:highlight w:val="cyan"/>
          <w:u w:val="single"/>
        </w:rPr>
        <w:t>winter</w:t>
      </w:r>
      <w:r w:rsidRPr="00E72D02">
        <w:rPr>
          <w:rFonts w:eastAsia="Calibri"/>
          <w:sz w:val="16"/>
        </w:rPr>
        <w:t xml:space="preserve">. Hence, </w:t>
      </w:r>
      <w:r w:rsidRPr="00E72D02">
        <w:rPr>
          <w:rFonts w:eastAsia="Calibri"/>
          <w:u w:val="single"/>
        </w:rPr>
        <w:t xml:space="preserve">an attack by either side could be </w:t>
      </w:r>
      <w:r w:rsidRPr="00E72D02">
        <w:rPr>
          <w:rFonts w:eastAsia="Calibri"/>
          <w:b/>
          <w:iCs/>
          <w:u w:val="single"/>
        </w:rPr>
        <w:t>suicidal</w:t>
      </w:r>
      <w:r w:rsidRPr="00E72D02">
        <w:rPr>
          <w:rFonts w:eastAsia="Calibri"/>
          <w:u w:val="single"/>
        </w:rPr>
        <w:t xml:space="preserve">, </w:t>
      </w:r>
      <w:r w:rsidRPr="00E72D02">
        <w:rPr>
          <w:rFonts w:eastAsia="Calibri"/>
          <w:highlight w:val="cyan"/>
          <w:u w:val="single"/>
        </w:rPr>
        <w:t xml:space="preserve">resulting in </w:t>
      </w:r>
      <w:r w:rsidRPr="00E72D02">
        <w:rPr>
          <w:rFonts w:eastAsia="Calibri"/>
          <w:u w:val="single"/>
        </w:rPr>
        <w:t xml:space="preserve">self-assured </w:t>
      </w:r>
      <w:r w:rsidRPr="00E72D02">
        <w:rPr>
          <w:rFonts w:eastAsia="Calibri"/>
          <w:b/>
          <w:iCs/>
          <w:highlight w:val="cyan"/>
          <w:u w:val="single"/>
        </w:rPr>
        <w:t>destruction</w:t>
      </w:r>
      <w:r w:rsidRPr="00E72D02">
        <w:rPr>
          <w:rFonts w:eastAsia="Calibri"/>
          <w:u w:val="single"/>
        </w:rPr>
        <w:t>.”</w:t>
      </w:r>
      <w:r w:rsidRPr="00E72D02">
        <w:rPr>
          <w:rFonts w:eastAsia="Calibri"/>
          <w:sz w:val="12"/>
          <w:u w:val="single"/>
        </w:rPr>
        <w:t>¶</w:t>
      </w:r>
      <w:r w:rsidRPr="00E72D02">
        <w:rPr>
          <w:rFonts w:eastAsia="Calibri"/>
          <w:sz w:val="16"/>
        </w:rPr>
        <w:t xml:space="preserve"> In 2009, I wrote an article[vi] for the International Commission on Nuclear Non-proliferation and Disarmament that summarizes the findings of these studies. It explains that </w:t>
      </w:r>
      <w:r w:rsidRPr="00E72D02">
        <w:rPr>
          <w:rFonts w:eastAsia="Calibri"/>
          <w:u w:val="single"/>
        </w:rPr>
        <w:t xml:space="preserve">nuclear </w:t>
      </w:r>
      <w:r w:rsidRPr="00E72D02">
        <w:rPr>
          <w:rFonts w:eastAsia="Calibri"/>
          <w:highlight w:val="cyan"/>
          <w:u w:val="single"/>
        </w:rPr>
        <w:t>firestorms</w:t>
      </w:r>
      <w:r w:rsidRPr="00E72D02">
        <w:rPr>
          <w:rFonts w:eastAsia="Calibri"/>
          <w:u w:val="single"/>
        </w:rPr>
        <w:t xml:space="preserve"> would </w:t>
      </w:r>
      <w:r w:rsidRPr="00E72D02">
        <w:rPr>
          <w:rFonts w:eastAsia="Calibri"/>
          <w:highlight w:val="cyan"/>
          <w:u w:val="single"/>
        </w:rPr>
        <w:t>produce millions</w:t>
      </w:r>
      <w:r w:rsidRPr="00E72D02">
        <w:rPr>
          <w:rFonts w:eastAsia="Calibri"/>
          <w:u w:val="single"/>
        </w:rPr>
        <w:t xml:space="preserve"> of </w:t>
      </w:r>
      <w:r w:rsidRPr="00E72D02">
        <w:rPr>
          <w:rFonts w:eastAsia="Calibri"/>
          <w:highlight w:val="cyan"/>
          <w:u w:val="single"/>
        </w:rPr>
        <w:t>tons of smoke,</w:t>
      </w:r>
      <w:r w:rsidRPr="00E72D02">
        <w:rPr>
          <w:rFonts w:eastAsia="Calibri"/>
          <w:sz w:val="16"/>
          <w:highlight w:val="cyan"/>
        </w:rPr>
        <w:t xml:space="preserve"> </w:t>
      </w:r>
      <w:r w:rsidRPr="00E72D02">
        <w:rPr>
          <w:rFonts w:eastAsia="Calibri"/>
          <w:highlight w:val="cyan"/>
          <w:u w:val="single"/>
        </w:rPr>
        <w:t>which would</w:t>
      </w:r>
      <w:r w:rsidRPr="00E72D02">
        <w:rPr>
          <w:rFonts w:eastAsia="Calibri"/>
          <w:sz w:val="16"/>
        </w:rPr>
        <w:t xml:space="preserve"> rise above cloud level and </w:t>
      </w:r>
      <w:r w:rsidRPr="00E72D02">
        <w:rPr>
          <w:rFonts w:eastAsia="Calibri"/>
          <w:u w:val="single"/>
        </w:rPr>
        <w:t xml:space="preserve">form a global stratospheric smoke layer that would </w:t>
      </w:r>
      <w:r w:rsidRPr="00E72D02">
        <w:rPr>
          <w:rFonts w:eastAsia="Calibri"/>
          <w:b/>
          <w:iCs/>
          <w:highlight w:val="cyan"/>
          <w:u w:val="single"/>
        </w:rPr>
        <w:t>rapidly encircle the Earth</w:t>
      </w:r>
      <w:r w:rsidRPr="00E72D02">
        <w:rPr>
          <w:rFonts w:eastAsia="Calibri"/>
          <w:u w:val="single"/>
        </w:rPr>
        <w:t>. The smoke</w:t>
      </w:r>
      <w:r w:rsidRPr="00E72D02">
        <w:rPr>
          <w:rFonts w:eastAsia="Calibri"/>
          <w:sz w:val="16"/>
        </w:rPr>
        <w:t xml:space="preserve"> layer </w:t>
      </w:r>
      <w:r w:rsidRPr="00E72D02">
        <w:rPr>
          <w:rFonts w:eastAsia="Calibri"/>
          <w:u w:val="single"/>
        </w:rPr>
        <w:t xml:space="preserve">would remain </w:t>
      </w:r>
      <w:r w:rsidRPr="00E72D02">
        <w:rPr>
          <w:rFonts w:eastAsia="Calibri"/>
          <w:highlight w:val="cyan"/>
          <w:u w:val="single"/>
        </w:rPr>
        <w:t>for</w:t>
      </w:r>
      <w:r w:rsidRPr="00E72D02">
        <w:rPr>
          <w:rFonts w:eastAsia="Calibri"/>
          <w:sz w:val="16"/>
        </w:rPr>
        <w:t xml:space="preserve"> at least </w:t>
      </w:r>
      <w:r w:rsidRPr="00E72D02">
        <w:rPr>
          <w:rFonts w:eastAsia="Calibri"/>
          <w:highlight w:val="cyan"/>
          <w:u w:val="single"/>
        </w:rPr>
        <w:t xml:space="preserve">a </w:t>
      </w:r>
      <w:r w:rsidRPr="00E72D02">
        <w:rPr>
          <w:rFonts w:eastAsia="Calibri"/>
          <w:b/>
          <w:iCs/>
          <w:highlight w:val="cyan"/>
          <w:u w:val="single"/>
        </w:rPr>
        <w:t>decade</w:t>
      </w:r>
      <w:r w:rsidRPr="00E72D02">
        <w:rPr>
          <w:rFonts w:eastAsia="Calibri"/>
          <w:u w:val="single"/>
        </w:rPr>
        <w:t>, and it would</w:t>
      </w:r>
      <w:r w:rsidRPr="00E72D02">
        <w:rPr>
          <w:rFonts w:eastAsia="Calibri"/>
          <w:sz w:val="16"/>
        </w:rPr>
        <w:t xml:space="preserve"> act to </w:t>
      </w:r>
      <w:r w:rsidRPr="00E72D02">
        <w:rPr>
          <w:rFonts w:eastAsia="Calibri"/>
          <w:u w:val="single"/>
        </w:rPr>
        <w:t>destroy the protective ozone layer</w:t>
      </w:r>
      <w:r w:rsidRPr="00E72D02">
        <w:rPr>
          <w:rFonts w:eastAsia="Calibri"/>
          <w:sz w:val="16"/>
        </w:rPr>
        <w:t xml:space="preserve"> (vastly </w:t>
      </w:r>
      <w:r w:rsidRPr="00E72D02">
        <w:rPr>
          <w:rFonts w:eastAsia="Calibri"/>
          <w:u w:val="single"/>
        </w:rPr>
        <w:t>increasing the UV-B reaching Earth</w:t>
      </w:r>
      <w:r w:rsidRPr="00E72D02">
        <w:rPr>
          <w:rFonts w:eastAsia="Calibri"/>
          <w:sz w:val="16"/>
        </w:rPr>
        <w:t xml:space="preserve">[vii]) </w:t>
      </w:r>
      <w:r w:rsidRPr="00E72D02">
        <w:rPr>
          <w:rFonts w:eastAsia="Calibri"/>
          <w:u w:val="single"/>
        </w:rPr>
        <w:t xml:space="preserve">as well as block warming sunlight, thus </w:t>
      </w:r>
      <w:r w:rsidRPr="00E72D02">
        <w:rPr>
          <w:rFonts w:eastAsia="Calibri"/>
          <w:highlight w:val="cyan"/>
          <w:u w:val="single"/>
        </w:rPr>
        <w:t>creating Ice Age</w:t>
      </w:r>
      <w:r w:rsidRPr="00E72D02">
        <w:rPr>
          <w:rFonts w:eastAsia="Calibri"/>
          <w:sz w:val="16"/>
        </w:rPr>
        <w:t xml:space="preserve"> weather </w:t>
      </w:r>
      <w:r w:rsidRPr="00E72D02">
        <w:rPr>
          <w:rFonts w:eastAsia="Calibri"/>
          <w:highlight w:val="cyan"/>
          <w:u w:val="single"/>
        </w:rPr>
        <w:t>conditions</w:t>
      </w:r>
      <w:r w:rsidRPr="00E72D02">
        <w:rPr>
          <w:rFonts w:eastAsia="Calibri"/>
          <w:u w:val="single"/>
        </w:rPr>
        <w:t xml:space="preserve"> that would last </w:t>
      </w:r>
      <w:r w:rsidRPr="00E72D02">
        <w:rPr>
          <w:rFonts w:eastAsia="Calibri"/>
          <w:b/>
          <w:iCs/>
          <w:u w:val="single"/>
        </w:rPr>
        <w:t>10 years</w:t>
      </w:r>
      <w:r w:rsidRPr="00E72D02">
        <w:rPr>
          <w:rFonts w:eastAsia="Calibri"/>
          <w:sz w:val="16"/>
        </w:rPr>
        <w:t xml:space="preserve"> or longer.</w:t>
      </w:r>
      <w:r w:rsidRPr="00E72D02">
        <w:rPr>
          <w:rFonts w:eastAsia="Calibri"/>
          <w:sz w:val="12"/>
        </w:rPr>
        <w:t>¶</w:t>
      </w:r>
      <w:r w:rsidRPr="00E72D02">
        <w:rPr>
          <w:rFonts w:eastAsia="Calibri"/>
          <w:sz w:val="16"/>
        </w:rPr>
        <w:t xml:space="preserve"> </w:t>
      </w:r>
      <w:r w:rsidRPr="00E72D02">
        <w:rPr>
          <w:rFonts w:eastAsia="Calibri"/>
          <w:u w:val="single"/>
        </w:rPr>
        <w:t>Following</w:t>
      </w:r>
      <w:r w:rsidRPr="00E72D02">
        <w:rPr>
          <w:rFonts w:eastAsia="Calibri"/>
          <w:sz w:val="16"/>
        </w:rPr>
        <w:t xml:space="preserve"> a US-Russian nuclear </w:t>
      </w:r>
      <w:r w:rsidRPr="00E72D02">
        <w:rPr>
          <w:rFonts w:eastAsia="Calibri"/>
          <w:u w:val="single"/>
        </w:rPr>
        <w:t>war, temperatures in the</w:t>
      </w:r>
      <w:r w:rsidRPr="00E72D02">
        <w:rPr>
          <w:rFonts w:eastAsia="Calibri"/>
          <w:sz w:val="16"/>
        </w:rPr>
        <w:t xml:space="preserve"> central </w:t>
      </w:r>
      <w:r w:rsidRPr="00E72D02">
        <w:rPr>
          <w:rFonts w:eastAsia="Calibri"/>
          <w:u w:val="single"/>
        </w:rPr>
        <w:t>US and Eurasia would fall below freezing every day for</w:t>
      </w:r>
      <w:r w:rsidRPr="00E72D02">
        <w:rPr>
          <w:rFonts w:eastAsia="Calibri"/>
          <w:sz w:val="16"/>
        </w:rPr>
        <w:t xml:space="preserve"> one to </w:t>
      </w:r>
      <w:r w:rsidRPr="00E72D02">
        <w:rPr>
          <w:rFonts w:eastAsia="Calibri"/>
          <w:u w:val="single"/>
        </w:rPr>
        <w:t xml:space="preserve">three years; the intense </w:t>
      </w:r>
      <w:r w:rsidRPr="00E72D02">
        <w:rPr>
          <w:rFonts w:eastAsia="Calibri"/>
          <w:highlight w:val="cyan"/>
          <w:u w:val="single"/>
        </w:rPr>
        <w:t>cold would</w:t>
      </w:r>
      <w:r w:rsidRPr="00E72D02">
        <w:rPr>
          <w:rFonts w:eastAsia="Calibri"/>
          <w:u w:val="single"/>
        </w:rPr>
        <w:t xml:space="preserve"> </w:t>
      </w:r>
      <w:r w:rsidRPr="00E72D02">
        <w:rPr>
          <w:rFonts w:eastAsia="Calibri"/>
          <w:b/>
          <w:iCs/>
          <w:u w:val="single"/>
        </w:rPr>
        <w:t xml:space="preserve">completely </w:t>
      </w:r>
      <w:r w:rsidRPr="00E72D02">
        <w:rPr>
          <w:rFonts w:eastAsia="Calibri"/>
          <w:b/>
          <w:iCs/>
          <w:highlight w:val="cyan"/>
          <w:u w:val="single"/>
        </w:rPr>
        <w:t>eliminate growing seasons for a decade</w:t>
      </w:r>
      <w:r w:rsidRPr="00E72D02">
        <w:rPr>
          <w:rFonts w:eastAsia="Calibri"/>
          <w:sz w:val="16"/>
        </w:rPr>
        <w:t xml:space="preserve"> or longer. </w:t>
      </w:r>
      <w:r w:rsidRPr="00E72D02">
        <w:rPr>
          <w:rFonts w:eastAsia="Calibri"/>
          <w:u w:val="single"/>
        </w:rPr>
        <w:t xml:space="preserve">No crops could be grown, leading to a famine that would </w:t>
      </w:r>
      <w:r w:rsidRPr="00E72D02">
        <w:rPr>
          <w:rFonts w:eastAsia="Calibri"/>
          <w:b/>
          <w:iCs/>
          <w:u w:val="single"/>
        </w:rPr>
        <w:t>kill most humans and large animal populations</w:t>
      </w:r>
      <w:r w:rsidRPr="00E72D02">
        <w:rPr>
          <w:rFonts w:eastAsia="Calibri"/>
          <w:u w:val="single"/>
        </w:rPr>
        <w:t>.</w:t>
      </w:r>
      <w:r w:rsidRPr="00E72D02">
        <w:rPr>
          <w:rFonts w:eastAsia="Calibri"/>
          <w:sz w:val="12"/>
          <w:u w:val="single"/>
        </w:rPr>
        <w:t>¶</w:t>
      </w:r>
      <w:r w:rsidRPr="00E72D02">
        <w:rPr>
          <w:rFonts w:eastAsia="Calibri"/>
          <w:sz w:val="16"/>
        </w:rPr>
        <w:t xml:space="preserve"> </w:t>
      </w:r>
      <w:r w:rsidRPr="00E72D02">
        <w:rPr>
          <w:rFonts w:eastAsia="Calibri"/>
          <w:highlight w:val="cyan"/>
          <w:u w:val="single"/>
        </w:rPr>
        <w:t>Electromagnetic pulse</w:t>
      </w:r>
      <w:r w:rsidRPr="00E72D02">
        <w:rPr>
          <w:rFonts w:eastAsia="Calibri"/>
          <w:sz w:val="16"/>
        </w:rPr>
        <w:t xml:space="preserve"> from high-altitude nuclear detonations </w:t>
      </w:r>
      <w:r w:rsidRPr="00E72D02">
        <w:rPr>
          <w:rFonts w:eastAsia="Calibri"/>
          <w:u w:val="single"/>
        </w:rPr>
        <w:t xml:space="preserve">would </w:t>
      </w:r>
      <w:r w:rsidRPr="00E72D02">
        <w:rPr>
          <w:rFonts w:eastAsia="Calibri"/>
          <w:highlight w:val="cyan"/>
          <w:u w:val="single"/>
        </w:rPr>
        <w:t>destroy</w:t>
      </w:r>
      <w:r w:rsidRPr="00E72D02">
        <w:rPr>
          <w:rFonts w:eastAsia="Calibri"/>
          <w:sz w:val="16"/>
        </w:rPr>
        <w:t xml:space="preserve"> the integrated circuits in </w:t>
      </w:r>
      <w:r w:rsidRPr="00E72D02">
        <w:rPr>
          <w:rFonts w:eastAsia="Calibri"/>
          <w:u w:val="single"/>
        </w:rPr>
        <w:t>all</w:t>
      </w:r>
      <w:r w:rsidRPr="00E72D02">
        <w:rPr>
          <w:rFonts w:eastAsia="Calibri"/>
          <w:sz w:val="16"/>
        </w:rPr>
        <w:t xml:space="preserve"> modern </w:t>
      </w:r>
      <w:r w:rsidRPr="00E72D02">
        <w:rPr>
          <w:rFonts w:eastAsia="Calibri"/>
          <w:highlight w:val="cyan"/>
          <w:u w:val="single"/>
        </w:rPr>
        <w:t>electronic</w:t>
      </w:r>
      <w:r w:rsidRPr="00E72D02">
        <w:rPr>
          <w:rFonts w:eastAsia="Calibri"/>
          <w:u w:val="single"/>
        </w:rPr>
        <w:t xml:space="preserve"> </w:t>
      </w:r>
      <w:r w:rsidRPr="00E72D02">
        <w:rPr>
          <w:rFonts w:eastAsia="Calibri"/>
          <w:highlight w:val="cyan"/>
          <w:u w:val="single"/>
        </w:rPr>
        <w:t>devices</w:t>
      </w:r>
      <w:r w:rsidRPr="00E72D02">
        <w:rPr>
          <w:rFonts w:eastAsia="Calibri"/>
          <w:sz w:val="16"/>
        </w:rPr>
        <w:t xml:space="preserve">[viii], including those in commercial nuclear power plants. </w:t>
      </w:r>
      <w:r w:rsidRPr="00E72D02">
        <w:rPr>
          <w:rFonts w:eastAsia="Calibri"/>
          <w:highlight w:val="cyan"/>
          <w:u w:val="single"/>
        </w:rPr>
        <w:t>Every</w:t>
      </w:r>
      <w:r w:rsidRPr="00E72D02">
        <w:rPr>
          <w:rFonts w:eastAsia="Calibri"/>
          <w:u w:val="single"/>
        </w:rPr>
        <w:t xml:space="preserve"> nuclear </w:t>
      </w:r>
      <w:r w:rsidRPr="00E72D02">
        <w:rPr>
          <w:rFonts w:eastAsia="Calibri"/>
          <w:highlight w:val="cyan"/>
          <w:u w:val="single"/>
        </w:rPr>
        <w:t>reactor would</w:t>
      </w:r>
      <w:r w:rsidRPr="00E72D02">
        <w:rPr>
          <w:rFonts w:eastAsia="Calibri"/>
          <w:sz w:val="16"/>
        </w:rPr>
        <w:t xml:space="preserve"> almost </w:t>
      </w:r>
      <w:r w:rsidRPr="00E72D02">
        <w:rPr>
          <w:rFonts w:eastAsia="Calibri"/>
          <w:b/>
          <w:iCs/>
          <w:highlight w:val="cyan"/>
          <w:u w:val="single"/>
        </w:rPr>
        <w:t>instantly</w:t>
      </w:r>
      <w:r w:rsidRPr="00E72D02">
        <w:rPr>
          <w:rFonts w:eastAsia="Calibri"/>
          <w:highlight w:val="cyan"/>
          <w:u w:val="single"/>
        </w:rPr>
        <w:t xml:space="preserve"> meltdown</w:t>
      </w:r>
      <w:r w:rsidRPr="00E72D02">
        <w:rPr>
          <w:rFonts w:eastAsia="Calibri"/>
          <w:sz w:val="16"/>
        </w:rPr>
        <w:t xml:space="preserve">; every nuclear spent fuel pool (which contain many times more radioactivity than found in the reactors) would boil-off, </w:t>
      </w:r>
      <w:r w:rsidRPr="00E72D02">
        <w:rPr>
          <w:rFonts w:eastAsia="Calibri"/>
          <w:u w:val="single"/>
        </w:rPr>
        <w:t xml:space="preserve">releasing vast </w:t>
      </w:r>
      <w:r w:rsidRPr="00E72D02">
        <w:rPr>
          <w:rFonts w:eastAsia="Calibri"/>
          <w:sz w:val="16"/>
        </w:rPr>
        <w:t xml:space="preserve">amounts of </w:t>
      </w:r>
      <w:r w:rsidRPr="00E72D02">
        <w:rPr>
          <w:rFonts w:eastAsia="Calibri"/>
          <w:b/>
          <w:iCs/>
          <w:highlight w:val="cyan"/>
          <w:u w:val="single"/>
        </w:rPr>
        <w:t>long-lived</w:t>
      </w:r>
      <w:r w:rsidRPr="00E72D02">
        <w:rPr>
          <w:rFonts w:eastAsia="Calibri"/>
          <w:highlight w:val="cyan"/>
          <w:u w:val="single"/>
        </w:rPr>
        <w:t xml:space="preserve"> </w:t>
      </w:r>
      <w:r w:rsidRPr="00E72D02">
        <w:rPr>
          <w:rFonts w:eastAsia="Calibri"/>
          <w:u w:val="single"/>
        </w:rPr>
        <w:t>radioactivity</w:t>
      </w:r>
      <w:r w:rsidRPr="00E72D02">
        <w:rPr>
          <w:rFonts w:eastAsia="Calibri"/>
          <w:sz w:val="16"/>
        </w:rPr>
        <w:t xml:space="preserve">. The </w:t>
      </w:r>
      <w:r w:rsidRPr="00E72D02">
        <w:rPr>
          <w:rFonts w:eastAsia="Calibri"/>
          <w:highlight w:val="cyan"/>
          <w:u w:val="single"/>
        </w:rPr>
        <w:t>fallout would make</w:t>
      </w:r>
      <w:r w:rsidRPr="00E72D02">
        <w:rPr>
          <w:rFonts w:eastAsia="Calibri"/>
          <w:sz w:val="16"/>
        </w:rPr>
        <w:t xml:space="preserve"> most of the </w:t>
      </w:r>
      <w:r w:rsidRPr="00E72D02">
        <w:rPr>
          <w:rFonts w:eastAsia="Calibri"/>
          <w:highlight w:val="cyan"/>
          <w:u w:val="single"/>
        </w:rPr>
        <w:t xml:space="preserve">US and Europe </w:t>
      </w:r>
      <w:r w:rsidRPr="00E72D02">
        <w:rPr>
          <w:rFonts w:eastAsia="Calibri"/>
          <w:b/>
          <w:iCs/>
          <w:highlight w:val="cyan"/>
          <w:u w:val="single"/>
        </w:rPr>
        <w:t>uninhabitable</w:t>
      </w:r>
      <w:r w:rsidRPr="00E72D02">
        <w:rPr>
          <w:rFonts w:eastAsia="Calibri"/>
          <w:u w:val="single"/>
        </w:rPr>
        <w:t>.</w:t>
      </w:r>
      <w:r w:rsidRPr="00E72D02">
        <w:rPr>
          <w:rFonts w:eastAsia="Calibri"/>
          <w:sz w:val="16"/>
        </w:rPr>
        <w:t xml:space="preserve"> Of course, the </w:t>
      </w:r>
      <w:r w:rsidRPr="00E72D02">
        <w:rPr>
          <w:rFonts w:eastAsia="Calibri"/>
          <w:u w:val="single"/>
        </w:rPr>
        <w:t xml:space="preserve">survivors of the nuclear war would be </w:t>
      </w:r>
      <w:r w:rsidRPr="00E72D02">
        <w:rPr>
          <w:rFonts w:eastAsia="Calibri"/>
          <w:b/>
          <w:iCs/>
          <w:sz w:val="28"/>
          <w:u w:val="single"/>
        </w:rPr>
        <w:t>starving to death anyway.</w:t>
      </w:r>
      <w:r w:rsidRPr="00E72D02">
        <w:rPr>
          <w:rFonts w:eastAsia="Calibri"/>
          <w:sz w:val="20"/>
        </w:rPr>
        <w:t xml:space="preserve"> </w:t>
      </w:r>
      <w:r w:rsidRPr="00E72D02">
        <w:rPr>
          <w:rFonts w:eastAsia="Calibri"/>
          <w:u w:val="single"/>
        </w:rPr>
        <w:t>Once nuclear weapons were introduced into a</w:t>
      </w:r>
      <w:r w:rsidRPr="00E72D02">
        <w:rPr>
          <w:rFonts w:eastAsia="Calibri"/>
          <w:sz w:val="16"/>
        </w:rPr>
        <w:t xml:space="preserve"> US-Russian </w:t>
      </w:r>
      <w:r w:rsidRPr="00E72D02">
        <w:rPr>
          <w:rFonts w:eastAsia="Calibri"/>
          <w:u w:val="single"/>
        </w:rPr>
        <w:t>conflict, there would be little chance</w:t>
      </w:r>
      <w:r w:rsidRPr="00E72D02">
        <w:rPr>
          <w:rFonts w:eastAsia="Calibri"/>
          <w:sz w:val="16"/>
        </w:rPr>
        <w:t xml:space="preserve"> that a </w:t>
      </w:r>
      <w:r w:rsidRPr="00E72D02">
        <w:rPr>
          <w:rFonts w:eastAsia="Calibri"/>
          <w:b/>
          <w:iCs/>
          <w:u w:val="single"/>
        </w:rPr>
        <w:t>nuclear holocaust</w:t>
      </w:r>
      <w:r w:rsidRPr="00E72D02">
        <w:rPr>
          <w:rFonts w:eastAsia="Calibri"/>
          <w:u w:val="single"/>
        </w:rPr>
        <w:t xml:space="preserve"> could be avoided. Theories of</w:t>
      </w:r>
      <w:r w:rsidRPr="00E72D02">
        <w:rPr>
          <w:rFonts w:eastAsia="Calibri"/>
          <w:sz w:val="16"/>
        </w:rPr>
        <w:t xml:space="preserve"> “limited nuclear war” and “nuclear </w:t>
      </w:r>
      <w:r w:rsidRPr="00E72D02">
        <w:rPr>
          <w:rFonts w:eastAsia="Calibri"/>
          <w:u w:val="single"/>
        </w:rPr>
        <w:t xml:space="preserve">de-escalation” are </w:t>
      </w:r>
      <w:r w:rsidRPr="00E72D02">
        <w:rPr>
          <w:rFonts w:eastAsia="Calibri"/>
          <w:b/>
          <w:iCs/>
          <w:u w:val="single"/>
        </w:rPr>
        <w:t>unrealistic</w:t>
      </w:r>
      <w:r w:rsidRPr="00E72D02">
        <w:rPr>
          <w:rFonts w:eastAsia="Calibri"/>
          <w:sz w:val="16"/>
        </w:rPr>
        <w:t xml:space="preserve">.[ix] In 2002 the </w:t>
      </w:r>
      <w:r w:rsidRPr="00E72D02">
        <w:rPr>
          <w:rFonts w:eastAsia="Calibri"/>
          <w:u w:val="single"/>
        </w:rPr>
        <w:t>Bush</w:t>
      </w:r>
      <w:r w:rsidRPr="00E72D02">
        <w:rPr>
          <w:rFonts w:eastAsia="Calibri"/>
          <w:sz w:val="16"/>
        </w:rPr>
        <w:t xml:space="preserve"> administration </w:t>
      </w:r>
      <w:r w:rsidRPr="00E72D02">
        <w:rPr>
          <w:rFonts w:eastAsia="Calibri"/>
          <w:u w:val="single"/>
        </w:rPr>
        <w:t>modified US strategic doctrine</w:t>
      </w:r>
      <w:r w:rsidRPr="00E72D02">
        <w:rPr>
          <w:rFonts w:eastAsia="Calibri"/>
          <w:sz w:val="16"/>
        </w:rPr>
        <w:t xml:space="preserve"> from a retaliatory role </w:t>
      </w:r>
      <w:r w:rsidRPr="00E72D02">
        <w:rPr>
          <w:rFonts w:eastAsia="Calibri"/>
          <w:u w:val="single"/>
        </w:rPr>
        <w:t>to permit preemptive nuclear attack</w:t>
      </w:r>
      <w:r w:rsidRPr="00E72D02">
        <w:rPr>
          <w:rFonts w:eastAsia="Calibri"/>
          <w:sz w:val="16"/>
        </w:rPr>
        <w:t xml:space="preserve">; in 2010, the </w:t>
      </w:r>
      <w:r w:rsidRPr="00E72D02">
        <w:rPr>
          <w:rFonts w:eastAsia="Calibri"/>
          <w:u w:val="single"/>
        </w:rPr>
        <w:t>Obama</w:t>
      </w:r>
      <w:r w:rsidRPr="00E72D02">
        <w:rPr>
          <w:rFonts w:eastAsia="Calibri"/>
          <w:sz w:val="16"/>
        </w:rPr>
        <w:t xml:space="preserve"> administration </w:t>
      </w:r>
      <w:r w:rsidRPr="00E72D02">
        <w:rPr>
          <w:rFonts w:eastAsia="Calibri"/>
          <w:u w:val="single"/>
        </w:rPr>
        <w:t>made only</w:t>
      </w:r>
      <w:r w:rsidRPr="00E72D02">
        <w:rPr>
          <w:rFonts w:eastAsia="Calibri"/>
          <w:sz w:val="16"/>
        </w:rPr>
        <w:t xml:space="preserve"> incremental and </w:t>
      </w:r>
      <w:r w:rsidRPr="00E72D02">
        <w:rPr>
          <w:rFonts w:eastAsia="Calibri"/>
          <w:u w:val="single"/>
        </w:rPr>
        <w:t>miniscule changes</w:t>
      </w:r>
      <w:r w:rsidRPr="00E72D02">
        <w:rPr>
          <w:rFonts w:eastAsia="Calibri"/>
          <w:sz w:val="16"/>
        </w:rPr>
        <w:t xml:space="preserve"> to this doctrine, leaving it essentially unchanged. </w:t>
      </w:r>
      <w:r w:rsidRPr="00E72D02">
        <w:rPr>
          <w:rFonts w:eastAsia="Calibri"/>
          <w:u w:val="single"/>
        </w:rPr>
        <w:t xml:space="preserve">Furthermore, Counterforce </w:t>
      </w:r>
      <w:r w:rsidRPr="00E72D02">
        <w:rPr>
          <w:rFonts w:eastAsia="Calibri"/>
          <w:sz w:val="16"/>
        </w:rPr>
        <w:t xml:space="preserve">doctrine – used by both the US and Russian military – </w:t>
      </w:r>
      <w:r w:rsidRPr="00E72D02">
        <w:rPr>
          <w:rFonts w:eastAsia="Calibri"/>
          <w:u w:val="single"/>
        </w:rPr>
        <w:t>emphasizes the need for preemptive strikes</w:t>
      </w:r>
      <w:r w:rsidRPr="00E72D02">
        <w:rPr>
          <w:rFonts w:eastAsia="Calibri"/>
          <w:sz w:val="16"/>
        </w:rPr>
        <w:t xml:space="preserve"> once nuclear war begins. </w:t>
      </w:r>
      <w:r w:rsidRPr="00E72D02">
        <w:rPr>
          <w:rFonts w:eastAsia="Calibri"/>
          <w:u w:val="single"/>
        </w:rPr>
        <w:lastRenderedPageBreak/>
        <w:t>Both sides would be under immense pressure to launch a</w:t>
      </w:r>
      <w:r w:rsidRPr="00E72D02">
        <w:rPr>
          <w:rFonts w:eastAsia="Calibri"/>
          <w:sz w:val="16"/>
        </w:rPr>
        <w:t xml:space="preserve"> preemptive nuclear </w:t>
      </w:r>
      <w:r w:rsidRPr="00E72D02">
        <w:rPr>
          <w:rFonts w:eastAsia="Calibri"/>
          <w:u w:val="single"/>
        </w:rPr>
        <w:t>first-strike</w:t>
      </w:r>
      <w:r w:rsidRPr="00E72D02">
        <w:rPr>
          <w:rFonts w:eastAsia="Calibri"/>
          <w:sz w:val="16"/>
        </w:rPr>
        <w:t xml:space="preserve"> once military hostilities had commenced, especially if nuclear weapons had already been used on the battlefield.</w:t>
      </w:r>
    </w:p>
    <w:p w14:paraId="501B9B85" w14:textId="77777777" w:rsidR="001B4CBC" w:rsidRDefault="001B4CBC" w:rsidP="001B4CBC">
      <w:pPr>
        <w:pStyle w:val="Heading4"/>
      </w:pPr>
      <w:r>
        <w:t>Independently, increases readiness, innovation, and tighter coordination – it’s try or die aff</w:t>
      </w:r>
    </w:p>
    <w:p w14:paraId="4E2A2F22" w14:textId="77777777" w:rsidR="001B4CBC" w:rsidRPr="00C419BE" w:rsidRDefault="001B4CBC" w:rsidP="001B4CBC">
      <w:pPr>
        <w:rPr>
          <w:rStyle w:val="Style13ptBold"/>
        </w:rPr>
      </w:pPr>
      <w:r>
        <w:rPr>
          <w:rStyle w:val="Style13ptBold"/>
        </w:rPr>
        <w:t>Johnson ’19</w:t>
      </w:r>
      <w:r>
        <w:t xml:space="preserve"> [Kent, </w:t>
      </w:r>
      <w:r w:rsidRPr="00A44490">
        <w:t>retired USAF F-15 Strike Eagle and A-10 Warthog pilot, and political-military advisor on the staff of the secretary of the Air Force, and an adjunct at North Central Texas College in Gainesville, Texas, specializing in defense studies</w:t>
      </w:r>
      <w:r>
        <w:t>, “</w:t>
      </w:r>
      <w:r w:rsidRPr="00A44490">
        <w:t>Public-Private Partnerships in Space – An Approach to Risk Mitigation</w:t>
      </w:r>
      <w:r>
        <w:t xml:space="preserve">”, 05-09-2019, Real Clear Defense, </w:t>
      </w:r>
      <w:r w:rsidRPr="00A44490">
        <w:t>https://www.realcleardefense.com/articles/2019/05/09/public-private_partnerships_in_space__an_approach_to_risk_mitigation_114409.html</w:t>
      </w:r>
      <w:r>
        <w:t>]//pranav</w:t>
      </w:r>
    </w:p>
    <w:p w14:paraId="435F01D2" w14:textId="77777777" w:rsidR="001B4CBC" w:rsidRPr="00F239FE" w:rsidRDefault="001B4CBC" w:rsidP="001B4CBC">
      <w:pPr>
        <w:rPr>
          <w:rStyle w:val="Emphasis"/>
        </w:rPr>
      </w:pPr>
      <w:r w:rsidRPr="00F239FE">
        <w:rPr>
          <w:rStyle w:val="Emphasis"/>
        </w:rPr>
        <w:t xml:space="preserve">If the </w:t>
      </w:r>
      <w:r w:rsidRPr="00BF5312">
        <w:rPr>
          <w:rStyle w:val="Emphasis"/>
          <w:highlight w:val="green"/>
        </w:rPr>
        <w:t>USG</w:t>
      </w:r>
      <w:r w:rsidRPr="00F239FE">
        <w:rPr>
          <w:rStyle w:val="Emphasis"/>
        </w:rPr>
        <w:t xml:space="preserve"> is </w:t>
      </w:r>
      <w:r w:rsidRPr="00BF5312">
        <w:rPr>
          <w:rStyle w:val="Emphasis"/>
          <w:highlight w:val="green"/>
        </w:rPr>
        <w:t>serious about acquiring</w:t>
      </w:r>
      <w:r w:rsidRPr="00F239FE">
        <w:rPr>
          <w:rStyle w:val="Emphasis"/>
        </w:rPr>
        <w:t xml:space="preserve"> more </w:t>
      </w:r>
      <w:r w:rsidRPr="00BF5312">
        <w:rPr>
          <w:rStyle w:val="Emphasis"/>
          <w:highlight w:val="green"/>
        </w:rPr>
        <w:t>capability</w:t>
      </w:r>
      <w:r w:rsidRPr="00F239FE">
        <w:rPr>
          <w:rStyle w:val="Emphasis"/>
        </w:rPr>
        <w:t xml:space="preserve"> </w:t>
      </w:r>
      <w:r w:rsidRPr="00BF5312">
        <w:rPr>
          <w:rStyle w:val="Emphasis"/>
          <w:highlight w:val="green"/>
        </w:rPr>
        <w:t>from</w:t>
      </w:r>
      <w:r w:rsidRPr="00F239FE">
        <w:rPr>
          <w:rStyle w:val="Emphasis"/>
        </w:rPr>
        <w:t xml:space="preserve"> the </w:t>
      </w:r>
      <w:r w:rsidRPr="00BF5312">
        <w:rPr>
          <w:rStyle w:val="Emphasis"/>
          <w:highlight w:val="green"/>
        </w:rPr>
        <w:t>commercial</w:t>
      </w:r>
      <w:r w:rsidRPr="00F239FE">
        <w:rPr>
          <w:rStyle w:val="Emphasis"/>
        </w:rPr>
        <w:t xml:space="preserve"> space </w:t>
      </w:r>
      <w:r w:rsidRPr="00BF5312">
        <w:rPr>
          <w:rStyle w:val="Emphasis"/>
          <w:highlight w:val="green"/>
        </w:rPr>
        <w:t>industry</w:t>
      </w:r>
      <w:r w:rsidRPr="00F239FE">
        <w:rPr>
          <w:rStyle w:val="Emphasis"/>
        </w:rPr>
        <w:t xml:space="preserve"> – especially as a way </w:t>
      </w:r>
      <w:r w:rsidRPr="00BF5312">
        <w:rPr>
          <w:rStyle w:val="Emphasis"/>
          <w:highlight w:val="green"/>
        </w:rPr>
        <w:t>to maintain</w:t>
      </w:r>
      <w:r w:rsidRPr="00F239FE">
        <w:rPr>
          <w:rStyle w:val="Emphasis"/>
        </w:rPr>
        <w:t xml:space="preserve"> an </w:t>
      </w:r>
      <w:r w:rsidRPr="00BF5312">
        <w:rPr>
          <w:rStyle w:val="Emphasis"/>
          <w:highlight w:val="green"/>
        </w:rPr>
        <w:t xml:space="preserve">advantage over </w:t>
      </w:r>
      <w:r w:rsidRPr="00BF5312">
        <w:rPr>
          <w:rStyle w:val="Emphasis"/>
        </w:rPr>
        <w:t xml:space="preserve">peer </w:t>
      </w:r>
      <w:r w:rsidRPr="00BF5312">
        <w:rPr>
          <w:rStyle w:val="Emphasis"/>
          <w:highlight w:val="green"/>
        </w:rPr>
        <w:t>competitors</w:t>
      </w:r>
      <w:r w:rsidRPr="00F46E64">
        <w:t xml:space="preserve"> that are moving quickly in space – </w:t>
      </w:r>
      <w:r w:rsidRPr="00F239FE">
        <w:rPr>
          <w:rStyle w:val="Emphasis"/>
        </w:rPr>
        <w:t>working with the private sector will be imperative.</w:t>
      </w:r>
      <w:r w:rsidRPr="00F46E64">
        <w:t xml:space="preserve">  After all, </w:t>
      </w:r>
      <w:r w:rsidRPr="00F239FE">
        <w:rPr>
          <w:rStyle w:val="Emphasis"/>
        </w:rPr>
        <w:t xml:space="preserve">it is in the commercial space industry where all of the </w:t>
      </w:r>
      <w:r w:rsidRPr="00DE33DF">
        <w:rPr>
          <w:rStyle w:val="Emphasis"/>
          <w:highlight w:val="green"/>
        </w:rPr>
        <w:t>dynamic innovation</w:t>
      </w:r>
      <w:r w:rsidRPr="00F239FE">
        <w:rPr>
          <w:rStyle w:val="Emphasis"/>
        </w:rPr>
        <w:t xml:space="preserve"> is </w:t>
      </w:r>
      <w:r w:rsidRPr="00DE33DF">
        <w:rPr>
          <w:rStyle w:val="Emphasis"/>
          <w:highlight w:val="green"/>
        </w:rPr>
        <w:t>occurring now</w:t>
      </w:r>
      <w:r w:rsidRPr="00F46E64">
        <w:t xml:space="preserve"> – from the development of lower cost launch vehicles to highly-capable smaller satellites, to game-changing data processing technology.  </w:t>
      </w:r>
      <w:r w:rsidRPr="00DE33DF">
        <w:rPr>
          <w:rStyle w:val="Emphasis"/>
          <w:highlight w:val="green"/>
        </w:rPr>
        <w:t>Increasing calls</w:t>
      </w:r>
      <w:r w:rsidRPr="00F239FE">
        <w:rPr>
          <w:rStyle w:val="Emphasis"/>
        </w:rPr>
        <w:t xml:space="preserve"> are coming from all corners of government – from high-ranking leaders in DoD to members of the U.S. Congress – </w:t>
      </w:r>
      <w:r w:rsidRPr="00DE33DF">
        <w:rPr>
          <w:rStyle w:val="Emphasis"/>
          <w:highlight w:val="green"/>
        </w:rPr>
        <w:t>to</w:t>
      </w:r>
      <w:r w:rsidRPr="00F239FE">
        <w:rPr>
          <w:rStyle w:val="Emphasis"/>
        </w:rPr>
        <w:t xml:space="preserve"> find more ways to </w:t>
      </w:r>
      <w:r w:rsidRPr="00DE33DF">
        <w:rPr>
          <w:rStyle w:val="Emphasis"/>
          <w:highlight w:val="green"/>
        </w:rPr>
        <w:t>leverage</w:t>
      </w:r>
      <w:r w:rsidRPr="00F239FE">
        <w:rPr>
          <w:rStyle w:val="Emphasis"/>
        </w:rPr>
        <w:t xml:space="preserve"> the </w:t>
      </w:r>
      <w:r w:rsidRPr="00DE33DF">
        <w:rPr>
          <w:rStyle w:val="Emphasis"/>
          <w:highlight w:val="green"/>
        </w:rPr>
        <w:t>commercial space</w:t>
      </w:r>
      <w:r w:rsidRPr="00F239FE">
        <w:rPr>
          <w:rStyle w:val="Emphasis"/>
        </w:rPr>
        <w:t xml:space="preserve"> industry </w:t>
      </w:r>
      <w:r w:rsidRPr="00DE33DF">
        <w:rPr>
          <w:rStyle w:val="Emphasis"/>
          <w:highlight w:val="green"/>
        </w:rPr>
        <w:t>to enhance</w:t>
      </w:r>
      <w:r w:rsidRPr="00F239FE">
        <w:rPr>
          <w:rStyle w:val="Emphasis"/>
        </w:rPr>
        <w:t xml:space="preserve"> our national </w:t>
      </w:r>
      <w:r w:rsidRPr="00DE33DF">
        <w:rPr>
          <w:rStyle w:val="Emphasis"/>
          <w:highlight w:val="green"/>
        </w:rPr>
        <w:t>defense and intelligence capabilities</w:t>
      </w:r>
      <w:r w:rsidRPr="00F239FE">
        <w:rPr>
          <w:rStyle w:val="Emphasis"/>
        </w:rPr>
        <w:t xml:space="preserve"> in space.</w:t>
      </w:r>
    </w:p>
    <w:p w14:paraId="2ED5A04B" w14:textId="77777777" w:rsidR="001B4CBC" w:rsidRPr="00F46E64" w:rsidRDefault="001B4CBC" w:rsidP="001B4CBC"/>
    <w:p w14:paraId="54733044" w14:textId="77777777" w:rsidR="001B4CBC" w:rsidRPr="002913A7" w:rsidRDefault="001B4CBC" w:rsidP="001B4CBC">
      <w:pPr>
        <w:rPr>
          <w:rStyle w:val="Emphasis"/>
          <w:sz w:val="26"/>
          <w:szCs w:val="26"/>
        </w:rPr>
      </w:pPr>
      <w:r w:rsidRPr="00F46E64">
        <w:t>That being said</w:t>
      </w:r>
      <w:r w:rsidRPr="002913A7">
        <w:rPr>
          <w:rStyle w:val="Emphasis"/>
        </w:rPr>
        <w:t xml:space="preserve">, the </w:t>
      </w:r>
      <w:r w:rsidRPr="00AA5457">
        <w:rPr>
          <w:rStyle w:val="Emphasis"/>
          <w:highlight w:val="green"/>
        </w:rPr>
        <w:t>private sector</w:t>
      </w:r>
      <w:r w:rsidRPr="002913A7">
        <w:rPr>
          <w:rStyle w:val="Emphasis"/>
        </w:rPr>
        <w:t xml:space="preserve"> </w:t>
      </w:r>
      <w:r w:rsidRPr="00AA5457">
        <w:rPr>
          <w:rStyle w:val="Emphasis"/>
          <w:highlight w:val="green"/>
        </w:rPr>
        <w:t>can only commit so many resources</w:t>
      </w:r>
      <w:r w:rsidRPr="002913A7">
        <w:rPr>
          <w:rStyle w:val="Emphasis"/>
        </w:rPr>
        <w:t xml:space="preserve"> and capital </w:t>
      </w:r>
      <w:r w:rsidRPr="00AA5457">
        <w:rPr>
          <w:rStyle w:val="Emphasis"/>
          <w:highlight w:val="green"/>
        </w:rPr>
        <w:t>without</w:t>
      </w:r>
      <w:r w:rsidRPr="002913A7">
        <w:rPr>
          <w:rStyle w:val="Emphasis"/>
        </w:rPr>
        <w:t xml:space="preserve"> expecting or </w:t>
      </w:r>
      <w:r w:rsidRPr="00AA5457">
        <w:rPr>
          <w:rStyle w:val="Emphasis"/>
          <w:highlight w:val="green"/>
        </w:rPr>
        <w:t>realizing</w:t>
      </w:r>
      <w:r w:rsidRPr="002913A7">
        <w:rPr>
          <w:rStyle w:val="Emphasis"/>
        </w:rPr>
        <w:t xml:space="preserve"> a </w:t>
      </w:r>
      <w:r w:rsidRPr="00AA5457">
        <w:rPr>
          <w:rStyle w:val="Emphasis"/>
          <w:highlight w:val="green"/>
        </w:rPr>
        <w:t>reasonable r</w:t>
      </w:r>
      <w:r w:rsidRPr="00AA5457">
        <w:rPr>
          <w:rStyle w:val="Emphasis"/>
        </w:rPr>
        <w:t>eturn</w:t>
      </w:r>
      <w:r w:rsidRPr="002913A7">
        <w:rPr>
          <w:rStyle w:val="Emphasis"/>
        </w:rPr>
        <w:t xml:space="preserve"> </w:t>
      </w:r>
      <w:r w:rsidRPr="00AA5457">
        <w:rPr>
          <w:rStyle w:val="Emphasis"/>
          <w:highlight w:val="green"/>
        </w:rPr>
        <w:t>o</w:t>
      </w:r>
      <w:r w:rsidRPr="002913A7">
        <w:rPr>
          <w:rStyle w:val="Emphasis"/>
        </w:rPr>
        <w:t xml:space="preserve">n </w:t>
      </w:r>
      <w:r w:rsidRPr="00AA5457">
        <w:rPr>
          <w:rStyle w:val="Emphasis"/>
          <w:highlight w:val="green"/>
        </w:rPr>
        <w:t>i</w:t>
      </w:r>
      <w:r w:rsidRPr="002913A7">
        <w:rPr>
          <w:rStyle w:val="Emphasis"/>
        </w:rPr>
        <w:t>nvestment</w:t>
      </w:r>
      <w:r w:rsidRPr="00F46E64">
        <w:t xml:space="preserve">.  Thus, </w:t>
      </w:r>
      <w:r w:rsidRPr="002913A7">
        <w:rPr>
          <w:rStyle w:val="Emphasis"/>
          <w:sz w:val="26"/>
          <w:szCs w:val="26"/>
        </w:rPr>
        <w:t xml:space="preserve">a </w:t>
      </w:r>
      <w:r w:rsidRPr="002D2DDD">
        <w:rPr>
          <w:rStyle w:val="Emphasis"/>
          <w:sz w:val="26"/>
          <w:szCs w:val="26"/>
          <w:highlight w:val="green"/>
        </w:rPr>
        <w:t>public-private</w:t>
      </w:r>
      <w:r w:rsidRPr="002913A7">
        <w:rPr>
          <w:rStyle w:val="Emphasis"/>
          <w:sz w:val="26"/>
          <w:szCs w:val="26"/>
        </w:rPr>
        <w:t xml:space="preserve"> </w:t>
      </w:r>
      <w:r w:rsidRPr="002D2DDD">
        <w:rPr>
          <w:rStyle w:val="Emphasis"/>
          <w:sz w:val="26"/>
          <w:szCs w:val="26"/>
          <w:highlight w:val="green"/>
        </w:rPr>
        <w:t>partnership</w:t>
      </w:r>
      <w:r w:rsidRPr="002913A7">
        <w:rPr>
          <w:rStyle w:val="Emphasis"/>
          <w:sz w:val="26"/>
          <w:szCs w:val="26"/>
        </w:rPr>
        <w:t xml:space="preserve"> that </w:t>
      </w:r>
      <w:r w:rsidRPr="0058554A">
        <w:rPr>
          <w:rStyle w:val="Emphasis"/>
          <w:sz w:val="26"/>
          <w:szCs w:val="26"/>
          <w:highlight w:val="green"/>
        </w:rPr>
        <w:t>spreads</w:t>
      </w:r>
      <w:r w:rsidRPr="002913A7">
        <w:rPr>
          <w:rStyle w:val="Emphasis"/>
          <w:sz w:val="26"/>
          <w:szCs w:val="26"/>
        </w:rPr>
        <w:t xml:space="preserve"> the </w:t>
      </w:r>
      <w:r w:rsidRPr="0058554A">
        <w:rPr>
          <w:rStyle w:val="Emphasis"/>
          <w:sz w:val="26"/>
          <w:szCs w:val="26"/>
          <w:highlight w:val="green"/>
        </w:rPr>
        <w:t>risk</w:t>
      </w:r>
      <w:r w:rsidRPr="002913A7">
        <w:rPr>
          <w:rStyle w:val="Emphasis"/>
          <w:sz w:val="26"/>
          <w:szCs w:val="26"/>
        </w:rPr>
        <w:t xml:space="preserve"> and establishes workable arrangements for both industry and government </w:t>
      </w:r>
      <w:r w:rsidRPr="0058554A">
        <w:rPr>
          <w:rStyle w:val="Emphasis"/>
          <w:sz w:val="26"/>
          <w:szCs w:val="26"/>
          <w:highlight w:val="green"/>
        </w:rPr>
        <w:t>allows for shared “skin in the game</w:t>
      </w:r>
      <w:r w:rsidRPr="002913A7">
        <w:rPr>
          <w:rStyle w:val="Emphasis"/>
          <w:sz w:val="26"/>
          <w:szCs w:val="26"/>
        </w:rPr>
        <w:t>.”</w:t>
      </w:r>
    </w:p>
    <w:p w14:paraId="620F846E" w14:textId="77777777" w:rsidR="001B4CBC" w:rsidRPr="00F46E64" w:rsidRDefault="001B4CBC" w:rsidP="001B4CBC"/>
    <w:p w14:paraId="0858671A" w14:textId="77777777" w:rsidR="001B4CBC" w:rsidRPr="00613B1F" w:rsidRDefault="001B4CBC" w:rsidP="001B4CBC">
      <w:pPr>
        <w:rPr>
          <w:rStyle w:val="Emphasis"/>
        </w:rPr>
      </w:pPr>
      <w:r w:rsidRPr="00F46E64">
        <w:t xml:space="preserve">Additionally, </w:t>
      </w:r>
      <w:r w:rsidRPr="00C66483">
        <w:rPr>
          <w:rStyle w:val="Emphasis"/>
          <w:highlight w:val="green"/>
        </w:rPr>
        <w:t>healthy</w:t>
      </w:r>
      <w:r w:rsidRPr="007177CA">
        <w:rPr>
          <w:rStyle w:val="Emphasis"/>
        </w:rPr>
        <w:t xml:space="preserve"> public-private </w:t>
      </w:r>
      <w:r w:rsidRPr="00C66483">
        <w:rPr>
          <w:rStyle w:val="Emphasis"/>
          <w:highlight w:val="green"/>
        </w:rPr>
        <w:t>partnerships</w:t>
      </w:r>
      <w:r w:rsidRPr="007177CA">
        <w:rPr>
          <w:rStyle w:val="Emphasis"/>
        </w:rPr>
        <w:t xml:space="preserve"> might </w:t>
      </w:r>
      <w:r w:rsidRPr="00C66483">
        <w:rPr>
          <w:rStyle w:val="Emphasis"/>
          <w:highlight w:val="green"/>
        </w:rPr>
        <w:t>allow for tighter coordination</w:t>
      </w:r>
      <w:r w:rsidRPr="007177CA">
        <w:rPr>
          <w:rStyle w:val="Emphasis"/>
        </w:rPr>
        <w:t xml:space="preserve"> between the USG and industry </w:t>
      </w:r>
      <w:r w:rsidRPr="00C66483">
        <w:rPr>
          <w:rStyle w:val="Emphasis"/>
          <w:highlight w:val="green"/>
        </w:rPr>
        <w:t>on</w:t>
      </w:r>
      <w:r w:rsidRPr="007177CA">
        <w:rPr>
          <w:rStyle w:val="Emphasis"/>
        </w:rPr>
        <w:t xml:space="preserve"> the </w:t>
      </w:r>
      <w:r w:rsidRPr="00C66483">
        <w:rPr>
          <w:rStyle w:val="Emphasis"/>
          <w:highlight w:val="green"/>
        </w:rPr>
        <w:t>tech</w:t>
      </w:r>
      <w:r w:rsidRPr="007177CA">
        <w:rPr>
          <w:rStyle w:val="Emphasis"/>
        </w:rPr>
        <w:t xml:space="preserve">nological </w:t>
      </w:r>
      <w:r w:rsidRPr="00C66483">
        <w:rPr>
          <w:rStyle w:val="Emphasis"/>
          <w:highlight w:val="green"/>
        </w:rPr>
        <w:t>development</w:t>
      </w:r>
      <w:r w:rsidRPr="007177CA">
        <w:rPr>
          <w:rStyle w:val="Emphasis"/>
        </w:rPr>
        <w:t xml:space="preserve"> of U.S. national security capabilities</w:t>
      </w:r>
      <w:r w:rsidRPr="00F46E64">
        <w:t xml:space="preserve">.  In this sense, </w:t>
      </w:r>
      <w:r w:rsidRPr="00F67E7E">
        <w:rPr>
          <w:rStyle w:val="Emphasis"/>
        </w:rPr>
        <w:t xml:space="preserve">industry becomes a </w:t>
      </w:r>
      <w:r w:rsidRPr="00C66483">
        <w:rPr>
          <w:rStyle w:val="Emphasis"/>
          <w:highlight w:val="green"/>
        </w:rPr>
        <w:t>vital partner</w:t>
      </w:r>
      <w:r w:rsidRPr="00F67E7E">
        <w:rPr>
          <w:rStyle w:val="Emphasis"/>
        </w:rPr>
        <w:t xml:space="preserve"> with the USG </w:t>
      </w:r>
      <w:r w:rsidRPr="00C66483">
        <w:rPr>
          <w:rStyle w:val="Emphasis"/>
          <w:highlight w:val="green"/>
        </w:rPr>
        <w:t>on</w:t>
      </w:r>
      <w:r w:rsidRPr="00F67E7E">
        <w:rPr>
          <w:rStyle w:val="Emphasis"/>
        </w:rPr>
        <w:t xml:space="preserve"> our most </w:t>
      </w:r>
      <w:r w:rsidRPr="00C66483">
        <w:rPr>
          <w:rStyle w:val="Emphasis"/>
          <w:highlight w:val="green"/>
        </w:rPr>
        <w:t>critical</w:t>
      </w:r>
      <w:r w:rsidRPr="00F67E7E">
        <w:rPr>
          <w:rStyle w:val="Emphasis"/>
        </w:rPr>
        <w:t xml:space="preserve"> national </w:t>
      </w:r>
      <w:r w:rsidRPr="00C66483">
        <w:rPr>
          <w:rStyle w:val="Emphasis"/>
          <w:highlight w:val="green"/>
        </w:rPr>
        <w:t>security imperatives</w:t>
      </w:r>
      <w:r w:rsidRPr="00F67E7E">
        <w:rPr>
          <w:rStyle w:val="Emphasis"/>
        </w:rPr>
        <w:t xml:space="preserve"> in space</w:t>
      </w:r>
      <w:r w:rsidRPr="00F46E64">
        <w:t xml:space="preserve"> – for everything from increased satellite resiliency, reduced data interruption, streamlining of data processing, enhanced persistence and accuracy of ISR, and more rapidly responsive space launch.  </w:t>
      </w:r>
      <w:r w:rsidRPr="00613B1F">
        <w:rPr>
          <w:rStyle w:val="Emphasis"/>
        </w:rPr>
        <w:t xml:space="preserve">These partnerships also improve and </w:t>
      </w:r>
      <w:r w:rsidRPr="00C66483">
        <w:rPr>
          <w:rStyle w:val="Emphasis"/>
          <w:highlight w:val="green"/>
        </w:rPr>
        <w:t>enhance</w:t>
      </w:r>
      <w:r w:rsidRPr="00613B1F">
        <w:rPr>
          <w:rStyle w:val="Emphasis"/>
        </w:rPr>
        <w:t xml:space="preserve"> the regulatory and </w:t>
      </w:r>
      <w:r w:rsidRPr="00C66483">
        <w:rPr>
          <w:rStyle w:val="Emphasis"/>
          <w:highlight w:val="green"/>
        </w:rPr>
        <w:t>oversight dynamics</w:t>
      </w:r>
      <w:r w:rsidRPr="00613B1F">
        <w:rPr>
          <w:rStyle w:val="Emphasis"/>
        </w:rPr>
        <w:t xml:space="preserve"> between the USG and commercial industry.   </w:t>
      </w:r>
    </w:p>
    <w:p w14:paraId="4277FC94" w14:textId="77777777" w:rsidR="001B4CBC" w:rsidRPr="00F46E64" w:rsidRDefault="001B4CBC" w:rsidP="001B4CBC"/>
    <w:p w14:paraId="10219315" w14:textId="77777777" w:rsidR="001B4CBC" w:rsidRPr="00F46E64" w:rsidRDefault="001B4CBC" w:rsidP="001B4CBC">
      <w:r w:rsidRPr="00F46E64">
        <w:t xml:space="preserve">Quite frankly, </w:t>
      </w:r>
      <w:r w:rsidRPr="00613B1F">
        <w:rPr>
          <w:rStyle w:val="Emphasis"/>
        </w:rPr>
        <w:t xml:space="preserve">the </w:t>
      </w:r>
      <w:r w:rsidRPr="00C66483">
        <w:rPr>
          <w:rStyle w:val="Emphasis"/>
          <w:highlight w:val="green"/>
        </w:rPr>
        <w:t>time</w:t>
      </w:r>
      <w:r w:rsidRPr="00613B1F">
        <w:rPr>
          <w:rStyle w:val="Emphasis"/>
        </w:rPr>
        <w:t xml:space="preserve"> for this type of approach </w:t>
      </w:r>
      <w:r w:rsidRPr="00C66483">
        <w:rPr>
          <w:rStyle w:val="Emphasis"/>
          <w:highlight w:val="green"/>
        </w:rPr>
        <w:t>is now</w:t>
      </w:r>
      <w:r w:rsidRPr="00613B1F">
        <w:rPr>
          <w:rStyle w:val="Emphasis"/>
        </w:rPr>
        <w:t xml:space="preserve">.  If America is going </w:t>
      </w:r>
      <w:r w:rsidRPr="00C66483">
        <w:rPr>
          <w:rStyle w:val="Emphasis"/>
          <w:highlight w:val="green"/>
        </w:rPr>
        <w:t>to retain</w:t>
      </w:r>
      <w:r w:rsidRPr="00613B1F">
        <w:rPr>
          <w:rStyle w:val="Emphasis"/>
        </w:rPr>
        <w:t xml:space="preserve"> our </w:t>
      </w:r>
      <w:r w:rsidRPr="00C66483">
        <w:rPr>
          <w:rStyle w:val="Emphasis"/>
          <w:highlight w:val="green"/>
        </w:rPr>
        <w:t>dominance in space</w:t>
      </w:r>
      <w:r w:rsidRPr="00613B1F">
        <w:rPr>
          <w:rStyle w:val="Emphasis"/>
        </w:rPr>
        <w:t xml:space="preserve"> against peer competitors who are expanding their capabilities – civil and military – at a rapid clip, </w:t>
      </w:r>
      <w:r w:rsidRPr="00C66483">
        <w:rPr>
          <w:rStyle w:val="Emphasis"/>
          <w:highlight w:val="green"/>
        </w:rPr>
        <w:t>public-private partnerships</w:t>
      </w:r>
      <w:r w:rsidRPr="00613B1F">
        <w:rPr>
          <w:rStyle w:val="Emphasis"/>
        </w:rPr>
        <w:t xml:space="preserve"> may be </w:t>
      </w:r>
      <w:r w:rsidRPr="00C66483">
        <w:rPr>
          <w:rStyle w:val="Emphasis"/>
          <w:highlight w:val="green"/>
        </w:rPr>
        <w:t>critical to harnessing</w:t>
      </w:r>
      <w:r w:rsidRPr="00613B1F">
        <w:rPr>
          <w:rStyle w:val="Emphasis"/>
        </w:rPr>
        <w:t xml:space="preserve"> the </w:t>
      </w:r>
      <w:r w:rsidRPr="00C66483">
        <w:rPr>
          <w:rStyle w:val="Emphasis"/>
          <w:highlight w:val="green"/>
        </w:rPr>
        <w:t>promise of commercial industry</w:t>
      </w:r>
      <w:r w:rsidRPr="00F46E64">
        <w:t>.  Three key points add reinforcement.</w:t>
      </w:r>
    </w:p>
    <w:p w14:paraId="731453E2" w14:textId="77777777" w:rsidR="001B4CBC" w:rsidRPr="00E72D02" w:rsidRDefault="001B4CBC" w:rsidP="001B4CBC">
      <w:pPr>
        <w:pStyle w:val="Heading4"/>
        <w:rPr>
          <w:rFonts w:cs="Arial"/>
        </w:rPr>
      </w:pPr>
      <w:r w:rsidRPr="00E72D02">
        <w:rPr>
          <w:rFonts w:cs="Arial"/>
        </w:rPr>
        <w:lastRenderedPageBreak/>
        <w:t>Only U.S. space heg solves war – it’s sustainable and Chinese counter-hegemonic pushes on Earth mean it’s try or die for American hegemony</w:t>
      </w:r>
    </w:p>
    <w:p w14:paraId="6DE2FB56" w14:textId="77777777" w:rsidR="001B4CBC" w:rsidRPr="00E72D02" w:rsidRDefault="001B4CBC" w:rsidP="001B4CBC">
      <w:pPr>
        <w:rPr>
          <w:rStyle w:val="Style13ptBold"/>
        </w:rPr>
      </w:pPr>
      <w:r w:rsidRPr="00E72D02">
        <w:rPr>
          <w:rStyle w:val="Style13ptBold"/>
        </w:rPr>
        <w:t xml:space="preserve">Elvevold ’19 </w:t>
      </w:r>
      <w:r w:rsidRPr="00E72D02">
        <w:t>[Eirik Billingsø, master’s in international Relations from Universidade Nova, ““War in Space: Why Not?” A Neorealist Analysis of International Space Politics (1957-2018)”, May 2019, https://run.unl.pt/bitstream/10362/82269/1/Thesis_InternationalRelations_EirikBElvevold_47082.pdf]//pranav</w:t>
      </w:r>
    </w:p>
    <w:p w14:paraId="37D1045C" w14:textId="77777777" w:rsidR="001B4CBC" w:rsidRPr="00E72D02" w:rsidRDefault="001B4CBC" w:rsidP="001B4CBC">
      <w:pPr>
        <w:pStyle w:val="ListParagraph"/>
        <w:numPr>
          <w:ilvl w:val="0"/>
          <w:numId w:val="12"/>
        </w:numPr>
      </w:pPr>
      <w:r w:rsidRPr="00E72D02">
        <w:t>ON = Offensive Neorealism - anarchy forces states to maximize space power instead of security and aim for space hegemony</w:t>
      </w:r>
    </w:p>
    <w:p w14:paraId="68A10979" w14:textId="77777777" w:rsidR="001B4CBC" w:rsidRPr="00E72D02" w:rsidRDefault="001B4CBC" w:rsidP="001B4CBC">
      <w:pPr>
        <w:rPr>
          <w:sz w:val="16"/>
        </w:rPr>
      </w:pPr>
      <w:r w:rsidRPr="00E72D02">
        <w:rPr>
          <w:rStyle w:val="Emphasis"/>
        </w:rPr>
        <w:t xml:space="preserve">The </w:t>
      </w:r>
      <w:r w:rsidRPr="00E72D02">
        <w:rPr>
          <w:rStyle w:val="Emphasis"/>
          <w:highlight w:val="green"/>
        </w:rPr>
        <w:t>risk of space war</w:t>
      </w:r>
      <w:r w:rsidRPr="00E72D02">
        <w:rPr>
          <w:rStyle w:val="Emphasis"/>
        </w:rPr>
        <w:t xml:space="preserve"> seems to have </w:t>
      </w:r>
      <w:r w:rsidRPr="00E72D02">
        <w:rPr>
          <w:rStyle w:val="Emphasis"/>
          <w:highlight w:val="green"/>
        </w:rPr>
        <w:t>decreased substantially</w:t>
      </w:r>
      <w:r w:rsidRPr="00E72D02">
        <w:rPr>
          <w:rStyle w:val="Emphasis"/>
        </w:rPr>
        <w:t xml:space="preserve"> in the beginning of the Second Space Age </w:t>
      </w:r>
      <w:r w:rsidRPr="00E72D02">
        <w:rPr>
          <w:rStyle w:val="Emphasis"/>
          <w:highlight w:val="green"/>
        </w:rPr>
        <w:t>because no</w:t>
      </w:r>
      <w:r w:rsidRPr="00E72D02">
        <w:rPr>
          <w:rStyle w:val="Emphasis"/>
        </w:rPr>
        <w:t xml:space="preserve"> other </w:t>
      </w:r>
      <w:r w:rsidRPr="00E72D02">
        <w:rPr>
          <w:rStyle w:val="Emphasis"/>
          <w:highlight w:val="green"/>
        </w:rPr>
        <w:t>state could threaten the US</w:t>
      </w:r>
      <w:r w:rsidRPr="00E72D02">
        <w:rPr>
          <w:rStyle w:val="Emphasis"/>
        </w:rPr>
        <w:t xml:space="preserve"> in space</w:t>
      </w:r>
      <w:r w:rsidRPr="00E72D02">
        <w:rPr>
          <w:sz w:val="16"/>
        </w:rPr>
        <w:t xml:space="preserve"> – the ideal position for any state seeking security according to Mearsheimer.973 </w:t>
      </w:r>
      <w:r w:rsidRPr="00E72D02">
        <w:rPr>
          <w:rStyle w:val="Emphasis"/>
        </w:rPr>
        <w:t xml:space="preserve">The </w:t>
      </w:r>
      <w:r w:rsidRPr="00E72D02">
        <w:rPr>
          <w:rStyle w:val="Emphasis"/>
          <w:highlight w:val="green"/>
        </w:rPr>
        <w:t>US had</w:t>
      </w:r>
      <w:r w:rsidRPr="00E72D02">
        <w:rPr>
          <w:rStyle w:val="Emphasis"/>
        </w:rPr>
        <w:t xml:space="preserve">, by force of all its satellites, </w:t>
      </w:r>
      <w:r w:rsidRPr="00E72D02">
        <w:rPr>
          <w:rStyle w:val="Emphasis"/>
          <w:highlight w:val="green"/>
        </w:rPr>
        <w:t>the most to lose</w:t>
      </w:r>
      <w:r w:rsidRPr="00E72D02">
        <w:rPr>
          <w:rStyle w:val="Emphasis"/>
        </w:rPr>
        <w:t xml:space="preserve"> from a space war, </w:t>
      </w:r>
      <w:r w:rsidRPr="00E72D02">
        <w:rPr>
          <w:rStyle w:val="Emphasis"/>
          <w:highlight w:val="green"/>
        </w:rPr>
        <w:t>but also</w:t>
      </w:r>
      <w:r w:rsidRPr="00E72D02">
        <w:rPr>
          <w:rStyle w:val="Emphasis"/>
        </w:rPr>
        <w:t xml:space="preserve"> the </w:t>
      </w:r>
      <w:r w:rsidRPr="00E72D02">
        <w:rPr>
          <w:rStyle w:val="Emphasis"/>
          <w:highlight w:val="green"/>
        </w:rPr>
        <w:t>most</w:t>
      </w:r>
      <w:r w:rsidRPr="00E72D02">
        <w:rPr>
          <w:rStyle w:val="Emphasis"/>
        </w:rPr>
        <w:t xml:space="preserve"> space </w:t>
      </w:r>
      <w:r w:rsidRPr="00E72D02">
        <w:rPr>
          <w:rStyle w:val="Emphasis"/>
          <w:highlight w:val="green"/>
        </w:rPr>
        <w:t>weapons to strike back</w:t>
      </w:r>
      <w:r w:rsidRPr="00E72D02">
        <w:rPr>
          <w:rStyle w:val="Emphasis"/>
        </w:rPr>
        <w:t>.</w:t>
      </w:r>
      <w:r w:rsidRPr="00E72D02">
        <w:rPr>
          <w:sz w:val="16"/>
        </w:rPr>
        <w:t xml:space="preserve"> </w:t>
      </w:r>
      <w:r w:rsidRPr="00E72D02">
        <w:rPr>
          <w:rStyle w:val="Emphasis"/>
        </w:rPr>
        <w:t xml:space="preserve">The US had already developed </w:t>
      </w:r>
      <w:r w:rsidRPr="00E72D02">
        <w:rPr>
          <w:rStyle w:val="Emphasis"/>
          <w:highlight w:val="green"/>
        </w:rPr>
        <w:t>conventional and nuclear ASATs</w:t>
      </w:r>
      <w:r w:rsidRPr="00E72D02">
        <w:rPr>
          <w:rStyle w:val="Emphasis"/>
        </w:rPr>
        <w:t xml:space="preserve"> together with a slowly maturing ABM systems, both domestically and regionally. All of these space capabilities came </w:t>
      </w:r>
      <w:r w:rsidRPr="00E72D02">
        <w:rPr>
          <w:rStyle w:val="Emphasis"/>
          <w:highlight w:val="green"/>
        </w:rPr>
        <w:t>on top of conventional</w:t>
      </w:r>
      <w:r w:rsidRPr="00E72D02">
        <w:rPr>
          <w:rStyle w:val="Emphasis"/>
        </w:rPr>
        <w:t xml:space="preserve"> military </w:t>
      </w:r>
      <w:r w:rsidRPr="00E72D02">
        <w:rPr>
          <w:rStyle w:val="Emphasis"/>
          <w:highlight w:val="green"/>
        </w:rPr>
        <w:t>capabilities</w:t>
      </w:r>
      <w:r w:rsidRPr="00E72D02">
        <w:rPr>
          <w:rStyle w:val="Emphasis"/>
        </w:rPr>
        <w:t xml:space="preserve">, which was in turn was enhanced further by US capabilities. </w:t>
      </w:r>
      <w:r w:rsidRPr="00E72D02">
        <w:rPr>
          <w:sz w:val="16"/>
        </w:rPr>
        <w:t xml:space="preserve">Meanwhile, the USSR lost physical control over its primary spaceport, Baikonur, and important ground facilities as the union broke up in the transition between the First and Second Space Age.974 By joining both the ISS975 and the MTCR976, and commercialising and selling its space launchers977978979980, Russia appear to have admitted to US space hegemony – at least temporarily. Chinese space capabilities were growing, but placed under strict export controls by the US.981 In sum, </w:t>
      </w:r>
      <w:r w:rsidRPr="00E72D02">
        <w:rPr>
          <w:rStyle w:val="Emphasis"/>
        </w:rPr>
        <w:t xml:space="preserve">a </w:t>
      </w:r>
      <w:r w:rsidRPr="00E72D02">
        <w:rPr>
          <w:rStyle w:val="Emphasis"/>
          <w:highlight w:val="green"/>
        </w:rPr>
        <w:t>space attack</w:t>
      </w:r>
      <w:r w:rsidRPr="00E72D02">
        <w:rPr>
          <w:rStyle w:val="Emphasis"/>
        </w:rPr>
        <w:t xml:space="preserve"> from any state could undoubtedly have been </w:t>
      </w:r>
      <w:r w:rsidRPr="00E72D02">
        <w:rPr>
          <w:rStyle w:val="Emphasis"/>
          <w:highlight w:val="green"/>
        </w:rPr>
        <w:t>met with</w:t>
      </w:r>
      <w:r w:rsidRPr="00E72D02">
        <w:rPr>
          <w:rStyle w:val="Emphasis"/>
        </w:rPr>
        <w:t xml:space="preserve"> even </w:t>
      </w:r>
      <w:r w:rsidRPr="00E72D02">
        <w:rPr>
          <w:rStyle w:val="Emphasis"/>
          <w:highlight w:val="green"/>
        </w:rPr>
        <w:t>harsher</w:t>
      </w:r>
      <w:r w:rsidRPr="00E72D02">
        <w:rPr>
          <w:rStyle w:val="Emphasis"/>
        </w:rPr>
        <w:t xml:space="preserve"> US attacks in </w:t>
      </w:r>
      <w:r w:rsidRPr="00E72D02">
        <w:rPr>
          <w:rStyle w:val="Emphasis"/>
          <w:highlight w:val="green"/>
        </w:rPr>
        <w:t>retribution</w:t>
      </w:r>
      <w:r w:rsidRPr="00E72D02">
        <w:rPr>
          <w:rStyle w:val="Emphasis"/>
        </w:rPr>
        <w:t xml:space="preserve">. </w:t>
      </w:r>
      <w:r w:rsidRPr="00E72D02">
        <w:rPr>
          <w:sz w:val="16"/>
        </w:rPr>
        <w:t xml:space="preserve">The US was a threat to other states in space in the second Space Age.982 </w:t>
      </w:r>
      <w:r w:rsidRPr="00E72D02">
        <w:rPr>
          <w:rStyle w:val="Emphasis"/>
        </w:rPr>
        <w:t xml:space="preserve">Several unilateralist moves in space proved that the </w:t>
      </w:r>
      <w:r w:rsidRPr="00E72D02">
        <w:rPr>
          <w:rStyle w:val="Emphasis"/>
          <w:highlight w:val="green"/>
        </w:rPr>
        <w:t>distribution of space power was</w:t>
      </w:r>
      <w:r w:rsidRPr="00E72D02">
        <w:rPr>
          <w:rStyle w:val="Emphasis"/>
        </w:rPr>
        <w:t xml:space="preserve"> in fact </w:t>
      </w:r>
      <w:r w:rsidRPr="00E72D02">
        <w:rPr>
          <w:rStyle w:val="Emphasis"/>
          <w:highlight w:val="green"/>
        </w:rPr>
        <w:t>unipolar</w:t>
      </w:r>
      <w:r w:rsidRPr="00E72D02">
        <w:rPr>
          <w:rStyle w:val="Emphasis"/>
        </w:rPr>
        <w:t>.</w:t>
      </w:r>
      <w:r w:rsidRPr="00E72D02">
        <w:rPr>
          <w:sz w:val="16"/>
        </w:rPr>
        <w:t xml:space="preserve"> The US pulled out of the ABMT, a corner-stone treaty of space stability, on the back of an explicitly unilateralist space doctrine.983 After the 9/11 terrorist attacks, the US conducted what has been called “informationalised warfare” in Afghanistan and Iraq.984 All along, new space weapons ideas – like the “Rods for Gods” concept – were being explored.985 Space institutions under the UN provided some goods to China and Russia, but ultimately served the US better, as made clear by the latter states´ attempts at replacing central international space treaties.986 As the US invested in advanced defensive space power systems, the two other states faced a dilemma. Enter into an arms race with the US in space and potentially lose? Or give away sovereignty by being dominated by superior US space weapons circling above? Regardless, US dominance in space during the Second Space age was a source of insecurity to less powerful states. </w:t>
      </w:r>
      <w:r w:rsidRPr="00E72D02">
        <w:rPr>
          <w:rStyle w:val="Emphasis"/>
          <w:highlight w:val="green"/>
        </w:rPr>
        <w:t>China and Russia</w:t>
      </w:r>
      <w:r w:rsidRPr="00E72D02">
        <w:rPr>
          <w:rStyle w:val="Emphasis"/>
        </w:rPr>
        <w:t xml:space="preserve"> </w:t>
      </w:r>
      <w:r w:rsidRPr="00E72D02">
        <w:rPr>
          <w:rStyle w:val="Emphasis"/>
          <w:highlight w:val="green"/>
        </w:rPr>
        <w:t>dealt with</w:t>
      </w:r>
      <w:r w:rsidRPr="00E72D02">
        <w:rPr>
          <w:rStyle w:val="Emphasis"/>
        </w:rPr>
        <w:t xml:space="preserve"> growing space </w:t>
      </w:r>
      <w:r w:rsidRPr="00E72D02">
        <w:rPr>
          <w:rStyle w:val="Emphasis"/>
          <w:highlight w:val="green"/>
        </w:rPr>
        <w:t>insecurity by balancing</w:t>
      </w:r>
      <w:r w:rsidRPr="00E72D02">
        <w:rPr>
          <w:rStyle w:val="Emphasis"/>
        </w:rPr>
        <w:t xml:space="preserve"> against the US in space</w:t>
      </w:r>
      <w:r w:rsidRPr="00E72D02">
        <w:rPr>
          <w:sz w:val="16"/>
        </w:rPr>
        <w:t xml:space="preserve">. </w:t>
      </w:r>
      <w:r w:rsidRPr="00E72D02">
        <w:rPr>
          <w:rStyle w:val="Emphasis"/>
        </w:rPr>
        <w:t xml:space="preserve">China has built and tested a broad range of military space capabilities987, </w:t>
      </w:r>
      <w:r w:rsidRPr="00E72D02">
        <w:rPr>
          <w:rStyle w:val="Emphasis"/>
          <w:highlight w:val="green"/>
        </w:rPr>
        <w:t>developed</w:t>
      </w:r>
      <w:r w:rsidRPr="00E72D02">
        <w:rPr>
          <w:rStyle w:val="Emphasis"/>
        </w:rPr>
        <w:t xml:space="preserve"> its own </w:t>
      </w:r>
      <w:r w:rsidRPr="00E72D02">
        <w:rPr>
          <w:rStyle w:val="Emphasis"/>
          <w:highlight w:val="green"/>
        </w:rPr>
        <w:t>counterspace strategy</w:t>
      </w:r>
      <w:r w:rsidRPr="00E72D02">
        <w:rPr>
          <w:rStyle w:val="Emphasis"/>
        </w:rPr>
        <w:t xml:space="preserve"> based on the observed US “informationalised warfare”988, and lobbied for new international space weapons laws through the UN system.</w:t>
      </w:r>
      <w:r w:rsidRPr="00E72D02">
        <w:rPr>
          <w:sz w:val="16"/>
        </w:rPr>
        <w:t>989 The EU and China has become less dependent on GPS by investing in the Galileo and Baidu navigation systems, which Bolton argues to be a form of techno-nationalist balancing.990 The two challengers have united to change the international space regime in their advantage by suggesting a ban on space-based weapons instead of Earth-based ASATs like the ones they possess themselves.991 In order to stop the return of an idea like “Brilliant Pebbles”, China emulated the US and Soviet two-track approach. To develop ASATs while negotiating to ban them. Russian re-took control over some of the commercialised space sector, invested in and reorganised military space, and restarted GLONASS launches. The risk of space war in the Second Space Age has so far peaked in 2007 and 2008. Ever since the mid 1980s, before the USSR collapsed and the Second Space Age ended, the two reigning superpowers had abstained from further ASAT testing.992 Suddenly, the old bipolar balance of space power was gone. At first, the balance of space power became unipolar, allowing the US to pull out from a core space treaty like the ABMT.993 China, however, had a larger population and growing wealth from industry and advanced technology</w:t>
      </w:r>
      <w:r w:rsidRPr="00E72D02">
        <w:rPr>
          <w:rStyle w:val="Emphasis"/>
        </w:rPr>
        <w:t xml:space="preserve">. Ever sine the new millennium, China had been developing </w:t>
      </w:r>
      <w:r w:rsidRPr="00E72D02">
        <w:rPr>
          <w:rStyle w:val="Emphasis"/>
          <w:highlight w:val="green"/>
        </w:rPr>
        <w:t>new space weapons</w:t>
      </w:r>
      <w:r w:rsidRPr="00E72D02">
        <w:rPr>
          <w:rStyle w:val="Emphasis"/>
        </w:rPr>
        <w:t xml:space="preserve">. To prove that it was one the countries with such a capability and realise its potential threat, China decided to begin </w:t>
      </w:r>
      <w:r w:rsidRPr="00E72D02">
        <w:rPr>
          <w:rStyle w:val="Emphasis"/>
          <w:highlight w:val="green"/>
        </w:rPr>
        <w:t>conducting ASAT tests</w:t>
      </w:r>
      <w:r w:rsidRPr="00E72D02">
        <w:rPr>
          <w:rStyle w:val="Emphasis"/>
        </w:rPr>
        <w:t xml:space="preserve">.994 By studying and emulation US “informationalised warfare”, </w:t>
      </w:r>
      <w:r w:rsidRPr="00E72D02">
        <w:rPr>
          <w:rStyle w:val="Emphasis"/>
          <w:highlight w:val="green"/>
        </w:rPr>
        <w:t>China developed</w:t>
      </w:r>
      <w:r w:rsidRPr="00E72D02">
        <w:rPr>
          <w:rStyle w:val="Emphasis"/>
        </w:rPr>
        <w:t xml:space="preserve"> and demonstrated </w:t>
      </w:r>
      <w:r w:rsidRPr="00E72D02">
        <w:rPr>
          <w:rStyle w:val="Emphasis"/>
          <w:highlight w:val="green"/>
        </w:rPr>
        <w:t>capabilities which</w:t>
      </w:r>
      <w:r w:rsidRPr="00E72D02">
        <w:rPr>
          <w:rStyle w:val="Emphasis"/>
        </w:rPr>
        <w:t xml:space="preserve"> can </w:t>
      </w:r>
      <w:r w:rsidRPr="00E72D02">
        <w:rPr>
          <w:rStyle w:val="Emphasis"/>
          <w:highlight w:val="green"/>
        </w:rPr>
        <w:t>take advantage of US vulnerabilities</w:t>
      </w:r>
      <w:r w:rsidRPr="00E72D02">
        <w:rPr>
          <w:rStyle w:val="Emphasis"/>
        </w:rPr>
        <w:t xml:space="preserve"> in space. This has played into the historical fear of a </w:t>
      </w:r>
      <w:r w:rsidRPr="00E72D02">
        <w:rPr>
          <w:rStyle w:val="Emphasis"/>
          <w:highlight w:val="green"/>
        </w:rPr>
        <w:t xml:space="preserve">new </w:t>
      </w:r>
      <w:r w:rsidRPr="00E72D02">
        <w:rPr>
          <w:rStyle w:val="Emphasis"/>
          <w:highlight w:val="green"/>
        </w:rPr>
        <w:lastRenderedPageBreak/>
        <w:t>“Pearl Harbor</w:t>
      </w:r>
      <w:r w:rsidRPr="00E72D02">
        <w:rPr>
          <w:rStyle w:val="Emphasis"/>
        </w:rPr>
        <w:t>” in the US</w:t>
      </w:r>
      <w:r w:rsidRPr="00E72D02">
        <w:rPr>
          <w:sz w:val="16"/>
        </w:rPr>
        <w:t xml:space="preserve">. If a “tit for tat” pattern of ASAT testing had manifested, tensions between China and the US could have escalated into direct confrontation. </w:t>
      </w:r>
      <w:r w:rsidRPr="00E72D02">
        <w:rPr>
          <w:rStyle w:val="Emphasis"/>
        </w:rPr>
        <w:t xml:space="preserve">The gradual </w:t>
      </w:r>
      <w:r w:rsidRPr="00E72D02">
        <w:rPr>
          <w:rStyle w:val="Emphasis"/>
          <w:highlight w:val="green"/>
        </w:rPr>
        <w:t>shift to multipolarity</w:t>
      </w:r>
      <w:r w:rsidRPr="00E72D02">
        <w:rPr>
          <w:rStyle w:val="Emphasis"/>
        </w:rPr>
        <w:t xml:space="preserve"> seems to haves </w:t>
      </w:r>
      <w:r w:rsidRPr="00E72D02">
        <w:rPr>
          <w:rStyle w:val="Emphasis"/>
          <w:highlight w:val="green"/>
        </w:rPr>
        <w:t>increased</w:t>
      </w:r>
      <w:r w:rsidRPr="00E72D02">
        <w:rPr>
          <w:rStyle w:val="Emphasis"/>
        </w:rPr>
        <w:t xml:space="preserve"> the </w:t>
      </w:r>
      <w:r w:rsidRPr="00E72D02">
        <w:rPr>
          <w:rStyle w:val="Emphasis"/>
          <w:highlight w:val="green"/>
        </w:rPr>
        <w:t>risk of space war</w:t>
      </w:r>
      <w:r w:rsidRPr="00E72D02">
        <w:rPr>
          <w:rStyle w:val="Emphasis"/>
        </w:rPr>
        <w:t xml:space="preserve"> during the Second Space Age</w:t>
      </w:r>
      <w:r w:rsidRPr="00E72D02">
        <w:rPr>
          <w:sz w:val="16"/>
        </w:rPr>
        <w:t xml:space="preserve">. For the last decades, </w:t>
      </w:r>
      <w:r w:rsidRPr="00E72D02">
        <w:rPr>
          <w:rStyle w:val="Emphasis"/>
          <w:highlight w:val="green"/>
        </w:rPr>
        <w:t>new actors</w:t>
      </w:r>
      <w:r w:rsidRPr="00E72D02">
        <w:rPr>
          <w:rStyle w:val="Emphasis"/>
        </w:rPr>
        <w:t xml:space="preserve"> – primarily China – have been able to </w:t>
      </w:r>
      <w:r w:rsidRPr="00E72D02">
        <w:rPr>
          <w:rStyle w:val="Emphasis"/>
          <w:highlight w:val="green"/>
        </w:rPr>
        <w:t>level the playing field,</w:t>
      </w:r>
      <w:r w:rsidRPr="00E72D02">
        <w:rPr>
          <w:rStyle w:val="Emphasis"/>
        </w:rPr>
        <w:t xml:space="preserve"> while </w:t>
      </w:r>
      <w:r w:rsidRPr="00E72D02">
        <w:rPr>
          <w:rStyle w:val="Emphasis"/>
          <w:highlight w:val="green"/>
        </w:rPr>
        <w:t>space capabilities</w:t>
      </w:r>
      <w:r w:rsidRPr="00E72D02">
        <w:rPr>
          <w:rStyle w:val="Emphasis"/>
        </w:rPr>
        <w:t xml:space="preserve"> have become </w:t>
      </w:r>
      <w:r w:rsidRPr="00E72D02">
        <w:rPr>
          <w:rStyle w:val="Emphasis"/>
          <w:highlight w:val="green"/>
        </w:rPr>
        <w:t>cheaper and</w:t>
      </w:r>
      <w:r w:rsidRPr="00E72D02">
        <w:rPr>
          <w:rStyle w:val="Emphasis"/>
        </w:rPr>
        <w:t xml:space="preserve"> </w:t>
      </w:r>
      <w:r w:rsidRPr="00E72D02">
        <w:rPr>
          <w:rStyle w:val="Emphasis"/>
          <w:highlight w:val="green"/>
        </w:rPr>
        <w:t>more</w:t>
      </w:r>
      <w:r w:rsidRPr="00E72D02">
        <w:rPr>
          <w:rStyle w:val="Emphasis"/>
        </w:rPr>
        <w:t xml:space="preserve"> easily </w:t>
      </w:r>
      <w:r w:rsidRPr="00E72D02">
        <w:rPr>
          <w:rStyle w:val="Emphasis"/>
          <w:highlight w:val="green"/>
        </w:rPr>
        <w:t>available</w:t>
      </w:r>
      <w:r w:rsidRPr="00E72D02">
        <w:rPr>
          <w:sz w:val="16"/>
        </w:rPr>
        <w:t xml:space="preserve">.995 As Petroni and Bianchi found, </w:t>
      </w:r>
      <w:r w:rsidRPr="00E72D02">
        <w:rPr>
          <w:rStyle w:val="Emphasis"/>
        </w:rPr>
        <w:t>economic leadership has become the foundation of military space supremacy in the multipolar world</w:t>
      </w:r>
      <w:r w:rsidRPr="00E72D02">
        <w:rPr>
          <w:sz w:val="16"/>
        </w:rPr>
        <w:t xml:space="preserve">.996 </w:t>
      </w:r>
      <w:r w:rsidRPr="00E72D02">
        <w:rPr>
          <w:rStyle w:val="Emphasis"/>
          <w:highlight w:val="green"/>
        </w:rPr>
        <w:t>China benefited</w:t>
      </w:r>
      <w:r w:rsidRPr="00E72D02">
        <w:rPr>
          <w:rStyle w:val="Emphasis"/>
        </w:rPr>
        <w:t xml:space="preserve"> greatly </w:t>
      </w:r>
      <w:r w:rsidRPr="00E72D02">
        <w:rPr>
          <w:rStyle w:val="Emphasis"/>
          <w:highlight w:val="green"/>
        </w:rPr>
        <w:t>from</w:t>
      </w:r>
      <w:r w:rsidRPr="00E72D02">
        <w:rPr>
          <w:rStyle w:val="Emphasis"/>
        </w:rPr>
        <w:t xml:space="preserve"> what Mearsheimer's might call </w:t>
      </w:r>
      <w:r w:rsidRPr="00E72D02">
        <w:rPr>
          <w:rStyle w:val="Emphasis"/>
          <w:highlight w:val="green"/>
        </w:rPr>
        <w:t>latent military space</w:t>
      </w:r>
      <w:r w:rsidRPr="00E72D02">
        <w:rPr>
          <w:rStyle w:val="Emphasis"/>
        </w:rPr>
        <w:t xml:space="preserve"> </w:t>
      </w:r>
      <w:r w:rsidRPr="00E72D02">
        <w:rPr>
          <w:rStyle w:val="Emphasis"/>
          <w:highlight w:val="green"/>
        </w:rPr>
        <w:t>power997</w:t>
      </w:r>
      <w:r w:rsidRPr="00E72D02">
        <w:rPr>
          <w:rStyle w:val="Emphasis"/>
        </w:rPr>
        <w:t xml:space="preserve"> </w:t>
      </w:r>
      <w:r w:rsidRPr="00E72D02">
        <w:rPr>
          <w:rStyle w:val="Emphasis"/>
          <w:highlight w:val="green"/>
        </w:rPr>
        <w:t>from</w:t>
      </w:r>
      <w:r w:rsidRPr="00E72D02">
        <w:rPr>
          <w:rStyle w:val="Emphasis"/>
        </w:rPr>
        <w:t xml:space="preserve"> its rapidly growing </w:t>
      </w:r>
      <w:r w:rsidRPr="00E72D02">
        <w:rPr>
          <w:rStyle w:val="Emphasis"/>
          <w:highlight w:val="green"/>
        </w:rPr>
        <w:t>commercial sat</w:t>
      </w:r>
      <w:r w:rsidRPr="00E72D02">
        <w:rPr>
          <w:rStyle w:val="Emphasis"/>
        </w:rPr>
        <w:t>ellite</w:t>
      </w:r>
      <w:r w:rsidRPr="00E72D02">
        <w:rPr>
          <w:rStyle w:val="Emphasis"/>
          <w:highlight w:val="green"/>
        </w:rPr>
        <w:t>s</w:t>
      </w:r>
      <w:r w:rsidRPr="00E72D02">
        <w:rPr>
          <w:rStyle w:val="Emphasis"/>
        </w:rPr>
        <w:t xml:space="preserve"> industry, but Russia also focused its attention to its commercial sector in the Second Space Age.</w:t>
      </w:r>
      <w:r w:rsidRPr="00E72D02">
        <w:rPr>
          <w:sz w:val="16"/>
        </w:rPr>
        <w:t xml:space="preserve">99899910001001 </w:t>
      </w:r>
      <w:r w:rsidRPr="00E72D02">
        <w:rPr>
          <w:rStyle w:val="Emphasis"/>
          <w:highlight w:val="green"/>
        </w:rPr>
        <w:t>Multipolarity</w:t>
      </w:r>
      <w:r w:rsidRPr="00E72D02">
        <w:rPr>
          <w:rStyle w:val="Emphasis"/>
        </w:rPr>
        <w:t xml:space="preserve"> in space </w:t>
      </w:r>
      <w:r w:rsidRPr="00E72D02">
        <w:rPr>
          <w:rStyle w:val="Emphasis"/>
          <w:highlight w:val="green"/>
        </w:rPr>
        <w:t>comes with increased</w:t>
      </w:r>
      <w:r w:rsidRPr="00E72D02">
        <w:rPr>
          <w:rStyle w:val="Emphasis"/>
        </w:rPr>
        <w:t xml:space="preserve"> </w:t>
      </w:r>
      <w:r w:rsidRPr="00E72D02">
        <w:rPr>
          <w:rStyle w:val="Emphasis"/>
          <w:highlight w:val="green"/>
        </w:rPr>
        <w:t>complexity</w:t>
      </w:r>
      <w:r w:rsidRPr="00E72D02">
        <w:rPr>
          <w:rStyle w:val="Emphasis"/>
        </w:rPr>
        <w:t xml:space="preserve"> </w:t>
      </w:r>
      <w:r w:rsidRPr="00E72D02">
        <w:rPr>
          <w:rStyle w:val="Emphasis"/>
          <w:highlight w:val="green"/>
        </w:rPr>
        <w:t>and</w:t>
      </w:r>
      <w:r w:rsidRPr="00E72D02">
        <w:rPr>
          <w:rStyle w:val="Emphasis"/>
        </w:rPr>
        <w:t xml:space="preserve"> likelihood of </w:t>
      </w:r>
      <w:r w:rsidRPr="00E72D02">
        <w:rPr>
          <w:rStyle w:val="Emphasis"/>
          <w:highlight w:val="green"/>
        </w:rPr>
        <w:t>miscalculation</w:t>
      </w:r>
      <w:r w:rsidRPr="00E72D02">
        <w:rPr>
          <w:sz w:val="16"/>
        </w:rPr>
        <w:t xml:space="preserve">. In that light, </w:t>
      </w:r>
      <w:r w:rsidRPr="00E72D02">
        <w:rPr>
          <w:rStyle w:val="Emphasis"/>
        </w:rPr>
        <w:t>China's balancing act with an ASAT test in 2007 appear even more dangerous</w:t>
      </w:r>
      <w:r w:rsidRPr="00E72D02">
        <w:rPr>
          <w:sz w:val="16"/>
        </w:rPr>
        <w:t xml:space="preserve">. The US answered in turn with their own ASAT test, destroying their own satellite to match the Chinese one circling Earth as scattered debris.1002 </w:t>
      </w:r>
      <w:r w:rsidRPr="00E72D02">
        <w:rPr>
          <w:rStyle w:val="Emphasis"/>
          <w:highlight w:val="green"/>
        </w:rPr>
        <w:t>Russia's</w:t>
      </w:r>
      <w:r w:rsidRPr="00E72D02">
        <w:rPr>
          <w:rStyle w:val="Emphasis"/>
        </w:rPr>
        <w:t xml:space="preserve"> </w:t>
      </w:r>
      <w:r w:rsidRPr="00E72D02">
        <w:rPr>
          <w:rStyle w:val="Emphasis"/>
          <w:highlight w:val="green"/>
        </w:rPr>
        <w:t>attempt</w:t>
      </w:r>
      <w:r w:rsidRPr="00E72D02">
        <w:rPr>
          <w:rStyle w:val="Emphasis"/>
        </w:rPr>
        <w:t xml:space="preserve"> in the last decade </w:t>
      </w:r>
      <w:r w:rsidRPr="00E72D02">
        <w:rPr>
          <w:rStyle w:val="Emphasis"/>
          <w:highlight w:val="green"/>
        </w:rPr>
        <w:t>to counterbalance</w:t>
      </w:r>
      <w:r w:rsidRPr="00E72D02">
        <w:rPr>
          <w:rStyle w:val="Emphasis"/>
        </w:rPr>
        <w:t xml:space="preserve"> against the US has also been </w:t>
      </w:r>
      <w:r w:rsidRPr="00E72D02">
        <w:rPr>
          <w:rStyle w:val="Emphasis"/>
          <w:highlight w:val="green"/>
        </w:rPr>
        <w:t>reflected</w:t>
      </w:r>
      <w:r w:rsidRPr="00E72D02">
        <w:rPr>
          <w:rStyle w:val="Emphasis"/>
        </w:rPr>
        <w:t xml:space="preserve"> </w:t>
      </w:r>
      <w:r w:rsidRPr="00E72D02">
        <w:rPr>
          <w:rStyle w:val="Emphasis"/>
          <w:highlight w:val="green"/>
        </w:rPr>
        <w:t>in international</w:t>
      </w:r>
      <w:r w:rsidRPr="00E72D02">
        <w:rPr>
          <w:rStyle w:val="Emphasis"/>
        </w:rPr>
        <w:t xml:space="preserve"> space </w:t>
      </w:r>
      <w:r w:rsidRPr="00E72D02">
        <w:rPr>
          <w:rStyle w:val="Emphasis"/>
          <w:highlight w:val="green"/>
        </w:rPr>
        <w:t>politics</w:t>
      </w:r>
      <w:r w:rsidRPr="00E72D02">
        <w:rPr>
          <w:rStyle w:val="Emphasis"/>
        </w:rPr>
        <w:t xml:space="preserve">, </w:t>
      </w:r>
      <w:r w:rsidRPr="00E72D02">
        <w:rPr>
          <w:rStyle w:val="Emphasis"/>
          <w:highlight w:val="green"/>
        </w:rPr>
        <w:t>in the shape</w:t>
      </w:r>
      <w:r w:rsidRPr="00E72D02">
        <w:rPr>
          <w:rStyle w:val="Emphasis"/>
        </w:rPr>
        <w:t xml:space="preserve"> </w:t>
      </w:r>
      <w:r w:rsidRPr="00E72D02">
        <w:rPr>
          <w:rStyle w:val="Emphasis"/>
          <w:highlight w:val="green"/>
        </w:rPr>
        <w:t>of more</w:t>
      </w:r>
      <w:r w:rsidRPr="00E72D02">
        <w:rPr>
          <w:rStyle w:val="Emphasis"/>
        </w:rPr>
        <w:t xml:space="preserve"> state control, military </w:t>
      </w:r>
      <w:r w:rsidRPr="00E72D02">
        <w:rPr>
          <w:rStyle w:val="Emphasis"/>
          <w:highlight w:val="green"/>
        </w:rPr>
        <w:t>spending</w:t>
      </w:r>
      <w:r w:rsidRPr="00E72D02">
        <w:rPr>
          <w:rStyle w:val="Emphasis"/>
        </w:rPr>
        <w:t xml:space="preserve"> and reorganisation, and new alliances. </w:t>
      </w:r>
      <w:r w:rsidRPr="00E72D02">
        <w:rPr>
          <w:sz w:val="16"/>
        </w:rPr>
        <w:t xml:space="preserve">Sino-Russian space cooperation, however, is not running on full throttle, as China is now developing more capabilities at home, while Russia is spending more at home. Wohlforth argues that the </w:t>
      </w:r>
      <w:r w:rsidRPr="00E72D02">
        <w:rPr>
          <w:rStyle w:val="Emphasis"/>
        </w:rPr>
        <w:t xml:space="preserve">current </w:t>
      </w:r>
      <w:r w:rsidRPr="00E72D02">
        <w:rPr>
          <w:rStyle w:val="Emphasis"/>
          <w:highlight w:val="green"/>
        </w:rPr>
        <w:t>US unipolarity is stable</w:t>
      </w:r>
      <w:r w:rsidRPr="00E72D02">
        <w:rPr>
          <w:rStyle w:val="Emphasis"/>
        </w:rPr>
        <w:t xml:space="preserve"> </w:t>
      </w:r>
      <w:r w:rsidRPr="00E72D02">
        <w:rPr>
          <w:rStyle w:val="Emphasis"/>
          <w:highlight w:val="green"/>
        </w:rPr>
        <w:t>because of</w:t>
      </w:r>
      <w:r w:rsidRPr="00E72D02">
        <w:rPr>
          <w:rStyle w:val="Emphasis"/>
        </w:rPr>
        <w:t xml:space="preserve"> the superpower´s </w:t>
      </w:r>
      <w:r w:rsidRPr="00E72D02">
        <w:rPr>
          <w:rStyle w:val="Emphasis"/>
          <w:highlight w:val="green"/>
        </w:rPr>
        <w:t>preponderance</w:t>
      </w:r>
      <w:r w:rsidRPr="00E72D02">
        <w:rPr>
          <w:rStyle w:val="Emphasis"/>
        </w:rPr>
        <w:t xml:space="preserve">1003 , </w:t>
      </w:r>
      <w:r w:rsidRPr="00E72D02">
        <w:rPr>
          <w:rStyle w:val="Emphasis"/>
          <w:highlight w:val="green"/>
        </w:rPr>
        <w:t>but</w:t>
      </w:r>
      <w:r w:rsidRPr="00E72D02">
        <w:rPr>
          <w:rStyle w:val="Emphasis"/>
        </w:rPr>
        <w:t xml:space="preserve"> judging by the behaviour of China and Russia, the </w:t>
      </w:r>
      <w:r w:rsidRPr="00E72D02">
        <w:rPr>
          <w:rStyle w:val="Emphasis"/>
          <w:highlight w:val="green"/>
        </w:rPr>
        <w:t>perceived threat</w:t>
      </w:r>
      <w:r w:rsidRPr="00E72D02">
        <w:rPr>
          <w:rStyle w:val="Emphasis"/>
        </w:rPr>
        <w:t xml:space="preserve"> seems large </w:t>
      </w:r>
      <w:r w:rsidRPr="00E72D02">
        <w:rPr>
          <w:rStyle w:val="Emphasis"/>
          <w:highlight w:val="green"/>
        </w:rPr>
        <w:t>enough to</w:t>
      </w:r>
      <w:r w:rsidRPr="00E72D02">
        <w:rPr>
          <w:rStyle w:val="Emphasis"/>
        </w:rPr>
        <w:t xml:space="preserve"> </w:t>
      </w:r>
      <w:r w:rsidRPr="00E72D02">
        <w:rPr>
          <w:rStyle w:val="Emphasis"/>
          <w:highlight w:val="green"/>
        </w:rPr>
        <w:t>trigger</w:t>
      </w:r>
      <w:r w:rsidRPr="00E72D02">
        <w:rPr>
          <w:rStyle w:val="Emphasis"/>
        </w:rPr>
        <w:t xml:space="preserve"> </w:t>
      </w:r>
      <w:r w:rsidRPr="00E72D02">
        <w:rPr>
          <w:rStyle w:val="Emphasis"/>
          <w:highlight w:val="green"/>
        </w:rPr>
        <w:t>balancing</w:t>
      </w:r>
      <w:r w:rsidRPr="00E72D02">
        <w:rPr>
          <w:rStyle w:val="Emphasis"/>
        </w:rPr>
        <w:t xml:space="preserve"> behaviour in space.</w:t>
      </w:r>
      <w:r w:rsidRPr="00E72D02">
        <w:rPr>
          <w:sz w:val="16"/>
        </w:rPr>
        <w:t xml:space="preserve"> </w:t>
      </w:r>
      <w:r w:rsidRPr="00E72D02">
        <w:rPr>
          <w:rStyle w:val="Emphasis"/>
        </w:rPr>
        <w:t xml:space="preserve">The </w:t>
      </w:r>
      <w:r w:rsidRPr="00E72D02">
        <w:rPr>
          <w:rStyle w:val="Emphasis"/>
          <w:highlight w:val="green"/>
        </w:rPr>
        <w:t xml:space="preserve">quest for </w:t>
      </w:r>
      <w:r w:rsidRPr="00E72D02">
        <w:rPr>
          <w:rStyle w:val="Emphasis"/>
        </w:rPr>
        <w:t xml:space="preserve">regional </w:t>
      </w:r>
      <w:r w:rsidRPr="00E72D02">
        <w:rPr>
          <w:rStyle w:val="Emphasis"/>
          <w:highlight w:val="green"/>
        </w:rPr>
        <w:t>hegemony</w:t>
      </w:r>
      <w:r w:rsidRPr="00E72D02">
        <w:rPr>
          <w:rStyle w:val="Emphasis"/>
        </w:rPr>
        <w:t xml:space="preserve"> </w:t>
      </w:r>
      <w:r w:rsidRPr="00E72D02">
        <w:rPr>
          <w:rStyle w:val="Emphasis"/>
          <w:highlight w:val="green"/>
        </w:rPr>
        <w:t>on Earth</w:t>
      </w:r>
      <w:r w:rsidRPr="00E72D02">
        <w:rPr>
          <w:rStyle w:val="Emphasis"/>
        </w:rPr>
        <w:t xml:space="preserve"> has </w:t>
      </w:r>
      <w:r w:rsidRPr="00E72D02">
        <w:rPr>
          <w:rStyle w:val="Emphasis"/>
          <w:highlight w:val="green"/>
        </w:rPr>
        <w:t>increased</w:t>
      </w:r>
      <w:r w:rsidRPr="00E72D02">
        <w:rPr>
          <w:rStyle w:val="Emphasis"/>
        </w:rPr>
        <w:t xml:space="preserve"> the </w:t>
      </w:r>
      <w:r w:rsidRPr="00E72D02">
        <w:rPr>
          <w:rStyle w:val="Emphasis"/>
          <w:highlight w:val="green"/>
        </w:rPr>
        <w:t>risk of space</w:t>
      </w:r>
      <w:r w:rsidRPr="00E72D02">
        <w:rPr>
          <w:rStyle w:val="Emphasis"/>
        </w:rPr>
        <w:t xml:space="preserve"> </w:t>
      </w:r>
      <w:r w:rsidRPr="00E72D02">
        <w:rPr>
          <w:rStyle w:val="Emphasis"/>
          <w:highlight w:val="green"/>
        </w:rPr>
        <w:t>war</w:t>
      </w:r>
      <w:r w:rsidRPr="00E72D02">
        <w:rPr>
          <w:rStyle w:val="Emphasis"/>
        </w:rPr>
        <w:t xml:space="preserve">. </w:t>
      </w:r>
      <w:r w:rsidRPr="00E72D02">
        <w:rPr>
          <w:rStyle w:val="Emphasis"/>
          <w:highlight w:val="green"/>
        </w:rPr>
        <w:t>As</w:t>
      </w:r>
      <w:r w:rsidRPr="00E72D02">
        <w:rPr>
          <w:rStyle w:val="Emphasis"/>
        </w:rPr>
        <w:t xml:space="preserve"> </w:t>
      </w:r>
      <w:r w:rsidRPr="00E72D02">
        <w:rPr>
          <w:rStyle w:val="Emphasis"/>
          <w:highlight w:val="green"/>
        </w:rPr>
        <w:t>China grows</w:t>
      </w:r>
      <w:r w:rsidRPr="00E72D02">
        <w:rPr>
          <w:rStyle w:val="Emphasis"/>
        </w:rPr>
        <w:t xml:space="preserve"> stronger, </w:t>
      </w:r>
      <w:r w:rsidRPr="00E72D02">
        <w:rPr>
          <w:rStyle w:val="Emphasis"/>
          <w:highlight w:val="green"/>
        </w:rPr>
        <w:t>US</w:t>
      </w:r>
      <w:r w:rsidRPr="00E72D02">
        <w:rPr>
          <w:rStyle w:val="Emphasis"/>
        </w:rPr>
        <w:t xml:space="preserve"> military </w:t>
      </w:r>
      <w:r w:rsidRPr="00E72D02">
        <w:rPr>
          <w:rStyle w:val="Emphasis"/>
          <w:highlight w:val="green"/>
        </w:rPr>
        <w:t>heg</w:t>
      </w:r>
      <w:r w:rsidRPr="00E72D02">
        <w:rPr>
          <w:rStyle w:val="Emphasis"/>
        </w:rPr>
        <w:t xml:space="preserve">emony, especially in Asia, </w:t>
      </w:r>
      <w:r w:rsidRPr="00E72D02">
        <w:rPr>
          <w:rStyle w:val="Emphasis"/>
          <w:highlight w:val="green"/>
        </w:rPr>
        <w:t>is being challenged</w:t>
      </w:r>
      <w:r w:rsidRPr="00E72D02">
        <w:rPr>
          <w:sz w:val="16"/>
        </w:rPr>
        <w:t xml:space="preserve">. </w:t>
      </w:r>
      <w:r w:rsidRPr="00E72D02">
        <w:rPr>
          <w:rStyle w:val="Emphasis"/>
          <w:highlight w:val="green"/>
        </w:rPr>
        <w:t>Sat</w:t>
      </w:r>
      <w:r w:rsidRPr="00E72D02">
        <w:rPr>
          <w:rStyle w:val="Emphasis"/>
        </w:rPr>
        <w:t xml:space="preserve">ellites have long </w:t>
      </w:r>
      <w:r w:rsidRPr="00E72D02">
        <w:rPr>
          <w:rStyle w:val="Emphasis"/>
          <w:highlight w:val="green"/>
        </w:rPr>
        <w:t>played</w:t>
      </w:r>
      <w:r w:rsidRPr="00E72D02">
        <w:rPr>
          <w:rStyle w:val="Emphasis"/>
        </w:rPr>
        <w:t xml:space="preserve"> an </w:t>
      </w:r>
      <w:r w:rsidRPr="00E72D02">
        <w:rPr>
          <w:rStyle w:val="Emphasis"/>
          <w:highlight w:val="green"/>
        </w:rPr>
        <w:t>important part in wars</w:t>
      </w:r>
      <w:r w:rsidRPr="00E72D02">
        <w:rPr>
          <w:rStyle w:val="Emphasis"/>
        </w:rPr>
        <w:t xml:space="preserve"> far </w:t>
      </w:r>
      <w:r w:rsidRPr="00E72D02">
        <w:rPr>
          <w:rStyle w:val="Emphasis"/>
          <w:highlight w:val="green"/>
        </w:rPr>
        <w:t>off the</w:t>
      </w:r>
      <w:r w:rsidRPr="00E72D02">
        <w:rPr>
          <w:rStyle w:val="Emphasis"/>
        </w:rPr>
        <w:t xml:space="preserve"> US </w:t>
      </w:r>
      <w:r w:rsidRPr="00E72D02">
        <w:rPr>
          <w:rStyle w:val="Emphasis"/>
          <w:highlight w:val="green"/>
        </w:rPr>
        <w:t>mainland</w:t>
      </w:r>
      <w:r w:rsidRPr="00E72D02">
        <w:rPr>
          <w:sz w:val="16"/>
        </w:rPr>
        <w:t xml:space="preserve">. From Vietnam to the two wars in Iraq, the Balkan Wars, Afghanistan: military space capabilities have been involved involved in all of them. Similarly, </w:t>
      </w:r>
      <w:r w:rsidRPr="00E72D02">
        <w:rPr>
          <w:rStyle w:val="Emphasis"/>
        </w:rPr>
        <w:t xml:space="preserve">the </w:t>
      </w:r>
      <w:r w:rsidRPr="00E72D02">
        <w:rPr>
          <w:rStyle w:val="Emphasis"/>
          <w:highlight w:val="green"/>
        </w:rPr>
        <w:t>US military presence</w:t>
      </w:r>
      <w:r w:rsidRPr="00E72D02">
        <w:rPr>
          <w:rStyle w:val="Emphasis"/>
        </w:rPr>
        <w:t xml:space="preserve"> in the western Pacific also </w:t>
      </w:r>
      <w:r w:rsidRPr="00E72D02">
        <w:rPr>
          <w:rStyle w:val="Emphasis"/>
          <w:highlight w:val="green"/>
        </w:rPr>
        <w:t>relies on space</w:t>
      </w:r>
      <w:r w:rsidRPr="00E72D02">
        <w:rPr>
          <w:rStyle w:val="Emphasis"/>
        </w:rPr>
        <w:t xml:space="preserve"> power to a high degree. The </w:t>
      </w:r>
      <w:r w:rsidRPr="00E72D02">
        <w:rPr>
          <w:rStyle w:val="Emphasis"/>
          <w:highlight w:val="green"/>
        </w:rPr>
        <w:t>US</w:t>
      </w:r>
      <w:r w:rsidRPr="00E72D02">
        <w:rPr>
          <w:rStyle w:val="Emphasis"/>
        </w:rPr>
        <w:t xml:space="preserve"> still </w:t>
      </w:r>
      <w:r w:rsidRPr="00E72D02">
        <w:rPr>
          <w:rStyle w:val="Emphasis"/>
          <w:highlight w:val="green"/>
        </w:rPr>
        <w:t>enjoys</w:t>
      </w:r>
      <w:r w:rsidRPr="00E72D02">
        <w:rPr>
          <w:rStyle w:val="Emphasis"/>
        </w:rPr>
        <w:t xml:space="preserve"> an </w:t>
      </w:r>
      <w:r w:rsidRPr="00E72D02">
        <w:rPr>
          <w:rStyle w:val="Emphasis"/>
          <w:highlight w:val="green"/>
        </w:rPr>
        <w:t>overwhelming</w:t>
      </w:r>
      <w:r w:rsidRPr="00E72D02">
        <w:rPr>
          <w:rStyle w:val="Emphasis"/>
        </w:rPr>
        <w:t xml:space="preserve"> space </w:t>
      </w:r>
      <w:r w:rsidRPr="00E72D02">
        <w:rPr>
          <w:rStyle w:val="Emphasis"/>
          <w:highlight w:val="green"/>
        </w:rPr>
        <w:t>superiority</w:t>
      </w:r>
      <w:r w:rsidRPr="00E72D02">
        <w:rPr>
          <w:rStyle w:val="Emphasis"/>
        </w:rPr>
        <w:t xml:space="preserve"> compared to China and Russia (See Figure 6), </w:t>
      </w:r>
      <w:r w:rsidRPr="00E72D02">
        <w:rPr>
          <w:rStyle w:val="Emphasis"/>
          <w:highlight w:val="green"/>
        </w:rPr>
        <w:t>but</w:t>
      </w:r>
      <w:r w:rsidRPr="00E72D02">
        <w:rPr>
          <w:rStyle w:val="Emphasis"/>
        </w:rPr>
        <w:t xml:space="preserve"> experts believe that </w:t>
      </w:r>
      <w:r w:rsidRPr="00E72D02">
        <w:rPr>
          <w:rStyle w:val="Emphasis"/>
          <w:highlight w:val="green"/>
        </w:rPr>
        <w:t>China aims</w:t>
      </w:r>
      <w:r w:rsidRPr="00E72D02">
        <w:rPr>
          <w:rStyle w:val="Emphasis"/>
        </w:rPr>
        <w:t xml:space="preserve"> </w:t>
      </w:r>
      <w:r w:rsidRPr="00E72D02">
        <w:rPr>
          <w:rStyle w:val="Emphasis"/>
          <w:highlight w:val="green"/>
        </w:rPr>
        <w:t>to</w:t>
      </w:r>
      <w:r w:rsidRPr="00E72D02">
        <w:rPr>
          <w:rStyle w:val="Emphasis"/>
        </w:rPr>
        <w:t xml:space="preserve"> use its rapidly growing arsenal of asymmetric counterspace capabilities to </w:t>
      </w:r>
      <w:r w:rsidRPr="00E72D02">
        <w:rPr>
          <w:rStyle w:val="Emphasis"/>
          <w:highlight w:val="green"/>
        </w:rPr>
        <w:t>deny</w:t>
      </w:r>
      <w:r w:rsidRPr="00E72D02">
        <w:rPr>
          <w:rStyle w:val="Emphasis"/>
        </w:rPr>
        <w:t xml:space="preserve"> US space </w:t>
      </w:r>
      <w:r w:rsidRPr="00E72D02">
        <w:rPr>
          <w:rStyle w:val="Emphasis"/>
          <w:highlight w:val="green"/>
        </w:rPr>
        <w:t>dominance in case of</w:t>
      </w:r>
      <w:r w:rsidRPr="00E72D02">
        <w:rPr>
          <w:rStyle w:val="Emphasis"/>
        </w:rPr>
        <w:t xml:space="preserve"> a </w:t>
      </w:r>
      <w:r w:rsidRPr="00E72D02">
        <w:rPr>
          <w:rStyle w:val="Emphasis"/>
          <w:highlight w:val="green"/>
        </w:rPr>
        <w:t>conflict</w:t>
      </w:r>
      <w:r w:rsidRPr="00E72D02">
        <w:rPr>
          <w:rStyle w:val="Emphasis"/>
        </w:rPr>
        <w:t xml:space="preserve"> </w:t>
      </w:r>
      <w:r w:rsidRPr="00E72D02">
        <w:rPr>
          <w:rStyle w:val="Emphasis"/>
          <w:highlight w:val="green"/>
        </w:rPr>
        <w:t>in Asia</w:t>
      </w:r>
      <w:r w:rsidRPr="00E72D02">
        <w:rPr>
          <w:rStyle w:val="Emphasis"/>
        </w:rPr>
        <w:t xml:space="preserve"> over critical national interests</w:t>
      </w:r>
      <w:r w:rsidRPr="00E72D02">
        <w:rPr>
          <w:sz w:val="16"/>
        </w:rPr>
        <w:t xml:space="preserve">, such as the status of Taiwan.10041005 In a potential war over the Taiwan or Spratlay Islands, </w:t>
      </w:r>
      <w:r w:rsidRPr="00E72D02">
        <w:rPr>
          <w:rStyle w:val="Emphasis"/>
        </w:rPr>
        <w:t>China could be tempted to try to delay US aircraft carriers by destroying, blinding or jamming the satellites such carriers rely on for navigation, coordination and precision strikes</w:t>
      </w:r>
      <w:r w:rsidRPr="00E72D02">
        <w:rPr>
          <w:sz w:val="16"/>
        </w:rPr>
        <w:t xml:space="preserve">.1006 </w:t>
      </w:r>
      <w:r w:rsidRPr="00E72D02">
        <w:rPr>
          <w:rStyle w:val="Emphasis"/>
        </w:rPr>
        <w:t xml:space="preserve">The strategy involves denying opponents access to information by interfering with their space capabilities and thereby retarding their command and control. In short, </w:t>
      </w:r>
      <w:r w:rsidRPr="00E72D02">
        <w:rPr>
          <w:rStyle w:val="Emphasis"/>
          <w:highlight w:val="green"/>
        </w:rPr>
        <w:t>by denying</w:t>
      </w:r>
      <w:r w:rsidRPr="00E72D02">
        <w:rPr>
          <w:rStyle w:val="Emphasis"/>
        </w:rPr>
        <w:t xml:space="preserve"> an opponent the </w:t>
      </w:r>
      <w:r w:rsidRPr="00E72D02">
        <w:rPr>
          <w:rStyle w:val="Emphasis"/>
          <w:highlight w:val="green"/>
        </w:rPr>
        <w:t>ability to use space</w:t>
      </w:r>
      <w:r w:rsidRPr="00E72D02">
        <w:rPr>
          <w:rStyle w:val="Emphasis"/>
        </w:rPr>
        <w:t xml:space="preserve"> freely, the </w:t>
      </w:r>
      <w:r w:rsidRPr="00E72D02">
        <w:rPr>
          <w:rStyle w:val="Emphasis"/>
          <w:highlight w:val="green"/>
        </w:rPr>
        <w:t>PLA would</w:t>
      </w:r>
      <w:r w:rsidRPr="00E72D02">
        <w:rPr>
          <w:rStyle w:val="Emphasis"/>
        </w:rPr>
        <w:t xml:space="preserve"> </w:t>
      </w:r>
      <w:r w:rsidRPr="00E72D02">
        <w:rPr>
          <w:rStyle w:val="Emphasis"/>
          <w:highlight w:val="green"/>
        </w:rPr>
        <w:t>be denying</w:t>
      </w:r>
      <w:r w:rsidRPr="00E72D02">
        <w:rPr>
          <w:rStyle w:val="Emphasis"/>
        </w:rPr>
        <w:t xml:space="preserve"> them the ability to achieve </w:t>
      </w:r>
      <w:r w:rsidRPr="00E72D02">
        <w:rPr>
          <w:rStyle w:val="Emphasis"/>
          <w:highlight w:val="green"/>
        </w:rPr>
        <w:t>information dominance</w:t>
      </w:r>
      <w:r w:rsidRPr="00E72D02">
        <w:rPr>
          <w:rStyle w:val="Emphasis"/>
        </w:rPr>
        <w:t xml:space="preserve"> and therefore make them less able to fight an “informationalised war”.</w:t>
      </w:r>
      <w:r w:rsidRPr="00E72D02">
        <w:rPr>
          <w:sz w:val="16"/>
        </w:rPr>
        <w:t xml:space="preserve"> O´Hanlon predicts that if </w:t>
      </w:r>
      <w:r w:rsidRPr="00E72D02">
        <w:rPr>
          <w:rStyle w:val="Emphasis"/>
        </w:rPr>
        <w:t>“China could find major U.S. naval assets with satellites, it would only need to sneak a single airplane, ship, or submarine into the region east of Taiwan to have a good chance of sinking a ship”1007, thus deterring the US from entering a war to protects its allies. Similarly, Russia has demonstrated operational counterspace capabilities in regional conflicts in Chechnya1008 as well as Ukraine and Syria</w:t>
      </w:r>
      <w:r w:rsidRPr="00E72D02">
        <w:rPr>
          <w:sz w:val="16"/>
        </w:rPr>
        <w:t xml:space="preserve">1009. </w:t>
      </w:r>
      <w:r w:rsidRPr="00E72D02">
        <w:rPr>
          <w:rStyle w:val="Emphasis"/>
        </w:rPr>
        <w:t>The risk of space war decreased during the Second Space Age because states still maximised space security to a high degree, and because technological maturity and high costs are still important factors</w:t>
      </w:r>
      <w:r w:rsidRPr="00E72D02">
        <w:rPr>
          <w:sz w:val="16"/>
        </w:rPr>
        <w:t xml:space="preserve">. China's ASAT test in 2007 can not be labelled space security maximisation, but after the US response in 2008, </w:t>
      </w:r>
      <w:r w:rsidRPr="00E72D02">
        <w:rPr>
          <w:rStyle w:val="Emphasis"/>
        </w:rPr>
        <w:t xml:space="preserve">the </w:t>
      </w:r>
      <w:r w:rsidRPr="00E72D02">
        <w:rPr>
          <w:rStyle w:val="Emphasis"/>
          <w:highlight w:val="green"/>
        </w:rPr>
        <w:t>US approach</w:t>
      </w:r>
      <w:r w:rsidRPr="00E72D02">
        <w:rPr>
          <w:rStyle w:val="Emphasis"/>
        </w:rPr>
        <w:t xml:space="preserve"> in space actually </w:t>
      </w:r>
      <w:r w:rsidRPr="00E72D02">
        <w:rPr>
          <w:rStyle w:val="Emphasis"/>
          <w:highlight w:val="green"/>
        </w:rPr>
        <w:t>shifted</w:t>
      </w:r>
      <w:r w:rsidRPr="00E72D02">
        <w:rPr>
          <w:rStyle w:val="Emphasis"/>
        </w:rPr>
        <w:t xml:space="preserve"> </w:t>
      </w:r>
      <w:r w:rsidRPr="00E72D02">
        <w:rPr>
          <w:rStyle w:val="Emphasis"/>
          <w:highlight w:val="green"/>
        </w:rPr>
        <w:t>to</w:t>
      </w:r>
      <w:r w:rsidRPr="00E72D02">
        <w:rPr>
          <w:rStyle w:val="Emphasis"/>
        </w:rPr>
        <w:t xml:space="preserve"> become less confrontational and slight </w:t>
      </w:r>
      <w:r w:rsidRPr="00E72D02">
        <w:rPr>
          <w:rStyle w:val="Emphasis"/>
          <w:highlight w:val="green"/>
        </w:rPr>
        <w:t>more accepting to</w:t>
      </w:r>
      <w:r w:rsidRPr="00E72D02">
        <w:rPr>
          <w:rStyle w:val="Emphasis"/>
        </w:rPr>
        <w:t xml:space="preserve"> a </w:t>
      </w:r>
      <w:r w:rsidRPr="00E72D02">
        <w:rPr>
          <w:rStyle w:val="Emphasis"/>
          <w:highlight w:val="green"/>
        </w:rPr>
        <w:t>multipolar balance</w:t>
      </w:r>
      <w:r w:rsidRPr="00E72D02">
        <w:rPr>
          <w:rStyle w:val="Emphasis"/>
        </w:rPr>
        <w:t xml:space="preserve"> of space power in the international system</w:t>
      </w:r>
      <w:r w:rsidRPr="00E72D02">
        <w:rPr>
          <w:sz w:val="16"/>
        </w:rPr>
        <w:t xml:space="preserve">.10101011 </w:t>
      </w:r>
      <w:r w:rsidRPr="00E72D02">
        <w:rPr>
          <w:rStyle w:val="Emphasis"/>
        </w:rPr>
        <w:t>Even at the peak of the unipolar moment in space</w:t>
      </w:r>
      <w:r w:rsidRPr="00E72D02">
        <w:rPr>
          <w:sz w:val="16"/>
        </w:rPr>
        <w:t xml:space="preserve">, with space weapons like “Rod from Gods” on the drawing board, </w:t>
      </w:r>
      <w:r w:rsidRPr="00E72D02">
        <w:rPr>
          <w:rStyle w:val="Emphasis"/>
        </w:rPr>
        <w:t xml:space="preserve">the </w:t>
      </w:r>
      <w:r w:rsidRPr="00E72D02">
        <w:rPr>
          <w:rStyle w:val="Emphasis"/>
          <w:highlight w:val="green"/>
        </w:rPr>
        <w:t>US never placed</w:t>
      </w:r>
      <w:r w:rsidRPr="00E72D02">
        <w:rPr>
          <w:rStyle w:val="Emphasis"/>
        </w:rPr>
        <w:t xml:space="preserve"> </w:t>
      </w:r>
      <w:r w:rsidRPr="00E72D02">
        <w:rPr>
          <w:rStyle w:val="Emphasis"/>
          <w:highlight w:val="green"/>
        </w:rPr>
        <w:t>weapons permanently in orbit</w:t>
      </w:r>
      <w:r w:rsidRPr="00E72D02">
        <w:rPr>
          <w:rStyle w:val="Emphasis"/>
        </w:rPr>
        <w:t>. Instead of using its ASAT weapons when it suddenly became an underdog</w:t>
      </w:r>
      <w:r w:rsidRPr="00E72D02">
        <w:rPr>
          <w:sz w:val="16"/>
        </w:rPr>
        <w:t xml:space="preserve">, Russia cooperated with the US, though much out of </w:t>
      </w:r>
      <w:r w:rsidRPr="00E72D02">
        <w:rPr>
          <w:sz w:val="16"/>
        </w:rPr>
        <w:lastRenderedPageBreak/>
        <w:t xml:space="preserve">necessity. The Columbia accident in 2003, showed that even the state with the most space power – in this case the US – was struggling to develop safe and functioning space capabilities. However, </w:t>
      </w:r>
      <w:r w:rsidRPr="00E72D02">
        <w:rPr>
          <w:rStyle w:val="Emphasis"/>
        </w:rPr>
        <w:t xml:space="preserve">a number of factor predicts a </w:t>
      </w:r>
      <w:r w:rsidRPr="00E72D02">
        <w:rPr>
          <w:rStyle w:val="Emphasis"/>
          <w:highlight w:val="green"/>
        </w:rPr>
        <w:t>dangerous future</w:t>
      </w:r>
      <w:r w:rsidRPr="00E72D02">
        <w:rPr>
          <w:rStyle w:val="Emphasis"/>
        </w:rPr>
        <w:t xml:space="preserve"> in international space politics. The </w:t>
      </w:r>
      <w:r w:rsidRPr="00E72D02">
        <w:rPr>
          <w:rStyle w:val="Emphasis"/>
          <w:highlight w:val="green"/>
        </w:rPr>
        <w:t>true nature</w:t>
      </w:r>
      <w:r w:rsidRPr="00E72D02">
        <w:rPr>
          <w:rStyle w:val="Emphasis"/>
        </w:rPr>
        <w:t xml:space="preserve"> of new space capabilities continued to be </w:t>
      </w:r>
      <w:r w:rsidRPr="00E72D02">
        <w:rPr>
          <w:rStyle w:val="Emphasis"/>
          <w:highlight w:val="green"/>
        </w:rPr>
        <w:t>blurred due to</w:t>
      </w:r>
      <w:r w:rsidRPr="00E72D02">
        <w:rPr>
          <w:rStyle w:val="Emphasis"/>
        </w:rPr>
        <w:t xml:space="preserve"> its </w:t>
      </w:r>
      <w:r w:rsidRPr="00E72D02">
        <w:rPr>
          <w:rStyle w:val="Emphasis"/>
          <w:highlight w:val="green"/>
        </w:rPr>
        <w:t>dual-use</w:t>
      </w:r>
      <w:r w:rsidRPr="00E72D02">
        <w:rPr>
          <w:sz w:val="16"/>
        </w:rPr>
        <w:t xml:space="preserve">. According to the Pentagon, </w:t>
      </w:r>
      <w:r w:rsidRPr="00E72D02">
        <w:rPr>
          <w:rStyle w:val="Emphasis"/>
        </w:rPr>
        <w:t xml:space="preserve">roughly </w:t>
      </w:r>
      <w:r w:rsidRPr="00E72D02">
        <w:rPr>
          <w:rStyle w:val="Emphasis"/>
          <w:highlight w:val="green"/>
        </w:rPr>
        <w:t>95 percent</w:t>
      </w:r>
      <w:r w:rsidRPr="00E72D02">
        <w:rPr>
          <w:rStyle w:val="Emphasis"/>
        </w:rPr>
        <w:t xml:space="preserve"> </w:t>
      </w:r>
      <w:r w:rsidRPr="00E72D02">
        <w:rPr>
          <w:rStyle w:val="Emphasis"/>
          <w:highlight w:val="green"/>
        </w:rPr>
        <w:t>of</w:t>
      </w:r>
      <w:r w:rsidRPr="00E72D02">
        <w:rPr>
          <w:rStyle w:val="Emphasis"/>
        </w:rPr>
        <w:t xml:space="preserve"> space </w:t>
      </w:r>
      <w:r w:rsidRPr="00E72D02">
        <w:rPr>
          <w:rStyle w:val="Emphasis"/>
          <w:highlight w:val="green"/>
        </w:rPr>
        <w:t>tech</w:t>
      </w:r>
      <w:r w:rsidRPr="00E72D02">
        <w:rPr>
          <w:rStyle w:val="Emphasis"/>
        </w:rPr>
        <w:t xml:space="preserve">nologies can be </w:t>
      </w:r>
      <w:r w:rsidRPr="00E72D02">
        <w:rPr>
          <w:rStyle w:val="Emphasis"/>
          <w:highlight w:val="green"/>
        </w:rPr>
        <w:t>considered dual use</w:t>
      </w:r>
      <w:r w:rsidRPr="00E72D02">
        <w:rPr>
          <w:sz w:val="16"/>
        </w:rPr>
        <w:t xml:space="preserve">.1012 As Mutschler has argued, </w:t>
      </w:r>
      <w:r w:rsidRPr="00E72D02">
        <w:rPr>
          <w:rStyle w:val="Emphasis"/>
        </w:rPr>
        <w:t xml:space="preserve">space security cooperation must produce balanced gains to stand a chance for success1013, but as Hansel has pointed out, the US, China and Russia have </w:t>
      </w:r>
      <w:r w:rsidRPr="00E72D02">
        <w:rPr>
          <w:rStyle w:val="Emphasis"/>
          <w:highlight w:val="green"/>
        </w:rPr>
        <w:t>opposing interests on</w:t>
      </w:r>
      <w:r w:rsidRPr="00E72D02">
        <w:rPr>
          <w:rStyle w:val="Emphasis"/>
        </w:rPr>
        <w:t xml:space="preserve"> space </w:t>
      </w:r>
      <w:r w:rsidRPr="00E72D02">
        <w:rPr>
          <w:rStyle w:val="Emphasis"/>
          <w:highlight w:val="green"/>
        </w:rPr>
        <w:t>arms control</w:t>
      </w:r>
      <w:r w:rsidRPr="00E72D02">
        <w:rPr>
          <w:rStyle w:val="Emphasis"/>
        </w:rPr>
        <w:t>.</w:t>
      </w:r>
      <w:r w:rsidRPr="00E72D02">
        <w:rPr>
          <w:sz w:val="16"/>
        </w:rPr>
        <w:t xml:space="preserve"> 1014 </w:t>
      </w:r>
      <w:r w:rsidRPr="00E72D02">
        <w:rPr>
          <w:rStyle w:val="Emphasis"/>
        </w:rPr>
        <w:t xml:space="preserve">The </w:t>
      </w:r>
      <w:r w:rsidRPr="00E72D02">
        <w:rPr>
          <w:rStyle w:val="Emphasis"/>
          <w:highlight w:val="green"/>
        </w:rPr>
        <w:t>incentives for</w:t>
      </w:r>
      <w:r w:rsidRPr="00E72D02">
        <w:rPr>
          <w:rStyle w:val="Emphasis"/>
        </w:rPr>
        <w:t xml:space="preserve"> </w:t>
      </w:r>
      <w:r w:rsidRPr="00E72D02">
        <w:rPr>
          <w:rStyle w:val="Emphasis"/>
          <w:highlight w:val="green"/>
        </w:rPr>
        <w:t>striking first</w:t>
      </w:r>
      <w:r w:rsidRPr="00E72D02">
        <w:rPr>
          <w:rStyle w:val="Emphasis"/>
        </w:rPr>
        <w:t xml:space="preserve"> in space</w:t>
      </w:r>
      <w:r w:rsidRPr="00E72D02">
        <w:rPr>
          <w:sz w:val="16"/>
        </w:rPr>
        <w:t xml:space="preserve">, which according to Glaser and Kaufmann1015 is an important factor in explaining the likelihood of war in the international system, </w:t>
      </w:r>
      <w:r w:rsidRPr="00E72D02">
        <w:rPr>
          <w:rStyle w:val="Emphasis"/>
        </w:rPr>
        <w:t xml:space="preserve">is </w:t>
      </w:r>
      <w:r w:rsidRPr="00E72D02">
        <w:rPr>
          <w:rStyle w:val="Emphasis"/>
          <w:highlight w:val="green"/>
        </w:rPr>
        <w:t>made worse</w:t>
      </w:r>
      <w:r w:rsidRPr="00E72D02">
        <w:rPr>
          <w:rStyle w:val="Emphasis"/>
        </w:rPr>
        <w:t xml:space="preserve"> </w:t>
      </w:r>
      <w:r w:rsidRPr="00E72D02">
        <w:rPr>
          <w:rStyle w:val="Emphasis"/>
          <w:highlight w:val="green"/>
        </w:rPr>
        <w:t>by limitations in</w:t>
      </w:r>
      <w:r w:rsidRPr="00E72D02">
        <w:rPr>
          <w:rStyle w:val="Emphasis"/>
        </w:rPr>
        <w:t xml:space="preserve"> space situational awareness (</w:t>
      </w:r>
      <w:r w:rsidRPr="00E72D02">
        <w:rPr>
          <w:rStyle w:val="Emphasis"/>
          <w:highlight w:val="green"/>
        </w:rPr>
        <w:t>SSA</w:t>
      </w:r>
      <w:r w:rsidRPr="00E72D02">
        <w:rPr>
          <w:rStyle w:val="Emphasis"/>
        </w:rPr>
        <w:t>)</w:t>
      </w:r>
      <w:r w:rsidRPr="00E72D02">
        <w:rPr>
          <w:sz w:val="16"/>
        </w:rPr>
        <w:t xml:space="preserve">1016. </w:t>
      </w:r>
      <w:r w:rsidRPr="00E72D02">
        <w:rPr>
          <w:rStyle w:val="Emphasis"/>
        </w:rPr>
        <w:t xml:space="preserve">Perhaps more importantly, the </w:t>
      </w:r>
      <w:r w:rsidRPr="00E72D02">
        <w:rPr>
          <w:rStyle w:val="Emphasis"/>
          <w:highlight w:val="green"/>
        </w:rPr>
        <w:t>US and</w:t>
      </w:r>
      <w:r w:rsidRPr="00E72D02">
        <w:rPr>
          <w:rStyle w:val="Emphasis"/>
        </w:rPr>
        <w:t xml:space="preserve"> </w:t>
      </w:r>
      <w:r w:rsidRPr="00E72D02">
        <w:rPr>
          <w:rStyle w:val="Emphasis"/>
          <w:highlight w:val="green"/>
        </w:rPr>
        <w:t>China</w:t>
      </w:r>
      <w:r w:rsidRPr="00E72D02">
        <w:rPr>
          <w:rStyle w:val="Emphasis"/>
        </w:rPr>
        <w:t xml:space="preserve"> – the two most powerful states on Earth – have little to </w:t>
      </w:r>
      <w:r w:rsidRPr="00E72D02">
        <w:rPr>
          <w:rStyle w:val="Emphasis"/>
          <w:highlight w:val="green"/>
        </w:rPr>
        <w:t xml:space="preserve">no cooperation </w:t>
      </w:r>
      <w:r w:rsidRPr="00E72D02">
        <w:rPr>
          <w:rStyle w:val="Emphasis"/>
        </w:rPr>
        <w:t xml:space="preserve">in space, leaving </w:t>
      </w:r>
      <w:r w:rsidRPr="00E72D02">
        <w:rPr>
          <w:rStyle w:val="Emphasis"/>
          <w:highlight w:val="green"/>
        </w:rPr>
        <w:t>slim chances</w:t>
      </w:r>
      <w:r w:rsidRPr="00E72D02">
        <w:rPr>
          <w:rStyle w:val="Emphasis"/>
        </w:rPr>
        <w:t xml:space="preserve"> </w:t>
      </w:r>
      <w:r w:rsidRPr="00E72D02">
        <w:rPr>
          <w:rStyle w:val="Emphasis"/>
          <w:highlight w:val="green"/>
        </w:rPr>
        <w:t>for</w:t>
      </w:r>
      <w:r w:rsidRPr="00E72D02">
        <w:rPr>
          <w:rStyle w:val="Emphasis"/>
        </w:rPr>
        <w:t xml:space="preserve"> </w:t>
      </w:r>
      <w:r w:rsidRPr="00E72D02">
        <w:rPr>
          <w:rStyle w:val="Emphasis"/>
          <w:highlight w:val="green"/>
        </w:rPr>
        <w:t>successful</w:t>
      </w:r>
      <w:r w:rsidRPr="00E72D02">
        <w:rPr>
          <w:rStyle w:val="Emphasis"/>
        </w:rPr>
        <w:t xml:space="preserve">, substantial </w:t>
      </w:r>
      <w:r w:rsidRPr="00E72D02">
        <w:rPr>
          <w:rStyle w:val="Emphasis"/>
          <w:highlight w:val="green"/>
        </w:rPr>
        <w:t>space</w:t>
      </w:r>
      <w:r w:rsidRPr="00E72D02">
        <w:rPr>
          <w:rStyle w:val="Emphasis"/>
        </w:rPr>
        <w:t xml:space="preserve"> </w:t>
      </w:r>
      <w:r w:rsidRPr="00E72D02">
        <w:rPr>
          <w:rStyle w:val="Emphasis"/>
          <w:highlight w:val="green"/>
        </w:rPr>
        <w:t>coop</w:t>
      </w:r>
      <w:r w:rsidRPr="00E72D02">
        <w:rPr>
          <w:rStyle w:val="Emphasis"/>
        </w:rPr>
        <w:t>eration based on balanced, relative gains</w:t>
      </w:r>
      <w:r w:rsidRPr="00E72D02">
        <w:rPr>
          <w:sz w:val="16"/>
        </w:rPr>
        <w:t>.1017 Ultimately, as Bahney and Pearl have recently concluded in Foreign Affairs, “[e]ven if it were possible to convince Moscow and Beijing of the benefits of comprehensive space arms control, existing technology makes it extremely difficult to verify compliance with the necessary treaty provisions—and without comprehensive and reliable verification, treaties are toothless”1018.</w:t>
      </w:r>
    </w:p>
    <w:p w14:paraId="04F54ED0" w14:textId="77777777" w:rsidR="001B4CBC" w:rsidRPr="00E72D02" w:rsidRDefault="001B4CBC" w:rsidP="001B4CBC">
      <w:pPr>
        <w:pStyle w:val="Heading4"/>
        <w:rPr>
          <w:rFonts w:cs="Arial"/>
        </w:rPr>
      </w:pPr>
      <w:r w:rsidRPr="00E72D02">
        <w:rPr>
          <w:rFonts w:cs="Arial"/>
        </w:rPr>
        <w:t>American unipolarity is not mutually exclusive from multilateral cooperation – it creates a new form of institutionally bound multilateralism via benign hegemony</w:t>
      </w:r>
    </w:p>
    <w:p w14:paraId="51DD2B99" w14:textId="77777777" w:rsidR="001B4CBC" w:rsidRPr="00E72D02" w:rsidRDefault="001B4CBC" w:rsidP="001B4CBC">
      <w:r w:rsidRPr="00E72D02">
        <w:rPr>
          <w:rFonts w:eastAsiaTheme="majorEastAsia"/>
          <w:b/>
          <w:bCs/>
          <w:sz w:val="26"/>
          <w:szCs w:val="26"/>
        </w:rPr>
        <w:t xml:space="preserve">Stokes ’18 </w:t>
      </w:r>
      <w:r w:rsidRPr="00E72D02">
        <w:t>[Doug, Professor in International Security and Strategy in the Department of Politics at the University of Exeter, “Trump, American Hegemony, and the Future of the Liberal International Order”, International Affairs 94: I, 2018 issue, https://www.chathamhouse.org/sites/default/files/images/ia/INTA94_1_8_238_Stokes.pdf]//pranav</w:t>
      </w:r>
    </w:p>
    <w:p w14:paraId="2CDE629A" w14:textId="77777777" w:rsidR="001B4CBC" w:rsidRPr="00E72D02" w:rsidRDefault="001B4CBC" w:rsidP="001B4CBC">
      <w:pPr>
        <w:pStyle w:val="NormalWeb"/>
        <w:rPr>
          <w:rStyle w:val="Emphasis"/>
        </w:rPr>
      </w:pPr>
      <w:r w:rsidRPr="00E72D02">
        <w:rPr>
          <w:rFonts w:ascii="Arial" w:hAnsi="Arial" w:cs="Arial"/>
          <w:sz w:val="16"/>
        </w:rPr>
        <w:t xml:space="preserve">At the end of the Second World War, </w:t>
      </w:r>
      <w:r w:rsidRPr="00E72D02">
        <w:rPr>
          <w:rStyle w:val="Emphasis"/>
        </w:rPr>
        <w:t>the United States possessed almost half the world’s manufacturing capacity, the majority of its food supplies, nearly all of its capital reserves and a military power unparalleled in human history</w:t>
      </w:r>
      <w:r w:rsidRPr="00E72D02">
        <w:rPr>
          <w:rFonts w:ascii="Arial" w:hAnsi="Arial" w:cs="Arial"/>
          <w:sz w:val="16"/>
        </w:rPr>
        <w:t xml:space="preserve">. In this context, the </w:t>
      </w:r>
      <w:r w:rsidRPr="00E72D02">
        <w:rPr>
          <w:rStyle w:val="Emphasis"/>
          <w:highlight w:val="green"/>
        </w:rPr>
        <w:t>US</w:t>
      </w:r>
      <w:r w:rsidRPr="00E72D02">
        <w:rPr>
          <w:rStyle w:val="Emphasis"/>
        </w:rPr>
        <w:t xml:space="preserve"> national </w:t>
      </w:r>
      <w:r w:rsidRPr="00E72D02">
        <w:rPr>
          <w:rStyle w:val="Emphasis"/>
          <w:highlight w:val="green"/>
        </w:rPr>
        <w:t>interest became globalized</w:t>
      </w:r>
      <w:r w:rsidRPr="00E72D02">
        <w:rPr>
          <w:rStyle w:val="Emphasis"/>
        </w:rPr>
        <w:t xml:space="preserve"> as America set about using its hegemonic leadership to fashion a new world order</w:t>
      </w:r>
      <w:r w:rsidRPr="00E72D02">
        <w:rPr>
          <w:rStyle w:val="StyleUnderline"/>
          <w:rFonts w:ascii="Arial" w:hAnsi="Arial" w:cs="Arial"/>
        </w:rPr>
        <w:t>.</w:t>
      </w:r>
      <w:r w:rsidRPr="00E72D02">
        <w:rPr>
          <w:rFonts w:ascii="Arial" w:hAnsi="Arial" w:cs="Arial"/>
          <w:sz w:val="16"/>
        </w:rPr>
        <w:t xml:space="preserve"> Whereas closed economic blocs had exacerbated the rise of nationalist extremism after the First World War, </w:t>
      </w:r>
      <w:r w:rsidRPr="00E72D02">
        <w:rPr>
          <w:rStyle w:val="Emphasis"/>
        </w:rPr>
        <w:t xml:space="preserve">after 1945 American foreign policy elites sought to use the </w:t>
      </w:r>
      <w:r w:rsidRPr="00E72D02">
        <w:rPr>
          <w:rStyle w:val="Emphasis"/>
          <w:highlight w:val="green"/>
        </w:rPr>
        <w:t>new</w:t>
      </w:r>
      <w:r w:rsidRPr="00E72D02">
        <w:rPr>
          <w:rStyle w:val="Emphasis"/>
        </w:rPr>
        <w:t xml:space="preserve"> </w:t>
      </w:r>
      <w:r w:rsidRPr="00E72D02">
        <w:rPr>
          <w:rStyle w:val="Emphasis"/>
          <w:highlight w:val="green"/>
        </w:rPr>
        <w:t>US hegemony to create an</w:t>
      </w:r>
      <w:r w:rsidRPr="00E72D02">
        <w:rPr>
          <w:rStyle w:val="Emphasis"/>
        </w:rPr>
        <w:t xml:space="preserve"> </w:t>
      </w:r>
      <w:r w:rsidRPr="00E72D02">
        <w:rPr>
          <w:rStyle w:val="Emphasis"/>
          <w:highlight w:val="green"/>
        </w:rPr>
        <w:t>international order</w:t>
      </w:r>
      <w:r w:rsidRPr="00E72D02">
        <w:rPr>
          <w:rStyle w:val="Emphasis"/>
        </w:rPr>
        <w:t xml:space="preserve"> </w:t>
      </w:r>
      <w:r w:rsidRPr="00E72D02">
        <w:rPr>
          <w:rStyle w:val="Emphasis"/>
          <w:highlight w:val="green"/>
        </w:rPr>
        <w:t>based</w:t>
      </w:r>
      <w:r w:rsidRPr="00E72D02">
        <w:rPr>
          <w:rStyle w:val="Emphasis"/>
        </w:rPr>
        <w:t xml:space="preserve"> </w:t>
      </w:r>
      <w:r w:rsidRPr="00E72D02">
        <w:rPr>
          <w:rStyle w:val="Emphasis"/>
          <w:highlight w:val="green"/>
        </w:rPr>
        <w:t>on</w:t>
      </w:r>
      <w:r w:rsidRPr="00E72D02">
        <w:rPr>
          <w:rStyle w:val="Emphasis"/>
        </w:rPr>
        <w:t xml:space="preserve"> economic </w:t>
      </w:r>
      <w:r w:rsidRPr="00E72D02">
        <w:rPr>
          <w:rStyle w:val="Emphasis"/>
          <w:highlight w:val="green"/>
        </w:rPr>
        <w:t>interdependence</w:t>
      </w:r>
      <w:r w:rsidRPr="00E72D02">
        <w:rPr>
          <w:rStyle w:val="Emphasis"/>
        </w:rPr>
        <w:t xml:space="preserve">, a conditional and institutionally </w:t>
      </w:r>
      <w:r w:rsidRPr="00E72D02">
        <w:rPr>
          <w:rStyle w:val="Emphasis"/>
          <w:highlight w:val="green"/>
        </w:rPr>
        <w:t>bound multilateralism</w:t>
      </w:r>
      <w:r w:rsidRPr="00E72D02">
        <w:rPr>
          <w:rStyle w:val="Emphasis"/>
        </w:rPr>
        <w:t xml:space="preserve"> </w:t>
      </w:r>
      <w:r w:rsidRPr="00E72D02">
        <w:rPr>
          <w:rStyle w:val="Emphasis"/>
          <w:highlight w:val="green"/>
        </w:rPr>
        <w:t>and</w:t>
      </w:r>
      <w:r w:rsidRPr="00E72D02">
        <w:rPr>
          <w:rStyle w:val="Emphasis"/>
        </w:rPr>
        <w:t xml:space="preserve"> </w:t>
      </w:r>
      <w:r w:rsidRPr="00E72D02">
        <w:rPr>
          <w:rStyle w:val="Emphasis"/>
          <w:highlight w:val="green"/>
        </w:rPr>
        <w:t>strategic alliance networks</w:t>
      </w:r>
      <w:r w:rsidRPr="00E72D02">
        <w:rPr>
          <w:rStyle w:val="Emphasis"/>
        </w:rPr>
        <w:t xml:space="preserve"> under US leadership. These networks existed in part </w:t>
      </w:r>
      <w:r w:rsidRPr="00E72D02">
        <w:rPr>
          <w:rStyle w:val="Emphasis"/>
          <w:highlight w:val="green"/>
        </w:rPr>
        <w:t>to</w:t>
      </w:r>
      <w:r w:rsidRPr="00E72D02">
        <w:rPr>
          <w:rStyle w:val="Emphasis"/>
        </w:rPr>
        <w:t xml:space="preserve"> contain Soviet expansionism militarily, but also to </w:t>
      </w:r>
      <w:r w:rsidRPr="00E72D02">
        <w:rPr>
          <w:rStyle w:val="Emphasis"/>
          <w:highlight w:val="green"/>
        </w:rPr>
        <w:t>dampen</w:t>
      </w:r>
      <w:r w:rsidRPr="00E72D02">
        <w:rPr>
          <w:rStyle w:val="Emphasis"/>
        </w:rPr>
        <w:t xml:space="preserve"> </w:t>
      </w:r>
      <w:r w:rsidRPr="00E72D02">
        <w:rPr>
          <w:rStyle w:val="Emphasis"/>
          <w:highlight w:val="green"/>
        </w:rPr>
        <w:t>geopolitical competition</w:t>
      </w:r>
      <w:r w:rsidRPr="00E72D02">
        <w:rPr>
          <w:rStyle w:val="Emphasis"/>
        </w:rPr>
        <w:t xml:space="preserve"> </w:t>
      </w:r>
      <w:r w:rsidRPr="00E72D02">
        <w:rPr>
          <w:rStyle w:val="Emphasis"/>
          <w:highlight w:val="green"/>
        </w:rPr>
        <w:t>from other centres</w:t>
      </w:r>
      <w:r w:rsidRPr="00E72D02">
        <w:rPr>
          <w:rStyle w:val="Emphasis"/>
        </w:rPr>
        <w:t xml:space="preserve"> </w:t>
      </w:r>
      <w:r w:rsidRPr="00E72D02">
        <w:rPr>
          <w:rStyle w:val="Emphasis"/>
          <w:highlight w:val="green"/>
        </w:rPr>
        <w:t>of world power</w:t>
      </w:r>
      <w:r w:rsidRPr="00E72D02">
        <w:rPr>
          <w:rStyle w:val="Emphasis"/>
        </w:rPr>
        <w:t xml:space="preserve"> such as Japan or western Europe.14 The </w:t>
      </w:r>
      <w:r w:rsidRPr="00E72D02">
        <w:rPr>
          <w:rStyle w:val="Emphasis"/>
          <w:highlight w:val="green"/>
        </w:rPr>
        <w:t>promotion of the LIO</w:t>
      </w:r>
      <w:r w:rsidRPr="00E72D02">
        <w:rPr>
          <w:rStyle w:val="Emphasis"/>
        </w:rPr>
        <w:t xml:space="preserve"> thus </w:t>
      </w:r>
      <w:r w:rsidRPr="00E72D02">
        <w:rPr>
          <w:rStyle w:val="Emphasis"/>
          <w:highlight w:val="green"/>
        </w:rPr>
        <w:t>represented</w:t>
      </w:r>
      <w:r w:rsidRPr="00E72D02">
        <w:rPr>
          <w:rStyle w:val="Emphasis"/>
        </w:rPr>
        <w:t xml:space="preserve"> the </w:t>
      </w:r>
      <w:r w:rsidRPr="00E72D02">
        <w:rPr>
          <w:rStyle w:val="Emphasis"/>
          <w:highlight w:val="green"/>
        </w:rPr>
        <w:t>institutional instantiation</w:t>
      </w:r>
      <w:r w:rsidRPr="00E72D02">
        <w:rPr>
          <w:rStyle w:val="Emphasis"/>
        </w:rPr>
        <w:t xml:space="preserve"> </w:t>
      </w:r>
      <w:r w:rsidRPr="00E72D02">
        <w:rPr>
          <w:rStyle w:val="Emphasis"/>
          <w:highlight w:val="green"/>
        </w:rPr>
        <w:t>of the</w:t>
      </w:r>
      <w:r w:rsidRPr="00E72D02">
        <w:rPr>
          <w:rStyle w:val="Emphasis"/>
        </w:rPr>
        <w:t xml:space="preserve"> kind of </w:t>
      </w:r>
      <w:r w:rsidRPr="00E72D02">
        <w:rPr>
          <w:rStyle w:val="Emphasis"/>
          <w:highlight w:val="green"/>
        </w:rPr>
        <w:t>world order</w:t>
      </w:r>
      <w:r w:rsidRPr="00E72D02">
        <w:rPr>
          <w:rStyle w:val="Emphasis"/>
        </w:rPr>
        <w:t xml:space="preserve"> </w:t>
      </w:r>
      <w:r w:rsidRPr="00E72D02">
        <w:rPr>
          <w:rStyle w:val="Emphasis"/>
          <w:highlight w:val="green"/>
        </w:rPr>
        <w:t>that would allow</w:t>
      </w:r>
      <w:r w:rsidRPr="00E72D02">
        <w:rPr>
          <w:rStyle w:val="Emphasis"/>
        </w:rPr>
        <w:t xml:space="preserve"> </w:t>
      </w:r>
      <w:r w:rsidRPr="00E72D02">
        <w:rPr>
          <w:rStyle w:val="Emphasis"/>
          <w:highlight w:val="green"/>
        </w:rPr>
        <w:t>the</w:t>
      </w:r>
      <w:r w:rsidRPr="00E72D02">
        <w:rPr>
          <w:rStyle w:val="Emphasis"/>
        </w:rPr>
        <w:t xml:space="preserve"> </w:t>
      </w:r>
      <w:r w:rsidRPr="00E72D02">
        <w:rPr>
          <w:rStyle w:val="Emphasis"/>
          <w:highlight w:val="green"/>
        </w:rPr>
        <w:t>U</w:t>
      </w:r>
      <w:r w:rsidRPr="00E72D02">
        <w:rPr>
          <w:rStyle w:val="Emphasis"/>
        </w:rPr>
        <w:t xml:space="preserve">nited </w:t>
      </w:r>
      <w:r w:rsidRPr="00E72D02">
        <w:rPr>
          <w:rStyle w:val="Emphasis"/>
          <w:highlight w:val="green"/>
        </w:rPr>
        <w:t>S</w:t>
      </w:r>
      <w:r w:rsidRPr="00E72D02">
        <w:rPr>
          <w:rStyle w:val="Emphasis"/>
        </w:rPr>
        <w:t xml:space="preserve">tates </w:t>
      </w:r>
      <w:r w:rsidRPr="00E72D02">
        <w:rPr>
          <w:rStyle w:val="Emphasis"/>
          <w:highlight w:val="green"/>
        </w:rPr>
        <w:t>to thrive</w:t>
      </w:r>
      <w:r w:rsidRPr="00E72D02">
        <w:rPr>
          <w:rStyle w:val="Emphasis"/>
        </w:rPr>
        <w:t xml:space="preserve"> while also remaining first among equals</w:t>
      </w:r>
      <w:r w:rsidRPr="00E72D02">
        <w:rPr>
          <w:rFonts w:ascii="Arial" w:hAnsi="Arial" w:cs="Arial"/>
          <w:sz w:val="16"/>
        </w:rPr>
        <w:t xml:space="preserve"> in a Pax Americana.</w:t>
      </w:r>
      <w:r w:rsidRPr="00E72D02">
        <w:rPr>
          <w:rFonts w:ascii="Arial" w:hAnsi="Arial" w:cs="Arial"/>
          <w:position w:val="8"/>
          <w:sz w:val="16"/>
          <w:szCs w:val="16"/>
        </w:rPr>
        <w:t xml:space="preserve">15 </w:t>
      </w:r>
      <w:r w:rsidRPr="00E72D02">
        <w:rPr>
          <w:rStyle w:val="Emphasis"/>
        </w:rPr>
        <w:t>This order</w:t>
      </w:r>
      <w:r w:rsidRPr="00E72D02">
        <w:rPr>
          <w:rFonts w:ascii="Arial" w:hAnsi="Arial" w:cs="Arial"/>
          <w:sz w:val="16"/>
        </w:rPr>
        <w:t xml:space="preserve">, while allowing the United States to flourish, </w:t>
      </w:r>
      <w:r w:rsidRPr="00E72D02">
        <w:rPr>
          <w:rStyle w:val="Emphasis"/>
        </w:rPr>
        <w:t xml:space="preserve">also carried substantial costs, with the emergence of economic challenges from other states. Both Germany and Japan, formerly locked into an existential struggle for world mastery, emerged as economic challengers to the United States a little over three decades after the cessation of hostilities. This was, then, a remarkably </w:t>
      </w:r>
      <w:r w:rsidRPr="00E72D02">
        <w:rPr>
          <w:rStyle w:val="Emphasis"/>
          <w:highlight w:val="green"/>
        </w:rPr>
        <w:t>benign form of hegemony</w:t>
      </w:r>
      <w:r w:rsidRPr="00E72D02">
        <w:rPr>
          <w:rStyle w:val="Emphasis"/>
        </w:rPr>
        <w:t>, giving rise to the question: why would the United States choose this form of hegemonic leadership</w:t>
      </w:r>
      <w:r w:rsidRPr="00E72D02">
        <w:rPr>
          <w:rStyle w:val="StyleUnderline"/>
          <w:rFonts w:ascii="Arial" w:hAnsi="Arial" w:cs="Arial"/>
        </w:rPr>
        <w:t>,</w:t>
      </w:r>
      <w:r w:rsidRPr="00E72D02">
        <w:rPr>
          <w:rFonts w:ascii="Arial" w:hAnsi="Arial" w:cs="Arial"/>
          <w:sz w:val="16"/>
        </w:rPr>
        <w:t xml:space="preserve"> and the often steep concomitant costs in blood and treasure, </w:t>
      </w:r>
      <w:r w:rsidRPr="00E72D02">
        <w:rPr>
          <w:rStyle w:val="Emphasis"/>
        </w:rPr>
        <w:t>to maintain a system that, in economic terms at least, allowed other centres of power to emerge</w:t>
      </w:r>
      <w:r w:rsidRPr="00E72D02">
        <w:rPr>
          <w:rFonts w:ascii="Arial" w:hAnsi="Arial" w:cs="Arial"/>
          <w:sz w:val="16"/>
        </w:rPr>
        <w:t xml:space="preserve">?  At this point we can usefully turn to IR theory, and in particular hegemonic stability theory (HST), which can help us to understand the structural logic underpinning hegemonic leadership. </w:t>
      </w:r>
      <w:r w:rsidRPr="00E72D02">
        <w:rPr>
          <w:rStyle w:val="Emphasis"/>
        </w:rPr>
        <w:t xml:space="preserve">Broadly speaking, </w:t>
      </w:r>
      <w:r w:rsidRPr="00E72D02">
        <w:rPr>
          <w:rStyle w:val="Emphasis"/>
          <w:highlight w:val="green"/>
        </w:rPr>
        <w:t>HST</w:t>
      </w:r>
      <w:r w:rsidRPr="00E72D02">
        <w:rPr>
          <w:rStyle w:val="Emphasis"/>
        </w:rPr>
        <w:t xml:space="preserve"> </w:t>
      </w:r>
      <w:r w:rsidRPr="00E72D02">
        <w:rPr>
          <w:rStyle w:val="Emphasis"/>
          <w:highlight w:val="green"/>
        </w:rPr>
        <w:t>argues</w:t>
      </w:r>
      <w:r w:rsidRPr="00E72D02">
        <w:rPr>
          <w:rStyle w:val="Emphasis"/>
        </w:rPr>
        <w:t xml:space="preserve"> that the </w:t>
      </w:r>
      <w:r w:rsidRPr="00E72D02">
        <w:rPr>
          <w:rStyle w:val="Emphasis"/>
          <w:highlight w:val="green"/>
        </w:rPr>
        <w:t>international system is</w:t>
      </w:r>
      <w:r w:rsidRPr="00E72D02">
        <w:rPr>
          <w:rStyle w:val="Emphasis"/>
        </w:rPr>
        <w:t xml:space="preserve"> </w:t>
      </w:r>
      <w:r w:rsidRPr="00E72D02">
        <w:rPr>
          <w:rStyle w:val="Emphasis"/>
          <w:highlight w:val="green"/>
        </w:rPr>
        <w:t>more</w:t>
      </w:r>
      <w:r w:rsidRPr="00E72D02">
        <w:rPr>
          <w:rStyle w:val="Emphasis"/>
        </w:rPr>
        <w:t xml:space="preserve"> likely to be </w:t>
      </w:r>
      <w:r w:rsidRPr="00E72D02">
        <w:rPr>
          <w:rStyle w:val="Emphasis"/>
          <w:highlight w:val="green"/>
        </w:rPr>
        <w:t>stable when a single state</w:t>
      </w:r>
      <w:r w:rsidRPr="00E72D02">
        <w:rPr>
          <w:rStyle w:val="Emphasis"/>
        </w:rPr>
        <w:t xml:space="preserve"> </w:t>
      </w:r>
      <w:r w:rsidRPr="00E72D02">
        <w:rPr>
          <w:rStyle w:val="Emphasis"/>
          <w:highlight w:val="green"/>
        </w:rPr>
        <w:t>is</w:t>
      </w:r>
      <w:r w:rsidRPr="00E72D02">
        <w:rPr>
          <w:rStyle w:val="Emphasis"/>
        </w:rPr>
        <w:t xml:space="preserve"> the </w:t>
      </w:r>
      <w:r w:rsidRPr="00E72D02">
        <w:rPr>
          <w:rStyle w:val="Emphasis"/>
          <w:highlight w:val="green"/>
        </w:rPr>
        <w:t>dominant</w:t>
      </w:r>
      <w:r w:rsidRPr="00E72D02">
        <w:rPr>
          <w:rStyle w:val="Emphasis"/>
        </w:rPr>
        <w:t xml:space="preserve"> </w:t>
      </w:r>
      <w:r w:rsidRPr="00E72D02">
        <w:rPr>
          <w:rStyle w:val="Emphasis"/>
        </w:rPr>
        <w:lastRenderedPageBreak/>
        <w:t xml:space="preserve">power within that system. The </w:t>
      </w:r>
      <w:r w:rsidRPr="00E72D02">
        <w:rPr>
          <w:rStyle w:val="Emphasis"/>
          <w:highlight w:val="green"/>
        </w:rPr>
        <w:t>existence of a hegemon</w:t>
      </w:r>
      <w:r w:rsidRPr="00E72D02">
        <w:rPr>
          <w:rStyle w:val="Emphasis"/>
        </w:rPr>
        <w:t xml:space="preserve"> helps </w:t>
      </w:r>
      <w:r w:rsidRPr="00E72D02">
        <w:rPr>
          <w:rStyle w:val="Emphasis"/>
          <w:highlight w:val="green"/>
        </w:rPr>
        <w:t>eliminate collec- tive action problems</w:t>
      </w:r>
      <w:r w:rsidRPr="00E72D02">
        <w:rPr>
          <w:rStyle w:val="Emphasis"/>
        </w:rPr>
        <w:t xml:space="preserve"> associated with the generation of often costly global public goods necessary to world commerce and to the underwriting of the political and strategic contexts of global economic interdependence—</w:t>
      </w:r>
      <w:r w:rsidRPr="00E72D02">
        <w:rPr>
          <w:rFonts w:ascii="Arial" w:hAnsi="Arial" w:cs="Arial"/>
          <w:sz w:val="16"/>
        </w:rPr>
        <w:t xml:space="preserve">problems that have long bedevilled international politics. Aside from the alleged efficacy of world hegemonic leadership, what does HST tell us about why a preponderant power would seek this often costly role of global leadership?  The first explanation is most closely associated with Kindleberger, and argues that </w:t>
      </w:r>
      <w:r w:rsidRPr="00E72D02">
        <w:rPr>
          <w:rStyle w:val="Emphasis"/>
        </w:rPr>
        <w:t xml:space="preserve">a hegemon </w:t>
      </w:r>
      <w:r w:rsidRPr="00E72D02">
        <w:rPr>
          <w:rStyle w:val="Emphasis"/>
          <w:highlight w:val="green"/>
        </w:rPr>
        <w:t>provides leadership</w:t>
      </w:r>
      <w:r w:rsidRPr="00E72D02">
        <w:rPr>
          <w:rStyle w:val="Emphasis"/>
        </w:rPr>
        <w:t xml:space="preserve"> </w:t>
      </w:r>
      <w:r w:rsidRPr="00E72D02">
        <w:rPr>
          <w:rStyle w:val="Emphasis"/>
          <w:highlight w:val="green"/>
        </w:rPr>
        <w:t>as</w:t>
      </w:r>
      <w:r w:rsidRPr="00E72D02">
        <w:rPr>
          <w:rStyle w:val="Emphasis"/>
        </w:rPr>
        <w:t xml:space="preserve"> </w:t>
      </w:r>
      <w:r w:rsidRPr="00E72D02">
        <w:rPr>
          <w:rStyle w:val="Emphasis"/>
          <w:highlight w:val="green"/>
        </w:rPr>
        <w:t>a</w:t>
      </w:r>
      <w:r w:rsidRPr="00E72D02">
        <w:rPr>
          <w:rStyle w:val="Emphasis"/>
        </w:rPr>
        <w:t xml:space="preserve"> form of </w:t>
      </w:r>
      <w:r w:rsidRPr="00E72D02">
        <w:rPr>
          <w:rStyle w:val="Emphasis"/>
          <w:highlight w:val="green"/>
        </w:rPr>
        <w:t>benevolent service</w:t>
      </w:r>
      <w:r w:rsidRPr="00E72D02">
        <w:rPr>
          <w:rStyle w:val="Emphasis"/>
        </w:rPr>
        <w:t xml:space="preserve"> </w:t>
      </w:r>
      <w:r w:rsidRPr="00E72D02">
        <w:rPr>
          <w:rStyle w:val="Emphasis"/>
          <w:highlight w:val="green"/>
        </w:rPr>
        <w:t>to the</w:t>
      </w:r>
      <w:r w:rsidRPr="00E72D02">
        <w:rPr>
          <w:rStyle w:val="Emphasis"/>
        </w:rPr>
        <w:t xml:space="preserve">  </w:t>
      </w:r>
      <w:r w:rsidRPr="00E72D02">
        <w:rPr>
          <w:rStyle w:val="Emphasis"/>
          <w:highlight w:val="green"/>
        </w:rPr>
        <w:t>international community</w:t>
      </w:r>
      <w:r w:rsidRPr="00E72D02">
        <w:rPr>
          <w:rFonts w:ascii="Arial" w:hAnsi="Arial" w:cs="Arial"/>
          <w:sz w:val="16"/>
        </w:rPr>
        <w:t>.</w:t>
      </w:r>
      <w:r w:rsidRPr="00E72D02">
        <w:rPr>
          <w:rFonts w:ascii="Arial" w:hAnsi="Arial" w:cs="Arial"/>
          <w:position w:val="8"/>
          <w:sz w:val="16"/>
          <w:szCs w:val="16"/>
        </w:rPr>
        <w:t xml:space="preserve">16 </w:t>
      </w:r>
      <w:r w:rsidRPr="00E72D02">
        <w:rPr>
          <w:rFonts w:ascii="Arial" w:hAnsi="Arial" w:cs="Arial"/>
          <w:sz w:val="16"/>
        </w:rPr>
        <w:t xml:space="preserve">In this sense, </w:t>
      </w:r>
      <w:r w:rsidRPr="00E72D02">
        <w:rPr>
          <w:rStyle w:val="Emphasis"/>
        </w:rPr>
        <w:t xml:space="preserve">the hegemon seeks </w:t>
      </w:r>
      <w:r w:rsidRPr="00E72D02">
        <w:rPr>
          <w:rStyle w:val="Emphasis"/>
          <w:highlight w:val="green"/>
        </w:rPr>
        <w:t>to promote</w:t>
      </w:r>
      <w:r w:rsidRPr="00E72D02">
        <w:rPr>
          <w:rStyle w:val="Emphasis"/>
        </w:rPr>
        <w:t xml:space="preserve"> not only its own interests but also the </w:t>
      </w:r>
      <w:r w:rsidRPr="00E72D02">
        <w:rPr>
          <w:rStyle w:val="Emphasis"/>
          <w:highlight w:val="green"/>
        </w:rPr>
        <w:t>collective interests</w:t>
      </w:r>
      <w:r w:rsidRPr="00E72D02">
        <w:rPr>
          <w:rStyle w:val="Emphasis"/>
        </w:rPr>
        <w:t xml:space="preserve"> of the states that it leads: a form of noblesse oblige.</w:t>
      </w:r>
      <w:r w:rsidRPr="00E72D02">
        <w:rPr>
          <w:rFonts w:ascii="Arial" w:hAnsi="Arial" w:cs="Arial"/>
          <w:sz w:val="16"/>
        </w:rPr>
        <w:t xml:space="preserve"> In so far as hegemonic leadership is ‘thought of as the provision of the public good of responsibility, rather than exploitation of followers or the private good of prestige, </w:t>
      </w:r>
      <w:r w:rsidRPr="00E72D02">
        <w:rPr>
          <w:rStyle w:val="Emphasis"/>
        </w:rPr>
        <w:t>it remains a positive idea’</w:t>
      </w:r>
      <w:r w:rsidRPr="00E72D02">
        <w:rPr>
          <w:rFonts w:ascii="Arial" w:hAnsi="Arial" w:cs="Arial"/>
          <w:sz w:val="16"/>
        </w:rPr>
        <w:t xml:space="preserve">. Importantly, hegemonic leadership can help to pacify forms of economic rivalry inherent within the global economy. That is, </w:t>
      </w:r>
      <w:r w:rsidRPr="00E72D02">
        <w:rPr>
          <w:rStyle w:val="Emphasis"/>
        </w:rPr>
        <w:t>leadership can help ‘</w:t>
      </w:r>
      <w:r w:rsidRPr="00E72D02">
        <w:rPr>
          <w:rStyle w:val="Emphasis"/>
          <w:highlight w:val="green"/>
        </w:rPr>
        <w:t>pool sovereignties</w:t>
      </w:r>
      <w:r w:rsidRPr="00E72D02">
        <w:rPr>
          <w:rStyle w:val="Emphasis"/>
        </w:rPr>
        <w:t xml:space="preserve"> to limit the capacity of separate countries to work against the general interest; such pooling is virtually attained today in some of the functions needed </w:t>
      </w:r>
      <w:r w:rsidRPr="00E72D02">
        <w:rPr>
          <w:rStyle w:val="Emphasis"/>
          <w:highlight w:val="green"/>
        </w:rPr>
        <w:t>to stabilize</w:t>
      </w:r>
      <w:r w:rsidRPr="00E72D02">
        <w:rPr>
          <w:rStyle w:val="Emphasis"/>
        </w:rPr>
        <w:t xml:space="preserve"> </w:t>
      </w:r>
      <w:r w:rsidRPr="00E72D02">
        <w:rPr>
          <w:rStyle w:val="Emphasis"/>
          <w:highlight w:val="green"/>
        </w:rPr>
        <w:t>the</w:t>
      </w:r>
      <w:r w:rsidRPr="00E72D02">
        <w:rPr>
          <w:rStyle w:val="Emphasis"/>
        </w:rPr>
        <w:t xml:space="preserve"> </w:t>
      </w:r>
      <w:r w:rsidRPr="00E72D02">
        <w:rPr>
          <w:rStyle w:val="Emphasis"/>
          <w:highlight w:val="green"/>
        </w:rPr>
        <w:t>world</w:t>
      </w:r>
      <w:r w:rsidRPr="00E72D02">
        <w:rPr>
          <w:rStyle w:val="Emphasis"/>
        </w:rPr>
        <w:t xml:space="preserve"> economic </w:t>
      </w:r>
      <w:r w:rsidRPr="00E72D02">
        <w:rPr>
          <w:rStyle w:val="Emphasis"/>
          <w:highlight w:val="green"/>
        </w:rPr>
        <w:t>system’</w:t>
      </w:r>
      <w:r w:rsidRPr="00E72D02">
        <w:rPr>
          <w:rStyle w:val="Emphasis"/>
        </w:rPr>
        <w:t xml:space="preserve"> and is ‘necessary in the absence of delegated authority’.17 The hegemon is benign as its net resource transfers to the rest of the international community through the costs of the public goods it supplies, including security public goods in the form of alliance networks such as NATO,</w:t>
      </w:r>
      <w:r w:rsidRPr="00E72D02">
        <w:rPr>
          <w:rFonts w:ascii="Arial" w:hAnsi="Arial" w:cs="Arial"/>
          <w:sz w:val="16"/>
        </w:rPr>
        <w:t xml:space="preserve"> are extremely costly. This implies that the United States is not predominantly seeking either its own immediate advantage or its own one-sided long-term strength </w:t>
      </w:r>
      <w:r w:rsidRPr="00E72D02">
        <w:rPr>
          <w:rFonts w:ascii="Arial" w:hAnsi="Arial" w:cs="Arial"/>
          <w:i/>
          <w:iCs/>
          <w:sz w:val="16"/>
        </w:rPr>
        <w:t xml:space="preserve">vis-à-vis </w:t>
      </w:r>
      <w:r w:rsidRPr="00E72D02">
        <w:rPr>
          <w:rFonts w:ascii="Arial" w:hAnsi="Arial" w:cs="Arial"/>
          <w:sz w:val="16"/>
        </w:rPr>
        <w:t>other economic centres. Instead</w:t>
      </w:r>
      <w:r w:rsidRPr="00E72D02">
        <w:rPr>
          <w:rStyle w:val="Emphasis"/>
        </w:rPr>
        <w:t xml:space="preserve">, it is </w:t>
      </w:r>
      <w:r w:rsidRPr="00E72D02">
        <w:rPr>
          <w:rStyle w:val="Emphasis"/>
          <w:highlight w:val="green"/>
        </w:rPr>
        <w:t>promoting change</w:t>
      </w:r>
      <w:r w:rsidRPr="00E72D02">
        <w:rPr>
          <w:rStyle w:val="Emphasis"/>
        </w:rPr>
        <w:t xml:space="preserve"> </w:t>
      </w:r>
      <w:r w:rsidRPr="00E72D02">
        <w:rPr>
          <w:rStyle w:val="Emphasis"/>
          <w:highlight w:val="green"/>
        </w:rPr>
        <w:t>in</w:t>
      </w:r>
      <w:r w:rsidRPr="00E72D02">
        <w:rPr>
          <w:rStyle w:val="Emphasis"/>
        </w:rPr>
        <w:t xml:space="preserve"> the </w:t>
      </w:r>
      <w:r w:rsidRPr="00E72D02">
        <w:rPr>
          <w:rStyle w:val="Emphasis"/>
          <w:highlight w:val="green"/>
        </w:rPr>
        <w:t>collective interests</w:t>
      </w:r>
      <w:r w:rsidRPr="00E72D02">
        <w:rPr>
          <w:rStyle w:val="Emphasis"/>
        </w:rPr>
        <w:t xml:space="preserve"> of world prosperity </w:t>
      </w:r>
      <w:r w:rsidRPr="00E72D02">
        <w:rPr>
          <w:rStyle w:val="Emphasis"/>
          <w:highlight w:val="green"/>
        </w:rPr>
        <w:t>through</w:t>
      </w:r>
      <w:r w:rsidRPr="00E72D02">
        <w:rPr>
          <w:rStyle w:val="Emphasis"/>
        </w:rPr>
        <w:t xml:space="preserve"> </w:t>
      </w:r>
      <w:r w:rsidRPr="00E72D02">
        <w:rPr>
          <w:rStyle w:val="Emphasis"/>
          <w:highlight w:val="green"/>
        </w:rPr>
        <w:t>the exercise</w:t>
      </w:r>
      <w:r w:rsidRPr="00E72D02">
        <w:rPr>
          <w:rStyle w:val="Emphasis"/>
        </w:rPr>
        <w:t xml:space="preserve"> </w:t>
      </w:r>
      <w:r w:rsidRPr="00E72D02">
        <w:rPr>
          <w:rStyle w:val="Emphasis"/>
          <w:highlight w:val="green"/>
        </w:rPr>
        <w:t>of</w:t>
      </w:r>
      <w:r w:rsidRPr="00E72D02">
        <w:rPr>
          <w:rStyle w:val="Emphasis"/>
        </w:rPr>
        <w:t xml:space="preserve"> a </w:t>
      </w:r>
      <w:r w:rsidRPr="00E72D02">
        <w:rPr>
          <w:rStyle w:val="Emphasis"/>
          <w:highlight w:val="green"/>
        </w:rPr>
        <w:t>benign hegemony</w:t>
      </w:r>
      <w:r w:rsidRPr="00E72D02">
        <w:rPr>
          <w:rStyle w:val="Emphasis"/>
        </w:rPr>
        <w:t xml:space="preserve">. </w:t>
      </w:r>
    </w:p>
    <w:p w14:paraId="6A797580" w14:textId="77777777" w:rsidR="001B4CBC" w:rsidRDefault="001B4CBC" w:rsidP="001B4CBC">
      <w:pPr>
        <w:pStyle w:val="Heading4"/>
      </w:pPr>
      <w:r>
        <w:t xml:space="preserve">China </w:t>
      </w:r>
      <w:r w:rsidRPr="00892708">
        <w:rPr>
          <w:i/>
          <w:iCs/>
          <w:u w:val="single"/>
        </w:rPr>
        <w:t>peaked</w:t>
      </w:r>
      <w:r>
        <w:t xml:space="preserve"> - </w:t>
      </w:r>
      <w:r w:rsidRPr="00892708">
        <w:rPr>
          <w:u w:val="single"/>
        </w:rPr>
        <w:t>decline inevitable</w:t>
      </w:r>
      <w:r>
        <w:t xml:space="preserve"> which causes </w:t>
      </w:r>
      <w:r w:rsidRPr="00892708">
        <w:rPr>
          <w:u w:val="single"/>
        </w:rPr>
        <w:t>lash out conflict</w:t>
      </w:r>
      <w:r>
        <w:t xml:space="preserve">, but </w:t>
      </w:r>
      <w:r w:rsidRPr="00892708">
        <w:rPr>
          <w:u w:val="single"/>
        </w:rPr>
        <w:t>strong</w:t>
      </w:r>
      <w:r>
        <w:t xml:space="preserve"> American </w:t>
      </w:r>
      <w:r w:rsidRPr="00892708">
        <w:rPr>
          <w:i/>
          <w:iCs/>
          <w:u w:val="single"/>
        </w:rPr>
        <w:t>hegemony deters</w:t>
      </w:r>
      <w:r>
        <w:t xml:space="preserve"> – history proves our thesis</w:t>
      </w:r>
    </w:p>
    <w:p w14:paraId="509D9B3F" w14:textId="77777777" w:rsidR="001B4CBC" w:rsidRPr="006610F8" w:rsidRDefault="001B4CBC" w:rsidP="001B4CBC">
      <w:pPr>
        <w:rPr>
          <w:rStyle w:val="Style13ptBold"/>
        </w:rPr>
      </w:pPr>
      <w:r>
        <w:rPr>
          <w:rStyle w:val="Style13ptBold"/>
        </w:rPr>
        <w:t xml:space="preserve">Brands &amp; Beckley ’21 </w:t>
      </w:r>
      <w:r w:rsidRPr="006610F8">
        <w:t>[</w:t>
      </w:r>
      <w:r>
        <w:t xml:space="preserve">Hal Brands - </w:t>
      </w:r>
      <w:r w:rsidRPr="006610F8">
        <w:t>Henry Kissinger distinguished professor of global affairs at Johns Hopkins University’s School of Advanced International Studies</w:t>
      </w:r>
      <w:r>
        <w:t xml:space="preserve">, Michael Beckley - </w:t>
      </w:r>
      <w:r w:rsidRPr="006610F8">
        <w:t>associate professor of political science at Tufts University, a Jeane Kirkpatrick visiting scholar at the American Enterprise Institute</w:t>
      </w:r>
      <w:r>
        <w:t>, “</w:t>
      </w:r>
      <w:r w:rsidRPr="00892708">
        <w:t>China Is a Declining Power—and That’s the Problem</w:t>
      </w:r>
      <w:r>
        <w:t xml:space="preserve">”, 09-24-2021, Foreign Policy, </w:t>
      </w:r>
      <w:r w:rsidRPr="00892708">
        <w:t>https://foreignpolicy.com/2021/09/24/china-great-power-united-states/</w:t>
      </w:r>
      <w:r>
        <w:t>]//pranav</w:t>
      </w:r>
    </w:p>
    <w:p w14:paraId="4959A15E" w14:textId="77777777" w:rsidR="001B4CBC" w:rsidRDefault="001B4CBC" w:rsidP="001B4CBC">
      <w:r w:rsidRPr="00892708">
        <w:rPr>
          <w:rStyle w:val="Emphasis"/>
        </w:rPr>
        <w:t xml:space="preserve">This is the real trap the United States should worry about regarding </w:t>
      </w:r>
      <w:r w:rsidRPr="00756979">
        <w:rPr>
          <w:rStyle w:val="Emphasis"/>
          <w:highlight w:val="green"/>
        </w:rPr>
        <w:t>China</w:t>
      </w:r>
      <w:r w:rsidRPr="00892708">
        <w:rPr>
          <w:rStyle w:val="Emphasis"/>
        </w:rPr>
        <w:t xml:space="preserve"> today—the trap in which an </w:t>
      </w:r>
      <w:r w:rsidRPr="00756979">
        <w:rPr>
          <w:rStyle w:val="Emphasis"/>
          <w:highlight w:val="green"/>
        </w:rPr>
        <w:t>aspiring superpower peaks</w:t>
      </w:r>
      <w:r w:rsidRPr="00892708">
        <w:rPr>
          <w:rStyle w:val="Emphasis"/>
        </w:rPr>
        <w:t xml:space="preserve"> </w:t>
      </w:r>
      <w:r w:rsidRPr="00756979">
        <w:rPr>
          <w:rStyle w:val="Emphasis"/>
          <w:highlight w:val="green"/>
        </w:rPr>
        <w:t>and</w:t>
      </w:r>
      <w:r w:rsidRPr="00892708">
        <w:rPr>
          <w:rStyle w:val="Emphasis"/>
        </w:rPr>
        <w:t xml:space="preserve"> then </w:t>
      </w:r>
      <w:r w:rsidRPr="00756979">
        <w:rPr>
          <w:rStyle w:val="Emphasis"/>
          <w:highlight w:val="green"/>
        </w:rPr>
        <w:t>refuses to bear</w:t>
      </w:r>
      <w:r w:rsidRPr="00892708">
        <w:rPr>
          <w:rStyle w:val="Emphasis"/>
        </w:rPr>
        <w:t xml:space="preserve"> the painful </w:t>
      </w:r>
      <w:r w:rsidRPr="00756979">
        <w:rPr>
          <w:rStyle w:val="Emphasis"/>
          <w:highlight w:val="green"/>
        </w:rPr>
        <w:t>consequences</w:t>
      </w:r>
      <w:r w:rsidRPr="00892708">
        <w:rPr>
          <w:rStyle w:val="Emphasis"/>
        </w:rPr>
        <w:t xml:space="preserve"> of descent</w:t>
      </w:r>
      <w:r>
        <w:t>.</w:t>
      </w:r>
    </w:p>
    <w:p w14:paraId="0E90790E" w14:textId="77777777" w:rsidR="001B4CBC" w:rsidRDefault="001B4CBC" w:rsidP="001B4CBC"/>
    <w:p w14:paraId="5780C2C2" w14:textId="77777777" w:rsidR="001B4CBC" w:rsidRDefault="001B4CBC" w:rsidP="001B4CBC">
      <w:r w:rsidRPr="006B3F8D">
        <w:rPr>
          <w:rStyle w:val="StyleUnderline"/>
        </w:rPr>
        <w:t>China’s rise is no mirage: Decades of growth have given Beijing the economic sinews of global power</w:t>
      </w:r>
      <w:r>
        <w:t>. Major investments in key technologies and communications infrastructure have yielded a strong position in the struggle for geoeconomic influence; China is using a multi-continent Belt and Road Initiative to bring other states into its orbit. Most alarming, think tank assessments and U.S. Defense Department reports show China’s increasingly formidable military now stands a real chance of winning a war against the United States in the Western Pacific.</w:t>
      </w:r>
    </w:p>
    <w:p w14:paraId="01BC80EB" w14:textId="77777777" w:rsidR="001B4CBC" w:rsidRDefault="001B4CBC" w:rsidP="001B4CBC"/>
    <w:p w14:paraId="37AA7530" w14:textId="77777777" w:rsidR="001B4CBC" w:rsidRDefault="001B4CBC" w:rsidP="001B4CBC">
      <w:r w:rsidRPr="006B3F8D">
        <w:rPr>
          <w:rStyle w:val="Emphasis"/>
        </w:rPr>
        <w:t xml:space="preserve">It is unsurprising, therefore, that China has also developed the ambitions of a superpower: </w:t>
      </w:r>
      <w:r>
        <w:t xml:space="preserve">Xi has more or less announced that Beijing desires to assert its sovereignty over Taiwan, the South </w:t>
      </w:r>
      <w:r>
        <w:lastRenderedPageBreak/>
        <w:t>China Sea, and other disputed areas, becoming Asia’s preeminent power and challenging the United States for global leadership. Yet if China’s geopolitical window of opportunity is real, its future is already starting to look quite grim because it is quickly losing the advantages that propelled its rapid growth.</w:t>
      </w:r>
    </w:p>
    <w:p w14:paraId="215E86A9" w14:textId="77777777" w:rsidR="001B4CBC" w:rsidRDefault="001B4CBC" w:rsidP="001B4CBC"/>
    <w:p w14:paraId="4260D22B" w14:textId="77777777" w:rsidR="001B4CBC" w:rsidRDefault="001B4CBC" w:rsidP="001B4CBC">
      <w:r w:rsidRPr="006B3F8D">
        <w:rPr>
          <w:rStyle w:val="Emphasis"/>
        </w:rPr>
        <w:t>From the 1970s to the 2000s, China was nearly self-sufficient in food, water, and energy resources. It enjoyed the greatest demographic dividend in history, with 10 working-age adults for every senior citizen aged 65 or older</w:t>
      </w:r>
      <w:r>
        <w:t>. (For most major economies, the average is closer to 5 working-age adults for every senior citizen.) China had a secure geopolitical environment and easy access to foreign markets and technology, all underpinned by friendly relations with the United States. And China’s government skillfully harnessed these advantages by carrying out a process of economic reform and opening while also moving the regime from stifling totalitarianism under former Chinese leader Mao Zedong to a smarter—if still deeply repressive—form of authoritarianism under his successors. China had it all from the 1970s to the early 2010s—just the mix of endowments, environment, people, and policies needed to thrive.</w:t>
      </w:r>
    </w:p>
    <w:p w14:paraId="176B8E1F" w14:textId="77777777" w:rsidR="001B4CBC" w:rsidRDefault="001B4CBC" w:rsidP="001B4CBC"/>
    <w:p w14:paraId="1437EE37" w14:textId="77777777" w:rsidR="001B4CBC" w:rsidRDefault="001B4CBC" w:rsidP="001B4CBC">
      <w:r w:rsidRPr="006B3F8D">
        <w:rPr>
          <w:rStyle w:val="Emphasis"/>
        </w:rPr>
        <w:t xml:space="preserve">Since the late 2000s, however, </w:t>
      </w:r>
      <w:r w:rsidRPr="006B3F8D">
        <w:rPr>
          <w:rStyle w:val="Emphasis"/>
          <w:sz w:val="26"/>
          <w:szCs w:val="26"/>
        </w:rPr>
        <w:t xml:space="preserve">the </w:t>
      </w:r>
      <w:r w:rsidRPr="00756979">
        <w:rPr>
          <w:rStyle w:val="Emphasis"/>
          <w:sz w:val="26"/>
          <w:szCs w:val="26"/>
          <w:highlight w:val="green"/>
        </w:rPr>
        <w:t>drivers of China</w:t>
      </w:r>
      <w:r w:rsidRPr="00756979">
        <w:rPr>
          <w:rStyle w:val="Emphasis"/>
          <w:sz w:val="26"/>
          <w:szCs w:val="26"/>
        </w:rPr>
        <w:t>’s</w:t>
      </w:r>
      <w:r w:rsidRPr="00756979">
        <w:rPr>
          <w:rStyle w:val="Emphasis"/>
          <w:sz w:val="26"/>
          <w:szCs w:val="26"/>
          <w:highlight w:val="green"/>
        </w:rPr>
        <w:t xml:space="preserve"> rise</w:t>
      </w:r>
      <w:r w:rsidRPr="006B3F8D">
        <w:rPr>
          <w:rStyle w:val="Emphasis"/>
          <w:sz w:val="26"/>
          <w:szCs w:val="26"/>
        </w:rPr>
        <w:t xml:space="preserve"> </w:t>
      </w:r>
      <w:r w:rsidRPr="00756979">
        <w:rPr>
          <w:rStyle w:val="Emphasis"/>
          <w:sz w:val="26"/>
          <w:szCs w:val="26"/>
          <w:highlight w:val="green"/>
        </w:rPr>
        <w:t>have</w:t>
      </w:r>
      <w:r w:rsidRPr="006B3F8D">
        <w:rPr>
          <w:rStyle w:val="Emphasis"/>
          <w:sz w:val="26"/>
          <w:szCs w:val="26"/>
        </w:rPr>
        <w:t xml:space="preserve"> either stalled or </w:t>
      </w:r>
      <w:r w:rsidRPr="00756979">
        <w:rPr>
          <w:rStyle w:val="Emphasis"/>
          <w:sz w:val="26"/>
          <w:szCs w:val="26"/>
          <w:highlight w:val="green"/>
        </w:rPr>
        <w:t>turned around</w:t>
      </w:r>
      <w:r w:rsidRPr="006B3F8D">
        <w:rPr>
          <w:rStyle w:val="Emphasis"/>
          <w:sz w:val="26"/>
          <w:szCs w:val="26"/>
        </w:rPr>
        <w:t xml:space="preserve"> entirely</w:t>
      </w:r>
      <w:r w:rsidRPr="006B3F8D">
        <w:rPr>
          <w:sz w:val="26"/>
          <w:szCs w:val="26"/>
        </w:rPr>
        <w:t>.</w:t>
      </w:r>
      <w:r>
        <w:t xml:space="preserve"> For example, </w:t>
      </w:r>
      <w:r w:rsidRPr="006B3F8D">
        <w:rPr>
          <w:rStyle w:val="Emphasis"/>
        </w:rPr>
        <w:t xml:space="preserve">China is </w:t>
      </w:r>
      <w:r w:rsidRPr="00756979">
        <w:rPr>
          <w:rStyle w:val="Emphasis"/>
          <w:highlight w:val="green"/>
        </w:rPr>
        <w:t>running out of</w:t>
      </w:r>
      <w:r w:rsidRPr="006B3F8D">
        <w:rPr>
          <w:rStyle w:val="Emphasis"/>
        </w:rPr>
        <w:t xml:space="preserve"> </w:t>
      </w:r>
      <w:r w:rsidRPr="00756979">
        <w:rPr>
          <w:rStyle w:val="Emphasis"/>
          <w:highlight w:val="green"/>
        </w:rPr>
        <w:t>resources</w:t>
      </w:r>
      <w:r w:rsidRPr="006B3F8D">
        <w:rPr>
          <w:rStyle w:val="Emphasis"/>
        </w:rPr>
        <w:t xml:space="preserve">: </w:t>
      </w:r>
      <w:r w:rsidRPr="00756979">
        <w:rPr>
          <w:rStyle w:val="Emphasis"/>
          <w:highlight w:val="green"/>
        </w:rPr>
        <w:t>Water</w:t>
      </w:r>
      <w:r w:rsidRPr="006B3F8D">
        <w:rPr>
          <w:rStyle w:val="Emphasis"/>
        </w:rPr>
        <w:t xml:space="preserve"> has become </w:t>
      </w:r>
      <w:r w:rsidRPr="00756979">
        <w:rPr>
          <w:rStyle w:val="Emphasis"/>
          <w:highlight w:val="green"/>
        </w:rPr>
        <w:t>scarce</w:t>
      </w:r>
      <w:r w:rsidRPr="006B3F8D">
        <w:rPr>
          <w:rStyle w:val="Emphasis"/>
        </w:rPr>
        <w:t xml:space="preserve">, and the </w:t>
      </w:r>
      <w:r w:rsidRPr="00756979">
        <w:rPr>
          <w:rStyle w:val="Emphasis"/>
          <w:highlight w:val="green"/>
        </w:rPr>
        <w:t>country</w:t>
      </w:r>
      <w:r w:rsidRPr="006B3F8D">
        <w:rPr>
          <w:rStyle w:val="Emphasis"/>
        </w:rPr>
        <w:t xml:space="preserve"> is </w:t>
      </w:r>
      <w:r w:rsidRPr="00756979">
        <w:rPr>
          <w:rStyle w:val="Emphasis"/>
          <w:highlight w:val="green"/>
        </w:rPr>
        <w:t>importing</w:t>
      </w:r>
      <w:r w:rsidRPr="006B3F8D">
        <w:rPr>
          <w:rStyle w:val="Emphasis"/>
        </w:rPr>
        <w:t xml:space="preserve"> </w:t>
      </w:r>
      <w:r w:rsidRPr="00756979">
        <w:rPr>
          <w:rStyle w:val="Emphasis"/>
          <w:highlight w:val="green"/>
        </w:rPr>
        <w:t>more</w:t>
      </w:r>
      <w:r w:rsidRPr="006B3F8D">
        <w:rPr>
          <w:rStyle w:val="Emphasis"/>
        </w:rPr>
        <w:t xml:space="preserve"> </w:t>
      </w:r>
      <w:r w:rsidRPr="00756979">
        <w:rPr>
          <w:rStyle w:val="Emphasis"/>
          <w:highlight w:val="green"/>
        </w:rPr>
        <w:t>energy and food</w:t>
      </w:r>
      <w:r w:rsidRPr="006B3F8D">
        <w:rPr>
          <w:rStyle w:val="Emphasis"/>
        </w:rPr>
        <w:t xml:space="preserve"> </w:t>
      </w:r>
      <w:r w:rsidRPr="00756979">
        <w:rPr>
          <w:rStyle w:val="Emphasis"/>
          <w:highlight w:val="green"/>
        </w:rPr>
        <w:t>than any other</w:t>
      </w:r>
      <w:r w:rsidRPr="006B3F8D">
        <w:rPr>
          <w:rStyle w:val="Emphasis"/>
        </w:rPr>
        <w:t xml:space="preserve"> nation, having ravaged its own natural resources</w:t>
      </w:r>
      <w:r>
        <w:t>.</w:t>
      </w:r>
      <w:r w:rsidRPr="006B3F8D">
        <w:rPr>
          <w:rStyle w:val="Emphasis"/>
        </w:rPr>
        <w:t xml:space="preserve"> Economic </w:t>
      </w:r>
      <w:r w:rsidRPr="00756979">
        <w:rPr>
          <w:rStyle w:val="Emphasis"/>
          <w:highlight w:val="green"/>
        </w:rPr>
        <w:t>growth</w:t>
      </w:r>
      <w:r w:rsidRPr="006B3F8D">
        <w:rPr>
          <w:rStyle w:val="Emphasis"/>
        </w:rPr>
        <w:t xml:space="preserve"> </w:t>
      </w:r>
      <w:r w:rsidRPr="00756979">
        <w:rPr>
          <w:rStyle w:val="Emphasis"/>
          <w:highlight w:val="green"/>
        </w:rPr>
        <w:t>is</w:t>
      </w:r>
      <w:r w:rsidRPr="006B3F8D">
        <w:rPr>
          <w:rStyle w:val="Emphasis"/>
        </w:rPr>
        <w:t xml:space="preserve"> therefore </w:t>
      </w:r>
      <w:r w:rsidRPr="00756979">
        <w:rPr>
          <w:rStyle w:val="Emphasis"/>
          <w:highlight w:val="green"/>
        </w:rPr>
        <w:t>becoming costlier</w:t>
      </w:r>
      <w:r w:rsidRPr="006B3F8D">
        <w:rPr>
          <w:rStyle w:val="Emphasis"/>
        </w:rPr>
        <w:t xml:space="preserve">: </w:t>
      </w:r>
      <w:r>
        <w:t xml:space="preserve">According to data from DBS Bank, </w:t>
      </w:r>
      <w:r w:rsidRPr="006B3F8D">
        <w:rPr>
          <w:rStyle w:val="Emphasis"/>
        </w:rPr>
        <w:t>it takes three times as many inputs to produce a unit of growth today as it did in the early 2000s</w:t>
      </w:r>
      <w:r>
        <w:t>.</w:t>
      </w:r>
    </w:p>
    <w:p w14:paraId="40BA7B3D" w14:textId="77777777" w:rsidR="001B4CBC" w:rsidRDefault="001B4CBC" w:rsidP="001B4CBC"/>
    <w:p w14:paraId="4D16A309" w14:textId="77777777" w:rsidR="001B4CBC" w:rsidRDefault="001B4CBC" w:rsidP="001B4CBC">
      <w:r w:rsidRPr="006B3F8D">
        <w:rPr>
          <w:rStyle w:val="Emphasis"/>
        </w:rPr>
        <w:t xml:space="preserve">China is </w:t>
      </w:r>
      <w:r w:rsidRPr="00756979">
        <w:rPr>
          <w:rStyle w:val="Emphasis"/>
          <w:highlight w:val="green"/>
        </w:rPr>
        <w:t>also approaching</w:t>
      </w:r>
      <w:r w:rsidRPr="006B3F8D">
        <w:rPr>
          <w:rStyle w:val="Emphasis"/>
        </w:rPr>
        <w:t xml:space="preserve"> a </w:t>
      </w:r>
      <w:r w:rsidRPr="00756979">
        <w:rPr>
          <w:rStyle w:val="Emphasis"/>
          <w:highlight w:val="green"/>
        </w:rPr>
        <w:t>demographic precipice</w:t>
      </w:r>
      <w:r w:rsidRPr="006B3F8D">
        <w:rPr>
          <w:rStyle w:val="Emphasis"/>
        </w:rPr>
        <w:t xml:space="preserve">: From 2020 to 2050, it will </w:t>
      </w:r>
      <w:r w:rsidRPr="00756979">
        <w:rPr>
          <w:rStyle w:val="Emphasis"/>
          <w:highlight w:val="green"/>
        </w:rPr>
        <w:t>lose</w:t>
      </w:r>
      <w:r w:rsidRPr="006B3F8D">
        <w:rPr>
          <w:rStyle w:val="Emphasis"/>
        </w:rPr>
        <w:t xml:space="preserve"> an astounding </w:t>
      </w:r>
      <w:r w:rsidRPr="00756979">
        <w:rPr>
          <w:rStyle w:val="Emphasis"/>
          <w:highlight w:val="green"/>
        </w:rPr>
        <w:t>200 million</w:t>
      </w:r>
      <w:r w:rsidRPr="006B3F8D">
        <w:rPr>
          <w:rStyle w:val="Emphasis"/>
        </w:rPr>
        <w:t xml:space="preserve"> </w:t>
      </w:r>
      <w:r w:rsidRPr="00756979">
        <w:rPr>
          <w:rStyle w:val="Emphasis"/>
          <w:highlight w:val="green"/>
        </w:rPr>
        <w:t>working-age adults</w:t>
      </w:r>
      <w:r>
        <w:t>—a population the size of Nigeria—</w:t>
      </w:r>
      <w:r w:rsidRPr="006B3F8D">
        <w:rPr>
          <w:rStyle w:val="Emphasis"/>
        </w:rPr>
        <w:t xml:space="preserve">and gain 200 million senior citizens. The fiscal and economic </w:t>
      </w:r>
      <w:r w:rsidRPr="00756979">
        <w:rPr>
          <w:rStyle w:val="Emphasis"/>
          <w:highlight w:val="green"/>
        </w:rPr>
        <w:t>consequences will be</w:t>
      </w:r>
      <w:r w:rsidRPr="006B3F8D">
        <w:rPr>
          <w:rStyle w:val="Emphasis"/>
        </w:rPr>
        <w:t xml:space="preserve"> </w:t>
      </w:r>
      <w:r w:rsidRPr="00756979">
        <w:rPr>
          <w:rStyle w:val="Emphasis"/>
          <w:highlight w:val="green"/>
        </w:rPr>
        <w:t>devastating</w:t>
      </w:r>
      <w:r w:rsidRPr="006B3F8D">
        <w:rPr>
          <w:rStyle w:val="Emphasis"/>
        </w:rPr>
        <w:t xml:space="preserve">: Current projections suggest China’s medical and social security </w:t>
      </w:r>
      <w:r w:rsidRPr="00756979">
        <w:rPr>
          <w:rStyle w:val="Emphasis"/>
          <w:highlight w:val="green"/>
        </w:rPr>
        <w:t>spending will</w:t>
      </w:r>
      <w:r w:rsidRPr="006B3F8D">
        <w:rPr>
          <w:rStyle w:val="Emphasis"/>
        </w:rPr>
        <w:t xml:space="preserve"> have to </w:t>
      </w:r>
      <w:r w:rsidRPr="00756979">
        <w:rPr>
          <w:rStyle w:val="Emphasis"/>
          <w:highlight w:val="green"/>
        </w:rPr>
        <w:t>triple</w:t>
      </w:r>
      <w:r w:rsidRPr="006B3F8D">
        <w:rPr>
          <w:rStyle w:val="Emphasis"/>
        </w:rPr>
        <w:t xml:space="preserve"> as a share of GDP, from 10 percent to 30 percent, by 2050 just </w:t>
      </w:r>
      <w:r w:rsidRPr="00756979">
        <w:rPr>
          <w:rStyle w:val="Emphasis"/>
          <w:highlight w:val="green"/>
        </w:rPr>
        <w:t>to prevent millions</w:t>
      </w:r>
      <w:r w:rsidRPr="006B3F8D">
        <w:rPr>
          <w:rStyle w:val="Emphasis"/>
        </w:rPr>
        <w:t xml:space="preserve"> of seniors </w:t>
      </w:r>
      <w:r w:rsidRPr="00756979">
        <w:rPr>
          <w:rStyle w:val="Emphasis"/>
          <w:highlight w:val="green"/>
        </w:rPr>
        <w:t>from dying</w:t>
      </w:r>
      <w:r w:rsidRPr="006B3F8D">
        <w:rPr>
          <w:rStyle w:val="Emphasis"/>
        </w:rPr>
        <w:t xml:space="preserve"> of impoverishment and neglect.</w:t>
      </w:r>
    </w:p>
    <w:p w14:paraId="78795BDE" w14:textId="77777777" w:rsidR="001B4CBC" w:rsidRDefault="001B4CBC" w:rsidP="001B4CBC">
      <w:r>
        <w:t xml:space="preserve">To make matters worse, </w:t>
      </w:r>
      <w:r w:rsidRPr="00756979">
        <w:rPr>
          <w:rStyle w:val="Emphasis"/>
          <w:sz w:val="26"/>
          <w:szCs w:val="26"/>
          <w:highlight w:val="green"/>
        </w:rPr>
        <w:t>China</w:t>
      </w:r>
      <w:r w:rsidRPr="006B3F8D">
        <w:rPr>
          <w:rStyle w:val="Emphasis"/>
          <w:sz w:val="26"/>
          <w:szCs w:val="26"/>
        </w:rPr>
        <w:t xml:space="preserve"> is </w:t>
      </w:r>
      <w:r w:rsidRPr="00756979">
        <w:rPr>
          <w:rStyle w:val="Emphasis"/>
          <w:sz w:val="26"/>
          <w:szCs w:val="26"/>
          <w:highlight w:val="green"/>
        </w:rPr>
        <w:t>turning away</w:t>
      </w:r>
      <w:r w:rsidRPr="006B3F8D">
        <w:rPr>
          <w:rStyle w:val="Emphasis"/>
          <w:sz w:val="26"/>
          <w:szCs w:val="26"/>
        </w:rPr>
        <w:t xml:space="preserve"> </w:t>
      </w:r>
      <w:r w:rsidRPr="00756979">
        <w:rPr>
          <w:rStyle w:val="Emphasis"/>
          <w:sz w:val="26"/>
          <w:szCs w:val="26"/>
          <w:highlight w:val="green"/>
        </w:rPr>
        <w:t>from</w:t>
      </w:r>
      <w:r w:rsidRPr="006B3F8D">
        <w:rPr>
          <w:rStyle w:val="Emphasis"/>
          <w:sz w:val="26"/>
          <w:szCs w:val="26"/>
        </w:rPr>
        <w:t xml:space="preserve"> the package of </w:t>
      </w:r>
      <w:r w:rsidRPr="00756979">
        <w:rPr>
          <w:rStyle w:val="Emphasis"/>
          <w:sz w:val="26"/>
          <w:szCs w:val="26"/>
          <w:highlight w:val="green"/>
        </w:rPr>
        <w:t>policies that promoted</w:t>
      </w:r>
      <w:r w:rsidRPr="006B3F8D">
        <w:rPr>
          <w:rStyle w:val="Emphasis"/>
          <w:sz w:val="26"/>
          <w:szCs w:val="26"/>
        </w:rPr>
        <w:t xml:space="preserve"> rapid </w:t>
      </w:r>
      <w:r w:rsidRPr="00756979">
        <w:rPr>
          <w:rStyle w:val="Emphasis"/>
          <w:sz w:val="26"/>
          <w:szCs w:val="26"/>
          <w:highlight w:val="green"/>
        </w:rPr>
        <w:t>growth</w:t>
      </w:r>
      <w:r w:rsidRPr="006B3F8D">
        <w:rPr>
          <w:rStyle w:val="Emphasis"/>
          <w:sz w:val="26"/>
          <w:szCs w:val="26"/>
        </w:rPr>
        <w:t>.</w:t>
      </w:r>
      <w:r>
        <w:t xml:space="preserve"> Under Xi, </w:t>
      </w:r>
      <w:r w:rsidRPr="006B3F8D">
        <w:rPr>
          <w:rStyle w:val="Emphasis"/>
        </w:rPr>
        <w:t xml:space="preserve">Beijing has </w:t>
      </w:r>
      <w:r w:rsidRPr="00756979">
        <w:rPr>
          <w:rStyle w:val="Emphasis"/>
          <w:highlight w:val="green"/>
        </w:rPr>
        <w:t>slid back toward</w:t>
      </w:r>
      <w:r w:rsidRPr="006B3F8D">
        <w:rPr>
          <w:rStyle w:val="Emphasis"/>
        </w:rPr>
        <w:t xml:space="preserve"> </w:t>
      </w:r>
      <w:r w:rsidRPr="00756979">
        <w:rPr>
          <w:rStyle w:val="Emphasis"/>
          <w:highlight w:val="green"/>
        </w:rPr>
        <w:t>totalitarianism</w:t>
      </w:r>
      <w:r>
        <w:t xml:space="preserve">. Xi has appointed himself “chairman of everything,” </w:t>
      </w:r>
      <w:r w:rsidRPr="006B3F8D">
        <w:rPr>
          <w:rStyle w:val="Emphasis"/>
        </w:rPr>
        <w:t xml:space="preserve">destroyed any semblance of collective rule, and made adherence to “Xi Jinping thought” the ideological core of an increasingly rigid regime. And he has </w:t>
      </w:r>
      <w:r w:rsidRPr="00756979">
        <w:rPr>
          <w:rStyle w:val="Emphasis"/>
          <w:highlight w:val="green"/>
        </w:rPr>
        <w:t>relentlessly pursued</w:t>
      </w:r>
      <w:r w:rsidRPr="006B3F8D">
        <w:rPr>
          <w:rStyle w:val="Emphasis"/>
        </w:rPr>
        <w:t xml:space="preserve"> the </w:t>
      </w:r>
      <w:r w:rsidRPr="00756979">
        <w:rPr>
          <w:rStyle w:val="Emphasis"/>
          <w:highlight w:val="green"/>
        </w:rPr>
        <w:t>centralization of power at</w:t>
      </w:r>
      <w:r w:rsidRPr="006B3F8D">
        <w:rPr>
          <w:rStyle w:val="Emphasis"/>
        </w:rPr>
        <w:t xml:space="preserve"> the </w:t>
      </w:r>
      <w:r w:rsidRPr="00756979">
        <w:rPr>
          <w:rStyle w:val="Emphasis"/>
          <w:highlight w:val="green"/>
        </w:rPr>
        <w:t>expense of</w:t>
      </w:r>
      <w:r w:rsidRPr="006B3F8D">
        <w:rPr>
          <w:rStyle w:val="Emphasis"/>
        </w:rPr>
        <w:t xml:space="preserve"> economic </w:t>
      </w:r>
      <w:r w:rsidRPr="00756979">
        <w:rPr>
          <w:rStyle w:val="Emphasis"/>
          <w:highlight w:val="green"/>
        </w:rPr>
        <w:t>prosperity</w:t>
      </w:r>
      <w:r>
        <w:t>.</w:t>
      </w:r>
    </w:p>
    <w:p w14:paraId="62C65E6A" w14:textId="77777777" w:rsidR="001B4CBC" w:rsidRDefault="001B4CBC" w:rsidP="001B4CBC"/>
    <w:p w14:paraId="6F20F1A1" w14:textId="77777777" w:rsidR="001B4CBC" w:rsidRPr="006B3F8D" w:rsidRDefault="001B4CBC" w:rsidP="001B4CBC">
      <w:pPr>
        <w:rPr>
          <w:rStyle w:val="Emphasis"/>
          <w:sz w:val="26"/>
          <w:szCs w:val="26"/>
        </w:rPr>
      </w:pPr>
      <w:r w:rsidRPr="006B3F8D">
        <w:rPr>
          <w:rStyle w:val="Emphasis"/>
        </w:rPr>
        <w:t xml:space="preserve">State zombie firms are being propped up while private firms are starved of capital. Objective economic analysis is being replaced by government propaganda. Innovation is becoming more </w:t>
      </w:r>
      <w:r w:rsidRPr="006B3F8D">
        <w:rPr>
          <w:rStyle w:val="Emphasis"/>
        </w:rPr>
        <w:lastRenderedPageBreak/>
        <w:t>difficult in a climate of stultifying ideological conformity</w:t>
      </w:r>
      <w:r>
        <w:t xml:space="preserve">. Meanwhile, </w:t>
      </w:r>
      <w:r w:rsidRPr="006B3F8D">
        <w:rPr>
          <w:rStyle w:val="Emphasis"/>
        </w:rPr>
        <w:t xml:space="preserve">Xi’s brutal anti-corruption campaign has deterred entrepreneurship, and a wave of politically driven regulations has erased more than $1 trillion from the market capitalization of China’s leading tech firms. </w:t>
      </w:r>
      <w:r w:rsidRPr="00756979">
        <w:rPr>
          <w:rStyle w:val="Emphasis"/>
          <w:sz w:val="26"/>
          <w:szCs w:val="26"/>
          <w:highlight w:val="green"/>
        </w:rPr>
        <w:t>Xi</w:t>
      </w:r>
      <w:r w:rsidRPr="006B3F8D">
        <w:rPr>
          <w:rStyle w:val="Emphasis"/>
          <w:sz w:val="26"/>
          <w:szCs w:val="26"/>
        </w:rPr>
        <w:t xml:space="preserve"> </w:t>
      </w:r>
      <w:r w:rsidRPr="00756979">
        <w:rPr>
          <w:rStyle w:val="Emphasis"/>
          <w:sz w:val="26"/>
          <w:szCs w:val="26"/>
          <w:highlight w:val="green"/>
        </w:rPr>
        <w:t>hasn’t simply stopped</w:t>
      </w:r>
      <w:r w:rsidRPr="006B3F8D">
        <w:rPr>
          <w:rStyle w:val="Emphasis"/>
          <w:sz w:val="26"/>
          <w:szCs w:val="26"/>
        </w:rPr>
        <w:t xml:space="preserve"> the process of </w:t>
      </w:r>
      <w:r w:rsidRPr="00756979">
        <w:rPr>
          <w:rStyle w:val="Emphasis"/>
          <w:sz w:val="26"/>
          <w:szCs w:val="26"/>
          <w:highlight w:val="green"/>
        </w:rPr>
        <w:t>economic liberalization</w:t>
      </w:r>
      <w:r w:rsidRPr="006B3F8D">
        <w:rPr>
          <w:rStyle w:val="Emphasis"/>
          <w:sz w:val="26"/>
          <w:szCs w:val="26"/>
        </w:rPr>
        <w:t xml:space="preserve"> that powered China’s development: </w:t>
      </w:r>
      <w:r w:rsidRPr="00756979">
        <w:rPr>
          <w:rStyle w:val="Emphasis"/>
          <w:sz w:val="26"/>
          <w:szCs w:val="26"/>
          <w:highlight w:val="green"/>
        </w:rPr>
        <w:t>He has thrown it</w:t>
      </w:r>
      <w:r w:rsidRPr="006B3F8D">
        <w:rPr>
          <w:rStyle w:val="Emphasis"/>
          <w:sz w:val="26"/>
          <w:szCs w:val="26"/>
        </w:rPr>
        <w:t xml:space="preserve"> hard </w:t>
      </w:r>
      <w:r w:rsidRPr="00756979">
        <w:rPr>
          <w:rStyle w:val="Emphasis"/>
          <w:sz w:val="26"/>
          <w:szCs w:val="26"/>
          <w:highlight w:val="green"/>
        </w:rPr>
        <w:t>into reverse</w:t>
      </w:r>
      <w:r w:rsidRPr="006B3F8D">
        <w:rPr>
          <w:rStyle w:val="Emphasis"/>
          <w:sz w:val="26"/>
          <w:szCs w:val="26"/>
        </w:rPr>
        <w:t>.</w:t>
      </w:r>
    </w:p>
    <w:p w14:paraId="5DE2A79F" w14:textId="77777777" w:rsidR="001B4CBC" w:rsidRDefault="001B4CBC" w:rsidP="001B4CBC"/>
    <w:p w14:paraId="5B455B99" w14:textId="77777777" w:rsidR="001B4CBC" w:rsidRDefault="001B4CBC" w:rsidP="001B4CBC">
      <w:r w:rsidRPr="006B3F8D">
        <w:rPr>
          <w:rStyle w:val="Emphasis"/>
        </w:rPr>
        <w:t xml:space="preserve">The economic damage </w:t>
      </w:r>
      <w:r w:rsidRPr="00CB5659">
        <w:rPr>
          <w:rStyle w:val="Emphasis"/>
          <w:highlight w:val="green"/>
        </w:rPr>
        <w:t>these trends</w:t>
      </w:r>
      <w:r w:rsidRPr="006B3F8D">
        <w:rPr>
          <w:rStyle w:val="Emphasis"/>
        </w:rPr>
        <w:t xml:space="preserve"> </w:t>
      </w:r>
      <w:r w:rsidRPr="00CB5659">
        <w:rPr>
          <w:rStyle w:val="Emphasis"/>
          <w:highlight w:val="green"/>
        </w:rPr>
        <w:t>are</w:t>
      </w:r>
      <w:r w:rsidRPr="006B3F8D">
        <w:rPr>
          <w:rStyle w:val="Emphasis"/>
        </w:rPr>
        <w:t xml:space="preserve"> causing is </w:t>
      </w:r>
      <w:r w:rsidRPr="00CB5659">
        <w:rPr>
          <w:rStyle w:val="Emphasis"/>
          <w:highlight w:val="green"/>
        </w:rPr>
        <w:t>starting to accumulate</w:t>
      </w:r>
      <w:r w:rsidRPr="006B3F8D">
        <w:rPr>
          <w:rStyle w:val="Emphasis"/>
        </w:rPr>
        <w:t>—</w:t>
      </w:r>
      <w:r w:rsidRPr="00CB5659">
        <w:rPr>
          <w:rStyle w:val="Emphasis"/>
          <w:highlight w:val="green"/>
        </w:rPr>
        <w:t>and</w:t>
      </w:r>
      <w:r w:rsidRPr="006B3F8D">
        <w:rPr>
          <w:rStyle w:val="Emphasis"/>
        </w:rPr>
        <w:t xml:space="preserve"> it is </w:t>
      </w:r>
      <w:r w:rsidRPr="00CB5659">
        <w:rPr>
          <w:rStyle w:val="Emphasis"/>
          <w:highlight w:val="green"/>
        </w:rPr>
        <w:t>compound</w:t>
      </w:r>
      <w:r w:rsidRPr="006B3F8D">
        <w:rPr>
          <w:rStyle w:val="Emphasis"/>
        </w:rPr>
        <w:t xml:space="preserve">ing </w:t>
      </w:r>
      <w:r w:rsidRPr="00CB5659">
        <w:rPr>
          <w:rStyle w:val="Emphasis"/>
          <w:highlight w:val="green"/>
        </w:rPr>
        <w:t>the slowdown</w:t>
      </w:r>
      <w:r w:rsidRPr="006B3F8D">
        <w:rPr>
          <w:rStyle w:val="Emphasis"/>
        </w:rPr>
        <w:t xml:space="preserve"> that would have occurred anyway as a fast-growing economy matures</w:t>
      </w:r>
      <w:r>
        <w:t xml:space="preserve">. </w:t>
      </w:r>
      <w:r w:rsidRPr="006B3F8D">
        <w:rPr>
          <w:rStyle w:val="Emphasis"/>
        </w:rPr>
        <w:t xml:space="preserve">The </w:t>
      </w:r>
      <w:r w:rsidRPr="00CB5659">
        <w:rPr>
          <w:rStyle w:val="Emphasis"/>
          <w:highlight w:val="green"/>
        </w:rPr>
        <w:t>Chinese economy has been losing steam</w:t>
      </w:r>
      <w:r w:rsidRPr="006B3F8D">
        <w:rPr>
          <w:rStyle w:val="Emphasis"/>
        </w:rPr>
        <w:t xml:space="preserve"> for more than a decade: The country’s official growth rate declined from 14 percent in 2007 to 6 percent in 2019, and rigorous studies suggest the true growth rate is now closer to 2 percent. </w:t>
      </w:r>
      <w:r>
        <w:t xml:space="preserve">Worse, </w:t>
      </w:r>
      <w:r w:rsidRPr="006B3F8D">
        <w:rPr>
          <w:rStyle w:val="Emphasis"/>
        </w:rPr>
        <w:t>most of tha</w:t>
      </w:r>
      <w:r w:rsidRPr="00AB62B8">
        <w:rPr>
          <w:rStyle w:val="Emphasis"/>
        </w:rPr>
        <w:t>t growth stems from government stimulus spending</w:t>
      </w:r>
      <w:r w:rsidRPr="00AB62B8">
        <w:t>. According to data from the Conference</w:t>
      </w:r>
      <w:r>
        <w:t xml:space="preserve"> Board, total factor productivity declined 1.3 percent every year on average between 2008 and 2019, meaning </w:t>
      </w:r>
      <w:r w:rsidRPr="006B3F8D">
        <w:rPr>
          <w:rStyle w:val="Emphasis"/>
        </w:rPr>
        <w:t>China is spending more to produce less each year. This has led, in turn, to massive debt: China’s total debt surged eight-fold between 2008 and 2019 and exceeded 300 percent of GDP prior to COVID-19</w:t>
      </w:r>
      <w:r>
        <w:t>. Any country that has accumulated debt or lost productivity at anything close to China’s current pace has subsequently suffered at least one “lost decade” of near-zero economic growth.</w:t>
      </w:r>
    </w:p>
    <w:p w14:paraId="0ED7D873" w14:textId="77777777" w:rsidR="001B4CBC" w:rsidRDefault="001B4CBC" w:rsidP="001B4CBC"/>
    <w:p w14:paraId="09975B6B" w14:textId="77777777" w:rsidR="001B4CBC" w:rsidRDefault="001B4CBC" w:rsidP="001B4CBC">
      <w:r w:rsidRPr="006B3F8D">
        <w:rPr>
          <w:rStyle w:val="Emphasis"/>
        </w:rPr>
        <w:t>All of this is happening</w:t>
      </w:r>
      <w:r>
        <w:t xml:space="preserve">, moreover, </w:t>
      </w:r>
      <w:r w:rsidRPr="006B3F8D">
        <w:rPr>
          <w:rStyle w:val="Emphasis"/>
          <w:sz w:val="26"/>
          <w:szCs w:val="26"/>
        </w:rPr>
        <w:t xml:space="preserve">as </w:t>
      </w:r>
      <w:r w:rsidRPr="00CB5659">
        <w:rPr>
          <w:rStyle w:val="Emphasis"/>
          <w:sz w:val="26"/>
          <w:szCs w:val="26"/>
        </w:rPr>
        <w:t>China confronts</w:t>
      </w:r>
      <w:r w:rsidRPr="006B3F8D">
        <w:rPr>
          <w:rStyle w:val="Emphasis"/>
          <w:sz w:val="26"/>
          <w:szCs w:val="26"/>
        </w:rPr>
        <w:t xml:space="preserve"> an </w:t>
      </w:r>
      <w:r w:rsidRPr="00CB5659">
        <w:rPr>
          <w:rStyle w:val="Emphasis"/>
          <w:sz w:val="26"/>
          <w:szCs w:val="26"/>
          <w:highlight w:val="green"/>
        </w:rPr>
        <w:t>increasingly hostile external environment</w:t>
      </w:r>
      <w:r w:rsidRPr="006B3F8D">
        <w:rPr>
          <w:rStyle w:val="Emphasis"/>
        </w:rPr>
        <w:t xml:space="preserve">. The </w:t>
      </w:r>
      <w:r w:rsidRPr="00CB5659">
        <w:rPr>
          <w:rStyle w:val="Emphasis"/>
          <w:highlight w:val="green"/>
        </w:rPr>
        <w:t>combination of COVID-</w:t>
      </w:r>
      <w:r w:rsidRPr="006B3F8D">
        <w:rPr>
          <w:rStyle w:val="Emphasis"/>
        </w:rPr>
        <w:t xml:space="preserve">19, persistent human </w:t>
      </w:r>
      <w:r w:rsidRPr="00CB5659">
        <w:rPr>
          <w:rStyle w:val="Emphasis"/>
          <w:highlight w:val="green"/>
        </w:rPr>
        <w:t>rights abuses</w:t>
      </w:r>
      <w:r w:rsidRPr="006B3F8D">
        <w:rPr>
          <w:rStyle w:val="Emphasis"/>
        </w:rPr>
        <w:t xml:space="preserve">, </w:t>
      </w:r>
      <w:r w:rsidRPr="00CB5659">
        <w:rPr>
          <w:rStyle w:val="Emphasis"/>
          <w:highlight w:val="green"/>
        </w:rPr>
        <w:t>and aggressive policies</w:t>
      </w:r>
      <w:r w:rsidRPr="006B3F8D">
        <w:rPr>
          <w:rStyle w:val="Emphasis"/>
        </w:rPr>
        <w:t xml:space="preserve"> </w:t>
      </w:r>
      <w:r w:rsidRPr="00CB5659">
        <w:rPr>
          <w:rStyle w:val="Emphasis"/>
          <w:highlight w:val="green"/>
        </w:rPr>
        <w:t>have caused negative views</w:t>
      </w:r>
      <w:r w:rsidRPr="006B3F8D">
        <w:rPr>
          <w:rStyle w:val="Emphasis"/>
        </w:rPr>
        <w:t xml:space="preserve"> of China to reach levels not seen since the Tiananmen Square massacre in 1989</w:t>
      </w:r>
      <w:r>
        <w:t xml:space="preserve">. </w:t>
      </w:r>
      <w:r w:rsidRPr="006B3F8D">
        <w:rPr>
          <w:rStyle w:val="Emphasis"/>
        </w:rPr>
        <w:t xml:space="preserve">Countries worried about Chinese </w:t>
      </w:r>
      <w:r w:rsidRPr="00CC1B6B">
        <w:rPr>
          <w:rStyle w:val="Emphasis"/>
        </w:rPr>
        <w:t>competition have slapped thousands of new trade barriers on its goods since 2008. More than a dozen countries have dropped out of Xi’s Belt and Road Initiative while the United States wages a global campaign against key Chinese tech companies</w:t>
      </w:r>
      <w:r>
        <w:t>—notably, Huawei—</w:t>
      </w:r>
      <w:r w:rsidRPr="006B3F8D">
        <w:rPr>
          <w:rStyle w:val="Emphasis"/>
        </w:rPr>
        <w:t>and rich democracies across multiple continents throw up barriers to Beijing’s digital influence.</w:t>
      </w:r>
      <w:r>
        <w:t xml:space="preserve"> </w:t>
      </w:r>
      <w:r w:rsidRPr="006B3F8D">
        <w:rPr>
          <w:rStyle w:val="Emphasis"/>
          <w:sz w:val="26"/>
          <w:szCs w:val="26"/>
        </w:rPr>
        <w:t xml:space="preserve">The </w:t>
      </w:r>
      <w:r w:rsidRPr="00CB5659">
        <w:rPr>
          <w:rStyle w:val="Emphasis"/>
          <w:sz w:val="26"/>
          <w:szCs w:val="26"/>
          <w:highlight w:val="green"/>
        </w:rPr>
        <w:t>world is</w:t>
      </w:r>
      <w:r w:rsidRPr="006B3F8D">
        <w:rPr>
          <w:rStyle w:val="Emphasis"/>
          <w:sz w:val="26"/>
          <w:szCs w:val="26"/>
        </w:rPr>
        <w:t xml:space="preserve"> becoming </w:t>
      </w:r>
      <w:r w:rsidRPr="00CB5659">
        <w:rPr>
          <w:rStyle w:val="Emphasis"/>
          <w:sz w:val="26"/>
          <w:szCs w:val="26"/>
          <w:highlight w:val="green"/>
        </w:rPr>
        <w:t>less conducive to</w:t>
      </w:r>
      <w:r w:rsidRPr="006B3F8D">
        <w:rPr>
          <w:rStyle w:val="Emphasis"/>
          <w:sz w:val="26"/>
          <w:szCs w:val="26"/>
        </w:rPr>
        <w:t xml:space="preserve"> easy </w:t>
      </w:r>
      <w:r w:rsidRPr="00CB5659">
        <w:rPr>
          <w:rStyle w:val="Emphasis"/>
          <w:sz w:val="26"/>
          <w:szCs w:val="26"/>
          <w:highlight w:val="green"/>
        </w:rPr>
        <w:t>Chinese growth</w:t>
      </w:r>
      <w:r>
        <w:t>, and Xi’s regime increasingly faces the sort of strategic encirclement that once drove German and Japanese leaders to desperation.</w:t>
      </w:r>
    </w:p>
    <w:p w14:paraId="0E9ACEB9" w14:textId="77777777" w:rsidR="001B4CBC" w:rsidRDefault="001B4CBC" w:rsidP="001B4CBC"/>
    <w:p w14:paraId="63F9412F" w14:textId="77777777" w:rsidR="001B4CBC" w:rsidRDefault="001B4CBC" w:rsidP="001B4CBC">
      <w:r>
        <w:t xml:space="preserve">Case in point is U.S. policy. Over the past five years, </w:t>
      </w:r>
      <w:r w:rsidRPr="006B3F8D">
        <w:rPr>
          <w:rStyle w:val="Emphasis"/>
        </w:rPr>
        <w:t xml:space="preserve">two U.S. presidential administrations have committed the United States to a policy of “competition”—really, neo-containment—vis-à-vis China. </w:t>
      </w:r>
      <w:r w:rsidRPr="00CB5659">
        <w:rPr>
          <w:rStyle w:val="Emphasis"/>
          <w:highlight w:val="green"/>
        </w:rPr>
        <w:t>U.S. defense</w:t>
      </w:r>
      <w:r w:rsidRPr="006B3F8D">
        <w:rPr>
          <w:rStyle w:val="Emphasis"/>
        </w:rPr>
        <w:t xml:space="preserve"> strategy is now </w:t>
      </w:r>
      <w:r w:rsidRPr="00CB5659">
        <w:rPr>
          <w:rStyle w:val="Emphasis"/>
          <w:highlight w:val="green"/>
        </w:rPr>
        <w:t>focused</w:t>
      </w:r>
      <w:r w:rsidRPr="006B3F8D">
        <w:rPr>
          <w:rStyle w:val="Emphasis"/>
        </w:rPr>
        <w:t xml:space="preserve"> squarely </w:t>
      </w:r>
      <w:r w:rsidRPr="00CB5659">
        <w:rPr>
          <w:rStyle w:val="Emphasis"/>
          <w:highlight w:val="green"/>
        </w:rPr>
        <w:t>on defeating Chinese aggression</w:t>
      </w:r>
      <w:r w:rsidRPr="006B3F8D">
        <w:rPr>
          <w:rStyle w:val="Emphasis"/>
        </w:rPr>
        <w:t xml:space="preserve"> in the Western Pacific; Washington is using an array of trade and technological </w:t>
      </w:r>
      <w:r w:rsidRPr="00CB5659">
        <w:rPr>
          <w:rStyle w:val="Emphasis"/>
          <w:highlight w:val="green"/>
        </w:rPr>
        <w:t>sanctions to check</w:t>
      </w:r>
      <w:r w:rsidRPr="006B3F8D">
        <w:rPr>
          <w:rStyle w:val="Emphasis"/>
        </w:rPr>
        <w:t xml:space="preserve"> Beijing’s </w:t>
      </w:r>
      <w:r w:rsidRPr="00CB5659">
        <w:rPr>
          <w:rStyle w:val="Emphasis"/>
          <w:highlight w:val="green"/>
        </w:rPr>
        <w:t>influence</w:t>
      </w:r>
      <w:r w:rsidRPr="006B3F8D">
        <w:rPr>
          <w:rStyle w:val="Emphasis"/>
        </w:rPr>
        <w:t xml:space="preserve"> and limit its prospects for economic primacy</w:t>
      </w:r>
      <w:r>
        <w:t>. “</w:t>
      </w:r>
      <w:r w:rsidRPr="006B3F8D">
        <w:rPr>
          <w:rStyle w:val="Emphasis"/>
          <w:sz w:val="26"/>
          <w:szCs w:val="26"/>
        </w:rPr>
        <w:t>Once</w:t>
      </w:r>
      <w:r w:rsidRPr="006B3F8D">
        <w:rPr>
          <w:rStyle w:val="Emphasis"/>
        </w:rPr>
        <w:t xml:space="preserve"> </w:t>
      </w:r>
      <w:r w:rsidRPr="006B3F8D">
        <w:t>imperial</w:t>
      </w:r>
      <w:r w:rsidRPr="006B3F8D">
        <w:rPr>
          <w:rStyle w:val="Emphasis"/>
        </w:rPr>
        <w:t xml:space="preserve"> </w:t>
      </w:r>
      <w:r w:rsidRPr="006B3F8D">
        <w:rPr>
          <w:rStyle w:val="Emphasis"/>
          <w:sz w:val="26"/>
          <w:szCs w:val="26"/>
        </w:rPr>
        <w:t>America considers you as their ‘enemy,’ you’re in big trouble,”</w:t>
      </w:r>
      <w:r>
        <w:t xml:space="preserve"> one senior People’s Liberation Army officer warned. Indeed, </w:t>
      </w:r>
      <w:r w:rsidRPr="006B3F8D">
        <w:rPr>
          <w:rStyle w:val="Emphasis"/>
          <w:sz w:val="26"/>
          <w:szCs w:val="26"/>
        </w:rPr>
        <w:t xml:space="preserve">the United States has also committed to orchestrating </w:t>
      </w:r>
      <w:r w:rsidRPr="00CB5659">
        <w:rPr>
          <w:rStyle w:val="Emphasis"/>
          <w:sz w:val="26"/>
          <w:szCs w:val="26"/>
          <w:highlight w:val="green"/>
        </w:rPr>
        <w:t>greater global resistance</w:t>
      </w:r>
      <w:r w:rsidRPr="006B3F8D">
        <w:rPr>
          <w:rStyle w:val="Emphasis"/>
          <w:sz w:val="26"/>
          <w:szCs w:val="26"/>
        </w:rPr>
        <w:t xml:space="preserve"> </w:t>
      </w:r>
      <w:r w:rsidRPr="00CB5659">
        <w:rPr>
          <w:rStyle w:val="Emphasis"/>
          <w:sz w:val="26"/>
          <w:szCs w:val="26"/>
          <w:highlight w:val="green"/>
        </w:rPr>
        <w:t>to Chinese</w:t>
      </w:r>
      <w:r w:rsidRPr="006B3F8D">
        <w:rPr>
          <w:rStyle w:val="Emphasis"/>
          <w:sz w:val="26"/>
          <w:szCs w:val="26"/>
        </w:rPr>
        <w:t xml:space="preserve"> </w:t>
      </w:r>
      <w:r w:rsidRPr="00CB5659">
        <w:rPr>
          <w:rStyle w:val="Emphasis"/>
          <w:sz w:val="26"/>
          <w:szCs w:val="26"/>
          <w:highlight w:val="green"/>
        </w:rPr>
        <w:t>power</w:t>
      </w:r>
      <w:r w:rsidRPr="006B3F8D">
        <w:rPr>
          <w:rStyle w:val="Emphasis"/>
          <w:sz w:val="26"/>
          <w:szCs w:val="26"/>
        </w:rPr>
        <w:t>, a campaign that is starting to show results as more and more countries respond to the threat from Beijing</w:t>
      </w:r>
      <w:r>
        <w:t>.</w:t>
      </w:r>
    </w:p>
    <w:p w14:paraId="6C4687D5" w14:textId="77777777" w:rsidR="001B4CBC" w:rsidRDefault="001B4CBC" w:rsidP="001B4CBC"/>
    <w:p w14:paraId="68D5D576" w14:textId="77777777" w:rsidR="001B4CBC" w:rsidRPr="000F05FA" w:rsidRDefault="001B4CBC" w:rsidP="001B4CBC">
      <w:pPr>
        <w:rPr>
          <w:sz w:val="26"/>
          <w:szCs w:val="26"/>
        </w:rPr>
      </w:pPr>
      <w:r w:rsidRPr="006B3F8D">
        <w:rPr>
          <w:rStyle w:val="Emphasis"/>
          <w:sz w:val="26"/>
          <w:szCs w:val="26"/>
        </w:rPr>
        <w:t xml:space="preserve">In maritime Asia, </w:t>
      </w:r>
      <w:r w:rsidRPr="00CB5659">
        <w:rPr>
          <w:rStyle w:val="Emphasis"/>
          <w:sz w:val="26"/>
          <w:szCs w:val="26"/>
          <w:highlight w:val="green"/>
        </w:rPr>
        <w:t>resistance</w:t>
      </w:r>
      <w:r w:rsidRPr="006B3F8D">
        <w:rPr>
          <w:rStyle w:val="Emphasis"/>
          <w:sz w:val="26"/>
          <w:szCs w:val="26"/>
        </w:rPr>
        <w:t xml:space="preserve"> to Chinese power </w:t>
      </w:r>
      <w:r w:rsidRPr="00CB5659">
        <w:rPr>
          <w:rStyle w:val="Emphasis"/>
          <w:sz w:val="26"/>
          <w:szCs w:val="26"/>
          <w:highlight w:val="green"/>
        </w:rPr>
        <w:t>is stiffening</w:t>
      </w:r>
      <w:r w:rsidRPr="006B3F8D">
        <w:rPr>
          <w:rStyle w:val="Emphasis"/>
          <w:sz w:val="26"/>
          <w:szCs w:val="26"/>
        </w:rPr>
        <w:t xml:space="preserve">. </w:t>
      </w:r>
      <w:r w:rsidRPr="00F15FF5">
        <w:rPr>
          <w:rStyle w:val="Emphasis"/>
          <w:sz w:val="26"/>
          <w:szCs w:val="26"/>
        </w:rPr>
        <w:t>Taiwan is boosting military spending and laying plans to turn itself into a</w:t>
      </w:r>
      <w:r w:rsidRPr="006B3F8D">
        <w:rPr>
          <w:rStyle w:val="Emphasis"/>
          <w:sz w:val="26"/>
          <w:szCs w:val="26"/>
        </w:rPr>
        <w:t xml:space="preserve"> strategic porcupine in the Western Pacific</w:t>
      </w:r>
      <w:r w:rsidRPr="000F05FA">
        <w:rPr>
          <w:sz w:val="26"/>
          <w:szCs w:val="26"/>
        </w:rPr>
        <w:t xml:space="preserve">. </w:t>
      </w:r>
      <w:r w:rsidRPr="000F05FA">
        <w:rPr>
          <w:rStyle w:val="Emphasis"/>
          <w:sz w:val="26"/>
          <w:szCs w:val="26"/>
        </w:rPr>
        <w:t>Japan is carrying out its biggest military buildup since the end of the Cold War and has agreed to back the United States if China attacks Taiwan</w:t>
      </w:r>
      <w:r w:rsidRPr="000F05FA">
        <w:rPr>
          <w:sz w:val="26"/>
          <w:szCs w:val="26"/>
        </w:rPr>
        <w:t xml:space="preserve">. </w:t>
      </w:r>
      <w:r w:rsidRPr="000F05FA">
        <w:rPr>
          <w:rStyle w:val="Emphasis"/>
          <w:sz w:val="26"/>
          <w:szCs w:val="26"/>
        </w:rPr>
        <w:t>The countries around the South China Sea, particularly Vietnam and Indonesia, are beefing up their air, naval, and coast guard forces to contest China’s expansive claims</w:t>
      </w:r>
      <w:r w:rsidRPr="000F05FA">
        <w:rPr>
          <w:sz w:val="26"/>
          <w:szCs w:val="26"/>
        </w:rPr>
        <w:t>.</w:t>
      </w:r>
    </w:p>
    <w:p w14:paraId="6E6AFD09" w14:textId="77777777" w:rsidR="001B4CBC" w:rsidRPr="000F05FA" w:rsidRDefault="001B4CBC" w:rsidP="001B4CBC"/>
    <w:p w14:paraId="197A3510" w14:textId="77777777" w:rsidR="001B4CBC" w:rsidRDefault="001B4CBC" w:rsidP="001B4CBC">
      <w:r w:rsidRPr="000F05FA">
        <w:rPr>
          <w:rStyle w:val="Emphasis"/>
        </w:rPr>
        <w:t>Other countries are pushing back against Beijing’s assertiveness as well</w:t>
      </w:r>
      <w:r w:rsidRPr="000F05FA">
        <w:rPr>
          <w:rStyle w:val="Emphasis"/>
          <w:sz w:val="26"/>
          <w:szCs w:val="26"/>
        </w:rPr>
        <w:t>.</w:t>
      </w:r>
      <w:r w:rsidRPr="000F05FA">
        <w:rPr>
          <w:sz w:val="26"/>
          <w:szCs w:val="26"/>
        </w:rPr>
        <w:t xml:space="preserve"> </w:t>
      </w:r>
      <w:r w:rsidRPr="000F05FA">
        <w:rPr>
          <w:rStyle w:val="Emphasis"/>
          <w:sz w:val="26"/>
          <w:szCs w:val="26"/>
        </w:rPr>
        <w:t>Australia is expanding northern bases to accommodate U.S. ships and aircraft and building long-range conventional missiles and nuclear-powered attack submarines. India is massing forces on its border with China while sending warships through the South China Sea. The European Union has labeled Beijing a “systemic rival,” and Europe’s three greatest powers—France, Germany, and the United Kingdom—have dispatched naval task forces to th</w:t>
      </w:r>
      <w:r w:rsidRPr="006B3F8D">
        <w:rPr>
          <w:rStyle w:val="Emphasis"/>
          <w:sz w:val="26"/>
          <w:szCs w:val="26"/>
        </w:rPr>
        <w:t>e South China Sea and Indian Ocean</w:t>
      </w:r>
      <w:r>
        <w:t xml:space="preserve">. A </w:t>
      </w:r>
      <w:r w:rsidRPr="003A4911">
        <w:rPr>
          <w:rStyle w:val="Emphasis"/>
        </w:rPr>
        <w:t xml:space="preserve">variety of </w:t>
      </w:r>
      <w:r w:rsidRPr="003A4911">
        <w:rPr>
          <w:rStyle w:val="Emphasis"/>
          <w:highlight w:val="green"/>
        </w:rPr>
        <w:t>multilat</w:t>
      </w:r>
      <w:r w:rsidRPr="003A4911">
        <w:rPr>
          <w:rStyle w:val="Emphasis"/>
        </w:rPr>
        <w:t xml:space="preserve">eral </w:t>
      </w:r>
      <w:r w:rsidRPr="003A4911">
        <w:rPr>
          <w:rStyle w:val="Emphasis"/>
          <w:highlight w:val="green"/>
        </w:rPr>
        <w:t>anti-China initiatives</w:t>
      </w:r>
      <w:r>
        <w:t>—</w:t>
      </w:r>
      <w:r w:rsidRPr="006B3F8D">
        <w:rPr>
          <w:rStyle w:val="Emphasis"/>
        </w:rPr>
        <w:t xml:space="preserve">the </w:t>
      </w:r>
      <w:r w:rsidRPr="003A4911">
        <w:rPr>
          <w:rStyle w:val="Emphasis"/>
          <w:highlight w:val="green"/>
        </w:rPr>
        <w:t>Quad</w:t>
      </w:r>
      <w:r w:rsidRPr="006B3F8D">
        <w:rPr>
          <w:rStyle w:val="Emphasis"/>
        </w:rPr>
        <w:t xml:space="preserve">rilateral Security Dialogue; supply chain alliances; the new so-called </w:t>
      </w:r>
      <w:r w:rsidRPr="003A4911">
        <w:rPr>
          <w:rStyle w:val="Emphasis"/>
          <w:highlight w:val="green"/>
        </w:rPr>
        <w:t xml:space="preserve">AUKUS </w:t>
      </w:r>
      <w:r w:rsidRPr="003A4911">
        <w:rPr>
          <w:rStyle w:val="Emphasis"/>
        </w:rPr>
        <w:t>alliance</w:t>
      </w:r>
      <w:r w:rsidRPr="006B3F8D">
        <w:rPr>
          <w:rStyle w:val="Emphasis"/>
        </w:rPr>
        <w:t xml:space="preserve"> with Washington, London, and Canberra; and others—are in the </w:t>
      </w:r>
      <w:r w:rsidRPr="001D3082">
        <w:rPr>
          <w:rStyle w:val="Emphasis"/>
        </w:rPr>
        <w:t>works. The United States’ “multilateral club strategy</w:t>
      </w:r>
      <w:r>
        <w:t xml:space="preserve">,” hawkish and well-connected scholar Yan Xuetong acknowledged in July, </w:t>
      </w:r>
      <w:r w:rsidRPr="001D3082">
        <w:rPr>
          <w:rStyle w:val="Emphasis"/>
          <w:sz w:val="26"/>
          <w:szCs w:val="26"/>
        </w:rPr>
        <w:t>is “</w:t>
      </w:r>
      <w:r w:rsidRPr="003A4911">
        <w:rPr>
          <w:rStyle w:val="Emphasis"/>
          <w:sz w:val="26"/>
          <w:szCs w:val="26"/>
          <w:highlight w:val="green"/>
        </w:rPr>
        <w:t>isolating China</w:t>
      </w:r>
      <w:r w:rsidRPr="001D3082">
        <w:rPr>
          <w:rStyle w:val="Emphasis"/>
          <w:sz w:val="26"/>
          <w:szCs w:val="26"/>
        </w:rPr>
        <w:t>” and hurting its development</w:t>
      </w:r>
      <w:r>
        <w:t>.</w:t>
      </w:r>
    </w:p>
    <w:p w14:paraId="005264C8" w14:textId="77777777" w:rsidR="001B4CBC" w:rsidRDefault="001B4CBC" w:rsidP="001B4CBC"/>
    <w:p w14:paraId="73F10872" w14:textId="77777777" w:rsidR="001B4CBC" w:rsidRDefault="001B4CBC" w:rsidP="001B4CBC">
      <w:r>
        <w:t xml:space="preserve">No doubt, counter-China cooperation has remained imperfect. </w:t>
      </w:r>
      <w:r w:rsidRPr="001D3082">
        <w:rPr>
          <w:rStyle w:val="Emphasis"/>
        </w:rPr>
        <w:t xml:space="preserve">But the overall trend is clear: An </w:t>
      </w:r>
      <w:r w:rsidRPr="003A4911">
        <w:rPr>
          <w:rStyle w:val="Emphasis"/>
          <w:highlight w:val="green"/>
        </w:rPr>
        <w:t>array of actors</w:t>
      </w:r>
      <w:r w:rsidRPr="001D3082">
        <w:rPr>
          <w:rStyle w:val="Emphasis"/>
        </w:rPr>
        <w:t xml:space="preserve"> is gradually </w:t>
      </w:r>
      <w:r w:rsidRPr="003A4911">
        <w:rPr>
          <w:rStyle w:val="Emphasis"/>
          <w:highlight w:val="green"/>
        </w:rPr>
        <w:t>joining forces to check</w:t>
      </w:r>
      <w:r w:rsidRPr="001D3082">
        <w:rPr>
          <w:rStyle w:val="Emphasis"/>
        </w:rPr>
        <w:t xml:space="preserve"> </w:t>
      </w:r>
      <w:r w:rsidRPr="003A4911">
        <w:rPr>
          <w:rStyle w:val="Emphasis"/>
          <w:highlight w:val="green"/>
        </w:rPr>
        <w:t>Beijing’s power</w:t>
      </w:r>
      <w:r w:rsidRPr="001D3082">
        <w:rPr>
          <w:rStyle w:val="Emphasis"/>
        </w:rPr>
        <w:t xml:space="preserve"> and put it in a strategic box</w:t>
      </w:r>
      <w:r>
        <w:t xml:space="preserve">. </w:t>
      </w:r>
      <w:r w:rsidRPr="001D3082">
        <w:rPr>
          <w:rStyle w:val="Emphasis"/>
        </w:rPr>
        <w:t>China</w:t>
      </w:r>
      <w:r>
        <w:t xml:space="preserve">, in other words, </w:t>
      </w:r>
      <w:r w:rsidRPr="001D3082">
        <w:rPr>
          <w:rStyle w:val="Emphasis"/>
        </w:rPr>
        <w:t>is not a forever-ascendant country</w:t>
      </w:r>
      <w:r>
        <w:t>. It is an already-strong, enormously ambitious, and deeply troubled power whose window of opportunity won’t stay open for long.</w:t>
      </w:r>
    </w:p>
    <w:p w14:paraId="00DDFBAD" w14:textId="77777777" w:rsidR="001B4CBC" w:rsidRDefault="001B4CBC" w:rsidP="001B4CBC">
      <w:r>
        <w:t xml:space="preserve">In some ways, </w:t>
      </w:r>
      <w:r w:rsidRPr="001D3082">
        <w:rPr>
          <w:rStyle w:val="Emphasis"/>
          <w:sz w:val="26"/>
          <w:szCs w:val="26"/>
        </w:rPr>
        <w:t>all of this is welcome news for Washington</w:t>
      </w:r>
      <w:r>
        <w:t xml:space="preserve">: A China that is slowing economically and facing growing global resistance will find it </w:t>
      </w:r>
      <w:r w:rsidRPr="001D3082">
        <w:rPr>
          <w:rStyle w:val="Emphasis"/>
          <w:sz w:val="26"/>
          <w:szCs w:val="26"/>
        </w:rPr>
        <w:t xml:space="preserve">exceedingly </w:t>
      </w:r>
      <w:r w:rsidRPr="008D3899">
        <w:rPr>
          <w:rStyle w:val="Emphasis"/>
          <w:sz w:val="26"/>
          <w:szCs w:val="26"/>
          <w:highlight w:val="green"/>
        </w:rPr>
        <w:t>difficult to displace the</w:t>
      </w:r>
      <w:r w:rsidRPr="001D3082">
        <w:rPr>
          <w:rStyle w:val="Emphasis"/>
          <w:sz w:val="26"/>
          <w:szCs w:val="26"/>
        </w:rPr>
        <w:t xml:space="preserve"> </w:t>
      </w:r>
      <w:r w:rsidRPr="008D3899">
        <w:rPr>
          <w:rStyle w:val="Emphasis"/>
          <w:sz w:val="26"/>
          <w:szCs w:val="26"/>
          <w:highlight w:val="green"/>
        </w:rPr>
        <w:t>U</w:t>
      </w:r>
      <w:r w:rsidRPr="001D3082">
        <w:rPr>
          <w:rStyle w:val="Emphasis"/>
          <w:sz w:val="26"/>
          <w:szCs w:val="26"/>
        </w:rPr>
        <w:t xml:space="preserve">nited </w:t>
      </w:r>
      <w:r w:rsidRPr="008D3899">
        <w:rPr>
          <w:rStyle w:val="Emphasis"/>
          <w:sz w:val="26"/>
          <w:szCs w:val="26"/>
          <w:highlight w:val="green"/>
        </w:rPr>
        <w:t>S</w:t>
      </w:r>
      <w:r w:rsidRPr="001D3082">
        <w:rPr>
          <w:rStyle w:val="Emphasis"/>
          <w:sz w:val="26"/>
          <w:szCs w:val="26"/>
        </w:rPr>
        <w:t>tates as the world’s leading power—</w:t>
      </w:r>
      <w:r w:rsidRPr="008D3899">
        <w:rPr>
          <w:rStyle w:val="Emphasis"/>
          <w:sz w:val="26"/>
          <w:szCs w:val="26"/>
          <w:highlight w:val="green"/>
        </w:rPr>
        <w:t>so long as</w:t>
      </w:r>
      <w:r w:rsidRPr="001D3082">
        <w:rPr>
          <w:rStyle w:val="Emphasis"/>
          <w:sz w:val="26"/>
          <w:szCs w:val="26"/>
        </w:rPr>
        <w:t xml:space="preserve"> </w:t>
      </w:r>
      <w:r w:rsidRPr="008D3899">
        <w:rPr>
          <w:rStyle w:val="Emphasis"/>
          <w:sz w:val="26"/>
          <w:szCs w:val="26"/>
          <w:highlight w:val="green"/>
        </w:rPr>
        <w:t>the U</w:t>
      </w:r>
      <w:r w:rsidRPr="001D3082">
        <w:rPr>
          <w:rStyle w:val="Emphasis"/>
          <w:sz w:val="26"/>
          <w:szCs w:val="26"/>
        </w:rPr>
        <w:t xml:space="preserve">nited </w:t>
      </w:r>
      <w:r w:rsidRPr="008D3899">
        <w:rPr>
          <w:rStyle w:val="Emphasis"/>
          <w:sz w:val="26"/>
          <w:szCs w:val="26"/>
          <w:highlight w:val="green"/>
        </w:rPr>
        <w:t>S</w:t>
      </w:r>
      <w:r w:rsidRPr="001D3082">
        <w:rPr>
          <w:rStyle w:val="Emphasis"/>
          <w:sz w:val="26"/>
          <w:szCs w:val="26"/>
        </w:rPr>
        <w:t xml:space="preserve">tates </w:t>
      </w:r>
      <w:r w:rsidRPr="008D3899">
        <w:rPr>
          <w:rStyle w:val="Emphasis"/>
          <w:sz w:val="26"/>
          <w:szCs w:val="26"/>
          <w:highlight w:val="green"/>
        </w:rPr>
        <w:t>doesn’t</w:t>
      </w:r>
      <w:r w:rsidRPr="001D3082">
        <w:rPr>
          <w:rStyle w:val="Emphasis"/>
          <w:sz w:val="26"/>
          <w:szCs w:val="26"/>
        </w:rPr>
        <w:t xml:space="preserve"> tear itself apart or otherwise </w:t>
      </w:r>
      <w:r w:rsidRPr="008D3899">
        <w:rPr>
          <w:rStyle w:val="Emphasis"/>
          <w:sz w:val="26"/>
          <w:szCs w:val="26"/>
          <w:highlight w:val="green"/>
        </w:rPr>
        <w:t>give the game away</w:t>
      </w:r>
      <w:r>
        <w:t xml:space="preserve">. In other ways, however, the news is more troubling. History warns </w:t>
      </w:r>
      <w:r w:rsidRPr="001D3082">
        <w:rPr>
          <w:rStyle w:val="StyleUnderline"/>
        </w:rPr>
        <w:t>the world should expect a peaking China to act more boldly, even erratically, over the coming decade</w:t>
      </w:r>
      <w:r>
        <w:t>—to lunge for long-sought strategic prizes before its fortunes fade.</w:t>
      </w:r>
    </w:p>
    <w:p w14:paraId="5F0CB9E4" w14:textId="77777777" w:rsidR="001B4CBC" w:rsidRDefault="001B4CBC" w:rsidP="001B4CBC"/>
    <w:p w14:paraId="064459D1" w14:textId="77777777" w:rsidR="001B4CBC" w:rsidRDefault="001B4CBC" w:rsidP="001B4CBC">
      <w:r>
        <w:t>What might this look like? We can make educated guesses based on what China is presently doing.</w:t>
      </w:r>
    </w:p>
    <w:p w14:paraId="07365AC8" w14:textId="77777777" w:rsidR="001B4CBC" w:rsidRDefault="001B4CBC" w:rsidP="001B4CBC"/>
    <w:p w14:paraId="4B455271" w14:textId="77777777" w:rsidR="001B4CBC" w:rsidRDefault="001B4CBC" w:rsidP="001B4CBC">
      <w:r>
        <w:t>Beijing is already redoubling its efforts to establish a 21st century sphere of economic influence by dominating critical technologies—such as artificial intelligence, quantum computing, and 5G telecommunications—and using the resulting leverage to bend states to its will. It will also race to perfect a “digital authoritarianism” that can protect an insecure Chinese Communist Party’s rule at home while bolstering Beijing’s diplomatic position by exporting that model to autocratic allies around the world.</w:t>
      </w:r>
    </w:p>
    <w:p w14:paraId="3D78A433" w14:textId="77777777" w:rsidR="001B4CBC" w:rsidRDefault="001B4CBC" w:rsidP="001B4CBC">
      <w:r>
        <w:t>In military terms, the Chinese Communist Party may well become increasingly heavy-handed in securing long, vulnerable supply lines and protecting infrastructure projects in Central and Southwest Asia, Africa, and other regions, a role some hawks in the People’s Liberation Army are already eager to assume. Beijing could also become more assertive vis-à-vis Japan, the Philippines, and other countries that stand in the way of its claims to the South and East China Seas.</w:t>
      </w:r>
    </w:p>
    <w:p w14:paraId="584008A0" w14:textId="77777777" w:rsidR="001B4CBC" w:rsidRDefault="001B4CBC" w:rsidP="001B4CBC"/>
    <w:p w14:paraId="2B97C2A2" w14:textId="77777777" w:rsidR="001B4CBC" w:rsidRDefault="001B4CBC" w:rsidP="001B4CBC">
      <w:r>
        <w:t>Most troubling of all, China will be sorely tempted to use force to resolve the Taiwan question on its terms in the next decade before Washington and Taipei can finish retooling their militaries to offer a stronger defense. The People’s Liberation Army is already stepping up its military exercises’ intensity in the Taiwan Strait. Xi has repeatedly declared Beijing cannot wait forever for its “renegade province” to return to the fold. When the military balance temporarily shifts further toward China’s favor in the late 2020s and as the Pentagon is forced to retire aging ships and aircraft, China may never have a better chance of seizing Taiwan and dealing Washington a humiliating defeat.</w:t>
      </w:r>
    </w:p>
    <w:p w14:paraId="781298E4" w14:textId="77777777" w:rsidR="001B4CBC" w:rsidRDefault="001B4CBC" w:rsidP="001B4CBC"/>
    <w:p w14:paraId="7C804D13" w14:textId="77777777" w:rsidR="001B4CBC" w:rsidRDefault="001B4CBC" w:rsidP="001B4CBC">
      <w:r>
        <w:t xml:space="preserve">To be clear, </w:t>
      </w:r>
      <w:r w:rsidRPr="001D3082">
        <w:rPr>
          <w:rStyle w:val="Emphasis"/>
        </w:rPr>
        <w:t>China probably won’t undertake an all-out military rampage across Asia</w:t>
      </w:r>
      <w:r>
        <w:t xml:space="preserve">, as Japan did in the 1930s and early 1940s. </w:t>
      </w:r>
      <w:r w:rsidRPr="001D3082">
        <w:rPr>
          <w:rStyle w:val="Emphasis"/>
        </w:rPr>
        <w:t>But it will run greater risks and accept greater tensions as it tries to lock in key gains</w:t>
      </w:r>
      <w:r>
        <w:t>. Welcome to geopolitics in the age of a peaking China: a country that already has the ability to violently challenge the existing order and one that will probably run faster and push harder as it loses confidence that time is on its side.</w:t>
      </w:r>
    </w:p>
    <w:p w14:paraId="6119C19E" w14:textId="77777777" w:rsidR="001B4CBC" w:rsidRDefault="001B4CBC" w:rsidP="001B4CBC"/>
    <w:p w14:paraId="3425C402" w14:textId="77777777" w:rsidR="001B4CBC" w:rsidRDefault="001B4CBC" w:rsidP="001B4CBC">
      <w:r w:rsidRPr="001D3082">
        <w:rPr>
          <w:rStyle w:val="Emphasis"/>
        </w:rPr>
        <w:t>The United States, then, will face not one but two tasks in dealing with China</w:t>
      </w:r>
      <w:r>
        <w:t xml:space="preserve"> in the 2020s. </w:t>
      </w:r>
      <w:r w:rsidRPr="001D3082">
        <w:rPr>
          <w:rStyle w:val="Emphasis"/>
        </w:rPr>
        <w:t xml:space="preserve">It will have to continue mobilizing for </w:t>
      </w:r>
      <w:r w:rsidRPr="0080665B">
        <w:rPr>
          <w:rStyle w:val="Emphasis"/>
        </w:rPr>
        <w:t>long-term competition while also moving quickly to deter aggression and blunt some of the more aggressive, near-term moves Beijing may make</w:t>
      </w:r>
      <w:r w:rsidRPr="0080665B">
        <w:t xml:space="preserve">. In other words, buckle up. </w:t>
      </w:r>
      <w:r w:rsidRPr="0080665B">
        <w:rPr>
          <w:rStyle w:val="Emphasis"/>
          <w:sz w:val="26"/>
          <w:szCs w:val="26"/>
        </w:rPr>
        <w:t>The United States has been rousing itself to deal with a rising China</w:t>
      </w:r>
      <w:r w:rsidRPr="0080665B">
        <w:t>. It’s about to discover that a declining China may be even more dangerous.</w:t>
      </w:r>
    </w:p>
    <w:p w14:paraId="27DD5300" w14:textId="77777777" w:rsidR="001B4CBC" w:rsidRPr="00E72D02" w:rsidRDefault="001B4CBC" w:rsidP="001B4CBC">
      <w:pPr>
        <w:pStyle w:val="Heading4"/>
        <w:rPr>
          <w:rFonts w:cs="Arial"/>
        </w:rPr>
      </w:pPr>
      <w:r>
        <w:rPr>
          <w:rFonts w:cs="Arial"/>
        </w:rPr>
        <w:t>Privatization alone fails</w:t>
      </w:r>
      <w:r w:rsidRPr="00E72D02">
        <w:rPr>
          <w:rFonts w:cs="Arial"/>
        </w:rPr>
        <w:t xml:space="preserve"> – they’re unproven, decades away, and underestimate ISS resiliency</w:t>
      </w:r>
    </w:p>
    <w:p w14:paraId="70C5EB68" w14:textId="77777777" w:rsidR="001B4CBC" w:rsidRPr="00E72D02" w:rsidRDefault="001B4CBC" w:rsidP="001B4CBC">
      <w:pPr>
        <w:rPr>
          <w:rStyle w:val="Style13ptBold"/>
        </w:rPr>
      </w:pPr>
      <w:r w:rsidRPr="00E72D02">
        <w:rPr>
          <w:rStyle w:val="Style13ptBold"/>
        </w:rPr>
        <w:t xml:space="preserve">Davenport ’20 </w:t>
      </w:r>
      <w:r w:rsidRPr="00E72D02">
        <w:t xml:space="preserve">[Christian, covers NASA and the space industry for The Washington Post's Financial desk. He joined The Post in 2000 and has served as an editor on the Metro desk and as </w:t>
      </w:r>
      <w:r w:rsidRPr="00E72D02">
        <w:lastRenderedPageBreak/>
        <w:t>a reporter covering military affairs. He is the author of "The Space Barons: Elon Musk, Jeff Bezos and the Quest to Colonize the Cosmos", “The International Space Station can’t stay up there forever. Will privately run, commercial replacements be ready in time?”, 12-23-2020, The Washington Post, https://www.washingtonpost.com/technology/2020/12/23/space-station-replace-biden/?outputType=amp]//pranav</w:t>
      </w:r>
    </w:p>
    <w:p w14:paraId="73E4EEC3" w14:textId="77777777" w:rsidR="001B4CBC" w:rsidRPr="00E72D02" w:rsidRDefault="001B4CBC" w:rsidP="001B4CBC">
      <w:pPr>
        <w:rPr>
          <w:rStyle w:val="Emphasis"/>
        </w:rPr>
      </w:pPr>
      <w:r w:rsidRPr="00E72D02">
        <w:t xml:space="preserve">But while those </w:t>
      </w:r>
      <w:r w:rsidRPr="00E72D02">
        <w:rPr>
          <w:rStyle w:val="Emphasis"/>
          <w:highlight w:val="green"/>
        </w:rPr>
        <w:t>options</w:t>
      </w:r>
      <w:r w:rsidRPr="00E72D02">
        <w:t xml:space="preserve"> show promise, they </w:t>
      </w:r>
      <w:r w:rsidRPr="00E72D02">
        <w:rPr>
          <w:rStyle w:val="Emphasis"/>
        </w:rPr>
        <w:t xml:space="preserve">are still </w:t>
      </w:r>
      <w:r w:rsidRPr="00E72D02">
        <w:rPr>
          <w:rStyle w:val="Emphasis"/>
          <w:highlight w:val="green"/>
        </w:rPr>
        <w:t>unproven and years from</w:t>
      </w:r>
      <w:r w:rsidRPr="00E72D02">
        <w:rPr>
          <w:rStyle w:val="Emphasis"/>
        </w:rPr>
        <w:t xml:space="preserve"> hitting </w:t>
      </w:r>
      <w:r w:rsidRPr="00E72D02">
        <w:rPr>
          <w:rStyle w:val="Emphasis"/>
          <w:highlight w:val="green"/>
        </w:rPr>
        <w:t>the market</w:t>
      </w:r>
      <w:r w:rsidRPr="00E72D02">
        <w:rPr>
          <w:rStyle w:val="Emphasis"/>
        </w:rPr>
        <w:t>.</w:t>
      </w:r>
    </w:p>
    <w:p w14:paraId="30A8A3F4" w14:textId="77777777" w:rsidR="001B4CBC" w:rsidRPr="00E72D02" w:rsidRDefault="001B4CBC" w:rsidP="001B4CBC">
      <w:r w:rsidRPr="00E72D02">
        <w:t xml:space="preserve">As a result, </w:t>
      </w:r>
      <w:r w:rsidRPr="00E72D02">
        <w:rPr>
          <w:rStyle w:val="StyleUnderline"/>
        </w:rPr>
        <w:t>NASA has been increasingly concerned it could have a gap in low Earth orbit</w:t>
      </w:r>
      <w:r w:rsidRPr="00E72D02">
        <w:t xml:space="preserve"> that would be even more consequential than the ignominious period after the space shuttle fleet was retired that left the space agency with no way to launch its astronauts to space from U.S. soil. Instead, NASA was forced to rely on the Russians for rides to space, at a price that grew to as much as $90 million a seat, before Elon Musk’s SpaceX restored human spaceflight for NASA earlier this year.</w:t>
      </w:r>
    </w:p>
    <w:p w14:paraId="50A69DE2" w14:textId="77777777" w:rsidR="001B4CBC" w:rsidRPr="00E72D02" w:rsidRDefault="001B4CBC" w:rsidP="001B4CBC">
      <w:r w:rsidRPr="00E72D02">
        <w:rPr>
          <w:rStyle w:val="Emphasis"/>
        </w:rPr>
        <w:t>Even if the station is extended, NASA needs to be working now on its replacement</w:t>
      </w:r>
      <w:r w:rsidRPr="00E72D02">
        <w:t>, officials said. It took years to get the ISS up and running. The concept was born in 1984, when President Ronald Reagan announced the United States would put a station, eventually dubbed Freedom, in orbit. But after different administrations and design changes, the first segments weren’t launched until 1998. Since then, NASA has invested more than $100 billion in the facility, which receives more than $3 billion annually from NASA.</w:t>
      </w:r>
    </w:p>
    <w:p w14:paraId="2303C391" w14:textId="77777777" w:rsidR="001B4CBC" w:rsidRPr="00E72D02" w:rsidRDefault="001B4CBC" w:rsidP="001B4CBC"/>
    <w:p w14:paraId="62724AB2" w14:textId="77777777" w:rsidR="001B4CBC" w:rsidRPr="00E72D02" w:rsidRDefault="001B4CBC" w:rsidP="001B4CBC">
      <w:r w:rsidRPr="00E72D02">
        <w:rPr>
          <w:rStyle w:val="Emphasis"/>
          <w:highlight w:val="green"/>
        </w:rPr>
        <w:t>Privately run stations</w:t>
      </w:r>
      <w:r w:rsidRPr="00E72D02">
        <w:rPr>
          <w:rStyle w:val="Emphasis"/>
        </w:rPr>
        <w:t xml:space="preserve"> would also </w:t>
      </w:r>
      <w:r w:rsidRPr="00E72D02">
        <w:rPr>
          <w:rStyle w:val="Emphasis"/>
          <w:highlight w:val="green"/>
        </w:rPr>
        <w:t>need time to build</w:t>
      </w:r>
      <w:r w:rsidRPr="00E72D02">
        <w:rPr>
          <w:rStyle w:val="Emphasis"/>
        </w:rPr>
        <w:t xml:space="preserve"> their business </w:t>
      </w:r>
      <w:r w:rsidRPr="00E72D02">
        <w:rPr>
          <w:rStyle w:val="Emphasis"/>
          <w:highlight w:val="green"/>
        </w:rPr>
        <w:t>cases</w:t>
      </w:r>
      <w:r w:rsidRPr="00E72D02">
        <w:rPr>
          <w:rStyle w:val="Emphasis"/>
        </w:rPr>
        <w:t xml:space="preserve">, </w:t>
      </w:r>
      <w:r w:rsidRPr="00E72D02">
        <w:rPr>
          <w:rStyle w:val="Emphasis"/>
          <w:highlight w:val="green"/>
        </w:rPr>
        <w:t>sign</w:t>
      </w:r>
      <w:r w:rsidRPr="00E72D02">
        <w:rPr>
          <w:rStyle w:val="Emphasis"/>
        </w:rPr>
        <w:t xml:space="preserve">ing foreign governments as </w:t>
      </w:r>
      <w:r w:rsidRPr="00E72D02">
        <w:rPr>
          <w:rStyle w:val="Emphasis"/>
          <w:highlight w:val="green"/>
        </w:rPr>
        <w:t>tenants</w:t>
      </w:r>
      <w:r w:rsidRPr="00E72D02">
        <w:rPr>
          <w:rStyle w:val="Emphasis"/>
        </w:rPr>
        <w:t xml:space="preserve">, </w:t>
      </w:r>
      <w:r w:rsidRPr="00E72D02">
        <w:rPr>
          <w:rStyle w:val="Emphasis"/>
          <w:highlight w:val="green"/>
        </w:rPr>
        <w:t>working</w:t>
      </w:r>
      <w:r w:rsidRPr="00E72D02">
        <w:rPr>
          <w:rStyle w:val="Emphasis"/>
        </w:rPr>
        <w:t xml:space="preserve"> </w:t>
      </w:r>
      <w:r w:rsidRPr="00E72D02">
        <w:rPr>
          <w:rStyle w:val="Emphasis"/>
          <w:highlight w:val="green"/>
        </w:rPr>
        <w:t>with companies</w:t>
      </w:r>
      <w:r w:rsidRPr="00E72D02">
        <w:rPr>
          <w:rStyle w:val="Emphasis"/>
        </w:rPr>
        <w:t xml:space="preserve"> and universities </w:t>
      </w:r>
      <w:r w:rsidRPr="00E72D02">
        <w:rPr>
          <w:rStyle w:val="Emphasis"/>
          <w:highlight w:val="green"/>
        </w:rPr>
        <w:t>that want</w:t>
      </w:r>
      <w:r w:rsidRPr="00E72D02">
        <w:rPr>
          <w:rStyle w:val="Emphasis"/>
        </w:rPr>
        <w:t xml:space="preserve"> to do </w:t>
      </w:r>
      <w:r w:rsidRPr="00E72D02">
        <w:rPr>
          <w:rStyle w:val="Emphasis"/>
          <w:highlight w:val="green"/>
        </w:rPr>
        <w:t>research</w:t>
      </w:r>
      <w:r w:rsidRPr="00E72D02">
        <w:rPr>
          <w:rStyle w:val="Emphasis"/>
        </w:rPr>
        <w:t xml:space="preserve"> in space, </w:t>
      </w:r>
      <w:r w:rsidRPr="00E72D02">
        <w:rPr>
          <w:rStyle w:val="Emphasis"/>
          <w:highlight w:val="green"/>
        </w:rPr>
        <w:t>and</w:t>
      </w:r>
      <w:r w:rsidRPr="00E72D02">
        <w:rPr>
          <w:rStyle w:val="Emphasis"/>
        </w:rPr>
        <w:t xml:space="preserve"> wealthy </w:t>
      </w:r>
      <w:r w:rsidRPr="00E72D02">
        <w:rPr>
          <w:rStyle w:val="Emphasis"/>
          <w:highlight w:val="green"/>
        </w:rPr>
        <w:t>tourists</w:t>
      </w:r>
      <w:r w:rsidRPr="00E72D02">
        <w:rPr>
          <w:rStyle w:val="Emphasis"/>
        </w:rPr>
        <w:t xml:space="preserve"> who would pay millions of dollars to visit</w:t>
      </w:r>
      <w:r w:rsidRPr="00E72D02">
        <w:t>.</w:t>
      </w:r>
    </w:p>
    <w:p w14:paraId="55A87145" w14:textId="77777777" w:rsidR="001B4CBC" w:rsidRPr="00E72D02" w:rsidRDefault="001B4CBC" w:rsidP="001B4CBC">
      <w:r w:rsidRPr="00E72D02">
        <w:t>While NASA and the private sector work toward developing commercial habitats, China is building its own space station that it hopes to launch within a couple of years and is recruiting countries around the world as partners. The United States would not be one of them, however, since NASA is effectively barred by law from partnering with China in space.</w:t>
      </w:r>
    </w:p>
    <w:p w14:paraId="3A0E3F68" w14:textId="77777777" w:rsidR="001B4CBC" w:rsidRPr="00E72D02" w:rsidRDefault="001B4CBC" w:rsidP="001B4CBC"/>
    <w:p w14:paraId="4FA33C5E" w14:textId="77777777" w:rsidR="001B4CBC" w:rsidRPr="00E72D02" w:rsidRDefault="001B4CBC" w:rsidP="001B4CBC">
      <w:r w:rsidRPr="00E72D02">
        <w:t>“I think it would be a tragedy if, after all of this time and all of this effort, we were to abandon low Earth orbit and cede that territory,” NASA administrator Jim Bridenstine told a Senate panel earlier this year.</w:t>
      </w:r>
    </w:p>
    <w:p w14:paraId="444FB5D8" w14:textId="77777777" w:rsidR="001B4CBC" w:rsidRPr="00E72D02" w:rsidRDefault="001B4CBC" w:rsidP="001B4CBC"/>
    <w:p w14:paraId="40FFF530" w14:textId="77777777" w:rsidR="001B4CBC" w:rsidRPr="00E72D02" w:rsidRDefault="001B4CBC" w:rsidP="001B4CBC">
      <w:r w:rsidRPr="00E72D02">
        <w:rPr>
          <w:rStyle w:val="Emphasis"/>
        </w:rPr>
        <w:t xml:space="preserve">The </w:t>
      </w:r>
      <w:r w:rsidRPr="00E72D02">
        <w:rPr>
          <w:rStyle w:val="Emphasis"/>
          <w:highlight w:val="green"/>
        </w:rPr>
        <w:t>ISS</w:t>
      </w:r>
      <w:r w:rsidRPr="00E72D02">
        <w:rPr>
          <w:rStyle w:val="Emphasis"/>
        </w:rPr>
        <w:t xml:space="preserve"> still does </w:t>
      </w:r>
      <w:r w:rsidRPr="00E72D02">
        <w:rPr>
          <w:rStyle w:val="Emphasis"/>
          <w:highlight w:val="green"/>
        </w:rPr>
        <w:t>have</w:t>
      </w:r>
      <w:r w:rsidRPr="00E72D02">
        <w:rPr>
          <w:rStyle w:val="Emphasis"/>
        </w:rPr>
        <w:t xml:space="preserve"> some </w:t>
      </w:r>
      <w:r w:rsidRPr="00E72D02">
        <w:rPr>
          <w:rStyle w:val="Emphasis"/>
          <w:highlight w:val="green"/>
        </w:rPr>
        <w:t>good years left</w:t>
      </w:r>
      <w:r w:rsidRPr="00E72D02">
        <w:rPr>
          <w:rStyle w:val="Emphasis"/>
        </w:rPr>
        <w:t>,</w:t>
      </w:r>
      <w:r w:rsidRPr="00E72D02">
        <w:t xml:space="preserve"> officials said. “</w:t>
      </w:r>
      <w:r w:rsidRPr="00E72D02">
        <w:rPr>
          <w:rStyle w:val="Emphasis"/>
        </w:rPr>
        <w:t xml:space="preserve">We’re </w:t>
      </w:r>
      <w:r w:rsidRPr="00E72D02">
        <w:rPr>
          <w:rStyle w:val="Emphasis"/>
          <w:highlight w:val="green"/>
        </w:rPr>
        <w:t>good from</w:t>
      </w:r>
      <w:r w:rsidRPr="00E72D02">
        <w:rPr>
          <w:rStyle w:val="Emphasis"/>
        </w:rPr>
        <w:t xml:space="preserve"> an </w:t>
      </w:r>
      <w:r w:rsidRPr="00E72D02">
        <w:rPr>
          <w:rStyle w:val="Emphasis"/>
          <w:highlight w:val="green"/>
        </w:rPr>
        <w:t>engineering standpoint</w:t>
      </w:r>
      <w:r w:rsidRPr="00E72D02">
        <w:rPr>
          <w:rStyle w:val="Emphasis"/>
        </w:rPr>
        <w:t>,”</w:t>
      </w:r>
      <w:r w:rsidRPr="00E72D02">
        <w:t xml:space="preserve"> Joel Montalbano, NASA’s space station program manager, said in an interview. “</w:t>
      </w:r>
      <w:r w:rsidRPr="00E72D02">
        <w:rPr>
          <w:rStyle w:val="Emphasis"/>
        </w:rPr>
        <w:t xml:space="preserve">We’re </w:t>
      </w:r>
      <w:r w:rsidRPr="00E72D02">
        <w:rPr>
          <w:rStyle w:val="Emphasis"/>
          <w:highlight w:val="green"/>
        </w:rPr>
        <w:t>cleared through 2028</w:t>
      </w:r>
      <w:r w:rsidRPr="00E72D02">
        <w:t>.”</w:t>
      </w:r>
    </w:p>
    <w:p w14:paraId="366E047C" w14:textId="77777777" w:rsidR="001B4CBC" w:rsidRPr="00E72D02" w:rsidRDefault="001B4CBC" w:rsidP="001B4CBC"/>
    <w:p w14:paraId="35AEDEEA" w14:textId="77777777" w:rsidR="001B4CBC" w:rsidRPr="00E72D02" w:rsidRDefault="001B4CBC" w:rsidP="001B4CBC">
      <w:r w:rsidRPr="00E72D02">
        <w:t xml:space="preserve">Boeing, which is paid $225 million per year as the prime contractor supporting space station operations, </w:t>
      </w:r>
      <w:r w:rsidRPr="00E72D02">
        <w:rPr>
          <w:rStyle w:val="Emphasis"/>
        </w:rPr>
        <w:t xml:space="preserve">said it </w:t>
      </w:r>
      <w:r w:rsidRPr="00E72D02">
        <w:rPr>
          <w:rStyle w:val="Emphasis"/>
          <w:highlight w:val="green"/>
        </w:rPr>
        <w:t>could stay in orbit</w:t>
      </w:r>
      <w:r w:rsidRPr="00E72D02">
        <w:rPr>
          <w:rStyle w:val="Emphasis"/>
        </w:rPr>
        <w:t xml:space="preserve"> for even </w:t>
      </w:r>
      <w:r w:rsidRPr="00E72D02">
        <w:rPr>
          <w:rStyle w:val="Emphasis"/>
          <w:highlight w:val="green"/>
        </w:rPr>
        <w:t>longer</w:t>
      </w:r>
      <w:r w:rsidRPr="00E72D02">
        <w:t>.</w:t>
      </w:r>
    </w:p>
    <w:p w14:paraId="10AA96FF" w14:textId="77777777" w:rsidR="001B4CBC" w:rsidRPr="00E72D02" w:rsidRDefault="001B4CBC" w:rsidP="001B4CBC">
      <w:r w:rsidRPr="00E72D02">
        <w:lastRenderedPageBreak/>
        <w:t>“</w:t>
      </w:r>
      <w:r w:rsidRPr="00E72D02">
        <w:rPr>
          <w:rStyle w:val="Emphasis"/>
        </w:rPr>
        <w:t xml:space="preserve">The ISS is </w:t>
      </w:r>
      <w:r w:rsidRPr="00E72D02">
        <w:rPr>
          <w:rStyle w:val="Emphasis"/>
          <w:highlight w:val="green"/>
        </w:rPr>
        <w:t>incredibly healthy</w:t>
      </w:r>
      <w:r w:rsidRPr="00E72D02">
        <w:rPr>
          <w:rStyle w:val="Emphasis"/>
        </w:rPr>
        <w:t xml:space="preserve">, with </w:t>
      </w:r>
      <w:r w:rsidRPr="00E72D02">
        <w:rPr>
          <w:rStyle w:val="Emphasis"/>
          <w:highlight w:val="green"/>
        </w:rPr>
        <w:t>life capability well beyond 2030</w:t>
      </w:r>
      <w:r w:rsidRPr="00E72D02">
        <w:rPr>
          <w:highlight w:val="green"/>
        </w:rPr>
        <w:t>,”</w:t>
      </w:r>
      <w:r w:rsidRPr="00E72D02">
        <w:t xml:space="preserve"> said John Mulholland, Boeing’s ISS program manager. </w:t>
      </w:r>
      <w:r w:rsidRPr="00E72D02">
        <w:rPr>
          <w:rStyle w:val="Emphasis"/>
        </w:rPr>
        <w:t>He said the U.S. and Russia recently completed a life extension study “and all the hardware has been cleared to a minimum of 2030. That’s a real testament to the design and the maintenance that’s been done on it.”</w:t>
      </w:r>
    </w:p>
    <w:p w14:paraId="7B6F5BE5" w14:textId="77777777" w:rsidR="001B4CBC" w:rsidRPr="00E72D02" w:rsidRDefault="001B4CBC" w:rsidP="001B4CBC"/>
    <w:p w14:paraId="7A256749" w14:textId="77777777" w:rsidR="001B4CBC" w:rsidRPr="00E72D02" w:rsidRDefault="001B4CBC" w:rsidP="001B4CBC">
      <w:pPr>
        <w:rPr>
          <w:rStyle w:val="Emphasis"/>
        </w:rPr>
      </w:pPr>
      <w:r w:rsidRPr="00E72D02">
        <w:rPr>
          <w:rStyle w:val="Emphasis"/>
        </w:rPr>
        <w:t xml:space="preserve">Recently, the station got </w:t>
      </w:r>
      <w:r w:rsidRPr="00E72D02">
        <w:rPr>
          <w:rStyle w:val="Emphasis"/>
          <w:highlight w:val="green"/>
        </w:rPr>
        <w:t>new</w:t>
      </w:r>
      <w:r w:rsidRPr="00E72D02">
        <w:rPr>
          <w:rStyle w:val="Emphasis"/>
        </w:rPr>
        <w:t xml:space="preserve"> lithium-ion </w:t>
      </w:r>
      <w:r w:rsidRPr="00E72D02">
        <w:rPr>
          <w:rStyle w:val="Emphasis"/>
          <w:highlight w:val="green"/>
        </w:rPr>
        <w:t>batteries</w:t>
      </w:r>
      <w:r w:rsidRPr="00E72D02">
        <w:rPr>
          <w:rStyle w:val="Emphasis"/>
        </w:rPr>
        <w:t xml:space="preserve"> that “are less than half the size of the original batteries and produce twice the power</w:t>
      </w:r>
      <w:r w:rsidRPr="00E72D02">
        <w:t xml:space="preserve">,” Mulholland said. </w:t>
      </w:r>
      <w:r w:rsidRPr="00E72D02">
        <w:rPr>
          <w:rStyle w:val="Emphasis"/>
        </w:rPr>
        <w:t xml:space="preserve">The power upgrade also </w:t>
      </w:r>
      <w:r w:rsidRPr="00E72D02">
        <w:rPr>
          <w:rStyle w:val="Emphasis"/>
          <w:highlight w:val="green"/>
        </w:rPr>
        <w:t>doubled</w:t>
      </w:r>
      <w:r w:rsidRPr="00E72D02">
        <w:rPr>
          <w:rStyle w:val="Emphasis"/>
        </w:rPr>
        <w:t xml:space="preserve"> the </w:t>
      </w:r>
      <w:r w:rsidRPr="00E72D02">
        <w:rPr>
          <w:rStyle w:val="Emphasis"/>
          <w:highlight w:val="green"/>
        </w:rPr>
        <w:t>speed</w:t>
      </w:r>
      <w:r w:rsidRPr="00E72D02">
        <w:rPr>
          <w:rStyle w:val="Emphasis"/>
        </w:rPr>
        <w:t xml:space="preserve"> at which the </w:t>
      </w:r>
      <w:r w:rsidRPr="00E72D02">
        <w:rPr>
          <w:rStyle w:val="Emphasis"/>
          <w:highlight w:val="green"/>
        </w:rPr>
        <w:t>station’s</w:t>
      </w:r>
      <w:r w:rsidRPr="00E72D02">
        <w:rPr>
          <w:rStyle w:val="Emphasis"/>
        </w:rPr>
        <w:t xml:space="preserve"> crew can send </w:t>
      </w:r>
      <w:r w:rsidRPr="00E72D02">
        <w:rPr>
          <w:rStyle w:val="Emphasis"/>
          <w:highlight w:val="green"/>
        </w:rPr>
        <w:t>data</w:t>
      </w:r>
      <w:r w:rsidRPr="00E72D02">
        <w:rPr>
          <w:rStyle w:val="Emphasis"/>
        </w:rPr>
        <w:t xml:space="preserve"> from science experiments back to Earth.</w:t>
      </w:r>
    </w:p>
    <w:p w14:paraId="07F8488B" w14:textId="77777777" w:rsidR="001B4CBC" w:rsidRPr="00E72D02" w:rsidRDefault="001B4CBC" w:rsidP="001B4CBC"/>
    <w:p w14:paraId="5B03BB0F" w14:textId="77777777" w:rsidR="001B4CBC" w:rsidRPr="00E72D02" w:rsidRDefault="001B4CBC" w:rsidP="001B4CBC">
      <w:r w:rsidRPr="00E72D02">
        <w:t xml:space="preserve">Over the years, </w:t>
      </w:r>
      <w:r w:rsidRPr="00E72D02">
        <w:rPr>
          <w:rStyle w:val="Emphasis"/>
        </w:rPr>
        <w:t xml:space="preserve">the station’s </w:t>
      </w:r>
      <w:r w:rsidRPr="00E72D02">
        <w:rPr>
          <w:rStyle w:val="Emphasis"/>
          <w:highlight w:val="green"/>
        </w:rPr>
        <w:t>water recovery</w:t>
      </w:r>
      <w:r w:rsidRPr="00E72D02">
        <w:rPr>
          <w:rStyle w:val="Emphasis"/>
        </w:rPr>
        <w:t xml:space="preserve"> system </w:t>
      </w:r>
      <w:r w:rsidRPr="00E72D02">
        <w:rPr>
          <w:rStyle w:val="Emphasis"/>
          <w:highlight w:val="green"/>
        </w:rPr>
        <w:t>has improved</w:t>
      </w:r>
      <w:r w:rsidRPr="00E72D02">
        <w:rPr>
          <w:rStyle w:val="Emphasis"/>
        </w:rPr>
        <w:t xml:space="preserve"> to the point where today, 95 percent of the water used for drinking and cooking is recycled</w:t>
      </w:r>
      <w:r w:rsidRPr="00E72D02">
        <w:t xml:space="preserve">, Montalbano said. </w:t>
      </w:r>
      <w:r w:rsidRPr="00E72D02">
        <w:rPr>
          <w:rStyle w:val="Emphasis"/>
        </w:rPr>
        <w:t xml:space="preserve">The </w:t>
      </w:r>
      <w:r w:rsidRPr="00E72D02">
        <w:rPr>
          <w:rStyle w:val="Emphasis"/>
          <w:highlight w:val="green"/>
        </w:rPr>
        <w:t>communications</w:t>
      </w:r>
      <w:r w:rsidRPr="00E72D02">
        <w:rPr>
          <w:rStyle w:val="Emphasis"/>
        </w:rPr>
        <w:t xml:space="preserve"> systems </w:t>
      </w:r>
      <w:r w:rsidRPr="00E72D02">
        <w:rPr>
          <w:rStyle w:val="Emphasis"/>
          <w:highlight w:val="green"/>
        </w:rPr>
        <w:t>have</w:t>
      </w:r>
      <w:r w:rsidRPr="00E72D02">
        <w:rPr>
          <w:rStyle w:val="Emphasis"/>
        </w:rPr>
        <w:t xml:space="preserve"> also </w:t>
      </w:r>
      <w:r w:rsidRPr="00E72D02">
        <w:rPr>
          <w:rStyle w:val="Emphasis"/>
          <w:highlight w:val="green"/>
        </w:rPr>
        <w:t>been upgraded</w:t>
      </w:r>
      <w:r w:rsidRPr="00E72D02">
        <w:rPr>
          <w:rStyle w:val="Emphasis"/>
        </w:rPr>
        <w:t xml:space="preserve">, </w:t>
      </w:r>
      <w:r w:rsidRPr="00E72D02">
        <w:rPr>
          <w:rStyle w:val="Emphasis"/>
          <w:highlight w:val="green"/>
        </w:rPr>
        <w:t>as have</w:t>
      </w:r>
      <w:r w:rsidRPr="00E72D02">
        <w:rPr>
          <w:rStyle w:val="Emphasis"/>
        </w:rPr>
        <w:t xml:space="preserve"> </w:t>
      </w:r>
      <w:r w:rsidRPr="00E72D02">
        <w:rPr>
          <w:rStyle w:val="Emphasis"/>
          <w:highlight w:val="green"/>
        </w:rPr>
        <w:t>life support systems</w:t>
      </w:r>
      <w:r w:rsidRPr="00E72D02">
        <w:rPr>
          <w:rStyle w:val="Emphasis"/>
        </w:rPr>
        <w:t xml:space="preserve"> like carbon dioxide removal</w:t>
      </w:r>
      <w:r w:rsidRPr="00E72D02">
        <w:t>.</w:t>
      </w:r>
    </w:p>
    <w:p w14:paraId="392C21FD" w14:textId="77777777" w:rsidR="001B4CBC" w:rsidRDefault="001B4CBC" w:rsidP="001B4CBC"/>
    <w:p w14:paraId="3E972085" w14:textId="77777777" w:rsidR="001B4CBC" w:rsidRPr="00F601E6" w:rsidRDefault="001B4CBC" w:rsidP="00F601E6"/>
    <w:sectPr w:rsidR="001B4CB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Bold">
    <w:altName w:val="Arial"/>
    <w:panose1 w:val="020B0604020202020204"/>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notTrueType/>
    <w:pitch w:val="variable"/>
    <w:sig w:usb0="E1002EFF" w:usb1="C000605B" w:usb2="00000029" w:usb3="00000000" w:csb0="000101FF"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altName w:val="MS Mincho"/>
    <w:panose1 w:val="020B0300000000000000"/>
    <w:charset w:val="4E"/>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Scala"/>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roman"/>
    <w:pitch w:val="variable"/>
    <w:sig w:usb0="E0002AFF" w:usb1="C0007841" w:usb2="00000009" w:usb3="00000000" w:csb0="000001FF"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panose1 w:val="040209040201020206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Sabon LT Std"/>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A3E3A2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20456"/>
    <w:multiLevelType w:val="hybridMultilevel"/>
    <w:tmpl w:val="CBB8E558"/>
    <w:lvl w:ilvl="0" w:tplc="04090019">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8839C8"/>
    <w:multiLevelType w:val="hybridMultilevel"/>
    <w:tmpl w:val="FA8451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0C03E4"/>
    <w:multiLevelType w:val="hybridMultilevel"/>
    <w:tmpl w:val="4498E2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3C645A"/>
    <w:multiLevelType w:val="hybridMultilevel"/>
    <w:tmpl w:val="AAA29C9E"/>
    <w:lvl w:ilvl="0" w:tplc="1C3CA3E8">
      <w:start w:val="2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F7766C"/>
    <w:multiLevelType w:val="hybridMultilevel"/>
    <w:tmpl w:val="01D47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7A81765"/>
    <w:multiLevelType w:val="hybridMultilevel"/>
    <w:tmpl w:val="2DBE26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63C53926"/>
    <w:multiLevelType w:val="hybridMultilevel"/>
    <w:tmpl w:val="135AAE16"/>
    <w:lvl w:ilvl="0" w:tplc="A1D012FE">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C604FD"/>
    <w:multiLevelType w:val="hybridMultilevel"/>
    <w:tmpl w:val="830276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F2C4247"/>
    <w:multiLevelType w:val="hybridMultilevel"/>
    <w:tmpl w:val="E04A2B2E"/>
    <w:lvl w:ilvl="0" w:tplc="04090019">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4C2D03"/>
    <w:multiLevelType w:val="hybridMultilevel"/>
    <w:tmpl w:val="867A61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7"/>
  </w:num>
  <w:num w:numId="14">
    <w:abstractNumId w:val="15"/>
  </w:num>
  <w:num w:numId="15">
    <w:abstractNumId w:val="22"/>
  </w:num>
  <w:num w:numId="16">
    <w:abstractNumId w:val="16"/>
  </w:num>
  <w:num w:numId="17">
    <w:abstractNumId w:val="13"/>
  </w:num>
  <w:num w:numId="18">
    <w:abstractNumId w:val="11"/>
  </w:num>
  <w:num w:numId="19">
    <w:abstractNumId w:val="21"/>
  </w:num>
  <w:num w:numId="20">
    <w:abstractNumId w:val="12"/>
  </w:num>
  <w:num w:numId="21">
    <w:abstractNumId w:val="20"/>
  </w:num>
  <w:num w:numId="22">
    <w:abstractNumId w:val="19"/>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65EA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4CBC"/>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5958"/>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5EAB"/>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030DDB"/>
  <w14:defaultImageDpi w14:val="300"/>
  <w15:docId w15:val="{2AF9950E-0761-9248-9CF6-BE2F6908B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65EAB"/>
    <w:pPr>
      <w:spacing w:after="160" w:line="259" w:lineRule="auto"/>
    </w:pPr>
    <w:rPr>
      <w:rFonts w:ascii="Calibri" w:hAnsi="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F65EA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 Char1 Char,Heading 2 Char2,Heading 2 Char1 Char,Heading 2 Char Char Char,Heading 2 Char Char1,Char2,Sub-Block,Heading 2 Char Char Char Char Char Char Char,Heading 21,BLOCK,Super Script,Hat - Real,Cha,TagStyle,Hats"/>
    <w:basedOn w:val="Normal"/>
    <w:next w:val="Normal"/>
    <w:link w:val="Heading2Char"/>
    <w:uiPriority w:val="9"/>
    <w:unhideWhenUsed/>
    <w:qFormat/>
    <w:rsid w:val="00F65EA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F65EA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F65EAB"/>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uiPriority w:val="99"/>
    <w:qFormat/>
    <w:rsid w:val="001B4CBC"/>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uiPriority w:val="9"/>
    <w:qFormat/>
    <w:rsid w:val="001B4CBC"/>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1B4CBC"/>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1B4CBC"/>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1B4CBC"/>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F65EA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5EAB"/>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uiPriority w:val="9"/>
    <w:rsid w:val="00F65EAB"/>
    <w:rPr>
      <w:rFonts w:ascii="Calibri" w:eastAsiaTheme="majorEastAsia" w:hAnsi="Calibri" w:cstheme="majorBidi"/>
      <w:b/>
      <w:bCs/>
      <w:sz w:val="52"/>
      <w:szCs w:val="32"/>
    </w:rPr>
  </w:style>
  <w:style w:type="character" w:customStyle="1" w:styleId="Heading2Char">
    <w:name w:val="Heading 2 Char"/>
    <w:aliases w:val="Hat Char,BlockText Char,Heading 2 Char Char1 Char Char,Heading 2 Char2 Char1,Heading 2 Char1 Char Char1,Heading 2 Char Char Char Char,Heading 2 Char Char1 Char1,Char2 Char,Sub-Block Char,Heading 2 Char Char Char Char Char Char Char Char"/>
    <w:basedOn w:val="DefaultParagraphFont"/>
    <w:link w:val="Heading2"/>
    <w:uiPriority w:val="9"/>
    <w:rsid w:val="00F65EAB"/>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F65EAB"/>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F65EA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F65EAB"/>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F65EAB"/>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
    <w:basedOn w:val="DefaultParagraphFont"/>
    <w:link w:val="textbold"/>
    <w:uiPriority w:val="20"/>
    <w:qFormat/>
    <w:rsid w:val="00F65EAB"/>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F65EAB"/>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F65EAB"/>
    <w:rPr>
      <w:color w:val="auto"/>
      <w:u w:val="none"/>
    </w:rPr>
  </w:style>
  <w:style w:type="paragraph" w:styleId="DocumentMap">
    <w:name w:val="Document Map"/>
    <w:basedOn w:val="Normal"/>
    <w:link w:val="DocumentMapChar"/>
    <w:uiPriority w:val="99"/>
    <w:unhideWhenUsed/>
    <w:rsid w:val="00F65EA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F65EAB"/>
    <w:rPr>
      <w:rFonts w:ascii="Lucida Grande" w:hAnsi="Lucida Grande" w:cs="Lucida Grande"/>
    </w:rPr>
  </w:style>
  <w:style w:type="paragraph" w:customStyle="1" w:styleId="textbold">
    <w:name w:val="text bold"/>
    <w:basedOn w:val="Normal"/>
    <w:link w:val="Emphasis"/>
    <w:uiPriority w:val="20"/>
    <w:qFormat/>
    <w:rsid w:val="001B4CBC"/>
    <w:pPr>
      <w:widowControl w:val="0"/>
      <w:ind w:left="720"/>
      <w:jc w:val="both"/>
    </w:pPr>
    <w:rPr>
      <w:b/>
      <w:iCs/>
      <w:u w:val="single"/>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No Spacing41,card"/>
    <w:basedOn w:val="Heading1"/>
    <w:link w:val="Hyperlink"/>
    <w:autoRedefine/>
    <w:uiPriority w:val="99"/>
    <w:qFormat/>
    <w:rsid w:val="001B4CB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Heading5Char">
    <w:name w:val="Heading 5 Char"/>
    <w:aliases w:val="Text Char"/>
    <w:basedOn w:val="DefaultParagraphFont"/>
    <w:link w:val="Heading5"/>
    <w:uiPriority w:val="99"/>
    <w:rsid w:val="001B4CBC"/>
    <w:rPr>
      <w:rFonts w:ascii="Cambria" w:eastAsia="Times New Roman" w:hAnsi="Cambria"/>
      <w:b/>
      <w:bCs/>
      <w:i/>
      <w:iCs/>
      <w:sz w:val="20"/>
      <w:lang w:bidi="en-US"/>
    </w:rPr>
  </w:style>
  <w:style w:type="character" w:customStyle="1" w:styleId="Heading6Char">
    <w:name w:val="Heading 6 Char"/>
    <w:basedOn w:val="DefaultParagraphFont"/>
    <w:link w:val="Heading6"/>
    <w:uiPriority w:val="9"/>
    <w:rsid w:val="001B4CBC"/>
    <w:rPr>
      <w:rFonts w:ascii="Cambria" w:eastAsia="Times New Roman" w:hAnsi="Cambria"/>
      <w:b/>
      <w:bCs/>
      <w:i/>
      <w:iCs/>
      <w:sz w:val="20"/>
      <w:lang w:bidi="en-US"/>
    </w:rPr>
  </w:style>
  <w:style w:type="character" w:customStyle="1" w:styleId="Heading7Char">
    <w:name w:val="Heading 7 Char"/>
    <w:basedOn w:val="DefaultParagraphFont"/>
    <w:link w:val="Heading7"/>
    <w:rsid w:val="001B4CBC"/>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1B4CBC"/>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1B4CBC"/>
    <w:rPr>
      <w:rFonts w:ascii="Cambria" w:eastAsia="Times New Roman" w:hAnsi="Cambria"/>
      <w:i/>
      <w:iCs/>
      <w:sz w:val="18"/>
      <w:szCs w:val="18"/>
      <w:lang w:bidi="en-US"/>
    </w:rPr>
  </w:style>
  <w:style w:type="paragraph" w:styleId="ListParagraph">
    <w:name w:val="List Paragraph"/>
    <w:aliases w:val="6 font"/>
    <w:basedOn w:val="Normal"/>
    <w:uiPriority w:val="34"/>
    <w:qFormat/>
    <w:rsid w:val="001B4CBC"/>
    <w:pPr>
      <w:ind w:left="720"/>
      <w:contextualSpacing/>
    </w:pPr>
  </w:style>
  <w:style w:type="character" w:styleId="UnresolvedMention">
    <w:name w:val="Unresolved Mention"/>
    <w:basedOn w:val="DefaultParagraphFont"/>
    <w:uiPriority w:val="99"/>
    <w:semiHidden/>
    <w:unhideWhenUsed/>
    <w:rsid w:val="001B4CBC"/>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1B4CBC"/>
    <w:pPr>
      <w:spacing w:before="100" w:beforeAutospacing="1" w:after="100" w:afterAutospacing="1" w:line="240" w:lineRule="auto"/>
    </w:pPr>
    <w:rPr>
      <w:rFonts w:ascii="Times New Roman" w:eastAsia="Times New Roman" w:hAnsi="Times New Roman" w:cs="Times New Roman"/>
      <w:sz w:val="24"/>
      <w:lang w:eastAsia="zh-TW"/>
    </w:rPr>
  </w:style>
  <w:style w:type="paragraph" w:customStyle="1" w:styleId="Analytics">
    <w:name w:val="Analytics"/>
    <w:basedOn w:val="Normal"/>
    <w:link w:val="AnalyticsChar"/>
    <w:autoRedefine/>
    <w:uiPriority w:val="4"/>
    <w:qFormat/>
    <w:rsid w:val="001B4CBC"/>
    <w:rPr>
      <w:b/>
      <w:color w:val="00B050"/>
      <w:sz w:val="26"/>
    </w:rPr>
  </w:style>
  <w:style w:type="character" w:customStyle="1" w:styleId="AnalyticsChar">
    <w:name w:val="Analytics Char"/>
    <w:basedOn w:val="DefaultParagraphFont"/>
    <w:link w:val="Analytics"/>
    <w:uiPriority w:val="4"/>
    <w:rsid w:val="001B4CBC"/>
    <w:rPr>
      <w:rFonts w:ascii="Calibri" w:hAnsi="Calibri"/>
      <w:b/>
      <w:color w:val="00B050"/>
      <w:sz w:val="26"/>
    </w:rPr>
  </w:style>
  <w:style w:type="paragraph" w:customStyle="1" w:styleId="UnderlinePara">
    <w:name w:val="Underline Para"/>
    <w:basedOn w:val="Normal"/>
    <w:uiPriority w:val="6"/>
    <w:qFormat/>
    <w:rsid w:val="001B4CBC"/>
    <w:pPr>
      <w:widowControl w:val="0"/>
      <w:suppressAutoHyphens/>
      <w:spacing w:after="200" w:line="256" w:lineRule="auto"/>
      <w:contextualSpacing/>
    </w:pPr>
    <w:rPr>
      <w:rFonts w:asciiTheme="minorHAnsi" w:hAnsiTheme="minorHAnsi"/>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1B4CBC"/>
    <w:pPr>
      <w:pBdr>
        <w:top w:val="single" w:sz="12" w:space="1" w:color="auto"/>
        <w:left w:val="single" w:sz="12" w:space="4" w:color="auto"/>
        <w:bottom w:val="single" w:sz="12" w:space="1" w:color="auto"/>
        <w:right w:val="single" w:sz="12" w:space="4" w:color="auto"/>
      </w:pBdr>
    </w:pPr>
    <w:rPr>
      <w:rFonts w:eastAsiaTheme="minorHAnsi"/>
      <w:sz w:val="22"/>
      <w:szCs w:val="22"/>
      <w:u w:val="single"/>
    </w:rPr>
  </w:style>
  <w:style w:type="paragraph" w:customStyle="1" w:styleId="Emphasis1">
    <w:name w:val="Emphasis1"/>
    <w:basedOn w:val="Normal"/>
    <w:autoRedefine/>
    <w:uiPriority w:val="20"/>
    <w:qFormat/>
    <w:rsid w:val="001B4CBC"/>
    <w:pPr>
      <w:pBdr>
        <w:top w:val="single" w:sz="8" w:space="1" w:color="auto"/>
        <w:left w:val="single" w:sz="8" w:space="4" w:color="auto"/>
        <w:bottom w:val="single" w:sz="8" w:space="1" w:color="auto"/>
        <w:right w:val="single" w:sz="8" w:space="4" w:color="auto"/>
      </w:pBdr>
      <w:ind w:left="720"/>
      <w:jc w:val="both"/>
    </w:pPr>
    <w:rPr>
      <w:b/>
      <w:iCs/>
      <w:u w:val="single"/>
      <w:bdr w:val="single" w:sz="8" w:space="0" w:color="auto"/>
    </w:rPr>
  </w:style>
  <w:style w:type="paragraph" w:styleId="BodyText">
    <w:name w:val="Body Text"/>
    <w:basedOn w:val="Normal"/>
    <w:link w:val="BodyTextChar"/>
    <w:qFormat/>
    <w:rsid w:val="001B4CBC"/>
    <w:pPr>
      <w:spacing w:after="140" w:line="276" w:lineRule="auto"/>
    </w:pPr>
    <w:rPr>
      <w:rFonts w:eastAsia="Calibri" w:cs="Times New Roman"/>
    </w:rPr>
  </w:style>
  <w:style w:type="character" w:customStyle="1" w:styleId="BodyTextChar">
    <w:name w:val="Body Text Char"/>
    <w:basedOn w:val="DefaultParagraphFont"/>
    <w:link w:val="BodyText"/>
    <w:rsid w:val="001B4CBC"/>
    <w:rPr>
      <w:rFonts w:ascii="Calibri" w:eastAsia="Calibri" w:hAnsi="Calibri" w:cs="Times New Roman"/>
      <w:sz w:val="22"/>
    </w:rPr>
  </w:style>
  <w:style w:type="paragraph" w:styleId="BalloonText">
    <w:name w:val="Balloon Text"/>
    <w:basedOn w:val="Normal"/>
    <w:link w:val="BalloonTextChar"/>
    <w:uiPriority w:val="99"/>
    <w:unhideWhenUsed/>
    <w:rsid w:val="001B4CB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1B4CBC"/>
    <w:rPr>
      <w:rFonts w:ascii="Times New Roman" w:hAnsi="Times New Roman" w:cs="Times New Roman"/>
      <w:sz w:val="18"/>
      <w:szCs w:val="18"/>
    </w:rPr>
  </w:style>
  <w:style w:type="paragraph" w:customStyle="1" w:styleId="Analytic">
    <w:name w:val="Analytic"/>
    <w:basedOn w:val="Normal"/>
    <w:link w:val="AnalyticChar"/>
    <w:autoRedefine/>
    <w:qFormat/>
    <w:rsid w:val="001B4CBC"/>
    <w:pPr>
      <w:spacing w:after="0" w:line="240" w:lineRule="auto"/>
    </w:pPr>
    <w:rPr>
      <w:b/>
      <w:spacing w:val="-8"/>
    </w:rPr>
  </w:style>
  <w:style w:type="character" w:customStyle="1" w:styleId="AnalyticChar">
    <w:name w:val="Analytic Char"/>
    <w:basedOn w:val="DefaultParagraphFont"/>
    <w:link w:val="Analytic"/>
    <w:rsid w:val="001B4CBC"/>
    <w:rPr>
      <w:rFonts w:ascii="Calibri" w:hAnsi="Calibri"/>
      <w:b/>
      <w:spacing w:val="-8"/>
      <w:sz w:val="22"/>
    </w:rPr>
  </w:style>
  <w:style w:type="paragraph" w:customStyle="1" w:styleId="DateTime">
    <w:name w:val="DateTime"/>
    <w:basedOn w:val="Normal"/>
    <w:link w:val="DateTimeChar"/>
    <w:autoRedefine/>
    <w:uiPriority w:val="4"/>
    <w:qFormat/>
    <w:rsid w:val="001B4CBC"/>
    <w:pPr>
      <w:spacing w:after="0" w:line="240" w:lineRule="auto"/>
    </w:pPr>
    <w:rPr>
      <w:spacing w:val="-8"/>
    </w:rPr>
  </w:style>
  <w:style w:type="character" w:customStyle="1" w:styleId="DateTimeChar">
    <w:name w:val="DateTime Char"/>
    <w:basedOn w:val="DefaultParagraphFont"/>
    <w:link w:val="DateTime"/>
    <w:uiPriority w:val="4"/>
    <w:rsid w:val="001B4CBC"/>
    <w:rPr>
      <w:rFonts w:ascii="Calibri" w:hAnsi="Calibri"/>
      <w:spacing w:val="-8"/>
      <w:sz w:val="22"/>
    </w:rPr>
  </w:style>
  <w:style w:type="paragraph" w:customStyle="1" w:styleId="Lecture">
    <w:name w:val="Lecture"/>
    <w:next w:val="BodyText"/>
    <w:link w:val="LectureChar"/>
    <w:autoRedefine/>
    <w:uiPriority w:val="4"/>
    <w:qFormat/>
    <w:rsid w:val="001B4CBC"/>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1B4CBC"/>
    <w:rPr>
      <w:rFonts w:ascii="Arial" w:eastAsiaTheme="minorHAnsi" w:hAnsi="Arial" w:cs="Arial"/>
      <w:spacing w:val="-10"/>
      <w:sz w:val="22"/>
      <w:szCs w:val="22"/>
    </w:rPr>
  </w:style>
  <w:style w:type="character" w:customStyle="1" w:styleId="underline">
    <w:name w:val="underline"/>
    <w:basedOn w:val="DefaultParagraphFont"/>
    <w:qFormat/>
    <w:rsid w:val="001B4CBC"/>
    <w:rPr>
      <w:u w:val="single"/>
    </w:rPr>
  </w:style>
  <w:style w:type="paragraph" w:customStyle="1" w:styleId="CiteSpacing">
    <w:name w:val="Cite Spacing"/>
    <w:basedOn w:val="Normal"/>
    <w:uiPriority w:val="4"/>
    <w:qFormat/>
    <w:rsid w:val="001B4CBC"/>
    <w:pPr>
      <w:spacing w:before="60" w:after="60" w:line="256" w:lineRule="auto"/>
    </w:pPr>
    <w:rPr>
      <w:spacing w:val="-8"/>
    </w:rPr>
  </w:style>
  <w:style w:type="character" w:customStyle="1" w:styleId="apple-style-span">
    <w:name w:val="apple-style-span"/>
    <w:rsid w:val="001B4CBC"/>
  </w:style>
  <w:style w:type="paragraph" w:styleId="Title">
    <w:name w:val="Title"/>
    <w:aliases w:val="UNDERLINE,Bold Underlined,Cites and Cards,title,Block Heading,Read This,Non Read Text"/>
    <w:basedOn w:val="Normal"/>
    <w:next w:val="Normal"/>
    <w:link w:val="TitleChar"/>
    <w:uiPriority w:val="6"/>
    <w:qFormat/>
    <w:rsid w:val="001B4CBC"/>
    <w:pPr>
      <w:pBdr>
        <w:bottom w:val="single" w:sz="8" w:space="4" w:color="4F81BD"/>
      </w:pBdr>
      <w:spacing w:after="300" w:line="240" w:lineRule="auto"/>
      <w:contextualSpacing/>
    </w:pPr>
    <w:rPr>
      <w:rFonts w:asciiTheme="minorHAnsi" w:hAnsiTheme="minorHAnsi"/>
      <w:bCs/>
      <w:spacing w:val="-8"/>
      <w:u w:val="single"/>
    </w:rPr>
  </w:style>
  <w:style w:type="character" w:customStyle="1" w:styleId="TitleChar">
    <w:name w:val="Title Char"/>
    <w:aliases w:val="UNDERLINE Char,Bold Underlined Char,Cites and Cards Char,title Char,Block Heading Char,Read This Char,Non Read Text Char1"/>
    <w:basedOn w:val="DefaultParagraphFont"/>
    <w:link w:val="Title"/>
    <w:uiPriority w:val="6"/>
    <w:qFormat/>
    <w:rsid w:val="001B4CBC"/>
    <w:rPr>
      <w:bCs/>
      <w:spacing w:val="-8"/>
      <w:sz w:val="22"/>
      <w:u w:val="single"/>
    </w:rPr>
  </w:style>
  <w:style w:type="paragraph" w:styleId="FootnoteText">
    <w:name w:val="footnote text"/>
    <w:basedOn w:val="Normal"/>
    <w:link w:val="FootnoteTextChar"/>
    <w:unhideWhenUsed/>
    <w:rsid w:val="001B4CBC"/>
    <w:pPr>
      <w:spacing w:after="0" w:line="240" w:lineRule="auto"/>
      <w:jc w:val="both"/>
    </w:pPr>
    <w:rPr>
      <w:spacing w:val="-8"/>
      <w:sz w:val="20"/>
      <w:szCs w:val="20"/>
    </w:rPr>
  </w:style>
  <w:style w:type="character" w:customStyle="1" w:styleId="FootnoteTextChar">
    <w:name w:val="Footnote Text Char"/>
    <w:basedOn w:val="DefaultParagraphFont"/>
    <w:link w:val="FootnoteText"/>
    <w:rsid w:val="001B4CBC"/>
    <w:rPr>
      <w:rFonts w:ascii="Calibri" w:hAnsi="Calibri"/>
      <w:spacing w:val="-8"/>
      <w:sz w:val="20"/>
      <w:szCs w:val="20"/>
    </w:rPr>
  </w:style>
  <w:style w:type="character" w:styleId="FootnoteReference">
    <w:name w:val="footnote reference"/>
    <w:uiPriority w:val="99"/>
    <w:unhideWhenUsed/>
    <w:rsid w:val="001B4CBC"/>
    <w:rPr>
      <w:vertAlign w:val="superscript"/>
    </w:rPr>
  </w:style>
  <w:style w:type="character" w:customStyle="1" w:styleId="cardChar">
    <w:name w:val="card Char"/>
    <w:aliases w:val="Bold Cite Char Char,Speed Cite Char"/>
    <w:rsid w:val="001B4CBC"/>
    <w:rPr>
      <w:u w:val="single"/>
    </w:rPr>
  </w:style>
  <w:style w:type="paragraph" w:customStyle="1" w:styleId="cardtext">
    <w:name w:val="card text"/>
    <w:basedOn w:val="Normal"/>
    <w:link w:val="cardtextChar"/>
    <w:qFormat/>
    <w:rsid w:val="001B4CBC"/>
    <w:pPr>
      <w:spacing w:after="0" w:line="240" w:lineRule="auto"/>
      <w:ind w:left="288" w:right="288"/>
    </w:pPr>
    <w:rPr>
      <w:spacing w:val="-8"/>
    </w:rPr>
  </w:style>
  <w:style w:type="character" w:customStyle="1" w:styleId="cardtextChar">
    <w:name w:val="card text Char"/>
    <w:basedOn w:val="DefaultParagraphFont"/>
    <w:link w:val="cardtext"/>
    <w:rsid w:val="001B4CBC"/>
    <w:rPr>
      <w:rFonts w:ascii="Calibri" w:hAnsi="Calibri"/>
      <w:spacing w:val="-8"/>
      <w:sz w:val="22"/>
    </w:rPr>
  </w:style>
  <w:style w:type="character" w:customStyle="1" w:styleId="TitleChar1">
    <w:name w:val="Title Char1"/>
    <w:basedOn w:val="DefaultParagraphFont"/>
    <w:uiPriority w:val="6"/>
    <w:rsid w:val="001B4CBC"/>
    <w:rPr>
      <w:rFonts w:asciiTheme="majorHAnsi" w:eastAsiaTheme="majorEastAsia" w:hAnsiTheme="majorHAnsi" w:cstheme="majorBidi"/>
      <w:spacing w:val="-10"/>
      <w:kern w:val="28"/>
      <w:sz w:val="56"/>
      <w:szCs w:val="56"/>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1B4CBC"/>
    <w:rPr>
      <w:rFonts w:ascii="Times New Roman" w:eastAsia="Times New Roman" w:hAnsi="Times New Roman" w:cs="Times New Roman"/>
      <w:lang w:eastAsia="zh-TW"/>
    </w:rPr>
  </w:style>
  <w:style w:type="character" w:styleId="Strong">
    <w:name w:val="Strong"/>
    <w:aliases w:val="8 pt font,Citation Char Char1 Char Char Char Char Char,Cut,Small 1"/>
    <w:basedOn w:val="DefaultParagraphFont"/>
    <w:uiPriority w:val="22"/>
    <w:qFormat/>
    <w:rsid w:val="001B4CBC"/>
    <w:rPr>
      <w:b/>
      <w:bCs/>
    </w:rPr>
  </w:style>
  <w:style w:type="paragraph" w:customStyle="1" w:styleId="css-exrw3m">
    <w:name w:val="css-exrw3m"/>
    <w:basedOn w:val="Normal"/>
    <w:rsid w:val="001B4CBC"/>
    <w:pPr>
      <w:spacing w:before="100" w:beforeAutospacing="1" w:after="100" w:afterAutospacing="1" w:line="240" w:lineRule="auto"/>
    </w:pPr>
    <w:rPr>
      <w:rFonts w:ascii="Times New Roman" w:eastAsia="Times New Roman" w:hAnsi="Times New Roman" w:cs="Times New Roman"/>
      <w:spacing w:val="-8"/>
    </w:rPr>
  </w:style>
  <w:style w:type="paragraph" w:styleId="Header">
    <w:name w:val="header"/>
    <w:basedOn w:val="Normal"/>
    <w:link w:val="HeaderChar"/>
    <w:uiPriority w:val="99"/>
    <w:unhideWhenUsed/>
    <w:qFormat/>
    <w:rsid w:val="001B4CBC"/>
    <w:pPr>
      <w:tabs>
        <w:tab w:val="center" w:pos="4680"/>
        <w:tab w:val="right" w:pos="9360"/>
      </w:tabs>
      <w:spacing w:after="0" w:line="240" w:lineRule="auto"/>
    </w:pPr>
    <w:rPr>
      <w:spacing w:val="-8"/>
    </w:rPr>
  </w:style>
  <w:style w:type="character" w:customStyle="1" w:styleId="HeaderChar">
    <w:name w:val="Header Char"/>
    <w:basedOn w:val="DefaultParagraphFont"/>
    <w:link w:val="Header"/>
    <w:uiPriority w:val="99"/>
    <w:rsid w:val="001B4CBC"/>
    <w:rPr>
      <w:rFonts w:ascii="Calibri" w:hAnsi="Calibri"/>
      <w:spacing w:val="-8"/>
      <w:sz w:val="22"/>
    </w:rPr>
  </w:style>
  <w:style w:type="paragraph" w:styleId="Footer">
    <w:name w:val="footer"/>
    <w:basedOn w:val="Normal"/>
    <w:link w:val="FooterChar"/>
    <w:uiPriority w:val="99"/>
    <w:unhideWhenUsed/>
    <w:rsid w:val="001B4CBC"/>
    <w:pPr>
      <w:tabs>
        <w:tab w:val="center" w:pos="4680"/>
        <w:tab w:val="right" w:pos="9360"/>
      </w:tabs>
      <w:spacing w:after="0" w:line="240" w:lineRule="auto"/>
    </w:pPr>
    <w:rPr>
      <w:spacing w:val="-8"/>
    </w:rPr>
  </w:style>
  <w:style w:type="character" w:customStyle="1" w:styleId="FooterChar">
    <w:name w:val="Footer Char"/>
    <w:basedOn w:val="DefaultParagraphFont"/>
    <w:link w:val="Footer"/>
    <w:uiPriority w:val="99"/>
    <w:rsid w:val="001B4CBC"/>
    <w:rPr>
      <w:rFonts w:ascii="Calibri" w:hAnsi="Calibri"/>
      <w:spacing w:val="-8"/>
      <w:sz w:val="22"/>
    </w:rPr>
  </w:style>
  <w:style w:type="character" w:customStyle="1" w:styleId="rollover-people">
    <w:name w:val="rollover-people"/>
    <w:basedOn w:val="DefaultParagraphFont"/>
    <w:rsid w:val="001B4CBC"/>
  </w:style>
  <w:style w:type="paragraph" w:customStyle="1" w:styleId="Genealogy">
    <w:name w:val="Genealogy"/>
    <w:basedOn w:val="Heading4"/>
    <w:autoRedefine/>
    <w:qFormat/>
    <w:rsid w:val="001B4CBC"/>
    <w:rPr>
      <w:rFonts w:cs="Calibri"/>
      <w:bCs w:val="0"/>
      <w:iCs/>
      <w:sz w:val="22"/>
    </w:rPr>
  </w:style>
  <w:style w:type="character" w:customStyle="1" w:styleId="c-timestamplabel">
    <w:name w:val="c-timestamp__label"/>
    <w:basedOn w:val="DefaultParagraphFont"/>
    <w:rsid w:val="001B4CBC"/>
  </w:style>
  <w:style w:type="character" w:customStyle="1" w:styleId="UnresolvedMention1">
    <w:name w:val="Unresolved Mention1"/>
    <w:basedOn w:val="DefaultParagraphFont"/>
    <w:uiPriority w:val="99"/>
    <w:unhideWhenUsed/>
    <w:rsid w:val="001B4CBC"/>
    <w:rPr>
      <w:color w:val="605E5C"/>
      <w:shd w:val="clear" w:color="auto" w:fill="E1DFDD"/>
    </w:rPr>
  </w:style>
  <w:style w:type="character" w:styleId="PageNumber">
    <w:name w:val="page number"/>
    <w:aliases w:val="card ununderlined"/>
    <w:basedOn w:val="DefaultParagraphFont"/>
    <w:uiPriority w:val="99"/>
    <w:unhideWhenUsed/>
    <w:rsid w:val="001B4CBC"/>
  </w:style>
  <w:style w:type="character" w:customStyle="1" w:styleId="m4841727538114946087gmail-styleunderline">
    <w:name w:val="m_4841727538114946087gmail-styleunderline"/>
    <w:basedOn w:val="DefaultParagraphFont"/>
    <w:rsid w:val="001B4CBC"/>
  </w:style>
  <w:style w:type="paragraph" w:customStyle="1" w:styleId="BreakTag">
    <w:name w:val="Break Tag"/>
    <w:basedOn w:val="Normal"/>
    <w:autoRedefine/>
    <w:uiPriority w:val="4"/>
    <w:qFormat/>
    <w:rsid w:val="001B4CBC"/>
    <w:pPr>
      <w:spacing w:before="240"/>
    </w:pPr>
    <w:rPr>
      <w:b/>
      <w:sz w:val="26"/>
    </w:rPr>
  </w:style>
  <w:style w:type="paragraph" w:customStyle="1" w:styleId="BreakBlock">
    <w:name w:val="Break Block"/>
    <w:basedOn w:val="Normal"/>
    <w:link w:val="BreakBlockChar"/>
    <w:autoRedefine/>
    <w:qFormat/>
    <w:rsid w:val="001B4CBC"/>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1B4CBC"/>
    <w:rPr>
      <w:rFonts w:ascii="Arial Bold" w:hAnsi="Arial Bold"/>
      <w:b/>
      <w:caps/>
      <w:sz w:val="32"/>
      <w:u w:val="single"/>
    </w:rPr>
  </w:style>
  <w:style w:type="character" w:customStyle="1" w:styleId="Mention1">
    <w:name w:val="Mention1"/>
    <w:basedOn w:val="DefaultParagraphFont"/>
    <w:uiPriority w:val="99"/>
    <w:semiHidden/>
    <w:unhideWhenUsed/>
    <w:rsid w:val="001B4CBC"/>
    <w:rPr>
      <w:color w:val="2B579A"/>
      <w:shd w:val="clear" w:color="auto" w:fill="E6E6E6"/>
    </w:rPr>
  </w:style>
  <w:style w:type="paragraph" w:customStyle="1" w:styleId="evidencetext">
    <w:name w:val="evidence text"/>
    <w:basedOn w:val="Normal"/>
    <w:link w:val="evidencetextChar1"/>
    <w:qFormat/>
    <w:rsid w:val="001B4CBC"/>
    <w:pPr>
      <w:ind w:left="432" w:right="432"/>
    </w:pPr>
    <w:rPr>
      <w:color w:val="000000"/>
      <w:lang w:val="x-none" w:eastAsia="x-none"/>
    </w:rPr>
  </w:style>
  <w:style w:type="character" w:customStyle="1" w:styleId="evidencetextChar1">
    <w:name w:val="evidence text Char1"/>
    <w:link w:val="evidencetext"/>
    <w:rsid w:val="001B4CBC"/>
    <w:rPr>
      <w:rFonts w:ascii="Calibri" w:hAnsi="Calibri"/>
      <w:color w:val="000000"/>
      <w:sz w:val="22"/>
      <w:lang w:val="x-none" w:eastAsia="x-none"/>
    </w:rPr>
  </w:style>
  <w:style w:type="character" w:customStyle="1" w:styleId="Author-Date">
    <w:name w:val="Author-Date"/>
    <w:qFormat/>
    <w:rsid w:val="001B4CBC"/>
    <w:rPr>
      <w:b/>
      <w:sz w:val="24"/>
    </w:rPr>
  </w:style>
  <w:style w:type="paragraph" w:customStyle="1" w:styleId="Nothing">
    <w:name w:val="Nothing"/>
    <w:link w:val="NothingChar"/>
    <w:qFormat/>
    <w:rsid w:val="001B4CBC"/>
    <w:pPr>
      <w:jc w:val="both"/>
    </w:pPr>
    <w:rPr>
      <w:rFonts w:ascii="Times New Roman" w:eastAsia="Times New Roman" w:hAnsi="Times New Roman" w:cs="Times New Roman"/>
      <w:sz w:val="20"/>
    </w:rPr>
  </w:style>
  <w:style w:type="paragraph" w:customStyle="1" w:styleId="Style4">
    <w:name w:val="Style4"/>
    <w:basedOn w:val="Normal"/>
    <w:link w:val="Style4Char"/>
    <w:qFormat/>
    <w:rsid w:val="001B4CBC"/>
    <w:rPr>
      <w:rFonts w:eastAsia="Times New Roman"/>
      <w:u w:val="single"/>
    </w:rPr>
  </w:style>
  <w:style w:type="character" w:customStyle="1" w:styleId="Style4Char">
    <w:name w:val="Style4 Char"/>
    <w:link w:val="Style4"/>
    <w:rsid w:val="001B4CBC"/>
    <w:rPr>
      <w:rFonts w:ascii="Calibri" w:eastAsia="Times New Roman" w:hAnsi="Calibri"/>
      <w:sz w:val="22"/>
      <w:u w:val="single"/>
    </w:rPr>
  </w:style>
  <w:style w:type="character" w:customStyle="1" w:styleId="term">
    <w:name w:val="term"/>
    <w:basedOn w:val="DefaultParagraphFont"/>
    <w:rsid w:val="001B4CBC"/>
  </w:style>
  <w:style w:type="character" w:customStyle="1" w:styleId="Style1Char">
    <w:name w:val="Style1 Char"/>
    <w:rsid w:val="001B4CBC"/>
    <w:rPr>
      <w:rFonts w:ascii="Times New Roman" w:eastAsia="SimSun" w:hAnsi="Times New Roman" w:cs="Times New Roman"/>
      <w:sz w:val="20"/>
      <w:szCs w:val="24"/>
      <w:u w:val="single"/>
      <w:lang w:eastAsia="zh-CN"/>
    </w:rPr>
  </w:style>
  <w:style w:type="character" w:customStyle="1" w:styleId="Styleunderline11pt">
    <w:name w:val="Style underline + 11 pt"/>
    <w:rsid w:val="001B4CBC"/>
    <w:rPr>
      <w:rFonts w:ascii="Times New Roman" w:hAnsi="Times New Roman"/>
      <w:sz w:val="20"/>
      <w:u w:val="single"/>
    </w:rPr>
  </w:style>
  <w:style w:type="paragraph" w:customStyle="1" w:styleId="Stylecard11pt">
    <w:name w:val="Style card + 11 pt"/>
    <w:basedOn w:val="Normal"/>
    <w:link w:val="Stylecard11ptChar"/>
    <w:qFormat/>
    <w:rsid w:val="001B4CBC"/>
    <w:pPr>
      <w:ind w:left="288" w:right="288"/>
    </w:pPr>
    <w:rPr>
      <w:rFonts w:ascii="Georgia" w:eastAsia="SimSun" w:hAnsi="Georgia"/>
      <w:lang w:eastAsia="zh-CN"/>
    </w:rPr>
  </w:style>
  <w:style w:type="character" w:customStyle="1" w:styleId="Stylecard11ptChar">
    <w:name w:val="Style card + 11 pt Char"/>
    <w:link w:val="Stylecard11pt"/>
    <w:rsid w:val="001B4CBC"/>
    <w:rPr>
      <w:rFonts w:ascii="Georgia" w:eastAsia="SimSun" w:hAnsi="Georgia"/>
      <w:sz w:val="22"/>
      <w:lang w:eastAsia="zh-CN"/>
    </w:rPr>
  </w:style>
  <w:style w:type="paragraph" w:customStyle="1" w:styleId="Minimize">
    <w:name w:val="Minimize"/>
    <w:basedOn w:val="Normal"/>
    <w:next w:val="Normal"/>
    <w:link w:val="MinimizeChar"/>
    <w:qFormat/>
    <w:rsid w:val="001B4CBC"/>
    <w:pPr>
      <w:widowControl w:val="0"/>
      <w:autoSpaceDE w:val="0"/>
      <w:autoSpaceDN w:val="0"/>
      <w:adjustRightInd w:val="0"/>
      <w:spacing w:after="200" w:line="276" w:lineRule="auto"/>
      <w:ind w:left="288" w:right="288"/>
    </w:pPr>
    <w:rPr>
      <w:rFonts w:ascii="Georgia" w:hAnsi="Georgia"/>
      <w:color w:val="000000"/>
      <w:sz w:val="12"/>
      <w:szCs w:val="20"/>
    </w:rPr>
  </w:style>
  <w:style w:type="character" w:customStyle="1" w:styleId="MinimizeChar">
    <w:name w:val="Minimize Char"/>
    <w:link w:val="Minimize"/>
    <w:rsid w:val="001B4CBC"/>
    <w:rPr>
      <w:rFonts w:ascii="Georgia" w:hAnsi="Georgia"/>
      <w:color w:val="000000"/>
      <w:sz w:val="12"/>
      <w:szCs w:val="20"/>
    </w:rPr>
  </w:style>
  <w:style w:type="character" w:customStyle="1" w:styleId="byline">
    <w:name w:val="byline"/>
    <w:basedOn w:val="DefaultParagraphFont"/>
    <w:rsid w:val="001B4CBC"/>
  </w:style>
  <w:style w:type="paragraph" w:customStyle="1" w:styleId="StyleStyle411pt">
    <w:name w:val="Style Style4 + 11 pt"/>
    <w:basedOn w:val="Normal"/>
    <w:link w:val="StyleStyle411ptChar"/>
    <w:qFormat/>
    <w:rsid w:val="001B4CBC"/>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1B4CBC"/>
    <w:rPr>
      <w:rFonts w:ascii="Calibri" w:eastAsia="Times New Roman" w:hAnsi="Calibri"/>
      <w:sz w:val="22"/>
      <w:u w:val="single"/>
    </w:rPr>
  </w:style>
  <w:style w:type="character" w:customStyle="1" w:styleId="Style11ptUnderline">
    <w:name w:val="Style 11 pt Underline"/>
    <w:rsid w:val="001B4CBC"/>
    <w:rPr>
      <w:sz w:val="20"/>
      <w:u w:val="single"/>
    </w:rPr>
  </w:style>
  <w:style w:type="character" w:customStyle="1" w:styleId="Style11ptBoldUnderline">
    <w:name w:val="Style 11 pt Bold Underline"/>
    <w:rsid w:val="001B4CBC"/>
    <w:rPr>
      <w:b/>
      <w:bCs/>
      <w:sz w:val="20"/>
      <w:u w:val="single"/>
    </w:rPr>
  </w:style>
  <w:style w:type="character" w:customStyle="1" w:styleId="Style11pt">
    <w:name w:val="Style 11 pt"/>
    <w:rsid w:val="001B4CBC"/>
    <w:rPr>
      <w:sz w:val="20"/>
    </w:rPr>
  </w:style>
  <w:style w:type="paragraph" w:customStyle="1" w:styleId="StyleStyle411ptBold">
    <w:name w:val="Style Style4 + 11 pt Bold"/>
    <w:basedOn w:val="Normal"/>
    <w:link w:val="StyleStyle411ptBoldChar"/>
    <w:qFormat/>
    <w:rsid w:val="001B4CBC"/>
    <w:rPr>
      <w:rFonts w:eastAsia="Times New Roman"/>
      <w:b/>
      <w:bCs/>
      <w:u w:val="single"/>
    </w:rPr>
  </w:style>
  <w:style w:type="character" w:customStyle="1" w:styleId="StyleStyle411ptBoldChar">
    <w:name w:val="Style Style4 + 11 pt Bold Char"/>
    <w:basedOn w:val="DefaultParagraphFont"/>
    <w:link w:val="StyleStyle411ptBold"/>
    <w:rsid w:val="001B4CBC"/>
    <w:rPr>
      <w:rFonts w:ascii="Calibri" w:eastAsia="Times New Roman" w:hAnsi="Calibri"/>
      <w:b/>
      <w:bCs/>
      <w:sz w:val="22"/>
      <w:u w:val="single"/>
    </w:rPr>
  </w:style>
  <w:style w:type="paragraph" w:customStyle="1" w:styleId="BlockTitle">
    <w:name w:val="Block Title"/>
    <w:basedOn w:val="Normal"/>
    <w:next w:val="Normal"/>
    <w:link w:val="BlockTitleChar"/>
    <w:uiPriority w:val="99"/>
    <w:qFormat/>
    <w:rsid w:val="001B4CBC"/>
    <w:pPr>
      <w:spacing w:after="120"/>
      <w:jc w:val="center"/>
      <w:outlineLvl w:val="0"/>
    </w:pPr>
    <w:rPr>
      <w:rFonts w:eastAsia="Times New Roman"/>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uiPriority w:val="99"/>
    <w:rsid w:val="001B4CBC"/>
    <w:rPr>
      <w:rFonts w:ascii="Calibri" w:eastAsia="Times New Roman" w:hAnsi="Calibri"/>
      <w:b/>
      <w:sz w:val="32"/>
      <w:szCs w:val="20"/>
      <w:u w:val="single"/>
    </w:rPr>
  </w:style>
  <w:style w:type="character" w:customStyle="1" w:styleId="Emphasis2">
    <w:name w:val="Emphasis2"/>
    <w:basedOn w:val="DefaultParagraphFont"/>
    <w:rsid w:val="001B4CBC"/>
    <w:rPr>
      <w:rFonts w:ascii="Franklin Gothic Heavy" w:hAnsi="Franklin Gothic Heavy"/>
      <w:iCs/>
      <w:u w:val="single"/>
    </w:rPr>
  </w:style>
  <w:style w:type="paragraph" w:customStyle="1" w:styleId="Cards">
    <w:name w:val="Cards"/>
    <w:basedOn w:val="Normal"/>
    <w:link w:val="CardsChar1"/>
    <w:qFormat/>
    <w:rsid w:val="001B4CBC"/>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1B4CBC"/>
    <w:rPr>
      <w:rFonts w:ascii="Times New Roman" w:eastAsia="Times New Roman" w:hAnsi="Times New Roman" w:cs="Times New Roman"/>
      <w:sz w:val="20"/>
      <w:szCs w:val="24"/>
    </w:rPr>
  </w:style>
  <w:style w:type="character" w:customStyle="1" w:styleId="pmterms1">
    <w:name w:val="pmterms1"/>
    <w:basedOn w:val="DefaultParagraphFont"/>
    <w:rsid w:val="001B4CBC"/>
  </w:style>
  <w:style w:type="character" w:customStyle="1" w:styleId="hilite1">
    <w:name w:val="hilite1"/>
    <w:basedOn w:val="DefaultParagraphFont"/>
    <w:rsid w:val="001B4CBC"/>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1B4CBC"/>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1B4CBC"/>
    <w:rPr>
      <w:rFonts w:ascii="Times New Roman" w:eastAsia="Malgun Gothic" w:hAnsi="Times New Roman" w:cs="Times New Roman"/>
      <w:sz w:val="21"/>
      <w:u w:val="single"/>
    </w:rPr>
  </w:style>
  <w:style w:type="paragraph" w:customStyle="1" w:styleId="Normaltag">
    <w:name w:val="Normal tag"/>
    <w:basedOn w:val="Normal"/>
    <w:link w:val="NormaltagChar"/>
    <w:qFormat/>
    <w:rsid w:val="001B4CBC"/>
    <w:rPr>
      <w:rFonts w:eastAsia="Times New Roman"/>
      <w:b/>
      <w:szCs w:val="20"/>
    </w:rPr>
  </w:style>
  <w:style w:type="character" w:customStyle="1" w:styleId="NormaltagChar">
    <w:name w:val="Normal tag Char"/>
    <w:basedOn w:val="DefaultParagraphFont"/>
    <w:link w:val="Normaltag"/>
    <w:locked/>
    <w:rsid w:val="001B4CBC"/>
    <w:rPr>
      <w:rFonts w:ascii="Calibri" w:eastAsia="Times New Roman" w:hAnsi="Calibri"/>
      <w:b/>
      <w:sz w:val="22"/>
      <w:szCs w:val="20"/>
    </w:rPr>
  </w:style>
  <w:style w:type="character" w:customStyle="1" w:styleId="DebateUnderline">
    <w:name w:val="Debate Underline"/>
    <w:qFormat/>
    <w:rsid w:val="001B4CBC"/>
    <w:rPr>
      <w:rFonts w:ascii="Times New Roman" w:hAnsi="Times New Roman"/>
      <w:sz w:val="20"/>
      <w:szCs w:val="24"/>
      <w:u w:val="thick"/>
    </w:rPr>
  </w:style>
  <w:style w:type="character" w:customStyle="1" w:styleId="blue">
    <w:name w:val="blue"/>
    <w:basedOn w:val="DefaultParagraphFont"/>
    <w:rsid w:val="001B4CBC"/>
    <w:rPr>
      <w:rFonts w:cs="Times New Roman"/>
    </w:rPr>
  </w:style>
  <w:style w:type="paragraph" w:customStyle="1" w:styleId="cites">
    <w:name w:val="cites"/>
    <w:link w:val="Heading1Char3"/>
    <w:autoRedefine/>
    <w:qFormat/>
    <w:rsid w:val="001B4CBC"/>
    <w:pPr>
      <w:contextualSpacing/>
    </w:pPr>
    <w:rPr>
      <w:rFonts w:ascii="Times New Roman" w:eastAsia="Malgun Gothic" w:hAnsi="Times New Roman" w:cs="Times New Roman"/>
      <w:b/>
      <w:u w:val="single"/>
    </w:rPr>
  </w:style>
  <w:style w:type="character" w:customStyle="1" w:styleId="Heading1Char3">
    <w:name w:val="Heading 1 Char3"/>
    <w:aliases w:val="cites Char"/>
    <w:basedOn w:val="DefaultParagraphFont"/>
    <w:link w:val="cites"/>
    <w:rsid w:val="001B4CBC"/>
    <w:rPr>
      <w:rFonts w:ascii="Times New Roman" w:eastAsia="Malgun Gothic" w:hAnsi="Times New Roman" w:cs="Times New Roman"/>
      <w:b/>
      <w:u w:val="single"/>
    </w:rPr>
  </w:style>
  <w:style w:type="paragraph" w:customStyle="1" w:styleId="tiny">
    <w:name w:val="tiny"/>
    <w:next w:val="Normal"/>
    <w:link w:val="tinyChar"/>
    <w:autoRedefine/>
    <w:qFormat/>
    <w:rsid w:val="001B4CBC"/>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1B4CBC"/>
    <w:rPr>
      <w:rFonts w:ascii="Times New Roman" w:eastAsia="Malgun Gothic" w:hAnsi="Times New Roman" w:cs="Times New Roman"/>
      <w:sz w:val="12"/>
    </w:rPr>
  </w:style>
  <w:style w:type="character" w:customStyle="1" w:styleId="CitesChar2">
    <w:name w:val="Cites Char2"/>
    <w:link w:val="Cites0"/>
    <w:rsid w:val="001B4CBC"/>
    <w:rPr>
      <w:rFonts w:eastAsia="Times New Roman" w:cs="Times New Roman"/>
      <w:b/>
      <w:bCs/>
      <w:sz w:val="20"/>
      <w:szCs w:val="20"/>
    </w:rPr>
  </w:style>
  <w:style w:type="paragraph" w:customStyle="1" w:styleId="BlockTitle2">
    <w:name w:val="Block Title2"/>
    <w:basedOn w:val="Normal"/>
    <w:next w:val="Normal"/>
    <w:uiPriority w:val="99"/>
    <w:qFormat/>
    <w:rsid w:val="001B4CBC"/>
    <w:pPr>
      <w:spacing w:after="240"/>
      <w:jc w:val="center"/>
    </w:pPr>
    <w:rPr>
      <w:rFonts w:eastAsia="Times New Roman"/>
      <w:b/>
      <w:sz w:val="32"/>
      <w:u w:val="single"/>
      <w:lang w:bidi="en-US"/>
    </w:rPr>
  </w:style>
  <w:style w:type="paragraph" w:styleId="TOC1">
    <w:name w:val="toc 1"/>
    <w:basedOn w:val="Normal"/>
    <w:next w:val="Normal"/>
    <w:autoRedefine/>
    <w:uiPriority w:val="39"/>
    <w:rsid w:val="001B4CBC"/>
    <w:pPr>
      <w:spacing w:before="120" w:after="120"/>
    </w:pPr>
    <w:rPr>
      <w:rFonts w:eastAsia="Times New Roman"/>
      <w:b/>
      <w:u w:val="single"/>
      <w:lang w:bidi="en-US"/>
    </w:rPr>
  </w:style>
  <w:style w:type="paragraph" w:styleId="TOC9">
    <w:name w:val="toc 9"/>
    <w:basedOn w:val="Normal"/>
    <w:next w:val="Normal"/>
    <w:autoRedefine/>
    <w:uiPriority w:val="39"/>
    <w:rsid w:val="001B4CBC"/>
    <w:pPr>
      <w:ind w:left="1600"/>
    </w:pPr>
    <w:rPr>
      <w:rFonts w:eastAsia="Times New Roman"/>
      <w:sz w:val="20"/>
      <w:lang w:bidi="en-US"/>
    </w:rPr>
  </w:style>
  <w:style w:type="paragraph" w:customStyle="1" w:styleId="TxBrp1">
    <w:name w:val="TxBr_p1"/>
    <w:basedOn w:val="Normal"/>
    <w:uiPriority w:val="99"/>
    <w:qFormat/>
    <w:rsid w:val="001B4CBC"/>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uiPriority w:val="99"/>
    <w:qFormat/>
    <w:rsid w:val="001B4CBC"/>
    <w:pPr>
      <w:spacing w:before="100" w:beforeAutospacing="1" w:after="100" w:afterAutospacing="1"/>
    </w:pPr>
    <w:rPr>
      <w:rFonts w:eastAsia="Times New Roman"/>
      <w:lang w:bidi="en-US"/>
    </w:rPr>
  </w:style>
  <w:style w:type="character" w:customStyle="1" w:styleId="standardcontent">
    <w:name w:val="standardcontent"/>
    <w:basedOn w:val="DefaultParagraphFont"/>
    <w:rsid w:val="001B4CBC"/>
  </w:style>
  <w:style w:type="paragraph" w:customStyle="1" w:styleId="hat">
    <w:name w:val="hat"/>
    <w:basedOn w:val="Normal"/>
    <w:next w:val="Normal"/>
    <w:link w:val="hatChar"/>
    <w:qFormat/>
    <w:rsid w:val="001B4CBC"/>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1B4CBC"/>
  </w:style>
  <w:style w:type="paragraph" w:customStyle="1" w:styleId="HotRouteChar">
    <w:name w:val="Hot Route! Char"/>
    <w:basedOn w:val="Normal"/>
    <w:qFormat/>
    <w:rsid w:val="001B4CBC"/>
    <w:pPr>
      <w:ind w:left="144"/>
    </w:pPr>
    <w:rPr>
      <w:rFonts w:eastAsia="Times New Roman"/>
      <w:sz w:val="20"/>
      <w:lang w:bidi="en-US"/>
    </w:rPr>
  </w:style>
  <w:style w:type="paragraph" w:customStyle="1" w:styleId="Default">
    <w:name w:val="Default"/>
    <w:uiPriority w:val="99"/>
    <w:qFormat/>
    <w:rsid w:val="001B4CBC"/>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1B4CBC"/>
    <w:rPr>
      <w:rFonts w:ascii="Cambria" w:hAnsi="Cambria" w:cs="Times New Roman"/>
      <w:b/>
      <w:bCs/>
      <w:sz w:val="26"/>
      <w:szCs w:val="26"/>
    </w:rPr>
  </w:style>
  <w:style w:type="character" w:customStyle="1" w:styleId="UnderliningChar">
    <w:name w:val="Underlining Char"/>
    <w:basedOn w:val="DefaultParagraphFont"/>
    <w:link w:val="Underlining"/>
    <w:uiPriority w:val="99"/>
    <w:rsid w:val="001B4CBC"/>
    <w:rPr>
      <w:rFonts w:ascii="Arial Narrow" w:hAnsi="Arial Narrow" w:cs="Times New Roman"/>
      <w:u w:val="single"/>
    </w:rPr>
  </w:style>
  <w:style w:type="character" w:customStyle="1" w:styleId="CardCharChar1">
    <w:name w:val="Card Char Char1"/>
    <w:basedOn w:val="DefaultParagraphFont"/>
    <w:rsid w:val="001B4CBC"/>
    <w:rPr>
      <w:rFonts w:cs="Times New Roman"/>
      <w:b/>
      <w:bCs/>
      <w:sz w:val="28"/>
      <w:szCs w:val="28"/>
    </w:rPr>
  </w:style>
  <w:style w:type="paragraph" w:customStyle="1" w:styleId="Cites0">
    <w:name w:val="Cites"/>
    <w:basedOn w:val="Normal"/>
    <w:link w:val="CitesChar2"/>
    <w:qFormat/>
    <w:rsid w:val="001B4CBC"/>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1B4CBC"/>
    <w:rPr>
      <w:rFonts w:ascii="Times New Roman" w:eastAsia="Calibri" w:hAnsi="Times New Roman" w:cs="Times New Roman"/>
      <w:sz w:val="24"/>
      <w:szCs w:val="24"/>
    </w:rPr>
  </w:style>
  <w:style w:type="character" w:customStyle="1" w:styleId="apple-converted-space">
    <w:name w:val="apple-converted-space"/>
    <w:basedOn w:val="DefaultParagraphFont"/>
    <w:rsid w:val="001B4CBC"/>
  </w:style>
  <w:style w:type="character" w:customStyle="1" w:styleId="hit">
    <w:name w:val="hit"/>
    <w:basedOn w:val="DefaultParagraphFont"/>
    <w:rsid w:val="001B4CBC"/>
    <w:rPr>
      <w:rFonts w:cs="Times New Roman"/>
    </w:rPr>
  </w:style>
  <w:style w:type="paragraph" w:customStyle="1" w:styleId="SmallFont">
    <w:name w:val="Small Font"/>
    <w:basedOn w:val="Normal"/>
    <w:link w:val="SmallFontChar"/>
    <w:qFormat/>
    <w:rsid w:val="001B4CBC"/>
    <w:pPr>
      <w:spacing w:after="200"/>
      <w:jc w:val="both"/>
    </w:pPr>
    <w:rPr>
      <w:rFonts w:eastAsia="Calibri"/>
      <w:szCs w:val="18"/>
    </w:rPr>
  </w:style>
  <w:style w:type="character" w:customStyle="1" w:styleId="SmallFontChar">
    <w:name w:val="Small Font Char"/>
    <w:basedOn w:val="DefaultParagraphFont"/>
    <w:link w:val="SmallFont"/>
    <w:locked/>
    <w:rsid w:val="001B4CBC"/>
    <w:rPr>
      <w:rFonts w:ascii="Calibri" w:eastAsia="Calibri" w:hAnsi="Calibri"/>
      <w:sz w:val="22"/>
      <w:szCs w:val="18"/>
    </w:rPr>
  </w:style>
  <w:style w:type="character" w:customStyle="1" w:styleId="CircleChar1">
    <w:name w:val="Circle Char1"/>
    <w:basedOn w:val="DefaultParagraphFont"/>
    <w:rsid w:val="001B4CBC"/>
    <w:rPr>
      <w:rFonts w:cs="Times New Roman"/>
      <w:b/>
      <w:i/>
      <w:sz w:val="18"/>
      <w:szCs w:val="18"/>
      <w:u w:val="single"/>
      <w:lang w:val="en-US" w:eastAsia="en-US" w:bidi="ar-SA"/>
    </w:rPr>
  </w:style>
  <w:style w:type="character" w:customStyle="1" w:styleId="verdana">
    <w:name w:val="verdana"/>
    <w:basedOn w:val="DefaultParagraphFont"/>
    <w:rsid w:val="001B4CBC"/>
  </w:style>
  <w:style w:type="character" w:customStyle="1" w:styleId="CardsChar1">
    <w:name w:val="Cards Char1"/>
    <w:link w:val="Cards"/>
    <w:rsid w:val="001B4CBC"/>
    <w:rPr>
      <w:rFonts w:ascii="Calibri" w:eastAsia="Times New Roman" w:hAnsi="Calibri" w:cs="Times New Roman"/>
      <w:sz w:val="20"/>
      <w:szCs w:val="20"/>
    </w:rPr>
  </w:style>
  <w:style w:type="paragraph" w:customStyle="1" w:styleId="BlockHeadings">
    <w:name w:val="Block Headings"/>
    <w:basedOn w:val="Normal"/>
    <w:link w:val="BlockHeadingsChar"/>
    <w:qFormat/>
    <w:rsid w:val="001B4CBC"/>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1B4CBC"/>
    <w:rPr>
      <w:rFonts w:ascii="Calibri" w:eastAsia="Times New Roman" w:hAnsi="Calibri" w:cs="Times New Roman"/>
      <w:b/>
      <w:sz w:val="20"/>
      <w:szCs w:val="20"/>
    </w:rPr>
  </w:style>
  <w:style w:type="paragraph" w:customStyle="1" w:styleId="loose">
    <w:name w:val="loose"/>
    <w:basedOn w:val="Normal"/>
    <w:qFormat/>
    <w:rsid w:val="001B4CBC"/>
    <w:pPr>
      <w:spacing w:before="210"/>
    </w:pPr>
    <w:rPr>
      <w:rFonts w:eastAsia="Times New Roman"/>
      <w:lang w:eastAsia="zh-CN" w:bidi="he-IL"/>
    </w:rPr>
  </w:style>
  <w:style w:type="character" w:customStyle="1" w:styleId="hit1">
    <w:name w:val="hit1"/>
    <w:basedOn w:val="DefaultParagraphFont"/>
    <w:rsid w:val="001B4CBC"/>
    <w:rPr>
      <w:b/>
      <w:bCs/>
      <w:color w:val="CC0033"/>
    </w:rPr>
  </w:style>
  <w:style w:type="character" w:customStyle="1" w:styleId="upper">
    <w:name w:val="upper"/>
    <w:basedOn w:val="DefaultParagraphFont"/>
    <w:rsid w:val="001B4CBC"/>
  </w:style>
  <w:style w:type="character" w:customStyle="1" w:styleId="Author">
    <w:name w:val="Author"/>
    <w:aliases w:val="Style Date"/>
    <w:basedOn w:val="DefaultParagraphFont"/>
    <w:qFormat/>
    <w:rsid w:val="001B4CBC"/>
    <w:rPr>
      <w:b/>
      <w:sz w:val="24"/>
    </w:rPr>
  </w:style>
  <w:style w:type="character" w:customStyle="1" w:styleId="SmallFont7pt">
    <w:name w:val="Small Font (7 pt)"/>
    <w:basedOn w:val="DefaultParagraphFont"/>
    <w:rsid w:val="001B4CBC"/>
    <w:rPr>
      <w:sz w:val="14"/>
    </w:rPr>
  </w:style>
  <w:style w:type="paragraph" w:customStyle="1" w:styleId="UnderlinedText">
    <w:name w:val="Underlined Text"/>
    <w:basedOn w:val="Normal"/>
    <w:uiPriority w:val="6"/>
    <w:qFormat/>
    <w:rsid w:val="001B4CBC"/>
    <w:rPr>
      <w:rFonts w:eastAsia="Times New Roman"/>
      <w:b/>
      <w:szCs w:val="20"/>
    </w:rPr>
  </w:style>
  <w:style w:type="character" w:customStyle="1" w:styleId="SmallText-New">
    <w:name w:val="Small Text - New"/>
    <w:basedOn w:val="DefaultParagraphFont"/>
    <w:rsid w:val="001B4CBC"/>
    <w:rPr>
      <w:rFonts w:ascii="Arial Narrow" w:hAnsi="Arial Narrow"/>
      <w:sz w:val="14"/>
    </w:rPr>
  </w:style>
  <w:style w:type="paragraph" w:customStyle="1" w:styleId="Smalltext">
    <w:name w:val="Small text"/>
    <w:aliases w:val="Quote1,Quote11"/>
    <w:basedOn w:val="Normal"/>
    <w:link w:val="SmalltextChar"/>
    <w:qFormat/>
    <w:rsid w:val="001B4CBC"/>
    <w:rPr>
      <w:rFonts w:ascii="Arial Narrow" w:eastAsia="Times New Roman" w:hAnsi="Arial Narrow"/>
    </w:rPr>
  </w:style>
  <w:style w:type="character" w:customStyle="1" w:styleId="Underlined-New">
    <w:name w:val="Underlined - New"/>
    <w:basedOn w:val="DefaultParagraphFont"/>
    <w:rsid w:val="001B4CBC"/>
    <w:rPr>
      <w:rFonts w:ascii="Arial Narrow" w:hAnsi="Arial Narrow"/>
      <w:sz w:val="16"/>
      <w:u w:val="single"/>
    </w:rPr>
  </w:style>
  <w:style w:type="paragraph" w:styleId="TOC2">
    <w:name w:val="toc 2"/>
    <w:basedOn w:val="Normal"/>
    <w:next w:val="Normal"/>
    <w:autoRedefine/>
    <w:uiPriority w:val="39"/>
    <w:rsid w:val="001B4CBC"/>
    <w:pPr>
      <w:ind w:left="200"/>
    </w:pPr>
    <w:rPr>
      <w:rFonts w:eastAsia="Times New Roman"/>
      <w:sz w:val="20"/>
      <w:lang w:bidi="en-US"/>
    </w:rPr>
  </w:style>
  <w:style w:type="paragraph" w:styleId="Caption">
    <w:name w:val="caption"/>
    <w:basedOn w:val="Normal"/>
    <w:next w:val="Normal"/>
    <w:qFormat/>
    <w:rsid w:val="001B4CBC"/>
    <w:rPr>
      <w:rFonts w:eastAsia="Times New Roman"/>
      <w:b/>
      <w:bCs/>
      <w:sz w:val="18"/>
      <w:szCs w:val="18"/>
      <w:lang w:bidi="en-US"/>
    </w:rPr>
  </w:style>
  <w:style w:type="paragraph" w:styleId="TOCHeading">
    <w:name w:val="TOC Heading"/>
    <w:basedOn w:val="Heading1"/>
    <w:next w:val="Normal"/>
    <w:uiPriority w:val="39"/>
    <w:qFormat/>
    <w:rsid w:val="001B4CBC"/>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bCs w:val="0"/>
      <w:i/>
      <w:iCs/>
      <w:lang w:bidi="en-US"/>
    </w:rPr>
  </w:style>
  <w:style w:type="character" w:customStyle="1" w:styleId="Boxing">
    <w:name w:val="Boxing"/>
    <w:basedOn w:val="DefaultParagraphFont"/>
    <w:rsid w:val="001B4CBC"/>
    <w:rPr>
      <w:rFonts w:ascii="Arial Narrow" w:hAnsi="Arial Narrow"/>
      <w:dstrike w:val="0"/>
      <w:sz w:val="20"/>
      <w:bdr w:val="single" w:sz="2" w:space="0" w:color="auto"/>
      <w:vertAlign w:val="baseline"/>
    </w:rPr>
  </w:style>
  <w:style w:type="character" w:customStyle="1" w:styleId="style65">
    <w:name w:val="style65"/>
    <w:basedOn w:val="DefaultParagraphFont"/>
    <w:rsid w:val="001B4CBC"/>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1B4CBC"/>
    <w:rPr>
      <w:rFonts w:cs="Arial"/>
      <w:bCs/>
      <w:szCs w:val="26"/>
      <w:u w:val="single"/>
      <w:lang w:val="en-US" w:eastAsia="en-US" w:bidi="ar-SA"/>
    </w:rPr>
  </w:style>
  <w:style w:type="character" w:customStyle="1" w:styleId="qlabel">
    <w:name w:val="q_label"/>
    <w:basedOn w:val="DefaultParagraphFont"/>
    <w:rsid w:val="001B4CBC"/>
  </w:style>
  <w:style w:type="character" w:customStyle="1" w:styleId="alabel">
    <w:name w:val="a_label"/>
    <w:basedOn w:val="DefaultParagraphFont"/>
    <w:rsid w:val="001B4CBC"/>
  </w:style>
  <w:style w:type="character" w:customStyle="1" w:styleId="Style1Char1">
    <w:name w:val="Style1 Char1"/>
    <w:basedOn w:val="DefaultParagraphFont"/>
    <w:rsid w:val="001B4CBC"/>
    <w:rPr>
      <w:rFonts w:eastAsia="SimSun"/>
      <w:sz w:val="20"/>
      <w:szCs w:val="24"/>
      <w:u w:val="single"/>
      <w:lang w:val="en-US" w:eastAsia="zh-CN" w:bidi="ar-SA"/>
    </w:rPr>
  </w:style>
  <w:style w:type="character" w:customStyle="1" w:styleId="UnderlineCharChar">
    <w:name w:val="Underline Char Char"/>
    <w:basedOn w:val="DefaultParagraphFont"/>
    <w:rsid w:val="001B4CBC"/>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1B4CBC"/>
    <w:rPr>
      <w:rFonts w:eastAsia="MS Mincho"/>
      <w:b/>
      <w:u w:val="single"/>
      <w:lang w:val="en-US" w:eastAsia="en-US" w:bidi="ar-SA"/>
    </w:rPr>
  </w:style>
  <w:style w:type="character" w:customStyle="1" w:styleId="CardTextChar0">
    <w:name w:val="Card Text Char"/>
    <w:basedOn w:val="DefaultParagraphFont"/>
    <w:rsid w:val="001B4CBC"/>
    <w:rPr>
      <w:rFonts w:ascii="Times New Roman" w:eastAsia="Times New Roman" w:hAnsi="Times New Roman" w:cs="Times New Roman"/>
      <w:szCs w:val="24"/>
    </w:rPr>
  </w:style>
  <w:style w:type="character" w:customStyle="1" w:styleId="reduce2">
    <w:name w:val="reduce2"/>
    <w:basedOn w:val="DefaultParagraphFont"/>
    <w:uiPriority w:val="99"/>
    <w:rsid w:val="001B4CBC"/>
    <w:rPr>
      <w:rFonts w:ascii="Arial" w:hAnsi="Arial" w:cs="Arial"/>
      <w:color w:val="000000"/>
      <w:sz w:val="10"/>
      <w:szCs w:val="22"/>
    </w:rPr>
  </w:style>
  <w:style w:type="paragraph" w:customStyle="1" w:styleId="BoldUnderline">
    <w:name w:val="BoldUnderline"/>
    <w:link w:val="BoldUnderlineChar"/>
    <w:uiPriority w:val="99"/>
    <w:qFormat/>
    <w:rsid w:val="001B4CBC"/>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1B4CBC"/>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1B4CBC"/>
    <w:rPr>
      <w:rFonts w:cs="Arial"/>
      <w:bCs/>
      <w:szCs w:val="26"/>
      <w:u w:val="single"/>
      <w:lang w:val="en-US" w:eastAsia="en-US" w:bidi="ar-SA"/>
    </w:rPr>
  </w:style>
  <w:style w:type="paragraph" w:customStyle="1" w:styleId="evidencetextChar">
    <w:name w:val="evidence text Char"/>
    <w:basedOn w:val="Normal"/>
    <w:qFormat/>
    <w:rsid w:val="001B4CBC"/>
    <w:pPr>
      <w:ind w:left="1728" w:right="1008"/>
    </w:pPr>
    <w:rPr>
      <w:rFonts w:eastAsia="Times New Roman"/>
      <w:color w:val="000000"/>
      <w:sz w:val="18"/>
    </w:rPr>
  </w:style>
  <w:style w:type="character" w:customStyle="1" w:styleId="underline2">
    <w:name w:val="underline2"/>
    <w:basedOn w:val="DefaultParagraphFont"/>
    <w:rsid w:val="001B4CBC"/>
    <w:rPr>
      <w:u w:val="single"/>
    </w:rPr>
  </w:style>
  <w:style w:type="character" w:customStyle="1" w:styleId="Style11ptUnderlineBorderSinglesolidlineAuto05pt">
    <w:name w:val="Style 11 pt Underline Border: : (Single solid line Auto  0.5 pt..."/>
    <w:rsid w:val="001B4CBC"/>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1B4CBC"/>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1B4CBC"/>
    <w:rPr>
      <w:rFonts w:ascii="Calibri" w:eastAsia="Times New Roman" w:hAnsi="Calibri" w:cs="Times New Roman"/>
      <w:sz w:val="22"/>
      <w:u w:val="single"/>
      <w:bdr w:val="single" w:sz="4" w:space="0" w:color="auto"/>
    </w:rPr>
  </w:style>
  <w:style w:type="character" w:customStyle="1" w:styleId="UnderlineChar4Char">
    <w:name w:val="Underline Char4 Char"/>
    <w:basedOn w:val="DefaultParagraphFont"/>
    <w:link w:val="UnderlineChar4"/>
    <w:rsid w:val="001B4CBC"/>
    <w:rPr>
      <w:u w:val="single"/>
    </w:rPr>
  </w:style>
  <w:style w:type="paragraph" w:customStyle="1" w:styleId="UnderlineChar4">
    <w:name w:val="Underline Char4"/>
    <w:basedOn w:val="Normal"/>
    <w:link w:val="UnderlineChar4Char"/>
    <w:qFormat/>
    <w:rsid w:val="001B4CBC"/>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1B4CBC"/>
    <w:rPr>
      <w:b/>
      <w:u w:val="single"/>
    </w:rPr>
  </w:style>
  <w:style w:type="paragraph" w:customStyle="1" w:styleId="BoldandUnderlineChar3">
    <w:name w:val="Bold and Underline Char3"/>
    <w:basedOn w:val="Normal"/>
    <w:link w:val="BoldandUnderlineChar3Char2"/>
    <w:qFormat/>
    <w:rsid w:val="001B4CBC"/>
    <w:rPr>
      <w:rFonts w:asciiTheme="minorHAnsi" w:hAnsiTheme="minorHAnsi"/>
      <w:b/>
      <w:sz w:val="24"/>
      <w:u w:val="single"/>
    </w:rPr>
  </w:style>
  <w:style w:type="paragraph" w:customStyle="1" w:styleId="StyleUnderlineChar11pt">
    <w:name w:val="Style Underline Char + 11 pt"/>
    <w:basedOn w:val="Normal"/>
    <w:link w:val="StyleUnderlineChar11ptChar"/>
    <w:qFormat/>
    <w:rsid w:val="001B4CBC"/>
    <w:rPr>
      <w:rFonts w:eastAsia="Times New Roman"/>
      <w:u w:val="single"/>
    </w:rPr>
  </w:style>
  <w:style w:type="character" w:customStyle="1" w:styleId="StyleUnderlineChar11ptChar">
    <w:name w:val="Style Underline Char + 11 pt Char"/>
    <w:basedOn w:val="DefaultParagraphFont"/>
    <w:link w:val="StyleUnderlineChar11pt"/>
    <w:rsid w:val="001B4CBC"/>
    <w:rPr>
      <w:rFonts w:ascii="Calibri" w:eastAsia="Times New Roman" w:hAnsi="Calibri"/>
      <w:sz w:val="22"/>
      <w:u w:val="single"/>
    </w:rPr>
  </w:style>
  <w:style w:type="paragraph" w:customStyle="1" w:styleId="StyleUnderlineChar11ptBold">
    <w:name w:val="Style Underline Char + 11 pt Bold"/>
    <w:basedOn w:val="Normal"/>
    <w:link w:val="StyleUnderlineChar11ptBoldChar"/>
    <w:qFormat/>
    <w:rsid w:val="001B4CBC"/>
    <w:rPr>
      <w:rFonts w:eastAsia="Times New Roman"/>
      <w:b/>
      <w:bCs/>
      <w:u w:val="single"/>
    </w:rPr>
  </w:style>
  <w:style w:type="character" w:customStyle="1" w:styleId="StyleUnderlineChar11ptBoldChar">
    <w:name w:val="Style Underline Char + 11 pt Bold Char"/>
    <w:basedOn w:val="DefaultParagraphFont"/>
    <w:link w:val="StyleUnderlineChar11ptBold"/>
    <w:rsid w:val="001B4CBC"/>
    <w:rPr>
      <w:rFonts w:ascii="Calibri" w:eastAsia="Times New Roman" w:hAnsi="Calibri"/>
      <w:b/>
      <w:bCs/>
      <w:sz w:val="22"/>
      <w:u w:val="single"/>
    </w:rPr>
  </w:style>
  <w:style w:type="character" w:customStyle="1" w:styleId="inside-head">
    <w:name w:val="inside-head"/>
    <w:basedOn w:val="DefaultParagraphFont"/>
    <w:rsid w:val="001B4CBC"/>
  </w:style>
  <w:style w:type="paragraph" w:customStyle="1" w:styleId="Style3">
    <w:name w:val="Style3"/>
    <w:basedOn w:val="Normal"/>
    <w:link w:val="Style3Char"/>
    <w:qFormat/>
    <w:rsid w:val="001B4CBC"/>
    <w:rPr>
      <w:rFonts w:ascii="Arial Narrow" w:eastAsia="Times New Roman" w:hAnsi="Arial Narrow"/>
      <w:b/>
    </w:rPr>
  </w:style>
  <w:style w:type="character" w:customStyle="1" w:styleId="Style3Char">
    <w:name w:val="Style3 Char"/>
    <w:basedOn w:val="DefaultParagraphFont"/>
    <w:link w:val="Style3"/>
    <w:rsid w:val="001B4CBC"/>
    <w:rPr>
      <w:rFonts w:ascii="Arial Narrow" w:eastAsia="Times New Roman" w:hAnsi="Arial Narrow"/>
      <w:b/>
      <w:sz w:val="22"/>
    </w:rPr>
  </w:style>
  <w:style w:type="character" w:customStyle="1" w:styleId="7TimesNewRoman">
    <w:name w:val="7 Times New Roman"/>
    <w:rsid w:val="001B4CBC"/>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1B4CBC"/>
  </w:style>
  <w:style w:type="character" w:customStyle="1" w:styleId="officialsbureau">
    <w:name w:val="official_s_bureau"/>
    <w:basedOn w:val="DefaultParagraphFont"/>
    <w:rsid w:val="001B4CBC"/>
  </w:style>
  <w:style w:type="paragraph" w:customStyle="1" w:styleId="Stylecard11ptUnderline">
    <w:name w:val="Style card + 11 pt Underline"/>
    <w:basedOn w:val="Normal"/>
    <w:link w:val="Stylecard11ptUnderlineChar"/>
    <w:qFormat/>
    <w:rsid w:val="001B4CBC"/>
    <w:pPr>
      <w:ind w:left="288" w:right="288"/>
    </w:pPr>
    <w:rPr>
      <w:rFonts w:ascii="Georgia" w:eastAsia="SimSun" w:hAnsi="Georgia"/>
      <w:u w:val="single"/>
      <w:lang w:eastAsia="zh-CN"/>
    </w:rPr>
  </w:style>
  <w:style w:type="character" w:customStyle="1" w:styleId="Stylecard11ptUnderlineChar">
    <w:name w:val="Style card + 11 pt Underline Char"/>
    <w:link w:val="Stylecard11ptUnderline"/>
    <w:rsid w:val="001B4CBC"/>
    <w:rPr>
      <w:rFonts w:ascii="Georgia" w:eastAsia="SimSun" w:hAnsi="Georgia"/>
      <w:sz w:val="22"/>
      <w:u w:val="single"/>
      <w:lang w:eastAsia="zh-CN"/>
    </w:rPr>
  </w:style>
  <w:style w:type="paragraph" w:customStyle="1" w:styleId="Stylecard11ptBoldUnderline">
    <w:name w:val="Style card + 11 pt Bold Underline"/>
    <w:basedOn w:val="Normal"/>
    <w:link w:val="Stylecard11ptBoldUnderlineChar"/>
    <w:qFormat/>
    <w:rsid w:val="001B4CBC"/>
    <w:pPr>
      <w:ind w:left="288" w:right="288"/>
    </w:pPr>
    <w:rPr>
      <w:rFonts w:ascii="Georgia" w:eastAsia="SimSun" w:hAnsi="Georgia"/>
      <w:b/>
      <w:bCs/>
      <w:u w:val="single"/>
      <w:lang w:eastAsia="zh-CN"/>
    </w:rPr>
  </w:style>
  <w:style w:type="character" w:customStyle="1" w:styleId="Stylecard11ptBoldUnderlineChar">
    <w:name w:val="Style card + 11 pt Bold Underline Char"/>
    <w:link w:val="Stylecard11ptBoldUnderline"/>
    <w:rsid w:val="001B4CBC"/>
    <w:rPr>
      <w:rFonts w:ascii="Georgia" w:eastAsia="SimSun" w:hAnsi="Georgia"/>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1B4CBC"/>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1B4CBC"/>
    <w:pPr>
      <w:ind w:left="288" w:right="288"/>
    </w:pPr>
    <w:rPr>
      <w:rFonts w:ascii="Georgia" w:eastAsia="SimSun" w:hAnsi="Georgia"/>
      <w:u w:val="single"/>
      <w:lang w:eastAsia="zh-CN"/>
    </w:rPr>
  </w:style>
  <w:style w:type="character" w:customStyle="1" w:styleId="StylecardLatinVerdana-BoldUnderlineChar">
    <w:name w:val="Style card + (Latin) Verdana-Bold Underline Char"/>
    <w:basedOn w:val="cardChar"/>
    <w:link w:val="StylecardLatinVerdana-BoldUnderline"/>
    <w:rsid w:val="001B4CBC"/>
    <w:rPr>
      <w:rFonts w:ascii="Georgia" w:eastAsia="SimSun" w:hAnsi="Georgia"/>
      <w:sz w:val="22"/>
      <w:u w:val="single"/>
      <w:lang w:eastAsia="zh-CN"/>
    </w:rPr>
  </w:style>
  <w:style w:type="paragraph" w:styleId="HTMLPreformatted">
    <w:name w:val="HTML Preformatted"/>
    <w:basedOn w:val="Normal"/>
    <w:link w:val="HTMLPreformattedChar"/>
    <w:uiPriority w:val="99"/>
    <w:rsid w:val="001B4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1B4CBC"/>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1B4CBC"/>
    <w:rPr>
      <w:u w:val="single"/>
    </w:rPr>
  </w:style>
  <w:style w:type="character" w:customStyle="1" w:styleId="StyleUnderlining11ptChar">
    <w:name w:val="Style Underlining + 11 pt Char"/>
    <w:basedOn w:val="DefaultParagraphFont"/>
    <w:link w:val="StyleUnderlining11pt"/>
    <w:rsid w:val="001B4CBC"/>
    <w:rPr>
      <w:rFonts w:ascii="Calibri" w:hAnsi="Calibri"/>
      <w:sz w:val="22"/>
      <w:u w:val="single"/>
    </w:rPr>
  </w:style>
  <w:style w:type="paragraph" w:customStyle="1" w:styleId="StyleCardText9pt">
    <w:name w:val="Style Card Text + 9 pt"/>
    <w:basedOn w:val="Normal"/>
    <w:link w:val="StyleCardText9ptChar"/>
    <w:qFormat/>
    <w:rsid w:val="001B4CBC"/>
    <w:pPr>
      <w:spacing w:after="200"/>
      <w:contextualSpacing/>
    </w:pPr>
    <w:rPr>
      <w:rFonts w:eastAsia="Calibri"/>
    </w:rPr>
  </w:style>
  <w:style w:type="character" w:customStyle="1" w:styleId="StyleCardText9ptChar">
    <w:name w:val="Style Card Text + 9 pt Char"/>
    <w:basedOn w:val="DefaultParagraphFont"/>
    <w:link w:val="StyleCardText9pt"/>
    <w:rsid w:val="001B4CBC"/>
    <w:rPr>
      <w:rFonts w:ascii="Calibri" w:eastAsia="Calibri" w:hAnsi="Calibri"/>
      <w:sz w:val="22"/>
    </w:rPr>
  </w:style>
  <w:style w:type="paragraph" w:styleId="Quote">
    <w:name w:val="Quote"/>
    <w:basedOn w:val="Normal"/>
    <w:next w:val="Normal"/>
    <w:link w:val="QuoteChar"/>
    <w:uiPriority w:val="29"/>
    <w:qFormat/>
    <w:rsid w:val="001B4CBC"/>
    <w:pPr>
      <w:widowControl w:val="0"/>
    </w:pPr>
    <w:rPr>
      <w:rFonts w:eastAsia="Times New Roman"/>
      <w:iCs/>
      <w:color w:val="000000"/>
      <w:lang w:bidi="en-US"/>
    </w:rPr>
  </w:style>
  <w:style w:type="character" w:customStyle="1" w:styleId="QuoteChar">
    <w:name w:val="Quote Char"/>
    <w:basedOn w:val="DefaultParagraphFont"/>
    <w:link w:val="Quote"/>
    <w:uiPriority w:val="29"/>
    <w:rsid w:val="001B4CBC"/>
    <w:rPr>
      <w:rFonts w:ascii="Calibri" w:eastAsia="Times New Roman" w:hAnsi="Calibri"/>
      <w:iCs/>
      <w:color w:val="000000"/>
      <w:sz w:val="22"/>
      <w:lang w:bidi="en-US"/>
    </w:rPr>
  </w:style>
  <w:style w:type="paragraph" w:customStyle="1" w:styleId="Underlining">
    <w:name w:val="Underlining"/>
    <w:basedOn w:val="Normal"/>
    <w:link w:val="UnderliningChar"/>
    <w:uiPriority w:val="99"/>
    <w:qFormat/>
    <w:rsid w:val="001B4CBC"/>
    <w:rPr>
      <w:rFonts w:ascii="Arial Narrow" w:hAnsi="Arial Narrow" w:cs="Times New Roman"/>
      <w:sz w:val="24"/>
      <w:u w:val="single"/>
    </w:rPr>
  </w:style>
  <w:style w:type="character" w:customStyle="1" w:styleId="ital-inline">
    <w:name w:val="ital-inline"/>
    <w:basedOn w:val="DefaultParagraphFont"/>
    <w:rsid w:val="001B4CBC"/>
  </w:style>
  <w:style w:type="character" w:customStyle="1" w:styleId="underlineChar">
    <w:name w:val="underline Char"/>
    <w:basedOn w:val="DefaultParagraphFont"/>
    <w:rsid w:val="001B4CBC"/>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1B4CBC"/>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1B4CBC"/>
    <w:rPr>
      <w:sz w:val="20"/>
      <w:u w:val="single"/>
    </w:rPr>
  </w:style>
  <w:style w:type="paragraph" w:styleId="BodyTextIndent2">
    <w:name w:val="Body Text Indent 2"/>
    <w:basedOn w:val="Normal"/>
    <w:link w:val="BodyTextIndent2Char"/>
    <w:unhideWhenUsed/>
    <w:rsid w:val="001B4CBC"/>
    <w:pPr>
      <w:spacing w:after="120" w:line="480" w:lineRule="auto"/>
      <w:ind w:left="360"/>
    </w:pPr>
  </w:style>
  <w:style w:type="character" w:customStyle="1" w:styleId="BodyTextIndent2Char">
    <w:name w:val="Body Text Indent 2 Char"/>
    <w:basedOn w:val="DefaultParagraphFont"/>
    <w:link w:val="BodyTextIndent2"/>
    <w:rsid w:val="001B4CBC"/>
    <w:rPr>
      <w:rFonts w:ascii="Calibri" w:hAnsi="Calibri"/>
      <w:sz w:val="22"/>
    </w:rPr>
  </w:style>
  <w:style w:type="paragraph" w:styleId="BodyTextIndent3">
    <w:name w:val="Body Text Indent 3"/>
    <w:basedOn w:val="Normal"/>
    <w:link w:val="BodyTextIndent3Char"/>
    <w:uiPriority w:val="99"/>
    <w:semiHidden/>
    <w:unhideWhenUsed/>
    <w:rsid w:val="001B4CBC"/>
    <w:pPr>
      <w:spacing w:after="120"/>
      <w:ind w:left="360"/>
    </w:pPr>
    <w:rPr>
      <w:szCs w:val="16"/>
    </w:rPr>
  </w:style>
  <w:style w:type="character" w:customStyle="1" w:styleId="BodyTextIndent3Char">
    <w:name w:val="Body Text Indent 3 Char"/>
    <w:basedOn w:val="DefaultParagraphFont"/>
    <w:link w:val="BodyTextIndent3"/>
    <w:uiPriority w:val="99"/>
    <w:semiHidden/>
    <w:rsid w:val="001B4CBC"/>
    <w:rPr>
      <w:rFonts w:ascii="Calibri" w:hAnsi="Calibri"/>
      <w:sz w:val="22"/>
      <w:szCs w:val="16"/>
    </w:rPr>
  </w:style>
  <w:style w:type="paragraph" w:styleId="BodyText2">
    <w:name w:val="Body Text 2"/>
    <w:basedOn w:val="Normal"/>
    <w:link w:val="BodyText2Char"/>
    <w:unhideWhenUsed/>
    <w:rsid w:val="001B4CBC"/>
    <w:pPr>
      <w:spacing w:after="120" w:line="480" w:lineRule="auto"/>
    </w:pPr>
  </w:style>
  <w:style w:type="character" w:customStyle="1" w:styleId="BodyText2Char">
    <w:name w:val="Body Text 2 Char"/>
    <w:basedOn w:val="DefaultParagraphFont"/>
    <w:link w:val="BodyText2"/>
    <w:rsid w:val="001B4CBC"/>
    <w:rPr>
      <w:rFonts w:ascii="Calibri" w:hAnsi="Calibri"/>
      <w:sz w:val="22"/>
    </w:rPr>
  </w:style>
  <w:style w:type="paragraph" w:styleId="BodyTextIndent">
    <w:name w:val="Body Text Indent"/>
    <w:basedOn w:val="Normal"/>
    <w:link w:val="BodyTextIndentChar"/>
    <w:uiPriority w:val="99"/>
    <w:unhideWhenUsed/>
    <w:rsid w:val="001B4CBC"/>
    <w:pPr>
      <w:spacing w:after="120"/>
      <w:ind w:left="360"/>
    </w:pPr>
  </w:style>
  <w:style w:type="character" w:customStyle="1" w:styleId="BodyTextIndentChar">
    <w:name w:val="Body Text Indent Char"/>
    <w:basedOn w:val="DefaultParagraphFont"/>
    <w:link w:val="BodyTextIndent"/>
    <w:uiPriority w:val="99"/>
    <w:rsid w:val="001B4CBC"/>
    <w:rPr>
      <w:rFonts w:ascii="Calibri" w:hAnsi="Calibri"/>
      <w:sz w:val="22"/>
    </w:rPr>
  </w:style>
  <w:style w:type="paragraph" w:styleId="BodyText3">
    <w:name w:val="Body Text 3"/>
    <w:basedOn w:val="Normal"/>
    <w:link w:val="BodyText3Char"/>
    <w:unhideWhenUsed/>
    <w:rsid w:val="001B4CBC"/>
    <w:pPr>
      <w:spacing w:after="120"/>
    </w:pPr>
    <w:rPr>
      <w:szCs w:val="16"/>
    </w:rPr>
  </w:style>
  <w:style w:type="character" w:customStyle="1" w:styleId="BodyText3Char">
    <w:name w:val="Body Text 3 Char"/>
    <w:basedOn w:val="DefaultParagraphFont"/>
    <w:link w:val="BodyText3"/>
    <w:rsid w:val="001B4CBC"/>
    <w:rPr>
      <w:rFonts w:ascii="Calibri" w:hAnsi="Calibri"/>
      <w:sz w:val="22"/>
      <w:szCs w:val="16"/>
    </w:rPr>
  </w:style>
  <w:style w:type="character" w:customStyle="1" w:styleId="StyleBold">
    <w:name w:val="Style Bold"/>
    <w:basedOn w:val="DefaultParagraphFont"/>
    <w:uiPriority w:val="9"/>
    <w:semiHidden/>
    <w:rsid w:val="001B4CBC"/>
    <w:rPr>
      <w:b/>
      <w:bCs/>
    </w:rPr>
  </w:style>
  <w:style w:type="character" w:customStyle="1" w:styleId="body-text">
    <w:name w:val="body-text"/>
    <w:basedOn w:val="DefaultParagraphFont"/>
    <w:rsid w:val="001B4CBC"/>
  </w:style>
  <w:style w:type="paragraph" w:customStyle="1" w:styleId="StyleStyle411ptBoldBorderSinglesolidlineAuto0">
    <w:name w:val="Style Style4 + 11 pt Bold Border: : (Single solid line Auto  0...."/>
    <w:basedOn w:val="Normal"/>
    <w:link w:val="StyleStyle411ptBoldBorderSinglesolidlineAuto0Char"/>
    <w:qFormat/>
    <w:rsid w:val="001B4CBC"/>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1B4CBC"/>
    <w:rPr>
      <w:rFonts w:ascii="Calibri" w:eastAsia="Times New Roman" w:hAnsi="Calibri"/>
      <w:b/>
      <w:bCs/>
      <w:sz w:val="22"/>
      <w:u w:val="single"/>
      <w:bdr w:val="single" w:sz="4" w:space="0" w:color="auto"/>
    </w:rPr>
  </w:style>
  <w:style w:type="character" w:customStyle="1" w:styleId="BalloonTextChar1">
    <w:name w:val="Balloon Text Char1"/>
    <w:basedOn w:val="DefaultParagraphFont"/>
    <w:uiPriority w:val="99"/>
    <w:rsid w:val="001B4CBC"/>
    <w:rPr>
      <w:rFonts w:ascii="Tahoma" w:hAnsi="Tahoma" w:cs="Tahoma"/>
      <w:sz w:val="16"/>
      <w:szCs w:val="16"/>
    </w:rPr>
  </w:style>
  <w:style w:type="character" w:customStyle="1" w:styleId="globalcontentbody">
    <w:name w:val="globalcontentbody"/>
    <w:basedOn w:val="DefaultParagraphFont"/>
    <w:rsid w:val="001B4CBC"/>
  </w:style>
  <w:style w:type="paragraph" w:customStyle="1" w:styleId="StyleStyle112pt">
    <w:name w:val="Style Style1 + 12 pt"/>
    <w:basedOn w:val="Normal"/>
    <w:link w:val="StyleStyle112ptChar"/>
    <w:qFormat/>
    <w:rsid w:val="001B4CBC"/>
    <w:rPr>
      <w:rFonts w:eastAsia="SimSun"/>
      <w:u w:val="single"/>
      <w:lang w:eastAsia="zh-CN"/>
    </w:rPr>
  </w:style>
  <w:style w:type="character" w:customStyle="1" w:styleId="StyleStyle112ptChar">
    <w:name w:val="Style Style1 + 12 pt Char"/>
    <w:basedOn w:val="DefaultParagraphFont"/>
    <w:link w:val="StyleStyle112pt"/>
    <w:rsid w:val="001B4CBC"/>
    <w:rPr>
      <w:rFonts w:ascii="Calibri" w:eastAsia="SimSun" w:hAnsi="Calibri"/>
      <w:sz w:val="22"/>
      <w:u w:val="single"/>
      <w:lang w:eastAsia="zh-CN"/>
    </w:rPr>
  </w:style>
  <w:style w:type="paragraph" w:customStyle="1" w:styleId="MinimizedText">
    <w:name w:val="Minimized Text"/>
    <w:basedOn w:val="Normal"/>
    <w:link w:val="MinimizedTextChar"/>
    <w:qFormat/>
    <w:rsid w:val="001B4CBC"/>
    <w:rPr>
      <w:rFonts w:eastAsia="Times New Roman"/>
    </w:rPr>
  </w:style>
  <w:style w:type="character" w:customStyle="1" w:styleId="MinimizedTextChar">
    <w:name w:val="Minimized Text Char"/>
    <w:basedOn w:val="DefaultParagraphFont"/>
    <w:link w:val="MinimizedText"/>
    <w:rsid w:val="001B4CBC"/>
    <w:rPr>
      <w:rFonts w:ascii="Calibri" w:eastAsia="Times New Roman" w:hAnsi="Calibri"/>
      <w:sz w:val="22"/>
    </w:rPr>
  </w:style>
  <w:style w:type="character" w:customStyle="1" w:styleId="term1">
    <w:name w:val="term1"/>
    <w:basedOn w:val="DefaultParagraphFont"/>
    <w:rsid w:val="001B4CBC"/>
    <w:rPr>
      <w:b/>
      <w:bCs/>
    </w:rPr>
  </w:style>
  <w:style w:type="character" w:customStyle="1" w:styleId="Styleterm111ptUnderline">
    <w:name w:val="Style term1 + 11 pt Underline"/>
    <w:basedOn w:val="term1"/>
    <w:rsid w:val="001B4CBC"/>
    <w:rPr>
      <w:b/>
      <w:bCs/>
      <w:sz w:val="20"/>
      <w:u w:val="single"/>
    </w:rPr>
  </w:style>
  <w:style w:type="paragraph" w:customStyle="1" w:styleId="StyleMinimizedTextArialNarrow10pt">
    <w:name w:val="Style Minimized Text + Arial Narrow 10 pt"/>
    <w:basedOn w:val="MinimizedText"/>
    <w:link w:val="StyleMinimizedTextArialNarrow10ptChar"/>
    <w:qFormat/>
    <w:rsid w:val="001B4CBC"/>
    <w:rPr>
      <w:sz w:val="20"/>
    </w:rPr>
  </w:style>
  <w:style w:type="character" w:customStyle="1" w:styleId="StyleMinimizedTextArialNarrow10ptChar">
    <w:name w:val="Style Minimized Text + Arial Narrow 10 pt Char"/>
    <w:basedOn w:val="MinimizedTextChar"/>
    <w:link w:val="StyleMinimizedTextArialNarrow10pt"/>
    <w:rsid w:val="001B4CBC"/>
    <w:rPr>
      <w:rFonts w:ascii="Calibri" w:eastAsia="Times New Roman" w:hAnsi="Calibri"/>
      <w:sz w:val="20"/>
    </w:rPr>
  </w:style>
  <w:style w:type="character" w:customStyle="1" w:styleId="Styleunderline11ptBold">
    <w:name w:val="Style underline + 11 pt Bold"/>
    <w:basedOn w:val="underline"/>
    <w:rsid w:val="001B4CBC"/>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1B4CBC"/>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1B4CBC"/>
    <w:rPr>
      <w:rFonts w:ascii="Calibri" w:eastAsia="Times New Roman" w:hAnsi="Calibri"/>
      <w:sz w:val="22"/>
      <w:u w:val="single"/>
      <w:bdr w:val="single" w:sz="4" w:space="0" w:color="auto"/>
    </w:rPr>
  </w:style>
  <w:style w:type="character" w:customStyle="1" w:styleId="Style9pt">
    <w:name w:val="Style 9 pt"/>
    <w:basedOn w:val="DefaultParagraphFont"/>
    <w:rsid w:val="001B4CBC"/>
    <w:rPr>
      <w:rFonts w:ascii="Times New Roman" w:hAnsi="Times New Roman"/>
      <w:sz w:val="20"/>
    </w:rPr>
  </w:style>
  <w:style w:type="paragraph" w:customStyle="1" w:styleId="StyleStyle49pt3">
    <w:name w:val="Style Style4 + 9 pt3"/>
    <w:basedOn w:val="Style4"/>
    <w:link w:val="StyleStyle49pt3Char"/>
    <w:qFormat/>
    <w:rsid w:val="001B4CBC"/>
    <w:rPr>
      <w:rFonts w:cs="Times New Roman"/>
    </w:rPr>
  </w:style>
  <w:style w:type="character" w:customStyle="1" w:styleId="StyleStyle49pt3Char">
    <w:name w:val="Style Style4 + 9 pt3 Char"/>
    <w:basedOn w:val="Style4Char"/>
    <w:link w:val="StyleStyle49pt3"/>
    <w:rsid w:val="001B4CBC"/>
    <w:rPr>
      <w:rFonts w:ascii="Calibri" w:eastAsia="Times New Roman" w:hAnsi="Calibri" w:cs="Times New Roman"/>
      <w:sz w:val="22"/>
      <w:u w:val="single"/>
    </w:rPr>
  </w:style>
  <w:style w:type="paragraph" w:customStyle="1" w:styleId="StyleStyle4Bold">
    <w:name w:val="Style Style4 + Bold"/>
    <w:basedOn w:val="Style4"/>
    <w:link w:val="StyleStyle4BoldChar"/>
    <w:qFormat/>
    <w:rsid w:val="001B4CBC"/>
    <w:rPr>
      <w:rFonts w:cs="Times New Roman"/>
      <w:b/>
      <w:bCs/>
    </w:rPr>
  </w:style>
  <w:style w:type="character" w:customStyle="1" w:styleId="StyleStyle4BoldChar">
    <w:name w:val="Style Style4 + Bold Char"/>
    <w:basedOn w:val="Style4Char"/>
    <w:link w:val="StyleStyle4Bold"/>
    <w:rsid w:val="001B4CBC"/>
    <w:rPr>
      <w:rFonts w:ascii="Calibri" w:eastAsia="Times New Roman" w:hAnsi="Calibri" w:cs="Times New Roman"/>
      <w:b/>
      <w:bCs/>
      <w:sz w:val="22"/>
      <w:u w:val="single"/>
    </w:rPr>
  </w:style>
  <w:style w:type="character" w:customStyle="1" w:styleId="CharChar11">
    <w:name w:val="Char Char11"/>
    <w:basedOn w:val="DefaultParagraphFont"/>
    <w:rsid w:val="001B4CBC"/>
    <w:rPr>
      <w:rFonts w:cs="Arial"/>
      <w:bCs/>
      <w:szCs w:val="26"/>
      <w:u w:val="single"/>
      <w:lang w:val="en-US" w:eastAsia="en-US" w:bidi="ar-SA"/>
    </w:rPr>
  </w:style>
  <w:style w:type="character" w:customStyle="1" w:styleId="authorbio">
    <w:name w:val="authorbio"/>
    <w:basedOn w:val="DefaultParagraphFont"/>
    <w:rsid w:val="001B4CBC"/>
  </w:style>
  <w:style w:type="character" w:customStyle="1" w:styleId="a">
    <w:name w:val="a"/>
    <w:basedOn w:val="DefaultParagraphFont"/>
    <w:rsid w:val="001B4CBC"/>
  </w:style>
  <w:style w:type="character" w:customStyle="1" w:styleId="StyleStyleUnderline411pt">
    <w:name w:val="Style Style Underline4 + 11 pt"/>
    <w:basedOn w:val="DefaultParagraphFont"/>
    <w:rsid w:val="001B4CBC"/>
    <w:rPr>
      <w:sz w:val="20"/>
      <w:u w:val="single"/>
    </w:rPr>
  </w:style>
  <w:style w:type="character" w:customStyle="1" w:styleId="StyleStyleUnderline411ptBold">
    <w:name w:val="Style Style Underline4 + 11 pt Bold"/>
    <w:basedOn w:val="DefaultParagraphFont"/>
    <w:rsid w:val="001B4CBC"/>
    <w:rPr>
      <w:b/>
      <w:bCs/>
      <w:sz w:val="20"/>
      <w:u w:val="single"/>
    </w:rPr>
  </w:style>
  <w:style w:type="character" w:customStyle="1" w:styleId="StyleStyleUnderline311pt">
    <w:name w:val="Style Style Underline3 + 11 pt"/>
    <w:basedOn w:val="DefaultParagraphFont"/>
    <w:rsid w:val="001B4CBC"/>
    <w:rPr>
      <w:sz w:val="20"/>
      <w:u w:val="single"/>
    </w:rPr>
  </w:style>
  <w:style w:type="character" w:customStyle="1" w:styleId="StyleStyleUnderline311ptBold">
    <w:name w:val="Style Style Underline3 + 11 pt Bold"/>
    <w:basedOn w:val="DefaultParagraphFont"/>
    <w:rsid w:val="001B4CBC"/>
    <w:rPr>
      <w:b/>
      <w:bCs/>
      <w:sz w:val="20"/>
      <w:u w:val="single"/>
    </w:rPr>
  </w:style>
  <w:style w:type="character" w:customStyle="1" w:styleId="StyleUnderline3">
    <w:name w:val="Style Underline3"/>
    <w:basedOn w:val="DefaultParagraphFont"/>
    <w:rsid w:val="001B4CBC"/>
    <w:rPr>
      <w:u w:val="single"/>
    </w:rPr>
  </w:style>
  <w:style w:type="paragraph" w:customStyle="1" w:styleId="StyleStyle111ptBorderSinglesolidlineAuto05ptL">
    <w:name w:val="Style Style1 + 11 pt Border: : (Single solid line Auto  0.5 pt L..."/>
    <w:link w:val="StyleStyle111ptBorderSinglesolidlineAuto05ptLChar"/>
    <w:qFormat/>
    <w:rsid w:val="001B4CBC"/>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1B4CBC"/>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1B4CBC"/>
    <w:rPr>
      <w:u w:val="single"/>
    </w:rPr>
  </w:style>
  <w:style w:type="character" w:customStyle="1" w:styleId="NothingChar">
    <w:name w:val="Nothing Char"/>
    <w:basedOn w:val="DefaultParagraphFont"/>
    <w:link w:val="Nothing"/>
    <w:rsid w:val="001B4CBC"/>
    <w:rPr>
      <w:rFonts w:ascii="Times New Roman" w:eastAsia="Times New Roman" w:hAnsi="Times New Roman" w:cs="Times New Roman"/>
      <w:sz w:val="20"/>
    </w:rPr>
  </w:style>
  <w:style w:type="character" w:customStyle="1" w:styleId="CardsFont12pt0">
    <w:name w:val="Cards + Font 12pt"/>
    <w:basedOn w:val="DefaultParagraphFont"/>
    <w:uiPriority w:val="1"/>
    <w:rsid w:val="001B4CBC"/>
    <w:rPr>
      <w:rFonts w:ascii="Times New Roman" w:eastAsia="Calibri" w:hAnsi="Times New Roman" w:cs="Times New Roman"/>
      <w:sz w:val="24"/>
      <w:szCs w:val="20"/>
      <w:u w:val="single"/>
    </w:rPr>
  </w:style>
  <w:style w:type="character" w:customStyle="1" w:styleId="SmallTextChar0">
    <w:name w:val="Small Text Char"/>
    <w:basedOn w:val="CardTextChar0"/>
    <w:rsid w:val="001B4CBC"/>
    <w:rPr>
      <w:rFonts w:ascii="Times New Roman" w:eastAsia="MS Mincho" w:hAnsi="Times New Roman" w:cs="Times New Roman"/>
      <w:sz w:val="15"/>
      <w:szCs w:val="24"/>
      <w:lang w:eastAsia="ja-JP"/>
    </w:rPr>
  </w:style>
  <w:style w:type="paragraph" w:customStyle="1" w:styleId="Circled">
    <w:name w:val="Circled"/>
    <w:link w:val="CircledChar"/>
    <w:qFormat/>
    <w:rsid w:val="001B4CBC"/>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1B4CBC"/>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1B4CBC"/>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1B4CBC"/>
  </w:style>
  <w:style w:type="character" w:customStyle="1" w:styleId="part-of-speech">
    <w:name w:val="part-of-speech"/>
    <w:basedOn w:val="DefaultParagraphFont"/>
    <w:rsid w:val="001B4CBC"/>
  </w:style>
  <w:style w:type="character" w:customStyle="1" w:styleId="sep">
    <w:name w:val="sep"/>
    <w:basedOn w:val="DefaultParagraphFont"/>
    <w:rsid w:val="001B4CBC"/>
  </w:style>
  <w:style w:type="character" w:customStyle="1" w:styleId="pron">
    <w:name w:val="pron"/>
    <w:basedOn w:val="DefaultParagraphFont"/>
    <w:rsid w:val="001B4CBC"/>
  </w:style>
  <w:style w:type="paragraph" w:customStyle="1" w:styleId="StyleStyle4LatinTimesNewRomanAsianSimSun">
    <w:name w:val="Style Style4 + (Latin) Times New Roman (Asian) SimSun"/>
    <w:basedOn w:val="Normal"/>
    <w:link w:val="StyleStyle4LatinTimesNewRomanAsianSimSunChar"/>
    <w:qFormat/>
    <w:rsid w:val="001B4CBC"/>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1B4CBC"/>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1B4CBC"/>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1B4CBC"/>
    <w:rPr>
      <w:rFonts w:ascii="Calibri" w:eastAsia="SimSun" w:hAnsi="Calibri"/>
      <w:b/>
      <w:bCs/>
      <w:sz w:val="22"/>
      <w:u w:val="single"/>
    </w:rPr>
  </w:style>
  <w:style w:type="character" w:customStyle="1" w:styleId="CharChar3">
    <w:name w:val="Char Char3"/>
    <w:basedOn w:val="DefaultParagraphFont"/>
    <w:rsid w:val="001B4CBC"/>
    <w:rPr>
      <w:rFonts w:cs="Arial"/>
      <w:b/>
      <w:bCs/>
      <w:iCs/>
      <w:lang w:val="en-US" w:eastAsia="en-US" w:bidi="ar-SA"/>
    </w:rPr>
  </w:style>
  <w:style w:type="character" w:customStyle="1" w:styleId="SubtitleChar">
    <w:name w:val="Subtitle Char"/>
    <w:aliases w:val="Underlined card text Char"/>
    <w:basedOn w:val="DefaultParagraphFont"/>
    <w:link w:val="Subtitle"/>
    <w:uiPriority w:val="11"/>
    <w:rsid w:val="001B4CBC"/>
    <w:rPr>
      <w:bCs/>
      <w:szCs w:val="26"/>
      <w:u w:val="single"/>
    </w:rPr>
  </w:style>
  <w:style w:type="paragraph" w:styleId="Subtitle">
    <w:name w:val="Subtitle"/>
    <w:aliases w:val="Underlined card text"/>
    <w:basedOn w:val="Normal"/>
    <w:next w:val="Normal"/>
    <w:link w:val="SubtitleChar"/>
    <w:uiPriority w:val="11"/>
    <w:qFormat/>
    <w:rsid w:val="001B4CBC"/>
    <w:pPr>
      <w:spacing w:after="60"/>
      <w:outlineLvl w:val="1"/>
    </w:pPr>
    <w:rPr>
      <w:rFonts w:asciiTheme="minorHAnsi" w:hAnsiTheme="minorHAnsi"/>
      <w:bCs/>
      <w:sz w:val="24"/>
      <w:szCs w:val="26"/>
      <w:u w:val="single"/>
    </w:rPr>
  </w:style>
  <w:style w:type="character" w:customStyle="1" w:styleId="SubtitleChar1">
    <w:name w:val="Subtitle Char1"/>
    <w:aliases w:val="Underlined card text Char1"/>
    <w:basedOn w:val="DefaultParagraphFont"/>
    <w:uiPriority w:val="11"/>
    <w:rsid w:val="001B4CBC"/>
    <w:rPr>
      <w:color w:val="5A5A5A" w:themeColor="text1" w:themeTint="A5"/>
      <w:spacing w:val="15"/>
      <w:sz w:val="22"/>
      <w:szCs w:val="22"/>
    </w:rPr>
  </w:style>
  <w:style w:type="paragraph" w:customStyle="1" w:styleId="StyleStyle411pt1">
    <w:name w:val="Style Style4 + 11 pt1"/>
    <w:basedOn w:val="Style4"/>
    <w:link w:val="StyleStyle411pt1Char"/>
    <w:qFormat/>
    <w:rsid w:val="001B4CBC"/>
    <w:rPr>
      <w:rFonts w:cs="Times New Roman"/>
    </w:rPr>
  </w:style>
  <w:style w:type="character" w:customStyle="1" w:styleId="StyleStyle411pt1Char">
    <w:name w:val="Style Style4 + 11 pt1 Char"/>
    <w:basedOn w:val="Style4Char"/>
    <w:link w:val="StyleStyle411pt1"/>
    <w:rsid w:val="001B4CBC"/>
    <w:rPr>
      <w:rFonts w:ascii="Calibri" w:eastAsia="Times New Roman" w:hAnsi="Calibri" w:cs="Times New Roman"/>
      <w:sz w:val="22"/>
      <w:u w:val="single"/>
    </w:rPr>
  </w:style>
  <w:style w:type="character" w:customStyle="1" w:styleId="BoldandUnderlineCharChar2">
    <w:name w:val="Bold and Underline Char Char2"/>
    <w:basedOn w:val="DefaultParagraphFont"/>
    <w:rsid w:val="001B4CBC"/>
    <w:rPr>
      <w:b/>
      <w:u w:val="single"/>
      <w:lang w:val="en-US" w:eastAsia="en-US" w:bidi="ar-SA"/>
    </w:rPr>
  </w:style>
  <w:style w:type="character" w:customStyle="1" w:styleId="StyleUnderlineCharChar111pt">
    <w:name w:val="Style Underline Char Char1 + 11 pt"/>
    <w:basedOn w:val="DefaultParagraphFont"/>
    <w:rsid w:val="001B4CBC"/>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1B4CBC"/>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1B4CBC"/>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1B4CBC"/>
    <w:rPr>
      <w:sz w:val="22"/>
      <w:u w:val="single"/>
    </w:rPr>
  </w:style>
  <w:style w:type="paragraph" w:customStyle="1" w:styleId="StyleMinimizedTextArialNarrow9pt">
    <w:name w:val="Style Minimized Text + Arial Narrow 9 pt"/>
    <w:basedOn w:val="Normal"/>
    <w:link w:val="StyleMinimizedTextArialNarrow9ptChar"/>
    <w:qFormat/>
    <w:rsid w:val="001B4CBC"/>
    <w:rPr>
      <w:rFonts w:eastAsia="Times New Roman"/>
    </w:rPr>
  </w:style>
  <w:style w:type="character" w:customStyle="1" w:styleId="StyleMinimizedTextArialNarrow9ptChar">
    <w:name w:val="Style Minimized Text + Arial Narrow 9 pt Char"/>
    <w:basedOn w:val="DefaultParagraphFont"/>
    <w:link w:val="StyleMinimizedTextArialNarrow9pt"/>
    <w:rsid w:val="001B4CBC"/>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1B4CBC"/>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1B4CBC"/>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1B4CBC"/>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1B4CBC"/>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1B4CBC"/>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1B4CBC"/>
    <w:rPr>
      <w:b w:val="0"/>
      <w:bCs/>
      <w:sz w:val="20"/>
      <w:u w:val="single"/>
      <w:lang w:val="en-US" w:eastAsia="en-US" w:bidi="ar-SA"/>
    </w:rPr>
  </w:style>
  <w:style w:type="character" w:customStyle="1" w:styleId="Styleunderline9pt">
    <w:name w:val="Style underline + 9 pt"/>
    <w:basedOn w:val="underline"/>
    <w:rsid w:val="001B4CBC"/>
    <w:rPr>
      <w:rFonts w:ascii="Times New Roman" w:hAnsi="Times New Roman" w:cs="Times New Roman"/>
      <w:b/>
      <w:sz w:val="20"/>
      <w:u w:val="single"/>
    </w:rPr>
  </w:style>
  <w:style w:type="character" w:customStyle="1" w:styleId="StyleTimesNewRoman9pt">
    <w:name w:val="Style Times New Roman 9 pt"/>
    <w:basedOn w:val="DefaultParagraphFont"/>
    <w:rsid w:val="001B4CBC"/>
    <w:rPr>
      <w:rFonts w:ascii="Times New Roman" w:hAnsi="Times New Roman"/>
      <w:sz w:val="20"/>
    </w:rPr>
  </w:style>
  <w:style w:type="character" w:customStyle="1" w:styleId="Styleunderline9pt1">
    <w:name w:val="Style underline + 9 pt1"/>
    <w:basedOn w:val="underline"/>
    <w:rsid w:val="001B4CBC"/>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1B4CBC"/>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1B4CBC"/>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1B4CBC"/>
    <w:rPr>
      <w:b/>
      <w:bCs/>
      <w:noProof w:val="0"/>
      <w:sz w:val="20"/>
      <w:u w:val="single"/>
      <w:lang w:val="en-US" w:eastAsia="en-US" w:bidi="ar-SA"/>
    </w:rPr>
  </w:style>
  <w:style w:type="character" w:customStyle="1" w:styleId="Hyperlink23">
    <w:name w:val="Hyperlink23"/>
    <w:basedOn w:val="DefaultParagraphFont"/>
    <w:rsid w:val="001B4CBC"/>
    <w:rPr>
      <w:color w:val="3300CC"/>
      <w:u w:val="single"/>
    </w:rPr>
  </w:style>
  <w:style w:type="paragraph" w:customStyle="1" w:styleId="cardCharChar">
    <w:name w:val="card Char Char"/>
    <w:basedOn w:val="Normal"/>
    <w:link w:val="cardCharCharChar"/>
    <w:qFormat/>
    <w:rsid w:val="001B4CBC"/>
    <w:pPr>
      <w:ind w:left="288" w:right="288"/>
    </w:pPr>
    <w:rPr>
      <w:rFonts w:eastAsia="Times New Roman"/>
      <w:szCs w:val="20"/>
    </w:rPr>
  </w:style>
  <w:style w:type="character" w:customStyle="1" w:styleId="cardCharCharChar">
    <w:name w:val="card Char Char Char"/>
    <w:basedOn w:val="DefaultParagraphFont"/>
    <w:link w:val="cardCharChar"/>
    <w:rsid w:val="001B4CBC"/>
    <w:rPr>
      <w:rFonts w:ascii="Calibri" w:eastAsia="Times New Roman" w:hAnsi="Calibri"/>
      <w:sz w:val="22"/>
      <w:szCs w:val="20"/>
    </w:rPr>
  </w:style>
  <w:style w:type="character" w:customStyle="1" w:styleId="StyleunderlineArialNarrow9ptBold">
    <w:name w:val="Style underline + Arial Narrow 9 pt Bold"/>
    <w:basedOn w:val="underline"/>
    <w:rsid w:val="001B4CBC"/>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1B4CBC"/>
  </w:style>
  <w:style w:type="character" w:customStyle="1" w:styleId="StylecardCharCharArialNarrow9ptChar">
    <w:name w:val="Style card Char Char + Arial Narrow 9 pt Char"/>
    <w:basedOn w:val="cardCharCharChar"/>
    <w:link w:val="StylecardCharCharArialNarrow9pt"/>
    <w:rsid w:val="001B4CBC"/>
    <w:rPr>
      <w:rFonts w:ascii="Calibri" w:eastAsia="Times New Roman" w:hAnsi="Calibri"/>
      <w:sz w:val="22"/>
      <w:szCs w:val="20"/>
    </w:rPr>
  </w:style>
  <w:style w:type="character" w:customStyle="1" w:styleId="UnderlineCharCharChar">
    <w:name w:val="Underline Char Char Char"/>
    <w:basedOn w:val="DefaultParagraphFont"/>
    <w:rsid w:val="001B4CBC"/>
    <w:rPr>
      <w:noProof w:val="0"/>
      <w:u w:val="single"/>
      <w:lang w:val="en-US" w:eastAsia="en-US" w:bidi="ar-SA"/>
    </w:rPr>
  </w:style>
  <w:style w:type="character" w:customStyle="1" w:styleId="CardTextChar1">
    <w:name w:val="Card Text Char1"/>
    <w:basedOn w:val="DefaultParagraphFont"/>
    <w:rsid w:val="001B4CBC"/>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1B4CBC"/>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1B4CBC"/>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1B4CBC"/>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1B4CBC"/>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1B4CBC"/>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1B4CBC"/>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1B4CBC"/>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1B4CBC"/>
    <w:rPr>
      <w:rFonts w:eastAsia="Times New Roman"/>
    </w:rPr>
  </w:style>
  <w:style w:type="character" w:customStyle="1" w:styleId="TextsmallChar">
    <w:name w:val="Textsmall Char"/>
    <w:basedOn w:val="DefaultParagraphFont"/>
    <w:link w:val="Textsmall"/>
    <w:rsid w:val="001B4CBC"/>
    <w:rPr>
      <w:rFonts w:ascii="Calibri" w:eastAsia="Times New Roman" w:hAnsi="Calibri"/>
      <w:sz w:val="22"/>
    </w:rPr>
  </w:style>
  <w:style w:type="character" w:customStyle="1" w:styleId="CharChar111">
    <w:name w:val="Char Char111"/>
    <w:basedOn w:val="DefaultParagraphFont"/>
    <w:rsid w:val="001B4CBC"/>
    <w:rPr>
      <w:rFonts w:cs="Arial"/>
      <w:bCs/>
      <w:szCs w:val="26"/>
      <w:u w:val="single"/>
      <w:lang w:val="en-US" w:eastAsia="en-US" w:bidi="ar-SA"/>
    </w:rPr>
  </w:style>
  <w:style w:type="character" w:customStyle="1" w:styleId="UnderlineBold">
    <w:name w:val="Underline + Bold"/>
    <w:uiPriority w:val="1"/>
    <w:qFormat/>
    <w:rsid w:val="001B4CBC"/>
    <w:rPr>
      <w:b/>
      <w:sz w:val="20"/>
      <w:u w:val="single"/>
    </w:rPr>
  </w:style>
  <w:style w:type="paragraph" w:customStyle="1" w:styleId="cardtextsmall">
    <w:name w:val="card text small"/>
    <w:basedOn w:val="Normal"/>
    <w:uiPriority w:val="99"/>
    <w:qFormat/>
    <w:rsid w:val="001B4CBC"/>
    <w:rPr>
      <w:rFonts w:ascii="Arial Narrow" w:eastAsia="Times New Roman" w:hAnsi="Arial Narrow"/>
    </w:rPr>
  </w:style>
  <w:style w:type="character" w:customStyle="1" w:styleId="AUnterdline">
    <w:name w:val="AUnterdline"/>
    <w:qFormat/>
    <w:rsid w:val="001B4CBC"/>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1B4CBC"/>
    <w:rPr>
      <w:rFonts w:ascii="Times New Roman" w:hAnsi="Times New Roman"/>
      <w:b/>
      <w:bCs/>
      <w:sz w:val="20"/>
      <w:u w:val="single"/>
      <w:bdr w:val="single" w:sz="4" w:space="0" w:color="auto"/>
    </w:rPr>
  </w:style>
  <w:style w:type="character" w:customStyle="1" w:styleId="highlightedsearchterm">
    <w:name w:val="highlightedsearchterm"/>
    <w:rsid w:val="001B4CBC"/>
  </w:style>
  <w:style w:type="character" w:customStyle="1" w:styleId="StyleUnderline1">
    <w:name w:val="Style Underline1"/>
    <w:basedOn w:val="DefaultParagraphFont"/>
    <w:rsid w:val="001B4CBC"/>
    <w:rPr>
      <w:rFonts w:ascii="Times New Roman" w:hAnsi="Times New Roman"/>
      <w:sz w:val="20"/>
      <w:u w:val="single"/>
    </w:rPr>
  </w:style>
  <w:style w:type="paragraph" w:customStyle="1" w:styleId="CardIndented">
    <w:name w:val="Card (Indented)"/>
    <w:basedOn w:val="Normal"/>
    <w:link w:val="CardIndentedChar"/>
    <w:qFormat/>
    <w:rsid w:val="001B4CBC"/>
    <w:pPr>
      <w:ind w:left="288"/>
    </w:pPr>
  </w:style>
  <w:style w:type="paragraph" w:customStyle="1" w:styleId="StyleStyle49pt10">
    <w:name w:val="Style Style4 + 9 pt10"/>
    <w:basedOn w:val="Style4"/>
    <w:link w:val="StyleStyle49pt10Char"/>
    <w:qFormat/>
    <w:rsid w:val="001B4CBC"/>
    <w:rPr>
      <w:rFonts w:cs="Times New Roman"/>
    </w:rPr>
  </w:style>
  <w:style w:type="character" w:customStyle="1" w:styleId="StyleStyle49pt10Char">
    <w:name w:val="Style Style4 + 9 pt10 Char"/>
    <w:basedOn w:val="Style4Char"/>
    <w:link w:val="StyleStyle49pt10"/>
    <w:rsid w:val="001B4CBC"/>
    <w:rPr>
      <w:rFonts w:ascii="Calibri" w:eastAsia="Times New Roman" w:hAnsi="Calibri" w:cs="Times New Roman"/>
      <w:sz w:val="22"/>
      <w:u w:val="single"/>
    </w:rPr>
  </w:style>
  <w:style w:type="paragraph" w:customStyle="1" w:styleId="StyleStyle49ptBold7">
    <w:name w:val="Style Style4 + 9 pt Bold7"/>
    <w:basedOn w:val="Style4"/>
    <w:link w:val="StyleStyle49ptBold7Char"/>
    <w:qFormat/>
    <w:rsid w:val="001B4CBC"/>
    <w:rPr>
      <w:rFonts w:cs="Times New Roman"/>
      <w:b/>
      <w:bCs/>
    </w:rPr>
  </w:style>
  <w:style w:type="character" w:customStyle="1" w:styleId="StyleStyle49ptBold7Char">
    <w:name w:val="Style Style4 + 9 pt Bold7 Char"/>
    <w:link w:val="StyleStyle49ptBold7"/>
    <w:rsid w:val="001B4CBC"/>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1B4CBC"/>
    <w:pPr>
      <w:ind w:left="288"/>
    </w:pPr>
    <w:rPr>
      <w:rFonts w:eastAsia="Times New Roman"/>
      <w:u w:val="single"/>
    </w:rPr>
  </w:style>
  <w:style w:type="character" w:customStyle="1" w:styleId="NormalUnderlineChar">
    <w:name w:val="Normal Underline Char"/>
    <w:link w:val="NormalUnderline"/>
    <w:rsid w:val="001B4CBC"/>
    <w:rPr>
      <w:rFonts w:ascii="Calibri" w:eastAsia="Times New Roman" w:hAnsi="Calibri"/>
      <w:sz w:val="22"/>
      <w:u w:val="single"/>
    </w:rPr>
  </w:style>
  <w:style w:type="character" w:customStyle="1" w:styleId="DontRead">
    <w:name w:val="Don't Read"/>
    <w:qFormat/>
    <w:rsid w:val="001B4CBC"/>
    <w:rPr>
      <w:rFonts w:ascii="Times New Roman" w:hAnsi="Times New Roman"/>
      <w:sz w:val="16"/>
    </w:rPr>
  </w:style>
  <w:style w:type="paragraph" w:customStyle="1" w:styleId="Underlinestyle">
    <w:name w:val="Underline style"/>
    <w:basedOn w:val="Normal"/>
    <w:uiPriority w:val="99"/>
    <w:qFormat/>
    <w:rsid w:val="001B4CBC"/>
    <w:rPr>
      <w:rFonts w:eastAsia="Times New Roman"/>
      <w:u w:val="single"/>
    </w:rPr>
  </w:style>
  <w:style w:type="character" w:customStyle="1" w:styleId="Style11ptUnderline3">
    <w:name w:val="Style 11 pt Underline3"/>
    <w:rsid w:val="001B4CBC"/>
    <w:rPr>
      <w:sz w:val="20"/>
      <w:u w:val="single"/>
    </w:rPr>
  </w:style>
  <w:style w:type="character" w:customStyle="1" w:styleId="27">
    <w:name w:val="27"/>
    <w:rsid w:val="001B4CBC"/>
    <w:rPr>
      <w:rFonts w:cs="Arial"/>
      <w:bCs/>
      <w:sz w:val="20"/>
      <w:u w:val="single"/>
      <w:lang w:val="en-US" w:eastAsia="en-US" w:bidi="ar-SA"/>
    </w:rPr>
  </w:style>
  <w:style w:type="character" w:customStyle="1" w:styleId="2">
    <w:name w:val="2"/>
    <w:rsid w:val="001B4CBC"/>
    <w:rPr>
      <w:rFonts w:cs="Arial"/>
      <w:bCs/>
      <w:sz w:val="20"/>
      <w:u w:val="single"/>
      <w:lang w:val="en-US" w:eastAsia="en-US" w:bidi="ar-SA"/>
    </w:rPr>
  </w:style>
  <w:style w:type="character" w:customStyle="1" w:styleId="Style9ptUnderline11">
    <w:name w:val="Style 9 pt Underline11"/>
    <w:basedOn w:val="DefaultParagraphFont"/>
    <w:rsid w:val="001B4CBC"/>
    <w:rPr>
      <w:sz w:val="20"/>
      <w:u w:val="single"/>
    </w:rPr>
  </w:style>
  <w:style w:type="character" w:customStyle="1" w:styleId="Style9ptBoldUnderline5">
    <w:name w:val="Style 9 pt Bold Underline5"/>
    <w:basedOn w:val="DefaultParagraphFont"/>
    <w:rsid w:val="001B4CBC"/>
    <w:rPr>
      <w:b/>
      <w:bCs/>
      <w:sz w:val="20"/>
      <w:u w:val="single"/>
    </w:rPr>
  </w:style>
  <w:style w:type="character" w:customStyle="1" w:styleId="CharChar114">
    <w:name w:val="Char Char114"/>
    <w:basedOn w:val="DefaultParagraphFont"/>
    <w:rsid w:val="001B4CBC"/>
    <w:rPr>
      <w:rFonts w:cs="Arial"/>
      <w:bCs/>
      <w:szCs w:val="26"/>
      <w:u w:val="single"/>
      <w:lang w:val="en-US" w:eastAsia="en-US" w:bidi="ar-SA"/>
    </w:rPr>
  </w:style>
  <w:style w:type="character" w:customStyle="1" w:styleId="CharChar113">
    <w:name w:val="Char Char113"/>
    <w:basedOn w:val="DefaultParagraphFont"/>
    <w:rsid w:val="001B4CBC"/>
    <w:rPr>
      <w:rFonts w:cs="Arial"/>
      <w:bCs/>
      <w:szCs w:val="26"/>
      <w:u w:val="single"/>
      <w:lang w:val="en-US" w:eastAsia="en-US" w:bidi="ar-SA"/>
    </w:rPr>
  </w:style>
  <w:style w:type="character" w:customStyle="1" w:styleId="CharChar112">
    <w:name w:val="Char Char112"/>
    <w:basedOn w:val="DefaultParagraphFont"/>
    <w:rsid w:val="001B4CBC"/>
    <w:rPr>
      <w:rFonts w:cs="Arial"/>
      <w:bCs/>
      <w:szCs w:val="26"/>
      <w:u w:val="single"/>
      <w:lang w:val="en-US" w:eastAsia="en-US" w:bidi="ar-SA"/>
    </w:rPr>
  </w:style>
  <w:style w:type="character" w:customStyle="1" w:styleId="ssl0">
    <w:name w:val="ss_l0"/>
    <w:basedOn w:val="DefaultParagraphFont"/>
    <w:rsid w:val="001B4CBC"/>
  </w:style>
  <w:style w:type="paragraph" w:styleId="CommentText">
    <w:name w:val="annotation text"/>
    <w:basedOn w:val="Normal"/>
    <w:link w:val="CommentTextChar"/>
    <w:uiPriority w:val="99"/>
    <w:rsid w:val="001B4CBC"/>
    <w:rPr>
      <w:szCs w:val="20"/>
    </w:rPr>
  </w:style>
  <w:style w:type="character" w:customStyle="1" w:styleId="CommentTextChar">
    <w:name w:val="Comment Text Char"/>
    <w:basedOn w:val="DefaultParagraphFont"/>
    <w:link w:val="CommentText"/>
    <w:uiPriority w:val="99"/>
    <w:rsid w:val="001B4CBC"/>
    <w:rPr>
      <w:rFonts w:ascii="Calibri" w:hAnsi="Calibri"/>
      <w:sz w:val="22"/>
      <w:szCs w:val="20"/>
    </w:rPr>
  </w:style>
  <w:style w:type="character" w:customStyle="1" w:styleId="CommentSubjectChar">
    <w:name w:val="Comment Subject Char"/>
    <w:basedOn w:val="CommentTextChar"/>
    <w:link w:val="CommentSubject"/>
    <w:uiPriority w:val="99"/>
    <w:rsid w:val="001B4CBC"/>
    <w:rPr>
      <w:rFonts w:ascii="Times New Roman" w:hAnsi="Times New Roman" w:cs="Times New Roman"/>
      <w:b/>
      <w:bCs/>
      <w:sz w:val="22"/>
      <w:szCs w:val="20"/>
    </w:rPr>
  </w:style>
  <w:style w:type="paragraph" w:styleId="CommentSubject">
    <w:name w:val="annotation subject"/>
    <w:basedOn w:val="CommentText"/>
    <w:next w:val="CommentText"/>
    <w:link w:val="CommentSubjectChar"/>
    <w:uiPriority w:val="99"/>
    <w:rsid w:val="001B4CBC"/>
    <w:rPr>
      <w:rFonts w:ascii="Times New Roman" w:hAnsi="Times New Roman" w:cs="Times New Roman"/>
      <w:b/>
      <w:bCs/>
    </w:rPr>
  </w:style>
  <w:style w:type="character" w:customStyle="1" w:styleId="CommentSubjectChar1">
    <w:name w:val="Comment Subject Char1"/>
    <w:basedOn w:val="CommentTextChar"/>
    <w:uiPriority w:val="99"/>
    <w:semiHidden/>
    <w:rsid w:val="001B4CBC"/>
    <w:rPr>
      <w:rFonts w:ascii="Calibri" w:hAnsi="Calibri"/>
      <w:b/>
      <w:bCs/>
      <w:sz w:val="22"/>
      <w:szCs w:val="20"/>
    </w:rPr>
  </w:style>
  <w:style w:type="paragraph" w:customStyle="1" w:styleId="WW-Default1">
    <w:name w:val="WW-Default1"/>
    <w:basedOn w:val="Normal"/>
    <w:uiPriority w:val="99"/>
    <w:qFormat/>
    <w:rsid w:val="001B4CBC"/>
    <w:pPr>
      <w:suppressAutoHyphens/>
    </w:pPr>
    <w:rPr>
      <w:rFonts w:eastAsia="Times New Roman"/>
      <w:b/>
      <w:bCs/>
      <w:szCs w:val="20"/>
      <w:lang w:eastAsia="ar-SA"/>
    </w:rPr>
  </w:style>
  <w:style w:type="paragraph" w:customStyle="1" w:styleId="Normal1">
    <w:name w:val="Normal1"/>
    <w:basedOn w:val="BodyText"/>
    <w:qFormat/>
    <w:rsid w:val="001B4CBC"/>
    <w:pPr>
      <w:spacing w:after="120" w:line="259" w:lineRule="auto"/>
    </w:pPr>
    <w:rPr>
      <w:rFonts w:eastAsiaTheme="minorHAnsi" w:cs="Calibri"/>
    </w:rPr>
  </w:style>
  <w:style w:type="character" w:customStyle="1" w:styleId="zoomme">
    <w:name w:val="zoomme"/>
    <w:basedOn w:val="DefaultParagraphFont"/>
    <w:rsid w:val="001B4CBC"/>
  </w:style>
  <w:style w:type="character" w:customStyle="1" w:styleId="Date1">
    <w:name w:val="Date1"/>
    <w:basedOn w:val="DefaultParagraphFont"/>
    <w:rsid w:val="001B4CBC"/>
  </w:style>
  <w:style w:type="character" w:customStyle="1" w:styleId="classauthor">
    <w:name w:val="class=&quot;author&quot;"/>
    <w:basedOn w:val="DefaultParagraphFont"/>
    <w:rsid w:val="001B4CBC"/>
  </w:style>
  <w:style w:type="paragraph" w:customStyle="1" w:styleId="CardStyle">
    <w:name w:val="Card Style"/>
    <w:basedOn w:val="Normal"/>
    <w:link w:val="CardStyleChar"/>
    <w:qFormat/>
    <w:rsid w:val="001B4CBC"/>
    <w:rPr>
      <w:rFonts w:eastAsia="Times New Roman"/>
    </w:rPr>
  </w:style>
  <w:style w:type="character" w:customStyle="1" w:styleId="BoldUnderlineChar0">
    <w:name w:val="Bold Underline Char"/>
    <w:rsid w:val="001B4CBC"/>
    <w:rPr>
      <w:rFonts w:ascii="Times New Roman" w:eastAsia="Times New Roman" w:hAnsi="Times New Roman"/>
      <w:b/>
      <w:bCs/>
      <w:szCs w:val="24"/>
      <w:u w:val="single"/>
    </w:rPr>
  </w:style>
  <w:style w:type="character" w:customStyle="1" w:styleId="texto1">
    <w:name w:val="texto1"/>
    <w:rsid w:val="001B4CBC"/>
  </w:style>
  <w:style w:type="paragraph" w:customStyle="1" w:styleId="citenon-bold">
    <w:name w:val="cite non-bold"/>
    <w:basedOn w:val="Normal"/>
    <w:link w:val="citenon-boldChar"/>
    <w:qFormat/>
    <w:rsid w:val="001B4CBC"/>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1B4CBC"/>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1B4CBC"/>
    <w:rPr>
      <w:rFonts w:ascii="Calibri" w:eastAsia="Times New Roman" w:hAnsi="Calibri" w:cs="Arial"/>
      <w:b/>
      <w:bCs/>
      <w:szCs w:val="28"/>
    </w:rPr>
  </w:style>
  <w:style w:type="paragraph" w:customStyle="1" w:styleId="Style23">
    <w:name w:val="Style23"/>
    <w:basedOn w:val="Normal"/>
    <w:uiPriority w:val="99"/>
    <w:qFormat/>
    <w:rsid w:val="001B4CBC"/>
    <w:pPr>
      <w:widowControl w:val="0"/>
      <w:autoSpaceDE w:val="0"/>
      <w:autoSpaceDN w:val="0"/>
      <w:adjustRightInd w:val="0"/>
      <w:spacing w:line="209" w:lineRule="exact"/>
    </w:pPr>
    <w:rPr>
      <w:rFonts w:eastAsia="SimSun"/>
    </w:rPr>
  </w:style>
  <w:style w:type="character" w:customStyle="1" w:styleId="gray">
    <w:name w:val="gray"/>
    <w:basedOn w:val="DefaultParagraphFont"/>
    <w:rsid w:val="001B4CBC"/>
  </w:style>
  <w:style w:type="paragraph" w:customStyle="1" w:styleId="Tagtemplate">
    <w:name w:val="Tagtemplate"/>
    <w:basedOn w:val="Normal"/>
    <w:link w:val="TagtemplateChar"/>
    <w:autoRedefine/>
    <w:qFormat/>
    <w:rsid w:val="001B4CBC"/>
    <w:pPr>
      <w:keepNext/>
      <w:keepLines/>
    </w:pPr>
    <w:rPr>
      <w:rFonts w:eastAsia="Calibri"/>
      <w:b/>
    </w:rPr>
  </w:style>
  <w:style w:type="character" w:customStyle="1" w:styleId="TagtemplateChar">
    <w:name w:val="Tagtemplate Char"/>
    <w:basedOn w:val="DefaultParagraphFont"/>
    <w:link w:val="Tagtemplate"/>
    <w:rsid w:val="001B4CBC"/>
    <w:rPr>
      <w:rFonts w:ascii="Calibri" w:eastAsia="Calibri" w:hAnsi="Calibri"/>
      <w:b/>
      <w:sz w:val="22"/>
    </w:rPr>
  </w:style>
  <w:style w:type="character" w:customStyle="1" w:styleId="Styleunderline11ptBorderSinglesolidlineAuto05p">
    <w:name w:val="Style underline + 11 pt Border: : (Single solid line Auto  0.5 p..."/>
    <w:rsid w:val="001B4CBC"/>
    <w:rPr>
      <w:sz w:val="20"/>
      <w:u w:val="single"/>
      <w:bdr w:val="single" w:sz="4" w:space="0" w:color="auto"/>
    </w:rPr>
  </w:style>
  <w:style w:type="paragraph" w:customStyle="1" w:styleId="Citation-FirstLine">
    <w:name w:val="Citation - First Line"/>
    <w:basedOn w:val="Normal"/>
    <w:next w:val="Normal"/>
    <w:autoRedefine/>
    <w:uiPriority w:val="99"/>
    <w:qFormat/>
    <w:rsid w:val="001B4CBC"/>
    <w:pPr>
      <w:spacing w:line="240" w:lineRule="atLeast"/>
      <w:jc w:val="both"/>
    </w:pPr>
    <w:rPr>
      <w:rFonts w:ascii="Book Antiqua" w:eastAsia="Times New Roman" w:hAnsi="Book Antiqua"/>
    </w:rPr>
  </w:style>
  <w:style w:type="character" w:customStyle="1" w:styleId="CardText-Underlined">
    <w:name w:val="Card Text - Underlined"/>
    <w:rsid w:val="001B4CBC"/>
    <w:rPr>
      <w:b/>
      <w:sz w:val="20"/>
      <w:u w:val="single"/>
    </w:rPr>
  </w:style>
  <w:style w:type="paragraph" w:customStyle="1" w:styleId="Citation-Complete">
    <w:name w:val="Citation - Complete"/>
    <w:basedOn w:val="Normal"/>
    <w:next w:val="Normal"/>
    <w:link w:val="Citation-CompleteChar"/>
    <w:autoRedefine/>
    <w:qFormat/>
    <w:rsid w:val="001B4CBC"/>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1B4CBC"/>
    <w:rPr>
      <w:rFonts w:ascii="Book Antiqua" w:eastAsia="Times New Roman" w:hAnsi="Book Antiqua"/>
      <w:sz w:val="22"/>
    </w:rPr>
  </w:style>
  <w:style w:type="character" w:customStyle="1" w:styleId="MicroTextChar">
    <w:name w:val="MicroText Char"/>
    <w:link w:val="MicroText"/>
    <w:rsid w:val="001B4CBC"/>
    <w:rPr>
      <w:rFonts w:ascii="Arial Narrow" w:hAnsi="Arial Narrow"/>
      <w:sz w:val="12"/>
    </w:rPr>
  </w:style>
  <w:style w:type="paragraph" w:customStyle="1" w:styleId="TagCite">
    <w:name w:val="Tag/Cite"/>
    <w:basedOn w:val="Normal"/>
    <w:uiPriority w:val="99"/>
    <w:qFormat/>
    <w:rsid w:val="001B4CBC"/>
    <w:rPr>
      <w:rFonts w:eastAsia="Times New Roman"/>
      <w:b/>
    </w:rPr>
  </w:style>
  <w:style w:type="character" w:customStyle="1" w:styleId="Style11ptItalicUnderline">
    <w:name w:val="Style 11 pt Italic Underline"/>
    <w:basedOn w:val="DefaultParagraphFont"/>
    <w:rsid w:val="001B4CBC"/>
    <w:rPr>
      <w:i/>
      <w:iCs/>
      <w:sz w:val="20"/>
      <w:u w:val="single"/>
    </w:rPr>
  </w:style>
  <w:style w:type="character" w:customStyle="1" w:styleId="Style11ptItalic">
    <w:name w:val="Style 11 pt Italic"/>
    <w:basedOn w:val="DefaultParagraphFont"/>
    <w:rsid w:val="001B4CBC"/>
    <w:rPr>
      <w:rFonts w:ascii="Times New Roman" w:hAnsi="Times New Roman"/>
      <w:i/>
      <w:iCs/>
      <w:sz w:val="20"/>
    </w:rPr>
  </w:style>
  <w:style w:type="character" w:customStyle="1" w:styleId="BoldandUnderlineChar">
    <w:name w:val="Bold and Underline Char"/>
    <w:basedOn w:val="DefaultParagraphFont"/>
    <w:link w:val="BoldandUnderline"/>
    <w:locked/>
    <w:rsid w:val="001B4CBC"/>
    <w:rPr>
      <w:b/>
      <w:u w:val="single"/>
    </w:rPr>
  </w:style>
  <w:style w:type="paragraph" w:customStyle="1" w:styleId="BoldandUnderline">
    <w:name w:val="Bold and Underline"/>
    <w:basedOn w:val="Normal"/>
    <w:link w:val="BoldandUnderlineChar"/>
    <w:qFormat/>
    <w:rsid w:val="001B4CBC"/>
    <w:rPr>
      <w:rFonts w:asciiTheme="minorHAnsi" w:hAnsiTheme="minorHAnsi"/>
      <w:b/>
      <w:sz w:val="24"/>
      <w:u w:val="single"/>
    </w:rPr>
  </w:style>
  <w:style w:type="character" w:customStyle="1" w:styleId="hdr">
    <w:name w:val="hdr"/>
    <w:basedOn w:val="DefaultParagraphFont"/>
    <w:rsid w:val="001B4CBC"/>
  </w:style>
  <w:style w:type="paragraph" w:customStyle="1" w:styleId="StyleStyle49ptBold3">
    <w:name w:val="Style Style4 + 9 pt Bold3"/>
    <w:basedOn w:val="Style4"/>
    <w:link w:val="StyleStyle49ptBold3Char"/>
    <w:qFormat/>
    <w:rsid w:val="001B4CBC"/>
    <w:rPr>
      <w:rFonts w:cs="Times New Roman"/>
      <w:b/>
      <w:bCs/>
    </w:rPr>
  </w:style>
  <w:style w:type="character" w:customStyle="1" w:styleId="StyleStyle49ptBold3Char">
    <w:name w:val="Style Style4 + 9 pt Bold3 Char"/>
    <w:basedOn w:val="Style4Char"/>
    <w:link w:val="StyleStyle49ptBold3"/>
    <w:rsid w:val="001B4CBC"/>
    <w:rPr>
      <w:rFonts w:ascii="Calibri" w:eastAsia="Times New Roman" w:hAnsi="Calibri" w:cs="Times New Roman"/>
      <w:b/>
      <w:bCs/>
      <w:sz w:val="22"/>
      <w:u w:val="single"/>
    </w:rPr>
  </w:style>
  <w:style w:type="character" w:customStyle="1" w:styleId="Style9ptUnderline6">
    <w:name w:val="Style 9 pt Underline6"/>
    <w:basedOn w:val="DefaultParagraphFont"/>
    <w:rsid w:val="001B4CBC"/>
    <w:rPr>
      <w:sz w:val="20"/>
      <w:u w:val="single"/>
    </w:rPr>
  </w:style>
  <w:style w:type="character" w:customStyle="1" w:styleId="ct-with-fmlt">
    <w:name w:val="ct-with-fmlt"/>
    <w:basedOn w:val="DefaultParagraphFont"/>
    <w:rsid w:val="001B4CBC"/>
  </w:style>
  <w:style w:type="paragraph" w:customStyle="1" w:styleId="TagText">
    <w:name w:val="TagText"/>
    <w:basedOn w:val="Normal"/>
    <w:uiPriority w:val="99"/>
    <w:qFormat/>
    <w:rsid w:val="001B4CBC"/>
    <w:rPr>
      <w:b/>
    </w:rPr>
  </w:style>
  <w:style w:type="paragraph" w:customStyle="1" w:styleId="StyleStyle49pt">
    <w:name w:val="Style Style4 + 9 pt"/>
    <w:basedOn w:val="Normal"/>
    <w:link w:val="StyleStyle49ptChar"/>
    <w:qFormat/>
    <w:rsid w:val="001B4CBC"/>
    <w:rPr>
      <w:rFonts w:eastAsia="Times New Roman"/>
      <w:u w:val="single"/>
    </w:rPr>
  </w:style>
  <w:style w:type="character" w:customStyle="1" w:styleId="StyleStyle49ptChar">
    <w:name w:val="Style Style4 + 9 pt Char"/>
    <w:basedOn w:val="DefaultParagraphFont"/>
    <w:link w:val="StyleStyle49pt"/>
    <w:rsid w:val="001B4CBC"/>
    <w:rPr>
      <w:rFonts w:ascii="Calibri" w:eastAsia="Times New Roman" w:hAnsi="Calibri"/>
      <w:sz w:val="22"/>
      <w:u w:val="single"/>
    </w:rPr>
  </w:style>
  <w:style w:type="paragraph" w:customStyle="1" w:styleId="StyleStyle49ptBold">
    <w:name w:val="Style Style4 + 9 pt Bold"/>
    <w:basedOn w:val="Normal"/>
    <w:link w:val="StyleStyle49ptBoldChar"/>
    <w:qFormat/>
    <w:rsid w:val="001B4CBC"/>
    <w:rPr>
      <w:rFonts w:eastAsia="Times New Roman"/>
      <w:b/>
      <w:bCs/>
      <w:u w:val="single"/>
    </w:rPr>
  </w:style>
  <w:style w:type="character" w:customStyle="1" w:styleId="StyleStyle49ptBoldChar">
    <w:name w:val="Style Style4 + 9 pt Bold Char"/>
    <w:basedOn w:val="DefaultParagraphFont"/>
    <w:link w:val="StyleStyle49ptBold"/>
    <w:rsid w:val="001B4CBC"/>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1B4CBC"/>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1B4CBC"/>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1B4CBC"/>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1B4CBC"/>
    <w:rPr>
      <w:rFonts w:ascii="Arial" w:eastAsia="Times New Roman" w:hAnsi="Arial" w:cs="Arial"/>
      <w:b/>
      <w:bCs/>
      <w:sz w:val="22"/>
      <w:u w:val="single"/>
    </w:rPr>
  </w:style>
  <w:style w:type="paragraph" w:customStyle="1" w:styleId="StyleUnderlined11pt">
    <w:name w:val="Style Underlined + 11 pt"/>
    <w:link w:val="StyleUnderlined11ptChar"/>
    <w:qFormat/>
    <w:rsid w:val="001B4CBC"/>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1B4CBC"/>
    <w:rPr>
      <w:rFonts w:ascii="Arial" w:eastAsia="Times New Roman" w:hAnsi="Arial" w:cs="Arial"/>
      <w:sz w:val="22"/>
      <w:u w:val="single"/>
    </w:rPr>
  </w:style>
  <w:style w:type="character" w:customStyle="1" w:styleId="newscontent">
    <w:name w:val="newscontent"/>
    <w:rsid w:val="001B4CBC"/>
  </w:style>
  <w:style w:type="character" w:customStyle="1" w:styleId="StyleUnderlinePatternClearYellow">
    <w:name w:val="Style Underline Pattern: Clear (Yellow)"/>
    <w:basedOn w:val="DefaultParagraphFont"/>
    <w:rsid w:val="001B4CBC"/>
    <w:rPr>
      <w:u w:val="single"/>
      <w:shd w:val="clear" w:color="auto" w:fill="00FF00"/>
    </w:rPr>
  </w:style>
  <w:style w:type="paragraph" w:customStyle="1" w:styleId="StyleUnderlineChar11pt3">
    <w:name w:val="Style Underline Char + 11 pt3"/>
    <w:link w:val="StyleUnderlineChar11pt3Char"/>
    <w:qFormat/>
    <w:rsid w:val="001B4CBC"/>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1B4CBC"/>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1B4CBC"/>
    <w:rPr>
      <w:b w:val="0"/>
      <w:bCs/>
      <w:u w:val="single"/>
    </w:rPr>
  </w:style>
  <w:style w:type="character" w:customStyle="1" w:styleId="date-display-single">
    <w:name w:val="date-display-single"/>
    <w:basedOn w:val="DefaultParagraphFont"/>
    <w:rsid w:val="001B4CBC"/>
  </w:style>
  <w:style w:type="character" w:customStyle="1" w:styleId="CommentTextChar1">
    <w:name w:val="Comment Text Char1"/>
    <w:basedOn w:val="DefaultParagraphFont"/>
    <w:uiPriority w:val="99"/>
    <w:rsid w:val="001B4CBC"/>
    <w:rPr>
      <w:rFonts w:ascii="Times New Roman" w:hAnsi="Times New Roman" w:cs="Times New Roman"/>
      <w:sz w:val="20"/>
      <w:szCs w:val="20"/>
    </w:rPr>
  </w:style>
  <w:style w:type="character" w:customStyle="1" w:styleId="BodyTextChar1">
    <w:name w:val="Body Text Char1"/>
    <w:aliases w:val="Very Small Text Char1"/>
    <w:basedOn w:val="DefaultParagraphFont"/>
    <w:rsid w:val="001B4CBC"/>
    <w:rPr>
      <w:rFonts w:ascii="Times New Roman" w:hAnsi="Times New Roman" w:cs="Times New Roman"/>
      <w:sz w:val="20"/>
    </w:rPr>
  </w:style>
  <w:style w:type="paragraph" w:customStyle="1" w:styleId="Cite2">
    <w:name w:val="Cite 2"/>
    <w:basedOn w:val="Normal"/>
    <w:uiPriority w:val="99"/>
    <w:qFormat/>
    <w:rsid w:val="001B4CBC"/>
    <w:rPr>
      <w:rFonts w:eastAsia="MS Mincho"/>
      <w:b/>
      <w:u w:val="single"/>
    </w:rPr>
  </w:style>
  <w:style w:type="character" w:customStyle="1" w:styleId="StyleunderlineBold">
    <w:name w:val="Style underline + Bold"/>
    <w:basedOn w:val="underline"/>
    <w:rsid w:val="001B4CBC"/>
    <w:rPr>
      <w:rFonts w:ascii="Times New Roman" w:hAnsi="Times New Roman" w:cs="Times New Roman"/>
      <w:b w:val="0"/>
      <w:bCs/>
      <w:sz w:val="20"/>
      <w:u w:val="single"/>
    </w:rPr>
  </w:style>
  <w:style w:type="paragraph" w:customStyle="1" w:styleId="cards0">
    <w:name w:val="cards"/>
    <w:basedOn w:val="Cites0"/>
    <w:qFormat/>
    <w:rsid w:val="001B4CBC"/>
    <w:pPr>
      <w:widowControl/>
      <w:jc w:val="left"/>
    </w:pPr>
    <w:rPr>
      <w:szCs w:val="22"/>
    </w:rPr>
  </w:style>
  <w:style w:type="character" w:customStyle="1" w:styleId="Style10ptUnderline">
    <w:name w:val="Style 10 pt Underline"/>
    <w:basedOn w:val="DefaultParagraphFont"/>
    <w:rsid w:val="001B4CBC"/>
    <w:rPr>
      <w:sz w:val="20"/>
      <w:u w:val="single"/>
    </w:rPr>
  </w:style>
  <w:style w:type="character" w:styleId="HTMLCite">
    <w:name w:val="HTML Cite"/>
    <w:rsid w:val="001B4CBC"/>
    <w:rPr>
      <w:i/>
      <w:iCs/>
    </w:rPr>
  </w:style>
  <w:style w:type="character" w:customStyle="1" w:styleId="slug-pub-date">
    <w:name w:val="slug-pub-date"/>
    <w:basedOn w:val="DefaultParagraphFont"/>
    <w:rsid w:val="001B4CBC"/>
  </w:style>
  <w:style w:type="character" w:customStyle="1" w:styleId="slug-vol">
    <w:name w:val="slug-vol"/>
    <w:basedOn w:val="DefaultParagraphFont"/>
    <w:rsid w:val="001B4CBC"/>
  </w:style>
  <w:style w:type="character" w:customStyle="1" w:styleId="slug-issue">
    <w:name w:val="slug-issue"/>
    <w:basedOn w:val="DefaultParagraphFont"/>
    <w:rsid w:val="001B4CBC"/>
  </w:style>
  <w:style w:type="character" w:customStyle="1" w:styleId="slug-pages">
    <w:name w:val="slug-pages"/>
    <w:basedOn w:val="DefaultParagraphFont"/>
    <w:rsid w:val="001B4CBC"/>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1B4CBC"/>
    <w:rPr>
      <w:b/>
      <w:bCs/>
      <w:strike w:val="0"/>
      <w:dstrike w:val="0"/>
      <w:sz w:val="24"/>
      <w:u w:val="none"/>
      <w:effect w:val="none"/>
    </w:rPr>
  </w:style>
  <w:style w:type="paragraph" w:customStyle="1" w:styleId="Tag2">
    <w:name w:val="Tag2"/>
    <w:basedOn w:val="Normal"/>
    <w:autoRedefine/>
    <w:qFormat/>
    <w:rsid w:val="001B4CBC"/>
    <w:pPr>
      <w:spacing w:before="120"/>
    </w:pPr>
    <w:rPr>
      <w:b/>
      <w:sz w:val="26"/>
    </w:rPr>
  </w:style>
  <w:style w:type="character" w:customStyle="1" w:styleId="tagchar">
    <w:name w:val="tagchar"/>
    <w:basedOn w:val="DefaultParagraphFont"/>
    <w:rsid w:val="001B4CBC"/>
  </w:style>
  <w:style w:type="paragraph" w:customStyle="1" w:styleId="NormalText">
    <w:name w:val="Normal Text"/>
    <w:basedOn w:val="Normal"/>
    <w:link w:val="NormalTextChar"/>
    <w:autoRedefine/>
    <w:qFormat/>
    <w:rsid w:val="001B4CBC"/>
    <w:pPr>
      <w:jc w:val="both"/>
    </w:pPr>
    <w:rPr>
      <w:rFonts w:eastAsia="Times New Roman"/>
      <w:szCs w:val="26"/>
    </w:rPr>
  </w:style>
  <w:style w:type="character" w:customStyle="1" w:styleId="pmterms11">
    <w:name w:val="pmterms11"/>
    <w:basedOn w:val="DefaultParagraphFont"/>
    <w:rsid w:val="001B4CBC"/>
    <w:rPr>
      <w:b/>
      <w:bCs/>
      <w:i w:val="0"/>
      <w:iCs w:val="0"/>
      <w:color w:val="000000"/>
    </w:rPr>
  </w:style>
  <w:style w:type="character" w:customStyle="1" w:styleId="StyleUnderlineChar9ptBold">
    <w:name w:val="Style Underline Char + 9 pt Bold"/>
    <w:basedOn w:val="DefaultParagraphFont"/>
    <w:rsid w:val="001B4CBC"/>
    <w:rPr>
      <w:rFonts w:ascii="Times New Roman" w:hAnsi="Times New Roman"/>
      <w:b/>
      <w:bCs/>
      <w:sz w:val="20"/>
      <w:u w:val="single"/>
      <w:lang w:val="en-US" w:eastAsia="en-US" w:bidi="ar-SA"/>
    </w:rPr>
  </w:style>
  <w:style w:type="character" w:customStyle="1" w:styleId="Style8pt">
    <w:name w:val="Style 8 pt"/>
    <w:basedOn w:val="DefaultParagraphFont"/>
    <w:rsid w:val="001B4CBC"/>
    <w:rPr>
      <w:sz w:val="20"/>
    </w:rPr>
  </w:style>
  <w:style w:type="character" w:customStyle="1" w:styleId="UnderlineChar5Char">
    <w:name w:val="Underline Char5 Char"/>
    <w:basedOn w:val="DefaultParagraphFont"/>
    <w:rsid w:val="001B4CBC"/>
    <w:rPr>
      <w:szCs w:val="24"/>
      <w:u w:val="single"/>
      <w:lang w:val="en-US" w:eastAsia="en-US" w:bidi="ar-SA"/>
    </w:rPr>
  </w:style>
  <w:style w:type="character" w:customStyle="1" w:styleId="BoldandUnderlineChar2Char1">
    <w:name w:val="Bold and Underline Char2 Char1"/>
    <w:basedOn w:val="DefaultParagraphFont"/>
    <w:rsid w:val="001B4CBC"/>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1B4CBC"/>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1B4CBC"/>
    <w:rPr>
      <w:szCs w:val="24"/>
      <w:u w:val="single"/>
      <w:lang w:val="en-US" w:eastAsia="en-US" w:bidi="ar-SA"/>
    </w:rPr>
  </w:style>
  <w:style w:type="paragraph" w:customStyle="1" w:styleId="Language">
    <w:name w:val="Language"/>
    <w:basedOn w:val="Normal"/>
    <w:link w:val="LanguageChar"/>
    <w:qFormat/>
    <w:rsid w:val="001B4CBC"/>
    <w:rPr>
      <w:rFonts w:eastAsia="Times New Roman"/>
      <w:strike/>
      <w:szCs w:val="20"/>
    </w:rPr>
  </w:style>
  <w:style w:type="character" w:customStyle="1" w:styleId="LanguageChar">
    <w:name w:val="Language Char"/>
    <w:basedOn w:val="DefaultParagraphFont"/>
    <w:link w:val="Language"/>
    <w:rsid w:val="001B4CBC"/>
    <w:rPr>
      <w:rFonts w:ascii="Calibri" w:eastAsia="Times New Roman" w:hAnsi="Calibri"/>
      <w:strike/>
      <w:sz w:val="22"/>
      <w:szCs w:val="20"/>
    </w:rPr>
  </w:style>
  <w:style w:type="paragraph" w:customStyle="1" w:styleId="UnderlineChar3">
    <w:name w:val="Underline Char3"/>
    <w:basedOn w:val="Normal"/>
    <w:link w:val="UnderlineChar3Char"/>
    <w:qFormat/>
    <w:rsid w:val="001B4CBC"/>
    <w:rPr>
      <w:rFonts w:eastAsia="Times New Roman"/>
      <w:u w:val="single"/>
    </w:rPr>
  </w:style>
  <w:style w:type="character" w:customStyle="1" w:styleId="UnderlineChar3Char">
    <w:name w:val="Underline Char3 Char"/>
    <w:basedOn w:val="DefaultParagraphFont"/>
    <w:link w:val="UnderlineChar3"/>
    <w:rsid w:val="001B4CBC"/>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1B4CBC"/>
    <w:rPr>
      <w:rFonts w:eastAsia="Times New Roman"/>
      <w:b/>
      <w:u w:val="single"/>
    </w:rPr>
  </w:style>
  <w:style w:type="character" w:customStyle="1" w:styleId="BoldandUnderlineChar3CharChar">
    <w:name w:val="Bold and Underline Char3 Char Char"/>
    <w:basedOn w:val="DefaultParagraphFont"/>
    <w:link w:val="BoldandUnderlineChar3Char"/>
    <w:rsid w:val="001B4CBC"/>
    <w:rPr>
      <w:rFonts w:ascii="Calibri" w:eastAsia="Times New Roman" w:hAnsi="Calibri"/>
      <w:b/>
      <w:sz w:val="22"/>
      <w:u w:val="single"/>
    </w:rPr>
  </w:style>
  <w:style w:type="character" w:customStyle="1" w:styleId="UnderlineChar1">
    <w:name w:val="Underline Char1"/>
    <w:basedOn w:val="DefaultParagraphFont"/>
    <w:rsid w:val="001B4CBC"/>
    <w:rPr>
      <w:szCs w:val="24"/>
      <w:u w:val="single"/>
      <w:lang w:val="en-US" w:eastAsia="en-US" w:bidi="ar-SA"/>
    </w:rPr>
  </w:style>
  <w:style w:type="character" w:customStyle="1" w:styleId="BoldandUnderlineChar1Char2Char">
    <w:name w:val="Bold and Underline Char1 Char2 Char"/>
    <w:basedOn w:val="DefaultParagraphFont"/>
    <w:rsid w:val="001B4CBC"/>
    <w:rPr>
      <w:b/>
      <w:szCs w:val="24"/>
      <w:u w:val="single"/>
      <w:lang w:val="en-US" w:eastAsia="en-US" w:bidi="ar-SA"/>
    </w:rPr>
  </w:style>
  <w:style w:type="character" w:customStyle="1" w:styleId="SmalltextChar">
    <w:name w:val="Small text Char"/>
    <w:aliases w:val="Quote1 Char1"/>
    <w:link w:val="Smalltext"/>
    <w:rsid w:val="001B4CBC"/>
    <w:rPr>
      <w:rFonts w:ascii="Arial Narrow" w:eastAsia="Times New Roman" w:hAnsi="Arial Narrow"/>
      <w:sz w:val="22"/>
    </w:rPr>
  </w:style>
  <w:style w:type="paragraph" w:customStyle="1" w:styleId="HotRoute">
    <w:name w:val="Hot Route"/>
    <w:basedOn w:val="Normal"/>
    <w:link w:val="HotRouteChar0"/>
    <w:qFormat/>
    <w:rsid w:val="001B4CBC"/>
    <w:pPr>
      <w:ind w:left="144"/>
    </w:pPr>
    <w:rPr>
      <w:rFonts w:eastAsia="Times New Roman"/>
    </w:rPr>
  </w:style>
  <w:style w:type="paragraph" w:customStyle="1" w:styleId="Cardstyle0">
    <w:name w:val="Cardstyle"/>
    <w:basedOn w:val="Normal"/>
    <w:next w:val="Normal"/>
    <w:qFormat/>
    <w:rsid w:val="001B4CBC"/>
    <w:rPr>
      <w:rFonts w:eastAsia="Times New Roman"/>
    </w:rPr>
  </w:style>
  <w:style w:type="character" w:customStyle="1" w:styleId="Style12ptBoldUnderline1">
    <w:name w:val="Style 12 pt Bold Underline1"/>
    <w:basedOn w:val="DefaultParagraphFont"/>
    <w:rsid w:val="001B4CBC"/>
    <w:rPr>
      <w:b/>
      <w:bCs/>
      <w:sz w:val="24"/>
      <w:u w:val="single"/>
    </w:rPr>
  </w:style>
  <w:style w:type="character" w:customStyle="1" w:styleId="StyleEmphasisArial12ptBoldNotItalic">
    <w:name w:val="Style Emphasis + Arial 12 pt Bold Not Italic"/>
    <w:basedOn w:val="Emphasis"/>
    <w:rsid w:val="001B4CBC"/>
    <w:rPr>
      <w:rFonts w:ascii="Arial" w:hAnsi="Arial" w:cs="Times New Roman"/>
      <w:b w:val="0"/>
      <w:bCs/>
      <w:i/>
      <w:iCs/>
      <w:sz w:val="24"/>
      <w:u w:val="single"/>
      <w:bdr w:val="single" w:sz="8" w:space="0" w:color="auto"/>
    </w:rPr>
  </w:style>
  <w:style w:type="character" w:customStyle="1" w:styleId="DebateHighlighted">
    <w:name w:val="Debate Highlighted"/>
    <w:qFormat/>
    <w:rsid w:val="001B4CBC"/>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1B4CBC"/>
    <w:rPr>
      <w:rFonts w:ascii="SimSun" w:eastAsia="SimSun" w:hAnsi="SimSun"/>
      <w:sz w:val="15"/>
      <w:lang w:eastAsia="zh-CN"/>
    </w:rPr>
  </w:style>
  <w:style w:type="paragraph" w:customStyle="1" w:styleId="UnreadText">
    <w:name w:val="Unread Text"/>
    <w:basedOn w:val="Normal"/>
    <w:next w:val="Normal"/>
    <w:link w:val="UnreadTextChar"/>
    <w:autoRedefine/>
    <w:qFormat/>
    <w:rsid w:val="001B4CBC"/>
    <w:pPr>
      <w:ind w:left="360"/>
    </w:pPr>
    <w:rPr>
      <w:rFonts w:ascii="SimSun" w:eastAsia="SimSun" w:hAnsi="SimSun"/>
      <w:sz w:val="15"/>
      <w:lang w:eastAsia="zh-CN"/>
    </w:rPr>
  </w:style>
  <w:style w:type="paragraph" w:customStyle="1" w:styleId="AuthorDate">
    <w:name w:val="AuthorDate"/>
    <w:next w:val="Normal"/>
    <w:link w:val="AuthorDateChar"/>
    <w:qFormat/>
    <w:rsid w:val="001B4CBC"/>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1B4CBC"/>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1B4CBC"/>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1B4CBC"/>
    <w:rPr>
      <w:rFonts w:ascii="Times New Roman" w:hAnsi="Times New Roman"/>
      <w:sz w:val="20"/>
      <w:u w:val="single"/>
      <w:bdr w:val="none" w:sz="0" w:space="0" w:color="auto"/>
      <w:shd w:val="clear" w:color="auto" w:fill="C0C0C0"/>
    </w:rPr>
  </w:style>
  <w:style w:type="character" w:customStyle="1" w:styleId="smallChar">
    <w:name w:val="small Char"/>
    <w:rsid w:val="001B4CBC"/>
    <w:rPr>
      <w:rFonts w:ascii="Calibri" w:eastAsia="Calibri" w:hAnsi="Calibri" w:cs="Calibri"/>
      <w:sz w:val="16"/>
      <w:szCs w:val="20"/>
      <w:lang w:val="x-none" w:eastAsia="x-none"/>
    </w:rPr>
  </w:style>
  <w:style w:type="paragraph" w:customStyle="1" w:styleId="HotRoute0">
    <w:name w:val="Hot Route!"/>
    <w:basedOn w:val="Normal"/>
    <w:uiPriority w:val="99"/>
    <w:qFormat/>
    <w:rsid w:val="001B4CBC"/>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1B4CBC"/>
    <w:rPr>
      <w:rFonts w:ascii="Times New Roman" w:hAnsi="Times New Roman" w:cs="Times New Roman"/>
      <w:sz w:val="16"/>
      <w:szCs w:val="16"/>
    </w:rPr>
  </w:style>
  <w:style w:type="character" w:customStyle="1" w:styleId="BodyText2Char1">
    <w:name w:val="Body Text 2 Char1"/>
    <w:basedOn w:val="DefaultParagraphFont"/>
    <w:uiPriority w:val="99"/>
    <w:semiHidden/>
    <w:rsid w:val="001B4CBC"/>
    <w:rPr>
      <w:rFonts w:ascii="Times New Roman" w:hAnsi="Times New Roman" w:cs="Times New Roman"/>
      <w:sz w:val="20"/>
    </w:rPr>
  </w:style>
  <w:style w:type="character" w:customStyle="1" w:styleId="Heading2Char1CharCharCharCharCharC">
    <w:name w:val="Heading 2 Char1 Char Char Char Char Char C"/>
    <w:rsid w:val="001B4CBC"/>
    <w:rPr>
      <w:rFonts w:cs="Arial"/>
      <w:b/>
      <w:bCs/>
      <w:iCs/>
      <w:sz w:val="24"/>
      <w:szCs w:val="28"/>
      <w:lang w:val="en-US" w:eastAsia="en-US" w:bidi="ar-SA"/>
    </w:rPr>
  </w:style>
  <w:style w:type="character" w:customStyle="1" w:styleId="underline1">
    <w:name w:val="underline1"/>
    <w:basedOn w:val="DefaultParagraphFont"/>
    <w:rsid w:val="001B4CBC"/>
    <w:rPr>
      <w:u w:val="single"/>
    </w:rPr>
  </w:style>
  <w:style w:type="character" w:customStyle="1" w:styleId="author0">
    <w:name w:val="author"/>
    <w:basedOn w:val="DefaultParagraphFont"/>
    <w:rsid w:val="001B4CBC"/>
    <w:rPr>
      <w:rFonts w:ascii="Times New Roman" w:hAnsi="Times New Roman"/>
      <w:b/>
      <w:sz w:val="24"/>
    </w:rPr>
  </w:style>
  <w:style w:type="character" w:customStyle="1" w:styleId="FontStyle291">
    <w:name w:val="Font Style291"/>
    <w:basedOn w:val="DefaultParagraphFont"/>
    <w:uiPriority w:val="99"/>
    <w:rsid w:val="001B4CBC"/>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1B4CBC"/>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1B4CBC"/>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1B4CBC"/>
    <w:rPr>
      <w:rFonts w:ascii="Calibri" w:eastAsia="Times New Roman" w:hAnsi="Calibri"/>
      <w:sz w:val="22"/>
    </w:rPr>
  </w:style>
  <w:style w:type="paragraph" w:customStyle="1" w:styleId="Cards1">
    <w:name w:val="Cards1"/>
    <w:basedOn w:val="Normal"/>
    <w:link w:val="Cards1Char"/>
    <w:qFormat/>
    <w:rsid w:val="001B4CBC"/>
    <w:pPr>
      <w:ind w:left="288"/>
    </w:pPr>
    <w:rPr>
      <w:rFonts w:eastAsia="Times New Roman"/>
      <w:u w:val="single"/>
    </w:rPr>
  </w:style>
  <w:style w:type="character" w:customStyle="1" w:styleId="Cards1Char">
    <w:name w:val="Cards1 Char"/>
    <w:basedOn w:val="DefaultParagraphFont"/>
    <w:link w:val="Cards1"/>
    <w:rsid w:val="001B4CBC"/>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1B4CBC"/>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1B4CBC"/>
    <w:rPr>
      <w:rFonts w:ascii="Arial" w:eastAsia="Calibri" w:hAnsi="Arial" w:cs="Arial"/>
      <w:sz w:val="22"/>
      <w:szCs w:val="22"/>
      <w:u w:val="single"/>
    </w:rPr>
  </w:style>
  <w:style w:type="character" w:customStyle="1" w:styleId="EmphasizeThis">
    <w:name w:val="EmphasizeThis"/>
    <w:rsid w:val="001B4CBC"/>
    <w:rPr>
      <w:rFonts w:ascii="Georgia" w:hAnsi="Georgia"/>
      <w:b/>
      <w:iCs/>
      <w:sz w:val="24"/>
      <w:u w:val="thick"/>
    </w:rPr>
  </w:style>
  <w:style w:type="paragraph" w:customStyle="1" w:styleId="Stylecard8pt">
    <w:name w:val="Style card + 8 pt"/>
    <w:basedOn w:val="Normal"/>
    <w:link w:val="Stylecard8ptChar"/>
    <w:qFormat/>
    <w:rsid w:val="001B4CBC"/>
    <w:pPr>
      <w:ind w:left="288" w:right="288"/>
    </w:pPr>
    <w:rPr>
      <w:rFonts w:ascii="Georgia" w:hAnsi="Georgia"/>
      <w:color w:val="000000"/>
      <w:u w:val="single"/>
      <w:lang w:eastAsia="ar-SA"/>
    </w:rPr>
  </w:style>
  <w:style w:type="character" w:customStyle="1" w:styleId="Stylecard8ptChar">
    <w:name w:val="Style card + 8 pt Char"/>
    <w:basedOn w:val="cardChar"/>
    <w:link w:val="Stylecard8pt"/>
    <w:rsid w:val="001B4CBC"/>
    <w:rPr>
      <w:rFonts w:ascii="Georgia" w:hAnsi="Georgia"/>
      <w:color w:val="000000"/>
      <w:sz w:val="22"/>
      <w:u w:val="single"/>
      <w:lang w:eastAsia="ar-SA"/>
    </w:rPr>
  </w:style>
  <w:style w:type="character" w:customStyle="1" w:styleId="bhl">
    <w:name w:val="bhl"/>
    <w:basedOn w:val="DefaultParagraphFont"/>
    <w:rsid w:val="001B4CBC"/>
  </w:style>
  <w:style w:type="paragraph" w:customStyle="1" w:styleId="TagGA11">
    <w:name w:val="Tag GA 11"/>
    <w:basedOn w:val="TOC1"/>
    <w:uiPriority w:val="99"/>
    <w:qFormat/>
    <w:rsid w:val="001B4CBC"/>
    <w:pPr>
      <w:spacing w:before="0" w:after="160"/>
    </w:pPr>
    <w:rPr>
      <w:rFonts w:ascii="Georgia" w:eastAsia="Calibri" w:hAnsi="Georgia"/>
      <w:u w:val="none"/>
      <w:lang w:bidi="ar-SA"/>
    </w:rPr>
  </w:style>
  <w:style w:type="paragraph" w:customStyle="1" w:styleId="CiteCard">
    <w:name w:val="Cite/Card"/>
    <w:basedOn w:val="TOC2"/>
    <w:uiPriority w:val="99"/>
    <w:qFormat/>
    <w:rsid w:val="001B4CBC"/>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1B4CBC"/>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1B4CBC"/>
    <w:rPr>
      <w:sz w:val="16"/>
      <w:szCs w:val="16"/>
    </w:rPr>
  </w:style>
  <w:style w:type="character" w:customStyle="1" w:styleId="DocumentMapChar1">
    <w:name w:val="Document Map Char1"/>
    <w:basedOn w:val="DefaultParagraphFont"/>
    <w:uiPriority w:val="99"/>
    <w:rsid w:val="001B4CBC"/>
    <w:rPr>
      <w:rFonts w:ascii="Tahoma" w:hAnsi="Tahoma" w:cs="Tahoma"/>
      <w:sz w:val="16"/>
      <w:szCs w:val="16"/>
    </w:rPr>
  </w:style>
  <w:style w:type="character" w:customStyle="1" w:styleId="addmd">
    <w:name w:val="addmd"/>
    <w:basedOn w:val="DefaultParagraphFont"/>
    <w:rsid w:val="001B4CBC"/>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1B4CBC"/>
    <w:rPr>
      <w:rFonts w:ascii="Arial" w:hAnsi="Arial"/>
      <w:b/>
      <w:sz w:val="26"/>
    </w:rPr>
  </w:style>
  <w:style w:type="character" w:customStyle="1" w:styleId="UnderlinedTextCharChar">
    <w:name w:val="Underlined Text Char Char"/>
    <w:basedOn w:val="DefaultParagraphFont"/>
    <w:rsid w:val="001B4CBC"/>
    <w:rPr>
      <w:rFonts w:cs="Arial"/>
      <w:bCs/>
      <w:noProof w:val="0"/>
      <w:szCs w:val="26"/>
      <w:u w:val="single"/>
      <w:lang w:val="en-US" w:eastAsia="en-US" w:bidi="ar-SA"/>
    </w:rPr>
  </w:style>
  <w:style w:type="character" w:customStyle="1" w:styleId="StyleTimesNewRoman12ptBold">
    <w:name w:val="Style Times New Roman 12 pt Bold"/>
    <w:rsid w:val="001B4CBC"/>
    <w:rPr>
      <w:b/>
      <w:bCs/>
      <w:sz w:val="24"/>
    </w:rPr>
  </w:style>
  <w:style w:type="character" w:customStyle="1" w:styleId="CardText1Char">
    <w:name w:val="Card Text 1 Char"/>
    <w:rsid w:val="001B4CBC"/>
    <w:rPr>
      <w:rFonts w:ascii="Georgia" w:hAnsi="Georgia"/>
      <w:color w:val="000000"/>
      <w:sz w:val="22"/>
      <w:szCs w:val="22"/>
      <w:u w:val="single"/>
    </w:rPr>
  </w:style>
  <w:style w:type="character" w:customStyle="1" w:styleId="BoldUnderlining">
    <w:name w:val="Bold Underlining"/>
    <w:rsid w:val="001B4CBC"/>
    <w:rPr>
      <w:u w:val="single"/>
    </w:rPr>
  </w:style>
  <w:style w:type="character" w:customStyle="1" w:styleId="Intemphasis">
    <w:name w:val="Intemphasis"/>
    <w:uiPriority w:val="1"/>
    <w:qFormat/>
    <w:rsid w:val="001B4CBC"/>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1B4CBC"/>
    <w:pPr>
      <w:ind w:left="288" w:right="288"/>
    </w:pPr>
    <w:rPr>
      <w:szCs w:val="16"/>
    </w:rPr>
  </w:style>
  <w:style w:type="character" w:customStyle="1" w:styleId="cardtextChar2">
    <w:name w:val="cardtext Char"/>
    <w:basedOn w:val="DefaultParagraphFont"/>
    <w:link w:val="cardtext0"/>
    <w:rsid w:val="001B4CBC"/>
    <w:rPr>
      <w:rFonts w:ascii="Calibri" w:hAnsi="Calibri"/>
      <w:sz w:val="22"/>
      <w:szCs w:val="16"/>
    </w:rPr>
  </w:style>
  <w:style w:type="character" w:customStyle="1" w:styleId="BoldUnderlineChar1">
    <w:name w:val="BoldUnderline Char1"/>
    <w:rsid w:val="001B4CBC"/>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1B4CBC"/>
    <w:pPr>
      <w:spacing w:after="200"/>
      <w:contextualSpacing/>
    </w:pPr>
    <w:rPr>
      <w:rFonts w:eastAsia="Calibri"/>
      <w:u w:val="single"/>
    </w:rPr>
  </w:style>
  <w:style w:type="character" w:customStyle="1" w:styleId="UnderlinedCardTextChar">
    <w:name w:val="Underlined Card Text Char"/>
    <w:link w:val="UnderlinedCardText"/>
    <w:rsid w:val="001B4CBC"/>
    <w:rPr>
      <w:rFonts w:ascii="Calibri" w:eastAsia="Calibri" w:hAnsi="Calibri"/>
      <w:sz w:val="22"/>
      <w:u w:val="single"/>
    </w:rPr>
  </w:style>
  <w:style w:type="character" w:customStyle="1" w:styleId="Hyperlink6">
    <w:name w:val="Hyperlink6"/>
    <w:basedOn w:val="DefaultParagraphFont"/>
    <w:rsid w:val="001B4CBC"/>
    <w:rPr>
      <w:color w:val="3300CC"/>
      <w:u w:val="single"/>
    </w:rPr>
  </w:style>
  <w:style w:type="paragraph" w:customStyle="1" w:styleId="Tag12">
    <w:name w:val="Tag12"/>
    <w:basedOn w:val="Normal"/>
    <w:uiPriority w:val="99"/>
    <w:qFormat/>
    <w:rsid w:val="001B4CBC"/>
    <w:pPr>
      <w:contextualSpacing/>
    </w:pPr>
    <w:rPr>
      <w:rFonts w:eastAsia="Cambria"/>
      <w:b/>
    </w:rPr>
  </w:style>
  <w:style w:type="paragraph" w:customStyle="1" w:styleId="Shrink8">
    <w:name w:val="Shrink8"/>
    <w:basedOn w:val="Normal"/>
    <w:qFormat/>
    <w:rsid w:val="001B4CBC"/>
    <w:rPr>
      <w:rFonts w:eastAsia="Cambria"/>
    </w:rPr>
  </w:style>
  <w:style w:type="character" w:customStyle="1" w:styleId="highlight2">
    <w:name w:val="highlight2"/>
    <w:rsid w:val="001B4CBC"/>
    <w:rPr>
      <w:rFonts w:ascii="Arial" w:hAnsi="Arial"/>
      <w:b/>
      <w:sz w:val="19"/>
      <w:u w:val="thick"/>
      <w:bdr w:val="none" w:sz="0" w:space="0" w:color="auto"/>
      <w:shd w:val="clear" w:color="auto" w:fill="auto"/>
    </w:rPr>
  </w:style>
  <w:style w:type="character" w:customStyle="1" w:styleId="citation">
    <w:name w:val="citation"/>
    <w:basedOn w:val="DefaultParagraphFont"/>
    <w:rsid w:val="001B4CBC"/>
  </w:style>
  <w:style w:type="paragraph" w:customStyle="1" w:styleId="UnderlineText">
    <w:name w:val="Underline Text"/>
    <w:basedOn w:val="Normal"/>
    <w:link w:val="UnderlineTextChar"/>
    <w:qFormat/>
    <w:rsid w:val="001B4CBC"/>
    <w:pPr>
      <w:ind w:left="288"/>
    </w:pPr>
    <w:rPr>
      <w:rFonts w:eastAsia="Times New Roman"/>
      <w:u w:val="single"/>
    </w:rPr>
  </w:style>
  <w:style w:type="character" w:customStyle="1" w:styleId="UnderlineTextChar">
    <w:name w:val="Underline Text Char"/>
    <w:basedOn w:val="DefaultParagraphFont"/>
    <w:link w:val="UnderlineText"/>
    <w:rsid w:val="001B4CBC"/>
    <w:rPr>
      <w:rFonts w:ascii="Calibri" w:eastAsia="Times New Roman" w:hAnsi="Calibri"/>
      <w:sz w:val="22"/>
      <w:u w:val="single"/>
    </w:rPr>
  </w:style>
  <w:style w:type="character" w:customStyle="1" w:styleId="il">
    <w:name w:val="il"/>
    <w:basedOn w:val="DefaultParagraphFont"/>
    <w:rsid w:val="001B4CBC"/>
  </w:style>
  <w:style w:type="character" w:customStyle="1" w:styleId="commentstext">
    <w:name w:val="comments_text"/>
    <w:uiPriority w:val="99"/>
    <w:rsid w:val="001B4CBC"/>
    <w:rPr>
      <w:rFonts w:cs="Times New Roman"/>
    </w:rPr>
  </w:style>
  <w:style w:type="paragraph" w:customStyle="1" w:styleId="Heading42">
    <w:name w:val="Heading 42"/>
    <w:basedOn w:val="Normal"/>
    <w:uiPriority w:val="99"/>
    <w:qFormat/>
    <w:rsid w:val="001B4CBC"/>
    <w:rPr>
      <w:rFonts w:eastAsia="Times New Roman"/>
    </w:rPr>
  </w:style>
  <w:style w:type="paragraph" w:customStyle="1" w:styleId="DebateNormal">
    <w:name w:val="DebateNormal"/>
    <w:basedOn w:val="Normal"/>
    <w:link w:val="DebateNormalChar"/>
    <w:qFormat/>
    <w:rsid w:val="001B4CBC"/>
    <w:pPr>
      <w:spacing w:line="276" w:lineRule="auto"/>
    </w:pPr>
    <w:rPr>
      <w:rFonts w:eastAsia="Calibri"/>
      <w:szCs w:val="20"/>
    </w:rPr>
  </w:style>
  <w:style w:type="character" w:customStyle="1" w:styleId="DebateNormalChar">
    <w:name w:val="DebateNormal Char"/>
    <w:basedOn w:val="DefaultParagraphFont"/>
    <w:link w:val="DebateNormal"/>
    <w:rsid w:val="001B4CBC"/>
    <w:rPr>
      <w:rFonts w:ascii="Calibri" w:eastAsia="Calibri" w:hAnsi="Calibri"/>
      <w:sz w:val="22"/>
      <w:szCs w:val="20"/>
    </w:rPr>
  </w:style>
  <w:style w:type="paragraph" w:customStyle="1" w:styleId="DebateEmphasis">
    <w:name w:val="DebateEmphasis"/>
    <w:basedOn w:val="Normal"/>
    <w:link w:val="DebateEmphasisChar"/>
    <w:qFormat/>
    <w:rsid w:val="001B4CBC"/>
    <w:pPr>
      <w:spacing w:line="276" w:lineRule="auto"/>
    </w:pPr>
    <w:rPr>
      <w:rFonts w:eastAsia="Calibri"/>
      <w:b/>
      <w:szCs w:val="20"/>
      <w:u w:val="single"/>
    </w:rPr>
  </w:style>
  <w:style w:type="character" w:customStyle="1" w:styleId="DebateEmphasisChar">
    <w:name w:val="DebateEmphasis Char"/>
    <w:basedOn w:val="DefaultParagraphFont"/>
    <w:link w:val="DebateEmphasis"/>
    <w:rsid w:val="001B4CBC"/>
    <w:rPr>
      <w:rFonts w:ascii="Calibri" w:eastAsia="Calibri" w:hAnsi="Calibri"/>
      <w:b/>
      <w:sz w:val="22"/>
      <w:szCs w:val="20"/>
      <w:u w:val="single"/>
    </w:rPr>
  </w:style>
  <w:style w:type="paragraph" w:customStyle="1" w:styleId="NormalCite">
    <w:name w:val="NormalCite"/>
    <w:link w:val="NormalCiteChar"/>
    <w:qFormat/>
    <w:rsid w:val="001B4CBC"/>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1B4CBC"/>
    <w:rPr>
      <w:rFonts w:ascii="Times New Roman" w:eastAsiaTheme="minorHAnsi" w:hAnsi="Times New Roman" w:cs="Times New Roman"/>
      <w:sz w:val="18"/>
      <w:szCs w:val="22"/>
    </w:rPr>
  </w:style>
  <w:style w:type="character" w:customStyle="1" w:styleId="articletext">
    <w:name w:val="articletext"/>
    <w:basedOn w:val="DefaultParagraphFont"/>
    <w:rsid w:val="001B4CBC"/>
  </w:style>
  <w:style w:type="character" w:customStyle="1" w:styleId="grey10">
    <w:name w:val="grey10"/>
    <w:basedOn w:val="DefaultParagraphFont"/>
    <w:rsid w:val="001B4CBC"/>
  </w:style>
  <w:style w:type="character" w:customStyle="1" w:styleId="navy13bd">
    <w:name w:val="navy13bd"/>
    <w:basedOn w:val="DefaultParagraphFont"/>
    <w:rsid w:val="001B4CBC"/>
  </w:style>
  <w:style w:type="character" w:customStyle="1" w:styleId="Style9ptUnderline2">
    <w:name w:val="Style 9 pt Underline2"/>
    <w:basedOn w:val="DefaultParagraphFont"/>
    <w:rsid w:val="001B4CBC"/>
    <w:rPr>
      <w:sz w:val="20"/>
      <w:u w:val="single"/>
    </w:rPr>
  </w:style>
  <w:style w:type="character" w:customStyle="1" w:styleId="Style9ptBoldUnderline1">
    <w:name w:val="Style 9 pt Bold Underline1"/>
    <w:basedOn w:val="DefaultParagraphFont"/>
    <w:rsid w:val="001B4CBC"/>
    <w:rPr>
      <w:b/>
      <w:bCs/>
      <w:sz w:val="20"/>
      <w:u w:val="single"/>
    </w:rPr>
  </w:style>
  <w:style w:type="character" w:customStyle="1" w:styleId="TagsCharChar">
    <w:name w:val="Tags Char Char"/>
    <w:basedOn w:val="DefaultParagraphFont"/>
    <w:rsid w:val="001B4CBC"/>
    <w:rPr>
      <w:rFonts w:eastAsia="SimSun"/>
      <w:b/>
      <w:sz w:val="24"/>
      <w:lang w:val="en-US" w:eastAsia="zh-CN" w:bidi="ar-SA"/>
    </w:rPr>
  </w:style>
  <w:style w:type="paragraph" w:customStyle="1" w:styleId="cardCharCharCharChar">
    <w:name w:val="card Char Char Char Char"/>
    <w:basedOn w:val="Normal"/>
    <w:qFormat/>
    <w:rsid w:val="001B4CBC"/>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qFormat/>
    <w:rsid w:val="001B4CBC"/>
    <w:rPr>
      <w:rFonts w:ascii="Times" w:eastAsia="Times New Roman" w:hAnsi="Times"/>
    </w:rPr>
  </w:style>
  <w:style w:type="paragraph" w:customStyle="1" w:styleId="CARD">
    <w:name w:val="CARD"/>
    <w:basedOn w:val="Normal"/>
    <w:link w:val="CARDChar0"/>
    <w:qFormat/>
    <w:rsid w:val="001B4CBC"/>
    <w:rPr>
      <w:rFonts w:eastAsia="Times New Roman"/>
      <w:u w:val="single"/>
    </w:rPr>
  </w:style>
  <w:style w:type="character" w:customStyle="1" w:styleId="CARDChar0">
    <w:name w:val="CARD Char"/>
    <w:basedOn w:val="DefaultParagraphFont"/>
    <w:link w:val="CARD"/>
    <w:rsid w:val="001B4CBC"/>
    <w:rPr>
      <w:rFonts w:ascii="Calibri" w:eastAsia="Times New Roman" w:hAnsi="Calibri"/>
      <w:sz w:val="22"/>
      <w:u w:val="single"/>
    </w:rPr>
  </w:style>
  <w:style w:type="paragraph" w:customStyle="1" w:styleId="Normal2">
    <w:name w:val="Normal2"/>
    <w:basedOn w:val="Normal"/>
    <w:qFormat/>
    <w:rsid w:val="001B4CBC"/>
    <w:rPr>
      <w:rFonts w:eastAsia="Times New Roman"/>
    </w:rPr>
  </w:style>
  <w:style w:type="character" w:customStyle="1" w:styleId="Style11ptThickunderline">
    <w:name w:val="Style 11 pt Thick underline"/>
    <w:rsid w:val="001B4CBC"/>
    <w:rPr>
      <w:rFonts w:ascii="Times New Roman" w:hAnsi="Times New Roman"/>
      <w:sz w:val="20"/>
      <w:u w:val="single"/>
    </w:rPr>
  </w:style>
  <w:style w:type="character" w:customStyle="1" w:styleId="Style11ptBoldThickunderline">
    <w:name w:val="Style 11 pt Bold Thick underline"/>
    <w:rsid w:val="001B4CBC"/>
    <w:rPr>
      <w:rFonts w:ascii="Times New Roman" w:hAnsi="Times New Roman"/>
      <w:b/>
      <w:bCs/>
      <w:sz w:val="20"/>
      <w:u w:val="single"/>
    </w:rPr>
  </w:style>
  <w:style w:type="character" w:customStyle="1" w:styleId="CharChar5">
    <w:name w:val="Char Char5"/>
    <w:rsid w:val="001B4CBC"/>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1B4CBC"/>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1B4CBC"/>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1B4CBC"/>
    <w:rPr>
      <w:u w:val="single"/>
    </w:rPr>
  </w:style>
  <w:style w:type="character" w:customStyle="1" w:styleId="StyleUnderlineBoldIndent11ptChar">
    <w:name w:val="Style Underline + Bold Indent + 11 pt Char"/>
    <w:link w:val="StyleUnderlineBoldIndent11pt"/>
    <w:rsid w:val="001B4CBC"/>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1B4CBC"/>
    <w:rPr>
      <w:b/>
      <w:bCs/>
      <w:u w:val="single"/>
    </w:rPr>
  </w:style>
  <w:style w:type="character" w:customStyle="1" w:styleId="StyleUnderlineBoldIndent11ptBoldChar">
    <w:name w:val="Style Underline + Bold Indent + 11 pt Bold Char"/>
    <w:link w:val="StyleUnderlineBoldIndent11ptBold"/>
    <w:rsid w:val="001B4CBC"/>
    <w:rPr>
      <w:rFonts w:ascii="Calibri" w:eastAsia="Times New Roman" w:hAnsi="Calibri"/>
      <w:b/>
      <w:bCs/>
      <w:sz w:val="22"/>
      <w:szCs w:val="20"/>
      <w:u w:val="single"/>
    </w:rPr>
  </w:style>
  <w:style w:type="paragraph" w:customStyle="1" w:styleId="Normal20pt">
    <w:name w:val="Normal  + 20 pt"/>
    <w:basedOn w:val="Normal"/>
    <w:uiPriority w:val="6"/>
    <w:qFormat/>
    <w:rsid w:val="001B4CBC"/>
    <w:rPr>
      <w:bCs/>
      <w:u w:val="single"/>
    </w:rPr>
  </w:style>
  <w:style w:type="character" w:customStyle="1" w:styleId="StyleStyle4CharTimesNewRoman11pt">
    <w:name w:val="Style Style4 Char + Times New Roman 11 pt"/>
    <w:basedOn w:val="DefaultParagraphFont"/>
    <w:rsid w:val="001B4CBC"/>
    <w:rPr>
      <w:rFonts w:ascii="Times New Roman" w:hAnsi="Times New Roman"/>
      <w:sz w:val="20"/>
      <w:szCs w:val="24"/>
      <w:u w:val="single"/>
      <w:lang w:val="en-US" w:eastAsia="en-US" w:bidi="ar-SA"/>
    </w:rPr>
  </w:style>
  <w:style w:type="paragraph" w:customStyle="1" w:styleId="author-name">
    <w:name w:val="author-name"/>
    <w:basedOn w:val="Normal"/>
    <w:uiPriority w:val="99"/>
    <w:qFormat/>
    <w:rsid w:val="001B4CBC"/>
    <w:pPr>
      <w:spacing w:before="100" w:beforeAutospacing="1" w:after="100" w:afterAutospacing="1"/>
    </w:pPr>
    <w:rPr>
      <w:rFonts w:eastAsia="Times New Roman"/>
    </w:rPr>
  </w:style>
  <w:style w:type="paragraph" w:customStyle="1" w:styleId="author-credentials">
    <w:name w:val="author-credentials"/>
    <w:basedOn w:val="Normal"/>
    <w:uiPriority w:val="99"/>
    <w:qFormat/>
    <w:rsid w:val="001B4CBC"/>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1B4CBC"/>
    <w:rPr>
      <w:rFonts w:ascii="Consolas" w:hAnsi="Consolas" w:cs="Consolas"/>
      <w:sz w:val="20"/>
      <w:szCs w:val="20"/>
    </w:rPr>
  </w:style>
  <w:style w:type="character" w:customStyle="1" w:styleId="StyleStyle4CharTimesNewRoman11ptBold">
    <w:name w:val="Style Style4 Char + Times New Roman 11 pt Bold"/>
    <w:basedOn w:val="DefaultParagraphFont"/>
    <w:rsid w:val="001B4CBC"/>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1B4CBC"/>
    <w:rPr>
      <w:rFonts w:ascii="Times New Roman" w:hAnsi="Times New Roman"/>
      <w:i/>
      <w:iCs/>
      <w:sz w:val="20"/>
      <w:szCs w:val="24"/>
      <w:u w:val="single"/>
      <w:lang w:val="en-US" w:eastAsia="en-US" w:bidi="ar-SA"/>
    </w:rPr>
  </w:style>
  <w:style w:type="character" w:customStyle="1" w:styleId="headline">
    <w:name w:val="headline"/>
    <w:basedOn w:val="DefaultParagraphFont"/>
    <w:rsid w:val="001B4CBC"/>
  </w:style>
  <w:style w:type="character" w:customStyle="1" w:styleId="CharChar4">
    <w:name w:val="Char Char4"/>
    <w:basedOn w:val="DefaultParagraphFont"/>
    <w:rsid w:val="001B4CBC"/>
    <w:rPr>
      <w:rFonts w:cs="Arial"/>
      <w:b/>
      <w:bCs/>
      <w:iCs/>
      <w:szCs w:val="28"/>
      <w:lang w:val="en-US" w:eastAsia="en-US" w:bidi="ar-SA"/>
    </w:rPr>
  </w:style>
  <w:style w:type="character" w:customStyle="1" w:styleId="yshortcuts">
    <w:name w:val="yshortcuts"/>
    <w:basedOn w:val="DefaultParagraphFont"/>
    <w:rsid w:val="001B4CBC"/>
  </w:style>
  <w:style w:type="character" w:customStyle="1" w:styleId="HotRouteChar0">
    <w:name w:val="Hot Route Char"/>
    <w:link w:val="HotRoute"/>
    <w:rsid w:val="001B4CBC"/>
    <w:rPr>
      <w:rFonts w:ascii="Calibri" w:eastAsia="Times New Roman" w:hAnsi="Calibri"/>
      <w:sz w:val="22"/>
    </w:rPr>
  </w:style>
  <w:style w:type="paragraph" w:styleId="PlainText">
    <w:name w:val="Plain Text"/>
    <w:basedOn w:val="Normal"/>
    <w:link w:val="PlainTextChar"/>
    <w:rsid w:val="001B4CBC"/>
    <w:rPr>
      <w:rFonts w:ascii="Courier New" w:eastAsia="Times New Roman" w:hAnsi="Courier New" w:cs="Courier New"/>
      <w:szCs w:val="20"/>
    </w:rPr>
  </w:style>
  <w:style w:type="character" w:customStyle="1" w:styleId="PlainTextChar">
    <w:name w:val="Plain Text Char"/>
    <w:basedOn w:val="DefaultParagraphFont"/>
    <w:link w:val="PlainText"/>
    <w:rsid w:val="001B4CBC"/>
    <w:rPr>
      <w:rFonts w:ascii="Courier New" w:eastAsia="Times New Roman" w:hAnsi="Courier New" w:cs="Courier New"/>
      <w:sz w:val="22"/>
      <w:szCs w:val="20"/>
    </w:rPr>
  </w:style>
  <w:style w:type="character" w:customStyle="1" w:styleId="senselabelstart">
    <w:name w:val="sense_label start"/>
    <w:basedOn w:val="DefaultParagraphFont"/>
    <w:rsid w:val="001B4CBC"/>
  </w:style>
  <w:style w:type="character" w:customStyle="1" w:styleId="sensecontent">
    <w:name w:val="sense_content"/>
    <w:basedOn w:val="DefaultParagraphFont"/>
    <w:rsid w:val="001B4CBC"/>
  </w:style>
  <w:style w:type="character" w:customStyle="1" w:styleId="vi">
    <w:name w:val="vi"/>
    <w:basedOn w:val="DefaultParagraphFont"/>
    <w:rsid w:val="001B4CBC"/>
  </w:style>
  <w:style w:type="character" w:customStyle="1" w:styleId="italic">
    <w:name w:val="italic"/>
    <w:basedOn w:val="DefaultParagraphFont"/>
    <w:rsid w:val="001B4CBC"/>
  </w:style>
  <w:style w:type="paragraph" w:customStyle="1" w:styleId="Microtext0">
    <w:name w:val="Microtext"/>
    <w:basedOn w:val="Normal"/>
    <w:next w:val="Normal"/>
    <w:link w:val="MicrotextChar0"/>
    <w:qFormat/>
    <w:rsid w:val="001B4CBC"/>
    <w:rPr>
      <w:sz w:val="12"/>
    </w:rPr>
  </w:style>
  <w:style w:type="character" w:customStyle="1" w:styleId="MicrotextChar0">
    <w:name w:val="Microtext Char"/>
    <w:link w:val="Microtext0"/>
    <w:rsid w:val="001B4CBC"/>
    <w:rPr>
      <w:rFonts w:ascii="Calibri" w:hAnsi="Calibri"/>
      <w:sz w:val="12"/>
    </w:rPr>
  </w:style>
  <w:style w:type="character" w:customStyle="1" w:styleId="st">
    <w:name w:val="st"/>
    <w:basedOn w:val="DefaultParagraphFont"/>
    <w:rsid w:val="001B4CBC"/>
  </w:style>
  <w:style w:type="paragraph" w:customStyle="1" w:styleId="Style6">
    <w:name w:val="Style6"/>
    <w:basedOn w:val="Normal"/>
    <w:link w:val="Style6Char"/>
    <w:autoRedefine/>
    <w:qFormat/>
    <w:rsid w:val="001B4CBC"/>
    <w:rPr>
      <w:b/>
    </w:rPr>
  </w:style>
  <w:style w:type="character" w:customStyle="1" w:styleId="Style6Char">
    <w:name w:val="Style6 Char"/>
    <w:basedOn w:val="DefaultParagraphFont"/>
    <w:link w:val="Style6"/>
    <w:rsid w:val="001B4CBC"/>
    <w:rPr>
      <w:rFonts w:ascii="Calibri" w:hAnsi="Calibri"/>
      <w:b/>
      <w:sz w:val="22"/>
    </w:rPr>
  </w:style>
  <w:style w:type="paragraph" w:customStyle="1" w:styleId="Style11">
    <w:name w:val="Style11"/>
    <w:basedOn w:val="Normal"/>
    <w:link w:val="Style11Char"/>
    <w:qFormat/>
    <w:rsid w:val="001B4CBC"/>
    <w:rPr>
      <w:rFonts w:eastAsia="Times New Roman"/>
      <w:b/>
      <w:szCs w:val="20"/>
      <w:u w:val="thick"/>
    </w:rPr>
  </w:style>
  <w:style w:type="paragraph" w:customStyle="1" w:styleId="Style12">
    <w:name w:val="Style12"/>
    <w:basedOn w:val="Normal"/>
    <w:link w:val="Style12Char"/>
    <w:qFormat/>
    <w:rsid w:val="001B4CBC"/>
    <w:rPr>
      <w:rFonts w:eastAsia="Times New Roman"/>
      <w:b/>
      <w:u w:val="thick"/>
    </w:rPr>
  </w:style>
  <w:style w:type="character" w:customStyle="1" w:styleId="Style11Char">
    <w:name w:val="Style11 Char"/>
    <w:basedOn w:val="DefaultParagraphFont"/>
    <w:link w:val="Style11"/>
    <w:rsid w:val="001B4CBC"/>
    <w:rPr>
      <w:rFonts w:ascii="Calibri" w:eastAsia="Times New Roman" w:hAnsi="Calibri"/>
      <w:b/>
      <w:sz w:val="22"/>
      <w:szCs w:val="20"/>
      <w:u w:val="thick"/>
    </w:rPr>
  </w:style>
  <w:style w:type="character" w:customStyle="1" w:styleId="Style12Char">
    <w:name w:val="Style12 Char"/>
    <w:basedOn w:val="DefaultParagraphFont"/>
    <w:link w:val="Style12"/>
    <w:rsid w:val="001B4CBC"/>
    <w:rPr>
      <w:rFonts w:ascii="Calibri" w:eastAsia="Times New Roman" w:hAnsi="Calibri"/>
      <w:b/>
      <w:sz w:val="22"/>
      <w:u w:val="thick"/>
    </w:rPr>
  </w:style>
  <w:style w:type="character" w:customStyle="1" w:styleId="caps-label">
    <w:name w:val="caps-label"/>
    <w:basedOn w:val="DefaultParagraphFont"/>
    <w:rsid w:val="001B4CBC"/>
  </w:style>
  <w:style w:type="character" w:customStyle="1" w:styleId="wikiexternallink">
    <w:name w:val="wikiexternallink"/>
    <w:basedOn w:val="DefaultParagraphFont"/>
    <w:rsid w:val="001B4CBC"/>
  </w:style>
  <w:style w:type="character" w:customStyle="1" w:styleId="wikigeneratedlinkcontent">
    <w:name w:val="wikigeneratedlinkcontent"/>
    <w:basedOn w:val="DefaultParagraphFont"/>
    <w:rsid w:val="001B4CBC"/>
  </w:style>
  <w:style w:type="character" w:customStyle="1" w:styleId="ShrinkChar">
    <w:name w:val="Shrink Char"/>
    <w:link w:val="Shrink"/>
    <w:locked/>
    <w:rsid w:val="001B4CBC"/>
    <w:rPr>
      <w:rFonts w:ascii="Garamond" w:eastAsia="Times New Roman" w:hAnsi="Garamond"/>
      <w:sz w:val="12"/>
    </w:rPr>
  </w:style>
  <w:style w:type="paragraph" w:customStyle="1" w:styleId="Shrink">
    <w:name w:val="Shrink"/>
    <w:link w:val="ShrinkChar"/>
    <w:qFormat/>
    <w:rsid w:val="001B4CBC"/>
    <w:pPr>
      <w:ind w:left="288" w:right="288"/>
    </w:pPr>
    <w:rPr>
      <w:rFonts w:ascii="Garamond" w:eastAsia="Times New Roman" w:hAnsi="Garamond"/>
      <w:sz w:val="12"/>
    </w:rPr>
  </w:style>
  <w:style w:type="character" w:customStyle="1" w:styleId="aqj">
    <w:name w:val="aqj"/>
    <w:basedOn w:val="DefaultParagraphFont"/>
    <w:rsid w:val="001B4CBC"/>
  </w:style>
  <w:style w:type="character" w:customStyle="1" w:styleId="StyleStyleBoldUnderlineIntenseEmphasisUnderlineapple-style-s">
    <w:name w:val="Style Style Bold UnderlineIntense EmphasisUnderlineapple-style-s..."/>
    <w:basedOn w:val="DefaultParagraphFont"/>
    <w:rsid w:val="001B4CBC"/>
    <w:rPr>
      <w:b w:val="0"/>
      <w:bCs w:val="0"/>
      <w:sz w:val="22"/>
      <w:u w:val="single"/>
      <w:bdr w:val="none" w:sz="0" w:space="0" w:color="auto"/>
    </w:rPr>
  </w:style>
  <w:style w:type="paragraph" w:customStyle="1" w:styleId="blocktitle0">
    <w:name w:val="block title"/>
    <w:basedOn w:val="Normal"/>
    <w:link w:val="blocktitleChar0"/>
    <w:autoRedefine/>
    <w:qFormat/>
    <w:rsid w:val="001B4CBC"/>
    <w:pPr>
      <w:spacing w:after="240"/>
      <w:jc w:val="center"/>
      <w:outlineLvl w:val="0"/>
    </w:pPr>
    <w:rPr>
      <w:rFonts w:eastAsia="Calibri"/>
      <w:b/>
      <w:caps/>
      <w:sz w:val="28"/>
      <w:szCs w:val="28"/>
      <w:lang w:val="es-ES"/>
    </w:rPr>
  </w:style>
  <w:style w:type="character" w:customStyle="1" w:styleId="Boxed">
    <w:name w:val="Boxed"/>
    <w:qFormat/>
    <w:rsid w:val="001B4CBC"/>
    <w:rPr>
      <w:rFonts w:ascii="Times New Roman" w:hAnsi="Times New Roman"/>
      <w:sz w:val="20"/>
      <w:bdr w:val="single" w:sz="6" w:space="0" w:color="auto"/>
    </w:rPr>
  </w:style>
  <w:style w:type="character" w:customStyle="1" w:styleId="UnderlineCard">
    <w:name w:val="Underline Card"/>
    <w:uiPriority w:val="6"/>
    <w:qFormat/>
    <w:rsid w:val="001B4CBC"/>
    <w:rPr>
      <w:rFonts w:ascii="Arial" w:hAnsi="Arial"/>
      <w:b w:val="0"/>
      <w:bCs/>
      <w:sz w:val="20"/>
      <w:u w:val="single"/>
    </w:rPr>
  </w:style>
  <w:style w:type="character" w:customStyle="1" w:styleId="story-author">
    <w:name w:val="story-author"/>
    <w:basedOn w:val="DefaultParagraphFont"/>
    <w:rsid w:val="001B4CBC"/>
  </w:style>
  <w:style w:type="paragraph" w:customStyle="1" w:styleId="type">
    <w:name w:val="type"/>
    <w:basedOn w:val="Normal"/>
    <w:qFormat/>
    <w:rsid w:val="001B4CBC"/>
    <w:pPr>
      <w:spacing w:before="100" w:beforeAutospacing="1" w:after="100" w:afterAutospacing="1"/>
    </w:pPr>
    <w:rPr>
      <w:rFonts w:eastAsia="Times New Roman"/>
    </w:rPr>
  </w:style>
  <w:style w:type="character" w:customStyle="1" w:styleId="institution">
    <w:name w:val="institution"/>
    <w:basedOn w:val="DefaultParagraphFont"/>
    <w:rsid w:val="001B4CBC"/>
  </w:style>
  <w:style w:type="character" w:customStyle="1" w:styleId="abodyblack3">
    <w:name w:val="abodyblack3"/>
    <w:basedOn w:val="DefaultParagraphFont"/>
    <w:rsid w:val="001B4CBC"/>
  </w:style>
  <w:style w:type="paragraph" w:customStyle="1" w:styleId="UnderlineChar2CharChar">
    <w:name w:val="Underline Char2 Char Char"/>
    <w:basedOn w:val="Normal"/>
    <w:link w:val="UnderlineChar2CharCharChar"/>
    <w:qFormat/>
    <w:rsid w:val="001B4CBC"/>
    <w:rPr>
      <w:rFonts w:eastAsia="MS Mincho"/>
      <w:szCs w:val="20"/>
      <w:u w:val="single"/>
    </w:rPr>
  </w:style>
  <w:style w:type="character" w:customStyle="1" w:styleId="UnderlineChar2CharCharChar">
    <w:name w:val="Underline Char2 Char Char Char"/>
    <w:link w:val="UnderlineChar2CharChar"/>
    <w:rsid w:val="001B4CBC"/>
    <w:rPr>
      <w:rFonts w:ascii="Calibri" w:eastAsia="MS Mincho" w:hAnsi="Calibri"/>
      <w:sz w:val="22"/>
      <w:szCs w:val="20"/>
      <w:u w:val="single"/>
    </w:rPr>
  </w:style>
  <w:style w:type="character" w:customStyle="1" w:styleId="CharacterStyle1">
    <w:name w:val="Character Style 1"/>
    <w:rsid w:val="001B4CBC"/>
    <w:rPr>
      <w:sz w:val="20"/>
      <w:szCs w:val="20"/>
    </w:rPr>
  </w:style>
  <w:style w:type="character" w:customStyle="1" w:styleId="FontStyle177">
    <w:name w:val="Font Style177"/>
    <w:basedOn w:val="DefaultParagraphFont"/>
    <w:uiPriority w:val="99"/>
    <w:rsid w:val="001B4CBC"/>
    <w:rPr>
      <w:rFonts w:ascii="Times New Roman" w:hAnsi="Times New Roman" w:cs="Times New Roman"/>
      <w:sz w:val="20"/>
      <w:szCs w:val="20"/>
    </w:rPr>
  </w:style>
  <w:style w:type="character" w:customStyle="1" w:styleId="FontStyle173">
    <w:name w:val="Font Style173"/>
    <w:basedOn w:val="DefaultParagraphFont"/>
    <w:uiPriority w:val="99"/>
    <w:rsid w:val="001B4CBC"/>
    <w:rPr>
      <w:rFonts w:ascii="Times New Roman" w:hAnsi="Times New Roman" w:cs="Times New Roman"/>
      <w:sz w:val="14"/>
      <w:szCs w:val="14"/>
    </w:rPr>
  </w:style>
  <w:style w:type="character" w:customStyle="1" w:styleId="FontStyle151">
    <w:name w:val="Font Style151"/>
    <w:basedOn w:val="DefaultParagraphFont"/>
    <w:uiPriority w:val="99"/>
    <w:rsid w:val="001B4CBC"/>
    <w:rPr>
      <w:rFonts w:ascii="Arial Narrow" w:hAnsi="Arial Narrow" w:cs="Arial Narrow"/>
      <w:b/>
      <w:bCs/>
      <w:sz w:val="12"/>
      <w:szCs w:val="12"/>
    </w:rPr>
  </w:style>
  <w:style w:type="character" w:customStyle="1" w:styleId="FontStyle156">
    <w:name w:val="Font Style156"/>
    <w:basedOn w:val="DefaultParagraphFont"/>
    <w:uiPriority w:val="99"/>
    <w:rsid w:val="001B4CBC"/>
    <w:rPr>
      <w:rFonts w:ascii="Arial Narrow" w:hAnsi="Arial Narrow" w:cs="Arial Narrow"/>
      <w:sz w:val="8"/>
      <w:szCs w:val="8"/>
    </w:rPr>
  </w:style>
  <w:style w:type="character" w:customStyle="1" w:styleId="FontStyle160">
    <w:name w:val="Font Style160"/>
    <w:basedOn w:val="DefaultParagraphFont"/>
    <w:uiPriority w:val="99"/>
    <w:rsid w:val="001B4CBC"/>
    <w:rPr>
      <w:rFonts w:ascii="Times New Roman" w:hAnsi="Times New Roman" w:cs="Times New Roman"/>
      <w:b/>
      <w:bCs/>
      <w:sz w:val="20"/>
      <w:szCs w:val="20"/>
    </w:rPr>
  </w:style>
  <w:style w:type="character" w:customStyle="1" w:styleId="FontStyle178">
    <w:name w:val="Font Style178"/>
    <w:basedOn w:val="DefaultParagraphFont"/>
    <w:uiPriority w:val="99"/>
    <w:rsid w:val="001B4CBC"/>
    <w:rPr>
      <w:rFonts w:ascii="Times New Roman" w:hAnsi="Times New Roman" w:cs="Times New Roman"/>
      <w:sz w:val="18"/>
      <w:szCs w:val="18"/>
    </w:rPr>
  </w:style>
  <w:style w:type="paragraph" w:customStyle="1" w:styleId="Style14">
    <w:name w:val="Style14"/>
    <w:basedOn w:val="Normal"/>
    <w:uiPriority w:val="99"/>
    <w:qFormat/>
    <w:rsid w:val="001B4CBC"/>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1B4CBC"/>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1B4CBC"/>
    <w:rPr>
      <w:rFonts w:ascii="Times New Roman" w:hAnsi="Times New Roman" w:cs="Times New Roman"/>
      <w:sz w:val="12"/>
      <w:szCs w:val="12"/>
    </w:rPr>
  </w:style>
  <w:style w:type="paragraph" w:customStyle="1" w:styleId="Style9">
    <w:name w:val="Style9"/>
    <w:basedOn w:val="Normal"/>
    <w:uiPriority w:val="99"/>
    <w:qFormat/>
    <w:rsid w:val="001B4CBC"/>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1B4CBC"/>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1B4CBC"/>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1B4CBC"/>
    <w:rPr>
      <w:rFonts w:ascii="Times New Roman" w:hAnsi="Times New Roman" w:cs="Times New Roman"/>
      <w:sz w:val="16"/>
      <w:szCs w:val="16"/>
    </w:rPr>
  </w:style>
  <w:style w:type="character" w:customStyle="1" w:styleId="f">
    <w:name w:val="f"/>
    <w:basedOn w:val="DefaultParagraphFont"/>
    <w:rsid w:val="001B4CBC"/>
  </w:style>
  <w:style w:type="character" w:customStyle="1" w:styleId="TagsChar2">
    <w:name w:val="Tags Char2"/>
    <w:uiPriority w:val="99"/>
    <w:rsid w:val="001B4CBC"/>
    <w:rPr>
      <w:b/>
      <w:sz w:val="24"/>
    </w:rPr>
  </w:style>
  <w:style w:type="paragraph" w:customStyle="1" w:styleId="CardsFont6ptChar">
    <w:name w:val="Cards + Font: 6 pt Char"/>
    <w:basedOn w:val="Normal"/>
    <w:link w:val="CardsFont6ptCharChar"/>
    <w:qFormat/>
    <w:rsid w:val="001B4CBC"/>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1B4CBC"/>
    <w:rPr>
      <w:rFonts w:ascii="Calibri" w:eastAsia="Times New Roman" w:hAnsi="Calibri"/>
      <w:sz w:val="12"/>
    </w:rPr>
  </w:style>
  <w:style w:type="character" w:customStyle="1" w:styleId="FontStyle172">
    <w:name w:val="Font Style172"/>
    <w:basedOn w:val="DefaultParagraphFont"/>
    <w:uiPriority w:val="99"/>
    <w:rsid w:val="001B4CBC"/>
    <w:rPr>
      <w:rFonts w:ascii="Times New Roman" w:hAnsi="Times New Roman" w:cs="Times New Roman"/>
      <w:b/>
      <w:bCs/>
      <w:sz w:val="16"/>
      <w:szCs w:val="16"/>
    </w:rPr>
  </w:style>
  <w:style w:type="paragraph" w:customStyle="1" w:styleId="Style18">
    <w:name w:val="Style18"/>
    <w:basedOn w:val="Normal"/>
    <w:uiPriority w:val="99"/>
    <w:qFormat/>
    <w:rsid w:val="001B4CBC"/>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1B4CBC"/>
    <w:rPr>
      <w:rFonts w:ascii="Times New Roman" w:hAnsi="Times New Roman" w:cs="Times New Roman"/>
      <w:i/>
      <w:iCs/>
      <w:sz w:val="16"/>
      <w:szCs w:val="16"/>
    </w:rPr>
  </w:style>
  <w:style w:type="character" w:customStyle="1" w:styleId="FontStyle162">
    <w:name w:val="Font Style162"/>
    <w:basedOn w:val="DefaultParagraphFont"/>
    <w:uiPriority w:val="99"/>
    <w:rsid w:val="001B4CBC"/>
    <w:rPr>
      <w:rFonts w:ascii="Times New Roman" w:hAnsi="Times New Roman" w:cs="Times New Roman"/>
      <w:b/>
      <w:bCs/>
      <w:sz w:val="18"/>
      <w:szCs w:val="18"/>
    </w:rPr>
  </w:style>
  <w:style w:type="character" w:customStyle="1" w:styleId="FontStyle167">
    <w:name w:val="Font Style167"/>
    <w:basedOn w:val="DefaultParagraphFont"/>
    <w:uiPriority w:val="99"/>
    <w:rsid w:val="001B4CBC"/>
    <w:rPr>
      <w:rFonts w:ascii="Times New Roman" w:hAnsi="Times New Roman" w:cs="Times New Roman"/>
      <w:sz w:val="10"/>
      <w:szCs w:val="10"/>
    </w:rPr>
  </w:style>
  <w:style w:type="character" w:customStyle="1" w:styleId="FontStyle174">
    <w:name w:val="Font Style174"/>
    <w:basedOn w:val="DefaultParagraphFont"/>
    <w:uiPriority w:val="99"/>
    <w:rsid w:val="001B4CBC"/>
    <w:rPr>
      <w:rFonts w:ascii="Arial Narrow" w:hAnsi="Arial Narrow" w:cs="Arial Narrow"/>
      <w:b/>
      <w:bCs/>
      <w:sz w:val="18"/>
      <w:szCs w:val="18"/>
    </w:rPr>
  </w:style>
  <w:style w:type="paragraph" w:customStyle="1" w:styleId="Style47">
    <w:name w:val="Style47"/>
    <w:basedOn w:val="Normal"/>
    <w:uiPriority w:val="99"/>
    <w:qFormat/>
    <w:rsid w:val="001B4CBC"/>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1B4CBC"/>
    <w:rPr>
      <w:rFonts w:ascii="Times New Roman" w:hAnsi="Times New Roman" w:cs="Times New Roman"/>
      <w:sz w:val="12"/>
      <w:szCs w:val="12"/>
    </w:rPr>
  </w:style>
  <w:style w:type="paragraph" w:customStyle="1" w:styleId="Style24">
    <w:name w:val="Style24"/>
    <w:basedOn w:val="Normal"/>
    <w:uiPriority w:val="99"/>
    <w:qFormat/>
    <w:rsid w:val="001B4CBC"/>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1B4CBC"/>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1B4CBC"/>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1B4CBC"/>
    <w:rPr>
      <w:rFonts w:ascii="Times New Roman" w:hAnsi="Times New Roman" w:cs="Times New Roman"/>
      <w:b/>
      <w:bCs/>
      <w:sz w:val="18"/>
      <w:szCs w:val="18"/>
    </w:rPr>
  </w:style>
  <w:style w:type="paragraph" w:customStyle="1" w:styleId="Style21">
    <w:name w:val="Style21"/>
    <w:basedOn w:val="Normal"/>
    <w:uiPriority w:val="99"/>
    <w:qFormat/>
    <w:rsid w:val="001B4CBC"/>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1B4CBC"/>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uiPriority w:val="99"/>
    <w:semiHidden/>
    <w:rsid w:val="001B4CBC"/>
    <w:rPr>
      <w:rFonts w:ascii="Calibri" w:hAnsi="Calibri"/>
      <w:sz w:val="20"/>
      <w:szCs w:val="20"/>
    </w:rPr>
  </w:style>
  <w:style w:type="paragraph" w:customStyle="1" w:styleId="Standard">
    <w:name w:val="Standard"/>
    <w:uiPriority w:val="99"/>
    <w:qFormat/>
    <w:rsid w:val="001B4CBC"/>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1B4CBC"/>
    <w:rPr>
      <w:color w:val="000000"/>
      <w:sz w:val="32"/>
      <w:szCs w:val="32"/>
    </w:rPr>
  </w:style>
  <w:style w:type="paragraph" w:customStyle="1" w:styleId="Cardnon-underlined">
    <w:name w:val="Card non-underlined"/>
    <w:basedOn w:val="Normal"/>
    <w:link w:val="Cardnon-underlinedChar"/>
    <w:autoRedefine/>
    <w:qFormat/>
    <w:rsid w:val="001B4CBC"/>
    <w:rPr>
      <w:rFonts w:eastAsia="Times New Roman"/>
      <w:szCs w:val="20"/>
    </w:rPr>
  </w:style>
  <w:style w:type="character" w:customStyle="1" w:styleId="Cardnon-underlinedChar">
    <w:name w:val="Card non-underlined Char"/>
    <w:basedOn w:val="DefaultParagraphFont"/>
    <w:link w:val="Cardnon-underlined"/>
    <w:rsid w:val="001B4CBC"/>
    <w:rPr>
      <w:rFonts w:ascii="Calibri" w:eastAsia="Times New Roman" w:hAnsi="Calibri"/>
      <w:sz w:val="22"/>
      <w:szCs w:val="20"/>
    </w:rPr>
  </w:style>
  <w:style w:type="numbering" w:customStyle="1" w:styleId="NoList1">
    <w:name w:val="No List1"/>
    <w:next w:val="NoList"/>
    <w:uiPriority w:val="99"/>
    <w:semiHidden/>
    <w:unhideWhenUsed/>
    <w:rsid w:val="001B4CBC"/>
  </w:style>
  <w:style w:type="character" w:customStyle="1" w:styleId="TitleChar2">
    <w:name w:val="Title Char2"/>
    <w:aliases w:val="Non Read Text Char"/>
    <w:basedOn w:val="DefaultParagraphFont"/>
    <w:uiPriority w:val="10"/>
    <w:qFormat/>
    <w:locked/>
    <w:rsid w:val="001B4CBC"/>
    <w:rPr>
      <w:b/>
      <w:bCs/>
      <w:u w:val="single"/>
    </w:rPr>
  </w:style>
  <w:style w:type="paragraph" w:styleId="TOC3">
    <w:name w:val="toc 3"/>
    <w:basedOn w:val="Normal"/>
    <w:next w:val="Normal"/>
    <w:autoRedefine/>
    <w:uiPriority w:val="39"/>
    <w:rsid w:val="001B4CBC"/>
    <w:pPr>
      <w:ind w:left="400"/>
    </w:pPr>
    <w:rPr>
      <w:rFonts w:eastAsia="Times New Roman"/>
      <w:szCs w:val="20"/>
    </w:rPr>
  </w:style>
  <w:style w:type="paragraph" w:styleId="TOC4">
    <w:name w:val="toc 4"/>
    <w:basedOn w:val="Normal"/>
    <w:next w:val="Normal"/>
    <w:autoRedefine/>
    <w:uiPriority w:val="39"/>
    <w:rsid w:val="001B4CBC"/>
    <w:pPr>
      <w:ind w:left="600"/>
    </w:pPr>
    <w:rPr>
      <w:rFonts w:eastAsia="Times New Roman"/>
      <w:szCs w:val="20"/>
    </w:rPr>
  </w:style>
  <w:style w:type="paragraph" w:styleId="TOC5">
    <w:name w:val="toc 5"/>
    <w:basedOn w:val="Normal"/>
    <w:next w:val="Normal"/>
    <w:autoRedefine/>
    <w:uiPriority w:val="39"/>
    <w:rsid w:val="001B4CBC"/>
    <w:pPr>
      <w:ind w:left="800"/>
    </w:pPr>
    <w:rPr>
      <w:rFonts w:eastAsia="Times New Roman"/>
      <w:szCs w:val="20"/>
    </w:rPr>
  </w:style>
  <w:style w:type="paragraph" w:styleId="TOC6">
    <w:name w:val="toc 6"/>
    <w:basedOn w:val="Normal"/>
    <w:next w:val="Normal"/>
    <w:autoRedefine/>
    <w:uiPriority w:val="39"/>
    <w:rsid w:val="001B4CBC"/>
    <w:pPr>
      <w:ind w:left="1000"/>
    </w:pPr>
    <w:rPr>
      <w:rFonts w:eastAsia="Times New Roman"/>
      <w:szCs w:val="20"/>
    </w:rPr>
  </w:style>
  <w:style w:type="paragraph" w:styleId="TOC7">
    <w:name w:val="toc 7"/>
    <w:basedOn w:val="Normal"/>
    <w:next w:val="Normal"/>
    <w:autoRedefine/>
    <w:uiPriority w:val="39"/>
    <w:rsid w:val="001B4CBC"/>
    <w:pPr>
      <w:ind w:left="1200"/>
    </w:pPr>
    <w:rPr>
      <w:rFonts w:eastAsia="Times New Roman"/>
      <w:szCs w:val="20"/>
    </w:rPr>
  </w:style>
  <w:style w:type="paragraph" w:styleId="TOC8">
    <w:name w:val="toc 8"/>
    <w:basedOn w:val="Normal"/>
    <w:next w:val="Normal"/>
    <w:autoRedefine/>
    <w:uiPriority w:val="39"/>
    <w:rsid w:val="001B4CBC"/>
    <w:pPr>
      <w:ind w:left="1400"/>
    </w:pPr>
    <w:rPr>
      <w:rFonts w:eastAsia="Times New Roman"/>
      <w:szCs w:val="20"/>
    </w:rPr>
  </w:style>
  <w:style w:type="character" w:customStyle="1" w:styleId="allocatoragentsleft">
    <w:name w:val="al_locatoragentsleft"/>
    <w:basedOn w:val="DefaultParagraphFont"/>
    <w:rsid w:val="001B4CBC"/>
  </w:style>
  <w:style w:type="character" w:styleId="HTMLTypewriter">
    <w:name w:val="HTML Typewriter"/>
    <w:basedOn w:val="DefaultParagraphFont"/>
    <w:unhideWhenUsed/>
    <w:rsid w:val="001B4CBC"/>
    <w:rPr>
      <w:rFonts w:ascii="Courier New" w:eastAsia="Times New Roman" w:hAnsi="Courier New" w:cs="Courier New"/>
      <w:sz w:val="20"/>
      <w:szCs w:val="20"/>
    </w:rPr>
  </w:style>
  <w:style w:type="character" w:customStyle="1" w:styleId="caps">
    <w:name w:val="caps"/>
    <w:basedOn w:val="DefaultParagraphFont"/>
    <w:rsid w:val="001B4CBC"/>
  </w:style>
  <w:style w:type="character" w:customStyle="1" w:styleId="UnderlinesCharChar">
    <w:name w:val="Underlines Char Char"/>
    <w:basedOn w:val="DefaultParagraphFont"/>
    <w:rsid w:val="001B4CBC"/>
    <w:rPr>
      <w:rFonts w:cs="Arial"/>
      <w:b/>
      <w:bCs/>
      <w:noProof w:val="0"/>
      <w:sz w:val="22"/>
      <w:szCs w:val="26"/>
      <w:u w:val="single"/>
      <w:lang w:val="en-US" w:eastAsia="en-US" w:bidi="ar-SA"/>
    </w:rPr>
  </w:style>
  <w:style w:type="paragraph" w:customStyle="1" w:styleId="Carding">
    <w:name w:val="Carding"/>
    <w:basedOn w:val="Normal"/>
    <w:uiPriority w:val="99"/>
    <w:qFormat/>
    <w:rsid w:val="001B4CBC"/>
    <w:rPr>
      <w:rFonts w:eastAsia="Times New Roman"/>
      <w:sz w:val="18"/>
    </w:rPr>
  </w:style>
  <w:style w:type="character" w:customStyle="1" w:styleId="TagsChar1">
    <w:name w:val="Tags Char1"/>
    <w:aliases w:val="Super Script Char1,TagStyle Char1"/>
    <w:basedOn w:val="DefaultParagraphFont"/>
    <w:uiPriority w:val="1"/>
    <w:rsid w:val="001B4CBC"/>
    <w:rPr>
      <w:rFonts w:ascii="Arial Narrow" w:hAnsi="Arial Narrow"/>
      <w:b/>
      <w:noProof w:val="0"/>
      <w:sz w:val="22"/>
      <w:szCs w:val="60"/>
      <w:lang w:val="en-US" w:eastAsia="en-US" w:bidi="ar-SA"/>
    </w:rPr>
  </w:style>
  <w:style w:type="character" w:customStyle="1" w:styleId="aunderline">
    <w:name w:val="aunderline"/>
    <w:basedOn w:val="DefaultParagraphFont"/>
    <w:qFormat/>
    <w:rsid w:val="001B4CBC"/>
    <w:rPr>
      <w:rFonts w:ascii="Times New Roman" w:hAnsi="Times New Roman"/>
      <w:sz w:val="20"/>
      <w:szCs w:val="24"/>
      <w:u w:val="thick"/>
    </w:rPr>
  </w:style>
  <w:style w:type="character" w:customStyle="1" w:styleId="tagChar1">
    <w:name w:val="tag Char1"/>
    <w:basedOn w:val="DefaultParagraphFont"/>
    <w:rsid w:val="001B4CBC"/>
    <w:rPr>
      <w:b/>
      <w:noProof w:val="0"/>
      <w:sz w:val="24"/>
      <w:lang w:val="en-US" w:eastAsia="en-US" w:bidi="ar-SA"/>
    </w:rPr>
  </w:style>
  <w:style w:type="character" w:customStyle="1" w:styleId="tagChar2">
    <w:name w:val="tag Char2"/>
    <w:basedOn w:val="DefaultParagraphFont"/>
    <w:uiPriority w:val="9"/>
    <w:qFormat/>
    <w:rsid w:val="001B4CBC"/>
    <w:rPr>
      <w:b/>
      <w:noProof w:val="0"/>
      <w:sz w:val="24"/>
      <w:lang w:val="en-US" w:eastAsia="en-US" w:bidi="ar-SA"/>
    </w:rPr>
  </w:style>
  <w:style w:type="character" w:customStyle="1" w:styleId="Taggin-New">
    <w:name w:val="Taggin - New"/>
    <w:basedOn w:val="DefaultParagraphFont"/>
    <w:rsid w:val="001B4CBC"/>
    <w:rPr>
      <w:rFonts w:ascii="Arial Narrow" w:hAnsi="Arial Narrow"/>
      <w:b/>
      <w:sz w:val="22"/>
    </w:rPr>
  </w:style>
  <w:style w:type="character" w:customStyle="1" w:styleId="Boxing-New">
    <w:name w:val="Boxing - New"/>
    <w:basedOn w:val="DefaultParagraphFont"/>
    <w:rsid w:val="001B4CBC"/>
    <w:rPr>
      <w:rFonts w:ascii="Arial Narrow" w:hAnsi="Arial Narrow"/>
      <w:sz w:val="16"/>
      <w:u w:val="none"/>
      <w:bdr w:val="single" w:sz="4" w:space="0" w:color="auto"/>
    </w:rPr>
  </w:style>
  <w:style w:type="character" w:customStyle="1" w:styleId="ilad">
    <w:name w:val="il_ad"/>
    <w:rsid w:val="001B4CBC"/>
  </w:style>
  <w:style w:type="paragraph" w:customStyle="1" w:styleId="CardsHighlighted">
    <w:name w:val="Cards Highlighted"/>
    <w:next w:val="Normal"/>
    <w:link w:val="CardsHighlightedChar"/>
    <w:qFormat/>
    <w:rsid w:val="001B4CBC"/>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1B4CBC"/>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1B4CBC"/>
    <w:rPr>
      <w:rFonts w:ascii="Garamond" w:hAnsi="Garamond"/>
      <w:sz w:val="22"/>
      <w:szCs w:val="24"/>
      <w:u w:val="single"/>
      <w:lang w:val="en-US" w:eastAsia="en-US" w:bidi="ar-SA"/>
    </w:rPr>
  </w:style>
  <w:style w:type="paragraph" w:customStyle="1" w:styleId="Style2">
    <w:name w:val="Style2"/>
    <w:basedOn w:val="Heading4"/>
    <w:uiPriority w:val="99"/>
    <w:qFormat/>
    <w:rsid w:val="001B4CBC"/>
    <w:pPr>
      <w:spacing w:before="0"/>
    </w:pPr>
    <w:rPr>
      <w:rFonts w:eastAsia="Times New Roman" w:cs="Times New Roman"/>
      <w:b w:val="0"/>
      <w:bCs w:val="0"/>
      <w:caps/>
      <w:sz w:val="24"/>
      <w:szCs w:val="20"/>
    </w:rPr>
  </w:style>
  <w:style w:type="character" w:customStyle="1" w:styleId="pagetitle">
    <w:name w:val="pagetitle"/>
    <w:basedOn w:val="DefaultParagraphFont"/>
    <w:rsid w:val="001B4CBC"/>
  </w:style>
  <w:style w:type="paragraph" w:customStyle="1" w:styleId="text">
    <w:name w:val="text"/>
    <w:basedOn w:val="Normal"/>
    <w:uiPriority w:val="99"/>
    <w:qFormat/>
    <w:rsid w:val="001B4CBC"/>
    <w:pPr>
      <w:spacing w:before="100" w:beforeAutospacing="1" w:after="100" w:afterAutospacing="1"/>
    </w:pPr>
    <w:rPr>
      <w:rFonts w:eastAsia="Times New Roman"/>
    </w:rPr>
  </w:style>
  <w:style w:type="character" w:customStyle="1" w:styleId="StyleUnderlineCharChar9ptBold1">
    <w:name w:val="Style Underline Char Char + 9 pt Bold1"/>
    <w:rsid w:val="001B4CBC"/>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1B4CBC"/>
    <w:rPr>
      <w:rFonts w:ascii="Times New Roman" w:hAnsi="Times New Roman"/>
      <w:sz w:val="20"/>
      <w:szCs w:val="24"/>
      <w:u w:val="single"/>
      <w:lang w:val="en-US" w:eastAsia="en-US" w:bidi="ar-SA"/>
    </w:rPr>
  </w:style>
  <w:style w:type="character" w:customStyle="1" w:styleId="Style9ptBoldUnderline">
    <w:name w:val="Style 9 pt Bold Underline"/>
    <w:rsid w:val="001B4CBC"/>
    <w:rPr>
      <w:b/>
      <w:bCs/>
      <w:sz w:val="20"/>
      <w:u w:val="single"/>
    </w:rPr>
  </w:style>
  <w:style w:type="paragraph" w:customStyle="1" w:styleId="StyleUnderline9pt0">
    <w:name w:val="Style Underline + 9 pt"/>
    <w:link w:val="StyleUnderline9ptChar"/>
    <w:qFormat/>
    <w:rsid w:val="001B4CBC"/>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1B4CBC"/>
    <w:rPr>
      <w:rFonts w:ascii="Arial" w:eastAsia="Times New Roman" w:hAnsi="Arial" w:cs="Times New Roman"/>
      <w:sz w:val="22"/>
      <w:szCs w:val="20"/>
      <w:u w:val="single"/>
    </w:rPr>
  </w:style>
  <w:style w:type="character" w:customStyle="1" w:styleId="StyleUnderlineChar1Bold">
    <w:name w:val="Style Underline Char1 + Bold"/>
    <w:rsid w:val="001B4CBC"/>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1B4CBC"/>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1B4CBC"/>
    <w:rPr>
      <w:rFonts w:ascii="Calibri" w:hAnsi="Calibri"/>
      <w:kern w:val="32"/>
      <w:sz w:val="22"/>
      <w:szCs w:val="20"/>
      <w:u w:val="single"/>
      <w:lang w:eastAsia="ar-SA"/>
    </w:rPr>
  </w:style>
  <w:style w:type="character" w:customStyle="1" w:styleId="TagsCharCharChar">
    <w:name w:val="Tags Char Char Char"/>
    <w:basedOn w:val="DefaultParagraphFont"/>
    <w:rsid w:val="001B4CBC"/>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1B4CBC"/>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1B4CBC"/>
    <w:rPr>
      <w:color w:val="000000"/>
      <w:sz w:val="20"/>
      <w:u w:val="single"/>
    </w:rPr>
  </w:style>
  <w:style w:type="character" w:customStyle="1" w:styleId="Style11ptBlack">
    <w:name w:val="Style 11 pt Black"/>
    <w:basedOn w:val="DefaultParagraphFont"/>
    <w:rsid w:val="001B4CBC"/>
    <w:rPr>
      <w:color w:val="000000"/>
      <w:sz w:val="20"/>
    </w:rPr>
  </w:style>
  <w:style w:type="character" w:customStyle="1" w:styleId="StyleUnderlineCharTimesBold">
    <w:name w:val="Style Underline Char + Times Bold"/>
    <w:basedOn w:val="DefaultParagraphFont"/>
    <w:rsid w:val="001B4CBC"/>
    <w:rPr>
      <w:rFonts w:ascii="Times" w:hAnsi="Times"/>
      <w:b w:val="0"/>
      <w:bCs/>
      <w:sz w:val="20"/>
      <w:u w:val="single"/>
    </w:rPr>
  </w:style>
  <w:style w:type="character" w:customStyle="1" w:styleId="blubigktbiz">
    <w:name w:val="blubigktbiz"/>
    <w:rsid w:val="001B4CBC"/>
  </w:style>
  <w:style w:type="paragraph" w:customStyle="1" w:styleId="StyleevidencetextBorderSinglesolidlineAuto05ptL">
    <w:name w:val="Style evidence text + Border: : (Single solid line Auto  0.5 pt L..."/>
    <w:basedOn w:val="evidencetext"/>
    <w:link w:val="StyleevidencetextBorderSinglesolidlineAuto05ptLChar"/>
    <w:qFormat/>
    <w:rsid w:val="001B4CBC"/>
  </w:style>
  <w:style w:type="character" w:customStyle="1" w:styleId="StyleevidencetextBorderSinglesolidlineAuto05ptLChar">
    <w:name w:val="Style evidence text + Border: : (Single solid line Auto  0.5 pt L... Char"/>
    <w:link w:val="StyleevidencetextBorderSinglesolidlineAuto05ptL"/>
    <w:rsid w:val="001B4CBC"/>
    <w:rPr>
      <w:rFonts w:ascii="Calibri" w:hAnsi="Calibri"/>
      <w:color w:val="000000"/>
      <w:sz w:val="22"/>
      <w:lang w:val="x-none" w:eastAsia="x-none"/>
    </w:rPr>
  </w:style>
  <w:style w:type="character" w:customStyle="1" w:styleId="Style4CharChar">
    <w:name w:val="Style4 Char Char"/>
    <w:basedOn w:val="DefaultParagraphFont"/>
    <w:rsid w:val="001B4CBC"/>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1B4CBC"/>
    <w:rPr>
      <w:rFonts w:ascii="Times New Roman" w:hAnsi="Times New Roman" w:cs="Times New Roman"/>
      <w:sz w:val="16"/>
      <w:szCs w:val="16"/>
    </w:rPr>
  </w:style>
  <w:style w:type="character" w:customStyle="1" w:styleId="StyleEmphasisArial12ptBold">
    <w:name w:val="Style Emphasis + Arial 12 pt Bold"/>
    <w:rsid w:val="001B4CBC"/>
    <w:rPr>
      <w:rFonts w:ascii="Arial" w:hAnsi="Arial"/>
      <w:b/>
      <w:bCs/>
      <w:i/>
      <w:iCs/>
      <w:sz w:val="24"/>
    </w:rPr>
  </w:style>
  <w:style w:type="character" w:customStyle="1" w:styleId="super">
    <w:name w:val="super"/>
    <w:rsid w:val="001B4CBC"/>
  </w:style>
  <w:style w:type="character" w:customStyle="1" w:styleId="text30">
    <w:name w:val="text30"/>
    <w:rsid w:val="001B4CBC"/>
  </w:style>
  <w:style w:type="character" w:customStyle="1" w:styleId="uppercase">
    <w:name w:val="uppercase"/>
    <w:rsid w:val="001B4CBC"/>
  </w:style>
  <w:style w:type="character" w:customStyle="1" w:styleId="bodytext0">
    <w:name w:val="bodytext"/>
    <w:rsid w:val="001B4CBC"/>
  </w:style>
  <w:style w:type="character" w:customStyle="1" w:styleId="entry-title">
    <w:name w:val="entry-title"/>
    <w:rsid w:val="001B4CBC"/>
  </w:style>
  <w:style w:type="character" w:customStyle="1" w:styleId="BodyTextIndentChar1">
    <w:name w:val="Body Text Indent Char1"/>
    <w:basedOn w:val="DefaultParagraphFont"/>
    <w:uiPriority w:val="99"/>
    <w:semiHidden/>
    <w:rsid w:val="001B4CBC"/>
    <w:rPr>
      <w:rFonts w:ascii="Times New Roman" w:hAnsi="Times New Roman" w:cs="Times New Roman"/>
      <w:sz w:val="20"/>
    </w:rPr>
  </w:style>
  <w:style w:type="character" w:customStyle="1" w:styleId="Style6pt">
    <w:name w:val="Style 6 pt"/>
    <w:basedOn w:val="DefaultParagraphFont"/>
    <w:qFormat/>
    <w:rsid w:val="001B4CBC"/>
    <w:rPr>
      <w:sz w:val="12"/>
    </w:rPr>
  </w:style>
  <w:style w:type="character" w:customStyle="1" w:styleId="CiteCharCharCharCharCharChar">
    <w:name w:val="Cite Char Char Char Char Char Char"/>
    <w:basedOn w:val="DefaultParagraphFont"/>
    <w:rsid w:val="001B4CBC"/>
    <w:rPr>
      <w:b/>
      <w:noProof w:val="0"/>
      <w:sz w:val="22"/>
      <w:szCs w:val="24"/>
      <w:u w:val="single"/>
      <w:lang w:val="en-US" w:eastAsia="en-US" w:bidi="ar-SA"/>
    </w:rPr>
  </w:style>
  <w:style w:type="character" w:customStyle="1" w:styleId="mainbody1">
    <w:name w:val="mainbody1"/>
    <w:basedOn w:val="DefaultParagraphFont"/>
    <w:rsid w:val="001B4CBC"/>
    <w:rPr>
      <w:rFonts w:ascii="Verdana" w:hAnsi="Verdana" w:hint="default"/>
      <w:color w:val="000000"/>
      <w:sz w:val="22"/>
      <w:szCs w:val="22"/>
    </w:rPr>
  </w:style>
  <w:style w:type="character" w:customStyle="1" w:styleId="ssl4">
    <w:name w:val="ss_l4"/>
    <w:basedOn w:val="DefaultParagraphFont"/>
    <w:rsid w:val="001B4CBC"/>
  </w:style>
  <w:style w:type="paragraph" w:customStyle="1" w:styleId="StyleNormalWeb11ptUnderline">
    <w:name w:val="Style Normal (Web) + 11 pt Underline"/>
    <w:basedOn w:val="NormalWeb"/>
    <w:link w:val="StyleNormalWeb11ptUnderlineChar"/>
    <w:qFormat/>
    <w:rsid w:val="001B4CBC"/>
    <w:pPr>
      <w:spacing w:line="259" w:lineRule="auto"/>
    </w:pPr>
    <w:rPr>
      <w:rFonts w:ascii="Calibri" w:eastAsia="Calibri" w:hAnsi="Calibri" w:cs="Calibri"/>
      <w:sz w:val="22"/>
      <w:u w:val="single"/>
      <w:lang w:eastAsia="en-US"/>
    </w:rPr>
  </w:style>
  <w:style w:type="character" w:customStyle="1" w:styleId="StyleNormalWeb11ptUnderlineChar">
    <w:name w:val="Style Normal (Web) + 11 pt Underline Char"/>
    <w:basedOn w:val="DefaultParagraphFont"/>
    <w:link w:val="StyleNormalWeb11ptUnderline"/>
    <w:rsid w:val="001B4CBC"/>
    <w:rPr>
      <w:rFonts w:ascii="Calibri" w:eastAsia="Calibri" w:hAnsi="Calibri" w:cs="Calibri"/>
      <w:sz w:val="22"/>
      <w:u w:val="single"/>
    </w:rPr>
  </w:style>
  <w:style w:type="character" w:customStyle="1" w:styleId="cit-first-element">
    <w:name w:val="cit-first-element"/>
    <w:basedOn w:val="DefaultParagraphFont"/>
    <w:rsid w:val="001B4CBC"/>
  </w:style>
  <w:style w:type="character" w:customStyle="1" w:styleId="title1">
    <w:name w:val="title1"/>
    <w:basedOn w:val="DefaultParagraphFont"/>
    <w:rsid w:val="001B4CBC"/>
  </w:style>
  <w:style w:type="character" w:customStyle="1" w:styleId="StyleThickunderline1">
    <w:name w:val="Style Thick underline1"/>
    <w:basedOn w:val="DefaultParagraphFont"/>
    <w:rsid w:val="001B4CBC"/>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1B4CBC"/>
    <w:rPr>
      <w:rFonts w:ascii="Georgia" w:hAnsi="Georgia"/>
    </w:rPr>
  </w:style>
  <w:style w:type="character" w:customStyle="1" w:styleId="FooterChar1">
    <w:name w:val="Footer Char1"/>
    <w:basedOn w:val="DefaultParagraphFont"/>
    <w:uiPriority w:val="99"/>
    <w:semiHidden/>
    <w:rsid w:val="001B4CBC"/>
    <w:rPr>
      <w:rFonts w:ascii="Georgia" w:hAnsi="Georgia"/>
    </w:rPr>
  </w:style>
  <w:style w:type="character" w:customStyle="1" w:styleId="UnderlineBold0">
    <w:name w:val="Underline Bold"/>
    <w:qFormat/>
    <w:rsid w:val="001B4CBC"/>
    <w:rPr>
      <w:b/>
      <w:sz w:val="20"/>
      <w:u w:val="single"/>
    </w:rPr>
  </w:style>
  <w:style w:type="paragraph" w:customStyle="1" w:styleId="Underline20">
    <w:name w:val="Underline2"/>
    <w:basedOn w:val="Normal"/>
    <w:link w:val="Underline2Char"/>
    <w:autoRedefine/>
    <w:uiPriority w:val="4"/>
    <w:qFormat/>
    <w:rsid w:val="001B4CBC"/>
    <w:rPr>
      <w:b/>
      <w:u w:val="single"/>
    </w:rPr>
  </w:style>
  <w:style w:type="character" w:customStyle="1" w:styleId="Underline2Char">
    <w:name w:val="Underline2 Char"/>
    <w:basedOn w:val="DefaultParagraphFont"/>
    <w:link w:val="Underline20"/>
    <w:uiPriority w:val="4"/>
    <w:rsid w:val="001B4CBC"/>
    <w:rPr>
      <w:rFonts w:ascii="Calibri" w:hAnsi="Calibri"/>
      <w:b/>
      <w:sz w:val="22"/>
      <w:u w:val="single"/>
    </w:rPr>
  </w:style>
  <w:style w:type="character" w:customStyle="1" w:styleId="NormalTextChar">
    <w:name w:val="Normal Text Char"/>
    <w:link w:val="NormalText"/>
    <w:rsid w:val="001B4CBC"/>
    <w:rPr>
      <w:rFonts w:ascii="Calibri" w:eastAsia="Times New Roman" w:hAnsi="Calibri"/>
      <w:sz w:val="22"/>
      <w:szCs w:val="26"/>
    </w:rPr>
  </w:style>
  <w:style w:type="paragraph" w:customStyle="1" w:styleId="TableParagraph">
    <w:name w:val="Table Paragraph"/>
    <w:basedOn w:val="Normal"/>
    <w:uiPriority w:val="1"/>
    <w:qFormat/>
    <w:rsid w:val="001B4CBC"/>
    <w:pPr>
      <w:widowControl w:val="0"/>
    </w:pPr>
  </w:style>
  <w:style w:type="character" w:customStyle="1" w:styleId="UnderlineChar0">
    <w:name w:val="UnderlineChar"/>
    <w:rsid w:val="001B4CBC"/>
    <w:rPr>
      <w:sz w:val="24"/>
      <w:u w:val="single"/>
      <w:shd w:val="clear" w:color="auto" w:fill="auto"/>
    </w:rPr>
  </w:style>
  <w:style w:type="character" w:customStyle="1" w:styleId="foreground">
    <w:name w:val="foreground"/>
    <w:basedOn w:val="DefaultParagraphFont"/>
    <w:rsid w:val="001B4CBC"/>
  </w:style>
  <w:style w:type="paragraph" w:customStyle="1" w:styleId="StyleCircled11pt">
    <w:name w:val="Style Circled + 11 pt"/>
    <w:basedOn w:val="Normal"/>
    <w:link w:val="StyleCircled11ptChar"/>
    <w:qFormat/>
    <w:rsid w:val="001B4CBC"/>
    <w:rPr>
      <w:rFonts w:eastAsia="Times New Roman"/>
      <w:b/>
      <w:bCs/>
      <w:sz w:val="20"/>
      <w:u w:val="single"/>
    </w:rPr>
  </w:style>
  <w:style w:type="character" w:customStyle="1" w:styleId="StyleCircled11ptChar">
    <w:name w:val="Style Circled + 11 pt Char"/>
    <w:link w:val="StyleCircled11pt"/>
    <w:rsid w:val="001B4CBC"/>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1B4CBC"/>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1B4CBC"/>
    <w:rPr>
      <w:rFonts w:ascii="Times" w:eastAsia="Times New Roman" w:hAnsi="Times"/>
      <w:sz w:val="20"/>
      <w:szCs w:val="28"/>
      <w:u w:val="single"/>
    </w:rPr>
  </w:style>
  <w:style w:type="paragraph" w:customStyle="1" w:styleId="cite20">
    <w:name w:val="cite2"/>
    <w:basedOn w:val="Normal"/>
    <w:uiPriority w:val="99"/>
    <w:qFormat/>
    <w:rsid w:val="001B4CBC"/>
    <w:rPr>
      <w:rFonts w:eastAsia="Times New Roman"/>
      <w:color w:val="000000"/>
      <w:sz w:val="20"/>
      <w:szCs w:val="20"/>
    </w:rPr>
  </w:style>
  <w:style w:type="character" w:customStyle="1" w:styleId="postby">
    <w:name w:val="post_by"/>
    <w:basedOn w:val="DefaultParagraphFont"/>
    <w:rsid w:val="001B4CBC"/>
  </w:style>
  <w:style w:type="character" w:customStyle="1" w:styleId="Style11ptBorderSinglesolidlineAuto05ptLinewidth">
    <w:name w:val="Style 11 pt Border: : (Single solid line Auto  0.5 pt Line width)"/>
    <w:rsid w:val="001B4CBC"/>
    <w:rPr>
      <w:sz w:val="20"/>
      <w:bdr w:val="single" w:sz="4" w:space="0" w:color="auto" w:frame="1"/>
    </w:rPr>
  </w:style>
  <w:style w:type="character" w:customStyle="1" w:styleId="StyleUnderlineChar9ptBorderSinglesolidlineAuto0">
    <w:name w:val="Style Underline Char + 9 pt Border: : (Single solid line Auto  0..."/>
    <w:rsid w:val="001B4CBC"/>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1B4CBC"/>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1B4CBC"/>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1B4CBC"/>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1B4CBC"/>
    <w:rPr>
      <w:sz w:val="20"/>
      <w:szCs w:val="24"/>
      <w:u w:val="single"/>
      <w:bdr w:val="single" w:sz="4" w:space="0" w:color="auto"/>
      <w:lang w:val="en-US" w:eastAsia="en-US" w:bidi="ar-SA"/>
    </w:rPr>
  </w:style>
  <w:style w:type="character" w:customStyle="1" w:styleId="StyleLatinGaramondUnderline">
    <w:name w:val="Style (Latin) Garamond Underline"/>
    <w:rsid w:val="001B4CBC"/>
    <w:rPr>
      <w:rFonts w:ascii="Times New Roman" w:hAnsi="Times New Roman"/>
      <w:sz w:val="20"/>
      <w:u w:val="single"/>
    </w:rPr>
  </w:style>
  <w:style w:type="character" w:customStyle="1" w:styleId="StyleLatinGaramond">
    <w:name w:val="Style (Latin) Garamond"/>
    <w:rsid w:val="001B4CBC"/>
    <w:rPr>
      <w:rFonts w:ascii="Times New Roman" w:hAnsi="Times New Roman"/>
      <w:sz w:val="20"/>
    </w:rPr>
  </w:style>
  <w:style w:type="character" w:customStyle="1" w:styleId="styletimesnewroman12ptbold0">
    <w:name w:val="styletimesnewroman12ptbold"/>
    <w:basedOn w:val="DefaultParagraphFont"/>
    <w:rsid w:val="001B4CBC"/>
  </w:style>
  <w:style w:type="character" w:customStyle="1" w:styleId="CharCharCharCharChar">
    <w:name w:val="Char Char Char Char Char"/>
    <w:aliases w:val="Char Char Char Char,Char Char Char Char Char Char Char1,Heading 2 Char1 Char Char Char Char Char Char"/>
    <w:basedOn w:val="DefaultParagraphFont"/>
    <w:rsid w:val="001B4CBC"/>
    <w:rPr>
      <w:rFonts w:cs="Arial"/>
      <w:b/>
      <w:bCs/>
      <w:iCs/>
      <w:sz w:val="24"/>
      <w:szCs w:val="28"/>
      <w:lang w:val="en-US" w:eastAsia="en-US" w:bidi="ar-SA"/>
    </w:rPr>
  </w:style>
  <w:style w:type="character" w:customStyle="1" w:styleId="mainheading">
    <w:name w:val="mainheading"/>
    <w:basedOn w:val="DefaultParagraphFont"/>
    <w:rsid w:val="001B4CBC"/>
  </w:style>
  <w:style w:type="paragraph" w:customStyle="1" w:styleId="BoldandUnderlineChar2CharChar">
    <w:name w:val="Bold and Underline Char2 Char Char"/>
    <w:basedOn w:val="Normal"/>
    <w:link w:val="BoldandUnderlineChar2CharCharChar"/>
    <w:qFormat/>
    <w:rsid w:val="001B4CBC"/>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1B4CBC"/>
    <w:rPr>
      <w:rFonts w:ascii="Calibri" w:eastAsia="Times New Roman" w:hAnsi="Calibri"/>
      <w:b/>
      <w:sz w:val="22"/>
      <w:u w:val="single"/>
    </w:rPr>
  </w:style>
  <w:style w:type="character" w:customStyle="1" w:styleId="StyleUnderlineChar9ptChar">
    <w:name w:val="Style Underline Char + 9 pt Char"/>
    <w:basedOn w:val="UnderlineCharChar"/>
    <w:rsid w:val="001B4CBC"/>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1B4CBC"/>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1B4CBC"/>
    <w:rPr>
      <w:sz w:val="16"/>
    </w:rPr>
  </w:style>
  <w:style w:type="paragraph" w:customStyle="1" w:styleId="Reduce8pt">
    <w:name w:val="Reduce 8pt"/>
    <w:basedOn w:val="Normal"/>
    <w:link w:val="Reduce8ptCharChar"/>
    <w:qFormat/>
    <w:rsid w:val="001B4CBC"/>
    <w:pPr>
      <w:autoSpaceDE w:val="0"/>
      <w:autoSpaceDN w:val="0"/>
      <w:adjustRightInd w:val="0"/>
      <w:jc w:val="both"/>
    </w:pPr>
    <w:rPr>
      <w:rFonts w:asciiTheme="minorHAnsi" w:hAnsiTheme="minorHAnsi"/>
      <w:sz w:val="16"/>
    </w:rPr>
  </w:style>
  <w:style w:type="paragraph" w:styleId="List">
    <w:name w:val="List"/>
    <w:basedOn w:val="Normal"/>
    <w:uiPriority w:val="99"/>
    <w:unhideWhenUsed/>
    <w:rsid w:val="001B4CBC"/>
    <w:pPr>
      <w:contextualSpacing/>
    </w:pPr>
    <w:rPr>
      <w:rFonts w:eastAsia="Calibri"/>
    </w:rPr>
  </w:style>
  <w:style w:type="character" w:customStyle="1" w:styleId="CardIndentedChar">
    <w:name w:val="Card (Indented) Char"/>
    <w:link w:val="CardIndented"/>
    <w:locked/>
    <w:rsid w:val="001B4CBC"/>
    <w:rPr>
      <w:rFonts w:ascii="Calibri" w:hAnsi="Calibri"/>
      <w:sz w:val="22"/>
    </w:rPr>
  </w:style>
  <w:style w:type="character" w:customStyle="1" w:styleId="citenon-boldChar">
    <w:name w:val="cite non-bold Char"/>
    <w:basedOn w:val="DefaultParagraphFont"/>
    <w:link w:val="citenon-bold"/>
    <w:locked/>
    <w:rsid w:val="001B4CBC"/>
    <w:rPr>
      <w:rFonts w:ascii="Garamond" w:eastAsia="Times New Roman" w:hAnsi="Garamond"/>
      <w:sz w:val="22"/>
      <w:szCs w:val="20"/>
    </w:rPr>
  </w:style>
  <w:style w:type="character" w:customStyle="1" w:styleId="boldciteChar4">
    <w:name w:val="bold cite Char4"/>
    <w:link w:val="boldcite"/>
    <w:locked/>
    <w:rsid w:val="001B4CBC"/>
    <w:rPr>
      <w:rFonts w:eastAsia="Times New Roman" w:cs="Times New Roman"/>
      <w:b/>
      <w:color w:val="000000"/>
      <w:sz w:val="20"/>
      <w:u w:val="thick" w:color="000000"/>
    </w:rPr>
  </w:style>
  <w:style w:type="paragraph" w:customStyle="1" w:styleId="boldcite">
    <w:name w:val="bold cite"/>
    <w:basedOn w:val="Normal"/>
    <w:link w:val="boldciteChar4"/>
    <w:qFormat/>
    <w:rsid w:val="001B4CBC"/>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1B4CBC"/>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uiPriority w:val="99"/>
    <w:qFormat/>
    <w:rsid w:val="001B4CBC"/>
    <w:rPr>
      <w:rFonts w:eastAsia="Calibri"/>
      <w:b/>
    </w:rPr>
  </w:style>
  <w:style w:type="character" w:customStyle="1" w:styleId="HeadingsBaseChar">
    <w:name w:val="Headings Base Char"/>
    <w:basedOn w:val="DefaultParagraphFont"/>
    <w:link w:val="HeadingsBase"/>
    <w:locked/>
    <w:rsid w:val="001B4CBC"/>
    <w:rPr>
      <w:rFonts w:ascii="Times New Roman" w:hAnsi="Times New Roman" w:cs="Times New Roman"/>
      <w:b/>
      <w:sz w:val="32"/>
    </w:rPr>
  </w:style>
  <w:style w:type="paragraph" w:customStyle="1" w:styleId="HeadingsBase">
    <w:name w:val="Headings Base"/>
    <w:basedOn w:val="Normal"/>
    <w:link w:val="HeadingsBaseChar"/>
    <w:qFormat/>
    <w:rsid w:val="001B4CBC"/>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uiPriority w:val="99"/>
    <w:qFormat/>
    <w:rsid w:val="001B4CBC"/>
    <w:pPr>
      <w:suppressAutoHyphens/>
      <w:spacing w:before="20" w:after="120"/>
      <w:outlineLvl w:val="9"/>
    </w:pPr>
    <w:rPr>
      <w:rFonts w:eastAsia="Times New Roman" w:cs="Arial"/>
      <w:kern w:val="32"/>
      <w:szCs w:val="26"/>
    </w:rPr>
  </w:style>
  <w:style w:type="paragraph" w:customStyle="1" w:styleId="SchoolPaper">
    <w:name w:val="School Paper"/>
    <w:basedOn w:val="Normal"/>
    <w:uiPriority w:val="99"/>
    <w:qFormat/>
    <w:rsid w:val="001B4CBC"/>
    <w:pPr>
      <w:spacing w:line="480" w:lineRule="auto"/>
      <w:ind w:firstLine="720"/>
    </w:pPr>
    <w:rPr>
      <w:rFonts w:eastAsia="Calibri"/>
    </w:rPr>
  </w:style>
  <w:style w:type="paragraph" w:customStyle="1" w:styleId="SchoolBlockQuote">
    <w:name w:val="School Block Quote"/>
    <w:basedOn w:val="SchoolPaper"/>
    <w:uiPriority w:val="99"/>
    <w:qFormat/>
    <w:rsid w:val="001B4CBC"/>
  </w:style>
  <w:style w:type="paragraph" w:customStyle="1" w:styleId="SchoolWorksCited">
    <w:name w:val="School Works Cited"/>
    <w:basedOn w:val="SchoolPaper"/>
    <w:uiPriority w:val="99"/>
    <w:qFormat/>
    <w:rsid w:val="001B4CBC"/>
  </w:style>
  <w:style w:type="paragraph" w:customStyle="1" w:styleId="BlockQuote">
    <w:name w:val="Block Quote"/>
    <w:basedOn w:val="Normal"/>
    <w:uiPriority w:val="99"/>
    <w:qFormat/>
    <w:rsid w:val="001B4CBC"/>
    <w:pPr>
      <w:ind w:left="720" w:right="720"/>
    </w:pPr>
    <w:rPr>
      <w:rFonts w:eastAsia="Calibri"/>
    </w:rPr>
  </w:style>
  <w:style w:type="paragraph" w:customStyle="1" w:styleId="PaperBody">
    <w:name w:val="Paper Body"/>
    <w:basedOn w:val="Normal"/>
    <w:uiPriority w:val="99"/>
    <w:qFormat/>
    <w:rsid w:val="001B4CBC"/>
    <w:pPr>
      <w:spacing w:line="480" w:lineRule="auto"/>
      <w:ind w:firstLine="720"/>
    </w:pPr>
    <w:rPr>
      <w:rFonts w:eastAsia="Calibri"/>
    </w:rPr>
  </w:style>
  <w:style w:type="paragraph" w:customStyle="1" w:styleId="PaperCitation">
    <w:name w:val="Paper Citation"/>
    <w:basedOn w:val="Normal"/>
    <w:uiPriority w:val="99"/>
    <w:qFormat/>
    <w:rsid w:val="001B4CBC"/>
    <w:pPr>
      <w:spacing w:line="480" w:lineRule="auto"/>
      <w:ind w:left="720" w:hanging="720"/>
    </w:pPr>
    <w:rPr>
      <w:rFonts w:eastAsia="Calibri"/>
    </w:rPr>
  </w:style>
  <w:style w:type="character" w:customStyle="1" w:styleId="hatChar">
    <w:name w:val="hat Char"/>
    <w:basedOn w:val="DefaultParagraphFont"/>
    <w:link w:val="hat"/>
    <w:locked/>
    <w:rsid w:val="001B4CBC"/>
    <w:rPr>
      <w:rFonts w:ascii="Calibri" w:eastAsia="Times New Roman" w:hAnsi="Calibri"/>
      <w:b/>
      <w:bCs/>
      <w:sz w:val="32"/>
      <w:u w:val="single"/>
      <w:lang w:bidi="en-US"/>
    </w:rPr>
  </w:style>
  <w:style w:type="paragraph" w:customStyle="1" w:styleId="WW-Default">
    <w:name w:val="WW-Default"/>
    <w:uiPriority w:val="99"/>
    <w:qFormat/>
    <w:rsid w:val="001B4CBC"/>
    <w:pPr>
      <w:suppressAutoHyphens/>
    </w:pPr>
    <w:rPr>
      <w:rFonts w:ascii="Georgia" w:eastAsia="Calibri" w:hAnsi="Georgia" w:cs="Calibri"/>
      <w:sz w:val="22"/>
      <w:szCs w:val="22"/>
      <w:lang w:eastAsia="ar-SA"/>
    </w:rPr>
  </w:style>
  <w:style w:type="paragraph" w:customStyle="1" w:styleId="B-TagCite">
    <w:name w:val="B-TagCite"/>
    <w:uiPriority w:val="99"/>
    <w:qFormat/>
    <w:rsid w:val="001B4CBC"/>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1B4CBC"/>
    <w:rPr>
      <w:rFonts w:ascii="Times New Roman" w:hAnsi="Times New Roman" w:cs="Times New Roman"/>
      <w:b/>
      <w:sz w:val="20"/>
    </w:rPr>
  </w:style>
  <w:style w:type="paragraph" w:customStyle="1" w:styleId="MicroText">
    <w:name w:val="MicroText"/>
    <w:basedOn w:val="Normal"/>
    <w:next w:val="Normal"/>
    <w:link w:val="MicroTextChar"/>
    <w:qFormat/>
    <w:rsid w:val="001B4CBC"/>
    <w:rPr>
      <w:rFonts w:ascii="Arial Narrow" w:hAnsi="Arial Narrow"/>
      <w:sz w:val="12"/>
    </w:rPr>
  </w:style>
  <w:style w:type="character" w:customStyle="1" w:styleId="Footnote2Char">
    <w:name w:val="Footnote2 Char"/>
    <w:link w:val="Footnote2"/>
    <w:locked/>
    <w:rsid w:val="001B4CBC"/>
  </w:style>
  <w:style w:type="paragraph" w:customStyle="1" w:styleId="Footnote2">
    <w:name w:val="Footnote2"/>
    <w:basedOn w:val="Normal"/>
    <w:next w:val="Normal"/>
    <w:link w:val="Footnote2Char"/>
    <w:autoRedefine/>
    <w:qFormat/>
    <w:rsid w:val="001B4CBC"/>
    <w:pPr>
      <w:spacing w:after="120" w:line="480" w:lineRule="auto"/>
    </w:pPr>
    <w:rPr>
      <w:rFonts w:asciiTheme="minorHAnsi" w:hAnsiTheme="minorHAnsi"/>
      <w:sz w:val="24"/>
    </w:rPr>
  </w:style>
  <w:style w:type="paragraph" w:customStyle="1" w:styleId="indent">
    <w:name w:val="indent"/>
    <w:basedOn w:val="Normal"/>
    <w:qFormat/>
    <w:rsid w:val="001B4CBC"/>
    <w:pPr>
      <w:spacing w:before="100" w:beforeAutospacing="1" w:after="100" w:afterAutospacing="1"/>
    </w:pPr>
    <w:rPr>
      <w:rFonts w:eastAsia="Times New Roman"/>
    </w:rPr>
  </w:style>
  <w:style w:type="paragraph" w:customStyle="1" w:styleId="PageHeaderLine1">
    <w:name w:val="PageHeaderLine1"/>
    <w:basedOn w:val="Normal"/>
    <w:uiPriority w:val="99"/>
    <w:qFormat/>
    <w:rsid w:val="001B4CBC"/>
    <w:pPr>
      <w:tabs>
        <w:tab w:val="right" w:pos="10800"/>
      </w:tabs>
    </w:pPr>
    <w:rPr>
      <w:rFonts w:eastAsia="Calibri"/>
      <w:b/>
    </w:rPr>
  </w:style>
  <w:style w:type="paragraph" w:customStyle="1" w:styleId="PageHeaderLine2">
    <w:name w:val="PageHeaderLine2"/>
    <w:basedOn w:val="Normal"/>
    <w:next w:val="Normal"/>
    <w:link w:val="PageHeaderLine2Char"/>
    <w:qFormat/>
    <w:rsid w:val="001B4CBC"/>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1B4CBC"/>
    <w:rPr>
      <w:rFonts w:ascii="Times New Roman" w:hAnsi="Times New Roman" w:cs="Times New Roman"/>
      <w:sz w:val="20"/>
    </w:rPr>
  </w:style>
  <w:style w:type="paragraph" w:customStyle="1" w:styleId="CardText1">
    <w:name w:val="CardText"/>
    <w:basedOn w:val="Normal"/>
    <w:link w:val="CardTextChar3"/>
    <w:qFormat/>
    <w:rsid w:val="001B4CBC"/>
    <w:pPr>
      <w:ind w:left="288"/>
    </w:pPr>
    <w:rPr>
      <w:rFonts w:ascii="Times New Roman" w:hAnsi="Times New Roman" w:cs="Times New Roman"/>
      <w:sz w:val="20"/>
    </w:rPr>
  </w:style>
  <w:style w:type="character" w:customStyle="1" w:styleId="stylestylebold12pt">
    <w:name w:val="stylestylebold12pt"/>
    <w:basedOn w:val="DefaultParagraphFont"/>
    <w:rsid w:val="001B4CBC"/>
  </w:style>
  <w:style w:type="character" w:customStyle="1" w:styleId="styleboldunderline">
    <w:name w:val="styleboldunderline"/>
    <w:basedOn w:val="DefaultParagraphFont"/>
    <w:rsid w:val="001B4CBC"/>
  </w:style>
  <w:style w:type="character" w:customStyle="1" w:styleId="box">
    <w:name w:val="box"/>
    <w:basedOn w:val="DefaultParagraphFont"/>
    <w:rsid w:val="001B4CBC"/>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rsid w:val="001B4CBC"/>
    <w:rPr>
      <w:rFonts w:ascii="Arial Narrow" w:hAnsi="Arial Narrow" w:cs="Arial Narrow" w:hint="default"/>
      <w:sz w:val="18"/>
      <w:szCs w:val="18"/>
    </w:rPr>
  </w:style>
  <w:style w:type="character" w:customStyle="1" w:styleId="FontStyle14">
    <w:name w:val="Font Style14"/>
    <w:basedOn w:val="DefaultParagraphFont"/>
    <w:uiPriority w:val="99"/>
    <w:rsid w:val="001B4CBC"/>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1B4CBC"/>
    <w:rPr>
      <w:rFonts w:ascii="Arial Narrow" w:hAnsi="Arial Narrow" w:cs="Arial Narrow" w:hint="default"/>
      <w:b/>
      <w:bCs/>
      <w:sz w:val="10"/>
      <w:szCs w:val="10"/>
    </w:rPr>
  </w:style>
  <w:style w:type="character" w:customStyle="1" w:styleId="CardTagandCiteChar">
    <w:name w:val="Card Tag and Cite Char"/>
    <w:basedOn w:val="DefaultParagraphFont"/>
    <w:rsid w:val="001B4CBC"/>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1B4CBC"/>
    <w:rPr>
      <w:rFonts w:ascii="Arial Narrow" w:hAnsi="Arial Narrow"/>
      <w:b/>
      <w:color w:val="000000"/>
      <w:sz w:val="22"/>
      <w:szCs w:val="22"/>
      <w:u w:val="single"/>
    </w:rPr>
  </w:style>
  <w:style w:type="character" w:customStyle="1" w:styleId="SmallText0">
    <w:name w:val="SmallText"/>
    <w:rsid w:val="001B4CBC"/>
    <w:rPr>
      <w:color w:val="000000"/>
    </w:rPr>
  </w:style>
  <w:style w:type="character" w:customStyle="1" w:styleId="CitesChar1">
    <w:name w:val="Cites Char1"/>
    <w:basedOn w:val="DefaultParagraphFont"/>
    <w:rsid w:val="001B4CBC"/>
    <w:rPr>
      <w:b/>
      <w:bCs w:val="0"/>
      <w:szCs w:val="24"/>
      <w:u w:val="single"/>
      <w:lang w:val="en-US" w:eastAsia="en-US" w:bidi="ar-SA"/>
    </w:rPr>
  </w:style>
  <w:style w:type="character" w:customStyle="1" w:styleId="CardUnderlinedChar">
    <w:name w:val="Card Underlined Char"/>
    <w:basedOn w:val="DefaultParagraphFont"/>
    <w:rsid w:val="001B4CBC"/>
    <w:rPr>
      <w:rFonts w:ascii="Arial Narrow" w:hAnsi="Arial Narrow" w:hint="default"/>
      <w:sz w:val="22"/>
      <w:szCs w:val="24"/>
      <w:u w:val="single"/>
      <w:lang w:val="en-US" w:eastAsia="en-US" w:bidi="ar-SA"/>
    </w:rPr>
  </w:style>
  <w:style w:type="character" w:customStyle="1" w:styleId="underline3">
    <w:name w:val="underline3"/>
    <w:basedOn w:val="underline2"/>
    <w:rsid w:val="001B4CBC"/>
    <w:rPr>
      <w:rFonts w:ascii="Arial" w:hAnsi="Arial"/>
      <w:sz w:val="18"/>
      <w:u w:val="single"/>
      <w:bdr w:val="none" w:sz="0" w:space="0" w:color="auto" w:frame="1"/>
      <w:shd w:val="clear" w:color="auto" w:fill="FFFF00"/>
    </w:rPr>
  </w:style>
  <w:style w:type="character" w:customStyle="1" w:styleId="menu">
    <w:name w:val="menu"/>
    <w:basedOn w:val="DefaultParagraphFont"/>
    <w:rsid w:val="001B4CBC"/>
  </w:style>
  <w:style w:type="character" w:customStyle="1" w:styleId="itxtrst">
    <w:name w:val="itxtrst"/>
    <w:rsid w:val="001B4CBC"/>
  </w:style>
  <w:style w:type="character" w:customStyle="1" w:styleId="A-Underlining">
    <w:name w:val="A-Underlining"/>
    <w:basedOn w:val="DefaultParagraphFont"/>
    <w:rsid w:val="001B4CBC"/>
    <w:rPr>
      <w:rFonts w:ascii="Garamond" w:hAnsi="Garamond" w:hint="default"/>
      <w:color w:val="auto"/>
      <w:sz w:val="24"/>
      <w:u w:val="single"/>
    </w:rPr>
  </w:style>
  <w:style w:type="character" w:customStyle="1" w:styleId="StyleUnderlineBold0">
    <w:name w:val="Style Underline + Bold"/>
    <w:rsid w:val="001B4CBC"/>
    <w:rPr>
      <w:b/>
      <w:bCs/>
      <w:u w:val="single"/>
    </w:rPr>
  </w:style>
  <w:style w:type="character" w:customStyle="1" w:styleId="Underline-Highlighted">
    <w:name w:val="Underline-Highlighted"/>
    <w:uiPriority w:val="1"/>
    <w:qFormat/>
    <w:rsid w:val="001B4CBC"/>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1B4CBC"/>
  </w:style>
  <w:style w:type="character" w:customStyle="1" w:styleId="newsmain">
    <w:name w:val="news_main"/>
    <w:basedOn w:val="DefaultParagraphFont"/>
    <w:rsid w:val="001B4CBC"/>
  </w:style>
  <w:style w:type="character" w:customStyle="1" w:styleId="vitstoryheadline">
    <w:name w:val="vitstoryheadline"/>
    <w:rsid w:val="001B4CBC"/>
  </w:style>
  <w:style w:type="character" w:customStyle="1" w:styleId="AuthorDate0">
    <w:name w:val="Author Date"/>
    <w:rsid w:val="001B4CBC"/>
    <w:rPr>
      <w:b/>
      <w:bCs w:val="0"/>
      <w:sz w:val="24"/>
      <w:u w:val="thick"/>
    </w:rPr>
  </w:style>
  <w:style w:type="character" w:customStyle="1" w:styleId="red">
    <w:name w:val="red"/>
    <w:basedOn w:val="DefaultParagraphFont"/>
    <w:rsid w:val="001B4CBC"/>
  </w:style>
  <w:style w:type="character" w:customStyle="1" w:styleId="at">
    <w:name w:val="at"/>
    <w:rsid w:val="001B4CBC"/>
  </w:style>
  <w:style w:type="character" w:customStyle="1" w:styleId="org">
    <w:name w:val="org"/>
    <w:rsid w:val="001B4CBC"/>
  </w:style>
  <w:style w:type="character" w:customStyle="1" w:styleId="pnumber">
    <w:name w:val="pnumber"/>
    <w:rsid w:val="001B4CBC"/>
  </w:style>
  <w:style w:type="character" w:customStyle="1" w:styleId="ital">
    <w:name w:val="ital"/>
    <w:rsid w:val="001B4CBC"/>
  </w:style>
  <w:style w:type="character" w:customStyle="1" w:styleId="orgdiv">
    <w:name w:val="orgdiv"/>
    <w:rsid w:val="001B4CBC"/>
  </w:style>
  <w:style w:type="character" w:customStyle="1" w:styleId="orgname">
    <w:name w:val="orgname"/>
    <w:rsid w:val="001B4CBC"/>
  </w:style>
  <w:style w:type="character" w:customStyle="1" w:styleId="city">
    <w:name w:val="city"/>
    <w:rsid w:val="001B4CBC"/>
  </w:style>
  <w:style w:type="character" w:customStyle="1" w:styleId="state">
    <w:name w:val="state"/>
    <w:rsid w:val="001B4CBC"/>
  </w:style>
  <w:style w:type="character" w:customStyle="1" w:styleId="country">
    <w:name w:val="country"/>
    <w:rsid w:val="001B4CBC"/>
  </w:style>
  <w:style w:type="character" w:customStyle="1" w:styleId="articletitle">
    <w:name w:val="articletitle"/>
    <w:rsid w:val="001B4CBC"/>
    <w:rPr>
      <w:rFonts w:ascii="Times New Roman" w:hAnsi="Times New Roman" w:cs="Times New Roman" w:hint="default"/>
    </w:rPr>
  </w:style>
  <w:style w:type="character" w:customStyle="1" w:styleId="6pointChar">
    <w:name w:val="6 point Char"/>
    <w:rsid w:val="001B4CBC"/>
    <w:rPr>
      <w:rFonts w:ascii="Times New Roman" w:hAnsi="Times New Roman" w:cs="Times New Roman" w:hint="default"/>
      <w:sz w:val="12"/>
      <w:lang w:val="en-US" w:eastAsia="en-US"/>
    </w:rPr>
  </w:style>
  <w:style w:type="character" w:customStyle="1" w:styleId="StyleThickunderline">
    <w:name w:val="Style Thick underline"/>
    <w:qFormat/>
    <w:rsid w:val="001B4CBC"/>
    <w:rPr>
      <w:u w:val="thick"/>
    </w:rPr>
  </w:style>
  <w:style w:type="character" w:customStyle="1" w:styleId="Box0">
    <w:name w:val="Box!"/>
    <w:uiPriority w:val="1"/>
    <w:rsid w:val="001B4CBC"/>
    <w:rPr>
      <w:rFonts w:ascii="Garamond" w:hAnsi="Garamond" w:hint="default"/>
      <w:sz w:val="24"/>
      <w:u w:val="single"/>
      <w:bdr w:val="single" w:sz="4" w:space="0" w:color="auto" w:frame="1"/>
    </w:rPr>
  </w:style>
  <w:style w:type="character" w:customStyle="1" w:styleId="citechar">
    <w:name w:val="citechar"/>
    <w:basedOn w:val="DefaultParagraphFont"/>
    <w:rsid w:val="001B4CBC"/>
  </w:style>
  <w:style w:type="character" w:customStyle="1" w:styleId="underlinechar2">
    <w:name w:val="underlinechar"/>
    <w:basedOn w:val="DefaultParagraphFont"/>
    <w:rsid w:val="001B4CBC"/>
  </w:style>
  <w:style w:type="character" w:customStyle="1" w:styleId="CardUnderlineChar">
    <w:name w:val="Card Underline Char"/>
    <w:rsid w:val="001B4CBC"/>
    <w:rPr>
      <w:szCs w:val="24"/>
      <w:u w:val="single"/>
      <w:lang w:val="en-US" w:eastAsia="en-US" w:bidi="ar-SA"/>
    </w:rPr>
  </w:style>
  <w:style w:type="character" w:customStyle="1" w:styleId="tagciteChar">
    <w:name w:val="tag/cite Char"/>
    <w:basedOn w:val="DefaultParagraphFont"/>
    <w:rsid w:val="001B4CBC"/>
    <w:rPr>
      <w:b/>
      <w:bCs w:val="0"/>
      <w:sz w:val="24"/>
      <w:lang w:val="en-US" w:eastAsia="en-US" w:bidi="ar-SA"/>
    </w:rPr>
  </w:style>
  <w:style w:type="character" w:customStyle="1" w:styleId="8pointChar">
    <w:name w:val="8 point Char"/>
    <w:basedOn w:val="DefaultParagraphFont"/>
    <w:rsid w:val="001B4CBC"/>
    <w:rPr>
      <w:sz w:val="16"/>
      <w:lang w:val="en-US" w:eastAsia="en-US" w:bidi="ar-SA"/>
    </w:rPr>
  </w:style>
  <w:style w:type="character" w:customStyle="1" w:styleId="BoldText12pt">
    <w:name w:val="Bold Text 12 pt"/>
    <w:rsid w:val="001B4CBC"/>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1B4CBC"/>
  </w:style>
  <w:style w:type="table" w:styleId="TableGrid">
    <w:name w:val="Table Grid"/>
    <w:basedOn w:val="TableNormal"/>
    <w:uiPriority w:val="39"/>
    <w:rsid w:val="001B4CBC"/>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1B4CBC"/>
    <w:rPr>
      <w:b/>
      <w:bCs w:val="0"/>
      <w:sz w:val="24"/>
      <w:lang w:val="en-US" w:eastAsia="en-US" w:bidi="ar-SA"/>
    </w:rPr>
  </w:style>
  <w:style w:type="character" w:customStyle="1" w:styleId="Mention11">
    <w:name w:val="Mention11"/>
    <w:basedOn w:val="DefaultParagraphFont"/>
    <w:uiPriority w:val="99"/>
    <w:semiHidden/>
    <w:unhideWhenUsed/>
    <w:rsid w:val="001B4CBC"/>
    <w:rPr>
      <w:color w:val="2B579A"/>
      <w:shd w:val="clear" w:color="auto" w:fill="E6E6E6"/>
    </w:rPr>
  </w:style>
  <w:style w:type="paragraph" w:customStyle="1" w:styleId="Emphasize">
    <w:name w:val="Emphasize"/>
    <w:basedOn w:val="Normal"/>
    <w:uiPriority w:val="7"/>
    <w:qFormat/>
    <w:rsid w:val="001B4CB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1B4CBC"/>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1B4CBC"/>
  </w:style>
  <w:style w:type="character" w:customStyle="1" w:styleId="Mention2">
    <w:name w:val="Mention2"/>
    <w:basedOn w:val="DefaultParagraphFont"/>
    <w:uiPriority w:val="99"/>
    <w:semiHidden/>
    <w:unhideWhenUsed/>
    <w:rsid w:val="001B4CBC"/>
    <w:rPr>
      <w:color w:val="2B579A"/>
      <w:shd w:val="clear" w:color="auto" w:fill="E6E6E6"/>
    </w:rPr>
  </w:style>
  <w:style w:type="paragraph" w:customStyle="1" w:styleId="FlashTag">
    <w:name w:val="FlashTag"/>
    <w:basedOn w:val="Normal"/>
    <w:link w:val="FlashTagChar"/>
    <w:autoRedefine/>
    <w:uiPriority w:val="4"/>
    <w:qFormat/>
    <w:rsid w:val="001B4CBC"/>
    <w:rPr>
      <w:rFonts w:asciiTheme="majorHAnsi" w:hAnsiTheme="majorHAnsi"/>
      <w:b/>
      <w:sz w:val="28"/>
    </w:rPr>
  </w:style>
  <w:style w:type="character" w:customStyle="1" w:styleId="FlashTagChar">
    <w:name w:val="FlashTag Char"/>
    <w:basedOn w:val="DefaultParagraphFont"/>
    <w:link w:val="FlashTag"/>
    <w:uiPriority w:val="4"/>
    <w:rsid w:val="001B4CBC"/>
    <w:rPr>
      <w:rFonts w:asciiTheme="majorHAnsi" w:hAnsiTheme="majorHAnsi"/>
      <w:b/>
      <w:sz w:val="28"/>
    </w:rPr>
  </w:style>
  <w:style w:type="paragraph" w:customStyle="1" w:styleId="Warrant">
    <w:name w:val="Warrant"/>
    <w:link w:val="WarrantChar"/>
    <w:autoRedefine/>
    <w:uiPriority w:val="4"/>
    <w:qFormat/>
    <w:rsid w:val="001B4CBC"/>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1B4CBC"/>
  </w:style>
  <w:style w:type="character" w:customStyle="1" w:styleId="m3965771245576658108gmail-styleunderline">
    <w:name w:val="m_3965771245576658108gmail-styleunderline"/>
    <w:basedOn w:val="DefaultParagraphFont"/>
    <w:rsid w:val="001B4CBC"/>
  </w:style>
  <w:style w:type="paragraph" w:customStyle="1" w:styleId="Header1">
    <w:name w:val="Header1"/>
    <w:aliases w:val="Header Char Char,Header Char Char Char Char Char Char Char Cha,Header Char2,Header Char1 Char,Char Char Char Cha"/>
    <w:basedOn w:val="Normal"/>
    <w:qFormat/>
    <w:rsid w:val="001B4CBC"/>
    <w:pPr>
      <w:tabs>
        <w:tab w:val="center" w:pos="4680"/>
        <w:tab w:val="right" w:pos="9360"/>
      </w:tabs>
    </w:pPr>
  </w:style>
  <w:style w:type="character" w:customStyle="1" w:styleId="EndnoteTextChar">
    <w:name w:val="Endnote Text Char"/>
    <w:basedOn w:val="DefaultParagraphFont"/>
    <w:link w:val="EndnoteText"/>
    <w:locked/>
    <w:rsid w:val="001B4CBC"/>
    <w:rPr>
      <w:rFonts w:ascii="Georgia" w:eastAsia="Times New Roman" w:hAnsi="Georgia"/>
      <w:szCs w:val="20"/>
    </w:rPr>
  </w:style>
  <w:style w:type="paragraph" w:styleId="EndnoteText">
    <w:name w:val="endnote text"/>
    <w:basedOn w:val="Normal"/>
    <w:link w:val="EndnoteTextChar"/>
    <w:unhideWhenUsed/>
    <w:rsid w:val="001B4CBC"/>
    <w:rPr>
      <w:rFonts w:ascii="Georgia" w:eastAsia="Times New Roman" w:hAnsi="Georgia"/>
      <w:sz w:val="24"/>
      <w:szCs w:val="20"/>
    </w:rPr>
  </w:style>
  <w:style w:type="character" w:customStyle="1" w:styleId="EndnoteTextChar1">
    <w:name w:val="Endnote Text Char1"/>
    <w:basedOn w:val="DefaultParagraphFont"/>
    <w:semiHidden/>
    <w:rsid w:val="001B4CBC"/>
    <w:rPr>
      <w:rFonts w:ascii="Calibri" w:hAnsi="Calibri"/>
      <w:sz w:val="20"/>
      <w:szCs w:val="20"/>
    </w:rPr>
  </w:style>
  <w:style w:type="character" w:customStyle="1" w:styleId="DateChar">
    <w:name w:val="Date Char"/>
    <w:aliases w:val="date Char"/>
    <w:basedOn w:val="DefaultParagraphFont"/>
    <w:link w:val="Date"/>
    <w:uiPriority w:val="99"/>
    <w:locked/>
    <w:rsid w:val="001B4CBC"/>
    <w:rPr>
      <w:rFonts w:ascii="Georgia" w:eastAsia="Times New Roman" w:hAnsi="Georgia"/>
    </w:rPr>
  </w:style>
  <w:style w:type="paragraph" w:styleId="Date">
    <w:name w:val="Date"/>
    <w:aliases w:val="date"/>
    <w:basedOn w:val="Normal"/>
    <w:next w:val="Normal"/>
    <w:link w:val="DateChar"/>
    <w:uiPriority w:val="99"/>
    <w:unhideWhenUsed/>
    <w:rsid w:val="001B4CBC"/>
    <w:rPr>
      <w:rFonts w:ascii="Georgia" w:eastAsia="Times New Roman" w:hAnsi="Georgia"/>
      <w:sz w:val="24"/>
    </w:rPr>
  </w:style>
  <w:style w:type="character" w:customStyle="1" w:styleId="DateChar1">
    <w:name w:val="Date Char1"/>
    <w:basedOn w:val="DefaultParagraphFont"/>
    <w:uiPriority w:val="99"/>
    <w:semiHidden/>
    <w:rsid w:val="001B4CBC"/>
    <w:rPr>
      <w:rFonts w:ascii="Calibri" w:hAnsi="Calibri"/>
      <w:sz w:val="22"/>
    </w:rPr>
  </w:style>
  <w:style w:type="character" w:customStyle="1" w:styleId="BodyTextFirstIndentChar">
    <w:name w:val="Body Text First Indent Char"/>
    <w:basedOn w:val="BodyTextChar"/>
    <w:link w:val="BodyTextFirstIndent"/>
    <w:locked/>
    <w:rsid w:val="001B4CBC"/>
    <w:rPr>
      <w:rFonts w:ascii="Times New Roman" w:eastAsia="Times New Roman" w:hAnsi="Times New Roman" w:cs="Times New Roman"/>
      <w:spacing w:val="-8"/>
      <w:sz w:val="20"/>
      <w:szCs w:val="20"/>
      <w:lang w:eastAsia="ar-SA"/>
    </w:rPr>
  </w:style>
  <w:style w:type="paragraph" w:styleId="BodyTextFirstIndent">
    <w:name w:val="Body Text First Indent"/>
    <w:basedOn w:val="BodyText"/>
    <w:link w:val="BodyTextFirstIndentChar"/>
    <w:unhideWhenUsed/>
    <w:rsid w:val="001B4CBC"/>
    <w:pPr>
      <w:spacing w:after="0" w:line="259" w:lineRule="auto"/>
      <w:ind w:firstLine="360"/>
    </w:pPr>
    <w:rPr>
      <w:rFonts w:ascii="Times New Roman" w:eastAsia="Times New Roman" w:hAnsi="Times New Roman"/>
      <w:spacing w:val="-8"/>
      <w:sz w:val="20"/>
      <w:szCs w:val="20"/>
      <w:lang w:eastAsia="ar-SA"/>
    </w:rPr>
  </w:style>
  <w:style w:type="character" w:customStyle="1" w:styleId="BodyTextFirstIndentChar1">
    <w:name w:val="Body Text First Indent Char1"/>
    <w:basedOn w:val="BodyTextChar"/>
    <w:semiHidden/>
    <w:rsid w:val="001B4CBC"/>
    <w:rPr>
      <w:rFonts w:ascii="Calibri" w:eastAsia="Calibri" w:hAnsi="Calibri" w:cs="Times New Roman"/>
      <w:sz w:val="22"/>
    </w:rPr>
  </w:style>
  <w:style w:type="character" w:customStyle="1" w:styleId="BodyTextIndent2Char1">
    <w:name w:val="Body Text Indent 2 Char1"/>
    <w:basedOn w:val="DefaultParagraphFont"/>
    <w:semiHidden/>
    <w:rsid w:val="001B4CBC"/>
    <w:rPr>
      <w:rFonts w:ascii="Calibri" w:hAnsi="Calibri" w:cs="Calibri"/>
    </w:rPr>
  </w:style>
  <w:style w:type="character" w:customStyle="1" w:styleId="PlainTextChar1">
    <w:name w:val="Plain Text Char1"/>
    <w:basedOn w:val="DefaultParagraphFont"/>
    <w:semiHidden/>
    <w:rsid w:val="001B4CBC"/>
    <w:rPr>
      <w:rFonts w:ascii="Consolas" w:hAnsi="Consolas" w:cs="Calibri"/>
      <w:sz w:val="21"/>
      <w:szCs w:val="21"/>
    </w:rPr>
  </w:style>
  <w:style w:type="paragraph" w:customStyle="1" w:styleId="msolistparagraphcxspfirst">
    <w:name w:val="msolistparagraphcxspfirst"/>
    <w:basedOn w:val="Normal"/>
    <w:uiPriority w:val="99"/>
    <w:qFormat/>
    <w:rsid w:val="001B4CBC"/>
    <w:pPr>
      <w:spacing w:before="100" w:beforeAutospacing="1" w:after="100" w:afterAutospacing="1"/>
    </w:pPr>
    <w:rPr>
      <w:rFonts w:eastAsia="Times New Roman"/>
    </w:rPr>
  </w:style>
  <w:style w:type="paragraph" w:customStyle="1" w:styleId="msolistparagraphcxsplast">
    <w:name w:val="msolistparagraphcxsplast"/>
    <w:basedOn w:val="Normal"/>
    <w:uiPriority w:val="99"/>
    <w:qFormat/>
    <w:rsid w:val="001B4CBC"/>
    <w:pPr>
      <w:spacing w:before="100" w:beforeAutospacing="1" w:after="100" w:afterAutospacing="1"/>
    </w:pPr>
    <w:rPr>
      <w:rFonts w:eastAsia="Times New Roman"/>
    </w:rPr>
  </w:style>
  <w:style w:type="character" w:customStyle="1" w:styleId="QuoteChar1">
    <w:name w:val="Quote Char1"/>
    <w:basedOn w:val="DefaultParagraphFont"/>
    <w:uiPriority w:val="29"/>
    <w:rsid w:val="001B4CBC"/>
    <w:rPr>
      <w:rFonts w:ascii="Calibri" w:hAnsi="Calibri" w:cs="Calibri"/>
      <w:i/>
      <w:iCs/>
      <w:color w:val="000000" w:themeColor="text1"/>
    </w:rPr>
  </w:style>
  <w:style w:type="paragraph" w:customStyle="1" w:styleId="Heading2-NotBold">
    <w:name w:val="Heading 2 - Not Bold"/>
    <w:basedOn w:val="Heading2"/>
    <w:autoRedefine/>
    <w:uiPriority w:val="99"/>
    <w:qFormat/>
    <w:rsid w:val="001B4CBC"/>
    <w:pPr>
      <w:keepNext w:val="0"/>
      <w:keepLines w:val="0"/>
      <w:pageBreakBefore w:val="0"/>
      <w:jc w:val="left"/>
    </w:pPr>
    <w:rPr>
      <w:rFonts w:ascii="Garamond" w:eastAsia="Calibri" w:hAnsi="Garamond" w:cs="Times New Roman"/>
      <w:b w:val="0"/>
      <w:sz w:val="22"/>
      <w:u w:val="none"/>
    </w:rPr>
  </w:style>
  <w:style w:type="character" w:customStyle="1" w:styleId="PageHeaderLine2Char">
    <w:name w:val="PageHeaderLine2 Char"/>
    <w:link w:val="PageHeaderLine2"/>
    <w:locked/>
    <w:rsid w:val="001B4CBC"/>
    <w:rPr>
      <w:rFonts w:ascii="Calibri" w:eastAsia="Calibri" w:hAnsi="Calibri"/>
      <w:b/>
      <w:sz w:val="22"/>
    </w:rPr>
  </w:style>
  <w:style w:type="paragraph" w:customStyle="1" w:styleId="Heading2-Bold">
    <w:name w:val="Heading 2 - Bold"/>
    <w:basedOn w:val="Normal"/>
    <w:autoRedefine/>
    <w:uiPriority w:val="99"/>
    <w:qFormat/>
    <w:rsid w:val="001B4CBC"/>
    <w:rPr>
      <w:rFonts w:ascii="Garamond" w:eastAsia="Calibri" w:hAnsi="Garamond"/>
      <w:b/>
    </w:rPr>
  </w:style>
  <w:style w:type="paragraph" w:customStyle="1" w:styleId="tag">
    <w:name w:val="%tag"/>
    <w:basedOn w:val="Normal"/>
    <w:next w:val="Normal"/>
    <w:uiPriority w:val="99"/>
    <w:qFormat/>
    <w:rsid w:val="001B4CBC"/>
    <w:rPr>
      <w:rFonts w:ascii="Garamond" w:eastAsia="Calibri" w:hAnsi="Garamond"/>
      <w:bCs/>
      <w:sz w:val="18"/>
    </w:rPr>
  </w:style>
  <w:style w:type="character" w:customStyle="1" w:styleId="Style2Char">
    <w:name w:val="Style 2 Char"/>
    <w:link w:val="Style20"/>
    <w:uiPriority w:val="99"/>
    <w:locked/>
    <w:rsid w:val="001B4CBC"/>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1B4CBC"/>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1B4CBC"/>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1B4CBC"/>
    <w:rPr>
      <w:rFonts w:ascii="Garamond" w:eastAsia="Times New Roman" w:hAnsi="Garamond"/>
      <w:sz w:val="24"/>
      <w:szCs w:val="20"/>
      <w:u w:val="single"/>
      <w:lang w:val="x-none" w:eastAsia="x-none"/>
    </w:rPr>
  </w:style>
  <w:style w:type="character" w:customStyle="1" w:styleId="textsmallChar0">
    <w:name w:val="textsmall Char"/>
    <w:link w:val="textsmall0"/>
    <w:locked/>
    <w:rsid w:val="001B4CBC"/>
    <w:rPr>
      <w:rFonts w:ascii="Georgia" w:eastAsia="Times New Roman" w:hAnsi="Georgia"/>
      <w:sz w:val="18"/>
      <w:szCs w:val="20"/>
      <w:lang w:val="x-none" w:eastAsia="x-none"/>
    </w:rPr>
  </w:style>
  <w:style w:type="paragraph" w:customStyle="1" w:styleId="textsmall0">
    <w:name w:val="textsmall"/>
    <w:basedOn w:val="Normal"/>
    <w:link w:val="textsmallChar0"/>
    <w:qFormat/>
    <w:rsid w:val="001B4CBC"/>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1B4CBC"/>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1B4CBC"/>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1B4CBC"/>
    <w:rPr>
      <w:rFonts w:ascii="Arial" w:eastAsia="Times New Roman" w:hAnsi="Arial" w:cs="Arial"/>
      <w:sz w:val="12"/>
    </w:rPr>
  </w:style>
  <w:style w:type="paragraph" w:customStyle="1" w:styleId="Micro">
    <w:name w:val="Micro"/>
    <w:basedOn w:val="Normal"/>
    <w:next w:val="Normal"/>
    <w:link w:val="MicroChar"/>
    <w:qFormat/>
    <w:rsid w:val="001B4CBC"/>
    <w:rPr>
      <w:rFonts w:ascii="Arial" w:eastAsia="Times New Roman" w:hAnsi="Arial" w:cs="Arial"/>
      <w:sz w:val="12"/>
    </w:rPr>
  </w:style>
  <w:style w:type="character" w:customStyle="1" w:styleId="CardNotUnderlinedChar1">
    <w:name w:val="Card Not Underlined Char1"/>
    <w:link w:val="CardNotUnderlined"/>
    <w:locked/>
    <w:rsid w:val="001B4CBC"/>
    <w:rPr>
      <w:rFonts w:ascii="Bell MT" w:eastAsia="Calibri" w:hAnsi="Bell MT"/>
      <w:szCs w:val="20"/>
    </w:rPr>
  </w:style>
  <w:style w:type="paragraph" w:customStyle="1" w:styleId="CardNotUnderlined">
    <w:name w:val="Card Not Underlined"/>
    <w:basedOn w:val="Normal"/>
    <w:link w:val="CardNotUnderlinedChar1"/>
    <w:autoRedefine/>
    <w:qFormat/>
    <w:rsid w:val="001B4CBC"/>
    <w:rPr>
      <w:rFonts w:ascii="Bell MT" w:eastAsia="Calibri" w:hAnsi="Bell MT"/>
      <w:sz w:val="24"/>
      <w:szCs w:val="20"/>
    </w:rPr>
  </w:style>
  <w:style w:type="paragraph" w:customStyle="1" w:styleId="h-lead">
    <w:name w:val="h-lead"/>
    <w:basedOn w:val="Normal"/>
    <w:uiPriority w:val="99"/>
    <w:qFormat/>
    <w:rsid w:val="001B4CBC"/>
    <w:pPr>
      <w:spacing w:before="100" w:beforeAutospacing="1" w:after="100" w:afterAutospacing="1"/>
    </w:pPr>
    <w:rPr>
      <w:rFonts w:eastAsia="Times New Roman"/>
    </w:rPr>
  </w:style>
  <w:style w:type="paragraph" w:customStyle="1" w:styleId="intro">
    <w:name w:val="intro"/>
    <w:basedOn w:val="Normal"/>
    <w:uiPriority w:val="99"/>
    <w:qFormat/>
    <w:rsid w:val="001B4CBC"/>
    <w:pPr>
      <w:spacing w:before="100" w:beforeAutospacing="1" w:after="100" w:afterAutospacing="1"/>
    </w:pPr>
    <w:rPr>
      <w:rFonts w:eastAsia="Times New Roman"/>
    </w:rPr>
  </w:style>
  <w:style w:type="paragraph" w:customStyle="1" w:styleId="body-paragraph">
    <w:name w:val="body-paragraph"/>
    <w:basedOn w:val="Normal"/>
    <w:uiPriority w:val="99"/>
    <w:qFormat/>
    <w:rsid w:val="001B4CBC"/>
    <w:pPr>
      <w:spacing w:before="100" w:beforeAutospacing="1" w:after="100" w:afterAutospacing="1"/>
    </w:pPr>
    <w:rPr>
      <w:rFonts w:eastAsia="Times New Roman"/>
    </w:rPr>
  </w:style>
  <w:style w:type="character" w:customStyle="1" w:styleId="StyleHeading2TagHEADING2TagCite11ptChar">
    <w:name w:val="Style Heading 2TagHEADING 2Tag&amp;Cite + 11 pt Char"/>
    <w:link w:val="StyleHeading2TagHEADING2TagCite11pt"/>
    <w:locked/>
    <w:rsid w:val="001B4CBC"/>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1B4CBC"/>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1B4CBC"/>
    <w:rPr>
      <w:rFonts w:eastAsia="Calibri"/>
    </w:rPr>
  </w:style>
  <w:style w:type="paragraph" w:customStyle="1" w:styleId="F3-TagAuthor">
    <w:name w:val="F3 - Tag/Author"/>
    <w:basedOn w:val="Normal"/>
    <w:uiPriority w:val="99"/>
    <w:qFormat/>
    <w:rsid w:val="001B4CBC"/>
    <w:rPr>
      <w:rFonts w:eastAsia="Times New Roman"/>
      <w:b/>
    </w:rPr>
  </w:style>
  <w:style w:type="paragraph" w:customStyle="1" w:styleId="F5-UnderlineNormal">
    <w:name w:val="F5 - Underline Normal"/>
    <w:basedOn w:val="Normal"/>
    <w:uiPriority w:val="99"/>
    <w:qFormat/>
    <w:rsid w:val="001B4CBC"/>
    <w:rPr>
      <w:rFonts w:eastAsia="Calibri"/>
      <w:u w:val="single"/>
    </w:rPr>
  </w:style>
  <w:style w:type="paragraph" w:customStyle="1" w:styleId="Brief-PrimarySource">
    <w:name w:val="Brief - Primary Source"/>
    <w:basedOn w:val="Normal"/>
    <w:uiPriority w:val="99"/>
    <w:qFormat/>
    <w:rsid w:val="001B4CBC"/>
    <w:rPr>
      <w:rFonts w:eastAsia="Times New Roman"/>
      <w:b/>
      <w:u w:val="single"/>
    </w:rPr>
  </w:style>
  <w:style w:type="paragraph" w:customStyle="1" w:styleId="Brief-Underline">
    <w:name w:val="Brief - Underline"/>
    <w:basedOn w:val="Normal"/>
    <w:uiPriority w:val="99"/>
    <w:qFormat/>
    <w:rsid w:val="001B4CBC"/>
    <w:rPr>
      <w:rFonts w:eastAsia="Times New Roman"/>
      <w:u w:val="single"/>
    </w:rPr>
  </w:style>
  <w:style w:type="paragraph" w:customStyle="1" w:styleId="Brief">
    <w:name w:val="Brief"/>
    <w:basedOn w:val="Brief-PrimarySource"/>
    <w:uiPriority w:val="99"/>
    <w:qFormat/>
    <w:rsid w:val="001B4CBC"/>
    <w:rPr>
      <w:b w:val="0"/>
    </w:rPr>
  </w:style>
  <w:style w:type="paragraph" w:customStyle="1" w:styleId="CM2">
    <w:name w:val="CM2"/>
    <w:basedOn w:val="Normal"/>
    <w:next w:val="Normal"/>
    <w:uiPriority w:val="99"/>
    <w:qFormat/>
    <w:rsid w:val="001B4CBC"/>
    <w:pPr>
      <w:widowControl w:val="0"/>
      <w:autoSpaceDE w:val="0"/>
      <w:autoSpaceDN w:val="0"/>
      <w:adjustRightInd w:val="0"/>
      <w:spacing w:line="553" w:lineRule="atLeast"/>
    </w:pPr>
    <w:rPr>
      <w:rFonts w:eastAsia="Times New Roman"/>
    </w:rPr>
  </w:style>
  <w:style w:type="paragraph" w:customStyle="1" w:styleId="CM9">
    <w:name w:val="CM9"/>
    <w:basedOn w:val="Normal"/>
    <w:next w:val="Normal"/>
    <w:uiPriority w:val="99"/>
    <w:qFormat/>
    <w:rsid w:val="001B4CBC"/>
    <w:pPr>
      <w:widowControl w:val="0"/>
      <w:autoSpaceDE w:val="0"/>
      <w:autoSpaceDN w:val="0"/>
      <w:adjustRightInd w:val="0"/>
      <w:spacing w:line="553" w:lineRule="atLeast"/>
    </w:pPr>
    <w:rPr>
      <w:rFonts w:eastAsia="Times New Roman"/>
    </w:rPr>
  </w:style>
  <w:style w:type="paragraph" w:customStyle="1" w:styleId="CM4">
    <w:name w:val="CM4"/>
    <w:basedOn w:val="Normal"/>
    <w:next w:val="Normal"/>
    <w:uiPriority w:val="99"/>
    <w:qFormat/>
    <w:rsid w:val="001B4CBC"/>
    <w:pPr>
      <w:widowControl w:val="0"/>
      <w:autoSpaceDE w:val="0"/>
      <w:autoSpaceDN w:val="0"/>
      <w:adjustRightInd w:val="0"/>
      <w:spacing w:line="553" w:lineRule="atLeast"/>
    </w:pPr>
    <w:rPr>
      <w:rFonts w:eastAsia="Times New Roman"/>
    </w:rPr>
  </w:style>
  <w:style w:type="paragraph" w:customStyle="1" w:styleId="CM11">
    <w:name w:val="CM11"/>
    <w:basedOn w:val="Normal"/>
    <w:next w:val="Normal"/>
    <w:uiPriority w:val="99"/>
    <w:qFormat/>
    <w:rsid w:val="001B4CBC"/>
    <w:pPr>
      <w:widowControl w:val="0"/>
      <w:autoSpaceDE w:val="0"/>
      <w:autoSpaceDN w:val="0"/>
      <w:adjustRightInd w:val="0"/>
      <w:spacing w:line="553" w:lineRule="atLeast"/>
    </w:pPr>
    <w:rPr>
      <w:rFonts w:eastAsia="Times New Roman"/>
    </w:rPr>
  </w:style>
  <w:style w:type="paragraph" w:customStyle="1" w:styleId="CM16">
    <w:name w:val="CM16"/>
    <w:basedOn w:val="Normal"/>
    <w:next w:val="Normal"/>
    <w:uiPriority w:val="99"/>
    <w:qFormat/>
    <w:rsid w:val="001B4CBC"/>
    <w:pPr>
      <w:widowControl w:val="0"/>
      <w:autoSpaceDE w:val="0"/>
      <w:autoSpaceDN w:val="0"/>
      <w:adjustRightInd w:val="0"/>
      <w:spacing w:line="553" w:lineRule="atLeast"/>
    </w:pPr>
    <w:rPr>
      <w:rFonts w:eastAsia="Times New Roman"/>
    </w:rPr>
  </w:style>
  <w:style w:type="paragraph" w:customStyle="1" w:styleId="CM19">
    <w:name w:val="CM19"/>
    <w:basedOn w:val="Default"/>
    <w:next w:val="Default"/>
    <w:uiPriority w:val="99"/>
    <w:qFormat/>
    <w:rsid w:val="001B4CBC"/>
    <w:pPr>
      <w:widowControl w:val="0"/>
      <w:spacing w:line="276" w:lineRule="atLeast"/>
    </w:pPr>
    <w:rPr>
      <w:color w:val="auto"/>
    </w:rPr>
  </w:style>
  <w:style w:type="paragraph" w:customStyle="1" w:styleId="CM34">
    <w:name w:val="CM34"/>
    <w:basedOn w:val="Default"/>
    <w:next w:val="Default"/>
    <w:uiPriority w:val="99"/>
    <w:qFormat/>
    <w:rsid w:val="001B4CBC"/>
    <w:pPr>
      <w:widowControl w:val="0"/>
    </w:pPr>
    <w:rPr>
      <w:color w:val="auto"/>
    </w:rPr>
  </w:style>
  <w:style w:type="paragraph" w:customStyle="1" w:styleId="CM56">
    <w:name w:val="CM56"/>
    <w:basedOn w:val="Default"/>
    <w:next w:val="Default"/>
    <w:uiPriority w:val="99"/>
    <w:qFormat/>
    <w:rsid w:val="001B4CBC"/>
    <w:pPr>
      <w:widowControl w:val="0"/>
    </w:pPr>
    <w:rPr>
      <w:rFonts w:eastAsia="Calibri"/>
      <w:color w:val="auto"/>
    </w:rPr>
  </w:style>
  <w:style w:type="paragraph" w:customStyle="1" w:styleId="CM58">
    <w:name w:val="CM58"/>
    <w:basedOn w:val="Default"/>
    <w:next w:val="Default"/>
    <w:uiPriority w:val="99"/>
    <w:qFormat/>
    <w:rsid w:val="001B4CBC"/>
    <w:pPr>
      <w:widowControl w:val="0"/>
    </w:pPr>
    <w:rPr>
      <w:rFonts w:eastAsia="Calibri"/>
      <w:color w:val="auto"/>
    </w:rPr>
  </w:style>
  <w:style w:type="paragraph" w:customStyle="1" w:styleId="CM57">
    <w:name w:val="CM57"/>
    <w:basedOn w:val="Default"/>
    <w:next w:val="Default"/>
    <w:uiPriority w:val="99"/>
    <w:qFormat/>
    <w:rsid w:val="001B4CBC"/>
    <w:pPr>
      <w:widowControl w:val="0"/>
    </w:pPr>
    <w:rPr>
      <w:rFonts w:eastAsia="Calibri"/>
      <w:color w:val="auto"/>
    </w:rPr>
  </w:style>
  <w:style w:type="paragraph" w:customStyle="1" w:styleId="CM1">
    <w:name w:val="CM1"/>
    <w:basedOn w:val="Default"/>
    <w:next w:val="Default"/>
    <w:uiPriority w:val="99"/>
    <w:qFormat/>
    <w:rsid w:val="001B4CBC"/>
    <w:pPr>
      <w:widowControl w:val="0"/>
    </w:pPr>
    <w:rPr>
      <w:rFonts w:eastAsia="Calibri"/>
      <w:color w:val="auto"/>
    </w:rPr>
  </w:style>
  <w:style w:type="paragraph" w:customStyle="1" w:styleId="CM49">
    <w:name w:val="CM49"/>
    <w:basedOn w:val="Default"/>
    <w:next w:val="Default"/>
    <w:uiPriority w:val="99"/>
    <w:qFormat/>
    <w:rsid w:val="001B4CBC"/>
    <w:pPr>
      <w:widowControl w:val="0"/>
    </w:pPr>
    <w:rPr>
      <w:rFonts w:eastAsia="Calibri"/>
      <w:color w:val="auto"/>
    </w:rPr>
  </w:style>
  <w:style w:type="paragraph" w:customStyle="1" w:styleId="CM41">
    <w:name w:val="CM41"/>
    <w:basedOn w:val="Default"/>
    <w:next w:val="Default"/>
    <w:uiPriority w:val="99"/>
    <w:qFormat/>
    <w:rsid w:val="001B4CBC"/>
    <w:pPr>
      <w:widowControl w:val="0"/>
    </w:pPr>
    <w:rPr>
      <w:rFonts w:eastAsia="Calibri"/>
      <w:color w:val="auto"/>
    </w:rPr>
  </w:style>
  <w:style w:type="paragraph" w:customStyle="1" w:styleId="3rdOrderPara">
    <w:name w:val="3rd Order Para"/>
    <w:basedOn w:val="Default"/>
    <w:next w:val="Default"/>
    <w:uiPriority w:val="99"/>
    <w:qFormat/>
    <w:rsid w:val="001B4CBC"/>
    <w:pPr>
      <w:widowControl w:val="0"/>
    </w:pPr>
    <w:rPr>
      <w:rFonts w:eastAsia="Calibri"/>
      <w:color w:val="auto"/>
    </w:rPr>
  </w:style>
  <w:style w:type="paragraph" w:customStyle="1" w:styleId="2ndOrderPara">
    <w:name w:val="2nd Order Para"/>
    <w:basedOn w:val="Default"/>
    <w:next w:val="Default"/>
    <w:uiPriority w:val="99"/>
    <w:qFormat/>
    <w:rsid w:val="001B4CBC"/>
    <w:pPr>
      <w:widowControl w:val="0"/>
    </w:pPr>
    <w:rPr>
      <w:rFonts w:eastAsia="Calibri"/>
      <w:color w:val="auto"/>
    </w:rPr>
  </w:style>
  <w:style w:type="paragraph" w:customStyle="1" w:styleId="Normal-SIGN2">
    <w:name w:val="Normal-SIGN2"/>
    <w:basedOn w:val="Default"/>
    <w:next w:val="Default"/>
    <w:uiPriority w:val="99"/>
    <w:qFormat/>
    <w:rsid w:val="001B4CBC"/>
    <w:pPr>
      <w:widowControl w:val="0"/>
    </w:pPr>
    <w:rPr>
      <w:rFonts w:eastAsia="Calibri"/>
      <w:color w:val="auto"/>
    </w:rPr>
  </w:style>
  <w:style w:type="paragraph" w:customStyle="1" w:styleId="Normal-SIGN1">
    <w:name w:val="Normal-SIGN1"/>
    <w:basedOn w:val="Default"/>
    <w:next w:val="Default"/>
    <w:uiPriority w:val="99"/>
    <w:qFormat/>
    <w:rsid w:val="001B4CBC"/>
    <w:pPr>
      <w:widowControl w:val="0"/>
    </w:pPr>
    <w:rPr>
      <w:rFonts w:eastAsia="Calibri"/>
      <w:color w:val="auto"/>
    </w:rPr>
  </w:style>
  <w:style w:type="paragraph" w:customStyle="1" w:styleId="CM3">
    <w:name w:val="CM3"/>
    <w:basedOn w:val="Default"/>
    <w:next w:val="Default"/>
    <w:uiPriority w:val="99"/>
    <w:qFormat/>
    <w:rsid w:val="001B4CBC"/>
    <w:pPr>
      <w:widowControl w:val="0"/>
      <w:spacing w:line="553" w:lineRule="atLeast"/>
    </w:pPr>
    <w:rPr>
      <w:rFonts w:eastAsia="Calibri"/>
      <w:color w:val="auto"/>
    </w:rPr>
  </w:style>
  <w:style w:type="paragraph" w:customStyle="1" w:styleId="CM33">
    <w:name w:val="CM33"/>
    <w:basedOn w:val="Default"/>
    <w:next w:val="Default"/>
    <w:uiPriority w:val="99"/>
    <w:qFormat/>
    <w:rsid w:val="001B4CBC"/>
    <w:pPr>
      <w:widowControl w:val="0"/>
    </w:pPr>
    <w:rPr>
      <w:rFonts w:eastAsia="Calibri"/>
      <w:color w:val="auto"/>
    </w:rPr>
  </w:style>
  <w:style w:type="paragraph" w:customStyle="1" w:styleId="CM37">
    <w:name w:val="CM37"/>
    <w:basedOn w:val="Default"/>
    <w:next w:val="Default"/>
    <w:uiPriority w:val="99"/>
    <w:qFormat/>
    <w:rsid w:val="001B4CBC"/>
    <w:pPr>
      <w:widowControl w:val="0"/>
    </w:pPr>
    <w:rPr>
      <w:rFonts w:eastAsia="Calibri"/>
      <w:color w:val="auto"/>
    </w:rPr>
  </w:style>
  <w:style w:type="paragraph" w:customStyle="1" w:styleId="CM7">
    <w:name w:val="CM7"/>
    <w:basedOn w:val="Default"/>
    <w:next w:val="Default"/>
    <w:uiPriority w:val="99"/>
    <w:qFormat/>
    <w:rsid w:val="001B4CBC"/>
    <w:pPr>
      <w:widowControl w:val="0"/>
      <w:spacing w:line="553" w:lineRule="atLeast"/>
    </w:pPr>
    <w:rPr>
      <w:rFonts w:eastAsia="Calibri"/>
      <w:color w:val="auto"/>
    </w:rPr>
  </w:style>
  <w:style w:type="paragraph" w:customStyle="1" w:styleId="Brief-SecondarySource">
    <w:name w:val="Brief - Secondary Source"/>
    <w:basedOn w:val="Normal"/>
    <w:uiPriority w:val="99"/>
    <w:qFormat/>
    <w:rsid w:val="001B4CBC"/>
    <w:rPr>
      <w:rFonts w:eastAsia="Times New Roman"/>
      <w:sz w:val="14"/>
      <w:szCs w:val="20"/>
    </w:rPr>
  </w:style>
  <w:style w:type="paragraph" w:customStyle="1" w:styleId="Brief-Card">
    <w:name w:val="Brief - Card"/>
    <w:basedOn w:val="Normal"/>
    <w:uiPriority w:val="99"/>
    <w:qFormat/>
    <w:rsid w:val="001B4CBC"/>
    <w:rPr>
      <w:rFonts w:eastAsia="Times New Roman"/>
    </w:rPr>
  </w:style>
  <w:style w:type="paragraph" w:customStyle="1" w:styleId="Pa2">
    <w:name w:val="Pa2"/>
    <w:basedOn w:val="Default"/>
    <w:next w:val="Default"/>
    <w:uiPriority w:val="99"/>
    <w:qFormat/>
    <w:rsid w:val="001B4CBC"/>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1B4CBC"/>
    <w:pPr>
      <w:widowControl w:val="0"/>
      <w:autoSpaceDE w:val="0"/>
      <w:autoSpaceDN w:val="0"/>
      <w:adjustRightInd w:val="0"/>
    </w:pPr>
    <w:rPr>
      <w:rFonts w:eastAsia="Times New Roman"/>
    </w:rPr>
  </w:style>
  <w:style w:type="paragraph" w:customStyle="1" w:styleId="Normal10">
    <w:name w:val="Normal+1"/>
    <w:basedOn w:val="Normal"/>
    <w:next w:val="Normal"/>
    <w:uiPriority w:val="99"/>
    <w:qFormat/>
    <w:rsid w:val="001B4CBC"/>
    <w:pPr>
      <w:widowControl w:val="0"/>
      <w:autoSpaceDE w:val="0"/>
      <w:autoSpaceDN w:val="0"/>
      <w:adjustRightInd w:val="0"/>
    </w:pPr>
    <w:rPr>
      <w:rFonts w:eastAsia="Times New Roman"/>
    </w:rPr>
  </w:style>
  <w:style w:type="paragraph" w:customStyle="1" w:styleId="Heading23">
    <w:name w:val="Heading 2+3"/>
    <w:basedOn w:val="Normal"/>
    <w:next w:val="Normal"/>
    <w:uiPriority w:val="99"/>
    <w:qFormat/>
    <w:rsid w:val="001B4CBC"/>
    <w:pPr>
      <w:widowControl w:val="0"/>
      <w:autoSpaceDE w:val="0"/>
      <w:autoSpaceDN w:val="0"/>
      <w:adjustRightInd w:val="0"/>
    </w:pPr>
    <w:rPr>
      <w:rFonts w:eastAsia="Times New Roman"/>
    </w:rPr>
  </w:style>
  <w:style w:type="paragraph" w:customStyle="1" w:styleId="Normal5">
    <w:name w:val="Normal+5"/>
    <w:basedOn w:val="Default"/>
    <w:next w:val="Default"/>
    <w:uiPriority w:val="99"/>
    <w:qFormat/>
    <w:rsid w:val="001B4CBC"/>
    <w:pPr>
      <w:widowControl w:val="0"/>
    </w:pPr>
    <w:rPr>
      <w:rFonts w:ascii="Arial Black" w:hAnsi="Arial Black"/>
      <w:color w:val="auto"/>
    </w:rPr>
  </w:style>
  <w:style w:type="paragraph" w:customStyle="1" w:styleId="Cover1">
    <w:name w:val="Cover 1"/>
    <w:basedOn w:val="Normal"/>
    <w:next w:val="Normal"/>
    <w:uiPriority w:val="99"/>
    <w:qFormat/>
    <w:rsid w:val="001B4CBC"/>
    <w:pPr>
      <w:widowControl w:val="0"/>
      <w:autoSpaceDE w:val="0"/>
      <w:autoSpaceDN w:val="0"/>
      <w:adjustRightInd w:val="0"/>
    </w:pPr>
    <w:rPr>
      <w:rFonts w:eastAsia="Times New Roman"/>
    </w:rPr>
  </w:style>
  <w:style w:type="paragraph" w:customStyle="1" w:styleId="Cover2">
    <w:name w:val="Cover 2"/>
    <w:basedOn w:val="Normal"/>
    <w:next w:val="Normal"/>
    <w:uiPriority w:val="99"/>
    <w:qFormat/>
    <w:rsid w:val="001B4CBC"/>
    <w:pPr>
      <w:widowControl w:val="0"/>
      <w:autoSpaceDE w:val="0"/>
      <w:autoSpaceDN w:val="0"/>
      <w:adjustRightInd w:val="0"/>
    </w:pPr>
    <w:rPr>
      <w:rFonts w:eastAsia="Times New Roman"/>
    </w:rPr>
  </w:style>
  <w:style w:type="paragraph" w:customStyle="1" w:styleId="ReportDate">
    <w:name w:val="ReportDate"/>
    <w:basedOn w:val="Default"/>
    <w:next w:val="Default"/>
    <w:uiPriority w:val="99"/>
    <w:qFormat/>
    <w:rsid w:val="001B4CBC"/>
    <w:pPr>
      <w:widowControl w:val="0"/>
    </w:pPr>
    <w:rPr>
      <w:color w:val="auto"/>
    </w:rPr>
  </w:style>
  <w:style w:type="paragraph" w:customStyle="1" w:styleId="Pa11">
    <w:name w:val="Pa11"/>
    <w:basedOn w:val="Normal"/>
    <w:next w:val="Normal"/>
    <w:uiPriority w:val="99"/>
    <w:qFormat/>
    <w:rsid w:val="001B4CBC"/>
    <w:pPr>
      <w:widowControl w:val="0"/>
      <w:autoSpaceDE w:val="0"/>
      <w:autoSpaceDN w:val="0"/>
      <w:adjustRightInd w:val="0"/>
      <w:spacing w:line="211" w:lineRule="atLeast"/>
    </w:pPr>
    <w:rPr>
      <w:rFonts w:ascii="Janson Text LT Std" w:eastAsia="Times New Roman" w:hAnsi="Janson Text LT Std"/>
    </w:rPr>
  </w:style>
  <w:style w:type="paragraph" w:customStyle="1" w:styleId="Pa3">
    <w:name w:val="Pa3"/>
    <w:basedOn w:val="Normal"/>
    <w:next w:val="Normal"/>
    <w:uiPriority w:val="99"/>
    <w:qFormat/>
    <w:rsid w:val="001B4CBC"/>
    <w:pPr>
      <w:widowControl w:val="0"/>
      <w:autoSpaceDE w:val="0"/>
      <w:autoSpaceDN w:val="0"/>
      <w:adjustRightInd w:val="0"/>
      <w:spacing w:line="241" w:lineRule="atLeast"/>
    </w:pPr>
    <w:rPr>
      <w:rFonts w:ascii="Frutiger LT Std 55 Roman" w:eastAsia="Times New Roman" w:hAnsi="Frutiger LT Std 55 Roman"/>
    </w:rPr>
  </w:style>
  <w:style w:type="paragraph" w:customStyle="1" w:styleId="BriefTitle">
    <w:name w:val="Brief Title"/>
    <w:basedOn w:val="Heading1"/>
    <w:qFormat/>
    <w:rsid w:val="001B4CBC"/>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u w:val="single"/>
    </w:rPr>
  </w:style>
  <w:style w:type="paragraph" w:customStyle="1" w:styleId="CM30">
    <w:name w:val="CM30"/>
    <w:basedOn w:val="Default"/>
    <w:next w:val="Default"/>
    <w:uiPriority w:val="99"/>
    <w:qFormat/>
    <w:rsid w:val="001B4CBC"/>
    <w:pPr>
      <w:widowControl w:val="0"/>
    </w:pPr>
    <w:rPr>
      <w:rFonts w:eastAsia="Calibri"/>
      <w:color w:val="auto"/>
    </w:rPr>
  </w:style>
  <w:style w:type="paragraph" w:customStyle="1" w:styleId="CM5">
    <w:name w:val="CM5"/>
    <w:basedOn w:val="Default"/>
    <w:next w:val="Default"/>
    <w:uiPriority w:val="99"/>
    <w:qFormat/>
    <w:rsid w:val="001B4CBC"/>
    <w:pPr>
      <w:widowControl w:val="0"/>
      <w:spacing w:line="553" w:lineRule="atLeast"/>
    </w:pPr>
    <w:rPr>
      <w:rFonts w:eastAsia="Calibri"/>
      <w:color w:val="auto"/>
    </w:rPr>
  </w:style>
  <w:style w:type="paragraph" w:customStyle="1" w:styleId="CM28">
    <w:name w:val="CM28"/>
    <w:basedOn w:val="Default"/>
    <w:next w:val="Default"/>
    <w:uiPriority w:val="99"/>
    <w:qFormat/>
    <w:rsid w:val="001B4CBC"/>
    <w:pPr>
      <w:widowControl w:val="0"/>
    </w:pPr>
    <w:rPr>
      <w:rFonts w:eastAsia="Calibri"/>
      <w:color w:val="auto"/>
    </w:rPr>
  </w:style>
  <w:style w:type="paragraph" w:customStyle="1" w:styleId="CM8">
    <w:name w:val="CM8"/>
    <w:basedOn w:val="Default"/>
    <w:next w:val="Default"/>
    <w:uiPriority w:val="99"/>
    <w:qFormat/>
    <w:rsid w:val="001B4CBC"/>
    <w:pPr>
      <w:widowControl w:val="0"/>
    </w:pPr>
    <w:rPr>
      <w:rFonts w:eastAsia="Calibri"/>
      <w:color w:val="auto"/>
    </w:rPr>
  </w:style>
  <w:style w:type="paragraph" w:customStyle="1" w:styleId="CM6">
    <w:name w:val="CM6"/>
    <w:basedOn w:val="Default"/>
    <w:next w:val="Default"/>
    <w:uiPriority w:val="99"/>
    <w:qFormat/>
    <w:rsid w:val="001B4CBC"/>
    <w:pPr>
      <w:widowControl w:val="0"/>
      <w:spacing w:line="553" w:lineRule="atLeast"/>
    </w:pPr>
    <w:rPr>
      <w:rFonts w:eastAsia="Calibri"/>
      <w:color w:val="auto"/>
    </w:rPr>
  </w:style>
  <w:style w:type="paragraph" w:customStyle="1" w:styleId="CM22">
    <w:name w:val="CM22"/>
    <w:basedOn w:val="Default"/>
    <w:next w:val="Default"/>
    <w:uiPriority w:val="99"/>
    <w:qFormat/>
    <w:rsid w:val="001B4CBC"/>
    <w:pPr>
      <w:widowControl w:val="0"/>
    </w:pPr>
    <w:rPr>
      <w:rFonts w:eastAsia="Calibri"/>
      <w:color w:val="auto"/>
    </w:rPr>
  </w:style>
  <w:style w:type="paragraph" w:customStyle="1" w:styleId="DoubleUnderlined">
    <w:name w:val="Double Underlined"/>
    <w:basedOn w:val="Heading2"/>
    <w:autoRedefine/>
    <w:uiPriority w:val="99"/>
    <w:qFormat/>
    <w:rsid w:val="001B4CBC"/>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1B4CBC"/>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Cs w:val="20"/>
    </w:rPr>
  </w:style>
  <w:style w:type="paragraph" w:customStyle="1" w:styleId="SmallNormal">
    <w:name w:val="Small Normal"/>
    <w:basedOn w:val="Normal"/>
    <w:uiPriority w:val="99"/>
    <w:qFormat/>
    <w:rsid w:val="001B4CBC"/>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1B4CBC"/>
    <w:pPr>
      <w:pBdr>
        <w:top w:val="single" w:sz="4" w:space="1" w:color="auto"/>
        <w:left w:val="single" w:sz="4" w:space="0" w:color="auto"/>
        <w:bottom w:val="single" w:sz="4" w:space="1" w:color="auto"/>
        <w:right w:val="single" w:sz="4" w:space="4" w:color="auto"/>
      </w:pBdr>
      <w:ind w:left="360" w:right="360"/>
    </w:pPr>
    <w:rPr>
      <w:rFonts w:eastAsia="Times New Roman"/>
      <w:szCs w:val="20"/>
    </w:rPr>
  </w:style>
  <w:style w:type="paragraph" w:customStyle="1" w:styleId="UnderlinedCard">
    <w:name w:val="Underlined Card"/>
    <w:basedOn w:val="Normal"/>
    <w:uiPriority w:val="99"/>
    <w:qFormat/>
    <w:rsid w:val="001B4CBC"/>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1B4CBC"/>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1B4CBC"/>
    <w:pPr>
      <w:keepLines w:val="0"/>
      <w:pageBreakBefore w:val="0"/>
      <w:suppressAutoHyphens/>
      <w:contextualSpacing/>
      <w:jc w:val="left"/>
    </w:pPr>
    <w:rPr>
      <w:rFonts w:eastAsia="Times New Roman" w:cs="Arial"/>
      <w:bCs w:val="0"/>
      <w:iCs/>
      <w:sz w:val="24"/>
      <w:szCs w:val="28"/>
      <w:u w:val="none"/>
    </w:rPr>
  </w:style>
  <w:style w:type="paragraph" w:customStyle="1" w:styleId="subhead">
    <w:name w:val="subhead"/>
    <w:basedOn w:val="Normal"/>
    <w:uiPriority w:val="99"/>
    <w:qFormat/>
    <w:rsid w:val="001B4CBC"/>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1B4CBC"/>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rPr>
  </w:style>
  <w:style w:type="paragraph" w:customStyle="1" w:styleId="StyleStyleHeading110pt10pt">
    <w:name w:val="Style Style Heading 1 + 10 pt + 10 pt"/>
    <w:basedOn w:val="StyleHeading110pt"/>
    <w:uiPriority w:val="99"/>
    <w:qFormat/>
    <w:rsid w:val="001B4CBC"/>
  </w:style>
  <w:style w:type="paragraph" w:customStyle="1" w:styleId="StyleUnderliningTimesNewRomanBoldNounderlineKernat16">
    <w:name w:val="Style Underlining + Times New Roman Bold No underline Kern at 16..."/>
    <w:basedOn w:val="Normal"/>
    <w:uiPriority w:val="99"/>
    <w:qFormat/>
    <w:rsid w:val="001B4CBC"/>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1B4CBC"/>
    <w:rPr>
      <w:rFonts w:eastAsia="Times New Roman"/>
      <w:b/>
      <w:bCs/>
      <w:kern w:val="32"/>
      <w:sz w:val="32"/>
      <w:szCs w:val="32"/>
    </w:rPr>
  </w:style>
  <w:style w:type="paragraph" w:customStyle="1" w:styleId="StyleBoldUnderliningKernat16pt">
    <w:name w:val="Style Bold Underlining + Kern at 16 pt"/>
    <w:uiPriority w:val="99"/>
    <w:qFormat/>
    <w:rsid w:val="001B4CBC"/>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1B4CBC"/>
    <w:pPr>
      <w:keepLines w:val="0"/>
      <w:pageBreakBefore w:val="0"/>
      <w:suppressAutoHyphens/>
      <w:contextualSpacing/>
      <w:jc w:val="left"/>
    </w:pPr>
    <w:rPr>
      <w:rFonts w:eastAsia="Times New Roman" w:cs="Arial"/>
      <w:bCs w:val="0"/>
      <w:iCs/>
      <w:sz w:val="22"/>
      <w:szCs w:val="20"/>
      <w:u w:val="none"/>
    </w:rPr>
  </w:style>
  <w:style w:type="paragraph" w:customStyle="1" w:styleId="CardsFont6pt">
    <w:name w:val="Cards + Font: 6 pt"/>
    <w:basedOn w:val="Cards"/>
    <w:link w:val="CardsFont6ptChar1"/>
    <w:autoRedefine/>
    <w:uiPriority w:val="99"/>
    <w:qFormat/>
    <w:rsid w:val="001B4CBC"/>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1B4CBC"/>
    <w:pPr>
      <w:tabs>
        <w:tab w:val="left" w:pos="204"/>
      </w:tabs>
      <w:autoSpaceDE w:val="0"/>
      <w:autoSpaceDN w:val="0"/>
      <w:adjustRightInd w:val="0"/>
      <w:spacing w:line="238" w:lineRule="atLeast"/>
      <w:ind w:firstLine="204"/>
    </w:pPr>
    <w:rPr>
      <w:rFonts w:eastAsia="Times New Roman"/>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1B4CBC"/>
    <w:pPr>
      <w:ind w:left="400"/>
    </w:pPr>
    <w:rPr>
      <w:rFonts w:eastAsia="Times New Roman"/>
      <w:szCs w:val="20"/>
    </w:rPr>
  </w:style>
  <w:style w:type="paragraph" w:customStyle="1" w:styleId="Paste">
    <w:name w:val="Paste"/>
    <w:basedOn w:val="Normal"/>
    <w:uiPriority w:val="99"/>
    <w:qFormat/>
    <w:rsid w:val="001B4CBC"/>
    <w:rPr>
      <w:rFonts w:ascii="Arial Narrow" w:eastAsia="Times New Roman" w:hAnsi="Arial Narrow"/>
      <w:szCs w:val="20"/>
      <w:lang w:val="x-none" w:eastAsia="x-none"/>
    </w:rPr>
  </w:style>
  <w:style w:type="character" w:customStyle="1" w:styleId="UnderlineStyleChar">
    <w:name w:val="Underline Style Char"/>
    <w:link w:val="UnderlineStyle0"/>
    <w:locked/>
    <w:rsid w:val="001B4CBC"/>
    <w:rPr>
      <w:rFonts w:ascii="Georgia" w:eastAsia="Times New Roman" w:hAnsi="Georgia"/>
      <w:b/>
      <w:u w:val="single"/>
    </w:rPr>
  </w:style>
  <w:style w:type="paragraph" w:customStyle="1" w:styleId="UnderlineStyle0">
    <w:name w:val="Underline Style"/>
    <w:basedOn w:val="Normal"/>
    <w:link w:val="UnderlineStyleChar"/>
    <w:qFormat/>
    <w:rsid w:val="001B4CBC"/>
    <w:rPr>
      <w:rFonts w:ascii="Georgia" w:eastAsia="Times New Roman" w:hAnsi="Georgia"/>
      <w:b/>
      <w:sz w:val="24"/>
      <w:u w:val="single"/>
    </w:rPr>
  </w:style>
  <w:style w:type="paragraph" w:customStyle="1" w:styleId="Normalization">
    <w:name w:val="Normalization"/>
    <w:basedOn w:val="Normal"/>
    <w:uiPriority w:val="99"/>
    <w:qFormat/>
    <w:rsid w:val="001B4CBC"/>
    <w:rPr>
      <w:rFonts w:eastAsia="Times New Roman"/>
      <w:sz w:val="18"/>
    </w:rPr>
  </w:style>
  <w:style w:type="paragraph" w:customStyle="1" w:styleId="BreifTitle">
    <w:name w:val="Breif Title"/>
    <w:basedOn w:val="Normal"/>
    <w:autoRedefine/>
    <w:uiPriority w:val="99"/>
    <w:qFormat/>
    <w:rsid w:val="001B4CBC"/>
    <w:pPr>
      <w:widowControl w:val="0"/>
      <w:autoSpaceDE w:val="0"/>
      <w:autoSpaceDN w:val="0"/>
      <w:adjustRightInd w:val="0"/>
      <w:jc w:val="center"/>
      <w:outlineLvl w:val="0"/>
    </w:pPr>
    <w:rPr>
      <w:rFonts w:eastAsia="Times New Roman"/>
      <w:b/>
      <w:caps/>
    </w:rPr>
  </w:style>
  <w:style w:type="paragraph" w:customStyle="1" w:styleId="DebateCiteCharChar">
    <w:name w:val="Debate Cite Char Char"/>
    <w:basedOn w:val="Normal"/>
    <w:autoRedefine/>
    <w:uiPriority w:val="99"/>
    <w:qFormat/>
    <w:rsid w:val="001B4CBC"/>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1B4CBC"/>
    <w:pPr>
      <w:spacing w:before="0" w:after="0"/>
      <w:jc w:val="center"/>
      <w:outlineLvl w:val="0"/>
    </w:pPr>
    <w:rPr>
      <w:sz w:val="32"/>
      <w:szCs w:val="32"/>
      <w:lang w:bidi="ar-SA"/>
    </w:rPr>
  </w:style>
  <w:style w:type="paragraph" w:customStyle="1" w:styleId="Tagandcite">
    <w:name w:val="Tag and cite"/>
    <w:basedOn w:val="Normal"/>
    <w:autoRedefine/>
    <w:uiPriority w:val="99"/>
    <w:qFormat/>
    <w:rsid w:val="001B4CBC"/>
    <w:rPr>
      <w:rFonts w:eastAsia="Times New Roman"/>
      <w:color w:val="333333"/>
    </w:rPr>
  </w:style>
  <w:style w:type="paragraph" w:customStyle="1" w:styleId="StyleTagandCiteFranklinGothicDemi">
    <w:name w:val="Style Tag and Cite + Franklin Gothic Demi"/>
    <w:basedOn w:val="Normal"/>
    <w:autoRedefine/>
    <w:uiPriority w:val="99"/>
    <w:qFormat/>
    <w:rsid w:val="001B4CBC"/>
    <w:rPr>
      <w:rFonts w:ascii="Franklin Gothic Demi" w:eastAsia="Times New Roman" w:hAnsi="Franklin Gothic Demi"/>
      <w:b/>
      <w:caps/>
      <w:color w:val="333333"/>
    </w:rPr>
  </w:style>
  <w:style w:type="paragraph" w:customStyle="1" w:styleId="StyleStyleTagandCiteFranklinGothicDemi11pt">
    <w:name w:val="Style Style Tag and Cite + Franklin Gothic Demi + 11 pt"/>
    <w:basedOn w:val="StyleTagandCiteFranklinGothicDemi"/>
    <w:autoRedefine/>
    <w:uiPriority w:val="99"/>
    <w:qFormat/>
    <w:rsid w:val="001B4CBC"/>
    <w:rPr>
      <w:bCs/>
    </w:rPr>
  </w:style>
  <w:style w:type="paragraph" w:customStyle="1" w:styleId="tagCharCharCharCharCharCharChar">
    <w:name w:val="tag Char Char Char Char Char Char Char"/>
    <w:basedOn w:val="Normal"/>
    <w:uiPriority w:val="99"/>
    <w:qFormat/>
    <w:rsid w:val="001B4CBC"/>
    <w:rPr>
      <w:rFonts w:eastAsia="Times New Roman"/>
      <w:b/>
      <w:szCs w:val="20"/>
    </w:rPr>
  </w:style>
  <w:style w:type="paragraph" w:customStyle="1" w:styleId="title-bold-medium">
    <w:name w:val="title-bold-medium"/>
    <w:basedOn w:val="Normal"/>
    <w:uiPriority w:val="99"/>
    <w:qFormat/>
    <w:rsid w:val="001B4CBC"/>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1B4CBC"/>
    <w:pPr>
      <w:spacing w:before="100" w:beforeAutospacing="1" w:after="100" w:afterAutospacing="1"/>
    </w:pPr>
    <w:rPr>
      <w:rFonts w:eastAsia="Arial Unicode MS"/>
      <w:b/>
      <w:bCs/>
      <w:color w:val="000000"/>
      <w:szCs w:val="20"/>
    </w:rPr>
  </w:style>
  <w:style w:type="paragraph" w:customStyle="1" w:styleId="CardTag">
    <w:name w:val="Card Tag"/>
    <w:basedOn w:val="Normal"/>
    <w:autoRedefine/>
    <w:uiPriority w:val="99"/>
    <w:qFormat/>
    <w:rsid w:val="001B4CBC"/>
    <w:rPr>
      <w:rFonts w:ascii="Arial Narrow" w:eastAsia="Times New Roman" w:hAnsi="Arial Narrow"/>
      <w:b/>
    </w:rPr>
  </w:style>
  <w:style w:type="paragraph" w:customStyle="1" w:styleId="BLOCKTITLE1">
    <w:name w:val="BLOCK TITLE"/>
    <w:basedOn w:val="Heading1"/>
    <w:uiPriority w:val="99"/>
    <w:qFormat/>
    <w:rsid w:val="001B4CBC"/>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rPr>
  </w:style>
  <w:style w:type="paragraph" w:customStyle="1" w:styleId="shellscontentions">
    <w:name w:val="shells/contentions"/>
    <w:basedOn w:val="TagCite"/>
    <w:uiPriority w:val="99"/>
    <w:qFormat/>
    <w:rsid w:val="001B4CBC"/>
    <w:pPr>
      <w:widowControl w:val="0"/>
      <w:autoSpaceDE w:val="0"/>
      <w:autoSpaceDN w:val="0"/>
      <w:adjustRightInd w:val="0"/>
    </w:pPr>
    <w:rPr>
      <w:szCs w:val="20"/>
    </w:rPr>
  </w:style>
  <w:style w:type="paragraph" w:customStyle="1" w:styleId="BriefTitle1">
    <w:name w:val="Brief Title 1"/>
    <w:basedOn w:val="Normal"/>
    <w:uiPriority w:val="99"/>
    <w:qFormat/>
    <w:rsid w:val="001B4CBC"/>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1B4CBC"/>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1B4CBC"/>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1B4CBC"/>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1B4CBC"/>
    <w:pPr>
      <w:spacing w:before="100" w:beforeAutospacing="1" w:after="100" w:afterAutospacing="1"/>
    </w:pPr>
    <w:rPr>
      <w:rFonts w:eastAsia="Times New Roman"/>
    </w:rPr>
  </w:style>
  <w:style w:type="paragraph" w:customStyle="1" w:styleId="ToRead">
    <w:name w:val="To Read"/>
    <w:basedOn w:val="Normal"/>
    <w:uiPriority w:val="99"/>
    <w:qFormat/>
    <w:rsid w:val="001B4CBC"/>
    <w:pPr>
      <w:ind w:left="720"/>
    </w:pPr>
    <w:rPr>
      <w:rFonts w:ascii="Verdana" w:eastAsia="Times New Roman" w:hAnsi="Verdana"/>
      <w:b/>
      <w:u w:val="single"/>
    </w:rPr>
  </w:style>
  <w:style w:type="paragraph" w:customStyle="1" w:styleId="Style1">
    <w:name w:val="Style 1"/>
    <w:basedOn w:val="Normal"/>
    <w:uiPriority w:val="99"/>
    <w:qFormat/>
    <w:rsid w:val="001B4CBC"/>
    <w:pPr>
      <w:widowControl w:val="0"/>
      <w:ind w:firstLine="216"/>
    </w:pPr>
    <w:rPr>
      <w:rFonts w:eastAsia="Times New Roman"/>
      <w:noProof/>
      <w:color w:val="000000"/>
      <w:szCs w:val="20"/>
    </w:rPr>
  </w:style>
  <w:style w:type="paragraph" w:customStyle="1" w:styleId="Style40">
    <w:name w:val="Style 4"/>
    <w:basedOn w:val="Normal"/>
    <w:uiPriority w:val="99"/>
    <w:qFormat/>
    <w:rsid w:val="001B4CBC"/>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1B4CBC"/>
    <w:pPr>
      <w:overflowPunct w:val="0"/>
      <w:autoSpaceDE w:val="0"/>
      <w:autoSpaceDN w:val="0"/>
      <w:adjustRightInd w:val="0"/>
      <w:ind w:left="560" w:hanging="567"/>
    </w:pPr>
    <w:rPr>
      <w:rFonts w:eastAsia="Times New Roman"/>
      <w:color w:val="000000"/>
      <w:szCs w:val="20"/>
    </w:rPr>
  </w:style>
  <w:style w:type="paragraph" w:customStyle="1" w:styleId="listlevel2">
    <w:name w:val="list level 2"/>
    <w:basedOn w:val="Normal"/>
    <w:uiPriority w:val="99"/>
    <w:qFormat/>
    <w:rsid w:val="001B4CBC"/>
    <w:pPr>
      <w:overflowPunct w:val="0"/>
      <w:autoSpaceDE w:val="0"/>
      <w:autoSpaceDN w:val="0"/>
      <w:adjustRightInd w:val="0"/>
      <w:ind w:left="1120" w:hanging="560"/>
    </w:pPr>
    <w:rPr>
      <w:rFonts w:eastAsia="Times New Roman"/>
      <w:color w:val="000000"/>
      <w:szCs w:val="20"/>
    </w:rPr>
  </w:style>
  <w:style w:type="paragraph" w:customStyle="1" w:styleId="listlevel3">
    <w:name w:val="list level 3"/>
    <w:basedOn w:val="listlevel2"/>
    <w:uiPriority w:val="99"/>
    <w:qFormat/>
    <w:rsid w:val="001B4CBC"/>
    <w:pPr>
      <w:ind w:left="1660"/>
    </w:pPr>
  </w:style>
  <w:style w:type="paragraph" w:customStyle="1" w:styleId="PageNumber1">
    <w:name w:val="Page Number1"/>
    <w:basedOn w:val="Normal"/>
    <w:next w:val="Normal"/>
    <w:uiPriority w:val="99"/>
    <w:qFormat/>
    <w:rsid w:val="001B4CBC"/>
    <w:rPr>
      <w:rFonts w:eastAsia="Times New Roman"/>
    </w:rPr>
  </w:style>
  <w:style w:type="paragraph" w:customStyle="1" w:styleId="Card1">
    <w:name w:val="Card1"/>
    <w:uiPriority w:val="99"/>
    <w:qFormat/>
    <w:rsid w:val="001B4CBC"/>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1B4CBC"/>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1B4CBC"/>
    <w:pPr>
      <w:ind w:left="288" w:right="288"/>
    </w:pPr>
    <w:rPr>
      <w:rFonts w:eastAsia="Times New Roman"/>
    </w:rPr>
  </w:style>
  <w:style w:type="paragraph" w:customStyle="1" w:styleId="CaseListNormal">
    <w:name w:val="Case List Normal"/>
    <w:basedOn w:val="Normal"/>
    <w:uiPriority w:val="99"/>
    <w:qFormat/>
    <w:rsid w:val="001B4CBC"/>
    <w:rPr>
      <w:rFonts w:ascii="Times" w:eastAsia="Times New Roman" w:hAnsi="Times"/>
      <w:szCs w:val="26"/>
    </w:rPr>
  </w:style>
  <w:style w:type="paragraph" w:customStyle="1" w:styleId="Body">
    <w:name w:val="Body"/>
    <w:basedOn w:val="Normal"/>
    <w:uiPriority w:val="99"/>
    <w:qFormat/>
    <w:rsid w:val="001B4CBC"/>
    <w:pPr>
      <w:outlineLvl w:val="3"/>
    </w:pPr>
    <w:rPr>
      <w:rFonts w:eastAsia="Times New Roman"/>
      <w:szCs w:val="20"/>
    </w:rPr>
  </w:style>
  <w:style w:type="paragraph" w:customStyle="1" w:styleId="3text">
    <w:name w:val="3text"/>
    <w:basedOn w:val="Normal"/>
    <w:uiPriority w:val="99"/>
    <w:qFormat/>
    <w:rsid w:val="001B4CBC"/>
    <w:pPr>
      <w:spacing w:before="100" w:beforeAutospacing="1" w:after="100" w:afterAutospacing="1"/>
    </w:pPr>
    <w:rPr>
      <w:rFonts w:eastAsia="Times New Roman"/>
    </w:rPr>
  </w:style>
  <w:style w:type="paragraph" w:customStyle="1" w:styleId="TimesNewRoman12">
    <w:name w:val="TimesNewRoman12"/>
    <w:uiPriority w:val="99"/>
    <w:qFormat/>
    <w:rsid w:val="001B4CBC"/>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1B4CBC"/>
    <w:pPr>
      <w:spacing w:before="100" w:beforeAutospacing="1" w:after="100" w:afterAutospacing="1"/>
    </w:pPr>
    <w:rPr>
      <w:rFonts w:eastAsia="Times New Roman"/>
    </w:rPr>
  </w:style>
  <w:style w:type="paragraph" w:customStyle="1" w:styleId="medium-normal">
    <w:name w:val="medium-normal"/>
    <w:basedOn w:val="Normal"/>
    <w:uiPriority w:val="99"/>
    <w:qFormat/>
    <w:rsid w:val="001B4CBC"/>
    <w:pPr>
      <w:spacing w:before="100" w:beforeAutospacing="1" w:after="100" w:afterAutospacing="1"/>
    </w:pPr>
    <w:rPr>
      <w:rFonts w:eastAsia="Times New Roman"/>
    </w:rPr>
  </w:style>
  <w:style w:type="paragraph" w:customStyle="1" w:styleId="textChar">
    <w:name w:val="text Char"/>
    <w:basedOn w:val="Normal"/>
    <w:autoRedefine/>
    <w:uiPriority w:val="99"/>
    <w:qFormat/>
    <w:rsid w:val="001B4CBC"/>
    <w:rPr>
      <w:rFonts w:eastAsia="Times New Roman"/>
      <w:color w:val="000000"/>
      <w:sz w:val="18"/>
    </w:rPr>
  </w:style>
  <w:style w:type="paragraph" w:customStyle="1" w:styleId="text1">
    <w:name w:val="text1"/>
    <w:basedOn w:val="Normal"/>
    <w:autoRedefine/>
    <w:uiPriority w:val="99"/>
    <w:qFormat/>
    <w:rsid w:val="001B4CBC"/>
    <w:rPr>
      <w:rFonts w:eastAsia="Times New Roman"/>
      <w:szCs w:val="20"/>
    </w:rPr>
  </w:style>
  <w:style w:type="paragraph" w:customStyle="1" w:styleId="RepeatBlockHeading">
    <w:name w:val="Repeat Block Heading"/>
    <w:basedOn w:val="Normal"/>
    <w:autoRedefine/>
    <w:uiPriority w:val="99"/>
    <w:qFormat/>
    <w:rsid w:val="001B4CBC"/>
    <w:pPr>
      <w:jc w:val="center"/>
    </w:pPr>
    <w:rPr>
      <w:rFonts w:eastAsia="Times New Roman"/>
      <w:b/>
      <w:smallCaps/>
      <w:color w:val="000000"/>
      <w:u w:val="thick"/>
    </w:rPr>
  </w:style>
  <w:style w:type="paragraph" w:customStyle="1" w:styleId="story-headline">
    <w:name w:val="story-headline"/>
    <w:basedOn w:val="Normal"/>
    <w:uiPriority w:val="99"/>
    <w:qFormat/>
    <w:rsid w:val="001B4CBC"/>
    <w:pPr>
      <w:spacing w:before="72" w:after="72"/>
    </w:pPr>
    <w:rPr>
      <w:rFonts w:eastAsia="Times New Roman"/>
      <w:b/>
      <w:bCs/>
      <w:sz w:val="26"/>
      <w:szCs w:val="26"/>
    </w:rPr>
  </w:style>
  <w:style w:type="paragraph" w:customStyle="1" w:styleId="story-body">
    <w:name w:val="story-body"/>
    <w:basedOn w:val="Normal"/>
    <w:uiPriority w:val="99"/>
    <w:qFormat/>
    <w:rsid w:val="001B4CBC"/>
    <w:pPr>
      <w:spacing w:before="100" w:beforeAutospacing="1" w:after="100" w:afterAutospacing="1"/>
    </w:pPr>
    <w:rPr>
      <w:rFonts w:eastAsia="Times New Roman"/>
    </w:rPr>
  </w:style>
  <w:style w:type="paragraph" w:customStyle="1" w:styleId="story-dateline">
    <w:name w:val="story-dateline"/>
    <w:basedOn w:val="Normal"/>
    <w:uiPriority w:val="99"/>
    <w:qFormat/>
    <w:rsid w:val="001B4CBC"/>
    <w:rPr>
      <w:rFonts w:eastAsia="Times New Roman"/>
      <w:b/>
      <w:bCs/>
    </w:rPr>
  </w:style>
  <w:style w:type="paragraph" w:customStyle="1" w:styleId="TextofCards">
    <w:name w:val="Text of Cards"/>
    <w:basedOn w:val="Normal"/>
    <w:uiPriority w:val="99"/>
    <w:qFormat/>
    <w:rsid w:val="001B4CBC"/>
    <w:rPr>
      <w:rFonts w:eastAsia="Times New Roman"/>
      <w:color w:val="000000"/>
      <w:spacing w:val="6"/>
      <w:szCs w:val="23"/>
    </w:rPr>
  </w:style>
  <w:style w:type="paragraph" w:customStyle="1" w:styleId="Corpotesto">
    <w:name w:val="Corpo testo"/>
    <w:basedOn w:val="Normal"/>
    <w:uiPriority w:val="99"/>
    <w:qFormat/>
    <w:rsid w:val="001B4CBC"/>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1B4CBC"/>
    <w:pPr>
      <w:keepLines w:val="0"/>
      <w:pageBreakBefore w:val="0"/>
      <w:widowControl w:val="0"/>
      <w:suppressAutoHyphens/>
      <w:contextualSpacing/>
      <w:jc w:val="left"/>
    </w:pPr>
    <w:rPr>
      <w:rFonts w:eastAsia="Times New Roman" w:cs="Arial"/>
      <w:sz w:val="32"/>
      <w:szCs w:val="16"/>
      <w:u w:val="none"/>
    </w:rPr>
  </w:style>
  <w:style w:type="paragraph" w:customStyle="1" w:styleId="tagCharChar1Char">
    <w:name w:val="tag Char Char1 Char"/>
    <w:uiPriority w:val="99"/>
    <w:qFormat/>
    <w:rsid w:val="001B4CBC"/>
    <w:rPr>
      <w:rFonts w:eastAsia="Times New Roman" w:cs="Calibri"/>
      <w:b/>
      <w:bCs/>
    </w:rPr>
  </w:style>
  <w:style w:type="paragraph" w:customStyle="1" w:styleId="inside-copy">
    <w:name w:val="inside-copy"/>
    <w:basedOn w:val="Normal"/>
    <w:uiPriority w:val="99"/>
    <w:qFormat/>
    <w:rsid w:val="001B4CBC"/>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1B4CBC"/>
    <w:pPr>
      <w:widowControl w:val="0"/>
      <w:autoSpaceDE w:val="0"/>
      <w:autoSpaceDN w:val="0"/>
      <w:adjustRightInd w:val="0"/>
      <w:spacing w:line="240" w:lineRule="atLeast"/>
    </w:pPr>
    <w:rPr>
      <w:rFonts w:ascii="Times" w:eastAsia="Times New Roman" w:hAnsi="Times"/>
    </w:rPr>
  </w:style>
  <w:style w:type="paragraph" w:customStyle="1" w:styleId="TitlePageCenter">
    <w:name w:val="Title Page Center"/>
    <w:basedOn w:val="Normal"/>
    <w:autoRedefine/>
    <w:uiPriority w:val="99"/>
    <w:qFormat/>
    <w:rsid w:val="001B4CBC"/>
    <w:pPr>
      <w:jc w:val="center"/>
    </w:pPr>
    <w:rPr>
      <w:rFonts w:ascii="Arial Narrow" w:eastAsia="Times New Roman" w:hAnsi="Arial Narrow"/>
      <w:b/>
      <w:caps/>
      <w:szCs w:val="20"/>
    </w:rPr>
  </w:style>
  <w:style w:type="paragraph" w:customStyle="1" w:styleId="TitlePageBy">
    <w:name w:val="Title Page By"/>
    <w:basedOn w:val="TitlePageCenter"/>
    <w:next w:val="Normal"/>
    <w:autoRedefine/>
    <w:uiPriority w:val="99"/>
    <w:qFormat/>
    <w:rsid w:val="001B4CBC"/>
    <w:rPr>
      <w:rFonts w:ascii="Arial" w:hAnsi="Arial"/>
      <w:b w:val="0"/>
      <w:caps w:val="0"/>
      <w:sz w:val="20"/>
    </w:rPr>
  </w:style>
  <w:style w:type="paragraph" w:customStyle="1" w:styleId="ProjectTitleLine">
    <w:name w:val="Project Title Line"/>
    <w:basedOn w:val="Normal"/>
    <w:next w:val="Normal"/>
    <w:autoRedefine/>
    <w:uiPriority w:val="99"/>
    <w:qFormat/>
    <w:rsid w:val="001B4CBC"/>
    <w:pPr>
      <w:jc w:val="center"/>
    </w:pPr>
    <w:rPr>
      <w:rFonts w:eastAsia="Times New Roman"/>
      <w:caps/>
      <w:szCs w:val="20"/>
    </w:rPr>
  </w:style>
  <w:style w:type="paragraph" w:customStyle="1" w:styleId="LanguageStrike">
    <w:name w:val="Language Strike"/>
    <w:basedOn w:val="Normal"/>
    <w:next w:val="Normal"/>
    <w:uiPriority w:val="99"/>
    <w:qFormat/>
    <w:rsid w:val="001B4CBC"/>
    <w:rPr>
      <w:rFonts w:ascii="Arial Narrow" w:eastAsia="Times New Roman" w:hAnsi="Arial Narrow"/>
      <w:strike/>
    </w:rPr>
  </w:style>
  <w:style w:type="paragraph" w:customStyle="1" w:styleId="NormalVerdana">
    <w:name w:val="Normal + Verdana"/>
    <w:aliases w:val="10 pt,White,Normal + Arial"/>
    <w:basedOn w:val="Normal"/>
    <w:uiPriority w:val="99"/>
    <w:qFormat/>
    <w:rsid w:val="001B4CBC"/>
    <w:rPr>
      <w:rFonts w:eastAsia="Times New Roman"/>
      <w:szCs w:val="20"/>
      <w:u w:val="single"/>
    </w:rPr>
  </w:style>
  <w:style w:type="paragraph" w:customStyle="1" w:styleId="Normal10pt">
    <w:name w:val="Normal + 10 pt"/>
    <w:basedOn w:val="Normal"/>
    <w:uiPriority w:val="99"/>
    <w:qFormat/>
    <w:rsid w:val="001B4CBC"/>
    <w:rPr>
      <w:rFonts w:eastAsia="Times New Roman"/>
      <w:szCs w:val="20"/>
    </w:rPr>
  </w:style>
  <w:style w:type="paragraph" w:customStyle="1" w:styleId="cardChar1Char">
    <w:name w:val="card Char1 Char"/>
    <w:basedOn w:val="Normal"/>
    <w:uiPriority w:val="99"/>
    <w:qFormat/>
    <w:rsid w:val="001B4CBC"/>
    <w:pPr>
      <w:ind w:left="288" w:right="288"/>
    </w:pPr>
    <w:rPr>
      <w:rFonts w:eastAsia="Times New Roman"/>
      <w:szCs w:val="20"/>
    </w:rPr>
  </w:style>
  <w:style w:type="paragraph" w:customStyle="1" w:styleId="CM12">
    <w:name w:val="CM12"/>
    <w:basedOn w:val="Default"/>
    <w:next w:val="Default"/>
    <w:uiPriority w:val="99"/>
    <w:qFormat/>
    <w:rsid w:val="001B4CBC"/>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1B4CBC"/>
    <w:pPr>
      <w:widowControl w:val="0"/>
      <w:spacing w:after="480"/>
    </w:pPr>
    <w:rPr>
      <w:rFonts w:ascii="Granjon LT Std" w:hAnsi="Granjon LT Std"/>
      <w:color w:val="auto"/>
    </w:rPr>
  </w:style>
  <w:style w:type="paragraph" w:customStyle="1" w:styleId="CM10">
    <w:name w:val="CM10"/>
    <w:basedOn w:val="Default"/>
    <w:next w:val="Default"/>
    <w:uiPriority w:val="99"/>
    <w:qFormat/>
    <w:rsid w:val="001B4CBC"/>
    <w:pPr>
      <w:widowControl w:val="0"/>
      <w:spacing w:line="320" w:lineRule="atLeast"/>
    </w:pPr>
    <w:rPr>
      <w:rFonts w:ascii="Granjon LT Std" w:hAnsi="Granjon LT Std"/>
      <w:color w:val="auto"/>
    </w:rPr>
  </w:style>
  <w:style w:type="paragraph" w:customStyle="1" w:styleId="bold">
    <w:name w:val="bold"/>
    <w:basedOn w:val="Normal"/>
    <w:uiPriority w:val="99"/>
    <w:qFormat/>
    <w:rsid w:val="001B4CBC"/>
    <w:pPr>
      <w:spacing w:before="100" w:beforeAutospacing="1" w:after="100" w:afterAutospacing="1"/>
    </w:pPr>
    <w:rPr>
      <w:rFonts w:eastAsia="Times New Roman"/>
      <w:b/>
      <w:bCs/>
    </w:rPr>
  </w:style>
  <w:style w:type="paragraph" w:customStyle="1" w:styleId="StrikeThrough">
    <w:name w:val="Strike Through"/>
    <w:basedOn w:val="Normal"/>
    <w:next w:val="Normal"/>
    <w:uiPriority w:val="99"/>
    <w:qFormat/>
    <w:rsid w:val="001B4CBC"/>
    <w:rPr>
      <w:rFonts w:ascii="Arial Narrow" w:eastAsia="Times New Roman" w:hAnsi="Arial Narrow"/>
      <w:strike/>
      <w:szCs w:val="20"/>
    </w:rPr>
  </w:style>
  <w:style w:type="paragraph" w:customStyle="1" w:styleId="textbodyblack">
    <w:name w:val="textbodyblack"/>
    <w:basedOn w:val="Normal"/>
    <w:uiPriority w:val="99"/>
    <w:qFormat/>
    <w:rsid w:val="001B4CBC"/>
    <w:pPr>
      <w:spacing w:before="100" w:beforeAutospacing="1" w:after="100" w:afterAutospacing="1"/>
    </w:pPr>
    <w:rPr>
      <w:rFonts w:eastAsia="Times New Roman"/>
    </w:rPr>
  </w:style>
  <w:style w:type="paragraph" w:customStyle="1" w:styleId="BlockHeading1">
    <w:name w:val="Block Heading 1"/>
    <w:basedOn w:val="Normal"/>
    <w:uiPriority w:val="99"/>
    <w:qFormat/>
    <w:rsid w:val="001B4CBC"/>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1B4CB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1B4CB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u w:val="single"/>
    </w:rPr>
  </w:style>
  <w:style w:type="paragraph" w:customStyle="1" w:styleId="SmallCard">
    <w:name w:val="Small Card"/>
    <w:basedOn w:val="Normal"/>
    <w:uiPriority w:val="99"/>
    <w:qFormat/>
    <w:rsid w:val="001B4CBC"/>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1B4CBC"/>
    <w:rPr>
      <w:rFonts w:ascii="Georgia" w:eastAsia="Times New Roman" w:hAnsi="Georgia"/>
      <w:b/>
      <w:bCs/>
      <w:szCs w:val="16"/>
      <w:u w:val="single"/>
    </w:rPr>
  </w:style>
  <w:style w:type="paragraph" w:customStyle="1" w:styleId="CiteCorrected">
    <w:name w:val="Cite Corrected"/>
    <w:basedOn w:val="Normal"/>
    <w:link w:val="CiteCorrectedChar"/>
    <w:qFormat/>
    <w:rsid w:val="001B4CBC"/>
    <w:rPr>
      <w:rFonts w:ascii="Georgia" w:eastAsia="Times New Roman" w:hAnsi="Georgia"/>
      <w:b/>
      <w:bCs/>
      <w:sz w:val="24"/>
      <w:szCs w:val="16"/>
      <w:u w:val="single"/>
    </w:rPr>
  </w:style>
  <w:style w:type="paragraph" w:customStyle="1" w:styleId="CardText2">
    <w:name w:val="Card Text 2"/>
    <w:basedOn w:val="CardText10"/>
    <w:link w:val="CardText2Char"/>
    <w:qFormat/>
    <w:rsid w:val="001B4CBC"/>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Cs w:val="22"/>
    </w:rPr>
  </w:style>
  <w:style w:type="paragraph" w:customStyle="1" w:styleId="StyleLeft02">
    <w:name w:val="Style Left:  0.2&quot;"/>
    <w:basedOn w:val="Normal"/>
    <w:uiPriority w:val="99"/>
    <w:qFormat/>
    <w:rsid w:val="001B4CBC"/>
    <w:pPr>
      <w:ind w:left="288"/>
    </w:pPr>
    <w:rPr>
      <w:rFonts w:eastAsia="SimSun"/>
      <w:szCs w:val="20"/>
      <w:lang w:eastAsia="zh-CN"/>
    </w:rPr>
  </w:style>
  <w:style w:type="paragraph" w:customStyle="1" w:styleId="story-body-text">
    <w:name w:val="story-body-text"/>
    <w:basedOn w:val="Normal"/>
    <w:uiPriority w:val="99"/>
    <w:qFormat/>
    <w:rsid w:val="001B4CBC"/>
    <w:pPr>
      <w:spacing w:before="100" w:beforeAutospacing="1" w:after="100" w:afterAutospacing="1"/>
    </w:pPr>
    <w:rPr>
      <w:rFonts w:eastAsia="Times New Roman"/>
    </w:rPr>
  </w:style>
  <w:style w:type="paragraph" w:customStyle="1" w:styleId="BriefTitle2">
    <w:name w:val="Brief Title 2"/>
    <w:basedOn w:val="BriefTitle"/>
    <w:uiPriority w:val="99"/>
    <w:qFormat/>
    <w:rsid w:val="001B4CBC"/>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1B4CBC"/>
    <w:rPr>
      <w:u w:val="single"/>
    </w:rPr>
  </w:style>
  <w:style w:type="paragraph" w:customStyle="1" w:styleId="StyleCardText11ptUnderline">
    <w:name w:val="Style Card Text + 11 pt Underline"/>
    <w:link w:val="StyleCardText11ptUnderlineChar"/>
    <w:qFormat/>
    <w:rsid w:val="001B4CBC"/>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1B4CBC"/>
    <w:rPr>
      <w:rFonts w:ascii="Georgia" w:hAnsi="Georgia"/>
      <w:sz w:val="16"/>
    </w:rPr>
  </w:style>
  <w:style w:type="paragraph" w:customStyle="1" w:styleId="StyleMinimizedText11pt">
    <w:name w:val="Style Minimized Text + 11 pt"/>
    <w:basedOn w:val="Normal"/>
    <w:link w:val="StyleMinimizedText11ptChar"/>
    <w:qFormat/>
    <w:rsid w:val="001B4CBC"/>
    <w:rPr>
      <w:rFonts w:ascii="Georgia" w:hAnsi="Georgia"/>
      <w:sz w:val="16"/>
    </w:rPr>
  </w:style>
  <w:style w:type="character" w:customStyle="1" w:styleId="StyleMinimizedText11pt1Char">
    <w:name w:val="Style Minimized Text + 11 pt1 Char"/>
    <w:basedOn w:val="DefaultParagraphFont"/>
    <w:link w:val="StyleMinimizedText11pt1"/>
    <w:locked/>
    <w:rsid w:val="001B4CBC"/>
    <w:rPr>
      <w:rFonts w:ascii="Georgia" w:hAnsi="Georgia"/>
      <w:sz w:val="16"/>
    </w:rPr>
  </w:style>
  <w:style w:type="paragraph" w:customStyle="1" w:styleId="StyleMinimizedText11pt1">
    <w:name w:val="Style Minimized Text + 11 pt1"/>
    <w:basedOn w:val="Normal"/>
    <w:link w:val="StyleMinimizedText11pt1Char"/>
    <w:qFormat/>
    <w:rsid w:val="001B4CBC"/>
    <w:rPr>
      <w:rFonts w:ascii="Georgia" w:hAnsi="Georgia"/>
      <w:sz w:val="16"/>
    </w:rPr>
  </w:style>
  <w:style w:type="character" w:customStyle="1" w:styleId="Debate-CardSmalltextF2Char">
    <w:name w:val="Debate- Card Small text F2 Char"/>
    <w:link w:val="Debate-CardSmalltextF2"/>
    <w:locked/>
    <w:rsid w:val="001B4CBC"/>
    <w:rPr>
      <w:rFonts w:ascii="Arial Narrow" w:hAnsi="Arial Narrow"/>
      <w:sz w:val="16"/>
    </w:rPr>
  </w:style>
  <w:style w:type="paragraph" w:customStyle="1" w:styleId="Debate-CardSmalltextF2">
    <w:name w:val="Debate- Card Small text F2"/>
    <w:basedOn w:val="Normal"/>
    <w:next w:val="Normal"/>
    <w:link w:val="Debate-CardSmalltextF2Char"/>
    <w:qFormat/>
    <w:rsid w:val="001B4CBC"/>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1B4CBC"/>
    <w:rPr>
      <w:rFonts w:ascii="Arial Narrow" w:hAnsi="Arial Narrow"/>
      <w:b/>
      <w:sz w:val="18"/>
      <w:u w:val="single"/>
    </w:rPr>
  </w:style>
  <w:style w:type="paragraph" w:customStyle="1" w:styleId="Debate-EmphasizedText-F5">
    <w:name w:val="Debate- Emphasized Text- F5"/>
    <w:basedOn w:val="Normal"/>
    <w:link w:val="Debate-EmphasizedText-F5Char"/>
    <w:qFormat/>
    <w:rsid w:val="001B4CBC"/>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1B4CBC"/>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1B4CBC"/>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1B4CBC"/>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1B4CBC"/>
    <w:rPr>
      <w:rFonts w:ascii="Times New Roman" w:eastAsia="Times New Roman" w:hAnsi="Times New Roman" w:cs="Calibri"/>
      <w:sz w:val="16"/>
    </w:rPr>
  </w:style>
  <w:style w:type="character" w:customStyle="1" w:styleId="CardStyleChar">
    <w:name w:val="Card Style Char"/>
    <w:link w:val="CardStyle"/>
    <w:locked/>
    <w:rsid w:val="001B4CBC"/>
    <w:rPr>
      <w:rFonts w:ascii="Calibri" w:eastAsia="Times New Roman" w:hAnsi="Calibri"/>
      <w:sz w:val="22"/>
    </w:rPr>
  </w:style>
  <w:style w:type="paragraph" w:customStyle="1" w:styleId="emactive">
    <w:name w:val="emactive"/>
    <w:basedOn w:val="Normal"/>
    <w:uiPriority w:val="99"/>
    <w:qFormat/>
    <w:rsid w:val="001B4CBC"/>
    <w:pPr>
      <w:spacing w:before="100" w:beforeAutospacing="1" w:after="100" w:afterAutospacing="1"/>
    </w:pPr>
    <w:rPr>
      <w:rFonts w:eastAsia="Times New Roman"/>
    </w:rPr>
  </w:style>
  <w:style w:type="paragraph" w:customStyle="1" w:styleId="emready">
    <w:name w:val="emready"/>
    <w:basedOn w:val="Normal"/>
    <w:uiPriority w:val="99"/>
    <w:qFormat/>
    <w:rsid w:val="001B4CBC"/>
    <w:pPr>
      <w:spacing w:before="100" w:beforeAutospacing="1" w:after="100" w:afterAutospacing="1"/>
    </w:pPr>
    <w:rPr>
      <w:rFonts w:eastAsia="Times New Roman"/>
    </w:rPr>
  </w:style>
  <w:style w:type="character" w:customStyle="1" w:styleId="BoldandUnderlineCharCharCharCharCharChar">
    <w:name w:val="Bold and Underline Char Char Char Char Char Char"/>
    <w:link w:val="BoldandUnderlineCharCharCharCharChar"/>
    <w:locked/>
    <w:rsid w:val="001B4CBC"/>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1B4CBC"/>
    <w:rPr>
      <w:rFonts w:ascii="Georgia" w:eastAsia="Times New Roman" w:hAnsi="Georgia" w:cs="Times New Roman"/>
      <w:b/>
      <w:sz w:val="24"/>
      <w:u w:val="single"/>
    </w:rPr>
  </w:style>
  <w:style w:type="character" w:customStyle="1" w:styleId="CardHighlightChar">
    <w:name w:val="Card Highlight Char"/>
    <w:link w:val="CardHighlight"/>
    <w:locked/>
    <w:rsid w:val="001B4CBC"/>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1B4CBC"/>
    <w:pPr>
      <w:shd w:val="clear" w:color="auto" w:fill="66FFFF"/>
    </w:pPr>
    <w:rPr>
      <w:rFonts w:eastAsia="Calibri" w:cs="Calibri"/>
      <w:sz w:val="24"/>
      <w:u w:val="single"/>
    </w:rPr>
  </w:style>
  <w:style w:type="character" w:customStyle="1" w:styleId="BlockHeaderHiddenChar">
    <w:name w:val="Block Header Hidden Char"/>
    <w:link w:val="BlockHeaderHidden"/>
    <w:locked/>
    <w:rsid w:val="001B4CBC"/>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1B4CBC"/>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1B4CBC"/>
    <w:pPr>
      <w:spacing w:before="100" w:beforeAutospacing="1" w:after="100" w:afterAutospacing="1"/>
    </w:pPr>
    <w:rPr>
      <w:rFonts w:eastAsia="Times New Roman"/>
    </w:rPr>
  </w:style>
  <w:style w:type="paragraph" w:customStyle="1" w:styleId="norma">
    <w:name w:val="norma"/>
    <w:basedOn w:val="Heading3"/>
    <w:uiPriority w:val="99"/>
    <w:qFormat/>
    <w:rsid w:val="001B4CBC"/>
    <w:rPr>
      <w:rFonts w:eastAsia="MS Gothic" w:cs="Arial"/>
      <w:bCs w:val="0"/>
      <w:sz w:val="24"/>
    </w:rPr>
  </w:style>
  <w:style w:type="paragraph" w:customStyle="1" w:styleId="nromal">
    <w:name w:val="nromal"/>
    <w:basedOn w:val="Normal"/>
    <w:uiPriority w:val="99"/>
    <w:qFormat/>
    <w:rsid w:val="001B4CBC"/>
    <w:pPr>
      <w:keepNext/>
      <w:keepLines/>
      <w:spacing w:before="200"/>
      <w:outlineLvl w:val="3"/>
    </w:pPr>
    <w:rPr>
      <w:rFonts w:eastAsia="Times New Roman" w:cs="Cambria"/>
      <w:b/>
      <w:iCs/>
    </w:rPr>
  </w:style>
  <w:style w:type="paragraph" w:customStyle="1" w:styleId="natural">
    <w:name w:val="natural"/>
    <w:basedOn w:val="Normal"/>
    <w:uiPriority w:val="99"/>
    <w:qFormat/>
    <w:rsid w:val="001B4CBC"/>
    <w:pPr>
      <w:keepNext/>
      <w:keepLines/>
      <w:spacing w:before="200"/>
      <w:outlineLvl w:val="3"/>
    </w:pPr>
    <w:rPr>
      <w:rFonts w:eastAsia="Times New Roman"/>
      <w:b/>
      <w:iCs/>
    </w:rPr>
  </w:style>
  <w:style w:type="paragraph" w:customStyle="1" w:styleId="nroaml">
    <w:name w:val="nroaml"/>
    <w:basedOn w:val="Normal"/>
    <w:uiPriority w:val="99"/>
    <w:qFormat/>
    <w:rsid w:val="001B4CBC"/>
    <w:pPr>
      <w:keepNext/>
      <w:keepLines/>
      <w:spacing w:before="200"/>
      <w:outlineLvl w:val="3"/>
    </w:pPr>
    <w:rPr>
      <w:rFonts w:eastAsia="Times New Roman"/>
      <w:b/>
      <w:iCs/>
    </w:rPr>
  </w:style>
  <w:style w:type="paragraph" w:customStyle="1" w:styleId="noraml">
    <w:name w:val="noraml"/>
    <w:basedOn w:val="Normal"/>
    <w:uiPriority w:val="99"/>
    <w:qFormat/>
    <w:rsid w:val="001B4CBC"/>
    <w:pPr>
      <w:keepNext/>
      <w:keepLines/>
      <w:spacing w:before="200"/>
      <w:outlineLvl w:val="3"/>
    </w:pPr>
    <w:rPr>
      <w:rFonts w:eastAsia="Times New Roman"/>
      <w:b/>
      <w:iCs/>
    </w:rPr>
  </w:style>
  <w:style w:type="character" w:customStyle="1" w:styleId="SmallSizeParagraphChar">
    <w:name w:val="Small Size Paragraph Char"/>
    <w:link w:val="SmallSizeParagraph"/>
    <w:locked/>
    <w:rsid w:val="001B4CBC"/>
    <w:rPr>
      <w:rFonts w:ascii="Georgia" w:eastAsia="Calibri" w:hAnsi="Georgia"/>
      <w:sz w:val="16"/>
      <w:szCs w:val="16"/>
    </w:rPr>
  </w:style>
  <w:style w:type="paragraph" w:customStyle="1" w:styleId="SmallSizeParagraph">
    <w:name w:val="Small Size Paragraph"/>
    <w:basedOn w:val="Normal"/>
    <w:link w:val="SmallSizeParagraphChar"/>
    <w:qFormat/>
    <w:rsid w:val="001B4CBC"/>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1B4CBC"/>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1B4CBC"/>
    <w:pPr>
      <w:pBdr>
        <w:top w:val="single" w:sz="4" w:space="0" w:color="auto"/>
        <w:left w:val="single" w:sz="4" w:space="0" w:color="auto"/>
        <w:bottom w:val="single" w:sz="4" w:space="0" w:color="auto"/>
        <w:right w:val="single" w:sz="4" w:space="0" w:color="auto"/>
      </w:pBdr>
    </w:pPr>
    <w:rPr>
      <w:rFonts w:ascii="Georgia" w:eastAsiaTheme="minorEastAsia" w:hAnsi="Georgia"/>
      <w:b/>
      <w:bCs/>
      <w:sz w:val="24"/>
      <w:bdr w:val="single" w:sz="4" w:space="0" w:color="auto" w:frame="1"/>
    </w:rPr>
  </w:style>
  <w:style w:type="character" w:customStyle="1" w:styleId="LanguageEditingChar">
    <w:name w:val="Language Editing Char"/>
    <w:link w:val="LanguageEditing"/>
    <w:locked/>
    <w:rsid w:val="001B4CBC"/>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1B4CBC"/>
    <w:rPr>
      <w:rFonts w:ascii="Times New Roman" w:eastAsia="Times New Roman" w:hAnsi="Times New Roman" w:cs="Times New Roman"/>
      <w:strike/>
      <w:sz w:val="20"/>
    </w:rPr>
  </w:style>
  <w:style w:type="character" w:customStyle="1" w:styleId="CardT1Char">
    <w:name w:val="CardT1 Char"/>
    <w:link w:val="CardT1"/>
    <w:locked/>
    <w:rsid w:val="001B4CBC"/>
    <w:rPr>
      <w:rFonts w:ascii="Arial" w:eastAsia="Calibri" w:hAnsi="Arial" w:cs="Arial"/>
      <w:kern w:val="2"/>
      <w:sz w:val="14"/>
      <w:szCs w:val="14"/>
      <w:lang w:eastAsia="zh-TW"/>
    </w:rPr>
  </w:style>
  <w:style w:type="paragraph" w:customStyle="1" w:styleId="CardT1">
    <w:name w:val="CardT1"/>
    <w:basedOn w:val="Normal"/>
    <w:link w:val="CardT1Char"/>
    <w:qFormat/>
    <w:rsid w:val="001B4CBC"/>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1B4CBC"/>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1B4CBC"/>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1B4CBC"/>
    <w:pPr>
      <w:spacing w:before="100" w:beforeAutospacing="1" w:after="100" w:afterAutospacing="1"/>
    </w:pPr>
    <w:rPr>
      <w:rFonts w:eastAsia="Times New Roman"/>
    </w:rPr>
  </w:style>
  <w:style w:type="paragraph" w:customStyle="1" w:styleId="CiteReal">
    <w:name w:val="Cite Real"/>
    <w:basedOn w:val="Normal"/>
    <w:next w:val="Normal"/>
    <w:uiPriority w:val="99"/>
    <w:qFormat/>
    <w:rsid w:val="001B4CBC"/>
    <w:rPr>
      <w:rFonts w:eastAsia="MS Mincho"/>
      <w:b/>
      <w:u w:val="single"/>
    </w:rPr>
  </w:style>
  <w:style w:type="paragraph" w:customStyle="1" w:styleId="2909F619802848F09E01365C32F34654">
    <w:name w:val="2909F619802848F09E01365C32F34654"/>
    <w:uiPriority w:val="99"/>
    <w:qFormat/>
    <w:rsid w:val="001B4CBC"/>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1B4CBC"/>
    <w:rPr>
      <w:rFonts w:ascii="Georgia" w:eastAsia="Calibri" w:hAnsi="Georgia"/>
      <w:u w:val="single"/>
      <w:lang w:val="x-none" w:eastAsia="zh-CN"/>
    </w:rPr>
  </w:style>
  <w:style w:type="paragraph" w:customStyle="1" w:styleId="UnderlineS">
    <w:name w:val="Underline S"/>
    <w:basedOn w:val="Normal"/>
    <w:link w:val="UnderlineSChar"/>
    <w:qFormat/>
    <w:rsid w:val="001B4CBC"/>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1B4CBC"/>
    <w:rPr>
      <w:rFonts w:ascii="Georgia" w:eastAsia="SimSun" w:hAnsi="Georgia"/>
      <w:sz w:val="12"/>
    </w:rPr>
  </w:style>
  <w:style w:type="paragraph" w:customStyle="1" w:styleId="Ununderlined">
    <w:name w:val="Ununderlined"/>
    <w:basedOn w:val="Normal"/>
    <w:link w:val="UnunderlinedChar"/>
    <w:qFormat/>
    <w:rsid w:val="001B4CBC"/>
    <w:rPr>
      <w:rFonts w:ascii="Georgia" w:eastAsia="SimSun" w:hAnsi="Georgia"/>
      <w:sz w:val="12"/>
    </w:rPr>
  </w:style>
  <w:style w:type="character" w:customStyle="1" w:styleId="HighlightingChar">
    <w:name w:val="Highlighting Char"/>
    <w:link w:val="Highlighting"/>
    <w:locked/>
    <w:rsid w:val="001B4CBC"/>
    <w:rPr>
      <w:rFonts w:ascii="Georgia" w:eastAsia="SimSun" w:hAnsi="Georgia"/>
      <w:u w:val="thick"/>
    </w:rPr>
  </w:style>
  <w:style w:type="paragraph" w:customStyle="1" w:styleId="Highlighting">
    <w:name w:val="Highlighting"/>
    <w:basedOn w:val="Normal"/>
    <w:link w:val="HighlightingChar"/>
    <w:autoRedefine/>
    <w:qFormat/>
    <w:rsid w:val="001B4CBC"/>
    <w:rPr>
      <w:rFonts w:ascii="Georgia" w:eastAsia="SimSun" w:hAnsi="Georgia"/>
      <w:sz w:val="24"/>
      <w:u w:val="thick"/>
    </w:rPr>
  </w:style>
  <w:style w:type="character" w:customStyle="1" w:styleId="CITEChar0">
    <w:name w:val="CITE Char"/>
    <w:link w:val="CITE"/>
    <w:locked/>
    <w:rsid w:val="001B4CBC"/>
    <w:rPr>
      <w:rFonts w:ascii="Arial" w:eastAsia="Times New Roman" w:hAnsi="Arial" w:cs="Arial"/>
      <w:iCs/>
      <w:smallCaps/>
      <w:sz w:val="20"/>
      <w:szCs w:val="20"/>
      <w:u w:val="double"/>
    </w:rPr>
  </w:style>
  <w:style w:type="paragraph" w:customStyle="1" w:styleId="CITE">
    <w:name w:val="CITE"/>
    <w:basedOn w:val="Heading2"/>
    <w:link w:val="CITEChar0"/>
    <w:autoRedefine/>
    <w:qFormat/>
    <w:rsid w:val="001B4CBC"/>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1B4CBC"/>
    <w:pPr>
      <w:spacing w:before="100" w:beforeAutospacing="1" w:after="100" w:afterAutospacing="1"/>
    </w:pPr>
    <w:rPr>
      <w:rFonts w:eastAsia="Times New Roman"/>
      <w:lang w:eastAsia="zh-CN"/>
    </w:rPr>
  </w:style>
  <w:style w:type="paragraph" w:customStyle="1" w:styleId="D345FF3D873148C5AE3FBF3267827368">
    <w:name w:val="D345FF3D873148C5AE3FBF3267827368"/>
    <w:uiPriority w:val="99"/>
    <w:qFormat/>
    <w:rsid w:val="001B4CBC"/>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1B4CBC"/>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1B4CBC"/>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1B4CBC"/>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1B4CBC"/>
    <w:rPr>
      <w:b/>
      <w:sz w:val="28"/>
    </w:rPr>
  </w:style>
  <w:style w:type="character" w:customStyle="1" w:styleId="SourcenameChar">
    <w:name w:val="Source name Char"/>
    <w:link w:val="Sourcename"/>
    <w:locked/>
    <w:rsid w:val="001B4CBC"/>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1B4CBC"/>
    <w:rPr>
      <w:b/>
      <w:bCs/>
      <w:sz w:val="20"/>
    </w:rPr>
  </w:style>
  <w:style w:type="character" w:customStyle="1" w:styleId="underlinedcardChar">
    <w:name w:val="underlined card Char"/>
    <w:link w:val="underlinedcard0"/>
    <w:locked/>
    <w:rsid w:val="001B4CBC"/>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1B4CBC"/>
    <w:rPr>
      <w:sz w:val="24"/>
      <w:u w:val="single"/>
    </w:rPr>
  </w:style>
  <w:style w:type="paragraph" w:customStyle="1" w:styleId="FullText">
    <w:name w:val="Full Text"/>
    <w:basedOn w:val="Normal"/>
    <w:uiPriority w:val="99"/>
    <w:qFormat/>
    <w:rsid w:val="001B4CBC"/>
    <w:rPr>
      <w:rFonts w:eastAsia="Times New Roman"/>
    </w:rPr>
  </w:style>
  <w:style w:type="character" w:customStyle="1" w:styleId="TextUnderlineChar">
    <w:name w:val="Text Underline Char"/>
    <w:link w:val="TextUnderline"/>
    <w:locked/>
    <w:rsid w:val="001B4CBC"/>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1B4CBC"/>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1B4CBC"/>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1B4CBC"/>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1B4CBC"/>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1B4CBC"/>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1B4CBC"/>
    <w:pPr>
      <w:spacing w:before="240"/>
      <w:outlineLvl w:val="2"/>
    </w:pPr>
    <w:rPr>
      <w:rFonts w:eastAsia="Times New Roman"/>
      <w:b/>
    </w:rPr>
  </w:style>
  <w:style w:type="character" w:customStyle="1" w:styleId="CiteCardChar">
    <w:name w:val="Cite_Card Char"/>
    <w:link w:val="CiteCard0"/>
    <w:locked/>
    <w:rsid w:val="001B4CBC"/>
    <w:rPr>
      <w:rFonts w:ascii="Times New Roman" w:eastAsia="Times New Roman" w:hAnsi="Times New Roman" w:cs="Arial"/>
      <w:bCs/>
      <w:sz w:val="20"/>
      <w:szCs w:val="20"/>
    </w:rPr>
  </w:style>
  <w:style w:type="paragraph" w:customStyle="1" w:styleId="CiteCard0">
    <w:name w:val="Cite_Card"/>
    <w:link w:val="CiteCardChar"/>
    <w:qFormat/>
    <w:rsid w:val="001B4CBC"/>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1B4CBC"/>
    <w:pPr>
      <w:widowControl w:val="0"/>
    </w:pPr>
    <w:rPr>
      <w:rFonts w:eastAsia="MS Mincho"/>
      <w:color w:val="auto"/>
    </w:rPr>
  </w:style>
  <w:style w:type="paragraph" w:customStyle="1" w:styleId="dropcap">
    <w:name w:val="dropcap"/>
    <w:basedOn w:val="Normal"/>
    <w:uiPriority w:val="99"/>
    <w:qFormat/>
    <w:rsid w:val="001B4CBC"/>
    <w:pPr>
      <w:spacing w:before="100" w:beforeAutospacing="1" w:after="100" w:afterAutospacing="1"/>
    </w:pPr>
    <w:rPr>
      <w:rFonts w:eastAsia="Times New Roman"/>
    </w:rPr>
  </w:style>
  <w:style w:type="character" w:customStyle="1" w:styleId="StyleStyle49pt6Char">
    <w:name w:val="Style Style4 + 9 pt6 Char"/>
    <w:basedOn w:val="Style4Char"/>
    <w:link w:val="StyleStyle49pt6"/>
    <w:locked/>
    <w:rsid w:val="001B4CBC"/>
    <w:rPr>
      <w:rFonts w:ascii="Georgia" w:eastAsia="Times New Roman" w:hAnsi="Georgia"/>
      <w:sz w:val="22"/>
      <w:u w:val="single"/>
    </w:rPr>
  </w:style>
  <w:style w:type="paragraph" w:customStyle="1" w:styleId="StyleStyle49pt6">
    <w:name w:val="Style Style4 + 9 pt6"/>
    <w:basedOn w:val="Style4"/>
    <w:link w:val="StyleStyle49pt6Char"/>
    <w:qFormat/>
    <w:rsid w:val="001B4CBC"/>
    <w:rPr>
      <w:rFonts w:ascii="Georgia" w:hAnsi="Georgia"/>
    </w:rPr>
  </w:style>
  <w:style w:type="character" w:customStyle="1" w:styleId="UnderlineCharCharCharCharChar">
    <w:name w:val="Underline Char Char Char Char Char"/>
    <w:link w:val="UnderlineCharCharCharChar"/>
    <w:locked/>
    <w:rsid w:val="001B4CBC"/>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1B4CBC"/>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1B4CBC"/>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1B4CBC"/>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1B4CBC"/>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1B4CBC"/>
    <w:rPr>
      <w:rFonts w:ascii="Georgia" w:hAnsi="Georgia" w:cs="Calibri"/>
      <w:b/>
      <w:bCs/>
      <w:sz w:val="24"/>
      <w:u w:val="single"/>
    </w:rPr>
  </w:style>
  <w:style w:type="character" w:customStyle="1" w:styleId="DebatenoramlChar">
    <w:name w:val="Debatenoraml Char"/>
    <w:link w:val="Debatenoraml"/>
    <w:locked/>
    <w:rsid w:val="001B4CBC"/>
    <w:rPr>
      <w:rFonts w:ascii="Times New Roman" w:hAnsi="Times New Roman" w:cs="Times New Roman"/>
    </w:rPr>
  </w:style>
  <w:style w:type="paragraph" w:customStyle="1" w:styleId="Debatenoraml">
    <w:name w:val="Debatenoraml"/>
    <w:basedOn w:val="NoSpacing"/>
    <w:link w:val="DebatenoramlChar"/>
    <w:qFormat/>
    <w:rsid w:val="001B4CBC"/>
    <w:pPr>
      <w:spacing w:line="240" w:lineRule="auto"/>
    </w:pPr>
    <w:rPr>
      <w:rFonts w:ascii="Times New Roman" w:hAnsi="Times New Roman" w:cs="Times New Roman"/>
    </w:rPr>
  </w:style>
  <w:style w:type="paragraph" w:customStyle="1" w:styleId="SynergyTag">
    <w:name w:val="SynergyTag"/>
    <w:basedOn w:val="Normal"/>
    <w:uiPriority w:val="99"/>
    <w:qFormat/>
    <w:rsid w:val="001B4CBC"/>
    <w:rPr>
      <w:rFonts w:eastAsia="Calibri"/>
      <w:b/>
    </w:rPr>
  </w:style>
  <w:style w:type="character" w:customStyle="1" w:styleId="QualsChar">
    <w:name w:val="Quals Char"/>
    <w:link w:val="Quals"/>
    <w:locked/>
    <w:rsid w:val="001B4CBC"/>
    <w:rPr>
      <w:rFonts w:ascii="Georgia" w:eastAsia="Calibri" w:hAnsi="Georgia"/>
      <w:sz w:val="18"/>
    </w:rPr>
  </w:style>
  <w:style w:type="paragraph" w:customStyle="1" w:styleId="Quals">
    <w:name w:val="Quals"/>
    <w:basedOn w:val="Normal"/>
    <w:link w:val="QualsChar"/>
    <w:qFormat/>
    <w:rsid w:val="001B4CBC"/>
    <w:rPr>
      <w:rFonts w:ascii="Georgia" w:eastAsia="Calibri" w:hAnsi="Georgia"/>
      <w:sz w:val="18"/>
    </w:rPr>
  </w:style>
  <w:style w:type="paragraph" w:customStyle="1" w:styleId="times">
    <w:name w:val="times"/>
    <w:basedOn w:val="Normal"/>
    <w:uiPriority w:val="99"/>
    <w:qFormat/>
    <w:rsid w:val="001B4CBC"/>
    <w:pPr>
      <w:spacing w:before="100" w:beforeAutospacing="1" w:after="100" w:afterAutospacing="1"/>
    </w:pPr>
    <w:rPr>
      <w:rFonts w:eastAsia="Times New Roman"/>
    </w:rPr>
  </w:style>
  <w:style w:type="paragraph" w:customStyle="1" w:styleId="BodyA">
    <w:name w:val="Body A"/>
    <w:uiPriority w:val="99"/>
    <w:qFormat/>
    <w:rsid w:val="001B4CBC"/>
    <w:rPr>
      <w:rFonts w:ascii="Helvetica" w:eastAsia="ヒラギノ角ゴ Pro W3" w:hAnsi="Helvetica" w:cs="Times New Roman"/>
      <w:color w:val="000000"/>
      <w:szCs w:val="20"/>
    </w:rPr>
  </w:style>
  <w:style w:type="character" w:customStyle="1" w:styleId="StarredChar">
    <w:name w:val="Starred Char"/>
    <w:link w:val="Starred"/>
    <w:locked/>
    <w:rsid w:val="001B4CBC"/>
    <w:rPr>
      <w:rFonts w:ascii="Georgia" w:eastAsia="Times New Roman" w:hAnsi="Georgia"/>
      <w:b/>
      <w:caps/>
      <w:szCs w:val="28"/>
      <w:u w:val="single"/>
    </w:rPr>
  </w:style>
  <w:style w:type="paragraph" w:customStyle="1" w:styleId="Starred">
    <w:name w:val="Starred"/>
    <w:basedOn w:val="Normal"/>
    <w:link w:val="StarredChar"/>
    <w:qFormat/>
    <w:rsid w:val="001B4CBC"/>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1B4CBC"/>
    <w:rPr>
      <w:rFonts w:ascii="Georgia" w:eastAsia="Times New Roman" w:hAnsi="Georgia"/>
      <w:b/>
      <w:caps/>
      <w:szCs w:val="28"/>
      <w:u w:val="single"/>
    </w:rPr>
  </w:style>
  <w:style w:type="paragraph" w:customStyle="1" w:styleId="NotStarred">
    <w:name w:val="NotStarred"/>
    <w:basedOn w:val="Normal"/>
    <w:link w:val="NotStarredChar"/>
    <w:qFormat/>
    <w:rsid w:val="001B4CBC"/>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1B4CBC"/>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1B4CBC"/>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1B4CBC"/>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1B4CBC"/>
    <w:rPr>
      <w:rFonts w:ascii="Georgia" w:eastAsia="Calibri" w:hAnsi="Georgia"/>
      <w:b/>
    </w:rPr>
  </w:style>
  <w:style w:type="paragraph" w:customStyle="1" w:styleId="H4Tag">
    <w:name w:val="H4 (Tag)"/>
    <w:basedOn w:val="Normal"/>
    <w:link w:val="H4TagChar1"/>
    <w:qFormat/>
    <w:rsid w:val="001B4CBC"/>
    <w:rPr>
      <w:rFonts w:ascii="Georgia" w:eastAsia="Calibri" w:hAnsi="Georgia"/>
      <w:b/>
      <w:sz w:val="24"/>
    </w:rPr>
  </w:style>
  <w:style w:type="paragraph" w:customStyle="1" w:styleId="CM25">
    <w:name w:val="CM25"/>
    <w:basedOn w:val="Default"/>
    <w:next w:val="Default"/>
    <w:uiPriority w:val="99"/>
    <w:qFormat/>
    <w:rsid w:val="001B4CBC"/>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1B4CBC"/>
    <w:rPr>
      <w:rFonts w:ascii="Georgia" w:hAnsi="Georgia"/>
      <w:b/>
    </w:rPr>
  </w:style>
  <w:style w:type="paragraph" w:customStyle="1" w:styleId="Debate-CardTagandCite-F6">
    <w:name w:val="Debate- Card Tag and Cite- F6"/>
    <w:basedOn w:val="Normal"/>
    <w:link w:val="Debate-CardTagandCite-F6Char"/>
    <w:qFormat/>
    <w:rsid w:val="001B4CBC"/>
    <w:pPr>
      <w:contextualSpacing/>
    </w:pPr>
    <w:rPr>
      <w:rFonts w:ascii="Georgia" w:hAnsi="Georgia"/>
      <w:b/>
      <w:sz w:val="24"/>
    </w:rPr>
  </w:style>
  <w:style w:type="character" w:customStyle="1" w:styleId="CardtextChar4">
    <w:name w:val="Card text Char"/>
    <w:link w:val="Cardtext3"/>
    <w:locked/>
    <w:rsid w:val="001B4CBC"/>
    <w:rPr>
      <w:rFonts w:ascii="Arial Narrow" w:hAnsi="Arial Narrow"/>
      <w:u w:val="single"/>
    </w:rPr>
  </w:style>
  <w:style w:type="paragraph" w:customStyle="1" w:styleId="Cardtext3">
    <w:name w:val="Card text"/>
    <w:link w:val="CardtextChar4"/>
    <w:qFormat/>
    <w:rsid w:val="001B4CBC"/>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1B4CBC"/>
    <w:rPr>
      <w:rFonts w:ascii="Georgia" w:eastAsia="Times New Roman" w:hAnsi="Georgia"/>
      <w:b/>
      <w:szCs w:val="28"/>
      <w:u w:val="single"/>
    </w:rPr>
  </w:style>
  <w:style w:type="paragraph" w:customStyle="1" w:styleId="NewHeading2">
    <w:name w:val="NewHeading2"/>
    <w:basedOn w:val="Normal"/>
    <w:link w:val="NewHeading2Char"/>
    <w:qFormat/>
    <w:rsid w:val="001B4CBC"/>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1B4CBC"/>
    <w:pPr>
      <w:autoSpaceDE w:val="0"/>
      <w:autoSpaceDN w:val="0"/>
      <w:adjustRightInd w:val="0"/>
      <w:spacing w:line="240" w:lineRule="atLeast"/>
    </w:pPr>
    <w:rPr>
      <w:rFonts w:eastAsia="Calibri"/>
    </w:rPr>
  </w:style>
  <w:style w:type="paragraph" w:customStyle="1" w:styleId="msolistparagraph0">
    <w:name w:val="msolistparagraph"/>
    <w:basedOn w:val="Normal"/>
    <w:uiPriority w:val="99"/>
    <w:qFormat/>
    <w:rsid w:val="001B4CBC"/>
    <w:rPr>
      <w:rFonts w:eastAsia="Calibri"/>
    </w:rPr>
  </w:style>
  <w:style w:type="paragraph" w:customStyle="1" w:styleId="TagLine">
    <w:name w:val="Tag Line"/>
    <w:basedOn w:val="Normal"/>
    <w:next w:val="FullText"/>
    <w:uiPriority w:val="99"/>
    <w:qFormat/>
    <w:rsid w:val="001B4CBC"/>
    <w:rPr>
      <w:rFonts w:ascii="Arial Narrow" w:eastAsia="Times New Roman" w:hAnsi="Arial Narrow"/>
      <w:b/>
      <w:sz w:val="28"/>
    </w:rPr>
  </w:style>
  <w:style w:type="paragraph" w:customStyle="1" w:styleId="Card6pt">
    <w:name w:val="Card 6pt"/>
    <w:basedOn w:val="Normal"/>
    <w:uiPriority w:val="99"/>
    <w:qFormat/>
    <w:rsid w:val="001B4CBC"/>
    <w:pPr>
      <w:ind w:left="288" w:right="288"/>
    </w:pPr>
    <w:rPr>
      <w:rFonts w:ascii="Georgia" w:eastAsia="Calibri" w:hAnsi="Georgia"/>
      <w:color w:val="000000"/>
      <w:sz w:val="12"/>
      <w:szCs w:val="20"/>
    </w:rPr>
  </w:style>
  <w:style w:type="character" w:customStyle="1" w:styleId="FullCiteChar">
    <w:name w:val="Full Cite Char"/>
    <w:link w:val="FullCite"/>
    <w:locked/>
    <w:rsid w:val="001B4CBC"/>
    <w:rPr>
      <w:rFonts w:ascii="Garamond" w:eastAsia="Calibri" w:hAnsi="Garamond"/>
    </w:rPr>
  </w:style>
  <w:style w:type="paragraph" w:customStyle="1" w:styleId="FullCite">
    <w:name w:val="Full Cite"/>
    <w:basedOn w:val="Normal"/>
    <w:next w:val="Normal"/>
    <w:link w:val="FullCiteChar"/>
    <w:qFormat/>
    <w:rsid w:val="001B4CBC"/>
    <w:rPr>
      <w:rFonts w:ascii="Garamond" w:eastAsia="Calibri" w:hAnsi="Garamond"/>
      <w:sz w:val="24"/>
    </w:rPr>
  </w:style>
  <w:style w:type="character" w:customStyle="1" w:styleId="StyleCardStyleBlackUnderlineChar">
    <w:name w:val="Style Card Style + Black Underline Char"/>
    <w:link w:val="StyleCardStyleBlackUnderline"/>
    <w:locked/>
    <w:rsid w:val="001B4CBC"/>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1B4CBC"/>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1B4CBC"/>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1B4CBC"/>
    <w:rPr>
      <w:rFonts w:ascii="Century Gothic" w:eastAsia="Times New Roman" w:hAnsi="Century Gothic"/>
    </w:rPr>
  </w:style>
  <w:style w:type="character" w:customStyle="1" w:styleId="StylecardThickunderlineChar">
    <w:name w:val="Style card + Thick underline Char"/>
    <w:link w:val="StylecardThickunderline"/>
    <w:locked/>
    <w:rsid w:val="001B4CBC"/>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1B4CBC"/>
    <w:pPr>
      <w:ind w:left="288" w:right="288"/>
    </w:pPr>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1B4CBC"/>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1B4CBC"/>
    <w:pPr>
      <w:ind w:left="288" w:right="288"/>
    </w:pPr>
    <w:rPr>
      <w:rFonts w:ascii="Georgia" w:eastAsia="SimSun" w:hAnsi="Georgia"/>
      <w:b/>
      <w:bCs/>
      <w:sz w:val="24"/>
      <w:u w:val="single"/>
      <w:lang w:eastAsia="zh-CN"/>
    </w:rPr>
  </w:style>
  <w:style w:type="paragraph" w:customStyle="1" w:styleId="CM27">
    <w:name w:val="CM27"/>
    <w:basedOn w:val="Default"/>
    <w:next w:val="Default"/>
    <w:uiPriority w:val="99"/>
    <w:qFormat/>
    <w:rsid w:val="001B4CBC"/>
    <w:pPr>
      <w:spacing w:after="200" w:line="276" w:lineRule="auto"/>
    </w:pPr>
    <w:rPr>
      <w:rFonts w:eastAsia="Calibri"/>
      <w:color w:val="auto"/>
      <w:sz w:val="22"/>
    </w:rPr>
  </w:style>
  <w:style w:type="paragraph" w:customStyle="1" w:styleId="font-null">
    <w:name w:val="font-null"/>
    <w:basedOn w:val="Normal"/>
    <w:uiPriority w:val="99"/>
    <w:qFormat/>
    <w:rsid w:val="001B4CBC"/>
    <w:pPr>
      <w:spacing w:before="100" w:beforeAutospacing="1" w:after="100" w:afterAutospacing="1"/>
    </w:pPr>
    <w:rPr>
      <w:rFonts w:eastAsia="Times New Roman"/>
    </w:rPr>
  </w:style>
  <w:style w:type="paragraph" w:customStyle="1" w:styleId="rteindent1">
    <w:name w:val="rteindent1"/>
    <w:basedOn w:val="Normal"/>
    <w:uiPriority w:val="99"/>
    <w:qFormat/>
    <w:rsid w:val="001B4CBC"/>
    <w:pPr>
      <w:spacing w:before="100" w:beforeAutospacing="1" w:after="100" w:afterAutospacing="1"/>
    </w:pPr>
    <w:rPr>
      <w:rFonts w:eastAsia="Times New Roman"/>
    </w:rPr>
  </w:style>
  <w:style w:type="paragraph" w:customStyle="1" w:styleId="Pa12">
    <w:name w:val="Pa12"/>
    <w:basedOn w:val="Default"/>
    <w:next w:val="Default"/>
    <w:uiPriority w:val="99"/>
    <w:qFormat/>
    <w:rsid w:val="001B4CBC"/>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1B4CBC"/>
    <w:pPr>
      <w:spacing w:before="100" w:beforeAutospacing="1" w:after="100" w:afterAutospacing="1"/>
    </w:pPr>
    <w:rPr>
      <w:rFonts w:eastAsia="Times New Roman"/>
    </w:rPr>
  </w:style>
  <w:style w:type="paragraph" w:customStyle="1" w:styleId="featuretitle">
    <w:name w:val="feature_title"/>
    <w:basedOn w:val="Normal"/>
    <w:uiPriority w:val="99"/>
    <w:qFormat/>
    <w:rsid w:val="001B4CBC"/>
    <w:pPr>
      <w:spacing w:before="100" w:beforeAutospacing="1" w:after="100" w:afterAutospacing="1"/>
    </w:pPr>
    <w:rPr>
      <w:rFonts w:eastAsia="Times New Roman"/>
    </w:rPr>
  </w:style>
  <w:style w:type="paragraph" w:customStyle="1" w:styleId="translatedivgrey-image">
    <w:name w:val="translatedivgrey-image"/>
    <w:basedOn w:val="Normal"/>
    <w:uiPriority w:val="99"/>
    <w:qFormat/>
    <w:rsid w:val="001B4CBC"/>
    <w:pPr>
      <w:spacing w:before="100" w:beforeAutospacing="1" w:after="100" w:afterAutospacing="1"/>
    </w:pPr>
    <w:rPr>
      <w:rFonts w:eastAsia="Times New Roman"/>
    </w:rPr>
  </w:style>
  <w:style w:type="paragraph" w:customStyle="1" w:styleId="translatedivblue-image">
    <w:name w:val="translatedivblue-image"/>
    <w:basedOn w:val="Normal"/>
    <w:uiPriority w:val="99"/>
    <w:qFormat/>
    <w:rsid w:val="001B4CBC"/>
    <w:pPr>
      <w:spacing w:before="100" w:beforeAutospacing="1" w:after="100" w:afterAutospacing="1"/>
    </w:pPr>
    <w:rPr>
      <w:rFonts w:eastAsia="Times New Roman"/>
    </w:rPr>
  </w:style>
  <w:style w:type="paragraph" w:customStyle="1" w:styleId="class">
    <w:name w:val="class"/>
    <w:basedOn w:val="Normal"/>
    <w:uiPriority w:val="99"/>
    <w:qFormat/>
    <w:rsid w:val="001B4CBC"/>
    <w:pPr>
      <w:spacing w:before="100" w:beforeAutospacing="1" w:after="100" w:afterAutospacing="1"/>
    </w:pPr>
    <w:rPr>
      <w:rFonts w:eastAsia="Times New Roman"/>
    </w:rPr>
  </w:style>
  <w:style w:type="character" w:customStyle="1" w:styleId="blocktitleChar0">
    <w:name w:val="block title Char"/>
    <w:link w:val="blocktitle0"/>
    <w:locked/>
    <w:rsid w:val="001B4CBC"/>
    <w:rPr>
      <w:rFonts w:ascii="Calibri" w:eastAsia="Calibri" w:hAnsi="Calibri"/>
      <w:b/>
      <w:caps/>
      <w:sz w:val="28"/>
      <w:szCs w:val="28"/>
      <w:lang w:val="es-ES"/>
    </w:rPr>
  </w:style>
  <w:style w:type="paragraph" w:customStyle="1" w:styleId="Pa6">
    <w:name w:val="Pa6"/>
    <w:basedOn w:val="Normal"/>
    <w:next w:val="Normal"/>
    <w:uiPriority w:val="99"/>
    <w:qFormat/>
    <w:rsid w:val="001B4CBC"/>
    <w:pPr>
      <w:autoSpaceDE w:val="0"/>
      <w:autoSpaceDN w:val="0"/>
      <w:adjustRightInd w:val="0"/>
      <w:spacing w:line="221" w:lineRule="atLeast"/>
    </w:pPr>
    <w:rPr>
      <w:rFonts w:eastAsia="Times New Roman"/>
    </w:rPr>
  </w:style>
  <w:style w:type="paragraph" w:customStyle="1" w:styleId="Pa4">
    <w:name w:val="Pa4"/>
    <w:basedOn w:val="Normal"/>
    <w:next w:val="Normal"/>
    <w:uiPriority w:val="99"/>
    <w:qFormat/>
    <w:rsid w:val="001B4CBC"/>
    <w:pPr>
      <w:autoSpaceDE w:val="0"/>
      <w:autoSpaceDN w:val="0"/>
      <w:adjustRightInd w:val="0"/>
      <w:spacing w:line="181" w:lineRule="atLeast"/>
    </w:pPr>
    <w:rPr>
      <w:rFonts w:eastAsia="Times New Roman"/>
    </w:rPr>
  </w:style>
  <w:style w:type="paragraph" w:customStyle="1" w:styleId="Pa5">
    <w:name w:val="Pa5"/>
    <w:basedOn w:val="Normal"/>
    <w:next w:val="Normal"/>
    <w:uiPriority w:val="99"/>
    <w:qFormat/>
    <w:rsid w:val="001B4CBC"/>
    <w:pPr>
      <w:autoSpaceDE w:val="0"/>
      <w:autoSpaceDN w:val="0"/>
      <w:adjustRightInd w:val="0"/>
      <w:spacing w:line="321" w:lineRule="atLeast"/>
    </w:pPr>
    <w:rPr>
      <w:rFonts w:eastAsia="Times New Roman"/>
    </w:rPr>
  </w:style>
  <w:style w:type="paragraph" w:customStyle="1" w:styleId="attribution">
    <w:name w:val="attribution"/>
    <w:basedOn w:val="Normal"/>
    <w:uiPriority w:val="99"/>
    <w:qFormat/>
    <w:rsid w:val="001B4CBC"/>
    <w:pPr>
      <w:spacing w:before="100" w:beforeAutospacing="1" w:after="100" w:afterAutospacing="1"/>
    </w:pPr>
    <w:rPr>
      <w:rFonts w:eastAsia="Times New Roman"/>
    </w:rPr>
  </w:style>
  <w:style w:type="paragraph" w:customStyle="1" w:styleId="text-textbodyhoustontexttext-dateline">
    <w:name w:val="text-textbody houstontext text-dateline"/>
    <w:basedOn w:val="Normal"/>
    <w:uiPriority w:val="99"/>
    <w:qFormat/>
    <w:rsid w:val="001B4CBC"/>
    <w:pPr>
      <w:spacing w:before="100" w:beforeAutospacing="1" w:after="100" w:afterAutospacing="1"/>
    </w:pPr>
    <w:rPr>
      <w:rFonts w:eastAsia="Times New Roman"/>
    </w:rPr>
  </w:style>
  <w:style w:type="paragraph" w:customStyle="1" w:styleId="text-textbodyhoustontext">
    <w:name w:val="text-textbody houstontext"/>
    <w:basedOn w:val="Normal"/>
    <w:uiPriority w:val="99"/>
    <w:qFormat/>
    <w:rsid w:val="001B4CBC"/>
    <w:pPr>
      <w:spacing w:before="100" w:beforeAutospacing="1" w:after="100" w:afterAutospacing="1"/>
    </w:pPr>
    <w:rPr>
      <w:rFonts w:eastAsia="Times New Roman"/>
    </w:rPr>
  </w:style>
  <w:style w:type="character" w:customStyle="1" w:styleId="StyleStyle4LatinTimesNewRomanAsianSimSunBoldChar">
    <w:name w:val="Style Style4 + (Latin) Times New Roman (Asian) SimSun Bold Char"/>
    <w:link w:val="StyleStyle4LatinTimesNewRomanAsianSimSunBold"/>
    <w:locked/>
    <w:rsid w:val="001B4CBC"/>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1B4CBC"/>
    <w:rPr>
      <w:rFonts w:ascii="Georgia" w:eastAsia="SimSun" w:hAnsi="Georgia"/>
      <w:b/>
      <w:bCs/>
      <w:sz w:val="24"/>
    </w:rPr>
  </w:style>
  <w:style w:type="paragraph" w:customStyle="1" w:styleId="summary">
    <w:name w:val="summary"/>
    <w:basedOn w:val="Normal"/>
    <w:uiPriority w:val="99"/>
    <w:qFormat/>
    <w:rsid w:val="001B4CBC"/>
    <w:pPr>
      <w:spacing w:before="100" w:beforeAutospacing="1" w:after="100" w:afterAutospacing="1"/>
    </w:pPr>
    <w:rPr>
      <w:rFonts w:eastAsia="Times New Roman"/>
    </w:rPr>
  </w:style>
  <w:style w:type="paragraph" w:customStyle="1" w:styleId="Caption2">
    <w:name w:val="Caption2"/>
    <w:basedOn w:val="Normal"/>
    <w:uiPriority w:val="99"/>
    <w:qFormat/>
    <w:rsid w:val="001B4CBC"/>
    <w:pPr>
      <w:spacing w:before="100" w:beforeAutospacing="1" w:after="100" w:afterAutospacing="1"/>
    </w:pPr>
    <w:rPr>
      <w:rFonts w:eastAsia="Times New Roman"/>
    </w:rPr>
  </w:style>
  <w:style w:type="character" w:customStyle="1" w:styleId="MTDisplayEquationChar">
    <w:name w:val="MTDisplayEquation Char"/>
    <w:link w:val="MTDisplayEquation"/>
    <w:locked/>
    <w:rsid w:val="001B4CBC"/>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1B4CBC"/>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1B4CBC"/>
    <w:pPr>
      <w:jc w:val="center"/>
    </w:pPr>
    <w:rPr>
      <w:rFonts w:ascii="Book Antiqua" w:eastAsia="Times New Roman" w:hAnsi="Book Antiqua"/>
      <w:b/>
      <w:sz w:val="28"/>
    </w:rPr>
  </w:style>
  <w:style w:type="paragraph" w:customStyle="1" w:styleId="Little">
    <w:name w:val="Little"/>
    <w:basedOn w:val="Normal"/>
    <w:next w:val="Normal"/>
    <w:link w:val="LittleChar"/>
    <w:uiPriority w:val="99"/>
    <w:qFormat/>
    <w:rsid w:val="001B4CBC"/>
    <w:pPr>
      <w:ind w:left="288"/>
    </w:pPr>
    <w:rPr>
      <w:rFonts w:ascii="Garamond" w:eastAsia="Times New Roman" w:hAnsi="Garamond"/>
    </w:rPr>
  </w:style>
  <w:style w:type="paragraph" w:customStyle="1" w:styleId="AAAcard">
    <w:name w:val="AAAcard"/>
    <w:basedOn w:val="Normal"/>
    <w:uiPriority w:val="99"/>
    <w:qFormat/>
    <w:rsid w:val="001B4CBC"/>
    <w:pPr>
      <w:ind w:left="288" w:right="288"/>
    </w:pPr>
    <w:rPr>
      <w:rFonts w:eastAsia="Times New Roman"/>
    </w:rPr>
  </w:style>
  <w:style w:type="paragraph" w:customStyle="1" w:styleId="Caption3">
    <w:name w:val="Caption3"/>
    <w:basedOn w:val="Normal"/>
    <w:uiPriority w:val="99"/>
    <w:qFormat/>
    <w:rsid w:val="001B4CBC"/>
    <w:pPr>
      <w:spacing w:before="100" w:beforeAutospacing="1" w:after="100" w:afterAutospacing="1"/>
    </w:pPr>
    <w:rPr>
      <w:rFonts w:eastAsia="Times New Roman"/>
    </w:rPr>
  </w:style>
  <w:style w:type="paragraph" w:customStyle="1" w:styleId="body-12-5">
    <w:name w:val="body-12-5"/>
    <w:basedOn w:val="Normal"/>
    <w:uiPriority w:val="99"/>
    <w:qFormat/>
    <w:rsid w:val="001B4CBC"/>
    <w:pPr>
      <w:spacing w:before="100" w:beforeAutospacing="1" w:after="100" w:afterAutospacing="1"/>
    </w:pPr>
    <w:rPr>
      <w:rFonts w:eastAsia="Times New Roman"/>
    </w:rPr>
  </w:style>
  <w:style w:type="paragraph" w:customStyle="1" w:styleId="infuse">
    <w:name w:val="infuse"/>
    <w:basedOn w:val="Normal"/>
    <w:uiPriority w:val="99"/>
    <w:qFormat/>
    <w:rsid w:val="001B4CBC"/>
    <w:pPr>
      <w:spacing w:before="100" w:beforeAutospacing="1" w:after="100" w:afterAutospacing="1"/>
    </w:pPr>
    <w:rPr>
      <w:rFonts w:eastAsia="Times New Roman"/>
    </w:rPr>
  </w:style>
  <w:style w:type="paragraph" w:customStyle="1" w:styleId="fontreg">
    <w:name w:val="font_reg"/>
    <w:basedOn w:val="Normal"/>
    <w:uiPriority w:val="99"/>
    <w:qFormat/>
    <w:rsid w:val="001B4CBC"/>
    <w:pPr>
      <w:spacing w:before="100" w:beforeAutospacing="1" w:after="100" w:afterAutospacing="1"/>
    </w:pPr>
    <w:rPr>
      <w:rFonts w:eastAsia="Times New Roman"/>
    </w:rPr>
  </w:style>
  <w:style w:type="paragraph" w:customStyle="1" w:styleId="CITEF3">
    <w:name w:val="CITE F3"/>
    <w:uiPriority w:val="99"/>
    <w:qFormat/>
    <w:rsid w:val="001B4CBC"/>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1B4CBC"/>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1B4CBC"/>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1B4CBC"/>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1B4CBC"/>
    <w:pPr>
      <w:spacing w:after="200"/>
    </w:pPr>
    <w:rPr>
      <w:rFonts w:ascii="Calibri" w:eastAsia="Calibri" w:hAnsi="Calibri" w:cs="Times New Roman"/>
      <w:sz w:val="20"/>
      <w:szCs w:val="20"/>
      <w:u w:val="single"/>
    </w:rPr>
  </w:style>
  <w:style w:type="paragraph" w:customStyle="1" w:styleId="hotroute1">
    <w:name w:val="hot route!"/>
    <w:basedOn w:val="Normal"/>
    <w:uiPriority w:val="99"/>
    <w:qFormat/>
    <w:rsid w:val="001B4CBC"/>
    <w:pPr>
      <w:ind w:left="144"/>
    </w:pPr>
    <w:rPr>
      <w:rFonts w:ascii="Cambria" w:eastAsia="Calibri" w:hAnsi="Cambria"/>
    </w:rPr>
  </w:style>
  <w:style w:type="paragraph" w:customStyle="1" w:styleId="FreeFormA">
    <w:name w:val="Free Form A"/>
    <w:autoRedefine/>
    <w:uiPriority w:val="99"/>
    <w:qFormat/>
    <w:rsid w:val="001B4CBC"/>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1B4CBC"/>
    <w:pPr>
      <w:spacing w:before="100" w:beforeAutospacing="1" w:after="100" w:afterAutospacing="1"/>
    </w:pPr>
    <w:rPr>
      <w:rFonts w:eastAsia="Times New Roman"/>
    </w:rPr>
  </w:style>
  <w:style w:type="character" w:customStyle="1" w:styleId="ReallyfuckingsmallChar">
    <w:name w:val="Really fucking small Char"/>
    <w:link w:val="Reallyfuckingsmall"/>
    <w:locked/>
    <w:rsid w:val="001B4CBC"/>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1B4CBC"/>
    <w:rPr>
      <w:rFonts w:ascii="Times New Roman" w:eastAsia="Times New Roman" w:hAnsi="Times New Roman" w:cs="Times New Roman"/>
      <w:sz w:val="10"/>
    </w:rPr>
  </w:style>
  <w:style w:type="paragraph" w:customStyle="1" w:styleId="subheader">
    <w:name w:val="subheader"/>
    <w:basedOn w:val="Normal"/>
    <w:uiPriority w:val="99"/>
    <w:qFormat/>
    <w:rsid w:val="001B4CBC"/>
    <w:pPr>
      <w:spacing w:before="100" w:beforeAutospacing="1" w:after="100" w:afterAutospacing="1"/>
    </w:pPr>
    <w:rPr>
      <w:rFonts w:eastAsia="Times New Roman"/>
    </w:rPr>
  </w:style>
  <w:style w:type="paragraph" w:customStyle="1" w:styleId="firstletter">
    <w:name w:val="firstletter"/>
    <w:basedOn w:val="Normal"/>
    <w:uiPriority w:val="99"/>
    <w:qFormat/>
    <w:rsid w:val="001B4CBC"/>
    <w:pPr>
      <w:spacing w:before="100" w:beforeAutospacing="1" w:after="100" w:afterAutospacing="1"/>
    </w:pPr>
    <w:rPr>
      <w:rFonts w:eastAsia="Times New Roman"/>
    </w:rPr>
  </w:style>
  <w:style w:type="paragraph" w:customStyle="1" w:styleId="more">
    <w:name w:val="more"/>
    <w:basedOn w:val="Normal"/>
    <w:uiPriority w:val="99"/>
    <w:qFormat/>
    <w:rsid w:val="001B4CBC"/>
    <w:pPr>
      <w:spacing w:before="100" w:beforeAutospacing="1" w:after="100" w:afterAutospacing="1"/>
    </w:pPr>
    <w:rPr>
      <w:rFonts w:eastAsia="Times New Roman"/>
    </w:rPr>
  </w:style>
  <w:style w:type="paragraph" w:customStyle="1" w:styleId="story">
    <w:name w:val="story"/>
    <w:basedOn w:val="Normal"/>
    <w:uiPriority w:val="99"/>
    <w:qFormat/>
    <w:rsid w:val="001B4CBC"/>
    <w:pPr>
      <w:spacing w:before="100" w:beforeAutospacing="1" w:after="100" w:afterAutospacing="1"/>
    </w:pPr>
    <w:rPr>
      <w:rFonts w:eastAsia="Times New Roman"/>
    </w:rPr>
  </w:style>
  <w:style w:type="paragraph" w:customStyle="1" w:styleId="H1numbered">
    <w:name w:val="H1 numbered"/>
    <w:basedOn w:val="Normal"/>
    <w:uiPriority w:val="99"/>
    <w:qFormat/>
    <w:rsid w:val="001B4CBC"/>
    <w:pPr>
      <w:pageBreakBefore/>
      <w:widowControl w:val="0"/>
      <w:numPr>
        <w:numId w:val="13"/>
      </w:numPr>
      <w:pBdr>
        <w:top w:val="single" w:sz="6" w:space="28" w:color="auto"/>
        <w:bottom w:val="single" w:sz="6" w:space="14" w:color="auto"/>
      </w:pBdr>
      <w:tabs>
        <w:tab w:val="clear" w:pos="680"/>
        <w:tab w:val="num" w:pos="1440"/>
      </w:tabs>
      <w:suppressAutoHyphens/>
      <w:autoSpaceDE w:val="0"/>
      <w:autoSpaceDN w:val="0"/>
      <w:adjustRightInd w:val="0"/>
      <w:spacing w:before="283" w:after="170" w:line="288" w:lineRule="auto"/>
      <w:ind w:left="1440" w:hanging="360"/>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1B4CBC"/>
    <w:pPr>
      <w:widowControl w:val="0"/>
      <w:numPr>
        <w:ilvl w:val="1"/>
        <w:numId w:val="13"/>
      </w:numPr>
      <w:tabs>
        <w:tab w:val="clear" w:pos="792"/>
        <w:tab w:val="left" w:pos="567"/>
        <w:tab w:val="num" w:pos="1440"/>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1B4CBC"/>
    <w:pPr>
      <w:spacing w:before="100" w:beforeAutospacing="1" w:after="100" w:afterAutospacing="1"/>
    </w:pPr>
    <w:rPr>
      <w:rFonts w:eastAsia="Times New Roman"/>
    </w:rPr>
  </w:style>
  <w:style w:type="paragraph" w:customStyle="1" w:styleId="image-caption">
    <w:name w:val="image-caption"/>
    <w:basedOn w:val="Normal"/>
    <w:uiPriority w:val="99"/>
    <w:qFormat/>
    <w:rsid w:val="001B4CBC"/>
    <w:pPr>
      <w:spacing w:before="100" w:beforeAutospacing="1" w:after="100" w:afterAutospacing="1"/>
    </w:pPr>
    <w:rPr>
      <w:rFonts w:eastAsia="Times New Roman"/>
    </w:rPr>
  </w:style>
  <w:style w:type="paragraph" w:customStyle="1" w:styleId="imagecontain">
    <w:name w:val="imagecontain"/>
    <w:basedOn w:val="Normal"/>
    <w:uiPriority w:val="99"/>
    <w:qFormat/>
    <w:rsid w:val="001B4CBC"/>
    <w:pPr>
      <w:spacing w:before="100" w:beforeAutospacing="1" w:after="100" w:afterAutospacing="1"/>
    </w:pPr>
    <w:rPr>
      <w:rFonts w:eastAsia="Times New Roman"/>
    </w:rPr>
  </w:style>
  <w:style w:type="paragraph" w:customStyle="1" w:styleId="CM62">
    <w:name w:val="CM62"/>
    <w:basedOn w:val="Normal"/>
    <w:next w:val="Normal"/>
    <w:uiPriority w:val="99"/>
    <w:qFormat/>
    <w:rsid w:val="001B4CBC"/>
    <w:pPr>
      <w:widowControl w:val="0"/>
      <w:autoSpaceDE w:val="0"/>
      <w:autoSpaceDN w:val="0"/>
      <w:adjustRightInd w:val="0"/>
      <w:spacing w:after="248"/>
    </w:pPr>
    <w:rPr>
      <w:rFonts w:ascii="Showcard Gothic" w:eastAsia="Times New Roman" w:hAnsi="Showcard Gothic"/>
    </w:rPr>
  </w:style>
  <w:style w:type="paragraph" w:customStyle="1" w:styleId="CM63">
    <w:name w:val="CM63"/>
    <w:basedOn w:val="Normal"/>
    <w:next w:val="Normal"/>
    <w:uiPriority w:val="99"/>
    <w:qFormat/>
    <w:rsid w:val="001B4CBC"/>
    <w:pPr>
      <w:widowControl w:val="0"/>
      <w:autoSpaceDE w:val="0"/>
      <w:autoSpaceDN w:val="0"/>
      <w:adjustRightInd w:val="0"/>
      <w:spacing w:after="323"/>
    </w:pPr>
    <w:rPr>
      <w:rFonts w:ascii="Showcard Gothic" w:eastAsia="Times New Roman" w:hAnsi="Showcard Gothic"/>
    </w:rPr>
  </w:style>
  <w:style w:type="paragraph" w:customStyle="1" w:styleId="CM23">
    <w:name w:val="CM23"/>
    <w:basedOn w:val="Default"/>
    <w:next w:val="Default"/>
    <w:uiPriority w:val="99"/>
    <w:qFormat/>
    <w:rsid w:val="001B4CBC"/>
    <w:pPr>
      <w:widowControl w:val="0"/>
      <w:spacing w:after="63"/>
    </w:pPr>
    <w:rPr>
      <w:rFonts w:ascii="Arial" w:hAnsi="Arial"/>
      <w:color w:val="auto"/>
    </w:rPr>
  </w:style>
  <w:style w:type="paragraph" w:customStyle="1" w:styleId="CM35">
    <w:name w:val="CM35"/>
    <w:basedOn w:val="Default"/>
    <w:next w:val="Default"/>
    <w:uiPriority w:val="99"/>
    <w:qFormat/>
    <w:rsid w:val="001B4CBC"/>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1B4CBC"/>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1B4CBC"/>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1B4CBC"/>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1B4CBC"/>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1B4CBC"/>
    <w:rPr>
      <w:rFonts w:ascii="Georgia" w:hAnsi="Georgia"/>
      <w:sz w:val="24"/>
      <w:szCs w:val="24"/>
      <w:lang w:val="x-none" w:eastAsia="x-none"/>
    </w:rPr>
  </w:style>
  <w:style w:type="character" w:customStyle="1" w:styleId="StyleCards11ptUnderlineChar">
    <w:name w:val="Style Cards + 11 pt Underline Char"/>
    <w:link w:val="StyleCards11ptUnderline"/>
    <w:locked/>
    <w:rsid w:val="001B4CBC"/>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1B4CBC"/>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1B4CBC"/>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1B4CBC"/>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1B4CBC"/>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1B4CBC"/>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1B4CBC"/>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1B4CBC"/>
    <w:rPr>
      <w:rFonts w:ascii="Georgia" w:hAnsi="Georgia"/>
      <w:sz w:val="24"/>
      <w:lang w:val="x-none" w:eastAsia="x-none"/>
    </w:rPr>
  </w:style>
  <w:style w:type="character" w:customStyle="1" w:styleId="NormalFontChar">
    <w:name w:val="Normal Font Char"/>
    <w:link w:val="NormalFont"/>
    <w:locked/>
    <w:rsid w:val="001B4CBC"/>
    <w:rPr>
      <w:rFonts w:ascii="Times New Roman" w:eastAsia="Times New Roman" w:hAnsi="Times New Roman" w:cs="Times New Roman"/>
      <w:sz w:val="20"/>
      <w:szCs w:val="20"/>
    </w:rPr>
  </w:style>
  <w:style w:type="paragraph" w:customStyle="1" w:styleId="NormalFont">
    <w:name w:val="Normal Font"/>
    <w:link w:val="NormalFontChar"/>
    <w:qFormat/>
    <w:rsid w:val="001B4CBC"/>
    <w:rPr>
      <w:rFonts w:ascii="Times New Roman" w:eastAsia="Times New Roman" w:hAnsi="Times New Roman" w:cs="Times New Roman"/>
      <w:sz w:val="20"/>
      <w:szCs w:val="20"/>
    </w:rPr>
  </w:style>
  <w:style w:type="paragraph" w:customStyle="1" w:styleId="StyleSmall11pt">
    <w:name w:val="Style Small + 11 pt"/>
    <w:uiPriority w:val="99"/>
    <w:qFormat/>
    <w:rsid w:val="001B4CBC"/>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1B4CBC"/>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1B4CBC"/>
    <w:rPr>
      <w:u w:val="single"/>
      <w:lang w:val="x-none" w:eastAsia="x-none"/>
    </w:rPr>
  </w:style>
  <w:style w:type="character" w:customStyle="1" w:styleId="StyleNormalFont11ptBoldUnderlineChar">
    <w:name w:val="Style Normal Font + 11 pt Bold Underline Char"/>
    <w:link w:val="StyleNormalFont11ptBoldUnderline"/>
    <w:locked/>
    <w:rsid w:val="001B4CBC"/>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1B4CBC"/>
    <w:rPr>
      <w:b/>
      <w:bCs/>
      <w:u w:val="single"/>
      <w:lang w:val="x-none" w:eastAsia="x-none"/>
    </w:rPr>
  </w:style>
  <w:style w:type="paragraph" w:customStyle="1" w:styleId="Smallfont0">
    <w:name w:val="Smallfont"/>
    <w:basedOn w:val="Normal"/>
    <w:uiPriority w:val="99"/>
    <w:qFormat/>
    <w:rsid w:val="001B4CBC"/>
    <w:rPr>
      <w:rFonts w:eastAsia="Times New Roman"/>
      <w:sz w:val="15"/>
    </w:rPr>
  </w:style>
  <w:style w:type="paragraph" w:customStyle="1" w:styleId="formatvorlage2">
    <w:name w:val="formatvorlage2"/>
    <w:basedOn w:val="Normal"/>
    <w:uiPriority w:val="99"/>
    <w:qFormat/>
    <w:rsid w:val="001B4CBC"/>
    <w:pPr>
      <w:spacing w:before="100" w:beforeAutospacing="1" w:after="100" w:afterAutospacing="1"/>
    </w:pPr>
    <w:rPr>
      <w:rFonts w:eastAsia="Calibri"/>
    </w:rPr>
  </w:style>
  <w:style w:type="character" w:customStyle="1" w:styleId="StyleTitle11ptNotBoldChar">
    <w:name w:val="Style Title + 11 pt Not Bold Char"/>
    <w:link w:val="StyleTitle11ptNotBold"/>
    <w:locked/>
    <w:rsid w:val="001B4CBC"/>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1B4CBC"/>
    <w:pPr>
      <w:pBdr>
        <w:bottom w:val="none" w:sz="0" w:space="0" w:color="auto"/>
      </w:pBdr>
      <w:spacing w:after="0" w:line="259" w:lineRule="auto"/>
      <w:contextualSpacing w:val="0"/>
      <w:jc w:val="center"/>
    </w:pPr>
    <w:rPr>
      <w:rFonts w:ascii="Georgia" w:eastAsia="Times New Roman" w:hAnsi="Georgia"/>
      <w:b/>
      <w:bCs w:val="0"/>
      <w:spacing w:val="0"/>
      <w:sz w:val="20"/>
      <w:lang w:val="x-none" w:eastAsia="x-none"/>
    </w:rPr>
  </w:style>
  <w:style w:type="character" w:customStyle="1" w:styleId="StyleTitle11ptNotBoldNounderlineChar">
    <w:name w:val="Style Title + 11 pt Not Bold No underline Char"/>
    <w:link w:val="StyleTitle11ptNotBoldNounderline"/>
    <w:locked/>
    <w:rsid w:val="001B4CBC"/>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1B4CBC"/>
    <w:pPr>
      <w:pBdr>
        <w:bottom w:val="none" w:sz="0" w:space="0" w:color="auto"/>
      </w:pBdr>
      <w:spacing w:after="0" w:line="259" w:lineRule="auto"/>
      <w:contextualSpacing w:val="0"/>
      <w:jc w:val="center"/>
    </w:pPr>
    <w:rPr>
      <w:rFonts w:ascii="Georgia" w:eastAsia="Times New Roman" w:hAnsi="Georgia"/>
      <w:bCs w:val="0"/>
      <w:spacing w:val="0"/>
      <w:sz w:val="20"/>
      <w:lang w:val="x-none" w:eastAsia="x-none"/>
    </w:rPr>
  </w:style>
  <w:style w:type="character" w:customStyle="1" w:styleId="HotRouteCharCharCharCharCharChar">
    <w:name w:val="Hot Route! Char Char Char Char Char Char"/>
    <w:link w:val="HotRouteCharCharCharCharChar"/>
    <w:locked/>
    <w:rsid w:val="001B4CBC"/>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1B4CBC"/>
    <w:pPr>
      <w:ind w:left="144"/>
    </w:pPr>
    <w:rPr>
      <w:rFonts w:ascii="Georgia" w:eastAsia="Times New Roman" w:hAnsi="Georgia"/>
      <w:sz w:val="24"/>
      <w:lang w:val="x-none" w:eastAsia="x-none"/>
    </w:rPr>
  </w:style>
  <w:style w:type="paragraph" w:customStyle="1" w:styleId="deck">
    <w:name w:val="deck"/>
    <w:basedOn w:val="Normal"/>
    <w:uiPriority w:val="99"/>
    <w:qFormat/>
    <w:rsid w:val="001B4CBC"/>
    <w:pPr>
      <w:spacing w:before="100" w:beforeAutospacing="1" w:after="100" w:afterAutospacing="1"/>
    </w:pPr>
    <w:rPr>
      <w:rFonts w:eastAsia="Times New Roman"/>
    </w:rPr>
  </w:style>
  <w:style w:type="paragraph" w:customStyle="1" w:styleId="i1">
    <w:name w:val="i1"/>
    <w:basedOn w:val="Normal"/>
    <w:uiPriority w:val="99"/>
    <w:qFormat/>
    <w:rsid w:val="001B4CBC"/>
    <w:pPr>
      <w:spacing w:before="100" w:beforeAutospacing="1" w:after="100" w:afterAutospacing="1"/>
    </w:pPr>
    <w:rPr>
      <w:rFonts w:eastAsia="Times New Roman"/>
    </w:rPr>
  </w:style>
  <w:style w:type="paragraph" w:customStyle="1" w:styleId="question">
    <w:name w:val="question"/>
    <w:basedOn w:val="Normal"/>
    <w:uiPriority w:val="99"/>
    <w:qFormat/>
    <w:rsid w:val="001B4CBC"/>
    <w:pPr>
      <w:spacing w:before="100" w:beforeAutospacing="1" w:after="100" w:afterAutospacing="1"/>
    </w:pPr>
    <w:rPr>
      <w:rFonts w:eastAsia="Times New Roman"/>
    </w:rPr>
  </w:style>
  <w:style w:type="paragraph" w:customStyle="1" w:styleId="bodycopy">
    <w:name w:val="bodycopy"/>
    <w:basedOn w:val="Normal"/>
    <w:uiPriority w:val="99"/>
    <w:qFormat/>
    <w:rsid w:val="001B4CBC"/>
    <w:pPr>
      <w:spacing w:before="100" w:beforeAutospacing="1" w:after="100" w:afterAutospacing="1"/>
    </w:pPr>
    <w:rPr>
      <w:rFonts w:eastAsia="Times New Roman"/>
    </w:rPr>
  </w:style>
  <w:style w:type="paragraph" w:customStyle="1" w:styleId="Fifth">
    <w:name w:val="Fifth"/>
    <w:basedOn w:val="Normal"/>
    <w:link w:val="FifthChar"/>
    <w:uiPriority w:val="99"/>
    <w:qFormat/>
    <w:rsid w:val="001B4CBC"/>
    <w:rPr>
      <w:rFonts w:eastAsia="Calibri"/>
    </w:rPr>
  </w:style>
  <w:style w:type="paragraph" w:customStyle="1" w:styleId="NoteLevel22">
    <w:name w:val="Note Level 22"/>
    <w:basedOn w:val="Normal"/>
    <w:next w:val="Normal"/>
    <w:uiPriority w:val="99"/>
    <w:qFormat/>
    <w:rsid w:val="001B4CBC"/>
    <w:pPr>
      <w:keepNext/>
      <w:ind w:left="288" w:right="288"/>
    </w:pPr>
    <w:rPr>
      <w:rFonts w:ascii="Georgia" w:eastAsia="MS Gothic" w:hAnsi="Georgia"/>
      <w:szCs w:val="20"/>
    </w:rPr>
  </w:style>
  <w:style w:type="paragraph" w:customStyle="1" w:styleId="wp-caption-text">
    <w:name w:val="wp-caption-text"/>
    <w:basedOn w:val="Normal"/>
    <w:uiPriority w:val="99"/>
    <w:qFormat/>
    <w:rsid w:val="001B4CBC"/>
    <w:pPr>
      <w:spacing w:before="100" w:beforeAutospacing="1" w:after="100" w:afterAutospacing="1"/>
    </w:pPr>
    <w:rPr>
      <w:rFonts w:eastAsia="Times New Roman"/>
    </w:rPr>
  </w:style>
  <w:style w:type="paragraph" w:customStyle="1" w:styleId="svarticle">
    <w:name w:val="svarticle"/>
    <w:basedOn w:val="Normal"/>
    <w:uiPriority w:val="99"/>
    <w:qFormat/>
    <w:rsid w:val="001B4CBC"/>
    <w:pPr>
      <w:spacing w:before="100" w:beforeAutospacing="1" w:after="100" w:afterAutospacing="1"/>
    </w:pPr>
    <w:rPr>
      <w:rFonts w:ascii="Times New Roman" w:eastAsia="Times New Roman" w:hAnsi="Times New Roman" w:cs="Times New Roman"/>
    </w:rPr>
  </w:style>
  <w:style w:type="paragraph" w:customStyle="1" w:styleId="canvas-atom">
    <w:name w:val="canvas-atom"/>
    <w:basedOn w:val="Normal"/>
    <w:uiPriority w:val="99"/>
    <w:qFormat/>
    <w:rsid w:val="001B4CBC"/>
    <w:pPr>
      <w:spacing w:before="100" w:beforeAutospacing="1" w:after="100" w:afterAutospacing="1"/>
    </w:pPr>
    <w:rPr>
      <w:rFonts w:ascii="Times New Roman" w:hAnsi="Times New Roman" w:cs="Times New Roman"/>
    </w:rPr>
  </w:style>
  <w:style w:type="paragraph" w:customStyle="1" w:styleId="tweet-text">
    <w:name w:val="tweet-text"/>
    <w:basedOn w:val="Normal"/>
    <w:uiPriority w:val="99"/>
    <w:qFormat/>
    <w:rsid w:val="001B4CBC"/>
    <w:pPr>
      <w:spacing w:before="100" w:beforeAutospacing="1" w:after="100" w:afterAutospacing="1"/>
    </w:pPr>
  </w:style>
  <w:style w:type="paragraph" w:customStyle="1" w:styleId="description">
    <w:name w:val="description"/>
    <w:basedOn w:val="Normal"/>
    <w:uiPriority w:val="99"/>
    <w:qFormat/>
    <w:rsid w:val="001B4CBC"/>
    <w:pPr>
      <w:spacing w:before="100" w:beforeAutospacing="1" w:after="100" w:afterAutospacing="1"/>
    </w:pPr>
  </w:style>
  <w:style w:type="paragraph" w:customStyle="1" w:styleId="graf">
    <w:name w:val="graf"/>
    <w:basedOn w:val="Normal"/>
    <w:uiPriority w:val="99"/>
    <w:qFormat/>
    <w:rsid w:val="001B4CBC"/>
    <w:pPr>
      <w:spacing w:before="100" w:beforeAutospacing="1" w:after="100" w:afterAutospacing="1"/>
    </w:pPr>
  </w:style>
  <w:style w:type="paragraph" w:customStyle="1" w:styleId="column">
    <w:name w:val="column"/>
    <w:basedOn w:val="Normal"/>
    <w:uiPriority w:val="99"/>
    <w:qFormat/>
    <w:rsid w:val="001B4CBC"/>
    <w:pPr>
      <w:spacing w:before="100" w:beforeAutospacing="1" w:after="100" w:afterAutospacing="1"/>
    </w:pPr>
  </w:style>
  <w:style w:type="paragraph" w:customStyle="1" w:styleId="recirc-container">
    <w:name w:val="recirc-container"/>
    <w:basedOn w:val="Normal"/>
    <w:uiPriority w:val="99"/>
    <w:qFormat/>
    <w:rsid w:val="001B4CBC"/>
    <w:pPr>
      <w:spacing w:before="100" w:beforeAutospacing="1" w:after="100" w:afterAutospacing="1"/>
    </w:pPr>
    <w:rPr>
      <w:rFonts w:ascii="Times New Roman" w:hAnsi="Times New Roman" w:cs="Times New Roman"/>
    </w:rPr>
  </w:style>
  <w:style w:type="paragraph" w:customStyle="1" w:styleId="selectionshareable">
    <w:name w:val="selectionshareable"/>
    <w:basedOn w:val="Normal"/>
    <w:uiPriority w:val="99"/>
    <w:qFormat/>
    <w:rsid w:val="001B4CBC"/>
    <w:pPr>
      <w:spacing w:before="100" w:beforeAutospacing="1" w:after="100" w:afterAutospacing="1"/>
    </w:pPr>
    <w:rPr>
      <w:rFonts w:ascii="Times New Roman" w:hAnsi="Times New Roman" w:cs="Times New Roman"/>
    </w:rPr>
  </w:style>
  <w:style w:type="paragraph" w:customStyle="1" w:styleId="interstitial-link">
    <w:name w:val="interstitial-link"/>
    <w:basedOn w:val="Normal"/>
    <w:uiPriority w:val="99"/>
    <w:qFormat/>
    <w:rsid w:val="001B4CBC"/>
    <w:pPr>
      <w:spacing w:before="100" w:beforeAutospacing="1" w:after="100" w:afterAutospacing="1"/>
    </w:pPr>
    <w:rPr>
      <w:rFonts w:ascii="Times New Roman" w:hAnsi="Times New Roman" w:cs="Times New Roman"/>
    </w:rPr>
  </w:style>
  <w:style w:type="paragraph" w:customStyle="1" w:styleId="see-also">
    <w:name w:val="see-also"/>
    <w:basedOn w:val="Normal"/>
    <w:uiPriority w:val="99"/>
    <w:qFormat/>
    <w:rsid w:val="001B4CBC"/>
    <w:pPr>
      <w:spacing w:before="100" w:beforeAutospacing="1" w:after="100" w:afterAutospacing="1"/>
    </w:pPr>
    <w:rPr>
      <w:rFonts w:ascii="Times New Roman" w:hAnsi="Times New Roman" w:cs="Times New Roman"/>
    </w:rPr>
  </w:style>
  <w:style w:type="character" w:styleId="SubtleEmphasis">
    <w:name w:val="Subtle Emphasis"/>
    <w:uiPriority w:val="19"/>
    <w:qFormat/>
    <w:rsid w:val="001B4CBC"/>
    <w:rPr>
      <w:rFonts w:ascii="Georgia" w:hAnsi="Georgia" w:hint="default"/>
      <w:i/>
      <w:iCs/>
      <w:color w:val="808080"/>
    </w:rPr>
  </w:style>
  <w:style w:type="character" w:customStyle="1" w:styleId="cardchar00">
    <w:name w:val="cardchar0"/>
    <w:basedOn w:val="DefaultParagraphFont"/>
    <w:rsid w:val="001B4CBC"/>
  </w:style>
  <w:style w:type="character" w:customStyle="1" w:styleId="UnderlineNon-bold">
    <w:name w:val="Underline Non - bold"/>
    <w:rsid w:val="001B4CBC"/>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1B4CBC"/>
  </w:style>
  <w:style w:type="character" w:customStyle="1" w:styleId="StyleHeading4UnderlinedsmalltextGaramondChar">
    <w:name w:val="Style Heading 4Underlinedsmall text + Garamond Char"/>
    <w:link w:val="StyleHeading4UnderlinedsmalltextGaramond"/>
    <w:locked/>
    <w:rsid w:val="001B4CBC"/>
    <w:rPr>
      <w:rFonts w:ascii="Calibri" w:hAnsi="Calibri"/>
      <w:sz w:val="22"/>
    </w:rPr>
  </w:style>
  <w:style w:type="character" w:customStyle="1" w:styleId="Heading5Char2">
    <w:name w:val="Heading 5 Char2"/>
    <w:rsid w:val="001B4CBC"/>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1B4CBC"/>
    <w:rPr>
      <w:rFonts w:ascii="Arial" w:hAnsi="Arial" w:cs="Arial"/>
      <w:vanish/>
      <w:sz w:val="16"/>
      <w:szCs w:val="16"/>
    </w:rPr>
  </w:style>
  <w:style w:type="paragraph" w:styleId="z-TopofForm">
    <w:name w:val="HTML Top of Form"/>
    <w:basedOn w:val="Normal"/>
    <w:next w:val="Normal"/>
    <w:link w:val="z-TopofFormChar"/>
    <w:hidden/>
    <w:uiPriority w:val="99"/>
    <w:unhideWhenUsed/>
    <w:rsid w:val="001B4CBC"/>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1B4CBC"/>
    <w:rPr>
      <w:rFonts w:ascii="Arial" w:hAnsi="Arial" w:cs="Arial"/>
      <w:vanish/>
      <w:sz w:val="16"/>
      <w:szCs w:val="16"/>
    </w:rPr>
  </w:style>
  <w:style w:type="character" w:customStyle="1" w:styleId="z-BottomofFormChar">
    <w:name w:val="z-Bottom of Form Char"/>
    <w:basedOn w:val="DefaultParagraphFont"/>
    <w:link w:val="z-BottomofForm"/>
    <w:uiPriority w:val="99"/>
    <w:rsid w:val="001B4CBC"/>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1B4CBC"/>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1B4CBC"/>
    <w:rPr>
      <w:rFonts w:ascii="Arial" w:hAnsi="Arial" w:cs="Arial"/>
      <w:vanish/>
      <w:sz w:val="16"/>
      <w:szCs w:val="16"/>
    </w:rPr>
  </w:style>
  <w:style w:type="character" w:customStyle="1" w:styleId="Style2CharChar">
    <w:name w:val="Style2 Char Char"/>
    <w:rsid w:val="001B4CBC"/>
    <w:rPr>
      <w:u w:val="thick"/>
      <w:lang w:val="en-US" w:eastAsia="en-US" w:bidi="ar-SA"/>
    </w:rPr>
  </w:style>
  <w:style w:type="character" w:customStyle="1" w:styleId="authordate1">
    <w:name w:val="authordate"/>
    <w:rsid w:val="001B4CBC"/>
  </w:style>
  <w:style w:type="character" w:customStyle="1" w:styleId="underline0">
    <w:name w:val="%underline"/>
    <w:qFormat/>
    <w:rsid w:val="001B4CBC"/>
    <w:rPr>
      <w:rFonts w:ascii="Times New Roman" w:hAnsi="Times New Roman" w:cs="Times New Roman" w:hint="default"/>
      <w:strike w:val="0"/>
      <w:dstrike w:val="0"/>
      <w:sz w:val="16"/>
      <w:u w:val="none"/>
      <w:effect w:val="none"/>
    </w:rPr>
  </w:style>
  <w:style w:type="character" w:customStyle="1" w:styleId="AUNDERLINE0">
    <w:name w:val="AUNDERLINE"/>
    <w:qFormat/>
    <w:rsid w:val="001B4CBC"/>
    <w:rPr>
      <w:rFonts w:ascii="Times New Roman" w:hAnsi="Times New Roman" w:cs="Times New Roman" w:hint="default"/>
      <w:sz w:val="20"/>
      <w:u w:val="single"/>
    </w:rPr>
  </w:style>
  <w:style w:type="character" w:customStyle="1" w:styleId="UnderlinedCharChar">
    <w:name w:val="Underlined Char Char"/>
    <w:rsid w:val="001B4CBC"/>
    <w:rPr>
      <w:rFonts w:ascii="Garamond" w:hAnsi="Garamond" w:hint="default"/>
      <w:szCs w:val="28"/>
      <w:u w:val="single"/>
      <w:lang w:val="en-US" w:eastAsia="en-US" w:bidi="ar-SA"/>
    </w:rPr>
  </w:style>
  <w:style w:type="character" w:customStyle="1" w:styleId="slug-doi">
    <w:name w:val="slug-doi"/>
    <w:basedOn w:val="DefaultParagraphFont"/>
    <w:rsid w:val="001B4CBC"/>
  </w:style>
  <w:style w:type="character" w:customStyle="1" w:styleId="af">
    <w:name w:val="af"/>
    <w:basedOn w:val="DefaultParagraphFont"/>
    <w:rsid w:val="001B4CBC"/>
  </w:style>
  <w:style w:type="character" w:customStyle="1" w:styleId="ab">
    <w:name w:val="ab"/>
    <w:basedOn w:val="DefaultParagraphFont"/>
    <w:rsid w:val="001B4CBC"/>
  </w:style>
  <w:style w:type="character" w:customStyle="1" w:styleId="em">
    <w:name w:val="em"/>
    <w:basedOn w:val="DefaultParagraphFont"/>
    <w:rsid w:val="001B4CBC"/>
  </w:style>
  <w:style w:type="character" w:customStyle="1" w:styleId="au">
    <w:name w:val="au"/>
    <w:basedOn w:val="DefaultParagraphFont"/>
    <w:rsid w:val="001B4CBC"/>
  </w:style>
  <w:style w:type="character" w:customStyle="1" w:styleId="ti">
    <w:name w:val="ti"/>
    <w:basedOn w:val="DefaultParagraphFont"/>
    <w:rsid w:val="001B4CBC"/>
  </w:style>
  <w:style w:type="character" w:customStyle="1" w:styleId="subheadblue">
    <w:name w:val="subhead_blue"/>
    <w:basedOn w:val="DefaultParagraphFont"/>
    <w:rsid w:val="001B4CBC"/>
  </w:style>
  <w:style w:type="character" w:customStyle="1" w:styleId="affiliation">
    <w:name w:val="affiliation"/>
    <w:basedOn w:val="DefaultParagraphFont"/>
    <w:rsid w:val="001B4CBC"/>
  </w:style>
  <w:style w:type="character" w:customStyle="1" w:styleId="slug-doi-wrapper">
    <w:name w:val="slug-doi-wrapper"/>
    <w:basedOn w:val="DefaultParagraphFont"/>
    <w:rsid w:val="001B4CBC"/>
  </w:style>
  <w:style w:type="character" w:customStyle="1" w:styleId="slug-metadata-noteahead-of-print">
    <w:name w:val="slug-metadata-note ahead-of-print"/>
    <w:basedOn w:val="DefaultParagraphFont"/>
    <w:rsid w:val="001B4CBC"/>
  </w:style>
  <w:style w:type="character" w:customStyle="1" w:styleId="slug-ahead-of-print-date">
    <w:name w:val="slug-ahead-of-print-date"/>
    <w:basedOn w:val="DefaultParagraphFont"/>
    <w:rsid w:val="001B4CBC"/>
  </w:style>
  <w:style w:type="character" w:customStyle="1" w:styleId="medium-bold">
    <w:name w:val="medium-bold"/>
    <w:basedOn w:val="DefaultParagraphFont"/>
    <w:rsid w:val="001B4CBC"/>
  </w:style>
  <w:style w:type="character" w:customStyle="1" w:styleId="updated-short-citation">
    <w:name w:val="updated-short-citation"/>
    <w:basedOn w:val="DefaultParagraphFont"/>
    <w:rsid w:val="001B4CBC"/>
  </w:style>
  <w:style w:type="character" w:customStyle="1" w:styleId="goohl0">
    <w:name w:val="goohl0"/>
    <w:basedOn w:val="DefaultParagraphFont"/>
    <w:rsid w:val="001B4CBC"/>
  </w:style>
  <w:style w:type="character" w:customStyle="1" w:styleId="CharChar6">
    <w:name w:val="Char Char6"/>
    <w:rsid w:val="001B4CBC"/>
    <w:rPr>
      <w:rFonts w:ascii="Arial" w:hAnsi="Arial" w:cs="Arial" w:hint="default"/>
      <w:bCs/>
      <w:sz w:val="16"/>
      <w:szCs w:val="26"/>
      <w:lang w:val="en-US" w:eastAsia="en-US" w:bidi="ar-SA"/>
    </w:rPr>
  </w:style>
  <w:style w:type="character" w:customStyle="1" w:styleId="TagCharChar1">
    <w:name w:val="Tag Char Char1"/>
    <w:rsid w:val="001B4CBC"/>
    <w:rPr>
      <w:b/>
      <w:bCs w:val="0"/>
      <w:sz w:val="24"/>
      <w:szCs w:val="24"/>
      <w:lang w:val="en-US" w:eastAsia="en-US" w:bidi="ar-SA"/>
    </w:rPr>
  </w:style>
  <w:style w:type="character" w:customStyle="1" w:styleId="12TimesNewRoman">
    <w:name w:val="12 Times New Roman"/>
    <w:rsid w:val="001B4CBC"/>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1B4CBC"/>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1B4CBC"/>
    <w:rPr>
      <w:rFonts w:ascii="Times New Roman" w:hAnsi="Times New Roman" w:cs="Times New Roman" w:hint="default"/>
      <w:strike w:val="0"/>
      <w:dstrike w:val="0"/>
      <w:sz w:val="14"/>
      <w:u w:val="none"/>
      <w:effect w:val="none"/>
    </w:rPr>
  </w:style>
  <w:style w:type="character" w:customStyle="1" w:styleId="F8-UnderlineBold">
    <w:name w:val="F8 - Underline/Bold"/>
    <w:rsid w:val="001B4CBC"/>
    <w:rPr>
      <w:rFonts w:ascii="Times New Roman" w:hAnsi="Times New Roman" w:cs="Times New Roman" w:hint="default"/>
      <w:b/>
      <w:bCs w:val="0"/>
      <w:sz w:val="20"/>
      <w:u w:val="single"/>
    </w:rPr>
  </w:style>
  <w:style w:type="character" w:customStyle="1" w:styleId="F7-SmallFont">
    <w:name w:val="F7 - Small Font"/>
    <w:rsid w:val="001B4CBC"/>
    <w:rPr>
      <w:rFonts w:ascii="Times New Roman" w:hAnsi="Times New Roman" w:cs="Times New Roman" w:hint="default"/>
      <w:sz w:val="14"/>
    </w:rPr>
  </w:style>
  <w:style w:type="character" w:customStyle="1" w:styleId="Brief-Bold">
    <w:name w:val="Brief - Bold"/>
    <w:rsid w:val="001B4CBC"/>
    <w:rPr>
      <w:rFonts w:ascii="Times New Roman" w:hAnsi="Times New Roman" w:cs="Times New Roman" w:hint="default"/>
      <w:b/>
      <w:bCs w:val="0"/>
    </w:rPr>
  </w:style>
  <w:style w:type="character" w:customStyle="1" w:styleId="Card-Underline">
    <w:name w:val="Card - Underline"/>
    <w:rsid w:val="001B4CBC"/>
    <w:rPr>
      <w:rFonts w:ascii="Times New Roman" w:hAnsi="Times New Roman" w:cs="Times New Roman" w:hint="default"/>
      <w:u w:val="single"/>
    </w:rPr>
  </w:style>
  <w:style w:type="character" w:customStyle="1" w:styleId="beriefunderline">
    <w:name w:val="berief = underline"/>
    <w:rsid w:val="001B4CBC"/>
    <w:rPr>
      <w:rFonts w:ascii="Times New Roman" w:eastAsia="Times New Roman" w:hAnsi="Times New Roman" w:cs="Times New Roman" w:hint="default"/>
      <w:sz w:val="20"/>
      <w:u w:val="single"/>
    </w:rPr>
  </w:style>
  <w:style w:type="character" w:customStyle="1" w:styleId="BoldText10pt">
    <w:name w:val="Bold Text 10 pt"/>
    <w:rsid w:val="001B4CBC"/>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1B4CBC"/>
    <w:rPr>
      <w:i/>
      <w:iCs w:val="0"/>
    </w:rPr>
  </w:style>
  <w:style w:type="character" w:customStyle="1" w:styleId="eoeaheader">
    <w:name w:val="eoea_header"/>
    <w:basedOn w:val="DefaultParagraphFont"/>
    <w:rsid w:val="001B4CBC"/>
  </w:style>
  <w:style w:type="character" w:customStyle="1" w:styleId="SC4208902">
    <w:name w:val="SC.4.208902"/>
    <w:rsid w:val="001B4CBC"/>
    <w:rPr>
      <w:rFonts w:ascii="Century" w:hAnsi="Century" w:cs="Century" w:hint="default"/>
      <w:color w:val="000000"/>
      <w:sz w:val="22"/>
      <w:szCs w:val="22"/>
    </w:rPr>
  </w:style>
  <w:style w:type="character" w:customStyle="1" w:styleId="SC4208915">
    <w:name w:val="SC.4.208915"/>
    <w:rsid w:val="001B4CBC"/>
    <w:rPr>
      <w:rFonts w:ascii="Century" w:hAnsi="Century" w:cs="Century" w:hint="default"/>
      <w:color w:val="000000"/>
      <w:sz w:val="13"/>
      <w:szCs w:val="13"/>
    </w:rPr>
  </w:style>
  <w:style w:type="character" w:customStyle="1" w:styleId="SC273764">
    <w:name w:val="SC.2.73764"/>
    <w:rsid w:val="001B4CBC"/>
    <w:rPr>
      <w:rFonts w:ascii="Century" w:hAnsi="Century" w:cs="Century" w:hint="default"/>
      <w:color w:val="000000"/>
      <w:sz w:val="72"/>
      <w:szCs w:val="72"/>
    </w:rPr>
  </w:style>
  <w:style w:type="character" w:customStyle="1" w:styleId="SC273779">
    <w:name w:val="SC.2.73779"/>
    <w:rsid w:val="001B4CBC"/>
    <w:rPr>
      <w:rFonts w:ascii="Century" w:hAnsi="Century" w:cs="Century" w:hint="default"/>
      <w:color w:val="000000"/>
      <w:sz w:val="40"/>
      <w:szCs w:val="40"/>
    </w:rPr>
  </w:style>
  <w:style w:type="character" w:customStyle="1" w:styleId="SC273763">
    <w:name w:val="SC.2.73763"/>
    <w:rsid w:val="001B4CBC"/>
    <w:rPr>
      <w:rFonts w:ascii="Century" w:hAnsi="Century" w:cs="Century" w:hint="default"/>
      <w:b/>
      <w:bCs/>
      <w:color w:val="000000"/>
    </w:rPr>
  </w:style>
  <w:style w:type="character" w:customStyle="1" w:styleId="SC4208910">
    <w:name w:val="SC.4.208910"/>
    <w:rsid w:val="001B4CBC"/>
    <w:rPr>
      <w:rFonts w:ascii="Century" w:hAnsi="Century" w:cs="Century" w:hint="default"/>
      <w:color w:val="000000"/>
      <w:sz w:val="28"/>
      <w:szCs w:val="28"/>
    </w:rPr>
  </w:style>
  <w:style w:type="character" w:customStyle="1" w:styleId="SC4208911">
    <w:name w:val="SC.4.208911"/>
    <w:rsid w:val="001B4CBC"/>
    <w:rPr>
      <w:rFonts w:ascii="Century" w:hAnsi="Century" w:cs="Century" w:hint="default"/>
      <w:color w:val="000000"/>
    </w:rPr>
  </w:style>
  <w:style w:type="character" w:customStyle="1" w:styleId="articlesubtitle">
    <w:name w:val="article_sub_title"/>
    <w:basedOn w:val="DefaultParagraphFont"/>
    <w:rsid w:val="001B4CBC"/>
  </w:style>
  <w:style w:type="character" w:customStyle="1" w:styleId="newsdate2">
    <w:name w:val="news_date2"/>
    <w:basedOn w:val="DefaultParagraphFont"/>
    <w:rsid w:val="001B4CBC"/>
  </w:style>
  <w:style w:type="character" w:customStyle="1" w:styleId="readarticleheader">
    <w:name w:val="readarticleheader"/>
    <w:basedOn w:val="DefaultParagraphFont"/>
    <w:rsid w:val="001B4CBC"/>
  </w:style>
  <w:style w:type="character" w:customStyle="1" w:styleId="UnderlineChar20">
    <w:name w:val="Underline Char2"/>
    <w:rsid w:val="001B4CBC"/>
    <w:rPr>
      <w:rFonts w:ascii="Trebuchet MS" w:hAnsi="Trebuchet MS" w:hint="default"/>
      <w:u w:val="thick"/>
      <w:lang w:val="en-US" w:eastAsia="zh-CN" w:bidi="ar-SA"/>
    </w:rPr>
  </w:style>
  <w:style w:type="character" w:customStyle="1" w:styleId="BoldUnderliningChar">
    <w:name w:val="Bold Underlining Char"/>
    <w:rsid w:val="001B4CBC"/>
    <w:rPr>
      <w:rFonts w:ascii="Arial Narrow" w:eastAsia="Times New Roman" w:hAnsi="Arial Narrow" w:hint="default"/>
      <w:b/>
      <w:bCs w:val="0"/>
      <w:szCs w:val="24"/>
      <w:u w:val="single"/>
      <w:lang w:val="en-GB" w:eastAsia="en-US" w:bidi="ar-SA"/>
    </w:rPr>
  </w:style>
  <w:style w:type="character" w:customStyle="1" w:styleId="medium-normal1">
    <w:name w:val="medium-normal1"/>
    <w:rsid w:val="001B4CBC"/>
    <w:rPr>
      <w:rFonts w:ascii="Arial" w:hAnsi="Arial" w:cs="Arial" w:hint="default"/>
      <w:b w:val="0"/>
      <w:bCs w:val="0"/>
      <w:i w:val="0"/>
      <w:iCs w:val="0"/>
      <w:sz w:val="20"/>
      <w:szCs w:val="20"/>
    </w:rPr>
  </w:style>
  <w:style w:type="character" w:customStyle="1" w:styleId="UnderlinedCardChar0">
    <w:name w:val="Underlined Card Char"/>
    <w:rsid w:val="001B4CBC"/>
    <w:rPr>
      <w:rFonts w:ascii="Palatino Linotype" w:hAnsi="Palatino Linotype" w:hint="default"/>
      <w:u w:val="single"/>
      <w:lang w:val="en-US" w:eastAsia="en-US" w:bidi="ar-SA"/>
    </w:rPr>
  </w:style>
  <w:style w:type="character" w:customStyle="1" w:styleId="char">
    <w:name w:val="char"/>
    <w:basedOn w:val="DefaultParagraphFont"/>
    <w:rsid w:val="001B4CBC"/>
  </w:style>
  <w:style w:type="character" w:customStyle="1" w:styleId="UnderlineCharCharCharCharCharChar">
    <w:name w:val="Underline Char Char Char Char Char Char"/>
    <w:rsid w:val="001B4CBC"/>
    <w:rPr>
      <w:rFonts w:ascii="Arial Narrow" w:hAnsi="Arial Narrow" w:hint="default"/>
      <w:szCs w:val="24"/>
      <w:u w:val="single"/>
      <w:lang w:val="en-US" w:eastAsia="en-US" w:bidi="ar-SA"/>
    </w:rPr>
  </w:style>
  <w:style w:type="character" w:customStyle="1" w:styleId="klink">
    <w:name w:val="klink"/>
    <w:basedOn w:val="DefaultParagraphFont"/>
    <w:rsid w:val="001B4CBC"/>
  </w:style>
  <w:style w:type="character" w:customStyle="1" w:styleId="date10">
    <w:name w:val="date1"/>
    <w:basedOn w:val="DefaultParagraphFont"/>
    <w:rsid w:val="001B4CBC"/>
  </w:style>
  <w:style w:type="character" w:customStyle="1" w:styleId="bolding1">
    <w:name w:val="bolding1"/>
    <w:rsid w:val="001B4CBC"/>
    <w:rPr>
      <w:b/>
      <w:bCs/>
    </w:rPr>
  </w:style>
  <w:style w:type="character" w:customStyle="1" w:styleId="bookoptions1">
    <w:name w:val="book_options1"/>
    <w:rsid w:val="001B4CBC"/>
    <w:rPr>
      <w:b/>
      <w:bCs/>
      <w:color w:val="333366"/>
    </w:rPr>
  </w:style>
  <w:style w:type="character" w:customStyle="1" w:styleId="descriptionblock">
    <w:name w:val="description block"/>
    <w:basedOn w:val="DefaultParagraphFont"/>
    <w:rsid w:val="001B4CBC"/>
  </w:style>
  <w:style w:type="character" w:customStyle="1" w:styleId="detailsboxblock">
    <w:name w:val="detailsbox block"/>
    <w:basedOn w:val="DefaultParagraphFont"/>
    <w:rsid w:val="001B4CBC"/>
  </w:style>
  <w:style w:type="character" w:customStyle="1" w:styleId="Char3">
    <w:name w:val="Char3"/>
    <w:rsid w:val="001B4CBC"/>
    <w:rPr>
      <w:rFonts w:ascii="Arial" w:hAnsi="Arial" w:cs="Arial" w:hint="default"/>
      <w:bCs/>
      <w:u w:val="thick"/>
      <w:lang w:val="en-US" w:eastAsia="en-US" w:bidi="ar-SA"/>
    </w:rPr>
  </w:style>
  <w:style w:type="character" w:customStyle="1" w:styleId="texto11">
    <w:name w:val="texto11"/>
    <w:rsid w:val="001B4CBC"/>
    <w:rPr>
      <w:rFonts w:ascii="Arial" w:hAnsi="Arial" w:cs="Arial" w:hint="default"/>
      <w:b w:val="0"/>
      <w:bCs w:val="0"/>
      <w:i w:val="0"/>
      <w:iCs w:val="0"/>
      <w:caps w:val="0"/>
      <w:color w:val="000000"/>
      <w:sz w:val="26"/>
      <w:szCs w:val="26"/>
    </w:rPr>
  </w:style>
  <w:style w:type="character" w:customStyle="1" w:styleId="CardTagChar">
    <w:name w:val="Card Tag Char"/>
    <w:rsid w:val="001B4CBC"/>
    <w:rPr>
      <w:rFonts w:ascii="Arial Narrow" w:hAnsi="Arial Narrow" w:hint="default"/>
      <w:b/>
      <w:bCs w:val="0"/>
      <w:sz w:val="24"/>
      <w:szCs w:val="24"/>
      <w:lang w:val="en-US" w:eastAsia="en-US" w:bidi="ar-SA"/>
    </w:rPr>
  </w:style>
  <w:style w:type="character" w:customStyle="1" w:styleId="DebateCiteCharCharChar">
    <w:name w:val="Debate Cite Char Char Char"/>
    <w:rsid w:val="001B4CBC"/>
    <w:rPr>
      <w:b/>
      <w:bCs w:val="0"/>
      <w:sz w:val="32"/>
      <w:szCs w:val="32"/>
      <w:lang w:val="en-US" w:eastAsia="en-US" w:bidi="ar-SA"/>
    </w:rPr>
  </w:style>
  <w:style w:type="character" w:customStyle="1" w:styleId="TagChar3">
    <w:name w:val="Tag Char3"/>
    <w:rsid w:val="001B4CBC"/>
    <w:rPr>
      <w:rFonts w:ascii="Palatino Linotype" w:hAnsi="Palatino Linotype" w:hint="default"/>
      <w:b/>
      <w:bCs w:val="0"/>
      <w:sz w:val="24"/>
      <w:szCs w:val="24"/>
      <w:lang w:val="en-US" w:eastAsia="en-US" w:bidi="ar-SA"/>
    </w:rPr>
  </w:style>
  <w:style w:type="character" w:customStyle="1" w:styleId="Style10ptBold">
    <w:name w:val="Style 10 pt Bold"/>
    <w:rsid w:val="001B4CBC"/>
    <w:rPr>
      <w:b/>
      <w:bCs/>
      <w:sz w:val="20"/>
    </w:rPr>
  </w:style>
  <w:style w:type="character" w:customStyle="1" w:styleId="text9">
    <w:name w:val="text9"/>
    <w:basedOn w:val="DefaultParagraphFont"/>
    <w:rsid w:val="001B4CBC"/>
  </w:style>
  <w:style w:type="character" w:customStyle="1" w:styleId="text21">
    <w:name w:val="text21"/>
    <w:basedOn w:val="DefaultParagraphFont"/>
    <w:rsid w:val="001B4CBC"/>
  </w:style>
  <w:style w:type="character" w:customStyle="1" w:styleId="text19">
    <w:name w:val="text19"/>
    <w:basedOn w:val="DefaultParagraphFont"/>
    <w:rsid w:val="001B4CBC"/>
  </w:style>
  <w:style w:type="character" w:customStyle="1" w:styleId="term2">
    <w:name w:val="term2"/>
    <w:rsid w:val="001B4CBC"/>
    <w:rPr>
      <w:b/>
      <w:bCs/>
    </w:rPr>
  </w:style>
  <w:style w:type="character" w:customStyle="1" w:styleId="pmterms12">
    <w:name w:val="pmterms12"/>
    <w:rsid w:val="001B4CBC"/>
    <w:rPr>
      <w:b/>
      <w:bCs/>
      <w:i w:val="0"/>
      <w:iCs w:val="0"/>
      <w:color w:val="000000"/>
    </w:rPr>
  </w:style>
  <w:style w:type="character" w:customStyle="1" w:styleId="ToReadChar">
    <w:name w:val="To Read Char"/>
    <w:rsid w:val="001B4CBC"/>
    <w:rPr>
      <w:rFonts w:ascii="Verdana" w:hAnsi="Verdana" w:hint="default"/>
      <w:b/>
      <w:bCs w:val="0"/>
      <w:szCs w:val="24"/>
      <w:u w:val="single"/>
      <w:lang w:val="en-US" w:eastAsia="en-US" w:bidi="ar-SA"/>
    </w:rPr>
  </w:style>
  <w:style w:type="character" w:customStyle="1" w:styleId="ToReadCharChar">
    <w:name w:val="To Read Char Char"/>
    <w:rsid w:val="001B4CBC"/>
    <w:rPr>
      <w:rFonts w:ascii="Verdana" w:hAnsi="Verdana" w:hint="default"/>
      <w:b/>
      <w:bCs w:val="0"/>
      <w:szCs w:val="24"/>
      <w:u w:val="single"/>
      <w:lang w:val="en-US" w:eastAsia="en-US" w:bidi="ar-SA"/>
    </w:rPr>
  </w:style>
  <w:style w:type="character" w:customStyle="1" w:styleId="bio">
    <w:name w:val="bio"/>
    <w:basedOn w:val="DefaultParagraphFont"/>
    <w:rsid w:val="001B4CBC"/>
  </w:style>
  <w:style w:type="character" w:customStyle="1" w:styleId="storytextstyle">
    <w:name w:val="storytextstyle"/>
    <w:basedOn w:val="DefaultParagraphFont"/>
    <w:rsid w:val="001B4CBC"/>
  </w:style>
  <w:style w:type="character" w:customStyle="1" w:styleId="cardunderlinedCharChar">
    <w:name w:val="card underlined Char Char"/>
    <w:rsid w:val="001B4CBC"/>
    <w:rPr>
      <w:rFonts w:ascii="Arial" w:hAnsi="Arial" w:cs="Arial" w:hint="default"/>
      <w:sz w:val="22"/>
      <w:szCs w:val="24"/>
      <w:u w:val="single"/>
      <w:lang w:val="en-US" w:eastAsia="en-US" w:bidi="ar-SA"/>
    </w:rPr>
  </w:style>
  <w:style w:type="character" w:customStyle="1" w:styleId="Style2Char0">
    <w:name w:val="Style2 Char"/>
    <w:rsid w:val="001B4CBC"/>
    <w:rPr>
      <w:rFonts w:ascii="Book Antiqua" w:hAnsi="Book Antiqua" w:hint="default"/>
      <w:u w:val="thick"/>
      <w:lang w:val="en-US" w:eastAsia="en-US" w:bidi="ar-SA"/>
    </w:rPr>
  </w:style>
  <w:style w:type="character" w:customStyle="1" w:styleId="Style2Char1">
    <w:name w:val="Style2 Char1"/>
    <w:rsid w:val="001B4CBC"/>
    <w:rPr>
      <w:rFonts w:ascii="Book Antiqua" w:hAnsi="Book Antiqua" w:hint="default"/>
      <w:szCs w:val="24"/>
      <w:u w:val="thick"/>
      <w:lang w:val="en-US" w:eastAsia="en-US" w:bidi="ar-SA"/>
    </w:rPr>
  </w:style>
  <w:style w:type="character" w:customStyle="1" w:styleId="articlehead21">
    <w:name w:val="articlehead21"/>
    <w:rsid w:val="001B4CBC"/>
    <w:rPr>
      <w:rFonts w:ascii="Arial" w:hAnsi="Arial" w:cs="Arial" w:hint="default"/>
      <w:b/>
      <w:bCs/>
      <w:color w:val="660000"/>
      <w:sz w:val="20"/>
      <w:szCs w:val="20"/>
    </w:rPr>
  </w:style>
  <w:style w:type="character" w:customStyle="1" w:styleId="TagCiteChar1">
    <w:name w:val="Tag/Cite Char1"/>
    <w:rsid w:val="001B4CBC"/>
    <w:rPr>
      <w:b/>
      <w:bCs w:val="0"/>
      <w:lang w:val="en-US" w:eastAsia="en-US" w:bidi="ar-SA"/>
    </w:rPr>
  </w:style>
  <w:style w:type="character" w:customStyle="1" w:styleId="goohl2">
    <w:name w:val="goohl2"/>
    <w:basedOn w:val="DefaultParagraphFont"/>
    <w:rsid w:val="001B4CBC"/>
  </w:style>
  <w:style w:type="character" w:customStyle="1" w:styleId="CardCharChar0">
    <w:name w:val="Card Char Char"/>
    <w:rsid w:val="001B4CBC"/>
    <w:rPr>
      <w:lang w:val="en-US" w:eastAsia="en-US" w:bidi="ar-SA"/>
    </w:rPr>
  </w:style>
  <w:style w:type="character" w:customStyle="1" w:styleId="BriefTitle1Char">
    <w:name w:val="Brief Title 1 Char"/>
    <w:rsid w:val="001B4CBC"/>
    <w:rPr>
      <w:b/>
      <w:bCs w:val="0"/>
      <w:u w:val="single"/>
      <w:lang w:val="en-US" w:eastAsia="en-US" w:bidi="ar-SA"/>
    </w:rPr>
  </w:style>
  <w:style w:type="character" w:customStyle="1" w:styleId="TagCiteCharChar">
    <w:name w:val="Tag/Cite Char Char"/>
    <w:rsid w:val="001B4CBC"/>
    <w:rPr>
      <w:b/>
      <w:bCs w:val="0"/>
      <w:lang w:val="en-US" w:eastAsia="en-US" w:bidi="ar-SA"/>
    </w:rPr>
  </w:style>
  <w:style w:type="character" w:customStyle="1" w:styleId="btx">
    <w:name w:val="btx"/>
    <w:basedOn w:val="DefaultParagraphFont"/>
    <w:rsid w:val="001B4CBC"/>
  </w:style>
  <w:style w:type="character" w:customStyle="1" w:styleId="prodgeneral1">
    <w:name w:val="prodgeneral1"/>
    <w:rsid w:val="001B4CBC"/>
    <w:rPr>
      <w:rFonts w:ascii="Verdana" w:hAnsi="Verdana" w:hint="default"/>
      <w:b w:val="0"/>
      <w:bCs w:val="0"/>
      <w:caps w:val="0"/>
      <w:color w:val="000000"/>
      <w:spacing w:val="0"/>
      <w:sz w:val="16"/>
      <w:szCs w:val="16"/>
    </w:rPr>
  </w:style>
  <w:style w:type="character" w:customStyle="1" w:styleId="summary1">
    <w:name w:val="summary1"/>
    <w:rsid w:val="001B4CBC"/>
    <w:rPr>
      <w:rFonts w:ascii="Arial" w:hAnsi="Arial" w:cs="Arial" w:hint="default"/>
      <w:sz w:val="18"/>
      <w:szCs w:val="18"/>
    </w:rPr>
  </w:style>
  <w:style w:type="character" w:customStyle="1" w:styleId="text3">
    <w:name w:val="text3"/>
    <w:basedOn w:val="DefaultParagraphFont"/>
    <w:rsid w:val="001B4CBC"/>
  </w:style>
  <w:style w:type="character" w:customStyle="1" w:styleId="cardtextsmallChar">
    <w:name w:val="card text small Char"/>
    <w:rsid w:val="001B4CBC"/>
    <w:rPr>
      <w:rFonts w:ascii="Arial Narrow" w:hAnsi="Arial Narrow" w:hint="default"/>
      <w:sz w:val="16"/>
      <w:szCs w:val="24"/>
      <w:lang w:val="en-US" w:eastAsia="en-US" w:bidi="ar-SA"/>
    </w:rPr>
  </w:style>
  <w:style w:type="character" w:customStyle="1" w:styleId="countrytitle1">
    <w:name w:val="countrytitle1"/>
    <w:rsid w:val="001B4CBC"/>
    <w:rPr>
      <w:rFonts w:ascii="Verdana" w:hAnsi="Verdana" w:hint="default"/>
      <w:b/>
      <w:bCs/>
      <w:color w:val="293643"/>
      <w:sz w:val="24"/>
      <w:szCs w:val="24"/>
    </w:rPr>
  </w:style>
  <w:style w:type="character" w:customStyle="1" w:styleId="storyheader1">
    <w:name w:val="storyheader1"/>
    <w:rsid w:val="001B4CBC"/>
    <w:rPr>
      <w:rFonts w:ascii="Verdana" w:hAnsi="Verdana" w:hint="default"/>
      <w:b/>
      <w:bCs/>
      <w:color w:val="000000"/>
      <w:sz w:val="21"/>
      <w:szCs w:val="21"/>
    </w:rPr>
  </w:style>
  <w:style w:type="character" w:customStyle="1" w:styleId="cardunderlinedChar0">
    <w:name w:val="card underlined Char"/>
    <w:rsid w:val="001B4CBC"/>
    <w:rPr>
      <w:rFonts w:ascii="Arial" w:hAnsi="Arial" w:cs="Arial" w:hint="default"/>
      <w:sz w:val="22"/>
      <w:szCs w:val="24"/>
      <w:u w:val="single"/>
      <w:lang w:val="en-US" w:eastAsia="en-US" w:bidi="ar-SA"/>
    </w:rPr>
  </w:style>
  <w:style w:type="character" w:customStyle="1" w:styleId="article1">
    <w:name w:val="article1"/>
    <w:rsid w:val="001B4CBC"/>
    <w:rPr>
      <w:rFonts w:ascii="Verdana" w:hAnsi="Verdana" w:hint="default"/>
      <w:color w:val="333333"/>
      <w:sz w:val="16"/>
      <w:szCs w:val="16"/>
    </w:rPr>
  </w:style>
  <w:style w:type="character" w:customStyle="1" w:styleId="story-posted-date1">
    <w:name w:val="story-posted-date1"/>
    <w:rsid w:val="001B4CBC"/>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1B4CBC"/>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1B4CBC"/>
  </w:style>
  <w:style w:type="character" w:customStyle="1" w:styleId="textmedium">
    <w:name w:val="textmedium"/>
    <w:basedOn w:val="DefaultParagraphFont"/>
    <w:rsid w:val="001B4CBC"/>
  </w:style>
  <w:style w:type="character" w:customStyle="1" w:styleId="citation1">
    <w:name w:val="citation1"/>
    <w:rsid w:val="001B4CBC"/>
    <w:rPr>
      <w:rFonts w:ascii="Verdana" w:hAnsi="Verdana" w:hint="default"/>
      <w:sz w:val="17"/>
      <w:szCs w:val="17"/>
    </w:rPr>
  </w:style>
  <w:style w:type="character" w:customStyle="1" w:styleId="hithighlite">
    <w:name w:val="hithighlite"/>
    <w:basedOn w:val="DefaultParagraphFont"/>
    <w:rsid w:val="001B4CBC"/>
  </w:style>
  <w:style w:type="character" w:customStyle="1" w:styleId="articlecontent">
    <w:name w:val="articlecontent"/>
    <w:basedOn w:val="DefaultParagraphFont"/>
    <w:rsid w:val="001B4CBC"/>
  </w:style>
  <w:style w:type="character" w:customStyle="1" w:styleId="fource1">
    <w:name w:val="fource1"/>
    <w:rsid w:val="001B4CBC"/>
    <w:rPr>
      <w:sz w:val="34"/>
      <w:szCs w:val="34"/>
    </w:rPr>
  </w:style>
  <w:style w:type="character" w:customStyle="1" w:styleId="LanguageStrikeChar">
    <w:name w:val="Language Strike Char"/>
    <w:rsid w:val="001B4CBC"/>
    <w:rPr>
      <w:rFonts w:ascii="Arial Narrow" w:hAnsi="Arial Narrow" w:hint="default"/>
      <w:strike/>
      <w:szCs w:val="24"/>
      <w:lang w:val="en-US" w:eastAsia="en-US" w:bidi="ar-SA"/>
    </w:rPr>
  </w:style>
  <w:style w:type="character" w:customStyle="1" w:styleId="normal11">
    <w:name w:val="normal1"/>
    <w:basedOn w:val="DefaultParagraphFont"/>
    <w:rsid w:val="001B4CBC"/>
  </w:style>
  <w:style w:type="character" w:customStyle="1" w:styleId="ds">
    <w:name w:val="ds"/>
    <w:basedOn w:val="DefaultParagraphFont"/>
    <w:rsid w:val="001B4CBC"/>
  </w:style>
  <w:style w:type="character" w:customStyle="1" w:styleId="UnderliningChar1">
    <w:name w:val="Underlining Char1"/>
    <w:rsid w:val="001B4CBC"/>
    <w:rPr>
      <w:rFonts w:ascii="Arial Narrow" w:hAnsi="Arial Narrow" w:hint="default"/>
      <w:szCs w:val="24"/>
      <w:u w:val="single"/>
      <w:lang w:val="en-US" w:eastAsia="en-US" w:bidi="ar-SA"/>
    </w:rPr>
  </w:style>
  <w:style w:type="character" w:customStyle="1" w:styleId="UnderliningChar2">
    <w:name w:val="Underlining Char2"/>
    <w:rsid w:val="001B4CBC"/>
    <w:rPr>
      <w:rFonts w:ascii="Arial Narrow" w:hAnsi="Arial Narrow" w:hint="default"/>
      <w:szCs w:val="24"/>
      <w:u w:val="single"/>
      <w:lang w:val="en-US" w:eastAsia="en-US" w:bidi="ar-SA"/>
    </w:rPr>
  </w:style>
  <w:style w:type="character" w:customStyle="1" w:styleId="MicroTextChar1">
    <w:name w:val="MicroText Char1"/>
    <w:rsid w:val="001B4CBC"/>
    <w:rPr>
      <w:rFonts w:ascii="Arial Narrow" w:hAnsi="Arial Narrow" w:hint="default"/>
      <w:sz w:val="12"/>
      <w:szCs w:val="24"/>
      <w:lang w:val="en-US" w:eastAsia="en-US" w:bidi="ar-SA"/>
    </w:rPr>
  </w:style>
  <w:style w:type="character" w:customStyle="1" w:styleId="DefaultPara">
    <w:name w:val="Default Para"/>
    <w:rsid w:val="001B4CBC"/>
    <w:rPr>
      <w:sz w:val="20"/>
    </w:rPr>
  </w:style>
  <w:style w:type="character" w:customStyle="1" w:styleId="SYSHYPERTEXT">
    <w:name w:val="SYS_HYPERTEXT"/>
    <w:rsid w:val="001B4CBC"/>
    <w:rPr>
      <w:color w:val="0000FF"/>
      <w:u w:val="single"/>
    </w:rPr>
  </w:style>
  <w:style w:type="character" w:customStyle="1" w:styleId="Hyperlink1">
    <w:name w:val="Hyperlink1"/>
    <w:rsid w:val="001B4CBC"/>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1B4CBC"/>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1B4CBC"/>
    <w:rPr>
      <w:rFonts w:ascii="Arial Narrow" w:hAnsi="Arial Narrow" w:hint="default"/>
      <w:noProof w:val="0"/>
      <w:szCs w:val="24"/>
      <w:u w:val="single"/>
      <w:lang w:val="en-US" w:eastAsia="en-US" w:bidi="ar-SA"/>
    </w:rPr>
  </w:style>
  <w:style w:type="character" w:customStyle="1" w:styleId="BlockHeading1Char">
    <w:name w:val="Block Heading 1 Char"/>
    <w:rsid w:val="001B4CBC"/>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1B4CBC"/>
    <w:rPr>
      <w:b/>
      <w:bCs w:val="0"/>
      <w:sz w:val="24"/>
      <w:szCs w:val="24"/>
      <w:u w:val="single"/>
      <w:lang w:val="en-US" w:eastAsia="en-US" w:bidi="ar-SA"/>
    </w:rPr>
  </w:style>
  <w:style w:type="character" w:customStyle="1" w:styleId="StyleTagTimesNewRomanChar">
    <w:name w:val="Style Tag + Times New Roman Char"/>
    <w:rsid w:val="001B4CBC"/>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1B4CBC"/>
    <w:rPr>
      <w:rFonts w:ascii="Arial Narrow" w:hAnsi="Arial Narrow" w:cs="Arial" w:hint="default"/>
      <w:b/>
      <w:bCs/>
      <w:iCs/>
      <w:sz w:val="24"/>
      <w:szCs w:val="28"/>
      <w:lang w:val="en-US" w:eastAsia="en-US" w:bidi="ar-SA"/>
    </w:rPr>
  </w:style>
  <w:style w:type="character" w:customStyle="1" w:styleId="UnderliningCharChar">
    <w:name w:val="Underlining Char Char"/>
    <w:rsid w:val="001B4CBC"/>
    <w:rPr>
      <w:rFonts w:ascii="Arial Narrow" w:hAnsi="Arial Narrow" w:hint="default"/>
      <w:szCs w:val="24"/>
      <w:u w:val="single"/>
      <w:lang w:val="en-US" w:eastAsia="en-US" w:bidi="ar-SA"/>
    </w:rPr>
  </w:style>
  <w:style w:type="character" w:customStyle="1" w:styleId="StyleArialNarrow12ptBold">
    <w:name w:val="Style Arial Narrow 12 pt Bold"/>
    <w:rsid w:val="001B4CBC"/>
    <w:rPr>
      <w:rFonts w:ascii="Arial Narrow" w:hAnsi="Arial Narrow" w:hint="default"/>
      <w:b/>
      <w:bCs/>
      <w:sz w:val="24"/>
    </w:rPr>
  </w:style>
  <w:style w:type="character" w:customStyle="1" w:styleId="Style1CharChar">
    <w:name w:val="Style1 Char Char"/>
    <w:rsid w:val="001B4CBC"/>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1B4CBC"/>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1B4CBC"/>
    <w:rPr>
      <w:noProof w:val="0"/>
      <w:u w:val="single"/>
      <w:lang w:val="en-US" w:eastAsia="en-US" w:bidi="ar-SA"/>
    </w:rPr>
  </w:style>
  <w:style w:type="character" w:customStyle="1" w:styleId="UnderlinedCharChar1">
    <w:name w:val="Underlined Char Char1"/>
    <w:rsid w:val="001B4CBC"/>
    <w:rPr>
      <w:rFonts w:ascii="Bell MT" w:eastAsia="Times New Roman" w:hAnsi="Bell MT" w:hint="default"/>
      <w:bCs/>
      <w:iCs/>
      <w:sz w:val="22"/>
      <w:u w:val="single"/>
    </w:rPr>
  </w:style>
  <w:style w:type="character" w:customStyle="1" w:styleId="Heading2CharChar2">
    <w:name w:val="Heading 2 Char Char2"/>
    <w:rsid w:val="001B4CBC"/>
    <w:rPr>
      <w:rFonts w:ascii="Arial" w:hAnsi="Arial" w:cs="Arial" w:hint="default"/>
      <w:b/>
      <w:bCs/>
      <w:iCs/>
      <w:sz w:val="22"/>
      <w:szCs w:val="28"/>
      <w:lang w:val="en-US" w:eastAsia="en-US" w:bidi="ar-SA"/>
    </w:rPr>
  </w:style>
  <w:style w:type="character" w:customStyle="1" w:styleId="doctitle">
    <w:name w:val="doctitle"/>
    <w:rsid w:val="001B4CBC"/>
  </w:style>
  <w:style w:type="character" w:customStyle="1" w:styleId="cardtext-underlined0">
    <w:name w:val="card text- underlined"/>
    <w:rsid w:val="001B4CBC"/>
    <w:rPr>
      <w:rFonts w:ascii="Garamond" w:hAnsi="Garamond" w:hint="default"/>
      <w:u w:val="single"/>
    </w:rPr>
  </w:style>
  <w:style w:type="character" w:customStyle="1" w:styleId="BodyText1">
    <w:name w:val="Body Text1"/>
    <w:basedOn w:val="DefaultParagraphFont"/>
    <w:rsid w:val="001B4CBC"/>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1B4CBC"/>
  </w:style>
  <w:style w:type="character" w:customStyle="1" w:styleId="BriefTitleChar">
    <w:name w:val="Brief Title Char"/>
    <w:basedOn w:val="DefaultParagraphFont"/>
    <w:rsid w:val="001B4CBC"/>
    <w:rPr>
      <w:b/>
      <w:bCs w:val="0"/>
      <w:sz w:val="24"/>
      <w:szCs w:val="24"/>
      <w:u w:val="single"/>
      <w:lang w:val="en-US" w:eastAsia="en-US" w:bidi="ar-SA"/>
    </w:rPr>
  </w:style>
  <w:style w:type="character" w:customStyle="1" w:styleId="BriefTitle2Char">
    <w:name w:val="Brief Title 2 Char"/>
    <w:basedOn w:val="BriefTitleChar"/>
    <w:rsid w:val="001B4CBC"/>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1B4CBC"/>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1B4CBC"/>
    <w:rPr>
      <w:rFonts w:ascii="Georgia" w:hAnsi="Georgia" w:hint="default"/>
      <w:b/>
      <w:bCs w:val="0"/>
      <w:sz w:val="24"/>
    </w:rPr>
  </w:style>
  <w:style w:type="character" w:customStyle="1" w:styleId="Emphasis20">
    <w:name w:val="Emphasis 2"/>
    <w:uiPriority w:val="1"/>
    <w:qFormat/>
    <w:rsid w:val="001B4CBC"/>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1B4CBC"/>
    <w:rPr>
      <w:rFonts w:ascii="AGaramond" w:hAnsi="AGaramond" w:cs="AGaramond" w:hint="default"/>
      <w:color w:val="211D1E"/>
      <w:sz w:val="14"/>
      <w:szCs w:val="14"/>
    </w:rPr>
  </w:style>
  <w:style w:type="character" w:customStyle="1" w:styleId="CharacterStyle2">
    <w:name w:val="Character Style 2"/>
    <w:uiPriority w:val="99"/>
    <w:rsid w:val="001B4CBC"/>
    <w:rPr>
      <w:sz w:val="20"/>
      <w:szCs w:val="20"/>
    </w:rPr>
  </w:style>
  <w:style w:type="character" w:customStyle="1" w:styleId="cross-head">
    <w:name w:val="cross-head"/>
    <w:rsid w:val="001B4CBC"/>
  </w:style>
  <w:style w:type="character" w:customStyle="1" w:styleId="dateline">
    <w:name w:val="dateline"/>
    <w:rsid w:val="001B4CBC"/>
  </w:style>
  <w:style w:type="character" w:customStyle="1" w:styleId="Subtitle1">
    <w:name w:val="Subtitle1"/>
    <w:rsid w:val="001B4CBC"/>
  </w:style>
  <w:style w:type="character" w:customStyle="1" w:styleId="metaorigin">
    <w:name w:val="meta_origin"/>
    <w:rsid w:val="001B4CBC"/>
  </w:style>
  <w:style w:type="character" w:customStyle="1" w:styleId="mandelbrotrefrag">
    <w:name w:val="mandelbrot_refrag"/>
    <w:rsid w:val="001B4CBC"/>
  </w:style>
  <w:style w:type="character" w:customStyle="1" w:styleId="eminfo">
    <w:name w:val="eminfo"/>
    <w:rsid w:val="001B4CBC"/>
  </w:style>
  <w:style w:type="character" w:customStyle="1" w:styleId="emhighlight">
    <w:name w:val="emhighlight"/>
    <w:rsid w:val="001B4CBC"/>
  </w:style>
  <w:style w:type="character" w:customStyle="1" w:styleId="name">
    <w:name w:val="name"/>
    <w:rsid w:val="001B4CBC"/>
  </w:style>
  <w:style w:type="character" w:customStyle="1" w:styleId="tkrname">
    <w:name w:val="tkrname"/>
    <w:rsid w:val="001B4CBC"/>
  </w:style>
  <w:style w:type="character" w:customStyle="1" w:styleId="tkrchange">
    <w:name w:val="tkrchange"/>
    <w:rsid w:val="001B4CBC"/>
  </w:style>
  <w:style w:type="character" w:customStyle="1" w:styleId="source-org">
    <w:name w:val="source-org"/>
    <w:rsid w:val="001B4CBC"/>
  </w:style>
  <w:style w:type="character" w:customStyle="1" w:styleId="updated">
    <w:name w:val="updated"/>
    <w:rsid w:val="001B4CBC"/>
  </w:style>
  <w:style w:type="character" w:customStyle="1" w:styleId="last">
    <w:name w:val="last"/>
    <w:rsid w:val="001B4CBC"/>
  </w:style>
  <w:style w:type="character" w:customStyle="1" w:styleId="Style11ptBoldUnderline1">
    <w:name w:val="Style 11 pt Bold Underline1"/>
    <w:rsid w:val="001B4CBC"/>
    <w:rPr>
      <w:b/>
      <w:bCs/>
      <w:sz w:val="20"/>
      <w:u w:val="single"/>
    </w:rPr>
  </w:style>
  <w:style w:type="character" w:customStyle="1" w:styleId="StyleStyleunderlineBold11pt">
    <w:name w:val="Style Style underline + Bold + 11 pt"/>
    <w:rsid w:val="001B4CBC"/>
    <w:rPr>
      <w:bCs/>
      <w:sz w:val="20"/>
      <w:u w:val="single"/>
    </w:rPr>
  </w:style>
  <w:style w:type="character" w:customStyle="1" w:styleId="StyleunderlineAsianTimesNewRomanBold">
    <w:name w:val="Style underline + (Asian) Times New Roman Bold"/>
    <w:rsid w:val="001B4CBC"/>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1B4CBC"/>
    <w:rPr>
      <w:b/>
      <w:bCs/>
      <w:sz w:val="20"/>
      <w:u w:val="single"/>
      <w:bdr w:val="single" w:sz="4" w:space="0" w:color="auto" w:frame="1"/>
    </w:rPr>
  </w:style>
  <w:style w:type="character" w:customStyle="1" w:styleId="A5">
    <w:name w:val="A5"/>
    <w:uiPriority w:val="99"/>
    <w:rsid w:val="001B4CBC"/>
    <w:rPr>
      <w:rFonts w:ascii="Times New Roman" w:hAnsi="Times New Roman" w:cs="Times New Roman" w:hint="default"/>
      <w:color w:val="000000"/>
      <w:sz w:val="13"/>
      <w:szCs w:val="13"/>
    </w:rPr>
  </w:style>
  <w:style w:type="character" w:customStyle="1" w:styleId="quotepeekbase">
    <w:name w:val="quotepeekbase"/>
    <w:rsid w:val="001B4CBC"/>
  </w:style>
  <w:style w:type="character" w:customStyle="1" w:styleId="cardChar1">
    <w:name w:val="card Char1"/>
    <w:rsid w:val="001B4CBC"/>
    <w:rPr>
      <w:rFonts w:ascii="Calibri" w:eastAsia="Calibri" w:hAnsi="Calibri" w:cs="Calibri" w:hint="default"/>
      <w:sz w:val="24"/>
      <w:szCs w:val="22"/>
      <w:lang w:val="x-none" w:eastAsia="x-none"/>
    </w:rPr>
  </w:style>
  <w:style w:type="character" w:customStyle="1" w:styleId="NormalCard">
    <w:name w:val="Normal Card"/>
    <w:uiPriority w:val="1"/>
    <w:qFormat/>
    <w:rsid w:val="001B4CBC"/>
    <w:rPr>
      <w:rFonts w:ascii="Times New Roman" w:hAnsi="Times New Roman" w:cs="Times New Roman" w:hint="default"/>
      <w:sz w:val="24"/>
    </w:rPr>
  </w:style>
  <w:style w:type="character" w:customStyle="1" w:styleId="HighlightedUnderline0">
    <w:name w:val="Highlighted Underline"/>
    <w:uiPriority w:val="1"/>
    <w:qFormat/>
    <w:rsid w:val="001B4CBC"/>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1B4CBC"/>
    <w:rPr>
      <w:rFonts w:ascii="Times New Roman" w:hAnsi="Times New Roman" w:cs="Times New Roman" w:hint="default"/>
      <w:sz w:val="16"/>
      <w:szCs w:val="16"/>
    </w:rPr>
  </w:style>
  <w:style w:type="character" w:customStyle="1" w:styleId="timebox">
    <w:name w:val="timebox"/>
    <w:rsid w:val="001B4CBC"/>
  </w:style>
  <w:style w:type="character" w:customStyle="1" w:styleId="Heading2Subtext">
    <w:name w:val="Heading 2 Subtext"/>
    <w:rsid w:val="001B4CBC"/>
    <w:rPr>
      <w:rFonts w:ascii="Times New Roman" w:hAnsi="Times New Roman" w:cs="Times New Roman" w:hint="default"/>
      <w:sz w:val="16"/>
    </w:rPr>
  </w:style>
  <w:style w:type="character" w:customStyle="1" w:styleId="-SmallText-">
    <w:name w:val="-Small Text-"/>
    <w:rsid w:val="001B4CBC"/>
    <w:rPr>
      <w:rFonts w:ascii="Garamond" w:hAnsi="Garamond" w:hint="default"/>
      <w:sz w:val="16"/>
    </w:rPr>
  </w:style>
  <w:style w:type="character" w:customStyle="1" w:styleId="label">
    <w:name w:val="label"/>
    <w:rsid w:val="001B4CBC"/>
  </w:style>
  <w:style w:type="character" w:customStyle="1" w:styleId="BoldUnderlineCharChar">
    <w:name w:val="BoldUnderline Char Char"/>
    <w:rsid w:val="001B4CBC"/>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1B4CBC"/>
  </w:style>
  <w:style w:type="character" w:customStyle="1" w:styleId="FontStyle477">
    <w:name w:val="Font Style477"/>
    <w:basedOn w:val="DefaultParagraphFont"/>
    <w:uiPriority w:val="99"/>
    <w:rsid w:val="001B4CBC"/>
    <w:rPr>
      <w:rFonts w:ascii="Times New Roman" w:hAnsi="Times New Roman" w:cs="Times New Roman" w:hint="default"/>
      <w:sz w:val="18"/>
      <w:szCs w:val="18"/>
    </w:rPr>
  </w:style>
  <w:style w:type="character" w:customStyle="1" w:styleId="FontStyle505">
    <w:name w:val="Font Style505"/>
    <w:basedOn w:val="DefaultParagraphFont"/>
    <w:uiPriority w:val="99"/>
    <w:rsid w:val="001B4CBC"/>
    <w:rPr>
      <w:rFonts w:ascii="Times New Roman" w:hAnsi="Times New Roman" w:cs="Times New Roman" w:hint="default"/>
      <w:sz w:val="18"/>
      <w:szCs w:val="18"/>
    </w:rPr>
  </w:style>
  <w:style w:type="character" w:customStyle="1" w:styleId="FontStyle514">
    <w:name w:val="Font Style514"/>
    <w:basedOn w:val="DefaultParagraphFont"/>
    <w:uiPriority w:val="99"/>
    <w:rsid w:val="001B4CBC"/>
    <w:rPr>
      <w:rFonts w:ascii="Times New Roman" w:hAnsi="Times New Roman" w:cs="Times New Roman" w:hint="default"/>
      <w:sz w:val="14"/>
      <w:szCs w:val="14"/>
    </w:rPr>
  </w:style>
  <w:style w:type="character" w:customStyle="1" w:styleId="FontStyle500">
    <w:name w:val="Font Style500"/>
    <w:basedOn w:val="DefaultParagraphFont"/>
    <w:uiPriority w:val="99"/>
    <w:rsid w:val="001B4CBC"/>
    <w:rPr>
      <w:rFonts w:ascii="Times New Roman" w:hAnsi="Times New Roman" w:cs="Times New Roman" w:hint="default"/>
      <w:b/>
      <w:bCs/>
      <w:sz w:val="16"/>
      <w:szCs w:val="16"/>
    </w:rPr>
  </w:style>
  <w:style w:type="character" w:customStyle="1" w:styleId="CardCite1">
    <w:name w:val="CardCite1"/>
    <w:qFormat/>
    <w:rsid w:val="001B4CBC"/>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1B4CBC"/>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1B4CBC"/>
    <w:rPr>
      <w:rFonts w:ascii="Times New Roman" w:hAnsi="Times New Roman" w:cs="Times New Roman" w:hint="default"/>
      <w:b/>
      <w:bCs/>
      <w:sz w:val="22"/>
      <w:szCs w:val="22"/>
    </w:rPr>
  </w:style>
  <w:style w:type="character" w:customStyle="1" w:styleId="CharacterStyle3">
    <w:name w:val="Character Style 3"/>
    <w:uiPriority w:val="99"/>
    <w:rsid w:val="001B4CBC"/>
    <w:rPr>
      <w:rFonts w:ascii="Bookman Old Style" w:hAnsi="Bookman Old Style" w:cs="Bookman Old Style" w:hint="default"/>
      <w:spacing w:val="-5"/>
      <w:sz w:val="18"/>
      <w:szCs w:val="18"/>
    </w:rPr>
  </w:style>
  <w:style w:type="character" w:customStyle="1" w:styleId="Style8pt1">
    <w:name w:val="Style 8 pt1"/>
    <w:rsid w:val="001B4CBC"/>
    <w:rPr>
      <w:rFonts w:ascii="Georgia" w:hAnsi="Georgia" w:hint="default"/>
      <w:sz w:val="16"/>
    </w:rPr>
  </w:style>
  <w:style w:type="character" w:customStyle="1" w:styleId="UnderlineStyleChar7">
    <w:name w:val="Underline Style Char7"/>
    <w:rsid w:val="001B4CBC"/>
    <w:rPr>
      <w:rFonts w:ascii="Garamond" w:hAnsi="Garamond" w:hint="default"/>
      <w:sz w:val="22"/>
      <w:szCs w:val="24"/>
      <w:u w:val="single"/>
      <w:lang w:val="en-US" w:eastAsia="en-US" w:bidi="ar-SA"/>
    </w:rPr>
  </w:style>
  <w:style w:type="character" w:customStyle="1" w:styleId="StyleArial6ptBold">
    <w:name w:val="Style Arial 6 pt Bold"/>
    <w:rsid w:val="001B4CBC"/>
    <w:rPr>
      <w:rFonts w:ascii="Arial" w:hAnsi="Arial" w:cs="Arial" w:hint="default"/>
      <w:bCs/>
      <w:sz w:val="12"/>
    </w:rPr>
  </w:style>
  <w:style w:type="character" w:customStyle="1" w:styleId="Heading2Char5">
    <w:name w:val="Heading 2 Char5"/>
    <w:rsid w:val="001B4CBC"/>
    <w:rPr>
      <w:rFonts w:ascii="Garamond" w:hAnsi="Garamond" w:cs="Arial" w:hint="default"/>
      <w:b/>
      <w:bCs/>
      <w:iCs/>
      <w:sz w:val="24"/>
      <w:szCs w:val="28"/>
      <w:lang w:val="en-US" w:eastAsia="en-US" w:bidi="ar-SA"/>
    </w:rPr>
  </w:style>
  <w:style w:type="character" w:customStyle="1" w:styleId="TagGreg">
    <w:name w:val="TagGreg"/>
    <w:uiPriority w:val="1"/>
    <w:qFormat/>
    <w:rsid w:val="001B4CBC"/>
    <w:rPr>
      <w:b/>
      <w:bCs w:val="0"/>
      <w:sz w:val="24"/>
    </w:rPr>
  </w:style>
  <w:style w:type="character" w:customStyle="1" w:styleId="StyleDebateUnderline10pt">
    <w:name w:val="Style Debate Underline + 10 pt"/>
    <w:rsid w:val="001B4CBC"/>
    <w:rPr>
      <w:rFonts w:ascii="Times New Roman" w:hAnsi="Times New Roman" w:cs="Times New Roman" w:hint="default"/>
      <w:sz w:val="20"/>
      <w:szCs w:val="20"/>
      <w:u w:val="single"/>
    </w:rPr>
  </w:style>
  <w:style w:type="character" w:customStyle="1" w:styleId="underlinedCharChar0">
    <w:name w:val="underlined Char Char"/>
    <w:locked/>
    <w:rsid w:val="001B4CBC"/>
    <w:rPr>
      <w:u w:val="single"/>
    </w:rPr>
  </w:style>
  <w:style w:type="character" w:customStyle="1" w:styleId="SourceBold">
    <w:name w:val="Source Bold"/>
    <w:rsid w:val="001B4CBC"/>
    <w:rPr>
      <w:rFonts w:ascii="Arial Narrow" w:hAnsi="Arial Narrow" w:hint="default"/>
      <w:b/>
      <w:bCs w:val="0"/>
      <w:strike w:val="0"/>
      <w:dstrike w:val="0"/>
      <w:sz w:val="24"/>
      <w:u w:val="none"/>
      <w:effect w:val="none"/>
    </w:rPr>
  </w:style>
  <w:style w:type="character" w:customStyle="1" w:styleId="2xBoldUnderline">
    <w:name w:val="2x_Bold_Underline"/>
    <w:rsid w:val="001B4CBC"/>
    <w:rPr>
      <w:b/>
      <w:bCs/>
      <w:sz w:val="24"/>
      <w:u w:val="thick"/>
    </w:rPr>
  </w:style>
  <w:style w:type="character" w:customStyle="1" w:styleId="Dottedunderline">
    <w:name w:val="Dotted underline"/>
    <w:rsid w:val="001B4CBC"/>
    <w:rPr>
      <w:u w:val="dotted"/>
    </w:rPr>
  </w:style>
  <w:style w:type="character" w:customStyle="1" w:styleId="readChar">
    <w:name w:val="read Char"/>
    <w:rsid w:val="001B4CBC"/>
    <w:rPr>
      <w:szCs w:val="22"/>
      <w:u w:val="single"/>
      <w:lang w:val="en-US" w:eastAsia="en-US" w:bidi="ar-SA"/>
    </w:rPr>
  </w:style>
  <w:style w:type="character" w:customStyle="1" w:styleId="underlining0">
    <w:name w:val="underlining"/>
    <w:rsid w:val="001B4CBC"/>
    <w:rPr>
      <w:u w:val="single"/>
    </w:rPr>
  </w:style>
  <w:style w:type="character" w:customStyle="1" w:styleId="btitle">
    <w:name w:val="btitle"/>
    <w:rsid w:val="001B4CBC"/>
  </w:style>
  <w:style w:type="character" w:customStyle="1" w:styleId="green">
    <w:name w:val="green"/>
    <w:rsid w:val="001B4CBC"/>
  </w:style>
  <w:style w:type="character" w:customStyle="1" w:styleId="BodyText20">
    <w:name w:val="Body Text2"/>
    <w:rsid w:val="001B4CB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1B4CBC"/>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1B4CB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1B4CBC"/>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1B4CBC"/>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1B4CBC"/>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1B4CB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1B4CBC"/>
    <w:rPr>
      <w:rFonts w:ascii="Sylfaen" w:hAnsi="Sylfaen" w:cs="Sylfaen" w:hint="default"/>
      <w:i/>
      <w:iCs/>
      <w:strike w:val="0"/>
      <w:dstrike w:val="0"/>
      <w:sz w:val="19"/>
      <w:szCs w:val="19"/>
      <w:u w:val="none"/>
      <w:effect w:val="none"/>
      <w:shd w:val="clear" w:color="auto" w:fill="FFFFFF"/>
    </w:rPr>
  </w:style>
  <w:style w:type="character" w:customStyle="1" w:styleId="1">
    <w:name w:val="1"/>
    <w:rsid w:val="001B4CBC"/>
    <w:rPr>
      <w:rFonts w:ascii="Arial" w:hAnsi="Arial" w:cs="Arial" w:hint="default"/>
      <w:bCs/>
      <w:sz w:val="20"/>
      <w:u w:val="single"/>
      <w:lang w:val="en-US" w:eastAsia="en-US" w:bidi="ar-SA"/>
    </w:rPr>
  </w:style>
  <w:style w:type="character" w:customStyle="1" w:styleId="CharChar31">
    <w:name w:val="Char Char31"/>
    <w:rsid w:val="001B4CBC"/>
    <w:rPr>
      <w:rFonts w:ascii="Arial" w:hAnsi="Arial" w:cs="Arial" w:hint="default"/>
      <w:b/>
      <w:bCs/>
      <w:iCs/>
      <w:lang w:val="en-US" w:eastAsia="en-US" w:bidi="ar-SA"/>
    </w:rPr>
  </w:style>
  <w:style w:type="character" w:customStyle="1" w:styleId="Subtitle2">
    <w:name w:val="Subtitle2"/>
    <w:rsid w:val="001B4CBC"/>
  </w:style>
  <w:style w:type="character" w:customStyle="1" w:styleId="drop">
    <w:name w:val="drop"/>
    <w:rsid w:val="001B4CBC"/>
  </w:style>
  <w:style w:type="character" w:customStyle="1" w:styleId="bioline">
    <w:name w:val="bioline"/>
    <w:rsid w:val="001B4CBC"/>
  </w:style>
  <w:style w:type="character" w:customStyle="1" w:styleId="articletitle0">
    <w:name w:val="article_title"/>
    <w:rsid w:val="001B4CBC"/>
  </w:style>
  <w:style w:type="character" w:customStyle="1" w:styleId="A4">
    <w:name w:val="A4"/>
    <w:uiPriority w:val="99"/>
    <w:rsid w:val="001B4CBC"/>
    <w:rPr>
      <w:color w:val="000000"/>
    </w:rPr>
  </w:style>
  <w:style w:type="character" w:customStyle="1" w:styleId="s2">
    <w:name w:val="s2"/>
    <w:rsid w:val="001B4CBC"/>
  </w:style>
  <w:style w:type="character" w:customStyle="1" w:styleId="s4">
    <w:name w:val="s4"/>
    <w:rsid w:val="001B4CBC"/>
  </w:style>
  <w:style w:type="character" w:customStyle="1" w:styleId="s5">
    <w:name w:val="s5"/>
    <w:rsid w:val="001B4CBC"/>
  </w:style>
  <w:style w:type="character" w:customStyle="1" w:styleId="cap">
    <w:name w:val="cap"/>
    <w:rsid w:val="001B4CBC"/>
  </w:style>
  <w:style w:type="character" w:customStyle="1" w:styleId="rightsnotice">
    <w:name w:val="rightsnotice"/>
    <w:rsid w:val="001B4CBC"/>
  </w:style>
  <w:style w:type="character" w:customStyle="1" w:styleId="Caption1">
    <w:name w:val="Caption1"/>
    <w:rsid w:val="001B4CBC"/>
  </w:style>
  <w:style w:type="character" w:customStyle="1" w:styleId="credit">
    <w:name w:val="credit"/>
    <w:rsid w:val="001B4CBC"/>
  </w:style>
  <w:style w:type="character" w:customStyle="1" w:styleId="scaps">
    <w:name w:val="scaps"/>
    <w:rsid w:val="001B4CBC"/>
  </w:style>
  <w:style w:type="character" w:customStyle="1" w:styleId="current-article">
    <w:name w:val="current-article"/>
    <w:rsid w:val="001B4CBC"/>
  </w:style>
  <w:style w:type="character" w:customStyle="1" w:styleId="related-current-indicator">
    <w:name w:val="related-current-indicator"/>
    <w:rsid w:val="001B4CBC"/>
  </w:style>
  <w:style w:type="character" w:customStyle="1" w:styleId="bylclear">
    <w:name w:val="bylclear"/>
    <w:rsid w:val="001B4CBC"/>
  </w:style>
  <w:style w:type="character" w:customStyle="1" w:styleId="timestamp">
    <w:name w:val="timestamp"/>
    <w:rsid w:val="001B4CBC"/>
  </w:style>
  <w:style w:type="character" w:customStyle="1" w:styleId="comments">
    <w:name w:val="comments"/>
    <w:rsid w:val="001B4CBC"/>
  </w:style>
  <w:style w:type="character" w:customStyle="1" w:styleId="essaytext">
    <w:name w:val="essaytext"/>
    <w:rsid w:val="001B4CBC"/>
  </w:style>
  <w:style w:type="character" w:customStyle="1" w:styleId="username">
    <w:name w:val="username"/>
    <w:rsid w:val="001B4CBC"/>
  </w:style>
  <w:style w:type="character" w:customStyle="1" w:styleId="toplinks">
    <w:name w:val="toplinks"/>
    <w:rsid w:val="001B4CBC"/>
  </w:style>
  <w:style w:type="character" w:customStyle="1" w:styleId="A3">
    <w:name w:val="A3"/>
    <w:rsid w:val="001B4CBC"/>
    <w:rPr>
      <w:rFonts w:ascii="Perpetua" w:hAnsi="Perpetua" w:cs="Perpetua" w:hint="default"/>
      <w:color w:val="000000"/>
      <w:sz w:val="15"/>
      <w:szCs w:val="15"/>
    </w:rPr>
  </w:style>
  <w:style w:type="character" w:customStyle="1" w:styleId="see">
    <w:name w:val="see"/>
    <w:rsid w:val="001B4CBC"/>
  </w:style>
  <w:style w:type="character" w:customStyle="1" w:styleId="first-letter">
    <w:name w:val="first-letter"/>
    <w:rsid w:val="001B4CBC"/>
  </w:style>
  <w:style w:type="character" w:customStyle="1" w:styleId="focusparagraph">
    <w:name w:val="focusparagraph"/>
    <w:rsid w:val="001B4CBC"/>
  </w:style>
  <w:style w:type="character" w:customStyle="1" w:styleId="lightblue">
    <w:name w:val="lightblue"/>
    <w:rsid w:val="001B4CBC"/>
  </w:style>
  <w:style w:type="character" w:customStyle="1" w:styleId="StyleUnderlineCharChar9pt">
    <w:name w:val="Style Underline Char Char + 9 pt"/>
    <w:rsid w:val="001B4CBC"/>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1B4CBC"/>
  </w:style>
  <w:style w:type="character" w:customStyle="1" w:styleId="Title10">
    <w:name w:val="Title1"/>
    <w:rsid w:val="001B4CBC"/>
  </w:style>
  <w:style w:type="character" w:customStyle="1" w:styleId="BoldandUnderlineCharCharCharChar">
    <w:name w:val="Bold and Underline Char Char Char Char"/>
    <w:rsid w:val="001B4CBC"/>
    <w:rPr>
      <w:b/>
      <w:bCs w:val="0"/>
      <w:noProof w:val="0"/>
      <w:u w:val="single"/>
      <w:lang w:val="en-US" w:eastAsia="en-US" w:bidi="ar-SA"/>
    </w:rPr>
  </w:style>
  <w:style w:type="character" w:customStyle="1" w:styleId="FontStyle29">
    <w:name w:val="Font Style29"/>
    <w:uiPriority w:val="99"/>
    <w:rsid w:val="001B4CBC"/>
    <w:rPr>
      <w:rFonts w:ascii="Arial" w:hAnsi="Arial" w:cs="Arial" w:hint="default"/>
      <w:sz w:val="14"/>
      <w:szCs w:val="14"/>
    </w:rPr>
  </w:style>
  <w:style w:type="character" w:customStyle="1" w:styleId="CardsUnderlined">
    <w:name w:val="Cards Underlined"/>
    <w:rsid w:val="001B4CBC"/>
    <w:rPr>
      <w:rFonts w:ascii="Helvetica" w:hAnsi="Helvetica" w:cs="Helvetica" w:hint="default"/>
      <w:sz w:val="22"/>
      <w:szCs w:val="24"/>
      <w:u w:val="thick"/>
    </w:rPr>
  </w:style>
  <w:style w:type="character" w:customStyle="1" w:styleId="titles">
    <w:name w:val="titles"/>
    <w:rsid w:val="001B4CBC"/>
  </w:style>
  <w:style w:type="character" w:customStyle="1" w:styleId="articletext0">
    <w:name w:val="article_text"/>
    <w:rsid w:val="001B4CBC"/>
  </w:style>
  <w:style w:type="character" w:customStyle="1" w:styleId="contentauthor">
    <w:name w:val="contentauthor"/>
    <w:rsid w:val="001B4CBC"/>
  </w:style>
  <w:style w:type="character" w:customStyle="1" w:styleId="subarticleheader">
    <w:name w:val="subarticleheader"/>
    <w:rsid w:val="001B4CBC"/>
  </w:style>
  <w:style w:type="character" w:customStyle="1" w:styleId="spelle">
    <w:name w:val="spelle"/>
    <w:rsid w:val="001B4CBC"/>
  </w:style>
  <w:style w:type="character" w:customStyle="1" w:styleId="grame">
    <w:name w:val="grame"/>
    <w:rsid w:val="001B4CBC"/>
  </w:style>
  <w:style w:type="character" w:customStyle="1" w:styleId="newstitle1">
    <w:name w:val="newstitle1"/>
    <w:rsid w:val="001B4CBC"/>
  </w:style>
  <w:style w:type="character" w:customStyle="1" w:styleId="copy">
    <w:name w:val="copy"/>
    <w:rsid w:val="001B4CBC"/>
  </w:style>
  <w:style w:type="character" w:customStyle="1" w:styleId="topheadline">
    <w:name w:val="topheadline"/>
    <w:rsid w:val="001B4CBC"/>
  </w:style>
  <w:style w:type="character" w:customStyle="1" w:styleId="Stylereduce27pt">
    <w:name w:val="Style reduce2 + 7 pt"/>
    <w:rsid w:val="001B4CBC"/>
    <w:rPr>
      <w:rFonts w:ascii="Times New Roman" w:hAnsi="Times New Roman" w:cs="Arial" w:hint="default"/>
      <w:color w:val="000000"/>
      <w:sz w:val="14"/>
      <w:szCs w:val="22"/>
    </w:rPr>
  </w:style>
  <w:style w:type="character" w:customStyle="1" w:styleId="srtitle">
    <w:name w:val="srtitle"/>
    <w:rsid w:val="001B4CBC"/>
  </w:style>
  <w:style w:type="character" w:customStyle="1" w:styleId="st1">
    <w:name w:val="st1"/>
    <w:rsid w:val="001B4CBC"/>
  </w:style>
  <w:style w:type="character" w:customStyle="1" w:styleId="StyleStyleGaramond">
    <w:name w:val="Style Style Garamond +"/>
    <w:rsid w:val="001B4CBC"/>
    <w:rPr>
      <w:rFonts w:ascii="Garamond" w:hAnsi="Garamond" w:cs="Times New Roman" w:hint="default"/>
      <w:sz w:val="20"/>
    </w:rPr>
  </w:style>
  <w:style w:type="character" w:customStyle="1" w:styleId="quotechar0">
    <w:name w:val="quotechar"/>
    <w:rsid w:val="001B4CBC"/>
  </w:style>
  <w:style w:type="character" w:customStyle="1" w:styleId="boldunderline0">
    <w:name w:val="boldunderline"/>
    <w:rsid w:val="001B4CBC"/>
  </w:style>
  <w:style w:type="character" w:customStyle="1" w:styleId="A8">
    <w:name w:val="A8"/>
    <w:rsid w:val="001B4CBC"/>
    <w:rPr>
      <w:rFonts w:ascii="Scala" w:hAnsi="Scala" w:cs="Scala" w:hint="default"/>
      <w:color w:val="000000"/>
      <w:sz w:val="15"/>
      <w:szCs w:val="15"/>
    </w:rPr>
  </w:style>
  <w:style w:type="character" w:customStyle="1" w:styleId="A0">
    <w:name w:val="A0"/>
    <w:uiPriority w:val="99"/>
    <w:rsid w:val="001B4CBC"/>
    <w:rPr>
      <w:rFonts w:ascii="Scala" w:hAnsi="Scala" w:cs="Scala" w:hint="default"/>
      <w:color w:val="000000"/>
      <w:sz w:val="16"/>
      <w:szCs w:val="16"/>
    </w:rPr>
  </w:style>
  <w:style w:type="character" w:customStyle="1" w:styleId="Date11">
    <w:name w:val="Date11"/>
    <w:rsid w:val="001B4CBC"/>
  </w:style>
  <w:style w:type="character" w:customStyle="1" w:styleId="Boxout">
    <w:name w:val="Box out"/>
    <w:uiPriority w:val="1"/>
    <w:qFormat/>
    <w:rsid w:val="001B4CBC"/>
    <w:rPr>
      <w:rFonts w:ascii="Tahoma" w:hAnsi="Tahoma" w:cs="Tahoma" w:hint="default"/>
      <w:b/>
      <w:bCs w:val="0"/>
      <w:sz w:val="20"/>
      <w:u w:val="single"/>
      <w:bdr w:val="none" w:sz="0" w:space="0" w:color="auto" w:frame="1"/>
      <w:shd w:val="clear" w:color="auto" w:fill="A9E8F5"/>
    </w:rPr>
  </w:style>
  <w:style w:type="character" w:customStyle="1" w:styleId="metad">
    <w:name w:val="metad"/>
    <w:rsid w:val="001B4CBC"/>
  </w:style>
  <w:style w:type="character" w:customStyle="1" w:styleId="sifr-alternate">
    <w:name w:val="sifr-alternate"/>
    <w:rsid w:val="001B4CBC"/>
  </w:style>
  <w:style w:type="character" w:customStyle="1" w:styleId="justify1">
    <w:name w:val="justify1"/>
    <w:rsid w:val="001B4CBC"/>
  </w:style>
  <w:style w:type="character" w:customStyle="1" w:styleId="artbody1">
    <w:name w:val="art_body1"/>
    <w:rsid w:val="001B4CBC"/>
    <w:rPr>
      <w:rFonts w:ascii="Arial" w:hAnsi="Arial" w:cs="Arial" w:hint="default"/>
    </w:rPr>
  </w:style>
  <w:style w:type="character" w:customStyle="1" w:styleId="A1">
    <w:name w:val="A1"/>
    <w:uiPriority w:val="99"/>
    <w:rsid w:val="001B4CBC"/>
    <w:rPr>
      <w:rFonts w:ascii="Book Antiqua" w:hAnsi="Book Antiqua" w:cs="Book Antiqua" w:hint="default"/>
      <w:color w:val="221E1F"/>
      <w:sz w:val="22"/>
      <w:szCs w:val="22"/>
    </w:rPr>
  </w:style>
  <w:style w:type="character" w:customStyle="1" w:styleId="reality">
    <w:name w:val="reality"/>
    <w:rsid w:val="001B4CBC"/>
  </w:style>
  <w:style w:type="character" w:customStyle="1" w:styleId="text2">
    <w:name w:val="text2"/>
    <w:rsid w:val="001B4CBC"/>
  </w:style>
  <w:style w:type="character" w:customStyle="1" w:styleId="StyleUnderlineChar2CharChar11pt">
    <w:name w:val="Style Underline Char2 Char Char + 11 pt"/>
    <w:rsid w:val="001B4CBC"/>
    <w:rPr>
      <w:rFonts w:ascii="Times New Roman" w:hAnsi="Times New Roman" w:cs="Times New Roman" w:hint="default"/>
      <w:sz w:val="20"/>
      <w:u w:val="single"/>
    </w:rPr>
  </w:style>
  <w:style w:type="character" w:customStyle="1" w:styleId="StyleStyleBoldUnderline11pt">
    <w:name w:val="Style Style Bold Underline + 11 pt"/>
    <w:rsid w:val="001B4CBC"/>
    <w:rPr>
      <w:b/>
      <w:bCs/>
      <w:sz w:val="20"/>
      <w:u w:val="single"/>
    </w:rPr>
  </w:style>
  <w:style w:type="character" w:customStyle="1" w:styleId="articlehead2">
    <w:name w:val="articlehead2"/>
    <w:rsid w:val="001B4CBC"/>
  </w:style>
  <w:style w:type="character" w:customStyle="1" w:styleId="pronset">
    <w:name w:val="pronset"/>
    <w:rsid w:val="001B4CBC"/>
  </w:style>
  <w:style w:type="character" w:customStyle="1" w:styleId="prondelim">
    <w:name w:val="prondelim"/>
    <w:rsid w:val="001B4CBC"/>
  </w:style>
  <w:style w:type="character" w:customStyle="1" w:styleId="prontoggle">
    <w:name w:val="pron_toggle"/>
    <w:rsid w:val="001B4CBC"/>
  </w:style>
  <w:style w:type="character" w:customStyle="1" w:styleId="boldface">
    <w:name w:val="boldface"/>
    <w:rsid w:val="001B4CBC"/>
  </w:style>
  <w:style w:type="character" w:customStyle="1" w:styleId="secondary-bf">
    <w:name w:val="secondary-bf"/>
    <w:rsid w:val="001B4CBC"/>
  </w:style>
  <w:style w:type="table" w:styleId="ColorfulGrid-Accent1">
    <w:name w:val="Colorful Grid Accent 1"/>
    <w:basedOn w:val="TableNormal"/>
    <w:link w:val="ColorfulGrid-Accent1Char"/>
    <w:uiPriority w:val="29"/>
    <w:unhideWhenUsed/>
    <w:rsid w:val="001B4CBC"/>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1B4CBC"/>
    <w:rPr>
      <w:rFonts w:ascii="Times New Roman" w:hAnsi="Times New Roman" w:cs="Times New Roman" w:hint="default"/>
      <w:iCs/>
      <w:color w:val="000000"/>
      <w:sz w:val="16"/>
    </w:rPr>
  </w:style>
  <w:style w:type="character" w:customStyle="1" w:styleId="Boxout0">
    <w:name w:val="Boxout"/>
    <w:uiPriority w:val="1"/>
    <w:qFormat/>
    <w:rsid w:val="001B4CBC"/>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1B4CBC"/>
  </w:style>
  <w:style w:type="character" w:customStyle="1" w:styleId="pg">
    <w:name w:val="pg"/>
    <w:rsid w:val="001B4CBC"/>
  </w:style>
  <w:style w:type="character" w:customStyle="1" w:styleId="detailtitle">
    <w:name w:val="detailtitle"/>
    <w:rsid w:val="001B4CBC"/>
  </w:style>
  <w:style w:type="character" w:customStyle="1" w:styleId="storydate">
    <w:name w:val="storydate"/>
    <w:rsid w:val="001B4CBC"/>
  </w:style>
  <w:style w:type="character" w:customStyle="1" w:styleId="preloadwrap">
    <w:name w:val="preloadwrap"/>
    <w:rsid w:val="001B4CBC"/>
  </w:style>
  <w:style w:type="character" w:customStyle="1" w:styleId="creditwrap">
    <w:name w:val="creditwrap"/>
    <w:rsid w:val="001B4CBC"/>
  </w:style>
  <w:style w:type="character" w:customStyle="1" w:styleId="DefaultChar1">
    <w:name w:val="Default Char1"/>
    <w:rsid w:val="001B4CBC"/>
    <w:rPr>
      <w:noProof w:val="0"/>
      <w:color w:val="000000"/>
      <w:lang w:val="en-US" w:eastAsia="en-US" w:bidi="ar-SA"/>
    </w:rPr>
  </w:style>
  <w:style w:type="character" w:customStyle="1" w:styleId="textunderlineChar0">
    <w:name w:val="text underline Char"/>
    <w:rsid w:val="001B4CBC"/>
    <w:rPr>
      <w:sz w:val="24"/>
      <w:szCs w:val="22"/>
      <w:u w:val="thick"/>
      <w:lang w:val="en-US" w:eastAsia="en-US" w:bidi="ar-SA"/>
    </w:rPr>
  </w:style>
  <w:style w:type="character" w:customStyle="1" w:styleId="BoldChar">
    <w:name w:val="Bold Char"/>
    <w:rsid w:val="001B4CBC"/>
    <w:rPr>
      <w:rFonts w:ascii="Times New Roman" w:eastAsia="Times New Roman" w:hAnsi="Times New Roman" w:cs="Times New Roman" w:hint="default"/>
      <w:b/>
      <w:bCs w:val="0"/>
      <w:szCs w:val="24"/>
    </w:rPr>
  </w:style>
  <w:style w:type="character" w:customStyle="1" w:styleId="pmterms31">
    <w:name w:val="pmterms31"/>
    <w:rsid w:val="001B4CBC"/>
    <w:rPr>
      <w:b/>
      <w:bCs/>
      <w:i w:val="0"/>
      <w:iCs w:val="0"/>
      <w:color w:val="000000"/>
    </w:rPr>
  </w:style>
  <w:style w:type="character" w:customStyle="1" w:styleId="copyrightdescription">
    <w:name w:val="copyrightdescription"/>
    <w:rsid w:val="001B4CBC"/>
  </w:style>
  <w:style w:type="character" w:customStyle="1" w:styleId="ft01">
    <w:name w:val="ft01"/>
    <w:rsid w:val="001B4CBC"/>
    <w:rPr>
      <w:rFonts w:ascii="Times" w:hAnsi="Times" w:cs="Times" w:hint="default"/>
      <w:color w:val="000000"/>
      <w:sz w:val="14"/>
      <w:szCs w:val="14"/>
    </w:rPr>
  </w:style>
  <w:style w:type="character" w:customStyle="1" w:styleId="ft11">
    <w:name w:val="ft11"/>
    <w:rsid w:val="001B4CBC"/>
    <w:rPr>
      <w:rFonts w:ascii="Times" w:hAnsi="Times" w:cs="Times" w:hint="default"/>
      <w:color w:val="000000"/>
      <w:sz w:val="17"/>
      <w:szCs w:val="17"/>
    </w:rPr>
  </w:style>
  <w:style w:type="character" w:customStyle="1" w:styleId="ft21">
    <w:name w:val="ft21"/>
    <w:rsid w:val="001B4CBC"/>
    <w:rPr>
      <w:rFonts w:ascii="Times" w:hAnsi="Times" w:cs="Times" w:hint="default"/>
      <w:color w:val="000000"/>
      <w:sz w:val="15"/>
      <w:szCs w:val="15"/>
    </w:rPr>
  </w:style>
  <w:style w:type="character" w:customStyle="1" w:styleId="ft31">
    <w:name w:val="ft31"/>
    <w:rsid w:val="001B4CBC"/>
    <w:rPr>
      <w:rFonts w:ascii="Times" w:hAnsi="Times" w:cs="Times" w:hint="default"/>
      <w:color w:val="000000"/>
      <w:sz w:val="15"/>
      <w:szCs w:val="15"/>
    </w:rPr>
  </w:style>
  <w:style w:type="character" w:customStyle="1" w:styleId="dquo">
    <w:name w:val="dquo"/>
    <w:rsid w:val="001B4CBC"/>
  </w:style>
  <w:style w:type="character" w:customStyle="1" w:styleId="caps2">
    <w:name w:val="caps2"/>
    <w:rsid w:val="001B4CBC"/>
  </w:style>
  <w:style w:type="character" w:customStyle="1" w:styleId="CardsFont12ptCharCharCharChar">
    <w:name w:val="Cards + Font: 12 pt Char Char Char Char"/>
    <w:rsid w:val="001B4CBC"/>
    <w:rPr>
      <w:sz w:val="24"/>
      <w:szCs w:val="24"/>
      <w:u w:val="thick"/>
      <w:lang w:val="en-US" w:eastAsia="en-US" w:bidi="ar-SA"/>
    </w:rPr>
  </w:style>
  <w:style w:type="character" w:customStyle="1" w:styleId="ccs">
    <w:name w:val="c cs"/>
    <w:rsid w:val="001B4CBC"/>
  </w:style>
  <w:style w:type="character" w:customStyle="1" w:styleId="UnderlinedEvChar">
    <w:name w:val="Underlined Ev Char"/>
    <w:rsid w:val="001B4CBC"/>
    <w:rPr>
      <w:rFonts w:ascii="Times New Roman" w:eastAsia="Times New Roman" w:hAnsi="Times New Roman" w:cs="Times New Roman" w:hint="default"/>
      <w:szCs w:val="24"/>
      <w:u w:val="single"/>
    </w:rPr>
  </w:style>
  <w:style w:type="character" w:customStyle="1" w:styleId="dropshadow">
    <w:name w:val="dropshadow"/>
    <w:rsid w:val="001B4CBC"/>
  </w:style>
  <w:style w:type="character" w:customStyle="1" w:styleId="d05ws">
    <w:name w:val="d05ws"/>
    <w:rsid w:val="001B4CBC"/>
  </w:style>
  <w:style w:type="character" w:customStyle="1" w:styleId="rzibod">
    <w:name w:val="rzibod"/>
    <w:rsid w:val="001B4CBC"/>
  </w:style>
  <w:style w:type="character" w:customStyle="1" w:styleId="StyleBold1">
    <w:name w:val="Style Bold1"/>
    <w:rsid w:val="001B4CBC"/>
    <w:rPr>
      <w:rFonts w:ascii="Georgia" w:hAnsi="Georgia" w:hint="default"/>
      <w:b/>
      <w:bCs/>
      <w:sz w:val="22"/>
    </w:rPr>
  </w:style>
  <w:style w:type="character" w:customStyle="1" w:styleId="headertext">
    <w:name w:val="headertext"/>
    <w:rsid w:val="001B4CBC"/>
  </w:style>
  <w:style w:type="character" w:customStyle="1" w:styleId="endnote-reference">
    <w:name w:val="endnote-reference"/>
    <w:rsid w:val="001B4CBC"/>
  </w:style>
  <w:style w:type="character" w:customStyle="1" w:styleId="officialsname">
    <w:name w:val="official_s_name"/>
    <w:rsid w:val="001B4CBC"/>
  </w:style>
  <w:style w:type="character" w:customStyle="1" w:styleId="audience">
    <w:name w:val="audience"/>
    <w:rsid w:val="001B4CBC"/>
  </w:style>
  <w:style w:type="character" w:customStyle="1" w:styleId="A7">
    <w:name w:val="A7"/>
    <w:uiPriority w:val="99"/>
    <w:rsid w:val="001B4CBC"/>
    <w:rPr>
      <w:rFonts w:ascii="Myriad Pro" w:hAnsi="Myriad Pro" w:cs="Myriad Pro" w:hint="default"/>
      <w:color w:val="0066B1"/>
      <w:sz w:val="22"/>
      <w:szCs w:val="22"/>
    </w:rPr>
  </w:style>
  <w:style w:type="character" w:customStyle="1" w:styleId="normalchar">
    <w:name w:val="normal__char"/>
    <w:rsid w:val="001B4CBC"/>
  </w:style>
  <w:style w:type="character" w:customStyle="1" w:styleId="hyperlink002cheading0020100200028block0020title0029char">
    <w:name w:val="hyperlink_002cheading_00201_0020_0028block_0020title_0029__char"/>
    <w:rsid w:val="001B4CBC"/>
  </w:style>
  <w:style w:type="character" w:customStyle="1" w:styleId="underline002cstyle0020bold0020underlinechar">
    <w:name w:val="underline_002cstyle_0020bold_0020underline__char"/>
    <w:rsid w:val="001B4CBC"/>
  </w:style>
  <w:style w:type="character" w:customStyle="1" w:styleId="copyboldblack">
    <w:name w:val="copyboldblack"/>
    <w:rsid w:val="001B4CBC"/>
  </w:style>
  <w:style w:type="character" w:customStyle="1" w:styleId="copybold">
    <w:name w:val="copybold"/>
    <w:rsid w:val="001B4CBC"/>
  </w:style>
  <w:style w:type="character" w:customStyle="1" w:styleId="author-date0">
    <w:name w:val="author-date"/>
    <w:rsid w:val="001B4CBC"/>
  </w:style>
  <w:style w:type="character" w:customStyle="1" w:styleId="hidden">
    <w:name w:val="hidden"/>
    <w:rsid w:val="001B4CBC"/>
  </w:style>
  <w:style w:type="character" w:customStyle="1" w:styleId="articlebegin">
    <w:name w:val="articlebegin"/>
    <w:rsid w:val="001B4CBC"/>
  </w:style>
  <w:style w:type="character" w:customStyle="1" w:styleId="mediaoverlay">
    <w:name w:val="mediaoverlay"/>
    <w:rsid w:val="001B4CBC"/>
  </w:style>
  <w:style w:type="character" w:customStyle="1" w:styleId="blogcaption">
    <w:name w:val="blog_caption"/>
    <w:rsid w:val="001B4CBC"/>
  </w:style>
  <w:style w:type="character" w:customStyle="1" w:styleId="commnet-abuzz">
    <w:name w:val="commnet-abuzz"/>
    <w:rsid w:val="001B4CBC"/>
  </w:style>
  <w:style w:type="character" w:customStyle="1" w:styleId="fbconnectbuttontext">
    <w:name w:val="fbconnectbutton_text"/>
    <w:rsid w:val="001B4CBC"/>
  </w:style>
  <w:style w:type="character" w:customStyle="1" w:styleId="fbsharecountinner">
    <w:name w:val="fb_share_count_inner"/>
    <w:rsid w:val="001B4CBC"/>
  </w:style>
  <w:style w:type="character" w:customStyle="1" w:styleId="stbuttontext">
    <w:name w:val="stbuttontext"/>
    <w:rsid w:val="001B4CBC"/>
  </w:style>
  <w:style w:type="character" w:customStyle="1" w:styleId="source">
    <w:name w:val="source"/>
    <w:rsid w:val="001B4CBC"/>
  </w:style>
  <w:style w:type="character" w:customStyle="1" w:styleId="pubdate">
    <w:name w:val="pubdate"/>
    <w:rsid w:val="001B4CBC"/>
  </w:style>
  <w:style w:type="character" w:customStyle="1" w:styleId="grey">
    <w:name w:val="grey"/>
    <w:rsid w:val="001B4CBC"/>
  </w:style>
  <w:style w:type="character" w:customStyle="1" w:styleId="postdate">
    <w:name w:val="post_date"/>
    <w:rsid w:val="001B4CBC"/>
  </w:style>
  <w:style w:type="character" w:customStyle="1" w:styleId="bdx">
    <w:name w:val="bdx"/>
    <w:rsid w:val="001B4CBC"/>
  </w:style>
  <w:style w:type="character" w:customStyle="1" w:styleId="bdl">
    <w:name w:val="bdl"/>
    <w:rsid w:val="001B4CBC"/>
  </w:style>
  <w:style w:type="character" w:customStyle="1" w:styleId="breadcrumbitemcurrent">
    <w:name w:val="breadcrumbitemcurrent"/>
    <w:rsid w:val="001B4CBC"/>
  </w:style>
  <w:style w:type="character" w:customStyle="1" w:styleId="bbl">
    <w:name w:val="bbl"/>
    <w:rsid w:val="001B4CBC"/>
  </w:style>
  <w:style w:type="character" w:customStyle="1" w:styleId="Date2">
    <w:name w:val="Date2"/>
    <w:rsid w:val="001B4CBC"/>
  </w:style>
  <w:style w:type="character" w:customStyle="1" w:styleId="company">
    <w:name w:val="company"/>
    <w:rsid w:val="001B4CBC"/>
  </w:style>
  <w:style w:type="character" w:customStyle="1" w:styleId="itxtnewhookspan">
    <w:name w:val="itxtnewhookspan"/>
    <w:rsid w:val="001B4CBC"/>
  </w:style>
  <w:style w:type="character" w:customStyle="1" w:styleId="gstxthlt">
    <w:name w:val="gstxt_hlt"/>
    <w:rsid w:val="001B4CBC"/>
  </w:style>
  <w:style w:type="character" w:customStyle="1" w:styleId="SubtleEmphasis1">
    <w:name w:val="Subtle Emphasis1"/>
    <w:uiPriority w:val="19"/>
    <w:qFormat/>
    <w:rsid w:val="001B4CBC"/>
    <w:rPr>
      <w:rFonts w:ascii="Times New Roman" w:hAnsi="Times New Roman" w:cs="Times New Roman" w:hint="default"/>
      <w:b/>
      <w:bCs w:val="0"/>
      <w:iCs/>
      <w:color w:val="auto"/>
      <w:sz w:val="22"/>
    </w:rPr>
  </w:style>
  <w:style w:type="character" w:customStyle="1" w:styleId="StyleBoldRed">
    <w:name w:val="Style Bold Red"/>
    <w:rsid w:val="001B4CBC"/>
    <w:rPr>
      <w:b/>
      <w:bCs/>
      <w:color w:val="auto"/>
    </w:rPr>
  </w:style>
  <w:style w:type="character" w:customStyle="1" w:styleId="StyleTimesNewRoman8pt">
    <w:name w:val="Style Times New Roman 8 pt"/>
    <w:rsid w:val="001B4CBC"/>
    <w:rPr>
      <w:rFonts w:ascii="Georgia" w:hAnsi="Georgia" w:hint="default"/>
      <w:sz w:val="16"/>
    </w:rPr>
  </w:style>
  <w:style w:type="character" w:customStyle="1" w:styleId="StyleStyle7pt8pt">
    <w:name w:val="Style Style 7 pt + 8 pt"/>
    <w:rsid w:val="001B4CBC"/>
    <w:rPr>
      <w:sz w:val="16"/>
    </w:rPr>
  </w:style>
  <w:style w:type="character" w:customStyle="1" w:styleId="StyleStyleThickunderlineBold1">
    <w:name w:val="Style Style Thick underline + Bold1"/>
    <w:rsid w:val="001B4CBC"/>
    <w:rPr>
      <w:b/>
      <w:bCs/>
      <w:u w:val="thick"/>
    </w:rPr>
  </w:style>
  <w:style w:type="character" w:customStyle="1" w:styleId="StyleUnderline2">
    <w:name w:val="Style Underline2"/>
    <w:rsid w:val="001B4CBC"/>
    <w:rPr>
      <w:u w:val="single"/>
    </w:rPr>
  </w:style>
  <w:style w:type="character" w:customStyle="1" w:styleId="ShrinkText">
    <w:name w:val="Shrink Text"/>
    <w:rsid w:val="001B4CBC"/>
    <w:rPr>
      <w:sz w:val="16"/>
    </w:rPr>
  </w:style>
  <w:style w:type="character" w:customStyle="1" w:styleId="smallcaps">
    <w:name w:val="smallcaps"/>
    <w:rsid w:val="001B4CBC"/>
  </w:style>
  <w:style w:type="character" w:customStyle="1" w:styleId="goldbldtext">
    <w:name w:val="goldbldtext"/>
    <w:rsid w:val="001B4CBC"/>
  </w:style>
  <w:style w:type="character" w:customStyle="1" w:styleId="cardshighlight0">
    <w:name w:val="cardshighlight"/>
    <w:rsid w:val="001B4CBC"/>
  </w:style>
  <w:style w:type="character" w:customStyle="1" w:styleId="cardsfont12pt1">
    <w:name w:val="cardsfont12pt"/>
    <w:rsid w:val="001B4CBC"/>
  </w:style>
  <w:style w:type="character" w:customStyle="1" w:styleId="ft1">
    <w:name w:val="ft1"/>
    <w:rsid w:val="001B4CBC"/>
  </w:style>
  <w:style w:type="character" w:customStyle="1" w:styleId="ft6">
    <w:name w:val="ft6"/>
    <w:rsid w:val="001B4CBC"/>
  </w:style>
  <w:style w:type="character" w:customStyle="1" w:styleId="kicker">
    <w:name w:val="kicker"/>
    <w:rsid w:val="001B4CBC"/>
  </w:style>
  <w:style w:type="character" w:customStyle="1" w:styleId="backcontent">
    <w:name w:val="backcontent"/>
    <w:rsid w:val="001B4CBC"/>
  </w:style>
  <w:style w:type="character" w:customStyle="1" w:styleId="daystmp">
    <w:name w:val="daystmp"/>
    <w:rsid w:val="001B4CBC"/>
  </w:style>
  <w:style w:type="character" w:customStyle="1" w:styleId="cardsfont12ptchar">
    <w:name w:val="cardsfont12ptchar"/>
    <w:rsid w:val="001B4CBC"/>
  </w:style>
  <w:style w:type="character" w:customStyle="1" w:styleId="gal">
    <w:name w:val="gal"/>
    <w:rsid w:val="001B4CBC"/>
  </w:style>
  <w:style w:type="character" w:customStyle="1" w:styleId="submitted">
    <w:name w:val="submitted"/>
    <w:rsid w:val="001B4CBC"/>
  </w:style>
  <w:style w:type="character" w:customStyle="1" w:styleId="imagedateline">
    <w:name w:val="image_dateline"/>
    <w:rsid w:val="001B4CBC"/>
  </w:style>
  <w:style w:type="character" w:customStyle="1" w:styleId="authordatecharchar">
    <w:name w:val="authordatecharchar"/>
    <w:rsid w:val="001B4CBC"/>
  </w:style>
  <w:style w:type="character" w:customStyle="1" w:styleId="style1char0">
    <w:name w:val="style1char"/>
    <w:rsid w:val="001B4CBC"/>
  </w:style>
  <w:style w:type="character" w:customStyle="1" w:styleId="tagcharchar0">
    <w:name w:val="tagcharchar"/>
    <w:rsid w:val="001B4CBC"/>
  </w:style>
  <w:style w:type="character" w:customStyle="1" w:styleId="underlinedcharchar2">
    <w:name w:val="underlinedcharchar"/>
    <w:rsid w:val="001B4CBC"/>
  </w:style>
  <w:style w:type="character" w:customStyle="1" w:styleId="BoxedChar">
    <w:name w:val="Boxed Char"/>
    <w:rsid w:val="001B4CBC"/>
    <w:rPr>
      <w:rFonts w:ascii="Arial Narrow" w:hAnsi="Arial Narrow" w:hint="default"/>
      <w:b/>
      <w:bCs w:val="0"/>
      <w:sz w:val="18"/>
      <w:bdr w:val="single" w:sz="6" w:space="0" w:color="auto" w:frame="1"/>
    </w:rPr>
  </w:style>
  <w:style w:type="character" w:customStyle="1" w:styleId="Style11ptUnderline2">
    <w:name w:val="Style 11 pt Underline2"/>
    <w:rsid w:val="001B4CBC"/>
    <w:rPr>
      <w:sz w:val="20"/>
      <w:u w:val="single"/>
    </w:rPr>
  </w:style>
  <w:style w:type="character" w:customStyle="1" w:styleId="Style11ptBoldUnderline2">
    <w:name w:val="Style 11 pt Bold Underline2"/>
    <w:rsid w:val="001B4CBC"/>
    <w:rPr>
      <w:b/>
      <w:bCs/>
      <w:sz w:val="20"/>
      <w:u w:val="single"/>
    </w:rPr>
  </w:style>
  <w:style w:type="character" w:customStyle="1" w:styleId="nw">
    <w:name w:val="nw"/>
    <w:rsid w:val="001B4CBC"/>
  </w:style>
  <w:style w:type="character" w:customStyle="1" w:styleId="Styleunderline11ptBoldBorderSinglesolidlineAuto">
    <w:name w:val="Style underline + 11 pt Bold Border: : (Single solid line Auto ..."/>
    <w:rsid w:val="001B4CBC"/>
    <w:rPr>
      <w:b/>
      <w:bCs/>
      <w:sz w:val="20"/>
      <w:u w:val="single"/>
      <w:bdr w:val="single" w:sz="4" w:space="0" w:color="auto" w:frame="1"/>
    </w:rPr>
  </w:style>
  <w:style w:type="character" w:customStyle="1" w:styleId="cardCharCharChar1">
    <w:name w:val="card Char Char Char1"/>
    <w:rsid w:val="001B4CBC"/>
    <w:rPr>
      <w:lang w:val="en-US" w:eastAsia="en-US" w:bidi="ar-SA"/>
    </w:rPr>
  </w:style>
  <w:style w:type="character" w:customStyle="1" w:styleId="authors1">
    <w:name w:val="authors1"/>
    <w:rsid w:val="001B4CBC"/>
    <w:rPr>
      <w:rFonts w:ascii="Verdana" w:hAnsi="Verdana" w:hint="default"/>
      <w:b/>
      <w:bCs/>
      <w:color w:val="006699"/>
      <w:sz w:val="20"/>
      <w:szCs w:val="20"/>
    </w:rPr>
  </w:style>
  <w:style w:type="character" w:customStyle="1" w:styleId="headlinesectionlarge">
    <w:name w:val="headline_section_large"/>
    <w:rsid w:val="001B4CBC"/>
  </w:style>
  <w:style w:type="character" w:customStyle="1" w:styleId="Styleunderline11ptBlack">
    <w:name w:val="Style underline + 11 pt Black"/>
    <w:rsid w:val="001B4CBC"/>
    <w:rPr>
      <w:color w:val="000000"/>
      <w:sz w:val="20"/>
      <w:u w:val="single"/>
    </w:rPr>
  </w:style>
  <w:style w:type="character" w:customStyle="1" w:styleId="Styleunderline11ptBoldBlack">
    <w:name w:val="Style underline + 11 pt Bold Black"/>
    <w:rsid w:val="001B4CBC"/>
    <w:rPr>
      <w:b/>
      <w:bCs/>
      <w:color w:val="000000"/>
      <w:sz w:val="20"/>
      <w:u w:val="single"/>
    </w:rPr>
  </w:style>
  <w:style w:type="character" w:customStyle="1" w:styleId="Style11ptBoldBlackUnderline">
    <w:name w:val="Style 11 pt Bold Black Underline"/>
    <w:rsid w:val="001B4CBC"/>
    <w:rPr>
      <w:b/>
      <w:bCs/>
      <w:color w:val="000000"/>
      <w:sz w:val="20"/>
      <w:u w:val="single"/>
    </w:rPr>
  </w:style>
  <w:style w:type="character" w:customStyle="1" w:styleId="Style11ptBoldBlackUnderlineBorderSinglesolidline">
    <w:name w:val="Style 11 pt Bold Black Underline Border: : (Single solid line ..."/>
    <w:rsid w:val="001B4CBC"/>
    <w:rPr>
      <w:b/>
      <w:bCs/>
      <w:color w:val="000000"/>
      <w:sz w:val="20"/>
      <w:u w:val="single"/>
      <w:bdr w:val="single" w:sz="4" w:space="0" w:color="auto" w:frame="1"/>
    </w:rPr>
  </w:style>
  <w:style w:type="character" w:customStyle="1" w:styleId="StyleLatinMeridien-Italic11ptItalicUnderline">
    <w:name w:val="Style (Latin) Meridien-Italic 11 pt Italic Underline"/>
    <w:rsid w:val="001B4CBC"/>
    <w:rPr>
      <w:rFonts w:ascii="Meridien-Italic" w:hAnsi="Meridien-Italic" w:hint="default"/>
      <w:i/>
      <w:iCs/>
      <w:sz w:val="20"/>
      <w:u w:val="single"/>
    </w:rPr>
  </w:style>
  <w:style w:type="character" w:customStyle="1" w:styleId="Citation-AuthorDate">
    <w:name w:val="Citation - Author/Date"/>
    <w:rsid w:val="001B4CBC"/>
    <w:rPr>
      <w:b/>
      <w:bCs w:val="0"/>
      <w:smallCaps/>
      <w:sz w:val="24"/>
      <w:u w:val="single"/>
    </w:rPr>
  </w:style>
  <w:style w:type="character" w:customStyle="1" w:styleId="underlinestylechar0">
    <w:name w:val="underlinestylechar"/>
    <w:rsid w:val="001B4CBC"/>
  </w:style>
  <w:style w:type="character" w:customStyle="1" w:styleId="highlight">
    <w:name w:val="highlight"/>
    <w:rsid w:val="001B4CBC"/>
  </w:style>
  <w:style w:type="character" w:customStyle="1" w:styleId="DottedUnderline0">
    <w:name w:val="Dotted Underline"/>
    <w:rsid w:val="001B4CBC"/>
    <w:rPr>
      <w:rFonts w:ascii="Times New Roman" w:hAnsi="Times New Roman" w:cs="Times New Roman" w:hint="default"/>
      <w:sz w:val="20"/>
      <w:u w:val="dottedHeavy"/>
    </w:rPr>
  </w:style>
  <w:style w:type="character" w:customStyle="1" w:styleId="titleauthoretc">
    <w:name w:val="titleauthoretc"/>
    <w:rsid w:val="001B4CBC"/>
  </w:style>
  <w:style w:type="character" w:customStyle="1" w:styleId="labeltext">
    <w:name w:val="labeltext"/>
    <w:rsid w:val="001B4CBC"/>
  </w:style>
  <w:style w:type="character" w:customStyle="1" w:styleId="viewlink">
    <w:name w:val="viewlink"/>
    <w:rsid w:val="001B4CBC"/>
  </w:style>
  <w:style w:type="character" w:customStyle="1" w:styleId="share">
    <w:name w:val="share"/>
    <w:rsid w:val="001B4CBC"/>
  </w:style>
  <w:style w:type="character" w:customStyle="1" w:styleId="inlinkchart">
    <w:name w:val="inlink_chart"/>
    <w:rsid w:val="001B4CBC"/>
  </w:style>
  <w:style w:type="character" w:customStyle="1" w:styleId="underLight">
    <w:name w:val="underLight"/>
    <w:uiPriority w:val="1"/>
    <w:qFormat/>
    <w:rsid w:val="001B4CBC"/>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1B4CBC"/>
  </w:style>
  <w:style w:type="character" w:customStyle="1" w:styleId="author-rss">
    <w:name w:val="author-rss"/>
    <w:rsid w:val="001B4CBC"/>
  </w:style>
  <w:style w:type="character" w:customStyle="1" w:styleId="fbsharecountwrapper">
    <w:name w:val="fb_share_count_wrapper"/>
    <w:rsid w:val="001B4CBC"/>
  </w:style>
  <w:style w:type="character" w:customStyle="1" w:styleId="fbbuttontext">
    <w:name w:val="fb_button_text"/>
    <w:rsid w:val="001B4CBC"/>
  </w:style>
  <w:style w:type="character" w:customStyle="1" w:styleId="hw">
    <w:name w:val="hw"/>
    <w:rsid w:val="001B4CBC"/>
  </w:style>
  <w:style w:type="character" w:customStyle="1" w:styleId="linktotop">
    <w:name w:val="linktotop"/>
    <w:rsid w:val="001B4CBC"/>
  </w:style>
  <w:style w:type="character" w:customStyle="1" w:styleId="maintextbldleft">
    <w:name w:val="maintextbldleft"/>
    <w:rsid w:val="001B4CBC"/>
  </w:style>
  <w:style w:type="character" w:customStyle="1" w:styleId="maintextleft">
    <w:name w:val="maintextleft"/>
    <w:rsid w:val="001B4CBC"/>
  </w:style>
  <w:style w:type="character" w:customStyle="1" w:styleId="descriptionstyle1block">
    <w:name w:val="description style1 block"/>
    <w:rsid w:val="001B4CBC"/>
  </w:style>
  <w:style w:type="character" w:customStyle="1" w:styleId="gutter-right-1">
    <w:name w:val="gutter-right-1"/>
    <w:basedOn w:val="DefaultParagraphFont"/>
    <w:rsid w:val="001B4CBC"/>
  </w:style>
  <w:style w:type="character" w:customStyle="1" w:styleId="ssl3">
    <w:name w:val="ss_l3"/>
    <w:rsid w:val="001B4CBC"/>
  </w:style>
  <w:style w:type="character" w:customStyle="1" w:styleId="FontStyle39">
    <w:name w:val="Font Style39"/>
    <w:uiPriority w:val="99"/>
    <w:rsid w:val="001B4CBC"/>
    <w:rPr>
      <w:rFonts w:ascii="Constantia" w:hAnsi="Constantia" w:cs="Constantia" w:hint="default"/>
      <w:b/>
      <w:bCs/>
      <w:sz w:val="18"/>
      <w:szCs w:val="18"/>
    </w:rPr>
  </w:style>
  <w:style w:type="character" w:customStyle="1" w:styleId="6">
    <w:name w:val="6"/>
    <w:rsid w:val="001B4CBC"/>
    <w:rPr>
      <w:rFonts w:ascii="Arial" w:hAnsi="Arial" w:cs="Arial" w:hint="default"/>
      <w:bCs/>
      <w:sz w:val="20"/>
      <w:u w:val="single"/>
      <w:lang w:val="en-US" w:eastAsia="en-US" w:bidi="ar-SA"/>
    </w:rPr>
  </w:style>
  <w:style w:type="character" w:customStyle="1" w:styleId="Header11">
    <w:name w:val="Header11"/>
    <w:rsid w:val="001B4CBC"/>
  </w:style>
  <w:style w:type="character" w:customStyle="1" w:styleId="posa">
    <w:name w:val="pos(a)"/>
    <w:basedOn w:val="DefaultParagraphFont"/>
    <w:rsid w:val="001B4CBC"/>
  </w:style>
  <w:style w:type="character" w:customStyle="1" w:styleId="u-hiddeninnarrowenv">
    <w:name w:val="u-hiddeninnarrowenv"/>
    <w:basedOn w:val="DefaultParagraphFont"/>
    <w:rsid w:val="001B4CBC"/>
  </w:style>
  <w:style w:type="character" w:customStyle="1" w:styleId="followbutton-bird">
    <w:name w:val="followbutton-bird"/>
    <w:basedOn w:val="DefaultParagraphFont"/>
    <w:rsid w:val="001B4CBC"/>
  </w:style>
  <w:style w:type="character" w:customStyle="1" w:styleId="tweetauthor-name">
    <w:name w:val="tweetauthor-name"/>
    <w:basedOn w:val="DefaultParagraphFont"/>
    <w:rsid w:val="001B4CBC"/>
  </w:style>
  <w:style w:type="character" w:customStyle="1" w:styleId="tweetauthor-verifiedbadge">
    <w:name w:val="tweetauthor-verifiedbadge"/>
    <w:basedOn w:val="DefaultParagraphFont"/>
    <w:rsid w:val="001B4CBC"/>
  </w:style>
  <w:style w:type="character" w:customStyle="1" w:styleId="tweetauthor-screenname">
    <w:name w:val="tweetauthor-screenname"/>
    <w:basedOn w:val="DefaultParagraphFont"/>
    <w:rsid w:val="001B4CBC"/>
  </w:style>
  <w:style w:type="character" w:customStyle="1" w:styleId="u-hiddenvisually">
    <w:name w:val="u-hiddenvisually"/>
    <w:basedOn w:val="DefaultParagraphFont"/>
    <w:rsid w:val="001B4CBC"/>
  </w:style>
  <w:style w:type="character" w:customStyle="1" w:styleId="tweetaction-stat">
    <w:name w:val="tweetaction-stat"/>
    <w:basedOn w:val="DefaultParagraphFont"/>
    <w:rsid w:val="001B4CBC"/>
  </w:style>
  <w:style w:type="character" w:customStyle="1" w:styleId="related">
    <w:name w:val="related"/>
    <w:basedOn w:val="DefaultParagraphFont"/>
    <w:rsid w:val="001B4CBC"/>
  </w:style>
  <w:style w:type="character" w:customStyle="1" w:styleId="related-content">
    <w:name w:val="related-content"/>
    <w:basedOn w:val="DefaultParagraphFont"/>
    <w:rsid w:val="001B4CBC"/>
  </w:style>
  <w:style w:type="character" w:customStyle="1" w:styleId="name-of-author">
    <w:name w:val="name-of-author"/>
    <w:basedOn w:val="DefaultParagraphFont"/>
    <w:rsid w:val="001B4CBC"/>
  </w:style>
  <w:style w:type="character" w:customStyle="1" w:styleId="first-name">
    <w:name w:val="first-name"/>
    <w:basedOn w:val="DefaultParagraphFont"/>
    <w:rsid w:val="001B4CBC"/>
  </w:style>
  <w:style w:type="character" w:customStyle="1" w:styleId="last-name">
    <w:name w:val="last-name"/>
    <w:basedOn w:val="DefaultParagraphFont"/>
    <w:rsid w:val="001B4CBC"/>
  </w:style>
  <w:style w:type="character" w:customStyle="1" w:styleId="caption10">
    <w:name w:val="caption1"/>
    <w:basedOn w:val="DefaultParagraphFont"/>
    <w:rsid w:val="001B4CBC"/>
  </w:style>
  <w:style w:type="character" w:customStyle="1" w:styleId="recirc-text">
    <w:name w:val="&quot;recirc-text”"/>
    <w:basedOn w:val="DefaultParagraphFont"/>
    <w:rsid w:val="001B4CBC"/>
  </w:style>
  <w:style w:type="character" w:customStyle="1" w:styleId="video-icon">
    <w:name w:val="video-icon"/>
    <w:basedOn w:val="DefaultParagraphFont"/>
    <w:rsid w:val="001B4CBC"/>
  </w:style>
  <w:style w:type="character" w:customStyle="1" w:styleId="powa-shot-play-btn-text">
    <w:name w:val="powa-shot-play-btn-text"/>
    <w:basedOn w:val="DefaultParagraphFont"/>
    <w:rsid w:val="001B4CBC"/>
  </w:style>
  <w:style w:type="character" w:customStyle="1" w:styleId="powa-shot-click">
    <w:name w:val="powa-shot-click"/>
    <w:basedOn w:val="DefaultParagraphFont"/>
    <w:rsid w:val="001B4CBC"/>
  </w:style>
  <w:style w:type="character" w:customStyle="1" w:styleId="wpv-blurb">
    <w:name w:val="wpv-blurb"/>
    <w:basedOn w:val="DefaultParagraphFont"/>
    <w:rsid w:val="001B4CBC"/>
  </w:style>
  <w:style w:type="character" w:customStyle="1" w:styleId="pb-caption">
    <w:name w:val="pb-caption"/>
    <w:basedOn w:val="DefaultParagraphFont"/>
    <w:rsid w:val="001B4CBC"/>
  </w:style>
  <w:style w:type="character" w:customStyle="1" w:styleId="Heading5Char1">
    <w:name w:val="Heading 5 Char1"/>
    <w:aliases w:val="Text Char1"/>
    <w:basedOn w:val="DefaultParagraphFont"/>
    <w:semiHidden/>
    <w:rsid w:val="001B4CBC"/>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1B4CBC"/>
    <w:rPr>
      <w:vertAlign w:val="baseline"/>
    </w:rPr>
  </w:style>
  <w:style w:type="character" w:customStyle="1" w:styleId="Heading7Char1">
    <w:name w:val="Heading 7 Char1"/>
    <w:basedOn w:val="DefaultParagraphFont"/>
    <w:semiHidden/>
    <w:rsid w:val="001B4CBC"/>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1B4CBC"/>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1B4CBC"/>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1B4CBC"/>
    <w:rPr>
      <w:rFonts w:ascii="Calibri" w:hAnsi="Calibri" w:cs="Calibri"/>
    </w:rPr>
  </w:style>
  <w:style w:type="numbering" w:customStyle="1" w:styleId="NoList2">
    <w:name w:val="No List2"/>
    <w:next w:val="NoList"/>
    <w:uiPriority w:val="99"/>
    <w:semiHidden/>
    <w:unhideWhenUsed/>
    <w:rsid w:val="001B4CBC"/>
  </w:style>
  <w:style w:type="numbering" w:customStyle="1" w:styleId="NoList3">
    <w:name w:val="No List3"/>
    <w:next w:val="NoList"/>
    <w:uiPriority w:val="99"/>
    <w:semiHidden/>
    <w:unhideWhenUsed/>
    <w:rsid w:val="001B4CBC"/>
  </w:style>
  <w:style w:type="numbering" w:customStyle="1" w:styleId="NoList4">
    <w:name w:val="No List4"/>
    <w:next w:val="NoList"/>
    <w:uiPriority w:val="99"/>
    <w:semiHidden/>
    <w:unhideWhenUsed/>
    <w:rsid w:val="001B4CBC"/>
  </w:style>
  <w:style w:type="numbering" w:customStyle="1" w:styleId="NoList5">
    <w:name w:val="No List5"/>
    <w:next w:val="NoList"/>
    <w:semiHidden/>
    <w:unhideWhenUsed/>
    <w:rsid w:val="001B4CBC"/>
  </w:style>
  <w:style w:type="paragraph" w:styleId="BlockText">
    <w:name w:val="Block Text"/>
    <w:basedOn w:val="Normal"/>
    <w:rsid w:val="001B4CBC"/>
    <w:pPr>
      <w:ind w:left="229" w:right="229"/>
    </w:pPr>
    <w:rPr>
      <w:rFonts w:ascii="Verdana" w:eastAsia="Times New Roman" w:hAnsi="Verdana"/>
      <w:szCs w:val="20"/>
    </w:rPr>
  </w:style>
  <w:style w:type="paragraph" w:styleId="NormalIndent">
    <w:name w:val="Normal Indent"/>
    <w:basedOn w:val="Normal"/>
    <w:rsid w:val="001B4CBC"/>
    <w:pPr>
      <w:ind w:left="720"/>
    </w:pPr>
    <w:rPr>
      <w:rFonts w:eastAsia="Times New Roman"/>
      <w:szCs w:val="20"/>
    </w:rPr>
  </w:style>
  <w:style w:type="paragraph" w:styleId="EnvelopeReturn">
    <w:name w:val="envelope return"/>
    <w:basedOn w:val="Normal"/>
    <w:rsid w:val="001B4CBC"/>
    <w:rPr>
      <w:rFonts w:eastAsia="Times New Roman"/>
      <w:szCs w:val="20"/>
    </w:rPr>
  </w:style>
  <w:style w:type="paragraph" w:styleId="EnvelopeAddress">
    <w:name w:val="envelope address"/>
    <w:basedOn w:val="Normal"/>
    <w:rsid w:val="001B4CBC"/>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1B4CBC"/>
  </w:style>
  <w:style w:type="numbering" w:customStyle="1" w:styleId="NoList7">
    <w:name w:val="No List7"/>
    <w:next w:val="NoList"/>
    <w:semiHidden/>
    <w:unhideWhenUsed/>
    <w:rsid w:val="001B4CBC"/>
  </w:style>
  <w:style w:type="paragraph" w:styleId="ListBullet">
    <w:name w:val="List Bullet"/>
    <w:basedOn w:val="Normal"/>
    <w:link w:val="ListBulletChar"/>
    <w:uiPriority w:val="99"/>
    <w:unhideWhenUsed/>
    <w:rsid w:val="001B4CBC"/>
    <w:pPr>
      <w:tabs>
        <w:tab w:val="num" w:pos="360"/>
      </w:tabs>
      <w:ind w:left="360" w:hanging="360"/>
      <w:contextualSpacing/>
    </w:pPr>
    <w:rPr>
      <w:rFonts w:eastAsia="Calibri"/>
    </w:rPr>
  </w:style>
  <w:style w:type="table" w:styleId="MediumGrid1">
    <w:name w:val="Medium Grid 1"/>
    <w:basedOn w:val="TableNormal"/>
    <w:uiPriority w:val="67"/>
    <w:rsid w:val="001B4CBC"/>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1B4CBC"/>
    <w:rPr>
      <w:rFonts w:ascii="Arial Narrow" w:eastAsia="SimSun" w:hAnsi="Arial Narrow" w:cs="Calibri"/>
      <w:sz w:val="20"/>
      <w:szCs w:val="22"/>
    </w:rPr>
  </w:style>
  <w:style w:type="numbering" w:customStyle="1" w:styleId="NoList11">
    <w:name w:val="No List11"/>
    <w:next w:val="NoList"/>
    <w:uiPriority w:val="99"/>
    <w:semiHidden/>
    <w:unhideWhenUsed/>
    <w:rsid w:val="001B4CBC"/>
  </w:style>
  <w:style w:type="numbering" w:customStyle="1" w:styleId="NoList111">
    <w:name w:val="No List111"/>
    <w:next w:val="NoList"/>
    <w:uiPriority w:val="99"/>
    <w:semiHidden/>
    <w:unhideWhenUsed/>
    <w:rsid w:val="001B4CBC"/>
  </w:style>
  <w:style w:type="numbering" w:customStyle="1" w:styleId="NoList1111">
    <w:name w:val="No List1111"/>
    <w:next w:val="NoList"/>
    <w:uiPriority w:val="99"/>
    <w:semiHidden/>
    <w:unhideWhenUsed/>
    <w:rsid w:val="001B4CBC"/>
  </w:style>
  <w:style w:type="numbering" w:customStyle="1" w:styleId="NoList11111">
    <w:name w:val="No List11111"/>
    <w:next w:val="NoList"/>
    <w:uiPriority w:val="99"/>
    <w:semiHidden/>
    <w:unhideWhenUsed/>
    <w:rsid w:val="001B4CBC"/>
  </w:style>
  <w:style w:type="numbering" w:customStyle="1" w:styleId="NoList111111">
    <w:name w:val="No List111111"/>
    <w:next w:val="NoList"/>
    <w:uiPriority w:val="99"/>
    <w:semiHidden/>
    <w:unhideWhenUsed/>
    <w:rsid w:val="001B4CBC"/>
  </w:style>
  <w:style w:type="numbering" w:customStyle="1" w:styleId="NoList1111111">
    <w:name w:val="No List1111111"/>
    <w:next w:val="NoList"/>
    <w:uiPriority w:val="99"/>
    <w:semiHidden/>
    <w:unhideWhenUsed/>
    <w:rsid w:val="001B4CBC"/>
  </w:style>
  <w:style w:type="numbering" w:customStyle="1" w:styleId="NoList11111111">
    <w:name w:val="No List11111111"/>
    <w:next w:val="NoList"/>
    <w:uiPriority w:val="99"/>
    <w:semiHidden/>
    <w:unhideWhenUsed/>
    <w:rsid w:val="001B4CBC"/>
  </w:style>
  <w:style w:type="numbering" w:customStyle="1" w:styleId="NoList111111111">
    <w:name w:val="No List111111111"/>
    <w:next w:val="NoList"/>
    <w:uiPriority w:val="99"/>
    <w:semiHidden/>
    <w:unhideWhenUsed/>
    <w:rsid w:val="001B4CBC"/>
  </w:style>
  <w:style w:type="numbering" w:customStyle="1" w:styleId="NoList1111111111">
    <w:name w:val="No List1111111111"/>
    <w:next w:val="NoList"/>
    <w:uiPriority w:val="99"/>
    <w:semiHidden/>
    <w:unhideWhenUsed/>
    <w:rsid w:val="001B4CBC"/>
  </w:style>
  <w:style w:type="numbering" w:customStyle="1" w:styleId="NoList11111111111">
    <w:name w:val="No List11111111111"/>
    <w:next w:val="NoList"/>
    <w:uiPriority w:val="99"/>
    <w:semiHidden/>
    <w:unhideWhenUsed/>
    <w:rsid w:val="001B4CBC"/>
  </w:style>
  <w:style w:type="numbering" w:customStyle="1" w:styleId="NoList111111111111">
    <w:name w:val="No List111111111111"/>
    <w:next w:val="NoList"/>
    <w:uiPriority w:val="99"/>
    <w:semiHidden/>
    <w:unhideWhenUsed/>
    <w:rsid w:val="001B4CBC"/>
  </w:style>
  <w:style w:type="numbering" w:customStyle="1" w:styleId="NoList1111111111111">
    <w:name w:val="No List1111111111111"/>
    <w:next w:val="NoList"/>
    <w:uiPriority w:val="99"/>
    <w:semiHidden/>
    <w:unhideWhenUsed/>
    <w:rsid w:val="001B4CBC"/>
  </w:style>
  <w:style w:type="numbering" w:customStyle="1" w:styleId="NoList11111111111111">
    <w:name w:val="No List11111111111111"/>
    <w:next w:val="NoList"/>
    <w:uiPriority w:val="99"/>
    <w:semiHidden/>
    <w:unhideWhenUsed/>
    <w:rsid w:val="001B4CBC"/>
  </w:style>
  <w:style w:type="numbering" w:customStyle="1" w:styleId="NoList111111111111111">
    <w:name w:val="No List111111111111111"/>
    <w:next w:val="NoList"/>
    <w:uiPriority w:val="99"/>
    <w:semiHidden/>
    <w:unhideWhenUsed/>
    <w:rsid w:val="001B4CBC"/>
  </w:style>
  <w:style w:type="numbering" w:customStyle="1" w:styleId="NoList1111111111111111">
    <w:name w:val="No List1111111111111111"/>
    <w:next w:val="NoList"/>
    <w:uiPriority w:val="99"/>
    <w:semiHidden/>
    <w:unhideWhenUsed/>
    <w:rsid w:val="001B4CBC"/>
  </w:style>
  <w:style w:type="numbering" w:customStyle="1" w:styleId="NoList11111111111111111">
    <w:name w:val="No List11111111111111111"/>
    <w:next w:val="NoList"/>
    <w:uiPriority w:val="99"/>
    <w:semiHidden/>
    <w:unhideWhenUsed/>
    <w:rsid w:val="001B4CBC"/>
  </w:style>
  <w:style w:type="character" w:customStyle="1" w:styleId="FontStyle220">
    <w:name w:val="Font Style220"/>
    <w:basedOn w:val="DefaultParagraphFont"/>
    <w:uiPriority w:val="99"/>
    <w:rsid w:val="001B4CBC"/>
    <w:rPr>
      <w:rFonts w:ascii="Candara" w:hAnsi="Candara" w:cs="Candara" w:hint="default"/>
      <w:i/>
      <w:iCs/>
      <w:sz w:val="18"/>
      <w:szCs w:val="18"/>
    </w:rPr>
  </w:style>
  <w:style w:type="character" w:customStyle="1" w:styleId="FontStyle290">
    <w:name w:val="Font Style290"/>
    <w:basedOn w:val="DefaultParagraphFont"/>
    <w:uiPriority w:val="99"/>
    <w:rsid w:val="001B4CBC"/>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1B4CBC"/>
    <w:rPr>
      <w:rFonts w:ascii="Arial" w:hAnsi="Arial" w:cs="Arial"/>
      <w:b/>
      <w:bCs/>
      <w:sz w:val="16"/>
      <w:szCs w:val="16"/>
    </w:rPr>
  </w:style>
  <w:style w:type="paragraph" w:customStyle="1" w:styleId="analytic0">
    <w:name w:val="analytic"/>
    <w:basedOn w:val="Normal"/>
    <w:link w:val="analyticChar0"/>
    <w:uiPriority w:val="4"/>
    <w:qFormat/>
    <w:rsid w:val="001B4CBC"/>
    <w:pPr>
      <w:spacing w:before="120"/>
    </w:pPr>
    <w:rPr>
      <w:b/>
      <w:sz w:val="20"/>
    </w:rPr>
  </w:style>
  <w:style w:type="character" w:customStyle="1" w:styleId="analyticChar0">
    <w:name w:val="analytic Char"/>
    <w:basedOn w:val="DefaultParagraphFont"/>
    <w:link w:val="analytic0"/>
    <w:uiPriority w:val="4"/>
    <w:rsid w:val="001B4CBC"/>
    <w:rPr>
      <w:rFonts w:ascii="Calibri" w:hAnsi="Calibri"/>
      <w:b/>
      <w:sz w:val="20"/>
    </w:rPr>
  </w:style>
  <w:style w:type="character" w:customStyle="1" w:styleId="m-5498913268213319940gmail-styleunderline">
    <w:name w:val="m_-5498913268213319940gmail-styleunderline"/>
    <w:basedOn w:val="DefaultParagraphFont"/>
    <w:rsid w:val="001B4CBC"/>
  </w:style>
  <w:style w:type="paragraph" w:customStyle="1" w:styleId="speakable">
    <w:name w:val="speakable"/>
    <w:basedOn w:val="Normal"/>
    <w:qFormat/>
    <w:rsid w:val="001B4CBC"/>
    <w:pPr>
      <w:spacing w:before="100" w:beforeAutospacing="1" w:after="100" w:afterAutospacing="1"/>
    </w:pPr>
    <w:rPr>
      <w:rFonts w:ascii="Times New Roman" w:eastAsia="Times New Roman" w:hAnsi="Times New Roman" w:cs="Times New Roman"/>
    </w:rPr>
  </w:style>
  <w:style w:type="character" w:customStyle="1" w:styleId="overlay">
    <w:name w:val="overlay"/>
    <w:basedOn w:val="DefaultParagraphFont"/>
    <w:rsid w:val="001B4CBC"/>
  </w:style>
  <w:style w:type="character" w:customStyle="1" w:styleId="copyright">
    <w:name w:val="copyright"/>
    <w:basedOn w:val="DefaultParagraphFont"/>
    <w:rsid w:val="001B4CBC"/>
  </w:style>
  <w:style w:type="character" w:customStyle="1" w:styleId="TagCharCharCharChar">
    <w:name w:val="Tag Char Char Char Char"/>
    <w:basedOn w:val="DefaultParagraphFont"/>
    <w:rsid w:val="001B4CBC"/>
    <w:rPr>
      <w:rFonts w:ascii="Calibri" w:hAnsi="Calibri" w:cs="Calibri"/>
      <w:b/>
      <w:sz w:val="24"/>
    </w:rPr>
  </w:style>
  <w:style w:type="paragraph" w:customStyle="1" w:styleId="g-body">
    <w:name w:val="g-body"/>
    <w:basedOn w:val="Normal"/>
    <w:uiPriority w:val="99"/>
    <w:qFormat/>
    <w:rsid w:val="001B4CBC"/>
    <w:pPr>
      <w:spacing w:before="100" w:beforeAutospacing="1" w:after="100" w:afterAutospacing="1"/>
    </w:pPr>
    <w:rPr>
      <w:rFonts w:ascii="Times New Roman" w:eastAsia="Times New Roman" w:hAnsi="Times New Roman" w:cs="Times New Roman"/>
    </w:rPr>
  </w:style>
  <w:style w:type="paragraph" w:customStyle="1" w:styleId="g-pstyle0">
    <w:name w:val="g-pstyle0"/>
    <w:basedOn w:val="Normal"/>
    <w:uiPriority w:val="99"/>
    <w:qFormat/>
    <w:rsid w:val="001B4CBC"/>
    <w:pPr>
      <w:spacing w:before="100" w:beforeAutospacing="1" w:after="100" w:afterAutospacing="1"/>
    </w:pPr>
    <w:rPr>
      <w:rFonts w:ascii="Times New Roman" w:eastAsia="Times New Roman" w:hAnsi="Times New Roman" w:cs="Times New Roman"/>
    </w:rPr>
  </w:style>
  <w:style w:type="paragraph" w:customStyle="1" w:styleId="g-pstyle1">
    <w:name w:val="g-pstyle1"/>
    <w:basedOn w:val="Normal"/>
    <w:uiPriority w:val="99"/>
    <w:qFormat/>
    <w:rsid w:val="001B4CBC"/>
    <w:pPr>
      <w:spacing w:before="100" w:beforeAutospacing="1" w:after="100" w:afterAutospacing="1"/>
    </w:pPr>
    <w:rPr>
      <w:rFonts w:ascii="Times New Roman" w:eastAsia="Times New Roman" w:hAnsi="Times New Roman" w:cs="Times New Roman"/>
    </w:rPr>
  </w:style>
  <w:style w:type="paragraph" w:customStyle="1" w:styleId="g-asset-hed">
    <w:name w:val="g-asset-hed"/>
    <w:basedOn w:val="Normal"/>
    <w:uiPriority w:val="99"/>
    <w:qFormat/>
    <w:rsid w:val="001B4CBC"/>
    <w:pPr>
      <w:spacing w:before="100" w:beforeAutospacing="1" w:after="100" w:afterAutospacing="1"/>
    </w:pPr>
    <w:rPr>
      <w:rFonts w:ascii="Times New Roman" w:eastAsia="Times New Roman" w:hAnsi="Times New Roman" w:cs="Times New Roman"/>
    </w:rPr>
  </w:style>
  <w:style w:type="paragraph" w:customStyle="1" w:styleId="js-tweet-text">
    <w:name w:val="js-tweet-text"/>
    <w:basedOn w:val="Normal"/>
    <w:uiPriority w:val="99"/>
    <w:qFormat/>
    <w:rsid w:val="001B4CBC"/>
    <w:pPr>
      <w:spacing w:before="100" w:beforeAutospacing="1" w:after="100" w:afterAutospacing="1"/>
    </w:pPr>
  </w:style>
  <w:style w:type="paragraph" w:customStyle="1" w:styleId="style41">
    <w:name w:val="style4"/>
    <w:basedOn w:val="Normal"/>
    <w:uiPriority w:val="99"/>
    <w:qFormat/>
    <w:rsid w:val="001B4CBC"/>
    <w:pPr>
      <w:spacing w:before="100" w:beforeAutospacing="1" w:after="100" w:afterAutospacing="1"/>
    </w:pPr>
    <w:rPr>
      <w:rFonts w:ascii="Times New Roman" w:hAnsi="Times New Roman"/>
    </w:rPr>
  </w:style>
  <w:style w:type="paragraph" w:customStyle="1" w:styleId="speech">
    <w:name w:val="speech"/>
    <w:basedOn w:val="Normal"/>
    <w:uiPriority w:val="99"/>
    <w:qFormat/>
    <w:rsid w:val="001B4CBC"/>
    <w:pPr>
      <w:spacing w:before="100" w:beforeAutospacing="1" w:after="100" w:afterAutospacing="1"/>
    </w:pPr>
    <w:rPr>
      <w:rFonts w:ascii="Times New Roman" w:hAnsi="Times New Roman"/>
    </w:rPr>
  </w:style>
  <w:style w:type="character" w:customStyle="1" w:styleId="adtext">
    <w:name w:val="adtext"/>
    <w:basedOn w:val="DefaultParagraphFont"/>
    <w:rsid w:val="001B4CBC"/>
  </w:style>
  <w:style w:type="character" w:customStyle="1" w:styleId="UL-Bold">
    <w:name w:val="UL-Bold"/>
    <w:basedOn w:val="DefaultParagraphFont"/>
    <w:rsid w:val="001B4CBC"/>
    <w:rPr>
      <w:u w:val="thick"/>
    </w:rPr>
  </w:style>
  <w:style w:type="character" w:customStyle="1" w:styleId="UL-None">
    <w:name w:val="UL-None"/>
    <w:basedOn w:val="DefaultParagraphFont"/>
    <w:rsid w:val="001B4CBC"/>
    <w:rPr>
      <w:strike w:val="0"/>
      <w:dstrike w:val="0"/>
      <w:u w:val="none"/>
      <w:effect w:val="none"/>
    </w:rPr>
  </w:style>
  <w:style w:type="character" w:customStyle="1" w:styleId="gl">
    <w:name w:val="gl"/>
    <w:basedOn w:val="DefaultParagraphFont"/>
    <w:rsid w:val="001B4CBC"/>
  </w:style>
  <w:style w:type="character" w:customStyle="1" w:styleId="qu730rj69h">
    <w:name w:val="qu730rj69h"/>
    <w:basedOn w:val="DefaultParagraphFont"/>
    <w:rsid w:val="001B4CBC"/>
  </w:style>
  <w:style w:type="paragraph" w:customStyle="1" w:styleId="optext">
    <w:name w:val="optext"/>
    <w:basedOn w:val="Normal"/>
    <w:uiPriority w:val="99"/>
    <w:qFormat/>
    <w:rsid w:val="001B4CBC"/>
    <w:pPr>
      <w:spacing w:before="100" w:beforeAutospacing="1" w:after="100" w:afterAutospacing="1"/>
    </w:pPr>
    <w:rPr>
      <w:rFonts w:ascii="Times New Roman" w:hAnsi="Times New Roman"/>
    </w:rPr>
  </w:style>
  <w:style w:type="character" w:customStyle="1" w:styleId="lmy74qr12z">
    <w:name w:val="lmy74qr12z"/>
    <w:basedOn w:val="DefaultParagraphFont"/>
    <w:rsid w:val="001B4CBC"/>
  </w:style>
  <w:style w:type="character" w:customStyle="1" w:styleId="icr880">
    <w:name w:val="icr880"/>
    <w:basedOn w:val="DefaultParagraphFont"/>
    <w:rsid w:val="001B4CBC"/>
  </w:style>
  <w:style w:type="character" w:customStyle="1" w:styleId="hx23q54">
    <w:name w:val="hx23q54"/>
    <w:basedOn w:val="DefaultParagraphFont"/>
    <w:rsid w:val="001B4CBC"/>
  </w:style>
  <w:style w:type="character" w:customStyle="1" w:styleId="m-5348258726587825636gmail-style13ptbold">
    <w:name w:val="m_-5348258726587825636gmail-style13ptbold"/>
    <w:basedOn w:val="DefaultParagraphFont"/>
    <w:rsid w:val="001B4CBC"/>
  </w:style>
  <w:style w:type="character" w:customStyle="1" w:styleId="m-5348258726587825636gmail-styleunderline">
    <w:name w:val="m_-5348258726587825636gmail-styleunderline"/>
    <w:basedOn w:val="DefaultParagraphFont"/>
    <w:rsid w:val="001B4CBC"/>
  </w:style>
  <w:style w:type="character" w:customStyle="1" w:styleId="UnderlineCharChar1">
    <w:name w:val="Underline Char Char1"/>
    <w:basedOn w:val="DefaultParagraphFont"/>
    <w:rsid w:val="001B4CBC"/>
    <w:rPr>
      <w:u w:val="single"/>
      <w:lang w:val="en-US" w:eastAsia="en-US" w:bidi="ar-SA"/>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tag Char"/>
    <w:basedOn w:val="DefaultParagraphFont"/>
    <w:uiPriority w:val="1"/>
    <w:qFormat/>
    <w:rsid w:val="001B4CBC"/>
    <w:rPr>
      <w:rFonts w:asciiTheme="majorHAnsi" w:eastAsiaTheme="majorEastAsia" w:hAnsiTheme="majorHAnsi" w:cstheme="majorBidi"/>
      <w:b/>
      <w:bCs/>
      <w:color w:val="4F81BD" w:themeColor="accent1"/>
      <w:sz w:val="26"/>
      <w:szCs w:val="26"/>
    </w:rPr>
  </w:style>
  <w:style w:type="character" w:customStyle="1" w:styleId="m4385445901877740177gmail-styleunderline">
    <w:name w:val="m_4385445901877740177gmail-styleunderline"/>
    <w:basedOn w:val="DefaultParagraphFont"/>
    <w:rsid w:val="001B4CBC"/>
  </w:style>
  <w:style w:type="character" w:customStyle="1" w:styleId="CardsFont12ptCharChar">
    <w:name w:val="Cards + Font: 12 pt Char Char"/>
    <w:basedOn w:val="DefaultParagraphFont"/>
    <w:rsid w:val="001B4CBC"/>
    <w:rPr>
      <w:sz w:val="24"/>
      <w:szCs w:val="24"/>
      <w:u w:val="thick"/>
      <w:lang w:val="en-US" w:eastAsia="en-US" w:bidi="ar-SA"/>
    </w:rPr>
  </w:style>
  <w:style w:type="character" w:customStyle="1" w:styleId="NothingChar1">
    <w:name w:val="Nothing Char1"/>
    <w:basedOn w:val="DefaultParagraphFont"/>
    <w:rsid w:val="001B4CBC"/>
    <w:rPr>
      <w:lang w:val="en-US" w:eastAsia="en-US" w:bidi="ar-SA"/>
    </w:rPr>
  </w:style>
  <w:style w:type="paragraph" w:customStyle="1" w:styleId="useless">
    <w:name w:val="useless"/>
    <w:basedOn w:val="Normal"/>
    <w:uiPriority w:val="99"/>
    <w:qFormat/>
    <w:rsid w:val="001B4CBC"/>
    <w:rPr>
      <w:rFonts w:ascii="Times New Roman" w:eastAsia="Times New Roman" w:hAnsi="Times New Roman"/>
      <w:sz w:val="12"/>
    </w:rPr>
  </w:style>
  <w:style w:type="character" w:customStyle="1" w:styleId="DDIUnderline">
    <w:name w:val="DDI Underline"/>
    <w:qFormat/>
    <w:rsid w:val="001B4CBC"/>
    <w:rPr>
      <w:rFonts w:ascii="Times New Roman" w:hAnsi="Times New Roman"/>
      <w:sz w:val="24"/>
      <w:u w:val="single"/>
    </w:rPr>
  </w:style>
  <w:style w:type="character" w:customStyle="1" w:styleId="Char1">
    <w:name w:val="Char1"/>
    <w:basedOn w:val="DefaultParagraphFont"/>
    <w:rsid w:val="001B4CBC"/>
    <w:rPr>
      <w:rFonts w:cs="Arial"/>
      <w:b/>
      <w:bCs/>
      <w:iCs/>
      <w:sz w:val="24"/>
      <w:szCs w:val="28"/>
      <w:lang w:val="en-US" w:eastAsia="en-US" w:bidi="ar-SA"/>
    </w:rPr>
  </w:style>
  <w:style w:type="paragraph" w:customStyle="1" w:styleId="ALLCAPS">
    <w:name w:val="ALL CAPS"/>
    <w:basedOn w:val="Normal"/>
    <w:link w:val="ALLCAPSChar"/>
    <w:qFormat/>
    <w:rsid w:val="001B4CBC"/>
    <w:rPr>
      <w:rFonts w:ascii="Times New Roman" w:eastAsia="Times New Roman" w:hAnsi="Times New Roman"/>
      <w:b/>
      <w:caps/>
    </w:rPr>
  </w:style>
  <w:style w:type="character" w:customStyle="1" w:styleId="ALLCAPSChar">
    <w:name w:val="ALL CAPS Char"/>
    <w:basedOn w:val="DefaultParagraphFont"/>
    <w:link w:val="ALLCAPS"/>
    <w:rsid w:val="001B4CBC"/>
    <w:rPr>
      <w:rFonts w:ascii="Times New Roman" w:eastAsia="Times New Roman" w:hAnsi="Times New Roman"/>
      <w:b/>
      <w:caps/>
      <w:sz w:val="22"/>
    </w:rPr>
  </w:style>
  <w:style w:type="paragraph" w:customStyle="1" w:styleId="TagCharCharCharCharCharCharChar0">
    <w:name w:val="Tag Char Char Char Char Char Char Char"/>
    <w:basedOn w:val="Normal"/>
    <w:link w:val="TagCharCharCharCharCharCharCharChar"/>
    <w:qFormat/>
    <w:rsid w:val="001B4CBC"/>
    <w:rPr>
      <w:rFonts w:ascii="Times New Roman" w:eastAsia="Times New Roman" w:hAnsi="Times New Roman"/>
      <w:b/>
    </w:rPr>
  </w:style>
  <w:style w:type="character" w:customStyle="1" w:styleId="TagCharCharCharCharCharCharCharChar">
    <w:name w:val="Tag Char Char Char Char Char Char Char Char"/>
    <w:basedOn w:val="DefaultParagraphFont"/>
    <w:link w:val="TagCharCharCharCharCharCharChar0"/>
    <w:rsid w:val="001B4CBC"/>
    <w:rPr>
      <w:rFonts w:ascii="Times New Roman" w:eastAsia="Times New Roman" w:hAnsi="Times New Roman"/>
      <w:b/>
      <w:sz w:val="22"/>
    </w:rPr>
  </w:style>
  <w:style w:type="character" w:customStyle="1" w:styleId="10ptnotbold">
    <w:name w:val="10ptnotbold"/>
    <w:basedOn w:val="DefaultParagraphFont"/>
    <w:rsid w:val="001B4CBC"/>
    <w:rPr>
      <w:sz w:val="20"/>
    </w:rPr>
  </w:style>
  <w:style w:type="character" w:customStyle="1" w:styleId="Cites-AuthorDate">
    <w:name w:val="Cites-Author/Date"/>
    <w:rsid w:val="001B4CBC"/>
    <w:rPr>
      <w:rFonts w:ascii="Helvetica" w:hAnsi="Helvetica"/>
      <w:b/>
      <w:sz w:val="22"/>
      <w:szCs w:val="24"/>
      <w:u w:val="thick"/>
    </w:rPr>
  </w:style>
  <w:style w:type="paragraph" w:customStyle="1" w:styleId="CiteTag">
    <w:name w:val="Cite/Tag"/>
    <w:basedOn w:val="Normal"/>
    <w:uiPriority w:val="99"/>
    <w:qFormat/>
    <w:rsid w:val="001B4CBC"/>
    <w:rPr>
      <w:rFonts w:ascii="Times New Roman" w:eastAsia="Cambria" w:hAnsi="Times New Roman"/>
      <w:b/>
    </w:rPr>
  </w:style>
  <w:style w:type="character" w:customStyle="1" w:styleId="CardsFont6ptChar1">
    <w:name w:val="Cards + Font: 6 pt Char1"/>
    <w:basedOn w:val="CardsChar"/>
    <w:link w:val="CardsFont6pt"/>
    <w:uiPriority w:val="99"/>
    <w:rsid w:val="001B4CBC"/>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1B4CBC"/>
  </w:style>
  <w:style w:type="character" w:customStyle="1" w:styleId="m489902567989944824gmail-styleunderline">
    <w:name w:val="m_489902567989944824gmail-styleunderline"/>
    <w:basedOn w:val="DefaultParagraphFont"/>
    <w:rsid w:val="001B4CBC"/>
  </w:style>
  <w:style w:type="character" w:customStyle="1" w:styleId="UnresolvedMention2">
    <w:name w:val="Unresolved Mention2"/>
    <w:basedOn w:val="DefaultParagraphFont"/>
    <w:uiPriority w:val="99"/>
    <w:rsid w:val="001B4CBC"/>
    <w:rPr>
      <w:color w:val="808080"/>
      <w:shd w:val="clear" w:color="auto" w:fill="E6E6E6"/>
    </w:rPr>
  </w:style>
  <w:style w:type="character" w:customStyle="1" w:styleId="swauthor">
    <w:name w:val="sw_author"/>
    <w:rsid w:val="001B4CBC"/>
  </w:style>
  <w:style w:type="character" w:customStyle="1" w:styleId="UnderlineCharChar3">
    <w:name w:val="Underline Char Char3"/>
    <w:rsid w:val="001B4CBC"/>
    <w:rPr>
      <w:szCs w:val="24"/>
      <w:u w:val="single"/>
      <w:lang w:val="en-US" w:eastAsia="en-US" w:bidi="ar-SA"/>
    </w:rPr>
  </w:style>
  <w:style w:type="character" w:customStyle="1" w:styleId="tl8wme">
    <w:name w:val="tl8wme"/>
    <w:basedOn w:val="DefaultParagraphFont"/>
    <w:rsid w:val="001B4CBC"/>
  </w:style>
  <w:style w:type="character" w:customStyle="1" w:styleId="Mention3">
    <w:name w:val="Mention3"/>
    <w:basedOn w:val="DefaultParagraphFont"/>
    <w:uiPriority w:val="99"/>
    <w:semiHidden/>
    <w:unhideWhenUsed/>
    <w:rsid w:val="001B4CBC"/>
    <w:rPr>
      <w:color w:val="2B579A"/>
      <w:shd w:val="clear" w:color="auto" w:fill="E6E6E6"/>
    </w:rPr>
  </w:style>
  <w:style w:type="character" w:customStyle="1" w:styleId="m-5251091010484660064gmail-style13ptbold">
    <w:name w:val="m_-5251091010484660064gmail-style13ptbold"/>
    <w:basedOn w:val="DefaultParagraphFont"/>
    <w:rsid w:val="001B4CBC"/>
  </w:style>
  <w:style w:type="character" w:customStyle="1" w:styleId="m-5251091010484660064gmail-styleunderline">
    <w:name w:val="m_-5251091010484660064gmail-styleunderline"/>
    <w:basedOn w:val="DefaultParagraphFont"/>
    <w:rsid w:val="001B4CBC"/>
  </w:style>
  <w:style w:type="character" w:customStyle="1" w:styleId="tablecaption">
    <w:name w:val="tablecaption"/>
    <w:basedOn w:val="DefaultParagraphFont"/>
    <w:rsid w:val="001B4CBC"/>
  </w:style>
  <w:style w:type="character" w:customStyle="1" w:styleId="StyleLatinHelvetica105ptBlack">
    <w:name w:val="Style (Latin) Helvetica 10.5 pt Black"/>
    <w:basedOn w:val="DefaultParagraphFont"/>
    <w:rsid w:val="001B4CBC"/>
    <w:rPr>
      <w:rFonts w:ascii="Times New Roman" w:hAnsi="Times New Roman"/>
      <w:color w:val="000000"/>
      <w:sz w:val="21"/>
    </w:rPr>
  </w:style>
  <w:style w:type="character" w:customStyle="1" w:styleId="m-413333960618644972gmail-style13ptbold">
    <w:name w:val="m_-413333960618644972gmail-style13ptbold"/>
    <w:basedOn w:val="DefaultParagraphFont"/>
    <w:rsid w:val="001B4CBC"/>
  </w:style>
  <w:style w:type="character" w:customStyle="1" w:styleId="m-413333960618644972gmail-styleunderline">
    <w:name w:val="m_-413333960618644972gmail-styleunderline"/>
    <w:basedOn w:val="DefaultParagraphFont"/>
    <w:rsid w:val="001B4CBC"/>
  </w:style>
  <w:style w:type="character" w:customStyle="1" w:styleId="m8314098763611656848gmail-stylestylebold12pt">
    <w:name w:val="m_8314098763611656848gmail-stylestylebold12pt"/>
    <w:basedOn w:val="DefaultParagraphFont"/>
    <w:rsid w:val="001B4CBC"/>
  </w:style>
  <w:style w:type="character" w:customStyle="1" w:styleId="m8314098763611656848gmail-styleboldunderline">
    <w:name w:val="m_8314098763611656848gmail-styleboldunderline"/>
    <w:basedOn w:val="DefaultParagraphFont"/>
    <w:rsid w:val="001B4CBC"/>
  </w:style>
  <w:style w:type="paragraph" w:customStyle="1" w:styleId="Spacer">
    <w:name w:val="Spacer"/>
    <w:basedOn w:val="Heading1"/>
    <w:link w:val="SpacerChar"/>
    <w:autoRedefine/>
    <w:uiPriority w:val="4"/>
    <w:qFormat/>
    <w:rsid w:val="001B4CBC"/>
    <w:pPr>
      <w:pBdr>
        <w:top w:val="none" w:sz="0" w:space="0" w:color="auto"/>
        <w:left w:val="none" w:sz="0" w:space="0" w:color="auto"/>
        <w:bottom w:val="none" w:sz="0" w:space="0" w:color="auto"/>
        <w:right w:val="none" w:sz="0" w:space="0" w:color="auto"/>
      </w:pBdr>
    </w:pPr>
    <w:rPr>
      <w:rFonts w:ascii="Georgia" w:hAnsi="Georgia"/>
      <w:bCs w:val="0"/>
      <w:sz w:val="24"/>
    </w:rPr>
  </w:style>
  <w:style w:type="character" w:customStyle="1" w:styleId="SpacerChar">
    <w:name w:val="Spacer Char"/>
    <w:basedOn w:val="DefaultParagraphFont"/>
    <w:link w:val="Spacer"/>
    <w:uiPriority w:val="4"/>
    <w:rsid w:val="001B4CBC"/>
    <w:rPr>
      <w:rFonts w:ascii="Georgia" w:eastAsiaTheme="majorEastAsia" w:hAnsi="Georgia" w:cstheme="majorBidi"/>
      <w:b/>
      <w:szCs w:val="32"/>
    </w:rPr>
  </w:style>
  <w:style w:type="paragraph" w:customStyle="1" w:styleId="msonormal0">
    <w:name w:val="msonormal"/>
    <w:basedOn w:val="Normal"/>
    <w:rsid w:val="001B4CBC"/>
    <w:pPr>
      <w:spacing w:before="100" w:beforeAutospacing="1" w:after="100" w:afterAutospacing="1"/>
    </w:pPr>
    <w:rPr>
      <w:rFonts w:ascii="Times New Roman" w:eastAsia="Times New Roman" w:hAnsi="Times New Roman" w:cs="Times New Roman"/>
    </w:rPr>
  </w:style>
  <w:style w:type="paragraph" w:customStyle="1" w:styleId="TxBr41p1">
    <w:name w:val="TxBr_41p1"/>
    <w:basedOn w:val="Normal"/>
    <w:qFormat/>
    <w:rsid w:val="001B4CBC"/>
    <w:pPr>
      <w:tabs>
        <w:tab w:val="left" w:pos="204"/>
      </w:tabs>
      <w:autoSpaceDE w:val="0"/>
      <w:autoSpaceDN w:val="0"/>
      <w:adjustRightInd w:val="0"/>
      <w:spacing w:line="238" w:lineRule="atLeast"/>
      <w:jc w:val="both"/>
    </w:pPr>
    <w:rPr>
      <w:rFonts w:ascii="Times New Roman" w:eastAsia="Times New Roman" w:hAnsi="Times New Roman"/>
    </w:rPr>
  </w:style>
  <w:style w:type="character" w:customStyle="1" w:styleId="BlockTitleCharChar">
    <w:name w:val="Block Title Char Char"/>
    <w:rsid w:val="001B4CBC"/>
    <w:rPr>
      <w:rFonts w:ascii="Georgia" w:eastAsia="Times New Roman" w:hAnsi="Georgia" w:cs="Arial" w:hint="default"/>
      <w:b/>
      <w:bCs/>
      <w:kern w:val="32"/>
      <w:sz w:val="28"/>
      <w:szCs w:val="32"/>
    </w:rPr>
  </w:style>
  <w:style w:type="character" w:customStyle="1" w:styleId="CiteReal0">
    <w:name w:val="CiteReal"/>
    <w:uiPriority w:val="1"/>
    <w:qFormat/>
    <w:rsid w:val="001B4CBC"/>
    <w:rPr>
      <w:rFonts w:ascii="Arial" w:hAnsi="Arial"/>
      <w:b/>
      <w:sz w:val="24"/>
      <w:u w:val="single"/>
    </w:rPr>
  </w:style>
  <w:style w:type="character" w:customStyle="1" w:styleId="dropcap1">
    <w:name w:val="dropcap1"/>
    <w:rsid w:val="001B4CBC"/>
  </w:style>
  <w:style w:type="paragraph" w:customStyle="1" w:styleId="Style31">
    <w:name w:val="Style31"/>
    <w:basedOn w:val="Normal"/>
    <w:uiPriority w:val="99"/>
    <w:rsid w:val="001B4CBC"/>
    <w:pPr>
      <w:spacing w:line="197" w:lineRule="exact"/>
      <w:jc w:val="both"/>
    </w:pPr>
    <w:rPr>
      <w:rFonts w:ascii="Palatino Linotype" w:hAnsi="Palatino Linotype" w:cs="Palatino Linotype"/>
    </w:rPr>
  </w:style>
  <w:style w:type="paragraph" w:customStyle="1" w:styleId="Style42">
    <w:name w:val="Style42"/>
    <w:basedOn w:val="Normal"/>
    <w:uiPriority w:val="99"/>
    <w:rsid w:val="001B4CBC"/>
    <w:pPr>
      <w:spacing w:line="202" w:lineRule="exact"/>
      <w:jc w:val="both"/>
    </w:pPr>
    <w:rPr>
      <w:rFonts w:ascii="Palatino Linotype" w:hAnsi="Palatino Linotype" w:cs="Palatino Linotype"/>
    </w:rPr>
  </w:style>
  <w:style w:type="paragraph" w:customStyle="1" w:styleId="Style51">
    <w:name w:val="Style51"/>
    <w:basedOn w:val="Normal"/>
    <w:uiPriority w:val="99"/>
    <w:rsid w:val="001B4CBC"/>
    <w:pPr>
      <w:spacing w:line="200" w:lineRule="exact"/>
      <w:jc w:val="both"/>
    </w:pPr>
    <w:rPr>
      <w:rFonts w:ascii="Palatino Linotype" w:hAnsi="Palatino Linotype" w:cs="Palatino Linotype"/>
    </w:rPr>
  </w:style>
  <w:style w:type="character" w:customStyle="1" w:styleId="FontStyle72">
    <w:name w:val="Font Style72"/>
    <w:uiPriority w:val="99"/>
    <w:rsid w:val="001B4CBC"/>
    <w:rPr>
      <w:rFonts w:ascii="Cambria" w:hAnsi="Cambria" w:cs="Cambria" w:hint="default"/>
      <w:sz w:val="16"/>
      <w:szCs w:val="16"/>
    </w:rPr>
  </w:style>
  <w:style w:type="character" w:customStyle="1" w:styleId="FontStyle73">
    <w:name w:val="Font Style73"/>
    <w:uiPriority w:val="99"/>
    <w:rsid w:val="001B4CBC"/>
    <w:rPr>
      <w:rFonts w:ascii="Cambria" w:hAnsi="Cambria" w:cs="Cambria" w:hint="default"/>
      <w:i/>
      <w:iCs/>
      <w:sz w:val="16"/>
      <w:szCs w:val="16"/>
    </w:rPr>
  </w:style>
  <w:style w:type="character" w:customStyle="1" w:styleId="UnderlinestyleChar2">
    <w:name w:val="Underline style Char2"/>
    <w:rsid w:val="001B4CBC"/>
    <w:rPr>
      <w:sz w:val="22"/>
      <w:szCs w:val="24"/>
      <w:u w:val="single"/>
      <w:lang w:val="en-US" w:eastAsia="en-US" w:bidi="ar-SA"/>
    </w:rPr>
  </w:style>
  <w:style w:type="character" w:customStyle="1" w:styleId="FontStyle49">
    <w:name w:val="Font Style49"/>
    <w:uiPriority w:val="99"/>
    <w:rsid w:val="001B4CBC"/>
    <w:rPr>
      <w:rFonts w:ascii="Cambria" w:hAnsi="Cambria" w:cs="Cambria"/>
      <w:sz w:val="20"/>
      <w:szCs w:val="20"/>
    </w:rPr>
  </w:style>
  <w:style w:type="character" w:customStyle="1" w:styleId="FontStyle50">
    <w:name w:val="Font Style50"/>
    <w:uiPriority w:val="99"/>
    <w:rsid w:val="001B4CBC"/>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1B4CBC"/>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1B4CBC"/>
    <w:rPr>
      <w:rFonts w:ascii="Cambria" w:eastAsia="Cambria" w:hAnsi="Cambria" w:cs="Cambria"/>
      <w:spacing w:val="-3"/>
      <w:sz w:val="22"/>
      <w:szCs w:val="20"/>
    </w:rPr>
  </w:style>
  <w:style w:type="character" w:customStyle="1" w:styleId="kn">
    <w:name w:val="kn"/>
    <w:basedOn w:val="DefaultParagraphFont"/>
    <w:rsid w:val="001B4CBC"/>
  </w:style>
  <w:style w:type="character" w:customStyle="1" w:styleId="StyleStyleUnderlineUnderlineStyleBoldUnderlineIntenseEmphas">
    <w:name w:val="Style Style UnderlineUnderlineStyle Bold UnderlineIntense Emphas..."/>
    <w:basedOn w:val="DefaultParagraphFont"/>
    <w:rsid w:val="001B4CBC"/>
    <w:rPr>
      <w:b/>
      <w:bCs/>
      <w:sz w:val="26"/>
      <w:u w:val="single"/>
    </w:rPr>
  </w:style>
  <w:style w:type="character" w:customStyle="1" w:styleId="articoloinside">
    <w:name w:val="articolo_inside"/>
    <w:rsid w:val="001B4CBC"/>
  </w:style>
  <w:style w:type="paragraph" w:customStyle="1" w:styleId="pagetools">
    <w:name w:val="pagetools"/>
    <w:basedOn w:val="Normal"/>
    <w:rsid w:val="001B4CBC"/>
    <w:pPr>
      <w:spacing w:before="100" w:beforeAutospacing="1" w:after="100" w:afterAutospacing="1"/>
    </w:pPr>
    <w:rPr>
      <w:rFonts w:ascii="Cambria" w:eastAsia="Cambria" w:hAnsi="Cambria"/>
    </w:rPr>
  </w:style>
  <w:style w:type="character" w:customStyle="1" w:styleId="desc">
    <w:name w:val="desc"/>
    <w:basedOn w:val="DefaultParagraphFont"/>
    <w:rsid w:val="001B4CBC"/>
  </w:style>
  <w:style w:type="character" w:customStyle="1" w:styleId="job">
    <w:name w:val="job"/>
    <w:basedOn w:val="DefaultParagraphFont"/>
    <w:rsid w:val="001B4CBC"/>
  </w:style>
  <w:style w:type="character" w:customStyle="1" w:styleId="publisher">
    <w:name w:val="publisher"/>
    <w:basedOn w:val="DefaultParagraphFont"/>
    <w:rsid w:val="001B4CBC"/>
  </w:style>
  <w:style w:type="character" w:customStyle="1" w:styleId="pubyear">
    <w:name w:val="pubyear"/>
    <w:basedOn w:val="DefaultParagraphFont"/>
    <w:rsid w:val="001B4CBC"/>
  </w:style>
  <w:style w:type="character" w:customStyle="1" w:styleId="pubcity">
    <w:name w:val="pubcity"/>
    <w:basedOn w:val="DefaultParagraphFont"/>
    <w:rsid w:val="001B4CBC"/>
  </w:style>
  <w:style w:type="character" w:customStyle="1" w:styleId="bodycontentlink">
    <w:name w:val="bodycontentlink"/>
    <w:basedOn w:val="DefaultParagraphFont"/>
    <w:rsid w:val="001B4CBC"/>
  </w:style>
  <w:style w:type="paragraph" w:customStyle="1" w:styleId="C-Text">
    <w:name w:val="C-Text"/>
    <w:basedOn w:val="Normal"/>
    <w:rsid w:val="001B4CBC"/>
    <w:pPr>
      <w:tabs>
        <w:tab w:val="num" w:pos="720"/>
      </w:tabs>
      <w:ind w:left="720" w:hanging="360"/>
    </w:pPr>
    <w:rPr>
      <w:rFonts w:ascii="Book Antiqua" w:hAnsi="Book Antiqua"/>
    </w:rPr>
  </w:style>
  <w:style w:type="character" w:customStyle="1" w:styleId="ecdate">
    <w:name w:val="ec_date"/>
    <w:basedOn w:val="DefaultParagraphFont"/>
    <w:rsid w:val="001B4CBC"/>
    <w:rPr>
      <w:rFonts w:ascii="Symbol" w:hAnsi="Symbol" w:hint="default"/>
      <w:sz w:val="20"/>
      <w:szCs w:val="20"/>
      <w:shd w:val="clear" w:color="auto" w:fill="FFFFFF"/>
    </w:rPr>
  </w:style>
  <w:style w:type="paragraph" w:customStyle="1" w:styleId="ecmsonormal">
    <w:name w:val="ec_msonormal"/>
    <w:basedOn w:val="Normal"/>
    <w:rsid w:val="001B4CBC"/>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1B4CBC"/>
  </w:style>
  <w:style w:type="character" w:customStyle="1" w:styleId="articleheadline">
    <w:name w:val="articleheadline"/>
    <w:basedOn w:val="DefaultParagraphFont"/>
    <w:rsid w:val="001B4CBC"/>
  </w:style>
  <w:style w:type="paragraph" w:customStyle="1" w:styleId="u-intro">
    <w:name w:val="u-intro"/>
    <w:basedOn w:val="Normal"/>
    <w:rsid w:val="001B4CBC"/>
    <w:pPr>
      <w:spacing w:before="100" w:beforeAutospacing="1" w:after="100" w:afterAutospacing="1"/>
    </w:pPr>
    <w:rPr>
      <w:rFonts w:ascii="Georgia" w:hAnsi="Georgia"/>
    </w:rPr>
  </w:style>
  <w:style w:type="character" w:customStyle="1" w:styleId="u-byline">
    <w:name w:val="u-byline"/>
    <w:basedOn w:val="DefaultParagraphFont"/>
    <w:rsid w:val="001B4CBC"/>
  </w:style>
  <w:style w:type="character" w:customStyle="1" w:styleId="articlebya">
    <w:name w:val="articleby_a"/>
    <w:basedOn w:val="DefaultParagraphFont"/>
    <w:rsid w:val="001B4CBC"/>
  </w:style>
  <w:style w:type="character" w:customStyle="1" w:styleId="popupwinby">
    <w:name w:val="popupwinby"/>
    <w:basedOn w:val="DefaultParagraphFont"/>
    <w:rsid w:val="001B4CBC"/>
  </w:style>
  <w:style w:type="character" w:customStyle="1" w:styleId="storyheader">
    <w:name w:val="storyheader"/>
    <w:basedOn w:val="DefaultParagraphFont"/>
    <w:rsid w:val="001B4CBC"/>
  </w:style>
  <w:style w:type="character" w:customStyle="1" w:styleId="marron">
    <w:name w:val="marron"/>
    <w:basedOn w:val="DefaultParagraphFont"/>
    <w:rsid w:val="001B4CBC"/>
  </w:style>
  <w:style w:type="paragraph" w:customStyle="1" w:styleId="StyleNormalWeb10pt">
    <w:name w:val="Style Normal (Web) + 10 pt"/>
    <w:basedOn w:val="NormalWeb"/>
    <w:next w:val="Normal"/>
    <w:rsid w:val="001B4CBC"/>
    <w:pPr>
      <w:spacing w:line="259" w:lineRule="auto"/>
    </w:pPr>
    <w:rPr>
      <w:rFonts w:ascii="Bookman Old Style" w:eastAsiaTheme="minorEastAsia" w:hAnsi="Bookman Old Style" w:cs="Calibri"/>
      <w:sz w:val="20"/>
      <w:lang w:eastAsia="en-US"/>
    </w:rPr>
  </w:style>
  <w:style w:type="character" w:customStyle="1" w:styleId="StyleNormalWeb10ptChar">
    <w:name w:val="Style Normal (Web) + 10 pt Char"/>
    <w:basedOn w:val="DefaultParagraphFont"/>
    <w:rsid w:val="001B4CBC"/>
    <w:rPr>
      <w:szCs w:val="24"/>
      <w:lang w:val="en-US" w:eastAsia="en-US" w:bidi="ar-SA"/>
    </w:rPr>
  </w:style>
  <w:style w:type="paragraph" w:customStyle="1" w:styleId="TagCiteShells">
    <w:name w:val="Tag/Cite/Shells"/>
    <w:basedOn w:val="Normal"/>
    <w:rsid w:val="001B4CBC"/>
    <w:rPr>
      <w:rFonts w:ascii="Georgia" w:hAnsi="Georgia"/>
      <w:b/>
    </w:rPr>
  </w:style>
  <w:style w:type="paragraph" w:customStyle="1" w:styleId="DefinitionTerm">
    <w:name w:val="Definition Term"/>
    <w:basedOn w:val="Normal"/>
    <w:next w:val="Normal"/>
    <w:rsid w:val="001B4CBC"/>
    <w:rPr>
      <w:rFonts w:ascii="Georgia" w:hAnsi="Georgia"/>
      <w:snapToGrid w:val="0"/>
    </w:rPr>
  </w:style>
  <w:style w:type="character" w:customStyle="1" w:styleId="Style3CharChar">
    <w:name w:val="Style3 Char Char"/>
    <w:basedOn w:val="DefaultParagraphFont"/>
    <w:rsid w:val="001B4CBC"/>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1B4CBC"/>
    <w:pPr>
      <w:spacing w:after="60"/>
    </w:pPr>
    <w:rPr>
      <w:rFonts w:ascii="Georgia" w:eastAsia="Segoe UI" w:hAnsi="Georgia" w:cs="Cambria"/>
      <w:bCs w:val="0"/>
      <w:caps/>
      <w:sz w:val="20"/>
      <w:lang w:eastAsia="zh-CN"/>
    </w:rPr>
  </w:style>
  <w:style w:type="character" w:customStyle="1" w:styleId="NormalChar0">
    <w:name w:val="Normal Char"/>
    <w:basedOn w:val="DefaultParagraphFont"/>
    <w:rsid w:val="001B4CBC"/>
    <w:rPr>
      <w:lang w:eastAsia="en-US"/>
    </w:rPr>
  </w:style>
  <w:style w:type="character" w:customStyle="1" w:styleId="BoldUnderlineChar2">
    <w:name w:val="Bold + Underline Char"/>
    <w:basedOn w:val="DefaultParagraphFont"/>
    <w:rsid w:val="001B4CBC"/>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1B4CBC"/>
    <w:pPr>
      <w:autoSpaceDE w:val="0"/>
      <w:autoSpaceDN w:val="0"/>
      <w:adjustRightInd w:val="0"/>
      <w:ind w:left="432" w:right="432"/>
      <w:jc w:val="both"/>
    </w:pPr>
    <w:rPr>
      <w:rFonts w:ascii="Georgia" w:hAnsi="Georgia"/>
      <w:u w:val="thick"/>
    </w:rPr>
  </w:style>
  <w:style w:type="character" w:customStyle="1" w:styleId="citationiacgale">
    <w:name w:val="citation iac gale"/>
    <w:basedOn w:val="DefaultParagraphFont"/>
    <w:rsid w:val="001B4CBC"/>
  </w:style>
  <w:style w:type="character" w:customStyle="1" w:styleId="CharacterStyle7">
    <w:name w:val="Character Style 7"/>
    <w:rsid w:val="001B4CBC"/>
    <w:rPr>
      <w:rFonts w:ascii="Trebuchet MS" w:hAnsi="Trebuchet MS" w:cs="Trebuchet MS"/>
      <w:sz w:val="20"/>
      <w:szCs w:val="20"/>
      <w:u w:val="single"/>
    </w:rPr>
  </w:style>
  <w:style w:type="character" w:customStyle="1" w:styleId="StyleStyle4Char">
    <w:name w:val="Style Style4 + Char"/>
    <w:basedOn w:val="DefaultParagraphFont"/>
    <w:rsid w:val="001B4CBC"/>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1B4CBC"/>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1B4CBC"/>
    <w:rPr>
      <w:rFonts w:ascii="Symbol" w:hAnsi="Symbol"/>
      <w:sz w:val="21"/>
      <w:szCs w:val="21"/>
      <w:u w:val="thick"/>
    </w:rPr>
  </w:style>
  <w:style w:type="character" w:customStyle="1" w:styleId="UnderlinedEvidenceCharChar">
    <w:name w:val="Underlined Evidence Char Char"/>
    <w:basedOn w:val="DefaultParagraphFont"/>
    <w:rsid w:val="001B4CBC"/>
    <w:rPr>
      <w:rFonts w:ascii="Symbol" w:hAnsi="Symbol"/>
      <w:sz w:val="21"/>
      <w:szCs w:val="21"/>
      <w:u w:val="thick"/>
      <w:lang w:val="en-US" w:eastAsia="en-US" w:bidi="ar-SA"/>
    </w:rPr>
  </w:style>
  <w:style w:type="character" w:styleId="PlaceholderText">
    <w:name w:val="Placeholder Text"/>
    <w:basedOn w:val="DefaultParagraphFont"/>
    <w:uiPriority w:val="99"/>
    <w:rsid w:val="001B4CBC"/>
    <w:rPr>
      <w:color w:val="808080"/>
    </w:rPr>
  </w:style>
  <w:style w:type="paragraph" w:customStyle="1" w:styleId="Cite8">
    <w:name w:val="Cite8"/>
    <w:basedOn w:val="Normal"/>
    <w:autoRedefine/>
    <w:qFormat/>
    <w:rsid w:val="001B4CBC"/>
    <w:rPr>
      <w:rFonts w:ascii="Trebuchet MS" w:eastAsia="Verdana" w:hAnsi="Trebuchet MS" w:cs="Cambria"/>
    </w:rPr>
  </w:style>
  <w:style w:type="paragraph" w:customStyle="1" w:styleId="8font">
    <w:name w:val="8font"/>
    <w:basedOn w:val="Normal"/>
    <w:next w:val="Normal"/>
    <w:autoRedefine/>
    <w:qFormat/>
    <w:rsid w:val="001B4CBC"/>
    <w:rPr>
      <w:rFonts w:ascii="Georgia" w:eastAsia="Cambria Math" w:hAnsi="Georgia" w:cs="Cambria"/>
      <w:szCs w:val="16"/>
    </w:rPr>
  </w:style>
  <w:style w:type="character" w:customStyle="1" w:styleId="NoterefInText">
    <w:name w:val="_NoterefInText"/>
    <w:uiPriority w:val="99"/>
    <w:rsid w:val="001B4CBC"/>
    <w:rPr>
      <w:rFonts w:cs="AKDPE C+ Utopia"/>
      <w:color w:val="000000"/>
    </w:rPr>
  </w:style>
  <w:style w:type="character" w:customStyle="1" w:styleId="postauthor">
    <w:name w:val="postauthor"/>
    <w:basedOn w:val="DefaultParagraphFont"/>
    <w:rsid w:val="001B4CBC"/>
  </w:style>
  <w:style w:type="paragraph" w:customStyle="1" w:styleId="notes-source-hasnotes">
    <w:name w:val="notes-source-hasnotes"/>
    <w:basedOn w:val="Normal"/>
    <w:rsid w:val="001B4CBC"/>
    <w:pPr>
      <w:spacing w:before="100" w:beforeAutospacing="1" w:after="100" w:afterAutospacing="1"/>
    </w:pPr>
    <w:rPr>
      <w:rFonts w:ascii="Tahoma" w:hAnsi="Tahoma"/>
      <w:szCs w:val="20"/>
    </w:rPr>
  </w:style>
  <w:style w:type="character" w:customStyle="1" w:styleId="span">
    <w:name w:val="span"/>
    <w:basedOn w:val="DefaultParagraphFont"/>
    <w:rsid w:val="001B4CBC"/>
  </w:style>
  <w:style w:type="character" w:customStyle="1" w:styleId="maintitle">
    <w:name w:val="maintitle"/>
    <w:basedOn w:val="DefaultParagraphFont"/>
    <w:rsid w:val="001B4CBC"/>
  </w:style>
  <w:style w:type="character" w:customStyle="1" w:styleId="thirdparty-logo">
    <w:name w:val="thirdparty-logo"/>
    <w:basedOn w:val="DefaultParagraphFont"/>
    <w:rsid w:val="001B4CBC"/>
  </w:style>
  <w:style w:type="character" w:customStyle="1" w:styleId="posted">
    <w:name w:val="posted"/>
    <w:basedOn w:val="DefaultParagraphFont"/>
    <w:rsid w:val="001B4CBC"/>
  </w:style>
  <w:style w:type="character" w:customStyle="1" w:styleId="ticker">
    <w:name w:val="ticker"/>
    <w:basedOn w:val="DefaultParagraphFont"/>
    <w:rsid w:val="001B4CBC"/>
  </w:style>
  <w:style w:type="paragraph" w:customStyle="1" w:styleId="articlemeta">
    <w:name w:val="articlemeta"/>
    <w:basedOn w:val="Normal"/>
    <w:rsid w:val="001B4CBC"/>
    <w:pPr>
      <w:spacing w:before="100" w:beforeAutospacing="1" w:after="100" w:afterAutospacing="1"/>
    </w:pPr>
    <w:rPr>
      <w:rFonts w:ascii="Tahoma" w:hAnsi="Tahoma"/>
      <w:szCs w:val="20"/>
    </w:rPr>
  </w:style>
  <w:style w:type="character" w:customStyle="1" w:styleId="vcard">
    <w:name w:val="vcard"/>
    <w:basedOn w:val="DefaultParagraphFont"/>
    <w:rsid w:val="001B4CBC"/>
  </w:style>
  <w:style w:type="character" w:customStyle="1" w:styleId="print-footnote">
    <w:name w:val="print-footnote"/>
    <w:basedOn w:val="DefaultParagraphFont"/>
    <w:rsid w:val="001B4CBC"/>
  </w:style>
  <w:style w:type="character" w:customStyle="1" w:styleId="datestring">
    <w:name w:val="datestring"/>
    <w:basedOn w:val="DefaultParagraphFont"/>
    <w:rsid w:val="001B4CBC"/>
  </w:style>
  <w:style w:type="paragraph" w:customStyle="1" w:styleId="noindent0">
    <w:name w:val="no_indent"/>
    <w:basedOn w:val="Normal"/>
    <w:rsid w:val="001B4CBC"/>
    <w:pPr>
      <w:spacing w:before="100" w:beforeAutospacing="1" w:after="100" w:afterAutospacing="1"/>
    </w:pPr>
    <w:rPr>
      <w:rFonts w:ascii="Tahoma" w:hAnsi="Tahoma"/>
      <w:szCs w:val="20"/>
    </w:rPr>
  </w:style>
  <w:style w:type="character" w:customStyle="1" w:styleId="email">
    <w:name w:val="email"/>
    <w:basedOn w:val="DefaultParagraphFont"/>
    <w:rsid w:val="001B4CBC"/>
  </w:style>
  <w:style w:type="paragraph" w:customStyle="1" w:styleId="left">
    <w:name w:val="left"/>
    <w:basedOn w:val="Normal"/>
    <w:rsid w:val="001B4CBC"/>
    <w:pPr>
      <w:spacing w:before="100" w:beforeAutospacing="1" w:after="100" w:afterAutospacing="1"/>
    </w:pPr>
    <w:rPr>
      <w:rFonts w:ascii="Tahoma" w:hAnsi="Tahoma"/>
      <w:szCs w:val="20"/>
    </w:rPr>
  </w:style>
  <w:style w:type="paragraph" w:customStyle="1" w:styleId="right">
    <w:name w:val="right"/>
    <w:basedOn w:val="Normal"/>
    <w:rsid w:val="001B4CBC"/>
    <w:pPr>
      <w:spacing w:before="100" w:beforeAutospacing="1" w:after="100" w:afterAutospacing="1"/>
    </w:pPr>
    <w:rPr>
      <w:rFonts w:ascii="Tahoma" w:hAnsi="Tahoma"/>
      <w:szCs w:val="20"/>
    </w:rPr>
  </w:style>
  <w:style w:type="character" w:customStyle="1" w:styleId="gptad">
    <w:name w:val="gptad"/>
    <w:basedOn w:val="DefaultParagraphFont"/>
    <w:rsid w:val="001B4CBC"/>
  </w:style>
  <w:style w:type="paragraph" w:customStyle="1" w:styleId="creditpostedmodified">
    <w:name w:val="credit_posted_modified"/>
    <w:basedOn w:val="Normal"/>
    <w:rsid w:val="001B4CBC"/>
    <w:pPr>
      <w:spacing w:before="100" w:beforeAutospacing="1" w:after="100" w:afterAutospacing="1"/>
    </w:pPr>
    <w:rPr>
      <w:rFonts w:ascii="Tahoma" w:hAnsi="Tahoma"/>
      <w:szCs w:val="20"/>
    </w:rPr>
  </w:style>
  <w:style w:type="character" w:customStyle="1" w:styleId="creditline">
    <w:name w:val="creditline"/>
    <w:basedOn w:val="DefaultParagraphFont"/>
    <w:rsid w:val="001B4CBC"/>
  </w:style>
  <w:style w:type="character" w:customStyle="1" w:styleId="grd">
    <w:name w:val="grd"/>
    <w:basedOn w:val="DefaultParagraphFont"/>
    <w:rsid w:val="001B4CBC"/>
  </w:style>
  <w:style w:type="paragraph" w:customStyle="1" w:styleId="hs-text-container">
    <w:name w:val="hs-text-container"/>
    <w:basedOn w:val="Normal"/>
    <w:rsid w:val="001B4CBC"/>
    <w:pPr>
      <w:spacing w:before="100" w:beforeAutospacing="1" w:after="100" w:afterAutospacing="1"/>
    </w:pPr>
    <w:rPr>
      <w:rFonts w:ascii="Tahoma" w:hAnsi="Tahoma"/>
      <w:szCs w:val="20"/>
    </w:rPr>
  </w:style>
  <w:style w:type="character" w:customStyle="1" w:styleId="created">
    <w:name w:val="created"/>
    <w:basedOn w:val="DefaultParagraphFont"/>
    <w:rsid w:val="001B4CBC"/>
  </w:style>
  <w:style w:type="character" w:customStyle="1" w:styleId="changed">
    <w:name w:val="changed"/>
    <w:basedOn w:val="DefaultParagraphFont"/>
    <w:rsid w:val="001B4CBC"/>
  </w:style>
  <w:style w:type="character" w:customStyle="1" w:styleId="article-author-name">
    <w:name w:val="article-author-name"/>
    <w:basedOn w:val="DefaultParagraphFont"/>
    <w:rsid w:val="001B4CBC"/>
  </w:style>
  <w:style w:type="character" w:customStyle="1" w:styleId="bioexcerpt">
    <w:name w:val="bio_excerpt"/>
    <w:basedOn w:val="DefaultParagraphFont"/>
    <w:rsid w:val="001B4CBC"/>
  </w:style>
  <w:style w:type="character" w:customStyle="1" w:styleId="commentcount">
    <w:name w:val="comment_count"/>
    <w:basedOn w:val="DefaultParagraphFont"/>
    <w:rsid w:val="001B4CBC"/>
  </w:style>
  <w:style w:type="character" w:customStyle="1" w:styleId="searchtermshighlighted">
    <w:name w:val="searchtermshighlighted"/>
    <w:basedOn w:val="DefaultParagraphFont"/>
    <w:rsid w:val="001B4CBC"/>
  </w:style>
  <w:style w:type="character" w:customStyle="1" w:styleId="contributornametrigger">
    <w:name w:val="contributornametrigger"/>
    <w:basedOn w:val="DefaultParagraphFont"/>
    <w:rsid w:val="001B4CBC"/>
  </w:style>
  <w:style w:type="character" w:customStyle="1" w:styleId="bylinepipe">
    <w:name w:val="bylinepipe"/>
    <w:basedOn w:val="DefaultParagraphFont"/>
    <w:rsid w:val="001B4CBC"/>
  </w:style>
  <w:style w:type="character" w:customStyle="1" w:styleId="lucenesearchresulturlb">
    <w:name w:val="lucene_search_result_url_b"/>
    <w:basedOn w:val="DefaultParagraphFont"/>
    <w:rsid w:val="001B4CBC"/>
  </w:style>
  <w:style w:type="character" w:customStyle="1" w:styleId="faculty-title">
    <w:name w:val="faculty-title"/>
    <w:basedOn w:val="DefaultParagraphFont"/>
    <w:rsid w:val="001B4CBC"/>
  </w:style>
  <w:style w:type="character" w:customStyle="1" w:styleId="count">
    <w:name w:val="count"/>
    <w:basedOn w:val="DefaultParagraphFont"/>
    <w:rsid w:val="001B4CBC"/>
  </w:style>
  <w:style w:type="character" w:customStyle="1" w:styleId="volume">
    <w:name w:val="volume"/>
    <w:basedOn w:val="DefaultParagraphFont"/>
    <w:rsid w:val="001B4CBC"/>
  </w:style>
  <w:style w:type="character" w:customStyle="1" w:styleId="issue">
    <w:name w:val="issue"/>
    <w:basedOn w:val="DefaultParagraphFont"/>
    <w:rsid w:val="001B4CBC"/>
  </w:style>
  <w:style w:type="character" w:customStyle="1" w:styleId="pages">
    <w:name w:val="pages"/>
    <w:basedOn w:val="DefaultParagraphFont"/>
    <w:rsid w:val="001B4CBC"/>
  </w:style>
  <w:style w:type="character" w:customStyle="1" w:styleId="field-content">
    <w:name w:val="field-content"/>
    <w:basedOn w:val="DefaultParagraphFont"/>
    <w:rsid w:val="001B4CBC"/>
  </w:style>
  <w:style w:type="character" w:customStyle="1" w:styleId="person">
    <w:name w:val="person"/>
    <w:basedOn w:val="DefaultParagraphFont"/>
    <w:rsid w:val="001B4CBC"/>
  </w:style>
  <w:style w:type="character" w:customStyle="1" w:styleId="corresponding">
    <w:name w:val="corresponding"/>
    <w:basedOn w:val="DefaultParagraphFont"/>
    <w:rsid w:val="001B4CBC"/>
  </w:style>
  <w:style w:type="character" w:customStyle="1" w:styleId="entry-date">
    <w:name w:val="entry-date"/>
    <w:basedOn w:val="DefaultParagraphFont"/>
    <w:rsid w:val="001B4CBC"/>
  </w:style>
  <w:style w:type="paragraph" w:customStyle="1" w:styleId="entry-meta">
    <w:name w:val="entry-meta"/>
    <w:basedOn w:val="Normal"/>
    <w:rsid w:val="001B4CBC"/>
    <w:pPr>
      <w:spacing w:before="100" w:beforeAutospacing="1" w:after="100" w:afterAutospacing="1"/>
    </w:pPr>
    <w:rPr>
      <w:rFonts w:ascii="Tahoma" w:hAnsi="Tahoma"/>
      <w:szCs w:val="20"/>
    </w:rPr>
  </w:style>
  <w:style w:type="character" w:customStyle="1" w:styleId="post-time">
    <w:name w:val="post-time"/>
    <w:basedOn w:val="DefaultParagraphFont"/>
    <w:rsid w:val="001B4CBC"/>
  </w:style>
  <w:style w:type="character" w:customStyle="1" w:styleId="post-category">
    <w:name w:val="post-category"/>
    <w:basedOn w:val="DefaultParagraphFont"/>
    <w:rsid w:val="001B4CBC"/>
  </w:style>
  <w:style w:type="character" w:customStyle="1" w:styleId="post-author">
    <w:name w:val="post-author"/>
    <w:basedOn w:val="DefaultParagraphFont"/>
    <w:rsid w:val="001B4CBC"/>
  </w:style>
  <w:style w:type="character" w:customStyle="1" w:styleId="A10">
    <w:name w:val="A10"/>
    <w:uiPriority w:val="99"/>
    <w:rsid w:val="001B4CBC"/>
    <w:rPr>
      <w:rFonts w:cs="MS Mincho"/>
      <w:color w:val="000000"/>
      <w:sz w:val="11"/>
      <w:szCs w:val="11"/>
    </w:rPr>
  </w:style>
  <w:style w:type="paragraph" w:customStyle="1" w:styleId="Pa10">
    <w:name w:val="Pa10"/>
    <w:basedOn w:val="Default"/>
    <w:next w:val="Default"/>
    <w:uiPriority w:val="99"/>
    <w:rsid w:val="001B4CBC"/>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1B4CBC"/>
    <w:pPr>
      <w:widowControl w:val="0"/>
      <w:spacing w:line="241" w:lineRule="atLeast"/>
    </w:pPr>
    <w:rPr>
      <w:rFonts w:ascii="Verdana" w:eastAsiaTheme="minorEastAsia" w:hAnsi="Verdana" w:cs="Cambria"/>
      <w:color w:val="auto"/>
    </w:rPr>
  </w:style>
  <w:style w:type="character" w:customStyle="1" w:styleId="A9">
    <w:name w:val="A9"/>
    <w:uiPriority w:val="99"/>
    <w:rsid w:val="001B4CBC"/>
    <w:rPr>
      <w:rFonts w:cs="MS Mincho"/>
      <w:color w:val="000000"/>
      <w:sz w:val="14"/>
      <w:szCs w:val="14"/>
    </w:rPr>
  </w:style>
  <w:style w:type="paragraph" w:customStyle="1" w:styleId="articledetails">
    <w:name w:val="articledetails"/>
    <w:basedOn w:val="Normal"/>
    <w:rsid w:val="001B4CBC"/>
    <w:pPr>
      <w:spacing w:before="100" w:beforeAutospacing="1" w:after="100" w:afterAutospacing="1"/>
    </w:pPr>
    <w:rPr>
      <w:rFonts w:ascii="Tahoma" w:hAnsi="Tahoma"/>
      <w:szCs w:val="20"/>
    </w:rPr>
  </w:style>
  <w:style w:type="character" w:customStyle="1" w:styleId="posted-and-updated">
    <w:name w:val="posted-and-updated"/>
    <w:basedOn w:val="DefaultParagraphFont"/>
    <w:rsid w:val="001B4CBC"/>
  </w:style>
  <w:style w:type="paragraph" w:customStyle="1" w:styleId="aff">
    <w:name w:val="aff"/>
    <w:basedOn w:val="Normal"/>
    <w:rsid w:val="001B4CBC"/>
    <w:pPr>
      <w:spacing w:before="100" w:beforeAutospacing="1" w:after="100" w:afterAutospacing="1"/>
    </w:pPr>
    <w:rPr>
      <w:rFonts w:ascii="Tahoma" w:hAnsi="Tahoma"/>
      <w:szCs w:val="20"/>
    </w:rPr>
  </w:style>
  <w:style w:type="character" w:customStyle="1" w:styleId="entry-author">
    <w:name w:val="entry-author"/>
    <w:basedOn w:val="DefaultParagraphFont"/>
    <w:rsid w:val="001B4CBC"/>
  </w:style>
  <w:style w:type="character" w:customStyle="1" w:styleId="entry-author-name">
    <w:name w:val="entry-author-name"/>
    <w:basedOn w:val="DefaultParagraphFont"/>
    <w:rsid w:val="001B4CBC"/>
  </w:style>
  <w:style w:type="character" w:customStyle="1" w:styleId="arial11">
    <w:name w:val="arial_11"/>
    <w:basedOn w:val="DefaultParagraphFont"/>
    <w:rsid w:val="001B4CBC"/>
  </w:style>
  <w:style w:type="character" w:customStyle="1" w:styleId="contrib-degrees">
    <w:name w:val="contrib-degrees"/>
    <w:basedOn w:val="DefaultParagraphFont"/>
    <w:rsid w:val="001B4CBC"/>
  </w:style>
  <w:style w:type="character" w:customStyle="1" w:styleId="contrib-on-behalf-of">
    <w:name w:val="contrib-on-behalf-of"/>
    <w:basedOn w:val="DefaultParagraphFont"/>
    <w:rsid w:val="001B4CBC"/>
  </w:style>
  <w:style w:type="character" w:customStyle="1" w:styleId="pubtime">
    <w:name w:val="pubtime"/>
    <w:basedOn w:val="DefaultParagraphFont"/>
    <w:rsid w:val="001B4CBC"/>
  </w:style>
  <w:style w:type="character" w:customStyle="1" w:styleId="time">
    <w:name w:val="time"/>
    <w:basedOn w:val="DefaultParagraphFont"/>
    <w:rsid w:val="001B4CBC"/>
  </w:style>
  <w:style w:type="character" w:customStyle="1" w:styleId="fbcommentscount">
    <w:name w:val="fb_comments_count"/>
    <w:basedOn w:val="DefaultParagraphFont"/>
    <w:rsid w:val="001B4CBC"/>
  </w:style>
  <w:style w:type="character" w:customStyle="1" w:styleId="stsharethiscustom">
    <w:name w:val="st_sharethis_custom"/>
    <w:basedOn w:val="DefaultParagraphFont"/>
    <w:rsid w:val="001B4CBC"/>
  </w:style>
  <w:style w:type="paragraph" w:customStyle="1" w:styleId="permalinkable">
    <w:name w:val="permalinkable"/>
    <w:basedOn w:val="Normal"/>
    <w:rsid w:val="001B4CBC"/>
    <w:pPr>
      <w:spacing w:before="100" w:beforeAutospacing="1" w:after="100" w:afterAutospacing="1"/>
    </w:pPr>
    <w:rPr>
      <w:rFonts w:ascii="Tahoma" w:hAnsi="Tahoma"/>
      <w:szCs w:val="20"/>
    </w:rPr>
  </w:style>
  <w:style w:type="character" w:customStyle="1" w:styleId="post-date">
    <w:name w:val="post-date"/>
    <w:basedOn w:val="DefaultParagraphFont"/>
    <w:rsid w:val="001B4CBC"/>
  </w:style>
  <w:style w:type="character" w:customStyle="1" w:styleId="link-external">
    <w:name w:val="link-external"/>
    <w:basedOn w:val="DefaultParagraphFont"/>
    <w:rsid w:val="001B4CBC"/>
  </w:style>
  <w:style w:type="character" w:customStyle="1" w:styleId="articleauthor">
    <w:name w:val="article_author"/>
    <w:basedOn w:val="DefaultParagraphFont"/>
    <w:rsid w:val="001B4CBC"/>
  </w:style>
  <w:style w:type="character" w:customStyle="1" w:styleId="articleissue">
    <w:name w:val="article_issue"/>
    <w:basedOn w:val="DefaultParagraphFont"/>
    <w:rsid w:val="001B4CBC"/>
  </w:style>
  <w:style w:type="character" w:customStyle="1" w:styleId="a-size-large">
    <w:name w:val="a-size-large"/>
    <w:basedOn w:val="DefaultParagraphFont"/>
    <w:rsid w:val="001B4CBC"/>
  </w:style>
  <w:style w:type="character" w:customStyle="1" w:styleId="a-size-medium">
    <w:name w:val="a-size-medium"/>
    <w:basedOn w:val="DefaultParagraphFont"/>
    <w:rsid w:val="001B4CBC"/>
  </w:style>
  <w:style w:type="character" w:customStyle="1" w:styleId="contribution">
    <w:name w:val="contribution"/>
    <w:basedOn w:val="DefaultParagraphFont"/>
    <w:rsid w:val="001B4CBC"/>
  </w:style>
  <w:style w:type="character" w:customStyle="1" w:styleId="a-color-secondary">
    <w:name w:val="a-color-secondary"/>
    <w:basedOn w:val="DefaultParagraphFont"/>
    <w:rsid w:val="001B4CBC"/>
  </w:style>
  <w:style w:type="paragraph" w:customStyle="1" w:styleId="sbyline">
    <w:name w:val="sbyline"/>
    <w:basedOn w:val="Normal"/>
    <w:rsid w:val="001B4CBC"/>
    <w:pPr>
      <w:spacing w:before="100" w:beforeAutospacing="1" w:after="100" w:afterAutospacing="1"/>
    </w:pPr>
    <w:rPr>
      <w:rFonts w:ascii="Tahoma" w:hAnsi="Tahoma"/>
      <w:szCs w:val="20"/>
    </w:rPr>
  </w:style>
  <w:style w:type="character" w:customStyle="1" w:styleId="ui-author">
    <w:name w:val="ui-author"/>
    <w:basedOn w:val="DefaultParagraphFont"/>
    <w:rsid w:val="001B4CBC"/>
  </w:style>
  <w:style w:type="character" w:customStyle="1" w:styleId="ui-staffline">
    <w:name w:val="ui-staffline"/>
    <w:basedOn w:val="DefaultParagraphFont"/>
    <w:rsid w:val="001B4CBC"/>
  </w:style>
  <w:style w:type="paragraph" w:customStyle="1" w:styleId="promotion-tag-p">
    <w:name w:val="promotion-tag-p"/>
    <w:basedOn w:val="Normal"/>
    <w:rsid w:val="001B4CBC"/>
    <w:pPr>
      <w:spacing w:before="100" w:beforeAutospacing="1" w:after="100" w:afterAutospacing="1"/>
    </w:pPr>
    <w:rPr>
      <w:rFonts w:ascii="Tahoma" w:hAnsi="Tahoma"/>
      <w:szCs w:val="20"/>
    </w:rPr>
  </w:style>
  <w:style w:type="paragraph" w:customStyle="1" w:styleId="heading">
    <w:name w:val="heading"/>
    <w:basedOn w:val="Normal"/>
    <w:rsid w:val="001B4CBC"/>
    <w:pPr>
      <w:spacing w:before="100" w:beforeAutospacing="1" w:after="100" w:afterAutospacing="1"/>
    </w:pPr>
    <w:rPr>
      <w:rFonts w:ascii="Tahoma" w:hAnsi="Tahoma"/>
      <w:szCs w:val="20"/>
    </w:rPr>
  </w:style>
  <w:style w:type="character" w:customStyle="1" w:styleId="value">
    <w:name w:val="value"/>
    <w:basedOn w:val="DefaultParagraphFont"/>
    <w:rsid w:val="001B4CBC"/>
  </w:style>
  <w:style w:type="character" w:customStyle="1" w:styleId="specialissuelabel">
    <w:name w:val="specialissuelabel"/>
    <w:basedOn w:val="DefaultParagraphFont"/>
    <w:rsid w:val="001B4CBC"/>
  </w:style>
  <w:style w:type="character" w:customStyle="1" w:styleId="referencediv">
    <w:name w:val="referencediv"/>
    <w:basedOn w:val="DefaultParagraphFont"/>
    <w:rsid w:val="001B4CBC"/>
  </w:style>
  <w:style w:type="character" w:customStyle="1" w:styleId="wp-smiley">
    <w:name w:val="wp-smiley"/>
    <w:basedOn w:val="DefaultParagraphFont"/>
    <w:rsid w:val="001B4CBC"/>
  </w:style>
  <w:style w:type="character" w:customStyle="1" w:styleId="meta-prep">
    <w:name w:val="meta-prep"/>
    <w:basedOn w:val="DefaultParagraphFont"/>
    <w:rsid w:val="001B4CBC"/>
  </w:style>
  <w:style w:type="character" w:customStyle="1" w:styleId="artjournal">
    <w:name w:val="art_journal"/>
    <w:basedOn w:val="DefaultParagraphFont"/>
    <w:rsid w:val="001B4CBC"/>
  </w:style>
  <w:style w:type="character" w:customStyle="1" w:styleId="artdatevolumeissuepart">
    <w:name w:val="art_datevolumeissuepart"/>
    <w:basedOn w:val="DefaultParagraphFont"/>
    <w:rsid w:val="001B4CBC"/>
  </w:style>
  <w:style w:type="character" w:customStyle="1" w:styleId="artpages">
    <w:name w:val="art_pages"/>
    <w:basedOn w:val="DefaultParagraphFont"/>
    <w:rsid w:val="001B4CBC"/>
  </w:style>
  <w:style w:type="character" w:customStyle="1" w:styleId="singlehighlightclass">
    <w:name w:val="single_highlight_class"/>
    <w:basedOn w:val="DefaultParagraphFont"/>
    <w:rsid w:val="001B4CBC"/>
  </w:style>
  <w:style w:type="character" w:customStyle="1" w:styleId="degree">
    <w:name w:val="degree"/>
    <w:basedOn w:val="DefaultParagraphFont"/>
    <w:rsid w:val="001B4CBC"/>
  </w:style>
  <w:style w:type="character" w:customStyle="1" w:styleId="major">
    <w:name w:val="major"/>
    <w:basedOn w:val="DefaultParagraphFont"/>
    <w:rsid w:val="001B4CBC"/>
  </w:style>
  <w:style w:type="character" w:customStyle="1" w:styleId="authors">
    <w:name w:val="authors"/>
    <w:basedOn w:val="DefaultParagraphFont"/>
    <w:rsid w:val="001B4CBC"/>
  </w:style>
  <w:style w:type="character" w:customStyle="1" w:styleId="views">
    <w:name w:val="views"/>
    <w:basedOn w:val="DefaultParagraphFont"/>
    <w:rsid w:val="001B4CBC"/>
  </w:style>
  <w:style w:type="character" w:customStyle="1" w:styleId="stmainservices">
    <w:name w:val="stmainservices"/>
    <w:basedOn w:val="DefaultParagraphFont"/>
    <w:rsid w:val="001B4CBC"/>
  </w:style>
  <w:style w:type="character" w:customStyle="1" w:styleId="stbubblehcount">
    <w:name w:val="stbubble_hcount"/>
    <w:basedOn w:val="DefaultParagraphFont"/>
    <w:rsid w:val="001B4CBC"/>
  </w:style>
  <w:style w:type="paragraph" w:customStyle="1" w:styleId="Document">
    <w:name w:val="_Document"/>
    <w:basedOn w:val="Default"/>
    <w:next w:val="Default"/>
    <w:uiPriority w:val="99"/>
    <w:rsid w:val="001B4CBC"/>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1B4CBC"/>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1B4CBC"/>
    <w:pPr>
      <w:widowControl w:val="0"/>
    </w:pPr>
    <w:rPr>
      <w:rFonts w:ascii="AKDPE C+ Utopia" w:eastAsiaTheme="minorEastAsia" w:hAnsi="AKDPE C+ Utopia" w:cs="Cambria"/>
      <w:color w:val="auto"/>
    </w:rPr>
  </w:style>
  <w:style w:type="paragraph" w:customStyle="1" w:styleId="collapsed-hide">
    <w:name w:val="collapsed-hide"/>
    <w:basedOn w:val="Normal"/>
    <w:rsid w:val="001B4CBC"/>
    <w:pPr>
      <w:spacing w:before="100" w:beforeAutospacing="1" w:after="100" w:afterAutospacing="1"/>
    </w:pPr>
    <w:rPr>
      <w:rFonts w:ascii="Tahoma" w:hAnsi="Tahoma"/>
      <w:szCs w:val="20"/>
    </w:rPr>
  </w:style>
  <w:style w:type="paragraph" w:customStyle="1" w:styleId="Pa7">
    <w:name w:val="Pa7"/>
    <w:basedOn w:val="Default"/>
    <w:next w:val="Default"/>
    <w:uiPriority w:val="99"/>
    <w:rsid w:val="001B4CBC"/>
    <w:pPr>
      <w:widowControl w:val="0"/>
      <w:spacing w:line="211" w:lineRule="atLeast"/>
    </w:pPr>
    <w:rPr>
      <w:rFonts w:ascii="Courier New" w:eastAsiaTheme="minorEastAsia" w:hAnsi="Courier New" w:cs="Cambria"/>
      <w:color w:val="auto"/>
    </w:rPr>
  </w:style>
  <w:style w:type="paragraph" w:customStyle="1" w:styleId="odd">
    <w:name w:val="odd"/>
    <w:basedOn w:val="Normal"/>
    <w:rsid w:val="001B4CBC"/>
    <w:pPr>
      <w:spacing w:before="100" w:beforeAutospacing="1" w:after="100" w:afterAutospacing="1"/>
    </w:pPr>
    <w:rPr>
      <w:rFonts w:ascii="Tahoma" w:hAnsi="Tahoma"/>
      <w:szCs w:val="20"/>
    </w:rPr>
  </w:style>
  <w:style w:type="character" w:customStyle="1" w:styleId="article-date">
    <w:name w:val="article-date"/>
    <w:basedOn w:val="DefaultParagraphFont"/>
    <w:rsid w:val="001B4CBC"/>
  </w:style>
  <w:style w:type="character" w:customStyle="1" w:styleId="article-author">
    <w:name w:val="article-author"/>
    <w:basedOn w:val="DefaultParagraphFont"/>
    <w:rsid w:val="001B4CBC"/>
  </w:style>
  <w:style w:type="character" w:customStyle="1" w:styleId="tolocaltime">
    <w:name w:val="tolocaltime"/>
    <w:basedOn w:val="DefaultParagraphFont"/>
    <w:rsid w:val="001B4CBC"/>
  </w:style>
  <w:style w:type="character" w:customStyle="1" w:styleId="pb-byline">
    <w:name w:val="pb-byline"/>
    <w:basedOn w:val="DefaultParagraphFont"/>
    <w:rsid w:val="001B4CBC"/>
  </w:style>
  <w:style w:type="character" w:customStyle="1" w:styleId="pb-timestamp">
    <w:name w:val="pb-timestamp"/>
    <w:basedOn w:val="DefaultParagraphFont"/>
    <w:rsid w:val="001B4CBC"/>
  </w:style>
  <w:style w:type="paragraph" w:customStyle="1" w:styleId="Pa8">
    <w:name w:val="Pa8"/>
    <w:basedOn w:val="Default"/>
    <w:next w:val="Default"/>
    <w:uiPriority w:val="99"/>
    <w:rsid w:val="001B4CBC"/>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1B4CBC"/>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1B4CBC"/>
  </w:style>
  <w:style w:type="character" w:customStyle="1" w:styleId="even">
    <w:name w:val="even"/>
    <w:basedOn w:val="DefaultParagraphFont"/>
    <w:rsid w:val="001B4CBC"/>
  </w:style>
  <w:style w:type="paragraph" w:customStyle="1" w:styleId="volissue">
    <w:name w:val="volissue"/>
    <w:basedOn w:val="Normal"/>
    <w:rsid w:val="001B4CBC"/>
    <w:pPr>
      <w:spacing w:before="100" w:beforeAutospacing="1" w:after="100" w:afterAutospacing="1"/>
    </w:pPr>
    <w:rPr>
      <w:rFonts w:ascii="Tahoma" w:hAnsi="Tahoma"/>
      <w:szCs w:val="20"/>
    </w:rPr>
  </w:style>
  <w:style w:type="character" w:customStyle="1" w:styleId="view-count">
    <w:name w:val="view-count"/>
    <w:basedOn w:val="DefaultParagraphFont"/>
    <w:rsid w:val="001B4CBC"/>
  </w:style>
  <w:style w:type="paragraph" w:customStyle="1" w:styleId="BoldUnderlineChar20">
    <w:name w:val="BoldUnderline Char2"/>
    <w:link w:val="BoldUnderlineChar2Char"/>
    <w:rsid w:val="001B4CBC"/>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1B4CBC"/>
    <w:rPr>
      <w:rFonts w:ascii="Times New Roman" w:eastAsia="Times New Roman" w:hAnsi="Times New Roman" w:cs="Times New Roman"/>
      <w:b/>
      <w:sz w:val="20"/>
      <w:u w:val="single"/>
    </w:rPr>
  </w:style>
  <w:style w:type="character" w:customStyle="1" w:styleId="UnderlineCharChar4">
    <w:name w:val="Underline Char Char4"/>
    <w:rsid w:val="001B4CBC"/>
    <w:rPr>
      <w:szCs w:val="24"/>
      <w:u w:val="single"/>
      <w:lang w:val="en-US" w:eastAsia="en-US" w:bidi="ar-SA"/>
    </w:rPr>
  </w:style>
  <w:style w:type="character" w:customStyle="1" w:styleId="BoldUnderlineCharChar3">
    <w:name w:val="BoldUnderline Char Char3"/>
    <w:rsid w:val="001B4CBC"/>
    <w:rPr>
      <w:b/>
      <w:szCs w:val="24"/>
      <w:u w:val="single"/>
      <w:lang w:val="en-US" w:eastAsia="en-US" w:bidi="ar-SA"/>
    </w:rPr>
  </w:style>
  <w:style w:type="character" w:customStyle="1" w:styleId="BoldUnderlineCharChar2">
    <w:name w:val="BoldUnderline Char Char2"/>
    <w:rsid w:val="001B4CBC"/>
    <w:rPr>
      <w:b/>
      <w:szCs w:val="24"/>
      <w:u w:val="single"/>
      <w:lang w:val="en-US" w:eastAsia="en-US" w:bidi="ar-SA"/>
    </w:rPr>
  </w:style>
  <w:style w:type="paragraph" w:customStyle="1" w:styleId="UnderlineCard0">
    <w:name w:val="UnderlineCard"/>
    <w:basedOn w:val="Heading3"/>
    <w:link w:val="UnderlineCardChar"/>
    <w:qFormat/>
    <w:rsid w:val="001B4CBC"/>
    <w:pPr>
      <w:keepNext w:val="0"/>
      <w:keepLines w:val="0"/>
      <w:spacing w:before="0"/>
      <w:jc w:val="left"/>
      <w:outlineLvl w:val="9"/>
    </w:pPr>
    <w:rPr>
      <w:rFonts w:ascii="Georgia" w:eastAsia="Calibri" w:hAnsi="Georgia" w:cs="Times New Roman"/>
      <w:b w:val="0"/>
      <w:sz w:val="20"/>
      <w:szCs w:val="20"/>
      <w:lang w:val="x-none" w:eastAsia="x-none"/>
    </w:rPr>
  </w:style>
  <w:style w:type="character" w:customStyle="1" w:styleId="UnderlineCardChar">
    <w:name w:val="UnderlineCard Char"/>
    <w:link w:val="UnderlineCard0"/>
    <w:rsid w:val="001B4CBC"/>
    <w:rPr>
      <w:rFonts w:ascii="Georgia" w:eastAsia="Calibri" w:hAnsi="Georgia" w:cs="Times New Roman"/>
      <w:bCs/>
      <w:sz w:val="20"/>
      <w:szCs w:val="20"/>
      <w:u w:val="single"/>
      <w:lang w:val="x-none" w:eastAsia="x-none"/>
    </w:rPr>
  </w:style>
  <w:style w:type="character" w:customStyle="1" w:styleId="5Notunderlined">
    <w:name w:val="5 Not underlined"/>
    <w:rsid w:val="001B4CBC"/>
    <w:rPr>
      <w:rFonts w:ascii="Times New Roman" w:hAnsi="Times New Roman"/>
      <w:sz w:val="16"/>
    </w:rPr>
  </w:style>
  <w:style w:type="character" w:customStyle="1" w:styleId="volume-issue">
    <w:name w:val="volume-issue"/>
    <w:rsid w:val="001B4CBC"/>
    <w:rPr>
      <w:rFonts w:cs="Times New Roman"/>
    </w:rPr>
  </w:style>
  <w:style w:type="character" w:customStyle="1" w:styleId="i">
    <w:name w:val="i"/>
    <w:basedOn w:val="DefaultParagraphFont"/>
    <w:uiPriority w:val="99"/>
    <w:rsid w:val="001B4CBC"/>
  </w:style>
  <w:style w:type="character" w:customStyle="1" w:styleId="storytext">
    <w:name w:val="storytext"/>
    <w:basedOn w:val="DefaultParagraphFont"/>
    <w:rsid w:val="001B4CBC"/>
  </w:style>
  <w:style w:type="character" w:customStyle="1" w:styleId="heading3char0">
    <w:name w:val="heading3char"/>
    <w:rsid w:val="001B4CBC"/>
  </w:style>
  <w:style w:type="character" w:customStyle="1" w:styleId="boldness1">
    <w:name w:val="boldness1"/>
    <w:rsid w:val="001B4CBC"/>
  </w:style>
  <w:style w:type="paragraph" w:customStyle="1" w:styleId="Cardd">
    <w:name w:val="Cardd"/>
    <w:basedOn w:val="Normal"/>
    <w:uiPriority w:val="4"/>
    <w:qFormat/>
    <w:rsid w:val="001B4CBC"/>
    <w:pPr>
      <w:ind w:left="288" w:right="288"/>
    </w:pPr>
    <w:rPr>
      <w:rFonts w:ascii="Georgia" w:hAnsi="Georgia"/>
    </w:rPr>
  </w:style>
  <w:style w:type="paragraph" w:customStyle="1" w:styleId="document0">
    <w:name w:val="document"/>
    <w:basedOn w:val="Normal"/>
    <w:rsid w:val="001B4CBC"/>
    <w:pPr>
      <w:spacing w:before="100" w:beforeAutospacing="1" w:after="100" w:afterAutospacing="1"/>
    </w:pPr>
    <w:rPr>
      <w:rFonts w:ascii="Georgia" w:eastAsia="Times New Roman" w:hAnsi="Georgia"/>
    </w:rPr>
  </w:style>
  <w:style w:type="character" w:customStyle="1" w:styleId="Heading3CharCharCharChar">
    <w:name w:val="Heading 3 Char Char Char Char"/>
    <w:basedOn w:val="DefaultParagraphFont"/>
    <w:rsid w:val="001B4CBC"/>
    <w:rPr>
      <w:rFonts w:cs="Arial"/>
      <w:bCs/>
      <w:szCs w:val="26"/>
      <w:u w:val="single"/>
      <w:lang w:val="en-US" w:eastAsia="en-US" w:bidi="ar-SA"/>
    </w:rPr>
  </w:style>
  <w:style w:type="character" w:customStyle="1" w:styleId="current-selection">
    <w:name w:val="current-selection"/>
    <w:basedOn w:val="DefaultParagraphFont"/>
    <w:rsid w:val="001B4CBC"/>
  </w:style>
  <w:style w:type="character" w:customStyle="1" w:styleId="a2">
    <w:name w:val="_"/>
    <w:basedOn w:val="DefaultParagraphFont"/>
    <w:rsid w:val="001B4CBC"/>
  </w:style>
  <w:style w:type="paragraph" w:customStyle="1" w:styleId="Shrink6">
    <w:name w:val="Shrink 6"/>
    <w:basedOn w:val="Normal"/>
    <w:qFormat/>
    <w:rsid w:val="001B4CBC"/>
    <w:rPr>
      <w:rFonts w:ascii="Georgia" w:eastAsia="Calibri" w:hAnsi="Georgia" w:cs="Times New Roman"/>
      <w:sz w:val="12"/>
    </w:rPr>
  </w:style>
  <w:style w:type="character" w:customStyle="1" w:styleId="messagecontent">
    <w:name w:val="message_content"/>
    <w:rsid w:val="001B4CBC"/>
  </w:style>
  <w:style w:type="character" w:customStyle="1" w:styleId="StyleUnderlineChar">
    <w:name w:val="Style Underline Char"/>
    <w:basedOn w:val="DefaultParagraphFont"/>
    <w:rsid w:val="001B4CBC"/>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1B4CBC"/>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bCs w:val="0"/>
      <w:kern w:val="32"/>
      <w:sz w:val="24"/>
      <w:u w:val="single"/>
    </w:rPr>
  </w:style>
  <w:style w:type="character" w:customStyle="1" w:styleId="BriefTitleWorksChar">
    <w:name w:val="Brief Title Works Char"/>
    <w:basedOn w:val="DefaultParagraphFont"/>
    <w:link w:val="BriefTitleWorks"/>
    <w:rsid w:val="001B4CBC"/>
    <w:rPr>
      <w:rFonts w:ascii="Georgia" w:eastAsia="Times New Roman" w:hAnsi="Georgia" w:cs="Arial"/>
      <w:b/>
      <w:kern w:val="32"/>
      <w:szCs w:val="32"/>
      <w:u w:val="single"/>
    </w:rPr>
  </w:style>
  <w:style w:type="character" w:customStyle="1" w:styleId="twelptblackblack1">
    <w:name w:val="twelptblackblack1"/>
    <w:basedOn w:val="DefaultParagraphFont"/>
    <w:rsid w:val="001B4CBC"/>
    <w:rPr>
      <w:rFonts w:ascii="Verdana" w:hAnsi="Verdana" w:hint="default"/>
      <w:color w:val="000000"/>
      <w:sz w:val="16"/>
      <w:szCs w:val="16"/>
    </w:rPr>
  </w:style>
  <w:style w:type="character" w:customStyle="1" w:styleId="Heading3CharCharCharChar1">
    <w:name w:val="Heading 3 Char Char Char Char1"/>
    <w:rsid w:val="001B4CBC"/>
    <w:rPr>
      <w:rFonts w:cs="Arial"/>
      <w:bCs/>
      <w:szCs w:val="26"/>
      <w:u w:val="single"/>
      <w:lang w:val="en-US" w:eastAsia="en-US" w:bidi="ar-SA"/>
    </w:rPr>
  </w:style>
  <w:style w:type="paragraph" w:customStyle="1" w:styleId="conintrotext">
    <w:name w:val="conintrotext"/>
    <w:basedOn w:val="Normal"/>
    <w:uiPriority w:val="99"/>
    <w:rsid w:val="001B4CBC"/>
    <w:pPr>
      <w:spacing w:before="100" w:beforeAutospacing="1" w:after="100" w:afterAutospacing="1"/>
    </w:pPr>
    <w:rPr>
      <w:rFonts w:ascii="Georgia" w:eastAsia="Times New Roman" w:hAnsi="Georgia"/>
    </w:rPr>
  </w:style>
  <w:style w:type="character" w:customStyle="1" w:styleId="comment-body">
    <w:name w:val="comment-body"/>
    <w:rsid w:val="001B4CBC"/>
  </w:style>
  <w:style w:type="character" w:customStyle="1" w:styleId="UnderlineCharCharChar1">
    <w:name w:val="Underline Char Char Char1"/>
    <w:rsid w:val="001B4CBC"/>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1B4CBC"/>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1B4CBC"/>
    <w:rPr>
      <w:rFonts w:asciiTheme="minorHAnsi" w:eastAsia="MS Mincho" w:hAnsiTheme="minorHAnsi"/>
      <w:b/>
      <w:sz w:val="24"/>
      <w:u w:val="single"/>
    </w:rPr>
  </w:style>
  <w:style w:type="character" w:customStyle="1" w:styleId="mw-headline">
    <w:name w:val="mw-headline"/>
    <w:rsid w:val="001B4CBC"/>
  </w:style>
  <w:style w:type="character" w:customStyle="1" w:styleId="flagicon">
    <w:name w:val="flagicon"/>
    <w:rsid w:val="001B4CBC"/>
  </w:style>
  <w:style w:type="paragraph" w:customStyle="1" w:styleId="assert">
    <w:name w:val="assert"/>
    <w:basedOn w:val="Normal"/>
    <w:uiPriority w:val="99"/>
    <w:rsid w:val="001B4CBC"/>
    <w:pPr>
      <w:spacing w:before="100" w:beforeAutospacing="1" w:after="100" w:afterAutospacing="1"/>
    </w:pPr>
    <w:rPr>
      <w:rFonts w:ascii="Georgia" w:eastAsia="Times New Roman" w:hAnsi="Georgia"/>
    </w:rPr>
  </w:style>
  <w:style w:type="character" w:customStyle="1" w:styleId="apturelink">
    <w:name w:val="apturelink"/>
    <w:rsid w:val="001B4CBC"/>
  </w:style>
  <w:style w:type="character" w:customStyle="1" w:styleId="apturelinkicon">
    <w:name w:val="apturelinkicon"/>
    <w:rsid w:val="001B4CBC"/>
  </w:style>
  <w:style w:type="paragraph" w:customStyle="1" w:styleId="Default1">
    <w:name w:val="Default1"/>
    <w:basedOn w:val="Default"/>
    <w:next w:val="Default"/>
    <w:uiPriority w:val="99"/>
    <w:rsid w:val="001B4CBC"/>
    <w:rPr>
      <w:color w:val="auto"/>
    </w:rPr>
  </w:style>
  <w:style w:type="paragraph" w:customStyle="1" w:styleId="center">
    <w:name w:val="center"/>
    <w:basedOn w:val="Normal"/>
    <w:uiPriority w:val="99"/>
    <w:rsid w:val="001B4CBC"/>
    <w:pPr>
      <w:spacing w:before="100" w:beforeAutospacing="1" w:after="100" w:afterAutospacing="1"/>
    </w:pPr>
    <w:rPr>
      <w:rFonts w:ascii="Georgia" w:eastAsia="Times New Roman" w:hAnsi="Georgia"/>
    </w:rPr>
  </w:style>
  <w:style w:type="character" w:customStyle="1" w:styleId="LittleChar">
    <w:name w:val="Little Char"/>
    <w:link w:val="Little"/>
    <w:uiPriority w:val="99"/>
    <w:rsid w:val="001B4CBC"/>
    <w:rPr>
      <w:rFonts w:ascii="Garamond" w:eastAsia="Times New Roman" w:hAnsi="Garamond"/>
      <w:sz w:val="22"/>
    </w:rPr>
  </w:style>
  <w:style w:type="character" w:customStyle="1" w:styleId="UnderlineChar1Char">
    <w:name w:val="Underline Char1 Char"/>
    <w:rsid w:val="001B4CBC"/>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1B4CBC"/>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1B4CBC"/>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1B4CBC"/>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1B4CBC"/>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1B4CBC"/>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1B4CBC"/>
    <w:rPr>
      <w:rFonts w:asciiTheme="minorHAnsi" w:eastAsia="MS Mincho" w:hAnsiTheme="minorHAnsi"/>
      <w:b/>
      <w:sz w:val="24"/>
      <w:u w:val="single"/>
    </w:rPr>
  </w:style>
  <w:style w:type="paragraph" w:customStyle="1" w:styleId="CardBody">
    <w:name w:val="Card Body"/>
    <w:basedOn w:val="Normal"/>
    <w:link w:val="CardBodyChar"/>
    <w:qFormat/>
    <w:rsid w:val="001B4CBC"/>
    <w:rPr>
      <w:rFonts w:ascii="Georgia" w:eastAsia="Times New Roman" w:hAnsi="Georgia"/>
    </w:rPr>
  </w:style>
  <w:style w:type="character" w:customStyle="1" w:styleId="CardBodyChar">
    <w:name w:val="Card Body Char"/>
    <w:link w:val="CardBody"/>
    <w:rsid w:val="001B4CBC"/>
    <w:rPr>
      <w:rFonts w:ascii="Georgia" w:eastAsia="Times New Roman" w:hAnsi="Georgia"/>
      <w:sz w:val="22"/>
    </w:rPr>
  </w:style>
  <w:style w:type="character" w:customStyle="1" w:styleId="ptitleinside">
    <w:name w:val="p_title_inside"/>
    <w:rsid w:val="001B4CBC"/>
  </w:style>
  <w:style w:type="paragraph" w:customStyle="1" w:styleId="StyleBoldandUnderlineChar11ptBorderSinglesolidline">
    <w:name w:val="Style Bold and Underline Char + 11 pt Border: : (Single solid line..."/>
    <w:link w:val="StyleBoldandUnderlineChar11ptBorderSinglesolidlineChar"/>
    <w:rsid w:val="001B4CBC"/>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1B4CBC"/>
    <w:rPr>
      <w:rFonts w:eastAsia="Times New Roman"/>
      <w:b/>
      <w:bCs/>
      <w:sz w:val="22"/>
      <w:szCs w:val="20"/>
      <w:u w:val="single"/>
      <w:bdr w:val="single" w:sz="4" w:space="0" w:color="auto"/>
    </w:rPr>
  </w:style>
  <w:style w:type="character" w:customStyle="1" w:styleId="Heading1CharChar1">
    <w:name w:val="Heading 1 Char Char1"/>
    <w:rsid w:val="001B4CBC"/>
    <w:rPr>
      <w:rFonts w:cs="Arial"/>
      <w:b/>
      <w:bCs/>
      <w:szCs w:val="32"/>
      <w:lang w:val="en-US" w:eastAsia="en-US" w:bidi="ar-SA"/>
    </w:rPr>
  </w:style>
  <w:style w:type="paragraph" w:customStyle="1" w:styleId="Indentation">
    <w:name w:val="Indentation"/>
    <w:basedOn w:val="Normal"/>
    <w:uiPriority w:val="99"/>
    <w:rsid w:val="001B4CBC"/>
    <w:pPr>
      <w:ind w:left="288" w:right="288"/>
    </w:pPr>
    <w:rPr>
      <w:rFonts w:ascii="Georgia" w:hAnsi="Georgia"/>
    </w:rPr>
  </w:style>
  <w:style w:type="character" w:customStyle="1" w:styleId="StyleUnderlineCharChar9ptBold">
    <w:name w:val="Style Underline Char Char + 9 pt Bold"/>
    <w:rsid w:val="001B4CBC"/>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1B4CBC"/>
    <w:rPr>
      <w:rFonts w:ascii="Georgia" w:eastAsia="Times New Roman" w:hAnsi="Georgia"/>
      <w:u w:val="single"/>
    </w:rPr>
  </w:style>
  <w:style w:type="character" w:customStyle="1" w:styleId="StyleStyle4ArialNarrow9ptChar">
    <w:name w:val="Style Style4 + Arial Narrow 9 pt Char"/>
    <w:link w:val="StyleStyle4ArialNarrow9pt"/>
    <w:rsid w:val="001B4CBC"/>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1B4CBC"/>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1B4CBC"/>
    <w:rPr>
      <w:rFonts w:ascii="Georgia" w:eastAsia="Times New Roman" w:hAnsi="Georgia"/>
      <w:b/>
      <w:bCs/>
      <w:sz w:val="22"/>
      <w:u w:val="single"/>
    </w:rPr>
  </w:style>
  <w:style w:type="character" w:customStyle="1" w:styleId="StyleBoldandUnderlineCharChar29pt">
    <w:name w:val="Style Bold and Underline Char Char2 + 9 pt"/>
    <w:rsid w:val="001B4CBC"/>
    <w:rPr>
      <w:rFonts w:ascii="Times New Roman" w:hAnsi="Times New Roman"/>
      <w:b/>
      <w:bCs/>
      <w:noProof w:val="0"/>
      <w:sz w:val="20"/>
      <w:u w:val="single"/>
    </w:rPr>
  </w:style>
  <w:style w:type="character" w:customStyle="1" w:styleId="StyleUnderlineCharChar19pt">
    <w:name w:val="Style Underline Char Char1 + 9 pt"/>
    <w:rsid w:val="001B4CBC"/>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1B4CBC"/>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1B4CBC"/>
    <w:rPr>
      <w:rFonts w:ascii="Georgia" w:eastAsia="Times New Roman" w:hAnsi="Georgia"/>
      <w:b/>
      <w:smallCaps/>
      <w:sz w:val="24"/>
      <w:szCs w:val="24"/>
      <w:u w:val="single"/>
    </w:rPr>
  </w:style>
  <w:style w:type="character" w:customStyle="1" w:styleId="CardTextCharChar">
    <w:name w:val="Card Text Char Char"/>
    <w:rsid w:val="001B4CBC"/>
    <w:rPr>
      <w:rFonts w:ascii="Times New Roman" w:eastAsia="Times New Roman" w:hAnsi="Times New Roman" w:cs="Times New Roman"/>
      <w:sz w:val="20"/>
      <w:szCs w:val="20"/>
    </w:rPr>
  </w:style>
  <w:style w:type="character" w:customStyle="1" w:styleId="citeChar1">
    <w:name w:val="cite Char"/>
    <w:locked/>
    <w:rsid w:val="001B4CBC"/>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1B4CBC"/>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1B4CBC"/>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1B4CBC"/>
    <w:rPr>
      <w:i/>
      <w:iCs/>
      <w:sz w:val="20"/>
      <w:u w:val="single"/>
    </w:rPr>
  </w:style>
  <w:style w:type="character" w:customStyle="1" w:styleId="HIGHLIGHT0">
    <w:name w:val="HIGHLIGHT"/>
    <w:uiPriority w:val="1"/>
    <w:rsid w:val="001B4CBC"/>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1B4CBC"/>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1B4CBC"/>
    <w:rPr>
      <w:rFonts w:ascii="Times New Roman" w:eastAsia="Times New Roman" w:hAnsi="Times New Roman" w:cs="Times New Roman"/>
      <w:b/>
      <w:sz w:val="28"/>
    </w:rPr>
  </w:style>
  <w:style w:type="character" w:customStyle="1" w:styleId="FifthChar">
    <w:name w:val="Fifth Char"/>
    <w:link w:val="Fifth"/>
    <w:uiPriority w:val="99"/>
    <w:rsid w:val="001B4CBC"/>
    <w:rPr>
      <w:rFonts w:ascii="Calibri" w:eastAsia="Calibri" w:hAnsi="Calibri"/>
      <w:sz w:val="22"/>
    </w:rPr>
  </w:style>
  <w:style w:type="paragraph" w:customStyle="1" w:styleId="Third">
    <w:name w:val="Third"/>
    <w:basedOn w:val="Normal"/>
    <w:link w:val="ThirdChar"/>
    <w:rsid w:val="001B4CBC"/>
    <w:rPr>
      <w:rFonts w:ascii="Georgia" w:eastAsia="Times New Roman" w:hAnsi="Georgia"/>
      <w:b/>
      <w:u w:val="single"/>
      <w:lang w:val="x-none" w:eastAsia="x-none"/>
    </w:rPr>
  </w:style>
  <w:style w:type="character" w:customStyle="1" w:styleId="ThirdChar">
    <w:name w:val="Third Char"/>
    <w:link w:val="Third"/>
    <w:rsid w:val="001B4CBC"/>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1B4CBC"/>
    <w:pPr>
      <w:widowControl w:val="0"/>
      <w:jc w:val="both"/>
      <w:outlineLvl w:val="1"/>
    </w:pPr>
    <w:rPr>
      <w:rFonts w:ascii="Times New Roman" w:eastAsia="Times New Roman" w:hAnsi="Times New Roman" w:cs="Times New Roman"/>
      <w:b/>
    </w:rPr>
  </w:style>
  <w:style w:type="character" w:customStyle="1" w:styleId="CardsCharChar">
    <w:name w:val="Cards Char Char"/>
    <w:rsid w:val="001B4CBC"/>
    <w:rPr>
      <w:rFonts w:ascii="Times New Roman" w:eastAsia="Times New Roman" w:hAnsi="Times New Roman"/>
      <w:szCs w:val="24"/>
    </w:rPr>
  </w:style>
  <w:style w:type="character" w:customStyle="1" w:styleId="article-record-publication-volume-issue">
    <w:name w:val="article-record-publication-volume-issue"/>
    <w:rsid w:val="001B4CBC"/>
  </w:style>
  <w:style w:type="character" w:customStyle="1" w:styleId="NothingCharChar">
    <w:name w:val="Nothing Char Char"/>
    <w:link w:val="NothingCharCharChar"/>
    <w:rsid w:val="001B4CBC"/>
  </w:style>
  <w:style w:type="paragraph" w:customStyle="1" w:styleId="DebateUnderlineBoldChar">
    <w:name w:val="Debate Underline Bold Char"/>
    <w:basedOn w:val="Normal"/>
    <w:link w:val="DebateUnderlineBoldCharChar"/>
    <w:rsid w:val="001B4CBC"/>
    <w:pPr>
      <w:jc w:val="both"/>
    </w:pPr>
    <w:rPr>
      <w:rFonts w:ascii="Georgia" w:eastAsia="Times New Roman" w:hAnsi="Georgia"/>
      <w:b/>
      <w:u w:val="thick"/>
    </w:rPr>
  </w:style>
  <w:style w:type="character" w:customStyle="1" w:styleId="DebateUnderlineBoldCharChar">
    <w:name w:val="Debate Underline Bold Char Char"/>
    <w:link w:val="DebateUnderlineBoldChar"/>
    <w:rsid w:val="001B4CBC"/>
    <w:rPr>
      <w:rFonts w:ascii="Georgia" w:eastAsia="Times New Roman" w:hAnsi="Georgia"/>
      <w:b/>
      <w:sz w:val="22"/>
      <w:u w:val="thick"/>
    </w:rPr>
  </w:style>
  <w:style w:type="character" w:customStyle="1" w:styleId="resultbodyblack">
    <w:name w:val="resultbodyblack"/>
    <w:rsid w:val="001B4CBC"/>
    <w:rPr>
      <w:rFonts w:cs="Times New Roman"/>
    </w:rPr>
  </w:style>
  <w:style w:type="paragraph" w:customStyle="1" w:styleId="bloctitles">
    <w:name w:val="bloc titles"/>
    <w:basedOn w:val="Heading1"/>
    <w:next w:val="Normal"/>
    <w:link w:val="bloctitlesChar"/>
    <w:autoRedefine/>
    <w:rsid w:val="001B4CBC"/>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bCs w:val="0"/>
      <w:sz w:val="28"/>
      <w:u w:val="single"/>
    </w:rPr>
  </w:style>
  <w:style w:type="character" w:customStyle="1" w:styleId="bloctitlesChar">
    <w:name w:val="bloc titles Char"/>
    <w:link w:val="bloctitles"/>
    <w:rsid w:val="001B4CBC"/>
    <w:rPr>
      <w:rFonts w:ascii="Georgia" w:eastAsia="Malgun Gothic" w:hAnsi="Georgia" w:cs="Arial"/>
      <w:b/>
      <w:sz w:val="28"/>
      <w:szCs w:val="32"/>
      <w:u w:val="single"/>
    </w:rPr>
  </w:style>
  <w:style w:type="paragraph" w:customStyle="1" w:styleId="CiteSmallText">
    <w:name w:val="Cite Small Text"/>
    <w:basedOn w:val="Normal"/>
    <w:uiPriority w:val="99"/>
    <w:rsid w:val="001B4CBC"/>
    <w:pPr>
      <w:widowControl w:val="0"/>
      <w:spacing w:after="200"/>
    </w:pPr>
    <w:rPr>
      <w:rFonts w:ascii="Helvetica Neue" w:hAnsi="Helvetica Neue"/>
      <w:b/>
      <w:sz w:val="18"/>
    </w:rPr>
  </w:style>
  <w:style w:type="character" w:customStyle="1" w:styleId="3TagCite">
    <w:name w:val="3 Tag/Cite"/>
    <w:rsid w:val="001B4CBC"/>
    <w:rPr>
      <w:rFonts w:ascii="Times New Roman" w:hAnsi="Times New Roman"/>
      <w:b/>
    </w:rPr>
  </w:style>
  <w:style w:type="character" w:customStyle="1" w:styleId="4Qualifications">
    <w:name w:val="4 Qualifications"/>
    <w:rsid w:val="001B4CBC"/>
    <w:rPr>
      <w:rFonts w:ascii="Times New Roman" w:hAnsi="Times New Roman"/>
      <w:sz w:val="19"/>
    </w:rPr>
  </w:style>
  <w:style w:type="character" w:customStyle="1" w:styleId="6Underlined">
    <w:name w:val="6 Underlined"/>
    <w:rsid w:val="001B4CBC"/>
    <w:rPr>
      <w:rFonts w:ascii="Times New Roman" w:hAnsi="Times New Roman"/>
      <w:b/>
      <w:sz w:val="21"/>
      <w:u w:val="single"/>
    </w:rPr>
  </w:style>
  <w:style w:type="paragraph" w:customStyle="1" w:styleId="Cards1CharChar">
    <w:name w:val="Cards1 Char Char"/>
    <w:basedOn w:val="Normal"/>
    <w:link w:val="Cards1CharCharChar"/>
    <w:rsid w:val="001B4CBC"/>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1B4CBC"/>
    <w:rPr>
      <w:rFonts w:ascii="Georgia" w:hAnsi="Georgia"/>
      <w:sz w:val="22"/>
      <w:lang w:val="x-none"/>
    </w:rPr>
  </w:style>
  <w:style w:type="character" w:customStyle="1" w:styleId="UnderlineCharCharCharCharCharCharCharChar">
    <w:name w:val="Underline Char Char Char Char Char Char Char Char"/>
    <w:link w:val="UnderlineCharCharCharCharCharCharChar"/>
    <w:rsid w:val="001B4CBC"/>
    <w:rPr>
      <w:u w:val="single"/>
    </w:rPr>
  </w:style>
  <w:style w:type="paragraph" w:customStyle="1" w:styleId="UnderlineCharCharCharCharCharCharChar">
    <w:name w:val="Underline Char Char Char Char Char Char Char"/>
    <w:basedOn w:val="Normal"/>
    <w:link w:val="UnderlineCharCharCharCharCharCharCharChar"/>
    <w:rsid w:val="001B4CBC"/>
    <w:rPr>
      <w:rFonts w:asciiTheme="minorHAnsi" w:hAnsiTheme="minorHAnsi"/>
      <w:sz w:val="24"/>
      <w:u w:val="single"/>
    </w:rPr>
  </w:style>
  <w:style w:type="paragraph" w:customStyle="1" w:styleId="CitesCharChar">
    <w:name w:val="Cites Char Char"/>
    <w:next w:val="Normal"/>
    <w:link w:val="CitesCharCharChar"/>
    <w:rsid w:val="001B4CBC"/>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1B4CBC"/>
    <w:rPr>
      <w:rFonts w:ascii="Times New Roman" w:eastAsia="Times New Roman" w:hAnsi="Times New Roman" w:cs="Times New Roman"/>
      <w:sz w:val="20"/>
    </w:rPr>
  </w:style>
  <w:style w:type="character" w:customStyle="1" w:styleId="nohighlighting">
    <w:name w:val="no highlighting"/>
    <w:rsid w:val="001B4CBC"/>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1B4CBC"/>
    <w:rPr>
      <w:rFonts w:ascii="Cambria" w:hAnsi="Cambria" w:hint="default"/>
      <w:sz w:val="21"/>
      <w:u w:val="single"/>
    </w:rPr>
  </w:style>
  <w:style w:type="paragraph" w:customStyle="1" w:styleId="Swag">
    <w:name w:val="Swag"/>
    <w:basedOn w:val="Normal"/>
    <w:link w:val="SwagChar"/>
    <w:qFormat/>
    <w:rsid w:val="001B4CBC"/>
    <w:rPr>
      <w:rFonts w:ascii="Georgia" w:hAnsi="Georgia"/>
      <w:color w:val="0000FF"/>
      <w:sz w:val="12"/>
      <w:u w:val="single"/>
    </w:rPr>
  </w:style>
  <w:style w:type="character" w:customStyle="1" w:styleId="SwagChar">
    <w:name w:val="Swag Char"/>
    <w:link w:val="Swag"/>
    <w:rsid w:val="001B4CBC"/>
    <w:rPr>
      <w:rFonts w:ascii="Georgia" w:hAnsi="Georgia"/>
      <w:color w:val="0000FF"/>
      <w:sz w:val="12"/>
      <w:u w:val="single"/>
    </w:rPr>
  </w:style>
  <w:style w:type="paragraph" w:customStyle="1" w:styleId="StyleUnderlineTimesNewRoman1">
    <w:name w:val="Style Underline + Times New Roman1"/>
    <w:link w:val="StyleUnderlineTimesNewRoman1Char"/>
    <w:rsid w:val="001B4CBC"/>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1B4CBC"/>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1B4CBC"/>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1B4CBC"/>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1B4CBC"/>
    <w:rPr>
      <w:rFonts w:ascii="Garamond" w:eastAsia="MS Mincho" w:hAnsi="Garamond"/>
    </w:rPr>
  </w:style>
  <w:style w:type="character" w:customStyle="1" w:styleId="StyleStyleCardTextLeft-075Right0Char">
    <w:name w:val="Style Style Card Text + Left:  -0.75&quot; + Right:  0&quot; Char"/>
    <w:link w:val="StyleStyleCardTextLeft-075Right0"/>
    <w:rsid w:val="001B4CBC"/>
    <w:rPr>
      <w:rFonts w:ascii="Garamond" w:eastAsia="MS Mincho" w:hAnsi="Garamond"/>
      <w:sz w:val="22"/>
    </w:rPr>
  </w:style>
  <w:style w:type="character" w:customStyle="1" w:styleId="CharChar61">
    <w:name w:val="Char Char61"/>
    <w:rsid w:val="001B4CBC"/>
    <w:rPr>
      <w:rFonts w:cs="Arial"/>
      <w:bCs/>
      <w:sz w:val="16"/>
      <w:szCs w:val="26"/>
      <w:lang w:val="en-US" w:eastAsia="en-US" w:bidi="ar-SA"/>
    </w:rPr>
  </w:style>
  <w:style w:type="character" w:customStyle="1" w:styleId="ListBulletChar">
    <w:name w:val="List Bullet Char"/>
    <w:link w:val="ListBullet"/>
    <w:uiPriority w:val="99"/>
    <w:rsid w:val="001B4CBC"/>
    <w:rPr>
      <w:rFonts w:ascii="Calibri" w:eastAsia="Calibri" w:hAnsi="Calibri"/>
      <w:sz w:val="22"/>
    </w:rPr>
  </w:style>
  <w:style w:type="paragraph" w:customStyle="1" w:styleId="subhead10">
    <w:name w:val="subhead1"/>
    <w:basedOn w:val="Normal"/>
    <w:uiPriority w:val="99"/>
    <w:rsid w:val="001B4CBC"/>
    <w:pPr>
      <w:spacing w:before="100" w:beforeAutospacing="1" w:after="100" w:afterAutospacing="1"/>
    </w:pPr>
    <w:rPr>
      <w:rFonts w:ascii="Georgia" w:eastAsia="Times New Roman" w:hAnsi="Georgia"/>
    </w:rPr>
  </w:style>
  <w:style w:type="character" w:customStyle="1" w:styleId="styledate">
    <w:name w:val="styledate"/>
    <w:rsid w:val="001B4CBC"/>
  </w:style>
  <w:style w:type="character" w:customStyle="1" w:styleId="BoldandUnderlineChar1">
    <w:name w:val="Bold and Underline Char1"/>
    <w:rsid w:val="001B4CBC"/>
    <w:rPr>
      <w:b/>
      <w:szCs w:val="24"/>
      <w:u w:val="single"/>
      <w:lang w:val="en-US" w:eastAsia="en-US" w:bidi="ar-SA"/>
    </w:rPr>
  </w:style>
  <w:style w:type="character" w:customStyle="1" w:styleId="BoldandUnderlineChar1Char2">
    <w:name w:val="Bold and Underline Char1 Char2"/>
    <w:rsid w:val="001B4CBC"/>
    <w:rPr>
      <w:b/>
      <w:szCs w:val="24"/>
      <w:u w:val="single"/>
      <w:lang w:val="en-US" w:eastAsia="en-US" w:bidi="ar-SA"/>
    </w:rPr>
  </w:style>
  <w:style w:type="character" w:customStyle="1" w:styleId="BoldandUnderlineCharChar1">
    <w:name w:val="Bold and Underline Char Char1"/>
    <w:rsid w:val="001B4CBC"/>
    <w:rPr>
      <w:b/>
      <w:szCs w:val="24"/>
      <w:u w:val="single"/>
      <w:lang w:val="en-US" w:eastAsia="en-US" w:bidi="ar-SA"/>
    </w:rPr>
  </w:style>
  <w:style w:type="character" w:customStyle="1" w:styleId="BoldandUnderlineChar6">
    <w:name w:val="Bold and Underline Char6"/>
    <w:rsid w:val="001B4CBC"/>
    <w:rPr>
      <w:b/>
      <w:szCs w:val="24"/>
      <w:u w:val="single"/>
      <w:lang w:val="en-US" w:eastAsia="en-US" w:bidi="ar-SA"/>
    </w:rPr>
  </w:style>
  <w:style w:type="character" w:customStyle="1" w:styleId="title-link-wrapper">
    <w:name w:val="title-link-wrapper"/>
    <w:rsid w:val="001B4CBC"/>
  </w:style>
  <w:style w:type="character" w:customStyle="1" w:styleId="medium-font">
    <w:name w:val="medium-font"/>
    <w:rsid w:val="001B4CBC"/>
  </w:style>
  <w:style w:type="paragraph" w:customStyle="1" w:styleId="abstract">
    <w:name w:val="abstract"/>
    <w:basedOn w:val="Normal"/>
    <w:uiPriority w:val="99"/>
    <w:rsid w:val="001B4CBC"/>
    <w:pPr>
      <w:spacing w:before="100" w:beforeAutospacing="1" w:after="100" w:afterAutospacing="1"/>
    </w:pPr>
    <w:rPr>
      <w:rFonts w:ascii="Georgia" w:eastAsia="Times New Roman" w:hAnsi="Georgia"/>
    </w:rPr>
  </w:style>
  <w:style w:type="paragraph" w:customStyle="1" w:styleId="StyleUnderlineChar11ptBold2">
    <w:name w:val="Style Underline Char + 11 pt Bold2"/>
    <w:basedOn w:val="Normal"/>
    <w:link w:val="StyleUnderlineChar11ptBold2Char"/>
    <w:rsid w:val="001B4CBC"/>
    <w:rPr>
      <w:rFonts w:ascii="Georgia" w:eastAsia="Times New Roman" w:hAnsi="Georgia"/>
      <w:b/>
      <w:bCs/>
      <w:u w:val="single"/>
    </w:rPr>
  </w:style>
  <w:style w:type="character" w:customStyle="1" w:styleId="StyleUnderlineChar11ptBold2Char">
    <w:name w:val="Style Underline Char + 11 pt Bold2 Char"/>
    <w:link w:val="StyleUnderlineChar11ptBold2"/>
    <w:rsid w:val="001B4CBC"/>
    <w:rPr>
      <w:rFonts w:ascii="Georgia" w:eastAsia="Times New Roman" w:hAnsi="Georgia"/>
      <w:b/>
      <w:bCs/>
      <w:sz w:val="22"/>
      <w:u w:val="single"/>
    </w:rPr>
  </w:style>
  <w:style w:type="character" w:customStyle="1" w:styleId="ReallySamllTextChar">
    <w:name w:val="ReallySamllText Char"/>
    <w:rsid w:val="001B4CBC"/>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1B4CBC"/>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1B4CBC"/>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1B4CBC"/>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1B4CBC"/>
    <w:rPr>
      <w:rFonts w:ascii="Georgia" w:eastAsia="Times New Roman" w:hAnsi="Georgia"/>
      <w:sz w:val="22"/>
      <w:u w:val="single"/>
    </w:rPr>
  </w:style>
  <w:style w:type="character" w:customStyle="1" w:styleId="style10">
    <w:name w:val="style1"/>
    <w:rsid w:val="001B4CBC"/>
  </w:style>
  <w:style w:type="character" w:customStyle="1" w:styleId="pmtermsel">
    <w:name w:val="pmtermsel"/>
    <w:rsid w:val="001B4CBC"/>
  </w:style>
  <w:style w:type="character" w:customStyle="1" w:styleId="showipapr">
    <w:name w:val="show_ipapr"/>
    <w:rsid w:val="001B4CBC"/>
  </w:style>
  <w:style w:type="character" w:customStyle="1" w:styleId="dnindex">
    <w:name w:val="dnindex"/>
    <w:rsid w:val="001B4CBC"/>
  </w:style>
  <w:style w:type="character" w:customStyle="1" w:styleId="23">
    <w:name w:val="23"/>
    <w:rsid w:val="001B4CBC"/>
    <w:rPr>
      <w:rFonts w:ascii="Times New Roman" w:hAnsi="Times New Roman" w:cs="Arial"/>
      <w:bCs/>
      <w:sz w:val="20"/>
      <w:u w:val="single"/>
      <w:lang w:val="en-US" w:eastAsia="en-US" w:bidi="ar-SA"/>
    </w:rPr>
  </w:style>
  <w:style w:type="character" w:customStyle="1" w:styleId="33">
    <w:name w:val="33"/>
    <w:rsid w:val="001B4CBC"/>
    <w:rPr>
      <w:rFonts w:ascii="Times New Roman" w:hAnsi="Times New Roman" w:cs="Arial"/>
      <w:b/>
      <w:bCs/>
      <w:sz w:val="20"/>
      <w:u w:val="single"/>
      <w:lang w:val="en-US" w:eastAsia="en-US" w:bidi="ar-SA"/>
    </w:rPr>
  </w:style>
  <w:style w:type="character" w:customStyle="1" w:styleId="55">
    <w:name w:val="55"/>
    <w:rsid w:val="001B4CBC"/>
    <w:rPr>
      <w:rFonts w:cs="Arial"/>
      <w:bCs/>
      <w:sz w:val="20"/>
      <w:u w:val="single"/>
      <w:lang w:val="en-US" w:eastAsia="en-US" w:bidi="ar-SA"/>
    </w:rPr>
  </w:style>
  <w:style w:type="character" w:customStyle="1" w:styleId="authoraffil">
    <w:name w:val="authoraffil"/>
    <w:rsid w:val="001B4CBC"/>
  </w:style>
  <w:style w:type="character" w:customStyle="1" w:styleId="CharChar8">
    <w:name w:val="Char Char8"/>
    <w:rsid w:val="001B4CBC"/>
    <w:rPr>
      <w:rFonts w:ascii="Georgia" w:eastAsia="Times New Roman" w:hAnsi="Georgia"/>
      <w:b/>
      <w:bCs/>
      <w:sz w:val="30"/>
      <w:szCs w:val="28"/>
      <w:u w:val="single"/>
    </w:rPr>
  </w:style>
  <w:style w:type="character" w:customStyle="1" w:styleId="FontStyle13">
    <w:name w:val="Font Style13"/>
    <w:uiPriority w:val="99"/>
    <w:rsid w:val="001B4CBC"/>
    <w:rPr>
      <w:rFonts w:ascii="Constantia" w:hAnsi="Constantia" w:cs="Constantia"/>
      <w:sz w:val="18"/>
      <w:szCs w:val="18"/>
    </w:rPr>
  </w:style>
  <w:style w:type="character" w:customStyle="1" w:styleId="TagsCharCharCharChar">
    <w:name w:val="Tags Char Char Char Char"/>
    <w:rsid w:val="001B4CBC"/>
    <w:rPr>
      <w:rFonts w:ascii="Times New Roman" w:eastAsia="Times New Roman" w:hAnsi="Times New Roman" w:cs="Times New Roman"/>
      <w:b/>
      <w:sz w:val="24"/>
      <w:szCs w:val="24"/>
    </w:rPr>
  </w:style>
  <w:style w:type="character" w:customStyle="1" w:styleId="Citation1Char">
    <w:name w:val="Citation1 Char"/>
    <w:link w:val="Citation10"/>
    <w:locked/>
    <w:rsid w:val="001B4CBC"/>
    <w:rPr>
      <w:rFonts w:ascii="Georgia" w:hAnsi="Georgia"/>
      <w:b/>
      <w:u w:val="single"/>
    </w:rPr>
  </w:style>
  <w:style w:type="paragraph" w:customStyle="1" w:styleId="Citation10">
    <w:name w:val="Citation1"/>
    <w:basedOn w:val="Normal"/>
    <w:link w:val="Citation1Char"/>
    <w:qFormat/>
    <w:rsid w:val="001B4CBC"/>
    <w:rPr>
      <w:rFonts w:ascii="Georgia" w:hAnsi="Georgia"/>
      <w:b/>
      <w:sz w:val="24"/>
      <w:u w:val="single"/>
    </w:rPr>
  </w:style>
  <w:style w:type="character" w:customStyle="1" w:styleId="TaglineChar">
    <w:name w:val="Tagline Char"/>
    <w:link w:val="Tagline0"/>
    <w:locked/>
    <w:rsid w:val="001B4CBC"/>
    <w:rPr>
      <w:rFonts w:ascii="Georgia" w:hAnsi="Georgia"/>
      <w:b/>
    </w:rPr>
  </w:style>
  <w:style w:type="paragraph" w:customStyle="1" w:styleId="Tagline0">
    <w:name w:val="Tagline"/>
    <w:basedOn w:val="Normal"/>
    <w:link w:val="TaglineChar"/>
    <w:qFormat/>
    <w:rsid w:val="001B4CBC"/>
    <w:rPr>
      <w:rFonts w:ascii="Georgia" w:hAnsi="Georgia"/>
      <w:b/>
      <w:sz w:val="24"/>
    </w:rPr>
  </w:style>
  <w:style w:type="paragraph" w:customStyle="1" w:styleId="NothingCharCharChar">
    <w:name w:val="Nothing Char Char Char"/>
    <w:link w:val="NothingCharChar"/>
    <w:rsid w:val="001B4CBC"/>
    <w:pPr>
      <w:jc w:val="both"/>
    </w:pPr>
  </w:style>
  <w:style w:type="paragraph" w:customStyle="1" w:styleId="StyleLeft021">
    <w:name w:val="Style Left:  0.2&quot;1"/>
    <w:basedOn w:val="Normal"/>
    <w:uiPriority w:val="99"/>
    <w:rsid w:val="001B4CBC"/>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1B4CBC"/>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1B4CBC"/>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1B4CBC"/>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1B4CBC"/>
    <w:rPr>
      <w:rFonts w:ascii="Georgia" w:eastAsia="Times New Roman" w:hAnsi="Georgia"/>
      <w:sz w:val="22"/>
      <w:u w:val="single"/>
      <w:bdr w:val="single" w:sz="4" w:space="0" w:color="auto"/>
    </w:rPr>
  </w:style>
  <w:style w:type="character" w:customStyle="1" w:styleId="boldcitationChar">
    <w:name w:val="bold citation Char"/>
    <w:rsid w:val="001B4CBC"/>
    <w:rPr>
      <w:rFonts w:ascii="Arial" w:hAnsi="Arial"/>
      <w:b/>
      <w:sz w:val="28"/>
      <w:szCs w:val="24"/>
      <w:u w:val="thick"/>
      <w:lang w:val="en-US" w:eastAsia="en-US" w:bidi="ar-SA"/>
    </w:rPr>
  </w:style>
  <w:style w:type="paragraph" w:customStyle="1" w:styleId="BlockTitle20">
    <w:name w:val="Block Title #2"/>
    <w:basedOn w:val="Normal"/>
    <w:uiPriority w:val="99"/>
    <w:rsid w:val="001B4CBC"/>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
    <w:name w:val="Tagstyle"/>
    <w:basedOn w:val="Normal"/>
    <w:next w:val="Normal"/>
    <w:rsid w:val="001B4CBC"/>
    <w:rPr>
      <w:rFonts w:ascii="Georgia" w:hAnsi="Georgia"/>
      <w:b/>
    </w:rPr>
  </w:style>
  <w:style w:type="character" w:customStyle="1" w:styleId="BoldunderlineChar3">
    <w:name w:val="Bold/underline Char"/>
    <w:rsid w:val="001B4CBC"/>
    <w:rPr>
      <w:rFonts w:eastAsia="SimSun"/>
      <w:b/>
      <w:noProof w:val="0"/>
      <w:sz w:val="24"/>
      <w:szCs w:val="24"/>
      <w:u w:val="single"/>
      <w:lang w:val="en-US" w:eastAsia="zh-CN" w:bidi="ar-SA"/>
    </w:rPr>
  </w:style>
  <w:style w:type="character" w:customStyle="1" w:styleId="underlinetextchar0">
    <w:name w:val="underlinetextchar"/>
    <w:rsid w:val="001B4CBC"/>
  </w:style>
  <w:style w:type="character" w:customStyle="1" w:styleId="boldciteChar1">
    <w:name w:val="bold cite Char1"/>
    <w:rsid w:val="001B4CBC"/>
    <w:rPr>
      <w:b/>
      <w:sz w:val="28"/>
      <w:u w:val="thick" w:color="000000"/>
    </w:rPr>
  </w:style>
  <w:style w:type="character" w:customStyle="1" w:styleId="tagCharCharChar1">
    <w:name w:val="tag Char Char Char1"/>
    <w:rsid w:val="001B4CBC"/>
    <w:rPr>
      <w:b/>
      <w:sz w:val="24"/>
      <w:lang w:val="en-US" w:eastAsia="en-US" w:bidi="ar-SA"/>
    </w:rPr>
  </w:style>
  <w:style w:type="character" w:customStyle="1" w:styleId="underlinecardChar0">
    <w:name w:val="underline card Char"/>
    <w:rsid w:val="001B4CBC"/>
    <w:rPr>
      <w:rFonts w:ascii="Arial" w:hAnsi="Arial"/>
      <w:sz w:val="18"/>
      <w:szCs w:val="24"/>
      <w:u w:val="single"/>
      <w:lang w:val="en-US" w:eastAsia="en-US" w:bidi="ar-SA"/>
    </w:rPr>
  </w:style>
  <w:style w:type="paragraph" w:customStyle="1" w:styleId="date-comments">
    <w:name w:val="date-comments"/>
    <w:basedOn w:val="Normal"/>
    <w:uiPriority w:val="99"/>
    <w:rsid w:val="001B4CBC"/>
    <w:pPr>
      <w:spacing w:before="100" w:beforeAutospacing="1" w:after="100" w:afterAutospacing="1"/>
    </w:pPr>
    <w:rPr>
      <w:rFonts w:ascii="Times" w:hAnsi="Times"/>
      <w:szCs w:val="20"/>
    </w:rPr>
  </w:style>
  <w:style w:type="character" w:customStyle="1" w:styleId="articleauthor0">
    <w:name w:val="articleauthor"/>
    <w:rsid w:val="001B4CBC"/>
  </w:style>
  <w:style w:type="character" w:customStyle="1" w:styleId="bodysubtoc">
    <w:name w:val="bodysubtoc"/>
    <w:rsid w:val="001B4CBC"/>
  </w:style>
  <w:style w:type="character" w:customStyle="1" w:styleId="lefttitlesmaller">
    <w:name w:val="lefttitlesmaller"/>
    <w:rsid w:val="001B4CBC"/>
  </w:style>
  <w:style w:type="character" w:customStyle="1" w:styleId="mb">
    <w:name w:val="mb"/>
    <w:rsid w:val="001B4CBC"/>
  </w:style>
  <w:style w:type="character" w:customStyle="1" w:styleId="submitted-date">
    <w:name w:val="submitted-date"/>
    <w:rsid w:val="001B4CBC"/>
  </w:style>
  <w:style w:type="character" w:customStyle="1" w:styleId="submitted-time">
    <w:name w:val="submitted-time"/>
    <w:rsid w:val="001B4CBC"/>
  </w:style>
  <w:style w:type="character" w:customStyle="1" w:styleId="A20">
    <w:name w:val="A2"/>
    <w:uiPriority w:val="99"/>
    <w:rsid w:val="001B4CBC"/>
    <w:rPr>
      <w:rFonts w:ascii="Sabon LT Std" w:hAnsi="Sabon LT Std" w:cs="Sabon LT Std" w:hint="default"/>
      <w:color w:val="000000"/>
      <w:sz w:val="15"/>
      <w:szCs w:val="15"/>
    </w:rPr>
  </w:style>
  <w:style w:type="character" w:customStyle="1" w:styleId="searchword">
    <w:name w:val="searchword"/>
    <w:rsid w:val="001B4CBC"/>
  </w:style>
  <w:style w:type="paragraph" w:customStyle="1" w:styleId="Heading2Char2CharChar12">
    <w:name w:val="Heading 2 Char2 Char Char12"/>
    <w:aliases w:val="Char Char Char Char Char Char1 Char Char Char Char Char1,Char Char22"/>
    <w:next w:val="Normal"/>
    <w:uiPriority w:val="99"/>
    <w:rsid w:val="001B4CBC"/>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1B4CBC"/>
    <w:rPr>
      <w:rFonts w:ascii="Times New Roman" w:hAnsi="Times New Roman" w:cs="Times New Roman"/>
      <w:sz w:val="18"/>
      <w:szCs w:val="18"/>
    </w:rPr>
  </w:style>
  <w:style w:type="character" w:customStyle="1" w:styleId="bylines">
    <w:name w:val="bylines"/>
    <w:basedOn w:val="DefaultParagraphFont"/>
    <w:rsid w:val="001B4CBC"/>
  </w:style>
  <w:style w:type="character" w:customStyle="1" w:styleId="StyleStyleBoldUnderlineUnderlineIntenseEmphasis1apple-style-2">
    <w:name w:val="Style Style Bold UnderlineUnderlineIntense Emphasis1apple-style-...2"/>
    <w:basedOn w:val="DefaultParagraphFont"/>
    <w:rsid w:val="001B4CBC"/>
    <w:rPr>
      <w:b w:val="0"/>
      <w:bCs/>
      <w:sz w:val="22"/>
      <w:u w:val="single"/>
    </w:rPr>
  </w:style>
  <w:style w:type="character" w:customStyle="1" w:styleId="FontStyle57">
    <w:name w:val="Font Style57"/>
    <w:rsid w:val="001B4CBC"/>
    <w:rPr>
      <w:rFonts w:ascii="Georgia" w:hAnsi="Georgia" w:cs="Georgia"/>
      <w:b/>
      <w:bCs/>
      <w:sz w:val="14"/>
      <w:szCs w:val="14"/>
    </w:rPr>
  </w:style>
  <w:style w:type="character" w:customStyle="1" w:styleId="FontStyle89">
    <w:name w:val="Font Style89"/>
    <w:rsid w:val="001B4CBC"/>
    <w:rPr>
      <w:rFonts w:ascii="Times New Roman" w:hAnsi="Times New Roman" w:cs="Times New Roman"/>
      <w:b/>
      <w:bCs/>
      <w:smallCaps/>
      <w:spacing w:val="40"/>
      <w:sz w:val="16"/>
      <w:szCs w:val="16"/>
    </w:rPr>
  </w:style>
  <w:style w:type="character" w:customStyle="1" w:styleId="style3Char0">
    <w:name w:val="style 3 Char"/>
    <w:rsid w:val="001B4CBC"/>
    <w:rPr>
      <w:sz w:val="18"/>
      <w:szCs w:val="24"/>
      <w:lang w:val="en-US" w:eastAsia="en-US" w:bidi="ar-SA"/>
    </w:rPr>
  </w:style>
  <w:style w:type="paragraph" w:customStyle="1" w:styleId="003Cite">
    <w:name w:val="003Cite"/>
    <w:basedOn w:val="Normal"/>
    <w:qFormat/>
    <w:rsid w:val="001B4CBC"/>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1B4CBC"/>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1B4CBC"/>
    <w:rPr>
      <w:rFonts w:ascii="Georgia" w:hAnsi="Georgia"/>
      <w:b/>
      <w:color w:val="000000"/>
      <w:sz w:val="22"/>
      <w:u w:val="single"/>
    </w:rPr>
  </w:style>
  <w:style w:type="paragraph" w:customStyle="1" w:styleId="StyleCards12ptThickunderline">
    <w:name w:val="Style Cards + 12 pt Thick underline"/>
    <w:basedOn w:val="Normal"/>
    <w:link w:val="StyleCards12ptThickunderlineChar2"/>
    <w:rsid w:val="001B4CBC"/>
    <w:pPr>
      <w:autoSpaceDE w:val="0"/>
      <w:autoSpaceDN w:val="0"/>
      <w:adjustRightInd w:val="0"/>
      <w:ind w:left="432" w:right="432"/>
      <w:jc w:val="both"/>
    </w:pPr>
    <w:rPr>
      <w:rFonts w:ascii="Times New Roman" w:eastAsia="Times New Roman" w:hAnsi="Times New Roman" w:cs="Times New Roman"/>
      <w:u w:val="thick"/>
      <w:lang w:val="x-none" w:eastAsia="x-none"/>
    </w:rPr>
  </w:style>
  <w:style w:type="character" w:customStyle="1" w:styleId="StyleCards12ptThickunderlineChar2">
    <w:name w:val="Style Cards + 12 pt Thick underline Char2"/>
    <w:link w:val="StyleCards12ptThickunderline"/>
    <w:rsid w:val="001B4CBC"/>
    <w:rPr>
      <w:rFonts w:ascii="Times New Roman" w:eastAsia="Times New Roman" w:hAnsi="Times New Roman" w:cs="Times New Roman"/>
      <w:sz w:val="22"/>
      <w:u w:val="thick"/>
      <w:lang w:val="x-none" w:eastAsia="x-none"/>
    </w:rPr>
  </w:style>
  <w:style w:type="character" w:customStyle="1" w:styleId="BlockHeadingsChar1">
    <w:name w:val="Block Headings Char1"/>
    <w:rsid w:val="001B4CBC"/>
    <w:rPr>
      <w:b/>
      <w:caps/>
    </w:rPr>
  </w:style>
  <w:style w:type="character" w:customStyle="1" w:styleId="Longcite">
    <w:name w:val="Longcite"/>
    <w:rsid w:val="001B4CBC"/>
    <w:rPr>
      <w:sz w:val="16"/>
    </w:rPr>
  </w:style>
  <w:style w:type="paragraph" w:customStyle="1" w:styleId="NormalUnderline0">
    <w:name w:val="Normal + Underline"/>
    <w:basedOn w:val="Normal"/>
    <w:link w:val="NormalUnderlineChar0"/>
    <w:rsid w:val="001B4CBC"/>
    <w:pPr>
      <w:ind w:left="720"/>
    </w:pPr>
    <w:rPr>
      <w:rFonts w:ascii="Times New Roman" w:eastAsia="Times New Roman" w:hAnsi="Times New Roman" w:cs="Times New Roman"/>
      <w:b/>
      <w:u w:val="single"/>
      <w:lang w:val="x-none" w:eastAsia="x-none"/>
    </w:rPr>
  </w:style>
  <w:style w:type="character" w:customStyle="1" w:styleId="NormalUnderlineChar0">
    <w:name w:val="Normal + Underline Char"/>
    <w:link w:val="NormalUnderline0"/>
    <w:rsid w:val="001B4CBC"/>
    <w:rPr>
      <w:rFonts w:ascii="Times New Roman" w:eastAsia="Times New Roman" w:hAnsi="Times New Roman" w:cs="Times New Roman"/>
      <w:b/>
      <w:sz w:val="22"/>
      <w:u w:val="single"/>
      <w:lang w:val="x-none" w:eastAsia="x-none"/>
    </w:rPr>
  </w:style>
  <w:style w:type="character" w:customStyle="1" w:styleId="FontStyle170">
    <w:name w:val="Font Style170"/>
    <w:uiPriority w:val="99"/>
    <w:rsid w:val="001B4CBC"/>
    <w:rPr>
      <w:rFonts w:ascii="Bookman Old Style" w:hAnsi="Bookman Old Style" w:cs="Bookman Old Style"/>
      <w:sz w:val="16"/>
      <w:szCs w:val="16"/>
    </w:rPr>
  </w:style>
  <w:style w:type="character" w:customStyle="1" w:styleId="FontStyle17">
    <w:name w:val="Font Style17"/>
    <w:uiPriority w:val="99"/>
    <w:rsid w:val="001B4CBC"/>
    <w:rPr>
      <w:rFonts w:ascii="Book Antiqua" w:hAnsi="Book Antiqua" w:cs="Book Antiqua"/>
      <w:i/>
      <w:iCs/>
      <w:spacing w:val="10"/>
      <w:sz w:val="22"/>
      <w:szCs w:val="22"/>
    </w:rPr>
  </w:style>
  <w:style w:type="character" w:customStyle="1" w:styleId="FontStyle329">
    <w:name w:val="Font Style329"/>
    <w:basedOn w:val="DefaultParagraphFont"/>
    <w:uiPriority w:val="99"/>
    <w:rsid w:val="001B4CBC"/>
    <w:rPr>
      <w:rFonts w:ascii="Times New Roman" w:hAnsi="Times New Roman" w:cs="Times New Roman" w:hint="default"/>
      <w:b/>
      <w:bCs/>
      <w:spacing w:val="-10"/>
      <w:sz w:val="18"/>
      <w:szCs w:val="18"/>
    </w:rPr>
  </w:style>
  <w:style w:type="character" w:customStyle="1" w:styleId="Mention4">
    <w:name w:val="Mention4"/>
    <w:basedOn w:val="DefaultParagraphFont"/>
    <w:uiPriority w:val="99"/>
    <w:semiHidden/>
    <w:unhideWhenUsed/>
    <w:rsid w:val="001B4CBC"/>
    <w:rPr>
      <w:color w:val="2B579A"/>
      <w:shd w:val="clear" w:color="auto" w:fill="E6E6E6"/>
    </w:rPr>
  </w:style>
  <w:style w:type="character" w:customStyle="1" w:styleId="UnresolvedMention3">
    <w:name w:val="Unresolved Mention3"/>
    <w:basedOn w:val="DefaultParagraphFont"/>
    <w:uiPriority w:val="99"/>
    <w:unhideWhenUsed/>
    <w:rsid w:val="001B4CBC"/>
    <w:rPr>
      <w:color w:val="808080"/>
      <w:shd w:val="clear" w:color="auto" w:fill="E6E6E6"/>
    </w:rPr>
  </w:style>
  <w:style w:type="character" w:customStyle="1" w:styleId="m-895152127622952443gmail-style13ptbold">
    <w:name w:val="m_-895152127622952443gmail-style13ptbold"/>
    <w:basedOn w:val="DefaultParagraphFont"/>
    <w:rsid w:val="001B4CBC"/>
  </w:style>
  <w:style w:type="character" w:customStyle="1" w:styleId="m4133802843404377303gmail-style13ptbold">
    <w:name w:val="m_4133802843404377303gmail-style13ptbold"/>
    <w:basedOn w:val="DefaultParagraphFont"/>
    <w:rsid w:val="001B4CBC"/>
  </w:style>
  <w:style w:type="character" w:customStyle="1" w:styleId="m4133802843404377303gmail-styleunderline">
    <w:name w:val="m_4133802843404377303gmail-styleunderline"/>
    <w:basedOn w:val="DefaultParagraphFont"/>
    <w:rsid w:val="001B4CBC"/>
  </w:style>
  <w:style w:type="character" w:customStyle="1" w:styleId="m1864609289044096952gmail-style13ptbold">
    <w:name w:val="m_1864609289044096952gmail-style13ptbold"/>
    <w:basedOn w:val="DefaultParagraphFont"/>
    <w:rsid w:val="001B4CBC"/>
  </w:style>
  <w:style w:type="character" w:customStyle="1" w:styleId="m-2434640214339110092gmail-style13ptbold">
    <w:name w:val="m_-2434640214339110092gmail-style13ptbold"/>
    <w:basedOn w:val="DefaultParagraphFont"/>
    <w:rsid w:val="001B4CBC"/>
  </w:style>
  <w:style w:type="character" w:customStyle="1" w:styleId="m-2434640214339110092gmail-styleunderline">
    <w:name w:val="m_-2434640214339110092gmail-styleunderline"/>
    <w:basedOn w:val="DefaultParagraphFont"/>
    <w:rsid w:val="001B4CBC"/>
  </w:style>
  <w:style w:type="character" w:customStyle="1" w:styleId="hvr">
    <w:name w:val="hvr"/>
    <w:basedOn w:val="DefaultParagraphFont"/>
    <w:rsid w:val="001B4CBC"/>
  </w:style>
  <w:style w:type="character" w:customStyle="1" w:styleId="m-3350902899047358468gmail-styleunderline">
    <w:name w:val="m_-3350902899047358468gmail-styleunderline"/>
    <w:basedOn w:val="DefaultParagraphFont"/>
    <w:rsid w:val="001B4CBC"/>
  </w:style>
  <w:style w:type="paragraph" w:customStyle="1" w:styleId="Style5pt">
    <w:name w:val="Style 5 pt"/>
    <w:basedOn w:val="Normal"/>
    <w:link w:val="Style5ptChar"/>
    <w:rsid w:val="001B4CBC"/>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1B4CBC"/>
    <w:rPr>
      <w:rFonts w:ascii="Calibri" w:eastAsia="Times New Roman" w:hAnsi="Calibri"/>
      <w:sz w:val="10"/>
      <w:szCs w:val="10"/>
    </w:rPr>
  </w:style>
  <w:style w:type="character" w:customStyle="1" w:styleId="m462447500549623171gmail-style13ptbold">
    <w:name w:val="m_462447500549623171gmail-style13ptbold"/>
    <w:basedOn w:val="DefaultParagraphFont"/>
    <w:rsid w:val="001B4CBC"/>
  </w:style>
  <w:style w:type="paragraph" w:customStyle="1" w:styleId="m462447500549623171gmail-msonormal">
    <w:name w:val="m_462447500549623171gmail-msonormal"/>
    <w:basedOn w:val="Normal"/>
    <w:uiPriority w:val="99"/>
    <w:rsid w:val="001B4CBC"/>
    <w:pPr>
      <w:spacing w:before="100" w:beforeAutospacing="1" w:after="100" w:afterAutospacing="1"/>
    </w:pPr>
    <w:rPr>
      <w:rFonts w:ascii="Times New Roman" w:eastAsia="Times New Roman" w:hAnsi="Times New Roman" w:cs="Times New Roman"/>
    </w:rPr>
  </w:style>
  <w:style w:type="character" w:customStyle="1" w:styleId="m462447500549623171gmail-styleunderline">
    <w:name w:val="m_462447500549623171gmail-styleunderline"/>
    <w:basedOn w:val="DefaultParagraphFont"/>
    <w:rsid w:val="001B4CBC"/>
  </w:style>
  <w:style w:type="character" w:customStyle="1" w:styleId="SmallerReal">
    <w:name w:val="SmallerReal"/>
    <w:basedOn w:val="DefaultParagraphFont"/>
    <w:uiPriority w:val="1"/>
    <w:qFormat/>
    <w:rsid w:val="001B4CBC"/>
    <w:rPr>
      <w:rFonts w:ascii="Garamond" w:hAnsi="Garamond" w:hint="default"/>
      <w:sz w:val="16"/>
    </w:rPr>
  </w:style>
  <w:style w:type="paragraph" w:styleId="HTMLAddress">
    <w:name w:val="HTML Address"/>
    <w:basedOn w:val="Normal"/>
    <w:link w:val="HTMLAddressChar"/>
    <w:uiPriority w:val="99"/>
    <w:semiHidden/>
    <w:unhideWhenUsed/>
    <w:rsid w:val="001B4CBC"/>
    <w:rPr>
      <w:rFonts w:ascii="Times New Roman" w:eastAsia="Times New Roman" w:hAnsi="Times New Roman" w:cs="Times New Roman"/>
      <w:i/>
      <w:iCs/>
    </w:rPr>
  </w:style>
  <w:style w:type="character" w:customStyle="1" w:styleId="HTMLAddressChar">
    <w:name w:val="HTML Address Char"/>
    <w:basedOn w:val="DefaultParagraphFont"/>
    <w:link w:val="HTMLAddress"/>
    <w:uiPriority w:val="99"/>
    <w:semiHidden/>
    <w:rsid w:val="001B4CBC"/>
    <w:rPr>
      <w:rFonts w:ascii="Times New Roman" w:eastAsia="Times New Roman" w:hAnsi="Times New Roman" w:cs="Times New Roman"/>
      <w:i/>
      <w:iCs/>
      <w:sz w:val="22"/>
    </w:rPr>
  </w:style>
  <w:style w:type="character" w:customStyle="1" w:styleId="separator">
    <w:name w:val="separator"/>
    <w:basedOn w:val="DefaultParagraphFont"/>
    <w:rsid w:val="001B4CBC"/>
  </w:style>
  <w:style w:type="paragraph" w:customStyle="1" w:styleId="dek">
    <w:name w:val="dek"/>
    <w:basedOn w:val="Normal"/>
    <w:uiPriority w:val="99"/>
    <w:rsid w:val="001B4CBC"/>
    <w:pPr>
      <w:spacing w:before="100" w:beforeAutospacing="1" w:after="100" w:afterAutospacing="1"/>
    </w:pPr>
    <w:rPr>
      <w:rFonts w:ascii="Times New Roman" w:eastAsia="Times New Roman" w:hAnsi="Times New Roman" w:cs="Times New Roman"/>
    </w:rPr>
  </w:style>
  <w:style w:type="character" w:customStyle="1" w:styleId="arttitle">
    <w:name w:val="art_title"/>
    <w:basedOn w:val="DefaultParagraphFont"/>
    <w:rsid w:val="001B4CBC"/>
  </w:style>
  <w:style w:type="character" w:customStyle="1" w:styleId="serialtitle">
    <w:name w:val="serial_title"/>
    <w:basedOn w:val="DefaultParagraphFont"/>
    <w:rsid w:val="001B4CBC"/>
  </w:style>
  <w:style w:type="character" w:customStyle="1" w:styleId="volumeissue">
    <w:name w:val="volume_issue"/>
    <w:basedOn w:val="DefaultParagraphFont"/>
    <w:rsid w:val="001B4CBC"/>
  </w:style>
  <w:style w:type="character" w:customStyle="1" w:styleId="pagerange">
    <w:name w:val="page_range"/>
    <w:basedOn w:val="DefaultParagraphFont"/>
    <w:rsid w:val="001B4CBC"/>
  </w:style>
  <w:style w:type="character" w:customStyle="1" w:styleId="doilink">
    <w:name w:val="doi_link"/>
    <w:basedOn w:val="DefaultParagraphFont"/>
    <w:rsid w:val="001B4CBC"/>
  </w:style>
  <w:style w:type="paragraph" w:customStyle="1" w:styleId="para">
    <w:name w:val="para"/>
    <w:basedOn w:val="Normal"/>
    <w:rsid w:val="001B4CBC"/>
    <w:pPr>
      <w:spacing w:before="100" w:beforeAutospacing="1" w:after="100" w:afterAutospacing="1" w:line="256" w:lineRule="auto"/>
    </w:pPr>
    <w:rPr>
      <w:rFonts w:ascii="Times New Roman" w:eastAsia="Times New Roman" w:hAnsi="Times New Roman" w:cs="Times New Roman"/>
    </w:rPr>
  </w:style>
  <w:style w:type="character" w:customStyle="1" w:styleId="headingnumber">
    <w:name w:val="headingnumber"/>
    <w:basedOn w:val="DefaultParagraphFont"/>
    <w:rsid w:val="001B4CBC"/>
  </w:style>
  <w:style w:type="character" w:customStyle="1" w:styleId="internalref">
    <w:name w:val="internalref"/>
    <w:basedOn w:val="DefaultParagraphFont"/>
    <w:rsid w:val="001B4CBC"/>
  </w:style>
  <w:style w:type="character" w:customStyle="1" w:styleId="articlepage-articlebody-firstletter">
    <w:name w:val="articlepage-articlebody-firstletter"/>
    <w:basedOn w:val="DefaultParagraphFont"/>
    <w:rsid w:val="001B4CBC"/>
  </w:style>
  <w:style w:type="character" w:customStyle="1" w:styleId="m-2745674872889869693gmail-style13ptbold">
    <w:name w:val="m_-2745674872889869693gmail-style13ptbold"/>
    <w:basedOn w:val="DefaultParagraphFont"/>
    <w:rsid w:val="001B4CBC"/>
  </w:style>
  <w:style w:type="character" w:customStyle="1" w:styleId="m-2745674872889869693gmail-styleunderline">
    <w:name w:val="m_-2745674872889869693gmail-styleunderline"/>
    <w:basedOn w:val="DefaultParagraphFont"/>
    <w:rsid w:val="001B4CBC"/>
  </w:style>
  <w:style w:type="character" w:customStyle="1" w:styleId="UnresolvedMention31">
    <w:name w:val="Unresolved Mention31"/>
    <w:basedOn w:val="DefaultParagraphFont"/>
    <w:uiPriority w:val="99"/>
    <w:semiHidden/>
    <w:unhideWhenUsed/>
    <w:rsid w:val="001B4CBC"/>
    <w:rPr>
      <w:color w:val="808080"/>
      <w:shd w:val="clear" w:color="auto" w:fill="E6E6E6"/>
    </w:rPr>
  </w:style>
  <w:style w:type="character" w:customStyle="1" w:styleId="UnresolvedMention4">
    <w:name w:val="Unresolved Mention4"/>
    <w:basedOn w:val="DefaultParagraphFont"/>
    <w:uiPriority w:val="99"/>
    <w:semiHidden/>
    <w:unhideWhenUsed/>
    <w:rsid w:val="001B4CBC"/>
    <w:rPr>
      <w:color w:val="808080"/>
      <w:shd w:val="clear" w:color="auto" w:fill="E6E6E6"/>
    </w:rPr>
  </w:style>
  <w:style w:type="character" w:customStyle="1" w:styleId="m-8082899869479211226gmail-styleunderline">
    <w:name w:val="m_-8082899869479211226gmail-styleunderline"/>
    <w:basedOn w:val="DefaultParagraphFont"/>
    <w:rsid w:val="001B4CBC"/>
  </w:style>
  <w:style w:type="paragraph" w:customStyle="1" w:styleId="NoteLevel23">
    <w:name w:val="Note Level 23"/>
    <w:basedOn w:val="Normal"/>
    <w:next w:val="Normal"/>
    <w:uiPriority w:val="99"/>
    <w:qFormat/>
    <w:rsid w:val="001B4CBC"/>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1B4CBC"/>
    <w:pPr>
      <w:keepNext/>
      <w:ind w:left="288" w:right="288"/>
    </w:pPr>
    <w:rPr>
      <w:rFonts w:ascii="Georgia" w:eastAsia="MS Gothic" w:hAnsi="Georgia"/>
      <w:szCs w:val="20"/>
    </w:rPr>
  </w:style>
  <w:style w:type="paragraph" w:customStyle="1" w:styleId="NoteLevel25">
    <w:name w:val="Note Level 25"/>
    <w:basedOn w:val="Normal"/>
    <w:next w:val="Normal"/>
    <w:uiPriority w:val="99"/>
    <w:qFormat/>
    <w:rsid w:val="001B4CBC"/>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1B4CBC"/>
    <w:rPr>
      <w:color w:val="605E5C"/>
      <w:shd w:val="clear" w:color="auto" w:fill="E1DFDD"/>
    </w:rPr>
  </w:style>
  <w:style w:type="character" w:customStyle="1" w:styleId="UnresolvedMention6">
    <w:name w:val="Unresolved Mention6"/>
    <w:basedOn w:val="DefaultParagraphFont"/>
    <w:uiPriority w:val="99"/>
    <w:semiHidden/>
    <w:unhideWhenUsed/>
    <w:rsid w:val="001B4CBC"/>
    <w:rPr>
      <w:color w:val="605E5C"/>
      <w:shd w:val="clear" w:color="auto" w:fill="E1DFDD"/>
    </w:rPr>
  </w:style>
  <w:style w:type="character" w:customStyle="1" w:styleId="footnote">
    <w:name w:val="footnote"/>
    <w:basedOn w:val="DefaultParagraphFont"/>
    <w:rsid w:val="001B4CBC"/>
  </w:style>
  <w:style w:type="character" w:customStyle="1" w:styleId="hubidentifier">
    <w:name w:val="hub_identifier"/>
    <w:basedOn w:val="DefaultParagraphFont"/>
    <w:rsid w:val="001B4CBC"/>
  </w:style>
  <w:style w:type="paragraph" w:customStyle="1" w:styleId="standardeinzug">
    <w:name w:val="standardeinzug"/>
    <w:basedOn w:val="Normal"/>
    <w:rsid w:val="001B4CBC"/>
    <w:pPr>
      <w:spacing w:before="100" w:beforeAutospacing="1" w:after="100" w:afterAutospacing="1"/>
    </w:pPr>
    <w:rPr>
      <w:rFonts w:ascii="Times New Roman" w:eastAsia="Times New Roman" w:hAnsi="Times New Roman" w:cs="Times New Roman"/>
    </w:rPr>
  </w:style>
  <w:style w:type="paragraph" w:customStyle="1" w:styleId="aufzhlungnormal">
    <w:name w:val="aufzhlungnormal"/>
    <w:basedOn w:val="Normal"/>
    <w:rsid w:val="001B4CBC"/>
    <w:pPr>
      <w:spacing w:before="100" w:beforeAutospacing="1" w:after="100" w:afterAutospacing="1"/>
    </w:pPr>
    <w:rPr>
      <w:rFonts w:ascii="Times New Roman" w:eastAsia="Times New Roman" w:hAnsi="Times New Roman" w:cs="Times New Roman"/>
    </w:rPr>
  </w:style>
  <w:style w:type="character" w:customStyle="1" w:styleId="auszeichnungkursiv">
    <w:name w:val="auszeichnungkursiv"/>
    <w:basedOn w:val="DefaultParagraphFont"/>
    <w:rsid w:val="001B4CBC"/>
  </w:style>
  <w:style w:type="paragraph" w:customStyle="1" w:styleId="entrefilet">
    <w:name w:val="entrefilet"/>
    <w:basedOn w:val="Normal"/>
    <w:rsid w:val="001B4CBC"/>
    <w:pPr>
      <w:spacing w:before="100" w:beforeAutospacing="1" w:after="100" w:afterAutospacing="1"/>
    </w:pPr>
    <w:rPr>
      <w:rFonts w:ascii="Times New Roman" w:eastAsia="Times New Roman" w:hAnsi="Times New Roman" w:cs="Times New Roman"/>
    </w:rPr>
  </w:style>
  <w:style w:type="paragraph" w:customStyle="1" w:styleId="kapitelreferenzkopf">
    <w:name w:val="kapitelreferenzkopf"/>
    <w:basedOn w:val="Normal"/>
    <w:rsid w:val="001B4CBC"/>
    <w:pPr>
      <w:spacing w:before="100" w:beforeAutospacing="1" w:after="100" w:afterAutospacing="1"/>
    </w:pPr>
    <w:rPr>
      <w:rFonts w:ascii="Times New Roman" w:eastAsia="Times New Roman" w:hAnsi="Times New Roman" w:cs="Times New Roman"/>
    </w:rPr>
  </w:style>
  <w:style w:type="paragraph" w:customStyle="1" w:styleId="tabberschrift">
    <w:name w:val="tabberschrift"/>
    <w:basedOn w:val="Normal"/>
    <w:rsid w:val="001B4CBC"/>
    <w:pPr>
      <w:spacing w:before="100" w:beforeAutospacing="1" w:after="100" w:afterAutospacing="1"/>
    </w:pPr>
    <w:rPr>
      <w:rFonts w:ascii="Times New Roman" w:eastAsia="Times New Roman" w:hAnsi="Times New Roman" w:cs="Times New Roman"/>
    </w:rPr>
  </w:style>
  <w:style w:type="character" w:customStyle="1" w:styleId="tabgrafikformalbezeichnungnr">
    <w:name w:val="tabgrafikformalbezeichnungnr"/>
    <w:basedOn w:val="DefaultParagraphFont"/>
    <w:rsid w:val="001B4CBC"/>
  </w:style>
  <w:style w:type="character" w:customStyle="1" w:styleId="m-268162420547309261gmail-stylestylebold12pt">
    <w:name w:val="m_-268162420547309261gmail-stylestylebold12pt"/>
    <w:basedOn w:val="DefaultParagraphFont"/>
    <w:rsid w:val="001B4CBC"/>
  </w:style>
  <w:style w:type="character" w:customStyle="1" w:styleId="m-268162420547309261gmail-styleboldunderline">
    <w:name w:val="m_-268162420547309261gmail-styleboldunderline"/>
    <w:basedOn w:val="DefaultParagraphFont"/>
    <w:rsid w:val="001B4CBC"/>
  </w:style>
  <w:style w:type="character" w:customStyle="1" w:styleId="m-5621139387307470627gmail-style13ptbold">
    <w:name w:val="m_-5621139387307470627gmail-style13ptbold"/>
    <w:basedOn w:val="DefaultParagraphFont"/>
    <w:rsid w:val="001B4CBC"/>
  </w:style>
  <w:style w:type="character" w:customStyle="1" w:styleId="m-5621139387307470627gmail-styleunderline">
    <w:name w:val="m_-5621139387307470627gmail-styleunderline"/>
    <w:basedOn w:val="DefaultParagraphFont"/>
    <w:rsid w:val="001B4CBC"/>
  </w:style>
  <w:style w:type="character" w:customStyle="1" w:styleId="m-4930835733434609408gmail-style13ptbold">
    <w:name w:val="m_-4930835733434609408gmail-style13ptbold"/>
    <w:basedOn w:val="DefaultParagraphFont"/>
    <w:rsid w:val="001B4CBC"/>
  </w:style>
  <w:style w:type="character" w:customStyle="1" w:styleId="m-4930835733434609408gmail-styleunderline">
    <w:name w:val="m_-4930835733434609408gmail-styleunderline"/>
    <w:basedOn w:val="DefaultParagraphFont"/>
    <w:rsid w:val="001B4CBC"/>
  </w:style>
  <w:style w:type="character" w:customStyle="1" w:styleId="m-2456650549122369157gmail-style13ptbold">
    <w:name w:val="m_-2456650549122369157gmail-style13ptbold"/>
    <w:basedOn w:val="DefaultParagraphFont"/>
    <w:rsid w:val="001B4CBC"/>
  </w:style>
  <w:style w:type="character" w:customStyle="1" w:styleId="m-2456650549122369157gmail-styleunderline">
    <w:name w:val="m_-2456650549122369157gmail-styleunderline"/>
    <w:basedOn w:val="DefaultParagraphFont"/>
    <w:rsid w:val="001B4CBC"/>
  </w:style>
  <w:style w:type="paragraph" w:customStyle="1" w:styleId="paragraph">
    <w:name w:val="paragraph"/>
    <w:basedOn w:val="Normal"/>
    <w:rsid w:val="001B4CBC"/>
    <w:pPr>
      <w:spacing w:before="100" w:beforeAutospacing="1" w:after="100" w:afterAutospacing="1" w:line="240" w:lineRule="auto"/>
    </w:pPr>
    <w:rPr>
      <w:rFonts w:ascii="Times New Roman" w:eastAsia="Times New Roman" w:hAnsi="Times New Roman" w:cs="Times New Roman"/>
    </w:rPr>
  </w:style>
  <w:style w:type="character" w:customStyle="1" w:styleId="normaltextrun">
    <w:name w:val="normaltextrun"/>
    <w:basedOn w:val="DefaultParagraphFont"/>
    <w:rsid w:val="001B4CBC"/>
  </w:style>
  <w:style w:type="character" w:customStyle="1" w:styleId="eop">
    <w:name w:val="eop"/>
    <w:basedOn w:val="DefaultParagraphFont"/>
    <w:rsid w:val="001B4CBC"/>
  </w:style>
  <w:style w:type="character" w:customStyle="1" w:styleId="spellingerror">
    <w:name w:val="spellingerror"/>
    <w:basedOn w:val="DefaultParagraphFont"/>
    <w:rsid w:val="001B4CBC"/>
  </w:style>
  <w:style w:type="character" w:customStyle="1" w:styleId="credit-label">
    <w:name w:val="credit-label"/>
    <w:basedOn w:val="DefaultParagraphFont"/>
    <w:rsid w:val="001B4CBC"/>
  </w:style>
  <w:style w:type="character" w:customStyle="1" w:styleId="credit-text">
    <w:name w:val="credit-text"/>
    <w:basedOn w:val="DefaultParagraphFont"/>
    <w:rsid w:val="001B4CBC"/>
  </w:style>
  <w:style w:type="character" w:customStyle="1" w:styleId="s1">
    <w:name w:val="s1"/>
    <w:basedOn w:val="DefaultParagraphFont"/>
    <w:rsid w:val="001B4CBC"/>
  </w:style>
  <w:style w:type="paragraph" w:customStyle="1" w:styleId="p3">
    <w:name w:val="p3"/>
    <w:basedOn w:val="Normal"/>
    <w:rsid w:val="001B4CBC"/>
    <w:pPr>
      <w:spacing w:before="100" w:beforeAutospacing="1" w:after="100" w:afterAutospacing="1" w:line="240" w:lineRule="auto"/>
    </w:pPr>
    <w:rPr>
      <w:rFonts w:ascii="Times New Roman" w:eastAsia="Times New Roman" w:hAnsi="Times New Roman" w:cs="Times New Roman"/>
    </w:rPr>
  </w:style>
  <w:style w:type="paragraph" w:customStyle="1" w:styleId="p4">
    <w:name w:val="p4"/>
    <w:basedOn w:val="Normal"/>
    <w:rsid w:val="001B4CBC"/>
    <w:pPr>
      <w:spacing w:before="100" w:beforeAutospacing="1" w:after="100" w:afterAutospacing="1" w:line="240" w:lineRule="auto"/>
    </w:pPr>
    <w:rPr>
      <w:rFonts w:ascii="Times New Roman" w:eastAsia="Times New Roman" w:hAnsi="Times New Roman" w:cs="Times New Roman"/>
    </w:rPr>
  </w:style>
  <w:style w:type="paragraph" w:customStyle="1" w:styleId="p5">
    <w:name w:val="p5"/>
    <w:basedOn w:val="Normal"/>
    <w:rsid w:val="001B4CBC"/>
    <w:pPr>
      <w:spacing w:before="100" w:beforeAutospacing="1" w:after="100" w:afterAutospacing="1" w:line="240" w:lineRule="auto"/>
    </w:pPr>
    <w:rPr>
      <w:rFonts w:ascii="Times New Roman" w:eastAsia="Times New Roman" w:hAnsi="Times New Roman" w:cs="Times New Roman"/>
    </w:rPr>
  </w:style>
  <w:style w:type="paragraph" w:customStyle="1" w:styleId="p2">
    <w:name w:val="p2"/>
    <w:basedOn w:val="Normal"/>
    <w:rsid w:val="001B4CBC"/>
    <w:pPr>
      <w:spacing w:before="100" w:beforeAutospacing="1" w:after="100" w:afterAutospacing="1" w:line="240" w:lineRule="auto"/>
    </w:pPr>
    <w:rPr>
      <w:rFonts w:ascii="Times New Roman" w:eastAsia="Times New Roman" w:hAnsi="Times New Roman" w:cs="Times New Roman"/>
    </w:rPr>
  </w:style>
  <w:style w:type="character" w:customStyle="1" w:styleId="pull-quote">
    <w:name w:val="pull-quote"/>
    <w:basedOn w:val="DefaultParagraphFont"/>
    <w:rsid w:val="001B4CBC"/>
  </w:style>
  <w:style w:type="character" w:customStyle="1" w:styleId="a-size-base-plus">
    <w:name w:val="a-size-base-plus"/>
    <w:basedOn w:val="DefaultParagraphFont"/>
    <w:rsid w:val="001B4CBC"/>
  </w:style>
  <w:style w:type="character" w:customStyle="1" w:styleId="title-text">
    <w:name w:val="title-text"/>
    <w:basedOn w:val="DefaultParagraphFont"/>
    <w:rsid w:val="001B4CBC"/>
  </w:style>
  <w:style w:type="character" w:customStyle="1" w:styleId="sr-only">
    <w:name w:val="sr-only"/>
    <w:basedOn w:val="DefaultParagraphFont"/>
    <w:rsid w:val="001B4CBC"/>
  </w:style>
  <w:style w:type="character" w:customStyle="1" w:styleId="contribdegrees">
    <w:name w:val="contribdegrees"/>
    <w:basedOn w:val="DefaultParagraphFont"/>
    <w:rsid w:val="001B4CBC"/>
  </w:style>
  <w:style w:type="character" w:customStyle="1" w:styleId="facultytitle">
    <w:name w:val="faculty_title"/>
    <w:basedOn w:val="DefaultParagraphFont"/>
    <w:rsid w:val="001B4CBC"/>
  </w:style>
  <w:style w:type="character" w:customStyle="1" w:styleId="textexposedshow">
    <w:name w:val="text_exposed_show"/>
    <w:basedOn w:val="DefaultParagraphFont"/>
    <w:rsid w:val="001B4CBC"/>
  </w:style>
  <w:style w:type="character" w:customStyle="1" w:styleId="nlmattrib">
    <w:name w:val="nlm_attrib"/>
    <w:basedOn w:val="DefaultParagraphFont"/>
    <w:rsid w:val="001B4CBC"/>
  </w:style>
  <w:style w:type="character" w:customStyle="1" w:styleId="ref-lnk">
    <w:name w:val="ref-lnk"/>
    <w:basedOn w:val="DefaultParagraphFont"/>
    <w:rsid w:val="001B4CBC"/>
  </w:style>
  <w:style w:type="character" w:customStyle="1" w:styleId="ref-overlay">
    <w:name w:val="ref-overlay"/>
    <w:basedOn w:val="DefaultParagraphFont"/>
    <w:rsid w:val="001B4CBC"/>
  </w:style>
  <w:style w:type="character" w:customStyle="1" w:styleId="ref-fn-p">
    <w:name w:val="ref-fn-p"/>
    <w:basedOn w:val="DefaultParagraphFont"/>
    <w:rsid w:val="001B4CBC"/>
  </w:style>
  <w:style w:type="character" w:customStyle="1" w:styleId="nlmarticle-title">
    <w:name w:val="nlm_article-title"/>
    <w:basedOn w:val="DefaultParagraphFont"/>
    <w:rsid w:val="001B4CBC"/>
  </w:style>
  <w:style w:type="character" w:customStyle="1" w:styleId="specialtitle">
    <w:name w:val="specialtitle"/>
    <w:basedOn w:val="DefaultParagraphFont"/>
    <w:rsid w:val="001B4CBC"/>
  </w:style>
  <w:style w:type="paragraph" w:customStyle="1" w:styleId="ng-scope">
    <w:name w:val="ng-scope"/>
    <w:basedOn w:val="Normal"/>
    <w:rsid w:val="001B4CBC"/>
    <w:pPr>
      <w:spacing w:before="100" w:beforeAutospacing="1" w:after="100" w:afterAutospacing="1" w:line="240" w:lineRule="auto"/>
    </w:pPr>
    <w:rPr>
      <w:rFonts w:eastAsia="Times New Roman"/>
    </w:rPr>
  </w:style>
  <w:style w:type="character" w:customStyle="1" w:styleId="hlfld-contribauthor">
    <w:name w:val="hlfld-contribauthor"/>
    <w:basedOn w:val="DefaultParagraphFont"/>
    <w:rsid w:val="001B4CBC"/>
  </w:style>
  <w:style w:type="character" w:customStyle="1" w:styleId="nlmgiven-names">
    <w:name w:val="nlm_given-names"/>
    <w:basedOn w:val="DefaultParagraphFont"/>
    <w:rsid w:val="001B4CBC"/>
  </w:style>
  <w:style w:type="character" w:customStyle="1" w:styleId="nlmyear">
    <w:name w:val="nlm_year"/>
    <w:basedOn w:val="DefaultParagraphFont"/>
    <w:rsid w:val="001B4CBC"/>
  </w:style>
  <w:style w:type="character" w:customStyle="1" w:styleId="nlmpublisher-loc">
    <w:name w:val="nlm_publisher-loc"/>
    <w:basedOn w:val="DefaultParagraphFont"/>
    <w:rsid w:val="001B4CBC"/>
  </w:style>
  <w:style w:type="character" w:customStyle="1" w:styleId="nlmpublisher-name">
    <w:name w:val="nlm_publisher-name"/>
    <w:basedOn w:val="DefaultParagraphFont"/>
    <w:rsid w:val="001B4CBC"/>
  </w:style>
  <w:style w:type="character" w:customStyle="1" w:styleId="ref-links">
    <w:name w:val="ref-links"/>
    <w:basedOn w:val="DefaultParagraphFont"/>
    <w:rsid w:val="001B4CBC"/>
  </w:style>
  <w:style w:type="character" w:customStyle="1" w:styleId="xlinks-container">
    <w:name w:val="xlinks-container"/>
    <w:basedOn w:val="DefaultParagraphFont"/>
    <w:rsid w:val="001B4CBC"/>
  </w:style>
  <w:style w:type="character" w:customStyle="1" w:styleId="googlescholar-container">
    <w:name w:val="googlescholar-container"/>
    <w:basedOn w:val="DefaultParagraphFont"/>
    <w:rsid w:val="001B4CBC"/>
  </w:style>
  <w:style w:type="character" w:customStyle="1" w:styleId="nlmfpage">
    <w:name w:val="nlm_fpage"/>
    <w:basedOn w:val="DefaultParagraphFont"/>
    <w:rsid w:val="001B4CBC"/>
  </w:style>
  <w:style w:type="character" w:customStyle="1" w:styleId="nlmlpage">
    <w:name w:val="nlm_lpage"/>
    <w:basedOn w:val="DefaultParagraphFont"/>
    <w:rsid w:val="001B4CBC"/>
  </w:style>
  <w:style w:type="character" w:customStyle="1" w:styleId="supnum">
    <w:name w:val="supnum"/>
    <w:basedOn w:val="DefaultParagraphFont"/>
    <w:rsid w:val="001B4CBC"/>
  </w:style>
  <w:style w:type="character" w:customStyle="1" w:styleId="pre">
    <w:name w:val="pre"/>
    <w:basedOn w:val="DefaultParagraphFont"/>
    <w:rsid w:val="001B4CBC"/>
  </w:style>
  <w:style w:type="paragraph" w:customStyle="1" w:styleId="kp">
    <w:name w:val="kp"/>
    <w:basedOn w:val="Normal"/>
    <w:rsid w:val="001B4CBC"/>
    <w:pPr>
      <w:spacing w:before="100" w:beforeAutospacing="1" w:after="100" w:afterAutospacing="1" w:line="240" w:lineRule="auto"/>
    </w:pPr>
    <w:rPr>
      <w:rFonts w:ascii="Times New Roman" w:eastAsia="Times New Roman" w:hAnsi="Times New Roman" w:cs="Times New Roman"/>
    </w:rPr>
  </w:style>
  <w:style w:type="paragraph" w:customStyle="1" w:styleId="footnotedescription">
    <w:name w:val="footnote description"/>
    <w:next w:val="Normal"/>
    <w:link w:val="footnotedescriptionChar"/>
    <w:hidden/>
    <w:rsid w:val="001B4CBC"/>
    <w:pPr>
      <w:spacing w:line="259" w:lineRule="auto"/>
    </w:pPr>
    <w:rPr>
      <w:rFonts w:ascii="Times New Roman" w:eastAsia="Times New Roman" w:hAnsi="Times New Roman" w:cs="Times New Roman"/>
      <w:color w:val="000000"/>
      <w:sz w:val="16"/>
      <w:szCs w:val="22"/>
    </w:rPr>
  </w:style>
  <w:style w:type="character" w:customStyle="1" w:styleId="footnotedescriptionChar">
    <w:name w:val="footnote description Char"/>
    <w:link w:val="footnotedescription"/>
    <w:rsid w:val="001B4CBC"/>
    <w:rPr>
      <w:rFonts w:ascii="Times New Roman" w:eastAsia="Times New Roman" w:hAnsi="Times New Roman" w:cs="Times New Roman"/>
      <w:color w:val="000000"/>
      <w:sz w:val="16"/>
      <w:szCs w:val="22"/>
    </w:rPr>
  </w:style>
  <w:style w:type="character" w:customStyle="1" w:styleId="footnotemark">
    <w:name w:val="footnote mark"/>
    <w:hidden/>
    <w:rsid w:val="001B4CBC"/>
    <w:rPr>
      <w:rFonts w:ascii="Times New Roman" w:eastAsia="Times New Roman" w:hAnsi="Times New Roman" w:cs="Times New Roman"/>
      <w:color w:val="000000"/>
      <w:sz w:val="16"/>
      <w:vertAlign w:val="superscript"/>
    </w:rPr>
  </w:style>
  <w:style w:type="character" w:customStyle="1" w:styleId="WarrantChar">
    <w:name w:val="Warrant Char"/>
    <w:basedOn w:val="DefaultParagraphFont"/>
    <w:link w:val="Warrant"/>
    <w:uiPriority w:val="4"/>
    <w:locked/>
    <w:rsid w:val="001B4CBC"/>
    <w:rPr>
      <w:rFonts w:ascii="Calibri" w:eastAsiaTheme="minorHAnsi" w:hAnsi="Calibri" w:cs="Arial"/>
      <w:sz w:val="22"/>
      <w:szCs w:val="22"/>
    </w:rPr>
  </w:style>
  <w:style w:type="character" w:customStyle="1" w:styleId="m-8497948306993107372gmail-style13ptbold">
    <w:name w:val="m_-8497948306993107372gmail-style13ptbold"/>
    <w:basedOn w:val="DefaultParagraphFont"/>
    <w:rsid w:val="001B4CBC"/>
  </w:style>
  <w:style w:type="character" w:customStyle="1" w:styleId="FontStyle40">
    <w:name w:val="Font Style40"/>
    <w:basedOn w:val="DefaultParagraphFont"/>
    <w:uiPriority w:val="99"/>
    <w:rsid w:val="001B4CBC"/>
    <w:rPr>
      <w:rFonts w:ascii="Cambria" w:hAnsi="Cambria" w:cs="Cambria"/>
      <w:i/>
      <w:iCs/>
      <w:sz w:val="22"/>
      <w:szCs w:val="22"/>
    </w:rPr>
  </w:style>
  <w:style w:type="character" w:customStyle="1" w:styleId="FontStyle42">
    <w:name w:val="Font Style42"/>
    <w:basedOn w:val="DefaultParagraphFont"/>
    <w:uiPriority w:val="99"/>
    <w:rsid w:val="001B4CBC"/>
    <w:rPr>
      <w:rFonts w:ascii="Cambria" w:hAnsi="Cambria" w:cs="Cambria"/>
      <w:sz w:val="22"/>
      <w:szCs w:val="22"/>
    </w:rPr>
  </w:style>
  <w:style w:type="paragraph" w:customStyle="1" w:styleId="Style17">
    <w:name w:val="Style17"/>
    <w:basedOn w:val="Normal"/>
    <w:uiPriority w:val="99"/>
    <w:rsid w:val="001B4CBC"/>
    <w:pPr>
      <w:widowControl w:val="0"/>
      <w:autoSpaceDE w:val="0"/>
      <w:autoSpaceDN w:val="0"/>
      <w:adjustRightInd w:val="0"/>
      <w:spacing w:line="274" w:lineRule="exact"/>
      <w:ind w:hanging="394"/>
      <w:jc w:val="both"/>
    </w:pPr>
    <w:rPr>
      <w:rFonts w:ascii="Cambria" w:eastAsia="Times New Roman" w:hAnsi="Cambria" w:cs="Times New Roman"/>
    </w:rPr>
  </w:style>
  <w:style w:type="paragraph" w:customStyle="1" w:styleId="Style32">
    <w:name w:val="Style32"/>
    <w:basedOn w:val="Normal"/>
    <w:uiPriority w:val="99"/>
    <w:rsid w:val="001B4CBC"/>
    <w:pPr>
      <w:widowControl w:val="0"/>
      <w:autoSpaceDE w:val="0"/>
      <w:autoSpaceDN w:val="0"/>
      <w:adjustRightInd w:val="0"/>
      <w:spacing w:line="274" w:lineRule="exact"/>
      <w:ind w:hanging="398"/>
      <w:jc w:val="both"/>
    </w:pPr>
    <w:rPr>
      <w:rFonts w:ascii="Cambria" w:eastAsia="Times New Roman" w:hAnsi="Cambria" w:cs="Times New Roman"/>
    </w:rPr>
  </w:style>
  <w:style w:type="character" w:customStyle="1" w:styleId="StyleStyleUnderlineUnderlineStyleBoldUnderlineIntenseEmphas1">
    <w:name w:val="Style Style UnderlineUnderlineStyle Bold UnderlineIntense Emphas...1"/>
    <w:basedOn w:val="DefaultParagraphFont"/>
    <w:rsid w:val="001B4CBC"/>
    <w:rPr>
      <w:rFonts w:cs="Times New Roman"/>
      <w:sz w:val="24"/>
      <w:u w:val="single"/>
    </w:rPr>
  </w:style>
  <w:style w:type="character" w:customStyle="1" w:styleId="CardChar10">
    <w:name w:val="Card Char1"/>
    <w:rsid w:val="001B4CBC"/>
    <w:rPr>
      <w:lang w:val="en-US" w:eastAsia="en-US" w:bidi="ar-SA"/>
    </w:rPr>
  </w:style>
  <w:style w:type="character" w:customStyle="1" w:styleId="tChar">
    <w:name w:val="t Char"/>
    <w:rsid w:val="001B4CBC"/>
    <w:rPr>
      <w:rFonts w:ascii="Georgia" w:eastAsia="Times New Roman" w:hAnsi="Georgia" w:cs="Calibri"/>
      <w:b/>
      <w:lang w:val="x-none" w:eastAsia="x-none"/>
    </w:rPr>
  </w:style>
  <w:style w:type="character" w:customStyle="1" w:styleId="m-2054744658166780348cite">
    <w:name w:val="m_-2054744658166780348cite"/>
    <w:rsid w:val="001B4CBC"/>
  </w:style>
  <w:style w:type="paragraph" w:customStyle="1" w:styleId="Second">
    <w:name w:val="Second"/>
    <w:basedOn w:val="Normal"/>
    <w:rsid w:val="001B4CBC"/>
    <w:rPr>
      <w:rFonts w:eastAsia="Calibri"/>
      <w:b/>
      <w:caps/>
      <w:szCs w:val="20"/>
    </w:rPr>
  </w:style>
  <w:style w:type="character" w:customStyle="1" w:styleId="gmail-m5226785990326652285gmail-style13ptbold">
    <w:name w:val="gmail-m_5226785990326652285gmail-style13ptbold"/>
    <w:basedOn w:val="DefaultParagraphFont"/>
    <w:rsid w:val="001B4CBC"/>
  </w:style>
  <w:style w:type="character" w:customStyle="1" w:styleId="gmail-m5226785990326652285gmail-styleunderline">
    <w:name w:val="gmail-m_5226785990326652285gmail-styleunderline"/>
    <w:basedOn w:val="DefaultParagraphFont"/>
    <w:rsid w:val="001B4CBC"/>
  </w:style>
  <w:style w:type="character" w:customStyle="1" w:styleId="balancedheadline">
    <w:name w:val="balancedheadline"/>
    <w:basedOn w:val="DefaultParagraphFont"/>
    <w:rsid w:val="001B4CBC"/>
  </w:style>
  <w:style w:type="character" w:customStyle="1" w:styleId="author-ref">
    <w:name w:val="author-ref"/>
    <w:basedOn w:val="DefaultParagraphFont"/>
    <w:rsid w:val="001B4CBC"/>
  </w:style>
  <w:style w:type="paragraph" w:customStyle="1" w:styleId="u-mb-2">
    <w:name w:val="u-mb-2"/>
    <w:basedOn w:val="Normal"/>
    <w:rsid w:val="001B4CBC"/>
    <w:pPr>
      <w:spacing w:before="100" w:beforeAutospacing="1" w:after="100" w:afterAutospacing="1"/>
    </w:pPr>
    <w:rPr>
      <w:rFonts w:eastAsia="Times New Roman"/>
    </w:rPr>
  </w:style>
  <w:style w:type="character" w:customStyle="1" w:styleId="authorsname">
    <w:name w:val="authors__name"/>
    <w:basedOn w:val="DefaultParagraphFont"/>
    <w:rsid w:val="001B4CBC"/>
  </w:style>
  <w:style w:type="character" w:customStyle="1" w:styleId="authorscontact">
    <w:name w:val="authors__contact"/>
    <w:basedOn w:val="DefaultParagraphFont"/>
    <w:rsid w:val="001B4CBC"/>
  </w:style>
  <w:style w:type="character" w:customStyle="1" w:styleId="affiliationdepartment">
    <w:name w:val="affiliation__department"/>
    <w:basedOn w:val="DefaultParagraphFont"/>
    <w:rsid w:val="001B4CBC"/>
  </w:style>
  <w:style w:type="character" w:customStyle="1" w:styleId="affiliationname">
    <w:name w:val="affiliation__name"/>
    <w:basedOn w:val="DefaultParagraphFont"/>
    <w:rsid w:val="001B4CBC"/>
  </w:style>
  <w:style w:type="character" w:customStyle="1" w:styleId="affiliationcity">
    <w:name w:val="affiliation__city"/>
    <w:basedOn w:val="DefaultParagraphFont"/>
    <w:rsid w:val="001B4CBC"/>
  </w:style>
  <w:style w:type="character" w:customStyle="1" w:styleId="affiliationcountry">
    <w:name w:val="affiliation__country"/>
    <w:basedOn w:val="DefaultParagraphFont"/>
    <w:rsid w:val="001B4CBC"/>
  </w:style>
  <w:style w:type="character" w:customStyle="1" w:styleId="journaltitle">
    <w:name w:val="journaltitle"/>
    <w:basedOn w:val="DefaultParagraphFont"/>
    <w:rsid w:val="001B4CBC"/>
  </w:style>
  <w:style w:type="paragraph" w:customStyle="1" w:styleId="nav-linksstylessectiontitle-sc-1tike8v-3">
    <w:name w:val="nav-linksstyles__sectiontitle-sc-1tike8v-3"/>
    <w:basedOn w:val="Normal"/>
    <w:rsid w:val="001B4CBC"/>
    <w:pPr>
      <w:spacing w:before="100" w:beforeAutospacing="1" w:after="100" w:afterAutospacing="1"/>
    </w:pPr>
    <w:rPr>
      <w:rFonts w:eastAsia="Times New Roman"/>
    </w:rPr>
  </w:style>
  <w:style w:type="character" w:customStyle="1" w:styleId="text-sc-1amvtpj-0-span">
    <w:name w:val="text-sc-1amvtpj-0-span"/>
    <w:basedOn w:val="DefaultParagraphFont"/>
    <w:rsid w:val="001B4CBC"/>
  </w:style>
  <w:style w:type="character" w:customStyle="1" w:styleId="section-front-header-modulesubtitle">
    <w:name w:val="section-front-header-module__subtitle"/>
    <w:basedOn w:val="DefaultParagraphFont"/>
    <w:rsid w:val="001B4CBC"/>
  </w:style>
  <w:style w:type="character" w:customStyle="1" w:styleId="article-classifiergap">
    <w:name w:val="article-classifier__gap"/>
    <w:basedOn w:val="DefaultParagraphFont"/>
    <w:rsid w:val="001B4CBC"/>
  </w:style>
  <w:style w:type="character" w:customStyle="1" w:styleId="a-size-extra-large">
    <w:name w:val="a-size-extra-large"/>
    <w:basedOn w:val="DefaultParagraphFont"/>
    <w:rsid w:val="001B4CBC"/>
  </w:style>
  <w:style w:type="paragraph" w:customStyle="1" w:styleId="generic-articlebody">
    <w:name w:val="generic-article__body"/>
    <w:basedOn w:val="Normal"/>
    <w:rsid w:val="001B4CBC"/>
    <w:pPr>
      <w:spacing w:before="100" w:beforeAutospacing="1" w:after="100" w:afterAutospacing="1"/>
    </w:pPr>
    <w:rPr>
      <w:rFonts w:eastAsia="Times New Roman"/>
    </w:rPr>
  </w:style>
  <w:style w:type="character" w:customStyle="1" w:styleId="m-3219784662334730384gmail-style13ptbold">
    <w:name w:val="m_-3219784662334730384gmail-style13ptbold"/>
    <w:basedOn w:val="DefaultParagraphFont"/>
    <w:rsid w:val="001B4CBC"/>
  </w:style>
  <w:style w:type="character" w:customStyle="1" w:styleId="m-6919561637539550718gmail-style13ptbold">
    <w:name w:val="m_-6919561637539550718gmail-style13ptbold"/>
    <w:basedOn w:val="DefaultParagraphFont"/>
    <w:rsid w:val="001B4CBC"/>
  </w:style>
  <w:style w:type="character" w:customStyle="1" w:styleId="m-6919561637539550718gmail-styleunderline">
    <w:name w:val="m_-6919561637539550718gmail-styleunderline"/>
    <w:basedOn w:val="DefaultParagraphFont"/>
    <w:rsid w:val="001B4CBC"/>
  </w:style>
  <w:style w:type="paragraph" w:customStyle="1" w:styleId="counter-paragraph">
    <w:name w:val="counter-paragraph"/>
    <w:basedOn w:val="Normal"/>
    <w:rsid w:val="001B4CBC"/>
    <w:pPr>
      <w:spacing w:before="100" w:beforeAutospacing="1" w:after="100" w:afterAutospacing="1" w:line="240" w:lineRule="auto"/>
    </w:pPr>
    <w:rPr>
      <w:rFonts w:ascii="Times New Roman" w:eastAsia="Times New Roman" w:hAnsi="Times New Roman" w:cs="Times New Roman"/>
    </w:rPr>
  </w:style>
  <w:style w:type="character" w:styleId="IntenseEmphasis">
    <w:name w:val="Intense Emphasis"/>
    <w:aliases w:val="Citation Char Char Cha,cites Char Char,Intense Emphasis5,It,9.5 p,9.5,cit,Cards + Font: 12 pt Char,Heading 3 Char1 Char Char Char,cites Char Ch,9.5 pt,Intense Emphasi,Box Out,Char Char Char1,Sty"/>
    <w:basedOn w:val="DefaultParagraphFont"/>
    <w:uiPriority w:val="1"/>
    <w:qFormat/>
    <w:rsid w:val="001B4CBC"/>
    <w:rPr>
      <w:i/>
      <w:iCs/>
      <w:color w:val="4F81BD" w:themeColor="accent1"/>
    </w:rPr>
  </w:style>
  <w:style w:type="character" w:customStyle="1" w:styleId="emoji">
    <w:name w:val="emoji"/>
    <w:basedOn w:val="DefaultParagraphFont"/>
    <w:rsid w:val="001B4CBC"/>
  </w:style>
  <w:style w:type="paragraph" w:customStyle="1" w:styleId="m5562427531322223799gmail-msolistparagraph">
    <w:name w:val="m_5562427531322223799gmail-msolistparagraph"/>
    <w:basedOn w:val="Normal"/>
    <w:rsid w:val="001B4CBC"/>
    <w:pPr>
      <w:spacing w:before="100" w:beforeAutospacing="1" w:after="100" w:afterAutospacing="1"/>
    </w:pPr>
    <w:rPr>
      <w:rFonts w:ascii="Times New Roman" w:eastAsia="Times New Roman" w:hAnsi="Times New Roman" w:cs="Times New Roman"/>
    </w:rPr>
  </w:style>
  <w:style w:type="character" w:customStyle="1" w:styleId="m3262662096238345512gmail-style13ptbold">
    <w:name w:val="m_3262662096238345512gmail-style13ptbold"/>
    <w:basedOn w:val="DefaultParagraphFont"/>
    <w:rsid w:val="001B4CBC"/>
  </w:style>
  <w:style w:type="paragraph" w:customStyle="1" w:styleId="AnalyticsGBN">
    <w:name w:val="AnalyticsGBN"/>
    <w:basedOn w:val="Normal"/>
    <w:link w:val="AnalyticsGBNChar"/>
    <w:uiPriority w:val="4"/>
    <w:qFormat/>
    <w:rsid w:val="001B4CBC"/>
    <w:pPr>
      <w:keepNext/>
      <w:keepLines/>
      <w:spacing w:before="40" w:after="0"/>
      <w:outlineLvl w:val="3"/>
    </w:pPr>
    <w:rPr>
      <w:rFonts w:eastAsiaTheme="majorEastAsia" w:cstheme="majorBidi"/>
      <w:b/>
      <w:iCs/>
      <w:color w:val="365F91" w:themeColor="accent1" w:themeShade="BF"/>
      <w:sz w:val="28"/>
      <w:szCs w:val="28"/>
    </w:rPr>
  </w:style>
  <w:style w:type="character" w:customStyle="1" w:styleId="AnalyticsGBNChar">
    <w:name w:val="AnalyticsGBN Char"/>
    <w:basedOn w:val="DefaultParagraphFont"/>
    <w:link w:val="AnalyticsGBN"/>
    <w:uiPriority w:val="4"/>
    <w:rsid w:val="001B4CBC"/>
    <w:rPr>
      <w:rFonts w:ascii="Calibri" w:eastAsiaTheme="majorEastAsia" w:hAnsi="Calibri" w:cstheme="majorBidi"/>
      <w:b/>
      <w:iCs/>
      <w:color w:val="365F91" w:themeColor="accent1" w:themeShade="BF"/>
      <w:sz w:val="28"/>
      <w:szCs w:val="28"/>
    </w:rPr>
  </w:style>
  <w:style w:type="paragraph" w:customStyle="1" w:styleId="Citation0">
    <w:name w:val="Citation"/>
    <w:basedOn w:val="Normal"/>
    <w:uiPriority w:val="99"/>
    <w:qFormat/>
    <w:rsid w:val="001B4CBC"/>
    <w:pPr>
      <w:spacing w:after="0" w:line="240" w:lineRule="auto"/>
    </w:pPr>
    <w:rPr>
      <w:rFonts w:asciiTheme="minorHAnsi" w:hAnsiTheme="minorHAnsi"/>
      <w:u w:val="single"/>
    </w:rPr>
  </w:style>
  <w:style w:type="paragraph" w:customStyle="1" w:styleId="contributor">
    <w:name w:val="contributor"/>
    <w:basedOn w:val="Normal"/>
    <w:rsid w:val="001B4CBC"/>
    <w:pPr>
      <w:spacing w:before="100" w:beforeAutospacing="1" w:after="100" w:afterAutospacing="1"/>
    </w:pPr>
  </w:style>
  <w:style w:type="character" w:customStyle="1" w:styleId="xref-sep">
    <w:name w:val="xref-sep"/>
    <w:basedOn w:val="DefaultParagraphFont"/>
    <w:rsid w:val="001B4CBC"/>
  </w:style>
  <w:style w:type="paragraph" w:customStyle="1" w:styleId="p">
    <w:name w:val="p"/>
    <w:basedOn w:val="Normal"/>
    <w:rsid w:val="001B4CBC"/>
    <w:pPr>
      <w:spacing w:before="100" w:beforeAutospacing="1" w:after="100" w:afterAutospacing="1" w:line="240" w:lineRule="auto"/>
    </w:pPr>
    <w:rPr>
      <w:rFonts w:ascii="Times New Roman" w:eastAsia="Times New Roman" w:hAnsi="Times New Roman" w:cs="Times New Roman"/>
    </w:rPr>
  </w:style>
  <w:style w:type="character" w:customStyle="1" w:styleId="10garamond">
    <w:name w:val="10 garamond"/>
    <w:rsid w:val="001B4CBC"/>
    <w:rPr>
      <w:rFonts w:ascii="Times New Roman" w:eastAsia="Times New Roman" w:hAnsi="Times New Roman"/>
      <w:b w:val="0"/>
      <w:i w:val="0"/>
      <w:strike w:val="0"/>
      <w:dstrike w:val="0"/>
      <w:color w:val="000000"/>
      <w:spacing w:val="0"/>
      <w:position w:val="0"/>
      <w:sz w:val="20"/>
      <w:u w:val="none" w:color="000000"/>
      <w:vertAlign w:val="baseli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nglish.elpais.com/opinion/2021-05-12/star-wars-the-not-so-phantom-menace.html%5d//prana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pace.nss.org/public-private-partnerships-the-way-to-space/%5d//pranav" TargetMode="External"/><Relationship Id="rId5" Type="http://schemas.openxmlformats.org/officeDocument/2006/relationships/numbering" Target="numbering.xml"/><Relationship Id="rId10" Type="http://schemas.openxmlformats.org/officeDocument/2006/relationships/hyperlink" Target="https://aerospace.org/sites/default/files/2018-06/Partnerships_Rev_5-4-18.pdf%5d//pranav" TargetMode="External"/><Relationship Id="rId4" Type="http://schemas.openxmlformats.org/officeDocument/2006/relationships/customXml" Target="../customXml/item4.xml"/><Relationship Id="rId9" Type="http://schemas.openxmlformats.org/officeDocument/2006/relationships/hyperlink" Target="https://www.effectivealtruism.org/articles/cause-profile-long-run-futur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khileshpiss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25</Pages>
  <Words>12660</Words>
  <Characters>72165</Characters>
  <Application>Microsoft Office Word</Application>
  <DocSecurity>0</DocSecurity>
  <Lines>601</Lines>
  <Paragraphs>169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84656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Pissaybharath.Akhileshrao.s512295</cp:lastModifiedBy>
  <cp:revision>2</cp:revision>
  <dcterms:created xsi:type="dcterms:W3CDTF">2022-02-20T22:46:00Z</dcterms:created>
  <dcterms:modified xsi:type="dcterms:W3CDTF">2022-02-20T22:47:00Z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