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AD677" w14:textId="13F5AF08" w:rsidR="00CB2411" w:rsidRPr="00E72D02" w:rsidRDefault="00CB2411" w:rsidP="00CB2411">
      <w:pPr>
        <w:pStyle w:val="Heading3"/>
        <w:rPr>
          <w:rFonts w:cs="Arial"/>
        </w:rPr>
      </w:pPr>
      <w:r w:rsidRPr="00E72D02">
        <w:rPr>
          <w:rFonts w:cs="Arial"/>
        </w:rPr>
        <w:t>Framing</w:t>
      </w:r>
    </w:p>
    <w:p w14:paraId="35427A8F" w14:textId="59034D1A" w:rsidR="00CB2411" w:rsidRDefault="00CB2411" w:rsidP="00CB2411">
      <w:pPr>
        <w:pStyle w:val="Heading4"/>
      </w:pPr>
      <w:r>
        <w:t xml:space="preserve">The standard is minimizing existential risk. </w:t>
      </w:r>
    </w:p>
    <w:p w14:paraId="62637277" w14:textId="77777777" w:rsidR="00CB2411" w:rsidRPr="008A282C" w:rsidRDefault="00CB2411" w:rsidP="00CB2411">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1C2B1CBE" w14:textId="77777777" w:rsidR="00CB2411" w:rsidRPr="008A282C" w:rsidRDefault="00CB2411" w:rsidP="00CB2411">
      <w:proofErr w:type="spellStart"/>
      <w:r w:rsidRPr="008A282C">
        <w:rPr>
          <w:rStyle w:val="Style13ptBold"/>
        </w:rPr>
        <w:t>Whittlestone</w:t>
      </w:r>
      <w:proofErr w:type="spellEnd"/>
      <w:r w:rsidRPr="008A282C">
        <w:rPr>
          <w:rStyle w:val="Style13ptBold"/>
        </w:rPr>
        <w:t xml:space="preserve"> 17</w:t>
      </w:r>
      <w:r w:rsidRPr="008A282C">
        <w:t xml:space="preserve"> – (Jess </w:t>
      </w:r>
      <w:proofErr w:type="spellStart"/>
      <w:r w:rsidRPr="008A282C">
        <w:t>Whittlestone</w:t>
      </w:r>
      <w:proofErr w:type="spellEnd"/>
      <w:r w:rsidRPr="008A282C">
        <w:t xml:space="preserve">, PhD in </w:t>
      </w:r>
      <w:proofErr w:type="spellStart"/>
      <w:r w:rsidRPr="008A282C">
        <w:t>Behavioural</w:t>
      </w:r>
      <w:proofErr w:type="spellEnd"/>
      <w:r w:rsidRPr="008A282C">
        <w:t xml:space="preserve"> Science and has worked as a policy consultant for government, </w:t>
      </w:r>
      <w:proofErr w:type="spellStart"/>
      <w:r w:rsidRPr="008A282C">
        <w:t>specialising</w:t>
      </w:r>
      <w:proofErr w:type="spellEnd"/>
      <w:r w:rsidRPr="008A282C">
        <w:t xml:space="preserve"> in security and foreign policy. She also has experience as a freelance journalist for </w:t>
      </w:r>
      <w:proofErr w:type="gramStart"/>
      <w:r w:rsidRPr="008A282C">
        <w:t>a number of</w:t>
      </w:r>
      <w:proofErr w:type="gramEnd"/>
      <w:r w:rsidRPr="008A282C">
        <w:t xml:space="preserve"> online magazines, including Quartz, Vox, and Aeon. Before her PhD, she studied </w:t>
      </w:r>
      <w:proofErr w:type="spellStart"/>
      <w:r w:rsidRPr="008A282C">
        <w:t>Maths</w:t>
      </w:r>
      <w:proofErr w:type="spellEnd"/>
      <w:r w:rsidRPr="008A282C">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9" w:history="1">
        <w:r w:rsidRPr="008A282C">
          <w:rPr>
            <w:rStyle w:val="Hyperlink"/>
          </w:rPr>
          <w:t>https://www.effectivealtruism.org/articles/cause-profile-long-run-future/</w:t>
        </w:r>
      </w:hyperlink>
      <w:r w:rsidRPr="008A282C">
        <w:t>, accessed 12-4-18, HKR-AM)</w:t>
      </w:r>
    </w:p>
    <w:p w14:paraId="5AB233F0" w14:textId="7A6417E4" w:rsidR="00CB2411" w:rsidRPr="008A282C" w:rsidRDefault="00CB2411" w:rsidP="00CB2411">
      <w:pPr>
        <w:rPr>
          <w:rStyle w:val="StyleUnderline"/>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r>
        <w:rPr>
          <w:sz w:val="16"/>
        </w:rPr>
        <w:t xml:space="preserve"> </w:t>
      </w:r>
      <w:r w:rsidRPr="008A282C">
        <w:rPr>
          <w:sz w:val="16"/>
        </w:rPr>
        <w:t xml:space="preserve">There are </w:t>
      </w:r>
      <w:proofErr w:type="gramStart"/>
      <w:r w:rsidRPr="008A282C">
        <w:rPr>
          <w:sz w:val="16"/>
        </w:rPr>
        <w:t>a number of</w:t>
      </w:r>
      <w:proofErr w:type="gramEnd"/>
      <w:r w:rsidRPr="008A282C">
        <w:rPr>
          <w:sz w:val="16"/>
        </w:rPr>
        <w:t xml:space="preserve">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r>
        <w:rPr>
          <w:sz w:val="16"/>
        </w:rPr>
        <w:t xml:space="preserve"> </w:t>
      </w: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r>
        <w:rPr>
          <w:sz w:val="16"/>
        </w:rPr>
        <w:t xml:space="preserve"> </w:t>
      </w: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r>
        <w:rPr>
          <w:rStyle w:val="StyleUnderline"/>
        </w:rPr>
        <w:t xml:space="preserve"> </w:t>
      </w: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r>
        <w:rPr>
          <w:sz w:val="16"/>
        </w:rPr>
        <w:t xml:space="preserve"> </w:t>
      </w:r>
      <w:r w:rsidRPr="008A282C">
        <w:rPr>
          <w:sz w:val="16"/>
        </w:rPr>
        <w:t>The case for the long-term future as a target of altruism</w:t>
      </w:r>
      <w:r>
        <w:rPr>
          <w:sz w:val="16"/>
        </w:rPr>
        <w:t xml:space="preserve"> </w:t>
      </w:r>
      <w:r w:rsidRPr="008A282C">
        <w:rPr>
          <w:sz w:val="16"/>
        </w:rPr>
        <w:t xml:space="preserve">The case for focusing on the long-term future can be </w:t>
      </w:r>
      <w:proofErr w:type="spellStart"/>
      <w:r w:rsidRPr="008A282C">
        <w:rPr>
          <w:sz w:val="16"/>
        </w:rPr>
        <w:t>summarised</w:t>
      </w:r>
      <w:proofErr w:type="spellEnd"/>
      <w:r w:rsidRPr="008A282C">
        <w:rPr>
          <w:sz w:val="16"/>
        </w:rPr>
        <w:t xml:space="preserve"> as follows:</w:t>
      </w:r>
      <w:r>
        <w:rPr>
          <w:sz w:val="16"/>
        </w:rPr>
        <w:t xml:space="preserve"> </w:t>
      </w:r>
      <w:r w:rsidRPr="008A282C">
        <w:rPr>
          <w:rStyle w:val="StyleUnderline"/>
        </w:rPr>
        <w:t>The long-term future has enormous potential for good or evil: our descendants could live for billions or trillions of years, and have very high-quality lives;</w:t>
      </w:r>
      <w:r>
        <w:rPr>
          <w:rStyle w:val="StyleUnderline"/>
        </w:rPr>
        <w:t xml:space="preserve"> </w:t>
      </w:r>
      <w:r w:rsidRPr="008A282C">
        <w:rPr>
          <w:rStyle w:val="StyleUnderline"/>
        </w:rPr>
        <w:t>It seems likely there are things we can do today that will affect the long-term future in non-negligible ways;</w:t>
      </w:r>
      <w:r>
        <w:rPr>
          <w:rStyle w:val="StyleUnderline"/>
        </w:rPr>
        <w:t xml:space="preserve"> </w:t>
      </w:r>
      <w:r w:rsidRPr="008A282C">
        <w:rPr>
          <w:rStyle w:val="StyleUnderline"/>
        </w:rPr>
        <w:t>Possible ways of shaping the long-term future are currently highly neglected by individuals and society;</w:t>
      </w:r>
      <w:r>
        <w:rPr>
          <w:rStyle w:val="StyleUnderline"/>
        </w:rPr>
        <w:t xml:space="preserve"> </w:t>
      </w:r>
      <w:r w:rsidRPr="008A282C">
        <w:rPr>
          <w:rStyle w:val="StyleUnderline"/>
        </w:rPr>
        <w:t>Given points 1 to 3 above, actions aimed at shaping the long-term future seem to have extremely high expected value, higher than any actions aiming for more near-term benefits</w:t>
      </w:r>
      <w:r w:rsidRPr="008A282C">
        <w:rPr>
          <w:sz w:val="16"/>
        </w:rPr>
        <w:t>.</w:t>
      </w:r>
      <w:r>
        <w:rPr>
          <w:sz w:val="16"/>
        </w:rPr>
        <w:t xml:space="preserve"> </w:t>
      </w:r>
      <w:r w:rsidRPr="008A282C">
        <w:rPr>
          <w:sz w:val="16"/>
        </w:rPr>
        <w:t>Below we discuss each part of this argument in more detail.</w:t>
      </w:r>
      <w:r>
        <w:rPr>
          <w:sz w:val="16"/>
        </w:rPr>
        <w:t xml:space="preserve"> </w:t>
      </w:r>
      <w:r w:rsidRPr="008A282C">
        <w:rPr>
          <w:sz w:val="16"/>
        </w:rPr>
        <w:t>The long-term future has enormous potential</w:t>
      </w:r>
      <w:r>
        <w:rPr>
          <w:sz w:val="16"/>
        </w:rPr>
        <w:t xml:space="preserve"> </w:t>
      </w:r>
      <w:proofErr w:type="spellStart"/>
      <w:r w:rsidRPr="008A282C">
        <w:rPr>
          <w:rStyle w:val="StyleUnderline"/>
          <w:highlight w:val="yellow"/>
        </w:rPr>
        <w:t>Civilisation</w:t>
      </w:r>
      <w:proofErr w:type="spellEnd"/>
      <w:r w:rsidRPr="008A282C">
        <w:rPr>
          <w:rStyle w:val="StyleUnderline"/>
          <w:highlight w:val="yellow"/>
        </w:rPr>
        <w:t xml:space="preserve">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w:t>
      </w:r>
      <w:proofErr w:type="spellStart"/>
      <w:r w:rsidRPr="008A282C">
        <w:rPr>
          <w:sz w:val="16"/>
        </w:rPr>
        <w:t>civilisation</w:t>
      </w:r>
      <w:proofErr w:type="spellEnd"/>
      <w:r w:rsidRPr="008A282C">
        <w:rPr>
          <w:sz w:val="16"/>
        </w:rPr>
        <w:t xml:space="preserve"> only survives for another million years, that still amounts to another ~50,000 generations of people, </w:t>
      </w:r>
      <w:proofErr w:type="gramStart"/>
      <w:r w:rsidRPr="008A282C">
        <w:rPr>
          <w:sz w:val="16"/>
        </w:rPr>
        <w:t>i.e.</w:t>
      </w:r>
      <w:proofErr w:type="gramEnd"/>
      <w:r w:rsidRPr="008A282C">
        <w:rPr>
          <w:sz w:val="16"/>
        </w:rPr>
        <w:t xml:space="preserve"> </w:t>
      </w:r>
      <w:r w:rsidRPr="008A282C">
        <w:rPr>
          <w:rStyle w:val="StyleUnderline"/>
        </w:rPr>
        <w:t>trillions of future lives</w:t>
      </w:r>
      <w:r w:rsidRPr="008A282C">
        <w:rPr>
          <w:sz w:val="16"/>
        </w:rPr>
        <w:t>.[5]</w:t>
      </w:r>
      <w:r>
        <w:rPr>
          <w:sz w:val="16"/>
        </w:rPr>
        <w:t xml:space="preserve"> </w:t>
      </w:r>
      <w:r w:rsidRPr="008A282C">
        <w:rPr>
          <w:rStyle w:val="StyleUnderline"/>
        </w:rPr>
        <w:t xml:space="preserve">If our descendants survive for long enough, then they are likely to advance in ways we cannot </w:t>
      </w:r>
      <w:r w:rsidRPr="008A282C">
        <w:rPr>
          <w:rStyle w:val="StyleUnderline"/>
        </w:rPr>
        <w:lastRenderedPageBreak/>
        <w:t xml:space="preserve">currently imagine - even someone living a few hundred years ago could not possibly have imagined the technological advances we’ve made today. It is possible they might even develop technology enabling them to reach and </w:t>
      </w:r>
      <w:proofErr w:type="spellStart"/>
      <w:r w:rsidRPr="008A282C">
        <w:rPr>
          <w:rStyle w:val="StyleUnderline"/>
        </w:rPr>
        <w:t>colonise</w:t>
      </w:r>
      <w:proofErr w:type="spellEnd"/>
      <w:r w:rsidRPr="008A282C">
        <w:rPr>
          <w:rStyle w:val="StyleUnderline"/>
        </w:rPr>
        <w:t xml:space="preserve"> planets outside our solar </w:t>
      </w:r>
      <w:proofErr w:type="gramStart"/>
      <w:r w:rsidRPr="008A282C">
        <w:rPr>
          <w:rStyle w:val="StyleUnderline"/>
        </w:rPr>
        <w:t>system, and</w:t>
      </w:r>
      <w:proofErr w:type="gramEnd"/>
      <w:r w:rsidRPr="008A282C">
        <w:rPr>
          <w:rStyle w:val="StyleUnderline"/>
        </w:rPr>
        <w:t xml:space="preserve"> survive well beyond a billion years.[</w:t>
      </w:r>
      <w:r w:rsidRPr="008A282C">
        <w:rPr>
          <w:sz w:val="16"/>
        </w:rPr>
        <w:t>6]</w:t>
      </w:r>
      <w:r>
        <w:rPr>
          <w:sz w:val="16"/>
        </w:rPr>
        <w:t xml:space="preserve"> </w:t>
      </w:r>
      <w:r w:rsidRPr="008A282C">
        <w:rPr>
          <w:sz w:val="16"/>
        </w:rPr>
        <w:t xml:space="preserve">Let’s say that if we survive until the end of the Earth’s lifespan, there is a 1% chance of space </w:t>
      </w:r>
      <w:proofErr w:type="spellStart"/>
      <w:r w:rsidRPr="008A282C">
        <w:rPr>
          <w:sz w:val="16"/>
        </w:rPr>
        <w:t>colonisation</w:t>
      </w:r>
      <w:proofErr w:type="spellEnd"/>
      <w:r w:rsidRPr="008A282C">
        <w:rPr>
          <w:sz w:val="16"/>
        </w:rPr>
        <w:t xml:space="preserve">. This would make the overall probability of survival beyond Earth 1 in 10,000 (1% chance of surviving to a billion years, multiplied by a 1% chance of surviving further given that). This sounds incredibly </w:t>
      </w:r>
      <w:proofErr w:type="gramStart"/>
      <w:r w:rsidRPr="008A282C">
        <w:rPr>
          <w:sz w:val="16"/>
        </w:rPr>
        <w:t>low, but</w:t>
      </w:r>
      <w:proofErr w:type="gramEnd"/>
      <w:r w:rsidRPr="008A282C">
        <w:rPr>
          <w:sz w:val="16"/>
        </w:rPr>
        <w:t xml:space="preserve"> suppose that space </w:t>
      </w:r>
      <w:proofErr w:type="spellStart"/>
      <w:r w:rsidRPr="008A282C">
        <w:rPr>
          <w:sz w:val="16"/>
        </w:rPr>
        <w:t>colonisation</w:t>
      </w:r>
      <w:proofErr w:type="spellEnd"/>
      <w:r w:rsidRPr="008A282C">
        <w:rPr>
          <w:sz w:val="16"/>
        </w:rPr>
        <w:t xml:space="preserve"> could allow our descendants to survive up to 100 trillion years[7].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w:t>
      </w:r>
      <w:proofErr w:type="spellStart"/>
      <w:r w:rsidRPr="008A282C">
        <w:rPr>
          <w:rStyle w:val="StyleUnderline"/>
        </w:rPr>
        <w:t>civilisation</w:t>
      </w:r>
      <w:proofErr w:type="spellEnd"/>
      <w:r w:rsidRPr="008A282C">
        <w:rPr>
          <w:rStyle w:val="StyleUnderline"/>
        </w:rPr>
        <w:t xml:space="preserve"> ahead of us.</w:t>
      </w:r>
      <w:r>
        <w:rPr>
          <w:rStyle w:val="StyleUnderline"/>
        </w:rPr>
        <w:t xml:space="preserve"> </w:t>
      </w: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today[8] - which also makes it more likely that they will be motivated to create a happy and valuable world.</w:t>
      </w:r>
      <w:r>
        <w:rPr>
          <w:sz w:val="16"/>
        </w:rPr>
        <w:t xml:space="preserve"> </w:t>
      </w: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w:t>
      </w:r>
      <w:proofErr w:type="gramStart"/>
      <w:r w:rsidRPr="008A282C">
        <w:rPr>
          <w:sz w:val="16"/>
        </w:rPr>
        <w:t>In particular, advanced</w:t>
      </w:r>
      <w:proofErr w:type="gramEnd"/>
      <w:r w:rsidRPr="008A282C">
        <w:rPr>
          <w:sz w:val="16"/>
        </w:rPr>
        <w:t xml:space="preserve"> technologies and increasing interconnectedness pose great risks.[10]</w:t>
      </w:r>
      <w:r>
        <w:rPr>
          <w:sz w:val="16"/>
        </w:rPr>
        <w:t xml:space="preserve"> </w:t>
      </w:r>
      <w:r w:rsidRPr="008A282C">
        <w:rPr>
          <w:sz w:val="16"/>
        </w:rPr>
        <w:t>There are things we can do today that could affect the long-term future</w:t>
      </w:r>
      <w:r>
        <w:rPr>
          <w:sz w:val="16"/>
        </w:rPr>
        <w:t xml:space="preserve"> </w:t>
      </w:r>
      <w:r w:rsidRPr="008A282C">
        <w:rPr>
          <w:sz w:val="16"/>
        </w:rPr>
        <w:t>There are a number of things we could work on today that seem likely to influence the long-term future:</w:t>
      </w:r>
      <w:r>
        <w:rPr>
          <w:sz w:val="16"/>
        </w:rPr>
        <w:t xml:space="preserve"> </w:t>
      </w: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r>
        <w:rPr>
          <w:sz w:val="16"/>
        </w:rPr>
        <w:t xml:space="preserve"> </w:t>
      </w:r>
      <w:r w:rsidRPr="008A282C">
        <w:rPr>
          <w:sz w:val="16"/>
        </w:rPr>
        <w:t xml:space="preserve">Changing the values of a </w:t>
      </w:r>
      <w:proofErr w:type="spellStart"/>
      <w:r w:rsidRPr="008A282C">
        <w:rPr>
          <w:sz w:val="16"/>
        </w:rPr>
        <w:t>civilisation</w:t>
      </w:r>
      <w:proofErr w:type="spellEnd"/>
      <w:r w:rsidRPr="008A282C">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r>
        <w:rPr>
          <w:sz w:val="16"/>
        </w:rPr>
        <w:t xml:space="preserve"> </w:t>
      </w:r>
      <w:r w:rsidRPr="008A282C">
        <w:rPr>
          <w:sz w:val="16"/>
        </w:rPr>
        <w:t>Reducing suffering risks: Historically, technological advances have enabled great welfare improvements (</w:t>
      </w:r>
      <w:proofErr w:type="gramStart"/>
      <w:r w:rsidRPr="008A282C">
        <w:rPr>
          <w:sz w:val="16"/>
        </w:rPr>
        <w:t>e.g.</w:t>
      </w:r>
      <w:proofErr w:type="gramEnd"/>
      <w:r w:rsidRPr="008A282C">
        <w:rPr>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r>
        <w:rPr>
          <w:sz w:val="16"/>
        </w:rPr>
        <w:t xml:space="preserve"> </w:t>
      </w:r>
      <w:r w:rsidRPr="008A282C">
        <w:rPr>
          <w:sz w:val="16"/>
        </w:rPr>
        <w:t xml:space="preserve">“Speeding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8A282C">
        <w:rPr>
          <w:sz w:val="16"/>
        </w:rPr>
        <w:t>threats, but</w:t>
      </w:r>
      <w:proofErr w:type="gramEnd"/>
      <w:r w:rsidRPr="008A282C">
        <w:rPr>
          <w:sz w:val="16"/>
        </w:rPr>
        <w:t xml:space="preserve"> pose new risks of their own.)</w:t>
      </w:r>
      <w:r>
        <w:rPr>
          <w:sz w:val="16"/>
        </w:rPr>
        <w:t xml:space="preserve"> </w:t>
      </w:r>
      <w:r w:rsidRPr="008A282C">
        <w:rPr>
          <w:sz w:val="16"/>
        </w:rPr>
        <w:t xml:space="preserve">Ripple effects of our ordinary actions: Improvements in health not only benefit individuals directly but allow them to be more economically successful, meaning that society and other individuals </w:t>
      </w:r>
      <w:proofErr w:type="gramStart"/>
      <w:r w:rsidRPr="008A282C">
        <w:rPr>
          <w:sz w:val="16"/>
        </w:rPr>
        <w:t>have to</w:t>
      </w:r>
      <w:proofErr w:type="gramEnd"/>
      <w:r w:rsidRPr="008A282C">
        <w:rPr>
          <w:sz w:val="16"/>
        </w:rPr>
        <w:t xml:space="preserve"> invest less in supporting them. In aggregate, this could easily have substantial knock-on effects on the productivity of society, which could affect the future.</w:t>
      </w:r>
      <w:r>
        <w:rPr>
          <w:sz w:val="16"/>
        </w:rPr>
        <w:t xml:space="preserve"> </w:t>
      </w:r>
      <w:r w:rsidRPr="008A282C">
        <w:rPr>
          <w:sz w:val="16"/>
        </w:rPr>
        <w:t>Other ways we might create positive trajectory changes: These include improving education, science, and political systems.</w:t>
      </w:r>
      <w:r>
        <w:rPr>
          <w:sz w:val="16"/>
        </w:rPr>
        <w:t xml:space="preserve"> </w:t>
      </w:r>
      <w:r w:rsidRPr="008A282C">
        <w:rPr>
          <w:sz w:val="16"/>
        </w:rPr>
        <w:t xml:space="preserve">Paul </w:t>
      </w:r>
      <w:proofErr w:type="spellStart"/>
      <w:r w:rsidRPr="008A282C">
        <w:rPr>
          <w:sz w:val="16"/>
        </w:rPr>
        <w:t>Christiano</w:t>
      </w:r>
      <w:proofErr w:type="spellEnd"/>
      <w:r w:rsidRPr="008A282C">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r>
        <w:rPr>
          <w:sz w:val="16"/>
        </w:rPr>
        <w:t xml:space="preserve"> </w:t>
      </w:r>
      <w:r w:rsidRPr="008A282C">
        <w:rPr>
          <w:sz w:val="16"/>
        </w:rPr>
        <w:t>The long-term future is neglected, especially relative to its importance</w:t>
      </w:r>
      <w:r>
        <w:rPr>
          <w:sz w:val="16"/>
        </w:rPr>
        <w:t xml:space="preserve"> </w:t>
      </w: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w:t>
      </w:r>
      <w:proofErr w:type="spellStart"/>
      <w:proofErr w:type="gramStart"/>
      <w:r w:rsidRPr="008A282C">
        <w:rPr>
          <w:rStyle w:val="StyleUnderline"/>
        </w:rPr>
        <w:t>organisations</w:t>
      </w:r>
      <w:proofErr w:type="spellEnd"/>
      <w:proofErr w:type="gramEnd"/>
      <w:r w:rsidRPr="008A282C">
        <w:rPr>
          <w:rStyle w:val="StyleUnderline"/>
        </w:rPr>
        <w:t xml:space="preserve"> and </w:t>
      </w:r>
      <w:r w:rsidRPr="008A282C">
        <w:rPr>
          <w:rStyle w:val="StyleUnderline"/>
          <w:highlight w:val="yellow"/>
        </w:rPr>
        <w:t>governments</w:t>
      </w:r>
      <w:r w:rsidRPr="008A282C">
        <w:rPr>
          <w:rStyle w:val="StyleUnderline"/>
        </w:rPr>
        <w:t>.</w:t>
      </w:r>
      <w:r>
        <w:rPr>
          <w:rStyle w:val="StyleUnderline"/>
        </w:rPr>
        <w:t xml:space="preserve"> </w:t>
      </w: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r>
        <w:rPr>
          <w:rStyle w:val="StyleUnderline"/>
        </w:rPr>
        <w:t xml:space="preserve"> </w:t>
      </w: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r>
        <w:rPr>
          <w:sz w:val="16"/>
        </w:rPr>
        <w:t xml:space="preserve"> </w:t>
      </w:r>
      <w:r w:rsidRPr="008A282C">
        <w:rPr>
          <w:sz w:val="16"/>
        </w:rPr>
        <w:t xml:space="preserve">Generally, </w:t>
      </w:r>
      <w:r w:rsidRPr="008A282C">
        <w:rPr>
          <w:rStyle w:val="StyleUnderline"/>
        </w:rPr>
        <w:t xml:space="preserve">there are diminishing returns to additional work in an area. This means that the </w:t>
      </w:r>
      <w:proofErr w:type="spellStart"/>
      <w:r w:rsidRPr="008A282C">
        <w:rPr>
          <w:rStyle w:val="StyleUnderline"/>
        </w:rPr>
        <w:t>neglectedness</w:t>
      </w:r>
      <w:proofErr w:type="spellEnd"/>
      <w:r w:rsidRPr="008A282C">
        <w:rPr>
          <w:rStyle w:val="StyleUnderline"/>
        </w:rPr>
        <w:t xml:space="preserve"> of the long-term future makes it more likely to be high impact.</w:t>
      </w:r>
      <w:r>
        <w:rPr>
          <w:rStyle w:val="StyleUnderline"/>
        </w:rPr>
        <w:t xml:space="preserve"> </w:t>
      </w:r>
      <w:r w:rsidRPr="008A282C">
        <w:rPr>
          <w:sz w:val="16"/>
        </w:rPr>
        <w:t>Efforts to shape the long-term future could be extremely high in expected value</w:t>
      </w:r>
      <w:r>
        <w:rPr>
          <w:sz w:val="16"/>
        </w:rPr>
        <w:t xml:space="preserve"> </w:t>
      </w:r>
      <w:r w:rsidRPr="008A282C">
        <w:rPr>
          <w:rStyle w:val="StyleUnderline"/>
        </w:rPr>
        <w:t xml:space="preserve">Even if the chance of our actions influencing the long-term trajectory of </w:t>
      </w:r>
      <w:r w:rsidRPr="008A282C">
        <w:rPr>
          <w:rStyle w:val="StyleUnderline"/>
        </w:rPr>
        <w:lastRenderedPageBreak/>
        <w:t xml:space="preserve">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 xml:space="preserve">10,000 expected years of </w:t>
      </w:r>
      <w:proofErr w:type="spellStart"/>
      <w:r w:rsidRPr="008A282C">
        <w:rPr>
          <w:rStyle w:val="StyleUnderline"/>
          <w:highlight w:val="yellow"/>
        </w:rPr>
        <w:t>civilisation</w:t>
      </w:r>
      <w:proofErr w:type="spellEnd"/>
      <w:r w:rsidRPr="008A282C">
        <w:rPr>
          <w:sz w:val="16"/>
        </w:rPr>
        <w:t xml:space="preserve"> (using earlier assumptions).[12]</w:t>
      </w:r>
      <w:r>
        <w:rPr>
          <w:sz w:val="16"/>
        </w:rPr>
        <w:t xml:space="preserve"> </w:t>
      </w: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w:t>
      </w:r>
      <w:proofErr w:type="gramStart"/>
      <w:r w:rsidRPr="008A282C">
        <w:rPr>
          <w:rStyle w:val="StyleUnderline"/>
        </w:rPr>
        <w:t xml:space="preserve">time </w:t>
      </w:r>
      <w:r w:rsidRPr="008A282C">
        <w:rPr>
          <w:rStyle w:val="StyleUnderline"/>
          <w:highlight w:val="yellow"/>
        </w:rPr>
        <w:t>period</w:t>
      </w:r>
      <w:proofErr w:type="gramEnd"/>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r>
        <w:rPr>
          <w:sz w:val="16"/>
        </w:rPr>
        <w:t xml:space="preserve"> </w:t>
      </w: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w:t>
      </w:r>
      <w:proofErr w:type="gramStart"/>
      <w:r w:rsidRPr="008A282C">
        <w:rPr>
          <w:sz w:val="16"/>
        </w:rPr>
        <w:t>diminishing</w:t>
      </w:r>
      <w:proofErr w:type="gramEnd"/>
      <w:r w:rsidRPr="008A282C">
        <w:rPr>
          <w:sz w:val="16"/>
        </w:rPr>
        <w:t xml:space="preserve">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the biggest victories we could imagine</w:t>
      </w:r>
      <w:r w:rsidRPr="008A282C">
        <w:rPr>
          <w:rStyle w:val="StyleUnderline"/>
        </w:rPr>
        <w:t xml:space="preserve"> in the current </w:t>
      </w:r>
      <w:proofErr w:type="gramStart"/>
      <w:r w:rsidRPr="008A282C">
        <w:rPr>
          <w:rStyle w:val="StyleUnderline"/>
        </w:rPr>
        <w:t>time period</w:t>
      </w:r>
      <w:proofErr w:type="gramEnd"/>
      <w:r w:rsidRPr="008A282C">
        <w:rPr>
          <w:rStyle w:val="StyleUnderline"/>
        </w:rPr>
        <w:t xml:space="preserve"> - and so well worth taking seriously.</w:t>
      </w:r>
    </w:p>
    <w:p w14:paraId="6EB1BCED" w14:textId="77777777" w:rsidR="00CB2411" w:rsidRPr="00CB2411" w:rsidRDefault="00CB2411" w:rsidP="00CB2411"/>
    <w:p w14:paraId="5D9ECD53" w14:textId="77777777" w:rsidR="00CB2411" w:rsidRPr="00E72D02" w:rsidRDefault="00CB2411" w:rsidP="00CB2411">
      <w:pPr>
        <w:pStyle w:val="Heading3"/>
        <w:rPr>
          <w:rFonts w:cs="Arial"/>
        </w:rPr>
      </w:pPr>
      <w:r w:rsidRPr="00E72D02">
        <w:rPr>
          <w:rFonts w:cs="Arial"/>
        </w:rPr>
        <w:lastRenderedPageBreak/>
        <w:t>Plan</w:t>
      </w:r>
    </w:p>
    <w:p w14:paraId="3037C9F6" w14:textId="77777777" w:rsidR="00CB2411" w:rsidRDefault="00CB2411" w:rsidP="00CB2411">
      <w:pPr>
        <w:pStyle w:val="Heading4"/>
        <w:rPr>
          <w:rFonts w:cs="Arial"/>
        </w:rPr>
      </w:pPr>
      <w:r w:rsidRPr="00E72D02">
        <w:rPr>
          <w:rFonts w:cs="Arial"/>
        </w:rPr>
        <w:t>Plan: Private entities should not appropriate outer space via commercial space stations that replace the International Space Station.</w:t>
      </w:r>
      <w:r>
        <w:rPr>
          <w:rFonts w:cs="Arial"/>
        </w:rPr>
        <w:t xml:space="preserve"> </w:t>
      </w:r>
    </w:p>
    <w:p w14:paraId="35B60DA4" w14:textId="57FA77B7" w:rsidR="00E42E4C" w:rsidRDefault="00E42E4C" w:rsidP="00F601E6"/>
    <w:p w14:paraId="75D819A2" w14:textId="77777777" w:rsidR="00CB2411" w:rsidRDefault="00CB2411" w:rsidP="00CB2411">
      <w:pPr>
        <w:pStyle w:val="Heading3"/>
      </w:pPr>
      <w:r>
        <w:lastRenderedPageBreak/>
        <w:t>Advantage</w:t>
      </w:r>
    </w:p>
    <w:p w14:paraId="7E5C644B" w14:textId="77777777" w:rsidR="00CB2411" w:rsidRPr="00E72D02" w:rsidRDefault="00CB2411" w:rsidP="00CB2411">
      <w:pPr>
        <w:pStyle w:val="Heading4"/>
        <w:rPr>
          <w:rFonts w:cs="Arial"/>
        </w:rPr>
      </w:pPr>
      <w:r>
        <w:rPr>
          <w:rFonts w:cs="Arial"/>
        </w:rPr>
        <w:t>The ISS is retiring and being replaced solely by the private sector – extension reverse causally stops privatization</w:t>
      </w:r>
    </w:p>
    <w:p w14:paraId="3980889C" w14:textId="77777777" w:rsidR="00CB2411" w:rsidRPr="00E72D02" w:rsidRDefault="00CB2411" w:rsidP="00CB2411">
      <w:pPr>
        <w:rPr>
          <w:rStyle w:val="Style13ptBold"/>
        </w:rPr>
      </w:pPr>
      <w:proofErr w:type="spellStart"/>
      <w:r w:rsidRPr="00E72D02">
        <w:rPr>
          <w:rStyle w:val="Style13ptBold"/>
        </w:rPr>
        <w:t>Heilwell</w:t>
      </w:r>
      <w:proofErr w:type="spellEnd"/>
      <w:r w:rsidRPr="00E72D02">
        <w:rPr>
          <w:rStyle w:val="Style13ptBold"/>
        </w:rPr>
        <w:t xml:space="preserve"> 12/03 </w:t>
      </w:r>
      <w:r w:rsidRPr="00E72D02">
        <w:t xml:space="preserve">[Rebecca,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w:t>
      </w:r>
      <w:proofErr w:type="spellStart"/>
      <w:r w:rsidRPr="00E72D02">
        <w:t>lmk</w:t>
      </w:r>
      <w:proofErr w:type="spellEnd"/>
      <w:r w:rsidRPr="00E72D02">
        <w:t>), Vox Recode, https://www.vox.com/recode/2021/10/27/22747509/blue-origin-orbital-reef-office-park-bezos]//pranav</w:t>
      </w:r>
    </w:p>
    <w:p w14:paraId="130589CA" w14:textId="77777777" w:rsidR="00CB2411" w:rsidRPr="009A697E" w:rsidRDefault="00CB2411" w:rsidP="00CB2411">
      <w:pPr>
        <w:rPr>
          <w:b/>
          <w:iCs/>
          <w:u w:val="single"/>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w:t>
      </w:r>
      <w:proofErr w:type="spellStart"/>
      <w:r w:rsidRPr="00E72D02">
        <w:rPr>
          <w:sz w:val="16"/>
        </w:rPr>
        <w:t>SkyLab</w:t>
      </w:r>
      <w:proofErr w:type="spellEnd"/>
      <w:r w:rsidRPr="00E72D02">
        <w:rPr>
          <w:sz w:val="16"/>
        </w:rPr>
        <w:t xml:space="preserve">,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w:t>
      </w:r>
      <w:proofErr w:type="gramStart"/>
      <w:r w:rsidRPr="00E72D02">
        <w:rPr>
          <w:rStyle w:val="Emphasis"/>
        </w:rPr>
        <w:t>built</w:t>
      </w:r>
      <w:proofErr w:type="gramEnd"/>
      <w:r w:rsidRPr="00E72D02">
        <w:rPr>
          <w:rStyle w:val="Emphasis"/>
        </w:rPr>
        <w:t xml:space="preserve">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proofErr w:type="gramStart"/>
      <w:r w:rsidRPr="00E72D02">
        <w:rPr>
          <w:rStyle w:val="Emphasis"/>
          <w:highlight w:val="green"/>
        </w:rPr>
        <w:t>stepping stone</w:t>
      </w:r>
      <w:proofErr w:type="gramEnd"/>
      <w:r w:rsidRPr="00E72D02">
        <w:rPr>
          <w:rStyle w:val="Emphasis"/>
          <w:highlight w:val="green"/>
        </w:rPr>
        <w:t xml:space="preserv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w:t>
      </w:r>
      <w:proofErr w:type="gramStart"/>
      <w:r w:rsidRPr="00E72D02">
        <w:rPr>
          <w:rStyle w:val="Emphasis"/>
        </w:rPr>
        <w:t>in the near future</w:t>
      </w:r>
      <w:proofErr w:type="gramEnd"/>
      <w:r w:rsidRPr="00E72D02">
        <w:rPr>
          <w:rStyle w:val="Emphasis"/>
        </w:rPr>
        <w:t xml:space="preserv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lastRenderedPageBreak/>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 xml:space="preserve">and Boeing’s </w:t>
      </w:r>
      <w:proofErr w:type="spellStart"/>
      <w:r w:rsidRPr="00E72D02">
        <w:rPr>
          <w:rStyle w:val="Emphasis"/>
          <w:highlight w:val="green"/>
        </w:rPr>
        <w:t>Starliner</w:t>
      </w:r>
      <w:proofErr w:type="spellEnd"/>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5683B7F0" w14:textId="77777777" w:rsidR="00CB2411" w:rsidRDefault="00CB2411" w:rsidP="00CB2411">
      <w:pPr>
        <w:pStyle w:val="Heading4"/>
      </w:pPr>
      <w:r>
        <w:t>Private-Public partnerships owned by NASA replace the ISS better and are coming now</w:t>
      </w:r>
    </w:p>
    <w:p w14:paraId="16345CD0" w14:textId="77777777" w:rsidR="00CB2411" w:rsidRDefault="00CB2411" w:rsidP="00CB2411">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10" w:history="1">
        <w:r w:rsidRPr="00C47E9E">
          <w:rPr>
            <w:rStyle w:val="Hyperlink"/>
          </w:rPr>
          <w:t>https://aerospace.org/sites/default/files/2018-06/Partnerships_Rev_5-4-18.pdf]//pranav</w:t>
        </w:r>
      </w:hyperlink>
    </w:p>
    <w:p w14:paraId="71D95D3E" w14:textId="77777777" w:rsidR="00CB2411" w:rsidRPr="005829DE" w:rsidRDefault="00CB2411" w:rsidP="00CB2411">
      <w:pPr>
        <w:pStyle w:val="ListParagraph"/>
        <w:numPr>
          <w:ilvl w:val="0"/>
          <w:numId w:val="22"/>
        </w:numPr>
        <w:rPr>
          <w:rStyle w:val="Style13ptBold"/>
        </w:rPr>
      </w:pPr>
      <w:r>
        <w:t>P3 = public-private partnership</w:t>
      </w:r>
    </w:p>
    <w:p w14:paraId="3ADB10E1" w14:textId="77777777" w:rsidR="00CB2411" w:rsidRPr="005829DE" w:rsidRDefault="00CB2411" w:rsidP="00CB2411">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01235D3C" w14:textId="77777777" w:rsidR="00CB2411" w:rsidRPr="00DA7B46" w:rsidRDefault="00CB2411" w:rsidP="00CB2411">
      <w:pPr>
        <w:rPr>
          <w:rStyle w:val="Emphasis"/>
        </w:rPr>
      </w:pPr>
      <w:r w:rsidRPr="005829DE">
        <w:t xml:space="preserve">•  </w:t>
      </w:r>
      <w:r w:rsidRPr="00DA7B46">
        <w:rPr>
          <w:rStyle w:val="Emphasis"/>
        </w:rPr>
        <w:t>Mission Support—to advance science, space exploration, or national security and defense.</w:t>
      </w:r>
    </w:p>
    <w:p w14:paraId="44BC83F0" w14:textId="77777777" w:rsidR="00CB2411" w:rsidRPr="005829DE" w:rsidRDefault="00CB2411" w:rsidP="00CB2411">
      <w:r w:rsidRPr="005829DE">
        <w:t xml:space="preserve">•  </w:t>
      </w:r>
      <w:r w:rsidRPr="00DA7B46">
        <w:rPr>
          <w:rStyle w:val="Emphasis"/>
        </w:rPr>
        <w:t>Functional Support—such as communications, Earth observation, space logistics</w:t>
      </w:r>
      <w:r w:rsidRPr="005829DE">
        <w:t>.</w:t>
      </w:r>
    </w:p>
    <w:p w14:paraId="0F1E706C" w14:textId="77777777" w:rsidR="00CB2411" w:rsidRPr="005829DE" w:rsidRDefault="00CB2411" w:rsidP="00CB2411">
      <w:r w:rsidRPr="005829DE">
        <w:t xml:space="preserve">•  </w:t>
      </w:r>
      <w:r w:rsidRPr="00DA7B46">
        <w:rPr>
          <w:rStyle w:val="Emphasis"/>
        </w:rPr>
        <w:t>Technology Advancement—such as prototyping or developing new technologies</w:t>
      </w:r>
      <w:r w:rsidRPr="005829DE">
        <w:t>.</w:t>
      </w:r>
    </w:p>
    <w:p w14:paraId="1DCBA332" w14:textId="77777777" w:rsidR="00CB2411" w:rsidRPr="005829DE" w:rsidRDefault="00CB2411" w:rsidP="00CB2411">
      <w:r w:rsidRPr="005829DE">
        <w:t>•  Space Industrial Base—to promote a competitive and robust commercial space sector</w:t>
      </w:r>
    </w:p>
    <w:p w14:paraId="28408557" w14:textId="77777777" w:rsidR="00CB2411" w:rsidRPr="005829DE" w:rsidRDefault="00CB2411" w:rsidP="00CB2411">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w:t>
      </w:r>
      <w:proofErr w:type="gramStart"/>
      <w:r w:rsidRPr="005829DE">
        <w:t>longer term</w:t>
      </w:r>
      <w:proofErr w:type="gramEnd"/>
      <w:r w:rsidRPr="005829DE">
        <w:t xml:space="preserve">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4E481BB8" w14:textId="77777777" w:rsidR="00CB2411" w:rsidRPr="005829DE" w:rsidRDefault="00CB2411" w:rsidP="00CB2411">
      <w:r w:rsidRPr="005829DE">
        <w:rPr>
          <w:rFonts w:hint="eastAsia"/>
        </w:rPr>
        <w:t>◆</w:t>
      </w:r>
      <w:r w:rsidRPr="005829DE">
        <w:rPr>
          <w:rFonts w:hint="eastAsia"/>
        </w:rPr>
        <w:t xml:space="preserve"> Example: Future Low Earth Orbit (LEO) Modules/</w:t>
      </w:r>
    </w:p>
    <w:p w14:paraId="3F5C35C4" w14:textId="77777777" w:rsidR="00CB2411" w:rsidRPr="005829DE" w:rsidRDefault="00CB2411" w:rsidP="00CB2411">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proofErr w:type="gramStart"/>
      <w:r w:rsidRPr="00B94DB5">
        <w:rPr>
          <w:rStyle w:val="Emphasis"/>
          <w:highlight w:val="green"/>
        </w:rPr>
        <w:t>built</w:t>
      </w:r>
      <w:proofErr w:type="gramEnd"/>
      <w:r w:rsidRPr="00B94DB5">
        <w:rPr>
          <w:rStyle w:val="Emphasis"/>
          <w:highlight w:val="green"/>
        </w:rPr>
        <w:t xml:space="preserve">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w:t>
      </w:r>
      <w:proofErr w:type="spellStart"/>
      <w:r w:rsidRPr="00DA7B46">
        <w:rPr>
          <w:rStyle w:val="Emphasis"/>
        </w:rPr>
        <w:t>NanoRacks</w:t>
      </w:r>
      <w:proofErr w:type="spellEnd"/>
      <w:r w:rsidRPr="00DA7B46">
        <w:rPr>
          <w:rStyle w:val="Emphasis"/>
        </w:rPr>
        <w:t xml:space="preserve">,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w:t>
      </w:r>
      <w:proofErr w:type="gramStart"/>
      <w:r w:rsidRPr="00DA7B46">
        <w:rPr>
          <w:rStyle w:val="Emphasis"/>
        </w:rPr>
        <w:t>operated</w:t>
      </w:r>
      <w:proofErr w:type="gramEnd"/>
      <w:r w:rsidRPr="00DA7B46">
        <w:rPr>
          <w:rStyle w:val="Emphasis"/>
        </w:rPr>
        <w:t xml:space="preserve">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4F876476" w14:textId="77777777" w:rsidR="00CB2411" w:rsidRPr="00E72D02" w:rsidRDefault="00CB2411" w:rsidP="00CB2411">
      <w:pPr>
        <w:pStyle w:val="Heading4"/>
        <w:rPr>
          <w:rFonts w:cs="Arial"/>
        </w:rPr>
      </w:pPr>
      <w:r w:rsidRPr="00E72D02">
        <w:rPr>
          <w:rFonts w:cs="Arial"/>
        </w:rPr>
        <w:lastRenderedPageBreak/>
        <w:t>Public control of commercial space stations solves all neg offense – OST proves</w:t>
      </w:r>
    </w:p>
    <w:p w14:paraId="1825EEEB" w14:textId="77777777" w:rsidR="00CB2411" w:rsidRPr="00E72D02" w:rsidRDefault="00CB2411" w:rsidP="00CB2411">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14:paraId="024B5E01" w14:textId="77777777" w:rsidR="00CB2411" w:rsidRDefault="00CB2411" w:rsidP="00CB2411">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w:t>
      </w:r>
      <w:proofErr w:type="gramStart"/>
      <w:r w:rsidRPr="00E72D02">
        <w:rPr>
          <w:sz w:val="16"/>
        </w:rPr>
        <w:t>period of time</w:t>
      </w:r>
      <w:proofErr w:type="gramEnd"/>
      <w:r w:rsidRPr="00E72D02">
        <w:rPr>
          <w:sz w:val="16"/>
        </w:rPr>
        <w:t xml:space="preserv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w:t>
      </w:r>
      <w:proofErr w:type="gramStart"/>
      <w:r w:rsidRPr="00E72D02">
        <w:rPr>
          <w:sz w:val="16"/>
        </w:rPr>
        <w:t>in light of</w:t>
      </w:r>
      <w:proofErr w:type="gramEnd"/>
      <w:r w:rsidRPr="00E72D02">
        <w:rPr>
          <w:sz w:val="16"/>
        </w:rPr>
        <w:t xml:space="preserve">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2061FB6C" w14:textId="77777777" w:rsidR="00CB2411" w:rsidRDefault="00CB2411" w:rsidP="00CB2411">
      <w:pPr>
        <w:pStyle w:val="Heading4"/>
      </w:pPr>
      <w:r>
        <w:t xml:space="preserve">The path to space is “not…one or the other”, but rather P3 cooperation that brings new governments into the fold and decreases financial constraints. </w:t>
      </w:r>
    </w:p>
    <w:p w14:paraId="69F71468" w14:textId="77777777" w:rsidR="00CB2411" w:rsidRDefault="00CB2411" w:rsidP="00CB2411">
      <w:r>
        <w:rPr>
          <w:rStyle w:val="Style13ptBold"/>
        </w:rPr>
        <w:t xml:space="preserve">Smith ’21 </w:t>
      </w:r>
      <w:r w:rsidRPr="00672DCC">
        <w:rPr>
          <w:rStyle w:val="Style13ptBold"/>
          <w:b w:val="0"/>
          <w:bCs/>
        </w:rPr>
        <w:t>(Yes this is a 3</w:t>
      </w:r>
      <w:r w:rsidRPr="00672DCC">
        <w:rPr>
          <w:rStyle w:val="Style13ptBold"/>
          <w:b w:val="0"/>
          <w:bCs/>
          <w:vertAlign w:val="superscript"/>
        </w:rPr>
        <w:t>rd</w:t>
      </w:r>
      <w:r w:rsidRPr="00672DCC">
        <w:rPr>
          <w:rStyle w:val="Style13ptBold"/>
          <w:b w:val="0"/>
          <w:bCs/>
        </w:rPr>
        <w:t xml:space="preserve"> different Smith card)</w:t>
      </w:r>
      <w:r>
        <w:rPr>
          <w:rStyle w:val="Style13ptBold"/>
        </w:rPr>
        <w:t xml:space="preserve"> </w:t>
      </w:r>
      <w:r w:rsidRPr="00F03B0F">
        <w:t>[</w:t>
      </w:r>
      <w:r>
        <w:t xml:space="preserve">Fisher, </w:t>
      </w:r>
      <w:r w:rsidRPr="00F03B0F">
        <w:t>second year law student at the University of Mississippi where he is currently part of the Space Law concentration. Additionally, he is part of the Ole Miss Trial Advocacy Board and a junior staff editor on the Air and Space Law Journal at the university</w:t>
      </w:r>
      <w:r>
        <w:t>, “</w:t>
      </w:r>
      <w:r w:rsidRPr="00672DCC">
        <w:t>Public-Private Partnerships: The Way to Space</w:t>
      </w:r>
      <w:r>
        <w:t xml:space="preserve">”, 03-31-2021, NSS, </w:t>
      </w:r>
      <w:hyperlink r:id="rId11" w:history="1">
        <w:r w:rsidRPr="005C78A5">
          <w:rPr>
            <w:rStyle w:val="Hyperlink"/>
          </w:rPr>
          <w:t>https://space.nss.org/public-private-partnerships-the-way-to-space/]//pranav</w:t>
        </w:r>
      </w:hyperlink>
    </w:p>
    <w:p w14:paraId="46D6D723" w14:textId="77777777" w:rsidR="00CB2411" w:rsidRDefault="00CB2411" w:rsidP="00CB2411">
      <w:pPr>
        <w:pStyle w:val="ListParagraph"/>
        <w:numPr>
          <w:ilvl w:val="0"/>
          <w:numId w:val="22"/>
        </w:numPr>
      </w:pPr>
      <w:r>
        <w:t>Solvency advocate</w:t>
      </w:r>
    </w:p>
    <w:p w14:paraId="3B082F22" w14:textId="77777777" w:rsidR="00CB2411" w:rsidRDefault="00CB2411" w:rsidP="00CB2411">
      <w:pPr>
        <w:pStyle w:val="ListParagraph"/>
        <w:numPr>
          <w:ilvl w:val="0"/>
          <w:numId w:val="22"/>
        </w:numPr>
      </w:pPr>
      <w:r>
        <w:t xml:space="preserve">Straight turns tradeoffs/funding </w:t>
      </w:r>
      <w:proofErr w:type="spellStart"/>
      <w:r>
        <w:t>disad</w:t>
      </w:r>
      <w:proofErr w:type="spellEnd"/>
    </w:p>
    <w:p w14:paraId="440507E3" w14:textId="77777777" w:rsidR="00CB2411" w:rsidRPr="00892E78" w:rsidRDefault="00CB2411" w:rsidP="00CB2411">
      <w:pPr>
        <w:rPr>
          <w:rStyle w:val="Emphasis"/>
        </w:rPr>
      </w:pPr>
      <w:r w:rsidRPr="0007799C">
        <w:t xml:space="preserve">However, </w:t>
      </w:r>
      <w:r w:rsidRPr="00196793">
        <w:rPr>
          <w:rStyle w:val="Emphasis"/>
          <w:highlight w:val="green"/>
        </w:rPr>
        <w:t>while</w:t>
      </w:r>
      <w:r w:rsidRPr="00091386">
        <w:rPr>
          <w:rStyle w:val="Emphasis"/>
        </w:rPr>
        <w:t xml:space="preserve"> these </w:t>
      </w:r>
      <w:r w:rsidRPr="00196793">
        <w:rPr>
          <w:rStyle w:val="Emphasis"/>
          <w:highlight w:val="green"/>
        </w:rPr>
        <w:t>companies have accomplished much,</w:t>
      </w:r>
      <w:r w:rsidRPr="00091386">
        <w:rPr>
          <w:rStyle w:val="Emphasis"/>
        </w:rPr>
        <w:t xml:space="preserve"> </w:t>
      </w:r>
      <w:r w:rsidRPr="00F82D0F">
        <w:rPr>
          <w:rStyle w:val="Emphasis"/>
          <w:highlight w:val="green"/>
        </w:rPr>
        <w:t>there is</w:t>
      </w:r>
      <w:r w:rsidRPr="00091386">
        <w:rPr>
          <w:rStyle w:val="Emphasis"/>
        </w:rPr>
        <w:t xml:space="preserve"> still a </w:t>
      </w:r>
      <w:r w:rsidRPr="00F82D0F">
        <w:rPr>
          <w:rStyle w:val="Emphasis"/>
          <w:highlight w:val="green"/>
        </w:rPr>
        <w:t>need for</w:t>
      </w:r>
      <w:r w:rsidRPr="00091386">
        <w:rPr>
          <w:rStyle w:val="Emphasis"/>
        </w:rPr>
        <w:t xml:space="preserve"> an organized, </w:t>
      </w:r>
      <w:r w:rsidRPr="00F82D0F">
        <w:rPr>
          <w:rStyle w:val="Emphasis"/>
          <w:highlight w:val="green"/>
        </w:rPr>
        <w:t>governmental role</w:t>
      </w:r>
      <w:r w:rsidRPr="00091386">
        <w:rPr>
          <w:rStyle w:val="Emphasis"/>
        </w:rPr>
        <w:t xml:space="preserve"> </w:t>
      </w:r>
      <w:r w:rsidRPr="00F82D0F">
        <w:rPr>
          <w:rStyle w:val="Emphasis"/>
          <w:highlight w:val="green"/>
        </w:rPr>
        <w:t>in space</w:t>
      </w:r>
      <w:r w:rsidRPr="00091386">
        <w:rPr>
          <w:rStyle w:val="Emphasis"/>
        </w:rPr>
        <w:t xml:space="preserve"> development.</w:t>
      </w:r>
      <w:r w:rsidRPr="0007799C">
        <w:t xml:space="preserve"> </w:t>
      </w:r>
      <w:r w:rsidRPr="00091386">
        <w:rPr>
          <w:rStyle w:val="Emphasis"/>
        </w:rPr>
        <w:t xml:space="preserve">Government </w:t>
      </w:r>
      <w:r w:rsidRPr="00F82D0F">
        <w:rPr>
          <w:rStyle w:val="Emphasis"/>
          <w:highlight w:val="green"/>
        </w:rPr>
        <w:t>involvement</w:t>
      </w:r>
      <w:r w:rsidRPr="00091386">
        <w:rPr>
          <w:rStyle w:val="Emphasis"/>
        </w:rPr>
        <w:t xml:space="preserve"> is </w:t>
      </w:r>
      <w:r w:rsidRPr="00F82D0F">
        <w:rPr>
          <w:rStyle w:val="Emphasis"/>
          <w:highlight w:val="green"/>
        </w:rPr>
        <w:t>necessary</w:t>
      </w:r>
      <w:r w:rsidRPr="00091386">
        <w:rPr>
          <w:rStyle w:val="Emphasis"/>
        </w:rPr>
        <w:t xml:space="preserve"> </w:t>
      </w:r>
      <w:r w:rsidRPr="00F82D0F">
        <w:rPr>
          <w:rStyle w:val="Emphasis"/>
          <w:highlight w:val="green"/>
        </w:rPr>
        <w:t>to ensure</w:t>
      </w:r>
      <w:r w:rsidRPr="00091386">
        <w:rPr>
          <w:rStyle w:val="Emphasis"/>
        </w:rPr>
        <w:t xml:space="preserve"> that the </w:t>
      </w:r>
      <w:r w:rsidRPr="00F82D0F">
        <w:rPr>
          <w:rStyle w:val="Emphasis"/>
          <w:highlight w:val="green"/>
        </w:rPr>
        <w:t>public</w:t>
      </w:r>
      <w:r w:rsidRPr="00091386">
        <w:rPr>
          <w:rStyle w:val="Emphasis"/>
        </w:rPr>
        <w:t xml:space="preserve"> maintains </w:t>
      </w:r>
      <w:r w:rsidRPr="00F82D0F">
        <w:rPr>
          <w:rStyle w:val="Emphasis"/>
          <w:highlight w:val="green"/>
        </w:rPr>
        <w:t>access</w:t>
      </w:r>
      <w:r w:rsidRPr="00091386">
        <w:rPr>
          <w:rStyle w:val="Emphasis"/>
        </w:rPr>
        <w:t xml:space="preserve"> to space </w:t>
      </w:r>
      <w:r w:rsidRPr="00F82D0F">
        <w:rPr>
          <w:rStyle w:val="Emphasis"/>
          <w:highlight w:val="green"/>
        </w:rPr>
        <w:t>and</w:t>
      </w:r>
      <w:r w:rsidRPr="00091386">
        <w:rPr>
          <w:rStyle w:val="Emphasis"/>
        </w:rPr>
        <w:t xml:space="preserve"> to </w:t>
      </w:r>
      <w:r w:rsidRPr="00F82D0F">
        <w:rPr>
          <w:rStyle w:val="Emphasis"/>
          <w:highlight w:val="green"/>
        </w:rPr>
        <w:t>advance</w:t>
      </w:r>
      <w:r w:rsidRPr="00091386">
        <w:rPr>
          <w:rStyle w:val="Emphasis"/>
        </w:rPr>
        <w:t xml:space="preserve"> the frontier of </w:t>
      </w:r>
      <w:r w:rsidRPr="00F82D0F">
        <w:rPr>
          <w:rStyle w:val="Emphasis"/>
          <w:highlight w:val="green"/>
        </w:rPr>
        <w:t>development beyond Earth</w:t>
      </w:r>
      <w:r w:rsidRPr="0007799C">
        <w:t xml:space="preserve">. For instance, </w:t>
      </w:r>
      <w:r w:rsidRPr="00091386">
        <w:rPr>
          <w:rStyle w:val="Emphasis"/>
        </w:rPr>
        <w:t xml:space="preserve">consider </w:t>
      </w:r>
      <w:r w:rsidRPr="00F82D0F">
        <w:rPr>
          <w:rStyle w:val="Emphasis"/>
          <w:highlight w:val="green"/>
        </w:rPr>
        <w:t>NASA</w:t>
      </w:r>
      <w:r w:rsidRPr="00091386">
        <w:rPr>
          <w:rStyle w:val="Emphasis"/>
        </w:rPr>
        <w:t xml:space="preserve"> and the American government. NASA’s ongoing scientific </w:t>
      </w:r>
      <w:r w:rsidRPr="00F82D0F">
        <w:rPr>
          <w:rStyle w:val="Emphasis"/>
          <w:highlight w:val="green"/>
        </w:rPr>
        <w:t>efforts</w:t>
      </w:r>
      <w:r w:rsidRPr="00091386">
        <w:rPr>
          <w:rStyle w:val="Emphasis"/>
        </w:rPr>
        <w:t xml:space="preserve"> are characterized by four key strategic goals: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w:t>
      </w:r>
      <w:r w:rsidRPr="0007799C">
        <w:t xml:space="preserve">. </w:t>
      </w:r>
      <w:r w:rsidRPr="00091386">
        <w:rPr>
          <w:rStyle w:val="Emphasis"/>
          <w:sz w:val="26"/>
          <w:szCs w:val="26"/>
        </w:rPr>
        <w:t xml:space="preserve">NASA’s ongoing </w:t>
      </w:r>
      <w:r w:rsidRPr="00F82D0F">
        <w:rPr>
          <w:rStyle w:val="Emphasis"/>
          <w:sz w:val="26"/>
          <w:szCs w:val="26"/>
          <w:highlight w:val="green"/>
        </w:rPr>
        <w:t>commitments</w:t>
      </w:r>
      <w:r w:rsidRPr="00091386">
        <w:rPr>
          <w:rStyle w:val="Emphasis"/>
          <w:sz w:val="26"/>
          <w:szCs w:val="26"/>
        </w:rPr>
        <w:t xml:space="preserve"> are </w:t>
      </w:r>
      <w:r w:rsidRPr="00F82D0F">
        <w:rPr>
          <w:rStyle w:val="Emphasis"/>
          <w:sz w:val="26"/>
          <w:szCs w:val="26"/>
          <w:highlight w:val="green"/>
        </w:rPr>
        <w:t>to develop</w:t>
      </w:r>
      <w:r w:rsidRPr="00091386">
        <w:rPr>
          <w:rStyle w:val="Emphasis"/>
          <w:sz w:val="26"/>
          <w:szCs w:val="26"/>
        </w:rPr>
        <w:t xml:space="preserve"> outer </w:t>
      </w:r>
      <w:r w:rsidRPr="00F82D0F">
        <w:rPr>
          <w:rStyle w:val="Emphasis"/>
          <w:sz w:val="26"/>
          <w:szCs w:val="26"/>
          <w:highlight w:val="green"/>
        </w:rPr>
        <w:t>space</w:t>
      </w:r>
      <w:r w:rsidRPr="00091386">
        <w:rPr>
          <w:rStyle w:val="Emphasis"/>
          <w:sz w:val="26"/>
          <w:szCs w:val="26"/>
        </w:rPr>
        <w:t xml:space="preserve"> and technology </w:t>
      </w:r>
      <w:r w:rsidRPr="00F82D0F">
        <w:rPr>
          <w:rStyle w:val="Emphasis"/>
          <w:sz w:val="26"/>
          <w:szCs w:val="26"/>
          <w:highlight w:val="green"/>
        </w:rPr>
        <w:t>for</w:t>
      </w:r>
      <w:r w:rsidRPr="00091386">
        <w:rPr>
          <w:rStyle w:val="Emphasis"/>
          <w:sz w:val="26"/>
          <w:szCs w:val="26"/>
        </w:rPr>
        <w:t xml:space="preserve"> the United States and for </w:t>
      </w:r>
      <w:proofErr w:type="gramStart"/>
      <w:r w:rsidRPr="00F82D0F">
        <w:rPr>
          <w:rStyle w:val="Emphasis"/>
          <w:sz w:val="26"/>
          <w:szCs w:val="26"/>
          <w:highlight w:val="green"/>
        </w:rPr>
        <w:t>humanity as a whole</w:t>
      </w:r>
      <w:proofErr w:type="gramEnd"/>
      <w:r w:rsidRPr="00091386">
        <w:rPr>
          <w:rStyle w:val="Emphasis"/>
          <w:sz w:val="26"/>
          <w:szCs w:val="26"/>
        </w:rPr>
        <w:t>.</w:t>
      </w:r>
      <w:r w:rsidRPr="0007799C">
        <w:t xml:space="preserve"> </w:t>
      </w:r>
      <w:r w:rsidRPr="00892E78">
        <w:rPr>
          <w:rStyle w:val="Emphasis"/>
        </w:rPr>
        <w:t>Their missions of exploration</w:t>
      </w:r>
      <w:r w:rsidRPr="0007799C">
        <w:t xml:space="preserve">, scientific discovery and technological development </w:t>
      </w:r>
      <w:r w:rsidRPr="00892E78">
        <w:rPr>
          <w:rStyle w:val="Emphasis"/>
        </w:rPr>
        <w:t>have continued to advance humanity.</w:t>
      </w:r>
    </w:p>
    <w:p w14:paraId="100C75D2" w14:textId="77777777" w:rsidR="00CB2411" w:rsidRPr="0007799C" w:rsidRDefault="00CB2411" w:rsidP="00CB2411"/>
    <w:p w14:paraId="4910B169" w14:textId="77777777" w:rsidR="00CB2411" w:rsidRPr="0007799C" w:rsidRDefault="00CB2411" w:rsidP="00CB2411">
      <w:r w:rsidRPr="0007799C">
        <w:t xml:space="preserve">The fundamental structure of democratic governments such as those in the U.S. allow regular people to influence and participate in space development policy. People can vote for and petition their elected representatives to promote certain policies for the use of outer </w:t>
      </w:r>
      <w:proofErr w:type="gramStart"/>
      <w:r w:rsidRPr="0007799C">
        <w:t>space, or</w:t>
      </w:r>
      <w:proofErr w:type="gramEnd"/>
      <w:r w:rsidRPr="0007799C">
        <w:t xml:space="preserve"> </w:t>
      </w:r>
      <w:r w:rsidRPr="0007799C">
        <w:lastRenderedPageBreak/>
        <w:t>join non-profits such as the National Space Society (NSS) to represent their views. This allows anyone to have a say in our development of outer space.</w:t>
      </w:r>
    </w:p>
    <w:p w14:paraId="2072E4DC" w14:textId="77777777" w:rsidR="00CB2411" w:rsidRPr="0007799C" w:rsidRDefault="00CB2411" w:rsidP="00CB2411"/>
    <w:p w14:paraId="72C28BFC" w14:textId="77777777" w:rsidR="00CB2411" w:rsidRPr="0007799C" w:rsidRDefault="00CB2411" w:rsidP="00CB2411">
      <w:r w:rsidRPr="00892E78">
        <w:rPr>
          <w:rStyle w:val="Emphasis"/>
        </w:rPr>
        <w:t xml:space="preserve">While </w:t>
      </w:r>
      <w:r w:rsidRPr="00F82D0F">
        <w:rPr>
          <w:rStyle w:val="Emphasis"/>
          <w:highlight w:val="green"/>
        </w:rPr>
        <w:t>private companies</w:t>
      </w:r>
      <w:r w:rsidRPr="00892E78">
        <w:rPr>
          <w:rStyle w:val="Emphasis"/>
        </w:rPr>
        <w:t xml:space="preserve"> are </w:t>
      </w:r>
      <w:r w:rsidRPr="00F82D0F">
        <w:rPr>
          <w:rStyle w:val="Emphasis"/>
          <w:highlight w:val="green"/>
        </w:rPr>
        <w:t>pushing</w:t>
      </w:r>
      <w:r w:rsidRPr="00892E78">
        <w:rPr>
          <w:rStyle w:val="Emphasis"/>
        </w:rPr>
        <w:t xml:space="preserve"> the boundaries of outer space, NASA and the US </w:t>
      </w:r>
      <w:r w:rsidRPr="00F82D0F">
        <w:rPr>
          <w:rStyle w:val="Emphasis"/>
          <w:highlight w:val="green"/>
        </w:rPr>
        <w:t>government</w:t>
      </w:r>
      <w:r w:rsidRPr="00892E78">
        <w:rPr>
          <w:rStyle w:val="Emphasis"/>
        </w:rPr>
        <w:t xml:space="preserve"> </w:t>
      </w:r>
      <w:proofErr w:type="gramStart"/>
      <w:r w:rsidRPr="00892E78">
        <w:rPr>
          <w:rStyle w:val="Emphasis"/>
        </w:rPr>
        <w:t xml:space="preserve">have the </w:t>
      </w:r>
      <w:r w:rsidRPr="00F82D0F">
        <w:rPr>
          <w:rStyle w:val="Emphasis"/>
          <w:highlight w:val="green"/>
        </w:rPr>
        <w:t>ability to</w:t>
      </w:r>
      <w:proofErr w:type="gramEnd"/>
      <w:r w:rsidRPr="00F82D0F">
        <w:rPr>
          <w:rStyle w:val="Emphasis"/>
          <w:highlight w:val="green"/>
        </w:rPr>
        <w:t xml:space="preserve"> create policies</w:t>
      </w:r>
      <w:r w:rsidRPr="00892E78">
        <w:rPr>
          <w:rStyle w:val="Emphasis"/>
        </w:rPr>
        <w:t xml:space="preserve"> </w:t>
      </w:r>
      <w:r w:rsidRPr="00F82D0F">
        <w:rPr>
          <w:rStyle w:val="Emphasis"/>
          <w:highlight w:val="green"/>
        </w:rPr>
        <w:t>that encourage</w:t>
      </w:r>
      <w:r w:rsidRPr="00892E78">
        <w:rPr>
          <w:rStyle w:val="Emphasis"/>
        </w:rPr>
        <w:t xml:space="preserve"> more </w:t>
      </w:r>
      <w:r w:rsidRPr="00F82D0F">
        <w:rPr>
          <w:rStyle w:val="Emphasis"/>
          <w:highlight w:val="green"/>
        </w:rPr>
        <w:t>rapid</w:t>
      </w:r>
      <w:r w:rsidRPr="00892E78">
        <w:rPr>
          <w:rStyle w:val="Emphasis"/>
        </w:rPr>
        <w:t xml:space="preserve"> and beneficial </w:t>
      </w:r>
      <w:r w:rsidRPr="00F82D0F">
        <w:rPr>
          <w:rStyle w:val="Emphasis"/>
          <w:highlight w:val="green"/>
        </w:rPr>
        <w:t>development</w:t>
      </w:r>
      <w:r w:rsidRPr="00892E78">
        <w:rPr>
          <w:rStyle w:val="Emphasis"/>
        </w:rPr>
        <w:t xml:space="preserve"> in space</w:t>
      </w:r>
      <w:r w:rsidRPr="0007799C">
        <w:t xml:space="preserve">. The National Space Society (NSS) advocates that the government promote policies for infrastructure development and reusability for outer space expansion. </w:t>
      </w:r>
      <w:r w:rsidRPr="00892E78">
        <w:rPr>
          <w:rStyle w:val="Emphasis"/>
        </w:rPr>
        <w:t xml:space="preserve">The successful model of </w:t>
      </w:r>
      <w:r w:rsidRPr="00F82D0F">
        <w:rPr>
          <w:rStyle w:val="Emphasis"/>
          <w:highlight w:val="green"/>
        </w:rPr>
        <w:t>public-private partnerships</w:t>
      </w:r>
      <w:r w:rsidRPr="00892E78">
        <w:rPr>
          <w:rStyle w:val="Emphasis"/>
        </w:rPr>
        <w:t xml:space="preserve"> that has been used to transport both cargo and crew </w:t>
      </w:r>
      <w:r w:rsidRPr="00F82D0F">
        <w:rPr>
          <w:rStyle w:val="Emphasis"/>
          <w:highlight w:val="green"/>
        </w:rPr>
        <w:t>to</w:t>
      </w:r>
      <w:r w:rsidRPr="00892E78">
        <w:rPr>
          <w:rStyle w:val="Emphasis"/>
        </w:rPr>
        <w:t xml:space="preserve"> the </w:t>
      </w:r>
      <w:r w:rsidRPr="00F82D0F">
        <w:rPr>
          <w:rStyle w:val="Emphasis"/>
          <w:highlight w:val="green"/>
        </w:rPr>
        <w:t>I</w:t>
      </w:r>
      <w:r w:rsidRPr="00892E78">
        <w:rPr>
          <w:rStyle w:val="Emphasis"/>
        </w:rPr>
        <w:t xml:space="preserve">nternational </w:t>
      </w:r>
      <w:r w:rsidRPr="00F82D0F">
        <w:rPr>
          <w:rStyle w:val="Emphasis"/>
          <w:highlight w:val="green"/>
        </w:rPr>
        <w:t>S</w:t>
      </w:r>
      <w:r w:rsidRPr="00892E78">
        <w:rPr>
          <w:rStyle w:val="Emphasis"/>
        </w:rPr>
        <w:t xml:space="preserve">pace </w:t>
      </w:r>
      <w:r w:rsidRPr="00F82D0F">
        <w:rPr>
          <w:rStyle w:val="Emphasis"/>
          <w:highlight w:val="green"/>
        </w:rPr>
        <w:t>s</w:t>
      </w:r>
      <w:r w:rsidRPr="00892E78">
        <w:rPr>
          <w:rStyle w:val="Emphasis"/>
        </w:rPr>
        <w:t xml:space="preserve">tation via the commercial purchase of launch services </w:t>
      </w:r>
      <w:r w:rsidRPr="00F82D0F">
        <w:rPr>
          <w:rStyle w:val="Emphasis"/>
          <w:highlight w:val="green"/>
        </w:rPr>
        <w:t>should be extended</w:t>
      </w:r>
      <w:r w:rsidRPr="00892E78">
        <w:rPr>
          <w:rStyle w:val="Emphasis"/>
        </w:rPr>
        <w:t xml:space="preserve"> throughout cis-lunar space</w:t>
      </w:r>
      <w:r w:rsidRPr="0007799C">
        <w:t xml:space="preserve">. Further, </w:t>
      </w:r>
      <w:r w:rsidRPr="00892E78">
        <w:rPr>
          <w:rStyle w:val="Emphasis"/>
        </w:rPr>
        <w:t xml:space="preserve">through </w:t>
      </w:r>
      <w:r w:rsidRPr="00246482">
        <w:rPr>
          <w:rStyle w:val="Emphasis"/>
          <w:highlight w:val="green"/>
        </w:rPr>
        <w:t>NASA</w:t>
      </w:r>
      <w:r w:rsidRPr="00892E78">
        <w:rPr>
          <w:rStyle w:val="Emphasis"/>
        </w:rPr>
        <w:t>,</w:t>
      </w:r>
      <w:r w:rsidRPr="0007799C">
        <w:t xml:space="preserve"> NSS recommends that </w:t>
      </w:r>
      <w:r w:rsidRPr="00892E78">
        <w:rPr>
          <w:rStyle w:val="Emphasis"/>
        </w:rPr>
        <w:t xml:space="preserve">the government continue to </w:t>
      </w:r>
      <w:r w:rsidRPr="000C56E8">
        <w:rPr>
          <w:rStyle w:val="Emphasis"/>
          <w:highlight w:val="green"/>
        </w:rPr>
        <w:t>promote</w:t>
      </w:r>
      <w:r w:rsidRPr="00892E78">
        <w:rPr>
          <w:rStyle w:val="Emphasis"/>
        </w:rPr>
        <w:t xml:space="preserve"> international </w:t>
      </w:r>
      <w:r w:rsidRPr="000C56E8">
        <w:rPr>
          <w:rStyle w:val="Emphasis"/>
          <w:highlight w:val="green"/>
        </w:rPr>
        <w:t>cooperation</w:t>
      </w:r>
      <w:r w:rsidRPr="0007799C">
        <w:t xml:space="preserve">. </w:t>
      </w:r>
      <w:r w:rsidRPr="00892E78">
        <w:rPr>
          <w:rStyle w:val="Emphasis"/>
          <w:sz w:val="26"/>
          <w:szCs w:val="26"/>
        </w:rPr>
        <w:t xml:space="preserve">The international community has cooperated in the past, </w:t>
      </w:r>
      <w:r w:rsidRPr="000C56E8">
        <w:rPr>
          <w:rStyle w:val="Emphasis"/>
          <w:sz w:val="26"/>
          <w:szCs w:val="26"/>
          <w:highlight w:val="green"/>
        </w:rPr>
        <w:t>particularly with</w:t>
      </w:r>
      <w:r w:rsidRPr="00892E78">
        <w:rPr>
          <w:rStyle w:val="Emphasis"/>
          <w:sz w:val="26"/>
          <w:szCs w:val="26"/>
        </w:rPr>
        <w:t xml:space="preserve"> the </w:t>
      </w:r>
      <w:r w:rsidRPr="000C56E8">
        <w:rPr>
          <w:rStyle w:val="Emphasis"/>
          <w:sz w:val="26"/>
          <w:szCs w:val="26"/>
          <w:highlight w:val="green"/>
        </w:rPr>
        <w:t>I</w:t>
      </w:r>
      <w:r w:rsidRPr="00892E78">
        <w:rPr>
          <w:rStyle w:val="Emphasis"/>
          <w:sz w:val="26"/>
          <w:szCs w:val="26"/>
        </w:rPr>
        <w:t xml:space="preserve">nternational </w:t>
      </w:r>
      <w:r w:rsidRPr="000C56E8">
        <w:rPr>
          <w:rStyle w:val="Emphasis"/>
          <w:sz w:val="26"/>
          <w:szCs w:val="26"/>
          <w:highlight w:val="green"/>
        </w:rPr>
        <w:t>S</w:t>
      </w:r>
      <w:r w:rsidRPr="00892E78">
        <w:rPr>
          <w:rStyle w:val="Emphasis"/>
          <w:sz w:val="26"/>
          <w:szCs w:val="26"/>
        </w:rPr>
        <w:t xml:space="preserve">pace </w:t>
      </w:r>
      <w:r w:rsidRPr="000C56E8">
        <w:rPr>
          <w:rStyle w:val="Emphasis"/>
          <w:sz w:val="26"/>
          <w:szCs w:val="26"/>
          <w:highlight w:val="green"/>
        </w:rPr>
        <w:t>S</w:t>
      </w:r>
      <w:r w:rsidRPr="00892E78">
        <w:rPr>
          <w:rStyle w:val="Emphasis"/>
          <w:sz w:val="26"/>
          <w:szCs w:val="26"/>
        </w:rPr>
        <w:t>tation</w:t>
      </w:r>
      <w:r w:rsidRPr="0007799C">
        <w:t xml:space="preserve">. </w:t>
      </w:r>
      <w:r w:rsidRPr="00892E78">
        <w:rPr>
          <w:rStyle w:val="Emphasis"/>
        </w:rPr>
        <w:t xml:space="preserve">By continuing this partnership, </w:t>
      </w:r>
      <w:r w:rsidRPr="007F578E">
        <w:rPr>
          <w:rStyle w:val="Emphasis"/>
          <w:highlight w:val="green"/>
        </w:rPr>
        <w:t>multiple States</w:t>
      </w:r>
      <w:r w:rsidRPr="00892E78">
        <w:rPr>
          <w:rStyle w:val="Emphasis"/>
        </w:rPr>
        <w:t xml:space="preserve"> can </w:t>
      </w:r>
      <w:r w:rsidRPr="007F578E">
        <w:rPr>
          <w:rStyle w:val="Emphasis"/>
          <w:highlight w:val="green"/>
        </w:rPr>
        <w:t>contribute to</w:t>
      </w:r>
      <w:r w:rsidRPr="00892E78">
        <w:rPr>
          <w:rStyle w:val="Emphasis"/>
        </w:rPr>
        <w:t xml:space="preserve"> outer space </w:t>
      </w:r>
      <w:r w:rsidRPr="007F578E">
        <w:rPr>
          <w:rStyle w:val="Emphasis"/>
          <w:highlight w:val="green"/>
        </w:rPr>
        <w:t>exploration and development</w:t>
      </w:r>
      <w:r w:rsidRPr="00892E78">
        <w:rPr>
          <w:rStyle w:val="Emphasis"/>
        </w:rPr>
        <w:t xml:space="preserve">, and </w:t>
      </w:r>
      <w:r w:rsidRPr="007F578E">
        <w:rPr>
          <w:rStyle w:val="Emphasis"/>
          <w:highlight w:val="green"/>
        </w:rPr>
        <w:t>private</w:t>
      </w:r>
      <w:r w:rsidRPr="00892E78">
        <w:rPr>
          <w:rStyle w:val="Emphasis"/>
        </w:rPr>
        <w:t xml:space="preserve"> organizations can continue </w:t>
      </w:r>
      <w:r w:rsidRPr="007F578E">
        <w:rPr>
          <w:rStyle w:val="Emphasis"/>
          <w:highlight w:val="green"/>
        </w:rPr>
        <w:t>provide</w:t>
      </w:r>
      <w:r w:rsidRPr="00892E78">
        <w:rPr>
          <w:rStyle w:val="Emphasis"/>
        </w:rPr>
        <w:t xml:space="preserve"> vital </w:t>
      </w:r>
      <w:r w:rsidRPr="007F578E">
        <w:rPr>
          <w:rStyle w:val="Emphasis"/>
          <w:highlight w:val="green"/>
        </w:rPr>
        <w:t>services at lower cost</w:t>
      </w:r>
      <w:r w:rsidRPr="00892E78">
        <w:rPr>
          <w:rStyle w:val="Emphasis"/>
        </w:rPr>
        <w:t xml:space="preserve">, </w:t>
      </w:r>
      <w:r w:rsidRPr="007F578E">
        <w:rPr>
          <w:rStyle w:val="Emphasis"/>
          <w:highlight w:val="green"/>
        </w:rPr>
        <w:t>allowing</w:t>
      </w:r>
      <w:r w:rsidRPr="00892E78">
        <w:rPr>
          <w:rStyle w:val="Emphasis"/>
        </w:rPr>
        <w:t xml:space="preserve"> </w:t>
      </w:r>
      <w:r w:rsidRPr="007F578E">
        <w:rPr>
          <w:rStyle w:val="Emphasis"/>
          <w:highlight w:val="green"/>
        </w:rPr>
        <w:t>government funds to accomplish</w:t>
      </w:r>
      <w:r w:rsidRPr="00892E78">
        <w:rPr>
          <w:rStyle w:val="Emphasis"/>
        </w:rPr>
        <w:t xml:space="preserve"> </w:t>
      </w:r>
      <w:r w:rsidRPr="007F578E">
        <w:rPr>
          <w:rStyle w:val="Emphasis"/>
          <w:highlight w:val="green"/>
        </w:rPr>
        <w:t>more</w:t>
      </w:r>
      <w:r w:rsidRPr="00892E78">
        <w:rPr>
          <w:rStyle w:val="Emphasis"/>
        </w:rPr>
        <w:t xml:space="preserve"> in space</w:t>
      </w:r>
      <w:r w:rsidRPr="0007799C">
        <w:t>.</w:t>
      </w:r>
    </w:p>
    <w:p w14:paraId="2C812800" w14:textId="77777777" w:rsidR="00CB2411" w:rsidRPr="0007799C" w:rsidRDefault="00CB2411" w:rsidP="00CB2411"/>
    <w:p w14:paraId="71E85FBD" w14:textId="77777777" w:rsidR="00CB2411" w:rsidRPr="00830895" w:rsidRDefault="00CB2411" w:rsidP="00CB2411">
      <w:pPr>
        <w:rPr>
          <w:b/>
          <w:iCs/>
          <w:sz w:val="26"/>
          <w:szCs w:val="26"/>
          <w:u w:val="single"/>
        </w:rPr>
      </w:pPr>
      <w:r w:rsidRPr="002E65C3">
        <w:rPr>
          <w:rStyle w:val="Emphasis"/>
        </w:rPr>
        <w:t xml:space="preserve">While past developments in outer space have been led by governments and governmental space agencies, that is no longer true. </w:t>
      </w:r>
      <w:r w:rsidRPr="007F578E">
        <w:rPr>
          <w:rStyle w:val="Emphasis"/>
          <w:highlight w:val="green"/>
        </w:rPr>
        <w:t>Private organizations</w:t>
      </w:r>
      <w:r w:rsidRPr="002E65C3">
        <w:rPr>
          <w:rStyle w:val="Emphasis"/>
        </w:rPr>
        <w:t xml:space="preserve"> have </w:t>
      </w:r>
      <w:r w:rsidRPr="007F578E">
        <w:rPr>
          <w:rStyle w:val="Emphasis"/>
          <w:highlight w:val="green"/>
        </w:rPr>
        <w:t>reignited</w:t>
      </w:r>
      <w:r w:rsidRPr="002E65C3">
        <w:rPr>
          <w:rStyle w:val="Emphasis"/>
        </w:rPr>
        <w:t xml:space="preserve"> space </w:t>
      </w:r>
      <w:r w:rsidRPr="007F578E">
        <w:rPr>
          <w:rStyle w:val="Emphasis"/>
          <w:highlight w:val="green"/>
        </w:rPr>
        <w:t>exploration</w:t>
      </w:r>
      <w:r w:rsidRPr="002E65C3">
        <w:rPr>
          <w:rStyle w:val="Emphasis"/>
        </w:rPr>
        <w:t xml:space="preserve"> and </w:t>
      </w:r>
      <w:proofErr w:type="gramStart"/>
      <w:r w:rsidRPr="002E65C3">
        <w:rPr>
          <w:rStyle w:val="Emphasis"/>
        </w:rPr>
        <w:t>provided</w:t>
      </w:r>
      <w:proofErr w:type="gramEnd"/>
      <w:r w:rsidRPr="002E65C3">
        <w:rPr>
          <w:rStyle w:val="Emphasis"/>
        </w:rPr>
        <w:t xml:space="preserve"> a way for humanity to continue to expand and revolutionize technology needed </w:t>
      </w:r>
      <w:r w:rsidRPr="007F578E">
        <w:rPr>
          <w:rStyle w:val="Emphasis"/>
          <w:highlight w:val="green"/>
        </w:rPr>
        <w:t>to expand beyond Earth</w:t>
      </w:r>
      <w:r w:rsidRPr="0007799C">
        <w:t xml:space="preserve">, without many of the hurdles, including cost and regulations, that sometimes hamper government advances. </w:t>
      </w:r>
      <w:proofErr w:type="gramStart"/>
      <w:r w:rsidRPr="0007799C">
        <w:t>But,</w:t>
      </w:r>
      <w:proofErr w:type="gramEnd"/>
      <w:r w:rsidRPr="0007799C">
        <w:t xml:space="preserve"> </w:t>
      </w:r>
      <w:r w:rsidRPr="002E65C3">
        <w:rPr>
          <w:rStyle w:val="Emphasis"/>
        </w:rPr>
        <w:t xml:space="preserve">the </w:t>
      </w:r>
      <w:r w:rsidRPr="005A3452">
        <w:rPr>
          <w:rStyle w:val="Emphasis"/>
          <w:highlight w:val="green"/>
        </w:rPr>
        <w:t>path</w:t>
      </w:r>
      <w:r w:rsidRPr="002E65C3">
        <w:rPr>
          <w:rStyle w:val="Emphasis"/>
        </w:rPr>
        <w:t xml:space="preserve"> to the stars </w:t>
      </w:r>
      <w:r w:rsidRPr="005A3452">
        <w:rPr>
          <w:rStyle w:val="Emphasis"/>
          <w:highlight w:val="green"/>
        </w:rPr>
        <w:t>is not</w:t>
      </w:r>
      <w:r w:rsidRPr="002E65C3">
        <w:rPr>
          <w:rStyle w:val="Emphasis"/>
        </w:rPr>
        <w:t xml:space="preserve"> paved by </w:t>
      </w:r>
      <w:r w:rsidRPr="005A3452">
        <w:rPr>
          <w:rStyle w:val="Emphasis"/>
          <w:highlight w:val="green"/>
        </w:rPr>
        <w:t>one or the other</w:t>
      </w:r>
      <w:r w:rsidRPr="002E65C3">
        <w:rPr>
          <w:rStyle w:val="Emphasis"/>
        </w:rPr>
        <w:t>.</w:t>
      </w:r>
      <w:r w:rsidRPr="0007799C">
        <w:t xml:space="preserve"> </w:t>
      </w:r>
      <w:r w:rsidRPr="005A3452">
        <w:rPr>
          <w:rStyle w:val="Emphasis"/>
          <w:sz w:val="26"/>
          <w:szCs w:val="26"/>
          <w:highlight w:val="green"/>
        </w:rPr>
        <w:t>Instead</w:t>
      </w:r>
      <w:r w:rsidRPr="002E65C3">
        <w:rPr>
          <w:rStyle w:val="Emphasis"/>
          <w:sz w:val="26"/>
          <w:szCs w:val="26"/>
        </w:rPr>
        <w:t xml:space="preserve">, </w:t>
      </w:r>
      <w:r w:rsidRPr="005A3452">
        <w:rPr>
          <w:rStyle w:val="Emphasis"/>
          <w:sz w:val="26"/>
          <w:szCs w:val="26"/>
          <w:highlight w:val="green"/>
        </w:rPr>
        <w:t>cooperation, between</w:t>
      </w:r>
      <w:r w:rsidRPr="002E65C3">
        <w:rPr>
          <w:rStyle w:val="Emphasis"/>
          <w:sz w:val="26"/>
          <w:szCs w:val="26"/>
        </w:rPr>
        <w:t xml:space="preserve"> States, </w:t>
      </w:r>
      <w:r w:rsidRPr="005A3452">
        <w:rPr>
          <w:rStyle w:val="Emphasis"/>
          <w:sz w:val="26"/>
          <w:szCs w:val="26"/>
          <w:highlight w:val="green"/>
        </w:rPr>
        <w:t>government</w:t>
      </w:r>
      <w:r w:rsidRPr="002E65C3">
        <w:rPr>
          <w:rStyle w:val="Emphasis"/>
          <w:sz w:val="26"/>
          <w:szCs w:val="26"/>
        </w:rPr>
        <w:t xml:space="preserve">al agencies, </w:t>
      </w:r>
      <w:r w:rsidRPr="005A3452">
        <w:rPr>
          <w:rStyle w:val="Emphasis"/>
          <w:sz w:val="26"/>
          <w:szCs w:val="26"/>
          <w:highlight w:val="green"/>
        </w:rPr>
        <w:t>and private companies, will ensure</w:t>
      </w:r>
      <w:r w:rsidRPr="002E65C3">
        <w:rPr>
          <w:rStyle w:val="Emphasis"/>
          <w:sz w:val="26"/>
          <w:szCs w:val="26"/>
        </w:rPr>
        <w:t xml:space="preserve"> that </w:t>
      </w:r>
      <w:r w:rsidRPr="005A3452">
        <w:rPr>
          <w:rStyle w:val="Emphasis"/>
          <w:sz w:val="26"/>
          <w:szCs w:val="26"/>
          <w:highlight w:val="green"/>
        </w:rPr>
        <w:t>we</w:t>
      </w:r>
      <w:r w:rsidRPr="002E65C3">
        <w:rPr>
          <w:rStyle w:val="Emphasis"/>
          <w:sz w:val="26"/>
          <w:szCs w:val="26"/>
        </w:rPr>
        <w:t xml:space="preserve"> continue to </w:t>
      </w:r>
      <w:r w:rsidRPr="005A3452">
        <w:rPr>
          <w:rStyle w:val="Emphasis"/>
          <w:sz w:val="26"/>
          <w:szCs w:val="26"/>
          <w:highlight w:val="green"/>
        </w:rPr>
        <w:t>push</w:t>
      </w:r>
      <w:r w:rsidRPr="002E65C3">
        <w:rPr>
          <w:rStyle w:val="Emphasis"/>
          <w:sz w:val="26"/>
          <w:szCs w:val="26"/>
        </w:rPr>
        <w:t xml:space="preserve"> our </w:t>
      </w:r>
      <w:r w:rsidRPr="005A3452">
        <w:rPr>
          <w:rStyle w:val="Emphasis"/>
          <w:sz w:val="26"/>
          <w:szCs w:val="26"/>
          <w:highlight w:val="green"/>
        </w:rPr>
        <w:t>boundaries</w:t>
      </w:r>
      <w:r w:rsidRPr="002E65C3">
        <w:rPr>
          <w:rStyle w:val="Emphasis"/>
          <w:sz w:val="26"/>
          <w:szCs w:val="26"/>
        </w:rPr>
        <w:t xml:space="preserve"> into space.</w:t>
      </w:r>
    </w:p>
    <w:p w14:paraId="7AADCA65" w14:textId="77777777" w:rsidR="00CB2411" w:rsidRPr="00101F88" w:rsidRDefault="00CB2411" w:rsidP="00CB2411">
      <w:pPr>
        <w:pStyle w:val="Heading4"/>
      </w:pPr>
      <w:r>
        <w:t>Only P3 reinvigorates multilateralism – brings new governments into the arena</w:t>
      </w:r>
    </w:p>
    <w:p w14:paraId="783A84E4" w14:textId="77777777" w:rsidR="00CB2411" w:rsidRPr="00A32F17" w:rsidRDefault="00CB2411" w:rsidP="00CB2411">
      <w:pPr>
        <w:rPr>
          <w:rStyle w:val="Style13ptBold"/>
          <w:b w:val="0"/>
          <w:sz w:val="22"/>
        </w:rPr>
      </w:pPr>
      <w:r>
        <w:rPr>
          <w:rStyle w:val="Style13ptBold"/>
        </w:rPr>
        <w:t xml:space="preserve">Smith ’18 </w:t>
      </w:r>
      <w:r w:rsidRPr="00506E7F">
        <w:t>[</w:t>
      </w:r>
      <w:r>
        <w:t>Milton, Air Force Academy graduate with a doctorate in air and space law, Skip is a former Air Force JAG who held several significant leadership positions during his Air Force career, including director of space law at Space Command and chief of air and space law for the Air Force. He also served in Geneva as the legal advisor of the 50-person U.S. Delegation at the ITU Conference on the Geostationary Satellite Orbit. A past chair of the Colorado Space Business Roundtable, Skip is on the board of the International Institute of Space Law. He has served as an adjunct professor of space law at the University of Colorado Law School, the George Washington University Law School, and currently teaches commercial space law at the University of Denver Law School. Regarded as a leader in the field, Skip has received numerous honors, including the Lifetime Achievement Award from the International Institute of Space Law. Skip was selected to author the United States chapter in the inaugural edition of the “Space Law Review,” a series published by The Law Reviews. He is the author of six space-related law review articles and of a book on the international regulation of satellite communication. Skip speaks nationally and internationally on commercial space law issues., “</w:t>
      </w:r>
      <w:r w:rsidRPr="00506E7F">
        <w:t>Op-ed | P3 or not P3: What can space ventures learn from terrestrial infrastructure projects?</w:t>
      </w:r>
      <w:r>
        <w:t xml:space="preserve">”, 04-19-2018, Space News, </w:t>
      </w:r>
      <w:r w:rsidRPr="00506E7F">
        <w:lastRenderedPageBreak/>
        <w:t>https://spacenews.com/op-ed-p3-or-not-p3-what-can-space-ventures-learn-from-terrestrial-infrastructure-projects/</w:t>
      </w:r>
      <w:r>
        <w:t>]//pranav</w:t>
      </w:r>
    </w:p>
    <w:p w14:paraId="780916EF" w14:textId="77777777" w:rsidR="00CB2411" w:rsidRDefault="00CB2411" w:rsidP="00CB2411">
      <w:pPr>
        <w:rPr>
          <w:sz w:val="16"/>
        </w:rPr>
      </w:pPr>
      <w:r w:rsidRPr="001575DA">
        <w:rPr>
          <w:rStyle w:val="Emphasis"/>
          <w:highlight w:val="green"/>
        </w:rPr>
        <w:t>P3s for space</w:t>
      </w:r>
      <w:r w:rsidRPr="00C230A4">
        <w:rPr>
          <w:rStyle w:val="Emphasis"/>
        </w:rPr>
        <w:t xml:space="preserve"> projects</w:t>
      </w:r>
      <w:r w:rsidRPr="00C40F55">
        <w:rPr>
          <w:sz w:val="16"/>
        </w:rPr>
        <w:t xml:space="preserve">, however, </w:t>
      </w:r>
      <w:r w:rsidRPr="001575DA">
        <w:rPr>
          <w:rStyle w:val="Emphasis"/>
          <w:highlight w:val="green"/>
        </w:rPr>
        <w:t>have</w:t>
      </w:r>
      <w:r w:rsidRPr="00C230A4">
        <w:rPr>
          <w:rStyle w:val="Emphasis"/>
        </w:rPr>
        <w:t xml:space="preserve"> generally </w:t>
      </w:r>
      <w:r w:rsidRPr="001575DA">
        <w:rPr>
          <w:rStyle w:val="Emphasis"/>
          <w:highlight w:val="green"/>
        </w:rPr>
        <w:t>been</w:t>
      </w:r>
      <w:r w:rsidRPr="00C230A4">
        <w:rPr>
          <w:rStyle w:val="Emphasis"/>
        </w:rPr>
        <w:t xml:space="preserve"> </w:t>
      </w:r>
      <w:proofErr w:type="gramStart"/>
      <w:r w:rsidRPr="00C230A4">
        <w:rPr>
          <w:rStyle w:val="Emphasis"/>
        </w:rPr>
        <w:t xml:space="preserve">fairly </w:t>
      </w:r>
      <w:r w:rsidRPr="001575DA">
        <w:rPr>
          <w:rStyle w:val="Emphasis"/>
          <w:highlight w:val="green"/>
        </w:rPr>
        <w:t>simple</w:t>
      </w:r>
      <w:proofErr w:type="gramEnd"/>
      <w:r w:rsidRPr="00C230A4">
        <w:rPr>
          <w:rStyle w:val="Emphasis"/>
        </w:rPr>
        <w:t xml:space="preserve"> agreements involving </w:t>
      </w:r>
      <w:r w:rsidRPr="001575DA">
        <w:rPr>
          <w:rStyle w:val="Emphasis"/>
          <w:highlight w:val="green"/>
        </w:rPr>
        <w:t>one</w:t>
      </w:r>
      <w:r w:rsidRPr="00C230A4">
        <w:rPr>
          <w:rStyle w:val="Emphasis"/>
        </w:rPr>
        <w:t xml:space="preserve"> public entity </w:t>
      </w:r>
      <w:r w:rsidRPr="001575DA">
        <w:rPr>
          <w:rStyle w:val="Emphasis"/>
          <w:highlight w:val="green"/>
        </w:rPr>
        <w:t>and one</w:t>
      </w:r>
      <w:r w:rsidRPr="00C230A4">
        <w:rPr>
          <w:rStyle w:val="Emphasis"/>
        </w:rPr>
        <w:t xml:space="preserve"> private entity</w:t>
      </w:r>
      <w:r w:rsidRPr="00C230A4">
        <w:rPr>
          <w:rStyle w:val="Emphasis"/>
          <w:sz w:val="26"/>
          <w:szCs w:val="26"/>
        </w:rPr>
        <w:t xml:space="preserve">. </w:t>
      </w:r>
      <w:r w:rsidRPr="001575DA">
        <w:rPr>
          <w:rStyle w:val="Emphasis"/>
          <w:sz w:val="26"/>
          <w:szCs w:val="26"/>
          <w:highlight w:val="green"/>
        </w:rPr>
        <w:t>Future</w:t>
      </w:r>
      <w:r w:rsidRPr="00C230A4">
        <w:rPr>
          <w:rStyle w:val="Emphasis"/>
          <w:sz w:val="26"/>
          <w:szCs w:val="26"/>
        </w:rPr>
        <w:t xml:space="preserve"> large space </w:t>
      </w:r>
      <w:r w:rsidRPr="001575DA">
        <w:rPr>
          <w:rStyle w:val="Emphasis"/>
          <w:sz w:val="26"/>
          <w:szCs w:val="26"/>
          <w:highlight w:val="green"/>
        </w:rPr>
        <w:t>activities</w:t>
      </w:r>
      <w:r w:rsidRPr="00C230A4">
        <w:rPr>
          <w:rStyle w:val="Emphasis"/>
          <w:sz w:val="26"/>
          <w:szCs w:val="26"/>
        </w:rPr>
        <w:t xml:space="preserve"> </w:t>
      </w:r>
      <w:r w:rsidRPr="001575DA">
        <w:rPr>
          <w:rStyle w:val="Emphasis"/>
          <w:sz w:val="26"/>
          <w:szCs w:val="26"/>
          <w:highlight w:val="green"/>
        </w:rPr>
        <w:t>such as privatizing</w:t>
      </w:r>
      <w:r w:rsidRPr="00C230A4">
        <w:rPr>
          <w:rStyle w:val="Emphasis"/>
          <w:sz w:val="26"/>
          <w:szCs w:val="26"/>
        </w:rPr>
        <w:t xml:space="preserve"> </w:t>
      </w:r>
      <w:r w:rsidRPr="001575DA">
        <w:rPr>
          <w:rStyle w:val="Emphasis"/>
          <w:sz w:val="26"/>
          <w:szCs w:val="26"/>
          <w:highlight w:val="green"/>
        </w:rPr>
        <w:t>the</w:t>
      </w:r>
      <w:r w:rsidRPr="00C230A4">
        <w:rPr>
          <w:rStyle w:val="Emphasis"/>
          <w:sz w:val="26"/>
          <w:szCs w:val="26"/>
        </w:rPr>
        <w:t xml:space="preserve"> </w:t>
      </w:r>
      <w:r w:rsidRPr="001575DA">
        <w:rPr>
          <w:rStyle w:val="Emphasis"/>
          <w:sz w:val="26"/>
          <w:szCs w:val="26"/>
          <w:highlight w:val="green"/>
        </w:rPr>
        <w:t>I</w:t>
      </w:r>
      <w:r w:rsidRPr="00C230A4">
        <w:rPr>
          <w:rStyle w:val="Emphasis"/>
          <w:sz w:val="26"/>
          <w:szCs w:val="26"/>
        </w:rPr>
        <w:t xml:space="preserve">nternational </w:t>
      </w:r>
      <w:r w:rsidRPr="001575DA">
        <w:rPr>
          <w:rStyle w:val="Emphasis"/>
          <w:sz w:val="26"/>
          <w:szCs w:val="26"/>
          <w:highlight w:val="green"/>
        </w:rPr>
        <w:t>S</w:t>
      </w:r>
      <w:r w:rsidRPr="00C230A4">
        <w:rPr>
          <w:rStyle w:val="Emphasis"/>
          <w:sz w:val="26"/>
          <w:szCs w:val="26"/>
        </w:rPr>
        <w:t xml:space="preserve">pace </w:t>
      </w:r>
      <w:r w:rsidRPr="001575DA">
        <w:rPr>
          <w:rStyle w:val="Emphasis"/>
          <w:sz w:val="26"/>
          <w:szCs w:val="26"/>
          <w:highlight w:val="green"/>
        </w:rPr>
        <w:t>S</w:t>
      </w:r>
      <w:r w:rsidRPr="00C230A4">
        <w:rPr>
          <w:rStyle w:val="Emphasis"/>
          <w:sz w:val="26"/>
          <w:szCs w:val="26"/>
        </w:rPr>
        <w:t>tation</w:t>
      </w:r>
      <w:r w:rsidRPr="00C40F55">
        <w:rPr>
          <w:sz w:val="16"/>
        </w:rPr>
        <w:t xml:space="preserve"> and establishing a cislunar Deep Space Gateway and a base on the moon, </w:t>
      </w:r>
      <w:r w:rsidRPr="00C230A4">
        <w:rPr>
          <w:rStyle w:val="Emphasis"/>
          <w:sz w:val="26"/>
          <w:szCs w:val="26"/>
        </w:rPr>
        <w:t xml:space="preserve">will </w:t>
      </w:r>
      <w:r w:rsidRPr="001575DA">
        <w:rPr>
          <w:rStyle w:val="Emphasis"/>
          <w:sz w:val="26"/>
          <w:szCs w:val="26"/>
          <w:highlight w:val="green"/>
        </w:rPr>
        <w:t>require</w:t>
      </w:r>
      <w:r w:rsidRPr="00C230A4">
        <w:rPr>
          <w:rStyle w:val="Emphasis"/>
          <w:sz w:val="26"/>
          <w:szCs w:val="26"/>
        </w:rPr>
        <w:t xml:space="preserve"> far </w:t>
      </w:r>
      <w:r w:rsidRPr="001575DA">
        <w:rPr>
          <w:rStyle w:val="Emphasis"/>
          <w:sz w:val="26"/>
          <w:szCs w:val="26"/>
          <w:highlight w:val="green"/>
        </w:rPr>
        <w:t>more complex</w:t>
      </w:r>
      <w:r w:rsidRPr="00C230A4">
        <w:rPr>
          <w:rStyle w:val="Emphasis"/>
          <w:sz w:val="26"/>
          <w:szCs w:val="26"/>
        </w:rPr>
        <w:t xml:space="preserve"> contractual arrangements and </w:t>
      </w:r>
      <w:r w:rsidRPr="001575DA">
        <w:rPr>
          <w:rStyle w:val="Emphasis"/>
          <w:sz w:val="26"/>
          <w:szCs w:val="26"/>
          <w:highlight w:val="green"/>
        </w:rPr>
        <w:t>international participation</w:t>
      </w:r>
      <w:r w:rsidRPr="00C230A4">
        <w:rPr>
          <w:rStyle w:val="Emphasis"/>
          <w:sz w:val="26"/>
          <w:szCs w:val="26"/>
        </w:rPr>
        <w:t>.</w:t>
      </w:r>
      <w:r>
        <w:rPr>
          <w:rStyle w:val="Emphasis"/>
          <w:sz w:val="26"/>
          <w:szCs w:val="26"/>
        </w:rPr>
        <w:t xml:space="preserve"> </w:t>
      </w:r>
      <w:r w:rsidRPr="002B7688">
        <w:rPr>
          <w:rStyle w:val="Emphasis"/>
        </w:rPr>
        <w:t xml:space="preserve">International participation is best exemplified by the </w:t>
      </w:r>
      <w:r w:rsidRPr="00C40F55">
        <w:rPr>
          <w:rStyle w:val="Emphasis"/>
          <w:highlight w:val="green"/>
        </w:rPr>
        <w:t>ISS</w:t>
      </w:r>
      <w:r w:rsidRPr="002B7688">
        <w:rPr>
          <w:rStyle w:val="Emphasis"/>
        </w:rPr>
        <w:t xml:space="preserve">. The program has a </w:t>
      </w:r>
      <w:r w:rsidRPr="00C40F55">
        <w:rPr>
          <w:rStyle w:val="Emphasis"/>
          <w:highlight w:val="green"/>
        </w:rPr>
        <w:t>complex legal</w:t>
      </w:r>
      <w:r w:rsidRPr="002B7688">
        <w:rPr>
          <w:rStyle w:val="Emphasis"/>
        </w:rPr>
        <w:t xml:space="preserve"> </w:t>
      </w:r>
      <w:r w:rsidRPr="00C40F55">
        <w:rPr>
          <w:rStyle w:val="Emphasis"/>
          <w:highlight w:val="green"/>
        </w:rPr>
        <w:t>structure</w:t>
      </w:r>
      <w:r w:rsidRPr="002B7688">
        <w:rPr>
          <w:rStyle w:val="Emphasis"/>
        </w:rPr>
        <w:t xml:space="preserve"> </w:t>
      </w:r>
      <w:r w:rsidRPr="00C40F55">
        <w:rPr>
          <w:rStyle w:val="Emphasis"/>
          <w:highlight w:val="green"/>
        </w:rPr>
        <w:t>based</w:t>
      </w:r>
      <w:r w:rsidRPr="002B7688">
        <w:rPr>
          <w:rStyle w:val="Emphasis"/>
        </w:rPr>
        <w:t xml:space="preserve"> </w:t>
      </w:r>
      <w:r w:rsidRPr="00C40F55">
        <w:rPr>
          <w:rStyle w:val="Emphasis"/>
          <w:highlight w:val="green"/>
        </w:rPr>
        <w:t>on</w:t>
      </w:r>
      <w:r w:rsidRPr="002B7688">
        <w:rPr>
          <w:rStyle w:val="Emphasis"/>
        </w:rPr>
        <w:t xml:space="preserve"> an </w:t>
      </w:r>
      <w:r w:rsidRPr="00C40F55">
        <w:rPr>
          <w:rStyle w:val="Emphasis"/>
          <w:highlight w:val="green"/>
        </w:rPr>
        <w:t>intergovernmental</w:t>
      </w:r>
      <w:r w:rsidRPr="002B7688">
        <w:rPr>
          <w:rStyle w:val="Emphasis"/>
        </w:rPr>
        <w:t xml:space="preserve"> </w:t>
      </w:r>
      <w:r w:rsidRPr="00C40F55">
        <w:rPr>
          <w:rStyle w:val="Emphasis"/>
          <w:highlight w:val="green"/>
        </w:rPr>
        <w:t>agreement</w:t>
      </w:r>
      <w:r w:rsidRPr="002B7688">
        <w:rPr>
          <w:rStyle w:val="Emphasis"/>
        </w:rPr>
        <w:t xml:space="preserve"> signed by the government partners, four memoranda of understanding between NASA and other cooperating space agencies, and </w:t>
      </w:r>
      <w:r w:rsidRPr="00C40F55">
        <w:rPr>
          <w:rStyle w:val="Emphasis"/>
          <w:highlight w:val="green"/>
        </w:rPr>
        <w:t>numerous</w:t>
      </w:r>
      <w:r w:rsidRPr="002B7688">
        <w:rPr>
          <w:rStyle w:val="Emphasis"/>
        </w:rPr>
        <w:t xml:space="preserve"> </w:t>
      </w:r>
      <w:r w:rsidRPr="00C40F55">
        <w:rPr>
          <w:rStyle w:val="Emphasis"/>
          <w:highlight w:val="green"/>
        </w:rPr>
        <w:t>bilateral</w:t>
      </w:r>
      <w:r w:rsidRPr="002B7688">
        <w:rPr>
          <w:rStyle w:val="Emphasis"/>
        </w:rPr>
        <w:t xml:space="preserve"> implementing </w:t>
      </w:r>
      <w:r w:rsidRPr="00C40F55">
        <w:rPr>
          <w:rStyle w:val="Emphasis"/>
          <w:highlight w:val="green"/>
        </w:rPr>
        <w:t>arrangements</w:t>
      </w:r>
      <w:r w:rsidRPr="002B7688">
        <w:rPr>
          <w:rStyle w:val="Emphasis"/>
        </w:rPr>
        <w:t xml:space="preserve"> between space agencies</w:t>
      </w:r>
      <w:r w:rsidRPr="00C40F55">
        <w:rPr>
          <w:sz w:val="16"/>
        </w:rPr>
        <w:t>. In many respects</w:t>
      </w:r>
      <w:r w:rsidRPr="002B7688">
        <w:rPr>
          <w:rStyle w:val="Emphasis"/>
        </w:rPr>
        <w:t xml:space="preserve">, the ISS has been a </w:t>
      </w:r>
      <w:r w:rsidRPr="00C40F55">
        <w:rPr>
          <w:rStyle w:val="Emphasis"/>
          <w:highlight w:val="green"/>
        </w:rPr>
        <w:t>tremendous success</w:t>
      </w:r>
      <w:r w:rsidRPr="002B7688">
        <w:rPr>
          <w:rStyle w:val="Emphasis"/>
        </w:rPr>
        <w:t xml:space="preserve"> and it is now facing </w:t>
      </w:r>
      <w:r w:rsidRPr="00C40F55">
        <w:rPr>
          <w:rStyle w:val="Emphasis"/>
          <w:highlight w:val="green"/>
        </w:rPr>
        <w:t>issues of what</w:t>
      </w:r>
      <w:r w:rsidRPr="002B7688">
        <w:rPr>
          <w:rStyle w:val="Emphasis"/>
        </w:rPr>
        <w:t xml:space="preserve"> to do </w:t>
      </w:r>
      <w:r w:rsidRPr="00C40F55">
        <w:rPr>
          <w:rStyle w:val="Emphasis"/>
          <w:highlight w:val="green"/>
        </w:rPr>
        <w:t>next</w:t>
      </w:r>
      <w:r w:rsidRPr="002B7688">
        <w:rPr>
          <w:rStyle w:val="Emphasis"/>
          <w:sz w:val="26"/>
          <w:szCs w:val="26"/>
        </w:rPr>
        <w:t xml:space="preserve">. </w:t>
      </w:r>
      <w:r w:rsidRPr="00C40F55">
        <w:rPr>
          <w:rStyle w:val="Emphasis"/>
          <w:sz w:val="26"/>
          <w:szCs w:val="26"/>
          <w:highlight w:val="green"/>
        </w:rPr>
        <w:t>Privatization</w:t>
      </w:r>
      <w:r w:rsidRPr="002B7688">
        <w:rPr>
          <w:rStyle w:val="Emphasis"/>
          <w:sz w:val="26"/>
          <w:szCs w:val="26"/>
        </w:rPr>
        <w:t xml:space="preserve"> </w:t>
      </w:r>
      <w:r w:rsidRPr="00C40F55">
        <w:rPr>
          <w:rStyle w:val="Emphasis"/>
          <w:sz w:val="26"/>
          <w:szCs w:val="26"/>
          <w:highlight w:val="green"/>
        </w:rPr>
        <w:t>using</w:t>
      </w:r>
      <w:r w:rsidRPr="002B7688">
        <w:rPr>
          <w:rStyle w:val="Emphasis"/>
          <w:sz w:val="26"/>
          <w:szCs w:val="26"/>
        </w:rPr>
        <w:t xml:space="preserve"> a </w:t>
      </w:r>
      <w:r w:rsidRPr="00C40F55">
        <w:rPr>
          <w:rStyle w:val="Emphasis"/>
          <w:sz w:val="26"/>
          <w:szCs w:val="26"/>
          <w:highlight w:val="green"/>
        </w:rPr>
        <w:t>P3</w:t>
      </w:r>
      <w:r w:rsidRPr="002B7688">
        <w:rPr>
          <w:rStyle w:val="Emphasis"/>
          <w:sz w:val="26"/>
          <w:szCs w:val="26"/>
        </w:rPr>
        <w:t xml:space="preserve"> </w:t>
      </w:r>
      <w:r w:rsidRPr="00C40F55">
        <w:rPr>
          <w:rStyle w:val="Emphasis"/>
          <w:sz w:val="26"/>
          <w:szCs w:val="26"/>
          <w:highlight w:val="green"/>
        </w:rPr>
        <w:t>structure</w:t>
      </w:r>
      <w:r w:rsidRPr="002B7688">
        <w:rPr>
          <w:rStyle w:val="Emphasis"/>
          <w:sz w:val="26"/>
          <w:szCs w:val="26"/>
        </w:rPr>
        <w:t xml:space="preserve"> is </w:t>
      </w:r>
      <w:r w:rsidRPr="00C40F55">
        <w:rPr>
          <w:sz w:val="16"/>
        </w:rPr>
        <w:t>one</w:t>
      </w:r>
      <w:r w:rsidRPr="002B7688">
        <w:rPr>
          <w:rStyle w:val="Emphasis"/>
          <w:sz w:val="26"/>
          <w:szCs w:val="26"/>
        </w:rPr>
        <w:t xml:space="preserve"> </w:t>
      </w:r>
      <w:r w:rsidRPr="00C40F55">
        <w:rPr>
          <w:rStyle w:val="Emphasis"/>
          <w:sz w:val="26"/>
          <w:szCs w:val="26"/>
          <w:highlight w:val="green"/>
        </w:rPr>
        <w:t>option</w:t>
      </w:r>
      <w:r w:rsidRPr="002B7688">
        <w:rPr>
          <w:rStyle w:val="Emphasis"/>
          <w:sz w:val="26"/>
          <w:szCs w:val="26"/>
        </w:rPr>
        <w:t>.</w:t>
      </w:r>
      <w:r>
        <w:rPr>
          <w:rStyle w:val="Emphasis"/>
          <w:sz w:val="26"/>
          <w:szCs w:val="26"/>
        </w:rPr>
        <w:t xml:space="preserve"> </w:t>
      </w:r>
      <w:r w:rsidRPr="00C40F55">
        <w:rPr>
          <w:sz w:val="16"/>
        </w:rPr>
        <w:t xml:space="preserve">Another example: Sierra Nevada Corp. has teamed with the UN Office for Outer Space Affairs in a type of international P3 where the Dream Chaser spaceplane will be used by countries to fly payloads or experiments. Mark </w:t>
      </w:r>
      <w:proofErr w:type="spellStart"/>
      <w:r w:rsidRPr="00C40F55">
        <w:rPr>
          <w:sz w:val="16"/>
        </w:rPr>
        <w:t>Sirangelo</w:t>
      </w:r>
      <w:proofErr w:type="spellEnd"/>
      <w:r w:rsidRPr="00C40F55">
        <w:rPr>
          <w:sz w:val="16"/>
        </w:rPr>
        <w:t>, executive vice president of SNC Space Systems stated: “</w:t>
      </w:r>
      <w:r w:rsidRPr="00A50554">
        <w:rPr>
          <w:rStyle w:val="Emphasis"/>
        </w:rPr>
        <w:t xml:space="preserve">The </w:t>
      </w:r>
      <w:r w:rsidRPr="00C40F55">
        <w:rPr>
          <w:rStyle w:val="Emphasis"/>
          <w:highlight w:val="green"/>
        </w:rPr>
        <w:t>benefits of</w:t>
      </w:r>
      <w:r w:rsidRPr="00A50554">
        <w:rPr>
          <w:rStyle w:val="Emphasis"/>
        </w:rPr>
        <w:t xml:space="preserve"> a </w:t>
      </w:r>
      <w:r w:rsidRPr="00C40F55">
        <w:rPr>
          <w:rStyle w:val="Emphasis"/>
          <w:highlight w:val="green"/>
        </w:rPr>
        <w:t>joint mission</w:t>
      </w:r>
      <w:r w:rsidRPr="00A50554">
        <w:rPr>
          <w:rStyle w:val="Emphasis"/>
        </w:rPr>
        <w:t xml:space="preserve"> between government and private organizations </w:t>
      </w:r>
      <w:r w:rsidRPr="00C40F55">
        <w:rPr>
          <w:rStyle w:val="Emphasis"/>
          <w:highlight w:val="green"/>
        </w:rPr>
        <w:t>on</w:t>
      </w:r>
      <w:r w:rsidRPr="00A50554">
        <w:rPr>
          <w:rStyle w:val="Emphasis"/>
        </w:rPr>
        <w:t xml:space="preserve"> a level of </w:t>
      </w:r>
      <w:r w:rsidRPr="00C40F55">
        <w:rPr>
          <w:rStyle w:val="Emphasis"/>
          <w:highlight w:val="green"/>
        </w:rPr>
        <w:t>this scale</w:t>
      </w:r>
      <w:r w:rsidRPr="00A50554">
        <w:rPr>
          <w:rStyle w:val="Emphasis"/>
        </w:rPr>
        <w:t xml:space="preserve"> is </w:t>
      </w:r>
      <w:r w:rsidRPr="00C40F55">
        <w:rPr>
          <w:rStyle w:val="Emphasis"/>
          <w:highlight w:val="green"/>
        </w:rPr>
        <w:t>incalculable</w:t>
      </w:r>
      <w:r w:rsidRPr="00A50554">
        <w:rPr>
          <w:rStyle w:val="Emphasis"/>
        </w:rPr>
        <w:t xml:space="preserve">.” Hopefully, it will </w:t>
      </w:r>
      <w:proofErr w:type="gramStart"/>
      <w:r w:rsidRPr="003D51E2">
        <w:rPr>
          <w:rStyle w:val="Emphasis"/>
          <w:highlight w:val="green"/>
        </w:rPr>
        <w:t>open</w:t>
      </w:r>
      <w:r w:rsidRPr="00A50554">
        <w:rPr>
          <w:rStyle w:val="Emphasis"/>
        </w:rPr>
        <w:t xml:space="preserve"> up</w:t>
      </w:r>
      <w:proofErr w:type="gramEnd"/>
      <w:r w:rsidRPr="00A50554">
        <w:rPr>
          <w:rStyle w:val="Emphasis"/>
        </w:rPr>
        <w:t xml:space="preserve"> the </w:t>
      </w:r>
      <w:r w:rsidRPr="003D51E2">
        <w:rPr>
          <w:rStyle w:val="Emphasis"/>
          <w:highlight w:val="green"/>
        </w:rPr>
        <w:t>space</w:t>
      </w:r>
      <w:r w:rsidRPr="00A50554">
        <w:rPr>
          <w:rStyle w:val="Emphasis"/>
        </w:rPr>
        <w:t xml:space="preserve"> arena </w:t>
      </w:r>
      <w:r w:rsidRPr="003D51E2">
        <w:rPr>
          <w:rStyle w:val="Emphasis"/>
          <w:highlight w:val="green"/>
        </w:rPr>
        <w:t>to</w:t>
      </w:r>
      <w:r w:rsidRPr="00A50554">
        <w:rPr>
          <w:rStyle w:val="Emphasis"/>
        </w:rPr>
        <w:t xml:space="preserve"> many </w:t>
      </w:r>
      <w:r w:rsidRPr="003D51E2">
        <w:rPr>
          <w:rStyle w:val="Emphasis"/>
          <w:highlight w:val="green"/>
        </w:rPr>
        <w:t>governments</w:t>
      </w:r>
      <w:r w:rsidRPr="00A50554">
        <w:rPr>
          <w:rStyle w:val="Emphasis"/>
        </w:rPr>
        <w:t xml:space="preserve"> </w:t>
      </w:r>
      <w:r w:rsidRPr="003D51E2">
        <w:rPr>
          <w:rStyle w:val="Emphasis"/>
          <w:highlight w:val="green"/>
        </w:rPr>
        <w:t>otherwise unable to participate</w:t>
      </w:r>
      <w:r w:rsidRPr="00C40F55">
        <w:rPr>
          <w:sz w:val="16"/>
        </w:rPr>
        <w:t xml:space="preserve">. As space activities and investments mature, we must look to industries like construction and finance for lessons on major P3 projects. All involve large sums of capital and allocation of risk. To have people living and working in space will take P3 leverage of the government budget with commercial collaboration. In evaluating P3s, the space industry should carefully review P3 experience on many large infrastructure projects and evaluate best practices and lessons learned. Typical infrastructure P3 projects have included airports, toll roads, higher education facilities, water projects, telecommunications, </w:t>
      </w:r>
      <w:proofErr w:type="gramStart"/>
      <w:r w:rsidRPr="00C40F55">
        <w:rPr>
          <w:sz w:val="16"/>
        </w:rPr>
        <w:t>energy</w:t>
      </w:r>
      <w:proofErr w:type="gramEnd"/>
      <w:r w:rsidRPr="00C40F55">
        <w:rPr>
          <w:sz w:val="16"/>
        </w:rPr>
        <w:t xml:space="preserve"> and utilities. Europe, </w:t>
      </w:r>
      <w:proofErr w:type="gramStart"/>
      <w:r w:rsidRPr="00C40F55">
        <w:rPr>
          <w:sz w:val="16"/>
        </w:rPr>
        <w:t>Canada</w:t>
      </w:r>
      <w:proofErr w:type="gramEnd"/>
      <w:r w:rsidRPr="00C40F55">
        <w:rPr>
          <w:sz w:val="16"/>
        </w:rPr>
        <w:t xml:space="preserve"> and Australia have outpaced the United States in their use of P3s for infrastructure projects. The largest P3 project is the Channel Tunnel between England and France, now known as the Eurotunnel. It cost about $25 billion, took eight years to build, and was financed by private debt and sales of shares in a private company formed to build and maintain the tunnel under a long-term management contract. Although the project experienced significant financing problems during construction, it has certainly provided great benefit. The U.S. is catching up and is turning more toward P3s for infrastructure projects because of the limited availability of federal, </w:t>
      </w:r>
      <w:proofErr w:type="gramStart"/>
      <w:r w:rsidRPr="00C40F55">
        <w:rPr>
          <w:sz w:val="16"/>
        </w:rPr>
        <w:t>state</w:t>
      </w:r>
      <w:proofErr w:type="gramEnd"/>
      <w:r w:rsidRPr="00C40F55">
        <w:rPr>
          <w:sz w:val="16"/>
        </w:rPr>
        <w:t xml:space="preserve"> and local government funding for necessary projects. The Trump administration infrastructure plan released in February outlines many new incentives and initiatives to facilitate $1.5 trillion in infrastructure investment over a 10-year period. Bootstrapping a $200 billion federal investment into $1.5 trillion will be challenging. The plan seeks to accomplish this by using investment from state and local governments, other public agencies, and substantial private investment including P3s. If P3s can help remedy vast infrastructure problems, perhaps P3s can also accomplish wonders for space projects, particularly if there is international support. </w:t>
      </w:r>
      <w:r w:rsidRPr="00A32F17">
        <w:rPr>
          <w:rStyle w:val="Emphasis"/>
        </w:rPr>
        <w:t xml:space="preserve">A </w:t>
      </w:r>
      <w:r w:rsidRPr="003D51E2">
        <w:rPr>
          <w:rStyle w:val="Emphasis"/>
          <w:highlight w:val="green"/>
        </w:rPr>
        <w:t>full P3</w:t>
      </w:r>
      <w:r w:rsidRPr="00A32F17">
        <w:rPr>
          <w:rStyle w:val="Emphasis"/>
        </w:rPr>
        <w:t xml:space="preserve"> project </w:t>
      </w:r>
      <w:r w:rsidRPr="003D51E2">
        <w:rPr>
          <w:rStyle w:val="Emphasis"/>
          <w:highlight w:val="green"/>
        </w:rPr>
        <w:t>involves</w:t>
      </w:r>
      <w:r w:rsidRPr="00A32F17">
        <w:rPr>
          <w:rStyle w:val="Emphasis"/>
        </w:rPr>
        <w:t xml:space="preserve"> a </w:t>
      </w:r>
      <w:r w:rsidRPr="003D51E2">
        <w:rPr>
          <w:rStyle w:val="Emphasis"/>
          <w:highlight w:val="green"/>
        </w:rPr>
        <w:t>partnership</w:t>
      </w:r>
      <w:r w:rsidRPr="00A32F17">
        <w:rPr>
          <w:rStyle w:val="Emphasis"/>
        </w:rPr>
        <w:t xml:space="preserve"> </w:t>
      </w:r>
      <w:r w:rsidRPr="003D51E2">
        <w:rPr>
          <w:rStyle w:val="Emphasis"/>
          <w:highlight w:val="green"/>
        </w:rPr>
        <w:t>among all phases</w:t>
      </w:r>
      <w:r w:rsidRPr="00A32F17">
        <w:rPr>
          <w:rStyle w:val="Emphasis"/>
        </w:rPr>
        <w:t xml:space="preserve"> of a project from design-build construction and finance to operations and maintenance.</w:t>
      </w:r>
      <w:r w:rsidRPr="00C40F55">
        <w:rPr>
          <w:sz w:val="16"/>
        </w:rPr>
        <w:t xml:space="preserve"> Developing an equitable allocation of risks among partners over many decades is probably the most challenging task. Thanks to the vast number of P3 projects around the world, there has been considerable analysis of the various types of P3 projects. </w:t>
      </w:r>
      <w:r w:rsidRPr="00A32F17">
        <w:rPr>
          <w:rStyle w:val="Emphasis"/>
        </w:rPr>
        <w:t xml:space="preserve">The commonly recognized P3 </w:t>
      </w:r>
      <w:r w:rsidRPr="00101F88">
        <w:rPr>
          <w:rStyle w:val="Emphasis"/>
        </w:rPr>
        <w:t>best practices</w:t>
      </w:r>
      <w:r w:rsidRPr="00A32F17">
        <w:rPr>
          <w:rStyle w:val="Emphasis"/>
        </w:rPr>
        <w:t xml:space="preserve"> generally include things such as: appropriately preparing, creating a shared vision, understanding the partners, clarifying long-term risks and rewards, establishing effective decision-making processes, negotiating fair and reasonable contracts that will withstand decades of implementation, and finding the right champion</w:t>
      </w:r>
      <w:r w:rsidRPr="00C40F55">
        <w:rPr>
          <w:sz w:val="16"/>
        </w:rPr>
        <w:t>. That last one can be the most difficult since large projects tend to take many years to plan and implement. Politicians and administrators often have a limited shelf life. Policies, including National Space Policies, often change with new administrations.</w:t>
      </w:r>
    </w:p>
    <w:p w14:paraId="0FC1D5A0" w14:textId="77777777" w:rsidR="00CB2411" w:rsidRPr="00E72D02" w:rsidRDefault="00CB2411" w:rsidP="00CB2411">
      <w:pPr>
        <w:pStyle w:val="Heading4"/>
        <w:rPr>
          <w:rFonts w:cs="Arial"/>
        </w:rPr>
      </w:pPr>
      <w:r w:rsidRPr="00E72D02">
        <w:rPr>
          <w:rFonts w:cs="Arial"/>
        </w:rPr>
        <w:t xml:space="preserve">No private </w:t>
      </w:r>
      <w:r>
        <w:rPr>
          <w:rFonts w:cs="Arial"/>
        </w:rPr>
        <w:t xml:space="preserve">only </w:t>
      </w:r>
      <w:r w:rsidRPr="00E72D02">
        <w:rPr>
          <w:rFonts w:cs="Arial"/>
        </w:rPr>
        <w:t>space stations good offense – they’re unproven, decades away, and underestimate ISS resiliency</w:t>
      </w:r>
    </w:p>
    <w:p w14:paraId="1A2D05E9" w14:textId="77777777" w:rsidR="00CB2411" w:rsidRPr="00E72D02" w:rsidRDefault="00CB2411" w:rsidP="00CB2411">
      <w:pPr>
        <w:rPr>
          <w:rStyle w:val="Style13ptBold"/>
        </w:rPr>
      </w:pPr>
      <w:r w:rsidRPr="00E72D02">
        <w:rPr>
          <w:rStyle w:val="Style13ptBold"/>
        </w:rPr>
        <w:t xml:space="preserve">Davenport ’20 </w:t>
      </w:r>
      <w:r w:rsidRPr="00E72D02">
        <w:t xml:space="preserve">[Christian, covers NASA and the space industry for The Washington Post's Financial desk. He joined The Post in 2000 and has served as an editor on the Metro desk and as a reporter covering military affairs. He is the author of "The Space Barons: Elon Musk, Jeff Bezos </w:t>
      </w:r>
      <w:r w:rsidRPr="00E72D02">
        <w:lastRenderedPageBreak/>
        <w:t>and the Quest to Colonize the Cosmos", “The International Space Station can’t stay up there forever. Will privately run, commercial replacements be ready in time?”, 12-23-2020, The Washington Post, https://www.washingtonpost.com/technology/2020/12/23/space-station-replace-biden/?outputType=amp]//pranav</w:t>
      </w:r>
    </w:p>
    <w:p w14:paraId="4C488A9E" w14:textId="77777777" w:rsidR="00CB2411" w:rsidRPr="00E72D02" w:rsidRDefault="00CB2411" w:rsidP="00CB2411">
      <w:pPr>
        <w:rPr>
          <w:rStyle w:val="Emphasis"/>
        </w:rPr>
      </w:pPr>
      <w:r w:rsidRPr="00E72D02">
        <w:t xml:space="preserve">But while those </w:t>
      </w:r>
      <w:r w:rsidRPr="00E72D02">
        <w:rPr>
          <w:rStyle w:val="Emphasis"/>
          <w:highlight w:val="green"/>
        </w:rPr>
        <w:t>options</w:t>
      </w:r>
      <w:r w:rsidRPr="00E72D02">
        <w:t xml:space="preserve"> show promise, they </w:t>
      </w:r>
      <w:r w:rsidRPr="00E72D02">
        <w:rPr>
          <w:rStyle w:val="Emphasis"/>
        </w:rPr>
        <w:t xml:space="preserve">are still </w:t>
      </w:r>
      <w:r w:rsidRPr="00E72D02">
        <w:rPr>
          <w:rStyle w:val="Emphasis"/>
          <w:highlight w:val="green"/>
        </w:rPr>
        <w:t>unproven and years from</w:t>
      </w:r>
      <w:r w:rsidRPr="00E72D02">
        <w:rPr>
          <w:rStyle w:val="Emphasis"/>
        </w:rPr>
        <w:t xml:space="preserve"> hitting </w:t>
      </w:r>
      <w:r w:rsidRPr="00E72D02">
        <w:rPr>
          <w:rStyle w:val="Emphasis"/>
          <w:highlight w:val="green"/>
        </w:rPr>
        <w:t>the market</w:t>
      </w:r>
      <w:r w:rsidRPr="00E72D02">
        <w:rPr>
          <w:rStyle w:val="Emphasis"/>
        </w:rPr>
        <w:t>.</w:t>
      </w:r>
    </w:p>
    <w:p w14:paraId="15FABA79" w14:textId="77777777" w:rsidR="00CB2411" w:rsidRPr="00E72D02" w:rsidRDefault="00CB2411" w:rsidP="00CB2411">
      <w:r w:rsidRPr="00E72D02">
        <w:t xml:space="preserve">As a result, </w:t>
      </w:r>
      <w:r w:rsidRPr="00E72D02">
        <w:rPr>
          <w:rStyle w:val="StyleUnderline"/>
        </w:rPr>
        <w:t>NASA has been increasingly concerned it could have a gap in low Earth orbit</w:t>
      </w:r>
      <w:r w:rsidRPr="00E72D02">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p>
    <w:p w14:paraId="4ED07D16" w14:textId="77777777" w:rsidR="00CB2411" w:rsidRPr="00E72D02" w:rsidRDefault="00CB2411" w:rsidP="00CB2411">
      <w:r w:rsidRPr="00E72D02">
        <w:rPr>
          <w:rStyle w:val="Emphasis"/>
        </w:rPr>
        <w:t>Even if the station is extended, NASA needs to be working now on its replacement</w:t>
      </w:r>
      <w:r w:rsidRPr="00E72D02">
        <w:t>,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launched until 1998. Since then, NASA has invested more than $100 billion in the facility, which receives more than $3 billion annually from NASA.</w:t>
      </w:r>
    </w:p>
    <w:p w14:paraId="2F5B999F" w14:textId="77777777" w:rsidR="00CB2411" w:rsidRPr="00E72D02" w:rsidRDefault="00CB2411" w:rsidP="00CB2411"/>
    <w:p w14:paraId="6821406D" w14:textId="77777777" w:rsidR="00CB2411" w:rsidRPr="00E72D02" w:rsidRDefault="00CB2411" w:rsidP="00CB2411">
      <w:r w:rsidRPr="00E72D02">
        <w:rPr>
          <w:rStyle w:val="Emphasis"/>
          <w:highlight w:val="green"/>
        </w:rPr>
        <w:t>Privately run stations</w:t>
      </w:r>
      <w:r w:rsidRPr="00E72D02">
        <w:rPr>
          <w:rStyle w:val="Emphasis"/>
        </w:rPr>
        <w:t xml:space="preserve"> would also </w:t>
      </w:r>
      <w:r w:rsidRPr="00E72D02">
        <w:rPr>
          <w:rStyle w:val="Emphasis"/>
          <w:highlight w:val="green"/>
        </w:rPr>
        <w:t>need time to build</w:t>
      </w:r>
      <w:r w:rsidRPr="00E72D02">
        <w:rPr>
          <w:rStyle w:val="Emphasis"/>
        </w:rPr>
        <w:t xml:space="preserve"> their business </w:t>
      </w:r>
      <w:r w:rsidRPr="00E72D02">
        <w:rPr>
          <w:rStyle w:val="Emphasis"/>
          <w:highlight w:val="green"/>
        </w:rPr>
        <w:t>cases</w:t>
      </w:r>
      <w:r w:rsidRPr="00E72D02">
        <w:rPr>
          <w:rStyle w:val="Emphasis"/>
        </w:rPr>
        <w:t xml:space="preserve">, </w:t>
      </w:r>
      <w:r w:rsidRPr="00E72D02">
        <w:rPr>
          <w:rStyle w:val="Emphasis"/>
          <w:highlight w:val="green"/>
        </w:rPr>
        <w:t>sign</w:t>
      </w:r>
      <w:r w:rsidRPr="00E72D02">
        <w:rPr>
          <w:rStyle w:val="Emphasis"/>
        </w:rPr>
        <w:t xml:space="preserve">ing foreign governments as </w:t>
      </w:r>
      <w:r w:rsidRPr="00E72D02">
        <w:rPr>
          <w:rStyle w:val="Emphasis"/>
          <w:highlight w:val="green"/>
        </w:rPr>
        <w:t>tenants</w:t>
      </w:r>
      <w:r w:rsidRPr="00E72D02">
        <w:rPr>
          <w:rStyle w:val="Emphasis"/>
        </w:rPr>
        <w:t xml:space="preserve">, </w:t>
      </w:r>
      <w:r w:rsidRPr="00E72D02">
        <w:rPr>
          <w:rStyle w:val="Emphasis"/>
          <w:highlight w:val="green"/>
        </w:rPr>
        <w:t>working</w:t>
      </w:r>
      <w:r w:rsidRPr="00E72D02">
        <w:rPr>
          <w:rStyle w:val="Emphasis"/>
        </w:rPr>
        <w:t xml:space="preserve"> </w:t>
      </w:r>
      <w:r w:rsidRPr="00E72D02">
        <w:rPr>
          <w:rStyle w:val="Emphasis"/>
          <w:highlight w:val="green"/>
        </w:rPr>
        <w:t>with companies</w:t>
      </w:r>
      <w:r w:rsidRPr="00E72D02">
        <w:rPr>
          <w:rStyle w:val="Emphasis"/>
        </w:rPr>
        <w:t xml:space="preserve"> and universities </w:t>
      </w:r>
      <w:r w:rsidRPr="00E72D02">
        <w:rPr>
          <w:rStyle w:val="Emphasis"/>
          <w:highlight w:val="green"/>
        </w:rPr>
        <w:t>that want</w:t>
      </w:r>
      <w:r w:rsidRPr="00E72D02">
        <w:rPr>
          <w:rStyle w:val="Emphasis"/>
        </w:rPr>
        <w:t xml:space="preserve"> to do </w:t>
      </w:r>
      <w:r w:rsidRPr="00E72D02">
        <w:rPr>
          <w:rStyle w:val="Emphasis"/>
          <w:highlight w:val="green"/>
        </w:rPr>
        <w:t>research</w:t>
      </w:r>
      <w:r w:rsidRPr="00E72D02">
        <w:rPr>
          <w:rStyle w:val="Emphasis"/>
        </w:rPr>
        <w:t xml:space="preserve"> in space, </w:t>
      </w:r>
      <w:r w:rsidRPr="00E72D02">
        <w:rPr>
          <w:rStyle w:val="Emphasis"/>
          <w:highlight w:val="green"/>
        </w:rPr>
        <w:t>and</w:t>
      </w:r>
      <w:r w:rsidRPr="00E72D02">
        <w:rPr>
          <w:rStyle w:val="Emphasis"/>
        </w:rPr>
        <w:t xml:space="preserve"> wealthy </w:t>
      </w:r>
      <w:r w:rsidRPr="00E72D02">
        <w:rPr>
          <w:rStyle w:val="Emphasis"/>
          <w:highlight w:val="green"/>
        </w:rPr>
        <w:t>tourists</w:t>
      </w:r>
      <w:r w:rsidRPr="00E72D02">
        <w:rPr>
          <w:rStyle w:val="Emphasis"/>
        </w:rPr>
        <w:t xml:space="preserve"> who would pay millions of dollars to visit</w:t>
      </w:r>
      <w:r w:rsidRPr="00E72D02">
        <w:t>.</w:t>
      </w:r>
    </w:p>
    <w:p w14:paraId="5EB1835E" w14:textId="77777777" w:rsidR="00CB2411" w:rsidRPr="00E72D02" w:rsidRDefault="00CB2411" w:rsidP="00CB2411">
      <w:r w:rsidRPr="00E72D02">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p>
    <w:p w14:paraId="5B098AF5" w14:textId="77777777" w:rsidR="00CB2411" w:rsidRPr="00E72D02" w:rsidRDefault="00CB2411" w:rsidP="00CB2411"/>
    <w:p w14:paraId="1824C2BB" w14:textId="77777777" w:rsidR="00CB2411" w:rsidRPr="00E72D02" w:rsidRDefault="00CB2411" w:rsidP="00CB2411">
      <w:r w:rsidRPr="00E72D02">
        <w:t xml:space="preserve">“I think it would be a tragedy if, after all of this time and all of this effort, we were to abandon low Earth orbit and cede that territory,” NASA administrator Jim </w:t>
      </w:r>
      <w:proofErr w:type="spellStart"/>
      <w:r w:rsidRPr="00E72D02">
        <w:t>Bridenstine</w:t>
      </w:r>
      <w:proofErr w:type="spellEnd"/>
      <w:r w:rsidRPr="00E72D02">
        <w:t xml:space="preserve"> told a Senate panel earlier this year.</w:t>
      </w:r>
    </w:p>
    <w:p w14:paraId="554F3EB9" w14:textId="77777777" w:rsidR="00CB2411" w:rsidRPr="00E72D02" w:rsidRDefault="00CB2411" w:rsidP="00CB2411"/>
    <w:p w14:paraId="5C262149" w14:textId="77777777" w:rsidR="00CB2411" w:rsidRPr="00E72D02" w:rsidRDefault="00CB2411" w:rsidP="00CB2411">
      <w:r w:rsidRPr="00E72D02">
        <w:rPr>
          <w:rStyle w:val="Emphasis"/>
        </w:rPr>
        <w:t xml:space="preserve">The </w:t>
      </w:r>
      <w:r w:rsidRPr="00E72D02">
        <w:rPr>
          <w:rStyle w:val="Emphasis"/>
          <w:highlight w:val="green"/>
        </w:rPr>
        <w:t>ISS</w:t>
      </w:r>
      <w:r w:rsidRPr="00E72D02">
        <w:rPr>
          <w:rStyle w:val="Emphasis"/>
        </w:rPr>
        <w:t xml:space="preserve"> still does </w:t>
      </w:r>
      <w:r w:rsidRPr="00E72D02">
        <w:rPr>
          <w:rStyle w:val="Emphasis"/>
          <w:highlight w:val="green"/>
        </w:rPr>
        <w:t>have</w:t>
      </w:r>
      <w:r w:rsidRPr="00E72D02">
        <w:rPr>
          <w:rStyle w:val="Emphasis"/>
        </w:rPr>
        <w:t xml:space="preserve"> some </w:t>
      </w:r>
      <w:r w:rsidRPr="00E72D02">
        <w:rPr>
          <w:rStyle w:val="Emphasis"/>
          <w:highlight w:val="green"/>
        </w:rPr>
        <w:t>good years left</w:t>
      </w:r>
      <w:r w:rsidRPr="00E72D02">
        <w:rPr>
          <w:rStyle w:val="Emphasis"/>
        </w:rPr>
        <w:t>,</w:t>
      </w:r>
      <w:r w:rsidRPr="00E72D02">
        <w:t xml:space="preserve"> officials said. “</w:t>
      </w:r>
      <w:r w:rsidRPr="00E72D02">
        <w:rPr>
          <w:rStyle w:val="Emphasis"/>
        </w:rPr>
        <w:t xml:space="preserve">We’re </w:t>
      </w:r>
      <w:r w:rsidRPr="00E72D02">
        <w:rPr>
          <w:rStyle w:val="Emphasis"/>
          <w:highlight w:val="green"/>
        </w:rPr>
        <w:t>good from</w:t>
      </w:r>
      <w:r w:rsidRPr="00E72D02">
        <w:rPr>
          <w:rStyle w:val="Emphasis"/>
        </w:rPr>
        <w:t xml:space="preserve"> an </w:t>
      </w:r>
      <w:r w:rsidRPr="00E72D02">
        <w:rPr>
          <w:rStyle w:val="Emphasis"/>
          <w:highlight w:val="green"/>
        </w:rPr>
        <w:t>engineering standpoint</w:t>
      </w:r>
      <w:r w:rsidRPr="00E72D02">
        <w:rPr>
          <w:rStyle w:val="Emphasis"/>
        </w:rPr>
        <w:t>,”</w:t>
      </w:r>
      <w:r w:rsidRPr="00E72D02">
        <w:t xml:space="preserve"> Joel Montalbano, NASA’s space station program manager, said in an interview. “</w:t>
      </w:r>
      <w:r w:rsidRPr="00E72D02">
        <w:rPr>
          <w:rStyle w:val="Emphasis"/>
        </w:rPr>
        <w:t xml:space="preserve">We’re </w:t>
      </w:r>
      <w:r w:rsidRPr="00E72D02">
        <w:rPr>
          <w:rStyle w:val="Emphasis"/>
          <w:highlight w:val="green"/>
        </w:rPr>
        <w:t>cleared through 2028</w:t>
      </w:r>
      <w:r w:rsidRPr="00E72D02">
        <w:t>.”</w:t>
      </w:r>
    </w:p>
    <w:p w14:paraId="3DD7E4CE" w14:textId="77777777" w:rsidR="00CB2411" w:rsidRPr="00E72D02" w:rsidRDefault="00CB2411" w:rsidP="00CB2411"/>
    <w:p w14:paraId="1E719345" w14:textId="77777777" w:rsidR="00CB2411" w:rsidRPr="00E72D02" w:rsidRDefault="00CB2411" w:rsidP="00CB2411">
      <w:r w:rsidRPr="00E72D02">
        <w:t xml:space="preserve">Boeing, which is paid $225 million per year as the prime contractor supporting space station operations, </w:t>
      </w:r>
      <w:r w:rsidRPr="00E72D02">
        <w:rPr>
          <w:rStyle w:val="Emphasis"/>
        </w:rPr>
        <w:t xml:space="preserve">said it </w:t>
      </w:r>
      <w:r w:rsidRPr="00E72D02">
        <w:rPr>
          <w:rStyle w:val="Emphasis"/>
          <w:highlight w:val="green"/>
        </w:rPr>
        <w:t>could stay in orbit</w:t>
      </w:r>
      <w:r w:rsidRPr="00E72D02">
        <w:rPr>
          <w:rStyle w:val="Emphasis"/>
        </w:rPr>
        <w:t xml:space="preserve"> for even </w:t>
      </w:r>
      <w:r w:rsidRPr="00E72D02">
        <w:rPr>
          <w:rStyle w:val="Emphasis"/>
          <w:highlight w:val="green"/>
        </w:rPr>
        <w:t>longer</w:t>
      </w:r>
      <w:r w:rsidRPr="00E72D02">
        <w:t>.</w:t>
      </w:r>
    </w:p>
    <w:p w14:paraId="062B8F25" w14:textId="77777777" w:rsidR="00CB2411" w:rsidRPr="00E72D02" w:rsidRDefault="00CB2411" w:rsidP="00CB2411">
      <w:r w:rsidRPr="00E72D02">
        <w:lastRenderedPageBreak/>
        <w:t>“</w:t>
      </w:r>
      <w:r w:rsidRPr="00E72D02">
        <w:rPr>
          <w:rStyle w:val="Emphasis"/>
        </w:rPr>
        <w:t xml:space="preserve">The ISS is </w:t>
      </w:r>
      <w:r w:rsidRPr="00E72D02">
        <w:rPr>
          <w:rStyle w:val="Emphasis"/>
          <w:highlight w:val="green"/>
        </w:rPr>
        <w:t>incredibly healthy</w:t>
      </w:r>
      <w:r w:rsidRPr="00E72D02">
        <w:rPr>
          <w:rStyle w:val="Emphasis"/>
        </w:rPr>
        <w:t xml:space="preserve">, with </w:t>
      </w:r>
      <w:r w:rsidRPr="00E72D02">
        <w:rPr>
          <w:rStyle w:val="Emphasis"/>
          <w:highlight w:val="green"/>
        </w:rPr>
        <w:t>life capability well beyond 2030</w:t>
      </w:r>
      <w:r w:rsidRPr="00E72D02">
        <w:rPr>
          <w:highlight w:val="green"/>
        </w:rPr>
        <w:t>,”</w:t>
      </w:r>
      <w:r w:rsidRPr="00E72D02">
        <w:t xml:space="preserve"> said John Mulholland, Boeing’s ISS program manager. </w:t>
      </w:r>
      <w:r w:rsidRPr="00E72D02">
        <w:rPr>
          <w:rStyle w:val="Emphasis"/>
        </w:rPr>
        <w:t>He said the U.S. and Russia recently completed a life extension study “and all the hardware has been cleared to a minimum of 2030. That’s a real testament to the design and the maintenance that’s been done on it.”</w:t>
      </w:r>
    </w:p>
    <w:p w14:paraId="501F2015" w14:textId="77777777" w:rsidR="00CB2411" w:rsidRPr="00E72D02" w:rsidRDefault="00CB2411" w:rsidP="00CB2411"/>
    <w:p w14:paraId="551EB4D2" w14:textId="77777777" w:rsidR="00CB2411" w:rsidRPr="00E72D02" w:rsidRDefault="00CB2411" w:rsidP="00CB2411">
      <w:pPr>
        <w:rPr>
          <w:rStyle w:val="Emphasis"/>
        </w:rPr>
      </w:pPr>
      <w:r w:rsidRPr="00E72D02">
        <w:rPr>
          <w:rStyle w:val="Emphasis"/>
        </w:rPr>
        <w:t xml:space="preserve">Recently, the station got </w:t>
      </w:r>
      <w:r w:rsidRPr="00E72D02">
        <w:rPr>
          <w:rStyle w:val="Emphasis"/>
          <w:highlight w:val="green"/>
        </w:rPr>
        <w:t>new</w:t>
      </w:r>
      <w:r w:rsidRPr="00E72D02">
        <w:rPr>
          <w:rStyle w:val="Emphasis"/>
        </w:rPr>
        <w:t xml:space="preserve"> lithium-ion </w:t>
      </w:r>
      <w:r w:rsidRPr="00E72D02">
        <w:rPr>
          <w:rStyle w:val="Emphasis"/>
          <w:highlight w:val="green"/>
        </w:rPr>
        <w:t>batteries</w:t>
      </w:r>
      <w:r w:rsidRPr="00E72D02">
        <w:rPr>
          <w:rStyle w:val="Emphasis"/>
        </w:rPr>
        <w:t xml:space="preserve"> that “are less than half the size of the original batteries and produce twice the power</w:t>
      </w:r>
      <w:r w:rsidRPr="00E72D02">
        <w:t xml:space="preserve">,” Mulholland said. </w:t>
      </w:r>
      <w:r w:rsidRPr="00E72D02">
        <w:rPr>
          <w:rStyle w:val="Emphasis"/>
        </w:rPr>
        <w:t xml:space="preserve">The power upgrade also </w:t>
      </w:r>
      <w:r w:rsidRPr="00E72D02">
        <w:rPr>
          <w:rStyle w:val="Emphasis"/>
          <w:highlight w:val="green"/>
        </w:rPr>
        <w:t>doubled</w:t>
      </w:r>
      <w:r w:rsidRPr="00E72D02">
        <w:rPr>
          <w:rStyle w:val="Emphasis"/>
        </w:rPr>
        <w:t xml:space="preserve"> the </w:t>
      </w:r>
      <w:r w:rsidRPr="00E72D02">
        <w:rPr>
          <w:rStyle w:val="Emphasis"/>
          <w:highlight w:val="green"/>
        </w:rPr>
        <w:t>speed</w:t>
      </w:r>
      <w:r w:rsidRPr="00E72D02">
        <w:rPr>
          <w:rStyle w:val="Emphasis"/>
        </w:rPr>
        <w:t xml:space="preserve"> at which the </w:t>
      </w:r>
      <w:r w:rsidRPr="00E72D02">
        <w:rPr>
          <w:rStyle w:val="Emphasis"/>
          <w:highlight w:val="green"/>
        </w:rPr>
        <w:t>station’s</w:t>
      </w:r>
      <w:r w:rsidRPr="00E72D02">
        <w:rPr>
          <w:rStyle w:val="Emphasis"/>
        </w:rPr>
        <w:t xml:space="preserve"> crew can send </w:t>
      </w:r>
      <w:r w:rsidRPr="00E72D02">
        <w:rPr>
          <w:rStyle w:val="Emphasis"/>
          <w:highlight w:val="green"/>
        </w:rPr>
        <w:t>data</w:t>
      </w:r>
      <w:r w:rsidRPr="00E72D02">
        <w:rPr>
          <w:rStyle w:val="Emphasis"/>
        </w:rPr>
        <w:t xml:space="preserve"> from science experiments back to Earth.</w:t>
      </w:r>
    </w:p>
    <w:p w14:paraId="160BCB69" w14:textId="77777777" w:rsidR="00CB2411" w:rsidRPr="00E72D02" w:rsidRDefault="00CB2411" w:rsidP="00CB2411"/>
    <w:p w14:paraId="5D873CEE" w14:textId="77777777" w:rsidR="00CB2411" w:rsidRPr="00E72D02" w:rsidRDefault="00CB2411" w:rsidP="00CB2411">
      <w:r w:rsidRPr="00E72D02">
        <w:t xml:space="preserve">Over the years, </w:t>
      </w:r>
      <w:r w:rsidRPr="00E72D02">
        <w:rPr>
          <w:rStyle w:val="Emphasis"/>
        </w:rPr>
        <w:t xml:space="preserve">the station’s </w:t>
      </w:r>
      <w:r w:rsidRPr="00E72D02">
        <w:rPr>
          <w:rStyle w:val="Emphasis"/>
          <w:highlight w:val="green"/>
        </w:rPr>
        <w:t>water recovery</w:t>
      </w:r>
      <w:r w:rsidRPr="00E72D02">
        <w:rPr>
          <w:rStyle w:val="Emphasis"/>
        </w:rPr>
        <w:t xml:space="preserve"> system </w:t>
      </w:r>
      <w:r w:rsidRPr="00E72D02">
        <w:rPr>
          <w:rStyle w:val="Emphasis"/>
          <w:highlight w:val="green"/>
        </w:rPr>
        <w:t>has improved</w:t>
      </w:r>
      <w:r w:rsidRPr="00E72D02">
        <w:rPr>
          <w:rStyle w:val="Emphasis"/>
        </w:rPr>
        <w:t xml:space="preserve"> to the point where today, 95 percent of the water used for drinking and cooking is recycled</w:t>
      </w:r>
      <w:r w:rsidRPr="00E72D02">
        <w:t xml:space="preserve">, Montalbano said. </w:t>
      </w:r>
      <w:r w:rsidRPr="00E72D02">
        <w:rPr>
          <w:rStyle w:val="Emphasis"/>
        </w:rPr>
        <w:t xml:space="preserve">The </w:t>
      </w:r>
      <w:r w:rsidRPr="00E72D02">
        <w:rPr>
          <w:rStyle w:val="Emphasis"/>
          <w:highlight w:val="green"/>
        </w:rPr>
        <w:t>communications</w:t>
      </w:r>
      <w:r w:rsidRPr="00E72D02">
        <w:rPr>
          <w:rStyle w:val="Emphasis"/>
        </w:rPr>
        <w:t xml:space="preserve"> systems </w:t>
      </w:r>
      <w:r w:rsidRPr="00E72D02">
        <w:rPr>
          <w:rStyle w:val="Emphasis"/>
          <w:highlight w:val="green"/>
        </w:rPr>
        <w:t>have</w:t>
      </w:r>
      <w:r w:rsidRPr="00E72D02">
        <w:rPr>
          <w:rStyle w:val="Emphasis"/>
        </w:rPr>
        <w:t xml:space="preserve"> also </w:t>
      </w:r>
      <w:r w:rsidRPr="00E72D02">
        <w:rPr>
          <w:rStyle w:val="Emphasis"/>
          <w:highlight w:val="green"/>
        </w:rPr>
        <w:t>been upgraded</w:t>
      </w:r>
      <w:r w:rsidRPr="00E72D02">
        <w:rPr>
          <w:rStyle w:val="Emphasis"/>
        </w:rPr>
        <w:t xml:space="preserve">, </w:t>
      </w:r>
      <w:r w:rsidRPr="00E72D02">
        <w:rPr>
          <w:rStyle w:val="Emphasis"/>
          <w:highlight w:val="green"/>
        </w:rPr>
        <w:t>as have</w:t>
      </w:r>
      <w:r w:rsidRPr="00E72D02">
        <w:rPr>
          <w:rStyle w:val="Emphasis"/>
        </w:rPr>
        <w:t xml:space="preserve"> </w:t>
      </w:r>
      <w:r w:rsidRPr="00E72D02">
        <w:rPr>
          <w:rStyle w:val="Emphasis"/>
          <w:highlight w:val="green"/>
        </w:rPr>
        <w:t>life support systems</w:t>
      </w:r>
      <w:r w:rsidRPr="00E72D02">
        <w:rPr>
          <w:rStyle w:val="Emphasis"/>
        </w:rPr>
        <w:t xml:space="preserve"> like carbon dioxide removal</w:t>
      </w:r>
      <w:r w:rsidRPr="00E72D02">
        <w:t>.</w:t>
      </w:r>
    </w:p>
    <w:p w14:paraId="283962BC" w14:textId="77777777" w:rsidR="00CB2411" w:rsidRPr="00E72D02" w:rsidRDefault="00CB2411" w:rsidP="00CB2411">
      <w:pPr>
        <w:pStyle w:val="Heading4"/>
        <w:rPr>
          <w:rFonts w:cs="Arial"/>
        </w:rPr>
      </w:pPr>
      <w:r>
        <w:rPr>
          <w:rFonts w:cs="Arial"/>
        </w:rPr>
        <w:t xml:space="preserve">Militarization is inevitable, but reinvigorating space multilateralism, solves future militarization that spills over into conflict – brings revisionist powers to the table. </w:t>
      </w:r>
    </w:p>
    <w:p w14:paraId="3C8D8BD5" w14:textId="77777777" w:rsidR="00CB2411" w:rsidRPr="00E72D02" w:rsidRDefault="00CB2411" w:rsidP="00CB2411">
      <w:pPr>
        <w:rPr>
          <w:rStyle w:val="Style13ptBold"/>
        </w:rPr>
      </w:pPr>
      <w:r w:rsidRPr="00E72D02">
        <w:rPr>
          <w:rStyle w:val="Style13ptBold"/>
        </w:rPr>
        <w:t xml:space="preserve">Mason ’21 </w:t>
      </w:r>
      <w:r w:rsidRPr="00E72D02">
        <w:t>[Paul, author of several books, and a visiting professor at the University of Wolverhampton, “How to halt the space arms race”, 11-17-2021, New Statesman, https://www.newstatesman.com/comment/2021/11/how-to-halt-the-space-arms-race]//pranav</w:t>
      </w:r>
    </w:p>
    <w:p w14:paraId="1D3A3370" w14:textId="77777777" w:rsidR="00CB2411" w:rsidRPr="00E72D02" w:rsidRDefault="00CB2411" w:rsidP="00CB2411">
      <w:pPr>
        <w:rPr>
          <w:sz w:val="16"/>
        </w:rPr>
      </w:pPr>
      <w:r w:rsidRPr="00E72D02">
        <w:rPr>
          <w:rStyle w:val="Emphasis"/>
        </w:rPr>
        <w:t xml:space="preserve">Could space be </w:t>
      </w:r>
      <w:proofErr w:type="spellStart"/>
      <w:r w:rsidRPr="00E72D02">
        <w:rPr>
          <w:rStyle w:val="Emphasis"/>
        </w:rPr>
        <w:t>demilitarised</w:t>
      </w:r>
      <w:proofErr w:type="spellEnd"/>
      <w:r w:rsidRPr="00E72D02">
        <w:rPr>
          <w:rStyle w:val="Emphasis"/>
        </w:rPr>
        <w:t>? Not a chance</w:t>
      </w:r>
      <w:r w:rsidRPr="00E72D02">
        <w:rPr>
          <w:sz w:val="16"/>
        </w:rPr>
        <w:t xml:space="preserve">, say the experts, who point out that – in contrast to the space exploration of the popular imagination, where it is still seen as a benign, trans-national </w:t>
      </w:r>
      <w:proofErr w:type="spellStart"/>
      <w:r w:rsidRPr="00E72D02">
        <w:rPr>
          <w:sz w:val="16"/>
        </w:rPr>
        <w:t>endeavour</w:t>
      </w:r>
      <w:proofErr w:type="spellEnd"/>
      <w:r w:rsidRPr="00E72D02">
        <w:rPr>
          <w:sz w:val="16"/>
        </w:rPr>
        <w:t xml:space="preserve">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 xml:space="preserve">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w:t>
      </w:r>
      <w:proofErr w:type="spellStart"/>
      <w:r w:rsidRPr="00E72D02">
        <w:rPr>
          <w:sz w:val="16"/>
        </w:rPr>
        <w:t>minimise</w:t>
      </w:r>
      <w:proofErr w:type="spellEnd"/>
      <w:r w:rsidRPr="00E72D02">
        <w:rPr>
          <w:sz w:val="16"/>
        </w:rPr>
        <w:t xml:space="preserve"> or regulate aggression – for example, limiting the possession of nuclear weapons or the deployment of </w:t>
      </w:r>
      <w:proofErr w:type="spellStart"/>
      <w:r w:rsidRPr="00E72D02">
        <w:rPr>
          <w:sz w:val="16"/>
        </w:rPr>
        <w:t>armoured</w:t>
      </w:r>
      <w:proofErr w:type="spellEnd"/>
      <w:r w:rsidRPr="00E72D02">
        <w:rPr>
          <w:sz w:val="16"/>
        </w:rPr>
        <w:t xml:space="preserve">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framework 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 xml:space="preserve">India, </w:t>
      </w:r>
      <w:proofErr w:type="gramStart"/>
      <w:r w:rsidRPr="00E72D02">
        <w:rPr>
          <w:rStyle w:val="Emphasis"/>
          <w:highlight w:val="green"/>
        </w:rPr>
        <w:t>Israel</w:t>
      </w:r>
      <w:proofErr w:type="gramEnd"/>
      <w:r w:rsidRPr="00E72D02">
        <w:rPr>
          <w:rStyle w:val="Emphasis"/>
          <w:highlight w:val="green"/>
        </w:rPr>
        <w:t xml:space="preserve">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w:t>
      </w:r>
      <w:proofErr w:type="spellStart"/>
      <w:r w:rsidRPr="00E72D02">
        <w:rPr>
          <w:sz w:val="16"/>
        </w:rPr>
        <w:t>untrammelled</w:t>
      </w:r>
      <w:proofErr w:type="spellEnd"/>
      <w:r w:rsidRPr="00E72D02">
        <w:rPr>
          <w:sz w:val="16"/>
        </w:rPr>
        <w:t xml:space="preserve"> power in space. They will zap their own </w:t>
      </w:r>
      <w:r w:rsidRPr="00E72D02">
        <w:rPr>
          <w:sz w:val="16"/>
        </w:rPr>
        <w:lastRenderedPageBreak/>
        <w:t xml:space="preserve">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w:t>
      </w:r>
      <w:proofErr w:type="spellStart"/>
      <w:r w:rsidRPr="00E72D02">
        <w:rPr>
          <w:sz w:val="16"/>
        </w:rPr>
        <w:t>militarisation</w:t>
      </w:r>
      <w:proofErr w:type="spellEnd"/>
      <w:r w:rsidRPr="00E72D02">
        <w:rPr>
          <w:sz w:val="16"/>
        </w:rPr>
        <w:t xml:space="preserve"> documenting significant offensive capabilities. As a medium-sized power, self-excluded from large parts of the EU’s space </w:t>
      </w:r>
      <w:proofErr w:type="spellStart"/>
      <w:r w:rsidRPr="00E72D02">
        <w:rPr>
          <w:sz w:val="16"/>
        </w:rPr>
        <w:t>programmes</w:t>
      </w:r>
      <w:proofErr w:type="spellEnd"/>
      <w:r w:rsidRPr="00E72D02">
        <w:rPr>
          <w:sz w:val="16"/>
        </w:rPr>
        <w:t xml:space="preserve">, it is in Britain’s interest </w:t>
      </w:r>
      <w:r w:rsidRPr="00E72D02">
        <w:rPr>
          <w:rStyle w:val="Emphasis"/>
        </w:rPr>
        <w:t xml:space="preserve">to promote order, </w:t>
      </w:r>
      <w:proofErr w:type="gramStart"/>
      <w:r w:rsidRPr="00E72D02">
        <w:rPr>
          <w:rStyle w:val="Emphasis"/>
          <w:highlight w:val="green"/>
        </w:rPr>
        <w:t>multilateralism</w:t>
      </w:r>
      <w:proofErr w:type="gramEnd"/>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 xml:space="preserve">further </w:t>
      </w:r>
      <w:proofErr w:type="spellStart"/>
      <w:r w:rsidRPr="00E72D02">
        <w:rPr>
          <w:rStyle w:val="Emphasis"/>
          <w:highlight w:val="green"/>
        </w:rPr>
        <w:t>militarisation</w:t>
      </w:r>
      <w:proofErr w:type="spellEnd"/>
      <w:r w:rsidRPr="00E72D02">
        <w:rPr>
          <w:sz w:val="16"/>
        </w:rPr>
        <w:t>. And, to an extent, haltingly, it has done so, promoting the first real debate at the UN over a new space treaty.</w:t>
      </w:r>
    </w:p>
    <w:p w14:paraId="5CD406FC" w14:textId="77777777" w:rsidR="00CB2411" w:rsidRPr="00E72D02" w:rsidRDefault="00CB2411" w:rsidP="00CB2411">
      <w:pPr>
        <w:pStyle w:val="Heading4"/>
        <w:rPr>
          <w:rFonts w:cs="Arial"/>
        </w:rPr>
      </w:pPr>
      <w:r w:rsidRPr="00E72D02">
        <w:rPr>
          <w:rFonts w:cs="Arial"/>
        </w:rPr>
        <w:t xml:space="preserve">Weaponization of space and dual-use tech results in unsustainable arms races and causes a laundry list of impacts – alternative measures to check weaponization are NOT mutually exclusive with the </w:t>
      </w:r>
      <w:proofErr w:type="spellStart"/>
      <w:r w:rsidRPr="00E72D02">
        <w:rPr>
          <w:rFonts w:cs="Arial"/>
        </w:rPr>
        <w:t>aff</w:t>
      </w:r>
      <w:proofErr w:type="spellEnd"/>
    </w:p>
    <w:p w14:paraId="4D1CCD55" w14:textId="77777777" w:rsidR="00CB2411" w:rsidRPr="00E72D02" w:rsidRDefault="00CB2411" w:rsidP="00CB2411">
      <w:pPr>
        <w:rPr>
          <w:rStyle w:val="Style13ptBold"/>
          <w:b w:val="0"/>
          <w:sz w:val="22"/>
        </w:rPr>
      </w:pPr>
      <w:r w:rsidRPr="00E72D02">
        <w:rPr>
          <w:rStyle w:val="Style13ptBold"/>
        </w:rPr>
        <w:t xml:space="preserve">Ortega et al. ’21 </w:t>
      </w:r>
      <w:r w:rsidRPr="00E72D02">
        <w:t xml:space="preserve">[ALMUDENA AZCÁRATE ORTEGA - associate researcher, John </w:t>
      </w:r>
      <w:proofErr w:type="spellStart"/>
      <w:r w:rsidRPr="00E72D02">
        <w:t>Borrie</w:t>
      </w:r>
      <w:proofErr w:type="spellEnd"/>
      <w:r w:rsidRPr="00E72D02">
        <w:t xml:space="preserve"> - senior research fellow, James </w:t>
      </w:r>
      <w:proofErr w:type="spellStart"/>
      <w:r w:rsidRPr="00E72D02">
        <w:t>Revill</w:t>
      </w:r>
      <w:proofErr w:type="spellEnd"/>
      <w:r w:rsidRPr="00E72D02">
        <w:t xml:space="preserve"> - program lead of the Weapons of Mass Destruction and Other Strategic Weapons </w:t>
      </w:r>
      <w:proofErr w:type="spellStart"/>
      <w:r w:rsidRPr="00E72D02">
        <w:t>Programme</w:t>
      </w:r>
      <w:proofErr w:type="spellEnd"/>
      <w:r w:rsidRPr="00E72D02">
        <w:t xml:space="preserve"> of the United Nations Institute for Disarmament Research, “Star Wars: the not-so-phantom menace”, 05-12-2021, </w:t>
      </w:r>
      <w:hyperlink r:id="rId12" w:history="1">
        <w:r w:rsidRPr="00E72D02">
          <w:rPr>
            <w:rStyle w:val="Hyperlink"/>
          </w:rPr>
          <w:t>https://english.elpais.com/opinion/2021-05-12/star-wars-the-not-so-phantom-menace.html]//pranav</w:t>
        </w:r>
      </w:hyperlink>
      <w:r w:rsidRPr="00E72D02">
        <w:t xml:space="preserve"> *modified for ableist language*</w:t>
      </w:r>
    </w:p>
    <w:p w14:paraId="64FE2346" w14:textId="77777777" w:rsidR="00CB2411" w:rsidRPr="00E72D02" w:rsidRDefault="00CB2411" w:rsidP="00CB2411">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proofErr w:type="spellStart"/>
      <w:r w:rsidRPr="00E72D02">
        <w:rPr>
          <w:rStyle w:val="Emphasis"/>
          <w:highlight w:val="green"/>
        </w:rPr>
        <w:t>fuelling</w:t>
      </w:r>
      <w:proofErr w:type="spellEnd"/>
      <w:r w:rsidRPr="00E72D02">
        <w:rPr>
          <w:rStyle w:val="Emphasis"/>
          <w:highlight w:val="green"/>
        </w:rPr>
        <w:t xml:space="preserve"> an arms race</w:t>
      </w:r>
      <w:r w:rsidRPr="00E72D02">
        <w:rPr>
          <w:rStyle w:val="Emphasis"/>
        </w:rPr>
        <w:t xml:space="preserve">. If the international community doesn’t act to turn down 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 xml:space="preserve">trust deficit </w:t>
      </w:r>
      <w:proofErr w:type="gramStart"/>
      <w:r w:rsidRPr="00E72D02">
        <w:rPr>
          <w:rStyle w:val="Emphasis"/>
          <w:highlight w:val="green"/>
        </w:rPr>
        <w:t>grows</w:t>
      </w:r>
      <w:proofErr w:type="gramEnd"/>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w:t>
      </w:r>
      <w:r w:rsidRPr="00E72D02">
        <w:rPr>
          <w:rStyle w:val="Emphasis"/>
        </w:rPr>
        <w:lastRenderedPageBreak/>
        <w:t>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049C15C4" w14:textId="77777777" w:rsidR="00CB2411" w:rsidRPr="00E72D02" w:rsidRDefault="00CB2411" w:rsidP="00CB2411">
      <w:pPr>
        <w:pStyle w:val="Heading4"/>
        <w:rPr>
          <w:rFonts w:cs="Arial"/>
        </w:rPr>
      </w:pPr>
      <w:r w:rsidRPr="00E72D02">
        <w:rPr>
          <w:rFonts w:cs="Arial"/>
        </w:rPr>
        <w:t>Goes nuclear – great powers are developing nukes for new territorial conflicts in space</w:t>
      </w:r>
    </w:p>
    <w:p w14:paraId="72FBB1CE" w14:textId="77777777" w:rsidR="00CB2411" w:rsidRPr="00E72D02" w:rsidRDefault="00CB2411" w:rsidP="00CB2411">
      <w:pPr>
        <w:rPr>
          <w:rStyle w:val="Style13ptBold"/>
          <w:b w:val="0"/>
          <w:sz w:val="22"/>
        </w:rPr>
      </w:pPr>
      <w:proofErr w:type="spellStart"/>
      <w:r w:rsidRPr="00E72D02">
        <w:rPr>
          <w:rStyle w:val="Style13ptBold"/>
        </w:rPr>
        <w:t>Tisdall</w:t>
      </w:r>
      <w:proofErr w:type="spellEnd"/>
      <w:r w:rsidRPr="00E72D02">
        <w:rPr>
          <w:rStyle w:val="Style13ptBold"/>
        </w:rPr>
        <w:t xml:space="preserve"> ’20 </w:t>
      </w:r>
      <w:r w:rsidRPr="00E72D02">
        <w:t xml:space="preserve">[Simon, foreign affairs commentator. He has been a foreign leader writer, foreign </w:t>
      </w:r>
      <w:proofErr w:type="gramStart"/>
      <w:r w:rsidRPr="00E72D02">
        <w:t>editor</w:t>
      </w:r>
      <w:proofErr w:type="gramEnd"/>
      <w:r w:rsidRPr="00E72D02">
        <w:t xml:space="preserve"> and US editor for the Guardian, “A nuclear arms race in space? It seems we've learned nothing from Hiroshima”, 08-02-2020, The Guardian, https://www.theguardian.com/commentisfree/2020/aug/02/a-nuclear-arms-race-in-space-it-seems-weve-learned-nothing-from-hiroshima]//pranav</w:t>
      </w:r>
    </w:p>
    <w:p w14:paraId="3CE10F1E" w14:textId="77777777" w:rsidR="00CB2411" w:rsidRPr="00E72D02" w:rsidRDefault="00CB2411" w:rsidP="00CB2411">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 xml:space="preserve">US and </w:t>
      </w:r>
      <w:proofErr w:type="gramStart"/>
      <w:r w:rsidRPr="00E72D02">
        <w:rPr>
          <w:rStyle w:val="Emphasis"/>
          <w:highlight w:val="green"/>
        </w:rPr>
        <w:t>China</w:t>
      </w:r>
      <w:r w:rsidRPr="00E72D02">
        <w:rPr>
          <w:rStyle w:val="Emphasis"/>
        </w:rPr>
        <w:t>, and</w:t>
      </w:r>
      <w:proofErr w:type="gramEnd"/>
      <w:r w:rsidRPr="00E72D02">
        <w:rPr>
          <w:rStyle w:val="Emphasis"/>
        </w:rPr>
        <w:t xml:space="preserve">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xml:space="preserve">”. “What [the Russians] are doing is </w:t>
      </w:r>
      <w:proofErr w:type="spellStart"/>
      <w:r w:rsidRPr="00E72D02">
        <w:rPr>
          <w:sz w:val="16"/>
        </w:rPr>
        <w:t>signalling</w:t>
      </w:r>
      <w:proofErr w:type="spellEnd"/>
      <w:r w:rsidRPr="00E72D02">
        <w:rPr>
          <w:sz w:val="16"/>
        </w:rPr>
        <w:t xml:space="preserve"> to the world that they’re 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w:t>
      </w:r>
      <w:proofErr w:type="spellStart"/>
      <w:r w:rsidRPr="00E72D02">
        <w:rPr>
          <w:sz w:val="16"/>
        </w:rPr>
        <w:t>Nato</w:t>
      </w:r>
      <w:proofErr w:type="spellEnd"/>
      <w:r w:rsidRPr="00E72D02">
        <w:rPr>
          <w:sz w:val="16"/>
        </w:rPr>
        <w:t xml:space="preserve"> secretary-general Jens Stoltenberg says the alliance will not deploy weapons in space but is obliged to defend its interests, which include 2,000 orbiting satellites</w:t>
      </w:r>
      <w:r w:rsidRPr="00E72D02">
        <w:rPr>
          <w:rStyle w:val="Emphasis"/>
        </w:rPr>
        <w:t xml:space="preserve">. For </w:t>
      </w:r>
      <w:proofErr w:type="spellStart"/>
      <w:r w:rsidRPr="00E72D02">
        <w:rPr>
          <w:rStyle w:val="Emphasis"/>
        </w:rPr>
        <w:t>Nato</w:t>
      </w:r>
      <w:proofErr w:type="spellEnd"/>
      <w:r w:rsidRPr="00E72D02">
        <w:rPr>
          <w:rStyle w:val="Emphasis"/>
        </w:rPr>
        <w:t>,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w:t>
      </w:r>
      <w:proofErr w:type="spellStart"/>
      <w:r w:rsidRPr="00E72D02">
        <w:rPr>
          <w:sz w:val="16"/>
        </w:rPr>
        <w:t>Sipri</w:t>
      </w:r>
      <w:proofErr w:type="spellEnd"/>
      <w:r w:rsidRPr="00E72D02">
        <w:rPr>
          <w:sz w:val="16"/>
        </w:rPr>
        <w:t xml:space="preserve">), nine states – the US, Russia, China, Israel, the UK, France, India, </w:t>
      </w:r>
      <w:proofErr w:type="gramStart"/>
      <w:r w:rsidRPr="00E72D02">
        <w:rPr>
          <w:sz w:val="16"/>
        </w:rPr>
        <w:t>Pakistan</w:t>
      </w:r>
      <w:proofErr w:type="gramEnd"/>
      <w:r w:rsidRPr="00E72D02">
        <w:rPr>
          <w:sz w:val="16"/>
        </w:rPr>
        <w:t xml:space="preserve">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All these states are either developing or deploying new weapon systems or have announced their intention to do so,”</w:t>
      </w:r>
      <w:r w:rsidRPr="00E72D02">
        <w:rPr>
          <w:sz w:val="16"/>
        </w:rPr>
        <w:t xml:space="preserve"> </w:t>
      </w:r>
      <w:proofErr w:type="spellStart"/>
      <w:r w:rsidRPr="00E72D02">
        <w:rPr>
          <w:sz w:val="16"/>
        </w:rPr>
        <w:t>Sipri’s</w:t>
      </w:r>
      <w:proofErr w:type="spellEnd"/>
      <w:r w:rsidRPr="00E72D02">
        <w:rPr>
          <w:sz w:val="16"/>
        </w:rPr>
        <w:t xml:space="preserve">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proofErr w:type="spellStart"/>
      <w:r w:rsidRPr="00E72D02">
        <w:rPr>
          <w:rStyle w:val="Emphasis"/>
          <w:highlight w:val="green"/>
        </w:rPr>
        <w:t>modernisation</w:t>
      </w:r>
      <w:proofErr w:type="spellEnd"/>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w:t>
      </w:r>
      <w:proofErr w:type="spellStart"/>
      <w:r w:rsidRPr="00E72D02">
        <w:rPr>
          <w:sz w:val="16"/>
        </w:rPr>
        <w:t>Sipri</w:t>
      </w:r>
      <w:proofErr w:type="spellEnd"/>
      <w:r w:rsidRPr="00E72D02">
        <w:rPr>
          <w:sz w:val="16"/>
        </w:rPr>
        <w:t xml:space="preserve"> reported. Meanwhile, North Korea continued to </w:t>
      </w:r>
      <w:proofErr w:type="spellStart"/>
      <w:r w:rsidRPr="00E72D02">
        <w:rPr>
          <w:sz w:val="16"/>
        </w:rPr>
        <w:t>prioritise</w:t>
      </w:r>
      <w:proofErr w:type="spellEnd"/>
      <w:r w:rsidRPr="00E72D02">
        <w:rPr>
          <w:sz w:val="16"/>
        </w:rPr>
        <w:t xml:space="preserve"> its military nuclear </w:t>
      </w:r>
      <w:proofErr w:type="spellStart"/>
      <w:r w:rsidRPr="00E72D02">
        <w:rPr>
          <w:sz w:val="16"/>
        </w:rPr>
        <w:t>programme</w:t>
      </w:r>
      <w:proofErr w:type="spellEnd"/>
      <w:r w:rsidRPr="00E72D02">
        <w:rPr>
          <w:sz w:val="16"/>
        </w:rPr>
        <w:t>,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w:t>
      </w:r>
      <w:r w:rsidRPr="00E72D02">
        <w:rPr>
          <w:sz w:val="16"/>
        </w:rPr>
        <w:lastRenderedPageBreak/>
        <w:t xml:space="preserve">navy was being equipped with nuclear-powered hypersonic cruise missiles, which supposedly have unlimited range, and submarine-launched underwater nuclear drones. Despite celebrated speeches supporting a nuclear-free world, Barack Obama </w:t>
      </w:r>
      <w:proofErr w:type="spellStart"/>
      <w:r w:rsidRPr="00E72D02">
        <w:rPr>
          <w:sz w:val="16"/>
        </w:rPr>
        <w:t>authorised</w:t>
      </w:r>
      <w:proofErr w:type="spellEnd"/>
      <w:r w:rsidRPr="00E72D02">
        <w:rPr>
          <w:sz w:val="16"/>
        </w:rPr>
        <w:t xml:space="preserve">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w:t>
      </w:r>
      <w:proofErr w:type="spellStart"/>
      <w:r w:rsidRPr="00E72D02">
        <w:rPr>
          <w:sz w:val="16"/>
        </w:rPr>
        <w:t>favour</w:t>
      </w:r>
      <w:proofErr w:type="spellEnd"/>
      <w:r w:rsidRPr="00E72D02">
        <w:rPr>
          <w:sz w:val="16"/>
        </w:rPr>
        <w:t xml:space="preserve">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w:t>
      </w:r>
      <w:proofErr w:type="gramStart"/>
      <w:r w:rsidRPr="00E72D02">
        <w:rPr>
          <w:rStyle w:val="Emphasis"/>
        </w:rPr>
        <w:t>Korea</w:t>
      </w:r>
      <w:proofErr w:type="gramEnd"/>
      <w:r w:rsidRPr="00E72D02">
        <w:rPr>
          <w:rStyle w:val="Emphasis"/>
        </w:rPr>
        <w:t xml:space="preserve">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210DBF4D" w14:textId="77777777" w:rsidR="00CB2411" w:rsidRPr="00E72D02" w:rsidRDefault="00CB2411" w:rsidP="00CB2411">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2770B8CD" w14:textId="77777777" w:rsidR="00CB2411" w:rsidRPr="00E72D02" w:rsidRDefault="00CB2411" w:rsidP="00CB2411">
      <w:pPr>
        <w:rPr>
          <w:rFonts w:eastAsia="Calibri"/>
        </w:rPr>
      </w:pPr>
      <w:r w:rsidRPr="00E72D02">
        <w:rPr>
          <w:rFonts w:eastAsia="Calibri"/>
        </w:rPr>
        <w:t xml:space="preserve">-Immediate death -Climate destruction spurring an ice age (Nuclear winter) via nuclear firestorms and smoke -Ozone collapses -2 Billion </w:t>
      </w:r>
      <w:proofErr w:type="spellStart"/>
      <w:r w:rsidRPr="00E72D02">
        <w:rPr>
          <w:rFonts w:eastAsia="Calibri"/>
        </w:rPr>
        <w:t>insta</w:t>
      </w:r>
      <w:proofErr w:type="spellEnd"/>
      <w:r w:rsidRPr="00E72D02">
        <w:rPr>
          <w:rFonts w:eastAsia="Calibri"/>
        </w:rPr>
        <w:t xml:space="preserve">-die in famine -kills  biodiversity -Meltdowns and grid collapse via EMPs -Remaining fallout </w:t>
      </w:r>
    </w:p>
    <w:p w14:paraId="2A6E636B" w14:textId="77777777" w:rsidR="00CB2411" w:rsidRPr="00E72D02" w:rsidRDefault="00CB2411" w:rsidP="00CB2411">
      <w:pPr>
        <w:rPr>
          <w:rFonts w:eastAsia="Calibri"/>
          <w:b/>
          <w:bCs/>
          <w:sz w:val="26"/>
        </w:rPr>
      </w:pPr>
      <w:r w:rsidRPr="00E72D02">
        <w:rPr>
          <w:rFonts w:eastAsia="Calibri"/>
          <w:b/>
          <w:bCs/>
          <w:sz w:val="26"/>
        </w:rPr>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67E8DCA1" w14:textId="77777777" w:rsidR="00CB2411" w:rsidRPr="00830895" w:rsidRDefault="00CB2411" w:rsidP="00CB2411">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climate</w:t>
      </w:r>
      <w:r w:rsidRPr="00E72D02">
        <w:rPr>
          <w:rFonts w:eastAsia="Calibri"/>
          <w:sz w:val="16"/>
        </w:rPr>
        <w:t>[</w:t>
      </w:r>
      <w:proofErr w:type="spellStart"/>
      <w:r w:rsidRPr="00E72D02">
        <w:rPr>
          <w:rFonts w:eastAsia="Calibri"/>
          <w:sz w:val="16"/>
        </w:rPr>
        <w:t>i</w:t>
      </w:r>
      <w:proofErr w:type="spellEnd"/>
      <w:r w:rsidRPr="00E72D02">
        <w:rPr>
          <w:rFonts w:eastAsia="Calibri"/>
          <w:sz w:val="16"/>
        </w:rPr>
        <w:t xml:space="preserve">]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r w:rsidRPr="00E72D02">
        <w:rPr>
          <w:rFonts w:eastAsia="Calibri"/>
          <w:u w:val="single"/>
        </w:rPr>
        <w:t>.”</w:t>
      </w:r>
      <w:r w:rsidRPr="00E72D02">
        <w:rPr>
          <w:rFonts w:eastAsia="Calibri"/>
          <w:sz w:val="12"/>
          <w:u w:val="single"/>
        </w:rPr>
        <w:t>¶</w:t>
      </w:r>
      <w:r w:rsidRPr="00E72D02">
        <w:rPr>
          <w:rFonts w:eastAsia="Calibri"/>
          <w:sz w:val="16"/>
        </w:rPr>
        <w:t xml:space="preserve"> In 2009, I wrote an article[vi] for the </w:t>
      </w:r>
      <w:r w:rsidRPr="00E72D02">
        <w:rPr>
          <w:rFonts w:eastAsia="Calibri"/>
          <w:sz w:val="16"/>
        </w:rPr>
        <w:lastRenderedPageBreak/>
        <w:t xml:space="preserve">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kill most humans and large animal populations</w:t>
      </w:r>
      <w:r w:rsidRPr="00E72D02">
        <w:rPr>
          <w:rFonts w:eastAsia="Calibri"/>
          <w:u w:val="single"/>
        </w:rPr>
        <w:t>.</w:t>
      </w:r>
      <w:r w:rsidRPr="00E72D02">
        <w:rPr>
          <w:rFonts w:eastAsia="Calibri"/>
          <w:sz w:val="12"/>
          <w:u w:val="single"/>
        </w:rPr>
        <w:t>¶</w:t>
      </w:r>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r w:rsidRPr="00E72D02">
        <w:rPr>
          <w:rFonts w:eastAsia="Calibri"/>
          <w:b/>
          <w:iCs/>
          <w:u w:val="single"/>
        </w:rPr>
        <w:t>unrealistic</w:t>
      </w:r>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t>Both sides would be under immense pressure to launch a</w:t>
      </w:r>
      <w:r w:rsidRPr="00E72D02">
        <w:rPr>
          <w:rFonts w:eastAsia="Calibri"/>
          <w:sz w:val="16"/>
        </w:rPr>
        <w:t xml:space="preserve"> preemptive nuclear </w:t>
      </w:r>
      <w:r w:rsidRPr="00E72D02">
        <w:rPr>
          <w:rFonts w:eastAsia="Calibri"/>
          <w:u w:val="single"/>
        </w:rPr>
        <w:t>first-strike</w:t>
      </w:r>
      <w:r w:rsidRPr="00E72D02">
        <w:rPr>
          <w:rFonts w:eastAsia="Calibri"/>
          <w:sz w:val="16"/>
        </w:rPr>
        <w:t xml:space="preserve"> once military hostilities had commenced, especially if nuclear weapons had already been used on the battlefield.</w:t>
      </w:r>
    </w:p>
    <w:p w14:paraId="6B6507BE" w14:textId="77777777" w:rsidR="00CB2411" w:rsidRDefault="00CB2411" w:rsidP="00CB2411">
      <w:pPr>
        <w:pStyle w:val="Heading4"/>
      </w:pPr>
      <w:r>
        <w:t xml:space="preserve">Independently, increases readiness, innovation, and tighter coordination – it’s </w:t>
      </w:r>
      <w:proofErr w:type="gramStart"/>
      <w:r>
        <w:t>try</w:t>
      </w:r>
      <w:proofErr w:type="gramEnd"/>
      <w:r>
        <w:t xml:space="preserve"> or die </w:t>
      </w:r>
      <w:proofErr w:type="spellStart"/>
      <w:r>
        <w:t>aff</w:t>
      </w:r>
      <w:proofErr w:type="spellEnd"/>
    </w:p>
    <w:p w14:paraId="1DE6FC83" w14:textId="77777777" w:rsidR="00CB2411" w:rsidRPr="00C419BE" w:rsidRDefault="00CB2411" w:rsidP="00CB2411">
      <w:pPr>
        <w:rPr>
          <w:rStyle w:val="Style13ptBold"/>
        </w:rPr>
      </w:pPr>
      <w:r>
        <w:rPr>
          <w:rStyle w:val="Style13ptBold"/>
        </w:rPr>
        <w:t>Johnson ’19</w:t>
      </w:r>
      <w:r>
        <w:t xml:space="preserve"> [Kent, </w:t>
      </w:r>
      <w:r w:rsidRPr="00A44490">
        <w:t>retired USAF F-15 Strike Eagle and A-10 Warthog pilot, and political-military advisor on the staff of the secretary of the Air Force, and an adjunct at North Central Texas College in Gainesville, Texas, specializing in defense studies</w:t>
      </w:r>
      <w:r>
        <w:t>, “</w:t>
      </w:r>
      <w:r w:rsidRPr="00A44490">
        <w:t>Public-Private Partnerships in Space – An Approach to Risk Mitigation</w:t>
      </w:r>
      <w:r>
        <w:t xml:space="preserve">”, 05-09-2019, Real Clear Defense, </w:t>
      </w:r>
      <w:r w:rsidRPr="00A44490">
        <w:t>https://www.realcleardefense.com/articles/2019/05/09/public-private_partnerships_in_space__an_approach_to_risk_mitigation_114409.html</w:t>
      </w:r>
      <w:r>
        <w:t>]//pranav</w:t>
      </w:r>
    </w:p>
    <w:p w14:paraId="4171E410" w14:textId="77777777" w:rsidR="00CB2411" w:rsidRPr="00F239FE" w:rsidRDefault="00CB2411" w:rsidP="00CB2411">
      <w:pPr>
        <w:rPr>
          <w:rStyle w:val="Emphasis"/>
        </w:rPr>
      </w:pPr>
      <w:r w:rsidRPr="00F239FE">
        <w:rPr>
          <w:rStyle w:val="Emphasis"/>
        </w:rPr>
        <w:t xml:space="preserve">If the </w:t>
      </w:r>
      <w:r w:rsidRPr="00BF5312">
        <w:rPr>
          <w:rStyle w:val="Emphasis"/>
          <w:highlight w:val="green"/>
        </w:rPr>
        <w:t>USG</w:t>
      </w:r>
      <w:r w:rsidRPr="00F239FE">
        <w:rPr>
          <w:rStyle w:val="Emphasis"/>
        </w:rPr>
        <w:t xml:space="preserve"> is </w:t>
      </w:r>
      <w:r w:rsidRPr="00BF5312">
        <w:rPr>
          <w:rStyle w:val="Emphasis"/>
          <w:highlight w:val="green"/>
        </w:rPr>
        <w:t>serious about acquiring</w:t>
      </w:r>
      <w:r w:rsidRPr="00F239FE">
        <w:rPr>
          <w:rStyle w:val="Emphasis"/>
        </w:rPr>
        <w:t xml:space="preserve"> more </w:t>
      </w:r>
      <w:r w:rsidRPr="00BF5312">
        <w:rPr>
          <w:rStyle w:val="Emphasis"/>
          <w:highlight w:val="green"/>
        </w:rPr>
        <w:t>capability</w:t>
      </w:r>
      <w:r w:rsidRPr="00F239FE">
        <w:rPr>
          <w:rStyle w:val="Emphasis"/>
        </w:rPr>
        <w:t xml:space="preserve"> </w:t>
      </w:r>
      <w:r w:rsidRPr="00BF5312">
        <w:rPr>
          <w:rStyle w:val="Emphasis"/>
          <w:highlight w:val="green"/>
        </w:rPr>
        <w:t>from</w:t>
      </w:r>
      <w:r w:rsidRPr="00F239FE">
        <w:rPr>
          <w:rStyle w:val="Emphasis"/>
        </w:rPr>
        <w:t xml:space="preserve"> the </w:t>
      </w:r>
      <w:r w:rsidRPr="00BF5312">
        <w:rPr>
          <w:rStyle w:val="Emphasis"/>
          <w:highlight w:val="green"/>
        </w:rPr>
        <w:t>commercial</w:t>
      </w:r>
      <w:r w:rsidRPr="00F239FE">
        <w:rPr>
          <w:rStyle w:val="Emphasis"/>
        </w:rPr>
        <w:t xml:space="preserve"> space </w:t>
      </w:r>
      <w:r w:rsidRPr="00BF5312">
        <w:rPr>
          <w:rStyle w:val="Emphasis"/>
          <w:highlight w:val="green"/>
        </w:rPr>
        <w:t>industry</w:t>
      </w:r>
      <w:r w:rsidRPr="00F239FE">
        <w:rPr>
          <w:rStyle w:val="Emphasis"/>
        </w:rPr>
        <w:t xml:space="preserve"> – especially </w:t>
      </w:r>
      <w:proofErr w:type="gramStart"/>
      <w:r w:rsidRPr="00F239FE">
        <w:rPr>
          <w:rStyle w:val="Emphasis"/>
        </w:rPr>
        <w:t xml:space="preserve">as a way </w:t>
      </w:r>
      <w:r w:rsidRPr="00BF5312">
        <w:rPr>
          <w:rStyle w:val="Emphasis"/>
          <w:highlight w:val="green"/>
        </w:rPr>
        <w:t>to</w:t>
      </w:r>
      <w:proofErr w:type="gramEnd"/>
      <w:r w:rsidRPr="00BF5312">
        <w:rPr>
          <w:rStyle w:val="Emphasis"/>
          <w:highlight w:val="green"/>
        </w:rPr>
        <w:t xml:space="preserve"> maintain</w:t>
      </w:r>
      <w:r w:rsidRPr="00F239FE">
        <w:rPr>
          <w:rStyle w:val="Emphasis"/>
        </w:rPr>
        <w:t xml:space="preserve"> an </w:t>
      </w:r>
      <w:r w:rsidRPr="00BF5312">
        <w:rPr>
          <w:rStyle w:val="Emphasis"/>
          <w:highlight w:val="green"/>
        </w:rPr>
        <w:t xml:space="preserve">advantage over </w:t>
      </w:r>
      <w:r w:rsidRPr="00BF5312">
        <w:rPr>
          <w:rStyle w:val="Emphasis"/>
        </w:rPr>
        <w:t xml:space="preserve">peer </w:t>
      </w:r>
      <w:r w:rsidRPr="00BF5312">
        <w:rPr>
          <w:rStyle w:val="Emphasis"/>
          <w:highlight w:val="green"/>
        </w:rPr>
        <w:t>competitors</w:t>
      </w:r>
      <w:r w:rsidRPr="00F46E64">
        <w:t xml:space="preserve"> that are moving quickly in space – </w:t>
      </w:r>
      <w:r w:rsidRPr="00F239FE">
        <w:rPr>
          <w:rStyle w:val="Emphasis"/>
        </w:rPr>
        <w:t>working with the private sector will be imperative.</w:t>
      </w:r>
      <w:r w:rsidRPr="00F46E64">
        <w:t xml:space="preserve">  After all, </w:t>
      </w:r>
      <w:r w:rsidRPr="00F239FE">
        <w:rPr>
          <w:rStyle w:val="Emphasis"/>
        </w:rPr>
        <w:t xml:space="preserve">it is in the commercial space industry where </w:t>
      </w:r>
      <w:proofErr w:type="gramStart"/>
      <w:r w:rsidRPr="00F239FE">
        <w:rPr>
          <w:rStyle w:val="Emphasis"/>
        </w:rPr>
        <w:t>all of</w:t>
      </w:r>
      <w:proofErr w:type="gramEnd"/>
      <w:r w:rsidRPr="00F239FE">
        <w:rPr>
          <w:rStyle w:val="Emphasis"/>
        </w:rPr>
        <w:t xml:space="preserve"> the </w:t>
      </w:r>
      <w:r w:rsidRPr="00DE33DF">
        <w:rPr>
          <w:rStyle w:val="Emphasis"/>
          <w:highlight w:val="green"/>
        </w:rPr>
        <w:t>dynamic innovation</w:t>
      </w:r>
      <w:r w:rsidRPr="00F239FE">
        <w:rPr>
          <w:rStyle w:val="Emphasis"/>
        </w:rPr>
        <w:t xml:space="preserve"> is </w:t>
      </w:r>
      <w:r w:rsidRPr="00DE33DF">
        <w:rPr>
          <w:rStyle w:val="Emphasis"/>
          <w:highlight w:val="green"/>
        </w:rPr>
        <w:t>occurring now</w:t>
      </w:r>
      <w:r w:rsidRPr="00F46E64">
        <w:t xml:space="preserve"> – from the development of lower cost launch vehicles to highly-capable smaller satellites, to game-changing data processing technology.  </w:t>
      </w:r>
      <w:r w:rsidRPr="00DE33DF">
        <w:rPr>
          <w:rStyle w:val="Emphasis"/>
          <w:highlight w:val="green"/>
        </w:rPr>
        <w:t>Increasing calls</w:t>
      </w:r>
      <w:r w:rsidRPr="00F239FE">
        <w:rPr>
          <w:rStyle w:val="Emphasis"/>
        </w:rPr>
        <w:t xml:space="preserve"> are coming from all corners of government – from high-ranking leaders in DoD to members of the U.S. Congress – </w:t>
      </w:r>
      <w:r w:rsidRPr="00DE33DF">
        <w:rPr>
          <w:rStyle w:val="Emphasis"/>
          <w:highlight w:val="green"/>
        </w:rPr>
        <w:t>to</w:t>
      </w:r>
      <w:r w:rsidRPr="00F239FE">
        <w:rPr>
          <w:rStyle w:val="Emphasis"/>
        </w:rPr>
        <w:t xml:space="preserve"> find more ways to </w:t>
      </w:r>
      <w:r w:rsidRPr="00DE33DF">
        <w:rPr>
          <w:rStyle w:val="Emphasis"/>
          <w:highlight w:val="green"/>
        </w:rPr>
        <w:t>leverage</w:t>
      </w:r>
      <w:r w:rsidRPr="00F239FE">
        <w:rPr>
          <w:rStyle w:val="Emphasis"/>
        </w:rPr>
        <w:t xml:space="preserve"> the </w:t>
      </w:r>
      <w:r w:rsidRPr="00DE33DF">
        <w:rPr>
          <w:rStyle w:val="Emphasis"/>
          <w:highlight w:val="green"/>
        </w:rPr>
        <w:t>commercial space</w:t>
      </w:r>
      <w:r w:rsidRPr="00F239FE">
        <w:rPr>
          <w:rStyle w:val="Emphasis"/>
        </w:rPr>
        <w:t xml:space="preserve"> industry </w:t>
      </w:r>
      <w:r w:rsidRPr="00DE33DF">
        <w:rPr>
          <w:rStyle w:val="Emphasis"/>
          <w:highlight w:val="green"/>
        </w:rPr>
        <w:t>to enhance</w:t>
      </w:r>
      <w:r w:rsidRPr="00F239FE">
        <w:rPr>
          <w:rStyle w:val="Emphasis"/>
        </w:rPr>
        <w:t xml:space="preserve"> our national </w:t>
      </w:r>
      <w:r w:rsidRPr="00DE33DF">
        <w:rPr>
          <w:rStyle w:val="Emphasis"/>
          <w:highlight w:val="green"/>
        </w:rPr>
        <w:t>defense and intelligence capabilities</w:t>
      </w:r>
      <w:r w:rsidRPr="00F239FE">
        <w:rPr>
          <w:rStyle w:val="Emphasis"/>
        </w:rPr>
        <w:t xml:space="preserve"> in space.</w:t>
      </w:r>
    </w:p>
    <w:p w14:paraId="494715AD" w14:textId="77777777" w:rsidR="00CB2411" w:rsidRPr="00F46E64" w:rsidRDefault="00CB2411" w:rsidP="00CB2411"/>
    <w:p w14:paraId="47175BD9" w14:textId="77777777" w:rsidR="00CB2411" w:rsidRPr="002913A7" w:rsidRDefault="00CB2411" w:rsidP="00CB2411">
      <w:pPr>
        <w:rPr>
          <w:rStyle w:val="Emphasis"/>
          <w:sz w:val="26"/>
          <w:szCs w:val="26"/>
        </w:rPr>
      </w:pPr>
      <w:proofErr w:type="gramStart"/>
      <w:r w:rsidRPr="00F46E64">
        <w:lastRenderedPageBreak/>
        <w:t>That being said</w:t>
      </w:r>
      <w:r w:rsidRPr="002913A7">
        <w:rPr>
          <w:rStyle w:val="Emphasis"/>
        </w:rPr>
        <w:t>, the</w:t>
      </w:r>
      <w:proofErr w:type="gramEnd"/>
      <w:r w:rsidRPr="002913A7">
        <w:rPr>
          <w:rStyle w:val="Emphasis"/>
        </w:rPr>
        <w:t xml:space="preserve"> </w:t>
      </w:r>
      <w:r w:rsidRPr="00AA5457">
        <w:rPr>
          <w:rStyle w:val="Emphasis"/>
          <w:highlight w:val="green"/>
        </w:rPr>
        <w:t>private sector</w:t>
      </w:r>
      <w:r w:rsidRPr="002913A7">
        <w:rPr>
          <w:rStyle w:val="Emphasis"/>
        </w:rPr>
        <w:t xml:space="preserve"> </w:t>
      </w:r>
      <w:r w:rsidRPr="00AA5457">
        <w:rPr>
          <w:rStyle w:val="Emphasis"/>
          <w:highlight w:val="green"/>
        </w:rPr>
        <w:t>can only commit so many resources</w:t>
      </w:r>
      <w:r w:rsidRPr="002913A7">
        <w:rPr>
          <w:rStyle w:val="Emphasis"/>
        </w:rPr>
        <w:t xml:space="preserve"> and capital </w:t>
      </w:r>
      <w:r w:rsidRPr="00AA5457">
        <w:rPr>
          <w:rStyle w:val="Emphasis"/>
          <w:highlight w:val="green"/>
        </w:rPr>
        <w:t>without</w:t>
      </w:r>
      <w:r w:rsidRPr="002913A7">
        <w:rPr>
          <w:rStyle w:val="Emphasis"/>
        </w:rPr>
        <w:t xml:space="preserve"> expecting or </w:t>
      </w:r>
      <w:r w:rsidRPr="00AA5457">
        <w:rPr>
          <w:rStyle w:val="Emphasis"/>
          <w:highlight w:val="green"/>
        </w:rPr>
        <w:t>realizing</w:t>
      </w:r>
      <w:r w:rsidRPr="002913A7">
        <w:rPr>
          <w:rStyle w:val="Emphasis"/>
        </w:rPr>
        <w:t xml:space="preserve"> a </w:t>
      </w:r>
      <w:r w:rsidRPr="00AA5457">
        <w:rPr>
          <w:rStyle w:val="Emphasis"/>
          <w:highlight w:val="green"/>
        </w:rPr>
        <w:t>reasonable r</w:t>
      </w:r>
      <w:r w:rsidRPr="00AA5457">
        <w:rPr>
          <w:rStyle w:val="Emphasis"/>
        </w:rPr>
        <w:t>eturn</w:t>
      </w:r>
      <w:r w:rsidRPr="002913A7">
        <w:rPr>
          <w:rStyle w:val="Emphasis"/>
        </w:rPr>
        <w:t xml:space="preserve"> </w:t>
      </w:r>
      <w:r w:rsidRPr="00AA5457">
        <w:rPr>
          <w:rStyle w:val="Emphasis"/>
          <w:highlight w:val="green"/>
        </w:rPr>
        <w:t>o</w:t>
      </w:r>
      <w:r w:rsidRPr="002913A7">
        <w:rPr>
          <w:rStyle w:val="Emphasis"/>
        </w:rPr>
        <w:t xml:space="preserve">n </w:t>
      </w:r>
      <w:r w:rsidRPr="00AA5457">
        <w:rPr>
          <w:rStyle w:val="Emphasis"/>
          <w:highlight w:val="green"/>
        </w:rPr>
        <w:t>i</w:t>
      </w:r>
      <w:r w:rsidRPr="002913A7">
        <w:rPr>
          <w:rStyle w:val="Emphasis"/>
        </w:rPr>
        <w:t>nvestment</w:t>
      </w:r>
      <w:r w:rsidRPr="00F46E64">
        <w:t xml:space="preserve">.  Thus, </w:t>
      </w:r>
      <w:r w:rsidRPr="002913A7">
        <w:rPr>
          <w:rStyle w:val="Emphasis"/>
          <w:sz w:val="26"/>
          <w:szCs w:val="26"/>
        </w:rPr>
        <w:t xml:space="preserve">a </w:t>
      </w:r>
      <w:r w:rsidRPr="002D2DDD">
        <w:rPr>
          <w:rStyle w:val="Emphasis"/>
          <w:sz w:val="26"/>
          <w:szCs w:val="26"/>
          <w:highlight w:val="green"/>
        </w:rPr>
        <w:t>public-private</w:t>
      </w:r>
      <w:r w:rsidRPr="002913A7">
        <w:rPr>
          <w:rStyle w:val="Emphasis"/>
          <w:sz w:val="26"/>
          <w:szCs w:val="26"/>
        </w:rPr>
        <w:t xml:space="preserve"> </w:t>
      </w:r>
      <w:r w:rsidRPr="002D2DDD">
        <w:rPr>
          <w:rStyle w:val="Emphasis"/>
          <w:sz w:val="26"/>
          <w:szCs w:val="26"/>
          <w:highlight w:val="green"/>
        </w:rPr>
        <w:t>partnership</w:t>
      </w:r>
      <w:r w:rsidRPr="002913A7">
        <w:rPr>
          <w:rStyle w:val="Emphasis"/>
          <w:sz w:val="26"/>
          <w:szCs w:val="26"/>
        </w:rPr>
        <w:t xml:space="preserve"> that </w:t>
      </w:r>
      <w:r w:rsidRPr="0058554A">
        <w:rPr>
          <w:rStyle w:val="Emphasis"/>
          <w:sz w:val="26"/>
          <w:szCs w:val="26"/>
          <w:highlight w:val="green"/>
        </w:rPr>
        <w:t>spreads</w:t>
      </w:r>
      <w:r w:rsidRPr="002913A7">
        <w:rPr>
          <w:rStyle w:val="Emphasis"/>
          <w:sz w:val="26"/>
          <w:szCs w:val="26"/>
        </w:rPr>
        <w:t xml:space="preserve"> the </w:t>
      </w:r>
      <w:r w:rsidRPr="0058554A">
        <w:rPr>
          <w:rStyle w:val="Emphasis"/>
          <w:sz w:val="26"/>
          <w:szCs w:val="26"/>
          <w:highlight w:val="green"/>
        </w:rPr>
        <w:t>risk</w:t>
      </w:r>
      <w:r w:rsidRPr="002913A7">
        <w:rPr>
          <w:rStyle w:val="Emphasis"/>
          <w:sz w:val="26"/>
          <w:szCs w:val="26"/>
        </w:rPr>
        <w:t xml:space="preserve"> and establishes workable arrangements for both industry and government </w:t>
      </w:r>
      <w:proofErr w:type="gramStart"/>
      <w:r w:rsidRPr="0058554A">
        <w:rPr>
          <w:rStyle w:val="Emphasis"/>
          <w:sz w:val="26"/>
          <w:szCs w:val="26"/>
          <w:highlight w:val="green"/>
        </w:rPr>
        <w:t>allows</w:t>
      </w:r>
      <w:proofErr w:type="gramEnd"/>
      <w:r w:rsidRPr="0058554A">
        <w:rPr>
          <w:rStyle w:val="Emphasis"/>
          <w:sz w:val="26"/>
          <w:szCs w:val="26"/>
          <w:highlight w:val="green"/>
        </w:rPr>
        <w:t xml:space="preserve"> for shared “skin in the game</w:t>
      </w:r>
      <w:r w:rsidRPr="002913A7">
        <w:rPr>
          <w:rStyle w:val="Emphasis"/>
          <w:sz w:val="26"/>
          <w:szCs w:val="26"/>
        </w:rPr>
        <w:t>.”</w:t>
      </w:r>
    </w:p>
    <w:p w14:paraId="662B710A" w14:textId="77777777" w:rsidR="00CB2411" w:rsidRPr="00F46E64" w:rsidRDefault="00CB2411" w:rsidP="00CB2411"/>
    <w:p w14:paraId="2B9C8B57" w14:textId="77777777" w:rsidR="00CB2411" w:rsidRPr="00613B1F" w:rsidRDefault="00CB2411" w:rsidP="00CB2411">
      <w:pPr>
        <w:rPr>
          <w:rStyle w:val="Emphasis"/>
        </w:rPr>
      </w:pPr>
      <w:r w:rsidRPr="00F46E64">
        <w:t xml:space="preserve">Additionally, </w:t>
      </w:r>
      <w:r w:rsidRPr="00C66483">
        <w:rPr>
          <w:rStyle w:val="Emphasis"/>
          <w:highlight w:val="green"/>
        </w:rPr>
        <w:t>healthy</w:t>
      </w:r>
      <w:r w:rsidRPr="007177CA">
        <w:rPr>
          <w:rStyle w:val="Emphasis"/>
        </w:rPr>
        <w:t xml:space="preserve"> public-private </w:t>
      </w:r>
      <w:r w:rsidRPr="00C66483">
        <w:rPr>
          <w:rStyle w:val="Emphasis"/>
          <w:highlight w:val="green"/>
        </w:rPr>
        <w:t>partnerships</w:t>
      </w:r>
      <w:r w:rsidRPr="007177CA">
        <w:rPr>
          <w:rStyle w:val="Emphasis"/>
        </w:rPr>
        <w:t xml:space="preserve"> might </w:t>
      </w:r>
      <w:r w:rsidRPr="00C66483">
        <w:rPr>
          <w:rStyle w:val="Emphasis"/>
          <w:highlight w:val="green"/>
        </w:rPr>
        <w:t>allow for tighter coordination</w:t>
      </w:r>
      <w:r w:rsidRPr="007177CA">
        <w:rPr>
          <w:rStyle w:val="Emphasis"/>
        </w:rPr>
        <w:t xml:space="preserve"> between the USG and industry </w:t>
      </w:r>
      <w:r w:rsidRPr="00C66483">
        <w:rPr>
          <w:rStyle w:val="Emphasis"/>
          <w:highlight w:val="green"/>
        </w:rPr>
        <w:t>on</w:t>
      </w:r>
      <w:r w:rsidRPr="007177CA">
        <w:rPr>
          <w:rStyle w:val="Emphasis"/>
        </w:rPr>
        <w:t xml:space="preserve"> the </w:t>
      </w:r>
      <w:r w:rsidRPr="00C66483">
        <w:rPr>
          <w:rStyle w:val="Emphasis"/>
          <w:highlight w:val="green"/>
        </w:rPr>
        <w:t>tech</w:t>
      </w:r>
      <w:r w:rsidRPr="007177CA">
        <w:rPr>
          <w:rStyle w:val="Emphasis"/>
        </w:rPr>
        <w:t xml:space="preserve">nological </w:t>
      </w:r>
      <w:r w:rsidRPr="00C66483">
        <w:rPr>
          <w:rStyle w:val="Emphasis"/>
          <w:highlight w:val="green"/>
        </w:rPr>
        <w:t>development</w:t>
      </w:r>
      <w:r w:rsidRPr="007177CA">
        <w:rPr>
          <w:rStyle w:val="Emphasis"/>
        </w:rPr>
        <w:t xml:space="preserve"> of U.S. national security capabilities</w:t>
      </w:r>
      <w:r w:rsidRPr="00F46E64">
        <w:t xml:space="preserve">.  In this sense, </w:t>
      </w:r>
      <w:r w:rsidRPr="00F67E7E">
        <w:rPr>
          <w:rStyle w:val="Emphasis"/>
        </w:rPr>
        <w:t xml:space="preserve">industry becomes a </w:t>
      </w:r>
      <w:r w:rsidRPr="00C66483">
        <w:rPr>
          <w:rStyle w:val="Emphasis"/>
          <w:highlight w:val="green"/>
        </w:rPr>
        <w:t>vital partner</w:t>
      </w:r>
      <w:r w:rsidRPr="00F67E7E">
        <w:rPr>
          <w:rStyle w:val="Emphasis"/>
        </w:rPr>
        <w:t xml:space="preserve"> with the USG </w:t>
      </w:r>
      <w:r w:rsidRPr="00C66483">
        <w:rPr>
          <w:rStyle w:val="Emphasis"/>
          <w:highlight w:val="green"/>
        </w:rPr>
        <w:t>on</w:t>
      </w:r>
      <w:r w:rsidRPr="00F67E7E">
        <w:rPr>
          <w:rStyle w:val="Emphasis"/>
        </w:rPr>
        <w:t xml:space="preserve"> our most </w:t>
      </w:r>
      <w:r w:rsidRPr="00C66483">
        <w:rPr>
          <w:rStyle w:val="Emphasis"/>
          <w:highlight w:val="green"/>
        </w:rPr>
        <w:t>critical</w:t>
      </w:r>
      <w:r w:rsidRPr="00F67E7E">
        <w:rPr>
          <w:rStyle w:val="Emphasis"/>
        </w:rPr>
        <w:t xml:space="preserve"> national </w:t>
      </w:r>
      <w:r w:rsidRPr="00C66483">
        <w:rPr>
          <w:rStyle w:val="Emphasis"/>
          <w:highlight w:val="green"/>
        </w:rPr>
        <w:t>security imperatives</w:t>
      </w:r>
      <w:r w:rsidRPr="00F67E7E">
        <w:rPr>
          <w:rStyle w:val="Emphasis"/>
        </w:rPr>
        <w:t xml:space="preserve"> in space</w:t>
      </w:r>
      <w:r w:rsidRPr="00F46E64">
        <w:t xml:space="preserve"> – for everything from increased satellite resiliency, reduced data interruption, streamlining of data processing, enhanced </w:t>
      </w:r>
      <w:proofErr w:type="gramStart"/>
      <w:r w:rsidRPr="00F46E64">
        <w:t>persistence</w:t>
      </w:r>
      <w:proofErr w:type="gramEnd"/>
      <w:r w:rsidRPr="00F46E64">
        <w:t xml:space="preserve"> and accuracy of ISR, and more rapidly responsive space launch.  </w:t>
      </w:r>
      <w:r w:rsidRPr="00613B1F">
        <w:rPr>
          <w:rStyle w:val="Emphasis"/>
        </w:rPr>
        <w:t xml:space="preserve">These partnerships also improve and </w:t>
      </w:r>
      <w:r w:rsidRPr="00C66483">
        <w:rPr>
          <w:rStyle w:val="Emphasis"/>
          <w:highlight w:val="green"/>
        </w:rPr>
        <w:t>enhance</w:t>
      </w:r>
      <w:r w:rsidRPr="00613B1F">
        <w:rPr>
          <w:rStyle w:val="Emphasis"/>
        </w:rPr>
        <w:t xml:space="preserve"> the regulatory and </w:t>
      </w:r>
      <w:r w:rsidRPr="00C66483">
        <w:rPr>
          <w:rStyle w:val="Emphasis"/>
          <w:highlight w:val="green"/>
        </w:rPr>
        <w:t>oversight dynamics</w:t>
      </w:r>
      <w:r w:rsidRPr="00613B1F">
        <w:rPr>
          <w:rStyle w:val="Emphasis"/>
        </w:rPr>
        <w:t xml:space="preserve"> between the USG and commercial industry.   </w:t>
      </w:r>
    </w:p>
    <w:p w14:paraId="2F9A4200" w14:textId="77777777" w:rsidR="00CB2411" w:rsidRPr="00F46E64" w:rsidRDefault="00CB2411" w:rsidP="00CB2411"/>
    <w:p w14:paraId="4BE2D915" w14:textId="77777777" w:rsidR="00CB2411" w:rsidRPr="00F46E64" w:rsidRDefault="00CB2411" w:rsidP="00CB2411">
      <w:r w:rsidRPr="00F46E64">
        <w:t xml:space="preserve">Quite frankly, </w:t>
      </w:r>
      <w:r w:rsidRPr="00613B1F">
        <w:rPr>
          <w:rStyle w:val="Emphasis"/>
        </w:rPr>
        <w:t xml:space="preserve">the </w:t>
      </w:r>
      <w:r w:rsidRPr="00C66483">
        <w:rPr>
          <w:rStyle w:val="Emphasis"/>
          <w:highlight w:val="green"/>
        </w:rPr>
        <w:t>time</w:t>
      </w:r>
      <w:r w:rsidRPr="00613B1F">
        <w:rPr>
          <w:rStyle w:val="Emphasis"/>
        </w:rPr>
        <w:t xml:space="preserve"> for this type of approach </w:t>
      </w:r>
      <w:r w:rsidRPr="00C66483">
        <w:rPr>
          <w:rStyle w:val="Emphasis"/>
          <w:highlight w:val="green"/>
        </w:rPr>
        <w:t>is now</w:t>
      </w:r>
      <w:r w:rsidRPr="00613B1F">
        <w:rPr>
          <w:rStyle w:val="Emphasis"/>
        </w:rPr>
        <w:t xml:space="preserve">.  If America is going </w:t>
      </w:r>
      <w:r w:rsidRPr="00C66483">
        <w:rPr>
          <w:rStyle w:val="Emphasis"/>
          <w:highlight w:val="green"/>
        </w:rPr>
        <w:t>to retain</w:t>
      </w:r>
      <w:r w:rsidRPr="00613B1F">
        <w:rPr>
          <w:rStyle w:val="Emphasis"/>
        </w:rPr>
        <w:t xml:space="preserve"> our </w:t>
      </w:r>
      <w:r w:rsidRPr="00C66483">
        <w:rPr>
          <w:rStyle w:val="Emphasis"/>
          <w:highlight w:val="green"/>
        </w:rPr>
        <w:t>dominance in space</w:t>
      </w:r>
      <w:r w:rsidRPr="00613B1F">
        <w:rPr>
          <w:rStyle w:val="Emphasis"/>
        </w:rPr>
        <w:t xml:space="preserve"> against peer competitors who are expanding their capabilities – civil and military – at a rapid clip, </w:t>
      </w:r>
      <w:r w:rsidRPr="00C66483">
        <w:rPr>
          <w:rStyle w:val="Emphasis"/>
          <w:highlight w:val="green"/>
        </w:rPr>
        <w:t>public-private partnerships</w:t>
      </w:r>
      <w:r w:rsidRPr="00613B1F">
        <w:rPr>
          <w:rStyle w:val="Emphasis"/>
        </w:rPr>
        <w:t xml:space="preserve"> may be </w:t>
      </w:r>
      <w:r w:rsidRPr="00C66483">
        <w:rPr>
          <w:rStyle w:val="Emphasis"/>
          <w:highlight w:val="green"/>
        </w:rPr>
        <w:t>critical to harnessing</w:t>
      </w:r>
      <w:r w:rsidRPr="00613B1F">
        <w:rPr>
          <w:rStyle w:val="Emphasis"/>
        </w:rPr>
        <w:t xml:space="preserve"> the </w:t>
      </w:r>
      <w:r w:rsidRPr="00C66483">
        <w:rPr>
          <w:rStyle w:val="Emphasis"/>
          <w:highlight w:val="green"/>
        </w:rPr>
        <w:t>promise of commercial industry</w:t>
      </w:r>
      <w:r w:rsidRPr="00F46E64">
        <w:t>.  Three key points add reinforcement.</w:t>
      </w:r>
    </w:p>
    <w:p w14:paraId="58AEE7B9" w14:textId="77777777" w:rsidR="00CB2411" w:rsidRPr="00E72D02" w:rsidRDefault="00CB2411" w:rsidP="00CB2411">
      <w:pPr>
        <w:pStyle w:val="Heading4"/>
        <w:rPr>
          <w:rFonts w:cs="Arial"/>
        </w:rPr>
      </w:pPr>
      <w:r w:rsidRPr="00E72D02">
        <w:rPr>
          <w:rFonts w:cs="Arial"/>
        </w:rPr>
        <w:t xml:space="preserve">Only U.S. space </w:t>
      </w:r>
      <w:proofErr w:type="spellStart"/>
      <w:r w:rsidRPr="00E72D02">
        <w:rPr>
          <w:rFonts w:cs="Arial"/>
        </w:rPr>
        <w:t>heg</w:t>
      </w:r>
      <w:proofErr w:type="spellEnd"/>
      <w:r w:rsidRPr="00E72D02">
        <w:rPr>
          <w:rFonts w:cs="Arial"/>
        </w:rPr>
        <w:t xml:space="preserve"> solves war – it’s sustainable and Chinese counter-hegemonic pushes on Earth mean it’s </w:t>
      </w:r>
      <w:proofErr w:type="gramStart"/>
      <w:r w:rsidRPr="00E72D02">
        <w:rPr>
          <w:rFonts w:cs="Arial"/>
        </w:rPr>
        <w:t>try</w:t>
      </w:r>
      <w:proofErr w:type="gramEnd"/>
      <w:r w:rsidRPr="00E72D02">
        <w:rPr>
          <w:rFonts w:cs="Arial"/>
        </w:rPr>
        <w:t xml:space="preserve"> or die for American hegemony</w:t>
      </w:r>
    </w:p>
    <w:p w14:paraId="48FC9007" w14:textId="77777777" w:rsidR="00CB2411" w:rsidRPr="00E72D02" w:rsidRDefault="00CB2411" w:rsidP="00CB2411">
      <w:pPr>
        <w:rPr>
          <w:rStyle w:val="Style13ptBold"/>
        </w:rPr>
      </w:pPr>
      <w:proofErr w:type="spellStart"/>
      <w:r w:rsidRPr="00E72D02">
        <w:rPr>
          <w:rStyle w:val="Style13ptBold"/>
        </w:rPr>
        <w:t>Elvevold</w:t>
      </w:r>
      <w:proofErr w:type="spellEnd"/>
      <w:r w:rsidRPr="00E72D02">
        <w:rPr>
          <w:rStyle w:val="Style13ptBold"/>
        </w:rPr>
        <w:t xml:space="preserve"> ’19 </w:t>
      </w:r>
      <w:r w:rsidRPr="00E72D02">
        <w:t>[</w:t>
      </w:r>
      <w:proofErr w:type="spellStart"/>
      <w:r w:rsidRPr="00E72D02">
        <w:t>Eirik</w:t>
      </w:r>
      <w:proofErr w:type="spellEnd"/>
      <w:r w:rsidRPr="00E72D02">
        <w:t xml:space="preserve"> </w:t>
      </w:r>
      <w:proofErr w:type="spellStart"/>
      <w:r w:rsidRPr="00E72D02">
        <w:t>Billingsø</w:t>
      </w:r>
      <w:proofErr w:type="spellEnd"/>
      <w:r w:rsidRPr="00E72D02">
        <w:t xml:space="preserve">, master’s in international Relations from </w:t>
      </w:r>
      <w:proofErr w:type="spellStart"/>
      <w:r w:rsidRPr="00E72D02">
        <w:t>Universidade</w:t>
      </w:r>
      <w:proofErr w:type="spellEnd"/>
      <w:r w:rsidRPr="00E72D02">
        <w:t xml:space="preserve"> Nova, ““War in Space: Why Not?” A Neorealist Analysis of International Space Politics (1957-2018)”, May 2019, https://run.unl.pt/bitstream/10362/82269/1/Thesis_InternationalRelations_EirikBElvevold_47082.pdf]//pranav</w:t>
      </w:r>
    </w:p>
    <w:p w14:paraId="1C2E44FF" w14:textId="77777777" w:rsidR="00CB2411" w:rsidRPr="00E72D02" w:rsidRDefault="00CB2411" w:rsidP="00CB2411">
      <w:pPr>
        <w:pStyle w:val="ListParagraph"/>
        <w:numPr>
          <w:ilvl w:val="0"/>
          <w:numId w:val="12"/>
        </w:numPr>
      </w:pPr>
      <w:r w:rsidRPr="00E72D02">
        <w:t xml:space="preserve">ON = Offensive Neorealism - anarchy forces </w:t>
      </w:r>
      <w:proofErr w:type="gramStart"/>
      <w:r w:rsidRPr="00E72D02">
        <w:t>states</w:t>
      </w:r>
      <w:proofErr w:type="gramEnd"/>
      <w:r w:rsidRPr="00E72D02">
        <w:t xml:space="preserve"> to maximize space power instead of security and aim for space hegemony</w:t>
      </w:r>
    </w:p>
    <w:p w14:paraId="73B42FA8" w14:textId="60C540C3" w:rsidR="00CB2411" w:rsidRPr="00E72D02" w:rsidRDefault="00CB2411" w:rsidP="00357CB1">
      <w:pPr>
        <w:rPr>
          <w:rStyle w:val="Emphasis"/>
        </w:rPr>
      </w:pPr>
      <w:r w:rsidRPr="00E72D02">
        <w:rPr>
          <w:rStyle w:val="Emphasis"/>
        </w:rPr>
        <w:t xml:space="preserve">The </w:t>
      </w:r>
      <w:r w:rsidRPr="00E72D02">
        <w:rPr>
          <w:rStyle w:val="Emphasis"/>
          <w:highlight w:val="green"/>
        </w:rPr>
        <w:t>risk of space war</w:t>
      </w:r>
      <w:r w:rsidRPr="00E72D02">
        <w:rPr>
          <w:rStyle w:val="Emphasis"/>
        </w:rPr>
        <w:t xml:space="preserve"> seems to have </w:t>
      </w:r>
      <w:r w:rsidRPr="00E72D02">
        <w:rPr>
          <w:rStyle w:val="Emphasis"/>
          <w:highlight w:val="green"/>
        </w:rPr>
        <w:t>decreased substantially</w:t>
      </w:r>
      <w:r w:rsidRPr="00E72D02">
        <w:rPr>
          <w:rStyle w:val="Emphasis"/>
        </w:rPr>
        <w:t xml:space="preserve"> in the beginning of the Second Space Age </w:t>
      </w:r>
      <w:r w:rsidRPr="00E72D02">
        <w:rPr>
          <w:rStyle w:val="Emphasis"/>
          <w:highlight w:val="green"/>
        </w:rPr>
        <w:t>because no</w:t>
      </w:r>
      <w:r w:rsidRPr="00E72D02">
        <w:rPr>
          <w:rStyle w:val="Emphasis"/>
        </w:rPr>
        <w:t xml:space="preserve"> other </w:t>
      </w:r>
      <w:r w:rsidRPr="00E72D02">
        <w:rPr>
          <w:rStyle w:val="Emphasis"/>
          <w:highlight w:val="green"/>
        </w:rPr>
        <w:t>state could threaten the US</w:t>
      </w:r>
      <w:r w:rsidRPr="00E72D02">
        <w:rPr>
          <w:rStyle w:val="Emphasis"/>
        </w:rPr>
        <w:t xml:space="preserve"> in space</w:t>
      </w:r>
      <w:r w:rsidRPr="00E72D02">
        <w:rPr>
          <w:sz w:val="16"/>
        </w:rPr>
        <w:t xml:space="preserve"> – the ideal position for any state seeking security according to Mearsheimer.973 </w:t>
      </w:r>
      <w:r w:rsidRPr="00E72D02">
        <w:rPr>
          <w:rStyle w:val="Emphasis"/>
        </w:rPr>
        <w:t xml:space="preserve">The </w:t>
      </w:r>
      <w:r w:rsidRPr="00E72D02">
        <w:rPr>
          <w:rStyle w:val="Emphasis"/>
          <w:highlight w:val="green"/>
        </w:rPr>
        <w:t>US had</w:t>
      </w:r>
      <w:r w:rsidRPr="00E72D02">
        <w:rPr>
          <w:rStyle w:val="Emphasis"/>
        </w:rPr>
        <w:t xml:space="preserve">, by force of all its satellites, </w:t>
      </w:r>
      <w:r w:rsidRPr="00E72D02">
        <w:rPr>
          <w:rStyle w:val="Emphasis"/>
          <w:highlight w:val="green"/>
        </w:rPr>
        <w:t>the most to lose</w:t>
      </w:r>
      <w:r w:rsidRPr="00E72D02">
        <w:rPr>
          <w:rStyle w:val="Emphasis"/>
        </w:rPr>
        <w:t xml:space="preserve"> from a space war, </w:t>
      </w:r>
      <w:r w:rsidRPr="00E72D02">
        <w:rPr>
          <w:rStyle w:val="Emphasis"/>
          <w:highlight w:val="green"/>
        </w:rPr>
        <w:t>but also</w:t>
      </w:r>
      <w:r w:rsidRPr="00E72D02">
        <w:rPr>
          <w:rStyle w:val="Emphasis"/>
        </w:rPr>
        <w:t xml:space="preserve"> the </w:t>
      </w:r>
      <w:r w:rsidRPr="00E72D02">
        <w:rPr>
          <w:rStyle w:val="Emphasis"/>
          <w:highlight w:val="green"/>
        </w:rPr>
        <w:t>most</w:t>
      </w:r>
      <w:r w:rsidRPr="00E72D02">
        <w:rPr>
          <w:rStyle w:val="Emphasis"/>
        </w:rPr>
        <w:t xml:space="preserve"> space </w:t>
      </w:r>
      <w:r w:rsidRPr="00E72D02">
        <w:rPr>
          <w:rStyle w:val="Emphasis"/>
          <w:highlight w:val="green"/>
        </w:rPr>
        <w:t>weapons to strike back</w:t>
      </w:r>
      <w:r w:rsidRPr="00E72D02">
        <w:rPr>
          <w:rStyle w:val="Emphasis"/>
        </w:rPr>
        <w:t xml:space="preserve"> </w:t>
      </w:r>
    </w:p>
    <w:p w14:paraId="3ECF806C" w14:textId="77777777" w:rsidR="00CB2411" w:rsidRPr="00F601E6" w:rsidRDefault="00CB2411" w:rsidP="00F601E6"/>
    <w:sectPr w:rsidR="00CB241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528248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20456"/>
    <w:multiLevelType w:val="hybridMultilevel"/>
    <w:tmpl w:val="CBB8E5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839C8"/>
    <w:multiLevelType w:val="hybridMultilevel"/>
    <w:tmpl w:val="FA845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7766C"/>
    <w:multiLevelType w:val="hybridMultilevel"/>
    <w:tmpl w:val="01D47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C604FD"/>
    <w:multiLevelType w:val="hybridMultilevel"/>
    <w:tmpl w:val="83027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2C4247"/>
    <w:multiLevelType w:val="hybridMultilevel"/>
    <w:tmpl w:val="E04A2B2E"/>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4C2D03"/>
    <w:multiLevelType w:val="hybridMultilevel"/>
    <w:tmpl w:val="867A6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5"/>
  </w:num>
  <w:num w:numId="15">
    <w:abstractNumId w:val="21"/>
  </w:num>
  <w:num w:numId="16">
    <w:abstractNumId w:val="16"/>
  </w:num>
  <w:num w:numId="17">
    <w:abstractNumId w:val="13"/>
  </w:num>
  <w:num w:numId="18">
    <w:abstractNumId w:val="11"/>
  </w:num>
  <w:num w:numId="19">
    <w:abstractNumId w:val="20"/>
  </w:num>
  <w:num w:numId="20">
    <w:abstractNumId w:val="12"/>
  </w:num>
  <w:num w:numId="21">
    <w:abstractNumId w:val="1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64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15E"/>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54AC"/>
    <w:rsid w:val="002F6E74"/>
    <w:rsid w:val="003106B3"/>
    <w:rsid w:val="0031385D"/>
    <w:rsid w:val="003171AB"/>
    <w:rsid w:val="003223B2"/>
    <w:rsid w:val="00322A67"/>
    <w:rsid w:val="00330E13"/>
    <w:rsid w:val="00335A23"/>
    <w:rsid w:val="00340707"/>
    <w:rsid w:val="00341C61"/>
    <w:rsid w:val="00351841"/>
    <w:rsid w:val="00357CB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74C"/>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41C"/>
    <w:rsid w:val="007A1325"/>
    <w:rsid w:val="007A1A18"/>
    <w:rsid w:val="007A3BAF"/>
    <w:rsid w:val="007B53D8"/>
    <w:rsid w:val="007C22C5"/>
    <w:rsid w:val="007C57E1"/>
    <w:rsid w:val="007C5811"/>
    <w:rsid w:val="007D2DF5"/>
    <w:rsid w:val="007D451A"/>
    <w:rsid w:val="007D5E3E"/>
    <w:rsid w:val="007D7596"/>
    <w:rsid w:val="007E242C"/>
    <w:rsid w:val="007E6631"/>
    <w:rsid w:val="007F59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928"/>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A44"/>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F5F"/>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411"/>
    <w:rsid w:val="00CC7A4E"/>
    <w:rsid w:val="00CD1359"/>
    <w:rsid w:val="00CD4C83"/>
    <w:rsid w:val="00D01EDC"/>
    <w:rsid w:val="00D078AA"/>
    <w:rsid w:val="00D10058"/>
    <w:rsid w:val="00D11978"/>
    <w:rsid w:val="00D15E30"/>
    <w:rsid w:val="00D16129"/>
    <w:rsid w:val="00D207B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E7D"/>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0FD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DE6DA8"/>
  <w14:defaultImageDpi w14:val="300"/>
  <w15:docId w15:val="{ABB1E0ED-7471-2F4F-AFF2-450778573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641C"/>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7964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7964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964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9641C"/>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CB2411"/>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uiPriority w:val="9"/>
    <w:qFormat/>
    <w:rsid w:val="00CB2411"/>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B2411"/>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B2411"/>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B2411"/>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964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641C"/>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79641C"/>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79641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9641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9641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79641C"/>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79641C"/>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79641C"/>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79641C"/>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79641C"/>
    <w:rPr>
      <w:color w:val="auto"/>
      <w:u w:val="none"/>
    </w:rPr>
  </w:style>
  <w:style w:type="paragraph" w:styleId="DocumentMap">
    <w:name w:val="Document Map"/>
    <w:basedOn w:val="Normal"/>
    <w:link w:val="DocumentMapChar"/>
    <w:uiPriority w:val="99"/>
    <w:unhideWhenUsed/>
    <w:rsid w:val="007964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9641C"/>
    <w:rPr>
      <w:rFonts w:ascii="Lucida Grande" w:hAnsi="Lucida Grande" w:cs="Lucida Grande"/>
    </w:rPr>
  </w:style>
  <w:style w:type="paragraph" w:customStyle="1" w:styleId="textbold">
    <w:name w:val="text bold"/>
    <w:basedOn w:val="Normal"/>
    <w:link w:val="Emphasis"/>
    <w:uiPriority w:val="20"/>
    <w:qFormat/>
    <w:rsid w:val="00CB2411"/>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CB241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aliases w:val="Text Char"/>
    <w:basedOn w:val="DefaultParagraphFont"/>
    <w:link w:val="Heading5"/>
    <w:uiPriority w:val="99"/>
    <w:rsid w:val="00CB2411"/>
    <w:rPr>
      <w:rFonts w:ascii="Cambria" w:eastAsia="Times New Roman" w:hAnsi="Cambria"/>
      <w:b/>
      <w:bCs/>
      <w:i/>
      <w:iCs/>
      <w:sz w:val="20"/>
      <w:lang w:bidi="en-US"/>
    </w:rPr>
  </w:style>
  <w:style w:type="character" w:customStyle="1" w:styleId="Heading6Char">
    <w:name w:val="Heading 6 Char"/>
    <w:basedOn w:val="DefaultParagraphFont"/>
    <w:link w:val="Heading6"/>
    <w:uiPriority w:val="9"/>
    <w:rsid w:val="00CB2411"/>
    <w:rPr>
      <w:rFonts w:ascii="Cambria" w:eastAsia="Times New Roman" w:hAnsi="Cambria"/>
      <w:b/>
      <w:bCs/>
      <w:i/>
      <w:iCs/>
      <w:sz w:val="20"/>
      <w:lang w:bidi="en-US"/>
    </w:rPr>
  </w:style>
  <w:style w:type="character" w:customStyle="1" w:styleId="Heading7Char">
    <w:name w:val="Heading 7 Char"/>
    <w:basedOn w:val="DefaultParagraphFont"/>
    <w:link w:val="Heading7"/>
    <w:rsid w:val="00CB2411"/>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CB2411"/>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CB2411"/>
    <w:rPr>
      <w:rFonts w:ascii="Cambria" w:eastAsia="Times New Roman" w:hAnsi="Cambria"/>
      <w:i/>
      <w:iCs/>
      <w:sz w:val="18"/>
      <w:szCs w:val="18"/>
      <w:lang w:bidi="en-US"/>
    </w:rPr>
  </w:style>
  <w:style w:type="paragraph" w:styleId="ListParagraph">
    <w:name w:val="List Paragraph"/>
    <w:aliases w:val="6 font"/>
    <w:basedOn w:val="Normal"/>
    <w:uiPriority w:val="34"/>
    <w:qFormat/>
    <w:rsid w:val="00CB2411"/>
    <w:pPr>
      <w:ind w:left="720"/>
      <w:contextualSpacing/>
    </w:pPr>
  </w:style>
  <w:style w:type="character" w:styleId="UnresolvedMention">
    <w:name w:val="Unresolved Mention"/>
    <w:basedOn w:val="DefaultParagraphFont"/>
    <w:uiPriority w:val="99"/>
    <w:semiHidden/>
    <w:unhideWhenUsed/>
    <w:rsid w:val="00CB2411"/>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B2411"/>
    <w:pPr>
      <w:spacing w:before="100" w:beforeAutospacing="1" w:after="100" w:afterAutospacing="1" w:line="240" w:lineRule="auto"/>
    </w:pPr>
    <w:rPr>
      <w:rFonts w:ascii="Times New Roman" w:eastAsia="Times New Roman" w:hAnsi="Times New Roman" w:cs="Times New Roman"/>
      <w:sz w:val="24"/>
      <w:lang w:eastAsia="zh-TW"/>
    </w:rPr>
  </w:style>
  <w:style w:type="paragraph" w:customStyle="1" w:styleId="Analytics">
    <w:name w:val="Analytics"/>
    <w:basedOn w:val="Normal"/>
    <w:link w:val="AnalyticsChar"/>
    <w:autoRedefine/>
    <w:uiPriority w:val="4"/>
    <w:qFormat/>
    <w:rsid w:val="00CB2411"/>
    <w:rPr>
      <w:b/>
      <w:color w:val="00B050"/>
      <w:sz w:val="26"/>
    </w:rPr>
  </w:style>
  <w:style w:type="character" w:customStyle="1" w:styleId="AnalyticsChar">
    <w:name w:val="Analytics Char"/>
    <w:basedOn w:val="DefaultParagraphFont"/>
    <w:link w:val="Analytics"/>
    <w:uiPriority w:val="4"/>
    <w:rsid w:val="00CB2411"/>
    <w:rPr>
      <w:rFonts w:ascii="Calibri" w:hAnsi="Calibri"/>
      <w:b/>
      <w:color w:val="00B050"/>
      <w:sz w:val="26"/>
    </w:rPr>
  </w:style>
  <w:style w:type="paragraph" w:customStyle="1" w:styleId="UnderlinePara">
    <w:name w:val="Underline Para"/>
    <w:basedOn w:val="Normal"/>
    <w:uiPriority w:val="6"/>
    <w:qFormat/>
    <w:rsid w:val="00CB2411"/>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B2411"/>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CB2411"/>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styleId="BodyText">
    <w:name w:val="Body Text"/>
    <w:basedOn w:val="Normal"/>
    <w:link w:val="BodyTextChar"/>
    <w:qFormat/>
    <w:rsid w:val="00CB2411"/>
    <w:pPr>
      <w:spacing w:after="140" w:line="276" w:lineRule="auto"/>
    </w:pPr>
    <w:rPr>
      <w:rFonts w:eastAsia="Calibri" w:cs="Times New Roman"/>
    </w:rPr>
  </w:style>
  <w:style w:type="character" w:customStyle="1" w:styleId="BodyTextChar">
    <w:name w:val="Body Text Char"/>
    <w:basedOn w:val="DefaultParagraphFont"/>
    <w:link w:val="BodyText"/>
    <w:rsid w:val="00CB2411"/>
    <w:rPr>
      <w:rFonts w:ascii="Calibri" w:eastAsia="Calibri" w:hAnsi="Calibri" w:cs="Times New Roman"/>
      <w:sz w:val="22"/>
    </w:rPr>
  </w:style>
  <w:style w:type="paragraph" w:styleId="BalloonText">
    <w:name w:val="Balloon Text"/>
    <w:basedOn w:val="Normal"/>
    <w:link w:val="BalloonTextChar"/>
    <w:uiPriority w:val="99"/>
    <w:unhideWhenUsed/>
    <w:rsid w:val="00CB241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CB2411"/>
    <w:rPr>
      <w:rFonts w:ascii="Times New Roman" w:hAnsi="Times New Roman" w:cs="Times New Roman"/>
      <w:sz w:val="18"/>
      <w:szCs w:val="18"/>
    </w:rPr>
  </w:style>
  <w:style w:type="paragraph" w:customStyle="1" w:styleId="Analytic">
    <w:name w:val="Analytic"/>
    <w:basedOn w:val="Normal"/>
    <w:link w:val="AnalyticChar"/>
    <w:autoRedefine/>
    <w:qFormat/>
    <w:rsid w:val="00CB2411"/>
    <w:pPr>
      <w:spacing w:after="0" w:line="240" w:lineRule="auto"/>
    </w:pPr>
    <w:rPr>
      <w:b/>
      <w:spacing w:val="-8"/>
    </w:rPr>
  </w:style>
  <w:style w:type="character" w:customStyle="1" w:styleId="AnalyticChar">
    <w:name w:val="Analytic Char"/>
    <w:basedOn w:val="DefaultParagraphFont"/>
    <w:link w:val="Analytic"/>
    <w:rsid w:val="00CB2411"/>
    <w:rPr>
      <w:rFonts w:ascii="Calibri" w:hAnsi="Calibri"/>
      <w:b/>
      <w:spacing w:val="-8"/>
      <w:sz w:val="22"/>
    </w:rPr>
  </w:style>
  <w:style w:type="paragraph" w:customStyle="1" w:styleId="DateTime">
    <w:name w:val="DateTime"/>
    <w:basedOn w:val="Normal"/>
    <w:link w:val="DateTimeChar"/>
    <w:autoRedefine/>
    <w:uiPriority w:val="4"/>
    <w:qFormat/>
    <w:rsid w:val="00CB2411"/>
    <w:pPr>
      <w:spacing w:after="0" w:line="240" w:lineRule="auto"/>
    </w:pPr>
    <w:rPr>
      <w:spacing w:val="-8"/>
    </w:rPr>
  </w:style>
  <w:style w:type="character" w:customStyle="1" w:styleId="DateTimeChar">
    <w:name w:val="DateTime Char"/>
    <w:basedOn w:val="DefaultParagraphFont"/>
    <w:link w:val="DateTime"/>
    <w:uiPriority w:val="4"/>
    <w:rsid w:val="00CB2411"/>
    <w:rPr>
      <w:rFonts w:ascii="Calibri" w:hAnsi="Calibri"/>
      <w:spacing w:val="-8"/>
      <w:sz w:val="22"/>
    </w:rPr>
  </w:style>
  <w:style w:type="paragraph" w:customStyle="1" w:styleId="Lecture">
    <w:name w:val="Lecture"/>
    <w:next w:val="BodyText"/>
    <w:link w:val="LectureChar"/>
    <w:autoRedefine/>
    <w:uiPriority w:val="4"/>
    <w:qFormat/>
    <w:rsid w:val="00CB2411"/>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CB2411"/>
    <w:rPr>
      <w:rFonts w:ascii="Arial" w:eastAsiaTheme="minorHAnsi" w:hAnsi="Arial" w:cs="Arial"/>
      <w:spacing w:val="-10"/>
      <w:sz w:val="22"/>
      <w:szCs w:val="22"/>
    </w:rPr>
  </w:style>
  <w:style w:type="character" w:customStyle="1" w:styleId="underline">
    <w:name w:val="underline"/>
    <w:basedOn w:val="DefaultParagraphFont"/>
    <w:qFormat/>
    <w:rsid w:val="00CB2411"/>
    <w:rPr>
      <w:u w:val="single"/>
    </w:rPr>
  </w:style>
  <w:style w:type="paragraph" w:customStyle="1" w:styleId="CiteSpacing">
    <w:name w:val="Cite Spacing"/>
    <w:basedOn w:val="Normal"/>
    <w:uiPriority w:val="4"/>
    <w:qFormat/>
    <w:rsid w:val="00CB2411"/>
    <w:pPr>
      <w:spacing w:before="60" w:after="60" w:line="256" w:lineRule="auto"/>
    </w:pPr>
    <w:rPr>
      <w:spacing w:val="-8"/>
    </w:rPr>
  </w:style>
  <w:style w:type="character" w:customStyle="1" w:styleId="apple-style-span">
    <w:name w:val="apple-style-span"/>
    <w:rsid w:val="00CB2411"/>
  </w:style>
  <w:style w:type="paragraph" w:styleId="Title">
    <w:name w:val="Title"/>
    <w:aliases w:val="UNDERLINE,Bold Underlined,Cites and Cards,title,Block Heading,Read This,Non Read Text"/>
    <w:basedOn w:val="Normal"/>
    <w:next w:val="Normal"/>
    <w:link w:val="TitleChar"/>
    <w:uiPriority w:val="6"/>
    <w:qFormat/>
    <w:rsid w:val="00CB2411"/>
    <w:pPr>
      <w:pBdr>
        <w:bottom w:val="single" w:sz="8" w:space="4" w:color="4F81BD"/>
      </w:pBdr>
      <w:spacing w:after="300" w:line="240" w:lineRule="auto"/>
      <w:contextualSpacing/>
    </w:pPr>
    <w:rPr>
      <w:rFonts w:asciiTheme="minorHAnsi" w:hAnsiTheme="minorHAnsi"/>
      <w:bCs/>
      <w:spacing w:val="-8"/>
      <w:u w:val="single"/>
    </w:rPr>
  </w:style>
  <w:style w:type="character" w:customStyle="1" w:styleId="TitleChar">
    <w:name w:val="Title Char"/>
    <w:aliases w:val="UNDERLINE Char,Bold Underlined Char,Cites and Cards Char,title Char,Block Heading Char,Read This Char,Non Read Text Char1"/>
    <w:basedOn w:val="DefaultParagraphFont"/>
    <w:link w:val="Title"/>
    <w:uiPriority w:val="6"/>
    <w:qFormat/>
    <w:rsid w:val="00CB2411"/>
    <w:rPr>
      <w:bCs/>
      <w:spacing w:val="-8"/>
      <w:sz w:val="22"/>
      <w:u w:val="single"/>
    </w:rPr>
  </w:style>
  <w:style w:type="paragraph" w:styleId="FootnoteText">
    <w:name w:val="footnote text"/>
    <w:basedOn w:val="Normal"/>
    <w:link w:val="FootnoteTextChar"/>
    <w:unhideWhenUsed/>
    <w:rsid w:val="00CB2411"/>
    <w:pPr>
      <w:spacing w:after="0" w:line="240" w:lineRule="auto"/>
      <w:jc w:val="both"/>
    </w:pPr>
    <w:rPr>
      <w:spacing w:val="-8"/>
      <w:sz w:val="20"/>
      <w:szCs w:val="20"/>
    </w:rPr>
  </w:style>
  <w:style w:type="character" w:customStyle="1" w:styleId="FootnoteTextChar">
    <w:name w:val="Footnote Text Char"/>
    <w:basedOn w:val="DefaultParagraphFont"/>
    <w:link w:val="FootnoteText"/>
    <w:rsid w:val="00CB2411"/>
    <w:rPr>
      <w:rFonts w:ascii="Calibri" w:hAnsi="Calibri"/>
      <w:spacing w:val="-8"/>
      <w:sz w:val="20"/>
      <w:szCs w:val="20"/>
    </w:rPr>
  </w:style>
  <w:style w:type="character" w:styleId="FootnoteReference">
    <w:name w:val="footnote reference"/>
    <w:uiPriority w:val="99"/>
    <w:unhideWhenUsed/>
    <w:rsid w:val="00CB2411"/>
    <w:rPr>
      <w:vertAlign w:val="superscript"/>
    </w:rPr>
  </w:style>
  <w:style w:type="character" w:customStyle="1" w:styleId="cardChar">
    <w:name w:val="card Char"/>
    <w:aliases w:val="Bold Cite Char Char,Speed Cite Char"/>
    <w:rsid w:val="00CB2411"/>
    <w:rPr>
      <w:u w:val="single"/>
    </w:rPr>
  </w:style>
  <w:style w:type="paragraph" w:customStyle="1" w:styleId="cardtext">
    <w:name w:val="card text"/>
    <w:basedOn w:val="Normal"/>
    <w:link w:val="cardtextChar"/>
    <w:qFormat/>
    <w:rsid w:val="00CB2411"/>
    <w:pPr>
      <w:spacing w:after="0" w:line="240" w:lineRule="auto"/>
      <w:ind w:left="288" w:right="288"/>
    </w:pPr>
    <w:rPr>
      <w:spacing w:val="-8"/>
    </w:rPr>
  </w:style>
  <w:style w:type="character" w:customStyle="1" w:styleId="cardtextChar">
    <w:name w:val="card text Char"/>
    <w:basedOn w:val="DefaultParagraphFont"/>
    <w:link w:val="cardtext"/>
    <w:rsid w:val="00CB2411"/>
    <w:rPr>
      <w:rFonts w:ascii="Calibri" w:hAnsi="Calibri"/>
      <w:spacing w:val="-8"/>
      <w:sz w:val="22"/>
    </w:rPr>
  </w:style>
  <w:style w:type="character" w:customStyle="1" w:styleId="TitleChar1">
    <w:name w:val="Title Char1"/>
    <w:basedOn w:val="DefaultParagraphFont"/>
    <w:uiPriority w:val="6"/>
    <w:rsid w:val="00CB2411"/>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CB2411"/>
    <w:rPr>
      <w:rFonts w:ascii="Times New Roman" w:eastAsia="Times New Roman" w:hAnsi="Times New Roman" w:cs="Times New Roman"/>
      <w:lang w:eastAsia="zh-TW"/>
    </w:rPr>
  </w:style>
  <w:style w:type="character" w:styleId="Strong">
    <w:name w:val="Strong"/>
    <w:aliases w:val="8 pt font,Citation Char Char1 Char Char Char Char Char,Cut,Small 1"/>
    <w:basedOn w:val="DefaultParagraphFont"/>
    <w:uiPriority w:val="22"/>
    <w:qFormat/>
    <w:rsid w:val="00CB2411"/>
    <w:rPr>
      <w:b/>
      <w:bCs/>
    </w:rPr>
  </w:style>
  <w:style w:type="paragraph" w:customStyle="1" w:styleId="css-exrw3m">
    <w:name w:val="css-exrw3m"/>
    <w:basedOn w:val="Normal"/>
    <w:rsid w:val="00CB2411"/>
    <w:pPr>
      <w:spacing w:before="100" w:beforeAutospacing="1" w:after="100" w:afterAutospacing="1" w:line="240" w:lineRule="auto"/>
    </w:pPr>
    <w:rPr>
      <w:rFonts w:ascii="Times New Roman" w:eastAsia="Times New Roman" w:hAnsi="Times New Roman" w:cs="Times New Roman"/>
      <w:spacing w:val="-8"/>
    </w:rPr>
  </w:style>
  <w:style w:type="paragraph" w:styleId="Header">
    <w:name w:val="header"/>
    <w:basedOn w:val="Normal"/>
    <w:link w:val="HeaderChar"/>
    <w:uiPriority w:val="99"/>
    <w:unhideWhenUsed/>
    <w:qFormat/>
    <w:rsid w:val="00CB2411"/>
    <w:pPr>
      <w:tabs>
        <w:tab w:val="center" w:pos="4680"/>
        <w:tab w:val="right" w:pos="9360"/>
      </w:tabs>
      <w:spacing w:after="0" w:line="240" w:lineRule="auto"/>
    </w:pPr>
    <w:rPr>
      <w:spacing w:val="-8"/>
    </w:rPr>
  </w:style>
  <w:style w:type="character" w:customStyle="1" w:styleId="HeaderChar">
    <w:name w:val="Header Char"/>
    <w:basedOn w:val="DefaultParagraphFont"/>
    <w:link w:val="Header"/>
    <w:uiPriority w:val="99"/>
    <w:rsid w:val="00CB2411"/>
    <w:rPr>
      <w:rFonts w:ascii="Calibri" w:hAnsi="Calibri"/>
      <w:spacing w:val="-8"/>
      <w:sz w:val="22"/>
    </w:rPr>
  </w:style>
  <w:style w:type="paragraph" w:styleId="Footer">
    <w:name w:val="footer"/>
    <w:basedOn w:val="Normal"/>
    <w:link w:val="FooterChar"/>
    <w:uiPriority w:val="99"/>
    <w:unhideWhenUsed/>
    <w:rsid w:val="00CB2411"/>
    <w:pPr>
      <w:tabs>
        <w:tab w:val="center" w:pos="4680"/>
        <w:tab w:val="right" w:pos="9360"/>
      </w:tabs>
      <w:spacing w:after="0" w:line="240" w:lineRule="auto"/>
    </w:pPr>
    <w:rPr>
      <w:spacing w:val="-8"/>
    </w:rPr>
  </w:style>
  <w:style w:type="character" w:customStyle="1" w:styleId="FooterChar">
    <w:name w:val="Footer Char"/>
    <w:basedOn w:val="DefaultParagraphFont"/>
    <w:link w:val="Footer"/>
    <w:uiPriority w:val="99"/>
    <w:rsid w:val="00CB2411"/>
    <w:rPr>
      <w:rFonts w:ascii="Calibri" w:hAnsi="Calibri"/>
      <w:spacing w:val="-8"/>
      <w:sz w:val="22"/>
    </w:rPr>
  </w:style>
  <w:style w:type="character" w:customStyle="1" w:styleId="rollover-people">
    <w:name w:val="rollover-people"/>
    <w:basedOn w:val="DefaultParagraphFont"/>
    <w:rsid w:val="00CB2411"/>
  </w:style>
  <w:style w:type="paragraph" w:customStyle="1" w:styleId="Genealogy">
    <w:name w:val="Genealogy"/>
    <w:basedOn w:val="Heading4"/>
    <w:autoRedefine/>
    <w:qFormat/>
    <w:rsid w:val="00CB2411"/>
    <w:rPr>
      <w:rFonts w:cs="Calibri"/>
      <w:bCs w:val="0"/>
      <w:iCs/>
      <w:sz w:val="22"/>
    </w:rPr>
  </w:style>
  <w:style w:type="character" w:customStyle="1" w:styleId="c-timestamplabel">
    <w:name w:val="c-timestamp__label"/>
    <w:basedOn w:val="DefaultParagraphFont"/>
    <w:rsid w:val="00CB2411"/>
  </w:style>
  <w:style w:type="character" w:customStyle="1" w:styleId="UnresolvedMention1">
    <w:name w:val="Unresolved Mention1"/>
    <w:basedOn w:val="DefaultParagraphFont"/>
    <w:uiPriority w:val="99"/>
    <w:unhideWhenUsed/>
    <w:rsid w:val="00CB2411"/>
    <w:rPr>
      <w:color w:val="605E5C"/>
      <w:shd w:val="clear" w:color="auto" w:fill="E1DFDD"/>
    </w:rPr>
  </w:style>
  <w:style w:type="character" w:styleId="PageNumber">
    <w:name w:val="page number"/>
    <w:aliases w:val="card ununderlined"/>
    <w:basedOn w:val="DefaultParagraphFont"/>
    <w:uiPriority w:val="99"/>
    <w:unhideWhenUsed/>
    <w:rsid w:val="00CB2411"/>
  </w:style>
  <w:style w:type="character" w:customStyle="1" w:styleId="m4841727538114946087gmail-styleunderline">
    <w:name w:val="m_4841727538114946087gmail-styleunderline"/>
    <w:basedOn w:val="DefaultParagraphFont"/>
    <w:rsid w:val="00CB2411"/>
  </w:style>
  <w:style w:type="paragraph" w:customStyle="1" w:styleId="BreakTag">
    <w:name w:val="Break Tag"/>
    <w:basedOn w:val="Normal"/>
    <w:autoRedefine/>
    <w:uiPriority w:val="4"/>
    <w:qFormat/>
    <w:rsid w:val="00CB2411"/>
    <w:pPr>
      <w:spacing w:before="240"/>
    </w:pPr>
    <w:rPr>
      <w:b/>
      <w:sz w:val="26"/>
    </w:rPr>
  </w:style>
  <w:style w:type="paragraph" w:customStyle="1" w:styleId="BreakBlock">
    <w:name w:val="Break Block"/>
    <w:basedOn w:val="Normal"/>
    <w:link w:val="BreakBlockChar"/>
    <w:autoRedefine/>
    <w:qFormat/>
    <w:rsid w:val="00CB241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CB2411"/>
    <w:rPr>
      <w:rFonts w:ascii="Arial Bold" w:hAnsi="Arial Bold"/>
      <w:b/>
      <w:caps/>
      <w:sz w:val="32"/>
      <w:u w:val="single"/>
    </w:rPr>
  </w:style>
  <w:style w:type="character" w:customStyle="1" w:styleId="Mention1">
    <w:name w:val="Mention1"/>
    <w:basedOn w:val="DefaultParagraphFont"/>
    <w:uiPriority w:val="99"/>
    <w:semiHidden/>
    <w:unhideWhenUsed/>
    <w:rsid w:val="00CB2411"/>
    <w:rPr>
      <w:color w:val="2B579A"/>
      <w:shd w:val="clear" w:color="auto" w:fill="E6E6E6"/>
    </w:rPr>
  </w:style>
  <w:style w:type="paragraph" w:customStyle="1" w:styleId="evidencetext">
    <w:name w:val="evidence text"/>
    <w:basedOn w:val="Normal"/>
    <w:link w:val="evidencetextChar1"/>
    <w:qFormat/>
    <w:rsid w:val="00CB2411"/>
    <w:pPr>
      <w:ind w:left="432" w:right="432"/>
    </w:pPr>
    <w:rPr>
      <w:color w:val="000000"/>
      <w:lang w:val="x-none" w:eastAsia="x-none"/>
    </w:rPr>
  </w:style>
  <w:style w:type="character" w:customStyle="1" w:styleId="evidencetextChar1">
    <w:name w:val="evidence text Char1"/>
    <w:link w:val="evidencetext"/>
    <w:rsid w:val="00CB2411"/>
    <w:rPr>
      <w:rFonts w:ascii="Calibri" w:hAnsi="Calibri"/>
      <w:color w:val="000000"/>
      <w:sz w:val="22"/>
      <w:lang w:val="x-none" w:eastAsia="x-none"/>
    </w:rPr>
  </w:style>
  <w:style w:type="character" w:customStyle="1" w:styleId="Author-Date">
    <w:name w:val="Author-Date"/>
    <w:qFormat/>
    <w:rsid w:val="00CB2411"/>
    <w:rPr>
      <w:b/>
      <w:sz w:val="24"/>
    </w:rPr>
  </w:style>
  <w:style w:type="paragraph" w:customStyle="1" w:styleId="Nothing">
    <w:name w:val="Nothing"/>
    <w:link w:val="NothingChar"/>
    <w:qFormat/>
    <w:rsid w:val="00CB2411"/>
    <w:pPr>
      <w:jc w:val="both"/>
    </w:pPr>
    <w:rPr>
      <w:rFonts w:ascii="Times New Roman" w:eastAsia="Times New Roman" w:hAnsi="Times New Roman" w:cs="Times New Roman"/>
      <w:sz w:val="20"/>
    </w:rPr>
  </w:style>
  <w:style w:type="paragraph" w:customStyle="1" w:styleId="Style4">
    <w:name w:val="Style4"/>
    <w:basedOn w:val="Normal"/>
    <w:link w:val="Style4Char"/>
    <w:qFormat/>
    <w:rsid w:val="00CB2411"/>
    <w:rPr>
      <w:rFonts w:eastAsia="Times New Roman"/>
      <w:u w:val="single"/>
    </w:rPr>
  </w:style>
  <w:style w:type="character" w:customStyle="1" w:styleId="Style4Char">
    <w:name w:val="Style4 Char"/>
    <w:link w:val="Style4"/>
    <w:rsid w:val="00CB2411"/>
    <w:rPr>
      <w:rFonts w:ascii="Calibri" w:eastAsia="Times New Roman" w:hAnsi="Calibri"/>
      <w:sz w:val="22"/>
      <w:u w:val="single"/>
    </w:rPr>
  </w:style>
  <w:style w:type="character" w:customStyle="1" w:styleId="term">
    <w:name w:val="term"/>
    <w:basedOn w:val="DefaultParagraphFont"/>
    <w:rsid w:val="00CB2411"/>
  </w:style>
  <w:style w:type="character" w:customStyle="1" w:styleId="Style1Char">
    <w:name w:val="Style1 Char"/>
    <w:rsid w:val="00CB2411"/>
    <w:rPr>
      <w:rFonts w:ascii="Times New Roman" w:eastAsia="SimSun" w:hAnsi="Times New Roman" w:cs="Times New Roman"/>
      <w:sz w:val="20"/>
      <w:szCs w:val="24"/>
      <w:u w:val="single"/>
      <w:lang w:eastAsia="zh-CN"/>
    </w:rPr>
  </w:style>
  <w:style w:type="character" w:customStyle="1" w:styleId="Styleunderline11pt">
    <w:name w:val="Style underline + 11 pt"/>
    <w:rsid w:val="00CB2411"/>
    <w:rPr>
      <w:rFonts w:ascii="Times New Roman" w:hAnsi="Times New Roman"/>
      <w:sz w:val="20"/>
      <w:u w:val="single"/>
    </w:rPr>
  </w:style>
  <w:style w:type="paragraph" w:customStyle="1" w:styleId="Stylecard11pt">
    <w:name w:val="Style card + 11 pt"/>
    <w:basedOn w:val="Normal"/>
    <w:link w:val="Stylecard11ptChar"/>
    <w:qFormat/>
    <w:rsid w:val="00CB2411"/>
    <w:pPr>
      <w:ind w:left="288" w:right="288"/>
    </w:pPr>
    <w:rPr>
      <w:rFonts w:ascii="Georgia" w:eastAsia="SimSun" w:hAnsi="Georgia"/>
      <w:lang w:eastAsia="zh-CN"/>
    </w:rPr>
  </w:style>
  <w:style w:type="character" w:customStyle="1" w:styleId="Stylecard11ptChar">
    <w:name w:val="Style card + 11 pt Char"/>
    <w:link w:val="Stylecard11pt"/>
    <w:rsid w:val="00CB2411"/>
    <w:rPr>
      <w:rFonts w:ascii="Georgia" w:eastAsia="SimSun" w:hAnsi="Georgia"/>
      <w:sz w:val="22"/>
      <w:lang w:eastAsia="zh-CN"/>
    </w:rPr>
  </w:style>
  <w:style w:type="paragraph" w:customStyle="1" w:styleId="Minimize">
    <w:name w:val="Minimize"/>
    <w:basedOn w:val="Normal"/>
    <w:next w:val="Normal"/>
    <w:link w:val="MinimizeChar"/>
    <w:qFormat/>
    <w:rsid w:val="00CB2411"/>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CB2411"/>
    <w:rPr>
      <w:rFonts w:ascii="Georgia" w:hAnsi="Georgia"/>
      <w:color w:val="000000"/>
      <w:sz w:val="12"/>
      <w:szCs w:val="20"/>
    </w:rPr>
  </w:style>
  <w:style w:type="character" w:customStyle="1" w:styleId="byline">
    <w:name w:val="byline"/>
    <w:basedOn w:val="DefaultParagraphFont"/>
    <w:rsid w:val="00CB2411"/>
  </w:style>
  <w:style w:type="paragraph" w:customStyle="1" w:styleId="StyleStyle411pt">
    <w:name w:val="Style Style4 + 11 pt"/>
    <w:basedOn w:val="Normal"/>
    <w:link w:val="StyleStyle411ptChar"/>
    <w:qFormat/>
    <w:rsid w:val="00CB2411"/>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CB2411"/>
    <w:rPr>
      <w:rFonts w:ascii="Calibri" w:eastAsia="Times New Roman" w:hAnsi="Calibri"/>
      <w:sz w:val="22"/>
      <w:u w:val="single"/>
    </w:rPr>
  </w:style>
  <w:style w:type="character" w:customStyle="1" w:styleId="Style11ptUnderline">
    <w:name w:val="Style 11 pt Underline"/>
    <w:rsid w:val="00CB2411"/>
    <w:rPr>
      <w:sz w:val="20"/>
      <w:u w:val="single"/>
    </w:rPr>
  </w:style>
  <w:style w:type="character" w:customStyle="1" w:styleId="Style11ptBoldUnderline">
    <w:name w:val="Style 11 pt Bold Underline"/>
    <w:rsid w:val="00CB2411"/>
    <w:rPr>
      <w:b/>
      <w:bCs/>
      <w:sz w:val="20"/>
      <w:u w:val="single"/>
    </w:rPr>
  </w:style>
  <w:style w:type="character" w:customStyle="1" w:styleId="Style11pt">
    <w:name w:val="Style 11 pt"/>
    <w:rsid w:val="00CB2411"/>
    <w:rPr>
      <w:sz w:val="20"/>
    </w:rPr>
  </w:style>
  <w:style w:type="paragraph" w:customStyle="1" w:styleId="StyleStyle411ptBold">
    <w:name w:val="Style Style4 + 11 pt Bold"/>
    <w:basedOn w:val="Normal"/>
    <w:link w:val="StyleStyle411ptBoldChar"/>
    <w:qFormat/>
    <w:rsid w:val="00CB2411"/>
    <w:rPr>
      <w:rFonts w:eastAsia="Times New Roman"/>
      <w:b/>
      <w:bCs/>
      <w:u w:val="single"/>
    </w:rPr>
  </w:style>
  <w:style w:type="character" w:customStyle="1" w:styleId="StyleStyle411ptBoldChar">
    <w:name w:val="Style Style4 + 11 pt Bold Char"/>
    <w:basedOn w:val="DefaultParagraphFont"/>
    <w:link w:val="StyleStyle411ptBold"/>
    <w:rsid w:val="00CB2411"/>
    <w:rPr>
      <w:rFonts w:ascii="Calibri" w:eastAsia="Times New Roman" w:hAnsi="Calibri"/>
      <w:b/>
      <w:bCs/>
      <w:sz w:val="22"/>
      <w:u w:val="single"/>
    </w:rPr>
  </w:style>
  <w:style w:type="paragraph" w:customStyle="1" w:styleId="BlockTitle">
    <w:name w:val="Block Title"/>
    <w:basedOn w:val="Normal"/>
    <w:next w:val="Normal"/>
    <w:link w:val="BlockTitleChar"/>
    <w:uiPriority w:val="99"/>
    <w:qFormat/>
    <w:rsid w:val="00CB2411"/>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CB2411"/>
    <w:rPr>
      <w:rFonts w:ascii="Calibri" w:eastAsia="Times New Roman" w:hAnsi="Calibri"/>
      <w:b/>
      <w:sz w:val="32"/>
      <w:szCs w:val="20"/>
      <w:u w:val="single"/>
    </w:rPr>
  </w:style>
  <w:style w:type="character" w:customStyle="1" w:styleId="Emphasis2">
    <w:name w:val="Emphasis2"/>
    <w:basedOn w:val="DefaultParagraphFont"/>
    <w:rsid w:val="00CB2411"/>
    <w:rPr>
      <w:rFonts w:ascii="Franklin Gothic Heavy" w:hAnsi="Franklin Gothic Heavy"/>
      <w:iCs/>
      <w:u w:val="single"/>
    </w:rPr>
  </w:style>
  <w:style w:type="paragraph" w:customStyle="1" w:styleId="Cards">
    <w:name w:val="Cards"/>
    <w:basedOn w:val="Normal"/>
    <w:link w:val="CardsChar1"/>
    <w:qFormat/>
    <w:rsid w:val="00CB2411"/>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CB2411"/>
    <w:rPr>
      <w:rFonts w:ascii="Times New Roman" w:eastAsia="Times New Roman" w:hAnsi="Times New Roman" w:cs="Times New Roman"/>
      <w:sz w:val="20"/>
      <w:szCs w:val="24"/>
    </w:rPr>
  </w:style>
  <w:style w:type="character" w:customStyle="1" w:styleId="pmterms1">
    <w:name w:val="pmterms1"/>
    <w:basedOn w:val="DefaultParagraphFont"/>
    <w:rsid w:val="00CB2411"/>
  </w:style>
  <w:style w:type="character" w:customStyle="1" w:styleId="hilite1">
    <w:name w:val="hilite1"/>
    <w:basedOn w:val="DefaultParagraphFont"/>
    <w:rsid w:val="00CB2411"/>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CB2411"/>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CB2411"/>
    <w:rPr>
      <w:rFonts w:ascii="Times New Roman" w:eastAsia="Malgun Gothic" w:hAnsi="Times New Roman" w:cs="Times New Roman"/>
      <w:sz w:val="21"/>
      <w:u w:val="single"/>
    </w:rPr>
  </w:style>
  <w:style w:type="paragraph" w:customStyle="1" w:styleId="Normaltag">
    <w:name w:val="Normal tag"/>
    <w:basedOn w:val="Normal"/>
    <w:link w:val="NormaltagChar"/>
    <w:qFormat/>
    <w:rsid w:val="00CB2411"/>
    <w:rPr>
      <w:rFonts w:eastAsia="Times New Roman"/>
      <w:b/>
      <w:szCs w:val="20"/>
    </w:rPr>
  </w:style>
  <w:style w:type="character" w:customStyle="1" w:styleId="NormaltagChar">
    <w:name w:val="Normal tag Char"/>
    <w:basedOn w:val="DefaultParagraphFont"/>
    <w:link w:val="Normaltag"/>
    <w:locked/>
    <w:rsid w:val="00CB2411"/>
    <w:rPr>
      <w:rFonts w:ascii="Calibri" w:eastAsia="Times New Roman" w:hAnsi="Calibri"/>
      <w:b/>
      <w:sz w:val="22"/>
      <w:szCs w:val="20"/>
    </w:rPr>
  </w:style>
  <w:style w:type="character" w:customStyle="1" w:styleId="DebateUnderline">
    <w:name w:val="Debate Underline"/>
    <w:qFormat/>
    <w:rsid w:val="00CB2411"/>
    <w:rPr>
      <w:rFonts w:ascii="Times New Roman" w:hAnsi="Times New Roman"/>
      <w:sz w:val="20"/>
      <w:szCs w:val="24"/>
      <w:u w:val="thick"/>
    </w:rPr>
  </w:style>
  <w:style w:type="character" w:customStyle="1" w:styleId="blue">
    <w:name w:val="blue"/>
    <w:basedOn w:val="DefaultParagraphFont"/>
    <w:rsid w:val="00CB2411"/>
    <w:rPr>
      <w:rFonts w:cs="Times New Roman"/>
    </w:rPr>
  </w:style>
  <w:style w:type="paragraph" w:customStyle="1" w:styleId="cites">
    <w:name w:val="cites"/>
    <w:link w:val="Heading1Char3"/>
    <w:autoRedefine/>
    <w:qFormat/>
    <w:rsid w:val="00CB2411"/>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CB2411"/>
    <w:rPr>
      <w:rFonts w:ascii="Times New Roman" w:eastAsia="Malgun Gothic" w:hAnsi="Times New Roman" w:cs="Times New Roman"/>
      <w:b/>
      <w:u w:val="single"/>
    </w:rPr>
  </w:style>
  <w:style w:type="paragraph" w:customStyle="1" w:styleId="tiny">
    <w:name w:val="tiny"/>
    <w:next w:val="Normal"/>
    <w:link w:val="tinyChar"/>
    <w:autoRedefine/>
    <w:qFormat/>
    <w:rsid w:val="00CB2411"/>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CB2411"/>
    <w:rPr>
      <w:rFonts w:ascii="Times New Roman" w:eastAsia="Malgun Gothic" w:hAnsi="Times New Roman" w:cs="Times New Roman"/>
      <w:sz w:val="12"/>
    </w:rPr>
  </w:style>
  <w:style w:type="character" w:customStyle="1" w:styleId="CitesChar2">
    <w:name w:val="Cites Char2"/>
    <w:link w:val="Cites0"/>
    <w:rsid w:val="00CB2411"/>
    <w:rPr>
      <w:rFonts w:eastAsia="Times New Roman" w:cs="Times New Roman"/>
      <w:b/>
      <w:bCs/>
      <w:sz w:val="20"/>
      <w:szCs w:val="20"/>
    </w:rPr>
  </w:style>
  <w:style w:type="paragraph" w:customStyle="1" w:styleId="BlockTitle2">
    <w:name w:val="Block Title2"/>
    <w:basedOn w:val="Normal"/>
    <w:next w:val="Normal"/>
    <w:uiPriority w:val="99"/>
    <w:qFormat/>
    <w:rsid w:val="00CB2411"/>
    <w:pPr>
      <w:spacing w:after="240"/>
      <w:jc w:val="center"/>
    </w:pPr>
    <w:rPr>
      <w:rFonts w:eastAsia="Times New Roman"/>
      <w:b/>
      <w:sz w:val="32"/>
      <w:u w:val="single"/>
      <w:lang w:bidi="en-US"/>
    </w:rPr>
  </w:style>
  <w:style w:type="paragraph" w:styleId="TOC1">
    <w:name w:val="toc 1"/>
    <w:basedOn w:val="Normal"/>
    <w:next w:val="Normal"/>
    <w:autoRedefine/>
    <w:uiPriority w:val="39"/>
    <w:rsid w:val="00CB2411"/>
    <w:pPr>
      <w:spacing w:before="120" w:after="120"/>
    </w:pPr>
    <w:rPr>
      <w:rFonts w:eastAsia="Times New Roman"/>
      <w:b/>
      <w:u w:val="single"/>
      <w:lang w:bidi="en-US"/>
    </w:rPr>
  </w:style>
  <w:style w:type="paragraph" w:styleId="TOC9">
    <w:name w:val="toc 9"/>
    <w:basedOn w:val="Normal"/>
    <w:next w:val="Normal"/>
    <w:autoRedefine/>
    <w:uiPriority w:val="39"/>
    <w:rsid w:val="00CB2411"/>
    <w:pPr>
      <w:ind w:left="1600"/>
    </w:pPr>
    <w:rPr>
      <w:rFonts w:eastAsia="Times New Roman"/>
      <w:sz w:val="20"/>
      <w:lang w:bidi="en-US"/>
    </w:rPr>
  </w:style>
  <w:style w:type="paragraph" w:customStyle="1" w:styleId="TxBrp1">
    <w:name w:val="TxBr_p1"/>
    <w:basedOn w:val="Normal"/>
    <w:uiPriority w:val="99"/>
    <w:qFormat/>
    <w:rsid w:val="00CB2411"/>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CB2411"/>
    <w:pPr>
      <w:spacing w:before="100" w:beforeAutospacing="1" w:after="100" w:afterAutospacing="1"/>
    </w:pPr>
    <w:rPr>
      <w:rFonts w:eastAsia="Times New Roman"/>
      <w:lang w:bidi="en-US"/>
    </w:rPr>
  </w:style>
  <w:style w:type="character" w:customStyle="1" w:styleId="standardcontent">
    <w:name w:val="standardcontent"/>
    <w:basedOn w:val="DefaultParagraphFont"/>
    <w:rsid w:val="00CB2411"/>
  </w:style>
  <w:style w:type="paragraph" w:customStyle="1" w:styleId="hat">
    <w:name w:val="hat"/>
    <w:basedOn w:val="Normal"/>
    <w:next w:val="Normal"/>
    <w:link w:val="hatChar"/>
    <w:qFormat/>
    <w:rsid w:val="00CB2411"/>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B2411"/>
  </w:style>
  <w:style w:type="paragraph" w:customStyle="1" w:styleId="HotRouteChar">
    <w:name w:val="Hot Route! Char"/>
    <w:basedOn w:val="Normal"/>
    <w:qFormat/>
    <w:rsid w:val="00CB2411"/>
    <w:pPr>
      <w:ind w:left="144"/>
    </w:pPr>
    <w:rPr>
      <w:rFonts w:eastAsia="Times New Roman"/>
      <w:sz w:val="20"/>
      <w:lang w:bidi="en-US"/>
    </w:rPr>
  </w:style>
  <w:style w:type="paragraph" w:customStyle="1" w:styleId="Default">
    <w:name w:val="Default"/>
    <w:uiPriority w:val="99"/>
    <w:qFormat/>
    <w:rsid w:val="00CB2411"/>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CB2411"/>
    <w:rPr>
      <w:rFonts w:ascii="Cambria" w:hAnsi="Cambria" w:cs="Times New Roman"/>
      <w:b/>
      <w:bCs/>
      <w:sz w:val="26"/>
      <w:szCs w:val="26"/>
    </w:rPr>
  </w:style>
  <w:style w:type="character" w:customStyle="1" w:styleId="UnderliningChar">
    <w:name w:val="Underlining Char"/>
    <w:basedOn w:val="DefaultParagraphFont"/>
    <w:link w:val="Underlining"/>
    <w:uiPriority w:val="99"/>
    <w:rsid w:val="00CB2411"/>
    <w:rPr>
      <w:rFonts w:ascii="Arial Narrow" w:hAnsi="Arial Narrow" w:cs="Times New Roman"/>
      <w:u w:val="single"/>
    </w:rPr>
  </w:style>
  <w:style w:type="character" w:customStyle="1" w:styleId="CardCharChar1">
    <w:name w:val="Card Char Char1"/>
    <w:basedOn w:val="DefaultParagraphFont"/>
    <w:rsid w:val="00CB2411"/>
    <w:rPr>
      <w:rFonts w:cs="Times New Roman"/>
      <w:b/>
      <w:bCs/>
      <w:sz w:val="28"/>
      <w:szCs w:val="28"/>
    </w:rPr>
  </w:style>
  <w:style w:type="paragraph" w:customStyle="1" w:styleId="Cites0">
    <w:name w:val="Cites"/>
    <w:basedOn w:val="Normal"/>
    <w:link w:val="CitesChar2"/>
    <w:qFormat/>
    <w:rsid w:val="00CB2411"/>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CB2411"/>
    <w:rPr>
      <w:rFonts w:ascii="Times New Roman" w:eastAsia="Calibri" w:hAnsi="Times New Roman" w:cs="Times New Roman"/>
      <w:sz w:val="24"/>
      <w:szCs w:val="24"/>
    </w:rPr>
  </w:style>
  <w:style w:type="character" w:customStyle="1" w:styleId="apple-converted-space">
    <w:name w:val="apple-converted-space"/>
    <w:basedOn w:val="DefaultParagraphFont"/>
    <w:rsid w:val="00CB2411"/>
  </w:style>
  <w:style w:type="character" w:customStyle="1" w:styleId="hit">
    <w:name w:val="hit"/>
    <w:basedOn w:val="DefaultParagraphFont"/>
    <w:rsid w:val="00CB2411"/>
    <w:rPr>
      <w:rFonts w:cs="Times New Roman"/>
    </w:rPr>
  </w:style>
  <w:style w:type="paragraph" w:customStyle="1" w:styleId="SmallFont">
    <w:name w:val="Small Font"/>
    <w:basedOn w:val="Normal"/>
    <w:link w:val="SmallFontChar"/>
    <w:qFormat/>
    <w:rsid w:val="00CB2411"/>
    <w:pPr>
      <w:spacing w:after="200"/>
      <w:jc w:val="both"/>
    </w:pPr>
    <w:rPr>
      <w:rFonts w:eastAsia="Calibri"/>
      <w:szCs w:val="18"/>
    </w:rPr>
  </w:style>
  <w:style w:type="character" w:customStyle="1" w:styleId="SmallFontChar">
    <w:name w:val="Small Font Char"/>
    <w:basedOn w:val="DefaultParagraphFont"/>
    <w:link w:val="SmallFont"/>
    <w:locked/>
    <w:rsid w:val="00CB2411"/>
    <w:rPr>
      <w:rFonts w:ascii="Calibri" w:eastAsia="Calibri" w:hAnsi="Calibri"/>
      <w:sz w:val="22"/>
      <w:szCs w:val="18"/>
    </w:rPr>
  </w:style>
  <w:style w:type="character" w:customStyle="1" w:styleId="CircleChar1">
    <w:name w:val="Circle Char1"/>
    <w:basedOn w:val="DefaultParagraphFont"/>
    <w:rsid w:val="00CB2411"/>
    <w:rPr>
      <w:rFonts w:cs="Times New Roman"/>
      <w:b/>
      <w:i/>
      <w:sz w:val="18"/>
      <w:szCs w:val="18"/>
      <w:u w:val="single"/>
      <w:lang w:val="en-US" w:eastAsia="en-US" w:bidi="ar-SA"/>
    </w:rPr>
  </w:style>
  <w:style w:type="character" w:customStyle="1" w:styleId="verdana">
    <w:name w:val="verdana"/>
    <w:basedOn w:val="DefaultParagraphFont"/>
    <w:rsid w:val="00CB2411"/>
  </w:style>
  <w:style w:type="character" w:customStyle="1" w:styleId="CardsChar1">
    <w:name w:val="Cards Char1"/>
    <w:link w:val="Cards"/>
    <w:rsid w:val="00CB2411"/>
    <w:rPr>
      <w:rFonts w:ascii="Calibri" w:eastAsia="Times New Roman" w:hAnsi="Calibri" w:cs="Times New Roman"/>
      <w:sz w:val="20"/>
      <w:szCs w:val="20"/>
    </w:rPr>
  </w:style>
  <w:style w:type="paragraph" w:customStyle="1" w:styleId="BlockHeadings">
    <w:name w:val="Block Headings"/>
    <w:basedOn w:val="Normal"/>
    <w:link w:val="BlockHeadingsChar"/>
    <w:qFormat/>
    <w:rsid w:val="00CB2411"/>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CB2411"/>
    <w:rPr>
      <w:rFonts w:ascii="Calibri" w:eastAsia="Times New Roman" w:hAnsi="Calibri" w:cs="Times New Roman"/>
      <w:b/>
      <w:sz w:val="20"/>
      <w:szCs w:val="20"/>
    </w:rPr>
  </w:style>
  <w:style w:type="paragraph" w:customStyle="1" w:styleId="loose">
    <w:name w:val="loose"/>
    <w:basedOn w:val="Normal"/>
    <w:qFormat/>
    <w:rsid w:val="00CB2411"/>
    <w:pPr>
      <w:spacing w:before="210"/>
    </w:pPr>
    <w:rPr>
      <w:rFonts w:eastAsia="Times New Roman"/>
      <w:lang w:eastAsia="zh-CN" w:bidi="he-IL"/>
    </w:rPr>
  </w:style>
  <w:style w:type="character" w:customStyle="1" w:styleId="hit1">
    <w:name w:val="hit1"/>
    <w:basedOn w:val="DefaultParagraphFont"/>
    <w:rsid w:val="00CB2411"/>
    <w:rPr>
      <w:b/>
      <w:bCs/>
      <w:color w:val="CC0033"/>
    </w:rPr>
  </w:style>
  <w:style w:type="character" w:customStyle="1" w:styleId="upper">
    <w:name w:val="upper"/>
    <w:basedOn w:val="DefaultParagraphFont"/>
    <w:rsid w:val="00CB2411"/>
  </w:style>
  <w:style w:type="character" w:customStyle="1" w:styleId="Author">
    <w:name w:val="Author"/>
    <w:aliases w:val="Style Date"/>
    <w:basedOn w:val="DefaultParagraphFont"/>
    <w:qFormat/>
    <w:rsid w:val="00CB2411"/>
    <w:rPr>
      <w:b/>
      <w:sz w:val="24"/>
    </w:rPr>
  </w:style>
  <w:style w:type="character" w:customStyle="1" w:styleId="SmallFont7pt">
    <w:name w:val="Small Font (7 pt)"/>
    <w:basedOn w:val="DefaultParagraphFont"/>
    <w:rsid w:val="00CB2411"/>
    <w:rPr>
      <w:sz w:val="14"/>
    </w:rPr>
  </w:style>
  <w:style w:type="paragraph" w:customStyle="1" w:styleId="UnderlinedText">
    <w:name w:val="Underlined Text"/>
    <w:basedOn w:val="Normal"/>
    <w:uiPriority w:val="6"/>
    <w:qFormat/>
    <w:rsid w:val="00CB2411"/>
    <w:rPr>
      <w:rFonts w:eastAsia="Times New Roman"/>
      <w:b/>
      <w:szCs w:val="20"/>
    </w:rPr>
  </w:style>
  <w:style w:type="character" w:customStyle="1" w:styleId="SmallText-New">
    <w:name w:val="Small Text - New"/>
    <w:basedOn w:val="DefaultParagraphFont"/>
    <w:rsid w:val="00CB2411"/>
    <w:rPr>
      <w:rFonts w:ascii="Arial Narrow" w:hAnsi="Arial Narrow"/>
      <w:sz w:val="14"/>
    </w:rPr>
  </w:style>
  <w:style w:type="paragraph" w:customStyle="1" w:styleId="Smalltext">
    <w:name w:val="Small text"/>
    <w:aliases w:val="Quote1,Quote11"/>
    <w:basedOn w:val="Normal"/>
    <w:link w:val="SmalltextChar"/>
    <w:qFormat/>
    <w:rsid w:val="00CB2411"/>
    <w:rPr>
      <w:rFonts w:ascii="Arial Narrow" w:eastAsia="Times New Roman" w:hAnsi="Arial Narrow"/>
    </w:rPr>
  </w:style>
  <w:style w:type="character" w:customStyle="1" w:styleId="Underlined-New">
    <w:name w:val="Underlined - New"/>
    <w:basedOn w:val="DefaultParagraphFont"/>
    <w:rsid w:val="00CB2411"/>
    <w:rPr>
      <w:rFonts w:ascii="Arial Narrow" w:hAnsi="Arial Narrow"/>
      <w:sz w:val="16"/>
      <w:u w:val="single"/>
    </w:rPr>
  </w:style>
  <w:style w:type="paragraph" w:styleId="TOC2">
    <w:name w:val="toc 2"/>
    <w:basedOn w:val="Normal"/>
    <w:next w:val="Normal"/>
    <w:autoRedefine/>
    <w:uiPriority w:val="39"/>
    <w:rsid w:val="00CB2411"/>
    <w:pPr>
      <w:ind w:left="200"/>
    </w:pPr>
    <w:rPr>
      <w:rFonts w:eastAsia="Times New Roman"/>
      <w:sz w:val="20"/>
      <w:lang w:bidi="en-US"/>
    </w:rPr>
  </w:style>
  <w:style w:type="paragraph" w:styleId="Caption">
    <w:name w:val="caption"/>
    <w:basedOn w:val="Normal"/>
    <w:next w:val="Normal"/>
    <w:qFormat/>
    <w:rsid w:val="00CB2411"/>
    <w:rPr>
      <w:rFonts w:eastAsia="Times New Roman"/>
      <w:b/>
      <w:bCs/>
      <w:sz w:val="18"/>
      <w:szCs w:val="18"/>
      <w:lang w:bidi="en-US"/>
    </w:rPr>
  </w:style>
  <w:style w:type="paragraph" w:styleId="TOCHeading">
    <w:name w:val="TOC Heading"/>
    <w:basedOn w:val="Heading1"/>
    <w:next w:val="Normal"/>
    <w:uiPriority w:val="39"/>
    <w:qFormat/>
    <w:rsid w:val="00CB241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CB2411"/>
    <w:rPr>
      <w:rFonts w:ascii="Arial Narrow" w:hAnsi="Arial Narrow"/>
      <w:dstrike w:val="0"/>
      <w:sz w:val="20"/>
      <w:bdr w:val="single" w:sz="2" w:space="0" w:color="auto"/>
      <w:vertAlign w:val="baseline"/>
    </w:rPr>
  </w:style>
  <w:style w:type="character" w:customStyle="1" w:styleId="style65">
    <w:name w:val="style65"/>
    <w:basedOn w:val="DefaultParagraphFont"/>
    <w:rsid w:val="00CB2411"/>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CB2411"/>
    <w:rPr>
      <w:rFonts w:cs="Arial"/>
      <w:bCs/>
      <w:szCs w:val="26"/>
      <w:u w:val="single"/>
      <w:lang w:val="en-US" w:eastAsia="en-US" w:bidi="ar-SA"/>
    </w:rPr>
  </w:style>
  <w:style w:type="character" w:customStyle="1" w:styleId="qlabel">
    <w:name w:val="q_label"/>
    <w:basedOn w:val="DefaultParagraphFont"/>
    <w:rsid w:val="00CB2411"/>
  </w:style>
  <w:style w:type="character" w:customStyle="1" w:styleId="alabel">
    <w:name w:val="a_label"/>
    <w:basedOn w:val="DefaultParagraphFont"/>
    <w:rsid w:val="00CB2411"/>
  </w:style>
  <w:style w:type="character" w:customStyle="1" w:styleId="Style1Char1">
    <w:name w:val="Style1 Char1"/>
    <w:basedOn w:val="DefaultParagraphFont"/>
    <w:rsid w:val="00CB2411"/>
    <w:rPr>
      <w:rFonts w:eastAsia="SimSun"/>
      <w:sz w:val="20"/>
      <w:szCs w:val="24"/>
      <w:u w:val="single"/>
      <w:lang w:val="en-US" w:eastAsia="zh-CN" w:bidi="ar-SA"/>
    </w:rPr>
  </w:style>
  <w:style w:type="character" w:customStyle="1" w:styleId="UnderlineCharChar">
    <w:name w:val="Underline Char Char"/>
    <w:basedOn w:val="DefaultParagraphFont"/>
    <w:rsid w:val="00CB2411"/>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CB2411"/>
    <w:rPr>
      <w:rFonts w:eastAsia="MS Mincho"/>
      <w:b/>
      <w:u w:val="single"/>
      <w:lang w:val="en-US" w:eastAsia="en-US" w:bidi="ar-SA"/>
    </w:rPr>
  </w:style>
  <w:style w:type="character" w:customStyle="1" w:styleId="CardTextChar0">
    <w:name w:val="Card Text Char"/>
    <w:basedOn w:val="DefaultParagraphFont"/>
    <w:rsid w:val="00CB2411"/>
    <w:rPr>
      <w:rFonts w:ascii="Times New Roman" w:eastAsia="Times New Roman" w:hAnsi="Times New Roman" w:cs="Times New Roman"/>
      <w:szCs w:val="24"/>
    </w:rPr>
  </w:style>
  <w:style w:type="character" w:customStyle="1" w:styleId="reduce2">
    <w:name w:val="reduce2"/>
    <w:basedOn w:val="DefaultParagraphFont"/>
    <w:uiPriority w:val="99"/>
    <w:rsid w:val="00CB2411"/>
    <w:rPr>
      <w:rFonts w:ascii="Arial" w:hAnsi="Arial" w:cs="Arial"/>
      <w:color w:val="000000"/>
      <w:sz w:val="10"/>
      <w:szCs w:val="22"/>
    </w:rPr>
  </w:style>
  <w:style w:type="paragraph" w:customStyle="1" w:styleId="BoldUnderline">
    <w:name w:val="BoldUnderline"/>
    <w:link w:val="BoldUnderlineChar"/>
    <w:uiPriority w:val="99"/>
    <w:qFormat/>
    <w:rsid w:val="00CB2411"/>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CB2411"/>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CB2411"/>
    <w:rPr>
      <w:rFonts w:cs="Arial"/>
      <w:bCs/>
      <w:szCs w:val="26"/>
      <w:u w:val="single"/>
      <w:lang w:val="en-US" w:eastAsia="en-US" w:bidi="ar-SA"/>
    </w:rPr>
  </w:style>
  <w:style w:type="paragraph" w:customStyle="1" w:styleId="evidencetextChar">
    <w:name w:val="evidence text Char"/>
    <w:basedOn w:val="Normal"/>
    <w:qFormat/>
    <w:rsid w:val="00CB2411"/>
    <w:pPr>
      <w:ind w:left="1728" w:right="1008"/>
    </w:pPr>
    <w:rPr>
      <w:rFonts w:eastAsia="Times New Roman"/>
      <w:color w:val="000000"/>
      <w:sz w:val="18"/>
    </w:rPr>
  </w:style>
  <w:style w:type="character" w:customStyle="1" w:styleId="underline2">
    <w:name w:val="underline2"/>
    <w:basedOn w:val="DefaultParagraphFont"/>
    <w:rsid w:val="00CB2411"/>
    <w:rPr>
      <w:u w:val="single"/>
    </w:rPr>
  </w:style>
  <w:style w:type="character" w:customStyle="1" w:styleId="Style11ptUnderlineBorderSinglesolidlineAuto05pt">
    <w:name w:val="Style 11 pt Underline Border: : (Single solid line Auto  0.5 pt..."/>
    <w:rsid w:val="00CB2411"/>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CB2411"/>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CB2411"/>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CB2411"/>
    <w:rPr>
      <w:u w:val="single"/>
    </w:rPr>
  </w:style>
  <w:style w:type="paragraph" w:customStyle="1" w:styleId="UnderlineChar4">
    <w:name w:val="Underline Char4"/>
    <w:basedOn w:val="Normal"/>
    <w:link w:val="UnderlineChar4Char"/>
    <w:qFormat/>
    <w:rsid w:val="00CB2411"/>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CB2411"/>
    <w:rPr>
      <w:b/>
      <w:u w:val="single"/>
    </w:rPr>
  </w:style>
  <w:style w:type="paragraph" w:customStyle="1" w:styleId="BoldandUnderlineChar3">
    <w:name w:val="Bold and Underline Char3"/>
    <w:basedOn w:val="Normal"/>
    <w:link w:val="BoldandUnderlineChar3Char2"/>
    <w:qFormat/>
    <w:rsid w:val="00CB2411"/>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CB2411"/>
    <w:rPr>
      <w:rFonts w:eastAsia="Times New Roman"/>
      <w:u w:val="single"/>
    </w:rPr>
  </w:style>
  <w:style w:type="character" w:customStyle="1" w:styleId="StyleUnderlineChar11ptChar">
    <w:name w:val="Style Underline Char + 11 pt Char"/>
    <w:basedOn w:val="DefaultParagraphFont"/>
    <w:link w:val="StyleUnderlineChar11pt"/>
    <w:rsid w:val="00CB2411"/>
    <w:rPr>
      <w:rFonts w:ascii="Calibri" w:eastAsia="Times New Roman" w:hAnsi="Calibri"/>
      <w:sz w:val="22"/>
      <w:u w:val="single"/>
    </w:rPr>
  </w:style>
  <w:style w:type="paragraph" w:customStyle="1" w:styleId="StyleUnderlineChar11ptBold">
    <w:name w:val="Style Underline Char + 11 pt Bold"/>
    <w:basedOn w:val="Normal"/>
    <w:link w:val="StyleUnderlineChar11ptBoldChar"/>
    <w:qFormat/>
    <w:rsid w:val="00CB2411"/>
    <w:rPr>
      <w:rFonts w:eastAsia="Times New Roman"/>
      <w:b/>
      <w:bCs/>
      <w:u w:val="single"/>
    </w:rPr>
  </w:style>
  <w:style w:type="character" w:customStyle="1" w:styleId="StyleUnderlineChar11ptBoldChar">
    <w:name w:val="Style Underline Char + 11 pt Bold Char"/>
    <w:basedOn w:val="DefaultParagraphFont"/>
    <w:link w:val="StyleUnderlineChar11ptBold"/>
    <w:rsid w:val="00CB2411"/>
    <w:rPr>
      <w:rFonts w:ascii="Calibri" w:eastAsia="Times New Roman" w:hAnsi="Calibri"/>
      <w:b/>
      <w:bCs/>
      <w:sz w:val="22"/>
      <w:u w:val="single"/>
    </w:rPr>
  </w:style>
  <w:style w:type="character" w:customStyle="1" w:styleId="inside-head">
    <w:name w:val="inside-head"/>
    <w:basedOn w:val="DefaultParagraphFont"/>
    <w:rsid w:val="00CB2411"/>
  </w:style>
  <w:style w:type="paragraph" w:customStyle="1" w:styleId="Style3">
    <w:name w:val="Style3"/>
    <w:basedOn w:val="Normal"/>
    <w:link w:val="Style3Char"/>
    <w:qFormat/>
    <w:rsid w:val="00CB2411"/>
    <w:rPr>
      <w:rFonts w:ascii="Arial Narrow" w:eastAsia="Times New Roman" w:hAnsi="Arial Narrow"/>
      <w:b/>
    </w:rPr>
  </w:style>
  <w:style w:type="character" w:customStyle="1" w:styleId="Style3Char">
    <w:name w:val="Style3 Char"/>
    <w:basedOn w:val="DefaultParagraphFont"/>
    <w:link w:val="Style3"/>
    <w:rsid w:val="00CB2411"/>
    <w:rPr>
      <w:rFonts w:ascii="Arial Narrow" w:eastAsia="Times New Roman" w:hAnsi="Arial Narrow"/>
      <w:b/>
      <w:sz w:val="22"/>
    </w:rPr>
  </w:style>
  <w:style w:type="character" w:customStyle="1" w:styleId="7TimesNewRoman">
    <w:name w:val="7 Times New Roman"/>
    <w:rsid w:val="00CB241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CB2411"/>
  </w:style>
  <w:style w:type="character" w:customStyle="1" w:styleId="officialsbureau">
    <w:name w:val="official_s_bureau"/>
    <w:basedOn w:val="DefaultParagraphFont"/>
    <w:rsid w:val="00CB2411"/>
  </w:style>
  <w:style w:type="paragraph" w:customStyle="1" w:styleId="Stylecard11ptUnderline">
    <w:name w:val="Style card + 11 pt Underline"/>
    <w:basedOn w:val="Normal"/>
    <w:link w:val="Stylecard11ptUnderlineChar"/>
    <w:qFormat/>
    <w:rsid w:val="00CB2411"/>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CB2411"/>
    <w:rPr>
      <w:rFonts w:ascii="Georgia" w:eastAsia="SimSun" w:hAnsi="Georgia"/>
      <w:sz w:val="22"/>
      <w:u w:val="single"/>
      <w:lang w:eastAsia="zh-CN"/>
    </w:rPr>
  </w:style>
  <w:style w:type="paragraph" w:customStyle="1" w:styleId="Stylecard11ptBoldUnderline">
    <w:name w:val="Style card + 11 pt Bold Underline"/>
    <w:basedOn w:val="Normal"/>
    <w:link w:val="Stylecard11ptBoldUnderlineChar"/>
    <w:qFormat/>
    <w:rsid w:val="00CB2411"/>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CB2411"/>
    <w:rPr>
      <w:rFonts w:ascii="Georgia" w:eastAsia="SimSun" w:hAnsi="Georgia"/>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CB241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CB2411"/>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CB2411"/>
    <w:rPr>
      <w:rFonts w:ascii="Georgia" w:eastAsia="SimSun" w:hAnsi="Georgia"/>
      <w:sz w:val="22"/>
      <w:u w:val="single"/>
      <w:lang w:eastAsia="zh-CN"/>
    </w:rPr>
  </w:style>
  <w:style w:type="paragraph" w:styleId="HTMLPreformatted">
    <w:name w:val="HTML Preformatted"/>
    <w:basedOn w:val="Normal"/>
    <w:link w:val="HTMLPreformattedChar"/>
    <w:uiPriority w:val="99"/>
    <w:rsid w:val="00CB2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CB2411"/>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CB2411"/>
    <w:rPr>
      <w:u w:val="single"/>
    </w:rPr>
  </w:style>
  <w:style w:type="character" w:customStyle="1" w:styleId="StyleUnderlining11ptChar">
    <w:name w:val="Style Underlining + 11 pt Char"/>
    <w:basedOn w:val="DefaultParagraphFont"/>
    <w:link w:val="StyleUnderlining11pt"/>
    <w:rsid w:val="00CB2411"/>
    <w:rPr>
      <w:rFonts w:ascii="Calibri" w:hAnsi="Calibri"/>
      <w:sz w:val="22"/>
      <w:u w:val="single"/>
    </w:rPr>
  </w:style>
  <w:style w:type="paragraph" w:customStyle="1" w:styleId="StyleCardText9pt">
    <w:name w:val="Style Card Text + 9 pt"/>
    <w:basedOn w:val="Normal"/>
    <w:link w:val="StyleCardText9ptChar"/>
    <w:qFormat/>
    <w:rsid w:val="00CB2411"/>
    <w:pPr>
      <w:spacing w:after="200"/>
      <w:contextualSpacing/>
    </w:pPr>
    <w:rPr>
      <w:rFonts w:eastAsia="Calibri"/>
    </w:rPr>
  </w:style>
  <w:style w:type="character" w:customStyle="1" w:styleId="StyleCardText9ptChar">
    <w:name w:val="Style Card Text + 9 pt Char"/>
    <w:basedOn w:val="DefaultParagraphFont"/>
    <w:link w:val="StyleCardText9pt"/>
    <w:rsid w:val="00CB2411"/>
    <w:rPr>
      <w:rFonts w:ascii="Calibri" w:eastAsia="Calibri" w:hAnsi="Calibri"/>
      <w:sz w:val="22"/>
    </w:rPr>
  </w:style>
  <w:style w:type="paragraph" w:styleId="Quote">
    <w:name w:val="Quote"/>
    <w:basedOn w:val="Normal"/>
    <w:next w:val="Normal"/>
    <w:link w:val="QuoteChar"/>
    <w:uiPriority w:val="29"/>
    <w:qFormat/>
    <w:rsid w:val="00CB2411"/>
    <w:pPr>
      <w:widowControl w:val="0"/>
    </w:pPr>
    <w:rPr>
      <w:rFonts w:eastAsia="Times New Roman"/>
      <w:iCs/>
      <w:color w:val="000000"/>
      <w:lang w:bidi="en-US"/>
    </w:rPr>
  </w:style>
  <w:style w:type="character" w:customStyle="1" w:styleId="QuoteChar">
    <w:name w:val="Quote Char"/>
    <w:basedOn w:val="DefaultParagraphFont"/>
    <w:link w:val="Quote"/>
    <w:uiPriority w:val="29"/>
    <w:rsid w:val="00CB2411"/>
    <w:rPr>
      <w:rFonts w:ascii="Calibri" w:eastAsia="Times New Roman" w:hAnsi="Calibri"/>
      <w:iCs/>
      <w:color w:val="000000"/>
      <w:sz w:val="22"/>
      <w:lang w:bidi="en-US"/>
    </w:rPr>
  </w:style>
  <w:style w:type="paragraph" w:customStyle="1" w:styleId="Underlining">
    <w:name w:val="Underlining"/>
    <w:basedOn w:val="Normal"/>
    <w:link w:val="UnderliningChar"/>
    <w:uiPriority w:val="99"/>
    <w:qFormat/>
    <w:rsid w:val="00CB2411"/>
    <w:rPr>
      <w:rFonts w:ascii="Arial Narrow" w:hAnsi="Arial Narrow" w:cs="Times New Roman"/>
      <w:sz w:val="24"/>
      <w:u w:val="single"/>
    </w:rPr>
  </w:style>
  <w:style w:type="character" w:customStyle="1" w:styleId="ital-inline">
    <w:name w:val="ital-inline"/>
    <w:basedOn w:val="DefaultParagraphFont"/>
    <w:rsid w:val="00CB2411"/>
  </w:style>
  <w:style w:type="character" w:customStyle="1" w:styleId="underlineChar">
    <w:name w:val="underline Char"/>
    <w:basedOn w:val="DefaultParagraphFont"/>
    <w:rsid w:val="00CB241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CB241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B2411"/>
    <w:rPr>
      <w:sz w:val="20"/>
      <w:u w:val="single"/>
    </w:rPr>
  </w:style>
  <w:style w:type="paragraph" w:styleId="BodyTextIndent2">
    <w:name w:val="Body Text Indent 2"/>
    <w:basedOn w:val="Normal"/>
    <w:link w:val="BodyTextIndent2Char"/>
    <w:unhideWhenUsed/>
    <w:rsid w:val="00CB2411"/>
    <w:pPr>
      <w:spacing w:after="120" w:line="480" w:lineRule="auto"/>
      <w:ind w:left="360"/>
    </w:pPr>
  </w:style>
  <w:style w:type="character" w:customStyle="1" w:styleId="BodyTextIndent2Char">
    <w:name w:val="Body Text Indent 2 Char"/>
    <w:basedOn w:val="DefaultParagraphFont"/>
    <w:link w:val="BodyTextIndent2"/>
    <w:rsid w:val="00CB2411"/>
    <w:rPr>
      <w:rFonts w:ascii="Calibri" w:hAnsi="Calibri"/>
      <w:sz w:val="22"/>
    </w:rPr>
  </w:style>
  <w:style w:type="paragraph" w:styleId="BodyTextIndent3">
    <w:name w:val="Body Text Indent 3"/>
    <w:basedOn w:val="Normal"/>
    <w:link w:val="BodyTextIndent3Char"/>
    <w:uiPriority w:val="99"/>
    <w:semiHidden/>
    <w:unhideWhenUsed/>
    <w:rsid w:val="00CB2411"/>
    <w:pPr>
      <w:spacing w:after="120"/>
      <w:ind w:left="360"/>
    </w:pPr>
    <w:rPr>
      <w:szCs w:val="16"/>
    </w:rPr>
  </w:style>
  <w:style w:type="character" w:customStyle="1" w:styleId="BodyTextIndent3Char">
    <w:name w:val="Body Text Indent 3 Char"/>
    <w:basedOn w:val="DefaultParagraphFont"/>
    <w:link w:val="BodyTextIndent3"/>
    <w:uiPriority w:val="99"/>
    <w:semiHidden/>
    <w:rsid w:val="00CB2411"/>
    <w:rPr>
      <w:rFonts w:ascii="Calibri" w:hAnsi="Calibri"/>
      <w:sz w:val="22"/>
      <w:szCs w:val="16"/>
    </w:rPr>
  </w:style>
  <w:style w:type="paragraph" w:styleId="BodyText2">
    <w:name w:val="Body Text 2"/>
    <w:basedOn w:val="Normal"/>
    <w:link w:val="BodyText2Char"/>
    <w:unhideWhenUsed/>
    <w:rsid w:val="00CB2411"/>
    <w:pPr>
      <w:spacing w:after="120" w:line="480" w:lineRule="auto"/>
    </w:pPr>
  </w:style>
  <w:style w:type="character" w:customStyle="1" w:styleId="BodyText2Char">
    <w:name w:val="Body Text 2 Char"/>
    <w:basedOn w:val="DefaultParagraphFont"/>
    <w:link w:val="BodyText2"/>
    <w:rsid w:val="00CB2411"/>
    <w:rPr>
      <w:rFonts w:ascii="Calibri" w:hAnsi="Calibri"/>
      <w:sz w:val="22"/>
    </w:rPr>
  </w:style>
  <w:style w:type="paragraph" w:styleId="BodyTextIndent">
    <w:name w:val="Body Text Indent"/>
    <w:basedOn w:val="Normal"/>
    <w:link w:val="BodyTextIndentChar"/>
    <w:uiPriority w:val="99"/>
    <w:unhideWhenUsed/>
    <w:rsid w:val="00CB2411"/>
    <w:pPr>
      <w:spacing w:after="120"/>
      <w:ind w:left="360"/>
    </w:pPr>
  </w:style>
  <w:style w:type="character" w:customStyle="1" w:styleId="BodyTextIndentChar">
    <w:name w:val="Body Text Indent Char"/>
    <w:basedOn w:val="DefaultParagraphFont"/>
    <w:link w:val="BodyTextIndent"/>
    <w:uiPriority w:val="99"/>
    <w:rsid w:val="00CB2411"/>
    <w:rPr>
      <w:rFonts w:ascii="Calibri" w:hAnsi="Calibri"/>
      <w:sz w:val="22"/>
    </w:rPr>
  </w:style>
  <w:style w:type="paragraph" w:styleId="BodyText3">
    <w:name w:val="Body Text 3"/>
    <w:basedOn w:val="Normal"/>
    <w:link w:val="BodyText3Char"/>
    <w:unhideWhenUsed/>
    <w:rsid w:val="00CB2411"/>
    <w:pPr>
      <w:spacing w:after="120"/>
    </w:pPr>
    <w:rPr>
      <w:szCs w:val="16"/>
    </w:rPr>
  </w:style>
  <w:style w:type="character" w:customStyle="1" w:styleId="BodyText3Char">
    <w:name w:val="Body Text 3 Char"/>
    <w:basedOn w:val="DefaultParagraphFont"/>
    <w:link w:val="BodyText3"/>
    <w:rsid w:val="00CB2411"/>
    <w:rPr>
      <w:rFonts w:ascii="Calibri" w:hAnsi="Calibri"/>
      <w:sz w:val="22"/>
      <w:szCs w:val="16"/>
    </w:rPr>
  </w:style>
  <w:style w:type="character" w:customStyle="1" w:styleId="StyleBold">
    <w:name w:val="Style Bold"/>
    <w:basedOn w:val="DefaultParagraphFont"/>
    <w:uiPriority w:val="9"/>
    <w:semiHidden/>
    <w:rsid w:val="00CB2411"/>
    <w:rPr>
      <w:b/>
      <w:bCs/>
    </w:rPr>
  </w:style>
  <w:style w:type="character" w:customStyle="1" w:styleId="body-text">
    <w:name w:val="body-text"/>
    <w:basedOn w:val="DefaultParagraphFont"/>
    <w:rsid w:val="00CB2411"/>
  </w:style>
  <w:style w:type="paragraph" w:customStyle="1" w:styleId="StyleStyle411ptBoldBorderSinglesolidlineAuto0">
    <w:name w:val="Style Style4 + 11 pt Bold Border: : (Single solid line Auto  0...."/>
    <w:basedOn w:val="Normal"/>
    <w:link w:val="StyleStyle411ptBoldBorderSinglesolidlineAuto0Char"/>
    <w:qFormat/>
    <w:rsid w:val="00CB2411"/>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B2411"/>
    <w:rPr>
      <w:rFonts w:ascii="Calibri" w:eastAsia="Times New Roman" w:hAnsi="Calibri"/>
      <w:b/>
      <w:bCs/>
      <w:sz w:val="22"/>
      <w:u w:val="single"/>
      <w:bdr w:val="single" w:sz="4" w:space="0" w:color="auto"/>
    </w:rPr>
  </w:style>
  <w:style w:type="character" w:customStyle="1" w:styleId="BalloonTextChar1">
    <w:name w:val="Balloon Text Char1"/>
    <w:basedOn w:val="DefaultParagraphFont"/>
    <w:uiPriority w:val="99"/>
    <w:rsid w:val="00CB2411"/>
    <w:rPr>
      <w:rFonts w:ascii="Tahoma" w:hAnsi="Tahoma" w:cs="Tahoma"/>
      <w:sz w:val="16"/>
      <w:szCs w:val="16"/>
    </w:rPr>
  </w:style>
  <w:style w:type="character" w:customStyle="1" w:styleId="globalcontentbody">
    <w:name w:val="globalcontentbody"/>
    <w:basedOn w:val="DefaultParagraphFont"/>
    <w:rsid w:val="00CB2411"/>
  </w:style>
  <w:style w:type="paragraph" w:customStyle="1" w:styleId="StyleStyle112pt">
    <w:name w:val="Style Style1 + 12 pt"/>
    <w:basedOn w:val="Normal"/>
    <w:link w:val="StyleStyle112ptChar"/>
    <w:qFormat/>
    <w:rsid w:val="00CB2411"/>
    <w:rPr>
      <w:rFonts w:eastAsia="SimSun"/>
      <w:u w:val="single"/>
      <w:lang w:eastAsia="zh-CN"/>
    </w:rPr>
  </w:style>
  <w:style w:type="character" w:customStyle="1" w:styleId="StyleStyle112ptChar">
    <w:name w:val="Style Style1 + 12 pt Char"/>
    <w:basedOn w:val="DefaultParagraphFont"/>
    <w:link w:val="StyleStyle112pt"/>
    <w:rsid w:val="00CB2411"/>
    <w:rPr>
      <w:rFonts w:ascii="Calibri" w:eastAsia="SimSun" w:hAnsi="Calibri"/>
      <w:sz w:val="22"/>
      <w:u w:val="single"/>
      <w:lang w:eastAsia="zh-CN"/>
    </w:rPr>
  </w:style>
  <w:style w:type="paragraph" w:customStyle="1" w:styleId="MinimizedText">
    <w:name w:val="Minimized Text"/>
    <w:basedOn w:val="Normal"/>
    <w:link w:val="MinimizedTextChar"/>
    <w:qFormat/>
    <w:rsid w:val="00CB2411"/>
    <w:rPr>
      <w:rFonts w:eastAsia="Times New Roman"/>
    </w:rPr>
  </w:style>
  <w:style w:type="character" w:customStyle="1" w:styleId="MinimizedTextChar">
    <w:name w:val="Minimized Text Char"/>
    <w:basedOn w:val="DefaultParagraphFont"/>
    <w:link w:val="MinimizedText"/>
    <w:rsid w:val="00CB2411"/>
    <w:rPr>
      <w:rFonts w:ascii="Calibri" w:eastAsia="Times New Roman" w:hAnsi="Calibri"/>
      <w:sz w:val="22"/>
    </w:rPr>
  </w:style>
  <w:style w:type="character" w:customStyle="1" w:styleId="term1">
    <w:name w:val="term1"/>
    <w:basedOn w:val="DefaultParagraphFont"/>
    <w:rsid w:val="00CB2411"/>
    <w:rPr>
      <w:b/>
      <w:bCs/>
    </w:rPr>
  </w:style>
  <w:style w:type="character" w:customStyle="1" w:styleId="Styleterm111ptUnderline">
    <w:name w:val="Style term1 + 11 pt Underline"/>
    <w:basedOn w:val="term1"/>
    <w:rsid w:val="00CB2411"/>
    <w:rPr>
      <w:b/>
      <w:bCs/>
      <w:sz w:val="20"/>
      <w:u w:val="single"/>
    </w:rPr>
  </w:style>
  <w:style w:type="paragraph" w:customStyle="1" w:styleId="StyleMinimizedTextArialNarrow10pt">
    <w:name w:val="Style Minimized Text + Arial Narrow 10 pt"/>
    <w:basedOn w:val="MinimizedText"/>
    <w:link w:val="StyleMinimizedTextArialNarrow10ptChar"/>
    <w:qFormat/>
    <w:rsid w:val="00CB2411"/>
    <w:rPr>
      <w:sz w:val="20"/>
    </w:rPr>
  </w:style>
  <w:style w:type="character" w:customStyle="1" w:styleId="StyleMinimizedTextArialNarrow10ptChar">
    <w:name w:val="Style Minimized Text + Arial Narrow 10 pt Char"/>
    <w:basedOn w:val="MinimizedTextChar"/>
    <w:link w:val="StyleMinimizedTextArialNarrow10pt"/>
    <w:rsid w:val="00CB2411"/>
    <w:rPr>
      <w:rFonts w:ascii="Calibri" w:eastAsia="Times New Roman" w:hAnsi="Calibri"/>
      <w:sz w:val="20"/>
    </w:rPr>
  </w:style>
  <w:style w:type="character" w:customStyle="1" w:styleId="Styleunderline11ptBold">
    <w:name w:val="Style underline + 11 pt Bold"/>
    <w:basedOn w:val="underline"/>
    <w:rsid w:val="00CB2411"/>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B2411"/>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B2411"/>
    <w:rPr>
      <w:rFonts w:ascii="Calibri" w:eastAsia="Times New Roman" w:hAnsi="Calibri"/>
      <w:sz w:val="22"/>
      <w:u w:val="single"/>
      <w:bdr w:val="single" w:sz="4" w:space="0" w:color="auto"/>
    </w:rPr>
  </w:style>
  <w:style w:type="character" w:customStyle="1" w:styleId="Style9pt">
    <w:name w:val="Style 9 pt"/>
    <w:basedOn w:val="DefaultParagraphFont"/>
    <w:rsid w:val="00CB2411"/>
    <w:rPr>
      <w:rFonts w:ascii="Times New Roman" w:hAnsi="Times New Roman"/>
      <w:sz w:val="20"/>
    </w:rPr>
  </w:style>
  <w:style w:type="paragraph" w:customStyle="1" w:styleId="StyleStyle49pt3">
    <w:name w:val="Style Style4 + 9 pt3"/>
    <w:basedOn w:val="Style4"/>
    <w:link w:val="StyleStyle49pt3Char"/>
    <w:qFormat/>
    <w:rsid w:val="00CB2411"/>
    <w:rPr>
      <w:rFonts w:cs="Times New Roman"/>
    </w:rPr>
  </w:style>
  <w:style w:type="character" w:customStyle="1" w:styleId="StyleStyle49pt3Char">
    <w:name w:val="Style Style4 + 9 pt3 Char"/>
    <w:basedOn w:val="Style4Char"/>
    <w:link w:val="StyleStyle49pt3"/>
    <w:rsid w:val="00CB2411"/>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CB2411"/>
    <w:rPr>
      <w:rFonts w:cs="Times New Roman"/>
      <w:b/>
      <w:bCs/>
    </w:rPr>
  </w:style>
  <w:style w:type="character" w:customStyle="1" w:styleId="StyleStyle4BoldChar">
    <w:name w:val="Style Style4 + Bold Char"/>
    <w:basedOn w:val="Style4Char"/>
    <w:link w:val="StyleStyle4Bold"/>
    <w:rsid w:val="00CB2411"/>
    <w:rPr>
      <w:rFonts w:ascii="Calibri" w:eastAsia="Times New Roman" w:hAnsi="Calibri" w:cs="Times New Roman"/>
      <w:b/>
      <w:bCs/>
      <w:sz w:val="22"/>
      <w:u w:val="single"/>
    </w:rPr>
  </w:style>
  <w:style w:type="character" w:customStyle="1" w:styleId="CharChar11">
    <w:name w:val="Char Char11"/>
    <w:basedOn w:val="DefaultParagraphFont"/>
    <w:rsid w:val="00CB2411"/>
    <w:rPr>
      <w:rFonts w:cs="Arial"/>
      <w:bCs/>
      <w:szCs w:val="26"/>
      <w:u w:val="single"/>
      <w:lang w:val="en-US" w:eastAsia="en-US" w:bidi="ar-SA"/>
    </w:rPr>
  </w:style>
  <w:style w:type="character" w:customStyle="1" w:styleId="authorbio">
    <w:name w:val="authorbio"/>
    <w:basedOn w:val="DefaultParagraphFont"/>
    <w:rsid w:val="00CB2411"/>
  </w:style>
  <w:style w:type="character" w:customStyle="1" w:styleId="a">
    <w:name w:val="a"/>
    <w:basedOn w:val="DefaultParagraphFont"/>
    <w:rsid w:val="00CB2411"/>
  </w:style>
  <w:style w:type="character" w:customStyle="1" w:styleId="StyleStyleUnderline411pt">
    <w:name w:val="Style Style Underline4 + 11 pt"/>
    <w:basedOn w:val="DefaultParagraphFont"/>
    <w:rsid w:val="00CB2411"/>
    <w:rPr>
      <w:sz w:val="20"/>
      <w:u w:val="single"/>
    </w:rPr>
  </w:style>
  <w:style w:type="character" w:customStyle="1" w:styleId="StyleStyleUnderline411ptBold">
    <w:name w:val="Style Style Underline4 + 11 pt Bold"/>
    <w:basedOn w:val="DefaultParagraphFont"/>
    <w:rsid w:val="00CB2411"/>
    <w:rPr>
      <w:b/>
      <w:bCs/>
      <w:sz w:val="20"/>
      <w:u w:val="single"/>
    </w:rPr>
  </w:style>
  <w:style w:type="character" w:customStyle="1" w:styleId="StyleStyleUnderline311pt">
    <w:name w:val="Style Style Underline3 + 11 pt"/>
    <w:basedOn w:val="DefaultParagraphFont"/>
    <w:rsid w:val="00CB2411"/>
    <w:rPr>
      <w:sz w:val="20"/>
      <w:u w:val="single"/>
    </w:rPr>
  </w:style>
  <w:style w:type="character" w:customStyle="1" w:styleId="StyleStyleUnderline311ptBold">
    <w:name w:val="Style Style Underline3 + 11 pt Bold"/>
    <w:basedOn w:val="DefaultParagraphFont"/>
    <w:rsid w:val="00CB2411"/>
    <w:rPr>
      <w:b/>
      <w:bCs/>
      <w:sz w:val="20"/>
      <w:u w:val="single"/>
    </w:rPr>
  </w:style>
  <w:style w:type="character" w:customStyle="1" w:styleId="StyleUnderline3">
    <w:name w:val="Style Underline3"/>
    <w:basedOn w:val="DefaultParagraphFont"/>
    <w:rsid w:val="00CB2411"/>
    <w:rPr>
      <w:u w:val="single"/>
    </w:rPr>
  </w:style>
  <w:style w:type="paragraph" w:customStyle="1" w:styleId="StyleStyle111ptBorderSinglesolidlineAuto05ptL">
    <w:name w:val="Style Style1 + 11 pt Border: : (Single solid line Auto  0.5 pt L..."/>
    <w:link w:val="StyleStyle111ptBorderSinglesolidlineAuto05ptLChar"/>
    <w:qFormat/>
    <w:rsid w:val="00CB2411"/>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B2411"/>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CB2411"/>
    <w:rPr>
      <w:u w:val="single"/>
    </w:rPr>
  </w:style>
  <w:style w:type="character" w:customStyle="1" w:styleId="NothingChar">
    <w:name w:val="Nothing Char"/>
    <w:basedOn w:val="DefaultParagraphFont"/>
    <w:link w:val="Nothing"/>
    <w:rsid w:val="00CB2411"/>
    <w:rPr>
      <w:rFonts w:ascii="Times New Roman" w:eastAsia="Times New Roman" w:hAnsi="Times New Roman" w:cs="Times New Roman"/>
      <w:sz w:val="20"/>
    </w:rPr>
  </w:style>
  <w:style w:type="character" w:customStyle="1" w:styleId="CardsFont12pt0">
    <w:name w:val="Cards + Font 12pt"/>
    <w:basedOn w:val="DefaultParagraphFont"/>
    <w:uiPriority w:val="1"/>
    <w:rsid w:val="00CB2411"/>
    <w:rPr>
      <w:rFonts w:ascii="Times New Roman" w:eastAsia="Calibri" w:hAnsi="Times New Roman" w:cs="Times New Roman"/>
      <w:sz w:val="24"/>
      <w:szCs w:val="20"/>
      <w:u w:val="single"/>
    </w:rPr>
  </w:style>
  <w:style w:type="character" w:customStyle="1" w:styleId="SmallTextChar0">
    <w:name w:val="Small Text Char"/>
    <w:basedOn w:val="CardTextChar0"/>
    <w:rsid w:val="00CB2411"/>
    <w:rPr>
      <w:rFonts w:ascii="Times New Roman" w:eastAsia="MS Mincho" w:hAnsi="Times New Roman" w:cs="Times New Roman"/>
      <w:sz w:val="15"/>
      <w:szCs w:val="24"/>
      <w:lang w:eastAsia="ja-JP"/>
    </w:rPr>
  </w:style>
  <w:style w:type="paragraph" w:customStyle="1" w:styleId="Circled">
    <w:name w:val="Circled"/>
    <w:link w:val="CircledChar"/>
    <w:qFormat/>
    <w:rsid w:val="00CB2411"/>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CB2411"/>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CB2411"/>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CB2411"/>
  </w:style>
  <w:style w:type="character" w:customStyle="1" w:styleId="part-of-speech">
    <w:name w:val="part-of-speech"/>
    <w:basedOn w:val="DefaultParagraphFont"/>
    <w:rsid w:val="00CB2411"/>
  </w:style>
  <w:style w:type="character" w:customStyle="1" w:styleId="sep">
    <w:name w:val="sep"/>
    <w:basedOn w:val="DefaultParagraphFont"/>
    <w:rsid w:val="00CB2411"/>
  </w:style>
  <w:style w:type="character" w:customStyle="1" w:styleId="pron">
    <w:name w:val="pron"/>
    <w:basedOn w:val="DefaultParagraphFont"/>
    <w:rsid w:val="00CB2411"/>
  </w:style>
  <w:style w:type="paragraph" w:customStyle="1" w:styleId="StyleStyle4LatinTimesNewRomanAsianSimSun">
    <w:name w:val="Style Style4 + (Latin) Times New Roman (Asian) SimSun"/>
    <w:basedOn w:val="Normal"/>
    <w:link w:val="StyleStyle4LatinTimesNewRomanAsianSimSunChar"/>
    <w:qFormat/>
    <w:rsid w:val="00CB2411"/>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B2411"/>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B2411"/>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B2411"/>
    <w:rPr>
      <w:rFonts w:ascii="Calibri" w:eastAsia="SimSun" w:hAnsi="Calibri"/>
      <w:b/>
      <w:bCs/>
      <w:sz w:val="22"/>
      <w:u w:val="single"/>
    </w:rPr>
  </w:style>
  <w:style w:type="character" w:customStyle="1" w:styleId="CharChar3">
    <w:name w:val="Char Char3"/>
    <w:basedOn w:val="DefaultParagraphFont"/>
    <w:rsid w:val="00CB2411"/>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CB2411"/>
    <w:rPr>
      <w:bCs/>
      <w:szCs w:val="26"/>
      <w:u w:val="single"/>
    </w:rPr>
  </w:style>
  <w:style w:type="paragraph" w:styleId="Subtitle">
    <w:name w:val="Subtitle"/>
    <w:aliases w:val="Underlined card text"/>
    <w:basedOn w:val="Normal"/>
    <w:next w:val="Normal"/>
    <w:link w:val="SubtitleChar"/>
    <w:uiPriority w:val="11"/>
    <w:qFormat/>
    <w:rsid w:val="00CB2411"/>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uiPriority w:val="11"/>
    <w:rsid w:val="00CB2411"/>
    <w:rPr>
      <w:color w:val="5A5A5A" w:themeColor="text1" w:themeTint="A5"/>
      <w:spacing w:val="15"/>
      <w:sz w:val="22"/>
      <w:szCs w:val="22"/>
    </w:rPr>
  </w:style>
  <w:style w:type="paragraph" w:customStyle="1" w:styleId="StyleStyle411pt1">
    <w:name w:val="Style Style4 + 11 pt1"/>
    <w:basedOn w:val="Style4"/>
    <w:link w:val="StyleStyle411pt1Char"/>
    <w:qFormat/>
    <w:rsid w:val="00CB2411"/>
    <w:rPr>
      <w:rFonts w:cs="Times New Roman"/>
    </w:rPr>
  </w:style>
  <w:style w:type="character" w:customStyle="1" w:styleId="StyleStyle411pt1Char">
    <w:name w:val="Style Style4 + 11 pt1 Char"/>
    <w:basedOn w:val="Style4Char"/>
    <w:link w:val="StyleStyle411pt1"/>
    <w:rsid w:val="00CB2411"/>
    <w:rPr>
      <w:rFonts w:ascii="Calibri" w:eastAsia="Times New Roman" w:hAnsi="Calibri" w:cs="Times New Roman"/>
      <w:sz w:val="22"/>
      <w:u w:val="single"/>
    </w:rPr>
  </w:style>
  <w:style w:type="character" w:customStyle="1" w:styleId="BoldandUnderlineCharChar2">
    <w:name w:val="Bold and Underline Char Char2"/>
    <w:basedOn w:val="DefaultParagraphFont"/>
    <w:rsid w:val="00CB2411"/>
    <w:rPr>
      <w:b/>
      <w:u w:val="single"/>
      <w:lang w:val="en-US" w:eastAsia="en-US" w:bidi="ar-SA"/>
    </w:rPr>
  </w:style>
  <w:style w:type="character" w:customStyle="1" w:styleId="StyleUnderlineCharChar111pt">
    <w:name w:val="Style Underline Char Char1 + 11 pt"/>
    <w:basedOn w:val="DefaultParagraphFont"/>
    <w:rsid w:val="00CB241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B2411"/>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CB2411"/>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CB2411"/>
    <w:rPr>
      <w:sz w:val="22"/>
      <w:u w:val="single"/>
    </w:rPr>
  </w:style>
  <w:style w:type="paragraph" w:customStyle="1" w:styleId="StyleMinimizedTextArialNarrow9pt">
    <w:name w:val="Style Minimized Text + Arial Narrow 9 pt"/>
    <w:basedOn w:val="Normal"/>
    <w:link w:val="StyleMinimizedTextArialNarrow9ptChar"/>
    <w:qFormat/>
    <w:rsid w:val="00CB2411"/>
    <w:rPr>
      <w:rFonts w:eastAsia="Times New Roman"/>
    </w:rPr>
  </w:style>
  <w:style w:type="character" w:customStyle="1" w:styleId="StyleMinimizedTextArialNarrow9ptChar">
    <w:name w:val="Style Minimized Text + Arial Narrow 9 pt Char"/>
    <w:basedOn w:val="DefaultParagraphFont"/>
    <w:link w:val="StyleMinimizedTextArialNarrow9pt"/>
    <w:rsid w:val="00CB2411"/>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CB2411"/>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B2411"/>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B241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B2411"/>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CB2411"/>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CB2411"/>
    <w:rPr>
      <w:b w:val="0"/>
      <w:bCs/>
      <w:sz w:val="20"/>
      <w:u w:val="single"/>
      <w:lang w:val="en-US" w:eastAsia="en-US" w:bidi="ar-SA"/>
    </w:rPr>
  </w:style>
  <w:style w:type="character" w:customStyle="1" w:styleId="Styleunderline9pt">
    <w:name w:val="Style underline + 9 pt"/>
    <w:basedOn w:val="underline"/>
    <w:rsid w:val="00CB2411"/>
    <w:rPr>
      <w:rFonts w:ascii="Times New Roman" w:hAnsi="Times New Roman" w:cs="Times New Roman"/>
      <w:b/>
      <w:sz w:val="20"/>
      <w:u w:val="single"/>
    </w:rPr>
  </w:style>
  <w:style w:type="character" w:customStyle="1" w:styleId="StyleTimesNewRoman9pt">
    <w:name w:val="Style Times New Roman 9 pt"/>
    <w:basedOn w:val="DefaultParagraphFont"/>
    <w:rsid w:val="00CB2411"/>
    <w:rPr>
      <w:rFonts w:ascii="Times New Roman" w:hAnsi="Times New Roman"/>
      <w:sz w:val="20"/>
    </w:rPr>
  </w:style>
  <w:style w:type="character" w:customStyle="1" w:styleId="Styleunderline9pt1">
    <w:name w:val="Style underline + 9 pt1"/>
    <w:basedOn w:val="underline"/>
    <w:rsid w:val="00CB2411"/>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CB2411"/>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B2411"/>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CB2411"/>
    <w:rPr>
      <w:b/>
      <w:bCs/>
      <w:noProof w:val="0"/>
      <w:sz w:val="20"/>
      <w:u w:val="single"/>
      <w:lang w:val="en-US" w:eastAsia="en-US" w:bidi="ar-SA"/>
    </w:rPr>
  </w:style>
  <w:style w:type="character" w:customStyle="1" w:styleId="Hyperlink23">
    <w:name w:val="Hyperlink23"/>
    <w:basedOn w:val="DefaultParagraphFont"/>
    <w:rsid w:val="00CB2411"/>
    <w:rPr>
      <w:color w:val="3300CC"/>
      <w:u w:val="single"/>
    </w:rPr>
  </w:style>
  <w:style w:type="paragraph" w:customStyle="1" w:styleId="cardCharChar">
    <w:name w:val="card Char Char"/>
    <w:basedOn w:val="Normal"/>
    <w:link w:val="cardCharCharChar"/>
    <w:qFormat/>
    <w:rsid w:val="00CB2411"/>
    <w:pPr>
      <w:ind w:left="288" w:right="288"/>
    </w:pPr>
    <w:rPr>
      <w:rFonts w:eastAsia="Times New Roman"/>
      <w:szCs w:val="20"/>
    </w:rPr>
  </w:style>
  <w:style w:type="character" w:customStyle="1" w:styleId="cardCharCharChar">
    <w:name w:val="card Char Char Char"/>
    <w:basedOn w:val="DefaultParagraphFont"/>
    <w:link w:val="cardCharChar"/>
    <w:rsid w:val="00CB2411"/>
    <w:rPr>
      <w:rFonts w:ascii="Calibri" w:eastAsia="Times New Roman" w:hAnsi="Calibri"/>
      <w:sz w:val="22"/>
      <w:szCs w:val="20"/>
    </w:rPr>
  </w:style>
  <w:style w:type="character" w:customStyle="1" w:styleId="StyleunderlineArialNarrow9ptBold">
    <w:name w:val="Style underline + Arial Narrow 9 pt Bold"/>
    <w:basedOn w:val="underline"/>
    <w:rsid w:val="00CB2411"/>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CB2411"/>
  </w:style>
  <w:style w:type="character" w:customStyle="1" w:styleId="StylecardCharCharArialNarrow9ptChar">
    <w:name w:val="Style card Char Char + Arial Narrow 9 pt Char"/>
    <w:basedOn w:val="cardCharCharChar"/>
    <w:link w:val="StylecardCharCharArialNarrow9pt"/>
    <w:rsid w:val="00CB2411"/>
    <w:rPr>
      <w:rFonts w:ascii="Calibri" w:eastAsia="Times New Roman" w:hAnsi="Calibri"/>
      <w:sz w:val="22"/>
      <w:szCs w:val="20"/>
    </w:rPr>
  </w:style>
  <w:style w:type="character" w:customStyle="1" w:styleId="UnderlineCharCharChar">
    <w:name w:val="Underline Char Char Char"/>
    <w:basedOn w:val="DefaultParagraphFont"/>
    <w:rsid w:val="00CB2411"/>
    <w:rPr>
      <w:noProof w:val="0"/>
      <w:u w:val="single"/>
      <w:lang w:val="en-US" w:eastAsia="en-US" w:bidi="ar-SA"/>
    </w:rPr>
  </w:style>
  <w:style w:type="character" w:customStyle="1" w:styleId="CardTextChar1">
    <w:name w:val="Card Text Char1"/>
    <w:basedOn w:val="DefaultParagraphFont"/>
    <w:rsid w:val="00CB2411"/>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B2411"/>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CB2411"/>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B241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CB241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CB241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CB2411"/>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CB2411"/>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B2411"/>
    <w:rPr>
      <w:rFonts w:eastAsia="Times New Roman"/>
    </w:rPr>
  </w:style>
  <w:style w:type="character" w:customStyle="1" w:styleId="TextsmallChar">
    <w:name w:val="Textsmall Char"/>
    <w:basedOn w:val="DefaultParagraphFont"/>
    <w:link w:val="Textsmall"/>
    <w:rsid w:val="00CB2411"/>
    <w:rPr>
      <w:rFonts w:ascii="Calibri" w:eastAsia="Times New Roman" w:hAnsi="Calibri"/>
      <w:sz w:val="22"/>
    </w:rPr>
  </w:style>
  <w:style w:type="character" w:customStyle="1" w:styleId="CharChar111">
    <w:name w:val="Char Char111"/>
    <w:basedOn w:val="DefaultParagraphFont"/>
    <w:rsid w:val="00CB2411"/>
    <w:rPr>
      <w:rFonts w:cs="Arial"/>
      <w:bCs/>
      <w:szCs w:val="26"/>
      <w:u w:val="single"/>
      <w:lang w:val="en-US" w:eastAsia="en-US" w:bidi="ar-SA"/>
    </w:rPr>
  </w:style>
  <w:style w:type="character" w:customStyle="1" w:styleId="UnderlineBold">
    <w:name w:val="Underline + Bold"/>
    <w:uiPriority w:val="1"/>
    <w:qFormat/>
    <w:rsid w:val="00CB2411"/>
    <w:rPr>
      <w:b/>
      <w:sz w:val="20"/>
      <w:u w:val="single"/>
    </w:rPr>
  </w:style>
  <w:style w:type="paragraph" w:customStyle="1" w:styleId="cardtextsmall">
    <w:name w:val="card text small"/>
    <w:basedOn w:val="Normal"/>
    <w:uiPriority w:val="99"/>
    <w:qFormat/>
    <w:rsid w:val="00CB2411"/>
    <w:rPr>
      <w:rFonts w:ascii="Arial Narrow" w:eastAsia="Times New Roman" w:hAnsi="Arial Narrow"/>
    </w:rPr>
  </w:style>
  <w:style w:type="character" w:customStyle="1" w:styleId="AUnterdline">
    <w:name w:val="AUnterdline"/>
    <w:qFormat/>
    <w:rsid w:val="00CB2411"/>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B2411"/>
    <w:rPr>
      <w:rFonts w:ascii="Times New Roman" w:hAnsi="Times New Roman"/>
      <w:b/>
      <w:bCs/>
      <w:sz w:val="20"/>
      <w:u w:val="single"/>
      <w:bdr w:val="single" w:sz="4" w:space="0" w:color="auto"/>
    </w:rPr>
  </w:style>
  <w:style w:type="character" w:customStyle="1" w:styleId="highlightedsearchterm">
    <w:name w:val="highlightedsearchterm"/>
    <w:rsid w:val="00CB2411"/>
  </w:style>
  <w:style w:type="character" w:customStyle="1" w:styleId="StyleUnderline1">
    <w:name w:val="Style Underline1"/>
    <w:basedOn w:val="DefaultParagraphFont"/>
    <w:rsid w:val="00CB2411"/>
    <w:rPr>
      <w:rFonts w:ascii="Times New Roman" w:hAnsi="Times New Roman"/>
      <w:sz w:val="20"/>
      <w:u w:val="single"/>
    </w:rPr>
  </w:style>
  <w:style w:type="paragraph" w:customStyle="1" w:styleId="CardIndented">
    <w:name w:val="Card (Indented)"/>
    <w:basedOn w:val="Normal"/>
    <w:link w:val="CardIndentedChar"/>
    <w:qFormat/>
    <w:rsid w:val="00CB2411"/>
    <w:pPr>
      <w:ind w:left="288"/>
    </w:pPr>
  </w:style>
  <w:style w:type="paragraph" w:customStyle="1" w:styleId="StyleStyle49pt10">
    <w:name w:val="Style Style4 + 9 pt10"/>
    <w:basedOn w:val="Style4"/>
    <w:link w:val="StyleStyle49pt10Char"/>
    <w:qFormat/>
    <w:rsid w:val="00CB2411"/>
    <w:rPr>
      <w:rFonts w:cs="Times New Roman"/>
    </w:rPr>
  </w:style>
  <w:style w:type="character" w:customStyle="1" w:styleId="StyleStyle49pt10Char">
    <w:name w:val="Style Style4 + 9 pt10 Char"/>
    <w:basedOn w:val="Style4Char"/>
    <w:link w:val="StyleStyle49pt10"/>
    <w:rsid w:val="00CB2411"/>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CB2411"/>
    <w:rPr>
      <w:rFonts w:cs="Times New Roman"/>
      <w:b/>
      <w:bCs/>
    </w:rPr>
  </w:style>
  <w:style w:type="character" w:customStyle="1" w:styleId="StyleStyle49ptBold7Char">
    <w:name w:val="Style Style4 + 9 pt Bold7 Char"/>
    <w:link w:val="StyleStyle49ptBold7"/>
    <w:rsid w:val="00CB2411"/>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CB2411"/>
    <w:pPr>
      <w:ind w:left="288"/>
    </w:pPr>
    <w:rPr>
      <w:rFonts w:eastAsia="Times New Roman"/>
      <w:u w:val="single"/>
    </w:rPr>
  </w:style>
  <w:style w:type="character" w:customStyle="1" w:styleId="NormalUnderlineChar">
    <w:name w:val="Normal Underline Char"/>
    <w:link w:val="NormalUnderline"/>
    <w:rsid w:val="00CB2411"/>
    <w:rPr>
      <w:rFonts w:ascii="Calibri" w:eastAsia="Times New Roman" w:hAnsi="Calibri"/>
      <w:sz w:val="22"/>
      <w:u w:val="single"/>
    </w:rPr>
  </w:style>
  <w:style w:type="character" w:customStyle="1" w:styleId="DontRead">
    <w:name w:val="Don't Read"/>
    <w:qFormat/>
    <w:rsid w:val="00CB2411"/>
    <w:rPr>
      <w:rFonts w:ascii="Times New Roman" w:hAnsi="Times New Roman"/>
      <w:sz w:val="16"/>
    </w:rPr>
  </w:style>
  <w:style w:type="paragraph" w:customStyle="1" w:styleId="Underlinestyle">
    <w:name w:val="Underline style"/>
    <w:basedOn w:val="Normal"/>
    <w:uiPriority w:val="99"/>
    <w:qFormat/>
    <w:rsid w:val="00CB2411"/>
    <w:rPr>
      <w:rFonts w:eastAsia="Times New Roman"/>
      <w:u w:val="single"/>
    </w:rPr>
  </w:style>
  <w:style w:type="character" w:customStyle="1" w:styleId="Style11ptUnderline3">
    <w:name w:val="Style 11 pt Underline3"/>
    <w:rsid w:val="00CB2411"/>
    <w:rPr>
      <w:sz w:val="20"/>
      <w:u w:val="single"/>
    </w:rPr>
  </w:style>
  <w:style w:type="character" w:customStyle="1" w:styleId="27">
    <w:name w:val="27"/>
    <w:rsid w:val="00CB2411"/>
    <w:rPr>
      <w:rFonts w:cs="Arial"/>
      <w:bCs/>
      <w:sz w:val="20"/>
      <w:u w:val="single"/>
      <w:lang w:val="en-US" w:eastAsia="en-US" w:bidi="ar-SA"/>
    </w:rPr>
  </w:style>
  <w:style w:type="character" w:customStyle="1" w:styleId="2">
    <w:name w:val="2"/>
    <w:rsid w:val="00CB2411"/>
    <w:rPr>
      <w:rFonts w:cs="Arial"/>
      <w:bCs/>
      <w:sz w:val="20"/>
      <w:u w:val="single"/>
      <w:lang w:val="en-US" w:eastAsia="en-US" w:bidi="ar-SA"/>
    </w:rPr>
  </w:style>
  <w:style w:type="character" w:customStyle="1" w:styleId="Style9ptUnderline11">
    <w:name w:val="Style 9 pt Underline11"/>
    <w:basedOn w:val="DefaultParagraphFont"/>
    <w:rsid w:val="00CB2411"/>
    <w:rPr>
      <w:sz w:val="20"/>
      <w:u w:val="single"/>
    </w:rPr>
  </w:style>
  <w:style w:type="character" w:customStyle="1" w:styleId="Style9ptBoldUnderline5">
    <w:name w:val="Style 9 pt Bold Underline5"/>
    <w:basedOn w:val="DefaultParagraphFont"/>
    <w:rsid w:val="00CB2411"/>
    <w:rPr>
      <w:b/>
      <w:bCs/>
      <w:sz w:val="20"/>
      <w:u w:val="single"/>
    </w:rPr>
  </w:style>
  <w:style w:type="character" w:customStyle="1" w:styleId="CharChar114">
    <w:name w:val="Char Char114"/>
    <w:basedOn w:val="DefaultParagraphFont"/>
    <w:rsid w:val="00CB2411"/>
    <w:rPr>
      <w:rFonts w:cs="Arial"/>
      <w:bCs/>
      <w:szCs w:val="26"/>
      <w:u w:val="single"/>
      <w:lang w:val="en-US" w:eastAsia="en-US" w:bidi="ar-SA"/>
    </w:rPr>
  </w:style>
  <w:style w:type="character" w:customStyle="1" w:styleId="CharChar113">
    <w:name w:val="Char Char113"/>
    <w:basedOn w:val="DefaultParagraphFont"/>
    <w:rsid w:val="00CB2411"/>
    <w:rPr>
      <w:rFonts w:cs="Arial"/>
      <w:bCs/>
      <w:szCs w:val="26"/>
      <w:u w:val="single"/>
      <w:lang w:val="en-US" w:eastAsia="en-US" w:bidi="ar-SA"/>
    </w:rPr>
  </w:style>
  <w:style w:type="character" w:customStyle="1" w:styleId="CharChar112">
    <w:name w:val="Char Char112"/>
    <w:basedOn w:val="DefaultParagraphFont"/>
    <w:rsid w:val="00CB2411"/>
    <w:rPr>
      <w:rFonts w:cs="Arial"/>
      <w:bCs/>
      <w:szCs w:val="26"/>
      <w:u w:val="single"/>
      <w:lang w:val="en-US" w:eastAsia="en-US" w:bidi="ar-SA"/>
    </w:rPr>
  </w:style>
  <w:style w:type="character" w:customStyle="1" w:styleId="ssl0">
    <w:name w:val="ss_l0"/>
    <w:basedOn w:val="DefaultParagraphFont"/>
    <w:rsid w:val="00CB2411"/>
  </w:style>
  <w:style w:type="paragraph" w:styleId="CommentText">
    <w:name w:val="annotation text"/>
    <w:basedOn w:val="Normal"/>
    <w:link w:val="CommentTextChar"/>
    <w:uiPriority w:val="99"/>
    <w:rsid w:val="00CB2411"/>
    <w:rPr>
      <w:szCs w:val="20"/>
    </w:rPr>
  </w:style>
  <w:style w:type="character" w:customStyle="1" w:styleId="CommentTextChar">
    <w:name w:val="Comment Text Char"/>
    <w:basedOn w:val="DefaultParagraphFont"/>
    <w:link w:val="CommentText"/>
    <w:uiPriority w:val="99"/>
    <w:rsid w:val="00CB2411"/>
    <w:rPr>
      <w:rFonts w:ascii="Calibri" w:hAnsi="Calibri"/>
      <w:sz w:val="22"/>
      <w:szCs w:val="20"/>
    </w:rPr>
  </w:style>
  <w:style w:type="character" w:customStyle="1" w:styleId="CommentSubjectChar">
    <w:name w:val="Comment Subject Char"/>
    <w:basedOn w:val="CommentTextChar"/>
    <w:link w:val="CommentSubject"/>
    <w:uiPriority w:val="99"/>
    <w:rsid w:val="00CB2411"/>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CB2411"/>
    <w:rPr>
      <w:rFonts w:ascii="Times New Roman" w:hAnsi="Times New Roman" w:cs="Times New Roman"/>
      <w:b/>
      <w:bCs/>
    </w:rPr>
  </w:style>
  <w:style w:type="character" w:customStyle="1" w:styleId="CommentSubjectChar1">
    <w:name w:val="Comment Subject Char1"/>
    <w:basedOn w:val="CommentTextChar"/>
    <w:uiPriority w:val="99"/>
    <w:semiHidden/>
    <w:rsid w:val="00CB2411"/>
    <w:rPr>
      <w:rFonts w:ascii="Calibri" w:hAnsi="Calibri"/>
      <w:b/>
      <w:bCs/>
      <w:sz w:val="22"/>
      <w:szCs w:val="20"/>
    </w:rPr>
  </w:style>
  <w:style w:type="paragraph" w:customStyle="1" w:styleId="WW-Default1">
    <w:name w:val="WW-Default1"/>
    <w:basedOn w:val="Normal"/>
    <w:uiPriority w:val="99"/>
    <w:qFormat/>
    <w:rsid w:val="00CB2411"/>
    <w:pPr>
      <w:suppressAutoHyphens/>
    </w:pPr>
    <w:rPr>
      <w:rFonts w:eastAsia="Times New Roman"/>
      <w:b/>
      <w:bCs/>
      <w:szCs w:val="20"/>
      <w:lang w:eastAsia="ar-SA"/>
    </w:rPr>
  </w:style>
  <w:style w:type="paragraph" w:customStyle="1" w:styleId="Normal1">
    <w:name w:val="Normal1"/>
    <w:basedOn w:val="BodyText"/>
    <w:qFormat/>
    <w:rsid w:val="00CB2411"/>
    <w:pPr>
      <w:spacing w:after="120" w:line="259" w:lineRule="auto"/>
    </w:pPr>
    <w:rPr>
      <w:rFonts w:eastAsiaTheme="minorHAnsi" w:cs="Calibri"/>
    </w:rPr>
  </w:style>
  <w:style w:type="character" w:customStyle="1" w:styleId="zoomme">
    <w:name w:val="zoomme"/>
    <w:basedOn w:val="DefaultParagraphFont"/>
    <w:rsid w:val="00CB2411"/>
  </w:style>
  <w:style w:type="character" w:customStyle="1" w:styleId="Date1">
    <w:name w:val="Date1"/>
    <w:basedOn w:val="DefaultParagraphFont"/>
    <w:rsid w:val="00CB2411"/>
  </w:style>
  <w:style w:type="character" w:customStyle="1" w:styleId="classauthor">
    <w:name w:val="class=&quot;author&quot;"/>
    <w:basedOn w:val="DefaultParagraphFont"/>
    <w:rsid w:val="00CB2411"/>
  </w:style>
  <w:style w:type="paragraph" w:customStyle="1" w:styleId="CardStyle">
    <w:name w:val="Card Style"/>
    <w:basedOn w:val="Normal"/>
    <w:link w:val="CardStyleChar"/>
    <w:qFormat/>
    <w:rsid w:val="00CB2411"/>
    <w:rPr>
      <w:rFonts w:eastAsia="Times New Roman"/>
    </w:rPr>
  </w:style>
  <w:style w:type="character" w:customStyle="1" w:styleId="BoldUnderlineChar0">
    <w:name w:val="Bold Underline Char"/>
    <w:rsid w:val="00CB2411"/>
    <w:rPr>
      <w:rFonts w:ascii="Times New Roman" w:eastAsia="Times New Roman" w:hAnsi="Times New Roman"/>
      <w:b/>
      <w:bCs/>
      <w:szCs w:val="24"/>
      <w:u w:val="single"/>
    </w:rPr>
  </w:style>
  <w:style w:type="character" w:customStyle="1" w:styleId="texto1">
    <w:name w:val="texto1"/>
    <w:rsid w:val="00CB2411"/>
  </w:style>
  <w:style w:type="paragraph" w:customStyle="1" w:styleId="citenon-bold">
    <w:name w:val="cite non-bold"/>
    <w:basedOn w:val="Normal"/>
    <w:link w:val="citenon-boldChar"/>
    <w:qFormat/>
    <w:rsid w:val="00CB2411"/>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B2411"/>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B2411"/>
    <w:rPr>
      <w:rFonts w:ascii="Calibri" w:eastAsia="Times New Roman" w:hAnsi="Calibri" w:cs="Arial"/>
      <w:b/>
      <w:bCs/>
      <w:szCs w:val="28"/>
    </w:rPr>
  </w:style>
  <w:style w:type="paragraph" w:customStyle="1" w:styleId="Style23">
    <w:name w:val="Style23"/>
    <w:basedOn w:val="Normal"/>
    <w:uiPriority w:val="99"/>
    <w:qFormat/>
    <w:rsid w:val="00CB2411"/>
    <w:pPr>
      <w:widowControl w:val="0"/>
      <w:autoSpaceDE w:val="0"/>
      <w:autoSpaceDN w:val="0"/>
      <w:adjustRightInd w:val="0"/>
      <w:spacing w:line="209" w:lineRule="exact"/>
    </w:pPr>
    <w:rPr>
      <w:rFonts w:eastAsia="SimSun"/>
    </w:rPr>
  </w:style>
  <w:style w:type="character" w:customStyle="1" w:styleId="gray">
    <w:name w:val="gray"/>
    <w:basedOn w:val="DefaultParagraphFont"/>
    <w:rsid w:val="00CB2411"/>
  </w:style>
  <w:style w:type="paragraph" w:customStyle="1" w:styleId="Tagtemplate">
    <w:name w:val="Tagtemplate"/>
    <w:basedOn w:val="Normal"/>
    <w:link w:val="TagtemplateChar"/>
    <w:autoRedefine/>
    <w:qFormat/>
    <w:rsid w:val="00CB2411"/>
    <w:pPr>
      <w:keepNext/>
      <w:keepLines/>
    </w:pPr>
    <w:rPr>
      <w:rFonts w:eastAsia="Calibri"/>
      <w:b/>
    </w:rPr>
  </w:style>
  <w:style w:type="character" w:customStyle="1" w:styleId="TagtemplateChar">
    <w:name w:val="Tagtemplate Char"/>
    <w:basedOn w:val="DefaultParagraphFont"/>
    <w:link w:val="Tagtemplate"/>
    <w:rsid w:val="00CB2411"/>
    <w:rPr>
      <w:rFonts w:ascii="Calibri" w:eastAsia="Calibri" w:hAnsi="Calibri"/>
      <w:b/>
      <w:sz w:val="22"/>
    </w:rPr>
  </w:style>
  <w:style w:type="character" w:customStyle="1" w:styleId="Styleunderline11ptBorderSinglesolidlineAuto05p">
    <w:name w:val="Style underline + 11 pt Border: : (Single solid line Auto  0.5 p..."/>
    <w:rsid w:val="00CB2411"/>
    <w:rPr>
      <w:sz w:val="20"/>
      <w:u w:val="single"/>
      <w:bdr w:val="single" w:sz="4" w:space="0" w:color="auto"/>
    </w:rPr>
  </w:style>
  <w:style w:type="paragraph" w:customStyle="1" w:styleId="Citation-FirstLine">
    <w:name w:val="Citation - First Line"/>
    <w:basedOn w:val="Normal"/>
    <w:next w:val="Normal"/>
    <w:autoRedefine/>
    <w:uiPriority w:val="99"/>
    <w:qFormat/>
    <w:rsid w:val="00CB2411"/>
    <w:pPr>
      <w:spacing w:line="240" w:lineRule="atLeast"/>
      <w:jc w:val="both"/>
    </w:pPr>
    <w:rPr>
      <w:rFonts w:ascii="Book Antiqua" w:eastAsia="Times New Roman" w:hAnsi="Book Antiqua"/>
    </w:rPr>
  </w:style>
  <w:style w:type="character" w:customStyle="1" w:styleId="CardText-Underlined">
    <w:name w:val="Card Text - Underlined"/>
    <w:rsid w:val="00CB2411"/>
    <w:rPr>
      <w:b/>
      <w:sz w:val="20"/>
      <w:u w:val="single"/>
    </w:rPr>
  </w:style>
  <w:style w:type="paragraph" w:customStyle="1" w:styleId="Citation-Complete">
    <w:name w:val="Citation - Complete"/>
    <w:basedOn w:val="Normal"/>
    <w:next w:val="Normal"/>
    <w:link w:val="Citation-CompleteChar"/>
    <w:autoRedefine/>
    <w:qFormat/>
    <w:rsid w:val="00CB2411"/>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B2411"/>
    <w:rPr>
      <w:rFonts w:ascii="Book Antiqua" w:eastAsia="Times New Roman" w:hAnsi="Book Antiqua"/>
      <w:sz w:val="22"/>
    </w:rPr>
  </w:style>
  <w:style w:type="character" w:customStyle="1" w:styleId="MicroTextChar">
    <w:name w:val="MicroText Char"/>
    <w:link w:val="MicroText"/>
    <w:rsid w:val="00CB2411"/>
    <w:rPr>
      <w:rFonts w:ascii="Arial Narrow" w:hAnsi="Arial Narrow"/>
      <w:sz w:val="12"/>
    </w:rPr>
  </w:style>
  <w:style w:type="paragraph" w:customStyle="1" w:styleId="TagCite">
    <w:name w:val="Tag/Cite"/>
    <w:basedOn w:val="Normal"/>
    <w:uiPriority w:val="99"/>
    <w:qFormat/>
    <w:rsid w:val="00CB2411"/>
    <w:rPr>
      <w:rFonts w:eastAsia="Times New Roman"/>
      <w:b/>
    </w:rPr>
  </w:style>
  <w:style w:type="character" w:customStyle="1" w:styleId="Style11ptItalicUnderline">
    <w:name w:val="Style 11 pt Italic Underline"/>
    <w:basedOn w:val="DefaultParagraphFont"/>
    <w:rsid w:val="00CB2411"/>
    <w:rPr>
      <w:i/>
      <w:iCs/>
      <w:sz w:val="20"/>
      <w:u w:val="single"/>
    </w:rPr>
  </w:style>
  <w:style w:type="character" w:customStyle="1" w:styleId="Style11ptItalic">
    <w:name w:val="Style 11 pt Italic"/>
    <w:basedOn w:val="DefaultParagraphFont"/>
    <w:rsid w:val="00CB2411"/>
    <w:rPr>
      <w:rFonts w:ascii="Times New Roman" w:hAnsi="Times New Roman"/>
      <w:i/>
      <w:iCs/>
      <w:sz w:val="20"/>
    </w:rPr>
  </w:style>
  <w:style w:type="character" w:customStyle="1" w:styleId="BoldandUnderlineChar">
    <w:name w:val="Bold and Underline Char"/>
    <w:basedOn w:val="DefaultParagraphFont"/>
    <w:link w:val="BoldandUnderline"/>
    <w:locked/>
    <w:rsid w:val="00CB2411"/>
    <w:rPr>
      <w:b/>
      <w:u w:val="single"/>
    </w:rPr>
  </w:style>
  <w:style w:type="paragraph" w:customStyle="1" w:styleId="BoldandUnderline">
    <w:name w:val="Bold and Underline"/>
    <w:basedOn w:val="Normal"/>
    <w:link w:val="BoldandUnderlineChar"/>
    <w:qFormat/>
    <w:rsid w:val="00CB2411"/>
    <w:rPr>
      <w:rFonts w:asciiTheme="minorHAnsi" w:hAnsiTheme="minorHAnsi"/>
      <w:b/>
      <w:sz w:val="24"/>
      <w:u w:val="single"/>
    </w:rPr>
  </w:style>
  <w:style w:type="character" w:customStyle="1" w:styleId="hdr">
    <w:name w:val="hdr"/>
    <w:basedOn w:val="DefaultParagraphFont"/>
    <w:rsid w:val="00CB2411"/>
  </w:style>
  <w:style w:type="paragraph" w:customStyle="1" w:styleId="StyleStyle49ptBold3">
    <w:name w:val="Style Style4 + 9 pt Bold3"/>
    <w:basedOn w:val="Style4"/>
    <w:link w:val="StyleStyle49ptBold3Char"/>
    <w:qFormat/>
    <w:rsid w:val="00CB2411"/>
    <w:rPr>
      <w:rFonts w:cs="Times New Roman"/>
      <w:b/>
      <w:bCs/>
    </w:rPr>
  </w:style>
  <w:style w:type="character" w:customStyle="1" w:styleId="StyleStyle49ptBold3Char">
    <w:name w:val="Style Style4 + 9 pt Bold3 Char"/>
    <w:basedOn w:val="Style4Char"/>
    <w:link w:val="StyleStyle49ptBold3"/>
    <w:rsid w:val="00CB2411"/>
    <w:rPr>
      <w:rFonts w:ascii="Calibri" w:eastAsia="Times New Roman" w:hAnsi="Calibri" w:cs="Times New Roman"/>
      <w:b/>
      <w:bCs/>
      <w:sz w:val="22"/>
      <w:u w:val="single"/>
    </w:rPr>
  </w:style>
  <w:style w:type="character" w:customStyle="1" w:styleId="Style9ptUnderline6">
    <w:name w:val="Style 9 pt Underline6"/>
    <w:basedOn w:val="DefaultParagraphFont"/>
    <w:rsid w:val="00CB2411"/>
    <w:rPr>
      <w:sz w:val="20"/>
      <w:u w:val="single"/>
    </w:rPr>
  </w:style>
  <w:style w:type="character" w:customStyle="1" w:styleId="ct-with-fmlt">
    <w:name w:val="ct-with-fmlt"/>
    <w:basedOn w:val="DefaultParagraphFont"/>
    <w:rsid w:val="00CB2411"/>
  </w:style>
  <w:style w:type="paragraph" w:customStyle="1" w:styleId="TagText">
    <w:name w:val="TagText"/>
    <w:basedOn w:val="Normal"/>
    <w:uiPriority w:val="99"/>
    <w:qFormat/>
    <w:rsid w:val="00CB2411"/>
    <w:rPr>
      <w:b/>
    </w:rPr>
  </w:style>
  <w:style w:type="paragraph" w:customStyle="1" w:styleId="StyleStyle49pt">
    <w:name w:val="Style Style4 + 9 pt"/>
    <w:basedOn w:val="Normal"/>
    <w:link w:val="StyleStyle49ptChar"/>
    <w:qFormat/>
    <w:rsid w:val="00CB2411"/>
    <w:rPr>
      <w:rFonts w:eastAsia="Times New Roman"/>
      <w:u w:val="single"/>
    </w:rPr>
  </w:style>
  <w:style w:type="character" w:customStyle="1" w:styleId="StyleStyle49ptChar">
    <w:name w:val="Style Style4 + 9 pt Char"/>
    <w:basedOn w:val="DefaultParagraphFont"/>
    <w:link w:val="StyleStyle49pt"/>
    <w:rsid w:val="00CB2411"/>
    <w:rPr>
      <w:rFonts w:ascii="Calibri" w:eastAsia="Times New Roman" w:hAnsi="Calibri"/>
      <w:sz w:val="22"/>
      <w:u w:val="single"/>
    </w:rPr>
  </w:style>
  <w:style w:type="paragraph" w:customStyle="1" w:styleId="StyleStyle49ptBold">
    <w:name w:val="Style Style4 + 9 pt Bold"/>
    <w:basedOn w:val="Normal"/>
    <w:link w:val="StyleStyle49ptBoldChar"/>
    <w:qFormat/>
    <w:rsid w:val="00CB2411"/>
    <w:rPr>
      <w:rFonts w:eastAsia="Times New Roman"/>
      <w:b/>
      <w:bCs/>
      <w:u w:val="single"/>
    </w:rPr>
  </w:style>
  <w:style w:type="character" w:customStyle="1" w:styleId="StyleStyle49ptBoldChar">
    <w:name w:val="Style Style4 + 9 pt Bold Char"/>
    <w:basedOn w:val="DefaultParagraphFont"/>
    <w:link w:val="StyleStyle49ptBold"/>
    <w:rsid w:val="00CB2411"/>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CB241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B2411"/>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CB2411"/>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CB2411"/>
    <w:rPr>
      <w:rFonts w:ascii="Arial" w:eastAsia="Times New Roman" w:hAnsi="Arial" w:cs="Arial"/>
      <w:b/>
      <w:bCs/>
      <w:sz w:val="22"/>
      <w:u w:val="single"/>
    </w:rPr>
  </w:style>
  <w:style w:type="paragraph" w:customStyle="1" w:styleId="StyleUnderlined11pt">
    <w:name w:val="Style Underlined + 11 pt"/>
    <w:link w:val="StyleUnderlined11ptChar"/>
    <w:qFormat/>
    <w:rsid w:val="00CB2411"/>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CB2411"/>
    <w:rPr>
      <w:rFonts w:ascii="Arial" w:eastAsia="Times New Roman" w:hAnsi="Arial" w:cs="Arial"/>
      <w:sz w:val="22"/>
      <w:u w:val="single"/>
    </w:rPr>
  </w:style>
  <w:style w:type="character" w:customStyle="1" w:styleId="newscontent">
    <w:name w:val="newscontent"/>
    <w:rsid w:val="00CB2411"/>
  </w:style>
  <w:style w:type="character" w:customStyle="1" w:styleId="StyleUnderlinePatternClearYellow">
    <w:name w:val="Style Underline Pattern: Clear (Yellow)"/>
    <w:basedOn w:val="DefaultParagraphFont"/>
    <w:rsid w:val="00CB2411"/>
    <w:rPr>
      <w:u w:val="single"/>
      <w:shd w:val="clear" w:color="auto" w:fill="00FF00"/>
    </w:rPr>
  </w:style>
  <w:style w:type="paragraph" w:customStyle="1" w:styleId="StyleUnderlineChar11pt3">
    <w:name w:val="Style Underline Char + 11 pt3"/>
    <w:link w:val="StyleUnderlineChar11pt3Char"/>
    <w:qFormat/>
    <w:rsid w:val="00CB2411"/>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CB2411"/>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CB2411"/>
    <w:rPr>
      <w:b w:val="0"/>
      <w:bCs/>
      <w:u w:val="single"/>
    </w:rPr>
  </w:style>
  <w:style w:type="character" w:customStyle="1" w:styleId="date-display-single">
    <w:name w:val="date-display-single"/>
    <w:basedOn w:val="DefaultParagraphFont"/>
    <w:rsid w:val="00CB2411"/>
  </w:style>
  <w:style w:type="character" w:customStyle="1" w:styleId="CommentTextChar1">
    <w:name w:val="Comment Text Char1"/>
    <w:basedOn w:val="DefaultParagraphFont"/>
    <w:uiPriority w:val="99"/>
    <w:rsid w:val="00CB2411"/>
    <w:rPr>
      <w:rFonts w:ascii="Times New Roman" w:hAnsi="Times New Roman" w:cs="Times New Roman"/>
      <w:sz w:val="20"/>
      <w:szCs w:val="20"/>
    </w:rPr>
  </w:style>
  <w:style w:type="character" w:customStyle="1" w:styleId="BodyTextChar1">
    <w:name w:val="Body Text Char1"/>
    <w:aliases w:val="Very Small Text Char1"/>
    <w:basedOn w:val="DefaultParagraphFont"/>
    <w:rsid w:val="00CB2411"/>
    <w:rPr>
      <w:rFonts w:ascii="Times New Roman" w:hAnsi="Times New Roman" w:cs="Times New Roman"/>
      <w:sz w:val="20"/>
    </w:rPr>
  </w:style>
  <w:style w:type="paragraph" w:customStyle="1" w:styleId="Cite2">
    <w:name w:val="Cite 2"/>
    <w:basedOn w:val="Normal"/>
    <w:uiPriority w:val="99"/>
    <w:qFormat/>
    <w:rsid w:val="00CB2411"/>
    <w:rPr>
      <w:rFonts w:eastAsia="MS Mincho"/>
      <w:b/>
      <w:u w:val="single"/>
    </w:rPr>
  </w:style>
  <w:style w:type="character" w:customStyle="1" w:styleId="StyleunderlineBold">
    <w:name w:val="Style underline + Bold"/>
    <w:basedOn w:val="underline"/>
    <w:rsid w:val="00CB2411"/>
    <w:rPr>
      <w:rFonts w:ascii="Times New Roman" w:hAnsi="Times New Roman" w:cs="Times New Roman"/>
      <w:b w:val="0"/>
      <w:bCs/>
      <w:sz w:val="20"/>
      <w:u w:val="single"/>
    </w:rPr>
  </w:style>
  <w:style w:type="paragraph" w:customStyle="1" w:styleId="cards0">
    <w:name w:val="cards"/>
    <w:basedOn w:val="Cites0"/>
    <w:qFormat/>
    <w:rsid w:val="00CB2411"/>
    <w:pPr>
      <w:widowControl/>
      <w:jc w:val="left"/>
    </w:pPr>
    <w:rPr>
      <w:szCs w:val="22"/>
    </w:rPr>
  </w:style>
  <w:style w:type="character" w:customStyle="1" w:styleId="Style10ptUnderline">
    <w:name w:val="Style 10 pt Underline"/>
    <w:basedOn w:val="DefaultParagraphFont"/>
    <w:rsid w:val="00CB2411"/>
    <w:rPr>
      <w:sz w:val="20"/>
      <w:u w:val="single"/>
    </w:rPr>
  </w:style>
  <w:style w:type="character" w:styleId="HTMLCite">
    <w:name w:val="HTML Cite"/>
    <w:rsid w:val="00CB2411"/>
    <w:rPr>
      <w:i/>
      <w:iCs/>
    </w:rPr>
  </w:style>
  <w:style w:type="character" w:customStyle="1" w:styleId="slug-pub-date">
    <w:name w:val="slug-pub-date"/>
    <w:basedOn w:val="DefaultParagraphFont"/>
    <w:rsid w:val="00CB2411"/>
  </w:style>
  <w:style w:type="character" w:customStyle="1" w:styleId="slug-vol">
    <w:name w:val="slug-vol"/>
    <w:basedOn w:val="DefaultParagraphFont"/>
    <w:rsid w:val="00CB2411"/>
  </w:style>
  <w:style w:type="character" w:customStyle="1" w:styleId="slug-issue">
    <w:name w:val="slug-issue"/>
    <w:basedOn w:val="DefaultParagraphFont"/>
    <w:rsid w:val="00CB2411"/>
  </w:style>
  <w:style w:type="character" w:customStyle="1" w:styleId="slug-pages">
    <w:name w:val="slug-pages"/>
    <w:basedOn w:val="DefaultParagraphFont"/>
    <w:rsid w:val="00CB241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B2411"/>
    <w:rPr>
      <w:b/>
      <w:bCs/>
      <w:strike w:val="0"/>
      <w:dstrike w:val="0"/>
      <w:sz w:val="24"/>
      <w:u w:val="none"/>
      <w:effect w:val="none"/>
    </w:rPr>
  </w:style>
  <w:style w:type="paragraph" w:customStyle="1" w:styleId="Tag2">
    <w:name w:val="Tag2"/>
    <w:basedOn w:val="Normal"/>
    <w:autoRedefine/>
    <w:qFormat/>
    <w:rsid w:val="00CB2411"/>
    <w:pPr>
      <w:spacing w:before="120"/>
    </w:pPr>
    <w:rPr>
      <w:b/>
      <w:sz w:val="26"/>
    </w:rPr>
  </w:style>
  <w:style w:type="character" w:customStyle="1" w:styleId="tagchar">
    <w:name w:val="tagchar"/>
    <w:basedOn w:val="DefaultParagraphFont"/>
    <w:rsid w:val="00CB2411"/>
  </w:style>
  <w:style w:type="paragraph" w:customStyle="1" w:styleId="NormalText">
    <w:name w:val="Normal Text"/>
    <w:basedOn w:val="Normal"/>
    <w:link w:val="NormalTextChar"/>
    <w:autoRedefine/>
    <w:qFormat/>
    <w:rsid w:val="00CB2411"/>
    <w:pPr>
      <w:jc w:val="both"/>
    </w:pPr>
    <w:rPr>
      <w:rFonts w:eastAsia="Times New Roman"/>
      <w:szCs w:val="26"/>
    </w:rPr>
  </w:style>
  <w:style w:type="character" w:customStyle="1" w:styleId="pmterms11">
    <w:name w:val="pmterms11"/>
    <w:basedOn w:val="DefaultParagraphFont"/>
    <w:rsid w:val="00CB2411"/>
    <w:rPr>
      <w:b/>
      <w:bCs/>
      <w:i w:val="0"/>
      <w:iCs w:val="0"/>
      <w:color w:val="000000"/>
    </w:rPr>
  </w:style>
  <w:style w:type="character" w:customStyle="1" w:styleId="StyleUnderlineChar9ptBold">
    <w:name w:val="Style Underline Char + 9 pt Bold"/>
    <w:basedOn w:val="DefaultParagraphFont"/>
    <w:rsid w:val="00CB2411"/>
    <w:rPr>
      <w:rFonts w:ascii="Times New Roman" w:hAnsi="Times New Roman"/>
      <w:b/>
      <w:bCs/>
      <w:sz w:val="20"/>
      <w:u w:val="single"/>
      <w:lang w:val="en-US" w:eastAsia="en-US" w:bidi="ar-SA"/>
    </w:rPr>
  </w:style>
  <w:style w:type="character" w:customStyle="1" w:styleId="Style8pt">
    <w:name w:val="Style 8 pt"/>
    <w:basedOn w:val="DefaultParagraphFont"/>
    <w:rsid w:val="00CB2411"/>
    <w:rPr>
      <w:sz w:val="20"/>
    </w:rPr>
  </w:style>
  <w:style w:type="character" w:customStyle="1" w:styleId="UnderlineChar5Char">
    <w:name w:val="Underline Char5 Char"/>
    <w:basedOn w:val="DefaultParagraphFont"/>
    <w:rsid w:val="00CB2411"/>
    <w:rPr>
      <w:szCs w:val="24"/>
      <w:u w:val="single"/>
      <w:lang w:val="en-US" w:eastAsia="en-US" w:bidi="ar-SA"/>
    </w:rPr>
  </w:style>
  <w:style w:type="character" w:customStyle="1" w:styleId="BoldandUnderlineChar2Char1">
    <w:name w:val="Bold and Underline Char2 Char1"/>
    <w:basedOn w:val="DefaultParagraphFont"/>
    <w:rsid w:val="00CB241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B241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B2411"/>
    <w:rPr>
      <w:szCs w:val="24"/>
      <w:u w:val="single"/>
      <w:lang w:val="en-US" w:eastAsia="en-US" w:bidi="ar-SA"/>
    </w:rPr>
  </w:style>
  <w:style w:type="paragraph" w:customStyle="1" w:styleId="Language">
    <w:name w:val="Language"/>
    <w:basedOn w:val="Normal"/>
    <w:link w:val="LanguageChar"/>
    <w:qFormat/>
    <w:rsid w:val="00CB2411"/>
    <w:rPr>
      <w:rFonts w:eastAsia="Times New Roman"/>
      <w:strike/>
      <w:szCs w:val="20"/>
    </w:rPr>
  </w:style>
  <w:style w:type="character" w:customStyle="1" w:styleId="LanguageChar">
    <w:name w:val="Language Char"/>
    <w:basedOn w:val="DefaultParagraphFont"/>
    <w:link w:val="Language"/>
    <w:rsid w:val="00CB2411"/>
    <w:rPr>
      <w:rFonts w:ascii="Calibri" w:eastAsia="Times New Roman" w:hAnsi="Calibri"/>
      <w:strike/>
      <w:sz w:val="22"/>
      <w:szCs w:val="20"/>
    </w:rPr>
  </w:style>
  <w:style w:type="paragraph" w:customStyle="1" w:styleId="UnderlineChar3">
    <w:name w:val="Underline Char3"/>
    <w:basedOn w:val="Normal"/>
    <w:link w:val="UnderlineChar3Char"/>
    <w:qFormat/>
    <w:rsid w:val="00CB2411"/>
    <w:rPr>
      <w:rFonts w:eastAsia="Times New Roman"/>
      <w:u w:val="single"/>
    </w:rPr>
  </w:style>
  <w:style w:type="character" w:customStyle="1" w:styleId="UnderlineChar3Char">
    <w:name w:val="Underline Char3 Char"/>
    <w:basedOn w:val="DefaultParagraphFont"/>
    <w:link w:val="UnderlineChar3"/>
    <w:rsid w:val="00CB2411"/>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CB2411"/>
    <w:rPr>
      <w:rFonts w:eastAsia="Times New Roman"/>
      <w:b/>
      <w:u w:val="single"/>
    </w:rPr>
  </w:style>
  <w:style w:type="character" w:customStyle="1" w:styleId="BoldandUnderlineChar3CharChar">
    <w:name w:val="Bold and Underline Char3 Char Char"/>
    <w:basedOn w:val="DefaultParagraphFont"/>
    <w:link w:val="BoldandUnderlineChar3Char"/>
    <w:rsid w:val="00CB2411"/>
    <w:rPr>
      <w:rFonts w:ascii="Calibri" w:eastAsia="Times New Roman" w:hAnsi="Calibri"/>
      <w:b/>
      <w:sz w:val="22"/>
      <w:u w:val="single"/>
    </w:rPr>
  </w:style>
  <w:style w:type="character" w:customStyle="1" w:styleId="UnderlineChar1">
    <w:name w:val="Underline Char1"/>
    <w:basedOn w:val="DefaultParagraphFont"/>
    <w:rsid w:val="00CB2411"/>
    <w:rPr>
      <w:szCs w:val="24"/>
      <w:u w:val="single"/>
      <w:lang w:val="en-US" w:eastAsia="en-US" w:bidi="ar-SA"/>
    </w:rPr>
  </w:style>
  <w:style w:type="character" w:customStyle="1" w:styleId="BoldandUnderlineChar1Char2Char">
    <w:name w:val="Bold and Underline Char1 Char2 Char"/>
    <w:basedOn w:val="DefaultParagraphFont"/>
    <w:rsid w:val="00CB2411"/>
    <w:rPr>
      <w:b/>
      <w:szCs w:val="24"/>
      <w:u w:val="single"/>
      <w:lang w:val="en-US" w:eastAsia="en-US" w:bidi="ar-SA"/>
    </w:rPr>
  </w:style>
  <w:style w:type="character" w:customStyle="1" w:styleId="SmalltextChar">
    <w:name w:val="Small text Char"/>
    <w:aliases w:val="Quote1 Char1"/>
    <w:link w:val="Smalltext"/>
    <w:rsid w:val="00CB2411"/>
    <w:rPr>
      <w:rFonts w:ascii="Arial Narrow" w:eastAsia="Times New Roman" w:hAnsi="Arial Narrow"/>
      <w:sz w:val="22"/>
    </w:rPr>
  </w:style>
  <w:style w:type="paragraph" w:customStyle="1" w:styleId="HotRoute">
    <w:name w:val="Hot Route"/>
    <w:basedOn w:val="Normal"/>
    <w:link w:val="HotRouteChar0"/>
    <w:qFormat/>
    <w:rsid w:val="00CB2411"/>
    <w:pPr>
      <w:ind w:left="144"/>
    </w:pPr>
    <w:rPr>
      <w:rFonts w:eastAsia="Times New Roman"/>
    </w:rPr>
  </w:style>
  <w:style w:type="paragraph" w:customStyle="1" w:styleId="Cardstyle0">
    <w:name w:val="Cardstyle"/>
    <w:basedOn w:val="Normal"/>
    <w:next w:val="Normal"/>
    <w:qFormat/>
    <w:rsid w:val="00CB2411"/>
    <w:rPr>
      <w:rFonts w:eastAsia="Times New Roman"/>
    </w:rPr>
  </w:style>
  <w:style w:type="character" w:customStyle="1" w:styleId="Style12ptBoldUnderline1">
    <w:name w:val="Style 12 pt Bold Underline1"/>
    <w:basedOn w:val="DefaultParagraphFont"/>
    <w:rsid w:val="00CB2411"/>
    <w:rPr>
      <w:b/>
      <w:bCs/>
      <w:sz w:val="24"/>
      <w:u w:val="single"/>
    </w:rPr>
  </w:style>
  <w:style w:type="character" w:customStyle="1" w:styleId="StyleEmphasisArial12ptBoldNotItalic">
    <w:name w:val="Style Emphasis + Arial 12 pt Bold Not Italic"/>
    <w:basedOn w:val="Emphasis"/>
    <w:rsid w:val="00CB2411"/>
    <w:rPr>
      <w:rFonts w:ascii="Arial" w:hAnsi="Arial" w:cs="Times New Roman"/>
      <w:b w:val="0"/>
      <w:bCs/>
      <w:i/>
      <w:iCs/>
      <w:sz w:val="24"/>
      <w:u w:val="single"/>
      <w:bdr w:val="single" w:sz="8" w:space="0" w:color="auto"/>
    </w:rPr>
  </w:style>
  <w:style w:type="character" w:customStyle="1" w:styleId="DebateHighlighted">
    <w:name w:val="Debate Highlighted"/>
    <w:qFormat/>
    <w:rsid w:val="00CB2411"/>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CB2411"/>
    <w:rPr>
      <w:rFonts w:ascii="SimSun" w:eastAsia="SimSun" w:hAnsi="SimSun"/>
      <w:sz w:val="15"/>
      <w:lang w:eastAsia="zh-CN"/>
    </w:rPr>
  </w:style>
  <w:style w:type="paragraph" w:customStyle="1" w:styleId="UnreadText">
    <w:name w:val="Unread Text"/>
    <w:basedOn w:val="Normal"/>
    <w:next w:val="Normal"/>
    <w:link w:val="UnreadTextChar"/>
    <w:autoRedefine/>
    <w:qFormat/>
    <w:rsid w:val="00CB2411"/>
    <w:pPr>
      <w:ind w:left="360"/>
    </w:pPr>
    <w:rPr>
      <w:rFonts w:ascii="SimSun" w:eastAsia="SimSun" w:hAnsi="SimSun"/>
      <w:sz w:val="15"/>
      <w:lang w:eastAsia="zh-CN"/>
    </w:rPr>
  </w:style>
  <w:style w:type="paragraph" w:customStyle="1" w:styleId="AuthorDate">
    <w:name w:val="AuthorDate"/>
    <w:next w:val="Normal"/>
    <w:link w:val="AuthorDateChar"/>
    <w:qFormat/>
    <w:rsid w:val="00CB2411"/>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CB2411"/>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CB2411"/>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CB2411"/>
    <w:rPr>
      <w:rFonts w:ascii="Times New Roman" w:hAnsi="Times New Roman"/>
      <w:sz w:val="20"/>
      <w:u w:val="single"/>
      <w:bdr w:val="none" w:sz="0" w:space="0" w:color="auto"/>
      <w:shd w:val="clear" w:color="auto" w:fill="C0C0C0"/>
    </w:rPr>
  </w:style>
  <w:style w:type="character" w:customStyle="1" w:styleId="smallChar">
    <w:name w:val="small Char"/>
    <w:rsid w:val="00CB2411"/>
    <w:rPr>
      <w:rFonts w:ascii="Calibri" w:eastAsia="Calibri" w:hAnsi="Calibri" w:cs="Calibri"/>
      <w:sz w:val="16"/>
      <w:szCs w:val="20"/>
      <w:lang w:val="x-none" w:eastAsia="x-none"/>
    </w:rPr>
  </w:style>
  <w:style w:type="paragraph" w:customStyle="1" w:styleId="HotRoute0">
    <w:name w:val="Hot Route!"/>
    <w:basedOn w:val="Normal"/>
    <w:uiPriority w:val="99"/>
    <w:qFormat/>
    <w:rsid w:val="00CB2411"/>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B2411"/>
    <w:rPr>
      <w:rFonts w:ascii="Times New Roman" w:hAnsi="Times New Roman" w:cs="Times New Roman"/>
      <w:sz w:val="16"/>
      <w:szCs w:val="16"/>
    </w:rPr>
  </w:style>
  <w:style w:type="character" w:customStyle="1" w:styleId="BodyText2Char1">
    <w:name w:val="Body Text 2 Char1"/>
    <w:basedOn w:val="DefaultParagraphFont"/>
    <w:uiPriority w:val="99"/>
    <w:semiHidden/>
    <w:rsid w:val="00CB2411"/>
    <w:rPr>
      <w:rFonts w:ascii="Times New Roman" w:hAnsi="Times New Roman" w:cs="Times New Roman"/>
      <w:sz w:val="20"/>
    </w:rPr>
  </w:style>
  <w:style w:type="character" w:customStyle="1" w:styleId="Heading2Char1CharCharCharCharCharC">
    <w:name w:val="Heading 2 Char1 Char Char Char Char Char C"/>
    <w:rsid w:val="00CB2411"/>
    <w:rPr>
      <w:rFonts w:cs="Arial"/>
      <w:b/>
      <w:bCs/>
      <w:iCs/>
      <w:sz w:val="24"/>
      <w:szCs w:val="28"/>
      <w:lang w:val="en-US" w:eastAsia="en-US" w:bidi="ar-SA"/>
    </w:rPr>
  </w:style>
  <w:style w:type="character" w:customStyle="1" w:styleId="underline1">
    <w:name w:val="underline1"/>
    <w:basedOn w:val="DefaultParagraphFont"/>
    <w:rsid w:val="00CB2411"/>
    <w:rPr>
      <w:u w:val="single"/>
    </w:rPr>
  </w:style>
  <w:style w:type="character" w:customStyle="1" w:styleId="author0">
    <w:name w:val="author"/>
    <w:basedOn w:val="DefaultParagraphFont"/>
    <w:rsid w:val="00CB2411"/>
    <w:rPr>
      <w:rFonts w:ascii="Times New Roman" w:hAnsi="Times New Roman"/>
      <w:b/>
      <w:sz w:val="24"/>
    </w:rPr>
  </w:style>
  <w:style w:type="character" w:customStyle="1" w:styleId="FontStyle291">
    <w:name w:val="Font Style291"/>
    <w:basedOn w:val="DefaultParagraphFont"/>
    <w:uiPriority w:val="99"/>
    <w:rsid w:val="00CB241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B241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B2411"/>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B2411"/>
    <w:rPr>
      <w:rFonts w:ascii="Calibri" w:eastAsia="Times New Roman" w:hAnsi="Calibri"/>
      <w:sz w:val="22"/>
    </w:rPr>
  </w:style>
  <w:style w:type="paragraph" w:customStyle="1" w:styleId="Cards1">
    <w:name w:val="Cards1"/>
    <w:basedOn w:val="Normal"/>
    <w:link w:val="Cards1Char"/>
    <w:qFormat/>
    <w:rsid w:val="00CB2411"/>
    <w:pPr>
      <w:ind w:left="288"/>
    </w:pPr>
    <w:rPr>
      <w:rFonts w:eastAsia="Times New Roman"/>
      <w:u w:val="single"/>
    </w:rPr>
  </w:style>
  <w:style w:type="character" w:customStyle="1" w:styleId="Cards1Char">
    <w:name w:val="Cards1 Char"/>
    <w:basedOn w:val="DefaultParagraphFont"/>
    <w:link w:val="Cards1"/>
    <w:rsid w:val="00CB2411"/>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CB2411"/>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CB2411"/>
    <w:rPr>
      <w:rFonts w:ascii="Arial" w:eastAsia="Calibri" w:hAnsi="Arial" w:cs="Arial"/>
      <w:sz w:val="22"/>
      <w:szCs w:val="22"/>
      <w:u w:val="single"/>
    </w:rPr>
  </w:style>
  <w:style w:type="character" w:customStyle="1" w:styleId="EmphasizeThis">
    <w:name w:val="EmphasizeThis"/>
    <w:rsid w:val="00CB2411"/>
    <w:rPr>
      <w:rFonts w:ascii="Georgia" w:hAnsi="Georgia"/>
      <w:b/>
      <w:iCs/>
      <w:sz w:val="24"/>
      <w:u w:val="thick"/>
    </w:rPr>
  </w:style>
  <w:style w:type="paragraph" w:customStyle="1" w:styleId="Stylecard8pt">
    <w:name w:val="Style card + 8 pt"/>
    <w:basedOn w:val="Normal"/>
    <w:link w:val="Stylecard8ptChar"/>
    <w:qFormat/>
    <w:rsid w:val="00CB2411"/>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CB2411"/>
    <w:rPr>
      <w:rFonts w:ascii="Georgia" w:hAnsi="Georgia"/>
      <w:color w:val="000000"/>
      <w:sz w:val="22"/>
      <w:u w:val="single"/>
      <w:lang w:eastAsia="ar-SA"/>
    </w:rPr>
  </w:style>
  <w:style w:type="character" w:customStyle="1" w:styleId="bhl">
    <w:name w:val="bhl"/>
    <w:basedOn w:val="DefaultParagraphFont"/>
    <w:rsid w:val="00CB2411"/>
  </w:style>
  <w:style w:type="paragraph" w:customStyle="1" w:styleId="TagGA11">
    <w:name w:val="Tag GA 11"/>
    <w:basedOn w:val="TOC1"/>
    <w:uiPriority w:val="99"/>
    <w:qFormat/>
    <w:rsid w:val="00CB2411"/>
    <w:pPr>
      <w:spacing w:before="0" w:after="160"/>
    </w:pPr>
    <w:rPr>
      <w:rFonts w:ascii="Georgia" w:eastAsia="Calibri" w:hAnsi="Georgia"/>
      <w:u w:val="none"/>
      <w:lang w:bidi="ar-SA"/>
    </w:rPr>
  </w:style>
  <w:style w:type="paragraph" w:customStyle="1" w:styleId="CiteCard">
    <w:name w:val="Cite/Card"/>
    <w:basedOn w:val="TOC2"/>
    <w:uiPriority w:val="99"/>
    <w:qFormat/>
    <w:rsid w:val="00CB2411"/>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CB2411"/>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CB2411"/>
    <w:rPr>
      <w:sz w:val="16"/>
      <w:szCs w:val="16"/>
    </w:rPr>
  </w:style>
  <w:style w:type="character" w:customStyle="1" w:styleId="DocumentMapChar1">
    <w:name w:val="Document Map Char1"/>
    <w:basedOn w:val="DefaultParagraphFont"/>
    <w:uiPriority w:val="99"/>
    <w:rsid w:val="00CB2411"/>
    <w:rPr>
      <w:rFonts w:ascii="Tahoma" w:hAnsi="Tahoma" w:cs="Tahoma"/>
      <w:sz w:val="16"/>
      <w:szCs w:val="16"/>
    </w:rPr>
  </w:style>
  <w:style w:type="character" w:customStyle="1" w:styleId="addmd">
    <w:name w:val="addmd"/>
    <w:basedOn w:val="DefaultParagraphFont"/>
    <w:rsid w:val="00CB2411"/>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CB2411"/>
    <w:rPr>
      <w:rFonts w:ascii="Arial" w:hAnsi="Arial"/>
      <w:b/>
      <w:sz w:val="26"/>
    </w:rPr>
  </w:style>
  <w:style w:type="character" w:customStyle="1" w:styleId="UnderlinedTextCharChar">
    <w:name w:val="Underlined Text Char Char"/>
    <w:basedOn w:val="DefaultParagraphFont"/>
    <w:rsid w:val="00CB2411"/>
    <w:rPr>
      <w:rFonts w:cs="Arial"/>
      <w:bCs/>
      <w:noProof w:val="0"/>
      <w:szCs w:val="26"/>
      <w:u w:val="single"/>
      <w:lang w:val="en-US" w:eastAsia="en-US" w:bidi="ar-SA"/>
    </w:rPr>
  </w:style>
  <w:style w:type="character" w:customStyle="1" w:styleId="StyleTimesNewRoman12ptBold">
    <w:name w:val="Style Times New Roman 12 pt Bold"/>
    <w:rsid w:val="00CB2411"/>
    <w:rPr>
      <w:b/>
      <w:bCs/>
      <w:sz w:val="24"/>
    </w:rPr>
  </w:style>
  <w:style w:type="character" w:customStyle="1" w:styleId="CardText1Char">
    <w:name w:val="Card Text 1 Char"/>
    <w:rsid w:val="00CB2411"/>
    <w:rPr>
      <w:rFonts w:ascii="Georgia" w:hAnsi="Georgia"/>
      <w:color w:val="000000"/>
      <w:sz w:val="22"/>
      <w:szCs w:val="22"/>
      <w:u w:val="single"/>
    </w:rPr>
  </w:style>
  <w:style w:type="character" w:customStyle="1" w:styleId="BoldUnderlining">
    <w:name w:val="Bold Underlining"/>
    <w:rsid w:val="00CB2411"/>
    <w:rPr>
      <w:u w:val="single"/>
    </w:rPr>
  </w:style>
  <w:style w:type="character" w:customStyle="1" w:styleId="Intemphasis">
    <w:name w:val="Intemphasis"/>
    <w:uiPriority w:val="1"/>
    <w:qFormat/>
    <w:rsid w:val="00CB2411"/>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CB2411"/>
    <w:pPr>
      <w:ind w:left="288" w:right="288"/>
    </w:pPr>
    <w:rPr>
      <w:szCs w:val="16"/>
    </w:rPr>
  </w:style>
  <w:style w:type="character" w:customStyle="1" w:styleId="cardtextChar2">
    <w:name w:val="cardtext Char"/>
    <w:basedOn w:val="DefaultParagraphFont"/>
    <w:link w:val="cardtext0"/>
    <w:rsid w:val="00CB2411"/>
    <w:rPr>
      <w:rFonts w:ascii="Calibri" w:hAnsi="Calibri"/>
      <w:sz w:val="22"/>
      <w:szCs w:val="16"/>
    </w:rPr>
  </w:style>
  <w:style w:type="character" w:customStyle="1" w:styleId="BoldUnderlineChar1">
    <w:name w:val="BoldUnderline Char1"/>
    <w:rsid w:val="00CB241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B2411"/>
    <w:pPr>
      <w:spacing w:after="200"/>
      <w:contextualSpacing/>
    </w:pPr>
    <w:rPr>
      <w:rFonts w:eastAsia="Calibri"/>
      <w:u w:val="single"/>
    </w:rPr>
  </w:style>
  <w:style w:type="character" w:customStyle="1" w:styleId="UnderlinedCardTextChar">
    <w:name w:val="Underlined Card Text Char"/>
    <w:link w:val="UnderlinedCardText"/>
    <w:rsid w:val="00CB2411"/>
    <w:rPr>
      <w:rFonts w:ascii="Calibri" w:eastAsia="Calibri" w:hAnsi="Calibri"/>
      <w:sz w:val="22"/>
      <w:u w:val="single"/>
    </w:rPr>
  </w:style>
  <w:style w:type="character" w:customStyle="1" w:styleId="Hyperlink6">
    <w:name w:val="Hyperlink6"/>
    <w:basedOn w:val="DefaultParagraphFont"/>
    <w:rsid w:val="00CB2411"/>
    <w:rPr>
      <w:color w:val="3300CC"/>
      <w:u w:val="single"/>
    </w:rPr>
  </w:style>
  <w:style w:type="paragraph" w:customStyle="1" w:styleId="Tag12">
    <w:name w:val="Tag12"/>
    <w:basedOn w:val="Normal"/>
    <w:uiPriority w:val="99"/>
    <w:qFormat/>
    <w:rsid w:val="00CB2411"/>
    <w:pPr>
      <w:contextualSpacing/>
    </w:pPr>
    <w:rPr>
      <w:rFonts w:eastAsia="Cambria"/>
      <w:b/>
    </w:rPr>
  </w:style>
  <w:style w:type="paragraph" w:customStyle="1" w:styleId="Shrink8">
    <w:name w:val="Shrink8"/>
    <w:basedOn w:val="Normal"/>
    <w:qFormat/>
    <w:rsid w:val="00CB2411"/>
    <w:rPr>
      <w:rFonts w:eastAsia="Cambria"/>
    </w:rPr>
  </w:style>
  <w:style w:type="character" w:customStyle="1" w:styleId="highlight2">
    <w:name w:val="highlight2"/>
    <w:rsid w:val="00CB2411"/>
    <w:rPr>
      <w:rFonts w:ascii="Arial" w:hAnsi="Arial"/>
      <w:b/>
      <w:sz w:val="19"/>
      <w:u w:val="thick"/>
      <w:bdr w:val="none" w:sz="0" w:space="0" w:color="auto"/>
      <w:shd w:val="clear" w:color="auto" w:fill="auto"/>
    </w:rPr>
  </w:style>
  <w:style w:type="character" w:customStyle="1" w:styleId="citation">
    <w:name w:val="citation"/>
    <w:basedOn w:val="DefaultParagraphFont"/>
    <w:rsid w:val="00CB2411"/>
  </w:style>
  <w:style w:type="paragraph" w:customStyle="1" w:styleId="UnderlineText">
    <w:name w:val="Underline Text"/>
    <w:basedOn w:val="Normal"/>
    <w:link w:val="UnderlineTextChar"/>
    <w:qFormat/>
    <w:rsid w:val="00CB2411"/>
    <w:pPr>
      <w:ind w:left="288"/>
    </w:pPr>
    <w:rPr>
      <w:rFonts w:eastAsia="Times New Roman"/>
      <w:u w:val="single"/>
    </w:rPr>
  </w:style>
  <w:style w:type="character" w:customStyle="1" w:styleId="UnderlineTextChar">
    <w:name w:val="Underline Text Char"/>
    <w:basedOn w:val="DefaultParagraphFont"/>
    <w:link w:val="UnderlineText"/>
    <w:rsid w:val="00CB2411"/>
    <w:rPr>
      <w:rFonts w:ascii="Calibri" w:eastAsia="Times New Roman" w:hAnsi="Calibri"/>
      <w:sz w:val="22"/>
      <w:u w:val="single"/>
    </w:rPr>
  </w:style>
  <w:style w:type="character" w:customStyle="1" w:styleId="il">
    <w:name w:val="il"/>
    <w:basedOn w:val="DefaultParagraphFont"/>
    <w:rsid w:val="00CB2411"/>
  </w:style>
  <w:style w:type="character" w:customStyle="1" w:styleId="commentstext">
    <w:name w:val="comments_text"/>
    <w:uiPriority w:val="99"/>
    <w:rsid w:val="00CB2411"/>
    <w:rPr>
      <w:rFonts w:cs="Times New Roman"/>
    </w:rPr>
  </w:style>
  <w:style w:type="paragraph" w:customStyle="1" w:styleId="Heading42">
    <w:name w:val="Heading 42"/>
    <w:basedOn w:val="Normal"/>
    <w:uiPriority w:val="99"/>
    <w:qFormat/>
    <w:rsid w:val="00CB2411"/>
    <w:rPr>
      <w:rFonts w:eastAsia="Times New Roman"/>
    </w:rPr>
  </w:style>
  <w:style w:type="paragraph" w:customStyle="1" w:styleId="DebateNormal">
    <w:name w:val="DebateNormal"/>
    <w:basedOn w:val="Normal"/>
    <w:link w:val="DebateNormalChar"/>
    <w:qFormat/>
    <w:rsid w:val="00CB2411"/>
    <w:pPr>
      <w:spacing w:line="276" w:lineRule="auto"/>
    </w:pPr>
    <w:rPr>
      <w:rFonts w:eastAsia="Calibri"/>
      <w:szCs w:val="20"/>
    </w:rPr>
  </w:style>
  <w:style w:type="character" w:customStyle="1" w:styleId="DebateNormalChar">
    <w:name w:val="DebateNormal Char"/>
    <w:basedOn w:val="DefaultParagraphFont"/>
    <w:link w:val="DebateNormal"/>
    <w:rsid w:val="00CB2411"/>
    <w:rPr>
      <w:rFonts w:ascii="Calibri" w:eastAsia="Calibri" w:hAnsi="Calibri"/>
      <w:sz w:val="22"/>
      <w:szCs w:val="20"/>
    </w:rPr>
  </w:style>
  <w:style w:type="paragraph" w:customStyle="1" w:styleId="DebateEmphasis">
    <w:name w:val="DebateEmphasis"/>
    <w:basedOn w:val="Normal"/>
    <w:link w:val="DebateEmphasisChar"/>
    <w:qFormat/>
    <w:rsid w:val="00CB241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B2411"/>
    <w:rPr>
      <w:rFonts w:ascii="Calibri" w:eastAsia="Calibri" w:hAnsi="Calibri"/>
      <w:b/>
      <w:sz w:val="22"/>
      <w:szCs w:val="20"/>
      <w:u w:val="single"/>
    </w:rPr>
  </w:style>
  <w:style w:type="paragraph" w:customStyle="1" w:styleId="NormalCite">
    <w:name w:val="NormalCite"/>
    <w:link w:val="NormalCiteChar"/>
    <w:qFormat/>
    <w:rsid w:val="00CB2411"/>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CB2411"/>
    <w:rPr>
      <w:rFonts w:ascii="Times New Roman" w:eastAsiaTheme="minorHAnsi" w:hAnsi="Times New Roman" w:cs="Times New Roman"/>
      <w:sz w:val="18"/>
      <w:szCs w:val="22"/>
    </w:rPr>
  </w:style>
  <w:style w:type="character" w:customStyle="1" w:styleId="articletext">
    <w:name w:val="articletext"/>
    <w:basedOn w:val="DefaultParagraphFont"/>
    <w:rsid w:val="00CB2411"/>
  </w:style>
  <w:style w:type="character" w:customStyle="1" w:styleId="grey10">
    <w:name w:val="grey10"/>
    <w:basedOn w:val="DefaultParagraphFont"/>
    <w:rsid w:val="00CB2411"/>
  </w:style>
  <w:style w:type="character" w:customStyle="1" w:styleId="navy13bd">
    <w:name w:val="navy13bd"/>
    <w:basedOn w:val="DefaultParagraphFont"/>
    <w:rsid w:val="00CB2411"/>
  </w:style>
  <w:style w:type="character" w:customStyle="1" w:styleId="Style9ptUnderline2">
    <w:name w:val="Style 9 pt Underline2"/>
    <w:basedOn w:val="DefaultParagraphFont"/>
    <w:rsid w:val="00CB2411"/>
    <w:rPr>
      <w:sz w:val="20"/>
      <w:u w:val="single"/>
    </w:rPr>
  </w:style>
  <w:style w:type="character" w:customStyle="1" w:styleId="Style9ptBoldUnderline1">
    <w:name w:val="Style 9 pt Bold Underline1"/>
    <w:basedOn w:val="DefaultParagraphFont"/>
    <w:rsid w:val="00CB2411"/>
    <w:rPr>
      <w:b/>
      <w:bCs/>
      <w:sz w:val="20"/>
      <w:u w:val="single"/>
    </w:rPr>
  </w:style>
  <w:style w:type="character" w:customStyle="1" w:styleId="TagsCharChar">
    <w:name w:val="Tags Char Char"/>
    <w:basedOn w:val="DefaultParagraphFont"/>
    <w:rsid w:val="00CB2411"/>
    <w:rPr>
      <w:rFonts w:eastAsia="SimSun"/>
      <w:b/>
      <w:sz w:val="24"/>
      <w:lang w:val="en-US" w:eastAsia="zh-CN" w:bidi="ar-SA"/>
    </w:rPr>
  </w:style>
  <w:style w:type="paragraph" w:customStyle="1" w:styleId="cardCharCharCharChar">
    <w:name w:val="card Char Char Char Char"/>
    <w:basedOn w:val="Normal"/>
    <w:qFormat/>
    <w:rsid w:val="00CB2411"/>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CB2411"/>
    <w:rPr>
      <w:rFonts w:ascii="Times" w:eastAsia="Times New Roman" w:hAnsi="Times"/>
    </w:rPr>
  </w:style>
  <w:style w:type="paragraph" w:customStyle="1" w:styleId="CARD">
    <w:name w:val="CARD"/>
    <w:basedOn w:val="Normal"/>
    <w:link w:val="CARDChar0"/>
    <w:qFormat/>
    <w:rsid w:val="00CB2411"/>
    <w:rPr>
      <w:rFonts w:eastAsia="Times New Roman"/>
      <w:u w:val="single"/>
    </w:rPr>
  </w:style>
  <w:style w:type="character" w:customStyle="1" w:styleId="CARDChar0">
    <w:name w:val="CARD Char"/>
    <w:basedOn w:val="DefaultParagraphFont"/>
    <w:link w:val="CARD"/>
    <w:rsid w:val="00CB2411"/>
    <w:rPr>
      <w:rFonts w:ascii="Calibri" w:eastAsia="Times New Roman" w:hAnsi="Calibri"/>
      <w:sz w:val="22"/>
      <w:u w:val="single"/>
    </w:rPr>
  </w:style>
  <w:style w:type="paragraph" w:customStyle="1" w:styleId="Normal2">
    <w:name w:val="Normal2"/>
    <w:basedOn w:val="Normal"/>
    <w:qFormat/>
    <w:rsid w:val="00CB2411"/>
    <w:rPr>
      <w:rFonts w:eastAsia="Times New Roman"/>
    </w:rPr>
  </w:style>
  <w:style w:type="character" w:customStyle="1" w:styleId="Style11ptThickunderline">
    <w:name w:val="Style 11 pt Thick underline"/>
    <w:rsid w:val="00CB2411"/>
    <w:rPr>
      <w:rFonts w:ascii="Times New Roman" w:hAnsi="Times New Roman"/>
      <w:sz w:val="20"/>
      <w:u w:val="single"/>
    </w:rPr>
  </w:style>
  <w:style w:type="character" w:customStyle="1" w:styleId="Style11ptBoldThickunderline">
    <w:name w:val="Style 11 pt Bold Thick underline"/>
    <w:rsid w:val="00CB2411"/>
    <w:rPr>
      <w:rFonts w:ascii="Times New Roman" w:hAnsi="Times New Roman"/>
      <w:b/>
      <w:bCs/>
      <w:sz w:val="20"/>
      <w:u w:val="single"/>
    </w:rPr>
  </w:style>
  <w:style w:type="character" w:customStyle="1" w:styleId="CharChar5">
    <w:name w:val="Char Char5"/>
    <w:rsid w:val="00CB2411"/>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CB241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B2411"/>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CB2411"/>
    <w:rPr>
      <w:u w:val="single"/>
    </w:rPr>
  </w:style>
  <w:style w:type="character" w:customStyle="1" w:styleId="StyleUnderlineBoldIndent11ptChar">
    <w:name w:val="Style Underline + Bold Indent + 11 pt Char"/>
    <w:link w:val="StyleUnderlineBoldIndent11pt"/>
    <w:rsid w:val="00CB2411"/>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CB2411"/>
    <w:rPr>
      <w:b/>
      <w:bCs/>
      <w:u w:val="single"/>
    </w:rPr>
  </w:style>
  <w:style w:type="character" w:customStyle="1" w:styleId="StyleUnderlineBoldIndent11ptBoldChar">
    <w:name w:val="Style Underline + Bold Indent + 11 pt Bold Char"/>
    <w:link w:val="StyleUnderlineBoldIndent11ptBold"/>
    <w:rsid w:val="00CB2411"/>
    <w:rPr>
      <w:rFonts w:ascii="Calibri" w:eastAsia="Times New Roman" w:hAnsi="Calibri"/>
      <w:b/>
      <w:bCs/>
      <w:sz w:val="22"/>
      <w:szCs w:val="20"/>
      <w:u w:val="single"/>
    </w:rPr>
  </w:style>
  <w:style w:type="paragraph" w:customStyle="1" w:styleId="Normal20pt">
    <w:name w:val="Normal  + 20 pt"/>
    <w:basedOn w:val="Normal"/>
    <w:uiPriority w:val="6"/>
    <w:qFormat/>
    <w:rsid w:val="00CB2411"/>
    <w:rPr>
      <w:bCs/>
      <w:u w:val="single"/>
    </w:rPr>
  </w:style>
  <w:style w:type="character" w:customStyle="1" w:styleId="StyleStyle4CharTimesNewRoman11pt">
    <w:name w:val="Style Style4 Char + Times New Roman 11 pt"/>
    <w:basedOn w:val="DefaultParagraphFont"/>
    <w:rsid w:val="00CB2411"/>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CB2411"/>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CB2411"/>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B2411"/>
    <w:rPr>
      <w:rFonts w:ascii="Consolas" w:hAnsi="Consolas" w:cs="Consolas"/>
      <w:sz w:val="20"/>
      <w:szCs w:val="20"/>
    </w:rPr>
  </w:style>
  <w:style w:type="character" w:customStyle="1" w:styleId="StyleStyle4CharTimesNewRoman11ptBold">
    <w:name w:val="Style Style4 Char + Times New Roman 11 pt Bold"/>
    <w:basedOn w:val="DefaultParagraphFont"/>
    <w:rsid w:val="00CB2411"/>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CB2411"/>
    <w:rPr>
      <w:rFonts w:ascii="Times New Roman" w:hAnsi="Times New Roman"/>
      <w:i/>
      <w:iCs/>
      <w:sz w:val="20"/>
      <w:szCs w:val="24"/>
      <w:u w:val="single"/>
      <w:lang w:val="en-US" w:eastAsia="en-US" w:bidi="ar-SA"/>
    </w:rPr>
  </w:style>
  <w:style w:type="character" w:customStyle="1" w:styleId="headline">
    <w:name w:val="headline"/>
    <w:basedOn w:val="DefaultParagraphFont"/>
    <w:rsid w:val="00CB2411"/>
  </w:style>
  <w:style w:type="character" w:customStyle="1" w:styleId="CharChar4">
    <w:name w:val="Char Char4"/>
    <w:basedOn w:val="DefaultParagraphFont"/>
    <w:rsid w:val="00CB2411"/>
    <w:rPr>
      <w:rFonts w:cs="Arial"/>
      <w:b/>
      <w:bCs/>
      <w:iCs/>
      <w:szCs w:val="28"/>
      <w:lang w:val="en-US" w:eastAsia="en-US" w:bidi="ar-SA"/>
    </w:rPr>
  </w:style>
  <w:style w:type="character" w:customStyle="1" w:styleId="yshortcuts">
    <w:name w:val="yshortcuts"/>
    <w:basedOn w:val="DefaultParagraphFont"/>
    <w:rsid w:val="00CB2411"/>
  </w:style>
  <w:style w:type="character" w:customStyle="1" w:styleId="HotRouteChar0">
    <w:name w:val="Hot Route Char"/>
    <w:link w:val="HotRoute"/>
    <w:rsid w:val="00CB2411"/>
    <w:rPr>
      <w:rFonts w:ascii="Calibri" w:eastAsia="Times New Roman" w:hAnsi="Calibri"/>
      <w:sz w:val="22"/>
    </w:rPr>
  </w:style>
  <w:style w:type="paragraph" w:styleId="PlainText">
    <w:name w:val="Plain Text"/>
    <w:basedOn w:val="Normal"/>
    <w:link w:val="PlainTextChar"/>
    <w:rsid w:val="00CB2411"/>
    <w:rPr>
      <w:rFonts w:ascii="Courier New" w:eastAsia="Times New Roman" w:hAnsi="Courier New" w:cs="Courier New"/>
      <w:szCs w:val="20"/>
    </w:rPr>
  </w:style>
  <w:style w:type="character" w:customStyle="1" w:styleId="PlainTextChar">
    <w:name w:val="Plain Text Char"/>
    <w:basedOn w:val="DefaultParagraphFont"/>
    <w:link w:val="PlainText"/>
    <w:rsid w:val="00CB2411"/>
    <w:rPr>
      <w:rFonts w:ascii="Courier New" w:eastAsia="Times New Roman" w:hAnsi="Courier New" w:cs="Courier New"/>
      <w:sz w:val="22"/>
      <w:szCs w:val="20"/>
    </w:rPr>
  </w:style>
  <w:style w:type="character" w:customStyle="1" w:styleId="senselabelstart">
    <w:name w:val="sense_label start"/>
    <w:basedOn w:val="DefaultParagraphFont"/>
    <w:rsid w:val="00CB2411"/>
  </w:style>
  <w:style w:type="character" w:customStyle="1" w:styleId="sensecontent">
    <w:name w:val="sense_content"/>
    <w:basedOn w:val="DefaultParagraphFont"/>
    <w:rsid w:val="00CB2411"/>
  </w:style>
  <w:style w:type="character" w:customStyle="1" w:styleId="vi">
    <w:name w:val="vi"/>
    <w:basedOn w:val="DefaultParagraphFont"/>
    <w:rsid w:val="00CB2411"/>
  </w:style>
  <w:style w:type="character" w:customStyle="1" w:styleId="italic">
    <w:name w:val="italic"/>
    <w:basedOn w:val="DefaultParagraphFont"/>
    <w:rsid w:val="00CB2411"/>
  </w:style>
  <w:style w:type="paragraph" w:customStyle="1" w:styleId="Microtext0">
    <w:name w:val="Microtext"/>
    <w:basedOn w:val="Normal"/>
    <w:next w:val="Normal"/>
    <w:link w:val="MicrotextChar0"/>
    <w:qFormat/>
    <w:rsid w:val="00CB2411"/>
    <w:rPr>
      <w:sz w:val="12"/>
    </w:rPr>
  </w:style>
  <w:style w:type="character" w:customStyle="1" w:styleId="MicrotextChar0">
    <w:name w:val="Microtext Char"/>
    <w:link w:val="Microtext0"/>
    <w:rsid w:val="00CB2411"/>
    <w:rPr>
      <w:rFonts w:ascii="Calibri" w:hAnsi="Calibri"/>
      <w:sz w:val="12"/>
    </w:rPr>
  </w:style>
  <w:style w:type="character" w:customStyle="1" w:styleId="st">
    <w:name w:val="st"/>
    <w:basedOn w:val="DefaultParagraphFont"/>
    <w:rsid w:val="00CB2411"/>
  </w:style>
  <w:style w:type="paragraph" w:customStyle="1" w:styleId="Style6">
    <w:name w:val="Style6"/>
    <w:basedOn w:val="Normal"/>
    <w:link w:val="Style6Char"/>
    <w:autoRedefine/>
    <w:qFormat/>
    <w:rsid w:val="00CB2411"/>
    <w:rPr>
      <w:b/>
    </w:rPr>
  </w:style>
  <w:style w:type="character" w:customStyle="1" w:styleId="Style6Char">
    <w:name w:val="Style6 Char"/>
    <w:basedOn w:val="DefaultParagraphFont"/>
    <w:link w:val="Style6"/>
    <w:rsid w:val="00CB2411"/>
    <w:rPr>
      <w:rFonts w:ascii="Calibri" w:hAnsi="Calibri"/>
      <w:b/>
      <w:sz w:val="22"/>
    </w:rPr>
  </w:style>
  <w:style w:type="paragraph" w:customStyle="1" w:styleId="Style11">
    <w:name w:val="Style11"/>
    <w:basedOn w:val="Normal"/>
    <w:link w:val="Style11Char"/>
    <w:qFormat/>
    <w:rsid w:val="00CB2411"/>
    <w:rPr>
      <w:rFonts w:eastAsia="Times New Roman"/>
      <w:b/>
      <w:szCs w:val="20"/>
      <w:u w:val="thick"/>
    </w:rPr>
  </w:style>
  <w:style w:type="paragraph" w:customStyle="1" w:styleId="Style12">
    <w:name w:val="Style12"/>
    <w:basedOn w:val="Normal"/>
    <w:link w:val="Style12Char"/>
    <w:qFormat/>
    <w:rsid w:val="00CB2411"/>
    <w:rPr>
      <w:rFonts w:eastAsia="Times New Roman"/>
      <w:b/>
      <w:u w:val="thick"/>
    </w:rPr>
  </w:style>
  <w:style w:type="character" w:customStyle="1" w:styleId="Style11Char">
    <w:name w:val="Style11 Char"/>
    <w:basedOn w:val="DefaultParagraphFont"/>
    <w:link w:val="Style11"/>
    <w:rsid w:val="00CB2411"/>
    <w:rPr>
      <w:rFonts w:ascii="Calibri" w:eastAsia="Times New Roman" w:hAnsi="Calibri"/>
      <w:b/>
      <w:sz w:val="22"/>
      <w:szCs w:val="20"/>
      <w:u w:val="thick"/>
    </w:rPr>
  </w:style>
  <w:style w:type="character" w:customStyle="1" w:styleId="Style12Char">
    <w:name w:val="Style12 Char"/>
    <w:basedOn w:val="DefaultParagraphFont"/>
    <w:link w:val="Style12"/>
    <w:rsid w:val="00CB2411"/>
    <w:rPr>
      <w:rFonts w:ascii="Calibri" w:eastAsia="Times New Roman" w:hAnsi="Calibri"/>
      <w:b/>
      <w:sz w:val="22"/>
      <w:u w:val="thick"/>
    </w:rPr>
  </w:style>
  <w:style w:type="character" w:customStyle="1" w:styleId="caps-label">
    <w:name w:val="caps-label"/>
    <w:basedOn w:val="DefaultParagraphFont"/>
    <w:rsid w:val="00CB2411"/>
  </w:style>
  <w:style w:type="character" w:customStyle="1" w:styleId="wikiexternallink">
    <w:name w:val="wikiexternallink"/>
    <w:basedOn w:val="DefaultParagraphFont"/>
    <w:rsid w:val="00CB2411"/>
  </w:style>
  <w:style w:type="character" w:customStyle="1" w:styleId="wikigeneratedlinkcontent">
    <w:name w:val="wikigeneratedlinkcontent"/>
    <w:basedOn w:val="DefaultParagraphFont"/>
    <w:rsid w:val="00CB2411"/>
  </w:style>
  <w:style w:type="character" w:customStyle="1" w:styleId="ShrinkChar">
    <w:name w:val="Shrink Char"/>
    <w:link w:val="Shrink"/>
    <w:locked/>
    <w:rsid w:val="00CB2411"/>
    <w:rPr>
      <w:rFonts w:ascii="Garamond" w:eastAsia="Times New Roman" w:hAnsi="Garamond"/>
      <w:sz w:val="12"/>
    </w:rPr>
  </w:style>
  <w:style w:type="paragraph" w:customStyle="1" w:styleId="Shrink">
    <w:name w:val="Shrink"/>
    <w:link w:val="ShrinkChar"/>
    <w:qFormat/>
    <w:rsid w:val="00CB2411"/>
    <w:pPr>
      <w:ind w:left="288" w:right="288"/>
    </w:pPr>
    <w:rPr>
      <w:rFonts w:ascii="Garamond" w:eastAsia="Times New Roman" w:hAnsi="Garamond"/>
      <w:sz w:val="12"/>
    </w:rPr>
  </w:style>
  <w:style w:type="character" w:customStyle="1" w:styleId="aqj">
    <w:name w:val="aqj"/>
    <w:basedOn w:val="DefaultParagraphFont"/>
    <w:rsid w:val="00CB2411"/>
  </w:style>
  <w:style w:type="character" w:customStyle="1" w:styleId="StyleStyleBoldUnderlineIntenseEmphasisUnderlineapple-style-s">
    <w:name w:val="Style Style Bold UnderlineIntense EmphasisUnderlineapple-style-s..."/>
    <w:basedOn w:val="DefaultParagraphFont"/>
    <w:rsid w:val="00CB2411"/>
    <w:rPr>
      <w:b w:val="0"/>
      <w:bCs w:val="0"/>
      <w:sz w:val="22"/>
      <w:u w:val="single"/>
      <w:bdr w:val="none" w:sz="0" w:space="0" w:color="auto"/>
    </w:rPr>
  </w:style>
  <w:style w:type="paragraph" w:customStyle="1" w:styleId="blocktitle0">
    <w:name w:val="block title"/>
    <w:basedOn w:val="Normal"/>
    <w:link w:val="blocktitleChar0"/>
    <w:autoRedefine/>
    <w:qFormat/>
    <w:rsid w:val="00CB2411"/>
    <w:pPr>
      <w:spacing w:after="240"/>
      <w:jc w:val="center"/>
      <w:outlineLvl w:val="0"/>
    </w:pPr>
    <w:rPr>
      <w:rFonts w:eastAsia="Calibri"/>
      <w:b/>
      <w:caps/>
      <w:sz w:val="28"/>
      <w:szCs w:val="28"/>
      <w:lang w:val="es-ES"/>
    </w:rPr>
  </w:style>
  <w:style w:type="character" w:customStyle="1" w:styleId="Boxed">
    <w:name w:val="Boxed"/>
    <w:qFormat/>
    <w:rsid w:val="00CB2411"/>
    <w:rPr>
      <w:rFonts w:ascii="Times New Roman" w:hAnsi="Times New Roman"/>
      <w:sz w:val="20"/>
      <w:bdr w:val="single" w:sz="6" w:space="0" w:color="auto"/>
    </w:rPr>
  </w:style>
  <w:style w:type="character" w:customStyle="1" w:styleId="UnderlineCard">
    <w:name w:val="Underline Card"/>
    <w:uiPriority w:val="6"/>
    <w:qFormat/>
    <w:rsid w:val="00CB2411"/>
    <w:rPr>
      <w:rFonts w:ascii="Arial" w:hAnsi="Arial"/>
      <w:b w:val="0"/>
      <w:bCs/>
      <w:sz w:val="20"/>
      <w:u w:val="single"/>
    </w:rPr>
  </w:style>
  <w:style w:type="character" w:customStyle="1" w:styleId="story-author">
    <w:name w:val="story-author"/>
    <w:basedOn w:val="DefaultParagraphFont"/>
    <w:rsid w:val="00CB2411"/>
  </w:style>
  <w:style w:type="paragraph" w:customStyle="1" w:styleId="type">
    <w:name w:val="type"/>
    <w:basedOn w:val="Normal"/>
    <w:qFormat/>
    <w:rsid w:val="00CB2411"/>
    <w:pPr>
      <w:spacing w:before="100" w:beforeAutospacing="1" w:after="100" w:afterAutospacing="1"/>
    </w:pPr>
    <w:rPr>
      <w:rFonts w:eastAsia="Times New Roman"/>
    </w:rPr>
  </w:style>
  <w:style w:type="character" w:customStyle="1" w:styleId="institution">
    <w:name w:val="institution"/>
    <w:basedOn w:val="DefaultParagraphFont"/>
    <w:rsid w:val="00CB2411"/>
  </w:style>
  <w:style w:type="character" w:customStyle="1" w:styleId="abodyblack3">
    <w:name w:val="abodyblack3"/>
    <w:basedOn w:val="DefaultParagraphFont"/>
    <w:rsid w:val="00CB2411"/>
  </w:style>
  <w:style w:type="paragraph" w:customStyle="1" w:styleId="UnderlineChar2CharChar">
    <w:name w:val="Underline Char2 Char Char"/>
    <w:basedOn w:val="Normal"/>
    <w:link w:val="UnderlineChar2CharCharChar"/>
    <w:qFormat/>
    <w:rsid w:val="00CB2411"/>
    <w:rPr>
      <w:rFonts w:eastAsia="MS Mincho"/>
      <w:szCs w:val="20"/>
      <w:u w:val="single"/>
    </w:rPr>
  </w:style>
  <w:style w:type="character" w:customStyle="1" w:styleId="UnderlineChar2CharCharChar">
    <w:name w:val="Underline Char2 Char Char Char"/>
    <w:link w:val="UnderlineChar2CharChar"/>
    <w:rsid w:val="00CB2411"/>
    <w:rPr>
      <w:rFonts w:ascii="Calibri" w:eastAsia="MS Mincho" w:hAnsi="Calibri"/>
      <w:sz w:val="22"/>
      <w:szCs w:val="20"/>
      <w:u w:val="single"/>
    </w:rPr>
  </w:style>
  <w:style w:type="character" w:customStyle="1" w:styleId="CharacterStyle1">
    <w:name w:val="Character Style 1"/>
    <w:rsid w:val="00CB2411"/>
    <w:rPr>
      <w:sz w:val="20"/>
      <w:szCs w:val="20"/>
    </w:rPr>
  </w:style>
  <w:style w:type="character" w:customStyle="1" w:styleId="FontStyle177">
    <w:name w:val="Font Style177"/>
    <w:basedOn w:val="DefaultParagraphFont"/>
    <w:uiPriority w:val="99"/>
    <w:rsid w:val="00CB2411"/>
    <w:rPr>
      <w:rFonts w:ascii="Times New Roman" w:hAnsi="Times New Roman" w:cs="Times New Roman"/>
      <w:sz w:val="20"/>
      <w:szCs w:val="20"/>
    </w:rPr>
  </w:style>
  <w:style w:type="character" w:customStyle="1" w:styleId="FontStyle173">
    <w:name w:val="Font Style173"/>
    <w:basedOn w:val="DefaultParagraphFont"/>
    <w:uiPriority w:val="99"/>
    <w:rsid w:val="00CB2411"/>
    <w:rPr>
      <w:rFonts w:ascii="Times New Roman" w:hAnsi="Times New Roman" w:cs="Times New Roman"/>
      <w:sz w:val="14"/>
      <w:szCs w:val="14"/>
    </w:rPr>
  </w:style>
  <w:style w:type="character" w:customStyle="1" w:styleId="FontStyle151">
    <w:name w:val="Font Style151"/>
    <w:basedOn w:val="DefaultParagraphFont"/>
    <w:uiPriority w:val="99"/>
    <w:rsid w:val="00CB2411"/>
    <w:rPr>
      <w:rFonts w:ascii="Arial Narrow" w:hAnsi="Arial Narrow" w:cs="Arial Narrow"/>
      <w:b/>
      <w:bCs/>
      <w:sz w:val="12"/>
      <w:szCs w:val="12"/>
    </w:rPr>
  </w:style>
  <w:style w:type="character" w:customStyle="1" w:styleId="FontStyle156">
    <w:name w:val="Font Style156"/>
    <w:basedOn w:val="DefaultParagraphFont"/>
    <w:uiPriority w:val="99"/>
    <w:rsid w:val="00CB2411"/>
    <w:rPr>
      <w:rFonts w:ascii="Arial Narrow" w:hAnsi="Arial Narrow" w:cs="Arial Narrow"/>
      <w:sz w:val="8"/>
      <w:szCs w:val="8"/>
    </w:rPr>
  </w:style>
  <w:style w:type="character" w:customStyle="1" w:styleId="FontStyle160">
    <w:name w:val="Font Style160"/>
    <w:basedOn w:val="DefaultParagraphFont"/>
    <w:uiPriority w:val="99"/>
    <w:rsid w:val="00CB2411"/>
    <w:rPr>
      <w:rFonts w:ascii="Times New Roman" w:hAnsi="Times New Roman" w:cs="Times New Roman"/>
      <w:b/>
      <w:bCs/>
      <w:sz w:val="20"/>
      <w:szCs w:val="20"/>
    </w:rPr>
  </w:style>
  <w:style w:type="character" w:customStyle="1" w:styleId="FontStyle178">
    <w:name w:val="Font Style178"/>
    <w:basedOn w:val="DefaultParagraphFont"/>
    <w:uiPriority w:val="99"/>
    <w:rsid w:val="00CB2411"/>
    <w:rPr>
      <w:rFonts w:ascii="Times New Roman" w:hAnsi="Times New Roman" w:cs="Times New Roman"/>
      <w:sz w:val="18"/>
      <w:szCs w:val="18"/>
    </w:rPr>
  </w:style>
  <w:style w:type="paragraph" w:customStyle="1" w:styleId="Style14">
    <w:name w:val="Style14"/>
    <w:basedOn w:val="Normal"/>
    <w:uiPriority w:val="99"/>
    <w:qFormat/>
    <w:rsid w:val="00CB2411"/>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B2411"/>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B2411"/>
    <w:rPr>
      <w:rFonts w:ascii="Times New Roman" w:hAnsi="Times New Roman" w:cs="Times New Roman"/>
      <w:sz w:val="12"/>
      <w:szCs w:val="12"/>
    </w:rPr>
  </w:style>
  <w:style w:type="paragraph" w:customStyle="1" w:styleId="Style9">
    <w:name w:val="Style9"/>
    <w:basedOn w:val="Normal"/>
    <w:uiPriority w:val="99"/>
    <w:qFormat/>
    <w:rsid w:val="00CB2411"/>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B2411"/>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B2411"/>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B2411"/>
    <w:rPr>
      <w:rFonts w:ascii="Times New Roman" w:hAnsi="Times New Roman" w:cs="Times New Roman"/>
      <w:sz w:val="16"/>
      <w:szCs w:val="16"/>
    </w:rPr>
  </w:style>
  <w:style w:type="character" w:customStyle="1" w:styleId="f">
    <w:name w:val="f"/>
    <w:basedOn w:val="DefaultParagraphFont"/>
    <w:rsid w:val="00CB2411"/>
  </w:style>
  <w:style w:type="character" w:customStyle="1" w:styleId="TagsChar2">
    <w:name w:val="Tags Char2"/>
    <w:uiPriority w:val="99"/>
    <w:rsid w:val="00CB2411"/>
    <w:rPr>
      <w:b/>
      <w:sz w:val="24"/>
    </w:rPr>
  </w:style>
  <w:style w:type="paragraph" w:customStyle="1" w:styleId="CardsFont6ptChar">
    <w:name w:val="Cards + Font: 6 pt Char"/>
    <w:basedOn w:val="Normal"/>
    <w:link w:val="CardsFont6ptCharChar"/>
    <w:qFormat/>
    <w:rsid w:val="00CB2411"/>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B2411"/>
    <w:rPr>
      <w:rFonts w:ascii="Calibri" w:eastAsia="Times New Roman" w:hAnsi="Calibri"/>
      <w:sz w:val="12"/>
    </w:rPr>
  </w:style>
  <w:style w:type="character" w:customStyle="1" w:styleId="FontStyle172">
    <w:name w:val="Font Style172"/>
    <w:basedOn w:val="DefaultParagraphFont"/>
    <w:uiPriority w:val="99"/>
    <w:rsid w:val="00CB2411"/>
    <w:rPr>
      <w:rFonts w:ascii="Times New Roman" w:hAnsi="Times New Roman" w:cs="Times New Roman"/>
      <w:b/>
      <w:bCs/>
      <w:sz w:val="16"/>
      <w:szCs w:val="16"/>
    </w:rPr>
  </w:style>
  <w:style w:type="paragraph" w:customStyle="1" w:styleId="Style18">
    <w:name w:val="Style18"/>
    <w:basedOn w:val="Normal"/>
    <w:uiPriority w:val="99"/>
    <w:qFormat/>
    <w:rsid w:val="00CB2411"/>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B2411"/>
    <w:rPr>
      <w:rFonts w:ascii="Times New Roman" w:hAnsi="Times New Roman" w:cs="Times New Roman"/>
      <w:i/>
      <w:iCs/>
      <w:sz w:val="16"/>
      <w:szCs w:val="16"/>
    </w:rPr>
  </w:style>
  <w:style w:type="character" w:customStyle="1" w:styleId="FontStyle162">
    <w:name w:val="Font Style162"/>
    <w:basedOn w:val="DefaultParagraphFont"/>
    <w:uiPriority w:val="99"/>
    <w:rsid w:val="00CB2411"/>
    <w:rPr>
      <w:rFonts w:ascii="Times New Roman" w:hAnsi="Times New Roman" w:cs="Times New Roman"/>
      <w:b/>
      <w:bCs/>
      <w:sz w:val="18"/>
      <w:szCs w:val="18"/>
    </w:rPr>
  </w:style>
  <w:style w:type="character" w:customStyle="1" w:styleId="FontStyle167">
    <w:name w:val="Font Style167"/>
    <w:basedOn w:val="DefaultParagraphFont"/>
    <w:uiPriority w:val="99"/>
    <w:rsid w:val="00CB2411"/>
    <w:rPr>
      <w:rFonts w:ascii="Times New Roman" w:hAnsi="Times New Roman" w:cs="Times New Roman"/>
      <w:sz w:val="10"/>
      <w:szCs w:val="10"/>
    </w:rPr>
  </w:style>
  <w:style w:type="character" w:customStyle="1" w:styleId="FontStyle174">
    <w:name w:val="Font Style174"/>
    <w:basedOn w:val="DefaultParagraphFont"/>
    <w:uiPriority w:val="99"/>
    <w:rsid w:val="00CB2411"/>
    <w:rPr>
      <w:rFonts w:ascii="Arial Narrow" w:hAnsi="Arial Narrow" w:cs="Arial Narrow"/>
      <w:b/>
      <w:bCs/>
      <w:sz w:val="18"/>
      <w:szCs w:val="18"/>
    </w:rPr>
  </w:style>
  <w:style w:type="paragraph" w:customStyle="1" w:styleId="Style47">
    <w:name w:val="Style47"/>
    <w:basedOn w:val="Normal"/>
    <w:uiPriority w:val="99"/>
    <w:qFormat/>
    <w:rsid w:val="00CB2411"/>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B2411"/>
    <w:rPr>
      <w:rFonts w:ascii="Times New Roman" w:hAnsi="Times New Roman" w:cs="Times New Roman"/>
      <w:sz w:val="12"/>
      <w:szCs w:val="12"/>
    </w:rPr>
  </w:style>
  <w:style w:type="paragraph" w:customStyle="1" w:styleId="Style24">
    <w:name w:val="Style24"/>
    <w:basedOn w:val="Normal"/>
    <w:uiPriority w:val="99"/>
    <w:qFormat/>
    <w:rsid w:val="00CB2411"/>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B2411"/>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B2411"/>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B2411"/>
    <w:rPr>
      <w:rFonts w:ascii="Times New Roman" w:hAnsi="Times New Roman" w:cs="Times New Roman"/>
      <w:b/>
      <w:bCs/>
      <w:sz w:val="18"/>
      <w:szCs w:val="18"/>
    </w:rPr>
  </w:style>
  <w:style w:type="paragraph" w:customStyle="1" w:styleId="Style21">
    <w:name w:val="Style21"/>
    <w:basedOn w:val="Normal"/>
    <w:uiPriority w:val="99"/>
    <w:qFormat/>
    <w:rsid w:val="00CB2411"/>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B2411"/>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semiHidden/>
    <w:rsid w:val="00CB2411"/>
    <w:rPr>
      <w:rFonts w:ascii="Calibri" w:hAnsi="Calibri"/>
      <w:sz w:val="20"/>
      <w:szCs w:val="20"/>
    </w:rPr>
  </w:style>
  <w:style w:type="paragraph" w:customStyle="1" w:styleId="Standard">
    <w:name w:val="Standard"/>
    <w:uiPriority w:val="99"/>
    <w:qFormat/>
    <w:rsid w:val="00CB2411"/>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CB2411"/>
    <w:rPr>
      <w:color w:val="000000"/>
      <w:sz w:val="32"/>
      <w:szCs w:val="32"/>
    </w:rPr>
  </w:style>
  <w:style w:type="paragraph" w:customStyle="1" w:styleId="Cardnon-underlined">
    <w:name w:val="Card non-underlined"/>
    <w:basedOn w:val="Normal"/>
    <w:link w:val="Cardnon-underlinedChar"/>
    <w:autoRedefine/>
    <w:qFormat/>
    <w:rsid w:val="00CB2411"/>
    <w:rPr>
      <w:rFonts w:eastAsia="Times New Roman"/>
      <w:szCs w:val="20"/>
    </w:rPr>
  </w:style>
  <w:style w:type="character" w:customStyle="1" w:styleId="Cardnon-underlinedChar">
    <w:name w:val="Card non-underlined Char"/>
    <w:basedOn w:val="DefaultParagraphFont"/>
    <w:link w:val="Cardnon-underlined"/>
    <w:rsid w:val="00CB2411"/>
    <w:rPr>
      <w:rFonts w:ascii="Calibri" w:eastAsia="Times New Roman" w:hAnsi="Calibri"/>
      <w:sz w:val="22"/>
      <w:szCs w:val="20"/>
    </w:rPr>
  </w:style>
  <w:style w:type="numbering" w:customStyle="1" w:styleId="NoList1">
    <w:name w:val="No List1"/>
    <w:next w:val="NoList"/>
    <w:uiPriority w:val="99"/>
    <w:semiHidden/>
    <w:unhideWhenUsed/>
    <w:rsid w:val="00CB2411"/>
  </w:style>
  <w:style w:type="character" w:customStyle="1" w:styleId="TitleChar2">
    <w:name w:val="Title Char2"/>
    <w:aliases w:val="Non Read Text Char"/>
    <w:basedOn w:val="DefaultParagraphFont"/>
    <w:uiPriority w:val="10"/>
    <w:qFormat/>
    <w:locked/>
    <w:rsid w:val="00CB2411"/>
    <w:rPr>
      <w:b/>
      <w:bCs/>
      <w:u w:val="single"/>
    </w:rPr>
  </w:style>
  <w:style w:type="paragraph" w:styleId="TOC3">
    <w:name w:val="toc 3"/>
    <w:basedOn w:val="Normal"/>
    <w:next w:val="Normal"/>
    <w:autoRedefine/>
    <w:uiPriority w:val="39"/>
    <w:rsid w:val="00CB2411"/>
    <w:pPr>
      <w:ind w:left="400"/>
    </w:pPr>
    <w:rPr>
      <w:rFonts w:eastAsia="Times New Roman"/>
      <w:szCs w:val="20"/>
    </w:rPr>
  </w:style>
  <w:style w:type="paragraph" w:styleId="TOC4">
    <w:name w:val="toc 4"/>
    <w:basedOn w:val="Normal"/>
    <w:next w:val="Normal"/>
    <w:autoRedefine/>
    <w:uiPriority w:val="39"/>
    <w:rsid w:val="00CB2411"/>
    <w:pPr>
      <w:ind w:left="600"/>
    </w:pPr>
    <w:rPr>
      <w:rFonts w:eastAsia="Times New Roman"/>
      <w:szCs w:val="20"/>
    </w:rPr>
  </w:style>
  <w:style w:type="paragraph" w:styleId="TOC5">
    <w:name w:val="toc 5"/>
    <w:basedOn w:val="Normal"/>
    <w:next w:val="Normal"/>
    <w:autoRedefine/>
    <w:uiPriority w:val="39"/>
    <w:rsid w:val="00CB2411"/>
    <w:pPr>
      <w:ind w:left="800"/>
    </w:pPr>
    <w:rPr>
      <w:rFonts w:eastAsia="Times New Roman"/>
      <w:szCs w:val="20"/>
    </w:rPr>
  </w:style>
  <w:style w:type="paragraph" w:styleId="TOC6">
    <w:name w:val="toc 6"/>
    <w:basedOn w:val="Normal"/>
    <w:next w:val="Normal"/>
    <w:autoRedefine/>
    <w:uiPriority w:val="39"/>
    <w:rsid w:val="00CB2411"/>
    <w:pPr>
      <w:ind w:left="1000"/>
    </w:pPr>
    <w:rPr>
      <w:rFonts w:eastAsia="Times New Roman"/>
      <w:szCs w:val="20"/>
    </w:rPr>
  </w:style>
  <w:style w:type="paragraph" w:styleId="TOC7">
    <w:name w:val="toc 7"/>
    <w:basedOn w:val="Normal"/>
    <w:next w:val="Normal"/>
    <w:autoRedefine/>
    <w:uiPriority w:val="39"/>
    <w:rsid w:val="00CB2411"/>
    <w:pPr>
      <w:ind w:left="1200"/>
    </w:pPr>
    <w:rPr>
      <w:rFonts w:eastAsia="Times New Roman"/>
      <w:szCs w:val="20"/>
    </w:rPr>
  </w:style>
  <w:style w:type="paragraph" w:styleId="TOC8">
    <w:name w:val="toc 8"/>
    <w:basedOn w:val="Normal"/>
    <w:next w:val="Normal"/>
    <w:autoRedefine/>
    <w:uiPriority w:val="39"/>
    <w:rsid w:val="00CB2411"/>
    <w:pPr>
      <w:ind w:left="1400"/>
    </w:pPr>
    <w:rPr>
      <w:rFonts w:eastAsia="Times New Roman"/>
      <w:szCs w:val="20"/>
    </w:rPr>
  </w:style>
  <w:style w:type="character" w:customStyle="1" w:styleId="allocatoragentsleft">
    <w:name w:val="al_locatoragentsleft"/>
    <w:basedOn w:val="DefaultParagraphFont"/>
    <w:rsid w:val="00CB2411"/>
  </w:style>
  <w:style w:type="character" w:styleId="HTMLTypewriter">
    <w:name w:val="HTML Typewriter"/>
    <w:basedOn w:val="DefaultParagraphFont"/>
    <w:unhideWhenUsed/>
    <w:rsid w:val="00CB2411"/>
    <w:rPr>
      <w:rFonts w:ascii="Courier New" w:eastAsia="Times New Roman" w:hAnsi="Courier New" w:cs="Courier New"/>
      <w:sz w:val="20"/>
      <w:szCs w:val="20"/>
    </w:rPr>
  </w:style>
  <w:style w:type="character" w:customStyle="1" w:styleId="caps">
    <w:name w:val="caps"/>
    <w:basedOn w:val="DefaultParagraphFont"/>
    <w:rsid w:val="00CB2411"/>
  </w:style>
  <w:style w:type="character" w:customStyle="1" w:styleId="UnderlinesCharChar">
    <w:name w:val="Underlines Char Char"/>
    <w:basedOn w:val="DefaultParagraphFont"/>
    <w:rsid w:val="00CB2411"/>
    <w:rPr>
      <w:rFonts w:cs="Arial"/>
      <w:b/>
      <w:bCs/>
      <w:noProof w:val="0"/>
      <w:sz w:val="22"/>
      <w:szCs w:val="26"/>
      <w:u w:val="single"/>
      <w:lang w:val="en-US" w:eastAsia="en-US" w:bidi="ar-SA"/>
    </w:rPr>
  </w:style>
  <w:style w:type="paragraph" w:customStyle="1" w:styleId="Carding">
    <w:name w:val="Carding"/>
    <w:basedOn w:val="Normal"/>
    <w:uiPriority w:val="99"/>
    <w:qFormat/>
    <w:rsid w:val="00CB2411"/>
    <w:rPr>
      <w:rFonts w:eastAsia="Times New Roman"/>
      <w:sz w:val="18"/>
    </w:rPr>
  </w:style>
  <w:style w:type="character" w:customStyle="1" w:styleId="TagsChar1">
    <w:name w:val="Tags Char1"/>
    <w:aliases w:val="Super Script Char1,TagStyle Char1"/>
    <w:basedOn w:val="DefaultParagraphFont"/>
    <w:uiPriority w:val="1"/>
    <w:rsid w:val="00CB2411"/>
    <w:rPr>
      <w:rFonts w:ascii="Arial Narrow" w:hAnsi="Arial Narrow"/>
      <w:b/>
      <w:noProof w:val="0"/>
      <w:sz w:val="22"/>
      <w:szCs w:val="60"/>
      <w:lang w:val="en-US" w:eastAsia="en-US" w:bidi="ar-SA"/>
    </w:rPr>
  </w:style>
  <w:style w:type="character" w:customStyle="1" w:styleId="aunderline">
    <w:name w:val="aunderline"/>
    <w:basedOn w:val="DefaultParagraphFont"/>
    <w:qFormat/>
    <w:rsid w:val="00CB2411"/>
    <w:rPr>
      <w:rFonts w:ascii="Times New Roman" w:hAnsi="Times New Roman"/>
      <w:sz w:val="20"/>
      <w:szCs w:val="24"/>
      <w:u w:val="thick"/>
    </w:rPr>
  </w:style>
  <w:style w:type="character" w:customStyle="1" w:styleId="tagChar1">
    <w:name w:val="tag Char1"/>
    <w:basedOn w:val="DefaultParagraphFont"/>
    <w:rsid w:val="00CB2411"/>
    <w:rPr>
      <w:b/>
      <w:noProof w:val="0"/>
      <w:sz w:val="24"/>
      <w:lang w:val="en-US" w:eastAsia="en-US" w:bidi="ar-SA"/>
    </w:rPr>
  </w:style>
  <w:style w:type="character" w:customStyle="1" w:styleId="tagChar2">
    <w:name w:val="tag Char2"/>
    <w:basedOn w:val="DefaultParagraphFont"/>
    <w:uiPriority w:val="9"/>
    <w:qFormat/>
    <w:rsid w:val="00CB2411"/>
    <w:rPr>
      <w:b/>
      <w:noProof w:val="0"/>
      <w:sz w:val="24"/>
      <w:lang w:val="en-US" w:eastAsia="en-US" w:bidi="ar-SA"/>
    </w:rPr>
  </w:style>
  <w:style w:type="character" w:customStyle="1" w:styleId="Taggin-New">
    <w:name w:val="Taggin - New"/>
    <w:basedOn w:val="DefaultParagraphFont"/>
    <w:rsid w:val="00CB2411"/>
    <w:rPr>
      <w:rFonts w:ascii="Arial Narrow" w:hAnsi="Arial Narrow"/>
      <w:b/>
      <w:sz w:val="22"/>
    </w:rPr>
  </w:style>
  <w:style w:type="character" w:customStyle="1" w:styleId="Boxing-New">
    <w:name w:val="Boxing - New"/>
    <w:basedOn w:val="DefaultParagraphFont"/>
    <w:rsid w:val="00CB2411"/>
    <w:rPr>
      <w:rFonts w:ascii="Arial Narrow" w:hAnsi="Arial Narrow"/>
      <w:sz w:val="16"/>
      <w:u w:val="none"/>
      <w:bdr w:val="single" w:sz="4" w:space="0" w:color="auto"/>
    </w:rPr>
  </w:style>
  <w:style w:type="character" w:customStyle="1" w:styleId="ilad">
    <w:name w:val="il_ad"/>
    <w:rsid w:val="00CB2411"/>
  </w:style>
  <w:style w:type="paragraph" w:customStyle="1" w:styleId="CardsHighlighted">
    <w:name w:val="Cards Highlighted"/>
    <w:next w:val="Normal"/>
    <w:link w:val="CardsHighlightedChar"/>
    <w:qFormat/>
    <w:rsid w:val="00CB2411"/>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CB2411"/>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CB2411"/>
    <w:rPr>
      <w:rFonts w:ascii="Garamond" w:hAnsi="Garamond"/>
      <w:sz w:val="22"/>
      <w:szCs w:val="24"/>
      <w:u w:val="single"/>
      <w:lang w:val="en-US" w:eastAsia="en-US" w:bidi="ar-SA"/>
    </w:rPr>
  </w:style>
  <w:style w:type="paragraph" w:customStyle="1" w:styleId="Style2">
    <w:name w:val="Style2"/>
    <w:basedOn w:val="Heading4"/>
    <w:uiPriority w:val="99"/>
    <w:qFormat/>
    <w:rsid w:val="00CB2411"/>
    <w:pPr>
      <w:spacing w:before="0"/>
    </w:pPr>
    <w:rPr>
      <w:rFonts w:eastAsia="Times New Roman" w:cs="Times New Roman"/>
      <w:b w:val="0"/>
      <w:bCs w:val="0"/>
      <w:caps/>
      <w:sz w:val="24"/>
      <w:szCs w:val="20"/>
    </w:rPr>
  </w:style>
  <w:style w:type="character" w:customStyle="1" w:styleId="pagetitle">
    <w:name w:val="pagetitle"/>
    <w:basedOn w:val="DefaultParagraphFont"/>
    <w:rsid w:val="00CB2411"/>
  </w:style>
  <w:style w:type="paragraph" w:customStyle="1" w:styleId="text">
    <w:name w:val="text"/>
    <w:basedOn w:val="Normal"/>
    <w:uiPriority w:val="99"/>
    <w:qFormat/>
    <w:rsid w:val="00CB2411"/>
    <w:pPr>
      <w:spacing w:before="100" w:beforeAutospacing="1" w:after="100" w:afterAutospacing="1"/>
    </w:pPr>
    <w:rPr>
      <w:rFonts w:eastAsia="Times New Roman"/>
    </w:rPr>
  </w:style>
  <w:style w:type="character" w:customStyle="1" w:styleId="StyleUnderlineCharChar9ptBold1">
    <w:name w:val="Style Underline Char Char + 9 pt Bold1"/>
    <w:rsid w:val="00CB241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B2411"/>
    <w:rPr>
      <w:rFonts w:ascii="Times New Roman" w:hAnsi="Times New Roman"/>
      <w:sz w:val="20"/>
      <w:szCs w:val="24"/>
      <w:u w:val="single"/>
      <w:lang w:val="en-US" w:eastAsia="en-US" w:bidi="ar-SA"/>
    </w:rPr>
  </w:style>
  <w:style w:type="character" w:customStyle="1" w:styleId="Style9ptBoldUnderline">
    <w:name w:val="Style 9 pt Bold Underline"/>
    <w:rsid w:val="00CB2411"/>
    <w:rPr>
      <w:b/>
      <w:bCs/>
      <w:sz w:val="20"/>
      <w:u w:val="single"/>
    </w:rPr>
  </w:style>
  <w:style w:type="paragraph" w:customStyle="1" w:styleId="StyleUnderline9pt0">
    <w:name w:val="Style Underline + 9 pt"/>
    <w:link w:val="StyleUnderline9ptChar"/>
    <w:qFormat/>
    <w:rsid w:val="00CB2411"/>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CB2411"/>
    <w:rPr>
      <w:rFonts w:ascii="Arial" w:eastAsia="Times New Roman" w:hAnsi="Arial" w:cs="Times New Roman"/>
      <w:sz w:val="22"/>
      <w:szCs w:val="20"/>
      <w:u w:val="single"/>
    </w:rPr>
  </w:style>
  <w:style w:type="character" w:customStyle="1" w:styleId="StyleUnderlineChar1Bold">
    <w:name w:val="Style Underline Char1 + Bold"/>
    <w:rsid w:val="00CB241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CB2411"/>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CB2411"/>
    <w:rPr>
      <w:rFonts w:ascii="Calibri" w:hAnsi="Calibri"/>
      <w:kern w:val="32"/>
      <w:sz w:val="22"/>
      <w:szCs w:val="20"/>
      <w:u w:val="single"/>
      <w:lang w:eastAsia="ar-SA"/>
    </w:rPr>
  </w:style>
  <w:style w:type="character" w:customStyle="1" w:styleId="TagsCharCharChar">
    <w:name w:val="Tags Char Char Char"/>
    <w:basedOn w:val="DefaultParagraphFont"/>
    <w:rsid w:val="00CB241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B2411"/>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CB2411"/>
    <w:rPr>
      <w:color w:val="000000"/>
      <w:sz w:val="20"/>
      <w:u w:val="single"/>
    </w:rPr>
  </w:style>
  <w:style w:type="character" w:customStyle="1" w:styleId="Style11ptBlack">
    <w:name w:val="Style 11 pt Black"/>
    <w:basedOn w:val="DefaultParagraphFont"/>
    <w:rsid w:val="00CB2411"/>
    <w:rPr>
      <w:color w:val="000000"/>
      <w:sz w:val="20"/>
    </w:rPr>
  </w:style>
  <w:style w:type="character" w:customStyle="1" w:styleId="StyleUnderlineCharTimesBold">
    <w:name w:val="Style Underline Char + Times Bold"/>
    <w:basedOn w:val="DefaultParagraphFont"/>
    <w:rsid w:val="00CB2411"/>
    <w:rPr>
      <w:rFonts w:ascii="Times" w:hAnsi="Times"/>
      <w:b w:val="0"/>
      <w:bCs/>
      <w:sz w:val="20"/>
      <w:u w:val="single"/>
    </w:rPr>
  </w:style>
  <w:style w:type="character" w:customStyle="1" w:styleId="blubigktbiz">
    <w:name w:val="blubigktbiz"/>
    <w:rsid w:val="00CB241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B2411"/>
  </w:style>
  <w:style w:type="character" w:customStyle="1" w:styleId="StyleevidencetextBorderSinglesolidlineAuto05ptLChar">
    <w:name w:val="Style evidence text + Border: : (Single solid line Auto  0.5 pt L... Char"/>
    <w:link w:val="StyleevidencetextBorderSinglesolidlineAuto05ptL"/>
    <w:rsid w:val="00CB2411"/>
    <w:rPr>
      <w:rFonts w:ascii="Calibri" w:hAnsi="Calibri"/>
      <w:color w:val="000000"/>
      <w:sz w:val="22"/>
      <w:lang w:val="x-none" w:eastAsia="x-none"/>
    </w:rPr>
  </w:style>
  <w:style w:type="character" w:customStyle="1" w:styleId="Style4CharChar">
    <w:name w:val="Style4 Char Char"/>
    <w:basedOn w:val="DefaultParagraphFont"/>
    <w:rsid w:val="00CB2411"/>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B2411"/>
    <w:rPr>
      <w:rFonts w:ascii="Times New Roman" w:hAnsi="Times New Roman" w:cs="Times New Roman"/>
      <w:sz w:val="16"/>
      <w:szCs w:val="16"/>
    </w:rPr>
  </w:style>
  <w:style w:type="character" w:customStyle="1" w:styleId="StyleEmphasisArial12ptBold">
    <w:name w:val="Style Emphasis + Arial 12 pt Bold"/>
    <w:rsid w:val="00CB2411"/>
    <w:rPr>
      <w:rFonts w:ascii="Arial" w:hAnsi="Arial"/>
      <w:b/>
      <w:bCs/>
      <w:i/>
      <w:iCs/>
      <w:sz w:val="24"/>
    </w:rPr>
  </w:style>
  <w:style w:type="character" w:customStyle="1" w:styleId="super">
    <w:name w:val="super"/>
    <w:rsid w:val="00CB2411"/>
  </w:style>
  <w:style w:type="character" w:customStyle="1" w:styleId="text30">
    <w:name w:val="text30"/>
    <w:rsid w:val="00CB2411"/>
  </w:style>
  <w:style w:type="character" w:customStyle="1" w:styleId="uppercase">
    <w:name w:val="uppercase"/>
    <w:rsid w:val="00CB2411"/>
  </w:style>
  <w:style w:type="character" w:customStyle="1" w:styleId="bodytext0">
    <w:name w:val="bodytext"/>
    <w:rsid w:val="00CB2411"/>
  </w:style>
  <w:style w:type="character" w:customStyle="1" w:styleId="entry-title">
    <w:name w:val="entry-title"/>
    <w:rsid w:val="00CB2411"/>
  </w:style>
  <w:style w:type="character" w:customStyle="1" w:styleId="BodyTextIndentChar1">
    <w:name w:val="Body Text Indent Char1"/>
    <w:basedOn w:val="DefaultParagraphFont"/>
    <w:uiPriority w:val="99"/>
    <w:semiHidden/>
    <w:rsid w:val="00CB2411"/>
    <w:rPr>
      <w:rFonts w:ascii="Times New Roman" w:hAnsi="Times New Roman" w:cs="Times New Roman"/>
      <w:sz w:val="20"/>
    </w:rPr>
  </w:style>
  <w:style w:type="character" w:customStyle="1" w:styleId="Style6pt">
    <w:name w:val="Style 6 pt"/>
    <w:basedOn w:val="DefaultParagraphFont"/>
    <w:qFormat/>
    <w:rsid w:val="00CB2411"/>
    <w:rPr>
      <w:sz w:val="12"/>
    </w:rPr>
  </w:style>
  <w:style w:type="character" w:customStyle="1" w:styleId="CiteCharCharCharCharCharChar">
    <w:name w:val="Cite Char Char Char Char Char Char"/>
    <w:basedOn w:val="DefaultParagraphFont"/>
    <w:rsid w:val="00CB2411"/>
    <w:rPr>
      <w:b/>
      <w:noProof w:val="0"/>
      <w:sz w:val="22"/>
      <w:szCs w:val="24"/>
      <w:u w:val="single"/>
      <w:lang w:val="en-US" w:eastAsia="en-US" w:bidi="ar-SA"/>
    </w:rPr>
  </w:style>
  <w:style w:type="character" w:customStyle="1" w:styleId="mainbody1">
    <w:name w:val="mainbody1"/>
    <w:basedOn w:val="DefaultParagraphFont"/>
    <w:rsid w:val="00CB2411"/>
    <w:rPr>
      <w:rFonts w:ascii="Verdana" w:hAnsi="Verdana" w:hint="default"/>
      <w:color w:val="000000"/>
      <w:sz w:val="22"/>
      <w:szCs w:val="22"/>
    </w:rPr>
  </w:style>
  <w:style w:type="character" w:customStyle="1" w:styleId="ssl4">
    <w:name w:val="ss_l4"/>
    <w:basedOn w:val="DefaultParagraphFont"/>
    <w:rsid w:val="00CB2411"/>
  </w:style>
  <w:style w:type="paragraph" w:customStyle="1" w:styleId="StyleNormalWeb11ptUnderline">
    <w:name w:val="Style Normal (Web) + 11 pt Underline"/>
    <w:basedOn w:val="NormalWeb"/>
    <w:link w:val="StyleNormalWeb11ptUnderlineChar"/>
    <w:qFormat/>
    <w:rsid w:val="00CB2411"/>
    <w:pPr>
      <w:spacing w:line="259" w:lineRule="auto"/>
    </w:pPr>
    <w:rPr>
      <w:rFonts w:ascii="Calibri" w:eastAsia="Calibri" w:hAnsi="Calibri" w:cs="Calibri"/>
      <w:sz w:val="22"/>
      <w:u w:val="single"/>
      <w:lang w:eastAsia="en-US"/>
    </w:rPr>
  </w:style>
  <w:style w:type="character" w:customStyle="1" w:styleId="StyleNormalWeb11ptUnderlineChar">
    <w:name w:val="Style Normal (Web) + 11 pt Underline Char"/>
    <w:basedOn w:val="DefaultParagraphFont"/>
    <w:link w:val="StyleNormalWeb11ptUnderline"/>
    <w:rsid w:val="00CB2411"/>
    <w:rPr>
      <w:rFonts w:ascii="Calibri" w:eastAsia="Calibri" w:hAnsi="Calibri" w:cs="Calibri"/>
      <w:sz w:val="22"/>
      <w:u w:val="single"/>
    </w:rPr>
  </w:style>
  <w:style w:type="character" w:customStyle="1" w:styleId="cit-first-element">
    <w:name w:val="cit-first-element"/>
    <w:basedOn w:val="DefaultParagraphFont"/>
    <w:rsid w:val="00CB2411"/>
  </w:style>
  <w:style w:type="character" w:customStyle="1" w:styleId="title1">
    <w:name w:val="title1"/>
    <w:basedOn w:val="DefaultParagraphFont"/>
    <w:rsid w:val="00CB2411"/>
  </w:style>
  <w:style w:type="character" w:customStyle="1" w:styleId="StyleThickunderline1">
    <w:name w:val="Style Thick underline1"/>
    <w:basedOn w:val="DefaultParagraphFont"/>
    <w:rsid w:val="00CB2411"/>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B2411"/>
    <w:rPr>
      <w:rFonts w:ascii="Georgia" w:hAnsi="Georgia"/>
    </w:rPr>
  </w:style>
  <w:style w:type="character" w:customStyle="1" w:styleId="FooterChar1">
    <w:name w:val="Footer Char1"/>
    <w:basedOn w:val="DefaultParagraphFont"/>
    <w:uiPriority w:val="99"/>
    <w:semiHidden/>
    <w:rsid w:val="00CB2411"/>
    <w:rPr>
      <w:rFonts w:ascii="Georgia" w:hAnsi="Georgia"/>
    </w:rPr>
  </w:style>
  <w:style w:type="character" w:customStyle="1" w:styleId="UnderlineBold0">
    <w:name w:val="Underline Bold"/>
    <w:qFormat/>
    <w:rsid w:val="00CB2411"/>
    <w:rPr>
      <w:b/>
      <w:sz w:val="20"/>
      <w:u w:val="single"/>
    </w:rPr>
  </w:style>
  <w:style w:type="paragraph" w:customStyle="1" w:styleId="Underline20">
    <w:name w:val="Underline2"/>
    <w:basedOn w:val="Normal"/>
    <w:link w:val="Underline2Char"/>
    <w:autoRedefine/>
    <w:uiPriority w:val="4"/>
    <w:qFormat/>
    <w:rsid w:val="00CB2411"/>
    <w:rPr>
      <w:b/>
      <w:u w:val="single"/>
    </w:rPr>
  </w:style>
  <w:style w:type="character" w:customStyle="1" w:styleId="Underline2Char">
    <w:name w:val="Underline2 Char"/>
    <w:basedOn w:val="DefaultParagraphFont"/>
    <w:link w:val="Underline20"/>
    <w:uiPriority w:val="4"/>
    <w:rsid w:val="00CB2411"/>
    <w:rPr>
      <w:rFonts w:ascii="Calibri" w:hAnsi="Calibri"/>
      <w:b/>
      <w:sz w:val="22"/>
      <w:u w:val="single"/>
    </w:rPr>
  </w:style>
  <w:style w:type="character" w:customStyle="1" w:styleId="NormalTextChar">
    <w:name w:val="Normal Text Char"/>
    <w:link w:val="NormalText"/>
    <w:rsid w:val="00CB2411"/>
    <w:rPr>
      <w:rFonts w:ascii="Calibri" w:eastAsia="Times New Roman" w:hAnsi="Calibri"/>
      <w:sz w:val="22"/>
      <w:szCs w:val="26"/>
    </w:rPr>
  </w:style>
  <w:style w:type="paragraph" w:customStyle="1" w:styleId="TableParagraph">
    <w:name w:val="Table Paragraph"/>
    <w:basedOn w:val="Normal"/>
    <w:uiPriority w:val="1"/>
    <w:qFormat/>
    <w:rsid w:val="00CB2411"/>
    <w:pPr>
      <w:widowControl w:val="0"/>
    </w:pPr>
  </w:style>
  <w:style w:type="character" w:customStyle="1" w:styleId="UnderlineChar0">
    <w:name w:val="UnderlineChar"/>
    <w:rsid w:val="00CB2411"/>
    <w:rPr>
      <w:sz w:val="24"/>
      <w:u w:val="single"/>
      <w:shd w:val="clear" w:color="auto" w:fill="auto"/>
    </w:rPr>
  </w:style>
  <w:style w:type="character" w:customStyle="1" w:styleId="foreground">
    <w:name w:val="foreground"/>
    <w:basedOn w:val="DefaultParagraphFont"/>
    <w:rsid w:val="00CB2411"/>
  </w:style>
  <w:style w:type="paragraph" w:customStyle="1" w:styleId="StyleCircled11pt">
    <w:name w:val="Style Circled + 11 pt"/>
    <w:basedOn w:val="Normal"/>
    <w:link w:val="StyleCircled11ptChar"/>
    <w:qFormat/>
    <w:rsid w:val="00CB2411"/>
    <w:rPr>
      <w:rFonts w:eastAsia="Times New Roman"/>
      <w:b/>
      <w:bCs/>
      <w:sz w:val="20"/>
      <w:u w:val="single"/>
    </w:rPr>
  </w:style>
  <w:style w:type="character" w:customStyle="1" w:styleId="StyleCircled11ptChar">
    <w:name w:val="Style Circled + 11 pt Char"/>
    <w:link w:val="StyleCircled11pt"/>
    <w:rsid w:val="00CB2411"/>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CB241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B2411"/>
    <w:rPr>
      <w:rFonts w:ascii="Times" w:eastAsia="Times New Roman" w:hAnsi="Times"/>
      <w:sz w:val="20"/>
      <w:szCs w:val="28"/>
      <w:u w:val="single"/>
    </w:rPr>
  </w:style>
  <w:style w:type="paragraph" w:customStyle="1" w:styleId="cite20">
    <w:name w:val="cite2"/>
    <w:basedOn w:val="Normal"/>
    <w:uiPriority w:val="99"/>
    <w:qFormat/>
    <w:rsid w:val="00CB2411"/>
    <w:rPr>
      <w:rFonts w:eastAsia="Times New Roman"/>
      <w:color w:val="000000"/>
      <w:sz w:val="20"/>
      <w:szCs w:val="20"/>
    </w:rPr>
  </w:style>
  <w:style w:type="character" w:customStyle="1" w:styleId="postby">
    <w:name w:val="post_by"/>
    <w:basedOn w:val="DefaultParagraphFont"/>
    <w:rsid w:val="00CB2411"/>
  </w:style>
  <w:style w:type="character" w:customStyle="1" w:styleId="Style11ptBorderSinglesolidlineAuto05ptLinewidth">
    <w:name w:val="Style 11 pt Border: : (Single solid line Auto  0.5 pt Line width)"/>
    <w:rsid w:val="00CB2411"/>
    <w:rPr>
      <w:sz w:val="20"/>
      <w:bdr w:val="single" w:sz="4" w:space="0" w:color="auto" w:frame="1"/>
    </w:rPr>
  </w:style>
  <w:style w:type="character" w:customStyle="1" w:styleId="StyleUnderlineChar9ptBorderSinglesolidlineAuto0">
    <w:name w:val="Style Underline Char + 9 pt Border: : (Single solid line Auto  0..."/>
    <w:rsid w:val="00CB241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B241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B241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B241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B2411"/>
    <w:rPr>
      <w:sz w:val="20"/>
      <w:szCs w:val="24"/>
      <w:u w:val="single"/>
      <w:bdr w:val="single" w:sz="4" w:space="0" w:color="auto"/>
      <w:lang w:val="en-US" w:eastAsia="en-US" w:bidi="ar-SA"/>
    </w:rPr>
  </w:style>
  <w:style w:type="character" w:customStyle="1" w:styleId="StyleLatinGaramondUnderline">
    <w:name w:val="Style (Latin) Garamond Underline"/>
    <w:rsid w:val="00CB2411"/>
    <w:rPr>
      <w:rFonts w:ascii="Times New Roman" w:hAnsi="Times New Roman"/>
      <w:sz w:val="20"/>
      <w:u w:val="single"/>
    </w:rPr>
  </w:style>
  <w:style w:type="character" w:customStyle="1" w:styleId="StyleLatinGaramond">
    <w:name w:val="Style (Latin) Garamond"/>
    <w:rsid w:val="00CB2411"/>
    <w:rPr>
      <w:rFonts w:ascii="Times New Roman" w:hAnsi="Times New Roman"/>
      <w:sz w:val="20"/>
    </w:rPr>
  </w:style>
  <w:style w:type="character" w:customStyle="1" w:styleId="styletimesnewroman12ptbold0">
    <w:name w:val="styletimesnewroman12ptbold"/>
    <w:basedOn w:val="DefaultParagraphFont"/>
    <w:rsid w:val="00CB2411"/>
  </w:style>
  <w:style w:type="character" w:customStyle="1" w:styleId="CharCharCharCharChar">
    <w:name w:val="Char Char Char Char Char"/>
    <w:aliases w:val="Char Char Char Char,Char Char Char Char Char Char Char1,Heading 2 Char1 Char Char Char Char Char Char"/>
    <w:basedOn w:val="DefaultParagraphFont"/>
    <w:rsid w:val="00CB2411"/>
    <w:rPr>
      <w:rFonts w:cs="Arial"/>
      <w:b/>
      <w:bCs/>
      <w:iCs/>
      <w:sz w:val="24"/>
      <w:szCs w:val="28"/>
      <w:lang w:val="en-US" w:eastAsia="en-US" w:bidi="ar-SA"/>
    </w:rPr>
  </w:style>
  <w:style w:type="character" w:customStyle="1" w:styleId="mainheading">
    <w:name w:val="mainheading"/>
    <w:basedOn w:val="DefaultParagraphFont"/>
    <w:rsid w:val="00CB2411"/>
  </w:style>
  <w:style w:type="paragraph" w:customStyle="1" w:styleId="BoldandUnderlineChar2CharChar">
    <w:name w:val="Bold and Underline Char2 Char Char"/>
    <w:basedOn w:val="Normal"/>
    <w:link w:val="BoldandUnderlineChar2CharCharChar"/>
    <w:qFormat/>
    <w:rsid w:val="00CB2411"/>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B2411"/>
    <w:rPr>
      <w:rFonts w:ascii="Calibri" w:eastAsia="Times New Roman" w:hAnsi="Calibri"/>
      <w:b/>
      <w:sz w:val="22"/>
      <w:u w:val="single"/>
    </w:rPr>
  </w:style>
  <w:style w:type="character" w:customStyle="1" w:styleId="StyleUnderlineChar9ptChar">
    <w:name w:val="Style Underline Char + 9 pt Char"/>
    <w:basedOn w:val="UnderlineCharChar"/>
    <w:rsid w:val="00CB2411"/>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B2411"/>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B2411"/>
    <w:rPr>
      <w:sz w:val="16"/>
    </w:rPr>
  </w:style>
  <w:style w:type="paragraph" w:customStyle="1" w:styleId="Reduce8pt">
    <w:name w:val="Reduce 8pt"/>
    <w:basedOn w:val="Normal"/>
    <w:link w:val="Reduce8ptCharChar"/>
    <w:qFormat/>
    <w:rsid w:val="00CB2411"/>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CB2411"/>
    <w:pPr>
      <w:contextualSpacing/>
    </w:pPr>
    <w:rPr>
      <w:rFonts w:eastAsia="Calibri"/>
    </w:rPr>
  </w:style>
  <w:style w:type="character" w:customStyle="1" w:styleId="CardIndentedChar">
    <w:name w:val="Card (Indented) Char"/>
    <w:link w:val="CardIndented"/>
    <w:locked/>
    <w:rsid w:val="00CB2411"/>
    <w:rPr>
      <w:rFonts w:ascii="Calibri" w:hAnsi="Calibri"/>
      <w:sz w:val="22"/>
    </w:rPr>
  </w:style>
  <w:style w:type="character" w:customStyle="1" w:styleId="citenon-boldChar">
    <w:name w:val="cite non-bold Char"/>
    <w:basedOn w:val="DefaultParagraphFont"/>
    <w:link w:val="citenon-bold"/>
    <w:locked/>
    <w:rsid w:val="00CB2411"/>
    <w:rPr>
      <w:rFonts w:ascii="Garamond" w:eastAsia="Times New Roman" w:hAnsi="Garamond"/>
      <w:sz w:val="22"/>
      <w:szCs w:val="20"/>
    </w:rPr>
  </w:style>
  <w:style w:type="character" w:customStyle="1" w:styleId="boldciteChar4">
    <w:name w:val="bold cite Char4"/>
    <w:link w:val="boldcite"/>
    <w:locked/>
    <w:rsid w:val="00CB2411"/>
    <w:rPr>
      <w:rFonts w:eastAsia="Times New Roman" w:cs="Times New Roman"/>
      <w:b/>
      <w:color w:val="000000"/>
      <w:sz w:val="20"/>
      <w:u w:val="thick" w:color="000000"/>
    </w:rPr>
  </w:style>
  <w:style w:type="paragraph" w:customStyle="1" w:styleId="boldcite">
    <w:name w:val="bold cite"/>
    <w:basedOn w:val="Normal"/>
    <w:link w:val="boldciteChar4"/>
    <w:qFormat/>
    <w:rsid w:val="00CB2411"/>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B2411"/>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CB2411"/>
    <w:rPr>
      <w:rFonts w:eastAsia="Calibri"/>
      <w:b/>
    </w:rPr>
  </w:style>
  <w:style w:type="character" w:customStyle="1" w:styleId="HeadingsBaseChar">
    <w:name w:val="Headings Base Char"/>
    <w:basedOn w:val="DefaultParagraphFont"/>
    <w:link w:val="HeadingsBase"/>
    <w:locked/>
    <w:rsid w:val="00CB2411"/>
    <w:rPr>
      <w:rFonts w:ascii="Times New Roman" w:hAnsi="Times New Roman" w:cs="Times New Roman"/>
      <w:b/>
      <w:sz w:val="32"/>
    </w:rPr>
  </w:style>
  <w:style w:type="paragraph" w:customStyle="1" w:styleId="HeadingsBase">
    <w:name w:val="Headings Base"/>
    <w:basedOn w:val="Normal"/>
    <w:link w:val="HeadingsBaseChar"/>
    <w:qFormat/>
    <w:rsid w:val="00CB2411"/>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CB2411"/>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CB2411"/>
    <w:pPr>
      <w:spacing w:line="480" w:lineRule="auto"/>
      <w:ind w:firstLine="720"/>
    </w:pPr>
    <w:rPr>
      <w:rFonts w:eastAsia="Calibri"/>
    </w:rPr>
  </w:style>
  <w:style w:type="paragraph" w:customStyle="1" w:styleId="SchoolBlockQuote">
    <w:name w:val="School Block Quote"/>
    <w:basedOn w:val="SchoolPaper"/>
    <w:uiPriority w:val="99"/>
    <w:qFormat/>
    <w:rsid w:val="00CB2411"/>
  </w:style>
  <w:style w:type="paragraph" w:customStyle="1" w:styleId="SchoolWorksCited">
    <w:name w:val="School Works Cited"/>
    <w:basedOn w:val="SchoolPaper"/>
    <w:uiPriority w:val="99"/>
    <w:qFormat/>
    <w:rsid w:val="00CB2411"/>
  </w:style>
  <w:style w:type="paragraph" w:customStyle="1" w:styleId="BlockQuote">
    <w:name w:val="Block Quote"/>
    <w:basedOn w:val="Normal"/>
    <w:uiPriority w:val="99"/>
    <w:qFormat/>
    <w:rsid w:val="00CB2411"/>
    <w:pPr>
      <w:ind w:left="720" w:right="720"/>
    </w:pPr>
    <w:rPr>
      <w:rFonts w:eastAsia="Calibri"/>
    </w:rPr>
  </w:style>
  <w:style w:type="paragraph" w:customStyle="1" w:styleId="PaperBody">
    <w:name w:val="Paper Body"/>
    <w:basedOn w:val="Normal"/>
    <w:uiPriority w:val="99"/>
    <w:qFormat/>
    <w:rsid w:val="00CB2411"/>
    <w:pPr>
      <w:spacing w:line="480" w:lineRule="auto"/>
      <w:ind w:firstLine="720"/>
    </w:pPr>
    <w:rPr>
      <w:rFonts w:eastAsia="Calibri"/>
    </w:rPr>
  </w:style>
  <w:style w:type="paragraph" w:customStyle="1" w:styleId="PaperCitation">
    <w:name w:val="Paper Citation"/>
    <w:basedOn w:val="Normal"/>
    <w:uiPriority w:val="99"/>
    <w:qFormat/>
    <w:rsid w:val="00CB2411"/>
    <w:pPr>
      <w:spacing w:line="480" w:lineRule="auto"/>
      <w:ind w:left="720" w:hanging="720"/>
    </w:pPr>
    <w:rPr>
      <w:rFonts w:eastAsia="Calibri"/>
    </w:rPr>
  </w:style>
  <w:style w:type="character" w:customStyle="1" w:styleId="hatChar">
    <w:name w:val="hat Char"/>
    <w:basedOn w:val="DefaultParagraphFont"/>
    <w:link w:val="hat"/>
    <w:locked/>
    <w:rsid w:val="00CB2411"/>
    <w:rPr>
      <w:rFonts w:ascii="Calibri" w:eastAsia="Times New Roman" w:hAnsi="Calibri"/>
      <w:b/>
      <w:bCs/>
      <w:sz w:val="32"/>
      <w:u w:val="single"/>
      <w:lang w:bidi="en-US"/>
    </w:rPr>
  </w:style>
  <w:style w:type="paragraph" w:customStyle="1" w:styleId="WW-Default">
    <w:name w:val="WW-Default"/>
    <w:uiPriority w:val="99"/>
    <w:qFormat/>
    <w:rsid w:val="00CB2411"/>
    <w:pPr>
      <w:suppressAutoHyphens/>
    </w:pPr>
    <w:rPr>
      <w:rFonts w:ascii="Georgia" w:eastAsia="Calibri" w:hAnsi="Georgia" w:cs="Calibri"/>
      <w:sz w:val="22"/>
      <w:szCs w:val="22"/>
      <w:lang w:eastAsia="ar-SA"/>
    </w:rPr>
  </w:style>
  <w:style w:type="paragraph" w:customStyle="1" w:styleId="B-TagCite">
    <w:name w:val="B-TagCite"/>
    <w:uiPriority w:val="99"/>
    <w:qFormat/>
    <w:rsid w:val="00CB2411"/>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CB2411"/>
    <w:rPr>
      <w:rFonts w:ascii="Times New Roman" w:hAnsi="Times New Roman" w:cs="Times New Roman"/>
      <w:b/>
      <w:sz w:val="20"/>
    </w:rPr>
  </w:style>
  <w:style w:type="paragraph" w:customStyle="1" w:styleId="MicroText">
    <w:name w:val="MicroText"/>
    <w:basedOn w:val="Normal"/>
    <w:next w:val="Normal"/>
    <w:link w:val="MicroTextChar"/>
    <w:qFormat/>
    <w:rsid w:val="00CB2411"/>
    <w:rPr>
      <w:rFonts w:ascii="Arial Narrow" w:hAnsi="Arial Narrow"/>
      <w:sz w:val="12"/>
    </w:rPr>
  </w:style>
  <w:style w:type="character" w:customStyle="1" w:styleId="Footnote2Char">
    <w:name w:val="Footnote2 Char"/>
    <w:link w:val="Footnote2"/>
    <w:locked/>
    <w:rsid w:val="00CB2411"/>
  </w:style>
  <w:style w:type="paragraph" w:customStyle="1" w:styleId="Footnote2">
    <w:name w:val="Footnote2"/>
    <w:basedOn w:val="Normal"/>
    <w:next w:val="Normal"/>
    <w:link w:val="Footnote2Char"/>
    <w:autoRedefine/>
    <w:qFormat/>
    <w:rsid w:val="00CB2411"/>
    <w:pPr>
      <w:spacing w:after="120" w:line="480" w:lineRule="auto"/>
    </w:pPr>
    <w:rPr>
      <w:rFonts w:asciiTheme="minorHAnsi" w:hAnsiTheme="minorHAnsi"/>
      <w:sz w:val="24"/>
    </w:rPr>
  </w:style>
  <w:style w:type="paragraph" w:customStyle="1" w:styleId="indent">
    <w:name w:val="indent"/>
    <w:basedOn w:val="Normal"/>
    <w:qFormat/>
    <w:rsid w:val="00CB2411"/>
    <w:pPr>
      <w:spacing w:before="100" w:beforeAutospacing="1" w:after="100" w:afterAutospacing="1"/>
    </w:pPr>
    <w:rPr>
      <w:rFonts w:eastAsia="Times New Roman"/>
    </w:rPr>
  </w:style>
  <w:style w:type="paragraph" w:customStyle="1" w:styleId="PageHeaderLine1">
    <w:name w:val="PageHeaderLine1"/>
    <w:basedOn w:val="Normal"/>
    <w:uiPriority w:val="99"/>
    <w:qFormat/>
    <w:rsid w:val="00CB2411"/>
    <w:pPr>
      <w:tabs>
        <w:tab w:val="right" w:pos="10800"/>
      </w:tabs>
    </w:pPr>
    <w:rPr>
      <w:rFonts w:eastAsia="Calibri"/>
      <w:b/>
    </w:rPr>
  </w:style>
  <w:style w:type="paragraph" w:customStyle="1" w:styleId="PageHeaderLine2">
    <w:name w:val="PageHeaderLine2"/>
    <w:basedOn w:val="Normal"/>
    <w:next w:val="Normal"/>
    <w:link w:val="PageHeaderLine2Char"/>
    <w:qFormat/>
    <w:rsid w:val="00CB2411"/>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CB2411"/>
    <w:rPr>
      <w:rFonts w:ascii="Times New Roman" w:hAnsi="Times New Roman" w:cs="Times New Roman"/>
      <w:sz w:val="20"/>
    </w:rPr>
  </w:style>
  <w:style w:type="paragraph" w:customStyle="1" w:styleId="CardText1">
    <w:name w:val="CardText"/>
    <w:basedOn w:val="Normal"/>
    <w:link w:val="CardTextChar3"/>
    <w:qFormat/>
    <w:rsid w:val="00CB2411"/>
    <w:pPr>
      <w:ind w:left="288"/>
    </w:pPr>
    <w:rPr>
      <w:rFonts w:ascii="Times New Roman" w:hAnsi="Times New Roman" w:cs="Times New Roman"/>
      <w:sz w:val="20"/>
    </w:rPr>
  </w:style>
  <w:style w:type="character" w:customStyle="1" w:styleId="stylestylebold12pt">
    <w:name w:val="stylestylebold12pt"/>
    <w:basedOn w:val="DefaultParagraphFont"/>
    <w:rsid w:val="00CB2411"/>
  </w:style>
  <w:style w:type="character" w:customStyle="1" w:styleId="styleboldunderline">
    <w:name w:val="styleboldunderline"/>
    <w:basedOn w:val="DefaultParagraphFont"/>
    <w:rsid w:val="00CB2411"/>
  </w:style>
  <w:style w:type="character" w:customStyle="1" w:styleId="box">
    <w:name w:val="box"/>
    <w:basedOn w:val="DefaultParagraphFont"/>
    <w:rsid w:val="00CB241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CB2411"/>
    <w:rPr>
      <w:rFonts w:ascii="Arial Narrow" w:hAnsi="Arial Narrow" w:cs="Arial Narrow" w:hint="default"/>
      <w:sz w:val="18"/>
      <w:szCs w:val="18"/>
    </w:rPr>
  </w:style>
  <w:style w:type="character" w:customStyle="1" w:styleId="FontStyle14">
    <w:name w:val="Font Style14"/>
    <w:basedOn w:val="DefaultParagraphFont"/>
    <w:uiPriority w:val="99"/>
    <w:rsid w:val="00CB241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B2411"/>
    <w:rPr>
      <w:rFonts w:ascii="Arial Narrow" w:hAnsi="Arial Narrow" w:cs="Arial Narrow" w:hint="default"/>
      <w:b/>
      <w:bCs/>
      <w:sz w:val="10"/>
      <w:szCs w:val="10"/>
    </w:rPr>
  </w:style>
  <w:style w:type="character" w:customStyle="1" w:styleId="CardTagandCiteChar">
    <w:name w:val="Card Tag and Cite Char"/>
    <w:basedOn w:val="DefaultParagraphFont"/>
    <w:rsid w:val="00CB2411"/>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CB2411"/>
    <w:rPr>
      <w:rFonts w:ascii="Arial Narrow" w:hAnsi="Arial Narrow"/>
      <w:b/>
      <w:color w:val="000000"/>
      <w:sz w:val="22"/>
      <w:szCs w:val="22"/>
      <w:u w:val="single"/>
    </w:rPr>
  </w:style>
  <w:style w:type="character" w:customStyle="1" w:styleId="SmallText0">
    <w:name w:val="SmallText"/>
    <w:rsid w:val="00CB2411"/>
    <w:rPr>
      <w:color w:val="000000"/>
    </w:rPr>
  </w:style>
  <w:style w:type="character" w:customStyle="1" w:styleId="CitesChar1">
    <w:name w:val="Cites Char1"/>
    <w:basedOn w:val="DefaultParagraphFont"/>
    <w:rsid w:val="00CB2411"/>
    <w:rPr>
      <w:b/>
      <w:bCs w:val="0"/>
      <w:szCs w:val="24"/>
      <w:u w:val="single"/>
      <w:lang w:val="en-US" w:eastAsia="en-US" w:bidi="ar-SA"/>
    </w:rPr>
  </w:style>
  <w:style w:type="character" w:customStyle="1" w:styleId="CardUnderlinedChar">
    <w:name w:val="Card Underlined Char"/>
    <w:basedOn w:val="DefaultParagraphFont"/>
    <w:rsid w:val="00CB2411"/>
    <w:rPr>
      <w:rFonts w:ascii="Arial Narrow" w:hAnsi="Arial Narrow" w:hint="default"/>
      <w:sz w:val="22"/>
      <w:szCs w:val="24"/>
      <w:u w:val="single"/>
      <w:lang w:val="en-US" w:eastAsia="en-US" w:bidi="ar-SA"/>
    </w:rPr>
  </w:style>
  <w:style w:type="character" w:customStyle="1" w:styleId="underline3">
    <w:name w:val="underline3"/>
    <w:basedOn w:val="underline2"/>
    <w:rsid w:val="00CB2411"/>
    <w:rPr>
      <w:rFonts w:ascii="Arial" w:hAnsi="Arial"/>
      <w:sz w:val="18"/>
      <w:u w:val="single"/>
      <w:bdr w:val="none" w:sz="0" w:space="0" w:color="auto" w:frame="1"/>
      <w:shd w:val="clear" w:color="auto" w:fill="FFFF00"/>
    </w:rPr>
  </w:style>
  <w:style w:type="character" w:customStyle="1" w:styleId="menu">
    <w:name w:val="menu"/>
    <w:basedOn w:val="DefaultParagraphFont"/>
    <w:rsid w:val="00CB2411"/>
  </w:style>
  <w:style w:type="character" w:customStyle="1" w:styleId="itxtrst">
    <w:name w:val="itxtrst"/>
    <w:rsid w:val="00CB2411"/>
  </w:style>
  <w:style w:type="character" w:customStyle="1" w:styleId="A-Underlining">
    <w:name w:val="A-Underlining"/>
    <w:basedOn w:val="DefaultParagraphFont"/>
    <w:rsid w:val="00CB2411"/>
    <w:rPr>
      <w:rFonts w:ascii="Garamond" w:hAnsi="Garamond" w:hint="default"/>
      <w:color w:val="auto"/>
      <w:sz w:val="24"/>
      <w:u w:val="single"/>
    </w:rPr>
  </w:style>
  <w:style w:type="character" w:customStyle="1" w:styleId="StyleUnderlineBold0">
    <w:name w:val="Style Underline + Bold"/>
    <w:rsid w:val="00CB2411"/>
    <w:rPr>
      <w:b/>
      <w:bCs/>
      <w:u w:val="single"/>
    </w:rPr>
  </w:style>
  <w:style w:type="character" w:customStyle="1" w:styleId="Underline-Highlighted">
    <w:name w:val="Underline-Highlighted"/>
    <w:uiPriority w:val="1"/>
    <w:qFormat/>
    <w:rsid w:val="00CB241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B2411"/>
  </w:style>
  <w:style w:type="character" w:customStyle="1" w:styleId="newsmain">
    <w:name w:val="news_main"/>
    <w:basedOn w:val="DefaultParagraphFont"/>
    <w:rsid w:val="00CB2411"/>
  </w:style>
  <w:style w:type="character" w:customStyle="1" w:styleId="vitstoryheadline">
    <w:name w:val="vitstoryheadline"/>
    <w:rsid w:val="00CB2411"/>
  </w:style>
  <w:style w:type="character" w:customStyle="1" w:styleId="AuthorDate0">
    <w:name w:val="Author Date"/>
    <w:rsid w:val="00CB2411"/>
    <w:rPr>
      <w:b/>
      <w:bCs w:val="0"/>
      <w:sz w:val="24"/>
      <w:u w:val="thick"/>
    </w:rPr>
  </w:style>
  <w:style w:type="character" w:customStyle="1" w:styleId="red">
    <w:name w:val="red"/>
    <w:basedOn w:val="DefaultParagraphFont"/>
    <w:rsid w:val="00CB2411"/>
  </w:style>
  <w:style w:type="character" w:customStyle="1" w:styleId="at">
    <w:name w:val="at"/>
    <w:rsid w:val="00CB2411"/>
  </w:style>
  <w:style w:type="character" w:customStyle="1" w:styleId="org">
    <w:name w:val="org"/>
    <w:rsid w:val="00CB2411"/>
  </w:style>
  <w:style w:type="character" w:customStyle="1" w:styleId="pnumber">
    <w:name w:val="pnumber"/>
    <w:rsid w:val="00CB2411"/>
  </w:style>
  <w:style w:type="character" w:customStyle="1" w:styleId="ital">
    <w:name w:val="ital"/>
    <w:rsid w:val="00CB2411"/>
  </w:style>
  <w:style w:type="character" w:customStyle="1" w:styleId="orgdiv">
    <w:name w:val="orgdiv"/>
    <w:rsid w:val="00CB2411"/>
  </w:style>
  <w:style w:type="character" w:customStyle="1" w:styleId="orgname">
    <w:name w:val="orgname"/>
    <w:rsid w:val="00CB2411"/>
  </w:style>
  <w:style w:type="character" w:customStyle="1" w:styleId="city">
    <w:name w:val="city"/>
    <w:rsid w:val="00CB2411"/>
  </w:style>
  <w:style w:type="character" w:customStyle="1" w:styleId="state">
    <w:name w:val="state"/>
    <w:rsid w:val="00CB2411"/>
  </w:style>
  <w:style w:type="character" w:customStyle="1" w:styleId="country">
    <w:name w:val="country"/>
    <w:rsid w:val="00CB2411"/>
  </w:style>
  <w:style w:type="character" w:customStyle="1" w:styleId="articletitle">
    <w:name w:val="articletitle"/>
    <w:rsid w:val="00CB2411"/>
    <w:rPr>
      <w:rFonts w:ascii="Times New Roman" w:hAnsi="Times New Roman" w:cs="Times New Roman" w:hint="default"/>
    </w:rPr>
  </w:style>
  <w:style w:type="character" w:customStyle="1" w:styleId="6pointChar">
    <w:name w:val="6 point Char"/>
    <w:rsid w:val="00CB2411"/>
    <w:rPr>
      <w:rFonts w:ascii="Times New Roman" w:hAnsi="Times New Roman" w:cs="Times New Roman" w:hint="default"/>
      <w:sz w:val="12"/>
      <w:lang w:val="en-US" w:eastAsia="en-US"/>
    </w:rPr>
  </w:style>
  <w:style w:type="character" w:customStyle="1" w:styleId="StyleThickunderline">
    <w:name w:val="Style Thick underline"/>
    <w:qFormat/>
    <w:rsid w:val="00CB2411"/>
    <w:rPr>
      <w:u w:val="thick"/>
    </w:rPr>
  </w:style>
  <w:style w:type="character" w:customStyle="1" w:styleId="Box0">
    <w:name w:val="Box!"/>
    <w:uiPriority w:val="1"/>
    <w:rsid w:val="00CB2411"/>
    <w:rPr>
      <w:rFonts w:ascii="Garamond" w:hAnsi="Garamond" w:hint="default"/>
      <w:sz w:val="24"/>
      <w:u w:val="single"/>
      <w:bdr w:val="single" w:sz="4" w:space="0" w:color="auto" w:frame="1"/>
    </w:rPr>
  </w:style>
  <w:style w:type="character" w:customStyle="1" w:styleId="citechar">
    <w:name w:val="citechar"/>
    <w:basedOn w:val="DefaultParagraphFont"/>
    <w:rsid w:val="00CB2411"/>
  </w:style>
  <w:style w:type="character" w:customStyle="1" w:styleId="underlinechar2">
    <w:name w:val="underlinechar"/>
    <w:basedOn w:val="DefaultParagraphFont"/>
    <w:rsid w:val="00CB2411"/>
  </w:style>
  <w:style w:type="character" w:customStyle="1" w:styleId="CardUnderlineChar">
    <w:name w:val="Card Underline Char"/>
    <w:rsid w:val="00CB2411"/>
    <w:rPr>
      <w:szCs w:val="24"/>
      <w:u w:val="single"/>
      <w:lang w:val="en-US" w:eastAsia="en-US" w:bidi="ar-SA"/>
    </w:rPr>
  </w:style>
  <w:style w:type="character" w:customStyle="1" w:styleId="tagciteChar">
    <w:name w:val="tag/cite Char"/>
    <w:basedOn w:val="DefaultParagraphFont"/>
    <w:rsid w:val="00CB2411"/>
    <w:rPr>
      <w:b/>
      <w:bCs w:val="0"/>
      <w:sz w:val="24"/>
      <w:lang w:val="en-US" w:eastAsia="en-US" w:bidi="ar-SA"/>
    </w:rPr>
  </w:style>
  <w:style w:type="character" w:customStyle="1" w:styleId="8pointChar">
    <w:name w:val="8 point Char"/>
    <w:basedOn w:val="DefaultParagraphFont"/>
    <w:rsid w:val="00CB2411"/>
    <w:rPr>
      <w:sz w:val="16"/>
      <w:lang w:val="en-US" w:eastAsia="en-US" w:bidi="ar-SA"/>
    </w:rPr>
  </w:style>
  <w:style w:type="character" w:customStyle="1" w:styleId="BoldText12pt">
    <w:name w:val="Bold Text 12 pt"/>
    <w:rsid w:val="00CB241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B2411"/>
  </w:style>
  <w:style w:type="table" w:styleId="TableGrid">
    <w:name w:val="Table Grid"/>
    <w:basedOn w:val="TableNormal"/>
    <w:uiPriority w:val="39"/>
    <w:rsid w:val="00CB241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B2411"/>
    <w:rPr>
      <w:b/>
      <w:bCs w:val="0"/>
      <w:sz w:val="24"/>
      <w:lang w:val="en-US" w:eastAsia="en-US" w:bidi="ar-SA"/>
    </w:rPr>
  </w:style>
  <w:style w:type="character" w:customStyle="1" w:styleId="Mention11">
    <w:name w:val="Mention11"/>
    <w:basedOn w:val="DefaultParagraphFont"/>
    <w:uiPriority w:val="99"/>
    <w:semiHidden/>
    <w:unhideWhenUsed/>
    <w:rsid w:val="00CB2411"/>
    <w:rPr>
      <w:color w:val="2B579A"/>
      <w:shd w:val="clear" w:color="auto" w:fill="E6E6E6"/>
    </w:rPr>
  </w:style>
  <w:style w:type="paragraph" w:customStyle="1" w:styleId="Emphasize">
    <w:name w:val="Emphasize"/>
    <w:basedOn w:val="Normal"/>
    <w:uiPriority w:val="7"/>
    <w:qFormat/>
    <w:rsid w:val="00CB241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CB2411"/>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B2411"/>
  </w:style>
  <w:style w:type="character" w:customStyle="1" w:styleId="Mention2">
    <w:name w:val="Mention2"/>
    <w:basedOn w:val="DefaultParagraphFont"/>
    <w:uiPriority w:val="99"/>
    <w:semiHidden/>
    <w:unhideWhenUsed/>
    <w:rsid w:val="00CB2411"/>
    <w:rPr>
      <w:color w:val="2B579A"/>
      <w:shd w:val="clear" w:color="auto" w:fill="E6E6E6"/>
    </w:rPr>
  </w:style>
  <w:style w:type="paragraph" w:customStyle="1" w:styleId="FlashTag">
    <w:name w:val="FlashTag"/>
    <w:basedOn w:val="Normal"/>
    <w:link w:val="FlashTagChar"/>
    <w:autoRedefine/>
    <w:uiPriority w:val="4"/>
    <w:qFormat/>
    <w:rsid w:val="00CB2411"/>
    <w:rPr>
      <w:rFonts w:asciiTheme="majorHAnsi" w:hAnsiTheme="majorHAnsi"/>
      <w:b/>
      <w:sz w:val="28"/>
    </w:rPr>
  </w:style>
  <w:style w:type="character" w:customStyle="1" w:styleId="FlashTagChar">
    <w:name w:val="FlashTag Char"/>
    <w:basedOn w:val="DefaultParagraphFont"/>
    <w:link w:val="FlashTag"/>
    <w:uiPriority w:val="4"/>
    <w:rsid w:val="00CB2411"/>
    <w:rPr>
      <w:rFonts w:asciiTheme="majorHAnsi" w:hAnsiTheme="majorHAnsi"/>
      <w:b/>
      <w:sz w:val="28"/>
    </w:rPr>
  </w:style>
  <w:style w:type="paragraph" w:customStyle="1" w:styleId="Warrant">
    <w:name w:val="Warrant"/>
    <w:link w:val="WarrantChar"/>
    <w:autoRedefine/>
    <w:uiPriority w:val="4"/>
    <w:qFormat/>
    <w:rsid w:val="00CB2411"/>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CB2411"/>
  </w:style>
  <w:style w:type="character" w:customStyle="1" w:styleId="m3965771245576658108gmail-styleunderline">
    <w:name w:val="m_3965771245576658108gmail-styleunderline"/>
    <w:basedOn w:val="DefaultParagraphFont"/>
    <w:rsid w:val="00CB2411"/>
  </w:style>
  <w:style w:type="paragraph" w:customStyle="1" w:styleId="Header1">
    <w:name w:val="Header1"/>
    <w:aliases w:val="Header Char Char,Header Char Char Char Char Char Char Char Cha,Header Char2,Header Char1 Char,Char Char Char Cha"/>
    <w:basedOn w:val="Normal"/>
    <w:qFormat/>
    <w:rsid w:val="00CB2411"/>
    <w:pPr>
      <w:tabs>
        <w:tab w:val="center" w:pos="4680"/>
        <w:tab w:val="right" w:pos="9360"/>
      </w:tabs>
    </w:pPr>
  </w:style>
  <w:style w:type="character" w:customStyle="1" w:styleId="EndnoteTextChar">
    <w:name w:val="Endnote Text Char"/>
    <w:basedOn w:val="DefaultParagraphFont"/>
    <w:link w:val="EndnoteText"/>
    <w:locked/>
    <w:rsid w:val="00CB2411"/>
    <w:rPr>
      <w:rFonts w:ascii="Georgia" w:eastAsia="Times New Roman" w:hAnsi="Georgia"/>
      <w:szCs w:val="20"/>
    </w:rPr>
  </w:style>
  <w:style w:type="paragraph" w:styleId="EndnoteText">
    <w:name w:val="endnote text"/>
    <w:basedOn w:val="Normal"/>
    <w:link w:val="EndnoteTextChar"/>
    <w:unhideWhenUsed/>
    <w:rsid w:val="00CB2411"/>
    <w:rPr>
      <w:rFonts w:ascii="Georgia" w:eastAsia="Times New Roman" w:hAnsi="Georgia"/>
      <w:sz w:val="24"/>
      <w:szCs w:val="20"/>
    </w:rPr>
  </w:style>
  <w:style w:type="character" w:customStyle="1" w:styleId="EndnoteTextChar1">
    <w:name w:val="Endnote Text Char1"/>
    <w:basedOn w:val="DefaultParagraphFont"/>
    <w:semiHidden/>
    <w:rsid w:val="00CB2411"/>
    <w:rPr>
      <w:rFonts w:ascii="Calibri" w:hAnsi="Calibri"/>
      <w:sz w:val="20"/>
      <w:szCs w:val="20"/>
    </w:rPr>
  </w:style>
  <w:style w:type="character" w:customStyle="1" w:styleId="DateChar">
    <w:name w:val="Date Char"/>
    <w:aliases w:val="date Char"/>
    <w:basedOn w:val="DefaultParagraphFont"/>
    <w:link w:val="Date"/>
    <w:uiPriority w:val="99"/>
    <w:locked/>
    <w:rsid w:val="00CB2411"/>
    <w:rPr>
      <w:rFonts w:ascii="Georgia" w:eastAsia="Times New Roman" w:hAnsi="Georgia"/>
    </w:rPr>
  </w:style>
  <w:style w:type="paragraph" w:styleId="Date">
    <w:name w:val="Date"/>
    <w:aliases w:val="date"/>
    <w:basedOn w:val="Normal"/>
    <w:next w:val="Normal"/>
    <w:link w:val="DateChar"/>
    <w:uiPriority w:val="99"/>
    <w:unhideWhenUsed/>
    <w:rsid w:val="00CB2411"/>
    <w:rPr>
      <w:rFonts w:ascii="Georgia" w:eastAsia="Times New Roman" w:hAnsi="Georgia"/>
      <w:sz w:val="24"/>
    </w:rPr>
  </w:style>
  <w:style w:type="character" w:customStyle="1" w:styleId="DateChar1">
    <w:name w:val="Date Char1"/>
    <w:basedOn w:val="DefaultParagraphFont"/>
    <w:uiPriority w:val="99"/>
    <w:semiHidden/>
    <w:rsid w:val="00CB2411"/>
    <w:rPr>
      <w:rFonts w:ascii="Calibri" w:hAnsi="Calibri"/>
      <w:sz w:val="22"/>
    </w:rPr>
  </w:style>
  <w:style w:type="character" w:customStyle="1" w:styleId="BodyTextFirstIndentChar">
    <w:name w:val="Body Text First Indent Char"/>
    <w:basedOn w:val="BodyTextChar"/>
    <w:link w:val="BodyTextFirstIndent"/>
    <w:locked/>
    <w:rsid w:val="00CB2411"/>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CB2411"/>
    <w:pPr>
      <w:spacing w:after="0" w:line="259" w:lineRule="auto"/>
      <w:ind w:firstLine="360"/>
    </w:pPr>
    <w:rPr>
      <w:rFonts w:ascii="Times New Roman" w:eastAsia="Times New Roman" w:hAnsi="Times New Roman"/>
      <w:spacing w:val="-8"/>
      <w:sz w:val="20"/>
      <w:szCs w:val="20"/>
      <w:lang w:eastAsia="ar-SA"/>
    </w:rPr>
  </w:style>
  <w:style w:type="character" w:customStyle="1" w:styleId="BodyTextFirstIndentChar1">
    <w:name w:val="Body Text First Indent Char1"/>
    <w:basedOn w:val="BodyTextChar"/>
    <w:semiHidden/>
    <w:rsid w:val="00CB2411"/>
    <w:rPr>
      <w:rFonts w:ascii="Calibri" w:eastAsia="Calibri" w:hAnsi="Calibri" w:cs="Times New Roman"/>
      <w:sz w:val="22"/>
    </w:rPr>
  </w:style>
  <w:style w:type="character" w:customStyle="1" w:styleId="BodyTextIndent2Char1">
    <w:name w:val="Body Text Indent 2 Char1"/>
    <w:basedOn w:val="DefaultParagraphFont"/>
    <w:semiHidden/>
    <w:rsid w:val="00CB2411"/>
    <w:rPr>
      <w:rFonts w:ascii="Calibri" w:hAnsi="Calibri" w:cs="Calibri"/>
    </w:rPr>
  </w:style>
  <w:style w:type="character" w:customStyle="1" w:styleId="PlainTextChar1">
    <w:name w:val="Plain Text Char1"/>
    <w:basedOn w:val="DefaultParagraphFont"/>
    <w:semiHidden/>
    <w:rsid w:val="00CB2411"/>
    <w:rPr>
      <w:rFonts w:ascii="Consolas" w:hAnsi="Consolas" w:cs="Calibri"/>
      <w:sz w:val="21"/>
      <w:szCs w:val="21"/>
    </w:rPr>
  </w:style>
  <w:style w:type="paragraph" w:customStyle="1" w:styleId="msolistparagraphcxspfirst">
    <w:name w:val="msolistparagraphcxspfirst"/>
    <w:basedOn w:val="Normal"/>
    <w:uiPriority w:val="99"/>
    <w:qFormat/>
    <w:rsid w:val="00CB2411"/>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CB2411"/>
    <w:pPr>
      <w:spacing w:before="100" w:beforeAutospacing="1" w:after="100" w:afterAutospacing="1"/>
    </w:pPr>
    <w:rPr>
      <w:rFonts w:eastAsia="Times New Roman"/>
    </w:rPr>
  </w:style>
  <w:style w:type="character" w:customStyle="1" w:styleId="QuoteChar1">
    <w:name w:val="Quote Char1"/>
    <w:basedOn w:val="DefaultParagraphFont"/>
    <w:uiPriority w:val="29"/>
    <w:rsid w:val="00CB2411"/>
    <w:rPr>
      <w:rFonts w:ascii="Calibri" w:hAnsi="Calibri" w:cs="Calibri"/>
      <w:i/>
      <w:iCs/>
      <w:color w:val="000000" w:themeColor="text1"/>
    </w:rPr>
  </w:style>
  <w:style w:type="paragraph" w:customStyle="1" w:styleId="Heading2-NotBold">
    <w:name w:val="Heading 2 - Not Bold"/>
    <w:basedOn w:val="Heading2"/>
    <w:autoRedefine/>
    <w:uiPriority w:val="99"/>
    <w:qFormat/>
    <w:rsid w:val="00CB2411"/>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CB2411"/>
    <w:rPr>
      <w:rFonts w:ascii="Calibri" w:eastAsia="Calibri" w:hAnsi="Calibri"/>
      <w:b/>
      <w:sz w:val="22"/>
    </w:rPr>
  </w:style>
  <w:style w:type="paragraph" w:customStyle="1" w:styleId="Heading2-Bold">
    <w:name w:val="Heading 2 - Bold"/>
    <w:basedOn w:val="Normal"/>
    <w:autoRedefine/>
    <w:uiPriority w:val="99"/>
    <w:qFormat/>
    <w:rsid w:val="00CB2411"/>
    <w:rPr>
      <w:rFonts w:ascii="Garamond" w:eastAsia="Calibri" w:hAnsi="Garamond"/>
      <w:b/>
    </w:rPr>
  </w:style>
  <w:style w:type="paragraph" w:customStyle="1" w:styleId="tag">
    <w:name w:val="%tag"/>
    <w:basedOn w:val="Normal"/>
    <w:next w:val="Normal"/>
    <w:uiPriority w:val="99"/>
    <w:qFormat/>
    <w:rsid w:val="00CB2411"/>
    <w:rPr>
      <w:rFonts w:ascii="Garamond" w:eastAsia="Calibri" w:hAnsi="Garamond"/>
      <w:bCs/>
      <w:sz w:val="18"/>
    </w:rPr>
  </w:style>
  <w:style w:type="character" w:customStyle="1" w:styleId="Style2Char">
    <w:name w:val="Style 2 Char"/>
    <w:link w:val="Style20"/>
    <w:uiPriority w:val="99"/>
    <w:locked/>
    <w:rsid w:val="00CB2411"/>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B2411"/>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CB241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B2411"/>
    <w:rPr>
      <w:rFonts w:ascii="Garamond" w:eastAsia="Times New Roman" w:hAnsi="Garamond"/>
      <w:sz w:val="24"/>
      <w:szCs w:val="20"/>
      <w:u w:val="single"/>
      <w:lang w:val="x-none" w:eastAsia="x-none"/>
    </w:rPr>
  </w:style>
  <w:style w:type="character" w:customStyle="1" w:styleId="textsmallChar0">
    <w:name w:val="textsmall Char"/>
    <w:link w:val="textsmall0"/>
    <w:locked/>
    <w:rsid w:val="00CB2411"/>
    <w:rPr>
      <w:rFonts w:ascii="Georgia" w:eastAsia="Times New Roman" w:hAnsi="Georgia"/>
      <w:sz w:val="18"/>
      <w:szCs w:val="20"/>
      <w:lang w:val="x-none" w:eastAsia="x-none"/>
    </w:rPr>
  </w:style>
  <w:style w:type="paragraph" w:customStyle="1" w:styleId="textsmall0">
    <w:name w:val="textsmall"/>
    <w:basedOn w:val="Normal"/>
    <w:link w:val="textsmallChar0"/>
    <w:qFormat/>
    <w:rsid w:val="00CB2411"/>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CB241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B2411"/>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CB2411"/>
    <w:rPr>
      <w:rFonts w:ascii="Arial" w:eastAsia="Times New Roman" w:hAnsi="Arial" w:cs="Arial"/>
      <w:sz w:val="12"/>
    </w:rPr>
  </w:style>
  <w:style w:type="paragraph" w:customStyle="1" w:styleId="Micro">
    <w:name w:val="Micro"/>
    <w:basedOn w:val="Normal"/>
    <w:next w:val="Normal"/>
    <w:link w:val="MicroChar"/>
    <w:qFormat/>
    <w:rsid w:val="00CB2411"/>
    <w:rPr>
      <w:rFonts w:ascii="Arial" w:eastAsia="Times New Roman" w:hAnsi="Arial" w:cs="Arial"/>
      <w:sz w:val="12"/>
    </w:rPr>
  </w:style>
  <w:style w:type="character" w:customStyle="1" w:styleId="CardNotUnderlinedChar1">
    <w:name w:val="Card Not Underlined Char1"/>
    <w:link w:val="CardNotUnderlined"/>
    <w:locked/>
    <w:rsid w:val="00CB2411"/>
    <w:rPr>
      <w:rFonts w:ascii="Bell MT" w:eastAsia="Calibri" w:hAnsi="Bell MT"/>
      <w:szCs w:val="20"/>
    </w:rPr>
  </w:style>
  <w:style w:type="paragraph" w:customStyle="1" w:styleId="CardNotUnderlined">
    <w:name w:val="Card Not Underlined"/>
    <w:basedOn w:val="Normal"/>
    <w:link w:val="CardNotUnderlinedChar1"/>
    <w:autoRedefine/>
    <w:qFormat/>
    <w:rsid w:val="00CB2411"/>
    <w:rPr>
      <w:rFonts w:ascii="Bell MT" w:eastAsia="Calibri" w:hAnsi="Bell MT"/>
      <w:sz w:val="24"/>
      <w:szCs w:val="20"/>
    </w:rPr>
  </w:style>
  <w:style w:type="paragraph" w:customStyle="1" w:styleId="h-lead">
    <w:name w:val="h-lead"/>
    <w:basedOn w:val="Normal"/>
    <w:uiPriority w:val="99"/>
    <w:qFormat/>
    <w:rsid w:val="00CB2411"/>
    <w:pPr>
      <w:spacing w:before="100" w:beforeAutospacing="1" w:after="100" w:afterAutospacing="1"/>
    </w:pPr>
    <w:rPr>
      <w:rFonts w:eastAsia="Times New Roman"/>
    </w:rPr>
  </w:style>
  <w:style w:type="paragraph" w:customStyle="1" w:styleId="intro">
    <w:name w:val="intro"/>
    <w:basedOn w:val="Normal"/>
    <w:uiPriority w:val="99"/>
    <w:qFormat/>
    <w:rsid w:val="00CB2411"/>
    <w:pPr>
      <w:spacing w:before="100" w:beforeAutospacing="1" w:after="100" w:afterAutospacing="1"/>
    </w:pPr>
    <w:rPr>
      <w:rFonts w:eastAsia="Times New Roman"/>
    </w:rPr>
  </w:style>
  <w:style w:type="paragraph" w:customStyle="1" w:styleId="body-paragraph">
    <w:name w:val="body-paragraph"/>
    <w:basedOn w:val="Normal"/>
    <w:uiPriority w:val="99"/>
    <w:qFormat/>
    <w:rsid w:val="00CB2411"/>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CB241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B2411"/>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CB2411"/>
    <w:rPr>
      <w:rFonts w:eastAsia="Calibri"/>
    </w:rPr>
  </w:style>
  <w:style w:type="paragraph" w:customStyle="1" w:styleId="F3-TagAuthor">
    <w:name w:val="F3 - Tag/Author"/>
    <w:basedOn w:val="Normal"/>
    <w:uiPriority w:val="99"/>
    <w:qFormat/>
    <w:rsid w:val="00CB2411"/>
    <w:rPr>
      <w:rFonts w:eastAsia="Times New Roman"/>
      <w:b/>
    </w:rPr>
  </w:style>
  <w:style w:type="paragraph" w:customStyle="1" w:styleId="F5-UnderlineNormal">
    <w:name w:val="F5 - Underline Normal"/>
    <w:basedOn w:val="Normal"/>
    <w:uiPriority w:val="99"/>
    <w:qFormat/>
    <w:rsid w:val="00CB2411"/>
    <w:rPr>
      <w:rFonts w:eastAsia="Calibri"/>
      <w:u w:val="single"/>
    </w:rPr>
  </w:style>
  <w:style w:type="paragraph" w:customStyle="1" w:styleId="Brief-PrimarySource">
    <w:name w:val="Brief - Primary Source"/>
    <w:basedOn w:val="Normal"/>
    <w:uiPriority w:val="99"/>
    <w:qFormat/>
    <w:rsid w:val="00CB2411"/>
    <w:rPr>
      <w:rFonts w:eastAsia="Times New Roman"/>
      <w:b/>
      <w:u w:val="single"/>
    </w:rPr>
  </w:style>
  <w:style w:type="paragraph" w:customStyle="1" w:styleId="Brief-Underline">
    <w:name w:val="Brief - Underline"/>
    <w:basedOn w:val="Normal"/>
    <w:uiPriority w:val="99"/>
    <w:qFormat/>
    <w:rsid w:val="00CB2411"/>
    <w:rPr>
      <w:rFonts w:eastAsia="Times New Roman"/>
      <w:u w:val="single"/>
    </w:rPr>
  </w:style>
  <w:style w:type="paragraph" w:customStyle="1" w:styleId="Brief">
    <w:name w:val="Brief"/>
    <w:basedOn w:val="Brief-PrimarySource"/>
    <w:uiPriority w:val="99"/>
    <w:qFormat/>
    <w:rsid w:val="00CB2411"/>
    <w:rPr>
      <w:b w:val="0"/>
    </w:rPr>
  </w:style>
  <w:style w:type="paragraph" w:customStyle="1" w:styleId="CM2">
    <w:name w:val="CM2"/>
    <w:basedOn w:val="Normal"/>
    <w:next w:val="Normal"/>
    <w:uiPriority w:val="99"/>
    <w:qFormat/>
    <w:rsid w:val="00CB2411"/>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CB2411"/>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CB2411"/>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CB2411"/>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CB2411"/>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CB2411"/>
    <w:pPr>
      <w:widowControl w:val="0"/>
      <w:spacing w:line="276" w:lineRule="atLeast"/>
    </w:pPr>
    <w:rPr>
      <w:color w:val="auto"/>
    </w:rPr>
  </w:style>
  <w:style w:type="paragraph" w:customStyle="1" w:styleId="CM34">
    <w:name w:val="CM34"/>
    <w:basedOn w:val="Default"/>
    <w:next w:val="Default"/>
    <w:uiPriority w:val="99"/>
    <w:qFormat/>
    <w:rsid w:val="00CB2411"/>
    <w:pPr>
      <w:widowControl w:val="0"/>
    </w:pPr>
    <w:rPr>
      <w:color w:val="auto"/>
    </w:rPr>
  </w:style>
  <w:style w:type="paragraph" w:customStyle="1" w:styleId="CM56">
    <w:name w:val="CM56"/>
    <w:basedOn w:val="Default"/>
    <w:next w:val="Default"/>
    <w:uiPriority w:val="99"/>
    <w:qFormat/>
    <w:rsid w:val="00CB2411"/>
    <w:pPr>
      <w:widowControl w:val="0"/>
    </w:pPr>
    <w:rPr>
      <w:rFonts w:eastAsia="Calibri"/>
      <w:color w:val="auto"/>
    </w:rPr>
  </w:style>
  <w:style w:type="paragraph" w:customStyle="1" w:styleId="CM58">
    <w:name w:val="CM58"/>
    <w:basedOn w:val="Default"/>
    <w:next w:val="Default"/>
    <w:uiPriority w:val="99"/>
    <w:qFormat/>
    <w:rsid w:val="00CB2411"/>
    <w:pPr>
      <w:widowControl w:val="0"/>
    </w:pPr>
    <w:rPr>
      <w:rFonts w:eastAsia="Calibri"/>
      <w:color w:val="auto"/>
    </w:rPr>
  </w:style>
  <w:style w:type="paragraph" w:customStyle="1" w:styleId="CM57">
    <w:name w:val="CM57"/>
    <w:basedOn w:val="Default"/>
    <w:next w:val="Default"/>
    <w:uiPriority w:val="99"/>
    <w:qFormat/>
    <w:rsid w:val="00CB2411"/>
    <w:pPr>
      <w:widowControl w:val="0"/>
    </w:pPr>
    <w:rPr>
      <w:rFonts w:eastAsia="Calibri"/>
      <w:color w:val="auto"/>
    </w:rPr>
  </w:style>
  <w:style w:type="paragraph" w:customStyle="1" w:styleId="CM1">
    <w:name w:val="CM1"/>
    <w:basedOn w:val="Default"/>
    <w:next w:val="Default"/>
    <w:uiPriority w:val="99"/>
    <w:qFormat/>
    <w:rsid w:val="00CB2411"/>
    <w:pPr>
      <w:widowControl w:val="0"/>
    </w:pPr>
    <w:rPr>
      <w:rFonts w:eastAsia="Calibri"/>
      <w:color w:val="auto"/>
    </w:rPr>
  </w:style>
  <w:style w:type="paragraph" w:customStyle="1" w:styleId="CM49">
    <w:name w:val="CM49"/>
    <w:basedOn w:val="Default"/>
    <w:next w:val="Default"/>
    <w:uiPriority w:val="99"/>
    <w:qFormat/>
    <w:rsid w:val="00CB2411"/>
    <w:pPr>
      <w:widowControl w:val="0"/>
    </w:pPr>
    <w:rPr>
      <w:rFonts w:eastAsia="Calibri"/>
      <w:color w:val="auto"/>
    </w:rPr>
  </w:style>
  <w:style w:type="paragraph" w:customStyle="1" w:styleId="CM41">
    <w:name w:val="CM41"/>
    <w:basedOn w:val="Default"/>
    <w:next w:val="Default"/>
    <w:uiPriority w:val="99"/>
    <w:qFormat/>
    <w:rsid w:val="00CB2411"/>
    <w:pPr>
      <w:widowControl w:val="0"/>
    </w:pPr>
    <w:rPr>
      <w:rFonts w:eastAsia="Calibri"/>
      <w:color w:val="auto"/>
    </w:rPr>
  </w:style>
  <w:style w:type="paragraph" w:customStyle="1" w:styleId="3rdOrderPara">
    <w:name w:val="3rd Order Para"/>
    <w:basedOn w:val="Default"/>
    <w:next w:val="Default"/>
    <w:uiPriority w:val="99"/>
    <w:qFormat/>
    <w:rsid w:val="00CB2411"/>
    <w:pPr>
      <w:widowControl w:val="0"/>
    </w:pPr>
    <w:rPr>
      <w:rFonts w:eastAsia="Calibri"/>
      <w:color w:val="auto"/>
    </w:rPr>
  </w:style>
  <w:style w:type="paragraph" w:customStyle="1" w:styleId="2ndOrderPara">
    <w:name w:val="2nd Order Para"/>
    <w:basedOn w:val="Default"/>
    <w:next w:val="Default"/>
    <w:uiPriority w:val="99"/>
    <w:qFormat/>
    <w:rsid w:val="00CB2411"/>
    <w:pPr>
      <w:widowControl w:val="0"/>
    </w:pPr>
    <w:rPr>
      <w:rFonts w:eastAsia="Calibri"/>
      <w:color w:val="auto"/>
    </w:rPr>
  </w:style>
  <w:style w:type="paragraph" w:customStyle="1" w:styleId="Normal-SIGN2">
    <w:name w:val="Normal-SIGN2"/>
    <w:basedOn w:val="Default"/>
    <w:next w:val="Default"/>
    <w:uiPriority w:val="99"/>
    <w:qFormat/>
    <w:rsid w:val="00CB2411"/>
    <w:pPr>
      <w:widowControl w:val="0"/>
    </w:pPr>
    <w:rPr>
      <w:rFonts w:eastAsia="Calibri"/>
      <w:color w:val="auto"/>
    </w:rPr>
  </w:style>
  <w:style w:type="paragraph" w:customStyle="1" w:styleId="Normal-SIGN1">
    <w:name w:val="Normal-SIGN1"/>
    <w:basedOn w:val="Default"/>
    <w:next w:val="Default"/>
    <w:uiPriority w:val="99"/>
    <w:qFormat/>
    <w:rsid w:val="00CB2411"/>
    <w:pPr>
      <w:widowControl w:val="0"/>
    </w:pPr>
    <w:rPr>
      <w:rFonts w:eastAsia="Calibri"/>
      <w:color w:val="auto"/>
    </w:rPr>
  </w:style>
  <w:style w:type="paragraph" w:customStyle="1" w:styleId="CM3">
    <w:name w:val="CM3"/>
    <w:basedOn w:val="Default"/>
    <w:next w:val="Default"/>
    <w:uiPriority w:val="99"/>
    <w:qFormat/>
    <w:rsid w:val="00CB2411"/>
    <w:pPr>
      <w:widowControl w:val="0"/>
      <w:spacing w:line="553" w:lineRule="atLeast"/>
    </w:pPr>
    <w:rPr>
      <w:rFonts w:eastAsia="Calibri"/>
      <w:color w:val="auto"/>
    </w:rPr>
  </w:style>
  <w:style w:type="paragraph" w:customStyle="1" w:styleId="CM33">
    <w:name w:val="CM33"/>
    <w:basedOn w:val="Default"/>
    <w:next w:val="Default"/>
    <w:uiPriority w:val="99"/>
    <w:qFormat/>
    <w:rsid w:val="00CB2411"/>
    <w:pPr>
      <w:widowControl w:val="0"/>
    </w:pPr>
    <w:rPr>
      <w:rFonts w:eastAsia="Calibri"/>
      <w:color w:val="auto"/>
    </w:rPr>
  </w:style>
  <w:style w:type="paragraph" w:customStyle="1" w:styleId="CM37">
    <w:name w:val="CM37"/>
    <w:basedOn w:val="Default"/>
    <w:next w:val="Default"/>
    <w:uiPriority w:val="99"/>
    <w:qFormat/>
    <w:rsid w:val="00CB2411"/>
    <w:pPr>
      <w:widowControl w:val="0"/>
    </w:pPr>
    <w:rPr>
      <w:rFonts w:eastAsia="Calibri"/>
      <w:color w:val="auto"/>
    </w:rPr>
  </w:style>
  <w:style w:type="paragraph" w:customStyle="1" w:styleId="CM7">
    <w:name w:val="CM7"/>
    <w:basedOn w:val="Default"/>
    <w:next w:val="Default"/>
    <w:uiPriority w:val="99"/>
    <w:qFormat/>
    <w:rsid w:val="00CB2411"/>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CB2411"/>
    <w:rPr>
      <w:rFonts w:eastAsia="Times New Roman"/>
      <w:sz w:val="14"/>
      <w:szCs w:val="20"/>
    </w:rPr>
  </w:style>
  <w:style w:type="paragraph" w:customStyle="1" w:styleId="Brief-Card">
    <w:name w:val="Brief - Card"/>
    <w:basedOn w:val="Normal"/>
    <w:uiPriority w:val="99"/>
    <w:qFormat/>
    <w:rsid w:val="00CB2411"/>
    <w:rPr>
      <w:rFonts w:eastAsia="Times New Roman"/>
    </w:rPr>
  </w:style>
  <w:style w:type="paragraph" w:customStyle="1" w:styleId="Pa2">
    <w:name w:val="Pa2"/>
    <w:basedOn w:val="Default"/>
    <w:next w:val="Default"/>
    <w:uiPriority w:val="99"/>
    <w:qFormat/>
    <w:rsid w:val="00CB241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B2411"/>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CB2411"/>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CB2411"/>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CB2411"/>
    <w:pPr>
      <w:widowControl w:val="0"/>
    </w:pPr>
    <w:rPr>
      <w:rFonts w:ascii="Arial Black" w:hAnsi="Arial Black"/>
      <w:color w:val="auto"/>
    </w:rPr>
  </w:style>
  <w:style w:type="paragraph" w:customStyle="1" w:styleId="Cover1">
    <w:name w:val="Cover 1"/>
    <w:basedOn w:val="Normal"/>
    <w:next w:val="Normal"/>
    <w:uiPriority w:val="99"/>
    <w:qFormat/>
    <w:rsid w:val="00CB2411"/>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CB2411"/>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CB2411"/>
    <w:pPr>
      <w:widowControl w:val="0"/>
    </w:pPr>
    <w:rPr>
      <w:color w:val="auto"/>
    </w:rPr>
  </w:style>
  <w:style w:type="paragraph" w:customStyle="1" w:styleId="Pa11">
    <w:name w:val="Pa11"/>
    <w:basedOn w:val="Normal"/>
    <w:next w:val="Normal"/>
    <w:uiPriority w:val="99"/>
    <w:qFormat/>
    <w:rsid w:val="00CB2411"/>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CB2411"/>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CB241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CB2411"/>
    <w:pPr>
      <w:widowControl w:val="0"/>
    </w:pPr>
    <w:rPr>
      <w:rFonts w:eastAsia="Calibri"/>
      <w:color w:val="auto"/>
    </w:rPr>
  </w:style>
  <w:style w:type="paragraph" w:customStyle="1" w:styleId="CM5">
    <w:name w:val="CM5"/>
    <w:basedOn w:val="Default"/>
    <w:next w:val="Default"/>
    <w:uiPriority w:val="99"/>
    <w:qFormat/>
    <w:rsid w:val="00CB2411"/>
    <w:pPr>
      <w:widowControl w:val="0"/>
      <w:spacing w:line="553" w:lineRule="atLeast"/>
    </w:pPr>
    <w:rPr>
      <w:rFonts w:eastAsia="Calibri"/>
      <w:color w:val="auto"/>
    </w:rPr>
  </w:style>
  <w:style w:type="paragraph" w:customStyle="1" w:styleId="CM28">
    <w:name w:val="CM28"/>
    <w:basedOn w:val="Default"/>
    <w:next w:val="Default"/>
    <w:uiPriority w:val="99"/>
    <w:qFormat/>
    <w:rsid w:val="00CB2411"/>
    <w:pPr>
      <w:widowControl w:val="0"/>
    </w:pPr>
    <w:rPr>
      <w:rFonts w:eastAsia="Calibri"/>
      <w:color w:val="auto"/>
    </w:rPr>
  </w:style>
  <w:style w:type="paragraph" w:customStyle="1" w:styleId="CM8">
    <w:name w:val="CM8"/>
    <w:basedOn w:val="Default"/>
    <w:next w:val="Default"/>
    <w:uiPriority w:val="99"/>
    <w:qFormat/>
    <w:rsid w:val="00CB2411"/>
    <w:pPr>
      <w:widowControl w:val="0"/>
    </w:pPr>
    <w:rPr>
      <w:rFonts w:eastAsia="Calibri"/>
      <w:color w:val="auto"/>
    </w:rPr>
  </w:style>
  <w:style w:type="paragraph" w:customStyle="1" w:styleId="CM6">
    <w:name w:val="CM6"/>
    <w:basedOn w:val="Default"/>
    <w:next w:val="Default"/>
    <w:uiPriority w:val="99"/>
    <w:qFormat/>
    <w:rsid w:val="00CB2411"/>
    <w:pPr>
      <w:widowControl w:val="0"/>
      <w:spacing w:line="553" w:lineRule="atLeast"/>
    </w:pPr>
    <w:rPr>
      <w:rFonts w:eastAsia="Calibri"/>
      <w:color w:val="auto"/>
    </w:rPr>
  </w:style>
  <w:style w:type="paragraph" w:customStyle="1" w:styleId="CM22">
    <w:name w:val="CM22"/>
    <w:basedOn w:val="Default"/>
    <w:next w:val="Default"/>
    <w:uiPriority w:val="99"/>
    <w:qFormat/>
    <w:rsid w:val="00CB2411"/>
    <w:pPr>
      <w:widowControl w:val="0"/>
    </w:pPr>
    <w:rPr>
      <w:rFonts w:eastAsia="Calibri"/>
      <w:color w:val="auto"/>
    </w:rPr>
  </w:style>
  <w:style w:type="paragraph" w:customStyle="1" w:styleId="DoubleUnderlined">
    <w:name w:val="Double Underlined"/>
    <w:basedOn w:val="Heading2"/>
    <w:autoRedefine/>
    <w:uiPriority w:val="99"/>
    <w:qFormat/>
    <w:rsid w:val="00CB2411"/>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CB241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CB2411"/>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CB2411"/>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CB2411"/>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B241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B2411"/>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CB2411"/>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B241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CB2411"/>
  </w:style>
  <w:style w:type="paragraph" w:customStyle="1" w:styleId="StyleUnderliningTimesNewRomanBoldNounderlineKernat16">
    <w:name w:val="Style Underlining + Times New Roman Bold No underline Kern at 16..."/>
    <w:basedOn w:val="Normal"/>
    <w:uiPriority w:val="99"/>
    <w:qFormat/>
    <w:rsid w:val="00CB241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B2411"/>
    <w:rPr>
      <w:rFonts w:eastAsia="Times New Roman"/>
      <w:b/>
      <w:bCs/>
      <w:kern w:val="32"/>
      <w:sz w:val="32"/>
      <w:szCs w:val="32"/>
    </w:rPr>
  </w:style>
  <w:style w:type="paragraph" w:customStyle="1" w:styleId="StyleBoldUnderliningKernat16pt">
    <w:name w:val="Style Bold Underlining + Kern at 16 pt"/>
    <w:uiPriority w:val="99"/>
    <w:qFormat/>
    <w:rsid w:val="00CB2411"/>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B2411"/>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CB2411"/>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CB2411"/>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B2411"/>
    <w:pPr>
      <w:ind w:left="400"/>
    </w:pPr>
    <w:rPr>
      <w:rFonts w:eastAsia="Times New Roman"/>
      <w:szCs w:val="20"/>
    </w:rPr>
  </w:style>
  <w:style w:type="paragraph" w:customStyle="1" w:styleId="Paste">
    <w:name w:val="Paste"/>
    <w:basedOn w:val="Normal"/>
    <w:uiPriority w:val="99"/>
    <w:qFormat/>
    <w:rsid w:val="00CB2411"/>
    <w:rPr>
      <w:rFonts w:ascii="Arial Narrow" w:eastAsia="Times New Roman" w:hAnsi="Arial Narrow"/>
      <w:szCs w:val="20"/>
      <w:lang w:val="x-none" w:eastAsia="x-none"/>
    </w:rPr>
  </w:style>
  <w:style w:type="character" w:customStyle="1" w:styleId="UnderlineStyleChar">
    <w:name w:val="Underline Style Char"/>
    <w:link w:val="UnderlineStyle0"/>
    <w:locked/>
    <w:rsid w:val="00CB2411"/>
    <w:rPr>
      <w:rFonts w:ascii="Georgia" w:eastAsia="Times New Roman" w:hAnsi="Georgia"/>
      <w:b/>
      <w:u w:val="single"/>
    </w:rPr>
  </w:style>
  <w:style w:type="paragraph" w:customStyle="1" w:styleId="UnderlineStyle0">
    <w:name w:val="Underline Style"/>
    <w:basedOn w:val="Normal"/>
    <w:link w:val="UnderlineStyleChar"/>
    <w:qFormat/>
    <w:rsid w:val="00CB2411"/>
    <w:rPr>
      <w:rFonts w:ascii="Georgia" w:eastAsia="Times New Roman" w:hAnsi="Georgia"/>
      <w:b/>
      <w:sz w:val="24"/>
      <w:u w:val="single"/>
    </w:rPr>
  </w:style>
  <w:style w:type="paragraph" w:customStyle="1" w:styleId="Normalization">
    <w:name w:val="Normalization"/>
    <w:basedOn w:val="Normal"/>
    <w:uiPriority w:val="99"/>
    <w:qFormat/>
    <w:rsid w:val="00CB2411"/>
    <w:rPr>
      <w:rFonts w:eastAsia="Times New Roman"/>
      <w:sz w:val="18"/>
    </w:rPr>
  </w:style>
  <w:style w:type="paragraph" w:customStyle="1" w:styleId="BreifTitle">
    <w:name w:val="Breif Title"/>
    <w:basedOn w:val="Normal"/>
    <w:autoRedefine/>
    <w:uiPriority w:val="99"/>
    <w:qFormat/>
    <w:rsid w:val="00CB2411"/>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CB241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B2411"/>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B2411"/>
    <w:rPr>
      <w:rFonts w:eastAsia="Times New Roman"/>
      <w:color w:val="333333"/>
    </w:rPr>
  </w:style>
  <w:style w:type="paragraph" w:customStyle="1" w:styleId="StyleTagandCiteFranklinGothicDemi">
    <w:name w:val="Style Tag and Cite + Franklin Gothic Demi"/>
    <w:basedOn w:val="Normal"/>
    <w:autoRedefine/>
    <w:uiPriority w:val="99"/>
    <w:qFormat/>
    <w:rsid w:val="00CB2411"/>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CB2411"/>
    <w:rPr>
      <w:bCs/>
    </w:rPr>
  </w:style>
  <w:style w:type="paragraph" w:customStyle="1" w:styleId="tagCharCharCharCharCharCharChar">
    <w:name w:val="tag Char Char Char Char Char Char Char"/>
    <w:basedOn w:val="Normal"/>
    <w:uiPriority w:val="99"/>
    <w:qFormat/>
    <w:rsid w:val="00CB2411"/>
    <w:rPr>
      <w:rFonts w:eastAsia="Times New Roman"/>
      <w:b/>
      <w:szCs w:val="20"/>
    </w:rPr>
  </w:style>
  <w:style w:type="paragraph" w:customStyle="1" w:styleId="title-bold-medium">
    <w:name w:val="title-bold-medium"/>
    <w:basedOn w:val="Normal"/>
    <w:uiPriority w:val="99"/>
    <w:qFormat/>
    <w:rsid w:val="00CB2411"/>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CB2411"/>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CB2411"/>
    <w:rPr>
      <w:rFonts w:ascii="Arial Narrow" w:eastAsia="Times New Roman" w:hAnsi="Arial Narrow"/>
      <w:b/>
    </w:rPr>
  </w:style>
  <w:style w:type="paragraph" w:customStyle="1" w:styleId="BLOCKTITLE1">
    <w:name w:val="BLOCK TITLE"/>
    <w:basedOn w:val="Heading1"/>
    <w:uiPriority w:val="99"/>
    <w:qFormat/>
    <w:rsid w:val="00CB241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CB2411"/>
    <w:pPr>
      <w:widowControl w:val="0"/>
      <w:autoSpaceDE w:val="0"/>
      <w:autoSpaceDN w:val="0"/>
      <w:adjustRightInd w:val="0"/>
    </w:pPr>
    <w:rPr>
      <w:szCs w:val="20"/>
    </w:rPr>
  </w:style>
  <w:style w:type="paragraph" w:customStyle="1" w:styleId="BriefTitle1">
    <w:name w:val="Brief Title 1"/>
    <w:basedOn w:val="Normal"/>
    <w:uiPriority w:val="99"/>
    <w:qFormat/>
    <w:rsid w:val="00CB241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B2411"/>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B241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B241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B2411"/>
    <w:pPr>
      <w:spacing w:before="100" w:beforeAutospacing="1" w:after="100" w:afterAutospacing="1"/>
    </w:pPr>
    <w:rPr>
      <w:rFonts w:eastAsia="Times New Roman"/>
    </w:rPr>
  </w:style>
  <w:style w:type="paragraph" w:customStyle="1" w:styleId="ToRead">
    <w:name w:val="To Read"/>
    <w:basedOn w:val="Normal"/>
    <w:uiPriority w:val="99"/>
    <w:qFormat/>
    <w:rsid w:val="00CB2411"/>
    <w:pPr>
      <w:ind w:left="720"/>
    </w:pPr>
    <w:rPr>
      <w:rFonts w:ascii="Verdana" w:eastAsia="Times New Roman" w:hAnsi="Verdana"/>
      <w:b/>
      <w:u w:val="single"/>
    </w:rPr>
  </w:style>
  <w:style w:type="paragraph" w:customStyle="1" w:styleId="Style1">
    <w:name w:val="Style 1"/>
    <w:basedOn w:val="Normal"/>
    <w:uiPriority w:val="99"/>
    <w:qFormat/>
    <w:rsid w:val="00CB2411"/>
    <w:pPr>
      <w:widowControl w:val="0"/>
      <w:ind w:firstLine="216"/>
    </w:pPr>
    <w:rPr>
      <w:rFonts w:eastAsia="Times New Roman"/>
      <w:noProof/>
      <w:color w:val="000000"/>
      <w:szCs w:val="20"/>
    </w:rPr>
  </w:style>
  <w:style w:type="paragraph" w:customStyle="1" w:styleId="Style40">
    <w:name w:val="Style 4"/>
    <w:basedOn w:val="Normal"/>
    <w:uiPriority w:val="99"/>
    <w:qFormat/>
    <w:rsid w:val="00CB241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B2411"/>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CB2411"/>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CB2411"/>
    <w:pPr>
      <w:ind w:left="1660"/>
    </w:pPr>
  </w:style>
  <w:style w:type="paragraph" w:customStyle="1" w:styleId="PageNumber1">
    <w:name w:val="Page Number1"/>
    <w:basedOn w:val="Normal"/>
    <w:next w:val="Normal"/>
    <w:uiPriority w:val="99"/>
    <w:qFormat/>
    <w:rsid w:val="00CB2411"/>
    <w:rPr>
      <w:rFonts w:eastAsia="Times New Roman"/>
    </w:rPr>
  </w:style>
  <w:style w:type="paragraph" w:customStyle="1" w:styleId="Card1">
    <w:name w:val="Card1"/>
    <w:uiPriority w:val="99"/>
    <w:qFormat/>
    <w:rsid w:val="00CB2411"/>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B241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CB2411"/>
    <w:pPr>
      <w:ind w:left="288" w:right="288"/>
    </w:pPr>
    <w:rPr>
      <w:rFonts w:eastAsia="Times New Roman"/>
    </w:rPr>
  </w:style>
  <w:style w:type="paragraph" w:customStyle="1" w:styleId="CaseListNormal">
    <w:name w:val="Case List Normal"/>
    <w:basedOn w:val="Normal"/>
    <w:uiPriority w:val="99"/>
    <w:qFormat/>
    <w:rsid w:val="00CB2411"/>
    <w:rPr>
      <w:rFonts w:ascii="Times" w:eastAsia="Times New Roman" w:hAnsi="Times"/>
      <w:szCs w:val="26"/>
    </w:rPr>
  </w:style>
  <w:style w:type="paragraph" w:customStyle="1" w:styleId="Body">
    <w:name w:val="Body"/>
    <w:basedOn w:val="Normal"/>
    <w:uiPriority w:val="99"/>
    <w:qFormat/>
    <w:rsid w:val="00CB2411"/>
    <w:pPr>
      <w:outlineLvl w:val="3"/>
    </w:pPr>
    <w:rPr>
      <w:rFonts w:eastAsia="Times New Roman"/>
      <w:szCs w:val="20"/>
    </w:rPr>
  </w:style>
  <w:style w:type="paragraph" w:customStyle="1" w:styleId="3text">
    <w:name w:val="3text"/>
    <w:basedOn w:val="Normal"/>
    <w:uiPriority w:val="99"/>
    <w:qFormat/>
    <w:rsid w:val="00CB2411"/>
    <w:pPr>
      <w:spacing w:before="100" w:beforeAutospacing="1" w:after="100" w:afterAutospacing="1"/>
    </w:pPr>
    <w:rPr>
      <w:rFonts w:eastAsia="Times New Roman"/>
    </w:rPr>
  </w:style>
  <w:style w:type="paragraph" w:customStyle="1" w:styleId="TimesNewRoman12">
    <w:name w:val="TimesNewRoman12"/>
    <w:uiPriority w:val="99"/>
    <w:qFormat/>
    <w:rsid w:val="00CB2411"/>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CB2411"/>
    <w:pPr>
      <w:spacing w:before="100" w:beforeAutospacing="1" w:after="100" w:afterAutospacing="1"/>
    </w:pPr>
    <w:rPr>
      <w:rFonts w:eastAsia="Times New Roman"/>
    </w:rPr>
  </w:style>
  <w:style w:type="paragraph" w:customStyle="1" w:styleId="medium-normal">
    <w:name w:val="medium-normal"/>
    <w:basedOn w:val="Normal"/>
    <w:uiPriority w:val="99"/>
    <w:qFormat/>
    <w:rsid w:val="00CB2411"/>
    <w:pPr>
      <w:spacing w:before="100" w:beforeAutospacing="1" w:after="100" w:afterAutospacing="1"/>
    </w:pPr>
    <w:rPr>
      <w:rFonts w:eastAsia="Times New Roman"/>
    </w:rPr>
  </w:style>
  <w:style w:type="paragraph" w:customStyle="1" w:styleId="textChar">
    <w:name w:val="text Char"/>
    <w:basedOn w:val="Normal"/>
    <w:autoRedefine/>
    <w:uiPriority w:val="99"/>
    <w:qFormat/>
    <w:rsid w:val="00CB2411"/>
    <w:rPr>
      <w:rFonts w:eastAsia="Times New Roman"/>
      <w:color w:val="000000"/>
      <w:sz w:val="18"/>
    </w:rPr>
  </w:style>
  <w:style w:type="paragraph" w:customStyle="1" w:styleId="text1">
    <w:name w:val="text1"/>
    <w:basedOn w:val="Normal"/>
    <w:autoRedefine/>
    <w:uiPriority w:val="99"/>
    <w:qFormat/>
    <w:rsid w:val="00CB2411"/>
    <w:rPr>
      <w:rFonts w:eastAsia="Times New Roman"/>
      <w:szCs w:val="20"/>
    </w:rPr>
  </w:style>
  <w:style w:type="paragraph" w:customStyle="1" w:styleId="RepeatBlockHeading">
    <w:name w:val="Repeat Block Heading"/>
    <w:basedOn w:val="Normal"/>
    <w:autoRedefine/>
    <w:uiPriority w:val="99"/>
    <w:qFormat/>
    <w:rsid w:val="00CB2411"/>
    <w:pPr>
      <w:jc w:val="center"/>
    </w:pPr>
    <w:rPr>
      <w:rFonts w:eastAsia="Times New Roman"/>
      <w:b/>
      <w:smallCaps/>
      <w:color w:val="000000"/>
      <w:u w:val="thick"/>
    </w:rPr>
  </w:style>
  <w:style w:type="paragraph" w:customStyle="1" w:styleId="story-headline">
    <w:name w:val="story-headline"/>
    <w:basedOn w:val="Normal"/>
    <w:uiPriority w:val="99"/>
    <w:qFormat/>
    <w:rsid w:val="00CB2411"/>
    <w:pPr>
      <w:spacing w:before="72" w:after="72"/>
    </w:pPr>
    <w:rPr>
      <w:rFonts w:eastAsia="Times New Roman"/>
      <w:b/>
      <w:bCs/>
      <w:sz w:val="26"/>
      <w:szCs w:val="26"/>
    </w:rPr>
  </w:style>
  <w:style w:type="paragraph" w:customStyle="1" w:styleId="story-body">
    <w:name w:val="story-body"/>
    <w:basedOn w:val="Normal"/>
    <w:uiPriority w:val="99"/>
    <w:qFormat/>
    <w:rsid w:val="00CB2411"/>
    <w:pPr>
      <w:spacing w:before="100" w:beforeAutospacing="1" w:after="100" w:afterAutospacing="1"/>
    </w:pPr>
    <w:rPr>
      <w:rFonts w:eastAsia="Times New Roman"/>
    </w:rPr>
  </w:style>
  <w:style w:type="paragraph" w:customStyle="1" w:styleId="story-dateline">
    <w:name w:val="story-dateline"/>
    <w:basedOn w:val="Normal"/>
    <w:uiPriority w:val="99"/>
    <w:qFormat/>
    <w:rsid w:val="00CB2411"/>
    <w:rPr>
      <w:rFonts w:eastAsia="Times New Roman"/>
      <w:b/>
      <w:bCs/>
    </w:rPr>
  </w:style>
  <w:style w:type="paragraph" w:customStyle="1" w:styleId="TextofCards">
    <w:name w:val="Text of Cards"/>
    <w:basedOn w:val="Normal"/>
    <w:uiPriority w:val="99"/>
    <w:qFormat/>
    <w:rsid w:val="00CB2411"/>
    <w:rPr>
      <w:rFonts w:eastAsia="Times New Roman"/>
      <w:color w:val="000000"/>
      <w:spacing w:val="6"/>
      <w:szCs w:val="23"/>
    </w:rPr>
  </w:style>
  <w:style w:type="paragraph" w:customStyle="1" w:styleId="Corpotesto">
    <w:name w:val="Corpo testo"/>
    <w:basedOn w:val="Normal"/>
    <w:uiPriority w:val="99"/>
    <w:qFormat/>
    <w:rsid w:val="00CB2411"/>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CB2411"/>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CB2411"/>
    <w:rPr>
      <w:rFonts w:eastAsia="Times New Roman" w:cs="Calibri"/>
      <w:b/>
      <w:bCs/>
    </w:rPr>
  </w:style>
  <w:style w:type="paragraph" w:customStyle="1" w:styleId="inside-copy">
    <w:name w:val="inside-copy"/>
    <w:basedOn w:val="Normal"/>
    <w:uiPriority w:val="99"/>
    <w:qFormat/>
    <w:rsid w:val="00CB2411"/>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CB2411"/>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CB2411"/>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CB2411"/>
    <w:rPr>
      <w:rFonts w:ascii="Arial" w:hAnsi="Arial"/>
      <w:b w:val="0"/>
      <w:caps w:val="0"/>
      <w:sz w:val="20"/>
    </w:rPr>
  </w:style>
  <w:style w:type="paragraph" w:customStyle="1" w:styleId="ProjectTitleLine">
    <w:name w:val="Project Title Line"/>
    <w:basedOn w:val="Normal"/>
    <w:next w:val="Normal"/>
    <w:autoRedefine/>
    <w:uiPriority w:val="99"/>
    <w:qFormat/>
    <w:rsid w:val="00CB2411"/>
    <w:pPr>
      <w:jc w:val="center"/>
    </w:pPr>
    <w:rPr>
      <w:rFonts w:eastAsia="Times New Roman"/>
      <w:caps/>
      <w:szCs w:val="20"/>
    </w:rPr>
  </w:style>
  <w:style w:type="paragraph" w:customStyle="1" w:styleId="LanguageStrike">
    <w:name w:val="Language Strike"/>
    <w:basedOn w:val="Normal"/>
    <w:next w:val="Normal"/>
    <w:uiPriority w:val="99"/>
    <w:qFormat/>
    <w:rsid w:val="00CB2411"/>
    <w:rPr>
      <w:rFonts w:ascii="Arial Narrow" w:eastAsia="Times New Roman" w:hAnsi="Arial Narrow"/>
      <w:strike/>
    </w:rPr>
  </w:style>
  <w:style w:type="paragraph" w:customStyle="1" w:styleId="NormalVerdana">
    <w:name w:val="Normal + Verdana"/>
    <w:aliases w:val="10 pt,White,Normal + Arial"/>
    <w:basedOn w:val="Normal"/>
    <w:uiPriority w:val="99"/>
    <w:qFormat/>
    <w:rsid w:val="00CB2411"/>
    <w:rPr>
      <w:rFonts w:eastAsia="Times New Roman"/>
      <w:szCs w:val="20"/>
      <w:u w:val="single"/>
    </w:rPr>
  </w:style>
  <w:style w:type="paragraph" w:customStyle="1" w:styleId="Normal10pt">
    <w:name w:val="Normal + 10 pt"/>
    <w:basedOn w:val="Normal"/>
    <w:uiPriority w:val="99"/>
    <w:qFormat/>
    <w:rsid w:val="00CB2411"/>
    <w:rPr>
      <w:rFonts w:eastAsia="Times New Roman"/>
      <w:szCs w:val="20"/>
    </w:rPr>
  </w:style>
  <w:style w:type="paragraph" w:customStyle="1" w:styleId="cardChar1Char">
    <w:name w:val="card Char1 Char"/>
    <w:basedOn w:val="Normal"/>
    <w:uiPriority w:val="99"/>
    <w:qFormat/>
    <w:rsid w:val="00CB2411"/>
    <w:pPr>
      <w:ind w:left="288" w:right="288"/>
    </w:pPr>
    <w:rPr>
      <w:rFonts w:eastAsia="Times New Roman"/>
      <w:szCs w:val="20"/>
    </w:rPr>
  </w:style>
  <w:style w:type="paragraph" w:customStyle="1" w:styleId="CM12">
    <w:name w:val="CM12"/>
    <w:basedOn w:val="Default"/>
    <w:next w:val="Default"/>
    <w:uiPriority w:val="99"/>
    <w:qFormat/>
    <w:rsid w:val="00CB241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B2411"/>
    <w:pPr>
      <w:widowControl w:val="0"/>
      <w:spacing w:after="480"/>
    </w:pPr>
    <w:rPr>
      <w:rFonts w:ascii="Granjon LT Std" w:hAnsi="Granjon LT Std"/>
      <w:color w:val="auto"/>
    </w:rPr>
  </w:style>
  <w:style w:type="paragraph" w:customStyle="1" w:styleId="CM10">
    <w:name w:val="CM10"/>
    <w:basedOn w:val="Default"/>
    <w:next w:val="Default"/>
    <w:uiPriority w:val="99"/>
    <w:qFormat/>
    <w:rsid w:val="00CB2411"/>
    <w:pPr>
      <w:widowControl w:val="0"/>
      <w:spacing w:line="320" w:lineRule="atLeast"/>
    </w:pPr>
    <w:rPr>
      <w:rFonts w:ascii="Granjon LT Std" w:hAnsi="Granjon LT Std"/>
      <w:color w:val="auto"/>
    </w:rPr>
  </w:style>
  <w:style w:type="paragraph" w:customStyle="1" w:styleId="bold">
    <w:name w:val="bold"/>
    <w:basedOn w:val="Normal"/>
    <w:uiPriority w:val="99"/>
    <w:qFormat/>
    <w:rsid w:val="00CB2411"/>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CB2411"/>
    <w:rPr>
      <w:rFonts w:ascii="Arial Narrow" w:eastAsia="Times New Roman" w:hAnsi="Arial Narrow"/>
      <w:strike/>
      <w:szCs w:val="20"/>
    </w:rPr>
  </w:style>
  <w:style w:type="paragraph" w:customStyle="1" w:styleId="textbodyblack">
    <w:name w:val="textbodyblack"/>
    <w:basedOn w:val="Normal"/>
    <w:uiPriority w:val="99"/>
    <w:qFormat/>
    <w:rsid w:val="00CB2411"/>
    <w:pPr>
      <w:spacing w:before="100" w:beforeAutospacing="1" w:after="100" w:afterAutospacing="1"/>
    </w:pPr>
    <w:rPr>
      <w:rFonts w:eastAsia="Times New Roman"/>
    </w:rPr>
  </w:style>
  <w:style w:type="paragraph" w:customStyle="1" w:styleId="BlockHeading1">
    <w:name w:val="Block Heading 1"/>
    <w:basedOn w:val="Normal"/>
    <w:uiPriority w:val="99"/>
    <w:qFormat/>
    <w:rsid w:val="00CB241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CB24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B24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CB241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B2411"/>
    <w:rPr>
      <w:rFonts w:ascii="Georgia" w:eastAsia="Times New Roman" w:hAnsi="Georgia"/>
      <w:b/>
      <w:bCs/>
      <w:szCs w:val="16"/>
      <w:u w:val="single"/>
    </w:rPr>
  </w:style>
  <w:style w:type="paragraph" w:customStyle="1" w:styleId="CiteCorrected">
    <w:name w:val="Cite Corrected"/>
    <w:basedOn w:val="Normal"/>
    <w:link w:val="CiteCorrectedChar"/>
    <w:qFormat/>
    <w:rsid w:val="00CB2411"/>
    <w:rPr>
      <w:rFonts w:ascii="Georgia" w:eastAsia="Times New Roman" w:hAnsi="Georgia"/>
      <w:b/>
      <w:bCs/>
      <w:sz w:val="24"/>
      <w:szCs w:val="16"/>
      <w:u w:val="single"/>
    </w:rPr>
  </w:style>
  <w:style w:type="paragraph" w:customStyle="1" w:styleId="CardText2">
    <w:name w:val="Card Text 2"/>
    <w:basedOn w:val="CardText10"/>
    <w:link w:val="CardText2Char"/>
    <w:qFormat/>
    <w:rsid w:val="00CB241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Cs w:val="22"/>
    </w:rPr>
  </w:style>
  <w:style w:type="paragraph" w:customStyle="1" w:styleId="StyleLeft02">
    <w:name w:val="Style Left:  0.2&quot;"/>
    <w:basedOn w:val="Normal"/>
    <w:uiPriority w:val="99"/>
    <w:qFormat/>
    <w:rsid w:val="00CB2411"/>
    <w:pPr>
      <w:ind w:left="288"/>
    </w:pPr>
    <w:rPr>
      <w:rFonts w:eastAsia="SimSun"/>
      <w:szCs w:val="20"/>
      <w:lang w:eastAsia="zh-CN"/>
    </w:rPr>
  </w:style>
  <w:style w:type="paragraph" w:customStyle="1" w:styleId="story-body-text">
    <w:name w:val="story-body-text"/>
    <w:basedOn w:val="Normal"/>
    <w:uiPriority w:val="99"/>
    <w:qFormat/>
    <w:rsid w:val="00CB2411"/>
    <w:pPr>
      <w:spacing w:before="100" w:beforeAutospacing="1" w:after="100" w:afterAutospacing="1"/>
    </w:pPr>
    <w:rPr>
      <w:rFonts w:eastAsia="Times New Roman"/>
    </w:rPr>
  </w:style>
  <w:style w:type="paragraph" w:customStyle="1" w:styleId="BriefTitle2">
    <w:name w:val="Brief Title 2"/>
    <w:basedOn w:val="BriefTitle"/>
    <w:uiPriority w:val="99"/>
    <w:qFormat/>
    <w:rsid w:val="00CB2411"/>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CB2411"/>
    <w:rPr>
      <w:u w:val="single"/>
    </w:rPr>
  </w:style>
  <w:style w:type="paragraph" w:customStyle="1" w:styleId="StyleCardText11ptUnderline">
    <w:name w:val="Style Card Text + 11 pt Underline"/>
    <w:link w:val="StyleCardText11ptUnderlineChar"/>
    <w:qFormat/>
    <w:rsid w:val="00CB2411"/>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CB2411"/>
    <w:rPr>
      <w:rFonts w:ascii="Georgia" w:hAnsi="Georgia"/>
      <w:sz w:val="16"/>
    </w:rPr>
  </w:style>
  <w:style w:type="paragraph" w:customStyle="1" w:styleId="StyleMinimizedText11pt">
    <w:name w:val="Style Minimized Text + 11 pt"/>
    <w:basedOn w:val="Normal"/>
    <w:link w:val="StyleMinimizedText11ptChar"/>
    <w:qFormat/>
    <w:rsid w:val="00CB2411"/>
    <w:rPr>
      <w:rFonts w:ascii="Georgia" w:hAnsi="Georgia"/>
      <w:sz w:val="16"/>
    </w:rPr>
  </w:style>
  <w:style w:type="character" w:customStyle="1" w:styleId="StyleMinimizedText11pt1Char">
    <w:name w:val="Style Minimized Text + 11 pt1 Char"/>
    <w:basedOn w:val="DefaultParagraphFont"/>
    <w:link w:val="StyleMinimizedText11pt1"/>
    <w:locked/>
    <w:rsid w:val="00CB2411"/>
    <w:rPr>
      <w:rFonts w:ascii="Georgia" w:hAnsi="Georgia"/>
      <w:sz w:val="16"/>
    </w:rPr>
  </w:style>
  <w:style w:type="paragraph" w:customStyle="1" w:styleId="StyleMinimizedText11pt1">
    <w:name w:val="Style Minimized Text + 11 pt1"/>
    <w:basedOn w:val="Normal"/>
    <w:link w:val="StyleMinimizedText11pt1Char"/>
    <w:qFormat/>
    <w:rsid w:val="00CB2411"/>
    <w:rPr>
      <w:rFonts w:ascii="Georgia" w:hAnsi="Georgia"/>
      <w:sz w:val="16"/>
    </w:rPr>
  </w:style>
  <w:style w:type="character" w:customStyle="1" w:styleId="Debate-CardSmalltextF2Char">
    <w:name w:val="Debate- Card Small text F2 Char"/>
    <w:link w:val="Debate-CardSmalltextF2"/>
    <w:locked/>
    <w:rsid w:val="00CB2411"/>
    <w:rPr>
      <w:rFonts w:ascii="Arial Narrow" w:hAnsi="Arial Narrow"/>
      <w:sz w:val="16"/>
    </w:rPr>
  </w:style>
  <w:style w:type="paragraph" w:customStyle="1" w:styleId="Debate-CardSmalltextF2">
    <w:name w:val="Debate- Card Small text F2"/>
    <w:basedOn w:val="Normal"/>
    <w:next w:val="Normal"/>
    <w:link w:val="Debate-CardSmalltextF2Char"/>
    <w:qFormat/>
    <w:rsid w:val="00CB2411"/>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CB2411"/>
    <w:rPr>
      <w:rFonts w:ascii="Arial Narrow" w:hAnsi="Arial Narrow"/>
      <w:b/>
      <w:sz w:val="18"/>
      <w:u w:val="single"/>
    </w:rPr>
  </w:style>
  <w:style w:type="paragraph" w:customStyle="1" w:styleId="Debate-EmphasizedText-F5">
    <w:name w:val="Debate- Emphasized Text- F5"/>
    <w:basedOn w:val="Normal"/>
    <w:link w:val="Debate-EmphasizedText-F5Char"/>
    <w:qFormat/>
    <w:rsid w:val="00CB2411"/>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CB241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B2411"/>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CB241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B2411"/>
    <w:rPr>
      <w:rFonts w:ascii="Times New Roman" w:eastAsia="Times New Roman" w:hAnsi="Times New Roman" w:cs="Calibri"/>
      <w:sz w:val="16"/>
    </w:rPr>
  </w:style>
  <w:style w:type="character" w:customStyle="1" w:styleId="CardStyleChar">
    <w:name w:val="Card Style Char"/>
    <w:link w:val="CardStyle"/>
    <w:locked/>
    <w:rsid w:val="00CB2411"/>
    <w:rPr>
      <w:rFonts w:ascii="Calibri" w:eastAsia="Times New Roman" w:hAnsi="Calibri"/>
      <w:sz w:val="22"/>
    </w:rPr>
  </w:style>
  <w:style w:type="paragraph" w:customStyle="1" w:styleId="emactive">
    <w:name w:val="emactive"/>
    <w:basedOn w:val="Normal"/>
    <w:uiPriority w:val="99"/>
    <w:qFormat/>
    <w:rsid w:val="00CB2411"/>
    <w:pPr>
      <w:spacing w:before="100" w:beforeAutospacing="1" w:after="100" w:afterAutospacing="1"/>
    </w:pPr>
    <w:rPr>
      <w:rFonts w:eastAsia="Times New Roman"/>
    </w:rPr>
  </w:style>
  <w:style w:type="paragraph" w:customStyle="1" w:styleId="emready">
    <w:name w:val="emready"/>
    <w:basedOn w:val="Normal"/>
    <w:uiPriority w:val="99"/>
    <w:qFormat/>
    <w:rsid w:val="00CB2411"/>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CB241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B2411"/>
    <w:rPr>
      <w:rFonts w:ascii="Georgia" w:eastAsia="Times New Roman" w:hAnsi="Georgia" w:cs="Times New Roman"/>
      <w:b/>
      <w:sz w:val="24"/>
      <w:u w:val="single"/>
    </w:rPr>
  </w:style>
  <w:style w:type="character" w:customStyle="1" w:styleId="CardHighlightChar">
    <w:name w:val="Card Highlight Char"/>
    <w:link w:val="CardHighlight"/>
    <w:locked/>
    <w:rsid w:val="00CB241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B2411"/>
    <w:pPr>
      <w:shd w:val="clear" w:color="auto" w:fill="66FFFF"/>
    </w:pPr>
    <w:rPr>
      <w:rFonts w:eastAsia="Calibri" w:cs="Calibri"/>
      <w:sz w:val="24"/>
      <w:u w:val="single"/>
    </w:rPr>
  </w:style>
  <w:style w:type="character" w:customStyle="1" w:styleId="BlockHeaderHiddenChar">
    <w:name w:val="Block Header Hidden Char"/>
    <w:link w:val="BlockHeaderHidden"/>
    <w:locked/>
    <w:rsid w:val="00CB241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B241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B2411"/>
    <w:pPr>
      <w:spacing w:before="100" w:beforeAutospacing="1" w:after="100" w:afterAutospacing="1"/>
    </w:pPr>
    <w:rPr>
      <w:rFonts w:eastAsia="Times New Roman"/>
    </w:rPr>
  </w:style>
  <w:style w:type="paragraph" w:customStyle="1" w:styleId="norma">
    <w:name w:val="norma"/>
    <w:basedOn w:val="Heading3"/>
    <w:uiPriority w:val="99"/>
    <w:qFormat/>
    <w:rsid w:val="00CB2411"/>
    <w:rPr>
      <w:rFonts w:eastAsia="MS Gothic" w:cs="Arial"/>
      <w:bCs w:val="0"/>
      <w:sz w:val="24"/>
    </w:rPr>
  </w:style>
  <w:style w:type="paragraph" w:customStyle="1" w:styleId="nromal">
    <w:name w:val="nromal"/>
    <w:basedOn w:val="Normal"/>
    <w:uiPriority w:val="99"/>
    <w:qFormat/>
    <w:rsid w:val="00CB2411"/>
    <w:pPr>
      <w:keepNext/>
      <w:keepLines/>
      <w:spacing w:before="200"/>
      <w:outlineLvl w:val="3"/>
    </w:pPr>
    <w:rPr>
      <w:rFonts w:eastAsia="Times New Roman" w:cs="Cambria"/>
      <w:b/>
      <w:iCs/>
    </w:rPr>
  </w:style>
  <w:style w:type="paragraph" w:customStyle="1" w:styleId="natural">
    <w:name w:val="natural"/>
    <w:basedOn w:val="Normal"/>
    <w:uiPriority w:val="99"/>
    <w:qFormat/>
    <w:rsid w:val="00CB2411"/>
    <w:pPr>
      <w:keepNext/>
      <w:keepLines/>
      <w:spacing w:before="200"/>
      <w:outlineLvl w:val="3"/>
    </w:pPr>
    <w:rPr>
      <w:rFonts w:eastAsia="Times New Roman"/>
      <w:b/>
      <w:iCs/>
    </w:rPr>
  </w:style>
  <w:style w:type="paragraph" w:customStyle="1" w:styleId="nroaml">
    <w:name w:val="nroaml"/>
    <w:basedOn w:val="Normal"/>
    <w:uiPriority w:val="99"/>
    <w:qFormat/>
    <w:rsid w:val="00CB2411"/>
    <w:pPr>
      <w:keepNext/>
      <w:keepLines/>
      <w:spacing w:before="200"/>
      <w:outlineLvl w:val="3"/>
    </w:pPr>
    <w:rPr>
      <w:rFonts w:eastAsia="Times New Roman"/>
      <w:b/>
      <w:iCs/>
    </w:rPr>
  </w:style>
  <w:style w:type="paragraph" w:customStyle="1" w:styleId="noraml">
    <w:name w:val="noraml"/>
    <w:basedOn w:val="Normal"/>
    <w:uiPriority w:val="99"/>
    <w:qFormat/>
    <w:rsid w:val="00CB2411"/>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CB2411"/>
    <w:rPr>
      <w:rFonts w:ascii="Georgia" w:eastAsia="Calibri" w:hAnsi="Georgia"/>
      <w:sz w:val="16"/>
      <w:szCs w:val="16"/>
    </w:rPr>
  </w:style>
  <w:style w:type="paragraph" w:customStyle="1" w:styleId="SmallSizeParagraph">
    <w:name w:val="Small Size Paragraph"/>
    <w:basedOn w:val="Normal"/>
    <w:link w:val="SmallSizeParagraphChar"/>
    <w:qFormat/>
    <w:rsid w:val="00CB2411"/>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B241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B2411"/>
    <w:pPr>
      <w:pBdr>
        <w:top w:val="single" w:sz="4" w:space="0" w:color="auto"/>
        <w:left w:val="single" w:sz="4" w:space="0" w:color="auto"/>
        <w:bottom w:val="single" w:sz="4" w:space="0" w:color="auto"/>
        <w:right w:val="single" w:sz="4" w:space="0" w:color="auto"/>
      </w:pBdr>
    </w:pPr>
    <w:rPr>
      <w:rFonts w:ascii="Georgia" w:eastAsiaTheme="minorEastAsia" w:hAnsi="Georgia"/>
      <w:b/>
      <w:bCs/>
      <w:sz w:val="24"/>
      <w:bdr w:val="single" w:sz="4" w:space="0" w:color="auto" w:frame="1"/>
    </w:rPr>
  </w:style>
  <w:style w:type="character" w:customStyle="1" w:styleId="LanguageEditingChar">
    <w:name w:val="Language Editing Char"/>
    <w:link w:val="LanguageEditing"/>
    <w:locked/>
    <w:rsid w:val="00CB241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B2411"/>
    <w:rPr>
      <w:rFonts w:ascii="Times New Roman" w:eastAsia="Times New Roman" w:hAnsi="Times New Roman" w:cs="Times New Roman"/>
      <w:strike/>
      <w:sz w:val="20"/>
    </w:rPr>
  </w:style>
  <w:style w:type="character" w:customStyle="1" w:styleId="CardT1Char">
    <w:name w:val="CardT1 Char"/>
    <w:link w:val="CardT1"/>
    <w:locked/>
    <w:rsid w:val="00CB2411"/>
    <w:rPr>
      <w:rFonts w:ascii="Arial" w:eastAsia="Calibri" w:hAnsi="Arial" w:cs="Arial"/>
      <w:kern w:val="2"/>
      <w:sz w:val="14"/>
      <w:szCs w:val="14"/>
      <w:lang w:eastAsia="zh-TW"/>
    </w:rPr>
  </w:style>
  <w:style w:type="paragraph" w:customStyle="1" w:styleId="CardT1">
    <w:name w:val="CardT1"/>
    <w:basedOn w:val="Normal"/>
    <w:link w:val="CardT1Char"/>
    <w:qFormat/>
    <w:rsid w:val="00CB241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B241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B2411"/>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CB2411"/>
    <w:pPr>
      <w:spacing w:before="100" w:beforeAutospacing="1" w:after="100" w:afterAutospacing="1"/>
    </w:pPr>
    <w:rPr>
      <w:rFonts w:eastAsia="Times New Roman"/>
    </w:rPr>
  </w:style>
  <w:style w:type="paragraph" w:customStyle="1" w:styleId="CiteReal">
    <w:name w:val="Cite Real"/>
    <w:basedOn w:val="Normal"/>
    <w:next w:val="Normal"/>
    <w:uiPriority w:val="99"/>
    <w:qFormat/>
    <w:rsid w:val="00CB2411"/>
    <w:rPr>
      <w:rFonts w:eastAsia="MS Mincho"/>
      <w:b/>
      <w:u w:val="single"/>
    </w:rPr>
  </w:style>
  <w:style w:type="paragraph" w:customStyle="1" w:styleId="2909F619802848F09E01365C32F34654">
    <w:name w:val="2909F619802848F09E01365C32F34654"/>
    <w:uiPriority w:val="99"/>
    <w:qFormat/>
    <w:rsid w:val="00CB2411"/>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CB2411"/>
    <w:rPr>
      <w:rFonts w:ascii="Georgia" w:eastAsia="Calibri" w:hAnsi="Georgia"/>
      <w:u w:val="single"/>
      <w:lang w:val="x-none" w:eastAsia="zh-CN"/>
    </w:rPr>
  </w:style>
  <w:style w:type="paragraph" w:customStyle="1" w:styleId="UnderlineS">
    <w:name w:val="Underline S"/>
    <w:basedOn w:val="Normal"/>
    <w:link w:val="UnderlineSChar"/>
    <w:qFormat/>
    <w:rsid w:val="00CB2411"/>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CB2411"/>
    <w:rPr>
      <w:rFonts w:ascii="Georgia" w:eastAsia="SimSun" w:hAnsi="Georgia"/>
      <w:sz w:val="12"/>
    </w:rPr>
  </w:style>
  <w:style w:type="paragraph" w:customStyle="1" w:styleId="Ununderlined">
    <w:name w:val="Ununderlined"/>
    <w:basedOn w:val="Normal"/>
    <w:link w:val="UnunderlinedChar"/>
    <w:qFormat/>
    <w:rsid w:val="00CB2411"/>
    <w:rPr>
      <w:rFonts w:ascii="Georgia" w:eastAsia="SimSun" w:hAnsi="Georgia"/>
      <w:sz w:val="12"/>
    </w:rPr>
  </w:style>
  <w:style w:type="character" w:customStyle="1" w:styleId="HighlightingChar">
    <w:name w:val="Highlighting Char"/>
    <w:link w:val="Highlighting"/>
    <w:locked/>
    <w:rsid w:val="00CB2411"/>
    <w:rPr>
      <w:rFonts w:ascii="Georgia" w:eastAsia="SimSun" w:hAnsi="Georgia"/>
      <w:u w:val="thick"/>
    </w:rPr>
  </w:style>
  <w:style w:type="paragraph" w:customStyle="1" w:styleId="Highlighting">
    <w:name w:val="Highlighting"/>
    <w:basedOn w:val="Normal"/>
    <w:link w:val="HighlightingChar"/>
    <w:autoRedefine/>
    <w:qFormat/>
    <w:rsid w:val="00CB2411"/>
    <w:rPr>
      <w:rFonts w:ascii="Georgia" w:eastAsia="SimSun" w:hAnsi="Georgia"/>
      <w:sz w:val="24"/>
      <w:u w:val="thick"/>
    </w:rPr>
  </w:style>
  <w:style w:type="character" w:customStyle="1" w:styleId="CITEChar0">
    <w:name w:val="CITE Char"/>
    <w:link w:val="CITE"/>
    <w:locked/>
    <w:rsid w:val="00CB2411"/>
    <w:rPr>
      <w:rFonts w:ascii="Arial" w:eastAsia="Times New Roman" w:hAnsi="Arial" w:cs="Arial"/>
      <w:iCs/>
      <w:smallCaps/>
      <w:sz w:val="20"/>
      <w:szCs w:val="20"/>
      <w:u w:val="double"/>
    </w:rPr>
  </w:style>
  <w:style w:type="paragraph" w:customStyle="1" w:styleId="CITE">
    <w:name w:val="CITE"/>
    <w:basedOn w:val="Heading2"/>
    <w:link w:val="CITEChar0"/>
    <w:autoRedefine/>
    <w:qFormat/>
    <w:rsid w:val="00CB2411"/>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CB2411"/>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CB2411"/>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CB241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B2411"/>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CB241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B2411"/>
    <w:rPr>
      <w:b/>
      <w:sz w:val="28"/>
    </w:rPr>
  </w:style>
  <w:style w:type="character" w:customStyle="1" w:styleId="SourcenameChar">
    <w:name w:val="Source name Char"/>
    <w:link w:val="Sourcename"/>
    <w:locked/>
    <w:rsid w:val="00CB241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B2411"/>
    <w:rPr>
      <w:b/>
      <w:bCs/>
      <w:sz w:val="20"/>
    </w:rPr>
  </w:style>
  <w:style w:type="character" w:customStyle="1" w:styleId="underlinedcardChar">
    <w:name w:val="underlined card Char"/>
    <w:link w:val="underlinedcard0"/>
    <w:locked/>
    <w:rsid w:val="00CB241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B2411"/>
    <w:rPr>
      <w:sz w:val="24"/>
      <w:u w:val="single"/>
    </w:rPr>
  </w:style>
  <w:style w:type="paragraph" w:customStyle="1" w:styleId="FullText">
    <w:name w:val="Full Text"/>
    <w:basedOn w:val="Normal"/>
    <w:uiPriority w:val="99"/>
    <w:qFormat/>
    <w:rsid w:val="00CB2411"/>
    <w:rPr>
      <w:rFonts w:eastAsia="Times New Roman"/>
    </w:rPr>
  </w:style>
  <w:style w:type="character" w:customStyle="1" w:styleId="TextUnderlineChar">
    <w:name w:val="Text Underline Char"/>
    <w:link w:val="TextUnderline"/>
    <w:locked/>
    <w:rsid w:val="00CB241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B2411"/>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CB241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B2411"/>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CB241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B2411"/>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CB2411"/>
    <w:pPr>
      <w:spacing w:before="240"/>
      <w:outlineLvl w:val="2"/>
    </w:pPr>
    <w:rPr>
      <w:rFonts w:eastAsia="Times New Roman"/>
      <w:b/>
    </w:rPr>
  </w:style>
  <w:style w:type="character" w:customStyle="1" w:styleId="CiteCardChar">
    <w:name w:val="Cite_Card Char"/>
    <w:link w:val="CiteCard0"/>
    <w:locked/>
    <w:rsid w:val="00CB2411"/>
    <w:rPr>
      <w:rFonts w:ascii="Times New Roman" w:eastAsia="Times New Roman" w:hAnsi="Times New Roman" w:cs="Arial"/>
      <w:bCs/>
      <w:sz w:val="20"/>
      <w:szCs w:val="20"/>
    </w:rPr>
  </w:style>
  <w:style w:type="paragraph" w:customStyle="1" w:styleId="CiteCard0">
    <w:name w:val="Cite_Card"/>
    <w:link w:val="CiteCardChar"/>
    <w:qFormat/>
    <w:rsid w:val="00CB2411"/>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B2411"/>
    <w:pPr>
      <w:widowControl w:val="0"/>
    </w:pPr>
    <w:rPr>
      <w:rFonts w:eastAsia="MS Mincho"/>
      <w:color w:val="auto"/>
    </w:rPr>
  </w:style>
  <w:style w:type="paragraph" w:customStyle="1" w:styleId="dropcap">
    <w:name w:val="dropcap"/>
    <w:basedOn w:val="Normal"/>
    <w:uiPriority w:val="99"/>
    <w:qFormat/>
    <w:rsid w:val="00CB2411"/>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CB2411"/>
    <w:rPr>
      <w:rFonts w:ascii="Georgia" w:eastAsia="Times New Roman" w:hAnsi="Georgia"/>
      <w:sz w:val="22"/>
      <w:u w:val="single"/>
    </w:rPr>
  </w:style>
  <w:style w:type="paragraph" w:customStyle="1" w:styleId="StyleStyle49pt6">
    <w:name w:val="Style Style4 + 9 pt6"/>
    <w:basedOn w:val="Style4"/>
    <w:link w:val="StyleStyle49pt6Char"/>
    <w:qFormat/>
    <w:rsid w:val="00CB2411"/>
    <w:rPr>
      <w:rFonts w:ascii="Georgia" w:hAnsi="Georgia"/>
    </w:rPr>
  </w:style>
  <w:style w:type="character" w:customStyle="1" w:styleId="UnderlineCharCharCharCharChar">
    <w:name w:val="Underline Char Char Char Char Char"/>
    <w:link w:val="UnderlineCharCharCharChar"/>
    <w:locked/>
    <w:rsid w:val="00CB241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B2411"/>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CB241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B2411"/>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B241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B2411"/>
    <w:rPr>
      <w:rFonts w:ascii="Georgia" w:hAnsi="Georgia" w:cs="Calibri"/>
      <w:b/>
      <w:bCs/>
      <w:sz w:val="24"/>
      <w:u w:val="single"/>
    </w:rPr>
  </w:style>
  <w:style w:type="character" w:customStyle="1" w:styleId="DebatenoramlChar">
    <w:name w:val="Debatenoraml Char"/>
    <w:link w:val="Debatenoraml"/>
    <w:locked/>
    <w:rsid w:val="00CB2411"/>
    <w:rPr>
      <w:rFonts w:ascii="Times New Roman" w:hAnsi="Times New Roman" w:cs="Times New Roman"/>
    </w:rPr>
  </w:style>
  <w:style w:type="paragraph" w:customStyle="1" w:styleId="Debatenoraml">
    <w:name w:val="Debatenoraml"/>
    <w:basedOn w:val="NoSpacing"/>
    <w:link w:val="DebatenoramlChar"/>
    <w:qFormat/>
    <w:rsid w:val="00CB2411"/>
    <w:pPr>
      <w:spacing w:line="240" w:lineRule="auto"/>
    </w:pPr>
    <w:rPr>
      <w:rFonts w:ascii="Times New Roman" w:hAnsi="Times New Roman" w:cs="Times New Roman"/>
    </w:rPr>
  </w:style>
  <w:style w:type="paragraph" w:customStyle="1" w:styleId="SynergyTag">
    <w:name w:val="SynergyTag"/>
    <w:basedOn w:val="Normal"/>
    <w:uiPriority w:val="99"/>
    <w:qFormat/>
    <w:rsid w:val="00CB2411"/>
    <w:rPr>
      <w:rFonts w:eastAsia="Calibri"/>
      <w:b/>
    </w:rPr>
  </w:style>
  <w:style w:type="character" w:customStyle="1" w:styleId="QualsChar">
    <w:name w:val="Quals Char"/>
    <w:link w:val="Quals"/>
    <w:locked/>
    <w:rsid w:val="00CB2411"/>
    <w:rPr>
      <w:rFonts w:ascii="Georgia" w:eastAsia="Calibri" w:hAnsi="Georgia"/>
      <w:sz w:val="18"/>
    </w:rPr>
  </w:style>
  <w:style w:type="paragraph" w:customStyle="1" w:styleId="Quals">
    <w:name w:val="Quals"/>
    <w:basedOn w:val="Normal"/>
    <w:link w:val="QualsChar"/>
    <w:qFormat/>
    <w:rsid w:val="00CB2411"/>
    <w:rPr>
      <w:rFonts w:ascii="Georgia" w:eastAsia="Calibri" w:hAnsi="Georgia"/>
      <w:sz w:val="18"/>
    </w:rPr>
  </w:style>
  <w:style w:type="paragraph" w:customStyle="1" w:styleId="times">
    <w:name w:val="times"/>
    <w:basedOn w:val="Normal"/>
    <w:uiPriority w:val="99"/>
    <w:qFormat/>
    <w:rsid w:val="00CB2411"/>
    <w:pPr>
      <w:spacing w:before="100" w:beforeAutospacing="1" w:after="100" w:afterAutospacing="1"/>
    </w:pPr>
    <w:rPr>
      <w:rFonts w:eastAsia="Times New Roman"/>
    </w:rPr>
  </w:style>
  <w:style w:type="paragraph" w:customStyle="1" w:styleId="BodyA">
    <w:name w:val="Body A"/>
    <w:uiPriority w:val="99"/>
    <w:qFormat/>
    <w:rsid w:val="00CB2411"/>
    <w:rPr>
      <w:rFonts w:ascii="Helvetica" w:eastAsia="ヒラギノ角ゴ Pro W3" w:hAnsi="Helvetica" w:cs="Times New Roman"/>
      <w:color w:val="000000"/>
      <w:szCs w:val="20"/>
    </w:rPr>
  </w:style>
  <w:style w:type="character" w:customStyle="1" w:styleId="StarredChar">
    <w:name w:val="Starred Char"/>
    <w:link w:val="Starred"/>
    <w:locked/>
    <w:rsid w:val="00CB2411"/>
    <w:rPr>
      <w:rFonts w:ascii="Georgia" w:eastAsia="Times New Roman" w:hAnsi="Georgia"/>
      <w:b/>
      <w:caps/>
      <w:szCs w:val="28"/>
      <w:u w:val="single"/>
    </w:rPr>
  </w:style>
  <w:style w:type="paragraph" w:customStyle="1" w:styleId="Starred">
    <w:name w:val="Starred"/>
    <w:basedOn w:val="Normal"/>
    <w:link w:val="StarredChar"/>
    <w:qFormat/>
    <w:rsid w:val="00CB2411"/>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CB2411"/>
    <w:rPr>
      <w:rFonts w:ascii="Georgia" w:eastAsia="Times New Roman" w:hAnsi="Georgia"/>
      <w:b/>
      <w:caps/>
      <w:szCs w:val="28"/>
      <w:u w:val="single"/>
    </w:rPr>
  </w:style>
  <w:style w:type="paragraph" w:customStyle="1" w:styleId="NotStarred">
    <w:name w:val="NotStarred"/>
    <w:basedOn w:val="Normal"/>
    <w:link w:val="NotStarredChar"/>
    <w:qFormat/>
    <w:rsid w:val="00CB2411"/>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CB2411"/>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B241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B2411"/>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CB2411"/>
    <w:rPr>
      <w:rFonts w:ascii="Georgia" w:eastAsia="Calibri" w:hAnsi="Georgia"/>
      <w:b/>
    </w:rPr>
  </w:style>
  <w:style w:type="paragraph" w:customStyle="1" w:styleId="H4Tag">
    <w:name w:val="H4 (Tag)"/>
    <w:basedOn w:val="Normal"/>
    <w:link w:val="H4TagChar1"/>
    <w:qFormat/>
    <w:rsid w:val="00CB2411"/>
    <w:rPr>
      <w:rFonts w:ascii="Georgia" w:eastAsia="Calibri" w:hAnsi="Georgia"/>
      <w:b/>
      <w:sz w:val="24"/>
    </w:rPr>
  </w:style>
  <w:style w:type="paragraph" w:customStyle="1" w:styleId="CM25">
    <w:name w:val="CM25"/>
    <w:basedOn w:val="Default"/>
    <w:next w:val="Default"/>
    <w:uiPriority w:val="99"/>
    <w:qFormat/>
    <w:rsid w:val="00CB2411"/>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B2411"/>
    <w:rPr>
      <w:rFonts w:ascii="Georgia" w:hAnsi="Georgia"/>
      <w:b/>
    </w:rPr>
  </w:style>
  <w:style w:type="paragraph" w:customStyle="1" w:styleId="Debate-CardTagandCite-F6">
    <w:name w:val="Debate- Card Tag and Cite- F6"/>
    <w:basedOn w:val="Normal"/>
    <w:link w:val="Debate-CardTagandCite-F6Char"/>
    <w:qFormat/>
    <w:rsid w:val="00CB2411"/>
    <w:pPr>
      <w:contextualSpacing/>
    </w:pPr>
    <w:rPr>
      <w:rFonts w:ascii="Georgia" w:hAnsi="Georgia"/>
      <w:b/>
      <w:sz w:val="24"/>
    </w:rPr>
  </w:style>
  <w:style w:type="character" w:customStyle="1" w:styleId="CardtextChar4">
    <w:name w:val="Card text Char"/>
    <w:link w:val="Cardtext3"/>
    <w:locked/>
    <w:rsid w:val="00CB2411"/>
    <w:rPr>
      <w:rFonts w:ascii="Arial Narrow" w:hAnsi="Arial Narrow"/>
      <w:u w:val="single"/>
    </w:rPr>
  </w:style>
  <w:style w:type="paragraph" w:customStyle="1" w:styleId="Cardtext3">
    <w:name w:val="Card text"/>
    <w:link w:val="CardtextChar4"/>
    <w:qFormat/>
    <w:rsid w:val="00CB2411"/>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CB2411"/>
    <w:rPr>
      <w:rFonts w:ascii="Georgia" w:eastAsia="Times New Roman" w:hAnsi="Georgia"/>
      <w:b/>
      <w:szCs w:val="28"/>
      <w:u w:val="single"/>
    </w:rPr>
  </w:style>
  <w:style w:type="paragraph" w:customStyle="1" w:styleId="NewHeading2">
    <w:name w:val="NewHeading2"/>
    <w:basedOn w:val="Normal"/>
    <w:link w:val="NewHeading2Char"/>
    <w:qFormat/>
    <w:rsid w:val="00CB2411"/>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CB2411"/>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CB2411"/>
    <w:rPr>
      <w:rFonts w:eastAsia="Calibri"/>
    </w:rPr>
  </w:style>
  <w:style w:type="paragraph" w:customStyle="1" w:styleId="TagLine">
    <w:name w:val="Tag Line"/>
    <w:basedOn w:val="Normal"/>
    <w:next w:val="FullText"/>
    <w:uiPriority w:val="99"/>
    <w:qFormat/>
    <w:rsid w:val="00CB2411"/>
    <w:rPr>
      <w:rFonts w:ascii="Arial Narrow" w:eastAsia="Times New Roman" w:hAnsi="Arial Narrow"/>
      <w:b/>
      <w:sz w:val="28"/>
    </w:rPr>
  </w:style>
  <w:style w:type="paragraph" w:customStyle="1" w:styleId="Card6pt">
    <w:name w:val="Card 6pt"/>
    <w:basedOn w:val="Normal"/>
    <w:uiPriority w:val="99"/>
    <w:qFormat/>
    <w:rsid w:val="00CB2411"/>
    <w:pPr>
      <w:ind w:left="288" w:right="288"/>
    </w:pPr>
    <w:rPr>
      <w:rFonts w:ascii="Georgia" w:eastAsia="Calibri" w:hAnsi="Georgia"/>
      <w:color w:val="000000"/>
      <w:sz w:val="12"/>
      <w:szCs w:val="20"/>
    </w:rPr>
  </w:style>
  <w:style w:type="character" w:customStyle="1" w:styleId="FullCiteChar">
    <w:name w:val="Full Cite Char"/>
    <w:link w:val="FullCite"/>
    <w:locked/>
    <w:rsid w:val="00CB2411"/>
    <w:rPr>
      <w:rFonts w:ascii="Garamond" w:eastAsia="Calibri" w:hAnsi="Garamond"/>
    </w:rPr>
  </w:style>
  <w:style w:type="paragraph" w:customStyle="1" w:styleId="FullCite">
    <w:name w:val="Full Cite"/>
    <w:basedOn w:val="Normal"/>
    <w:next w:val="Normal"/>
    <w:link w:val="FullCiteChar"/>
    <w:qFormat/>
    <w:rsid w:val="00CB2411"/>
    <w:rPr>
      <w:rFonts w:ascii="Garamond" w:eastAsia="Calibri" w:hAnsi="Garamond"/>
      <w:sz w:val="24"/>
    </w:rPr>
  </w:style>
  <w:style w:type="character" w:customStyle="1" w:styleId="StyleCardStyleBlackUnderlineChar">
    <w:name w:val="Style Card Style + Black Underline Char"/>
    <w:link w:val="StyleCardStyleBlackUnderline"/>
    <w:locked/>
    <w:rsid w:val="00CB241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B2411"/>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CB2411"/>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CB2411"/>
    <w:rPr>
      <w:rFonts w:ascii="Century Gothic" w:eastAsia="Times New Roman" w:hAnsi="Century Gothic"/>
    </w:rPr>
  </w:style>
  <w:style w:type="character" w:customStyle="1" w:styleId="StylecardThickunderlineChar">
    <w:name w:val="Style card + Thick underline Char"/>
    <w:link w:val="StylecardThickunderline"/>
    <w:locked/>
    <w:rsid w:val="00CB241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CB2411"/>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CB241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CB2411"/>
    <w:pPr>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CB2411"/>
    <w:pPr>
      <w:spacing w:after="200" w:line="276" w:lineRule="auto"/>
    </w:pPr>
    <w:rPr>
      <w:rFonts w:eastAsia="Calibri"/>
      <w:color w:val="auto"/>
      <w:sz w:val="22"/>
    </w:rPr>
  </w:style>
  <w:style w:type="paragraph" w:customStyle="1" w:styleId="font-null">
    <w:name w:val="font-null"/>
    <w:basedOn w:val="Normal"/>
    <w:uiPriority w:val="99"/>
    <w:qFormat/>
    <w:rsid w:val="00CB2411"/>
    <w:pPr>
      <w:spacing w:before="100" w:beforeAutospacing="1" w:after="100" w:afterAutospacing="1"/>
    </w:pPr>
    <w:rPr>
      <w:rFonts w:eastAsia="Times New Roman"/>
    </w:rPr>
  </w:style>
  <w:style w:type="paragraph" w:customStyle="1" w:styleId="rteindent1">
    <w:name w:val="rteindent1"/>
    <w:basedOn w:val="Normal"/>
    <w:uiPriority w:val="99"/>
    <w:qFormat/>
    <w:rsid w:val="00CB2411"/>
    <w:pPr>
      <w:spacing w:before="100" w:beforeAutospacing="1" w:after="100" w:afterAutospacing="1"/>
    </w:pPr>
    <w:rPr>
      <w:rFonts w:eastAsia="Times New Roman"/>
    </w:rPr>
  </w:style>
  <w:style w:type="paragraph" w:customStyle="1" w:styleId="Pa12">
    <w:name w:val="Pa12"/>
    <w:basedOn w:val="Default"/>
    <w:next w:val="Default"/>
    <w:uiPriority w:val="99"/>
    <w:qFormat/>
    <w:rsid w:val="00CB2411"/>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B2411"/>
    <w:pPr>
      <w:spacing w:before="100" w:beforeAutospacing="1" w:after="100" w:afterAutospacing="1"/>
    </w:pPr>
    <w:rPr>
      <w:rFonts w:eastAsia="Times New Roman"/>
    </w:rPr>
  </w:style>
  <w:style w:type="paragraph" w:customStyle="1" w:styleId="featuretitle">
    <w:name w:val="feature_title"/>
    <w:basedOn w:val="Normal"/>
    <w:uiPriority w:val="99"/>
    <w:qFormat/>
    <w:rsid w:val="00CB2411"/>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CB2411"/>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CB2411"/>
    <w:pPr>
      <w:spacing w:before="100" w:beforeAutospacing="1" w:after="100" w:afterAutospacing="1"/>
    </w:pPr>
    <w:rPr>
      <w:rFonts w:eastAsia="Times New Roman"/>
    </w:rPr>
  </w:style>
  <w:style w:type="paragraph" w:customStyle="1" w:styleId="class">
    <w:name w:val="class"/>
    <w:basedOn w:val="Normal"/>
    <w:uiPriority w:val="99"/>
    <w:qFormat/>
    <w:rsid w:val="00CB2411"/>
    <w:pPr>
      <w:spacing w:before="100" w:beforeAutospacing="1" w:after="100" w:afterAutospacing="1"/>
    </w:pPr>
    <w:rPr>
      <w:rFonts w:eastAsia="Times New Roman"/>
    </w:rPr>
  </w:style>
  <w:style w:type="character" w:customStyle="1" w:styleId="blocktitleChar0">
    <w:name w:val="block title Char"/>
    <w:link w:val="blocktitle0"/>
    <w:locked/>
    <w:rsid w:val="00CB2411"/>
    <w:rPr>
      <w:rFonts w:ascii="Calibri" w:eastAsia="Calibri" w:hAnsi="Calibri"/>
      <w:b/>
      <w:caps/>
      <w:sz w:val="28"/>
      <w:szCs w:val="28"/>
      <w:lang w:val="es-ES"/>
    </w:rPr>
  </w:style>
  <w:style w:type="paragraph" w:customStyle="1" w:styleId="Pa6">
    <w:name w:val="Pa6"/>
    <w:basedOn w:val="Normal"/>
    <w:next w:val="Normal"/>
    <w:uiPriority w:val="99"/>
    <w:qFormat/>
    <w:rsid w:val="00CB2411"/>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CB2411"/>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CB2411"/>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CB2411"/>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CB2411"/>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CB2411"/>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CB241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B2411"/>
    <w:rPr>
      <w:rFonts w:ascii="Georgia" w:eastAsia="SimSun" w:hAnsi="Georgia"/>
      <w:b/>
      <w:bCs/>
      <w:sz w:val="24"/>
    </w:rPr>
  </w:style>
  <w:style w:type="paragraph" w:customStyle="1" w:styleId="summary">
    <w:name w:val="summary"/>
    <w:basedOn w:val="Normal"/>
    <w:uiPriority w:val="99"/>
    <w:qFormat/>
    <w:rsid w:val="00CB2411"/>
    <w:pPr>
      <w:spacing w:before="100" w:beforeAutospacing="1" w:after="100" w:afterAutospacing="1"/>
    </w:pPr>
    <w:rPr>
      <w:rFonts w:eastAsia="Times New Roman"/>
    </w:rPr>
  </w:style>
  <w:style w:type="paragraph" w:customStyle="1" w:styleId="Caption2">
    <w:name w:val="Caption2"/>
    <w:basedOn w:val="Normal"/>
    <w:uiPriority w:val="99"/>
    <w:qFormat/>
    <w:rsid w:val="00CB2411"/>
    <w:pPr>
      <w:spacing w:before="100" w:beforeAutospacing="1" w:after="100" w:afterAutospacing="1"/>
    </w:pPr>
    <w:rPr>
      <w:rFonts w:eastAsia="Times New Roman"/>
    </w:rPr>
  </w:style>
  <w:style w:type="character" w:customStyle="1" w:styleId="MTDisplayEquationChar">
    <w:name w:val="MTDisplayEquation Char"/>
    <w:link w:val="MTDisplayEquation"/>
    <w:locked/>
    <w:rsid w:val="00CB241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B2411"/>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CB2411"/>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CB2411"/>
    <w:pPr>
      <w:ind w:left="288"/>
    </w:pPr>
    <w:rPr>
      <w:rFonts w:ascii="Garamond" w:eastAsia="Times New Roman" w:hAnsi="Garamond"/>
    </w:rPr>
  </w:style>
  <w:style w:type="paragraph" w:customStyle="1" w:styleId="AAAcard">
    <w:name w:val="AAAcard"/>
    <w:basedOn w:val="Normal"/>
    <w:uiPriority w:val="99"/>
    <w:qFormat/>
    <w:rsid w:val="00CB2411"/>
    <w:pPr>
      <w:ind w:left="288" w:right="288"/>
    </w:pPr>
    <w:rPr>
      <w:rFonts w:eastAsia="Times New Roman"/>
    </w:rPr>
  </w:style>
  <w:style w:type="paragraph" w:customStyle="1" w:styleId="Caption3">
    <w:name w:val="Caption3"/>
    <w:basedOn w:val="Normal"/>
    <w:uiPriority w:val="99"/>
    <w:qFormat/>
    <w:rsid w:val="00CB2411"/>
    <w:pPr>
      <w:spacing w:before="100" w:beforeAutospacing="1" w:after="100" w:afterAutospacing="1"/>
    </w:pPr>
    <w:rPr>
      <w:rFonts w:eastAsia="Times New Roman"/>
    </w:rPr>
  </w:style>
  <w:style w:type="paragraph" w:customStyle="1" w:styleId="body-12-5">
    <w:name w:val="body-12-5"/>
    <w:basedOn w:val="Normal"/>
    <w:uiPriority w:val="99"/>
    <w:qFormat/>
    <w:rsid w:val="00CB2411"/>
    <w:pPr>
      <w:spacing w:before="100" w:beforeAutospacing="1" w:after="100" w:afterAutospacing="1"/>
    </w:pPr>
    <w:rPr>
      <w:rFonts w:eastAsia="Times New Roman"/>
    </w:rPr>
  </w:style>
  <w:style w:type="paragraph" w:customStyle="1" w:styleId="infuse">
    <w:name w:val="infuse"/>
    <w:basedOn w:val="Normal"/>
    <w:uiPriority w:val="99"/>
    <w:qFormat/>
    <w:rsid w:val="00CB2411"/>
    <w:pPr>
      <w:spacing w:before="100" w:beforeAutospacing="1" w:after="100" w:afterAutospacing="1"/>
    </w:pPr>
    <w:rPr>
      <w:rFonts w:eastAsia="Times New Roman"/>
    </w:rPr>
  </w:style>
  <w:style w:type="paragraph" w:customStyle="1" w:styleId="fontreg">
    <w:name w:val="font_reg"/>
    <w:basedOn w:val="Normal"/>
    <w:uiPriority w:val="99"/>
    <w:qFormat/>
    <w:rsid w:val="00CB2411"/>
    <w:pPr>
      <w:spacing w:before="100" w:beforeAutospacing="1" w:after="100" w:afterAutospacing="1"/>
    </w:pPr>
    <w:rPr>
      <w:rFonts w:eastAsia="Times New Roman"/>
    </w:rPr>
  </w:style>
  <w:style w:type="paragraph" w:customStyle="1" w:styleId="CITEF3">
    <w:name w:val="CITE F3"/>
    <w:uiPriority w:val="99"/>
    <w:qFormat/>
    <w:rsid w:val="00CB2411"/>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CB241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B241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B241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B2411"/>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CB2411"/>
    <w:pPr>
      <w:ind w:left="144"/>
    </w:pPr>
    <w:rPr>
      <w:rFonts w:ascii="Cambria" w:eastAsia="Calibri" w:hAnsi="Cambria"/>
    </w:rPr>
  </w:style>
  <w:style w:type="paragraph" w:customStyle="1" w:styleId="FreeFormA">
    <w:name w:val="Free Form A"/>
    <w:autoRedefine/>
    <w:uiPriority w:val="99"/>
    <w:qFormat/>
    <w:rsid w:val="00CB2411"/>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CB2411"/>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CB241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CB2411"/>
    <w:rPr>
      <w:rFonts w:ascii="Times New Roman" w:eastAsia="Times New Roman" w:hAnsi="Times New Roman" w:cs="Times New Roman"/>
      <w:sz w:val="10"/>
    </w:rPr>
  </w:style>
  <w:style w:type="paragraph" w:customStyle="1" w:styleId="subheader">
    <w:name w:val="subheader"/>
    <w:basedOn w:val="Normal"/>
    <w:uiPriority w:val="99"/>
    <w:qFormat/>
    <w:rsid w:val="00CB2411"/>
    <w:pPr>
      <w:spacing w:before="100" w:beforeAutospacing="1" w:after="100" w:afterAutospacing="1"/>
    </w:pPr>
    <w:rPr>
      <w:rFonts w:eastAsia="Times New Roman"/>
    </w:rPr>
  </w:style>
  <w:style w:type="paragraph" w:customStyle="1" w:styleId="firstletter">
    <w:name w:val="firstletter"/>
    <w:basedOn w:val="Normal"/>
    <w:uiPriority w:val="99"/>
    <w:qFormat/>
    <w:rsid w:val="00CB2411"/>
    <w:pPr>
      <w:spacing w:before="100" w:beforeAutospacing="1" w:after="100" w:afterAutospacing="1"/>
    </w:pPr>
    <w:rPr>
      <w:rFonts w:eastAsia="Times New Roman"/>
    </w:rPr>
  </w:style>
  <w:style w:type="paragraph" w:customStyle="1" w:styleId="more">
    <w:name w:val="more"/>
    <w:basedOn w:val="Normal"/>
    <w:uiPriority w:val="99"/>
    <w:qFormat/>
    <w:rsid w:val="00CB2411"/>
    <w:pPr>
      <w:spacing w:before="100" w:beforeAutospacing="1" w:after="100" w:afterAutospacing="1"/>
    </w:pPr>
    <w:rPr>
      <w:rFonts w:eastAsia="Times New Roman"/>
    </w:rPr>
  </w:style>
  <w:style w:type="paragraph" w:customStyle="1" w:styleId="story">
    <w:name w:val="story"/>
    <w:basedOn w:val="Normal"/>
    <w:uiPriority w:val="99"/>
    <w:qFormat/>
    <w:rsid w:val="00CB2411"/>
    <w:pPr>
      <w:spacing w:before="100" w:beforeAutospacing="1" w:after="100" w:afterAutospacing="1"/>
    </w:pPr>
    <w:rPr>
      <w:rFonts w:eastAsia="Times New Roman"/>
    </w:rPr>
  </w:style>
  <w:style w:type="paragraph" w:customStyle="1" w:styleId="H1numbered">
    <w:name w:val="H1 numbered"/>
    <w:basedOn w:val="Normal"/>
    <w:uiPriority w:val="99"/>
    <w:qFormat/>
    <w:rsid w:val="00CB2411"/>
    <w:pPr>
      <w:pageBreakBefore/>
      <w:widowControl w:val="0"/>
      <w:numPr>
        <w:numId w:val="13"/>
      </w:numPr>
      <w:pBdr>
        <w:top w:val="single" w:sz="6" w:space="28" w:color="auto"/>
        <w:bottom w:val="single" w:sz="6" w:space="14" w:color="auto"/>
      </w:pBdr>
      <w:tabs>
        <w:tab w:val="clear" w:pos="680"/>
        <w:tab w:val="num" w:pos="1440"/>
      </w:tabs>
      <w:suppressAutoHyphens/>
      <w:autoSpaceDE w:val="0"/>
      <w:autoSpaceDN w:val="0"/>
      <w:adjustRightInd w:val="0"/>
      <w:spacing w:before="283" w:after="170" w:line="288" w:lineRule="auto"/>
      <w:ind w:left="1440" w:hanging="360"/>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CB2411"/>
    <w:pPr>
      <w:widowControl w:val="0"/>
      <w:numPr>
        <w:ilvl w:val="1"/>
        <w:numId w:val="13"/>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CB2411"/>
    <w:pPr>
      <w:spacing w:before="100" w:beforeAutospacing="1" w:after="100" w:afterAutospacing="1"/>
    </w:pPr>
    <w:rPr>
      <w:rFonts w:eastAsia="Times New Roman"/>
    </w:rPr>
  </w:style>
  <w:style w:type="paragraph" w:customStyle="1" w:styleId="image-caption">
    <w:name w:val="image-caption"/>
    <w:basedOn w:val="Normal"/>
    <w:uiPriority w:val="99"/>
    <w:qFormat/>
    <w:rsid w:val="00CB2411"/>
    <w:pPr>
      <w:spacing w:before="100" w:beforeAutospacing="1" w:after="100" w:afterAutospacing="1"/>
    </w:pPr>
    <w:rPr>
      <w:rFonts w:eastAsia="Times New Roman"/>
    </w:rPr>
  </w:style>
  <w:style w:type="paragraph" w:customStyle="1" w:styleId="imagecontain">
    <w:name w:val="imagecontain"/>
    <w:basedOn w:val="Normal"/>
    <w:uiPriority w:val="99"/>
    <w:qFormat/>
    <w:rsid w:val="00CB2411"/>
    <w:pPr>
      <w:spacing w:before="100" w:beforeAutospacing="1" w:after="100" w:afterAutospacing="1"/>
    </w:pPr>
    <w:rPr>
      <w:rFonts w:eastAsia="Times New Roman"/>
    </w:rPr>
  </w:style>
  <w:style w:type="paragraph" w:customStyle="1" w:styleId="CM62">
    <w:name w:val="CM62"/>
    <w:basedOn w:val="Normal"/>
    <w:next w:val="Normal"/>
    <w:uiPriority w:val="99"/>
    <w:qFormat/>
    <w:rsid w:val="00CB2411"/>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CB2411"/>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CB2411"/>
    <w:pPr>
      <w:widowControl w:val="0"/>
      <w:spacing w:after="63"/>
    </w:pPr>
    <w:rPr>
      <w:rFonts w:ascii="Arial" w:hAnsi="Arial"/>
      <w:color w:val="auto"/>
    </w:rPr>
  </w:style>
  <w:style w:type="paragraph" w:customStyle="1" w:styleId="CM35">
    <w:name w:val="CM35"/>
    <w:basedOn w:val="Default"/>
    <w:next w:val="Default"/>
    <w:uiPriority w:val="99"/>
    <w:qFormat/>
    <w:rsid w:val="00CB241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B2411"/>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B241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B2411"/>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B241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B2411"/>
    <w:rPr>
      <w:rFonts w:ascii="Georgia" w:hAnsi="Georgia"/>
      <w:sz w:val="24"/>
      <w:szCs w:val="24"/>
      <w:lang w:val="x-none" w:eastAsia="x-none"/>
    </w:rPr>
  </w:style>
  <w:style w:type="character" w:customStyle="1" w:styleId="StyleCards11ptUnderlineChar">
    <w:name w:val="Style Cards + 11 pt Underline Char"/>
    <w:link w:val="StyleCards11ptUnderline"/>
    <w:locked/>
    <w:rsid w:val="00CB241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B2411"/>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CB241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B2411"/>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B241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B2411"/>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CB241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B2411"/>
    <w:rPr>
      <w:rFonts w:ascii="Georgia" w:hAnsi="Georgia"/>
      <w:sz w:val="24"/>
      <w:lang w:val="x-none" w:eastAsia="x-none"/>
    </w:rPr>
  </w:style>
  <w:style w:type="character" w:customStyle="1" w:styleId="NormalFontChar">
    <w:name w:val="Normal Font Char"/>
    <w:link w:val="NormalFont"/>
    <w:locked/>
    <w:rsid w:val="00CB2411"/>
    <w:rPr>
      <w:rFonts w:ascii="Times New Roman" w:eastAsia="Times New Roman" w:hAnsi="Times New Roman" w:cs="Times New Roman"/>
      <w:sz w:val="20"/>
      <w:szCs w:val="20"/>
    </w:rPr>
  </w:style>
  <w:style w:type="paragraph" w:customStyle="1" w:styleId="NormalFont">
    <w:name w:val="Normal Font"/>
    <w:link w:val="NormalFontChar"/>
    <w:qFormat/>
    <w:rsid w:val="00CB2411"/>
    <w:rPr>
      <w:rFonts w:ascii="Times New Roman" w:eastAsia="Times New Roman" w:hAnsi="Times New Roman" w:cs="Times New Roman"/>
      <w:sz w:val="20"/>
      <w:szCs w:val="20"/>
    </w:rPr>
  </w:style>
  <w:style w:type="paragraph" w:customStyle="1" w:styleId="StyleSmall11pt">
    <w:name w:val="Style Small + 11 pt"/>
    <w:uiPriority w:val="99"/>
    <w:qFormat/>
    <w:rsid w:val="00CB2411"/>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CB241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B2411"/>
    <w:rPr>
      <w:u w:val="single"/>
      <w:lang w:val="x-none" w:eastAsia="x-none"/>
    </w:rPr>
  </w:style>
  <w:style w:type="character" w:customStyle="1" w:styleId="StyleNormalFont11ptBoldUnderlineChar">
    <w:name w:val="Style Normal Font + 11 pt Bold Underline Char"/>
    <w:link w:val="StyleNormalFont11ptBoldUnderline"/>
    <w:locked/>
    <w:rsid w:val="00CB241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B2411"/>
    <w:rPr>
      <w:b/>
      <w:bCs/>
      <w:u w:val="single"/>
      <w:lang w:val="x-none" w:eastAsia="x-none"/>
    </w:rPr>
  </w:style>
  <w:style w:type="paragraph" w:customStyle="1" w:styleId="Smallfont0">
    <w:name w:val="Smallfont"/>
    <w:basedOn w:val="Normal"/>
    <w:uiPriority w:val="99"/>
    <w:qFormat/>
    <w:rsid w:val="00CB2411"/>
    <w:rPr>
      <w:rFonts w:eastAsia="Times New Roman"/>
      <w:sz w:val="15"/>
    </w:rPr>
  </w:style>
  <w:style w:type="paragraph" w:customStyle="1" w:styleId="formatvorlage2">
    <w:name w:val="formatvorlage2"/>
    <w:basedOn w:val="Normal"/>
    <w:uiPriority w:val="99"/>
    <w:qFormat/>
    <w:rsid w:val="00CB2411"/>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CB241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B2411"/>
    <w:pPr>
      <w:pBdr>
        <w:bottom w:val="none" w:sz="0" w:space="0" w:color="auto"/>
      </w:pBdr>
      <w:spacing w:after="0" w:line="259" w:lineRule="auto"/>
      <w:contextualSpacing w:val="0"/>
      <w:jc w:val="center"/>
    </w:pPr>
    <w:rPr>
      <w:rFonts w:ascii="Georgia" w:eastAsia="Times New Roman" w:hAnsi="Georgia"/>
      <w:b/>
      <w:bCs w:val="0"/>
      <w:spacing w:val="0"/>
      <w:sz w:val="20"/>
      <w:lang w:val="x-none" w:eastAsia="x-none"/>
    </w:rPr>
  </w:style>
  <w:style w:type="character" w:customStyle="1" w:styleId="StyleTitle11ptNotBoldNounderlineChar">
    <w:name w:val="Style Title + 11 pt Not Bold No underline Char"/>
    <w:link w:val="StyleTitle11ptNotBoldNounderline"/>
    <w:locked/>
    <w:rsid w:val="00CB241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B2411"/>
    <w:pPr>
      <w:pBdr>
        <w:bottom w:val="none" w:sz="0" w:space="0" w:color="auto"/>
      </w:pBdr>
      <w:spacing w:after="0" w:line="259" w:lineRule="auto"/>
      <w:contextualSpacing w:val="0"/>
      <w:jc w:val="center"/>
    </w:pPr>
    <w:rPr>
      <w:rFonts w:ascii="Georgia" w:eastAsia="Times New Roman" w:hAnsi="Georgia"/>
      <w:bCs w:val="0"/>
      <w:spacing w:val="0"/>
      <w:sz w:val="20"/>
      <w:lang w:val="x-none" w:eastAsia="x-none"/>
    </w:rPr>
  </w:style>
  <w:style w:type="character" w:customStyle="1" w:styleId="HotRouteCharCharCharCharCharChar">
    <w:name w:val="Hot Route! Char Char Char Char Char Char"/>
    <w:link w:val="HotRouteCharCharCharCharChar"/>
    <w:locked/>
    <w:rsid w:val="00CB241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B2411"/>
    <w:pPr>
      <w:ind w:left="144"/>
    </w:pPr>
    <w:rPr>
      <w:rFonts w:ascii="Georgia" w:eastAsia="Times New Roman" w:hAnsi="Georgia"/>
      <w:sz w:val="24"/>
      <w:lang w:val="x-none" w:eastAsia="x-none"/>
    </w:rPr>
  </w:style>
  <w:style w:type="paragraph" w:customStyle="1" w:styleId="deck">
    <w:name w:val="deck"/>
    <w:basedOn w:val="Normal"/>
    <w:uiPriority w:val="99"/>
    <w:qFormat/>
    <w:rsid w:val="00CB2411"/>
    <w:pPr>
      <w:spacing w:before="100" w:beforeAutospacing="1" w:after="100" w:afterAutospacing="1"/>
    </w:pPr>
    <w:rPr>
      <w:rFonts w:eastAsia="Times New Roman"/>
    </w:rPr>
  </w:style>
  <w:style w:type="paragraph" w:customStyle="1" w:styleId="i1">
    <w:name w:val="i1"/>
    <w:basedOn w:val="Normal"/>
    <w:uiPriority w:val="99"/>
    <w:qFormat/>
    <w:rsid w:val="00CB2411"/>
    <w:pPr>
      <w:spacing w:before="100" w:beforeAutospacing="1" w:after="100" w:afterAutospacing="1"/>
    </w:pPr>
    <w:rPr>
      <w:rFonts w:eastAsia="Times New Roman"/>
    </w:rPr>
  </w:style>
  <w:style w:type="paragraph" w:customStyle="1" w:styleId="question">
    <w:name w:val="question"/>
    <w:basedOn w:val="Normal"/>
    <w:uiPriority w:val="99"/>
    <w:qFormat/>
    <w:rsid w:val="00CB2411"/>
    <w:pPr>
      <w:spacing w:before="100" w:beforeAutospacing="1" w:after="100" w:afterAutospacing="1"/>
    </w:pPr>
    <w:rPr>
      <w:rFonts w:eastAsia="Times New Roman"/>
    </w:rPr>
  </w:style>
  <w:style w:type="paragraph" w:customStyle="1" w:styleId="bodycopy">
    <w:name w:val="bodycopy"/>
    <w:basedOn w:val="Normal"/>
    <w:uiPriority w:val="99"/>
    <w:qFormat/>
    <w:rsid w:val="00CB2411"/>
    <w:pPr>
      <w:spacing w:before="100" w:beforeAutospacing="1" w:after="100" w:afterAutospacing="1"/>
    </w:pPr>
    <w:rPr>
      <w:rFonts w:eastAsia="Times New Roman"/>
    </w:rPr>
  </w:style>
  <w:style w:type="paragraph" w:customStyle="1" w:styleId="Fifth">
    <w:name w:val="Fifth"/>
    <w:basedOn w:val="Normal"/>
    <w:link w:val="FifthChar"/>
    <w:uiPriority w:val="99"/>
    <w:qFormat/>
    <w:rsid w:val="00CB2411"/>
    <w:rPr>
      <w:rFonts w:eastAsia="Calibri"/>
    </w:rPr>
  </w:style>
  <w:style w:type="paragraph" w:customStyle="1" w:styleId="NoteLevel22">
    <w:name w:val="Note Level 22"/>
    <w:basedOn w:val="Normal"/>
    <w:next w:val="Normal"/>
    <w:uiPriority w:val="99"/>
    <w:qFormat/>
    <w:rsid w:val="00CB2411"/>
    <w:pPr>
      <w:keepNext/>
      <w:ind w:left="288" w:right="288"/>
    </w:pPr>
    <w:rPr>
      <w:rFonts w:ascii="Georgia" w:eastAsia="MS Gothic" w:hAnsi="Georgia"/>
      <w:szCs w:val="20"/>
    </w:rPr>
  </w:style>
  <w:style w:type="paragraph" w:customStyle="1" w:styleId="wp-caption-text">
    <w:name w:val="wp-caption-text"/>
    <w:basedOn w:val="Normal"/>
    <w:uiPriority w:val="99"/>
    <w:qFormat/>
    <w:rsid w:val="00CB2411"/>
    <w:pPr>
      <w:spacing w:before="100" w:beforeAutospacing="1" w:after="100" w:afterAutospacing="1"/>
    </w:pPr>
    <w:rPr>
      <w:rFonts w:eastAsia="Times New Roman"/>
    </w:rPr>
  </w:style>
  <w:style w:type="paragraph" w:customStyle="1" w:styleId="svarticle">
    <w:name w:val="svarticle"/>
    <w:basedOn w:val="Normal"/>
    <w:uiPriority w:val="99"/>
    <w:qFormat/>
    <w:rsid w:val="00CB2411"/>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CB2411"/>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CB2411"/>
    <w:pPr>
      <w:spacing w:before="100" w:beforeAutospacing="1" w:after="100" w:afterAutospacing="1"/>
    </w:pPr>
  </w:style>
  <w:style w:type="paragraph" w:customStyle="1" w:styleId="description">
    <w:name w:val="description"/>
    <w:basedOn w:val="Normal"/>
    <w:uiPriority w:val="99"/>
    <w:qFormat/>
    <w:rsid w:val="00CB2411"/>
    <w:pPr>
      <w:spacing w:before="100" w:beforeAutospacing="1" w:after="100" w:afterAutospacing="1"/>
    </w:pPr>
  </w:style>
  <w:style w:type="paragraph" w:customStyle="1" w:styleId="graf">
    <w:name w:val="graf"/>
    <w:basedOn w:val="Normal"/>
    <w:uiPriority w:val="99"/>
    <w:qFormat/>
    <w:rsid w:val="00CB2411"/>
    <w:pPr>
      <w:spacing w:before="100" w:beforeAutospacing="1" w:after="100" w:afterAutospacing="1"/>
    </w:pPr>
  </w:style>
  <w:style w:type="paragraph" w:customStyle="1" w:styleId="column">
    <w:name w:val="column"/>
    <w:basedOn w:val="Normal"/>
    <w:uiPriority w:val="99"/>
    <w:qFormat/>
    <w:rsid w:val="00CB2411"/>
    <w:pPr>
      <w:spacing w:before="100" w:beforeAutospacing="1" w:after="100" w:afterAutospacing="1"/>
    </w:pPr>
  </w:style>
  <w:style w:type="paragraph" w:customStyle="1" w:styleId="recirc-container">
    <w:name w:val="recirc-container"/>
    <w:basedOn w:val="Normal"/>
    <w:uiPriority w:val="99"/>
    <w:qFormat/>
    <w:rsid w:val="00CB2411"/>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CB2411"/>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CB2411"/>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CB2411"/>
    <w:pPr>
      <w:spacing w:before="100" w:beforeAutospacing="1" w:after="100" w:afterAutospacing="1"/>
    </w:pPr>
    <w:rPr>
      <w:rFonts w:ascii="Times New Roman" w:hAnsi="Times New Roman" w:cs="Times New Roman"/>
    </w:rPr>
  </w:style>
  <w:style w:type="character" w:styleId="SubtleEmphasis">
    <w:name w:val="Subtle Emphasis"/>
    <w:uiPriority w:val="19"/>
    <w:qFormat/>
    <w:rsid w:val="00CB2411"/>
    <w:rPr>
      <w:rFonts w:ascii="Georgia" w:hAnsi="Georgia" w:hint="default"/>
      <w:i/>
      <w:iCs/>
      <w:color w:val="808080"/>
    </w:rPr>
  </w:style>
  <w:style w:type="character" w:customStyle="1" w:styleId="cardchar00">
    <w:name w:val="cardchar0"/>
    <w:basedOn w:val="DefaultParagraphFont"/>
    <w:rsid w:val="00CB2411"/>
  </w:style>
  <w:style w:type="character" w:customStyle="1" w:styleId="UnderlineNon-bold">
    <w:name w:val="Underline Non - bold"/>
    <w:rsid w:val="00CB2411"/>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CB2411"/>
  </w:style>
  <w:style w:type="character" w:customStyle="1" w:styleId="StyleHeading4UnderlinedsmalltextGaramondChar">
    <w:name w:val="Style Heading 4Underlinedsmall text + Garamond Char"/>
    <w:link w:val="StyleHeading4UnderlinedsmalltextGaramond"/>
    <w:locked/>
    <w:rsid w:val="00CB2411"/>
    <w:rPr>
      <w:rFonts w:ascii="Calibri" w:hAnsi="Calibri"/>
      <w:sz w:val="22"/>
    </w:rPr>
  </w:style>
  <w:style w:type="character" w:customStyle="1" w:styleId="Heading5Char2">
    <w:name w:val="Heading 5 Char2"/>
    <w:rsid w:val="00CB2411"/>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B2411"/>
    <w:rPr>
      <w:rFonts w:ascii="Arial" w:hAnsi="Arial" w:cs="Arial"/>
      <w:vanish/>
      <w:sz w:val="16"/>
      <w:szCs w:val="16"/>
    </w:rPr>
  </w:style>
  <w:style w:type="paragraph" w:styleId="z-TopofForm">
    <w:name w:val="HTML Top of Form"/>
    <w:basedOn w:val="Normal"/>
    <w:next w:val="Normal"/>
    <w:link w:val="z-TopofFormChar"/>
    <w:hidden/>
    <w:uiPriority w:val="99"/>
    <w:unhideWhenUsed/>
    <w:rsid w:val="00CB2411"/>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B2411"/>
    <w:rPr>
      <w:rFonts w:ascii="Arial" w:hAnsi="Arial" w:cs="Arial"/>
      <w:vanish/>
      <w:sz w:val="16"/>
      <w:szCs w:val="16"/>
    </w:rPr>
  </w:style>
  <w:style w:type="character" w:customStyle="1" w:styleId="z-BottomofFormChar">
    <w:name w:val="z-Bottom of Form Char"/>
    <w:basedOn w:val="DefaultParagraphFont"/>
    <w:link w:val="z-BottomofForm"/>
    <w:uiPriority w:val="99"/>
    <w:rsid w:val="00CB241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B2411"/>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B2411"/>
    <w:rPr>
      <w:rFonts w:ascii="Arial" w:hAnsi="Arial" w:cs="Arial"/>
      <w:vanish/>
      <w:sz w:val="16"/>
      <w:szCs w:val="16"/>
    </w:rPr>
  </w:style>
  <w:style w:type="character" w:customStyle="1" w:styleId="Style2CharChar">
    <w:name w:val="Style2 Char Char"/>
    <w:rsid w:val="00CB2411"/>
    <w:rPr>
      <w:u w:val="thick"/>
      <w:lang w:val="en-US" w:eastAsia="en-US" w:bidi="ar-SA"/>
    </w:rPr>
  </w:style>
  <w:style w:type="character" w:customStyle="1" w:styleId="authordate1">
    <w:name w:val="authordate"/>
    <w:rsid w:val="00CB2411"/>
  </w:style>
  <w:style w:type="character" w:customStyle="1" w:styleId="underline0">
    <w:name w:val="%underline"/>
    <w:qFormat/>
    <w:rsid w:val="00CB2411"/>
    <w:rPr>
      <w:rFonts w:ascii="Times New Roman" w:hAnsi="Times New Roman" w:cs="Times New Roman" w:hint="default"/>
      <w:strike w:val="0"/>
      <w:dstrike w:val="0"/>
      <w:sz w:val="16"/>
      <w:u w:val="none"/>
      <w:effect w:val="none"/>
    </w:rPr>
  </w:style>
  <w:style w:type="character" w:customStyle="1" w:styleId="AUNDERLINE0">
    <w:name w:val="AUNDERLINE"/>
    <w:qFormat/>
    <w:rsid w:val="00CB2411"/>
    <w:rPr>
      <w:rFonts w:ascii="Times New Roman" w:hAnsi="Times New Roman" w:cs="Times New Roman" w:hint="default"/>
      <w:sz w:val="20"/>
      <w:u w:val="single"/>
    </w:rPr>
  </w:style>
  <w:style w:type="character" w:customStyle="1" w:styleId="UnderlinedCharChar">
    <w:name w:val="Underlined Char Char"/>
    <w:rsid w:val="00CB2411"/>
    <w:rPr>
      <w:rFonts w:ascii="Garamond" w:hAnsi="Garamond" w:hint="default"/>
      <w:szCs w:val="28"/>
      <w:u w:val="single"/>
      <w:lang w:val="en-US" w:eastAsia="en-US" w:bidi="ar-SA"/>
    </w:rPr>
  </w:style>
  <w:style w:type="character" w:customStyle="1" w:styleId="slug-doi">
    <w:name w:val="slug-doi"/>
    <w:basedOn w:val="DefaultParagraphFont"/>
    <w:rsid w:val="00CB2411"/>
  </w:style>
  <w:style w:type="character" w:customStyle="1" w:styleId="af">
    <w:name w:val="af"/>
    <w:basedOn w:val="DefaultParagraphFont"/>
    <w:rsid w:val="00CB2411"/>
  </w:style>
  <w:style w:type="character" w:customStyle="1" w:styleId="ab">
    <w:name w:val="ab"/>
    <w:basedOn w:val="DefaultParagraphFont"/>
    <w:rsid w:val="00CB2411"/>
  </w:style>
  <w:style w:type="character" w:customStyle="1" w:styleId="em">
    <w:name w:val="em"/>
    <w:basedOn w:val="DefaultParagraphFont"/>
    <w:rsid w:val="00CB2411"/>
  </w:style>
  <w:style w:type="character" w:customStyle="1" w:styleId="au">
    <w:name w:val="au"/>
    <w:basedOn w:val="DefaultParagraphFont"/>
    <w:rsid w:val="00CB2411"/>
  </w:style>
  <w:style w:type="character" w:customStyle="1" w:styleId="ti">
    <w:name w:val="ti"/>
    <w:basedOn w:val="DefaultParagraphFont"/>
    <w:rsid w:val="00CB2411"/>
  </w:style>
  <w:style w:type="character" w:customStyle="1" w:styleId="subheadblue">
    <w:name w:val="subhead_blue"/>
    <w:basedOn w:val="DefaultParagraphFont"/>
    <w:rsid w:val="00CB2411"/>
  </w:style>
  <w:style w:type="character" w:customStyle="1" w:styleId="affiliation">
    <w:name w:val="affiliation"/>
    <w:basedOn w:val="DefaultParagraphFont"/>
    <w:rsid w:val="00CB2411"/>
  </w:style>
  <w:style w:type="character" w:customStyle="1" w:styleId="slug-doi-wrapper">
    <w:name w:val="slug-doi-wrapper"/>
    <w:basedOn w:val="DefaultParagraphFont"/>
    <w:rsid w:val="00CB2411"/>
  </w:style>
  <w:style w:type="character" w:customStyle="1" w:styleId="slug-metadata-noteahead-of-print">
    <w:name w:val="slug-metadata-note ahead-of-print"/>
    <w:basedOn w:val="DefaultParagraphFont"/>
    <w:rsid w:val="00CB2411"/>
  </w:style>
  <w:style w:type="character" w:customStyle="1" w:styleId="slug-ahead-of-print-date">
    <w:name w:val="slug-ahead-of-print-date"/>
    <w:basedOn w:val="DefaultParagraphFont"/>
    <w:rsid w:val="00CB2411"/>
  </w:style>
  <w:style w:type="character" w:customStyle="1" w:styleId="medium-bold">
    <w:name w:val="medium-bold"/>
    <w:basedOn w:val="DefaultParagraphFont"/>
    <w:rsid w:val="00CB2411"/>
  </w:style>
  <w:style w:type="character" w:customStyle="1" w:styleId="updated-short-citation">
    <w:name w:val="updated-short-citation"/>
    <w:basedOn w:val="DefaultParagraphFont"/>
    <w:rsid w:val="00CB2411"/>
  </w:style>
  <w:style w:type="character" w:customStyle="1" w:styleId="goohl0">
    <w:name w:val="goohl0"/>
    <w:basedOn w:val="DefaultParagraphFont"/>
    <w:rsid w:val="00CB2411"/>
  </w:style>
  <w:style w:type="character" w:customStyle="1" w:styleId="CharChar6">
    <w:name w:val="Char Char6"/>
    <w:rsid w:val="00CB2411"/>
    <w:rPr>
      <w:rFonts w:ascii="Arial" w:hAnsi="Arial" w:cs="Arial" w:hint="default"/>
      <w:bCs/>
      <w:sz w:val="16"/>
      <w:szCs w:val="26"/>
      <w:lang w:val="en-US" w:eastAsia="en-US" w:bidi="ar-SA"/>
    </w:rPr>
  </w:style>
  <w:style w:type="character" w:customStyle="1" w:styleId="TagCharChar1">
    <w:name w:val="Tag Char Char1"/>
    <w:rsid w:val="00CB2411"/>
    <w:rPr>
      <w:b/>
      <w:bCs w:val="0"/>
      <w:sz w:val="24"/>
      <w:szCs w:val="24"/>
      <w:lang w:val="en-US" w:eastAsia="en-US" w:bidi="ar-SA"/>
    </w:rPr>
  </w:style>
  <w:style w:type="character" w:customStyle="1" w:styleId="12TimesNewRoman">
    <w:name w:val="12 Times New Roman"/>
    <w:rsid w:val="00CB241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B241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B2411"/>
    <w:rPr>
      <w:rFonts w:ascii="Times New Roman" w:hAnsi="Times New Roman" w:cs="Times New Roman" w:hint="default"/>
      <w:strike w:val="0"/>
      <w:dstrike w:val="0"/>
      <w:sz w:val="14"/>
      <w:u w:val="none"/>
      <w:effect w:val="none"/>
    </w:rPr>
  </w:style>
  <w:style w:type="character" w:customStyle="1" w:styleId="F8-UnderlineBold">
    <w:name w:val="F8 - Underline/Bold"/>
    <w:rsid w:val="00CB2411"/>
    <w:rPr>
      <w:rFonts w:ascii="Times New Roman" w:hAnsi="Times New Roman" w:cs="Times New Roman" w:hint="default"/>
      <w:b/>
      <w:bCs w:val="0"/>
      <w:sz w:val="20"/>
      <w:u w:val="single"/>
    </w:rPr>
  </w:style>
  <w:style w:type="character" w:customStyle="1" w:styleId="F7-SmallFont">
    <w:name w:val="F7 - Small Font"/>
    <w:rsid w:val="00CB2411"/>
    <w:rPr>
      <w:rFonts w:ascii="Times New Roman" w:hAnsi="Times New Roman" w:cs="Times New Roman" w:hint="default"/>
      <w:sz w:val="14"/>
    </w:rPr>
  </w:style>
  <w:style w:type="character" w:customStyle="1" w:styleId="Brief-Bold">
    <w:name w:val="Brief - Bold"/>
    <w:rsid w:val="00CB2411"/>
    <w:rPr>
      <w:rFonts w:ascii="Times New Roman" w:hAnsi="Times New Roman" w:cs="Times New Roman" w:hint="default"/>
      <w:b/>
      <w:bCs w:val="0"/>
    </w:rPr>
  </w:style>
  <w:style w:type="character" w:customStyle="1" w:styleId="Card-Underline">
    <w:name w:val="Card - Underline"/>
    <w:rsid w:val="00CB2411"/>
    <w:rPr>
      <w:rFonts w:ascii="Times New Roman" w:hAnsi="Times New Roman" w:cs="Times New Roman" w:hint="default"/>
      <w:u w:val="single"/>
    </w:rPr>
  </w:style>
  <w:style w:type="character" w:customStyle="1" w:styleId="beriefunderline">
    <w:name w:val="berief = underline"/>
    <w:rsid w:val="00CB2411"/>
    <w:rPr>
      <w:rFonts w:ascii="Times New Roman" w:eastAsia="Times New Roman" w:hAnsi="Times New Roman" w:cs="Times New Roman" w:hint="default"/>
      <w:sz w:val="20"/>
      <w:u w:val="single"/>
    </w:rPr>
  </w:style>
  <w:style w:type="character" w:customStyle="1" w:styleId="BoldText10pt">
    <w:name w:val="Bold Text 10 pt"/>
    <w:rsid w:val="00CB241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CB2411"/>
    <w:rPr>
      <w:i/>
      <w:iCs w:val="0"/>
    </w:rPr>
  </w:style>
  <w:style w:type="character" w:customStyle="1" w:styleId="eoeaheader">
    <w:name w:val="eoea_header"/>
    <w:basedOn w:val="DefaultParagraphFont"/>
    <w:rsid w:val="00CB2411"/>
  </w:style>
  <w:style w:type="character" w:customStyle="1" w:styleId="SC4208902">
    <w:name w:val="SC.4.208902"/>
    <w:rsid w:val="00CB2411"/>
    <w:rPr>
      <w:rFonts w:ascii="Century" w:hAnsi="Century" w:cs="Century" w:hint="default"/>
      <w:color w:val="000000"/>
      <w:sz w:val="22"/>
      <w:szCs w:val="22"/>
    </w:rPr>
  </w:style>
  <w:style w:type="character" w:customStyle="1" w:styleId="SC4208915">
    <w:name w:val="SC.4.208915"/>
    <w:rsid w:val="00CB2411"/>
    <w:rPr>
      <w:rFonts w:ascii="Century" w:hAnsi="Century" w:cs="Century" w:hint="default"/>
      <w:color w:val="000000"/>
      <w:sz w:val="13"/>
      <w:szCs w:val="13"/>
    </w:rPr>
  </w:style>
  <w:style w:type="character" w:customStyle="1" w:styleId="SC273764">
    <w:name w:val="SC.2.73764"/>
    <w:rsid w:val="00CB2411"/>
    <w:rPr>
      <w:rFonts w:ascii="Century" w:hAnsi="Century" w:cs="Century" w:hint="default"/>
      <w:color w:val="000000"/>
      <w:sz w:val="72"/>
      <w:szCs w:val="72"/>
    </w:rPr>
  </w:style>
  <w:style w:type="character" w:customStyle="1" w:styleId="SC273779">
    <w:name w:val="SC.2.73779"/>
    <w:rsid w:val="00CB2411"/>
    <w:rPr>
      <w:rFonts w:ascii="Century" w:hAnsi="Century" w:cs="Century" w:hint="default"/>
      <w:color w:val="000000"/>
      <w:sz w:val="40"/>
      <w:szCs w:val="40"/>
    </w:rPr>
  </w:style>
  <w:style w:type="character" w:customStyle="1" w:styleId="SC273763">
    <w:name w:val="SC.2.73763"/>
    <w:rsid w:val="00CB2411"/>
    <w:rPr>
      <w:rFonts w:ascii="Century" w:hAnsi="Century" w:cs="Century" w:hint="default"/>
      <w:b/>
      <w:bCs/>
      <w:color w:val="000000"/>
    </w:rPr>
  </w:style>
  <w:style w:type="character" w:customStyle="1" w:styleId="SC4208910">
    <w:name w:val="SC.4.208910"/>
    <w:rsid w:val="00CB2411"/>
    <w:rPr>
      <w:rFonts w:ascii="Century" w:hAnsi="Century" w:cs="Century" w:hint="default"/>
      <w:color w:val="000000"/>
      <w:sz w:val="28"/>
      <w:szCs w:val="28"/>
    </w:rPr>
  </w:style>
  <w:style w:type="character" w:customStyle="1" w:styleId="SC4208911">
    <w:name w:val="SC.4.208911"/>
    <w:rsid w:val="00CB2411"/>
    <w:rPr>
      <w:rFonts w:ascii="Century" w:hAnsi="Century" w:cs="Century" w:hint="default"/>
      <w:color w:val="000000"/>
    </w:rPr>
  </w:style>
  <w:style w:type="character" w:customStyle="1" w:styleId="articlesubtitle">
    <w:name w:val="article_sub_title"/>
    <w:basedOn w:val="DefaultParagraphFont"/>
    <w:rsid w:val="00CB2411"/>
  </w:style>
  <w:style w:type="character" w:customStyle="1" w:styleId="newsdate2">
    <w:name w:val="news_date2"/>
    <w:basedOn w:val="DefaultParagraphFont"/>
    <w:rsid w:val="00CB2411"/>
  </w:style>
  <w:style w:type="character" w:customStyle="1" w:styleId="readarticleheader">
    <w:name w:val="readarticleheader"/>
    <w:basedOn w:val="DefaultParagraphFont"/>
    <w:rsid w:val="00CB2411"/>
  </w:style>
  <w:style w:type="character" w:customStyle="1" w:styleId="UnderlineChar20">
    <w:name w:val="Underline Char2"/>
    <w:rsid w:val="00CB2411"/>
    <w:rPr>
      <w:rFonts w:ascii="Trebuchet MS" w:hAnsi="Trebuchet MS" w:hint="default"/>
      <w:u w:val="thick"/>
      <w:lang w:val="en-US" w:eastAsia="zh-CN" w:bidi="ar-SA"/>
    </w:rPr>
  </w:style>
  <w:style w:type="character" w:customStyle="1" w:styleId="BoldUnderliningChar">
    <w:name w:val="Bold Underlining Char"/>
    <w:rsid w:val="00CB2411"/>
    <w:rPr>
      <w:rFonts w:ascii="Arial Narrow" w:eastAsia="Times New Roman" w:hAnsi="Arial Narrow" w:hint="default"/>
      <w:b/>
      <w:bCs w:val="0"/>
      <w:szCs w:val="24"/>
      <w:u w:val="single"/>
      <w:lang w:val="en-GB" w:eastAsia="en-US" w:bidi="ar-SA"/>
    </w:rPr>
  </w:style>
  <w:style w:type="character" w:customStyle="1" w:styleId="medium-normal1">
    <w:name w:val="medium-normal1"/>
    <w:rsid w:val="00CB2411"/>
    <w:rPr>
      <w:rFonts w:ascii="Arial" w:hAnsi="Arial" w:cs="Arial" w:hint="default"/>
      <w:b w:val="0"/>
      <w:bCs w:val="0"/>
      <w:i w:val="0"/>
      <w:iCs w:val="0"/>
      <w:sz w:val="20"/>
      <w:szCs w:val="20"/>
    </w:rPr>
  </w:style>
  <w:style w:type="character" w:customStyle="1" w:styleId="UnderlinedCardChar0">
    <w:name w:val="Underlined Card Char"/>
    <w:rsid w:val="00CB2411"/>
    <w:rPr>
      <w:rFonts w:ascii="Palatino Linotype" w:hAnsi="Palatino Linotype" w:hint="default"/>
      <w:u w:val="single"/>
      <w:lang w:val="en-US" w:eastAsia="en-US" w:bidi="ar-SA"/>
    </w:rPr>
  </w:style>
  <w:style w:type="character" w:customStyle="1" w:styleId="char">
    <w:name w:val="char"/>
    <w:basedOn w:val="DefaultParagraphFont"/>
    <w:rsid w:val="00CB2411"/>
  </w:style>
  <w:style w:type="character" w:customStyle="1" w:styleId="UnderlineCharCharCharCharCharChar">
    <w:name w:val="Underline Char Char Char Char Char Char"/>
    <w:rsid w:val="00CB2411"/>
    <w:rPr>
      <w:rFonts w:ascii="Arial Narrow" w:hAnsi="Arial Narrow" w:hint="default"/>
      <w:szCs w:val="24"/>
      <w:u w:val="single"/>
      <w:lang w:val="en-US" w:eastAsia="en-US" w:bidi="ar-SA"/>
    </w:rPr>
  </w:style>
  <w:style w:type="character" w:customStyle="1" w:styleId="klink">
    <w:name w:val="klink"/>
    <w:basedOn w:val="DefaultParagraphFont"/>
    <w:rsid w:val="00CB2411"/>
  </w:style>
  <w:style w:type="character" w:customStyle="1" w:styleId="date10">
    <w:name w:val="date1"/>
    <w:basedOn w:val="DefaultParagraphFont"/>
    <w:rsid w:val="00CB2411"/>
  </w:style>
  <w:style w:type="character" w:customStyle="1" w:styleId="bolding1">
    <w:name w:val="bolding1"/>
    <w:rsid w:val="00CB2411"/>
    <w:rPr>
      <w:b/>
      <w:bCs/>
    </w:rPr>
  </w:style>
  <w:style w:type="character" w:customStyle="1" w:styleId="bookoptions1">
    <w:name w:val="book_options1"/>
    <w:rsid w:val="00CB2411"/>
    <w:rPr>
      <w:b/>
      <w:bCs/>
      <w:color w:val="333366"/>
    </w:rPr>
  </w:style>
  <w:style w:type="character" w:customStyle="1" w:styleId="descriptionblock">
    <w:name w:val="description block"/>
    <w:basedOn w:val="DefaultParagraphFont"/>
    <w:rsid w:val="00CB2411"/>
  </w:style>
  <w:style w:type="character" w:customStyle="1" w:styleId="detailsboxblock">
    <w:name w:val="detailsbox block"/>
    <w:basedOn w:val="DefaultParagraphFont"/>
    <w:rsid w:val="00CB2411"/>
  </w:style>
  <w:style w:type="character" w:customStyle="1" w:styleId="Char3">
    <w:name w:val="Char3"/>
    <w:rsid w:val="00CB2411"/>
    <w:rPr>
      <w:rFonts w:ascii="Arial" w:hAnsi="Arial" w:cs="Arial" w:hint="default"/>
      <w:bCs/>
      <w:u w:val="thick"/>
      <w:lang w:val="en-US" w:eastAsia="en-US" w:bidi="ar-SA"/>
    </w:rPr>
  </w:style>
  <w:style w:type="character" w:customStyle="1" w:styleId="texto11">
    <w:name w:val="texto11"/>
    <w:rsid w:val="00CB2411"/>
    <w:rPr>
      <w:rFonts w:ascii="Arial" w:hAnsi="Arial" w:cs="Arial" w:hint="default"/>
      <w:b w:val="0"/>
      <w:bCs w:val="0"/>
      <w:i w:val="0"/>
      <w:iCs w:val="0"/>
      <w:caps w:val="0"/>
      <w:color w:val="000000"/>
      <w:sz w:val="26"/>
      <w:szCs w:val="26"/>
    </w:rPr>
  </w:style>
  <w:style w:type="character" w:customStyle="1" w:styleId="CardTagChar">
    <w:name w:val="Card Tag Char"/>
    <w:rsid w:val="00CB2411"/>
    <w:rPr>
      <w:rFonts w:ascii="Arial Narrow" w:hAnsi="Arial Narrow" w:hint="default"/>
      <w:b/>
      <w:bCs w:val="0"/>
      <w:sz w:val="24"/>
      <w:szCs w:val="24"/>
      <w:lang w:val="en-US" w:eastAsia="en-US" w:bidi="ar-SA"/>
    </w:rPr>
  </w:style>
  <w:style w:type="character" w:customStyle="1" w:styleId="DebateCiteCharCharChar">
    <w:name w:val="Debate Cite Char Char Char"/>
    <w:rsid w:val="00CB2411"/>
    <w:rPr>
      <w:b/>
      <w:bCs w:val="0"/>
      <w:sz w:val="32"/>
      <w:szCs w:val="32"/>
      <w:lang w:val="en-US" w:eastAsia="en-US" w:bidi="ar-SA"/>
    </w:rPr>
  </w:style>
  <w:style w:type="character" w:customStyle="1" w:styleId="TagChar3">
    <w:name w:val="Tag Char3"/>
    <w:rsid w:val="00CB2411"/>
    <w:rPr>
      <w:rFonts w:ascii="Palatino Linotype" w:hAnsi="Palatino Linotype" w:hint="default"/>
      <w:b/>
      <w:bCs w:val="0"/>
      <w:sz w:val="24"/>
      <w:szCs w:val="24"/>
      <w:lang w:val="en-US" w:eastAsia="en-US" w:bidi="ar-SA"/>
    </w:rPr>
  </w:style>
  <w:style w:type="character" w:customStyle="1" w:styleId="Style10ptBold">
    <w:name w:val="Style 10 pt Bold"/>
    <w:rsid w:val="00CB2411"/>
    <w:rPr>
      <w:b/>
      <w:bCs/>
      <w:sz w:val="20"/>
    </w:rPr>
  </w:style>
  <w:style w:type="character" w:customStyle="1" w:styleId="text9">
    <w:name w:val="text9"/>
    <w:basedOn w:val="DefaultParagraphFont"/>
    <w:rsid w:val="00CB2411"/>
  </w:style>
  <w:style w:type="character" w:customStyle="1" w:styleId="text21">
    <w:name w:val="text21"/>
    <w:basedOn w:val="DefaultParagraphFont"/>
    <w:rsid w:val="00CB2411"/>
  </w:style>
  <w:style w:type="character" w:customStyle="1" w:styleId="text19">
    <w:name w:val="text19"/>
    <w:basedOn w:val="DefaultParagraphFont"/>
    <w:rsid w:val="00CB2411"/>
  </w:style>
  <w:style w:type="character" w:customStyle="1" w:styleId="term2">
    <w:name w:val="term2"/>
    <w:rsid w:val="00CB2411"/>
    <w:rPr>
      <w:b/>
      <w:bCs/>
    </w:rPr>
  </w:style>
  <w:style w:type="character" w:customStyle="1" w:styleId="pmterms12">
    <w:name w:val="pmterms12"/>
    <w:rsid w:val="00CB2411"/>
    <w:rPr>
      <w:b/>
      <w:bCs/>
      <w:i w:val="0"/>
      <w:iCs w:val="0"/>
      <w:color w:val="000000"/>
    </w:rPr>
  </w:style>
  <w:style w:type="character" w:customStyle="1" w:styleId="ToReadChar">
    <w:name w:val="To Read Char"/>
    <w:rsid w:val="00CB2411"/>
    <w:rPr>
      <w:rFonts w:ascii="Verdana" w:hAnsi="Verdana" w:hint="default"/>
      <w:b/>
      <w:bCs w:val="0"/>
      <w:szCs w:val="24"/>
      <w:u w:val="single"/>
      <w:lang w:val="en-US" w:eastAsia="en-US" w:bidi="ar-SA"/>
    </w:rPr>
  </w:style>
  <w:style w:type="character" w:customStyle="1" w:styleId="ToReadCharChar">
    <w:name w:val="To Read Char Char"/>
    <w:rsid w:val="00CB2411"/>
    <w:rPr>
      <w:rFonts w:ascii="Verdana" w:hAnsi="Verdana" w:hint="default"/>
      <w:b/>
      <w:bCs w:val="0"/>
      <w:szCs w:val="24"/>
      <w:u w:val="single"/>
      <w:lang w:val="en-US" w:eastAsia="en-US" w:bidi="ar-SA"/>
    </w:rPr>
  </w:style>
  <w:style w:type="character" w:customStyle="1" w:styleId="bio">
    <w:name w:val="bio"/>
    <w:basedOn w:val="DefaultParagraphFont"/>
    <w:rsid w:val="00CB2411"/>
  </w:style>
  <w:style w:type="character" w:customStyle="1" w:styleId="storytextstyle">
    <w:name w:val="storytextstyle"/>
    <w:basedOn w:val="DefaultParagraphFont"/>
    <w:rsid w:val="00CB2411"/>
  </w:style>
  <w:style w:type="character" w:customStyle="1" w:styleId="cardunderlinedCharChar">
    <w:name w:val="card underlined Char Char"/>
    <w:rsid w:val="00CB2411"/>
    <w:rPr>
      <w:rFonts w:ascii="Arial" w:hAnsi="Arial" w:cs="Arial" w:hint="default"/>
      <w:sz w:val="22"/>
      <w:szCs w:val="24"/>
      <w:u w:val="single"/>
      <w:lang w:val="en-US" w:eastAsia="en-US" w:bidi="ar-SA"/>
    </w:rPr>
  </w:style>
  <w:style w:type="character" w:customStyle="1" w:styleId="Style2Char0">
    <w:name w:val="Style2 Char"/>
    <w:rsid w:val="00CB2411"/>
    <w:rPr>
      <w:rFonts w:ascii="Book Antiqua" w:hAnsi="Book Antiqua" w:hint="default"/>
      <w:u w:val="thick"/>
      <w:lang w:val="en-US" w:eastAsia="en-US" w:bidi="ar-SA"/>
    </w:rPr>
  </w:style>
  <w:style w:type="character" w:customStyle="1" w:styleId="Style2Char1">
    <w:name w:val="Style2 Char1"/>
    <w:rsid w:val="00CB2411"/>
    <w:rPr>
      <w:rFonts w:ascii="Book Antiqua" w:hAnsi="Book Antiqua" w:hint="default"/>
      <w:szCs w:val="24"/>
      <w:u w:val="thick"/>
      <w:lang w:val="en-US" w:eastAsia="en-US" w:bidi="ar-SA"/>
    </w:rPr>
  </w:style>
  <w:style w:type="character" w:customStyle="1" w:styleId="articlehead21">
    <w:name w:val="articlehead21"/>
    <w:rsid w:val="00CB2411"/>
    <w:rPr>
      <w:rFonts w:ascii="Arial" w:hAnsi="Arial" w:cs="Arial" w:hint="default"/>
      <w:b/>
      <w:bCs/>
      <w:color w:val="660000"/>
      <w:sz w:val="20"/>
      <w:szCs w:val="20"/>
    </w:rPr>
  </w:style>
  <w:style w:type="character" w:customStyle="1" w:styleId="TagCiteChar1">
    <w:name w:val="Tag/Cite Char1"/>
    <w:rsid w:val="00CB2411"/>
    <w:rPr>
      <w:b/>
      <w:bCs w:val="0"/>
      <w:lang w:val="en-US" w:eastAsia="en-US" w:bidi="ar-SA"/>
    </w:rPr>
  </w:style>
  <w:style w:type="character" w:customStyle="1" w:styleId="goohl2">
    <w:name w:val="goohl2"/>
    <w:basedOn w:val="DefaultParagraphFont"/>
    <w:rsid w:val="00CB2411"/>
  </w:style>
  <w:style w:type="character" w:customStyle="1" w:styleId="CardCharChar0">
    <w:name w:val="Card Char Char"/>
    <w:rsid w:val="00CB2411"/>
    <w:rPr>
      <w:lang w:val="en-US" w:eastAsia="en-US" w:bidi="ar-SA"/>
    </w:rPr>
  </w:style>
  <w:style w:type="character" w:customStyle="1" w:styleId="BriefTitle1Char">
    <w:name w:val="Brief Title 1 Char"/>
    <w:rsid w:val="00CB2411"/>
    <w:rPr>
      <w:b/>
      <w:bCs w:val="0"/>
      <w:u w:val="single"/>
      <w:lang w:val="en-US" w:eastAsia="en-US" w:bidi="ar-SA"/>
    </w:rPr>
  </w:style>
  <w:style w:type="character" w:customStyle="1" w:styleId="TagCiteCharChar">
    <w:name w:val="Tag/Cite Char Char"/>
    <w:rsid w:val="00CB2411"/>
    <w:rPr>
      <w:b/>
      <w:bCs w:val="0"/>
      <w:lang w:val="en-US" w:eastAsia="en-US" w:bidi="ar-SA"/>
    </w:rPr>
  </w:style>
  <w:style w:type="character" w:customStyle="1" w:styleId="btx">
    <w:name w:val="btx"/>
    <w:basedOn w:val="DefaultParagraphFont"/>
    <w:rsid w:val="00CB2411"/>
  </w:style>
  <w:style w:type="character" w:customStyle="1" w:styleId="prodgeneral1">
    <w:name w:val="prodgeneral1"/>
    <w:rsid w:val="00CB2411"/>
    <w:rPr>
      <w:rFonts w:ascii="Verdana" w:hAnsi="Verdana" w:hint="default"/>
      <w:b w:val="0"/>
      <w:bCs w:val="0"/>
      <w:caps w:val="0"/>
      <w:color w:val="000000"/>
      <w:spacing w:val="0"/>
      <w:sz w:val="16"/>
      <w:szCs w:val="16"/>
    </w:rPr>
  </w:style>
  <w:style w:type="character" w:customStyle="1" w:styleId="summary1">
    <w:name w:val="summary1"/>
    <w:rsid w:val="00CB2411"/>
    <w:rPr>
      <w:rFonts w:ascii="Arial" w:hAnsi="Arial" w:cs="Arial" w:hint="default"/>
      <w:sz w:val="18"/>
      <w:szCs w:val="18"/>
    </w:rPr>
  </w:style>
  <w:style w:type="character" w:customStyle="1" w:styleId="text3">
    <w:name w:val="text3"/>
    <w:basedOn w:val="DefaultParagraphFont"/>
    <w:rsid w:val="00CB2411"/>
  </w:style>
  <w:style w:type="character" w:customStyle="1" w:styleId="cardtextsmallChar">
    <w:name w:val="card text small Char"/>
    <w:rsid w:val="00CB2411"/>
    <w:rPr>
      <w:rFonts w:ascii="Arial Narrow" w:hAnsi="Arial Narrow" w:hint="default"/>
      <w:sz w:val="16"/>
      <w:szCs w:val="24"/>
      <w:lang w:val="en-US" w:eastAsia="en-US" w:bidi="ar-SA"/>
    </w:rPr>
  </w:style>
  <w:style w:type="character" w:customStyle="1" w:styleId="countrytitle1">
    <w:name w:val="countrytitle1"/>
    <w:rsid w:val="00CB2411"/>
    <w:rPr>
      <w:rFonts w:ascii="Verdana" w:hAnsi="Verdana" w:hint="default"/>
      <w:b/>
      <w:bCs/>
      <w:color w:val="293643"/>
      <w:sz w:val="24"/>
      <w:szCs w:val="24"/>
    </w:rPr>
  </w:style>
  <w:style w:type="character" w:customStyle="1" w:styleId="storyheader1">
    <w:name w:val="storyheader1"/>
    <w:rsid w:val="00CB2411"/>
    <w:rPr>
      <w:rFonts w:ascii="Verdana" w:hAnsi="Verdana" w:hint="default"/>
      <w:b/>
      <w:bCs/>
      <w:color w:val="000000"/>
      <w:sz w:val="21"/>
      <w:szCs w:val="21"/>
    </w:rPr>
  </w:style>
  <w:style w:type="character" w:customStyle="1" w:styleId="cardunderlinedChar0">
    <w:name w:val="card underlined Char"/>
    <w:rsid w:val="00CB2411"/>
    <w:rPr>
      <w:rFonts w:ascii="Arial" w:hAnsi="Arial" w:cs="Arial" w:hint="default"/>
      <w:sz w:val="22"/>
      <w:szCs w:val="24"/>
      <w:u w:val="single"/>
      <w:lang w:val="en-US" w:eastAsia="en-US" w:bidi="ar-SA"/>
    </w:rPr>
  </w:style>
  <w:style w:type="character" w:customStyle="1" w:styleId="article1">
    <w:name w:val="article1"/>
    <w:rsid w:val="00CB2411"/>
    <w:rPr>
      <w:rFonts w:ascii="Verdana" w:hAnsi="Verdana" w:hint="default"/>
      <w:color w:val="333333"/>
      <w:sz w:val="16"/>
      <w:szCs w:val="16"/>
    </w:rPr>
  </w:style>
  <w:style w:type="character" w:customStyle="1" w:styleId="story-posted-date1">
    <w:name w:val="story-posted-date1"/>
    <w:rsid w:val="00CB241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B241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B2411"/>
  </w:style>
  <w:style w:type="character" w:customStyle="1" w:styleId="textmedium">
    <w:name w:val="textmedium"/>
    <w:basedOn w:val="DefaultParagraphFont"/>
    <w:rsid w:val="00CB2411"/>
  </w:style>
  <w:style w:type="character" w:customStyle="1" w:styleId="citation1">
    <w:name w:val="citation1"/>
    <w:rsid w:val="00CB2411"/>
    <w:rPr>
      <w:rFonts w:ascii="Verdana" w:hAnsi="Verdana" w:hint="default"/>
      <w:sz w:val="17"/>
      <w:szCs w:val="17"/>
    </w:rPr>
  </w:style>
  <w:style w:type="character" w:customStyle="1" w:styleId="hithighlite">
    <w:name w:val="hithighlite"/>
    <w:basedOn w:val="DefaultParagraphFont"/>
    <w:rsid w:val="00CB2411"/>
  </w:style>
  <w:style w:type="character" w:customStyle="1" w:styleId="articlecontent">
    <w:name w:val="articlecontent"/>
    <w:basedOn w:val="DefaultParagraphFont"/>
    <w:rsid w:val="00CB2411"/>
  </w:style>
  <w:style w:type="character" w:customStyle="1" w:styleId="fource1">
    <w:name w:val="fource1"/>
    <w:rsid w:val="00CB2411"/>
    <w:rPr>
      <w:sz w:val="34"/>
      <w:szCs w:val="34"/>
    </w:rPr>
  </w:style>
  <w:style w:type="character" w:customStyle="1" w:styleId="LanguageStrikeChar">
    <w:name w:val="Language Strike Char"/>
    <w:rsid w:val="00CB2411"/>
    <w:rPr>
      <w:rFonts w:ascii="Arial Narrow" w:hAnsi="Arial Narrow" w:hint="default"/>
      <w:strike/>
      <w:szCs w:val="24"/>
      <w:lang w:val="en-US" w:eastAsia="en-US" w:bidi="ar-SA"/>
    </w:rPr>
  </w:style>
  <w:style w:type="character" w:customStyle="1" w:styleId="normal11">
    <w:name w:val="normal1"/>
    <w:basedOn w:val="DefaultParagraphFont"/>
    <w:rsid w:val="00CB2411"/>
  </w:style>
  <w:style w:type="character" w:customStyle="1" w:styleId="ds">
    <w:name w:val="ds"/>
    <w:basedOn w:val="DefaultParagraphFont"/>
    <w:rsid w:val="00CB2411"/>
  </w:style>
  <w:style w:type="character" w:customStyle="1" w:styleId="UnderliningChar1">
    <w:name w:val="Underlining Char1"/>
    <w:rsid w:val="00CB2411"/>
    <w:rPr>
      <w:rFonts w:ascii="Arial Narrow" w:hAnsi="Arial Narrow" w:hint="default"/>
      <w:szCs w:val="24"/>
      <w:u w:val="single"/>
      <w:lang w:val="en-US" w:eastAsia="en-US" w:bidi="ar-SA"/>
    </w:rPr>
  </w:style>
  <w:style w:type="character" w:customStyle="1" w:styleId="UnderliningChar2">
    <w:name w:val="Underlining Char2"/>
    <w:rsid w:val="00CB2411"/>
    <w:rPr>
      <w:rFonts w:ascii="Arial Narrow" w:hAnsi="Arial Narrow" w:hint="default"/>
      <w:szCs w:val="24"/>
      <w:u w:val="single"/>
      <w:lang w:val="en-US" w:eastAsia="en-US" w:bidi="ar-SA"/>
    </w:rPr>
  </w:style>
  <w:style w:type="character" w:customStyle="1" w:styleId="MicroTextChar1">
    <w:name w:val="MicroText Char1"/>
    <w:rsid w:val="00CB2411"/>
    <w:rPr>
      <w:rFonts w:ascii="Arial Narrow" w:hAnsi="Arial Narrow" w:hint="default"/>
      <w:sz w:val="12"/>
      <w:szCs w:val="24"/>
      <w:lang w:val="en-US" w:eastAsia="en-US" w:bidi="ar-SA"/>
    </w:rPr>
  </w:style>
  <w:style w:type="character" w:customStyle="1" w:styleId="DefaultPara">
    <w:name w:val="Default Para"/>
    <w:rsid w:val="00CB2411"/>
    <w:rPr>
      <w:sz w:val="20"/>
    </w:rPr>
  </w:style>
  <w:style w:type="character" w:customStyle="1" w:styleId="SYSHYPERTEXT">
    <w:name w:val="SYS_HYPERTEXT"/>
    <w:rsid w:val="00CB2411"/>
    <w:rPr>
      <w:color w:val="0000FF"/>
      <w:u w:val="single"/>
    </w:rPr>
  </w:style>
  <w:style w:type="character" w:customStyle="1" w:styleId="Hyperlink1">
    <w:name w:val="Hyperlink1"/>
    <w:rsid w:val="00CB241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B241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B2411"/>
    <w:rPr>
      <w:rFonts w:ascii="Arial Narrow" w:hAnsi="Arial Narrow" w:hint="default"/>
      <w:noProof w:val="0"/>
      <w:szCs w:val="24"/>
      <w:u w:val="single"/>
      <w:lang w:val="en-US" w:eastAsia="en-US" w:bidi="ar-SA"/>
    </w:rPr>
  </w:style>
  <w:style w:type="character" w:customStyle="1" w:styleId="BlockHeading1Char">
    <w:name w:val="Block Heading 1 Char"/>
    <w:rsid w:val="00CB241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CB2411"/>
    <w:rPr>
      <w:b/>
      <w:bCs w:val="0"/>
      <w:sz w:val="24"/>
      <w:szCs w:val="24"/>
      <w:u w:val="single"/>
      <w:lang w:val="en-US" w:eastAsia="en-US" w:bidi="ar-SA"/>
    </w:rPr>
  </w:style>
  <w:style w:type="character" w:customStyle="1" w:styleId="StyleTagTimesNewRomanChar">
    <w:name w:val="Style Tag + Times New Roman Char"/>
    <w:rsid w:val="00CB241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B2411"/>
    <w:rPr>
      <w:rFonts w:ascii="Arial Narrow" w:hAnsi="Arial Narrow" w:cs="Arial" w:hint="default"/>
      <w:b/>
      <w:bCs/>
      <w:iCs/>
      <w:sz w:val="24"/>
      <w:szCs w:val="28"/>
      <w:lang w:val="en-US" w:eastAsia="en-US" w:bidi="ar-SA"/>
    </w:rPr>
  </w:style>
  <w:style w:type="character" w:customStyle="1" w:styleId="UnderliningCharChar">
    <w:name w:val="Underlining Char Char"/>
    <w:rsid w:val="00CB2411"/>
    <w:rPr>
      <w:rFonts w:ascii="Arial Narrow" w:hAnsi="Arial Narrow" w:hint="default"/>
      <w:szCs w:val="24"/>
      <w:u w:val="single"/>
      <w:lang w:val="en-US" w:eastAsia="en-US" w:bidi="ar-SA"/>
    </w:rPr>
  </w:style>
  <w:style w:type="character" w:customStyle="1" w:styleId="StyleArialNarrow12ptBold">
    <w:name w:val="Style Arial Narrow 12 pt Bold"/>
    <w:rsid w:val="00CB2411"/>
    <w:rPr>
      <w:rFonts w:ascii="Arial Narrow" w:hAnsi="Arial Narrow" w:hint="default"/>
      <w:b/>
      <w:bCs/>
      <w:sz w:val="24"/>
    </w:rPr>
  </w:style>
  <w:style w:type="character" w:customStyle="1" w:styleId="Style1CharChar">
    <w:name w:val="Style1 Char Char"/>
    <w:rsid w:val="00CB241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CB241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B2411"/>
    <w:rPr>
      <w:noProof w:val="0"/>
      <w:u w:val="single"/>
      <w:lang w:val="en-US" w:eastAsia="en-US" w:bidi="ar-SA"/>
    </w:rPr>
  </w:style>
  <w:style w:type="character" w:customStyle="1" w:styleId="UnderlinedCharChar1">
    <w:name w:val="Underlined Char Char1"/>
    <w:rsid w:val="00CB2411"/>
    <w:rPr>
      <w:rFonts w:ascii="Bell MT" w:eastAsia="Times New Roman" w:hAnsi="Bell MT" w:hint="default"/>
      <w:bCs/>
      <w:iCs/>
      <w:sz w:val="22"/>
      <w:u w:val="single"/>
    </w:rPr>
  </w:style>
  <w:style w:type="character" w:customStyle="1" w:styleId="Heading2CharChar2">
    <w:name w:val="Heading 2 Char Char2"/>
    <w:rsid w:val="00CB2411"/>
    <w:rPr>
      <w:rFonts w:ascii="Arial" w:hAnsi="Arial" w:cs="Arial" w:hint="default"/>
      <w:b/>
      <w:bCs/>
      <w:iCs/>
      <w:sz w:val="22"/>
      <w:szCs w:val="28"/>
      <w:lang w:val="en-US" w:eastAsia="en-US" w:bidi="ar-SA"/>
    </w:rPr>
  </w:style>
  <w:style w:type="character" w:customStyle="1" w:styleId="doctitle">
    <w:name w:val="doctitle"/>
    <w:rsid w:val="00CB2411"/>
  </w:style>
  <w:style w:type="character" w:customStyle="1" w:styleId="cardtext-underlined0">
    <w:name w:val="card text- underlined"/>
    <w:rsid w:val="00CB2411"/>
    <w:rPr>
      <w:rFonts w:ascii="Garamond" w:hAnsi="Garamond" w:hint="default"/>
      <w:u w:val="single"/>
    </w:rPr>
  </w:style>
  <w:style w:type="character" w:customStyle="1" w:styleId="BodyText1">
    <w:name w:val="Body Text1"/>
    <w:basedOn w:val="DefaultParagraphFont"/>
    <w:rsid w:val="00CB2411"/>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B2411"/>
  </w:style>
  <w:style w:type="character" w:customStyle="1" w:styleId="BriefTitleChar">
    <w:name w:val="Brief Title Char"/>
    <w:basedOn w:val="DefaultParagraphFont"/>
    <w:rsid w:val="00CB2411"/>
    <w:rPr>
      <w:b/>
      <w:bCs w:val="0"/>
      <w:sz w:val="24"/>
      <w:szCs w:val="24"/>
      <w:u w:val="single"/>
      <w:lang w:val="en-US" w:eastAsia="en-US" w:bidi="ar-SA"/>
    </w:rPr>
  </w:style>
  <w:style w:type="character" w:customStyle="1" w:styleId="BriefTitle2Char">
    <w:name w:val="Brief Title 2 Char"/>
    <w:basedOn w:val="BriefTitleChar"/>
    <w:rsid w:val="00CB241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B241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CB2411"/>
    <w:rPr>
      <w:rFonts w:ascii="Georgia" w:hAnsi="Georgia" w:hint="default"/>
      <w:b/>
      <w:bCs w:val="0"/>
      <w:sz w:val="24"/>
    </w:rPr>
  </w:style>
  <w:style w:type="character" w:customStyle="1" w:styleId="Emphasis20">
    <w:name w:val="Emphasis 2"/>
    <w:uiPriority w:val="1"/>
    <w:qFormat/>
    <w:rsid w:val="00CB2411"/>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B2411"/>
    <w:rPr>
      <w:rFonts w:ascii="AGaramond" w:hAnsi="AGaramond" w:cs="AGaramond" w:hint="default"/>
      <w:color w:val="211D1E"/>
      <w:sz w:val="14"/>
      <w:szCs w:val="14"/>
    </w:rPr>
  </w:style>
  <w:style w:type="character" w:customStyle="1" w:styleId="CharacterStyle2">
    <w:name w:val="Character Style 2"/>
    <w:uiPriority w:val="99"/>
    <w:rsid w:val="00CB2411"/>
    <w:rPr>
      <w:sz w:val="20"/>
      <w:szCs w:val="20"/>
    </w:rPr>
  </w:style>
  <w:style w:type="character" w:customStyle="1" w:styleId="cross-head">
    <w:name w:val="cross-head"/>
    <w:rsid w:val="00CB2411"/>
  </w:style>
  <w:style w:type="character" w:customStyle="1" w:styleId="dateline">
    <w:name w:val="dateline"/>
    <w:rsid w:val="00CB2411"/>
  </w:style>
  <w:style w:type="character" w:customStyle="1" w:styleId="Subtitle1">
    <w:name w:val="Subtitle1"/>
    <w:rsid w:val="00CB2411"/>
  </w:style>
  <w:style w:type="character" w:customStyle="1" w:styleId="metaorigin">
    <w:name w:val="meta_origin"/>
    <w:rsid w:val="00CB2411"/>
  </w:style>
  <w:style w:type="character" w:customStyle="1" w:styleId="mandelbrotrefrag">
    <w:name w:val="mandelbrot_refrag"/>
    <w:rsid w:val="00CB2411"/>
  </w:style>
  <w:style w:type="character" w:customStyle="1" w:styleId="eminfo">
    <w:name w:val="eminfo"/>
    <w:rsid w:val="00CB2411"/>
  </w:style>
  <w:style w:type="character" w:customStyle="1" w:styleId="emhighlight">
    <w:name w:val="emhighlight"/>
    <w:rsid w:val="00CB2411"/>
  </w:style>
  <w:style w:type="character" w:customStyle="1" w:styleId="name">
    <w:name w:val="name"/>
    <w:rsid w:val="00CB2411"/>
  </w:style>
  <w:style w:type="character" w:customStyle="1" w:styleId="tkrname">
    <w:name w:val="tkrname"/>
    <w:rsid w:val="00CB2411"/>
  </w:style>
  <w:style w:type="character" w:customStyle="1" w:styleId="tkrchange">
    <w:name w:val="tkrchange"/>
    <w:rsid w:val="00CB2411"/>
  </w:style>
  <w:style w:type="character" w:customStyle="1" w:styleId="source-org">
    <w:name w:val="source-org"/>
    <w:rsid w:val="00CB2411"/>
  </w:style>
  <w:style w:type="character" w:customStyle="1" w:styleId="updated">
    <w:name w:val="updated"/>
    <w:rsid w:val="00CB2411"/>
  </w:style>
  <w:style w:type="character" w:customStyle="1" w:styleId="last">
    <w:name w:val="last"/>
    <w:rsid w:val="00CB2411"/>
  </w:style>
  <w:style w:type="character" w:customStyle="1" w:styleId="Style11ptBoldUnderline1">
    <w:name w:val="Style 11 pt Bold Underline1"/>
    <w:rsid w:val="00CB2411"/>
    <w:rPr>
      <w:b/>
      <w:bCs/>
      <w:sz w:val="20"/>
      <w:u w:val="single"/>
    </w:rPr>
  </w:style>
  <w:style w:type="character" w:customStyle="1" w:styleId="StyleStyleunderlineBold11pt">
    <w:name w:val="Style Style underline + Bold + 11 pt"/>
    <w:rsid w:val="00CB2411"/>
    <w:rPr>
      <w:bCs/>
      <w:sz w:val="20"/>
      <w:u w:val="single"/>
    </w:rPr>
  </w:style>
  <w:style w:type="character" w:customStyle="1" w:styleId="StyleunderlineAsianTimesNewRomanBold">
    <w:name w:val="Style underline + (Asian) Times New Roman Bold"/>
    <w:rsid w:val="00CB241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B2411"/>
    <w:rPr>
      <w:b/>
      <w:bCs/>
      <w:sz w:val="20"/>
      <w:u w:val="single"/>
      <w:bdr w:val="single" w:sz="4" w:space="0" w:color="auto" w:frame="1"/>
    </w:rPr>
  </w:style>
  <w:style w:type="character" w:customStyle="1" w:styleId="A5">
    <w:name w:val="A5"/>
    <w:uiPriority w:val="99"/>
    <w:rsid w:val="00CB2411"/>
    <w:rPr>
      <w:rFonts w:ascii="Times New Roman" w:hAnsi="Times New Roman" w:cs="Times New Roman" w:hint="default"/>
      <w:color w:val="000000"/>
      <w:sz w:val="13"/>
      <w:szCs w:val="13"/>
    </w:rPr>
  </w:style>
  <w:style w:type="character" w:customStyle="1" w:styleId="quotepeekbase">
    <w:name w:val="quotepeekbase"/>
    <w:rsid w:val="00CB2411"/>
  </w:style>
  <w:style w:type="character" w:customStyle="1" w:styleId="cardChar1">
    <w:name w:val="card Char1"/>
    <w:rsid w:val="00CB2411"/>
    <w:rPr>
      <w:rFonts w:ascii="Calibri" w:eastAsia="Calibri" w:hAnsi="Calibri" w:cs="Calibri" w:hint="default"/>
      <w:sz w:val="24"/>
      <w:szCs w:val="22"/>
      <w:lang w:val="x-none" w:eastAsia="x-none"/>
    </w:rPr>
  </w:style>
  <w:style w:type="character" w:customStyle="1" w:styleId="NormalCard">
    <w:name w:val="Normal Card"/>
    <w:uiPriority w:val="1"/>
    <w:qFormat/>
    <w:rsid w:val="00CB2411"/>
    <w:rPr>
      <w:rFonts w:ascii="Times New Roman" w:hAnsi="Times New Roman" w:cs="Times New Roman" w:hint="default"/>
      <w:sz w:val="24"/>
    </w:rPr>
  </w:style>
  <w:style w:type="character" w:customStyle="1" w:styleId="HighlightedUnderline0">
    <w:name w:val="Highlighted Underline"/>
    <w:uiPriority w:val="1"/>
    <w:qFormat/>
    <w:rsid w:val="00CB241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B2411"/>
    <w:rPr>
      <w:rFonts w:ascii="Times New Roman" w:hAnsi="Times New Roman" w:cs="Times New Roman" w:hint="default"/>
      <w:sz w:val="16"/>
      <w:szCs w:val="16"/>
    </w:rPr>
  </w:style>
  <w:style w:type="character" w:customStyle="1" w:styleId="timebox">
    <w:name w:val="timebox"/>
    <w:rsid w:val="00CB2411"/>
  </w:style>
  <w:style w:type="character" w:customStyle="1" w:styleId="Heading2Subtext">
    <w:name w:val="Heading 2 Subtext"/>
    <w:rsid w:val="00CB2411"/>
    <w:rPr>
      <w:rFonts w:ascii="Times New Roman" w:hAnsi="Times New Roman" w:cs="Times New Roman" w:hint="default"/>
      <w:sz w:val="16"/>
    </w:rPr>
  </w:style>
  <w:style w:type="character" w:customStyle="1" w:styleId="-SmallText-">
    <w:name w:val="-Small Text-"/>
    <w:rsid w:val="00CB2411"/>
    <w:rPr>
      <w:rFonts w:ascii="Garamond" w:hAnsi="Garamond" w:hint="default"/>
      <w:sz w:val="16"/>
    </w:rPr>
  </w:style>
  <w:style w:type="character" w:customStyle="1" w:styleId="label">
    <w:name w:val="label"/>
    <w:rsid w:val="00CB2411"/>
  </w:style>
  <w:style w:type="character" w:customStyle="1" w:styleId="BoldUnderlineCharChar">
    <w:name w:val="BoldUnderline Char Char"/>
    <w:rsid w:val="00CB241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B2411"/>
  </w:style>
  <w:style w:type="character" w:customStyle="1" w:styleId="FontStyle477">
    <w:name w:val="Font Style477"/>
    <w:basedOn w:val="DefaultParagraphFont"/>
    <w:uiPriority w:val="99"/>
    <w:rsid w:val="00CB2411"/>
    <w:rPr>
      <w:rFonts w:ascii="Times New Roman" w:hAnsi="Times New Roman" w:cs="Times New Roman" w:hint="default"/>
      <w:sz w:val="18"/>
      <w:szCs w:val="18"/>
    </w:rPr>
  </w:style>
  <w:style w:type="character" w:customStyle="1" w:styleId="FontStyle505">
    <w:name w:val="Font Style505"/>
    <w:basedOn w:val="DefaultParagraphFont"/>
    <w:uiPriority w:val="99"/>
    <w:rsid w:val="00CB2411"/>
    <w:rPr>
      <w:rFonts w:ascii="Times New Roman" w:hAnsi="Times New Roman" w:cs="Times New Roman" w:hint="default"/>
      <w:sz w:val="18"/>
      <w:szCs w:val="18"/>
    </w:rPr>
  </w:style>
  <w:style w:type="character" w:customStyle="1" w:styleId="FontStyle514">
    <w:name w:val="Font Style514"/>
    <w:basedOn w:val="DefaultParagraphFont"/>
    <w:uiPriority w:val="99"/>
    <w:rsid w:val="00CB2411"/>
    <w:rPr>
      <w:rFonts w:ascii="Times New Roman" w:hAnsi="Times New Roman" w:cs="Times New Roman" w:hint="default"/>
      <w:sz w:val="14"/>
      <w:szCs w:val="14"/>
    </w:rPr>
  </w:style>
  <w:style w:type="character" w:customStyle="1" w:styleId="FontStyle500">
    <w:name w:val="Font Style500"/>
    <w:basedOn w:val="DefaultParagraphFont"/>
    <w:uiPriority w:val="99"/>
    <w:rsid w:val="00CB2411"/>
    <w:rPr>
      <w:rFonts w:ascii="Times New Roman" w:hAnsi="Times New Roman" w:cs="Times New Roman" w:hint="default"/>
      <w:b/>
      <w:bCs/>
      <w:sz w:val="16"/>
      <w:szCs w:val="16"/>
    </w:rPr>
  </w:style>
  <w:style w:type="character" w:customStyle="1" w:styleId="CardCite1">
    <w:name w:val="CardCite1"/>
    <w:qFormat/>
    <w:rsid w:val="00CB241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B241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B2411"/>
    <w:rPr>
      <w:rFonts w:ascii="Times New Roman" w:hAnsi="Times New Roman" w:cs="Times New Roman" w:hint="default"/>
      <w:b/>
      <w:bCs/>
      <w:sz w:val="22"/>
      <w:szCs w:val="22"/>
    </w:rPr>
  </w:style>
  <w:style w:type="character" w:customStyle="1" w:styleId="CharacterStyle3">
    <w:name w:val="Character Style 3"/>
    <w:uiPriority w:val="99"/>
    <w:rsid w:val="00CB2411"/>
    <w:rPr>
      <w:rFonts w:ascii="Bookman Old Style" w:hAnsi="Bookman Old Style" w:cs="Bookman Old Style" w:hint="default"/>
      <w:spacing w:val="-5"/>
      <w:sz w:val="18"/>
      <w:szCs w:val="18"/>
    </w:rPr>
  </w:style>
  <w:style w:type="character" w:customStyle="1" w:styleId="Style8pt1">
    <w:name w:val="Style 8 pt1"/>
    <w:rsid w:val="00CB2411"/>
    <w:rPr>
      <w:rFonts w:ascii="Georgia" w:hAnsi="Georgia" w:hint="default"/>
      <w:sz w:val="16"/>
    </w:rPr>
  </w:style>
  <w:style w:type="character" w:customStyle="1" w:styleId="UnderlineStyleChar7">
    <w:name w:val="Underline Style Char7"/>
    <w:rsid w:val="00CB2411"/>
    <w:rPr>
      <w:rFonts w:ascii="Garamond" w:hAnsi="Garamond" w:hint="default"/>
      <w:sz w:val="22"/>
      <w:szCs w:val="24"/>
      <w:u w:val="single"/>
      <w:lang w:val="en-US" w:eastAsia="en-US" w:bidi="ar-SA"/>
    </w:rPr>
  </w:style>
  <w:style w:type="character" w:customStyle="1" w:styleId="StyleArial6ptBold">
    <w:name w:val="Style Arial 6 pt Bold"/>
    <w:rsid w:val="00CB2411"/>
    <w:rPr>
      <w:rFonts w:ascii="Arial" w:hAnsi="Arial" w:cs="Arial" w:hint="default"/>
      <w:bCs/>
      <w:sz w:val="12"/>
    </w:rPr>
  </w:style>
  <w:style w:type="character" w:customStyle="1" w:styleId="Heading2Char5">
    <w:name w:val="Heading 2 Char5"/>
    <w:rsid w:val="00CB2411"/>
    <w:rPr>
      <w:rFonts w:ascii="Garamond" w:hAnsi="Garamond" w:cs="Arial" w:hint="default"/>
      <w:b/>
      <w:bCs/>
      <w:iCs/>
      <w:sz w:val="24"/>
      <w:szCs w:val="28"/>
      <w:lang w:val="en-US" w:eastAsia="en-US" w:bidi="ar-SA"/>
    </w:rPr>
  </w:style>
  <w:style w:type="character" w:customStyle="1" w:styleId="TagGreg">
    <w:name w:val="TagGreg"/>
    <w:uiPriority w:val="1"/>
    <w:qFormat/>
    <w:rsid w:val="00CB2411"/>
    <w:rPr>
      <w:b/>
      <w:bCs w:val="0"/>
      <w:sz w:val="24"/>
    </w:rPr>
  </w:style>
  <w:style w:type="character" w:customStyle="1" w:styleId="StyleDebateUnderline10pt">
    <w:name w:val="Style Debate Underline + 10 pt"/>
    <w:rsid w:val="00CB2411"/>
    <w:rPr>
      <w:rFonts w:ascii="Times New Roman" w:hAnsi="Times New Roman" w:cs="Times New Roman" w:hint="default"/>
      <w:sz w:val="20"/>
      <w:szCs w:val="20"/>
      <w:u w:val="single"/>
    </w:rPr>
  </w:style>
  <w:style w:type="character" w:customStyle="1" w:styleId="underlinedCharChar0">
    <w:name w:val="underlined Char Char"/>
    <w:locked/>
    <w:rsid w:val="00CB2411"/>
    <w:rPr>
      <w:u w:val="single"/>
    </w:rPr>
  </w:style>
  <w:style w:type="character" w:customStyle="1" w:styleId="SourceBold">
    <w:name w:val="Source Bold"/>
    <w:rsid w:val="00CB2411"/>
    <w:rPr>
      <w:rFonts w:ascii="Arial Narrow" w:hAnsi="Arial Narrow" w:hint="default"/>
      <w:b/>
      <w:bCs w:val="0"/>
      <w:strike w:val="0"/>
      <w:dstrike w:val="0"/>
      <w:sz w:val="24"/>
      <w:u w:val="none"/>
      <w:effect w:val="none"/>
    </w:rPr>
  </w:style>
  <w:style w:type="character" w:customStyle="1" w:styleId="2xBoldUnderline">
    <w:name w:val="2x_Bold_Underline"/>
    <w:rsid w:val="00CB2411"/>
    <w:rPr>
      <w:b/>
      <w:bCs/>
      <w:sz w:val="24"/>
      <w:u w:val="thick"/>
    </w:rPr>
  </w:style>
  <w:style w:type="character" w:customStyle="1" w:styleId="Dottedunderline">
    <w:name w:val="Dotted underline"/>
    <w:rsid w:val="00CB2411"/>
    <w:rPr>
      <w:u w:val="dotted"/>
    </w:rPr>
  </w:style>
  <w:style w:type="character" w:customStyle="1" w:styleId="readChar">
    <w:name w:val="read Char"/>
    <w:rsid w:val="00CB2411"/>
    <w:rPr>
      <w:szCs w:val="22"/>
      <w:u w:val="single"/>
      <w:lang w:val="en-US" w:eastAsia="en-US" w:bidi="ar-SA"/>
    </w:rPr>
  </w:style>
  <w:style w:type="character" w:customStyle="1" w:styleId="underlining0">
    <w:name w:val="underlining"/>
    <w:rsid w:val="00CB2411"/>
    <w:rPr>
      <w:u w:val="single"/>
    </w:rPr>
  </w:style>
  <w:style w:type="character" w:customStyle="1" w:styleId="btitle">
    <w:name w:val="btitle"/>
    <w:rsid w:val="00CB2411"/>
  </w:style>
  <w:style w:type="character" w:customStyle="1" w:styleId="green">
    <w:name w:val="green"/>
    <w:rsid w:val="00CB2411"/>
  </w:style>
  <w:style w:type="character" w:customStyle="1" w:styleId="BodyText20">
    <w:name w:val="Body Text2"/>
    <w:rsid w:val="00CB241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CB241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B241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B241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B241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B241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B241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B2411"/>
    <w:rPr>
      <w:rFonts w:ascii="Sylfaen" w:hAnsi="Sylfaen" w:cs="Sylfaen" w:hint="default"/>
      <w:i/>
      <w:iCs/>
      <w:strike w:val="0"/>
      <w:dstrike w:val="0"/>
      <w:sz w:val="19"/>
      <w:szCs w:val="19"/>
      <w:u w:val="none"/>
      <w:effect w:val="none"/>
      <w:shd w:val="clear" w:color="auto" w:fill="FFFFFF"/>
    </w:rPr>
  </w:style>
  <w:style w:type="character" w:customStyle="1" w:styleId="1">
    <w:name w:val="1"/>
    <w:rsid w:val="00CB2411"/>
    <w:rPr>
      <w:rFonts w:ascii="Arial" w:hAnsi="Arial" w:cs="Arial" w:hint="default"/>
      <w:bCs/>
      <w:sz w:val="20"/>
      <w:u w:val="single"/>
      <w:lang w:val="en-US" w:eastAsia="en-US" w:bidi="ar-SA"/>
    </w:rPr>
  </w:style>
  <w:style w:type="character" w:customStyle="1" w:styleId="CharChar31">
    <w:name w:val="Char Char31"/>
    <w:rsid w:val="00CB2411"/>
    <w:rPr>
      <w:rFonts w:ascii="Arial" w:hAnsi="Arial" w:cs="Arial" w:hint="default"/>
      <w:b/>
      <w:bCs/>
      <w:iCs/>
      <w:lang w:val="en-US" w:eastAsia="en-US" w:bidi="ar-SA"/>
    </w:rPr>
  </w:style>
  <w:style w:type="character" w:customStyle="1" w:styleId="Subtitle2">
    <w:name w:val="Subtitle2"/>
    <w:rsid w:val="00CB2411"/>
  </w:style>
  <w:style w:type="character" w:customStyle="1" w:styleId="drop">
    <w:name w:val="drop"/>
    <w:rsid w:val="00CB2411"/>
  </w:style>
  <w:style w:type="character" w:customStyle="1" w:styleId="bioline">
    <w:name w:val="bioline"/>
    <w:rsid w:val="00CB2411"/>
  </w:style>
  <w:style w:type="character" w:customStyle="1" w:styleId="articletitle0">
    <w:name w:val="article_title"/>
    <w:rsid w:val="00CB2411"/>
  </w:style>
  <w:style w:type="character" w:customStyle="1" w:styleId="A4">
    <w:name w:val="A4"/>
    <w:uiPriority w:val="99"/>
    <w:rsid w:val="00CB2411"/>
    <w:rPr>
      <w:color w:val="000000"/>
    </w:rPr>
  </w:style>
  <w:style w:type="character" w:customStyle="1" w:styleId="s2">
    <w:name w:val="s2"/>
    <w:rsid w:val="00CB2411"/>
  </w:style>
  <w:style w:type="character" w:customStyle="1" w:styleId="s4">
    <w:name w:val="s4"/>
    <w:rsid w:val="00CB2411"/>
  </w:style>
  <w:style w:type="character" w:customStyle="1" w:styleId="s5">
    <w:name w:val="s5"/>
    <w:rsid w:val="00CB2411"/>
  </w:style>
  <w:style w:type="character" w:customStyle="1" w:styleId="cap">
    <w:name w:val="cap"/>
    <w:rsid w:val="00CB2411"/>
  </w:style>
  <w:style w:type="character" w:customStyle="1" w:styleId="rightsnotice">
    <w:name w:val="rightsnotice"/>
    <w:rsid w:val="00CB2411"/>
  </w:style>
  <w:style w:type="character" w:customStyle="1" w:styleId="Caption1">
    <w:name w:val="Caption1"/>
    <w:rsid w:val="00CB2411"/>
  </w:style>
  <w:style w:type="character" w:customStyle="1" w:styleId="credit">
    <w:name w:val="credit"/>
    <w:rsid w:val="00CB2411"/>
  </w:style>
  <w:style w:type="character" w:customStyle="1" w:styleId="scaps">
    <w:name w:val="scaps"/>
    <w:rsid w:val="00CB2411"/>
  </w:style>
  <w:style w:type="character" w:customStyle="1" w:styleId="current-article">
    <w:name w:val="current-article"/>
    <w:rsid w:val="00CB2411"/>
  </w:style>
  <w:style w:type="character" w:customStyle="1" w:styleId="related-current-indicator">
    <w:name w:val="related-current-indicator"/>
    <w:rsid w:val="00CB2411"/>
  </w:style>
  <w:style w:type="character" w:customStyle="1" w:styleId="bylclear">
    <w:name w:val="bylclear"/>
    <w:rsid w:val="00CB2411"/>
  </w:style>
  <w:style w:type="character" w:customStyle="1" w:styleId="timestamp">
    <w:name w:val="timestamp"/>
    <w:rsid w:val="00CB2411"/>
  </w:style>
  <w:style w:type="character" w:customStyle="1" w:styleId="comments">
    <w:name w:val="comments"/>
    <w:rsid w:val="00CB2411"/>
  </w:style>
  <w:style w:type="character" w:customStyle="1" w:styleId="essaytext">
    <w:name w:val="essaytext"/>
    <w:rsid w:val="00CB2411"/>
  </w:style>
  <w:style w:type="character" w:customStyle="1" w:styleId="username">
    <w:name w:val="username"/>
    <w:rsid w:val="00CB2411"/>
  </w:style>
  <w:style w:type="character" w:customStyle="1" w:styleId="toplinks">
    <w:name w:val="toplinks"/>
    <w:rsid w:val="00CB2411"/>
  </w:style>
  <w:style w:type="character" w:customStyle="1" w:styleId="A3">
    <w:name w:val="A3"/>
    <w:rsid w:val="00CB2411"/>
    <w:rPr>
      <w:rFonts w:ascii="Perpetua" w:hAnsi="Perpetua" w:cs="Perpetua" w:hint="default"/>
      <w:color w:val="000000"/>
      <w:sz w:val="15"/>
      <w:szCs w:val="15"/>
    </w:rPr>
  </w:style>
  <w:style w:type="character" w:customStyle="1" w:styleId="see">
    <w:name w:val="see"/>
    <w:rsid w:val="00CB2411"/>
  </w:style>
  <w:style w:type="character" w:customStyle="1" w:styleId="first-letter">
    <w:name w:val="first-letter"/>
    <w:rsid w:val="00CB2411"/>
  </w:style>
  <w:style w:type="character" w:customStyle="1" w:styleId="focusparagraph">
    <w:name w:val="focusparagraph"/>
    <w:rsid w:val="00CB2411"/>
  </w:style>
  <w:style w:type="character" w:customStyle="1" w:styleId="lightblue">
    <w:name w:val="lightblue"/>
    <w:rsid w:val="00CB2411"/>
  </w:style>
  <w:style w:type="character" w:customStyle="1" w:styleId="StyleUnderlineCharChar9pt">
    <w:name w:val="Style Underline Char Char + 9 pt"/>
    <w:rsid w:val="00CB241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B2411"/>
  </w:style>
  <w:style w:type="character" w:customStyle="1" w:styleId="Title10">
    <w:name w:val="Title1"/>
    <w:rsid w:val="00CB2411"/>
  </w:style>
  <w:style w:type="character" w:customStyle="1" w:styleId="BoldandUnderlineCharCharCharChar">
    <w:name w:val="Bold and Underline Char Char Char Char"/>
    <w:rsid w:val="00CB2411"/>
    <w:rPr>
      <w:b/>
      <w:bCs w:val="0"/>
      <w:noProof w:val="0"/>
      <w:u w:val="single"/>
      <w:lang w:val="en-US" w:eastAsia="en-US" w:bidi="ar-SA"/>
    </w:rPr>
  </w:style>
  <w:style w:type="character" w:customStyle="1" w:styleId="FontStyle29">
    <w:name w:val="Font Style29"/>
    <w:uiPriority w:val="99"/>
    <w:rsid w:val="00CB2411"/>
    <w:rPr>
      <w:rFonts w:ascii="Arial" w:hAnsi="Arial" w:cs="Arial" w:hint="default"/>
      <w:sz w:val="14"/>
      <w:szCs w:val="14"/>
    </w:rPr>
  </w:style>
  <w:style w:type="character" w:customStyle="1" w:styleId="CardsUnderlined">
    <w:name w:val="Cards Underlined"/>
    <w:rsid w:val="00CB2411"/>
    <w:rPr>
      <w:rFonts w:ascii="Helvetica" w:hAnsi="Helvetica" w:cs="Helvetica" w:hint="default"/>
      <w:sz w:val="22"/>
      <w:szCs w:val="24"/>
      <w:u w:val="thick"/>
    </w:rPr>
  </w:style>
  <w:style w:type="character" w:customStyle="1" w:styleId="titles">
    <w:name w:val="titles"/>
    <w:rsid w:val="00CB2411"/>
  </w:style>
  <w:style w:type="character" w:customStyle="1" w:styleId="articletext0">
    <w:name w:val="article_text"/>
    <w:rsid w:val="00CB2411"/>
  </w:style>
  <w:style w:type="character" w:customStyle="1" w:styleId="contentauthor">
    <w:name w:val="contentauthor"/>
    <w:rsid w:val="00CB2411"/>
  </w:style>
  <w:style w:type="character" w:customStyle="1" w:styleId="subarticleheader">
    <w:name w:val="subarticleheader"/>
    <w:rsid w:val="00CB2411"/>
  </w:style>
  <w:style w:type="character" w:customStyle="1" w:styleId="spelle">
    <w:name w:val="spelle"/>
    <w:rsid w:val="00CB2411"/>
  </w:style>
  <w:style w:type="character" w:customStyle="1" w:styleId="grame">
    <w:name w:val="grame"/>
    <w:rsid w:val="00CB2411"/>
  </w:style>
  <w:style w:type="character" w:customStyle="1" w:styleId="newstitle1">
    <w:name w:val="newstitle1"/>
    <w:rsid w:val="00CB2411"/>
  </w:style>
  <w:style w:type="character" w:customStyle="1" w:styleId="copy">
    <w:name w:val="copy"/>
    <w:rsid w:val="00CB2411"/>
  </w:style>
  <w:style w:type="character" w:customStyle="1" w:styleId="topheadline">
    <w:name w:val="topheadline"/>
    <w:rsid w:val="00CB2411"/>
  </w:style>
  <w:style w:type="character" w:customStyle="1" w:styleId="Stylereduce27pt">
    <w:name w:val="Style reduce2 + 7 pt"/>
    <w:rsid w:val="00CB2411"/>
    <w:rPr>
      <w:rFonts w:ascii="Times New Roman" w:hAnsi="Times New Roman" w:cs="Arial" w:hint="default"/>
      <w:color w:val="000000"/>
      <w:sz w:val="14"/>
      <w:szCs w:val="22"/>
    </w:rPr>
  </w:style>
  <w:style w:type="character" w:customStyle="1" w:styleId="srtitle">
    <w:name w:val="srtitle"/>
    <w:rsid w:val="00CB2411"/>
  </w:style>
  <w:style w:type="character" w:customStyle="1" w:styleId="st1">
    <w:name w:val="st1"/>
    <w:rsid w:val="00CB2411"/>
  </w:style>
  <w:style w:type="character" w:customStyle="1" w:styleId="StyleStyleGaramond">
    <w:name w:val="Style Style Garamond +"/>
    <w:rsid w:val="00CB2411"/>
    <w:rPr>
      <w:rFonts w:ascii="Garamond" w:hAnsi="Garamond" w:cs="Times New Roman" w:hint="default"/>
      <w:sz w:val="20"/>
    </w:rPr>
  </w:style>
  <w:style w:type="character" w:customStyle="1" w:styleId="quotechar0">
    <w:name w:val="quotechar"/>
    <w:rsid w:val="00CB2411"/>
  </w:style>
  <w:style w:type="character" w:customStyle="1" w:styleId="boldunderline0">
    <w:name w:val="boldunderline"/>
    <w:rsid w:val="00CB2411"/>
  </w:style>
  <w:style w:type="character" w:customStyle="1" w:styleId="A8">
    <w:name w:val="A8"/>
    <w:rsid w:val="00CB2411"/>
    <w:rPr>
      <w:rFonts w:ascii="Scala" w:hAnsi="Scala" w:cs="Scala" w:hint="default"/>
      <w:color w:val="000000"/>
      <w:sz w:val="15"/>
      <w:szCs w:val="15"/>
    </w:rPr>
  </w:style>
  <w:style w:type="character" w:customStyle="1" w:styleId="A0">
    <w:name w:val="A0"/>
    <w:uiPriority w:val="99"/>
    <w:rsid w:val="00CB2411"/>
    <w:rPr>
      <w:rFonts w:ascii="Scala" w:hAnsi="Scala" w:cs="Scala" w:hint="default"/>
      <w:color w:val="000000"/>
      <w:sz w:val="16"/>
      <w:szCs w:val="16"/>
    </w:rPr>
  </w:style>
  <w:style w:type="character" w:customStyle="1" w:styleId="Date11">
    <w:name w:val="Date11"/>
    <w:rsid w:val="00CB2411"/>
  </w:style>
  <w:style w:type="character" w:customStyle="1" w:styleId="Boxout">
    <w:name w:val="Box out"/>
    <w:uiPriority w:val="1"/>
    <w:qFormat/>
    <w:rsid w:val="00CB2411"/>
    <w:rPr>
      <w:rFonts w:ascii="Tahoma" w:hAnsi="Tahoma" w:cs="Tahoma" w:hint="default"/>
      <w:b/>
      <w:bCs w:val="0"/>
      <w:sz w:val="20"/>
      <w:u w:val="single"/>
      <w:bdr w:val="none" w:sz="0" w:space="0" w:color="auto" w:frame="1"/>
      <w:shd w:val="clear" w:color="auto" w:fill="A9E8F5"/>
    </w:rPr>
  </w:style>
  <w:style w:type="character" w:customStyle="1" w:styleId="metad">
    <w:name w:val="metad"/>
    <w:rsid w:val="00CB2411"/>
  </w:style>
  <w:style w:type="character" w:customStyle="1" w:styleId="sifr-alternate">
    <w:name w:val="sifr-alternate"/>
    <w:rsid w:val="00CB2411"/>
  </w:style>
  <w:style w:type="character" w:customStyle="1" w:styleId="justify1">
    <w:name w:val="justify1"/>
    <w:rsid w:val="00CB2411"/>
  </w:style>
  <w:style w:type="character" w:customStyle="1" w:styleId="artbody1">
    <w:name w:val="art_body1"/>
    <w:rsid w:val="00CB2411"/>
    <w:rPr>
      <w:rFonts w:ascii="Arial" w:hAnsi="Arial" w:cs="Arial" w:hint="default"/>
    </w:rPr>
  </w:style>
  <w:style w:type="character" w:customStyle="1" w:styleId="A1">
    <w:name w:val="A1"/>
    <w:uiPriority w:val="99"/>
    <w:rsid w:val="00CB2411"/>
    <w:rPr>
      <w:rFonts w:ascii="Book Antiqua" w:hAnsi="Book Antiqua" w:cs="Book Antiqua" w:hint="default"/>
      <w:color w:val="221E1F"/>
      <w:sz w:val="22"/>
      <w:szCs w:val="22"/>
    </w:rPr>
  </w:style>
  <w:style w:type="character" w:customStyle="1" w:styleId="reality">
    <w:name w:val="reality"/>
    <w:rsid w:val="00CB2411"/>
  </w:style>
  <w:style w:type="character" w:customStyle="1" w:styleId="text2">
    <w:name w:val="text2"/>
    <w:rsid w:val="00CB2411"/>
  </w:style>
  <w:style w:type="character" w:customStyle="1" w:styleId="StyleUnderlineChar2CharChar11pt">
    <w:name w:val="Style Underline Char2 Char Char + 11 pt"/>
    <w:rsid w:val="00CB2411"/>
    <w:rPr>
      <w:rFonts w:ascii="Times New Roman" w:hAnsi="Times New Roman" w:cs="Times New Roman" w:hint="default"/>
      <w:sz w:val="20"/>
      <w:u w:val="single"/>
    </w:rPr>
  </w:style>
  <w:style w:type="character" w:customStyle="1" w:styleId="StyleStyleBoldUnderline11pt">
    <w:name w:val="Style Style Bold Underline + 11 pt"/>
    <w:rsid w:val="00CB2411"/>
    <w:rPr>
      <w:b/>
      <w:bCs/>
      <w:sz w:val="20"/>
      <w:u w:val="single"/>
    </w:rPr>
  </w:style>
  <w:style w:type="character" w:customStyle="1" w:styleId="articlehead2">
    <w:name w:val="articlehead2"/>
    <w:rsid w:val="00CB2411"/>
  </w:style>
  <w:style w:type="character" w:customStyle="1" w:styleId="pronset">
    <w:name w:val="pronset"/>
    <w:rsid w:val="00CB2411"/>
  </w:style>
  <w:style w:type="character" w:customStyle="1" w:styleId="prondelim">
    <w:name w:val="prondelim"/>
    <w:rsid w:val="00CB2411"/>
  </w:style>
  <w:style w:type="character" w:customStyle="1" w:styleId="prontoggle">
    <w:name w:val="pron_toggle"/>
    <w:rsid w:val="00CB2411"/>
  </w:style>
  <w:style w:type="character" w:customStyle="1" w:styleId="boldface">
    <w:name w:val="boldface"/>
    <w:rsid w:val="00CB2411"/>
  </w:style>
  <w:style w:type="character" w:customStyle="1" w:styleId="secondary-bf">
    <w:name w:val="secondary-bf"/>
    <w:rsid w:val="00CB2411"/>
  </w:style>
  <w:style w:type="table" w:styleId="ColorfulGrid-Accent1">
    <w:name w:val="Colorful Grid Accent 1"/>
    <w:basedOn w:val="TableNormal"/>
    <w:link w:val="ColorfulGrid-Accent1Char"/>
    <w:uiPriority w:val="29"/>
    <w:unhideWhenUsed/>
    <w:rsid w:val="00CB2411"/>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B2411"/>
    <w:rPr>
      <w:rFonts w:ascii="Times New Roman" w:hAnsi="Times New Roman" w:cs="Times New Roman" w:hint="default"/>
      <w:iCs/>
      <w:color w:val="000000"/>
      <w:sz w:val="16"/>
    </w:rPr>
  </w:style>
  <w:style w:type="character" w:customStyle="1" w:styleId="Boxout0">
    <w:name w:val="Boxout"/>
    <w:uiPriority w:val="1"/>
    <w:qFormat/>
    <w:rsid w:val="00CB241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B2411"/>
  </w:style>
  <w:style w:type="character" w:customStyle="1" w:styleId="pg">
    <w:name w:val="pg"/>
    <w:rsid w:val="00CB2411"/>
  </w:style>
  <w:style w:type="character" w:customStyle="1" w:styleId="detailtitle">
    <w:name w:val="detailtitle"/>
    <w:rsid w:val="00CB2411"/>
  </w:style>
  <w:style w:type="character" w:customStyle="1" w:styleId="storydate">
    <w:name w:val="storydate"/>
    <w:rsid w:val="00CB2411"/>
  </w:style>
  <w:style w:type="character" w:customStyle="1" w:styleId="preloadwrap">
    <w:name w:val="preloadwrap"/>
    <w:rsid w:val="00CB2411"/>
  </w:style>
  <w:style w:type="character" w:customStyle="1" w:styleId="creditwrap">
    <w:name w:val="creditwrap"/>
    <w:rsid w:val="00CB2411"/>
  </w:style>
  <w:style w:type="character" w:customStyle="1" w:styleId="DefaultChar1">
    <w:name w:val="Default Char1"/>
    <w:rsid w:val="00CB2411"/>
    <w:rPr>
      <w:noProof w:val="0"/>
      <w:color w:val="000000"/>
      <w:lang w:val="en-US" w:eastAsia="en-US" w:bidi="ar-SA"/>
    </w:rPr>
  </w:style>
  <w:style w:type="character" w:customStyle="1" w:styleId="textunderlineChar0">
    <w:name w:val="text underline Char"/>
    <w:rsid w:val="00CB2411"/>
    <w:rPr>
      <w:sz w:val="24"/>
      <w:szCs w:val="22"/>
      <w:u w:val="thick"/>
      <w:lang w:val="en-US" w:eastAsia="en-US" w:bidi="ar-SA"/>
    </w:rPr>
  </w:style>
  <w:style w:type="character" w:customStyle="1" w:styleId="BoldChar">
    <w:name w:val="Bold Char"/>
    <w:rsid w:val="00CB2411"/>
    <w:rPr>
      <w:rFonts w:ascii="Times New Roman" w:eastAsia="Times New Roman" w:hAnsi="Times New Roman" w:cs="Times New Roman" w:hint="default"/>
      <w:b/>
      <w:bCs w:val="0"/>
      <w:szCs w:val="24"/>
    </w:rPr>
  </w:style>
  <w:style w:type="character" w:customStyle="1" w:styleId="pmterms31">
    <w:name w:val="pmterms31"/>
    <w:rsid w:val="00CB2411"/>
    <w:rPr>
      <w:b/>
      <w:bCs/>
      <w:i w:val="0"/>
      <w:iCs w:val="0"/>
      <w:color w:val="000000"/>
    </w:rPr>
  </w:style>
  <w:style w:type="character" w:customStyle="1" w:styleId="copyrightdescription">
    <w:name w:val="copyrightdescription"/>
    <w:rsid w:val="00CB2411"/>
  </w:style>
  <w:style w:type="character" w:customStyle="1" w:styleId="ft01">
    <w:name w:val="ft01"/>
    <w:rsid w:val="00CB2411"/>
    <w:rPr>
      <w:rFonts w:ascii="Times" w:hAnsi="Times" w:cs="Times" w:hint="default"/>
      <w:color w:val="000000"/>
      <w:sz w:val="14"/>
      <w:szCs w:val="14"/>
    </w:rPr>
  </w:style>
  <w:style w:type="character" w:customStyle="1" w:styleId="ft11">
    <w:name w:val="ft11"/>
    <w:rsid w:val="00CB2411"/>
    <w:rPr>
      <w:rFonts w:ascii="Times" w:hAnsi="Times" w:cs="Times" w:hint="default"/>
      <w:color w:val="000000"/>
      <w:sz w:val="17"/>
      <w:szCs w:val="17"/>
    </w:rPr>
  </w:style>
  <w:style w:type="character" w:customStyle="1" w:styleId="ft21">
    <w:name w:val="ft21"/>
    <w:rsid w:val="00CB2411"/>
    <w:rPr>
      <w:rFonts w:ascii="Times" w:hAnsi="Times" w:cs="Times" w:hint="default"/>
      <w:color w:val="000000"/>
      <w:sz w:val="15"/>
      <w:szCs w:val="15"/>
    </w:rPr>
  </w:style>
  <w:style w:type="character" w:customStyle="1" w:styleId="ft31">
    <w:name w:val="ft31"/>
    <w:rsid w:val="00CB2411"/>
    <w:rPr>
      <w:rFonts w:ascii="Times" w:hAnsi="Times" w:cs="Times" w:hint="default"/>
      <w:color w:val="000000"/>
      <w:sz w:val="15"/>
      <w:szCs w:val="15"/>
    </w:rPr>
  </w:style>
  <w:style w:type="character" w:customStyle="1" w:styleId="dquo">
    <w:name w:val="dquo"/>
    <w:rsid w:val="00CB2411"/>
  </w:style>
  <w:style w:type="character" w:customStyle="1" w:styleId="caps2">
    <w:name w:val="caps2"/>
    <w:rsid w:val="00CB2411"/>
  </w:style>
  <w:style w:type="character" w:customStyle="1" w:styleId="CardsFont12ptCharCharCharChar">
    <w:name w:val="Cards + Font: 12 pt Char Char Char Char"/>
    <w:rsid w:val="00CB2411"/>
    <w:rPr>
      <w:sz w:val="24"/>
      <w:szCs w:val="24"/>
      <w:u w:val="thick"/>
      <w:lang w:val="en-US" w:eastAsia="en-US" w:bidi="ar-SA"/>
    </w:rPr>
  </w:style>
  <w:style w:type="character" w:customStyle="1" w:styleId="ccs">
    <w:name w:val="c cs"/>
    <w:rsid w:val="00CB2411"/>
  </w:style>
  <w:style w:type="character" w:customStyle="1" w:styleId="UnderlinedEvChar">
    <w:name w:val="Underlined Ev Char"/>
    <w:rsid w:val="00CB2411"/>
    <w:rPr>
      <w:rFonts w:ascii="Times New Roman" w:eastAsia="Times New Roman" w:hAnsi="Times New Roman" w:cs="Times New Roman" w:hint="default"/>
      <w:szCs w:val="24"/>
      <w:u w:val="single"/>
    </w:rPr>
  </w:style>
  <w:style w:type="character" w:customStyle="1" w:styleId="dropshadow">
    <w:name w:val="dropshadow"/>
    <w:rsid w:val="00CB2411"/>
  </w:style>
  <w:style w:type="character" w:customStyle="1" w:styleId="d05ws">
    <w:name w:val="d05ws"/>
    <w:rsid w:val="00CB2411"/>
  </w:style>
  <w:style w:type="character" w:customStyle="1" w:styleId="rzibod">
    <w:name w:val="rzibod"/>
    <w:rsid w:val="00CB2411"/>
  </w:style>
  <w:style w:type="character" w:customStyle="1" w:styleId="StyleBold1">
    <w:name w:val="Style Bold1"/>
    <w:rsid w:val="00CB2411"/>
    <w:rPr>
      <w:rFonts w:ascii="Georgia" w:hAnsi="Georgia" w:hint="default"/>
      <w:b/>
      <w:bCs/>
      <w:sz w:val="22"/>
    </w:rPr>
  </w:style>
  <w:style w:type="character" w:customStyle="1" w:styleId="headertext">
    <w:name w:val="headertext"/>
    <w:rsid w:val="00CB2411"/>
  </w:style>
  <w:style w:type="character" w:customStyle="1" w:styleId="endnote-reference">
    <w:name w:val="endnote-reference"/>
    <w:rsid w:val="00CB2411"/>
  </w:style>
  <w:style w:type="character" w:customStyle="1" w:styleId="officialsname">
    <w:name w:val="official_s_name"/>
    <w:rsid w:val="00CB2411"/>
  </w:style>
  <w:style w:type="character" w:customStyle="1" w:styleId="audience">
    <w:name w:val="audience"/>
    <w:rsid w:val="00CB2411"/>
  </w:style>
  <w:style w:type="character" w:customStyle="1" w:styleId="A7">
    <w:name w:val="A7"/>
    <w:uiPriority w:val="99"/>
    <w:rsid w:val="00CB2411"/>
    <w:rPr>
      <w:rFonts w:ascii="Myriad Pro" w:hAnsi="Myriad Pro" w:cs="Myriad Pro" w:hint="default"/>
      <w:color w:val="0066B1"/>
      <w:sz w:val="22"/>
      <w:szCs w:val="22"/>
    </w:rPr>
  </w:style>
  <w:style w:type="character" w:customStyle="1" w:styleId="normalchar">
    <w:name w:val="normal__char"/>
    <w:rsid w:val="00CB2411"/>
  </w:style>
  <w:style w:type="character" w:customStyle="1" w:styleId="hyperlink002cheading0020100200028block0020title0029char">
    <w:name w:val="hyperlink_002cheading_00201_0020_0028block_0020title_0029__char"/>
    <w:rsid w:val="00CB2411"/>
  </w:style>
  <w:style w:type="character" w:customStyle="1" w:styleId="underline002cstyle0020bold0020underlinechar">
    <w:name w:val="underline_002cstyle_0020bold_0020underline__char"/>
    <w:rsid w:val="00CB2411"/>
  </w:style>
  <w:style w:type="character" w:customStyle="1" w:styleId="copyboldblack">
    <w:name w:val="copyboldblack"/>
    <w:rsid w:val="00CB2411"/>
  </w:style>
  <w:style w:type="character" w:customStyle="1" w:styleId="copybold">
    <w:name w:val="copybold"/>
    <w:rsid w:val="00CB2411"/>
  </w:style>
  <w:style w:type="character" w:customStyle="1" w:styleId="author-date0">
    <w:name w:val="author-date"/>
    <w:rsid w:val="00CB2411"/>
  </w:style>
  <w:style w:type="character" w:customStyle="1" w:styleId="hidden">
    <w:name w:val="hidden"/>
    <w:rsid w:val="00CB2411"/>
  </w:style>
  <w:style w:type="character" w:customStyle="1" w:styleId="articlebegin">
    <w:name w:val="articlebegin"/>
    <w:rsid w:val="00CB2411"/>
  </w:style>
  <w:style w:type="character" w:customStyle="1" w:styleId="mediaoverlay">
    <w:name w:val="mediaoverlay"/>
    <w:rsid w:val="00CB2411"/>
  </w:style>
  <w:style w:type="character" w:customStyle="1" w:styleId="blogcaption">
    <w:name w:val="blog_caption"/>
    <w:rsid w:val="00CB2411"/>
  </w:style>
  <w:style w:type="character" w:customStyle="1" w:styleId="commnet-abuzz">
    <w:name w:val="commnet-abuzz"/>
    <w:rsid w:val="00CB2411"/>
  </w:style>
  <w:style w:type="character" w:customStyle="1" w:styleId="fbconnectbuttontext">
    <w:name w:val="fbconnectbutton_text"/>
    <w:rsid w:val="00CB2411"/>
  </w:style>
  <w:style w:type="character" w:customStyle="1" w:styleId="fbsharecountinner">
    <w:name w:val="fb_share_count_inner"/>
    <w:rsid w:val="00CB2411"/>
  </w:style>
  <w:style w:type="character" w:customStyle="1" w:styleId="stbuttontext">
    <w:name w:val="stbuttontext"/>
    <w:rsid w:val="00CB2411"/>
  </w:style>
  <w:style w:type="character" w:customStyle="1" w:styleId="source">
    <w:name w:val="source"/>
    <w:rsid w:val="00CB2411"/>
  </w:style>
  <w:style w:type="character" w:customStyle="1" w:styleId="pubdate">
    <w:name w:val="pubdate"/>
    <w:rsid w:val="00CB2411"/>
  </w:style>
  <w:style w:type="character" w:customStyle="1" w:styleId="grey">
    <w:name w:val="grey"/>
    <w:rsid w:val="00CB2411"/>
  </w:style>
  <w:style w:type="character" w:customStyle="1" w:styleId="postdate">
    <w:name w:val="post_date"/>
    <w:rsid w:val="00CB2411"/>
  </w:style>
  <w:style w:type="character" w:customStyle="1" w:styleId="bdx">
    <w:name w:val="bdx"/>
    <w:rsid w:val="00CB2411"/>
  </w:style>
  <w:style w:type="character" w:customStyle="1" w:styleId="bdl">
    <w:name w:val="bdl"/>
    <w:rsid w:val="00CB2411"/>
  </w:style>
  <w:style w:type="character" w:customStyle="1" w:styleId="breadcrumbitemcurrent">
    <w:name w:val="breadcrumbitemcurrent"/>
    <w:rsid w:val="00CB2411"/>
  </w:style>
  <w:style w:type="character" w:customStyle="1" w:styleId="bbl">
    <w:name w:val="bbl"/>
    <w:rsid w:val="00CB2411"/>
  </w:style>
  <w:style w:type="character" w:customStyle="1" w:styleId="Date2">
    <w:name w:val="Date2"/>
    <w:rsid w:val="00CB2411"/>
  </w:style>
  <w:style w:type="character" w:customStyle="1" w:styleId="company">
    <w:name w:val="company"/>
    <w:rsid w:val="00CB2411"/>
  </w:style>
  <w:style w:type="character" w:customStyle="1" w:styleId="itxtnewhookspan">
    <w:name w:val="itxtnewhookspan"/>
    <w:rsid w:val="00CB2411"/>
  </w:style>
  <w:style w:type="character" w:customStyle="1" w:styleId="gstxthlt">
    <w:name w:val="gstxt_hlt"/>
    <w:rsid w:val="00CB2411"/>
  </w:style>
  <w:style w:type="character" w:customStyle="1" w:styleId="SubtleEmphasis1">
    <w:name w:val="Subtle Emphasis1"/>
    <w:uiPriority w:val="19"/>
    <w:qFormat/>
    <w:rsid w:val="00CB2411"/>
    <w:rPr>
      <w:rFonts w:ascii="Times New Roman" w:hAnsi="Times New Roman" w:cs="Times New Roman" w:hint="default"/>
      <w:b/>
      <w:bCs w:val="0"/>
      <w:iCs/>
      <w:color w:val="auto"/>
      <w:sz w:val="22"/>
    </w:rPr>
  </w:style>
  <w:style w:type="character" w:customStyle="1" w:styleId="StyleBoldRed">
    <w:name w:val="Style Bold Red"/>
    <w:rsid w:val="00CB2411"/>
    <w:rPr>
      <w:b/>
      <w:bCs/>
      <w:color w:val="auto"/>
    </w:rPr>
  </w:style>
  <w:style w:type="character" w:customStyle="1" w:styleId="StyleTimesNewRoman8pt">
    <w:name w:val="Style Times New Roman 8 pt"/>
    <w:rsid w:val="00CB2411"/>
    <w:rPr>
      <w:rFonts w:ascii="Georgia" w:hAnsi="Georgia" w:hint="default"/>
      <w:sz w:val="16"/>
    </w:rPr>
  </w:style>
  <w:style w:type="character" w:customStyle="1" w:styleId="StyleStyle7pt8pt">
    <w:name w:val="Style Style 7 pt + 8 pt"/>
    <w:rsid w:val="00CB2411"/>
    <w:rPr>
      <w:sz w:val="16"/>
    </w:rPr>
  </w:style>
  <w:style w:type="character" w:customStyle="1" w:styleId="StyleStyleThickunderlineBold1">
    <w:name w:val="Style Style Thick underline + Bold1"/>
    <w:rsid w:val="00CB2411"/>
    <w:rPr>
      <w:b/>
      <w:bCs/>
      <w:u w:val="thick"/>
    </w:rPr>
  </w:style>
  <w:style w:type="character" w:customStyle="1" w:styleId="StyleUnderline2">
    <w:name w:val="Style Underline2"/>
    <w:rsid w:val="00CB2411"/>
    <w:rPr>
      <w:u w:val="single"/>
    </w:rPr>
  </w:style>
  <w:style w:type="character" w:customStyle="1" w:styleId="ShrinkText">
    <w:name w:val="Shrink Text"/>
    <w:rsid w:val="00CB2411"/>
    <w:rPr>
      <w:sz w:val="16"/>
    </w:rPr>
  </w:style>
  <w:style w:type="character" w:customStyle="1" w:styleId="smallcaps">
    <w:name w:val="smallcaps"/>
    <w:rsid w:val="00CB2411"/>
  </w:style>
  <w:style w:type="character" w:customStyle="1" w:styleId="goldbldtext">
    <w:name w:val="goldbldtext"/>
    <w:rsid w:val="00CB2411"/>
  </w:style>
  <w:style w:type="character" w:customStyle="1" w:styleId="cardshighlight0">
    <w:name w:val="cardshighlight"/>
    <w:rsid w:val="00CB2411"/>
  </w:style>
  <w:style w:type="character" w:customStyle="1" w:styleId="cardsfont12pt1">
    <w:name w:val="cardsfont12pt"/>
    <w:rsid w:val="00CB2411"/>
  </w:style>
  <w:style w:type="character" w:customStyle="1" w:styleId="ft1">
    <w:name w:val="ft1"/>
    <w:rsid w:val="00CB2411"/>
  </w:style>
  <w:style w:type="character" w:customStyle="1" w:styleId="ft6">
    <w:name w:val="ft6"/>
    <w:rsid w:val="00CB2411"/>
  </w:style>
  <w:style w:type="character" w:customStyle="1" w:styleId="kicker">
    <w:name w:val="kicker"/>
    <w:rsid w:val="00CB2411"/>
  </w:style>
  <w:style w:type="character" w:customStyle="1" w:styleId="backcontent">
    <w:name w:val="backcontent"/>
    <w:rsid w:val="00CB2411"/>
  </w:style>
  <w:style w:type="character" w:customStyle="1" w:styleId="daystmp">
    <w:name w:val="daystmp"/>
    <w:rsid w:val="00CB2411"/>
  </w:style>
  <w:style w:type="character" w:customStyle="1" w:styleId="cardsfont12ptchar">
    <w:name w:val="cardsfont12ptchar"/>
    <w:rsid w:val="00CB2411"/>
  </w:style>
  <w:style w:type="character" w:customStyle="1" w:styleId="gal">
    <w:name w:val="gal"/>
    <w:rsid w:val="00CB2411"/>
  </w:style>
  <w:style w:type="character" w:customStyle="1" w:styleId="submitted">
    <w:name w:val="submitted"/>
    <w:rsid w:val="00CB2411"/>
  </w:style>
  <w:style w:type="character" w:customStyle="1" w:styleId="imagedateline">
    <w:name w:val="image_dateline"/>
    <w:rsid w:val="00CB2411"/>
  </w:style>
  <w:style w:type="character" w:customStyle="1" w:styleId="authordatecharchar">
    <w:name w:val="authordatecharchar"/>
    <w:rsid w:val="00CB2411"/>
  </w:style>
  <w:style w:type="character" w:customStyle="1" w:styleId="style1char0">
    <w:name w:val="style1char"/>
    <w:rsid w:val="00CB2411"/>
  </w:style>
  <w:style w:type="character" w:customStyle="1" w:styleId="tagcharchar0">
    <w:name w:val="tagcharchar"/>
    <w:rsid w:val="00CB2411"/>
  </w:style>
  <w:style w:type="character" w:customStyle="1" w:styleId="underlinedcharchar2">
    <w:name w:val="underlinedcharchar"/>
    <w:rsid w:val="00CB2411"/>
  </w:style>
  <w:style w:type="character" w:customStyle="1" w:styleId="BoxedChar">
    <w:name w:val="Boxed Char"/>
    <w:rsid w:val="00CB2411"/>
    <w:rPr>
      <w:rFonts w:ascii="Arial Narrow" w:hAnsi="Arial Narrow" w:hint="default"/>
      <w:b/>
      <w:bCs w:val="0"/>
      <w:sz w:val="18"/>
      <w:bdr w:val="single" w:sz="6" w:space="0" w:color="auto" w:frame="1"/>
    </w:rPr>
  </w:style>
  <w:style w:type="character" w:customStyle="1" w:styleId="Style11ptUnderline2">
    <w:name w:val="Style 11 pt Underline2"/>
    <w:rsid w:val="00CB2411"/>
    <w:rPr>
      <w:sz w:val="20"/>
      <w:u w:val="single"/>
    </w:rPr>
  </w:style>
  <w:style w:type="character" w:customStyle="1" w:styleId="Style11ptBoldUnderline2">
    <w:name w:val="Style 11 pt Bold Underline2"/>
    <w:rsid w:val="00CB2411"/>
    <w:rPr>
      <w:b/>
      <w:bCs/>
      <w:sz w:val="20"/>
      <w:u w:val="single"/>
    </w:rPr>
  </w:style>
  <w:style w:type="character" w:customStyle="1" w:styleId="nw">
    <w:name w:val="nw"/>
    <w:rsid w:val="00CB2411"/>
  </w:style>
  <w:style w:type="character" w:customStyle="1" w:styleId="Styleunderline11ptBoldBorderSinglesolidlineAuto">
    <w:name w:val="Style underline + 11 pt Bold Border: : (Single solid line Auto ..."/>
    <w:rsid w:val="00CB2411"/>
    <w:rPr>
      <w:b/>
      <w:bCs/>
      <w:sz w:val="20"/>
      <w:u w:val="single"/>
      <w:bdr w:val="single" w:sz="4" w:space="0" w:color="auto" w:frame="1"/>
    </w:rPr>
  </w:style>
  <w:style w:type="character" w:customStyle="1" w:styleId="cardCharCharChar1">
    <w:name w:val="card Char Char Char1"/>
    <w:rsid w:val="00CB2411"/>
    <w:rPr>
      <w:lang w:val="en-US" w:eastAsia="en-US" w:bidi="ar-SA"/>
    </w:rPr>
  </w:style>
  <w:style w:type="character" w:customStyle="1" w:styleId="authors1">
    <w:name w:val="authors1"/>
    <w:rsid w:val="00CB2411"/>
    <w:rPr>
      <w:rFonts w:ascii="Verdana" w:hAnsi="Verdana" w:hint="default"/>
      <w:b/>
      <w:bCs/>
      <w:color w:val="006699"/>
      <w:sz w:val="20"/>
      <w:szCs w:val="20"/>
    </w:rPr>
  </w:style>
  <w:style w:type="character" w:customStyle="1" w:styleId="headlinesectionlarge">
    <w:name w:val="headline_section_large"/>
    <w:rsid w:val="00CB2411"/>
  </w:style>
  <w:style w:type="character" w:customStyle="1" w:styleId="Styleunderline11ptBlack">
    <w:name w:val="Style underline + 11 pt Black"/>
    <w:rsid w:val="00CB2411"/>
    <w:rPr>
      <w:color w:val="000000"/>
      <w:sz w:val="20"/>
      <w:u w:val="single"/>
    </w:rPr>
  </w:style>
  <w:style w:type="character" w:customStyle="1" w:styleId="Styleunderline11ptBoldBlack">
    <w:name w:val="Style underline + 11 pt Bold Black"/>
    <w:rsid w:val="00CB2411"/>
    <w:rPr>
      <w:b/>
      <w:bCs/>
      <w:color w:val="000000"/>
      <w:sz w:val="20"/>
      <w:u w:val="single"/>
    </w:rPr>
  </w:style>
  <w:style w:type="character" w:customStyle="1" w:styleId="Style11ptBoldBlackUnderline">
    <w:name w:val="Style 11 pt Bold Black Underline"/>
    <w:rsid w:val="00CB2411"/>
    <w:rPr>
      <w:b/>
      <w:bCs/>
      <w:color w:val="000000"/>
      <w:sz w:val="20"/>
      <w:u w:val="single"/>
    </w:rPr>
  </w:style>
  <w:style w:type="character" w:customStyle="1" w:styleId="Style11ptBoldBlackUnderlineBorderSinglesolidline">
    <w:name w:val="Style 11 pt Bold Black Underline Border: : (Single solid line ..."/>
    <w:rsid w:val="00CB2411"/>
    <w:rPr>
      <w:b/>
      <w:bCs/>
      <w:color w:val="000000"/>
      <w:sz w:val="20"/>
      <w:u w:val="single"/>
      <w:bdr w:val="single" w:sz="4" w:space="0" w:color="auto" w:frame="1"/>
    </w:rPr>
  </w:style>
  <w:style w:type="character" w:customStyle="1" w:styleId="StyleLatinMeridien-Italic11ptItalicUnderline">
    <w:name w:val="Style (Latin) Meridien-Italic 11 pt Italic Underline"/>
    <w:rsid w:val="00CB2411"/>
    <w:rPr>
      <w:rFonts w:ascii="Meridien-Italic" w:hAnsi="Meridien-Italic" w:hint="default"/>
      <w:i/>
      <w:iCs/>
      <w:sz w:val="20"/>
      <w:u w:val="single"/>
    </w:rPr>
  </w:style>
  <w:style w:type="character" w:customStyle="1" w:styleId="Citation-AuthorDate">
    <w:name w:val="Citation - Author/Date"/>
    <w:rsid w:val="00CB2411"/>
    <w:rPr>
      <w:b/>
      <w:bCs w:val="0"/>
      <w:smallCaps/>
      <w:sz w:val="24"/>
      <w:u w:val="single"/>
    </w:rPr>
  </w:style>
  <w:style w:type="character" w:customStyle="1" w:styleId="underlinestylechar0">
    <w:name w:val="underlinestylechar"/>
    <w:rsid w:val="00CB2411"/>
  </w:style>
  <w:style w:type="character" w:customStyle="1" w:styleId="highlight">
    <w:name w:val="highlight"/>
    <w:rsid w:val="00CB2411"/>
  </w:style>
  <w:style w:type="character" w:customStyle="1" w:styleId="DottedUnderline0">
    <w:name w:val="Dotted Underline"/>
    <w:rsid w:val="00CB2411"/>
    <w:rPr>
      <w:rFonts w:ascii="Times New Roman" w:hAnsi="Times New Roman" w:cs="Times New Roman" w:hint="default"/>
      <w:sz w:val="20"/>
      <w:u w:val="dottedHeavy"/>
    </w:rPr>
  </w:style>
  <w:style w:type="character" w:customStyle="1" w:styleId="titleauthoretc">
    <w:name w:val="titleauthoretc"/>
    <w:rsid w:val="00CB2411"/>
  </w:style>
  <w:style w:type="character" w:customStyle="1" w:styleId="labeltext">
    <w:name w:val="labeltext"/>
    <w:rsid w:val="00CB2411"/>
  </w:style>
  <w:style w:type="character" w:customStyle="1" w:styleId="viewlink">
    <w:name w:val="viewlink"/>
    <w:rsid w:val="00CB2411"/>
  </w:style>
  <w:style w:type="character" w:customStyle="1" w:styleId="share">
    <w:name w:val="share"/>
    <w:rsid w:val="00CB2411"/>
  </w:style>
  <w:style w:type="character" w:customStyle="1" w:styleId="inlinkchart">
    <w:name w:val="inlink_chart"/>
    <w:rsid w:val="00CB2411"/>
  </w:style>
  <w:style w:type="character" w:customStyle="1" w:styleId="underLight">
    <w:name w:val="underLight"/>
    <w:uiPriority w:val="1"/>
    <w:qFormat/>
    <w:rsid w:val="00CB241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B2411"/>
  </w:style>
  <w:style w:type="character" w:customStyle="1" w:styleId="author-rss">
    <w:name w:val="author-rss"/>
    <w:rsid w:val="00CB2411"/>
  </w:style>
  <w:style w:type="character" w:customStyle="1" w:styleId="fbsharecountwrapper">
    <w:name w:val="fb_share_count_wrapper"/>
    <w:rsid w:val="00CB2411"/>
  </w:style>
  <w:style w:type="character" w:customStyle="1" w:styleId="fbbuttontext">
    <w:name w:val="fb_button_text"/>
    <w:rsid w:val="00CB2411"/>
  </w:style>
  <w:style w:type="character" w:customStyle="1" w:styleId="hw">
    <w:name w:val="hw"/>
    <w:rsid w:val="00CB2411"/>
  </w:style>
  <w:style w:type="character" w:customStyle="1" w:styleId="linktotop">
    <w:name w:val="linktotop"/>
    <w:rsid w:val="00CB2411"/>
  </w:style>
  <w:style w:type="character" w:customStyle="1" w:styleId="maintextbldleft">
    <w:name w:val="maintextbldleft"/>
    <w:rsid w:val="00CB2411"/>
  </w:style>
  <w:style w:type="character" w:customStyle="1" w:styleId="maintextleft">
    <w:name w:val="maintextleft"/>
    <w:rsid w:val="00CB2411"/>
  </w:style>
  <w:style w:type="character" w:customStyle="1" w:styleId="descriptionstyle1block">
    <w:name w:val="description style1 block"/>
    <w:rsid w:val="00CB2411"/>
  </w:style>
  <w:style w:type="character" w:customStyle="1" w:styleId="gutter-right-1">
    <w:name w:val="gutter-right-1"/>
    <w:basedOn w:val="DefaultParagraphFont"/>
    <w:rsid w:val="00CB2411"/>
  </w:style>
  <w:style w:type="character" w:customStyle="1" w:styleId="ssl3">
    <w:name w:val="ss_l3"/>
    <w:rsid w:val="00CB2411"/>
  </w:style>
  <w:style w:type="character" w:customStyle="1" w:styleId="FontStyle39">
    <w:name w:val="Font Style39"/>
    <w:uiPriority w:val="99"/>
    <w:rsid w:val="00CB2411"/>
    <w:rPr>
      <w:rFonts w:ascii="Constantia" w:hAnsi="Constantia" w:cs="Constantia" w:hint="default"/>
      <w:b/>
      <w:bCs/>
      <w:sz w:val="18"/>
      <w:szCs w:val="18"/>
    </w:rPr>
  </w:style>
  <w:style w:type="character" w:customStyle="1" w:styleId="6">
    <w:name w:val="6"/>
    <w:rsid w:val="00CB2411"/>
    <w:rPr>
      <w:rFonts w:ascii="Arial" w:hAnsi="Arial" w:cs="Arial" w:hint="default"/>
      <w:bCs/>
      <w:sz w:val="20"/>
      <w:u w:val="single"/>
      <w:lang w:val="en-US" w:eastAsia="en-US" w:bidi="ar-SA"/>
    </w:rPr>
  </w:style>
  <w:style w:type="character" w:customStyle="1" w:styleId="Header11">
    <w:name w:val="Header11"/>
    <w:rsid w:val="00CB2411"/>
  </w:style>
  <w:style w:type="character" w:customStyle="1" w:styleId="posa">
    <w:name w:val="pos(a)"/>
    <w:basedOn w:val="DefaultParagraphFont"/>
    <w:rsid w:val="00CB2411"/>
  </w:style>
  <w:style w:type="character" w:customStyle="1" w:styleId="u-hiddeninnarrowenv">
    <w:name w:val="u-hiddeninnarrowenv"/>
    <w:basedOn w:val="DefaultParagraphFont"/>
    <w:rsid w:val="00CB2411"/>
  </w:style>
  <w:style w:type="character" w:customStyle="1" w:styleId="followbutton-bird">
    <w:name w:val="followbutton-bird"/>
    <w:basedOn w:val="DefaultParagraphFont"/>
    <w:rsid w:val="00CB2411"/>
  </w:style>
  <w:style w:type="character" w:customStyle="1" w:styleId="tweetauthor-name">
    <w:name w:val="tweetauthor-name"/>
    <w:basedOn w:val="DefaultParagraphFont"/>
    <w:rsid w:val="00CB2411"/>
  </w:style>
  <w:style w:type="character" w:customStyle="1" w:styleId="tweetauthor-verifiedbadge">
    <w:name w:val="tweetauthor-verifiedbadge"/>
    <w:basedOn w:val="DefaultParagraphFont"/>
    <w:rsid w:val="00CB2411"/>
  </w:style>
  <w:style w:type="character" w:customStyle="1" w:styleId="tweetauthor-screenname">
    <w:name w:val="tweetauthor-screenname"/>
    <w:basedOn w:val="DefaultParagraphFont"/>
    <w:rsid w:val="00CB2411"/>
  </w:style>
  <w:style w:type="character" w:customStyle="1" w:styleId="u-hiddenvisually">
    <w:name w:val="u-hiddenvisually"/>
    <w:basedOn w:val="DefaultParagraphFont"/>
    <w:rsid w:val="00CB2411"/>
  </w:style>
  <w:style w:type="character" w:customStyle="1" w:styleId="tweetaction-stat">
    <w:name w:val="tweetaction-stat"/>
    <w:basedOn w:val="DefaultParagraphFont"/>
    <w:rsid w:val="00CB2411"/>
  </w:style>
  <w:style w:type="character" w:customStyle="1" w:styleId="related">
    <w:name w:val="related"/>
    <w:basedOn w:val="DefaultParagraphFont"/>
    <w:rsid w:val="00CB2411"/>
  </w:style>
  <w:style w:type="character" w:customStyle="1" w:styleId="related-content">
    <w:name w:val="related-content"/>
    <w:basedOn w:val="DefaultParagraphFont"/>
    <w:rsid w:val="00CB2411"/>
  </w:style>
  <w:style w:type="character" w:customStyle="1" w:styleId="name-of-author">
    <w:name w:val="name-of-author"/>
    <w:basedOn w:val="DefaultParagraphFont"/>
    <w:rsid w:val="00CB2411"/>
  </w:style>
  <w:style w:type="character" w:customStyle="1" w:styleId="first-name">
    <w:name w:val="first-name"/>
    <w:basedOn w:val="DefaultParagraphFont"/>
    <w:rsid w:val="00CB2411"/>
  </w:style>
  <w:style w:type="character" w:customStyle="1" w:styleId="last-name">
    <w:name w:val="last-name"/>
    <w:basedOn w:val="DefaultParagraphFont"/>
    <w:rsid w:val="00CB2411"/>
  </w:style>
  <w:style w:type="character" w:customStyle="1" w:styleId="caption10">
    <w:name w:val="caption1"/>
    <w:basedOn w:val="DefaultParagraphFont"/>
    <w:rsid w:val="00CB2411"/>
  </w:style>
  <w:style w:type="character" w:customStyle="1" w:styleId="recirc-text">
    <w:name w:val="&quot;recirc-text”"/>
    <w:basedOn w:val="DefaultParagraphFont"/>
    <w:rsid w:val="00CB2411"/>
  </w:style>
  <w:style w:type="character" w:customStyle="1" w:styleId="video-icon">
    <w:name w:val="video-icon"/>
    <w:basedOn w:val="DefaultParagraphFont"/>
    <w:rsid w:val="00CB2411"/>
  </w:style>
  <w:style w:type="character" w:customStyle="1" w:styleId="powa-shot-play-btn-text">
    <w:name w:val="powa-shot-play-btn-text"/>
    <w:basedOn w:val="DefaultParagraphFont"/>
    <w:rsid w:val="00CB2411"/>
  </w:style>
  <w:style w:type="character" w:customStyle="1" w:styleId="powa-shot-click">
    <w:name w:val="powa-shot-click"/>
    <w:basedOn w:val="DefaultParagraphFont"/>
    <w:rsid w:val="00CB2411"/>
  </w:style>
  <w:style w:type="character" w:customStyle="1" w:styleId="wpv-blurb">
    <w:name w:val="wpv-blurb"/>
    <w:basedOn w:val="DefaultParagraphFont"/>
    <w:rsid w:val="00CB2411"/>
  </w:style>
  <w:style w:type="character" w:customStyle="1" w:styleId="pb-caption">
    <w:name w:val="pb-caption"/>
    <w:basedOn w:val="DefaultParagraphFont"/>
    <w:rsid w:val="00CB2411"/>
  </w:style>
  <w:style w:type="character" w:customStyle="1" w:styleId="Heading5Char1">
    <w:name w:val="Heading 5 Char1"/>
    <w:aliases w:val="Text Char1"/>
    <w:basedOn w:val="DefaultParagraphFont"/>
    <w:semiHidden/>
    <w:rsid w:val="00CB2411"/>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CB2411"/>
    <w:rPr>
      <w:vertAlign w:val="baseline"/>
    </w:rPr>
  </w:style>
  <w:style w:type="character" w:customStyle="1" w:styleId="Heading7Char1">
    <w:name w:val="Heading 7 Char1"/>
    <w:basedOn w:val="DefaultParagraphFont"/>
    <w:semiHidden/>
    <w:rsid w:val="00CB2411"/>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CB241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B2411"/>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B2411"/>
    <w:rPr>
      <w:rFonts w:ascii="Calibri" w:hAnsi="Calibri" w:cs="Calibri"/>
    </w:rPr>
  </w:style>
  <w:style w:type="numbering" w:customStyle="1" w:styleId="NoList2">
    <w:name w:val="No List2"/>
    <w:next w:val="NoList"/>
    <w:uiPriority w:val="99"/>
    <w:semiHidden/>
    <w:unhideWhenUsed/>
    <w:rsid w:val="00CB2411"/>
  </w:style>
  <w:style w:type="numbering" w:customStyle="1" w:styleId="NoList3">
    <w:name w:val="No List3"/>
    <w:next w:val="NoList"/>
    <w:uiPriority w:val="99"/>
    <w:semiHidden/>
    <w:unhideWhenUsed/>
    <w:rsid w:val="00CB2411"/>
  </w:style>
  <w:style w:type="numbering" w:customStyle="1" w:styleId="NoList4">
    <w:name w:val="No List4"/>
    <w:next w:val="NoList"/>
    <w:uiPriority w:val="99"/>
    <w:semiHidden/>
    <w:unhideWhenUsed/>
    <w:rsid w:val="00CB2411"/>
  </w:style>
  <w:style w:type="numbering" w:customStyle="1" w:styleId="NoList5">
    <w:name w:val="No List5"/>
    <w:next w:val="NoList"/>
    <w:semiHidden/>
    <w:unhideWhenUsed/>
    <w:rsid w:val="00CB2411"/>
  </w:style>
  <w:style w:type="paragraph" w:styleId="BlockText">
    <w:name w:val="Block Text"/>
    <w:basedOn w:val="Normal"/>
    <w:rsid w:val="00CB2411"/>
    <w:pPr>
      <w:ind w:left="229" w:right="229"/>
    </w:pPr>
    <w:rPr>
      <w:rFonts w:ascii="Verdana" w:eastAsia="Times New Roman" w:hAnsi="Verdana"/>
      <w:szCs w:val="20"/>
    </w:rPr>
  </w:style>
  <w:style w:type="paragraph" w:styleId="NormalIndent">
    <w:name w:val="Normal Indent"/>
    <w:basedOn w:val="Normal"/>
    <w:rsid w:val="00CB2411"/>
    <w:pPr>
      <w:ind w:left="720"/>
    </w:pPr>
    <w:rPr>
      <w:rFonts w:eastAsia="Times New Roman"/>
      <w:szCs w:val="20"/>
    </w:rPr>
  </w:style>
  <w:style w:type="paragraph" w:styleId="EnvelopeReturn">
    <w:name w:val="envelope return"/>
    <w:basedOn w:val="Normal"/>
    <w:rsid w:val="00CB2411"/>
    <w:rPr>
      <w:rFonts w:eastAsia="Times New Roman"/>
      <w:szCs w:val="20"/>
    </w:rPr>
  </w:style>
  <w:style w:type="paragraph" w:styleId="EnvelopeAddress">
    <w:name w:val="envelope address"/>
    <w:basedOn w:val="Normal"/>
    <w:rsid w:val="00CB2411"/>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CB2411"/>
  </w:style>
  <w:style w:type="numbering" w:customStyle="1" w:styleId="NoList7">
    <w:name w:val="No List7"/>
    <w:next w:val="NoList"/>
    <w:semiHidden/>
    <w:unhideWhenUsed/>
    <w:rsid w:val="00CB2411"/>
  </w:style>
  <w:style w:type="paragraph" w:styleId="ListBullet">
    <w:name w:val="List Bullet"/>
    <w:basedOn w:val="Normal"/>
    <w:link w:val="ListBulletChar"/>
    <w:uiPriority w:val="99"/>
    <w:unhideWhenUsed/>
    <w:rsid w:val="00CB2411"/>
    <w:pPr>
      <w:tabs>
        <w:tab w:val="num" w:pos="360"/>
      </w:tabs>
      <w:ind w:left="360" w:hanging="360"/>
      <w:contextualSpacing/>
    </w:pPr>
    <w:rPr>
      <w:rFonts w:eastAsia="Calibri"/>
    </w:rPr>
  </w:style>
  <w:style w:type="table" w:styleId="MediumGrid1">
    <w:name w:val="Medium Grid 1"/>
    <w:basedOn w:val="TableNormal"/>
    <w:uiPriority w:val="67"/>
    <w:rsid w:val="00CB241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CB2411"/>
    <w:rPr>
      <w:rFonts w:ascii="Arial Narrow" w:eastAsia="SimSun" w:hAnsi="Arial Narrow" w:cs="Calibri"/>
      <w:sz w:val="20"/>
      <w:szCs w:val="22"/>
    </w:rPr>
  </w:style>
  <w:style w:type="numbering" w:customStyle="1" w:styleId="NoList11">
    <w:name w:val="No List11"/>
    <w:next w:val="NoList"/>
    <w:uiPriority w:val="99"/>
    <w:semiHidden/>
    <w:unhideWhenUsed/>
    <w:rsid w:val="00CB2411"/>
  </w:style>
  <w:style w:type="numbering" w:customStyle="1" w:styleId="NoList111">
    <w:name w:val="No List111"/>
    <w:next w:val="NoList"/>
    <w:uiPriority w:val="99"/>
    <w:semiHidden/>
    <w:unhideWhenUsed/>
    <w:rsid w:val="00CB2411"/>
  </w:style>
  <w:style w:type="numbering" w:customStyle="1" w:styleId="NoList1111">
    <w:name w:val="No List1111"/>
    <w:next w:val="NoList"/>
    <w:uiPriority w:val="99"/>
    <w:semiHidden/>
    <w:unhideWhenUsed/>
    <w:rsid w:val="00CB2411"/>
  </w:style>
  <w:style w:type="numbering" w:customStyle="1" w:styleId="NoList11111">
    <w:name w:val="No List11111"/>
    <w:next w:val="NoList"/>
    <w:uiPriority w:val="99"/>
    <w:semiHidden/>
    <w:unhideWhenUsed/>
    <w:rsid w:val="00CB2411"/>
  </w:style>
  <w:style w:type="numbering" w:customStyle="1" w:styleId="NoList111111">
    <w:name w:val="No List111111"/>
    <w:next w:val="NoList"/>
    <w:uiPriority w:val="99"/>
    <w:semiHidden/>
    <w:unhideWhenUsed/>
    <w:rsid w:val="00CB2411"/>
  </w:style>
  <w:style w:type="numbering" w:customStyle="1" w:styleId="NoList1111111">
    <w:name w:val="No List1111111"/>
    <w:next w:val="NoList"/>
    <w:uiPriority w:val="99"/>
    <w:semiHidden/>
    <w:unhideWhenUsed/>
    <w:rsid w:val="00CB2411"/>
  </w:style>
  <w:style w:type="numbering" w:customStyle="1" w:styleId="NoList11111111">
    <w:name w:val="No List11111111"/>
    <w:next w:val="NoList"/>
    <w:uiPriority w:val="99"/>
    <w:semiHidden/>
    <w:unhideWhenUsed/>
    <w:rsid w:val="00CB2411"/>
  </w:style>
  <w:style w:type="numbering" w:customStyle="1" w:styleId="NoList111111111">
    <w:name w:val="No List111111111"/>
    <w:next w:val="NoList"/>
    <w:uiPriority w:val="99"/>
    <w:semiHidden/>
    <w:unhideWhenUsed/>
    <w:rsid w:val="00CB2411"/>
  </w:style>
  <w:style w:type="numbering" w:customStyle="1" w:styleId="NoList1111111111">
    <w:name w:val="No List1111111111"/>
    <w:next w:val="NoList"/>
    <w:uiPriority w:val="99"/>
    <w:semiHidden/>
    <w:unhideWhenUsed/>
    <w:rsid w:val="00CB2411"/>
  </w:style>
  <w:style w:type="numbering" w:customStyle="1" w:styleId="NoList11111111111">
    <w:name w:val="No List11111111111"/>
    <w:next w:val="NoList"/>
    <w:uiPriority w:val="99"/>
    <w:semiHidden/>
    <w:unhideWhenUsed/>
    <w:rsid w:val="00CB2411"/>
  </w:style>
  <w:style w:type="numbering" w:customStyle="1" w:styleId="NoList111111111111">
    <w:name w:val="No List111111111111"/>
    <w:next w:val="NoList"/>
    <w:uiPriority w:val="99"/>
    <w:semiHidden/>
    <w:unhideWhenUsed/>
    <w:rsid w:val="00CB2411"/>
  </w:style>
  <w:style w:type="numbering" w:customStyle="1" w:styleId="NoList1111111111111">
    <w:name w:val="No List1111111111111"/>
    <w:next w:val="NoList"/>
    <w:uiPriority w:val="99"/>
    <w:semiHidden/>
    <w:unhideWhenUsed/>
    <w:rsid w:val="00CB2411"/>
  </w:style>
  <w:style w:type="numbering" w:customStyle="1" w:styleId="NoList11111111111111">
    <w:name w:val="No List11111111111111"/>
    <w:next w:val="NoList"/>
    <w:uiPriority w:val="99"/>
    <w:semiHidden/>
    <w:unhideWhenUsed/>
    <w:rsid w:val="00CB2411"/>
  </w:style>
  <w:style w:type="numbering" w:customStyle="1" w:styleId="NoList111111111111111">
    <w:name w:val="No List111111111111111"/>
    <w:next w:val="NoList"/>
    <w:uiPriority w:val="99"/>
    <w:semiHidden/>
    <w:unhideWhenUsed/>
    <w:rsid w:val="00CB2411"/>
  </w:style>
  <w:style w:type="numbering" w:customStyle="1" w:styleId="NoList1111111111111111">
    <w:name w:val="No List1111111111111111"/>
    <w:next w:val="NoList"/>
    <w:uiPriority w:val="99"/>
    <w:semiHidden/>
    <w:unhideWhenUsed/>
    <w:rsid w:val="00CB2411"/>
  </w:style>
  <w:style w:type="numbering" w:customStyle="1" w:styleId="NoList11111111111111111">
    <w:name w:val="No List11111111111111111"/>
    <w:next w:val="NoList"/>
    <w:uiPriority w:val="99"/>
    <w:semiHidden/>
    <w:unhideWhenUsed/>
    <w:rsid w:val="00CB2411"/>
  </w:style>
  <w:style w:type="character" w:customStyle="1" w:styleId="FontStyle220">
    <w:name w:val="Font Style220"/>
    <w:basedOn w:val="DefaultParagraphFont"/>
    <w:uiPriority w:val="99"/>
    <w:rsid w:val="00CB2411"/>
    <w:rPr>
      <w:rFonts w:ascii="Candara" w:hAnsi="Candara" w:cs="Candara" w:hint="default"/>
      <w:i/>
      <w:iCs/>
      <w:sz w:val="18"/>
      <w:szCs w:val="18"/>
    </w:rPr>
  </w:style>
  <w:style w:type="character" w:customStyle="1" w:styleId="FontStyle290">
    <w:name w:val="Font Style290"/>
    <w:basedOn w:val="DefaultParagraphFont"/>
    <w:uiPriority w:val="99"/>
    <w:rsid w:val="00CB241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B2411"/>
    <w:rPr>
      <w:rFonts w:ascii="Arial" w:hAnsi="Arial" w:cs="Arial"/>
      <w:b/>
      <w:bCs/>
      <w:sz w:val="16"/>
      <w:szCs w:val="16"/>
    </w:rPr>
  </w:style>
  <w:style w:type="paragraph" w:customStyle="1" w:styleId="analytic0">
    <w:name w:val="analytic"/>
    <w:basedOn w:val="Normal"/>
    <w:link w:val="analyticChar0"/>
    <w:uiPriority w:val="4"/>
    <w:qFormat/>
    <w:rsid w:val="00CB2411"/>
    <w:pPr>
      <w:spacing w:before="120"/>
    </w:pPr>
    <w:rPr>
      <w:b/>
      <w:sz w:val="20"/>
    </w:rPr>
  </w:style>
  <w:style w:type="character" w:customStyle="1" w:styleId="analyticChar0">
    <w:name w:val="analytic Char"/>
    <w:basedOn w:val="DefaultParagraphFont"/>
    <w:link w:val="analytic0"/>
    <w:uiPriority w:val="4"/>
    <w:rsid w:val="00CB2411"/>
    <w:rPr>
      <w:rFonts w:ascii="Calibri" w:hAnsi="Calibri"/>
      <w:b/>
      <w:sz w:val="20"/>
    </w:rPr>
  </w:style>
  <w:style w:type="character" w:customStyle="1" w:styleId="m-5498913268213319940gmail-styleunderline">
    <w:name w:val="m_-5498913268213319940gmail-styleunderline"/>
    <w:basedOn w:val="DefaultParagraphFont"/>
    <w:rsid w:val="00CB2411"/>
  </w:style>
  <w:style w:type="paragraph" w:customStyle="1" w:styleId="speakable">
    <w:name w:val="speakable"/>
    <w:basedOn w:val="Normal"/>
    <w:qFormat/>
    <w:rsid w:val="00CB2411"/>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CB2411"/>
  </w:style>
  <w:style w:type="character" w:customStyle="1" w:styleId="copyright">
    <w:name w:val="copyright"/>
    <w:basedOn w:val="DefaultParagraphFont"/>
    <w:rsid w:val="00CB2411"/>
  </w:style>
  <w:style w:type="character" w:customStyle="1" w:styleId="TagCharCharCharChar">
    <w:name w:val="Tag Char Char Char Char"/>
    <w:basedOn w:val="DefaultParagraphFont"/>
    <w:rsid w:val="00CB2411"/>
    <w:rPr>
      <w:rFonts w:ascii="Calibri" w:hAnsi="Calibri" w:cs="Calibri"/>
      <w:b/>
      <w:sz w:val="24"/>
    </w:rPr>
  </w:style>
  <w:style w:type="paragraph" w:customStyle="1" w:styleId="g-body">
    <w:name w:val="g-body"/>
    <w:basedOn w:val="Normal"/>
    <w:uiPriority w:val="99"/>
    <w:qFormat/>
    <w:rsid w:val="00CB2411"/>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CB2411"/>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CB2411"/>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CB2411"/>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CB2411"/>
    <w:pPr>
      <w:spacing w:before="100" w:beforeAutospacing="1" w:after="100" w:afterAutospacing="1"/>
    </w:pPr>
  </w:style>
  <w:style w:type="paragraph" w:customStyle="1" w:styleId="style41">
    <w:name w:val="style4"/>
    <w:basedOn w:val="Normal"/>
    <w:uiPriority w:val="99"/>
    <w:qFormat/>
    <w:rsid w:val="00CB2411"/>
    <w:pPr>
      <w:spacing w:before="100" w:beforeAutospacing="1" w:after="100" w:afterAutospacing="1"/>
    </w:pPr>
    <w:rPr>
      <w:rFonts w:ascii="Times New Roman" w:hAnsi="Times New Roman"/>
    </w:rPr>
  </w:style>
  <w:style w:type="paragraph" w:customStyle="1" w:styleId="speech">
    <w:name w:val="speech"/>
    <w:basedOn w:val="Normal"/>
    <w:uiPriority w:val="99"/>
    <w:qFormat/>
    <w:rsid w:val="00CB2411"/>
    <w:pPr>
      <w:spacing w:before="100" w:beforeAutospacing="1" w:after="100" w:afterAutospacing="1"/>
    </w:pPr>
    <w:rPr>
      <w:rFonts w:ascii="Times New Roman" w:hAnsi="Times New Roman"/>
    </w:rPr>
  </w:style>
  <w:style w:type="character" w:customStyle="1" w:styleId="adtext">
    <w:name w:val="adtext"/>
    <w:basedOn w:val="DefaultParagraphFont"/>
    <w:rsid w:val="00CB2411"/>
  </w:style>
  <w:style w:type="character" w:customStyle="1" w:styleId="UL-Bold">
    <w:name w:val="UL-Bold"/>
    <w:basedOn w:val="DefaultParagraphFont"/>
    <w:rsid w:val="00CB2411"/>
    <w:rPr>
      <w:u w:val="thick"/>
    </w:rPr>
  </w:style>
  <w:style w:type="character" w:customStyle="1" w:styleId="UL-None">
    <w:name w:val="UL-None"/>
    <w:basedOn w:val="DefaultParagraphFont"/>
    <w:rsid w:val="00CB2411"/>
    <w:rPr>
      <w:strike w:val="0"/>
      <w:dstrike w:val="0"/>
      <w:u w:val="none"/>
      <w:effect w:val="none"/>
    </w:rPr>
  </w:style>
  <w:style w:type="character" w:customStyle="1" w:styleId="gl">
    <w:name w:val="gl"/>
    <w:basedOn w:val="DefaultParagraphFont"/>
    <w:rsid w:val="00CB2411"/>
  </w:style>
  <w:style w:type="character" w:customStyle="1" w:styleId="qu730rj69h">
    <w:name w:val="qu730rj69h"/>
    <w:basedOn w:val="DefaultParagraphFont"/>
    <w:rsid w:val="00CB2411"/>
  </w:style>
  <w:style w:type="paragraph" w:customStyle="1" w:styleId="optext">
    <w:name w:val="optext"/>
    <w:basedOn w:val="Normal"/>
    <w:uiPriority w:val="99"/>
    <w:qFormat/>
    <w:rsid w:val="00CB2411"/>
    <w:pPr>
      <w:spacing w:before="100" w:beforeAutospacing="1" w:after="100" w:afterAutospacing="1"/>
    </w:pPr>
    <w:rPr>
      <w:rFonts w:ascii="Times New Roman" w:hAnsi="Times New Roman"/>
    </w:rPr>
  </w:style>
  <w:style w:type="character" w:customStyle="1" w:styleId="lmy74qr12z">
    <w:name w:val="lmy74qr12z"/>
    <w:basedOn w:val="DefaultParagraphFont"/>
    <w:rsid w:val="00CB2411"/>
  </w:style>
  <w:style w:type="character" w:customStyle="1" w:styleId="icr880">
    <w:name w:val="icr880"/>
    <w:basedOn w:val="DefaultParagraphFont"/>
    <w:rsid w:val="00CB2411"/>
  </w:style>
  <w:style w:type="character" w:customStyle="1" w:styleId="hx23q54">
    <w:name w:val="hx23q54"/>
    <w:basedOn w:val="DefaultParagraphFont"/>
    <w:rsid w:val="00CB2411"/>
  </w:style>
  <w:style w:type="character" w:customStyle="1" w:styleId="m-5348258726587825636gmail-style13ptbold">
    <w:name w:val="m_-5348258726587825636gmail-style13ptbold"/>
    <w:basedOn w:val="DefaultParagraphFont"/>
    <w:rsid w:val="00CB2411"/>
  </w:style>
  <w:style w:type="character" w:customStyle="1" w:styleId="m-5348258726587825636gmail-styleunderline">
    <w:name w:val="m_-5348258726587825636gmail-styleunderline"/>
    <w:basedOn w:val="DefaultParagraphFont"/>
    <w:rsid w:val="00CB2411"/>
  </w:style>
  <w:style w:type="character" w:customStyle="1" w:styleId="UnderlineCharChar1">
    <w:name w:val="Underline Char Char1"/>
    <w:basedOn w:val="DefaultParagraphFont"/>
    <w:rsid w:val="00CB2411"/>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uiPriority w:val="1"/>
    <w:qFormat/>
    <w:rsid w:val="00CB2411"/>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CB2411"/>
  </w:style>
  <w:style w:type="character" w:customStyle="1" w:styleId="CardsFont12ptCharChar">
    <w:name w:val="Cards + Font: 12 pt Char Char"/>
    <w:basedOn w:val="DefaultParagraphFont"/>
    <w:rsid w:val="00CB2411"/>
    <w:rPr>
      <w:sz w:val="24"/>
      <w:szCs w:val="24"/>
      <w:u w:val="thick"/>
      <w:lang w:val="en-US" w:eastAsia="en-US" w:bidi="ar-SA"/>
    </w:rPr>
  </w:style>
  <w:style w:type="character" w:customStyle="1" w:styleId="NothingChar1">
    <w:name w:val="Nothing Char1"/>
    <w:basedOn w:val="DefaultParagraphFont"/>
    <w:rsid w:val="00CB2411"/>
    <w:rPr>
      <w:lang w:val="en-US" w:eastAsia="en-US" w:bidi="ar-SA"/>
    </w:rPr>
  </w:style>
  <w:style w:type="paragraph" w:customStyle="1" w:styleId="useless">
    <w:name w:val="useless"/>
    <w:basedOn w:val="Normal"/>
    <w:uiPriority w:val="99"/>
    <w:qFormat/>
    <w:rsid w:val="00CB2411"/>
    <w:rPr>
      <w:rFonts w:ascii="Times New Roman" w:eastAsia="Times New Roman" w:hAnsi="Times New Roman"/>
      <w:sz w:val="12"/>
    </w:rPr>
  </w:style>
  <w:style w:type="character" w:customStyle="1" w:styleId="DDIUnderline">
    <w:name w:val="DDI Underline"/>
    <w:qFormat/>
    <w:rsid w:val="00CB2411"/>
    <w:rPr>
      <w:rFonts w:ascii="Times New Roman" w:hAnsi="Times New Roman"/>
      <w:sz w:val="24"/>
      <w:u w:val="single"/>
    </w:rPr>
  </w:style>
  <w:style w:type="character" w:customStyle="1" w:styleId="Char1">
    <w:name w:val="Char1"/>
    <w:basedOn w:val="DefaultParagraphFont"/>
    <w:rsid w:val="00CB2411"/>
    <w:rPr>
      <w:rFonts w:cs="Arial"/>
      <w:b/>
      <w:bCs/>
      <w:iCs/>
      <w:sz w:val="24"/>
      <w:szCs w:val="28"/>
      <w:lang w:val="en-US" w:eastAsia="en-US" w:bidi="ar-SA"/>
    </w:rPr>
  </w:style>
  <w:style w:type="paragraph" w:customStyle="1" w:styleId="ALLCAPS">
    <w:name w:val="ALL CAPS"/>
    <w:basedOn w:val="Normal"/>
    <w:link w:val="ALLCAPSChar"/>
    <w:qFormat/>
    <w:rsid w:val="00CB2411"/>
    <w:rPr>
      <w:rFonts w:ascii="Times New Roman" w:eastAsia="Times New Roman" w:hAnsi="Times New Roman"/>
      <w:b/>
      <w:caps/>
    </w:rPr>
  </w:style>
  <w:style w:type="character" w:customStyle="1" w:styleId="ALLCAPSChar">
    <w:name w:val="ALL CAPS Char"/>
    <w:basedOn w:val="DefaultParagraphFont"/>
    <w:link w:val="ALLCAPS"/>
    <w:rsid w:val="00CB2411"/>
    <w:rPr>
      <w:rFonts w:ascii="Times New Roman" w:eastAsia="Times New Roman" w:hAnsi="Times New Roman"/>
      <w:b/>
      <w:caps/>
      <w:sz w:val="22"/>
    </w:rPr>
  </w:style>
  <w:style w:type="paragraph" w:customStyle="1" w:styleId="TagCharCharCharCharCharCharChar0">
    <w:name w:val="Tag Char Char Char Char Char Char Char"/>
    <w:basedOn w:val="Normal"/>
    <w:link w:val="TagCharCharCharCharCharCharCharChar"/>
    <w:qFormat/>
    <w:rsid w:val="00CB2411"/>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CB2411"/>
    <w:rPr>
      <w:rFonts w:ascii="Times New Roman" w:eastAsia="Times New Roman" w:hAnsi="Times New Roman"/>
      <w:b/>
      <w:sz w:val="22"/>
    </w:rPr>
  </w:style>
  <w:style w:type="character" w:customStyle="1" w:styleId="10ptnotbold">
    <w:name w:val="10ptnotbold"/>
    <w:basedOn w:val="DefaultParagraphFont"/>
    <w:rsid w:val="00CB2411"/>
    <w:rPr>
      <w:sz w:val="20"/>
    </w:rPr>
  </w:style>
  <w:style w:type="character" w:customStyle="1" w:styleId="Cites-AuthorDate">
    <w:name w:val="Cites-Author/Date"/>
    <w:rsid w:val="00CB2411"/>
    <w:rPr>
      <w:rFonts w:ascii="Helvetica" w:hAnsi="Helvetica"/>
      <w:b/>
      <w:sz w:val="22"/>
      <w:szCs w:val="24"/>
      <w:u w:val="thick"/>
    </w:rPr>
  </w:style>
  <w:style w:type="paragraph" w:customStyle="1" w:styleId="CiteTag">
    <w:name w:val="Cite/Tag"/>
    <w:basedOn w:val="Normal"/>
    <w:uiPriority w:val="99"/>
    <w:qFormat/>
    <w:rsid w:val="00CB2411"/>
    <w:rPr>
      <w:rFonts w:ascii="Times New Roman" w:eastAsia="Cambria" w:hAnsi="Times New Roman"/>
      <w:b/>
    </w:rPr>
  </w:style>
  <w:style w:type="character" w:customStyle="1" w:styleId="CardsFont6ptChar1">
    <w:name w:val="Cards + Font: 6 pt Char1"/>
    <w:basedOn w:val="CardsChar"/>
    <w:link w:val="CardsFont6pt"/>
    <w:uiPriority w:val="99"/>
    <w:rsid w:val="00CB2411"/>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CB2411"/>
  </w:style>
  <w:style w:type="character" w:customStyle="1" w:styleId="m489902567989944824gmail-styleunderline">
    <w:name w:val="m_489902567989944824gmail-styleunderline"/>
    <w:basedOn w:val="DefaultParagraphFont"/>
    <w:rsid w:val="00CB2411"/>
  </w:style>
  <w:style w:type="character" w:customStyle="1" w:styleId="UnresolvedMention2">
    <w:name w:val="Unresolved Mention2"/>
    <w:basedOn w:val="DefaultParagraphFont"/>
    <w:uiPriority w:val="99"/>
    <w:rsid w:val="00CB2411"/>
    <w:rPr>
      <w:color w:val="808080"/>
      <w:shd w:val="clear" w:color="auto" w:fill="E6E6E6"/>
    </w:rPr>
  </w:style>
  <w:style w:type="character" w:customStyle="1" w:styleId="swauthor">
    <w:name w:val="sw_author"/>
    <w:rsid w:val="00CB2411"/>
  </w:style>
  <w:style w:type="character" w:customStyle="1" w:styleId="UnderlineCharChar3">
    <w:name w:val="Underline Char Char3"/>
    <w:rsid w:val="00CB2411"/>
    <w:rPr>
      <w:szCs w:val="24"/>
      <w:u w:val="single"/>
      <w:lang w:val="en-US" w:eastAsia="en-US" w:bidi="ar-SA"/>
    </w:rPr>
  </w:style>
  <w:style w:type="character" w:customStyle="1" w:styleId="tl8wme">
    <w:name w:val="tl8wme"/>
    <w:basedOn w:val="DefaultParagraphFont"/>
    <w:rsid w:val="00CB2411"/>
  </w:style>
  <w:style w:type="character" w:customStyle="1" w:styleId="Mention3">
    <w:name w:val="Mention3"/>
    <w:basedOn w:val="DefaultParagraphFont"/>
    <w:uiPriority w:val="99"/>
    <w:semiHidden/>
    <w:unhideWhenUsed/>
    <w:rsid w:val="00CB2411"/>
    <w:rPr>
      <w:color w:val="2B579A"/>
      <w:shd w:val="clear" w:color="auto" w:fill="E6E6E6"/>
    </w:rPr>
  </w:style>
  <w:style w:type="character" w:customStyle="1" w:styleId="m-5251091010484660064gmail-style13ptbold">
    <w:name w:val="m_-5251091010484660064gmail-style13ptbold"/>
    <w:basedOn w:val="DefaultParagraphFont"/>
    <w:rsid w:val="00CB2411"/>
  </w:style>
  <w:style w:type="character" w:customStyle="1" w:styleId="m-5251091010484660064gmail-styleunderline">
    <w:name w:val="m_-5251091010484660064gmail-styleunderline"/>
    <w:basedOn w:val="DefaultParagraphFont"/>
    <w:rsid w:val="00CB2411"/>
  </w:style>
  <w:style w:type="character" w:customStyle="1" w:styleId="tablecaption">
    <w:name w:val="tablecaption"/>
    <w:basedOn w:val="DefaultParagraphFont"/>
    <w:rsid w:val="00CB2411"/>
  </w:style>
  <w:style w:type="character" w:customStyle="1" w:styleId="StyleLatinHelvetica105ptBlack">
    <w:name w:val="Style (Latin) Helvetica 10.5 pt Black"/>
    <w:basedOn w:val="DefaultParagraphFont"/>
    <w:rsid w:val="00CB2411"/>
    <w:rPr>
      <w:rFonts w:ascii="Times New Roman" w:hAnsi="Times New Roman"/>
      <w:color w:val="000000"/>
      <w:sz w:val="21"/>
    </w:rPr>
  </w:style>
  <w:style w:type="character" w:customStyle="1" w:styleId="m-413333960618644972gmail-style13ptbold">
    <w:name w:val="m_-413333960618644972gmail-style13ptbold"/>
    <w:basedOn w:val="DefaultParagraphFont"/>
    <w:rsid w:val="00CB2411"/>
  </w:style>
  <w:style w:type="character" w:customStyle="1" w:styleId="m-413333960618644972gmail-styleunderline">
    <w:name w:val="m_-413333960618644972gmail-styleunderline"/>
    <w:basedOn w:val="DefaultParagraphFont"/>
    <w:rsid w:val="00CB2411"/>
  </w:style>
  <w:style w:type="character" w:customStyle="1" w:styleId="m8314098763611656848gmail-stylestylebold12pt">
    <w:name w:val="m_8314098763611656848gmail-stylestylebold12pt"/>
    <w:basedOn w:val="DefaultParagraphFont"/>
    <w:rsid w:val="00CB2411"/>
  </w:style>
  <w:style w:type="character" w:customStyle="1" w:styleId="m8314098763611656848gmail-styleboldunderline">
    <w:name w:val="m_8314098763611656848gmail-styleboldunderline"/>
    <w:basedOn w:val="DefaultParagraphFont"/>
    <w:rsid w:val="00CB2411"/>
  </w:style>
  <w:style w:type="paragraph" w:customStyle="1" w:styleId="Spacer">
    <w:name w:val="Spacer"/>
    <w:basedOn w:val="Heading1"/>
    <w:link w:val="SpacerChar"/>
    <w:autoRedefine/>
    <w:uiPriority w:val="4"/>
    <w:qFormat/>
    <w:rsid w:val="00CB2411"/>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CB2411"/>
    <w:rPr>
      <w:rFonts w:ascii="Georgia" w:eastAsiaTheme="majorEastAsia" w:hAnsi="Georgia" w:cstheme="majorBidi"/>
      <w:b/>
      <w:szCs w:val="32"/>
    </w:rPr>
  </w:style>
  <w:style w:type="paragraph" w:customStyle="1" w:styleId="msonormal0">
    <w:name w:val="msonormal"/>
    <w:basedOn w:val="Normal"/>
    <w:rsid w:val="00CB2411"/>
    <w:pPr>
      <w:spacing w:before="100" w:beforeAutospacing="1" w:after="100" w:afterAutospacing="1"/>
    </w:pPr>
    <w:rPr>
      <w:rFonts w:ascii="Times New Roman" w:eastAsia="Times New Roman" w:hAnsi="Times New Roman" w:cs="Times New Roman"/>
    </w:rPr>
  </w:style>
  <w:style w:type="paragraph" w:customStyle="1" w:styleId="TxBr41p1">
    <w:name w:val="TxBr_41p1"/>
    <w:basedOn w:val="Normal"/>
    <w:qFormat/>
    <w:rsid w:val="00CB2411"/>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CB2411"/>
    <w:rPr>
      <w:rFonts w:ascii="Georgia" w:eastAsia="Times New Roman" w:hAnsi="Georgia" w:cs="Arial" w:hint="default"/>
      <w:b/>
      <w:bCs/>
      <w:kern w:val="32"/>
      <w:sz w:val="28"/>
      <w:szCs w:val="32"/>
    </w:rPr>
  </w:style>
  <w:style w:type="character" w:customStyle="1" w:styleId="CiteReal0">
    <w:name w:val="CiteReal"/>
    <w:uiPriority w:val="1"/>
    <w:qFormat/>
    <w:rsid w:val="00CB2411"/>
    <w:rPr>
      <w:rFonts w:ascii="Arial" w:hAnsi="Arial"/>
      <w:b/>
      <w:sz w:val="24"/>
      <w:u w:val="single"/>
    </w:rPr>
  </w:style>
  <w:style w:type="character" w:customStyle="1" w:styleId="dropcap1">
    <w:name w:val="dropcap1"/>
    <w:rsid w:val="00CB2411"/>
  </w:style>
  <w:style w:type="paragraph" w:customStyle="1" w:styleId="Style31">
    <w:name w:val="Style31"/>
    <w:basedOn w:val="Normal"/>
    <w:uiPriority w:val="99"/>
    <w:rsid w:val="00CB2411"/>
    <w:pPr>
      <w:spacing w:line="197" w:lineRule="exact"/>
      <w:jc w:val="both"/>
    </w:pPr>
    <w:rPr>
      <w:rFonts w:ascii="Palatino Linotype" w:hAnsi="Palatino Linotype" w:cs="Palatino Linotype"/>
    </w:rPr>
  </w:style>
  <w:style w:type="paragraph" w:customStyle="1" w:styleId="Style42">
    <w:name w:val="Style42"/>
    <w:basedOn w:val="Normal"/>
    <w:uiPriority w:val="99"/>
    <w:rsid w:val="00CB2411"/>
    <w:pPr>
      <w:spacing w:line="202" w:lineRule="exact"/>
      <w:jc w:val="both"/>
    </w:pPr>
    <w:rPr>
      <w:rFonts w:ascii="Palatino Linotype" w:hAnsi="Palatino Linotype" w:cs="Palatino Linotype"/>
    </w:rPr>
  </w:style>
  <w:style w:type="paragraph" w:customStyle="1" w:styleId="Style51">
    <w:name w:val="Style51"/>
    <w:basedOn w:val="Normal"/>
    <w:uiPriority w:val="99"/>
    <w:rsid w:val="00CB2411"/>
    <w:pPr>
      <w:spacing w:line="200" w:lineRule="exact"/>
      <w:jc w:val="both"/>
    </w:pPr>
    <w:rPr>
      <w:rFonts w:ascii="Palatino Linotype" w:hAnsi="Palatino Linotype" w:cs="Palatino Linotype"/>
    </w:rPr>
  </w:style>
  <w:style w:type="character" w:customStyle="1" w:styleId="FontStyle72">
    <w:name w:val="Font Style72"/>
    <w:uiPriority w:val="99"/>
    <w:rsid w:val="00CB2411"/>
    <w:rPr>
      <w:rFonts w:ascii="Cambria" w:hAnsi="Cambria" w:cs="Cambria" w:hint="default"/>
      <w:sz w:val="16"/>
      <w:szCs w:val="16"/>
    </w:rPr>
  </w:style>
  <w:style w:type="character" w:customStyle="1" w:styleId="FontStyle73">
    <w:name w:val="Font Style73"/>
    <w:uiPriority w:val="99"/>
    <w:rsid w:val="00CB2411"/>
    <w:rPr>
      <w:rFonts w:ascii="Cambria" w:hAnsi="Cambria" w:cs="Cambria" w:hint="default"/>
      <w:i/>
      <w:iCs/>
      <w:sz w:val="16"/>
      <w:szCs w:val="16"/>
    </w:rPr>
  </w:style>
  <w:style w:type="character" w:customStyle="1" w:styleId="UnderlinestyleChar2">
    <w:name w:val="Underline style Char2"/>
    <w:rsid w:val="00CB2411"/>
    <w:rPr>
      <w:sz w:val="22"/>
      <w:szCs w:val="24"/>
      <w:u w:val="single"/>
      <w:lang w:val="en-US" w:eastAsia="en-US" w:bidi="ar-SA"/>
    </w:rPr>
  </w:style>
  <w:style w:type="character" w:customStyle="1" w:styleId="FontStyle49">
    <w:name w:val="Font Style49"/>
    <w:uiPriority w:val="99"/>
    <w:rsid w:val="00CB2411"/>
    <w:rPr>
      <w:rFonts w:ascii="Cambria" w:hAnsi="Cambria" w:cs="Cambria"/>
      <w:sz w:val="20"/>
      <w:szCs w:val="20"/>
    </w:rPr>
  </w:style>
  <w:style w:type="character" w:customStyle="1" w:styleId="FontStyle50">
    <w:name w:val="Font Style50"/>
    <w:uiPriority w:val="99"/>
    <w:rsid w:val="00CB241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B241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B2411"/>
    <w:rPr>
      <w:rFonts w:ascii="Cambria" w:eastAsia="Cambria" w:hAnsi="Cambria" w:cs="Cambria"/>
      <w:spacing w:val="-3"/>
      <w:sz w:val="22"/>
      <w:szCs w:val="20"/>
    </w:rPr>
  </w:style>
  <w:style w:type="character" w:customStyle="1" w:styleId="kn">
    <w:name w:val="kn"/>
    <w:basedOn w:val="DefaultParagraphFont"/>
    <w:rsid w:val="00CB2411"/>
  </w:style>
  <w:style w:type="character" w:customStyle="1" w:styleId="StyleStyleUnderlineUnderlineStyleBoldUnderlineIntenseEmphas">
    <w:name w:val="Style Style UnderlineUnderlineStyle Bold UnderlineIntense Emphas..."/>
    <w:basedOn w:val="DefaultParagraphFont"/>
    <w:rsid w:val="00CB2411"/>
    <w:rPr>
      <w:b/>
      <w:bCs/>
      <w:sz w:val="26"/>
      <w:u w:val="single"/>
    </w:rPr>
  </w:style>
  <w:style w:type="character" w:customStyle="1" w:styleId="articoloinside">
    <w:name w:val="articolo_inside"/>
    <w:rsid w:val="00CB2411"/>
  </w:style>
  <w:style w:type="paragraph" w:customStyle="1" w:styleId="pagetools">
    <w:name w:val="pagetools"/>
    <w:basedOn w:val="Normal"/>
    <w:rsid w:val="00CB2411"/>
    <w:pPr>
      <w:spacing w:before="100" w:beforeAutospacing="1" w:after="100" w:afterAutospacing="1"/>
    </w:pPr>
    <w:rPr>
      <w:rFonts w:ascii="Cambria" w:eastAsia="Cambria" w:hAnsi="Cambria"/>
    </w:rPr>
  </w:style>
  <w:style w:type="character" w:customStyle="1" w:styleId="desc">
    <w:name w:val="desc"/>
    <w:basedOn w:val="DefaultParagraphFont"/>
    <w:rsid w:val="00CB2411"/>
  </w:style>
  <w:style w:type="character" w:customStyle="1" w:styleId="job">
    <w:name w:val="job"/>
    <w:basedOn w:val="DefaultParagraphFont"/>
    <w:rsid w:val="00CB2411"/>
  </w:style>
  <w:style w:type="character" w:customStyle="1" w:styleId="publisher">
    <w:name w:val="publisher"/>
    <w:basedOn w:val="DefaultParagraphFont"/>
    <w:rsid w:val="00CB2411"/>
  </w:style>
  <w:style w:type="character" w:customStyle="1" w:styleId="pubyear">
    <w:name w:val="pubyear"/>
    <w:basedOn w:val="DefaultParagraphFont"/>
    <w:rsid w:val="00CB2411"/>
  </w:style>
  <w:style w:type="character" w:customStyle="1" w:styleId="pubcity">
    <w:name w:val="pubcity"/>
    <w:basedOn w:val="DefaultParagraphFont"/>
    <w:rsid w:val="00CB2411"/>
  </w:style>
  <w:style w:type="character" w:customStyle="1" w:styleId="bodycontentlink">
    <w:name w:val="bodycontentlink"/>
    <w:basedOn w:val="DefaultParagraphFont"/>
    <w:rsid w:val="00CB2411"/>
  </w:style>
  <w:style w:type="paragraph" w:customStyle="1" w:styleId="C-Text">
    <w:name w:val="C-Text"/>
    <w:basedOn w:val="Normal"/>
    <w:rsid w:val="00CB2411"/>
    <w:pPr>
      <w:tabs>
        <w:tab w:val="num" w:pos="720"/>
      </w:tabs>
      <w:ind w:left="720" w:hanging="360"/>
    </w:pPr>
    <w:rPr>
      <w:rFonts w:ascii="Book Antiqua" w:hAnsi="Book Antiqua"/>
    </w:rPr>
  </w:style>
  <w:style w:type="character" w:customStyle="1" w:styleId="ecdate">
    <w:name w:val="ec_date"/>
    <w:basedOn w:val="DefaultParagraphFont"/>
    <w:rsid w:val="00CB2411"/>
    <w:rPr>
      <w:rFonts w:ascii="Symbol" w:hAnsi="Symbol" w:hint="default"/>
      <w:sz w:val="20"/>
      <w:szCs w:val="20"/>
      <w:shd w:val="clear" w:color="auto" w:fill="FFFFFF"/>
    </w:rPr>
  </w:style>
  <w:style w:type="paragraph" w:customStyle="1" w:styleId="ecmsonormal">
    <w:name w:val="ec_msonormal"/>
    <w:basedOn w:val="Normal"/>
    <w:rsid w:val="00CB2411"/>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B2411"/>
  </w:style>
  <w:style w:type="character" w:customStyle="1" w:styleId="articleheadline">
    <w:name w:val="articleheadline"/>
    <w:basedOn w:val="DefaultParagraphFont"/>
    <w:rsid w:val="00CB2411"/>
  </w:style>
  <w:style w:type="paragraph" w:customStyle="1" w:styleId="u-intro">
    <w:name w:val="u-intro"/>
    <w:basedOn w:val="Normal"/>
    <w:rsid w:val="00CB2411"/>
    <w:pPr>
      <w:spacing w:before="100" w:beforeAutospacing="1" w:after="100" w:afterAutospacing="1"/>
    </w:pPr>
    <w:rPr>
      <w:rFonts w:ascii="Georgia" w:hAnsi="Georgia"/>
    </w:rPr>
  </w:style>
  <w:style w:type="character" w:customStyle="1" w:styleId="u-byline">
    <w:name w:val="u-byline"/>
    <w:basedOn w:val="DefaultParagraphFont"/>
    <w:rsid w:val="00CB2411"/>
  </w:style>
  <w:style w:type="character" w:customStyle="1" w:styleId="articlebya">
    <w:name w:val="articleby_a"/>
    <w:basedOn w:val="DefaultParagraphFont"/>
    <w:rsid w:val="00CB2411"/>
  </w:style>
  <w:style w:type="character" w:customStyle="1" w:styleId="popupwinby">
    <w:name w:val="popupwinby"/>
    <w:basedOn w:val="DefaultParagraphFont"/>
    <w:rsid w:val="00CB2411"/>
  </w:style>
  <w:style w:type="character" w:customStyle="1" w:styleId="storyheader">
    <w:name w:val="storyheader"/>
    <w:basedOn w:val="DefaultParagraphFont"/>
    <w:rsid w:val="00CB2411"/>
  </w:style>
  <w:style w:type="character" w:customStyle="1" w:styleId="marron">
    <w:name w:val="marron"/>
    <w:basedOn w:val="DefaultParagraphFont"/>
    <w:rsid w:val="00CB2411"/>
  </w:style>
  <w:style w:type="paragraph" w:customStyle="1" w:styleId="StyleNormalWeb10pt">
    <w:name w:val="Style Normal (Web) + 10 pt"/>
    <w:basedOn w:val="NormalWeb"/>
    <w:next w:val="Normal"/>
    <w:rsid w:val="00CB2411"/>
    <w:pPr>
      <w:spacing w:line="259" w:lineRule="auto"/>
    </w:pPr>
    <w:rPr>
      <w:rFonts w:ascii="Bookman Old Style" w:eastAsiaTheme="minorEastAsia" w:hAnsi="Bookman Old Style" w:cs="Calibri"/>
      <w:sz w:val="20"/>
      <w:lang w:eastAsia="en-US"/>
    </w:rPr>
  </w:style>
  <w:style w:type="character" w:customStyle="1" w:styleId="StyleNormalWeb10ptChar">
    <w:name w:val="Style Normal (Web) + 10 pt Char"/>
    <w:basedOn w:val="DefaultParagraphFont"/>
    <w:rsid w:val="00CB2411"/>
    <w:rPr>
      <w:szCs w:val="24"/>
      <w:lang w:val="en-US" w:eastAsia="en-US" w:bidi="ar-SA"/>
    </w:rPr>
  </w:style>
  <w:style w:type="paragraph" w:customStyle="1" w:styleId="TagCiteShells">
    <w:name w:val="Tag/Cite/Shells"/>
    <w:basedOn w:val="Normal"/>
    <w:rsid w:val="00CB2411"/>
    <w:rPr>
      <w:rFonts w:ascii="Georgia" w:hAnsi="Georgia"/>
      <w:b/>
    </w:rPr>
  </w:style>
  <w:style w:type="paragraph" w:customStyle="1" w:styleId="DefinitionTerm">
    <w:name w:val="Definition Term"/>
    <w:basedOn w:val="Normal"/>
    <w:next w:val="Normal"/>
    <w:rsid w:val="00CB2411"/>
    <w:rPr>
      <w:rFonts w:ascii="Georgia" w:hAnsi="Georgia"/>
      <w:snapToGrid w:val="0"/>
    </w:rPr>
  </w:style>
  <w:style w:type="character" w:customStyle="1" w:styleId="Style3CharChar">
    <w:name w:val="Style3 Char Char"/>
    <w:basedOn w:val="DefaultParagraphFont"/>
    <w:rsid w:val="00CB241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B2411"/>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CB2411"/>
    <w:rPr>
      <w:lang w:eastAsia="en-US"/>
    </w:rPr>
  </w:style>
  <w:style w:type="character" w:customStyle="1" w:styleId="BoldUnderlineChar2">
    <w:name w:val="Bold + Underline Char"/>
    <w:basedOn w:val="DefaultParagraphFont"/>
    <w:rsid w:val="00CB2411"/>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CB2411"/>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CB2411"/>
  </w:style>
  <w:style w:type="character" w:customStyle="1" w:styleId="CharacterStyle7">
    <w:name w:val="Character Style 7"/>
    <w:rsid w:val="00CB2411"/>
    <w:rPr>
      <w:rFonts w:ascii="Trebuchet MS" w:hAnsi="Trebuchet MS" w:cs="Trebuchet MS"/>
      <w:sz w:val="20"/>
      <w:szCs w:val="20"/>
      <w:u w:val="single"/>
    </w:rPr>
  </w:style>
  <w:style w:type="character" w:customStyle="1" w:styleId="StyleStyle4Char">
    <w:name w:val="Style Style4 + Char"/>
    <w:basedOn w:val="DefaultParagraphFont"/>
    <w:rsid w:val="00CB241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B241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B2411"/>
    <w:rPr>
      <w:rFonts w:ascii="Symbol" w:hAnsi="Symbol"/>
      <w:sz w:val="21"/>
      <w:szCs w:val="21"/>
      <w:u w:val="thick"/>
    </w:rPr>
  </w:style>
  <w:style w:type="character" w:customStyle="1" w:styleId="UnderlinedEvidenceCharChar">
    <w:name w:val="Underlined Evidence Char Char"/>
    <w:basedOn w:val="DefaultParagraphFont"/>
    <w:rsid w:val="00CB2411"/>
    <w:rPr>
      <w:rFonts w:ascii="Symbol" w:hAnsi="Symbol"/>
      <w:sz w:val="21"/>
      <w:szCs w:val="21"/>
      <w:u w:val="thick"/>
      <w:lang w:val="en-US" w:eastAsia="en-US" w:bidi="ar-SA"/>
    </w:rPr>
  </w:style>
  <w:style w:type="character" w:styleId="PlaceholderText">
    <w:name w:val="Placeholder Text"/>
    <w:basedOn w:val="DefaultParagraphFont"/>
    <w:uiPriority w:val="99"/>
    <w:rsid w:val="00CB2411"/>
    <w:rPr>
      <w:color w:val="808080"/>
    </w:rPr>
  </w:style>
  <w:style w:type="paragraph" w:customStyle="1" w:styleId="Cite8">
    <w:name w:val="Cite8"/>
    <w:basedOn w:val="Normal"/>
    <w:autoRedefine/>
    <w:qFormat/>
    <w:rsid w:val="00CB2411"/>
    <w:rPr>
      <w:rFonts w:ascii="Trebuchet MS" w:eastAsia="Verdana" w:hAnsi="Trebuchet MS" w:cs="Cambria"/>
    </w:rPr>
  </w:style>
  <w:style w:type="paragraph" w:customStyle="1" w:styleId="8font">
    <w:name w:val="8font"/>
    <w:basedOn w:val="Normal"/>
    <w:next w:val="Normal"/>
    <w:autoRedefine/>
    <w:qFormat/>
    <w:rsid w:val="00CB2411"/>
    <w:rPr>
      <w:rFonts w:ascii="Georgia" w:eastAsia="Cambria Math" w:hAnsi="Georgia" w:cs="Cambria"/>
      <w:szCs w:val="16"/>
    </w:rPr>
  </w:style>
  <w:style w:type="character" w:customStyle="1" w:styleId="NoterefInText">
    <w:name w:val="_NoterefInText"/>
    <w:uiPriority w:val="99"/>
    <w:rsid w:val="00CB2411"/>
    <w:rPr>
      <w:rFonts w:cs="AKDPE C+ Utopia"/>
      <w:color w:val="000000"/>
    </w:rPr>
  </w:style>
  <w:style w:type="character" w:customStyle="1" w:styleId="postauthor">
    <w:name w:val="postauthor"/>
    <w:basedOn w:val="DefaultParagraphFont"/>
    <w:rsid w:val="00CB2411"/>
  </w:style>
  <w:style w:type="paragraph" w:customStyle="1" w:styleId="notes-source-hasnotes">
    <w:name w:val="notes-source-hasnotes"/>
    <w:basedOn w:val="Normal"/>
    <w:rsid w:val="00CB2411"/>
    <w:pPr>
      <w:spacing w:before="100" w:beforeAutospacing="1" w:after="100" w:afterAutospacing="1"/>
    </w:pPr>
    <w:rPr>
      <w:rFonts w:ascii="Tahoma" w:hAnsi="Tahoma"/>
      <w:szCs w:val="20"/>
    </w:rPr>
  </w:style>
  <w:style w:type="character" w:customStyle="1" w:styleId="span">
    <w:name w:val="span"/>
    <w:basedOn w:val="DefaultParagraphFont"/>
    <w:rsid w:val="00CB2411"/>
  </w:style>
  <w:style w:type="character" w:customStyle="1" w:styleId="maintitle">
    <w:name w:val="maintitle"/>
    <w:basedOn w:val="DefaultParagraphFont"/>
    <w:rsid w:val="00CB2411"/>
  </w:style>
  <w:style w:type="character" w:customStyle="1" w:styleId="thirdparty-logo">
    <w:name w:val="thirdparty-logo"/>
    <w:basedOn w:val="DefaultParagraphFont"/>
    <w:rsid w:val="00CB2411"/>
  </w:style>
  <w:style w:type="character" w:customStyle="1" w:styleId="posted">
    <w:name w:val="posted"/>
    <w:basedOn w:val="DefaultParagraphFont"/>
    <w:rsid w:val="00CB2411"/>
  </w:style>
  <w:style w:type="character" w:customStyle="1" w:styleId="ticker">
    <w:name w:val="ticker"/>
    <w:basedOn w:val="DefaultParagraphFont"/>
    <w:rsid w:val="00CB2411"/>
  </w:style>
  <w:style w:type="paragraph" w:customStyle="1" w:styleId="articlemeta">
    <w:name w:val="articlemeta"/>
    <w:basedOn w:val="Normal"/>
    <w:rsid w:val="00CB2411"/>
    <w:pPr>
      <w:spacing w:before="100" w:beforeAutospacing="1" w:after="100" w:afterAutospacing="1"/>
    </w:pPr>
    <w:rPr>
      <w:rFonts w:ascii="Tahoma" w:hAnsi="Tahoma"/>
      <w:szCs w:val="20"/>
    </w:rPr>
  </w:style>
  <w:style w:type="character" w:customStyle="1" w:styleId="vcard">
    <w:name w:val="vcard"/>
    <w:basedOn w:val="DefaultParagraphFont"/>
    <w:rsid w:val="00CB2411"/>
  </w:style>
  <w:style w:type="character" w:customStyle="1" w:styleId="print-footnote">
    <w:name w:val="print-footnote"/>
    <w:basedOn w:val="DefaultParagraphFont"/>
    <w:rsid w:val="00CB2411"/>
  </w:style>
  <w:style w:type="character" w:customStyle="1" w:styleId="datestring">
    <w:name w:val="datestring"/>
    <w:basedOn w:val="DefaultParagraphFont"/>
    <w:rsid w:val="00CB2411"/>
  </w:style>
  <w:style w:type="paragraph" w:customStyle="1" w:styleId="noindent0">
    <w:name w:val="no_indent"/>
    <w:basedOn w:val="Normal"/>
    <w:rsid w:val="00CB2411"/>
    <w:pPr>
      <w:spacing w:before="100" w:beforeAutospacing="1" w:after="100" w:afterAutospacing="1"/>
    </w:pPr>
    <w:rPr>
      <w:rFonts w:ascii="Tahoma" w:hAnsi="Tahoma"/>
      <w:szCs w:val="20"/>
    </w:rPr>
  </w:style>
  <w:style w:type="character" w:customStyle="1" w:styleId="email">
    <w:name w:val="email"/>
    <w:basedOn w:val="DefaultParagraphFont"/>
    <w:rsid w:val="00CB2411"/>
  </w:style>
  <w:style w:type="paragraph" w:customStyle="1" w:styleId="left">
    <w:name w:val="left"/>
    <w:basedOn w:val="Normal"/>
    <w:rsid w:val="00CB2411"/>
    <w:pPr>
      <w:spacing w:before="100" w:beforeAutospacing="1" w:after="100" w:afterAutospacing="1"/>
    </w:pPr>
    <w:rPr>
      <w:rFonts w:ascii="Tahoma" w:hAnsi="Tahoma"/>
      <w:szCs w:val="20"/>
    </w:rPr>
  </w:style>
  <w:style w:type="paragraph" w:customStyle="1" w:styleId="right">
    <w:name w:val="right"/>
    <w:basedOn w:val="Normal"/>
    <w:rsid w:val="00CB2411"/>
    <w:pPr>
      <w:spacing w:before="100" w:beforeAutospacing="1" w:after="100" w:afterAutospacing="1"/>
    </w:pPr>
    <w:rPr>
      <w:rFonts w:ascii="Tahoma" w:hAnsi="Tahoma"/>
      <w:szCs w:val="20"/>
    </w:rPr>
  </w:style>
  <w:style w:type="character" w:customStyle="1" w:styleId="gptad">
    <w:name w:val="gptad"/>
    <w:basedOn w:val="DefaultParagraphFont"/>
    <w:rsid w:val="00CB2411"/>
  </w:style>
  <w:style w:type="paragraph" w:customStyle="1" w:styleId="creditpostedmodified">
    <w:name w:val="credit_posted_modified"/>
    <w:basedOn w:val="Normal"/>
    <w:rsid w:val="00CB2411"/>
    <w:pPr>
      <w:spacing w:before="100" w:beforeAutospacing="1" w:after="100" w:afterAutospacing="1"/>
    </w:pPr>
    <w:rPr>
      <w:rFonts w:ascii="Tahoma" w:hAnsi="Tahoma"/>
      <w:szCs w:val="20"/>
    </w:rPr>
  </w:style>
  <w:style w:type="character" w:customStyle="1" w:styleId="creditline">
    <w:name w:val="creditline"/>
    <w:basedOn w:val="DefaultParagraphFont"/>
    <w:rsid w:val="00CB2411"/>
  </w:style>
  <w:style w:type="character" w:customStyle="1" w:styleId="grd">
    <w:name w:val="grd"/>
    <w:basedOn w:val="DefaultParagraphFont"/>
    <w:rsid w:val="00CB2411"/>
  </w:style>
  <w:style w:type="paragraph" w:customStyle="1" w:styleId="hs-text-container">
    <w:name w:val="hs-text-container"/>
    <w:basedOn w:val="Normal"/>
    <w:rsid w:val="00CB2411"/>
    <w:pPr>
      <w:spacing w:before="100" w:beforeAutospacing="1" w:after="100" w:afterAutospacing="1"/>
    </w:pPr>
    <w:rPr>
      <w:rFonts w:ascii="Tahoma" w:hAnsi="Tahoma"/>
      <w:szCs w:val="20"/>
    </w:rPr>
  </w:style>
  <w:style w:type="character" w:customStyle="1" w:styleId="created">
    <w:name w:val="created"/>
    <w:basedOn w:val="DefaultParagraphFont"/>
    <w:rsid w:val="00CB2411"/>
  </w:style>
  <w:style w:type="character" w:customStyle="1" w:styleId="changed">
    <w:name w:val="changed"/>
    <w:basedOn w:val="DefaultParagraphFont"/>
    <w:rsid w:val="00CB2411"/>
  </w:style>
  <w:style w:type="character" w:customStyle="1" w:styleId="article-author-name">
    <w:name w:val="article-author-name"/>
    <w:basedOn w:val="DefaultParagraphFont"/>
    <w:rsid w:val="00CB2411"/>
  </w:style>
  <w:style w:type="character" w:customStyle="1" w:styleId="bioexcerpt">
    <w:name w:val="bio_excerpt"/>
    <w:basedOn w:val="DefaultParagraphFont"/>
    <w:rsid w:val="00CB2411"/>
  </w:style>
  <w:style w:type="character" w:customStyle="1" w:styleId="commentcount">
    <w:name w:val="comment_count"/>
    <w:basedOn w:val="DefaultParagraphFont"/>
    <w:rsid w:val="00CB2411"/>
  </w:style>
  <w:style w:type="character" w:customStyle="1" w:styleId="searchtermshighlighted">
    <w:name w:val="searchtermshighlighted"/>
    <w:basedOn w:val="DefaultParagraphFont"/>
    <w:rsid w:val="00CB2411"/>
  </w:style>
  <w:style w:type="character" w:customStyle="1" w:styleId="contributornametrigger">
    <w:name w:val="contributornametrigger"/>
    <w:basedOn w:val="DefaultParagraphFont"/>
    <w:rsid w:val="00CB2411"/>
  </w:style>
  <w:style w:type="character" w:customStyle="1" w:styleId="bylinepipe">
    <w:name w:val="bylinepipe"/>
    <w:basedOn w:val="DefaultParagraphFont"/>
    <w:rsid w:val="00CB2411"/>
  </w:style>
  <w:style w:type="character" w:customStyle="1" w:styleId="lucenesearchresulturlb">
    <w:name w:val="lucene_search_result_url_b"/>
    <w:basedOn w:val="DefaultParagraphFont"/>
    <w:rsid w:val="00CB2411"/>
  </w:style>
  <w:style w:type="character" w:customStyle="1" w:styleId="faculty-title">
    <w:name w:val="faculty-title"/>
    <w:basedOn w:val="DefaultParagraphFont"/>
    <w:rsid w:val="00CB2411"/>
  </w:style>
  <w:style w:type="character" w:customStyle="1" w:styleId="count">
    <w:name w:val="count"/>
    <w:basedOn w:val="DefaultParagraphFont"/>
    <w:rsid w:val="00CB2411"/>
  </w:style>
  <w:style w:type="character" w:customStyle="1" w:styleId="volume">
    <w:name w:val="volume"/>
    <w:basedOn w:val="DefaultParagraphFont"/>
    <w:rsid w:val="00CB2411"/>
  </w:style>
  <w:style w:type="character" w:customStyle="1" w:styleId="issue">
    <w:name w:val="issue"/>
    <w:basedOn w:val="DefaultParagraphFont"/>
    <w:rsid w:val="00CB2411"/>
  </w:style>
  <w:style w:type="character" w:customStyle="1" w:styleId="pages">
    <w:name w:val="pages"/>
    <w:basedOn w:val="DefaultParagraphFont"/>
    <w:rsid w:val="00CB2411"/>
  </w:style>
  <w:style w:type="character" w:customStyle="1" w:styleId="field-content">
    <w:name w:val="field-content"/>
    <w:basedOn w:val="DefaultParagraphFont"/>
    <w:rsid w:val="00CB2411"/>
  </w:style>
  <w:style w:type="character" w:customStyle="1" w:styleId="person">
    <w:name w:val="person"/>
    <w:basedOn w:val="DefaultParagraphFont"/>
    <w:rsid w:val="00CB2411"/>
  </w:style>
  <w:style w:type="character" w:customStyle="1" w:styleId="corresponding">
    <w:name w:val="corresponding"/>
    <w:basedOn w:val="DefaultParagraphFont"/>
    <w:rsid w:val="00CB2411"/>
  </w:style>
  <w:style w:type="character" w:customStyle="1" w:styleId="entry-date">
    <w:name w:val="entry-date"/>
    <w:basedOn w:val="DefaultParagraphFont"/>
    <w:rsid w:val="00CB2411"/>
  </w:style>
  <w:style w:type="paragraph" w:customStyle="1" w:styleId="entry-meta">
    <w:name w:val="entry-meta"/>
    <w:basedOn w:val="Normal"/>
    <w:rsid w:val="00CB2411"/>
    <w:pPr>
      <w:spacing w:before="100" w:beforeAutospacing="1" w:after="100" w:afterAutospacing="1"/>
    </w:pPr>
    <w:rPr>
      <w:rFonts w:ascii="Tahoma" w:hAnsi="Tahoma"/>
      <w:szCs w:val="20"/>
    </w:rPr>
  </w:style>
  <w:style w:type="character" w:customStyle="1" w:styleId="post-time">
    <w:name w:val="post-time"/>
    <w:basedOn w:val="DefaultParagraphFont"/>
    <w:rsid w:val="00CB2411"/>
  </w:style>
  <w:style w:type="character" w:customStyle="1" w:styleId="post-category">
    <w:name w:val="post-category"/>
    <w:basedOn w:val="DefaultParagraphFont"/>
    <w:rsid w:val="00CB2411"/>
  </w:style>
  <w:style w:type="character" w:customStyle="1" w:styleId="post-author">
    <w:name w:val="post-author"/>
    <w:basedOn w:val="DefaultParagraphFont"/>
    <w:rsid w:val="00CB2411"/>
  </w:style>
  <w:style w:type="character" w:customStyle="1" w:styleId="A10">
    <w:name w:val="A10"/>
    <w:uiPriority w:val="99"/>
    <w:rsid w:val="00CB2411"/>
    <w:rPr>
      <w:rFonts w:cs="MS Mincho"/>
      <w:color w:val="000000"/>
      <w:sz w:val="11"/>
      <w:szCs w:val="11"/>
    </w:rPr>
  </w:style>
  <w:style w:type="paragraph" w:customStyle="1" w:styleId="Pa10">
    <w:name w:val="Pa10"/>
    <w:basedOn w:val="Default"/>
    <w:next w:val="Default"/>
    <w:uiPriority w:val="99"/>
    <w:rsid w:val="00CB2411"/>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CB2411"/>
    <w:pPr>
      <w:widowControl w:val="0"/>
      <w:spacing w:line="241" w:lineRule="atLeast"/>
    </w:pPr>
    <w:rPr>
      <w:rFonts w:ascii="Verdana" w:eastAsiaTheme="minorEastAsia" w:hAnsi="Verdana" w:cs="Cambria"/>
      <w:color w:val="auto"/>
    </w:rPr>
  </w:style>
  <w:style w:type="character" w:customStyle="1" w:styleId="A9">
    <w:name w:val="A9"/>
    <w:uiPriority w:val="99"/>
    <w:rsid w:val="00CB2411"/>
    <w:rPr>
      <w:rFonts w:cs="MS Mincho"/>
      <w:color w:val="000000"/>
      <w:sz w:val="14"/>
      <w:szCs w:val="14"/>
    </w:rPr>
  </w:style>
  <w:style w:type="paragraph" w:customStyle="1" w:styleId="articledetails">
    <w:name w:val="articledetails"/>
    <w:basedOn w:val="Normal"/>
    <w:rsid w:val="00CB2411"/>
    <w:pPr>
      <w:spacing w:before="100" w:beforeAutospacing="1" w:after="100" w:afterAutospacing="1"/>
    </w:pPr>
    <w:rPr>
      <w:rFonts w:ascii="Tahoma" w:hAnsi="Tahoma"/>
      <w:szCs w:val="20"/>
    </w:rPr>
  </w:style>
  <w:style w:type="character" w:customStyle="1" w:styleId="posted-and-updated">
    <w:name w:val="posted-and-updated"/>
    <w:basedOn w:val="DefaultParagraphFont"/>
    <w:rsid w:val="00CB2411"/>
  </w:style>
  <w:style w:type="paragraph" w:customStyle="1" w:styleId="aff">
    <w:name w:val="aff"/>
    <w:basedOn w:val="Normal"/>
    <w:rsid w:val="00CB2411"/>
    <w:pPr>
      <w:spacing w:before="100" w:beforeAutospacing="1" w:after="100" w:afterAutospacing="1"/>
    </w:pPr>
    <w:rPr>
      <w:rFonts w:ascii="Tahoma" w:hAnsi="Tahoma"/>
      <w:szCs w:val="20"/>
    </w:rPr>
  </w:style>
  <w:style w:type="character" w:customStyle="1" w:styleId="entry-author">
    <w:name w:val="entry-author"/>
    <w:basedOn w:val="DefaultParagraphFont"/>
    <w:rsid w:val="00CB2411"/>
  </w:style>
  <w:style w:type="character" w:customStyle="1" w:styleId="entry-author-name">
    <w:name w:val="entry-author-name"/>
    <w:basedOn w:val="DefaultParagraphFont"/>
    <w:rsid w:val="00CB2411"/>
  </w:style>
  <w:style w:type="character" w:customStyle="1" w:styleId="arial11">
    <w:name w:val="arial_11"/>
    <w:basedOn w:val="DefaultParagraphFont"/>
    <w:rsid w:val="00CB2411"/>
  </w:style>
  <w:style w:type="character" w:customStyle="1" w:styleId="contrib-degrees">
    <w:name w:val="contrib-degrees"/>
    <w:basedOn w:val="DefaultParagraphFont"/>
    <w:rsid w:val="00CB2411"/>
  </w:style>
  <w:style w:type="character" w:customStyle="1" w:styleId="contrib-on-behalf-of">
    <w:name w:val="contrib-on-behalf-of"/>
    <w:basedOn w:val="DefaultParagraphFont"/>
    <w:rsid w:val="00CB2411"/>
  </w:style>
  <w:style w:type="character" w:customStyle="1" w:styleId="pubtime">
    <w:name w:val="pubtime"/>
    <w:basedOn w:val="DefaultParagraphFont"/>
    <w:rsid w:val="00CB2411"/>
  </w:style>
  <w:style w:type="character" w:customStyle="1" w:styleId="time">
    <w:name w:val="time"/>
    <w:basedOn w:val="DefaultParagraphFont"/>
    <w:rsid w:val="00CB2411"/>
  </w:style>
  <w:style w:type="character" w:customStyle="1" w:styleId="fbcommentscount">
    <w:name w:val="fb_comments_count"/>
    <w:basedOn w:val="DefaultParagraphFont"/>
    <w:rsid w:val="00CB2411"/>
  </w:style>
  <w:style w:type="character" w:customStyle="1" w:styleId="stsharethiscustom">
    <w:name w:val="st_sharethis_custom"/>
    <w:basedOn w:val="DefaultParagraphFont"/>
    <w:rsid w:val="00CB2411"/>
  </w:style>
  <w:style w:type="paragraph" w:customStyle="1" w:styleId="permalinkable">
    <w:name w:val="permalinkable"/>
    <w:basedOn w:val="Normal"/>
    <w:rsid w:val="00CB2411"/>
    <w:pPr>
      <w:spacing w:before="100" w:beforeAutospacing="1" w:after="100" w:afterAutospacing="1"/>
    </w:pPr>
    <w:rPr>
      <w:rFonts w:ascii="Tahoma" w:hAnsi="Tahoma"/>
      <w:szCs w:val="20"/>
    </w:rPr>
  </w:style>
  <w:style w:type="character" w:customStyle="1" w:styleId="post-date">
    <w:name w:val="post-date"/>
    <w:basedOn w:val="DefaultParagraphFont"/>
    <w:rsid w:val="00CB2411"/>
  </w:style>
  <w:style w:type="character" w:customStyle="1" w:styleId="link-external">
    <w:name w:val="link-external"/>
    <w:basedOn w:val="DefaultParagraphFont"/>
    <w:rsid w:val="00CB2411"/>
  </w:style>
  <w:style w:type="character" w:customStyle="1" w:styleId="articleauthor">
    <w:name w:val="article_author"/>
    <w:basedOn w:val="DefaultParagraphFont"/>
    <w:rsid w:val="00CB2411"/>
  </w:style>
  <w:style w:type="character" w:customStyle="1" w:styleId="articleissue">
    <w:name w:val="article_issue"/>
    <w:basedOn w:val="DefaultParagraphFont"/>
    <w:rsid w:val="00CB2411"/>
  </w:style>
  <w:style w:type="character" w:customStyle="1" w:styleId="a-size-large">
    <w:name w:val="a-size-large"/>
    <w:basedOn w:val="DefaultParagraphFont"/>
    <w:rsid w:val="00CB2411"/>
  </w:style>
  <w:style w:type="character" w:customStyle="1" w:styleId="a-size-medium">
    <w:name w:val="a-size-medium"/>
    <w:basedOn w:val="DefaultParagraphFont"/>
    <w:rsid w:val="00CB2411"/>
  </w:style>
  <w:style w:type="character" w:customStyle="1" w:styleId="contribution">
    <w:name w:val="contribution"/>
    <w:basedOn w:val="DefaultParagraphFont"/>
    <w:rsid w:val="00CB2411"/>
  </w:style>
  <w:style w:type="character" w:customStyle="1" w:styleId="a-color-secondary">
    <w:name w:val="a-color-secondary"/>
    <w:basedOn w:val="DefaultParagraphFont"/>
    <w:rsid w:val="00CB2411"/>
  </w:style>
  <w:style w:type="paragraph" w:customStyle="1" w:styleId="sbyline">
    <w:name w:val="sbyline"/>
    <w:basedOn w:val="Normal"/>
    <w:rsid w:val="00CB2411"/>
    <w:pPr>
      <w:spacing w:before="100" w:beforeAutospacing="1" w:after="100" w:afterAutospacing="1"/>
    </w:pPr>
    <w:rPr>
      <w:rFonts w:ascii="Tahoma" w:hAnsi="Tahoma"/>
      <w:szCs w:val="20"/>
    </w:rPr>
  </w:style>
  <w:style w:type="character" w:customStyle="1" w:styleId="ui-author">
    <w:name w:val="ui-author"/>
    <w:basedOn w:val="DefaultParagraphFont"/>
    <w:rsid w:val="00CB2411"/>
  </w:style>
  <w:style w:type="character" w:customStyle="1" w:styleId="ui-staffline">
    <w:name w:val="ui-staffline"/>
    <w:basedOn w:val="DefaultParagraphFont"/>
    <w:rsid w:val="00CB2411"/>
  </w:style>
  <w:style w:type="paragraph" w:customStyle="1" w:styleId="promotion-tag-p">
    <w:name w:val="promotion-tag-p"/>
    <w:basedOn w:val="Normal"/>
    <w:rsid w:val="00CB2411"/>
    <w:pPr>
      <w:spacing w:before="100" w:beforeAutospacing="1" w:after="100" w:afterAutospacing="1"/>
    </w:pPr>
    <w:rPr>
      <w:rFonts w:ascii="Tahoma" w:hAnsi="Tahoma"/>
      <w:szCs w:val="20"/>
    </w:rPr>
  </w:style>
  <w:style w:type="paragraph" w:customStyle="1" w:styleId="heading">
    <w:name w:val="heading"/>
    <w:basedOn w:val="Normal"/>
    <w:rsid w:val="00CB2411"/>
    <w:pPr>
      <w:spacing w:before="100" w:beforeAutospacing="1" w:after="100" w:afterAutospacing="1"/>
    </w:pPr>
    <w:rPr>
      <w:rFonts w:ascii="Tahoma" w:hAnsi="Tahoma"/>
      <w:szCs w:val="20"/>
    </w:rPr>
  </w:style>
  <w:style w:type="character" w:customStyle="1" w:styleId="value">
    <w:name w:val="value"/>
    <w:basedOn w:val="DefaultParagraphFont"/>
    <w:rsid w:val="00CB2411"/>
  </w:style>
  <w:style w:type="character" w:customStyle="1" w:styleId="specialissuelabel">
    <w:name w:val="specialissuelabel"/>
    <w:basedOn w:val="DefaultParagraphFont"/>
    <w:rsid w:val="00CB2411"/>
  </w:style>
  <w:style w:type="character" w:customStyle="1" w:styleId="referencediv">
    <w:name w:val="referencediv"/>
    <w:basedOn w:val="DefaultParagraphFont"/>
    <w:rsid w:val="00CB2411"/>
  </w:style>
  <w:style w:type="character" w:customStyle="1" w:styleId="wp-smiley">
    <w:name w:val="wp-smiley"/>
    <w:basedOn w:val="DefaultParagraphFont"/>
    <w:rsid w:val="00CB2411"/>
  </w:style>
  <w:style w:type="character" w:customStyle="1" w:styleId="meta-prep">
    <w:name w:val="meta-prep"/>
    <w:basedOn w:val="DefaultParagraphFont"/>
    <w:rsid w:val="00CB2411"/>
  </w:style>
  <w:style w:type="character" w:customStyle="1" w:styleId="artjournal">
    <w:name w:val="art_journal"/>
    <w:basedOn w:val="DefaultParagraphFont"/>
    <w:rsid w:val="00CB2411"/>
  </w:style>
  <w:style w:type="character" w:customStyle="1" w:styleId="artdatevolumeissuepart">
    <w:name w:val="art_datevolumeissuepart"/>
    <w:basedOn w:val="DefaultParagraphFont"/>
    <w:rsid w:val="00CB2411"/>
  </w:style>
  <w:style w:type="character" w:customStyle="1" w:styleId="artpages">
    <w:name w:val="art_pages"/>
    <w:basedOn w:val="DefaultParagraphFont"/>
    <w:rsid w:val="00CB2411"/>
  </w:style>
  <w:style w:type="character" w:customStyle="1" w:styleId="singlehighlightclass">
    <w:name w:val="single_highlight_class"/>
    <w:basedOn w:val="DefaultParagraphFont"/>
    <w:rsid w:val="00CB2411"/>
  </w:style>
  <w:style w:type="character" w:customStyle="1" w:styleId="degree">
    <w:name w:val="degree"/>
    <w:basedOn w:val="DefaultParagraphFont"/>
    <w:rsid w:val="00CB2411"/>
  </w:style>
  <w:style w:type="character" w:customStyle="1" w:styleId="major">
    <w:name w:val="major"/>
    <w:basedOn w:val="DefaultParagraphFont"/>
    <w:rsid w:val="00CB2411"/>
  </w:style>
  <w:style w:type="character" w:customStyle="1" w:styleId="authors">
    <w:name w:val="authors"/>
    <w:basedOn w:val="DefaultParagraphFont"/>
    <w:rsid w:val="00CB2411"/>
  </w:style>
  <w:style w:type="character" w:customStyle="1" w:styleId="views">
    <w:name w:val="views"/>
    <w:basedOn w:val="DefaultParagraphFont"/>
    <w:rsid w:val="00CB2411"/>
  </w:style>
  <w:style w:type="character" w:customStyle="1" w:styleId="stmainservices">
    <w:name w:val="stmainservices"/>
    <w:basedOn w:val="DefaultParagraphFont"/>
    <w:rsid w:val="00CB2411"/>
  </w:style>
  <w:style w:type="character" w:customStyle="1" w:styleId="stbubblehcount">
    <w:name w:val="stbubble_hcount"/>
    <w:basedOn w:val="DefaultParagraphFont"/>
    <w:rsid w:val="00CB2411"/>
  </w:style>
  <w:style w:type="paragraph" w:customStyle="1" w:styleId="Document">
    <w:name w:val="_Document"/>
    <w:basedOn w:val="Default"/>
    <w:next w:val="Default"/>
    <w:uiPriority w:val="99"/>
    <w:rsid w:val="00CB2411"/>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CB2411"/>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CB2411"/>
    <w:pPr>
      <w:widowControl w:val="0"/>
    </w:pPr>
    <w:rPr>
      <w:rFonts w:ascii="AKDPE C+ Utopia" w:eastAsiaTheme="minorEastAsia" w:hAnsi="AKDPE C+ Utopia" w:cs="Cambria"/>
      <w:color w:val="auto"/>
    </w:rPr>
  </w:style>
  <w:style w:type="paragraph" w:customStyle="1" w:styleId="collapsed-hide">
    <w:name w:val="collapsed-hide"/>
    <w:basedOn w:val="Normal"/>
    <w:rsid w:val="00CB2411"/>
    <w:pPr>
      <w:spacing w:before="100" w:beforeAutospacing="1" w:after="100" w:afterAutospacing="1"/>
    </w:pPr>
    <w:rPr>
      <w:rFonts w:ascii="Tahoma" w:hAnsi="Tahoma"/>
      <w:szCs w:val="20"/>
    </w:rPr>
  </w:style>
  <w:style w:type="paragraph" w:customStyle="1" w:styleId="Pa7">
    <w:name w:val="Pa7"/>
    <w:basedOn w:val="Default"/>
    <w:next w:val="Default"/>
    <w:uiPriority w:val="99"/>
    <w:rsid w:val="00CB2411"/>
    <w:pPr>
      <w:widowControl w:val="0"/>
      <w:spacing w:line="211" w:lineRule="atLeast"/>
    </w:pPr>
    <w:rPr>
      <w:rFonts w:ascii="Courier New" w:eastAsiaTheme="minorEastAsia" w:hAnsi="Courier New" w:cs="Cambria"/>
      <w:color w:val="auto"/>
    </w:rPr>
  </w:style>
  <w:style w:type="paragraph" w:customStyle="1" w:styleId="odd">
    <w:name w:val="odd"/>
    <w:basedOn w:val="Normal"/>
    <w:rsid w:val="00CB2411"/>
    <w:pPr>
      <w:spacing w:before="100" w:beforeAutospacing="1" w:after="100" w:afterAutospacing="1"/>
    </w:pPr>
    <w:rPr>
      <w:rFonts w:ascii="Tahoma" w:hAnsi="Tahoma"/>
      <w:szCs w:val="20"/>
    </w:rPr>
  </w:style>
  <w:style w:type="character" w:customStyle="1" w:styleId="article-date">
    <w:name w:val="article-date"/>
    <w:basedOn w:val="DefaultParagraphFont"/>
    <w:rsid w:val="00CB2411"/>
  </w:style>
  <w:style w:type="character" w:customStyle="1" w:styleId="article-author">
    <w:name w:val="article-author"/>
    <w:basedOn w:val="DefaultParagraphFont"/>
    <w:rsid w:val="00CB2411"/>
  </w:style>
  <w:style w:type="character" w:customStyle="1" w:styleId="tolocaltime">
    <w:name w:val="tolocaltime"/>
    <w:basedOn w:val="DefaultParagraphFont"/>
    <w:rsid w:val="00CB2411"/>
  </w:style>
  <w:style w:type="character" w:customStyle="1" w:styleId="pb-byline">
    <w:name w:val="pb-byline"/>
    <w:basedOn w:val="DefaultParagraphFont"/>
    <w:rsid w:val="00CB2411"/>
  </w:style>
  <w:style w:type="character" w:customStyle="1" w:styleId="pb-timestamp">
    <w:name w:val="pb-timestamp"/>
    <w:basedOn w:val="DefaultParagraphFont"/>
    <w:rsid w:val="00CB2411"/>
  </w:style>
  <w:style w:type="paragraph" w:customStyle="1" w:styleId="Pa8">
    <w:name w:val="Pa8"/>
    <w:basedOn w:val="Default"/>
    <w:next w:val="Default"/>
    <w:uiPriority w:val="99"/>
    <w:rsid w:val="00CB2411"/>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CB2411"/>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CB2411"/>
  </w:style>
  <w:style w:type="character" w:customStyle="1" w:styleId="even">
    <w:name w:val="even"/>
    <w:basedOn w:val="DefaultParagraphFont"/>
    <w:rsid w:val="00CB2411"/>
  </w:style>
  <w:style w:type="paragraph" w:customStyle="1" w:styleId="volissue">
    <w:name w:val="volissue"/>
    <w:basedOn w:val="Normal"/>
    <w:rsid w:val="00CB2411"/>
    <w:pPr>
      <w:spacing w:before="100" w:beforeAutospacing="1" w:after="100" w:afterAutospacing="1"/>
    </w:pPr>
    <w:rPr>
      <w:rFonts w:ascii="Tahoma" w:hAnsi="Tahoma"/>
      <w:szCs w:val="20"/>
    </w:rPr>
  </w:style>
  <w:style w:type="character" w:customStyle="1" w:styleId="view-count">
    <w:name w:val="view-count"/>
    <w:basedOn w:val="DefaultParagraphFont"/>
    <w:rsid w:val="00CB2411"/>
  </w:style>
  <w:style w:type="paragraph" w:customStyle="1" w:styleId="BoldUnderlineChar20">
    <w:name w:val="BoldUnderline Char2"/>
    <w:link w:val="BoldUnderlineChar2Char"/>
    <w:rsid w:val="00CB2411"/>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CB2411"/>
    <w:rPr>
      <w:rFonts w:ascii="Times New Roman" w:eastAsia="Times New Roman" w:hAnsi="Times New Roman" w:cs="Times New Roman"/>
      <w:b/>
      <w:sz w:val="20"/>
      <w:u w:val="single"/>
    </w:rPr>
  </w:style>
  <w:style w:type="character" w:customStyle="1" w:styleId="UnderlineCharChar4">
    <w:name w:val="Underline Char Char4"/>
    <w:rsid w:val="00CB2411"/>
    <w:rPr>
      <w:szCs w:val="24"/>
      <w:u w:val="single"/>
      <w:lang w:val="en-US" w:eastAsia="en-US" w:bidi="ar-SA"/>
    </w:rPr>
  </w:style>
  <w:style w:type="character" w:customStyle="1" w:styleId="BoldUnderlineCharChar3">
    <w:name w:val="BoldUnderline Char Char3"/>
    <w:rsid w:val="00CB2411"/>
    <w:rPr>
      <w:b/>
      <w:szCs w:val="24"/>
      <w:u w:val="single"/>
      <w:lang w:val="en-US" w:eastAsia="en-US" w:bidi="ar-SA"/>
    </w:rPr>
  </w:style>
  <w:style w:type="character" w:customStyle="1" w:styleId="BoldUnderlineCharChar2">
    <w:name w:val="BoldUnderline Char Char2"/>
    <w:rsid w:val="00CB2411"/>
    <w:rPr>
      <w:b/>
      <w:szCs w:val="24"/>
      <w:u w:val="single"/>
      <w:lang w:val="en-US" w:eastAsia="en-US" w:bidi="ar-SA"/>
    </w:rPr>
  </w:style>
  <w:style w:type="paragraph" w:customStyle="1" w:styleId="UnderlineCard0">
    <w:name w:val="UnderlineCard"/>
    <w:basedOn w:val="Heading3"/>
    <w:link w:val="UnderlineCardChar"/>
    <w:qFormat/>
    <w:rsid w:val="00CB2411"/>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CB2411"/>
    <w:rPr>
      <w:rFonts w:ascii="Georgia" w:eastAsia="Calibri" w:hAnsi="Georgia" w:cs="Times New Roman"/>
      <w:bCs/>
      <w:sz w:val="20"/>
      <w:szCs w:val="20"/>
      <w:u w:val="single"/>
      <w:lang w:val="x-none" w:eastAsia="x-none"/>
    </w:rPr>
  </w:style>
  <w:style w:type="character" w:customStyle="1" w:styleId="5Notunderlined">
    <w:name w:val="5 Not underlined"/>
    <w:rsid w:val="00CB2411"/>
    <w:rPr>
      <w:rFonts w:ascii="Times New Roman" w:hAnsi="Times New Roman"/>
      <w:sz w:val="16"/>
    </w:rPr>
  </w:style>
  <w:style w:type="character" w:customStyle="1" w:styleId="volume-issue">
    <w:name w:val="volume-issue"/>
    <w:rsid w:val="00CB2411"/>
    <w:rPr>
      <w:rFonts w:cs="Times New Roman"/>
    </w:rPr>
  </w:style>
  <w:style w:type="character" w:customStyle="1" w:styleId="i">
    <w:name w:val="i"/>
    <w:basedOn w:val="DefaultParagraphFont"/>
    <w:uiPriority w:val="99"/>
    <w:rsid w:val="00CB2411"/>
  </w:style>
  <w:style w:type="character" w:customStyle="1" w:styleId="storytext">
    <w:name w:val="storytext"/>
    <w:basedOn w:val="DefaultParagraphFont"/>
    <w:rsid w:val="00CB2411"/>
  </w:style>
  <w:style w:type="character" w:customStyle="1" w:styleId="heading3char0">
    <w:name w:val="heading3char"/>
    <w:rsid w:val="00CB2411"/>
  </w:style>
  <w:style w:type="character" w:customStyle="1" w:styleId="boldness1">
    <w:name w:val="boldness1"/>
    <w:rsid w:val="00CB2411"/>
  </w:style>
  <w:style w:type="paragraph" w:customStyle="1" w:styleId="Cardd">
    <w:name w:val="Cardd"/>
    <w:basedOn w:val="Normal"/>
    <w:uiPriority w:val="4"/>
    <w:qFormat/>
    <w:rsid w:val="00CB2411"/>
    <w:pPr>
      <w:ind w:left="288" w:right="288"/>
    </w:pPr>
    <w:rPr>
      <w:rFonts w:ascii="Georgia" w:hAnsi="Georgia"/>
    </w:rPr>
  </w:style>
  <w:style w:type="paragraph" w:customStyle="1" w:styleId="document0">
    <w:name w:val="document"/>
    <w:basedOn w:val="Normal"/>
    <w:rsid w:val="00CB2411"/>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CB2411"/>
    <w:rPr>
      <w:rFonts w:cs="Arial"/>
      <w:bCs/>
      <w:szCs w:val="26"/>
      <w:u w:val="single"/>
      <w:lang w:val="en-US" w:eastAsia="en-US" w:bidi="ar-SA"/>
    </w:rPr>
  </w:style>
  <w:style w:type="character" w:customStyle="1" w:styleId="current-selection">
    <w:name w:val="current-selection"/>
    <w:basedOn w:val="DefaultParagraphFont"/>
    <w:rsid w:val="00CB2411"/>
  </w:style>
  <w:style w:type="character" w:customStyle="1" w:styleId="a2">
    <w:name w:val="_"/>
    <w:basedOn w:val="DefaultParagraphFont"/>
    <w:rsid w:val="00CB2411"/>
  </w:style>
  <w:style w:type="paragraph" w:customStyle="1" w:styleId="Shrink6">
    <w:name w:val="Shrink 6"/>
    <w:basedOn w:val="Normal"/>
    <w:qFormat/>
    <w:rsid w:val="00CB2411"/>
    <w:rPr>
      <w:rFonts w:ascii="Georgia" w:eastAsia="Calibri" w:hAnsi="Georgia" w:cs="Times New Roman"/>
      <w:sz w:val="12"/>
    </w:rPr>
  </w:style>
  <w:style w:type="character" w:customStyle="1" w:styleId="messagecontent">
    <w:name w:val="message_content"/>
    <w:rsid w:val="00CB2411"/>
  </w:style>
  <w:style w:type="character" w:customStyle="1" w:styleId="StyleUnderlineChar">
    <w:name w:val="Style Underline Char"/>
    <w:basedOn w:val="DefaultParagraphFont"/>
    <w:rsid w:val="00CB2411"/>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CB2411"/>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CB2411"/>
    <w:rPr>
      <w:rFonts w:ascii="Georgia" w:eastAsia="Times New Roman" w:hAnsi="Georgia" w:cs="Arial"/>
      <w:b/>
      <w:kern w:val="32"/>
      <w:szCs w:val="32"/>
      <w:u w:val="single"/>
    </w:rPr>
  </w:style>
  <w:style w:type="character" w:customStyle="1" w:styleId="twelptblackblack1">
    <w:name w:val="twelptblackblack1"/>
    <w:basedOn w:val="DefaultParagraphFont"/>
    <w:rsid w:val="00CB2411"/>
    <w:rPr>
      <w:rFonts w:ascii="Verdana" w:hAnsi="Verdana" w:hint="default"/>
      <w:color w:val="000000"/>
      <w:sz w:val="16"/>
      <w:szCs w:val="16"/>
    </w:rPr>
  </w:style>
  <w:style w:type="character" w:customStyle="1" w:styleId="Heading3CharCharCharChar1">
    <w:name w:val="Heading 3 Char Char Char Char1"/>
    <w:rsid w:val="00CB2411"/>
    <w:rPr>
      <w:rFonts w:cs="Arial"/>
      <w:bCs/>
      <w:szCs w:val="26"/>
      <w:u w:val="single"/>
      <w:lang w:val="en-US" w:eastAsia="en-US" w:bidi="ar-SA"/>
    </w:rPr>
  </w:style>
  <w:style w:type="paragraph" w:customStyle="1" w:styleId="conintrotext">
    <w:name w:val="conintrotext"/>
    <w:basedOn w:val="Normal"/>
    <w:uiPriority w:val="99"/>
    <w:rsid w:val="00CB2411"/>
    <w:pPr>
      <w:spacing w:before="100" w:beforeAutospacing="1" w:after="100" w:afterAutospacing="1"/>
    </w:pPr>
    <w:rPr>
      <w:rFonts w:ascii="Georgia" w:eastAsia="Times New Roman" w:hAnsi="Georgia"/>
    </w:rPr>
  </w:style>
  <w:style w:type="character" w:customStyle="1" w:styleId="comment-body">
    <w:name w:val="comment-body"/>
    <w:rsid w:val="00CB2411"/>
  </w:style>
  <w:style w:type="character" w:customStyle="1" w:styleId="UnderlineCharCharChar1">
    <w:name w:val="Underline Char Char Char1"/>
    <w:rsid w:val="00CB241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B241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B2411"/>
    <w:rPr>
      <w:rFonts w:asciiTheme="minorHAnsi" w:eastAsia="MS Mincho" w:hAnsiTheme="minorHAnsi"/>
      <w:b/>
      <w:sz w:val="24"/>
      <w:u w:val="single"/>
    </w:rPr>
  </w:style>
  <w:style w:type="character" w:customStyle="1" w:styleId="mw-headline">
    <w:name w:val="mw-headline"/>
    <w:rsid w:val="00CB2411"/>
  </w:style>
  <w:style w:type="character" w:customStyle="1" w:styleId="flagicon">
    <w:name w:val="flagicon"/>
    <w:rsid w:val="00CB2411"/>
  </w:style>
  <w:style w:type="paragraph" w:customStyle="1" w:styleId="assert">
    <w:name w:val="assert"/>
    <w:basedOn w:val="Normal"/>
    <w:uiPriority w:val="99"/>
    <w:rsid w:val="00CB2411"/>
    <w:pPr>
      <w:spacing w:before="100" w:beforeAutospacing="1" w:after="100" w:afterAutospacing="1"/>
    </w:pPr>
    <w:rPr>
      <w:rFonts w:ascii="Georgia" w:eastAsia="Times New Roman" w:hAnsi="Georgia"/>
    </w:rPr>
  </w:style>
  <w:style w:type="character" w:customStyle="1" w:styleId="apturelink">
    <w:name w:val="apturelink"/>
    <w:rsid w:val="00CB2411"/>
  </w:style>
  <w:style w:type="character" w:customStyle="1" w:styleId="apturelinkicon">
    <w:name w:val="apturelinkicon"/>
    <w:rsid w:val="00CB2411"/>
  </w:style>
  <w:style w:type="paragraph" w:customStyle="1" w:styleId="Default1">
    <w:name w:val="Default1"/>
    <w:basedOn w:val="Default"/>
    <w:next w:val="Default"/>
    <w:uiPriority w:val="99"/>
    <w:rsid w:val="00CB2411"/>
    <w:rPr>
      <w:color w:val="auto"/>
    </w:rPr>
  </w:style>
  <w:style w:type="paragraph" w:customStyle="1" w:styleId="center">
    <w:name w:val="center"/>
    <w:basedOn w:val="Normal"/>
    <w:uiPriority w:val="99"/>
    <w:rsid w:val="00CB2411"/>
    <w:pPr>
      <w:spacing w:before="100" w:beforeAutospacing="1" w:after="100" w:afterAutospacing="1"/>
    </w:pPr>
    <w:rPr>
      <w:rFonts w:ascii="Georgia" w:eastAsia="Times New Roman" w:hAnsi="Georgia"/>
    </w:rPr>
  </w:style>
  <w:style w:type="character" w:customStyle="1" w:styleId="LittleChar">
    <w:name w:val="Little Char"/>
    <w:link w:val="Little"/>
    <w:uiPriority w:val="99"/>
    <w:rsid w:val="00CB2411"/>
    <w:rPr>
      <w:rFonts w:ascii="Garamond" w:eastAsia="Times New Roman" w:hAnsi="Garamond"/>
      <w:sz w:val="22"/>
    </w:rPr>
  </w:style>
  <w:style w:type="character" w:customStyle="1" w:styleId="UnderlineChar1Char">
    <w:name w:val="Underline Char1 Char"/>
    <w:rsid w:val="00CB241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B241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B2411"/>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B241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B2411"/>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B241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B2411"/>
    <w:rPr>
      <w:rFonts w:asciiTheme="minorHAnsi" w:eastAsia="MS Mincho" w:hAnsiTheme="minorHAnsi"/>
      <w:b/>
      <w:sz w:val="24"/>
      <w:u w:val="single"/>
    </w:rPr>
  </w:style>
  <w:style w:type="paragraph" w:customStyle="1" w:styleId="CardBody">
    <w:name w:val="Card Body"/>
    <w:basedOn w:val="Normal"/>
    <w:link w:val="CardBodyChar"/>
    <w:qFormat/>
    <w:rsid w:val="00CB2411"/>
    <w:rPr>
      <w:rFonts w:ascii="Georgia" w:eastAsia="Times New Roman" w:hAnsi="Georgia"/>
    </w:rPr>
  </w:style>
  <w:style w:type="character" w:customStyle="1" w:styleId="CardBodyChar">
    <w:name w:val="Card Body Char"/>
    <w:link w:val="CardBody"/>
    <w:rsid w:val="00CB2411"/>
    <w:rPr>
      <w:rFonts w:ascii="Georgia" w:eastAsia="Times New Roman" w:hAnsi="Georgia"/>
      <w:sz w:val="22"/>
    </w:rPr>
  </w:style>
  <w:style w:type="character" w:customStyle="1" w:styleId="ptitleinside">
    <w:name w:val="p_title_inside"/>
    <w:rsid w:val="00CB2411"/>
  </w:style>
  <w:style w:type="paragraph" w:customStyle="1" w:styleId="StyleBoldandUnderlineChar11ptBorderSinglesolidline">
    <w:name w:val="Style Bold and Underline Char + 11 pt Border: : (Single solid line..."/>
    <w:link w:val="StyleBoldandUnderlineChar11ptBorderSinglesolidlineChar"/>
    <w:rsid w:val="00CB2411"/>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B2411"/>
    <w:rPr>
      <w:rFonts w:eastAsia="Times New Roman"/>
      <w:b/>
      <w:bCs/>
      <w:sz w:val="22"/>
      <w:szCs w:val="20"/>
      <w:u w:val="single"/>
      <w:bdr w:val="single" w:sz="4" w:space="0" w:color="auto"/>
    </w:rPr>
  </w:style>
  <w:style w:type="character" w:customStyle="1" w:styleId="Heading1CharChar1">
    <w:name w:val="Heading 1 Char Char1"/>
    <w:rsid w:val="00CB2411"/>
    <w:rPr>
      <w:rFonts w:cs="Arial"/>
      <w:b/>
      <w:bCs/>
      <w:szCs w:val="32"/>
      <w:lang w:val="en-US" w:eastAsia="en-US" w:bidi="ar-SA"/>
    </w:rPr>
  </w:style>
  <w:style w:type="paragraph" w:customStyle="1" w:styleId="Indentation">
    <w:name w:val="Indentation"/>
    <w:basedOn w:val="Normal"/>
    <w:uiPriority w:val="99"/>
    <w:rsid w:val="00CB2411"/>
    <w:pPr>
      <w:ind w:left="288" w:right="288"/>
    </w:pPr>
    <w:rPr>
      <w:rFonts w:ascii="Georgia" w:hAnsi="Georgia"/>
    </w:rPr>
  </w:style>
  <w:style w:type="character" w:customStyle="1" w:styleId="StyleUnderlineCharChar9ptBold">
    <w:name w:val="Style Underline Char Char + 9 pt Bold"/>
    <w:rsid w:val="00CB241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B2411"/>
    <w:rPr>
      <w:rFonts w:ascii="Georgia" w:eastAsia="Times New Roman" w:hAnsi="Georgia"/>
      <w:u w:val="single"/>
    </w:rPr>
  </w:style>
  <w:style w:type="character" w:customStyle="1" w:styleId="StyleStyle4ArialNarrow9ptChar">
    <w:name w:val="Style Style4 + Arial Narrow 9 pt Char"/>
    <w:link w:val="StyleStyle4ArialNarrow9pt"/>
    <w:rsid w:val="00CB2411"/>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CB2411"/>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CB2411"/>
    <w:rPr>
      <w:rFonts w:ascii="Georgia" w:eastAsia="Times New Roman" w:hAnsi="Georgia"/>
      <w:b/>
      <w:bCs/>
      <w:sz w:val="22"/>
      <w:u w:val="single"/>
    </w:rPr>
  </w:style>
  <w:style w:type="character" w:customStyle="1" w:styleId="StyleBoldandUnderlineCharChar29pt">
    <w:name w:val="Style Bold and Underline Char Char2 + 9 pt"/>
    <w:rsid w:val="00CB2411"/>
    <w:rPr>
      <w:rFonts w:ascii="Times New Roman" w:hAnsi="Times New Roman"/>
      <w:b/>
      <w:bCs/>
      <w:noProof w:val="0"/>
      <w:sz w:val="20"/>
      <w:u w:val="single"/>
    </w:rPr>
  </w:style>
  <w:style w:type="character" w:customStyle="1" w:styleId="StyleUnderlineCharChar19pt">
    <w:name w:val="Style Underline Char Char1 + 9 pt"/>
    <w:rsid w:val="00CB241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B241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B2411"/>
    <w:rPr>
      <w:rFonts w:ascii="Georgia" w:eastAsia="Times New Roman" w:hAnsi="Georgia"/>
      <w:b/>
      <w:smallCaps/>
      <w:sz w:val="24"/>
      <w:szCs w:val="24"/>
      <w:u w:val="single"/>
    </w:rPr>
  </w:style>
  <w:style w:type="character" w:customStyle="1" w:styleId="CardTextCharChar">
    <w:name w:val="Card Text Char Char"/>
    <w:rsid w:val="00CB2411"/>
    <w:rPr>
      <w:rFonts w:ascii="Times New Roman" w:eastAsia="Times New Roman" w:hAnsi="Times New Roman" w:cs="Times New Roman"/>
      <w:sz w:val="20"/>
      <w:szCs w:val="20"/>
    </w:rPr>
  </w:style>
  <w:style w:type="character" w:customStyle="1" w:styleId="citeChar1">
    <w:name w:val="cite Char"/>
    <w:locked/>
    <w:rsid w:val="00CB2411"/>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CB241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B2411"/>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CB2411"/>
    <w:rPr>
      <w:i/>
      <w:iCs/>
      <w:sz w:val="20"/>
      <w:u w:val="single"/>
    </w:rPr>
  </w:style>
  <w:style w:type="character" w:customStyle="1" w:styleId="HIGHLIGHT0">
    <w:name w:val="HIGHLIGHT"/>
    <w:uiPriority w:val="1"/>
    <w:rsid w:val="00CB2411"/>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CB2411"/>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CB2411"/>
    <w:rPr>
      <w:rFonts w:ascii="Times New Roman" w:eastAsia="Times New Roman" w:hAnsi="Times New Roman" w:cs="Times New Roman"/>
      <w:b/>
      <w:sz w:val="28"/>
    </w:rPr>
  </w:style>
  <w:style w:type="character" w:customStyle="1" w:styleId="FifthChar">
    <w:name w:val="Fifth Char"/>
    <w:link w:val="Fifth"/>
    <w:uiPriority w:val="99"/>
    <w:rsid w:val="00CB2411"/>
    <w:rPr>
      <w:rFonts w:ascii="Calibri" w:eastAsia="Calibri" w:hAnsi="Calibri"/>
      <w:sz w:val="22"/>
    </w:rPr>
  </w:style>
  <w:style w:type="paragraph" w:customStyle="1" w:styleId="Third">
    <w:name w:val="Third"/>
    <w:basedOn w:val="Normal"/>
    <w:link w:val="ThirdChar"/>
    <w:rsid w:val="00CB2411"/>
    <w:rPr>
      <w:rFonts w:ascii="Georgia" w:eastAsia="Times New Roman" w:hAnsi="Georgia"/>
      <w:b/>
      <w:u w:val="single"/>
      <w:lang w:val="x-none" w:eastAsia="x-none"/>
    </w:rPr>
  </w:style>
  <w:style w:type="character" w:customStyle="1" w:styleId="ThirdChar">
    <w:name w:val="Third Char"/>
    <w:link w:val="Third"/>
    <w:rsid w:val="00CB2411"/>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CB2411"/>
    <w:pPr>
      <w:widowControl w:val="0"/>
      <w:jc w:val="both"/>
      <w:outlineLvl w:val="1"/>
    </w:pPr>
    <w:rPr>
      <w:rFonts w:ascii="Times New Roman" w:eastAsia="Times New Roman" w:hAnsi="Times New Roman" w:cs="Times New Roman"/>
      <w:b/>
    </w:rPr>
  </w:style>
  <w:style w:type="character" w:customStyle="1" w:styleId="CardsCharChar">
    <w:name w:val="Cards Char Char"/>
    <w:rsid w:val="00CB2411"/>
    <w:rPr>
      <w:rFonts w:ascii="Times New Roman" w:eastAsia="Times New Roman" w:hAnsi="Times New Roman"/>
      <w:szCs w:val="24"/>
    </w:rPr>
  </w:style>
  <w:style w:type="character" w:customStyle="1" w:styleId="article-record-publication-volume-issue">
    <w:name w:val="article-record-publication-volume-issue"/>
    <w:rsid w:val="00CB2411"/>
  </w:style>
  <w:style w:type="character" w:customStyle="1" w:styleId="NothingCharChar">
    <w:name w:val="Nothing Char Char"/>
    <w:link w:val="NothingCharCharChar"/>
    <w:rsid w:val="00CB2411"/>
  </w:style>
  <w:style w:type="paragraph" w:customStyle="1" w:styleId="DebateUnderlineBoldChar">
    <w:name w:val="Debate Underline Bold Char"/>
    <w:basedOn w:val="Normal"/>
    <w:link w:val="DebateUnderlineBoldCharChar"/>
    <w:rsid w:val="00CB2411"/>
    <w:pPr>
      <w:jc w:val="both"/>
    </w:pPr>
    <w:rPr>
      <w:rFonts w:ascii="Georgia" w:eastAsia="Times New Roman" w:hAnsi="Georgia"/>
      <w:b/>
      <w:u w:val="thick"/>
    </w:rPr>
  </w:style>
  <w:style w:type="character" w:customStyle="1" w:styleId="DebateUnderlineBoldCharChar">
    <w:name w:val="Debate Underline Bold Char Char"/>
    <w:link w:val="DebateUnderlineBoldChar"/>
    <w:rsid w:val="00CB2411"/>
    <w:rPr>
      <w:rFonts w:ascii="Georgia" w:eastAsia="Times New Roman" w:hAnsi="Georgia"/>
      <w:b/>
      <w:sz w:val="22"/>
      <w:u w:val="thick"/>
    </w:rPr>
  </w:style>
  <w:style w:type="character" w:customStyle="1" w:styleId="resultbodyblack">
    <w:name w:val="resultbodyblack"/>
    <w:rsid w:val="00CB2411"/>
    <w:rPr>
      <w:rFonts w:cs="Times New Roman"/>
    </w:rPr>
  </w:style>
  <w:style w:type="paragraph" w:customStyle="1" w:styleId="bloctitles">
    <w:name w:val="bloc titles"/>
    <w:basedOn w:val="Heading1"/>
    <w:next w:val="Normal"/>
    <w:link w:val="bloctitlesChar"/>
    <w:autoRedefine/>
    <w:rsid w:val="00CB2411"/>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CB2411"/>
    <w:rPr>
      <w:rFonts w:ascii="Georgia" w:eastAsia="Malgun Gothic" w:hAnsi="Georgia" w:cs="Arial"/>
      <w:b/>
      <w:sz w:val="28"/>
      <w:szCs w:val="32"/>
      <w:u w:val="single"/>
    </w:rPr>
  </w:style>
  <w:style w:type="paragraph" w:customStyle="1" w:styleId="CiteSmallText">
    <w:name w:val="Cite Small Text"/>
    <w:basedOn w:val="Normal"/>
    <w:uiPriority w:val="99"/>
    <w:rsid w:val="00CB2411"/>
    <w:pPr>
      <w:widowControl w:val="0"/>
      <w:spacing w:after="200"/>
    </w:pPr>
    <w:rPr>
      <w:rFonts w:ascii="Helvetica Neue" w:hAnsi="Helvetica Neue"/>
      <w:b/>
      <w:sz w:val="18"/>
    </w:rPr>
  </w:style>
  <w:style w:type="character" w:customStyle="1" w:styleId="3TagCite">
    <w:name w:val="3 Tag/Cite"/>
    <w:rsid w:val="00CB2411"/>
    <w:rPr>
      <w:rFonts w:ascii="Times New Roman" w:hAnsi="Times New Roman"/>
      <w:b/>
    </w:rPr>
  </w:style>
  <w:style w:type="character" w:customStyle="1" w:styleId="4Qualifications">
    <w:name w:val="4 Qualifications"/>
    <w:rsid w:val="00CB2411"/>
    <w:rPr>
      <w:rFonts w:ascii="Times New Roman" w:hAnsi="Times New Roman"/>
      <w:sz w:val="19"/>
    </w:rPr>
  </w:style>
  <w:style w:type="character" w:customStyle="1" w:styleId="6Underlined">
    <w:name w:val="6 Underlined"/>
    <w:rsid w:val="00CB2411"/>
    <w:rPr>
      <w:rFonts w:ascii="Times New Roman" w:hAnsi="Times New Roman"/>
      <w:b/>
      <w:sz w:val="21"/>
      <w:u w:val="single"/>
    </w:rPr>
  </w:style>
  <w:style w:type="paragraph" w:customStyle="1" w:styleId="Cards1CharChar">
    <w:name w:val="Cards1 Char Char"/>
    <w:basedOn w:val="Normal"/>
    <w:link w:val="Cards1CharCharChar"/>
    <w:rsid w:val="00CB2411"/>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CB2411"/>
    <w:rPr>
      <w:rFonts w:ascii="Georgia" w:hAnsi="Georgia"/>
      <w:sz w:val="22"/>
      <w:lang w:val="x-none"/>
    </w:rPr>
  </w:style>
  <w:style w:type="character" w:customStyle="1" w:styleId="UnderlineCharCharCharCharCharCharCharChar">
    <w:name w:val="Underline Char Char Char Char Char Char Char Char"/>
    <w:link w:val="UnderlineCharCharCharCharCharCharChar"/>
    <w:rsid w:val="00CB2411"/>
    <w:rPr>
      <w:u w:val="single"/>
    </w:rPr>
  </w:style>
  <w:style w:type="paragraph" w:customStyle="1" w:styleId="UnderlineCharCharCharCharCharCharChar">
    <w:name w:val="Underline Char Char Char Char Char Char Char"/>
    <w:basedOn w:val="Normal"/>
    <w:link w:val="UnderlineCharCharCharCharCharCharCharChar"/>
    <w:rsid w:val="00CB2411"/>
    <w:rPr>
      <w:rFonts w:asciiTheme="minorHAnsi" w:hAnsiTheme="minorHAnsi"/>
      <w:sz w:val="24"/>
      <w:u w:val="single"/>
    </w:rPr>
  </w:style>
  <w:style w:type="paragraph" w:customStyle="1" w:styleId="CitesCharChar">
    <w:name w:val="Cites Char Char"/>
    <w:next w:val="Normal"/>
    <w:link w:val="CitesCharCharChar"/>
    <w:rsid w:val="00CB2411"/>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CB2411"/>
    <w:rPr>
      <w:rFonts w:ascii="Times New Roman" w:eastAsia="Times New Roman" w:hAnsi="Times New Roman" w:cs="Times New Roman"/>
      <w:sz w:val="20"/>
    </w:rPr>
  </w:style>
  <w:style w:type="character" w:customStyle="1" w:styleId="nohighlighting">
    <w:name w:val="no highlighting"/>
    <w:rsid w:val="00CB241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B2411"/>
    <w:rPr>
      <w:rFonts w:ascii="Cambria" w:hAnsi="Cambria" w:hint="default"/>
      <w:sz w:val="21"/>
      <w:u w:val="single"/>
    </w:rPr>
  </w:style>
  <w:style w:type="paragraph" w:customStyle="1" w:styleId="Swag">
    <w:name w:val="Swag"/>
    <w:basedOn w:val="Normal"/>
    <w:link w:val="SwagChar"/>
    <w:qFormat/>
    <w:rsid w:val="00CB2411"/>
    <w:rPr>
      <w:rFonts w:ascii="Georgia" w:hAnsi="Georgia"/>
      <w:color w:val="0000FF"/>
      <w:sz w:val="12"/>
      <w:u w:val="single"/>
    </w:rPr>
  </w:style>
  <w:style w:type="character" w:customStyle="1" w:styleId="SwagChar">
    <w:name w:val="Swag Char"/>
    <w:link w:val="Swag"/>
    <w:rsid w:val="00CB2411"/>
    <w:rPr>
      <w:rFonts w:ascii="Georgia" w:hAnsi="Georgia"/>
      <w:color w:val="0000FF"/>
      <w:sz w:val="12"/>
      <w:u w:val="single"/>
    </w:rPr>
  </w:style>
  <w:style w:type="paragraph" w:customStyle="1" w:styleId="StyleUnderlineTimesNewRoman1">
    <w:name w:val="Style Underline + Times New Roman1"/>
    <w:link w:val="StyleUnderlineTimesNewRoman1Char"/>
    <w:rsid w:val="00CB2411"/>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CB2411"/>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CB2411"/>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CB2411"/>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CB2411"/>
    <w:rPr>
      <w:rFonts w:ascii="Garamond" w:eastAsia="MS Mincho" w:hAnsi="Garamond"/>
    </w:rPr>
  </w:style>
  <w:style w:type="character" w:customStyle="1" w:styleId="StyleStyleCardTextLeft-075Right0Char">
    <w:name w:val="Style Style Card Text + Left:  -0.75&quot; + Right:  0&quot; Char"/>
    <w:link w:val="StyleStyleCardTextLeft-075Right0"/>
    <w:rsid w:val="00CB2411"/>
    <w:rPr>
      <w:rFonts w:ascii="Garamond" w:eastAsia="MS Mincho" w:hAnsi="Garamond"/>
      <w:sz w:val="22"/>
    </w:rPr>
  </w:style>
  <w:style w:type="character" w:customStyle="1" w:styleId="CharChar61">
    <w:name w:val="Char Char61"/>
    <w:rsid w:val="00CB2411"/>
    <w:rPr>
      <w:rFonts w:cs="Arial"/>
      <w:bCs/>
      <w:sz w:val="16"/>
      <w:szCs w:val="26"/>
      <w:lang w:val="en-US" w:eastAsia="en-US" w:bidi="ar-SA"/>
    </w:rPr>
  </w:style>
  <w:style w:type="character" w:customStyle="1" w:styleId="ListBulletChar">
    <w:name w:val="List Bullet Char"/>
    <w:link w:val="ListBullet"/>
    <w:uiPriority w:val="99"/>
    <w:rsid w:val="00CB2411"/>
    <w:rPr>
      <w:rFonts w:ascii="Calibri" w:eastAsia="Calibri" w:hAnsi="Calibri"/>
      <w:sz w:val="22"/>
    </w:rPr>
  </w:style>
  <w:style w:type="paragraph" w:customStyle="1" w:styleId="subhead10">
    <w:name w:val="subhead1"/>
    <w:basedOn w:val="Normal"/>
    <w:uiPriority w:val="99"/>
    <w:rsid w:val="00CB2411"/>
    <w:pPr>
      <w:spacing w:before="100" w:beforeAutospacing="1" w:after="100" w:afterAutospacing="1"/>
    </w:pPr>
    <w:rPr>
      <w:rFonts w:ascii="Georgia" w:eastAsia="Times New Roman" w:hAnsi="Georgia"/>
    </w:rPr>
  </w:style>
  <w:style w:type="character" w:customStyle="1" w:styleId="styledate">
    <w:name w:val="styledate"/>
    <w:rsid w:val="00CB2411"/>
  </w:style>
  <w:style w:type="character" w:customStyle="1" w:styleId="BoldandUnderlineChar1">
    <w:name w:val="Bold and Underline Char1"/>
    <w:rsid w:val="00CB2411"/>
    <w:rPr>
      <w:b/>
      <w:szCs w:val="24"/>
      <w:u w:val="single"/>
      <w:lang w:val="en-US" w:eastAsia="en-US" w:bidi="ar-SA"/>
    </w:rPr>
  </w:style>
  <w:style w:type="character" w:customStyle="1" w:styleId="BoldandUnderlineChar1Char2">
    <w:name w:val="Bold and Underline Char1 Char2"/>
    <w:rsid w:val="00CB2411"/>
    <w:rPr>
      <w:b/>
      <w:szCs w:val="24"/>
      <w:u w:val="single"/>
      <w:lang w:val="en-US" w:eastAsia="en-US" w:bidi="ar-SA"/>
    </w:rPr>
  </w:style>
  <w:style w:type="character" w:customStyle="1" w:styleId="BoldandUnderlineCharChar1">
    <w:name w:val="Bold and Underline Char Char1"/>
    <w:rsid w:val="00CB2411"/>
    <w:rPr>
      <w:b/>
      <w:szCs w:val="24"/>
      <w:u w:val="single"/>
      <w:lang w:val="en-US" w:eastAsia="en-US" w:bidi="ar-SA"/>
    </w:rPr>
  </w:style>
  <w:style w:type="character" w:customStyle="1" w:styleId="BoldandUnderlineChar6">
    <w:name w:val="Bold and Underline Char6"/>
    <w:rsid w:val="00CB2411"/>
    <w:rPr>
      <w:b/>
      <w:szCs w:val="24"/>
      <w:u w:val="single"/>
      <w:lang w:val="en-US" w:eastAsia="en-US" w:bidi="ar-SA"/>
    </w:rPr>
  </w:style>
  <w:style w:type="character" w:customStyle="1" w:styleId="title-link-wrapper">
    <w:name w:val="title-link-wrapper"/>
    <w:rsid w:val="00CB2411"/>
  </w:style>
  <w:style w:type="character" w:customStyle="1" w:styleId="medium-font">
    <w:name w:val="medium-font"/>
    <w:rsid w:val="00CB2411"/>
  </w:style>
  <w:style w:type="paragraph" w:customStyle="1" w:styleId="abstract">
    <w:name w:val="abstract"/>
    <w:basedOn w:val="Normal"/>
    <w:uiPriority w:val="99"/>
    <w:rsid w:val="00CB2411"/>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rsid w:val="00CB2411"/>
    <w:rPr>
      <w:rFonts w:ascii="Georgia" w:eastAsia="Times New Roman" w:hAnsi="Georgia"/>
      <w:b/>
      <w:bCs/>
      <w:u w:val="single"/>
    </w:rPr>
  </w:style>
  <w:style w:type="character" w:customStyle="1" w:styleId="StyleUnderlineChar11ptBold2Char">
    <w:name w:val="Style Underline Char + 11 pt Bold2 Char"/>
    <w:link w:val="StyleUnderlineChar11ptBold2"/>
    <w:rsid w:val="00CB2411"/>
    <w:rPr>
      <w:rFonts w:ascii="Georgia" w:eastAsia="Times New Roman" w:hAnsi="Georgia"/>
      <w:b/>
      <w:bCs/>
      <w:sz w:val="22"/>
      <w:u w:val="single"/>
    </w:rPr>
  </w:style>
  <w:style w:type="character" w:customStyle="1" w:styleId="ReallySamllTextChar">
    <w:name w:val="ReallySamllText Char"/>
    <w:rsid w:val="00CB2411"/>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CB2411"/>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CB2411"/>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B2411"/>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CB2411"/>
    <w:rPr>
      <w:rFonts w:ascii="Georgia" w:eastAsia="Times New Roman" w:hAnsi="Georgia"/>
      <w:sz w:val="22"/>
      <w:u w:val="single"/>
    </w:rPr>
  </w:style>
  <w:style w:type="character" w:customStyle="1" w:styleId="style10">
    <w:name w:val="style1"/>
    <w:rsid w:val="00CB2411"/>
  </w:style>
  <w:style w:type="character" w:customStyle="1" w:styleId="pmtermsel">
    <w:name w:val="pmtermsel"/>
    <w:rsid w:val="00CB2411"/>
  </w:style>
  <w:style w:type="character" w:customStyle="1" w:styleId="showipapr">
    <w:name w:val="show_ipapr"/>
    <w:rsid w:val="00CB2411"/>
  </w:style>
  <w:style w:type="character" w:customStyle="1" w:styleId="dnindex">
    <w:name w:val="dnindex"/>
    <w:rsid w:val="00CB2411"/>
  </w:style>
  <w:style w:type="character" w:customStyle="1" w:styleId="23">
    <w:name w:val="23"/>
    <w:rsid w:val="00CB2411"/>
    <w:rPr>
      <w:rFonts w:ascii="Times New Roman" w:hAnsi="Times New Roman" w:cs="Arial"/>
      <w:bCs/>
      <w:sz w:val="20"/>
      <w:u w:val="single"/>
      <w:lang w:val="en-US" w:eastAsia="en-US" w:bidi="ar-SA"/>
    </w:rPr>
  </w:style>
  <w:style w:type="character" w:customStyle="1" w:styleId="33">
    <w:name w:val="33"/>
    <w:rsid w:val="00CB2411"/>
    <w:rPr>
      <w:rFonts w:ascii="Times New Roman" w:hAnsi="Times New Roman" w:cs="Arial"/>
      <w:b/>
      <w:bCs/>
      <w:sz w:val="20"/>
      <w:u w:val="single"/>
      <w:lang w:val="en-US" w:eastAsia="en-US" w:bidi="ar-SA"/>
    </w:rPr>
  </w:style>
  <w:style w:type="character" w:customStyle="1" w:styleId="55">
    <w:name w:val="55"/>
    <w:rsid w:val="00CB2411"/>
    <w:rPr>
      <w:rFonts w:cs="Arial"/>
      <w:bCs/>
      <w:sz w:val="20"/>
      <w:u w:val="single"/>
      <w:lang w:val="en-US" w:eastAsia="en-US" w:bidi="ar-SA"/>
    </w:rPr>
  </w:style>
  <w:style w:type="character" w:customStyle="1" w:styleId="authoraffil">
    <w:name w:val="authoraffil"/>
    <w:rsid w:val="00CB2411"/>
  </w:style>
  <w:style w:type="character" w:customStyle="1" w:styleId="CharChar8">
    <w:name w:val="Char Char8"/>
    <w:rsid w:val="00CB2411"/>
    <w:rPr>
      <w:rFonts w:ascii="Georgia" w:eastAsia="Times New Roman" w:hAnsi="Georgia"/>
      <w:b/>
      <w:bCs/>
      <w:sz w:val="30"/>
      <w:szCs w:val="28"/>
      <w:u w:val="single"/>
    </w:rPr>
  </w:style>
  <w:style w:type="character" w:customStyle="1" w:styleId="FontStyle13">
    <w:name w:val="Font Style13"/>
    <w:uiPriority w:val="99"/>
    <w:rsid w:val="00CB2411"/>
    <w:rPr>
      <w:rFonts w:ascii="Constantia" w:hAnsi="Constantia" w:cs="Constantia"/>
      <w:sz w:val="18"/>
      <w:szCs w:val="18"/>
    </w:rPr>
  </w:style>
  <w:style w:type="character" w:customStyle="1" w:styleId="TagsCharCharCharChar">
    <w:name w:val="Tags Char Char Char Char"/>
    <w:rsid w:val="00CB2411"/>
    <w:rPr>
      <w:rFonts w:ascii="Times New Roman" w:eastAsia="Times New Roman" w:hAnsi="Times New Roman" w:cs="Times New Roman"/>
      <w:b/>
      <w:sz w:val="24"/>
      <w:szCs w:val="24"/>
    </w:rPr>
  </w:style>
  <w:style w:type="character" w:customStyle="1" w:styleId="Citation1Char">
    <w:name w:val="Citation1 Char"/>
    <w:link w:val="Citation10"/>
    <w:locked/>
    <w:rsid w:val="00CB2411"/>
    <w:rPr>
      <w:rFonts w:ascii="Georgia" w:hAnsi="Georgia"/>
      <w:b/>
      <w:u w:val="single"/>
    </w:rPr>
  </w:style>
  <w:style w:type="paragraph" w:customStyle="1" w:styleId="Citation10">
    <w:name w:val="Citation1"/>
    <w:basedOn w:val="Normal"/>
    <w:link w:val="Citation1Char"/>
    <w:qFormat/>
    <w:rsid w:val="00CB2411"/>
    <w:rPr>
      <w:rFonts w:ascii="Georgia" w:hAnsi="Georgia"/>
      <w:b/>
      <w:sz w:val="24"/>
      <w:u w:val="single"/>
    </w:rPr>
  </w:style>
  <w:style w:type="character" w:customStyle="1" w:styleId="TaglineChar">
    <w:name w:val="Tagline Char"/>
    <w:link w:val="Tagline0"/>
    <w:locked/>
    <w:rsid w:val="00CB2411"/>
    <w:rPr>
      <w:rFonts w:ascii="Georgia" w:hAnsi="Georgia"/>
      <w:b/>
    </w:rPr>
  </w:style>
  <w:style w:type="paragraph" w:customStyle="1" w:styleId="Tagline0">
    <w:name w:val="Tagline"/>
    <w:basedOn w:val="Normal"/>
    <w:link w:val="TaglineChar"/>
    <w:qFormat/>
    <w:rsid w:val="00CB2411"/>
    <w:rPr>
      <w:rFonts w:ascii="Georgia" w:hAnsi="Georgia"/>
      <w:b/>
      <w:sz w:val="24"/>
    </w:rPr>
  </w:style>
  <w:style w:type="paragraph" w:customStyle="1" w:styleId="NothingCharCharChar">
    <w:name w:val="Nothing Char Char Char"/>
    <w:link w:val="NothingCharChar"/>
    <w:rsid w:val="00CB2411"/>
    <w:pPr>
      <w:jc w:val="both"/>
    </w:pPr>
  </w:style>
  <w:style w:type="paragraph" w:customStyle="1" w:styleId="StyleLeft021">
    <w:name w:val="Style Left:  0.2&quot;1"/>
    <w:basedOn w:val="Normal"/>
    <w:uiPriority w:val="99"/>
    <w:rsid w:val="00CB2411"/>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B2411"/>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B2411"/>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B2411"/>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B2411"/>
    <w:rPr>
      <w:rFonts w:ascii="Georgia" w:eastAsia="Times New Roman" w:hAnsi="Georgia"/>
      <w:sz w:val="22"/>
      <w:u w:val="single"/>
      <w:bdr w:val="single" w:sz="4" w:space="0" w:color="auto"/>
    </w:rPr>
  </w:style>
  <w:style w:type="character" w:customStyle="1" w:styleId="boldcitationChar">
    <w:name w:val="bold citation Char"/>
    <w:rsid w:val="00CB2411"/>
    <w:rPr>
      <w:rFonts w:ascii="Arial" w:hAnsi="Arial"/>
      <w:b/>
      <w:sz w:val="28"/>
      <w:szCs w:val="24"/>
      <w:u w:val="thick"/>
      <w:lang w:val="en-US" w:eastAsia="en-US" w:bidi="ar-SA"/>
    </w:rPr>
  </w:style>
  <w:style w:type="paragraph" w:customStyle="1" w:styleId="BlockTitle20">
    <w:name w:val="Block Title #2"/>
    <w:basedOn w:val="Normal"/>
    <w:uiPriority w:val="99"/>
    <w:rsid w:val="00CB2411"/>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CB2411"/>
    <w:rPr>
      <w:rFonts w:ascii="Georgia" w:hAnsi="Georgia"/>
      <w:b/>
    </w:rPr>
  </w:style>
  <w:style w:type="character" w:customStyle="1" w:styleId="BoldunderlineChar3">
    <w:name w:val="Bold/underline Char"/>
    <w:rsid w:val="00CB2411"/>
    <w:rPr>
      <w:rFonts w:eastAsia="SimSun"/>
      <w:b/>
      <w:noProof w:val="0"/>
      <w:sz w:val="24"/>
      <w:szCs w:val="24"/>
      <w:u w:val="single"/>
      <w:lang w:val="en-US" w:eastAsia="zh-CN" w:bidi="ar-SA"/>
    </w:rPr>
  </w:style>
  <w:style w:type="character" w:customStyle="1" w:styleId="underlinetextchar0">
    <w:name w:val="underlinetextchar"/>
    <w:rsid w:val="00CB2411"/>
  </w:style>
  <w:style w:type="character" w:customStyle="1" w:styleId="boldciteChar1">
    <w:name w:val="bold cite Char1"/>
    <w:rsid w:val="00CB2411"/>
    <w:rPr>
      <w:b/>
      <w:sz w:val="28"/>
      <w:u w:val="thick" w:color="000000"/>
    </w:rPr>
  </w:style>
  <w:style w:type="character" w:customStyle="1" w:styleId="tagCharCharChar1">
    <w:name w:val="tag Char Char Char1"/>
    <w:rsid w:val="00CB2411"/>
    <w:rPr>
      <w:b/>
      <w:sz w:val="24"/>
      <w:lang w:val="en-US" w:eastAsia="en-US" w:bidi="ar-SA"/>
    </w:rPr>
  </w:style>
  <w:style w:type="character" w:customStyle="1" w:styleId="underlinecardChar0">
    <w:name w:val="underline card Char"/>
    <w:rsid w:val="00CB2411"/>
    <w:rPr>
      <w:rFonts w:ascii="Arial" w:hAnsi="Arial"/>
      <w:sz w:val="18"/>
      <w:szCs w:val="24"/>
      <w:u w:val="single"/>
      <w:lang w:val="en-US" w:eastAsia="en-US" w:bidi="ar-SA"/>
    </w:rPr>
  </w:style>
  <w:style w:type="paragraph" w:customStyle="1" w:styleId="date-comments">
    <w:name w:val="date-comments"/>
    <w:basedOn w:val="Normal"/>
    <w:uiPriority w:val="99"/>
    <w:rsid w:val="00CB2411"/>
    <w:pPr>
      <w:spacing w:before="100" w:beforeAutospacing="1" w:after="100" w:afterAutospacing="1"/>
    </w:pPr>
    <w:rPr>
      <w:rFonts w:ascii="Times" w:hAnsi="Times"/>
      <w:szCs w:val="20"/>
    </w:rPr>
  </w:style>
  <w:style w:type="character" w:customStyle="1" w:styleId="articleauthor0">
    <w:name w:val="articleauthor"/>
    <w:rsid w:val="00CB2411"/>
  </w:style>
  <w:style w:type="character" w:customStyle="1" w:styleId="bodysubtoc">
    <w:name w:val="bodysubtoc"/>
    <w:rsid w:val="00CB2411"/>
  </w:style>
  <w:style w:type="character" w:customStyle="1" w:styleId="lefttitlesmaller">
    <w:name w:val="lefttitlesmaller"/>
    <w:rsid w:val="00CB2411"/>
  </w:style>
  <w:style w:type="character" w:customStyle="1" w:styleId="mb">
    <w:name w:val="mb"/>
    <w:rsid w:val="00CB2411"/>
  </w:style>
  <w:style w:type="character" w:customStyle="1" w:styleId="submitted-date">
    <w:name w:val="submitted-date"/>
    <w:rsid w:val="00CB2411"/>
  </w:style>
  <w:style w:type="character" w:customStyle="1" w:styleId="submitted-time">
    <w:name w:val="submitted-time"/>
    <w:rsid w:val="00CB2411"/>
  </w:style>
  <w:style w:type="character" w:customStyle="1" w:styleId="A20">
    <w:name w:val="A2"/>
    <w:uiPriority w:val="99"/>
    <w:rsid w:val="00CB2411"/>
    <w:rPr>
      <w:rFonts w:ascii="Sabon LT Std" w:hAnsi="Sabon LT Std" w:cs="Sabon LT Std" w:hint="default"/>
      <w:color w:val="000000"/>
      <w:sz w:val="15"/>
      <w:szCs w:val="15"/>
    </w:rPr>
  </w:style>
  <w:style w:type="character" w:customStyle="1" w:styleId="searchword">
    <w:name w:val="searchword"/>
    <w:rsid w:val="00CB2411"/>
  </w:style>
  <w:style w:type="paragraph" w:customStyle="1" w:styleId="Heading2Char2CharChar12">
    <w:name w:val="Heading 2 Char2 Char Char12"/>
    <w:aliases w:val="Char Char Char Char Char Char1 Char Char Char Char Char1,Char Char22"/>
    <w:next w:val="Normal"/>
    <w:uiPriority w:val="99"/>
    <w:rsid w:val="00CB2411"/>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CB2411"/>
    <w:rPr>
      <w:rFonts w:ascii="Times New Roman" w:hAnsi="Times New Roman" w:cs="Times New Roman"/>
      <w:sz w:val="18"/>
      <w:szCs w:val="18"/>
    </w:rPr>
  </w:style>
  <w:style w:type="character" w:customStyle="1" w:styleId="bylines">
    <w:name w:val="bylines"/>
    <w:basedOn w:val="DefaultParagraphFont"/>
    <w:rsid w:val="00CB2411"/>
  </w:style>
  <w:style w:type="character" w:customStyle="1" w:styleId="StyleStyleBoldUnderlineUnderlineIntenseEmphasis1apple-style-2">
    <w:name w:val="Style Style Bold UnderlineUnderlineIntense Emphasis1apple-style-...2"/>
    <w:basedOn w:val="DefaultParagraphFont"/>
    <w:rsid w:val="00CB2411"/>
    <w:rPr>
      <w:b w:val="0"/>
      <w:bCs/>
      <w:sz w:val="22"/>
      <w:u w:val="single"/>
    </w:rPr>
  </w:style>
  <w:style w:type="character" w:customStyle="1" w:styleId="FontStyle57">
    <w:name w:val="Font Style57"/>
    <w:rsid w:val="00CB2411"/>
    <w:rPr>
      <w:rFonts w:ascii="Georgia" w:hAnsi="Georgia" w:cs="Georgia"/>
      <w:b/>
      <w:bCs/>
      <w:sz w:val="14"/>
      <w:szCs w:val="14"/>
    </w:rPr>
  </w:style>
  <w:style w:type="character" w:customStyle="1" w:styleId="FontStyle89">
    <w:name w:val="Font Style89"/>
    <w:rsid w:val="00CB2411"/>
    <w:rPr>
      <w:rFonts w:ascii="Times New Roman" w:hAnsi="Times New Roman" w:cs="Times New Roman"/>
      <w:b/>
      <w:bCs/>
      <w:smallCaps/>
      <w:spacing w:val="40"/>
      <w:sz w:val="16"/>
      <w:szCs w:val="16"/>
    </w:rPr>
  </w:style>
  <w:style w:type="character" w:customStyle="1" w:styleId="style3Char0">
    <w:name w:val="style 3 Char"/>
    <w:rsid w:val="00CB2411"/>
    <w:rPr>
      <w:sz w:val="18"/>
      <w:szCs w:val="24"/>
      <w:lang w:val="en-US" w:eastAsia="en-US" w:bidi="ar-SA"/>
    </w:rPr>
  </w:style>
  <w:style w:type="paragraph" w:customStyle="1" w:styleId="003Cite">
    <w:name w:val="003Cite"/>
    <w:basedOn w:val="Normal"/>
    <w:qFormat/>
    <w:rsid w:val="00CB2411"/>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CB2411"/>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CB2411"/>
    <w:rPr>
      <w:rFonts w:ascii="Georgia" w:hAnsi="Georgia"/>
      <w:b/>
      <w:color w:val="000000"/>
      <w:sz w:val="22"/>
      <w:u w:val="single"/>
    </w:rPr>
  </w:style>
  <w:style w:type="paragraph" w:customStyle="1" w:styleId="StyleCards12ptThickunderline">
    <w:name w:val="Style Cards + 12 pt Thick underline"/>
    <w:basedOn w:val="Normal"/>
    <w:link w:val="StyleCards12ptThickunderlineChar2"/>
    <w:rsid w:val="00CB2411"/>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CB2411"/>
    <w:rPr>
      <w:rFonts w:ascii="Times New Roman" w:eastAsia="Times New Roman" w:hAnsi="Times New Roman" w:cs="Times New Roman"/>
      <w:sz w:val="22"/>
      <w:u w:val="thick"/>
      <w:lang w:val="x-none" w:eastAsia="x-none"/>
    </w:rPr>
  </w:style>
  <w:style w:type="character" w:customStyle="1" w:styleId="BlockHeadingsChar1">
    <w:name w:val="Block Headings Char1"/>
    <w:rsid w:val="00CB2411"/>
    <w:rPr>
      <w:b/>
      <w:caps/>
    </w:rPr>
  </w:style>
  <w:style w:type="character" w:customStyle="1" w:styleId="Longcite">
    <w:name w:val="Longcite"/>
    <w:rsid w:val="00CB2411"/>
    <w:rPr>
      <w:sz w:val="16"/>
    </w:rPr>
  </w:style>
  <w:style w:type="paragraph" w:customStyle="1" w:styleId="NormalUnderline0">
    <w:name w:val="Normal + Underline"/>
    <w:basedOn w:val="Normal"/>
    <w:link w:val="NormalUnderlineChar0"/>
    <w:rsid w:val="00CB2411"/>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CB2411"/>
    <w:rPr>
      <w:rFonts w:ascii="Times New Roman" w:eastAsia="Times New Roman" w:hAnsi="Times New Roman" w:cs="Times New Roman"/>
      <w:b/>
      <w:sz w:val="22"/>
      <w:u w:val="single"/>
      <w:lang w:val="x-none" w:eastAsia="x-none"/>
    </w:rPr>
  </w:style>
  <w:style w:type="character" w:customStyle="1" w:styleId="FontStyle170">
    <w:name w:val="Font Style170"/>
    <w:uiPriority w:val="99"/>
    <w:rsid w:val="00CB2411"/>
    <w:rPr>
      <w:rFonts w:ascii="Bookman Old Style" w:hAnsi="Bookman Old Style" w:cs="Bookman Old Style"/>
      <w:sz w:val="16"/>
      <w:szCs w:val="16"/>
    </w:rPr>
  </w:style>
  <w:style w:type="character" w:customStyle="1" w:styleId="FontStyle17">
    <w:name w:val="Font Style17"/>
    <w:uiPriority w:val="99"/>
    <w:rsid w:val="00CB2411"/>
    <w:rPr>
      <w:rFonts w:ascii="Book Antiqua" w:hAnsi="Book Antiqua" w:cs="Book Antiqua"/>
      <w:i/>
      <w:iCs/>
      <w:spacing w:val="10"/>
      <w:sz w:val="22"/>
      <w:szCs w:val="22"/>
    </w:rPr>
  </w:style>
  <w:style w:type="character" w:customStyle="1" w:styleId="FontStyle329">
    <w:name w:val="Font Style329"/>
    <w:basedOn w:val="DefaultParagraphFont"/>
    <w:uiPriority w:val="99"/>
    <w:rsid w:val="00CB2411"/>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CB2411"/>
    <w:rPr>
      <w:color w:val="2B579A"/>
      <w:shd w:val="clear" w:color="auto" w:fill="E6E6E6"/>
    </w:rPr>
  </w:style>
  <w:style w:type="character" w:customStyle="1" w:styleId="UnresolvedMention3">
    <w:name w:val="Unresolved Mention3"/>
    <w:basedOn w:val="DefaultParagraphFont"/>
    <w:uiPriority w:val="99"/>
    <w:unhideWhenUsed/>
    <w:rsid w:val="00CB2411"/>
    <w:rPr>
      <w:color w:val="808080"/>
      <w:shd w:val="clear" w:color="auto" w:fill="E6E6E6"/>
    </w:rPr>
  </w:style>
  <w:style w:type="character" w:customStyle="1" w:styleId="m-895152127622952443gmail-style13ptbold">
    <w:name w:val="m_-895152127622952443gmail-style13ptbold"/>
    <w:basedOn w:val="DefaultParagraphFont"/>
    <w:rsid w:val="00CB2411"/>
  </w:style>
  <w:style w:type="character" w:customStyle="1" w:styleId="m4133802843404377303gmail-style13ptbold">
    <w:name w:val="m_4133802843404377303gmail-style13ptbold"/>
    <w:basedOn w:val="DefaultParagraphFont"/>
    <w:rsid w:val="00CB2411"/>
  </w:style>
  <w:style w:type="character" w:customStyle="1" w:styleId="m4133802843404377303gmail-styleunderline">
    <w:name w:val="m_4133802843404377303gmail-styleunderline"/>
    <w:basedOn w:val="DefaultParagraphFont"/>
    <w:rsid w:val="00CB2411"/>
  </w:style>
  <w:style w:type="character" w:customStyle="1" w:styleId="m1864609289044096952gmail-style13ptbold">
    <w:name w:val="m_1864609289044096952gmail-style13ptbold"/>
    <w:basedOn w:val="DefaultParagraphFont"/>
    <w:rsid w:val="00CB2411"/>
  </w:style>
  <w:style w:type="character" w:customStyle="1" w:styleId="m-2434640214339110092gmail-style13ptbold">
    <w:name w:val="m_-2434640214339110092gmail-style13ptbold"/>
    <w:basedOn w:val="DefaultParagraphFont"/>
    <w:rsid w:val="00CB2411"/>
  </w:style>
  <w:style w:type="character" w:customStyle="1" w:styleId="m-2434640214339110092gmail-styleunderline">
    <w:name w:val="m_-2434640214339110092gmail-styleunderline"/>
    <w:basedOn w:val="DefaultParagraphFont"/>
    <w:rsid w:val="00CB2411"/>
  </w:style>
  <w:style w:type="character" w:customStyle="1" w:styleId="hvr">
    <w:name w:val="hvr"/>
    <w:basedOn w:val="DefaultParagraphFont"/>
    <w:rsid w:val="00CB2411"/>
  </w:style>
  <w:style w:type="character" w:customStyle="1" w:styleId="m-3350902899047358468gmail-styleunderline">
    <w:name w:val="m_-3350902899047358468gmail-styleunderline"/>
    <w:basedOn w:val="DefaultParagraphFont"/>
    <w:rsid w:val="00CB2411"/>
  </w:style>
  <w:style w:type="paragraph" w:customStyle="1" w:styleId="Style5pt">
    <w:name w:val="Style 5 pt"/>
    <w:basedOn w:val="Normal"/>
    <w:link w:val="Style5ptChar"/>
    <w:rsid w:val="00CB2411"/>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CB2411"/>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CB2411"/>
  </w:style>
  <w:style w:type="paragraph" w:customStyle="1" w:styleId="m462447500549623171gmail-msonormal">
    <w:name w:val="m_462447500549623171gmail-msonormal"/>
    <w:basedOn w:val="Normal"/>
    <w:uiPriority w:val="99"/>
    <w:rsid w:val="00CB2411"/>
    <w:pPr>
      <w:spacing w:before="100" w:beforeAutospacing="1" w:after="100" w:afterAutospacing="1"/>
    </w:pPr>
    <w:rPr>
      <w:rFonts w:ascii="Times New Roman" w:eastAsia="Times New Roman" w:hAnsi="Times New Roman" w:cs="Times New Roman"/>
    </w:rPr>
  </w:style>
  <w:style w:type="character" w:customStyle="1" w:styleId="m462447500549623171gmail-styleunderline">
    <w:name w:val="m_462447500549623171gmail-styleunderline"/>
    <w:basedOn w:val="DefaultParagraphFont"/>
    <w:rsid w:val="00CB2411"/>
  </w:style>
  <w:style w:type="character" w:customStyle="1" w:styleId="SmallerReal">
    <w:name w:val="SmallerReal"/>
    <w:basedOn w:val="DefaultParagraphFont"/>
    <w:uiPriority w:val="1"/>
    <w:qFormat/>
    <w:rsid w:val="00CB2411"/>
    <w:rPr>
      <w:rFonts w:ascii="Garamond" w:hAnsi="Garamond" w:hint="default"/>
      <w:sz w:val="16"/>
    </w:rPr>
  </w:style>
  <w:style w:type="paragraph" w:styleId="HTMLAddress">
    <w:name w:val="HTML Address"/>
    <w:basedOn w:val="Normal"/>
    <w:link w:val="HTMLAddressChar"/>
    <w:uiPriority w:val="99"/>
    <w:semiHidden/>
    <w:unhideWhenUsed/>
    <w:rsid w:val="00CB2411"/>
    <w:rPr>
      <w:rFonts w:ascii="Times New Roman" w:eastAsia="Times New Roman" w:hAnsi="Times New Roman" w:cs="Times New Roman"/>
      <w:i/>
      <w:iCs/>
    </w:rPr>
  </w:style>
  <w:style w:type="character" w:customStyle="1" w:styleId="HTMLAddressChar">
    <w:name w:val="HTML Address Char"/>
    <w:basedOn w:val="DefaultParagraphFont"/>
    <w:link w:val="HTMLAddress"/>
    <w:uiPriority w:val="99"/>
    <w:semiHidden/>
    <w:rsid w:val="00CB2411"/>
    <w:rPr>
      <w:rFonts w:ascii="Times New Roman" w:eastAsia="Times New Roman" w:hAnsi="Times New Roman" w:cs="Times New Roman"/>
      <w:i/>
      <w:iCs/>
      <w:sz w:val="22"/>
    </w:rPr>
  </w:style>
  <w:style w:type="character" w:customStyle="1" w:styleId="separator">
    <w:name w:val="separator"/>
    <w:basedOn w:val="DefaultParagraphFont"/>
    <w:rsid w:val="00CB2411"/>
  </w:style>
  <w:style w:type="paragraph" w:customStyle="1" w:styleId="dek">
    <w:name w:val="dek"/>
    <w:basedOn w:val="Normal"/>
    <w:uiPriority w:val="99"/>
    <w:rsid w:val="00CB2411"/>
    <w:pPr>
      <w:spacing w:before="100" w:beforeAutospacing="1" w:after="100" w:afterAutospacing="1"/>
    </w:pPr>
    <w:rPr>
      <w:rFonts w:ascii="Times New Roman" w:eastAsia="Times New Roman" w:hAnsi="Times New Roman" w:cs="Times New Roman"/>
    </w:rPr>
  </w:style>
  <w:style w:type="character" w:customStyle="1" w:styleId="arttitle">
    <w:name w:val="art_title"/>
    <w:basedOn w:val="DefaultParagraphFont"/>
    <w:rsid w:val="00CB2411"/>
  </w:style>
  <w:style w:type="character" w:customStyle="1" w:styleId="serialtitle">
    <w:name w:val="serial_title"/>
    <w:basedOn w:val="DefaultParagraphFont"/>
    <w:rsid w:val="00CB2411"/>
  </w:style>
  <w:style w:type="character" w:customStyle="1" w:styleId="volumeissue">
    <w:name w:val="volume_issue"/>
    <w:basedOn w:val="DefaultParagraphFont"/>
    <w:rsid w:val="00CB2411"/>
  </w:style>
  <w:style w:type="character" w:customStyle="1" w:styleId="pagerange">
    <w:name w:val="page_range"/>
    <w:basedOn w:val="DefaultParagraphFont"/>
    <w:rsid w:val="00CB2411"/>
  </w:style>
  <w:style w:type="character" w:customStyle="1" w:styleId="doilink">
    <w:name w:val="doi_link"/>
    <w:basedOn w:val="DefaultParagraphFont"/>
    <w:rsid w:val="00CB2411"/>
  </w:style>
  <w:style w:type="paragraph" w:customStyle="1" w:styleId="para">
    <w:name w:val="para"/>
    <w:basedOn w:val="Normal"/>
    <w:rsid w:val="00CB2411"/>
    <w:pPr>
      <w:spacing w:before="100" w:beforeAutospacing="1" w:after="100" w:afterAutospacing="1" w:line="256" w:lineRule="auto"/>
    </w:pPr>
    <w:rPr>
      <w:rFonts w:ascii="Times New Roman" w:eastAsia="Times New Roman" w:hAnsi="Times New Roman" w:cs="Times New Roman"/>
    </w:rPr>
  </w:style>
  <w:style w:type="character" w:customStyle="1" w:styleId="headingnumber">
    <w:name w:val="headingnumber"/>
    <w:basedOn w:val="DefaultParagraphFont"/>
    <w:rsid w:val="00CB2411"/>
  </w:style>
  <w:style w:type="character" w:customStyle="1" w:styleId="internalref">
    <w:name w:val="internalref"/>
    <w:basedOn w:val="DefaultParagraphFont"/>
    <w:rsid w:val="00CB2411"/>
  </w:style>
  <w:style w:type="character" w:customStyle="1" w:styleId="articlepage-articlebody-firstletter">
    <w:name w:val="articlepage-articlebody-firstletter"/>
    <w:basedOn w:val="DefaultParagraphFont"/>
    <w:rsid w:val="00CB2411"/>
  </w:style>
  <w:style w:type="character" w:customStyle="1" w:styleId="m-2745674872889869693gmail-style13ptbold">
    <w:name w:val="m_-2745674872889869693gmail-style13ptbold"/>
    <w:basedOn w:val="DefaultParagraphFont"/>
    <w:rsid w:val="00CB2411"/>
  </w:style>
  <w:style w:type="character" w:customStyle="1" w:styleId="m-2745674872889869693gmail-styleunderline">
    <w:name w:val="m_-2745674872889869693gmail-styleunderline"/>
    <w:basedOn w:val="DefaultParagraphFont"/>
    <w:rsid w:val="00CB2411"/>
  </w:style>
  <w:style w:type="character" w:customStyle="1" w:styleId="UnresolvedMention31">
    <w:name w:val="Unresolved Mention31"/>
    <w:basedOn w:val="DefaultParagraphFont"/>
    <w:uiPriority w:val="99"/>
    <w:semiHidden/>
    <w:unhideWhenUsed/>
    <w:rsid w:val="00CB2411"/>
    <w:rPr>
      <w:color w:val="808080"/>
      <w:shd w:val="clear" w:color="auto" w:fill="E6E6E6"/>
    </w:rPr>
  </w:style>
  <w:style w:type="character" w:customStyle="1" w:styleId="UnresolvedMention4">
    <w:name w:val="Unresolved Mention4"/>
    <w:basedOn w:val="DefaultParagraphFont"/>
    <w:uiPriority w:val="99"/>
    <w:semiHidden/>
    <w:unhideWhenUsed/>
    <w:rsid w:val="00CB2411"/>
    <w:rPr>
      <w:color w:val="808080"/>
      <w:shd w:val="clear" w:color="auto" w:fill="E6E6E6"/>
    </w:rPr>
  </w:style>
  <w:style w:type="character" w:customStyle="1" w:styleId="m-8082899869479211226gmail-styleunderline">
    <w:name w:val="m_-8082899869479211226gmail-styleunderline"/>
    <w:basedOn w:val="DefaultParagraphFont"/>
    <w:rsid w:val="00CB2411"/>
  </w:style>
  <w:style w:type="paragraph" w:customStyle="1" w:styleId="NoteLevel23">
    <w:name w:val="Note Level 23"/>
    <w:basedOn w:val="Normal"/>
    <w:next w:val="Normal"/>
    <w:uiPriority w:val="99"/>
    <w:qFormat/>
    <w:rsid w:val="00CB2411"/>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CB2411"/>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CB2411"/>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CB2411"/>
    <w:rPr>
      <w:color w:val="605E5C"/>
      <w:shd w:val="clear" w:color="auto" w:fill="E1DFDD"/>
    </w:rPr>
  </w:style>
  <w:style w:type="character" w:customStyle="1" w:styleId="UnresolvedMention6">
    <w:name w:val="Unresolved Mention6"/>
    <w:basedOn w:val="DefaultParagraphFont"/>
    <w:uiPriority w:val="99"/>
    <w:semiHidden/>
    <w:unhideWhenUsed/>
    <w:rsid w:val="00CB2411"/>
    <w:rPr>
      <w:color w:val="605E5C"/>
      <w:shd w:val="clear" w:color="auto" w:fill="E1DFDD"/>
    </w:rPr>
  </w:style>
  <w:style w:type="character" w:customStyle="1" w:styleId="footnote">
    <w:name w:val="footnote"/>
    <w:basedOn w:val="DefaultParagraphFont"/>
    <w:rsid w:val="00CB2411"/>
  </w:style>
  <w:style w:type="character" w:customStyle="1" w:styleId="hubidentifier">
    <w:name w:val="hub_identifier"/>
    <w:basedOn w:val="DefaultParagraphFont"/>
    <w:rsid w:val="00CB2411"/>
  </w:style>
  <w:style w:type="paragraph" w:customStyle="1" w:styleId="standardeinzug">
    <w:name w:val="standardeinzug"/>
    <w:basedOn w:val="Normal"/>
    <w:rsid w:val="00CB2411"/>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CB2411"/>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CB2411"/>
  </w:style>
  <w:style w:type="paragraph" w:customStyle="1" w:styleId="entrefilet">
    <w:name w:val="entrefilet"/>
    <w:basedOn w:val="Normal"/>
    <w:rsid w:val="00CB2411"/>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CB2411"/>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CB2411"/>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CB2411"/>
  </w:style>
  <w:style w:type="character" w:customStyle="1" w:styleId="m-268162420547309261gmail-stylestylebold12pt">
    <w:name w:val="m_-268162420547309261gmail-stylestylebold12pt"/>
    <w:basedOn w:val="DefaultParagraphFont"/>
    <w:rsid w:val="00CB2411"/>
  </w:style>
  <w:style w:type="character" w:customStyle="1" w:styleId="m-268162420547309261gmail-styleboldunderline">
    <w:name w:val="m_-268162420547309261gmail-styleboldunderline"/>
    <w:basedOn w:val="DefaultParagraphFont"/>
    <w:rsid w:val="00CB2411"/>
  </w:style>
  <w:style w:type="character" w:customStyle="1" w:styleId="m-5621139387307470627gmail-style13ptbold">
    <w:name w:val="m_-5621139387307470627gmail-style13ptbold"/>
    <w:basedOn w:val="DefaultParagraphFont"/>
    <w:rsid w:val="00CB2411"/>
  </w:style>
  <w:style w:type="character" w:customStyle="1" w:styleId="m-5621139387307470627gmail-styleunderline">
    <w:name w:val="m_-5621139387307470627gmail-styleunderline"/>
    <w:basedOn w:val="DefaultParagraphFont"/>
    <w:rsid w:val="00CB2411"/>
  </w:style>
  <w:style w:type="character" w:customStyle="1" w:styleId="m-4930835733434609408gmail-style13ptbold">
    <w:name w:val="m_-4930835733434609408gmail-style13ptbold"/>
    <w:basedOn w:val="DefaultParagraphFont"/>
    <w:rsid w:val="00CB2411"/>
  </w:style>
  <w:style w:type="character" w:customStyle="1" w:styleId="m-4930835733434609408gmail-styleunderline">
    <w:name w:val="m_-4930835733434609408gmail-styleunderline"/>
    <w:basedOn w:val="DefaultParagraphFont"/>
    <w:rsid w:val="00CB2411"/>
  </w:style>
  <w:style w:type="character" w:customStyle="1" w:styleId="m-2456650549122369157gmail-style13ptbold">
    <w:name w:val="m_-2456650549122369157gmail-style13ptbold"/>
    <w:basedOn w:val="DefaultParagraphFont"/>
    <w:rsid w:val="00CB2411"/>
  </w:style>
  <w:style w:type="character" w:customStyle="1" w:styleId="m-2456650549122369157gmail-styleunderline">
    <w:name w:val="m_-2456650549122369157gmail-styleunderline"/>
    <w:basedOn w:val="DefaultParagraphFont"/>
    <w:rsid w:val="00CB2411"/>
  </w:style>
  <w:style w:type="paragraph" w:customStyle="1" w:styleId="paragraph">
    <w:name w:val="paragraph"/>
    <w:basedOn w:val="Normal"/>
    <w:rsid w:val="00CB2411"/>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CB2411"/>
  </w:style>
  <w:style w:type="character" w:customStyle="1" w:styleId="eop">
    <w:name w:val="eop"/>
    <w:basedOn w:val="DefaultParagraphFont"/>
    <w:rsid w:val="00CB2411"/>
  </w:style>
  <w:style w:type="character" w:customStyle="1" w:styleId="spellingerror">
    <w:name w:val="spellingerror"/>
    <w:basedOn w:val="DefaultParagraphFont"/>
    <w:rsid w:val="00CB2411"/>
  </w:style>
  <w:style w:type="character" w:customStyle="1" w:styleId="credit-label">
    <w:name w:val="credit-label"/>
    <w:basedOn w:val="DefaultParagraphFont"/>
    <w:rsid w:val="00CB2411"/>
  </w:style>
  <w:style w:type="character" w:customStyle="1" w:styleId="credit-text">
    <w:name w:val="credit-text"/>
    <w:basedOn w:val="DefaultParagraphFont"/>
    <w:rsid w:val="00CB2411"/>
  </w:style>
  <w:style w:type="character" w:customStyle="1" w:styleId="s1">
    <w:name w:val="s1"/>
    <w:basedOn w:val="DefaultParagraphFont"/>
    <w:rsid w:val="00CB2411"/>
  </w:style>
  <w:style w:type="paragraph" w:customStyle="1" w:styleId="p3">
    <w:name w:val="p3"/>
    <w:basedOn w:val="Normal"/>
    <w:rsid w:val="00CB2411"/>
    <w:pPr>
      <w:spacing w:before="100" w:beforeAutospacing="1" w:after="100" w:afterAutospacing="1" w:line="240" w:lineRule="auto"/>
    </w:pPr>
    <w:rPr>
      <w:rFonts w:ascii="Times New Roman" w:eastAsia="Times New Roman" w:hAnsi="Times New Roman" w:cs="Times New Roman"/>
    </w:rPr>
  </w:style>
  <w:style w:type="paragraph" w:customStyle="1" w:styleId="p4">
    <w:name w:val="p4"/>
    <w:basedOn w:val="Normal"/>
    <w:rsid w:val="00CB2411"/>
    <w:pPr>
      <w:spacing w:before="100" w:beforeAutospacing="1" w:after="100" w:afterAutospacing="1" w:line="240" w:lineRule="auto"/>
    </w:pPr>
    <w:rPr>
      <w:rFonts w:ascii="Times New Roman" w:eastAsia="Times New Roman" w:hAnsi="Times New Roman" w:cs="Times New Roman"/>
    </w:rPr>
  </w:style>
  <w:style w:type="paragraph" w:customStyle="1" w:styleId="p5">
    <w:name w:val="p5"/>
    <w:basedOn w:val="Normal"/>
    <w:rsid w:val="00CB2411"/>
    <w:pPr>
      <w:spacing w:before="100" w:beforeAutospacing="1" w:after="100" w:afterAutospacing="1" w:line="240" w:lineRule="auto"/>
    </w:pPr>
    <w:rPr>
      <w:rFonts w:ascii="Times New Roman" w:eastAsia="Times New Roman" w:hAnsi="Times New Roman" w:cs="Times New Roman"/>
    </w:rPr>
  </w:style>
  <w:style w:type="paragraph" w:customStyle="1" w:styleId="p2">
    <w:name w:val="p2"/>
    <w:basedOn w:val="Normal"/>
    <w:rsid w:val="00CB2411"/>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CB2411"/>
  </w:style>
  <w:style w:type="character" w:customStyle="1" w:styleId="a-size-base-plus">
    <w:name w:val="a-size-base-plus"/>
    <w:basedOn w:val="DefaultParagraphFont"/>
    <w:rsid w:val="00CB2411"/>
  </w:style>
  <w:style w:type="character" w:customStyle="1" w:styleId="title-text">
    <w:name w:val="title-text"/>
    <w:basedOn w:val="DefaultParagraphFont"/>
    <w:rsid w:val="00CB2411"/>
  </w:style>
  <w:style w:type="character" w:customStyle="1" w:styleId="sr-only">
    <w:name w:val="sr-only"/>
    <w:basedOn w:val="DefaultParagraphFont"/>
    <w:rsid w:val="00CB2411"/>
  </w:style>
  <w:style w:type="character" w:customStyle="1" w:styleId="contribdegrees">
    <w:name w:val="contribdegrees"/>
    <w:basedOn w:val="DefaultParagraphFont"/>
    <w:rsid w:val="00CB2411"/>
  </w:style>
  <w:style w:type="character" w:customStyle="1" w:styleId="facultytitle">
    <w:name w:val="faculty_title"/>
    <w:basedOn w:val="DefaultParagraphFont"/>
    <w:rsid w:val="00CB2411"/>
  </w:style>
  <w:style w:type="character" w:customStyle="1" w:styleId="textexposedshow">
    <w:name w:val="text_exposed_show"/>
    <w:basedOn w:val="DefaultParagraphFont"/>
    <w:rsid w:val="00CB2411"/>
  </w:style>
  <w:style w:type="character" w:customStyle="1" w:styleId="nlmattrib">
    <w:name w:val="nlm_attrib"/>
    <w:basedOn w:val="DefaultParagraphFont"/>
    <w:rsid w:val="00CB2411"/>
  </w:style>
  <w:style w:type="character" w:customStyle="1" w:styleId="ref-lnk">
    <w:name w:val="ref-lnk"/>
    <w:basedOn w:val="DefaultParagraphFont"/>
    <w:rsid w:val="00CB2411"/>
  </w:style>
  <w:style w:type="character" w:customStyle="1" w:styleId="ref-overlay">
    <w:name w:val="ref-overlay"/>
    <w:basedOn w:val="DefaultParagraphFont"/>
    <w:rsid w:val="00CB2411"/>
  </w:style>
  <w:style w:type="character" w:customStyle="1" w:styleId="ref-fn-p">
    <w:name w:val="ref-fn-p"/>
    <w:basedOn w:val="DefaultParagraphFont"/>
    <w:rsid w:val="00CB2411"/>
  </w:style>
  <w:style w:type="character" w:customStyle="1" w:styleId="nlmarticle-title">
    <w:name w:val="nlm_article-title"/>
    <w:basedOn w:val="DefaultParagraphFont"/>
    <w:rsid w:val="00CB2411"/>
  </w:style>
  <w:style w:type="character" w:customStyle="1" w:styleId="specialtitle">
    <w:name w:val="specialtitle"/>
    <w:basedOn w:val="DefaultParagraphFont"/>
    <w:rsid w:val="00CB2411"/>
  </w:style>
  <w:style w:type="paragraph" w:customStyle="1" w:styleId="ng-scope">
    <w:name w:val="ng-scope"/>
    <w:basedOn w:val="Normal"/>
    <w:rsid w:val="00CB2411"/>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CB2411"/>
  </w:style>
  <w:style w:type="character" w:customStyle="1" w:styleId="nlmgiven-names">
    <w:name w:val="nlm_given-names"/>
    <w:basedOn w:val="DefaultParagraphFont"/>
    <w:rsid w:val="00CB2411"/>
  </w:style>
  <w:style w:type="character" w:customStyle="1" w:styleId="nlmyear">
    <w:name w:val="nlm_year"/>
    <w:basedOn w:val="DefaultParagraphFont"/>
    <w:rsid w:val="00CB2411"/>
  </w:style>
  <w:style w:type="character" w:customStyle="1" w:styleId="nlmpublisher-loc">
    <w:name w:val="nlm_publisher-loc"/>
    <w:basedOn w:val="DefaultParagraphFont"/>
    <w:rsid w:val="00CB2411"/>
  </w:style>
  <w:style w:type="character" w:customStyle="1" w:styleId="nlmpublisher-name">
    <w:name w:val="nlm_publisher-name"/>
    <w:basedOn w:val="DefaultParagraphFont"/>
    <w:rsid w:val="00CB2411"/>
  </w:style>
  <w:style w:type="character" w:customStyle="1" w:styleId="ref-links">
    <w:name w:val="ref-links"/>
    <w:basedOn w:val="DefaultParagraphFont"/>
    <w:rsid w:val="00CB2411"/>
  </w:style>
  <w:style w:type="character" w:customStyle="1" w:styleId="xlinks-container">
    <w:name w:val="xlinks-container"/>
    <w:basedOn w:val="DefaultParagraphFont"/>
    <w:rsid w:val="00CB2411"/>
  </w:style>
  <w:style w:type="character" w:customStyle="1" w:styleId="googlescholar-container">
    <w:name w:val="googlescholar-container"/>
    <w:basedOn w:val="DefaultParagraphFont"/>
    <w:rsid w:val="00CB2411"/>
  </w:style>
  <w:style w:type="character" w:customStyle="1" w:styleId="nlmfpage">
    <w:name w:val="nlm_fpage"/>
    <w:basedOn w:val="DefaultParagraphFont"/>
    <w:rsid w:val="00CB2411"/>
  </w:style>
  <w:style w:type="character" w:customStyle="1" w:styleId="nlmlpage">
    <w:name w:val="nlm_lpage"/>
    <w:basedOn w:val="DefaultParagraphFont"/>
    <w:rsid w:val="00CB2411"/>
  </w:style>
  <w:style w:type="character" w:customStyle="1" w:styleId="supnum">
    <w:name w:val="supnum"/>
    <w:basedOn w:val="DefaultParagraphFont"/>
    <w:rsid w:val="00CB2411"/>
  </w:style>
  <w:style w:type="character" w:customStyle="1" w:styleId="pre">
    <w:name w:val="pre"/>
    <w:basedOn w:val="DefaultParagraphFont"/>
    <w:rsid w:val="00CB2411"/>
  </w:style>
  <w:style w:type="paragraph" w:customStyle="1" w:styleId="kp">
    <w:name w:val="kp"/>
    <w:basedOn w:val="Normal"/>
    <w:rsid w:val="00CB2411"/>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CB2411"/>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CB2411"/>
    <w:rPr>
      <w:rFonts w:ascii="Times New Roman" w:eastAsia="Times New Roman" w:hAnsi="Times New Roman" w:cs="Times New Roman"/>
      <w:color w:val="000000"/>
      <w:sz w:val="16"/>
      <w:szCs w:val="22"/>
    </w:rPr>
  </w:style>
  <w:style w:type="character" w:customStyle="1" w:styleId="footnotemark">
    <w:name w:val="footnote mark"/>
    <w:hidden/>
    <w:rsid w:val="00CB2411"/>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CB2411"/>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CB2411"/>
  </w:style>
  <w:style w:type="character" w:customStyle="1" w:styleId="FontStyle40">
    <w:name w:val="Font Style40"/>
    <w:basedOn w:val="DefaultParagraphFont"/>
    <w:uiPriority w:val="99"/>
    <w:rsid w:val="00CB2411"/>
    <w:rPr>
      <w:rFonts w:ascii="Cambria" w:hAnsi="Cambria" w:cs="Cambria"/>
      <w:i/>
      <w:iCs/>
      <w:sz w:val="22"/>
      <w:szCs w:val="22"/>
    </w:rPr>
  </w:style>
  <w:style w:type="character" w:customStyle="1" w:styleId="FontStyle42">
    <w:name w:val="Font Style42"/>
    <w:basedOn w:val="DefaultParagraphFont"/>
    <w:uiPriority w:val="99"/>
    <w:rsid w:val="00CB2411"/>
    <w:rPr>
      <w:rFonts w:ascii="Cambria" w:hAnsi="Cambria" w:cs="Cambria"/>
      <w:sz w:val="22"/>
      <w:szCs w:val="22"/>
    </w:rPr>
  </w:style>
  <w:style w:type="paragraph" w:customStyle="1" w:styleId="Style17">
    <w:name w:val="Style17"/>
    <w:basedOn w:val="Normal"/>
    <w:uiPriority w:val="99"/>
    <w:rsid w:val="00CB2411"/>
    <w:pPr>
      <w:widowControl w:val="0"/>
      <w:autoSpaceDE w:val="0"/>
      <w:autoSpaceDN w:val="0"/>
      <w:adjustRightInd w:val="0"/>
      <w:spacing w:line="274" w:lineRule="exact"/>
      <w:ind w:hanging="394"/>
      <w:jc w:val="both"/>
    </w:pPr>
    <w:rPr>
      <w:rFonts w:ascii="Cambria" w:eastAsia="Times New Roman" w:hAnsi="Cambria" w:cs="Times New Roman"/>
    </w:rPr>
  </w:style>
  <w:style w:type="paragraph" w:customStyle="1" w:styleId="Style32">
    <w:name w:val="Style32"/>
    <w:basedOn w:val="Normal"/>
    <w:uiPriority w:val="99"/>
    <w:rsid w:val="00CB2411"/>
    <w:pPr>
      <w:widowControl w:val="0"/>
      <w:autoSpaceDE w:val="0"/>
      <w:autoSpaceDN w:val="0"/>
      <w:adjustRightInd w:val="0"/>
      <w:spacing w:line="274" w:lineRule="exact"/>
      <w:ind w:hanging="398"/>
      <w:jc w:val="both"/>
    </w:pPr>
    <w:rPr>
      <w:rFonts w:ascii="Cambria" w:eastAsia="Times New Roman" w:hAnsi="Cambria" w:cs="Times New Roman"/>
    </w:rPr>
  </w:style>
  <w:style w:type="character" w:customStyle="1" w:styleId="StyleStyleUnderlineUnderlineStyleBoldUnderlineIntenseEmphas1">
    <w:name w:val="Style Style UnderlineUnderlineStyle Bold UnderlineIntense Emphas...1"/>
    <w:basedOn w:val="DefaultParagraphFont"/>
    <w:rsid w:val="00CB2411"/>
    <w:rPr>
      <w:rFonts w:cs="Times New Roman"/>
      <w:sz w:val="24"/>
      <w:u w:val="single"/>
    </w:rPr>
  </w:style>
  <w:style w:type="character" w:customStyle="1" w:styleId="CardChar10">
    <w:name w:val="Card Char1"/>
    <w:rsid w:val="00CB2411"/>
    <w:rPr>
      <w:lang w:val="en-US" w:eastAsia="en-US" w:bidi="ar-SA"/>
    </w:rPr>
  </w:style>
  <w:style w:type="character" w:customStyle="1" w:styleId="tChar">
    <w:name w:val="t Char"/>
    <w:rsid w:val="00CB2411"/>
    <w:rPr>
      <w:rFonts w:ascii="Georgia" w:eastAsia="Times New Roman" w:hAnsi="Georgia" w:cs="Calibri"/>
      <w:b/>
      <w:lang w:val="x-none" w:eastAsia="x-none"/>
    </w:rPr>
  </w:style>
  <w:style w:type="character" w:customStyle="1" w:styleId="m-2054744658166780348cite">
    <w:name w:val="m_-2054744658166780348cite"/>
    <w:rsid w:val="00CB2411"/>
  </w:style>
  <w:style w:type="paragraph" w:customStyle="1" w:styleId="Second">
    <w:name w:val="Second"/>
    <w:basedOn w:val="Normal"/>
    <w:rsid w:val="00CB2411"/>
    <w:rPr>
      <w:rFonts w:eastAsia="Calibri"/>
      <w:b/>
      <w:caps/>
      <w:szCs w:val="20"/>
    </w:rPr>
  </w:style>
  <w:style w:type="character" w:customStyle="1" w:styleId="gmail-m5226785990326652285gmail-style13ptbold">
    <w:name w:val="gmail-m_5226785990326652285gmail-style13ptbold"/>
    <w:basedOn w:val="DefaultParagraphFont"/>
    <w:rsid w:val="00CB2411"/>
  </w:style>
  <w:style w:type="character" w:customStyle="1" w:styleId="gmail-m5226785990326652285gmail-styleunderline">
    <w:name w:val="gmail-m_5226785990326652285gmail-styleunderline"/>
    <w:basedOn w:val="DefaultParagraphFont"/>
    <w:rsid w:val="00CB2411"/>
  </w:style>
  <w:style w:type="character" w:customStyle="1" w:styleId="balancedheadline">
    <w:name w:val="balancedheadline"/>
    <w:basedOn w:val="DefaultParagraphFont"/>
    <w:rsid w:val="00CB2411"/>
  </w:style>
  <w:style w:type="character" w:customStyle="1" w:styleId="author-ref">
    <w:name w:val="author-ref"/>
    <w:basedOn w:val="DefaultParagraphFont"/>
    <w:rsid w:val="00CB2411"/>
  </w:style>
  <w:style w:type="paragraph" w:customStyle="1" w:styleId="u-mb-2">
    <w:name w:val="u-mb-2"/>
    <w:basedOn w:val="Normal"/>
    <w:rsid w:val="00CB2411"/>
    <w:pPr>
      <w:spacing w:before="100" w:beforeAutospacing="1" w:after="100" w:afterAutospacing="1"/>
    </w:pPr>
    <w:rPr>
      <w:rFonts w:eastAsia="Times New Roman"/>
    </w:rPr>
  </w:style>
  <w:style w:type="character" w:customStyle="1" w:styleId="authorsname">
    <w:name w:val="authors__name"/>
    <w:basedOn w:val="DefaultParagraphFont"/>
    <w:rsid w:val="00CB2411"/>
  </w:style>
  <w:style w:type="character" w:customStyle="1" w:styleId="authorscontact">
    <w:name w:val="authors__contact"/>
    <w:basedOn w:val="DefaultParagraphFont"/>
    <w:rsid w:val="00CB2411"/>
  </w:style>
  <w:style w:type="character" w:customStyle="1" w:styleId="affiliationdepartment">
    <w:name w:val="affiliation__department"/>
    <w:basedOn w:val="DefaultParagraphFont"/>
    <w:rsid w:val="00CB2411"/>
  </w:style>
  <w:style w:type="character" w:customStyle="1" w:styleId="affiliationname">
    <w:name w:val="affiliation__name"/>
    <w:basedOn w:val="DefaultParagraphFont"/>
    <w:rsid w:val="00CB2411"/>
  </w:style>
  <w:style w:type="character" w:customStyle="1" w:styleId="affiliationcity">
    <w:name w:val="affiliation__city"/>
    <w:basedOn w:val="DefaultParagraphFont"/>
    <w:rsid w:val="00CB2411"/>
  </w:style>
  <w:style w:type="character" w:customStyle="1" w:styleId="affiliationcountry">
    <w:name w:val="affiliation__country"/>
    <w:basedOn w:val="DefaultParagraphFont"/>
    <w:rsid w:val="00CB2411"/>
  </w:style>
  <w:style w:type="character" w:customStyle="1" w:styleId="journaltitle">
    <w:name w:val="journaltitle"/>
    <w:basedOn w:val="DefaultParagraphFont"/>
    <w:rsid w:val="00CB2411"/>
  </w:style>
  <w:style w:type="paragraph" w:customStyle="1" w:styleId="nav-linksstylessectiontitle-sc-1tike8v-3">
    <w:name w:val="nav-linksstyles__sectiontitle-sc-1tike8v-3"/>
    <w:basedOn w:val="Normal"/>
    <w:rsid w:val="00CB2411"/>
    <w:pPr>
      <w:spacing w:before="100" w:beforeAutospacing="1" w:after="100" w:afterAutospacing="1"/>
    </w:pPr>
    <w:rPr>
      <w:rFonts w:eastAsia="Times New Roman"/>
    </w:rPr>
  </w:style>
  <w:style w:type="character" w:customStyle="1" w:styleId="text-sc-1amvtpj-0-span">
    <w:name w:val="text-sc-1amvtpj-0-span"/>
    <w:basedOn w:val="DefaultParagraphFont"/>
    <w:rsid w:val="00CB2411"/>
  </w:style>
  <w:style w:type="character" w:customStyle="1" w:styleId="section-front-header-modulesubtitle">
    <w:name w:val="section-front-header-module__subtitle"/>
    <w:basedOn w:val="DefaultParagraphFont"/>
    <w:rsid w:val="00CB2411"/>
  </w:style>
  <w:style w:type="character" w:customStyle="1" w:styleId="article-classifiergap">
    <w:name w:val="article-classifier__gap"/>
    <w:basedOn w:val="DefaultParagraphFont"/>
    <w:rsid w:val="00CB2411"/>
  </w:style>
  <w:style w:type="character" w:customStyle="1" w:styleId="a-size-extra-large">
    <w:name w:val="a-size-extra-large"/>
    <w:basedOn w:val="DefaultParagraphFont"/>
    <w:rsid w:val="00CB2411"/>
  </w:style>
  <w:style w:type="paragraph" w:customStyle="1" w:styleId="generic-articlebody">
    <w:name w:val="generic-article__body"/>
    <w:basedOn w:val="Normal"/>
    <w:rsid w:val="00CB2411"/>
    <w:pPr>
      <w:spacing w:before="100" w:beforeAutospacing="1" w:after="100" w:afterAutospacing="1"/>
    </w:pPr>
    <w:rPr>
      <w:rFonts w:eastAsia="Times New Roman"/>
    </w:rPr>
  </w:style>
  <w:style w:type="character" w:customStyle="1" w:styleId="m-3219784662334730384gmail-style13ptbold">
    <w:name w:val="m_-3219784662334730384gmail-style13ptbold"/>
    <w:basedOn w:val="DefaultParagraphFont"/>
    <w:rsid w:val="00CB2411"/>
  </w:style>
  <w:style w:type="character" w:customStyle="1" w:styleId="m-6919561637539550718gmail-style13ptbold">
    <w:name w:val="m_-6919561637539550718gmail-style13ptbold"/>
    <w:basedOn w:val="DefaultParagraphFont"/>
    <w:rsid w:val="00CB2411"/>
  </w:style>
  <w:style w:type="character" w:customStyle="1" w:styleId="m-6919561637539550718gmail-styleunderline">
    <w:name w:val="m_-6919561637539550718gmail-styleunderline"/>
    <w:basedOn w:val="DefaultParagraphFont"/>
    <w:rsid w:val="00CB2411"/>
  </w:style>
  <w:style w:type="paragraph" w:customStyle="1" w:styleId="counter-paragraph">
    <w:name w:val="counter-paragraph"/>
    <w:basedOn w:val="Normal"/>
    <w:rsid w:val="00CB2411"/>
    <w:pPr>
      <w:spacing w:before="100" w:beforeAutospacing="1" w:after="100" w:afterAutospacing="1" w:line="240" w:lineRule="auto"/>
    </w:pPr>
    <w:rPr>
      <w:rFonts w:ascii="Times New Roman" w:eastAsia="Times New Roman" w:hAnsi="Times New Roman" w:cs="Times New Roman"/>
    </w:rPr>
  </w:style>
  <w:style w:type="character" w:styleId="IntenseEmphasis">
    <w:name w:val="Intense Emphasis"/>
    <w:aliases w:val="Citation Char Char Cha,cites Char Char,Intense Emphasis5,It,9.5 p,9.5,cit,Cards + Font: 12 pt Char,Heading 3 Char1 Char Char Char,cites Char Ch,9.5 pt,Intense Emphasi,Box Out,Char Char Char1,Sty"/>
    <w:basedOn w:val="DefaultParagraphFont"/>
    <w:uiPriority w:val="1"/>
    <w:qFormat/>
    <w:rsid w:val="00CB2411"/>
    <w:rPr>
      <w:i/>
      <w:iCs/>
      <w:color w:val="4F81BD" w:themeColor="accent1"/>
    </w:rPr>
  </w:style>
  <w:style w:type="character" w:customStyle="1" w:styleId="emoji">
    <w:name w:val="emoji"/>
    <w:basedOn w:val="DefaultParagraphFont"/>
    <w:rsid w:val="00CB2411"/>
  </w:style>
  <w:style w:type="paragraph" w:customStyle="1" w:styleId="m5562427531322223799gmail-msolistparagraph">
    <w:name w:val="m_5562427531322223799gmail-msolistparagraph"/>
    <w:basedOn w:val="Normal"/>
    <w:rsid w:val="00CB2411"/>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CB2411"/>
  </w:style>
  <w:style w:type="paragraph" w:customStyle="1" w:styleId="AnalyticsGBN">
    <w:name w:val="AnalyticsGBN"/>
    <w:basedOn w:val="Normal"/>
    <w:link w:val="AnalyticsGBNChar"/>
    <w:uiPriority w:val="4"/>
    <w:qFormat/>
    <w:rsid w:val="00CB2411"/>
    <w:pPr>
      <w:keepNext/>
      <w:keepLines/>
      <w:spacing w:before="40" w:after="0"/>
      <w:outlineLvl w:val="3"/>
    </w:pPr>
    <w:rPr>
      <w:rFonts w:eastAsiaTheme="majorEastAsia" w:cstheme="majorBidi"/>
      <w:b/>
      <w:iCs/>
      <w:color w:val="365F91" w:themeColor="accent1" w:themeShade="BF"/>
      <w:sz w:val="28"/>
      <w:szCs w:val="28"/>
    </w:rPr>
  </w:style>
  <w:style w:type="character" w:customStyle="1" w:styleId="AnalyticsGBNChar">
    <w:name w:val="AnalyticsGBN Char"/>
    <w:basedOn w:val="DefaultParagraphFont"/>
    <w:link w:val="AnalyticsGBN"/>
    <w:uiPriority w:val="4"/>
    <w:rsid w:val="00CB2411"/>
    <w:rPr>
      <w:rFonts w:ascii="Calibri" w:eastAsiaTheme="majorEastAsia" w:hAnsi="Calibri" w:cstheme="majorBidi"/>
      <w:b/>
      <w:iCs/>
      <w:color w:val="365F91" w:themeColor="accent1" w:themeShade="BF"/>
      <w:sz w:val="28"/>
      <w:szCs w:val="28"/>
    </w:rPr>
  </w:style>
  <w:style w:type="paragraph" w:customStyle="1" w:styleId="Citation0">
    <w:name w:val="Citation"/>
    <w:basedOn w:val="Normal"/>
    <w:uiPriority w:val="99"/>
    <w:qFormat/>
    <w:rsid w:val="00CB2411"/>
    <w:pPr>
      <w:spacing w:after="0" w:line="240" w:lineRule="auto"/>
    </w:pPr>
    <w:rPr>
      <w:rFonts w:asciiTheme="minorHAnsi" w:hAnsiTheme="minorHAnsi"/>
      <w:u w:val="single"/>
    </w:rPr>
  </w:style>
  <w:style w:type="paragraph" w:customStyle="1" w:styleId="contributor">
    <w:name w:val="contributor"/>
    <w:basedOn w:val="Normal"/>
    <w:rsid w:val="00CB2411"/>
    <w:pPr>
      <w:spacing w:before="100" w:beforeAutospacing="1" w:after="100" w:afterAutospacing="1"/>
    </w:pPr>
  </w:style>
  <w:style w:type="character" w:customStyle="1" w:styleId="xref-sep">
    <w:name w:val="xref-sep"/>
    <w:basedOn w:val="DefaultParagraphFont"/>
    <w:rsid w:val="00CB2411"/>
  </w:style>
  <w:style w:type="paragraph" w:customStyle="1" w:styleId="p">
    <w:name w:val="p"/>
    <w:basedOn w:val="Normal"/>
    <w:rsid w:val="00CB2411"/>
    <w:pPr>
      <w:spacing w:before="100" w:beforeAutospacing="1" w:after="100" w:afterAutospacing="1" w:line="240" w:lineRule="auto"/>
    </w:pPr>
    <w:rPr>
      <w:rFonts w:ascii="Times New Roman" w:eastAsia="Times New Roman" w:hAnsi="Times New Roman" w:cs="Times New Roman"/>
    </w:rPr>
  </w:style>
  <w:style w:type="character" w:customStyle="1" w:styleId="10garamond">
    <w:name w:val="10 garamond"/>
    <w:rsid w:val="00CB2411"/>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glish.elpais.com/opinion/2021-05-12/star-wars-the-not-so-phantom-menace.html%5d//prana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nss.org/public-private-partnerships-the-way-to-space/%5d//pranav" TargetMode="External"/><Relationship Id="rId5" Type="http://schemas.openxmlformats.org/officeDocument/2006/relationships/numbering" Target="numbering.xml"/><Relationship Id="rId10" Type="http://schemas.openxmlformats.org/officeDocument/2006/relationships/hyperlink" Target="https://aerospace.org/sites/default/files/2018-06/Partnerships_Rev_5-4-18.pdf%5d//pranav" TargetMode="External"/><Relationship Id="rId4" Type="http://schemas.openxmlformats.org/officeDocument/2006/relationships/customXml" Target="../customXml/item4.xml"/><Relationship Id="rId9" Type="http://schemas.openxmlformats.org/officeDocument/2006/relationships/hyperlink" Target="https://www.effectivealtruism.org/articles/cause-profile-long-run-futur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16</Pages>
  <Words>8620</Words>
  <Characters>49134</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4</cp:revision>
  <dcterms:created xsi:type="dcterms:W3CDTF">2022-02-20T15:38:00Z</dcterms:created>
  <dcterms:modified xsi:type="dcterms:W3CDTF">2022-02-20T17:07:00Z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