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1E72B" w14:textId="354DD4AC" w:rsidR="00B12801" w:rsidRDefault="00B12801" w:rsidP="00B12801">
      <w:pPr>
        <w:pStyle w:val="Heading3"/>
        <w:rPr>
          <w:rFonts w:eastAsia="MS Gothic"/>
        </w:rPr>
      </w:pPr>
      <w:r>
        <w:rPr>
          <w:rFonts w:eastAsia="MS Gothic"/>
        </w:rPr>
        <w:t>1AC - Framework</w:t>
      </w:r>
    </w:p>
    <w:p w14:paraId="35B16148" w14:textId="2B09F968" w:rsidR="00B12801" w:rsidRPr="00DE6C52" w:rsidRDefault="00B12801" w:rsidP="00B12801">
      <w:pPr>
        <w:keepNext/>
        <w:keepLines/>
        <w:spacing w:before="40"/>
        <w:outlineLvl w:val="3"/>
        <w:rPr>
          <w:rFonts w:eastAsia="MS Gothic"/>
          <w:b/>
          <w:iCs/>
          <w:sz w:val="26"/>
        </w:rPr>
      </w:pPr>
      <w:r w:rsidRPr="00DE6C52">
        <w:rPr>
          <w:rFonts w:eastAsia="MS Gothic"/>
          <w:b/>
          <w:iCs/>
          <w:sz w:val="26"/>
        </w:rPr>
        <w:t xml:space="preserve">I value morality. </w:t>
      </w:r>
    </w:p>
    <w:p w14:paraId="70EDC86B" w14:textId="77777777" w:rsidR="00B12801" w:rsidRPr="00DE6C52" w:rsidRDefault="00B12801" w:rsidP="00B12801">
      <w:pPr>
        <w:keepNext/>
        <w:keepLines/>
        <w:spacing w:before="40"/>
        <w:outlineLvl w:val="3"/>
        <w:rPr>
          <w:rFonts w:eastAsia="MS Gothic"/>
          <w:b/>
          <w:iCs/>
          <w:sz w:val="26"/>
        </w:rPr>
      </w:pPr>
      <w:r w:rsidRPr="00DE6C52">
        <w:rPr>
          <w:rFonts w:eastAsia="MS Gothic"/>
          <w:b/>
          <w:iCs/>
          <w:sz w:val="26"/>
        </w:rPr>
        <w:t>The standard is minimizing material violence. [To clarify I defend utilitarianism].</w:t>
      </w:r>
    </w:p>
    <w:p w14:paraId="6D2E92BA" w14:textId="77777777" w:rsidR="00B12801" w:rsidRPr="00DE6C52" w:rsidRDefault="00B12801" w:rsidP="00B12801">
      <w:pPr>
        <w:keepNext/>
        <w:keepLines/>
        <w:spacing w:before="40"/>
        <w:outlineLvl w:val="3"/>
        <w:rPr>
          <w:rFonts w:eastAsia="MS Gothic"/>
          <w:b/>
          <w:iCs/>
          <w:sz w:val="26"/>
        </w:rPr>
      </w:pPr>
      <w:r w:rsidRPr="00DE6C52">
        <w:rPr>
          <w:rFonts w:eastAsia="MS Gothic"/>
          <w:b/>
          <w:iCs/>
          <w:sz w:val="26"/>
        </w:rPr>
        <w:t>[2] Actor Spec— States must use util. Any other standard dooms the moral theory</w:t>
      </w:r>
    </w:p>
    <w:p w14:paraId="2EBFCC1A" w14:textId="77777777" w:rsidR="00B12801" w:rsidRPr="00DE6C52" w:rsidRDefault="00B12801" w:rsidP="00B12801">
      <w:pPr>
        <w:rPr>
          <w:rFonts w:eastAsia="Cambria"/>
          <w:sz w:val="16"/>
          <w:szCs w:val="16"/>
        </w:rPr>
      </w:pPr>
      <w:r w:rsidRPr="00DE6C52">
        <w:rPr>
          <w:rFonts w:eastAsia="Cambria"/>
          <w:b/>
          <w:sz w:val="26"/>
          <w:szCs w:val="26"/>
        </w:rPr>
        <w:t>Goodin 90.</w:t>
      </w:r>
      <w:r w:rsidRPr="00DE6C52">
        <w:rPr>
          <w:rFonts w:eastAsia="Cambria"/>
          <w:sz w:val="16"/>
          <w:szCs w:val="16"/>
        </w:rPr>
        <w:t xml:space="preserve"> Robert Goodin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0F05D5E5" w14:textId="77777777" w:rsidR="00B12801" w:rsidRPr="00DE6C52" w:rsidRDefault="00B12801" w:rsidP="00B12801">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in the nature of things,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as a result of their various possible choices, but that is all. </w:t>
      </w:r>
      <w:r w:rsidRPr="00DE6C52">
        <w:rPr>
          <w:rFonts w:eastAsia="Cambria"/>
          <w:highlight w:val="green"/>
          <w:u w:val="single"/>
        </w:rPr>
        <w:t>That is enough to</w:t>
      </w:r>
      <w:r w:rsidRPr="00DE6C52">
        <w:rPr>
          <w:rFonts w:eastAsia="Cambria"/>
          <w:u w:val="single"/>
        </w:rPr>
        <w:t xml:space="preserve"> allow public policy-makers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6DEB5A80" w14:textId="77777777" w:rsidR="00B12801" w:rsidRPr="00DE6C52" w:rsidRDefault="00B12801" w:rsidP="00B12801">
      <w:pPr>
        <w:keepNext/>
        <w:keepLines/>
        <w:spacing w:before="40"/>
        <w:outlineLvl w:val="3"/>
        <w:rPr>
          <w:rFonts w:eastAsia="MS Gothic"/>
          <w:b/>
          <w:iCs/>
          <w:sz w:val="26"/>
        </w:rPr>
      </w:pPr>
      <w:bookmarkStart w:id="0" w:name="_Hlk53161423"/>
      <w:r w:rsidRPr="00DE6C52">
        <w:rPr>
          <w:rFonts w:eastAsia="MS Gothic"/>
          <w:b/>
          <w:iCs/>
          <w:sz w:val="26"/>
        </w:rPr>
        <w:t>[4] Pleasure and pain are the starting point for moral reasoning—they’re our most baseline desires and the only things that explain the intrinsic value of objects or actions</w:t>
      </w:r>
    </w:p>
    <w:p w14:paraId="78FBD60F" w14:textId="77777777" w:rsidR="00B12801" w:rsidRPr="00DE6C52" w:rsidRDefault="00B12801" w:rsidP="00B12801">
      <w:pPr>
        <w:tabs>
          <w:tab w:val="left" w:pos="21931"/>
        </w:tabs>
        <w:rPr>
          <w:rFonts w:eastAsia="Cambria"/>
        </w:rPr>
      </w:pPr>
      <w:r w:rsidRPr="00DE6C52">
        <w:rPr>
          <w:rFonts w:eastAsia="Cambria"/>
          <w:b/>
          <w:sz w:val="26"/>
          <w:szCs w:val="26"/>
        </w:rPr>
        <w:t>Moen 16</w:t>
      </w:r>
      <w:r w:rsidRPr="00DE6C52">
        <w:rPr>
          <w:rFonts w:eastAsia="Cambria"/>
        </w:rPr>
        <w:t xml:space="preserve">, Ole Martin (PhD, Research Fellow in Philosophy at University of Oslo). "An Argument for Hedonism." Journal of Value Inquiry 50.2 (2016): 267. </w:t>
      </w:r>
      <w:r w:rsidRPr="00DE6C52">
        <w:rPr>
          <w:rFonts w:eastAsia="Cambria"/>
        </w:rPr>
        <w:tab/>
      </w:r>
    </w:p>
    <w:p w14:paraId="704FFD80" w14:textId="77777777" w:rsidR="00B12801" w:rsidRPr="00DE6C52" w:rsidRDefault="00B12801" w:rsidP="00B12801">
      <w:pPr>
        <w:rPr>
          <w:rFonts w:eastAsia="Cambria"/>
          <w:sz w:val="10"/>
          <w:szCs w:val="12"/>
        </w:rPr>
      </w:pPr>
      <w:r w:rsidRPr="00DE6C52">
        <w:rPr>
          <w:rFonts w:eastAsia="Cambria"/>
          <w:sz w:val="10"/>
          <w:szCs w:val="12"/>
        </w:rPr>
        <w:t xml:space="preserve">Let us start by observing, empirically, that </w:t>
      </w:r>
      <w:r w:rsidRPr="00DE6C52">
        <w:rPr>
          <w:rFonts w:eastAsia="Cambria"/>
          <w:b/>
          <w:u w:val="single"/>
        </w:rPr>
        <w:t>a widely shared judgment about intrinsic value</w:t>
      </w:r>
      <w:r w:rsidRPr="00DE6C52">
        <w:rPr>
          <w:rFonts w:eastAsia="Cambria"/>
          <w:sz w:val="10"/>
          <w:szCs w:val="12"/>
        </w:rPr>
        <w:t xml:space="preserve"> and disvalue </w:t>
      </w:r>
      <w:r w:rsidRPr="00DE6C52">
        <w:rPr>
          <w:rFonts w:eastAsia="Cambria"/>
          <w:b/>
          <w:u w:val="single"/>
        </w:rPr>
        <w:t xml:space="preserve">is that </w:t>
      </w:r>
      <w:r w:rsidRPr="00DE6C52">
        <w:rPr>
          <w:rFonts w:eastAsia="Cambria"/>
          <w:b/>
          <w:highlight w:val="green"/>
          <w:u w:val="single"/>
        </w:rPr>
        <w:t xml:space="preserve">pleasure is intrinsically valuable and pain is intrinsically </w:t>
      </w:r>
      <w:proofErr w:type="spellStart"/>
      <w:r w:rsidRPr="00DE6C52">
        <w:rPr>
          <w:rFonts w:eastAsia="Cambria"/>
          <w:b/>
          <w:highlight w:val="green"/>
          <w:u w:val="single"/>
        </w:rPr>
        <w:t>disvaluable</w:t>
      </w:r>
      <w:proofErr w:type="spellEnd"/>
      <w:r w:rsidRPr="00DE6C52">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E6C52">
        <w:rPr>
          <w:rFonts w:eastAsia="Cambria"/>
          <w:b/>
          <w:highlight w:val="green"/>
          <w:u w:val="single"/>
        </w:rPr>
        <w:t xml:space="preserve">there is something undeniably good about </w:t>
      </w:r>
      <w:r w:rsidRPr="00DE6C52">
        <w:rPr>
          <w:rFonts w:eastAsia="Cambria"/>
          <w:b/>
          <w:u w:val="single"/>
        </w:rPr>
        <w:t xml:space="preserve">the way </w:t>
      </w:r>
      <w:r w:rsidRPr="00DE6C52">
        <w:rPr>
          <w:rFonts w:eastAsia="Cambria"/>
          <w:b/>
          <w:highlight w:val="green"/>
          <w:u w:val="single"/>
        </w:rPr>
        <w:t xml:space="preserve">pleasure </w:t>
      </w:r>
      <w:r w:rsidRPr="00DE6C52">
        <w:rPr>
          <w:rFonts w:eastAsia="Cambria"/>
          <w:b/>
          <w:u w:val="single"/>
        </w:rPr>
        <w:t xml:space="preserve">feels and something </w:t>
      </w:r>
      <w:r w:rsidRPr="00DE6C52">
        <w:rPr>
          <w:rFonts w:eastAsia="Cambria"/>
          <w:b/>
          <w:highlight w:val="green"/>
          <w:u w:val="single"/>
        </w:rPr>
        <w:t xml:space="preserve">undeniably bad about </w:t>
      </w:r>
      <w:r w:rsidRPr="00DE6C52">
        <w:rPr>
          <w:rFonts w:eastAsia="Cambria"/>
          <w:b/>
          <w:u w:val="single"/>
        </w:rPr>
        <w:t xml:space="preserve">the way </w:t>
      </w:r>
      <w:r w:rsidRPr="00DE6C52">
        <w:rPr>
          <w:rFonts w:eastAsia="Cambria"/>
          <w:b/>
          <w:highlight w:val="green"/>
          <w:u w:val="single"/>
        </w:rPr>
        <w:t xml:space="preserve">pain </w:t>
      </w:r>
      <w:r w:rsidRPr="00DE6C52">
        <w:rPr>
          <w:rFonts w:eastAsia="Cambria"/>
          <w:b/>
          <w:u w:val="single"/>
        </w:rPr>
        <w:t>feels</w:t>
      </w:r>
      <w:r w:rsidRPr="00DE6C52">
        <w:rPr>
          <w:rFonts w:eastAsia="Cambria"/>
          <w:sz w:val="10"/>
          <w:szCs w:val="12"/>
        </w:rPr>
        <w:t xml:space="preserve">, and neither the goodness of pleasure nor the badness of pain seems to be exhausted by the further effects that these experiences might have. “Pleasure” and “pain” </w:t>
      </w:r>
      <w:r w:rsidRPr="00DE6C52">
        <w:rPr>
          <w:rFonts w:eastAsia="Cambria"/>
          <w:b/>
          <w:u w:val="single"/>
        </w:rPr>
        <w:t>are</w:t>
      </w:r>
      <w:r w:rsidRPr="00DE6C52">
        <w:rPr>
          <w:rFonts w:eastAsia="Cambria"/>
          <w:sz w:val="10"/>
          <w:szCs w:val="12"/>
        </w:rPr>
        <w:t xml:space="preserve"> here </w:t>
      </w:r>
      <w:r w:rsidRPr="00DE6C52">
        <w:rPr>
          <w:rFonts w:eastAsia="Cambria"/>
          <w:b/>
          <w:u w:val="single"/>
        </w:rPr>
        <w:t>understood inclusively</w:t>
      </w:r>
      <w:r w:rsidRPr="00DE6C52">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DE6C52">
        <w:rPr>
          <w:rFonts w:eastAsia="Cambria"/>
          <w:sz w:val="10"/>
        </w:rPr>
        <w:t>store,</w:t>
      </w:r>
      <w:r w:rsidRPr="00DE6C52">
        <w:rPr>
          <w:rFonts w:eastAsia="Cambria"/>
          <w:sz w:val="10"/>
          <w:szCs w:val="72"/>
        </w:rPr>
        <w:t xml:space="preserve"> </w:t>
      </w:r>
      <w:r w:rsidRPr="00DE6C52">
        <w:rPr>
          <w:rFonts w:eastAsia="Cambria"/>
          <w:b/>
          <w:u w:val="single"/>
        </w:rPr>
        <w:t>I might ask: “What for</w:t>
      </w:r>
      <w:r w:rsidRPr="00DE6C52">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DE6C52">
        <w:rPr>
          <w:rFonts w:eastAsia="Cambria"/>
          <w:b/>
          <w:u w:val="single"/>
        </w:rPr>
        <w:t>The reason is that the</w:t>
      </w:r>
      <w:r w:rsidRPr="00DE6C52">
        <w:rPr>
          <w:rFonts w:eastAsia="Cambria"/>
          <w:b/>
          <w:highlight w:val="green"/>
          <w:u w:val="single"/>
        </w:rPr>
        <w:t xml:space="preserve"> pleasure is not good for anything further</w:t>
      </w:r>
      <w:r w:rsidRPr="00DE6C52">
        <w:rPr>
          <w:rFonts w:eastAsia="Cambria"/>
          <w:b/>
          <w:u w:val="single"/>
        </w:rPr>
        <w:t>; it is simply that for which going to the convenience store and buying the soda is good</w:t>
      </w:r>
      <w:r w:rsidRPr="00DE6C52">
        <w:rPr>
          <w:rFonts w:eastAsia="Cambria"/>
          <w:sz w:val="10"/>
          <w:szCs w:val="12"/>
        </w:rPr>
        <w:t>. 3 As Aristotle observes: “</w:t>
      </w:r>
      <w:r w:rsidRPr="00DE6C52">
        <w:rPr>
          <w:rFonts w:eastAsia="Cambria"/>
          <w:b/>
          <w:highlight w:val="green"/>
          <w:u w:val="single"/>
        </w:rPr>
        <w:t>We never ask</w:t>
      </w:r>
      <w:r w:rsidRPr="00DE6C52">
        <w:rPr>
          <w:rFonts w:eastAsia="Cambria"/>
          <w:sz w:val="10"/>
          <w:szCs w:val="12"/>
        </w:rPr>
        <w:t xml:space="preserve"> [a man] </w:t>
      </w:r>
      <w:r w:rsidRPr="00DE6C52">
        <w:rPr>
          <w:rFonts w:eastAsia="Cambria"/>
          <w:b/>
          <w:highlight w:val="green"/>
          <w:u w:val="single"/>
        </w:rPr>
        <w:t>what</w:t>
      </w:r>
      <w:r w:rsidRPr="00DE6C52">
        <w:rPr>
          <w:rFonts w:eastAsia="Cambria"/>
          <w:sz w:val="10"/>
          <w:szCs w:val="12"/>
        </w:rPr>
        <w:t xml:space="preserve"> his </w:t>
      </w:r>
      <w:r w:rsidRPr="00DE6C52">
        <w:rPr>
          <w:rFonts w:eastAsia="Cambria"/>
          <w:b/>
          <w:highlight w:val="green"/>
          <w:u w:val="single"/>
        </w:rPr>
        <w:t xml:space="preserve">end is in being pleased, </w:t>
      </w:r>
      <w:r w:rsidRPr="00DE6C52">
        <w:rPr>
          <w:rFonts w:eastAsia="Cambria"/>
          <w:b/>
          <w:u w:val="single"/>
        </w:rPr>
        <w:t xml:space="preserve">because </w:t>
      </w:r>
      <w:r w:rsidRPr="00DE6C52">
        <w:rPr>
          <w:rFonts w:eastAsia="Cambria"/>
          <w:b/>
          <w:highlight w:val="green"/>
          <w:u w:val="single"/>
        </w:rPr>
        <w:t>we assume that pleasure is choice worthy in itself</w:t>
      </w:r>
      <w:r w:rsidRPr="00DE6C52">
        <w:rPr>
          <w:rFonts w:eastAsia="Cambria"/>
          <w:sz w:val="10"/>
          <w:szCs w:val="12"/>
        </w:rPr>
        <w:t xml:space="preserve">.”4 Presumably, a similar story can be told in the case of pains, for if someone says “This is painful!” we never respond by asking: “And why is that a problem?” We take for granted that </w:t>
      </w:r>
      <w:r w:rsidRPr="00DE6C52">
        <w:rPr>
          <w:rFonts w:eastAsia="Cambria"/>
          <w:b/>
          <w:highlight w:val="green"/>
          <w:u w:val="single"/>
        </w:rPr>
        <w:t>if something is painful, we have a sufficient explanation of why it is bad</w:t>
      </w:r>
      <w:r w:rsidRPr="00DE6C52">
        <w:rPr>
          <w:rFonts w:eastAsia="Cambria"/>
          <w:sz w:val="10"/>
          <w:szCs w:val="12"/>
        </w:rPr>
        <w:t xml:space="preserve">. If we are onto something in our everyday reasoning about values, it seems that </w:t>
      </w:r>
      <w:r w:rsidRPr="00DE6C52">
        <w:rPr>
          <w:rFonts w:eastAsia="Cambria"/>
          <w:b/>
          <w:highlight w:val="green"/>
          <w:u w:val="single"/>
        </w:rPr>
        <w:t>pleasure and pain are both places where we reach the end of the line in matters of value</w:t>
      </w:r>
      <w:r w:rsidRPr="00DE6C52">
        <w:rPr>
          <w:rFonts w:eastAsia="Cambria"/>
          <w:b/>
          <w:u w:val="single"/>
        </w:rPr>
        <w:t>. Although pleasure and pain thus seem to be good candidates for intrinsic value and disvalue</w:t>
      </w:r>
      <w:r w:rsidRPr="00DE6C52">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DE6C52">
        <w:rPr>
          <w:rFonts w:eastAsia="Cambria"/>
          <w:sz w:val="10"/>
          <w:szCs w:val="12"/>
        </w:rPr>
        <w:t>disvaluable</w:t>
      </w:r>
      <w:proofErr w:type="spellEnd"/>
      <w:r w:rsidRPr="00DE6C52">
        <w:rPr>
          <w:rFonts w:eastAsia="Cambria"/>
          <w:sz w:val="10"/>
          <w:szCs w:val="12"/>
        </w:rPr>
        <w:t xml:space="preserve"> (so-called “noble pains”), and (4) that pain asymbolia, masochism, and practices such as wiggling a loose tooth render it implausible that pain is intrinsically </w:t>
      </w:r>
      <w:proofErr w:type="spellStart"/>
      <w:r w:rsidRPr="00DE6C52">
        <w:rPr>
          <w:rFonts w:eastAsia="Cambria"/>
          <w:sz w:val="10"/>
          <w:szCs w:val="12"/>
        </w:rPr>
        <w:t>disvaluable</w:t>
      </w:r>
      <w:proofErr w:type="spellEnd"/>
      <w:r w:rsidRPr="00DE6C52">
        <w:rPr>
          <w:rFonts w:eastAsia="Cambria"/>
          <w:sz w:val="10"/>
          <w:szCs w:val="12"/>
        </w:rPr>
        <w:t>.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bookmarkEnd w:id="0"/>
    <w:p w14:paraId="28738856" w14:textId="77777777" w:rsidR="00B12801" w:rsidRPr="00373C93" w:rsidRDefault="00B12801" w:rsidP="00B12801">
      <w:pPr>
        <w:pStyle w:val="Heading3"/>
        <w:rPr>
          <w:rFonts w:cs="Arial"/>
        </w:rPr>
      </w:pPr>
      <w:r w:rsidRPr="00DE6C52">
        <w:rPr>
          <w:rFonts w:cs="Arial"/>
        </w:rPr>
        <w:t>1AC – Advantage – Climate Change</w:t>
      </w:r>
    </w:p>
    <w:p w14:paraId="73421678" w14:textId="77777777" w:rsidR="00B12801" w:rsidRDefault="00B12801" w:rsidP="00B12801">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4964E185" w14:textId="77777777" w:rsidR="00B12801" w:rsidRPr="00B05B26" w:rsidRDefault="00B12801" w:rsidP="00B12801">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How Do You Strike For A Social Issue Without Getting In Trouble At Work?</w:t>
      </w:r>
      <w:r>
        <w:t xml:space="preserve">”, 09-02-2019, </w:t>
      </w:r>
      <w:r w:rsidRPr="003B6A1B">
        <w:t>https://graziadaily.co.uk/life/in-the-news/how-to-strike-climate-crisis/</w:t>
      </w:r>
      <w:r>
        <w:t>]//pranav</w:t>
      </w:r>
    </w:p>
    <w:p w14:paraId="3E2C82C2" w14:textId="77777777" w:rsidR="00B12801" w:rsidRDefault="00B12801" w:rsidP="00B12801">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because we have no idea how to strike for a social issue. It’s complicated enough striking for industrial action (that is, when the majority of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w:t>
      </w:r>
      <w:proofErr w:type="spellStart"/>
      <w:r w:rsidRPr="00B05B26">
        <w:rPr>
          <w:sz w:val="16"/>
        </w:rPr>
        <w:t>organised</w:t>
      </w:r>
      <w:proofErr w:type="spellEnd"/>
      <w:r w:rsidRPr="00B05B26">
        <w:rPr>
          <w:sz w:val="16"/>
        </w:rPr>
        <w:t xml:space="preserve"> ballot and can only occur if the employer has been given detailed notice seven days prior. Typically, this means strikes are </w:t>
      </w:r>
      <w:proofErr w:type="spellStart"/>
      <w:r w:rsidRPr="00B05B26">
        <w:rPr>
          <w:sz w:val="16"/>
        </w:rPr>
        <w:t>organised</w:t>
      </w:r>
      <w:proofErr w:type="spellEnd"/>
      <w:r w:rsidRPr="00B05B26">
        <w:rPr>
          <w:sz w:val="16"/>
        </w:rPr>
        <w:t xml:space="preserve"> by trade unions that actually understand all of the rules that must be followed for a strike to be legal. But, non-union members have the same rights as union members as long as they take part in legal, official industrial action. Which is useful to know given that only 26% of UK employees are union members. </w:t>
      </w:r>
      <w:r w:rsidRPr="00B05B26">
        <w:rPr>
          <w:rStyle w:val="Emphasis"/>
        </w:rPr>
        <w:t xml:space="preserve">This strike however, is not industrial action at all – it’s a social strike. So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says HR Advisor Kyle Taylor. ‘Otherwise, they would be classed as Absent Without Leave (AWOL)’ Going AWOL can be grounds for disciplinary action, however it is at the discretion of your employer how serious they take the incident. For example, you may simply not be paid for the day’s work or it could go on your record – it’s not typically grounds for dismissal.</w:t>
      </w:r>
    </w:p>
    <w:p w14:paraId="4CA12557" w14:textId="77777777" w:rsidR="00B12801" w:rsidRPr="00DE6C52" w:rsidRDefault="00B12801" w:rsidP="00B12801">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5D2264C7" w14:textId="77777777" w:rsidR="00B12801" w:rsidRPr="00DE6C52" w:rsidRDefault="00B12801" w:rsidP="00B12801">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0B810EE5" w14:textId="77777777" w:rsidR="00B12801" w:rsidRPr="00DE6C52" w:rsidRDefault="00B12801" w:rsidP="00B12801">
      <w:pPr>
        <w:rPr>
          <w:rFonts w:eastAsia="Cambria"/>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engineers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p>
    <w:p w14:paraId="7125308B" w14:textId="77777777" w:rsidR="00B12801" w:rsidRPr="00DE6C52" w:rsidRDefault="00B12801" w:rsidP="00B12801">
      <w:pPr>
        <w:rPr>
          <w:rFonts w:eastAsia="Cambria"/>
        </w:rPr>
      </w:pP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p>
    <w:p w14:paraId="3AC43E08" w14:textId="77777777" w:rsidR="00B12801" w:rsidRPr="00DE6C52" w:rsidRDefault="00B12801" w:rsidP="00B12801">
      <w:pPr>
        <w:rPr>
          <w:rFonts w:eastAsia="Cambria"/>
        </w:rPr>
      </w:pP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even if this goes beyond the bounds of the current law,” said Emily Grossman, a science broadcaster with a PhD in molecular biology. She read the declaration on behalf of the group.</w:t>
      </w:r>
    </w:p>
    <w:p w14:paraId="158C845D" w14:textId="77777777" w:rsidR="00B12801" w:rsidRPr="00DE6C52" w:rsidRDefault="00B12801" w:rsidP="00B12801">
      <w:pPr>
        <w:rPr>
          <w:rFonts w:eastAsia="Cambria"/>
        </w:rPr>
      </w:pPr>
      <w:r w:rsidRPr="00DE6C52">
        <w:rPr>
          <w:rFonts w:eastAsia="Cambria"/>
        </w:rPr>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p>
    <w:p w14:paraId="4ABE93E4" w14:textId="77777777" w:rsidR="00B12801" w:rsidRPr="00DE6C52" w:rsidRDefault="00B12801" w:rsidP="00B12801">
      <w:pPr>
        <w:rPr>
          <w:rFonts w:eastAsia="Cambria"/>
        </w:rPr>
      </w:pPr>
      <w:r w:rsidRPr="00DE6C52">
        <w:rPr>
          <w:rFonts w:eastAsia="Cambria"/>
        </w:rPr>
        <w:t>The declaration was coordinated by a group of scientists who support Extinction Rebellion, a civil disobedience campaign that formed in Britain a year ago and has since sparked offshoots in dozens of countries.</w:t>
      </w:r>
    </w:p>
    <w:p w14:paraId="0C3C5CD6" w14:textId="77777777" w:rsidR="00B12801" w:rsidRPr="00DE6C52" w:rsidRDefault="00B12801" w:rsidP="00B12801">
      <w:pPr>
        <w:rPr>
          <w:rFonts w:eastAsia="Cambria"/>
        </w:rPr>
      </w:pP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p>
    <w:p w14:paraId="02C22A67" w14:textId="77777777" w:rsidR="00B12801" w:rsidRPr="00DE6C52" w:rsidRDefault="00B12801" w:rsidP="00B12801">
      <w:pPr>
        <w:rPr>
          <w:rFonts w:eastAsia="Cambria"/>
        </w:rPr>
      </w:pP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including Brussels, Amsterdam, New York, Sydney and Toronto, according to the group’s tally. More protests in this latest wave are due in the coming days.</w:t>
      </w:r>
    </w:p>
    <w:p w14:paraId="6DE16EC8" w14:textId="77777777" w:rsidR="00B12801" w:rsidRPr="00DE6C52" w:rsidRDefault="00B12801" w:rsidP="00B12801">
      <w:pPr>
        <w:rPr>
          <w:rFonts w:eastAsia="Cambria"/>
        </w:rPr>
      </w:pP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p>
    <w:p w14:paraId="7C63E5CB" w14:textId="77777777" w:rsidR="00B12801" w:rsidRPr="00DE6C52" w:rsidRDefault="00B12801" w:rsidP="00B12801">
      <w:pPr>
        <w:rPr>
          <w:rFonts w:eastAsia="Cambria"/>
        </w:rPr>
      </w:pP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p>
    <w:p w14:paraId="1F738653" w14:textId="77777777" w:rsidR="00B12801" w:rsidRPr="00DE6C52" w:rsidRDefault="00B12801" w:rsidP="00B12801">
      <w:pPr>
        <w:rPr>
          <w:rFonts w:eastAsia="Cambria"/>
        </w:rPr>
      </w:pP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p>
    <w:p w14:paraId="2DF4CF15" w14:textId="77777777" w:rsidR="00B12801" w:rsidRPr="00DE6C52" w:rsidRDefault="00B12801" w:rsidP="00B12801">
      <w:pPr>
        <w:rPr>
          <w:rFonts w:eastAsia="Cambria"/>
        </w:rPr>
      </w:pP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p>
    <w:p w14:paraId="23B9238F" w14:textId="77777777" w:rsidR="00B12801" w:rsidRPr="006217A0" w:rsidRDefault="00B12801" w:rsidP="00B12801">
      <w:pPr>
        <w:rPr>
          <w:rFonts w:eastAsia="Cambria"/>
          <w:b/>
          <w:iCs/>
          <w:u w:val="single"/>
        </w:rPr>
      </w:pP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1095F101" w14:textId="77777777" w:rsidR="00B12801" w:rsidRPr="00DE6C52" w:rsidRDefault="00B12801" w:rsidP="00B12801">
      <w:pPr>
        <w:keepNext/>
        <w:keepLines/>
        <w:spacing w:before="40" w:after="0"/>
        <w:outlineLvl w:val="3"/>
        <w:rPr>
          <w:rFonts w:eastAsia="MS Gothic"/>
          <w:b/>
          <w:iCs/>
          <w:sz w:val="26"/>
        </w:rPr>
      </w:pPr>
      <w:r w:rsidRPr="00DE6C52">
        <w:rPr>
          <w:rFonts w:eastAsia="MS Gothic"/>
          <w:b/>
          <w:iCs/>
          <w:sz w:val="26"/>
        </w:rPr>
        <w:t>Climate strikes spill over and cause corporate policy change – empirically proven in tech – that bypasses politicians &amp; avoids legal disputes.</w:t>
      </w:r>
    </w:p>
    <w:p w14:paraId="634B74D9" w14:textId="77777777" w:rsidR="00B12801" w:rsidRPr="00DE6C52" w:rsidRDefault="00B12801" w:rsidP="00B12801">
      <w:pPr>
        <w:rPr>
          <w:rFonts w:eastAsia="Cambria"/>
          <w:b/>
          <w:bCs/>
          <w:sz w:val="26"/>
        </w:rPr>
      </w:pPr>
      <w:proofErr w:type="spellStart"/>
      <w:r w:rsidRPr="00DE6C52">
        <w:rPr>
          <w:rFonts w:eastAsia="Cambria"/>
          <w:b/>
          <w:bCs/>
          <w:sz w:val="26"/>
        </w:rPr>
        <w:t>Ghaffary</w:t>
      </w:r>
      <w:proofErr w:type="spellEnd"/>
      <w:r w:rsidRPr="00DE6C52">
        <w:rPr>
          <w:rFonts w:eastAsia="Cambria"/>
          <w:b/>
          <w:bCs/>
          <w:sz w:val="26"/>
        </w:rPr>
        <w:t xml:space="preserve"> ’19 </w:t>
      </w:r>
      <w:r w:rsidRPr="00DE6C52">
        <w:rPr>
          <w:rFonts w:eastAsia="Cambria"/>
        </w:rPr>
        <w:t xml:space="preserve">[Shirin </w:t>
      </w:r>
      <w:proofErr w:type="spellStart"/>
      <w:r w:rsidRPr="00DE6C52">
        <w:rPr>
          <w:rFonts w:eastAsia="Cambria"/>
        </w:rPr>
        <w:t>Ghaffary</w:t>
      </w:r>
      <w:proofErr w:type="spellEnd"/>
      <w:r w:rsidRPr="00DE6C52">
        <w:rPr>
          <w:rFonts w:eastAsia="Cambria"/>
        </w:rPr>
        <w:t>, 9-20-2019, "Here’s why the Amazon climate walkout is a big deal," Vox, https://www.vox.com/recode/2019/9/20/20874497/amazon-climate-change-walkout-google-microsoft-strike-tech-activism]//pranav</w:t>
      </w:r>
    </w:p>
    <w:p w14:paraId="60CE9F97" w14:textId="77777777" w:rsidR="00B12801" w:rsidRPr="00DE6C52" w:rsidRDefault="00B12801" w:rsidP="00B12801">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pledge for nations to reduce greenhouse gas emissions — and it is also pledging to be carbon neutral by 2040. </w:t>
      </w:r>
      <w:r w:rsidRPr="00DE6C52">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Fribley,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71CD603C" w14:textId="77777777" w:rsidR="00B12801" w:rsidRPr="00DE6C52" w:rsidRDefault="00B12801" w:rsidP="00B12801">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6EF1CBB7" w14:textId="77777777" w:rsidR="00B12801" w:rsidRPr="00DE6C52" w:rsidRDefault="00B12801" w:rsidP="00B12801">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4D21174D" w14:textId="77777777" w:rsidR="00B12801" w:rsidRPr="00DE6C52" w:rsidRDefault="00B12801" w:rsidP="00B12801">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0987CD80" w14:textId="77777777" w:rsidR="00B12801" w:rsidRPr="00DE6C52" w:rsidRDefault="00B12801" w:rsidP="00B12801">
      <w:pPr>
        <w:rPr>
          <w:rFonts w:eastAsia="Cambria"/>
        </w:rPr>
      </w:pPr>
    </w:p>
    <w:p w14:paraId="6C34F427" w14:textId="77777777" w:rsidR="00B12801" w:rsidRPr="00930C97" w:rsidRDefault="00B12801" w:rsidP="00B12801">
      <w:pPr>
        <w:pStyle w:val="Heading3"/>
      </w:pPr>
      <w:r w:rsidRPr="00930C97">
        <w:t>1AC – Advantage - Democracy</w:t>
      </w:r>
    </w:p>
    <w:p w14:paraId="4687661E" w14:textId="77777777" w:rsidR="00B12801" w:rsidRDefault="00B12801" w:rsidP="00B12801">
      <w:pPr>
        <w:pStyle w:val="Heading4"/>
      </w:pPr>
      <w:r>
        <w:t>UK democracy is declining right now – Johnson’s levelling up agenda is a disguise for masking dissent</w:t>
      </w:r>
    </w:p>
    <w:p w14:paraId="536560BE" w14:textId="77777777" w:rsidR="00B12801" w:rsidRDefault="00B12801" w:rsidP="00B12801">
      <w:r w:rsidRPr="003B78E9">
        <w:rPr>
          <w:rStyle w:val="Style13ptBold"/>
        </w:rPr>
        <w:t>Macfarlane 5/12</w:t>
      </w:r>
      <w:r>
        <w:t xml:space="preserve"> [Laurie is a Research Associate at IIPP. Prior to this Laurie was a Senior Economist at the New Economics Foundation. Open Democracy “The UK government is using ‘levelling up’ to hide a crackdown on political dissent” </w:t>
      </w:r>
      <w:hyperlink r:id="rId6" w:history="1">
        <w:r w:rsidRPr="002F6284">
          <w:rPr>
            <w:rStyle w:val="Hyperlink"/>
          </w:rPr>
          <w:t>https://www.opendemocracy.net/en/oureconomy/the-uk-government-is-using-levelling-up-to-hide-a-crackdown-on-political-dissent/</w:t>
        </w:r>
      </w:hyperlink>
      <w:r>
        <w:t xml:space="preserve"> ] //</w:t>
      </w:r>
      <w:proofErr w:type="spellStart"/>
      <w:r>
        <w:t>aaditg</w:t>
      </w:r>
      <w:proofErr w:type="spellEnd"/>
    </w:p>
    <w:p w14:paraId="733D3CAD" w14:textId="77777777" w:rsidR="00B12801" w:rsidRPr="00B55AD5" w:rsidRDefault="00B12801" w:rsidP="00B12801">
      <w:r>
        <w:t>What about Boris Johnson? For many, the answer is obvious: Brexit. But when it comes to domestic policy, the prime minister has yet to leave his mark on the country. After a year spent fighting the COVID-19 pandemic</w:t>
      </w:r>
      <w:r w:rsidRPr="001A4EAB">
        <w:rPr>
          <w:rStyle w:val="Emphasis"/>
        </w:rPr>
        <w:t>, the closest thing his government has to a flagship policy is the much-trumpeted “</w:t>
      </w:r>
      <w:r w:rsidRPr="003B78E9">
        <w:rPr>
          <w:rStyle w:val="Emphasis"/>
          <w:highlight w:val="green"/>
        </w:rPr>
        <w:t>levelling-up” agenda</w:t>
      </w:r>
      <w:r w:rsidRPr="001A4EAB">
        <w:rPr>
          <w:rStyle w:val="Emphasis"/>
        </w:rPr>
        <w:t>.</w:t>
      </w:r>
      <w:r>
        <w:rPr>
          <w:rStyle w:val="Emphasis"/>
        </w:rPr>
        <w:t xml:space="preserve"> </w:t>
      </w:r>
      <w:r>
        <w:t xml:space="preserve">Officially the aim is to tackle the UK’s stark regional inequalities and “rebalance opportunities” across the country. </w:t>
      </w:r>
      <w:r w:rsidRPr="001A4EAB">
        <w:rPr>
          <w:rStyle w:val="Emphasis"/>
        </w:rPr>
        <w:t xml:space="preserve">Unofficially it’s </w:t>
      </w:r>
      <w:r w:rsidRPr="003B78E9">
        <w:rPr>
          <w:rStyle w:val="Emphasis"/>
          <w:highlight w:val="green"/>
        </w:rPr>
        <w:t>about cementing</w:t>
      </w:r>
      <w:r w:rsidRPr="001A4EAB">
        <w:rPr>
          <w:rStyle w:val="Emphasis"/>
        </w:rPr>
        <w:t xml:space="preserve"> </w:t>
      </w:r>
      <w:r w:rsidRPr="003B78E9">
        <w:rPr>
          <w:rStyle w:val="Emphasis"/>
          <w:highlight w:val="green"/>
        </w:rPr>
        <w:t>Conservative support</w:t>
      </w:r>
      <w:r w:rsidRPr="001A4EAB">
        <w:rPr>
          <w:rStyle w:val="Emphasis"/>
        </w:rPr>
        <w:t xml:space="preserve"> in traditional </w:t>
      </w:r>
      <w:proofErr w:type="spellStart"/>
      <w:r w:rsidRPr="001A4EAB">
        <w:rPr>
          <w:rStyle w:val="Emphasis"/>
        </w:rPr>
        <w:t>Labour</w:t>
      </w:r>
      <w:proofErr w:type="spellEnd"/>
      <w:r w:rsidRPr="001A4EAB">
        <w:rPr>
          <w:rStyle w:val="Emphasis"/>
        </w:rPr>
        <w:t xml:space="preserve"> strongholds in northern England and the Midlands.</w:t>
      </w:r>
      <w:r>
        <w:rPr>
          <w:rStyle w:val="Emphasis"/>
        </w:rPr>
        <w:t xml:space="preserve"> </w:t>
      </w:r>
      <w:r>
        <w:t xml:space="preserve">But while the broad objectives may sound sensible, in recent weeks frustration with the policy has been growing. </w:t>
      </w:r>
      <w:r w:rsidRPr="001A4EAB">
        <w:rPr>
          <w:rStyle w:val="StyleUnderline"/>
        </w:rPr>
        <w:t>Some have denounced the agenda for being vague and ill-defined, while others have accused the flagship Levelling Up Fund and Towns Fund of being convenient conduits for pork barrel politics.</w:t>
      </w:r>
      <w:r>
        <w:rPr>
          <w:rStyle w:val="StyleUnderline"/>
        </w:rPr>
        <w:t xml:space="preserve"> </w:t>
      </w:r>
      <w:r>
        <w:t xml:space="preserve">In an attempt to fend off critics and put the agenda back on track, the government promised that this week’s Queen’s Speech would be “jam-packed with measures to 'level up' the UK”. So how did it measure up to this promise? </w:t>
      </w:r>
      <w:r w:rsidRPr="001A4EAB">
        <w:rPr>
          <w:rStyle w:val="Emphasis"/>
        </w:rPr>
        <w:t>The Queen’s Speech included a total of 28 new bills</w:t>
      </w:r>
      <w:r>
        <w:t xml:space="preserve"> covering a broad range of issues, from healthcare and criminal justice to online safety and professional qualifications. Bizarrely, almost </w:t>
      </w:r>
      <w:r w:rsidRPr="003B78E9">
        <w:rPr>
          <w:rStyle w:val="Emphasis"/>
          <w:highlight w:val="green"/>
        </w:rPr>
        <w:t>every area of policy is</w:t>
      </w:r>
      <w:r w:rsidRPr="001A4EAB">
        <w:rPr>
          <w:rStyle w:val="Emphasis"/>
        </w:rPr>
        <w:t xml:space="preserve"> presented as </w:t>
      </w:r>
      <w:r w:rsidRPr="003B78E9">
        <w:rPr>
          <w:rStyle w:val="Emphasis"/>
          <w:highlight w:val="green"/>
        </w:rPr>
        <w:t>contributing to</w:t>
      </w:r>
      <w:r w:rsidRPr="001A4EAB">
        <w:rPr>
          <w:rStyle w:val="Emphasis"/>
        </w:rPr>
        <w:t xml:space="preserve"> the </w:t>
      </w:r>
      <w:r w:rsidRPr="003B78E9">
        <w:rPr>
          <w:rStyle w:val="Emphasis"/>
          <w:highlight w:val="green"/>
        </w:rPr>
        <w:t>levelling-up agenda</w:t>
      </w:r>
      <w:r w:rsidRPr="001A4EAB">
        <w:rPr>
          <w:rStyle w:val="Emphasis"/>
        </w:rPr>
        <w:t xml:space="preserve"> in some </w:t>
      </w:r>
      <w:r w:rsidRPr="001A4EAB">
        <w:rPr>
          <w:rStyle w:val="StyleUnderline"/>
        </w:rPr>
        <w:t xml:space="preserve">way ­– </w:t>
      </w:r>
      <w:r w:rsidRPr="003B78E9">
        <w:rPr>
          <w:rStyle w:val="StyleUnderline"/>
          <w:highlight w:val="green"/>
        </w:rPr>
        <w:t>from</w:t>
      </w:r>
      <w:r w:rsidRPr="001A4EAB">
        <w:rPr>
          <w:rStyle w:val="StyleUnderline"/>
        </w:rPr>
        <w:t xml:space="preserve"> the launch of a </w:t>
      </w:r>
      <w:r w:rsidRPr="00443B45">
        <w:rPr>
          <w:rStyle w:val="StyleUnderline"/>
          <w:highlight w:val="green"/>
        </w:rPr>
        <w:t>new anti-smoking strategy to</w:t>
      </w:r>
      <w:r w:rsidRPr="001A4EAB">
        <w:rPr>
          <w:rStyle w:val="StyleUnderline"/>
        </w:rPr>
        <w:t xml:space="preserve"> the recruitment of </w:t>
      </w:r>
      <w:r w:rsidRPr="00443B45">
        <w:rPr>
          <w:rStyle w:val="StyleUnderline"/>
          <w:highlight w:val="green"/>
        </w:rPr>
        <w:t>more police</w:t>
      </w:r>
      <w:r w:rsidRPr="001A4EAB">
        <w:rPr>
          <w:rStyle w:val="StyleUnderline"/>
        </w:rPr>
        <w:t xml:space="preserve"> officers.</w:t>
      </w:r>
      <w:r>
        <w:rPr>
          <w:rStyle w:val="StyleUnderline"/>
        </w:rPr>
        <w:t xml:space="preserve"> </w:t>
      </w:r>
      <w:r>
        <w:t xml:space="preserve">But simply repeating a term over and over again doesn’t make it more convincing. In reality, </w:t>
      </w:r>
      <w:r w:rsidRPr="001A4EAB">
        <w:rPr>
          <w:rStyle w:val="StyleUnderline"/>
        </w:rPr>
        <w:t xml:space="preserve">precious </w:t>
      </w:r>
      <w:r w:rsidRPr="00443B45">
        <w:rPr>
          <w:rStyle w:val="StyleUnderline"/>
          <w:highlight w:val="green"/>
        </w:rPr>
        <w:t>little of</w:t>
      </w:r>
      <w:r w:rsidRPr="001A4EAB">
        <w:rPr>
          <w:rStyle w:val="StyleUnderline"/>
        </w:rPr>
        <w:t xml:space="preserve"> the government’s </w:t>
      </w:r>
      <w:r w:rsidRPr="00443B45">
        <w:rPr>
          <w:rStyle w:val="StyleUnderline"/>
          <w:highlight w:val="green"/>
        </w:rPr>
        <w:t>legislative agenda will have any bearing</w:t>
      </w:r>
      <w:r w:rsidRPr="001A4EAB">
        <w:rPr>
          <w:rStyle w:val="StyleUnderline"/>
        </w:rPr>
        <w:t xml:space="preserve"> on regional inequalities.</w:t>
      </w:r>
      <w:r>
        <w:t xml:space="preserve"> Where legislative proposals are relevant, the solutions presented are far from convincing. Precious little of the government’s legislative agenda will have any bearing on regional inequalities A new Skills and Post-16 Education Bill will introduce a Lifelong Loan Entitlement, which will expand the student loan system to cover four years of education at any time in life. </w:t>
      </w:r>
      <w:r w:rsidRPr="001A4EAB">
        <w:rPr>
          <w:rStyle w:val="StyleUnderline"/>
        </w:rPr>
        <w:t>While the prime minister said the scheme will be "rocket fuel" for the levelling-up agenda, it’s unclear how burdening struggling families – many of whom are already drowning in debt – with even more loans will help to narrow the UK’s economic divides.</w:t>
      </w:r>
      <w:r>
        <w:rPr>
          <w:rStyle w:val="StyleUnderline"/>
        </w:rPr>
        <w:t xml:space="preserve"> </w:t>
      </w:r>
      <w:r>
        <w:t xml:space="preserve">A </w:t>
      </w:r>
      <w:r w:rsidRPr="001A4EAB">
        <w:rPr>
          <w:rStyle w:val="Emphasis"/>
        </w:rPr>
        <w:t>new Planning Bill will allegedly create a “simpler, faster and more modern planning system” that will promote homeownership and tackle the housing crisis.</w:t>
      </w:r>
      <w:r>
        <w:t xml:space="preserve"> But by undermining local authorities and handing over more power to private developers, many housing experts believe the government’s reforms will make the housing crisis worse, not better. The government will also deliver on its commitment to establish eight freeports, which we are told will “drive regeneration by bringing investment, trade and jobs”. However, experts say there is little evidence that freeports create additional jobs or boost economic growth, while others have warned they could lead to increased tax evasion and money laundering. Meanwhile, </w:t>
      </w:r>
      <w:r w:rsidRPr="001A4EAB">
        <w:rPr>
          <w:rStyle w:val="StyleUnderline"/>
        </w:rPr>
        <w:t>legislation</w:t>
      </w:r>
      <w:r>
        <w:t xml:space="preserve"> that </w:t>
      </w:r>
      <w:r w:rsidRPr="001A4EAB">
        <w:rPr>
          <w:rStyle w:val="StyleUnderline"/>
        </w:rPr>
        <w:t>would</w:t>
      </w:r>
      <w:r>
        <w:t xml:space="preserve"> genuinely </w:t>
      </w:r>
      <w:r w:rsidRPr="001A4EAB">
        <w:rPr>
          <w:rStyle w:val="StyleUnderline"/>
        </w:rPr>
        <w:t>help to level up the country</w:t>
      </w:r>
      <w:r>
        <w:t xml:space="preserve">, </w:t>
      </w:r>
      <w:r w:rsidRPr="001A4EAB">
        <w:rPr>
          <w:rStyle w:val="Emphasis"/>
        </w:rPr>
        <w:t>such the long</w:t>
      </w:r>
      <w:r w:rsidRPr="00443B45">
        <w:rPr>
          <w:rStyle w:val="Emphasis"/>
          <w:highlight w:val="green"/>
        </w:rPr>
        <w:t>-awaited bills on workers’ rights</w:t>
      </w:r>
      <w:r>
        <w:t xml:space="preserve"> and private renting</w:t>
      </w:r>
      <w:r w:rsidRPr="001A4EAB">
        <w:rPr>
          <w:rStyle w:val="StyleUnderline"/>
        </w:rPr>
        <w:t xml:space="preserve"> reform</w:t>
      </w:r>
      <w:r>
        <w:t xml:space="preserve">, both of which were first promised in 2019, </w:t>
      </w:r>
      <w:r w:rsidRPr="00443B45">
        <w:rPr>
          <w:rStyle w:val="Emphasis"/>
        </w:rPr>
        <w:t xml:space="preserve">have once again been neglected or </w:t>
      </w:r>
      <w:r w:rsidRPr="00443B45">
        <w:rPr>
          <w:rStyle w:val="Emphasis"/>
          <w:highlight w:val="green"/>
        </w:rPr>
        <w:t>kicked into</w:t>
      </w:r>
      <w:r w:rsidRPr="00443B45">
        <w:rPr>
          <w:rStyle w:val="Emphasis"/>
        </w:rPr>
        <w:t xml:space="preserve"> the long </w:t>
      </w:r>
      <w:r w:rsidRPr="00443B45">
        <w:rPr>
          <w:rStyle w:val="Emphasis"/>
          <w:highlight w:val="green"/>
        </w:rPr>
        <w:t>grass</w:t>
      </w:r>
      <w:r w:rsidRPr="00443B45">
        <w:rPr>
          <w:rStyle w:val="Emphasis"/>
        </w:rPr>
        <w:t>.</w:t>
      </w:r>
      <w:r>
        <w:t xml:space="preserve"> So despite the government’s best efforts to convince us otherwise, ‘levelling up’ remains a slogan without substance. But if the government’s legislative </w:t>
      </w:r>
      <w:proofErr w:type="spellStart"/>
      <w:r>
        <w:t>programme</w:t>
      </w:r>
      <w:proofErr w:type="spellEnd"/>
      <w:r>
        <w:t xml:space="preserve"> isn’t going to level up the country, what is it going to deliver? The answer is: something else entirely. </w:t>
      </w:r>
      <w:r w:rsidRPr="001A4EAB">
        <w:rPr>
          <w:rStyle w:val="Emphasis"/>
        </w:rPr>
        <w:t xml:space="preserve">In the UK’s political system, a </w:t>
      </w:r>
      <w:r w:rsidRPr="00443B45">
        <w:rPr>
          <w:rStyle w:val="Emphasis"/>
          <w:highlight w:val="green"/>
        </w:rPr>
        <w:t>government can continue winning elections by suppressing critics and rigging democracy</w:t>
      </w:r>
      <w:r w:rsidRPr="001A4EAB">
        <w:rPr>
          <w:rStyle w:val="Emphasis"/>
        </w:rPr>
        <w:t xml:space="preserve"> in its </w:t>
      </w:r>
      <w:proofErr w:type="spellStart"/>
      <w:r w:rsidRPr="001A4EAB">
        <w:rPr>
          <w:rStyle w:val="Emphasis"/>
        </w:rPr>
        <w:t>favour</w:t>
      </w:r>
      <w:proofErr w:type="spellEnd"/>
      <w:r>
        <w:rPr>
          <w:rStyle w:val="Emphasis"/>
        </w:rPr>
        <w:t xml:space="preserve"> </w:t>
      </w:r>
      <w:r>
        <w:t xml:space="preserve">Under the proposed </w:t>
      </w:r>
      <w:r w:rsidRPr="001A4EAB">
        <w:rPr>
          <w:rStyle w:val="StyleUnderline"/>
        </w:rPr>
        <w:t>Electoral Integrity Bill,</w:t>
      </w:r>
      <w:r>
        <w:t xml:space="preserve"> it will no longer be possible to simply walk into a polling station, give your name and address, and cast a vote. Instead voters will be forced to show photographic ID at polling stations. While the government claims the </w:t>
      </w:r>
      <w:r w:rsidRPr="00443B45">
        <w:rPr>
          <w:rStyle w:val="StyleUnderline"/>
          <w:highlight w:val="green"/>
        </w:rPr>
        <w:t>measure</w:t>
      </w:r>
      <w:r>
        <w:t xml:space="preserve"> is being introduced to “protect the integrity of elections”, critics say the move </w:t>
      </w:r>
      <w:r w:rsidRPr="00443B45">
        <w:rPr>
          <w:rStyle w:val="StyleUnderline"/>
          <w:highlight w:val="green"/>
        </w:rPr>
        <w:t>is a naked attempt at voter suppression</w:t>
      </w:r>
      <w:r w:rsidRPr="001A4EAB">
        <w:rPr>
          <w:rStyle w:val="StyleUnderline"/>
        </w:rPr>
        <w:t>.</w:t>
      </w:r>
      <w:r>
        <w:t xml:space="preserve"> In 2015 it was estimated that </w:t>
      </w:r>
      <w:r w:rsidRPr="008B55D8">
        <w:rPr>
          <w:rStyle w:val="Emphasis"/>
        </w:rPr>
        <w:t>3.</w:t>
      </w:r>
      <w:r w:rsidRPr="00443B45">
        <w:rPr>
          <w:rStyle w:val="Emphasis"/>
        </w:rPr>
        <w:t>5 million UK citizens do not have access to photo ID,</w:t>
      </w:r>
      <w:r w:rsidRPr="008B55D8">
        <w:rPr>
          <w:rStyle w:val="Emphasis"/>
        </w:rPr>
        <w:t xml:space="preserve"> while 11 million don’t own a passport or a driver’s </w:t>
      </w:r>
      <w:proofErr w:type="spellStart"/>
      <w:r w:rsidRPr="008B55D8">
        <w:rPr>
          <w:rStyle w:val="Emphasis"/>
        </w:rPr>
        <w:t>licence</w:t>
      </w:r>
      <w:proofErr w:type="spellEnd"/>
      <w:r w:rsidRPr="008B55D8">
        <w:rPr>
          <w:rStyle w:val="Emphasis"/>
        </w:rPr>
        <w:t>.</w:t>
      </w:r>
      <w:r>
        <w:t xml:space="preserve"> Unsurprisingly, those voters are disproportionately poor, disadvantaged and non-white. Groups including the Electoral Reform Society, the Runnymede Trust and the </w:t>
      </w:r>
      <w:proofErr w:type="spellStart"/>
      <w:r>
        <w:t>Traveller</w:t>
      </w:r>
      <w:proofErr w:type="spellEnd"/>
      <w:r>
        <w:t xml:space="preserve"> Movement have warned that requiring voter ID could cause widespread disenfranchisement among minority communities (who, as it happens, tend not to vote Conservative). This isn’t the only attack on democracy. After </w:t>
      </w:r>
      <w:proofErr w:type="spellStart"/>
      <w:r>
        <w:t>Labour</w:t>
      </w:r>
      <w:proofErr w:type="spellEnd"/>
      <w:r>
        <w:t xml:space="preserve"> dominated last week’s mayoral elections, the home secretary, Priti Patel, unveiled plans to change the electoral system. </w:t>
      </w:r>
      <w:r w:rsidRPr="008B55D8">
        <w:rPr>
          <w:rStyle w:val="StyleUnderline"/>
        </w:rPr>
        <w:t xml:space="preserve">The reform involves </w:t>
      </w:r>
      <w:r w:rsidRPr="00443B45">
        <w:rPr>
          <w:rStyle w:val="StyleUnderline"/>
          <w:highlight w:val="green"/>
        </w:rPr>
        <w:t>switching all future</w:t>
      </w:r>
      <w:r w:rsidRPr="008B55D8">
        <w:rPr>
          <w:rStyle w:val="StyleUnderline"/>
        </w:rPr>
        <w:t xml:space="preserve"> English </w:t>
      </w:r>
      <w:r w:rsidRPr="00443B45">
        <w:rPr>
          <w:rStyle w:val="StyleUnderline"/>
          <w:highlight w:val="green"/>
        </w:rPr>
        <w:t>mayoral elections from</w:t>
      </w:r>
      <w:r w:rsidRPr="008B55D8">
        <w:rPr>
          <w:rStyle w:val="StyleUnderline"/>
        </w:rPr>
        <w:t xml:space="preserve"> the existing </w:t>
      </w:r>
      <w:r w:rsidRPr="00443B45">
        <w:rPr>
          <w:rStyle w:val="StyleUnderline"/>
          <w:highlight w:val="green"/>
        </w:rPr>
        <w:t>supplementary vote system</w:t>
      </w:r>
      <w:r w:rsidRPr="008B55D8">
        <w:rPr>
          <w:rStyle w:val="StyleUnderline"/>
        </w:rPr>
        <w:t xml:space="preserve"> – in which the public ranks their two </w:t>
      </w:r>
      <w:proofErr w:type="spellStart"/>
      <w:r w:rsidRPr="008B55D8">
        <w:rPr>
          <w:rStyle w:val="StyleUnderline"/>
        </w:rPr>
        <w:t>favourite</w:t>
      </w:r>
      <w:proofErr w:type="spellEnd"/>
      <w:r w:rsidRPr="008B55D8">
        <w:rPr>
          <w:rStyle w:val="StyleUnderline"/>
        </w:rPr>
        <w:t xml:space="preserve"> candidates – </w:t>
      </w:r>
      <w:r w:rsidRPr="00443B45">
        <w:rPr>
          <w:rStyle w:val="StyleUnderline"/>
          <w:highlight w:val="green"/>
        </w:rPr>
        <w:t>to the first-past-the-post system</w:t>
      </w:r>
      <w:r w:rsidRPr="008B55D8">
        <w:rPr>
          <w:rStyle w:val="StyleUnderline"/>
        </w:rPr>
        <w:t xml:space="preserve"> used in elections to the House of Commons.</w:t>
      </w:r>
      <w:r>
        <w:t xml:space="preserve"> Political analysts say the </w:t>
      </w:r>
      <w:r w:rsidRPr="008B55D8">
        <w:rPr>
          <w:rStyle w:val="Emphasis"/>
        </w:rPr>
        <w:t xml:space="preserve">move will </w:t>
      </w:r>
      <w:r w:rsidRPr="00443B45">
        <w:rPr>
          <w:rStyle w:val="Emphasis"/>
          <w:highlight w:val="green"/>
        </w:rPr>
        <w:t>make it easier for Conservatives to win future</w:t>
      </w:r>
      <w:r w:rsidRPr="008B55D8">
        <w:rPr>
          <w:rStyle w:val="Emphasis"/>
        </w:rPr>
        <w:t xml:space="preserve"> elections.</w:t>
      </w:r>
      <w:r>
        <w:rPr>
          <w:rStyle w:val="Emphasis"/>
        </w:rPr>
        <w:t xml:space="preserve"> </w:t>
      </w:r>
      <w:r>
        <w:t xml:space="preserve">It’s not just elections that are in the government’s sights. </w:t>
      </w:r>
      <w:r w:rsidRPr="003B78E9">
        <w:rPr>
          <w:rStyle w:val="Emphasis"/>
        </w:rPr>
        <w:t xml:space="preserve">The </w:t>
      </w:r>
      <w:r w:rsidRPr="00443B45">
        <w:rPr>
          <w:rStyle w:val="Emphasis"/>
          <w:highlight w:val="green"/>
        </w:rPr>
        <w:t>proposed</w:t>
      </w:r>
      <w:r w:rsidRPr="003B78E9">
        <w:rPr>
          <w:rStyle w:val="Emphasis"/>
        </w:rPr>
        <w:t xml:space="preserve"> Police, Crime, Sentencing and Courts </w:t>
      </w:r>
      <w:r w:rsidRPr="00443B45">
        <w:rPr>
          <w:rStyle w:val="Emphasis"/>
          <w:highlight w:val="green"/>
        </w:rPr>
        <w:t>b</w:t>
      </w:r>
      <w:r w:rsidRPr="0088274E">
        <w:rPr>
          <w:rStyle w:val="Emphasis"/>
          <w:highlight w:val="green"/>
        </w:rPr>
        <w:t>ill</w:t>
      </w:r>
      <w:r w:rsidRPr="003B78E9">
        <w:rPr>
          <w:rStyle w:val="Emphasis"/>
        </w:rPr>
        <w:t xml:space="preserve"> has been described by the human rights </w:t>
      </w:r>
      <w:proofErr w:type="spellStart"/>
      <w:r w:rsidRPr="003B78E9">
        <w:rPr>
          <w:rStyle w:val="Emphasis"/>
        </w:rPr>
        <w:t>organisation</w:t>
      </w:r>
      <w:proofErr w:type="spellEnd"/>
      <w:r w:rsidRPr="003B78E9">
        <w:rPr>
          <w:rStyle w:val="Emphasis"/>
        </w:rPr>
        <w:t xml:space="preserve"> Liberty </w:t>
      </w:r>
      <w:r w:rsidRPr="00443B45">
        <w:rPr>
          <w:rStyle w:val="Emphasis"/>
          <w:highlight w:val="green"/>
        </w:rPr>
        <w:t>as “an assault on basic civil liberties</w:t>
      </w:r>
      <w:r w:rsidRPr="003B78E9">
        <w:rPr>
          <w:rStyle w:val="Emphasis"/>
        </w:rPr>
        <w:t>”.</w:t>
      </w:r>
      <w:r>
        <w:t xml:space="preserve"> As well as dramatically curtailing the right to protest against government policies, the bill creates new stop-and-search powers and </w:t>
      </w:r>
      <w:proofErr w:type="spellStart"/>
      <w:r>
        <w:t>criminalises</w:t>
      </w:r>
      <w:proofErr w:type="spellEnd"/>
      <w:r>
        <w:t xml:space="preserve"> trespass – measures that could </w:t>
      </w:r>
      <w:proofErr w:type="spellStart"/>
      <w:r>
        <w:t>licence</w:t>
      </w:r>
      <w:proofErr w:type="spellEnd"/>
      <w:r>
        <w:t xml:space="preserve"> state harassment, ramp up racial profiling and threaten the way of life of Gypsy and </w:t>
      </w:r>
      <w:proofErr w:type="spellStart"/>
      <w:r>
        <w:t>Traveller</w:t>
      </w:r>
      <w:proofErr w:type="spellEnd"/>
      <w:r>
        <w:t xml:space="preserve"> communities. Academics have also expressed concern about the proposed Higher Education (Freedom of Speech) Bill, which will enable speakers who are ‘no-platformed’ to sue universities for compensation. While the government claims the bill will “strengthen academic freedom and free speech in universities in England”, critics say it’s an attempt to impose a right-wing agenda on university campuses. </w:t>
      </w:r>
      <w:r w:rsidRPr="003B78E9">
        <w:rPr>
          <w:rStyle w:val="Emphasis"/>
        </w:rPr>
        <w:t>So while the government claims its main focus is levelling up, its legislative agenda suggests the priority is something rather different: cracking down on political dissent</w:t>
      </w:r>
      <w:r>
        <w:t xml:space="preserve">. After years spent dealing with Brexit and COVID-19, Johnson’s domestic priorities are finally becoming clear: reward those who vote Conservative, and suppress those who don’t. Is this really a sustainable strategy? In most democracies, where coalitions and consensus building are the norm, the answer would be ‘no’. But in the UK’s winner-takes-all political system, it’s perfectly possible for a government to continue winning elections by suppressing critics and rigging the rules of democracy in its </w:t>
      </w:r>
      <w:proofErr w:type="spellStart"/>
      <w:r>
        <w:t>favour</w:t>
      </w:r>
      <w:proofErr w:type="spellEnd"/>
      <w:r>
        <w:t>. Can it be stopped? That depends on whether progressives are up to the task of defending our democracy and civil liberties from a creeping new authoritarianism.</w:t>
      </w:r>
    </w:p>
    <w:p w14:paraId="0F4DA905" w14:textId="77777777" w:rsidR="00B12801" w:rsidRDefault="00B12801" w:rsidP="00B12801"/>
    <w:p w14:paraId="3159D525" w14:textId="77777777" w:rsidR="00B12801" w:rsidRPr="00DE6C52" w:rsidRDefault="00B12801" w:rsidP="00B12801">
      <w:pPr>
        <w:rPr>
          <w:rStyle w:val="Style13ptBold"/>
          <w:b w:val="0"/>
          <w:bCs w:val="0"/>
          <w:sz w:val="16"/>
        </w:rPr>
      </w:pPr>
    </w:p>
    <w:p w14:paraId="5E52CC59" w14:textId="77777777" w:rsidR="00B12801" w:rsidRPr="00DE6C52" w:rsidRDefault="00B12801" w:rsidP="00B12801">
      <w:pPr>
        <w:rPr>
          <w:rStyle w:val="Style13ptBold"/>
          <w:sz w:val="16"/>
        </w:rPr>
      </w:pPr>
      <w:r w:rsidRPr="00DE6C52">
        <w:rPr>
          <w:rStyle w:val="Style13ptBold"/>
          <w:sz w:val="28"/>
          <w:szCs w:val="28"/>
        </w:rPr>
        <w:t xml:space="preserve">Status quo democracies response to climate </w:t>
      </w:r>
      <w:r w:rsidRPr="00DE6C52">
        <w:rPr>
          <w:rStyle w:val="Style13ptBold"/>
          <w:i/>
          <w:iCs/>
          <w:sz w:val="28"/>
          <w:szCs w:val="28"/>
          <w:u w:val="single"/>
        </w:rPr>
        <w:t>misses</w:t>
      </w:r>
      <w:r w:rsidRPr="00DE6C52">
        <w:rPr>
          <w:rStyle w:val="Style13ptBold"/>
          <w:sz w:val="28"/>
          <w:szCs w:val="28"/>
        </w:rPr>
        <w:t xml:space="preserve"> the boat – they have to </w:t>
      </w:r>
      <w:r w:rsidRPr="00DE6C52">
        <w:rPr>
          <w:rStyle w:val="Style13ptBold"/>
          <w:i/>
          <w:iCs/>
          <w:sz w:val="28"/>
          <w:szCs w:val="28"/>
          <w:u w:val="single"/>
        </w:rPr>
        <w:t>unlock</w:t>
      </w:r>
      <w:r w:rsidRPr="00DE6C52">
        <w:rPr>
          <w:rStyle w:val="Style13ptBold"/>
          <w:sz w:val="28"/>
          <w:szCs w:val="28"/>
        </w:rPr>
        <w:t xml:space="preserve"> the local level</w:t>
      </w:r>
    </w:p>
    <w:p w14:paraId="29765F5B" w14:textId="77777777" w:rsidR="00B12801" w:rsidRPr="00DE6C52" w:rsidRDefault="00B12801" w:rsidP="00B12801">
      <w:pPr>
        <w:rPr>
          <w:rStyle w:val="Style13ptBold"/>
          <w:b w:val="0"/>
          <w:bCs w:val="0"/>
          <w:sz w:val="24"/>
        </w:rPr>
      </w:pPr>
      <w:r w:rsidRPr="00DE6C52">
        <w:rPr>
          <w:rStyle w:val="Style13ptBold"/>
          <w:sz w:val="24"/>
        </w:rPr>
        <w:t>Farmer 10-7</w:t>
      </w:r>
      <w:r w:rsidRPr="00DE6C52">
        <w:rPr>
          <w:rStyle w:val="Style13ptBold"/>
          <w:b w:val="0"/>
          <w:sz w:val="24"/>
        </w:rPr>
        <w:t xml:space="preserve"> [Paul Farmer is co-founder and chief strategist of Partners in Health The New York Times, 10-7-2021, accessed on 10-27-2021, The New York Times, "Seeking Solutions to Global Challenges", </w:t>
      </w:r>
      <w:hyperlink r:id="rId7" w:history="1">
        <w:r w:rsidRPr="00DE6C52">
          <w:rPr>
            <w:rStyle w:val="Hyperlink"/>
            <w:sz w:val="24"/>
          </w:rPr>
          <w:t>https://www.nytimes.com/2021/10/07/world/global-challenge-solutions.html</w:t>
        </w:r>
      </w:hyperlink>
      <w:r w:rsidRPr="00DE6C52">
        <w:rPr>
          <w:rStyle w:val="Style13ptBold"/>
          <w:b w:val="0"/>
          <w:sz w:val="24"/>
        </w:rPr>
        <w:t>] //</w:t>
      </w:r>
      <w:proofErr w:type="spellStart"/>
      <w:r w:rsidRPr="00DE6C52">
        <w:rPr>
          <w:rStyle w:val="Style13ptBold"/>
          <w:b w:val="0"/>
          <w:sz w:val="24"/>
        </w:rPr>
        <w:t>aaditg</w:t>
      </w:r>
      <w:proofErr w:type="spellEnd"/>
    </w:p>
    <w:p w14:paraId="3D34E48D" w14:textId="77777777" w:rsidR="00B12801" w:rsidRPr="00DE6C52" w:rsidRDefault="00B12801" w:rsidP="00B12801">
      <w:pPr>
        <w:rPr>
          <w:rStyle w:val="Style13ptBold"/>
          <w:b w:val="0"/>
          <w:bCs w:val="0"/>
          <w:sz w:val="12"/>
        </w:rPr>
      </w:pPr>
      <w:r w:rsidRPr="00DE6C52">
        <w:rPr>
          <w:rStyle w:val="Style13ptBold"/>
          <w:b w:val="0"/>
          <w:sz w:val="12"/>
        </w:rPr>
        <w:t xml:space="preserve">This is an article from World Review: The State of Democracy, a special section that examines global policy and affairs, and is published in conjunction with the annual Athens Democracy Forum. </w:t>
      </w:r>
      <w:r w:rsidRPr="00DE6C52">
        <w:rPr>
          <w:rStyle w:val="StyleUnderline"/>
        </w:rPr>
        <w:t xml:space="preserve">For three days last week, </w:t>
      </w:r>
      <w:r w:rsidRPr="00DE6C52">
        <w:rPr>
          <w:rStyle w:val="StyleUnderline"/>
          <w:highlight w:val="green"/>
        </w:rPr>
        <w:t>global leaders met</w:t>
      </w:r>
      <w:r w:rsidRPr="00DE6C52">
        <w:rPr>
          <w:rStyle w:val="StyleUnderline"/>
        </w:rPr>
        <w:t xml:space="preserve"> in Athens to </w:t>
      </w:r>
      <w:r w:rsidRPr="00DE6C52">
        <w:rPr>
          <w:rStyle w:val="StyleUnderline"/>
          <w:highlight w:val="green"/>
        </w:rPr>
        <w:t xml:space="preserve">discuss the challenges democratic governments face </w:t>
      </w:r>
      <w:r w:rsidRPr="00DE6C52">
        <w:rPr>
          <w:rStyle w:val="StyleUnderline"/>
        </w:rPr>
        <w:t>around the world</w:t>
      </w:r>
      <w:r w:rsidRPr="00DE6C52">
        <w:rPr>
          <w:rStyle w:val="Style13ptBold"/>
          <w:b w:val="0"/>
          <w:sz w:val="12"/>
        </w:rPr>
        <w:t xml:space="preserve"> — from climate change to social inequality to polarized politics, fraying economic systems and a fraught relationship with technology. In its ninth year, the Athens Democracy Forum, with a theme of “Resilience and Renewal” this time, explored the lessons learned from the overlapping crises and considered ways to manage the economic and social fallout and accomplish the formidable tasks ahead. Here are excerpts from some of the panel discussions, all of which have been edited and condensed. Health care as a human right Dr. Paul Farmer is co-founder and chief strategist of Partners in Health, dedicated to community-based health care and treatment, especially focused on resource-stretched and starved areas and countries; chairman of the department of global health and social medicine at Harvard Medical School; and chief of the division of global health equity at Brigham and Women’s Hospital in Boston. He talked to Patrick Healy of The New York Times. MR. HEALY Paul, you’ve been working to expand and improve health care across the globe for nearly 40 years. I’m wondering, how much closer are we to global acceptance of health as a human right compared with when you really started this work in the 1980s? MR. FARMER I would say we’re closer now than we’ve ever been before in my lifetime, in any case. And that’s including in the United States, where health care has not been traditionally considered a right. We’re seeing it across Asia, in parts of Latin America, in Europe. And a lot of this has spurred by the dramatic events of the last 18 months, I think. Seeing what it’s like to get through a pandemic when you don’t have a strong safety net has been an object lesson for many. MR. HEALY In terms of the pandemic — take the United States, for instance — there is still, to some degree, a difference of opinion in terms of responsibilities for what the federal government should do, what states should do, what localities should do, what kind of rules should even be in place. And it feels like health care as a human right sometimes isn’t enough of that conversation. Why do you think that is still the case in the United States and some other countries? MR. FARMER I think it’s just one of many paradigms that can be </w:t>
      </w:r>
      <w:proofErr w:type="spellStart"/>
      <w:r w:rsidRPr="00DE6C52">
        <w:rPr>
          <w:rStyle w:val="Style13ptBold"/>
          <w:b w:val="0"/>
          <w:sz w:val="12"/>
        </w:rPr>
        <w:t>use</w:t>
      </w:r>
      <w:proofErr w:type="spellEnd"/>
      <w:r w:rsidRPr="00DE6C52">
        <w:rPr>
          <w:rStyle w:val="Style13ptBold"/>
          <w:b w:val="0"/>
          <w:sz w:val="12"/>
        </w:rPr>
        <w:t xml:space="preserve"> to promote health equity. The others — for example, public health as a public good — are important as well. The idea that there are certain things that a federal government takes responsibility for. And many of the places where I’ve worked, for example in Rwanda, where the real impetus for investing in a national health insurance system and the rollout of a care delivery system, has also been premised on the notion that this is the best way to break the cycle of poverty and disease. So whether you’re looking at health as a human right or public health as a public good, or as health safety nets as a way to break the cycle of poverty and disease, they’re all leading in the right direction. MR. HEALY Does it surprise you that there has not been over the last 18 months more of a consensus in the United States and some countries of how to approach not just the treatment of Covid but the cost and expense of health care, especially for people who have faced inequities in the health care system before? Or is that lack of consensus just part of, in some ways, a functioning democracy? How do you see that? MR. FARMER Our struggle between federalism and local rule has been going on for some time. And what we have to reckon with as a nation is, why have we done so uniquely poorly in responding to Covid? After all, we have more resources than most places in the world. And part of that has to do with our patchwork health delivery system, our patchwork health insurance systems, which are also a reflection of this longstanding tension. Yes, there are some cultural issues about notions of libertarianism, a history of hostility to government efforts to intrude in people’s lives. MR. HEALY Paul, you’ve been involved for years in partnerships — public, private, the donor community, governments — to bring health care resources, clinical support, to countries around the world. What do you think President Biden and the Biden administration need to do to deal with the global vaccine need and campaign? Because there is a real debate in the United States about whether more people who’ve had the shot need boosters, or whether more can be done for other countries. MR. FARMER First of all, I do want to say on many scores I think the Biden administration is off to a pretty robust start. Obviously, our criterion for defining success is the high rate of vaccination. And we don’t have that. Some of the specific issues are around technology transfer so that there can be manufacturing of vaccines, particularly on the continent of Africa, I would say. There, you have a setting where there is a total reliance on imports of vaccine — 99 percent of the vaccines used in Africa are imported — and also a very low level of uptake of vaccination that cannot be blamed on hesitancy unless we’re talking about elite hesitancy to put in place mechanisms that would roll out the vaccine. So there’s an area of manufacturing tech transfer where the Biden administration could do more. Donations are still not working as a means of vaccinating large parts of Africa. The multilateral mechanisms haven’t functioned well enough. So there are lots of areas, I believe, where the administration can make vaccine equity and vaccine diplomacy central. I also think that there are places nearby the United States, like Haiti, which has been struggling with political disruption, natural disasters and now a wave of refugees being returned to the middle of a crisis. These are also settings in which we should do a better job making sure we can help on the Covid front, but also on the many other challenges that are facing Haiti. And it varies from place to place. The will to confront climate change It’s far more dangerous than the coronavirus and more permanent. So why is it so hard for governments and individuals to adopt a sense of urgency about climate change? What alliances need to be built among philanthropists, corporations, activists and policymakers to change course? Panelists: Ivan </w:t>
      </w:r>
      <w:proofErr w:type="spellStart"/>
      <w:r w:rsidRPr="00DE6C52">
        <w:rPr>
          <w:rStyle w:val="Style13ptBold"/>
          <w:b w:val="0"/>
          <w:sz w:val="12"/>
        </w:rPr>
        <w:t>Tse</w:t>
      </w:r>
      <w:proofErr w:type="spellEnd"/>
      <w:r w:rsidRPr="00DE6C52">
        <w:rPr>
          <w:rStyle w:val="Style13ptBold"/>
          <w:b w:val="0"/>
          <w:sz w:val="12"/>
        </w:rPr>
        <w:t xml:space="preserve">, president, </w:t>
      </w:r>
      <w:proofErr w:type="spellStart"/>
      <w:r w:rsidRPr="00DE6C52">
        <w:rPr>
          <w:rStyle w:val="Style13ptBold"/>
          <w:b w:val="0"/>
          <w:sz w:val="12"/>
        </w:rPr>
        <w:t>Tse</w:t>
      </w:r>
      <w:proofErr w:type="spellEnd"/>
      <w:r w:rsidRPr="00DE6C52">
        <w:rPr>
          <w:rStyle w:val="Style13ptBold"/>
          <w:b w:val="0"/>
          <w:sz w:val="12"/>
        </w:rPr>
        <w:t xml:space="preserve"> Foundation; Matt Brittin, president, EMEA Business &amp; Operations, Google; and Philip Glanville, mayor of Hackney borough of London. Moderated by Liz Alderman, chief European business correspondent, The New York Times. MS. ALDERMAN </w:t>
      </w:r>
      <w:r w:rsidRPr="00DE6C52">
        <w:rPr>
          <w:rStyle w:val="StyleUnderline"/>
        </w:rPr>
        <w:t>Obviously, climate change is one of the No. 1 issues that governments are tackling. We’ve got COP26 [United Nations Climate Change Conference] coming up very shortly in Glasgow.</w:t>
      </w:r>
      <w:r w:rsidRPr="00DE6C52">
        <w:rPr>
          <w:rStyle w:val="Style13ptBold"/>
          <w:b w:val="0"/>
          <w:sz w:val="12"/>
        </w:rPr>
        <w:t xml:space="preserve"> </w:t>
      </w:r>
      <w:r w:rsidRPr="00DE6C52">
        <w:rPr>
          <w:rStyle w:val="Emphasis"/>
        </w:rPr>
        <w:t xml:space="preserve">Local and national governments in countries around the world have been making commitments, but </w:t>
      </w:r>
      <w:r w:rsidRPr="00DE6C52">
        <w:rPr>
          <w:rStyle w:val="Emphasis"/>
          <w:highlight w:val="green"/>
        </w:rPr>
        <w:t>there’s</w:t>
      </w:r>
      <w:r w:rsidRPr="00DE6C52">
        <w:rPr>
          <w:rStyle w:val="Emphasis"/>
        </w:rPr>
        <w:t xml:space="preserve"> </w:t>
      </w:r>
      <w:r w:rsidRPr="00DE6C52">
        <w:rPr>
          <w:rStyle w:val="Emphasis"/>
          <w:highlight w:val="green"/>
        </w:rPr>
        <w:t>much more to do</w:t>
      </w:r>
      <w:r w:rsidRPr="00DE6C52">
        <w:rPr>
          <w:rStyle w:val="Emphasis"/>
        </w:rPr>
        <w:t>.</w:t>
      </w:r>
      <w:r w:rsidRPr="00DE6C52">
        <w:rPr>
          <w:rStyle w:val="Style13ptBold"/>
          <w:b w:val="0"/>
          <w:sz w:val="12"/>
        </w:rPr>
        <w:t xml:space="preserve"> Mayor Glanville, one of the questions is what more is it that governments can do to press this forward? You’re helping lead a new green deal. Tell us what has gone right in the initiatives that you have taken, and what isn’t going right, what more it is that you need to do that could also be a model for other cities. MR. GLANVILLE I firmly believe that </w:t>
      </w:r>
      <w:r w:rsidRPr="00DE6C52">
        <w:rPr>
          <w:rStyle w:val="Emphasis"/>
          <w:highlight w:val="green"/>
        </w:rPr>
        <w:t>it is the local level you have to unlock to ensure</w:t>
      </w:r>
      <w:r w:rsidRPr="00DE6C52">
        <w:rPr>
          <w:rStyle w:val="Emphasis"/>
        </w:rPr>
        <w:t xml:space="preserve"> that </w:t>
      </w:r>
      <w:r w:rsidRPr="00DE6C52">
        <w:rPr>
          <w:rStyle w:val="Emphasis"/>
          <w:highlight w:val="green"/>
        </w:rPr>
        <w:t>we get</w:t>
      </w:r>
      <w:r w:rsidRPr="00DE6C52">
        <w:rPr>
          <w:rStyle w:val="Emphasis"/>
        </w:rPr>
        <w:t xml:space="preserve"> not just the </w:t>
      </w:r>
      <w:r w:rsidRPr="00DE6C52">
        <w:rPr>
          <w:rStyle w:val="Emphasis"/>
          <w:highlight w:val="green"/>
        </w:rPr>
        <w:t>action</w:t>
      </w:r>
      <w:r w:rsidRPr="00DE6C52">
        <w:rPr>
          <w:rStyle w:val="Emphasis"/>
        </w:rPr>
        <w:t xml:space="preserve"> on climate change that we want to see, </w:t>
      </w:r>
      <w:r w:rsidRPr="00DE6C52">
        <w:rPr>
          <w:rStyle w:val="Emphasis"/>
          <w:highlight w:val="green"/>
        </w:rPr>
        <w:t>but the change in our communities</w:t>
      </w:r>
      <w:r w:rsidRPr="00DE6C52">
        <w:rPr>
          <w:rStyle w:val="Emphasis"/>
        </w:rPr>
        <w:t xml:space="preserve">, the nature-led recovery that we want, and that also we involve the citizen level in that work. </w:t>
      </w:r>
      <w:r w:rsidRPr="00DE6C52">
        <w:rPr>
          <w:rStyle w:val="Emphasis"/>
          <w:highlight w:val="green"/>
        </w:rPr>
        <w:t>Failure to do that, we will miss the opportunity</w:t>
      </w:r>
      <w:r w:rsidRPr="00DE6C52">
        <w:rPr>
          <w:rStyle w:val="Emphasis"/>
        </w:rPr>
        <w:t xml:space="preserve"> for social justice, green recovery and green jobs.</w:t>
      </w:r>
      <w:r w:rsidRPr="00DE6C52">
        <w:rPr>
          <w:rStyle w:val="Style13ptBold"/>
          <w:b w:val="0"/>
          <w:sz w:val="12"/>
        </w:rPr>
        <w:t xml:space="preserve"> And what we’ve been doing in London is to think about how we can reimagine the city away from the private car. And there are obviously people who are involved in electric-vehicle transition, and that is an absolutely important act. The problem is, if we just do that we’re transitioning a society based around the private car. Already in Britain, </w:t>
      </w:r>
      <w:r w:rsidRPr="00DE6C52">
        <w:rPr>
          <w:rStyle w:val="Emphasis"/>
        </w:rPr>
        <w:t>land-</w:t>
      </w:r>
      <w:r w:rsidRPr="00DE6C52">
        <w:rPr>
          <w:rStyle w:val="Emphasis"/>
          <w:highlight w:val="green"/>
        </w:rPr>
        <w:t>transport emissions have overtaken energy contribution</w:t>
      </w:r>
      <w:r w:rsidRPr="00DE6C52">
        <w:rPr>
          <w:rStyle w:val="Emphasis"/>
        </w:rPr>
        <w:t xml:space="preserve"> to climate change</w:t>
      </w:r>
      <w:r w:rsidRPr="00DE6C52">
        <w:rPr>
          <w:rStyle w:val="Style13ptBold"/>
          <w:b w:val="0"/>
          <w:sz w:val="12"/>
        </w:rPr>
        <w:t xml:space="preserve">. And there’s some really stark statistics at a national level. Before Covid every morning 36 million seats in cars were unfilled. So people are driving all around the country, and there are 36 million cars. The average occupancy of a car is 1.2 people. So if we simply take that old model and apply it to a new model, we’re going to invest far too much in E.V.s. </w:t>
      </w:r>
      <w:r w:rsidRPr="00DE6C52">
        <w:rPr>
          <w:rStyle w:val="StyleUnderline"/>
        </w:rPr>
        <w:t>So we have been taking the steps in the city to invest in active travel. So it’s thinking about how we restrict private car use and the most polluting vehicles.</w:t>
      </w:r>
      <w:r w:rsidRPr="00DE6C52">
        <w:rPr>
          <w:rStyle w:val="Style13ptBold"/>
          <w:b w:val="0"/>
          <w:sz w:val="12"/>
        </w:rPr>
        <w:t xml:space="preserve"> London-wide that’s represented by the </w:t>
      </w:r>
      <w:proofErr w:type="spellStart"/>
      <w:r w:rsidRPr="00DE6C52">
        <w:rPr>
          <w:rStyle w:val="Style13ptBold"/>
          <w:b w:val="0"/>
          <w:sz w:val="12"/>
        </w:rPr>
        <w:t>Ultra Low</w:t>
      </w:r>
      <w:proofErr w:type="spellEnd"/>
      <w:r w:rsidRPr="00DE6C52">
        <w:rPr>
          <w:rStyle w:val="Style13ptBold"/>
          <w:b w:val="0"/>
          <w:sz w:val="12"/>
        </w:rPr>
        <w:t xml:space="preserve"> Emission Zone, which is the mayor of London’s plan to effectively charge the most polluting vehicles to come into the center. But </w:t>
      </w:r>
      <w:r w:rsidRPr="00DE6C52">
        <w:rPr>
          <w:rStyle w:val="StyleUnderline"/>
        </w:rPr>
        <w:t>my borough in Hackney sits just outside the city center, and it has some of the lowest car ownership anywhere in Britain. Some of the highest number, if not the highest number, of trips taken by walking, cycling and public transport. But it also has some of the worst air</w:t>
      </w:r>
      <w:r w:rsidRPr="00DE6C52">
        <w:rPr>
          <w:rStyle w:val="Style13ptBold"/>
          <w:b w:val="0"/>
          <w:sz w:val="12"/>
        </w:rPr>
        <w:t xml:space="preserve">. So we’ve been introducing low-traffic neighborhoods, which is where you don’t close roads permanently, but you restrict through-traffic access. And we’re seeing the impact on air quality, the taking up of walking and cycling. And you also start to get the chance to reimagine what roads can be, so you can de-pave, you can create parklets, you can do urban tree planting, changing what the city is, but also improving its resilience. We’re seeing increased flooding in Europe, fires here in Greece, we’ve seen the impact of heat. The solutions to that are not concrete and car-based. We need to reimagine what our streets can be and make sure that they’re ready for that transition. It is about being more ambitious than just transitioning existing ways of the transport economy into something far more better and sustainable. We were in a session this morning that was looking for the big idea. And then you have the practical role of elected politicians who have to take their communities with them, and to be frank, we have to win elections to show that leadership. I think it’s absolutely important though that we show that leadership, but we also invest in the coproduction. So there’s platforms like Commonplace in the U.K., where you’re allowed to go out there and talk about what you like about an area, what you would like to change, how are the different ways of travel impacting on individual lives? There’s also that sense — and I have it all the time talking as a politician-citizen — I’m not asking everyone to get on a bike. Not everyone can, not everyone is able to, there are issues of disability and equality. What I’m saying is if you are driving around in a private car you should be considering a bike. That frees road space. The bus is an incredibly important tool here. We need bus prioritization in cities. We need the affordability of public transportation to be invested in. And I think that’s what we’re doing in London is having a holistic approach. It’s walking, it’s cycling, it’s scooting, it’s personal mobility. All of that has a part to play. And if it just becomes a sort of young-people-on-bikes debate vs. people who might have disability or large families in cars, we can’t allow that to happen. MS. ALDERMAN Let me pivot off that to Matt. Matt, Google has taken huge strides as a company to reduce its carbon footprint. But besides that in terms of searches — the searches that you all see with regard to climate change — can you talk to us about what the top issues seem to be on people’s minds based on what you are observing? Is there any sort of, backlash or resistance among citizens who recognize that really the only way to deal with climate change is on an individual basis through their own actions, but whose lives would have to be changed fairly dramatically by no longer driving their cars if they’re the only person in them. MR. BRITTIN I think it’s very clear governments, companies and communities have to work together to tackle these challenges. </w:t>
      </w:r>
      <w:r w:rsidRPr="00DE6C52">
        <w:rPr>
          <w:rStyle w:val="StyleUnderline"/>
        </w:rPr>
        <w:t xml:space="preserve">What we see in consumers searching over the last five years, we’ve seen nearly five times the volume of searches for sustainable goods. If you look at the Edelman Trust Barometer, you see that </w:t>
      </w:r>
      <w:r w:rsidRPr="00DE6C52">
        <w:rPr>
          <w:rStyle w:val="StyleUnderline"/>
          <w:highlight w:val="green"/>
        </w:rPr>
        <w:t>over 70 percent of people are concerned</w:t>
      </w:r>
      <w:r w:rsidRPr="00DE6C52">
        <w:rPr>
          <w:rStyle w:val="StyleUnderline"/>
        </w:rPr>
        <w:t xml:space="preserve"> or fearful </w:t>
      </w:r>
      <w:r w:rsidRPr="00DE6C52">
        <w:rPr>
          <w:rStyle w:val="StyleUnderline"/>
          <w:highlight w:val="green"/>
        </w:rPr>
        <w:t>about</w:t>
      </w:r>
      <w:r w:rsidRPr="00DE6C52">
        <w:rPr>
          <w:rStyle w:val="StyleUnderline"/>
        </w:rPr>
        <w:t xml:space="preserve"> the consequences of the </w:t>
      </w:r>
      <w:r w:rsidRPr="00DE6C52">
        <w:rPr>
          <w:rStyle w:val="StyleUnderline"/>
          <w:highlight w:val="green"/>
        </w:rPr>
        <w:t>climate crisis</w:t>
      </w:r>
      <w:r w:rsidRPr="00DE6C52">
        <w:rPr>
          <w:rStyle w:val="StyleUnderline"/>
        </w:rPr>
        <w:t>.</w:t>
      </w:r>
      <w:r w:rsidRPr="00DE6C52">
        <w:rPr>
          <w:rStyle w:val="Style13ptBold"/>
          <w:b w:val="0"/>
          <w:sz w:val="12"/>
        </w:rPr>
        <w:t xml:space="preserve"> So we definitely see people turning to information sources to try to make smarter choices. That’s one thing we’re trying to do is help people to be better informed about smarter choices. Second thing for us is the tools that we build. So obviously there are the consumer tools that you know about, like how to insulate your home, or how to find a healthier way to get to work. So working with cities like Hackney, or I was looking at a project yesterday in Kampala [Uganda] where we’re supporting local engineers to collect data via air sensors about where pollution sits. And I think there’s a big piece here around getting data that allows local decision makers, communities and families to manage their situations better. MS. ALDERMAN Ivan, as head of the TSE Foundation, talk to us about the role of culture in the overall climate change, not only the debate, but the role that culture is playing and can play in raising the level of consciousness not only among individuals, but among our leaders about tackling climate change in a better, more purposeful way. MR. TSE I think that there is greater alignment now between governments and consumers. And some of the questions that we look at is how does the cultural sector help move the conversation forward from here? I think we’re ready to focus more on the adaptation side because we realize that climate change is already happening. And I think that we need to develop a lifestyle that helps us adapt to it. The example that we have in the past is the quit smoking/nonsmoking movement, which was a multipronged effort that fundamentally changed the definition of smoking. </w:t>
      </w:r>
      <w:r w:rsidRPr="00DE6C52">
        <w:rPr>
          <w:rStyle w:val="Emphasis"/>
        </w:rPr>
        <w:t xml:space="preserve">It strikes me that it’s not that we don’t really know what to do about climate. What </w:t>
      </w:r>
      <w:r w:rsidRPr="00DE6C52">
        <w:rPr>
          <w:rStyle w:val="Emphasis"/>
          <w:highlight w:val="green"/>
        </w:rPr>
        <w:t>we lack</w:t>
      </w:r>
      <w:r w:rsidRPr="00DE6C52">
        <w:rPr>
          <w:rStyle w:val="Emphasis"/>
        </w:rPr>
        <w:t xml:space="preserve"> is a </w:t>
      </w:r>
      <w:r w:rsidRPr="00DE6C52">
        <w:rPr>
          <w:rStyle w:val="Emphasis"/>
          <w:highlight w:val="green"/>
        </w:rPr>
        <w:t>collective sense of ethics and the political will to get there</w:t>
      </w:r>
      <w:r w:rsidRPr="00DE6C52">
        <w:rPr>
          <w:rStyle w:val="Style13ptBold"/>
          <w:b w:val="0"/>
          <w:sz w:val="12"/>
        </w:rPr>
        <w:t xml:space="preserve">. And that’s not something that, perhaps, our minds can fix by themselves. And so what </w:t>
      </w:r>
      <w:r w:rsidRPr="00DE6C52">
        <w:rPr>
          <w:rStyle w:val="Emphasis"/>
          <w:highlight w:val="green"/>
        </w:rPr>
        <w:t>we need to</w:t>
      </w:r>
      <w:r w:rsidRPr="00DE6C52">
        <w:rPr>
          <w:rStyle w:val="Emphasis"/>
        </w:rPr>
        <w:t xml:space="preserve"> do is essentially </w:t>
      </w:r>
      <w:r w:rsidRPr="00DE6C52">
        <w:rPr>
          <w:rStyle w:val="Emphasis"/>
          <w:highlight w:val="green"/>
        </w:rPr>
        <w:t>amplify the human spirit</w:t>
      </w:r>
      <w:r w:rsidRPr="00DE6C52">
        <w:rPr>
          <w:rStyle w:val="Emphasis"/>
        </w:rPr>
        <w:t xml:space="preserve"> </w:t>
      </w:r>
      <w:r w:rsidRPr="00DE6C52">
        <w:rPr>
          <w:rStyle w:val="Emphasis"/>
          <w:highlight w:val="green"/>
        </w:rPr>
        <w:t>so</w:t>
      </w:r>
      <w:r w:rsidRPr="00DE6C52">
        <w:rPr>
          <w:rStyle w:val="Emphasis"/>
        </w:rPr>
        <w:t xml:space="preserve"> that </w:t>
      </w:r>
      <w:r w:rsidRPr="00DE6C52">
        <w:rPr>
          <w:rStyle w:val="Emphasis"/>
          <w:highlight w:val="green"/>
        </w:rPr>
        <w:t>we can address climate change from a different perspective</w:t>
      </w:r>
      <w:r w:rsidRPr="00DE6C52">
        <w:rPr>
          <w:rStyle w:val="Emphasis"/>
        </w:rPr>
        <w:t xml:space="preserve"> and according to a different logic</w:t>
      </w:r>
      <w:r w:rsidRPr="00DE6C52">
        <w:rPr>
          <w:rStyle w:val="Style13ptBold"/>
          <w:b w:val="0"/>
          <w:sz w:val="12"/>
        </w:rPr>
        <w:t xml:space="preserve">. Astronauts who’ve come back have called this the “overview effect.” And so we may have to design a gateway so that climate change triggers a fundamental immune response. The danger of deep fakes As deep fakes and other manipulated media become more sophisticated and cheaper to produce, people outside the world of tech are experimenting with them. For some creators, they can be powerful tools for expression. But they can also be used to influence people and sway opinions. Does the mere fact of calling something “art” give people creative license to toy with reality? How do we prepare and protect ourselves, our institutions and our democracies when seeing is no longer believing? Panelists: Toomas Hendrik Ilves, former president, Estonia; Barnaby Francis (Bill Posters), artist, researcher, author and facilitator; and Ashley Tolbert, senior security engineer, Netflix. Moderator: Farah Nayeri, a culture reporter for The New York Times. MS. NAYERI I think deep fakes first came to the general public’s attention in 2017 when there were a huge number of videos of celebrities and actors engaging in pornographic acts, which they actually never did in real life, going viral. And so this whole conversation, this whole debate, started getting inflamed right around that time. And nowadays, from what I understand, just about anybody can create a deep fake. Barnaby, let me turn to you. I know that your artist name is Bill Posters. I wanted to get you to talk about the concept of deep fakes. Because for you, it’s a way of making art, it’s an art form, and I understand that art is about artifice and art is about representing people in a kind of make-believe way. But do you understand the democratic implications or the political implications of the art that you make? MR. FRANCIS So I created a series of artworks called “Big Data Public Faces” with a collaborator, Daniel Howe. They included a fake video of Mark Zuckerberg of Facebook and various celebrities. The artworks were picked up, went viral and created a furor around the issues that our artwork is connected with, right? Which is about disinformation and misinformation and the way that truth is distributed online, or how our perceptions can be altered by various forms of technologies that are using new media like this. We use the deep fake as a form of that. MS. NAYERI But then, you can get someone who watches a snippet of your Zuckerberg video in which he’s saying some very ominous things and really believe that Mark said that, run with it and run it on other platforms. MR. FRANCIS Yeah, of course it’s possible, absolutely. MS. NAYERI That you’re making art, and art in the artistic context is fine, but then when taken out of the artistic context there are all kinds of dangers. MR. FRANCIS Absolutely. And that is true for any form of information that’s shared in any forum or information ecosystem online, right? Whether that’s misquoted, whether that’s misrepresented, etc. So the real kind of key component here is literacy and context. So anything that I share online is contextualized as pieces of contemporary art, you know conceptual art pieces. So there’s always that kind of transparency in relation to the media that’s being shared, right? Unfortunately, we don’t get that in many of the forums or contexts of information that’s shared online as well. MS. NAYERI Toomas Hendrik Ilves, you’re the former president of Estonia. And Forbes magazine said that while you were running things, Estonia was the most digitally savvy country on earth. You led a digital revolution in your country, and my understanding is that nowadays it’s possible in Estonia to be identified through facial-recognition technology — or not really? I mean, how digital is Estonia? MR. ILVES In Estonia, all public services, or all interactions between the citizen and the state, can be done digitally, except for getting married, getting divorced, and selling or buying physical property, which is not a bad idea given that two Russian Mafiosi bought apartments in Trump Tower in the U.S. through anonymous [shell] companies. Everything else you can do online. Last year, when in January I read an article in your newspaper about basically there was a backlog of 3.5 million passport applications after two months of Covid, I said, why a backlog? Well, it was because the offices were closed. Whereas when I go to Estonia I had to renew my passport, I just go online. I had to upload a new picture because, you know, less hair and more gray, but other than that it was the same. And everything else has stayed the same. I didn’t have to fill anything out. That’s what we do. But in terms of facial recognition, no, not much. But on deep fakes I’m much more worried. MS. NAYERI If your country is working with facial-recognition technology, let’s say somebody pretends they’re me and they make a video of me doing something criminal, do you know what I mean? MR. ILVES I think it’s worse than that. I think basically the rise of deep fakes, unlike photography, Photoshopping, because of the movement involved and because you can do it with voice and video, is that it really strikes at the empiricist basis of democracy. MS. NAYERI Why do you think that’s a threat to democracy? MR. ILVES Because you can undermine basically anything. You make a fake video of a politician taking a bribe, you can completely discredit people who have been legitimately elected by creating deep fakes. And the problem is the technological solutions to fighting that are fairly limited. So we’re going to have to actually school people to not believe what they see. MS. TOLBERT I share the belief that deep fakes are worrisome. Although I do stand in the middle of this line that deep fakes are artful, right? So synthesized media, it is a form of art, and it’s been around since the 19th century. But when you step outside of the bounds of that art there are catastrophic risks to deep fakes. A well-timed deep fake can have real impact on an election, on someone’s reputation. So you’re essentially borrowing influence for a momentary motive. And then, once that seed is planted, it’s almost irreversible to basically go back and revert this spread of instant knowledge. So for me it’s the virality, it’s the fact that this line of disinformation and deep fakes, is just too powerful. The economy the pandemic broke The ravages of the pandemic have profoundly changed how we work, buy and sell. As we rebuild our economies, should we be focused on a “great reset” to economic models responsible for obscene gaps between rich and poor, or should we use this opportunity to build back better? What could a new economic model actually look like? What kinds of partnerships are needed between the public and private sectors to actually make it happen? </w:t>
      </w:r>
      <w:proofErr w:type="spellStart"/>
      <w:r w:rsidRPr="00DE6C52">
        <w:rPr>
          <w:rStyle w:val="Style13ptBold"/>
          <w:b w:val="0"/>
          <w:sz w:val="12"/>
        </w:rPr>
        <w:t>Paanelists</w:t>
      </w:r>
      <w:proofErr w:type="spellEnd"/>
      <w:r w:rsidRPr="00DE6C52">
        <w:rPr>
          <w:rStyle w:val="Style13ptBold"/>
          <w:b w:val="0"/>
          <w:sz w:val="12"/>
        </w:rPr>
        <w:t xml:space="preserve">: Loukas </w:t>
      </w:r>
      <w:proofErr w:type="spellStart"/>
      <w:r w:rsidRPr="00DE6C52">
        <w:rPr>
          <w:rStyle w:val="Style13ptBold"/>
          <w:b w:val="0"/>
          <w:sz w:val="12"/>
        </w:rPr>
        <w:t>Tsoukalis</w:t>
      </w:r>
      <w:proofErr w:type="spellEnd"/>
      <w:r w:rsidRPr="00DE6C52">
        <w:rPr>
          <w:rStyle w:val="Style13ptBold"/>
          <w:b w:val="0"/>
          <w:sz w:val="12"/>
        </w:rPr>
        <w:t xml:space="preserve">, president of the </w:t>
      </w:r>
      <w:proofErr w:type="spellStart"/>
      <w:r w:rsidRPr="00DE6C52">
        <w:rPr>
          <w:rStyle w:val="Style13ptBold"/>
          <w:b w:val="0"/>
          <w:sz w:val="12"/>
        </w:rPr>
        <w:t>board,Eliamep</w:t>
      </w:r>
      <w:proofErr w:type="spellEnd"/>
      <w:r w:rsidRPr="00DE6C52">
        <w:rPr>
          <w:rStyle w:val="Style13ptBold"/>
          <w:b w:val="0"/>
          <w:sz w:val="12"/>
        </w:rPr>
        <w:t xml:space="preserve">; Azeem Azhar, founder, Exponential View; and Hervé </w:t>
      </w:r>
      <w:proofErr w:type="spellStart"/>
      <w:r w:rsidRPr="00DE6C52">
        <w:rPr>
          <w:rStyle w:val="Style13ptBold"/>
          <w:b w:val="0"/>
          <w:sz w:val="12"/>
        </w:rPr>
        <w:t>Berville</w:t>
      </w:r>
      <w:proofErr w:type="spellEnd"/>
      <w:r w:rsidRPr="00DE6C52">
        <w:rPr>
          <w:rStyle w:val="Style13ptBold"/>
          <w:b w:val="0"/>
          <w:sz w:val="12"/>
        </w:rPr>
        <w:t xml:space="preserve">, member of French Parliament. Moderator: Liz Alderman, chief European business correspondent, The New York Times. MS. ALDERMAN One of the things we’ve heard frequently since the pandemic broke out was talk about how countries would steer not only through the health crisis, but also grow back from the massive economic crisis. So this mantra of “building back better” has become a new, in many ways, political catchphrase for an agenda that basically aims to better protect public services, tackle inequality and create a more shockproof economy while tackling climate change. </w:t>
      </w:r>
      <w:proofErr w:type="spellStart"/>
      <w:r w:rsidRPr="00DE6C52">
        <w:rPr>
          <w:rStyle w:val="Style13ptBold"/>
          <w:b w:val="0"/>
          <w:sz w:val="12"/>
        </w:rPr>
        <w:t>Loukis</w:t>
      </w:r>
      <w:proofErr w:type="spellEnd"/>
      <w:r w:rsidRPr="00DE6C52">
        <w:rPr>
          <w:rStyle w:val="Style13ptBold"/>
          <w:b w:val="0"/>
          <w:sz w:val="12"/>
        </w:rPr>
        <w:t xml:space="preserve">, since we’re here in Greece, you know this is a country like many others in Europe and around the world that has been recovering from an economic crisis, only to be hit by Covid. But now we are seeing a kind of major effort in this country to build back better. For example, you’ve got the digitalization of public services, building investments for a green economy and a major E.U. recovery plan. But is it possible to shockproof Greece or really any other country against future calamities? MR. TSOUKALIS Surely not. I mean, first of all, let us remember that Greece went through a hellish decade, an economic crisis that led to a reduction of Greek G.D.P. by 25 percent — unprecedented for any developed country in the (postwar period. And then hit by a pandemic. Greece has been recovering and it’s now in the process of not only recovering, but also accelerating the digital and the green transformation of the economy, with the help of the European recovery program. And this is one factor that makes a huge difference with the way Europe and the European Union in particular try to tackle, or not tackle, the two crises. With the euro crisis, Europe took a long time and basically did very little, insisting on the economics of austerity, which worsened the problem in virtually the whole of Europe. Now with the pandemic, European political leaders luckily realized that if they repeated the same experience they had with the euro crisis the risk of the European Union splitting apart would be very high. So that’s why we ended up with an extremely ambitious recovery program, which also leads to the first mutualization of European debt, which is not exactly the (Hamiltonian) moment for Europe, but it’s just an important first step. MS. ALDERMAN Azeem, obviously one of the major elements in helping to sustain any kind of recovery from the pandemic has to do with the quality of jobs and basically the way companies are operating in society. We’ve seen divisions in society open up, with inequalities becoming even greater since the pandemic started. And you had a column in Wired magazine recently titled “The Exponential Age Will Transform Economics Forever,” which talked about how our inability to understand that we’re living in a moment of exponential change could tear apart economics and society. Can you just explain to us what you mean by that and what are the implications of it at a time when countries are looking for ways to reset their economies from the impact of the pandemic? MR. AZHAR Where we found ourselves just before the pandemic was still an uncomfortable position in the sense that even though employment levels were very high in most of the richer economies in the world, there were certainly significant questions about the quality of that employment. As we move to apply these exponential technologies and we build platforms like Uber and many others, we see a bifurcation in not necessarily the quantity of workers, but the quality of that work. And when we look at what’s happened during the pandemic, the winners in industry have been those digital network platforms. Amazon added 800,000 workers globally since the pandemic started. And at one high level that’s a great number, that is 800,000 more families with employment. But one of the things that we have noticed, it’s something I write about in my book, is that the relative power between the corporation and the worker has shifted dramatically in favor of the corporation over the last 40 or 50 years as we’ve implemented these advanced technologies. We see that in measures like the labor share of national income, which has been declining in pretty much all over the rich world. And so we sit at a moment where we have to ask whether the traditional orthodoxies of our economics still make sense. Do they serve us? And they perhaps may serve a </w:t>
      </w:r>
    </w:p>
    <w:p w14:paraId="3130BB6F" w14:textId="77777777" w:rsidR="00B12801" w:rsidRPr="00DE6C52" w:rsidRDefault="00B12801" w:rsidP="00B12801">
      <w:pPr>
        <w:rPr>
          <w:rStyle w:val="Style13ptBold"/>
          <w:b w:val="0"/>
          <w:bCs w:val="0"/>
          <w:sz w:val="16"/>
        </w:rPr>
      </w:pPr>
    </w:p>
    <w:p w14:paraId="35934C5E" w14:textId="77777777" w:rsidR="00B12801" w:rsidRPr="00DE6C52" w:rsidRDefault="00B12801" w:rsidP="00B12801">
      <w:pPr>
        <w:pStyle w:val="Heading4"/>
        <w:rPr>
          <w:rFonts w:cs="Arial"/>
        </w:rPr>
      </w:pPr>
      <w:r w:rsidRPr="00DE6C52">
        <w:rPr>
          <w:rFonts w:cs="Arial"/>
        </w:rPr>
        <w:t>Strikes are the internal link to uphold democracy – empirics prove</w:t>
      </w:r>
    </w:p>
    <w:p w14:paraId="6EE59114" w14:textId="77777777" w:rsidR="00B12801" w:rsidRPr="00DE6C52" w:rsidRDefault="00B12801" w:rsidP="00B12801">
      <w:r w:rsidRPr="00DE6C52">
        <w:rPr>
          <w:rStyle w:val="Style13ptBold"/>
        </w:rPr>
        <w:t>Pope 18</w:t>
      </w:r>
      <w:r w:rsidRPr="00DE6C52">
        <w:t xml:space="preserve"> [ Before joining Rutgers in 1986, James Gray Pope worked in a shipyard and represented labor unions at the Boston law firm of Segal, Roitman &amp; Coleman. He has a doctorate in politics from Princeton and specializes in constitutional law, constitutional theory, and labor law. “Labor’s right to strike is essential” Sept 2018 </w:t>
      </w:r>
      <w:hyperlink r:id="rId8" w:history="1">
        <w:r w:rsidRPr="00DE6C52">
          <w:rPr>
            <w:rStyle w:val="Hyperlink"/>
          </w:rPr>
          <w:t>https://www.psc-cuny.org/clarion/september-2018/labor%E2%80%99s-right-strike-essential</w:t>
        </w:r>
      </w:hyperlink>
      <w:r w:rsidRPr="00DE6C52">
        <w:t>] //</w:t>
      </w:r>
      <w:proofErr w:type="spellStart"/>
      <w:r w:rsidRPr="00DE6C52">
        <w:t>aaditg</w:t>
      </w:r>
      <w:proofErr w:type="spellEnd"/>
    </w:p>
    <w:p w14:paraId="77FBB1C9" w14:textId="77777777" w:rsidR="00B12801" w:rsidRPr="00DE6C52" w:rsidRDefault="00B12801" w:rsidP="00B12801">
      <w:pPr>
        <w:rPr>
          <w:sz w:val="16"/>
        </w:rPr>
      </w:pPr>
      <w:r w:rsidRPr="00DE6C52">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DE6C52">
        <w:rPr>
          <w:rStyle w:val="Emphasis"/>
          <w:highlight w:val="green"/>
        </w:rPr>
        <w:t>right to strike should be</w:t>
      </w:r>
      <w:r w:rsidRPr="00DE6C52">
        <w:rPr>
          <w:rStyle w:val="Emphasis"/>
        </w:rPr>
        <w:t xml:space="preserve"> a </w:t>
      </w:r>
      <w:r w:rsidRPr="00DE6C52">
        <w:rPr>
          <w:rStyle w:val="Emphasis"/>
          <w:highlight w:val="green"/>
        </w:rPr>
        <w:t>no-brainer</w:t>
      </w:r>
      <w:r w:rsidRPr="00DE6C52">
        <w:rPr>
          <w:sz w:val="16"/>
        </w:rPr>
        <w:t xml:space="preserve"> for any self-respecting candidate who claims to care about working people. It isn’t some transitory policy fix; </w:t>
      </w:r>
      <w:r w:rsidRPr="00DE6C52">
        <w:rPr>
          <w:rStyle w:val="Emphasis"/>
        </w:rPr>
        <w:t>it’s a fundamental human right</w:t>
      </w:r>
      <w:r w:rsidRPr="00DE6C52">
        <w:rPr>
          <w:sz w:val="16"/>
        </w:rPr>
        <w:t>, recognized in international law. Without the right to strike</w:t>
      </w:r>
      <w:r w:rsidRPr="00DE6C52">
        <w:rPr>
          <w:rStyle w:val="Emphasis"/>
        </w:rPr>
        <w:t>, workers have no effective recourse</w:t>
      </w:r>
      <w:r w:rsidRPr="00DE6C52">
        <w:rPr>
          <w:rStyle w:val="StyleUnderline"/>
        </w:rPr>
        <w:t xml:space="preserve"> </w:t>
      </w:r>
      <w:r w:rsidRPr="00DE6C52">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w:t>
      </w:r>
      <w:r w:rsidRPr="00DE6C52">
        <w:rPr>
          <w:rStyle w:val="StyleUnderline"/>
        </w:rPr>
        <w:t xml:space="preserve">But workers and unions held their ground. “The simple fact is that </w:t>
      </w:r>
      <w:r w:rsidRPr="00DE6C52">
        <w:rPr>
          <w:rStyle w:val="StyleUnderline"/>
          <w:highlight w:val="green"/>
        </w:rPr>
        <w:t>the right of individual workers to quit</w:t>
      </w:r>
      <w:r w:rsidRPr="00DE6C52">
        <w:rPr>
          <w:rStyle w:val="StyleUnderline"/>
        </w:rPr>
        <w:t xml:space="preserve"> their jobs has meaning only when they may quit in concert, so that in their quitting or in their threat to quit </w:t>
      </w:r>
      <w:r w:rsidRPr="00DE6C52">
        <w:rPr>
          <w:rStyle w:val="StyleUnderline"/>
          <w:highlight w:val="green"/>
        </w:rPr>
        <w:t>they have a</w:t>
      </w:r>
      <w:r w:rsidRPr="00DE6C52">
        <w:rPr>
          <w:rStyle w:val="StyleUnderline"/>
        </w:rPr>
        <w:t xml:space="preserve"> real </w:t>
      </w:r>
      <w:r w:rsidRPr="00DE6C52">
        <w:rPr>
          <w:rStyle w:val="StyleUnderline"/>
          <w:highlight w:val="green"/>
        </w:rPr>
        <w:t>bargaining strength</w:t>
      </w:r>
      <w:r w:rsidRPr="00DE6C52">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 A DEMOCRATIC NEED The recent teacher strikes underscore another, </w:t>
      </w:r>
      <w:r w:rsidRPr="00DE6C52">
        <w:rPr>
          <w:rStyle w:val="StyleUnderline"/>
        </w:rPr>
        <w:t xml:space="preserve">equally </w:t>
      </w:r>
      <w:r w:rsidRPr="00DE6C52">
        <w:rPr>
          <w:rStyle w:val="StyleUnderline"/>
          <w:highlight w:val="green"/>
        </w:rPr>
        <w:t xml:space="preserve">vital function of the strike: </w:t>
      </w:r>
      <w:r w:rsidRPr="00DE6C52">
        <w:rPr>
          <w:rStyle w:val="StyleUnderline"/>
        </w:rPr>
        <w:t>politica</w:t>
      </w:r>
      <w:r w:rsidRPr="00DE6C52">
        <w:rPr>
          <w:rStyle w:val="StyleUnderline"/>
          <w:highlight w:val="green"/>
        </w:rPr>
        <w:t>l democracy</w:t>
      </w:r>
      <w:r w:rsidRPr="00DE6C52">
        <w:rPr>
          <w:sz w:val="16"/>
        </w:rPr>
        <w:t xml:space="preserve">. It is </w:t>
      </w:r>
      <w:r w:rsidRPr="00DE6C52">
        <w:rPr>
          <w:rStyle w:val="Emphasis"/>
          <w:highlight w:val="green"/>
        </w:rPr>
        <w:t>no accident that strikers</w:t>
      </w:r>
      <w:r w:rsidRPr="00DE6C52">
        <w:rPr>
          <w:rStyle w:val="Emphasis"/>
        </w:rPr>
        <w:t xml:space="preserve"> often </w:t>
      </w:r>
      <w:r w:rsidRPr="00DE6C52">
        <w:rPr>
          <w:rStyle w:val="Emphasis"/>
          <w:highlight w:val="green"/>
        </w:rPr>
        <w:t>serve as midwives</w:t>
      </w:r>
      <w:r w:rsidRPr="00DE6C52">
        <w:rPr>
          <w:rStyle w:val="Emphasis"/>
        </w:rPr>
        <w:t xml:space="preserve"> </w:t>
      </w:r>
      <w:r w:rsidRPr="00DE6C52">
        <w:rPr>
          <w:rStyle w:val="Emphasis"/>
          <w:highlight w:val="green"/>
        </w:rPr>
        <w:t>of democracy</w:t>
      </w:r>
      <w:r w:rsidRPr="00DE6C52">
        <w:rPr>
          <w:sz w:val="16"/>
          <w:highlight w:val="green"/>
        </w:rPr>
        <w:t xml:space="preserve">. </w:t>
      </w:r>
      <w:r w:rsidRPr="00DE6C52">
        <w:rPr>
          <w:rStyle w:val="Emphasis"/>
          <w:highlight w:val="green"/>
        </w:rPr>
        <w:t>Examples include Poland</w:t>
      </w:r>
      <w:r w:rsidRPr="00DE6C52">
        <w:rPr>
          <w:rStyle w:val="Emphasis"/>
        </w:rPr>
        <w:t xml:space="preserve"> in the 1970s, </w:t>
      </w:r>
      <w:r w:rsidRPr="00DE6C52">
        <w:rPr>
          <w:rStyle w:val="Emphasis"/>
          <w:highlight w:val="green"/>
        </w:rPr>
        <w:t>where shipyard strikers brought down</w:t>
      </w:r>
      <w:r w:rsidRPr="00DE6C52">
        <w:rPr>
          <w:rStyle w:val="Emphasis"/>
        </w:rPr>
        <w:t xml:space="preserve"> the </w:t>
      </w:r>
      <w:r w:rsidRPr="00DE6C52">
        <w:rPr>
          <w:rStyle w:val="Emphasis"/>
          <w:highlight w:val="green"/>
        </w:rPr>
        <w:t>dictatorship,</w:t>
      </w:r>
      <w:r w:rsidRPr="00DE6C52">
        <w:rPr>
          <w:rStyle w:val="Emphasis"/>
        </w:rPr>
        <w:t xml:space="preserve"> and </w:t>
      </w:r>
      <w:r w:rsidRPr="00DE6C52">
        <w:rPr>
          <w:rStyle w:val="Emphasis"/>
          <w:highlight w:val="green"/>
        </w:rPr>
        <w:t>South Africa in the 1970s and 1980s, where strikers</w:t>
      </w:r>
      <w:r w:rsidRPr="00DE6C52">
        <w:rPr>
          <w:rStyle w:val="Emphasis"/>
        </w:rPr>
        <w:t xml:space="preserve"> were </w:t>
      </w:r>
      <w:r w:rsidRPr="00DE6C52">
        <w:rPr>
          <w:rStyle w:val="Emphasis"/>
          <w:highlight w:val="green"/>
        </w:rPr>
        <w:t>central to</w:t>
      </w:r>
      <w:r w:rsidRPr="00DE6C52">
        <w:rPr>
          <w:rStyle w:val="Emphasis"/>
        </w:rPr>
        <w:t xml:space="preserve"> the </w:t>
      </w:r>
      <w:r w:rsidRPr="00DE6C52">
        <w:rPr>
          <w:rStyle w:val="Emphasis"/>
          <w:highlight w:val="green"/>
        </w:rPr>
        <w:t>defeat</w:t>
      </w:r>
      <w:r w:rsidRPr="00DE6C52">
        <w:rPr>
          <w:rStyle w:val="Emphasis"/>
        </w:rPr>
        <w:t xml:space="preserve"> of </w:t>
      </w:r>
      <w:r w:rsidRPr="00DE6C52">
        <w:rPr>
          <w:rStyle w:val="Emphasis"/>
          <w:highlight w:val="green"/>
        </w:rPr>
        <w:t>apartheid.</w:t>
      </w:r>
      <w:r w:rsidRPr="00DE6C52">
        <w:rPr>
          <w:sz w:val="16"/>
        </w:rPr>
        <w:t xml:space="preserve"> Even in </w:t>
      </w:r>
      <w:r w:rsidRPr="00DE6C52">
        <w:rPr>
          <w:rStyle w:val="StyleUnderline"/>
        </w:rPr>
        <w:t>relatively democratic countries like the United States</w:t>
      </w:r>
      <w:r w:rsidRPr="00DE6C52">
        <w:rPr>
          <w:rStyle w:val="Emphasis"/>
        </w:rPr>
        <w:t xml:space="preserve">, </w:t>
      </w:r>
      <w:r w:rsidRPr="00DE6C52">
        <w:rPr>
          <w:rStyle w:val="Emphasis"/>
          <w:highlight w:val="green"/>
        </w:rPr>
        <w:t>worker</w:t>
      </w:r>
      <w:r w:rsidRPr="00DE6C52">
        <w:rPr>
          <w:rStyle w:val="Emphasis"/>
        </w:rPr>
        <w:t xml:space="preserve">s often </w:t>
      </w:r>
      <w:r w:rsidRPr="00DE6C52">
        <w:rPr>
          <w:rStyle w:val="Emphasis"/>
          <w:highlight w:val="green"/>
        </w:rPr>
        <w:t>find it necessary to withhold</w:t>
      </w:r>
      <w:r w:rsidRPr="00DE6C52">
        <w:rPr>
          <w:rStyle w:val="Emphasis"/>
        </w:rPr>
        <w:t xml:space="preserve"> their </w:t>
      </w:r>
      <w:r w:rsidRPr="00DE6C52">
        <w:rPr>
          <w:rStyle w:val="Emphasis"/>
          <w:highlight w:val="green"/>
        </w:rPr>
        <w:t>labor in order to offset</w:t>
      </w:r>
      <w:r w:rsidRPr="00DE6C52">
        <w:rPr>
          <w:rStyle w:val="Emphasis"/>
        </w:rPr>
        <w:t xml:space="preserve"> the </w:t>
      </w:r>
      <w:r w:rsidRPr="00DE6C52">
        <w:rPr>
          <w:rStyle w:val="Emphasis"/>
          <w:highlight w:val="green"/>
        </w:rPr>
        <w:t>disproportionate power of wealthy interests</w:t>
      </w:r>
      <w:r w:rsidRPr="00DE6C52">
        <w:rPr>
          <w:rStyle w:val="Emphasis"/>
        </w:rPr>
        <w:t xml:space="preserve"> and racial elites</w:t>
      </w:r>
      <w:r w:rsidRPr="00DE6C52">
        <w:rPr>
          <w:sz w:val="16"/>
        </w:rPr>
        <w:t>. During the 1930s, for example</w:t>
      </w:r>
      <w:r w:rsidRPr="00DE6C52">
        <w:rPr>
          <w:rStyle w:val="StyleUnderline"/>
        </w:rPr>
        <w:t xml:space="preserve">, it </w:t>
      </w:r>
      <w:r w:rsidRPr="00DE6C52">
        <w:rPr>
          <w:rStyle w:val="StyleUnderline"/>
          <w:highlight w:val="green"/>
        </w:rPr>
        <w:t>took</w:t>
      </w:r>
      <w:r w:rsidRPr="00DE6C52">
        <w:rPr>
          <w:rStyle w:val="Emphasis"/>
          <w:highlight w:val="green"/>
        </w:rPr>
        <w:t xml:space="preserve"> mass strikes to overcome judicial resistance to</w:t>
      </w:r>
      <w:r w:rsidRPr="00DE6C52">
        <w:rPr>
          <w:rStyle w:val="Emphasis"/>
        </w:rPr>
        <w:t xml:space="preserve"> progressive </w:t>
      </w:r>
      <w:r w:rsidRPr="00DE6C52">
        <w:rPr>
          <w:rStyle w:val="Emphasis"/>
          <w:highlight w:val="green"/>
        </w:rPr>
        <w:t>economic regulation</w:t>
      </w:r>
      <w:r w:rsidRPr="00DE6C52">
        <w:rPr>
          <w:sz w:val="16"/>
        </w:rPr>
        <w:t xml:space="preserve">. Today, workers confront a political system that has been warped by voter suppression, gerrymandering and the judicial protection of corporate political expenditures as “freedom of speech.” With corporate lackeys holding a majority of seats on the Supreme Court, workers may soon need strikes to clear the way for progressive legislation just as they did in the 1930s. But if the right to strike is a no-brainer, then how did Cuomo and de Blasio justify attacking it? “The premise of the </w:t>
      </w:r>
      <w:r w:rsidRPr="00DE6C52">
        <w:rPr>
          <w:rStyle w:val="Emphasis"/>
          <w:highlight w:val="green"/>
        </w:rPr>
        <w:t>Taylor Law</w:t>
      </w:r>
      <w:r w:rsidRPr="00DE6C52">
        <w:rPr>
          <w:rStyle w:val="Emphasis"/>
        </w:rPr>
        <w:t>,”</w:t>
      </w:r>
      <w:r w:rsidRPr="00DE6C52">
        <w:rPr>
          <w:sz w:val="16"/>
        </w:rPr>
        <w:t xml:space="preserve">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DE6C52">
        <w:rPr>
          <w:rStyle w:val="Emphasis"/>
        </w:rPr>
        <w:t>c</w:t>
      </w:r>
      <w:r w:rsidRPr="00DE6C52">
        <w:rPr>
          <w:rStyle w:val="Emphasis"/>
          <w:highlight w:val="green"/>
        </w:rPr>
        <w:t>ouldn’t explain</w:t>
      </w:r>
      <w:r w:rsidRPr="00DE6C52">
        <w:rPr>
          <w:rStyle w:val="Emphasis"/>
        </w:rPr>
        <w:t xml:space="preserve"> why teachers and other non-essential personnel should be denied this basic human right</w:t>
      </w:r>
      <w:r w:rsidRPr="00DE6C52">
        <w:rPr>
          <w:sz w:val="16"/>
        </w:rPr>
        <w: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0DE0603D" w14:textId="77777777" w:rsidR="00B12801" w:rsidRPr="00DE6C52" w:rsidRDefault="00B12801" w:rsidP="00B12801">
      <w:pPr>
        <w:pStyle w:val="Heading4"/>
      </w:pPr>
      <w:r w:rsidRPr="00DE6C52">
        <w:t xml:space="preserve">Climate strikes are a form of environmental, civil </w:t>
      </w:r>
      <w:r w:rsidRPr="00DE6C52">
        <w:rPr>
          <w:i/>
          <w:u w:val="single"/>
        </w:rPr>
        <w:t>mobilization</w:t>
      </w:r>
      <w:r w:rsidRPr="00DE6C52">
        <w:rPr>
          <w:u w:val="single"/>
        </w:rPr>
        <w:t xml:space="preserve"> </w:t>
      </w:r>
      <w:r w:rsidRPr="00DE6C52">
        <w:t>that creates the emergence of a democratic impetus</w:t>
      </w:r>
      <w:r w:rsidRPr="00DE6C52">
        <w:rPr>
          <w:i/>
          <w:u w:val="single"/>
        </w:rPr>
        <w:t xml:space="preserve"> legitimizing</w:t>
      </w:r>
      <w:r w:rsidRPr="00DE6C52">
        <w:t xml:space="preserve"> democracy and reform </w:t>
      </w:r>
    </w:p>
    <w:p w14:paraId="73D8AD25" w14:textId="77777777" w:rsidR="00B12801" w:rsidRPr="00DE6C52" w:rsidRDefault="00B12801" w:rsidP="00B12801">
      <w:proofErr w:type="spellStart"/>
      <w:r w:rsidRPr="00DE6C52">
        <w:rPr>
          <w:rStyle w:val="Style13ptBold"/>
        </w:rPr>
        <w:t>Szolucha</w:t>
      </w:r>
      <w:proofErr w:type="spellEnd"/>
      <w:r w:rsidRPr="00DE6C52">
        <w:rPr>
          <w:rStyle w:val="Style13ptBold"/>
        </w:rPr>
        <w:t xml:space="preserve"> 20</w:t>
      </w:r>
      <w:r w:rsidRPr="00DE6C52">
        <w:t xml:space="preserve"> [ Anna </w:t>
      </w:r>
      <w:proofErr w:type="spellStart"/>
      <w:r w:rsidRPr="00DE6C52">
        <w:t>Szolucha</w:t>
      </w:r>
      <w:proofErr w:type="spellEnd"/>
      <w:r w:rsidRPr="00DE6C52">
        <w:t xml:space="preserve"> works at Department of Social Sciences, Faculty of Arts, Design and Social Sciences, </w:t>
      </w:r>
      <w:proofErr w:type="spellStart"/>
      <w:r w:rsidRPr="00DE6C52">
        <w:t>Northumbria</w:t>
      </w:r>
      <w:proofErr w:type="spellEnd"/>
      <w:r w:rsidRPr="00DE6C52">
        <w:t xml:space="preserve"> University, Newcastle, UK Sage Pub “Why is everyone talking about climate change ... again?” Feb 19, 2020 </w:t>
      </w:r>
      <w:hyperlink r:id="rId9" w:history="1">
        <w:r w:rsidRPr="00DE6C52">
          <w:rPr>
            <w:rStyle w:val="Hyperlink"/>
          </w:rPr>
          <w:t>https://journals.sagepub.com/doi/full/10.1177/0791603520908188</w:t>
        </w:r>
      </w:hyperlink>
      <w:r w:rsidRPr="00DE6C52">
        <w:t xml:space="preserve"> ] // </w:t>
      </w:r>
      <w:proofErr w:type="spellStart"/>
      <w:r w:rsidRPr="00DE6C52">
        <w:t>aaditg</w:t>
      </w:r>
      <w:proofErr w:type="spellEnd"/>
    </w:p>
    <w:p w14:paraId="5A774BFE" w14:textId="77777777" w:rsidR="00B12801" w:rsidRDefault="00B12801" w:rsidP="00B12801">
      <w:pPr>
        <w:rPr>
          <w:sz w:val="14"/>
        </w:rPr>
      </w:pPr>
      <w:r w:rsidRPr="00DE6C52">
        <w:rPr>
          <w:sz w:val="14"/>
        </w:rPr>
        <w:t xml:space="preserve">And yet, as U Thant’s quote would seem to confirm, there is a justified feeling that we have been here before; we have already made those arguments; we have appealed to global solidarity and cried out for urgent action to tackle global warming and stop causing irreparable damage to the Earth’s ecosystems. However, at least from a European perspective, there is also a sense that things are changing. </w:t>
      </w:r>
      <w:r w:rsidRPr="00DE6C52">
        <w:rPr>
          <w:rStyle w:val="Emphasis"/>
        </w:rPr>
        <w:t xml:space="preserve">The recent </w:t>
      </w:r>
      <w:r w:rsidRPr="00DE6C52">
        <w:rPr>
          <w:rStyle w:val="Emphasis"/>
          <w:highlight w:val="green"/>
        </w:rPr>
        <w:t xml:space="preserve">popular </w:t>
      </w:r>
      <w:proofErr w:type="spellStart"/>
      <w:r w:rsidRPr="00DE6C52">
        <w:rPr>
          <w:rStyle w:val="Emphasis"/>
          <w:highlight w:val="green"/>
        </w:rPr>
        <w:t>mobilisations</w:t>
      </w:r>
      <w:proofErr w:type="spellEnd"/>
      <w:r w:rsidRPr="00DE6C52">
        <w:rPr>
          <w:rStyle w:val="Emphasis"/>
          <w:highlight w:val="green"/>
        </w:rPr>
        <w:t xml:space="preserve"> in</w:t>
      </w:r>
      <w:r w:rsidRPr="00DE6C52">
        <w:rPr>
          <w:rStyle w:val="Emphasis"/>
        </w:rPr>
        <w:t xml:space="preserve"> the form of </w:t>
      </w:r>
      <w:r w:rsidRPr="00DE6C52">
        <w:rPr>
          <w:rStyle w:val="Emphasis"/>
          <w:highlight w:val="green"/>
        </w:rPr>
        <w:t>climate strikes</w:t>
      </w:r>
      <w:r w:rsidRPr="00DE6C52">
        <w:rPr>
          <w:rStyle w:val="Emphasis"/>
        </w:rPr>
        <w:t xml:space="preserve">, various national movements and, importantly, community-based campaigns </w:t>
      </w:r>
      <w:r w:rsidRPr="00DE6C52">
        <w:rPr>
          <w:rStyle w:val="Emphasis"/>
          <w:highlight w:val="green"/>
        </w:rPr>
        <w:t xml:space="preserve">have raised </w:t>
      </w:r>
      <w:r w:rsidRPr="00DE6C52">
        <w:rPr>
          <w:rStyle w:val="Emphasis"/>
        </w:rPr>
        <w:t xml:space="preserve">the profile of </w:t>
      </w:r>
      <w:r w:rsidRPr="00DE6C52">
        <w:rPr>
          <w:rStyle w:val="Emphasis"/>
          <w:highlight w:val="green"/>
        </w:rPr>
        <w:t>climate action</w:t>
      </w:r>
      <w:r w:rsidRPr="00DE6C52">
        <w:rPr>
          <w:rStyle w:val="Emphasis"/>
        </w:rPr>
        <w:t xml:space="preserve"> and brought it to the fore of national and international debate </w:t>
      </w:r>
      <w:r w:rsidRPr="00DE6C52">
        <w:rPr>
          <w:rStyle w:val="Emphasis"/>
          <w:highlight w:val="green"/>
        </w:rPr>
        <w:t>in a way that we have not seen for years</w:t>
      </w:r>
      <w:r w:rsidRPr="00DE6C52">
        <w:rPr>
          <w:sz w:val="14"/>
        </w:rPr>
        <w:t xml:space="preserve">. Importantly, this seems to be the case in both the core as well as on the periphery of Europe where the environment has suddenly become a topic of electoral debates. So how do we make sense of the current moment in, what seems to be, a very long march toward tackling climate change? What is the same? What is different? How to define success and failure? And what has climate change to do with democracy? A view from the fracking front I remember that I first heard of fracking1 when I lived in Ireland, about nine years ago. I did not think for a moment that I would end up living in the vicinity of fracking pads in England, conducting ethnographic research about the impacts of gas developments on local communities. I think that it is important that I say where my observations are coming from because climate change looks a little bit differently from the perspective of a rural Lancashire or North Yorkshire 2 Irish Journal of Sociology 0(0) community split by their views on shale gas than from the perspective of </w:t>
      </w:r>
      <w:proofErr w:type="spellStart"/>
      <w:r w:rsidRPr="00DE6C52">
        <w:rPr>
          <w:sz w:val="14"/>
        </w:rPr>
        <w:t>capitalbased</w:t>
      </w:r>
      <w:proofErr w:type="spellEnd"/>
      <w:r w:rsidRPr="00DE6C52">
        <w:rPr>
          <w:sz w:val="14"/>
        </w:rPr>
        <w:t xml:space="preserve"> social movement </w:t>
      </w:r>
      <w:proofErr w:type="spellStart"/>
      <w:r w:rsidRPr="00DE6C52">
        <w:rPr>
          <w:sz w:val="14"/>
        </w:rPr>
        <w:t>organisations</w:t>
      </w:r>
      <w:proofErr w:type="spellEnd"/>
      <w:r w:rsidRPr="00DE6C52">
        <w:rPr>
          <w:sz w:val="14"/>
        </w:rPr>
        <w:t xml:space="preserve"> or policy makers. What I found early on, when I came to live in the communities facing the prospect of fracking, was the profound sense of democratic and social injustice that was </w:t>
      </w:r>
      <w:proofErr w:type="spellStart"/>
      <w:r w:rsidRPr="00DE6C52">
        <w:rPr>
          <w:sz w:val="14"/>
        </w:rPr>
        <w:t>fuelled</w:t>
      </w:r>
      <w:proofErr w:type="spellEnd"/>
      <w:r w:rsidRPr="00DE6C52">
        <w:rPr>
          <w:sz w:val="14"/>
        </w:rPr>
        <w:t xml:space="preserve"> by the distrust toward the authorities, police and the gas industry (</w:t>
      </w:r>
      <w:proofErr w:type="spellStart"/>
      <w:r w:rsidRPr="00DE6C52">
        <w:rPr>
          <w:sz w:val="14"/>
        </w:rPr>
        <w:t>Szolucha</w:t>
      </w:r>
      <w:proofErr w:type="spellEnd"/>
      <w:r w:rsidRPr="00DE6C52">
        <w:rPr>
          <w:sz w:val="14"/>
        </w:rPr>
        <w:t xml:space="preserve">, 2016, 2018). Regardless of their individual views on hydraulic fracturing, local residents felt alienated from the conditions of their physical environments as well as from their rights as democratic subjects. This experience stemmed from their interactions with one another as well as with the industry and various state agencies that were tasked with safeguarding the environment and people’s health. The distrust settled in the communities quite quickly, at least partially prompted by the increasing </w:t>
      </w:r>
      <w:proofErr w:type="spellStart"/>
      <w:r w:rsidRPr="00DE6C52">
        <w:rPr>
          <w:sz w:val="14"/>
        </w:rPr>
        <w:t>corporatisation</w:t>
      </w:r>
      <w:proofErr w:type="spellEnd"/>
      <w:r w:rsidRPr="00DE6C52">
        <w:rPr>
          <w:sz w:val="14"/>
        </w:rPr>
        <w:t xml:space="preserve"> of the state and the hollowing out of its democratic function. Although fracking can have an impact on all local residents, it is important to note that the majority of gas developments that I have researched have taken place in areas that are overall traditionally Conservative-voting, predominantly white and middle-class. These characteristics can influence the way in which people make sense of decisions and actions that affect their lives, but I think that the popular democratic and anti-authoritarian tone of the claims made by community-based campaigns does not derive simply from their sociological characteristics but is also symptomatic of the current moment in the global struggle to tackle climate change. In outlining the similarities and differences between the current and past waves of social protest around environmental issues, I want to highlight the role that popular democratic demands play in </w:t>
      </w:r>
      <w:proofErr w:type="spellStart"/>
      <w:r w:rsidRPr="00DE6C52">
        <w:rPr>
          <w:sz w:val="14"/>
        </w:rPr>
        <w:t>mobilising</w:t>
      </w:r>
      <w:proofErr w:type="spellEnd"/>
      <w:r w:rsidRPr="00DE6C52">
        <w:rPr>
          <w:sz w:val="14"/>
        </w:rPr>
        <w:t xml:space="preserve"> for climate action – why are they important and why are they the only thing that really moves things forward? Have we really been here before? Yes, which means that, hopefully, we will have learnt something. And we did. In the 1970s and 1980s, environmentalism won much wider public support and, in the US, where it became overtly political and radical, it facilitated the creation of the Earth Day – a now-annual and global event that promotes environmental protection. It was initially modelled on anti-war teach-ins, but their antiestablishment orientation soon gave way to environmental management which conceived of problems as technical and scientific rather than social, democratic or transformative (Gottlieb, 1995). </w:t>
      </w:r>
      <w:r w:rsidRPr="00DE6C52">
        <w:rPr>
          <w:rStyle w:val="StyleUnderline"/>
        </w:rPr>
        <w:t xml:space="preserve">The echoes of this approach can still be heard today in the way in which climate science is often elevated to the status of the “truth” that alone should be sufficient to </w:t>
      </w:r>
      <w:proofErr w:type="spellStart"/>
      <w:r w:rsidRPr="00DE6C52">
        <w:rPr>
          <w:rStyle w:val="StyleUnderline"/>
        </w:rPr>
        <w:t>mobilise</w:t>
      </w:r>
      <w:proofErr w:type="spellEnd"/>
      <w:r w:rsidRPr="00DE6C52">
        <w:rPr>
          <w:rStyle w:val="StyleUnderline"/>
        </w:rPr>
        <w:t xml:space="preserve"> populations and political leaders to take decisive and rapid action on climate change. </w:t>
      </w:r>
      <w:r w:rsidRPr="00DE6C52">
        <w:rPr>
          <w:sz w:val="14"/>
        </w:rPr>
        <w:t xml:space="preserve">Forty and 50 years ago, the heightened environmental awareness led to the emergence of professional </w:t>
      </w:r>
      <w:proofErr w:type="spellStart"/>
      <w:r w:rsidRPr="00DE6C52">
        <w:rPr>
          <w:sz w:val="14"/>
        </w:rPr>
        <w:t>organisations</w:t>
      </w:r>
      <w:proofErr w:type="spellEnd"/>
      <w:r w:rsidRPr="00DE6C52">
        <w:rPr>
          <w:sz w:val="14"/>
        </w:rPr>
        <w:t xml:space="preserve"> in which experts dealt with specific problems, often applying a conservationist lens. This relatively unthreatening form of activism helped introduce some legislative and administrative changes such as the National Environmental Protection Act of 1970 in the United States and the </w:t>
      </w:r>
      <w:proofErr w:type="spellStart"/>
      <w:r w:rsidRPr="00DE6C52">
        <w:rPr>
          <w:sz w:val="14"/>
        </w:rPr>
        <w:t>Szolucha</w:t>
      </w:r>
      <w:proofErr w:type="spellEnd"/>
      <w:r w:rsidRPr="00DE6C52">
        <w:rPr>
          <w:sz w:val="14"/>
        </w:rPr>
        <w:t xml:space="preserve"> 3 Control of Pollution Act 1974 in Britain. The Environmental Protection Agency was set up in the US and the Department of the Environment was established in the UK around that time as well (</w:t>
      </w:r>
      <w:proofErr w:type="spellStart"/>
      <w:r w:rsidRPr="00DE6C52">
        <w:rPr>
          <w:sz w:val="14"/>
        </w:rPr>
        <w:t>Sandbach</w:t>
      </w:r>
      <w:proofErr w:type="spellEnd"/>
      <w:r w:rsidRPr="00DE6C52">
        <w:rPr>
          <w:sz w:val="14"/>
        </w:rPr>
        <w:t xml:space="preserve">, 1978). Although these developments contained popular fears, they by no means put an end to local, issue- and community-based campaigns. The Irish environmental movement was also born around this time in the context of Wood Quay and the </w:t>
      </w:r>
      <w:proofErr w:type="spellStart"/>
      <w:r w:rsidRPr="00DE6C52">
        <w:rPr>
          <w:sz w:val="14"/>
        </w:rPr>
        <w:t>Carnsore</w:t>
      </w:r>
      <w:proofErr w:type="spellEnd"/>
      <w:r w:rsidRPr="00DE6C52">
        <w:rPr>
          <w:sz w:val="14"/>
        </w:rPr>
        <w:t xml:space="preserve"> Point protests (Leonard, 2008). What dominated the wave of mainstream environmentalism in the 1970s was a distinct approach – </w:t>
      </w:r>
      <w:proofErr w:type="spellStart"/>
      <w:r w:rsidRPr="00DE6C52">
        <w:rPr>
          <w:sz w:val="14"/>
        </w:rPr>
        <w:t>epitomised</w:t>
      </w:r>
      <w:proofErr w:type="spellEnd"/>
      <w:r w:rsidRPr="00DE6C52">
        <w:rPr>
          <w:sz w:val="14"/>
        </w:rPr>
        <w:t xml:space="preserve"> in The Club of Rome’s conclusions and </w:t>
      </w:r>
      <w:proofErr w:type="spellStart"/>
      <w:r w:rsidRPr="00DE6C52">
        <w:rPr>
          <w:sz w:val="14"/>
        </w:rPr>
        <w:t>organisational</w:t>
      </w:r>
      <w:proofErr w:type="spellEnd"/>
      <w:r w:rsidRPr="00DE6C52">
        <w:rPr>
          <w:sz w:val="14"/>
        </w:rPr>
        <w:t xml:space="preserve"> principles – that was largely top-down, technical, expert-led and global rather than local (Eastin et al., 2011). A view from below was lacking, and the democratic and anti-authoritarian impulse that undoubtedly drove a lot of environmental activism of the time was domesticated by the promises of regulatory and expert oversight. The transformational potential that was required to make substantive changes in the way people treated the environment was spent on the creation of recycling </w:t>
      </w:r>
      <w:proofErr w:type="spellStart"/>
      <w:r w:rsidRPr="00DE6C52">
        <w:rPr>
          <w:sz w:val="14"/>
        </w:rPr>
        <w:t>programmes</w:t>
      </w:r>
      <w:proofErr w:type="spellEnd"/>
      <w:r w:rsidRPr="00DE6C52">
        <w:rPr>
          <w:sz w:val="14"/>
        </w:rPr>
        <w:t xml:space="preserve"> and environmental curricula in schools (Ogrodnik and Staggenborg, 2016). Isn’t this exactly where we are heading today? </w:t>
      </w:r>
      <w:r w:rsidRPr="00DE6C52">
        <w:rPr>
          <w:rStyle w:val="StyleUnderline"/>
        </w:rPr>
        <w:t>The top-down and expert-led approach to tackling climate change is still dominant in intergovernmental negotiations and has even been adopted by some of its critics in social movements who use it to address the powers that be and receive massive media resonance. Emission targets often remain the main reference point for the formal mitigation pledges and efforts</w:t>
      </w:r>
      <w:r w:rsidRPr="00DE6C52">
        <w:rPr>
          <w:sz w:val="14"/>
        </w:rPr>
        <w:t xml:space="preserve">. Even the distinctly global approach to the problem and the </w:t>
      </w:r>
      <w:proofErr w:type="spellStart"/>
      <w:r w:rsidRPr="00DE6C52">
        <w:rPr>
          <w:sz w:val="14"/>
        </w:rPr>
        <w:t>popularisation</w:t>
      </w:r>
      <w:proofErr w:type="spellEnd"/>
      <w:r w:rsidRPr="00DE6C52">
        <w:rPr>
          <w:sz w:val="14"/>
        </w:rPr>
        <w:t xml:space="preserve"> of climate change by the mass media are exactly what scholars were hailing as a new quality of the 1970s environmentalism: “</w:t>
      </w:r>
      <w:r w:rsidRPr="00DE6C52">
        <w:rPr>
          <w:rStyle w:val="StyleUnderline"/>
        </w:rPr>
        <w:t xml:space="preserve">What is new” they wrote “is, on the one hand, the global approach to the problem – both figuratively and literally – and, on the other hand, the </w:t>
      </w:r>
      <w:proofErr w:type="spellStart"/>
      <w:r w:rsidRPr="00DE6C52">
        <w:rPr>
          <w:rStyle w:val="StyleUnderline"/>
        </w:rPr>
        <w:t>popularisation</w:t>
      </w:r>
      <w:proofErr w:type="spellEnd"/>
      <w:r w:rsidRPr="00DE6C52">
        <w:rPr>
          <w:rStyle w:val="StyleUnderline"/>
        </w:rPr>
        <w:t xml:space="preserve"> of the issues by the mass media” </w:t>
      </w:r>
      <w:r w:rsidRPr="00DE6C52">
        <w:rPr>
          <w:sz w:val="14"/>
        </w:rPr>
        <w:t xml:space="preserve">(Kimber and Richardson, 1974: 3). The rhetoric of ecological catastrophe propagated by such figures as Greta Thunberg or Sir David Attenborough also bears an uncanny resemblance to the “eco-doom” literature that was popular in the 1970s. </w:t>
      </w:r>
      <w:r w:rsidRPr="00DE6C52">
        <w:rPr>
          <w:rStyle w:val="Emphasis"/>
        </w:rPr>
        <w:t xml:space="preserve">The </w:t>
      </w:r>
      <w:r w:rsidRPr="00DE6C52">
        <w:rPr>
          <w:rStyle w:val="Emphasis"/>
          <w:highlight w:val="green"/>
        </w:rPr>
        <w:t xml:space="preserve">tactics </w:t>
      </w:r>
      <w:r w:rsidRPr="00DE6C52">
        <w:rPr>
          <w:rStyle w:val="Emphasis"/>
        </w:rPr>
        <w:t xml:space="preserve">and methods used by some of the contemporary environmental movements and grassroots campaigns, that </w:t>
      </w:r>
      <w:r w:rsidRPr="00DE6C52">
        <w:rPr>
          <w:rStyle w:val="Emphasis"/>
          <w:highlight w:val="green"/>
        </w:rPr>
        <w:t>employ high-visibility direct action</w:t>
      </w:r>
      <w:r w:rsidRPr="00DE6C52">
        <w:rPr>
          <w:rStyle w:val="Emphasis"/>
        </w:rPr>
        <w:t xml:space="preserve"> rather than discrete lobbying, were also </w:t>
      </w:r>
      <w:proofErr w:type="spellStart"/>
      <w:r w:rsidRPr="00DE6C52">
        <w:rPr>
          <w:rStyle w:val="Emphasis"/>
        </w:rPr>
        <w:t>characterised</w:t>
      </w:r>
      <w:proofErr w:type="spellEnd"/>
      <w:r w:rsidRPr="00DE6C52">
        <w:rPr>
          <w:rStyle w:val="Emphasis"/>
        </w:rPr>
        <w:t xml:space="preserve"> as novel ... 50 years ago.</w:t>
      </w:r>
      <w:r w:rsidRPr="00DE6C52">
        <w:rPr>
          <w:sz w:val="14"/>
        </w:rPr>
        <w:t xml:space="preserve"> At the time, such environmental groups as Friends of the Earth and Greenpeace distinguished themselves from the Conservation Society or the Campaign for the Protection of Rural England by undertaking more militant actions that addressed concerns pertaining to the general environmental crisis rather than single issues (Herring, 2001). Today, new social movement </w:t>
      </w:r>
      <w:proofErr w:type="spellStart"/>
      <w:r w:rsidRPr="00DE6C52">
        <w:rPr>
          <w:sz w:val="14"/>
        </w:rPr>
        <w:t>organisations</w:t>
      </w:r>
      <w:proofErr w:type="spellEnd"/>
      <w:r w:rsidRPr="00DE6C52">
        <w:rPr>
          <w:sz w:val="14"/>
        </w:rPr>
        <w:t xml:space="preserve"> and local groups seem to be taking up the mantle of more confrontational environmentalism. Notwithstanding these historical similarities, it would be wrong to conclude that nothing has changed in the last 50 years. Popular environmental protest can teach us a lesson about why popular democratic demands are important for effecting change in many aspects of politics 4 Irish Journal of Sociology 0(0) and society. But first, how should we think about these new, old developments in the environmental movements and popular ecological awareness? What we are witnessing is perhaps less of a “new” type of environmentalism and more of an important moment in the evolution of the environmental movement and the history of climate action. </w:t>
      </w:r>
      <w:r w:rsidRPr="00DE6C52">
        <w:rPr>
          <w:rStyle w:val="StyleUnderline"/>
          <w:highlight w:val="green"/>
        </w:rPr>
        <w:t>These moments happen</w:t>
      </w:r>
      <w:r w:rsidRPr="00DE6C52">
        <w:rPr>
          <w:rStyle w:val="StyleUnderline"/>
        </w:rPr>
        <w:t xml:space="preserve"> maybe </w:t>
      </w:r>
      <w:r w:rsidRPr="00DE6C52">
        <w:rPr>
          <w:rStyle w:val="StyleUnderline"/>
          <w:highlight w:val="green"/>
        </w:rPr>
        <w:t>once in a generation</w:t>
      </w:r>
      <w:r w:rsidRPr="00DE6C52">
        <w:rPr>
          <w:rStyle w:val="StyleUnderline"/>
        </w:rPr>
        <w:t xml:space="preserve">, roughly. In the 1970s, the new </w:t>
      </w:r>
      <w:r w:rsidRPr="00DE6C52">
        <w:rPr>
          <w:rStyle w:val="StyleUnderline"/>
          <w:highlight w:val="green"/>
        </w:rPr>
        <w:t xml:space="preserve">global environmentalism was </w:t>
      </w:r>
      <w:r w:rsidRPr="00DE6C52">
        <w:rPr>
          <w:rStyle w:val="StyleUnderline"/>
        </w:rPr>
        <w:t xml:space="preserve">part of </w:t>
      </w:r>
      <w:r w:rsidRPr="00DE6C52">
        <w:rPr>
          <w:rStyle w:val="StyleUnderline"/>
          <w:highlight w:val="green"/>
        </w:rPr>
        <w:t>a</w:t>
      </w:r>
      <w:r w:rsidRPr="00DE6C52">
        <w:rPr>
          <w:rStyle w:val="StyleUnderline"/>
        </w:rPr>
        <w:t xml:space="preserve">n age of </w:t>
      </w:r>
      <w:r w:rsidRPr="00DE6C52">
        <w:rPr>
          <w:rStyle w:val="StyleUnderline"/>
          <w:highlight w:val="green"/>
        </w:rPr>
        <w:t xml:space="preserve">protest </w:t>
      </w:r>
      <w:r w:rsidRPr="00DE6C52">
        <w:rPr>
          <w:rStyle w:val="StyleUnderline"/>
        </w:rPr>
        <w:t xml:space="preserve">and was instrumental in the emergence of the environmental justice movement which highlighted the social bias and racism of siting decisions. </w:t>
      </w:r>
      <w:r w:rsidRPr="00DE6C52">
        <w:rPr>
          <w:rStyle w:val="StyleUnderline"/>
          <w:highlight w:val="green"/>
        </w:rPr>
        <w:t>Twenty years</w:t>
      </w:r>
      <w:r w:rsidRPr="00DE6C52">
        <w:rPr>
          <w:rStyle w:val="StyleUnderline"/>
        </w:rPr>
        <w:t xml:space="preserve"> after that, </w:t>
      </w:r>
      <w:r w:rsidRPr="00DE6C52">
        <w:rPr>
          <w:rStyle w:val="StyleUnderline"/>
          <w:highlight w:val="green"/>
        </w:rPr>
        <w:t xml:space="preserve">anti-nuclear </w:t>
      </w:r>
      <w:proofErr w:type="spellStart"/>
      <w:r w:rsidRPr="00DE6C52">
        <w:rPr>
          <w:rStyle w:val="StyleUnderline"/>
          <w:highlight w:val="green"/>
        </w:rPr>
        <w:t>mobilisations</w:t>
      </w:r>
      <w:proofErr w:type="spellEnd"/>
      <w:r w:rsidRPr="00DE6C52">
        <w:rPr>
          <w:rStyle w:val="StyleUnderline"/>
        </w:rPr>
        <w:t xml:space="preserve"> in various countries in Europe and anti-road protests in Britain again </w:t>
      </w:r>
      <w:r w:rsidRPr="00DE6C52">
        <w:rPr>
          <w:rStyle w:val="StyleUnderline"/>
          <w:highlight w:val="green"/>
        </w:rPr>
        <w:t>led to the emergence of new</w:t>
      </w:r>
      <w:r w:rsidRPr="00DE6C52">
        <w:rPr>
          <w:rStyle w:val="StyleUnderline"/>
        </w:rPr>
        <w:t xml:space="preserve"> ecological </w:t>
      </w:r>
      <w:r w:rsidRPr="00DE6C52">
        <w:rPr>
          <w:rStyle w:val="StyleUnderline"/>
          <w:highlight w:val="green"/>
        </w:rPr>
        <w:t>groups</w:t>
      </w:r>
      <w:r w:rsidRPr="00DE6C52">
        <w:rPr>
          <w:rStyle w:val="StyleUnderline"/>
        </w:rPr>
        <w:t xml:space="preserve"> and renewed public interest in environmental problems. The 2000s in Ireland were definitely marked by the protest against the Corrib gas project in County Mayo and the jailing of the </w:t>
      </w:r>
      <w:proofErr w:type="spellStart"/>
      <w:r w:rsidRPr="00DE6C52">
        <w:rPr>
          <w:rStyle w:val="StyleUnderline"/>
        </w:rPr>
        <w:t>Rossport</w:t>
      </w:r>
      <w:proofErr w:type="spellEnd"/>
      <w:r w:rsidRPr="00DE6C52">
        <w:rPr>
          <w:rStyle w:val="StyleUnderline"/>
        </w:rPr>
        <w:t xml:space="preserve"> Five, which have indirectly contributed to anti-fracking resistance and a ban on the method in 2017 (Darcy and Cox, 2019).</w:t>
      </w:r>
      <w:r w:rsidRPr="00DE6C52">
        <w:rPr>
          <w:sz w:val="14"/>
        </w:rPr>
        <w:t xml:space="preserve"> </w:t>
      </w:r>
      <w:r w:rsidRPr="00DE6C52">
        <w:rPr>
          <w:rStyle w:val="StyleUnderline"/>
        </w:rPr>
        <w:t>Elsewhere, global</w:t>
      </w:r>
      <w:r w:rsidRPr="00DE6C52">
        <w:rPr>
          <w:rStyle w:val="Emphasis"/>
        </w:rPr>
        <w:t xml:space="preserve"> warming became one of the targets of alter-</w:t>
      </w:r>
      <w:proofErr w:type="spellStart"/>
      <w:r w:rsidRPr="00DE6C52">
        <w:rPr>
          <w:rStyle w:val="Emphasis"/>
        </w:rPr>
        <w:t>globalisation</w:t>
      </w:r>
      <w:proofErr w:type="spellEnd"/>
      <w:r w:rsidRPr="00DE6C52">
        <w:rPr>
          <w:rStyle w:val="Emphasis"/>
        </w:rPr>
        <w:t xml:space="preserve"> struggles that linked capitalist </w:t>
      </w:r>
      <w:proofErr w:type="spellStart"/>
      <w:r w:rsidRPr="00DE6C52">
        <w:rPr>
          <w:rStyle w:val="Emphasis"/>
        </w:rPr>
        <w:t>globalisation</w:t>
      </w:r>
      <w:proofErr w:type="spellEnd"/>
      <w:r w:rsidRPr="00DE6C52">
        <w:rPr>
          <w:rStyle w:val="Emphasis"/>
        </w:rPr>
        <w:t xml:space="preserve"> with international inequalities perpetuated by the extractive activities. </w:t>
      </w:r>
      <w:r w:rsidRPr="00DE6C52">
        <w:rPr>
          <w:sz w:val="14"/>
        </w:rPr>
        <w:t xml:space="preserve">In 2020, we are again at a historical juncture when the cultural environmental critique has merged with scientific concerns. </w:t>
      </w:r>
      <w:r w:rsidRPr="00DE6C52">
        <w:rPr>
          <w:rStyle w:val="Emphasis"/>
        </w:rPr>
        <w:t xml:space="preserve">The </w:t>
      </w:r>
      <w:r w:rsidRPr="00DE6C52">
        <w:rPr>
          <w:rStyle w:val="Emphasis"/>
          <w:highlight w:val="green"/>
        </w:rPr>
        <w:t xml:space="preserve">expanding extraction </w:t>
      </w:r>
      <w:r w:rsidRPr="00DE6C52">
        <w:rPr>
          <w:rStyle w:val="Emphasis"/>
        </w:rPr>
        <w:t>of fossil fuels in evermore unconventional ways and places</w:t>
      </w:r>
      <w:r w:rsidRPr="00DE6C52">
        <w:rPr>
          <w:rStyle w:val="Emphasis"/>
          <w:highlight w:val="green"/>
        </w:rPr>
        <w:t xml:space="preserve"> is </w:t>
      </w:r>
      <w:proofErr w:type="spellStart"/>
      <w:r w:rsidRPr="00DE6C52">
        <w:rPr>
          <w:rStyle w:val="Emphasis"/>
          <w:highlight w:val="green"/>
        </w:rPr>
        <w:t>mobilising</w:t>
      </w:r>
      <w:proofErr w:type="spellEnd"/>
      <w:r w:rsidRPr="00DE6C52">
        <w:rPr>
          <w:rStyle w:val="Emphasis"/>
          <w:highlight w:val="green"/>
        </w:rPr>
        <w:t xml:space="preserve"> community-based campaigns</w:t>
      </w:r>
      <w:r w:rsidRPr="00DE6C52">
        <w:rPr>
          <w:rStyle w:val="Emphasis"/>
        </w:rPr>
        <w:t xml:space="preserve"> that find themselves discovering a growing environmental movement </w:t>
      </w:r>
      <w:r w:rsidRPr="00DE6C52">
        <w:rPr>
          <w:rStyle w:val="Emphasis"/>
          <w:highlight w:val="green"/>
        </w:rPr>
        <w:t>that echoes</w:t>
      </w:r>
      <w:r w:rsidRPr="00DE6C52">
        <w:rPr>
          <w:rStyle w:val="Emphasis"/>
        </w:rPr>
        <w:t xml:space="preserve"> and amplifies </w:t>
      </w:r>
      <w:r w:rsidRPr="00DE6C52">
        <w:rPr>
          <w:rStyle w:val="Emphasis"/>
          <w:highlight w:val="green"/>
        </w:rPr>
        <w:t>their causes</w:t>
      </w:r>
      <w:r w:rsidRPr="00DE6C52">
        <w:rPr>
          <w:rStyle w:val="Emphasis"/>
        </w:rPr>
        <w:t xml:space="preserve">. </w:t>
      </w:r>
      <w:r w:rsidRPr="00DE6C52">
        <w:rPr>
          <w:sz w:val="14"/>
        </w:rPr>
        <w:t xml:space="preserve">The “new” movement is itself often informed by the recent wave of pro-democratic and anti-austerity protests such as Occupy. The ideas about direct action and direct democracy that animated those </w:t>
      </w:r>
      <w:proofErr w:type="spellStart"/>
      <w:r w:rsidRPr="00DE6C52">
        <w:rPr>
          <w:sz w:val="14"/>
        </w:rPr>
        <w:t>mobilisations</w:t>
      </w:r>
      <w:proofErr w:type="spellEnd"/>
      <w:r w:rsidRPr="00DE6C52">
        <w:rPr>
          <w:sz w:val="14"/>
        </w:rPr>
        <w:t xml:space="preserve"> are being creatively rediscovered as a distinctive form of anti-authoritarianism in a new reality increasingly defined by the far right. Democracy and climate action From the point of view of a community-based campaign in Britain – whether opposed to or in </w:t>
      </w:r>
      <w:proofErr w:type="spellStart"/>
      <w:r w:rsidRPr="00DE6C52">
        <w:rPr>
          <w:sz w:val="14"/>
        </w:rPr>
        <w:t>favour</w:t>
      </w:r>
      <w:proofErr w:type="spellEnd"/>
      <w:r w:rsidRPr="00DE6C52">
        <w:rPr>
          <w:sz w:val="14"/>
        </w:rPr>
        <w:t xml:space="preserve"> of fossil fuel extraction – the scope for popular democratic action has been contracting rather than expanding. </w:t>
      </w:r>
      <w:r w:rsidRPr="00DE6C52">
        <w:rPr>
          <w:rStyle w:val="Emphasis"/>
          <w:highlight w:val="green"/>
        </w:rPr>
        <w:t xml:space="preserve">When </w:t>
      </w:r>
      <w:r w:rsidRPr="00DE6C52">
        <w:rPr>
          <w:rStyle w:val="Emphasis"/>
        </w:rPr>
        <w:t>local</w:t>
      </w:r>
      <w:r w:rsidRPr="00DE6C52">
        <w:rPr>
          <w:rStyle w:val="Emphasis"/>
          <w:highlight w:val="green"/>
        </w:rPr>
        <w:t xml:space="preserve"> residents </w:t>
      </w:r>
      <w:r w:rsidRPr="00DE6C52">
        <w:rPr>
          <w:rStyle w:val="Emphasis"/>
        </w:rPr>
        <w:t xml:space="preserve">decide to </w:t>
      </w:r>
      <w:r w:rsidRPr="00DE6C52">
        <w:rPr>
          <w:rStyle w:val="Emphasis"/>
          <w:highlight w:val="green"/>
        </w:rPr>
        <w:t>get involved</w:t>
      </w:r>
      <w:r w:rsidRPr="00DE6C52">
        <w:rPr>
          <w:rStyle w:val="Emphasis"/>
        </w:rPr>
        <w:t xml:space="preserve"> in community activism – the majority of them for the first time in their lives – </w:t>
      </w:r>
      <w:r w:rsidRPr="00DE6C52">
        <w:rPr>
          <w:rStyle w:val="Emphasis"/>
          <w:highlight w:val="green"/>
        </w:rPr>
        <w:t>they enter a</w:t>
      </w:r>
      <w:r w:rsidRPr="00DE6C52">
        <w:rPr>
          <w:rStyle w:val="Emphasis"/>
        </w:rPr>
        <w:t xml:space="preserve"> technocratic, political and social </w:t>
      </w:r>
      <w:r w:rsidRPr="00DE6C52">
        <w:rPr>
          <w:rStyle w:val="Emphasis"/>
          <w:highlight w:val="green"/>
        </w:rPr>
        <w:t>landscape that is</w:t>
      </w:r>
      <w:r w:rsidRPr="00DE6C52">
        <w:rPr>
          <w:rStyle w:val="Emphasis"/>
        </w:rPr>
        <w:t xml:space="preserve"> largely </w:t>
      </w:r>
      <w:r w:rsidRPr="00DE6C52">
        <w:rPr>
          <w:rStyle w:val="Emphasis"/>
          <w:highlight w:val="green"/>
        </w:rPr>
        <w:t>not amenable</w:t>
      </w:r>
      <w:r w:rsidRPr="00DE6C52">
        <w:rPr>
          <w:rStyle w:val="Emphasis"/>
        </w:rPr>
        <w:t xml:space="preserve"> to hearing or engaging with their concerns.</w:t>
      </w:r>
      <w:r w:rsidRPr="00DE6C52">
        <w:rPr>
          <w:sz w:val="14"/>
        </w:rPr>
        <w:t xml:space="preserve"> The UK planning system, for example, often considers the old vocabularies of local amenity and aesthetics to be more materially significant than issues of climate change and social acceptance. The central government is happy to facilitate fracking at times when it finds it expedient and suspends the controversial practice in the runup to elections. </w:t>
      </w:r>
      <w:r w:rsidRPr="00DE6C52">
        <w:rPr>
          <w:rStyle w:val="StyleUnderline"/>
        </w:rPr>
        <w:t xml:space="preserve">This </w:t>
      </w:r>
      <w:r w:rsidRPr="00DE6C52">
        <w:rPr>
          <w:rStyle w:val="StyleUnderline"/>
          <w:highlight w:val="green"/>
        </w:rPr>
        <w:t>gives rise to popular dissatisfaction</w:t>
      </w:r>
      <w:r w:rsidRPr="00DE6C52">
        <w:rPr>
          <w:sz w:val="14"/>
        </w:rPr>
        <w:t xml:space="preserve"> which facilitates and sustains environmental networks that people </w:t>
      </w:r>
      <w:proofErr w:type="spellStart"/>
      <w:r w:rsidRPr="00DE6C52">
        <w:rPr>
          <w:sz w:val="14"/>
        </w:rPr>
        <w:t>organise</w:t>
      </w:r>
      <w:proofErr w:type="spellEnd"/>
      <w:r w:rsidRPr="00DE6C52">
        <w:rPr>
          <w:sz w:val="14"/>
        </w:rPr>
        <w:t xml:space="preserve"> under to address their particular and more general concerns around climate change. </w:t>
      </w:r>
      <w:r w:rsidRPr="00DE6C52">
        <w:rPr>
          <w:rStyle w:val="Emphasis"/>
        </w:rPr>
        <w:t xml:space="preserve">Popular </w:t>
      </w:r>
      <w:r w:rsidRPr="00DE6C52">
        <w:rPr>
          <w:rStyle w:val="Emphasis"/>
          <w:highlight w:val="green"/>
        </w:rPr>
        <w:t>discontent is instrumental in the emergence of</w:t>
      </w:r>
      <w:r w:rsidRPr="00DE6C52">
        <w:rPr>
          <w:rStyle w:val="Emphasis"/>
        </w:rPr>
        <w:t xml:space="preserve"> a </w:t>
      </w:r>
      <w:r w:rsidRPr="00DE6C52">
        <w:rPr>
          <w:rStyle w:val="Emphasis"/>
          <w:highlight w:val="green"/>
        </w:rPr>
        <w:t>democratic impetus</w:t>
      </w:r>
      <w:r w:rsidRPr="00DE6C52">
        <w:rPr>
          <w:rStyle w:val="Emphasis"/>
        </w:rPr>
        <w:t xml:space="preserve"> – </w:t>
      </w:r>
      <w:r w:rsidRPr="00DE6C52">
        <w:rPr>
          <w:rStyle w:val="Emphasis"/>
          <w:highlight w:val="green"/>
        </w:rPr>
        <w:t>a social and cultural force that appeals to egalitarianism and “the people</w:t>
      </w:r>
      <w:r w:rsidRPr="00DE6C52">
        <w:rPr>
          <w:rStyle w:val="Emphasis"/>
        </w:rPr>
        <w:t>” as the source and value of important political changes and actions.</w:t>
      </w:r>
      <w:r w:rsidRPr="00DE6C52">
        <w:rPr>
          <w:sz w:val="14"/>
        </w:rPr>
        <w:t xml:space="preserve"> </w:t>
      </w:r>
      <w:r w:rsidRPr="00DE6C52">
        <w:rPr>
          <w:rStyle w:val="StyleUnderline"/>
        </w:rPr>
        <w:t xml:space="preserve">Popular democratic </w:t>
      </w:r>
      <w:r w:rsidRPr="00DE6C52">
        <w:rPr>
          <w:rStyle w:val="StyleUnderline"/>
          <w:highlight w:val="green"/>
        </w:rPr>
        <w:t>impulse</w:t>
      </w:r>
      <w:r w:rsidRPr="00DE6C52">
        <w:rPr>
          <w:rStyle w:val="StyleUnderline"/>
        </w:rPr>
        <w:t xml:space="preserve"> embodied in community-based environmental campaigns </w:t>
      </w:r>
      <w:proofErr w:type="spellStart"/>
      <w:r w:rsidRPr="00DE6C52">
        <w:rPr>
          <w:rStyle w:val="StyleUnderline"/>
          <w:highlight w:val="green"/>
        </w:rPr>
        <w:t>delegitimises</w:t>
      </w:r>
      <w:proofErr w:type="spellEnd"/>
      <w:r w:rsidRPr="00DE6C52">
        <w:rPr>
          <w:rStyle w:val="StyleUnderline"/>
          <w:highlight w:val="green"/>
        </w:rPr>
        <w:t xml:space="preserve"> certain p</w:t>
      </w:r>
      <w:r w:rsidRPr="00DE6C52">
        <w:rPr>
          <w:rStyle w:val="StyleUnderline"/>
        </w:rPr>
        <w:t xml:space="preserve">olitical </w:t>
      </w:r>
      <w:r w:rsidRPr="00DE6C52">
        <w:rPr>
          <w:rStyle w:val="StyleUnderline"/>
          <w:highlight w:val="green"/>
        </w:rPr>
        <w:t>decisions and challenges them from</w:t>
      </w:r>
      <w:r w:rsidRPr="00DE6C52">
        <w:rPr>
          <w:rStyle w:val="StyleUnderline"/>
        </w:rPr>
        <w:t xml:space="preserve"> the position of </w:t>
      </w:r>
      <w:r w:rsidRPr="00DE6C52">
        <w:rPr>
          <w:rStyle w:val="StyleUnderline"/>
          <w:highlight w:val="green"/>
        </w:rPr>
        <w:t>grassroots experience and civic subjectivity</w:t>
      </w:r>
      <w:r w:rsidRPr="00DE6C52">
        <w:rPr>
          <w:rStyle w:val="StyleUnderline"/>
        </w:rPr>
        <w:t>.</w:t>
      </w:r>
      <w:r w:rsidRPr="00DE6C52">
        <w:rPr>
          <w:sz w:val="14"/>
        </w:rPr>
        <w:t xml:space="preserve"> Every “new” era of environmental protest seems to be driven by this democratic impetus. It stems from outside the state and its only claim to power is that it is portrayed to articulate the democratic will of a community or society. </w:t>
      </w:r>
      <w:r w:rsidRPr="00DE6C52">
        <w:rPr>
          <w:rStyle w:val="StyleUnderline"/>
        </w:rPr>
        <w:t xml:space="preserve">If today, climate change is competing with other major issues on the national and international agenda, this is not because of an IPCC report or the most recent climate science; rather, it is because of the potent merging of environmental, democratic and anti-authoritarian feelings that have brought global warming to the fore again. </w:t>
      </w:r>
      <w:r w:rsidRPr="00DE6C52">
        <w:rPr>
          <w:sz w:val="14"/>
        </w:rPr>
        <w:t xml:space="preserve">Over 50 years ago, Rachel Carson – the author of “Silent Spring,” a seminal book about the environmental impacts of pesticides – </w:t>
      </w:r>
      <w:proofErr w:type="spellStart"/>
      <w:r w:rsidRPr="00DE6C52">
        <w:rPr>
          <w:sz w:val="14"/>
        </w:rPr>
        <w:t>recognised</w:t>
      </w:r>
      <w:proofErr w:type="spellEnd"/>
      <w:r w:rsidRPr="00DE6C52">
        <w:rPr>
          <w:sz w:val="14"/>
        </w:rPr>
        <w:t xml:space="preserve"> that some of the pressing environmental issues of the day were indicative of “an era dominated by industry, in which the right to make a dollar at whatever cost is seldom challenged” (2002: 13). A similar sentiment is also the </w:t>
      </w:r>
      <w:proofErr w:type="spellStart"/>
      <w:r w:rsidRPr="00DE6C52">
        <w:rPr>
          <w:sz w:val="14"/>
        </w:rPr>
        <w:t>mobilising</w:t>
      </w:r>
      <w:proofErr w:type="spellEnd"/>
      <w:r w:rsidRPr="00DE6C52">
        <w:rPr>
          <w:sz w:val="14"/>
        </w:rPr>
        <w:t xml:space="preserve"> force behind environmental movements and campaigns today. Although they have had 50 years to develop articulate understandings of social inequality, it is striking to read that some scholars still think about European environmentalism as “privileged fear” of those who will not have to bear the full weight of the climate crisis. And it is hard to blame them for this view because there is much more that could be done to give social inequality its proper place in the climate change debate. The current environmental moment is therefore susceptible to the same pitfalls and the same fate as its 1970s iteration. The social and economic dimensions of climate change may be lost again because they are not being put </w:t>
      </w:r>
      <w:proofErr w:type="spellStart"/>
      <w:r w:rsidRPr="00DE6C52">
        <w:rPr>
          <w:sz w:val="14"/>
        </w:rPr>
        <w:t>centre</w:t>
      </w:r>
      <w:proofErr w:type="spellEnd"/>
      <w:r w:rsidRPr="00DE6C52">
        <w:rPr>
          <w:sz w:val="14"/>
        </w:rPr>
        <w:t xml:space="preserve"> stage. </w:t>
      </w:r>
      <w:r w:rsidRPr="00DE6C52">
        <w:rPr>
          <w:rStyle w:val="StyleUnderline"/>
        </w:rPr>
        <w:t>The environmental and climate change protests today may not signify a beginning of an entirely new environmentalism or even a culmination of five decades of ecological struggles.</w:t>
      </w:r>
      <w:r w:rsidRPr="00DE6C52">
        <w:rPr>
          <w:sz w:val="14"/>
        </w:rPr>
        <w:t xml:space="preserve"> </w:t>
      </w:r>
      <w:r w:rsidRPr="00DE6C52">
        <w:rPr>
          <w:rStyle w:val="Emphasis"/>
        </w:rPr>
        <w:t xml:space="preserve">Everyone is speaking about climate change again because </w:t>
      </w:r>
      <w:r w:rsidRPr="00DE6C52">
        <w:rPr>
          <w:rStyle w:val="Emphasis"/>
          <w:highlight w:val="green"/>
        </w:rPr>
        <w:t>we</w:t>
      </w:r>
      <w:r w:rsidRPr="00DE6C52">
        <w:rPr>
          <w:rStyle w:val="Emphasis"/>
        </w:rPr>
        <w:t xml:space="preserve"> </w:t>
      </w:r>
      <w:r w:rsidRPr="00DE6C52">
        <w:rPr>
          <w:rStyle w:val="Emphasis"/>
          <w:highlight w:val="green"/>
        </w:rPr>
        <w:t>are at a particular</w:t>
      </w:r>
      <w:r w:rsidRPr="00DE6C52">
        <w:rPr>
          <w:rStyle w:val="Emphasis"/>
        </w:rPr>
        <w:t xml:space="preserve"> moment in the complex history of climate action – </w:t>
      </w:r>
      <w:r w:rsidRPr="00DE6C52">
        <w:rPr>
          <w:rStyle w:val="Emphasis"/>
          <w:highlight w:val="green"/>
        </w:rPr>
        <w:t xml:space="preserve">when </w:t>
      </w:r>
      <w:r w:rsidRPr="00DE6C52">
        <w:rPr>
          <w:rStyle w:val="Emphasis"/>
        </w:rPr>
        <w:t xml:space="preserve">environmental, democratic and </w:t>
      </w:r>
      <w:r w:rsidRPr="00DE6C52">
        <w:rPr>
          <w:rStyle w:val="Emphasis"/>
          <w:highlight w:val="green"/>
        </w:rPr>
        <w:t>anti-authoritarian concerns have come together drawing</w:t>
      </w:r>
      <w:r w:rsidRPr="00DE6C52">
        <w:rPr>
          <w:rStyle w:val="Emphasis"/>
        </w:rPr>
        <w:t xml:space="preserve"> on as well as forgetting </w:t>
      </w:r>
      <w:r w:rsidRPr="00DE6C52">
        <w:rPr>
          <w:rStyle w:val="Emphasis"/>
          <w:highlight w:val="green"/>
        </w:rPr>
        <w:t>some lessons</w:t>
      </w:r>
      <w:r w:rsidRPr="00DE6C52">
        <w:rPr>
          <w:rStyle w:val="Emphasis"/>
        </w:rPr>
        <w:t xml:space="preserve"> of the previous waves </w:t>
      </w:r>
      <w:r w:rsidRPr="00DE6C52">
        <w:rPr>
          <w:rStyle w:val="Emphasis"/>
          <w:highlight w:val="green"/>
        </w:rPr>
        <w:t xml:space="preserve">of popular </w:t>
      </w:r>
      <w:proofErr w:type="spellStart"/>
      <w:r w:rsidRPr="00DE6C52">
        <w:rPr>
          <w:rStyle w:val="Emphasis"/>
          <w:highlight w:val="green"/>
        </w:rPr>
        <w:t>mobilisations</w:t>
      </w:r>
      <w:proofErr w:type="spellEnd"/>
      <w:r w:rsidRPr="00DE6C52">
        <w:rPr>
          <w:rStyle w:val="Emphasis"/>
        </w:rPr>
        <w:t xml:space="preserve"> around environmental issues.</w:t>
      </w:r>
      <w:r w:rsidRPr="00DE6C52">
        <w:rPr>
          <w:sz w:val="14"/>
        </w:rPr>
        <w:t xml:space="preserve"> Part of this predicament stems from the diverse roots and </w:t>
      </w:r>
      <w:proofErr w:type="spellStart"/>
      <w:r w:rsidRPr="00DE6C52">
        <w:rPr>
          <w:sz w:val="14"/>
        </w:rPr>
        <w:t>organisational</w:t>
      </w:r>
      <w:proofErr w:type="spellEnd"/>
      <w:r w:rsidRPr="00DE6C52">
        <w:rPr>
          <w:sz w:val="14"/>
        </w:rPr>
        <w:t xml:space="preserve"> principles of the plethora of campaigns and actors involved in tackling the climate crisis. So, as we are all learning about the possibilities of contemporary climate action, is the history of the environmental movement “a litany of small, ephemeral, and qualified victories, many of which have been further undermined in recent years” (</w:t>
      </w:r>
      <w:proofErr w:type="spellStart"/>
      <w:r w:rsidRPr="00DE6C52">
        <w:rPr>
          <w:sz w:val="14"/>
        </w:rPr>
        <w:t>Boime</w:t>
      </w:r>
      <w:proofErr w:type="spellEnd"/>
      <w:r w:rsidRPr="00DE6C52">
        <w:rPr>
          <w:sz w:val="14"/>
        </w:rPr>
        <w:t xml:space="preserve">, 2008: 298)? It is true that, in hindsight, the last 50 years of environmentalism that I sketched above can leave one with a nagging sense of disappointment at the incremental nature of climate action. On the other hand, as many local campaigners and activists would tell you, this is not how they experience their actions in real time. Is this “movement amnesia” a failure to learn within movements as well as between different waves of protest? Not necessarily. In fact, a sense of 6 Irish Journal of Sociology 0(0) transgressing old boundaries and established ways of </w:t>
      </w:r>
      <w:proofErr w:type="spellStart"/>
      <w:r w:rsidRPr="00DE6C52">
        <w:rPr>
          <w:sz w:val="14"/>
        </w:rPr>
        <w:t>organising</w:t>
      </w:r>
      <w:proofErr w:type="spellEnd"/>
      <w:r w:rsidRPr="00DE6C52">
        <w:rPr>
          <w:sz w:val="14"/>
        </w:rPr>
        <w:t xml:space="preserve"> are essential parts of the democratic impulse that drives social </w:t>
      </w:r>
      <w:proofErr w:type="spellStart"/>
      <w:r w:rsidRPr="00DE6C52">
        <w:rPr>
          <w:sz w:val="14"/>
        </w:rPr>
        <w:t>mobilisation</w:t>
      </w:r>
      <w:proofErr w:type="spellEnd"/>
      <w:r w:rsidRPr="00DE6C52">
        <w:rPr>
          <w:sz w:val="14"/>
        </w:rPr>
        <w:t xml:space="preserve">. </w:t>
      </w:r>
      <w:r w:rsidRPr="00DE6C52">
        <w:rPr>
          <w:rStyle w:val="Emphasis"/>
        </w:rPr>
        <w:t xml:space="preserve">If arguments or strategies seem novel to some of those who undertake climate action, it may simply mean that those strategies are reaching out to broader social groups. </w:t>
      </w:r>
      <w:r w:rsidRPr="00DE6C52">
        <w:rPr>
          <w:sz w:val="14"/>
        </w:rPr>
        <w:t xml:space="preserve">So what are the lessons that we can draw from the last 50 years of environmental </w:t>
      </w:r>
      <w:proofErr w:type="spellStart"/>
      <w:r w:rsidRPr="00DE6C52">
        <w:rPr>
          <w:sz w:val="14"/>
        </w:rPr>
        <w:t>mobilisations</w:t>
      </w:r>
      <w:proofErr w:type="spellEnd"/>
      <w:r w:rsidRPr="00DE6C52">
        <w:rPr>
          <w:sz w:val="14"/>
        </w:rPr>
        <w:t xml:space="preserve">? It seems that neither massive media interest, symbolic figures nor spectacular direct actions are a proved recipe for tackling global warming in an effective way. They are important, but I would advise caution to those who think that they indicate a real social and political change. In fact, the lesson that I take from history is this: </w:t>
      </w:r>
      <w:r w:rsidRPr="00DE6C52">
        <w:rPr>
          <w:rStyle w:val="Emphasis"/>
          <w:highlight w:val="green"/>
        </w:rPr>
        <w:t>climate change, democracy</w:t>
      </w:r>
      <w:r w:rsidRPr="00DE6C52">
        <w:rPr>
          <w:rStyle w:val="Emphasis"/>
        </w:rPr>
        <w:t xml:space="preserve"> and anti-authoritarianism </w:t>
      </w:r>
      <w:r w:rsidRPr="00DE6C52">
        <w:rPr>
          <w:rStyle w:val="Emphasis"/>
          <w:highlight w:val="green"/>
        </w:rPr>
        <w:t>constitute a</w:t>
      </w:r>
      <w:r w:rsidRPr="00DE6C52">
        <w:rPr>
          <w:rStyle w:val="Emphasis"/>
        </w:rPr>
        <w:t xml:space="preserve"> potent </w:t>
      </w:r>
      <w:r w:rsidRPr="00DE6C52">
        <w:rPr>
          <w:rStyle w:val="Emphasis"/>
          <w:highlight w:val="green"/>
        </w:rPr>
        <w:t xml:space="preserve">formula for environmental </w:t>
      </w:r>
      <w:proofErr w:type="spellStart"/>
      <w:r w:rsidRPr="00DE6C52">
        <w:rPr>
          <w:rStyle w:val="Emphasis"/>
          <w:highlight w:val="green"/>
        </w:rPr>
        <w:t>mobilisation</w:t>
      </w:r>
      <w:proofErr w:type="spellEnd"/>
      <w:r w:rsidRPr="00DE6C52">
        <w:rPr>
          <w:rStyle w:val="Emphasis"/>
        </w:rPr>
        <w:t xml:space="preserve"> as long as they remain grounded in everyday life concerns and activity of social groups regardless of individual income or identity</w:t>
      </w:r>
      <w:r w:rsidRPr="00DE6C52">
        <w:rPr>
          <w:sz w:val="14"/>
        </w:rPr>
        <w:t xml:space="preserve">. This is why </w:t>
      </w:r>
      <w:r w:rsidRPr="00DE6C52">
        <w:rPr>
          <w:rStyle w:val="Emphasis"/>
        </w:rPr>
        <w:t>environmental justice and democracy are so important in tackling the climate crisis;</w:t>
      </w:r>
      <w:r w:rsidRPr="00DE6C52">
        <w:rPr>
          <w:sz w:val="14"/>
        </w:rPr>
        <w:t xml:space="preserve"> they should be a way, rather than only an effect of addressing global warming. The experience of the last 50 years shows that environmental movements come and go and, although they are instrumental in effecting socio-political change, it is the democratic agency of society that gives them their impetus and legitimacy. And it seems that, in some parts of contemporary Europe, fighting for a </w:t>
      </w:r>
      <w:proofErr w:type="spellStart"/>
      <w:r w:rsidRPr="00DE6C52">
        <w:rPr>
          <w:sz w:val="14"/>
        </w:rPr>
        <w:t>liveable</w:t>
      </w:r>
      <w:proofErr w:type="spellEnd"/>
      <w:r w:rsidRPr="00DE6C52">
        <w:rPr>
          <w:sz w:val="14"/>
        </w:rPr>
        <w:t xml:space="preserve"> climate may need to go hand in hand with fighting for democracy.</w:t>
      </w:r>
    </w:p>
    <w:p w14:paraId="2DAB2A50" w14:textId="77777777" w:rsidR="00B12801" w:rsidRPr="00605A69" w:rsidRDefault="00B12801" w:rsidP="00B12801">
      <w:pPr>
        <w:pStyle w:val="Heading4"/>
      </w:pPr>
      <w:r w:rsidRPr="00605A69">
        <w:t xml:space="preserve">Democracy </w:t>
      </w:r>
      <w:r w:rsidRPr="00605A69">
        <w:rPr>
          <w:i/>
          <w:u w:val="single"/>
        </w:rPr>
        <w:t xml:space="preserve">solves </w:t>
      </w:r>
      <w:r w:rsidRPr="00605A69">
        <w:t xml:space="preserve">climate change but we need an </w:t>
      </w:r>
      <w:r w:rsidRPr="00605A69">
        <w:rPr>
          <w:i/>
          <w:u w:val="single"/>
        </w:rPr>
        <w:t>increase</w:t>
      </w:r>
      <w:r w:rsidRPr="00605A69">
        <w:t xml:space="preserve"> in pace of action</w:t>
      </w:r>
    </w:p>
    <w:p w14:paraId="1A830D24" w14:textId="77777777" w:rsidR="00B12801" w:rsidRPr="00DE6C52" w:rsidRDefault="00B12801" w:rsidP="00B12801">
      <w:r w:rsidRPr="00DE6C52">
        <w:rPr>
          <w:rStyle w:val="Style13ptBold"/>
        </w:rPr>
        <w:t>Casas-Zamora 21</w:t>
      </w:r>
      <w:r w:rsidRPr="00DE6C52">
        <w:t xml:space="preserve"> [Dr. Kevin Casas-Zamora is the Secretary-General of the International Institute for Democracy and Electoral Assistance (IDEA), with over 25 years of experience in democratic governance as a researcher, analyst, educator, consultant and public official. Here he discusses the role that democracy plays in mitigating climate change. 06/29/2021 Why democracy is the key ingredient to battling climate change” </w:t>
      </w:r>
      <w:hyperlink r:id="rId10" w:history="1">
        <w:r w:rsidRPr="00DE6C52">
          <w:rPr>
            <w:rStyle w:val="Hyperlink"/>
          </w:rPr>
          <w:t>https://www.euronews.com/green/2021/06/29/why-democracy-is-the-key-ingredient-to-battling-climate-change</w:t>
        </w:r>
      </w:hyperlink>
      <w:r w:rsidRPr="00DE6C52">
        <w:t xml:space="preserve"> ] //</w:t>
      </w:r>
      <w:proofErr w:type="spellStart"/>
      <w:r w:rsidRPr="00DE6C52">
        <w:t>aaditg</w:t>
      </w:r>
      <w:proofErr w:type="spellEnd"/>
    </w:p>
    <w:p w14:paraId="309BDBE5" w14:textId="77777777" w:rsidR="00B12801" w:rsidRDefault="00B12801" w:rsidP="00B12801">
      <w:pPr>
        <w:rPr>
          <w:sz w:val="14"/>
        </w:rPr>
      </w:pPr>
      <w:r w:rsidRPr="00DE6C52">
        <w:rPr>
          <w:sz w:val="14"/>
        </w:rPr>
        <w:t xml:space="preserve">The </w:t>
      </w:r>
      <w:r w:rsidRPr="00DE6C52">
        <w:rPr>
          <w:rStyle w:val="StyleUnderline"/>
        </w:rPr>
        <w:t>recent court rulings tell us a lot</w:t>
      </w:r>
      <w:r w:rsidRPr="00DE6C52">
        <w:rPr>
          <w:sz w:val="14"/>
        </w:rPr>
        <w:t xml:space="preserve">, not just about the powerful assets that democracy can deploy in the struggle against climate change, </w:t>
      </w:r>
      <w:r w:rsidRPr="00DE6C52">
        <w:rPr>
          <w:rStyle w:val="StyleUnderline"/>
        </w:rPr>
        <w:t xml:space="preserve">but also the long-term robustness of the case for democracy as a political system. </w:t>
      </w:r>
      <w:r w:rsidRPr="00DE6C52">
        <w:rPr>
          <w:rStyle w:val="StyleUnderline"/>
          <w:highlight w:val="green"/>
        </w:rPr>
        <w:t>Democracies</w:t>
      </w:r>
      <w:r w:rsidRPr="00DE6C52">
        <w:rPr>
          <w:rStyle w:val="StyleUnderline"/>
        </w:rPr>
        <w:t xml:space="preserve"> are </w:t>
      </w:r>
      <w:r w:rsidRPr="00DE6C52">
        <w:rPr>
          <w:rStyle w:val="StyleUnderline"/>
          <w:highlight w:val="green"/>
        </w:rPr>
        <w:t>under pressure</w:t>
      </w:r>
      <w:r w:rsidRPr="00DE6C52">
        <w:rPr>
          <w:rStyle w:val="StyleUnderline"/>
        </w:rPr>
        <w:t xml:space="preserve"> from populism, disinformation, inequality and voter frustration, according to the Global State of Democracy report from the intergovernmental </w:t>
      </w:r>
      <w:proofErr w:type="spellStart"/>
      <w:r w:rsidRPr="00DE6C52">
        <w:rPr>
          <w:rStyle w:val="StyleUnderline"/>
        </w:rPr>
        <w:t>organisation</w:t>
      </w:r>
      <w:proofErr w:type="spellEnd"/>
      <w:r w:rsidRPr="00DE6C52">
        <w:rPr>
          <w:rStyle w:val="StyleUnderline"/>
        </w:rPr>
        <w:t xml:space="preserve"> International (IDEA). They are also afflicted by a crisis of self-confidence. </w:t>
      </w:r>
      <w:r w:rsidRPr="00DE6C52">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w:t>
      </w:r>
      <w:proofErr w:type="spellStart"/>
      <w:r w:rsidRPr="00DE6C52">
        <w:rPr>
          <w:sz w:val="14"/>
        </w:rPr>
        <w:t>AmazonAndre</w:t>
      </w:r>
      <w:proofErr w:type="spellEnd"/>
      <w:r w:rsidRPr="00DE6C52">
        <w:rPr>
          <w:sz w:val="14"/>
        </w:rPr>
        <w:t xml:space="preserve"> Penner/AP2011 ‘Extremists and populists on the rise’: Why the EU needs a green prosecutor What are the vices to democracy? This narrative is not concocted out of thin air. Democracies do suffer from vices when it comes to slow-burning crises like global warming. </w:t>
      </w:r>
      <w:r w:rsidRPr="00DE6C52">
        <w:rPr>
          <w:rStyle w:val="StyleUnderline"/>
        </w:rPr>
        <w:t xml:space="preserve">Voters and politicians have short attention spans. </w:t>
      </w:r>
      <w:r w:rsidRPr="00DE6C52">
        <w:rPr>
          <w:rStyle w:val="Emphasis"/>
        </w:rPr>
        <w:t>Balances</w:t>
      </w:r>
      <w:r w:rsidRPr="00DE6C52">
        <w:rPr>
          <w:sz w:val="14"/>
        </w:rPr>
        <w:t xml:space="preserve"> of power </w:t>
      </w:r>
      <w:r w:rsidRPr="00DE6C52">
        <w:rPr>
          <w:rStyle w:val="Emphasis"/>
        </w:rPr>
        <w:t>mean reforms can be held hostage to obstinate US Senators or oil lobbyists.</w:t>
      </w:r>
      <w:r w:rsidRPr="00DE6C52">
        <w:rPr>
          <w:sz w:val="14"/>
        </w:rPr>
        <w:t xml:space="preserve"> Science can play second fiddle to voters if it entails higher taxes - France’s yellow vest protests, sparked by fuel price rises, are a case in point. And yet, despite all this, the facts are clear - </w:t>
      </w:r>
      <w:r w:rsidRPr="00DE6C52">
        <w:rPr>
          <w:rStyle w:val="Emphasis"/>
          <w:highlight w:val="green"/>
        </w:rPr>
        <w:t>9 out of the 10 top performers in</w:t>
      </w:r>
      <w:r w:rsidRPr="00DE6C52">
        <w:rPr>
          <w:rStyle w:val="Emphasis"/>
        </w:rPr>
        <w:t xml:space="preserve"> the 2021 </w:t>
      </w:r>
      <w:r w:rsidRPr="00DE6C52">
        <w:rPr>
          <w:rStyle w:val="Emphasis"/>
          <w:highlight w:val="green"/>
        </w:rPr>
        <w:t>Climate Change Performance Index are democracies</w:t>
      </w:r>
      <w:r w:rsidRPr="00DE6C52">
        <w:rPr>
          <w:rStyle w:val="Emphasis"/>
        </w:rPr>
        <w:t>.</w:t>
      </w:r>
      <w:r w:rsidRPr="00DE6C52">
        <w:rPr>
          <w:sz w:val="14"/>
        </w:rPr>
        <w:t xml:space="preserve"> Sweden tops the list of 57 countries. China is 30th. The reasons for this are not hard to fathom. </w:t>
      </w:r>
      <w:r w:rsidRPr="00DE6C52">
        <w:rPr>
          <w:rStyle w:val="Emphasis"/>
          <w:highlight w:val="green"/>
        </w:rPr>
        <w:t>Democracies allow for</w:t>
      </w:r>
      <w:r w:rsidRPr="00DE6C52">
        <w:rPr>
          <w:rStyle w:val="Emphasis"/>
        </w:rPr>
        <w:t xml:space="preserve"> the </w:t>
      </w:r>
      <w:r w:rsidRPr="00DE6C52">
        <w:rPr>
          <w:rStyle w:val="Emphasis"/>
          <w:highlight w:val="green"/>
        </w:rPr>
        <w:t>free flow of information that enables</w:t>
      </w:r>
      <w:r w:rsidRPr="00DE6C52">
        <w:rPr>
          <w:rStyle w:val="Emphasis"/>
        </w:rPr>
        <w:t xml:space="preserve"> policy makers to debate and find solutions, and for </w:t>
      </w:r>
      <w:r w:rsidRPr="00DE6C52">
        <w:rPr>
          <w:rStyle w:val="Emphasis"/>
          <w:highlight w:val="green"/>
        </w:rPr>
        <w:t xml:space="preserve">civil society to </w:t>
      </w:r>
      <w:proofErr w:type="spellStart"/>
      <w:r w:rsidRPr="00DE6C52">
        <w:rPr>
          <w:rStyle w:val="Emphasis"/>
          <w:highlight w:val="green"/>
        </w:rPr>
        <w:t>mobilise</w:t>
      </w:r>
      <w:proofErr w:type="spellEnd"/>
      <w:r w:rsidRPr="00DE6C52">
        <w:rPr>
          <w:sz w:val="14"/>
        </w:rPr>
        <w:t xml:space="preserve">. It is </w:t>
      </w:r>
      <w:r w:rsidRPr="00DE6C52">
        <w:rPr>
          <w:rStyle w:val="StyleUnderline"/>
          <w:highlight w:val="green"/>
        </w:rPr>
        <w:t>no coincidence</w:t>
      </w:r>
      <w:r w:rsidRPr="00DE6C52">
        <w:rPr>
          <w:sz w:val="14"/>
        </w:rPr>
        <w:t xml:space="preserve"> that youth campaigner </w:t>
      </w:r>
      <w:r w:rsidRPr="00DE6C52">
        <w:rPr>
          <w:rStyle w:val="StyleUnderline"/>
        </w:rPr>
        <w:t xml:space="preserve">Greta </w:t>
      </w:r>
      <w:r w:rsidRPr="00DE6C52">
        <w:rPr>
          <w:rStyle w:val="StyleUnderline"/>
          <w:highlight w:val="green"/>
        </w:rPr>
        <w:t>Thunberg helped spark a</w:t>
      </w:r>
      <w:r w:rsidRPr="00DE6C52">
        <w:rPr>
          <w:rStyle w:val="StyleUnderline"/>
        </w:rPr>
        <w:t xml:space="preserve"> global </w:t>
      </w:r>
      <w:r w:rsidRPr="00DE6C52">
        <w:rPr>
          <w:rStyle w:val="StyleUnderline"/>
          <w:highlight w:val="green"/>
        </w:rPr>
        <w:t>movement f</w:t>
      </w:r>
      <w:r w:rsidRPr="00DE6C52">
        <w:rPr>
          <w:rStyle w:val="StyleUnderline"/>
        </w:rPr>
        <w:t xml:space="preserve">rom a lone street demonstration in Sweden, one of the world’s top performing democracies. </w:t>
      </w:r>
      <w:r w:rsidRPr="00DE6C52">
        <w:rPr>
          <w:sz w:val="14"/>
        </w:rPr>
        <w:t xml:space="preserve">It is no coincidence that youth campaigner Greta Thunberg helped spark a global movement from a lone street demonstration in Sweden, one of the world’s top performing democracies. </w:t>
      </w:r>
      <w:r w:rsidRPr="00DE6C52">
        <w:rPr>
          <w:rStyle w:val="StyleUnderline"/>
        </w:rPr>
        <w:t>Democracies are more effective against climate change for the same reasons that they don’t experience famines, as</w:t>
      </w:r>
      <w:r w:rsidRPr="00DE6C52">
        <w:rPr>
          <w:sz w:val="14"/>
        </w:rPr>
        <w:t xml:space="preserve"> Nobel Laureate Indian economist </w:t>
      </w:r>
      <w:r w:rsidRPr="00DE6C52">
        <w:rPr>
          <w:rStyle w:val="Emphasis"/>
        </w:rPr>
        <w:t xml:space="preserve">Amartya Sen suggested long ago - because in </w:t>
      </w:r>
      <w:r w:rsidRPr="00DE6C52">
        <w:rPr>
          <w:rStyle w:val="Emphasis"/>
          <w:highlight w:val="green"/>
        </w:rPr>
        <w:t>allowing freedom of expression, a</w:t>
      </w:r>
      <w:r w:rsidRPr="00DE6C52">
        <w:rPr>
          <w:rStyle w:val="Emphasis"/>
        </w:rPr>
        <w:t xml:space="preserve"> vibrant civil </w:t>
      </w:r>
      <w:r w:rsidRPr="00DE6C52">
        <w:rPr>
          <w:rStyle w:val="Emphasis"/>
          <w:highlight w:val="green"/>
        </w:rPr>
        <w:t>society, regular elections</w:t>
      </w:r>
      <w:r w:rsidRPr="00DE6C52">
        <w:rPr>
          <w:rStyle w:val="Emphasis"/>
        </w:rPr>
        <w:t xml:space="preserve"> and the workings of checks and balances, they </w:t>
      </w:r>
      <w:r w:rsidRPr="00DE6C52">
        <w:rPr>
          <w:rStyle w:val="Emphasis"/>
          <w:highlight w:val="green"/>
        </w:rPr>
        <w:t>increase the likelihood that crises will be met</w:t>
      </w:r>
      <w:r w:rsidRPr="00DE6C52">
        <w:rPr>
          <w:rStyle w:val="Emphasis"/>
        </w:rPr>
        <w:t xml:space="preserve"> and destructive policies corrected. </w:t>
      </w:r>
      <w:r w:rsidRPr="00DE6C52">
        <w:rPr>
          <w:sz w:val="14"/>
        </w:rPr>
        <w:t xml:space="preserve">Democracy is not simply elections - </w:t>
      </w:r>
      <w:r w:rsidRPr="00DE6C52">
        <w:rPr>
          <w:rStyle w:val="StyleUnderline"/>
        </w:rPr>
        <w:t>it is the often chaotic workings of myriad institutions and groups as well as a culture of open debate, where climate reform is nudged along by courts, free media, parliaments, and public protests.</w:t>
      </w:r>
      <w:r w:rsidRPr="00DE6C52">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w:t>
      </w:r>
      <w:proofErr w:type="spellStart"/>
      <w:r w:rsidRPr="00DE6C52">
        <w:rPr>
          <w:sz w:val="14"/>
        </w:rPr>
        <w:t>changeCanva</w:t>
      </w:r>
      <w:proofErr w:type="spellEnd"/>
      <w:r w:rsidRPr="00DE6C52">
        <w:rPr>
          <w:sz w:val="14"/>
        </w:rPr>
        <w:t xml:space="preserve"> This is vital for climate change. </w:t>
      </w:r>
      <w:proofErr w:type="spellStart"/>
      <w:r w:rsidRPr="00DE6C52">
        <w:rPr>
          <w:sz w:val="14"/>
        </w:rPr>
        <w:t>Decarbonisation</w:t>
      </w:r>
      <w:proofErr w:type="spellEnd"/>
      <w:r w:rsidRPr="00DE6C52">
        <w:rPr>
          <w:sz w:val="14"/>
        </w:rPr>
        <w:t xml:space="preserve"> is not something governments do by fiat, though act they must - it is something societies as a whole must do by conviction. Consumer habits will need to change, from reducing air travel to adjusting diets. Trillions of dollars will have to be invested in transforming the sources of energy that fuel economies. </w:t>
      </w:r>
      <w:r w:rsidRPr="00DE6C52">
        <w:rPr>
          <w:rStyle w:val="StyleUnderline"/>
        </w:rPr>
        <w:t>New social contracts will have to be devised so that the burden of these fiscal bills can be equitably shared.</w:t>
      </w:r>
      <w:r w:rsidRPr="00DE6C52">
        <w:rPr>
          <w:sz w:val="14"/>
        </w:rPr>
        <w:t xml:space="preserve"> </w:t>
      </w:r>
      <w:r w:rsidRPr="00DE6C52">
        <w:rPr>
          <w:rStyle w:val="Emphasis"/>
        </w:rPr>
        <w:t xml:space="preserve">There is </w:t>
      </w:r>
      <w:r w:rsidRPr="00DE6C52">
        <w:rPr>
          <w:rStyle w:val="Emphasis"/>
          <w:highlight w:val="green"/>
        </w:rPr>
        <w:t>no guarantee</w:t>
      </w:r>
      <w:r w:rsidRPr="00DE6C52">
        <w:rPr>
          <w:rStyle w:val="Emphasis"/>
        </w:rPr>
        <w:t xml:space="preserve"> that democracies will succeed in building the consensus needed to save our species, </w:t>
      </w:r>
      <w:r w:rsidRPr="00DE6C52">
        <w:rPr>
          <w:rStyle w:val="Emphasis"/>
          <w:highlight w:val="green"/>
        </w:rPr>
        <w:t>but their odds are better than</w:t>
      </w:r>
      <w:r w:rsidRPr="00DE6C52">
        <w:rPr>
          <w:rStyle w:val="Emphasis"/>
        </w:rPr>
        <w:t xml:space="preserve"> those of </w:t>
      </w:r>
      <w:r w:rsidRPr="00DE6C52">
        <w:rPr>
          <w:rStyle w:val="Emphasis"/>
          <w:highlight w:val="green"/>
        </w:rPr>
        <w:t>any other political arrangement</w:t>
      </w:r>
      <w:r w:rsidRPr="00DE6C52">
        <w:rPr>
          <w:rStyle w:val="Emphasis"/>
        </w:rPr>
        <w:t xml:space="preserve">. </w:t>
      </w:r>
      <w:r w:rsidRPr="00DE6C52">
        <w:rPr>
          <w:sz w:val="14"/>
        </w:rPr>
        <w:t xml:space="preserve">Could </w:t>
      </w:r>
      <w:proofErr w:type="spellStart"/>
      <w:r w:rsidRPr="00DE6C52">
        <w:rPr>
          <w:sz w:val="14"/>
        </w:rPr>
        <w:t>decarbonising</w:t>
      </w:r>
      <w:proofErr w:type="spellEnd"/>
      <w:r w:rsidRPr="00DE6C52">
        <w:rPr>
          <w:sz w:val="14"/>
        </w:rPr>
        <w:t xml:space="preserve"> our cities be the answer to climate change? Kids are disappointed in grownups’ ‘un-green’ ways: Here are their plans for a cleaner future Democratic governance could slow down climate change This is, however, the key question – while it is clear that </w:t>
      </w:r>
      <w:r w:rsidRPr="00DE6C52">
        <w:rPr>
          <w:rStyle w:val="Emphasis"/>
        </w:rPr>
        <w:t xml:space="preserve">the </w:t>
      </w:r>
      <w:r w:rsidRPr="00DE6C52">
        <w:rPr>
          <w:rStyle w:val="Emphasis"/>
          <w:highlight w:val="green"/>
        </w:rPr>
        <w:t>attributes of democracy are</w:t>
      </w:r>
      <w:r w:rsidRPr="00DE6C52">
        <w:rPr>
          <w:rStyle w:val="Emphasis"/>
        </w:rPr>
        <w:t xml:space="preserve"> potentially </w:t>
      </w:r>
      <w:r w:rsidRPr="00DE6C52">
        <w:rPr>
          <w:rStyle w:val="Emphasis"/>
          <w:highlight w:val="green"/>
        </w:rPr>
        <w:t>superior to deal with climate change</w:t>
      </w:r>
      <w:r w:rsidRPr="00DE6C52">
        <w:rPr>
          <w:rStyle w:val="Emphasis"/>
        </w:rPr>
        <w:t xml:space="preserve">, it is </w:t>
      </w:r>
      <w:r w:rsidRPr="00DE6C52">
        <w:rPr>
          <w:rStyle w:val="Emphasis"/>
          <w:highlight w:val="green"/>
        </w:rPr>
        <w:t>much less clear</w:t>
      </w:r>
      <w:r w:rsidRPr="00DE6C52">
        <w:rPr>
          <w:rStyle w:val="Emphasis"/>
        </w:rPr>
        <w:t xml:space="preserve"> that </w:t>
      </w:r>
      <w:r w:rsidRPr="00DE6C52">
        <w:rPr>
          <w:rStyle w:val="Emphasis"/>
          <w:highlight w:val="green"/>
        </w:rPr>
        <w:t>they will be</w:t>
      </w:r>
      <w:r w:rsidRPr="00DE6C52">
        <w:rPr>
          <w:rStyle w:val="Emphasis"/>
        </w:rPr>
        <w:t xml:space="preserve"> actually </w:t>
      </w:r>
      <w:r w:rsidRPr="00DE6C52">
        <w:rPr>
          <w:rStyle w:val="Emphasis"/>
          <w:highlight w:val="green"/>
        </w:rPr>
        <w:t>deployed</w:t>
      </w:r>
      <w:r w:rsidRPr="00DE6C52">
        <w:rPr>
          <w:rStyle w:val="Emphasis"/>
        </w:rPr>
        <w:t xml:space="preserve"> with the celerity required</w:t>
      </w:r>
      <w:r w:rsidRPr="00DE6C52">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DE6C52">
        <w:rPr>
          <w:rStyle w:val="Emphasis"/>
        </w:rPr>
        <w:t xml:space="preserve">Democratic </w:t>
      </w:r>
      <w:r w:rsidRPr="00DE6C52">
        <w:rPr>
          <w:rStyle w:val="Emphasis"/>
          <w:highlight w:val="green"/>
        </w:rPr>
        <w:t>governments</w:t>
      </w:r>
      <w:r w:rsidRPr="00DE6C52">
        <w:rPr>
          <w:rStyle w:val="Emphasis"/>
        </w:rPr>
        <w:t xml:space="preserve">, parliaments, and political leaders </w:t>
      </w:r>
      <w:r w:rsidRPr="00DE6C52">
        <w:rPr>
          <w:rStyle w:val="Emphasis"/>
          <w:highlight w:val="green"/>
        </w:rPr>
        <w:t>must also</w:t>
      </w:r>
      <w:r w:rsidRPr="00DE6C52">
        <w:rPr>
          <w:rStyle w:val="Emphasis"/>
        </w:rPr>
        <w:t xml:space="preserve"> dramatically </w:t>
      </w:r>
      <w:r w:rsidRPr="00DE6C52">
        <w:rPr>
          <w:rStyle w:val="Emphasis"/>
          <w:highlight w:val="green"/>
        </w:rPr>
        <w:t>increase the pace of their actions</w:t>
      </w:r>
      <w:r w:rsidRPr="00DE6C52">
        <w:rPr>
          <w:rStyle w:val="Emphasis"/>
        </w:rPr>
        <w:t xml:space="preserve">. </w:t>
      </w:r>
      <w:r w:rsidRPr="00DE6C52">
        <w:rPr>
          <w:sz w:val="14"/>
        </w:rPr>
        <w:t xml:space="preserve">This is why it is so vital to connect the discussion of climate change with debates on the quality of democratic governance. </w:t>
      </w:r>
      <w:r w:rsidRPr="00DE6C52">
        <w:rPr>
          <w:rStyle w:val="StyleUnderline"/>
        </w:rPr>
        <w:t xml:space="preserve">We </w:t>
      </w:r>
      <w:r w:rsidRPr="00DE6C52">
        <w:rPr>
          <w:rStyle w:val="StyleUnderline"/>
          <w:highlight w:val="green"/>
        </w:rPr>
        <w:t>must</w:t>
      </w:r>
      <w:r w:rsidRPr="00DE6C52">
        <w:rPr>
          <w:rStyle w:val="StyleUnderline"/>
        </w:rPr>
        <w:t xml:space="preserve"> distill, disseminate, and </w:t>
      </w:r>
      <w:r w:rsidRPr="00DE6C52">
        <w:rPr>
          <w:rStyle w:val="StyleUnderline"/>
          <w:highlight w:val="green"/>
        </w:rPr>
        <w:t>design</w:t>
      </w:r>
      <w:r w:rsidRPr="00DE6C52">
        <w:rPr>
          <w:rStyle w:val="StyleUnderline"/>
        </w:rPr>
        <w:t xml:space="preserve"> the institutions and </w:t>
      </w:r>
      <w:r w:rsidRPr="00DE6C52">
        <w:rPr>
          <w:rStyle w:val="StyleUnderline"/>
          <w:highlight w:val="green"/>
        </w:rPr>
        <w:t>practices that are</w:t>
      </w:r>
      <w:r w:rsidRPr="00DE6C52">
        <w:rPr>
          <w:rStyle w:val="StyleUnderline"/>
        </w:rPr>
        <w:t xml:space="preserve"> more </w:t>
      </w:r>
      <w:r w:rsidRPr="00DE6C52">
        <w:rPr>
          <w:rStyle w:val="StyleUnderline"/>
          <w:highlight w:val="green"/>
        </w:rPr>
        <w:t>likely to</w:t>
      </w:r>
      <w:r w:rsidRPr="00DE6C52">
        <w:rPr>
          <w:rStyle w:val="StyleUnderline"/>
        </w:rPr>
        <w:t xml:space="preserve"> allow democracies to build consensus, distribute burdens and make decisions effectively to </w:t>
      </w:r>
      <w:r w:rsidRPr="00DE6C52">
        <w:rPr>
          <w:rStyle w:val="StyleUnderline"/>
          <w:highlight w:val="green"/>
        </w:rPr>
        <w:t>meet the climate crisis.</w:t>
      </w:r>
      <w:r w:rsidRPr="00DE6C52">
        <w:rPr>
          <w:rStyle w:val="StyleUnderline"/>
        </w:rPr>
        <w:t xml:space="preserve"> </w:t>
      </w:r>
      <w:r w:rsidRPr="00DE6C52">
        <w:rPr>
          <w:rStyle w:val="Emphasis"/>
          <w:highlight w:val="green"/>
        </w:rPr>
        <w:t>Experimenting with new forms of</w:t>
      </w:r>
      <w:r w:rsidRPr="00DE6C52">
        <w:rPr>
          <w:rStyle w:val="Emphasis"/>
        </w:rPr>
        <w:t xml:space="preserve"> political </w:t>
      </w:r>
      <w:r w:rsidRPr="00DE6C52">
        <w:rPr>
          <w:rStyle w:val="Emphasis"/>
          <w:highlight w:val="green"/>
        </w:rPr>
        <w:t>deliberation</w:t>
      </w:r>
      <w:r w:rsidRPr="00DE6C52">
        <w:rPr>
          <w:sz w:val="14"/>
          <w:highlight w:val="green"/>
        </w:rPr>
        <w:t>,</w:t>
      </w:r>
      <w:r w:rsidRPr="00DE6C52">
        <w:rPr>
          <w:sz w:val="14"/>
        </w:rPr>
        <w:t xml:space="preserve"> like citizens’ assemblies, enlarging the representation of young people by lowering the voting age and adopting some of the bargaining practices between industries, workers and governments that </w:t>
      </w:r>
      <w:r w:rsidRPr="00DE6C52">
        <w:rPr>
          <w:rStyle w:val="Emphasis"/>
          <w:highlight w:val="green"/>
        </w:rPr>
        <w:t>have been</w:t>
      </w:r>
      <w:r w:rsidRPr="00DE6C52">
        <w:rPr>
          <w:rStyle w:val="Emphasis"/>
        </w:rPr>
        <w:t xml:space="preserve"> </w:t>
      </w:r>
      <w:r w:rsidRPr="00DE6C52">
        <w:rPr>
          <w:sz w:val="14"/>
        </w:rPr>
        <w:t xml:space="preserve">so </w:t>
      </w:r>
      <w:r w:rsidRPr="00DE6C52">
        <w:rPr>
          <w:rStyle w:val="Emphasis"/>
          <w:highlight w:val="green"/>
        </w:rPr>
        <w:t>instrumental</w:t>
      </w:r>
      <w:r w:rsidRPr="00DE6C52">
        <w:rPr>
          <w:rStyle w:val="Emphasis"/>
        </w:rPr>
        <w:t xml:space="preserve"> </w:t>
      </w:r>
      <w:r w:rsidRPr="00DE6C52">
        <w:rPr>
          <w:sz w:val="14"/>
        </w:rPr>
        <w:t>in</w:t>
      </w:r>
      <w:r w:rsidRPr="00DE6C52">
        <w:rPr>
          <w:rStyle w:val="Emphasis"/>
        </w:rPr>
        <w:t xml:space="preserve"> building consensus</w:t>
      </w:r>
      <w:r w:rsidRPr="00DE6C52">
        <w:rPr>
          <w:sz w:val="14"/>
        </w:rPr>
        <w:t xml:space="preserve"> in Northern Europe - this is the stuff democratic governance agendas should be made of in the climate crisis era.</w:t>
      </w:r>
    </w:p>
    <w:p w14:paraId="664FB469" w14:textId="77777777" w:rsidR="00B12801" w:rsidRDefault="00B12801" w:rsidP="00B12801">
      <w:pPr>
        <w:rPr>
          <w:sz w:val="14"/>
        </w:rPr>
      </w:pPr>
    </w:p>
    <w:p w14:paraId="1AC90048" w14:textId="77777777" w:rsidR="00B12801" w:rsidRDefault="00B12801" w:rsidP="00B12801">
      <w:pPr>
        <w:rPr>
          <w:sz w:val="14"/>
        </w:rPr>
      </w:pPr>
    </w:p>
    <w:p w14:paraId="06970450" w14:textId="77777777" w:rsidR="00B12801" w:rsidRPr="00DE6C52" w:rsidRDefault="00B12801" w:rsidP="00B12801">
      <w:pPr>
        <w:pStyle w:val="Heading3"/>
        <w:rPr>
          <w:rFonts w:cs="Arial"/>
        </w:rPr>
      </w:pPr>
      <w:r w:rsidRPr="00DE6C52">
        <w:rPr>
          <w:rFonts w:cs="Arial"/>
        </w:rPr>
        <w:t>1AC – Solvency – Plan</w:t>
      </w:r>
    </w:p>
    <w:p w14:paraId="6A8D36AB" w14:textId="77777777" w:rsidR="00B12801" w:rsidRPr="00CD6EB0" w:rsidRDefault="00B12801" w:rsidP="00B12801">
      <w:pPr>
        <w:pStyle w:val="Heading4"/>
      </w:pPr>
      <w:r w:rsidRPr="00CD6EB0">
        <w:t xml:space="preserve">Thus the plan – </w:t>
      </w:r>
      <w:r w:rsidRPr="006E4E55">
        <w:t>The United Kingdom of Great Britain and Northern Ireland</w:t>
      </w:r>
      <w:r>
        <w:t xml:space="preserve"> </w:t>
      </w:r>
      <w:r w:rsidRPr="00CD6EB0">
        <w:t>should recognize an unconditional right for workers to climate strike</w:t>
      </w:r>
      <w:r>
        <w:t>.</w:t>
      </w:r>
    </w:p>
    <w:p w14:paraId="46773482" w14:textId="77777777" w:rsidR="00B12801" w:rsidRPr="00CD6EB0" w:rsidRDefault="00B12801" w:rsidP="00B12801">
      <w:r w:rsidRPr="00BA25E3">
        <w:rPr>
          <w:rStyle w:val="Style13ptBold"/>
        </w:rPr>
        <w:t>Clarion 19</w:t>
      </w:r>
      <w:r w:rsidRPr="00CD6EB0">
        <w:t xml:space="preserve"> [ </w:t>
      </w:r>
      <w:r>
        <w:t xml:space="preserve">The Clarion is a magazine for labor </w:t>
      </w:r>
      <w:proofErr w:type="spellStart"/>
      <w:r>
        <w:t>activitists</w:t>
      </w:r>
      <w:proofErr w:type="spellEnd"/>
      <w:r>
        <w:t xml:space="preserve">. 9/09/2019 “Workers need the right to strike for climate justice” https://theclarionmag.org/2019/09/09/workers-need-the-right-to-strike-for-climate-justice/ ] // </w:t>
      </w:r>
      <w:proofErr w:type="spellStart"/>
      <w:r>
        <w:t>aaditg</w:t>
      </w:r>
      <w:proofErr w:type="spellEnd"/>
    </w:p>
    <w:p w14:paraId="662638C4" w14:textId="77777777" w:rsidR="00B12801" w:rsidRDefault="00B12801" w:rsidP="00B12801">
      <w:r w:rsidRPr="00CD6EB0">
        <w:rPr>
          <w:rStyle w:val="Emphasis"/>
          <w:highlight w:val="green"/>
        </w:rPr>
        <w:t>Workers need the right to strike for climate justice</w:t>
      </w:r>
      <w:r w:rsidRPr="0063525A">
        <w:rPr>
          <w:rStyle w:val="Emphasis"/>
        </w:rPr>
        <w:t xml:space="preserve"> – repeal the anti-union laws</w:t>
      </w:r>
      <w:r>
        <w:rPr>
          <w:rStyle w:val="Emphasis"/>
        </w:rPr>
        <w:t xml:space="preserve"> </w:t>
      </w:r>
      <w:r>
        <w:t xml:space="preserve">In 2019, </w:t>
      </w:r>
      <w:r w:rsidRPr="0063525A">
        <w:rPr>
          <w:rStyle w:val="StyleUnderline"/>
        </w:rPr>
        <w:t>school students’ strikes internationally have shifted the debate about the climate crisis.</w:t>
      </w:r>
      <w:r>
        <w:t xml:space="preserve"> Now more and more school student activists </w:t>
      </w:r>
      <w:proofErr w:type="spellStart"/>
      <w:r>
        <w:t>recognise</w:t>
      </w:r>
      <w:proofErr w:type="spellEnd"/>
      <w:r>
        <w:t xml:space="preserve"> that they alone cannot tackle the crisis and win a fundamental transformation of society. A just transition to a new economic system run in the interests of people and planet, not profit, must have workers at its core. For more than thirty years</w:t>
      </w:r>
      <w:r w:rsidRPr="0063525A">
        <w:rPr>
          <w:rStyle w:val="Emphasis"/>
        </w:rPr>
        <w:t xml:space="preserve">, </w:t>
      </w:r>
      <w:r w:rsidRPr="00CD6EB0">
        <w:rPr>
          <w:rStyle w:val="Emphasis"/>
          <w:highlight w:val="green"/>
        </w:rPr>
        <w:t>workers in the UK have been fenced in by laws which make</w:t>
      </w:r>
      <w:r w:rsidRPr="0063525A">
        <w:rPr>
          <w:rStyle w:val="Emphasis"/>
        </w:rPr>
        <w:t xml:space="preserve"> quick and effective </w:t>
      </w:r>
      <w:r w:rsidRPr="00CD6EB0">
        <w:rPr>
          <w:rStyle w:val="Emphasis"/>
          <w:highlight w:val="green"/>
        </w:rPr>
        <w:t>strike action difficult,</w:t>
      </w:r>
      <w:r w:rsidRPr="0063525A">
        <w:rPr>
          <w:rStyle w:val="Emphasis"/>
        </w:rPr>
        <w:t xml:space="preserve"> </w:t>
      </w:r>
      <w:r w:rsidRPr="00CD6EB0">
        <w:rPr>
          <w:rStyle w:val="Emphasis"/>
          <w:highlight w:val="green"/>
        </w:rPr>
        <w:t>and action over</w:t>
      </w:r>
      <w:r w:rsidRPr="0063525A">
        <w:rPr>
          <w:rStyle w:val="Emphasis"/>
        </w:rPr>
        <w:t xml:space="preserve"> political </w:t>
      </w:r>
      <w:r w:rsidRPr="00CD6EB0">
        <w:rPr>
          <w:rStyle w:val="Emphasis"/>
          <w:highlight w:val="green"/>
        </w:rPr>
        <w:t>issues like climate change</w:t>
      </w:r>
      <w:r w:rsidRPr="0063525A">
        <w:rPr>
          <w:rStyle w:val="Emphasis"/>
        </w:rPr>
        <w:t xml:space="preserve"> more </w:t>
      </w:r>
      <w:r w:rsidRPr="00CD6EB0">
        <w:rPr>
          <w:rStyle w:val="Emphasis"/>
          <w:highlight w:val="green"/>
        </w:rPr>
        <w:t>difficult</w:t>
      </w:r>
      <w:r w:rsidRPr="0063525A">
        <w:rPr>
          <w:rStyle w:val="Emphasis"/>
        </w:rPr>
        <w:t xml:space="preserve"> still</w:t>
      </w:r>
      <w:r>
        <w:t xml:space="preserve">. Workers do take radical action despite the law; but over the years the anti-union laws have helped weaken the culture of workplace </w:t>
      </w:r>
      <w:proofErr w:type="spellStart"/>
      <w:r>
        <w:t>organisation</w:t>
      </w:r>
      <w:proofErr w:type="spellEnd"/>
      <w:r>
        <w:t xml:space="preserve"> and workers’ direct action. </w:t>
      </w:r>
      <w:r w:rsidRPr="0063525A">
        <w:rPr>
          <w:rStyle w:val="Emphasis"/>
        </w:rPr>
        <w:t xml:space="preserve">The </w:t>
      </w:r>
      <w:r w:rsidRPr="00CD6EB0">
        <w:rPr>
          <w:rStyle w:val="Emphasis"/>
          <w:highlight w:val="green"/>
        </w:rPr>
        <w:t>urgency of the climate crisis demands</w:t>
      </w:r>
      <w:r w:rsidRPr="0063525A">
        <w:rPr>
          <w:rStyle w:val="Emphasis"/>
        </w:rPr>
        <w:t xml:space="preserve"> both </w:t>
      </w:r>
      <w:r w:rsidRPr="00CD6EB0">
        <w:rPr>
          <w:rStyle w:val="Emphasis"/>
          <w:highlight w:val="green"/>
        </w:rPr>
        <w:t>bending</w:t>
      </w:r>
      <w:r w:rsidRPr="0063525A">
        <w:rPr>
          <w:rStyle w:val="Emphasis"/>
        </w:rPr>
        <w:t xml:space="preserve"> and defiance of these laws – as groups of workers will undertake on 20 September – and a renewed campaign for them to be scrapped completely.</w:t>
      </w:r>
      <w:r>
        <w:rPr>
          <w:rStyle w:val="Emphasis"/>
        </w:rPr>
        <w:t xml:space="preserve"> </w:t>
      </w:r>
      <w:r w:rsidRPr="0063525A">
        <w:rPr>
          <w:rStyle w:val="StyleUnderline"/>
        </w:rPr>
        <w:t>In the context of climate chaos</w:t>
      </w:r>
      <w:r w:rsidRPr="00CD6EB0">
        <w:rPr>
          <w:rStyle w:val="StyleUnderline"/>
          <w:highlight w:val="green"/>
        </w:rPr>
        <w:t>, workers</w:t>
      </w:r>
      <w:r w:rsidRPr="0063525A">
        <w:rPr>
          <w:rStyle w:val="StyleUnderline"/>
        </w:rPr>
        <w:t xml:space="preserve"> urgently </w:t>
      </w:r>
      <w:r w:rsidRPr="00CD6EB0">
        <w:rPr>
          <w:rStyle w:val="StyleUnderline"/>
          <w:highlight w:val="green"/>
        </w:rPr>
        <w:t>need freedom to take</w:t>
      </w:r>
      <w:r w:rsidRPr="0063525A">
        <w:rPr>
          <w:rStyle w:val="StyleUnderline"/>
        </w:rPr>
        <w:t xml:space="preserve"> quick and effective industrial </w:t>
      </w:r>
      <w:r w:rsidRPr="00CD6EB0">
        <w:rPr>
          <w:rStyle w:val="StyleUnderline"/>
          <w:highlight w:val="green"/>
        </w:rPr>
        <w:t>action t</w:t>
      </w:r>
      <w:r w:rsidRPr="0063525A">
        <w:rPr>
          <w:rStyle w:val="StyleUnderline"/>
        </w:rPr>
        <w:t>o defend themselves against dangerous and unstable working conditions</w:t>
      </w:r>
      <w:r>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63525A">
        <w:rPr>
          <w:rStyle w:val="StyleUnderline"/>
        </w:rPr>
        <w:t xml:space="preserve">We therefore call on all </w:t>
      </w:r>
      <w:proofErr w:type="spellStart"/>
      <w:r w:rsidRPr="0063525A">
        <w:rPr>
          <w:rStyle w:val="StyleUnderline"/>
        </w:rPr>
        <w:t>organisations</w:t>
      </w:r>
      <w:proofErr w:type="spellEnd"/>
      <w:r w:rsidRPr="0063525A">
        <w:rPr>
          <w:rStyle w:val="StyleUnderline"/>
        </w:rPr>
        <w:t xml:space="preserve"> who seriously want to fight climate change to </w:t>
      </w:r>
      <w:r w:rsidRPr="00CD6EB0">
        <w:rPr>
          <w:rStyle w:val="StyleUnderline"/>
          <w:highlight w:val="green"/>
        </w:rPr>
        <w:t>call for</w:t>
      </w:r>
      <w:r w:rsidRPr="0063525A">
        <w:rPr>
          <w:rStyle w:val="StyleUnderline"/>
        </w:rPr>
        <w:t xml:space="preserve"> the </w:t>
      </w:r>
      <w:r w:rsidRPr="00CD6EB0">
        <w:rPr>
          <w:rStyle w:val="StyleUnderline"/>
          <w:highlight w:val="green"/>
        </w:rPr>
        <w:t>abolition of</w:t>
      </w:r>
      <w:r w:rsidRPr="0063525A">
        <w:rPr>
          <w:rStyle w:val="StyleUnderline"/>
        </w:rPr>
        <w:t xml:space="preserve"> all </w:t>
      </w:r>
      <w:r w:rsidRPr="00CD6EB0">
        <w:rPr>
          <w:rStyle w:val="StyleUnderline"/>
          <w:highlight w:val="green"/>
        </w:rPr>
        <w:t>anti-union laws</w:t>
      </w:r>
      <w:r w:rsidRPr="0063525A">
        <w:rPr>
          <w:rStyle w:val="StyleUnderline"/>
        </w:rPr>
        <w:t xml:space="preserve"> </w:t>
      </w:r>
      <w:r w:rsidRPr="00CD6EB0">
        <w:rPr>
          <w:rStyle w:val="StyleUnderline"/>
          <w:highlight w:val="green"/>
        </w:rPr>
        <w:t>and</w:t>
      </w:r>
      <w:r w:rsidRPr="0063525A">
        <w:rPr>
          <w:rStyle w:val="StyleUnderline"/>
        </w:rPr>
        <w:t xml:space="preserve"> their </w:t>
      </w:r>
      <w:r w:rsidRPr="00CD6EB0">
        <w:rPr>
          <w:rStyle w:val="StyleUnderline"/>
          <w:highlight w:val="green"/>
        </w:rPr>
        <w:t>replacement with</w:t>
      </w:r>
      <w:r w:rsidRPr="0063525A">
        <w:rPr>
          <w:rStyle w:val="StyleUnderline"/>
        </w:rPr>
        <w:t xml:space="preserve"> strong legal rights for workers and unions, including </w:t>
      </w:r>
      <w:r w:rsidRPr="00CD6EB0">
        <w:rPr>
          <w:rStyle w:val="StyleUnderline"/>
          <w:highlight w:val="green"/>
        </w:rPr>
        <w:t>the right to strike</w:t>
      </w:r>
      <w:r w:rsidRPr="0063525A">
        <w:rPr>
          <w:rStyle w:val="StyleUnderline"/>
        </w:rPr>
        <w:t xml:space="preserve"> quickly and effectively, in solidarity with others and for political demands.</w:t>
      </w:r>
      <w:r>
        <w:t xml:space="preserve"> We congratulate the Greens for taking a strong stand on these issues. We call on </w:t>
      </w:r>
      <w:proofErr w:type="spellStart"/>
      <w:r>
        <w:t>Labour</w:t>
      </w:r>
      <w:proofErr w:type="spellEnd"/>
      <w:r>
        <w:t xml:space="preserve"> to carry out the policy passed by its conference in 2017 and 2015. We welcome the motion to the TUC Congress submitted by the Fire Brigades Union.</w:t>
      </w:r>
    </w:p>
    <w:p w14:paraId="635C935D" w14:textId="77777777" w:rsidR="00B12801" w:rsidRDefault="00B12801" w:rsidP="00B12801">
      <w:pPr>
        <w:pStyle w:val="Heading4"/>
      </w:pPr>
      <w:r>
        <w:t xml:space="preserve">Coordinated civic engagement and strikes is key to </w:t>
      </w:r>
      <w:r w:rsidRPr="00FA36D7">
        <w:rPr>
          <w:u w:val="single"/>
        </w:rPr>
        <w:t>comprehensive</w:t>
      </w:r>
      <w:r>
        <w:t xml:space="preserve"> climate action </w:t>
      </w:r>
      <w:r w:rsidRPr="00FA36D7">
        <w:rPr>
          <w:u w:val="single"/>
        </w:rPr>
        <w:t>globally</w:t>
      </w:r>
      <w:r>
        <w:t>.</w:t>
      </w:r>
    </w:p>
    <w:p w14:paraId="718E40A8" w14:textId="77777777" w:rsidR="00B12801" w:rsidRPr="00FA36D7" w:rsidRDefault="00B12801" w:rsidP="00B12801">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7953601E" w14:textId="77777777" w:rsidR="00B12801" w:rsidRPr="00B54F49" w:rsidRDefault="00B12801" w:rsidP="00B12801">
      <w:pPr>
        <w:rPr>
          <w:sz w:val="16"/>
        </w:rPr>
      </w:pPr>
      <w:r w:rsidRPr="00B54F49">
        <w:rPr>
          <w:sz w:val="16"/>
        </w:rPr>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proofErr w:type="spellStart"/>
      <w:r w:rsidRPr="00B17A85">
        <w:rPr>
          <w:rStyle w:val="Emphasis"/>
          <w:highlight w:val="cyan"/>
        </w:rPr>
        <w:t>mobi</w:t>
      </w:r>
      <w:r w:rsidRPr="00B17A85">
        <w:rPr>
          <w:highlight w:val="cyan"/>
          <w:u w:val="single"/>
        </w:rPr>
        <w:t>-</w:t>
      </w:r>
      <w:r w:rsidRPr="00B17A85">
        <w:rPr>
          <w:rStyle w:val="Emphasis"/>
          <w:highlight w:val="cyan"/>
        </w:rPr>
        <w:t>lized</w:t>
      </w:r>
      <w:proofErr w:type="spellEnd"/>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Tarrow,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Gamson, 1975; McAdam, 1983). Ashas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(DeBardeleben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Schofer &amp; Longhofer, 2011; Skocpol &amp; Fiorina, 1999; de Tocqueville, 2002; see particularly </w:t>
      </w:r>
      <w:proofErr w:type="spellStart"/>
      <w:r w:rsidRPr="00B54F49">
        <w:rPr>
          <w:sz w:val="16"/>
        </w:rPr>
        <w:t>Verba,Schlozman</w:t>
      </w:r>
      <w:proofErr w:type="spell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Theocharis,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0E9B5F1B" w14:textId="77777777" w:rsidR="00B12801" w:rsidRPr="00B54F49" w:rsidRDefault="00B12801" w:rsidP="00B12801">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Bardsley, 2015; Cherry, 2006; Cronin, McCarthy, &amp; Collins, 2014; Ergas, 2010; </w:t>
      </w:r>
      <w:proofErr w:type="spellStart"/>
      <w:r w:rsidRPr="00B54F49">
        <w:rPr>
          <w:sz w:val="6"/>
          <w:szCs w:val="6"/>
        </w:rPr>
        <w:t>Haenfler</w:t>
      </w:r>
      <w:proofErr w:type="spellEnd"/>
      <w:r w:rsidRPr="00B54F49">
        <w:rPr>
          <w:sz w:val="6"/>
          <w:szCs w:val="6"/>
        </w:rPr>
        <w:t xml:space="preserve">, Johnson, &amp; Jones, 2012; Middlemiss,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Olzak,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2015; Gillan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Yildiz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(Ayling &amp; Gunningham, 2017, p. 131; Franta, 2017; Grady-Benson &amp; Sarathy, 2016; </w:t>
      </w:r>
      <w:proofErr w:type="spellStart"/>
      <w:r w:rsidRPr="00B54F49">
        <w:rPr>
          <w:sz w:val="6"/>
          <w:szCs w:val="6"/>
        </w:rPr>
        <w:t>Hestres</w:t>
      </w:r>
      <w:proofErr w:type="spellEnd"/>
      <w:r w:rsidRPr="00B54F49">
        <w:rPr>
          <w:sz w:val="6"/>
          <w:szCs w:val="6"/>
        </w:rPr>
        <w:t xml:space="preserve">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w:t>
      </w:r>
      <w:proofErr w:type="spellStart"/>
      <w:r w:rsidRPr="00B54F49">
        <w:rPr>
          <w:sz w:val="6"/>
          <w:szCs w:val="6"/>
        </w:rPr>
        <w:t>Coddou</w:t>
      </w:r>
      <w:proofErr w:type="spellEnd"/>
      <w:r w:rsidRPr="00B54F49">
        <w:rPr>
          <w:sz w:val="6"/>
          <w:szCs w:val="6"/>
        </w:rPr>
        <w:t xml:space="preserve">,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w:t>
      </w:r>
      <w:proofErr w:type="spellStart"/>
      <w:r w:rsidRPr="00B54F49">
        <w:rPr>
          <w:sz w:val="6"/>
          <w:szCs w:val="6"/>
        </w:rPr>
        <w:t>Miljanich</w:t>
      </w:r>
      <w:proofErr w:type="spellEnd"/>
      <w:r w:rsidRPr="00B54F49">
        <w:rPr>
          <w:sz w:val="6"/>
          <w:szCs w:val="6"/>
        </w:rPr>
        <w:t xml:space="preserve">,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Rootes, 2013; see also Fisher, Stanley, Berman, &amp; Neff, 2005; Walgrave, 4 of 11 FISHER AND NASRIN Wouters,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799C3A30" w14:textId="77777777" w:rsidR="00B12801" w:rsidRPr="00B54F49" w:rsidRDefault="00B12801" w:rsidP="00B12801">
      <w:pPr>
        <w:rPr>
          <w:sz w:val="16"/>
        </w:rPr>
      </w:pP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79714A28" w14:textId="77777777" w:rsidR="00B12801" w:rsidRPr="00B54F49" w:rsidRDefault="00B12801" w:rsidP="00B12801">
      <w:pPr>
        <w:rPr>
          <w:sz w:val="16"/>
        </w:rPr>
      </w:pPr>
      <w:r w:rsidRPr="00B54F49">
        <w:rPr>
          <w:sz w:val="16"/>
        </w:rPr>
        <w:t>4 | CLIMATE STRIKES AS A GROWING TACTIC</w:t>
      </w:r>
    </w:p>
    <w:p w14:paraId="0A36D127" w14:textId="77777777" w:rsidR="00B12801" w:rsidRPr="00B54F49" w:rsidRDefault="00B12801" w:rsidP="00B12801">
      <w:pPr>
        <w:rPr>
          <w:sz w:val="16"/>
        </w:rPr>
      </w:pP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w:t>
      </w:r>
      <w:proofErr w:type="spellStart"/>
      <w:r w:rsidRPr="00B54F49">
        <w:rPr>
          <w:sz w:val="16"/>
        </w:rPr>
        <w:t>Gessen</w:t>
      </w:r>
      <w:proofErr w:type="spellEnd"/>
      <w:r w:rsidRPr="00B54F49">
        <w:rPr>
          <w:sz w:val="16"/>
        </w:rPr>
        <w:t xml:space="preserve">,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740278F1" w14:textId="77777777" w:rsidR="00B12801" w:rsidRPr="00B54F49" w:rsidRDefault="00B12801" w:rsidP="00B12801">
      <w:pPr>
        <w:rPr>
          <w:u w:val="single"/>
        </w:rPr>
      </w:pP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(Rosane, 2019). Figure 1 presents the </w:t>
      </w:r>
      <w:r w:rsidRPr="00B17A85">
        <w:rPr>
          <w:highlight w:val="cyan"/>
          <w:u w:val="single"/>
        </w:rPr>
        <w:t xml:space="preserve">growth in the </w:t>
      </w:r>
      <w:r w:rsidRPr="00B17A85">
        <w:rPr>
          <w:rStyle w:val="Emphasis"/>
          <w:highlight w:val="cyan"/>
        </w:rPr>
        <w:t>tactic</w:t>
      </w:r>
      <w:r w:rsidRPr="00B17A85">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B17A85">
        <w:rPr>
          <w:rStyle w:val="Emphasis"/>
          <w:highlight w:val="cyan"/>
        </w:rPr>
        <w:t>involved</w:t>
      </w:r>
      <w:r w:rsidRPr="00B54F49">
        <w:rPr>
          <w:u w:val="single"/>
        </w:rPr>
        <w:t>.</w:t>
      </w:r>
    </w:p>
    <w:p w14:paraId="1DE6A319" w14:textId="77777777" w:rsidR="00B12801" w:rsidRPr="00B54F49" w:rsidRDefault="00B12801" w:rsidP="00B12801">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Evensen,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340BBF23" w14:textId="77777777" w:rsidR="00B12801" w:rsidRPr="00B54F49" w:rsidRDefault="00B12801" w:rsidP="00B12801">
      <w:pPr>
        <w:rPr>
          <w:sz w:val="16"/>
        </w:rPr>
      </w:pPr>
      <w:r w:rsidRPr="00B54F49">
        <w:rPr>
          <w:sz w:val="16"/>
        </w:rPr>
        <w:t xml:space="preserve">As an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B17A85">
        <w:rPr>
          <w:highlight w:val="cyan"/>
          <w:u w:val="single"/>
        </w:rPr>
        <w:t xml:space="preserve"> by school-aged children</w:t>
      </w:r>
      <w:r w:rsidRPr="00B54F49">
        <w:rPr>
          <w:u w:val="single"/>
        </w:rPr>
        <w:t xml:space="preserve"> that aims to </w:t>
      </w:r>
      <w:r w:rsidRPr="00B17A85">
        <w:rPr>
          <w:highlight w:val="cyan"/>
          <w:u w:val="single"/>
        </w:rPr>
        <w:t xml:space="preserve">pressure governments to </w:t>
      </w:r>
      <w:r w:rsidRPr="00B17A85">
        <w:rPr>
          <w:rStyle w:val="Emphasis"/>
          <w:highlight w:val="cyan"/>
        </w:rPr>
        <w:t>implement</w:t>
      </w:r>
      <w:r w:rsidRPr="00B54F49">
        <w:rPr>
          <w:u w:val="single"/>
        </w:rPr>
        <w:t xml:space="preserve"> more </w:t>
      </w:r>
      <w:r w:rsidRPr="00B17A85">
        <w:rPr>
          <w:rStyle w:val="Emphasis"/>
          <w:highlight w:val="cyan"/>
        </w:rPr>
        <w:t>radical</w:t>
      </w:r>
      <w:r w:rsidRPr="00B17A85">
        <w:rPr>
          <w:highlight w:val="cyan"/>
          <w:u w:val="single"/>
        </w:rPr>
        <w:t xml:space="preserve"> climate policies</w:t>
      </w:r>
      <w:r w:rsidRPr="00B54F49">
        <w:rPr>
          <w:u w:val="single"/>
        </w:rPr>
        <w:t xml:space="preserve"> that will </w:t>
      </w:r>
      <w:r w:rsidRPr="00B17A85">
        <w:rPr>
          <w:highlight w:val="cyan"/>
          <w:u w:val="single"/>
        </w:rPr>
        <w:t xml:space="preserve">lead to </w:t>
      </w:r>
      <w:r w:rsidRPr="00B17A85">
        <w:rPr>
          <w:rStyle w:val="Emphasis"/>
          <w:highlight w:val="cyan"/>
        </w:rPr>
        <w:t>emissions</w:t>
      </w:r>
      <w:r w:rsidRPr="00B17A85">
        <w:rPr>
          <w:highlight w:val="cyan"/>
          <w:u w:val="single"/>
        </w:rPr>
        <w:t xml:space="preserve"> </w:t>
      </w:r>
      <w:r w:rsidRPr="00B17A85">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41B07F60" w14:textId="77777777" w:rsidR="00B12801" w:rsidRDefault="00B12801" w:rsidP="00B12801">
      <w:pPr>
        <w:pStyle w:val="Heading4"/>
      </w:pPr>
      <w:r>
        <w:t xml:space="preserve">UK seeking climate leadership now, and climate reform gets modeled by other T15 </w:t>
      </w:r>
      <w:proofErr w:type="spellStart"/>
      <w:r>
        <w:t>fossel</w:t>
      </w:r>
      <w:proofErr w:type="spellEnd"/>
      <w:r>
        <w:t xml:space="preserve"> fuel financiers</w:t>
      </w:r>
    </w:p>
    <w:p w14:paraId="2B1361AA" w14:textId="77777777" w:rsidR="00B12801" w:rsidRPr="00053043" w:rsidRDefault="00B12801" w:rsidP="00B12801">
      <w:pPr>
        <w:rPr>
          <w:rStyle w:val="Style13ptBold"/>
        </w:rPr>
      </w:pPr>
      <w:r>
        <w:rPr>
          <w:rStyle w:val="Style13ptBold"/>
        </w:rPr>
        <w:t xml:space="preserve">LaFortune 10/29 </w:t>
      </w:r>
      <w:r w:rsidRPr="00053043">
        <w:t>[</w:t>
      </w:r>
      <w:r>
        <w:t xml:space="preserve">Rachel, </w:t>
      </w:r>
      <w:r w:rsidRPr="00053043">
        <w:t>Researcher, Environment and Human Rights</w:t>
      </w:r>
      <w:r>
        <w:t>, “</w:t>
      </w:r>
      <w:r w:rsidRPr="00053043">
        <w:t>UK Needs to Provide Genuine Leadership on Fossil Fuel Financing</w:t>
      </w:r>
      <w:r>
        <w:t xml:space="preserve">”, 10-29-2021, </w:t>
      </w:r>
      <w:r w:rsidRPr="00053043">
        <w:t>https://www.hrw.org/news/2021/10/30/uk-needs-provide-genuine-leadership-fossil-fuel-financing</w:t>
      </w:r>
      <w:r>
        <w:t>]//pranav</w:t>
      </w:r>
    </w:p>
    <w:p w14:paraId="375DF843" w14:textId="506FA3CE" w:rsidR="00B12801" w:rsidRPr="00DE6C52" w:rsidRDefault="00B12801" w:rsidP="00CE21E0">
      <w:r w:rsidRPr="00EE6A88">
        <w:rPr>
          <w:sz w:val="16"/>
        </w:rPr>
        <w:t xml:space="preserve">In the leadup to the United Nations climate summit in Glasgow, COP26, </w:t>
      </w:r>
      <w:r w:rsidRPr="000C262D">
        <w:rPr>
          <w:rStyle w:val="Emphasis"/>
        </w:rPr>
        <w:t xml:space="preserve">the </w:t>
      </w:r>
      <w:r w:rsidRPr="00251771">
        <w:rPr>
          <w:rStyle w:val="Emphasis"/>
          <w:highlight w:val="green"/>
        </w:rPr>
        <w:t>U</w:t>
      </w:r>
      <w:r w:rsidRPr="000C262D">
        <w:rPr>
          <w:rStyle w:val="Emphasis"/>
        </w:rPr>
        <w:t xml:space="preserve">nited </w:t>
      </w:r>
      <w:r w:rsidRPr="00251771">
        <w:rPr>
          <w:rStyle w:val="Emphasis"/>
          <w:highlight w:val="green"/>
        </w:rPr>
        <w:t>K</w:t>
      </w:r>
      <w:r w:rsidRPr="000C262D">
        <w:rPr>
          <w:rStyle w:val="Emphasis"/>
        </w:rPr>
        <w:t xml:space="preserve">ingdom has </w:t>
      </w:r>
      <w:r w:rsidRPr="00251771">
        <w:rPr>
          <w:rStyle w:val="Emphasis"/>
          <w:highlight w:val="green"/>
        </w:rPr>
        <w:t>sought to position</w:t>
      </w:r>
      <w:r w:rsidRPr="000C262D">
        <w:rPr>
          <w:rStyle w:val="Emphasis"/>
        </w:rPr>
        <w:t xml:space="preserve"> itself </w:t>
      </w:r>
      <w:r w:rsidRPr="00251771">
        <w:rPr>
          <w:rStyle w:val="Emphasis"/>
          <w:highlight w:val="green"/>
        </w:rPr>
        <w:t>as a leader</w:t>
      </w:r>
      <w:r w:rsidRPr="000C262D">
        <w:rPr>
          <w:rStyle w:val="Emphasis"/>
        </w:rPr>
        <w:t xml:space="preserve"> in global efforts to end government support for fossil fuels</w:t>
      </w:r>
      <w:r w:rsidRPr="00EE6A88">
        <w:rPr>
          <w:sz w:val="16"/>
        </w:rPr>
        <w:t xml:space="preserve">. The UK’s Special Envoy to COP26, John Murton, announced earlier in October the </w:t>
      </w:r>
      <w:r w:rsidRPr="000C262D">
        <w:rPr>
          <w:rStyle w:val="Emphasis"/>
        </w:rPr>
        <w:t xml:space="preserve">United Kingdom’s </w:t>
      </w:r>
      <w:r w:rsidRPr="00251771">
        <w:rPr>
          <w:rStyle w:val="Emphasis"/>
          <w:highlight w:val="green"/>
        </w:rPr>
        <w:t>intention to forge</w:t>
      </w:r>
      <w:r w:rsidRPr="000C262D">
        <w:rPr>
          <w:rStyle w:val="Emphasis"/>
        </w:rPr>
        <w:t xml:space="preserve"> an </w:t>
      </w:r>
      <w:r w:rsidRPr="00251771">
        <w:rPr>
          <w:rStyle w:val="Emphasis"/>
          <w:highlight w:val="green"/>
        </w:rPr>
        <w:t>alliance</w:t>
      </w:r>
      <w:r w:rsidRPr="000C262D">
        <w:rPr>
          <w:rStyle w:val="Emphasis"/>
        </w:rPr>
        <w:t xml:space="preserve"> of governments and public-finance institutions </w:t>
      </w:r>
      <w:r w:rsidRPr="00251771">
        <w:rPr>
          <w:rStyle w:val="Emphasis"/>
          <w:highlight w:val="green"/>
        </w:rPr>
        <w:t>to phase out</w:t>
      </w:r>
      <w:r w:rsidRPr="000C262D">
        <w:rPr>
          <w:rStyle w:val="Emphasis"/>
        </w:rPr>
        <w:t xml:space="preserve"> international public finance for </w:t>
      </w:r>
      <w:r w:rsidRPr="00251771">
        <w:rPr>
          <w:rStyle w:val="Emphasis"/>
          <w:highlight w:val="green"/>
        </w:rPr>
        <w:t>fossil fuels</w:t>
      </w:r>
      <w:r w:rsidRPr="000C262D">
        <w:rPr>
          <w:rStyle w:val="Emphasis"/>
        </w:rPr>
        <w:t xml:space="preserve"> and increase support for renewables</w:t>
      </w:r>
      <w:r w:rsidRPr="00EE6A88">
        <w:rPr>
          <w:sz w:val="16"/>
        </w:rPr>
        <w:t xml:space="preserve">. There is no question that leadership on this critical issue is desperately needed to avert the worst climate outcomes. The question is whether the United Kingdom will do what’s necessary to deliver on this promise, and whether other top fossil fuel financers will likewise rise to the occasion. Governments should urgently be taking every possible measure to stop the flow of financial support to fossil fuels. </w:t>
      </w:r>
      <w:r w:rsidRPr="00F62B9B">
        <w:rPr>
          <w:rStyle w:val="Emphasis"/>
        </w:rPr>
        <w:t>Such support – through subsidies and public finance – artificially reduces the cost of fossil fuel exploration, production, and consumption, incentivizing further production and wasteful energy use.</w:t>
      </w:r>
      <w:r w:rsidRPr="00EE6A88">
        <w:rPr>
          <w:sz w:val="16"/>
        </w:rPr>
        <w:t xml:space="preserve"> The International Energy Agency made clear in a 2021 report that all </w:t>
      </w:r>
      <w:r w:rsidRPr="00EE6A88">
        <w:rPr>
          <w:rStyle w:val="Emphasis"/>
        </w:rPr>
        <w:t>governments need to eliminate fossil fuel subsidies in the next few years and completely halt investment in new fossil fuel production this year to meet world climate targets</w:t>
      </w:r>
      <w:r w:rsidRPr="00EE6A88">
        <w:rPr>
          <w:sz w:val="16"/>
        </w:rPr>
        <w:t xml:space="preserve">. Ultimately, </w:t>
      </w:r>
      <w:r w:rsidRPr="00EE6A88">
        <w:rPr>
          <w:rStyle w:val="Emphasis"/>
        </w:rPr>
        <w:t>phasing out support for fossil fuels is a matter of governments meeting their human rights obligation to address the climate crisis</w:t>
      </w:r>
      <w:r w:rsidRPr="00EE6A88">
        <w:rPr>
          <w:sz w:val="16"/>
        </w:rPr>
        <w:t xml:space="preserve">. This move is key to reducing emissions and ensuring that governments can tap into their full resources to support communities bearing the brunt of climate impacts. Yet governments continue to provide billions of dollars in support for fossil fuels. From 2018 to 2020, G20 countries and the multilateral development banks they govern provided at least US$63 billion per year in international public finance for oil, gas, and coal projects, 2.5 times as much as for renewable energy. Looking at public finance along with domestic subsidies and other supports, G20 governments provided US$584 billion a year to support fossil fuels between 2017 and 2019. Positively, </w:t>
      </w:r>
      <w:r w:rsidRPr="00EE6A88">
        <w:rPr>
          <w:rStyle w:val="Emphasis"/>
        </w:rPr>
        <w:t xml:space="preserve">there is a </w:t>
      </w:r>
      <w:r w:rsidRPr="00930ED4">
        <w:rPr>
          <w:rStyle w:val="Emphasis"/>
          <w:highlight w:val="green"/>
        </w:rPr>
        <w:t>growing movement to end</w:t>
      </w:r>
      <w:r w:rsidRPr="00EE6A88">
        <w:rPr>
          <w:rStyle w:val="Emphasis"/>
        </w:rPr>
        <w:t xml:space="preserve"> international </w:t>
      </w:r>
      <w:r w:rsidRPr="00930ED4">
        <w:rPr>
          <w:rStyle w:val="Emphasis"/>
          <w:highlight w:val="green"/>
        </w:rPr>
        <w:t>financing for</w:t>
      </w:r>
      <w:r w:rsidRPr="00EE6A88">
        <w:rPr>
          <w:rStyle w:val="Emphasis"/>
        </w:rPr>
        <w:t xml:space="preserve"> </w:t>
      </w:r>
      <w:r w:rsidRPr="00930ED4">
        <w:rPr>
          <w:rStyle w:val="Emphasis"/>
          <w:highlight w:val="green"/>
        </w:rPr>
        <w:t>coal</w:t>
      </w:r>
      <w:r w:rsidRPr="00EE6A88">
        <w:rPr>
          <w:rStyle w:val="Emphasis"/>
        </w:rPr>
        <w:t>, including a G7 commitment in June to phase out most public international finance for coal-fired power generation</w:t>
      </w:r>
      <w:r w:rsidRPr="00EE6A88">
        <w:rPr>
          <w:sz w:val="16"/>
        </w:rPr>
        <w:t xml:space="preserve">. The Chinese government – by far the world’s largest international public financer of coal – pledged several months later to stop building coal-fired power plants overseas, potentially signaling a significant shift. Now, </w:t>
      </w:r>
      <w:r w:rsidRPr="00EE6A88">
        <w:rPr>
          <w:rStyle w:val="Emphasis"/>
        </w:rPr>
        <w:t xml:space="preserve">with COP26 and the G20 summit just around the corner, the </w:t>
      </w:r>
      <w:r w:rsidRPr="00930ED4">
        <w:rPr>
          <w:rStyle w:val="Emphasis"/>
          <w:highlight w:val="green"/>
        </w:rPr>
        <w:t>U</w:t>
      </w:r>
      <w:r w:rsidRPr="00EE6A88">
        <w:rPr>
          <w:rStyle w:val="Emphasis"/>
        </w:rPr>
        <w:t xml:space="preserve">nited </w:t>
      </w:r>
      <w:r w:rsidRPr="00930ED4">
        <w:rPr>
          <w:rStyle w:val="Emphasis"/>
          <w:highlight w:val="green"/>
        </w:rPr>
        <w:t xml:space="preserve">Kingdom’s climate </w:t>
      </w:r>
      <w:r w:rsidRPr="00930ED4">
        <w:rPr>
          <w:rStyle w:val="Emphasis"/>
        </w:rPr>
        <w:t>team</w:t>
      </w:r>
      <w:r w:rsidRPr="00EE6A88">
        <w:rPr>
          <w:rStyle w:val="Emphasis"/>
        </w:rPr>
        <w:t xml:space="preserve"> has set the ambitious </w:t>
      </w:r>
      <w:r w:rsidRPr="00930ED4">
        <w:rPr>
          <w:rStyle w:val="Emphasis"/>
          <w:highlight w:val="green"/>
        </w:rPr>
        <w:t>goal of eliminating</w:t>
      </w:r>
      <w:r w:rsidRPr="00EE6A88">
        <w:rPr>
          <w:rStyle w:val="Emphasis"/>
        </w:rPr>
        <w:t xml:space="preserve"> not only </w:t>
      </w:r>
      <w:r w:rsidRPr="00930ED4">
        <w:rPr>
          <w:rStyle w:val="Emphasis"/>
          <w:highlight w:val="green"/>
        </w:rPr>
        <w:t>public financing</w:t>
      </w:r>
      <w:r w:rsidRPr="00EE6A88">
        <w:rPr>
          <w:rStyle w:val="Emphasis"/>
        </w:rPr>
        <w:t xml:space="preserve"> for coal, but </w:t>
      </w:r>
      <w:r w:rsidRPr="00930ED4">
        <w:rPr>
          <w:rStyle w:val="Emphasis"/>
          <w:highlight w:val="green"/>
        </w:rPr>
        <w:t>for all fossil fuels</w:t>
      </w:r>
      <w:r w:rsidRPr="00EE6A88">
        <w:rPr>
          <w:sz w:val="16"/>
        </w:rPr>
        <w:t xml:space="preserve">. </w:t>
      </w:r>
      <w:r w:rsidRPr="00EE6A88">
        <w:rPr>
          <w:rStyle w:val="Emphasis"/>
        </w:rPr>
        <w:t xml:space="preserve">This is an important step, and </w:t>
      </w:r>
      <w:r w:rsidRPr="00053043">
        <w:rPr>
          <w:rStyle w:val="Emphasis"/>
          <w:highlight w:val="green"/>
        </w:rPr>
        <w:t>everyone should join in</w:t>
      </w:r>
      <w:r w:rsidRPr="00EE6A88">
        <w:rPr>
          <w:rStyle w:val="Emphasis"/>
        </w:rPr>
        <w:t xml:space="preserve">. In particular, countries such as </w:t>
      </w:r>
      <w:r w:rsidRPr="00053043">
        <w:rPr>
          <w:rStyle w:val="Emphasis"/>
          <w:highlight w:val="green"/>
        </w:rPr>
        <w:t>Canada</w:t>
      </w:r>
      <w:r w:rsidRPr="00EE6A88">
        <w:rPr>
          <w:rStyle w:val="Emphasis"/>
        </w:rPr>
        <w:t xml:space="preserve"> – the top fossil fuel public financer – and </w:t>
      </w:r>
      <w:r w:rsidRPr="00053043">
        <w:rPr>
          <w:rStyle w:val="Emphasis"/>
          <w:highlight w:val="green"/>
        </w:rPr>
        <w:t>Italy, Germany, and France</w:t>
      </w:r>
      <w:r w:rsidRPr="00EE6A88">
        <w:rPr>
          <w:rStyle w:val="Emphasis"/>
        </w:rPr>
        <w:t xml:space="preserve"> – </w:t>
      </w:r>
      <w:r w:rsidRPr="00053043">
        <w:rPr>
          <w:rStyle w:val="Emphasis"/>
          <w:highlight w:val="green"/>
        </w:rPr>
        <w:t>among the top 15</w:t>
      </w:r>
      <w:r w:rsidRPr="00EE6A88">
        <w:rPr>
          <w:rStyle w:val="Emphasis"/>
        </w:rPr>
        <w:t xml:space="preserve"> G20 </w:t>
      </w:r>
      <w:r w:rsidRPr="00053043">
        <w:rPr>
          <w:rStyle w:val="Emphasis"/>
          <w:highlight w:val="green"/>
        </w:rPr>
        <w:t>fossil fuel financers</w:t>
      </w:r>
      <w:r w:rsidRPr="00EE6A88">
        <w:rPr>
          <w:rStyle w:val="Emphasis"/>
        </w:rPr>
        <w:t xml:space="preserve"> </w:t>
      </w:r>
    </w:p>
    <w:p w14:paraId="47BD01A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9"/>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04EFC"/>
    <w:rsid w:val="000139A3"/>
    <w:rsid w:val="000573F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1E2E"/>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448D"/>
    <w:rsid w:val="0091627E"/>
    <w:rsid w:val="0097032B"/>
    <w:rsid w:val="009D2EAD"/>
    <w:rsid w:val="009D54B2"/>
    <w:rsid w:val="009E1922"/>
    <w:rsid w:val="009F7ED2"/>
    <w:rsid w:val="00A04EFC"/>
    <w:rsid w:val="00A93661"/>
    <w:rsid w:val="00A95652"/>
    <w:rsid w:val="00AC0AB8"/>
    <w:rsid w:val="00B12801"/>
    <w:rsid w:val="00B33C6D"/>
    <w:rsid w:val="00B4508F"/>
    <w:rsid w:val="00B55AD5"/>
    <w:rsid w:val="00B8057C"/>
    <w:rsid w:val="00BD6238"/>
    <w:rsid w:val="00BF593B"/>
    <w:rsid w:val="00BF773A"/>
    <w:rsid w:val="00BF7E81"/>
    <w:rsid w:val="00C13773"/>
    <w:rsid w:val="00C17CC8"/>
    <w:rsid w:val="00C83417"/>
    <w:rsid w:val="00C9604F"/>
    <w:rsid w:val="00CA19AA"/>
    <w:rsid w:val="00CA4BD1"/>
    <w:rsid w:val="00CC5298"/>
    <w:rsid w:val="00CD736E"/>
    <w:rsid w:val="00CD798D"/>
    <w:rsid w:val="00CE161E"/>
    <w:rsid w:val="00CE21E0"/>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EE20A"/>
  <w15:chartTrackingRefBased/>
  <w15:docId w15:val="{AE663A85-DE10-4783-BC7C-2E92FB59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04EFC"/>
    <w:rPr>
      <w:rFonts w:ascii="Calibri" w:hAnsi="Calibri" w:cs="Calibri"/>
    </w:rPr>
  </w:style>
  <w:style w:type="paragraph" w:styleId="Heading1">
    <w:name w:val="heading 1"/>
    <w:aliases w:val="Pocket"/>
    <w:basedOn w:val="Normal"/>
    <w:next w:val="Normal"/>
    <w:link w:val="Heading1Char"/>
    <w:qFormat/>
    <w:rsid w:val="00A04E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04E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A04E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
    <w:basedOn w:val="Normal"/>
    <w:next w:val="Normal"/>
    <w:link w:val="Heading4Char"/>
    <w:uiPriority w:val="3"/>
    <w:unhideWhenUsed/>
    <w:qFormat/>
    <w:rsid w:val="00A04E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04E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4EFC"/>
  </w:style>
  <w:style w:type="character" w:customStyle="1" w:styleId="Heading1Char">
    <w:name w:val="Heading 1 Char"/>
    <w:aliases w:val="Pocket Char"/>
    <w:basedOn w:val="DefaultParagraphFont"/>
    <w:link w:val="Heading1"/>
    <w:rsid w:val="00A04EF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04EF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A04EFC"/>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A04EF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04EF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04EFC"/>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A04EF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ALEX Char1"/>
    <w:basedOn w:val="DefaultParagraphFont"/>
    <w:uiPriority w:val="99"/>
    <w:unhideWhenUsed/>
    <w:rsid w:val="00A04EFC"/>
    <w:rPr>
      <w:color w:val="auto"/>
      <w:u w:val="none"/>
    </w:rPr>
  </w:style>
  <w:style w:type="character" w:styleId="FollowedHyperlink">
    <w:name w:val="FollowedHyperlink"/>
    <w:basedOn w:val="DefaultParagraphFont"/>
    <w:uiPriority w:val="99"/>
    <w:semiHidden/>
    <w:unhideWhenUsed/>
    <w:rsid w:val="00A04EFC"/>
    <w:rPr>
      <w:color w:val="auto"/>
      <w:u w:val="none"/>
    </w:rPr>
  </w:style>
  <w:style w:type="paragraph" w:customStyle="1" w:styleId="Emphasis1">
    <w:name w:val="Emphasis1"/>
    <w:basedOn w:val="Normal"/>
    <w:link w:val="Emphasis"/>
    <w:uiPriority w:val="7"/>
    <w:qFormat/>
    <w:rsid w:val="00B12801"/>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c-cuny.org/clarion/september-2018/labor%E2%80%99s-right-strike-essential" TargetMode="External"/><Relationship Id="rId3" Type="http://schemas.openxmlformats.org/officeDocument/2006/relationships/styles" Target="styles.xml"/><Relationship Id="rId7" Type="http://schemas.openxmlformats.org/officeDocument/2006/relationships/hyperlink" Target="https://www.nytimes.com/2021/10/07/world/global-challenge-solutions.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pendemocracy.net/en/oureconomy/the-uk-government-is-using-levelling-up-to-hide-a-crackdown-on-political-dissen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euronews.com/green/2021/06/29/why-democracy-is-the-key-ingredient-to-battling-climate-change" TargetMode="External"/><Relationship Id="rId4" Type="http://schemas.openxmlformats.org/officeDocument/2006/relationships/settings" Target="settings.xml"/><Relationship Id="rId9" Type="http://schemas.openxmlformats.org/officeDocument/2006/relationships/hyperlink" Target="https://journals.sagepub.com/doi/full/10.1177/079160352090818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1</Pages>
  <Words>17222</Words>
  <Characters>98169</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3</cp:revision>
  <dcterms:created xsi:type="dcterms:W3CDTF">2021-11-05T20:14:00Z</dcterms:created>
  <dcterms:modified xsi:type="dcterms:W3CDTF">2021-11-05T20:59:00Z</dcterms:modified>
</cp:coreProperties>
</file>