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BDD" w:rsidRDefault="00697BDD" w:rsidP="00697BDD">
      <w:pPr>
        <w:pStyle w:val="Heading2"/>
      </w:pPr>
      <w:r>
        <w:t>1</w:t>
      </w:r>
    </w:p>
    <w:p w:rsidR="00697BDD" w:rsidRDefault="00697BDD" w:rsidP="00697BDD">
      <w:pPr>
        <w:pStyle w:val="Heading4"/>
      </w:pPr>
      <w:r>
        <w:t>CP: The United States federal government should</w:t>
      </w:r>
    </w:p>
    <w:p w:rsidR="00697BDD" w:rsidRPr="00986971" w:rsidRDefault="00697BDD" w:rsidP="00697BDD">
      <w:pPr>
        <w:pStyle w:val="Heading4"/>
        <w:numPr>
          <w:ilvl w:val="0"/>
          <w:numId w:val="11"/>
        </w:numPr>
        <w:tabs>
          <w:tab w:val="num" w:pos="360"/>
        </w:tabs>
        <w:ind w:left="0" w:firstLine="0"/>
      </w:pPr>
      <w:r w:rsidRPr="00986971">
        <w:t>Establish a national space debris removal program;</w:t>
      </w:r>
    </w:p>
    <w:p w:rsidR="00697BDD" w:rsidRPr="00986971" w:rsidRDefault="00697BDD" w:rsidP="00697BDD">
      <w:pPr>
        <w:pStyle w:val="Heading4"/>
        <w:numPr>
          <w:ilvl w:val="0"/>
          <w:numId w:val="11"/>
        </w:numPr>
        <w:tabs>
          <w:tab w:val="num" w:pos="360"/>
        </w:tabs>
        <w:ind w:left="0" w:firstLine="0"/>
      </w:pPr>
      <w:r w:rsidRPr="00986971">
        <w:t>Engage the commercial sector in space debris removal;</w:t>
      </w:r>
    </w:p>
    <w:p w:rsidR="00697BDD" w:rsidRDefault="00697BDD" w:rsidP="00697BDD">
      <w:pPr>
        <w:pStyle w:val="Heading4"/>
        <w:numPr>
          <w:ilvl w:val="0"/>
          <w:numId w:val="11"/>
        </w:numPr>
        <w:tabs>
          <w:tab w:val="num" w:pos="360"/>
        </w:tabs>
        <w:ind w:left="0" w:firstLine="0"/>
      </w:pPr>
      <w:r>
        <w:t>E</w:t>
      </w:r>
      <w:r w:rsidRPr="00986971">
        <w:t xml:space="preserve">stablish special funds at the expense of parties who generate debris; </w:t>
      </w:r>
    </w:p>
    <w:p w:rsidR="00697BDD" w:rsidRDefault="00697BDD" w:rsidP="00697BDD">
      <w:pPr>
        <w:pStyle w:val="Heading4"/>
        <w:numPr>
          <w:ilvl w:val="0"/>
          <w:numId w:val="11"/>
        </w:numPr>
        <w:tabs>
          <w:tab w:val="num" w:pos="360"/>
        </w:tabs>
        <w:ind w:left="0" w:firstLine="0"/>
      </w:pPr>
      <w:r>
        <w:t>P</w:t>
      </w:r>
      <w:r w:rsidRPr="00986971">
        <w:t>rioritize transparency in space debris removal.</w:t>
      </w:r>
    </w:p>
    <w:p w:rsidR="00697BDD" w:rsidRPr="00C15640" w:rsidRDefault="00697BDD" w:rsidP="00697BDD">
      <w:pPr>
        <w:pStyle w:val="Heading4"/>
      </w:pPr>
      <w:r>
        <w:t>US debris removal solves best — it generates international follow on BUT avoids the downfalls of international cooperation that make solvency impossible.</w:t>
      </w:r>
    </w:p>
    <w:p w:rsidR="00697BDD" w:rsidRPr="005B3C45" w:rsidRDefault="00697BDD" w:rsidP="00697BDD">
      <w:pPr>
        <w:rPr>
          <w:b/>
          <w:bCs/>
          <w:sz w:val="32"/>
        </w:rPr>
      </w:pPr>
      <w:proofErr w:type="spellStart"/>
      <w:r>
        <w:rPr>
          <w:rStyle w:val="Style13ptBold"/>
        </w:rPr>
        <w:t>Ansdell</w:t>
      </w:r>
      <w:proofErr w:type="spellEnd"/>
      <w:r>
        <w:rPr>
          <w:rStyle w:val="Style13ptBold"/>
        </w:rPr>
        <w:t xml:space="preserve"> ’10</w:t>
      </w:r>
      <w:r w:rsidRPr="005B3C45">
        <w:t xml:space="preserve"> (Megan; is a graduate student at the George Washington University Elliot School of International Affairs, focusing on space policy; </w:t>
      </w:r>
      <w:r w:rsidRPr="005B3C45">
        <w:rPr>
          <w:i/>
        </w:rPr>
        <w:t>Active Space Debris Removal: Needs, Implications, and Recommendations for Today’s Geopolitical Environment</w:t>
      </w:r>
      <w:r w:rsidRPr="005B3C45">
        <w:t xml:space="preserve">; </w:t>
      </w:r>
      <w:hyperlink r:id="rId6" w:history="1">
        <w:r w:rsidRPr="005B3C45">
          <w:rPr>
            <w:rStyle w:val="Hyperlink"/>
          </w:rPr>
          <w:t>https://jpia.princeton.edu/sites/jpia/files/space-debris-removal.pdf</w:t>
        </w:r>
      </w:hyperlink>
      <w:r w:rsidRPr="005B3C45">
        <w:t>; accessed 8/29/19;</w:t>
      </w:r>
      <w:r>
        <w:t xml:space="preserve"> Julia/MSCOTT</w:t>
      </w:r>
      <w:r w:rsidRPr="005B3C45">
        <w:t>)</w:t>
      </w:r>
      <w:r>
        <w:t>//</w:t>
      </w:r>
      <w:proofErr w:type="spellStart"/>
      <w:r>
        <w:t>ww</w:t>
      </w:r>
      <w:proofErr w:type="spellEnd"/>
      <w:r>
        <w:t xml:space="preserve"> </w:t>
      </w:r>
      <w:proofErr w:type="spellStart"/>
      <w:r>
        <w:t>pbj</w:t>
      </w:r>
      <w:proofErr w:type="spellEnd"/>
    </w:p>
    <w:p w:rsidR="00697BDD" w:rsidRPr="00472E65" w:rsidRDefault="00697BDD" w:rsidP="00697BDD">
      <w:pPr>
        <w:rPr>
          <w:sz w:val="16"/>
        </w:rPr>
      </w:pPr>
      <w:r w:rsidRPr="00472E65">
        <w:rPr>
          <w:sz w:val="16"/>
        </w:rPr>
        <w:t xml:space="preserve">VI. </w:t>
      </w:r>
      <w:r w:rsidRPr="007E3EE3">
        <w:rPr>
          <w:rStyle w:val="StyleUnderline"/>
        </w:rPr>
        <w:t xml:space="preserve">US Leadership </w:t>
      </w:r>
      <w:r w:rsidRPr="007E3EE3">
        <w:rPr>
          <w:rStyle w:val="Emphasis"/>
        </w:rPr>
        <w:t>by Example</w:t>
      </w:r>
      <w:r>
        <w:rPr>
          <w:rStyle w:val="StyleUnderline"/>
        </w:rPr>
        <w:t xml:space="preserve"> </w:t>
      </w:r>
      <w:r w:rsidRPr="007E3EE3">
        <w:rPr>
          <w:rStyle w:val="Emphasis"/>
        </w:rPr>
        <w:t>Need to Initiate Unilateral Action</w:t>
      </w:r>
      <w:r>
        <w:rPr>
          <w:rStyle w:val="Emphasis"/>
        </w:rPr>
        <w:t xml:space="preserve"> </w:t>
      </w:r>
      <w:r w:rsidRPr="007E3EE3">
        <w:rPr>
          <w:rStyle w:val="Emphasis"/>
        </w:rPr>
        <w:t>International cooperation</w:t>
      </w:r>
      <w:r w:rsidRPr="00472E65">
        <w:rPr>
          <w:sz w:val="16"/>
        </w:rPr>
        <w:t xml:space="preserve"> </w:t>
      </w:r>
      <w:r w:rsidRPr="007E3EE3">
        <w:rPr>
          <w:rStyle w:val="StyleUnderline"/>
        </w:rPr>
        <w:t xml:space="preserve">in space has </w:t>
      </w:r>
      <w:r w:rsidRPr="007E3EE3">
        <w:rPr>
          <w:rStyle w:val="Emphasis"/>
        </w:rPr>
        <w:t>rarely resulted in cost-effective or expedient solutions</w:t>
      </w:r>
      <w:r w:rsidRPr="00472E65">
        <w:rPr>
          <w:sz w:val="16"/>
        </w:rPr>
        <w:t xml:space="preserve">, </w:t>
      </w:r>
      <w:r w:rsidRPr="007E3EE3">
        <w:rPr>
          <w:rStyle w:val="StyleUnderline"/>
        </w:rPr>
        <w:t xml:space="preserve">especially in </w:t>
      </w:r>
      <w:r w:rsidRPr="007E3EE3">
        <w:rPr>
          <w:rStyle w:val="Emphasis"/>
        </w:rPr>
        <w:t>politically-charged areas</w:t>
      </w:r>
      <w:r w:rsidRPr="007E3EE3">
        <w:rPr>
          <w:rStyle w:val="StyleUnderline"/>
        </w:rPr>
        <w:t xml:space="preserve"> of uncertain technological feasibility. The International Space Station, because of both political and technical setbacks, has taken over two decades to deploy and cost many billions of dollars</w:t>
      </w:r>
      <w:r w:rsidRPr="00472E65">
        <w:rPr>
          <w:sz w:val="16"/>
        </w:rPr>
        <w:t xml:space="preserve">—far more time and money than was originally intended. </w:t>
      </w:r>
      <w:r w:rsidRPr="007E3EE3">
        <w:rPr>
          <w:rStyle w:val="Emphasis"/>
        </w:rPr>
        <w:t>Space debris mitigation has also encountered aversion in international forums</w:t>
      </w:r>
      <w:r w:rsidRPr="00472E65">
        <w:rPr>
          <w:sz w:val="16"/>
        </w:rPr>
        <w:t xml:space="preserve">. </w:t>
      </w:r>
      <w:r w:rsidRPr="007E3EE3">
        <w:rPr>
          <w:rStyle w:val="StyleUnderline"/>
        </w:rPr>
        <w:t xml:space="preserve">The topic was brought up in COPUOS as early as 1980, yet a </w:t>
      </w:r>
      <w:r w:rsidRPr="007E3EE3">
        <w:rPr>
          <w:rStyle w:val="Emphasis"/>
        </w:rPr>
        <w:t>policy failed to develop</w:t>
      </w:r>
      <w:r w:rsidRPr="00472E65">
        <w:rPr>
          <w:sz w:val="16"/>
        </w:rPr>
        <w:t xml:space="preserve"> </w:t>
      </w:r>
      <w:r w:rsidRPr="007E3EE3">
        <w:rPr>
          <w:rStyle w:val="StyleUnderline"/>
        </w:rPr>
        <w:t>despite a steady flow of documents on the increasing danger of space debris</w:t>
      </w:r>
      <w:r w:rsidRPr="00472E65">
        <w:rPr>
          <w:sz w:val="16"/>
        </w:rPr>
        <w:t xml:space="preserve"> (</w:t>
      </w:r>
      <w:proofErr w:type="spellStart"/>
      <w:r w:rsidRPr="00472E65">
        <w:rPr>
          <w:sz w:val="16"/>
        </w:rPr>
        <w:t>Perek</w:t>
      </w:r>
      <w:proofErr w:type="spellEnd"/>
      <w:r w:rsidRPr="00472E65">
        <w:rPr>
          <w:sz w:val="16"/>
        </w:rPr>
        <w:t xml:space="preserve"> 1991). In fact, COPUOS did not adopt debris mitigation guidelines until 2007 and, even then, they were legally non-binding. </w:t>
      </w:r>
      <w:r w:rsidRPr="00041209">
        <w:rPr>
          <w:rStyle w:val="Emphasis"/>
          <w:highlight w:val="green"/>
        </w:rPr>
        <w:t xml:space="preserve">Space debris removal </w:t>
      </w:r>
      <w:r w:rsidRPr="00755945">
        <w:rPr>
          <w:rStyle w:val="Emphasis"/>
        </w:rPr>
        <w:t>systems</w:t>
      </w:r>
      <w:r w:rsidRPr="007E3EE3">
        <w:rPr>
          <w:rStyle w:val="Emphasis"/>
        </w:rPr>
        <w:t xml:space="preserve"> could </w:t>
      </w:r>
      <w:r w:rsidRPr="00041209">
        <w:rPr>
          <w:rStyle w:val="Emphasis"/>
          <w:highlight w:val="green"/>
        </w:rPr>
        <w:t>take decades to develop</w:t>
      </w:r>
      <w:r w:rsidRPr="007E3EE3">
        <w:rPr>
          <w:rStyle w:val="Emphasis"/>
        </w:rPr>
        <w:t xml:space="preserve"> and deploy </w:t>
      </w:r>
      <w:r w:rsidRPr="00041209">
        <w:rPr>
          <w:rStyle w:val="Emphasis"/>
          <w:highlight w:val="green"/>
        </w:rPr>
        <w:t>through international partnerships due to</w:t>
      </w:r>
      <w:r w:rsidRPr="007E3EE3">
        <w:rPr>
          <w:rStyle w:val="Emphasis"/>
        </w:rPr>
        <w:t xml:space="preserve"> the many </w:t>
      </w:r>
      <w:r w:rsidRPr="00041209">
        <w:rPr>
          <w:rStyle w:val="Emphasis"/>
          <w:highlight w:val="green"/>
        </w:rPr>
        <w:t>interdisciplinary</w:t>
      </w:r>
      <w:r w:rsidRPr="007E3EE3">
        <w:rPr>
          <w:rStyle w:val="Emphasis"/>
        </w:rPr>
        <w:t xml:space="preserve"> </w:t>
      </w:r>
      <w:r w:rsidRPr="00041209">
        <w:rPr>
          <w:rStyle w:val="Emphasis"/>
          <w:highlight w:val="green"/>
        </w:rPr>
        <w:t>challenges</w:t>
      </w:r>
      <w:r w:rsidRPr="007E3EE3">
        <w:rPr>
          <w:rStyle w:val="Emphasis"/>
        </w:rPr>
        <w:t xml:space="preserve"> </w:t>
      </w:r>
      <w:r w:rsidRPr="003B7427">
        <w:rPr>
          <w:rStyle w:val="Emphasis"/>
        </w:rPr>
        <w:t>they</w:t>
      </w:r>
      <w:r w:rsidRPr="007E3EE3">
        <w:rPr>
          <w:rStyle w:val="Emphasis"/>
        </w:rPr>
        <w:t xml:space="preserve"> face</w:t>
      </w:r>
      <w:r w:rsidRPr="00472E65">
        <w:rPr>
          <w:sz w:val="16"/>
        </w:rPr>
        <w:t xml:space="preserve">. </w:t>
      </w:r>
      <w:r w:rsidRPr="007E3EE3">
        <w:rPr>
          <w:rStyle w:val="StyleUnderline"/>
        </w:rPr>
        <w:t xml:space="preserve">Given the </w:t>
      </w:r>
      <w:r w:rsidRPr="007E3EE3">
        <w:rPr>
          <w:rStyle w:val="Emphasis"/>
        </w:rPr>
        <w:t>need to start actively removing space debris sooner rather than later</w:t>
      </w:r>
      <w:r w:rsidRPr="00472E65">
        <w:rPr>
          <w:sz w:val="16"/>
        </w:rPr>
        <w:t xml:space="preserve"> </w:t>
      </w:r>
      <w:r w:rsidRPr="007E3EE3">
        <w:rPr>
          <w:rStyle w:val="StyleUnderline"/>
        </w:rPr>
        <w:t xml:space="preserve">to ensure the continued benefits of satellite </w:t>
      </w:r>
      <w:r w:rsidRPr="00755945">
        <w:rPr>
          <w:rStyle w:val="StyleUnderline"/>
        </w:rPr>
        <w:t xml:space="preserve">services, </w:t>
      </w:r>
      <w:r w:rsidRPr="00755945">
        <w:rPr>
          <w:rStyle w:val="Emphasis"/>
        </w:rPr>
        <w:t>international cooperation may not be the most appropriate mechanism</w:t>
      </w:r>
      <w:r w:rsidRPr="00755945">
        <w:rPr>
          <w:sz w:val="16"/>
        </w:rPr>
        <w:t xml:space="preserve"> </w:t>
      </w:r>
      <w:r w:rsidRPr="00755945">
        <w:rPr>
          <w:rStyle w:val="StyleUnderline"/>
        </w:rPr>
        <w:t>for instigating the first space debris removal system</w:t>
      </w:r>
      <w:r w:rsidRPr="00472E65">
        <w:rPr>
          <w:sz w:val="16"/>
        </w:rPr>
        <w:t xml:space="preserve">. </w:t>
      </w:r>
      <w:r w:rsidRPr="007E3EE3">
        <w:rPr>
          <w:rStyle w:val="Emphasis"/>
        </w:rPr>
        <w:t xml:space="preserve">Instead, </w:t>
      </w:r>
      <w:r w:rsidRPr="00041209">
        <w:rPr>
          <w:rStyle w:val="Emphasis"/>
          <w:highlight w:val="green"/>
        </w:rPr>
        <w:t>one country should take</w:t>
      </w:r>
      <w:r w:rsidRPr="00755945">
        <w:rPr>
          <w:rStyle w:val="Emphasis"/>
        </w:rPr>
        <w:t xml:space="preserve"> a </w:t>
      </w:r>
      <w:r w:rsidRPr="00041209">
        <w:rPr>
          <w:rStyle w:val="Emphasis"/>
          <w:highlight w:val="green"/>
        </w:rPr>
        <w:t xml:space="preserve">leadership </w:t>
      </w:r>
      <w:r w:rsidRPr="00755945">
        <w:rPr>
          <w:rStyle w:val="Emphasis"/>
        </w:rPr>
        <w:t>role</w:t>
      </w:r>
      <w:r w:rsidRPr="00472E65">
        <w:rPr>
          <w:sz w:val="16"/>
        </w:rPr>
        <w:t xml:space="preserve"> </w:t>
      </w:r>
      <w:r w:rsidRPr="007E3EE3">
        <w:rPr>
          <w:rStyle w:val="StyleUnderline"/>
        </w:rPr>
        <w:t xml:space="preserve">by establishing a </w:t>
      </w:r>
      <w:r w:rsidRPr="007E3EE3">
        <w:rPr>
          <w:rStyle w:val="Emphasis"/>
        </w:rPr>
        <w:t>national space debris removal program</w:t>
      </w:r>
      <w:r w:rsidRPr="00472E65">
        <w:rPr>
          <w:sz w:val="16"/>
        </w:rPr>
        <w:t xml:space="preserve">. </w:t>
      </w:r>
      <w:r w:rsidRPr="00041209">
        <w:rPr>
          <w:rStyle w:val="StyleUnderline"/>
          <w:highlight w:val="green"/>
        </w:rPr>
        <w:t>This would</w:t>
      </w:r>
      <w:r w:rsidRPr="007E3EE3">
        <w:rPr>
          <w:rStyle w:val="StyleUnderline"/>
        </w:rPr>
        <w:t xml:space="preserve"> </w:t>
      </w:r>
      <w:r w:rsidRPr="00041209">
        <w:rPr>
          <w:rStyle w:val="Emphasis"/>
          <w:highlight w:val="green"/>
        </w:rPr>
        <w:t>accelerate technology</w:t>
      </w:r>
      <w:r w:rsidRPr="007E3EE3">
        <w:rPr>
          <w:rStyle w:val="Emphasis"/>
        </w:rPr>
        <w:t xml:space="preserve"> </w:t>
      </w:r>
      <w:r w:rsidRPr="00041209">
        <w:rPr>
          <w:rStyle w:val="Emphasis"/>
          <w:highlight w:val="green"/>
        </w:rPr>
        <w:t>development</w:t>
      </w:r>
      <w:r w:rsidRPr="00472E65">
        <w:rPr>
          <w:sz w:val="16"/>
        </w:rPr>
        <w:t xml:space="preserve"> </w:t>
      </w:r>
      <w:r w:rsidRPr="007E3EE3">
        <w:rPr>
          <w:rStyle w:val="StyleUnderline"/>
        </w:rPr>
        <w:t xml:space="preserve">and demonstration, which would, in turn, </w:t>
      </w:r>
      <w:r w:rsidRPr="00041209">
        <w:rPr>
          <w:rStyle w:val="Emphasis"/>
          <w:highlight w:val="green"/>
        </w:rPr>
        <w:t xml:space="preserve">build-up trust </w:t>
      </w:r>
      <w:r w:rsidRPr="00755945">
        <w:rPr>
          <w:rStyle w:val="Emphasis"/>
        </w:rPr>
        <w:t xml:space="preserve">and </w:t>
      </w:r>
      <w:r w:rsidRPr="00041209">
        <w:rPr>
          <w:rStyle w:val="Emphasis"/>
          <w:highlight w:val="green"/>
        </w:rPr>
        <w:t>hasten international participation in space debris removal</w:t>
      </w:r>
      <w:r w:rsidRPr="00472E65">
        <w:rPr>
          <w:sz w:val="16"/>
        </w:rPr>
        <w:t xml:space="preserve">. </w:t>
      </w:r>
      <w:r w:rsidRPr="007E3EE3">
        <w:rPr>
          <w:rStyle w:val="StyleUnderline"/>
        </w:rPr>
        <w:t>Possibilities of Leadership</w:t>
      </w:r>
      <w:r>
        <w:rPr>
          <w:rStyle w:val="StyleUnderline"/>
        </w:rPr>
        <w:t xml:space="preserve"> </w:t>
      </w:r>
      <w:r w:rsidRPr="00472E65">
        <w:rPr>
          <w:sz w:val="16"/>
        </w:rPr>
        <w:t xml:space="preserve">As previously discussed, </w:t>
      </w:r>
      <w:r w:rsidRPr="007E3EE3">
        <w:rPr>
          <w:rStyle w:val="StyleUnderline"/>
        </w:rPr>
        <w:t xml:space="preserve">a recent NASA study found that </w:t>
      </w:r>
      <w:r w:rsidRPr="00041209">
        <w:rPr>
          <w:rStyle w:val="Emphasis"/>
          <w:highlight w:val="green"/>
        </w:rPr>
        <w:t xml:space="preserve">annually removing </w:t>
      </w:r>
      <w:r w:rsidRPr="00755945">
        <w:rPr>
          <w:rStyle w:val="Emphasis"/>
        </w:rPr>
        <w:t xml:space="preserve">as little as </w:t>
      </w:r>
      <w:r w:rsidRPr="00041209">
        <w:rPr>
          <w:rStyle w:val="Emphasis"/>
          <w:highlight w:val="green"/>
        </w:rPr>
        <w:t xml:space="preserve">five </w:t>
      </w:r>
      <w:r w:rsidRPr="00755945">
        <w:rPr>
          <w:rStyle w:val="Emphasis"/>
        </w:rPr>
        <w:t xml:space="preserve">massive </w:t>
      </w:r>
      <w:r w:rsidRPr="00041209">
        <w:rPr>
          <w:rStyle w:val="Emphasis"/>
          <w:highlight w:val="green"/>
        </w:rPr>
        <w:t xml:space="preserve">pieces </w:t>
      </w:r>
      <w:r w:rsidRPr="00755945">
        <w:rPr>
          <w:rStyle w:val="Emphasis"/>
        </w:rPr>
        <w:t>of debris in critical</w:t>
      </w:r>
      <w:r w:rsidRPr="007E3EE3">
        <w:rPr>
          <w:rStyle w:val="Emphasis"/>
        </w:rPr>
        <w:t xml:space="preserve"> orbits </w:t>
      </w:r>
      <w:r w:rsidRPr="00755945">
        <w:rPr>
          <w:rStyle w:val="Emphasis"/>
        </w:rPr>
        <w:t>could</w:t>
      </w:r>
      <w:r w:rsidRPr="007E3EE3">
        <w:rPr>
          <w:rStyle w:val="Emphasis"/>
        </w:rPr>
        <w:t xml:space="preserve"> </w:t>
      </w:r>
      <w:r w:rsidRPr="00041209">
        <w:rPr>
          <w:rStyle w:val="Emphasis"/>
          <w:highlight w:val="green"/>
        </w:rPr>
        <w:t>significantly stabilize</w:t>
      </w:r>
      <w:r w:rsidRPr="007E3EE3">
        <w:rPr>
          <w:rStyle w:val="Emphasis"/>
        </w:rPr>
        <w:t xml:space="preserve"> the </w:t>
      </w:r>
      <w:r w:rsidRPr="00041209">
        <w:rPr>
          <w:rStyle w:val="Emphasis"/>
          <w:highlight w:val="green"/>
        </w:rPr>
        <w:t>long-term space debris environment</w:t>
      </w:r>
      <w:r w:rsidRPr="00472E65">
        <w:rPr>
          <w:sz w:val="16"/>
        </w:rPr>
        <w:t xml:space="preserve"> (</w:t>
      </w:r>
      <w:proofErr w:type="spellStart"/>
      <w:r w:rsidRPr="00472E65">
        <w:rPr>
          <w:sz w:val="16"/>
        </w:rPr>
        <w:t>Liou</w:t>
      </w:r>
      <w:proofErr w:type="spellEnd"/>
      <w:r w:rsidRPr="00472E65">
        <w:rPr>
          <w:sz w:val="16"/>
        </w:rPr>
        <w:t xml:space="preserve"> and Johnson 2007</w:t>
      </w:r>
      <w:r w:rsidRPr="007E3EE3">
        <w:rPr>
          <w:rStyle w:val="StyleUnderline"/>
        </w:rPr>
        <w:t xml:space="preserve">). This suggests that it is </w:t>
      </w:r>
      <w:r w:rsidRPr="007E3EE3">
        <w:rPr>
          <w:rStyle w:val="Emphasis"/>
        </w:rPr>
        <w:t xml:space="preserve">feasible for one nation to unilaterally develop </w:t>
      </w:r>
      <w:r w:rsidRPr="00755945">
        <w:rPr>
          <w:rStyle w:val="Emphasis"/>
        </w:rPr>
        <w:t>and deploy an effective debris removal system</w:t>
      </w:r>
      <w:r w:rsidRPr="00755945">
        <w:rPr>
          <w:sz w:val="16"/>
        </w:rPr>
        <w:t xml:space="preserve">. </w:t>
      </w:r>
      <w:r w:rsidRPr="00755945">
        <w:rPr>
          <w:rStyle w:val="StyleUnderline"/>
        </w:rPr>
        <w:t>As the United States is responsible for creating much of the debris in Earth’s orbit, it is a candidate for taking a leadership role in removing it</w:t>
      </w:r>
      <w:r w:rsidRPr="00755945">
        <w:rPr>
          <w:sz w:val="16"/>
        </w:rPr>
        <w:t xml:space="preserve">, along with other heavy polluters of the space environment such as China and Russia. </w:t>
      </w:r>
      <w:r w:rsidRPr="00755945">
        <w:rPr>
          <w:rStyle w:val="StyleUnderline"/>
        </w:rPr>
        <w:t xml:space="preserve">There are several reasons why the </w:t>
      </w:r>
      <w:r w:rsidRPr="00755945">
        <w:rPr>
          <w:rStyle w:val="Emphasis"/>
        </w:rPr>
        <w:t>United States should take this leadership role, rather than China or Russia</w:t>
      </w:r>
      <w:r w:rsidRPr="00755945">
        <w:rPr>
          <w:sz w:val="16"/>
        </w:rPr>
        <w:t xml:space="preserve">. </w:t>
      </w:r>
      <w:r w:rsidRPr="00755945">
        <w:rPr>
          <w:rStyle w:val="StyleUnderline"/>
        </w:rPr>
        <w:t>First and foremost</w:t>
      </w:r>
      <w:r w:rsidRPr="007E3EE3">
        <w:rPr>
          <w:rStyle w:val="StyleUnderline"/>
        </w:rPr>
        <w:t>, the United States would be hardest hit by the loss of satellites services</w:t>
      </w:r>
      <w:r w:rsidRPr="00472E65">
        <w:rPr>
          <w:sz w:val="16"/>
        </w:rPr>
        <w:t xml:space="preserve">.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w:t>
      </w:r>
      <w:r w:rsidRPr="007E3EE3">
        <w:rPr>
          <w:rStyle w:val="StyleUnderline"/>
        </w:rPr>
        <w:t xml:space="preserve">Clearly, the United States has a vested interest in </w:t>
      </w:r>
      <w:r w:rsidRPr="007E3EE3">
        <w:rPr>
          <w:rStyle w:val="StyleUnderline"/>
        </w:rPr>
        <w:lastRenderedPageBreak/>
        <w:t>keeping the near-Earth space environment free from threats like space debris and thus assuring U.S. access to space</w:t>
      </w:r>
      <w:r w:rsidRPr="00472E65">
        <w:rPr>
          <w:sz w:val="16"/>
        </w:rPr>
        <w:t xml:space="preserve">. </w:t>
      </w:r>
      <w:r w:rsidRPr="007E3EE3">
        <w:rPr>
          <w:rStyle w:val="StyleUnderline"/>
        </w:rPr>
        <w:t>Moreover, current U.S. National Space Policy asserts that the United States will take a “</w:t>
      </w:r>
      <w:r w:rsidRPr="007E3EE3">
        <w:rPr>
          <w:rStyle w:val="Emphasis"/>
        </w:rPr>
        <w:t>leadership role” in space debris minimization</w:t>
      </w:r>
      <w:r w:rsidRPr="00472E65">
        <w:rPr>
          <w:sz w:val="16"/>
        </w:rPr>
        <w:t xml:space="preserve">. </w:t>
      </w:r>
      <w:r w:rsidRPr="007E3EE3">
        <w:rPr>
          <w:rStyle w:val="StyleUnderline"/>
        </w:rPr>
        <w:t xml:space="preserve">This could include the development, deployment, and demonstration of an effective space debris removal system to remove U.S. debris </w:t>
      </w:r>
      <w:r w:rsidRPr="007E3EE3">
        <w:rPr>
          <w:rStyle w:val="Emphasis"/>
        </w:rPr>
        <w:t xml:space="preserve">as well as that of other nations, upon their </w:t>
      </w:r>
      <w:r w:rsidRPr="00755945">
        <w:rPr>
          <w:rStyle w:val="Emphasis"/>
        </w:rPr>
        <w:t>request</w:t>
      </w:r>
      <w:r w:rsidRPr="00755945">
        <w:rPr>
          <w:sz w:val="16"/>
        </w:rPr>
        <w:t xml:space="preserve">. </w:t>
      </w:r>
      <w:r w:rsidRPr="00755945">
        <w:rPr>
          <w:rStyle w:val="StyleUnderline"/>
        </w:rPr>
        <w:t>There could also be international political and economic advantages associated with being the first country to develop this revolutionary</w:t>
      </w:r>
      <w:r w:rsidRPr="00403A93">
        <w:rPr>
          <w:rStyle w:val="StyleUnderline"/>
        </w:rPr>
        <w:t xml:space="preserve"> technology</w:t>
      </w:r>
      <w:r w:rsidRPr="00472E65">
        <w:rPr>
          <w:sz w:val="16"/>
        </w:rPr>
        <w:t xml:space="preserve">. However, there is always the danger of other nations simply benefiting from U.S. investment of its resources in this area. Thus, mechanisms should also be created to avoid a classic “free rider” situation. For example, techniques could be employed to ensure other countries either join in the effort later on or pay appropriate fees to the United States for removal services. Recommendations for Leadership in Space Debris Removal </w:t>
      </w:r>
      <w:r w:rsidRPr="00403A93">
        <w:rPr>
          <w:rStyle w:val="StyleUnderline"/>
        </w:rPr>
        <w:t xml:space="preserve">Going forward, </w:t>
      </w:r>
      <w:r w:rsidRPr="00755945">
        <w:rPr>
          <w:rStyle w:val="StyleUnderline"/>
        </w:rPr>
        <w:t xml:space="preserve">the </w:t>
      </w:r>
      <w:r w:rsidRPr="00041209">
        <w:rPr>
          <w:rStyle w:val="StyleUnderline"/>
          <w:highlight w:val="green"/>
        </w:rPr>
        <w:t>U.S. government should</w:t>
      </w:r>
      <w:r w:rsidRPr="00403A93">
        <w:rPr>
          <w:rStyle w:val="StyleUnderline"/>
        </w:rPr>
        <w:t xml:space="preserve"> </w:t>
      </w:r>
      <w:r w:rsidRPr="00041209">
        <w:rPr>
          <w:rStyle w:val="Emphasis"/>
          <w:highlight w:val="green"/>
        </w:rPr>
        <w:t>engage the commercial sector in space debris remova</w:t>
      </w:r>
      <w:r w:rsidRPr="00403A93">
        <w:rPr>
          <w:rStyle w:val="Emphasis"/>
        </w:rPr>
        <w:t>l</w:t>
      </w:r>
      <w:r w:rsidRPr="00472E65">
        <w:rPr>
          <w:sz w:val="16"/>
        </w:rPr>
        <w:t xml:space="preserve">. </w:t>
      </w:r>
      <w:r w:rsidRPr="00403A93">
        <w:rPr>
          <w:rStyle w:val="StyleUnderline"/>
        </w:rPr>
        <w:t xml:space="preserve">Government </w:t>
      </w:r>
      <w:r w:rsidRPr="00041209">
        <w:rPr>
          <w:rStyle w:val="StyleUnderline"/>
          <w:highlight w:val="green"/>
        </w:rPr>
        <w:t>contracts</w:t>
      </w:r>
      <w:r w:rsidRPr="00403A93">
        <w:rPr>
          <w:rStyle w:val="StyleUnderline"/>
        </w:rPr>
        <w:t xml:space="preserve"> with several commercial firms </w:t>
      </w:r>
      <w:r w:rsidRPr="00041209">
        <w:rPr>
          <w:rStyle w:val="StyleUnderline"/>
          <w:highlight w:val="green"/>
        </w:rPr>
        <w:t>would create a</w:t>
      </w:r>
      <w:r w:rsidRPr="00403A93">
        <w:rPr>
          <w:rStyle w:val="StyleUnderline"/>
        </w:rPr>
        <w:t xml:space="preserve"> </w:t>
      </w:r>
      <w:r w:rsidRPr="00041209">
        <w:rPr>
          <w:rStyle w:val="Emphasis"/>
          <w:highlight w:val="green"/>
        </w:rPr>
        <w:t>competitive environment</w:t>
      </w:r>
      <w:r w:rsidRPr="00403A93">
        <w:rPr>
          <w:rStyle w:val="Emphasis"/>
        </w:rPr>
        <w:t xml:space="preserve">, </w:t>
      </w:r>
      <w:r w:rsidRPr="00041209">
        <w:rPr>
          <w:rStyle w:val="Emphasis"/>
          <w:highlight w:val="green"/>
        </w:rPr>
        <w:t>encouraging innovation and cost minimization</w:t>
      </w:r>
      <w:r w:rsidRPr="00472E65">
        <w:rPr>
          <w:sz w:val="16"/>
        </w:rPr>
        <w:t xml:space="preserve">. </w:t>
      </w:r>
      <w:r w:rsidRPr="00403A93">
        <w:rPr>
          <w:rStyle w:val="StyleUnderline"/>
        </w:rPr>
        <w:t xml:space="preserve">Having </w:t>
      </w:r>
      <w:r w:rsidRPr="00041209">
        <w:rPr>
          <w:rStyle w:val="StyleUnderline"/>
          <w:highlight w:val="green"/>
        </w:rPr>
        <w:t>several companies working</w:t>
      </w:r>
      <w:r w:rsidRPr="00403A93">
        <w:rPr>
          <w:rStyle w:val="StyleUnderline"/>
        </w:rPr>
        <w:t xml:space="preserve"> on the problem </w:t>
      </w:r>
      <w:r w:rsidRPr="00041209">
        <w:rPr>
          <w:rStyle w:val="StyleUnderline"/>
          <w:highlight w:val="green"/>
        </w:rPr>
        <w:t>at the same time would also</w:t>
      </w:r>
      <w:r w:rsidRPr="00403A93">
        <w:rPr>
          <w:rStyle w:val="StyleUnderline"/>
        </w:rPr>
        <w:t xml:space="preserve"> </w:t>
      </w:r>
      <w:r w:rsidRPr="00041209">
        <w:rPr>
          <w:rStyle w:val="Emphasis"/>
          <w:highlight w:val="green"/>
        </w:rPr>
        <w:t>accelerate remediation</w:t>
      </w:r>
      <w:r w:rsidRPr="00403A93">
        <w:rPr>
          <w:rStyle w:val="StyleUnderline"/>
        </w:rPr>
        <w:t xml:space="preserve"> as several critical orbits could be addressed at once. Furthermore, early investments in a domestic space debris removal industry would give the United States a head start in what may become a critical industry over the coming decades</w:t>
      </w:r>
      <w:r w:rsidRPr="00472E65">
        <w:rPr>
          <w:sz w:val="16"/>
        </w:rPr>
        <w:t xml:space="preserve">. </w:t>
      </w:r>
      <w:r w:rsidRPr="00403A93">
        <w:rPr>
          <w:rStyle w:val="StyleUnderline"/>
        </w:rPr>
        <w:t>The aforementioned 2009 International Conference on Orbital Debris Removal, co-hosted by DARPA and NASA, suggests that these two agencies could lead U.S. government efforts in space debris removal</w:t>
      </w:r>
      <w:r w:rsidRPr="00472E65">
        <w:rPr>
          <w:sz w:val="16"/>
        </w:rPr>
        <w:t xml:space="preserve">. However, it is important to recognize that DARPA and NASA are driven by very different motives: one is a civilian space agency, while the other is a defense research agency. Failure to appreciate these differences when establishing mission requirements could lead to a situation like that of the National Polar Environmental Satellite System (NPOESS), where the attempt to combine civil and military requirements into a single satellite resulted in doubling project costs, a launch delay of five years, and ultimately splitting the project into two separate programs (Clark 2010). Furthermore, any system developed through a joint NASA-DARPA partnership would need to be transferred to an operational agency, as both NASA and DARPA are research and development entities. </w:t>
      </w:r>
      <w:r w:rsidRPr="00403A93">
        <w:rPr>
          <w:rStyle w:val="StyleUnderline"/>
        </w:rPr>
        <w:t>The U.S. Air Force, as it is the primary agency responsible for national security space operations, is a possible option</w:t>
      </w:r>
      <w:r w:rsidRPr="00472E65">
        <w:rPr>
          <w:sz w:val="16"/>
        </w:rPr>
        <w:t xml:space="preserve">. Funding the development of a national space debris removal system carries risks because, due to the nascent state of the field, detailed cost-benefit estimates have not yet been carried out. The </w:t>
      </w:r>
      <w:r w:rsidRPr="00403A93">
        <w:rPr>
          <w:rStyle w:val="StyleUnderline"/>
        </w:rPr>
        <w:t xml:space="preserve">Space Frontier Foundation, however, proposes that </w:t>
      </w:r>
      <w:r w:rsidRPr="00755945">
        <w:rPr>
          <w:rStyle w:val="StyleUnderline"/>
        </w:rPr>
        <w:t>the</w:t>
      </w:r>
      <w:r w:rsidRPr="00403A93">
        <w:rPr>
          <w:rStyle w:val="StyleUnderline"/>
        </w:rPr>
        <w:t xml:space="preserve"> </w:t>
      </w:r>
      <w:r w:rsidRPr="00041209">
        <w:rPr>
          <w:rStyle w:val="Emphasis"/>
          <w:highlight w:val="green"/>
        </w:rPr>
        <w:t xml:space="preserve">government should establish </w:t>
      </w:r>
      <w:r w:rsidRPr="00755945">
        <w:rPr>
          <w:rStyle w:val="Emphasis"/>
        </w:rPr>
        <w:t xml:space="preserve">special </w:t>
      </w:r>
      <w:r w:rsidRPr="00041209">
        <w:rPr>
          <w:rStyle w:val="Emphasis"/>
          <w:highlight w:val="green"/>
        </w:rPr>
        <w:t>funds</w:t>
      </w:r>
      <w:r w:rsidRPr="00403A93">
        <w:rPr>
          <w:rStyle w:val="StyleUnderline"/>
        </w:rPr>
        <w:t xml:space="preserve"> </w:t>
      </w:r>
      <w:r w:rsidRPr="00041209">
        <w:rPr>
          <w:rStyle w:val="StyleUnderline"/>
          <w:highlight w:val="green"/>
        </w:rPr>
        <w:t xml:space="preserve">at </w:t>
      </w:r>
      <w:r w:rsidRPr="00755945">
        <w:rPr>
          <w:rStyle w:val="StyleUnderline"/>
        </w:rPr>
        <w:t xml:space="preserve">the </w:t>
      </w:r>
      <w:r w:rsidRPr="00041209">
        <w:rPr>
          <w:rStyle w:val="StyleUnderline"/>
          <w:highlight w:val="green"/>
        </w:rPr>
        <w:t>expense of parties who generate debris</w:t>
      </w:r>
      <w:r w:rsidRPr="00472E65">
        <w:rPr>
          <w:sz w:val="16"/>
        </w:rPr>
        <w:t xml:space="preserve"> (Dunstan and </w:t>
      </w:r>
      <w:proofErr w:type="spellStart"/>
      <w:r w:rsidRPr="00472E65">
        <w:rPr>
          <w:sz w:val="16"/>
        </w:rPr>
        <w:t>Werb</w:t>
      </w:r>
      <w:proofErr w:type="spellEnd"/>
      <w:r w:rsidRPr="00472E65">
        <w:rPr>
          <w:sz w:val="16"/>
        </w:rPr>
        <w:t xml:space="preserve"> </w:t>
      </w:r>
      <w:r w:rsidRPr="00755945">
        <w:rPr>
          <w:sz w:val="16"/>
        </w:rPr>
        <w:t xml:space="preserve">2009). </w:t>
      </w:r>
      <w:r w:rsidRPr="00755945">
        <w:rPr>
          <w:rStyle w:val="StyleUnderline"/>
        </w:rPr>
        <w:t>Suggested mechanisms for raising the funds include</w:t>
      </w:r>
      <w:r w:rsidRPr="00403A93">
        <w:rPr>
          <w:rStyle w:val="StyleUnderline"/>
        </w:rPr>
        <w:t xml:space="preserve"> </w:t>
      </w:r>
      <w:r w:rsidRPr="00041209">
        <w:rPr>
          <w:rStyle w:val="Emphasis"/>
          <w:highlight w:val="green"/>
        </w:rPr>
        <w:t xml:space="preserve">charging fees for </w:t>
      </w:r>
      <w:r w:rsidRPr="00755945">
        <w:rPr>
          <w:rStyle w:val="Emphasis"/>
        </w:rPr>
        <w:t xml:space="preserve">U.S. </w:t>
      </w:r>
      <w:r w:rsidRPr="00041209">
        <w:rPr>
          <w:rStyle w:val="Emphasis"/>
          <w:highlight w:val="green"/>
        </w:rPr>
        <w:t xml:space="preserve">launches based on the debris potential </w:t>
      </w:r>
      <w:r w:rsidRPr="00755945">
        <w:rPr>
          <w:rStyle w:val="Emphasis"/>
        </w:rPr>
        <w:t>of the mission</w:t>
      </w:r>
      <w:r w:rsidRPr="00472E65">
        <w:rPr>
          <w:sz w:val="16"/>
        </w:rPr>
        <w:t xml:space="preserve">, </w:t>
      </w:r>
      <w:r w:rsidRPr="00403A93">
        <w:rPr>
          <w:rStyle w:val="StyleUnderline"/>
        </w:rPr>
        <w:t>with the size of the fee determined by relevant factors such as the mass of the anticipated debris resulting from the mission and the congestion of the orbit into which the space object is being launched</w:t>
      </w:r>
      <w:r w:rsidRPr="00472E65">
        <w:rPr>
          <w:sz w:val="16"/>
        </w:rPr>
        <w:t xml:space="preserve">. Satellite manufacturers, operators, and service providers could all share responsibility for payment into such funds. Once debris removal systems are in operation, additional funds could also come from service fees. For example, </w:t>
      </w:r>
      <w:r w:rsidRPr="00403A93">
        <w:rPr>
          <w:rStyle w:val="StyleUnderline"/>
        </w:rPr>
        <w:t>entities that created debris could pay a specified amount to removal providers in return for the service rendered.</w:t>
      </w:r>
      <w:r w:rsidRPr="00472E65">
        <w:rPr>
          <w:sz w:val="16"/>
        </w:rPr>
        <w:t xml:space="preserve"> </w:t>
      </w:r>
      <w:r w:rsidRPr="00755945">
        <w:rPr>
          <w:rStyle w:val="StyleUnderline"/>
        </w:rPr>
        <w:t xml:space="preserve">Any national space </w:t>
      </w:r>
      <w:r w:rsidRPr="00041209">
        <w:rPr>
          <w:rStyle w:val="StyleUnderline"/>
          <w:highlight w:val="green"/>
        </w:rPr>
        <w:t xml:space="preserve">debris removal program must </w:t>
      </w:r>
      <w:r w:rsidRPr="00755945">
        <w:rPr>
          <w:rStyle w:val="StyleUnderline"/>
        </w:rPr>
        <w:t xml:space="preserve">also </w:t>
      </w:r>
      <w:r w:rsidRPr="00041209">
        <w:rPr>
          <w:rStyle w:val="StyleUnderline"/>
          <w:highlight w:val="green"/>
        </w:rPr>
        <w:t>be</w:t>
      </w:r>
      <w:r w:rsidRPr="00403A93">
        <w:rPr>
          <w:rStyle w:val="StyleUnderline"/>
        </w:rPr>
        <w:t xml:space="preserve"> </w:t>
      </w:r>
      <w:r w:rsidRPr="00041209">
        <w:rPr>
          <w:rStyle w:val="Emphasis"/>
          <w:highlight w:val="green"/>
        </w:rPr>
        <w:t>kept transparent</w:t>
      </w:r>
      <w:r w:rsidRPr="00472E65">
        <w:rPr>
          <w:sz w:val="16"/>
        </w:rPr>
        <w:t xml:space="preserve"> </w:t>
      </w:r>
      <w:r w:rsidRPr="00755945">
        <w:rPr>
          <w:rStyle w:val="StyleUnderline"/>
        </w:rPr>
        <w:t>with ongoing international dialogue in forums</w:t>
      </w:r>
      <w:r w:rsidRPr="00403A93">
        <w:rPr>
          <w:rStyle w:val="StyleUnderline"/>
        </w:rPr>
        <w:t xml:space="preserve"> such as COPUOS </w:t>
      </w:r>
      <w:r w:rsidRPr="00041209">
        <w:rPr>
          <w:rStyle w:val="StyleUnderline"/>
          <w:highlight w:val="green"/>
        </w:rPr>
        <w:t>so</w:t>
      </w:r>
      <w:r w:rsidRPr="00403A93">
        <w:rPr>
          <w:rStyle w:val="StyleUnderline"/>
        </w:rPr>
        <w:t xml:space="preserve"> that </w:t>
      </w:r>
      <w:r w:rsidRPr="00041209">
        <w:rPr>
          <w:rStyle w:val="StyleUnderline"/>
          <w:highlight w:val="green"/>
        </w:rPr>
        <w:t>other nations can</w:t>
      </w:r>
      <w:r w:rsidRPr="00403A93">
        <w:rPr>
          <w:rStyle w:val="StyleUnderline"/>
        </w:rPr>
        <w:t xml:space="preserve"> </w:t>
      </w:r>
      <w:r w:rsidRPr="00041209">
        <w:rPr>
          <w:rStyle w:val="Emphasis"/>
          <w:highlight w:val="green"/>
        </w:rPr>
        <w:t xml:space="preserve">build-up trust in the effectiveness </w:t>
      </w:r>
      <w:r w:rsidRPr="00755945">
        <w:rPr>
          <w:rStyle w:val="Emphasis"/>
        </w:rPr>
        <w:t xml:space="preserve">and efficiency </w:t>
      </w:r>
      <w:r w:rsidRPr="00041209">
        <w:rPr>
          <w:rStyle w:val="Emphasis"/>
          <w:highlight w:val="green"/>
        </w:rPr>
        <w:t xml:space="preserve">of </w:t>
      </w:r>
      <w:r w:rsidRPr="00755945">
        <w:rPr>
          <w:rStyle w:val="Emphasis"/>
        </w:rPr>
        <w:t xml:space="preserve">the </w:t>
      </w:r>
      <w:r w:rsidRPr="00041209">
        <w:rPr>
          <w:rStyle w:val="Emphasis"/>
          <w:highlight w:val="green"/>
        </w:rPr>
        <w:t>program</w:t>
      </w:r>
      <w:r w:rsidRPr="00472E65">
        <w:rPr>
          <w:sz w:val="16"/>
        </w:rPr>
        <w:t xml:space="preserve">. A </w:t>
      </w:r>
      <w:r w:rsidRPr="00041209">
        <w:rPr>
          <w:rStyle w:val="StyleUnderline"/>
          <w:highlight w:val="green"/>
        </w:rPr>
        <w:t>proven debris removal program will</w:t>
      </w:r>
      <w:r w:rsidRPr="00403A93">
        <w:rPr>
          <w:rStyle w:val="StyleUnderline"/>
        </w:rPr>
        <w:t xml:space="preserve"> </w:t>
      </w:r>
      <w:r w:rsidRPr="00041209">
        <w:rPr>
          <w:rStyle w:val="Emphasis"/>
          <w:highlight w:val="green"/>
        </w:rPr>
        <w:t>result in more productive discussions</w:t>
      </w:r>
      <w:r w:rsidRPr="00472E65">
        <w:rPr>
          <w:sz w:val="16"/>
        </w:rPr>
        <w:t xml:space="preserve"> in these international forums. VII. Conclusion </w:t>
      </w:r>
      <w:r w:rsidRPr="00403A93">
        <w:rPr>
          <w:rStyle w:val="StyleUnderline"/>
        </w:rPr>
        <w:t>If the United States and other powerful governments do not take steps now to avert the potentially devastating effects of space debris, the issue risks becoming stalemated in a manner similar to climate change</w:t>
      </w:r>
      <w:r w:rsidRPr="00472E65">
        <w:rPr>
          <w:sz w:val="16"/>
        </w:rPr>
        <w:t xml:space="preserve">. </w:t>
      </w:r>
      <w:r w:rsidRPr="00041209">
        <w:rPr>
          <w:rStyle w:val="Emphasis"/>
          <w:highlight w:val="green"/>
        </w:rPr>
        <w:t xml:space="preserve">Given the past hesitation </w:t>
      </w:r>
      <w:r w:rsidRPr="00755945">
        <w:rPr>
          <w:rStyle w:val="Emphasis"/>
        </w:rPr>
        <w:t>of international forums</w:t>
      </w:r>
      <w:r w:rsidRPr="00041209">
        <w:rPr>
          <w:rStyle w:val="Emphasis"/>
          <w:highlight w:val="green"/>
        </w:rPr>
        <w:t xml:space="preserve"> in addressing </w:t>
      </w:r>
      <w:r w:rsidRPr="00755945">
        <w:rPr>
          <w:rStyle w:val="Emphasis"/>
        </w:rPr>
        <w:t xml:space="preserve">the </w:t>
      </w:r>
      <w:r w:rsidRPr="00041209">
        <w:rPr>
          <w:rStyle w:val="Emphasis"/>
          <w:highlight w:val="green"/>
        </w:rPr>
        <w:t xml:space="preserve">space debris </w:t>
      </w:r>
      <w:r w:rsidRPr="00755945">
        <w:rPr>
          <w:rStyle w:val="Emphasis"/>
        </w:rPr>
        <w:t>issue</w:t>
      </w:r>
      <w:r w:rsidRPr="00403A93">
        <w:rPr>
          <w:rStyle w:val="Emphasis"/>
        </w:rPr>
        <w:t xml:space="preserve">, </w:t>
      </w:r>
      <w:r w:rsidRPr="00041209">
        <w:rPr>
          <w:rStyle w:val="Emphasis"/>
          <w:highlight w:val="green"/>
        </w:rPr>
        <w:t>unilateral action is the most appropriate</w:t>
      </w:r>
      <w:r w:rsidRPr="00472E65">
        <w:rPr>
          <w:sz w:val="16"/>
        </w:rPr>
        <w:t xml:space="preserve"> </w:t>
      </w:r>
      <w:r w:rsidRPr="00755945">
        <w:rPr>
          <w:rStyle w:val="StyleUnderline"/>
        </w:rPr>
        <w:t xml:space="preserve">means of instigating space debris removal </w:t>
      </w:r>
      <w:r w:rsidRPr="00041209">
        <w:rPr>
          <w:rStyle w:val="StyleUnderline"/>
          <w:highlight w:val="green"/>
        </w:rPr>
        <w:t>within the</w:t>
      </w:r>
      <w:r w:rsidRPr="00403A93">
        <w:rPr>
          <w:rStyle w:val="StyleUnderline"/>
        </w:rPr>
        <w:t xml:space="preserve"> </w:t>
      </w:r>
      <w:r w:rsidRPr="00041209">
        <w:rPr>
          <w:rStyle w:val="Emphasis"/>
          <w:highlight w:val="green"/>
        </w:rPr>
        <w:t>needed timeframe</w:t>
      </w:r>
      <w:r w:rsidRPr="00472E65">
        <w:rPr>
          <w:sz w:val="16"/>
        </w:rPr>
        <w:t xml:space="preserve">. </w:t>
      </w:r>
      <w:r w:rsidRPr="00403A93">
        <w:rPr>
          <w:rStyle w:val="StyleUnderline"/>
        </w:rPr>
        <w:t xml:space="preserve">The </w:t>
      </w:r>
      <w:r w:rsidRPr="00403A93">
        <w:rPr>
          <w:rStyle w:val="Emphasis"/>
        </w:rPr>
        <w:t>United States is well poised for a leadership role in space debris removal</w:t>
      </w:r>
      <w:r w:rsidRPr="00472E65">
        <w:rPr>
          <w:sz w:val="16"/>
        </w:rPr>
        <w:t xml:space="preserve">. </w:t>
      </w:r>
      <w:r w:rsidRPr="00403A93">
        <w:rPr>
          <w:rStyle w:val="StyleUnderline"/>
        </w:rPr>
        <w:t xml:space="preserve">Going forward, the </w:t>
      </w:r>
      <w:r w:rsidRPr="00403A93">
        <w:rPr>
          <w:rStyle w:val="Emphasis"/>
        </w:rPr>
        <w:t>U.S. government should work closely with the commercial sector in this endeavor</w:t>
      </w:r>
      <w:r w:rsidRPr="00472E65">
        <w:rPr>
          <w:sz w:val="16"/>
        </w:rPr>
        <w:t xml:space="preserve">, </w:t>
      </w:r>
      <w:r w:rsidRPr="00403A93">
        <w:rPr>
          <w:rStyle w:val="Emphasis"/>
        </w:rPr>
        <w:t>focusing</w:t>
      </w:r>
      <w:r w:rsidRPr="00403A93">
        <w:rPr>
          <w:rStyle w:val="StyleUnderline"/>
        </w:rPr>
        <w:t xml:space="preserve"> on removing pieces of U.S. debris with the </w:t>
      </w:r>
      <w:r w:rsidRPr="00403A93">
        <w:rPr>
          <w:rStyle w:val="Emphasis"/>
        </w:rPr>
        <w:t>greatest potential</w:t>
      </w:r>
      <w:r w:rsidRPr="00403A93">
        <w:rPr>
          <w:rStyle w:val="StyleUnderline"/>
        </w:rPr>
        <w:t xml:space="preserve"> to contribute to future collisions. It should also keep its space debris removal system as open and transparent as possible</w:t>
      </w:r>
      <w:r w:rsidRPr="00472E65">
        <w:rPr>
          <w:sz w:val="16"/>
        </w:rPr>
        <w:t xml:space="preserve"> to allow for future international cooperation in this field.</w:t>
      </w:r>
    </w:p>
    <w:p w:rsidR="00A95652" w:rsidRDefault="00697BDD" w:rsidP="00697BDD">
      <w:pPr>
        <w:pStyle w:val="Heading2"/>
      </w:pPr>
      <w:r>
        <w:lastRenderedPageBreak/>
        <w:t>2</w:t>
      </w:r>
    </w:p>
    <w:p w:rsidR="00697BDD" w:rsidRPr="00100A2B" w:rsidRDefault="00697BDD" w:rsidP="00697BDD">
      <w:pPr>
        <w:pStyle w:val="Heading4"/>
      </w:pPr>
      <w:r w:rsidRPr="00100A2B">
        <w:t>The US commercial space industry is booming – private space companies are driving innovation</w:t>
      </w:r>
      <w:r>
        <w:t xml:space="preserve">. </w:t>
      </w:r>
    </w:p>
    <w:p w:rsidR="00697BDD" w:rsidRPr="00100A2B" w:rsidRDefault="00697BDD" w:rsidP="00697BDD">
      <w:proofErr w:type="spellStart"/>
      <w:r w:rsidRPr="00100A2B">
        <w:rPr>
          <w:b/>
          <w:bCs/>
          <w:sz w:val="26"/>
          <w:szCs w:val="26"/>
        </w:rPr>
        <w:t>Lindzon</w:t>
      </w:r>
      <w:proofErr w:type="spellEnd"/>
      <w:r w:rsidRPr="00100A2B">
        <w:rPr>
          <w:b/>
          <w:bCs/>
          <w:sz w:val="26"/>
          <w:szCs w:val="26"/>
        </w:rPr>
        <w:t xml:space="preserve"> 2</w:t>
      </w:r>
      <w:r>
        <w:rPr>
          <w:b/>
          <w:bCs/>
          <w:sz w:val="26"/>
          <w:szCs w:val="26"/>
        </w:rPr>
        <w:t>1</w:t>
      </w:r>
      <w:r w:rsidRPr="00100A2B">
        <w:t xml:space="preserve"> </w:t>
      </w:r>
      <w:r w:rsidRPr="0081015D">
        <w:rPr>
          <w:sz w:val="18"/>
          <w:szCs w:val="18"/>
        </w:rPr>
        <w:t xml:space="preserve">[(Jared </w:t>
      </w:r>
      <w:proofErr w:type="spellStart"/>
      <w:r w:rsidRPr="0081015D">
        <w:rPr>
          <w:sz w:val="18"/>
          <w:szCs w:val="18"/>
        </w:rPr>
        <w:t>Lindzon</w:t>
      </w:r>
      <w:proofErr w:type="spellEnd"/>
      <w:r w:rsidRPr="0081015D">
        <w:rPr>
          <w:sz w:val="18"/>
          <w:szCs w:val="18"/>
        </w:rPr>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rsidR="00697BDD" w:rsidRPr="00063802" w:rsidRDefault="00697BDD" w:rsidP="00697BDD">
      <w:pPr>
        <w:rPr>
          <w:sz w:val="16"/>
        </w:rPr>
      </w:pPr>
      <w:r w:rsidRPr="00063802">
        <w:rPr>
          <w:sz w:val="16"/>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C64E9E">
        <w:rPr>
          <w:rStyle w:val="StyleUnderline"/>
        </w:rPr>
        <w:t>Before space became a frontier for innovation and development for privately held companies, opportunities were limited to nation states and the private defense contractors who supported them. In recent years</w:t>
      </w:r>
      <w:r w:rsidRPr="00063802">
        <w:rPr>
          <w:sz w:val="16"/>
        </w:rPr>
        <w:t>, however,</w:t>
      </w:r>
      <w:r w:rsidRPr="00C64E9E">
        <w:rPr>
          <w:rStyle w:val="StyleUnderline"/>
        </w:rPr>
        <w:t xml:space="preserve"> </w:t>
      </w:r>
      <w:r w:rsidRPr="00523E28">
        <w:rPr>
          <w:rStyle w:val="StyleUnderline"/>
          <w:highlight w:val="green"/>
        </w:rPr>
        <w:t xml:space="preserve">billionaires </w:t>
      </w:r>
      <w:r w:rsidRPr="00C64E9E">
        <w:rPr>
          <w:rStyle w:val="StyleUnderline"/>
        </w:rPr>
        <w:t xml:space="preserve">such as Bezos, Elon Musk, and Richard Branson have </w:t>
      </w:r>
      <w:r w:rsidRPr="00523E28">
        <w:rPr>
          <w:rStyle w:val="StyleUnderline"/>
          <w:highlight w:val="green"/>
        </w:rPr>
        <w:t>lowered the barrier to entry</w:t>
      </w:r>
      <w:r w:rsidRPr="00C64E9E">
        <w:rPr>
          <w:rStyle w:val="StyleUnderline"/>
        </w:rPr>
        <w:t xml:space="preserve">. Since the launch of its first rocket, Falcon 1, in September of 2008, Musk’s commercial space transportation company SpaceX has gradually but significantly reduced the cost and complexity of innovation </w:t>
      </w:r>
      <w:r w:rsidRPr="00523E28">
        <w:rPr>
          <w:rStyle w:val="StyleUnderline"/>
          <w:highlight w:val="green"/>
        </w:rPr>
        <w:t>beyond the Earth’s atmosphere</w:t>
      </w:r>
      <w:r w:rsidRPr="00C64E9E">
        <w:rPr>
          <w:rStyle w:val="StyleUnderline"/>
        </w:rPr>
        <w:t xml:space="preserve">. With Bezos’s announcement, many in the space sector are excited by the prospect of those barriers being lowered even further, </w:t>
      </w:r>
      <w:r w:rsidRPr="00523E28">
        <w:rPr>
          <w:rStyle w:val="Emphasis"/>
          <w:highlight w:val="green"/>
        </w:rPr>
        <w:t>creating a new wave of innovation</w:t>
      </w:r>
      <w:r w:rsidRPr="00C64E9E">
        <w:rPr>
          <w:rStyle w:val="Emphasis"/>
        </w:rPr>
        <w:t xml:space="preserve"> in its wake.</w:t>
      </w:r>
      <w:r w:rsidRPr="00C64E9E">
        <w:rPr>
          <w:rStyle w:val="StyleUnderline"/>
        </w:rPr>
        <w:t xml:space="preserve"> </w:t>
      </w:r>
      <w:r w:rsidRPr="00063802">
        <w:rPr>
          <w:sz w:val="16"/>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C64E9E">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063802">
        <w:rPr>
          <w:sz w:val="16"/>
        </w:rPr>
        <w:t xml:space="preserve">. THE NEXT FRONTIER FOR ENTREPRENEURSHIP </w:t>
      </w:r>
      <w:r w:rsidRPr="00C64E9E">
        <w:rPr>
          <w:rStyle w:val="StyleUnderline"/>
        </w:rPr>
        <w:t xml:space="preserve">According to the latest Space Investment Quarterly report published by Space Capital, </w:t>
      </w:r>
      <w:r w:rsidRPr="00523E28">
        <w:rPr>
          <w:rStyle w:val="StyleUnderline"/>
          <w:highlight w:val="green"/>
        </w:rPr>
        <w:t>the fourth quarter of 2020 saw a record $5.7 billion</w:t>
      </w:r>
      <w:r w:rsidRPr="00C64E9E">
        <w:rPr>
          <w:rStyle w:val="StyleUnderline"/>
        </w:rPr>
        <w:t xml:space="preserve"> invested into 80 space-related companies, bringing the year’s total capital investments in space innovation to more than $25 billion. Overall, </w:t>
      </w:r>
      <w:r w:rsidRPr="00523E28">
        <w:rPr>
          <w:rStyle w:val="StyleUnderline"/>
          <w:highlight w:val="green"/>
        </w:rPr>
        <w:t>more than $177 billion of equity investments have been made in</w:t>
      </w:r>
      <w:r w:rsidRPr="00C64E9E">
        <w:rPr>
          <w:rStyle w:val="StyleUnderline"/>
        </w:rPr>
        <w:t xml:space="preserve"> 1,343 individual companies in the space economy over the past </w:t>
      </w:r>
      <w:r w:rsidRPr="00523E28">
        <w:rPr>
          <w:rStyle w:val="StyleUnderline"/>
          <w:highlight w:val="green"/>
        </w:rPr>
        <w:t>10 years</w:t>
      </w:r>
      <w:r w:rsidRPr="00C64E9E">
        <w:rPr>
          <w:rStyle w:val="StyleUnderline"/>
        </w:rPr>
        <w:t xml:space="preserve">. </w:t>
      </w:r>
      <w:r w:rsidRPr="00063802">
        <w:rPr>
          <w:sz w:val="16"/>
        </w:rPr>
        <w:t xml:space="preserve">“It’s kind of crazy how quickly things have picked up; </w:t>
      </w:r>
      <w:r w:rsidRPr="00C64E9E">
        <w:rPr>
          <w:rStyle w:val="StyleUnderline"/>
        </w:rPr>
        <w:t>10 years ago when SpaceX launched their first customer they removed the barriers to entry, and we’ve seen all this innovation and capital flood in</w:t>
      </w:r>
      <w:r w:rsidRPr="00063802">
        <w:rPr>
          <w:sz w:val="16"/>
        </w:rPr>
        <w:t>,” says Chad Anderson, the managing partner of Space Capital. “</w:t>
      </w:r>
      <w:r w:rsidRPr="00523E28">
        <w:rPr>
          <w:rStyle w:val="StyleUnderline"/>
          <w:highlight w:val="green"/>
        </w:rPr>
        <w:t>We’re on an exponential curve</w:t>
      </w:r>
      <w:r w:rsidRPr="00C64E9E">
        <w:rPr>
          <w:rStyle w:val="StyleUnderline"/>
        </w:rPr>
        <w:t xml:space="preserve"> here. Every week that goes by we’re picking up the pace</w:t>
      </w:r>
      <w:r w:rsidRPr="00063802">
        <w:rPr>
          <w:sz w:val="16"/>
        </w:rPr>
        <w:t>.”</w:t>
      </w:r>
    </w:p>
    <w:p w:rsidR="00697BDD" w:rsidRPr="00100A2B" w:rsidRDefault="00697BDD" w:rsidP="00697BDD">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w:t>
      </w:r>
      <w:r>
        <w:rPr>
          <w:rFonts w:cs="Arial"/>
        </w:rPr>
        <w:t xml:space="preserve">s. </w:t>
      </w:r>
    </w:p>
    <w:p w:rsidR="00697BDD" w:rsidRPr="00100A2B" w:rsidRDefault="00697BDD" w:rsidP="00697BDD">
      <w:r w:rsidRPr="00100A2B">
        <w:rPr>
          <w:rStyle w:val="Style13ptBold"/>
        </w:rPr>
        <w:t xml:space="preserve">Albert 14 </w:t>
      </w:r>
      <w:r w:rsidRPr="0081015D">
        <w:rPr>
          <w:sz w:val="18"/>
          <w:szCs w:val="18"/>
        </w:rPr>
        <w:t>[(Caley Albert, J.D. Loyola Marymount University) “Liability in International Law and the Ramifications on Commercial Space Launches and Space Tourism,” Loyola of Los Angeles International and Comparative Law Review, 11/1/14, https://digitalcommons.lmu.edu/cgi/viewcontent.cgi?article=1708&amp;context=ilr] TDI</w:t>
      </w:r>
    </w:p>
    <w:p w:rsidR="00697BDD" w:rsidRDefault="00697BDD" w:rsidP="00697BDD">
      <w:pPr>
        <w:rPr>
          <w:rStyle w:val="StyleUnderline"/>
        </w:rPr>
      </w:pPr>
      <w:r w:rsidRPr="00063802">
        <w:rPr>
          <w:sz w:val="16"/>
        </w:rPr>
        <w:t xml:space="preserve">A parallel can be drawn here between the commercial space industry and the maritime law concept of the </w:t>
      </w:r>
      <w:r w:rsidRPr="00523E28">
        <w:rPr>
          <w:rStyle w:val="StyleUnderline"/>
          <w:highlight w:val="green"/>
        </w:rPr>
        <w:t>Flag of Convenience</w:t>
      </w:r>
      <w:r w:rsidRPr="00063802">
        <w:rPr>
          <w:sz w:val="16"/>
        </w:rPr>
        <w:t xml:space="preserve">. The term has evolved over time, but in this day and age, it </w:t>
      </w:r>
      <w:r w:rsidRPr="00063802">
        <w:rPr>
          <w:rStyle w:val="StyleUnderline"/>
        </w:rPr>
        <w:t>is</w:t>
      </w:r>
      <w:r w:rsidRPr="00063802">
        <w:rPr>
          <w:sz w:val="16"/>
        </w:rPr>
        <w:t xml:space="preserve"> commonly </w:t>
      </w:r>
      <w:r w:rsidRPr="00063802">
        <w:rPr>
          <w:rStyle w:val="StyleUnderline"/>
        </w:rPr>
        <w:t xml:space="preserve">used to mean the </w:t>
      </w:r>
      <w:r w:rsidRPr="00523E28">
        <w:rPr>
          <w:rStyle w:val="StyleUnderline"/>
          <w:highlight w:val="green"/>
        </w:rPr>
        <w:t>owner</w:t>
      </w:r>
      <w:r w:rsidRPr="00063802">
        <w:rPr>
          <w:rStyle w:val="StyleUnderline"/>
        </w:rPr>
        <w:t xml:space="preserve"> of a vessel </w:t>
      </w:r>
      <w:r w:rsidRPr="00523E28">
        <w:rPr>
          <w:rStyle w:val="StyleUnderline"/>
          <w:highlight w:val="green"/>
        </w:rPr>
        <w:t>does not want to create an obligation with a country with stricter standards</w:t>
      </w:r>
      <w:r w:rsidRPr="00063802">
        <w:rPr>
          <w:rStyle w:val="StyleUnderline"/>
        </w:rPr>
        <w:t xml:space="preserve"> for registry</w:t>
      </w:r>
      <w:r w:rsidRPr="00063802">
        <w:rPr>
          <w:sz w:val="16"/>
        </w:rPr>
        <w:t>; hence</w:t>
      </w:r>
      <w:r w:rsidRPr="00063802">
        <w:rPr>
          <w:rStyle w:val="StyleUnderline"/>
        </w:rPr>
        <w:t>, the owner will register strictly for economic reasons with a country that has a more convenient registry</w:t>
      </w:r>
      <w:r w:rsidRPr="00063802">
        <w:rPr>
          <w:sz w:val="16"/>
        </w:rPr>
        <w:t xml:space="preserve">.133 By flying a Flag of </w:t>
      </w:r>
      <w:r w:rsidRPr="00063802">
        <w:rPr>
          <w:sz w:val="16"/>
        </w:rPr>
        <w:lastRenderedPageBreak/>
        <w:t xml:space="preserve">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063802">
        <w:rPr>
          <w:rStyle w:val="StyleUnderline"/>
        </w:rPr>
        <w:t xml:space="preserve">In this sense, “flag shopping” is similar to “launch forum shopping,” similar in that Flags of Convenience are utilized for economic reasons, such as </w:t>
      </w:r>
      <w:r w:rsidRPr="00523E28">
        <w:rPr>
          <w:rStyle w:val="StyleUnderline"/>
          <w:highlight w:val="green"/>
        </w:rPr>
        <w:t xml:space="preserve">to </w:t>
      </w:r>
      <w:r w:rsidRPr="00523E28">
        <w:rPr>
          <w:rStyle w:val="Emphasis"/>
          <w:highlight w:val="green"/>
        </w:rPr>
        <w:t>avoid</w:t>
      </w:r>
      <w:r w:rsidRPr="00063802">
        <w:rPr>
          <w:rStyle w:val="StyleUnderline"/>
        </w:rPr>
        <w:t xml:space="preserve"> </w:t>
      </w:r>
      <w:r w:rsidRPr="00063802">
        <w:rPr>
          <w:sz w:val="16"/>
        </w:rPr>
        <w:t>high taxes and</w:t>
      </w:r>
      <w:r w:rsidRPr="00063802">
        <w:rPr>
          <w:rStyle w:val="StyleUnderline"/>
        </w:rPr>
        <w:t xml:space="preserve"> </w:t>
      </w:r>
      <w:r w:rsidRPr="00523E28">
        <w:rPr>
          <w:rStyle w:val="Emphasis"/>
          <w:highlight w:val="green"/>
        </w:rPr>
        <w:t>compliance with certain restrictive</w:t>
      </w:r>
      <w:r w:rsidRPr="00063802">
        <w:rPr>
          <w:rStyle w:val="Emphasis"/>
        </w:rPr>
        <w:t xml:space="preserve"> </w:t>
      </w:r>
      <w:r w:rsidRPr="00063802">
        <w:rPr>
          <w:sz w:val="16"/>
        </w:rPr>
        <w:t>internationa</w:t>
      </w:r>
      <w:r w:rsidRPr="00523E28">
        <w:rPr>
          <w:sz w:val="16"/>
          <w:highlight w:val="green"/>
        </w:rPr>
        <w:t>l</w:t>
      </w:r>
      <w:r w:rsidRPr="00523E28">
        <w:rPr>
          <w:rStyle w:val="Emphasis"/>
          <w:highlight w:val="green"/>
        </w:rPr>
        <w:t xml:space="preserve"> conventions</w:t>
      </w:r>
      <w:r w:rsidRPr="00523E28">
        <w:rPr>
          <w:sz w:val="16"/>
          <w:highlight w:val="green"/>
        </w:rPr>
        <w:t xml:space="preserve">, </w:t>
      </w:r>
      <w:r w:rsidRPr="00523E28">
        <w:rPr>
          <w:rStyle w:val="StyleUnderline"/>
          <w:highlight w:val="green"/>
        </w:rPr>
        <w:t>commercial space companies will forum shop when choosing which country to launch from</w:t>
      </w:r>
      <w:r w:rsidRPr="00063802">
        <w:rPr>
          <w:sz w:val="16"/>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063802">
        <w:rPr>
          <w:rStyle w:val="StyleUnderline"/>
        </w:rPr>
        <w:t>launch companies may try to follow the Flags of Convenience model and soon catch on to the wisdom of their maritime predecessors by “registering” in countries with more favorable conditions</w:t>
      </w:r>
      <w:r w:rsidRPr="00063802">
        <w:rPr>
          <w:sz w:val="16"/>
        </w:rPr>
        <w:t xml:space="preserve">. Of course, in this case </w:t>
      </w:r>
      <w:r w:rsidRPr="00523E28">
        <w:rPr>
          <w:rStyle w:val="StyleUnderline"/>
          <w:highlight w:val="green"/>
        </w:rPr>
        <w:t>the concern is not with registration so much as launching</w:t>
      </w:r>
      <w:r w:rsidRPr="00063802">
        <w:rPr>
          <w:rStyle w:val="StyleUnderline"/>
        </w:rPr>
        <w:t>. If launch companies follow the Flags of Convenience model, they will seek out the most convenient state for launch</w:t>
      </w:r>
      <w:r w:rsidRPr="00063802">
        <w:rPr>
          <w:sz w:val="16"/>
        </w:rPr>
        <w:t xml:space="preserve">, most likely </w:t>
      </w:r>
      <w:r w:rsidRPr="00063802">
        <w:rPr>
          <w:rStyle w:val="StyleUnderline"/>
        </w:rPr>
        <w:t>the state that provides the</w:t>
      </w:r>
      <w:r w:rsidRPr="00063802">
        <w:rPr>
          <w:sz w:val="16"/>
        </w:rPr>
        <w:t xml:space="preserve"> most liability coverage and has the </w:t>
      </w:r>
      <w:r w:rsidRPr="00063802">
        <w:rPr>
          <w:rStyle w:val="StyleUnderline"/>
        </w:rPr>
        <w:t xml:space="preserve">least safety precautions. </w:t>
      </w:r>
      <w:r w:rsidRPr="00523E28">
        <w:rPr>
          <w:rStyle w:val="StyleUnderline"/>
          <w:highlight w:val="green"/>
        </w:rPr>
        <w:t>Launching from states with low safety standards increases the potential for catastrophic</w:t>
      </w:r>
      <w:r w:rsidRPr="00063802">
        <w:rPr>
          <w:rStyle w:val="StyleUnderline"/>
        </w:rPr>
        <w:t xml:space="preserve"> launch </w:t>
      </w:r>
      <w:r w:rsidRPr="00523E28">
        <w:rPr>
          <w:rStyle w:val="StyleUnderline"/>
          <w:highlight w:val="green"/>
        </w:rPr>
        <w:t>events</w:t>
      </w:r>
      <w:r w:rsidRPr="00063802">
        <w:rPr>
          <w:rStyle w:val="StyleUnderline"/>
        </w:rPr>
        <w:t xml:space="preserve">. </w:t>
      </w:r>
      <w:r w:rsidRPr="00063802">
        <w:rPr>
          <w:sz w:val="16"/>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063802">
        <w:rPr>
          <w:sz w:val="16"/>
        </w:rPr>
        <w:t>lowcost</w:t>
      </w:r>
      <w:proofErr w:type="spellEnd"/>
      <w:r w:rsidRPr="00063802">
        <w:rPr>
          <w:sz w:val="16"/>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063802">
        <w:rPr>
          <w:rStyle w:val="StyleUnderline"/>
        </w:rPr>
        <w:t xml:space="preserve">launch </w:t>
      </w:r>
      <w:r w:rsidRPr="00523E28">
        <w:rPr>
          <w:rStyle w:val="StyleUnderline"/>
          <w:highlight w:val="green"/>
        </w:rPr>
        <w:t>companies or</w:t>
      </w:r>
      <w:r w:rsidRPr="00063802">
        <w:rPr>
          <w:rStyle w:val="StyleUnderline"/>
        </w:rPr>
        <w:t xml:space="preserve"> launch </w:t>
      </w:r>
      <w:r w:rsidRPr="00523E28">
        <w:rPr>
          <w:rStyle w:val="StyleUnderline"/>
          <w:highlight w:val="green"/>
        </w:rPr>
        <w:t>customers could engage in</w:t>
      </w:r>
      <w:r w:rsidRPr="00063802">
        <w:rPr>
          <w:rStyle w:val="StyleUnderline"/>
        </w:rPr>
        <w:t xml:space="preserve"> “launch </w:t>
      </w:r>
      <w:r w:rsidRPr="00523E28">
        <w:rPr>
          <w:rStyle w:val="StyleUnderline"/>
          <w:highlight w:val="green"/>
        </w:rPr>
        <w:t>forum shopping</w:t>
      </w:r>
      <w:r w:rsidRPr="00063802">
        <w:rPr>
          <w:rStyle w:val="StyleUnderline"/>
        </w:rPr>
        <w:t>”</w:t>
      </w:r>
      <w:r w:rsidRPr="00063802">
        <w:rPr>
          <w:sz w:val="16"/>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063802">
        <w:rPr>
          <w:rStyle w:val="StyleUnderline"/>
        </w:rPr>
        <w:t>why would a commercial space company launch in the United States, where it would be liable up to</w:t>
      </w:r>
      <w:r w:rsidRPr="00063802">
        <w:rPr>
          <w:sz w:val="16"/>
        </w:rPr>
        <w:t xml:space="preserve"> $500 million and the additional </w:t>
      </w:r>
      <w:r w:rsidRPr="00063802">
        <w:rPr>
          <w:rStyle w:val="StyleUnderline"/>
        </w:rPr>
        <w:t>costs that the government would not cover?</w:t>
      </w:r>
      <w:r w:rsidRPr="00063802">
        <w:rPr>
          <w:sz w:val="16"/>
        </w:rPr>
        <w:t xml:space="preserve"> The argument can be made that a catastrophic space incident has yet to occur, and even if it did, it is unlikely to cost above the $2.7 billion covered by the United States government. </w:t>
      </w:r>
      <w:r w:rsidRPr="00523E28">
        <w:rPr>
          <w:b/>
          <w:bCs/>
          <w:highlight w:val="green"/>
          <w:u w:val="single"/>
        </w:rPr>
        <w:t>Other states like Russia or France</w:t>
      </w:r>
      <w:r w:rsidRPr="00063802">
        <w:rPr>
          <w:b/>
          <w:bCs/>
          <w:u w:val="single"/>
        </w:rPr>
        <w:t xml:space="preserve">, which </w:t>
      </w:r>
      <w:r w:rsidRPr="00523E28">
        <w:rPr>
          <w:b/>
          <w:bCs/>
          <w:highlight w:val="green"/>
          <w:u w:val="single"/>
        </w:rPr>
        <w:t>has the two-tier liability system</w:t>
      </w:r>
      <w:r w:rsidRPr="00063802">
        <w:rPr>
          <w:b/>
          <w:bCs/>
          <w:u w:val="single"/>
        </w:rPr>
        <w:t>, would simply cover all claims above the initial insurance</w:t>
      </w:r>
      <w:r w:rsidRPr="00063802">
        <w:rPr>
          <w:sz w:val="16"/>
        </w:rPr>
        <w:t xml:space="preserve">, which is much lower than the $500 million mark required by the United States. In that case, the commercial company would never have to pay more than the initial liability insurance. If </w:t>
      </w:r>
      <w:r w:rsidRPr="00063802">
        <w:rPr>
          <w:rStyle w:val="StyleUnderline"/>
        </w:rPr>
        <w:t>there ever is a catastrophic commercial space incident in the future, it is easy to see why commercial companies or launch customers might be drawn to “</w:t>
      </w:r>
      <w:r w:rsidRPr="00523E28">
        <w:rPr>
          <w:rStyle w:val="StyleUnderline"/>
          <w:highlight w:val="green"/>
        </w:rPr>
        <w:t xml:space="preserve">launch forum shop” </w:t>
      </w:r>
      <w:r w:rsidRPr="00523E28">
        <w:rPr>
          <w:rStyle w:val="Emphasis"/>
          <w:highlight w:val="green"/>
        </w:rPr>
        <w:t>outside the United States</w:t>
      </w:r>
      <w:r w:rsidRPr="00063802">
        <w:rPr>
          <w:rStyle w:val="StyleUnderline"/>
        </w:rPr>
        <w:t xml:space="preserve">. </w:t>
      </w:r>
    </w:p>
    <w:p w:rsidR="00697BDD" w:rsidRPr="00100A2B" w:rsidRDefault="00697BDD" w:rsidP="00697BDD">
      <w:pPr>
        <w:pStyle w:val="Heading4"/>
      </w:pPr>
      <w:r w:rsidRPr="00100A2B">
        <w:t xml:space="preserve">Maintaining US space dominance requires a </w:t>
      </w:r>
      <w:r w:rsidRPr="00100A2B">
        <w:rPr>
          <w:u w:val="single"/>
        </w:rPr>
        <w:t>homegrown</w:t>
      </w:r>
      <w:r w:rsidRPr="00100A2B">
        <w:t xml:space="preserve"> commercial space industry – private </w:t>
      </w:r>
      <w:proofErr w:type="gramStart"/>
      <w:r w:rsidRPr="00100A2B">
        <w:t>companies</w:t>
      </w:r>
      <w:proofErr w:type="gramEnd"/>
      <w:r w:rsidRPr="00100A2B">
        <w:t xml:space="preserve"> offshoring gives China the advantage they need</w:t>
      </w:r>
      <w:r>
        <w:t xml:space="preserve">. </w:t>
      </w:r>
    </w:p>
    <w:p w:rsidR="00697BDD" w:rsidRPr="0081015D" w:rsidRDefault="00697BDD" w:rsidP="00697BDD">
      <w:pPr>
        <w:rPr>
          <w:sz w:val="18"/>
          <w:szCs w:val="18"/>
        </w:rPr>
      </w:pPr>
      <w:proofErr w:type="spellStart"/>
      <w:r w:rsidRPr="00100A2B">
        <w:rPr>
          <w:b/>
          <w:bCs/>
          <w:sz w:val="26"/>
          <w:szCs w:val="26"/>
        </w:rPr>
        <w:t>Cahan</w:t>
      </w:r>
      <w:proofErr w:type="spellEnd"/>
      <w:r w:rsidRPr="00100A2B">
        <w:rPr>
          <w:b/>
          <w:bCs/>
          <w:sz w:val="26"/>
          <w:szCs w:val="26"/>
        </w:rPr>
        <w:t xml:space="preserve"> and Sadat </w:t>
      </w:r>
      <w:r>
        <w:rPr>
          <w:b/>
          <w:bCs/>
          <w:sz w:val="26"/>
          <w:szCs w:val="26"/>
        </w:rPr>
        <w:t>21</w:t>
      </w:r>
      <w:r w:rsidRPr="00100A2B">
        <w:t xml:space="preserve"> </w:t>
      </w:r>
      <w:r w:rsidRPr="0081015D">
        <w:rPr>
          <w:sz w:val="18"/>
          <w:szCs w:val="18"/>
        </w:rPr>
        <w:t xml:space="preserve">[(Bruce </w:t>
      </w:r>
      <w:proofErr w:type="spellStart"/>
      <w:r w:rsidRPr="0081015D">
        <w:rPr>
          <w:sz w:val="18"/>
          <w:szCs w:val="18"/>
        </w:rPr>
        <w:t>Cahan</w:t>
      </w:r>
      <w:proofErr w:type="spellEnd"/>
      <w:r w:rsidRPr="0081015D">
        <w:rPr>
          <w:sz w:val="18"/>
          <w:szCs w:val="18"/>
        </w:rPr>
        <w:t>,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rsidR="00697BDD" w:rsidRPr="00760C91" w:rsidRDefault="00697BDD" w:rsidP="00697BDD">
      <w:pPr>
        <w:rPr>
          <w:rStyle w:val="StyleUnderline"/>
          <w:sz w:val="14"/>
        </w:rPr>
      </w:pPr>
      <w:r w:rsidRPr="00100A2B">
        <w:rPr>
          <w:rStyle w:val="StyleUnderline"/>
        </w:rPr>
        <w:t xml:space="preserve">Today, </w:t>
      </w:r>
      <w:r w:rsidRPr="00523E28">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81015D">
        <w:rPr>
          <w:sz w:val="14"/>
        </w:rPr>
        <w:t xml:space="preserve">64 </w:t>
      </w:r>
      <w:proofErr w:type="gramStart"/>
      <w:r w:rsidRPr="0081015D">
        <w:rPr>
          <w:sz w:val="14"/>
        </w:rPr>
        <w:t>Since</w:t>
      </w:r>
      <w:proofErr w:type="gramEnd"/>
      <w:r w:rsidRPr="0081015D">
        <w:rPr>
          <w:sz w:val="14"/>
        </w:rPr>
        <w:t xml:space="preserv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far cheaper for China and Chinese commercial space firms to acquire space technologies from the United States or allied nation companies seeking revenues or facing </w:t>
      </w:r>
      <w:proofErr w:type="spellStart"/>
      <w:r w:rsidRPr="00100A2B">
        <w:rPr>
          <w:rStyle w:val="Emphasis"/>
        </w:rPr>
        <w:t>cashflow</w:t>
      </w:r>
      <w:proofErr w:type="spellEnd"/>
      <w:r w:rsidRPr="00100A2B">
        <w:rPr>
          <w:rStyle w:val="Emphasis"/>
        </w:rPr>
        <w:t xml:space="preserve"> constraints</w:t>
      </w:r>
      <w:r w:rsidRPr="00100A2B">
        <w:rPr>
          <w:rStyle w:val="StyleUnderline"/>
        </w:rPr>
        <w:t xml:space="preserve">, than to build the companies and their teams and technologies from scratch in China. The tight coupling of Chinese </w:t>
      </w:r>
      <w:r w:rsidRPr="00100A2B">
        <w:rPr>
          <w:rStyle w:val="StyleUnderline"/>
        </w:rPr>
        <w:lastRenderedPageBreak/>
        <w:t xml:space="preserve">military goals and an economy organized to achieve those goals magnifies the economic threats and market disruptions that the United States must immediately address, in order for </w:t>
      </w:r>
      <w:proofErr w:type="gramStart"/>
      <w:r w:rsidRPr="00100A2B">
        <w:rPr>
          <w:rStyle w:val="StyleUnderline"/>
        </w:rPr>
        <w:t>DoD</w:t>
      </w:r>
      <w:proofErr w:type="gramEnd"/>
      <w:r w:rsidRPr="00100A2B">
        <w:rPr>
          <w:rStyle w:val="StyleUnderline"/>
        </w:rPr>
        <w:t xml:space="preserve"> and national security operations to rely on US commercial space capabilities</w:t>
      </w:r>
      <w:r w:rsidRPr="0081015D">
        <w:rPr>
          <w:sz w:val="14"/>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23E28">
        <w:rPr>
          <w:rStyle w:val="Emphasis"/>
          <w:highlight w:val="green"/>
        </w:rPr>
        <w:t>Strengthening the US commercial space industrial base is vital to</w:t>
      </w:r>
      <w:r w:rsidRPr="00100A2B">
        <w:rPr>
          <w:rStyle w:val="Emphasis"/>
        </w:rPr>
        <w:t xml:space="preserve"> and beyond US national </w:t>
      </w:r>
      <w:r w:rsidRPr="00523E28">
        <w:rPr>
          <w:rStyle w:val="Emphasis"/>
          <w:highlight w:val="green"/>
        </w:rPr>
        <w:t>security</w:t>
      </w:r>
      <w:r w:rsidRPr="00100A2B">
        <w:rPr>
          <w:rStyle w:val="StyleUnderline"/>
        </w:rPr>
        <w:t xml:space="preserve">. Civil space activities are </w:t>
      </w:r>
      <w:r w:rsidRPr="00523E28">
        <w:rPr>
          <w:rStyle w:val="StyleUnderline"/>
          <w:highlight w:val="green"/>
        </w:rPr>
        <w:t>a source of</w:t>
      </w:r>
      <w:r w:rsidRPr="00100A2B">
        <w:rPr>
          <w:rStyle w:val="StyleUnderline"/>
        </w:rPr>
        <w:t xml:space="preserve"> US “</w:t>
      </w:r>
      <w:r w:rsidRPr="00523E28">
        <w:rPr>
          <w:rStyle w:val="StyleUnderline"/>
          <w:highlight w:val="green"/>
        </w:rPr>
        <w:t>soft power” in</w:t>
      </w:r>
      <w:r w:rsidRPr="00100A2B">
        <w:rPr>
          <w:rStyle w:val="StyleUnderline"/>
        </w:rPr>
        <w:t xml:space="preserve"> global </w:t>
      </w:r>
      <w:r w:rsidRPr="00523E28">
        <w:rPr>
          <w:rStyle w:val="StyleUnderline"/>
          <w:highlight w:val="green"/>
        </w:rPr>
        <w:t>commerce, cooperation, and investment</w:t>
      </w:r>
      <w:r w:rsidRPr="00100A2B">
        <w:rPr>
          <w:rStyle w:val="StyleUnderline"/>
        </w:rPr>
        <w:t>. 69 The civil space sector</w:t>
      </w:r>
      <w:r w:rsidRPr="0081015D">
        <w:rPr>
          <w:sz w:val="14"/>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70 NASA is on an ambitious critical path to return to the Moon by 2024</w:t>
      </w:r>
      <w:proofErr w:type="gramStart"/>
      <w:r w:rsidRPr="00100A2B">
        <w:rPr>
          <w:rStyle w:val="StyleUnderline"/>
        </w:rPr>
        <w:t>,71</w:t>
      </w:r>
      <w:proofErr w:type="gramEnd"/>
      <w:r w:rsidRPr="00100A2B">
        <w:rPr>
          <w:rStyle w:val="StyleUnderline"/>
        </w:rPr>
        <w:t xml:space="preserve"> along with developing the capabilities and infrastructure for a sustained lunar presence. NASA’s lunar plans provide a lunar staging area for missions to Mars and beyond. They offer a strategic and economic presence for the United States on the Moon. Congress, the White House, </w:t>
      </w:r>
      <w:proofErr w:type="gramStart"/>
      <w:r w:rsidRPr="00100A2B">
        <w:rPr>
          <w:rStyle w:val="StyleUnderline"/>
        </w:rPr>
        <w:t>DoD</w:t>
      </w:r>
      <w:proofErr w:type="gramEnd"/>
      <w:r w:rsidRPr="00100A2B">
        <w:rPr>
          <w:rStyle w:val="StyleUnderline"/>
        </w:rPr>
        <w:t xml:space="preserve">, and NASA must recognize that economic and strategic dominance in service of national security requires catalyzing and accelerating growth of a vibrant, </w:t>
      </w:r>
      <w:r w:rsidRPr="00100A2B">
        <w:rPr>
          <w:rStyle w:val="Emphasis"/>
        </w:rPr>
        <w:t xml:space="preserve">private US industrial </w:t>
      </w:r>
      <w:r w:rsidRPr="0081015D">
        <w:rPr>
          <w:sz w:val="14"/>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81015D">
        <w:rPr>
          <w:sz w:val="14"/>
        </w:rPr>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w:t>
      </w:r>
      <w:proofErr w:type="gramStart"/>
      <w:r w:rsidRPr="00100A2B">
        <w:rPr>
          <w:rStyle w:val="Emphasis"/>
        </w:rPr>
        <w:t>US</w:t>
      </w:r>
      <w:proofErr w:type="gramEnd"/>
      <w:r w:rsidRPr="00100A2B">
        <w:rPr>
          <w:rStyle w:val="Emphasis"/>
        </w:rPr>
        <w:t xml:space="preserve"> global </w:t>
      </w:r>
      <w:r w:rsidRPr="00523E28">
        <w:rPr>
          <w:rStyle w:val="Emphasis"/>
          <w:highlight w:val="green"/>
        </w:rPr>
        <w:t>competitors</w:t>
      </w:r>
      <w:r w:rsidRPr="00C27755">
        <w:rPr>
          <w:rStyle w:val="Emphasis"/>
        </w:rPr>
        <w:t xml:space="preserve"> and adversaries </w:t>
      </w:r>
      <w:r w:rsidRPr="00523E28">
        <w:rPr>
          <w:rStyle w:val="Emphasis"/>
          <w:highlight w:val="green"/>
        </w:rPr>
        <w:t>are</w:t>
      </w:r>
      <w:r w:rsidRPr="00C27755">
        <w:rPr>
          <w:rStyle w:val="Emphasis"/>
        </w:rPr>
        <w:t xml:space="preserve"> competent and </w:t>
      </w:r>
      <w:r w:rsidRPr="00523E28">
        <w:rPr>
          <w:rStyle w:val="Emphasis"/>
          <w:highlight w:val="green"/>
        </w:rPr>
        <w:t>capable of outpacing American space capabilities.</w:t>
      </w:r>
      <w:r w:rsidRPr="00100A2B">
        <w:rPr>
          <w:rStyle w:val="StyleUnderline"/>
        </w:rPr>
        <w:t xml:space="preserve"> </w:t>
      </w:r>
      <w:r w:rsidRPr="0081015D">
        <w:rPr>
          <w:sz w:val="14"/>
        </w:rPr>
        <w:t xml:space="preserve">72 </w:t>
      </w:r>
      <w:r w:rsidRPr="00100A2B">
        <w:rPr>
          <w:rStyle w:val="StyleUnderline"/>
        </w:rPr>
        <w:t xml:space="preserve">The stakes are high: At this historic moment, there is a real race for dominance over </w:t>
      </w:r>
      <w:proofErr w:type="spellStart"/>
      <w:r w:rsidRPr="00100A2B">
        <w:rPr>
          <w:rStyle w:val="StyleUnderline"/>
        </w:rPr>
        <w:t>cislunar</w:t>
      </w:r>
      <w:proofErr w:type="spellEnd"/>
      <w:r w:rsidRPr="00100A2B">
        <w:rPr>
          <w:rStyle w:val="StyleUnderline"/>
        </w:rPr>
        <w:t xml:space="preserve"> access and resources.</w:t>
      </w:r>
      <w:r>
        <w:rPr>
          <w:rStyle w:val="Emphasis"/>
        </w:rPr>
        <w:t xml:space="preserve"> </w:t>
      </w:r>
      <w:r w:rsidRPr="0081015D">
        <w:rPr>
          <w:sz w:val="14"/>
        </w:rPr>
        <w:t>Regulations Should Foster US Commercial Space as a National Asset</w:t>
      </w:r>
      <w:r>
        <w:rPr>
          <w:rStyle w:val="Emphasis"/>
        </w:rPr>
        <w:t xml:space="preserve"> </w:t>
      </w:r>
      <w:r w:rsidRPr="00100A2B">
        <w:rPr>
          <w:rStyle w:val="StyleUnderline"/>
        </w:rPr>
        <w:t xml:space="preserve">Leveraging the </w:t>
      </w:r>
      <w:proofErr w:type="spellStart"/>
      <w:r w:rsidRPr="00100A2B">
        <w:rPr>
          <w:rStyle w:val="StyleUnderline"/>
        </w:rPr>
        <w:t>reimagination</w:t>
      </w:r>
      <w:proofErr w:type="spellEnd"/>
      <w:r w:rsidRPr="00100A2B">
        <w:rPr>
          <w:rStyle w:val="StyleUnderline"/>
        </w:rPr>
        <w:t xml:space="preserve"> and disruption of terrestrial industries, the US commercial space industry is pushing the frontiers of the United States and global space economics and capabilities.</w:t>
      </w:r>
      <w:r w:rsidRPr="0081015D">
        <w:rPr>
          <w:sz w:val="14"/>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w:t>
      </w:r>
      <w:proofErr w:type="spellStart"/>
      <w:r w:rsidRPr="0081015D">
        <w:rPr>
          <w:sz w:val="14"/>
        </w:rPr>
        <w:t>cislunar</w:t>
      </w:r>
      <w:proofErr w:type="spellEnd"/>
      <w:r w:rsidRPr="0081015D">
        <w:rPr>
          <w:sz w:val="14"/>
        </w:rPr>
        <w:t xml:space="preserve">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 xml:space="preserve">US </w:t>
      </w:r>
      <w:r w:rsidRPr="00523E28">
        <w:rPr>
          <w:rStyle w:val="Emphasis"/>
          <w:highlight w:val="green"/>
        </w:rPr>
        <w:t>regulations must ensure that US companies lead in commercial space.</w:t>
      </w:r>
      <w:r w:rsidRPr="00100A2B">
        <w:rPr>
          <w:rStyle w:val="StyleUnderline"/>
        </w:rPr>
        <w:t xml:space="preserve"> </w:t>
      </w:r>
      <w:r w:rsidRPr="0081015D">
        <w:rPr>
          <w:sz w:val="14"/>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w:t>
      </w:r>
      <w:proofErr w:type="gramStart"/>
      <w:r w:rsidRPr="0081015D">
        <w:rPr>
          <w:sz w:val="14"/>
        </w:rPr>
        <w:t>The</w:t>
      </w:r>
      <w:proofErr w:type="gramEnd"/>
      <w:r w:rsidRPr="0081015D">
        <w:rPr>
          <w:sz w:val="14"/>
        </w:rPr>
        <w:t xml:space="preserv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w:t>
      </w:r>
      <w:proofErr w:type="gramStart"/>
      <w:r w:rsidRPr="0081015D">
        <w:rPr>
          <w:sz w:val="14"/>
        </w:rPr>
        <w:t>April</w:t>
      </w:r>
      <w:proofErr w:type="gramEnd"/>
      <w:r w:rsidRPr="0081015D">
        <w:rPr>
          <w:sz w:val="14"/>
        </w:rPr>
        <w:t xml:space="preserve">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w:t>
      </w:r>
      <w:proofErr w:type="gramStart"/>
      <w:r w:rsidRPr="0081015D">
        <w:rPr>
          <w:sz w:val="14"/>
        </w:rPr>
        <w:t>The</w:t>
      </w:r>
      <w:proofErr w:type="gramEnd"/>
      <w:r w:rsidRPr="0081015D">
        <w:rPr>
          <w:sz w:val="14"/>
        </w:rPr>
        <w:t xml:space="preserv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523E28">
        <w:rPr>
          <w:rStyle w:val="Emphasis"/>
          <w:highlight w:val="green"/>
        </w:rPr>
        <w:t>space</w:t>
      </w:r>
      <w:r w:rsidRPr="00100A2B">
        <w:rPr>
          <w:rStyle w:val="StyleUnderline"/>
        </w:rPr>
        <w:t xml:space="preserve"> </w:t>
      </w:r>
      <w:r w:rsidRPr="0081015D">
        <w:rPr>
          <w:sz w:val="14"/>
        </w:rPr>
        <w:t>integrates and</w:t>
      </w:r>
      <w:r w:rsidRPr="00100A2B">
        <w:rPr>
          <w:rStyle w:val="StyleUnderline"/>
        </w:rPr>
        <w:t xml:space="preserve"> </w:t>
      </w:r>
      <w:r w:rsidRPr="00523E28">
        <w:rPr>
          <w:rStyle w:val="Emphasis"/>
          <w:highlight w:val="green"/>
        </w:rPr>
        <w:t>drives all elements of</w:t>
      </w:r>
      <w:r w:rsidRPr="00100A2B">
        <w:rPr>
          <w:rStyle w:val="Emphasis"/>
        </w:rPr>
        <w:t xml:space="preserve"> US </w:t>
      </w:r>
      <w:r w:rsidRPr="00523E28">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523E28">
        <w:rPr>
          <w:rStyle w:val="Emphasis"/>
          <w:highlight w:val="green"/>
        </w:rPr>
        <w:t>renewed</w:t>
      </w:r>
      <w:r w:rsidRPr="00100A2B">
        <w:rPr>
          <w:rStyle w:val="Emphasis"/>
        </w:rPr>
        <w:t xml:space="preserve"> era of </w:t>
      </w:r>
      <w:r w:rsidRPr="00523E28">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81015D">
        <w:rPr>
          <w:sz w:val="14"/>
        </w:rPr>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w:t>
      </w:r>
      <w:r w:rsidRPr="00100A2B">
        <w:rPr>
          <w:rStyle w:val="StyleUnderline"/>
        </w:rPr>
        <w:lastRenderedPageBreak/>
        <w:t xml:space="preserve">had to accept and anticipate that </w:t>
      </w:r>
      <w:r w:rsidRPr="00100A2B">
        <w:rPr>
          <w:rStyle w:val="Emphasis"/>
        </w:rPr>
        <w:t>space may be a warfighting domain</w:t>
      </w:r>
      <w:r w:rsidRPr="00100A2B">
        <w:rPr>
          <w:rStyle w:val="StyleUnderline"/>
        </w:rPr>
        <w:t xml:space="preserve">, as </w:t>
      </w:r>
      <w:r w:rsidRPr="00523E28">
        <w:rPr>
          <w:rStyle w:val="StyleUnderline"/>
          <w:highlight w:val="green"/>
        </w:rPr>
        <w:t>suggested</w:t>
      </w:r>
      <w:r w:rsidRPr="00100A2B">
        <w:rPr>
          <w:rStyle w:val="StyleUnderline"/>
        </w:rPr>
        <w:t xml:space="preserve"> primarily </w:t>
      </w:r>
      <w:r w:rsidRPr="00523E28">
        <w:rPr>
          <w:rStyle w:val="StyleUnderline"/>
          <w:highlight w:val="green"/>
        </w:rPr>
        <w:t>by Russian and Chinese counter-space capabilities, military op</w:t>
      </w:r>
      <w:r w:rsidRPr="00C27755">
        <w:rPr>
          <w:rStyle w:val="StyleUnderline"/>
        </w:rPr>
        <w:t>eration</w:t>
      </w:r>
      <w:r w:rsidRPr="00523E28">
        <w:rPr>
          <w:rStyle w:val="StyleUnderline"/>
          <w:highlight w:val="green"/>
        </w:rPr>
        <w:t>s, and declarative statements</w:t>
      </w:r>
      <w:r w:rsidRPr="00100A2B">
        <w:rPr>
          <w:rStyle w:val="StyleUnderline"/>
        </w:rPr>
        <w:t>.</w:t>
      </w:r>
      <w:r w:rsidRPr="0081015D">
        <w:rPr>
          <w:sz w:val="14"/>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523E28">
        <w:rPr>
          <w:rStyle w:val="StyleUnderline"/>
          <w:highlight w:val="green"/>
        </w:rPr>
        <w:t>USSF must secure US national interests in space</w:t>
      </w:r>
      <w:r w:rsidRPr="00100A2B">
        <w:rPr>
          <w:rStyle w:val="StyleUnderline"/>
        </w:rPr>
        <w:t xml:space="preserve">, whether military, commercial, scientific, civil, or enhancing US competitiveness for </w:t>
      </w:r>
      <w:proofErr w:type="spellStart"/>
      <w:r w:rsidRPr="00100A2B">
        <w:rPr>
          <w:rStyle w:val="StyleUnderline"/>
        </w:rPr>
        <w:t>cislunar</w:t>
      </w:r>
      <w:proofErr w:type="spellEnd"/>
      <w:r w:rsidRPr="00100A2B">
        <w:rPr>
          <w:rStyle w:val="StyleUnderline"/>
        </w:rPr>
        <w:t xml:space="preserve"> leadership.</w:t>
      </w:r>
    </w:p>
    <w:p w:rsidR="00697BDD" w:rsidRPr="00100A2B" w:rsidRDefault="00697BDD" w:rsidP="00697BDD">
      <w:pPr>
        <w:pStyle w:val="Heading4"/>
      </w:pPr>
      <w:r w:rsidRPr="00100A2B">
        <w:t xml:space="preserve">US space dominance prevents </w:t>
      </w:r>
      <w:r w:rsidRPr="00100A2B">
        <w:rPr>
          <w:u w:val="single"/>
        </w:rPr>
        <w:t>global war</w:t>
      </w:r>
    </w:p>
    <w:p w:rsidR="00697BDD" w:rsidRPr="00100A2B" w:rsidRDefault="00697BDD" w:rsidP="00697BDD">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hyperlink r:id="rId7" w:history="1">
        <w:r w:rsidRPr="00100A2B">
          <w:rPr>
            <w:rStyle w:val="Hyperlink"/>
            <w:rFonts w:eastAsia="Calibri"/>
          </w:rPr>
          <w:t>https://spacenews.com/op-ed-u-s-space-supremacy-now-critical/</w:t>
        </w:r>
      </w:hyperlink>
      <w:r w:rsidRPr="00100A2B">
        <w:rPr>
          <w:rFonts w:eastAsia="Calibri"/>
        </w:rPr>
        <w:t>] TDI</w:t>
      </w:r>
    </w:p>
    <w:p w:rsidR="00697BDD" w:rsidRPr="00100A2B" w:rsidRDefault="00697BDD" w:rsidP="00697BDD">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cut from 12 divisions to three, the British gone from the continent, and American forces down to a 30,000-troop </w:t>
      </w:r>
      <w:proofErr w:type="spellStart"/>
      <w:r w:rsidRPr="00100A2B">
        <w:rPr>
          <w:rFonts w:eastAsia="Calibri"/>
        </w:rPr>
        <w:t>tankless</w:t>
      </w:r>
      <w:proofErr w:type="spellEnd"/>
      <w:r w:rsidRPr="00100A2B">
        <w:rPr>
          <w:rFonts w:eastAsia="Calibri"/>
        </w:rPr>
        <w:t xml:space="preserve">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100A2B">
        <w:rPr>
          <w:rStyle w:val="Emphasis"/>
        </w:rPr>
        <w:t>t</w:t>
      </w:r>
      <w:r w:rsidRPr="009C4C44">
        <w:rPr>
          <w:rStyle w:val="Emphasis"/>
          <w:highlight w:val="cyan"/>
        </w:rPr>
        <w:t>he United States must seek to</w:t>
      </w:r>
      <w:r w:rsidRPr="00100A2B">
        <w:rPr>
          <w:rStyle w:val="Emphasis"/>
        </w:rPr>
        <w:t xml:space="preserve"> totally </w:t>
      </w:r>
      <w:r w:rsidRPr="009C4C44">
        <w:rPr>
          <w:rStyle w:val="Emphasis"/>
          <w:highlight w:val="cyan"/>
        </w:rPr>
        <w:t xml:space="preserve">outgun them by </w:t>
      </w:r>
      <w:r w:rsidRPr="009C4C44">
        <w:rPr>
          <w:rStyle w:val="Emphasis"/>
        </w:rPr>
        <w:t>obtaining a</w:t>
      </w:r>
      <w:r w:rsidRPr="00100A2B">
        <w:rPr>
          <w:rStyle w:val="Emphasis"/>
        </w:rPr>
        <w:t xml:space="preserve"> radical technological advantage. This can be done by </w:t>
      </w:r>
      <w:r w:rsidRPr="009C4C44">
        <w:rPr>
          <w:rStyle w:val="Emphasis"/>
          <w:highlight w:val="cyan"/>
        </w:rPr>
        <w:t>achieving space</w:t>
      </w:r>
      <w:r w:rsidRPr="00100A2B">
        <w:rPr>
          <w:rStyle w:val="Emphasis"/>
        </w:rPr>
        <w:t xml:space="preserve"> </w:t>
      </w:r>
      <w:r w:rsidRPr="009C4C44">
        <w:rPr>
          <w:rStyle w:val="Emphasis"/>
          <w:highlight w:val="cyan"/>
        </w:rPr>
        <w:t>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w:t>
      </w:r>
      <w:r w:rsidRPr="009C4C44">
        <w:rPr>
          <w:rStyle w:val="StyleUnderline"/>
          <w:highlight w:val="cyan"/>
        </w:rPr>
        <w:t>the 21st century</w:t>
      </w:r>
      <w:r w:rsidRPr="00100A2B">
        <w:rPr>
          <w:rStyle w:val="StyleUnderline"/>
        </w:rPr>
        <w:t xml:space="preserve">, </w:t>
      </w:r>
      <w:r w:rsidRPr="009C4C44">
        <w:rPr>
          <w:rStyle w:val="StyleUnderline"/>
          <w:highlight w:val="cyan"/>
        </w:rPr>
        <w:t>victory</w:t>
      </w:r>
      <w:r w:rsidRPr="00100A2B">
        <w:rPr>
          <w:rStyle w:val="StyleUnderline"/>
        </w:rPr>
        <w:t xml:space="preserve"> on land, sea or in the air </w:t>
      </w:r>
      <w:r w:rsidRPr="009C4C44">
        <w:rPr>
          <w:rStyle w:val="StyleUnderline"/>
          <w:highlight w:val="cyan"/>
        </w:rPr>
        <w:t>will go to the power that controls space</w:t>
      </w:r>
      <w:r w:rsidRPr="00100A2B">
        <w:rPr>
          <w:rStyle w:val="StyleUnderline"/>
        </w:rPr>
        <w:t>.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very </w:t>
      </w:r>
      <w:r w:rsidRPr="00100A2B">
        <w:rPr>
          <w:rStyle w:val="StyleUnderline"/>
        </w:rPr>
        <w:lastRenderedPageBreak/>
        <w:t>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w:t>
      </w:r>
      <w:proofErr w:type="gramStart"/>
      <w:r w:rsidRPr="00100A2B">
        <w:rPr>
          <w:rFonts w:eastAsia="Calibri"/>
        </w:rPr>
        <w:t>times</w:t>
      </w:r>
      <w:proofErr w:type="gramEnd"/>
      <w:r w:rsidRPr="00100A2B">
        <w:rPr>
          <w:rFonts w:eastAsia="Calibri"/>
        </w:rPr>
        <w:t xml:space="preserve"> greater accuracy, while space-based communications provide an unmatched capability of command and control of forces. Knock out the enemy’s reconnaissance satellites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9C4C44">
        <w:rPr>
          <w:rStyle w:val="Emphasis"/>
          <w:highlight w:val="cyan"/>
        </w:rPr>
        <w:t>it is space power that will prove decisive</w:t>
      </w:r>
      <w:r w:rsidRPr="00100A2B">
        <w:rPr>
          <w:rStyle w:val="Emphasis"/>
        </w:rPr>
        <w:t xml:space="preserve">. Not only Europe, but the defense of </w:t>
      </w:r>
      <w:r w:rsidRPr="009C4C44">
        <w:rPr>
          <w:rStyle w:val="Emphasis"/>
          <w:highlight w:val="cyan"/>
        </w:rPr>
        <w:t>the entire free</w:t>
      </w:r>
      <w:r w:rsidRPr="00100A2B">
        <w:rPr>
          <w:rStyle w:val="Emphasis"/>
        </w:rPr>
        <w:t xml:space="preserve"> </w:t>
      </w:r>
      <w:r w:rsidRPr="009C4C44">
        <w:rPr>
          <w:rStyle w:val="Emphasis"/>
          <w:highlight w:val="cyan"/>
        </w:rPr>
        <w:t>world hangs upon this matter</w:t>
      </w: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making and then keeping the </w:t>
      </w:r>
      <w:proofErr w:type="spellStart"/>
      <w:r w:rsidRPr="00100A2B">
        <w:rPr>
          <w:rStyle w:val="StyleUnderline"/>
        </w:rPr>
        <w:t>Pax</w:t>
      </w:r>
      <w:proofErr w:type="spellEnd"/>
      <w:r w:rsidRPr="00100A2B">
        <w:rPr>
          <w:rStyle w:val="StyleUnderline"/>
        </w:rPr>
        <w:t xml:space="preserve">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9C4C44">
        <w:rPr>
          <w:rStyle w:val="StyleUnderline"/>
          <w:highlight w:val="cyan"/>
        </w:rPr>
        <w:t>it is imperative</w:t>
      </w:r>
      <w:r w:rsidRPr="00100A2B">
        <w:rPr>
          <w:rStyle w:val="StyleUnderline"/>
        </w:rPr>
        <w:t xml:space="preserve"> that </w:t>
      </w:r>
      <w:r w:rsidRPr="009C4C44">
        <w:rPr>
          <w:rStyle w:val="StyleUnderline"/>
          <w:highlight w:val="cyan"/>
        </w:rPr>
        <w:t xml:space="preserve">the </w:t>
      </w:r>
      <w:proofErr w:type="gramStart"/>
      <w:r w:rsidRPr="009C4C44">
        <w:rPr>
          <w:rStyle w:val="StyleUnderline"/>
          <w:highlight w:val="cyan"/>
        </w:rPr>
        <w:t>United</w:t>
      </w:r>
      <w:proofErr w:type="gramEnd"/>
      <w:r w:rsidRPr="009C4C44">
        <w:rPr>
          <w:rStyle w:val="StyleUnderline"/>
          <w:highlight w:val="cyan"/>
        </w:rPr>
        <w:t xml:space="preserve"> States possess space capabilities</w:t>
      </w:r>
      <w:r w:rsidRPr="00100A2B">
        <w:rPr>
          <w:rStyle w:val="StyleUnderline"/>
        </w:rPr>
        <w:t xml:space="preserve"> that are so robust as </w:t>
      </w:r>
      <w:r w:rsidRPr="009C4C44">
        <w:rPr>
          <w:rStyle w:val="StyleUnderline"/>
          <w:highlight w:val="cyan"/>
        </w:rPr>
        <w:t>to not only assure our own ability to</w:t>
      </w:r>
      <w:r w:rsidRPr="00100A2B">
        <w:rPr>
          <w:rStyle w:val="StyleUnderline"/>
        </w:rPr>
        <w:t xml:space="preserve"> </w:t>
      </w:r>
      <w:r w:rsidRPr="009C4C44">
        <w:rPr>
          <w:rStyle w:val="StyleUnderline"/>
          <w:highlight w:val="cyan"/>
        </w:rPr>
        <w:t>operate in and through space</w:t>
      </w:r>
      <w:r w:rsidRPr="00100A2B">
        <w:rPr>
          <w:rStyle w:val="StyleUnderline"/>
        </w:rPr>
        <w:t xml:space="preserve">, </w:t>
      </w:r>
      <w:r w:rsidRPr="009C4C44">
        <w:rPr>
          <w:rStyle w:val="StyleUnderline"/>
          <w:highlight w:val="cyan"/>
        </w:rPr>
        <w:t>but</w:t>
      </w:r>
      <w:r w:rsidRPr="00100A2B">
        <w:rPr>
          <w:rStyle w:val="StyleUnderline"/>
        </w:rPr>
        <w:t xml:space="preserve"> also be able </w:t>
      </w:r>
      <w:r w:rsidRPr="009C4C44">
        <w:rPr>
          <w:rStyle w:val="StyleUnderline"/>
          <w:highlight w:val="cyan"/>
        </w:rPr>
        <w:t xml:space="preserve">to </w:t>
      </w:r>
      <w:r w:rsidRPr="009C4C44">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w:t>
      </w:r>
      <w:r w:rsidRPr="009C4C44">
        <w:rPr>
          <w:rStyle w:val="StyleUnderline"/>
          <w:highlight w:val="cyan"/>
        </w:rPr>
        <w:t>Space supremacy means</w:t>
      </w:r>
      <w:r w:rsidRPr="00100A2B">
        <w:rPr>
          <w:rStyle w:val="StyleUnderline"/>
        </w:rPr>
        <w:t xml:space="preserve"> being able </w:t>
      </w:r>
      <w:r w:rsidRPr="009C4C44">
        <w:rPr>
          <w:rStyle w:val="Emphasis"/>
          <w:highlight w:val="cyan"/>
        </w:rPr>
        <w:t>to</w:t>
      </w:r>
      <w:r w:rsidRPr="00100A2B">
        <w:rPr>
          <w:rStyle w:val="Emphasis"/>
        </w:rPr>
        <w:t xml:space="preserve"> </w:t>
      </w:r>
      <w:r w:rsidRPr="009C4C44">
        <w:rPr>
          <w:rStyle w:val="Emphasis"/>
          <w:highlight w:val="cyan"/>
        </w:rPr>
        <w:t>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 xml:space="preserve">we will remain </w:t>
      </w:r>
      <w:proofErr w:type="gramStart"/>
      <w:r w:rsidRPr="00100A2B">
        <w:rPr>
          <w:rStyle w:val="StyleUnderline"/>
        </w:rPr>
        <w:t>so</w:t>
      </w:r>
      <w:proofErr w:type="gramEnd"/>
      <w:r w:rsidRPr="00100A2B">
        <w:rPr>
          <w:rStyle w:val="StyleUnderline"/>
        </w:rPr>
        <w:t xml:space="preserve">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9C4C44">
        <w:rPr>
          <w:rStyle w:val="Emphasis"/>
          <w:highlight w:val="cyan"/>
        </w:rPr>
        <w:t>If</w:t>
      </w:r>
      <w:r w:rsidRPr="00100A2B">
        <w:rPr>
          <w:rStyle w:val="Emphasis"/>
        </w:rPr>
        <w:t xml:space="preserve"> </w:t>
      </w:r>
      <w:r w:rsidRPr="009C4C44">
        <w:rPr>
          <w:rStyle w:val="Emphasis"/>
          <w:highlight w:val="cyan"/>
        </w:rPr>
        <w:t>we</w:t>
      </w:r>
      <w:r w:rsidRPr="00100A2B">
        <w:rPr>
          <w:rStyle w:val="Emphasis"/>
        </w:rPr>
        <w:t xml:space="preserve"> </w:t>
      </w:r>
      <w:r w:rsidRPr="009C4C44">
        <w:rPr>
          <w:rStyle w:val="Emphasis"/>
          <w:highlight w:val="cyan"/>
        </w:rPr>
        <w:t>desire peace on Earth, we need to prepare for war in space.</w:t>
      </w:r>
    </w:p>
    <w:p w:rsidR="00697BDD" w:rsidRDefault="00697BDD" w:rsidP="00697BDD">
      <w:pPr>
        <w:pStyle w:val="Heading2"/>
      </w:pPr>
      <w:r>
        <w:lastRenderedPageBreak/>
        <w:t>3</w:t>
      </w:r>
    </w:p>
    <w:p w:rsidR="00697BDD" w:rsidRPr="001C7A49" w:rsidRDefault="00697BDD" w:rsidP="00697BDD">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rsidR="00697BDD" w:rsidRPr="00EA57CB" w:rsidRDefault="00697BDD" w:rsidP="00697BDD">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rsidR="00697BDD" w:rsidRPr="00060E64" w:rsidRDefault="00697BDD" w:rsidP="00697BDD">
      <w:pPr>
        <w:pStyle w:val="NormalWeb"/>
        <w:shd w:val="clear" w:color="auto" w:fill="FFFFFF"/>
        <w:spacing w:before="0" w:beforeAutospacing="0" w:after="0" w:afterAutospacing="0"/>
        <w:rPr>
          <w:color w:val="333333"/>
          <w:sz w:val="22"/>
        </w:rPr>
      </w:pPr>
      <w:r w:rsidRPr="00060E64">
        <w:rPr>
          <w:color w:val="000000" w:themeColor="text1"/>
          <w:sz w:val="16"/>
          <w:szCs w:val="16"/>
        </w:rPr>
        <w:t xml:space="preserve">Space exploration is back. </w:t>
      </w:r>
      <w:proofErr w:type="gramStart"/>
      <w:r w:rsidRPr="00060E64">
        <w:rPr>
          <w:color w:val="000000" w:themeColor="text1"/>
          <w:sz w:val="16"/>
          <w:szCs w:val="16"/>
        </w:rPr>
        <w:t>after</w:t>
      </w:r>
      <w:proofErr w:type="gramEnd"/>
      <w:r w:rsidRPr="00060E64">
        <w:rPr>
          <w:color w:val="000000" w:themeColor="text1"/>
          <w:sz w:val="16"/>
          <w:szCs w:val="16"/>
        </w:rPr>
        <w:t xml:space="preserve"> decades of disappointment, a combination of better technology, falling costs and a rush of competitive energy from the private sector has put space travel front and center. </w:t>
      </w:r>
      <w:proofErr w:type="gramStart"/>
      <w:r w:rsidRPr="00060E64">
        <w:rPr>
          <w:color w:val="000000" w:themeColor="text1"/>
          <w:sz w:val="16"/>
          <w:szCs w:val="16"/>
        </w:rPr>
        <w:t>indeed</w:t>
      </w:r>
      <w:proofErr w:type="gramEnd"/>
      <w:r w:rsidRPr="00060E64">
        <w:rPr>
          <w:color w:val="000000" w:themeColor="text1"/>
          <w:sz w:val="16"/>
          <w:szCs w:val="16"/>
        </w:rPr>
        <w:t>,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8"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9"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w:t>
      </w:r>
      <w:proofErr w:type="spellStart"/>
      <w:r w:rsidRPr="00060E64">
        <w:rPr>
          <w:color w:val="000000" w:themeColor="text1"/>
          <w:sz w:val="16"/>
          <w:szCs w:val="16"/>
        </w:rPr>
        <w:t>entrepot</w:t>
      </w:r>
      <w:proofErr w:type="spellEnd"/>
      <w:r w:rsidRPr="00060E64">
        <w:rPr>
          <w:color w:val="000000" w:themeColor="text1"/>
          <w:sz w:val="16"/>
          <w:szCs w:val="16"/>
        </w:rPr>
        <w:t xml:space="preserve">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0"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rsidR="00697BDD" w:rsidRDefault="00697BDD" w:rsidP="00697BDD">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11"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 xml:space="preserve">Further, it seems that solar winds have </w:t>
      </w:r>
      <w:r w:rsidRPr="00B42CD2">
        <w:rPr>
          <w:color w:val="000000" w:themeColor="text1"/>
          <w:sz w:val="16"/>
          <w:szCs w:val="16"/>
        </w:rPr>
        <w:lastRenderedPageBreak/>
        <w:t>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2"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highlight w:val="green"/>
        </w:rPr>
        <w:t>costs</w:t>
      </w:r>
      <w:r w:rsidRPr="00B42CD2">
        <w:rPr>
          <w:rStyle w:val="StyleUnderline"/>
        </w:rPr>
        <w:t xml:space="preserve">. Once limited to government contract missions and the delivery of telecom satellites to orbit, </w:t>
      </w:r>
      <w:r w:rsidRPr="00352666">
        <w:rPr>
          <w:rStyle w:val="StyleUnderline"/>
          <w:highlight w:val="green"/>
        </w:rPr>
        <w:t>private firms are</w:t>
      </w:r>
      <w:r w:rsidRPr="00B42CD2">
        <w:rPr>
          <w:rStyle w:val="StyleUnderline"/>
        </w:rPr>
        <w:t xml:space="preserve"> now emerging as </w:t>
      </w:r>
      <w:r w:rsidRPr="00352666">
        <w:rPr>
          <w:rStyle w:val="StyleUnderline"/>
          <w:highlight w:val="green"/>
        </w:rPr>
        <w:t>leaders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rsidR="00697BDD" w:rsidRDefault="00697BDD" w:rsidP="00697BDD"/>
    <w:p w:rsidR="00697BDD" w:rsidRPr="00753E77" w:rsidRDefault="00697BDD" w:rsidP="00697BDD"/>
    <w:p w:rsidR="00697BDD" w:rsidRDefault="00697BDD" w:rsidP="00697BDD">
      <w:pPr>
        <w:pStyle w:val="Heading4"/>
      </w:pPr>
      <w:r>
        <w:t xml:space="preserve">OST defines appropriation as </w:t>
      </w:r>
      <w:r w:rsidRPr="00D6269D">
        <w:rPr>
          <w:u w:val="single"/>
        </w:rPr>
        <w:t>occupation, use, or any other means</w:t>
      </w:r>
      <w:r>
        <w:t xml:space="preserve"> – the </w:t>
      </w:r>
      <w:proofErr w:type="spellStart"/>
      <w:r>
        <w:t>aff</w:t>
      </w:r>
      <w:proofErr w:type="spellEnd"/>
      <w:r>
        <w:t xml:space="preserve"> definitely links</w:t>
      </w:r>
    </w:p>
    <w:p w:rsidR="00697BDD" w:rsidRPr="00D6269D" w:rsidRDefault="00697BDD" w:rsidP="00697BDD">
      <w:pPr>
        <w:spacing w:line="0" w:lineRule="atLeast"/>
        <w:textAlignment w:val="baseline"/>
        <w:rPr>
          <w:rFonts w:eastAsia="Times New Roman"/>
          <w:color w:val="000000"/>
          <w:spacing w:val="2"/>
          <w:sz w:val="16"/>
          <w:szCs w:val="16"/>
        </w:rPr>
      </w:pPr>
      <w:proofErr w:type="spellStart"/>
      <w:r>
        <w:rPr>
          <w:rStyle w:val="Style13ptBold"/>
        </w:rPr>
        <w:t>Mallick</w:t>
      </w:r>
      <w:proofErr w:type="spellEnd"/>
      <w:r>
        <w:rPr>
          <w:rStyle w:val="Style13ptBold"/>
        </w:rPr>
        <w:t xml:space="preserve"> and </w:t>
      </w:r>
      <w:proofErr w:type="spellStart"/>
      <w:r>
        <w:rPr>
          <w:rStyle w:val="Style13ptBold"/>
        </w:rPr>
        <w:t>Rajagopalan</w:t>
      </w:r>
      <w:proofErr w:type="spellEnd"/>
      <w:r>
        <w:rPr>
          <w:rStyle w:val="Style13ptBold"/>
        </w:rPr>
        <w:t xml:space="preserve">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w:t>
      </w:r>
      <w:proofErr w:type="spellStart"/>
      <w:r w:rsidRPr="00D6269D">
        <w:rPr>
          <w:rFonts w:eastAsia="Times New Roman"/>
          <w:color w:val="333333"/>
          <w:spacing w:val="8"/>
          <w:sz w:val="16"/>
          <w:szCs w:val="16"/>
          <w:shd w:val="clear" w:color="auto" w:fill="FFFFFF"/>
        </w:rPr>
        <w:t>Mallick</w:t>
      </w:r>
      <w:proofErr w:type="spellEnd"/>
      <w:r w:rsidRPr="00D6269D">
        <w:rPr>
          <w:rFonts w:eastAsia="Times New Roman"/>
          <w:color w:val="333333"/>
          <w:spacing w:val="8"/>
          <w:sz w:val="16"/>
          <w:szCs w:val="16"/>
          <w:shd w:val="clear" w:color="auto" w:fill="FFFFFF"/>
        </w:rPr>
        <w:t xml:space="preserve">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w:t>
      </w:r>
      <w:proofErr w:type="spellStart"/>
      <w:r w:rsidRPr="00D6269D">
        <w:rPr>
          <w:color w:val="000000"/>
          <w:spacing w:val="2"/>
          <w:sz w:val="16"/>
          <w:szCs w:val="16"/>
        </w:rPr>
        <w:t>Dr</w:t>
      </w:r>
      <w:proofErr w:type="spellEnd"/>
      <w:r w:rsidRPr="00D6269D">
        <w:rPr>
          <w:color w:val="000000"/>
          <w:spacing w:val="2"/>
          <w:sz w:val="16"/>
          <w:szCs w:val="16"/>
        </w:rPr>
        <w:t xml:space="preserve"> </w:t>
      </w:r>
      <w:proofErr w:type="spellStart"/>
      <w:r w:rsidRPr="00D6269D">
        <w:rPr>
          <w:color w:val="000000"/>
          <w:spacing w:val="2"/>
          <w:sz w:val="16"/>
          <w:szCs w:val="16"/>
        </w:rPr>
        <w:t>Rajeswari</w:t>
      </w:r>
      <w:proofErr w:type="spellEnd"/>
      <w:r w:rsidRPr="00D6269D">
        <w:rPr>
          <w:color w:val="000000"/>
          <w:spacing w:val="2"/>
          <w:sz w:val="16"/>
          <w:szCs w:val="16"/>
        </w:rPr>
        <w:t xml:space="preserve"> (</w:t>
      </w:r>
      <w:proofErr w:type="spellStart"/>
      <w:r w:rsidRPr="00D6269D">
        <w:rPr>
          <w:color w:val="000000"/>
          <w:spacing w:val="2"/>
          <w:sz w:val="16"/>
          <w:szCs w:val="16"/>
        </w:rPr>
        <w:t>Raji</w:t>
      </w:r>
      <w:proofErr w:type="spellEnd"/>
      <w:r w:rsidRPr="00D6269D">
        <w:rPr>
          <w:color w:val="000000"/>
          <w:spacing w:val="2"/>
          <w:sz w:val="16"/>
          <w:szCs w:val="16"/>
        </w:rPr>
        <w:t xml:space="preserve">) Pillai </w:t>
      </w:r>
      <w:proofErr w:type="spellStart"/>
      <w:r w:rsidRPr="00D6269D">
        <w:rPr>
          <w:color w:val="000000"/>
          <w:spacing w:val="2"/>
          <w:sz w:val="16"/>
          <w:szCs w:val="16"/>
        </w:rPr>
        <w:t>Rajagopalan</w:t>
      </w:r>
      <w:proofErr w:type="spellEnd"/>
      <w:r w:rsidRPr="00D6269D">
        <w:rPr>
          <w:color w:val="000000"/>
          <w:spacing w:val="2"/>
          <w:sz w:val="16"/>
          <w:szCs w:val="16"/>
        </w:rPr>
        <w:t xml:space="preserve"> is the Director of the Centre for Security, Strategy and Technology (CSST) at the Observer Research Foundation, New Delhi.</w:t>
      </w:r>
      <w:r>
        <w:rPr>
          <w:color w:val="000000"/>
          <w:spacing w:val="2"/>
          <w:sz w:val="16"/>
          <w:szCs w:val="16"/>
        </w:rPr>
        <w:t xml:space="preserve"> </w:t>
      </w:r>
      <w:proofErr w:type="spellStart"/>
      <w:r w:rsidRPr="00D6269D">
        <w:rPr>
          <w:color w:val="000000"/>
          <w:spacing w:val="2"/>
          <w:sz w:val="16"/>
          <w:szCs w:val="16"/>
        </w:rPr>
        <w:t>Dr</w:t>
      </w:r>
      <w:proofErr w:type="spellEnd"/>
      <w:r w:rsidRPr="00D6269D">
        <w:rPr>
          <w:color w:val="000000"/>
          <w:spacing w:val="2"/>
          <w:sz w:val="16"/>
          <w:szCs w:val="16"/>
        </w:rPr>
        <w:t xml:space="preserve"> </w:t>
      </w:r>
      <w:proofErr w:type="spellStart"/>
      <w:r w:rsidRPr="00D6269D">
        <w:rPr>
          <w:color w:val="000000"/>
          <w:spacing w:val="2"/>
          <w:sz w:val="16"/>
          <w:szCs w:val="16"/>
        </w:rPr>
        <w:t>Rajagopalan</w:t>
      </w:r>
      <w:proofErr w:type="spellEnd"/>
      <w:r w:rsidRPr="00D6269D">
        <w:rPr>
          <w:color w:val="000000"/>
          <w:spacing w:val="2"/>
          <w:sz w:val="16"/>
          <w:szCs w:val="16"/>
        </w:rPr>
        <w:t xml:space="preserve">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proofErr w:type="spellStart"/>
      <w:r w:rsidRPr="00D6269D">
        <w:rPr>
          <w:rFonts w:eastAsia="Times New Roman"/>
          <w:color w:val="000000"/>
          <w:spacing w:val="2"/>
          <w:sz w:val="16"/>
          <w:szCs w:val="16"/>
        </w:rPr>
        <w:t>Dr</w:t>
      </w:r>
      <w:proofErr w:type="spellEnd"/>
      <w:r w:rsidRPr="00D6269D">
        <w:rPr>
          <w:rFonts w:eastAsia="Times New Roman"/>
          <w:color w:val="000000"/>
          <w:spacing w:val="2"/>
          <w:sz w:val="16"/>
          <w:szCs w:val="16"/>
        </w:rPr>
        <w:t xml:space="preserve"> </w:t>
      </w:r>
      <w:proofErr w:type="spellStart"/>
      <w:r w:rsidRPr="00D6269D">
        <w:rPr>
          <w:rFonts w:eastAsia="Times New Roman"/>
          <w:color w:val="000000"/>
          <w:spacing w:val="2"/>
          <w:sz w:val="16"/>
          <w:szCs w:val="16"/>
        </w:rPr>
        <w:t>Rajagopalan</w:t>
      </w:r>
      <w:proofErr w:type="spellEnd"/>
      <w:r w:rsidRPr="00D6269D">
        <w:rPr>
          <w:rFonts w:eastAsia="Times New Roman"/>
          <w:color w:val="000000"/>
          <w:spacing w:val="2"/>
          <w:sz w:val="16"/>
          <w:szCs w:val="16"/>
        </w:rPr>
        <w:t xml:space="preserve">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rsidR="00697BDD" w:rsidRPr="00D6269D" w:rsidRDefault="00697BDD" w:rsidP="00697BDD">
      <w:pPr>
        <w:rPr>
          <w:rFonts w:eastAsia="Times New Roman"/>
          <w:sz w:val="24"/>
        </w:rPr>
      </w:pPr>
    </w:p>
    <w:p w:rsidR="00697BDD" w:rsidRDefault="00697BDD" w:rsidP="00697BDD">
      <w:pPr>
        <w:rPr>
          <w:spacing w:val="3"/>
          <w:shd w:val="clear" w:color="auto" w:fill="FFFFFF"/>
          <w:vertAlign w:val="superscript"/>
        </w:rPr>
      </w:pPr>
      <w:r w:rsidRPr="005871BE">
        <w:rPr>
          <w:color w:val="000000"/>
          <w:spacing w:val="3"/>
          <w:shd w:val="clear" w:color="auto" w:fill="FFFFFF"/>
        </w:rPr>
        <w:t>Based on the premise of ‘</w:t>
      </w:r>
      <w:r w:rsidRPr="005871BE">
        <w:rPr>
          <w:rStyle w:val="Emphasis"/>
          <w:color w:val="000000"/>
          <w:spacing w:val="3"/>
          <w:shd w:val="clear" w:color="auto" w:fill="FFFFFF"/>
        </w:rPr>
        <w:t xml:space="preserve">res </w:t>
      </w:r>
      <w:proofErr w:type="spellStart"/>
      <w:r w:rsidRPr="005871BE">
        <w:rPr>
          <w:rStyle w:val="Emphasis"/>
          <w:color w:val="000000"/>
          <w:spacing w:val="3"/>
          <w:shd w:val="clear" w:color="auto" w:fill="FFFFFF"/>
        </w:rPr>
        <w:t>communis</w:t>
      </w:r>
      <w:proofErr w:type="spellEnd"/>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rsidR="00697BDD" w:rsidRDefault="00697BDD" w:rsidP="00697BDD">
      <w:pPr>
        <w:rPr>
          <w:spacing w:val="3"/>
          <w:shd w:val="clear" w:color="auto" w:fill="FFFFFF"/>
          <w:vertAlign w:val="superscript"/>
        </w:rPr>
      </w:pPr>
    </w:p>
    <w:p w:rsidR="00697BDD" w:rsidRDefault="00697BDD" w:rsidP="00697BDD">
      <w:pPr>
        <w:pStyle w:val="Heading4"/>
      </w:pPr>
      <w:r>
        <w:lastRenderedPageBreak/>
        <w:t>Private companies are key to space success</w:t>
      </w:r>
    </w:p>
    <w:p w:rsidR="00697BDD" w:rsidRPr="00761266" w:rsidRDefault="00697BDD" w:rsidP="00697BDD">
      <w:pPr>
        <w:rPr>
          <w:bCs/>
          <w:sz w:val="16"/>
          <w:szCs w:val="16"/>
        </w:rPr>
      </w:pPr>
      <w:proofErr w:type="spellStart"/>
      <w:r>
        <w:rPr>
          <w:rStyle w:val="Style13ptBold"/>
        </w:rPr>
        <w:t>Ferholz</w:t>
      </w:r>
      <w:proofErr w:type="spellEnd"/>
      <w:r>
        <w:rPr>
          <w:rStyle w:val="Style13ptBold"/>
        </w:rPr>
        <w:t xml:space="preserve"> 21, </w:t>
      </w:r>
      <w:r>
        <w:rPr>
          <w:rStyle w:val="Style13ptBold"/>
          <w:b w:val="0"/>
          <w:sz w:val="16"/>
          <w:szCs w:val="16"/>
        </w:rPr>
        <w:t xml:space="preserve">(Tim </w:t>
      </w:r>
      <w:proofErr w:type="spellStart"/>
      <w:r>
        <w:rPr>
          <w:rStyle w:val="Style13ptBold"/>
          <w:b w:val="0"/>
          <w:sz w:val="16"/>
          <w:szCs w:val="16"/>
        </w:rPr>
        <w:t>Ferholz</w:t>
      </w:r>
      <w:proofErr w:type="spellEnd"/>
      <w:r>
        <w:rPr>
          <w:rStyle w:val="Style13ptBold"/>
          <w:b w:val="0"/>
          <w:sz w:val="16"/>
          <w:szCs w:val="16"/>
        </w:rPr>
        <w:t xml:space="preserve"> covers space, the economy, and geopolitics for Quartz.  He is the author of “Rock Billionaires: Elon Musk, Jeff Bezos, and the New Space Race, “NASA Has Always Needed Private Companies </w:t>
      </w:r>
      <w:proofErr w:type="gramStart"/>
      <w:r>
        <w:rPr>
          <w:rStyle w:val="Style13ptBold"/>
          <w:b w:val="0"/>
          <w:sz w:val="16"/>
          <w:szCs w:val="16"/>
        </w:rPr>
        <w:t>To Go To The</w:t>
      </w:r>
      <w:proofErr w:type="gramEnd"/>
      <w:r>
        <w:rPr>
          <w:rStyle w:val="Style13ptBold"/>
          <w:b w:val="0"/>
          <w:sz w:val="16"/>
          <w:szCs w:val="16"/>
        </w:rPr>
        <w:t xml:space="preserve"> Moon”), 6-24-21, Quartz, </w:t>
      </w:r>
      <w:r w:rsidRPr="00761266">
        <w:rPr>
          <w:sz w:val="16"/>
          <w:szCs w:val="16"/>
        </w:rPr>
        <w:t>https://qz.com/2024339/nasa-has-always-needed-private-space-companies-to-go-to-the-moon/</w:t>
      </w:r>
      <w:r>
        <w:rPr>
          <w:sz w:val="16"/>
          <w:szCs w:val="16"/>
        </w:rPr>
        <w:t xml:space="preserve"> // MNHS NL</w:t>
      </w:r>
    </w:p>
    <w:p w:rsidR="00697BDD" w:rsidRPr="00DA1DD2" w:rsidRDefault="00697BDD" w:rsidP="00697BDD">
      <w:pPr>
        <w:pStyle w:val="cyhz9"/>
        <w:spacing w:before="0" w:beforeAutospacing="0" w:after="0" w:afterAutospacing="0"/>
        <w:rPr>
          <w:color w:val="000000" w:themeColor="text1"/>
          <w:sz w:val="22"/>
        </w:rPr>
      </w:pPr>
      <w:r w:rsidRPr="00DA1DD2">
        <w:rPr>
          <w:color w:val="000000" w:themeColor="text1"/>
          <w:sz w:val="22"/>
        </w:rPr>
        <w:t>“We got to the Moon without private contractors, if I’m not mistaken,” US rep. Jamaal Bowman</w:t>
      </w:r>
      <w:r>
        <w:rPr>
          <w:color w:val="000000" w:themeColor="text1"/>
          <w:sz w:val="22"/>
        </w:rPr>
        <w:t xml:space="preserve"> </w:t>
      </w:r>
      <w:hyperlink r:id="rId13" w:history="1">
        <w:r w:rsidRPr="00DA1DD2">
          <w:rPr>
            <w:rStyle w:val="Hyperlink"/>
            <w:rFonts w:eastAsiaTheme="majorEastAsia"/>
            <w:color w:val="000000" w:themeColor="text1"/>
            <w:sz w:val="22"/>
          </w:rPr>
          <w:t>said yesterday</w:t>
        </w:r>
      </w:hyperlink>
      <w:r w:rsidRPr="00DA1DD2">
        <w:rPr>
          <w:color w:val="000000" w:themeColor="text1"/>
          <w:sz w:val="22"/>
        </w:rPr>
        <w:t>, leading me to collapse in a frothing heap. NASA administrator Bill Nelson had a calmer response: “</w:t>
      </w:r>
      <w:r w:rsidRPr="00DA1DD2">
        <w:rPr>
          <w:rStyle w:val="StyleUnderline"/>
        </w:rPr>
        <w:t xml:space="preserve">In the Apollo program, Mr. Congressman, we got to the Moon with American corporations.” A dozen </w:t>
      </w:r>
      <w:r w:rsidRPr="00DA1DD2">
        <w:rPr>
          <w:rStyle w:val="StyleUnderline"/>
          <w:highlight w:val="green"/>
        </w:rPr>
        <w:t xml:space="preserve">major US companies </w:t>
      </w:r>
      <w:r w:rsidRPr="00DA1DD2">
        <w:rPr>
          <w:rStyle w:val="StyleUnderline"/>
          <w:rFonts w:eastAsiaTheme="majorEastAsia"/>
          <w:highlight w:val="green"/>
        </w:rPr>
        <w:t>worked closely with</w:t>
      </w:r>
      <w:r w:rsidRPr="00DA1DD2">
        <w:rPr>
          <w:rStyle w:val="StyleUnderline"/>
          <w:rFonts w:eastAsiaTheme="majorEastAsia"/>
        </w:rPr>
        <w:t xml:space="preserve"> the </w:t>
      </w:r>
      <w:r w:rsidRPr="00DA1DD2">
        <w:rPr>
          <w:rStyle w:val="StyleUnderline"/>
          <w:rFonts w:eastAsiaTheme="majorEastAsia"/>
          <w:highlight w:val="green"/>
        </w:rPr>
        <w:t>US space agency</w:t>
      </w:r>
      <w:r w:rsidRPr="00DA1DD2">
        <w:rPr>
          <w:rStyle w:val="StyleUnderline"/>
          <w:highlight w:val="green"/>
        </w:rPr>
        <w:t xml:space="preserve"> to build</w:t>
      </w:r>
      <w:r w:rsidRPr="00DA1DD2">
        <w:rPr>
          <w:rStyle w:val="StyleUnderline"/>
        </w:rPr>
        <w:t xml:space="preserve"> the </w:t>
      </w:r>
      <w:r w:rsidRPr="00DA1DD2">
        <w:rPr>
          <w:rStyle w:val="StyleUnderline"/>
          <w:highlight w:val="green"/>
        </w:rPr>
        <w:t>vehicles</w:t>
      </w:r>
      <w:r w:rsidRPr="00DA1DD2">
        <w:rPr>
          <w:rStyle w:val="StyleUnderline"/>
        </w:rPr>
        <w:t xml:space="preserve"> that took the first humans to the lunar surface</w:t>
      </w:r>
      <w:r w:rsidRPr="00DA1DD2">
        <w:rPr>
          <w:color w:val="000000" w:themeColor="text1"/>
          <w:sz w:val="22"/>
        </w:rPr>
        <w:t xml:space="preserve">. NASA scientists and engineers planned the mission and the technology needed to accomplish it, then worked with the most advanced tech firms of the day to produce rockets, capsules, landers, suits, and rovers. There’s no doubt </w:t>
      </w:r>
      <w:r w:rsidRPr="00DA1DD2">
        <w:rPr>
          <w:rStyle w:val="StyleUnderline"/>
        </w:rPr>
        <w:t xml:space="preserve">Apollo was a big government program, but </w:t>
      </w:r>
      <w:r w:rsidRPr="00DA1DD2">
        <w:rPr>
          <w:rStyle w:val="StyleUnderline"/>
          <w:highlight w:val="green"/>
        </w:rPr>
        <w:t>the private sector was essential</w:t>
      </w:r>
      <w:r w:rsidRPr="00DA1DD2">
        <w:rPr>
          <w:color w:val="000000" w:themeColor="text1"/>
          <w:sz w:val="22"/>
        </w:rPr>
        <w:t>.</w:t>
      </w:r>
      <w:r>
        <w:rPr>
          <w:color w:val="000000" w:themeColor="text1"/>
          <w:sz w:val="22"/>
        </w:rPr>
        <w:t xml:space="preserve"> </w:t>
      </w:r>
      <w:r w:rsidRPr="00DA1DD2">
        <w:rPr>
          <w:color w:val="000000" w:themeColor="text1"/>
          <w:sz w:val="22"/>
        </w:rPr>
        <w:t xml:space="preserve">Why does this history matter? In the last decade, the </w:t>
      </w:r>
      <w:r w:rsidRPr="00DA1DD2">
        <w:rPr>
          <w:rStyle w:val="StyleUnderline"/>
          <w:highlight w:val="green"/>
        </w:rPr>
        <w:t>US space program has made</w:t>
      </w:r>
      <w:r w:rsidRPr="00DA1DD2">
        <w:rPr>
          <w:rStyle w:val="StyleUnderline"/>
        </w:rPr>
        <w:t xml:space="preserve"> major </w:t>
      </w:r>
      <w:r w:rsidRPr="00DA1DD2">
        <w:rPr>
          <w:rStyle w:val="StyleUnderline"/>
          <w:highlight w:val="green"/>
        </w:rPr>
        <w:t>leaps by handing</w:t>
      </w:r>
      <w:r w:rsidRPr="00DA1DD2">
        <w:rPr>
          <w:rStyle w:val="StyleUnderline"/>
        </w:rPr>
        <w:t xml:space="preserve"> more </w:t>
      </w:r>
      <w:r w:rsidRPr="00DA1DD2">
        <w:rPr>
          <w:rStyle w:val="StyleUnderline"/>
          <w:highlight w:val="green"/>
        </w:rPr>
        <w:t>work</w:t>
      </w:r>
      <w:r w:rsidRPr="00DA1DD2">
        <w:rPr>
          <w:rStyle w:val="StyleUnderline"/>
        </w:rPr>
        <w:t xml:space="preserve"> directly </w:t>
      </w:r>
      <w:r w:rsidRPr="00DA1DD2">
        <w:rPr>
          <w:rStyle w:val="StyleUnderline"/>
          <w:highlight w:val="green"/>
        </w:rPr>
        <w:t>to private firms</w:t>
      </w:r>
      <w:r w:rsidRPr="00DA1DD2">
        <w:rPr>
          <w:color w:val="000000" w:themeColor="text1"/>
          <w:sz w:val="22"/>
        </w:rPr>
        <w:t xml:space="preserve">. Rather than designing a new space vehicle to carry cargo or astronauts to the International Space Station and hiring someone to build it, </w:t>
      </w:r>
      <w:r w:rsidRPr="00DA1DD2">
        <w:rPr>
          <w:rStyle w:val="StyleUnderline"/>
          <w:highlight w:val="green"/>
        </w:rPr>
        <w:t>NASA</w:t>
      </w:r>
      <w:r w:rsidRPr="00DA1DD2">
        <w:rPr>
          <w:rStyle w:val="StyleUnderline"/>
        </w:rPr>
        <w:t xml:space="preserve"> effectively told its needs to the marketplace, and </w:t>
      </w:r>
      <w:r w:rsidRPr="00DA1DD2">
        <w:rPr>
          <w:rStyle w:val="StyleUnderline"/>
          <w:highlight w:val="green"/>
        </w:rPr>
        <w:t>accepted proposals from companies that would</w:t>
      </w:r>
      <w:r w:rsidRPr="00DA1DD2">
        <w:rPr>
          <w:rStyle w:val="StyleUnderline"/>
        </w:rPr>
        <w:t xml:space="preserve"> not only </w:t>
      </w:r>
      <w:r w:rsidRPr="00DA1DD2">
        <w:rPr>
          <w:rStyle w:val="StyleUnderline"/>
          <w:highlight w:val="green"/>
        </w:rPr>
        <w:t>design</w:t>
      </w:r>
      <w:r w:rsidRPr="00DA1DD2">
        <w:rPr>
          <w:rStyle w:val="StyleUnderline"/>
        </w:rPr>
        <w:t xml:space="preserve"> the spacecraft, </w:t>
      </w:r>
      <w:r w:rsidRPr="00DA1DD2">
        <w:rPr>
          <w:rStyle w:val="StyleUnderline"/>
          <w:highlight w:val="green"/>
        </w:rPr>
        <w:t>but operate them</w:t>
      </w:r>
      <w:r w:rsidRPr="00DA1DD2">
        <w:rPr>
          <w:rStyle w:val="StyleUnderline"/>
        </w:rPr>
        <w:t xml:space="preserve"> as a service. This choice </w:t>
      </w:r>
      <w:r w:rsidRPr="00DA1DD2">
        <w:rPr>
          <w:rStyle w:val="StyleUnderline"/>
          <w:rFonts w:eastAsiaTheme="majorEastAsia"/>
          <w:highlight w:val="green"/>
        </w:rPr>
        <w:t>launched</w:t>
      </w:r>
      <w:r w:rsidRPr="00DA1DD2">
        <w:rPr>
          <w:rStyle w:val="StyleUnderline"/>
          <w:rFonts w:eastAsiaTheme="majorEastAsia"/>
        </w:rPr>
        <w:t xml:space="preserve"> SpaceX</w:t>
      </w:r>
      <w:r w:rsidRPr="00DA1DD2">
        <w:rPr>
          <w:rStyle w:val="StyleUnderline"/>
        </w:rPr>
        <w:t xml:space="preserve"> </w:t>
      </w:r>
      <w:r w:rsidRPr="00DA1DD2">
        <w:rPr>
          <w:rStyle w:val="StyleUnderline"/>
          <w:highlight w:val="green"/>
        </w:rPr>
        <w:t xml:space="preserve">and a </w:t>
      </w:r>
      <w:r w:rsidRPr="00DA1DD2">
        <w:rPr>
          <w:rStyle w:val="StyleUnderline"/>
          <w:rFonts w:eastAsiaTheme="majorEastAsia"/>
          <w:highlight w:val="green"/>
        </w:rPr>
        <w:t>new era of private sector space</w:t>
      </w:r>
      <w:r w:rsidRPr="00DA1DD2">
        <w:rPr>
          <w:rStyle w:val="StyleUnderline"/>
          <w:rFonts w:eastAsiaTheme="majorEastAsia"/>
        </w:rPr>
        <w:t xml:space="preserve"> in the US</w:t>
      </w:r>
      <w:r w:rsidRPr="00DA1DD2">
        <w:rPr>
          <w:rStyle w:val="StyleUnderline"/>
        </w:rPr>
        <w:t>.</w:t>
      </w:r>
      <w:r>
        <w:rPr>
          <w:color w:val="000000" w:themeColor="text1"/>
          <w:sz w:val="22"/>
        </w:rPr>
        <w:t xml:space="preserve"> </w:t>
      </w:r>
      <w:r w:rsidRPr="00DA1DD2">
        <w:rPr>
          <w:color w:val="000000" w:themeColor="text1"/>
          <w:sz w:val="22"/>
        </w:rPr>
        <w:t xml:space="preserve">The logic of this kind of partnership rests on several factors: </w:t>
      </w:r>
      <w:r w:rsidRPr="00DA1DD2">
        <w:rPr>
          <w:rStyle w:val="StyleUnderline"/>
        </w:rPr>
        <w:t xml:space="preserve">These are tasks that have been done before, paving the way for new organizations to take them on more easily. </w:t>
      </w:r>
      <w:r w:rsidRPr="00DA1DD2">
        <w:rPr>
          <w:rStyle w:val="StyleUnderline"/>
          <w:highlight w:val="green"/>
        </w:rPr>
        <w:t>Private firm</w:t>
      </w:r>
      <w:r w:rsidRPr="00DA1DD2">
        <w:rPr>
          <w:rStyle w:val="StyleUnderline"/>
        </w:rPr>
        <w:t xml:space="preserve">s are now willing to </w:t>
      </w:r>
      <w:r w:rsidRPr="00DA1DD2">
        <w:rPr>
          <w:rStyle w:val="StyleUnderline"/>
          <w:highlight w:val="green"/>
        </w:rPr>
        <w:t>invest their own capital</w:t>
      </w:r>
      <w:r w:rsidRPr="00DA1DD2">
        <w:rPr>
          <w:rStyle w:val="StyleUnderline"/>
        </w:rPr>
        <w:t xml:space="preserve"> alongside the government, saving public money</w:t>
      </w:r>
      <w:r w:rsidRPr="00A0083E">
        <w:rPr>
          <w:rStyle w:val="StyleUnderline"/>
        </w:rPr>
        <w:t xml:space="preserve">. </w:t>
      </w:r>
      <w:r w:rsidRPr="00A0083E">
        <w:rPr>
          <w:rStyle w:val="StyleUnderline"/>
          <w:highlight w:val="green"/>
        </w:rPr>
        <w:t>They can take more risk</w:t>
      </w:r>
      <w:r w:rsidRPr="00A0083E">
        <w:rPr>
          <w:rStyle w:val="StyleUnderline"/>
        </w:rPr>
        <w:t>,</w:t>
      </w:r>
      <w:r w:rsidRPr="00DA1DD2">
        <w:rPr>
          <w:color w:val="000000" w:themeColor="text1"/>
          <w:sz w:val="22"/>
        </w:rPr>
        <w:t xml:space="preserve"> and use more advanced program management techniques than government-run programs.</w:t>
      </w:r>
      <w:r>
        <w:rPr>
          <w:color w:val="000000" w:themeColor="text1"/>
          <w:sz w:val="22"/>
        </w:rPr>
        <w:t xml:space="preserve"> </w:t>
      </w:r>
      <w:r w:rsidRPr="00A0083E">
        <w:rPr>
          <w:rStyle w:val="StyleUnderline"/>
        </w:rPr>
        <w:t xml:space="preserve">And </w:t>
      </w:r>
      <w:r w:rsidRPr="00A0083E">
        <w:rPr>
          <w:rStyle w:val="StyleUnderline"/>
          <w:highlight w:val="green"/>
        </w:rPr>
        <w:t>they</w:t>
      </w:r>
      <w:r w:rsidRPr="00A0083E">
        <w:rPr>
          <w:rStyle w:val="StyleUnderline"/>
        </w:rPr>
        <w:t xml:space="preserve"> seem to r</w:t>
      </w:r>
      <w:r w:rsidRPr="00A0083E">
        <w:rPr>
          <w:rStyle w:val="StyleUnderline"/>
          <w:highlight w:val="green"/>
        </w:rPr>
        <w:t>esult in more accountability for taxpayers</w:t>
      </w:r>
      <w:r w:rsidRPr="00A0083E">
        <w:rPr>
          <w:rStyle w:val="StyleUnderline"/>
        </w:rPr>
        <w:t xml:space="preserve"> when things go wrong: </w:t>
      </w:r>
      <w:r w:rsidRPr="00A0083E">
        <w:rPr>
          <w:rStyle w:val="StyleUnderline"/>
          <w:highlight w:val="green"/>
        </w:rPr>
        <w:t>NASA shoulders the extra cost</w:t>
      </w:r>
      <w:r w:rsidRPr="00A0083E">
        <w:rPr>
          <w:rStyle w:val="StyleUnderline"/>
        </w:rPr>
        <w:t xml:space="preserve"> for Boeing’s long-delayed and over-budget SLS rocket, a traditional program</w:t>
      </w:r>
      <w:r w:rsidRPr="00DA1DD2">
        <w:rPr>
          <w:color w:val="000000" w:themeColor="text1"/>
          <w:sz w:val="22"/>
        </w:rPr>
        <w:t>; the same company is paying hundreds of millions of dollars to</w:t>
      </w:r>
      <w:r>
        <w:rPr>
          <w:color w:val="000000" w:themeColor="text1"/>
          <w:sz w:val="22"/>
        </w:rPr>
        <w:t xml:space="preserve"> </w:t>
      </w:r>
      <w:r w:rsidRPr="00DA1DD2">
        <w:rPr>
          <w:rFonts w:eastAsiaTheme="majorEastAsia"/>
          <w:color w:val="000000" w:themeColor="text1"/>
          <w:sz w:val="22"/>
        </w:rPr>
        <w:t xml:space="preserve">re-test its </w:t>
      </w:r>
      <w:proofErr w:type="spellStart"/>
      <w:r w:rsidRPr="00DA1DD2">
        <w:rPr>
          <w:rFonts w:eastAsiaTheme="majorEastAsia"/>
          <w:color w:val="000000" w:themeColor="text1"/>
          <w:sz w:val="22"/>
        </w:rPr>
        <w:t>Starliner</w:t>
      </w:r>
      <w:proofErr w:type="spellEnd"/>
      <w:r w:rsidRPr="00DA1DD2">
        <w:rPr>
          <w:rFonts w:eastAsiaTheme="majorEastAsia"/>
          <w:color w:val="000000" w:themeColor="text1"/>
          <w:sz w:val="22"/>
        </w:rPr>
        <w:t xml:space="preserve"> spacecraft</w:t>
      </w:r>
      <w:r w:rsidRPr="00DA1DD2">
        <w:rPr>
          <w:color w:val="000000" w:themeColor="text1"/>
          <w:sz w:val="22"/>
        </w:rPr>
        <w:t xml:space="preserve">, bought through a public-private partnership. </w:t>
      </w:r>
      <w:r w:rsidRPr="00DA1DD2">
        <w:rPr>
          <w:rStyle w:val="StyleUnderline"/>
        </w:rPr>
        <w:t>As the US plans its return to the Moon, a debate is emerging about the role of private firms</w:t>
      </w:r>
      <w:r w:rsidRPr="00DA1DD2">
        <w:rPr>
          <w:color w:val="000000" w:themeColor="text1"/>
          <w:sz w:val="22"/>
        </w:rPr>
        <w:t>. NASA has hired them to do everything from sending robots on the lunar surface to</w:t>
      </w:r>
      <w:r>
        <w:rPr>
          <w:color w:val="000000" w:themeColor="text1"/>
          <w:sz w:val="22"/>
        </w:rPr>
        <w:t xml:space="preserve"> </w:t>
      </w:r>
      <w:r w:rsidRPr="00DA1DD2">
        <w:rPr>
          <w:rFonts w:eastAsiaTheme="majorEastAsia"/>
          <w:color w:val="000000" w:themeColor="text1"/>
          <w:sz w:val="22"/>
        </w:rPr>
        <w:t>developing the landers that will carry humans there</w:t>
      </w:r>
      <w:r w:rsidRPr="00DA1DD2">
        <w:rPr>
          <w:color w:val="000000" w:themeColor="text1"/>
          <w:sz w:val="22"/>
        </w:rPr>
        <w:t>. In the House, lawmakers like science committee chair Eddie Bernice Johnson are</w:t>
      </w:r>
      <w:r>
        <w:rPr>
          <w:color w:val="000000" w:themeColor="text1"/>
          <w:sz w:val="22"/>
        </w:rPr>
        <w:t xml:space="preserve"> </w:t>
      </w:r>
      <w:r w:rsidRPr="00DA1DD2">
        <w:rPr>
          <w:rFonts w:eastAsiaTheme="majorEastAsia"/>
          <w:color w:val="000000" w:themeColor="text1"/>
          <w:sz w:val="22"/>
        </w:rPr>
        <w:t>skeptical that companies can take on these tasks</w:t>
      </w:r>
      <w:r w:rsidRPr="00DA1DD2">
        <w:rPr>
          <w:color w:val="000000" w:themeColor="text1"/>
          <w:sz w:val="22"/>
        </w:rPr>
        <w:t>. This</w:t>
      </w:r>
      <w:r>
        <w:rPr>
          <w:color w:val="000000" w:themeColor="text1"/>
          <w:sz w:val="22"/>
        </w:rPr>
        <w:t xml:space="preserve"> </w:t>
      </w:r>
      <w:r w:rsidRPr="00DA1DD2">
        <w:rPr>
          <w:rFonts w:eastAsiaTheme="majorEastAsia"/>
          <w:color w:val="000000" w:themeColor="text1"/>
          <w:sz w:val="22"/>
        </w:rPr>
        <w:t>isn’t a crazy worry</w:t>
      </w:r>
      <w:r w:rsidRPr="00DA1DD2">
        <w:rPr>
          <w:color w:val="000000" w:themeColor="text1"/>
          <w:sz w:val="22"/>
        </w:rPr>
        <w:t>: Landing on another astronomical body is a greater challenge than flying to low-earth orbit, and there are far fewer obvious non-government customers in the lunar transit market.</w:t>
      </w:r>
      <w:r>
        <w:rPr>
          <w:color w:val="000000" w:themeColor="text1"/>
          <w:sz w:val="22"/>
        </w:rPr>
        <w:t xml:space="preserve"> </w:t>
      </w:r>
      <w:r w:rsidRPr="00DA1DD2">
        <w:rPr>
          <w:color w:val="000000" w:themeColor="text1"/>
          <w:sz w:val="22"/>
        </w:rPr>
        <w:t xml:space="preserve">For now, </w:t>
      </w:r>
      <w:r w:rsidRPr="00DA1DD2">
        <w:rPr>
          <w:rStyle w:val="StyleUnderline"/>
        </w:rPr>
        <w:t>NASA has hired Elon Musk’s SpaceX to build lunar landers. Jeff Bezos’ Blue Origin is challenging the government’s choice, delaying the whole program until at least August</w:t>
      </w:r>
      <w:r w:rsidRPr="00DA1DD2">
        <w:rPr>
          <w:color w:val="000000" w:themeColor="text1"/>
          <w:sz w:val="22"/>
        </w:rPr>
        <w:t xml:space="preserve">. The corporate tussle, and the two companies’ decision to market themselves as personal projects of their controversial billionaire founders, have led opponents to portray NASA’s partnerships as corporate handouts. But make no mistake: </w:t>
      </w:r>
      <w:r w:rsidRPr="00DA1DD2">
        <w:rPr>
          <w:rStyle w:val="StyleUnderline"/>
        </w:rPr>
        <w:t>The alternative is still money for corporations—likely much more, and with fewer strings attached.</w:t>
      </w:r>
      <w:r>
        <w:rPr>
          <w:color w:val="000000" w:themeColor="text1"/>
          <w:sz w:val="22"/>
        </w:rPr>
        <w:t xml:space="preserve"> </w:t>
      </w:r>
    </w:p>
    <w:p w:rsidR="00697BDD" w:rsidRPr="005871BE" w:rsidRDefault="00697BDD" w:rsidP="00697BDD"/>
    <w:p w:rsidR="00697BDD" w:rsidRDefault="00697BDD" w:rsidP="00697BDD"/>
    <w:p w:rsidR="00697BDD" w:rsidRDefault="00697BDD" w:rsidP="00697BDD"/>
    <w:p w:rsidR="00697BDD" w:rsidRPr="00A22B0A" w:rsidRDefault="00697BDD" w:rsidP="00697BDD">
      <w:pPr>
        <w:pStyle w:val="Heading4"/>
        <w:rPr>
          <w:rFonts w:cs="Arial"/>
        </w:rPr>
      </w:pPr>
      <w:proofErr w:type="spellStart"/>
      <w:r>
        <w:rPr>
          <w:rFonts w:cs="Arial"/>
        </w:rPr>
        <w:lastRenderedPageBreak/>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rsidR="00697BDD" w:rsidRPr="00C435A1" w:rsidRDefault="00697BDD" w:rsidP="00697BDD">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4" w:history="1">
        <w:r w:rsidRPr="00FB3F77">
          <w:rPr>
            <w:rStyle w:val="Hyperlink"/>
            <w:sz w:val="16"/>
            <w:szCs w:val="16"/>
          </w:rPr>
          <w:t>https://scholar.smu.edu/cgi/viewcontent.cgi?article=1307&amp;context=jalc</w:t>
        </w:r>
      </w:hyperlink>
      <w:r w:rsidRPr="00FB3F77">
        <w:rPr>
          <w:sz w:val="16"/>
          <w:szCs w:val="16"/>
        </w:rPr>
        <w:t xml:space="preserve">  // recut MNHS NL</w:t>
      </w:r>
    </w:p>
    <w:p w:rsidR="00697BDD" w:rsidRDefault="00697BDD" w:rsidP="00697BDD">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rsidR="00697BDD" w:rsidRDefault="00697BDD" w:rsidP="00697BDD"/>
    <w:p w:rsidR="00697BDD" w:rsidRDefault="00697BDD" w:rsidP="00697BDD">
      <w:pPr>
        <w:pStyle w:val="Heading4"/>
      </w:pPr>
      <w:r>
        <w:t>Space mining is the only way to solve climate change</w:t>
      </w:r>
    </w:p>
    <w:p w:rsidR="00697BDD" w:rsidRPr="00CF428C" w:rsidRDefault="00697BDD" w:rsidP="00697BDD">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rsidR="00697BDD" w:rsidRPr="00E638ED" w:rsidRDefault="00697BDD" w:rsidP="00697BDD">
      <w:pPr>
        <w:pStyle w:val="NormalWeb"/>
        <w:shd w:val="clear" w:color="auto" w:fill="FFFFFF"/>
        <w:spacing w:before="0" w:beforeAutospacing="0" w:after="0" w:afterAutospacing="0"/>
        <w:textAlignment w:val="baseline"/>
        <w:rPr>
          <w:rStyle w:val="StyleUnderline"/>
        </w:rPr>
      </w:pPr>
    </w:p>
    <w:p w:rsidR="00697BDD" w:rsidRPr="00927FAF" w:rsidRDefault="00697BDD" w:rsidP="00697BDD">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r w:rsidRPr="00E638ED">
        <w:rPr>
          <w:rStyle w:val="StyleUnderline"/>
        </w:rPr>
        <w:lastRenderedPageBreak/>
        <w:t xml:space="preserve">copper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w:t>
      </w:r>
      <w:proofErr w:type="gramStart"/>
      <w:r w:rsidRPr="00E638ED">
        <w:rPr>
          <w:rStyle w:val="StyleUnderline"/>
        </w:rPr>
        <w:t>silver</w:t>
      </w:r>
      <w:proofErr w:type="gramEnd"/>
      <w:r w:rsidRPr="00E638ED">
        <w:rPr>
          <w:rStyle w:val="StyleUnderline"/>
        </w:rPr>
        <w:t>,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rsidR="00697BDD" w:rsidRPr="00FC7448" w:rsidRDefault="00697BDD" w:rsidP="00697BDD">
      <w:pPr>
        <w:pStyle w:val="Heading4"/>
        <w:rPr>
          <w:rFonts w:cs="Times New Roman"/>
        </w:rPr>
      </w:pPr>
      <w:r w:rsidRPr="00FC7448">
        <w:rPr>
          <w:rFonts w:cs="Times New Roman"/>
        </w:rPr>
        <w:t>Anthropogenic warming causes extinction --- mitigation efforts now are key</w:t>
      </w:r>
    </w:p>
    <w:p w:rsidR="00697BDD" w:rsidRPr="00FC7448" w:rsidRDefault="00697BDD" w:rsidP="00697BDD">
      <w:pPr>
        <w:rPr>
          <w:b/>
          <w:sz w:val="16"/>
        </w:rPr>
      </w:pPr>
      <w:r w:rsidRPr="00FC7448">
        <w:rPr>
          <w:rStyle w:val="Style13ptBold"/>
        </w:rPr>
        <w:t>Griffin, 2015</w:t>
      </w:r>
      <w:r w:rsidRPr="00FC7448">
        <w:rPr>
          <w:rStyle w:val="Style13ptBold"/>
          <w:sz w:val="16"/>
        </w:rPr>
        <w:t xml:space="preserve"> </w:t>
      </w:r>
      <w:r w:rsidRPr="00FC7448">
        <w:rPr>
          <w:sz w:val="16"/>
        </w:rPr>
        <w:t>(David, Professor of Philosophy at Claremont, “The climate is ruined. So can civilization even survive?</w:t>
      </w:r>
      <w:proofErr w:type="gramStart"/>
      <w:r w:rsidRPr="00FC7448">
        <w:rPr>
          <w:sz w:val="16"/>
        </w:rPr>
        <w:t>”,</w:t>
      </w:r>
      <w:proofErr w:type="gramEnd"/>
      <w:r w:rsidRPr="00FC7448">
        <w:rPr>
          <w:sz w:val="16"/>
        </w:rPr>
        <w:t xml:space="preserve"> CNN, 4/14/2015, </w:t>
      </w:r>
      <w:hyperlink r:id="rId15" w:history="1">
        <w:r w:rsidRPr="00FC7448">
          <w:rPr>
            <w:rStyle w:val="Hyperlink"/>
            <w:sz w:val="16"/>
          </w:rPr>
          <w:t>http://www.cnn.com/2015/01/14/opinion/co2-crisis-griffin/</w:t>
        </w:r>
      </w:hyperlink>
      <w:r w:rsidRPr="00FC7448">
        <w:rPr>
          <w:sz w:val="16"/>
        </w:rPr>
        <w:t xml:space="preserve"> )</w:t>
      </w:r>
    </w:p>
    <w:p w:rsidR="00697BDD" w:rsidRPr="00FC7448" w:rsidRDefault="00697BDD" w:rsidP="00697BDD">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w:t>
      </w:r>
      <w:r w:rsidRPr="00FC7448">
        <w:rPr>
          <w:rStyle w:val="StyleUnderline"/>
        </w:rPr>
        <w:lastRenderedPageBreak/>
        <w:t xml:space="preserve">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rsidR="00697BDD" w:rsidRPr="00697BDD" w:rsidRDefault="00697BDD" w:rsidP="00697BDD">
      <w:bookmarkStart w:id="0" w:name="_GoBack"/>
      <w:bookmarkEnd w:id="0"/>
    </w:p>
    <w:sectPr w:rsidR="00697BDD" w:rsidRPr="00697B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7B47FC"/>
    <w:multiLevelType w:val="hybridMultilevel"/>
    <w:tmpl w:val="B34A8C26"/>
    <w:lvl w:ilvl="0" w:tplc="308E3E4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13161884"/>
    <w:docVar w:name="VerbatimVersion" w:val="5.1"/>
  </w:docVars>
  <w:rsids>
    <w:rsidRoot w:val="00697BD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7BDD"/>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0F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50C8B7-4E5C-47BE-8C9F-A5E2D52C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97BDD"/>
    <w:rPr>
      <w:rFonts w:ascii="Calibri" w:hAnsi="Calibri"/>
    </w:rPr>
  </w:style>
  <w:style w:type="paragraph" w:styleId="Heading1">
    <w:name w:val="heading 1"/>
    <w:aliases w:val="Pocket"/>
    <w:basedOn w:val="Normal"/>
    <w:next w:val="Normal"/>
    <w:link w:val="Heading1Char"/>
    <w:qFormat/>
    <w:rsid w:val="00697B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7B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7B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697B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7B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7BDD"/>
  </w:style>
  <w:style w:type="character" w:customStyle="1" w:styleId="Heading1Char">
    <w:name w:val="Heading 1 Char"/>
    <w:aliases w:val="Pocket Char"/>
    <w:basedOn w:val="DefaultParagraphFont"/>
    <w:link w:val="Heading1"/>
    <w:rsid w:val="00697B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7BD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7BDD"/>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697BD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697BD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7BD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697BDD"/>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697BDD"/>
    <w:rPr>
      <w:color w:val="auto"/>
      <w:u w:val="none"/>
    </w:rPr>
  </w:style>
  <w:style w:type="character" w:styleId="FollowedHyperlink">
    <w:name w:val="FollowedHyperlink"/>
    <w:basedOn w:val="DefaultParagraphFont"/>
    <w:uiPriority w:val="99"/>
    <w:semiHidden/>
    <w:unhideWhenUsed/>
    <w:rsid w:val="00697BDD"/>
    <w:rPr>
      <w:color w:val="auto"/>
      <w:u w:val="none"/>
    </w:rPr>
  </w:style>
  <w:style w:type="paragraph" w:customStyle="1" w:styleId="textbold">
    <w:name w:val="text bold"/>
    <w:basedOn w:val="Normal"/>
    <w:link w:val="Emphasis"/>
    <w:uiPriority w:val="7"/>
    <w:qFormat/>
    <w:rsid w:val="00697BD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rmalWeb">
    <w:name w:val="Normal (Web)"/>
    <w:basedOn w:val="Normal"/>
    <w:uiPriority w:val="99"/>
    <w:unhideWhenUsed/>
    <w:rsid w:val="00697BDD"/>
    <w:pPr>
      <w:spacing w:before="100" w:beforeAutospacing="1" w:after="100" w:afterAutospacing="1"/>
    </w:pPr>
    <w:rPr>
      <w:rFonts w:eastAsia="Times New Roman"/>
      <w:sz w:val="24"/>
    </w:rPr>
  </w:style>
  <w:style w:type="paragraph" w:customStyle="1" w:styleId="UnderlinePara">
    <w:name w:val="Underline Para"/>
    <w:basedOn w:val="Normal"/>
    <w:uiPriority w:val="6"/>
    <w:qFormat/>
    <w:rsid w:val="00697BDD"/>
    <w:pPr>
      <w:widowControl w:val="0"/>
      <w:suppressAutoHyphens/>
      <w:spacing w:after="200" w:line="256" w:lineRule="auto"/>
      <w:contextualSpacing/>
    </w:pPr>
    <w:rPr>
      <w:rFonts w:asciiTheme="minorHAnsi" w:hAnsiTheme="minorHAnsi"/>
      <w:u w:val="single"/>
    </w:rPr>
  </w:style>
  <w:style w:type="paragraph" w:customStyle="1" w:styleId="cyhz9">
    <w:name w:val="cyhz9"/>
    <w:basedOn w:val="Normal"/>
    <w:rsid w:val="00697BDD"/>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yneinstitute.mines.edu/wp-content/uploads/sites/149/2020/09/Payne-Institute-Commentary-The-Era-of-Commercial-Space-Mining-Begins.pdf" TargetMode="External"/><Relationship Id="rId13" Type="http://schemas.openxmlformats.org/officeDocument/2006/relationships/hyperlink" Target="https://science.house.gov/hearings/a-review-of-the-presidents-fiscal-year-2022-budget-proposal-for-nasa" TargetMode="External"/><Relationship Id="rId3" Type="http://schemas.openxmlformats.org/officeDocument/2006/relationships/styles" Target="styles.xml"/><Relationship Id="rId7" Type="http://schemas.openxmlformats.org/officeDocument/2006/relationships/hyperlink" Target="https://spacenews.com/op-ed-u-s-space-supremacy-now-critical/" TargetMode="External"/><Relationship Id="rId12" Type="http://schemas.openxmlformats.org/officeDocument/2006/relationships/hyperlink" Target="https://foreignpolicy.com/2016/04/28/the-asteroid-miners-guide-to-the-galaxy-space-race-mining-asteroids-planetary-research-deep-space-industri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jpia.princeton.edu/sites/jpia/files/space-debris-removal.pdf" TargetMode="External"/><Relationship Id="rId11" Type="http://schemas.openxmlformats.org/officeDocument/2006/relationships/hyperlink" Target="http://lroc.sese.asu.edu/posts/1105" TargetMode="External"/><Relationship Id="rId5" Type="http://schemas.openxmlformats.org/officeDocument/2006/relationships/webSettings" Target="webSettings.xml"/><Relationship Id="rId15" Type="http://schemas.openxmlformats.org/officeDocument/2006/relationships/hyperlink" Target="http://www.cnn.com/2015/01/14/opinion/co2-crisis-griffin/" TargetMode="External"/><Relationship Id="rId10" Type="http://schemas.openxmlformats.org/officeDocument/2006/relationships/hyperlink" Target="https://issues.org/new-policies-needed-to-advance-space-mining/" TargetMode="External"/><Relationship Id="rId4" Type="http://schemas.openxmlformats.org/officeDocument/2006/relationships/settings" Target="settings.xml"/><Relationship Id="rId9" Type="http://schemas.openxmlformats.org/officeDocument/2006/relationships/hyperlink" Target="https://www.fastcompany.com/90347364/jeff-bezos-wants-to-save-earth-by-moving-industry-to-space" TargetMode="External"/><Relationship Id="rId14" Type="http://schemas.openxmlformats.org/officeDocument/2006/relationships/hyperlink" Target="https://scholar.smu.edu/cgi/viewcontent.cgi?article=1307&amp;context=jal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u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9B0C2-14ED-4F2E-A438-4914370FB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13</Pages>
  <Words>9286</Words>
  <Characters>52934</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Shaurya</dc:creator>
  <cp:keywords>5.1.1</cp:keywords>
  <dc:description/>
  <cp:lastModifiedBy>Shaurya</cp:lastModifiedBy>
  <cp:revision>1</cp:revision>
  <dcterms:created xsi:type="dcterms:W3CDTF">2022-04-27T03:30:00Z</dcterms:created>
  <dcterms:modified xsi:type="dcterms:W3CDTF">2022-04-27T03:33:00Z</dcterms:modified>
</cp:coreProperties>
</file>