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2A89" w14:textId="0B65D901" w:rsidR="00E222C5" w:rsidRDefault="00E222C5" w:rsidP="00E222C5">
      <w:pPr>
        <w:pStyle w:val="Heading1"/>
      </w:pPr>
      <w:r>
        <w:t>1NC</w:t>
      </w:r>
    </w:p>
    <w:p w14:paraId="16053527" w14:textId="73CA2E61" w:rsidR="00E42E4C" w:rsidRDefault="001E5EC9" w:rsidP="001E5EC9">
      <w:pPr>
        <w:pStyle w:val="Heading2"/>
      </w:pPr>
      <w:r>
        <w:lastRenderedPageBreak/>
        <w:t>Case</w:t>
      </w:r>
    </w:p>
    <w:p w14:paraId="412C2DD7" w14:textId="77777777" w:rsidR="001E5EC9" w:rsidRDefault="001E5EC9" w:rsidP="001E5EC9">
      <w:pPr>
        <w:pStyle w:val="Heading3"/>
      </w:pPr>
      <w:r>
        <w:lastRenderedPageBreak/>
        <w:t>Framing</w:t>
      </w:r>
    </w:p>
    <w:p w14:paraId="56E75780" w14:textId="1EF71A05" w:rsidR="001E5EC9" w:rsidRPr="00A355C6" w:rsidRDefault="001E5EC9" w:rsidP="001E5EC9">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F573F82" w14:textId="261C50D4" w:rsidR="001E5EC9" w:rsidRDefault="001E5EC9" w:rsidP="001E5EC9">
      <w:pPr>
        <w:rPr>
          <w:rStyle w:val="Style13ptBold"/>
        </w:rPr>
      </w:pPr>
      <w:r>
        <w:rPr>
          <w:rStyle w:val="Style13ptBold"/>
        </w:rPr>
        <w:t xml:space="preserve">2] Independently, extinction turns suffering impacts – mass death causes massive amounts of structural violence </w:t>
      </w:r>
    </w:p>
    <w:p w14:paraId="2170F708" w14:textId="61055BA8" w:rsidR="001E5EC9" w:rsidRPr="00280EE7" w:rsidRDefault="001E5EC9" w:rsidP="001E5EC9">
      <w:pPr>
        <w:pStyle w:val="Heading4"/>
        <w:rPr>
          <w:rFonts w:asciiTheme="majorHAnsi" w:hAnsiTheme="majorHAnsi" w:cstheme="majorHAnsi"/>
        </w:rPr>
      </w:pPr>
      <w:r>
        <w:rPr>
          <w:rFonts w:asciiTheme="majorHAnsi" w:hAnsiTheme="majorHAnsi" w:cstheme="majorHAnsi"/>
        </w:rPr>
        <w:t xml:space="preserve">3] </w:t>
      </w:r>
      <w:r w:rsidRPr="00280EE7">
        <w:rPr>
          <w:rFonts w:asciiTheme="majorHAnsi" w:hAnsiTheme="majorHAnsi" w:cstheme="majorHAnsi"/>
        </w:rPr>
        <w:t>The future definitively outweighs the present under any framework</w:t>
      </w:r>
    </w:p>
    <w:p w14:paraId="05C19F37" w14:textId="6D3C045F" w:rsidR="001E5EC9" w:rsidRPr="00280EE7" w:rsidRDefault="001E5EC9" w:rsidP="001E5EC9">
      <w:pPr>
        <w:rPr>
          <w:rStyle w:val="Style13ptBold"/>
          <w:rFonts w:asciiTheme="majorHAnsi" w:hAnsiTheme="majorHAnsi" w:cstheme="majorHAnsi"/>
          <w:b w:val="0"/>
          <w:bCs/>
          <w:sz w:val="18"/>
          <w:szCs w:val="18"/>
        </w:rPr>
      </w:pPr>
      <w:r w:rsidRPr="00280EE7">
        <w:rPr>
          <w:rStyle w:val="Style13ptBold"/>
          <w:rFonts w:asciiTheme="majorHAnsi" w:hAnsiTheme="majorHAnsi" w:cstheme="majorHAnsi"/>
        </w:rPr>
        <w:t xml:space="preserve">Todd ’17 </w:t>
      </w:r>
      <w:r w:rsidRPr="00280EE7">
        <w:rPr>
          <w:rFonts w:asciiTheme="majorHAnsi" w:hAnsiTheme="majorHAnsi" w:cstheme="majorHAnsi"/>
        </w:rPr>
        <w:t>[</w:t>
      </w:r>
      <w:r w:rsidRPr="00280EE7">
        <w:rPr>
          <w:rStyle w:val="Style13ptBold"/>
          <w:rFonts w:asciiTheme="majorHAnsi" w:hAnsiTheme="majorHAnsi" w:cstheme="majorHAnsi"/>
          <w:b w:val="0"/>
          <w:sz w:val="18"/>
          <w:szCs w:val="18"/>
        </w:rPr>
        <w:t xml:space="preserve">Benjamin, Ben managed 80,000 Hours while it grew </w:t>
      </w:r>
      <w:proofErr w:type="gramStart"/>
      <w:r w:rsidRPr="00280EE7">
        <w:rPr>
          <w:rStyle w:val="Style13ptBold"/>
          <w:rFonts w:asciiTheme="majorHAnsi" w:hAnsiTheme="majorHAnsi" w:cstheme="majorHAnsi"/>
          <w:b w:val="0"/>
          <w:sz w:val="18"/>
          <w:szCs w:val="18"/>
        </w:rPr>
        <w:t>from a lecture,</w:t>
      </w:r>
      <w:proofErr w:type="gramEnd"/>
      <w:r w:rsidRPr="00280EE7">
        <w:rPr>
          <w:rStyle w:val="Style13ptBold"/>
          <w:rFonts w:asciiTheme="majorHAnsi" w:hAnsiTheme="majorHAnsi" w:cstheme="majorHAnsi"/>
          <w:b w:val="0"/>
          <w:sz w:val="18"/>
          <w:szCs w:val="18"/>
        </w:rPr>
        <w:t xml:space="preserve"> to a student society, to the </w:t>
      </w:r>
      <w:proofErr w:type="spellStart"/>
      <w:r w:rsidRPr="00280EE7">
        <w:rPr>
          <w:rStyle w:val="Style13ptBold"/>
          <w:rFonts w:asciiTheme="majorHAnsi" w:hAnsiTheme="majorHAnsi" w:cstheme="majorHAnsi"/>
          <w:b w:val="0"/>
          <w:sz w:val="18"/>
          <w:szCs w:val="18"/>
        </w:rPr>
        <w:t>organisation</w:t>
      </w:r>
      <w:proofErr w:type="spellEnd"/>
      <w:r w:rsidRPr="00280EE7">
        <w:rPr>
          <w:rStyle w:val="Style13ptBold"/>
          <w:rFonts w:asciiTheme="majorHAnsi" w:hAnsiTheme="majorHAnsi" w:cstheme="majorHAnsi"/>
          <w:b w:val="0"/>
          <w:sz w:val="18"/>
          <w:szCs w:val="18"/>
        </w:rPr>
        <w:t xml:space="preserve">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7005A205" w14:textId="77777777" w:rsidR="001E5EC9" w:rsidRPr="00280EE7" w:rsidRDefault="001E5EC9" w:rsidP="001E5EC9">
      <w:pPr>
        <w:rPr>
          <w:rFonts w:asciiTheme="majorHAnsi" w:hAnsiTheme="majorHAnsi" w:cstheme="majorHAnsi"/>
          <w:sz w:val="16"/>
        </w:rPr>
      </w:pPr>
      <w:r w:rsidRPr="00280EE7">
        <w:rPr>
          <w:rFonts w:asciiTheme="majorHAnsi" w:hAnsiTheme="majorHAnsi" w:cstheme="majorHAnsi"/>
          <w:sz w:val="16"/>
        </w:rPr>
        <w:t xml:space="preserve">In almost </w:t>
      </w:r>
      <w:proofErr w:type="gramStart"/>
      <w:r w:rsidRPr="00280EE7">
        <w:rPr>
          <w:rFonts w:asciiTheme="majorHAnsi" w:hAnsiTheme="majorHAnsi" w:cstheme="majorHAnsi"/>
          <w:sz w:val="16"/>
        </w:rPr>
        <w:t>all of</w:t>
      </w:r>
      <w:proofErr w:type="gramEnd"/>
      <w:r w:rsidRPr="00280EE7">
        <w:rPr>
          <w:rFonts w:asciiTheme="majorHAnsi" w:hAnsiTheme="majorHAnsi" w:cstheme="majorHAnsi"/>
          <w:sz w:val="16"/>
        </w:rPr>
        <w:t xml:space="preserve"> these cases, there’s potentially a lot more of it to come in the future: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Earth</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remain habitable for</w:t>
      </w:r>
      <w:r w:rsidRPr="00280EE7">
        <w:rPr>
          <w:rStyle w:val="Emphasis"/>
          <w:rFonts w:asciiTheme="majorHAnsi" w:hAnsiTheme="majorHAnsi" w:cstheme="majorHAnsi"/>
        </w:rPr>
        <w:t xml:space="preserve"> 600-</w:t>
      </w:r>
      <w:r w:rsidRPr="00280EE7">
        <w:rPr>
          <w:rStyle w:val="Emphasis"/>
          <w:rFonts w:asciiTheme="majorHAnsi" w:hAnsiTheme="majorHAnsi" w:cstheme="majorHAnsi"/>
          <w:highlight w:val="cyan"/>
        </w:rPr>
        <w:t>800 million years</w:t>
      </w:r>
      <w:r w:rsidRPr="00280EE7">
        <w:rPr>
          <w:rStyle w:val="Emphasis"/>
          <w:rFonts w:asciiTheme="majorHAnsi" w:hAnsiTheme="majorHAnsi" w:cstheme="majorHAnsi"/>
        </w:rPr>
        <w:t xml:space="preserve">,1 so there could be about </w:t>
      </w:r>
      <w:r w:rsidRPr="00280EE7">
        <w:rPr>
          <w:rStyle w:val="Emphasis"/>
          <w:rFonts w:asciiTheme="majorHAnsi" w:hAnsiTheme="majorHAnsi" w:cstheme="majorHAnsi"/>
          <w:highlight w:val="cyan"/>
        </w:rPr>
        <w:t>21 million future generations</w:t>
      </w:r>
      <w:r w:rsidRPr="00280EE7">
        <w:rPr>
          <w:rStyle w:val="Emphasis"/>
          <w:rFonts w:asciiTheme="majorHAnsi" w:hAnsiTheme="majorHAnsi" w:cstheme="majorHAnsi"/>
        </w:rPr>
        <w:t xml:space="preserve">,2 and they could lead great lives, whatever you think “great” consists of. </w:t>
      </w:r>
      <w:r w:rsidRPr="00280EE7">
        <w:rPr>
          <w:rFonts w:asciiTheme="majorHAnsi" w:hAnsiTheme="majorHAnsi" w:cstheme="majorHAnsi"/>
          <w:sz w:val="16"/>
        </w:rPr>
        <w:t xml:space="preserve">Even if you don’t think future generations matter as much as the present generation, </w:t>
      </w:r>
      <w:r w:rsidRPr="00280EE7">
        <w:rPr>
          <w:rStyle w:val="StyleUnderline"/>
          <w:rFonts w:asciiTheme="majorHAnsi" w:hAnsiTheme="majorHAnsi" w:cstheme="majorHAnsi"/>
        </w:rPr>
        <w:t xml:space="preserve">since there could be so many of them, they could still be our </w:t>
      </w:r>
      <w:r w:rsidRPr="00280EE7">
        <w:rPr>
          <w:rStyle w:val="StyleUnderline"/>
          <w:rFonts w:asciiTheme="majorHAnsi" w:hAnsiTheme="majorHAnsi" w:cstheme="majorHAnsi"/>
          <w:highlight w:val="cyan"/>
        </w:rPr>
        <w:t>key concern</w:t>
      </w:r>
      <w:r w:rsidRPr="00280EE7">
        <w:rPr>
          <w:rStyle w:val="StyleUnderline"/>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could also eventually </w:t>
      </w:r>
      <w:r w:rsidRPr="00280EE7">
        <w:rPr>
          <w:rStyle w:val="Emphasis"/>
          <w:rFonts w:asciiTheme="majorHAnsi" w:hAnsiTheme="majorHAnsi" w:cstheme="majorHAnsi"/>
          <w:highlight w:val="cyan"/>
        </w:rPr>
        <w:t>reach other planets</w:t>
      </w:r>
      <w:r w:rsidRPr="00280EE7">
        <w:rPr>
          <w:rStyle w:val="Emphasis"/>
          <w:rFonts w:asciiTheme="majorHAnsi" w:hAnsiTheme="majorHAnsi" w:cstheme="majorHAnsi"/>
        </w:rPr>
        <w:t xml:space="preserve"> — there are 100 billion planets in the Milky Way alone</w:t>
      </w:r>
      <w:r w:rsidRPr="00280EE7">
        <w:rPr>
          <w:rFonts w:asciiTheme="majorHAnsi" w:hAnsiTheme="majorHAnsi" w:cstheme="majorHAnsi"/>
          <w:sz w:val="16"/>
        </w:rPr>
        <w:t xml:space="preserve">.3 </w:t>
      </w:r>
      <w:r w:rsidRPr="00280EE7">
        <w:rPr>
          <w:rStyle w:val="Emphasis"/>
          <w:rFonts w:asciiTheme="majorHAnsi" w:hAnsiTheme="majorHAnsi" w:cstheme="majorHAnsi"/>
        </w:rPr>
        <w:t xml:space="preserve">So, </w:t>
      </w:r>
      <w:r w:rsidRPr="00280EE7">
        <w:rPr>
          <w:rStyle w:val="Emphasis"/>
          <w:rFonts w:asciiTheme="majorHAnsi" w:hAnsiTheme="majorHAnsi" w:cstheme="majorHAnsi"/>
          <w:highlight w:val="cyan"/>
        </w:rPr>
        <w:t>even if</w:t>
      </w:r>
      <w:r w:rsidRPr="00280EE7">
        <w:rPr>
          <w:rStyle w:val="Emphasis"/>
          <w:rFonts w:asciiTheme="majorHAnsi" w:hAnsiTheme="majorHAnsi" w:cstheme="majorHAnsi"/>
        </w:rPr>
        <w:t xml:space="preserve"> there’s </w:t>
      </w:r>
      <w:r w:rsidRPr="00280EE7">
        <w:rPr>
          <w:rStyle w:val="Emphasis"/>
          <w:rFonts w:asciiTheme="majorHAnsi" w:hAnsiTheme="majorHAnsi" w:cstheme="majorHAnsi"/>
          <w:highlight w:val="cyan"/>
        </w:rPr>
        <w:t>only a small chance</w:t>
      </w:r>
      <w:r w:rsidRPr="00280EE7">
        <w:rPr>
          <w:rStyle w:val="Emphasis"/>
          <w:rFonts w:asciiTheme="majorHAnsi" w:hAnsiTheme="majorHAnsi" w:cstheme="majorHAnsi"/>
        </w:rPr>
        <w:t xml:space="preserve"> of this happening, there could also be </w:t>
      </w:r>
      <w:r w:rsidRPr="00280EE7">
        <w:rPr>
          <w:rStyle w:val="Emphasis"/>
          <w:rFonts w:asciiTheme="majorHAnsi" w:hAnsiTheme="majorHAnsi" w:cstheme="majorHAnsi"/>
          <w:highlight w:val="cyan"/>
        </w:rPr>
        <w:t>dramatically more people per generation</w:t>
      </w:r>
      <w:r w:rsidRPr="00280EE7">
        <w:rPr>
          <w:rStyle w:val="Emphasis"/>
          <w:rFonts w:asciiTheme="majorHAnsi" w:hAnsiTheme="majorHAnsi" w:cstheme="majorHAnsi"/>
        </w:rPr>
        <w:t xml:space="preserve"> than there are today</w:t>
      </w:r>
      <w:r w:rsidRPr="00280EE7">
        <w:rPr>
          <w:rFonts w:asciiTheme="majorHAnsi" w:hAnsiTheme="majorHAnsi" w:cstheme="majorHAnsi"/>
          <w:sz w:val="16"/>
        </w:rPr>
        <w:t xml:space="preserve">. </w:t>
      </w:r>
      <w:r w:rsidRPr="00280EE7">
        <w:rPr>
          <w:rStyle w:val="Emphasis"/>
          <w:rFonts w:asciiTheme="majorHAnsi" w:hAnsiTheme="majorHAnsi" w:cstheme="majorHAnsi"/>
        </w:rPr>
        <w:t>By reaching other planets, civilization could also last even longer than if we stay on the Earth.</w:t>
      </w:r>
      <w:r w:rsidRPr="00280EE7">
        <w:rPr>
          <w:rFonts w:asciiTheme="majorHAnsi" w:hAnsiTheme="majorHAnsi" w:cstheme="majorHAnsi"/>
          <w:b/>
          <w:iCs/>
          <w:u w:val="single"/>
        </w:rPr>
        <w:t xml:space="preserve"> </w:t>
      </w:r>
      <w:r w:rsidRPr="00280EE7">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value is artistic and intellectual achievement, a far wealthier and bigger civilization could have far greater achievements than our own. And so on. </w:t>
      </w:r>
      <w:r w:rsidRPr="00280EE7">
        <w:rPr>
          <w:rStyle w:val="Emphasis"/>
          <w:rFonts w:asciiTheme="majorHAnsi" w:hAnsiTheme="majorHAnsi" w:cstheme="majorHAnsi"/>
        </w:rPr>
        <w:t xml:space="preserve">This suggests that, </w:t>
      </w:r>
      <w:r w:rsidRPr="00280EE7">
        <w:rPr>
          <w:rStyle w:val="Emphasis"/>
          <w:rFonts w:asciiTheme="majorHAnsi" w:hAnsiTheme="majorHAnsi" w:cstheme="majorHAnsi"/>
          <w:highlight w:val="cyan"/>
        </w:rPr>
        <w:t>insofar</w:t>
      </w:r>
      <w:r w:rsidRPr="00280EE7">
        <w:rPr>
          <w:rStyle w:val="Emphasis"/>
          <w:rFonts w:asciiTheme="majorHAnsi" w:hAnsiTheme="majorHAnsi" w:cstheme="majorHAnsi"/>
        </w:rPr>
        <w:t xml:space="preserve"> as you </w:t>
      </w:r>
      <w:r w:rsidRPr="00280EE7">
        <w:rPr>
          <w:rStyle w:val="Emphasis"/>
          <w:rFonts w:asciiTheme="majorHAnsi" w:hAnsiTheme="majorHAnsi" w:cstheme="majorHAnsi"/>
          <w:highlight w:val="cyan"/>
        </w:rPr>
        <w:t>care about making the world</w:t>
      </w:r>
      <w:r w:rsidRPr="00280EE7">
        <w:rPr>
          <w:rStyle w:val="Emphasis"/>
          <w:rFonts w:asciiTheme="majorHAnsi" w:hAnsiTheme="majorHAnsi" w:cstheme="majorHAnsi"/>
        </w:rPr>
        <w:t xml:space="preserve"> a </w:t>
      </w:r>
      <w:r w:rsidRPr="00280EE7">
        <w:rPr>
          <w:rStyle w:val="Emphasis"/>
          <w:rFonts w:asciiTheme="majorHAnsi" w:hAnsiTheme="majorHAnsi" w:cstheme="majorHAnsi"/>
          <w:highlight w:val="cyan"/>
        </w:rPr>
        <w:t>better</w:t>
      </w:r>
      <w:r w:rsidRPr="00280EE7">
        <w:rPr>
          <w:rStyle w:val="Emphasis"/>
          <w:rFonts w:asciiTheme="majorHAnsi" w:hAnsiTheme="majorHAnsi" w:cstheme="majorHAnsi"/>
        </w:rPr>
        <w:t xml:space="preserve"> place, your </w:t>
      </w:r>
      <w:r w:rsidRPr="00280EE7">
        <w:rPr>
          <w:rStyle w:val="Emphasis"/>
          <w:rFonts w:asciiTheme="majorHAnsi" w:hAnsiTheme="majorHAnsi" w:cstheme="majorHAnsi"/>
          <w:highlight w:val="cyan"/>
        </w:rPr>
        <w:t>key concern should be</w:t>
      </w:r>
      <w:r w:rsidRPr="00280EE7">
        <w:rPr>
          <w:rStyle w:val="Emphasis"/>
          <w:rFonts w:asciiTheme="majorHAnsi" w:hAnsiTheme="majorHAnsi" w:cstheme="majorHAnsi"/>
        </w:rPr>
        <w:t xml:space="preserve"> to increase the chance that </w:t>
      </w:r>
      <w:r w:rsidRPr="00280EE7">
        <w:rPr>
          <w:rStyle w:val="Emphasis"/>
          <w:rFonts w:asciiTheme="majorHAnsi" w:hAnsiTheme="majorHAnsi" w:cstheme="majorHAnsi"/>
          <w:highlight w:val="cyan"/>
        </w:rPr>
        <w:t>the future</w:t>
      </w:r>
      <w:r w:rsidRPr="00280EE7">
        <w:rPr>
          <w:rStyle w:val="Emphasis"/>
          <w:rFonts w:asciiTheme="majorHAnsi" w:hAnsiTheme="majorHAnsi" w:cstheme="majorHAnsi"/>
        </w:rPr>
        <w:t xml:space="preserve"> goes well rather than badly. </w:t>
      </w:r>
      <w:r w:rsidRPr="00280EE7">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280EE7">
        <w:rPr>
          <w:rStyle w:val="Emphasis"/>
          <w:rFonts w:asciiTheme="majorHAnsi" w:hAnsiTheme="majorHAnsi" w:cstheme="majorHAnsi"/>
        </w:rPr>
        <w:t xml:space="preserve">We think </w:t>
      </w:r>
      <w:r w:rsidRPr="00280EE7">
        <w:rPr>
          <w:rStyle w:val="Emphasis"/>
          <w:rFonts w:asciiTheme="majorHAnsi" w:hAnsiTheme="majorHAnsi" w:cstheme="majorHAnsi"/>
          <w:highlight w:val="cyan"/>
        </w:rPr>
        <w:t xml:space="preserve">everyone should </w:t>
      </w:r>
      <w:r w:rsidRPr="00280EE7">
        <w:rPr>
          <w:rStyle w:val="Emphasis"/>
          <w:rFonts w:asciiTheme="majorHAnsi" w:hAnsiTheme="majorHAnsi" w:cstheme="majorHAnsi"/>
          <w:highlight w:val="cyan"/>
        </w:rPr>
        <w:lastRenderedPageBreak/>
        <w:t>care</w:t>
      </w:r>
      <w:r w:rsidRPr="00280EE7">
        <w:rPr>
          <w:rStyle w:val="Emphasis"/>
          <w:rFonts w:asciiTheme="majorHAnsi" w:hAnsiTheme="majorHAnsi" w:cstheme="majorHAnsi"/>
        </w:rPr>
        <w:t xml:space="preserve"> about the lives of other people to some degree</w:t>
      </w:r>
      <w:r w:rsidRPr="00280EE7">
        <w:rPr>
          <w:rFonts w:asciiTheme="majorHAnsi" w:hAnsiTheme="majorHAnsi" w:cstheme="majorHAnsi"/>
          <w:sz w:val="16"/>
        </w:rPr>
        <w:t xml:space="preserve">, even though it might not be your only goal. </w:t>
      </w:r>
      <w:r w:rsidRPr="00280EE7">
        <w:rPr>
          <w:rStyle w:val="Emphasis"/>
          <w:rFonts w:asciiTheme="majorHAnsi" w:hAnsiTheme="majorHAnsi" w:cstheme="majorHAnsi"/>
        </w:rPr>
        <w:t xml:space="preserve">People often assume the </w:t>
      </w:r>
      <w:r w:rsidRPr="00280EE7">
        <w:rPr>
          <w:rStyle w:val="Emphasis"/>
          <w:rFonts w:asciiTheme="majorHAnsi" w:hAnsiTheme="majorHAnsi" w:cstheme="majorHAnsi"/>
          <w:highlight w:val="cyan"/>
        </w:rPr>
        <w:t>long-term value thesis</w:t>
      </w:r>
      <w:r w:rsidRPr="00280EE7">
        <w:rPr>
          <w:rStyle w:val="Emphasis"/>
          <w:rFonts w:asciiTheme="majorHAnsi" w:hAnsiTheme="majorHAnsi" w:cstheme="majorHAnsi"/>
        </w:rPr>
        <w:t xml:space="preserve"> is especially about the possibility of there being lots of people in the future, and so only of interest to a narrow range of ethical views (especially utilitarian totalism), but as we can see in the list above, it’s </w:t>
      </w:r>
      <w:proofErr w:type="gramStart"/>
      <w:r w:rsidRPr="00280EE7">
        <w:rPr>
          <w:rStyle w:val="Emphasis"/>
          <w:rFonts w:asciiTheme="majorHAnsi" w:hAnsiTheme="majorHAnsi" w:cstheme="majorHAnsi"/>
        </w:rPr>
        <w:t>actually much</w:t>
      </w:r>
      <w:proofErr w:type="gramEnd"/>
      <w:r w:rsidRPr="00280EE7">
        <w:rPr>
          <w:rStyle w:val="Emphasis"/>
          <w:rFonts w:asciiTheme="majorHAnsi" w:hAnsiTheme="majorHAnsi" w:cstheme="majorHAnsi"/>
        </w:rPr>
        <w:t xml:space="preserve"> broade</w:t>
      </w:r>
      <w:r w:rsidRPr="00280EE7">
        <w:rPr>
          <w:rFonts w:asciiTheme="majorHAnsi" w:hAnsiTheme="majorHAnsi" w:cstheme="majorHAnsi"/>
          <w:sz w:val="16"/>
        </w:rPr>
        <w:t xml:space="preserve">r. </w:t>
      </w:r>
      <w:r w:rsidRPr="00280EE7">
        <w:rPr>
          <w:rStyle w:val="Emphasis"/>
          <w:rFonts w:asciiTheme="majorHAnsi" w:hAnsiTheme="majorHAnsi" w:cstheme="majorHAnsi"/>
        </w:rPr>
        <w:t xml:space="preserve">It just </w:t>
      </w:r>
      <w:r w:rsidRPr="00280EE7">
        <w:rPr>
          <w:rStyle w:val="Emphasis"/>
          <w:rFonts w:asciiTheme="majorHAnsi" w:hAnsiTheme="majorHAnsi" w:cstheme="majorHAnsi"/>
          <w:highlight w:val="cyan"/>
        </w:rPr>
        <w:t>rests on</w:t>
      </w:r>
      <w:r w:rsidRPr="00280EE7">
        <w:rPr>
          <w:rStyle w:val="Emphasis"/>
          <w:rFonts w:asciiTheme="majorHAnsi" w:hAnsiTheme="majorHAnsi" w:cstheme="majorHAnsi"/>
        </w:rPr>
        <w:t xml:space="preserve"> the idea that if something is of value, it’s </w:t>
      </w:r>
      <w:r w:rsidRPr="00280EE7">
        <w:rPr>
          <w:rStyle w:val="Emphasis"/>
          <w:rFonts w:asciiTheme="majorHAnsi" w:hAnsiTheme="majorHAnsi" w:cstheme="majorHAnsi"/>
          <w:highlight w:val="cyan"/>
        </w:rPr>
        <w:t>better to have more</w:t>
      </w:r>
      <w:r w:rsidRPr="00280EE7">
        <w:rPr>
          <w:rStyle w:val="Emphasis"/>
          <w:rFonts w:asciiTheme="majorHAnsi" w:hAnsiTheme="majorHAnsi" w:cstheme="majorHAnsi"/>
        </w:rPr>
        <w:t xml:space="preserve"> of what’s </w:t>
      </w:r>
      <w:r w:rsidRPr="00280EE7">
        <w:rPr>
          <w:rStyle w:val="Emphasis"/>
          <w:rFonts w:asciiTheme="majorHAnsi" w:hAnsiTheme="majorHAnsi" w:cstheme="majorHAnsi"/>
          <w:highlight w:val="cyan"/>
        </w:rPr>
        <w:t>valuable</w:t>
      </w:r>
      <w:r w:rsidRPr="00280EE7">
        <w:rPr>
          <w:rStyle w:val="Emphasis"/>
          <w:rFonts w:asciiTheme="majorHAnsi" w:hAnsiTheme="majorHAnsi" w:cstheme="majorHAnsi"/>
        </w:rPr>
        <w:t xml:space="preserve"> rather </w:t>
      </w:r>
      <w:r w:rsidRPr="00280EE7">
        <w:rPr>
          <w:rStyle w:val="Emphasis"/>
          <w:rFonts w:asciiTheme="majorHAnsi" w:hAnsiTheme="majorHAnsi" w:cstheme="majorHAnsi"/>
          <w:highlight w:val="cyan"/>
        </w:rPr>
        <w:t>than les</w:t>
      </w:r>
      <w:r w:rsidRPr="00280EE7">
        <w:rPr>
          <w:rStyle w:val="Emphasis"/>
          <w:rFonts w:asciiTheme="majorHAnsi" w:hAnsiTheme="majorHAnsi" w:cstheme="majorHAnsi"/>
        </w:rPr>
        <w:t>s, and that it’s possible to have much more of it in the future</w:t>
      </w:r>
      <w:r w:rsidRPr="00280EE7">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280EE7">
        <w:rPr>
          <w:rStyle w:val="Emphasis"/>
          <w:rFonts w:asciiTheme="majorHAnsi" w:hAnsiTheme="majorHAnsi" w:cstheme="majorHAnsi"/>
        </w:rPr>
        <w:t xml:space="preserve">It’s </w:t>
      </w:r>
      <w:r w:rsidRPr="00280EE7">
        <w:rPr>
          <w:rStyle w:val="Emphasis"/>
          <w:rFonts w:asciiTheme="majorHAnsi" w:hAnsiTheme="majorHAnsi" w:cstheme="majorHAnsi"/>
          <w:highlight w:val="cyan"/>
        </w:rPr>
        <w:t>important to reduce</w:t>
      </w:r>
      <w:r w:rsidRPr="00280EE7">
        <w:rPr>
          <w:rStyle w:val="Emphasis"/>
          <w:rFonts w:asciiTheme="majorHAnsi" w:hAnsiTheme="majorHAnsi" w:cstheme="majorHAnsi"/>
        </w:rPr>
        <w:t xml:space="preserve"> the </w:t>
      </w:r>
      <w:r w:rsidRPr="00280EE7">
        <w:rPr>
          <w:rStyle w:val="Emphasis"/>
          <w:rFonts w:asciiTheme="majorHAnsi" w:hAnsiTheme="majorHAnsi" w:cstheme="majorHAnsi"/>
          <w:highlight w:val="cyan"/>
        </w:rPr>
        <w:t>probability of bad futures</w:t>
      </w:r>
      <w:r w:rsidRPr="00280EE7">
        <w:rPr>
          <w:rStyle w:val="Emphasis"/>
          <w:rFonts w:asciiTheme="majorHAnsi" w:hAnsiTheme="majorHAnsi" w:cstheme="majorHAnsi"/>
        </w:rPr>
        <w:t xml:space="preserve"> as well as increase the probability of good ones.</w:t>
      </w:r>
    </w:p>
    <w:p w14:paraId="224D6F58" w14:textId="7EE78CC1" w:rsidR="001E5EC9" w:rsidRPr="00726204" w:rsidRDefault="001E5EC9" w:rsidP="001E5EC9">
      <w:pPr>
        <w:pStyle w:val="Heading4"/>
        <w:rPr>
          <w:rFonts w:asciiTheme="majorHAnsi" w:hAnsiTheme="majorHAnsi" w:cstheme="majorHAnsi"/>
        </w:rPr>
      </w:pPr>
      <w:r>
        <w:rPr>
          <w:rFonts w:asciiTheme="majorHAnsi" w:hAnsiTheme="majorHAnsi" w:cstheme="majorHAnsi"/>
        </w:rPr>
        <w:t>4</w:t>
      </w:r>
      <w:r>
        <w:rPr>
          <w:rFonts w:asciiTheme="majorHAnsi" w:hAnsiTheme="majorHAnsi" w:cstheme="majorHAnsi"/>
        </w:rPr>
        <w:t xml:space="preserve">]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0FB53A45" w14:textId="77777777" w:rsidR="001E5EC9" w:rsidRPr="00726204" w:rsidRDefault="001E5EC9" w:rsidP="001E5EC9">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9"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36891E7E" w14:textId="77777777" w:rsidR="001E5EC9" w:rsidRPr="00726204" w:rsidRDefault="001E5EC9" w:rsidP="001E5EC9">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45638ECE" w14:textId="77777777" w:rsidR="001E5EC9" w:rsidRPr="00726204" w:rsidRDefault="001E5EC9" w:rsidP="001E5EC9">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176A562C" w14:textId="77777777" w:rsidR="001E5EC9" w:rsidRPr="00726204" w:rsidRDefault="001E5EC9" w:rsidP="001E5EC9">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w:t>
      </w:r>
      <w:r w:rsidRPr="00726204">
        <w:rPr>
          <w:rFonts w:asciiTheme="majorHAnsi" w:hAnsiTheme="majorHAnsi" w:cstheme="majorHAnsi"/>
        </w:rPr>
        <w:lastRenderedPageBreak/>
        <w:t xml:space="preserve">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5788796" w14:textId="77777777" w:rsidR="001E5EC9" w:rsidRPr="00726204" w:rsidRDefault="001E5EC9" w:rsidP="001E5EC9">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5BF668C5" w14:textId="77777777" w:rsidR="001E5EC9" w:rsidRPr="00726204" w:rsidRDefault="001E5EC9" w:rsidP="001E5EC9">
      <w:pPr>
        <w:rPr>
          <w:rFonts w:asciiTheme="majorHAnsi" w:hAnsiTheme="majorHAnsi" w:cstheme="majorHAnsi"/>
        </w:rPr>
      </w:pPr>
      <w:r w:rsidRPr="00726204">
        <w:rPr>
          <w:rFonts w:asciiTheme="majorHAnsi" w:hAnsiTheme="majorHAnsi" w:cstheme="majorHAnsi"/>
        </w:rPr>
        <w:t>AVOIDING THE UNCOMFORTABLE</w:t>
      </w:r>
    </w:p>
    <w:p w14:paraId="171E4142" w14:textId="77777777" w:rsidR="001E5EC9" w:rsidRPr="00726204" w:rsidRDefault="001E5EC9" w:rsidP="001E5EC9">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EBA45D5" w14:textId="77777777" w:rsidR="001E5EC9" w:rsidRPr="00726204" w:rsidRDefault="001E5EC9" w:rsidP="001E5EC9">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4B15F9CF" w14:textId="77777777" w:rsidR="001E5EC9" w:rsidRPr="00726204" w:rsidRDefault="001E5EC9" w:rsidP="001E5EC9">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51D56BD" w14:textId="77777777" w:rsidR="001E5EC9" w:rsidRPr="00726204" w:rsidRDefault="001E5EC9" w:rsidP="001E5EC9">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1A4FF6E7" w14:textId="2F3A079E" w:rsidR="001E5EC9" w:rsidRDefault="001E5EC9" w:rsidP="001E5EC9">
      <w:pPr>
        <w:rPr>
          <w:rFonts w:asciiTheme="majorHAnsi" w:hAnsiTheme="majorHAnsi" w:cstheme="majorHAnsi"/>
        </w:rPr>
      </w:pPr>
      <w:r w:rsidRPr="00726204">
        <w:rPr>
          <w:rFonts w:asciiTheme="majorHAnsi" w:hAnsiTheme="majorHAnsi" w:cstheme="majorHAnsi"/>
        </w:rPr>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0430A25" w14:textId="06E90DCE" w:rsidR="00251323" w:rsidRDefault="00251323" w:rsidP="001E5EC9">
      <w:pPr>
        <w:rPr>
          <w:rFonts w:asciiTheme="majorHAnsi" w:hAnsiTheme="majorHAnsi" w:cstheme="majorHAnsi"/>
        </w:rPr>
      </w:pPr>
    </w:p>
    <w:p w14:paraId="35C33B94" w14:textId="74B0D32A" w:rsidR="00251323" w:rsidRDefault="00251323" w:rsidP="001E5EC9">
      <w:pPr>
        <w:rPr>
          <w:rStyle w:val="Style13ptBold"/>
        </w:rPr>
      </w:pPr>
      <w:r>
        <w:rPr>
          <w:rStyle w:val="Style13ptBold"/>
        </w:rPr>
        <w:t xml:space="preserve">LBL – </w:t>
      </w:r>
    </w:p>
    <w:p w14:paraId="54C12727" w14:textId="6A48FF6E" w:rsidR="00251323" w:rsidRDefault="00251323" w:rsidP="001E5EC9">
      <w:pPr>
        <w:rPr>
          <w:rStyle w:val="Style13ptBold"/>
        </w:rPr>
      </w:pPr>
      <w:r>
        <w:rPr>
          <w:rStyle w:val="Style13ptBold"/>
        </w:rPr>
        <w:t xml:space="preserve">The </w:t>
      </w:r>
      <w:proofErr w:type="spellStart"/>
      <w:r>
        <w:rPr>
          <w:rStyle w:val="Style13ptBold"/>
        </w:rPr>
        <w:t>ansell</w:t>
      </w:r>
      <w:proofErr w:type="spellEnd"/>
      <w:r>
        <w:rPr>
          <w:rStyle w:val="Style13ptBold"/>
        </w:rPr>
        <w:t xml:space="preserve"> </w:t>
      </w:r>
      <w:proofErr w:type="spellStart"/>
      <w:r>
        <w:rPr>
          <w:rStyle w:val="Style13ptBold"/>
        </w:rPr>
        <w:t>ev</w:t>
      </w:r>
      <w:proofErr w:type="spellEnd"/>
      <w:r>
        <w:rPr>
          <w:rStyle w:val="Style13ptBold"/>
        </w:rPr>
        <w:t xml:space="preserve"> just doesn’t have a warrant for comparative weighing – </w:t>
      </w:r>
      <w:proofErr w:type="gramStart"/>
      <w:r>
        <w:rPr>
          <w:rStyle w:val="Style13ptBold"/>
        </w:rPr>
        <w:t>it</w:t>
      </w:r>
      <w:proofErr w:type="gramEnd"/>
      <w:r>
        <w:rPr>
          <w:rStyle w:val="Style13ptBold"/>
        </w:rPr>
        <w:t xml:space="preserve"> j says s/v is bad – sure but extinction o/w</w:t>
      </w:r>
    </w:p>
    <w:p w14:paraId="0D7C1CD8" w14:textId="2BEC6048" w:rsidR="00251323" w:rsidRDefault="00251323" w:rsidP="001E5EC9">
      <w:pPr>
        <w:rPr>
          <w:rStyle w:val="Style13ptBold"/>
        </w:rPr>
      </w:pPr>
      <w:r>
        <w:rPr>
          <w:rStyle w:val="Style13ptBold"/>
        </w:rPr>
        <w:t xml:space="preserve">The </w:t>
      </w:r>
      <w:proofErr w:type="spellStart"/>
      <w:r>
        <w:rPr>
          <w:rStyle w:val="Style13ptBold"/>
        </w:rPr>
        <w:t>ahmann</w:t>
      </w:r>
      <w:proofErr w:type="spellEnd"/>
      <w:r>
        <w:rPr>
          <w:rStyle w:val="Style13ptBold"/>
        </w:rPr>
        <w:t xml:space="preserve"> </w:t>
      </w:r>
      <w:proofErr w:type="spellStart"/>
      <w:r>
        <w:rPr>
          <w:rStyle w:val="Style13ptBold"/>
        </w:rPr>
        <w:t>ev</w:t>
      </w:r>
      <w:proofErr w:type="spellEnd"/>
      <w:r>
        <w:rPr>
          <w:rStyle w:val="Style13ptBold"/>
        </w:rPr>
        <w:t xml:space="preserve"> – a) extinction is a pre-req – threats to bodily security prevent our ability to act on their impacts b) no erasure warrant and it’s not erasure, but rather an impact magnifier</w:t>
      </w:r>
    </w:p>
    <w:p w14:paraId="263669FF" w14:textId="17958532" w:rsidR="00251323" w:rsidRPr="00251323" w:rsidRDefault="00251323" w:rsidP="001E5EC9">
      <w:pPr>
        <w:rPr>
          <w:rStyle w:val="Style13ptBold"/>
        </w:rPr>
      </w:pPr>
      <w:r>
        <w:rPr>
          <w:rStyle w:val="Style13ptBold"/>
        </w:rPr>
        <w:t xml:space="preserve">Winter &amp; Leighton is j a hippie we should all love </w:t>
      </w:r>
      <w:proofErr w:type="spellStart"/>
      <w:r>
        <w:rPr>
          <w:rStyle w:val="Style13ptBold"/>
        </w:rPr>
        <w:t>eachother</w:t>
      </w:r>
      <w:proofErr w:type="spellEnd"/>
      <w:r>
        <w:rPr>
          <w:rStyle w:val="Style13ptBold"/>
        </w:rPr>
        <w:t xml:space="preserve"> argument which is so reductionist and isn’t prescriptive – at best says we should recognize violence but doesn’t explain how to act after</w:t>
      </w:r>
    </w:p>
    <w:p w14:paraId="2C3402FD" w14:textId="77777777" w:rsidR="001E5EC9" w:rsidRDefault="001E5EC9" w:rsidP="001E5EC9">
      <w:pPr>
        <w:pStyle w:val="Heading3"/>
      </w:pPr>
      <w:r>
        <w:lastRenderedPageBreak/>
        <w:t>UV</w:t>
      </w:r>
    </w:p>
    <w:p w14:paraId="3998E275" w14:textId="33DA38C3" w:rsidR="001E5EC9" w:rsidRDefault="00FE1101" w:rsidP="001E5EC9">
      <w:pPr>
        <w:rPr>
          <w:rStyle w:val="Style13ptBold"/>
        </w:rPr>
      </w:pPr>
      <w:r>
        <w:rPr>
          <w:rStyle w:val="Style13ptBold"/>
        </w:rPr>
        <w:t xml:space="preserve">DTA &amp; reasonability on 1ar theory </w:t>
      </w:r>
      <w:r w:rsidR="000C5D5A">
        <w:rPr>
          <w:rStyle w:val="Style13ptBold"/>
        </w:rPr>
        <w:t>–</w:t>
      </w:r>
      <w:r>
        <w:rPr>
          <w:rStyle w:val="Style13ptBold"/>
        </w:rPr>
        <w:t xml:space="preserve"> </w:t>
      </w:r>
      <w:r w:rsidR="000C5D5A">
        <w:rPr>
          <w:rStyle w:val="Style13ptBold"/>
        </w:rPr>
        <w:t xml:space="preserve">no infinite abuse </w:t>
      </w:r>
      <w:proofErr w:type="spellStart"/>
      <w:r w:rsidR="000C5D5A">
        <w:rPr>
          <w:rStyle w:val="Style13ptBold"/>
        </w:rPr>
        <w:t>bc</w:t>
      </w:r>
      <w:proofErr w:type="spellEnd"/>
      <w:r w:rsidR="000C5D5A">
        <w:rPr>
          <w:rStyle w:val="Style13ptBold"/>
        </w:rPr>
        <w:t xml:space="preserve"> 7 min NC &amp; getting more efficient solves skew. </w:t>
      </w:r>
      <w:proofErr w:type="spellStart"/>
      <w:r w:rsidR="004D1593">
        <w:rPr>
          <w:rStyle w:val="Style13ptBold"/>
        </w:rPr>
        <w:t>Indepenently</w:t>
      </w:r>
      <w:proofErr w:type="spellEnd"/>
      <w:r w:rsidR="004D1593">
        <w:rPr>
          <w:rStyle w:val="Style13ptBold"/>
        </w:rPr>
        <w:t xml:space="preserve">, no 3nr means </w:t>
      </w:r>
      <w:proofErr w:type="spellStart"/>
      <w:r w:rsidR="004D1593">
        <w:rPr>
          <w:rStyle w:val="Style13ptBold"/>
        </w:rPr>
        <w:t>dta</w:t>
      </w:r>
      <w:proofErr w:type="spellEnd"/>
      <w:r w:rsidR="004D1593">
        <w:rPr>
          <w:rStyle w:val="Style13ptBold"/>
        </w:rPr>
        <w:t xml:space="preserve"> &amp; reasonability key to </w:t>
      </w:r>
      <w:proofErr w:type="spellStart"/>
      <w:r w:rsidR="004D1593">
        <w:rPr>
          <w:rStyle w:val="Style13ptBold"/>
        </w:rPr>
        <w:t>chek</w:t>
      </w:r>
      <w:proofErr w:type="spellEnd"/>
      <w:r w:rsidR="004D1593">
        <w:rPr>
          <w:rStyle w:val="Style13ptBold"/>
        </w:rPr>
        <w:t xml:space="preserve"> 1ar underdeveloped shells. </w:t>
      </w:r>
    </w:p>
    <w:p w14:paraId="55C04D62" w14:textId="19786F19" w:rsidR="004D1593" w:rsidRDefault="00216A6D" w:rsidP="001E5EC9">
      <w:pPr>
        <w:rPr>
          <w:rStyle w:val="Style13ptBold"/>
        </w:rPr>
      </w:pPr>
      <w:r>
        <w:rPr>
          <w:rStyle w:val="Style13ptBold"/>
        </w:rPr>
        <w:t xml:space="preserve">Group 1AC 1&amp; 2 – they are just rants by random writers that don’t have REAL warrants – it just asserts an analysis of </w:t>
      </w:r>
      <w:r w:rsidR="00BD3F76">
        <w:rPr>
          <w:rStyle w:val="Style13ptBold"/>
        </w:rPr>
        <w:t>motivation but</w:t>
      </w:r>
      <w:r>
        <w:rPr>
          <w:rStyle w:val="Style13ptBold"/>
        </w:rPr>
        <w:t xml:space="preserve"> ignores the tangible things that they’re doing – ask yourself why we should care that someone gets off from looking like a rescuer when they’re massively innovating the space sector – their innovation denialism just straight up ignores </w:t>
      </w:r>
      <w:r w:rsidR="00BD3F76">
        <w:rPr>
          <w:rStyle w:val="Style13ptBold"/>
        </w:rPr>
        <w:t xml:space="preserve">empirics. </w:t>
      </w:r>
    </w:p>
    <w:p w14:paraId="03348B11" w14:textId="000B4450" w:rsidR="00BD3F76" w:rsidRDefault="00BD3F76" w:rsidP="001E5EC9">
      <w:pPr>
        <w:rPr>
          <w:rStyle w:val="Style13ptBold"/>
        </w:rPr>
      </w:pPr>
      <w:r>
        <w:rPr>
          <w:rStyle w:val="Style13ptBold"/>
        </w:rPr>
        <w:t xml:space="preserve">1AC 3 – it just says space col bad </w:t>
      </w:r>
      <w:r w:rsidR="00F97946">
        <w:rPr>
          <w:rStyle w:val="Style13ptBold"/>
        </w:rPr>
        <w:t>and presumes no future legislation which solves their only terminal impact -- which</w:t>
      </w:r>
      <w:r>
        <w:rPr>
          <w:rStyle w:val="Style13ptBold"/>
        </w:rPr>
        <w:t xml:space="preserve"> I’ll impact turn – </w:t>
      </w:r>
    </w:p>
    <w:p w14:paraId="7DC9783F" w14:textId="77777777" w:rsidR="00426D9C" w:rsidRDefault="00426D9C" w:rsidP="00426D9C">
      <w:pPr>
        <w:pStyle w:val="Heading4"/>
      </w:pPr>
      <w:r>
        <w:t xml:space="preserve">Space colonization is good and possible – new developing tech and adaptation solves civil war, extinction, civilization collapse, and exploration defense doesn’t apply. </w:t>
      </w:r>
    </w:p>
    <w:p w14:paraId="3517074B" w14:textId="77777777" w:rsidR="00426D9C" w:rsidRPr="00E121C9" w:rsidRDefault="00426D9C" w:rsidP="00426D9C">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4F7F8C35" w14:textId="77777777" w:rsidR="00426D9C" w:rsidRDefault="00426D9C" w:rsidP="00426D9C">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w:t>
      </w:r>
      <w:r w:rsidRPr="000E00F4">
        <w:rPr>
          <w:rStyle w:val="Emphasis"/>
        </w:rPr>
        <w:lastRenderedPageBreak/>
        <w:t xml:space="preserve">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3D48F845" w14:textId="77777777" w:rsidR="00386034" w:rsidRDefault="00386034" w:rsidP="00386034">
      <w:pPr>
        <w:pStyle w:val="Heading4"/>
      </w:pPr>
      <w:r>
        <w:t>Colony violence is wrong – settlement solves it AND nuclear war – Overview Effect proves.</w:t>
      </w:r>
    </w:p>
    <w:p w14:paraId="33694487" w14:textId="77777777" w:rsidR="00386034" w:rsidRPr="003A46DE" w:rsidRDefault="00386034" w:rsidP="00386034">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 xml:space="preserve">He has designed three orbital space settlements (Lewis One, Kalpana One, and Kalpana Two) </w:t>
      </w:r>
      <w:r w:rsidRPr="0016654F">
        <w:lastRenderedPageBreak/>
        <w:t>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6876AC7B" w14:textId="77777777" w:rsidR="00386034" w:rsidRPr="00A72E4F" w:rsidRDefault="00386034" w:rsidP="00386034">
      <w:pPr>
        <w:rPr>
          <w:rStyle w:val="Emphasis"/>
        </w:rPr>
      </w:pPr>
      <w:r w:rsidRPr="0089709B">
        <w:rPr>
          <w:rStyle w:val="Emphasis"/>
          <w:highlight w:val="green"/>
        </w:rPr>
        <w:t>War</w:t>
      </w:r>
      <w:r w:rsidRPr="00A72E4F">
        <w:rPr>
          <w:rStyle w:val="Emphasis"/>
        </w:rPr>
        <w:t xml:space="preserve"> (Geopolitical Malefic)</w:t>
      </w:r>
    </w:p>
    <w:p w14:paraId="2BC3E8CA" w14:textId="77777777" w:rsidR="00386034" w:rsidRDefault="00386034" w:rsidP="00386034">
      <w:r w:rsidRPr="00A72E4F">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15C65BC3" w14:textId="77777777" w:rsidR="00386034" w:rsidRDefault="00386034" w:rsidP="00386034"/>
    <w:p w14:paraId="75BAFB2A" w14:textId="77777777" w:rsidR="00386034" w:rsidRDefault="00386034" w:rsidP="00386034">
      <w:proofErr w:type="gramStart"/>
      <w:r w:rsidRPr="0089709B">
        <w:rPr>
          <w:rStyle w:val="Emphasis"/>
          <w:highlight w:val="green"/>
        </w:rPr>
        <w:t>Counter-argument</w:t>
      </w:r>
      <w:proofErr w:type="gramEnd"/>
      <w:r w:rsidRPr="00A72E4F">
        <w:rPr>
          <w:rStyle w:val="Emphasis"/>
        </w:rPr>
        <w:t xml:space="preserve">: With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w:t>
      </w:r>
      <w:proofErr w:type="gramStart"/>
      <w:r>
        <w:t>more or less dangerous</w:t>
      </w:r>
      <w:proofErr w:type="gramEnd"/>
      <w:r>
        <w:t xml:space="preserve"> than allowing it to proceed; it’s impossible to say.</w:t>
      </w:r>
    </w:p>
    <w:p w14:paraId="2142645C" w14:textId="77777777" w:rsidR="00386034" w:rsidRDefault="00386034" w:rsidP="00386034"/>
    <w:p w14:paraId="0B10D8B2" w14:textId="77777777" w:rsidR="00386034" w:rsidRDefault="00386034" w:rsidP="00386034">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2055CBC7" w14:textId="77777777" w:rsidR="00386034" w:rsidRPr="001C017D" w:rsidRDefault="00386034" w:rsidP="00386034">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w:t>
      </w:r>
      <w:proofErr w:type="gramStart"/>
      <w:r w:rsidRPr="001C017D">
        <w:rPr>
          <w:rStyle w:val="Emphasis"/>
        </w:rPr>
        <w:t>Thus</w:t>
      </w:r>
      <w:proofErr w:type="gramEnd"/>
      <w:r w:rsidRPr="001C017D">
        <w:rPr>
          <w:rStyle w:val="Emphasis"/>
        </w:rPr>
        <w:t xml:space="preserve"> the chance of a humanity-ending nuclear war is much lower with a sufficiently advanced space settlement society.</w:t>
      </w:r>
    </w:p>
    <w:p w14:paraId="16776417" w14:textId="77777777" w:rsidR="00386034" w:rsidRDefault="00386034" w:rsidP="00386034">
      <w:pPr>
        <w:pStyle w:val="Heading4"/>
      </w:pPr>
      <w:r>
        <w:lastRenderedPageBreak/>
        <w:t xml:space="preserve">New totalitarian state is empirically </w:t>
      </w:r>
      <w:proofErr w:type="gramStart"/>
      <w:r>
        <w:t>wrong</w:t>
      </w:r>
      <w:proofErr w:type="gramEnd"/>
      <w:r>
        <w:t xml:space="preserve"> and settlement solves the internal link. </w:t>
      </w:r>
    </w:p>
    <w:p w14:paraId="7D47952D" w14:textId="77777777" w:rsidR="00386034" w:rsidRPr="0016654F" w:rsidRDefault="00386034" w:rsidP="00386034">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3E32E2D9" w14:textId="77777777" w:rsidR="00386034" w:rsidRPr="003A46DE" w:rsidRDefault="00386034" w:rsidP="00386034"/>
    <w:p w14:paraId="41357048" w14:textId="77777777" w:rsidR="00386034" w:rsidRPr="001F4905" w:rsidRDefault="00386034" w:rsidP="00386034"/>
    <w:p w14:paraId="3A213EA4" w14:textId="77777777" w:rsidR="00386034" w:rsidRPr="00FC5455" w:rsidRDefault="00386034" w:rsidP="00386034">
      <w:pPr>
        <w:rPr>
          <w:rStyle w:val="Emphasis"/>
        </w:rPr>
      </w:pPr>
      <w:r w:rsidRPr="009E5395">
        <w:rPr>
          <w:rStyle w:val="Emphasis"/>
          <w:highlight w:val="green"/>
        </w:rPr>
        <w:t>Totalitarian</w:t>
      </w:r>
      <w:r w:rsidRPr="00FC5455">
        <w:rPr>
          <w:rStyle w:val="Emphasis"/>
        </w:rPr>
        <w:t xml:space="preserve"> world </w:t>
      </w:r>
      <w:r w:rsidRPr="009E5395">
        <w:rPr>
          <w:rStyle w:val="Emphasis"/>
          <w:highlight w:val="green"/>
        </w:rPr>
        <w:t>government</w:t>
      </w:r>
      <w:r w:rsidRPr="00FC5455">
        <w:rPr>
          <w:rStyle w:val="Emphasis"/>
        </w:rPr>
        <w:t xml:space="preserve"> (Hierarchy Enablement)</w:t>
      </w:r>
    </w:p>
    <w:p w14:paraId="286CF42B" w14:textId="77777777" w:rsidR="00386034" w:rsidRPr="00FC5455" w:rsidRDefault="00386034" w:rsidP="00386034">
      <w:pPr>
        <w:rPr>
          <w:rStyle w:val="StyleUnderline"/>
        </w:rPr>
      </w:pPr>
      <w:r w:rsidRPr="00FC5455">
        <w:rPr>
          <w:rStyle w:val="StyleUnderline"/>
        </w:rPr>
        <w:t xml:space="preserve">Argument: According to </w:t>
      </w:r>
      <w:proofErr w:type="spellStart"/>
      <w:r w:rsidRPr="00FC5455">
        <w:rPr>
          <w:rStyle w:val="StyleUnderline"/>
        </w:rPr>
        <w:t>Deudney</w:t>
      </w:r>
      <w:proofErr w:type="spellEnd"/>
      <w:r w:rsidRPr="00FC5455">
        <w:rPr>
          <w:rStyle w:val="StyleUnderline"/>
        </w:rPr>
        <w:t>, “The further large-scale expansion of human activity into solar space is likely to facilitate the emergence of a highly hierarchical world government on… Earth that could then be prone to become totalitarian” due to military pressure on Earth.</w:t>
      </w:r>
    </w:p>
    <w:p w14:paraId="76DFE03F" w14:textId="77777777" w:rsidR="00386034" w:rsidRDefault="00386034" w:rsidP="00386034"/>
    <w:p w14:paraId="05AACDCC" w14:textId="77777777" w:rsidR="00386034" w:rsidRPr="00FC5455" w:rsidRDefault="00386034" w:rsidP="00386034">
      <w:pPr>
        <w:rPr>
          <w:rStyle w:val="Emphasis"/>
        </w:rPr>
      </w:pPr>
      <w:proofErr w:type="gramStart"/>
      <w:r w:rsidRPr="009E5395">
        <w:rPr>
          <w:rStyle w:val="Emphasis"/>
          <w:highlight w:val="green"/>
        </w:rPr>
        <w:t>Counter-argument</w:t>
      </w:r>
      <w:proofErr w:type="gramEnd"/>
      <w:r w:rsidRPr="00FC5455">
        <w:rPr>
          <w:rStyle w:val="Emphasis"/>
        </w:rPr>
        <w:t xml:space="preserve">: The </w:t>
      </w:r>
      <w:r w:rsidRPr="009E5395">
        <w:rPr>
          <w:rStyle w:val="Emphasis"/>
          <w:highlight w:val="green"/>
        </w:rPr>
        <w:t>hypothesized facilitation</w:t>
      </w:r>
      <w:r w:rsidRPr="00FC5455">
        <w:rPr>
          <w:rStyle w:val="Emphasis"/>
        </w:rPr>
        <w:t xml:space="preserve"> </w:t>
      </w:r>
      <w:r w:rsidRPr="009E5395">
        <w:rPr>
          <w:rStyle w:val="Emphasis"/>
          <w:highlight w:val="green"/>
        </w:rPr>
        <w:t>of</w:t>
      </w:r>
      <w:r w:rsidRPr="00FC5455">
        <w:rPr>
          <w:rStyle w:val="Emphasis"/>
        </w:rPr>
        <w:t xml:space="preserve"> highly </w:t>
      </w:r>
      <w:r w:rsidRPr="009E5395">
        <w:rPr>
          <w:rStyle w:val="Emphasis"/>
          <w:highlight w:val="green"/>
        </w:rPr>
        <w:t>hierarchical world</w:t>
      </w:r>
      <w:r w:rsidRPr="00FC5455">
        <w:rPr>
          <w:rStyle w:val="Emphasis"/>
        </w:rPr>
        <w:t xml:space="preserve"> government is </w:t>
      </w:r>
      <w:r w:rsidRPr="009E5395">
        <w:rPr>
          <w:rStyle w:val="Emphasis"/>
          <w:highlight w:val="green"/>
        </w:rPr>
        <w:t>due to</w:t>
      </w:r>
      <w:r w:rsidRPr="00FC5455">
        <w:rPr>
          <w:rStyle w:val="Emphasis"/>
        </w:rPr>
        <w:t xml:space="preserve"> the hypothesized </w:t>
      </w:r>
      <w:r w:rsidRPr="009E5395">
        <w:rPr>
          <w:rStyle w:val="Emphasis"/>
          <w:highlight w:val="green"/>
        </w:rPr>
        <w:t>threat of</w:t>
      </w:r>
      <w:r w:rsidRPr="00FC5455">
        <w:rPr>
          <w:rStyle w:val="Emphasis"/>
        </w:rPr>
        <w:t xml:space="preserve"> attack specifically:</w:t>
      </w:r>
    </w:p>
    <w:p w14:paraId="04A5B6CC" w14:textId="77777777" w:rsidR="00386034" w:rsidRDefault="00386034" w:rsidP="00386034"/>
    <w:p w14:paraId="64625F9D" w14:textId="77777777" w:rsidR="00386034" w:rsidRDefault="00386034" w:rsidP="00386034">
      <w:r w:rsidRPr="00FC5455">
        <w:rPr>
          <w:rStyle w:val="Emphasis"/>
        </w:rPr>
        <w:t xml:space="preserve">Bombardment by </w:t>
      </w:r>
      <w:r w:rsidRPr="009E5395">
        <w:rPr>
          <w:rStyle w:val="Emphasis"/>
          <w:highlight w:val="green"/>
        </w:rPr>
        <w:t>asteroids</w:t>
      </w:r>
      <w:r w:rsidRPr="00FC5455">
        <w:rPr>
          <w:rStyle w:val="Emphasis"/>
        </w:rPr>
        <w:t>. But as we have seen, asteroids make inferior weapons</w:t>
      </w:r>
      <w:r>
        <w:t>.</w:t>
      </w:r>
    </w:p>
    <w:p w14:paraId="2CFAEA05" w14:textId="77777777" w:rsidR="00386034" w:rsidRDefault="00386034" w:rsidP="00386034">
      <w:r w:rsidRPr="00FC5455">
        <w:rPr>
          <w:rStyle w:val="Emphasis"/>
        </w:rPr>
        <w:t xml:space="preserve">Attack from low Earth orbit. In this scenario one entity controls Earth and </w:t>
      </w:r>
      <w:proofErr w:type="gramStart"/>
      <w:r w:rsidRPr="00FC5455">
        <w:rPr>
          <w:rStyle w:val="Emphasis"/>
        </w:rPr>
        <w:t>another</w:t>
      </w:r>
      <w:proofErr w:type="gramEnd"/>
      <w:r w:rsidRPr="00FC5455">
        <w:rPr>
          <w:rStyle w:val="Emphasis"/>
        </w:rPr>
        <w:t xml:space="preserve"> controls the orbital space near Earth, which can then be used to launch attacks. However, if a single entity controls both, this threat becomes moot</w:t>
      </w:r>
      <w:r>
        <w:t>.</w:t>
      </w:r>
    </w:p>
    <w:p w14:paraId="30F08F72" w14:textId="77777777" w:rsidR="00386034" w:rsidRDefault="00386034" w:rsidP="00386034">
      <w:proofErr w:type="gramStart"/>
      <w:r>
        <w:t>With regard to</w:t>
      </w:r>
      <w:proofErr w:type="gramEnd"/>
      <w:r>
        <w:t xml:space="preserve"> turning totalitarian, </w:t>
      </w:r>
      <w:r w:rsidRPr="00FC5455">
        <w:rPr>
          <w:rStyle w:val="Emphasis"/>
        </w:rPr>
        <w:t xml:space="preserve">it should be noted that </w:t>
      </w:r>
      <w:r w:rsidRPr="009E5395">
        <w:rPr>
          <w:rStyle w:val="Emphasis"/>
          <w:highlight w:val="green"/>
        </w:rPr>
        <w:t>none of the classic</w:t>
      </w:r>
      <w:r w:rsidRPr="00FC5455">
        <w:rPr>
          <w:rStyle w:val="Emphasis"/>
        </w:rPr>
        <w:t xml:space="preserve"> </w:t>
      </w:r>
      <w:r w:rsidRPr="009E5395">
        <w:rPr>
          <w:rStyle w:val="Emphasis"/>
          <w:highlight w:val="green"/>
        </w:rPr>
        <w:t>totalitarian states</w:t>
      </w:r>
      <w:r w:rsidRPr="00FC5455">
        <w:rPr>
          <w:rStyle w:val="Emphasis"/>
        </w:rPr>
        <w:t xml:space="preserve"> (Soviet Union, Germany, Italy, North Korea, and China) </w:t>
      </w:r>
      <w:r w:rsidRPr="009E5395">
        <w:rPr>
          <w:rStyle w:val="Emphasis"/>
          <w:highlight w:val="green"/>
        </w:rPr>
        <w:t>were</w:t>
      </w:r>
      <w:r w:rsidRPr="00FC5455">
        <w:rPr>
          <w:rStyle w:val="Emphasis"/>
        </w:rPr>
        <w:t xml:space="preserve"> </w:t>
      </w:r>
      <w:r w:rsidRPr="009E5395">
        <w:rPr>
          <w:rStyle w:val="Emphasis"/>
          <w:highlight w:val="green"/>
        </w:rPr>
        <w:t>subject</w:t>
      </w:r>
      <w:r w:rsidRPr="00FC5455">
        <w:rPr>
          <w:rStyle w:val="Emphasis"/>
        </w:rPr>
        <w:t xml:space="preserve"> </w:t>
      </w:r>
      <w:r w:rsidRPr="009E5395">
        <w:rPr>
          <w:rStyle w:val="Emphasis"/>
          <w:highlight w:val="green"/>
        </w:rPr>
        <w:t>to</w:t>
      </w:r>
      <w:r w:rsidRPr="00FC5455">
        <w:rPr>
          <w:rStyle w:val="Emphasis"/>
        </w:rPr>
        <w:t xml:space="preserve"> significantly </w:t>
      </w:r>
      <w:r w:rsidRPr="009E5395">
        <w:rPr>
          <w:rStyle w:val="Emphasis"/>
          <w:highlight w:val="green"/>
        </w:rPr>
        <w:t>more threat than other</w:t>
      </w:r>
      <w:r w:rsidRPr="00FC5455">
        <w:rPr>
          <w:rStyle w:val="Emphasis"/>
        </w:rPr>
        <w:t xml:space="preserve"> countries which did not turn totalitarian (e.g., the United Kingdom, France, Switzerland, etc.), suggesting that </w:t>
      </w:r>
      <w:r w:rsidRPr="009E5395">
        <w:rPr>
          <w:rStyle w:val="Emphasis"/>
          <w:highlight w:val="green"/>
        </w:rPr>
        <w:t>external pressure</w:t>
      </w:r>
      <w:r w:rsidRPr="00FC5455">
        <w:rPr>
          <w:rStyle w:val="Emphasis"/>
        </w:rPr>
        <w:t xml:space="preserve"> is </w:t>
      </w:r>
      <w:r w:rsidRPr="009E5395">
        <w:rPr>
          <w:rStyle w:val="Emphasis"/>
          <w:highlight w:val="green"/>
        </w:rPr>
        <w:t>not</w:t>
      </w:r>
      <w:r w:rsidRPr="00FC5455">
        <w:rPr>
          <w:rStyle w:val="Emphasis"/>
        </w:rPr>
        <w:t xml:space="preserve"> necessarily the </w:t>
      </w:r>
      <w:r w:rsidRPr="009E5395">
        <w:rPr>
          <w:rStyle w:val="Emphasis"/>
          <w:highlight w:val="green"/>
        </w:rPr>
        <w:t>driver towards totalitarianism</w:t>
      </w:r>
      <w:r>
        <w:t>. Indeed, South and North Korea shows that very similar countries in similar circumstance can be driven to either totalitarianism or democracy.</w:t>
      </w:r>
    </w:p>
    <w:p w14:paraId="17BBC2C9" w14:textId="77777777" w:rsidR="00386034" w:rsidRDefault="00386034" w:rsidP="00386034">
      <w:r>
        <w:t xml:space="preserve">Comparison with no space settlement: </w:t>
      </w:r>
      <w:r w:rsidRPr="009E5395">
        <w:rPr>
          <w:rStyle w:val="Emphasis"/>
          <w:highlight w:val="green"/>
        </w:rPr>
        <w:t>If</w:t>
      </w:r>
      <w:r w:rsidRPr="00FC5455">
        <w:rPr>
          <w:rStyle w:val="Emphasis"/>
        </w:rPr>
        <w:t xml:space="preserve"> there is </w:t>
      </w:r>
      <w:r w:rsidRPr="009E5395">
        <w:rPr>
          <w:rStyle w:val="Emphasis"/>
          <w:highlight w:val="green"/>
        </w:rPr>
        <w:t>no settlement</w:t>
      </w:r>
      <w:r w:rsidRPr="00FC5455">
        <w:rPr>
          <w:rStyle w:val="Emphasis"/>
        </w:rPr>
        <w:t xml:space="preserve"> then </w:t>
      </w:r>
      <w:r w:rsidRPr="009E5395">
        <w:rPr>
          <w:rStyle w:val="Emphasis"/>
          <w:highlight w:val="green"/>
        </w:rPr>
        <w:t>there cannot be a threat</w:t>
      </w:r>
      <w:r w:rsidRPr="00FC5455">
        <w:rPr>
          <w:rStyle w:val="Emphasis"/>
        </w:rPr>
        <w:t xml:space="preserve"> originating </w:t>
      </w:r>
      <w:r w:rsidRPr="009E5395">
        <w:rPr>
          <w:rStyle w:val="Emphasis"/>
          <w:highlight w:val="green"/>
        </w:rPr>
        <w:t xml:space="preserve">from </w:t>
      </w:r>
      <w:proofErr w:type="gramStart"/>
      <w:r w:rsidRPr="009E5395">
        <w:rPr>
          <w:rStyle w:val="Emphasis"/>
          <w:highlight w:val="green"/>
        </w:rPr>
        <w:t>settlements</w:t>
      </w:r>
      <w:proofErr w:type="gramEnd"/>
      <w:r w:rsidRPr="00FC5455">
        <w:rPr>
          <w:rStyle w:val="Emphasis"/>
        </w:rPr>
        <w:t xml:space="preserve"> so a comparison makes no sense</w:t>
      </w:r>
      <w:r>
        <w:t>.</w:t>
      </w:r>
    </w:p>
    <w:p w14:paraId="192C5F9B" w14:textId="77777777" w:rsidR="00386034" w:rsidRPr="008D359C" w:rsidRDefault="00386034" w:rsidP="00386034"/>
    <w:p w14:paraId="6502691F" w14:textId="77777777" w:rsidR="00BD3F76" w:rsidRPr="00FE1101" w:rsidRDefault="00BD3F76" w:rsidP="001E5EC9">
      <w:pPr>
        <w:rPr>
          <w:rStyle w:val="Style13ptBold"/>
        </w:rPr>
      </w:pPr>
    </w:p>
    <w:p w14:paraId="3934778C" w14:textId="77777777" w:rsidR="001E5EC9" w:rsidRDefault="001E5EC9" w:rsidP="001E5EC9">
      <w:pPr>
        <w:pStyle w:val="Heading3"/>
      </w:pPr>
      <w:r>
        <w:lastRenderedPageBreak/>
        <w:t>Solvency</w:t>
      </w:r>
    </w:p>
    <w:p w14:paraId="2CDB15EB" w14:textId="77777777" w:rsidR="001E5EC9" w:rsidRDefault="001E5EC9" w:rsidP="001E5EC9">
      <w:pPr>
        <w:pStyle w:val="Heading4"/>
      </w:pPr>
      <w:r>
        <w:t xml:space="preserve">Vote neg on presumption – space privatization may be an example of </w:t>
      </w:r>
      <w:proofErr w:type="spellStart"/>
      <w:r>
        <w:t>neolib</w:t>
      </w:r>
      <w:proofErr w:type="spellEnd"/>
      <w:r>
        <w:t>, but no chance that they solve it:</w:t>
      </w:r>
    </w:p>
    <w:p w14:paraId="6BE4ACF6" w14:textId="77777777" w:rsidR="001E5EC9" w:rsidRDefault="001E5EC9" w:rsidP="001E5EC9">
      <w:pPr>
        <w:pStyle w:val="Heading4"/>
        <w:numPr>
          <w:ilvl w:val="1"/>
          <w:numId w:val="12"/>
        </w:numPr>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3ECC5C58" w14:textId="77777777" w:rsidR="001E5EC9" w:rsidRDefault="001E5EC9" w:rsidP="001E5EC9">
      <w:pPr>
        <w:pStyle w:val="Heading4"/>
        <w:numPr>
          <w:ilvl w:val="1"/>
          <w:numId w:val="12"/>
        </w:numPr>
      </w:pPr>
      <w:r>
        <w:t xml:space="preserve">1NC Penny and Schultz are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14:paraId="40FF62ED" w14:textId="77777777" w:rsidR="001E5EC9" w:rsidRDefault="001E5EC9" w:rsidP="001E5EC9">
      <w:pPr>
        <w:pStyle w:val="Heading4"/>
        <w:numPr>
          <w:ilvl w:val="1"/>
          <w:numId w:val="12"/>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2F400A20" w14:textId="0F170C2A" w:rsidR="001E5EC9" w:rsidRDefault="00251323" w:rsidP="001E5EC9">
      <w:pPr>
        <w:rPr>
          <w:rStyle w:val="Style13ptBold"/>
        </w:rPr>
      </w:pPr>
      <w:r>
        <w:rPr>
          <w:rStyle w:val="Style13ptBold"/>
        </w:rPr>
        <w:t xml:space="preserve">That means only let them weigh the </w:t>
      </w:r>
      <w:proofErr w:type="gramStart"/>
      <w:r>
        <w:rPr>
          <w:rStyle w:val="Style13ptBold"/>
        </w:rPr>
        <w:t>sum total</w:t>
      </w:r>
      <w:proofErr w:type="gramEnd"/>
      <w:r>
        <w:rPr>
          <w:rStyle w:val="Style13ptBold"/>
        </w:rPr>
        <w:t xml:space="preserve"> of capitalism that they resolve – I’ll give you a hint – it’s </w:t>
      </w:r>
      <w:r w:rsidRPr="00251323">
        <w:rPr>
          <w:rStyle w:val="Style13ptBold"/>
          <w:i/>
          <w:iCs/>
          <w:u w:val="single"/>
        </w:rPr>
        <w:t>next to nothing</w:t>
      </w:r>
      <w:r>
        <w:rPr>
          <w:rStyle w:val="Style13ptBold"/>
        </w:rPr>
        <w:t xml:space="preserve">. </w:t>
      </w:r>
    </w:p>
    <w:p w14:paraId="023A5857" w14:textId="714AE436" w:rsidR="00FD4F60" w:rsidRDefault="00FD4F60" w:rsidP="001E5EC9">
      <w:pPr>
        <w:rPr>
          <w:rStyle w:val="Style13ptBold"/>
        </w:rPr>
      </w:pPr>
      <w:r>
        <w:rPr>
          <w:rStyle w:val="Style13ptBold"/>
        </w:rPr>
        <w:t xml:space="preserve">No methodological offense – it’s infinitely regressive and super subjective – only evaluating the direct </w:t>
      </w:r>
      <w:proofErr w:type="spellStart"/>
      <w:r>
        <w:rPr>
          <w:rStyle w:val="Style13ptBold"/>
        </w:rPr>
        <w:t>conseqeuncs</w:t>
      </w:r>
      <w:proofErr w:type="spellEnd"/>
      <w:r>
        <w:rPr>
          <w:rStyle w:val="Style13ptBold"/>
        </w:rPr>
        <w:t xml:space="preserve"> of the affirmative solves. </w:t>
      </w:r>
    </w:p>
    <w:p w14:paraId="6121EEBD" w14:textId="564441AA" w:rsidR="00BA2AF3" w:rsidRPr="00552F46" w:rsidRDefault="00552F46" w:rsidP="00552F46">
      <w:pPr>
        <w:pStyle w:val="Heading4"/>
      </w:pPr>
      <w:r w:rsidRPr="00552F46">
        <w:t>Death star is impossible</w:t>
      </w:r>
    </w:p>
    <w:p w14:paraId="1397EC8E" w14:textId="0D242588" w:rsidR="00552F46" w:rsidRPr="00552F46" w:rsidRDefault="00552F46" w:rsidP="00552F46">
      <w:pPr>
        <w:rPr>
          <w:rStyle w:val="Style13ptBold"/>
        </w:rPr>
      </w:pPr>
      <w:r>
        <w:rPr>
          <w:rStyle w:val="Style13ptBold"/>
        </w:rPr>
        <w:t xml:space="preserve">Howell ’16 </w:t>
      </w:r>
      <w:r w:rsidRPr="00552F46">
        <w:t>[</w:t>
      </w:r>
      <w:r w:rsidRPr="00552F46">
        <w:t>https://www.space.com/35020-could-we-build-a-real-death-star.html</w:t>
      </w:r>
      <w:r>
        <w:t>]//pranav</w:t>
      </w:r>
    </w:p>
    <w:p w14:paraId="720250AF" w14:textId="77777777" w:rsidR="00552F46" w:rsidRPr="00552F46" w:rsidRDefault="00552F46" w:rsidP="00552F46">
      <w:r w:rsidRPr="00552F46">
        <w:t xml:space="preserve">Does the </w:t>
      </w:r>
      <w:r w:rsidRPr="00552F46">
        <w:rPr>
          <w:rStyle w:val="Emphasis"/>
          <w:highlight w:val="cyan"/>
        </w:rPr>
        <w:t>Death Star</w:t>
      </w:r>
      <w:r w:rsidRPr="00552F46">
        <w:rPr>
          <w:rStyle w:val="Emphasis"/>
        </w:rPr>
        <w:t xml:space="preserve"> lie </w:t>
      </w:r>
      <w:r w:rsidRPr="00552F46">
        <w:rPr>
          <w:rStyle w:val="Emphasis"/>
          <w:highlight w:val="cyan"/>
        </w:rPr>
        <w:t>completely</w:t>
      </w:r>
      <w:r w:rsidRPr="00552F46">
        <w:rPr>
          <w:rStyle w:val="Emphasis"/>
        </w:rPr>
        <w:t xml:space="preserve"> in the realm of </w:t>
      </w:r>
      <w:r w:rsidRPr="00552F46">
        <w:rPr>
          <w:rStyle w:val="Emphasis"/>
          <w:highlight w:val="cyan"/>
        </w:rPr>
        <w:t>fiction</w:t>
      </w:r>
      <w:r w:rsidRPr="00552F46">
        <w:t xml:space="preserve">, or could such a thing ever be constructed in real life? In 2012, more than 25,000 people signed a petition asking the U.S. government to construct its own Death Star. The White House (as it is bound to do when petitions receive a certain number of signatures) considered the application and penned a discouraging but tongue-in-cheek response — among the concerns cited in the rejection letter were the cost of such a project, and the fact that a single, small spacecraft was apparently enough to destroy it (a significant flaw for such a massive project). </w:t>
      </w:r>
    </w:p>
    <w:p w14:paraId="5DDE44AE" w14:textId="77777777" w:rsidR="00552F46" w:rsidRPr="00552F46" w:rsidRDefault="00552F46" w:rsidP="00552F46"/>
    <w:p w14:paraId="32FDB1D6" w14:textId="499C246D" w:rsidR="00552F46" w:rsidRDefault="00552F46" w:rsidP="00552F46">
      <w:r w:rsidRPr="00552F46">
        <w:rPr>
          <w:rStyle w:val="Emphasis"/>
        </w:rPr>
        <w:t xml:space="preserve">But it turns out that the </w:t>
      </w:r>
      <w:r w:rsidRPr="00552F46">
        <w:rPr>
          <w:rStyle w:val="Emphasis"/>
          <w:highlight w:val="cyan"/>
        </w:rPr>
        <w:t>biggest obstacles</w:t>
      </w:r>
      <w:r w:rsidRPr="00552F46">
        <w:rPr>
          <w:rStyle w:val="Emphasis"/>
        </w:rPr>
        <w:t xml:space="preserve"> aren't just money or rebel spacecraft, but </w:t>
      </w:r>
      <w:r w:rsidRPr="00552F46">
        <w:rPr>
          <w:rStyle w:val="Emphasis"/>
          <w:highlight w:val="cyan"/>
        </w:rPr>
        <w:t>physics</w:t>
      </w:r>
      <w:r w:rsidRPr="00552F46">
        <w:t xml:space="preserve">. Here are some opinions from experts Space.com consulted on why it </w:t>
      </w:r>
      <w:r w:rsidRPr="00552F46">
        <w:lastRenderedPageBreak/>
        <w:t>would or would not be possible to build a real Death Star. [Rogue One: A Star Wars Story in Pictures]</w:t>
      </w:r>
    </w:p>
    <w:p w14:paraId="22415E8B" w14:textId="77777777" w:rsidR="00552F46" w:rsidRDefault="00552F46" w:rsidP="00552F46">
      <w:r w:rsidRPr="00552F46">
        <w:rPr>
          <w:rStyle w:val="Emphasis"/>
        </w:rPr>
        <w:t xml:space="preserve">If constructing the International Space Station was hard, the Death Star's complications dwarf that. Pyle says estimates indicate </w:t>
      </w:r>
      <w:r w:rsidRPr="00552F46">
        <w:rPr>
          <w:rStyle w:val="Emphasis"/>
          <w:highlight w:val="cyan"/>
        </w:rPr>
        <w:t>it would take 830,000 years</w:t>
      </w:r>
      <w:r w:rsidRPr="00552F46">
        <w:rPr>
          <w:rStyle w:val="Emphasis"/>
        </w:rPr>
        <w:t xml:space="preserve"> </w:t>
      </w:r>
      <w:r w:rsidRPr="00552F46">
        <w:rPr>
          <w:rStyle w:val="Emphasis"/>
          <w:highlight w:val="cyan"/>
        </w:rPr>
        <w:t>of</w:t>
      </w:r>
      <w:r w:rsidRPr="00552F46">
        <w:rPr>
          <w:rStyle w:val="Emphasis"/>
        </w:rPr>
        <w:t xml:space="preserve"> Earth's </w:t>
      </w:r>
      <w:r w:rsidRPr="00552F46">
        <w:rPr>
          <w:rStyle w:val="Emphasis"/>
          <w:highlight w:val="cyan"/>
        </w:rPr>
        <w:t>current steel output</w:t>
      </w:r>
      <w:r w:rsidRPr="00552F46">
        <w:rPr>
          <w:rStyle w:val="Emphasis"/>
        </w:rPr>
        <w:t xml:space="preserve"> to create enough metal for the hull of the superstructure alone</w:t>
      </w:r>
      <w:r>
        <w:t xml:space="preserve">. </w:t>
      </w:r>
    </w:p>
    <w:p w14:paraId="40D4C32D" w14:textId="77777777" w:rsidR="00552F46" w:rsidRDefault="00552F46" w:rsidP="00552F46"/>
    <w:p w14:paraId="3D507688" w14:textId="77777777" w:rsidR="00552F46" w:rsidRDefault="00552F46" w:rsidP="00552F46">
      <w:r w:rsidRPr="00552F46">
        <w:rPr>
          <w:rStyle w:val="Emphasis"/>
          <w:highlight w:val="cyan"/>
        </w:rPr>
        <w:t>Rocket launches to send all that metal</w:t>
      </w:r>
      <w:r w:rsidRPr="00552F46">
        <w:rPr>
          <w:rStyle w:val="Emphasis"/>
        </w:rPr>
        <w:t xml:space="preserve"> and other building materials to space </w:t>
      </w:r>
      <w:r w:rsidRPr="00552F46">
        <w:rPr>
          <w:rStyle w:val="Emphasis"/>
          <w:highlight w:val="cyan"/>
        </w:rPr>
        <w:t>would "pollute</w:t>
      </w:r>
      <w:r w:rsidRPr="00552F46">
        <w:rPr>
          <w:rStyle w:val="Emphasis"/>
        </w:rPr>
        <w:t xml:space="preserve"> the atmosphere to the point that anyone left who could use the Death Star would have to live on it — </w:t>
      </w:r>
      <w:r w:rsidRPr="00552F46">
        <w:rPr>
          <w:rStyle w:val="Emphasis"/>
          <w:highlight w:val="cyan"/>
        </w:rPr>
        <w:t>Earth</w:t>
      </w:r>
      <w:r w:rsidRPr="00552F46">
        <w:rPr>
          <w:rStyle w:val="Emphasis"/>
        </w:rPr>
        <w:t xml:space="preserve"> would be uninhabitable," Pyle said</w:t>
      </w:r>
      <w:r>
        <w:t xml:space="preserve">. </w:t>
      </w:r>
    </w:p>
    <w:p w14:paraId="52E0096F" w14:textId="77777777" w:rsidR="00552F46" w:rsidRDefault="00552F46" w:rsidP="00552F46"/>
    <w:p w14:paraId="77D6D2D8" w14:textId="77777777" w:rsidR="00552F46" w:rsidRPr="00552F46" w:rsidRDefault="00552F46" w:rsidP="00552F46">
      <w:pPr>
        <w:rPr>
          <w:rStyle w:val="Emphasis"/>
        </w:rPr>
      </w:pPr>
      <w:r w:rsidRPr="00552F46">
        <w:rPr>
          <w:rStyle w:val="Emphasis"/>
        </w:rPr>
        <w:t xml:space="preserve">The </w:t>
      </w:r>
      <w:r w:rsidRPr="00552F46">
        <w:rPr>
          <w:rStyle w:val="Emphasis"/>
          <w:highlight w:val="cyan"/>
        </w:rPr>
        <w:t>cost</w:t>
      </w:r>
      <w:r w:rsidRPr="00552F46">
        <w:rPr>
          <w:rStyle w:val="Emphasis"/>
        </w:rPr>
        <w:t xml:space="preserve"> is also difficult to bear: $</w:t>
      </w:r>
      <w:r w:rsidRPr="00552F46">
        <w:rPr>
          <w:rStyle w:val="Emphasis"/>
          <w:highlight w:val="cyan"/>
        </w:rPr>
        <w:t>850 quadrillion</w:t>
      </w:r>
      <w:r>
        <w:t xml:space="preserve">, according to the White House's response to the online petition, </w:t>
      </w:r>
      <w:r w:rsidRPr="00552F46">
        <w:rPr>
          <w:rStyle w:val="Emphasis"/>
        </w:rPr>
        <w:t>which is many times the U.S. national debt of about $20 trillion.</w:t>
      </w:r>
    </w:p>
    <w:p w14:paraId="07639B6A" w14:textId="77777777" w:rsidR="00552F46" w:rsidRDefault="00552F46" w:rsidP="00552F46"/>
    <w:p w14:paraId="134DD733" w14:textId="77777777" w:rsidR="00552F46" w:rsidRDefault="00552F46" w:rsidP="00552F46">
      <w:r>
        <w:t xml:space="preserve">"The best way to build a Death Star would likely be to mine asteroids and possibly the moon for metals, print the massive parts, and then transport them to the neighborhood of the Earth or whatever planet you want to destroy," he said. </w:t>
      </w:r>
    </w:p>
    <w:p w14:paraId="2C458104" w14:textId="77777777" w:rsidR="00552F46" w:rsidRDefault="00552F46" w:rsidP="00552F46"/>
    <w:p w14:paraId="7A0D77F7" w14:textId="017346DB" w:rsidR="00552F46" w:rsidRPr="00552F46" w:rsidRDefault="00552F46" w:rsidP="00552F46">
      <w:r>
        <w:t xml:space="preserve">But even then, there are problems, he added. </w:t>
      </w:r>
      <w:r w:rsidRPr="00552F46">
        <w:rPr>
          <w:rStyle w:val="Emphasis"/>
        </w:rPr>
        <w:t xml:space="preserve">The </w:t>
      </w:r>
      <w:r w:rsidRPr="00552F46">
        <w:rPr>
          <w:rStyle w:val="Emphasis"/>
          <w:highlight w:val="cyan"/>
        </w:rPr>
        <w:t>Death Star</w:t>
      </w:r>
      <w:r w:rsidRPr="00552F46">
        <w:rPr>
          <w:rStyle w:val="Emphasis"/>
        </w:rPr>
        <w:t xml:space="preserve"> is at most </w:t>
      </w:r>
      <w:r w:rsidRPr="00552F46">
        <w:rPr>
          <w:rStyle w:val="Emphasis"/>
          <w:highlight w:val="cyan"/>
        </w:rPr>
        <w:t>100 miles</w:t>
      </w:r>
      <w:r>
        <w:t xml:space="preserve"> (160 kilometers) in </w:t>
      </w:r>
      <w:proofErr w:type="gramStart"/>
      <w:r w:rsidRPr="00552F46">
        <w:rPr>
          <w:rStyle w:val="Emphasis"/>
          <w:highlight w:val="cyan"/>
        </w:rPr>
        <w:t>diameter</w:t>
      </w:r>
      <w:r>
        <w:t>, and</w:t>
      </w:r>
      <w:proofErr w:type="gramEnd"/>
      <w:r>
        <w:t xml:space="preserve"> </w:t>
      </w:r>
      <w:r w:rsidRPr="00552F46">
        <w:rPr>
          <w:rStyle w:val="Emphasis"/>
          <w:highlight w:val="cyan"/>
        </w:rPr>
        <w:t>would not</w:t>
      </w:r>
      <w:r>
        <w:t xml:space="preserve"> be able to </w:t>
      </w:r>
      <w:r w:rsidRPr="00552F46">
        <w:rPr>
          <w:rStyle w:val="Emphasis"/>
          <w:highlight w:val="cyan"/>
        </w:rPr>
        <w:t>survive</w:t>
      </w:r>
      <w:r>
        <w:t xml:space="preserve"> </w:t>
      </w:r>
      <w:r w:rsidRPr="00552F46">
        <w:rPr>
          <w:rStyle w:val="Emphasis"/>
          <w:highlight w:val="cyan"/>
        </w:rPr>
        <w:t>long in low Earth orbit</w:t>
      </w:r>
      <w:r>
        <w:t xml:space="preserve">. Although small objects can remain in low orbit around the Earth for hundreds of years with no propulsion, </w:t>
      </w:r>
      <w:r w:rsidRPr="00552F46">
        <w:rPr>
          <w:rStyle w:val="Emphasis"/>
          <w:highlight w:val="cyan"/>
        </w:rPr>
        <w:t>an object that large would fall</w:t>
      </w:r>
      <w:r w:rsidRPr="00552F46">
        <w:rPr>
          <w:rStyle w:val="Emphasis"/>
        </w:rPr>
        <w:t xml:space="preserve"> out of orbit more quickly </w:t>
      </w:r>
      <w:r w:rsidRPr="00552F46">
        <w:rPr>
          <w:rStyle w:val="Emphasis"/>
          <w:highlight w:val="cyan"/>
        </w:rPr>
        <w:t>and crash into the surface</w:t>
      </w:r>
      <w:r w:rsidRPr="00552F46">
        <w:rPr>
          <w:rStyle w:val="Emphasis"/>
        </w:rPr>
        <w:t>.</w:t>
      </w:r>
      <w:r>
        <w:t xml:space="preserve"> Putting it into a higher orbit is possible but would require a "prohibitive" amount of rocket fuel, Pyle said.</w:t>
      </w:r>
    </w:p>
    <w:p w14:paraId="0E111609" w14:textId="77777777" w:rsidR="00552F46" w:rsidRPr="00FD4F60" w:rsidRDefault="00552F46" w:rsidP="001E5EC9">
      <w:pPr>
        <w:rPr>
          <w:rStyle w:val="Style13ptBold"/>
        </w:rPr>
      </w:pPr>
    </w:p>
    <w:p w14:paraId="6AF83900" w14:textId="2A386B97" w:rsidR="001E5EC9" w:rsidRDefault="001E5EC9" w:rsidP="00251323">
      <w:pPr>
        <w:pStyle w:val="Heading3"/>
      </w:pPr>
      <w:r>
        <w:lastRenderedPageBreak/>
        <w:t xml:space="preserve">1NC – </w:t>
      </w:r>
      <w:r w:rsidR="00251323">
        <w:t>T/L</w:t>
      </w:r>
      <w:r>
        <w:t xml:space="preserve"> – </w:t>
      </w:r>
      <w:r w:rsidR="00251323">
        <w:t>Impact</w:t>
      </w:r>
    </w:p>
    <w:p w14:paraId="51843AF9" w14:textId="51F21170" w:rsidR="00F022F4" w:rsidRPr="00F022F4" w:rsidRDefault="00F022F4" w:rsidP="00F022F4">
      <w:pPr>
        <w:rPr>
          <w:rStyle w:val="Style13ptBold"/>
        </w:rPr>
      </w:pPr>
      <w:r>
        <w:rPr>
          <w:rStyle w:val="Style13ptBold"/>
        </w:rPr>
        <w:t xml:space="preserve">Their only comparative weighing card compares w a nuke war that only results in 232 million deaths not extinction – it’s just not comparable. </w:t>
      </w:r>
    </w:p>
    <w:p w14:paraId="4A4C9B99" w14:textId="13967BC6" w:rsidR="00FD4F60" w:rsidRDefault="00FD4F60" w:rsidP="00FD4F60">
      <w:pPr>
        <w:pStyle w:val="Heading4"/>
      </w:pPr>
      <w:r>
        <w:t xml:space="preserve">No shifty ‘no link’ </w:t>
      </w:r>
      <w:proofErr w:type="spellStart"/>
      <w:r>
        <w:t>args</w:t>
      </w:r>
      <w:proofErr w:type="spellEnd"/>
      <w:r>
        <w:t xml:space="preserve"> – they def link – </w:t>
      </w:r>
      <w:proofErr w:type="spellStart"/>
      <w:r>
        <w:t>Westwiood’s</w:t>
      </w:r>
      <w:proofErr w:type="spellEnd"/>
      <w:r>
        <w:t xml:space="preserve"> blue</w:t>
      </w:r>
    </w:p>
    <w:p w14:paraId="77FA2A80" w14:textId="3230AA65" w:rsidR="00FD4F60" w:rsidRPr="00894FCE" w:rsidRDefault="00FD4F60" w:rsidP="00FD4F60">
      <w:pPr>
        <w:rPr>
          <w:rStyle w:val="Style13ptBold"/>
        </w:rPr>
      </w:pPr>
      <w:r>
        <w:rPr>
          <w:rStyle w:val="Style13ptBold"/>
        </w:rPr>
        <w:t xml:space="preserve">1AC </w:t>
      </w:r>
      <w:r w:rsidRPr="00894FCE">
        <w:rPr>
          <w:rStyle w:val="Style13ptBold"/>
        </w:rPr>
        <w:t>Penny 20</w:t>
      </w:r>
    </w:p>
    <w:p w14:paraId="533D5C3F" w14:textId="77777777" w:rsidR="00FD4F60" w:rsidRPr="00894FCE" w:rsidRDefault="00FD4F60" w:rsidP="00FD4F60">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763AD6BA" w14:textId="0E81C1CC" w:rsidR="00FD4F60" w:rsidRPr="00FD4F60" w:rsidRDefault="00FD4F60" w:rsidP="00FD4F60">
      <w:pPr>
        <w:rPr>
          <w:b/>
          <w:iCs/>
          <w:u w:val="single"/>
        </w:rPr>
      </w:pPr>
      <w:r w:rsidRPr="00083DDD">
        <w:rPr>
          <w:rStyle w:val="Emphasis"/>
          <w:highlight w:val="green"/>
        </w:rPr>
        <w:t>Space is our birthright</w:t>
      </w:r>
      <w:r w:rsidRPr="00AD62D7">
        <w:rPr>
          <w:sz w:val="16"/>
        </w:rPr>
        <w:t xml:space="preserve">. </w:t>
      </w:r>
      <w:r w:rsidRPr="00AD62D7">
        <w:rPr>
          <w:rFonts w:ascii="Times New Roman" w:hAnsi="Times New Roman" w:cs="Times New Roman"/>
          <w:sz w:val="16"/>
        </w:rPr>
        <w:t>​</w:t>
      </w:r>
      <w:r w:rsidRPr="00AD62D7">
        <w:rPr>
          <w:rFonts w:cs="Georgia"/>
          <w:sz w:val="16"/>
        </w:rPr>
        <w:t>“</w:t>
      </w:r>
      <w:r w:rsidRPr="00AD62D7">
        <w:rPr>
          <w:rStyle w:val="StyleUnderline"/>
        </w:rPr>
        <w:t>Americans</w:t>
      </w:r>
      <w:r w:rsidRPr="006948B6">
        <w:rPr>
          <w:rStyle w:val="StyleUnderline"/>
        </w:rPr>
        <w:t xml:space="preserve"> should have the right to engage in commercial exploration</w:t>
      </w:r>
      <w:r w:rsidRPr="00AD62D7">
        <w:rPr>
          <w:rStyle w:val="StyleUnderline"/>
        </w:rPr>
        <w:t>,</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AD62D7">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AD62D7">
        <w:rPr>
          <w:rStyle w:val="StyleUnderline"/>
          <w:highlight w:val="green"/>
        </w:rPr>
        <w:t>As Trump</w:t>
      </w:r>
      <w:r w:rsidRPr="00AD62D7">
        <w:rPr>
          <w:rStyle w:val="StyleUnderline"/>
        </w:rPr>
        <w:t xml:space="preserve"> </w:t>
      </w:r>
      <w:r w:rsidRPr="00083DDD">
        <w:rPr>
          <w:rStyle w:val="StyleUnderline"/>
          <w:highlight w:val="green"/>
        </w:rPr>
        <w:t>declared</w:t>
      </w:r>
      <w:r w:rsidRPr="00612DA8">
        <w:rPr>
          <w:rStyle w:val="StyleUnderline"/>
        </w:rPr>
        <w:t xml:space="preserve"> these </w:t>
      </w:r>
      <w:r w:rsidRPr="00083DDD">
        <w:rPr>
          <w:rStyle w:val="StyleUnderline"/>
          <w:highlight w:val="green"/>
        </w:rPr>
        <w:t>space</w:t>
      </w:r>
      <w:r w:rsidRPr="00612DA8">
        <w:rPr>
          <w:rStyle w:val="StyleUnderline"/>
        </w:rPr>
        <w:t xml:space="preserve"> lands and resources </w:t>
      </w:r>
      <w:r w:rsidRPr="00083DDD">
        <w:rPr>
          <w:rStyle w:val="StyleUnderline"/>
          <w:highlight w:val="green"/>
        </w:rPr>
        <w:t xml:space="preserve">open for </w:t>
      </w:r>
      <w:r w:rsidRPr="00AD62D7">
        <w:rPr>
          <w:rStyle w:val="StyleUnderline"/>
          <w:highlight w:val="green"/>
        </w:rPr>
        <w:t>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083DDD">
        <w:rPr>
          <w:rStyle w:val="StyleUnderline"/>
          <w:highlight w:val="green"/>
        </w:rPr>
        <w:t>private</w:t>
      </w:r>
      <w:r w:rsidRPr="00612DA8">
        <w:rPr>
          <w:rStyle w:val="StyleUnderline"/>
        </w:rPr>
        <w:t xml:space="preserve"> land </w:t>
      </w:r>
      <w:r w:rsidRPr="00083DDD">
        <w:rPr>
          <w:rStyle w:val="StyleUnderline"/>
          <w:highlight w:val="green"/>
        </w:rPr>
        <w:t>ownership</w:t>
      </w:r>
      <w:r w:rsidRPr="00612DA8">
        <w:rPr>
          <w:rStyle w:val="StyleUnderline"/>
        </w:rPr>
        <w:t xml:space="preserve"> is </w:t>
      </w:r>
      <w:r w:rsidRPr="00AD62D7">
        <w:rPr>
          <w:rStyle w:val="StyleUnderline"/>
        </w:rPr>
        <w:t>now</w:t>
      </w:r>
      <w:r w:rsidRPr="00612DA8">
        <w:rPr>
          <w:rStyle w:val="StyleUnderline"/>
        </w:rPr>
        <w:t xml:space="preserve"> widely </w:t>
      </w:r>
      <w:r w:rsidRPr="00AD62D7">
        <w:rPr>
          <w:rStyle w:val="StyleUnderline"/>
        </w:rPr>
        <w:t xml:space="preserve">taken for granted, it </w:t>
      </w:r>
      <w:r w:rsidRPr="00083DDD">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83DDD">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AD62D7">
        <w:rPr>
          <w:rStyle w:val="StyleUnderline"/>
          <w:highlight w:val="green"/>
        </w:rPr>
        <w:t>enclosure was</w:t>
      </w:r>
      <w:r w:rsidRPr="00612DA8">
        <w:rPr>
          <w:rStyle w:val="StyleUnderline"/>
        </w:rPr>
        <w:t xml:space="preserve"> </w:t>
      </w:r>
      <w:r w:rsidRPr="00AD62D7">
        <w:rPr>
          <w:rStyle w:val="StyleUnderline"/>
        </w:rPr>
        <w:t xml:space="preserve">synonymous with </w:t>
      </w:r>
      <w:r w:rsidRPr="00083DDD">
        <w:rPr>
          <w:rStyle w:val="Emphasis"/>
          <w:highlight w:val="green"/>
        </w:rPr>
        <w:t xml:space="preserve">disaster, </w:t>
      </w:r>
      <w:proofErr w:type="gramStart"/>
      <w:r w:rsidRPr="00083DDD">
        <w:rPr>
          <w:rStyle w:val="Emphasis"/>
          <w:highlight w:val="green"/>
        </w:rPr>
        <w:t>destitution</w:t>
      </w:r>
      <w:proofErr w:type="gramEnd"/>
      <w:r w:rsidRPr="00083DDD">
        <w:rPr>
          <w:rStyle w:val="Emphasis"/>
          <w:highlight w:val="green"/>
        </w:rPr>
        <w:t xml:space="preserve"> and death</w:t>
      </w:r>
      <w:r w:rsidRPr="00612DA8">
        <w:rPr>
          <w:rStyle w:val="Emphasis"/>
        </w:rPr>
        <w:t xml:space="preserve"> for many people</w:t>
      </w:r>
      <w:r w:rsidRPr="00F92F05">
        <w:rPr>
          <w:sz w:val="16"/>
        </w:rPr>
        <w:t xml:space="preserve">. </w:t>
      </w:r>
      <w:r w:rsidRPr="00AD62D7">
        <w:rPr>
          <w:rStyle w:val="StyleUnderline"/>
          <w:highlight w:val="green"/>
        </w:rPr>
        <w:t>This model was mirrored in the</w:t>
      </w:r>
      <w:r w:rsidRPr="00612DA8">
        <w:rPr>
          <w:rStyle w:val="StyleUnderline"/>
        </w:rPr>
        <w:t xml:space="preserve"> capture, </w:t>
      </w:r>
      <w:r w:rsidRPr="00AD62D7">
        <w:rPr>
          <w:rStyle w:val="StyleUnderline"/>
          <w:highlight w:val="green"/>
        </w:rPr>
        <w:t>theft</w:t>
      </w:r>
      <w:r w:rsidRPr="00612DA8">
        <w:rPr>
          <w:rStyle w:val="StyleUnderline"/>
        </w:rPr>
        <w:t xml:space="preserve"> and </w:t>
      </w:r>
      <w:r w:rsidRPr="00AD62D7">
        <w:rPr>
          <w:rStyle w:val="StyleUnderline"/>
        </w:rPr>
        <w:t xml:space="preserve">enclosure </w:t>
      </w:r>
      <w:r w:rsidRPr="00083DDD">
        <w:rPr>
          <w:rStyle w:val="StyleUnderline"/>
          <w:highlight w:val="green"/>
        </w:rPr>
        <w:t>of colony lands</w:t>
      </w:r>
      <w:r w:rsidRPr="00612DA8">
        <w:rPr>
          <w:rStyle w:val="StyleUnderline"/>
        </w:rPr>
        <w:t xml:space="preserve">, </w:t>
      </w:r>
      <w:r w:rsidRPr="00AD62D7">
        <w:rPr>
          <w:rStyle w:val="StyleUnderline"/>
          <w:highlight w:val="green"/>
        </w:rPr>
        <w:t>the people</w:t>
      </w:r>
      <w:r w:rsidRPr="00F92F05">
        <w:rPr>
          <w:sz w:val="16"/>
        </w:rPr>
        <w:t xml:space="preserve"> (and resources) </w:t>
      </w:r>
      <w:r w:rsidRPr="00612DA8">
        <w:rPr>
          <w:rStyle w:val="StyleUnderline"/>
        </w:rPr>
        <w:t xml:space="preserve">of </w:t>
      </w:r>
      <w:r w:rsidRPr="00AD62D7">
        <w:rPr>
          <w:rStyle w:val="StyleUnderline"/>
        </w:rPr>
        <w:t xml:space="preserve">which </w:t>
      </w:r>
      <w:r w:rsidRPr="00083DDD">
        <w:rPr>
          <w:rStyle w:val="StyleUnderline"/>
          <w:highlight w:val="green"/>
        </w:rPr>
        <w:t>fueled</w:t>
      </w:r>
      <w:r w:rsidRPr="00612DA8">
        <w:rPr>
          <w:rStyle w:val="StyleUnderline"/>
        </w:rPr>
        <w:t xml:space="preserve"> the early </w:t>
      </w:r>
      <w:r w:rsidRPr="00AD62D7">
        <w:rPr>
          <w:rStyle w:val="StyleUnderline"/>
        </w:rPr>
        <w:t>capitalist</w:t>
      </w:r>
      <w:r w:rsidRPr="00612DA8">
        <w:rPr>
          <w:rStyle w:val="StyleUnderline"/>
        </w:rPr>
        <w:t xml:space="preserve"> transition and later the industrial revolution</w:t>
      </w:r>
      <w:r w:rsidRPr="00F92F05">
        <w:rPr>
          <w:sz w:val="16"/>
        </w:rPr>
        <w:t xml:space="preserve">. </w:t>
      </w:r>
      <w:r w:rsidRPr="00FD4F60">
        <w:rPr>
          <w:rStyle w:val="Emphasis"/>
          <w:highlight w:val="cyan"/>
        </w:rPr>
        <w:t>Capitalism</w:t>
      </w:r>
      <w:r w:rsidRPr="00612DA8">
        <w:rPr>
          <w:rStyle w:val="Emphasis"/>
        </w:rPr>
        <w:t xml:space="preserve"> must grow to persist,</w:t>
      </w:r>
      <w:r w:rsidRPr="00F92F05">
        <w:rPr>
          <w:sz w:val="16"/>
        </w:rPr>
        <w:t xml:space="preserve"> </w:t>
      </w:r>
      <w:r w:rsidRPr="00612DA8">
        <w:rPr>
          <w:rStyle w:val="StyleUnderline"/>
        </w:rPr>
        <w:t xml:space="preserve">and as it </w:t>
      </w:r>
      <w:r w:rsidRPr="006948B6">
        <w:rPr>
          <w:rStyle w:val="StyleUnderline"/>
        </w:rPr>
        <w:t>grows</w:t>
      </w:r>
      <w:r w:rsidRPr="00612DA8">
        <w:rPr>
          <w:rStyle w:val="StyleUnderline"/>
        </w:rPr>
        <w:t xml:space="preserve">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083DDD">
        <w:rPr>
          <w:rStyle w:val="Emphasis"/>
          <w:highlight w:val="green"/>
        </w:rPr>
        <w:t xml:space="preserve">it seems only </w:t>
      </w:r>
      <w:r w:rsidRPr="00083DDD">
        <w:rPr>
          <w:rStyle w:val="Emphasis"/>
          <w:rFonts w:ascii="Times New Roman" w:hAnsi="Times New Roman" w:cs="Times New Roman"/>
          <w:highlight w:val="green"/>
        </w:rPr>
        <w:t>​</w:t>
      </w:r>
      <w:r w:rsidRPr="00083DDD">
        <w:rPr>
          <w:rStyle w:val="Emphasis"/>
          <w:rFonts w:cs="Georgia"/>
          <w:highlight w:val="green"/>
        </w:rPr>
        <w:t>“</w:t>
      </w:r>
      <w:r w:rsidRPr="00083DDD">
        <w:rPr>
          <w:rStyle w:val="Emphasis"/>
          <w:highlight w:val="green"/>
        </w:rPr>
        <w:t>natural</w:t>
      </w:r>
      <w:r w:rsidRPr="00083DDD">
        <w:rPr>
          <w:rStyle w:val="Emphasis"/>
          <w:rFonts w:cs="Georgia"/>
          <w:highlight w:val="green"/>
        </w:rPr>
        <w:t>”</w:t>
      </w:r>
      <w:r w:rsidRPr="00083DDD">
        <w:rPr>
          <w:rStyle w:val="Emphasis"/>
          <w:highlight w:val="green"/>
        </w:rPr>
        <w:t xml:space="preserve"> to carve up the moon</w:t>
      </w:r>
      <w:r w:rsidRPr="00612DA8">
        <w:rPr>
          <w:rStyle w:val="Emphasis"/>
        </w:rPr>
        <w:t xml:space="preserve">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AD62D7">
        <w:rPr>
          <w:rStyle w:val="StyleUnderline"/>
          <w:highlight w:val="green"/>
        </w:rPr>
        <w:t xml:space="preserve">our </w:t>
      </w:r>
      <w:r w:rsidRPr="00FD4F60">
        <w:rPr>
          <w:rStyle w:val="StyleUnderline"/>
          <w:highlight w:val="cyan"/>
        </w:rPr>
        <w:t xml:space="preserve">crisis of resources </w:t>
      </w:r>
      <w:r w:rsidRPr="00AD62D7">
        <w:rPr>
          <w:rStyle w:val="StyleUnderline"/>
          <w:highlight w:val="green"/>
        </w:rPr>
        <w:t>is</w:t>
      </w:r>
      <w:r w:rsidRPr="00612DA8">
        <w:rPr>
          <w:rStyle w:val="StyleUnderline"/>
        </w:rPr>
        <w:t>,</w:t>
      </w:r>
      <w:r w:rsidRPr="00F92F05">
        <w:rPr>
          <w:sz w:val="16"/>
        </w:rPr>
        <w:t xml:space="preserve"> in part, </w:t>
      </w:r>
      <w:r w:rsidRPr="00083DDD">
        <w:rPr>
          <w:rStyle w:val="Emphasis"/>
          <w:highlight w:val="green"/>
        </w:rPr>
        <w:t xml:space="preserve">the </w:t>
      </w:r>
      <w:r w:rsidRPr="00FD4F60">
        <w:rPr>
          <w:rStyle w:val="Emphasis"/>
          <w:highlight w:val="cyan"/>
        </w:rPr>
        <w:t>result of</w:t>
      </w:r>
      <w:r w:rsidRPr="00612DA8">
        <w:rPr>
          <w:rStyle w:val="Emphasis"/>
        </w:rPr>
        <w:t xml:space="preserve"> this system of </w:t>
      </w:r>
      <w:r w:rsidRPr="00FD4F60">
        <w:rPr>
          <w:rStyle w:val="Emphasis"/>
          <w:highlight w:val="cyan"/>
        </w:rPr>
        <w:t xml:space="preserve">private ownership </w:t>
      </w:r>
      <w:r w:rsidRPr="00AD62D7">
        <w:rPr>
          <w:rStyle w:val="Emphasis"/>
          <w:highlight w:val="green"/>
        </w:rPr>
        <w:t>that rewards ruthless, short</w:t>
      </w:r>
      <w:r w:rsidRPr="00083DDD">
        <w:rPr>
          <w:rStyle w:val="Emphasis"/>
          <w:highlight w:val="green"/>
        </w:rPr>
        <w:t>-term profiteering at the expense of the long-term survival</w:t>
      </w:r>
      <w:r w:rsidRPr="00612DA8">
        <w:rPr>
          <w:rStyle w:val="Emphasis"/>
        </w:rPr>
        <w:t xml:space="preserve">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083DDD">
        <w:rPr>
          <w:rStyle w:val="StyleUnderline"/>
          <w:highlight w:val="green"/>
        </w:rPr>
        <w:t>Trump</w:t>
      </w:r>
      <w:r w:rsidRPr="00DB36F3">
        <w:rPr>
          <w:rStyle w:val="StyleUnderline"/>
        </w:rPr>
        <w:t>’s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083DDD">
        <w:rPr>
          <w:rStyle w:val="StyleUnderline"/>
          <w:highlight w:val="green"/>
        </w:rPr>
        <w:t>heralds</w:t>
      </w:r>
      <w:r w:rsidRPr="00612DA8">
        <w:rPr>
          <w:rStyle w:val="StyleUnderline"/>
        </w:rPr>
        <w:t xml:space="preserve"> yet another </w:t>
      </w:r>
      <w:r w:rsidRPr="00612DA8">
        <w:rPr>
          <w:rStyle w:val="Emphasis"/>
        </w:rPr>
        <w:t xml:space="preserve">public-private boondoggle, where nominally </w:t>
      </w:r>
      <w:r w:rsidRPr="00083DDD">
        <w:rPr>
          <w:rStyle w:val="Emphasis"/>
          <w:highlight w:val="green"/>
        </w:rPr>
        <w:t xml:space="preserve">public </w:t>
      </w:r>
      <w:r w:rsidRPr="00AD62D7">
        <w:rPr>
          <w:rStyle w:val="Emphasis"/>
          <w:highlight w:val="green"/>
        </w:rPr>
        <w:t xml:space="preserve">institutions thrash </w:t>
      </w:r>
      <w:r w:rsidRPr="00083DDD">
        <w:rPr>
          <w:rStyle w:val="Emphasis"/>
          <w:highlight w:val="green"/>
        </w:rPr>
        <w:t>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83DDD">
        <w:rPr>
          <w:rStyle w:val="StyleUnderline"/>
          <w:highlight w:val="green"/>
        </w:rPr>
        <w:t>Musk began launching</w:t>
      </w:r>
      <w:r w:rsidRPr="00F92F05">
        <w:rPr>
          <w:rStyle w:val="StyleUnderline"/>
        </w:rPr>
        <w:t xml:space="preserve"> a cavalcade of </w:t>
      </w:r>
      <w:r w:rsidRPr="00083DDD">
        <w:rPr>
          <w:rStyle w:val="StyleUnderline"/>
          <w:highlight w:val="green"/>
        </w:rPr>
        <w:t xml:space="preserve">thousands of </w:t>
      </w:r>
      <w:r w:rsidRPr="00083DDD">
        <w:rPr>
          <w:rStyle w:val="StyleUnderline"/>
          <w:highlight w:val="green"/>
        </w:rPr>
        <w:lastRenderedPageBreak/>
        <w:t>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w:t>
      </w:r>
      <w:r w:rsidRPr="00083DDD">
        <w:rPr>
          <w:rStyle w:val="StyleUnderline"/>
          <w:highlight w:val="green"/>
        </w:rPr>
        <w:t xml:space="preserve">potentially seed an </w:t>
      </w:r>
      <w:r w:rsidRPr="00083DDD">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83DDD">
        <w:rPr>
          <w:rStyle w:val="StyleUnderline"/>
          <w:highlight w:val="green"/>
        </w:rPr>
        <w:t>The</w:t>
      </w:r>
      <w:r w:rsidRPr="00F92F05">
        <w:rPr>
          <w:rStyle w:val="StyleUnderline"/>
        </w:rPr>
        <w:t xml:space="preserve"> 1967 </w:t>
      </w:r>
      <w:r w:rsidRPr="00083DDD">
        <w:rPr>
          <w:rStyle w:val="StyleUnderline"/>
          <w:highlight w:val="green"/>
        </w:rPr>
        <w:t>O</w:t>
      </w:r>
      <w:r w:rsidRPr="00F92F05">
        <w:rPr>
          <w:rStyle w:val="StyleUnderline"/>
        </w:rPr>
        <w:t xml:space="preserve">uter </w:t>
      </w:r>
      <w:r w:rsidRPr="00083DDD">
        <w:rPr>
          <w:rStyle w:val="StyleUnderline"/>
          <w:highlight w:val="green"/>
        </w:rPr>
        <w:t>S</w:t>
      </w:r>
      <w:r w:rsidRPr="00F92F05">
        <w:rPr>
          <w:rStyle w:val="StyleUnderline"/>
        </w:rPr>
        <w:t xml:space="preserve">pace </w:t>
      </w:r>
      <w:r w:rsidRPr="00083DDD">
        <w:rPr>
          <w:rStyle w:val="StyleUnderline"/>
          <w:highlight w:val="green"/>
        </w:rPr>
        <w:t>T</w:t>
      </w:r>
      <w:r w:rsidRPr="00F92F05">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w:t>
      </w:r>
      <w:r w:rsidRPr="00DB36F3">
        <w:rPr>
          <w:sz w:val="16"/>
        </w:rPr>
        <w:t xml:space="preserve">treaty </w:t>
      </w:r>
      <w:r w:rsidRPr="00083DDD">
        <w:rPr>
          <w:rStyle w:val="StyleUnderline"/>
          <w:highlight w:val="green"/>
        </w:rPr>
        <w:t xml:space="preserve">never foresaw </w:t>
      </w:r>
      <w:r w:rsidRPr="00AD62D7">
        <w:rPr>
          <w:rStyle w:val="StyleUnderline"/>
          <w:highlight w:val="green"/>
        </w:rPr>
        <w:t>the</w:t>
      </w:r>
      <w:r w:rsidRPr="00F92F05">
        <w:rPr>
          <w:rStyle w:val="StyleUnderline"/>
        </w:rPr>
        <w:t xml:space="preserve"> dizzying </w:t>
      </w:r>
      <w:r w:rsidRPr="00AD62D7">
        <w:rPr>
          <w:rStyle w:val="StyleUnderline"/>
          <w:highlight w:val="green"/>
        </w:rPr>
        <w:t xml:space="preserve">rise of </w:t>
      </w:r>
      <w:r w:rsidRPr="00AD62D7">
        <w:rPr>
          <w:rStyle w:val="Emphasis"/>
          <w:highlight w:val="green"/>
        </w:rPr>
        <w:t xml:space="preserve">private </w:t>
      </w:r>
      <w:r w:rsidRPr="00083DDD">
        <w:rPr>
          <w:rStyle w:val="Emphasis"/>
          <w:highlight w:val="green"/>
        </w:rPr>
        <w:t>enterprise</w:t>
      </w:r>
      <w:r w:rsidRPr="00F92F05">
        <w:rPr>
          <w:rStyle w:val="Emphasis"/>
        </w:rPr>
        <w:t xml:space="preserv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AD62D7">
        <w:rPr>
          <w:rStyle w:val="Emphasis"/>
          <w:highlight w:val="green"/>
        </w:rPr>
        <w:t>that</w:t>
      </w:r>
      <w:r w:rsidRPr="00F92F05">
        <w:rPr>
          <w:rStyle w:val="Emphasis"/>
        </w:rPr>
        <w:t xml:space="preserve"> would </w:t>
      </w:r>
      <w:r w:rsidRPr="00AD62D7">
        <w:rPr>
          <w:rStyle w:val="Emphasis"/>
          <w:highlight w:val="green"/>
        </w:rPr>
        <w:t xml:space="preserve">allow </w:t>
      </w:r>
      <w:r w:rsidRPr="00FD4F60">
        <w:rPr>
          <w:rStyle w:val="Emphasis"/>
          <w:highlight w:val="cyan"/>
        </w:rPr>
        <w:t xml:space="preserve">venture capitalists </w:t>
      </w:r>
      <w:r w:rsidRPr="00AD62D7">
        <w:rPr>
          <w:rStyle w:val="Emphasis"/>
          <w:highlight w:val="green"/>
        </w:rPr>
        <w:t>to</w:t>
      </w:r>
      <w:r w:rsidRPr="00DB36F3">
        <w:rPr>
          <w:rStyle w:val="Emphasis"/>
        </w:rPr>
        <w:t xml:space="preserve"> </w:t>
      </w:r>
      <w:r w:rsidRPr="00FD4F60">
        <w:rPr>
          <w:rStyle w:val="Emphasis"/>
          <w:highlight w:val="cyan"/>
        </w:rPr>
        <w:t>stake</w:t>
      </w:r>
      <w:r w:rsidRPr="00DB36F3">
        <w:rPr>
          <w:rStyle w:val="Emphasis"/>
        </w:rPr>
        <w:t xml:space="preserve"> their </w:t>
      </w:r>
      <w:r w:rsidRPr="00FD4F60">
        <w:rPr>
          <w:rStyle w:val="Emphasis"/>
          <w:highlight w:val="cyan"/>
        </w:rPr>
        <w:t>claim</w:t>
      </w:r>
      <w:r w:rsidRPr="00F92F05">
        <w:rPr>
          <w:rStyle w:val="Emphasis"/>
        </w:rPr>
        <w:t xml:space="preserve"> in a new </w:t>
      </w:r>
      <w:r w:rsidRPr="00AD62D7">
        <w:rPr>
          <w:rStyle w:val="Emphasis"/>
          <w:highlight w:val="green"/>
        </w:rPr>
        <w:t>space</w:t>
      </w:r>
      <w:r w:rsidRPr="00F92F05">
        <w:rPr>
          <w:rStyle w:val="Emphasis"/>
        </w:rPr>
        <w:t xml:space="preserve"> scramble.</w:t>
      </w:r>
    </w:p>
    <w:p w14:paraId="37C2DC78" w14:textId="77777777" w:rsidR="00251323" w:rsidRDefault="00251323" w:rsidP="00251323">
      <w:pPr>
        <w:pStyle w:val="Heading4"/>
      </w:pPr>
      <w:r>
        <w:t>Growth is sustainable – yes absolute decoupling</w:t>
      </w:r>
    </w:p>
    <w:p w14:paraId="4990BB4A" w14:textId="77777777" w:rsidR="00251323" w:rsidRPr="00343ADD" w:rsidRDefault="00251323" w:rsidP="00251323">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506DDB9A" w14:textId="77777777" w:rsidR="00251323" w:rsidRPr="00343ADD" w:rsidRDefault="00251323" w:rsidP="00251323">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18E74FE" w14:textId="77777777" w:rsidR="00251323" w:rsidRPr="00343ADD" w:rsidRDefault="00251323" w:rsidP="00251323">
      <w:pPr>
        <w:rPr>
          <w:sz w:val="12"/>
        </w:rPr>
      </w:pPr>
      <w:r w:rsidRPr="00343ADD">
        <w:rPr>
          <w:sz w:val="12"/>
        </w:rPr>
        <w:lastRenderedPageBreak/>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712B0A23" w14:textId="77777777" w:rsidR="00251323" w:rsidRPr="00343ADD" w:rsidRDefault="00251323" w:rsidP="00251323">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1B30E710" w14:textId="77777777" w:rsidR="00251323" w:rsidRPr="00343ADD" w:rsidRDefault="00251323" w:rsidP="00251323">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E1D1E83" w14:textId="77777777" w:rsidR="00251323" w:rsidRPr="00343ADD" w:rsidRDefault="00251323" w:rsidP="00251323">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7E286F4A" w14:textId="77777777" w:rsidR="00251323" w:rsidRPr="00343ADD" w:rsidRDefault="00251323" w:rsidP="00251323">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704252B4" w14:textId="77777777" w:rsidR="00251323" w:rsidRPr="00343ADD" w:rsidRDefault="00251323" w:rsidP="00251323">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3B6BC817" w14:textId="77777777" w:rsidR="00251323" w:rsidRPr="00343ADD" w:rsidRDefault="00251323" w:rsidP="00251323">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30E7E835" w14:textId="77777777" w:rsidR="00251323" w:rsidRPr="00343ADD" w:rsidRDefault="00251323" w:rsidP="00251323">
      <w:pPr>
        <w:rPr>
          <w:sz w:val="12"/>
          <w:szCs w:val="12"/>
        </w:rPr>
      </w:pPr>
      <w:r w:rsidRPr="00343ADD">
        <w:rPr>
          <w:sz w:val="12"/>
          <w:szCs w:val="12"/>
        </w:rPr>
        <w:lastRenderedPageBreak/>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4BC40887" w14:textId="0EFFF023" w:rsidR="00251323" w:rsidRDefault="00251323" w:rsidP="00251323">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1F47E838" w14:textId="385DA6AF" w:rsidR="00251323" w:rsidRDefault="00251323" w:rsidP="00251323">
      <w:pPr>
        <w:pStyle w:val="Heading4"/>
      </w:pPr>
      <w:r>
        <w:t>Tech solves</w:t>
      </w:r>
      <w:r>
        <w:t xml:space="preserve"> climate</w:t>
      </w:r>
      <w:r>
        <w:t xml:space="preserve">, but transition </w:t>
      </w:r>
      <w:r>
        <w:rPr>
          <w:u w:val="single"/>
        </w:rPr>
        <w:t>doesn’t</w:t>
      </w:r>
      <w:r>
        <w:t xml:space="preserve">. </w:t>
      </w:r>
    </w:p>
    <w:p w14:paraId="24A47507" w14:textId="77777777" w:rsidR="00251323" w:rsidRPr="00315ED5" w:rsidRDefault="00251323" w:rsidP="00251323">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542A485C" w14:textId="5DB01F8F" w:rsidR="00251323" w:rsidRDefault="00251323" w:rsidP="00251323">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w:t>
      </w:r>
      <w:proofErr w:type="spellStart"/>
      <w:r w:rsidRPr="00315ED5">
        <w:t>PLoS</w:t>
      </w:r>
      <w:proofErr w:type="spellEnd"/>
      <w:r w:rsidRPr="00315ED5">
        <w:t xml:space="preserve"> ONE article—"Is Decoupling GDP Growth from Environmental Impact Possible?"—they offer an analysis inspired by the 1972 neo-Malthusian classic The Limits to Growth. They even suggest that The Limits to Growth's projections </w:t>
      </w:r>
      <w:proofErr w:type="gramStart"/>
      <w:r w:rsidRPr="00315ED5">
        <w:t>with regard to</w:t>
      </w:r>
      <w:proofErr w:type="gramEnd"/>
      <w:r w:rsidRPr="00315ED5">
        <w:t xml:space="preserve"> population, food production, pollution, and the depletion of nonrenewable resources are still on track. In other words, they </w:t>
      </w:r>
      <w:r w:rsidRPr="00315ED5">
        <w:rPr>
          <w:szCs w:val="22"/>
          <w:u w:val="single"/>
        </w:rPr>
        <w:t>think we're still</w:t>
      </w:r>
      <w:r w:rsidRPr="00315ED5">
        <w:rPr>
          <w:u w:val="single"/>
        </w:rPr>
        <w:t xml:space="preserve">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w:t>
      </w:r>
      <w:proofErr w:type="gramStart"/>
      <w:r w:rsidRPr="00315ED5">
        <w:t>Basically</w:t>
      </w:r>
      <w:proofErr w:type="gramEnd"/>
      <w:r w:rsidRPr="00315ED5">
        <w:t xml:space="preserve">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w:t>
      </w:r>
      <w:proofErr w:type="gramStart"/>
      <w:r w:rsidRPr="00315ED5">
        <w:t xml:space="preserve">actually </w:t>
      </w:r>
      <w:r w:rsidRPr="00315ED5">
        <w:rPr>
          <w:rStyle w:val="StyleUnderline"/>
        </w:rPr>
        <w:t>lessens</w:t>
      </w:r>
      <w:proofErr w:type="gramEnd"/>
      <w:r w:rsidRPr="00315ED5">
        <w:rPr>
          <w:rStyle w:val="StyleUnderline"/>
        </w:rPr>
        <w:t xml:space="preserve">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w:t>
      </w:r>
      <w:proofErr w:type="spellStart"/>
      <w:r w:rsidRPr="00315ED5">
        <w:t>Holdren</w:t>
      </w:r>
      <w:proofErr w:type="spellEnd"/>
      <w:r w:rsidRPr="00315ED5">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w:t>
      </w:r>
      <w:r w:rsidRPr="00315ED5">
        <w:lastRenderedPageBreak/>
        <w:t xml:space="preserve">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315ED5">
        <w:t>then</w:t>
      </w:r>
      <w:proofErr w:type="spellEnd"/>
      <w:r w:rsidRPr="00315ED5">
        <w:t xml:space="preserve"> resource use and emissions will decline over time, which would result in greater wealth creation with ever lessening resource consumption and environmental spillovers. Once they've set up </w:t>
      </w:r>
      <w:proofErr w:type="gramStart"/>
      <w:r w:rsidRPr="00315ED5">
        <w:t>their</w:t>
      </w:r>
      <w:proofErr w:type="gramEnd"/>
      <w:r w:rsidRPr="00315ED5">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w:t>
      </w:r>
      <w:proofErr w:type="spellStart"/>
      <w:r w:rsidRPr="00315ED5">
        <w:t>nonsubstitutable</w:t>
      </w:r>
      <w:proofErr w:type="spellEnd"/>
      <w:r w:rsidRPr="00315ED5">
        <w:t xml:space="preserv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w:t>
      </w:r>
      <w:r w:rsidRPr="005F48B0">
        <w:lastRenderedPageBreak/>
        <w:t>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szCs w:val="22"/>
          <w:u w:val="single"/>
        </w:rPr>
        <w:t>. Shrinking</w:t>
      </w:r>
      <w:r w:rsidRPr="00A53D6E">
        <w:rPr>
          <w:u w:val="single"/>
        </w:rPr>
        <w:t xml:space="preserve">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xml:space="preserve">. How about </w:t>
      </w:r>
      <w:proofErr w:type="spellStart"/>
      <w:r w:rsidRPr="00A53D6E">
        <w:t>unsubstitutable</w:t>
      </w:r>
      <w:proofErr w:type="spellEnd"/>
      <w:r w:rsidRPr="00A53D6E">
        <w:t xml:space="preserve"> stuff? Are we running out</w:t>
      </w:r>
      <w:r w:rsidRPr="005F48B0">
        <w:t xml:space="preserve"> of that? </w:t>
      </w:r>
      <w:proofErr w:type="spellStart"/>
      <w:r w:rsidRPr="005F48B0">
        <w:t>Ausubel</w:t>
      </w:r>
      <w:proofErr w:type="spellEnd"/>
      <w:r w:rsidRPr="005F48B0">
        <w:t xml:space="preserve"> notes that </w:t>
      </w:r>
      <w:r w:rsidRPr="00DE06BC">
        <w:rPr>
          <w:rStyle w:val="StyleUnderline"/>
          <w:highlight w:val="green"/>
        </w:rPr>
        <w:t>the U.S.</w:t>
      </w:r>
      <w:r w:rsidRPr="001E418F">
        <w:rPr>
          <w:u w:val="single"/>
        </w:rPr>
        <w:t xml:space="preserve"> has</w:t>
      </w:r>
      <w:r w:rsidRPr="005F48B0">
        <w:t xml:space="preserve"> apparently 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szCs w:val="22"/>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w:t>
      </w:r>
      <w:proofErr w:type="gramStart"/>
      <w:r w:rsidRPr="00A53D6E">
        <w:t>close</w:t>
      </w:r>
      <w:proofErr w:type="gramEnd"/>
      <w:r w:rsidRPr="00A53D6E">
        <w:t xml:space="preserv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t>
      </w:r>
      <w:proofErr w:type="gramStart"/>
      <w:r w:rsidRPr="00A53D6E">
        <w:t xml:space="preserve">world, </w:t>
      </w:r>
      <w:r w:rsidRPr="00A53D6E">
        <w:rPr>
          <w:u w:val="single"/>
        </w:rPr>
        <w:t>since</w:t>
      </w:r>
      <w:proofErr w:type="gramEnd"/>
      <w:r w:rsidRPr="00A53D6E">
        <w:rPr>
          <w:u w:val="single"/>
        </w:rPr>
        <w:t xml:space="preserve"> their fuel cycles produce </w:t>
      </w:r>
      <w:r w:rsidRPr="00A53D6E">
        <w:rPr>
          <w:b/>
          <w:u w:val="single"/>
        </w:rPr>
        <w:lastRenderedPageBreak/>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w:t>
      </w:r>
      <w:proofErr w:type="gramStart"/>
      <w:r w:rsidRPr="00A53D6E">
        <w:t>handicrafts</w:t>
      </w:r>
      <w:proofErr w:type="gramEnd"/>
      <w:r w:rsidRPr="00A53D6E">
        <w:t xml:space="preserve">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48F763A5" w14:textId="4652B1B2" w:rsidR="009A0E6B" w:rsidRDefault="009A0E6B" w:rsidP="009A0E6B">
      <w:pPr>
        <w:pStyle w:val="Heading4"/>
      </w:pPr>
      <w:r>
        <w:t>Capitalism is inevitable</w:t>
      </w:r>
      <w:r>
        <w:t xml:space="preserve"> – self-hatred, love for the game, and lack of recognition of subjugation all disprove their thesis. Independently, neoliberal governments crack down on unions which kills </w:t>
      </w:r>
      <w:proofErr w:type="spellStart"/>
      <w:r>
        <w:t>aff</w:t>
      </w:r>
      <w:proofErr w:type="spellEnd"/>
      <w:r>
        <w:t xml:space="preserve"> solvency. </w:t>
      </w:r>
    </w:p>
    <w:p w14:paraId="55B67C51" w14:textId="77777777" w:rsidR="009A0E6B" w:rsidRPr="007405E4" w:rsidRDefault="009A0E6B" w:rsidP="009A0E6B">
      <w:pPr>
        <w:rPr>
          <w:rStyle w:val="Style13ptBold"/>
        </w:rPr>
      </w:pPr>
      <w:r>
        <w:rPr>
          <w:rStyle w:val="Style13ptBold"/>
        </w:rPr>
        <w:t xml:space="preserve">Han ’15 </w:t>
      </w:r>
      <w:r w:rsidRPr="007405E4">
        <w:t>[Byung-</w:t>
      </w:r>
      <w:proofErr w:type="spellStart"/>
      <w:r w:rsidRPr="007405E4">
        <w:t>Chu</w:t>
      </w:r>
      <w:r>
        <w:t>l</w:t>
      </w:r>
      <w:proofErr w:type="spellEnd"/>
      <w:r>
        <w:t>, “</w:t>
      </w:r>
      <w:r w:rsidRPr="007405E4">
        <w:t>Why revolution is no longer possible</w:t>
      </w:r>
      <w:r>
        <w:t xml:space="preserve">”, 10-23-2015, </w:t>
      </w:r>
      <w:r w:rsidRPr="007405E4">
        <w:t>https://www.opendemocracy.net/en/transformation/why-revolution-is-no-longer-possible/</w:t>
      </w:r>
      <w:r>
        <w:t>]//pranav</w:t>
      </w:r>
    </w:p>
    <w:p w14:paraId="54CC2549" w14:textId="77777777" w:rsidR="009A0E6B" w:rsidRPr="00372775" w:rsidRDefault="009A0E6B" w:rsidP="009A0E6B">
      <w:pPr>
        <w:rPr>
          <w:sz w:val="16"/>
        </w:rPr>
      </w:pPr>
      <w:r w:rsidRPr="00372775">
        <w:rPr>
          <w:sz w:val="16"/>
        </w:rPr>
        <w:t xml:space="preserve">Accordingly, I </w:t>
      </w:r>
      <w:r w:rsidRPr="007405E4">
        <w:rPr>
          <w:rStyle w:val="Emphasis"/>
        </w:rPr>
        <w:t xml:space="preserve">tried to say why </w:t>
      </w:r>
      <w:r w:rsidRPr="006E4818">
        <w:rPr>
          <w:rStyle w:val="Emphasis"/>
          <w:highlight w:val="green"/>
        </w:rPr>
        <w:t>revolution is no longer possible</w:t>
      </w:r>
      <w:r w:rsidRPr="007405E4">
        <w:rPr>
          <w:rStyle w:val="Emphasis"/>
        </w:rPr>
        <w:t xml:space="preserve"> today</w:t>
      </w:r>
      <w:r w:rsidRPr="00372775">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w:t>
      </w:r>
      <w:proofErr w:type="gramStart"/>
      <w:r w:rsidRPr="00372775">
        <w:rPr>
          <w:sz w:val="16"/>
        </w:rPr>
        <w:t>state of affairs</w:t>
      </w:r>
      <w:proofErr w:type="gramEnd"/>
      <w:r w:rsidRPr="00372775">
        <w:rPr>
          <w:sz w:val="16"/>
        </w:rPr>
        <w:t xml:space="preserve">, we need a precise understanding of how power and domination function today. </w:t>
      </w:r>
      <w:r w:rsidRPr="0087211D">
        <w:rPr>
          <w:rStyle w:val="Emphasis"/>
        </w:rPr>
        <w:t>Anyone wishing to install a new system of rule must eliminate resistance</w:t>
      </w:r>
      <w:r w:rsidRPr="00372775">
        <w:rPr>
          <w:sz w:val="16"/>
        </w:rPr>
        <w:t xml:space="preserve">. The same holds for the neoliberal order. </w:t>
      </w:r>
      <w:r w:rsidRPr="0087211D">
        <w:rPr>
          <w:rStyle w:val="Emphasis"/>
        </w:rPr>
        <w:t>Implementing a new system of dominion requires an instance of power that posits; often, this entails the use of force.</w:t>
      </w:r>
      <w:r w:rsidRPr="00372775">
        <w:rPr>
          <w:sz w:val="16"/>
        </w:rPr>
        <w:t xml:space="preserve"> However, power that posits a system is not identical to power that stabilizes a system internally. As is well known, Margaret Thatcher, </w:t>
      </w:r>
      <w:r w:rsidRPr="0087211D">
        <w:rPr>
          <w:rStyle w:val="Emphasis"/>
        </w:rPr>
        <w:t xml:space="preserve">the </w:t>
      </w:r>
      <w:r w:rsidRPr="006E4818">
        <w:rPr>
          <w:rStyle w:val="Emphasis"/>
          <w:highlight w:val="green"/>
        </w:rPr>
        <w:t>standard bearer</w:t>
      </w:r>
      <w:r w:rsidRPr="0087211D">
        <w:rPr>
          <w:rStyle w:val="Emphasis"/>
        </w:rPr>
        <w:t xml:space="preserve"> of </w:t>
      </w:r>
      <w:r w:rsidRPr="006E4818">
        <w:rPr>
          <w:rStyle w:val="Emphasis"/>
          <w:highlight w:val="green"/>
        </w:rPr>
        <w:t>neoliberalism</w:t>
      </w:r>
      <w:r w:rsidRPr="0087211D">
        <w:rPr>
          <w:rStyle w:val="Emphasis"/>
        </w:rPr>
        <w:t xml:space="preserve">, </w:t>
      </w:r>
      <w:r w:rsidRPr="006E4818">
        <w:rPr>
          <w:rStyle w:val="Emphasis"/>
          <w:highlight w:val="green"/>
        </w:rPr>
        <w:t>treated</w:t>
      </w:r>
      <w:r w:rsidRPr="0087211D">
        <w:rPr>
          <w:rStyle w:val="Emphasis"/>
        </w:rPr>
        <w:t xml:space="preserve"> </w:t>
      </w:r>
      <w:r w:rsidRPr="006E4818">
        <w:rPr>
          <w:rStyle w:val="Emphasis"/>
          <w:highlight w:val="green"/>
        </w:rPr>
        <w:t>unions as “internal enemies</w:t>
      </w:r>
      <w:r w:rsidRPr="0087211D">
        <w:rPr>
          <w:rStyle w:val="Emphasis"/>
        </w:rPr>
        <w:t xml:space="preserve">” </w:t>
      </w:r>
      <w:r w:rsidRPr="006E4818">
        <w:rPr>
          <w:rStyle w:val="Emphasis"/>
          <w:highlight w:val="green"/>
        </w:rPr>
        <w:t>and combated them violently</w:t>
      </w:r>
      <w:r w:rsidRPr="00372775">
        <w:rPr>
          <w:sz w:val="16"/>
        </w:rPr>
        <w:t xml:space="preserve">. For all that, using force to establish the neoliberal agenda does not amount to system-preserving power. System-preserving power is not repressive, but seductive </w:t>
      </w:r>
      <w:proofErr w:type="gramStart"/>
      <w:r w:rsidRPr="00372775">
        <w:rPr>
          <w:sz w:val="16"/>
        </w:rPr>
        <w:t>In</w:t>
      </w:r>
      <w:proofErr w:type="gramEnd"/>
      <w:r w:rsidRPr="00372775">
        <w:rPr>
          <w:sz w:val="16"/>
        </w:rPr>
        <w:t xml:space="preserve">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372775">
        <w:rPr>
          <w:rStyle w:val="Emphasis"/>
        </w:rPr>
        <w:t xml:space="preserve">everyone is a self-exploiting worker in their own enterprise. </w:t>
      </w:r>
      <w:r w:rsidRPr="00372775">
        <w:rPr>
          <w:sz w:val="16"/>
        </w:rPr>
        <w:t xml:space="preserve">Every individual is master and slave in one. </w:t>
      </w:r>
      <w:r w:rsidRPr="00372775">
        <w:rPr>
          <w:rStyle w:val="Emphasis"/>
        </w:rPr>
        <w:t xml:space="preserve">This also means that </w:t>
      </w:r>
      <w:r w:rsidRPr="006E4818">
        <w:rPr>
          <w:rStyle w:val="Emphasis"/>
          <w:highlight w:val="green"/>
        </w:rPr>
        <w:t>class struggle has become an internal struggle</w:t>
      </w:r>
      <w:r w:rsidRPr="00372775">
        <w:rPr>
          <w:rStyle w:val="Emphasis"/>
        </w:rPr>
        <w:t xml:space="preserve"> with oneself.</w:t>
      </w:r>
      <w:r w:rsidRPr="00372775">
        <w:rPr>
          <w:sz w:val="16"/>
        </w:rPr>
        <w:t xml:space="preserve"> Today, anyone who fails to succeed blames themselves and feels ashamed. </w:t>
      </w:r>
      <w:r w:rsidRPr="006E4818">
        <w:rPr>
          <w:rStyle w:val="Emphasis"/>
          <w:highlight w:val="green"/>
        </w:rPr>
        <w:t>People see themselves</w:t>
      </w:r>
      <w:r w:rsidRPr="00372775">
        <w:rPr>
          <w:rStyle w:val="Emphasis"/>
        </w:rPr>
        <w:t xml:space="preserve">, not society, </w:t>
      </w:r>
      <w:r w:rsidRPr="006E4818">
        <w:rPr>
          <w:rStyle w:val="Emphasis"/>
          <w:highlight w:val="green"/>
        </w:rPr>
        <w:t>as the problem</w:t>
      </w:r>
      <w:r w:rsidRPr="00372775">
        <w:rPr>
          <w:rStyle w:val="Emphasis"/>
        </w:rPr>
        <w:t>.</w:t>
      </w:r>
      <w:r>
        <w:rPr>
          <w:rStyle w:val="Emphasis"/>
        </w:rPr>
        <w:t xml:space="preserve"> </w:t>
      </w:r>
      <w:r w:rsidRPr="00372775">
        <w:rPr>
          <w:rStyle w:val="Emphasis"/>
        </w:rPr>
        <w:t xml:space="preserve">The </w:t>
      </w:r>
      <w:r w:rsidRPr="006E4818">
        <w:rPr>
          <w:rStyle w:val="Emphasis"/>
          <w:highlight w:val="green"/>
        </w:rPr>
        <w:t>subjugated subject</w:t>
      </w:r>
      <w:r w:rsidRPr="00372775">
        <w:rPr>
          <w:rStyle w:val="Emphasis"/>
        </w:rPr>
        <w:t xml:space="preserve"> is </w:t>
      </w:r>
      <w:r w:rsidRPr="006E4818">
        <w:rPr>
          <w:rStyle w:val="Emphasis"/>
          <w:highlight w:val="green"/>
        </w:rPr>
        <w:t>not</w:t>
      </w:r>
      <w:r w:rsidRPr="00372775">
        <w:rPr>
          <w:rStyle w:val="Emphasis"/>
        </w:rPr>
        <w:t xml:space="preserve"> even </w:t>
      </w:r>
      <w:r w:rsidRPr="006E4818">
        <w:rPr>
          <w:rStyle w:val="Emphasis"/>
          <w:highlight w:val="green"/>
        </w:rPr>
        <w:t>aware of its subjugation</w:t>
      </w:r>
      <w:r>
        <w:rPr>
          <w:rStyle w:val="Emphasis"/>
        </w:rPr>
        <w:t xml:space="preserve"> </w:t>
      </w:r>
      <w:r w:rsidRPr="00372775">
        <w:rPr>
          <w:sz w:val="16"/>
        </w:rPr>
        <w:t xml:space="preserve">Any disciplinary power that expends effort to force human beings into a straitjacket of commandments and prohibitions proves inefficient. </w:t>
      </w:r>
      <w:r w:rsidRPr="00372775">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372775">
        <w:rPr>
          <w:sz w:val="16"/>
        </w:rPr>
        <w:t xml:space="preserve">. Instead of making people compliant, it endeavors to make them dependent. This logic of neoliberal efficiency also holds for surveillance. In the 1980s, to cite one example, there were vehement </w:t>
      </w:r>
      <w:proofErr w:type="gramStart"/>
      <w:r w:rsidRPr="00372775">
        <w:rPr>
          <w:sz w:val="16"/>
        </w:rPr>
        <w:t>protests against</w:t>
      </w:r>
      <w:proofErr w:type="gramEnd"/>
      <w:r w:rsidRPr="00372775">
        <w:rPr>
          <w:sz w:val="16"/>
        </w:rPr>
        <w:t xml:space="preserve">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w:t>
      </w:r>
      <w:r w:rsidRPr="00372775">
        <w:rPr>
          <w:sz w:val="16"/>
        </w:rPr>
        <w:lastRenderedPageBreak/>
        <w:t xml:space="preserve">of domination wresting data from citizens against their will. That time is long past. Today, people expose themselves willingly. Precisely this sense of freedom is what makes protest impossible. In contrast to the days of the census, hardly anyone </w:t>
      </w:r>
      <w:proofErr w:type="gramStart"/>
      <w:r w:rsidRPr="00372775">
        <w:rPr>
          <w:sz w:val="16"/>
        </w:rPr>
        <w:t>protests against</w:t>
      </w:r>
      <w:proofErr w:type="gramEnd"/>
      <w:r w:rsidRPr="00372775">
        <w:rPr>
          <w:sz w:val="16"/>
        </w:rPr>
        <w:t xml:space="preserve"> surveillance. Free self-disclosure and self-exposure follow the same logic of efficiency as free self-exploitation. What is there to </w:t>
      </w:r>
      <w:proofErr w:type="gramStart"/>
      <w:r w:rsidRPr="00372775">
        <w:rPr>
          <w:sz w:val="16"/>
        </w:rPr>
        <w:t>protest against</w:t>
      </w:r>
      <w:proofErr w:type="gramEnd"/>
      <w:r w:rsidRPr="00372775">
        <w:rPr>
          <w:sz w:val="16"/>
        </w:rPr>
        <w:t xml:space="preserve">?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372775">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6E4818">
        <w:rPr>
          <w:rStyle w:val="Emphasis"/>
          <w:highlight w:val="green"/>
        </w:rPr>
        <w:t>neoliberal regime</w:t>
      </w:r>
      <w:r w:rsidRPr="00372775">
        <w:rPr>
          <w:rStyle w:val="Emphasis"/>
        </w:rPr>
        <w:t xml:space="preserve"> </w:t>
      </w:r>
      <w:r w:rsidRPr="006E4818">
        <w:rPr>
          <w:rStyle w:val="Emphasis"/>
          <w:highlight w:val="green"/>
        </w:rPr>
        <w:t>proves stable</w:t>
      </w:r>
      <w:r w:rsidRPr="00372775">
        <w:rPr>
          <w:rStyle w:val="Emphasis"/>
        </w:rPr>
        <w:t xml:space="preserve"> </w:t>
      </w:r>
      <w:r w:rsidRPr="006E4818">
        <w:rPr>
          <w:rStyle w:val="Emphasis"/>
          <w:highlight w:val="green"/>
        </w:rPr>
        <w:t>by immunizing</w:t>
      </w:r>
      <w:r w:rsidRPr="00372775">
        <w:rPr>
          <w:rStyle w:val="Emphasis"/>
        </w:rPr>
        <w:t xml:space="preserve"> itself </w:t>
      </w:r>
      <w:r w:rsidRPr="006E4818">
        <w:rPr>
          <w:rStyle w:val="Emphasis"/>
          <w:highlight w:val="green"/>
        </w:rPr>
        <w:t>against</w:t>
      </w:r>
      <w:r w:rsidRPr="00372775">
        <w:rPr>
          <w:rStyle w:val="Emphasis"/>
        </w:rPr>
        <w:t xml:space="preserve"> all </w:t>
      </w:r>
      <w:r w:rsidRPr="006E4818">
        <w:rPr>
          <w:rStyle w:val="Emphasis"/>
          <w:highlight w:val="green"/>
        </w:rPr>
        <w:t>resistance</w:t>
      </w:r>
      <w:r w:rsidRPr="00372775">
        <w:rPr>
          <w:rStyle w:val="Emphasis"/>
        </w:rPr>
        <w:t>, because it makes use of freedom instead of repressing it.</w:t>
      </w:r>
      <w:r w:rsidRPr="00372775">
        <w:rPr>
          <w:sz w:val="16"/>
        </w:rPr>
        <w:t xml:space="preserve"> Suppressing freedom quickly provokes </w:t>
      </w:r>
      <w:proofErr w:type="gramStart"/>
      <w:r w:rsidRPr="00372775">
        <w:rPr>
          <w:sz w:val="16"/>
        </w:rPr>
        <w:t>resistance;</w:t>
      </w:r>
      <w:proofErr w:type="gramEnd"/>
      <w:r w:rsidRPr="00372775">
        <w:rPr>
          <w:sz w:val="16"/>
        </w:rPr>
        <w:t xml:space="preserv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6E4818">
        <w:rPr>
          <w:rStyle w:val="Emphasis"/>
          <w:highlight w:val="green"/>
        </w:rPr>
        <w:t>no collaborative</w:t>
      </w:r>
      <w:r w:rsidRPr="00372775">
        <w:rPr>
          <w:rStyle w:val="Emphasis"/>
        </w:rPr>
        <w:t xml:space="preserve">, networked </w:t>
      </w:r>
      <w:r w:rsidRPr="006E4818">
        <w:rPr>
          <w:rStyle w:val="Emphasis"/>
          <w:highlight w:val="green"/>
        </w:rPr>
        <w:t>multitude</w:t>
      </w:r>
      <w:r w:rsidRPr="00372775">
        <w:rPr>
          <w:rStyle w:val="Emphasis"/>
        </w:rPr>
        <w:t xml:space="preserve"> </w:t>
      </w:r>
      <w:r w:rsidRPr="006E4818">
        <w:rPr>
          <w:rStyle w:val="Emphasis"/>
          <w:highlight w:val="green"/>
        </w:rPr>
        <w:t>exists</w:t>
      </w:r>
      <w:r w:rsidRPr="00372775">
        <w:rPr>
          <w:rStyle w:val="Emphasis"/>
        </w:rPr>
        <w:t xml:space="preserve"> </w:t>
      </w:r>
      <w:r w:rsidRPr="006E4818">
        <w:rPr>
          <w:rStyle w:val="Emphasis"/>
          <w:highlight w:val="green"/>
        </w:rPr>
        <w:t xml:space="preserve">that might </w:t>
      </w:r>
      <w:proofErr w:type="gramStart"/>
      <w:r w:rsidRPr="006E4818">
        <w:rPr>
          <w:rStyle w:val="Emphasis"/>
          <w:highlight w:val="green"/>
        </w:rPr>
        <w:t>rise</w:t>
      </w:r>
      <w:r w:rsidRPr="00372775">
        <w:rPr>
          <w:rStyle w:val="Emphasis"/>
        </w:rPr>
        <w:t xml:space="preserve"> up</w:t>
      </w:r>
      <w:proofErr w:type="gramEnd"/>
      <w:r w:rsidRPr="00372775">
        <w:rPr>
          <w:rStyle w:val="Emphasis"/>
        </w:rPr>
        <w:t xml:space="preserve"> </w:t>
      </w:r>
      <w:r w:rsidRPr="006E4818">
        <w:rPr>
          <w:rStyle w:val="Emphasis"/>
          <w:highlight w:val="green"/>
        </w:rPr>
        <w:t>in a</w:t>
      </w:r>
      <w:r w:rsidRPr="00372775">
        <w:rPr>
          <w:rStyle w:val="Emphasis"/>
        </w:rPr>
        <w:t xml:space="preserve"> </w:t>
      </w:r>
      <w:r w:rsidRPr="006E4818">
        <w:rPr>
          <w:rStyle w:val="Emphasis"/>
          <w:highlight w:val="green"/>
        </w:rPr>
        <w:t>global</w:t>
      </w:r>
      <w:r w:rsidRPr="00372775">
        <w:rPr>
          <w:rStyle w:val="Emphasis"/>
        </w:rPr>
        <w:t xml:space="preserve"> mass of </w:t>
      </w:r>
      <w:r w:rsidRPr="006E4818">
        <w:rPr>
          <w:rStyle w:val="Emphasis"/>
          <w:highlight w:val="green"/>
        </w:rPr>
        <w:t>protest and</w:t>
      </w:r>
      <w:r w:rsidRPr="00372775">
        <w:rPr>
          <w:rStyle w:val="Emphasis"/>
        </w:rPr>
        <w:t xml:space="preserve"> </w:t>
      </w:r>
      <w:r w:rsidRPr="006E4818">
        <w:rPr>
          <w:rStyle w:val="Emphasis"/>
          <w:highlight w:val="green"/>
        </w:rPr>
        <w:t>revolution</w:t>
      </w:r>
      <w:r w:rsidRPr="00372775">
        <w:rPr>
          <w:sz w:val="16"/>
        </w:rPr>
        <w:t xml:space="preserve">. Instead, the prevailing mode of production is based on lonesome and isolated self-entrepreneurs, who are also estranged from themselves. Companies used to </w:t>
      </w:r>
      <w:proofErr w:type="gramStart"/>
      <w:r w:rsidRPr="00372775">
        <w:rPr>
          <w:sz w:val="16"/>
        </w:rPr>
        <w:t>compete with each other</w:t>
      </w:r>
      <w:proofErr w:type="gramEnd"/>
      <w:r w:rsidRPr="00372775">
        <w:rPr>
          <w:sz w:val="16"/>
        </w:rPr>
        <w:t xml:space="preserve">. Within each enterprise, however, solidarity could occur. Today, everyone is competing against everyone else — and within the same enterprise, too. Even though such competition heightens productivity by leaps and bounds, it destroys solidarity and communal spirit. </w:t>
      </w:r>
      <w:r w:rsidRPr="00372775">
        <w:rPr>
          <w:rStyle w:val="Emphasis"/>
        </w:rPr>
        <w:t>No revolutionary mass can arise from exhausted, depressive, and isolated individuals.</w:t>
      </w:r>
      <w:r>
        <w:rPr>
          <w:rStyle w:val="Emphasis"/>
        </w:rPr>
        <w:t xml:space="preserve"> </w:t>
      </w:r>
      <w:r w:rsidRPr="006E4818">
        <w:rPr>
          <w:rStyle w:val="Emphasis"/>
          <w:highlight w:val="green"/>
        </w:rPr>
        <w:t>Neoliberalism cannot</w:t>
      </w:r>
      <w:r w:rsidRPr="00372775">
        <w:rPr>
          <w:rStyle w:val="Emphasis"/>
        </w:rPr>
        <w:t xml:space="preserve"> </w:t>
      </w:r>
      <w:r w:rsidRPr="006E4818">
        <w:rPr>
          <w:rStyle w:val="Emphasis"/>
          <w:highlight w:val="green"/>
        </w:rPr>
        <w:t>be explained in Marxist terms</w:t>
      </w:r>
      <w:r w:rsidRPr="00372775">
        <w:rPr>
          <w:rStyle w:val="Emphasis"/>
        </w:rPr>
        <w:t>. The famous “</w:t>
      </w:r>
      <w:r w:rsidRPr="006E4818">
        <w:rPr>
          <w:rStyle w:val="Emphasis"/>
          <w:highlight w:val="green"/>
        </w:rPr>
        <w:t>alienation</w:t>
      </w:r>
      <w:r w:rsidRPr="00372775">
        <w:rPr>
          <w:rStyle w:val="Emphasis"/>
        </w:rPr>
        <w:t xml:space="preserve">” of labor </w:t>
      </w:r>
      <w:r w:rsidRPr="006E4818">
        <w:rPr>
          <w:rStyle w:val="Emphasis"/>
          <w:highlight w:val="green"/>
        </w:rPr>
        <w:t>does not</w:t>
      </w:r>
      <w:r w:rsidRPr="00372775">
        <w:rPr>
          <w:rStyle w:val="Emphasis"/>
        </w:rPr>
        <w:t xml:space="preserve"> even </w:t>
      </w:r>
      <w:r w:rsidRPr="006E4818">
        <w:rPr>
          <w:rStyle w:val="Emphasis"/>
          <w:highlight w:val="green"/>
        </w:rPr>
        <w:t>occur</w:t>
      </w:r>
      <w:r w:rsidRPr="00372775">
        <w:rPr>
          <w:rStyle w:val="Emphasis"/>
        </w:rPr>
        <w:t xml:space="preserve">. Today, </w:t>
      </w:r>
      <w:r w:rsidRPr="006E4818">
        <w:rPr>
          <w:rStyle w:val="Emphasis"/>
          <w:highlight w:val="green"/>
        </w:rPr>
        <w:t>we dive</w:t>
      </w:r>
      <w:r w:rsidRPr="00372775">
        <w:rPr>
          <w:rStyle w:val="Emphasis"/>
        </w:rPr>
        <w:t xml:space="preserve"> </w:t>
      </w:r>
      <w:r w:rsidRPr="006E4818">
        <w:rPr>
          <w:rStyle w:val="Emphasis"/>
          <w:highlight w:val="green"/>
        </w:rPr>
        <w:t>eagerly into work</w:t>
      </w:r>
      <w:r w:rsidRPr="00372775">
        <w:rPr>
          <w:rStyle w:val="Emphasis"/>
        </w:rPr>
        <w:t xml:space="preserve"> — until we burn out</w:t>
      </w:r>
      <w:r w:rsidRPr="00372775">
        <w:rPr>
          <w:sz w:val="16"/>
        </w:rPr>
        <w:t xml:space="preserve">. The first stage of burnout syndrome, after all, is euphoria. Burnout and revolution are mutually exclusive. </w:t>
      </w:r>
      <w:r w:rsidRPr="00372775">
        <w:rPr>
          <w:rStyle w:val="Emphasis"/>
        </w:rPr>
        <w:t>Accordingly, it is mistaken to believe that the Multitude will cast off the parasitic Empire to inaugurate a communist society</w:t>
      </w:r>
      <w:r w:rsidRPr="00372775">
        <w:rPr>
          <w:sz w:val="16"/>
        </w:rPr>
        <w:t>.</w:t>
      </w:r>
    </w:p>
    <w:p w14:paraId="48B7A9BC" w14:textId="77777777" w:rsidR="009A0E6B" w:rsidRPr="00A53D6E" w:rsidRDefault="009A0E6B" w:rsidP="00251323"/>
    <w:p w14:paraId="3A8803A0" w14:textId="03B12DC5" w:rsidR="00251323" w:rsidRDefault="00251323" w:rsidP="00251323">
      <w:pPr>
        <w:pStyle w:val="Heading3"/>
      </w:pPr>
      <w:r>
        <w:lastRenderedPageBreak/>
        <w:t>1NC – Turn – Disease</w:t>
      </w:r>
    </w:p>
    <w:p w14:paraId="66847CDF" w14:textId="77777777" w:rsidR="00251323" w:rsidRDefault="00251323" w:rsidP="00251323">
      <w:pPr>
        <w:pStyle w:val="Heading4"/>
      </w:pPr>
      <w:r>
        <w:t xml:space="preserve">Key to solve disease. </w:t>
      </w:r>
    </w:p>
    <w:p w14:paraId="03B76349" w14:textId="77777777" w:rsidR="00251323" w:rsidRPr="0077386F" w:rsidRDefault="00251323" w:rsidP="00251323">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2D68AD0E" w14:textId="77777777" w:rsidR="00251323" w:rsidRPr="001D63EB" w:rsidRDefault="00251323" w:rsidP="00251323">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26EF31BE" w14:textId="77777777" w:rsidR="00251323" w:rsidRPr="00131F53" w:rsidRDefault="00251323" w:rsidP="00251323">
      <w:pPr>
        <w:pStyle w:val="Heading4"/>
      </w:pPr>
      <w:r>
        <w:rPr>
          <w:u w:val="single"/>
        </w:rPr>
        <w:t>Disease causes e</w:t>
      </w:r>
      <w:r w:rsidRPr="009A7E01">
        <w:rPr>
          <w:u w:val="single"/>
        </w:rPr>
        <w:t>xtinction</w:t>
      </w:r>
      <w:r>
        <w:t xml:space="preserve"> – </w:t>
      </w:r>
      <w:r w:rsidRPr="00131F53">
        <w:t xml:space="preserve">defense is wrong </w:t>
      </w:r>
    </w:p>
    <w:p w14:paraId="4153FB73" w14:textId="77777777" w:rsidR="00251323" w:rsidRPr="00131F53" w:rsidRDefault="00251323" w:rsidP="0025132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DE231CF" w14:textId="77777777" w:rsidR="00251323" w:rsidRPr="00131F53" w:rsidRDefault="00251323" w:rsidP="00251323">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799DB387" w14:textId="77777777" w:rsidR="00251323" w:rsidRPr="00131F53" w:rsidRDefault="00251323" w:rsidP="00251323">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C28DC3D" w14:textId="6D259F5A" w:rsidR="00251323" w:rsidRPr="00131F53" w:rsidRDefault="00251323" w:rsidP="00251323">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695FB01" w14:textId="77777777" w:rsidR="00251323" w:rsidRPr="0018071F" w:rsidRDefault="00251323" w:rsidP="00251323">
      <w:pPr>
        <w:rPr>
          <w:rStyle w:val="StyleUnderline"/>
          <w:b/>
          <w:u w:val="none"/>
        </w:rPr>
      </w:pPr>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37178C89" w14:textId="62BB5ADE" w:rsidR="00251323" w:rsidRDefault="00FD4F60" w:rsidP="00FD4F60">
      <w:pPr>
        <w:pStyle w:val="Heading3"/>
      </w:pPr>
      <w:r>
        <w:lastRenderedPageBreak/>
        <w:t xml:space="preserve">1NC – Turn – </w:t>
      </w:r>
      <w:r w:rsidR="00A818E4">
        <w:t>Laundry List</w:t>
      </w:r>
    </w:p>
    <w:p w14:paraId="18DDB3B5" w14:textId="39006F77" w:rsidR="00251323" w:rsidRDefault="00FD4F60" w:rsidP="00FD4F60">
      <w:pPr>
        <w:pStyle w:val="Heading4"/>
      </w:pPr>
      <w:r>
        <w:t xml:space="preserve">Capitalism is </w:t>
      </w:r>
      <w:r w:rsidRPr="00FD4F60">
        <w:rPr>
          <w:i/>
          <w:iCs/>
          <w:u w:val="single"/>
        </w:rPr>
        <w:t>objectively good</w:t>
      </w:r>
      <w:r>
        <w:t xml:space="preserve"> in space – it’s key to American primacy</w:t>
      </w:r>
      <w:r w:rsidR="00A818E4">
        <w:t>, internet access, and warming</w:t>
      </w:r>
      <w:r>
        <w:t xml:space="preserve">. This </w:t>
      </w:r>
      <w:proofErr w:type="spellStart"/>
      <w:r>
        <w:t>ev</w:t>
      </w:r>
      <w:proofErr w:type="spellEnd"/>
      <w:r>
        <w:t xml:space="preserve"> assumes </w:t>
      </w:r>
      <w:proofErr w:type="gramStart"/>
      <w:r w:rsidRPr="00FD4F60">
        <w:rPr>
          <w:i/>
          <w:iCs/>
          <w:u w:val="single"/>
        </w:rPr>
        <w:t>ALL</w:t>
      </w:r>
      <w:r>
        <w:t xml:space="preserve"> of</w:t>
      </w:r>
      <w:proofErr w:type="gramEnd"/>
      <w:r>
        <w:t xml:space="preserve"> their </w:t>
      </w:r>
      <w:proofErr w:type="spellStart"/>
      <w:r>
        <w:t>underview</w:t>
      </w:r>
      <w:proofErr w:type="spellEnd"/>
      <w:r>
        <w:t xml:space="preserve"> warrants – every empirical example concludes negative</w:t>
      </w:r>
      <w:r w:rsidR="00164F9C">
        <w:t xml:space="preserve"> and independently our </w:t>
      </w:r>
      <w:proofErr w:type="spellStart"/>
      <w:r w:rsidR="00164F9C">
        <w:t>ev</w:t>
      </w:r>
      <w:proofErr w:type="spellEnd"/>
      <w:r w:rsidR="00164F9C">
        <w:t xml:space="preserve"> postdates theirs. </w:t>
      </w:r>
    </w:p>
    <w:p w14:paraId="3C449CC9" w14:textId="2D94F87D" w:rsidR="00FD4F60" w:rsidRPr="00FD4F60" w:rsidRDefault="00FD4F60" w:rsidP="00FD4F60">
      <w:pPr>
        <w:rPr>
          <w:rStyle w:val="Style13ptBold"/>
          <w:b w:val="0"/>
          <w:sz w:val="22"/>
        </w:rPr>
      </w:pPr>
      <w:r>
        <w:rPr>
          <w:rStyle w:val="Style13ptBold"/>
        </w:rPr>
        <w:t xml:space="preserve">Rinehart &amp; </w:t>
      </w:r>
      <w:r w:rsidRPr="00FD4F60">
        <w:rPr>
          <w:rStyle w:val="Style13ptBold"/>
        </w:rPr>
        <w:t>Thierer</w:t>
      </w:r>
      <w:r>
        <w:rPr>
          <w:rStyle w:val="Style13ptBold"/>
        </w:rPr>
        <w:t xml:space="preserve"> ’21 </w:t>
      </w:r>
      <w:r w:rsidRPr="00FD4F60">
        <w:t>[</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2C05890E" w14:textId="77777777" w:rsidR="00FD4F60" w:rsidRDefault="00FD4F60" w:rsidP="00FD4F60">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w:t>
      </w:r>
      <w:proofErr w:type="gramStart"/>
      <w:r w:rsidRPr="00FD4F60">
        <w:rPr>
          <w:rStyle w:val="Emphasis"/>
        </w:rPr>
        <w:t xml:space="preserve">rose up </w:t>
      </w:r>
      <w:r w:rsidRPr="00A818E4">
        <w:rPr>
          <w:rStyle w:val="Emphasis"/>
          <w:highlight w:val="cyan"/>
        </w:rPr>
        <w:t>against</w:t>
      </w:r>
      <w:proofErr w:type="gramEnd"/>
      <w:r w:rsidRPr="00A818E4">
        <w:rPr>
          <w:rStyle w:val="Emphasis"/>
          <w:highlight w:val="cyan"/>
        </w:rPr>
        <w:t xml:space="preserve"> private space</w:t>
      </w:r>
      <w:r w:rsidRPr="00FD4F60">
        <w:rPr>
          <w:rStyle w:val="Emphasis"/>
        </w:rPr>
        <w:t xml:space="preserve"> tourism efforts</w:t>
      </w:r>
      <w:r>
        <w:t>. They repeated all the same slogans as the week before when Virgin Galactic CEO Richard Branson took a trip.</w:t>
      </w:r>
    </w:p>
    <w:p w14:paraId="6B67B6E0" w14:textId="77777777" w:rsidR="00FD4F60" w:rsidRDefault="00FD4F60" w:rsidP="00FD4F60"/>
    <w:p w14:paraId="04DF9296" w14:textId="77777777" w:rsidR="00FD4F60" w:rsidRPr="00FD4F60" w:rsidRDefault="00FD4F60" w:rsidP="00FD4F60">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proofErr w:type="gramStart"/>
      <w:r w:rsidRPr="00A818E4">
        <w:rPr>
          <w:rStyle w:val="Emphasis"/>
          <w:sz w:val="26"/>
          <w:szCs w:val="26"/>
          <w:highlight w:val="cyan"/>
        </w:rPr>
        <w:t>actually</w:t>
      </w:r>
      <w:r w:rsidRPr="00FD4F60">
        <w:rPr>
          <w:rStyle w:val="Emphasis"/>
          <w:sz w:val="26"/>
          <w:szCs w:val="26"/>
        </w:rPr>
        <w:t xml:space="preserve"> a</w:t>
      </w:r>
      <w:proofErr w:type="gramEnd"/>
      <w:r w:rsidRPr="00FD4F60">
        <w:rPr>
          <w:rStyle w:val="Emphasis"/>
          <w:sz w:val="26"/>
          <w:szCs w:val="26"/>
        </w:rPr>
        <w:t xml:space="preserve"> sign of </w:t>
      </w:r>
      <w:r w:rsidRPr="00A818E4">
        <w:rPr>
          <w:rStyle w:val="Emphasis"/>
          <w:sz w:val="26"/>
          <w:szCs w:val="26"/>
          <w:highlight w:val="cyan"/>
        </w:rPr>
        <w:t>success</w:t>
      </w:r>
      <w:r w:rsidRPr="00FD4F60">
        <w:rPr>
          <w:rStyle w:val="Emphasis"/>
          <w:sz w:val="26"/>
          <w:szCs w:val="26"/>
        </w:rPr>
        <w:t>.</w:t>
      </w:r>
    </w:p>
    <w:p w14:paraId="1007247D" w14:textId="77777777" w:rsidR="00FD4F60" w:rsidRDefault="00FD4F60" w:rsidP="00FD4F60"/>
    <w:p w14:paraId="7D0F9863" w14:textId="77777777" w:rsidR="00FD4F60" w:rsidRPr="00A818E4" w:rsidRDefault="00FD4F60" w:rsidP="00FD4F60">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14:paraId="5A560B05" w14:textId="77777777" w:rsidR="00FD4F60" w:rsidRPr="00A818E4" w:rsidRDefault="00FD4F60" w:rsidP="00FD4F60">
      <w:pPr>
        <w:rPr>
          <w:rStyle w:val="Emphasis"/>
        </w:rPr>
      </w:pPr>
    </w:p>
    <w:p w14:paraId="31F19ECD" w14:textId="77777777" w:rsidR="00FD4F60" w:rsidRDefault="00FD4F60" w:rsidP="00FD4F60">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14:paraId="1D65EC1A" w14:textId="77777777" w:rsidR="00FD4F60" w:rsidRDefault="00FD4F60" w:rsidP="00FD4F60"/>
    <w:p w14:paraId="6A1F5BD0" w14:textId="77777777" w:rsidR="00FD4F60" w:rsidRPr="00A818E4" w:rsidRDefault="00FD4F60" w:rsidP="00FD4F60">
      <w:pPr>
        <w:rPr>
          <w:rStyle w:val="Emphasis"/>
        </w:rPr>
      </w:pPr>
      <w: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proofErr w:type="gramStart"/>
      <w:r w:rsidRPr="00A818E4">
        <w:rPr>
          <w:rStyle w:val="Emphasis"/>
        </w:rPr>
        <w:t>)</w:t>
      </w:r>
      <w:proofErr w:type="gramEnd"/>
      <w:r w:rsidRPr="00A818E4">
        <w:rPr>
          <w:rStyle w:val="Emphasis"/>
        </w:rPr>
        <w:t xml:space="preserve">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w:t>
      </w:r>
      <w:r w:rsidRPr="00A818E4">
        <w:rPr>
          <w:rStyle w:val="Emphasis"/>
        </w:rPr>
        <w:lastRenderedPageBreak/>
        <w:t xml:space="preserve">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14:paraId="50122782" w14:textId="77777777" w:rsidR="00FD4F60" w:rsidRDefault="00FD4F60" w:rsidP="00FD4F60"/>
    <w:p w14:paraId="6382841C" w14:textId="77777777" w:rsidR="00FD4F60" w:rsidRDefault="00FD4F60" w:rsidP="00FD4F60">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14:paraId="211316DE" w14:textId="77777777" w:rsidR="00FD4F60" w:rsidRDefault="00FD4F60" w:rsidP="00FD4F60"/>
    <w:p w14:paraId="7460FD50" w14:textId="77777777" w:rsidR="00FD4F60" w:rsidRDefault="00FD4F60" w:rsidP="00FD4F60">
      <w:r w:rsidRPr="00A818E4">
        <w:rPr>
          <w:rStyle w:val="Emphasis"/>
        </w:rPr>
        <w:t xml:space="preserve">Cheap launches mean </w:t>
      </w:r>
      <w:proofErr w:type="spellStart"/>
      <w:r w:rsidRPr="00A818E4">
        <w:rPr>
          <w:rStyle w:val="Emphasis"/>
          <w:highlight w:val="cyan"/>
        </w:rPr>
        <w:t>Starlink</w:t>
      </w:r>
      <w:proofErr w:type="spellEnd"/>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14:paraId="47E2EEE2" w14:textId="77777777" w:rsidR="00FD4F60" w:rsidRDefault="00FD4F60" w:rsidP="00FD4F60"/>
    <w:p w14:paraId="67F321A6" w14:textId="77777777" w:rsidR="00FD4F60" w:rsidRDefault="00FD4F60" w:rsidP="00FD4F60">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argued that the vision of “gigantic flying machines speeding across the Atlantic carrying innumerable passengers… would be prohibitive to any but the capitalist who could use his own yacht.”</w:t>
      </w:r>
    </w:p>
    <w:p w14:paraId="755EDD6E" w14:textId="77777777" w:rsidR="00FD4F60" w:rsidRDefault="00FD4F60" w:rsidP="00FD4F60"/>
    <w:p w14:paraId="5361B607" w14:textId="77777777" w:rsidR="00FD4F60" w:rsidRPr="00A818E4" w:rsidRDefault="00FD4F60" w:rsidP="00FD4F60">
      <w:pPr>
        <w:rPr>
          <w:rStyle w:val="Emphasis"/>
        </w:rPr>
      </w:pPr>
      <w:r w:rsidRPr="00A818E4">
        <w:rPr>
          <w:rStyle w:val="Emphasis"/>
        </w:rPr>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14:paraId="66910820" w14:textId="77777777" w:rsidR="00FD4F60" w:rsidRDefault="00FD4F60" w:rsidP="00FD4F60"/>
    <w:p w14:paraId="64F1AECE" w14:textId="77777777" w:rsidR="00FD4F60" w:rsidRDefault="00FD4F60" w:rsidP="00FD4F60">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14:paraId="6EE60DC3" w14:textId="77777777" w:rsidR="00FC171A" w:rsidRPr="001A42E6" w:rsidRDefault="00FC171A" w:rsidP="00FC171A">
      <w:pPr>
        <w:pStyle w:val="Heading4"/>
        <w:rPr>
          <w:rStyle w:val="Emphasis"/>
          <w:b/>
          <w:iCs w:val="0"/>
          <w:sz w:val="14"/>
          <w:u w:val="none"/>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0AAAF20C" w14:textId="77777777" w:rsidR="00FC171A" w:rsidRPr="001A42E6" w:rsidRDefault="00FC171A" w:rsidP="00FC171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5B1461BE" w14:textId="77777777" w:rsidR="00FC171A" w:rsidRPr="001A42E6" w:rsidRDefault="00FC171A" w:rsidP="00FC171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7F69662" w14:textId="77777777" w:rsidR="00FC171A" w:rsidRPr="001A42E6" w:rsidRDefault="00FC171A" w:rsidP="00FC171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9F3F7B6" w14:textId="77777777" w:rsidR="00FC171A" w:rsidRPr="001A42E6" w:rsidRDefault="00FC171A" w:rsidP="00FC171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5A16ABE" w14:textId="77777777" w:rsidR="009407BE" w:rsidRDefault="00FC171A" w:rsidP="00FC171A">
      <w:pPr>
        <w:spacing w:before="100" w:beforeAutospacing="1" w:after="100" w:afterAutospacing="1"/>
        <w:rPr>
          <w:rStyle w:val="StyleUnderline"/>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w:t>
      </w:r>
    </w:p>
    <w:p w14:paraId="096927CE" w14:textId="77777777" w:rsidR="009407BE" w:rsidRDefault="009407BE" w:rsidP="00FC171A">
      <w:pPr>
        <w:spacing w:before="100" w:beforeAutospacing="1" w:after="100" w:afterAutospacing="1"/>
        <w:rPr>
          <w:rStyle w:val="StyleUnderline"/>
        </w:rPr>
      </w:pPr>
    </w:p>
    <w:p w14:paraId="0F527EFB" w14:textId="77777777" w:rsidR="009407BE" w:rsidRDefault="009407BE" w:rsidP="00FC171A">
      <w:pPr>
        <w:spacing w:before="100" w:beforeAutospacing="1" w:after="100" w:afterAutospacing="1"/>
        <w:rPr>
          <w:rStyle w:val="StyleUnderline"/>
        </w:rPr>
      </w:pPr>
    </w:p>
    <w:p w14:paraId="651DE2CE" w14:textId="77777777" w:rsidR="009407BE" w:rsidRDefault="009407BE" w:rsidP="00FC171A">
      <w:pPr>
        <w:spacing w:before="100" w:beforeAutospacing="1" w:after="100" w:afterAutospacing="1"/>
        <w:rPr>
          <w:rStyle w:val="StyleUnderline"/>
        </w:rPr>
      </w:pPr>
    </w:p>
    <w:p w14:paraId="0E1B554F" w14:textId="77777777" w:rsidR="009407BE" w:rsidRDefault="009407BE" w:rsidP="00FC171A">
      <w:pPr>
        <w:spacing w:before="100" w:beforeAutospacing="1" w:after="100" w:afterAutospacing="1"/>
        <w:rPr>
          <w:rStyle w:val="StyleUnderline"/>
        </w:rPr>
      </w:pPr>
    </w:p>
    <w:p w14:paraId="35B4F51D" w14:textId="77777777" w:rsidR="008D359C" w:rsidRPr="008D359C" w:rsidRDefault="008D359C" w:rsidP="008D359C"/>
    <w:sectPr w:rsidR="008D359C" w:rsidRPr="008D35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6025C"/>
    <w:multiLevelType w:val="hybridMultilevel"/>
    <w:tmpl w:val="50B816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5E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5D5A"/>
    <w:rsid w:val="000D26A6"/>
    <w:rsid w:val="000D2B90"/>
    <w:rsid w:val="000D6ED8"/>
    <w:rsid w:val="000D717B"/>
    <w:rsid w:val="000E3E7E"/>
    <w:rsid w:val="00100B28"/>
    <w:rsid w:val="00117316"/>
    <w:rsid w:val="001209B4"/>
    <w:rsid w:val="00164F9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EC9"/>
    <w:rsid w:val="001F1173"/>
    <w:rsid w:val="002005A8"/>
    <w:rsid w:val="00203DD8"/>
    <w:rsid w:val="00204E1D"/>
    <w:rsid w:val="002059BD"/>
    <w:rsid w:val="00207FD8"/>
    <w:rsid w:val="00210FAF"/>
    <w:rsid w:val="00213B1E"/>
    <w:rsid w:val="00215284"/>
    <w:rsid w:val="002168F2"/>
    <w:rsid w:val="00216A6D"/>
    <w:rsid w:val="0022491C"/>
    <w:rsid w:val="0022589F"/>
    <w:rsid w:val="002343FE"/>
    <w:rsid w:val="00235F7B"/>
    <w:rsid w:val="002502CF"/>
    <w:rsid w:val="00251323"/>
    <w:rsid w:val="002667C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EA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03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CFD"/>
    <w:rsid w:val="004170BF"/>
    <w:rsid w:val="00426D9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EFD"/>
    <w:rsid w:val="004B37B4"/>
    <w:rsid w:val="004B72B4"/>
    <w:rsid w:val="004C0314"/>
    <w:rsid w:val="004C0D3D"/>
    <w:rsid w:val="004C213E"/>
    <w:rsid w:val="004C376C"/>
    <w:rsid w:val="004C657F"/>
    <w:rsid w:val="004D1593"/>
    <w:rsid w:val="004D17D8"/>
    <w:rsid w:val="004D52D8"/>
    <w:rsid w:val="004E355B"/>
    <w:rsid w:val="005028E5"/>
    <w:rsid w:val="00503735"/>
    <w:rsid w:val="00516A88"/>
    <w:rsid w:val="00517B7C"/>
    <w:rsid w:val="00522065"/>
    <w:rsid w:val="005224F2"/>
    <w:rsid w:val="00533F1C"/>
    <w:rsid w:val="00536D8B"/>
    <w:rsid w:val="005379C3"/>
    <w:rsid w:val="005519C2"/>
    <w:rsid w:val="005523E0"/>
    <w:rsid w:val="00552F46"/>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00B"/>
    <w:rsid w:val="006235FB"/>
    <w:rsid w:val="00626A15"/>
    <w:rsid w:val="006379E9"/>
    <w:rsid w:val="006438CB"/>
    <w:rsid w:val="006477E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94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1D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59C"/>
    <w:rsid w:val="008D724A"/>
    <w:rsid w:val="008E7A3E"/>
    <w:rsid w:val="008F41FD"/>
    <w:rsid w:val="008F4479"/>
    <w:rsid w:val="008F4BA0"/>
    <w:rsid w:val="008F5D61"/>
    <w:rsid w:val="00901726"/>
    <w:rsid w:val="00920E6A"/>
    <w:rsid w:val="00931816"/>
    <w:rsid w:val="00932C71"/>
    <w:rsid w:val="009407BE"/>
    <w:rsid w:val="009509D5"/>
    <w:rsid w:val="00950DD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E6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8E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AF3"/>
    <w:rsid w:val="00BA3C33"/>
    <w:rsid w:val="00BB0878"/>
    <w:rsid w:val="00BB1879"/>
    <w:rsid w:val="00BC0ABE"/>
    <w:rsid w:val="00BC30DB"/>
    <w:rsid w:val="00BC64FF"/>
    <w:rsid w:val="00BC7C37"/>
    <w:rsid w:val="00BD2244"/>
    <w:rsid w:val="00BD3F7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B22"/>
    <w:rsid w:val="00C56DCC"/>
    <w:rsid w:val="00C57075"/>
    <w:rsid w:val="00C72AFE"/>
    <w:rsid w:val="00C81619"/>
    <w:rsid w:val="00CA013C"/>
    <w:rsid w:val="00CA6D6D"/>
    <w:rsid w:val="00CB7DC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50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2C5"/>
    <w:rsid w:val="00E328C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71A"/>
    <w:rsid w:val="00EC2759"/>
    <w:rsid w:val="00EC7106"/>
    <w:rsid w:val="00ED0120"/>
    <w:rsid w:val="00ED3BBA"/>
    <w:rsid w:val="00ED4E12"/>
    <w:rsid w:val="00EE051B"/>
    <w:rsid w:val="00EE54B4"/>
    <w:rsid w:val="00EF1AD8"/>
    <w:rsid w:val="00EF2B5C"/>
    <w:rsid w:val="00EF7794"/>
    <w:rsid w:val="00EF7E14"/>
    <w:rsid w:val="00F02046"/>
    <w:rsid w:val="00F022F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C05"/>
    <w:rsid w:val="00F73954"/>
    <w:rsid w:val="00F82EEB"/>
    <w:rsid w:val="00F94060"/>
    <w:rsid w:val="00F97946"/>
    <w:rsid w:val="00FA56F6"/>
    <w:rsid w:val="00FB329D"/>
    <w:rsid w:val="00FC171A"/>
    <w:rsid w:val="00FC27E3"/>
    <w:rsid w:val="00FC74C7"/>
    <w:rsid w:val="00FD451D"/>
    <w:rsid w:val="00FD4F60"/>
    <w:rsid w:val="00FD5B22"/>
    <w:rsid w:val="00FE1101"/>
    <w:rsid w:val="00FE1B01"/>
    <w:rsid w:val="00FF3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D8EBA"/>
  <w14:defaultImageDpi w14:val="300"/>
  <w15:docId w15:val="{7AF8FB78-A62A-C64D-AF0B-6A72AFEE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5EC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E5E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5E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E5E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E5E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5E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EC9"/>
  </w:style>
  <w:style w:type="character" w:customStyle="1" w:styleId="Heading1Char">
    <w:name w:val="Heading 1 Char"/>
    <w:aliases w:val="Pocket Char"/>
    <w:basedOn w:val="DefaultParagraphFont"/>
    <w:link w:val="Heading1"/>
    <w:uiPriority w:val="9"/>
    <w:rsid w:val="001E5EC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E5EC9"/>
    <w:rPr>
      <w:rFonts w:ascii="Arial" w:eastAsiaTheme="majorEastAsia" w:hAnsi="Arial"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E5EC9"/>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1E5EC9"/>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E5EC9"/>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E5EC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1E5EC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E5EC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
    <w:basedOn w:val="DefaultParagraphFont"/>
    <w:link w:val="NoSpacing"/>
    <w:uiPriority w:val="99"/>
    <w:unhideWhenUsed/>
    <w:rsid w:val="001E5EC9"/>
    <w:rPr>
      <w:color w:val="auto"/>
      <w:u w:val="none"/>
    </w:rPr>
  </w:style>
  <w:style w:type="paragraph" w:styleId="DocumentMap">
    <w:name w:val="Document Map"/>
    <w:basedOn w:val="Normal"/>
    <w:link w:val="DocumentMapChar"/>
    <w:uiPriority w:val="99"/>
    <w:semiHidden/>
    <w:unhideWhenUsed/>
    <w:rsid w:val="001E5E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5EC9"/>
    <w:rPr>
      <w:rFonts w:ascii="Lucida Grande" w:hAnsi="Lucida Grande" w:cs="Lucida Grande"/>
    </w:rPr>
  </w:style>
  <w:style w:type="paragraph" w:customStyle="1" w:styleId="textbold">
    <w:name w:val="text bold"/>
    <w:basedOn w:val="Normal"/>
    <w:link w:val="Emphasis"/>
    <w:uiPriority w:val="20"/>
    <w:qFormat/>
    <w:rsid w:val="001E5EC9"/>
    <w:pPr>
      <w:widowControl w:val="0"/>
      <w:ind w:left="720"/>
      <w:jc w:val="both"/>
    </w:pPr>
    <w:rPr>
      <w:b/>
      <w:iCs/>
      <w:u w:val="single"/>
    </w:rPr>
  </w:style>
  <w:style w:type="paragraph" w:customStyle="1" w:styleId="Emphasis1">
    <w:name w:val="Emphasis1"/>
    <w:basedOn w:val="Normal"/>
    <w:autoRedefine/>
    <w:uiPriority w:val="20"/>
    <w:qFormat/>
    <w:rsid w:val="002513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2513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A5E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682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34</Pages>
  <Words>11931</Words>
  <Characters>68011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39</cp:revision>
  <dcterms:created xsi:type="dcterms:W3CDTF">2022-01-14T16:12:00Z</dcterms:created>
  <dcterms:modified xsi:type="dcterms:W3CDTF">2022-01-14T17:45:00Z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