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9F63D" w14:textId="6CB3D828" w:rsidR="00E42E4C" w:rsidRDefault="00EB5BAC" w:rsidP="00EB5BAC">
      <w:pPr>
        <w:pStyle w:val="Heading2"/>
      </w:pPr>
      <w:r>
        <w:t>1</w:t>
      </w:r>
    </w:p>
    <w:p w14:paraId="283CB41E" w14:textId="5608431E" w:rsidR="00EB5BAC" w:rsidRPr="00EF4A0E" w:rsidRDefault="00EB5BAC" w:rsidP="00EB5BAC">
      <w:pPr>
        <w:pStyle w:val="Heading4"/>
      </w:pPr>
      <w:r w:rsidRPr="00EF4A0E">
        <w:t xml:space="preserve">Interpretation: the </w:t>
      </w:r>
      <w:r w:rsidRPr="00EF4A0E">
        <w:rPr>
          <w:u w:val="single"/>
        </w:rPr>
        <w:t>resolution</w:t>
      </w:r>
      <w:r w:rsidRPr="00EF4A0E">
        <w:t xml:space="preserve"> should define the division of affirmative and negative ground. To clarify, the </w:t>
      </w:r>
      <w:proofErr w:type="spellStart"/>
      <w:r w:rsidRPr="00EF4A0E">
        <w:t>aff</w:t>
      </w:r>
      <w:proofErr w:type="spellEnd"/>
      <w:r w:rsidRPr="00EF4A0E">
        <w:t xml:space="preserve"> must defend a </w:t>
      </w:r>
      <w:r w:rsidR="00165864">
        <w:t>policy action</w:t>
      </w:r>
      <w:r w:rsidRPr="00EF4A0E">
        <w:t xml:space="preserve"> where </w:t>
      </w:r>
      <w:r>
        <w:t>the appropriation of outer space by private entities is unjust</w:t>
      </w:r>
      <w:r w:rsidRPr="00EF4A0E">
        <w:t>.</w:t>
      </w:r>
    </w:p>
    <w:p w14:paraId="3BD6BB17" w14:textId="77777777" w:rsidR="00EB5BAC" w:rsidRPr="007527E7" w:rsidRDefault="00EB5BAC" w:rsidP="00EB5BAC">
      <w:pPr>
        <w:rPr>
          <w:rFonts w:asciiTheme="majorHAnsi" w:hAnsiTheme="majorHAnsi" w:cstheme="majorHAnsi"/>
        </w:rPr>
      </w:pPr>
    </w:p>
    <w:p w14:paraId="7E4D3D50" w14:textId="713F9C63" w:rsidR="00680F1F" w:rsidRPr="003474B5" w:rsidRDefault="00680F1F" w:rsidP="00680F1F">
      <w:pPr>
        <w:pStyle w:val="Heading4"/>
        <w:rPr>
          <w:rFonts w:asciiTheme="majorHAnsi" w:hAnsiTheme="majorHAnsi" w:cstheme="majorHAnsi"/>
        </w:rPr>
      </w:pPr>
      <w:r w:rsidRPr="003474B5">
        <w:rPr>
          <w:rFonts w:asciiTheme="majorHAnsi" w:hAnsiTheme="majorHAnsi" w:cstheme="majorHAnsi"/>
        </w:rPr>
        <w:t xml:space="preserve">“Appropriation of outer space” by private entities refers to the exercise of exclusive control </w:t>
      </w:r>
      <w:r>
        <w:rPr>
          <w:rFonts w:asciiTheme="majorHAnsi" w:hAnsiTheme="majorHAnsi" w:cstheme="majorHAnsi"/>
        </w:rPr>
        <w:t xml:space="preserve">or use </w:t>
      </w:r>
      <w:r w:rsidRPr="003474B5">
        <w:rPr>
          <w:rFonts w:asciiTheme="majorHAnsi" w:hAnsiTheme="majorHAnsi" w:cstheme="majorHAnsi"/>
        </w:rPr>
        <w:t xml:space="preserve">of space. </w:t>
      </w:r>
    </w:p>
    <w:p w14:paraId="74361447" w14:textId="77777777" w:rsidR="00680F1F" w:rsidRPr="003474B5" w:rsidRDefault="00680F1F" w:rsidP="00680F1F">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755724EF" w14:textId="3F856227" w:rsidR="00EB5BAC" w:rsidRPr="00047C8F" w:rsidRDefault="00680F1F" w:rsidP="00EB5BAC">
      <w:pPr>
        <w:rPr>
          <w:rFonts w:asciiTheme="majorHAnsi" w:hAnsiTheme="majorHAnsi" w:cstheme="majorHAnsi"/>
          <w:sz w:val="16"/>
        </w:rPr>
      </w:pPr>
      <w:r w:rsidRPr="002200F7">
        <w:rPr>
          <w:rFonts w:asciiTheme="majorHAnsi" w:hAnsiTheme="majorHAnsi" w:cstheme="majorHAnsi"/>
          <w:sz w:val="16"/>
        </w:rPr>
        <w:t xml:space="preserve">The issues presented in relation to the </w:t>
      </w:r>
      <w:proofErr w:type="spellStart"/>
      <w:r w:rsidRPr="002200F7">
        <w:rPr>
          <w:rFonts w:asciiTheme="majorHAnsi" w:hAnsiTheme="majorHAnsi" w:cstheme="majorHAnsi"/>
          <w:sz w:val="16"/>
        </w:rPr>
        <w:t>nonappropriation</w:t>
      </w:r>
      <w:proofErr w:type="spellEnd"/>
      <w:r w:rsidRPr="002200F7">
        <w:rPr>
          <w:rFonts w:asciiTheme="majorHAnsi" w:hAnsiTheme="majorHAnsi" w:cstheme="majorHAnsi"/>
          <w:sz w:val="16"/>
        </w:rPr>
        <w:t xml:space="preserve">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2200F7">
        <w:rPr>
          <w:rFonts w:asciiTheme="majorHAnsi" w:hAnsiTheme="majorHAnsi" w:cstheme="majorHAnsi"/>
          <w:sz w:val="16"/>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2200F7">
        <w:rPr>
          <w:rFonts w:asciiTheme="majorHAnsi" w:hAnsiTheme="majorHAnsi" w:cstheme="majorHAnsi"/>
          <w:sz w:val="16"/>
        </w:rPr>
        <w:t>.217 [**Start Footnote 217**Id. at 236 (“</w:t>
      </w:r>
      <w:r w:rsidRPr="00DC6F95">
        <w:rPr>
          <w:rStyle w:val="Emphasis"/>
          <w:rFonts w:asciiTheme="majorHAnsi" w:hAnsiTheme="majorHAnsi" w:cstheme="majorHAnsi"/>
          <w:highlight w:val="green"/>
        </w:rPr>
        <w:t>Appropriation of outer space</w:t>
      </w:r>
      <w:r w:rsidRPr="002200F7">
        <w:rPr>
          <w:rFonts w:asciiTheme="majorHAnsi" w:hAnsiTheme="majorHAnsi" w:cstheme="majorHAnsi"/>
          <w:sz w:val="16"/>
        </w:rPr>
        <w:t xml:space="preserve">, </w:t>
      </w:r>
      <w:r w:rsidRPr="003474B5">
        <w:rPr>
          <w:rStyle w:val="Emphasis"/>
          <w:rFonts w:asciiTheme="majorHAnsi" w:hAnsiTheme="majorHAnsi" w:cstheme="majorHAnsi"/>
        </w:rPr>
        <w:t xml:space="preserve">therefore, </w:t>
      </w:r>
      <w:r w:rsidRPr="00DC6F95">
        <w:rPr>
          <w:rStyle w:val="Emphasis"/>
          <w:rFonts w:asciiTheme="majorHAnsi" w:hAnsiTheme="majorHAnsi" w:cstheme="majorHAnsi"/>
          <w:highlight w:val="green"/>
        </w:rPr>
        <w:t>is ‘the exercise of exclusive control or exclusive use’ with a sense of permanence, which limits other nations’ access</w:t>
      </w:r>
      <w:r w:rsidRPr="003474B5">
        <w:rPr>
          <w:rStyle w:val="Emphasis"/>
          <w:rFonts w:asciiTheme="majorHAnsi" w:hAnsiTheme="majorHAnsi" w:cstheme="majorHAnsi"/>
        </w:rPr>
        <w:t xml:space="preserve"> to i</w:t>
      </w:r>
      <w:r w:rsidRPr="002200F7">
        <w:rPr>
          <w:rFonts w:asciiTheme="majorHAnsi" w:hAnsiTheme="majorHAnsi" w:cstheme="majorHAnsi"/>
          <w:sz w:val="16"/>
        </w:rPr>
        <w:t>t.”) (</w:t>
      </w:r>
      <w:proofErr w:type="gramStart"/>
      <w:r w:rsidRPr="002200F7">
        <w:rPr>
          <w:rFonts w:asciiTheme="majorHAnsi" w:hAnsiTheme="majorHAnsi" w:cstheme="majorHAnsi"/>
          <w:sz w:val="16"/>
        </w:rPr>
        <w:t>quoting</w:t>
      </w:r>
      <w:proofErr w:type="gramEnd"/>
      <w:r w:rsidRPr="002200F7">
        <w:rPr>
          <w:rFonts w:asciiTheme="majorHAnsi" w:hAnsiTheme="majorHAnsi" w:cstheme="majorHAnsi"/>
          <w:sz w:val="16"/>
        </w:rPr>
        <w:t xml:space="preserve"> Milton L. Smith, The Role of the ITU in the Development of Space Law, 17 ANNALS AIR &amp; SPACE L. 157, 165 (1992)). **End Footnote 217*</w:t>
      </w:r>
      <w:proofErr w:type="gramStart"/>
      <w:r w:rsidRPr="002200F7">
        <w:rPr>
          <w:rFonts w:asciiTheme="majorHAnsi" w:hAnsiTheme="majorHAnsi" w:cstheme="majorHAnsi"/>
          <w:sz w:val="16"/>
        </w:rPr>
        <w:t>*]The</w:t>
      </w:r>
      <w:proofErr w:type="gramEnd"/>
      <w:r w:rsidRPr="002200F7">
        <w:rPr>
          <w:rFonts w:asciiTheme="majorHAnsi" w:hAnsiTheme="majorHAnsi" w:cstheme="majorHAnsi"/>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571796D" w14:textId="062962A5" w:rsidR="00047C8F" w:rsidRPr="00F67B6E" w:rsidRDefault="00035210" w:rsidP="00047C8F">
      <w:pPr>
        <w:pStyle w:val="Heading4"/>
        <w:rPr>
          <w:rFonts w:ascii="Calibri" w:hAnsi="Calibri"/>
        </w:rPr>
      </w:pPr>
      <w:r>
        <w:rPr>
          <w:rFonts w:ascii="Calibri" w:hAnsi="Calibri"/>
        </w:rPr>
        <w:t>O</w:t>
      </w:r>
      <w:r w:rsidR="00047C8F" w:rsidRPr="00F67B6E">
        <w:rPr>
          <w:rFonts w:ascii="Calibri" w:hAnsi="Calibri"/>
        </w:rPr>
        <w:t>uter space consists of regions outside the atmospheres of celestial bodies</w:t>
      </w:r>
    </w:p>
    <w:p w14:paraId="7D4C1B4B" w14:textId="77777777" w:rsidR="00047C8F" w:rsidRPr="00F67B6E" w:rsidRDefault="00047C8F" w:rsidP="00047C8F">
      <w:pPr>
        <w:rPr>
          <w:rStyle w:val="Style13ptBold"/>
          <w:rFonts w:ascii="Calibri" w:hAnsi="Calibri"/>
          <w:b w:val="0"/>
        </w:rPr>
      </w:pPr>
      <w:r w:rsidRPr="00F67B6E">
        <w:rPr>
          <w:rStyle w:val="Style13ptBold"/>
          <w:rFonts w:ascii="Calibri" w:hAnsi="Calibri"/>
        </w:rPr>
        <w:t xml:space="preserve">Tanabe 19 </w:t>
      </w:r>
      <w:r w:rsidRPr="00F67B6E">
        <w:rPr>
          <w:rStyle w:val="Style13ptBold"/>
          <w:rFonts w:ascii="Calibri" w:hAnsi="Calibri"/>
          <w:b w:val="0"/>
          <w:bCs/>
          <w:sz w:val="16"/>
          <w:szCs w:val="16"/>
        </w:rPr>
        <w:t xml:space="preserve">[(Rosie, </w:t>
      </w:r>
      <w:proofErr w:type="gramStart"/>
      <w:r w:rsidRPr="00F67B6E">
        <w:rPr>
          <w:rStyle w:val="Style13ptBold"/>
          <w:rFonts w:ascii="Calibri" w:hAnsi="Calibri"/>
          <w:b w:val="0"/>
          <w:bCs/>
          <w:sz w:val="16"/>
          <w:szCs w:val="16"/>
        </w:rPr>
        <w:t>updater</w:t>
      </w:r>
      <w:proofErr w:type="gramEnd"/>
      <w:r w:rsidRPr="00F67B6E">
        <w:rPr>
          <w:rStyle w:val="Style13ptBold"/>
          <w:rFonts w:ascii="Calibri" w:hAnsi="Calibri"/>
          <w:b w:val="0"/>
          <w:bCs/>
          <w:sz w:val="16"/>
          <w:szCs w:val="16"/>
        </w:rPr>
        <w:t xml:space="preserve"> and writer at NWE) “</w:t>
      </w:r>
      <w:r w:rsidRPr="00F67B6E">
        <w:rPr>
          <w:rFonts w:ascii="Calibri" w:hAnsi="Calibri"/>
          <w:szCs w:val="16"/>
        </w:rPr>
        <w:t>Outer space,” New World Encyclopedia, 1/8/2019] JL</w:t>
      </w:r>
    </w:p>
    <w:p w14:paraId="54E1F538" w14:textId="5455E4C5" w:rsidR="00EB5BAC" w:rsidRDefault="00047C8F" w:rsidP="00EB5BAC">
      <w:pPr>
        <w:rPr>
          <w:rFonts w:ascii="Calibri" w:hAnsi="Calibri"/>
          <w:sz w:val="12"/>
        </w:rPr>
      </w:pPr>
      <w:r w:rsidRPr="00F67B6E">
        <w:rPr>
          <w:rStyle w:val="StyleUnderline"/>
          <w:rFonts w:ascii="Calibri" w:hAnsi="Calibri"/>
          <w:highlight w:val="green"/>
        </w:rPr>
        <w:t>Outer space</w:t>
      </w:r>
      <w:r w:rsidRPr="00F67B6E">
        <w:rPr>
          <w:rStyle w:val="StyleUnderline"/>
          <w:rFonts w:ascii="Calibri" w:hAnsi="Calibri"/>
        </w:rPr>
        <w:t xml:space="preserve"> (often called space) </w:t>
      </w:r>
      <w:r w:rsidRPr="00F67B6E">
        <w:rPr>
          <w:rStyle w:val="StyleUnderline"/>
          <w:rFonts w:ascii="Calibri" w:hAnsi="Calibri"/>
          <w:highlight w:val="green"/>
        </w:rPr>
        <w:t>consists of</w:t>
      </w:r>
      <w:r w:rsidRPr="00F67B6E">
        <w:rPr>
          <w:rStyle w:val="StyleUnderline"/>
          <w:rFonts w:ascii="Calibri" w:hAnsi="Calibri"/>
        </w:rPr>
        <w:t xml:space="preserve"> the </w:t>
      </w:r>
      <w:r w:rsidRPr="00F67B6E">
        <w:rPr>
          <w:rStyle w:val="Emphasis"/>
          <w:highlight w:val="green"/>
        </w:rPr>
        <w:t>relatively empty regions</w:t>
      </w:r>
      <w:r w:rsidRPr="00F67B6E">
        <w:rPr>
          <w:rStyle w:val="StyleUnderline"/>
          <w:rFonts w:ascii="Calibri" w:hAnsi="Calibri"/>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rFonts w:ascii="Calibri" w:hAnsi="Calibri"/>
          <w:sz w:val="12"/>
        </w:rPr>
        <w:t>. </w:t>
      </w:r>
      <w:r w:rsidRPr="00F67B6E">
        <w:rPr>
          <w:rFonts w:ascii="Calibri" w:hAnsi="Calibri"/>
          <w:i/>
          <w:iCs/>
          <w:sz w:val="12"/>
        </w:rPr>
        <w:t>Outer</w:t>
      </w:r>
      <w:r w:rsidRPr="00F67B6E">
        <w:rPr>
          <w:rFonts w:ascii="Calibri" w:hAnsi="Calibri"/>
          <w:sz w:val="12"/>
        </w:rPr>
        <w:t xml:space="preserve"> space is </w:t>
      </w:r>
      <w:r w:rsidRPr="00F67B6E">
        <w:rPr>
          <w:rStyle w:val="StyleUnderline"/>
          <w:rFonts w:ascii="Calibri" w:hAnsi="Calibri"/>
        </w:rPr>
        <w:t>used to distinguish it from airspace and terrestrial locations</w:t>
      </w:r>
      <w:r w:rsidRPr="00F67B6E">
        <w:rPr>
          <w:rFonts w:ascii="Calibri" w:hAnsi="Calibri"/>
          <w:sz w:val="12"/>
        </w:rPr>
        <w:t>. There is no clear boundary between </w:t>
      </w:r>
      <w:hyperlink r:id="rId10" w:tooltip="Earth's atmosphere" w:history="1">
        <w:r w:rsidRPr="00F67B6E">
          <w:rPr>
            <w:rStyle w:val="Hyperlink"/>
            <w:rFonts w:ascii="Calibri" w:hAnsi="Calibri"/>
            <w:sz w:val="12"/>
          </w:rPr>
          <w:t>Earth's atmosphere</w:t>
        </w:r>
      </w:hyperlink>
      <w:r w:rsidRPr="00F67B6E">
        <w:rPr>
          <w:rFonts w:ascii="Calibri" w:hAnsi="Calibri"/>
          <w:sz w:val="12"/>
        </w:rPr>
        <w:t> and space, as the </w:t>
      </w:r>
      <w:hyperlink r:id="rId11" w:tooltip="Density" w:history="1">
        <w:r w:rsidRPr="00F67B6E">
          <w:rPr>
            <w:rStyle w:val="Hyperlink"/>
            <w:rFonts w:ascii="Calibri" w:hAnsi="Calibri"/>
            <w:sz w:val="12"/>
          </w:rPr>
          <w:t>density</w:t>
        </w:r>
      </w:hyperlink>
      <w:r w:rsidRPr="00F67B6E">
        <w:rPr>
          <w:rFonts w:ascii="Calibri" w:hAnsi="Calibri"/>
          <w:sz w:val="12"/>
        </w:rPr>
        <w:t> of the atmosphere gradually decreases as the altitude increases.</w:t>
      </w:r>
    </w:p>
    <w:p w14:paraId="12799172" w14:textId="77777777" w:rsidR="004B4B14" w:rsidRPr="007527E7" w:rsidRDefault="004B4B14" w:rsidP="004B4B14">
      <w:pPr>
        <w:pStyle w:val="Heading4"/>
        <w:rPr>
          <w:rFonts w:asciiTheme="majorHAnsi" w:hAnsiTheme="majorHAnsi" w:cstheme="majorHAnsi"/>
        </w:rPr>
      </w:pPr>
      <w:r w:rsidRPr="007527E7">
        <w:rPr>
          <w:rFonts w:asciiTheme="majorHAnsi" w:hAnsiTheme="majorHAnsi" w:cstheme="majorHAnsi"/>
        </w:rPr>
        <w:t xml:space="preserve">Resolved” means to enact </w:t>
      </w:r>
      <w:r w:rsidRPr="007527E7">
        <w:rPr>
          <w:rFonts w:asciiTheme="majorHAnsi" w:hAnsiTheme="majorHAnsi" w:cstheme="majorHAnsi"/>
          <w:u w:val="single"/>
        </w:rPr>
        <w:t>by law</w:t>
      </w:r>
      <w:r w:rsidRPr="007527E7">
        <w:rPr>
          <w:rFonts w:asciiTheme="majorHAnsi" w:hAnsiTheme="majorHAnsi" w:cstheme="majorHAnsi"/>
        </w:rPr>
        <w:t>.</w:t>
      </w:r>
    </w:p>
    <w:p w14:paraId="5CCD707E" w14:textId="77777777" w:rsidR="004B4B14" w:rsidRPr="007527E7" w:rsidRDefault="004B4B14" w:rsidP="004B4B14">
      <w:pPr>
        <w:rPr>
          <w:rFonts w:asciiTheme="majorHAnsi" w:hAnsiTheme="majorHAnsi" w:cstheme="majorHAnsi"/>
        </w:rPr>
      </w:pPr>
      <w:r w:rsidRPr="007527E7">
        <w:rPr>
          <w:rStyle w:val="Style13ptBold"/>
          <w:rFonts w:asciiTheme="majorHAnsi" w:hAnsiTheme="majorHAnsi" w:cstheme="majorHAnsi"/>
        </w:rPr>
        <w:t>Words &amp; Phrases ’64</w:t>
      </w:r>
      <w:r w:rsidRPr="007527E7">
        <w:rPr>
          <w:rFonts w:asciiTheme="majorHAnsi" w:hAnsiTheme="majorHAnsi" w:cstheme="majorHAnsi"/>
        </w:rPr>
        <w:t xml:space="preserve"> </w:t>
      </w:r>
    </w:p>
    <w:p w14:paraId="506186D0" w14:textId="77777777" w:rsidR="004B4B14" w:rsidRPr="007527E7" w:rsidRDefault="004B4B14" w:rsidP="004B4B14">
      <w:pPr>
        <w:rPr>
          <w:rFonts w:asciiTheme="majorHAnsi" w:hAnsiTheme="majorHAnsi" w:cstheme="majorHAnsi"/>
        </w:rPr>
      </w:pPr>
      <w:r w:rsidRPr="007527E7">
        <w:rPr>
          <w:rFonts w:asciiTheme="majorHAnsi" w:hAnsiTheme="majorHAnsi" w:cstheme="majorHAnsi"/>
          <w:sz w:val="16"/>
          <w:szCs w:val="16"/>
        </w:rPr>
        <w:t>(Words and Phrases; 1964; Permanent Edition)</w:t>
      </w:r>
    </w:p>
    <w:p w14:paraId="487DA8C3" w14:textId="77777777" w:rsidR="004B4B14" w:rsidRPr="007527E7" w:rsidRDefault="004B4B14" w:rsidP="004B4B14">
      <w:pPr>
        <w:rPr>
          <w:rFonts w:asciiTheme="majorHAnsi" w:hAnsiTheme="majorHAnsi" w:cstheme="majorHAnsi"/>
          <w:sz w:val="12"/>
          <w:szCs w:val="16"/>
        </w:rPr>
      </w:pPr>
      <w:r w:rsidRPr="007527E7">
        <w:rPr>
          <w:rFonts w:asciiTheme="majorHAnsi" w:hAnsiTheme="majorHAnsi" w:cstheme="majorHAnsi"/>
          <w:u w:val="single"/>
        </w:rPr>
        <w:t>Definition of the word “</w:t>
      </w:r>
      <w:r w:rsidRPr="007527E7">
        <w:rPr>
          <w:rFonts w:asciiTheme="majorHAnsi" w:hAnsiTheme="majorHAnsi" w:cstheme="majorHAnsi"/>
          <w:highlight w:val="green"/>
          <w:u w:val="single"/>
        </w:rPr>
        <w:t>resolve</w:t>
      </w:r>
      <w:r w:rsidRPr="007527E7">
        <w:rPr>
          <w:rFonts w:asciiTheme="majorHAnsi" w:hAnsiTheme="majorHAnsi" w:cstheme="majorHAnsi"/>
          <w:u w:val="single"/>
        </w:rPr>
        <w:t xml:space="preserve">,” given by Webster </w:t>
      </w:r>
      <w:r w:rsidRPr="007527E7">
        <w:rPr>
          <w:rFonts w:asciiTheme="majorHAnsi" w:hAnsiTheme="majorHAnsi" w:cstheme="majorHAnsi"/>
          <w:highlight w:val="green"/>
          <w:u w:val="single"/>
        </w:rPr>
        <w:t>is</w:t>
      </w:r>
      <w:r w:rsidRPr="007527E7">
        <w:rPr>
          <w:rFonts w:asciiTheme="majorHAnsi" w:hAnsiTheme="majorHAnsi" w:cstheme="majorHAnsi"/>
          <w:u w:val="single"/>
        </w:rPr>
        <w:t xml:space="preserve"> “</w:t>
      </w:r>
      <w:r w:rsidRPr="007527E7">
        <w:rPr>
          <w:rStyle w:val="StyleUnderline"/>
          <w:rFonts w:asciiTheme="majorHAnsi" w:hAnsiTheme="majorHAnsi" w:cstheme="majorHAnsi"/>
        </w:rPr>
        <w:t>to express an opinion or determination by resolution or vote</w:t>
      </w:r>
      <w:r w:rsidRPr="007527E7">
        <w:rPr>
          <w:rFonts w:asciiTheme="majorHAnsi" w:hAnsiTheme="majorHAnsi" w:cstheme="majorHAnsi"/>
          <w:sz w:val="12"/>
        </w:rPr>
        <w:t xml:space="preserve">; </w:t>
      </w:r>
      <w:r w:rsidRPr="007527E7">
        <w:rPr>
          <w:rFonts w:asciiTheme="majorHAnsi" w:hAnsiTheme="majorHAnsi" w:cstheme="majorHAnsi"/>
          <w:u w:val="single"/>
        </w:rPr>
        <w:t xml:space="preserve">as ‘it was resolved </w:t>
      </w:r>
      <w:r w:rsidRPr="007527E7">
        <w:rPr>
          <w:rStyle w:val="Emphasis"/>
          <w:rFonts w:asciiTheme="majorHAnsi" w:hAnsiTheme="majorHAnsi" w:cstheme="majorHAnsi"/>
          <w:highlight w:val="green"/>
        </w:rPr>
        <w:t>by the legislature</w:t>
      </w:r>
      <w:r w:rsidRPr="007527E7">
        <w:rPr>
          <w:rFonts w:asciiTheme="majorHAnsi" w:hAnsiTheme="majorHAnsi" w:cstheme="majorHAnsi"/>
          <w:sz w:val="12"/>
        </w:rPr>
        <w:t xml:space="preserve">;” It is of similar force to the word “enact,” which is </w:t>
      </w:r>
      <w:r w:rsidRPr="007527E7">
        <w:rPr>
          <w:rFonts w:asciiTheme="majorHAnsi" w:hAnsiTheme="majorHAnsi" w:cstheme="majorHAnsi"/>
          <w:u w:val="single"/>
        </w:rPr>
        <w:t>defined</w:t>
      </w:r>
      <w:r w:rsidRPr="007527E7">
        <w:rPr>
          <w:rFonts w:asciiTheme="majorHAnsi" w:hAnsiTheme="majorHAnsi" w:cstheme="majorHAnsi"/>
          <w:sz w:val="12"/>
        </w:rPr>
        <w:t xml:space="preserve"> by Bouvier </w:t>
      </w:r>
      <w:r w:rsidRPr="007527E7">
        <w:rPr>
          <w:rFonts w:asciiTheme="majorHAnsi" w:hAnsiTheme="majorHAnsi" w:cstheme="majorHAnsi"/>
          <w:u w:val="single"/>
        </w:rPr>
        <w:t xml:space="preserve">as </w:t>
      </w:r>
      <w:r w:rsidRPr="007527E7">
        <w:rPr>
          <w:rStyle w:val="Emphasis"/>
          <w:rFonts w:asciiTheme="majorHAnsi" w:hAnsiTheme="majorHAnsi" w:cstheme="majorHAnsi"/>
        </w:rPr>
        <w:t xml:space="preserve">meaning </w:t>
      </w:r>
      <w:r w:rsidRPr="007527E7">
        <w:rPr>
          <w:rStyle w:val="Emphasis"/>
          <w:rFonts w:asciiTheme="majorHAnsi" w:hAnsiTheme="majorHAnsi" w:cstheme="majorHAnsi"/>
          <w:highlight w:val="green"/>
        </w:rPr>
        <w:t>“to establish by law”</w:t>
      </w:r>
      <w:r w:rsidRPr="007527E7">
        <w:rPr>
          <w:rFonts w:asciiTheme="majorHAnsi" w:hAnsiTheme="majorHAnsi" w:cstheme="majorHAnsi"/>
          <w:sz w:val="12"/>
          <w:szCs w:val="16"/>
        </w:rPr>
        <w:t>.</w:t>
      </w:r>
    </w:p>
    <w:p w14:paraId="7E364BD4" w14:textId="77777777" w:rsidR="007766C8" w:rsidRPr="00047C8F" w:rsidRDefault="007766C8" w:rsidP="00EB5BAC">
      <w:pPr>
        <w:rPr>
          <w:rFonts w:ascii="Calibri" w:hAnsi="Calibri"/>
          <w:sz w:val="12"/>
        </w:rPr>
      </w:pPr>
    </w:p>
    <w:p w14:paraId="7B895941" w14:textId="309A5562" w:rsidR="00EB5BAC" w:rsidRPr="00EF4A0E" w:rsidRDefault="00EB5BAC" w:rsidP="00EB5BAC">
      <w:pPr>
        <w:pStyle w:val="Heading4"/>
      </w:pPr>
      <w:r w:rsidRPr="00EF4A0E">
        <w:t xml:space="preserve">Violation: </w:t>
      </w:r>
      <w:r w:rsidR="00DD5195">
        <w:t xml:space="preserve">they defend </w:t>
      </w:r>
      <w:r w:rsidR="005939B4">
        <w:t>a transpacific reimagining</w:t>
      </w:r>
      <w:r w:rsidR="00155935">
        <w:t xml:space="preserve"> </w:t>
      </w:r>
      <w:r w:rsidR="000C2546">
        <w:t>–</w:t>
      </w:r>
      <w:r w:rsidR="00E216F0">
        <w:t xml:space="preserve"> cx</w:t>
      </w:r>
      <w:r w:rsidR="000C2546">
        <w:t xml:space="preserve"> proves no policy</w:t>
      </w:r>
      <w:r w:rsidR="00155935">
        <w:t>.</w:t>
      </w:r>
    </w:p>
    <w:p w14:paraId="5F3212BD" w14:textId="77777777" w:rsidR="00EB5BAC" w:rsidRPr="007527E7" w:rsidRDefault="00EB5BAC" w:rsidP="00EB5BAC">
      <w:pPr>
        <w:rPr>
          <w:rStyle w:val="Style13ptBold"/>
          <w:rFonts w:asciiTheme="majorHAnsi" w:hAnsiTheme="majorHAnsi" w:cstheme="majorHAnsi"/>
        </w:rPr>
      </w:pPr>
    </w:p>
    <w:p w14:paraId="1F05CDE1" w14:textId="77777777" w:rsidR="00EB5BAC" w:rsidRPr="00EF4A0E" w:rsidRDefault="00EB5BAC" w:rsidP="00EB5BAC">
      <w:pPr>
        <w:pStyle w:val="Heading4"/>
      </w:pPr>
      <w:r w:rsidRPr="00EF4A0E">
        <w:lastRenderedPageBreak/>
        <w:t xml:space="preserve">Standards: </w:t>
      </w:r>
    </w:p>
    <w:p w14:paraId="3CB7F5D3" w14:textId="77777777" w:rsidR="00EB5BAC" w:rsidRPr="00EF4A0E" w:rsidRDefault="00EB5BAC" w:rsidP="00EB5BAC">
      <w:pPr>
        <w:pStyle w:val="Heading4"/>
      </w:pPr>
      <w:r w:rsidRPr="00EF4A0E">
        <w:t xml:space="preserve">[1] procedural fairness – their interpretation eviscerates predictable limits – all negative strategy is premised off a stable reading of the resolution. The lack of a stable mechanism lets them radically re-contextualize their </w:t>
      </w:r>
      <w:proofErr w:type="spellStart"/>
      <w:r w:rsidRPr="00EF4A0E">
        <w:t>aff</w:t>
      </w:r>
      <w:proofErr w:type="spellEnd"/>
      <w:r w:rsidRPr="00EF4A0E">
        <w:t xml:space="preserve">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62991624" w14:textId="34FA4AD8" w:rsidR="00EB5BAC" w:rsidRPr="00813F48" w:rsidRDefault="00EB5BAC" w:rsidP="00EB5BAC">
      <w:pPr>
        <w:pStyle w:val="Heading4"/>
      </w:pPr>
      <w:r>
        <w:t xml:space="preserve">2] </w:t>
      </w:r>
      <w:r>
        <w:t xml:space="preserve">Nuanced debates about the </w:t>
      </w:r>
      <w:r>
        <w:rPr>
          <w:u w:val="single"/>
        </w:rPr>
        <w:t>intricacies</w:t>
      </w:r>
      <w:r>
        <w:t xml:space="preserve"> of space policy are key to preventing militarization – </w:t>
      </w:r>
      <w:r>
        <w:rPr>
          <w:u w:val="single"/>
        </w:rPr>
        <w:t>narrowing</w:t>
      </w:r>
      <w:r>
        <w:t xml:space="preserve"> debates </w:t>
      </w:r>
      <w:r>
        <w:rPr>
          <w:u w:val="single"/>
        </w:rPr>
        <w:t>intellectual aperture</w:t>
      </w:r>
      <w:r>
        <w:t xml:space="preserve"> to </w:t>
      </w:r>
      <w:r>
        <w:rPr>
          <w:u w:val="single"/>
        </w:rPr>
        <w:t>meta-theories</w:t>
      </w:r>
      <w:r>
        <w:t xml:space="preserve"> for governmental behavior makes </w:t>
      </w:r>
      <w:r>
        <w:rPr>
          <w:u w:val="single"/>
        </w:rPr>
        <w:t>constructive</w:t>
      </w:r>
      <w:r>
        <w:t xml:space="preserve"> advocacy </w:t>
      </w:r>
      <w:r>
        <w:rPr>
          <w:u w:val="single"/>
        </w:rPr>
        <w:t>impossible</w:t>
      </w:r>
      <w:r>
        <w:t xml:space="preserve"> </w:t>
      </w:r>
    </w:p>
    <w:p w14:paraId="25F34F0D" w14:textId="77777777" w:rsidR="00EB5BAC" w:rsidRPr="00F61F47" w:rsidRDefault="00EB5BAC" w:rsidP="00EB5BAC">
      <w:r w:rsidRPr="00F61F47">
        <w:rPr>
          <w:rStyle w:val="Style13ptBold"/>
        </w:rPr>
        <w:t>Weeden 15</w:t>
      </w:r>
      <w:r w:rsidRPr="00F61F47">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w:t>
      </w:r>
      <w:r>
        <w:t xml:space="preserve"> https://medium.com/war-is-boring/the-end-of-sanctuary-in-space-2d58fba741a]</w:t>
      </w:r>
    </w:p>
    <w:p w14:paraId="022C75C0" w14:textId="77777777" w:rsidR="00EB5BAC" w:rsidRPr="00F61F47" w:rsidRDefault="00EB5BAC" w:rsidP="00EB5BAC">
      <w:pPr>
        <w:rPr>
          <w:rStyle w:val="Emphasis"/>
        </w:rPr>
      </w:pPr>
      <w:r w:rsidRPr="00813F48">
        <w:rPr>
          <w:sz w:val="16"/>
        </w:rPr>
        <w:t xml:space="preserve">Plus, </w:t>
      </w:r>
      <w:r w:rsidRPr="00F56CAA">
        <w:rPr>
          <w:rStyle w:val="StyleUnderline"/>
          <w:highlight w:val="cyan"/>
        </w:rPr>
        <w:t>there’s the</w:t>
      </w:r>
      <w:r w:rsidRPr="00F56CAA">
        <w:rPr>
          <w:sz w:val="16"/>
          <w:highlight w:val="cyan"/>
        </w:rPr>
        <w:t xml:space="preserve"> </w:t>
      </w:r>
      <w:r w:rsidRPr="00F56CAA">
        <w:rPr>
          <w:rStyle w:val="Emphasis"/>
          <w:highlight w:val="cyan"/>
        </w:rPr>
        <w:t>larger question</w:t>
      </w:r>
      <w:r w:rsidRPr="00813F48">
        <w:rPr>
          <w:sz w:val="16"/>
        </w:rPr>
        <w:t xml:space="preserve"> of </w:t>
      </w:r>
      <w:r w:rsidRPr="00F56CAA">
        <w:rPr>
          <w:rStyle w:val="StyleUnderline"/>
          <w:highlight w:val="cyan"/>
        </w:rPr>
        <w:t>whether a</w:t>
      </w:r>
      <w:r w:rsidRPr="00F61F47">
        <w:rPr>
          <w:rStyle w:val="StyleUnderline"/>
        </w:rPr>
        <w:t xml:space="preserve"> more </w:t>
      </w:r>
      <w:r w:rsidRPr="00F56CAA">
        <w:rPr>
          <w:rStyle w:val="Emphasis"/>
          <w:highlight w:val="cyan"/>
        </w:rPr>
        <w:t>aggressive approach</w:t>
      </w:r>
      <w:r w:rsidRPr="00F56CAA">
        <w:rPr>
          <w:sz w:val="16"/>
          <w:highlight w:val="cyan"/>
        </w:rPr>
        <w:t xml:space="preserve"> </w:t>
      </w:r>
      <w:r w:rsidRPr="00F56CAA">
        <w:rPr>
          <w:rStyle w:val="StyleUnderline"/>
          <w:highlight w:val="cyan"/>
        </w:rPr>
        <w:t>is</w:t>
      </w:r>
      <w:r w:rsidRPr="00F61F47">
        <w:rPr>
          <w:rStyle w:val="StyleUnderline"/>
        </w:rPr>
        <w:t xml:space="preserve"> in the </w:t>
      </w:r>
      <w:r w:rsidRPr="00F56CAA">
        <w:rPr>
          <w:rStyle w:val="StyleUnderline"/>
          <w:highlight w:val="cyan"/>
        </w:rPr>
        <w:t>best</w:t>
      </w:r>
      <w:r w:rsidRPr="00F61F47">
        <w:rPr>
          <w:rStyle w:val="StyleUnderline"/>
        </w:rPr>
        <w:t xml:space="preserve"> interest of all of America’s space organizations, including the burgeoning </w:t>
      </w:r>
      <w:r w:rsidRPr="00F61F47">
        <w:rPr>
          <w:rStyle w:val="Emphasis"/>
        </w:rPr>
        <w:t>commercial space sector.</w:t>
      </w:r>
    </w:p>
    <w:p w14:paraId="7EADF9EC" w14:textId="77777777" w:rsidR="00EB5BAC" w:rsidRPr="00813F48" w:rsidRDefault="00EB5BAC" w:rsidP="00EB5BAC">
      <w:pPr>
        <w:rPr>
          <w:sz w:val="16"/>
        </w:rPr>
      </w:pPr>
      <w:r w:rsidRPr="00470644">
        <w:rPr>
          <w:rStyle w:val="StyleUnderline"/>
        </w:rPr>
        <w:t xml:space="preserve">We live in an </w:t>
      </w:r>
      <w:r w:rsidRPr="00F56CAA">
        <w:rPr>
          <w:rStyle w:val="StyleUnderline"/>
          <w:highlight w:val="cyan"/>
        </w:rPr>
        <w:t xml:space="preserve">age of </w:t>
      </w:r>
      <w:r w:rsidRPr="00F56CAA">
        <w:rPr>
          <w:rStyle w:val="Emphasis"/>
          <w:highlight w:val="cyan"/>
        </w:rPr>
        <w:t xml:space="preserve">proliferating </w:t>
      </w:r>
      <w:r w:rsidRPr="00470644">
        <w:rPr>
          <w:rStyle w:val="Emphasis"/>
          <w:highlight w:val="cyan"/>
        </w:rPr>
        <w:t>a</w:t>
      </w:r>
      <w:r w:rsidRPr="00470644">
        <w:rPr>
          <w:rStyle w:val="Emphasis"/>
        </w:rPr>
        <w:t>nti-</w:t>
      </w:r>
      <w:r w:rsidRPr="00F56CAA">
        <w:rPr>
          <w:rStyle w:val="Emphasis"/>
          <w:highlight w:val="cyan"/>
        </w:rPr>
        <w:t>sat</w:t>
      </w:r>
      <w:r w:rsidRPr="00470644">
        <w:rPr>
          <w:rStyle w:val="Emphasis"/>
        </w:rPr>
        <w:t>ellite</w:t>
      </w:r>
      <w:r w:rsidRPr="00F56CAA">
        <w:rPr>
          <w:rStyle w:val="Emphasis"/>
          <w:highlight w:val="cyan"/>
        </w:rPr>
        <w:t xml:space="preserve"> capabilities</w:t>
      </w:r>
      <w:r w:rsidRPr="00F61F47">
        <w:rPr>
          <w:rStyle w:val="Emphasis"/>
        </w:rPr>
        <w:t>.</w:t>
      </w:r>
      <w:r w:rsidRPr="00813F48">
        <w:rPr>
          <w:sz w:val="16"/>
        </w:rPr>
        <w:t xml:space="preserve"> There is a growing body of evidence that </w:t>
      </w:r>
      <w:r w:rsidRPr="00F56CAA">
        <w:rPr>
          <w:rStyle w:val="StyleUnderline"/>
          <w:highlight w:val="cyan"/>
        </w:rPr>
        <w:t xml:space="preserve">China </w:t>
      </w:r>
      <w:r w:rsidRPr="009A1477">
        <w:rPr>
          <w:rStyle w:val="StyleUnderline"/>
        </w:rPr>
        <w:t xml:space="preserve">is </w:t>
      </w:r>
      <w:r w:rsidRPr="00F56CAA">
        <w:rPr>
          <w:rStyle w:val="StyleUnderline"/>
          <w:highlight w:val="cyan"/>
        </w:rPr>
        <w:t>actively developing</w:t>
      </w:r>
      <w:r w:rsidRPr="00F61F47">
        <w:rPr>
          <w:rStyle w:val="StyleUnderline"/>
        </w:rPr>
        <w:t xml:space="preserve"> at least two hit-to-kill </w:t>
      </w:r>
      <w:r w:rsidRPr="00F61F47">
        <w:rPr>
          <w:rStyle w:val="Emphasis"/>
        </w:rPr>
        <w:t>ASAT</w:t>
      </w:r>
      <w:r w:rsidRPr="00813F48">
        <w:rPr>
          <w:sz w:val="16"/>
        </w:rPr>
        <w:t xml:space="preserve"> weapon systems</w:t>
      </w:r>
      <w:r w:rsidRPr="00F61F47">
        <w:rPr>
          <w:rStyle w:val="StyleUnderline"/>
        </w:rPr>
        <w:t xml:space="preserve">. The development process has included at least </w:t>
      </w:r>
      <w:r w:rsidRPr="00F61F47">
        <w:rPr>
          <w:rStyle w:val="Emphasis"/>
        </w:rPr>
        <w:t>five tests</w:t>
      </w:r>
      <w:r w:rsidRPr="00813F48">
        <w:rPr>
          <w:sz w:val="16"/>
        </w:rPr>
        <w:t xml:space="preserve"> of these systems, </w:t>
      </w:r>
      <w:r w:rsidRPr="00F61F47">
        <w:rPr>
          <w:rStyle w:val="StyleUnderline"/>
        </w:rPr>
        <w:t xml:space="preserve">including one that created thousands of pieces of space </w:t>
      </w:r>
      <w:r w:rsidRPr="00F61F47">
        <w:rPr>
          <w:rStyle w:val="Emphasis"/>
        </w:rPr>
        <w:t>debris</w:t>
      </w:r>
      <w:r w:rsidRPr="00813F48">
        <w:rPr>
          <w:sz w:val="16"/>
        </w:rPr>
        <w:t>.</w:t>
      </w:r>
    </w:p>
    <w:p w14:paraId="7359D542" w14:textId="77777777" w:rsidR="00EB5BAC" w:rsidRPr="00813F48" w:rsidRDefault="00EB5BAC" w:rsidP="00EB5BAC">
      <w:pPr>
        <w:rPr>
          <w:sz w:val="16"/>
        </w:rPr>
      </w:pPr>
      <w:r w:rsidRPr="00F56CAA">
        <w:rPr>
          <w:rStyle w:val="StyleUnderline"/>
          <w:highlight w:val="cyan"/>
        </w:rPr>
        <w:t>Russia</w:t>
      </w:r>
      <w:r w:rsidRPr="00F61F47">
        <w:rPr>
          <w:rStyle w:val="StyleUnderline"/>
        </w:rPr>
        <w:t xml:space="preserve"> has </w:t>
      </w:r>
      <w:r w:rsidRPr="00F56CAA">
        <w:rPr>
          <w:rStyle w:val="StyleUnderline"/>
          <w:highlight w:val="cyan"/>
        </w:rPr>
        <w:t xml:space="preserve">fielded operational </w:t>
      </w:r>
      <w:r w:rsidRPr="00820345">
        <w:rPr>
          <w:rStyle w:val="StyleUnderline"/>
        </w:rPr>
        <w:t xml:space="preserve">ASAT </w:t>
      </w:r>
      <w:r w:rsidRPr="00F56CAA">
        <w:rPr>
          <w:rStyle w:val="StyleUnderline"/>
          <w:highlight w:val="cyan"/>
        </w:rPr>
        <w:t>capabilities</w:t>
      </w:r>
      <w:r w:rsidRPr="00F61F47">
        <w:rPr>
          <w:rStyle w:val="StyleUnderline"/>
        </w:rPr>
        <w:t xml:space="preserve"> in the past, and Russian officials have recently stated that development work has started again on an </w:t>
      </w:r>
      <w:proofErr w:type="gramStart"/>
      <w:r w:rsidRPr="00F61F47">
        <w:rPr>
          <w:rStyle w:val="Emphasis"/>
        </w:rPr>
        <w:t>air-based</w:t>
      </w:r>
      <w:proofErr w:type="gramEnd"/>
      <w:r w:rsidRPr="00F61F47">
        <w:rPr>
          <w:rStyle w:val="Emphasis"/>
        </w:rPr>
        <w:t xml:space="preserve"> ASAT</w:t>
      </w:r>
      <w:r w:rsidRPr="00813F48">
        <w:rPr>
          <w:sz w:val="16"/>
        </w:rPr>
        <w:t xml:space="preserve"> system. Not to be outdone, </w:t>
      </w:r>
      <w:r w:rsidRPr="00F61F47">
        <w:rPr>
          <w:rStyle w:val="StyleUnderline"/>
        </w:rPr>
        <w:t xml:space="preserve">elements of the Indian government have also </w:t>
      </w:r>
      <w:r w:rsidRPr="00F61F47">
        <w:rPr>
          <w:rStyle w:val="Emphasis"/>
        </w:rPr>
        <w:t>signaled</w:t>
      </w:r>
      <w:r w:rsidRPr="00F61F47">
        <w:rPr>
          <w:rStyle w:val="StyleUnderline"/>
        </w:rPr>
        <w:t xml:space="preserve"> interest in developing both missile defense and ASAT </w:t>
      </w:r>
      <w:r w:rsidRPr="00F61F47">
        <w:rPr>
          <w:rStyle w:val="Emphasis"/>
        </w:rPr>
        <w:t>capabilities</w:t>
      </w:r>
      <w:r w:rsidRPr="00813F48">
        <w:rPr>
          <w:sz w:val="16"/>
        </w:rPr>
        <w:t xml:space="preserve"> themselves.</w:t>
      </w:r>
    </w:p>
    <w:p w14:paraId="585745ED" w14:textId="77777777" w:rsidR="00EB5BAC" w:rsidRPr="00813F48" w:rsidRDefault="00EB5BAC" w:rsidP="00EB5BAC">
      <w:pPr>
        <w:rPr>
          <w:sz w:val="16"/>
          <w:szCs w:val="16"/>
        </w:rPr>
      </w:pPr>
      <w:r w:rsidRPr="00813F48">
        <w:rPr>
          <w:sz w:val="16"/>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w:t>
      </w:r>
    </w:p>
    <w:p w14:paraId="2722862B" w14:textId="77777777" w:rsidR="00EB5BAC" w:rsidRPr="00813F48" w:rsidRDefault="00EB5BAC" w:rsidP="00EB5BAC">
      <w:pPr>
        <w:rPr>
          <w:sz w:val="16"/>
          <w:szCs w:val="16"/>
        </w:rPr>
      </w:pPr>
      <w:r w:rsidRPr="00813F48">
        <w:rPr>
          <w:sz w:val="16"/>
          <w:szCs w:val="16"/>
        </w:rPr>
        <w:t>The number of other countries that already possess ballistic missile and space launch technology—and could thus develop their own crude ASAT capabilities—is growing.</w:t>
      </w:r>
    </w:p>
    <w:p w14:paraId="7281D6C4" w14:textId="77777777" w:rsidR="00EB5BAC" w:rsidRPr="00813F48" w:rsidRDefault="00EB5BAC" w:rsidP="00EB5BAC">
      <w:pPr>
        <w:rPr>
          <w:sz w:val="16"/>
          <w:szCs w:val="16"/>
        </w:rPr>
      </w:pPr>
      <w:r w:rsidRPr="00813F48">
        <w:rPr>
          <w:sz w:val="16"/>
          <w:szCs w:val="16"/>
        </w:rPr>
        <w:t xml:space="preserve">The U.S. national security space community sees this shift towards a more “contested” space environment as a very worrisome trend. There are currently more than 150 U.S. military and intelligence satellites in orbit, providing important </w:t>
      </w:r>
      <w:r w:rsidRPr="00813F48">
        <w:rPr>
          <w:sz w:val="16"/>
          <w:szCs w:val="16"/>
        </w:rPr>
        <w:lastRenderedPageBreak/>
        <w:t xml:space="preserve">national security capabilities such as precision navigation and timing, global communications, missile warning, and intelligence, </w:t>
      </w:r>
      <w:proofErr w:type="gramStart"/>
      <w:r w:rsidRPr="00813F48">
        <w:rPr>
          <w:sz w:val="16"/>
          <w:szCs w:val="16"/>
        </w:rPr>
        <w:t>surveillance</w:t>
      </w:r>
      <w:proofErr w:type="gramEnd"/>
      <w:r w:rsidRPr="00813F48">
        <w:rPr>
          <w:sz w:val="16"/>
          <w:szCs w:val="16"/>
        </w:rPr>
        <w:t xml:space="preserve"> and reconnaissance.</w:t>
      </w:r>
    </w:p>
    <w:p w14:paraId="7A19116A" w14:textId="77777777" w:rsidR="00EB5BAC" w:rsidRPr="00F61F47" w:rsidRDefault="00EB5BAC" w:rsidP="00EB5BAC">
      <w:pPr>
        <w:rPr>
          <w:rStyle w:val="StyleUnderline"/>
        </w:rPr>
      </w:pPr>
      <w:r w:rsidRPr="00F61F47">
        <w:rPr>
          <w:rStyle w:val="StyleUnderline"/>
        </w:rPr>
        <w:t xml:space="preserve">The proliferation of </w:t>
      </w:r>
      <w:r w:rsidRPr="00F56CAA">
        <w:rPr>
          <w:rStyle w:val="StyleUnderline"/>
          <w:highlight w:val="cyan"/>
        </w:rPr>
        <w:t>ASAT capabilities</w:t>
      </w:r>
      <w:r w:rsidRPr="00F61F47">
        <w:rPr>
          <w:rStyle w:val="StyleUnderline"/>
        </w:rPr>
        <w:t xml:space="preserve"> and the </w:t>
      </w:r>
      <w:r w:rsidRPr="00F61F47">
        <w:rPr>
          <w:rStyle w:val="Emphasis"/>
        </w:rPr>
        <w:t>threat</w:t>
      </w:r>
      <w:r w:rsidRPr="00F61F47">
        <w:rPr>
          <w:rStyle w:val="StyleUnderline"/>
        </w:rPr>
        <w:t xml:space="preserve"> they are thought to </w:t>
      </w:r>
      <w:r w:rsidRPr="00F56CAA">
        <w:rPr>
          <w:rStyle w:val="StyleUnderline"/>
          <w:highlight w:val="cyan"/>
        </w:rPr>
        <w:t>pose</w:t>
      </w:r>
      <w:r w:rsidRPr="00F61F47">
        <w:rPr>
          <w:rStyle w:val="StyleUnderline"/>
        </w:rPr>
        <w:t xml:space="preserve"> to these space systems presents </w:t>
      </w:r>
      <w:r w:rsidRPr="00F56CAA">
        <w:rPr>
          <w:rStyle w:val="StyleUnderline"/>
          <w:highlight w:val="cyan"/>
        </w:rPr>
        <w:t xml:space="preserve">a </w:t>
      </w:r>
      <w:r w:rsidRPr="00F56CAA">
        <w:rPr>
          <w:rStyle w:val="Emphasis"/>
          <w:highlight w:val="cyan"/>
        </w:rPr>
        <w:t>serious challenge</w:t>
      </w:r>
      <w:r w:rsidRPr="00F56CAA">
        <w:rPr>
          <w:sz w:val="16"/>
          <w:highlight w:val="cyan"/>
        </w:rPr>
        <w:t xml:space="preserve"> </w:t>
      </w:r>
      <w:r w:rsidRPr="00F56CAA">
        <w:rPr>
          <w:rStyle w:val="StyleUnderline"/>
          <w:highlight w:val="cyan"/>
        </w:rPr>
        <w:t>to</w:t>
      </w:r>
      <w:r w:rsidRPr="00F61F47">
        <w:rPr>
          <w:rStyle w:val="StyleUnderline"/>
        </w:rPr>
        <w:t xml:space="preserve"> the</w:t>
      </w:r>
      <w:r w:rsidRPr="00813F48">
        <w:rPr>
          <w:sz w:val="16"/>
        </w:rPr>
        <w:t xml:space="preserve"> </w:t>
      </w:r>
      <w:r w:rsidRPr="00F61F47">
        <w:rPr>
          <w:rStyle w:val="Emphasis"/>
        </w:rPr>
        <w:t>U</w:t>
      </w:r>
      <w:r w:rsidRPr="00813F48">
        <w:rPr>
          <w:sz w:val="16"/>
        </w:rPr>
        <w:t xml:space="preserve">nited </w:t>
      </w:r>
      <w:r w:rsidRPr="00F61F47">
        <w:rPr>
          <w:rStyle w:val="Emphasis"/>
        </w:rPr>
        <w:t>S</w:t>
      </w:r>
      <w:r w:rsidRPr="00813F48">
        <w:rPr>
          <w:sz w:val="16"/>
        </w:rPr>
        <w:t xml:space="preserve">tates’ </w:t>
      </w:r>
      <w:r w:rsidRPr="00F56CAA">
        <w:rPr>
          <w:rStyle w:val="StyleUnderline"/>
          <w:highlight w:val="cyan"/>
        </w:rPr>
        <w:t>military and intelligence capabilities.</w:t>
      </w:r>
      <w:r w:rsidRPr="00F61F47">
        <w:rPr>
          <w:rStyle w:val="StyleUnderline"/>
        </w:rPr>
        <w:t xml:space="preserve"> The concern extends not only to the ability </w:t>
      </w:r>
      <w:r w:rsidRPr="00813F48">
        <w:rPr>
          <w:sz w:val="16"/>
        </w:rPr>
        <w:t xml:space="preserve">of the United States </w:t>
      </w:r>
      <w:r w:rsidRPr="00F61F47">
        <w:rPr>
          <w:rStyle w:val="StyleUnderline"/>
        </w:rPr>
        <w:t xml:space="preserve">to defend its own national security interests, but also to its ability to continue to contribute to the defense of its </w:t>
      </w:r>
      <w:r w:rsidRPr="00F61F47">
        <w:rPr>
          <w:rStyle w:val="Emphasis"/>
        </w:rPr>
        <w:t>allies</w:t>
      </w:r>
      <w:r w:rsidRPr="00F61F47">
        <w:rPr>
          <w:rStyle w:val="StyleUnderline"/>
        </w:rPr>
        <w:t>.</w:t>
      </w:r>
    </w:p>
    <w:p w14:paraId="2EBE0539" w14:textId="77777777" w:rsidR="00EB5BAC" w:rsidRPr="00813F48" w:rsidRDefault="00EB5BAC" w:rsidP="00EB5BAC">
      <w:pPr>
        <w:rPr>
          <w:sz w:val="16"/>
          <w:szCs w:val="16"/>
        </w:rPr>
      </w:pPr>
      <w:r w:rsidRPr="00813F48">
        <w:rPr>
          <w:sz w:val="16"/>
          <w:szCs w:val="16"/>
        </w:rPr>
        <w:t xml:space="preserve">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w:t>
      </w:r>
      <w:proofErr w:type="gramStart"/>
      <w:r w:rsidRPr="00813F48">
        <w:rPr>
          <w:sz w:val="16"/>
          <w:szCs w:val="16"/>
        </w:rPr>
        <w:t>and,</w:t>
      </w:r>
      <w:proofErr w:type="gramEnd"/>
      <w:r w:rsidRPr="00813F48">
        <w:rPr>
          <w:sz w:val="16"/>
          <w:szCs w:val="16"/>
        </w:rPr>
        <w:t xml:space="preserve">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 language requires the Secretary of Defense and the Director of National Intelligence to produce a study on the role of offensive space </w:t>
      </w:r>
      <w:proofErr w:type="gramStart"/>
      <w:r w:rsidRPr="00813F48">
        <w:rPr>
          <w:sz w:val="16"/>
          <w:szCs w:val="16"/>
        </w:rPr>
        <w:t>operations, and</w:t>
      </w:r>
      <w:proofErr w:type="gramEnd"/>
      <w:r w:rsidRPr="00813F48">
        <w:rPr>
          <w:sz w:val="16"/>
          <w:szCs w:val="16"/>
        </w:rPr>
        <w:t xml:space="preserve">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w:t>
      </w:r>
      <w:proofErr w:type="gramStart"/>
      <w:r w:rsidRPr="00813F48">
        <w:rPr>
          <w:sz w:val="16"/>
          <w:szCs w:val="16"/>
        </w:rPr>
        <w:t>decades, and</w:t>
      </w:r>
      <w:proofErr w:type="gramEnd"/>
      <w:r w:rsidRPr="00813F48">
        <w:rPr>
          <w:sz w:val="16"/>
          <w:szCs w:val="16"/>
        </w:rPr>
        <w:t xml:space="preserve"> explains why some in the community are now contemplating a more aggressive approach. It frames the discussion through four established schools of thought on the military uses of space: sanctuary, space control, high </w:t>
      </w:r>
      <w:proofErr w:type="gramStart"/>
      <w:r w:rsidRPr="00813F48">
        <w:rPr>
          <w:sz w:val="16"/>
          <w:szCs w:val="16"/>
        </w:rPr>
        <w:t>ground</w:t>
      </w:r>
      <w:proofErr w:type="gramEnd"/>
      <w:r w:rsidRPr="00813F48">
        <w:rPr>
          <w:sz w:val="16"/>
          <w:szCs w:val="16"/>
        </w:rPr>
        <w:t xml:space="preserve">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w:t>
      </w:r>
    </w:p>
    <w:p w14:paraId="4ADB1CF8" w14:textId="77777777" w:rsidR="00EB5BAC" w:rsidRPr="00F61F47" w:rsidRDefault="00EB5BAC" w:rsidP="00EB5BAC">
      <w:pPr>
        <w:rPr>
          <w:rStyle w:val="StyleUnderline"/>
        </w:rPr>
      </w:pPr>
      <w:r w:rsidRPr="00F61F47">
        <w:rPr>
          <w:rStyle w:val="StyleUnderline"/>
        </w:rPr>
        <w:t xml:space="preserve">U.S. policy on national security space is a </w:t>
      </w:r>
      <w:r w:rsidRPr="00F61F47">
        <w:rPr>
          <w:rStyle w:val="Emphasis"/>
        </w:rPr>
        <w:t>conglomeration</w:t>
      </w:r>
      <w:r w:rsidRPr="00813F48">
        <w:rPr>
          <w:sz w:val="16"/>
        </w:rPr>
        <w:t xml:space="preserve"> </w:t>
      </w:r>
      <w:r w:rsidRPr="00F61F47">
        <w:rPr>
          <w:rStyle w:val="StyleUnderline"/>
        </w:rPr>
        <w:t>of the</w:t>
      </w:r>
      <w:r w:rsidRPr="00813F48">
        <w:rPr>
          <w:sz w:val="16"/>
        </w:rPr>
        <w:t xml:space="preserve"> </w:t>
      </w:r>
      <w:r w:rsidRPr="00F61F47">
        <w:rPr>
          <w:rStyle w:val="Emphasis"/>
        </w:rPr>
        <w:t>four schools of thought</w:t>
      </w:r>
      <w:r w:rsidRPr="00813F48">
        <w:rPr>
          <w:sz w:val="16"/>
        </w:rPr>
        <w:t xml:space="preserve">, with one school of thought usually prioritized over the others. </w:t>
      </w:r>
      <w:r w:rsidRPr="00F61F47">
        <w:rPr>
          <w:rStyle w:val="StyleUnderline"/>
        </w:rPr>
        <w:t>This conglomeration is a result of the interagency process for creating policy on national security issues, and the bargaining that takes place between the different agencies involved in the decision.</w:t>
      </w:r>
    </w:p>
    <w:p w14:paraId="52F337F3" w14:textId="77777777" w:rsidR="00EB5BAC" w:rsidRPr="00813F48" w:rsidRDefault="00EB5BAC" w:rsidP="00EB5BAC">
      <w:pPr>
        <w:rPr>
          <w:sz w:val="16"/>
        </w:rPr>
      </w:pPr>
      <w:r w:rsidRPr="00F56CAA">
        <w:rPr>
          <w:rStyle w:val="StyleUnderline"/>
          <w:highlight w:val="cyan"/>
        </w:rPr>
        <w:t>The</w:t>
      </w:r>
      <w:r w:rsidRPr="00F61F47">
        <w:rPr>
          <w:rStyle w:val="StyleUnderline"/>
        </w:rPr>
        <w:t xml:space="preserve"> U.S. </w:t>
      </w:r>
      <w:r w:rsidRPr="00F56CAA">
        <w:rPr>
          <w:rStyle w:val="StyleUnderline"/>
          <w:highlight w:val="cyan"/>
        </w:rPr>
        <w:t xml:space="preserve">government is not </w:t>
      </w:r>
      <w:r w:rsidRPr="0072550C">
        <w:rPr>
          <w:rStyle w:val="StyleUnderline"/>
        </w:rPr>
        <w:t>a</w:t>
      </w:r>
      <w:r w:rsidRPr="00F56CAA">
        <w:rPr>
          <w:rStyle w:val="StyleUnderline"/>
          <w:highlight w:val="cyan"/>
        </w:rPr>
        <w:t xml:space="preserve"> </w:t>
      </w:r>
      <w:r w:rsidRPr="00F56CAA">
        <w:rPr>
          <w:rStyle w:val="Emphasis"/>
          <w:highlight w:val="cyan"/>
        </w:rPr>
        <w:t xml:space="preserve">unitary </w:t>
      </w:r>
      <w:r w:rsidRPr="0072550C">
        <w:rPr>
          <w:rStyle w:val="Emphasis"/>
        </w:rPr>
        <w:t>actor</w:t>
      </w:r>
      <w:r w:rsidRPr="00813F48">
        <w:rPr>
          <w:sz w:val="16"/>
        </w:rPr>
        <w:t xml:space="preserve">, </w:t>
      </w:r>
      <w:r w:rsidRPr="00F61F47">
        <w:rPr>
          <w:rStyle w:val="StyleUnderline"/>
        </w:rPr>
        <w:t xml:space="preserve">and </w:t>
      </w:r>
      <w:r w:rsidRPr="00681D0D">
        <w:rPr>
          <w:rStyle w:val="StyleUnderline"/>
        </w:rPr>
        <w:t xml:space="preserve">the </w:t>
      </w:r>
      <w:r w:rsidRPr="00F56CAA">
        <w:rPr>
          <w:rStyle w:val="StyleUnderline"/>
          <w:highlight w:val="cyan"/>
        </w:rPr>
        <w:t>perspective of</w:t>
      </w:r>
      <w:r w:rsidRPr="00F61F47">
        <w:rPr>
          <w:rStyle w:val="StyleUnderline"/>
        </w:rPr>
        <w:t xml:space="preserve"> each of the </w:t>
      </w:r>
      <w:r w:rsidRPr="00F56CAA">
        <w:rPr>
          <w:rStyle w:val="Emphasis"/>
          <w:highlight w:val="cyan"/>
        </w:rPr>
        <w:t>many agencies</w:t>
      </w:r>
      <w:r w:rsidRPr="00813F48">
        <w:rPr>
          <w:sz w:val="16"/>
        </w:rPr>
        <w:t xml:space="preserve"> </w:t>
      </w:r>
      <w:r w:rsidRPr="00F61F47">
        <w:rPr>
          <w:rStyle w:val="StyleUnderline"/>
        </w:rPr>
        <w:t xml:space="preserve">within the </w:t>
      </w:r>
      <w:r w:rsidRPr="00F61F47">
        <w:rPr>
          <w:rStyle w:val="Emphasis"/>
        </w:rPr>
        <w:t>interagency decision-making process</w:t>
      </w:r>
      <w:r w:rsidRPr="00813F48">
        <w:rPr>
          <w:sz w:val="16"/>
        </w:rPr>
        <w:t xml:space="preserve"> </w:t>
      </w:r>
      <w:r w:rsidRPr="00F61F47">
        <w:rPr>
          <w:rStyle w:val="StyleUnderline"/>
        </w:rPr>
        <w:t xml:space="preserve">usually </w:t>
      </w:r>
      <w:r w:rsidRPr="00F56CAA">
        <w:rPr>
          <w:rStyle w:val="StyleUnderline"/>
          <w:highlight w:val="cyan"/>
        </w:rPr>
        <w:t>reflects a preference for</w:t>
      </w:r>
      <w:r w:rsidRPr="00F61F47">
        <w:rPr>
          <w:rStyle w:val="StyleUnderline"/>
        </w:rPr>
        <w:t xml:space="preserve"> </w:t>
      </w:r>
      <w:r w:rsidRPr="00F56CAA">
        <w:rPr>
          <w:rStyle w:val="StyleUnderline"/>
          <w:highlight w:val="cyan"/>
        </w:rPr>
        <w:t xml:space="preserve">one of these </w:t>
      </w:r>
      <w:r w:rsidRPr="00F56CAA">
        <w:rPr>
          <w:rStyle w:val="Emphasis"/>
          <w:highlight w:val="cyan"/>
        </w:rPr>
        <w:t>schools</w:t>
      </w:r>
      <w:r w:rsidRPr="00F61F47">
        <w:rPr>
          <w:rStyle w:val="StyleUnderline"/>
        </w:rPr>
        <w:t xml:space="preserve"> over the other</w:t>
      </w:r>
      <w:r w:rsidRPr="00813F48">
        <w:rPr>
          <w:sz w:val="16"/>
        </w:rPr>
        <w:t xml:space="preserve">. </w:t>
      </w:r>
      <w:r w:rsidRPr="00F56CAA">
        <w:rPr>
          <w:rStyle w:val="StyleUnderline"/>
          <w:highlight w:val="cyan"/>
        </w:rPr>
        <w:t xml:space="preserve">As a result, </w:t>
      </w:r>
      <w:r w:rsidRPr="00F56CAA">
        <w:rPr>
          <w:rStyle w:val="Emphasis"/>
          <w:highlight w:val="cyan"/>
        </w:rPr>
        <w:t>decisions</w:t>
      </w:r>
      <w:r w:rsidRPr="00F61F47">
        <w:rPr>
          <w:rStyle w:val="StyleUnderline"/>
        </w:rPr>
        <w:t xml:space="preserve"> made by the U.S. government on national security space policy often </w:t>
      </w:r>
      <w:r w:rsidRPr="00F56CAA">
        <w:rPr>
          <w:rStyle w:val="StyleUnderline"/>
          <w:highlight w:val="cyan"/>
        </w:rPr>
        <w:t xml:space="preserve">reflect a </w:t>
      </w:r>
      <w:r w:rsidRPr="00F56CAA">
        <w:rPr>
          <w:rStyle w:val="Emphasis"/>
          <w:highlight w:val="cyan"/>
        </w:rPr>
        <w:t>compromise</w:t>
      </w:r>
      <w:r w:rsidRPr="00F56CAA">
        <w:rPr>
          <w:rStyle w:val="StyleUnderline"/>
          <w:highlight w:val="cyan"/>
        </w:rPr>
        <w:t xml:space="preserve"> between</w:t>
      </w:r>
      <w:r w:rsidRPr="00813F48">
        <w:rPr>
          <w:sz w:val="16"/>
        </w:rPr>
        <w:t xml:space="preserve"> </w:t>
      </w:r>
      <w:r w:rsidRPr="00F61F47">
        <w:rPr>
          <w:rStyle w:val="Emphasis"/>
        </w:rPr>
        <w:t xml:space="preserve">multiple </w:t>
      </w:r>
      <w:r w:rsidRPr="00F56CAA">
        <w:rPr>
          <w:rStyle w:val="Emphasis"/>
          <w:highlight w:val="cyan"/>
        </w:rPr>
        <w:t>schools of thought</w:t>
      </w:r>
      <w:r w:rsidRPr="00F56CAA">
        <w:rPr>
          <w:sz w:val="16"/>
          <w:highlight w:val="cyan"/>
        </w:rPr>
        <w:t xml:space="preserve">, </w:t>
      </w:r>
      <w:r w:rsidRPr="00F56CAA">
        <w:rPr>
          <w:rStyle w:val="StyleUnderline"/>
          <w:highlight w:val="cyan"/>
        </w:rPr>
        <w:t xml:space="preserve">rather than a </w:t>
      </w:r>
      <w:r w:rsidRPr="00F56CAA">
        <w:rPr>
          <w:rStyle w:val="Emphasis"/>
          <w:highlight w:val="cyan"/>
        </w:rPr>
        <w:t>strict adherence</w:t>
      </w:r>
      <w:r w:rsidRPr="00F56CAA">
        <w:rPr>
          <w:rStyle w:val="StyleUnderline"/>
          <w:highlight w:val="cyan"/>
        </w:rPr>
        <w:t xml:space="preserve"> to one </w:t>
      </w:r>
      <w:r w:rsidRPr="00F56CAA">
        <w:rPr>
          <w:rStyle w:val="Emphasis"/>
          <w:highlight w:val="cyan"/>
        </w:rPr>
        <w:t>over all the others</w:t>
      </w:r>
      <w:r w:rsidRPr="00813F48">
        <w:rPr>
          <w:sz w:val="16"/>
        </w:rPr>
        <w:t>.</w:t>
      </w:r>
    </w:p>
    <w:p w14:paraId="57B647A8" w14:textId="77777777" w:rsidR="00EB5BAC" w:rsidRPr="00F61F47" w:rsidRDefault="00EB5BAC" w:rsidP="00EB5BAC">
      <w:pPr>
        <w:rPr>
          <w:rStyle w:val="StyleUnderline"/>
        </w:rPr>
      </w:pPr>
      <w:r w:rsidRPr="00F56CAA">
        <w:rPr>
          <w:rStyle w:val="StyleUnderline"/>
          <w:highlight w:val="cyan"/>
        </w:rPr>
        <w:t>Why</w:t>
      </w:r>
      <w:r w:rsidRPr="00F61F47">
        <w:rPr>
          <w:rStyle w:val="StyleUnderline"/>
        </w:rPr>
        <w:t xml:space="preserve"> choose to contextualize this issue from </w:t>
      </w:r>
      <w:r w:rsidRPr="00F56CAA">
        <w:rPr>
          <w:rStyle w:val="StyleUnderline"/>
          <w:highlight w:val="cyan"/>
        </w:rPr>
        <w:t xml:space="preserve">the </w:t>
      </w:r>
      <w:r w:rsidRPr="00F56CAA">
        <w:rPr>
          <w:rStyle w:val="Emphasis"/>
          <w:highlight w:val="cyan"/>
        </w:rPr>
        <w:t>perspective of the military</w:t>
      </w:r>
      <w:r w:rsidRPr="00F61F47">
        <w:rPr>
          <w:rStyle w:val="StyleUnderline"/>
        </w:rPr>
        <w:t xml:space="preserve"> </w:t>
      </w:r>
      <w:r w:rsidRPr="00813F48">
        <w:rPr>
          <w:sz w:val="16"/>
        </w:rPr>
        <w:t xml:space="preserve">when space activities encompass much more than just the military? </w:t>
      </w:r>
      <w:r w:rsidRPr="00F56CAA">
        <w:rPr>
          <w:rStyle w:val="StyleUnderline"/>
          <w:highlight w:val="cyan"/>
        </w:rPr>
        <w:t>The</w:t>
      </w:r>
      <w:r w:rsidRPr="00F56CAA">
        <w:rPr>
          <w:sz w:val="16"/>
          <w:highlight w:val="cyan"/>
        </w:rPr>
        <w:t xml:space="preserve"> </w:t>
      </w:r>
      <w:r w:rsidRPr="00F56CAA">
        <w:rPr>
          <w:rStyle w:val="Emphasis"/>
          <w:highlight w:val="cyan"/>
        </w:rPr>
        <w:t>reason</w:t>
      </w:r>
      <w:r w:rsidRPr="00F56CAA">
        <w:rPr>
          <w:sz w:val="16"/>
          <w:highlight w:val="cyan"/>
        </w:rPr>
        <w:t xml:space="preserve"> </w:t>
      </w:r>
      <w:r w:rsidRPr="00F56CAA">
        <w:rPr>
          <w:rStyle w:val="StyleUnderline"/>
          <w:highlight w:val="cyan"/>
        </w:rPr>
        <w:t>is that</w:t>
      </w:r>
      <w:r w:rsidRPr="00F61F47">
        <w:rPr>
          <w:rStyle w:val="StyleUnderline"/>
        </w:rPr>
        <w:t xml:space="preserve"> in the realm of policy, and space policy in particular, </w:t>
      </w:r>
      <w:r w:rsidRPr="00F56CAA">
        <w:rPr>
          <w:rStyle w:val="Emphasis"/>
          <w:highlight w:val="cyan"/>
        </w:rPr>
        <w:t>national security</w:t>
      </w:r>
      <w:r w:rsidRPr="00F56CAA">
        <w:rPr>
          <w:sz w:val="16"/>
          <w:highlight w:val="cyan"/>
        </w:rPr>
        <w:t xml:space="preserve"> </w:t>
      </w:r>
      <w:r w:rsidRPr="00F56CAA">
        <w:rPr>
          <w:rStyle w:val="StyleUnderline"/>
          <w:highlight w:val="cyan"/>
        </w:rPr>
        <w:t>has</w:t>
      </w:r>
      <w:r w:rsidRPr="00F56CAA">
        <w:rPr>
          <w:sz w:val="16"/>
          <w:highlight w:val="cyan"/>
        </w:rPr>
        <w:t xml:space="preserve"> </w:t>
      </w:r>
      <w:r w:rsidRPr="00F56CAA">
        <w:rPr>
          <w:rStyle w:val="Emphasis"/>
          <w:highlight w:val="cyan"/>
        </w:rPr>
        <w:t>dominated decision making</w:t>
      </w:r>
      <w:r w:rsidRPr="00813F48">
        <w:rPr>
          <w:sz w:val="16"/>
        </w:rPr>
        <w:t xml:space="preserve"> </w:t>
      </w:r>
      <w:r w:rsidRPr="00F61F47">
        <w:rPr>
          <w:rStyle w:val="StyleUnderline"/>
        </w:rPr>
        <w:t xml:space="preserve">since the very beginning of the Space Age, </w:t>
      </w:r>
      <w:r w:rsidRPr="00F56CAA">
        <w:rPr>
          <w:rStyle w:val="StyleUnderline"/>
          <w:highlight w:val="cyan"/>
        </w:rPr>
        <w:t>and</w:t>
      </w:r>
      <w:r w:rsidRPr="00F61F47">
        <w:rPr>
          <w:rStyle w:val="StyleUnderline"/>
        </w:rPr>
        <w:t xml:space="preserve"> still </w:t>
      </w:r>
      <w:r w:rsidRPr="00F56CAA">
        <w:rPr>
          <w:rStyle w:val="StyleUnderline"/>
          <w:highlight w:val="cyan"/>
        </w:rPr>
        <w:t xml:space="preserve">holds a </w:t>
      </w:r>
      <w:r w:rsidRPr="00F56CAA">
        <w:rPr>
          <w:rStyle w:val="Emphasis"/>
          <w:highlight w:val="cyan"/>
        </w:rPr>
        <w:t>privileged position</w:t>
      </w:r>
      <w:r w:rsidRPr="00F56CAA">
        <w:rPr>
          <w:rStyle w:val="StyleUnderline"/>
          <w:highlight w:val="cyan"/>
        </w:rPr>
        <w:t xml:space="preserve"> in</w:t>
      </w:r>
      <w:r w:rsidRPr="00F61F47">
        <w:rPr>
          <w:rStyle w:val="StyleUnderline"/>
        </w:rPr>
        <w:t xml:space="preserve"> space </w:t>
      </w:r>
      <w:r w:rsidRPr="00F56CAA">
        <w:rPr>
          <w:rStyle w:val="Emphasis"/>
          <w:highlight w:val="cyan"/>
        </w:rPr>
        <w:t>policy debates</w:t>
      </w:r>
      <w:r w:rsidRPr="00F61F47">
        <w:rPr>
          <w:rStyle w:val="StyleUnderline"/>
        </w:rPr>
        <w:t>.</w:t>
      </w:r>
    </w:p>
    <w:p w14:paraId="06E7E4D5" w14:textId="77777777" w:rsidR="00EB5BAC" w:rsidRPr="00F61F47" w:rsidRDefault="00EB5BAC" w:rsidP="00EB5BAC">
      <w:pPr>
        <w:rPr>
          <w:rStyle w:val="StyleUnderline"/>
        </w:rPr>
      </w:pPr>
      <w:r w:rsidRPr="00F61F47">
        <w:rPr>
          <w:rStyle w:val="StyleUnderline"/>
        </w:rPr>
        <w:t>This dominance is seen in the size of the U.S. national security space budget</w:t>
      </w:r>
      <w:r w:rsidRPr="00813F48">
        <w:rPr>
          <w:sz w:val="16"/>
        </w:rPr>
        <w:t>—nearly $27.5 billion compared to NASA’s $17.8 billion in 2012—</w:t>
      </w:r>
      <w:r w:rsidRPr="00F61F47">
        <w:rPr>
          <w:rStyle w:val="StyleUnderline"/>
        </w:rPr>
        <w:t>but also in the use of the National Security Council process to make many space policy decisions.</w:t>
      </w:r>
    </w:p>
    <w:p w14:paraId="094268F8" w14:textId="77777777" w:rsidR="00EB5BAC" w:rsidRPr="00F61F47" w:rsidRDefault="00EB5BAC" w:rsidP="00EB5BAC">
      <w:pPr>
        <w:rPr>
          <w:rStyle w:val="StyleUnderline"/>
        </w:rPr>
      </w:pPr>
      <w:r w:rsidRPr="00813F48">
        <w:rPr>
          <w:sz w:val="16"/>
        </w:rPr>
        <w:lastRenderedPageBreak/>
        <w:t xml:space="preserve">Finally, </w:t>
      </w:r>
      <w:r w:rsidRPr="00F61F47">
        <w:rPr>
          <w:rStyle w:val="StyleUnderline"/>
        </w:rPr>
        <w:t xml:space="preserve">it is important to understand why the </w:t>
      </w:r>
      <w:r w:rsidRPr="00F61F47">
        <w:rPr>
          <w:rStyle w:val="Emphasis"/>
        </w:rPr>
        <w:t>focus</w:t>
      </w:r>
      <w:r w:rsidRPr="00813F48">
        <w:rPr>
          <w:sz w:val="16"/>
        </w:rPr>
        <w:t xml:space="preserve"> of this essay </w:t>
      </w:r>
      <w:r w:rsidRPr="00F61F47">
        <w:rPr>
          <w:rStyle w:val="StyleUnderline"/>
        </w:rPr>
        <w:t>is on the policies and activities of the</w:t>
      </w:r>
      <w:r w:rsidRPr="00813F48">
        <w:rPr>
          <w:sz w:val="16"/>
        </w:rPr>
        <w:t xml:space="preserve"> </w:t>
      </w:r>
      <w:r w:rsidRPr="00F61F47">
        <w:rPr>
          <w:rStyle w:val="Emphasis"/>
        </w:rPr>
        <w:t>U</w:t>
      </w:r>
      <w:r w:rsidRPr="00813F48">
        <w:rPr>
          <w:sz w:val="16"/>
        </w:rPr>
        <w:t xml:space="preserve">nited </w:t>
      </w:r>
      <w:r w:rsidRPr="00F61F47">
        <w:rPr>
          <w:rStyle w:val="Emphasis"/>
        </w:rPr>
        <w:t>S</w:t>
      </w:r>
      <w:r w:rsidRPr="00813F48">
        <w:rPr>
          <w:sz w:val="16"/>
        </w:rPr>
        <w:t xml:space="preserve">tates </w:t>
      </w:r>
      <w:r w:rsidRPr="00F61F47">
        <w:rPr>
          <w:rStyle w:val="StyleUnderline"/>
        </w:rPr>
        <w:t xml:space="preserve">and not on the </w:t>
      </w:r>
      <w:r w:rsidRPr="00F61F47">
        <w:rPr>
          <w:rStyle w:val="Emphasis"/>
        </w:rPr>
        <w:t>other countries</w:t>
      </w:r>
      <w:r w:rsidRPr="00813F48">
        <w:rPr>
          <w:sz w:val="16"/>
        </w:rPr>
        <w:t xml:space="preserve"> involved. </w:t>
      </w:r>
      <w:r w:rsidRPr="00F61F47">
        <w:rPr>
          <w:rStyle w:val="StyleUnderline"/>
        </w:rPr>
        <w:t xml:space="preserve">The intent is not to place </w:t>
      </w:r>
      <w:r w:rsidRPr="00F61F47">
        <w:rPr>
          <w:rStyle w:val="Emphasis"/>
        </w:rPr>
        <w:t>blame</w:t>
      </w:r>
      <w:r w:rsidRPr="00F61F47">
        <w:rPr>
          <w:rStyle w:val="StyleUnderline"/>
        </w:rPr>
        <w:t xml:space="preserve"> for the current strategic instability in space solely on the </w:t>
      </w:r>
      <w:r w:rsidRPr="00F61F47">
        <w:rPr>
          <w:rStyle w:val="Emphasis"/>
        </w:rPr>
        <w:t>U</w:t>
      </w:r>
      <w:r w:rsidRPr="00813F48">
        <w:rPr>
          <w:sz w:val="16"/>
        </w:rPr>
        <w:t xml:space="preserve">nited </w:t>
      </w:r>
      <w:r w:rsidRPr="00F61F47">
        <w:rPr>
          <w:rStyle w:val="Emphasis"/>
        </w:rPr>
        <w:t>S</w:t>
      </w:r>
      <w:r w:rsidRPr="00813F48">
        <w:rPr>
          <w:sz w:val="16"/>
        </w:rPr>
        <w:t>tates.</w:t>
      </w:r>
    </w:p>
    <w:p w14:paraId="53C19E4D" w14:textId="77777777" w:rsidR="00EB5BAC" w:rsidRPr="00F61F47" w:rsidRDefault="00EB5BAC" w:rsidP="00EB5BAC">
      <w:pPr>
        <w:rPr>
          <w:rStyle w:val="StyleUnderline"/>
        </w:rPr>
      </w:pPr>
      <w:r w:rsidRPr="00F56CAA">
        <w:rPr>
          <w:rStyle w:val="StyleUnderline"/>
          <w:highlight w:val="cyan"/>
        </w:rPr>
        <w:t>The situation is the result of</w:t>
      </w:r>
      <w:r w:rsidRPr="00F61F47">
        <w:rPr>
          <w:rStyle w:val="StyleUnderline"/>
        </w:rPr>
        <w:t xml:space="preserve"> the actions of </w:t>
      </w:r>
      <w:r w:rsidRPr="00F56CAA">
        <w:rPr>
          <w:rStyle w:val="Emphasis"/>
          <w:highlight w:val="cyan"/>
        </w:rPr>
        <w:t>several</w:t>
      </w:r>
      <w:r w:rsidRPr="00F61F47">
        <w:rPr>
          <w:rStyle w:val="StyleUnderline"/>
        </w:rPr>
        <w:t xml:space="preserve"> different </w:t>
      </w:r>
      <w:r w:rsidRPr="00F56CAA">
        <w:rPr>
          <w:rStyle w:val="Emphasis"/>
          <w:highlight w:val="cyan"/>
        </w:rPr>
        <w:t>countries</w:t>
      </w:r>
      <w:r w:rsidRPr="00F56CAA">
        <w:rPr>
          <w:rStyle w:val="StyleUnderline"/>
          <w:highlight w:val="cyan"/>
        </w:rPr>
        <w:t>,</w:t>
      </w:r>
      <w:r w:rsidRPr="00F56CAA">
        <w:rPr>
          <w:sz w:val="16"/>
          <w:highlight w:val="cyan"/>
        </w:rPr>
        <w:t xml:space="preserve"> </w:t>
      </w:r>
      <w:r w:rsidRPr="00F56CAA">
        <w:rPr>
          <w:rStyle w:val="StyleUnderline"/>
          <w:highlight w:val="cyan"/>
        </w:rPr>
        <w:t>as well as</w:t>
      </w:r>
      <w:r w:rsidRPr="00F61F47">
        <w:rPr>
          <w:rStyle w:val="StyleUnderline"/>
        </w:rPr>
        <w:t xml:space="preserve"> the overarching </w:t>
      </w:r>
      <w:r w:rsidRPr="00F56CAA">
        <w:rPr>
          <w:rStyle w:val="Emphasis"/>
          <w:highlight w:val="cyan"/>
        </w:rPr>
        <w:t>geopolitical dynamics</w:t>
      </w:r>
      <w:r w:rsidRPr="00F61F47">
        <w:rPr>
          <w:rStyle w:val="StyleUnderline"/>
        </w:rPr>
        <w:t xml:space="preserve"> present in the world today. </w:t>
      </w:r>
      <w:r w:rsidRPr="00F56CAA">
        <w:rPr>
          <w:rStyle w:val="StyleUnderline"/>
          <w:highlight w:val="cyan"/>
        </w:rPr>
        <w:t>As a result of America’s</w:t>
      </w:r>
      <w:r w:rsidRPr="00F61F47">
        <w:rPr>
          <w:rStyle w:val="StyleUnderline"/>
        </w:rPr>
        <w:t xml:space="preserve"> </w:t>
      </w:r>
      <w:r w:rsidRPr="00F61F47">
        <w:rPr>
          <w:rStyle w:val="Emphasis"/>
        </w:rPr>
        <w:t>democratic</w:t>
      </w:r>
      <w:r w:rsidRPr="00F61F47">
        <w:rPr>
          <w:rStyle w:val="StyleUnderline"/>
        </w:rPr>
        <w:t xml:space="preserve"> and </w:t>
      </w:r>
      <w:r w:rsidRPr="00F56CAA">
        <w:rPr>
          <w:rStyle w:val="Emphasis"/>
          <w:highlight w:val="cyan"/>
        </w:rPr>
        <w:t>pluralistic nature</w:t>
      </w:r>
      <w:r w:rsidRPr="00F56CAA">
        <w:rPr>
          <w:rStyle w:val="StyleUnderline"/>
          <w:highlight w:val="cyan"/>
        </w:rPr>
        <w:t>, its policies</w:t>
      </w:r>
      <w:r w:rsidRPr="00F61F47">
        <w:rPr>
          <w:rStyle w:val="StyleUnderline"/>
        </w:rPr>
        <w:t xml:space="preserve"> and actions </w:t>
      </w:r>
      <w:r w:rsidRPr="00F56CAA">
        <w:rPr>
          <w:rStyle w:val="StyleUnderline"/>
          <w:highlight w:val="cyan"/>
        </w:rPr>
        <w:t xml:space="preserve">are </w:t>
      </w:r>
      <w:r w:rsidRPr="00F56CAA">
        <w:rPr>
          <w:rStyle w:val="Emphasis"/>
          <w:highlight w:val="cyan"/>
        </w:rPr>
        <w:t>subject</w:t>
      </w:r>
      <w:r w:rsidRPr="00F56CAA">
        <w:rPr>
          <w:rStyle w:val="StyleUnderline"/>
          <w:highlight w:val="cyan"/>
        </w:rPr>
        <w:t xml:space="preserve"> to more </w:t>
      </w:r>
      <w:r w:rsidRPr="00F56CAA">
        <w:rPr>
          <w:rStyle w:val="Emphasis"/>
          <w:highlight w:val="cyan"/>
        </w:rPr>
        <w:t>scrutiny</w:t>
      </w:r>
      <w:r w:rsidRPr="00F56CAA">
        <w:rPr>
          <w:rStyle w:val="StyleUnderline"/>
          <w:highlight w:val="cyan"/>
        </w:rPr>
        <w:t xml:space="preserve"> and </w:t>
      </w:r>
      <w:r w:rsidRPr="00F56CAA">
        <w:rPr>
          <w:rStyle w:val="Emphasis"/>
          <w:highlight w:val="cyan"/>
        </w:rPr>
        <w:t>debate</w:t>
      </w:r>
      <w:r w:rsidRPr="00F61F47">
        <w:rPr>
          <w:rStyle w:val="Emphasis"/>
        </w:rPr>
        <w:t xml:space="preserve"> than others</w:t>
      </w:r>
      <w:r w:rsidRPr="00F61F47">
        <w:rPr>
          <w:rStyle w:val="StyleUnderline"/>
        </w:rPr>
        <w:t>.</w:t>
      </w:r>
    </w:p>
    <w:p w14:paraId="45E2D041" w14:textId="77777777" w:rsidR="00EB5BAC" w:rsidRPr="00F61F47" w:rsidRDefault="00EB5BAC" w:rsidP="00EB5BAC">
      <w:pPr>
        <w:rPr>
          <w:rStyle w:val="StyleUnderline"/>
        </w:rPr>
      </w:pPr>
      <w:r w:rsidRPr="00F56CAA">
        <w:rPr>
          <w:rStyle w:val="StyleUnderline"/>
          <w:highlight w:val="cyan"/>
        </w:rPr>
        <w:t xml:space="preserve">That should be seen as a </w:t>
      </w:r>
      <w:r w:rsidRPr="00F56CAA">
        <w:rPr>
          <w:rStyle w:val="Emphasis"/>
          <w:highlight w:val="cyan"/>
        </w:rPr>
        <w:t>virtue</w:t>
      </w:r>
      <w:r w:rsidRPr="00F61F47">
        <w:rPr>
          <w:rStyle w:val="Emphasis"/>
        </w:rPr>
        <w:t xml:space="preserve"> and not a defect</w:t>
      </w:r>
      <w:r w:rsidRPr="00813F48">
        <w:rPr>
          <w:sz w:val="16"/>
        </w:rPr>
        <w:t xml:space="preserve">. The United States is still the world leader in space, in terms of both soft and hard power. </w:t>
      </w:r>
      <w:r w:rsidRPr="00F56CAA">
        <w:rPr>
          <w:rStyle w:val="StyleUnderline"/>
          <w:highlight w:val="cyan"/>
        </w:rPr>
        <w:t>The intent</w:t>
      </w:r>
      <w:r w:rsidRPr="00F61F47">
        <w:rPr>
          <w:rStyle w:val="StyleUnderline"/>
        </w:rPr>
        <w:t xml:space="preserve"> of this essay </w:t>
      </w:r>
      <w:r w:rsidRPr="00F56CAA">
        <w:rPr>
          <w:rStyle w:val="StyleUnderline"/>
          <w:highlight w:val="cyan"/>
        </w:rPr>
        <w:t>is to encourage</w:t>
      </w:r>
      <w:r w:rsidRPr="00F61F47">
        <w:rPr>
          <w:rStyle w:val="StyleUnderline"/>
        </w:rPr>
        <w:t xml:space="preserve"> </w:t>
      </w:r>
      <w:r w:rsidRPr="00F61F47">
        <w:rPr>
          <w:rStyle w:val="Emphasis"/>
        </w:rPr>
        <w:t xml:space="preserve">constructive </w:t>
      </w:r>
      <w:r w:rsidRPr="00F56CAA">
        <w:rPr>
          <w:rStyle w:val="Emphasis"/>
          <w:highlight w:val="cyan"/>
        </w:rPr>
        <w:t>debate</w:t>
      </w:r>
      <w:r w:rsidRPr="00F61F47">
        <w:rPr>
          <w:rStyle w:val="StyleUnderline"/>
        </w:rPr>
        <w:t xml:space="preserve"> on this </w:t>
      </w:r>
      <w:r w:rsidRPr="00F61F47">
        <w:rPr>
          <w:rStyle w:val="Emphasis"/>
        </w:rPr>
        <w:t>important issue</w:t>
      </w:r>
      <w:r w:rsidRPr="00F61F47">
        <w:rPr>
          <w:rStyle w:val="StyleUnderline"/>
        </w:rPr>
        <w:t xml:space="preserve"> </w:t>
      </w:r>
      <w:r w:rsidRPr="00F56CAA">
        <w:rPr>
          <w:rStyle w:val="StyleUnderline"/>
          <w:highlight w:val="cyan"/>
        </w:rPr>
        <w:t xml:space="preserve">in the hope that it leads to </w:t>
      </w:r>
      <w:r w:rsidRPr="00F56CAA">
        <w:rPr>
          <w:rStyle w:val="Emphasis"/>
          <w:highlight w:val="cyan"/>
        </w:rPr>
        <w:t>policies</w:t>
      </w:r>
      <w:r w:rsidRPr="00F56CAA">
        <w:rPr>
          <w:rStyle w:val="StyleUnderline"/>
          <w:highlight w:val="cyan"/>
        </w:rPr>
        <w:t xml:space="preserve"> and </w:t>
      </w:r>
      <w:r w:rsidRPr="00F56CAA">
        <w:rPr>
          <w:rStyle w:val="Emphasis"/>
          <w:highlight w:val="cyan"/>
        </w:rPr>
        <w:t>actions</w:t>
      </w:r>
      <w:r w:rsidRPr="00F56CAA">
        <w:rPr>
          <w:rStyle w:val="StyleUnderline"/>
          <w:highlight w:val="cyan"/>
        </w:rPr>
        <w:t xml:space="preserve"> that</w:t>
      </w:r>
      <w:r w:rsidRPr="00F61F47">
        <w:rPr>
          <w:rStyle w:val="StyleUnderline"/>
        </w:rPr>
        <w:t xml:space="preserve"> continue to </w:t>
      </w:r>
      <w:r w:rsidRPr="00F56CAA">
        <w:rPr>
          <w:rStyle w:val="StyleUnderline"/>
          <w:highlight w:val="cyan"/>
        </w:rPr>
        <w:t>enable the</w:t>
      </w:r>
      <w:r w:rsidRPr="00F61F47">
        <w:rPr>
          <w:rStyle w:val="StyleUnderline"/>
        </w:rPr>
        <w:t xml:space="preserve"> </w:t>
      </w:r>
      <w:r w:rsidRPr="00F56CAA">
        <w:rPr>
          <w:rStyle w:val="Emphasis"/>
          <w:highlight w:val="cyan"/>
        </w:rPr>
        <w:t>U</w:t>
      </w:r>
      <w:r w:rsidRPr="00813F48">
        <w:rPr>
          <w:sz w:val="16"/>
        </w:rPr>
        <w:t xml:space="preserve">nited </w:t>
      </w:r>
      <w:r w:rsidRPr="00F56CAA">
        <w:rPr>
          <w:rStyle w:val="Emphasis"/>
          <w:highlight w:val="cyan"/>
        </w:rPr>
        <w:t>S</w:t>
      </w:r>
      <w:r w:rsidRPr="00813F48">
        <w:rPr>
          <w:sz w:val="16"/>
        </w:rPr>
        <w:t>tates</w:t>
      </w:r>
      <w:r w:rsidRPr="00F61F47">
        <w:rPr>
          <w:rStyle w:val="StyleUnderline"/>
        </w:rPr>
        <w:t xml:space="preserve"> </w:t>
      </w:r>
      <w:r w:rsidRPr="00F56CAA">
        <w:rPr>
          <w:rStyle w:val="StyleUnderline"/>
          <w:highlight w:val="cyan"/>
        </w:rPr>
        <w:t xml:space="preserve">to be a </w:t>
      </w:r>
      <w:r w:rsidRPr="00F56CAA">
        <w:rPr>
          <w:rStyle w:val="Emphasis"/>
          <w:highlight w:val="cyan"/>
        </w:rPr>
        <w:t xml:space="preserve">force for good </w:t>
      </w:r>
      <w:r w:rsidRPr="00F56CAA">
        <w:rPr>
          <w:rStyle w:val="StyleUnderline"/>
          <w:highlight w:val="cyan"/>
        </w:rPr>
        <w:t>and a world leader for the</w:t>
      </w:r>
      <w:r w:rsidRPr="00F61F47">
        <w:rPr>
          <w:rStyle w:val="StyleUnderline"/>
        </w:rPr>
        <w:t xml:space="preserve"> foreseeable </w:t>
      </w:r>
      <w:r w:rsidRPr="00F56CAA">
        <w:rPr>
          <w:rStyle w:val="Emphasis"/>
          <w:highlight w:val="cyan"/>
        </w:rPr>
        <w:t>future</w:t>
      </w:r>
      <w:r w:rsidRPr="00F61F47">
        <w:rPr>
          <w:rStyle w:val="StyleUnderline"/>
        </w:rPr>
        <w:t>.</w:t>
      </w:r>
    </w:p>
    <w:p w14:paraId="295C371D" w14:textId="206F93FE" w:rsidR="00EB5BAC" w:rsidRDefault="001F31BC" w:rsidP="0097621A">
      <w:pPr>
        <w:pStyle w:val="Heading4"/>
      </w:pPr>
      <w:r w:rsidRPr="00EF4A0E">
        <w:t>[</w:t>
      </w:r>
      <w:r>
        <w:t>3</w:t>
      </w:r>
      <w:r w:rsidRPr="00EF4A0E">
        <w:t xml:space="preserve">] </w:t>
      </w:r>
      <w:r w:rsidR="007F4FEF">
        <w:t xml:space="preserve">Extra T – </w:t>
      </w:r>
      <w:r w:rsidR="00C364DC" w:rsidRPr="00EF4A0E">
        <w:t xml:space="preserve">even if the affirmative claims to advocate the resolution, they skirt discussion of its instrumental intent by arguing the benefits derived from their contextualized advocacy outweigh. </w:t>
      </w:r>
    </w:p>
    <w:p w14:paraId="738D37DC" w14:textId="77777777" w:rsidR="0097621A" w:rsidRPr="0097621A" w:rsidRDefault="0097621A" w:rsidP="0097621A"/>
    <w:p w14:paraId="57A6A882" w14:textId="77777777" w:rsidR="00EB5BAC" w:rsidRPr="0043069E" w:rsidRDefault="00EB5BAC" w:rsidP="0043069E">
      <w:pPr>
        <w:rPr>
          <w:rStyle w:val="Style13ptBold"/>
        </w:rPr>
      </w:pPr>
      <w:r w:rsidRPr="0043069E">
        <w:rPr>
          <w:rStyle w:val="Style13ptBold"/>
        </w:rPr>
        <w:t xml:space="preserve">TVA – </w:t>
      </w:r>
    </w:p>
    <w:p w14:paraId="2F9B6B74" w14:textId="7D437EC1" w:rsidR="00EB5BAC" w:rsidRPr="0043069E" w:rsidRDefault="00EB5BAC" w:rsidP="0043069E">
      <w:pPr>
        <w:rPr>
          <w:rStyle w:val="Style13ptBold"/>
        </w:rPr>
      </w:pPr>
      <w:r w:rsidRPr="0043069E">
        <w:rPr>
          <w:rStyle w:val="Style13ptBold"/>
        </w:rPr>
        <w:t xml:space="preserve">[a] defend an </w:t>
      </w:r>
      <w:proofErr w:type="spellStart"/>
      <w:r w:rsidRPr="0043069E">
        <w:rPr>
          <w:rStyle w:val="Style13ptBold"/>
        </w:rPr>
        <w:t>aff</w:t>
      </w:r>
      <w:proofErr w:type="spellEnd"/>
      <w:r w:rsidRPr="0043069E">
        <w:rPr>
          <w:rStyle w:val="Style13ptBold"/>
        </w:rPr>
        <w:t xml:space="preserve"> that says discourse around space appropriation paints China as aggressive which justifies anti-</w:t>
      </w:r>
      <w:proofErr w:type="spellStart"/>
      <w:r w:rsidRPr="0043069E">
        <w:rPr>
          <w:rStyle w:val="Style13ptBold"/>
        </w:rPr>
        <w:t>asian</w:t>
      </w:r>
      <w:proofErr w:type="spellEnd"/>
      <w:r w:rsidRPr="0043069E">
        <w:rPr>
          <w:rStyle w:val="Style13ptBold"/>
        </w:rPr>
        <w:t xml:space="preserve"> violence</w:t>
      </w:r>
    </w:p>
    <w:p w14:paraId="6404973A" w14:textId="464E5CC4" w:rsidR="00EB5BAC" w:rsidRPr="0043069E" w:rsidRDefault="00EB5BAC" w:rsidP="0043069E">
      <w:pPr>
        <w:rPr>
          <w:rStyle w:val="Style13ptBold"/>
        </w:rPr>
      </w:pPr>
      <w:r w:rsidRPr="0043069E">
        <w:rPr>
          <w:rStyle w:val="Style13ptBold"/>
        </w:rPr>
        <w:t>[b] Solvency deficits to the TVA are neg ground – it proves there’s a debate to be had</w:t>
      </w:r>
    </w:p>
    <w:p w14:paraId="1F2A7BF1" w14:textId="2DC7878D" w:rsidR="00EB5BAC" w:rsidRPr="0043069E" w:rsidRDefault="00EB5BAC" w:rsidP="0043069E">
      <w:pPr>
        <w:rPr>
          <w:rStyle w:val="Style13ptBold"/>
        </w:rPr>
      </w:pPr>
      <w:r w:rsidRPr="0043069E">
        <w:rPr>
          <w:rStyle w:val="Style13ptBold"/>
        </w:rPr>
        <w:t xml:space="preserve">[c] </w:t>
      </w:r>
      <w:r w:rsidR="00AF002A">
        <w:rPr>
          <w:rStyle w:val="Style13ptBold"/>
        </w:rPr>
        <w:t>switch side</w:t>
      </w:r>
      <w:r w:rsidRPr="0043069E">
        <w:rPr>
          <w:rStyle w:val="Style13ptBold"/>
        </w:rPr>
        <w:t xml:space="preserve"> good –</w:t>
      </w:r>
      <w:r w:rsidR="00515477">
        <w:rPr>
          <w:rStyle w:val="Style13ptBold"/>
        </w:rPr>
        <w:t xml:space="preserve"> </w:t>
      </w:r>
      <w:r w:rsidRPr="0043069E">
        <w:rPr>
          <w:rStyle w:val="Style13ptBold"/>
        </w:rPr>
        <w:t>forces debaters to consider controversial issue</w:t>
      </w:r>
      <w:r w:rsidR="00700CCC">
        <w:rPr>
          <w:rStyle w:val="Style13ptBold"/>
        </w:rPr>
        <w:t>s</w:t>
      </w:r>
      <w:r w:rsidRPr="0043069E">
        <w:rPr>
          <w:rStyle w:val="Style13ptBold"/>
        </w:rPr>
        <w:t xml:space="preserve"> from multiple perspectives. Non-T </w:t>
      </w:r>
      <w:proofErr w:type="spellStart"/>
      <w:r w:rsidRPr="0043069E">
        <w:rPr>
          <w:rStyle w:val="Style13ptBold"/>
        </w:rPr>
        <w:t>affs</w:t>
      </w:r>
      <w:proofErr w:type="spellEnd"/>
      <w:r w:rsidRPr="0043069E">
        <w:rPr>
          <w:rStyle w:val="Style13ptBold"/>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w:t>
      </w:r>
    </w:p>
    <w:p w14:paraId="3BE1874C" w14:textId="77777777" w:rsidR="00EB5BAC" w:rsidRPr="0043069E" w:rsidRDefault="00EB5BAC" w:rsidP="0043069E">
      <w:pPr>
        <w:rPr>
          <w:rStyle w:val="Style13ptBold"/>
        </w:rPr>
      </w:pPr>
    </w:p>
    <w:p w14:paraId="51BB23C8" w14:textId="2222228F" w:rsidR="00EB5BAC" w:rsidRDefault="001F31BC" w:rsidP="0043069E">
      <w:pPr>
        <w:rPr>
          <w:rStyle w:val="Style13ptBold"/>
        </w:rPr>
      </w:pPr>
      <w:r w:rsidRPr="0043069E">
        <w:rPr>
          <w:rStyle w:val="Style13ptBold"/>
        </w:rPr>
        <w:t xml:space="preserve">CI &amp; DTD on T – you’re either topical or you’re not and you should lose for not being topical </w:t>
      </w:r>
      <w:proofErr w:type="spellStart"/>
      <w:r w:rsidRPr="0043069E">
        <w:rPr>
          <w:rStyle w:val="Style13ptBold"/>
        </w:rPr>
        <w:t>bc</w:t>
      </w:r>
      <w:proofErr w:type="spellEnd"/>
      <w:r w:rsidRPr="0043069E">
        <w:rPr>
          <w:rStyle w:val="Style13ptBold"/>
        </w:rPr>
        <w:t xml:space="preserve"> it indicts the </w:t>
      </w:r>
      <w:proofErr w:type="spellStart"/>
      <w:proofErr w:type="gramStart"/>
      <w:r w:rsidRPr="0043069E">
        <w:rPr>
          <w:rStyle w:val="Style13ptBold"/>
        </w:rPr>
        <w:t>aff</w:t>
      </w:r>
      <w:proofErr w:type="spellEnd"/>
      <w:r w:rsidRPr="0043069E">
        <w:rPr>
          <w:rStyle w:val="Style13ptBold"/>
        </w:rPr>
        <w:t xml:space="preserve"> as a whole</w:t>
      </w:r>
      <w:proofErr w:type="gramEnd"/>
      <w:r w:rsidRPr="0043069E">
        <w:rPr>
          <w:rStyle w:val="Style13ptBold"/>
        </w:rPr>
        <w:t xml:space="preserve">. </w:t>
      </w:r>
    </w:p>
    <w:p w14:paraId="12948CF7" w14:textId="024E7E95" w:rsidR="0099022D" w:rsidRPr="0043069E" w:rsidRDefault="0099022D" w:rsidP="0043069E">
      <w:pPr>
        <w:rPr>
          <w:rStyle w:val="Style13ptBold"/>
        </w:rPr>
      </w:pPr>
      <w:r>
        <w:rPr>
          <w:rStyle w:val="Style13ptBold"/>
        </w:rPr>
        <w:t xml:space="preserve">They don’t get to weigh the case </w:t>
      </w:r>
      <w:proofErr w:type="spellStart"/>
      <w:r>
        <w:rPr>
          <w:rStyle w:val="Style13ptBold"/>
        </w:rPr>
        <w:t>bc</w:t>
      </w:r>
      <w:proofErr w:type="spellEnd"/>
      <w:r>
        <w:rPr>
          <w:rStyle w:val="Style13ptBold"/>
        </w:rPr>
        <w:t xml:space="preserve"> T indicts their reading of the </w:t>
      </w:r>
      <w:proofErr w:type="spellStart"/>
      <w:r>
        <w:rPr>
          <w:rStyle w:val="Style13ptBold"/>
        </w:rPr>
        <w:t>aff</w:t>
      </w:r>
      <w:proofErr w:type="spellEnd"/>
      <w:r>
        <w:rPr>
          <w:rStyle w:val="Style13ptBold"/>
        </w:rPr>
        <w:t xml:space="preserve"> in the first place – means no impact turns.</w:t>
      </w:r>
    </w:p>
    <w:p w14:paraId="13589E1B" w14:textId="77777777" w:rsidR="00EB5BAC" w:rsidRPr="00A568F9" w:rsidRDefault="00EB5BAC" w:rsidP="00EB5BAC"/>
    <w:p w14:paraId="4A7859A9" w14:textId="06148E3A" w:rsidR="00EB5BAC" w:rsidRDefault="00EB5BAC" w:rsidP="00EB5BAC"/>
    <w:p w14:paraId="5DA0F4C6" w14:textId="02DB487E" w:rsidR="00EB5BAC" w:rsidRDefault="00EB5BAC" w:rsidP="00EB5BAC"/>
    <w:p w14:paraId="3178C737" w14:textId="017F60BA" w:rsidR="00EB5BAC" w:rsidRDefault="00EB5BAC" w:rsidP="00EB5BAC"/>
    <w:p w14:paraId="0EAE7E97" w14:textId="573B111D" w:rsidR="00EB5BAC" w:rsidRDefault="00EB5BAC" w:rsidP="00EB5BAC"/>
    <w:p w14:paraId="100C7BF6" w14:textId="70858C78" w:rsidR="00EB5BAC" w:rsidRDefault="00EB5BAC" w:rsidP="00EB5BAC">
      <w:pPr>
        <w:pStyle w:val="Heading2"/>
      </w:pPr>
      <w:r>
        <w:lastRenderedPageBreak/>
        <w:t>2</w:t>
      </w:r>
    </w:p>
    <w:p w14:paraId="205BDBA6" w14:textId="1E0B98C6" w:rsidR="008E3EC5" w:rsidRDefault="00051862" w:rsidP="008E3EC5">
      <w:pPr>
        <w:pStyle w:val="Heading4"/>
      </w:pPr>
      <w:r>
        <w:t xml:space="preserve">Text: </w:t>
      </w:r>
      <w:r w:rsidR="008E3EC5">
        <w:t xml:space="preserve">I advocate for the </w:t>
      </w:r>
      <w:proofErr w:type="spellStart"/>
      <w:r w:rsidR="008E3EC5">
        <w:t>aff</w:t>
      </w:r>
      <w:proofErr w:type="spellEnd"/>
      <w:r w:rsidR="008E3EC5">
        <w:t xml:space="preserve"> absent being read against a fellow Asian. </w:t>
      </w:r>
    </w:p>
    <w:p w14:paraId="7F063DC0" w14:textId="57893C61" w:rsidR="008E3EC5" w:rsidRPr="00957E35" w:rsidRDefault="008E3EC5" w:rsidP="00957E35">
      <w:pPr>
        <w:rPr>
          <w:rStyle w:val="Style13ptBold"/>
        </w:rPr>
      </w:pPr>
      <w:r w:rsidRPr="00957E35">
        <w:rPr>
          <w:rStyle w:val="Style13ptBold"/>
        </w:rPr>
        <w:t>Causes psychological violence since you force us to negate our identity and suffering O/</w:t>
      </w:r>
      <w:proofErr w:type="spellStart"/>
      <w:r w:rsidRPr="00957E35">
        <w:rPr>
          <w:rStyle w:val="Style13ptBold"/>
        </w:rPr>
        <w:t>ws</w:t>
      </w:r>
      <w:proofErr w:type="spellEnd"/>
      <w:r w:rsidRPr="00957E35">
        <w:rPr>
          <w:rStyle w:val="Style13ptBold"/>
        </w:rPr>
        <w:t xml:space="preserve"> A] perf-con and pre-meditated murder – you know what you were doing </w:t>
      </w:r>
      <w:proofErr w:type="spellStart"/>
      <w:r w:rsidRPr="00957E35">
        <w:rPr>
          <w:rStyle w:val="Style13ptBold"/>
        </w:rPr>
        <w:t>awas</w:t>
      </w:r>
      <w:proofErr w:type="spellEnd"/>
      <w:r w:rsidRPr="00957E35">
        <w:rPr>
          <w:rStyle w:val="Style13ptBold"/>
        </w:rPr>
        <w:t xml:space="preserve"> bad but did it anyways B] Link turn – </w:t>
      </w:r>
      <w:proofErr w:type="spellStart"/>
      <w:r w:rsidRPr="00957E35">
        <w:rPr>
          <w:rStyle w:val="Style13ptBold"/>
        </w:rPr>
        <w:t>aff</w:t>
      </w:r>
      <w:proofErr w:type="spellEnd"/>
      <w:r w:rsidRPr="00957E35">
        <w:rPr>
          <w:rStyle w:val="Style13ptBold"/>
        </w:rPr>
        <w:t xml:space="preserve"> can’t solve when it recreates violence</w:t>
      </w:r>
      <w:r w:rsidR="00BB36A2" w:rsidRPr="00957E35">
        <w:rPr>
          <w:rStyle w:val="Style13ptBold"/>
        </w:rPr>
        <w:t xml:space="preserve"> </w:t>
      </w:r>
      <w:r w:rsidR="00F52D01" w:rsidRPr="00957E35">
        <w:rPr>
          <w:rStyle w:val="Style13ptBold"/>
        </w:rPr>
        <w:t xml:space="preserve">- </w:t>
      </w:r>
      <w:r w:rsidR="00BB36A2" w:rsidRPr="00957E35">
        <w:rPr>
          <w:rStyle w:val="Style13ptBold"/>
        </w:rPr>
        <w:t>o/w under their accessibility argument</w:t>
      </w:r>
      <w:r w:rsidR="00552AEF" w:rsidRPr="00957E35">
        <w:rPr>
          <w:rStyle w:val="Style13ptBold"/>
        </w:rPr>
        <w:t xml:space="preserve">. </w:t>
      </w:r>
    </w:p>
    <w:p w14:paraId="2D7BF5C6" w14:textId="77777777" w:rsidR="008E3EC5" w:rsidRDefault="008E3EC5" w:rsidP="008E3EC5">
      <w:pPr>
        <w:pStyle w:val="Heading4"/>
      </w:pPr>
      <w:r>
        <w:t xml:space="preserve">Asian coalitions are key to their method. </w:t>
      </w:r>
    </w:p>
    <w:p w14:paraId="07906CB3" w14:textId="77777777" w:rsidR="008E3EC5" w:rsidRDefault="008E3EC5" w:rsidP="008E3EC5">
      <w:pPr>
        <w:pStyle w:val="ListParagraph"/>
        <w:numPr>
          <w:ilvl w:val="0"/>
          <w:numId w:val="12"/>
        </w:numPr>
      </w:pPr>
      <w:proofErr w:type="spellStart"/>
      <w:r>
        <w:t>Colitations</w:t>
      </w:r>
      <w:proofErr w:type="spellEnd"/>
      <w:r>
        <w:t xml:space="preserve"> good</w:t>
      </w:r>
    </w:p>
    <w:p w14:paraId="4AA6B23E" w14:textId="77777777" w:rsidR="008E3EC5" w:rsidRDefault="008E3EC5" w:rsidP="008E3EC5">
      <w:pPr>
        <w:pStyle w:val="ListParagraph"/>
        <w:numPr>
          <w:ilvl w:val="0"/>
          <w:numId w:val="12"/>
        </w:numPr>
      </w:pPr>
      <w:r>
        <w:t xml:space="preserve">Solves all their offense shakes off stereotypes or </w:t>
      </w:r>
      <w:proofErr w:type="spellStart"/>
      <w:r>
        <w:t>smthing</w:t>
      </w:r>
      <w:proofErr w:type="spellEnd"/>
    </w:p>
    <w:p w14:paraId="7810DC99" w14:textId="77777777" w:rsidR="008E3EC5" w:rsidRDefault="008E3EC5" w:rsidP="008E3EC5">
      <w:pPr>
        <w:pStyle w:val="ListParagraph"/>
        <w:numPr>
          <w:ilvl w:val="0"/>
          <w:numId w:val="12"/>
        </w:numPr>
      </w:pPr>
      <w:r>
        <w:t>Only way to actualize “back up intentions with actions” and “we uplift and support each other”</w:t>
      </w:r>
    </w:p>
    <w:p w14:paraId="39EBBEE3" w14:textId="77777777" w:rsidR="008E3EC5" w:rsidRPr="00AA0B48" w:rsidRDefault="008E3EC5" w:rsidP="008E3EC5">
      <w:pPr>
        <w:pStyle w:val="ListParagraph"/>
        <w:numPr>
          <w:ilvl w:val="0"/>
          <w:numId w:val="12"/>
        </w:numPr>
      </w:pPr>
      <w:r>
        <w:t xml:space="preserve">Nuance is bad surrounding w absolutism ignores nuances between intersectionality and </w:t>
      </w:r>
      <w:proofErr w:type="spellStart"/>
      <w:r>
        <w:t>dif</w:t>
      </w:r>
      <w:proofErr w:type="spellEnd"/>
      <w:r>
        <w:t xml:space="preserve"> ethnicities of </w:t>
      </w:r>
      <w:proofErr w:type="spellStart"/>
      <w:r>
        <w:t>asians</w:t>
      </w:r>
      <w:proofErr w:type="spellEnd"/>
    </w:p>
    <w:p w14:paraId="2406D41F" w14:textId="77777777" w:rsidR="008E3EC5" w:rsidRDefault="008E3EC5" w:rsidP="008E3EC5">
      <w:r>
        <w:t>A</w:t>
      </w:r>
      <w:r w:rsidRPr="00AA0B48">
        <w:t xml:space="preserve">rti </w:t>
      </w:r>
      <w:r w:rsidRPr="00AA0B48">
        <w:rPr>
          <w:b/>
          <w:bCs/>
          <w:sz w:val="26"/>
          <w:szCs w:val="26"/>
        </w:rPr>
        <w:t>Kohli</w:t>
      </w:r>
      <w:r>
        <w:t xml:space="preserve"> and Becky </w:t>
      </w:r>
      <w:proofErr w:type="spellStart"/>
      <w:r w:rsidRPr="00AA0B48">
        <w:rPr>
          <w:b/>
          <w:bCs/>
          <w:sz w:val="26"/>
          <w:szCs w:val="26"/>
        </w:rPr>
        <w:t>Belcore</w:t>
      </w:r>
      <w:proofErr w:type="spellEnd"/>
      <w:r w:rsidRPr="00AA0B48">
        <w:rPr>
          <w:b/>
          <w:bCs/>
          <w:sz w:val="26"/>
          <w:szCs w:val="26"/>
        </w:rPr>
        <w:t>, 21</w:t>
      </w:r>
      <w:r w:rsidRPr="00AA0B48">
        <w:t xml:space="preserve"> [Aarti Kohli, (Aarti Kohli is the executive director of Asian Americans Advancing Justice–Asian Law Caucus, the organization that convenes the Asian American Leaders Table.)</w:t>
      </w:r>
      <w:r>
        <w:t xml:space="preserve"> Becky </w:t>
      </w:r>
      <w:proofErr w:type="spellStart"/>
      <w:r>
        <w:t>Belcore</w:t>
      </w:r>
      <w:proofErr w:type="spellEnd"/>
      <w:r>
        <w:t>, (</w:t>
      </w:r>
      <w:r w:rsidRPr="00AA0B48">
        <w:t xml:space="preserve">Becky </w:t>
      </w:r>
      <w:proofErr w:type="spellStart"/>
      <w:r w:rsidRPr="00AA0B48">
        <w:t>Belcore</w:t>
      </w:r>
      <w:proofErr w:type="spellEnd"/>
      <w:r w:rsidRPr="00AA0B48">
        <w:t xml:space="preserve"> is executive director of the National Korean American Service and Education Consortium (NAKASEC), a progressive grassroots organization and a member of the Asian American Leaders Table.</w:t>
      </w:r>
      <w:r>
        <w:t>)</w:t>
      </w:r>
      <w:r w:rsidRPr="00AA0B48">
        <w:t xml:space="preserve">]. "Coalitions and solidarity with others are vital to Asian American activism." Prism, 6-10-2021, Accessed 1-9-2022. https://prismreports.org/2021/06/10/coalitions-and-solidarity-with-others-are-vital-to-asian-american-activism/ // </w:t>
      </w:r>
      <w:proofErr w:type="spellStart"/>
      <w:r>
        <w:t>duongie</w:t>
      </w:r>
      <w:proofErr w:type="spellEnd"/>
    </w:p>
    <w:p w14:paraId="350471F1" w14:textId="77777777" w:rsidR="008E3EC5" w:rsidRDefault="008E3EC5" w:rsidP="008E3EC5">
      <w:pPr>
        <w:rPr>
          <w:sz w:val="16"/>
        </w:rPr>
      </w:pPr>
      <w:r w:rsidRPr="00AA0B48">
        <w:rPr>
          <w:sz w:val="16"/>
        </w:rPr>
        <w:t xml:space="preserve">For </w:t>
      </w:r>
      <w:r w:rsidRPr="00AA0B48">
        <w:rPr>
          <w:u w:val="single"/>
        </w:rPr>
        <w:t xml:space="preserve">many </w:t>
      </w:r>
      <w:r w:rsidRPr="00AA0B48">
        <w:rPr>
          <w:highlight w:val="green"/>
          <w:u w:val="single"/>
        </w:rPr>
        <w:t>Asian Americans</w:t>
      </w:r>
      <w:r w:rsidRPr="00AA0B48">
        <w:rPr>
          <w:u w:val="single"/>
        </w:rPr>
        <w:t xml:space="preserve">, it can </w:t>
      </w:r>
      <w:r w:rsidRPr="00AA0B48">
        <w:rPr>
          <w:highlight w:val="green"/>
          <w:u w:val="single"/>
        </w:rPr>
        <w:t>feel as if we live surrounded by absolutism</w:t>
      </w:r>
      <w:r w:rsidRPr="00AA0B48">
        <w:rPr>
          <w:u w:val="single"/>
        </w:rPr>
        <w:t xml:space="preserve"> and extremes, </w:t>
      </w:r>
      <w:r w:rsidRPr="00AA0B48">
        <w:rPr>
          <w:highlight w:val="green"/>
          <w:u w:val="single"/>
        </w:rPr>
        <w:t>with</w:t>
      </w:r>
      <w:r w:rsidRPr="00AA0B48">
        <w:rPr>
          <w:u w:val="single"/>
        </w:rPr>
        <w:t xml:space="preserve"> </w:t>
      </w:r>
      <w:r w:rsidRPr="00AA0B48">
        <w:rPr>
          <w:highlight w:val="green"/>
          <w:u w:val="single"/>
        </w:rPr>
        <w:t>little</w:t>
      </w:r>
      <w:r w:rsidRPr="00AA0B48">
        <w:rPr>
          <w:u w:val="single"/>
        </w:rPr>
        <w:t xml:space="preserve"> room for </w:t>
      </w:r>
      <w:r w:rsidRPr="00AA0B48">
        <w:rPr>
          <w:highlight w:val="green"/>
          <w:u w:val="single"/>
        </w:rPr>
        <w:t>nuance</w:t>
      </w:r>
      <w:r w:rsidRPr="00AA0B48">
        <w:rPr>
          <w:u w:val="single"/>
        </w:rPr>
        <w:t>.</w:t>
      </w:r>
      <w:r w:rsidRPr="00AA0B48">
        <w:rPr>
          <w:sz w:val="16"/>
        </w:rPr>
        <w:t xml:space="preserve"> But we often occupy “in-between” spaces and identities, and </w:t>
      </w:r>
      <w:r w:rsidRPr="00AA0B48">
        <w:rPr>
          <w:highlight w:val="green"/>
          <w:u w:val="single"/>
        </w:rPr>
        <w:t xml:space="preserve">nuance </w:t>
      </w:r>
      <w:r w:rsidRPr="00AA0B48">
        <w:rPr>
          <w:u w:val="single"/>
        </w:rPr>
        <w:t xml:space="preserve">is </w:t>
      </w:r>
      <w:r w:rsidRPr="00AA0B48">
        <w:rPr>
          <w:highlight w:val="green"/>
          <w:u w:val="single"/>
        </w:rPr>
        <w:t>necessary</w:t>
      </w:r>
      <w:r w:rsidRPr="00AA0B48">
        <w:rPr>
          <w:u w:val="single"/>
        </w:rPr>
        <w:t xml:space="preserve"> </w:t>
      </w:r>
      <w:proofErr w:type="gramStart"/>
      <w:r w:rsidRPr="00AA0B48">
        <w:rPr>
          <w:u w:val="single"/>
        </w:rPr>
        <w:t xml:space="preserve">in order </w:t>
      </w:r>
      <w:r w:rsidRPr="00AA0B48">
        <w:rPr>
          <w:highlight w:val="green"/>
          <w:u w:val="single"/>
        </w:rPr>
        <w:t>to</w:t>
      </w:r>
      <w:proofErr w:type="gramEnd"/>
      <w:r w:rsidRPr="00AA0B48">
        <w:rPr>
          <w:highlight w:val="green"/>
          <w:u w:val="single"/>
        </w:rPr>
        <w:t xml:space="preserve"> understand</w:t>
      </w:r>
      <w:r w:rsidRPr="00AA0B48">
        <w:rPr>
          <w:u w:val="single"/>
        </w:rPr>
        <w:t xml:space="preserve"> our work with Asian American and Pacific Islander (AAPI) communities. It’s</w:t>
      </w:r>
      <w:r w:rsidRPr="00AA0B48">
        <w:rPr>
          <w:sz w:val="16"/>
        </w:rPr>
        <w:t xml:space="preserve"> also essential </w:t>
      </w:r>
      <w:r w:rsidRPr="00AA0B48">
        <w:rPr>
          <w:u w:val="single"/>
        </w:rPr>
        <w:t>when it comes to understanding ourselves as immigrants from colonized nations, and as Indigenous people, multi-racial people, undocumented people, or trans-racial adoptees.</w:t>
      </w:r>
      <w:r w:rsidRPr="00AA0B48">
        <w:rPr>
          <w:sz w:val="16"/>
        </w:rPr>
        <w:t xml:space="preserve"> It may be uncomfortable, but we must persist </w:t>
      </w:r>
      <w:r w:rsidRPr="00AA0B48">
        <w:rPr>
          <w:u w:val="single"/>
        </w:rPr>
        <w:t xml:space="preserve">in the complex work of making progress toward racial </w:t>
      </w:r>
      <w:r w:rsidRPr="00AA0B48">
        <w:rPr>
          <w:highlight w:val="green"/>
          <w:u w:val="single"/>
        </w:rPr>
        <w:t>solidarity</w:t>
      </w:r>
      <w:r w:rsidRPr="00AA0B48">
        <w:rPr>
          <w:u w:val="single"/>
        </w:rPr>
        <w:t xml:space="preserve"> so that we can create a more just future for our communities.</w:t>
      </w:r>
      <w:r>
        <w:rPr>
          <w:u w:val="single"/>
        </w:rPr>
        <w:t xml:space="preserve"> </w:t>
      </w:r>
      <w:r w:rsidRPr="00AA0B48">
        <w:rPr>
          <w:sz w:val="16"/>
        </w:rPr>
        <w:t xml:space="preserve">In the wake of increased violence targeting Asian Americans, a new network of 100+ organizations serving AAPI communities was convened. Its goal is to coalesce and leverage our power toward policy change, solidarity, and shifting the public narrative. The “Asian American Leaders Table” provides a ray of hope in the type of coalition building and mutual support that can buoy us during hard times. Our work broadens our understanding of our own communities, </w:t>
      </w:r>
      <w:r w:rsidRPr="00AA0B48">
        <w:rPr>
          <w:u w:val="single"/>
        </w:rPr>
        <w:t xml:space="preserve">revealing layers that influence how </w:t>
      </w:r>
      <w:r w:rsidRPr="00AA0B48">
        <w:rPr>
          <w:highlight w:val="green"/>
          <w:u w:val="single"/>
        </w:rPr>
        <w:t>we uplift and support each other</w:t>
      </w:r>
      <w:r w:rsidRPr="00AA0B48">
        <w:rPr>
          <w:u w:val="single"/>
        </w:rPr>
        <w:t>, or step aside when necessary.</w:t>
      </w:r>
      <w:r w:rsidRPr="00AA0B48">
        <w:rPr>
          <w:sz w:val="16"/>
        </w:rPr>
        <w:t xml:space="preserve"> For example, we acknowledge that Pacific Islanders were deliberately </w:t>
      </w:r>
      <w:proofErr w:type="gramStart"/>
      <w:r w:rsidRPr="00AA0B48">
        <w:rPr>
          <w:sz w:val="16"/>
        </w:rPr>
        <w:t>combined together</w:t>
      </w:r>
      <w:proofErr w:type="gramEnd"/>
      <w:r w:rsidRPr="00AA0B48">
        <w:rPr>
          <w:sz w:val="16"/>
        </w:rPr>
        <w:t xml:space="preserve"> with Asian Americans by government systems that have no knowledge or interest in our distinct histories and needs. We know Southeast Asians face higher risks when it comes to criminalization and deportation. We see that East Asians are more likely to be targeted for street harassment and assault due to racist COVID-19 narratives. We know that our Indian American colleagues are feeling high levels of stress with families in the homeland who are struggling with a raging pandemic. Sikh American communities were severely targeted post-9/</w:t>
      </w:r>
      <w:proofErr w:type="gramStart"/>
      <w:r w:rsidRPr="00AA0B48">
        <w:rPr>
          <w:sz w:val="16"/>
        </w:rPr>
        <w:t>11, and</w:t>
      </w:r>
      <w:proofErr w:type="gramEnd"/>
      <w:r w:rsidRPr="00AA0B48">
        <w:rPr>
          <w:sz w:val="16"/>
        </w:rPr>
        <w:t xml:space="preserve"> were the target of a mass shooting in Indianapolis. And our Muslim siblings need our solidarity and support amidst the Israeli-Palestinian conflict. </w:t>
      </w:r>
      <w:r w:rsidRPr="00AA0B48">
        <w:rPr>
          <w:u w:val="single"/>
        </w:rPr>
        <w:t xml:space="preserve">Our </w:t>
      </w:r>
      <w:r w:rsidRPr="00AA0B48">
        <w:rPr>
          <w:highlight w:val="green"/>
          <w:u w:val="single"/>
        </w:rPr>
        <w:t>coalition</w:t>
      </w:r>
      <w:r w:rsidRPr="00AA0B48">
        <w:rPr>
          <w:u w:val="single"/>
        </w:rPr>
        <w:t xml:space="preserve"> work doesn’t shy away from these complicated aspects of Asian American and Pacific Islander identities. We </w:t>
      </w:r>
      <w:r w:rsidRPr="00AA0B48">
        <w:rPr>
          <w:highlight w:val="green"/>
          <w:u w:val="single"/>
        </w:rPr>
        <w:t>cleave deeper into</w:t>
      </w:r>
      <w:r w:rsidRPr="00AA0B48">
        <w:rPr>
          <w:u w:val="single"/>
        </w:rPr>
        <w:t xml:space="preserve"> the </w:t>
      </w:r>
      <w:r w:rsidRPr="00AA0B48">
        <w:rPr>
          <w:highlight w:val="green"/>
          <w:u w:val="single"/>
        </w:rPr>
        <w:t>histories, identities</w:t>
      </w:r>
      <w:r w:rsidRPr="00AA0B48">
        <w:rPr>
          <w:u w:val="single"/>
        </w:rPr>
        <w:t xml:space="preserve">, and stories that make us different from one another, </w:t>
      </w:r>
      <w:r w:rsidRPr="00AA0B48">
        <w:rPr>
          <w:highlight w:val="green"/>
          <w:u w:val="single"/>
        </w:rPr>
        <w:t>and back up our intentions with actions</w:t>
      </w:r>
      <w:r w:rsidRPr="00AA0B48">
        <w:rPr>
          <w:u w:val="single"/>
        </w:rPr>
        <w:t>.</w:t>
      </w:r>
      <w:r>
        <w:rPr>
          <w:u w:val="single"/>
        </w:rPr>
        <w:t xml:space="preserve"> </w:t>
      </w:r>
      <w:r w:rsidRPr="00AA0B48">
        <w:rPr>
          <w:sz w:val="16"/>
        </w:rPr>
        <w:t xml:space="preserve">Our vision </w:t>
      </w:r>
      <w:r w:rsidRPr="00AA0B48">
        <w:rPr>
          <w:u w:val="single"/>
        </w:rPr>
        <w:t>is to shift the narrative around heritage and solidarity</w:t>
      </w:r>
      <w:r w:rsidRPr="00AA0B48">
        <w:rPr>
          <w:sz w:val="16"/>
        </w:rPr>
        <w:t xml:space="preserve">. For </w:t>
      </w:r>
      <w:r w:rsidRPr="00AA0B48">
        <w:rPr>
          <w:sz w:val="16"/>
        </w:rPr>
        <w:lastRenderedPageBreak/>
        <w:t xml:space="preserve">example, </w:t>
      </w:r>
      <w:r w:rsidRPr="00AA0B48">
        <w:rPr>
          <w:highlight w:val="green"/>
          <w:u w:val="single"/>
        </w:rPr>
        <w:t>portraying Asian Americans solely as victims</w:t>
      </w:r>
      <w:r w:rsidRPr="00AA0B48">
        <w:rPr>
          <w:u w:val="single"/>
        </w:rPr>
        <w:t xml:space="preserve"> does a </w:t>
      </w:r>
      <w:r w:rsidRPr="00AA0B48">
        <w:rPr>
          <w:highlight w:val="green"/>
          <w:u w:val="single"/>
        </w:rPr>
        <w:t>disservice</w:t>
      </w:r>
      <w:r w:rsidRPr="00AA0B48">
        <w:rPr>
          <w:u w:val="single"/>
        </w:rPr>
        <w:t xml:space="preserve"> to the </w:t>
      </w:r>
      <w:r w:rsidRPr="00AA0B48">
        <w:rPr>
          <w:highlight w:val="green"/>
          <w:u w:val="single"/>
        </w:rPr>
        <w:t>many examples of</w:t>
      </w:r>
      <w:r w:rsidRPr="00AA0B48">
        <w:rPr>
          <w:u w:val="single"/>
        </w:rPr>
        <w:t xml:space="preserve"> Asian American </w:t>
      </w:r>
      <w:r w:rsidRPr="00AA0B48">
        <w:rPr>
          <w:highlight w:val="green"/>
          <w:u w:val="single"/>
        </w:rPr>
        <w:t>resistance, solidarity</w:t>
      </w:r>
      <w:r w:rsidRPr="00AA0B48">
        <w:rPr>
          <w:u w:val="single"/>
        </w:rPr>
        <w:t xml:space="preserve">, organizing, and community development that has benefited our society. </w:t>
      </w:r>
      <w:r w:rsidRPr="00AA0B48">
        <w:rPr>
          <w:sz w:val="16"/>
        </w:rPr>
        <w:t xml:space="preserve">Our campaign, “Resistance is our Heritage,” tells stories to </w:t>
      </w:r>
      <w:r w:rsidRPr="00AA0B48">
        <w:rPr>
          <w:highlight w:val="green"/>
          <w:u w:val="single"/>
        </w:rPr>
        <w:t>inspire</w:t>
      </w:r>
      <w:r w:rsidRPr="00AA0B48">
        <w:rPr>
          <w:u w:val="single"/>
        </w:rPr>
        <w:t xml:space="preserve"> current generations of people to change their actions, to effect </w:t>
      </w:r>
      <w:r w:rsidRPr="00AA0B48">
        <w:rPr>
          <w:highlight w:val="green"/>
          <w:u w:val="single"/>
        </w:rPr>
        <w:t>change within</w:t>
      </w:r>
      <w:r w:rsidRPr="00AA0B48">
        <w:rPr>
          <w:u w:val="single"/>
        </w:rPr>
        <w:t xml:space="preserve"> our </w:t>
      </w:r>
      <w:r w:rsidRPr="00AA0B48">
        <w:rPr>
          <w:highlight w:val="green"/>
          <w:u w:val="single"/>
        </w:rPr>
        <w:t>systems</w:t>
      </w:r>
      <w:r w:rsidRPr="00AA0B48">
        <w:rPr>
          <w:u w:val="single"/>
        </w:rPr>
        <w:t xml:space="preserve">, and </w:t>
      </w:r>
      <w:r w:rsidRPr="00AA0B48">
        <w:rPr>
          <w:highlight w:val="green"/>
          <w:u w:val="single"/>
        </w:rPr>
        <w:t>catalyze</w:t>
      </w:r>
      <w:r w:rsidRPr="00AA0B48">
        <w:rPr>
          <w:u w:val="single"/>
        </w:rPr>
        <w:t xml:space="preserve"> a </w:t>
      </w:r>
      <w:r w:rsidRPr="00AA0B48">
        <w:rPr>
          <w:highlight w:val="green"/>
          <w:u w:val="single"/>
        </w:rPr>
        <w:t>better future for new generations</w:t>
      </w:r>
      <w:r w:rsidRPr="00AA0B48">
        <w:rPr>
          <w:u w:val="single"/>
        </w:rPr>
        <w:t xml:space="preserve"> of Asian American and Pacific Islander communities.</w:t>
      </w:r>
      <w:r>
        <w:rPr>
          <w:u w:val="single"/>
        </w:rPr>
        <w:t xml:space="preserve"> </w:t>
      </w:r>
      <w:r w:rsidRPr="00AA0B48">
        <w:rPr>
          <w:sz w:val="16"/>
        </w:rPr>
        <w:t xml:space="preserve">In addition to </w:t>
      </w:r>
      <w:r w:rsidRPr="00AA0B48">
        <w:rPr>
          <w:u w:val="single"/>
        </w:rPr>
        <w:t xml:space="preserve">stories of resistance, it’s also important to share stories of </w:t>
      </w:r>
      <w:r w:rsidRPr="00AA0B48">
        <w:rPr>
          <w:highlight w:val="green"/>
          <w:u w:val="single"/>
        </w:rPr>
        <w:t>solidarity</w:t>
      </w:r>
      <w:r w:rsidRPr="00AA0B48">
        <w:rPr>
          <w:u w:val="single"/>
        </w:rPr>
        <w:t xml:space="preserve"> </w:t>
      </w:r>
      <w:proofErr w:type="gramStart"/>
      <w:r w:rsidRPr="00AA0B48">
        <w:rPr>
          <w:u w:val="single"/>
        </w:rPr>
        <w:t>in order to</w:t>
      </w:r>
      <w:proofErr w:type="gramEnd"/>
      <w:r w:rsidRPr="00AA0B48">
        <w:rPr>
          <w:u w:val="single"/>
        </w:rPr>
        <w:t xml:space="preserve"> </w:t>
      </w:r>
      <w:r w:rsidRPr="00AA0B48">
        <w:rPr>
          <w:highlight w:val="green"/>
          <w:u w:val="single"/>
        </w:rPr>
        <w:t>counteract stereotypes that pit Asian Americans against other</w:t>
      </w:r>
      <w:r w:rsidRPr="00AA0B48">
        <w:rPr>
          <w:u w:val="single"/>
        </w:rPr>
        <w:t xml:space="preserve"> marginalized </w:t>
      </w:r>
      <w:r w:rsidRPr="00AA0B48">
        <w:rPr>
          <w:highlight w:val="green"/>
          <w:u w:val="single"/>
        </w:rPr>
        <w:t>groups</w:t>
      </w:r>
      <w:r w:rsidRPr="00AA0B48">
        <w:rPr>
          <w:u w:val="single"/>
        </w:rPr>
        <w:t xml:space="preserve"> and paint Asian Americans as disengaged in politics and activism</w:t>
      </w:r>
      <w:r w:rsidRPr="00AA0B48">
        <w:rPr>
          <w:sz w:val="16"/>
        </w:rPr>
        <w:t xml:space="preserve">. That’s why we’ve launched a new series of videos with stories and educational guides that we hope will spark discussions around solidarity in service of transformative change, including stories like: How Indo-Caribbean populations have organized around economic justice, resulting in new budgetary earmarks for exploited workers affected by COVID-19 in the New York state budget. Efforts to build a broad multi-racial coalition to end the surveillance of Muslim, South Asian, and Arab community members by local law enforcement and federal authorities. Using the experience of Japanese American internment to end detention sites and support immigrant and refugee communities targeted by racism, state violence, injustice, and oppression in the United States. Resistance as heritage carries us through our day-to-day work as well. We owe so much to the work of Black activists and civil rights movements that influences the ethics, values, and strategies that allow us to meet the diverse needs of all communities of color, and enact necessary changes that ultimately make for a stronger U.S. This includes work like advocating for language access at the polls—not just Asian languages, but Spanish and African languages, too, so that a greater and more diverse cross-section of our citizenry can engage in free, fair, and accessible elections. We advocate for justice for those whose citizenship, legal status, and livelihood hang in the balance due to outdated immigration laws that hurt families in the U.S. and internationally. For generations, the model minority myth painted Asian Americans as a successful monolith and stymied policymakers’ understanding of the widening Asian American wealth gap—neglecting the fact that Asian Americans are the most economically unequal racial group in the U.S. Our work channels the voices of millions of Asian Americans calling for good jobs, union rights, affordable housing, strong public education, and reliable health care, not just for us but for </w:t>
      </w:r>
      <w:proofErr w:type="gramStart"/>
      <w:r w:rsidRPr="00AA0B48">
        <w:rPr>
          <w:sz w:val="16"/>
        </w:rPr>
        <w:t>all of</w:t>
      </w:r>
      <w:proofErr w:type="gramEnd"/>
      <w:r w:rsidRPr="00AA0B48">
        <w:rPr>
          <w:sz w:val="16"/>
        </w:rPr>
        <w:t xml:space="preserve"> the groups who depend on these rights. We </w:t>
      </w:r>
      <w:r w:rsidRPr="00AA0B48">
        <w:rPr>
          <w:u w:val="single"/>
        </w:rPr>
        <w:t>remember the lessons of the 1982 garment workers’ strike in New York’s Chinatown and the impact Asian American coalition building had on workers’ rights.</w:t>
      </w:r>
      <w:r w:rsidRPr="00AA0B48">
        <w:rPr>
          <w:sz w:val="16"/>
        </w:rPr>
        <w:t xml:space="preserve"> As COVID-19 cases drop, the number of vaccinated people grows, and we “return to normal,” workers need to be paid fair wages and get basic safety and health protections. Without those at minimum, the economic divide will only keep growing. The benefits of cross-racial solidarity work are clear. The hard part is figuring out how to do it. We are inspired by the stories of our predecessors because it’s helpful to remind ourselves that the idea of co-liberation is not a new one. </w:t>
      </w:r>
      <w:r w:rsidRPr="00AA0B48">
        <w:rPr>
          <w:u w:val="single"/>
        </w:rPr>
        <w:t xml:space="preserve">The history of Asian American and Pacific Islander coalitions with other oppressed groups includes the Filipino and Mexican farmworkers who organized the Delano grape strike, the civil rights collaboration between Grace Lee Boggs and Malcom X, Japanese Americans first protesting the anti-Muslim and xenophobic violence that followed 9/11, and later the inhumane treatment of migrants and immigrants at the U.S. southern borders. Solidarity and co-liberation </w:t>
      </w:r>
      <w:proofErr w:type="gramStart"/>
      <w:r w:rsidRPr="00AA0B48">
        <w:rPr>
          <w:u w:val="single"/>
        </w:rPr>
        <w:t>isn’t</w:t>
      </w:r>
      <w:proofErr w:type="gramEnd"/>
      <w:r w:rsidRPr="00AA0B48">
        <w:rPr>
          <w:u w:val="single"/>
        </w:rPr>
        <w:t xml:space="preserve"> a rarity for Asian Americans; it’s a vital part of our activism.</w:t>
      </w:r>
      <w:r>
        <w:rPr>
          <w:u w:val="single"/>
        </w:rPr>
        <w:t xml:space="preserve"> </w:t>
      </w:r>
      <w:r w:rsidRPr="00AA0B48">
        <w:rPr>
          <w:sz w:val="16"/>
        </w:rPr>
        <w:t>Systems and communication methods have changed, but the intent remains the same. We’re inspired by the energy and dedication of the groups involved with the Asian American Leaders Table, and we hope that others will join us as we forge new paths toward allyship and a co-liberated future.</w:t>
      </w:r>
    </w:p>
    <w:p w14:paraId="69CFE15E" w14:textId="4E416AA7" w:rsidR="00EB5BAC" w:rsidRDefault="00B227CD" w:rsidP="00B227CD">
      <w:pPr>
        <w:pStyle w:val="Heading4"/>
      </w:pPr>
      <w:r>
        <w:t xml:space="preserve">Their </w:t>
      </w:r>
      <w:proofErr w:type="spellStart"/>
      <w:r>
        <w:t>ev</w:t>
      </w:r>
      <w:proofErr w:type="spellEnd"/>
      <w:r>
        <w:t xml:space="preserve"> proves the </w:t>
      </w:r>
      <w:proofErr w:type="spellStart"/>
      <w:r>
        <w:t>aff</w:t>
      </w:r>
      <w:proofErr w:type="spellEnd"/>
      <w:r>
        <w:t xml:space="preserve"> is about </w:t>
      </w:r>
      <w:proofErr w:type="spellStart"/>
      <w:r>
        <w:t>india</w:t>
      </w:r>
      <w:proofErr w:type="spellEnd"/>
      <w:r>
        <w:t xml:space="preserve"> too</w:t>
      </w:r>
      <w:r w:rsidR="00577067">
        <w:t xml:space="preserve"> </w:t>
      </w:r>
      <w:r w:rsidR="00A27DA5">
        <w:t>AND not talking about it supercharges our offense</w:t>
      </w:r>
      <w:r w:rsidR="00F14973">
        <w:t xml:space="preserve"> </w:t>
      </w:r>
      <w:proofErr w:type="spellStart"/>
      <w:r w:rsidR="00320985">
        <w:t>bc</w:t>
      </w:r>
      <w:proofErr w:type="spellEnd"/>
      <w:r w:rsidR="00320985">
        <w:t xml:space="preserve"> they don’t subvert techno-Orientalism broadly</w:t>
      </w:r>
      <w:r w:rsidR="008D38D0">
        <w:t xml:space="preserve"> </w:t>
      </w:r>
      <w:r w:rsidR="00577067">
        <w:t>– insert blue</w:t>
      </w:r>
    </w:p>
    <w:p w14:paraId="2856400A" w14:textId="2307BFD0" w:rsidR="00B227CD" w:rsidRDefault="00577067" w:rsidP="00B227CD">
      <w:r>
        <w:rPr>
          <w:rStyle w:val="Style13ptBold"/>
        </w:rPr>
        <w:t xml:space="preserve">1AC </w:t>
      </w:r>
      <w:proofErr w:type="spellStart"/>
      <w:r w:rsidR="00B227CD" w:rsidRPr="00E909D5">
        <w:rPr>
          <w:rStyle w:val="Style13ptBold"/>
        </w:rPr>
        <w:t>Roh</w:t>
      </w:r>
      <w:proofErr w:type="spellEnd"/>
      <w:r w:rsidR="00B227CD" w:rsidRPr="00E909D5">
        <w:rPr>
          <w:rStyle w:val="Style13ptBold"/>
        </w:rPr>
        <w:t xml:space="preserve"> et al 15</w:t>
      </w:r>
      <w:r w:rsidR="00B227CD">
        <w:t>. *</w:t>
      </w:r>
      <w:r w:rsidR="00B227CD" w:rsidRPr="00E909D5">
        <w:t xml:space="preserve">David S. </w:t>
      </w:r>
      <w:proofErr w:type="spellStart"/>
      <w:r w:rsidR="00B227CD" w:rsidRPr="00E909D5">
        <w:t>Roh</w:t>
      </w:r>
      <w:proofErr w:type="spellEnd"/>
      <w:r w:rsidR="00B227CD" w:rsidRPr="00E909D5">
        <w:t xml:space="preserve"> is associate professor of English and director of the Digital Matters Lab at the University of Utah, where he specializes in digital humanities and Asian American literature.</w:t>
      </w:r>
      <w:r w:rsidR="00B227CD">
        <w:t xml:space="preserve"> **</w:t>
      </w:r>
      <w:r w:rsidR="00B227CD" w:rsidRPr="00E909D5">
        <w:t>Betsy Huang is an associate professor of English and former inaugural Chief Officer of Diversity and Inclusion at Clark University</w:t>
      </w:r>
      <w:r w:rsidR="00B227CD">
        <w:t xml:space="preserve">. ***Greta A. </w:t>
      </w:r>
      <w:proofErr w:type="spellStart"/>
      <w:r w:rsidR="00B227CD">
        <w:t>Niu</w:t>
      </w:r>
      <w:proofErr w:type="spellEnd"/>
      <w:r w:rsidR="00B227CD">
        <w:t xml:space="preserve"> writes about Asian stuff and tech [“Techno-Orientalism,” 2015, </w:t>
      </w:r>
      <w:r w:rsidR="00B227CD" w:rsidRPr="00E909D5">
        <w:rPr>
          <w:i/>
          <w:iCs/>
        </w:rPr>
        <w:t>Imagining Asia in Speculative</w:t>
      </w:r>
      <w:r w:rsidR="00B227CD">
        <w:t>]//</w:t>
      </w:r>
      <w:proofErr w:type="spellStart"/>
      <w:r w:rsidR="00B227CD">
        <w:t>vikas</w:t>
      </w:r>
      <w:proofErr w:type="spellEnd"/>
    </w:p>
    <w:p w14:paraId="0FE38E63" w14:textId="77777777" w:rsidR="00B227CD" w:rsidRPr="00473A96" w:rsidRDefault="00B227CD" w:rsidP="00B227CD">
      <w:pPr>
        <w:rPr>
          <w:sz w:val="16"/>
        </w:rPr>
      </w:pPr>
      <w:r w:rsidRPr="00473A96">
        <w:rPr>
          <w:sz w:val="16"/>
        </w:rPr>
        <w:t xml:space="preserve">Throughout the twentieth century, variations of that premodern-hypermodern dynamic in speculative visions of Asia and Asians have been recycled numerous times. 2 Exemplars include the villainous Khan </w:t>
      </w:r>
      <w:proofErr w:type="spellStart"/>
      <w:r w:rsidRPr="00473A96">
        <w:rPr>
          <w:sz w:val="16"/>
        </w:rPr>
        <w:t>Noonien</w:t>
      </w:r>
      <w:proofErr w:type="spellEnd"/>
      <w:r w:rsidRPr="00473A96">
        <w:rPr>
          <w:sz w:val="16"/>
        </w:rPr>
        <w:t xml:space="preserve"> Singh in Gene Roddenberry’s Star Trek universe, the </w:t>
      </w:r>
      <w:r w:rsidRPr="00546EEF">
        <w:rPr>
          <w:sz w:val="16"/>
        </w:rPr>
        <w:t xml:space="preserve">leader of a group of superhumans who attempt to take control of the Starship </w:t>
      </w:r>
      <w:r w:rsidRPr="00546EEF">
        <w:rPr>
          <w:sz w:val="16"/>
        </w:rPr>
        <w:lastRenderedPageBreak/>
        <w:t xml:space="preserve">Enterprise; the Chinese scientist Dr. X in Neal Stephenson’s novel, The Diamond Age (1995),a counterfeiter using “a gallimaufry of contraband technology” (73) to steal Western innovations; and most recently The Mandarin in Iron Man 3 (2013), a clear revival of Dr. Fu Manchu played cleverly by Ben Kingsley in a tongue-in-cheek fashion. 3 But </w:t>
      </w:r>
      <w:r w:rsidRPr="00546EEF">
        <w:rPr>
          <w:b/>
          <w:bCs/>
          <w:u w:val="single"/>
        </w:rPr>
        <w:t>Western speculations of an Asianized future are not always consolidated in a singular fictional figure</w:t>
      </w:r>
      <w:r w:rsidRPr="00546EEF">
        <w:rPr>
          <w:sz w:val="16"/>
        </w:rPr>
        <w:t xml:space="preserve"> as</w:t>
      </w:r>
      <w:r w:rsidRPr="00473A96">
        <w:rPr>
          <w:sz w:val="16"/>
        </w:rPr>
        <w:t xml:space="preserve"> in Fu Manchu, Dr. X, or The Mandarin. </w:t>
      </w:r>
      <w:r w:rsidRPr="00626DAE">
        <w:rPr>
          <w:b/>
          <w:bCs/>
          <w:highlight w:val="yellow"/>
          <w:u w:val="single"/>
        </w:rPr>
        <w:t>The yellow peril</w:t>
      </w:r>
      <w:r w:rsidRPr="00473A96">
        <w:rPr>
          <w:b/>
          <w:bCs/>
          <w:u w:val="single"/>
        </w:rPr>
        <w:t xml:space="preserve"> anxiety of an earlier, industrial-age era </w:t>
      </w:r>
      <w:r w:rsidRPr="00473A96">
        <w:rPr>
          <w:sz w:val="16"/>
        </w:rPr>
        <w:t xml:space="preserve">embodied by Fu Manchu </w:t>
      </w:r>
      <w:r w:rsidRPr="00626DAE">
        <w:rPr>
          <w:b/>
          <w:bCs/>
          <w:highlight w:val="yellow"/>
          <w:u w:val="single"/>
        </w:rPr>
        <w:t xml:space="preserve">found new forms across cultures and hemispheres as Asian economies become more visible </w:t>
      </w:r>
      <w:r w:rsidRPr="00546EEF">
        <w:rPr>
          <w:b/>
          <w:bCs/>
          <w:u w:val="single"/>
        </w:rPr>
        <w:t>competitors in the age of globalization and rapid technological innovations</w:t>
      </w:r>
      <w:r w:rsidRPr="00546EEF">
        <w:rPr>
          <w:sz w:val="16"/>
        </w:rPr>
        <w:t>. One needs to witness only the speculative fictional worlds of Maureen McHugh’s novel China Mountain Zhang (1992),</w:t>
      </w:r>
      <w:r w:rsidRPr="00473A96">
        <w:rPr>
          <w:sz w:val="16"/>
        </w:rPr>
        <w:t xml:space="preserve"> Joss </w:t>
      </w:r>
      <w:proofErr w:type="spellStart"/>
      <w:r w:rsidRPr="00473A96">
        <w:rPr>
          <w:sz w:val="16"/>
        </w:rPr>
        <w:t>Whedon’s</w:t>
      </w:r>
      <w:proofErr w:type="spellEnd"/>
      <w:r w:rsidRPr="00473A96">
        <w:rPr>
          <w:sz w:val="16"/>
        </w:rPr>
        <w:t xml:space="preserve"> television series Firefly (2002), and Gary Shteyngart’s novel Super Sad True Love Story (2010) to trace persisting anxieties over the past three decades of a China dominated future. </w:t>
      </w:r>
      <w:proofErr w:type="gramStart"/>
      <w:r w:rsidRPr="00473A96">
        <w:rPr>
          <w:sz w:val="16"/>
        </w:rPr>
        <w:t>All of</w:t>
      </w:r>
      <w:proofErr w:type="gramEnd"/>
      <w:r w:rsidRPr="00473A96">
        <w:rPr>
          <w:sz w:val="16"/>
        </w:rPr>
        <w:t xml:space="preserve"> </w:t>
      </w:r>
      <w:r w:rsidRPr="00473A96">
        <w:rPr>
          <w:b/>
          <w:bCs/>
          <w:u w:val="single"/>
        </w:rPr>
        <w:t>these worlds feature Western protagonists struggling to navigate a sociopolitical landscape in which China is the dominant global empire with a superior technological edge</w:t>
      </w:r>
      <w:r w:rsidRPr="00473A96">
        <w:rPr>
          <w:sz w:val="16"/>
        </w:rPr>
        <w:t xml:space="preserve">. Beyond the focus on China, paradigmatic works such as William Gibson’s Japan-based oeuvre (including Neuromancer), Ridley Scott’s Blade Runner, and the Wachowskis’ The Matrix films have also burnished in the Western consciousness Asian-influenced visions of the future underpinned by a familiar yet estranged mixture of Orientalist sensibilities. </w:t>
      </w:r>
    </w:p>
    <w:p w14:paraId="27DA1BC5" w14:textId="77777777" w:rsidR="00B227CD" w:rsidRPr="00473A96" w:rsidRDefault="00B227CD" w:rsidP="00B227CD">
      <w:pPr>
        <w:rPr>
          <w:sz w:val="16"/>
        </w:rPr>
      </w:pPr>
      <w:r w:rsidRPr="00473A96">
        <w:rPr>
          <w:b/>
          <w:bCs/>
          <w:u w:val="single"/>
        </w:rPr>
        <w:t>These</w:t>
      </w:r>
      <w:r w:rsidRPr="00473A96">
        <w:rPr>
          <w:sz w:val="16"/>
        </w:rPr>
        <w:t xml:space="preserve"> examples </w:t>
      </w:r>
      <w:r w:rsidRPr="00473A96">
        <w:rPr>
          <w:b/>
          <w:bCs/>
          <w:u w:val="single"/>
        </w:rPr>
        <w:t>perfectly illustrate</w:t>
      </w:r>
      <w:r w:rsidRPr="00473A96">
        <w:rPr>
          <w:sz w:val="16"/>
        </w:rPr>
        <w:t xml:space="preserve"> our definition of </w:t>
      </w:r>
      <w:r w:rsidRPr="00626DAE">
        <w:rPr>
          <w:b/>
          <w:bCs/>
          <w:highlight w:val="yellow"/>
          <w:u w:val="single"/>
        </w:rPr>
        <w:t>techno-</w:t>
      </w:r>
      <w:r w:rsidRPr="00546EEF">
        <w:rPr>
          <w:rStyle w:val="StyleUnderline"/>
          <w:highlight w:val="yellow"/>
        </w:rPr>
        <w:t>Orientalism: the</w:t>
      </w:r>
      <w:r w:rsidRPr="00546EEF">
        <w:rPr>
          <w:b/>
          <w:bCs/>
          <w:highlight w:val="yellow"/>
          <w:u w:val="single"/>
        </w:rPr>
        <w:t xml:space="preserve"> </w:t>
      </w:r>
      <w:r w:rsidRPr="00626DAE">
        <w:rPr>
          <w:b/>
          <w:bCs/>
          <w:highlight w:val="yellow"/>
          <w:u w:val="single"/>
        </w:rPr>
        <w:t xml:space="preserve">phenomenon of imagining Asia and Asians in </w:t>
      </w:r>
      <w:r w:rsidRPr="00626DAE">
        <w:rPr>
          <w:rStyle w:val="Emphasis"/>
          <w:highlight w:val="yellow"/>
        </w:rPr>
        <w:t xml:space="preserve">hypo- or </w:t>
      </w:r>
      <w:proofErr w:type="spellStart"/>
      <w:r w:rsidRPr="00626DAE">
        <w:rPr>
          <w:rStyle w:val="Emphasis"/>
          <w:highlight w:val="yellow"/>
        </w:rPr>
        <w:t>hypertechnological</w:t>
      </w:r>
      <w:proofErr w:type="spellEnd"/>
      <w:r w:rsidRPr="00626DAE">
        <w:rPr>
          <w:rStyle w:val="Emphasis"/>
          <w:highlight w:val="yellow"/>
        </w:rPr>
        <w:t xml:space="preserve"> terms</w:t>
      </w:r>
      <w:r w:rsidRPr="00626DAE">
        <w:rPr>
          <w:b/>
          <w:bCs/>
          <w:highlight w:val="yellow"/>
          <w:u w:val="single"/>
        </w:rPr>
        <w:t xml:space="preserve"> in </w:t>
      </w:r>
      <w:r w:rsidRPr="00626DAE">
        <w:rPr>
          <w:rStyle w:val="Emphasis"/>
          <w:highlight w:val="yellow"/>
        </w:rPr>
        <w:t>cultural productions</w:t>
      </w:r>
      <w:r w:rsidRPr="00626DAE">
        <w:rPr>
          <w:b/>
          <w:bCs/>
          <w:highlight w:val="yellow"/>
          <w:u w:val="single"/>
        </w:rPr>
        <w:t xml:space="preserve"> and </w:t>
      </w:r>
      <w:r w:rsidRPr="00626DAE">
        <w:rPr>
          <w:rStyle w:val="Emphasis"/>
          <w:highlight w:val="yellow"/>
        </w:rPr>
        <w:t>political discourse</w:t>
      </w:r>
      <w:r w:rsidRPr="00473A96">
        <w:rPr>
          <w:sz w:val="16"/>
        </w:rPr>
        <w:t xml:space="preserve">.4 </w:t>
      </w:r>
      <w:r w:rsidRPr="00626DAE">
        <w:rPr>
          <w:b/>
          <w:bCs/>
          <w:u w:val="single"/>
        </w:rPr>
        <w:t xml:space="preserve">Techno-Orientalist </w:t>
      </w:r>
      <w:r w:rsidRPr="00546EEF">
        <w:rPr>
          <w:b/>
          <w:bCs/>
          <w:u w:val="single"/>
        </w:rPr>
        <w:t xml:space="preserve">imaginations are </w:t>
      </w:r>
      <w:r w:rsidRPr="00626DAE">
        <w:rPr>
          <w:b/>
          <w:bCs/>
          <w:highlight w:val="yellow"/>
          <w:u w:val="single"/>
        </w:rPr>
        <w:t>infused with</w:t>
      </w:r>
      <w:r w:rsidRPr="00473A96">
        <w:rPr>
          <w:sz w:val="16"/>
        </w:rPr>
        <w:t xml:space="preserve"> the </w:t>
      </w:r>
      <w:r w:rsidRPr="00626DAE">
        <w:rPr>
          <w:b/>
          <w:bCs/>
          <w:highlight w:val="yellow"/>
          <w:u w:val="single"/>
        </w:rPr>
        <w:t>languages and codes of the technological and</w:t>
      </w:r>
      <w:r w:rsidRPr="00473A96">
        <w:rPr>
          <w:b/>
          <w:bCs/>
          <w:u w:val="single"/>
        </w:rPr>
        <w:t xml:space="preserve"> the </w:t>
      </w:r>
      <w:r w:rsidRPr="00626DAE">
        <w:rPr>
          <w:b/>
          <w:bCs/>
          <w:highlight w:val="yellow"/>
          <w:u w:val="single"/>
        </w:rPr>
        <w:t>futuristic</w:t>
      </w:r>
      <w:r w:rsidRPr="00473A96">
        <w:rPr>
          <w:sz w:val="16"/>
        </w:rPr>
        <w:t xml:space="preserve">. These </w:t>
      </w:r>
      <w:r w:rsidRPr="00626DAE">
        <w:rPr>
          <w:b/>
          <w:bCs/>
          <w:highlight w:val="yellow"/>
          <w:u w:val="single"/>
        </w:rPr>
        <w:t>developed alongside industrial advances in the West and</w:t>
      </w:r>
      <w:r w:rsidRPr="00473A96">
        <w:rPr>
          <w:sz w:val="16"/>
        </w:rPr>
        <w:t xml:space="preserve"> have become </w:t>
      </w:r>
      <w:r w:rsidRPr="00626DAE">
        <w:rPr>
          <w:b/>
          <w:bCs/>
          <w:u w:val="single"/>
        </w:rPr>
        <w:t>part of</w:t>
      </w:r>
      <w:r w:rsidRPr="00473A96">
        <w:rPr>
          <w:b/>
          <w:bCs/>
          <w:u w:val="single"/>
        </w:rPr>
        <w:t xml:space="preserve"> the West’s project of </w:t>
      </w:r>
      <w:r w:rsidRPr="00626DAE">
        <w:rPr>
          <w:b/>
          <w:bCs/>
          <w:highlight w:val="yellow"/>
          <w:u w:val="single"/>
        </w:rPr>
        <w:t>securing dominance as architects of the future</w:t>
      </w:r>
      <w:r w:rsidRPr="00473A96">
        <w:rPr>
          <w:sz w:val="16"/>
        </w:rPr>
        <w:t xml:space="preserve">, </w:t>
      </w:r>
      <w:r w:rsidRPr="00473A96">
        <w:rPr>
          <w:b/>
          <w:bCs/>
          <w:u w:val="single"/>
        </w:rPr>
        <w:t>a project</w:t>
      </w:r>
      <w:r w:rsidRPr="00473A96">
        <w:rPr>
          <w:sz w:val="16"/>
        </w:rPr>
        <w:t xml:space="preserve"> that </w:t>
      </w:r>
      <w:r w:rsidRPr="00626DAE">
        <w:rPr>
          <w:b/>
          <w:bCs/>
          <w:highlight w:val="yellow"/>
          <w:u w:val="single"/>
        </w:rPr>
        <w:t xml:space="preserve">requires configurations of the East as the very technology with which to shape it. </w:t>
      </w:r>
      <w:r w:rsidRPr="00626DAE">
        <w:rPr>
          <w:rStyle w:val="Emphasis"/>
          <w:highlight w:val="yellow"/>
        </w:rPr>
        <w:t>Techno-Orientalist speculations of an Asianized future</w:t>
      </w:r>
      <w:r w:rsidRPr="00626DAE">
        <w:rPr>
          <w:b/>
          <w:bCs/>
          <w:highlight w:val="yellow"/>
          <w:u w:val="single"/>
        </w:rPr>
        <w:t xml:space="preserve"> have become </w:t>
      </w:r>
      <w:r w:rsidRPr="00626DAE">
        <w:rPr>
          <w:rStyle w:val="Emphasis"/>
          <w:highlight w:val="yellow"/>
        </w:rPr>
        <w:t>ever more prevalent</w:t>
      </w:r>
      <w:r w:rsidRPr="00626DAE">
        <w:rPr>
          <w:b/>
          <w:bCs/>
          <w:highlight w:val="yellow"/>
          <w:u w:val="single"/>
        </w:rPr>
        <w:t xml:space="preserve"> in the wake of neoliberal</w:t>
      </w:r>
      <w:r w:rsidRPr="00473A96">
        <w:rPr>
          <w:sz w:val="16"/>
        </w:rPr>
        <w:t xml:space="preserve"> trade policies that enabled greater </w:t>
      </w:r>
      <w:r w:rsidRPr="00626DAE">
        <w:rPr>
          <w:rStyle w:val="Emphasis"/>
          <w:highlight w:val="yellow"/>
        </w:rPr>
        <w:t>flow of information and capital</w:t>
      </w:r>
      <w:r w:rsidRPr="00473A96">
        <w:rPr>
          <w:b/>
          <w:bCs/>
          <w:u w:val="single"/>
        </w:rPr>
        <w:t xml:space="preserve"> between the East and the West</w:t>
      </w:r>
      <w:r w:rsidRPr="00473A96">
        <w:rPr>
          <w:sz w:val="16"/>
        </w:rPr>
        <w:t xml:space="preserve">. Substantial criticism of techno-Orientalism emerged in the mid-1990s when cultural theorists began to trace its manifestations and theorize its causes and implications. Kevin Morley and David Robins, Toshiya Ueno, and Kumiko Sato, principal trailblazers of the field, laid much of the valuable groundwork. Morley and </w:t>
      </w:r>
      <w:proofErr w:type="spellStart"/>
      <w:r w:rsidRPr="00473A96">
        <w:rPr>
          <w:sz w:val="16"/>
        </w:rPr>
        <w:t>Robins’s</w:t>
      </w:r>
      <w:proofErr w:type="spellEnd"/>
      <w:r w:rsidRPr="00473A96">
        <w:rPr>
          <w:sz w:val="16"/>
        </w:rPr>
        <w:t xml:space="preserve"> Spaces of Identity: Global Media, Electronic Landscapes, and Cultural Boundaries (Routledge, 1995), in which a definition of “techno-Orientalism” first saw print, remains the most cited in critical assessments of technological and Orientalist discourses; however, Ueno has probably written most extensively about techno-Orientalism as a discursive cultural phenomenon in the era of what he identifies as the “post-Fordist social environment of globalization” (223). “The basis of Orientalism and xenophobia is the subordination of Others through a sort of ‘mirror of cultural conceit,’” Ueno explains. “</w:t>
      </w:r>
      <w:r w:rsidRPr="00626DAE">
        <w:rPr>
          <w:b/>
          <w:bCs/>
          <w:highlight w:val="yellow"/>
          <w:u w:val="single"/>
        </w:rPr>
        <w:t>The Orient exists in so far as the West needs it</w:t>
      </w:r>
      <w:r w:rsidRPr="00473A96">
        <w:rPr>
          <w:sz w:val="16"/>
        </w:rPr>
        <w:t xml:space="preserve">, </w:t>
      </w:r>
      <w:r w:rsidRPr="00626DAE">
        <w:rPr>
          <w:b/>
          <w:bCs/>
          <w:highlight w:val="yellow"/>
          <w:u w:val="single"/>
        </w:rPr>
        <w:t>because it brings the project of the West into focus</w:t>
      </w:r>
      <w:r w:rsidRPr="00473A96">
        <w:rPr>
          <w:sz w:val="16"/>
        </w:rPr>
        <w:t xml:space="preserve">” (223). </w:t>
      </w:r>
    </w:p>
    <w:p w14:paraId="75682A0F" w14:textId="77777777" w:rsidR="00B227CD" w:rsidRPr="00473A96" w:rsidRDefault="00B227CD" w:rsidP="00B227CD">
      <w:pPr>
        <w:rPr>
          <w:sz w:val="16"/>
        </w:rPr>
      </w:pPr>
      <w:r w:rsidRPr="00473A96">
        <w:rPr>
          <w:sz w:val="16"/>
        </w:rPr>
        <w:t xml:space="preserve">Whereas Orientalism, as a strategy of representational containment, arrests Asia in traditional, and often premodern imagery, </w:t>
      </w:r>
      <w:r w:rsidRPr="00626DAE">
        <w:rPr>
          <w:b/>
          <w:bCs/>
          <w:highlight w:val="yellow"/>
          <w:u w:val="single"/>
        </w:rPr>
        <w:t>techno-Orientalism presents a broader, dynamic, and</w:t>
      </w:r>
      <w:r w:rsidRPr="00473A96">
        <w:rPr>
          <w:b/>
          <w:bCs/>
          <w:u w:val="single"/>
        </w:rPr>
        <w:t xml:space="preserve"> often </w:t>
      </w:r>
      <w:r w:rsidRPr="00626DAE">
        <w:rPr>
          <w:rStyle w:val="Emphasis"/>
          <w:highlight w:val="yellow"/>
        </w:rPr>
        <w:t>contradictory spectrum</w:t>
      </w:r>
      <w:r w:rsidRPr="00626DAE">
        <w:rPr>
          <w:b/>
          <w:bCs/>
          <w:highlight w:val="yellow"/>
          <w:u w:val="single"/>
        </w:rPr>
        <w:t xml:space="preserve"> of images</w:t>
      </w:r>
      <w:r w:rsidRPr="00473A96">
        <w:rPr>
          <w:sz w:val="16"/>
        </w:rPr>
        <w:t xml:space="preserve">, constructed by the East and West alike, </w:t>
      </w:r>
      <w:r w:rsidRPr="00473A96">
        <w:rPr>
          <w:b/>
          <w:bCs/>
          <w:u w:val="single"/>
        </w:rPr>
        <w:t xml:space="preserve">of an “Orient” undergoing rapid economic and cultural </w:t>
      </w:r>
      <w:r w:rsidRPr="00AA1F05">
        <w:rPr>
          <w:b/>
          <w:bCs/>
          <w:u w:val="single"/>
        </w:rPr>
        <w:t>transformations</w:t>
      </w:r>
      <w:r w:rsidRPr="00AA1F05">
        <w:rPr>
          <w:sz w:val="16"/>
        </w:rPr>
        <w:t xml:space="preserve">. </w:t>
      </w:r>
      <w:r w:rsidRPr="00AA1F05">
        <w:rPr>
          <w:b/>
          <w:bCs/>
          <w:u w:val="single"/>
        </w:rPr>
        <w:t>Techno-Orientalism</w:t>
      </w:r>
      <w:r w:rsidRPr="00AA1F05">
        <w:rPr>
          <w:sz w:val="16"/>
        </w:rPr>
        <w:t xml:space="preserve">, like Orientalism, </w:t>
      </w:r>
      <w:r w:rsidRPr="00AA1F05">
        <w:rPr>
          <w:b/>
          <w:bCs/>
          <w:u w:val="single"/>
        </w:rPr>
        <w:t>places great emphasis on the project of modernity</w:t>
      </w:r>
      <w:r w:rsidRPr="00AA1F05">
        <w:rPr>
          <w:sz w:val="16"/>
        </w:rPr>
        <w:t>—cultures privilege modernity and fear losing their perceived “edge” over others. Stretching beyond Orie</w:t>
      </w:r>
      <w:r w:rsidRPr="00473A96">
        <w:rPr>
          <w:sz w:val="16"/>
        </w:rPr>
        <w:t xml:space="preserve">ntalism’s premise of a hegemonic West’s representational authority over the East, </w:t>
      </w:r>
      <w:r w:rsidRPr="00626DAE">
        <w:rPr>
          <w:b/>
          <w:bCs/>
          <w:highlight w:val="yellow"/>
          <w:u w:val="single"/>
        </w:rPr>
        <w:t>techno-Orientalism’s scope is</w:t>
      </w:r>
      <w:r w:rsidRPr="00473A96">
        <w:rPr>
          <w:sz w:val="16"/>
        </w:rPr>
        <w:t xml:space="preserve"> much more </w:t>
      </w:r>
      <w:r w:rsidRPr="00AA1F05">
        <w:rPr>
          <w:rStyle w:val="Emphasis"/>
          <w:highlight w:val="yellow"/>
        </w:rPr>
        <w:t>expansive and bidirectional</w:t>
      </w:r>
      <w:r w:rsidRPr="00473A96">
        <w:rPr>
          <w:sz w:val="16"/>
        </w:rPr>
        <w:t>, its discourses mutually constituted by the flow of trade and capital across the hemispheres. As Ueno observes, techno-Orientalism is first and foremost an effect of globalism. “If the Orient was invented by the West,” he writes, “</w:t>
      </w:r>
      <w:r w:rsidRPr="00AA1F05">
        <w:rPr>
          <w:sz w:val="16"/>
        </w:rPr>
        <w:t xml:space="preserve">then </w:t>
      </w:r>
      <w:r w:rsidRPr="00AA1F05">
        <w:rPr>
          <w:b/>
          <w:bCs/>
          <w:u w:val="single"/>
        </w:rPr>
        <w:t xml:space="preserve">the Techno-Orient was also invented by the world of </w:t>
      </w:r>
      <w:r w:rsidRPr="00626DAE">
        <w:rPr>
          <w:b/>
          <w:bCs/>
          <w:highlight w:val="yellow"/>
          <w:u w:val="single"/>
        </w:rPr>
        <w:t>information capitalism</w:t>
      </w:r>
      <w:r w:rsidRPr="00473A96">
        <w:rPr>
          <w:sz w:val="16"/>
        </w:rPr>
        <w:t xml:space="preserve">” (228). </w:t>
      </w:r>
      <w:r w:rsidRPr="00626DAE">
        <w:rPr>
          <w:b/>
          <w:bCs/>
          <w:u w:val="single"/>
        </w:rPr>
        <w:t>Technological developments</w:t>
      </w:r>
      <w:r w:rsidRPr="00473A96">
        <w:rPr>
          <w:sz w:val="16"/>
        </w:rPr>
        <w:t xml:space="preserve">, driven by the imperial aspirations and the appetites of consumerist societies on both sides of the Pacific, </w:t>
      </w:r>
      <w:r w:rsidRPr="00626DAE">
        <w:rPr>
          <w:b/>
          <w:bCs/>
          <w:u w:val="single"/>
        </w:rPr>
        <w:t>propel the engines of invention and production</w:t>
      </w:r>
      <w:r w:rsidRPr="00473A96">
        <w:rPr>
          <w:sz w:val="16"/>
        </w:rPr>
        <w:t xml:space="preserve">. In its wake, </w:t>
      </w:r>
      <w:r w:rsidRPr="00626DAE">
        <w:rPr>
          <w:b/>
          <w:bCs/>
          <w:u w:val="single"/>
        </w:rPr>
        <w:t>Western nations</w:t>
      </w:r>
      <w:r w:rsidRPr="00473A96">
        <w:rPr>
          <w:sz w:val="16"/>
        </w:rPr>
        <w:t xml:space="preserve"> vying for cultural and economic dominance with Asian nations </w:t>
      </w:r>
      <w:r w:rsidRPr="00626DAE">
        <w:rPr>
          <w:b/>
          <w:bCs/>
          <w:highlight w:val="yellow"/>
          <w:u w:val="single"/>
        </w:rPr>
        <w:t xml:space="preserve">find in techno-Orientalism an </w:t>
      </w:r>
      <w:r w:rsidRPr="00626DAE">
        <w:rPr>
          <w:rStyle w:val="Emphasis"/>
          <w:highlight w:val="yellow"/>
        </w:rPr>
        <w:t>expressive vehicle for</w:t>
      </w:r>
      <w:r w:rsidRPr="00473A96">
        <w:rPr>
          <w:sz w:val="16"/>
        </w:rPr>
        <w:t xml:space="preserve"> their </w:t>
      </w:r>
      <w:r w:rsidRPr="00626DAE">
        <w:rPr>
          <w:rStyle w:val="Emphasis"/>
          <w:highlight w:val="yellow"/>
        </w:rPr>
        <w:t>aspirations and fears</w:t>
      </w:r>
      <w:r w:rsidRPr="00473A96">
        <w:rPr>
          <w:sz w:val="16"/>
        </w:rPr>
        <w:t xml:space="preserve">. Our volume, Techno-Orientalism: Imagining Asia in Speculative Fiction, History, and Media, documents past and current constructions of the role of Asia in a technologized future and critically examines this proliferating phenomenon. </w:t>
      </w:r>
    </w:p>
    <w:p w14:paraId="382264F4" w14:textId="77777777" w:rsidR="00B227CD" w:rsidRPr="00473A96" w:rsidRDefault="00B227CD" w:rsidP="00B227CD">
      <w:pPr>
        <w:rPr>
          <w:sz w:val="16"/>
          <w:szCs w:val="16"/>
        </w:rPr>
      </w:pPr>
      <w:r w:rsidRPr="00473A96">
        <w:rPr>
          <w:sz w:val="16"/>
          <w:szCs w:val="16"/>
        </w:rPr>
        <w:lastRenderedPageBreak/>
        <w:t xml:space="preserve">Dr. Fu Manchu illustrates just one way in which techno-Orientalist imagery pervades Western cultural productions in the early twentieth century. The principal locales of techno-Orientalist projects as they developed in the late twentieth century have primarily been Japan and China. Ueno, whose influential analyses of “Japanimation” in the mid-1990s seeded the field of techno-Orientalist studies, observes, “In Techno-Orientalism, Japan is not only located geographically, but is also projected chronologically. Jean Baudrillard once called Japan a satellite in orbit. Now Japan has </w:t>
      </w:r>
      <w:proofErr w:type="gramStart"/>
      <w:r w:rsidRPr="00473A96">
        <w:rPr>
          <w:sz w:val="16"/>
          <w:szCs w:val="16"/>
        </w:rPr>
        <w:t>been located in</w:t>
      </w:r>
      <w:proofErr w:type="gramEnd"/>
      <w:r w:rsidRPr="00473A96">
        <w:rPr>
          <w:sz w:val="16"/>
          <w:szCs w:val="16"/>
        </w:rPr>
        <w:t xml:space="preserve"> the future of technology” (228). Morley and Robins put a finer point on the temporal dimension of the spatial construction: “If the future is technological, and if technology has become ‘</w:t>
      </w:r>
      <w:proofErr w:type="spellStart"/>
      <w:r w:rsidRPr="00473A96">
        <w:rPr>
          <w:sz w:val="16"/>
          <w:szCs w:val="16"/>
        </w:rPr>
        <w:t>Japanised</w:t>
      </w:r>
      <w:proofErr w:type="spellEnd"/>
      <w:r w:rsidRPr="00473A96">
        <w:rPr>
          <w:sz w:val="16"/>
          <w:szCs w:val="16"/>
        </w:rPr>
        <w:t xml:space="preserve">,’ then the syllogism would suggest that the future is now Japanese, too. The postmodern era will be the Pacific era. Japan is the future, and it is a future that seems to be transcending and displacing Western modernity” (168). </w:t>
      </w:r>
    </w:p>
    <w:p w14:paraId="1A87C6E0" w14:textId="77777777" w:rsidR="00B227CD" w:rsidRPr="00473A96" w:rsidRDefault="00B227CD" w:rsidP="00B227CD">
      <w:pPr>
        <w:rPr>
          <w:sz w:val="16"/>
          <w:szCs w:val="16"/>
        </w:rPr>
      </w:pPr>
      <w:r w:rsidRPr="00473A96">
        <w:rPr>
          <w:sz w:val="16"/>
          <w:szCs w:val="16"/>
        </w:rPr>
        <w:t>Whereas Japan’s dubious honor as the original techno-Orient was bestowed in the eighties with the help of the cyberpunk movement, the techno-Orientalizing of China occurred roughly a decade later. 5 China was not yet a competitor in the global economy in the1980s, when the West focused its wary gaze on what it saw as an invasion of Japanese capital investments and imports into Western economies. When China was recognized as</w:t>
      </w:r>
      <w:r>
        <w:rPr>
          <w:sz w:val="16"/>
          <w:szCs w:val="16"/>
        </w:rPr>
        <w:t xml:space="preserve"> </w:t>
      </w:r>
      <w:r w:rsidRPr="00473A96">
        <w:rPr>
          <w:sz w:val="16"/>
          <w:szCs w:val="16"/>
        </w:rPr>
        <w:t xml:space="preserve">a newly industrialized country (NIC) in the 1990s and its influence in the global economy increased, it, too, became once again a target of techno-Orientalist fashioning. The discourse on China’s “rise” in the U.S. context, consistent with techno-Orientalist contradictions, has focused on constructing its people as a vast, subaltern-like labor force and as a giant consumer market whose appetite for Western cultural products, if nurtured, could secure U.S. global cultural and economic dominance. This dual image of China as both developing-world producers and first world consumers presents a representational challenge for the West: Is China a human factory? Or is it a consumerist society, like the United States, whose enormous purchasing power dictates the future of technological innovations and economies? </w:t>
      </w:r>
    </w:p>
    <w:p w14:paraId="65E537DE" w14:textId="77777777" w:rsidR="00B227CD" w:rsidRPr="0036017D" w:rsidRDefault="00B227CD" w:rsidP="00B227CD">
      <w:pPr>
        <w:rPr>
          <w:sz w:val="16"/>
        </w:rPr>
      </w:pPr>
      <w:r w:rsidRPr="0036017D">
        <w:rPr>
          <w:b/>
          <w:bCs/>
          <w:u w:val="single"/>
        </w:rPr>
        <w:t>Japan and China are</w:t>
      </w:r>
      <w:r w:rsidRPr="0036017D">
        <w:rPr>
          <w:sz w:val="16"/>
        </w:rPr>
        <w:t xml:space="preserve"> thus </w:t>
      </w:r>
      <w:r w:rsidRPr="0036017D">
        <w:rPr>
          <w:b/>
          <w:bCs/>
          <w:u w:val="single"/>
        </w:rPr>
        <w:t>signified</w:t>
      </w:r>
      <w:r w:rsidRPr="0036017D">
        <w:rPr>
          <w:sz w:val="16"/>
        </w:rPr>
        <w:t xml:space="preserve"> differently in the techno-Orientalist vocabulary. Both are constructed </w:t>
      </w:r>
      <w:r w:rsidRPr="0036017D">
        <w:rPr>
          <w:b/>
          <w:bCs/>
          <w:u w:val="single"/>
        </w:rPr>
        <w:t>as competitors and therefore</w:t>
      </w:r>
      <w:r w:rsidRPr="0036017D">
        <w:rPr>
          <w:sz w:val="16"/>
        </w:rPr>
        <w:t xml:space="preserve"> threats </w:t>
      </w:r>
      <w:r w:rsidRPr="0036017D">
        <w:rPr>
          <w:b/>
          <w:bCs/>
          <w:u w:val="single"/>
        </w:rPr>
        <w:t>to the U.S. economy</w:t>
      </w:r>
      <w:r w:rsidRPr="0036017D">
        <w:rPr>
          <w:sz w:val="16"/>
        </w:rPr>
        <w:t xml:space="preserve">; but </w:t>
      </w:r>
      <w:r w:rsidRPr="0036017D">
        <w:rPr>
          <w:b/>
          <w:bCs/>
          <w:u w:val="single"/>
        </w:rPr>
        <w:t>while Japan competes with the United States for dominance in technological innovation</w:t>
      </w:r>
      <w:r w:rsidRPr="0036017D">
        <w:rPr>
          <w:sz w:val="16"/>
        </w:rPr>
        <w:t xml:space="preserve">, </w:t>
      </w:r>
      <w:r w:rsidRPr="0036017D">
        <w:rPr>
          <w:b/>
          <w:bCs/>
          <w:u w:val="single"/>
        </w:rPr>
        <w:t>China competes with the United States in labor and production</w:t>
      </w:r>
      <w:r w:rsidRPr="0036017D">
        <w:rPr>
          <w:sz w:val="16"/>
        </w:rPr>
        <w:t xml:space="preserve">. To put it in starker terms, Japan creates technology, but China is the technology. In the eyes of the West, </w:t>
      </w:r>
      <w:r w:rsidRPr="0036017D">
        <w:rPr>
          <w:b/>
          <w:bCs/>
          <w:u w:val="single"/>
        </w:rPr>
        <w:t>both are crucial engines of the future</w:t>
      </w:r>
      <w:r w:rsidRPr="0036017D">
        <w:rPr>
          <w:sz w:val="16"/>
        </w:rPr>
        <w:t xml:space="preserve">: </w:t>
      </w:r>
      <w:r w:rsidRPr="0036017D">
        <w:rPr>
          <w:b/>
          <w:bCs/>
          <w:u w:val="single"/>
        </w:rPr>
        <w:t xml:space="preserve">Japan </w:t>
      </w:r>
      <w:proofErr w:type="gramStart"/>
      <w:r w:rsidRPr="0036017D">
        <w:rPr>
          <w:b/>
          <w:bCs/>
          <w:u w:val="single"/>
        </w:rPr>
        <w:t>innovates</w:t>
      </w:r>
      <w:proofErr w:type="gramEnd"/>
      <w:r w:rsidRPr="0036017D">
        <w:rPr>
          <w:b/>
          <w:bCs/>
          <w:u w:val="single"/>
        </w:rPr>
        <w:t xml:space="preserve"> and China manufactures</w:t>
      </w:r>
      <w:r w:rsidRPr="0036017D">
        <w:rPr>
          <w:sz w:val="16"/>
        </w:rPr>
        <w:t xml:space="preserve">. And as Asia, writ large, becomes a greater consumerist force than the West,6 its threat/value dualism commensurately increases. These differences in the technological signification of </w:t>
      </w:r>
      <w:r w:rsidRPr="0036017D">
        <w:rPr>
          <w:b/>
          <w:bCs/>
          <w:u w:val="single"/>
        </w:rPr>
        <w:t>Japan and China manifest themselves in the fictive forecasts of the Asian-tinged future</w:t>
      </w:r>
      <w:r w:rsidRPr="0036017D">
        <w:rPr>
          <w:sz w:val="16"/>
        </w:rPr>
        <w:t xml:space="preserve">. If </w:t>
      </w:r>
      <w:r w:rsidRPr="0036017D">
        <w:rPr>
          <w:b/>
          <w:bCs/>
          <w:u w:val="single"/>
        </w:rPr>
        <w:t xml:space="preserve">Japan is a screen on which the West has </w:t>
      </w:r>
      <w:r w:rsidRPr="0036017D">
        <w:rPr>
          <w:rStyle w:val="Emphasis"/>
        </w:rPr>
        <w:t>projected its technological fantasies</w:t>
      </w:r>
      <w:r w:rsidRPr="0036017D">
        <w:rPr>
          <w:sz w:val="16"/>
        </w:rPr>
        <w:t xml:space="preserve">, then </w:t>
      </w:r>
      <w:r w:rsidRPr="0036017D">
        <w:rPr>
          <w:b/>
          <w:bCs/>
          <w:u w:val="single"/>
        </w:rPr>
        <w:t xml:space="preserve">China is a screen on which the West projects its </w:t>
      </w:r>
      <w:r w:rsidRPr="0036017D">
        <w:rPr>
          <w:rStyle w:val="Emphasis"/>
        </w:rPr>
        <w:t>fears of being colonized, mechanized, and instrumentalized</w:t>
      </w:r>
      <w:r w:rsidRPr="0036017D">
        <w:rPr>
          <w:sz w:val="16"/>
        </w:rPr>
        <w:t xml:space="preserve"> in </w:t>
      </w:r>
      <w:r w:rsidRPr="0036017D">
        <w:rPr>
          <w:b/>
          <w:bCs/>
          <w:u w:val="single"/>
        </w:rPr>
        <w:t>its own pursuit of technological dominance</w:t>
      </w:r>
      <w:r w:rsidRPr="0036017D">
        <w:rPr>
          <w:sz w:val="16"/>
        </w:rPr>
        <w:t xml:space="preserve">. </w:t>
      </w:r>
    </w:p>
    <w:p w14:paraId="259D3E34" w14:textId="77777777" w:rsidR="00B227CD" w:rsidRDefault="00B227CD" w:rsidP="00B227CD">
      <w:pPr>
        <w:rPr>
          <w:b/>
          <w:bCs/>
          <w:u w:val="single"/>
        </w:rPr>
      </w:pPr>
      <w:r w:rsidRPr="004525B7">
        <w:rPr>
          <w:b/>
          <w:bCs/>
          <w:highlight w:val="cyan"/>
          <w:u w:val="single"/>
        </w:rPr>
        <w:t>India</w:t>
      </w:r>
      <w:r w:rsidRPr="0036017D">
        <w:rPr>
          <w:sz w:val="16"/>
        </w:rPr>
        <w:t xml:space="preserve">, another NIC, </w:t>
      </w:r>
      <w:r w:rsidRPr="0036017D">
        <w:rPr>
          <w:b/>
          <w:bCs/>
          <w:u w:val="single"/>
        </w:rPr>
        <w:t xml:space="preserve">has also found itself </w:t>
      </w:r>
      <w:r w:rsidRPr="004525B7">
        <w:rPr>
          <w:b/>
          <w:bCs/>
          <w:highlight w:val="cyan"/>
          <w:u w:val="single"/>
        </w:rPr>
        <w:t>under</w:t>
      </w:r>
      <w:r w:rsidRPr="0036017D">
        <w:rPr>
          <w:b/>
          <w:bCs/>
          <w:u w:val="single"/>
        </w:rPr>
        <w:t xml:space="preserve"> the </w:t>
      </w:r>
      <w:r w:rsidRPr="004525B7">
        <w:rPr>
          <w:b/>
          <w:bCs/>
          <w:highlight w:val="cyan"/>
          <w:u w:val="single"/>
        </w:rPr>
        <w:t>techno-Orientalist gaze</w:t>
      </w:r>
      <w:r w:rsidRPr="0036017D">
        <w:rPr>
          <w:sz w:val="16"/>
        </w:rPr>
        <w:t xml:space="preserve"> </w:t>
      </w:r>
      <w:proofErr w:type="gramStart"/>
      <w:r w:rsidRPr="0036017D">
        <w:rPr>
          <w:sz w:val="16"/>
        </w:rPr>
        <w:t>as a consequence of</w:t>
      </w:r>
      <w:proofErr w:type="gramEnd"/>
      <w:r w:rsidRPr="0036017D">
        <w:rPr>
          <w:sz w:val="16"/>
        </w:rPr>
        <w:t xml:space="preserve"> U.S. outsourcing practices. Asa much maligned business strategy, outsourcing has provoked extremely negative public sentiments in the United States. </w:t>
      </w:r>
      <w:r w:rsidRPr="00EB3C43">
        <w:rPr>
          <w:rStyle w:val="Emphasis"/>
        </w:rPr>
        <w:t xml:space="preserve">These opinions find expression in a particular strand of techno-Orientalist discourse that consolidates </w:t>
      </w:r>
      <w:r w:rsidRPr="00EB3C43">
        <w:rPr>
          <w:rStyle w:val="Emphasis"/>
          <w:highlight w:val="cyan"/>
        </w:rPr>
        <w:t>China and India</w:t>
      </w:r>
      <w:r w:rsidRPr="00EB3C43">
        <w:rPr>
          <w:rStyle w:val="Emphasis"/>
        </w:rPr>
        <w:t xml:space="preserve"> as the chief </w:t>
      </w:r>
      <w:r w:rsidRPr="00EB3C43">
        <w:rPr>
          <w:rStyle w:val="Emphasis"/>
          <w:highlight w:val="cyan"/>
        </w:rPr>
        <w:t>threats</w:t>
      </w:r>
      <w:r w:rsidRPr="00EB3C43">
        <w:rPr>
          <w:rStyle w:val="Emphasis"/>
        </w:rPr>
        <w:t xml:space="preserve"> </w:t>
      </w:r>
      <w:r w:rsidRPr="00EB3C43">
        <w:rPr>
          <w:rStyle w:val="Emphasis"/>
          <w:highlight w:val="cyan"/>
        </w:rPr>
        <w:t>to</w:t>
      </w:r>
      <w:r w:rsidRPr="00EB3C43">
        <w:rPr>
          <w:rStyle w:val="Emphasis"/>
        </w:rPr>
        <w:t xml:space="preserve"> the </w:t>
      </w:r>
      <w:r w:rsidRPr="00EB3C43">
        <w:rPr>
          <w:rStyle w:val="Emphasis"/>
          <w:highlight w:val="cyan"/>
        </w:rPr>
        <w:t>U.S. service and labor sectors</w:t>
      </w:r>
      <w:r w:rsidRPr="00EB3C43">
        <w:rPr>
          <w:sz w:val="16"/>
          <w:highlight w:val="cyan"/>
        </w:rPr>
        <w:t>.</w:t>
      </w:r>
      <w:r w:rsidRPr="0036017D">
        <w:rPr>
          <w:sz w:val="16"/>
        </w:rPr>
        <w:t xml:space="preserve"> These </w:t>
      </w:r>
      <w:r w:rsidRPr="0036017D">
        <w:rPr>
          <w:b/>
          <w:bCs/>
          <w:u w:val="single"/>
        </w:rPr>
        <w:t xml:space="preserve">Asian nations serve as the scapegoats for corporate decisions to move service and manufacturing jobs </w:t>
      </w:r>
      <w:r w:rsidRPr="0036017D">
        <w:rPr>
          <w:sz w:val="16"/>
        </w:rPr>
        <w:t xml:space="preserve">abroad and bear the brunt of the resulting xenophobic antipathies. </w:t>
      </w:r>
      <w:r w:rsidRPr="002E14E1">
        <w:rPr>
          <w:b/>
          <w:bCs/>
          <w:highlight w:val="cyan"/>
          <w:u w:val="single"/>
        </w:rPr>
        <w:t>Chinese and Indian workers</w:t>
      </w:r>
      <w:r w:rsidRPr="0036017D">
        <w:rPr>
          <w:sz w:val="16"/>
        </w:rPr>
        <w:t xml:space="preserve">, for instance, </w:t>
      </w:r>
      <w:r w:rsidRPr="0036017D">
        <w:rPr>
          <w:b/>
          <w:bCs/>
          <w:u w:val="single"/>
        </w:rPr>
        <w:t xml:space="preserve">are routinely </w:t>
      </w:r>
      <w:r w:rsidRPr="002E14E1">
        <w:rPr>
          <w:b/>
          <w:bCs/>
          <w:highlight w:val="cyan"/>
          <w:u w:val="single"/>
        </w:rPr>
        <w:t>portrayed in techno-Orientalist</w:t>
      </w:r>
      <w:r w:rsidRPr="0036017D">
        <w:rPr>
          <w:b/>
          <w:bCs/>
          <w:u w:val="single"/>
        </w:rPr>
        <w:t xml:space="preserve"> and technophobic </w:t>
      </w:r>
      <w:r w:rsidRPr="002E14E1">
        <w:rPr>
          <w:b/>
          <w:bCs/>
          <w:highlight w:val="cyan"/>
          <w:u w:val="single"/>
        </w:rPr>
        <w:t>vocabularies</w:t>
      </w:r>
      <w:r w:rsidRPr="0036017D">
        <w:rPr>
          <w:sz w:val="16"/>
        </w:rPr>
        <w:t xml:space="preserve">; </w:t>
      </w:r>
      <w:r w:rsidRPr="002E14E1">
        <w:rPr>
          <w:b/>
          <w:bCs/>
          <w:highlight w:val="cyan"/>
          <w:u w:val="single"/>
        </w:rPr>
        <w:t>call center employees in India</w:t>
      </w:r>
      <w:r w:rsidRPr="0036017D">
        <w:rPr>
          <w:b/>
          <w:bCs/>
          <w:u w:val="single"/>
        </w:rPr>
        <w:t xml:space="preserve"> </w:t>
      </w:r>
      <w:r w:rsidRPr="002E14E1">
        <w:rPr>
          <w:b/>
          <w:bCs/>
          <w:highlight w:val="cyan"/>
          <w:u w:val="single"/>
        </w:rPr>
        <w:t>adopt Western</w:t>
      </w:r>
      <w:r w:rsidRPr="0036017D">
        <w:rPr>
          <w:b/>
          <w:bCs/>
          <w:u w:val="single"/>
        </w:rPr>
        <w:t xml:space="preserve"> Christian </w:t>
      </w:r>
      <w:r w:rsidRPr="002E14E1">
        <w:rPr>
          <w:b/>
          <w:bCs/>
          <w:highlight w:val="cyan"/>
          <w:u w:val="single"/>
        </w:rPr>
        <w:t>names and mimic</w:t>
      </w:r>
      <w:r w:rsidRPr="0036017D">
        <w:rPr>
          <w:b/>
          <w:bCs/>
          <w:u w:val="single"/>
        </w:rPr>
        <w:t xml:space="preserve"> the </w:t>
      </w:r>
      <w:r w:rsidRPr="002E14E1">
        <w:rPr>
          <w:b/>
          <w:bCs/>
          <w:highlight w:val="cyan"/>
          <w:u w:val="single"/>
        </w:rPr>
        <w:t>linguistic</w:t>
      </w:r>
      <w:r w:rsidRPr="0036017D">
        <w:rPr>
          <w:b/>
          <w:bCs/>
          <w:u w:val="single"/>
        </w:rPr>
        <w:t xml:space="preserve"> and idiomatic </w:t>
      </w:r>
      <w:r w:rsidRPr="002E14E1">
        <w:rPr>
          <w:b/>
          <w:bCs/>
          <w:highlight w:val="cyan"/>
          <w:u w:val="single"/>
        </w:rPr>
        <w:t>style of Americans</w:t>
      </w:r>
      <w:r w:rsidRPr="0036017D">
        <w:rPr>
          <w:sz w:val="16"/>
        </w:rPr>
        <w:t xml:space="preserve">, </w:t>
      </w:r>
      <w:r w:rsidRPr="0036017D">
        <w:rPr>
          <w:b/>
          <w:bCs/>
          <w:u w:val="single"/>
        </w:rPr>
        <w:t xml:space="preserve">a practice so ubiquitous as to be parodied cinematically </w:t>
      </w:r>
      <w:r w:rsidRPr="0036017D">
        <w:rPr>
          <w:sz w:val="16"/>
        </w:rPr>
        <w:t xml:space="preserve">in romantic comedies such as Outsourced (2006), </w:t>
      </w:r>
      <w:r w:rsidRPr="0036017D">
        <w:rPr>
          <w:b/>
          <w:bCs/>
          <w:u w:val="single"/>
        </w:rPr>
        <w:t>conjuring images of Dickian androids</w:t>
      </w:r>
      <w:r w:rsidRPr="0036017D">
        <w:rPr>
          <w:b/>
          <w:bCs/>
        </w:rPr>
        <w:t xml:space="preserve"> </w:t>
      </w:r>
      <w:r w:rsidRPr="0036017D">
        <w:rPr>
          <w:sz w:val="16"/>
        </w:rPr>
        <w:t xml:space="preserve">(or Blade Runner’s “replicants”) </w:t>
      </w:r>
      <w:r w:rsidRPr="0036017D">
        <w:rPr>
          <w:b/>
          <w:bCs/>
          <w:u w:val="single"/>
        </w:rPr>
        <w:t xml:space="preserve">who simulate human behavior and </w:t>
      </w:r>
      <w:r w:rsidRPr="0036017D">
        <w:rPr>
          <w:rStyle w:val="Emphasis"/>
        </w:rPr>
        <w:t>threaten the distinction between “real</w:t>
      </w:r>
      <w:r w:rsidRPr="00AA1F05">
        <w:rPr>
          <w:rStyle w:val="Emphasis"/>
        </w:rPr>
        <w:t>” and “fake” Americans</w:t>
      </w:r>
      <w:r w:rsidRPr="00AA1F05">
        <w:rPr>
          <w:sz w:val="16"/>
        </w:rPr>
        <w:t>. Glossy spreads of endless rows of Chinese workers in corporate factories and towns in</w:t>
      </w:r>
      <w:r w:rsidRPr="00473A96">
        <w:rPr>
          <w:sz w:val="16"/>
        </w:rPr>
        <w:t xml:space="preserve"> mainstream magazines such as Time and Wired seal the visual vocabulary of Asians as the cogs of hyperproduction. In the NIC contexts, </w:t>
      </w:r>
      <w:r w:rsidRPr="00626DAE">
        <w:rPr>
          <w:b/>
          <w:bCs/>
          <w:highlight w:val="yellow"/>
          <w:u w:val="single"/>
        </w:rPr>
        <w:t xml:space="preserve">techno-Orientalist discourse </w:t>
      </w:r>
      <w:r w:rsidRPr="00AA1F05">
        <w:rPr>
          <w:b/>
          <w:bCs/>
          <w:u w:val="single"/>
        </w:rPr>
        <w:t xml:space="preserve">constructs Asians as </w:t>
      </w:r>
      <w:r w:rsidRPr="00AA1F05">
        <w:rPr>
          <w:rStyle w:val="Emphasis"/>
        </w:rPr>
        <w:t>mere simulacra</w:t>
      </w:r>
      <w:r w:rsidRPr="00AA1F05">
        <w:rPr>
          <w:b/>
          <w:bCs/>
          <w:u w:val="single"/>
        </w:rPr>
        <w:t xml:space="preserve"> and </w:t>
      </w:r>
      <w:r w:rsidRPr="00626DAE">
        <w:rPr>
          <w:b/>
          <w:bCs/>
          <w:highlight w:val="yellow"/>
          <w:u w:val="single"/>
        </w:rPr>
        <w:t>maintains</w:t>
      </w:r>
      <w:r w:rsidRPr="00473A96">
        <w:rPr>
          <w:b/>
          <w:bCs/>
          <w:u w:val="single"/>
        </w:rPr>
        <w:t xml:space="preserve"> a </w:t>
      </w:r>
      <w:r w:rsidRPr="00473A96">
        <w:rPr>
          <w:rStyle w:val="Emphasis"/>
        </w:rPr>
        <w:t xml:space="preserve">prevailing sense of </w:t>
      </w:r>
      <w:r w:rsidRPr="00626DAE">
        <w:rPr>
          <w:rStyle w:val="Emphasis"/>
          <w:highlight w:val="yellow"/>
        </w:rPr>
        <w:t>the inhumanity of Asian labor</w:t>
      </w:r>
      <w:r w:rsidRPr="00626DAE">
        <w:rPr>
          <w:sz w:val="16"/>
        </w:rPr>
        <w:t>—</w:t>
      </w:r>
      <w:r w:rsidRPr="00626DAE">
        <w:rPr>
          <w:b/>
          <w:bCs/>
          <w:highlight w:val="yellow"/>
          <w:u w:val="single"/>
        </w:rPr>
        <w:t xml:space="preserve">the </w:t>
      </w:r>
      <w:r w:rsidRPr="00626DAE">
        <w:rPr>
          <w:rStyle w:val="Emphasis"/>
          <w:highlight w:val="yellow"/>
        </w:rPr>
        <w:t>very antithesis of</w:t>
      </w:r>
      <w:r w:rsidRPr="00626DAE">
        <w:rPr>
          <w:b/>
          <w:bCs/>
          <w:highlight w:val="yellow"/>
          <w:u w:val="single"/>
        </w:rPr>
        <w:t xml:space="preserve"> Western liberal </w:t>
      </w:r>
      <w:r w:rsidRPr="00626DAE">
        <w:rPr>
          <w:rStyle w:val="Emphasis"/>
          <w:highlight w:val="yellow"/>
        </w:rPr>
        <w:t>humanism</w:t>
      </w:r>
      <w:r w:rsidRPr="00626DAE">
        <w:rPr>
          <w:b/>
          <w:bCs/>
          <w:highlight w:val="yellow"/>
          <w:u w:val="single"/>
        </w:rPr>
        <w:t>.</w:t>
      </w:r>
    </w:p>
    <w:p w14:paraId="65CEF243" w14:textId="4F30DDEA" w:rsidR="00EB5BAC" w:rsidRDefault="00EB5BAC" w:rsidP="00EB5BAC"/>
    <w:p w14:paraId="4C082B2C" w14:textId="706D2307" w:rsidR="00EB5BAC" w:rsidRDefault="00EB5BAC" w:rsidP="00EB5BAC"/>
    <w:p w14:paraId="25E5C0E6" w14:textId="3505725F" w:rsidR="00EB5BAC" w:rsidRDefault="00EB5BAC" w:rsidP="00EB5BAC">
      <w:pPr>
        <w:pStyle w:val="Heading2"/>
      </w:pPr>
      <w:r>
        <w:lastRenderedPageBreak/>
        <w:t>Case</w:t>
      </w:r>
    </w:p>
    <w:p w14:paraId="5E0DD4DC" w14:textId="2A7F75E8" w:rsidR="00E96FBE" w:rsidRDefault="008F3B84" w:rsidP="00210824">
      <w:pPr>
        <w:pStyle w:val="Heading3"/>
      </w:pPr>
      <w:r>
        <w:lastRenderedPageBreak/>
        <w:t>Top</w:t>
      </w:r>
    </w:p>
    <w:p w14:paraId="17D9CA1A" w14:textId="4F51396A" w:rsidR="00005276" w:rsidRDefault="00210824" w:rsidP="008F3B84">
      <w:r>
        <w:t>1</w:t>
      </w:r>
      <w:r w:rsidR="00005276">
        <w:t xml:space="preserve">] framework thumps their accessibility impact – proves that it’s not accessible for everyone BUT only accessible for them </w:t>
      </w:r>
    </w:p>
    <w:p w14:paraId="1CEA44F9" w14:textId="647D47FC" w:rsidR="00F30CDA" w:rsidRPr="00EF133F" w:rsidRDefault="00FA76B5" w:rsidP="00F30CDA">
      <w:pPr>
        <w:pStyle w:val="Heading4"/>
      </w:pPr>
      <w:r>
        <w:t>2</w:t>
      </w:r>
      <w:r w:rsidR="00BE0461" w:rsidRPr="00B13CBB">
        <w:t>]</w:t>
      </w:r>
      <w:r w:rsidR="00BE0461">
        <w:rPr>
          <w:u w:val="single"/>
        </w:rPr>
        <w:t xml:space="preserve"> </w:t>
      </w:r>
      <w:r w:rsidR="00F30CDA" w:rsidRPr="003243FA">
        <w:rPr>
          <w:u w:val="single"/>
        </w:rPr>
        <w:t>No spillover or subject formation</w:t>
      </w:r>
      <w:r w:rsidR="00F30CDA" w:rsidRPr="00EF133F">
        <w:t xml:space="preserve"> – </w:t>
      </w:r>
    </w:p>
    <w:p w14:paraId="6264BB14" w14:textId="6DC4FF61" w:rsidR="00F30CDA" w:rsidRPr="00EF133F" w:rsidRDefault="00F30CDA" w:rsidP="00F30CDA">
      <w:pPr>
        <w:pStyle w:val="Heading4"/>
      </w:pPr>
      <w:r>
        <w:t>[</w:t>
      </w:r>
      <w:r w:rsidR="00A77D85">
        <w:t>A</w:t>
      </w:r>
      <w:r w:rsidRPr="00EF133F">
        <w:t xml:space="preserve">] </w:t>
      </w:r>
      <w:r w:rsidRPr="003243FA">
        <w:rPr>
          <w:u w:val="single"/>
        </w:rPr>
        <w:t>No debate commits us to a universal ethic</w:t>
      </w:r>
      <w:r w:rsidRPr="00EF133F">
        <w:t xml:space="preserve"> – voting for spark or </w:t>
      </w:r>
      <w:proofErr w:type="spellStart"/>
      <w:r w:rsidRPr="00EF133F">
        <w:t>kant</w:t>
      </w:r>
      <w:proofErr w:type="spellEnd"/>
      <w:r w:rsidRPr="00EF133F">
        <w:t xml:space="preserve"> doesn’t mean you are a Kantian or believe nuclear war is good</w:t>
      </w:r>
    </w:p>
    <w:p w14:paraId="4D69D810" w14:textId="2A3232E7" w:rsidR="00F30CDA" w:rsidRPr="00EF133F" w:rsidRDefault="00F30CDA" w:rsidP="00F30CDA">
      <w:pPr>
        <w:pStyle w:val="Heading4"/>
      </w:pPr>
      <w:r>
        <w:t>[</w:t>
      </w:r>
      <w:r w:rsidR="00A77D85">
        <w:t>B</w:t>
      </w:r>
      <w:r w:rsidRPr="00EF133F">
        <w:t xml:space="preserve">] </w:t>
      </w:r>
      <w:r w:rsidRPr="003243FA">
        <w:rPr>
          <w:u w:val="single"/>
        </w:rPr>
        <w:t>Competitive incentive</w:t>
      </w:r>
      <w:r w:rsidRPr="00EF133F">
        <w:t xml:space="preserve"> – debaters read certain arguments for their strategic value, not to change the debate space, otherwise vote </w:t>
      </w:r>
      <w:r w:rsidR="00141084">
        <w:t>neg</w:t>
      </w:r>
      <w:r w:rsidRPr="00EF133F">
        <w:t xml:space="preserve"> and recognize </w:t>
      </w:r>
      <w:proofErr w:type="gramStart"/>
      <w:r w:rsidRPr="00EF133F">
        <w:t xml:space="preserve">the </w:t>
      </w:r>
      <w:r w:rsidR="00165EA1">
        <w:t>their</w:t>
      </w:r>
      <w:proofErr w:type="gramEnd"/>
      <w:r w:rsidR="00165EA1">
        <w:t xml:space="preserve"> pedagogy</w:t>
      </w:r>
      <w:r w:rsidRPr="00EF133F">
        <w:t xml:space="preserve"> is good</w:t>
      </w:r>
      <w:r>
        <w:t xml:space="preserve"> – the fact they will extend arguments we’ve dropped or try out-tech us on the line by line will prove they will never go for the most epistemically pure version of their literature but the strategic version of it</w:t>
      </w:r>
    </w:p>
    <w:p w14:paraId="4A59B3C9" w14:textId="171766F0" w:rsidR="00F30CDA" w:rsidRPr="00EF133F" w:rsidRDefault="00F30CDA" w:rsidP="00F30CDA">
      <w:pPr>
        <w:pStyle w:val="Heading4"/>
      </w:pPr>
      <w:r>
        <w:t>[</w:t>
      </w:r>
      <w:r w:rsidR="00A77D85">
        <w:t>C</w:t>
      </w:r>
      <w:r w:rsidRPr="00EF133F">
        <w:t xml:space="preserve">] </w:t>
      </w:r>
      <w:r w:rsidRPr="003243FA">
        <w:rPr>
          <w:u w:val="single"/>
        </w:rPr>
        <w:t>Alt causes</w:t>
      </w:r>
      <w:r w:rsidRPr="00EF133F">
        <w:t xml:space="preserve"> – religion, school, and reading out of debate. They’ll say debate is a space to expose more people to </w:t>
      </w:r>
      <w:proofErr w:type="gramStart"/>
      <w:r w:rsidRPr="00EF133F">
        <w:t>literature</w:t>
      </w:r>
      <w:proofErr w:type="gramEnd"/>
      <w:r w:rsidRPr="00EF133F">
        <w:t xml:space="preserve"> but it gets bastardized for the sake of strategy like Hobbes or Baudrillard. </w:t>
      </w:r>
    </w:p>
    <w:p w14:paraId="186C5DF2" w14:textId="7161E4C2" w:rsidR="00005276" w:rsidRDefault="00005276" w:rsidP="008F3B84"/>
    <w:p w14:paraId="5391E627" w14:textId="4724DE7C" w:rsidR="00C27100" w:rsidRDefault="00C27100" w:rsidP="008F3B84">
      <w:r>
        <w:t xml:space="preserve">3] IF they do defend the </w:t>
      </w:r>
      <w:proofErr w:type="spellStart"/>
      <w:r>
        <w:t>rez</w:t>
      </w:r>
      <w:proofErr w:type="spellEnd"/>
      <w:r>
        <w:t xml:space="preserve"> – MASSIVE public sector alt cause – 0 </w:t>
      </w:r>
      <w:proofErr w:type="spellStart"/>
      <w:r>
        <w:t>priv</w:t>
      </w:r>
      <w:proofErr w:type="spellEnd"/>
      <w:r>
        <w:t xml:space="preserve"> sector key </w:t>
      </w:r>
      <w:proofErr w:type="spellStart"/>
      <w:r>
        <w:t>ev</w:t>
      </w:r>
      <w:proofErr w:type="spellEnd"/>
      <w:r>
        <w:t xml:space="preserve"> lol and </w:t>
      </w:r>
      <w:proofErr w:type="gramStart"/>
      <w:r>
        <w:t>all of</w:t>
      </w:r>
      <w:proofErr w:type="gramEnd"/>
      <w:r>
        <w:t xml:space="preserve"> their </w:t>
      </w:r>
      <w:proofErr w:type="spellStart"/>
      <w:r>
        <w:t>ev</w:t>
      </w:r>
      <w:proofErr w:type="spellEnd"/>
      <w:r>
        <w:t xml:space="preserve"> ab displacement is ab national actions </w:t>
      </w:r>
      <w:proofErr w:type="spellStart"/>
      <w:r>
        <w:t>bc</w:t>
      </w:r>
      <w:proofErr w:type="spellEnd"/>
      <w:r>
        <w:t xml:space="preserve"> </w:t>
      </w:r>
      <w:proofErr w:type="spellStart"/>
      <w:r>
        <w:t>priv</w:t>
      </w:r>
      <w:proofErr w:type="spellEnd"/>
      <w:r>
        <w:t xml:space="preserve"> sector uses those same launch pads</w:t>
      </w:r>
    </w:p>
    <w:p w14:paraId="176419A4" w14:textId="12BA015A" w:rsidR="00EC35E9" w:rsidRDefault="00EC35E9" w:rsidP="00E9160F">
      <w:pPr>
        <w:pStyle w:val="Heading3"/>
      </w:pPr>
      <w:r>
        <w:lastRenderedPageBreak/>
        <w:t>Framing</w:t>
      </w:r>
    </w:p>
    <w:p w14:paraId="2A8C1146" w14:textId="2A909FA1" w:rsidR="007D2499" w:rsidRPr="007D2499" w:rsidRDefault="00DF2172" w:rsidP="00C9582E">
      <w:pPr>
        <w:pStyle w:val="Heading4"/>
      </w:pPr>
      <w:r>
        <w:t>ROB and ROJ are to vote for who did the better debating – anything else is arbitrary and self-</w:t>
      </w:r>
      <w:r w:rsidR="00A52F90">
        <w:t>serving and</w:t>
      </w:r>
      <w:r>
        <w:t xml:space="preserve"> excludes discussions of other types of violence such as racism, </w:t>
      </w:r>
      <w:r w:rsidR="00A52F90">
        <w:t>mass death</w:t>
      </w:r>
      <w:r>
        <w:t xml:space="preserve">, etc. voting </w:t>
      </w:r>
      <w:proofErr w:type="spellStart"/>
      <w:r>
        <w:t>aff</w:t>
      </w:r>
      <w:proofErr w:type="spellEnd"/>
      <w:r>
        <w:t xml:space="preserve"> doesn’t spillover to any political change – all their </w:t>
      </w:r>
      <w:proofErr w:type="spellStart"/>
      <w:r>
        <w:t>ev</w:t>
      </w:r>
      <w:proofErr w:type="spellEnd"/>
      <w:r>
        <w:t xml:space="preserve"> is in the context of passing policies, no connection between ballot and world governments. </w:t>
      </w:r>
      <w:r w:rsidR="00E8192A">
        <w:t xml:space="preserve">Their </w:t>
      </w:r>
      <w:proofErr w:type="spellStart"/>
      <w:r w:rsidR="00E8192A">
        <w:t>fwk</w:t>
      </w:r>
      <w:proofErr w:type="spellEnd"/>
      <w:r w:rsidR="000F3A57">
        <w:t xml:space="preserve"> leads to oppression Olympics which is infinitely regressive and </w:t>
      </w:r>
      <w:proofErr w:type="spellStart"/>
      <w:r w:rsidR="000F3A57">
        <w:t>intenral</w:t>
      </w:r>
      <w:proofErr w:type="spellEnd"/>
      <w:r w:rsidR="000F3A57">
        <w:t xml:space="preserve"> link turns their offense.</w:t>
      </w:r>
    </w:p>
    <w:p w14:paraId="04D28768" w14:textId="19B4C5A7" w:rsidR="00DF2172" w:rsidRDefault="00DF2172" w:rsidP="00DF2172"/>
    <w:p w14:paraId="470F52F0" w14:textId="4BD4424F" w:rsidR="00254D1A" w:rsidRPr="00DF2172" w:rsidRDefault="00AD6B83" w:rsidP="00AD6B83">
      <w:pPr>
        <w:pStyle w:val="Heading4"/>
      </w:pPr>
      <w:r>
        <w:t>The standard</w:t>
      </w:r>
      <w:r w:rsidR="00E431D4">
        <w:t xml:space="preserve"> is minimizing existential risk. </w:t>
      </w:r>
    </w:p>
    <w:p w14:paraId="7BA9C985" w14:textId="77777777" w:rsidR="000A595B" w:rsidRPr="008A282C" w:rsidRDefault="000A595B" w:rsidP="000A595B">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3BA4EF06" w14:textId="77777777" w:rsidR="000A595B" w:rsidRPr="008A282C" w:rsidRDefault="000A595B" w:rsidP="000A595B">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41728ED3" w14:textId="77777777" w:rsidR="000A595B" w:rsidRPr="008A282C" w:rsidRDefault="000A595B" w:rsidP="000A595B">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62DDFFBB" w14:textId="77777777" w:rsidR="000A595B" w:rsidRPr="008A282C" w:rsidRDefault="000A595B" w:rsidP="000A595B">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79A882EB" w14:textId="77777777" w:rsidR="000A595B" w:rsidRPr="008A282C" w:rsidRDefault="000A595B" w:rsidP="000A595B">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50B37758" w14:textId="77777777" w:rsidR="000A595B" w:rsidRPr="008A282C" w:rsidRDefault="000A595B" w:rsidP="000A595B">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0FF63C1F" w14:textId="77777777" w:rsidR="000A595B" w:rsidRPr="008A282C" w:rsidRDefault="000A595B" w:rsidP="000A595B">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46D19DF" w14:textId="77777777" w:rsidR="000A595B" w:rsidRPr="008A282C" w:rsidRDefault="000A595B" w:rsidP="000A595B">
      <w:pPr>
        <w:rPr>
          <w:sz w:val="16"/>
        </w:rPr>
      </w:pPr>
      <w:r w:rsidRPr="008A282C">
        <w:rPr>
          <w:sz w:val="16"/>
        </w:rPr>
        <w:t>The case for the long-term future as a target of altruism</w:t>
      </w:r>
    </w:p>
    <w:p w14:paraId="18866B16" w14:textId="77777777" w:rsidR="000A595B" w:rsidRPr="008A282C" w:rsidRDefault="000A595B" w:rsidP="000A595B">
      <w:pPr>
        <w:rPr>
          <w:sz w:val="16"/>
        </w:rPr>
      </w:pPr>
      <w:r w:rsidRPr="008A282C">
        <w:rPr>
          <w:sz w:val="16"/>
        </w:rPr>
        <w:lastRenderedPageBreak/>
        <w:t xml:space="preserve">The case for focusing on the long-term future can be </w:t>
      </w:r>
      <w:proofErr w:type="spellStart"/>
      <w:r w:rsidRPr="008A282C">
        <w:rPr>
          <w:sz w:val="16"/>
        </w:rPr>
        <w:t>summarised</w:t>
      </w:r>
      <w:proofErr w:type="spellEnd"/>
      <w:r w:rsidRPr="008A282C">
        <w:rPr>
          <w:sz w:val="16"/>
        </w:rPr>
        <w:t xml:space="preserve"> as follows:</w:t>
      </w:r>
    </w:p>
    <w:p w14:paraId="77C6F432" w14:textId="77777777" w:rsidR="000A595B" w:rsidRPr="008A282C" w:rsidRDefault="000A595B" w:rsidP="000A595B">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26930DC3" w14:textId="77777777" w:rsidR="000A595B" w:rsidRPr="008A282C" w:rsidRDefault="000A595B" w:rsidP="000A595B">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7283C562" w14:textId="77777777" w:rsidR="000A595B" w:rsidRPr="008A282C" w:rsidRDefault="000A595B" w:rsidP="000A595B">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44382EBF" w14:textId="77777777" w:rsidR="000A595B" w:rsidRPr="008A282C" w:rsidRDefault="000A595B" w:rsidP="000A595B">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3A662FD3" w14:textId="77777777" w:rsidR="000A595B" w:rsidRPr="008A282C" w:rsidRDefault="000A595B" w:rsidP="000A595B">
      <w:pPr>
        <w:rPr>
          <w:sz w:val="16"/>
        </w:rPr>
      </w:pPr>
      <w:r w:rsidRPr="008A282C">
        <w:rPr>
          <w:sz w:val="16"/>
        </w:rPr>
        <w:t>Below we discuss each part of this argument in more detail.</w:t>
      </w:r>
    </w:p>
    <w:p w14:paraId="7D4594B4" w14:textId="77777777" w:rsidR="000A595B" w:rsidRPr="008A282C" w:rsidRDefault="000A595B" w:rsidP="000A595B">
      <w:pPr>
        <w:rPr>
          <w:sz w:val="16"/>
        </w:rPr>
      </w:pPr>
      <w:r w:rsidRPr="008A282C">
        <w:rPr>
          <w:sz w:val="16"/>
        </w:rPr>
        <w:t>The long-term future has enormous potential</w:t>
      </w:r>
    </w:p>
    <w:p w14:paraId="7166C289" w14:textId="77777777" w:rsidR="000A595B" w:rsidRPr="008A282C" w:rsidRDefault="000A595B" w:rsidP="000A595B">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0E41F96F" w14:textId="77777777" w:rsidR="000A595B" w:rsidRPr="008A282C" w:rsidRDefault="000A595B" w:rsidP="000A595B">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140ACDF3" w14:textId="77777777" w:rsidR="000A595B" w:rsidRPr="008A282C" w:rsidRDefault="000A595B" w:rsidP="000A595B">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7D8BA6B6" w14:textId="77777777" w:rsidR="000A595B" w:rsidRPr="008A282C" w:rsidRDefault="000A595B" w:rsidP="000A595B">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7187803C" w14:textId="77777777" w:rsidR="000A595B" w:rsidRPr="008A282C" w:rsidRDefault="000A595B" w:rsidP="000A595B">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764F8231" w14:textId="77777777" w:rsidR="000A595B" w:rsidRPr="008A282C" w:rsidRDefault="000A595B" w:rsidP="000A595B">
      <w:pPr>
        <w:rPr>
          <w:sz w:val="16"/>
        </w:rPr>
      </w:pPr>
      <w:r w:rsidRPr="008A282C">
        <w:rPr>
          <w:sz w:val="16"/>
        </w:rPr>
        <w:t>There are things we can do today that could affect the long-term future</w:t>
      </w:r>
    </w:p>
    <w:p w14:paraId="63429081" w14:textId="77777777" w:rsidR="000A595B" w:rsidRPr="008A282C" w:rsidRDefault="000A595B" w:rsidP="000A595B">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0BAE84B3" w14:textId="77777777" w:rsidR="000A595B" w:rsidRPr="008A282C" w:rsidRDefault="000A595B" w:rsidP="000A595B">
      <w:pPr>
        <w:rPr>
          <w:sz w:val="16"/>
        </w:rPr>
      </w:pPr>
      <w:r w:rsidRPr="008A282C">
        <w:rPr>
          <w:rStyle w:val="StyleUnderline"/>
        </w:rPr>
        <w:t xml:space="preserve">Reducing extinction risks: </w:t>
      </w:r>
      <w:r w:rsidRPr="008A282C">
        <w:rPr>
          <w:sz w:val="16"/>
        </w:rPr>
        <w:t xml:space="preserve">We could reduce the risk of catastrophic climate change by putting in place laws and regulations to cut carbon emissions. We could reduce the risks from new technologies by investing in research to ensure </w:t>
      </w:r>
      <w:r w:rsidRPr="008A282C">
        <w:rPr>
          <w:sz w:val="16"/>
        </w:rPr>
        <w:lastRenderedPageBreak/>
        <w:t>their safety. Alternatively, we could work to improve global cooperation so that we are better able to deal with unforeseen risks that might arise.</w:t>
      </w:r>
    </w:p>
    <w:p w14:paraId="412586B7" w14:textId="77777777" w:rsidR="000A595B" w:rsidRPr="008A282C" w:rsidRDefault="000A595B" w:rsidP="000A595B">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57AE0374" w14:textId="77777777" w:rsidR="000A595B" w:rsidRPr="008A282C" w:rsidRDefault="000A595B" w:rsidP="000A595B">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9C76556" w14:textId="77777777" w:rsidR="000A595B" w:rsidRPr="008A282C" w:rsidRDefault="000A595B" w:rsidP="000A595B">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0187792D" w14:textId="77777777" w:rsidR="000A595B" w:rsidRPr="008A282C" w:rsidRDefault="000A595B" w:rsidP="000A595B">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45405A29" w14:textId="77777777" w:rsidR="000A595B" w:rsidRPr="008A282C" w:rsidRDefault="000A595B" w:rsidP="000A595B">
      <w:pPr>
        <w:rPr>
          <w:sz w:val="16"/>
        </w:rPr>
      </w:pPr>
      <w:r w:rsidRPr="008A282C">
        <w:rPr>
          <w:sz w:val="16"/>
        </w:rPr>
        <w:t>Other ways we might create positive trajectory changes: These include improving education, science, and political systems.</w:t>
      </w:r>
    </w:p>
    <w:p w14:paraId="50CFB42E" w14:textId="77777777" w:rsidR="000A595B" w:rsidRPr="008A282C" w:rsidRDefault="000A595B" w:rsidP="000A595B">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4B40337C" w14:textId="77777777" w:rsidR="000A595B" w:rsidRPr="008A282C" w:rsidRDefault="000A595B" w:rsidP="000A595B">
      <w:pPr>
        <w:rPr>
          <w:sz w:val="16"/>
        </w:rPr>
      </w:pPr>
      <w:r w:rsidRPr="008A282C">
        <w:rPr>
          <w:sz w:val="16"/>
        </w:rPr>
        <w:t>The long-term future is neglected, especially relative to its importance</w:t>
      </w:r>
    </w:p>
    <w:p w14:paraId="7903EFAA" w14:textId="77777777" w:rsidR="000A595B" w:rsidRPr="008A282C" w:rsidRDefault="000A595B" w:rsidP="000A595B">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270E41DF" w14:textId="77777777" w:rsidR="000A595B" w:rsidRPr="008A282C" w:rsidRDefault="000A595B" w:rsidP="000A595B">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6901DE41" w14:textId="77777777" w:rsidR="000A595B" w:rsidRPr="008A282C" w:rsidRDefault="000A595B" w:rsidP="000A595B">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07B84014" w14:textId="77777777" w:rsidR="000A595B" w:rsidRPr="008A282C" w:rsidRDefault="000A595B" w:rsidP="000A595B">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427EF849" w14:textId="77777777" w:rsidR="000A595B" w:rsidRPr="008A282C" w:rsidRDefault="000A595B" w:rsidP="000A595B">
      <w:pPr>
        <w:rPr>
          <w:sz w:val="16"/>
        </w:rPr>
      </w:pPr>
      <w:r w:rsidRPr="008A282C">
        <w:rPr>
          <w:sz w:val="16"/>
        </w:rPr>
        <w:t>Efforts to shape the long-term future could be extremely high in expected value</w:t>
      </w:r>
    </w:p>
    <w:p w14:paraId="1C07EB21" w14:textId="77777777" w:rsidR="000A595B" w:rsidRPr="008A282C" w:rsidRDefault="000A595B" w:rsidP="000A595B">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76D405F6" w14:textId="77777777" w:rsidR="000A595B" w:rsidRPr="008A282C" w:rsidRDefault="000A595B" w:rsidP="000A595B">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w:t>
      </w:r>
      <w:r w:rsidRPr="008A282C">
        <w:rPr>
          <w:rStyle w:val="StyleUnderline"/>
        </w:rPr>
        <w:lastRenderedPageBreak/>
        <w:t>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3EF59851" w14:textId="77777777" w:rsidR="000A595B" w:rsidRPr="008A282C" w:rsidRDefault="000A595B" w:rsidP="000A595B">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3768AD7A" w14:textId="77777777" w:rsidR="000A595B" w:rsidRPr="00DF4A11" w:rsidRDefault="000A595B" w:rsidP="000A595B">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45D3ECD9" w14:textId="77777777" w:rsidR="000A595B" w:rsidRDefault="000A595B" w:rsidP="000A595B">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6E3229BB" w14:textId="77777777" w:rsidR="000A595B" w:rsidRPr="00A73F6D" w:rsidRDefault="000A595B" w:rsidP="000A595B">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1577D02A" w14:textId="77777777" w:rsidR="000A595B" w:rsidRPr="008A2B5C" w:rsidRDefault="000A595B" w:rsidP="000A595B">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6D99D9F8" w14:textId="77777777" w:rsidR="00EC35E9" w:rsidRPr="00EC35E9" w:rsidRDefault="00EC35E9" w:rsidP="00EC35E9"/>
    <w:p w14:paraId="585996A2" w14:textId="50CFBEC5" w:rsidR="00E4683A" w:rsidRDefault="00E4683A" w:rsidP="00E9160F">
      <w:pPr>
        <w:pStyle w:val="Heading3"/>
      </w:pPr>
      <w:r>
        <w:lastRenderedPageBreak/>
        <w:t xml:space="preserve">AT: </w:t>
      </w:r>
      <w:r w:rsidR="005156E1">
        <w:t>Roche</w:t>
      </w:r>
      <w:r w:rsidR="00AA6014">
        <w:t>/</w:t>
      </w:r>
      <w:r w:rsidR="005156E1">
        <w:t>Wan &amp;Young</w:t>
      </w:r>
    </w:p>
    <w:p w14:paraId="7C06207E" w14:textId="77777777" w:rsidR="00EF2F8B" w:rsidRDefault="00EF2F8B" w:rsidP="00EF2F8B">
      <w:pPr>
        <w:pStyle w:val="Heading4"/>
      </w:pPr>
      <w:r>
        <w:t xml:space="preserve">Their focus on discourse </w:t>
      </w:r>
      <w:r w:rsidRPr="002A1F4B">
        <w:rPr>
          <w:u w:val="single"/>
        </w:rPr>
        <w:t>can’t solve</w:t>
      </w:r>
      <w:r>
        <w:t xml:space="preserve"> </w:t>
      </w:r>
    </w:p>
    <w:p w14:paraId="121983C7" w14:textId="77777777" w:rsidR="00EF2F8B" w:rsidRDefault="00EF2F8B" w:rsidP="00EF2F8B">
      <w:proofErr w:type="spellStart"/>
      <w:r w:rsidRPr="002A1F4B">
        <w:rPr>
          <w:rStyle w:val="Style13ptBold"/>
        </w:rPr>
        <w:t>Saloom</w:t>
      </w:r>
      <w:proofErr w:type="spellEnd"/>
      <w:r w:rsidRPr="002A1F4B">
        <w:rPr>
          <w:rStyle w:val="Style13ptBold"/>
        </w:rPr>
        <w:t xml:space="preserve"> </w:t>
      </w:r>
      <w:r>
        <w:rPr>
          <w:rStyle w:val="Style13ptBold"/>
        </w:rPr>
        <w:t>0</w:t>
      </w:r>
      <w:r w:rsidRPr="002A1F4B">
        <w:rPr>
          <w:rStyle w:val="Style13ptBold"/>
        </w:rPr>
        <w:t>6</w:t>
      </w:r>
      <w:r>
        <w:t xml:space="preserve"> (Rachel JD Univ of Georgia School of Law and M.A. in Middle Eastern Studies from U of Chicago, Fall 2006, A Feminist Inquiry into International Law and International Relations, 12 Roger Williams U. L. Rev. 159, Lexis)</w:t>
      </w:r>
    </w:p>
    <w:p w14:paraId="12F3F96A" w14:textId="055D5EAD" w:rsidR="00EF2F8B" w:rsidRPr="0067769F" w:rsidRDefault="00EF2F8B" w:rsidP="00EF2F8B">
      <w:pPr>
        <w:rPr>
          <w:sz w:val="12"/>
        </w:rPr>
      </w:pPr>
      <w:r w:rsidRPr="007D2769">
        <w:rPr>
          <w:sz w:val="12"/>
        </w:rPr>
        <w:t xml:space="preserve">Because patriarchy is embedded within society, it is no surprise that the theory and practice of both international law and international relations is also patriarchal. 98 </w:t>
      </w:r>
      <w:r w:rsidRPr="007A6481">
        <w:rPr>
          <w:rStyle w:val="Emphasis"/>
          <w:highlight w:val="green"/>
        </w:rPr>
        <w:t>Total critique</w:t>
      </w:r>
      <w:r w:rsidRPr="007D2769">
        <w:rPr>
          <w:sz w:val="12"/>
        </w:rPr>
        <w:t xml:space="preserve">, however, </w:t>
      </w:r>
      <w:r w:rsidRPr="007A6481">
        <w:rPr>
          <w:rStyle w:val="StyleUnderline"/>
          <w:highlight w:val="green"/>
        </w:rPr>
        <w:t xml:space="preserve">presents </w:t>
      </w:r>
      <w:r w:rsidRPr="007A6481">
        <w:rPr>
          <w:rStyle w:val="Emphasis"/>
          <w:highlight w:val="green"/>
        </w:rPr>
        <w:t>no method</w:t>
      </w:r>
      <w:r w:rsidRPr="007A6481">
        <w:rPr>
          <w:rStyle w:val="StyleUnderline"/>
          <w:highlight w:val="green"/>
        </w:rPr>
        <w:t xml:space="preserve"> </w:t>
      </w:r>
      <w:r w:rsidRPr="006214A8">
        <w:rPr>
          <w:rStyle w:val="StyleUnderline"/>
        </w:rPr>
        <w:t xml:space="preserve">by which </w:t>
      </w:r>
      <w:r w:rsidRPr="007A6481">
        <w:rPr>
          <w:rStyle w:val="StyleUnderline"/>
          <w:highlight w:val="green"/>
        </w:rPr>
        <w:t xml:space="preserve">to challenge </w:t>
      </w:r>
      <w:r w:rsidRPr="006214A8">
        <w:rPr>
          <w:rStyle w:val="StyleUnderline"/>
        </w:rPr>
        <w:t xml:space="preserve">current </w:t>
      </w:r>
      <w:r w:rsidRPr="007A6481">
        <w:rPr>
          <w:rStyle w:val="StyleUnderline"/>
          <w:highlight w:val="green"/>
        </w:rPr>
        <w:t>hegemonic practices</w:t>
      </w:r>
      <w:r w:rsidRPr="007D2769">
        <w:rPr>
          <w:sz w:val="12"/>
          <w:highlight w:val="green"/>
        </w:rPr>
        <w:t xml:space="preserve">. </w:t>
      </w:r>
      <w:r w:rsidRPr="00F53CD2">
        <w:rPr>
          <w:rStyle w:val="StyleUnderline"/>
        </w:rPr>
        <w:t>Feminist scholars have yet to provide a</w:t>
      </w:r>
      <w:r w:rsidRPr="002F646A">
        <w:rPr>
          <w:rStyle w:val="StyleUnderline"/>
        </w:rPr>
        <w:t xml:space="preserve"> </w:t>
      </w:r>
      <w:r w:rsidRPr="007D2769">
        <w:rPr>
          <w:sz w:val="12"/>
        </w:rPr>
        <w:t xml:space="preserve">coherent </w:t>
      </w:r>
      <w:r w:rsidRPr="00F53CD2">
        <w:rPr>
          <w:rStyle w:val="StyleUnderline"/>
        </w:rPr>
        <w:t>way</w:t>
      </w:r>
      <w:r w:rsidRPr="007D2769">
        <w:rPr>
          <w:sz w:val="12"/>
        </w:rPr>
        <w:t xml:space="preserve"> in which </w:t>
      </w:r>
      <w:r w:rsidRPr="00F53CD2">
        <w:rPr>
          <w:rStyle w:val="StyleUnderline"/>
        </w:rPr>
        <w:t>total critique can</w:t>
      </w:r>
      <w:r w:rsidRPr="002F646A">
        <w:rPr>
          <w:rStyle w:val="StyleUnderline"/>
        </w:rPr>
        <w:t xml:space="preserve"> be applied to </w:t>
      </w:r>
      <w:r w:rsidRPr="00F53CD2">
        <w:rPr>
          <w:rStyle w:val="StyleUnderline"/>
        </w:rPr>
        <w:t>change the nature of</w:t>
      </w:r>
      <w:r w:rsidRPr="007D2769">
        <w:rPr>
          <w:sz w:val="12"/>
        </w:rPr>
        <w:t xml:space="preserve"> international law and </w:t>
      </w:r>
      <w:r w:rsidRPr="00F53CD2">
        <w:rPr>
          <w:rStyle w:val="StyleUnderline"/>
        </w:rPr>
        <w:t>international relations</w:t>
      </w:r>
      <w:r w:rsidRPr="007D2769">
        <w:rPr>
          <w:sz w:val="12"/>
        </w:rPr>
        <w:t>. Some [*178</w:t>
      </w:r>
      <w:proofErr w:type="gramStart"/>
      <w:r w:rsidRPr="007D2769">
        <w:rPr>
          <w:sz w:val="12"/>
        </w:rPr>
        <w:t>]  feminist</w:t>
      </w:r>
      <w:proofErr w:type="gramEnd"/>
      <w:r w:rsidRPr="007D2769">
        <w:rPr>
          <w:sz w:val="12"/>
        </w:rPr>
        <w:t xml:space="preserve"> scholars are optimistic for the possibility of changing the way the current system is structured. For example, Whitworth believes that "sites of resistance are always available to those who oppose the status quo." 99 Enloe suggests that since the world of international politics has been made it can also be remade. 100 She posits that every time a woman speaks out about how the government controls her, new theories are being made. 101 All of these </w:t>
      </w:r>
      <w:r w:rsidRPr="007A6481">
        <w:rPr>
          <w:rStyle w:val="StyleUnderline"/>
          <w:highlight w:val="green"/>
        </w:rPr>
        <w:t xml:space="preserve">theorists highlight </w:t>
      </w:r>
      <w:r w:rsidRPr="002A1F4B">
        <w:rPr>
          <w:rStyle w:val="StyleUnderline"/>
        </w:rPr>
        <w:t xml:space="preserve">the </w:t>
      </w:r>
      <w:proofErr w:type="gramStart"/>
      <w:r w:rsidRPr="002A1F4B">
        <w:rPr>
          <w:rStyle w:val="StyleUnderline"/>
        </w:rPr>
        <w:t>manner</w:t>
      </w:r>
      <w:r w:rsidRPr="007D2769">
        <w:rPr>
          <w:sz w:val="12"/>
        </w:rPr>
        <w:t xml:space="preserve"> in which</w:t>
      </w:r>
      <w:proofErr w:type="gramEnd"/>
      <w:r w:rsidRPr="007D2769">
        <w:rPr>
          <w:sz w:val="12"/>
        </w:rPr>
        <w:t xml:space="preserve"> gender</w:t>
      </w:r>
      <w:r w:rsidRPr="007A6481">
        <w:rPr>
          <w:rStyle w:val="StyleUnderline"/>
          <w:highlight w:val="green"/>
        </w:rPr>
        <w:t xml:space="preserve"> criticisms can destabilize </w:t>
      </w:r>
      <w:r w:rsidRPr="006214A8">
        <w:rPr>
          <w:rStyle w:val="StyleUnderline"/>
        </w:rPr>
        <w:t xml:space="preserve">traditional </w:t>
      </w:r>
      <w:r w:rsidRPr="007A6481">
        <w:rPr>
          <w:rStyle w:val="StyleUnderline"/>
          <w:highlight w:val="green"/>
        </w:rPr>
        <w:t>theories</w:t>
      </w:r>
      <w:r w:rsidRPr="007D2769">
        <w:rPr>
          <w:sz w:val="12"/>
          <w:highlight w:val="green"/>
        </w:rPr>
        <w:t xml:space="preserve">. </w:t>
      </w:r>
      <w:r w:rsidRPr="006214A8">
        <w:rPr>
          <w:rStyle w:val="StyleUnderline"/>
        </w:rPr>
        <w:t xml:space="preserve">They provide </w:t>
      </w:r>
      <w:r w:rsidRPr="007A6481">
        <w:rPr>
          <w:rStyle w:val="Emphasis"/>
          <w:highlight w:val="green"/>
        </w:rPr>
        <w:t>no mechanism</w:t>
      </w:r>
      <w:r w:rsidRPr="007D2769">
        <w:rPr>
          <w:sz w:val="12"/>
        </w:rPr>
        <w:t xml:space="preserve">, </w:t>
      </w:r>
      <w:r w:rsidRPr="00F53CD2">
        <w:rPr>
          <w:rStyle w:val="Emphasis"/>
        </w:rPr>
        <w:t>however</w:t>
      </w:r>
      <w:r w:rsidRPr="007D2769">
        <w:rPr>
          <w:sz w:val="12"/>
        </w:rPr>
        <w:t xml:space="preserve">, </w:t>
      </w:r>
      <w:r w:rsidRPr="007A6481">
        <w:rPr>
          <w:rStyle w:val="StyleUnderline"/>
          <w:highlight w:val="green"/>
        </w:rPr>
        <w:t xml:space="preserve">for </w:t>
      </w:r>
      <w:r w:rsidRPr="006214A8">
        <w:rPr>
          <w:rStyle w:val="StyleUnderline"/>
        </w:rPr>
        <w:t xml:space="preserve">the </w:t>
      </w:r>
      <w:r w:rsidRPr="006214A8">
        <w:rPr>
          <w:rStyle w:val="Emphasis"/>
        </w:rPr>
        <w:t xml:space="preserve">actual </w:t>
      </w:r>
      <w:r w:rsidRPr="007A6481">
        <w:rPr>
          <w:rStyle w:val="Emphasis"/>
          <w:highlight w:val="green"/>
        </w:rPr>
        <w:t>implementation</w:t>
      </w:r>
      <w:r w:rsidRPr="007A6481">
        <w:rPr>
          <w:rStyle w:val="StyleUnderline"/>
          <w:highlight w:val="green"/>
        </w:rPr>
        <w:t xml:space="preserve"> of </w:t>
      </w:r>
      <w:r w:rsidRPr="006214A8">
        <w:rPr>
          <w:rStyle w:val="StyleUnderline"/>
        </w:rPr>
        <w:t xml:space="preserve">their </w:t>
      </w:r>
      <w:r w:rsidRPr="007A6481">
        <w:rPr>
          <w:rStyle w:val="StyleUnderline"/>
          <w:highlight w:val="green"/>
        </w:rPr>
        <w:t>theories</w:t>
      </w:r>
      <w:r w:rsidRPr="00F53CD2">
        <w:rPr>
          <w:rStyle w:val="StyleUnderline"/>
        </w:rPr>
        <w:t xml:space="preserve"> into practice</w:t>
      </w:r>
      <w:r w:rsidRPr="007D2769">
        <w:rPr>
          <w:sz w:val="12"/>
        </w:rPr>
        <w:t xml:space="preserve">. </w:t>
      </w:r>
      <w:r w:rsidRPr="00F53CD2">
        <w:rPr>
          <w:rStyle w:val="Emphasis"/>
        </w:rPr>
        <w:t>While</w:t>
      </w:r>
      <w:r w:rsidRPr="00F53CD2">
        <w:rPr>
          <w:rStyle w:val="StyleUnderline"/>
        </w:rPr>
        <w:t xml:space="preserve"> </w:t>
      </w:r>
      <w:r w:rsidRPr="002A1F4B">
        <w:rPr>
          <w:rStyle w:val="StyleUnderline"/>
        </w:rPr>
        <w:t xml:space="preserve">in the </w:t>
      </w:r>
      <w:r w:rsidRPr="00F53CD2">
        <w:rPr>
          <w:rStyle w:val="Emphasis"/>
        </w:rPr>
        <w:t>abstract</w:t>
      </w:r>
      <w:r w:rsidRPr="00F53CD2">
        <w:rPr>
          <w:rStyle w:val="StyleUnderline"/>
        </w:rPr>
        <w:t xml:space="preserve">, </w:t>
      </w:r>
      <w:r w:rsidRPr="00F53CD2">
        <w:rPr>
          <w:rStyle w:val="Emphasis"/>
        </w:rPr>
        <w:t>resistance</w:t>
      </w:r>
      <w:r w:rsidRPr="00F53CD2">
        <w:rPr>
          <w:rStyle w:val="StyleUnderline"/>
        </w:rPr>
        <w:t xml:space="preserve"> </w:t>
      </w:r>
      <w:r w:rsidRPr="002A1F4B">
        <w:rPr>
          <w:rStyle w:val="StyleUnderline"/>
        </w:rPr>
        <w:t xml:space="preserve">to hegemonic paradigms </w:t>
      </w:r>
      <w:r w:rsidRPr="00F53CD2">
        <w:rPr>
          <w:rStyle w:val="Emphasis"/>
        </w:rPr>
        <w:t>seems</w:t>
      </w:r>
      <w:r w:rsidRPr="00F53CD2">
        <w:rPr>
          <w:rStyle w:val="StyleUnderline"/>
        </w:rPr>
        <w:t xml:space="preserve"> </w:t>
      </w:r>
      <w:r w:rsidRPr="002A1F4B">
        <w:rPr>
          <w:rStyle w:val="StyleUnderline"/>
        </w:rPr>
        <w:t xml:space="preserve">like a </w:t>
      </w:r>
      <w:r w:rsidRPr="00F53CD2">
        <w:rPr>
          <w:rStyle w:val="Emphasis"/>
        </w:rPr>
        <w:t>promising</w:t>
      </w:r>
      <w:r w:rsidRPr="00F53CD2">
        <w:rPr>
          <w:rStyle w:val="StyleUnderline"/>
        </w:rPr>
        <w:t xml:space="preserve"> </w:t>
      </w:r>
      <w:r w:rsidRPr="002A1F4B">
        <w:rPr>
          <w:rStyle w:val="StyleUnderline"/>
        </w:rPr>
        <w:t xml:space="preserve">concept, </w:t>
      </w:r>
      <w:r w:rsidRPr="007D2769">
        <w:rPr>
          <w:sz w:val="12"/>
        </w:rPr>
        <w:t>gender</w:t>
      </w:r>
      <w:r w:rsidRPr="007A6481">
        <w:rPr>
          <w:rStyle w:val="StyleUnderline"/>
          <w:highlight w:val="green"/>
        </w:rPr>
        <w:t xml:space="preserve"> </w:t>
      </w:r>
      <w:r w:rsidRPr="006214A8">
        <w:rPr>
          <w:rStyle w:val="StyleUnderline"/>
        </w:rPr>
        <w:t xml:space="preserve">theorists have made </w:t>
      </w:r>
      <w:r w:rsidRPr="007A6481">
        <w:rPr>
          <w:rStyle w:val="Emphasis"/>
          <w:highlight w:val="green"/>
        </w:rPr>
        <w:t>no attempt</w:t>
      </w:r>
      <w:r w:rsidRPr="007A6481">
        <w:rPr>
          <w:rStyle w:val="StyleUnderline"/>
          <w:highlight w:val="green"/>
        </w:rPr>
        <w:t xml:space="preserve"> to make </w:t>
      </w:r>
      <w:r w:rsidRPr="006214A8">
        <w:rPr>
          <w:rStyle w:val="StyleUnderline"/>
        </w:rPr>
        <w:t xml:space="preserve">their </w:t>
      </w:r>
      <w:r w:rsidRPr="007A6481">
        <w:rPr>
          <w:rStyle w:val="StyleUnderline"/>
          <w:highlight w:val="green"/>
        </w:rPr>
        <w:t>resistance culminate in meaningful change</w:t>
      </w:r>
      <w:r w:rsidRPr="007D2769">
        <w:rPr>
          <w:sz w:val="12"/>
        </w:rPr>
        <w:t xml:space="preserve">. </w:t>
      </w:r>
      <w:r w:rsidRPr="002A1F4B">
        <w:rPr>
          <w:rStyle w:val="StyleUnderline"/>
        </w:rPr>
        <w:t xml:space="preserve">The notion of </w:t>
      </w:r>
      <w:r w:rsidRPr="007A6481">
        <w:rPr>
          <w:rStyle w:val="StyleUnderline"/>
          <w:highlight w:val="green"/>
        </w:rPr>
        <w:t xml:space="preserve">rethinking </w:t>
      </w:r>
      <w:r w:rsidRPr="002A1F4B">
        <w:rPr>
          <w:rStyle w:val="StyleUnderline"/>
        </w:rPr>
        <w:t>traditional approaches to</w:t>
      </w:r>
      <w:r w:rsidRPr="007D2769">
        <w:rPr>
          <w:sz w:val="12"/>
        </w:rPr>
        <w:t xml:space="preserve"> international law and </w:t>
      </w:r>
      <w:r w:rsidRPr="007A6481">
        <w:rPr>
          <w:rStyle w:val="StyleUnderline"/>
          <w:highlight w:val="green"/>
        </w:rPr>
        <w:t>i</w:t>
      </w:r>
      <w:r w:rsidRPr="006214A8">
        <w:rPr>
          <w:rStyle w:val="StyleUnderline"/>
        </w:rPr>
        <w:t xml:space="preserve">nternational </w:t>
      </w:r>
      <w:r w:rsidRPr="007A6481">
        <w:rPr>
          <w:rStyle w:val="StyleUnderline"/>
          <w:highlight w:val="green"/>
        </w:rPr>
        <w:t>r</w:t>
      </w:r>
      <w:r w:rsidRPr="006214A8">
        <w:rPr>
          <w:rStyle w:val="StyleUnderline"/>
        </w:rPr>
        <w:t xml:space="preserve">elations </w:t>
      </w:r>
      <w:r w:rsidRPr="007A6481">
        <w:rPr>
          <w:rStyle w:val="StyleUnderline"/>
          <w:highlight w:val="green"/>
        </w:rPr>
        <w:t>does not go far enough</w:t>
      </w:r>
      <w:r w:rsidRPr="002A1F4B">
        <w:rPr>
          <w:rStyle w:val="StyleUnderline"/>
        </w:rPr>
        <w:t xml:space="preserve"> in prescribing an alternative theoretical basis for understanding the international arena</w:t>
      </w:r>
      <w:r w:rsidRPr="007D2769">
        <w:rPr>
          <w:sz w:val="12"/>
        </w:rPr>
        <w:t xml:space="preserve">. Enloe's plea for women to speak out about international politics does not go nearly far enough in explaining how those acts could have the potential to </w:t>
      </w:r>
      <w:proofErr w:type="gramStart"/>
      <w:r w:rsidRPr="007D2769">
        <w:rPr>
          <w:sz w:val="12"/>
        </w:rPr>
        <w:t>actually change</w:t>
      </w:r>
      <w:proofErr w:type="gramEnd"/>
      <w:r w:rsidRPr="007D2769">
        <w:rPr>
          <w:sz w:val="12"/>
        </w:rPr>
        <w:t xml:space="preserve"> the practice of international relations. Either women are already speaking out now, and their voices alone are not an effective mechanism to challenge the system, or women are not even speaking out about world politics currently. </w:t>
      </w:r>
      <w:proofErr w:type="gramStart"/>
      <w:r w:rsidRPr="007D2769">
        <w:rPr>
          <w:sz w:val="12"/>
        </w:rPr>
        <w:t>Obviously</w:t>
      </w:r>
      <w:proofErr w:type="gramEnd"/>
      <w:r w:rsidRPr="007D2769">
        <w:rPr>
          <w:sz w:val="12"/>
        </w:rPr>
        <w:t xml:space="preserve"> it is absurd to assume that women remain silent about world politics. If that is the case, then one must question women's ability to speak up, challenge, and change the system. </w:t>
      </w:r>
    </w:p>
    <w:p w14:paraId="34B40464" w14:textId="77777777" w:rsidR="00EF2F8B" w:rsidRPr="005A4096" w:rsidRDefault="00EF2F8B" w:rsidP="00EF2F8B">
      <w:pPr>
        <w:pStyle w:val="Heading4"/>
      </w:pPr>
      <w:r>
        <w:t>Futurity and scenario analysis is good</w:t>
      </w:r>
    </w:p>
    <w:p w14:paraId="79194299" w14:textId="77777777" w:rsidR="00EF2F8B" w:rsidRDefault="00EF2F8B" w:rsidP="00EF2F8B">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w:t>
      </w:r>
      <w:proofErr w:type="spellStart"/>
      <w:r>
        <w:t>Omnes</w:t>
      </w:r>
      <w:proofErr w:type="spellEnd"/>
      <w:r>
        <w:t xml:space="preserve">? Survival, Pessimism and Time in the Work of John H. </w:t>
      </w:r>
      <w:proofErr w:type="spellStart"/>
      <w:r>
        <w:t>Herz</w:t>
      </w:r>
      <w:proofErr w:type="spellEnd"/>
      <w:r>
        <w:t>,” p. 283-302]</w:t>
      </w:r>
    </w:p>
    <w:p w14:paraId="591CD25B" w14:textId="77777777" w:rsidR="00EF2F8B" w:rsidRPr="009A6F20" w:rsidRDefault="00EF2F8B" w:rsidP="00EF2F8B">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41BEC0C1" w14:textId="77777777" w:rsidR="00EF2F8B" w:rsidRDefault="00EF2F8B" w:rsidP="00EF2F8B">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w:t>
      </w:r>
      <w:proofErr w:type="gramStart"/>
      <w:r w:rsidRPr="00F45627">
        <w:rPr>
          <w:sz w:val="16"/>
        </w:rPr>
        <w:t>sustainability</w:t>
      </w:r>
      <w:proofErr w:type="gramEnd"/>
      <w:r w:rsidRPr="00F45627">
        <w:rPr>
          <w:sz w:val="16"/>
        </w:rPr>
        <w:t xml:space="preserve">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w:t>
      </w:r>
      <w:proofErr w:type="gramStart"/>
      <w:r w:rsidRPr="00F45627">
        <w:rPr>
          <w:sz w:val="16"/>
        </w:rPr>
        <w:t>in particular could</w:t>
      </w:r>
      <w:proofErr w:type="gramEnd"/>
      <w:r w:rsidRPr="00F45627">
        <w:rPr>
          <w:sz w:val="16"/>
        </w:rPr>
        <w:t xml:space="preserve">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4DF581D5" w14:textId="77777777" w:rsidR="00EF2F8B" w:rsidRDefault="00EF2F8B" w:rsidP="00EF2F8B">
      <w:pPr>
        <w:rPr>
          <w:sz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lastRenderedPageBreak/>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5E829A6D" w14:textId="77777777" w:rsidR="00EF2F8B" w:rsidRDefault="00EF2F8B" w:rsidP="00EF2F8B">
      <w:pPr>
        <w:rPr>
          <w:sz w:val="16"/>
        </w:rPr>
      </w:pPr>
      <w:r w:rsidRPr="00F45627">
        <w:rPr>
          <w:sz w:val="16"/>
        </w:rPr>
        <w:t>74 Productive pessimism and temporality</w:t>
      </w:r>
    </w:p>
    <w:p w14:paraId="536B1D77" w14:textId="77777777" w:rsidR="00EF2F8B" w:rsidRDefault="00EF2F8B" w:rsidP="00EF2F8B">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4F563E37" w14:textId="77777777" w:rsidR="00EF2F8B" w:rsidRDefault="00EF2F8B" w:rsidP="00EF2F8B">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3A9D919B" w14:textId="77777777" w:rsidR="00EF2F8B" w:rsidRDefault="00EF2F8B" w:rsidP="00EF2F8B">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49E7C80A" w14:textId="77777777" w:rsidR="00EF2F8B" w:rsidRPr="008C450E" w:rsidRDefault="00EF2F8B" w:rsidP="00EF2F8B">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5BF21494" w14:textId="77777777" w:rsidR="00EF2F8B" w:rsidRDefault="00EF2F8B" w:rsidP="00EF2F8B">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w:t>
      </w:r>
      <w:proofErr w:type="gramStart"/>
      <w:r w:rsidRPr="008C450E">
        <w:rPr>
          <w:sz w:val="16"/>
          <w:szCs w:val="16"/>
        </w:rPr>
        <w:t>cynicism</w:t>
      </w:r>
      <w:proofErr w:type="gramEnd"/>
      <w:r w:rsidRPr="008C450E">
        <w:rPr>
          <w:sz w:val="16"/>
          <w:szCs w:val="16"/>
        </w:rPr>
        <w:t xml:space="preserve">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5701D2F0" w14:textId="77777777" w:rsidR="00EF2F8B" w:rsidRPr="00EF2F8B" w:rsidRDefault="00EF2F8B" w:rsidP="00EF2F8B"/>
    <w:p w14:paraId="21AAB813" w14:textId="77777777" w:rsidR="005156E1" w:rsidRPr="005156E1" w:rsidRDefault="005156E1" w:rsidP="005156E1"/>
    <w:p w14:paraId="2620270B" w14:textId="57F3B3C2" w:rsidR="008F3B84" w:rsidRDefault="00005276" w:rsidP="00E9160F">
      <w:pPr>
        <w:pStyle w:val="Heading3"/>
      </w:pPr>
      <w:r>
        <w:lastRenderedPageBreak/>
        <w:t xml:space="preserve">AT: </w:t>
      </w:r>
      <w:proofErr w:type="spellStart"/>
      <w:r>
        <w:t>Roh</w:t>
      </w:r>
      <w:proofErr w:type="spellEnd"/>
      <w:r w:rsidR="003D2E0A">
        <w:t>/</w:t>
      </w:r>
      <w:r w:rsidR="002A1DB1">
        <w:t>Park/</w:t>
      </w:r>
      <w:r w:rsidR="00D557D3">
        <w:t>Watson</w:t>
      </w:r>
    </w:p>
    <w:p w14:paraId="575EA41A" w14:textId="6969ABBF" w:rsidR="00005276" w:rsidRDefault="0032432B" w:rsidP="00005276">
      <w:pPr>
        <w:rPr>
          <w:rStyle w:val="Style13ptBold"/>
        </w:rPr>
      </w:pPr>
      <w:r>
        <w:rPr>
          <w:rStyle w:val="Style13ptBold"/>
        </w:rPr>
        <w:t>They say descriptions of china rise/</w:t>
      </w:r>
      <w:r w:rsidR="00EC01EA">
        <w:rPr>
          <w:rStyle w:val="Style13ptBold"/>
        </w:rPr>
        <w:t>perceived threat of china bad – impact turning that</w:t>
      </w:r>
      <w:r w:rsidR="00005276">
        <w:rPr>
          <w:rStyle w:val="Style13ptBold"/>
        </w:rPr>
        <w:t xml:space="preserve"> – </w:t>
      </w:r>
    </w:p>
    <w:p w14:paraId="61DA9AFD" w14:textId="77777777" w:rsidR="00285B25" w:rsidRPr="00C7794F" w:rsidRDefault="00285B25" w:rsidP="00285B25">
      <w:pPr>
        <w:pStyle w:val="Heading4"/>
        <w:rPr>
          <w:rFonts w:cs="Calibri"/>
        </w:rPr>
      </w:pPr>
      <w:r w:rsidRPr="00C7794F">
        <w:rPr>
          <w:rFonts w:cs="Calibri"/>
        </w:rPr>
        <w:t xml:space="preserve">Evolution </w:t>
      </w:r>
      <w:r>
        <w:rPr>
          <w:rFonts w:cs="Calibri"/>
        </w:rPr>
        <w:t>means realism is the only plausible IR theory</w:t>
      </w:r>
    </w:p>
    <w:p w14:paraId="1A78BF1E" w14:textId="77777777" w:rsidR="00285B25" w:rsidRPr="00C7794F" w:rsidRDefault="00285B25" w:rsidP="00285B25">
      <w:pPr>
        <w:rPr>
          <w:rFonts w:cs="Calibri"/>
          <w:sz w:val="16"/>
        </w:rPr>
      </w:pPr>
      <w:r w:rsidRPr="00C7794F">
        <w:rPr>
          <w:rFonts w:cs="Calibri"/>
          <w:b/>
          <w:bCs/>
          <w:u w:val="single"/>
        </w:rPr>
        <w:t>Johnson and Thayer 16</w:t>
      </w:r>
      <w:r w:rsidRPr="00C7794F">
        <w:rPr>
          <w:rFonts w:cs="Calibri"/>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548A842" w14:textId="77777777" w:rsidR="00285B25" w:rsidRPr="00C7794F" w:rsidRDefault="00285B25" w:rsidP="00285B25">
      <w:pPr>
        <w:rPr>
          <w:rFonts w:cs="Calibri"/>
          <w:sz w:val="16"/>
        </w:rPr>
      </w:pPr>
      <w:r w:rsidRPr="00C7794F">
        <w:rPr>
          <w:rFonts w:cs="Calibri"/>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rFonts w:cs="Calibri"/>
          <w:b/>
          <w:highlight w:val="green"/>
          <w:u w:val="single"/>
        </w:rPr>
        <w:t xml:space="preserve">anarchy </w:t>
      </w:r>
      <w:r w:rsidRPr="009901BC">
        <w:rPr>
          <w:rFonts w:cs="Calibri"/>
          <w:b/>
          <w:u w:val="single"/>
        </w:rPr>
        <w:t xml:space="preserve">has been a </w:t>
      </w:r>
      <w:r w:rsidRPr="00C7794F">
        <w:rPr>
          <w:rFonts w:cs="Calibri"/>
          <w:b/>
          <w:iCs/>
          <w:highlight w:val="green"/>
          <w:u w:val="single"/>
          <w:bdr w:val="single" w:sz="8" w:space="0" w:color="auto"/>
        </w:rPr>
        <w:t xml:space="preserve">constant feature of </w:t>
      </w:r>
      <w:r w:rsidRPr="002A2B33">
        <w:rPr>
          <w:rFonts w:cs="Calibri"/>
          <w:b/>
          <w:iCs/>
          <w:u w:val="single"/>
          <w:bdr w:val="single" w:sz="8" w:space="0" w:color="auto"/>
        </w:rPr>
        <w:t xml:space="preserve">the entire multimillion year </w:t>
      </w:r>
      <w:r w:rsidRPr="00C7794F">
        <w:rPr>
          <w:rFonts w:cs="Calibri"/>
          <w:b/>
          <w:iCs/>
          <w:highlight w:val="green"/>
          <w:u w:val="single"/>
          <w:bdr w:val="single" w:sz="8" w:space="0" w:color="auto"/>
        </w:rPr>
        <w:t>history</w:t>
      </w:r>
      <w:r w:rsidRPr="00C7794F">
        <w:rPr>
          <w:rFonts w:cs="Calibri"/>
          <w:b/>
          <w:u w:val="single"/>
        </w:rPr>
        <w:t xml:space="preserve"> of the human lineage (and indeed the 3.5 billion–year history of the evolution of all life on Earth before that). It is not just that we lack a global Leviathan today; </w:t>
      </w:r>
      <w:r w:rsidRPr="00C7794F">
        <w:rPr>
          <w:rFonts w:cs="Calibri"/>
          <w:b/>
          <w:iCs/>
          <w:u w:val="single"/>
          <w:bdr w:val="single" w:sz="8" w:space="0" w:color="auto"/>
        </w:rPr>
        <w:t>humans never had such a luxury</w:t>
      </w:r>
      <w:r w:rsidRPr="00C7794F">
        <w:rPr>
          <w:rFonts w:cs="Calibri"/>
          <w:b/>
          <w:u w:val="single"/>
        </w:rPr>
        <w:t xml:space="preserve">. The fact that human </w:t>
      </w:r>
      <w:r w:rsidRPr="00C7794F">
        <w:rPr>
          <w:rFonts w:cs="Calibri"/>
          <w:b/>
          <w:highlight w:val="green"/>
          <w:u w:val="single"/>
        </w:rPr>
        <w:t xml:space="preserve">evolution </w:t>
      </w:r>
      <w:r w:rsidRPr="004D53E3">
        <w:rPr>
          <w:rFonts w:cs="Calibri"/>
          <w:b/>
          <w:u w:val="single"/>
        </w:rPr>
        <w:t xml:space="preserve">occurred </w:t>
      </w:r>
      <w:r w:rsidRPr="00C7794F">
        <w:rPr>
          <w:rFonts w:cs="Calibri"/>
          <w:b/>
          <w:iCs/>
          <w:highlight w:val="green"/>
          <w:u w:val="single"/>
          <w:bdr w:val="single" w:sz="8" w:space="0" w:color="auto"/>
        </w:rPr>
        <w:t xml:space="preserve">under </w:t>
      </w:r>
      <w:r w:rsidRPr="004D53E3">
        <w:rPr>
          <w:rFonts w:cs="Calibri"/>
          <w:b/>
          <w:iCs/>
          <w:u w:val="single"/>
          <w:bdr w:val="single" w:sz="8" w:space="0" w:color="auto"/>
        </w:rPr>
        <w:t xml:space="preserve">conditions of </w:t>
      </w:r>
      <w:r w:rsidRPr="00C7794F">
        <w:rPr>
          <w:rFonts w:cs="Calibri"/>
          <w:b/>
          <w:iCs/>
          <w:highlight w:val="green"/>
          <w:u w:val="single"/>
          <w:bdr w:val="single" w:sz="8" w:space="0" w:color="auto"/>
        </w:rPr>
        <w:t>anarchy</w:t>
      </w:r>
      <w:r w:rsidRPr="00C7794F">
        <w:rPr>
          <w:rFonts w:cs="Calibri"/>
          <w:b/>
          <w:u w:val="single"/>
        </w:rPr>
        <w:t xml:space="preserve">, that </w:t>
      </w:r>
      <w:r w:rsidRPr="00BE1AA0">
        <w:rPr>
          <w:rFonts w:cs="Calibri"/>
          <w:b/>
          <w:u w:val="single"/>
        </w:rPr>
        <w:t xml:space="preserve">we </w:t>
      </w:r>
      <w:r w:rsidRPr="00C7794F">
        <w:rPr>
          <w:rFonts w:cs="Calibri"/>
          <w:b/>
          <w:highlight w:val="green"/>
          <w:u w:val="single"/>
        </w:rPr>
        <w:t xml:space="preserve">evolved as hunter-gatherers </w:t>
      </w:r>
      <w:r w:rsidRPr="00C7794F">
        <w:rPr>
          <w:rFonts w:cs="Calibri"/>
          <w:b/>
          <w:u w:val="single"/>
        </w:rPr>
        <w:t xml:space="preserve">in an ecological setting of predation, </w:t>
      </w:r>
      <w:r w:rsidRPr="00C7794F">
        <w:rPr>
          <w:rFonts w:cs="Calibri"/>
          <w:b/>
          <w:highlight w:val="green"/>
          <w:u w:val="single"/>
        </w:rPr>
        <w:t xml:space="preserve">resource competition, </w:t>
      </w:r>
      <w:r w:rsidRPr="00E01F24">
        <w:rPr>
          <w:rFonts w:cs="Calibri"/>
          <w:b/>
          <w:u w:val="single"/>
        </w:rPr>
        <w:t xml:space="preserve">and </w:t>
      </w:r>
      <w:r w:rsidRPr="00C7794F">
        <w:rPr>
          <w:rFonts w:cs="Calibri"/>
          <w:b/>
          <w:highlight w:val="green"/>
          <w:u w:val="single"/>
        </w:rPr>
        <w:t>intergroup conflict</w:t>
      </w:r>
      <w:r w:rsidRPr="00C7794F">
        <w:rPr>
          <w:rFonts w:cs="Calibri"/>
          <w:b/>
          <w:u w:val="single"/>
        </w:rPr>
        <w:t xml:space="preserve">, and </w:t>
      </w:r>
      <w:proofErr w:type="gramStart"/>
      <w:r w:rsidRPr="00C7794F">
        <w:rPr>
          <w:rFonts w:cs="Calibri"/>
          <w:b/>
          <w:u w:val="single"/>
        </w:rPr>
        <w:t xml:space="preserve">that </w:t>
      </w:r>
      <w:r w:rsidRPr="00C7794F">
        <w:rPr>
          <w:rFonts w:cs="Calibri"/>
          <w:b/>
          <w:highlight w:val="green"/>
          <w:u w:val="single"/>
        </w:rPr>
        <w:t>humans</w:t>
      </w:r>
      <w:proofErr w:type="gramEnd"/>
      <w:r w:rsidRPr="00C7794F">
        <w:rPr>
          <w:rFonts w:cs="Calibri"/>
          <w:b/>
          <w:highlight w:val="green"/>
          <w:u w:val="single"/>
        </w:rPr>
        <w:t xml:space="preserve"> </w:t>
      </w:r>
      <w:r w:rsidRPr="00E01F24">
        <w:rPr>
          <w:rFonts w:cs="Calibri"/>
          <w:b/>
          <w:u w:val="single"/>
        </w:rPr>
        <w:t xml:space="preserve">have been </w:t>
      </w:r>
      <w:r w:rsidRPr="00C7794F">
        <w:rPr>
          <w:rFonts w:cs="Calibri"/>
          <w:b/>
          <w:iCs/>
          <w:highlight w:val="green"/>
          <w:u w:val="single"/>
          <w:bdr w:val="single" w:sz="8" w:space="0" w:color="auto"/>
        </w:rPr>
        <w:t>subject to natural selection</w:t>
      </w:r>
      <w:r w:rsidRPr="00C7794F">
        <w:rPr>
          <w:rFonts w:cs="Calibri"/>
          <w:sz w:val="16"/>
          <w:highlight w:val="green"/>
        </w:rPr>
        <w:t xml:space="preserve"> </w:t>
      </w:r>
      <w:r w:rsidRPr="00C7794F">
        <w:rPr>
          <w:rFonts w:cs="Calibri"/>
          <w:sz w:val="16"/>
        </w:rPr>
        <w:t xml:space="preserve">for millions of years </w:t>
      </w:r>
      <w:r w:rsidRPr="00E01F24">
        <w:rPr>
          <w:rFonts w:cs="Calibri"/>
          <w:b/>
          <w:u w:val="single"/>
        </w:rPr>
        <w:t xml:space="preserve">has </w:t>
      </w:r>
      <w:r w:rsidRPr="00C7794F">
        <w:rPr>
          <w:rFonts w:cs="Calibri"/>
          <w:b/>
          <w:highlight w:val="green"/>
          <w:u w:val="single"/>
        </w:rPr>
        <w:t xml:space="preserve">profound consequences for </w:t>
      </w:r>
      <w:r w:rsidRPr="00C7794F">
        <w:rPr>
          <w:rFonts w:cs="Calibri"/>
          <w:b/>
          <w:iCs/>
          <w:highlight w:val="green"/>
          <w:u w:val="single"/>
          <w:bdr w:val="single" w:sz="8" w:space="0" w:color="auto"/>
        </w:rPr>
        <w:t>understanding human behavior</w:t>
      </w:r>
      <w:r w:rsidRPr="00C7794F">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7794F">
        <w:rPr>
          <w:rFonts w:cs="Calibri"/>
          <w:b/>
          <w:highlight w:val="green"/>
          <w:u w:val="single"/>
        </w:rPr>
        <w:t xml:space="preserve">This legacy heavily influences our decision-making </w:t>
      </w:r>
      <w:r w:rsidRPr="00C7794F">
        <w:rPr>
          <w:rFonts w:cs="Calibri"/>
          <w:b/>
          <w:u w:val="single"/>
        </w:rPr>
        <w:t xml:space="preserve">and behavior </w:t>
      </w:r>
      <w:r w:rsidRPr="006522F6">
        <w:rPr>
          <w:rFonts w:cs="Calibri"/>
          <w:b/>
          <w:u w:val="single"/>
        </w:rPr>
        <w:t>today</w:t>
      </w:r>
      <w:r w:rsidRPr="00C7794F">
        <w:rPr>
          <w:rFonts w:cs="Calibri"/>
          <w:b/>
          <w:u w:val="single"/>
        </w:rPr>
        <w:t>, even—</w:t>
      </w:r>
      <w:r w:rsidRPr="00C7794F">
        <w:rPr>
          <w:rFonts w:cs="Calibri"/>
          <w:b/>
          <w:iCs/>
          <w:u w:val="single"/>
          <w:bdr w:val="single" w:sz="8" w:space="0" w:color="auto"/>
        </w:rPr>
        <w:t xml:space="preserve">perhaps </w:t>
      </w:r>
      <w:r w:rsidRPr="00C7794F">
        <w:rPr>
          <w:rFonts w:cs="Calibri"/>
          <w:b/>
          <w:iCs/>
          <w:highlight w:val="green"/>
          <w:u w:val="single"/>
          <w:bdr w:val="single" w:sz="8" w:space="0" w:color="auto"/>
        </w:rPr>
        <w:t>especially</w:t>
      </w:r>
      <w:r w:rsidRPr="00C7794F">
        <w:rPr>
          <w:rFonts w:cs="Calibri"/>
          <w:b/>
          <w:u w:val="single"/>
        </w:rPr>
        <w:t>—</w:t>
      </w:r>
      <w:r w:rsidRPr="00C7794F">
        <w:rPr>
          <w:rFonts w:cs="Calibri"/>
          <w:b/>
          <w:highlight w:val="green"/>
          <w:u w:val="single"/>
        </w:rPr>
        <w:t xml:space="preserve">in the </w:t>
      </w:r>
      <w:r w:rsidRPr="006522F6">
        <w:rPr>
          <w:rFonts w:cs="Calibri"/>
          <w:b/>
          <w:iCs/>
          <w:u w:val="single"/>
          <w:bdr w:val="single" w:sz="8" w:space="0" w:color="auto"/>
        </w:rPr>
        <w:t xml:space="preserve">anarchy of </w:t>
      </w:r>
      <w:r w:rsidRPr="00C7794F">
        <w:rPr>
          <w:rFonts w:cs="Calibri"/>
          <w:b/>
          <w:iCs/>
          <w:highlight w:val="green"/>
          <w:u w:val="single"/>
          <w:bdr w:val="single" w:sz="8" w:space="0" w:color="auto"/>
        </w:rPr>
        <w:t>international politics</w:t>
      </w:r>
      <w:r w:rsidRPr="00C7794F">
        <w:rPr>
          <w:rFonts w:cs="Calibri"/>
          <w:sz w:val="16"/>
        </w:rPr>
        <w:t xml:space="preserve">. We argue that </w:t>
      </w:r>
      <w:r w:rsidRPr="00C7794F">
        <w:rPr>
          <w:rFonts w:cs="Calibri"/>
          <w:b/>
          <w:highlight w:val="green"/>
          <w:u w:val="single"/>
        </w:rPr>
        <w:t xml:space="preserve">evolution </w:t>
      </w:r>
      <w:r w:rsidRPr="00C7794F">
        <w:rPr>
          <w:rFonts w:cs="Calibri"/>
          <w:b/>
          <w:u w:val="single"/>
        </w:rPr>
        <w:t xml:space="preserve">under conditions of anarchy has </w:t>
      </w:r>
      <w:r w:rsidRPr="00C7794F">
        <w:rPr>
          <w:rFonts w:cs="Calibri"/>
          <w:b/>
          <w:highlight w:val="green"/>
          <w:u w:val="single"/>
        </w:rPr>
        <w:t xml:space="preserve">predisposed human nature toward </w:t>
      </w:r>
      <w:r w:rsidRPr="00C7794F">
        <w:rPr>
          <w:rFonts w:cs="Calibri"/>
          <w:b/>
          <w:u w:val="single"/>
        </w:rPr>
        <w:t xml:space="preserve">the </w:t>
      </w:r>
      <w:r w:rsidRPr="00C7794F">
        <w:rPr>
          <w:rFonts w:cs="Calibri"/>
          <w:b/>
          <w:iCs/>
          <w:u w:val="single"/>
          <w:bdr w:val="single" w:sz="8" w:space="0" w:color="auto"/>
        </w:rPr>
        <w:t xml:space="preserve">behaviors predicted by </w:t>
      </w:r>
      <w:r w:rsidRPr="00C7794F">
        <w:rPr>
          <w:rFonts w:cs="Calibri"/>
          <w:b/>
          <w:iCs/>
          <w:highlight w:val="green"/>
          <w:u w:val="single"/>
          <w:bdr w:val="single" w:sz="8" w:space="0" w:color="auto"/>
        </w:rPr>
        <w:t>offensive realism</w:t>
      </w:r>
      <w:r w:rsidRPr="00C7794F">
        <w:rPr>
          <w:rFonts w:cs="Calibri"/>
          <w:b/>
          <w:u w:val="single"/>
        </w:rPr>
        <w:t xml:space="preserve">: </w:t>
      </w:r>
      <w:r w:rsidRPr="00C7794F">
        <w:rPr>
          <w:rFonts w:cs="Calibri"/>
          <w:b/>
          <w:highlight w:val="green"/>
          <w:u w:val="single"/>
        </w:rPr>
        <w:t>Humans</w:t>
      </w:r>
      <w:r w:rsidRPr="00C7794F">
        <w:rPr>
          <w:rFonts w:cs="Calibri"/>
          <w:sz w:val="16"/>
        </w:rPr>
        <w:t xml:space="preserve">, particularly men, </w:t>
      </w:r>
      <w:r w:rsidRPr="00C7794F">
        <w:rPr>
          <w:rFonts w:cs="Calibri"/>
          <w:b/>
          <w:u w:val="single"/>
        </w:rPr>
        <w:t xml:space="preserve">are strongly self-interested, often fear other groups, and </w:t>
      </w:r>
      <w:r w:rsidRPr="00C7794F">
        <w:rPr>
          <w:rFonts w:cs="Calibri"/>
          <w:b/>
          <w:highlight w:val="green"/>
          <w:u w:val="single"/>
        </w:rPr>
        <w:t xml:space="preserve">seek </w:t>
      </w:r>
      <w:r w:rsidRPr="00C7794F">
        <w:rPr>
          <w:rFonts w:cs="Calibri"/>
          <w:b/>
          <w:u w:val="single"/>
        </w:rPr>
        <w:t xml:space="preserve">more resources, </w:t>
      </w:r>
      <w:r w:rsidRPr="00C7794F">
        <w:rPr>
          <w:rFonts w:cs="Calibri"/>
          <w:b/>
          <w:iCs/>
          <w:highlight w:val="green"/>
          <w:u w:val="single"/>
          <w:bdr w:val="single" w:sz="8" w:space="0" w:color="auto"/>
        </w:rPr>
        <w:t>more power</w:t>
      </w:r>
      <w:r w:rsidRPr="00C7794F">
        <w:rPr>
          <w:rFonts w:cs="Calibri"/>
          <w:b/>
          <w:u w:val="single"/>
        </w:rPr>
        <w:t>, and more influence</w:t>
      </w:r>
      <w:r w:rsidRPr="00C7794F">
        <w:rPr>
          <w:rFonts w:cs="Calibri"/>
          <w:sz w:val="16"/>
        </w:rPr>
        <w:t xml:space="preserve"> (as we explain in full later). </w:t>
      </w:r>
      <w:r w:rsidRPr="00C7794F">
        <w:rPr>
          <w:rFonts w:cs="Calibri"/>
          <w:b/>
          <w:u w:val="single"/>
        </w:rPr>
        <w:t>These strategies</w:t>
      </w:r>
      <w:r w:rsidRPr="00C7794F">
        <w:rPr>
          <w:rFonts w:cs="Calibri"/>
          <w:sz w:val="16"/>
        </w:rPr>
        <w:t xml:space="preserve"> are not unique to humans and, in fact, </w:t>
      </w:r>
      <w:r w:rsidRPr="00C7794F">
        <w:rPr>
          <w:rFonts w:cs="Calibri"/>
          <w:b/>
          <w:u w:val="single"/>
        </w:rPr>
        <w:t>characterize a much broader trend in behavior among mammals as a whole—especially primates</w:t>
      </w:r>
      <w:r w:rsidRPr="00C7794F">
        <w:rPr>
          <w:rFonts w:cs="Calibri"/>
          <w:sz w:val="16"/>
        </w:rPr>
        <w:t xml:space="preserve">—as well as many other major vertebrate groups, including birds, fish, and reptiles. </w:t>
      </w:r>
      <w:r w:rsidRPr="00C7794F">
        <w:rPr>
          <w:rFonts w:cs="Calibri"/>
          <w:b/>
          <w:u w:val="single"/>
        </w:rPr>
        <w:t>This recurrence of behavioral patterns</w:t>
      </w:r>
      <w:r w:rsidRPr="00C7794F">
        <w:rPr>
          <w:rFonts w:cs="Calibri"/>
          <w:sz w:val="16"/>
        </w:rPr>
        <w:t xml:space="preserve"> across different taxonomic groups </w:t>
      </w:r>
      <w:r w:rsidRPr="00C7794F">
        <w:rPr>
          <w:rFonts w:cs="Calibri"/>
          <w:b/>
          <w:u w:val="single"/>
        </w:rPr>
        <w:t xml:space="preserve">suggests that the </w:t>
      </w:r>
      <w:r w:rsidRPr="00C7794F">
        <w:rPr>
          <w:rFonts w:cs="Calibri"/>
          <w:b/>
          <w:highlight w:val="green"/>
          <w:u w:val="single"/>
        </w:rPr>
        <w:t xml:space="preserve">behaviors characterized by offensive realism have </w:t>
      </w:r>
      <w:r w:rsidRPr="00C7794F">
        <w:rPr>
          <w:rFonts w:cs="Calibri"/>
          <w:b/>
          <w:iCs/>
          <w:highlight w:val="green"/>
          <w:u w:val="single"/>
          <w:bdr w:val="single" w:sz="8" w:space="0" w:color="auto"/>
        </w:rPr>
        <w:t>broad and deep evolutionary roots</w:t>
      </w:r>
      <w:r w:rsidRPr="00C7794F">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rFonts w:cs="Calibri"/>
          <w:b/>
          <w:u w:val="single"/>
        </w:rPr>
        <w:t>international relations theorists rarely used insights from the life sciences to inform their understanding of human behavior</w:t>
      </w:r>
      <w:r w:rsidRPr="00C7794F">
        <w:rPr>
          <w:rFonts w:cs="Calibri"/>
          <w:sz w:val="16"/>
        </w:rPr>
        <w:t xml:space="preserve">. However, </w:t>
      </w:r>
      <w:r w:rsidRPr="00C7794F">
        <w:rPr>
          <w:rFonts w:cs="Calibri"/>
          <w:b/>
          <w:highlight w:val="green"/>
          <w:u w:val="single"/>
        </w:rPr>
        <w:t xml:space="preserve">rapid advances in the life sciences offer </w:t>
      </w:r>
      <w:r w:rsidRPr="00C7794F">
        <w:rPr>
          <w:rFonts w:cs="Calibri"/>
          <w:b/>
          <w:u w:val="single"/>
        </w:rPr>
        <w:t xml:space="preserve">increasing </w:t>
      </w:r>
      <w:r w:rsidRPr="00C7794F">
        <w:rPr>
          <w:rFonts w:cs="Calibri"/>
          <w:b/>
          <w:iCs/>
          <w:highlight w:val="green"/>
          <w:u w:val="single"/>
          <w:bdr w:val="single" w:sz="8" w:space="0" w:color="auto"/>
        </w:rPr>
        <w:t>theoretical and empirical challenges</w:t>
      </w:r>
      <w:r w:rsidRPr="00C7794F">
        <w:rPr>
          <w:rFonts w:cs="Calibri"/>
          <w:b/>
          <w:highlight w:val="green"/>
          <w:u w:val="single"/>
        </w:rPr>
        <w:t xml:space="preserve"> to scholars in</w:t>
      </w:r>
      <w:r w:rsidRPr="00C7794F">
        <w:rPr>
          <w:rFonts w:cs="Calibri"/>
          <w:sz w:val="16"/>
          <w:highlight w:val="green"/>
        </w:rPr>
        <w:t xml:space="preserve"> </w:t>
      </w:r>
      <w:r w:rsidRPr="00C7794F">
        <w:rPr>
          <w:rFonts w:cs="Calibri"/>
          <w:sz w:val="16"/>
        </w:rPr>
        <w:t xml:space="preserve">the social sciences in general and </w:t>
      </w:r>
      <w:r w:rsidRPr="00C7794F">
        <w:rPr>
          <w:rFonts w:cs="Calibri"/>
          <w:b/>
          <w:highlight w:val="green"/>
          <w:u w:val="single"/>
        </w:rPr>
        <w:t>i</w:t>
      </w:r>
      <w:r w:rsidRPr="00C7794F">
        <w:rPr>
          <w:rFonts w:cs="Calibri"/>
          <w:b/>
          <w:u w:val="single"/>
        </w:rPr>
        <w:t xml:space="preserve">nternational </w:t>
      </w:r>
      <w:proofErr w:type="gramStart"/>
      <w:r w:rsidRPr="00C7794F">
        <w:rPr>
          <w:rFonts w:cs="Calibri"/>
          <w:b/>
          <w:highlight w:val="green"/>
          <w:u w:val="single"/>
        </w:rPr>
        <w:t>r</w:t>
      </w:r>
      <w:r w:rsidRPr="00C7794F">
        <w:rPr>
          <w:rFonts w:cs="Calibri"/>
          <w:b/>
          <w:u w:val="single"/>
        </w:rPr>
        <w:t>elations</w:t>
      </w:r>
      <w:r w:rsidRPr="00C7794F">
        <w:rPr>
          <w:rFonts w:cs="Calibri"/>
          <w:sz w:val="16"/>
        </w:rPr>
        <w:t xml:space="preserve"> in particular, who</w:t>
      </w:r>
      <w:proofErr w:type="gramEnd"/>
      <w:r w:rsidRPr="00C7794F">
        <w:rPr>
          <w:rFonts w:cs="Calibri"/>
          <w:sz w:val="16"/>
        </w:rPr>
        <w:t xml:space="preserve"> are therefore under increasing pressure to address and integrate this knowledge rather than to suppress or ignore it. Whatever one’s personal views on evolution, </w:t>
      </w:r>
      <w:r w:rsidRPr="00C7794F">
        <w:rPr>
          <w:rFonts w:cs="Calibri"/>
          <w:b/>
          <w:u w:val="single"/>
        </w:rPr>
        <w:t>the time has come to explore the implications of evolutionary theory for mainstream theories of international relations</w:t>
      </w:r>
      <w:r w:rsidRPr="00C7794F">
        <w:rPr>
          <w:rFonts w:cs="Calibri"/>
          <w:sz w:val="16"/>
        </w:rPr>
        <w:t xml:space="preserve">. </w:t>
      </w:r>
      <w:r w:rsidRPr="00C7794F">
        <w:rPr>
          <w:rFonts w:cs="Calibri"/>
          <w:b/>
          <w:u w:val="single"/>
        </w:rPr>
        <w:t xml:space="preserve">The most obvious challenge that evolutionary theory </w:t>
      </w:r>
      <w:r w:rsidRPr="00C7794F">
        <w:rPr>
          <w:rFonts w:cs="Calibri"/>
          <w:b/>
          <w:u w:val="single"/>
        </w:rPr>
        <w:lastRenderedPageBreak/>
        <w:t>presents to international relations concerns our understanding of human nature</w:t>
      </w:r>
      <w:r w:rsidRPr="00C7794F">
        <w:rPr>
          <w:rFonts w:cs="Calibri"/>
          <w:sz w:val="16"/>
        </w:rPr>
        <w:t xml:space="preserve">. Theories purporting to explain human behavior make explicit or implicit assumptions about preferences and motivations, and mainstream theories in international politics are no exception. Many </w:t>
      </w:r>
      <w:r w:rsidRPr="00C7794F">
        <w:rPr>
          <w:rFonts w:cs="Calibri"/>
          <w:b/>
          <w:highlight w:val="green"/>
          <w:u w:val="single"/>
        </w:rPr>
        <w:t>criticisms of i</w:t>
      </w:r>
      <w:r w:rsidRPr="00C7794F">
        <w:rPr>
          <w:rFonts w:cs="Calibri"/>
          <w:b/>
          <w:u w:val="single"/>
        </w:rPr>
        <w:t xml:space="preserve">nternational </w:t>
      </w:r>
      <w:r w:rsidRPr="00C7794F">
        <w:rPr>
          <w:rFonts w:cs="Calibri"/>
          <w:b/>
          <w:highlight w:val="green"/>
          <w:u w:val="single"/>
        </w:rPr>
        <w:t>r</w:t>
      </w:r>
      <w:r w:rsidRPr="00C7794F">
        <w:rPr>
          <w:rFonts w:cs="Calibri"/>
          <w:b/>
          <w:u w:val="single"/>
        </w:rPr>
        <w:t xml:space="preserve">elations </w:t>
      </w:r>
      <w:r w:rsidRPr="00C7794F">
        <w:rPr>
          <w:rFonts w:cs="Calibri"/>
          <w:b/>
          <w:highlight w:val="green"/>
          <w:u w:val="single"/>
        </w:rPr>
        <w:t xml:space="preserve">theories focus on </w:t>
      </w:r>
      <w:r w:rsidRPr="00C7794F">
        <w:rPr>
          <w:rFonts w:cs="Calibri"/>
          <w:b/>
          <w:u w:val="single"/>
        </w:rPr>
        <w:t xml:space="preserve">these </w:t>
      </w:r>
      <w:r w:rsidRPr="00C7794F">
        <w:rPr>
          <w:rFonts w:cs="Calibri"/>
          <w:b/>
          <w:iCs/>
          <w:highlight w:val="green"/>
          <w:u w:val="single"/>
          <w:bdr w:val="single" w:sz="8" w:space="0" w:color="auto"/>
        </w:rPr>
        <w:t xml:space="preserve">unsubstantiated </w:t>
      </w:r>
      <w:r w:rsidRPr="00C7794F">
        <w:rPr>
          <w:rFonts w:cs="Calibri"/>
          <w:b/>
          <w:iCs/>
          <w:u w:val="single"/>
          <w:bdr w:val="single" w:sz="8" w:space="0" w:color="auto"/>
        </w:rPr>
        <w:t xml:space="preserve">or contested </w:t>
      </w:r>
      <w:r w:rsidRPr="00C7794F">
        <w:rPr>
          <w:rFonts w:cs="Calibri"/>
          <w:b/>
          <w:iCs/>
          <w:highlight w:val="green"/>
          <w:u w:val="single"/>
          <w:bdr w:val="single" w:sz="8" w:space="0" w:color="auto"/>
        </w:rPr>
        <w:t>assumptions</w:t>
      </w:r>
      <w:r w:rsidRPr="00C7794F">
        <w:rPr>
          <w:rFonts w:cs="Calibri"/>
          <w:b/>
          <w:highlight w:val="green"/>
          <w:u w:val="single"/>
        </w:rPr>
        <w:t xml:space="preserve"> about underlying human nature</w:t>
      </w:r>
      <w:r w:rsidRPr="00C7794F">
        <w:rPr>
          <w:rFonts w:cs="Calibri"/>
          <w:b/>
          <w:u w:val="single"/>
        </w:rPr>
        <w:t>. The parsimony of general theories depends on how well they explain phenomena across space and time</w:t>
      </w:r>
      <w:r w:rsidRPr="00C7794F">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rFonts w:cs="Calibri"/>
          <w:b/>
          <w:u w:val="single"/>
        </w:rPr>
        <w:t>Starting with biology, or with human evolutionary history, has never been typical in international relations scholarship</w:t>
      </w:r>
      <w:r w:rsidRPr="00C7794F">
        <w:rPr>
          <w:rFonts w:cs="Calibri"/>
          <w:sz w:val="16"/>
        </w:rPr>
        <w:t xml:space="preserve">, but this approach is now less exotic than it once seemed </w:t>
      </w:r>
      <w:proofErr w:type="gramStart"/>
      <w:r w:rsidRPr="00C7794F">
        <w:rPr>
          <w:rFonts w:cs="Calibri"/>
          <w:sz w:val="16"/>
        </w:rPr>
        <w:t>as</w:t>
      </w:r>
      <w:proofErr w:type="gramEnd"/>
      <w:r w:rsidRPr="00C7794F">
        <w:rPr>
          <w:rFonts w:cs="Calibri"/>
          <w:sz w:val="16"/>
        </w:rPr>
        <w:t xml:space="preserve"> innovators in a range of social sciences, including economics, psychology, sociology, and political science, pursue this line of inquiry. </w:t>
      </w:r>
      <w:r w:rsidRPr="00C7794F">
        <w:rPr>
          <w:rFonts w:cs="Calibri"/>
          <w:b/>
          <w:highlight w:val="green"/>
          <w:u w:val="single"/>
        </w:rPr>
        <w:t>I</w:t>
      </w:r>
      <w:r w:rsidRPr="005C58CC">
        <w:rPr>
          <w:rFonts w:cs="Calibri"/>
          <w:b/>
          <w:u w:val="single"/>
        </w:rPr>
        <w:t>nternational</w:t>
      </w:r>
      <w:r w:rsidRPr="00C7794F">
        <w:rPr>
          <w:rFonts w:cs="Calibri"/>
          <w:b/>
          <w:highlight w:val="green"/>
          <w:u w:val="single"/>
        </w:rPr>
        <w:t xml:space="preserve"> r</w:t>
      </w:r>
      <w:r w:rsidRPr="005C58CC">
        <w:rPr>
          <w:rFonts w:cs="Calibri"/>
          <w:b/>
          <w:u w:val="single"/>
        </w:rPr>
        <w:t xml:space="preserve">elations </w:t>
      </w:r>
      <w:proofErr w:type="gramStart"/>
      <w:r w:rsidRPr="005C58CC">
        <w:rPr>
          <w:rFonts w:cs="Calibri"/>
          <w:b/>
          <w:u w:val="single"/>
        </w:rPr>
        <w:t>stands</w:t>
      </w:r>
      <w:proofErr w:type="gramEnd"/>
      <w:r w:rsidRPr="005C58CC">
        <w:rPr>
          <w:rFonts w:cs="Calibri"/>
          <w:b/>
          <w:u w:val="single"/>
        </w:rPr>
        <w:t xml:space="preserve"> to </w:t>
      </w:r>
      <w:r w:rsidRPr="00C7794F">
        <w:rPr>
          <w:rFonts w:cs="Calibri"/>
          <w:b/>
          <w:highlight w:val="green"/>
          <w:u w:val="single"/>
        </w:rPr>
        <w:t>gain from</w:t>
      </w:r>
      <w:r w:rsidRPr="00C7794F">
        <w:rPr>
          <w:rFonts w:cs="Calibri"/>
          <w:sz w:val="16"/>
        </w:rPr>
        <w:t xml:space="preserve"> similar </w:t>
      </w:r>
      <w:r w:rsidRPr="00C7794F">
        <w:rPr>
          <w:rFonts w:cs="Calibri"/>
          <w:b/>
          <w:iCs/>
          <w:highlight w:val="green"/>
          <w:u w:val="single"/>
          <w:bdr w:val="single" w:sz="8" w:space="0" w:color="auto"/>
        </w:rPr>
        <w:t>interdisciplinary insights</w:t>
      </w:r>
      <w:r w:rsidRPr="00C7794F">
        <w:rPr>
          <w:rFonts w:cs="Calibri"/>
          <w:sz w:val="16"/>
        </w:rPr>
        <w:t xml:space="preserve">. At the dawn of the 21st century, an era that will be dominated by science at least as much as philosophy, </w:t>
      </w:r>
      <w:r w:rsidRPr="00954C56">
        <w:rPr>
          <w:rFonts w:cs="Calibri"/>
          <w:b/>
          <w:u w:val="single"/>
        </w:rPr>
        <w:t xml:space="preserve">we </w:t>
      </w:r>
      <w:proofErr w:type="gramStart"/>
      <w:r w:rsidRPr="00954C56">
        <w:rPr>
          <w:rFonts w:cs="Calibri"/>
          <w:b/>
          <w:u w:val="single"/>
        </w:rPr>
        <w:t xml:space="preserve">have the </w:t>
      </w:r>
      <w:r w:rsidRPr="00C7794F">
        <w:rPr>
          <w:rFonts w:cs="Calibri"/>
          <w:b/>
          <w:highlight w:val="green"/>
          <w:u w:val="single"/>
        </w:rPr>
        <w:t>opportunity to</w:t>
      </w:r>
      <w:proofErr w:type="gramEnd"/>
      <w:r w:rsidRPr="00C7794F">
        <w:rPr>
          <w:rFonts w:cs="Calibri"/>
          <w:b/>
          <w:highlight w:val="green"/>
          <w:u w:val="single"/>
        </w:rPr>
        <w:t xml:space="preserve"> move </w:t>
      </w:r>
      <w:r w:rsidRPr="00BF7E1F">
        <w:rPr>
          <w:rFonts w:cs="Calibri"/>
          <w:b/>
          <w:u w:val="single"/>
        </w:rPr>
        <w:t xml:space="preserve">away </w:t>
      </w:r>
      <w:r w:rsidRPr="00C7794F">
        <w:rPr>
          <w:rFonts w:cs="Calibri"/>
          <w:b/>
          <w:highlight w:val="green"/>
          <w:u w:val="single"/>
        </w:rPr>
        <w:t xml:space="preserve">from </w:t>
      </w:r>
      <w:r w:rsidRPr="00C7794F">
        <w:rPr>
          <w:rFonts w:cs="Calibri"/>
          <w:b/>
          <w:iCs/>
          <w:highlight w:val="green"/>
          <w:u w:val="single"/>
          <w:bdr w:val="single" w:sz="8" w:space="0" w:color="auto"/>
        </w:rPr>
        <w:t>untested assumptions</w:t>
      </w:r>
      <w:r w:rsidRPr="00C7794F">
        <w:rPr>
          <w:rFonts w:cs="Calibri"/>
          <w:b/>
          <w:highlight w:val="green"/>
          <w:u w:val="single"/>
        </w:rPr>
        <w:t xml:space="preserve"> </w:t>
      </w:r>
      <w:r w:rsidRPr="00BF7E1F">
        <w:rPr>
          <w:rFonts w:cs="Calibri"/>
          <w:b/>
          <w:u w:val="single"/>
        </w:rPr>
        <w:t>about human nature</w:t>
      </w:r>
      <w:r w:rsidRPr="00C7794F">
        <w:rPr>
          <w:rFonts w:cs="Calibri"/>
          <w:b/>
          <w:highlight w:val="green"/>
          <w:u w:val="single"/>
        </w:rPr>
        <w:t xml:space="preserve">. Instead, </w:t>
      </w:r>
      <w:r w:rsidRPr="00BF7E1F">
        <w:rPr>
          <w:rFonts w:cs="Calibri"/>
          <w:b/>
          <w:u w:val="single"/>
        </w:rPr>
        <w:t xml:space="preserve">we can </w:t>
      </w:r>
      <w:r w:rsidRPr="00C7794F">
        <w:rPr>
          <w:rFonts w:cs="Calibri"/>
          <w:b/>
          <w:highlight w:val="green"/>
          <w:u w:val="single"/>
        </w:rPr>
        <w:t xml:space="preserve">make more </w:t>
      </w:r>
      <w:r w:rsidRPr="00C7794F">
        <w:rPr>
          <w:rFonts w:cs="Calibri"/>
          <w:b/>
          <w:iCs/>
          <w:highlight w:val="green"/>
          <w:u w:val="single"/>
          <w:bdr w:val="single" w:sz="8" w:space="0" w:color="auto"/>
        </w:rPr>
        <w:t>concrete predictions</w:t>
      </w:r>
      <w:r w:rsidRPr="00C7794F">
        <w:rPr>
          <w:rFonts w:cs="Calibri"/>
          <w:b/>
          <w:highlight w:val="green"/>
          <w:u w:val="single"/>
        </w:rPr>
        <w:t xml:space="preserve"> </w:t>
      </w:r>
      <w:r w:rsidRPr="00C7794F">
        <w:rPr>
          <w:rFonts w:cs="Calibri"/>
          <w:b/>
          <w:u w:val="single"/>
        </w:rPr>
        <w:t xml:space="preserve">about how humans tend to think and act in different conditions, </w:t>
      </w:r>
      <w:r w:rsidRPr="00C7794F">
        <w:rPr>
          <w:rFonts w:cs="Calibri"/>
          <w:b/>
          <w:highlight w:val="green"/>
          <w:u w:val="single"/>
        </w:rPr>
        <w:t xml:space="preserve">based on </w:t>
      </w:r>
      <w:r w:rsidRPr="00C7794F">
        <w:rPr>
          <w:rFonts w:cs="Calibri"/>
          <w:b/>
          <w:iCs/>
          <w:highlight w:val="green"/>
          <w:u w:val="single"/>
          <w:bdr w:val="single" w:sz="8" w:space="0" w:color="auto"/>
        </w:rPr>
        <w:t>new scientific knowledge</w:t>
      </w:r>
      <w:r w:rsidRPr="00C7794F">
        <w:rPr>
          <w:rFonts w:cs="Calibri"/>
          <w:b/>
          <w:highlight w:val="green"/>
          <w:u w:val="single"/>
        </w:rPr>
        <w:t xml:space="preserve"> </w:t>
      </w:r>
      <w:r w:rsidRPr="00C7794F">
        <w:rPr>
          <w:rFonts w:cs="Calibri"/>
          <w:b/>
          <w:u w:val="single"/>
        </w:rPr>
        <w:t>about human cognition</w:t>
      </w:r>
      <w:r w:rsidRPr="00C7794F">
        <w:rPr>
          <w:rFonts w:cs="Calibri"/>
          <w:sz w:val="16"/>
        </w:rPr>
        <w:t xml:space="preserve"> and behavior, </w:t>
      </w:r>
      <w:r w:rsidRPr="00C7794F">
        <w:rPr>
          <w:rFonts w:cs="Calibri"/>
          <w:b/>
          <w:highlight w:val="green"/>
          <w:u w:val="single"/>
        </w:rPr>
        <w:t xml:space="preserve">and </w:t>
      </w:r>
      <w:r w:rsidRPr="00C7794F">
        <w:rPr>
          <w:rFonts w:cs="Calibri"/>
          <w:b/>
          <w:u w:val="single"/>
        </w:rPr>
        <w:t xml:space="preserve">in particular </w:t>
      </w:r>
      <w:r w:rsidRPr="00C7794F">
        <w:rPr>
          <w:rFonts w:cs="Calibri"/>
          <w:b/>
          <w:iCs/>
          <w:highlight w:val="green"/>
          <w:u w:val="single"/>
          <w:bdr w:val="single" w:sz="8" w:space="0" w:color="auto"/>
        </w:rPr>
        <w:t>a greater understanding of the social and ecological context</w:t>
      </w:r>
      <w:r w:rsidRPr="00C7794F">
        <w:rPr>
          <w:rFonts w:cs="Calibri"/>
          <w:b/>
          <w:highlight w:val="green"/>
          <w:u w:val="single"/>
        </w:rPr>
        <w:t xml:space="preserve"> in which human </w:t>
      </w:r>
      <w:r w:rsidRPr="00C7794F">
        <w:rPr>
          <w:rFonts w:cs="Calibri"/>
          <w:b/>
          <w:u w:val="single"/>
        </w:rPr>
        <w:t xml:space="preserve">brains and </w:t>
      </w:r>
      <w:r w:rsidRPr="00C7794F">
        <w:rPr>
          <w:rFonts w:cs="Calibri"/>
          <w:b/>
          <w:highlight w:val="green"/>
          <w:u w:val="single"/>
        </w:rPr>
        <w:t>behaviors evolved</w:t>
      </w:r>
      <w:r w:rsidRPr="00C7794F">
        <w:rPr>
          <w:rFonts w:cs="Calibri"/>
          <w:sz w:val="16"/>
        </w:rPr>
        <w:t>. But what was that context?</w:t>
      </w:r>
    </w:p>
    <w:p w14:paraId="6F6BB4F4" w14:textId="77777777" w:rsidR="00285B25" w:rsidRPr="00C7794F" w:rsidRDefault="00285B25" w:rsidP="00285B25">
      <w:pPr>
        <w:pStyle w:val="Heading4"/>
        <w:rPr>
          <w:rFonts w:cs="Calibri"/>
        </w:rPr>
      </w:pPr>
      <w:r>
        <w:rPr>
          <w:rFonts w:cs="Calibri"/>
        </w:rPr>
        <w:t xml:space="preserve">A failure to acknowledge realism as the guiding philosophy causes Russia, China war – </w:t>
      </w:r>
      <w:proofErr w:type="spellStart"/>
      <w:r>
        <w:rPr>
          <w:rFonts w:cs="Calibri"/>
        </w:rPr>
        <w:t>crimea</w:t>
      </w:r>
      <w:proofErr w:type="spellEnd"/>
      <w:r>
        <w:rPr>
          <w:rFonts w:cs="Calibri"/>
        </w:rPr>
        <w:t xml:space="preserve"> proves</w:t>
      </w:r>
    </w:p>
    <w:p w14:paraId="1209F1B3" w14:textId="77777777" w:rsidR="00285B25" w:rsidRPr="00C7794F" w:rsidRDefault="00285B25" w:rsidP="00285B25">
      <w:pPr>
        <w:rPr>
          <w:rFonts w:cs="Calibri"/>
        </w:rPr>
      </w:pPr>
      <w:r w:rsidRPr="00C7794F">
        <w:rPr>
          <w:rFonts w:cs="Calibri"/>
        </w:rPr>
        <w:t xml:space="preserve">Stephen M. </w:t>
      </w:r>
      <w:r w:rsidRPr="00C7794F">
        <w:rPr>
          <w:rStyle w:val="Style13ptBold"/>
          <w:rFonts w:cs="Calibri"/>
        </w:rPr>
        <w:t>Walt 18</w:t>
      </w:r>
      <w:r w:rsidRPr="00C7794F">
        <w:rPr>
          <w:rFonts w:cs="Calibri"/>
        </w:rPr>
        <w:t>(an American professor of international affairs at Harvard University's John F. Kennedy School of Government. He belongs to the realist school of international relations. He made important contributions to the theory of defensive neorealism and has authored the balance of threat theory), “The World Wants You to Think Like a Realist. From Europe to Iran to North Korea, the world doesn't make sense anymore — unless you put all your illusions aside,” Foreign Policy, May 30</w:t>
      </w:r>
      <w:proofErr w:type="gramStart"/>
      <w:r w:rsidRPr="00C7794F">
        <w:rPr>
          <w:rFonts w:cs="Calibri"/>
        </w:rPr>
        <w:t xml:space="preserve"> 2018</w:t>
      </w:r>
      <w:proofErr w:type="gramEnd"/>
      <w:r w:rsidRPr="00C7794F">
        <w:rPr>
          <w:rFonts w:cs="Calibri"/>
        </w:rPr>
        <w:t xml:space="preserve">, https://foreignpolicy.com/2018/05/30/the-world-wants-you-to-think-like-a-realist/  </w:t>
      </w:r>
    </w:p>
    <w:p w14:paraId="1B63E1D0" w14:textId="62199744" w:rsidR="00285B25" w:rsidRDefault="00285B25" w:rsidP="00005276">
      <w:pPr>
        <w:rPr>
          <w:rStyle w:val="StyleUnderline"/>
          <w:rFonts w:cs="Calibri"/>
        </w:rPr>
      </w:pPr>
      <w:r w:rsidRPr="00C7794F">
        <w:rPr>
          <w:rFonts w:cs="Calibri"/>
          <w:sz w:val="16"/>
        </w:rPr>
        <w:t xml:space="preserve">One of the ironies of contemporary U.S. thinking about foreign policy is the odd status of realism. On the one hand, realist theory remains a staple of college teaching on international relations (along with many other approaches), and government officials </w:t>
      </w:r>
      <w:hyperlink r:id="rId13" w:history="1">
        <w:r w:rsidRPr="00C7794F">
          <w:rPr>
            <w:rFonts w:cs="Calibri"/>
            <w:sz w:val="16"/>
          </w:rPr>
          <w:t>often claim</w:t>
        </w:r>
      </w:hyperlink>
      <w:r w:rsidRPr="00C7794F">
        <w:rPr>
          <w:rFonts w:cs="Calibri"/>
          <w:sz w:val="16"/>
        </w:rPr>
        <w:t xml:space="preserve"> that their actions are based on some sort of “realist” approach. But Washington remains for the most part a realism-free zone, with few genuine realists in positions of influence. Moreover, the realist perspective is almost entirely absent from the commanding heights of U.S. punditry. This column, and the consistently insightful writings of people such as Paul Pillar or Jacob </w:t>
      </w:r>
      <w:proofErr w:type="spellStart"/>
      <w:r w:rsidRPr="00C7794F">
        <w:rPr>
          <w:rFonts w:cs="Calibri"/>
          <w:sz w:val="16"/>
        </w:rPr>
        <w:t>Heilbrunn</w:t>
      </w:r>
      <w:proofErr w:type="spellEnd"/>
      <w:r w:rsidRPr="00C7794F">
        <w:rPr>
          <w:rFonts w:cs="Calibri"/>
          <w:sz w:val="16"/>
        </w:rPr>
        <w:t xml:space="preserve">, does not make up for realism’s exclusion from the New York Times, Washington Post, or Wall Street Journal. Instead of relying on realism, both Republicans and Democrats tend to view foreign policy through the lens of liberal idealism. Rather than see world politics as an arena where security is scarce and major powers are forced to contend whether they wish to or not, America’s foreign-policy mavens are quick to divide the world into virtuous allies (usually democracies) and evil adversaries (always some sort of dictatorship) and to assume that when things go badly, it is because a wicked foreign leader (Saddam Hussein, Ali Khamenei, Vladimir Putin, Muammar al-Qaddafi, etc.) is greedy, aggressive, or irrational. When friendly states object to something the (virtuous) United States is doing, U.S. leaders tend to assume that critics just don’t understand their noble aims or are jealous of America’s success. I’ll concede that the Trump presidency presents a particular challenge for realists. It’s not easy to reconcile Donald Trump’s incoherent and bumbling approach to foreign affairs with the idea that states pursue national interests in a </w:t>
      </w:r>
      <w:proofErr w:type="gramStart"/>
      <w:r w:rsidRPr="00C7794F">
        <w:rPr>
          <w:rFonts w:cs="Calibri"/>
          <w:sz w:val="16"/>
        </w:rPr>
        <w:t>more or less rational</w:t>
      </w:r>
      <w:proofErr w:type="gramEnd"/>
      <w:r w:rsidRPr="00C7794F">
        <w:rPr>
          <w:rFonts w:cs="Calibri"/>
          <w:sz w:val="16"/>
        </w:rPr>
        <w:t xml:space="preserve"> or strategic fashion. Trump has shown himself to be many things thus far — willful, vain, dishonest, impulsive, narcissistic, ignorant, etc. — but “rational” and “strategic” aren’t words that leap to mind when contemplating his foreign policy. Realism also emphasizes external factors, such as balances of power and geography, and downplays the role of individual leaders. But the Trump presidency is an eloquent and worrisome reminder of the damage that individual leaders can do and especially when they are convinced that they are “</w:t>
      </w:r>
      <w:hyperlink r:id="rId14" w:history="1">
        <w:r w:rsidRPr="00C7794F">
          <w:rPr>
            <w:rFonts w:cs="Calibri"/>
            <w:sz w:val="16"/>
          </w:rPr>
          <w:t>the only one that matters</w:t>
        </w:r>
      </w:hyperlink>
      <w:r w:rsidRPr="00C7794F">
        <w:rPr>
          <w:rFonts w:cs="Calibri"/>
          <w:sz w:val="16"/>
        </w:rPr>
        <w:t xml:space="preserve">.” </w:t>
      </w:r>
      <w:r w:rsidRPr="00C7794F">
        <w:rPr>
          <w:rFonts w:cs="Calibri"/>
          <w:sz w:val="16"/>
        </w:rPr>
        <w:lastRenderedPageBreak/>
        <w:t xml:space="preserve">Nonetheless, Trump’s singular incompetence isn’t sufficient reason to toss realism aside completely. For one thing, realism still helps us understand how Trump can </w:t>
      </w:r>
      <w:r w:rsidRPr="000E7DEE">
        <w:rPr>
          <w:rFonts w:cs="Calibri"/>
          <w:sz w:val="16"/>
        </w:rPr>
        <w:t xml:space="preserve">get away with all this </w:t>
      </w:r>
      <w:proofErr w:type="spellStart"/>
      <w:r w:rsidRPr="000E7DEE">
        <w:rPr>
          <w:rFonts w:cs="Calibri"/>
          <w:sz w:val="16"/>
        </w:rPr>
        <w:t>meshugas</w:t>
      </w:r>
      <w:proofErr w:type="spellEnd"/>
      <w:r w:rsidRPr="000E7DEE">
        <w:rPr>
          <w:rFonts w:cs="Calibri"/>
          <w:sz w:val="16"/>
        </w:rPr>
        <w:t xml:space="preserve">: The United States is still so powerful and secure that it can do a lot of dumb things and suffer only modest losses. More importantly, </w:t>
      </w:r>
      <w:r w:rsidRPr="000E7DEE">
        <w:rPr>
          <w:rStyle w:val="StyleUnderline"/>
          <w:rFonts w:cs="Calibri"/>
          <w:sz w:val="16"/>
          <w:szCs w:val="16"/>
          <w:u w:val="none"/>
        </w:rPr>
        <w:t>realism remains an extremely useful</w:t>
      </w:r>
      <w:r w:rsidRPr="000E7DEE">
        <w:rPr>
          <w:rStyle w:val="StyleUnderline"/>
          <w:rFonts w:cs="Calibri"/>
        </w:rPr>
        <w:t xml:space="preserve"> guide to</w:t>
      </w:r>
      <w:r w:rsidRPr="00C7794F">
        <w:rPr>
          <w:rStyle w:val="StyleUnderline"/>
          <w:rFonts w:cs="Calibri"/>
        </w:rPr>
        <w:t xml:space="preserve"> a lot of things that have happened in the recent past or that are happening today. And as Trump is proving weekly, </w:t>
      </w:r>
      <w:r w:rsidRPr="00C7794F">
        <w:rPr>
          <w:rStyle w:val="StyleUnderline"/>
          <w:rFonts w:cs="Calibri"/>
          <w:highlight w:val="green"/>
        </w:rPr>
        <w:t xml:space="preserve">leaders who ignore these insights </w:t>
      </w:r>
      <w:r w:rsidRPr="00C7794F">
        <w:rPr>
          <w:rStyle w:val="StyleUnderline"/>
          <w:rFonts w:cs="Calibri"/>
        </w:rPr>
        <w:t xml:space="preserve">inevitably </w:t>
      </w:r>
      <w:r w:rsidRPr="00C7794F">
        <w:rPr>
          <w:rStyle w:val="StyleUnderline"/>
          <w:rFonts w:cs="Calibri"/>
          <w:highlight w:val="green"/>
        </w:rPr>
        <w:t xml:space="preserve">make </w:t>
      </w:r>
      <w:r w:rsidRPr="00C7794F">
        <w:rPr>
          <w:rStyle w:val="StyleUnderline"/>
          <w:rFonts w:cs="Calibri"/>
        </w:rPr>
        <w:t xml:space="preserve">lots of dumb </w:t>
      </w:r>
      <w:r w:rsidRPr="00C7794F">
        <w:rPr>
          <w:rStyle w:val="StyleUnderline"/>
          <w:rFonts w:cs="Calibri"/>
          <w:highlight w:val="green"/>
        </w:rPr>
        <w:t>mistakes</w:t>
      </w:r>
      <w:r w:rsidRPr="00C7794F">
        <w:rPr>
          <w:rStyle w:val="StyleUnderline"/>
          <w:rFonts w:cs="Calibri"/>
        </w:rPr>
        <w:t>.</w:t>
      </w:r>
      <w:r w:rsidRPr="00C7794F">
        <w:rPr>
          <w:rFonts w:cs="Calibri"/>
          <w:sz w:val="16"/>
        </w:rPr>
        <w:t xml:space="preserve"> In short, </w:t>
      </w:r>
      <w:r w:rsidRPr="00C7794F">
        <w:rPr>
          <w:rStyle w:val="StyleUnderline"/>
          <w:rFonts w:cs="Calibri"/>
        </w:rPr>
        <w:t>it is still highly useful to think like a</w:t>
      </w:r>
      <w:r w:rsidRPr="00C7794F">
        <w:rPr>
          <w:rFonts w:cs="Calibri"/>
          <w:sz w:val="16"/>
        </w:rPr>
        <w:t xml:space="preserve"> </w:t>
      </w:r>
      <w:r w:rsidRPr="00C7794F">
        <w:rPr>
          <w:rStyle w:val="StyleUnderline"/>
          <w:rFonts w:cs="Calibri"/>
        </w:rPr>
        <w:t>realist</w:t>
      </w:r>
      <w:r w:rsidRPr="00C7794F">
        <w:rPr>
          <w:rFonts w:cs="Calibri"/>
          <w:sz w:val="16"/>
        </w:rPr>
        <w:t xml:space="preserve">. Let me explain why. Realism has a long history and many variants, but its core rests on a straightforward set of ideas. As the name implies, realism tries to explain world politics as they really are, rather than describe how they ought to be. For realists, power is the centerpiece of political life: Although other factors sometimes play a role, </w:t>
      </w:r>
      <w:r w:rsidRPr="00C7794F">
        <w:rPr>
          <w:rStyle w:val="StyleUnderline"/>
          <w:rFonts w:cs="Calibri"/>
        </w:rPr>
        <w:t>the key to understanding politics lies in focusing on who has power and what they are doing with it</w:t>
      </w:r>
      <w:r w:rsidRPr="00C7794F">
        <w:rPr>
          <w:rFonts w:cs="Calibri"/>
          <w:sz w:val="16"/>
        </w:rPr>
        <w:t xml:space="preserve">. The Athenians’ infamous warning to the Melians captures this perfectly: “The strong do what they can, and the weak suffer what they must.” </w:t>
      </w:r>
      <w:hyperlink r:id="rId15" w:history="1">
        <w:r w:rsidRPr="00C7794F">
          <w:rPr>
            <w:rFonts w:cs="Calibri"/>
            <w:sz w:val="16"/>
          </w:rPr>
          <w:t>Quentin Tarantino</w:t>
        </w:r>
      </w:hyperlink>
      <w:r w:rsidRPr="00C7794F">
        <w:rPr>
          <w:rFonts w:cs="Calibri"/>
          <w:sz w:val="16"/>
        </w:rPr>
        <w:t xml:space="preserve"> couldn’t have put it any better. For realists, </w:t>
      </w:r>
      <w:r w:rsidRPr="00C7794F">
        <w:rPr>
          <w:rStyle w:val="StyleUnderline"/>
          <w:rFonts w:cs="Calibri"/>
        </w:rPr>
        <w:t>states are the key actors in the international system</w:t>
      </w:r>
      <w:r w:rsidRPr="00C7794F">
        <w:rPr>
          <w:rFonts w:cs="Calibri"/>
          <w:sz w:val="16"/>
        </w:rPr>
        <w:t xml:space="preserve">. </w:t>
      </w:r>
      <w:r w:rsidRPr="00C7794F">
        <w:rPr>
          <w:rStyle w:val="StyleUnderline"/>
          <w:rFonts w:cs="Calibri"/>
        </w:rPr>
        <w:t>There is no central authority that can protect states from one another, so each state must rely upon its own resources and strategies to survive.</w:t>
      </w:r>
      <w:r w:rsidRPr="00C7794F">
        <w:rPr>
          <w:rFonts w:cs="Calibri"/>
          <w:sz w:val="16"/>
        </w:rPr>
        <w:t xml:space="preserve"> </w:t>
      </w:r>
      <w:r w:rsidRPr="00C7794F">
        <w:rPr>
          <w:rStyle w:val="StyleUnderline"/>
          <w:rFonts w:cs="Calibri"/>
        </w:rPr>
        <w:t>Security is a perennial concern</w:t>
      </w:r>
      <w:r w:rsidRPr="00C7794F">
        <w:rPr>
          <w:rFonts w:cs="Calibri"/>
          <w:sz w:val="16"/>
        </w:rPr>
        <w:t xml:space="preserve"> — even for powerful states — </w:t>
      </w:r>
      <w:r w:rsidRPr="00C7794F">
        <w:rPr>
          <w:rStyle w:val="StyleUnderline"/>
          <w:rFonts w:cs="Calibri"/>
        </w:rPr>
        <w:t>and states tend to worry a lot about who is weaker or stronger and what power trends appear to be.</w:t>
      </w:r>
      <w:r w:rsidRPr="00C7794F">
        <w:rPr>
          <w:rFonts w:cs="Calibri"/>
          <w:sz w:val="16"/>
        </w:rPr>
        <w:t xml:space="preserve"> Cooperation is far from impossible in such a world — indeed, at times cooperating with others is essential to survival — but it is always somewhat fragile. Realists maintain that </w:t>
      </w:r>
      <w:r w:rsidRPr="00C7794F">
        <w:rPr>
          <w:rStyle w:val="StyleUnderline"/>
          <w:rFonts w:cs="Calibri"/>
        </w:rPr>
        <w:t>states will react to threats first by trying to “</w:t>
      </w:r>
      <w:hyperlink r:id="rId16" w:anchor="Balancing_v._buck-passing" w:history="1">
        <w:r w:rsidRPr="00C7794F">
          <w:rPr>
            <w:rStyle w:val="StyleUnderline"/>
            <w:rFonts w:cs="Calibri"/>
          </w:rPr>
          <w:t>pass the buck</w:t>
        </w:r>
      </w:hyperlink>
      <w:r w:rsidRPr="00C7794F">
        <w:rPr>
          <w:rFonts w:cs="Calibri"/>
          <w:sz w:val="16"/>
        </w:rPr>
        <w:t xml:space="preserve">” (i.e., getting someone else to deal with the emerging danger), </w:t>
      </w:r>
      <w:r w:rsidRPr="00C7794F">
        <w:rPr>
          <w:rStyle w:val="StyleUnderline"/>
          <w:rFonts w:cs="Calibri"/>
        </w:rPr>
        <w:t xml:space="preserve">and if that fails, they will try to </w:t>
      </w:r>
      <w:hyperlink r:id="rId17" w:history="1">
        <w:r w:rsidRPr="00C7794F">
          <w:rPr>
            <w:rStyle w:val="StyleUnderline"/>
            <w:rFonts w:cs="Calibri"/>
          </w:rPr>
          <w:t>balance</w:t>
        </w:r>
      </w:hyperlink>
      <w:r w:rsidRPr="00C7794F">
        <w:rPr>
          <w:rStyle w:val="StyleUnderline"/>
          <w:rFonts w:cs="Calibri"/>
        </w:rPr>
        <w:t xml:space="preserve"> against the threat, either by seeking allies or by building up their own capabilities</w:t>
      </w:r>
      <w:r w:rsidRPr="00C7794F">
        <w:rPr>
          <w:rFonts w:cs="Calibri"/>
          <w:sz w:val="16"/>
        </w:rPr>
        <w:t xml:space="preserve">. Realism isn’t the only way to think about international affairs, of course, and there are </w:t>
      </w:r>
      <w:proofErr w:type="gramStart"/>
      <w:r w:rsidRPr="00C7794F">
        <w:rPr>
          <w:rFonts w:cs="Calibri"/>
          <w:sz w:val="16"/>
        </w:rPr>
        <w:t>a number of</w:t>
      </w:r>
      <w:proofErr w:type="gramEnd"/>
      <w:r w:rsidRPr="00C7794F">
        <w:rPr>
          <w:rFonts w:cs="Calibri"/>
          <w:sz w:val="16"/>
        </w:rPr>
        <w:t xml:space="preserve"> </w:t>
      </w:r>
      <w:hyperlink r:id="rId18" w:history="1">
        <w:r w:rsidRPr="00C7794F">
          <w:rPr>
            <w:rFonts w:cs="Calibri"/>
            <w:sz w:val="16"/>
          </w:rPr>
          <w:t>alternative perspectives and theories</w:t>
        </w:r>
      </w:hyperlink>
      <w:r w:rsidRPr="00C7794F">
        <w:rPr>
          <w:rFonts w:cs="Calibri"/>
          <w:sz w:val="16"/>
        </w:rPr>
        <w:t xml:space="preserve"> that can help us understand different aspects of the modern world. But </w:t>
      </w:r>
      <w:r w:rsidRPr="00C7794F">
        <w:rPr>
          <w:rStyle w:val="StyleUnderline"/>
          <w:rFonts w:cs="Calibri"/>
        </w:rPr>
        <w:t>if you</w:t>
      </w:r>
      <w:r w:rsidRPr="00C7794F">
        <w:rPr>
          <w:rFonts w:cs="Calibri"/>
          <w:sz w:val="16"/>
        </w:rPr>
        <w:t xml:space="preserve"> do </w:t>
      </w:r>
      <w:r w:rsidRPr="000E7DEE">
        <w:rPr>
          <w:rStyle w:val="StyleUnderline"/>
          <w:rFonts w:cs="Calibri"/>
          <w:b/>
          <w:bCs/>
          <w:highlight w:val="green"/>
        </w:rPr>
        <w:t>think like a realist</w:t>
      </w:r>
      <w:r w:rsidRPr="00C7794F">
        <w:rPr>
          <w:rFonts w:cs="Calibri"/>
          <w:sz w:val="16"/>
        </w:rPr>
        <w:t xml:space="preserve"> — at least part of the time — </w:t>
      </w:r>
      <w:r w:rsidRPr="00C7794F">
        <w:rPr>
          <w:rStyle w:val="StyleUnderline"/>
          <w:rFonts w:cs="Calibri"/>
        </w:rPr>
        <w:t>many confusing aspects of world politics become easier to understand</w:t>
      </w:r>
      <w:r w:rsidRPr="00C7794F">
        <w:rPr>
          <w:rFonts w:cs="Calibri"/>
          <w:sz w:val="16"/>
        </w:rPr>
        <w:t xml:space="preserve">. If you think like a realist, for </w:t>
      </w:r>
      <w:r w:rsidRPr="000E7DEE">
        <w:rPr>
          <w:rFonts w:cs="Calibri"/>
          <w:sz w:val="16"/>
        </w:rPr>
        <w:t xml:space="preserve">example, </w:t>
      </w:r>
      <w:r w:rsidRPr="000E7DEE">
        <w:rPr>
          <w:rStyle w:val="StyleUnderline"/>
          <w:rFonts w:cs="Calibri"/>
        </w:rPr>
        <w:t xml:space="preserve">you’ll </w:t>
      </w:r>
      <w:r w:rsidRPr="00C7794F">
        <w:rPr>
          <w:rStyle w:val="StyleUnderline"/>
          <w:rFonts w:cs="Calibri"/>
          <w:highlight w:val="green"/>
        </w:rPr>
        <w:t xml:space="preserve">understand </w:t>
      </w:r>
      <w:r w:rsidRPr="000E7DEE">
        <w:rPr>
          <w:rStyle w:val="StyleUnderline"/>
          <w:rFonts w:cs="Calibri"/>
        </w:rPr>
        <w:t xml:space="preserve">why </w:t>
      </w:r>
      <w:r w:rsidRPr="00C7794F">
        <w:rPr>
          <w:rStyle w:val="StyleUnderline"/>
          <w:rFonts w:cs="Calibri"/>
          <w:highlight w:val="green"/>
        </w:rPr>
        <w:t xml:space="preserve">China’s rise </w:t>
      </w:r>
      <w:r w:rsidRPr="000E7DEE">
        <w:rPr>
          <w:rStyle w:val="StyleUnderline"/>
          <w:rFonts w:cs="Calibri"/>
        </w:rPr>
        <w:t xml:space="preserve">is a critical event and likely to be a </w:t>
      </w:r>
      <w:r w:rsidRPr="00C7794F">
        <w:rPr>
          <w:rStyle w:val="StyleUnderline"/>
          <w:rFonts w:cs="Calibri"/>
          <w:highlight w:val="green"/>
        </w:rPr>
        <w:t xml:space="preserve">source of conflict with </w:t>
      </w:r>
      <w:r w:rsidRPr="000E7DEE">
        <w:rPr>
          <w:rStyle w:val="StyleUnderline"/>
          <w:rFonts w:cs="Calibri"/>
        </w:rPr>
        <w:t xml:space="preserve">the </w:t>
      </w:r>
      <w:r w:rsidRPr="00C7794F">
        <w:rPr>
          <w:rStyle w:val="StyleUnderline"/>
          <w:rFonts w:cs="Calibri"/>
          <w:highlight w:val="green"/>
        </w:rPr>
        <w:t>U</w:t>
      </w:r>
      <w:r w:rsidRPr="00C7794F">
        <w:rPr>
          <w:rStyle w:val="StyleUnderline"/>
          <w:rFonts w:cs="Calibri"/>
        </w:rPr>
        <w:t xml:space="preserve">nited </w:t>
      </w:r>
      <w:r w:rsidRPr="00C7794F">
        <w:rPr>
          <w:rStyle w:val="StyleUnderline"/>
          <w:rFonts w:cs="Calibri"/>
          <w:highlight w:val="green"/>
        </w:rPr>
        <w:t>S</w:t>
      </w:r>
      <w:r w:rsidRPr="00C7794F">
        <w:rPr>
          <w:rStyle w:val="StyleUnderline"/>
          <w:rFonts w:cs="Calibri"/>
        </w:rPr>
        <w:t>tates</w:t>
      </w:r>
      <w:r w:rsidRPr="00C7794F">
        <w:rPr>
          <w:rFonts w:cs="Calibri"/>
          <w:sz w:val="16"/>
        </w:rPr>
        <w:t xml:space="preserve"> (and others). </w:t>
      </w:r>
      <w:r w:rsidRPr="00C7794F">
        <w:rPr>
          <w:rStyle w:val="StyleUnderline"/>
          <w:rFonts w:cs="Calibri"/>
        </w:rPr>
        <w:t xml:space="preserve">In a world where states </w:t>
      </w:r>
      <w:proofErr w:type="gramStart"/>
      <w:r w:rsidRPr="00C7794F">
        <w:rPr>
          <w:rStyle w:val="StyleUnderline"/>
          <w:rFonts w:cs="Calibri"/>
        </w:rPr>
        <w:t>have to</w:t>
      </w:r>
      <w:proofErr w:type="gramEnd"/>
      <w:r w:rsidRPr="00C7794F">
        <w:rPr>
          <w:rStyle w:val="StyleUnderline"/>
          <w:rFonts w:cs="Calibri"/>
        </w:rPr>
        <w:t xml:space="preserve"> protect themselves, </w:t>
      </w:r>
      <w:r w:rsidRPr="000E7DEE">
        <w:rPr>
          <w:rStyle w:val="StyleUnderline"/>
          <w:rFonts w:cs="Calibri"/>
        </w:rPr>
        <w:t xml:space="preserve">the </w:t>
      </w:r>
      <w:r w:rsidRPr="00C7794F">
        <w:rPr>
          <w:rStyle w:val="StyleUnderline"/>
          <w:rFonts w:cs="Calibri"/>
          <w:highlight w:val="green"/>
        </w:rPr>
        <w:t xml:space="preserve">two most powerful states will </w:t>
      </w:r>
      <w:r w:rsidRPr="00C7794F">
        <w:rPr>
          <w:rStyle w:val="StyleUnderline"/>
          <w:rFonts w:cs="Calibri"/>
        </w:rPr>
        <w:t xml:space="preserve">eye each other warily and </w:t>
      </w:r>
      <w:r w:rsidRPr="00C7794F">
        <w:rPr>
          <w:rStyle w:val="StyleUnderline"/>
          <w:rFonts w:cs="Calibri"/>
          <w:highlight w:val="green"/>
        </w:rPr>
        <w:t xml:space="preserve">compete </w:t>
      </w:r>
      <w:r w:rsidRPr="00C7794F">
        <w:rPr>
          <w:rStyle w:val="StyleUnderline"/>
          <w:rFonts w:cs="Calibri"/>
        </w:rPr>
        <w:t>to make sure that they don’t fall behind</w:t>
      </w:r>
      <w:r w:rsidRPr="00C7794F">
        <w:rPr>
          <w:rFonts w:cs="Calibri"/>
          <w:sz w:val="16"/>
        </w:rPr>
        <w:t xml:space="preserve"> </w:t>
      </w:r>
      <w:r w:rsidRPr="00C7794F">
        <w:rPr>
          <w:rStyle w:val="StyleUnderline"/>
          <w:rFonts w:cs="Calibri"/>
        </w:rPr>
        <w:t>or become</w:t>
      </w:r>
      <w:r w:rsidRPr="00C7794F">
        <w:rPr>
          <w:rFonts w:cs="Calibri"/>
          <w:sz w:val="16"/>
        </w:rPr>
        <w:t xml:space="preserve"> dangerously </w:t>
      </w:r>
      <w:r w:rsidRPr="00C7794F">
        <w:rPr>
          <w:rStyle w:val="StyleUnderline"/>
          <w:rFonts w:cs="Calibri"/>
        </w:rPr>
        <w:t>vulnerable</w:t>
      </w:r>
      <w:r w:rsidRPr="00C7794F">
        <w:rPr>
          <w:rFonts w:cs="Calibri"/>
          <w:sz w:val="16"/>
        </w:rPr>
        <w:t xml:space="preserve"> to the other. Even when war is avoided, </w:t>
      </w:r>
      <w:r w:rsidRPr="000E7DEE">
        <w:rPr>
          <w:rStyle w:val="StyleUnderline"/>
          <w:rFonts w:cs="Calibri"/>
        </w:rPr>
        <w:t>intense security competition is likely to result.</w:t>
      </w:r>
      <w:r w:rsidRPr="000E7DEE">
        <w:rPr>
          <w:rFonts w:cs="Calibri"/>
          <w:sz w:val="16"/>
        </w:rPr>
        <w:t xml:space="preserve"> And by the</w:t>
      </w:r>
      <w:r w:rsidRPr="00C7794F">
        <w:rPr>
          <w:rFonts w:cs="Calibri"/>
          <w:sz w:val="16"/>
        </w:rPr>
        <w:t xml:space="preserve"> way, </w:t>
      </w:r>
      <w:r w:rsidRPr="00C7794F">
        <w:rPr>
          <w:rStyle w:val="StyleUnderline"/>
          <w:rFonts w:cs="Calibri"/>
        </w:rPr>
        <w:t xml:space="preserve">thinking like a realist helps you understand why </w:t>
      </w:r>
      <w:r w:rsidRPr="00C7794F">
        <w:rPr>
          <w:rStyle w:val="StyleUnderline"/>
          <w:rFonts w:cs="Calibri"/>
          <w:highlight w:val="green"/>
        </w:rPr>
        <w:t xml:space="preserve">China </w:t>
      </w:r>
      <w:r w:rsidRPr="000E7DEE">
        <w:rPr>
          <w:rStyle w:val="StyleUnderline"/>
          <w:rFonts w:cs="Calibri"/>
        </w:rPr>
        <w:t xml:space="preserve">is </w:t>
      </w:r>
      <w:r w:rsidRPr="00C7794F">
        <w:rPr>
          <w:rStyle w:val="StyleUnderline"/>
          <w:rFonts w:cs="Calibri"/>
          <w:highlight w:val="green"/>
        </w:rPr>
        <w:t xml:space="preserve">no </w:t>
      </w:r>
      <w:r w:rsidRPr="000E7DEE">
        <w:rPr>
          <w:rStyle w:val="StyleUnderline"/>
          <w:rFonts w:cs="Calibri"/>
        </w:rPr>
        <w:t xml:space="preserve">longer </w:t>
      </w:r>
      <w:r w:rsidRPr="00C7794F">
        <w:rPr>
          <w:rStyle w:val="StyleUnderline"/>
          <w:rFonts w:cs="Calibri"/>
          <w:highlight w:val="green"/>
        </w:rPr>
        <w:t>commit</w:t>
      </w:r>
      <w:r w:rsidRPr="000E7DEE">
        <w:rPr>
          <w:rStyle w:val="StyleUnderline"/>
          <w:rFonts w:cs="Calibri"/>
        </w:rPr>
        <w:t>ted to</w:t>
      </w:r>
      <w:r w:rsidRPr="00C7794F">
        <w:rPr>
          <w:rStyle w:val="StyleUnderline"/>
          <w:rFonts w:cs="Calibri"/>
          <w:highlight w:val="green"/>
        </w:rPr>
        <w:t xml:space="preserve"> </w:t>
      </w:r>
      <w:r w:rsidRPr="00C7794F">
        <w:rPr>
          <w:rStyle w:val="StyleUnderline"/>
          <w:rFonts w:cs="Calibri"/>
        </w:rPr>
        <w:t>Deng Xiaoping’s policy of “</w:t>
      </w:r>
      <w:r w:rsidRPr="00C7794F">
        <w:rPr>
          <w:rStyle w:val="StyleUnderline"/>
          <w:rFonts w:cs="Calibri"/>
          <w:highlight w:val="green"/>
        </w:rPr>
        <w:t>peaceful rise.”</w:t>
      </w:r>
      <w:r w:rsidRPr="00C7794F">
        <w:rPr>
          <w:rFonts w:cs="Calibri"/>
          <w:sz w:val="16"/>
        </w:rPr>
        <w:t xml:space="preserve"> That approach made sense when China was weaker, and it fooled plenty of Westerners into thinking China could be inveigled into being a responsible stakeholder that would meekly embrace various institutions and arrangements created by others back when China was weak. But </w:t>
      </w:r>
      <w:r w:rsidRPr="00C7794F">
        <w:rPr>
          <w:rStyle w:val="StyleUnderline"/>
          <w:rFonts w:cs="Calibri"/>
        </w:rPr>
        <w:t xml:space="preserve">realists understand that a more powerful China would </w:t>
      </w:r>
      <w:r w:rsidRPr="00F36931">
        <w:rPr>
          <w:rStyle w:val="StyleUnderline"/>
          <w:rFonts w:cs="Calibri"/>
        </w:rPr>
        <w:t>eventually want to modify any features that were not in China’s interest</w:t>
      </w:r>
      <w:r w:rsidRPr="00F36931">
        <w:rPr>
          <w:rFonts w:cs="Calibri"/>
          <w:sz w:val="16"/>
        </w:rPr>
        <w:t xml:space="preserve">, as Beijing has begun to do in recent years. </w:t>
      </w:r>
      <w:r w:rsidRPr="00F36931">
        <w:rPr>
          <w:rStyle w:val="StyleUnderline"/>
          <w:rFonts w:cs="Calibri"/>
        </w:rPr>
        <w:t>Bottom line: Thinking like a realist is essential if you want to understand Sino-American relations.</w:t>
      </w:r>
      <w:r w:rsidRPr="00F36931">
        <w:rPr>
          <w:rFonts w:cs="Calibri"/>
          <w:sz w:val="16"/>
        </w:rPr>
        <w:t xml:space="preserve"> If you think like a realist, you wouldn’t be surprised that the United States has repeatedly used military force in distant lands over the past 25 years and especially after 9/11. Why? For one simple reason: Nobody could prevent it. Americans were also convinced their global role was indispensable and that they had the right, the responsibility, and the wisdom to interfere all over the world. But America’s dominant position was the permissive condition that made this overweening ambition seem feasible, at least for a while. As Kenneth</w:t>
      </w:r>
      <w:r w:rsidRPr="00C7794F">
        <w:rPr>
          <w:rFonts w:cs="Calibri"/>
          <w:sz w:val="16"/>
        </w:rPr>
        <w:t xml:space="preserve"> Waltz </w:t>
      </w:r>
      <w:hyperlink r:id="rId19" w:anchor="page_scan_tab_contents" w:history="1">
        <w:r w:rsidRPr="00C7794F">
          <w:rPr>
            <w:rFonts w:cs="Calibri"/>
            <w:sz w:val="16"/>
          </w:rPr>
          <w:t>warned</w:t>
        </w:r>
      </w:hyperlink>
      <w:r w:rsidRPr="00C7794F">
        <w:rPr>
          <w:rFonts w:cs="Calibri"/>
          <w:sz w:val="16"/>
        </w:rPr>
        <w:t xml:space="preserve"> way back in 1993: “One may hope that America’s internal preoccupations will produce not an isolationist policy, which has become impossible, but a forbearance that will give other countries at long last the chance to deal with their own problems and make their own mistakes. But I would not bet on it.” Good realist that he was, Waltz </w:t>
      </w:r>
      <w:hyperlink r:id="rId20" w:history="1">
        <w:r w:rsidRPr="00C7794F">
          <w:rPr>
            <w:rFonts w:cs="Calibri"/>
            <w:sz w:val="16"/>
          </w:rPr>
          <w:t>understood</w:t>
        </w:r>
      </w:hyperlink>
      <w:r w:rsidRPr="00C7794F">
        <w:rPr>
          <w:rFonts w:cs="Calibri"/>
          <w:sz w:val="16"/>
        </w:rPr>
        <w:t xml:space="preserve"> that the “vice to which great powers easily succumb in a multipolar world is inattention; in a bipolar world, overreaction; in a unipolar world, overextension.” And that’s precisely what happened. If you think like a realist, </w:t>
      </w:r>
      <w:r w:rsidRPr="00C7794F">
        <w:rPr>
          <w:rStyle w:val="StyleUnderline"/>
          <w:rFonts w:cs="Calibri"/>
        </w:rPr>
        <w:t xml:space="preserve">the crisis in Ukraine looks rather different than the typical Western version of events. Western accounts typically blame Putin for most of the trouble, but realists understand that </w:t>
      </w:r>
      <w:r w:rsidRPr="00C7794F">
        <w:rPr>
          <w:rStyle w:val="StyleUnderline"/>
          <w:rFonts w:cs="Calibri"/>
          <w:highlight w:val="green"/>
        </w:rPr>
        <w:t xml:space="preserve">major powers </w:t>
      </w:r>
      <w:r w:rsidRPr="00F36931">
        <w:rPr>
          <w:rStyle w:val="StyleUnderline"/>
          <w:rFonts w:cs="Calibri"/>
        </w:rPr>
        <w:t xml:space="preserve">are always </w:t>
      </w:r>
      <w:r w:rsidRPr="00C7794F">
        <w:rPr>
          <w:rStyle w:val="StyleUnderline"/>
          <w:rFonts w:cs="Calibri"/>
          <w:highlight w:val="green"/>
        </w:rPr>
        <w:t xml:space="preserve">sensitive about </w:t>
      </w:r>
      <w:r w:rsidRPr="00C7794F">
        <w:rPr>
          <w:rStyle w:val="StyleUnderline"/>
          <w:rFonts w:cs="Calibri"/>
        </w:rPr>
        <w:t>their</w:t>
      </w:r>
      <w:r w:rsidRPr="00C7794F">
        <w:rPr>
          <w:rFonts w:cs="Calibri"/>
          <w:sz w:val="16"/>
        </w:rPr>
        <w:t xml:space="preserve"> </w:t>
      </w:r>
      <w:r w:rsidRPr="00C7794F">
        <w:rPr>
          <w:rStyle w:val="StyleUnderline"/>
          <w:rFonts w:cs="Calibri"/>
          <w:highlight w:val="green"/>
        </w:rPr>
        <w:t>borders</w:t>
      </w:r>
      <w:r w:rsidRPr="00C7794F">
        <w:rPr>
          <w:rFonts w:cs="Calibri"/>
          <w:sz w:val="16"/>
          <w:highlight w:val="green"/>
        </w:rPr>
        <w:t xml:space="preserve"> </w:t>
      </w:r>
      <w:r w:rsidRPr="00F36931">
        <w:rPr>
          <w:rStyle w:val="StyleUnderline"/>
          <w:rFonts w:cs="Calibri"/>
        </w:rPr>
        <w:t>and</w:t>
      </w:r>
      <w:r w:rsidRPr="00F36931">
        <w:rPr>
          <w:rFonts w:cs="Calibri"/>
          <w:sz w:val="16"/>
        </w:rPr>
        <w:t xml:space="preserve"> </w:t>
      </w:r>
      <w:r w:rsidRPr="00C7794F">
        <w:rPr>
          <w:rFonts w:cs="Calibri"/>
          <w:sz w:val="16"/>
        </w:rPr>
        <w:t xml:space="preserve">are </w:t>
      </w:r>
      <w:r w:rsidRPr="00C7794F">
        <w:rPr>
          <w:rStyle w:val="StyleUnderline"/>
          <w:rFonts w:cs="Calibri"/>
        </w:rPr>
        <w:t xml:space="preserve">likely to </w:t>
      </w:r>
      <w:r w:rsidRPr="00C7794F">
        <w:rPr>
          <w:rStyle w:val="StyleUnderline"/>
          <w:rFonts w:cs="Calibri"/>
          <w:highlight w:val="green"/>
        </w:rPr>
        <w:t xml:space="preserve">react defensively if other </w:t>
      </w:r>
      <w:r w:rsidRPr="00C7794F">
        <w:rPr>
          <w:rStyle w:val="StyleUnderline"/>
          <w:rFonts w:cs="Calibri"/>
        </w:rPr>
        <w:t xml:space="preserve">great </w:t>
      </w:r>
      <w:r w:rsidRPr="00F36931">
        <w:rPr>
          <w:rStyle w:val="StyleUnderline"/>
          <w:rFonts w:cs="Calibri"/>
        </w:rPr>
        <w:t xml:space="preserve">powers start </w:t>
      </w:r>
      <w:r w:rsidRPr="00C7794F">
        <w:rPr>
          <w:rStyle w:val="StyleUnderline"/>
          <w:rFonts w:cs="Calibri"/>
          <w:highlight w:val="green"/>
        </w:rPr>
        <w:t>encroaching</w:t>
      </w:r>
      <w:r w:rsidRPr="00C7794F">
        <w:rPr>
          <w:rFonts w:cs="Calibri"/>
          <w:sz w:val="16"/>
          <w:highlight w:val="green"/>
        </w:rPr>
        <w:t xml:space="preserve"> </w:t>
      </w:r>
      <w:r w:rsidRPr="00C7794F">
        <w:rPr>
          <w:rFonts w:cs="Calibri"/>
          <w:sz w:val="16"/>
        </w:rPr>
        <w:t xml:space="preserve">on these regions. Ever heard of the Monroe Doctrine? In the case of Ukraine, </w:t>
      </w:r>
      <w:r w:rsidRPr="00C7794F">
        <w:rPr>
          <w:rStyle w:val="StyleUnderline"/>
          <w:rFonts w:cs="Calibri"/>
        </w:rPr>
        <w:t>the United States and its European allies had been expanding NATO steadily eastward</w:t>
      </w:r>
      <w:r w:rsidRPr="00C7794F">
        <w:rPr>
          <w:rFonts w:cs="Calibri"/>
          <w:sz w:val="16"/>
        </w:rPr>
        <w:t xml:space="preserve"> (</w:t>
      </w:r>
      <w:hyperlink r:id="rId21" w:history="1">
        <w:r w:rsidRPr="00C7794F">
          <w:rPr>
            <w:rFonts w:cs="Calibri"/>
            <w:sz w:val="16"/>
          </w:rPr>
          <w:t>violating pledges</w:t>
        </w:r>
      </w:hyperlink>
      <w:r w:rsidRPr="00C7794F">
        <w:rPr>
          <w:rFonts w:cs="Calibri"/>
          <w:sz w:val="16"/>
        </w:rPr>
        <w:t xml:space="preserve"> made to Soviet leaders when Germany reunified) and </w:t>
      </w:r>
      <w:r w:rsidRPr="00C7794F">
        <w:rPr>
          <w:rStyle w:val="StyleUnderline"/>
          <w:rFonts w:cs="Calibri"/>
        </w:rPr>
        <w:t>ignoring</w:t>
      </w:r>
      <w:r w:rsidRPr="00C7794F">
        <w:rPr>
          <w:rFonts w:cs="Calibri"/>
          <w:sz w:val="16"/>
        </w:rPr>
        <w:t xml:space="preserve"> repeated </w:t>
      </w:r>
      <w:r w:rsidRPr="00C7794F">
        <w:rPr>
          <w:rStyle w:val="StyleUnderline"/>
          <w:rFonts w:cs="Calibri"/>
        </w:rPr>
        <w:t>warnings from Moscow</w:t>
      </w:r>
      <w:r w:rsidRPr="00C7794F">
        <w:rPr>
          <w:rFonts w:cs="Calibri"/>
          <w:sz w:val="16"/>
        </w:rPr>
        <w:t xml:space="preserve">. By 2013, the United States and European Union were making a concerted effort to pull Ukraine into closer alignment with the West and openly interfering in Ukraine’s domestic political </w:t>
      </w:r>
      <w:r w:rsidRPr="00F36931">
        <w:rPr>
          <w:rFonts w:cs="Calibri"/>
          <w:sz w:val="16"/>
        </w:rPr>
        <w:t xml:space="preserve">processes. </w:t>
      </w:r>
      <w:r w:rsidRPr="00F36931">
        <w:rPr>
          <w:rStyle w:val="StyleUnderline"/>
          <w:rFonts w:cs="Calibri"/>
          <w:sz w:val="16"/>
          <w:szCs w:val="16"/>
          <w:u w:val="none"/>
        </w:rPr>
        <w:t xml:space="preserve">Because the Obama administration did not think like realists, </w:t>
      </w:r>
      <w:r w:rsidRPr="00F36931">
        <w:rPr>
          <w:rStyle w:val="StyleUnderline"/>
          <w:rFonts w:cs="Calibri"/>
          <w:sz w:val="16"/>
          <w:szCs w:val="16"/>
          <w:u w:val="none"/>
        </w:rPr>
        <w:lastRenderedPageBreak/>
        <w:t>however, it was blindsided when Putin seized Crimea and derailed the EU/U.S. effort</w:t>
      </w:r>
      <w:r w:rsidRPr="00C7794F">
        <w:rPr>
          <w:rFonts w:cs="Calibri"/>
          <w:sz w:val="16"/>
        </w:rPr>
        <w:t xml:space="preserve">. </w:t>
      </w:r>
      <w:r w:rsidRPr="00C7794F">
        <w:rPr>
          <w:rStyle w:val="StyleUnderline"/>
          <w:rFonts w:cs="Calibri"/>
        </w:rPr>
        <w:t>Putin’s response</w:t>
      </w:r>
      <w:r w:rsidRPr="00C7794F">
        <w:rPr>
          <w:rFonts w:cs="Calibri"/>
          <w:sz w:val="16"/>
        </w:rPr>
        <w:t xml:space="preserve"> was neither legal nor legitimate nor admirable, but </w:t>
      </w:r>
      <w:r w:rsidRPr="00C7794F">
        <w:rPr>
          <w:rStyle w:val="StyleUnderline"/>
          <w:rFonts w:cs="Calibri"/>
        </w:rPr>
        <w:t>it</w:t>
      </w:r>
      <w:r w:rsidRPr="00C7794F">
        <w:rPr>
          <w:rFonts w:cs="Calibri"/>
          <w:sz w:val="16"/>
        </w:rPr>
        <w:t xml:space="preserve"> </w:t>
      </w:r>
      <w:r w:rsidRPr="00C7794F">
        <w:rPr>
          <w:rStyle w:val="StyleUnderline"/>
          <w:rFonts w:cs="Calibri"/>
        </w:rPr>
        <w:t>wasn’t surprising</w:t>
      </w:r>
      <w:r w:rsidRPr="00C7794F">
        <w:rPr>
          <w:rFonts w:cs="Calibri"/>
          <w:sz w:val="16"/>
        </w:rPr>
        <w:t xml:space="preserve"> </w:t>
      </w:r>
      <w:r w:rsidRPr="00F36931">
        <w:rPr>
          <w:rFonts w:cs="Calibri"/>
          <w:sz w:val="16"/>
        </w:rPr>
        <w:t xml:space="preserve">either. </w:t>
      </w:r>
      <w:r w:rsidRPr="00F36931">
        <w:rPr>
          <w:rStyle w:val="StyleUnderline"/>
          <w:rFonts w:cs="Calibri"/>
        </w:rPr>
        <w:t>It</w:t>
      </w:r>
      <w:r w:rsidRPr="00F36931">
        <w:rPr>
          <w:rFonts w:cs="Calibri"/>
          <w:sz w:val="16"/>
        </w:rPr>
        <w:t xml:space="preserve"> </w:t>
      </w:r>
      <w:r w:rsidRPr="00F36931">
        <w:rPr>
          <w:rStyle w:val="StyleUnderline"/>
          <w:rFonts w:cs="Calibri"/>
        </w:rPr>
        <w:t>is equally unsurprising that these events alarmed the Europeans and prompted NATO to shore up its defenses in Eastern Europe, precisely as a realist would expect. Thinking like a realist can also help you understand why the EU is in trouble</w:t>
      </w:r>
      <w:r w:rsidRPr="00F36931">
        <w:rPr>
          <w:rFonts w:cs="Calibri"/>
          <w:sz w:val="16"/>
        </w:rPr>
        <w:t xml:space="preserve">. </w:t>
      </w:r>
      <w:r w:rsidRPr="00F36931">
        <w:rPr>
          <w:rStyle w:val="StyleUnderline"/>
          <w:rFonts w:cs="Calibri"/>
        </w:rPr>
        <w:t>The entire EU</w:t>
      </w:r>
      <w:r w:rsidRPr="00C7794F">
        <w:rPr>
          <w:rStyle w:val="StyleUnderline"/>
          <w:rFonts w:cs="Calibri"/>
        </w:rPr>
        <w:t xml:space="preserve"> project was designed to transcend nationalism and subordinate state interests within broader supranational institutions</w:t>
      </w:r>
      <w:r w:rsidRPr="00C7794F">
        <w:rPr>
          <w:rFonts w:cs="Calibri"/>
          <w:sz w:val="16"/>
        </w:rPr>
        <w:t>. Its architects hoped the separate national identities and interests that had torn Europe apart repeatedly would fade over time and a broad pan-European identity would supplant them</w:t>
      </w:r>
      <w:r w:rsidRPr="00665AE4">
        <w:rPr>
          <w:rFonts w:cs="Calibri"/>
          <w:sz w:val="16"/>
        </w:rPr>
        <w:t xml:space="preserve">. </w:t>
      </w:r>
      <w:r w:rsidRPr="00665AE4">
        <w:rPr>
          <w:rStyle w:val="StyleUnderline"/>
          <w:rFonts w:cs="Calibri"/>
        </w:rPr>
        <w:t>European unity was facilitated by the Cold War because the Soviet threat gave Western Europe ample incentive to cooperate</w:t>
      </w:r>
      <w:r w:rsidRPr="00665AE4">
        <w:rPr>
          <w:rFonts w:cs="Calibri"/>
          <w:sz w:val="16"/>
        </w:rPr>
        <w:t>, gave the Soviets’ Eastern European satellites an ideal to aspire to, and kept the “</w:t>
      </w:r>
      <w:hyperlink r:id="rId22" w:history="1">
        <w:r w:rsidRPr="00665AE4">
          <w:rPr>
            <w:rFonts w:cs="Calibri"/>
            <w:sz w:val="16"/>
          </w:rPr>
          <w:t>American pacifier</w:t>
        </w:r>
      </w:hyperlink>
      <w:r w:rsidRPr="00665AE4">
        <w:rPr>
          <w:rFonts w:cs="Calibri"/>
          <w:sz w:val="16"/>
        </w:rPr>
        <w:t xml:space="preserve">” on the continent. </w:t>
      </w:r>
      <w:r w:rsidRPr="00665AE4">
        <w:rPr>
          <w:rStyle w:val="StyleUnderline"/>
          <w:rFonts w:cs="Calibri"/>
        </w:rPr>
        <w:t>But once the Cold War was over, nationalism returned with a vengeance and especially after the euro crisis hit.</w:t>
      </w:r>
      <w:r w:rsidRPr="00665AE4">
        <w:rPr>
          <w:rFonts w:cs="Calibri"/>
          <w:sz w:val="16"/>
        </w:rPr>
        <w:t xml:space="preserve"> </w:t>
      </w:r>
      <w:r w:rsidRPr="00665AE4">
        <w:rPr>
          <w:rStyle w:val="StyleUnderline"/>
          <w:rFonts w:cs="Calibri"/>
        </w:rPr>
        <w:t>Suddenly, populations wanted their elected officials not to save Europe but to save them</w:t>
      </w:r>
      <w:r w:rsidRPr="00665AE4">
        <w:rPr>
          <w:rFonts w:cs="Calibri"/>
          <w:sz w:val="16"/>
        </w:rPr>
        <w:t xml:space="preserve">. Despite herculean efforts by </w:t>
      </w:r>
      <w:proofErr w:type="gramStart"/>
      <w:r w:rsidRPr="00665AE4">
        <w:rPr>
          <w:rFonts w:cs="Calibri"/>
          <w:sz w:val="16"/>
        </w:rPr>
        <w:t>a number of</w:t>
      </w:r>
      <w:proofErr w:type="gramEnd"/>
      <w:r w:rsidRPr="00665AE4">
        <w:rPr>
          <w:rFonts w:cs="Calibri"/>
          <w:sz w:val="16"/>
        </w:rPr>
        <w:t xml:space="preserve"> Eu</w:t>
      </w:r>
      <w:r w:rsidRPr="00C7794F">
        <w:rPr>
          <w:rFonts w:cs="Calibri"/>
          <w:sz w:val="16"/>
        </w:rPr>
        <w:t xml:space="preserve">ropean leaders and EU officials, </w:t>
      </w:r>
      <w:r w:rsidRPr="00C7794F">
        <w:rPr>
          <w:rStyle w:val="StyleUnderline"/>
          <w:rFonts w:cs="Calibri"/>
        </w:rPr>
        <w:t>these centrifugal tendencies seem to be getting worse, as the Brexit decision, the recent elections in Italy, and the resurgent nationalism in Poland and Hungary all attest</w:t>
      </w:r>
      <w:r w:rsidRPr="00C7794F">
        <w:rPr>
          <w:rFonts w:cs="Calibri"/>
          <w:sz w:val="16"/>
        </w:rPr>
        <w:t xml:space="preserve">. Those who hoped that European integration would prove irreversible have trouble understanding how their noble experiment went awry, but realists don’t. If </w:t>
      </w:r>
      <w:r w:rsidRPr="00C7794F">
        <w:rPr>
          <w:rStyle w:val="StyleUnderline"/>
          <w:rFonts w:cs="Calibri"/>
        </w:rPr>
        <w:t>you think like a realist, you might n</w:t>
      </w:r>
      <w:r w:rsidRPr="00E06FA6">
        <w:rPr>
          <w:rStyle w:val="StyleUnderline"/>
          <w:rFonts w:cs="Calibri"/>
        </w:rPr>
        <w:t xml:space="preserve">ot be </w:t>
      </w:r>
      <w:r w:rsidRPr="00E06FA6">
        <w:rPr>
          <w:rFonts w:cs="Calibri"/>
          <w:sz w:val="16"/>
        </w:rPr>
        <w:t xml:space="preserve">quite </w:t>
      </w:r>
      <w:r w:rsidRPr="00E06FA6">
        <w:rPr>
          <w:rStyle w:val="StyleUnderline"/>
          <w:rFonts w:cs="Calibri"/>
        </w:rPr>
        <w:t>so outraged by</w:t>
      </w:r>
      <w:r w:rsidRPr="00E06FA6">
        <w:rPr>
          <w:rFonts w:cs="Calibri"/>
          <w:sz w:val="16"/>
        </w:rPr>
        <w:t xml:space="preserve"> the </w:t>
      </w:r>
      <w:r w:rsidRPr="00E06FA6">
        <w:rPr>
          <w:rStyle w:val="StyleUnderline"/>
          <w:rFonts w:cs="Calibri"/>
        </w:rPr>
        <w:t>support that Iran and Syria gave the anti-American insurgency in Iraq after 2003</w:t>
      </w:r>
      <w:r w:rsidRPr="00E06FA6">
        <w:rPr>
          <w:rFonts w:cs="Calibri"/>
          <w:sz w:val="16"/>
        </w:rPr>
        <w:t xml:space="preserve">. You might not like it, but you wouldn’t find their conduct surprising. </w:t>
      </w:r>
      <w:r w:rsidRPr="00E06FA6">
        <w:rPr>
          <w:rStyle w:val="StyleUnderline"/>
          <w:rFonts w:cs="Calibri"/>
        </w:rPr>
        <w:t xml:space="preserve">Their response was classic balance of power behavior because the United States had just overthrown Saddam Hussein and the Bush administration had made it clear that Syria and Iran were next </w:t>
      </w:r>
      <w:r w:rsidRPr="00E06FA6">
        <w:rPr>
          <w:rFonts w:cs="Calibri"/>
          <w:sz w:val="16"/>
        </w:rPr>
        <w:t>on its hit</w:t>
      </w:r>
      <w:r w:rsidRPr="00C7794F">
        <w:rPr>
          <w:rFonts w:cs="Calibri"/>
          <w:sz w:val="16"/>
        </w:rPr>
        <w:t xml:space="preserve"> list. </w:t>
      </w:r>
      <w:r w:rsidRPr="00C7794F">
        <w:rPr>
          <w:rStyle w:val="StyleUnderline"/>
          <w:rFonts w:cs="Calibri"/>
        </w:rPr>
        <w:t xml:space="preserve">It made good strategic sense for Damascus and Tehran to do whatever they could to keep the United States bogged down in Iraq so that Washington couldn’t </w:t>
      </w:r>
      <w:r w:rsidRPr="00C7794F">
        <w:rPr>
          <w:rFonts w:cs="Calibri"/>
          <w:sz w:val="16"/>
        </w:rPr>
        <w:t xml:space="preserve">reload the shotgun and </w:t>
      </w:r>
      <w:r w:rsidRPr="00C7794F">
        <w:rPr>
          <w:rStyle w:val="StyleUnderline"/>
          <w:rFonts w:cs="Calibri"/>
        </w:rPr>
        <w:t>come after them</w:t>
      </w:r>
      <w:r w:rsidRPr="00C7794F">
        <w:rPr>
          <w:rFonts w:cs="Calibri"/>
          <w:sz w:val="16"/>
        </w:rPr>
        <w:t xml:space="preserve">. Americans have every reason to be upset by what these states did, but if more U.S. officials thought like realists, they would have expected it from the get-go. </w:t>
      </w:r>
      <w:r w:rsidRPr="00F36931">
        <w:rPr>
          <w:rStyle w:val="StyleUnderline"/>
          <w:rFonts w:cs="Calibri"/>
        </w:rPr>
        <w:t xml:space="preserve">And if you </w:t>
      </w:r>
      <w:r w:rsidRPr="00C7794F">
        <w:rPr>
          <w:rStyle w:val="StyleUnderline"/>
          <w:rFonts w:cs="Calibri"/>
          <w:highlight w:val="green"/>
        </w:rPr>
        <w:t>think like a realist</w:t>
      </w:r>
      <w:r w:rsidRPr="00C7794F">
        <w:rPr>
          <w:rStyle w:val="StyleUnderline"/>
          <w:rFonts w:cs="Calibri"/>
        </w:rPr>
        <w:t xml:space="preserve">, </w:t>
      </w:r>
      <w:r w:rsidRPr="00C7794F">
        <w:rPr>
          <w:rStyle w:val="StyleUnderline"/>
          <w:rFonts w:cs="Calibri"/>
          <w:highlight w:val="green"/>
        </w:rPr>
        <w:t>i</w:t>
      </w:r>
      <w:r w:rsidRPr="00F36931">
        <w:rPr>
          <w:rStyle w:val="StyleUnderline"/>
          <w:rFonts w:cs="Calibri"/>
        </w:rPr>
        <w:t xml:space="preserve">t is </w:t>
      </w:r>
      <w:r w:rsidRPr="00C7794F">
        <w:rPr>
          <w:rStyle w:val="StyleUnderline"/>
          <w:rFonts w:cs="Calibri"/>
          <w:highlight w:val="green"/>
        </w:rPr>
        <w:t>obvious why No</w:t>
      </w:r>
      <w:r w:rsidRPr="00F36931">
        <w:rPr>
          <w:rStyle w:val="StyleUnderline"/>
          <w:rFonts w:cs="Calibri"/>
        </w:rPr>
        <w:t>rth</w:t>
      </w:r>
      <w:r w:rsidRPr="00C7794F">
        <w:rPr>
          <w:rStyle w:val="StyleUnderline"/>
          <w:rFonts w:cs="Calibri"/>
          <w:highlight w:val="green"/>
        </w:rPr>
        <w:t xml:space="preserve"> Ko</w:t>
      </w:r>
      <w:r w:rsidRPr="00F36931">
        <w:rPr>
          <w:rStyle w:val="StyleUnderline"/>
          <w:rFonts w:cs="Calibri"/>
        </w:rPr>
        <w:t xml:space="preserve">rea has gone to enormous lengths to </w:t>
      </w:r>
      <w:r w:rsidRPr="00C7794F">
        <w:rPr>
          <w:rStyle w:val="StyleUnderline"/>
          <w:rFonts w:cs="Calibri"/>
          <w:highlight w:val="green"/>
        </w:rPr>
        <w:t xml:space="preserve">acquire </w:t>
      </w:r>
      <w:r w:rsidRPr="00F36931">
        <w:rPr>
          <w:rStyle w:val="StyleUnderline"/>
          <w:rFonts w:cs="Calibri"/>
        </w:rPr>
        <w:t xml:space="preserve">a </w:t>
      </w:r>
      <w:r w:rsidRPr="00C7794F">
        <w:rPr>
          <w:rStyle w:val="StyleUnderline"/>
          <w:rFonts w:cs="Calibri"/>
          <w:highlight w:val="green"/>
        </w:rPr>
        <w:t xml:space="preserve">nuclear deterrent and </w:t>
      </w:r>
      <w:r w:rsidRPr="00C7794F">
        <w:rPr>
          <w:rStyle w:val="StyleUnderline"/>
          <w:rFonts w:cs="Calibri"/>
        </w:rPr>
        <w:t xml:space="preserve">obvious </w:t>
      </w:r>
      <w:r w:rsidRPr="00C7794F">
        <w:rPr>
          <w:rStyle w:val="StyleUnderline"/>
          <w:rFonts w:cs="Calibri"/>
          <w:highlight w:val="green"/>
        </w:rPr>
        <w:t xml:space="preserve">why </w:t>
      </w:r>
      <w:r w:rsidRPr="00C7794F">
        <w:rPr>
          <w:rStyle w:val="StyleUnderline"/>
          <w:rFonts w:cs="Calibri"/>
        </w:rPr>
        <w:t xml:space="preserve">a country such as </w:t>
      </w:r>
      <w:r w:rsidRPr="00C7794F">
        <w:rPr>
          <w:rStyle w:val="StyleUnderline"/>
          <w:rFonts w:cs="Calibri"/>
          <w:highlight w:val="green"/>
        </w:rPr>
        <w:t xml:space="preserve">Iran </w:t>
      </w:r>
      <w:r w:rsidRPr="00F36931">
        <w:rPr>
          <w:rStyle w:val="StyleUnderline"/>
          <w:rFonts w:cs="Calibri"/>
        </w:rPr>
        <w:t xml:space="preserve">was </w:t>
      </w:r>
      <w:r w:rsidRPr="00C7794F">
        <w:rPr>
          <w:rStyle w:val="StyleUnderline"/>
          <w:rFonts w:cs="Calibri"/>
          <w:highlight w:val="green"/>
        </w:rPr>
        <w:t xml:space="preserve">interested in </w:t>
      </w:r>
      <w:r w:rsidRPr="00F36931">
        <w:rPr>
          <w:rStyle w:val="StyleUnderline"/>
          <w:rFonts w:cs="Calibri"/>
        </w:rPr>
        <w:t>becoming a latent</w:t>
      </w:r>
      <w:r w:rsidRPr="00C7794F">
        <w:rPr>
          <w:rStyle w:val="StyleUnderline"/>
          <w:rFonts w:cs="Calibri"/>
        </w:rPr>
        <w:t xml:space="preserve"> </w:t>
      </w:r>
      <w:r w:rsidRPr="00C7794F">
        <w:rPr>
          <w:rStyle w:val="StyleUnderline"/>
          <w:rFonts w:cs="Calibri"/>
          <w:highlight w:val="green"/>
        </w:rPr>
        <w:t>nuc</w:t>
      </w:r>
      <w:r w:rsidRPr="00914034">
        <w:rPr>
          <w:rStyle w:val="StyleUnderline"/>
          <w:rFonts w:cs="Calibri"/>
        </w:rPr>
        <w:t xml:space="preserve">lear </w:t>
      </w:r>
      <w:r w:rsidRPr="00C7794F">
        <w:rPr>
          <w:rStyle w:val="StyleUnderline"/>
          <w:rFonts w:cs="Calibri"/>
        </w:rPr>
        <w:t>weapon</w:t>
      </w:r>
      <w:r w:rsidRPr="00914034">
        <w:rPr>
          <w:rStyle w:val="StyleUnderline"/>
          <w:rFonts w:cs="Calibri"/>
          <w:highlight w:val="green"/>
        </w:rPr>
        <w:t>s</w:t>
      </w:r>
      <w:r w:rsidRPr="00C7794F">
        <w:rPr>
          <w:rStyle w:val="StyleUnderline"/>
          <w:rFonts w:cs="Calibri"/>
        </w:rPr>
        <w:t xml:space="preserve"> </w:t>
      </w:r>
      <w:r w:rsidRPr="00C7794F">
        <w:rPr>
          <w:rStyle w:val="StyleUnderline"/>
          <w:rFonts w:cs="Calibri"/>
          <w:highlight w:val="green"/>
        </w:rPr>
        <w:t xml:space="preserve">state </w:t>
      </w:r>
      <w:r w:rsidRPr="00C7794F">
        <w:rPr>
          <w:rStyle w:val="StyleUnderline"/>
          <w:rFonts w:cs="Calibri"/>
        </w:rPr>
        <w:t>as well.</w:t>
      </w:r>
      <w:r w:rsidRPr="00C7794F">
        <w:rPr>
          <w:rFonts w:cs="Calibri"/>
          <w:sz w:val="16"/>
        </w:rPr>
        <w:t xml:space="preserve"> </w:t>
      </w:r>
      <w:r w:rsidRPr="00F36931">
        <w:rPr>
          <w:rStyle w:val="StyleUnderline"/>
          <w:rFonts w:cs="Calibri"/>
        </w:rPr>
        <w:t xml:space="preserve">These </w:t>
      </w:r>
      <w:r w:rsidRPr="00C7794F">
        <w:rPr>
          <w:rStyle w:val="StyleUnderline"/>
          <w:rFonts w:cs="Calibri"/>
          <w:highlight w:val="green"/>
        </w:rPr>
        <w:t xml:space="preserve">states </w:t>
      </w:r>
      <w:r w:rsidRPr="00F36931">
        <w:rPr>
          <w:rStyle w:val="StyleUnderline"/>
          <w:rFonts w:cs="Calibri"/>
        </w:rPr>
        <w:t>were</w:t>
      </w:r>
      <w:r w:rsidRPr="00C7794F">
        <w:rPr>
          <w:rStyle w:val="StyleUnderline"/>
          <w:rFonts w:cs="Calibri"/>
        </w:rPr>
        <w:t xml:space="preserve"> deeply </w:t>
      </w:r>
      <w:r w:rsidRPr="00C7794F">
        <w:rPr>
          <w:rStyle w:val="StyleUnderline"/>
          <w:rFonts w:cs="Calibri"/>
          <w:highlight w:val="green"/>
        </w:rPr>
        <w:t xml:space="preserve">at odds with </w:t>
      </w:r>
      <w:r w:rsidRPr="00F36931">
        <w:rPr>
          <w:rStyle w:val="StyleUnderline"/>
          <w:rFonts w:cs="Calibri"/>
        </w:rPr>
        <w:t xml:space="preserve">the </w:t>
      </w:r>
      <w:r w:rsidRPr="00C7794F">
        <w:rPr>
          <w:rStyle w:val="StyleUnderline"/>
          <w:rFonts w:cs="Calibri"/>
        </w:rPr>
        <w:t xml:space="preserve">world’s </w:t>
      </w:r>
      <w:r w:rsidRPr="00C7794F">
        <w:rPr>
          <w:rStyle w:val="StyleUnderline"/>
          <w:rFonts w:cs="Calibri"/>
          <w:highlight w:val="green"/>
        </w:rPr>
        <w:t>most powerful country</w:t>
      </w:r>
      <w:r w:rsidRPr="00C7794F">
        <w:rPr>
          <w:rStyle w:val="StyleUnderline"/>
          <w:rFonts w:cs="Calibri"/>
        </w:rPr>
        <w:t xml:space="preserve">, </w:t>
      </w:r>
      <w:r w:rsidRPr="00F36931">
        <w:rPr>
          <w:rStyle w:val="StyleUnderline"/>
          <w:rFonts w:cs="Calibri"/>
        </w:rPr>
        <w:t>and</w:t>
      </w:r>
      <w:r w:rsidRPr="00F36931">
        <w:rPr>
          <w:rFonts w:cs="Calibri"/>
          <w:sz w:val="16"/>
        </w:rPr>
        <w:t xml:space="preserve"> </w:t>
      </w:r>
      <w:r w:rsidRPr="00F36931">
        <w:rPr>
          <w:rStyle w:val="StyleUnderline"/>
          <w:rFonts w:cs="Calibri"/>
        </w:rPr>
        <w:t>prominent U.S. officials kept saying</w:t>
      </w:r>
      <w:r w:rsidRPr="00F36931">
        <w:rPr>
          <w:rFonts w:cs="Calibri"/>
          <w:sz w:val="16"/>
        </w:rPr>
        <w:t xml:space="preserve"> that </w:t>
      </w:r>
      <w:r w:rsidRPr="00F36931">
        <w:rPr>
          <w:rStyle w:val="StyleUnderline"/>
          <w:rFonts w:cs="Calibri"/>
        </w:rPr>
        <w:t>the only solution was to topple these regimes</w:t>
      </w:r>
      <w:r w:rsidRPr="00F36931">
        <w:rPr>
          <w:rFonts w:cs="Calibri"/>
          <w:sz w:val="16"/>
        </w:rPr>
        <w:t xml:space="preserve"> </w:t>
      </w:r>
      <w:r w:rsidRPr="00F36931">
        <w:rPr>
          <w:rStyle w:val="StyleUnderline"/>
          <w:rFonts w:cs="Calibri"/>
        </w:rPr>
        <w:t>and replace them</w:t>
      </w:r>
      <w:r w:rsidRPr="00F36931">
        <w:rPr>
          <w:rFonts w:cs="Calibri"/>
          <w:sz w:val="16"/>
        </w:rPr>
        <w:t xml:space="preserve"> with leaders more to their liking. Never mind that regime change </w:t>
      </w:r>
      <w:hyperlink r:id="rId23" w:history="1">
        <w:r w:rsidRPr="00F36931">
          <w:rPr>
            <w:rFonts w:cs="Calibri"/>
            <w:sz w:val="16"/>
          </w:rPr>
          <w:t>rarely works</w:t>
        </w:r>
      </w:hyperlink>
      <w:r w:rsidRPr="00F36931">
        <w:rPr>
          <w:rFonts w:cs="Calibri"/>
          <w:sz w:val="16"/>
        </w:rPr>
        <w:t xml:space="preserve"> as intended; the more important point is that </w:t>
      </w:r>
      <w:r w:rsidRPr="00F36931">
        <w:rPr>
          <w:rStyle w:val="StyleUnderline"/>
          <w:rFonts w:cs="Calibri"/>
        </w:rPr>
        <w:t>any government facing a threat like that is going</w:t>
      </w:r>
      <w:r w:rsidRPr="00C7794F">
        <w:rPr>
          <w:rStyle w:val="StyleUnderline"/>
          <w:rFonts w:cs="Calibri"/>
        </w:rPr>
        <w:t xml:space="preserve"> to try to protect itself.</w:t>
      </w:r>
      <w:r w:rsidRPr="00C7794F">
        <w:rPr>
          <w:rFonts w:cs="Calibri"/>
          <w:sz w:val="16"/>
        </w:rPr>
        <w:t xml:space="preserve"> </w:t>
      </w:r>
      <w:r w:rsidRPr="00C7794F">
        <w:rPr>
          <w:rStyle w:val="StyleUnderline"/>
          <w:rFonts w:cs="Calibri"/>
        </w:rPr>
        <w:t>Nuclear weapons</w:t>
      </w:r>
      <w:r w:rsidRPr="00C7794F">
        <w:rPr>
          <w:rFonts w:cs="Calibri"/>
          <w:sz w:val="16"/>
        </w:rPr>
        <w:t xml:space="preserve"> </w:t>
      </w:r>
      <w:hyperlink r:id="rId24" w:history="1">
        <w:r w:rsidRPr="00C7794F">
          <w:rPr>
            <w:rFonts w:cs="Calibri"/>
            <w:sz w:val="16"/>
          </w:rPr>
          <w:t>aren’t good for blackmail</w:t>
        </w:r>
      </w:hyperlink>
      <w:r w:rsidRPr="00C7794F">
        <w:rPr>
          <w:rFonts w:cs="Calibri"/>
          <w:sz w:val="16"/>
        </w:rPr>
        <w:t xml:space="preserve"> or conquest, but they </w:t>
      </w:r>
      <w:r w:rsidRPr="00C7794F">
        <w:rPr>
          <w:rStyle w:val="StyleUnderline"/>
          <w:rFonts w:cs="Calibri"/>
        </w:rPr>
        <w:t>are a very effective way to deter more powerful states from trying to overthrow you with military force</w:t>
      </w:r>
      <w:r w:rsidRPr="00C7794F">
        <w:rPr>
          <w:rFonts w:cs="Calibri"/>
          <w:sz w:val="16"/>
        </w:rPr>
        <w:t xml:space="preserve">. And you’d think Americans would understand this, given that the U.S. government thinks it needs thousands of nuclear weapons </w:t>
      </w:r>
      <w:proofErr w:type="gramStart"/>
      <w:r w:rsidRPr="00C7794F">
        <w:rPr>
          <w:rFonts w:cs="Calibri"/>
          <w:sz w:val="16"/>
        </w:rPr>
        <w:t>in order to</w:t>
      </w:r>
      <w:proofErr w:type="gramEnd"/>
      <w:r w:rsidRPr="00C7794F">
        <w:rPr>
          <w:rFonts w:cs="Calibri"/>
          <w:sz w:val="16"/>
        </w:rPr>
        <w:t xml:space="preserve"> be secure, despite its favorable geographic position and overwhelming conventional superiority. If U.S. leaders think like that, is it any wonder that some weaker and more vulnerable powers conclude that having a few nukes might make them more secure? And is it so surprising that they might be reluctant to give them up in exchange for assurances or promises that might easily be reversed or withdrawn? Someone really should explain this logic to John Bolton. </w:t>
      </w:r>
      <w:r w:rsidRPr="00C7794F">
        <w:rPr>
          <w:rStyle w:val="StyleUnderline"/>
          <w:rFonts w:cs="Calibri"/>
        </w:rPr>
        <w:t xml:space="preserve">Thinking like a realist also helps you </w:t>
      </w:r>
      <w:r w:rsidRPr="00F36931">
        <w:rPr>
          <w:rStyle w:val="StyleUnderline"/>
          <w:rFonts w:cs="Calibri"/>
        </w:rPr>
        <w:t>understand why states with radically different political systems often act in surprisingly similar ways.</w:t>
      </w:r>
      <w:r w:rsidRPr="00F36931">
        <w:rPr>
          <w:rFonts w:cs="Calibri"/>
          <w:sz w:val="16"/>
        </w:rPr>
        <w:t xml:space="preserve"> To take an obvious example, </w:t>
      </w:r>
      <w:r w:rsidRPr="00F36931">
        <w:rPr>
          <w:rStyle w:val="StyleUnderline"/>
          <w:rFonts w:cs="Calibri"/>
        </w:rPr>
        <w:t>the United States and Soviet Union could not have been more different in terms of their domestic orders, but their international behavior was much the same. Each led vast alliance networks, toppled governments</w:t>
      </w:r>
      <w:r w:rsidRPr="00F36931">
        <w:rPr>
          <w:rFonts w:cs="Calibri"/>
          <w:sz w:val="16"/>
        </w:rPr>
        <w:t xml:space="preserve"> they didn’t like, </w:t>
      </w:r>
      <w:r w:rsidRPr="00F36931">
        <w:rPr>
          <w:rStyle w:val="StyleUnderline"/>
          <w:rFonts w:cs="Calibri"/>
        </w:rPr>
        <w:t>assassinated</w:t>
      </w:r>
      <w:r w:rsidRPr="00F36931">
        <w:rPr>
          <w:rFonts w:cs="Calibri"/>
          <w:sz w:val="16"/>
        </w:rPr>
        <w:t xml:space="preserve"> </w:t>
      </w:r>
      <w:proofErr w:type="gramStart"/>
      <w:r w:rsidRPr="00F36931">
        <w:rPr>
          <w:rFonts w:cs="Calibri"/>
          <w:sz w:val="16"/>
        </w:rPr>
        <w:t>a number of</w:t>
      </w:r>
      <w:proofErr w:type="gramEnd"/>
      <w:r w:rsidRPr="00F36931">
        <w:rPr>
          <w:rFonts w:cs="Calibri"/>
          <w:sz w:val="16"/>
        </w:rPr>
        <w:t xml:space="preserve"> </w:t>
      </w:r>
      <w:r w:rsidRPr="00F36931">
        <w:rPr>
          <w:rStyle w:val="StyleUnderline"/>
          <w:rFonts w:cs="Calibri"/>
        </w:rPr>
        <w:t>foreign leaders</w:t>
      </w:r>
      <w:r w:rsidRPr="00F36931">
        <w:rPr>
          <w:rFonts w:cs="Calibri"/>
          <w:sz w:val="16"/>
        </w:rPr>
        <w:t xml:space="preserve">, </w:t>
      </w:r>
      <w:r w:rsidRPr="00F36931">
        <w:rPr>
          <w:rStyle w:val="StyleUnderline"/>
          <w:rFonts w:cs="Calibri"/>
        </w:rPr>
        <w:t xml:space="preserve">built tens of </w:t>
      </w:r>
      <w:proofErr w:type="spellStart"/>
      <w:r w:rsidRPr="00F36931">
        <w:rPr>
          <w:rStyle w:val="StyleUnderline"/>
          <w:rFonts w:cs="Calibri"/>
        </w:rPr>
        <w:t>thousand</w:t>
      </w:r>
      <w:proofErr w:type="spellEnd"/>
      <w:r w:rsidRPr="00F36931">
        <w:rPr>
          <w:rStyle w:val="StyleUnderline"/>
          <w:rFonts w:cs="Calibri"/>
        </w:rPr>
        <w:t xml:space="preserve"> of nuclear weapons (</w:t>
      </w:r>
      <w:r w:rsidRPr="00F36931">
        <w:rPr>
          <w:rFonts w:cs="Calibri"/>
          <w:sz w:val="16"/>
        </w:rPr>
        <w:t xml:space="preserve">deployed on missiles, bombers, and submarines), </w:t>
      </w:r>
      <w:r w:rsidRPr="00F36931">
        <w:rPr>
          <w:rStyle w:val="StyleUnderline"/>
          <w:rFonts w:cs="Calibri"/>
        </w:rPr>
        <w:t>intervened</w:t>
      </w:r>
      <w:r w:rsidRPr="00F36931">
        <w:rPr>
          <w:rFonts w:cs="Calibri"/>
          <w:sz w:val="16"/>
        </w:rPr>
        <w:t xml:space="preserve"> in far-flung lands, </w:t>
      </w:r>
      <w:r w:rsidRPr="00F36931">
        <w:rPr>
          <w:rStyle w:val="StyleUnderline"/>
          <w:rFonts w:cs="Calibri"/>
        </w:rPr>
        <w:t>tried to convert other societies to their preferred ideology, and did what they could to bring the other down witho</w:t>
      </w:r>
      <w:r w:rsidRPr="00C7794F">
        <w:rPr>
          <w:rStyle w:val="StyleUnderline"/>
          <w:rFonts w:cs="Calibri"/>
        </w:rPr>
        <w:t>ut blowing up the world</w:t>
      </w:r>
      <w:r w:rsidRPr="00C7794F">
        <w:rPr>
          <w:rFonts w:cs="Calibri"/>
          <w:sz w:val="16"/>
        </w:rPr>
        <w:t xml:space="preserve">. </w:t>
      </w:r>
      <w:r w:rsidRPr="00C7794F">
        <w:rPr>
          <w:rStyle w:val="StyleUnderline"/>
          <w:rFonts w:cs="Calibri"/>
        </w:rPr>
        <w:t>Why</w:t>
      </w:r>
      <w:r w:rsidRPr="00C7794F">
        <w:rPr>
          <w:rFonts w:cs="Calibri"/>
          <w:sz w:val="16"/>
        </w:rPr>
        <w:t xml:space="preserve"> did they behave in such similar fashion? </w:t>
      </w:r>
      <w:r w:rsidRPr="00F36931">
        <w:rPr>
          <w:rStyle w:val="StyleUnderline"/>
          <w:rFonts w:cs="Calibri"/>
        </w:rPr>
        <w:t xml:space="preserve">Because </w:t>
      </w:r>
      <w:r w:rsidRPr="00C7794F">
        <w:rPr>
          <w:rStyle w:val="StyleUnderline"/>
          <w:rFonts w:cs="Calibri"/>
          <w:highlight w:val="green"/>
        </w:rPr>
        <w:t>in an anarchic world</w:t>
      </w:r>
      <w:r w:rsidRPr="00C7794F">
        <w:rPr>
          <w:rStyle w:val="StyleUnderline"/>
          <w:rFonts w:cs="Calibri"/>
        </w:rPr>
        <w:t xml:space="preserve">, </w:t>
      </w:r>
      <w:r w:rsidRPr="00F36931">
        <w:rPr>
          <w:rStyle w:val="StyleUnderline"/>
          <w:rFonts w:cs="Calibri"/>
        </w:rPr>
        <w:t>each had</w:t>
      </w:r>
      <w:r w:rsidRPr="00C7794F">
        <w:rPr>
          <w:rStyle w:val="StyleUnderline"/>
          <w:rFonts w:cs="Calibri"/>
          <w:highlight w:val="green"/>
        </w:rPr>
        <w:t xml:space="preserve"> little choice but to compete </w:t>
      </w:r>
      <w:r w:rsidRPr="00C7794F">
        <w:rPr>
          <w:rStyle w:val="StyleUnderline"/>
          <w:rFonts w:cs="Calibri"/>
        </w:rPr>
        <w:t xml:space="preserve">with the other, </w:t>
      </w:r>
      <w:r w:rsidRPr="00C7794F">
        <w:rPr>
          <w:rStyle w:val="StyleUnderline"/>
          <w:rFonts w:cs="Calibri"/>
          <w:highlight w:val="green"/>
        </w:rPr>
        <w:t xml:space="preserve">lest it fall behind </w:t>
      </w:r>
      <w:r w:rsidRPr="00C7794F">
        <w:rPr>
          <w:rStyle w:val="StyleUnderline"/>
          <w:rFonts w:cs="Calibri"/>
        </w:rPr>
        <w:t>and become vulnerable to the other’s predations</w:t>
      </w:r>
      <w:r w:rsidRPr="00C7794F">
        <w:rPr>
          <w:rFonts w:cs="Calibri"/>
          <w:sz w:val="16"/>
        </w:rPr>
        <w:t xml:space="preserve">. </w:t>
      </w:r>
      <w:proofErr w:type="gramStart"/>
      <w:r w:rsidRPr="00C7794F">
        <w:rPr>
          <w:rFonts w:cs="Calibri"/>
          <w:sz w:val="16"/>
        </w:rPr>
        <w:t>Last but not least</w:t>
      </w:r>
      <w:proofErr w:type="gramEnd"/>
      <w:r w:rsidRPr="00C7794F">
        <w:rPr>
          <w:rFonts w:cs="Calibri"/>
          <w:sz w:val="16"/>
        </w:rPr>
        <w:t xml:space="preserve">, </w:t>
      </w:r>
      <w:r w:rsidRPr="00C7794F">
        <w:rPr>
          <w:rStyle w:val="StyleUnderline"/>
          <w:rFonts w:cs="Calibri"/>
        </w:rPr>
        <w:t xml:space="preserve">if you think like a realist, you’re likely to be skeptical about the ambitious schemes that idealists keep dreaming </w:t>
      </w:r>
      <w:r w:rsidRPr="00C7794F">
        <w:rPr>
          <w:rStyle w:val="StyleUnderline"/>
          <w:rFonts w:cs="Calibri"/>
        </w:rPr>
        <w:lastRenderedPageBreak/>
        <w:t>up to bring an end to conflict, injustice, inequality, and other bad things</w:t>
      </w:r>
      <w:r w:rsidRPr="00C7794F">
        <w:rPr>
          <w:rFonts w:cs="Calibri"/>
          <w:sz w:val="16"/>
        </w:rPr>
        <w:t xml:space="preserve">. Striving to build a safer and more peaceful world is admirable, but </w:t>
      </w:r>
      <w:r w:rsidRPr="00C7794F">
        <w:rPr>
          <w:rStyle w:val="StyleUnderline"/>
          <w:rFonts w:cs="Calibri"/>
          <w:highlight w:val="green"/>
        </w:rPr>
        <w:t xml:space="preserve">realism reminds us </w:t>
      </w:r>
      <w:r w:rsidRPr="00C7794F">
        <w:rPr>
          <w:rStyle w:val="StyleUnderline"/>
          <w:rFonts w:cs="Calibri"/>
        </w:rPr>
        <w:t xml:space="preserve">that </w:t>
      </w:r>
      <w:r w:rsidRPr="00F36931">
        <w:rPr>
          <w:rStyle w:val="StyleUnderline"/>
          <w:rFonts w:cs="Calibri"/>
        </w:rPr>
        <w:t xml:space="preserve">the </w:t>
      </w:r>
      <w:r w:rsidRPr="00C7794F">
        <w:rPr>
          <w:rStyle w:val="StyleUnderline"/>
          <w:rFonts w:cs="Calibri"/>
          <w:highlight w:val="green"/>
        </w:rPr>
        <w:t xml:space="preserve">ambitious efforts to remake world politics </w:t>
      </w:r>
      <w:r w:rsidRPr="00F36931">
        <w:rPr>
          <w:rStyle w:val="StyleUnderline"/>
          <w:rFonts w:cs="Calibri"/>
        </w:rPr>
        <w:t xml:space="preserve">always </w:t>
      </w:r>
      <w:r w:rsidRPr="00C7794F">
        <w:rPr>
          <w:rStyle w:val="StyleUnderline"/>
          <w:rFonts w:cs="Calibri"/>
          <w:highlight w:val="green"/>
        </w:rPr>
        <w:t xml:space="preserve">create unintended consequences and rarely deliver </w:t>
      </w:r>
      <w:r w:rsidRPr="00C7794F">
        <w:rPr>
          <w:rStyle w:val="StyleUnderline"/>
          <w:rFonts w:cs="Calibri"/>
        </w:rPr>
        <w:t xml:space="preserve">the </w:t>
      </w:r>
      <w:r w:rsidRPr="00C7794F">
        <w:rPr>
          <w:rStyle w:val="StyleUnderline"/>
          <w:rFonts w:cs="Calibri"/>
          <w:highlight w:val="green"/>
        </w:rPr>
        <w:t>promised results</w:t>
      </w:r>
      <w:r w:rsidRPr="00C7794F">
        <w:rPr>
          <w:rFonts w:cs="Calibri"/>
          <w:sz w:val="16"/>
        </w:rPr>
        <w:t xml:space="preserve">. It also reminds that </w:t>
      </w:r>
      <w:r w:rsidRPr="00C7794F">
        <w:rPr>
          <w:rStyle w:val="StyleUnderline"/>
          <w:rFonts w:cs="Calibri"/>
        </w:rPr>
        <w:t>even allies fear unchecked power and will have misgivings whenever the United States tries to run the world. If you think like a realist</w:t>
      </w:r>
      <w:r w:rsidRPr="00C7794F">
        <w:rPr>
          <w:rFonts w:cs="Calibri"/>
          <w:sz w:val="16"/>
        </w:rPr>
        <w:t xml:space="preserve">, in short, </w:t>
      </w:r>
      <w:r w:rsidRPr="00C7794F">
        <w:rPr>
          <w:rStyle w:val="StyleUnderline"/>
          <w:rFonts w:cs="Calibri"/>
        </w:rPr>
        <w:t>you</w:t>
      </w:r>
      <w:r w:rsidRPr="00C7794F">
        <w:rPr>
          <w:rFonts w:cs="Calibri"/>
          <w:sz w:val="16"/>
        </w:rPr>
        <w:t xml:space="preserve"> </w:t>
      </w:r>
      <w:r w:rsidRPr="00C7794F">
        <w:rPr>
          <w:rStyle w:val="StyleUnderline"/>
          <w:rFonts w:cs="Calibri"/>
        </w:rPr>
        <w:t>are more</w:t>
      </w:r>
      <w:r w:rsidRPr="00C7794F">
        <w:rPr>
          <w:rFonts w:cs="Calibri"/>
          <w:sz w:val="16"/>
        </w:rPr>
        <w:t xml:space="preserve"> </w:t>
      </w:r>
      <w:r w:rsidRPr="00C7794F">
        <w:rPr>
          <w:rStyle w:val="StyleUnderline"/>
          <w:rFonts w:cs="Calibri"/>
        </w:rPr>
        <w:t>likely to act with a degree of prudence</w:t>
      </w:r>
      <w:r w:rsidRPr="00C7794F">
        <w:rPr>
          <w:rFonts w:cs="Calibri"/>
          <w:sz w:val="16"/>
        </w:rPr>
        <w:t xml:space="preserve">, and you’ll be </w:t>
      </w:r>
      <w:r w:rsidRPr="00C7794F">
        <w:rPr>
          <w:rStyle w:val="StyleUnderline"/>
          <w:rFonts w:cs="Calibri"/>
        </w:rPr>
        <w:t>less likely to see opponents as</w:t>
      </w:r>
      <w:r w:rsidRPr="00C7794F">
        <w:rPr>
          <w:rFonts w:cs="Calibri"/>
          <w:sz w:val="16"/>
        </w:rPr>
        <w:t xml:space="preserve"> purely </w:t>
      </w:r>
      <w:r w:rsidRPr="00C7794F">
        <w:rPr>
          <w:rStyle w:val="StyleUnderline"/>
          <w:rFonts w:cs="Calibri"/>
        </w:rPr>
        <w:t>evil</w:t>
      </w:r>
      <w:r w:rsidRPr="00C7794F">
        <w:rPr>
          <w:rFonts w:cs="Calibri"/>
          <w:sz w:val="16"/>
        </w:rPr>
        <w:t xml:space="preserve"> (or see one’s own country as wholly virtuous) </w:t>
      </w:r>
      <w:r w:rsidRPr="00C7794F">
        <w:rPr>
          <w:rStyle w:val="StyleUnderline"/>
          <w:rFonts w:cs="Calibri"/>
        </w:rPr>
        <w:t xml:space="preserve">and less likely to embark on open-ended moral crusades. Ironically, </w:t>
      </w:r>
      <w:r w:rsidRPr="00C7794F">
        <w:rPr>
          <w:rStyle w:val="StyleUnderline"/>
          <w:rFonts w:cs="Calibri"/>
          <w:highlight w:val="green"/>
        </w:rPr>
        <w:t xml:space="preserve">if more people thought like realists, </w:t>
      </w:r>
      <w:r w:rsidRPr="00C7794F">
        <w:rPr>
          <w:rStyle w:val="StyleUnderline"/>
          <w:rFonts w:cs="Calibri"/>
        </w:rPr>
        <w:t xml:space="preserve">the prospects for </w:t>
      </w:r>
      <w:r w:rsidRPr="00C7794F">
        <w:rPr>
          <w:rStyle w:val="StyleUnderline"/>
          <w:rFonts w:cs="Calibri"/>
          <w:highlight w:val="green"/>
        </w:rPr>
        <w:t>peace would go up</w:t>
      </w:r>
      <w:r w:rsidRPr="00C7794F">
        <w:rPr>
          <w:rStyle w:val="StyleUnderline"/>
          <w:rFonts w:cs="Calibri"/>
        </w:rPr>
        <w:t>.</w:t>
      </w:r>
    </w:p>
    <w:p w14:paraId="736641F5" w14:textId="77777777" w:rsidR="002934CD" w:rsidRPr="00FF6030" w:rsidRDefault="002934CD" w:rsidP="002934CD">
      <w:pPr>
        <w:pStyle w:val="Heading4"/>
      </w:pPr>
      <w:r>
        <w:t xml:space="preserve">Hegemony is good – checks revisionism, terrorism, and global war </w:t>
      </w:r>
    </w:p>
    <w:p w14:paraId="34FD3C15" w14:textId="77777777" w:rsidR="002934CD" w:rsidRPr="00FF6030" w:rsidRDefault="002934CD" w:rsidP="002934CD">
      <w:pPr>
        <w:spacing w:after="0"/>
      </w:pPr>
      <w:r w:rsidRPr="00FF6030">
        <w:rPr>
          <w:rStyle w:val="Style13ptBold"/>
        </w:rPr>
        <w:t>Kagan 17</w:t>
      </w:r>
      <w:r>
        <w:t xml:space="preserve"> [Robert Kagan is senior fellow at the Brookings Institution and the author of The World America Made, “Backing Into World War III,” 2/6/17, </w:t>
      </w:r>
      <w:hyperlink r:id="rId25" w:history="1">
        <w:r w:rsidRPr="00873869">
          <w:rPr>
            <w:rStyle w:val="Hyperlink"/>
          </w:rPr>
          <w:t>https://foreignpolicy.com/2017/02/06/backing-into-world-war-iii-russia-china-trump-obama/</w:t>
        </w:r>
      </w:hyperlink>
      <w:r>
        <w:t>] sg</w:t>
      </w:r>
    </w:p>
    <w:p w14:paraId="71F6B0A4" w14:textId="77777777" w:rsidR="002934CD" w:rsidRDefault="002934CD" w:rsidP="002934CD">
      <w:pPr>
        <w:rPr>
          <w:u w:val="single"/>
        </w:rPr>
      </w:pPr>
      <w:r w:rsidRPr="00FF6030">
        <w:rPr>
          <w:u w:val="single"/>
        </w:rPr>
        <w:t xml:space="preserve">Think of two significant trend lines </w:t>
      </w:r>
      <w:r w:rsidRPr="00697FF4">
        <w:rPr>
          <w:sz w:val="14"/>
        </w:rPr>
        <w:t xml:space="preserve">in the world today. </w:t>
      </w:r>
      <w:r w:rsidRPr="00FF6030">
        <w:rPr>
          <w:u w:val="single"/>
        </w:rPr>
        <w:t xml:space="preserve">One is </w:t>
      </w:r>
      <w:r w:rsidRPr="00750901">
        <w:rPr>
          <w:highlight w:val="green"/>
          <w:u w:val="single"/>
        </w:rPr>
        <w:t xml:space="preserve">the increasing ambition and activism of </w:t>
      </w:r>
      <w:r w:rsidRPr="00A62885">
        <w:rPr>
          <w:u w:val="single"/>
        </w:rPr>
        <w:t xml:space="preserve">the two great </w:t>
      </w:r>
      <w:r w:rsidRPr="00750901">
        <w:rPr>
          <w:highlight w:val="green"/>
          <w:u w:val="single"/>
        </w:rPr>
        <w:t xml:space="preserve">revisionist powers, </w:t>
      </w:r>
      <w:proofErr w:type="gramStart"/>
      <w:r w:rsidRPr="00750901">
        <w:rPr>
          <w:highlight w:val="green"/>
          <w:u w:val="single"/>
        </w:rPr>
        <w:t>Russia</w:t>
      </w:r>
      <w:proofErr w:type="gramEnd"/>
      <w:r w:rsidRPr="00750901">
        <w:rPr>
          <w:highlight w:val="green"/>
          <w:u w:val="single"/>
        </w:rPr>
        <w:t xml:space="preserve"> and China</w:t>
      </w:r>
      <w:r w:rsidRPr="00697FF4">
        <w:rPr>
          <w:sz w:val="14"/>
        </w:rPr>
        <w:t xml:space="preserve">. </w:t>
      </w:r>
      <w:r w:rsidRPr="00FF6030">
        <w:rPr>
          <w:u w:val="single"/>
        </w:rPr>
        <w:t>The other is the declining confidence, capacity, and will of</w:t>
      </w:r>
      <w:r w:rsidRPr="00697FF4">
        <w:rPr>
          <w:sz w:val="14"/>
        </w:rPr>
        <w:t xml:space="preserve"> </w:t>
      </w:r>
      <w:r w:rsidRPr="00FF6030">
        <w:rPr>
          <w:u w:val="single"/>
        </w:rPr>
        <w:t>the democratic world, and</w:t>
      </w:r>
      <w:r w:rsidRPr="00697FF4">
        <w:rPr>
          <w:sz w:val="14"/>
        </w:rPr>
        <w:t xml:space="preserve"> especially of </w:t>
      </w:r>
      <w:r w:rsidRPr="00FF6030">
        <w:rPr>
          <w:u w:val="single"/>
        </w:rPr>
        <w:t>the United States, to maintain the dominant position it has held</w:t>
      </w:r>
      <w:r w:rsidRPr="00697FF4">
        <w:rPr>
          <w:sz w:val="14"/>
        </w:rPr>
        <w:t xml:space="preserve"> </w:t>
      </w:r>
      <w:r w:rsidRPr="00FF6030">
        <w:rPr>
          <w:u w:val="single"/>
        </w:rPr>
        <w:t>in the international system</w:t>
      </w:r>
      <w:r w:rsidRPr="00697FF4">
        <w:rPr>
          <w:sz w:val="14"/>
        </w:rPr>
        <w:t xml:space="preserve"> since 1945. </w:t>
      </w:r>
      <w:r w:rsidRPr="00FF6030">
        <w:rPr>
          <w:u w:val="single"/>
        </w:rPr>
        <w:t>As those two lines move closer,</w:t>
      </w:r>
      <w:r w:rsidRPr="00697FF4">
        <w:rPr>
          <w:sz w:val="14"/>
        </w:rPr>
        <w:t xml:space="preserve"> as the declining will and capacity of the United States and its allies to maintain the present world order meet the increasing desire and capacity of the revisionist powers to change it, </w:t>
      </w:r>
      <w:r w:rsidRPr="00FF6030">
        <w:rPr>
          <w:u w:val="single"/>
        </w:rPr>
        <w:t>we will reach the moment at which the existing order collapses and the world descends into</w:t>
      </w:r>
      <w:r w:rsidRPr="00697FF4">
        <w:rPr>
          <w:sz w:val="14"/>
        </w:rPr>
        <w:t xml:space="preserve"> a phase of </w:t>
      </w:r>
      <w:r w:rsidRPr="00FF6030">
        <w:rPr>
          <w:u w:val="single"/>
        </w:rPr>
        <w:t>brutal anarchy</w:t>
      </w:r>
      <w:r w:rsidRPr="00697FF4">
        <w:rPr>
          <w:sz w:val="14"/>
        </w:rPr>
        <w:t xml:space="preserve">, as it has three times in the past two centuries. </w:t>
      </w:r>
      <w:r w:rsidRPr="00FF6030">
        <w:rPr>
          <w:u w:val="single"/>
        </w:rPr>
        <w:t>The cost of that descent</w:t>
      </w:r>
      <w:r w:rsidRPr="00697FF4">
        <w:rPr>
          <w:sz w:val="14"/>
        </w:rPr>
        <w:t xml:space="preserve">, in lives and treasure, in lost freedoms and lost hope, </w:t>
      </w:r>
      <w:r w:rsidRPr="00FF6030">
        <w:rPr>
          <w:u w:val="single"/>
        </w:rPr>
        <w:t>will be staggering</w:t>
      </w:r>
      <w:r w:rsidRPr="00697FF4">
        <w:rPr>
          <w:sz w:val="14"/>
        </w:rPr>
        <w:t xml:space="preserve">. Where exactly we are in this classic scenario today, how close the trend lines are to that intersection point is, as always, impossible to know. Are we three years away from a global crisis, or 15? </w:t>
      </w:r>
      <w:r w:rsidRPr="00750901">
        <w:rPr>
          <w:highlight w:val="green"/>
          <w:u w:val="single"/>
        </w:rPr>
        <w:t>Americans</w:t>
      </w:r>
      <w:r w:rsidRPr="00697FF4">
        <w:rPr>
          <w:sz w:val="14"/>
        </w:rPr>
        <w:t xml:space="preserve"> tend to </w:t>
      </w:r>
      <w:r w:rsidRPr="00750901">
        <w:rPr>
          <w:highlight w:val="green"/>
          <w:u w:val="single"/>
        </w:rPr>
        <w:t xml:space="preserve">take </w:t>
      </w:r>
      <w:r w:rsidRPr="002737B7">
        <w:rPr>
          <w:u w:val="single"/>
        </w:rPr>
        <w:t xml:space="preserve">the fundamental </w:t>
      </w:r>
      <w:r w:rsidRPr="00750901">
        <w:rPr>
          <w:highlight w:val="green"/>
          <w:u w:val="single"/>
        </w:rPr>
        <w:t>stability of the international order for granted</w:t>
      </w:r>
      <w:r w:rsidRPr="00697FF4">
        <w:rPr>
          <w:sz w:val="14"/>
        </w:rPr>
        <w:t xml:space="preserve">, even while complaining about the burden the United States carries in preserving that stability. History shows that </w:t>
      </w:r>
      <w:r w:rsidRPr="00FE25A3">
        <w:rPr>
          <w:u w:val="single"/>
        </w:rPr>
        <w:t xml:space="preserve">world </w:t>
      </w:r>
      <w:r w:rsidRPr="00750901">
        <w:rPr>
          <w:highlight w:val="green"/>
          <w:u w:val="single"/>
        </w:rPr>
        <w:t xml:space="preserve">orders </w:t>
      </w:r>
      <w:r w:rsidRPr="00203D6F">
        <w:rPr>
          <w:u w:val="single"/>
        </w:rPr>
        <w:t xml:space="preserve">do </w:t>
      </w:r>
      <w:r w:rsidRPr="00750901">
        <w:rPr>
          <w:highlight w:val="green"/>
          <w:u w:val="single"/>
        </w:rPr>
        <w:t>collapse</w:t>
      </w:r>
      <w:r w:rsidRPr="00FF6030">
        <w:rPr>
          <w:u w:val="single"/>
        </w:rPr>
        <w:t>, however, and</w:t>
      </w:r>
      <w:r w:rsidRPr="00697FF4">
        <w:rPr>
          <w:sz w:val="14"/>
        </w:rPr>
        <w:t xml:space="preserve"> when they do </w:t>
      </w:r>
      <w:r w:rsidRPr="00FF6030">
        <w:rPr>
          <w:u w:val="single"/>
        </w:rPr>
        <w:t>it is often unexpected, rapid, and violent</w:t>
      </w:r>
      <w:r w:rsidRPr="00697FF4">
        <w:rPr>
          <w:sz w:val="14"/>
        </w:rPr>
        <w:t xml:space="preserve">. The late 18th century was the high point of the Enlightenment in </w:t>
      </w:r>
      <w:proofErr w:type="gramStart"/>
      <w:r w:rsidRPr="00697FF4">
        <w:rPr>
          <w:sz w:val="14"/>
        </w:rPr>
        <w:t>Europe, before</w:t>
      </w:r>
      <w:proofErr w:type="gramEnd"/>
      <w:r w:rsidRPr="00697FF4">
        <w:rPr>
          <w:sz w:val="14"/>
        </w:rPr>
        <w:t xml:space="preserve"> the continent fell suddenly into the abyss of the Napoleonic Wars. In the first decade of the 20th century, the world’s smartest minds predicted an end to great-power conflict as revolutions in communication and transportation knit economies and people closer together. The most devastating war in history came four years later. The apparent calm of the postwar 1920s became the crisis-ridden 1930s and then another world war. Where exactly we are in this classic scenario today, how close the trend lines are to that intersection point is, as always, impossible to know. Are we three years away from a global crisis, or 15? That we are somewhere on that path, however, is unmistakable. And while it is too soon to know what effect Donald Trump’s presidency will have on these trends, early signs suggest that the new administration is more likely to hasten us toward crisis than slow or reverse these trends. The </w:t>
      </w:r>
      <w:r w:rsidRPr="00FF6030">
        <w:rPr>
          <w:u w:val="single"/>
        </w:rPr>
        <w:t>further accommodation of Russia can only embolden Vladimir Putin</w:t>
      </w:r>
      <w:r w:rsidRPr="00697FF4">
        <w:rPr>
          <w:sz w:val="14"/>
        </w:rPr>
        <w:t xml:space="preserve">, and </w:t>
      </w:r>
      <w:r w:rsidRPr="00FF6030">
        <w:rPr>
          <w:u w:val="single"/>
        </w:rPr>
        <w:t>the tough talk with China will likely lead Beijing to test the new administration’s resolve militarily</w:t>
      </w:r>
      <w:r w:rsidRPr="00697FF4">
        <w:rPr>
          <w:sz w:val="14"/>
        </w:rPr>
        <w:t xml:space="preserve">. Whether the president is ready for such a confrontation is entirely unclear. For the moment, he seems not to have thought much about the future ramifications of his rhetoric and his actions. </w:t>
      </w:r>
      <w:r w:rsidRPr="00750901">
        <w:rPr>
          <w:b/>
          <w:bCs/>
          <w:highlight w:val="green"/>
          <w:u w:val="single"/>
        </w:rPr>
        <w:t>China</w:t>
      </w:r>
      <w:r w:rsidRPr="00FF6030">
        <w:rPr>
          <w:b/>
          <w:bCs/>
          <w:u w:val="single"/>
        </w:rPr>
        <w:t xml:space="preserve"> and </w:t>
      </w:r>
      <w:r w:rsidRPr="00750901">
        <w:rPr>
          <w:b/>
          <w:bCs/>
          <w:highlight w:val="green"/>
          <w:u w:val="single"/>
        </w:rPr>
        <w:t>Russia</w:t>
      </w:r>
      <w:r w:rsidRPr="00FF6030">
        <w:rPr>
          <w:b/>
          <w:bCs/>
          <w:u w:val="single"/>
        </w:rPr>
        <w:t xml:space="preserve"> are </w:t>
      </w:r>
      <w:r w:rsidRPr="00750901">
        <w:rPr>
          <w:b/>
          <w:bCs/>
          <w:highlight w:val="green"/>
          <w:u w:val="single"/>
        </w:rPr>
        <w:t>classic revisionist powers</w:t>
      </w:r>
      <w:r w:rsidRPr="00697FF4">
        <w:rPr>
          <w:sz w:val="14"/>
        </w:rPr>
        <w:t xml:space="preserve">. Although both have never enjoyed greater security from foreign powers than they do today — Russia from its traditional enemies to the west, China from its traditional enemy in the east — </w:t>
      </w:r>
      <w:r w:rsidRPr="00FF6030">
        <w:rPr>
          <w:u w:val="single"/>
        </w:rPr>
        <w:t xml:space="preserve">they are </w:t>
      </w:r>
      <w:r w:rsidRPr="00750901">
        <w:rPr>
          <w:highlight w:val="green"/>
          <w:u w:val="single"/>
        </w:rPr>
        <w:t xml:space="preserve">dissatisfied with </w:t>
      </w:r>
      <w:r w:rsidRPr="00D95014">
        <w:rPr>
          <w:u w:val="single"/>
        </w:rPr>
        <w:t xml:space="preserve">the </w:t>
      </w:r>
      <w:r w:rsidRPr="00750901">
        <w:rPr>
          <w:highlight w:val="green"/>
          <w:u w:val="single"/>
        </w:rPr>
        <w:t>current global configuration</w:t>
      </w:r>
      <w:r w:rsidRPr="00FF6030">
        <w:rPr>
          <w:u w:val="single"/>
        </w:rPr>
        <w:t xml:space="preserve"> of power</w:t>
      </w:r>
      <w:r w:rsidRPr="00697FF4">
        <w:rPr>
          <w:sz w:val="14"/>
        </w:rPr>
        <w:t xml:space="preserve">. </w:t>
      </w:r>
      <w:r w:rsidRPr="00FF6030">
        <w:rPr>
          <w:u w:val="single"/>
        </w:rPr>
        <w:t>Both seek to restore the hegemonic dominance they once enjoyed</w:t>
      </w:r>
      <w:r w:rsidRPr="00697FF4">
        <w:rPr>
          <w:sz w:val="14"/>
        </w:rPr>
        <w:t xml:space="preserve"> in their respective regions. </w:t>
      </w:r>
      <w:r w:rsidRPr="00FF6030">
        <w:rPr>
          <w:u w:val="single"/>
        </w:rPr>
        <w:t>For China, that means dominance of East Asia</w:t>
      </w:r>
      <w:r w:rsidRPr="00697FF4">
        <w:rPr>
          <w:sz w:val="14"/>
        </w:rPr>
        <w:t xml:space="preserve">, </w:t>
      </w:r>
      <w:r w:rsidRPr="00FF6030">
        <w:rPr>
          <w:u w:val="single"/>
        </w:rPr>
        <w:t>with countries like Japan, South Korea, and</w:t>
      </w:r>
      <w:r w:rsidRPr="00697FF4">
        <w:rPr>
          <w:sz w:val="14"/>
        </w:rPr>
        <w:t xml:space="preserve"> the nations of </w:t>
      </w:r>
      <w:r w:rsidRPr="00FF6030">
        <w:rPr>
          <w:u w:val="single"/>
        </w:rPr>
        <w:t>Southeast Asia both acquiescing to Beijing’s will</w:t>
      </w:r>
      <w:r w:rsidRPr="00697FF4">
        <w:rPr>
          <w:sz w:val="14"/>
        </w:rPr>
        <w:t xml:space="preserve"> and acting in conformity with China’s strategic, economic, and political preferences. That includes American influence withdrawn to the eastern Pacific, behind the Hawaiian Islands. </w:t>
      </w:r>
      <w:r w:rsidRPr="00FF6030">
        <w:rPr>
          <w:u w:val="single"/>
        </w:rPr>
        <w:t>For Russia, it means hegemonic influence in Central and Eastern Europe and Central Asia</w:t>
      </w:r>
      <w:r w:rsidRPr="00697FF4">
        <w:rPr>
          <w:sz w:val="14"/>
        </w:rPr>
        <w:t xml:space="preserve">, which Moscow has traditionally regarded as either part of its empire or part of its sphere of influence. Both Beijing and Moscow seek to redress what they regard as an unfair distribution of power, influence, and honor in the U.S.-led postwar global order. </w:t>
      </w:r>
      <w:r w:rsidRPr="00FF6030">
        <w:rPr>
          <w:u w:val="single"/>
        </w:rPr>
        <w:t xml:space="preserve">As autocracies, both </w:t>
      </w:r>
      <w:r w:rsidRPr="00750901">
        <w:rPr>
          <w:highlight w:val="green"/>
          <w:u w:val="single"/>
        </w:rPr>
        <w:t>feel threatened by</w:t>
      </w:r>
      <w:r w:rsidRPr="00697FF4">
        <w:rPr>
          <w:sz w:val="14"/>
        </w:rPr>
        <w:t xml:space="preserve"> the </w:t>
      </w:r>
      <w:r w:rsidRPr="00750901">
        <w:rPr>
          <w:highlight w:val="green"/>
          <w:u w:val="single"/>
        </w:rPr>
        <w:t>dominant democratic powers</w:t>
      </w:r>
      <w:r w:rsidRPr="00697FF4">
        <w:rPr>
          <w:sz w:val="14"/>
        </w:rPr>
        <w:t xml:space="preserve"> in the international system and by the democracies on their borders. Both regard the United States as the principal obstacle to their ambitions, and </w:t>
      </w:r>
      <w:r w:rsidRPr="00FF6030">
        <w:rPr>
          <w:u w:val="single"/>
        </w:rPr>
        <w:t xml:space="preserve">therefore both seek to </w:t>
      </w:r>
      <w:r w:rsidRPr="00750901">
        <w:rPr>
          <w:highlight w:val="green"/>
          <w:u w:val="single"/>
        </w:rPr>
        <w:t>weaken</w:t>
      </w:r>
      <w:r w:rsidRPr="00FF6030">
        <w:rPr>
          <w:u w:val="single"/>
        </w:rPr>
        <w:t xml:space="preserve"> </w:t>
      </w:r>
      <w:r w:rsidRPr="00FF6030">
        <w:rPr>
          <w:u w:val="single"/>
        </w:rPr>
        <w:lastRenderedPageBreak/>
        <w:t xml:space="preserve">the </w:t>
      </w:r>
      <w:r w:rsidRPr="00750901">
        <w:rPr>
          <w:highlight w:val="green"/>
          <w:u w:val="single"/>
        </w:rPr>
        <w:t xml:space="preserve">American-led </w:t>
      </w:r>
      <w:r w:rsidRPr="00236CF9">
        <w:rPr>
          <w:u w:val="single"/>
        </w:rPr>
        <w:t xml:space="preserve">international security </w:t>
      </w:r>
      <w:r w:rsidRPr="00750901">
        <w:rPr>
          <w:highlight w:val="green"/>
          <w:u w:val="single"/>
        </w:rPr>
        <w:t>order</w:t>
      </w:r>
      <w:r w:rsidRPr="00FF6030">
        <w:rPr>
          <w:u w:val="single"/>
        </w:rPr>
        <w:t xml:space="preserve"> that stands in the way of </w:t>
      </w:r>
      <w:r w:rsidRPr="00697FF4">
        <w:rPr>
          <w:sz w:val="14"/>
        </w:rPr>
        <w:t>their</w:t>
      </w:r>
      <w:r w:rsidRPr="00FF6030">
        <w:rPr>
          <w:u w:val="single"/>
        </w:rPr>
        <w:t xml:space="preserve"> achieving</w:t>
      </w:r>
      <w:r w:rsidRPr="00697FF4">
        <w:rPr>
          <w:sz w:val="14"/>
        </w:rPr>
        <w:t xml:space="preserve"> what they regard as </w:t>
      </w:r>
      <w:r w:rsidRPr="00FF6030">
        <w:rPr>
          <w:u w:val="single"/>
        </w:rPr>
        <w:t>their rightful destinies.</w:t>
      </w:r>
      <w:r>
        <w:rPr>
          <w:u w:val="single"/>
        </w:rPr>
        <w:t xml:space="preserve"> </w:t>
      </w:r>
      <w:r w:rsidRPr="00697FF4">
        <w:rPr>
          <w:sz w:val="14"/>
        </w:rPr>
        <w:t xml:space="preserve">President Xi Jinping makes a speech during the opening ceremony of the G20 </w:t>
      </w:r>
      <w:proofErr w:type="spellStart"/>
      <w:r w:rsidRPr="00697FF4">
        <w:rPr>
          <w:sz w:val="14"/>
        </w:rPr>
        <w:t>Leaders</w:t>
      </w:r>
      <w:proofErr w:type="spellEnd"/>
      <w:r w:rsidRPr="00697FF4">
        <w:rPr>
          <w:sz w:val="14"/>
        </w:rPr>
        <w:t xml:space="preserve"> Summit as President Barack Obama, left, and President Vladimir Putin, right, listen on Sept. 4, </w:t>
      </w:r>
      <w:proofErr w:type="gramStart"/>
      <w:r w:rsidRPr="00697FF4">
        <w:rPr>
          <w:sz w:val="14"/>
        </w:rPr>
        <w:t>2016</w:t>
      </w:r>
      <w:proofErr w:type="gramEnd"/>
      <w:r w:rsidRPr="00697FF4">
        <w:rPr>
          <w:sz w:val="14"/>
        </w:rPr>
        <w:t xml:space="preserve"> in Hangzhou, China. (Photo credit: NICOLAS ASFOURI - Pool/Getty Images) It was good while it lasted Until </w:t>
      </w:r>
      <w:proofErr w:type="gramStart"/>
      <w:r w:rsidRPr="00697FF4">
        <w:rPr>
          <w:sz w:val="14"/>
        </w:rPr>
        <w:t>fairly recently</w:t>
      </w:r>
      <w:proofErr w:type="gramEnd"/>
      <w:r w:rsidRPr="00697FF4">
        <w:rPr>
          <w:sz w:val="14"/>
        </w:rPr>
        <w:t xml:space="preserve">, Russia and China have faced considerable, almost insuperable, obstacles in achieving their objectives. The chief obstacle has been the power and coherence of the international order itself and its principal promoter and defender. The American-led system of political and military alliances, especially in the two critical regions of Europe and East Asia, has presented China and Russia with what Dean Acheson once referred to as “situations of strength” that have required them to pursue their ambitions cautiously and, since the end of the Cold War, to defer serious efforts to disrupt the international system. During the era of American primacy, China and Russia have participated in and for the most part been beneficiaries of the open international economic system the United States created and helps sustain; </w:t>
      </w:r>
      <w:r w:rsidRPr="00FF6030">
        <w:rPr>
          <w:b/>
          <w:bCs/>
          <w:u w:val="single"/>
        </w:rPr>
        <w:t>so long as that system functions, they have had more to gain by playing in it than by challenging and overturning it.</w:t>
      </w:r>
      <w:r>
        <w:rPr>
          <w:b/>
          <w:bCs/>
          <w:u w:val="single"/>
        </w:rPr>
        <w:t xml:space="preserve"> </w:t>
      </w:r>
      <w:r w:rsidRPr="00697FF4">
        <w:rPr>
          <w:sz w:val="14"/>
        </w:rPr>
        <w:t xml:space="preserve">The system has checked their ambitions in both positive and negative ways. During the era of American primacy, China and Russia have participated in and for the most part been beneficiaries of the open international economic system the United States created and helps sustain; so long as that system functions, they have had more to gain by playing in it than by challenging and overturning it. The political and strategic aspects of the order, however, have worked to their detriment. The growth and vibrancy of democratic government in the two decades following the collapse of Soviet communism posed a continual threat to the ability of rulers in Beijing and Moscow to maintain control, and </w:t>
      </w:r>
      <w:r w:rsidRPr="00FF6030">
        <w:rPr>
          <w:u w:val="single"/>
        </w:rPr>
        <w:t>since the end of the Cold War they have regarded every advance of democratic institutions</w:t>
      </w:r>
      <w:r w:rsidRPr="00697FF4">
        <w:rPr>
          <w:sz w:val="14"/>
        </w:rPr>
        <w:t xml:space="preserve"> — especially the geographical advance of liberal democracies close to their borders — </w:t>
      </w:r>
      <w:r w:rsidRPr="00FF6030">
        <w:rPr>
          <w:u w:val="single"/>
        </w:rPr>
        <w:t>as an existential threat</w:t>
      </w:r>
      <w:r w:rsidRPr="00697FF4">
        <w:rPr>
          <w:sz w:val="14"/>
        </w:rPr>
        <w:t xml:space="preserve">. That’s for good reason: Autocratic powers since the days of </w:t>
      </w:r>
      <w:proofErr w:type="spellStart"/>
      <w:r w:rsidRPr="00697FF4">
        <w:rPr>
          <w:sz w:val="14"/>
        </w:rPr>
        <w:t>Klemens</w:t>
      </w:r>
      <w:proofErr w:type="spellEnd"/>
      <w:r w:rsidRPr="00697FF4">
        <w:rPr>
          <w:sz w:val="14"/>
        </w:rPr>
        <w:t xml:space="preserve"> von Metternich have always feared the contagion of liberalism. </w:t>
      </w:r>
      <w:r w:rsidRPr="00FF6030">
        <w:rPr>
          <w:u w:val="single"/>
        </w:rPr>
        <w:t>The mere existence of democracies on their borders, the global free flow of information they cannot control, the dangerous connection between free market capitalism and political freedom — all pose a threat to rulers who depend on keeping restive forces in their own countries in check</w:t>
      </w:r>
      <w:r w:rsidRPr="00697FF4">
        <w:rPr>
          <w:sz w:val="14"/>
        </w:rPr>
        <w:t xml:space="preserve">. The continual challenge to the legitimacy of their rule posed by the U.S.-supported democratic order has therefore naturally made them hostile both to that order and to the United States. But, until recently, a preponderance of domestic and international forces has dissuaded them from confronting the order directly. Chinese rulers have had to worry about what an unsuccessful confrontation with the United States might do to their legitimacy at home. Even Putin has pushed only against open doors, as in Syria, where the United States responded passively to his probes. He has been more cautious when confronted by even marginal U.S. and European opposition, as in Ukraine. </w:t>
      </w:r>
      <w:r w:rsidRPr="00FF6030">
        <w:rPr>
          <w:b/>
          <w:bCs/>
          <w:u w:val="single"/>
        </w:rPr>
        <w:t xml:space="preserve">The </w:t>
      </w:r>
      <w:r w:rsidRPr="00750901">
        <w:rPr>
          <w:b/>
          <w:bCs/>
          <w:highlight w:val="green"/>
          <w:u w:val="single"/>
        </w:rPr>
        <w:t>greatest check</w:t>
      </w:r>
      <w:r w:rsidRPr="00FF6030">
        <w:rPr>
          <w:b/>
          <w:bCs/>
          <w:u w:val="single"/>
        </w:rPr>
        <w:t xml:space="preserve"> on </w:t>
      </w:r>
      <w:r w:rsidRPr="00750901">
        <w:rPr>
          <w:b/>
          <w:bCs/>
          <w:highlight w:val="green"/>
          <w:u w:val="single"/>
        </w:rPr>
        <w:t>Chinese and Russian ambitions</w:t>
      </w:r>
      <w:r w:rsidRPr="00FF6030">
        <w:rPr>
          <w:b/>
          <w:bCs/>
          <w:u w:val="single"/>
        </w:rPr>
        <w:t xml:space="preserve"> has been the </w:t>
      </w:r>
      <w:r w:rsidRPr="00750901">
        <w:rPr>
          <w:b/>
          <w:bCs/>
          <w:highlight w:val="green"/>
          <w:u w:val="single"/>
        </w:rPr>
        <w:t xml:space="preserve">military and economic power of </w:t>
      </w:r>
      <w:r w:rsidRPr="00750901">
        <w:rPr>
          <w:b/>
          <w:bCs/>
          <w:u w:val="single"/>
        </w:rPr>
        <w:t xml:space="preserve">the </w:t>
      </w:r>
      <w:r w:rsidRPr="00750901">
        <w:rPr>
          <w:b/>
          <w:bCs/>
          <w:highlight w:val="green"/>
          <w:u w:val="single"/>
        </w:rPr>
        <w:t>United States</w:t>
      </w:r>
      <w:r w:rsidRPr="00697FF4">
        <w:rPr>
          <w:sz w:val="14"/>
        </w:rPr>
        <w:t xml:space="preserve"> and its allies in Europe and Asia. </w:t>
      </w:r>
      <w:r w:rsidRPr="00FF6030">
        <w:rPr>
          <w:u w:val="single"/>
        </w:rPr>
        <w:t>China</w:t>
      </w:r>
      <w:r w:rsidRPr="00697FF4">
        <w:rPr>
          <w:sz w:val="14"/>
        </w:rPr>
        <w:t xml:space="preserve">, although increasingly powerful, </w:t>
      </w:r>
      <w:r w:rsidRPr="00FF6030">
        <w:rPr>
          <w:u w:val="single"/>
        </w:rPr>
        <w:t>has had to contemplate facing</w:t>
      </w:r>
      <w:r w:rsidRPr="00697FF4">
        <w:rPr>
          <w:sz w:val="14"/>
        </w:rPr>
        <w:t xml:space="preserve"> the combined military and economic strength of </w:t>
      </w:r>
      <w:r w:rsidRPr="00FF6030">
        <w:rPr>
          <w:u w:val="single"/>
        </w:rPr>
        <w:t>the world’s superpower and some very formidable regional powers linked by alliance or common strategic interest</w:t>
      </w:r>
      <w:r w:rsidRPr="00697FF4">
        <w:rPr>
          <w:sz w:val="14"/>
        </w:rPr>
        <w:t xml:space="preserve"> — including Japan, India, and South Korea, as well as smaller but still potent nations like Vietnam and Australia. </w:t>
      </w:r>
      <w:r w:rsidRPr="00FF6030">
        <w:rPr>
          <w:u w:val="single"/>
        </w:rPr>
        <w:t>Russia has had to face the United States and its NATO allies.</w:t>
      </w:r>
      <w:r w:rsidRPr="00697FF4">
        <w:rPr>
          <w:sz w:val="14"/>
        </w:rPr>
        <w:t xml:space="preserve"> When united, </w:t>
      </w:r>
      <w:r w:rsidRPr="00FF6030">
        <w:rPr>
          <w:u w:val="single"/>
        </w:rPr>
        <w:t>these U.S.-led alliances present a daunting challenge to a revisionist power</w:t>
      </w:r>
      <w:r w:rsidRPr="00697FF4">
        <w:rPr>
          <w:sz w:val="14"/>
        </w:rPr>
        <w:t xml:space="preserve"> that can call on few allies of its own for assistance. Even were the Chinese to score an early victory in a conflict, such as the military subjection of Taiwan or a naval battle in the South or East China Sea, they would have to contend over time with the combined industrial productive capacities of some of the world’s richest and most technologically advanced nations and the likely cutoff of access to foreign markets on which their own economy depends. A weaker Russia, with its depleted population and oil- and gas-dependent economy, would face an even greater challenge. For decades, </w:t>
      </w:r>
      <w:r w:rsidRPr="00FF6030">
        <w:rPr>
          <w:u w:val="single"/>
        </w:rPr>
        <w:t>the strong global position enjoyed by the United States</w:t>
      </w:r>
      <w:r w:rsidRPr="00697FF4">
        <w:rPr>
          <w:sz w:val="14"/>
        </w:rPr>
        <w:t xml:space="preserve"> and its allies </w:t>
      </w:r>
      <w:r w:rsidRPr="00FF6030">
        <w:rPr>
          <w:u w:val="single"/>
        </w:rPr>
        <w:t>has discouraged any serious challenge</w:t>
      </w:r>
      <w:r w:rsidRPr="00697FF4">
        <w:rPr>
          <w:sz w:val="14"/>
        </w:rPr>
        <w:t xml:space="preserve">. So long as the United States was perceived as a dependable ally, Chinese and Russian leaders feared that aggressive moves would backfire and possibly bring their regimes down. This is what the political scientist William </w:t>
      </w:r>
      <w:proofErr w:type="spellStart"/>
      <w:r w:rsidRPr="00697FF4">
        <w:rPr>
          <w:sz w:val="14"/>
        </w:rPr>
        <w:t>Wohlforth</w:t>
      </w:r>
      <w:proofErr w:type="spellEnd"/>
      <w:r w:rsidRPr="00697FF4">
        <w:rPr>
          <w:sz w:val="14"/>
        </w:rPr>
        <w:t xml:space="preserve"> once described as the inherent stability of the unipolar order: </w:t>
      </w:r>
      <w:r w:rsidRPr="00FF6030">
        <w:rPr>
          <w:u w:val="single"/>
        </w:rPr>
        <w:t>As dissatisfied regional powers sought to challenge the status quo, their alarmed neighbors turned to the distant American superpower to contain their ambitions</w:t>
      </w:r>
      <w:r w:rsidRPr="00697FF4">
        <w:rPr>
          <w:sz w:val="14"/>
        </w:rPr>
        <w:t xml:space="preserve">. </w:t>
      </w:r>
      <w:r w:rsidRPr="00FF6030">
        <w:rPr>
          <w:u w:val="single"/>
        </w:rPr>
        <w:t>And it worked.</w:t>
      </w:r>
      <w:r w:rsidRPr="00697FF4">
        <w:rPr>
          <w:sz w:val="14"/>
        </w:rPr>
        <w:t xml:space="preserve"> The United States stepped up, and Russia and China largely backed down — or were preempted before acting at all. Faced with these obstacles, </w:t>
      </w:r>
      <w:r w:rsidRPr="00FF6030">
        <w:rPr>
          <w:u w:val="single"/>
        </w:rPr>
        <w:t xml:space="preserve">the best option for the two revisionist great powers has always been to hope for </w:t>
      </w:r>
      <w:r w:rsidRPr="00697FF4">
        <w:rPr>
          <w:sz w:val="14"/>
        </w:rPr>
        <w:t xml:space="preserve">or, if possible, engineer </w:t>
      </w:r>
      <w:r w:rsidRPr="00FF6030">
        <w:rPr>
          <w:u w:val="single"/>
        </w:rPr>
        <w:t xml:space="preserve">a weakening of the U.S.-supported world order </w:t>
      </w:r>
      <w:r w:rsidRPr="00697FF4">
        <w:rPr>
          <w:sz w:val="14"/>
        </w:rPr>
        <w:t xml:space="preserve">from within, </w:t>
      </w:r>
      <w:r w:rsidRPr="00FF6030">
        <w:rPr>
          <w:u w:val="single"/>
        </w:rPr>
        <w:t>either by separating the United States from its allies or by raising doubts about the U.S. commitment and</w:t>
      </w:r>
      <w:r w:rsidRPr="00697FF4">
        <w:rPr>
          <w:sz w:val="14"/>
        </w:rPr>
        <w:t xml:space="preserve"> thereby </w:t>
      </w:r>
      <w:r w:rsidRPr="00FF6030">
        <w:rPr>
          <w:u w:val="single"/>
        </w:rPr>
        <w:t>encouraging</w:t>
      </w:r>
      <w:r w:rsidRPr="00697FF4">
        <w:rPr>
          <w:sz w:val="14"/>
        </w:rPr>
        <w:t xml:space="preserve"> would-be </w:t>
      </w:r>
      <w:r w:rsidRPr="00FF6030">
        <w:rPr>
          <w:u w:val="single"/>
        </w:rPr>
        <w:t>allies</w:t>
      </w:r>
      <w:r w:rsidRPr="00697FF4">
        <w:rPr>
          <w:sz w:val="14"/>
        </w:rPr>
        <w:t xml:space="preserve"> and partners </w:t>
      </w:r>
      <w:r w:rsidRPr="00FF6030">
        <w:rPr>
          <w:u w:val="single"/>
        </w:rPr>
        <w:t>to</w:t>
      </w:r>
      <w:r w:rsidRPr="00697FF4">
        <w:rPr>
          <w:sz w:val="14"/>
        </w:rPr>
        <w:t xml:space="preserve"> forgo the strategic protection of the liberal world order and </w:t>
      </w:r>
      <w:r w:rsidRPr="00FF6030">
        <w:rPr>
          <w:u w:val="single"/>
        </w:rPr>
        <w:t>seek accommodation with its challengers.</w:t>
      </w:r>
      <w:r>
        <w:rPr>
          <w:u w:val="single"/>
        </w:rPr>
        <w:t xml:space="preserve"> </w:t>
      </w:r>
      <w:r w:rsidRPr="00697FF4">
        <w:rPr>
          <w:sz w:val="14"/>
        </w:rPr>
        <w:t xml:space="preserve">The present system has therefore depended not only on American power but on coherence and unity at the heart of the democratic world. The United States has had to play its part as the principal guarantor of the order, especially in the military and strategic realm, but the order’s ideological and economic core — the democracies of Europe and East Asia and the Pacific — has also had to remain relatively healthy and confident. </w:t>
      </w:r>
      <w:r w:rsidRPr="00FF6030">
        <w:rPr>
          <w:u w:val="single"/>
        </w:rPr>
        <w:t>In recent years</w:t>
      </w:r>
      <w:r w:rsidRPr="00697FF4">
        <w:rPr>
          <w:sz w:val="14"/>
        </w:rPr>
        <w:t xml:space="preserve">, both pillars have been shaken. </w:t>
      </w:r>
      <w:r w:rsidRPr="00FF6030">
        <w:rPr>
          <w:u w:val="single"/>
        </w:rPr>
        <w:t>The democratic order has weakened</w:t>
      </w:r>
      <w:r w:rsidRPr="00697FF4">
        <w:rPr>
          <w:sz w:val="14"/>
        </w:rPr>
        <w:t xml:space="preserve"> and fractured at its core</w:t>
      </w:r>
      <w:r w:rsidRPr="00FF6030">
        <w:rPr>
          <w:b/>
          <w:bCs/>
          <w:u w:val="single"/>
        </w:rPr>
        <w:t xml:space="preserve">. Difficult economic conditions, the recrudescence of nationalism and tribalism, weak and uncertain political </w:t>
      </w:r>
      <w:r w:rsidRPr="00FF6030">
        <w:rPr>
          <w:b/>
          <w:bCs/>
          <w:u w:val="single"/>
        </w:rPr>
        <w:lastRenderedPageBreak/>
        <w:t xml:space="preserve">leadership and unresponsive mainstream political parties, and a new era of communications that seems to strengthen </w:t>
      </w:r>
      <w:r w:rsidRPr="00697FF4">
        <w:rPr>
          <w:sz w:val="14"/>
        </w:rPr>
        <w:t xml:space="preserve">rather than weaken </w:t>
      </w:r>
      <w:r w:rsidRPr="00FF6030">
        <w:rPr>
          <w:b/>
          <w:bCs/>
          <w:u w:val="single"/>
        </w:rPr>
        <w:t>tribalism</w:t>
      </w:r>
      <w:r w:rsidRPr="00697FF4">
        <w:rPr>
          <w:sz w:val="14"/>
        </w:rPr>
        <w:t xml:space="preserve"> </w:t>
      </w:r>
      <w:r w:rsidRPr="00FF6030">
        <w:rPr>
          <w:b/>
          <w:bCs/>
          <w:u w:val="single"/>
        </w:rPr>
        <w:t>have</w:t>
      </w:r>
      <w:r w:rsidRPr="00697FF4">
        <w:rPr>
          <w:sz w:val="14"/>
        </w:rPr>
        <w:t xml:space="preserve"> together </w:t>
      </w:r>
      <w:r w:rsidRPr="00FF6030">
        <w:rPr>
          <w:b/>
          <w:bCs/>
          <w:u w:val="single"/>
        </w:rPr>
        <w:t>produced a crisis of confidence</w:t>
      </w:r>
      <w:r w:rsidRPr="00697FF4">
        <w:rPr>
          <w:sz w:val="14"/>
        </w:rPr>
        <w:t xml:space="preserve"> </w:t>
      </w:r>
      <w:r w:rsidRPr="00FF6030">
        <w:rPr>
          <w:u w:val="single"/>
        </w:rPr>
        <w:t>not only in the democracies</w:t>
      </w:r>
      <w:r w:rsidRPr="00697FF4">
        <w:rPr>
          <w:sz w:val="14"/>
        </w:rPr>
        <w:t xml:space="preserve"> </w:t>
      </w:r>
      <w:r w:rsidRPr="00FF6030">
        <w:rPr>
          <w:u w:val="single"/>
        </w:rPr>
        <w:t>but in what might be called the liberal enlightenment project.</w:t>
      </w:r>
      <w:r w:rsidRPr="00697FF4">
        <w:rPr>
          <w:sz w:val="14"/>
        </w:rPr>
        <w:t xml:space="preserve"> That project elevated universal principles of individual rights and common humanity over ethnic, racial, religious, national, or tribal differences. </w:t>
      </w:r>
      <w:r w:rsidRPr="00FF6030">
        <w:rPr>
          <w:u w:val="single"/>
        </w:rPr>
        <w:t>It looked to a growing economic interdependence</w:t>
      </w:r>
      <w:r w:rsidRPr="00697FF4">
        <w:rPr>
          <w:sz w:val="14"/>
        </w:rPr>
        <w:t xml:space="preserve"> </w:t>
      </w:r>
      <w:r w:rsidRPr="00FF6030">
        <w:rPr>
          <w:u w:val="single"/>
        </w:rPr>
        <w:t>to create common interests</w:t>
      </w:r>
      <w:r w:rsidRPr="00697FF4">
        <w:rPr>
          <w:sz w:val="14"/>
        </w:rPr>
        <w:t xml:space="preserve"> across boundaries </w:t>
      </w:r>
      <w:r w:rsidRPr="00FF6030">
        <w:rPr>
          <w:u w:val="single"/>
        </w:rPr>
        <w:t>and</w:t>
      </w:r>
      <w:r w:rsidRPr="00697FF4">
        <w:rPr>
          <w:sz w:val="14"/>
        </w:rPr>
        <w:t xml:space="preserve"> to the establishment of international institutions to </w:t>
      </w:r>
      <w:r w:rsidRPr="00FF6030">
        <w:rPr>
          <w:u w:val="single"/>
        </w:rPr>
        <w:t>smooth differences and facilitate cooperation</w:t>
      </w:r>
      <w:r w:rsidRPr="00697FF4">
        <w:rPr>
          <w:sz w:val="14"/>
        </w:rPr>
        <w:t xml:space="preserve"> among nations. Instead, the past decade has seen the rise of tribalism and nationalism, an increasing focus on the Other in all societies, and a loss of confidence in government, in the capitalist system, and in democracy. </w:t>
      </w:r>
      <w:r w:rsidRPr="00FF6030">
        <w:rPr>
          <w:u w:val="single"/>
        </w:rPr>
        <w:t>We are witnessing the opposite of Francis Fukuyama’s “end of history</w:t>
      </w:r>
      <w:r w:rsidRPr="00697FF4">
        <w:rPr>
          <w:sz w:val="14"/>
        </w:rPr>
        <w:t xml:space="preserve">.” </w:t>
      </w:r>
      <w:r w:rsidRPr="00FF6030">
        <w:rPr>
          <w:u w:val="single"/>
        </w:rPr>
        <w:t xml:space="preserve">History is returning with </w:t>
      </w:r>
      <w:r w:rsidRPr="00697FF4">
        <w:rPr>
          <w:sz w:val="14"/>
        </w:rPr>
        <w:t xml:space="preserve">a vengeance and with it </w:t>
      </w:r>
      <w:r w:rsidRPr="00FF6030">
        <w:rPr>
          <w:u w:val="single"/>
        </w:rPr>
        <w:t>all the darker aspects of the human soul</w:t>
      </w:r>
      <w:r w:rsidRPr="00697FF4">
        <w:rPr>
          <w:sz w:val="14"/>
        </w:rPr>
        <w:t xml:space="preserve">, including, for many, the perennial human yearning for a strong leader to provide firm guidance in a time of confusion and incoherence. Left: Adolf Hitler and his staff salute teams during the opening ceremonies of the XI Olympic Games on Aug. 1, </w:t>
      </w:r>
      <w:proofErr w:type="gramStart"/>
      <w:r w:rsidRPr="00697FF4">
        <w:rPr>
          <w:sz w:val="14"/>
        </w:rPr>
        <w:t>1936</w:t>
      </w:r>
      <w:proofErr w:type="gramEnd"/>
      <w:r w:rsidRPr="00697FF4">
        <w:rPr>
          <w:sz w:val="14"/>
        </w:rPr>
        <w:t xml:space="preserve"> in Berlin. (Photo credit: Getty Images) Right: Former British Prime minister Winston Churchill, President Franklin Roosevelt and USSR Secretary General of the Soviet Communist Party Joseph Stalin pose at the Conference of the Allied powers in Yalta, Crimea, on Feb. 4, 1945. (Photo credit: AFP/Getty Images) The Dark Ages 2.0 This crisis of the enlightenment project may have been inevitable, a recurring phenomenon produced by inherent flaws in both capitalism and democracy. In the 1930s, economic crisis and rising nationalism led many to doubt whether either democracy or capitalism was preferable to alternatives such as fascism and communism. And it is no coincidence that the crisis of confidence in liberalism accompanied a simultaneous breakdown of the strategic order. Then, the question was whether the United States as the outside power would step in and save or remake an order that Britain and France were no longer able or willing to sustain. Now, </w:t>
      </w:r>
      <w:r w:rsidRPr="00FF6030">
        <w:rPr>
          <w:u w:val="single"/>
        </w:rPr>
        <w:t>the question is whether the United States is willing to continue upholding the order</w:t>
      </w:r>
      <w:r w:rsidRPr="00697FF4">
        <w:rPr>
          <w:sz w:val="14"/>
        </w:rPr>
        <w:t xml:space="preserve"> </w:t>
      </w:r>
      <w:r w:rsidRPr="00FF6030">
        <w:rPr>
          <w:u w:val="single"/>
        </w:rPr>
        <w:t>that</w:t>
      </w:r>
      <w:r w:rsidRPr="00697FF4">
        <w:rPr>
          <w:sz w:val="14"/>
        </w:rPr>
        <w:t xml:space="preserve"> it </w:t>
      </w:r>
      <w:proofErr w:type="gramStart"/>
      <w:r w:rsidRPr="00697FF4">
        <w:rPr>
          <w:sz w:val="14"/>
        </w:rPr>
        <w:t>created</w:t>
      </w:r>
      <w:proofErr w:type="gramEnd"/>
      <w:r w:rsidRPr="00697FF4">
        <w:rPr>
          <w:sz w:val="14"/>
        </w:rPr>
        <w:t xml:space="preserve"> and which </w:t>
      </w:r>
      <w:r w:rsidRPr="00FF6030">
        <w:rPr>
          <w:u w:val="single"/>
        </w:rPr>
        <w:t>depends entirely on American power or whether Americans are prepared to take the risk</w:t>
      </w:r>
      <w:r w:rsidRPr="00697FF4">
        <w:rPr>
          <w:sz w:val="14"/>
        </w:rPr>
        <w:t xml:space="preserve"> — if they even understand the risk — </w:t>
      </w:r>
      <w:r w:rsidRPr="00FF6030">
        <w:rPr>
          <w:u w:val="single"/>
        </w:rPr>
        <w:t>of letting the order collapse into chaos and conflict.</w:t>
      </w:r>
    </w:p>
    <w:p w14:paraId="10AA0EDB" w14:textId="77777777" w:rsidR="00B246AB" w:rsidRPr="00582147" w:rsidRDefault="00B246AB" w:rsidP="00B246AB">
      <w:pPr>
        <w:pStyle w:val="Heading4"/>
        <w:rPr>
          <w:bCs w:val="0"/>
        </w:rPr>
      </w:pPr>
      <w:r w:rsidRPr="00582147">
        <w:rPr>
          <w:bCs w:val="0"/>
        </w:rPr>
        <w:t xml:space="preserve">US has been the cause of </w:t>
      </w:r>
      <w:r w:rsidRPr="00582147">
        <w:rPr>
          <w:bCs w:val="0"/>
          <w:u w:val="single"/>
        </w:rPr>
        <w:t>anti-imperialism</w:t>
      </w:r>
      <w:r w:rsidRPr="00582147">
        <w:rPr>
          <w:bCs w:val="0"/>
        </w:rPr>
        <w:t xml:space="preserve"> globally.</w:t>
      </w:r>
    </w:p>
    <w:p w14:paraId="67089DA8" w14:textId="77777777" w:rsidR="00B246AB" w:rsidRDefault="00B246AB" w:rsidP="00B246AB">
      <w:r>
        <w:t>Daniel</w:t>
      </w:r>
      <w:r>
        <w:rPr>
          <w:rStyle w:val="Style13ptBold"/>
        </w:rPr>
        <w:t xml:space="preserve"> </w:t>
      </w:r>
      <w:proofErr w:type="spellStart"/>
      <w:r>
        <w:rPr>
          <w:rStyle w:val="Style13ptBold"/>
        </w:rPr>
        <w:t>Deudney</w:t>
      </w:r>
      <w:proofErr w:type="spellEnd"/>
      <w:r>
        <w:rPr>
          <w:rStyle w:val="Style13ptBold"/>
        </w:rPr>
        <w:t xml:space="preserve"> &amp; </w:t>
      </w:r>
      <w:r>
        <w:t>John</w:t>
      </w:r>
      <w:r>
        <w:rPr>
          <w:rStyle w:val="Style13ptBold"/>
        </w:rPr>
        <w:t xml:space="preserve"> </w:t>
      </w:r>
      <w:proofErr w:type="spellStart"/>
      <w:r>
        <w:rPr>
          <w:rStyle w:val="Style13ptBold"/>
        </w:rPr>
        <w:t>Ikenberry</w:t>
      </w:r>
      <w:proofErr w:type="spellEnd"/>
      <w:r>
        <w:rPr>
          <w:rStyle w:val="Style13ptBold"/>
        </w:rPr>
        <w:t xml:space="preserve"> 15. </w:t>
      </w:r>
      <w:r>
        <w:t xml:space="preserve">Daniel </w:t>
      </w:r>
      <w:proofErr w:type="spellStart"/>
      <w:r>
        <w:t>Deudney</w:t>
      </w:r>
      <w:proofErr w:type="spellEnd"/>
      <w:r>
        <w:t xml:space="preserve">, Johns Hopkins University G. John </w:t>
      </w:r>
      <w:proofErr w:type="spellStart"/>
      <w:r>
        <w:t>Ikenberry</w:t>
      </w:r>
      <w:proofErr w:type="spellEnd"/>
      <w:r>
        <w:t>, Princeton University “America’s Impact: The End of Empire and the Globalization of the Westphalian System”, August 2015, http://scholar.princeton.edu/sites/default/files/gji3/files/am-impact-dd-gji-final-1-august-2015.pdf) **two charts from the article</w:t>
      </w:r>
    </w:p>
    <w:p w14:paraId="5DFFFD4E" w14:textId="52D41F92" w:rsidR="003C2B86" w:rsidRPr="007F01A2" w:rsidRDefault="00B246AB" w:rsidP="003C2B86">
      <w:pPr>
        <w:rPr>
          <w:sz w:val="16"/>
        </w:rPr>
      </w:pPr>
      <w:r>
        <w:rPr>
          <w:sz w:val="14"/>
        </w:rPr>
        <w:t>In contemporary debates</w:t>
      </w:r>
      <w:r>
        <w:rPr>
          <w:rStyle w:val="StyleUnderline"/>
        </w:rPr>
        <w:t xml:space="preserve">, this argument undercuts, modifies, and qualifies characterizations held by so many of the </w:t>
      </w:r>
      <w:r>
        <w:rPr>
          <w:rStyle w:val="Emphasis"/>
        </w:rPr>
        <w:t>U</w:t>
      </w:r>
      <w:r>
        <w:rPr>
          <w:sz w:val="14"/>
        </w:rPr>
        <w:t xml:space="preserve">nited </w:t>
      </w:r>
      <w:r>
        <w:rPr>
          <w:rStyle w:val="Emphasis"/>
        </w:rPr>
        <w:t>S</w:t>
      </w:r>
      <w:r>
        <w:rPr>
          <w:sz w:val="14"/>
        </w:rPr>
        <w:t>tates</w:t>
      </w:r>
      <w:r>
        <w:rPr>
          <w:rStyle w:val="StyleUnderline"/>
        </w:rPr>
        <w:t xml:space="preserve"> as </w:t>
      </w:r>
      <w:r>
        <w:rPr>
          <w:rStyle w:val="Emphasis"/>
        </w:rPr>
        <w:t>essentially imperial</w:t>
      </w:r>
      <w:r>
        <w:rPr>
          <w:sz w:val="14"/>
        </w:rPr>
        <w:t xml:space="preserve">, and the American order as an empire. In our rendering, </w:t>
      </w:r>
      <w:r>
        <w:rPr>
          <w:rStyle w:val="StyleUnderline"/>
          <w:highlight w:val="green"/>
        </w:rPr>
        <w:t>the</w:t>
      </w:r>
      <w:r>
        <w:rPr>
          <w:sz w:val="14"/>
          <w:highlight w:val="green"/>
        </w:rPr>
        <w:t xml:space="preserve"> </w:t>
      </w:r>
      <w:r>
        <w:rPr>
          <w:rStyle w:val="Emphasis"/>
          <w:highlight w:val="green"/>
        </w:rPr>
        <w:t>U</w:t>
      </w:r>
      <w:r>
        <w:rPr>
          <w:sz w:val="14"/>
        </w:rPr>
        <w:t xml:space="preserve">nited </w:t>
      </w:r>
      <w:r>
        <w:rPr>
          <w:rStyle w:val="Emphasis"/>
          <w:highlight w:val="green"/>
        </w:rPr>
        <w:t>S</w:t>
      </w:r>
      <w:r>
        <w:rPr>
          <w:sz w:val="14"/>
        </w:rPr>
        <w:t xml:space="preserve">tate </w:t>
      </w:r>
      <w:r>
        <w:rPr>
          <w:rStyle w:val="StyleUnderline"/>
          <w:highlight w:val="green"/>
        </w:rPr>
        <w:t>is</w:t>
      </w:r>
      <w:r>
        <w:rPr>
          <w:sz w:val="14"/>
        </w:rPr>
        <w:t xml:space="preserve"> not the last Western empire, but </w:t>
      </w:r>
      <w:r>
        <w:rPr>
          <w:rStyle w:val="Emphasis"/>
        </w:rPr>
        <w:t>the first anti-imperial and post-imperial great power in the global system.</w:t>
      </w:r>
      <w:r>
        <w:rPr>
          <w:sz w:val="14"/>
        </w:rPr>
        <w:t xml:space="preserve"> Our argument is thus focused on the consequences of American foreign policy for the evolution of the international system, and we do not in this confined treatment </w:t>
      </w:r>
      <w:proofErr w:type="gramStart"/>
      <w:r>
        <w:rPr>
          <w:sz w:val="14"/>
        </w:rPr>
        <w:t>offer an explanation for</w:t>
      </w:r>
      <w:proofErr w:type="gramEnd"/>
      <w:r>
        <w:rPr>
          <w:sz w:val="14"/>
        </w:rPr>
        <w:t xml:space="preserve"> the origins of U.S. foreign policy. In short, we offer an argument about impacts rather than the sources of America’s </w:t>
      </w:r>
      <w:proofErr w:type="spellStart"/>
      <w:r>
        <w:rPr>
          <w:sz w:val="14"/>
        </w:rPr>
        <w:t>antiimperial</w:t>
      </w:r>
      <w:proofErr w:type="spellEnd"/>
      <w:r>
        <w:rPr>
          <w:sz w:val="14"/>
        </w:rPr>
        <w:t xml:space="preserve"> and pro-Westphalian role. </w:t>
      </w:r>
      <w:r>
        <w:rPr>
          <w:rStyle w:val="StyleUnderline"/>
        </w:rPr>
        <w:t>Against</w:t>
      </w:r>
      <w:r>
        <w:rPr>
          <w:sz w:val="14"/>
        </w:rPr>
        <w:t xml:space="preserve"> the backdrop of this evolution of the international system and </w:t>
      </w:r>
      <w:r>
        <w:rPr>
          <w:rStyle w:val="StyleUnderline"/>
        </w:rPr>
        <w:t>the four waves of empire building and dismantlement</w:t>
      </w:r>
      <w:r>
        <w:rPr>
          <w:sz w:val="14"/>
        </w:rPr>
        <w:t xml:space="preserve">, </w:t>
      </w:r>
      <w:r>
        <w:rPr>
          <w:rStyle w:val="StyleUnderline"/>
        </w:rPr>
        <w:t>it becomes possible to see</w:t>
      </w:r>
      <w:r>
        <w:rPr>
          <w:sz w:val="14"/>
        </w:rPr>
        <w:t xml:space="preserve"> more clearly </w:t>
      </w:r>
      <w:r>
        <w:rPr>
          <w:rStyle w:val="StyleUnderline"/>
        </w:rPr>
        <w:t>the many ways in which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played</w:t>
      </w:r>
      <w:r>
        <w:rPr>
          <w:rStyle w:val="StyleUnderline"/>
        </w:rPr>
        <w:t xml:space="preserve"> important </w:t>
      </w:r>
      <w:r>
        <w:rPr>
          <w:rStyle w:val="Emphasis"/>
          <w:highlight w:val="green"/>
        </w:rPr>
        <w:t>anti-imperial</w:t>
      </w:r>
      <w:r>
        <w:rPr>
          <w:rStyle w:val="Emphasis"/>
        </w:rPr>
        <w:t xml:space="preserve">, </w:t>
      </w:r>
      <w:r>
        <w:rPr>
          <w:rStyle w:val="Emphasis"/>
          <w:highlight w:val="green"/>
        </w:rPr>
        <w:t>anti-colonial</w:t>
      </w:r>
      <w:r>
        <w:rPr>
          <w:rStyle w:val="Emphasis"/>
        </w:rPr>
        <w:t xml:space="preserve">, and pro-Westphalian </w:t>
      </w:r>
      <w:r>
        <w:rPr>
          <w:rStyle w:val="Emphasis"/>
          <w:highlight w:val="green"/>
        </w:rPr>
        <w:t>roles</w:t>
      </w:r>
      <w:r>
        <w:rPr>
          <w:sz w:val="14"/>
        </w:rPr>
        <w:t xml:space="preserve">. 16 The Pattern of American Anti-Imperial, Anti-Colonial, and Pro-Westphalian Impacts </w:t>
      </w:r>
      <w:r>
        <w:rPr>
          <w:rStyle w:val="StyleUnderline"/>
        </w:rPr>
        <w:t>In each of the four waves of empire building and dismantlement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had an impact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was the first “new nation” to emerge from a rebellion against European imperial</w:t>
      </w:r>
      <w:r>
        <w:rPr>
          <w:sz w:val="14"/>
        </w:rPr>
        <w:t xml:space="preserve"> rule during the first wave of modern empire.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also </w:t>
      </w:r>
      <w:r>
        <w:rPr>
          <w:rStyle w:val="StyleUnderline"/>
          <w:highlight w:val="green"/>
        </w:rPr>
        <w:t>supported</w:t>
      </w:r>
      <w:r>
        <w:rPr>
          <w:sz w:val="14"/>
        </w:rPr>
        <w:t xml:space="preserve"> the </w:t>
      </w:r>
      <w:r>
        <w:rPr>
          <w:rStyle w:val="StyleUnderline"/>
          <w:highlight w:val="green"/>
        </w:rPr>
        <w:t xml:space="preserve">independence of </w:t>
      </w:r>
      <w:r>
        <w:rPr>
          <w:rStyle w:val="StyleUnderline"/>
        </w:rPr>
        <w:t xml:space="preserve">other European settler </w:t>
      </w:r>
      <w:r>
        <w:rPr>
          <w:rStyle w:val="StyleUnderline"/>
          <w:highlight w:val="green"/>
        </w:rPr>
        <w:t>colonies</w:t>
      </w:r>
      <w:r>
        <w:rPr>
          <w:sz w:val="14"/>
        </w:rPr>
        <w:t xml:space="preserve"> </w:t>
      </w:r>
      <w:r>
        <w:rPr>
          <w:rStyle w:val="StyleUnderline"/>
        </w:rPr>
        <w:t>throughout the Americas and</w:t>
      </w:r>
      <w:r>
        <w:rPr>
          <w:sz w:val="14"/>
        </w:rPr>
        <w:t xml:space="preserve">, </w:t>
      </w:r>
      <w:r>
        <w:rPr>
          <w:rStyle w:val="StyleUnderline"/>
        </w:rPr>
        <w:t>with the Monroe Doctrine</w:t>
      </w:r>
      <w:r>
        <w:rPr>
          <w:sz w:val="14"/>
        </w:rPr>
        <w:t xml:space="preserve">, </w:t>
      </w:r>
      <w:r>
        <w:rPr>
          <w:rStyle w:val="StyleUnderline"/>
        </w:rPr>
        <w:t>helped sustain their independence against European efforts to recolonize parts of the Americas</w:t>
      </w:r>
      <w:r>
        <w:rPr>
          <w:sz w:val="14"/>
        </w:rPr>
        <w:t xml:space="preserve">. In the second wave of late 19th century empire-building,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despite its great relative power</w:t>
      </w:r>
      <w:r>
        <w:rPr>
          <w:sz w:val="14"/>
        </w:rPr>
        <w:t xml:space="preserve">, </w:t>
      </w:r>
      <w:r>
        <w:rPr>
          <w:rStyle w:val="Emphasis"/>
          <w:highlight w:val="green"/>
        </w:rPr>
        <w:t xml:space="preserve">did not establish an empire </w:t>
      </w:r>
      <w:r>
        <w:rPr>
          <w:rStyle w:val="Emphasis"/>
        </w:rPr>
        <w:t>of its own of any significance or duration</w:t>
      </w:r>
      <w:r>
        <w:rPr>
          <w:sz w:val="14"/>
        </w:rPr>
        <w:t xml:space="preserve">. And </w:t>
      </w:r>
      <w:r>
        <w:rPr>
          <w:rStyle w:val="StyleUnderline"/>
        </w:rPr>
        <w:t>during the</w:t>
      </w:r>
      <w:r>
        <w:rPr>
          <w:sz w:val="14"/>
        </w:rPr>
        <w:t xml:space="preserve"> latter part of the </w:t>
      </w:r>
      <w:r>
        <w:rPr>
          <w:rStyle w:val="StyleUnderline"/>
        </w:rPr>
        <w:t>20th century,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pushed European decolonization</w:t>
      </w:r>
      <w:r>
        <w:rPr>
          <w:rStyle w:val="StyleUnderline"/>
        </w:rPr>
        <w:t>,</w:t>
      </w:r>
      <w:r>
        <w:rPr>
          <w:sz w:val="14"/>
        </w:rPr>
        <w:t xml:space="preserve"> thus </w:t>
      </w:r>
      <w:r>
        <w:rPr>
          <w:rStyle w:val="Emphasis"/>
          <w:highlight w:val="green"/>
        </w:rPr>
        <w:t xml:space="preserve">facilitating </w:t>
      </w:r>
      <w:r>
        <w:rPr>
          <w:rStyle w:val="Emphasis"/>
        </w:rPr>
        <w:t xml:space="preserve">the </w:t>
      </w:r>
      <w:r>
        <w:rPr>
          <w:rStyle w:val="Emphasis"/>
          <w:highlight w:val="green"/>
        </w:rPr>
        <w:t xml:space="preserve">breakup of </w:t>
      </w:r>
      <w:r>
        <w:rPr>
          <w:rStyle w:val="Emphasis"/>
        </w:rPr>
        <w:t xml:space="preserve">second wave </w:t>
      </w:r>
      <w:r>
        <w:rPr>
          <w:rStyle w:val="Emphasis"/>
          <w:highlight w:val="green"/>
        </w:rPr>
        <w:t>empires</w:t>
      </w:r>
      <w:r>
        <w:rPr>
          <w:sz w:val="14"/>
        </w:rPr>
        <w:t xml:space="preserve">. </w:t>
      </w:r>
      <w:r>
        <w:rPr>
          <w:rStyle w:val="StyleUnderline"/>
        </w:rPr>
        <w:t xml:space="preserve">In the </w:t>
      </w:r>
      <w:r>
        <w:rPr>
          <w:sz w:val="14"/>
        </w:rPr>
        <w:t>great</w:t>
      </w:r>
      <w:r>
        <w:rPr>
          <w:rStyle w:val="StyleUnderline"/>
        </w:rPr>
        <w:t xml:space="preserve"> world wars</w:t>
      </w:r>
      <w:r>
        <w:rPr>
          <w:sz w:val="14"/>
        </w:rPr>
        <w:t xml:space="preserve"> in the 20th century,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 xml:space="preserve">played an important role in </w:t>
      </w:r>
      <w:r>
        <w:rPr>
          <w:rStyle w:val="StyleUnderline"/>
          <w:highlight w:val="green"/>
        </w:rPr>
        <w:t>thwarting</w:t>
      </w:r>
      <w:r>
        <w:rPr>
          <w:sz w:val="14"/>
        </w:rPr>
        <w:t xml:space="preserve"> a third wave of imperial projects of </w:t>
      </w:r>
      <w:r>
        <w:rPr>
          <w:rStyle w:val="Emphasis"/>
          <w:highlight w:val="green"/>
        </w:rPr>
        <w:t>Germany, Japan, and Italy</w:t>
      </w:r>
      <w:r>
        <w:rPr>
          <w:sz w:val="14"/>
        </w:rPr>
        <w:t xml:space="preserve">. </w:t>
      </w:r>
      <w:r>
        <w:rPr>
          <w:rStyle w:val="StyleUnderline"/>
        </w:rPr>
        <w:t>In the second half of the 20th century</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played</w:t>
      </w:r>
      <w:r>
        <w:rPr>
          <w:sz w:val="14"/>
        </w:rPr>
        <w:t xml:space="preserve"> </w:t>
      </w:r>
      <w:r>
        <w:rPr>
          <w:rStyle w:val="Emphasis"/>
        </w:rPr>
        <w:t>decisive roles, both ideological and military</w:t>
      </w:r>
      <w:r>
        <w:rPr>
          <w:sz w:val="14"/>
        </w:rPr>
        <w:t xml:space="preserve">, </w:t>
      </w:r>
      <w:r>
        <w:rPr>
          <w:rStyle w:val="StyleUnderline"/>
        </w:rPr>
        <w:t xml:space="preserve">in thwarting the fourth wave of empire building, the expansion of the communist great </w:t>
      </w:r>
      <w:r>
        <w:rPr>
          <w:rStyle w:val="StyleUnderline"/>
        </w:rPr>
        <w:lastRenderedPageBreak/>
        <w:t xml:space="preserve">power, </w:t>
      </w:r>
      <w:r>
        <w:rPr>
          <w:rStyle w:val="StyleUnderline"/>
          <w:highlight w:val="green"/>
        </w:rPr>
        <w:t xml:space="preserve">the Soviet </w:t>
      </w:r>
      <w:r>
        <w:rPr>
          <w:rStyle w:val="StyleUnderline"/>
        </w:rPr>
        <w:t>Union</w:t>
      </w:r>
      <w:r>
        <w:rPr>
          <w:sz w:val="14"/>
        </w:rPr>
        <w:t xml:space="preserve">, </w:t>
      </w:r>
      <w:r>
        <w:rPr>
          <w:rStyle w:val="Emphasis"/>
        </w:rPr>
        <w:t>as well as communist coups and revolutions in many weak and small independent states.</w:t>
      </w:r>
    </w:p>
    <w:p w14:paraId="174FDFB6" w14:textId="7D3BF640" w:rsidR="003C2B86" w:rsidRPr="0067117E" w:rsidRDefault="003C2B86" w:rsidP="003C2B86">
      <w:pPr>
        <w:pStyle w:val="Heading4"/>
      </w:pPr>
      <w:r w:rsidRPr="0067117E">
        <w:t xml:space="preserve">China’s private space industry </w:t>
      </w:r>
      <w:r w:rsidR="00CC470F">
        <w:t xml:space="preserve">dominates space mining </w:t>
      </w:r>
      <w:r w:rsidRPr="0067117E">
        <w:t xml:space="preserve">– reinforces lead on </w:t>
      </w:r>
      <w:r w:rsidRPr="0067117E">
        <w:rPr>
          <w:u w:val="single"/>
        </w:rPr>
        <w:t>REE extraction</w:t>
      </w:r>
      <w:r w:rsidRPr="0067117E">
        <w:t xml:space="preserve"> and </w:t>
      </w:r>
      <w:r w:rsidRPr="0067117E">
        <w:rPr>
          <w:u w:val="single"/>
        </w:rPr>
        <w:t>space domination</w:t>
      </w:r>
      <w:r w:rsidRPr="0067117E">
        <w:t xml:space="preserve"> over the US. </w:t>
      </w:r>
    </w:p>
    <w:p w14:paraId="6E461970" w14:textId="77777777" w:rsidR="003C2B86" w:rsidRPr="0067117E" w:rsidRDefault="003C2B86" w:rsidP="003C2B86">
      <w:pPr>
        <w:rPr>
          <w:sz w:val="16"/>
        </w:rPr>
      </w:pPr>
      <w:r w:rsidRPr="0067117E">
        <w:rPr>
          <w:rFonts w:eastAsiaTheme="majorEastAsia" w:cstheme="majorBidi"/>
          <w:b/>
          <w:bCs/>
          <w:sz w:val="26"/>
          <w:szCs w:val="26"/>
          <w:u w:val="single"/>
        </w:rPr>
        <w:t>Cohen 21</w:t>
      </w:r>
      <w:r w:rsidRPr="0067117E">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124AD31A" w14:textId="77777777" w:rsidR="003C2B86" w:rsidRPr="0067117E" w:rsidRDefault="003C2B86" w:rsidP="003C2B86">
      <w:pPr>
        <w:rPr>
          <w:u w:val="single"/>
        </w:rPr>
      </w:pPr>
      <w:r w:rsidRPr="0067117E">
        <w:rPr>
          <w:u w:val="single"/>
        </w:rPr>
        <w:t xml:space="preserve">A slew of activities amongst </w:t>
      </w:r>
      <w:r w:rsidRPr="0067117E">
        <w:rPr>
          <w:highlight w:val="cyan"/>
          <w:u w:val="single"/>
        </w:rPr>
        <w:t>China’s private</w:t>
      </w:r>
      <w:r w:rsidRPr="0067117E">
        <w:rPr>
          <w:sz w:val="16"/>
        </w:rPr>
        <w:t xml:space="preserve"> and state-owned </w:t>
      </w:r>
      <w:r w:rsidRPr="00236CF9">
        <w:rPr>
          <w:u w:val="single"/>
        </w:rPr>
        <w:t>aero</w:t>
      </w:r>
      <w:r w:rsidRPr="0067117E">
        <w:rPr>
          <w:highlight w:val="cyan"/>
          <w:u w:val="single"/>
        </w:rPr>
        <w:t>space companies</w:t>
      </w:r>
      <w:r w:rsidRPr="0067117E">
        <w:rPr>
          <w:u w:val="single"/>
        </w:rPr>
        <w:t xml:space="preserve"> this year are a </w:t>
      </w:r>
      <w:r w:rsidRPr="00236CF9">
        <w:rPr>
          <w:u w:val="single"/>
        </w:rPr>
        <w:t>testament to China’s</w:t>
      </w:r>
      <w:r w:rsidRPr="0067117E">
        <w:rPr>
          <w:highlight w:val="cyan"/>
          <w:u w:val="single"/>
        </w:rPr>
        <w:t xml:space="preserve"> growing ambitions for </w:t>
      </w:r>
      <w:r w:rsidRPr="007628A2">
        <w:rPr>
          <w:u w:val="single"/>
        </w:rPr>
        <w:t>economic and </w:t>
      </w:r>
      <w:hyperlink r:id="rId26" w:tgtFrame="_blank" w:tooltip="https://www.defensenews.com/congress/2021/04/14/china-aims-to-weaponize-space-says-intel-community-report/" w:history="1">
        <w:r w:rsidRPr="007628A2">
          <w:rPr>
            <w:rStyle w:val="StyleUnderline"/>
          </w:rPr>
          <w:t>milit</w:t>
        </w:r>
        <w:r w:rsidRPr="007628A2">
          <w:rPr>
            <w:rStyle w:val="StyleUnderline"/>
          </w:rPr>
          <w:t>a</w:t>
        </w:r>
        <w:r w:rsidRPr="007628A2">
          <w:rPr>
            <w:rStyle w:val="StyleUnderline"/>
          </w:rPr>
          <w:t xml:space="preserve">ry </w:t>
        </w:r>
        <w:r w:rsidRPr="007628A2">
          <w:rPr>
            <w:rStyle w:val="StyleUnderline"/>
            <w:highlight w:val="cyan"/>
          </w:rPr>
          <w:t>domination</w:t>
        </w:r>
      </w:hyperlink>
      <w:r w:rsidRPr="0067117E">
        <w:rPr>
          <w:highlight w:val="cyan"/>
          <w:u w:val="single"/>
        </w:rPr>
        <w:t> of space</w:t>
      </w:r>
      <w:r w:rsidRPr="0067117E">
        <w:rPr>
          <w:sz w:val="16"/>
        </w:rPr>
        <w:t>. On October 19, the Academy of Aerospace Solid Propulsion Technology (AASPT) – which belongs to the China Aerospace Science and Technology Corporation (CASC) – test fired “the </w:t>
      </w:r>
      <w:hyperlink r:id="rId27" w:tgtFrame="_blank" w:tooltip="https://www.space.com/china-tests-giant-solid-fueled-rocket" w:history="1">
        <w:r w:rsidRPr="0067117E">
          <w:rPr>
            <w:rStyle w:val="Hyperlink"/>
            <w:sz w:val="16"/>
          </w:rPr>
          <w:t>most powerful solid rocket motor</w:t>
        </w:r>
      </w:hyperlink>
      <w:r w:rsidRPr="0067117E">
        <w:rPr>
          <w:sz w:val="16"/>
        </w:rPr>
        <w:t xml:space="preserve"> with the largest thrust in the world so far.” </w:t>
      </w:r>
      <w:r w:rsidRPr="0067117E">
        <w:rPr>
          <w:u w:val="single"/>
        </w:rPr>
        <w:t>The 500 tons of thrust is designed to propel the next iteration of China’s heavy-</w:t>
      </w:r>
      <w:r w:rsidRPr="00AC112E">
        <w:rPr>
          <w:u w:val="single"/>
        </w:rPr>
        <w:t>lift rockets, which would meet various demands for space missions like crewed Moon landings, deep space exploration, and off-world resource extraction.</w:t>
      </w:r>
    </w:p>
    <w:p w14:paraId="5B915832" w14:textId="77777777" w:rsidR="003C2B86" w:rsidRPr="0067117E" w:rsidRDefault="003C2B86" w:rsidP="003C2B86">
      <w:pPr>
        <w:rPr>
          <w:sz w:val="16"/>
          <w:szCs w:val="16"/>
        </w:rPr>
      </w:pPr>
      <w:r w:rsidRPr="0067117E">
        <w:rPr>
          <w:sz w:val="16"/>
          <w:szCs w:val="16"/>
        </w:rPr>
        <w:t>Exploration of space-based natural resources are on the Chinese policy makers’ mind. The question is, what Joe Biden thinks? </w:t>
      </w:r>
    </w:p>
    <w:p w14:paraId="71F16880" w14:textId="77777777" w:rsidR="003C2B86" w:rsidRPr="0067117E" w:rsidRDefault="003C2B86" w:rsidP="003C2B86">
      <w:pPr>
        <w:rPr>
          <w:u w:val="single"/>
        </w:rPr>
      </w:pPr>
      <w:r w:rsidRPr="0067117E">
        <w:rPr>
          <w:sz w:val="16"/>
        </w:rPr>
        <w:t xml:space="preserve">In April of this year, </w:t>
      </w:r>
      <w:r w:rsidRPr="0067117E">
        <w:rPr>
          <w:highlight w:val="cyan"/>
          <w:u w:val="single"/>
        </w:rPr>
        <w:t>China</w:t>
      </w:r>
      <w:r w:rsidRPr="0067117E">
        <w:rPr>
          <w:u w:val="single"/>
        </w:rPr>
        <w:t xml:space="preserve">’s </w:t>
      </w:r>
      <w:proofErr w:type="spellStart"/>
      <w:r w:rsidRPr="0067117E">
        <w:rPr>
          <w:u w:val="single"/>
        </w:rPr>
        <w:t>Shenzen</w:t>
      </w:r>
      <w:proofErr w:type="spellEnd"/>
      <w:r w:rsidRPr="0067117E">
        <w:rPr>
          <w:u w:val="single"/>
        </w:rPr>
        <w:t> </w:t>
      </w:r>
      <w:hyperlink r:id="rId28" w:tgtFrame="_blank" w:tooltip="https://www.washingtontimes.com/news/2020/oct/1/china-determined-to-dominate-future-mining-with-or/" w:history="1">
        <w:r w:rsidRPr="0067117E">
          <w:rPr>
            <w:rStyle w:val="Hyperlink"/>
            <w:u w:val="single"/>
          </w:rPr>
          <w:t>Origin Space</w:t>
        </w:r>
      </w:hyperlink>
      <w:r w:rsidRPr="0067117E">
        <w:rPr>
          <w:u w:val="single"/>
        </w:rPr>
        <w:t> Technology Co. Ltd. </w:t>
      </w:r>
      <w:hyperlink r:id="rId29" w:anchor="/detail?id=27" w:tgtFrame="_blank" w:tooltip="https://origin.space/#/detail?id=27" w:history="1">
        <w:r w:rsidRPr="0067117E">
          <w:rPr>
            <w:rStyle w:val="Hyperlink"/>
            <w:highlight w:val="cyan"/>
            <w:u w:val="single"/>
          </w:rPr>
          <w:t>launched</w:t>
        </w:r>
        <w:r w:rsidRPr="0067117E">
          <w:rPr>
            <w:rStyle w:val="Hyperlink"/>
            <w:u w:val="single"/>
          </w:rPr>
          <w:t xml:space="preserve"> the NEO-1</w:t>
        </w:r>
      </w:hyperlink>
      <w:r w:rsidRPr="0067117E">
        <w:rPr>
          <w:u w:val="single"/>
        </w:rPr>
        <w:t xml:space="preserve">, </w:t>
      </w:r>
      <w:r w:rsidRPr="00A978F3">
        <w:rPr>
          <w:u w:val="single"/>
        </w:rPr>
        <w:t xml:space="preserve">the first </w:t>
      </w:r>
      <w:r w:rsidRPr="0067117E">
        <w:rPr>
          <w:highlight w:val="cyan"/>
          <w:u w:val="single"/>
        </w:rPr>
        <w:t xml:space="preserve">commercial spacecraft dedicated to </w:t>
      </w:r>
      <w:r w:rsidRPr="00A978F3">
        <w:rPr>
          <w:u w:val="single"/>
        </w:rPr>
        <w:t xml:space="preserve">the </w:t>
      </w:r>
      <w:r w:rsidRPr="0067117E">
        <w:rPr>
          <w:highlight w:val="cyan"/>
          <w:u w:val="single"/>
        </w:rPr>
        <w:t xml:space="preserve">mining </w:t>
      </w:r>
      <w:r w:rsidRPr="00A978F3">
        <w:rPr>
          <w:u w:val="single"/>
        </w:rPr>
        <w:t>of space resources</w:t>
      </w:r>
      <w:r w:rsidRPr="0067117E">
        <w:rPr>
          <w:u w:val="single"/>
        </w:rPr>
        <w:t xml:space="preserve"> – from asteroids to the lunar surface.</w:t>
      </w:r>
    </w:p>
    <w:p w14:paraId="5542FDBF" w14:textId="77777777" w:rsidR="003C2B86" w:rsidRPr="0067117E" w:rsidRDefault="003C2B86" w:rsidP="003C2B86">
      <w:pPr>
        <w:rPr>
          <w:sz w:val="16"/>
        </w:rPr>
      </w:pPr>
      <w:r w:rsidRPr="0067117E">
        <w:rPr>
          <w:u w:val="single"/>
        </w:rPr>
        <w:t xml:space="preserve">Falling costs of space launches and spacecraft technology alongside existing infrastructure provides a unique opportunity to explore extraterrestrial resource extraction. </w:t>
      </w:r>
      <w:r w:rsidRPr="0067117E">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67117E">
        <w:rPr>
          <w:sz w:val="16"/>
        </w:rPr>
        <w:t>hubble</w:t>
      </w:r>
      <w:proofErr w:type="spellEnd"/>
      <w:r w:rsidRPr="0067117E">
        <w:rPr>
          <w:sz w:val="16"/>
        </w:rPr>
        <w:t>” satellite, which searches the stars for possible asteroid mining targets. </w:t>
      </w:r>
    </w:p>
    <w:p w14:paraId="060D5CFC" w14:textId="77777777" w:rsidR="003C2B86" w:rsidRPr="0067117E" w:rsidRDefault="003C2B86" w:rsidP="003C2B86">
      <w:pPr>
        <w:rPr>
          <w:sz w:val="16"/>
          <w:szCs w:val="16"/>
        </w:rPr>
      </w:pPr>
      <w:r w:rsidRPr="0067117E">
        <w:rPr>
          <w:sz w:val="16"/>
          <w:szCs w:val="16"/>
        </w:rPr>
        <w:t>The NEO-1 launch marks another milestone in private satellite development, adding a new player to space based companies which include Japan’s </w:t>
      </w:r>
      <w:proofErr w:type="spellStart"/>
      <w:r>
        <w:fldChar w:fldCharType="begin"/>
      </w:r>
      <w:r>
        <w:instrText xml:space="preserve"> HYPERLINK "https://astroscale.com/space-debris_/" \t "_blank" \o "https://astroscale.com/space-debris_/" </w:instrText>
      </w:r>
      <w:r>
        <w:fldChar w:fldCharType="separate"/>
      </w:r>
      <w:r w:rsidRPr="0067117E">
        <w:rPr>
          <w:rStyle w:val="Hyperlink"/>
          <w:sz w:val="16"/>
          <w:szCs w:val="16"/>
        </w:rPr>
        <w:t>Astroscale</w:t>
      </w:r>
      <w:proofErr w:type="spellEnd"/>
      <w:r>
        <w:rPr>
          <w:rStyle w:val="Hyperlink"/>
          <w:sz w:val="16"/>
          <w:szCs w:val="16"/>
        </w:rPr>
        <w:fldChar w:fldCharType="end"/>
      </w:r>
      <w:r w:rsidRPr="0067117E">
        <w:rPr>
          <w:sz w:val="16"/>
          <w:szCs w:val="16"/>
        </w:rPr>
        <w:t>. Private asteroid identification via the Sentinel Space Telescope was </w:t>
      </w:r>
      <w:hyperlink r:id="rId30" w:tgtFrame="_blank" w:tooltip="https://b612foundation.org/b612-official-statement-nasa-following-canceled-space-agreement-act/" w:history="1">
        <w:r w:rsidRPr="0067117E">
          <w:rPr>
            <w:rStyle w:val="Hyperlink"/>
            <w:sz w:val="16"/>
            <w:szCs w:val="16"/>
          </w:rPr>
          <w:t>supported by NASA until 2015</w:t>
        </w:r>
      </w:hyperlink>
      <w:r w:rsidRPr="0067117E">
        <w:rPr>
          <w:sz w:val="16"/>
          <w:szCs w:val="16"/>
        </w:rPr>
        <w:t>. As private investment in space grows, the end goal is to be capable of harvesting resources to bring to Earth.</w:t>
      </w:r>
    </w:p>
    <w:p w14:paraId="49B4E5CB" w14:textId="77777777" w:rsidR="003C2B86" w:rsidRPr="0067117E" w:rsidRDefault="003C2B86" w:rsidP="003C2B86">
      <w:pPr>
        <w:rPr>
          <w:sz w:val="16"/>
          <w:szCs w:val="16"/>
        </w:rPr>
      </w:pPr>
      <w:r w:rsidRPr="0067117E">
        <w:rPr>
          <w:sz w:val="16"/>
          <w:szCs w:val="16"/>
        </w:rPr>
        <w:t xml:space="preserve">According to </w:t>
      </w:r>
      <w:proofErr w:type="spellStart"/>
      <w:r w:rsidRPr="0067117E">
        <w:rPr>
          <w:sz w:val="16"/>
          <w:szCs w:val="16"/>
        </w:rPr>
        <w:t>Shenzen</w:t>
      </w:r>
      <w:proofErr w:type="spellEnd"/>
      <w:r w:rsidRPr="0067117E">
        <w:rPr>
          <w:sz w:val="16"/>
          <w:szCs w:val="16"/>
        </w:rPr>
        <w:t> </w:t>
      </w:r>
      <w:hyperlink r:id="rId31" w:tgtFrame="_blank" w:tooltip="https://www.washingtontimes.com/news/2020/oct/1/china-determined-to-dominate-future-mining-with-or/" w:history="1">
        <w:r w:rsidRPr="0067117E">
          <w:rPr>
            <w:rStyle w:val="Hyperlink"/>
            <w:sz w:val="16"/>
            <w:szCs w:val="16"/>
          </w:rPr>
          <w:t>Origin Space</w:t>
        </w:r>
      </w:hyperlink>
      <w:r w:rsidRPr="0067117E">
        <w:rPr>
          <w:sz w:val="16"/>
          <w:szCs w:val="16"/>
        </w:rPr>
        <w:t> Technology company website: </w:t>
      </w:r>
    </w:p>
    <w:p w14:paraId="3BE08A11" w14:textId="77777777" w:rsidR="003C2B86" w:rsidRPr="0067117E" w:rsidRDefault="003C2B86" w:rsidP="003C2B86">
      <w:pPr>
        <w:rPr>
          <w:sz w:val="16"/>
          <w:szCs w:val="16"/>
        </w:rPr>
      </w:pPr>
      <w:r w:rsidRPr="0067117E">
        <w:rPr>
          <w:sz w:val="16"/>
          <w:szCs w:val="16"/>
        </w:rPr>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301D888A" w14:textId="77777777" w:rsidR="003C2B86" w:rsidRPr="0067117E" w:rsidRDefault="003C2B86" w:rsidP="003C2B86">
      <w:pPr>
        <w:rPr>
          <w:sz w:val="16"/>
        </w:rPr>
      </w:pPr>
      <w:r w:rsidRPr="0067117E">
        <w:rPr>
          <w:u w:val="single"/>
        </w:rPr>
        <w:t xml:space="preserve">The April launch demonstrates that </w:t>
      </w:r>
      <w:r w:rsidRPr="0067117E">
        <w:rPr>
          <w:highlight w:val="cyan"/>
          <w:u w:val="single"/>
        </w:rPr>
        <w:t>China</w:t>
      </w:r>
      <w:r w:rsidRPr="0067117E">
        <w:rPr>
          <w:u w:val="single"/>
        </w:rPr>
        <w:t xml:space="preserve"> is already </w:t>
      </w:r>
      <w:r w:rsidRPr="0067117E">
        <w:rPr>
          <w:highlight w:val="cyan"/>
          <w:u w:val="single"/>
        </w:rPr>
        <w:t>succeeding while the West is</w:t>
      </w:r>
      <w:r w:rsidRPr="0067117E">
        <w:rPr>
          <w:u w:val="single"/>
        </w:rPr>
        <w:t xml:space="preserve"> </w:t>
      </w:r>
      <w:r w:rsidRPr="0067117E">
        <w:rPr>
          <w:highlight w:val="cyan"/>
          <w:u w:val="single"/>
        </w:rPr>
        <w:t>spinning its wheels</w:t>
      </w:r>
      <w:r w:rsidRPr="0067117E">
        <w:rPr>
          <w:sz w:val="16"/>
        </w:rPr>
        <w:t>. The much touted Planetary Resources and Deep Space Industries (DSI) </w:t>
      </w:r>
      <w:hyperlink r:id="rId32" w:tgtFrame="_blank" w:history="1">
        <w:r w:rsidRPr="0067117E">
          <w:rPr>
            <w:rStyle w:val="Hyperlink"/>
            <w:sz w:val="16"/>
          </w:rPr>
          <w:t>DSI</w:t>
        </w:r>
      </w:hyperlink>
      <w:r w:rsidRPr="0067117E">
        <w:rPr>
          <w:sz w:val="16"/>
        </w:rPr>
        <w:t> </w:t>
      </w:r>
      <w:hyperlink r:id="rId33" w:tgtFrame="_self" w:history="1">
        <w:r w:rsidRPr="0067117E">
          <w:rPr>
            <w:rStyle w:val="Hyperlink"/>
            <w:sz w:val="16"/>
          </w:rPr>
          <w:t>+0.1%</w:t>
        </w:r>
      </w:hyperlink>
      <w:r w:rsidRPr="0067117E">
        <w:rPr>
          <w:sz w:val="16"/>
        </w:rPr>
        <w:t>were </w:t>
      </w:r>
      <w:hyperlink r:id="rId34" w:tgtFrame="_blank" w:tooltip="https://www.technologyreview.com/2019/06/26/134510/asteroid-mining-bubble-burst-history/" w:history="1">
        <w:r w:rsidRPr="0067117E">
          <w:rPr>
            <w:rStyle w:val="Hyperlink"/>
            <w:sz w:val="16"/>
          </w:rPr>
          <w:t>supposed to be</w:t>
        </w:r>
      </w:hyperlink>
      <w:r w:rsidRPr="0067117E">
        <w:rPr>
          <w:sz w:val="16"/>
        </w:rPr>
        <w:t> the vanguard of extra-terrestrial resource acquisition with major backers including Google’s </w:t>
      </w:r>
      <w:hyperlink r:id="rId35" w:tgtFrame="_blank" w:history="1">
        <w:r w:rsidRPr="0067117E">
          <w:rPr>
            <w:rStyle w:val="Hyperlink"/>
            <w:sz w:val="16"/>
          </w:rPr>
          <w:t>GOOG</w:t>
        </w:r>
      </w:hyperlink>
      <w:r w:rsidRPr="0067117E">
        <w:rPr>
          <w:sz w:val="16"/>
        </w:rPr>
        <w:t> </w:t>
      </w:r>
      <w:hyperlink r:id="rId36" w:tgtFrame="_self" w:history="1">
        <w:r w:rsidRPr="0067117E">
          <w:rPr>
            <w:rStyle w:val="Hyperlink"/>
            <w:sz w:val="16"/>
          </w:rPr>
          <w:t>+0.3%</w:t>
        </w:r>
      </w:hyperlink>
      <w:r w:rsidRPr="0067117E">
        <w:rPr>
          <w:sz w:val="16"/>
        </w:rPr>
        <w:t>Larry Page. But both have since been acquired, the former by block chain company </w:t>
      </w:r>
      <w:proofErr w:type="spellStart"/>
      <w:r>
        <w:fldChar w:fldCharType="begin"/>
      </w:r>
      <w:r>
        <w:instrText xml:space="preserve"> HYPERLINK "https://consensys.net/" \t "_blank" \o "https://consensys.net/" </w:instrText>
      </w:r>
      <w:r>
        <w:fldChar w:fldCharType="separate"/>
      </w:r>
      <w:r w:rsidRPr="0067117E">
        <w:rPr>
          <w:rStyle w:val="Hyperlink"/>
          <w:sz w:val="16"/>
        </w:rPr>
        <w:t>ConsenSys</w:t>
      </w:r>
      <w:proofErr w:type="spellEnd"/>
      <w:r>
        <w:rPr>
          <w:rStyle w:val="Hyperlink"/>
          <w:sz w:val="16"/>
        </w:rPr>
        <w:fldChar w:fldCharType="end"/>
      </w:r>
      <w:r w:rsidRPr="0067117E">
        <w:rPr>
          <w:sz w:val="16"/>
        </w:rPr>
        <w:t> and the latter by </w:t>
      </w:r>
      <w:hyperlink r:id="rId37" w:tgtFrame="_blank" w:tooltip="https://www.bradford-space.com/" w:history="1">
        <w:r w:rsidRPr="0067117E">
          <w:rPr>
            <w:rStyle w:val="Hyperlink"/>
            <w:sz w:val="16"/>
          </w:rPr>
          <w:t>Bradford Space</w:t>
        </w:r>
      </w:hyperlink>
      <w:r w:rsidRPr="0067117E">
        <w:rPr>
          <w:sz w:val="16"/>
        </w:rPr>
        <w:t>, neither of which are prioritizing asteroid mining.</w:t>
      </w:r>
    </w:p>
    <w:p w14:paraId="780BF237" w14:textId="77777777" w:rsidR="003C2B86" w:rsidRPr="0067117E" w:rsidRDefault="003C2B86" w:rsidP="003C2B86">
      <w:pPr>
        <w:rPr>
          <w:u w:val="single"/>
        </w:rPr>
      </w:pPr>
      <w:r w:rsidRPr="0067117E">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67117E">
        <w:rPr>
          <w:u w:val="single"/>
        </w:rPr>
        <w:t xml:space="preserve">And here </w:t>
      </w:r>
      <w:r w:rsidRPr="0067117E">
        <w:rPr>
          <w:highlight w:val="cyan"/>
          <w:u w:val="single"/>
        </w:rPr>
        <w:t>China</w:t>
      </w:r>
      <w:r w:rsidRPr="0067117E">
        <w:rPr>
          <w:u w:val="single"/>
        </w:rPr>
        <w:t xml:space="preserve"> currently </w:t>
      </w:r>
      <w:hyperlink r:id="rId38" w:tgtFrame="_blank" w:tooltip="https://www.fpri.org/article/2021/06/americas-critical-strategic-vulnerability-rare-earth-elements/" w:history="1">
        <w:r w:rsidRPr="0067117E">
          <w:rPr>
            <w:rStyle w:val="Hyperlink"/>
            <w:highlight w:val="cyan"/>
            <w:u w:val="single"/>
          </w:rPr>
          <w:t>holds a monopoly</w:t>
        </w:r>
      </w:hyperlink>
      <w:r w:rsidRPr="0067117E">
        <w:rPr>
          <w:highlight w:val="cyan"/>
          <w:u w:val="single"/>
        </w:rPr>
        <w:t> on</w:t>
      </w:r>
      <w:r w:rsidRPr="0067117E">
        <w:rPr>
          <w:u w:val="single"/>
        </w:rPr>
        <w:t xml:space="preserve"> rare earth element (</w:t>
      </w:r>
      <w:r w:rsidRPr="0067117E">
        <w:rPr>
          <w:highlight w:val="cyan"/>
          <w:u w:val="single"/>
        </w:rPr>
        <w:t>REE</w:t>
      </w:r>
      <w:r w:rsidRPr="0067117E">
        <w:rPr>
          <w:u w:val="single"/>
        </w:rPr>
        <w:t xml:space="preserve">) </w:t>
      </w:r>
      <w:r w:rsidRPr="0067117E">
        <w:rPr>
          <w:highlight w:val="cyan"/>
          <w:u w:val="single"/>
        </w:rPr>
        <w:t>extraction</w:t>
      </w:r>
      <w:r w:rsidRPr="0067117E">
        <w:rPr>
          <w:u w:val="single"/>
        </w:rPr>
        <w:t xml:space="preserve"> and </w:t>
      </w:r>
      <w:r w:rsidRPr="0067117E">
        <w:rPr>
          <w:u w:val="single"/>
        </w:rPr>
        <w:lastRenderedPageBreak/>
        <w:t>processing to the tune of 90%. REE’s 17 minerals essential for modern computing and manufacturing technologies for everything from solar panels to semi-conductors. </w:t>
      </w:r>
    </w:p>
    <w:p w14:paraId="7D58313F" w14:textId="77777777" w:rsidR="003C2B86" w:rsidRPr="0067117E" w:rsidRDefault="003C2B86" w:rsidP="003C2B86">
      <w:pPr>
        <w:rPr>
          <w:sz w:val="16"/>
        </w:rPr>
      </w:pPr>
      <w:r w:rsidRPr="0067117E">
        <w:rPr>
          <w:u w:val="single"/>
        </w:rPr>
        <w:t>Resource-hungry China also has major involvement in global critical mineral supply chains, which include cobalt, tungsten, and lithium. As </w:t>
      </w:r>
      <w:hyperlink r:id="rId39" w:tgtFrame="_self" w:tooltip="https://www.forbes.com/sites/arielcohen/2021/06/02/chinas-journey-to-the-center-of-the-earth/?sh=673812a9131f" w:history="1">
        <w:r w:rsidRPr="0067117E">
          <w:rPr>
            <w:rStyle w:val="Hyperlink"/>
            <w:u w:val="single"/>
          </w:rPr>
          <w:t>I’ve written before</w:t>
        </w:r>
      </w:hyperlink>
      <w:r w:rsidRPr="0067117E">
        <w:rPr>
          <w:u w:val="single"/>
        </w:rPr>
        <w:t>, the Chinese hold of upstream and downstream markets is staggering.</w:t>
      </w:r>
      <w:r w:rsidRPr="0067117E">
        <w:rPr>
          <w:sz w:val="16"/>
        </w:rPr>
        <w:t xml:space="preserve"> Possessing 30% of the global mined ore, 80% of the global processing facilities, and an </w:t>
      </w:r>
      <w:proofErr w:type="gramStart"/>
      <w:r w:rsidRPr="0067117E">
        <w:rPr>
          <w:sz w:val="16"/>
        </w:rPr>
        <w:t>ever increasing</w:t>
      </w:r>
      <w:proofErr w:type="gramEnd"/>
      <w:r w:rsidRPr="0067117E">
        <w:rPr>
          <w:sz w:val="16"/>
        </w:rPr>
        <w:t xml:space="preserve"> list of high dollar investments around the world, China boasts over $36 billion invested in mining projects in Africa alone. </w:t>
      </w:r>
    </w:p>
    <w:p w14:paraId="3B663519" w14:textId="77777777" w:rsidR="003C2B86" w:rsidRPr="0067117E" w:rsidRDefault="003C2B86" w:rsidP="003C2B86">
      <w:pPr>
        <w:rPr>
          <w:u w:val="single"/>
        </w:rPr>
      </w:pPr>
      <w:r w:rsidRPr="0067117E">
        <w:rPr>
          <w:sz w:val="16"/>
        </w:rPr>
        <w:t xml:space="preserve">Beijing’s space program clearly indicates that the </w:t>
      </w:r>
      <w:r w:rsidRPr="0067117E">
        <w:rPr>
          <w:highlight w:val="cyan"/>
          <w:u w:val="single"/>
        </w:rPr>
        <w:t>Chinese</w:t>
      </w:r>
      <w:r w:rsidRPr="0067117E">
        <w:rPr>
          <w:u w:val="single"/>
        </w:rPr>
        <w:t xml:space="preserve"> would also like to </w:t>
      </w:r>
      <w:r w:rsidRPr="0067117E">
        <w:rPr>
          <w:highlight w:val="cyan"/>
          <w:u w:val="single"/>
        </w:rPr>
        <w:t>tighten</w:t>
      </w:r>
      <w:r w:rsidRPr="0067117E">
        <w:rPr>
          <w:u w:val="single"/>
        </w:rPr>
        <w:t xml:space="preserve"> their </w:t>
      </w:r>
      <w:r w:rsidRPr="0067117E">
        <w:rPr>
          <w:highlight w:val="cyan"/>
          <w:u w:val="single"/>
        </w:rPr>
        <w:t>grip on</w:t>
      </w:r>
      <w:r w:rsidRPr="0067117E">
        <w:rPr>
          <w:u w:val="single"/>
        </w:rPr>
        <w:t xml:space="preserve"> </w:t>
      </w:r>
      <w:r w:rsidRPr="0067117E">
        <w:rPr>
          <w:highlight w:val="cyan"/>
          <w:u w:val="single"/>
        </w:rPr>
        <w:t>space-based resources</w:t>
      </w:r>
      <w:r w:rsidRPr="0067117E">
        <w:rPr>
          <w:u w:val="single"/>
        </w:rPr>
        <w:t xml:space="preserve"> as well. According to research, it is estimated that a small asteroid roughly 200 meters in length that is rich in platinum could be worth up to $300 million. Merrill Lynch predicts the space industry — including extraterrestrial mining industry – to value </w:t>
      </w:r>
      <w:hyperlink r:id="rId40" w:tgtFrame="_blank" w:tooltip="https://www.cnbc.com/2017/10/31/the-space-industry-will-be-worth-nearly-3-trillion-in-30-years-bank-of-america-predicts.html" w:history="1">
        <w:r w:rsidRPr="0067117E">
          <w:rPr>
            <w:rStyle w:val="Hyperlink"/>
            <w:u w:val="single"/>
          </w:rPr>
          <w:t>$2.7 trillion</w:t>
        </w:r>
      </w:hyperlink>
      <w:r w:rsidRPr="0067117E">
        <w:rPr>
          <w:u w:val="single"/>
        </w:rPr>
        <w:t> in the next three decades</w:t>
      </w:r>
      <w:r w:rsidRPr="00DA4786">
        <w:rPr>
          <w:u w:val="single"/>
        </w:rPr>
        <w:t xml:space="preserve">. REEs are </w:t>
      </w:r>
      <w:proofErr w:type="gramStart"/>
      <w:r w:rsidRPr="00DA4786">
        <w:rPr>
          <w:u w:val="single"/>
        </w:rPr>
        <w:t>fairly common</w:t>
      </w:r>
      <w:proofErr w:type="gramEnd"/>
      <w:r w:rsidRPr="00DA4786">
        <w:rPr>
          <w:u w:val="single"/>
        </w:rPr>
        <w:t xml:space="preserve"> in the solar system, but to what degree remains unknown. The most sought after are M-type asteroids which are mostly metal and hundreds of cubic meters</w:t>
      </w:r>
      <w:r w:rsidRPr="0067117E">
        <w:rPr>
          <w:u w:val="single"/>
        </w:rPr>
        <w:t>. While these are not the most common, the 27,115 Near Earth asteroids are bound to contain a few</w:t>
      </w:r>
      <w:r w:rsidRPr="00DA4786">
        <w:rPr>
          <w:u w:val="single"/>
        </w:rPr>
        <w:t xml:space="preserve">. This – and </w:t>
      </w:r>
      <w:r w:rsidRPr="0067117E">
        <w:rPr>
          <w:highlight w:val="cyan"/>
          <w:u w:val="single"/>
        </w:rPr>
        <w:t>military applications</w:t>
      </w:r>
      <w:r w:rsidRPr="0067117E">
        <w:rPr>
          <w:u w:val="single"/>
        </w:rPr>
        <w:t xml:space="preserve"> – </w:t>
      </w:r>
      <w:r w:rsidRPr="0067117E">
        <w:rPr>
          <w:highlight w:val="cyan"/>
          <w:u w:val="single"/>
        </w:rPr>
        <w:t>are</w:t>
      </w:r>
      <w:r w:rsidRPr="0067117E">
        <w:rPr>
          <w:u w:val="single"/>
        </w:rPr>
        <w:t xml:space="preserve"> no doubt </w:t>
      </w:r>
      <w:r w:rsidRPr="00DA4786">
        <w:rPr>
          <w:u w:val="single"/>
        </w:rPr>
        <w:t xml:space="preserve">a </w:t>
      </w:r>
      <w:r w:rsidRPr="0067117E">
        <w:rPr>
          <w:highlight w:val="cyan"/>
          <w:u w:val="single"/>
        </w:rPr>
        <w:t xml:space="preserve">driving </w:t>
      </w:r>
      <w:r w:rsidRPr="00DA4786">
        <w:rPr>
          <w:u w:val="single"/>
        </w:rPr>
        <w:t xml:space="preserve">factor of </w:t>
      </w:r>
      <w:r w:rsidRPr="0067117E">
        <w:rPr>
          <w:highlight w:val="cyan"/>
          <w:u w:val="single"/>
        </w:rPr>
        <w:t>China’s</w:t>
      </w:r>
      <w:r w:rsidRPr="0067117E">
        <w:rPr>
          <w:u w:val="single"/>
        </w:rPr>
        <w:t xml:space="preserve"> ever increasing </w:t>
      </w:r>
      <w:r w:rsidRPr="0067117E">
        <w:rPr>
          <w:highlight w:val="cyan"/>
          <w:u w:val="single"/>
        </w:rPr>
        <w:t>space ambitions.</w:t>
      </w:r>
    </w:p>
    <w:p w14:paraId="5B0FD99F" w14:textId="77777777" w:rsidR="003C2B86" w:rsidRPr="0067117E" w:rsidRDefault="003C2B86" w:rsidP="003C2B86">
      <w:pPr>
        <w:rPr>
          <w:u w:val="single"/>
        </w:rPr>
      </w:pPr>
      <w:r w:rsidRPr="0067117E">
        <w:rPr>
          <w:u w:val="single"/>
        </w:rPr>
        <w:t xml:space="preserve">A new goldrush in </w:t>
      </w:r>
      <w:proofErr w:type="gramStart"/>
      <w:r w:rsidRPr="0067117E">
        <w:rPr>
          <w:u w:val="single"/>
        </w:rPr>
        <w:t>space based</w:t>
      </w:r>
      <w:proofErr w:type="gramEnd"/>
      <w:r w:rsidRPr="0067117E">
        <w:rPr>
          <w:u w:val="single"/>
        </w:rPr>
        <w:t xml:space="preserve"> resource extraction has sparked a new age of miners looking to find their fortunes. </w:t>
      </w:r>
      <w:proofErr w:type="gramStart"/>
      <w:r w:rsidRPr="0067117E">
        <w:rPr>
          <w:u w:val="single"/>
        </w:rPr>
        <w:t>In reality, the</w:t>
      </w:r>
      <w:proofErr w:type="gramEnd"/>
      <w:r w:rsidRPr="0067117E">
        <w:rPr>
          <w:u w:val="single"/>
        </w:rPr>
        <w:t xml:space="preserve"> industry cannot get off the ground without further innovation in deep space observation, on-board power, extraction processes, and logistical support in low earth and high earth orbit. </w:t>
      </w:r>
    </w:p>
    <w:p w14:paraId="0A1C84ED" w14:textId="77777777" w:rsidR="003C2B86" w:rsidRPr="0067117E" w:rsidRDefault="003C2B86" w:rsidP="003C2B86">
      <w:pPr>
        <w:rPr>
          <w:sz w:val="16"/>
        </w:rPr>
      </w:pPr>
      <w:r w:rsidRPr="0067117E">
        <w:rPr>
          <w:sz w:val="16"/>
        </w:rPr>
        <w:t xml:space="preserve">As Uberization of space looms closer, the prices of space launches are falling rapidly. </w:t>
      </w:r>
      <w:r w:rsidRPr="0067117E">
        <w:rPr>
          <w:highlight w:val="cyan"/>
          <w:u w:val="single"/>
        </w:rPr>
        <w:t>Private</w:t>
      </w:r>
      <w:r w:rsidRPr="00BD54EA">
        <w:rPr>
          <w:u w:val="single"/>
        </w:rPr>
        <w:t xml:space="preserve">ly funded </w:t>
      </w:r>
      <w:r w:rsidRPr="008D7867">
        <w:rPr>
          <w:u w:val="single"/>
        </w:rPr>
        <w:t>satellites</w:t>
      </w:r>
      <w:r w:rsidRPr="0067117E">
        <w:rPr>
          <w:u w:val="single"/>
        </w:rPr>
        <w:t xml:space="preserve"> like the NEO-1 or Sentinel are the first of many novel economic </w:t>
      </w:r>
      <w:r w:rsidRPr="008D7867">
        <w:rPr>
          <w:highlight w:val="cyan"/>
          <w:u w:val="single"/>
        </w:rPr>
        <w:t>ventures</w:t>
      </w:r>
      <w:r w:rsidRPr="0067117E">
        <w:rPr>
          <w:u w:val="single"/>
        </w:rPr>
        <w:t xml:space="preserve"> </w:t>
      </w:r>
      <w:r w:rsidRPr="0067117E">
        <w:rPr>
          <w:highlight w:val="cyan"/>
          <w:u w:val="single"/>
        </w:rPr>
        <w:t>deploying tech</w:t>
      </w:r>
      <w:r w:rsidRPr="00CB62F1">
        <w:rPr>
          <w:u w:val="single"/>
        </w:rPr>
        <w:t xml:space="preserve">nologies </w:t>
      </w:r>
      <w:r w:rsidRPr="0067117E">
        <w:rPr>
          <w:highlight w:val="cyan"/>
          <w:u w:val="single"/>
        </w:rPr>
        <w:t>essential to</w:t>
      </w:r>
      <w:r w:rsidRPr="0067117E">
        <w:rPr>
          <w:u w:val="single"/>
        </w:rPr>
        <w:t xml:space="preserve"> the viability of solar system </w:t>
      </w:r>
      <w:r w:rsidRPr="0067117E">
        <w:rPr>
          <w:highlight w:val="cyan"/>
          <w:u w:val="single"/>
        </w:rPr>
        <w:t xml:space="preserve">mining </w:t>
      </w:r>
      <w:r w:rsidRPr="008D7867">
        <w:rPr>
          <w:u w:val="single"/>
        </w:rPr>
        <w:t>projects</w:t>
      </w:r>
      <w:r w:rsidRPr="0067117E">
        <w:rPr>
          <w:sz w:val="16"/>
          <w:highlight w:val="cyan"/>
        </w:rPr>
        <w:t>.</w:t>
      </w:r>
      <w:r w:rsidRPr="0067117E">
        <w:rPr>
          <w:sz w:val="16"/>
        </w:rPr>
        <w:t xml:space="preserve"> Private launches by </w:t>
      </w:r>
      <w:hyperlink r:id="rId41" w:tgtFrame="_blank" w:tooltip="https://www.spacex.com/" w:history="1">
        <w:r w:rsidRPr="0067117E">
          <w:rPr>
            <w:rStyle w:val="Hyperlink"/>
            <w:sz w:val="16"/>
          </w:rPr>
          <w:t>SpaceX</w:t>
        </w:r>
      </w:hyperlink>
      <w:r w:rsidRPr="0067117E">
        <w:rPr>
          <w:sz w:val="16"/>
        </w:rPr>
        <w:t> and </w:t>
      </w:r>
      <w:hyperlink r:id="rId42" w:tgtFrame="_blank" w:tooltip="https://www.blueorigin.com/" w:history="1">
        <w:r w:rsidRPr="0067117E">
          <w:rPr>
            <w:rStyle w:val="Hyperlink"/>
            <w:sz w:val="16"/>
          </w:rPr>
          <w:t xml:space="preserve">Blue </w:t>
        </w:r>
        <w:proofErr w:type="spellStart"/>
        <w:r w:rsidRPr="0067117E">
          <w:rPr>
            <w:rStyle w:val="Hyperlink"/>
            <w:sz w:val="16"/>
          </w:rPr>
          <w:t>Origin</w:t>
        </w:r>
      </w:hyperlink>
      <w:r w:rsidRPr="0067117E">
        <w:rPr>
          <w:sz w:val="16"/>
        </w:rPr>
        <w:t>will</w:t>
      </w:r>
      <w:proofErr w:type="spellEnd"/>
      <w:r w:rsidRPr="0067117E">
        <w:rPr>
          <w:sz w:val="16"/>
        </w:rPr>
        <w:t xml:space="preserve"> provide low cost satellite deployment for further testing craft and classification telescopes.</w:t>
      </w:r>
    </w:p>
    <w:p w14:paraId="48743ADF" w14:textId="200F9C67" w:rsidR="003C2B86" w:rsidRPr="003C2B86" w:rsidRDefault="003C2B86" w:rsidP="00005276">
      <w:pPr>
        <w:rPr>
          <w:rStyle w:val="Style13ptBold"/>
          <w:b w:val="0"/>
          <w:sz w:val="22"/>
          <w:u w:val="single"/>
        </w:rPr>
      </w:pPr>
      <w:r w:rsidRPr="0067117E">
        <w:rPr>
          <w:sz w:val="16"/>
        </w:rPr>
        <w:t xml:space="preserve">Right now, the cost to capture and process asteroids is far greater than traditional mining techniques. This is changing, but like in traditional mining and rare earths refining, </w:t>
      </w:r>
      <w:r w:rsidRPr="0067117E">
        <w:rPr>
          <w:highlight w:val="cyan"/>
          <w:u w:val="single"/>
        </w:rPr>
        <w:t xml:space="preserve">China </w:t>
      </w:r>
      <w:r w:rsidRPr="00246D60">
        <w:rPr>
          <w:u w:val="single"/>
        </w:rPr>
        <w:t xml:space="preserve">is </w:t>
      </w:r>
      <w:r w:rsidRPr="0067117E">
        <w:rPr>
          <w:highlight w:val="cyan"/>
          <w:u w:val="single"/>
        </w:rPr>
        <w:t xml:space="preserve">far ahead </w:t>
      </w:r>
      <w:r w:rsidRPr="00246D60">
        <w:rPr>
          <w:u w:val="single"/>
        </w:rPr>
        <w:t xml:space="preserve">of the U.S. </w:t>
      </w:r>
      <w:r w:rsidRPr="0067117E">
        <w:rPr>
          <w:highlight w:val="cyan"/>
          <w:u w:val="single"/>
        </w:rPr>
        <w:t xml:space="preserve">in </w:t>
      </w:r>
      <w:r w:rsidRPr="00246D60">
        <w:rPr>
          <w:u w:val="single"/>
        </w:rPr>
        <w:t>terms of industrial</w:t>
      </w:r>
      <w:r w:rsidRPr="0067117E">
        <w:rPr>
          <w:u w:val="single"/>
        </w:rPr>
        <w:t xml:space="preserve"> policy and new </w:t>
      </w:r>
      <w:r w:rsidRPr="0067117E">
        <w:rPr>
          <w:highlight w:val="cyan"/>
          <w:u w:val="single"/>
        </w:rPr>
        <w:t>investments</w:t>
      </w:r>
      <w:r w:rsidRPr="0067117E">
        <w:rPr>
          <w:u w:val="single"/>
        </w:rPr>
        <w:t xml:space="preserve">. China is cognizant of the riches in space, while the </w:t>
      </w:r>
      <w:r w:rsidRPr="0067117E">
        <w:rPr>
          <w:highlight w:val="cyan"/>
          <w:u w:val="single"/>
        </w:rPr>
        <w:t>U.S. fails to support</w:t>
      </w:r>
      <w:r w:rsidRPr="0067117E">
        <w:rPr>
          <w:u w:val="single"/>
        </w:rPr>
        <w:t xml:space="preserve"> both their public and </w:t>
      </w:r>
      <w:r w:rsidRPr="0067117E">
        <w:rPr>
          <w:highlight w:val="cyan"/>
          <w:u w:val="single"/>
        </w:rPr>
        <w:t xml:space="preserve">private </w:t>
      </w:r>
      <w:r w:rsidRPr="00835F96">
        <w:rPr>
          <w:u w:val="single"/>
        </w:rPr>
        <w:t xml:space="preserve">space </w:t>
      </w:r>
      <w:r w:rsidRPr="0067117E">
        <w:rPr>
          <w:highlight w:val="cyan"/>
          <w:u w:val="single"/>
        </w:rPr>
        <w:t xml:space="preserve">missions. </w:t>
      </w:r>
      <w:r w:rsidRPr="00835F96">
        <w:rPr>
          <w:highlight w:val="cyan"/>
          <w:u w:val="single"/>
        </w:rPr>
        <w:t>The</w:t>
      </w:r>
      <w:r w:rsidRPr="00835F96">
        <w:rPr>
          <w:u w:val="single"/>
        </w:rPr>
        <w:t xml:space="preserve"> </w:t>
      </w:r>
      <w:r w:rsidRPr="0067117E">
        <w:rPr>
          <w:highlight w:val="cyan"/>
          <w:u w:val="single"/>
        </w:rPr>
        <w:t>United</w:t>
      </w:r>
      <w:r w:rsidRPr="0067117E">
        <w:rPr>
          <w:u w:val="single"/>
        </w:rPr>
        <w:t xml:space="preserve"> </w:t>
      </w:r>
      <w:r w:rsidRPr="0067117E">
        <w:rPr>
          <w:highlight w:val="cyan"/>
          <w:u w:val="single"/>
        </w:rPr>
        <w:t>States cannot afford to cede this industry</w:t>
      </w:r>
      <w:r w:rsidRPr="0067117E">
        <w:rPr>
          <w:u w:val="single"/>
        </w:rPr>
        <w:t xml:space="preserve"> – like it has so many others – to its peer competitors. If we do, the joke is on U.S., and it will not be funny.  </w:t>
      </w:r>
    </w:p>
    <w:p w14:paraId="5D4BBC48" w14:textId="77777777" w:rsidR="00EA3CE7" w:rsidRPr="009D4B72" w:rsidRDefault="00EA3CE7" w:rsidP="00EA3CE7">
      <w:pPr>
        <w:pStyle w:val="Heading4"/>
      </w:pPr>
      <w:r w:rsidRPr="009D4B72">
        <w:t xml:space="preserve">Letting China surpass the US ensures </w:t>
      </w:r>
      <w:r w:rsidRPr="009D4B72">
        <w:rPr>
          <w:u w:val="single"/>
        </w:rPr>
        <w:t>geopolitical chaos</w:t>
      </w:r>
      <w:r w:rsidRPr="009D4B72">
        <w:t xml:space="preserve"> and </w:t>
      </w:r>
      <w:r w:rsidRPr="009D4B72">
        <w:rPr>
          <w:u w:val="single"/>
        </w:rPr>
        <w:t>great-power war</w:t>
      </w:r>
      <w:r w:rsidRPr="009D4B72">
        <w:t xml:space="preserve">. </w:t>
      </w:r>
    </w:p>
    <w:p w14:paraId="3D83062D" w14:textId="77777777" w:rsidR="00EA3CE7" w:rsidRPr="009D4B72" w:rsidRDefault="00EA3CE7" w:rsidP="00EA3CE7">
      <w:pPr>
        <w:rPr>
          <w:rFonts w:ascii="Cambria" w:hAnsi="Cambria"/>
          <w:sz w:val="16"/>
        </w:rPr>
      </w:pPr>
      <w:r w:rsidRPr="009D4B72">
        <w:rPr>
          <w:rStyle w:val="Style13ptBold"/>
          <w:rFonts w:ascii="Cambria" w:hAnsi="Cambria"/>
        </w:rPr>
        <w:t>Glickman, 18</w:t>
      </w:r>
      <w:r w:rsidRPr="009D4B72">
        <w:rPr>
          <w:rFonts w:ascii="Cambria" w:hAnsi="Cambria"/>
        </w:rPr>
        <w:t xml:space="preserve"> </w:t>
      </w:r>
      <w:r w:rsidRPr="009D4B72">
        <w:rPr>
          <w:rFonts w:ascii="Cambria" w:hAnsi="Cambria"/>
          <w:sz w:val="16"/>
        </w:rPr>
        <w:t>— Gabriel Glickman is a nonresident associate fellow at the Begin-Sadat Center for Strategic Studies, Bar-</w:t>
      </w:r>
      <w:proofErr w:type="spellStart"/>
      <w:r w:rsidRPr="009D4B72">
        <w:rPr>
          <w:rFonts w:ascii="Cambria" w:hAnsi="Cambria"/>
          <w:sz w:val="16"/>
        </w:rPr>
        <w:t>Ilan</w:t>
      </w:r>
      <w:proofErr w:type="spellEnd"/>
      <w:r w:rsidRPr="009D4B72">
        <w:rPr>
          <w:rFonts w:ascii="Cambria" w:hAnsi="Cambria"/>
          <w:sz w:val="16"/>
        </w:rPr>
        <w:t xml:space="preserve"> University. (2-12-2018; "Back to the Future: The Potential of Great-Power Conflict;" </w:t>
      </w:r>
      <w:r w:rsidRPr="009D4B72">
        <w:rPr>
          <w:rFonts w:ascii="Cambria" w:hAnsi="Cambria"/>
          <w:i/>
          <w:iCs/>
          <w:sz w:val="16"/>
        </w:rPr>
        <w:t>National Interest</w:t>
      </w:r>
      <w:r w:rsidRPr="009D4B72">
        <w:rPr>
          <w:rFonts w:ascii="Cambria" w:hAnsi="Cambria"/>
          <w:sz w:val="16"/>
        </w:rPr>
        <w:t>; https://nationalinterest.org/feature/back-the-future-the-potential-great-power-conflict-24464; //</w:t>
      </w:r>
      <w:proofErr w:type="spellStart"/>
      <w:r w:rsidRPr="009D4B72">
        <w:rPr>
          <w:rFonts w:ascii="Cambria" w:hAnsi="Cambria"/>
          <w:sz w:val="16"/>
        </w:rPr>
        <w:t>GrRv</w:t>
      </w:r>
      <w:proofErr w:type="spellEnd"/>
      <w:r w:rsidRPr="009D4B72">
        <w:rPr>
          <w:rFonts w:ascii="Cambria" w:hAnsi="Cambria"/>
          <w:sz w:val="16"/>
        </w:rPr>
        <w:t>)</w:t>
      </w:r>
    </w:p>
    <w:p w14:paraId="6690B507" w14:textId="77777777" w:rsidR="00EA3CE7" w:rsidRPr="009D4B72" w:rsidRDefault="00EA3CE7" w:rsidP="00EA3CE7">
      <w:pPr>
        <w:rPr>
          <w:rStyle w:val="Emphasis"/>
          <w:rFonts w:ascii="Cambria" w:hAnsi="Cambria"/>
        </w:rPr>
      </w:pPr>
      <w:r w:rsidRPr="009D4B72">
        <w:rPr>
          <w:rFonts w:ascii="Cambria" w:hAnsi="Cambria"/>
          <w:sz w:val="16"/>
        </w:rPr>
        <w:t xml:space="preserve">What does the DOD mean by </w:t>
      </w:r>
      <w:r>
        <w:rPr>
          <w:rFonts w:ascii="Cambria" w:hAnsi="Cambria"/>
          <w:sz w:val="16"/>
        </w:rPr>
        <w:t>“</w:t>
      </w:r>
      <w:r w:rsidRPr="009D4B72">
        <w:rPr>
          <w:rFonts w:ascii="Cambria" w:hAnsi="Cambria"/>
          <w:sz w:val="16"/>
        </w:rPr>
        <w:t>order?</w:t>
      </w:r>
      <w:r>
        <w:rPr>
          <w:rFonts w:ascii="Cambria" w:hAnsi="Cambria"/>
          <w:sz w:val="16"/>
        </w:rPr>
        <w:t>”</w:t>
      </w:r>
      <w:r w:rsidRPr="009D4B72">
        <w:rPr>
          <w:rFonts w:ascii="Cambria" w:hAnsi="Cambria"/>
          <w:sz w:val="16"/>
        </w:rPr>
        <w:t xml:space="preserve"> In the field of international relations, the terms </w:t>
      </w:r>
      <w:r>
        <w:rPr>
          <w:rFonts w:ascii="Cambria" w:hAnsi="Cambria"/>
          <w:sz w:val="16"/>
        </w:rPr>
        <w:t>“</w:t>
      </w:r>
      <w:r w:rsidRPr="009D4B72">
        <w:rPr>
          <w:rFonts w:ascii="Cambria" w:hAnsi="Cambria"/>
          <w:sz w:val="16"/>
        </w:rPr>
        <w:t>revisionist state</w:t>
      </w:r>
      <w:r>
        <w:rPr>
          <w:rFonts w:ascii="Cambria" w:hAnsi="Cambria"/>
          <w:sz w:val="16"/>
        </w:rPr>
        <w:t>”</w:t>
      </w:r>
      <w:r w:rsidRPr="009D4B72">
        <w:rPr>
          <w:rFonts w:ascii="Cambria" w:hAnsi="Cambria"/>
          <w:sz w:val="16"/>
        </w:rPr>
        <w:t xml:space="preserve"> and </w:t>
      </w:r>
      <w:r>
        <w:rPr>
          <w:rFonts w:ascii="Cambria" w:hAnsi="Cambria"/>
          <w:sz w:val="16"/>
        </w:rPr>
        <w:t>“</w:t>
      </w:r>
      <w:r w:rsidRPr="009D4B72">
        <w:rPr>
          <w:rFonts w:ascii="Cambria" w:hAnsi="Cambria"/>
          <w:sz w:val="16"/>
        </w:rPr>
        <w:t>status-quo state</w:t>
      </w:r>
      <w:r>
        <w:rPr>
          <w:rFonts w:ascii="Cambria" w:hAnsi="Cambria"/>
          <w:sz w:val="16"/>
        </w:rPr>
        <w:t>”</w:t>
      </w:r>
      <w:r w:rsidRPr="009D4B72">
        <w:rPr>
          <w:rFonts w:ascii="Cambria" w:hAnsi="Cambria"/>
          <w:sz w:val="16"/>
        </w:rPr>
        <w:t xml:space="preserve"> are used to describe, respectively, countries that seek to change the current international system and those that uphold it. In the twentieth and twenty-first centuries, </w:t>
      </w:r>
      <w:r w:rsidRPr="009D4B72">
        <w:rPr>
          <w:rStyle w:val="StyleUnderline"/>
          <w:rFonts w:ascii="Cambria" w:hAnsi="Cambria"/>
        </w:rPr>
        <w:t xml:space="preserve">the international system has been defined by </w:t>
      </w:r>
      <w:r w:rsidRPr="009D4B72">
        <w:rPr>
          <w:rStyle w:val="Emphasis"/>
          <w:rFonts w:ascii="Cambria" w:hAnsi="Cambria"/>
        </w:rPr>
        <w:t>American hegemony</w:t>
      </w:r>
      <w:r w:rsidRPr="009D4B72">
        <w:rPr>
          <w:rStyle w:val="StyleUnderline"/>
          <w:rFonts w:ascii="Cambria" w:hAnsi="Cambria"/>
        </w:rPr>
        <w:t xml:space="preserve"> and the </w:t>
      </w:r>
      <w:r w:rsidRPr="009D4B72">
        <w:rPr>
          <w:rStyle w:val="Emphasis"/>
          <w:rFonts w:ascii="Cambria" w:hAnsi="Cambria"/>
        </w:rPr>
        <w:t>spread</w:t>
      </w:r>
      <w:r w:rsidRPr="009D4B72">
        <w:rPr>
          <w:rStyle w:val="StyleUnderline"/>
          <w:rFonts w:ascii="Cambria" w:hAnsi="Cambria"/>
        </w:rPr>
        <w:t xml:space="preserve"> of</w:t>
      </w:r>
      <w:r w:rsidRPr="009D4B72">
        <w:rPr>
          <w:rFonts w:ascii="Cambria" w:hAnsi="Cambria"/>
          <w:sz w:val="16"/>
        </w:rPr>
        <w:t xml:space="preserve"> Western liberal </w:t>
      </w:r>
      <w:r w:rsidRPr="009D4B72">
        <w:rPr>
          <w:rStyle w:val="Emphasis"/>
          <w:rFonts w:ascii="Cambria" w:hAnsi="Cambria"/>
        </w:rPr>
        <w:t>democracy</w:t>
      </w:r>
      <w:r w:rsidRPr="009D4B72">
        <w:rPr>
          <w:rFonts w:ascii="Cambria" w:hAnsi="Cambria"/>
          <w:sz w:val="16"/>
        </w:rPr>
        <w:t xml:space="preserve"> rather than its challengers—notably, fascism and socialism. </w:t>
      </w:r>
      <w:r w:rsidRPr="009D4B72">
        <w:rPr>
          <w:rStyle w:val="StyleUnderline"/>
          <w:rFonts w:ascii="Cambria" w:hAnsi="Cambria"/>
        </w:rPr>
        <w:t>This is</w:t>
      </w:r>
      <w:r w:rsidRPr="009D4B72">
        <w:rPr>
          <w:rFonts w:ascii="Cambria" w:hAnsi="Cambria"/>
          <w:sz w:val="16"/>
        </w:rPr>
        <w:t xml:space="preserve"> commonly referred to as </w:t>
      </w:r>
      <w:r w:rsidRPr="009D4B72">
        <w:rPr>
          <w:rStyle w:val="StyleUnderline"/>
          <w:rFonts w:ascii="Cambria" w:hAnsi="Cambria"/>
        </w:rPr>
        <w:t xml:space="preserve">the </w:t>
      </w:r>
      <w:r w:rsidRPr="009D4B72">
        <w:rPr>
          <w:rStyle w:val="Emphasis"/>
          <w:rFonts w:ascii="Cambria" w:hAnsi="Cambria"/>
        </w:rPr>
        <w:t>liberal world order.</w:t>
      </w:r>
    </w:p>
    <w:p w14:paraId="587DAEB9" w14:textId="77777777" w:rsidR="00EA3CE7" w:rsidRPr="009D4B72" w:rsidRDefault="00EA3CE7" w:rsidP="00EA3CE7">
      <w:pPr>
        <w:rPr>
          <w:rFonts w:ascii="Cambria" w:hAnsi="Cambria"/>
          <w:sz w:val="16"/>
        </w:rPr>
      </w:pPr>
      <w:r w:rsidRPr="009D4B72">
        <w:rPr>
          <w:rFonts w:ascii="Cambria" w:hAnsi="Cambria"/>
          <w:sz w:val="16"/>
        </w:rPr>
        <w:t xml:space="preserve">Under that world order, </w:t>
      </w:r>
      <w:r w:rsidRPr="009D4B72">
        <w:rPr>
          <w:rStyle w:val="StyleUnderline"/>
          <w:rFonts w:ascii="Cambria" w:hAnsi="Cambria"/>
        </w:rPr>
        <w:t>the United States</w:t>
      </w:r>
      <w:r w:rsidRPr="009D4B72">
        <w:rPr>
          <w:rFonts w:ascii="Cambria" w:hAnsi="Cambria"/>
          <w:sz w:val="16"/>
        </w:rPr>
        <w:t xml:space="preserve"> is the most powerful country in the world. It often intervenes in international conflicts at a high cost, thus </w:t>
      </w:r>
      <w:r w:rsidRPr="009D4B72">
        <w:rPr>
          <w:rStyle w:val="StyleUnderline"/>
          <w:rFonts w:ascii="Cambria" w:hAnsi="Cambria"/>
        </w:rPr>
        <w:t>keep</w:t>
      </w:r>
      <w:r w:rsidRPr="009D4B72">
        <w:rPr>
          <w:rFonts w:ascii="Cambria" w:hAnsi="Cambria"/>
          <w:sz w:val="16"/>
        </w:rPr>
        <w:t xml:space="preserve">ing </w:t>
      </w:r>
      <w:r w:rsidRPr="009D4B72">
        <w:rPr>
          <w:rStyle w:val="Emphasis"/>
          <w:rFonts w:ascii="Cambria" w:hAnsi="Cambria"/>
        </w:rPr>
        <w:t>dissatisfied nations</w:t>
      </w:r>
      <w:r w:rsidRPr="009D4B72">
        <w:rPr>
          <w:rStyle w:val="StyleUnderline"/>
          <w:rFonts w:ascii="Cambria" w:hAnsi="Cambria"/>
        </w:rPr>
        <w:t xml:space="preserve"> from </w:t>
      </w:r>
      <w:r w:rsidRPr="009D4B72">
        <w:rPr>
          <w:rStyle w:val="Emphasis"/>
          <w:rFonts w:ascii="Cambria" w:hAnsi="Cambria"/>
        </w:rPr>
        <w:t>overturning the system</w:t>
      </w:r>
      <w:r w:rsidRPr="009D4B72">
        <w:rPr>
          <w:rFonts w:ascii="Cambria" w:hAnsi="Cambria"/>
          <w:sz w:val="16"/>
        </w:rPr>
        <w:t xml:space="preserve">. The NDS, </w:t>
      </w:r>
      <w:r w:rsidRPr="009D4B72">
        <w:rPr>
          <w:rFonts w:ascii="Cambria" w:hAnsi="Cambria"/>
          <w:sz w:val="16"/>
        </w:rPr>
        <w:lastRenderedPageBreak/>
        <w:t xml:space="preserve">however, refers to a recent shift in the current world order with an observation that, </w:t>
      </w:r>
      <w:r>
        <w:rPr>
          <w:rFonts w:ascii="Cambria" w:hAnsi="Cambria"/>
          <w:sz w:val="16"/>
        </w:rPr>
        <w:t>“</w:t>
      </w:r>
      <w:r w:rsidRPr="00750901">
        <w:rPr>
          <w:rStyle w:val="StyleUnderline"/>
          <w:rFonts w:ascii="Cambria" w:hAnsi="Cambria"/>
          <w:highlight w:val="green"/>
        </w:rPr>
        <w:t xml:space="preserve">We are facing </w:t>
      </w:r>
      <w:r w:rsidRPr="00750901">
        <w:rPr>
          <w:rStyle w:val="Emphasis"/>
          <w:rFonts w:ascii="Cambria" w:hAnsi="Cambria"/>
          <w:highlight w:val="green"/>
        </w:rPr>
        <w:t>global disorder</w:t>
      </w:r>
      <w:r w:rsidRPr="00750901">
        <w:rPr>
          <w:rStyle w:val="StyleUnderline"/>
          <w:rFonts w:ascii="Cambria" w:hAnsi="Cambria"/>
          <w:highlight w:val="green"/>
        </w:rPr>
        <w:t xml:space="preserve">, characterized by </w:t>
      </w:r>
      <w:r w:rsidRPr="00750901">
        <w:rPr>
          <w:rStyle w:val="Emphasis"/>
          <w:rFonts w:ascii="Cambria" w:hAnsi="Cambria"/>
          <w:highlight w:val="green"/>
        </w:rPr>
        <w:t>decline</w:t>
      </w:r>
      <w:r w:rsidRPr="00750901">
        <w:rPr>
          <w:rStyle w:val="StyleUnderline"/>
          <w:rFonts w:ascii="Cambria" w:hAnsi="Cambria"/>
          <w:highlight w:val="green"/>
        </w:rPr>
        <w:t xml:space="preserve"> in the</w:t>
      </w:r>
      <w:r w:rsidRPr="00750901">
        <w:rPr>
          <w:rFonts w:ascii="Cambria" w:hAnsi="Cambria"/>
          <w:sz w:val="16"/>
          <w:highlight w:val="green"/>
        </w:rPr>
        <w:t xml:space="preserve"> </w:t>
      </w:r>
      <w:r w:rsidRPr="009D4B72">
        <w:rPr>
          <w:rFonts w:ascii="Cambria" w:hAnsi="Cambria"/>
          <w:sz w:val="16"/>
        </w:rPr>
        <w:t xml:space="preserve">long-standing rules-based </w:t>
      </w:r>
      <w:r w:rsidRPr="00750901">
        <w:rPr>
          <w:rStyle w:val="StyleUnderline"/>
          <w:rFonts w:ascii="Cambria" w:hAnsi="Cambria"/>
          <w:highlight w:val="green"/>
        </w:rPr>
        <w:t>international order</w:t>
      </w:r>
      <w:r w:rsidRPr="009D4B72">
        <w:rPr>
          <w:rFonts w:ascii="Cambria" w:hAnsi="Cambria"/>
          <w:sz w:val="16"/>
        </w:rPr>
        <w:t>.</w:t>
      </w:r>
      <w:r>
        <w:rPr>
          <w:rFonts w:ascii="Cambria" w:hAnsi="Cambria"/>
          <w:sz w:val="16"/>
        </w:rPr>
        <w:t>”</w:t>
      </w:r>
    </w:p>
    <w:p w14:paraId="68A4DF99" w14:textId="77777777" w:rsidR="00EA3CE7" w:rsidRPr="009D4B72" w:rsidRDefault="00EA3CE7" w:rsidP="00EA3CE7">
      <w:pPr>
        <w:rPr>
          <w:rFonts w:ascii="Cambria" w:hAnsi="Cambria"/>
          <w:sz w:val="16"/>
        </w:rPr>
      </w:pPr>
      <w:r w:rsidRPr="009D4B72">
        <w:rPr>
          <w:rFonts w:ascii="Cambria" w:hAnsi="Cambria"/>
          <w:sz w:val="16"/>
        </w:rPr>
        <w:t>The basis for that observation is the argument that the United States under the Obama administration took a brief, but arguably consequential, step back from the job of world-order maintenance. As proof of this, foreign-policy pundits often refer to Obama</w:t>
      </w:r>
      <w:r>
        <w:rPr>
          <w:rFonts w:ascii="Cambria" w:hAnsi="Cambria"/>
          <w:sz w:val="16"/>
        </w:rPr>
        <w:t>’</w:t>
      </w:r>
      <w:r w:rsidRPr="009D4B72">
        <w:rPr>
          <w:rFonts w:ascii="Cambria" w:hAnsi="Cambria"/>
          <w:sz w:val="16"/>
        </w:rPr>
        <w:t xml:space="preserve">s favorite quote (which he got from Martin Luther King Jr., who in turn got it from a nineteenth-century clergyman named Theodore Parker): </w:t>
      </w:r>
      <w:r>
        <w:rPr>
          <w:rFonts w:ascii="Cambria" w:hAnsi="Cambria"/>
          <w:sz w:val="16"/>
        </w:rPr>
        <w:t>“</w:t>
      </w:r>
      <w:r w:rsidRPr="009D4B72">
        <w:rPr>
          <w:rFonts w:ascii="Cambria" w:hAnsi="Cambria"/>
          <w:sz w:val="16"/>
        </w:rPr>
        <w:t>[T]</w:t>
      </w:r>
      <w:proofErr w:type="gramStart"/>
      <w:r w:rsidRPr="009D4B72">
        <w:rPr>
          <w:rFonts w:ascii="Cambria" w:hAnsi="Cambria"/>
          <w:sz w:val="16"/>
        </w:rPr>
        <w:t>he</w:t>
      </w:r>
      <w:proofErr w:type="gramEnd"/>
      <w:r w:rsidRPr="009D4B72">
        <w:rPr>
          <w:rFonts w:ascii="Cambria" w:hAnsi="Cambria"/>
          <w:sz w:val="16"/>
        </w:rPr>
        <w:t xml:space="preserve"> arc of the moral universe is long, but it bends toward justice.</w:t>
      </w:r>
      <w:r>
        <w:rPr>
          <w:rFonts w:ascii="Cambria" w:hAnsi="Cambria"/>
          <w:sz w:val="16"/>
        </w:rPr>
        <w:t>”</w:t>
      </w:r>
      <w:r w:rsidRPr="009D4B72">
        <w:rPr>
          <w:rFonts w:ascii="Cambria" w:hAnsi="Cambria"/>
          <w:sz w:val="16"/>
        </w:rPr>
        <w:t xml:space="preserve"> The implication of this quote is that history is ultimately on the side of good rather than evil (e.g., dictatorships), and therefore the United States needn</w:t>
      </w:r>
      <w:r>
        <w:rPr>
          <w:rFonts w:ascii="Cambria" w:hAnsi="Cambria"/>
          <w:sz w:val="16"/>
        </w:rPr>
        <w:t>’</w:t>
      </w:r>
      <w:r w:rsidRPr="009D4B72">
        <w:rPr>
          <w:rFonts w:ascii="Cambria" w:hAnsi="Cambria"/>
          <w:sz w:val="16"/>
        </w:rPr>
        <w:t>t concern itself with great power competition or world order strategy. Critics point out that the president</w:t>
      </w:r>
      <w:r>
        <w:rPr>
          <w:rFonts w:ascii="Cambria" w:hAnsi="Cambria"/>
          <w:sz w:val="16"/>
        </w:rPr>
        <w:t>’</w:t>
      </w:r>
      <w:r w:rsidRPr="009D4B72">
        <w:rPr>
          <w:rFonts w:ascii="Cambria" w:hAnsi="Cambria"/>
          <w:sz w:val="16"/>
        </w:rPr>
        <w:t xml:space="preserve">s faith in that sentiment was put to poor use, however, because it led him to apologize for American power and to enact </w:t>
      </w:r>
      <w:r w:rsidRPr="009D4B72">
        <w:rPr>
          <w:rStyle w:val="StyleUnderline"/>
          <w:rFonts w:ascii="Cambria" w:hAnsi="Cambria"/>
        </w:rPr>
        <w:t xml:space="preserve">a more </w:t>
      </w:r>
      <w:r w:rsidRPr="009D4B72">
        <w:rPr>
          <w:rStyle w:val="Emphasis"/>
          <w:rFonts w:ascii="Cambria" w:hAnsi="Cambria"/>
        </w:rPr>
        <w:t>restrained foreign policy</w:t>
      </w:r>
      <w:r w:rsidRPr="009D4B72">
        <w:rPr>
          <w:rStyle w:val="StyleUnderline"/>
          <w:rFonts w:ascii="Cambria" w:hAnsi="Cambria"/>
        </w:rPr>
        <w:t xml:space="preserve"> that in turn allowed </w:t>
      </w:r>
      <w:r w:rsidRPr="009D4B72">
        <w:rPr>
          <w:rStyle w:val="Emphasis"/>
          <w:rFonts w:ascii="Cambria" w:hAnsi="Cambria"/>
        </w:rPr>
        <w:t>revisionist states</w:t>
      </w:r>
      <w:r w:rsidRPr="009D4B72">
        <w:rPr>
          <w:rStyle w:val="StyleUnderline"/>
          <w:rFonts w:ascii="Cambria" w:hAnsi="Cambria"/>
        </w:rPr>
        <w:t xml:space="preserve"> like Russia, </w:t>
      </w:r>
      <w:proofErr w:type="gramStart"/>
      <w:r w:rsidRPr="009D4B72">
        <w:rPr>
          <w:rStyle w:val="StyleUnderline"/>
          <w:rFonts w:ascii="Cambria" w:hAnsi="Cambria"/>
        </w:rPr>
        <w:t>China</w:t>
      </w:r>
      <w:proofErr w:type="gramEnd"/>
      <w:r w:rsidRPr="009D4B72">
        <w:rPr>
          <w:rStyle w:val="StyleUnderline"/>
          <w:rFonts w:ascii="Cambria" w:hAnsi="Cambria"/>
        </w:rPr>
        <w:t xml:space="preserve"> and Iran to </w:t>
      </w:r>
      <w:r w:rsidRPr="009D4B72">
        <w:rPr>
          <w:rStyle w:val="Emphasis"/>
          <w:rFonts w:ascii="Cambria" w:hAnsi="Cambria"/>
        </w:rPr>
        <w:t>flourish</w:t>
      </w:r>
      <w:r w:rsidRPr="009D4B72">
        <w:rPr>
          <w:rStyle w:val="StyleUnderline"/>
          <w:rFonts w:ascii="Cambria" w:hAnsi="Cambria"/>
        </w:rPr>
        <w:t xml:space="preserve"> at the expense of their respective regions</w:t>
      </w:r>
      <w:r>
        <w:rPr>
          <w:rStyle w:val="StyleUnderline"/>
          <w:rFonts w:ascii="Cambria" w:hAnsi="Cambria"/>
        </w:rPr>
        <w:t>’</w:t>
      </w:r>
      <w:r w:rsidRPr="009D4B72">
        <w:rPr>
          <w:rStyle w:val="StyleUnderline"/>
          <w:rFonts w:ascii="Cambria" w:hAnsi="Cambria"/>
        </w:rPr>
        <w:t xml:space="preserve"> security</w:t>
      </w:r>
      <w:r w:rsidRPr="009D4B72">
        <w:rPr>
          <w:rFonts w:ascii="Cambria" w:hAnsi="Cambria"/>
          <w:sz w:val="16"/>
        </w:rPr>
        <w:t xml:space="preserve">. As Charles Krauthammer harshly wrote in the final months of the administration: </w:t>
      </w:r>
      <w:r>
        <w:rPr>
          <w:rFonts w:ascii="Cambria" w:hAnsi="Cambria"/>
          <w:sz w:val="16"/>
        </w:rPr>
        <w:t>“</w:t>
      </w:r>
      <w:r w:rsidRPr="00750901">
        <w:rPr>
          <w:rStyle w:val="StyleUnderline"/>
          <w:rFonts w:ascii="Cambria" w:hAnsi="Cambria"/>
          <w:highlight w:val="green"/>
        </w:rPr>
        <w:t>The</w:t>
      </w:r>
      <w:r w:rsidRPr="009D4B72">
        <w:rPr>
          <w:rFonts w:ascii="Cambria" w:hAnsi="Cambria"/>
          <w:sz w:val="16"/>
        </w:rPr>
        <w:t xml:space="preserve"> consequent </w:t>
      </w:r>
      <w:r w:rsidRPr="00750901">
        <w:rPr>
          <w:rStyle w:val="Emphasis"/>
          <w:rFonts w:ascii="Cambria" w:hAnsi="Cambria"/>
          <w:highlight w:val="green"/>
        </w:rPr>
        <w:t>withdrawal of American power</w:t>
      </w:r>
      <w:r w:rsidRPr="009D4B72">
        <w:rPr>
          <w:rFonts w:ascii="Cambria" w:hAnsi="Cambria"/>
          <w:sz w:val="16"/>
        </w:rPr>
        <w:t xml:space="preserve"> … </w:t>
      </w:r>
      <w:r w:rsidRPr="00750901">
        <w:rPr>
          <w:rStyle w:val="StyleUnderline"/>
          <w:rFonts w:ascii="Cambria" w:hAnsi="Cambria"/>
          <w:highlight w:val="green"/>
        </w:rPr>
        <w:t>has yielded</w:t>
      </w:r>
      <w:r w:rsidRPr="009D4B72">
        <w:rPr>
          <w:rFonts w:ascii="Cambria" w:hAnsi="Cambria"/>
          <w:sz w:val="16"/>
        </w:rPr>
        <w:t xml:space="preserve"> nothing but </w:t>
      </w:r>
      <w:r w:rsidRPr="00750901">
        <w:rPr>
          <w:rStyle w:val="Emphasis"/>
          <w:rFonts w:ascii="Cambria" w:hAnsi="Cambria"/>
          <w:highlight w:val="green"/>
        </w:rPr>
        <w:t>geopolitical chaos</w:t>
      </w:r>
      <w:r w:rsidRPr="00750901">
        <w:rPr>
          <w:rStyle w:val="StyleUnderline"/>
          <w:rFonts w:ascii="Cambria" w:hAnsi="Cambria"/>
          <w:highlight w:val="green"/>
        </w:rPr>
        <w:t xml:space="preserve"> and </w:t>
      </w:r>
      <w:r w:rsidRPr="00750901">
        <w:rPr>
          <w:rStyle w:val="Emphasis"/>
          <w:rFonts w:ascii="Cambria" w:hAnsi="Cambria"/>
          <w:highlight w:val="green"/>
        </w:rPr>
        <w:t>immense human suffering</w:t>
      </w:r>
      <w:r w:rsidRPr="009D4B72">
        <w:rPr>
          <w:rFonts w:ascii="Cambria" w:hAnsi="Cambria"/>
          <w:sz w:val="16"/>
        </w:rPr>
        <w:t>. (See Syria.).</w:t>
      </w:r>
      <w:r>
        <w:rPr>
          <w:rFonts w:ascii="Cambria" w:hAnsi="Cambria"/>
          <w:sz w:val="16"/>
        </w:rPr>
        <w:t>”</w:t>
      </w:r>
    </w:p>
    <w:p w14:paraId="1822DC1B" w14:textId="77777777" w:rsidR="00EA3CE7" w:rsidRPr="009D4B72" w:rsidRDefault="00EA3CE7" w:rsidP="00EA3CE7">
      <w:pPr>
        <w:rPr>
          <w:rFonts w:ascii="Cambria" w:hAnsi="Cambria"/>
          <w:sz w:val="16"/>
        </w:rPr>
      </w:pPr>
      <w:r w:rsidRPr="009D4B72">
        <w:rPr>
          <w:rFonts w:ascii="Cambria" w:hAnsi="Cambria"/>
          <w:sz w:val="16"/>
        </w:rPr>
        <w:t xml:space="preserve">And that's not exactly a partisan argument either. In addition to conservative critics like Krauthammer, left-leaning foreign policy scholars, like </w:t>
      </w:r>
      <w:proofErr w:type="spellStart"/>
      <w:r w:rsidRPr="009D4B72">
        <w:rPr>
          <w:rFonts w:ascii="Cambria" w:hAnsi="Cambria"/>
          <w:sz w:val="16"/>
        </w:rPr>
        <w:t>Shadi</w:t>
      </w:r>
      <w:proofErr w:type="spellEnd"/>
      <w:r w:rsidRPr="009D4B72">
        <w:rPr>
          <w:rFonts w:ascii="Cambria" w:hAnsi="Cambria"/>
          <w:sz w:val="16"/>
        </w:rPr>
        <w:t xml:space="preserve"> Hamid of the Brookings Institute, also have been critical of the results of the Obama administration's well-intentioned foreign policy.</w:t>
      </w:r>
    </w:p>
    <w:p w14:paraId="0C62C464" w14:textId="77777777" w:rsidR="00EA3CE7" w:rsidRPr="009D4B72" w:rsidRDefault="00EA3CE7" w:rsidP="00EA3CE7">
      <w:pPr>
        <w:rPr>
          <w:rFonts w:ascii="Cambria" w:hAnsi="Cambria"/>
          <w:sz w:val="16"/>
        </w:rPr>
      </w:pPr>
      <w:r w:rsidRPr="009D4B72">
        <w:rPr>
          <w:rFonts w:ascii="Cambria" w:hAnsi="Cambria"/>
          <w:sz w:val="16"/>
        </w:rPr>
        <w:t xml:space="preserve">The NDS promises to reverse the </w:t>
      </w:r>
      <w:r>
        <w:rPr>
          <w:rFonts w:ascii="Cambria" w:hAnsi="Cambria"/>
          <w:sz w:val="16"/>
        </w:rPr>
        <w:t>“</w:t>
      </w:r>
      <w:r w:rsidRPr="009D4B72">
        <w:rPr>
          <w:rFonts w:ascii="Cambria" w:hAnsi="Cambria"/>
          <w:sz w:val="16"/>
        </w:rPr>
        <w:t>arc of history</w:t>
      </w:r>
      <w:r>
        <w:rPr>
          <w:rFonts w:ascii="Cambria" w:hAnsi="Cambria"/>
          <w:sz w:val="16"/>
        </w:rPr>
        <w:t>”</w:t>
      </w:r>
      <w:r w:rsidRPr="009D4B72">
        <w:rPr>
          <w:rFonts w:ascii="Cambria" w:hAnsi="Cambria"/>
          <w:sz w:val="16"/>
        </w:rPr>
        <w:t xml:space="preserve"> approach to security policy with a three-tiered approach that prioritizes the </w:t>
      </w:r>
      <w:r>
        <w:rPr>
          <w:rFonts w:ascii="Cambria" w:hAnsi="Cambria"/>
          <w:sz w:val="16"/>
        </w:rPr>
        <w:t>“</w:t>
      </w:r>
      <w:r w:rsidRPr="009D4B72">
        <w:rPr>
          <w:rFonts w:ascii="Cambria" w:hAnsi="Cambria"/>
          <w:sz w:val="16"/>
        </w:rPr>
        <w:t>revisionist powers</w:t>
      </w:r>
      <w:r>
        <w:rPr>
          <w:rFonts w:ascii="Cambria" w:hAnsi="Cambria"/>
          <w:sz w:val="16"/>
        </w:rPr>
        <w:t>”</w:t>
      </w:r>
      <w:r w:rsidRPr="009D4B72">
        <w:rPr>
          <w:rFonts w:ascii="Cambria" w:hAnsi="Cambria"/>
          <w:sz w:val="16"/>
        </w:rPr>
        <w:t xml:space="preserve"> of China and Russia, then </w:t>
      </w:r>
      <w:r>
        <w:rPr>
          <w:rFonts w:ascii="Cambria" w:hAnsi="Cambria"/>
          <w:sz w:val="16"/>
        </w:rPr>
        <w:t>“</w:t>
      </w:r>
      <w:r w:rsidRPr="009D4B72">
        <w:rPr>
          <w:rFonts w:ascii="Cambria" w:hAnsi="Cambria"/>
          <w:sz w:val="16"/>
        </w:rPr>
        <w:t>rogue regimes</w:t>
      </w:r>
      <w:r>
        <w:rPr>
          <w:rFonts w:ascii="Cambria" w:hAnsi="Cambria"/>
          <w:sz w:val="16"/>
        </w:rPr>
        <w:t>”</w:t>
      </w:r>
      <w:r w:rsidRPr="009D4B72">
        <w:rPr>
          <w:rFonts w:ascii="Cambria" w:hAnsi="Cambria"/>
          <w:sz w:val="16"/>
        </w:rPr>
        <w:t xml:space="preserve"> like Iran and North Korea, and finally </w:t>
      </w:r>
      <w:r>
        <w:rPr>
          <w:rFonts w:ascii="Cambria" w:hAnsi="Cambria"/>
          <w:sz w:val="16"/>
        </w:rPr>
        <w:t>“</w:t>
      </w:r>
      <w:r w:rsidRPr="009D4B72">
        <w:rPr>
          <w:rFonts w:ascii="Cambria" w:hAnsi="Cambria"/>
          <w:sz w:val="16"/>
        </w:rPr>
        <w:t>nonstate actors</w:t>
      </w:r>
      <w:r>
        <w:rPr>
          <w:rFonts w:ascii="Cambria" w:hAnsi="Cambria"/>
          <w:sz w:val="16"/>
        </w:rPr>
        <w:t>”</w:t>
      </w:r>
      <w:r w:rsidRPr="009D4B72">
        <w:rPr>
          <w:rFonts w:ascii="Cambria" w:hAnsi="Cambria"/>
          <w:sz w:val="16"/>
        </w:rPr>
        <w:t xml:space="preserve"> such as ISIS.</w:t>
      </w:r>
    </w:p>
    <w:p w14:paraId="4414D5DE" w14:textId="77777777" w:rsidR="00EA3CE7" w:rsidRPr="009D4B72" w:rsidRDefault="00EA3CE7" w:rsidP="00EA3CE7">
      <w:pPr>
        <w:rPr>
          <w:rFonts w:ascii="Cambria" w:hAnsi="Cambria"/>
          <w:sz w:val="16"/>
        </w:rPr>
      </w:pPr>
      <w:r w:rsidRPr="009D4B72">
        <w:rPr>
          <w:rFonts w:ascii="Cambria" w:hAnsi="Cambria"/>
          <w:sz w:val="16"/>
        </w:rPr>
        <w:t xml:space="preserve">Of course, this new approach may alleviate serious concerns about the NSS—including my own—that the United States government no longer cares about global security. But policy will only follow well-written sentiment if President Trump himself can accept that </w:t>
      </w:r>
      <w:r w:rsidRPr="009D4B72">
        <w:rPr>
          <w:rStyle w:val="StyleUnderline"/>
          <w:rFonts w:ascii="Cambria" w:hAnsi="Cambria"/>
        </w:rPr>
        <w:t xml:space="preserve">America is the </w:t>
      </w:r>
      <w:r w:rsidRPr="009D4B72">
        <w:rPr>
          <w:rStyle w:val="Emphasis"/>
          <w:rFonts w:ascii="Cambria" w:hAnsi="Cambria"/>
        </w:rPr>
        <w:t>glue</w:t>
      </w:r>
      <w:r w:rsidRPr="009D4B72">
        <w:rPr>
          <w:rStyle w:val="StyleUnderline"/>
          <w:rFonts w:ascii="Cambria" w:hAnsi="Cambria"/>
        </w:rPr>
        <w:t xml:space="preserve"> holding together an </w:t>
      </w:r>
      <w:r w:rsidRPr="009D4B72">
        <w:rPr>
          <w:rStyle w:val="Emphasis"/>
          <w:rFonts w:ascii="Cambria" w:hAnsi="Cambria"/>
        </w:rPr>
        <w:t>entire world order</w:t>
      </w:r>
      <w:r w:rsidRPr="009D4B72">
        <w:rPr>
          <w:rFonts w:ascii="Cambria" w:hAnsi="Cambria"/>
          <w:sz w:val="16"/>
        </w:rPr>
        <w:t>.</w:t>
      </w:r>
    </w:p>
    <w:p w14:paraId="6E5D7F8F" w14:textId="77777777" w:rsidR="00EA3CE7" w:rsidRPr="009D4B72" w:rsidRDefault="00EA3CE7" w:rsidP="00EA3CE7">
      <w:pPr>
        <w:rPr>
          <w:rFonts w:ascii="Cambria" w:hAnsi="Cambria"/>
          <w:sz w:val="16"/>
        </w:rPr>
      </w:pPr>
      <w:r w:rsidRPr="009D4B72">
        <w:rPr>
          <w:rStyle w:val="StyleUnderline"/>
          <w:rFonts w:ascii="Cambria" w:hAnsi="Cambria"/>
        </w:rPr>
        <w:t xml:space="preserve">With China </w:t>
      </w:r>
      <w:r w:rsidRPr="009D4B72">
        <w:rPr>
          <w:rStyle w:val="Emphasis"/>
          <w:rFonts w:ascii="Cambria" w:hAnsi="Cambria"/>
        </w:rPr>
        <w:t>now poised</w:t>
      </w:r>
      <w:r w:rsidRPr="009D4B72">
        <w:rPr>
          <w:rStyle w:val="StyleUnderline"/>
          <w:rFonts w:ascii="Cambria" w:hAnsi="Cambria"/>
        </w:rPr>
        <w:t xml:space="preserve"> to </w:t>
      </w:r>
      <w:r w:rsidRPr="009D4B72">
        <w:rPr>
          <w:rStyle w:val="Emphasis"/>
          <w:rFonts w:ascii="Cambria" w:hAnsi="Cambria"/>
        </w:rPr>
        <w:t>reclaim its previous spot</w:t>
      </w:r>
      <w:r w:rsidRPr="009D4B72">
        <w:rPr>
          <w:rStyle w:val="StyleUnderline"/>
          <w:rFonts w:ascii="Cambria" w:hAnsi="Cambria"/>
        </w:rPr>
        <w:t xml:space="preserve"> in world history as a global hegemon, the proverbial clock is turning back</w:t>
      </w:r>
      <w:r w:rsidRPr="009D4B72">
        <w:rPr>
          <w:rFonts w:ascii="Cambria" w:hAnsi="Cambria"/>
          <w:sz w:val="16"/>
        </w:rPr>
        <w:t xml:space="preserve">. And that appears to be the reason why the DOD is serious about America being in the business of world order maintenance. As stated in the NDS: </w:t>
      </w:r>
      <w:r>
        <w:rPr>
          <w:rFonts w:ascii="Cambria" w:hAnsi="Cambria"/>
          <w:sz w:val="16"/>
        </w:rPr>
        <w:t>“</w:t>
      </w:r>
      <w:r w:rsidRPr="009D4B72">
        <w:rPr>
          <w:rFonts w:ascii="Cambria" w:hAnsi="Cambria"/>
          <w:sz w:val="16"/>
        </w:rPr>
        <w:t>Inter-state strategic competition, not terrorism, is now the primary concern in U.S. national security.</w:t>
      </w:r>
      <w:r>
        <w:rPr>
          <w:rFonts w:ascii="Cambria" w:hAnsi="Cambria"/>
          <w:sz w:val="16"/>
        </w:rPr>
        <w:t>”</w:t>
      </w:r>
    </w:p>
    <w:p w14:paraId="13F38FF5" w14:textId="77777777" w:rsidR="00EA3CE7" w:rsidRPr="009D4B72" w:rsidRDefault="00EA3CE7" w:rsidP="00EA3CE7">
      <w:pPr>
        <w:rPr>
          <w:rFonts w:ascii="Cambria" w:hAnsi="Cambria"/>
          <w:b/>
          <w:iCs/>
          <w:u w:val="single"/>
        </w:rPr>
      </w:pPr>
      <w:r w:rsidRPr="009D4B72">
        <w:rPr>
          <w:rFonts w:ascii="Cambria" w:hAnsi="Cambria"/>
          <w:sz w:val="16"/>
        </w:rPr>
        <w:t xml:space="preserve">Indeed, </w:t>
      </w:r>
      <w:r w:rsidRPr="009D4B72">
        <w:rPr>
          <w:rStyle w:val="StyleUnderline"/>
          <w:rFonts w:ascii="Cambria" w:hAnsi="Cambria"/>
        </w:rPr>
        <w:t xml:space="preserve">China already has a </w:t>
      </w:r>
      <w:r w:rsidRPr="009D4B72">
        <w:rPr>
          <w:rStyle w:val="Emphasis"/>
          <w:rFonts w:ascii="Cambria" w:hAnsi="Cambria"/>
        </w:rPr>
        <w:t>strong economy</w:t>
      </w:r>
      <w:r w:rsidRPr="009D4B72">
        <w:rPr>
          <w:rStyle w:val="StyleUnderline"/>
          <w:rFonts w:ascii="Cambria" w:hAnsi="Cambria"/>
        </w:rPr>
        <w:t xml:space="preserve">. It represents almost </w:t>
      </w:r>
      <w:r w:rsidRPr="009D4B72">
        <w:rPr>
          <w:rStyle w:val="Emphasis"/>
          <w:rFonts w:ascii="Cambria" w:hAnsi="Cambria"/>
        </w:rPr>
        <w:t>15 percent</w:t>
      </w:r>
      <w:r w:rsidRPr="009D4B72">
        <w:rPr>
          <w:rStyle w:val="StyleUnderline"/>
          <w:rFonts w:ascii="Cambria" w:hAnsi="Cambria"/>
        </w:rPr>
        <w:t xml:space="preserve"> of the </w:t>
      </w:r>
      <w:r w:rsidRPr="009D4B72">
        <w:rPr>
          <w:rStyle w:val="Emphasis"/>
          <w:rFonts w:ascii="Cambria" w:hAnsi="Cambria"/>
        </w:rPr>
        <w:t>global GDP</w:t>
      </w:r>
      <w:r w:rsidRPr="009D4B72">
        <w:rPr>
          <w:rFonts w:ascii="Cambria" w:hAnsi="Cambria"/>
          <w:sz w:val="16"/>
        </w:rPr>
        <w:t xml:space="preserve"> to America</w:t>
      </w:r>
      <w:r>
        <w:rPr>
          <w:rFonts w:ascii="Cambria" w:hAnsi="Cambria"/>
          <w:sz w:val="16"/>
        </w:rPr>
        <w:t>’</w:t>
      </w:r>
      <w:r w:rsidRPr="009D4B72">
        <w:rPr>
          <w:rFonts w:ascii="Cambria" w:hAnsi="Cambria"/>
          <w:sz w:val="16"/>
        </w:rPr>
        <w:t xml:space="preserve">s roughly 24 percent. But, to put that in a slightly different perspective, China has grown astronomically in the last decade to overtake Japan as the second largest global economy. </w:t>
      </w:r>
      <w:r w:rsidRPr="009D4B72">
        <w:rPr>
          <w:rStyle w:val="StyleUnderline"/>
          <w:rFonts w:ascii="Cambria" w:hAnsi="Cambria"/>
        </w:rPr>
        <w:t xml:space="preserve">Thus, </w:t>
      </w:r>
      <w:r w:rsidRPr="00750901">
        <w:rPr>
          <w:rStyle w:val="StyleUnderline"/>
          <w:rFonts w:ascii="Cambria" w:hAnsi="Cambria"/>
          <w:highlight w:val="green"/>
        </w:rPr>
        <w:t xml:space="preserve">there is a real possibility that </w:t>
      </w:r>
      <w:proofErr w:type="gramStart"/>
      <w:r w:rsidRPr="00750901">
        <w:rPr>
          <w:rStyle w:val="StyleUnderline"/>
          <w:rFonts w:ascii="Cambria" w:hAnsi="Cambria"/>
          <w:highlight w:val="green"/>
        </w:rPr>
        <w:t>in the near future</w:t>
      </w:r>
      <w:proofErr w:type="gramEnd"/>
      <w:r w:rsidRPr="009D4B72">
        <w:rPr>
          <w:rStyle w:val="StyleUnderline"/>
          <w:rFonts w:ascii="Cambria" w:hAnsi="Cambria"/>
        </w:rPr>
        <w:t xml:space="preserve"> </w:t>
      </w:r>
      <w:r w:rsidRPr="009D4B72">
        <w:rPr>
          <w:rFonts w:ascii="Cambria" w:hAnsi="Cambria"/>
          <w:sz w:val="16"/>
        </w:rPr>
        <w:t xml:space="preserve">(likely decades) </w:t>
      </w:r>
      <w:r w:rsidRPr="00750901">
        <w:rPr>
          <w:rStyle w:val="StyleUnderline"/>
          <w:rFonts w:ascii="Cambria" w:hAnsi="Cambria"/>
          <w:highlight w:val="green"/>
        </w:rPr>
        <w:t>it may be able to surpass even the United States and</w:t>
      </w:r>
      <w:r w:rsidRPr="009D4B72">
        <w:rPr>
          <w:rStyle w:val="StyleUnderline"/>
          <w:rFonts w:ascii="Cambria" w:hAnsi="Cambria"/>
        </w:rPr>
        <w:t xml:space="preserve"> then harness its capital to </w:t>
      </w:r>
      <w:r w:rsidRPr="00750901">
        <w:rPr>
          <w:rStyle w:val="StyleUnderline"/>
          <w:rFonts w:ascii="Cambria" w:hAnsi="Cambria"/>
          <w:highlight w:val="green"/>
        </w:rPr>
        <w:t xml:space="preserve">develop </w:t>
      </w:r>
      <w:r w:rsidRPr="00750901">
        <w:rPr>
          <w:rStyle w:val="Emphasis"/>
          <w:rFonts w:ascii="Cambria" w:hAnsi="Cambria"/>
          <w:highlight w:val="green"/>
        </w:rPr>
        <w:t>superior military tech</w:t>
      </w:r>
      <w:r w:rsidRPr="009D4B72">
        <w:rPr>
          <w:rStyle w:val="Emphasis"/>
          <w:rFonts w:ascii="Cambria" w:hAnsi="Cambria"/>
        </w:rPr>
        <w:t>nology</w:t>
      </w:r>
      <w:r w:rsidRPr="009D4B72">
        <w:rPr>
          <w:rFonts w:ascii="Cambria" w:hAnsi="Cambria"/>
          <w:sz w:val="16"/>
        </w:rPr>
        <w:t xml:space="preserve">. </w:t>
      </w:r>
      <w:r w:rsidRPr="00750901">
        <w:rPr>
          <w:rStyle w:val="StyleUnderline"/>
          <w:rFonts w:ascii="Cambria" w:hAnsi="Cambria"/>
          <w:highlight w:val="green"/>
        </w:rPr>
        <w:t xml:space="preserve">At </w:t>
      </w:r>
      <w:r w:rsidRPr="00750901">
        <w:rPr>
          <w:rStyle w:val="Emphasis"/>
          <w:rFonts w:ascii="Cambria" w:hAnsi="Cambria"/>
          <w:highlight w:val="green"/>
        </w:rPr>
        <w:t>that point,</w:t>
      </w:r>
      <w:r w:rsidRPr="00750901">
        <w:rPr>
          <w:rStyle w:val="StyleUnderline"/>
          <w:rFonts w:ascii="Cambria" w:hAnsi="Cambria"/>
          <w:highlight w:val="green"/>
        </w:rPr>
        <w:t xml:space="preserve"> China would</w:t>
      </w:r>
      <w:r w:rsidRPr="009D4B72">
        <w:rPr>
          <w:rStyle w:val="StyleUnderline"/>
          <w:rFonts w:ascii="Cambria" w:hAnsi="Cambria"/>
        </w:rPr>
        <w:t xml:space="preserve"> be capable of </w:t>
      </w:r>
      <w:r w:rsidRPr="00750901">
        <w:rPr>
          <w:rStyle w:val="Emphasis"/>
          <w:rFonts w:ascii="Cambria" w:hAnsi="Cambria"/>
          <w:highlight w:val="green"/>
        </w:rPr>
        <w:t>overthrow</w:t>
      </w:r>
      <w:r w:rsidRPr="009D4B72">
        <w:rPr>
          <w:rStyle w:val="Emphasis"/>
          <w:rFonts w:ascii="Cambria" w:hAnsi="Cambria"/>
        </w:rPr>
        <w:t xml:space="preserve">ing </w:t>
      </w:r>
      <w:r w:rsidRPr="00750901">
        <w:rPr>
          <w:rStyle w:val="Emphasis"/>
          <w:rFonts w:ascii="Cambria" w:hAnsi="Cambria"/>
          <w:highlight w:val="green"/>
        </w:rPr>
        <w:t>the</w:t>
      </w:r>
      <w:r w:rsidRPr="009D4B72">
        <w:rPr>
          <w:rStyle w:val="Emphasis"/>
          <w:rFonts w:ascii="Cambria" w:hAnsi="Cambria"/>
        </w:rPr>
        <w:t xml:space="preserve"> current </w:t>
      </w:r>
      <w:r w:rsidRPr="00750901">
        <w:rPr>
          <w:rStyle w:val="Emphasis"/>
          <w:rFonts w:ascii="Cambria" w:hAnsi="Cambria"/>
          <w:highlight w:val="green"/>
        </w:rPr>
        <w:t>international system.</w:t>
      </w:r>
    </w:p>
    <w:p w14:paraId="77DB12EF" w14:textId="592FA29B" w:rsidR="00EB5BAC" w:rsidRDefault="00EA3CE7" w:rsidP="00EB5BAC">
      <w:pPr>
        <w:rPr>
          <w:rStyle w:val="StyleUnderline"/>
          <w:rFonts w:ascii="Cambria" w:hAnsi="Cambria"/>
        </w:rPr>
      </w:pPr>
      <w:r w:rsidRPr="00226966">
        <w:rPr>
          <w:rStyle w:val="StyleUnderline"/>
          <w:rFonts w:ascii="Cambria" w:hAnsi="Cambria"/>
        </w:rPr>
        <w:t xml:space="preserve">The world has </w:t>
      </w:r>
      <w:r w:rsidRPr="00750901">
        <w:rPr>
          <w:rStyle w:val="Emphasis"/>
          <w:rFonts w:ascii="Cambria" w:hAnsi="Cambria"/>
          <w:highlight w:val="green"/>
        </w:rPr>
        <w:t>no</w:t>
      </w:r>
      <w:r w:rsidRPr="00226966">
        <w:rPr>
          <w:rStyle w:val="Emphasis"/>
          <w:rFonts w:ascii="Cambria" w:hAnsi="Cambria"/>
        </w:rPr>
        <w:t xml:space="preserve">t seen </w:t>
      </w:r>
      <w:r w:rsidRPr="00750901">
        <w:rPr>
          <w:rStyle w:val="Emphasis"/>
          <w:rFonts w:ascii="Cambria" w:hAnsi="Cambria"/>
          <w:highlight w:val="green"/>
        </w:rPr>
        <w:t>global conflict</w:t>
      </w:r>
      <w:r w:rsidRPr="009D4B72">
        <w:rPr>
          <w:rFonts w:ascii="Cambria" w:hAnsi="Cambria"/>
          <w:sz w:val="16"/>
        </w:rPr>
        <w:t xml:space="preserve"> the likes of World War I and II </w:t>
      </w:r>
      <w:r w:rsidRPr="00750901">
        <w:rPr>
          <w:rStyle w:val="StyleUnderline"/>
          <w:rFonts w:ascii="Cambria" w:hAnsi="Cambria"/>
          <w:highlight w:val="green"/>
        </w:rPr>
        <w:t>since the U</w:t>
      </w:r>
      <w:r w:rsidRPr="009D4B72">
        <w:rPr>
          <w:rStyle w:val="StyleUnderline"/>
          <w:rFonts w:ascii="Cambria" w:hAnsi="Cambria"/>
        </w:rPr>
        <w:t xml:space="preserve">nited </w:t>
      </w:r>
      <w:r w:rsidRPr="00750901">
        <w:rPr>
          <w:rStyle w:val="StyleUnderline"/>
          <w:rFonts w:ascii="Cambria" w:hAnsi="Cambria"/>
          <w:highlight w:val="green"/>
        </w:rPr>
        <w:t>S</w:t>
      </w:r>
      <w:r w:rsidRPr="009D4B72">
        <w:rPr>
          <w:rStyle w:val="StyleUnderline"/>
          <w:rFonts w:ascii="Cambria" w:hAnsi="Cambria"/>
        </w:rPr>
        <w:t xml:space="preserve">tates </w:t>
      </w:r>
      <w:r w:rsidRPr="00750901">
        <w:rPr>
          <w:rStyle w:val="StyleUnderline"/>
          <w:rFonts w:ascii="Cambria" w:hAnsi="Cambria"/>
          <w:highlight w:val="green"/>
        </w:rPr>
        <w:t xml:space="preserve">became the </w:t>
      </w:r>
      <w:r w:rsidRPr="00750901">
        <w:rPr>
          <w:rStyle w:val="Emphasis"/>
          <w:rFonts w:ascii="Cambria" w:hAnsi="Cambria"/>
          <w:highlight w:val="green"/>
        </w:rPr>
        <w:t>dominant power</w:t>
      </w:r>
      <w:r w:rsidRPr="009D4B72">
        <w:rPr>
          <w:rFonts w:ascii="Cambria" w:hAnsi="Cambria"/>
          <w:sz w:val="16"/>
        </w:rPr>
        <w:t xml:space="preserve">. Nor, for that matter, has it seen a recurrence of the great power conflicts of the eighteenth and nineteenth centuries. As the new defense strategy implies, </w:t>
      </w:r>
      <w:r w:rsidRPr="00750901">
        <w:rPr>
          <w:rStyle w:val="StyleUnderline"/>
          <w:rFonts w:ascii="Cambria" w:hAnsi="Cambria"/>
          <w:highlight w:val="green"/>
        </w:rPr>
        <w:t xml:space="preserve">take </w:t>
      </w:r>
      <w:r w:rsidRPr="00750901">
        <w:rPr>
          <w:rStyle w:val="Emphasis"/>
          <w:rFonts w:ascii="Cambria" w:hAnsi="Cambria"/>
          <w:highlight w:val="green"/>
        </w:rPr>
        <w:t>U.S. hegemony</w:t>
      </w:r>
      <w:r w:rsidRPr="00750901">
        <w:rPr>
          <w:rStyle w:val="StyleUnderline"/>
          <w:rFonts w:ascii="Cambria" w:hAnsi="Cambria"/>
          <w:highlight w:val="green"/>
        </w:rPr>
        <w:t xml:space="preserve"> out of that equation and </w:t>
      </w:r>
      <w:r w:rsidRPr="00750901">
        <w:rPr>
          <w:rStyle w:val="Emphasis"/>
          <w:rFonts w:ascii="Cambria" w:hAnsi="Cambria"/>
          <w:highlight w:val="green"/>
        </w:rPr>
        <w:t xml:space="preserve">great powers </w:t>
      </w:r>
      <w:r w:rsidRPr="00750901">
        <w:rPr>
          <w:rStyle w:val="StyleUnderline"/>
          <w:rFonts w:ascii="Cambria" w:hAnsi="Cambria"/>
          <w:highlight w:val="green"/>
        </w:rPr>
        <w:t xml:space="preserve">may </w:t>
      </w:r>
      <w:r w:rsidRPr="00750901">
        <w:rPr>
          <w:rStyle w:val="Emphasis"/>
          <w:rFonts w:ascii="Cambria" w:hAnsi="Cambria"/>
          <w:highlight w:val="green"/>
        </w:rPr>
        <w:t xml:space="preserve">clash </w:t>
      </w:r>
      <w:r w:rsidRPr="009D4B72">
        <w:rPr>
          <w:rStyle w:val="Emphasis"/>
          <w:rFonts w:ascii="Cambria" w:hAnsi="Cambria"/>
        </w:rPr>
        <w:t>once again</w:t>
      </w:r>
      <w:r w:rsidRPr="009D4B72">
        <w:rPr>
          <w:rStyle w:val="StyleUnderline"/>
          <w:rFonts w:ascii="Cambria" w:hAnsi="Cambria"/>
        </w:rPr>
        <w:t xml:space="preserve"> to the detriment of a cherished world order.</w:t>
      </w:r>
    </w:p>
    <w:p w14:paraId="631D0E4F" w14:textId="77777777" w:rsidR="00F115D2" w:rsidRPr="00C7794F" w:rsidRDefault="00F115D2" w:rsidP="00F115D2">
      <w:pPr>
        <w:pStyle w:val="Heading4"/>
        <w:rPr>
          <w:rFonts w:cs="Calibri"/>
        </w:rPr>
      </w:pPr>
      <w:r w:rsidRPr="00C7794F">
        <w:rPr>
          <w:rFonts w:cs="Calibri"/>
        </w:rPr>
        <w:t>China is a revisionist authoritarian power and only deterrence and assurance solves</w:t>
      </w:r>
    </w:p>
    <w:p w14:paraId="6CBAC5C9" w14:textId="77777777" w:rsidR="00F115D2" w:rsidRPr="00C7794F" w:rsidRDefault="00F115D2" w:rsidP="00F115D2">
      <w:pPr>
        <w:rPr>
          <w:rFonts w:cs="Calibri"/>
        </w:rPr>
      </w:pPr>
      <w:r w:rsidRPr="00C7794F">
        <w:rPr>
          <w:rStyle w:val="Style13ptBold"/>
          <w:rFonts w:cs="Calibri"/>
        </w:rPr>
        <w:t>Friedberg, 20</w:t>
      </w:r>
      <w:r w:rsidRPr="00C7794F">
        <w:rPr>
          <w:rFonts w:cs="Calibri"/>
        </w:rPr>
        <w:t xml:space="preserve"> -- Professor of Politics and International Affairs at Princeton University</w:t>
      </w:r>
    </w:p>
    <w:p w14:paraId="5442AF19" w14:textId="77777777" w:rsidR="00F115D2" w:rsidRPr="00C7794F" w:rsidRDefault="00F115D2" w:rsidP="00F115D2">
      <w:pPr>
        <w:rPr>
          <w:rFonts w:cs="Calibri"/>
        </w:rPr>
      </w:pPr>
      <w:r w:rsidRPr="00C7794F">
        <w:rPr>
          <w:rFonts w:cs="Calibri"/>
        </w:rPr>
        <w:t>[Aaron L., "An Answer to Aggression," Foreign Affairs, September/October 2020, https://www.foreignaffairs.com/articles/china/2020-08-11/ccp-answer-aggression, accessed 10-27-20]</w:t>
      </w:r>
    </w:p>
    <w:p w14:paraId="1D442E52" w14:textId="77777777" w:rsidR="00F115D2" w:rsidRPr="00C7794F" w:rsidRDefault="00F115D2" w:rsidP="00F115D2">
      <w:pPr>
        <w:rPr>
          <w:rFonts w:cs="Calibri"/>
        </w:rPr>
      </w:pPr>
    </w:p>
    <w:p w14:paraId="5BB1CA44" w14:textId="77777777" w:rsidR="00F115D2" w:rsidRPr="00C7794F" w:rsidRDefault="00F115D2" w:rsidP="00F115D2">
      <w:pPr>
        <w:rPr>
          <w:rFonts w:cs="Calibri"/>
          <w:sz w:val="14"/>
        </w:rPr>
      </w:pPr>
      <w:r w:rsidRPr="00C7794F">
        <w:rPr>
          <w:rFonts w:cs="Calibri"/>
          <w:sz w:val="14"/>
        </w:rPr>
        <w:lastRenderedPageBreak/>
        <w:t xml:space="preserve">The Chinese Communist Party’s initial mismanagement of the COVID-19 pandemic and its subsequent attempts to exploit the crisis have produced enduring problems for the rest of the world. But </w:t>
      </w:r>
      <w:r w:rsidRPr="00C7794F">
        <w:rPr>
          <w:rStyle w:val="StyleUnderline"/>
          <w:rFonts w:cs="Calibri"/>
        </w:rPr>
        <w:t>the CCP’s behavior has</w:t>
      </w:r>
      <w:r w:rsidRPr="00C7794F">
        <w:rPr>
          <w:rFonts w:cs="Calibri"/>
          <w:sz w:val="14"/>
        </w:rPr>
        <w:t xml:space="preserve"> also </w:t>
      </w:r>
      <w:r w:rsidRPr="00C7794F">
        <w:rPr>
          <w:rStyle w:val="StyleUnderline"/>
          <w:rFonts w:cs="Calibri"/>
        </w:rPr>
        <w:t xml:space="preserve">helped clarify the </w:t>
      </w:r>
      <w:r w:rsidRPr="00C7794F">
        <w:rPr>
          <w:rStyle w:val="Emphasis"/>
          <w:rFonts w:cs="Calibri"/>
        </w:rPr>
        <w:t>threat</w:t>
      </w:r>
      <w:r w:rsidRPr="00C7794F">
        <w:rPr>
          <w:rStyle w:val="StyleUnderline"/>
          <w:rFonts w:cs="Calibri"/>
        </w:rPr>
        <w:t xml:space="preserve"> that China poses to the </w:t>
      </w:r>
      <w:r w:rsidRPr="00C7794F">
        <w:rPr>
          <w:rStyle w:val="Emphasis"/>
          <w:rFonts w:cs="Calibri"/>
        </w:rPr>
        <w:t>security</w:t>
      </w:r>
      <w:r w:rsidRPr="00C7794F">
        <w:rPr>
          <w:rStyle w:val="StyleUnderline"/>
          <w:rFonts w:cs="Calibri"/>
        </w:rPr>
        <w:t xml:space="preserve">, </w:t>
      </w:r>
      <w:r w:rsidRPr="00C7794F">
        <w:rPr>
          <w:rStyle w:val="Emphasis"/>
          <w:rFonts w:cs="Calibri"/>
        </w:rPr>
        <w:t>prosperity</w:t>
      </w:r>
      <w:r w:rsidRPr="00C7794F">
        <w:rPr>
          <w:rStyle w:val="StyleUnderline"/>
          <w:rFonts w:cs="Calibri"/>
        </w:rPr>
        <w:t xml:space="preserve">, and </w:t>
      </w:r>
      <w:r w:rsidRPr="00C7794F">
        <w:rPr>
          <w:rStyle w:val="Emphasis"/>
          <w:rFonts w:cs="Calibri"/>
        </w:rPr>
        <w:t>well-being</w:t>
      </w:r>
      <w:r w:rsidRPr="00C7794F">
        <w:rPr>
          <w:rStyle w:val="StyleUnderline"/>
          <w:rFonts w:cs="Calibri"/>
        </w:rPr>
        <w:t xml:space="preserve"> of </w:t>
      </w:r>
      <w:r w:rsidRPr="00C7794F">
        <w:rPr>
          <w:rStyle w:val="Emphasis"/>
          <w:rFonts w:cs="Calibri"/>
        </w:rPr>
        <w:t>other countries</w:t>
      </w:r>
      <w:r w:rsidRPr="00C7794F">
        <w:rPr>
          <w:rFonts w:cs="Calibri"/>
          <w:sz w:val="14"/>
        </w:rPr>
        <w:t xml:space="preserve">. </w:t>
      </w:r>
      <w:r w:rsidRPr="00C7794F">
        <w:rPr>
          <w:rStyle w:val="StyleUnderline"/>
          <w:rFonts w:cs="Calibri"/>
        </w:rPr>
        <w:t>Public opinion polls show that over 60 percent of Americans</w:t>
      </w:r>
      <w:r w:rsidRPr="00C7794F">
        <w:rPr>
          <w:rFonts w:cs="Calibri"/>
          <w:sz w:val="14"/>
        </w:rPr>
        <w:t xml:space="preserve"> of both political parties now </w:t>
      </w:r>
      <w:r w:rsidRPr="00C7794F">
        <w:rPr>
          <w:rStyle w:val="StyleUnderline"/>
          <w:rFonts w:cs="Calibri"/>
        </w:rPr>
        <w:t>hold a negative view of Beijing</w:t>
      </w:r>
      <w:r w:rsidRPr="00C7794F">
        <w:rPr>
          <w:rFonts w:cs="Calibri"/>
          <w:sz w:val="14"/>
        </w:rPr>
        <w:t xml:space="preserve">’s leadership and intentions, </w:t>
      </w:r>
      <w:r w:rsidRPr="00C7794F">
        <w:rPr>
          <w:rStyle w:val="StyleUnderline"/>
          <w:rFonts w:cs="Calibri"/>
        </w:rPr>
        <w:t>and similar attitudes can be found across the democratic world</w:t>
      </w:r>
      <w:r w:rsidRPr="00C7794F">
        <w:rPr>
          <w:rFonts w:cs="Calibri"/>
          <w:sz w:val="14"/>
        </w:rPr>
        <w:t>. This heightened awareness of a shared danger creates an opportunity for the United States and its allies to formulate a new and more effective strategy for dealing with China.</w:t>
      </w:r>
    </w:p>
    <w:p w14:paraId="4EA981AC" w14:textId="77777777" w:rsidR="00F115D2" w:rsidRPr="00C7794F" w:rsidRDefault="00F115D2" w:rsidP="00F115D2">
      <w:pPr>
        <w:rPr>
          <w:rStyle w:val="StyleUnderline"/>
          <w:rFonts w:cs="Calibri"/>
        </w:rPr>
      </w:pPr>
      <w:r w:rsidRPr="00C7794F">
        <w:rPr>
          <w:rStyle w:val="StyleUnderline"/>
          <w:rFonts w:cs="Calibri"/>
        </w:rPr>
        <w:t xml:space="preserve">For the past four decades, Western </w:t>
      </w:r>
      <w:r w:rsidRPr="00C7794F">
        <w:rPr>
          <w:rStyle w:val="StyleUnderline"/>
          <w:rFonts w:cs="Calibri"/>
          <w:highlight w:val="yellow"/>
        </w:rPr>
        <w:t>democracies</w:t>
      </w:r>
      <w:r w:rsidRPr="00C7794F">
        <w:rPr>
          <w:rStyle w:val="StyleUnderline"/>
          <w:rFonts w:cs="Calibri"/>
        </w:rPr>
        <w:t xml:space="preserve"> have </w:t>
      </w:r>
      <w:r w:rsidRPr="00C7794F">
        <w:rPr>
          <w:rStyle w:val="StyleUnderline"/>
          <w:rFonts w:cs="Calibri"/>
          <w:highlight w:val="yellow"/>
        </w:rPr>
        <w:t>hoped</w:t>
      </w:r>
      <w:r w:rsidRPr="00C7794F">
        <w:rPr>
          <w:rStyle w:val="StyleUnderline"/>
          <w:rFonts w:cs="Calibri"/>
        </w:rPr>
        <w:t xml:space="preserve"> that </w:t>
      </w:r>
      <w:r w:rsidRPr="00C7794F">
        <w:rPr>
          <w:rStyle w:val="StyleUnderline"/>
          <w:rFonts w:cs="Calibri"/>
          <w:highlight w:val="yellow"/>
        </w:rPr>
        <w:t>engagement</w:t>
      </w:r>
      <w:r w:rsidRPr="00C7794F">
        <w:rPr>
          <w:rStyle w:val="StyleUnderline"/>
          <w:rFonts w:cs="Calibri"/>
        </w:rPr>
        <w:t xml:space="preserve"> with China </w:t>
      </w:r>
      <w:r w:rsidRPr="00C7794F">
        <w:rPr>
          <w:rStyle w:val="StyleUnderline"/>
          <w:rFonts w:cs="Calibri"/>
          <w:highlight w:val="yellow"/>
        </w:rPr>
        <w:t>would cause</w:t>
      </w:r>
      <w:r w:rsidRPr="00C7794F">
        <w:rPr>
          <w:rStyle w:val="StyleUnderline"/>
          <w:rFonts w:cs="Calibri"/>
        </w:rPr>
        <w:t xml:space="preserve"> its </w:t>
      </w:r>
      <w:r w:rsidRPr="00C7794F">
        <w:rPr>
          <w:rStyle w:val="StyleUnderline"/>
          <w:rFonts w:cs="Calibri"/>
          <w:highlight w:val="yellow"/>
        </w:rPr>
        <w:t xml:space="preserve">leaders to </w:t>
      </w:r>
      <w:r w:rsidRPr="00C7794F">
        <w:rPr>
          <w:rStyle w:val="Emphasis"/>
          <w:rFonts w:cs="Calibri"/>
          <w:highlight w:val="yellow"/>
        </w:rPr>
        <w:t>abandon</w:t>
      </w:r>
      <w:r w:rsidRPr="00C7794F">
        <w:rPr>
          <w:rStyle w:val="Emphasis"/>
          <w:rFonts w:cs="Calibri"/>
        </w:rPr>
        <w:t xml:space="preserve"> any </w:t>
      </w:r>
      <w:r w:rsidRPr="00C7794F">
        <w:rPr>
          <w:rStyle w:val="Emphasis"/>
          <w:rFonts w:cs="Calibri"/>
          <w:highlight w:val="yellow"/>
        </w:rPr>
        <w:t>revisionist ambitions</w:t>
      </w:r>
      <w:r w:rsidRPr="00C7794F">
        <w:rPr>
          <w:rStyle w:val="StyleUnderline"/>
          <w:rFonts w:cs="Calibri"/>
        </w:rPr>
        <w:t xml:space="preserve"> </w:t>
      </w:r>
      <w:r w:rsidRPr="00C7794F">
        <w:rPr>
          <w:rFonts w:cs="Calibri"/>
          <w:sz w:val="14"/>
        </w:rPr>
        <w:t xml:space="preserve">they might harbor and accept their country’s place as a “responsible stakeholder” in the U.S.-led international order. Expanding flows of trade and investment would, it was thought, also encourage Beijing to proceed down the path toward greater economic and political openness. The policy of engagement was not absurd on its face; it was a gamble rather than an outright blunder. But </w:t>
      </w:r>
      <w:r w:rsidRPr="00C7794F">
        <w:rPr>
          <w:rStyle w:val="StyleUnderline"/>
          <w:rFonts w:cs="Calibri"/>
        </w:rPr>
        <w:t xml:space="preserve">as has become </w:t>
      </w:r>
      <w:r w:rsidRPr="00C7794F">
        <w:rPr>
          <w:rStyle w:val="Emphasis"/>
          <w:rFonts w:cs="Calibri"/>
        </w:rPr>
        <w:t>increasingly obvious</w:t>
      </w:r>
      <w:r w:rsidRPr="00C7794F">
        <w:rPr>
          <w:rStyle w:val="StyleUnderline"/>
          <w:rFonts w:cs="Calibri"/>
        </w:rPr>
        <w:t xml:space="preserve">, </w:t>
      </w:r>
      <w:r w:rsidRPr="0023609D">
        <w:rPr>
          <w:rStyle w:val="StyleUnderline"/>
          <w:rFonts w:cs="Calibri"/>
        </w:rPr>
        <w:t>the</w:t>
      </w:r>
      <w:r w:rsidRPr="00C7794F">
        <w:rPr>
          <w:rStyle w:val="StyleUnderline"/>
          <w:rFonts w:cs="Calibri"/>
        </w:rPr>
        <w:t xml:space="preserve"> </w:t>
      </w:r>
      <w:r w:rsidRPr="00C7794F">
        <w:rPr>
          <w:rStyle w:val="Emphasis"/>
          <w:rFonts w:cs="Calibri"/>
        </w:rPr>
        <w:t xml:space="preserve">West’s </w:t>
      </w:r>
      <w:r w:rsidRPr="00C7794F">
        <w:rPr>
          <w:rStyle w:val="Emphasis"/>
          <w:rFonts w:cs="Calibri"/>
          <w:highlight w:val="yellow"/>
        </w:rPr>
        <w:t>wager has failed</w:t>
      </w:r>
      <w:r w:rsidRPr="00C7794F">
        <w:rPr>
          <w:rStyle w:val="Emphasis"/>
          <w:rFonts w:cs="Calibri"/>
        </w:rPr>
        <w:t xml:space="preserve"> to pay off</w:t>
      </w:r>
      <w:r w:rsidRPr="00C7794F">
        <w:rPr>
          <w:rStyle w:val="StyleUnderline"/>
          <w:rFonts w:cs="Calibri"/>
        </w:rPr>
        <w:t>.</w:t>
      </w:r>
    </w:p>
    <w:p w14:paraId="57E07DB2" w14:textId="77777777" w:rsidR="00F115D2" w:rsidRPr="00C7794F" w:rsidRDefault="00F115D2" w:rsidP="00F115D2">
      <w:pPr>
        <w:rPr>
          <w:rStyle w:val="StyleUnderline"/>
          <w:rFonts w:cs="Calibri"/>
        </w:rPr>
      </w:pPr>
      <w:r w:rsidRPr="00C7794F">
        <w:rPr>
          <w:rStyle w:val="StyleUnderline"/>
          <w:rFonts w:cs="Calibri"/>
        </w:rPr>
        <w:t>Instead of</w:t>
      </w:r>
      <w:r w:rsidRPr="00C7794F">
        <w:rPr>
          <w:rFonts w:cs="Calibri"/>
          <w:sz w:val="14"/>
        </w:rPr>
        <w:t xml:space="preserve"> </w:t>
      </w:r>
      <w:proofErr w:type="gramStart"/>
      <w:r w:rsidRPr="00C7794F">
        <w:rPr>
          <w:rFonts w:cs="Calibri"/>
          <w:sz w:val="14"/>
        </w:rPr>
        <w:t>opening up</w:t>
      </w:r>
      <w:proofErr w:type="gramEnd"/>
      <w:r w:rsidRPr="00C7794F">
        <w:rPr>
          <w:rFonts w:cs="Calibri"/>
          <w:sz w:val="14"/>
        </w:rPr>
        <w:t xml:space="preserve"> and </w:t>
      </w:r>
      <w:r w:rsidRPr="00C7794F">
        <w:rPr>
          <w:rStyle w:val="StyleUnderline"/>
          <w:rFonts w:cs="Calibri"/>
        </w:rPr>
        <w:t>mellowing out</w:t>
      </w:r>
      <w:r w:rsidRPr="00C7794F">
        <w:rPr>
          <w:rFonts w:cs="Calibri"/>
          <w:sz w:val="14"/>
        </w:rPr>
        <w:t xml:space="preserve">, with Xi Jinping at the helm, </w:t>
      </w:r>
      <w:r w:rsidRPr="00C7794F">
        <w:rPr>
          <w:rStyle w:val="StyleUnderline"/>
          <w:rFonts w:cs="Calibri"/>
          <w:highlight w:val="yellow"/>
        </w:rPr>
        <w:t xml:space="preserve">China </w:t>
      </w:r>
      <w:r w:rsidRPr="0023609D">
        <w:rPr>
          <w:rStyle w:val="StyleUnderline"/>
          <w:rFonts w:cs="Calibri"/>
        </w:rPr>
        <w:t xml:space="preserve">is </w:t>
      </w:r>
      <w:r w:rsidRPr="00C7794F">
        <w:rPr>
          <w:rStyle w:val="StyleUnderline"/>
          <w:rFonts w:cs="Calibri"/>
          <w:highlight w:val="yellow"/>
        </w:rPr>
        <w:t>pursuing</w:t>
      </w:r>
      <w:r w:rsidRPr="00C7794F">
        <w:rPr>
          <w:rStyle w:val="StyleUnderline"/>
          <w:rFonts w:cs="Calibri"/>
        </w:rPr>
        <w:t xml:space="preserve"> </w:t>
      </w:r>
      <w:r w:rsidRPr="00C7794F">
        <w:rPr>
          <w:rStyle w:val="Emphasis"/>
          <w:rFonts w:cs="Calibri"/>
        </w:rPr>
        <w:t>unusually brutal</w:t>
      </w:r>
      <w:r w:rsidRPr="00C7794F">
        <w:rPr>
          <w:rStyle w:val="StyleUnderline"/>
          <w:rFonts w:cs="Calibri"/>
        </w:rPr>
        <w:t xml:space="preserve"> and </w:t>
      </w:r>
      <w:r w:rsidRPr="00C7794F">
        <w:rPr>
          <w:rStyle w:val="Emphasis"/>
          <w:rFonts w:cs="Calibri"/>
          <w:highlight w:val="yellow"/>
        </w:rPr>
        <w:t>oppressive policies</w:t>
      </w:r>
      <w:r w:rsidRPr="00C7794F">
        <w:rPr>
          <w:rStyle w:val="StyleUnderline"/>
          <w:rFonts w:cs="Calibri"/>
        </w:rPr>
        <w:t xml:space="preserve"> at home </w:t>
      </w:r>
      <w:r w:rsidRPr="00C7794F">
        <w:rPr>
          <w:rStyle w:val="StyleUnderline"/>
          <w:rFonts w:cs="Calibri"/>
          <w:highlight w:val="yellow"/>
        </w:rPr>
        <w:t xml:space="preserve">and </w:t>
      </w:r>
      <w:r w:rsidRPr="00C7794F">
        <w:rPr>
          <w:rStyle w:val="Emphasis"/>
          <w:rFonts w:cs="Calibri"/>
          <w:highlight w:val="yellow"/>
        </w:rPr>
        <w:t>acting</w:t>
      </w:r>
      <w:r w:rsidRPr="00C7794F">
        <w:rPr>
          <w:rStyle w:val="Emphasis"/>
          <w:rFonts w:cs="Calibri"/>
        </w:rPr>
        <w:t xml:space="preserve"> more </w:t>
      </w:r>
      <w:r w:rsidRPr="00C7794F">
        <w:rPr>
          <w:rStyle w:val="Emphasis"/>
          <w:rFonts w:cs="Calibri"/>
          <w:highlight w:val="yellow"/>
        </w:rPr>
        <w:t>aggressively</w:t>
      </w:r>
      <w:r w:rsidRPr="00C7794F">
        <w:rPr>
          <w:rStyle w:val="Emphasis"/>
          <w:rFonts w:cs="Calibri"/>
        </w:rPr>
        <w:t xml:space="preserve"> abroad</w:t>
      </w:r>
      <w:r w:rsidRPr="00C7794F">
        <w:rPr>
          <w:rFonts w:cs="Calibri"/>
          <w:sz w:val="14"/>
        </w:rPr>
        <w:t xml:space="preserve">. </w:t>
      </w:r>
      <w:r w:rsidRPr="0023609D">
        <w:rPr>
          <w:rStyle w:val="StyleUnderline"/>
          <w:rFonts w:cs="Calibri"/>
        </w:rPr>
        <w:t xml:space="preserve">China is </w:t>
      </w:r>
      <w:r w:rsidRPr="00C7794F">
        <w:rPr>
          <w:rStyle w:val="StyleUnderline"/>
          <w:rFonts w:cs="Calibri"/>
          <w:highlight w:val="yellow"/>
        </w:rPr>
        <w:t xml:space="preserve">trying to </w:t>
      </w:r>
      <w:r w:rsidRPr="00C7794F">
        <w:rPr>
          <w:rStyle w:val="Emphasis"/>
          <w:rFonts w:cs="Calibri"/>
          <w:highlight w:val="yellow"/>
        </w:rPr>
        <w:t>replace the U</w:t>
      </w:r>
      <w:r w:rsidRPr="00C7794F">
        <w:rPr>
          <w:rFonts w:cs="Calibri"/>
          <w:sz w:val="14"/>
        </w:rPr>
        <w:t xml:space="preserve">nited </w:t>
      </w:r>
      <w:r w:rsidRPr="00C7794F">
        <w:rPr>
          <w:rStyle w:val="Emphasis"/>
          <w:rFonts w:cs="Calibri"/>
          <w:highlight w:val="yellow"/>
        </w:rPr>
        <w:t>S</w:t>
      </w:r>
      <w:r w:rsidRPr="00C7794F">
        <w:rPr>
          <w:rFonts w:cs="Calibri"/>
          <w:sz w:val="14"/>
        </w:rPr>
        <w:t xml:space="preserve">tates </w:t>
      </w:r>
      <w:r w:rsidRPr="00C7794F">
        <w:rPr>
          <w:rStyle w:val="StyleUnderline"/>
          <w:rFonts w:cs="Calibri"/>
        </w:rPr>
        <w:t xml:space="preserve">as the </w:t>
      </w:r>
      <w:r w:rsidRPr="00C7794F">
        <w:rPr>
          <w:rStyle w:val="Emphasis"/>
          <w:rFonts w:cs="Calibri"/>
        </w:rPr>
        <w:t>world’s leading economic and technological nation</w:t>
      </w:r>
      <w:r w:rsidRPr="00C7794F">
        <w:rPr>
          <w:rStyle w:val="StyleUnderline"/>
          <w:rFonts w:cs="Calibri"/>
        </w:rPr>
        <w:t xml:space="preserve"> and to </w:t>
      </w:r>
      <w:r w:rsidRPr="00C7794F">
        <w:rPr>
          <w:rStyle w:val="Emphasis"/>
          <w:rFonts w:cs="Calibri"/>
        </w:rPr>
        <w:t xml:space="preserve">displace it </w:t>
      </w:r>
      <w:r w:rsidRPr="00C7794F">
        <w:rPr>
          <w:rStyle w:val="Emphasis"/>
          <w:rFonts w:cs="Calibri"/>
          <w:highlight w:val="yellow"/>
        </w:rPr>
        <w:t>as the preponderant power</w:t>
      </w:r>
      <w:r w:rsidRPr="00C7794F">
        <w:rPr>
          <w:rStyle w:val="StyleUnderline"/>
          <w:rFonts w:cs="Calibri"/>
        </w:rPr>
        <w:t xml:space="preserve"> in East Asia</w:t>
      </w:r>
      <w:r w:rsidRPr="00C7794F">
        <w:rPr>
          <w:rFonts w:cs="Calibri"/>
          <w:sz w:val="14"/>
        </w:rPr>
        <w:t xml:space="preserve">. </w:t>
      </w:r>
      <w:r w:rsidRPr="00C7794F">
        <w:rPr>
          <w:rStyle w:val="StyleUnderline"/>
          <w:rFonts w:cs="Calibri"/>
        </w:rPr>
        <w:t xml:space="preserve">Beijing has </w:t>
      </w:r>
      <w:r w:rsidRPr="00C7794F">
        <w:rPr>
          <w:rStyle w:val="Emphasis"/>
          <w:rFonts w:cs="Calibri"/>
        </w:rPr>
        <w:t>ratcheted up its efforts</w:t>
      </w:r>
      <w:r w:rsidRPr="00C7794F">
        <w:rPr>
          <w:rStyle w:val="StyleUnderline"/>
          <w:rFonts w:cs="Calibri"/>
        </w:rPr>
        <w:t xml:space="preserve"> to </w:t>
      </w:r>
      <w:r w:rsidRPr="00C7794F">
        <w:rPr>
          <w:rStyle w:val="Emphasis"/>
          <w:rFonts w:cs="Calibri"/>
        </w:rPr>
        <w:t>exploit the openness of democratic societies</w:t>
      </w:r>
      <w:r w:rsidRPr="00C7794F">
        <w:rPr>
          <w:rStyle w:val="StyleUnderline"/>
          <w:rFonts w:cs="Calibri"/>
        </w:rPr>
        <w:t xml:space="preserve"> </w:t>
      </w:r>
      <w:proofErr w:type="gramStart"/>
      <w:r w:rsidRPr="00C7794F">
        <w:rPr>
          <w:rStyle w:val="StyleUnderline"/>
          <w:rFonts w:cs="Calibri"/>
        </w:rPr>
        <w:t>in order to</w:t>
      </w:r>
      <w:proofErr w:type="gramEnd"/>
      <w:r w:rsidRPr="00C7794F">
        <w:rPr>
          <w:rStyle w:val="StyleUnderline"/>
          <w:rFonts w:cs="Calibri"/>
        </w:rPr>
        <w:t xml:space="preserve"> </w:t>
      </w:r>
      <w:r w:rsidRPr="00C7794F">
        <w:rPr>
          <w:rStyle w:val="Emphasis"/>
          <w:rFonts w:cs="Calibri"/>
        </w:rPr>
        <w:t>shape the perceptions</w:t>
      </w:r>
      <w:r w:rsidRPr="00C7794F">
        <w:rPr>
          <w:rStyle w:val="StyleUnderline"/>
          <w:rFonts w:cs="Calibri"/>
        </w:rPr>
        <w:t xml:space="preserve"> and </w:t>
      </w:r>
      <w:r w:rsidRPr="00C7794F">
        <w:rPr>
          <w:rStyle w:val="Emphasis"/>
          <w:rFonts w:cs="Calibri"/>
        </w:rPr>
        <w:t>policies of their governments</w:t>
      </w:r>
      <w:r w:rsidRPr="00C7794F">
        <w:rPr>
          <w:rFonts w:cs="Calibri"/>
          <w:sz w:val="14"/>
        </w:rPr>
        <w:t xml:space="preserve">. </w:t>
      </w:r>
      <w:r w:rsidRPr="00C7794F">
        <w:rPr>
          <w:rStyle w:val="StyleUnderline"/>
          <w:rFonts w:cs="Calibri"/>
        </w:rPr>
        <w:t xml:space="preserve">It is working hard </w:t>
      </w:r>
      <w:r w:rsidRPr="0023609D">
        <w:rPr>
          <w:rStyle w:val="StyleUnderline"/>
          <w:rFonts w:cs="Calibri"/>
        </w:rPr>
        <w:t xml:space="preserve">to </w:t>
      </w:r>
      <w:r w:rsidRPr="00C7794F">
        <w:rPr>
          <w:rStyle w:val="Emphasis"/>
          <w:rFonts w:cs="Calibri"/>
          <w:highlight w:val="yellow"/>
        </w:rPr>
        <w:t xml:space="preserve">establish itself as the leader of </w:t>
      </w:r>
      <w:r w:rsidRPr="0023609D">
        <w:rPr>
          <w:rStyle w:val="Emphasis"/>
          <w:rFonts w:cs="Calibri"/>
        </w:rPr>
        <w:t xml:space="preserve">the </w:t>
      </w:r>
      <w:r w:rsidRPr="00C7794F">
        <w:rPr>
          <w:rStyle w:val="Emphasis"/>
          <w:rFonts w:cs="Calibri"/>
          <w:highlight w:val="yellow"/>
        </w:rPr>
        <w:t>developing nations</w:t>
      </w:r>
      <w:r w:rsidRPr="00C7794F">
        <w:rPr>
          <w:rStyle w:val="StyleUnderline"/>
          <w:rFonts w:cs="Calibri"/>
          <w:highlight w:val="yellow"/>
        </w:rPr>
        <w:t xml:space="preserve"> and</w:t>
      </w:r>
      <w:r w:rsidRPr="00C7794F">
        <w:rPr>
          <w:rFonts w:cs="Calibri"/>
          <w:sz w:val="14"/>
        </w:rPr>
        <w:t xml:space="preserve">, with their support, </w:t>
      </w:r>
      <w:r w:rsidRPr="0023609D">
        <w:rPr>
          <w:rStyle w:val="StyleUnderline"/>
          <w:rFonts w:cs="Calibri"/>
        </w:rPr>
        <w:t xml:space="preserve">to </w:t>
      </w:r>
      <w:r w:rsidRPr="00C7794F">
        <w:rPr>
          <w:rStyle w:val="Emphasis"/>
          <w:rFonts w:cs="Calibri"/>
          <w:highlight w:val="yellow"/>
        </w:rPr>
        <w:t>rewrite rules</w:t>
      </w:r>
      <w:r w:rsidRPr="00C7794F">
        <w:rPr>
          <w:rStyle w:val="StyleUnderline"/>
          <w:rFonts w:cs="Calibri"/>
        </w:rPr>
        <w:t xml:space="preserve"> and </w:t>
      </w:r>
      <w:r w:rsidRPr="00C7794F">
        <w:rPr>
          <w:rStyle w:val="Emphasis"/>
          <w:rFonts w:cs="Calibri"/>
        </w:rPr>
        <w:t>reshape international norms</w:t>
      </w:r>
      <w:r w:rsidRPr="00C7794F">
        <w:rPr>
          <w:rStyle w:val="StyleUnderline"/>
          <w:rFonts w:cs="Calibri"/>
        </w:rPr>
        <w:t xml:space="preserve">, </w:t>
      </w:r>
      <w:r w:rsidRPr="00C7794F">
        <w:rPr>
          <w:rStyle w:val="Emphasis"/>
          <w:rFonts w:cs="Calibri"/>
        </w:rPr>
        <w:t>standards</w:t>
      </w:r>
      <w:r w:rsidRPr="00C7794F">
        <w:rPr>
          <w:rStyle w:val="StyleUnderline"/>
          <w:rFonts w:cs="Calibri"/>
        </w:rPr>
        <w:t xml:space="preserve">, and </w:t>
      </w:r>
      <w:r w:rsidRPr="00C7794F">
        <w:rPr>
          <w:rStyle w:val="Emphasis"/>
          <w:rFonts w:cs="Calibri"/>
        </w:rPr>
        <w:t>institutions</w:t>
      </w:r>
      <w:r w:rsidRPr="00C7794F">
        <w:rPr>
          <w:rStyle w:val="StyleUnderline"/>
          <w:rFonts w:cs="Calibri"/>
        </w:rPr>
        <w:t xml:space="preserve"> </w:t>
      </w:r>
      <w:r w:rsidRPr="00C7794F">
        <w:rPr>
          <w:rStyle w:val="StyleUnderline"/>
          <w:rFonts w:cs="Calibri"/>
          <w:highlight w:val="yellow"/>
        </w:rPr>
        <w:t xml:space="preserve">in line with </w:t>
      </w:r>
      <w:r w:rsidRPr="0023609D">
        <w:rPr>
          <w:rStyle w:val="StyleUnderline"/>
          <w:rFonts w:cs="Calibri"/>
        </w:rPr>
        <w:t>its</w:t>
      </w:r>
      <w:r w:rsidRPr="00C7794F">
        <w:rPr>
          <w:rStyle w:val="StyleUnderline"/>
          <w:rFonts w:cs="Calibri"/>
        </w:rPr>
        <w:t xml:space="preserve"> </w:t>
      </w:r>
      <w:r w:rsidRPr="00C7794F">
        <w:rPr>
          <w:rStyle w:val="Emphasis"/>
          <w:rFonts w:cs="Calibri"/>
        </w:rPr>
        <w:t>own illiberal</w:t>
      </w:r>
      <w:r w:rsidRPr="00C7794F">
        <w:rPr>
          <w:rStyle w:val="StyleUnderline"/>
          <w:rFonts w:cs="Calibri"/>
        </w:rPr>
        <w:t xml:space="preserve">, </w:t>
      </w:r>
      <w:r w:rsidRPr="00C7794F">
        <w:rPr>
          <w:rStyle w:val="Emphasis"/>
          <w:rFonts w:cs="Calibri"/>
          <w:highlight w:val="yellow"/>
        </w:rPr>
        <w:t>authoritarian preferences</w:t>
      </w:r>
      <w:r w:rsidRPr="00C7794F">
        <w:rPr>
          <w:rFonts w:cs="Calibri"/>
          <w:sz w:val="14"/>
        </w:rPr>
        <w:t xml:space="preserve">. In the long run, </w:t>
      </w:r>
      <w:r w:rsidRPr="00C7794F">
        <w:rPr>
          <w:rStyle w:val="StyleUnderline"/>
          <w:rFonts w:cs="Calibri"/>
        </w:rPr>
        <w:t xml:space="preserve">China’s rulers evidently hope that they can </w:t>
      </w:r>
      <w:r w:rsidRPr="00C7794F">
        <w:rPr>
          <w:rStyle w:val="Emphasis"/>
          <w:rFonts w:cs="Calibri"/>
        </w:rPr>
        <w:t>divide</w:t>
      </w:r>
      <w:r w:rsidRPr="00C7794F">
        <w:rPr>
          <w:rStyle w:val="StyleUnderline"/>
          <w:rFonts w:cs="Calibri"/>
        </w:rPr>
        <w:t xml:space="preserve">, </w:t>
      </w:r>
      <w:r w:rsidRPr="00C7794F">
        <w:rPr>
          <w:rStyle w:val="Emphasis"/>
          <w:rFonts w:cs="Calibri"/>
        </w:rPr>
        <w:t>discredit</w:t>
      </w:r>
      <w:r w:rsidRPr="00C7794F">
        <w:rPr>
          <w:rStyle w:val="StyleUnderline"/>
          <w:rFonts w:cs="Calibri"/>
        </w:rPr>
        <w:t xml:space="preserve">, and </w:t>
      </w:r>
      <w:r w:rsidRPr="00C7794F">
        <w:rPr>
          <w:rStyle w:val="Emphasis"/>
          <w:rFonts w:cs="Calibri"/>
        </w:rPr>
        <w:t>weaken</w:t>
      </w:r>
      <w:r w:rsidRPr="00C7794F">
        <w:rPr>
          <w:rStyle w:val="StyleUnderline"/>
          <w:rFonts w:cs="Calibri"/>
        </w:rPr>
        <w:t xml:space="preserve"> the democracies, </w:t>
      </w:r>
      <w:r w:rsidRPr="00C7794F">
        <w:rPr>
          <w:rStyle w:val="Emphasis"/>
          <w:rFonts w:cs="Calibri"/>
        </w:rPr>
        <w:t>lessening the appeal of their system</w:t>
      </w:r>
      <w:r w:rsidRPr="00C7794F">
        <w:rPr>
          <w:rStyle w:val="StyleUnderline"/>
          <w:rFonts w:cs="Calibri"/>
        </w:rPr>
        <w:t xml:space="preserve">, </w:t>
      </w:r>
      <w:r w:rsidRPr="00C7794F">
        <w:rPr>
          <w:rStyle w:val="Emphasis"/>
          <w:rFonts w:cs="Calibri"/>
        </w:rPr>
        <w:t>co-opting</w:t>
      </w:r>
      <w:r w:rsidRPr="00C7794F">
        <w:rPr>
          <w:rStyle w:val="StyleUnderline"/>
          <w:rFonts w:cs="Calibri"/>
        </w:rPr>
        <w:t xml:space="preserve"> some, </w:t>
      </w:r>
      <w:r w:rsidRPr="00C7794F">
        <w:rPr>
          <w:rStyle w:val="Emphasis"/>
          <w:rFonts w:cs="Calibri"/>
        </w:rPr>
        <w:t>isolating</w:t>
      </w:r>
      <w:r w:rsidRPr="00C7794F">
        <w:rPr>
          <w:rStyle w:val="StyleUnderline"/>
          <w:rFonts w:cs="Calibri"/>
        </w:rPr>
        <w:t xml:space="preserve"> others, and leaving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at the head of what will be, at best, a </w:t>
      </w:r>
      <w:r w:rsidRPr="00C7794F">
        <w:rPr>
          <w:rStyle w:val="Emphasis"/>
          <w:rFonts w:cs="Calibri"/>
        </w:rPr>
        <w:t>diminished and enfeebled coalition</w:t>
      </w:r>
      <w:r w:rsidRPr="00C7794F">
        <w:rPr>
          <w:rStyle w:val="StyleUnderline"/>
          <w:rFonts w:cs="Calibri"/>
        </w:rPr>
        <w:t>.</w:t>
      </w:r>
    </w:p>
    <w:p w14:paraId="5A430A2D" w14:textId="77777777" w:rsidR="00F115D2" w:rsidRPr="00C7794F" w:rsidRDefault="00F115D2" w:rsidP="00F115D2">
      <w:pPr>
        <w:rPr>
          <w:rStyle w:val="StyleUnderline"/>
          <w:rFonts w:cs="Calibri"/>
        </w:rPr>
      </w:pPr>
      <w:r w:rsidRPr="00C7794F">
        <w:rPr>
          <w:rFonts w:cs="Calibri"/>
          <w:sz w:val="14"/>
        </w:rPr>
        <w:t xml:space="preserve">It is one thing to have such dreams, another to </w:t>
      </w:r>
      <w:proofErr w:type="gramStart"/>
      <w:r w:rsidRPr="00C7794F">
        <w:rPr>
          <w:rFonts w:cs="Calibri"/>
          <w:sz w:val="14"/>
        </w:rPr>
        <w:t>actually fulfill</w:t>
      </w:r>
      <w:proofErr w:type="gramEnd"/>
      <w:r w:rsidRPr="00C7794F">
        <w:rPr>
          <w:rFonts w:cs="Calibri"/>
          <w:sz w:val="14"/>
        </w:rPr>
        <w:t xml:space="preserve"> them. In addition to its impressive strengths, </w:t>
      </w:r>
      <w:r w:rsidRPr="00C7794F">
        <w:rPr>
          <w:rStyle w:val="StyleUnderline"/>
          <w:rFonts w:cs="Calibri"/>
        </w:rPr>
        <w:t>China has large and mounting liabilities</w:t>
      </w:r>
      <w:r w:rsidRPr="00C7794F">
        <w:rPr>
          <w:rFonts w:cs="Calibri"/>
          <w:sz w:val="14"/>
        </w:rPr>
        <w:t xml:space="preserve">, including a slowing economy, a rapidly aging population, and a system of governance that relies on costly coercion rather than the freely given consent of its people. </w:t>
      </w:r>
      <w:r w:rsidRPr="00C7794F">
        <w:rPr>
          <w:rStyle w:val="StyleUnderline"/>
          <w:rFonts w:cs="Calibri"/>
        </w:rPr>
        <w:t>These</w:t>
      </w:r>
      <w:r w:rsidRPr="00C7794F">
        <w:rPr>
          <w:rFonts w:cs="Calibri"/>
          <w:sz w:val="14"/>
        </w:rPr>
        <w:t xml:space="preserve"> liabilities </w:t>
      </w:r>
      <w:r w:rsidRPr="00C7794F">
        <w:rPr>
          <w:rStyle w:val="StyleUnderline"/>
          <w:rFonts w:cs="Calibri"/>
        </w:rPr>
        <w:t xml:space="preserve">will complicate the regime’s plans </w:t>
      </w:r>
      <w:r w:rsidRPr="00C7794F">
        <w:rPr>
          <w:rFonts w:cs="Calibri"/>
          <w:sz w:val="14"/>
        </w:rPr>
        <w:t xml:space="preserve">and could eventually derail them. </w:t>
      </w:r>
      <w:r w:rsidRPr="00C7794F">
        <w:rPr>
          <w:rStyle w:val="StyleUnderline"/>
          <w:rFonts w:cs="Calibri"/>
        </w:rPr>
        <w:t xml:space="preserve">But it would be </w:t>
      </w:r>
      <w:r w:rsidRPr="00C7794F">
        <w:rPr>
          <w:rStyle w:val="Emphasis"/>
          <w:rFonts w:cs="Calibri"/>
        </w:rPr>
        <w:t>imprudent</w:t>
      </w:r>
      <w:r w:rsidRPr="00C7794F">
        <w:rPr>
          <w:rStyle w:val="StyleUnderline"/>
          <w:rFonts w:cs="Calibri"/>
        </w:rPr>
        <w:t xml:space="preserve"> to assume that this will happen soon or of its own accord.</w:t>
      </w:r>
    </w:p>
    <w:p w14:paraId="58EA4B7E" w14:textId="77777777" w:rsidR="00F115D2" w:rsidRPr="00C7794F" w:rsidRDefault="00F115D2" w:rsidP="00F115D2">
      <w:pPr>
        <w:rPr>
          <w:rFonts w:cs="Calibri"/>
          <w:sz w:val="14"/>
        </w:rPr>
      </w:pPr>
      <w:r w:rsidRPr="00C7794F">
        <w:rPr>
          <w:rStyle w:val="StyleUnderline"/>
          <w:rFonts w:cs="Calibri"/>
          <w:highlight w:val="yellow"/>
        </w:rPr>
        <w:t xml:space="preserve">Deflecting Beijing from </w:t>
      </w:r>
      <w:r w:rsidRPr="0023609D">
        <w:rPr>
          <w:rStyle w:val="StyleUnderline"/>
          <w:rFonts w:cs="Calibri"/>
        </w:rPr>
        <w:t>its present</w:t>
      </w:r>
      <w:r w:rsidRPr="00C7794F">
        <w:rPr>
          <w:rStyle w:val="StyleUnderline"/>
          <w:rFonts w:cs="Calibri"/>
          <w:highlight w:val="yellow"/>
        </w:rPr>
        <w:t xml:space="preserve">, </w:t>
      </w:r>
      <w:r w:rsidRPr="00C7794F">
        <w:rPr>
          <w:rStyle w:val="Emphasis"/>
          <w:rFonts w:cs="Calibri"/>
          <w:highlight w:val="yellow"/>
        </w:rPr>
        <w:t>revisionist path</w:t>
      </w:r>
      <w:r w:rsidRPr="00C7794F">
        <w:rPr>
          <w:rStyle w:val="StyleUnderline"/>
          <w:rFonts w:cs="Calibri"/>
          <w:highlight w:val="yellow"/>
        </w:rPr>
        <w:t xml:space="preserve"> </w:t>
      </w:r>
      <w:r w:rsidRPr="0023609D">
        <w:rPr>
          <w:rStyle w:val="StyleUnderline"/>
          <w:rFonts w:cs="Calibri"/>
        </w:rPr>
        <w:t>will</w:t>
      </w:r>
      <w:r w:rsidRPr="00C7794F">
        <w:rPr>
          <w:rStyle w:val="StyleUnderline"/>
          <w:rFonts w:cs="Calibri"/>
        </w:rPr>
        <w:t xml:space="preserve"> naturally </w:t>
      </w:r>
      <w:r w:rsidRPr="00C7794F">
        <w:rPr>
          <w:rStyle w:val="Emphasis"/>
          <w:rFonts w:cs="Calibri"/>
          <w:highlight w:val="yellow"/>
        </w:rPr>
        <w:t>require defensive measures</w:t>
      </w:r>
      <w:r w:rsidRPr="00C7794F">
        <w:rPr>
          <w:rFonts w:cs="Calibri"/>
          <w:sz w:val="14"/>
        </w:rPr>
        <w:t xml:space="preserve">. </w:t>
      </w:r>
      <w:r w:rsidRPr="00C7794F">
        <w:rPr>
          <w:rStyle w:val="StyleUnderline"/>
          <w:rFonts w:cs="Calibri"/>
        </w:rPr>
        <w:t xml:space="preserve">In the face of China’s </w:t>
      </w:r>
      <w:r w:rsidRPr="00C7794F">
        <w:rPr>
          <w:rStyle w:val="Emphasis"/>
          <w:rFonts w:cs="Calibri"/>
        </w:rPr>
        <w:t>growing strength</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need to </w:t>
      </w:r>
      <w:r w:rsidRPr="00C7794F">
        <w:rPr>
          <w:rStyle w:val="Emphasis"/>
          <w:rFonts w:cs="Calibri"/>
        </w:rPr>
        <w:t>bolster their defenses</w:t>
      </w:r>
      <w:r w:rsidRPr="00C7794F">
        <w:rPr>
          <w:rStyle w:val="StyleUnderline"/>
          <w:rFonts w:cs="Calibri"/>
        </w:rPr>
        <w:t xml:space="preserve"> against overt acts of </w:t>
      </w:r>
      <w:r w:rsidRPr="00C7794F">
        <w:rPr>
          <w:rStyle w:val="Emphasis"/>
          <w:rFonts w:cs="Calibri"/>
        </w:rPr>
        <w:t>military aggression</w:t>
      </w:r>
      <w:r w:rsidRPr="00C7794F">
        <w:rPr>
          <w:rStyle w:val="StyleUnderline"/>
          <w:rFonts w:cs="Calibri"/>
        </w:rPr>
        <w:t xml:space="preserve"> or </w:t>
      </w:r>
      <w:r w:rsidRPr="00C7794F">
        <w:rPr>
          <w:rStyle w:val="Emphasis"/>
          <w:rFonts w:cs="Calibri"/>
        </w:rPr>
        <w:t>coercion</w:t>
      </w:r>
      <w:r w:rsidRPr="00C7794F">
        <w:rPr>
          <w:rFonts w:cs="Calibri"/>
          <w:sz w:val="14"/>
        </w:rPr>
        <w:t xml:space="preserve">. </w:t>
      </w:r>
      <w:r w:rsidRPr="00C7794F">
        <w:rPr>
          <w:rStyle w:val="StyleUnderline"/>
          <w:rFonts w:cs="Calibri"/>
        </w:rPr>
        <w:t xml:space="preserve">They must also do more to </w:t>
      </w:r>
      <w:r w:rsidRPr="00C7794F">
        <w:rPr>
          <w:rStyle w:val="Emphasis"/>
          <w:rFonts w:cs="Calibri"/>
        </w:rPr>
        <w:t>protect their economies from exploitation</w:t>
      </w:r>
      <w:r w:rsidRPr="00C7794F">
        <w:rPr>
          <w:rStyle w:val="StyleUnderline"/>
          <w:rFonts w:cs="Calibri"/>
        </w:rPr>
        <w:t xml:space="preserve"> and their </w:t>
      </w:r>
      <w:r w:rsidRPr="00C7794F">
        <w:rPr>
          <w:rStyle w:val="Emphasis"/>
          <w:rFonts w:cs="Calibri"/>
        </w:rPr>
        <w:t>societies</w:t>
      </w:r>
      <w:r w:rsidRPr="00C7794F">
        <w:rPr>
          <w:rStyle w:val="StyleUnderline"/>
          <w:rFonts w:cs="Calibri"/>
        </w:rPr>
        <w:t xml:space="preserve"> and </w:t>
      </w:r>
      <w:r w:rsidRPr="00C7794F">
        <w:rPr>
          <w:rStyle w:val="Emphasis"/>
          <w:rFonts w:cs="Calibri"/>
        </w:rPr>
        <w:t>political systems</w:t>
      </w:r>
      <w:r w:rsidRPr="00C7794F">
        <w:rPr>
          <w:rStyle w:val="StyleUnderline"/>
          <w:rFonts w:cs="Calibri"/>
        </w:rPr>
        <w:t xml:space="preserve"> from </w:t>
      </w:r>
      <w:r w:rsidRPr="00C7794F">
        <w:rPr>
          <w:rStyle w:val="Emphasis"/>
          <w:rFonts w:cs="Calibri"/>
        </w:rPr>
        <w:t>penetration</w:t>
      </w:r>
      <w:r w:rsidRPr="00C7794F">
        <w:rPr>
          <w:rStyle w:val="StyleUnderline"/>
          <w:rFonts w:cs="Calibri"/>
        </w:rPr>
        <w:t xml:space="preserve"> and </w:t>
      </w:r>
      <w:r w:rsidRPr="00C7794F">
        <w:rPr>
          <w:rStyle w:val="Emphasis"/>
          <w:rFonts w:cs="Calibri"/>
        </w:rPr>
        <w:t>subversion</w:t>
      </w:r>
      <w:r w:rsidRPr="00C7794F">
        <w:rPr>
          <w:rFonts w:cs="Calibri"/>
          <w:sz w:val="14"/>
        </w:rPr>
        <w:t>.</w:t>
      </w:r>
    </w:p>
    <w:p w14:paraId="2F5F173D" w14:textId="77777777" w:rsidR="00F115D2" w:rsidRPr="00C7794F" w:rsidRDefault="00F115D2" w:rsidP="00F115D2">
      <w:pPr>
        <w:rPr>
          <w:rFonts w:cs="Calibri"/>
          <w:sz w:val="14"/>
        </w:rPr>
      </w:pPr>
      <w:r w:rsidRPr="00C7794F">
        <w:rPr>
          <w:rFonts w:cs="Calibri"/>
          <w:sz w:val="14"/>
        </w:rPr>
        <w:t xml:space="preserve">But </w:t>
      </w:r>
      <w:r w:rsidRPr="00C7794F">
        <w:rPr>
          <w:rStyle w:val="Emphasis"/>
          <w:rFonts w:cs="Calibri"/>
        </w:rPr>
        <w:t>better defenses alone will not suffice</w:t>
      </w:r>
      <w:r w:rsidRPr="00C7794F">
        <w:rPr>
          <w:rFonts w:cs="Calibri"/>
          <w:sz w:val="14"/>
        </w:rPr>
        <w:t xml:space="preserve">. </w:t>
      </w:r>
      <w:r w:rsidRPr="00C7794F">
        <w:rPr>
          <w:rStyle w:val="StyleUnderline"/>
          <w:rFonts w:cs="Calibri"/>
        </w:rPr>
        <w:t xml:space="preserve">An </w:t>
      </w:r>
      <w:r w:rsidRPr="00C7794F">
        <w:rPr>
          <w:rStyle w:val="Emphasis"/>
          <w:rFonts w:cs="Calibri"/>
        </w:rPr>
        <w:t>effective strategy</w:t>
      </w:r>
      <w:r w:rsidRPr="00C7794F">
        <w:rPr>
          <w:rStyle w:val="StyleUnderline"/>
          <w:rFonts w:cs="Calibri"/>
        </w:rPr>
        <w:t xml:space="preserve"> must also have a </w:t>
      </w:r>
      <w:r w:rsidRPr="00C7794F">
        <w:rPr>
          <w:rStyle w:val="Emphasis"/>
          <w:rFonts w:cs="Calibri"/>
        </w:rPr>
        <w:t>strong offensive component</w:t>
      </w:r>
      <w:r w:rsidRPr="00C7794F">
        <w:rPr>
          <w:rStyle w:val="StyleUnderline"/>
          <w:rFonts w:cs="Calibri"/>
        </w:rPr>
        <w:t xml:space="preserve">; it must be designed to </w:t>
      </w:r>
      <w:r w:rsidRPr="00C7794F">
        <w:rPr>
          <w:rStyle w:val="Emphasis"/>
          <w:rFonts w:cs="Calibri"/>
        </w:rPr>
        <w:t>identify</w:t>
      </w:r>
      <w:r w:rsidRPr="00C7794F">
        <w:rPr>
          <w:rStyle w:val="StyleUnderline"/>
          <w:rFonts w:cs="Calibri"/>
        </w:rPr>
        <w:t xml:space="preserve"> and </w:t>
      </w:r>
      <w:r w:rsidRPr="00C7794F">
        <w:rPr>
          <w:rStyle w:val="Emphasis"/>
          <w:rFonts w:cs="Calibri"/>
        </w:rPr>
        <w:t>exploit</w:t>
      </w:r>
      <w:r w:rsidRPr="00C7794F">
        <w:rPr>
          <w:rStyle w:val="StyleUnderline"/>
          <w:rFonts w:cs="Calibri"/>
        </w:rPr>
        <w:t xml:space="preserve"> the CCP regime’s </w:t>
      </w:r>
      <w:r w:rsidRPr="00C7794F">
        <w:rPr>
          <w:rStyle w:val="Emphasis"/>
          <w:rFonts w:cs="Calibri"/>
        </w:rPr>
        <w:t>vulnerabilities</w:t>
      </w:r>
      <w:r w:rsidRPr="00C7794F">
        <w:rPr>
          <w:rStyle w:val="StyleUnderline"/>
          <w:rFonts w:cs="Calibri"/>
        </w:rPr>
        <w:t xml:space="preserve"> instead of simply responding to its actions or trying to match its strengths</w:t>
      </w:r>
      <w:r w:rsidRPr="00C7794F">
        <w:rPr>
          <w:rFonts w:cs="Calibri"/>
          <w:sz w:val="14"/>
        </w:rPr>
        <w:t xml:space="preserve">. </w:t>
      </w:r>
      <w:r w:rsidRPr="00C7794F">
        <w:rPr>
          <w:rStyle w:val="StyleUnderline"/>
          <w:rFonts w:cs="Calibri"/>
        </w:rPr>
        <w:t>A purely reactive posture</w:t>
      </w:r>
      <w:r w:rsidRPr="00C7794F">
        <w:rPr>
          <w:rFonts w:cs="Calibri"/>
          <w:sz w:val="14"/>
        </w:rPr>
        <w:t xml:space="preserve"> might have been adequate for dealing with a far weaker, nascent rival, but it </w:t>
      </w:r>
      <w:r w:rsidRPr="00C7794F">
        <w:rPr>
          <w:rStyle w:val="Emphasis"/>
          <w:rFonts w:cs="Calibri"/>
        </w:rPr>
        <w:t>cannot succeed</w:t>
      </w:r>
      <w:r w:rsidRPr="00C7794F">
        <w:rPr>
          <w:rStyle w:val="StyleUnderline"/>
          <w:rFonts w:cs="Calibri"/>
        </w:rPr>
        <w:t xml:space="preserve"> against an opponent as </w:t>
      </w:r>
      <w:r w:rsidRPr="00C7794F">
        <w:rPr>
          <w:rStyle w:val="Emphasis"/>
          <w:rFonts w:cs="Calibri"/>
        </w:rPr>
        <w:t>powerful</w:t>
      </w:r>
      <w:r w:rsidRPr="00C7794F">
        <w:rPr>
          <w:rStyle w:val="StyleUnderline"/>
          <w:rFonts w:cs="Calibri"/>
        </w:rPr>
        <w:t xml:space="preserve"> and </w:t>
      </w:r>
      <w:r w:rsidRPr="00C7794F">
        <w:rPr>
          <w:rStyle w:val="Emphasis"/>
          <w:rFonts w:cs="Calibri"/>
        </w:rPr>
        <w:t>aggressive</w:t>
      </w:r>
      <w:r w:rsidRPr="00C7794F">
        <w:rPr>
          <w:rStyle w:val="StyleUnderline"/>
          <w:rFonts w:cs="Calibri"/>
        </w:rPr>
        <w:t xml:space="preserve"> as China has become</w:t>
      </w:r>
      <w:r w:rsidRPr="00C7794F">
        <w:rPr>
          <w:rFonts w:cs="Calibri"/>
          <w:sz w:val="14"/>
        </w:rPr>
        <w:t>. Even as they block Beijing’s attempts to advance toward its goals, the United States and its allies must therefore find ways to regain the initiative.</w:t>
      </w:r>
    </w:p>
    <w:p w14:paraId="6E0B394D" w14:textId="77777777" w:rsidR="00F115D2" w:rsidRPr="00C7794F" w:rsidRDefault="00F115D2" w:rsidP="00F115D2">
      <w:pPr>
        <w:rPr>
          <w:rFonts w:cs="Calibri"/>
          <w:sz w:val="14"/>
        </w:rPr>
      </w:pPr>
      <w:r w:rsidRPr="00C7794F">
        <w:rPr>
          <w:rFonts w:cs="Calibri"/>
          <w:sz w:val="14"/>
        </w:rPr>
        <w:t>The aims of this approach should be twofold: first, to deny Beijing its immediate objectives, imposing costs, slowing the growth of China’s power and influence, and reducing the threat it can pose to democracies and to an open international system; and second, by demonstrating the futility of China’s current strategy, to change the calculations of its ruling elite, forcing them to eventually rethink both their foreign and their domestic policies. This will take time, and given Xi’s obvious predispositions and commitments, success may well depend on changes in the top leadership of the CCP.</w:t>
      </w:r>
    </w:p>
    <w:p w14:paraId="3FA23D61" w14:textId="77777777" w:rsidR="00F115D2" w:rsidRPr="00C7794F" w:rsidRDefault="00F115D2" w:rsidP="00F115D2">
      <w:pPr>
        <w:rPr>
          <w:rStyle w:val="StyleUnderline"/>
          <w:rFonts w:cs="Calibri"/>
        </w:rPr>
      </w:pPr>
      <w:r w:rsidRPr="00C7794F">
        <w:rPr>
          <w:rFonts w:cs="Calibri"/>
          <w:sz w:val="14"/>
        </w:rPr>
        <w:lastRenderedPageBreak/>
        <w:t xml:space="preserve">As a National Security Council white paper that the White House released in May notes, it would be foolish to premise U.S. strategy on “determining a particular end state for China.” But </w:t>
      </w:r>
      <w:r w:rsidRPr="00C7794F">
        <w:rPr>
          <w:rStyle w:val="Emphasis"/>
          <w:rFonts w:cs="Calibri"/>
        </w:rPr>
        <w:t>Washington need not be fatalistic</w:t>
      </w:r>
      <w:r w:rsidRPr="00C7794F">
        <w:rPr>
          <w:rFonts w:cs="Calibri"/>
          <w:sz w:val="14"/>
        </w:rPr>
        <w:t xml:space="preserve">. </w:t>
      </w:r>
      <w:r w:rsidRPr="00C7794F">
        <w:rPr>
          <w:rStyle w:val="StyleUnderline"/>
          <w:rFonts w:cs="Calibri"/>
        </w:rPr>
        <w:t xml:space="preserve">Even as they acknowledge that China’s future is </w:t>
      </w:r>
      <w:r w:rsidRPr="00C7794F">
        <w:rPr>
          <w:rStyle w:val="Emphasis"/>
          <w:rFonts w:cs="Calibri"/>
        </w:rPr>
        <w:t>not theirs to decide</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should articulate a </w:t>
      </w:r>
      <w:r w:rsidRPr="00C7794F">
        <w:rPr>
          <w:rStyle w:val="Emphasis"/>
          <w:rFonts w:cs="Calibri"/>
        </w:rPr>
        <w:t>hope for deeper reforms</w:t>
      </w:r>
      <w:r w:rsidRPr="00C7794F">
        <w:rPr>
          <w:rStyle w:val="StyleUnderline"/>
          <w:rFonts w:cs="Calibri"/>
        </w:rPr>
        <w:t xml:space="preserve"> that will someday change the fundamental character of the regime</w:t>
      </w:r>
      <w:r w:rsidRPr="00C7794F">
        <w:rPr>
          <w:rFonts w:cs="Calibri"/>
          <w:sz w:val="14"/>
        </w:rPr>
        <w:t>. The democracies should not waver in their insistence that universal values do in fact exist and that all people, including China’s citizens, are entitled to the rights and freedoms that flow from those values. Anything less would be a betrayal of principle, and of those in China who hold fast to this belief.</w:t>
      </w:r>
    </w:p>
    <w:p w14:paraId="4E197633" w14:textId="77777777" w:rsidR="00F115D2" w:rsidRPr="00C7794F" w:rsidRDefault="00F115D2" w:rsidP="00F115D2">
      <w:pPr>
        <w:rPr>
          <w:rFonts w:cs="Calibri"/>
          <w:sz w:val="14"/>
        </w:rPr>
      </w:pPr>
      <w:r w:rsidRPr="00C7794F">
        <w:rPr>
          <w:rFonts w:cs="Calibri"/>
          <w:sz w:val="14"/>
        </w:rPr>
        <w:t>A LENINIST STATE IN A LIBERAL ORDER</w:t>
      </w:r>
    </w:p>
    <w:p w14:paraId="41D852B3" w14:textId="77777777" w:rsidR="00F115D2" w:rsidRPr="00C7794F" w:rsidRDefault="00F115D2" w:rsidP="00F115D2">
      <w:pPr>
        <w:rPr>
          <w:rFonts w:cs="Calibri"/>
          <w:sz w:val="14"/>
        </w:rPr>
      </w:pPr>
      <w:r w:rsidRPr="00C7794F">
        <w:rPr>
          <w:rStyle w:val="StyleUnderline"/>
          <w:rFonts w:cs="Calibri"/>
        </w:rPr>
        <w:t>Ever since the founding</w:t>
      </w:r>
      <w:r w:rsidRPr="00C7794F">
        <w:rPr>
          <w:rFonts w:cs="Calibri"/>
          <w:sz w:val="14"/>
        </w:rPr>
        <w:t xml:space="preserve"> of the People’s Republic of China, in 1949, </w:t>
      </w:r>
      <w:r w:rsidRPr="00C7794F">
        <w:rPr>
          <w:rStyle w:val="StyleUnderline"/>
          <w:rFonts w:cs="Calibri"/>
        </w:rPr>
        <w:t>the nation’s leaders have felt threatened from within and without</w:t>
      </w:r>
      <w:r w:rsidRPr="00C7794F">
        <w:rPr>
          <w:rFonts w:cs="Calibri"/>
          <w:sz w:val="14"/>
        </w:rPr>
        <w:t xml:space="preserve">. The principal danger has always been the United States, which Chinese leaders have seen as working tirelessly to constrain their country, even as it has spoken earnestly of engagement. </w:t>
      </w:r>
      <w:r w:rsidRPr="00C7794F">
        <w:rPr>
          <w:rStyle w:val="StyleUnderline"/>
          <w:rFonts w:cs="Calibri"/>
        </w:rPr>
        <w:t>In Beijing’s view,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has sought to </w:t>
      </w:r>
      <w:r w:rsidRPr="00C7794F">
        <w:rPr>
          <w:rStyle w:val="Emphasis"/>
          <w:rFonts w:cs="Calibri"/>
        </w:rPr>
        <w:t>encircle China</w:t>
      </w:r>
      <w:r w:rsidRPr="00C7794F">
        <w:rPr>
          <w:rStyle w:val="StyleUnderline"/>
          <w:rFonts w:cs="Calibri"/>
        </w:rPr>
        <w:t xml:space="preserve"> with a </w:t>
      </w:r>
      <w:r w:rsidRPr="00C7794F">
        <w:rPr>
          <w:rStyle w:val="Emphasis"/>
          <w:rFonts w:cs="Calibri"/>
        </w:rPr>
        <w:t>ring of alliances</w:t>
      </w:r>
      <w:r w:rsidRPr="00C7794F">
        <w:rPr>
          <w:rFonts w:cs="Calibri"/>
          <w:sz w:val="14"/>
        </w:rPr>
        <w:t xml:space="preserve">. </w:t>
      </w:r>
      <w:r w:rsidRPr="00C7794F">
        <w:rPr>
          <w:rStyle w:val="StyleUnderline"/>
          <w:rFonts w:cs="Calibri"/>
        </w:rPr>
        <w:t>It has also challenged the legitimacy and endangered the survival of the CCP</w:t>
      </w:r>
      <w:r w:rsidRPr="00C7794F">
        <w:rPr>
          <w:rFonts w:cs="Calibri"/>
          <w:sz w:val="14"/>
        </w:rPr>
        <w:t xml:space="preserve">’s one-party Leninist system </w:t>
      </w:r>
      <w:r w:rsidRPr="00C7794F">
        <w:rPr>
          <w:rStyle w:val="StyleUnderline"/>
          <w:rFonts w:cs="Calibri"/>
        </w:rPr>
        <w:t xml:space="preserve">by proclaiming the existence of a </w:t>
      </w:r>
      <w:r w:rsidRPr="00C7794F">
        <w:rPr>
          <w:rStyle w:val="Emphasis"/>
          <w:rFonts w:cs="Calibri"/>
        </w:rPr>
        <w:t>liberal international order</w:t>
      </w:r>
      <w:r w:rsidRPr="00C7794F">
        <w:rPr>
          <w:rStyle w:val="StyleUnderline"/>
          <w:rFonts w:cs="Calibri"/>
        </w:rPr>
        <w:t xml:space="preserve"> based on principles </w:t>
      </w:r>
      <w:r w:rsidRPr="00C7794F">
        <w:rPr>
          <w:rStyle w:val="Emphasis"/>
          <w:rFonts w:cs="Calibri"/>
        </w:rPr>
        <w:t>at odds with authoritarian rule</w:t>
      </w:r>
      <w:r w:rsidRPr="00C7794F">
        <w:rPr>
          <w:rStyle w:val="StyleUnderline"/>
          <w:rFonts w:cs="Calibri"/>
        </w:rPr>
        <w:t>.</w:t>
      </w:r>
    </w:p>
    <w:p w14:paraId="22E98481" w14:textId="77777777" w:rsidR="00F115D2" w:rsidRPr="00C7794F" w:rsidRDefault="00F115D2" w:rsidP="00F115D2">
      <w:pPr>
        <w:rPr>
          <w:rStyle w:val="StyleUnderline"/>
          <w:rFonts w:cs="Calibri"/>
        </w:rPr>
      </w:pPr>
      <w:r w:rsidRPr="00C7794F">
        <w:rPr>
          <w:rStyle w:val="StyleUnderline"/>
          <w:rFonts w:cs="Calibri"/>
        </w:rPr>
        <w:t xml:space="preserve">Faced with these threats, </w:t>
      </w:r>
      <w:r w:rsidRPr="009C3E64">
        <w:rPr>
          <w:rStyle w:val="StyleUnderline"/>
          <w:rFonts w:cs="Calibri"/>
        </w:rPr>
        <w:t>the party</w:t>
      </w:r>
      <w:r w:rsidRPr="00C7794F">
        <w:rPr>
          <w:rStyle w:val="StyleUnderline"/>
          <w:rFonts w:cs="Calibri"/>
        </w:rPr>
        <w:t xml:space="preserve"> has pursued three essential goals: to </w:t>
      </w:r>
      <w:r w:rsidRPr="00C7794F">
        <w:rPr>
          <w:rStyle w:val="Emphasis"/>
          <w:rFonts w:cs="Calibri"/>
          <w:highlight w:val="yellow"/>
        </w:rPr>
        <w:t xml:space="preserve">preserve </w:t>
      </w:r>
      <w:r w:rsidRPr="009C3E64">
        <w:rPr>
          <w:rStyle w:val="Emphasis"/>
          <w:rFonts w:cs="Calibri"/>
        </w:rPr>
        <w:t xml:space="preserve">its </w:t>
      </w:r>
      <w:r w:rsidRPr="00C7794F">
        <w:rPr>
          <w:rStyle w:val="Emphasis"/>
          <w:rFonts w:cs="Calibri"/>
          <w:highlight w:val="yellow"/>
        </w:rPr>
        <w:t xml:space="preserve">monopoly on </w:t>
      </w:r>
      <w:r w:rsidRPr="009C3E64">
        <w:rPr>
          <w:rStyle w:val="Emphasis"/>
          <w:rFonts w:cs="Calibri"/>
        </w:rPr>
        <w:t xml:space="preserve">political </w:t>
      </w:r>
      <w:r w:rsidRPr="00C7794F">
        <w:rPr>
          <w:rStyle w:val="Emphasis"/>
          <w:rFonts w:cs="Calibri"/>
          <w:highlight w:val="yellow"/>
        </w:rPr>
        <w:t>power</w:t>
      </w:r>
      <w:r w:rsidRPr="00C7794F">
        <w:rPr>
          <w:rStyle w:val="StyleUnderline"/>
          <w:rFonts w:cs="Calibri"/>
        </w:rPr>
        <w:t xml:space="preserve">, </w:t>
      </w:r>
      <w:r w:rsidRPr="00C7794F">
        <w:rPr>
          <w:rStyle w:val="StyleUnderline"/>
          <w:rFonts w:cs="Calibri"/>
          <w:highlight w:val="yellow"/>
        </w:rPr>
        <w:t xml:space="preserve">to </w:t>
      </w:r>
      <w:r w:rsidRPr="00C7794F">
        <w:rPr>
          <w:rStyle w:val="Emphasis"/>
          <w:rFonts w:cs="Calibri"/>
          <w:highlight w:val="yellow"/>
        </w:rPr>
        <w:t>restore China</w:t>
      </w:r>
      <w:r w:rsidRPr="00C7794F">
        <w:rPr>
          <w:rStyle w:val="StyleUnderline"/>
          <w:rFonts w:cs="Calibri"/>
        </w:rPr>
        <w:t xml:space="preserve"> to its rightful place </w:t>
      </w:r>
      <w:r w:rsidRPr="00C7794F">
        <w:rPr>
          <w:rStyle w:val="StyleUnderline"/>
          <w:rFonts w:cs="Calibri"/>
          <w:highlight w:val="yellow"/>
        </w:rPr>
        <w:t xml:space="preserve">as the </w:t>
      </w:r>
      <w:r w:rsidRPr="00C7794F">
        <w:rPr>
          <w:rStyle w:val="Emphasis"/>
          <w:rFonts w:cs="Calibri"/>
          <w:highlight w:val="yellow"/>
        </w:rPr>
        <w:t>dominant power</w:t>
      </w:r>
      <w:r w:rsidRPr="00C7794F">
        <w:rPr>
          <w:rStyle w:val="StyleUnderline"/>
          <w:rFonts w:cs="Calibri"/>
        </w:rPr>
        <w:t xml:space="preserve"> in Asia, and to demonstrate the </w:t>
      </w:r>
      <w:r w:rsidRPr="00C7794F">
        <w:rPr>
          <w:rStyle w:val="Emphasis"/>
          <w:rFonts w:cs="Calibri"/>
        </w:rPr>
        <w:t>superiority of its socialist system</w:t>
      </w:r>
      <w:r w:rsidRPr="00C7794F">
        <w:rPr>
          <w:rStyle w:val="StyleUnderline"/>
          <w:rFonts w:cs="Calibri"/>
        </w:rPr>
        <w:t xml:space="preserve"> by transforming the country into a truly global player whose wealth, power, and influence will eventually exceed those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Although </w:t>
      </w:r>
      <w:r w:rsidRPr="009C3E64">
        <w:rPr>
          <w:rStyle w:val="StyleUnderline"/>
          <w:rFonts w:cs="Calibri"/>
        </w:rPr>
        <w:t xml:space="preserve">these </w:t>
      </w:r>
      <w:r w:rsidRPr="00C7794F">
        <w:rPr>
          <w:rStyle w:val="StyleUnderline"/>
          <w:rFonts w:cs="Calibri"/>
          <w:highlight w:val="yellow"/>
        </w:rPr>
        <w:t>goals have not changed</w:t>
      </w:r>
      <w:r w:rsidRPr="00C7794F">
        <w:rPr>
          <w:rStyle w:val="StyleUnderline"/>
          <w:rFonts w:cs="Calibri"/>
        </w:rPr>
        <w:t xml:space="preserve"> over time, </w:t>
      </w:r>
      <w:r w:rsidRPr="00C7794F">
        <w:rPr>
          <w:rStyle w:val="Emphasis"/>
          <w:rFonts w:cs="Calibri"/>
          <w:highlight w:val="yellow"/>
        </w:rPr>
        <w:t>Beijing’s confidence</w:t>
      </w:r>
      <w:r w:rsidRPr="00C7794F">
        <w:rPr>
          <w:rStyle w:val="Emphasis"/>
          <w:rFonts w:cs="Calibri"/>
        </w:rPr>
        <w:t xml:space="preserve"> in its ability to achieve them </w:t>
      </w:r>
      <w:r w:rsidRPr="00C7794F">
        <w:rPr>
          <w:rStyle w:val="Emphasis"/>
          <w:rFonts w:cs="Calibri"/>
          <w:highlight w:val="yellow"/>
        </w:rPr>
        <w:t>has</w:t>
      </w:r>
      <w:r w:rsidRPr="00C7794F">
        <w:rPr>
          <w:rFonts w:cs="Calibri"/>
          <w:sz w:val="14"/>
        </w:rPr>
        <w:t xml:space="preserve">. After a period of relative quiescence, </w:t>
      </w:r>
      <w:r w:rsidRPr="00C7794F">
        <w:rPr>
          <w:rStyle w:val="StyleUnderline"/>
          <w:rFonts w:cs="Calibri"/>
          <w:highlight w:val="yellow"/>
        </w:rPr>
        <w:t>the regime</w:t>
      </w:r>
      <w:r w:rsidRPr="00C7794F">
        <w:rPr>
          <w:rStyle w:val="StyleUnderline"/>
          <w:rFonts w:cs="Calibri"/>
        </w:rPr>
        <w:t xml:space="preserve"> now </w:t>
      </w:r>
      <w:r w:rsidRPr="00C7794F">
        <w:rPr>
          <w:rStyle w:val="Emphasis"/>
          <w:rFonts w:cs="Calibri"/>
          <w:highlight w:val="yellow"/>
        </w:rPr>
        <w:t>feels strong enough to push back</w:t>
      </w:r>
      <w:r w:rsidRPr="00C7794F">
        <w:rPr>
          <w:rStyle w:val="StyleUnderline"/>
          <w:rFonts w:cs="Calibri"/>
        </w:rPr>
        <w:t xml:space="preserve">, not only </w:t>
      </w:r>
      <w:r w:rsidRPr="00C7794F">
        <w:rPr>
          <w:rStyle w:val="StyleUnderline"/>
          <w:rFonts w:cs="Calibri"/>
          <w:highlight w:val="yellow"/>
        </w:rPr>
        <w:t>against</w:t>
      </w:r>
      <w:r w:rsidRPr="00C7794F">
        <w:rPr>
          <w:rStyle w:val="StyleUnderline"/>
          <w:rFonts w:cs="Calibri"/>
        </w:rPr>
        <w:t xml:space="preserve"> the </w:t>
      </w:r>
      <w:r w:rsidRPr="00C7794F">
        <w:rPr>
          <w:rStyle w:val="Emphasis"/>
          <w:rFonts w:cs="Calibri"/>
        </w:rPr>
        <w:t>material strength</w:t>
      </w:r>
      <w:r w:rsidRPr="00C7794F">
        <w:rPr>
          <w:rStyle w:val="StyleUnderline"/>
          <w:rFonts w:cs="Calibri"/>
        </w:rPr>
        <w:t xml:space="preserve"> and </w:t>
      </w:r>
      <w:r w:rsidRPr="00C7794F">
        <w:rPr>
          <w:rStyle w:val="Emphasis"/>
          <w:rFonts w:cs="Calibri"/>
          <w:highlight w:val="yellow"/>
        </w:rPr>
        <w:t>physical presence</w:t>
      </w:r>
      <w:r w:rsidRPr="00C7794F">
        <w:rPr>
          <w:rStyle w:val="StyleUnderline"/>
          <w:rFonts w:cs="Calibri"/>
        </w:rPr>
        <w:t xml:space="preserv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w:t>
      </w:r>
      <w:r w:rsidRPr="00C7794F">
        <w:rPr>
          <w:rStyle w:val="Emphasis"/>
          <w:rFonts w:cs="Calibri"/>
        </w:rPr>
        <w:t>democratic allies</w:t>
      </w:r>
      <w:r w:rsidRPr="00C7794F">
        <w:rPr>
          <w:rStyle w:val="StyleUnderline"/>
          <w:rFonts w:cs="Calibri"/>
        </w:rPr>
        <w:t xml:space="preserve"> </w:t>
      </w:r>
      <w:r w:rsidRPr="00C7794F">
        <w:rPr>
          <w:rStyle w:val="StyleUnderline"/>
          <w:rFonts w:cs="Calibri"/>
          <w:highlight w:val="yellow"/>
        </w:rPr>
        <w:t>but also against</w:t>
      </w:r>
      <w:r w:rsidRPr="00C7794F">
        <w:rPr>
          <w:rStyle w:val="StyleUnderline"/>
          <w:rFonts w:cs="Calibri"/>
        </w:rPr>
        <w:t xml:space="preserve"> the insidious threat of their </w:t>
      </w:r>
      <w:r w:rsidRPr="00C7794F">
        <w:rPr>
          <w:rStyle w:val="Emphasis"/>
          <w:rFonts w:cs="Calibri"/>
        </w:rPr>
        <w:t xml:space="preserve">liberal </w:t>
      </w:r>
      <w:r w:rsidRPr="00C7794F">
        <w:rPr>
          <w:rStyle w:val="Emphasis"/>
          <w:rFonts w:cs="Calibri"/>
          <w:highlight w:val="yellow"/>
        </w:rPr>
        <w:t>democratic ideals</w:t>
      </w:r>
      <w:r w:rsidRPr="00C7794F">
        <w:rPr>
          <w:rStyle w:val="StyleUnderline"/>
          <w:rFonts w:cs="Calibri"/>
        </w:rPr>
        <w:t>.</w:t>
      </w:r>
    </w:p>
    <w:p w14:paraId="738D1CC8" w14:textId="77777777" w:rsidR="00F115D2" w:rsidRPr="00C7794F" w:rsidRDefault="00F115D2" w:rsidP="00F115D2">
      <w:pPr>
        <w:rPr>
          <w:rFonts w:cs="Calibri"/>
          <w:sz w:val="14"/>
        </w:rPr>
      </w:pPr>
      <w:r w:rsidRPr="00C7794F">
        <w:rPr>
          <w:rStyle w:val="StyleUnderline"/>
          <w:rFonts w:cs="Calibri"/>
        </w:rPr>
        <w:t>A turning point</w:t>
      </w:r>
      <w:r w:rsidRPr="00C7794F">
        <w:rPr>
          <w:rFonts w:cs="Calibri"/>
          <w:sz w:val="14"/>
        </w:rPr>
        <w:t xml:space="preserve"> in this process </w:t>
      </w:r>
      <w:r w:rsidRPr="00C7794F">
        <w:rPr>
          <w:rStyle w:val="StyleUnderline"/>
          <w:rFonts w:cs="Calibri"/>
        </w:rPr>
        <w:t>came</w:t>
      </w:r>
      <w:r w:rsidRPr="00C7794F">
        <w:rPr>
          <w:rFonts w:cs="Calibri"/>
          <w:sz w:val="14"/>
        </w:rPr>
        <w:t xml:space="preserve"> shortly </w:t>
      </w:r>
      <w:r w:rsidRPr="00C7794F">
        <w:rPr>
          <w:rStyle w:val="StyleUnderline"/>
          <w:rFonts w:cs="Calibri"/>
        </w:rPr>
        <w:t>after the 2008</w:t>
      </w:r>
      <w:r w:rsidRPr="00C7794F">
        <w:rPr>
          <w:rFonts w:cs="Calibri"/>
          <w:sz w:val="14"/>
        </w:rPr>
        <w:t xml:space="preserve"> financial </w:t>
      </w:r>
      <w:r w:rsidRPr="00C7794F">
        <w:rPr>
          <w:rStyle w:val="StyleUnderline"/>
          <w:rFonts w:cs="Calibri"/>
        </w:rPr>
        <w:t>crisis</w:t>
      </w:r>
      <w:r w:rsidRPr="00C7794F">
        <w:rPr>
          <w:rFonts w:cs="Calibri"/>
          <w:sz w:val="14"/>
        </w:rPr>
        <w:t xml:space="preserve">. </w:t>
      </w:r>
      <w:r w:rsidRPr="00C7794F">
        <w:rPr>
          <w:rStyle w:val="StyleUnderline"/>
          <w:rFonts w:cs="Calibri"/>
        </w:rPr>
        <w:t>The near collapse of the global economy aroused a mix of anxiety and optimism among the CCP elite</w:t>
      </w:r>
      <w:r w:rsidRPr="00C7794F">
        <w:rPr>
          <w:rFonts w:cs="Calibri"/>
          <w:sz w:val="14"/>
        </w:rPr>
        <w:t xml:space="preserve">, deepening fears about their own ability to sustain growth and stay in power, while </w:t>
      </w:r>
      <w:r w:rsidRPr="00C7794F">
        <w:rPr>
          <w:rStyle w:val="StyleUnderline"/>
          <w:rFonts w:cs="Calibri"/>
        </w:rPr>
        <w:t>persuading them that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other liberal democracies had </w:t>
      </w:r>
      <w:r w:rsidRPr="00C7794F">
        <w:rPr>
          <w:rStyle w:val="Emphasis"/>
          <w:rFonts w:cs="Calibri"/>
        </w:rPr>
        <w:t>entered a period of decline</w:t>
      </w:r>
      <w:r w:rsidRPr="00C7794F">
        <w:rPr>
          <w:rFonts w:cs="Calibri"/>
          <w:sz w:val="14"/>
        </w:rPr>
        <w:t xml:space="preserve">. Beijing responded with repression and nationalism at home, </w:t>
      </w:r>
      <w:proofErr w:type="gramStart"/>
      <w:r w:rsidRPr="00C7794F">
        <w:rPr>
          <w:rFonts w:cs="Calibri"/>
          <w:sz w:val="14"/>
        </w:rPr>
        <w:t>mercantilism</w:t>
      </w:r>
      <w:proofErr w:type="gramEnd"/>
      <w:r w:rsidRPr="00C7794F">
        <w:rPr>
          <w:rFonts w:cs="Calibri"/>
          <w:sz w:val="14"/>
        </w:rPr>
        <w:t xml:space="preserve"> and assertiveness abroad. These tendencies became much more pronounced after Xi came to power in 2012. Under Xi, the CCP has finally abandoned Deng Xiaoping’s advice to “hide its capabilities and bide its time.”</w:t>
      </w:r>
    </w:p>
    <w:p w14:paraId="07960F48" w14:textId="77777777" w:rsidR="00F115D2" w:rsidRPr="00C7794F" w:rsidRDefault="00F115D2" w:rsidP="00F115D2">
      <w:pPr>
        <w:rPr>
          <w:rFonts w:cs="Calibri"/>
          <w:sz w:val="14"/>
        </w:rPr>
      </w:pPr>
      <w:r w:rsidRPr="00C7794F">
        <w:rPr>
          <w:rFonts w:cs="Calibri"/>
          <w:sz w:val="14"/>
        </w:rPr>
        <w:t xml:space="preserve">Despite his swagger, </w:t>
      </w:r>
      <w:proofErr w:type="gramStart"/>
      <w:r w:rsidRPr="00C7794F">
        <w:rPr>
          <w:rStyle w:val="Emphasis"/>
          <w:rFonts w:cs="Calibri"/>
        </w:rPr>
        <w:t>Xi</w:t>
      </w:r>
      <w:proofErr w:type="gramEnd"/>
      <w:r w:rsidRPr="00C7794F">
        <w:rPr>
          <w:rStyle w:val="Emphasis"/>
          <w:rFonts w:cs="Calibri"/>
        </w:rPr>
        <w:t xml:space="preserve"> is driven by a sense of urgency</w:t>
      </w:r>
      <w:r w:rsidRPr="00C7794F">
        <w:rPr>
          <w:rFonts w:cs="Calibri"/>
          <w:sz w:val="14"/>
        </w:rPr>
        <w:t xml:space="preserve">. He is keenly aware of his country’s many problems. </w:t>
      </w:r>
      <w:r w:rsidRPr="00C7794F">
        <w:rPr>
          <w:rStyle w:val="StyleUnderline"/>
          <w:rFonts w:cs="Calibri"/>
        </w:rPr>
        <w:t>CCP strategists have also anticipated</w:t>
      </w:r>
      <w:r w:rsidRPr="00C7794F">
        <w:rPr>
          <w:rFonts w:cs="Calibri"/>
          <w:sz w:val="14"/>
        </w:rPr>
        <w:t xml:space="preserve"> for some time that </w:t>
      </w:r>
      <w:r w:rsidRPr="00C7794F">
        <w:rPr>
          <w:rStyle w:val="StyleUnderline"/>
          <w:rFonts w:cs="Calibri"/>
        </w:rPr>
        <w:t>China’s growing power would eventually provoke counterbalancing from others</w:t>
      </w:r>
      <w:r w:rsidRPr="00C7794F">
        <w:rPr>
          <w:rFonts w:cs="Calibri"/>
          <w:sz w:val="14"/>
        </w:rPr>
        <w:t>. If such a response comes too soon, they recognize, it could choke off China’s access to Western markets and technology, halting its rise before it can achieve a sufficient degree of self-reliance.</w:t>
      </w:r>
    </w:p>
    <w:p w14:paraId="453FB9EC" w14:textId="77777777" w:rsidR="00842F49" w:rsidRDefault="00F115D2" w:rsidP="00F115D2">
      <w:pPr>
        <w:rPr>
          <w:rStyle w:val="StyleUnderline"/>
          <w:rFonts w:cs="Calibri"/>
        </w:rPr>
      </w:pPr>
      <w:r w:rsidRPr="00C7794F">
        <w:rPr>
          <w:rStyle w:val="StyleUnderline"/>
          <w:rFonts w:cs="Calibri"/>
        </w:rPr>
        <w:t>Unlike</w:t>
      </w:r>
      <w:r w:rsidRPr="00C7794F">
        <w:rPr>
          <w:rFonts w:cs="Calibri"/>
          <w:sz w:val="14"/>
        </w:rPr>
        <w:t xml:space="preserve"> other, </w:t>
      </w:r>
      <w:r w:rsidRPr="00C7794F">
        <w:rPr>
          <w:rStyle w:val="StyleUnderline"/>
          <w:rFonts w:cs="Calibri"/>
        </w:rPr>
        <w:t>earlier rising powers</w:t>
      </w:r>
      <w:r w:rsidRPr="00C7794F">
        <w:rPr>
          <w:rFonts w:cs="Calibri"/>
          <w:sz w:val="14"/>
        </w:rPr>
        <w:t xml:space="preserve">, such as the United States, </w:t>
      </w:r>
      <w:r w:rsidRPr="00C7794F">
        <w:rPr>
          <w:rStyle w:val="StyleUnderline"/>
          <w:rFonts w:cs="Calibri"/>
        </w:rPr>
        <w:t xml:space="preserve">which established regional dominance before pursuing their global ambitions, </w:t>
      </w:r>
      <w:r w:rsidRPr="00C7794F">
        <w:rPr>
          <w:rStyle w:val="Emphasis"/>
          <w:rFonts w:cs="Calibri"/>
        </w:rPr>
        <w:t>China is trying to do both at once</w:t>
      </w:r>
      <w:r w:rsidRPr="00C7794F">
        <w:rPr>
          <w:rFonts w:cs="Calibri"/>
          <w:sz w:val="14"/>
        </w:rPr>
        <w:t xml:space="preserve">. The mix of instruments used varies with distance. </w:t>
      </w:r>
      <w:r w:rsidRPr="00C7794F">
        <w:rPr>
          <w:rStyle w:val="StyleUnderline"/>
          <w:rFonts w:cs="Calibri"/>
        </w:rPr>
        <w:t xml:space="preserve">Close to home, </w:t>
      </w:r>
      <w:r w:rsidRPr="00C7794F">
        <w:rPr>
          <w:rStyle w:val="StyleUnderline"/>
          <w:rFonts w:cs="Calibri"/>
          <w:highlight w:val="yellow"/>
        </w:rPr>
        <w:t>Beijing is expanding</w:t>
      </w:r>
      <w:r w:rsidRPr="00C7794F">
        <w:rPr>
          <w:rStyle w:val="StyleUnderline"/>
          <w:rFonts w:cs="Calibri"/>
        </w:rPr>
        <w:t xml:space="preserve"> its conventional anti-access/area-denial capabilities and modernizing its nuclear arsenal </w:t>
      </w:r>
      <w:proofErr w:type="gramStart"/>
      <w:r w:rsidRPr="00C7794F">
        <w:rPr>
          <w:rStyle w:val="StyleUnderline"/>
          <w:rFonts w:cs="Calibri"/>
        </w:rPr>
        <w:t xml:space="preserve">in an effort </w:t>
      </w:r>
      <w:r w:rsidRPr="00C7794F">
        <w:rPr>
          <w:rStyle w:val="StyleUnderline"/>
          <w:rFonts w:cs="Calibri"/>
          <w:highlight w:val="yellow"/>
        </w:rPr>
        <w:t>to</w:t>
      </w:r>
      <w:proofErr w:type="gramEnd"/>
      <w:r w:rsidRPr="00C7794F">
        <w:rPr>
          <w:rStyle w:val="StyleUnderline"/>
          <w:rFonts w:cs="Calibri"/>
          <w:highlight w:val="yellow"/>
        </w:rPr>
        <w:t xml:space="preserve"> </w:t>
      </w:r>
      <w:r w:rsidRPr="00C7794F">
        <w:rPr>
          <w:rStyle w:val="Emphasis"/>
          <w:rFonts w:cs="Calibri"/>
          <w:highlight w:val="yellow"/>
        </w:rPr>
        <w:t>weaken the credibility of U.S. security guarantees</w:t>
      </w:r>
      <w:r w:rsidRPr="00C7794F">
        <w:rPr>
          <w:rStyle w:val="StyleUnderline"/>
          <w:rFonts w:cs="Calibri"/>
        </w:rPr>
        <w:t xml:space="preserve"> </w:t>
      </w:r>
    </w:p>
    <w:p w14:paraId="16066E39" w14:textId="77777777" w:rsidR="00842F49" w:rsidRDefault="00842F49" w:rsidP="00F115D2">
      <w:pPr>
        <w:rPr>
          <w:rStyle w:val="StyleUnderline"/>
          <w:rFonts w:cs="Calibri"/>
        </w:rPr>
      </w:pPr>
    </w:p>
    <w:p w14:paraId="36F3CD38" w14:textId="77777777" w:rsidR="00842F49" w:rsidRDefault="00842F49" w:rsidP="00F115D2">
      <w:pPr>
        <w:rPr>
          <w:rStyle w:val="StyleUnderline"/>
          <w:rFonts w:cs="Calibri"/>
        </w:rPr>
      </w:pPr>
    </w:p>
    <w:p w14:paraId="2E6E4723" w14:textId="77777777" w:rsidR="00842F49" w:rsidRDefault="00842F49" w:rsidP="00F115D2">
      <w:pPr>
        <w:rPr>
          <w:rStyle w:val="StyleUnderline"/>
          <w:rFonts w:cs="Calibri"/>
        </w:rPr>
      </w:pPr>
    </w:p>
    <w:p w14:paraId="22D502EB" w14:textId="4214AE44" w:rsidR="00F115D2" w:rsidRPr="00C7794F" w:rsidRDefault="00F115D2" w:rsidP="00F115D2">
      <w:pPr>
        <w:rPr>
          <w:rStyle w:val="StyleUnderline"/>
          <w:rFonts w:cs="Calibri"/>
        </w:rPr>
      </w:pPr>
      <w:r w:rsidRPr="00C7794F">
        <w:rPr>
          <w:rStyle w:val="StyleUnderline"/>
          <w:rFonts w:cs="Calibri"/>
        </w:rPr>
        <w:t xml:space="preserve">and </w:t>
      </w:r>
      <w:r w:rsidRPr="00C7794F">
        <w:rPr>
          <w:rStyle w:val="Emphasis"/>
          <w:rFonts w:cs="Calibri"/>
        </w:rPr>
        <w:t>undermine the network of democratic alliances that rests on them</w:t>
      </w:r>
      <w:r w:rsidRPr="00C7794F">
        <w:rPr>
          <w:rFonts w:cs="Calibri"/>
          <w:sz w:val="14"/>
        </w:rPr>
        <w:t xml:space="preserve">. But because China’s capacity to project military power over long distances is limited, </w:t>
      </w:r>
      <w:r w:rsidRPr="00C7794F">
        <w:rPr>
          <w:rStyle w:val="StyleUnderline"/>
          <w:rFonts w:cs="Calibri"/>
        </w:rPr>
        <w:t xml:space="preserve">the further from its own borders China </w:t>
      </w:r>
      <w:r w:rsidRPr="00C7794F">
        <w:rPr>
          <w:rStyle w:val="StyleUnderline"/>
          <w:rFonts w:cs="Calibri"/>
        </w:rPr>
        <w:lastRenderedPageBreak/>
        <w:t>goes, the more it must rely on other tools—namely, economic statecraft and political influence operations.</w:t>
      </w:r>
    </w:p>
    <w:p w14:paraId="60DDA8F7" w14:textId="77777777" w:rsidR="00F115D2" w:rsidRPr="00C7794F" w:rsidRDefault="00F115D2" w:rsidP="00F115D2">
      <w:pPr>
        <w:rPr>
          <w:rFonts w:cs="Calibri"/>
          <w:sz w:val="8"/>
          <w:szCs w:val="8"/>
        </w:rPr>
      </w:pPr>
      <w:r w:rsidRPr="00C7794F">
        <w:rPr>
          <w:rFonts w:cs="Calibri"/>
          <w:sz w:val="8"/>
          <w:szCs w:val="8"/>
        </w:rPr>
        <w:t>With the advanced industrial democracies, Beijing wants to preserve the status quo, which it considers favorable, for as long as possible. The regime seeks to discourage these countries from implementing tougher policies by highlighting the benefits of continued cooperation and the costs of potential conflict. It wants them to believe that they face a choice between, on the one hand, continued profits and collaboration on issues such as climate change and communicable diseases and, on the other, the terrifying specter of protectionism, deglobalization, and a new Cold War. The regime hopes that the democracies will choose the promise of cooperation, thus safeguarding Chinese access to Western markets and technology, which are still essential to the country’s quest to become a high-tech superpower.</w:t>
      </w:r>
    </w:p>
    <w:p w14:paraId="32A80364" w14:textId="77777777" w:rsidR="00F115D2" w:rsidRPr="00C7794F" w:rsidRDefault="00F115D2" w:rsidP="00F115D2">
      <w:pPr>
        <w:rPr>
          <w:rFonts w:cs="Calibri"/>
          <w:sz w:val="8"/>
          <w:szCs w:val="8"/>
        </w:rPr>
      </w:pPr>
      <w:r w:rsidRPr="00C7794F">
        <w:rPr>
          <w:rFonts w:cs="Calibri"/>
          <w:sz w:val="8"/>
          <w:szCs w:val="8"/>
        </w:rPr>
        <w:t>With its massive Belt and Road Initiative, a network of infrastructure projects that stretches across Asia, the Middle East, Africa, and Latin America, China seeks to secure resources, tap new markets, and expand its military reach. But Beijing also aims to cement its self-proclaimed position as leader of the global South. Abandoning its past reluctance to be seen as posing an ideological challenge to the West, it now openly offers its mix of authoritarian politics and quasi-market economics as a model for nations that want to, in Xi’s words, “speed up their development while preserving their independence.”</w:t>
      </w:r>
    </w:p>
    <w:p w14:paraId="7296F03D" w14:textId="77777777" w:rsidR="00F115D2" w:rsidRPr="00C7794F" w:rsidRDefault="00F115D2" w:rsidP="00F115D2">
      <w:pPr>
        <w:rPr>
          <w:rFonts w:cs="Calibri"/>
          <w:sz w:val="8"/>
          <w:szCs w:val="8"/>
        </w:rPr>
      </w:pPr>
      <w:r w:rsidRPr="00C7794F">
        <w:rPr>
          <w:rFonts w:cs="Calibri"/>
          <w:sz w:val="8"/>
          <w:szCs w:val="8"/>
        </w:rPr>
        <w:t xml:space="preserve">The CCP is also leveraging its relationships with elites in the developing world to gain influence in international institutions (such as the World Health Organization) and encouraging developing countries to enter new groupings that it can more easily dominate. Rejecting what he calls the “so-called universal values” of liberal democracy and human rights, </w:t>
      </w:r>
      <w:proofErr w:type="gramStart"/>
      <w:r w:rsidRPr="00C7794F">
        <w:rPr>
          <w:rFonts w:cs="Calibri"/>
          <w:sz w:val="8"/>
          <w:szCs w:val="8"/>
        </w:rPr>
        <w:t>Xi</w:t>
      </w:r>
      <w:proofErr w:type="gramEnd"/>
      <w:r w:rsidRPr="00C7794F">
        <w:rPr>
          <w:rFonts w:cs="Calibri"/>
          <w:sz w:val="8"/>
          <w:szCs w:val="8"/>
        </w:rPr>
        <w:t xml:space="preserve"> has declared his desire to build a nonjudgmental “community of common destiny” in which China would naturally take the lead.</w:t>
      </w:r>
    </w:p>
    <w:p w14:paraId="238B36FE" w14:textId="77777777" w:rsidR="00F115D2" w:rsidRPr="00C7794F" w:rsidRDefault="00F115D2" w:rsidP="00F115D2">
      <w:pPr>
        <w:rPr>
          <w:rFonts w:cs="Calibri"/>
          <w:sz w:val="8"/>
          <w:szCs w:val="8"/>
        </w:rPr>
      </w:pPr>
      <w:r w:rsidRPr="00C7794F">
        <w:rPr>
          <w:rFonts w:cs="Calibri"/>
          <w:sz w:val="8"/>
          <w:szCs w:val="8"/>
        </w:rPr>
        <w:t xml:space="preserve">To an underappreciated degree, the global South appears to be central to the CCP’s strategy. China’s rulers may not want to rule the world, but as the analyst </w:t>
      </w:r>
      <w:proofErr w:type="spellStart"/>
      <w:r w:rsidRPr="00C7794F">
        <w:rPr>
          <w:rFonts w:cs="Calibri"/>
          <w:sz w:val="8"/>
          <w:szCs w:val="8"/>
        </w:rPr>
        <w:t>Nadège</w:t>
      </w:r>
      <w:proofErr w:type="spellEnd"/>
      <w:r w:rsidRPr="00C7794F">
        <w:rPr>
          <w:rFonts w:cs="Calibri"/>
          <w:sz w:val="8"/>
          <w:szCs w:val="8"/>
        </w:rPr>
        <w:t xml:space="preserve"> Rolland has argued, they do aspire to a “partial, loose, and malleable hegemony” over much of it. Taking a page from Mao Zedong’s peasant-centric playbook, today’s leaders may also believe that they can “encircle the cities from the countryside,” rallying poorer nations to roll back the influence of a divided, demoralized, and declining West.</w:t>
      </w:r>
    </w:p>
    <w:p w14:paraId="2EC9783B" w14:textId="77777777" w:rsidR="00F115D2" w:rsidRPr="00C7794F" w:rsidRDefault="00F115D2" w:rsidP="00F115D2">
      <w:pPr>
        <w:rPr>
          <w:rFonts w:cs="Calibri"/>
          <w:sz w:val="8"/>
          <w:szCs w:val="8"/>
        </w:rPr>
      </w:pPr>
      <w:r w:rsidRPr="00C7794F">
        <w:rPr>
          <w:rFonts w:cs="Calibri"/>
          <w:sz w:val="8"/>
          <w:szCs w:val="8"/>
        </w:rPr>
        <w:t>THE COOPERATION TRAP</w:t>
      </w:r>
    </w:p>
    <w:p w14:paraId="02162DA1" w14:textId="77777777" w:rsidR="00F115D2" w:rsidRPr="00C7794F" w:rsidRDefault="00F115D2" w:rsidP="00F115D2">
      <w:pPr>
        <w:rPr>
          <w:rFonts w:cs="Calibri"/>
          <w:sz w:val="8"/>
          <w:szCs w:val="8"/>
        </w:rPr>
      </w:pPr>
      <w:r w:rsidRPr="00C7794F">
        <w:rPr>
          <w:rFonts w:cs="Calibri"/>
          <w:sz w:val="8"/>
          <w:szCs w:val="8"/>
        </w:rPr>
        <w:t>A more competitive stance toward China does not preclude working with it when interests converge. But Washington shouldn’t get its hopes up. Seemingly sensible proposals that the United States engage in “responsible competition” or “cooperate while competing” overlook the zero-sum mentality of China’s current rulers and understate their ambitions. As the CCP’s mishandling of the COVID-19 outbreak made plain, just because transnational policy coordination is desirable does not mean it will be forthcoming. Democratic governments must avoid the familiar trap of allowing the alluring prospect of cooperation to take precedence over the urgent necessity of competition.</w:t>
      </w:r>
    </w:p>
    <w:p w14:paraId="27E123D3" w14:textId="77777777" w:rsidR="00F115D2" w:rsidRPr="00C7794F" w:rsidRDefault="00F115D2" w:rsidP="00F115D2">
      <w:pPr>
        <w:rPr>
          <w:rFonts w:cs="Calibri"/>
          <w:sz w:val="8"/>
          <w:szCs w:val="8"/>
        </w:rPr>
      </w:pPr>
      <w:r w:rsidRPr="00C7794F">
        <w:rPr>
          <w:rFonts w:cs="Calibri"/>
          <w:sz w:val="8"/>
          <w:szCs w:val="8"/>
        </w:rPr>
        <w:t xml:space="preserve">Nor should the democracies </w:t>
      </w:r>
      <w:proofErr w:type="gramStart"/>
      <w:r w:rsidRPr="00C7794F">
        <w:rPr>
          <w:rFonts w:cs="Calibri"/>
          <w:sz w:val="8"/>
          <w:szCs w:val="8"/>
        </w:rPr>
        <w:t>worry</w:t>
      </w:r>
      <w:proofErr w:type="gramEnd"/>
      <w:r w:rsidRPr="00C7794F">
        <w:rPr>
          <w:rFonts w:cs="Calibri"/>
          <w:sz w:val="8"/>
          <w:szCs w:val="8"/>
        </w:rPr>
        <w:t xml:space="preserve"> that tougher policies will empower hawks in the CCP. At this point, there is no evidence that doves are nesting quietly in its upper ranks. Persistent opposition to Xi’s current course is more likely to force change than further attempts at accommodation. The dominant hawks must be discredited before any doves can be expected to emerge.</w:t>
      </w:r>
    </w:p>
    <w:p w14:paraId="03282130" w14:textId="77777777" w:rsidR="00F115D2" w:rsidRPr="00C7794F" w:rsidRDefault="00F115D2" w:rsidP="00F115D2">
      <w:pPr>
        <w:rPr>
          <w:rFonts w:cs="Calibri"/>
          <w:sz w:val="8"/>
          <w:szCs w:val="8"/>
        </w:rPr>
      </w:pPr>
      <w:r w:rsidRPr="00C7794F">
        <w:rPr>
          <w:rFonts w:cs="Calibri"/>
          <w:sz w:val="8"/>
          <w:szCs w:val="8"/>
        </w:rPr>
        <w:t>Faced with greater resistance to its actions, Beijing will inevitably blame “hostile foreign forces” and amp up its patriotic rhetoric. But these are well-worn tactics that have been deployed even when the United States was bending over backward to get along. Beijing will beat the nationalist drum no matter how Washington and its allies behave. All that the democracies can do is convey as clearly as possible that their stiffer stance comes in response to the CCP leadership’s misguided policies.</w:t>
      </w:r>
    </w:p>
    <w:p w14:paraId="358DD627" w14:textId="77777777" w:rsidR="00F115D2" w:rsidRPr="00C7794F" w:rsidRDefault="00F115D2" w:rsidP="00F115D2">
      <w:pPr>
        <w:rPr>
          <w:rFonts w:cs="Calibri"/>
          <w:sz w:val="8"/>
          <w:szCs w:val="8"/>
        </w:rPr>
      </w:pPr>
      <w:r w:rsidRPr="00C7794F">
        <w:rPr>
          <w:rFonts w:cs="Calibri"/>
          <w:sz w:val="8"/>
          <w:szCs w:val="8"/>
        </w:rPr>
        <w:t xml:space="preserve">Beyond heightening its rhetoric, the regime may manufacture crises, both to play to a domestic audience and to discourage foreign powers from challenging it. This is a real danger, as the June skirmish on the </w:t>
      </w:r>
      <w:proofErr w:type="gramStart"/>
      <w:r w:rsidRPr="00C7794F">
        <w:rPr>
          <w:rFonts w:cs="Calibri"/>
          <w:sz w:val="8"/>
          <w:szCs w:val="8"/>
        </w:rPr>
        <w:t>Chinese-Indian</w:t>
      </w:r>
      <w:proofErr w:type="gramEnd"/>
      <w:r w:rsidRPr="00C7794F">
        <w:rPr>
          <w:rFonts w:cs="Calibri"/>
          <w:sz w:val="8"/>
          <w:szCs w:val="8"/>
        </w:rPr>
        <w:t xml:space="preserve"> border suggested, but it should not be exaggerated. Despite being strategically forward-leaning, the CCP has generally been cautious in its tactics. It has shown no inclination to lash out blindly or </w:t>
      </w:r>
      <w:proofErr w:type="gramStart"/>
      <w:r w:rsidRPr="00C7794F">
        <w:rPr>
          <w:rFonts w:cs="Calibri"/>
          <w:sz w:val="8"/>
          <w:szCs w:val="8"/>
        </w:rPr>
        <w:t>enter into</w:t>
      </w:r>
      <w:proofErr w:type="gramEnd"/>
      <w:r w:rsidRPr="00C7794F">
        <w:rPr>
          <w:rFonts w:cs="Calibri"/>
          <w:sz w:val="8"/>
          <w:szCs w:val="8"/>
        </w:rPr>
        <w:t xml:space="preserve"> confrontations that it has reason to fear it may lose or that could spin out of control. Nevertheless, a strategy that applies greater pressure to Beijing must be accompanied by enhanced defenses and a stronger deterrent.</w:t>
      </w:r>
    </w:p>
    <w:p w14:paraId="1D5D53FD" w14:textId="77777777" w:rsidR="00F115D2" w:rsidRPr="00C7794F" w:rsidRDefault="00F115D2" w:rsidP="00F115D2">
      <w:pPr>
        <w:rPr>
          <w:rFonts w:cs="Calibri"/>
          <w:sz w:val="14"/>
        </w:rPr>
      </w:pPr>
      <w:r w:rsidRPr="00C7794F">
        <w:rPr>
          <w:rFonts w:cs="Calibri"/>
          <w:sz w:val="14"/>
        </w:rPr>
        <w:t>BATTLEGROUND ASIA</w:t>
      </w:r>
    </w:p>
    <w:p w14:paraId="206BD5C6" w14:textId="77777777" w:rsidR="00F115D2" w:rsidRPr="00C7794F" w:rsidRDefault="00F115D2" w:rsidP="00F115D2">
      <w:pPr>
        <w:rPr>
          <w:rFonts w:cs="Calibri"/>
        </w:rPr>
      </w:pPr>
      <w:r w:rsidRPr="00C7794F">
        <w:rPr>
          <w:rStyle w:val="StyleUnderline"/>
          <w:rFonts w:cs="Calibri"/>
          <w:highlight w:val="yellow"/>
        </w:rPr>
        <w:t xml:space="preserve">The </w:t>
      </w:r>
      <w:r w:rsidRPr="00C7794F">
        <w:rPr>
          <w:rStyle w:val="Emphasis"/>
          <w:rFonts w:cs="Calibri"/>
          <w:highlight w:val="yellow"/>
        </w:rPr>
        <w:t>starting point</w:t>
      </w:r>
      <w:r w:rsidRPr="00C7794F">
        <w:rPr>
          <w:rStyle w:val="StyleUnderline"/>
          <w:rFonts w:cs="Calibri"/>
          <w:highlight w:val="yellow"/>
        </w:rPr>
        <w:t xml:space="preserve"> for </w:t>
      </w:r>
      <w:r w:rsidRPr="00C7794F">
        <w:rPr>
          <w:rStyle w:val="Emphasis"/>
          <w:rFonts w:cs="Calibri"/>
          <w:highlight w:val="yellow"/>
        </w:rPr>
        <w:t>a successful</w:t>
      </w:r>
      <w:r w:rsidRPr="00C7794F">
        <w:rPr>
          <w:rStyle w:val="Emphasis"/>
          <w:rFonts w:cs="Calibri"/>
        </w:rPr>
        <w:t xml:space="preserve"> U.S. </w:t>
      </w:r>
      <w:r w:rsidRPr="00C7794F">
        <w:rPr>
          <w:rStyle w:val="Emphasis"/>
          <w:rFonts w:cs="Calibri"/>
          <w:highlight w:val="yellow"/>
        </w:rPr>
        <w:t>strategy</w:t>
      </w:r>
      <w:r w:rsidRPr="00C7794F">
        <w:rPr>
          <w:rStyle w:val="StyleUnderline"/>
          <w:rFonts w:cs="Calibri"/>
          <w:highlight w:val="yellow"/>
        </w:rPr>
        <w:t xml:space="preserve"> lies in preserving</w:t>
      </w:r>
      <w:r w:rsidRPr="00C7794F">
        <w:rPr>
          <w:rStyle w:val="StyleUnderline"/>
          <w:rFonts w:cs="Calibri"/>
        </w:rPr>
        <w:t xml:space="preserve"> a </w:t>
      </w:r>
      <w:r w:rsidRPr="00C7794F">
        <w:rPr>
          <w:rStyle w:val="Emphasis"/>
          <w:rFonts w:cs="Calibri"/>
        </w:rPr>
        <w:t xml:space="preserve">favorable balance of </w:t>
      </w:r>
      <w:r w:rsidRPr="00C7794F">
        <w:rPr>
          <w:rStyle w:val="Emphasis"/>
          <w:rFonts w:cs="Calibri"/>
          <w:highlight w:val="yellow"/>
        </w:rPr>
        <w:t>military power</w:t>
      </w:r>
      <w:r w:rsidRPr="00C7794F">
        <w:rPr>
          <w:rStyle w:val="StyleUnderline"/>
          <w:rFonts w:cs="Calibri"/>
        </w:rPr>
        <w:t xml:space="preserve"> in the Indo-Pacific</w:t>
      </w:r>
      <w:r w:rsidRPr="00C7794F">
        <w:rPr>
          <w:rFonts w:cs="Calibri"/>
          <w:sz w:val="14"/>
        </w:rPr>
        <w:t xml:space="preserve">. </w:t>
      </w:r>
      <w:r w:rsidRPr="00C7794F">
        <w:rPr>
          <w:rStyle w:val="StyleUnderline"/>
          <w:rFonts w:cs="Calibri"/>
        </w:rPr>
        <w:t xml:space="preserve">If China can control the waters off its coasts and </w:t>
      </w:r>
      <w:r w:rsidRPr="00C7794F">
        <w:rPr>
          <w:rStyle w:val="Emphasis"/>
          <w:rFonts w:cs="Calibri"/>
        </w:rPr>
        <w:t>sow enough doubt about U.S. security guarantees</w:t>
      </w:r>
      <w:r w:rsidRPr="00C7794F">
        <w:rPr>
          <w:rStyle w:val="StyleUnderline"/>
          <w:rFonts w:cs="Calibri"/>
        </w:rPr>
        <w:t xml:space="preserve">, it will be able to </w:t>
      </w:r>
      <w:r w:rsidRPr="00C7794F">
        <w:rPr>
          <w:rStyle w:val="Emphasis"/>
          <w:rFonts w:cs="Calibri"/>
        </w:rPr>
        <w:t>reshape relations with its maritime neighbors</w:t>
      </w:r>
      <w:r w:rsidRPr="00C7794F">
        <w:rPr>
          <w:rStyle w:val="StyleUnderline"/>
          <w:rFonts w:cs="Calibri"/>
        </w:rPr>
        <w:t xml:space="preserve"> in ways that </w:t>
      </w:r>
      <w:r w:rsidRPr="00C7794F">
        <w:rPr>
          <w:rStyle w:val="Emphasis"/>
          <w:rFonts w:cs="Calibri"/>
        </w:rPr>
        <w:t>enhance its power</w:t>
      </w:r>
      <w:r w:rsidRPr="00C7794F">
        <w:rPr>
          <w:rStyle w:val="StyleUnderline"/>
          <w:rFonts w:cs="Calibri"/>
        </w:rPr>
        <w:t xml:space="preserve"> while </w:t>
      </w:r>
      <w:r w:rsidRPr="00C7794F">
        <w:rPr>
          <w:rStyle w:val="Emphasis"/>
          <w:rFonts w:cs="Calibri"/>
        </w:rPr>
        <w:t>freeing up resources to pursue aims in other regions</w:t>
      </w:r>
      <w:r w:rsidRPr="00C7794F">
        <w:rPr>
          <w:rStyle w:val="StyleUnderline"/>
          <w:rFonts w:cs="Calibri"/>
        </w:rPr>
        <w:t>.</w:t>
      </w:r>
      <w:r w:rsidRPr="00C7794F">
        <w:rPr>
          <w:rFonts w:cs="Calibri"/>
          <w:sz w:val="14"/>
        </w:rPr>
        <w:t xml:space="preserve"> Absorbing Taiwan, for example, could give China control of some of the high-tech manufacturing capabilities that it needs to strengthen its military and economy.</w:t>
      </w:r>
    </w:p>
    <w:p w14:paraId="137DFB44" w14:textId="77777777" w:rsidR="00F115D2" w:rsidRPr="00F115D2" w:rsidRDefault="00F115D2" w:rsidP="00EB5BAC">
      <w:pPr>
        <w:rPr>
          <w:rFonts w:ascii="Cambria" w:hAnsi="Cambria"/>
          <w:u w:val="single"/>
        </w:rPr>
      </w:pPr>
    </w:p>
    <w:sectPr w:rsidR="00F115D2" w:rsidRPr="00F115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altName w:val="MS Mincho"/>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
    <w:panose1 w:val="00000000000000000000"/>
    <w:charset w:val="00"/>
    <w:family w:val="auto"/>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3E70E2"/>
    <w:multiLevelType w:val="hybridMultilevel"/>
    <w:tmpl w:val="E856EED6"/>
    <w:lvl w:ilvl="0" w:tplc="EA2E652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4"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27"/>
  </w:num>
  <w:num w:numId="14">
    <w:abstractNumId w:val="19"/>
  </w:num>
  <w:num w:numId="15">
    <w:abstractNumId w:val="41"/>
  </w:num>
  <w:num w:numId="16">
    <w:abstractNumId w:val="35"/>
  </w:num>
  <w:num w:numId="17">
    <w:abstractNumId w:val="26"/>
  </w:num>
  <w:num w:numId="18">
    <w:abstractNumId w:val="38"/>
  </w:num>
  <w:num w:numId="19">
    <w:abstractNumId w:val="22"/>
  </w:num>
  <w:num w:numId="20">
    <w:abstractNumId w:val="12"/>
  </w:num>
  <w:num w:numId="21">
    <w:abstractNumId w:val="15"/>
  </w:num>
  <w:num w:numId="22">
    <w:abstractNumId w:val="47"/>
  </w:num>
  <w:num w:numId="23">
    <w:abstractNumId w:val="11"/>
  </w:num>
  <w:num w:numId="24">
    <w:abstractNumId w:val="14"/>
  </w:num>
  <w:num w:numId="25">
    <w:abstractNumId w:val="17"/>
  </w:num>
  <w:num w:numId="26">
    <w:abstractNumId w:val="34"/>
  </w:num>
  <w:num w:numId="27">
    <w:abstractNumId w:val="37"/>
  </w:num>
  <w:num w:numId="28">
    <w:abstractNumId w:val="28"/>
  </w:num>
  <w:num w:numId="29">
    <w:abstractNumId w:val="30"/>
  </w:num>
  <w:num w:numId="30">
    <w:abstractNumId w:val="25"/>
  </w:num>
  <w:num w:numId="31">
    <w:abstractNumId w:val="16"/>
  </w:num>
  <w:num w:numId="32">
    <w:abstractNumId w:val="40"/>
  </w:num>
  <w:num w:numId="33">
    <w:abstractNumId w:val="13"/>
  </w:num>
  <w:num w:numId="34">
    <w:abstractNumId w:val="44"/>
  </w:num>
  <w:num w:numId="35">
    <w:abstractNumId w:val="45"/>
  </w:num>
  <w:num w:numId="36">
    <w:abstractNumId w:val="36"/>
  </w:num>
  <w:num w:numId="37">
    <w:abstractNumId w:val="42"/>
  </w:num>
  <w:num w:numId="38">
    <w:abstractNumId w:val="21"/>
  </w:num>
  <w:num w:numId="39">
    <w:abstractNumId w:val="43"/>
  </w:num>
  <w:num w:numId="40">
    <w:abstractNumId w:val="24"/>
  </w:num>
  <w:num w:numId="41">
    <w:abstractNumId w:val="18"/>
  </w:num>
  <w:num w:numId="42">
    <w:abstractNumId w:val="29"/>
  </w:num>
  <w:num w:numId="43">
    <w:abstractNumId w:val="39"/>
  </w:num>
  <w:num w:numId="44">
    <w:abstractNumId w:val="33"/>
  </w:num>
  <w:num w:numId="45">
    <w:abstractNumId w:val="32"/>
  </w:num>
  <w:num w:numId="46">
    <w:abstractNumId w:val="46"/>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5BAC"/>
    <w:rsid w:val="00000F2E"/>
    <w:rsid w:val="000029E3"/>
    <w:rsid w:val="000029E8"/>
    <w:rsid w:val="00004225"/>
    <w:rsid w:val="00005276"/>
    <w:rsid w:val="000066CA"/>
    <w:rsid w:val="00007264"/>
    <w:rsid w:val="000076A9"/>
    <w:rsid w:val="00014FAD"/>
    <w:rsid w:val="00015D2A"/>
    <w:rsid w:val="0002490B"/>
    <w:rsid w:val="00026465"/>
    <w:rsid w:val="00030204"/>
    <w:rsid w:val="000312A0"/>
    <w:rsid w:val="0003396C"/>
    <w:rsid w:val="00035210"/>
    <w:rsid w:val="00035337"/>
    <w:rsid w:val="00047C8F"/>
    <w:rsid w:val="00051862"/>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A595B"/>
    <w:rsid w:val="000C2546"/>
    <w:rsid w:val="000D26A6"/>
    <w:rsid w:val="000D2B90"/>
    <w:rsid w:val="000D6ED8"/>
    <w:rsid w:val="000D717B"/>
    <w:rsid w:val="000E0D3B"/>
    <w:rsid w:val="000E3E7E"/>
    <w:rsid w:val="000F3A57"/>
    <w:rsid w:val="00100B28"/>
    <w:rsid w:val="00117316"/>
    <w:rsid w:val="001209B4"/>
    <w:rsid w:val="00141084"/>
    <w:rsid w:val="00155935"/>
    <w:rsid w:val="00165864"/>
    <w:rsid w:val="00165EA1"/>
    <w:rsid w:val="001761FC"/>
    <w:rsid w:val="00182655"/>
    <w:rsid w:val="001840F2"/>
    <w:rsid w:val="00185134"/>
    <w:rsid w:val="001856C6"/>
    <w:rsid w:val="00191B5F"/>
    <w:rsid w:val="00192487"/>
    <w:rsid w:val="00193416"/>
    <w:rsid w:val="00195073"/>
    <w:rsid w:val="0019668D"/>
    <w:rsid w:val="001A25FD"/>
    <w:rsid w:val="001A5371"/>
    <w:rsid w:val="001A72C7"/>
    <w:rsid w:val="001B7302"/>
    <w:rsid w:val="001B73E3"/>
    <w:rsid w:val="001C316D"/>
    <w:rsid w:val="001D1A0D"/>
    <w:rsid w:val="001D36BF"/>
    <w:rsid w:val="001D4C28"/>
    <w:rsid w:val="001E0B1F"/>
    <w:rsid w:val="001E0C0F"/>
    <w:rsid w:val="001E1E0B"/>
    <w:rsid w:val="001F1173"/>
    <w:rsid w:val="001F31BC"/>
    <w:rsid w:val="002005A8"/>
    <w:rsid w:val="00203D6F"/>
    <w:rsid w:val="00203DD8"/>
    <w:rsid w:val="00204E1D"/>
    <w:rsid w:val="002059BD"/>
    <w:rsid w:val="00207FD8"/>
    <w:rsid w:val="00210824"/>
    <w:rsid w:val="00210FAF"/>
    <w:rsid w:val="00213B1E"/>
    <w:rsid w:val="00215284"/>
    <w:rsid w:val="00215A94"/>
    <w:rsid w:val="002168F2"/>
    <w:rsid w:val="0022589F"/>
    <w:rsid w:val="00226754"/>
    <w:rsid w:val="00226966"/>
    <w:rsid w:val="002343FE"/>
    <w:rsid w:val="00235F7B"/>
    <w:rsid w:val="0023609D"/>
    <w:rsid w:val="00236CF9"/>
    <w:rsid w:val="00246D60"/>
    <w:rsid w:val="002502CF"/>
    <w:rsid w:val="00254D1A"/>
    <w:rsid w:val="00267EBB"/>
    <w:rsid w:val="0027023B"/>
    <w:rsid w:val="00272F3F"/>
    <w:rsid w:val="002737B7"/>
    <w:rsid w:val="00274EDB"/>
    <w:rsid w:val="0027729E"/>
    <w:rsid w:val="002843B2"/>
    <w:rsid w:val="00284ED6"/>
    <w:rsid w:val="00285B25"/>
    <w:rsid w:val="00290AAF"/>
    <w:rsid w:val="00290C5A"/>
    <w:rsid w:val="00290C92"/>
    <w:rsid w:val="002934CD"/>
    <w:rsid w:val="0029647A"/>
    <w:rsid w:val="00296504"/>
    <w:rsid w:val="002A1DB1"/>
    <w:rsid w:val="002A2B33"/>
    <w:rsid w:val="002B1D9A"/>
    <w:rsid w:val="002B5511"/>
    <w:rsid w:val="002B7ACF"/>
    <w:rsid w:val="002E0643"/>
    <w:rsid w:val="002E14E1"/>
    <w:rsid w:val="002E392E"/>
    <w:rsid w:val="002E6BBC"/>
    <w:rsid w:val="002F1BA9"/>
    <w:rsid w:val="002F6E74"/>
    <w:rsid w:val="003106B3"/>
    <w:rsid w:val="0031385D"/>
    <w:rsid w:val="003171AB"/>
    <w:rsid w:val="00320985"/>
    <w:rsid w:val="003223B2"/>
    <w:rsid w:val="00322A67"/>
    <w:rsid w:val="0032432B"/>
    <w:rsid w:val="00330E13"/>
    <w:rsid w:val="00335A23"/>
    <w:rsid w:val="00340707"/>
    <w:rsid w:val="00341C61"/>
    <w:rsid w:val="00351841"/>
    <w:rsid w:val="0035608F"/>
    <w:rsid w:val="003624A6"/>
    <w:rsid w:val="00364ADF"/>
    <w:rsid w:val="00365C8D"/>
    <w:rsid w:val="003670D9"/>
    <w:rsid w:val="00370B41"/>
    <w:rsid w:val="00371B27"/>
    <w:rsid w:val="003726C3"/>
    <w:rsid w:val="00375D2E"/>
    <w:rsid w:val="00383071"/>
    <w:rsid w:val="00383B19"/>
    <w:rsid w:val="00384CBC"/>
    <w:rsid w:val="0038567F"/>
    <w:rsid w:val="003933F9"/>
    <w:rsid w:val="00395864"/>
    <w:rsid w:val="00396557"/>
    <w:rsid w:val="00397316"/>
    <w:rsid w:val="003A248F"/>
    <w:rsid w:val="003A4D9C"/>
    <w:rsid w:val="003B1668"/>
    <w:rsid w:val="003C2B86"/>
    <w:rsid w:val="003C5F4C"/>
    <w:rsid w:val="003D2E0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69E"/>
    <w:rsid w:val="004348DC"/>
    <w:rsid w:val="00434921"/>
    <w:rsid w:val="00442018"/>
    <w:rsid w:val="00446567"/>
    <w:rsid w:val="00447B10"/>
    <w:rsid w:val="004525B7"/>
    <w:rsid w:val="00452EE4"/>
    <w:rsid w:val="00452F0B"/>
    <w:rsid w:val="004536D6"/>
    <w:rsid w:val="00457224"/>
    <w:rsid w:val="00470644"/>
    <w:rsid w:val="0047482C"/>
    <w:rsid w:val="00475436"/>
    <w:rsid w:val="0048047E"/>
    <w:rsid w:val="00482AF9"/>
    <w:rsid w:val="00485478"/>
    <w:rsid w:val="00496BB2"/>
    <w:rsid w:val="004B37B4"/>
    <w:rsid w:val="004B4B14"/>
    <w:rsid w:val="004B72B4"/>
    <w:rsid w:val="004C0314"/>
    <w:rsid w:val="004C0D3D"/>
    <w:rsid w:val="004C213E"/>
    <w:rsid w:val="004C376C"/>
    <w:rsid w:val="004C657F"/>
    <w:rsid w:val="004D17D8"/>
    <w:rsid w:val="004D52D8"/>
    <w:rsid w:val="004D53E3"/>
    <w:rsid w:val="004E355B"/>
    <w:rsid w:val="004E7F76"/>
    <w:rsid w:val="005028E5"/>
    <w:rsid w:val="00503735"/>
    <w:rsid w:val="00512244"/>
    <w:rsid w:val="00515477"/>
    <w:rsid w:val="005156E1"/>
    <w:rsid w:val="00516A88"/>
    <w:rsid w:val="00522065"/>
    <w:rsid w:val="005224F2"/>
    <w:rsid w:val="005234FD"/>
    <w:rsid w:val="00533F1C"/>
    <w:rsid w:val="00536D8B"/>
    <w:rsid w:val="005379C3"/>
    <w:rsid w:val="00537CEA"/>
    <w:rsid w:val="005519C2"/>
    <w:rsid w:val="005523E0"/>
    <w:rsid w:val="00552AEF"/>
    <w:rsid w:val="0055320F"/>
    <w:rsid w:val="0055699B"/>
    <w:rsid w:val="0056020A"/>
    <w:rsid w:val="00563084"/>
    <w:rsid w:val="00563D3D"/>
    <w:rsid w:val="005659AA"/>
    <w:rsid w:val="005676E8"/>
    <w:rsid w:val="00577067"/>
    <w:rsid w:val="00577C12"/>
    <w:rsid w:val="00580BFC"/>
    <w:rsid w:val="00581048"/>
    <w:rsid w:val="00581203"/>
    <w:rsid w:val="00582147"/>
    <w:rsid w:val="0058349C"/>
    <w:rsid w:val="00585FBE"/>
    <w:rsid w:val="005870E8"/>
    <w:rsid w:val="0058789C"/>
    <w:rsid w:val="005939B4"/>
    <w:rsid w:val="005A4D4E"/>
    <w:rsid w:val="005A7237"/>
    <w:rsid w:val="005A7D49"/>
    <w:rsid w:val="005B21FA"/>
    <w:rsid w:val="005B3244"/>
    <w:rsid w:val="005B6EE8"/>
    <w:rsid w:val="005B7731"/>
    <w:rsid w:val="005C4515"/>
    <w:rsid w:val="005C5602"/>
    <w:rsid w:val="005C58CC"/>
    <w:rsid w:val="005C74A6"/>
    <w:rsid w:val="005D18F0"/>
    <w:rsid w:val="005D3B4D"/>
    <w:rsid w:val="005D615C"/>
    <w:rsid w:val="005E1860"/>
    <w:rsid w:val="005F063B"/>
    <w:rsid w:val="005F192D"/>
    <w:rsid w:val="005F24C8"/>
    <w:rsid w:val="005F26AF"/>
    <w:rsid w:val="00607D6C"/>
    <w:rsid w:val="0061383D"/>
    <w:rsid w:val="00614D69"/>
    <w:rsid w:val="0061614E"/>
    <w:rsid w:val="00617030"/>
    <w:rsid w:val="00621301"/>
    <w:rsid w:val="006214A8"/>
    <w:rsid w:val="0062173F"/>
    <w:rsid w:val="006235FB"/>
    <w:rsid w:val="00626A15"/>
    <w:rsid w:val="006379E9"/>
    <w:rsid w:val="006438CB"/>
    <w:rsid w:val="006522F6"/>
    <w:rsid w:val="006529B9"/>
    <w:rsid w:val="00654695"/>
    <w:rsid w:val="0065500A"/>
    <w:rsid w:val="00655217"/>
    <w:rsid w:val="0065727C"/>
    <w:rsid w:val="00665AE4"/>
    <w:rsid w:val="00674A78"/>
    <w:rsid w:val="0067769F"/>
    <w:rsid w:val="00680F1F"/>
    <w:rsid w:val="00681D0D"/>
    <w:rsid w:val="00696A16"/>
    <w:rsid w:val="00697FF4"/>
    <w:rsid w:val="006A4840"/>
    <w:rsid w:val="006A52A0"/>
    <w:rsid w:val="006A7E1D"/>
    <w:rsid w:val="006C0F1C"/>
    <w:rsid w:val="006C3A56"/>
    <w:rsid w:val="006D13F4"/>
    <w:rsid w:val="006D6AED"/>
    <w:rsid w:val="006E6D0B"/>
    <w:rsid w:val="006F126E"/>
    <w:rsid w:val="006F32C9"/>
    <w:rsid w:val="006F3834"/>
    <w:rsid w:val="006F5693"/>
    <w:rsid w:val="006F5D4C"/>
    <w:rsid w:val="006F6052"/>
    <w:rsid w:val="00700CCC"/>
    <w:rsid w:val="00717B01"/>
    <w:rsid w:val="007227D9"/>
    <w:rsid w:val="0072491F"/>
    <w:rsid w:val="0072550C"/>
    <w:rsid w:val="00725598"/>
    <w:rsid w:val="007374A1"/>
    <w:rsid w:val="00752712"/>
    <w:rsid w:val="00753A84"/>
    <w:rsid w:val="007611F5"/>
    <w:rsid w:val="007619E4"/>
    <w:rsid w:val="00761E75"/>
    <w:rsid w:val="007628A2"/>
    <w:rsid w:val="0076495E"/>
    <w:rsid w:val="00765FC8"/>
    <w:rsid w:val="00775694"/>
    <w:rsid w:val="007766C8"/>
    <w:rsid w:val="00793F46"/>
    <w:rsid w:val="007A1325"/>
    <w:rsid w:val="007A1A18"/>
    <w:rsid w:val="007A3BAF"/>
    <w:rsid w:val="007B53D8"/>
    <w:rsid w:val="007C22C5"/>
    <w:rsid w:val="007C4137"/>
    <w:rsid w:val="007C57E1"/>
    <w:rsid w:val="007C5811"/>
    <w:rsid w:val="007D2499"/>
    <w:rsid w:val="007D2769"/>
    <w:rsid w:val="007D2DF5"/>
    <w:rsid w:val="007D451A"/>
    <w:rsid w:val="007D48CA"/>
    <w:rsid w:val="007D5E3E"/>
    <w:rsid w:val="007D7596"/>
    <w:rsid w:val="007E242C"/>
    <w:rsid w:val="007E6631"/>
    <w:rsid w:val="007F01A2"/>
    <w:rsid w:val="007F4FEF"/>
    <w:rsid w:val="00803A12"/>
    <w:rsid w:val="00805417"/>
    <w:rsid w:val="00820345"/>
    <w:rsid w:val="008266F9"/>
    <w:rsid w:val="008267E2"/>
    <w:rsid w:val="00826A9B"/>
    <w:rsid w:val="00834842"/>
    <w:rsid w:val="00835F96"/>
    <w:rsid w:val="008361A0"/>
    <w:rsid w:val="00840E7B"/>
    <w:rsid w:val="00842F4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C0C"/>
    <w:rsid w:val="008C0FA2"/>
    <w:rsid w:val="008C2342"/>
    <w:rsid w:val="008C77B6"/>
    <w:rsid w:val="008D0A78"/>
    <w:rsid w:val="008D1B91"/>
    <w:rsid w:val="008D38D0"/>
    <w:rsid w:val="008D724A"/>
    <w:rsid w:val="008D7867"/>
    <w:rsid w:val="008E3EC5"/>
    <w:rsid w:val="008E7A3E"/>
    <w:rsid w:val="008F3B84"/>
    <w:rsid w:val="008F41FD"/>
    <w:rsid w:val="008F4479"/>
    <w:rsid w:val="008F4BA0"/>
    <w:rsid w:val="008F5D61"/>
    <w:rsid w:val="00901726"/>
    <w:rsid w:val="00914034"/>
    <w:rsid w:val="00920E6A"/>
    <w:rsid w:val="00931816"/>
    <w:rsid w:val="00932C71"/>
    <w:rsid w:val="00941202"/>
    <w:rsid w:val="009509D5"/>
    <w:rsid w:val="009538F5"/>
    <w:rsid w:val="00954C56"/>
    <w:rsid w:val="00957187"/>
    <w:rsid w:val="00957E35"/>
    <w:rsid w:val="00960255"/>
    <w:rsid w:val="009603E1"/>
    <w:rsid w:val="00961C9D"/>
    <w:rsid w:val="00963065"/>
    <w:rsid w:val="0097151F"/>
    <w:rsid w:val="00973777"/>
    <w:rsid w:val="0097621A"/>
    <w:rsid w:val="00976E78"/>
    <w:rsid w:val="009775C0"/>
    <w:rsid w:val="00981F23"/>
    <w:rsid w:val="00983DB5"/>
    <w:rsid w:val="009901BC"/>
    <w:rsid w:val="0099022D"/>
    <w:rsid w:val="00990634"/>
    <w:rsid w:val="00991733"/>
    <w:rsid w:val="00992078"/>
    <w:rsid w:val="00992BE3"/>
    <w:rsid w:val="009A1467"/>
    <w:rsid w:val="009A1477"/>
    <w:rsid w:val="009A4397"/>
    <w:rsid w:val="009A5E3E"/>
    <w:rsid w:val="009A6464"/>
    <w:rsid w:val="009B6470"/>
    <w:rsid w:val="009B69F5"/>
    <w:rsid w:val="009C3E64"/>
    <w:rsid w:val="009C5061"/>
    <w:rsid w:val="009C5FF7"/>
    <w:rsid w:val="009C6292"/>
    <w:rsid w:val="009D15DB"/>
    <w:rsid w:val="009D3133"/>
    <w:rsid w:val="009E160D"/>
    <w:rsid w:val="009F1CBB"/>
    <w:rsid w:val="009F3305"/>
    <w:rsid w:val="009F6FB2"/>
    <w:rsid w:val="00A071C0"/>
    <w:rsid w:val="00A117AF"/>
    <w:rsid w:val="00A22670"/>
    <w:rsid w:val="00A23EE8"/>
    <w:rsid w:val="00A24B35"/>
    <w:rsid w:val="00A271BA"/>
    <w:rsid w:val="00A27DA5"/>
    <w:rsid w:val="00A27F86"/>
    <w:rsid w:val="00A431C6"/>
    <w:rsid w:val="00A52F90"/>
    <w:rsid w:val="00A54315"/>
    <w:rsid w:val="00A60FBC"/>
    <w:rsid w:val="00A62885"/>
    <w:rsid w:val="00A65C0B"/>
    <w:rsid w:val="00A776BA"/>
    <w:rsid w:val="00A77D85"/>
    <w:rsid w:val="00A80799"/>
    <w:rsid w:val="00A81FD2"/>
    <w:rsid w:val="00A8441A"/>
    <w:rsid w:val="00A8674A"/>
    <w:rsid w:val="00A96E24"/>
    <w:rsid w:val="00A978F3"/>
    <w:rsid w:val="00AA6014"/>
    <w:rsid w:val="00AA6F6E"/>
    <w:rsid w:val="00AB122B"/>
    <w:rsid w:val="00AB21B0"/>
    <w:rsid w:val="00AB48D3"/>
    <w:rsid w:val="00AB7B0D"/>
    <w:rsid w:val="00AC112E"/>
    <w:rsid w:val="00AD6B83"/>
    <w:rsid w:val="00AE0243"/>
    <w:rsid w:val="00AE1AB9"/>
    <w:rsid w:val="00AE1BAD"/>
    <w:rsid w:val="00AE2124"/>
    <w:rsid w:val="00AE24BC"/>
    <w:rsid w:val="00AE3E3F"/>
    <w:rsid w:val="00AF002A"/>
    <w:rsid w:val="00AF2516"/>
    <w:rsid w:val="00AF4760"/>
    <w:rsid w:val="00AF55D4"/>
    <w:rsid w:val="00B0505F"/>
    <w:rsid w:val="00B05C2D"/>
    <w:rsid w:val="00B12933"/>
    <w:rsid w:val="00B12B88"/>
    <w:rsid w:val="00B137E0"/>
    <w:rsid w:val="00B13BC8"/>
    <w:rsid w:val="00B13CBB"/>
    <w:rsid w:val="00B227CD"/>
    <w:rsid w:val="00B24662"/>
    <w:rsid w:val="00B246AB"/>
    <w:rsid w:val="00B3569C"/>
    <w:rsid w:val="00B43676"/>
    <w:rsid w:val="00B5602D"/>
    <w:rsid w:val="00B60125"/>
    <w:rsid w:val="00B6656B"/>
    <w:rsid w:val="00B71625"/>
    <w:rsid w:val="00B75C54"/>
    <w:rsid w:val="00B8710E"/>
    <w:rsid w:val="00B92A93"/>
    <w:rsid w:val="00BA17A8"/>
    <w:rsid w:val="00BA3C33"/>
    <w:rsid w:val="00BA7FC1"/>
    <w:rsid w:val="00BB0878"/>
    <w:rsid w:val="00BB1879"/>
    <w:rsid w:val="00BB36A2"/>
    <w:rsid w:val="00BC0ABE"/>
    <w:rsid w:val="00BC30DB"/>
    <w:rsid w:val="00BC64FF"/>
    <w:rsid w:val="00BC7C37"/>
    <w:rsid w:val="00BD2244"/>
    <w:rsid w:val="00BD54EA"/>
    <w:rsid w:val="00BE0461"/>
    <w:rsid w:val="00BE1AA0"/>
    <w:rsid w:val="00BE5A86"/>
    <w:rsid w:val="00BE6472"/>
    <w:rsid w:val="00BF29B8"/>
    <w:rsid w:val="00BF46EA"/>
    <w:rsid w:val="00BF7E1F"/>
    <w:rsid w:val="00C07769"/>
    <w:rsid w:val="00C07D05"/>
    <w:rsid w:val="00C10856"/>
    <w:rsid w:val="00C12DD0"/>
    <w:rsid w:val="00C203FA"/>
    <w:rsid w:val="00C244F5"/>
    <w:rsid w:val="00C27100"/>
    <w:rsid w:val="00C3164F"/>
    <w:rsid w:val="00C31B5E"/>
    <w:rsid w:val="00C34D3E"/>
    <w:rsid w:val="00C35B37"/>
    <w:rsid w:val="00C364DC"/>
    <w:rsid w:val="00C3747A"/>
    <w:rsid w:val="00C37F29"/>
    <w:rsid w:val="00C43D74"/>
    <w:rsid w:val="00C56DCC"/>
    <w:rsid w:val="00C57075"/>
    <w:rsid w:val="00C72AFE"/>
    <w:rsid w:val="00C81619"/>
    <w:rsid w:val="00C9582E"/>
    <w:rsid w:val="00CA013C"/>
    <w:rsid w:val="00CA0705"/>
    <w:rsid w:val="00CA6D6D"/>
    <w:rsid w:val="00CB62F1"/>
    <w:rsid w:val="00CB6D54"/>
    <w:rsid w:val="00CC470F"/>
    <w:rsid w:val="00CC7A4E"/>
    <w:rsid w:val="00CD1359"/>
    <w:rsid w:val="00CD4C83"/>
    <w:rsid w:val="00CF3676"/>
    <w:rsid w:val="00D01EDC"/>
    <w:rsid w:val="00D078AA"/>
    <w:rsid w:val="00D10058"/>
    <w:rsid w:val="00D11978"/>
    <w:rsid w:val="00D15E30"/>
    <w:rsid w:val="00D16129"/>
    <w:rsid w:val="00D25DBD"/>
    <w:rsid w:val="00D26929"/>
    <w:rsid w:val="00D30CBD"/>
    <w:rsid w:val="00D30D9E"/>
    <w:rsid w:val="00D33908"/>
    <w:rsid w:val="00D354F2"/>
    <w:rsid w:val="00D357B6"/>
    <w:rsid w:val="00D36C30"/>
    <w:rsid w:val="00D37C90"/>
    <w:rsid w:val="00D43A8C"/>
    <w:rsid w:val="00D53072"/>
    <w:rsid w:val="00D557D3"/>
    <w:rsid w:val="00D61A4E"/>
    <w:rsid w:val="00D634EA"/>
    <w:rsid w:val="00D713A1"/>
    <w:rsid w:val="00D77956"/>
    <w:rsid w:val="00D80F0C"/>
    <w:rsid w:val="00D92077"/>
    <w:rsid w:val="00D92C21"/>
    <w:rsid w:val="00D95014"/>
    <w:rsid w:val="00D951E2"/>
    <w:rsid w:val="00D9565A"/>
    <w:rsid w:val="00DA4786"/>
    <w:rsid w:val="00DB2337"/>
    <w:rsid w:val="00DB5F87"/>
    <w:rsid w:val="00DB699B"/>
    <w:rsid w:val="00DC0376"/>
    <w:rsid w:val="00DC099B"/>
    <w:rsid w:val="00DC2BE5"/>
    <w:rsid w:val="00DD011D"/>
    <w:rsid w:val="00DD4CD4"/>
    <w:rsid w:val="00DD5195"/>
    <w:rsid w:val="00DD65A2"/>
    <w:rsid w:val="00DD6770"/>
    <w:rsid w:val="00DE0749"/>
    <w:rsid w:val="00DE0CD4"/>
    <w:rsid w:val="00DE1CE2"/>
    <w:rsid w:val="00DF1210"/>
    <w:rsid w:val="00DF2172"/>
    <w:rsid w:val="00DF31E9"/>
    <w:rsid w:val="00DF400D"/>
    <w:rsid w:val="00DF5C23"/>
    <w:rsid w:val="00E01DAD"/>
    <w:rsid w:val="00E01F24"/>
    <w:rsid w:val="00E021DC"/>
    <w:rsid w:val="00E03F91"/>
    <w:rsid w:val="00E064EF"/>
    <w:rsid w:val="00E064F2"/>
    <w:rsid w:val="00E06FA6"/>
    <w:rsid w:val="00E0717B"/>
    <w:rsid w:val="00E15598"/>
    <w:rsid w:val="00E20D65"/>
    <w:rsid w:val="00E216F0"/>
    <w:rsid w:val="00E3356D"/>
    <w:rsid w:val="00E353A2"/>
    <w:rsid w:val="00E36881"/>
    <w:rsid w:val="00E42E4C"/>
    <w:rsid w:val="00E431D4"/>
    <w:rsid w:val="00E4683A"/>
    <w:rsid w:val="00E47013"/>
    <w:rsid w:val="00E541F9"/>
    <w:rsid w:val="00E57B79"/>
    <w:rsid w:val="00E63419"/>
    <w:rsid w:val="00E64496"/>
    <w:rsid w:val="00E72115"/>
    <w:rsid w:val="00E8192A"/>
    <w:rsid w:val="00E8322E"/>
    <w:rsid w:val="00E903E0"/>
    <w:rsid w:val="00E9160F"/>
    <w:rsid w:val="00E96FBE"/>
    <w:rsid w:val="00EA1115"/>
    <w:rsid w:val="00EA39EB"/>
    <w:rsid w:val="00EA3CE7"/>
    <w:rsid w:val="00EA58CE"/>
    <w:rsid w:val="00EB33FF"/>
    <w:rsid w:val="00EB3C43"/>
    <w:rsid w:val="00EB3D1A"/>
    <w:rsid w:val="00EB5BAC"/>
    <w:rsid w:val="00EC01EA"/>
    <w:rsid w:val="00EC2759"/>
    <w:rsid w:val="00EC35E9"/>
    <w:rsid w:val="00EC7106"/>
    <w:rsid w:val="00ED0120"/>
    <w:rsid w:val="00ED3BBA"/>
    <w:rsid w:val="00ED4E12"/>
    <w:rsid w:val="00EE051B"/>
    <w:rsid w:val="00EE54B4"/>
    <w:rsid w:val="00EF1AD8"/>
    <w:rsid w:val="00EF2B5C"/>
    <w:rsid w:val="00EF2F8B"/>
    <w:rsid w:val="00EF7794"/>
    <w:rsid w:val="00F02046"/>
    <w:rsid w:val="00F053D8"/>
    <w:rsid w:val="00F07888"/>
    <w:rsid w:val="00F115D2"/>
    <w:rsid w:val="00F1313D"/>
    <w:rsid w:val="00F14973"/>
    <w:rsid w:val="00F201E7"/>
    <w:rsid w:val="00F204E0"/>
    <w:rsid w:val="00F20B16"/>
    <w:rsid w:val="00F21C79"/>
    <w:rsid w:val="00F238C9"/>
    <w:rsid w:val="00F23CA5"/>
    <w:rsid w:val="00F277AA"/>
    <w:rsid w:val="00F30CDA"/>
    <w:rsid w:val="00F31955"/>
    <w:rsid w:val="00F32F95"/>
    <w:rsid w:val="00F34C06"/>
    <w:rsid w:val="00F43EA3"/>
    <w:rsid w:val="00F50C55"/>
    <w:rsid w:val="00F52D01"/>
    <w:rsid w:val="00F57FFB"/>
    <w:rsid w:val="00F601E6"/>
    <w:rsid w:val="00F73954"/>
    <w:rsid w:val="00F94060"/>
    <w:rsid w:val="00FA56F6"/>
    <w:rsid w:val="00FA76B5"/>
    <w:rsid w:val="00FB329D"/>
    <w:rsid w:val="00FB3883"/>
    <w:rsid w:val="00FC27E3"/>
    <w:rsid w:val="00FC74C7"/>
    <w:rsid w:val="00FD451D"/>
    <w:rsid w:val="00FD5B22"/>
    <w:rsid w:val="00FE1B01"/>
    <w:rsid w:val="00FF5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2D4E4"/>
  <w14:defaultImageDpi w14:val="300"/>
  <w15:docId w15:val="{3DC98DF7-44A7-AE45-BF90-890AF53A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5BAC"/>
    <w:pPr>
      <w:spacing w:after="160" w:line="259" w:lineRule="auto"/>
    </w:pPr>
    <w:rPr>
      <w:rFonts w:ascii="Arial" w:hAnsi="Arial" w:cs="Arial"/>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B5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EB5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9"/>
    <w:unhideWhenUsed/>
    <w:qFormat/>
    <w:rsid w:val="00EB5B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9"/>
    <w:unhideWhenUsed/>
    <w:qFormat/>
    <w:rsid w:val="00EB5BA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0A59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0A595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A595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A595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A595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B5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BAC"/>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B5BAC"/>
    <w:rPr>
      <w:rFonts w:ascii="Arial" w:eastAsiaTheme="majorEastAsia" w:hAnsi="Arial"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EB5BAC"/>
    <w:rPr>
      <w:rFonts w:ascii="Arial" w:eastAsiaTheme="majorEastAsia" w:hAnsi="Arial"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EB5BAC"/>
    <w:rPr>
      <w:rFonts w:ascii="Arial" w:eastAsiaTheme="majorEastAsia" w:hAnsi="Arial"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9"/>
    <w:rsid w:val="00EB5BAC"/>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5BA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1"/>
    <w:qFormat/>
    <w:rsid w:val="00EB5BA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s"/>
    <w:basedOn w:val="DefaultParagraphFont"/>
    <w:link w:val="textbold"/>
    <w:uiPriority w:val="20"/>
    <w:qFormat/>
    <w:rsid w:val="00EB5BAC"/>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EB5BA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No Spacing Char,C"/>
    <w:basedOn w:val="DefaultParagraphFont"/>
    <w:uiPriority w:val="99"/>
    <w:unhideWhenUsed/>
    <w:qFormat/>
    <w:rsid w:val="00EB5BAC"/>
    <w:rPr>
      <w:color w:val="auto"/>
      <w:u w:val="none"/>
    </w:rPr>
  </w:style>
  <w:style w:type="paragraph" w:styleId="DocumentMap">
    <w:name w:val="Document Map"/>
    <w:basedOn w:val="Normal"/>
    <w:link w:val="DocumentMapChar"/>
    <w:uiPriority w:val="99"/>
    <w:unhideWhenUsed/>
    <w:rsid w:val="00EB5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B5BAC"/>
    <w:rPr>
      <w:rFonts w:ascii="Lucida Grande" w:hAnsi="Lucida Grande" w:cs="Lucida Grande"/>
    </w:rPr>
  </w:style>
  <w:style w:type="paragraph" w:customStyle="1" w:styleId="textbold">
    <w:name w:val="text bold"/>
    <w:basedOn w:val="Normal"/>
    <w:link w:val="Emphasis"/>
    <w:uiPriority w:val="20"/>
    <w:qFormat/>
    <w:rsid w:val="00EB5BAC"/>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ListParagraph">
    <w:name w:val="List Paragraph"/>
    <w:aliases w:val="6 font"/>
    <w:basedOn w:val="Normal"/>
    <w:uiPriority w:val="99"/>
    <w:qFormat/>
    <w:rsid w:val="008E3EC5"/>
    <w:pPr>
      <w:ind w:left="720"/>
      <w:contextualSpacing/>
    </w:pPr>
  </w:style>
  <w:style w:type="character" w:customStyle="1" w:styleId="Heading5Char">
    <w:name w:val="Heading 5 Char"/>
    <w:basedOn w:val="DefaultParagraphFont"/>
    <w:link w:val="Heading5"/>
    <w:rsid w:val="000A595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0A595B"/>
    <w:rPr>
      <w:rFonts w:ascii="Cambria" w:eastAsia="Times New Roman" w:hAnsi="Cambria" w:cs="Arial"/>
      <w:b/>
      <w:bCs/>
      <w:i/>
      <w:iCs/>
      <w:sz w:val="20"/>
      <w:lang w:bidi="en-US"/>
    </w:rPr>
  </w:style>
  <w:style w:type="character" w:customStyle="1" w:styleId="Heading7Char">
    <w:name w:val="Heading 7 Char"/>
    <w:basedOn w:val="DefaultParagraphFont"/>
    <w:link w:val="Heading7"/>
    <w:rsid w:val="000A595B"/>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0A595B"/>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0A595B"/>
    <w:rPr>
      <w:rFonts w:ascii="Cambria" w:eastAsia="Times New Roman" w:hAnsi="Cambria" w:cs="Arial"/>
      <w:i/>
      <w:iCs/>
      <w:sz w:val="18"/>
      <w:szCs w:val="18"/>
      <w:lang w:bidi="en-US"/>
    </w:rPr>
  </w:style>
  <w:style w:type="paragraph" w:customStyle="1" w:styleId="Emphasis1">
    <w:name w:val="Emphasis1"/>
    <w:basedOn w:val="Normal"/>
    <w:autoRedefine/>
    <w:uiPriority w:val="20"/>
    <w:qFormat/>
    <w:rsid w:val="000A59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nonunderlined"/>
    <w:basedOn w:val="Normal"/>
    <w:next w:val="Normal"/>
    <w:link w:val="cardChar"/>
    <w:autoRedefine/>
    <w:qFormat/>
    <w:rsid w:val="000A595B"/>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0A595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0A595B"/>
    <w:rPr>
      <w:rFonts w:ascii="Calibri" w:hAnsi="Calibri"/>
      <w:b/>
      <w:sz w:val="26"/>
    </w:rPr>
  </w:style>
  <w:style w:type="character" w:customStyle="1" w:styleId="Heading4Char3">
    <w:name w:val="Heading 4 Char3"/>
    <w:aliases w:val="Tag Char3,heading 2 Char3,Heading 2 Char2 Char Char1,Heading 2 Char1 Char Char Char1,ta Char"/>
    <w:rsid w:val="000A595B"/>
    <w:rPr>
      <w:rFonts w:ascii="Calibri" w:hAnsi="Calibri"/>
      <w:b/>
      <w:sz w:val="26"/>
    </w:rPr>
  </w:style>
  <w:style w:type="paragraph" w:customStyle="1" w:styleId="Citation">
    <w:name w:val="Citation"/>
    <w:basedOn w:val="Normal"/>
    <w:autoRedefine/>
    <w:uiPriority w:val="1"/>
    <w:qFormat/>
    <w:rsid w:val="000A595B"/>
    <w:rPr>
      <w:rFonts w:asciiTheme="minorHAnsi" w:hAnsiTheme="minorHAnsi"/>
      <w:u w:val="single"/>
    </w:rPr>
  </w:style>
  <w:style w:type="character" w:customStyle="1" w:styleId="UnderlineBold">
    <w:name w:val="Underline + Bold"/>
    <w:uiPriority w:val="1"/>
    <w:qFormat/>
    <w:rsid w:val="000A595B"/>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0A595B"/>
    <w:rPr>
      <w:rFonts w:ascii="Garamond" w:eastAsia="Times New Roman" w:hAnsi="Garamond" w:cs="Garamond"/>
      <w:bCs/>
      <w:u w:val="single"/>
    </w:rPr>
  </w:style>
  <w:style w:type="paragraph" w:customStyle="1" w:styleId="underlined">
    <w:name w:val="underlined"/>
    <w:next w:val="Normal"/>
    <w:link w:val="underlinedChar"/>
    <w:autoRedefine/>
    <w:qFormat/>
    <w:rsid w:val="000A595B"/>
    <w:pPr>
      <w:contextualSpacing/>
    </w:pPr>
    <w:rPr>
      <w:rFonts w:ascii="Times New Roman" w:eastAsia="Malgun Gothic" w:hAnsi="Times New Roman" w:cs="Times New Roman"/>
      <w:u w:val="single"/>
    </w:rPr>
  </w:style>
  <w:style w:type="character" w:customStyle="1" w:styleId="underlinedChar">
    <w:name w:val="underlined Char"/>
    <w:link w:val="underlined"/>
    <w:rsid w:val="000A595B"/>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A595B"/>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0A595B"/>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0A595B"/>
    <w:rPr>
      <w:rFonts w:ascii="Times New Roman" w:eastAsia="Calibri" w:hAnsi="Times New Roman" w:cs="Arial"/>
      <w:u w:val="single"/>
      <w:lang w:val="x-none"/>
    </w:rPr>
  </w:style>
  <w:style w:type="paragraph" w:customStyle="1" w:styleId="Analytics">
    <w:name w:val="Analytics"/>
    <w:basedOn w:val="Heading4"/>
    <w:link w:val="AnalyticsChar"/>
    <w:qFormat/>
    <w:rsid w:val="000A595B"/>
    <w:rPr>
      <w:bCs w:val="0"/>
      <w:szCs w:val="22"/>
    </w:rPr>
  </w:style>
  <w:style w:type="character" w:customStyle="1" w:styleId="AnalyticsChar">
    <w:name w:val="Analytics Char"/>
    <w:basedOn w:val="DefaultParagraphFont"/>
    <w:link w:val="Analytics"/>
    <w:rsid w:val="000A595B"/>
    <w:rPr>
      <w:rFonts w:ascii="Arial" w:eastAsiaTheme="majorEastAsia" w:hAnsi="Arial"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0A595B"/>
    <w:rPr>
      <w:rFonts w:cs="Arial"/>
      <w:b/>
      <w:bCs/>
      <w:iCs/>
      <w:szCs w:val="28"/>
      <w:lang w:val="en-US" w:eastAsia="en-US" w:bidi="ar-SA"/>
    </w:rPr>
  </w:style>
  <w:style w:type="numbering" w:customStyle="1" w:styleId="NoList1">
    <w:name w:val="No List1"/>
    <w:next w:val="NoList"/>
    <w:semiHidden/>
    <w:unhideWhenUsed/>
    <w:rsid w:val="000A595B"/>
  </w:style>
  <w:style w:type="paragraph" w:styleId="Title">
    <w:name w:val="Title"/>
    <w:aliases w:val="UNDERLINE,Bold Underlined,Cites and Cards,title,Block Heading,Read This"/>
    <w:basedOn w:val="Normal"/>
    <w:next w:val="Subtitle"/>
    <w:link w:val="TitleChar"/>
    <w:autoRedefine/>
    <w:uiPriority w:val="6"/>
    <w:qFormat/>
    <w:rsid w:val="000A595B"/>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0A595B"/>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0A595B"/>
    <w:rPr>
      <w:rFonts w:ascii="Times New Roman" w:hAnsi="Times New Roman" w:cs="Times New Roman" w:hint="default"/>
      <w:u w:val="single"/>
    </w:rPr>
  </w:style>
  <w:style w:type="character" w:customStyle="1" w:styleId="Style11ptUnderline">
    <w:name w:val="Style 11 pt Underline"/>
    <w:basedOn w:val="DefaultParagraphFont"/>
    <w:qFormat/>
    <w:rsid w:val="000A595B"/>
    <w:rPr>
      <w:sz w:val="20"/>
      <w:u w:val="single"/>
    </w:rPr>
  </w:style>
  <w:style w:type="character" w:customStyle="1" w:styleId="Style11pt">
    <w:name w:val="Style 11 pt"/>
    <w:basedOn w:val="DefaultParagraphFont"/>
    <w:qFormat/>
    <w:rsid w:val="000A595B"/>
    <w:rPr>
      <w:sz w:val="20"/>
    </w:rPr>
  </w:style>
  <w:style w:type="character" w:customStyle="1" w:styleId="Style1Char1">
    <w:name w:val="Style1 Char1"/>
    <w:basedOn w:val="DefaultParagraphFont"/>
    <w:qFormat/>
    <w:rsid w:val="000A595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0A595B"/>
    <w:rPr>
      <w:sz w:val="18"/>
      <w:szCs w:val="18"/>
    </w:rPr>
  </w:style>
  <w:style w:type="paragraph" w:styleId="CommentText">
    <w:name w:val="annotation text"/>
    <w:basedOn w:val="Normal"/>
    <w:link w:val="CommentTextChar"/>
    <w:uiPriority w:val="99"/>
    <w:unhideWhenUsed/>
    <w:rsid w:val="000A595B"/>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0A595B"/>
    <w:rPr>
      <w:rFonts w:ascii="Times New Roman" w:hAnsi="Times New Roman" w:cs="Arial"/>
    </w:rPr>
  </w:style>
  <w:style w:type="paragraph" w:styleId="CommentSubject">
    <w:name w:val="annotation subject"/>
    <w:basedOn w:val="CommentText"/>
    <w:next w:val="CommentText"/>
    <w:link w:val="CommentSubjectChar"/>
    <w:unhideWhenUsed/>
    <w:rsid w:val="000A595B"/>
    <w:rPr>
      <w:b/>
      <w:bCs/>
      <w:sz w:val="20"/>
      <w:szCs w:val="20"/>
    </w:rPr>
  </w:style>
  <w:style w:type="character" w:customStyle="1" w:styleId="CommentSubjectChar">
    <w:name w:val="Comment Subject Char"/>
    <w:basedOn w:val="CommentTextChar"/>
    <w:link w:val="CommentSubject"/>
    <w:rsid w:val="000A595B"/>
    <w:rPr>
      <w:rFonts w:ascii="Times New Roman" w:hAnsi="Times New Roman" w:cs="Arial"/>
      <w:b/>
      <w:bCs/>
      <w:sz w:val="20"/>
      <w:szCs w:val="20"/>
    </w:rPr>
  </w:style>
  <w:style w:type="paragraph" w:styleId="BalloonText">
    <w:name w:val="Balloon Text"/>
    <w:basedOn w:val="Normal"/>
    <w:link w:val="BalloonTextChar"/>
    <w:uiPriority w:val="99"/>
    <w:unhideWhenUsed/>
    <w:qFormat/>
    <w:rsid w:val="000A595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0A595B"/>
    <w:rPr>
      <w:rFonts w:ascii="Lucida Grande" w:hAnsi="Lucida Grande" w:cs="Lucida Grande"/>
      <w:sz w:val="18"/>
      <w:szCs w:val="18"/>
    </w:rPr>
  </w:style>
  <w:style w:type="character" w:customStyle="1" w:styleId="cardChar">
    <w:name w:val="card Char"/>
    <w:aliases w:val="Bold Cite Char Char,Speed Cite Char"/>
    <w:link w:val="card"/>
    <w:qFormat/>
    <w:rsid w:val="000A595B"/>
    <w:rPr>
      <w:rFonts w:ascii="Times New Roman" w:hAnsi="Times New Roman" w:cs="Arial"/>
      <w:sz w:val="16"/>
    </w:rPr>
  </w:style>
  <w:style w:type="character" w:customStyle="1" w:styleId="StyleDate">
    <w:name w:val="Style Date"/>
    <w:aliases w:val="Author"/>
    <w:qFormat/>
    <w:rsid w:val="000A595B"/>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0A595B"/>
    <w:rPr>
      <w:b/>
      <w:bCs/>
    </w:rPr>
  </w:style>
  <w:style w:type="character" w:customStyle="1" w:styleId="apple-converted-space">
    <w:name w:val="apple-converted-space"/>
    <w:basedOn w:val="DefaultParagraphFont"/>
    <w:qFormat/>
    <w:rsid w:val="000A595B"/>
  </w:style>
  <w:style w:type="character" w:customStyle="1" w:styleId="st">
    <w:name w:val="st"/>
    <w:rsid w:val="000A595B"/>
  </w:style>
  <w:style w:type="paragraph" w:customStyle="1" w:styleId="CitationCharChar">
    <w:name w:val="Citation Char Char"/>
    <w:basedOn w:val="Normal"/>
    <w:uiPriority w:val="6"/>
    <w:qFormat/>
    <w:rsid w:val="000A595B"/>
    <w:pPr>
      <w:spacing w:after="0" w:line="240" w:lineRule="auto"/>
      <w:ind w:left="1440" w:right="1440"/>
    </w:pPr>
    <w:rPr>
      <w:rFonts w:asciiTheme="minorHAnsi" w:hAnsiTheme="minorHAnsi"/>
      <w:bCs/>
      <w:sz w:val="24"/>
      <w:u w:val="single"/>
    </w:rPr>
  </w:style>
  <w:style w:type="character" w:customStyle="1" w:styleId="CharChar11">
    <w:name w:val="Char Char11"/>
    <w:rsid w:val="000A595B"/>
    <w:rPr>
      <w:rFonts w:cs="Arial"/>
      <w:bCs/>
      <w:szCs w:val="26"/>
      <w:u w:val="single"/>
      <w:lang w:val="en-US" w:eastAsia="en-US" w:bidi="ar-SA"/>
    </w:rPr>
  </w:style>
  <w:style w:type="character" w:styleId="IntenseEmphasis">
    <w:name w:val="Intense Emphasis"/>
    <w:aliases w:val="cites Char Ch,S,cites Char Char,Underline Cha,Intense Emphasis5,Intense Emphasis6,9.5 pt,Heading 3 Char Char Char1,Intense Emphasi,Box Out,Sty,Style Underli"/>
    <w:basedOn w:val="DefaultParagraphFont"/>
    <w:uiPriority w:val="5"/>
    <w:qFormat/>
    <w:rsid w:val="000A595B"/>
    <w:rPr>
      <w:b/>
      <w:sz w:val="22"/>
      <w:u w:val="single"/>
    </w:rPr>
  </w:style>
  <w:style w:type="character" w:customStyle="1" w:styleId="DebateHighlighted">
    <w:name w:val="Debate Highlighted"/>
    <w:basedOn w:val="DefaultParagraphFont"/>
    <w:qFormat/>
    <w:rsid w:val="000A595B"/>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0A595B"/>
    <w:rPr>
      <w:rFonts w:ascii="Times New Roman" w:eastAsia="MS Mincho" w:hAnsi="Times New Roman" w:cs="Times New Roman"/>
      <w:sz w:val="16"/>
    </w:rPr>
  </w:style>
  <w:style w:type="character" w:customStyle="1" w:styleId="UnderlineChar">
    <w:name w:val="Underline Char"/>
    <w:aliases w:val="Heading 3 Char Char1 Char,Underlined Text Char,Underline Char Char Char,Cards + Font: 12 pt Char Char,Minimized Char,Heading 3 Char Char Char Char Char"/>
    <w:basedOn w:val="DefaultParagraphFont"/>
    <w:qFormat/>
    <w:rsid w:val="000A595B"/>
    <w:rPr>
      <w:szCs w:val="24"/>
      <w:u w:val="single"/>
      <w:lang w:val="en-US" w:eastAsia="en-US" w:bidi="ar-SA"/>
    </w:rPr>
  </w:style>
  <w:style w:type="character" w:customStyle="1" w:styleId="Highlightedunderline">
    <w:name w:val="Highlighted underline"/>
    <w:qFormat/>
    <w:rsid w:val="000A595B"/>
    <w:rPr>
      <w:rFonts w:ascii="Times New Roman" w:hAnsi="Times New Roman"/>
      <w:sz w:val="20"/>
      <w:shd w:val="clear" w:color="auto" w:fill="C0C0C0"/>
    </w:rPr>
  </w:style>
  <w:style w:type="paragraph" w:customStyle="1" w:styleId="CITE">
    <w:name w:val="CITE"/>
    <w:basedOn w:val="Normal"/>
    <w:next w:val="Normal"/>
    <w:link w:val="CITEChar"/>
    <w:qFormat/>
    <w:rsid w:val="000A595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0A595B"/>
    <w:rPr>
      <w:rFonts w:ascii="Liberation Sans" w:hAnsi="Liberation Sans" w:cs="Georgia"/>
      <w:sz w:val="20"/>
      <w:szCs w:val="20"/>
      <w:u w:val="single"/>
    </w:rPr>
  </w:style>
  <w:style w:type="paragraph" w:customStyle="1" w:styleId="cardtext">
    <w:name w:val="card text"/>
    <w:basedOn w:val="Normal"/>
    <w:link w:val="cardtextChar"/>
    <w:qFormat/>
    <w:rsid w:val="000A595B"/>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0A595B"/>
    <w:rPr>
      <w:rFonts w:ascii="Georgia" w:eastAsia="Calibri" w:hAnsi="Georgia" w:cs="Arial"/>
    </w:rPr>
  </w:style>
  <w:style w:type="character" w:customStyle="1" w:styleId="UnderlineBold0">
    <w:name w:val="Underline Bold"/>
    <w:basedOn w:val="DefaultParagraphFont"/>
    <w:uiPriority w:val="6"/>
    <w:qFormat/>
    <w:rsid w:val="000A595B"/>
    <w:rPr>
      <w:b/>
      <w:sz w:val="20"/>
      <w:u w:val="single"/>
    </w:rPr>
  </w:style>
  <w:style w:type="paragraph" w:styleId="NoSpacing">
    <w:name w:val="No Spacing"/>
    <w:aliases w:val="Tag and Cite,No Spacing8,No Spacing31,No Spacing311,Card Format,No Spacing1111111,No Spacing51,No Spacing7,CD - Ci,No Spacing111112,DDI Tag,ClearFormatting,CD - Cite,Clear,No Spacing22,Tag Title,No Spacing11211,No Spacing6,No Spacing tnr,Dont u"/>
    <w:uiPriority w:val="99"/>
    <w:qFormat/>
    <w:rsid w:val="000A595B"/>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A595B"/>
    <w:rPr>
      <w:sz w:val="22"/>
      <w:u w:val="single"/>
    </w:rPr>
  </w:style>
  <w:style w:type="paragraph" w:styleId="BodyText">
    <w:name w:val="Body Text"/>
    <w:basedOn w:val="Normal"/>
    <w:link w:val="BodyTextChar"/>
    <w:uiPriority w:val="99"/>
    <w:unhideWhenUsed/>
    <w:qFormat/>
    <w:rsid w:val="000A595B"/>
    <w:pPr>
      <w:spacing w:after="120"/>
    </w:pPr>
  </w:style>
  <w:style w:type="character" w:customStyle="1" w:styleId="BodyTextChar">
    <w:name w:val="Body Text Char"/>
    <w:basedOn w:val="DefaultParagraphFont"/>
    <w:link w:val="BodyText"/>
    <w:uiPriority w:val="99"/>
    <w:qFormat/>
    <w:rsid w:val="000A595B"/>
    <w:rPr>
      <w:rFonts w:ascii="Arial" w:hAnsi="Arial" w:cs="Arial"/>
      <w:sz w:val="22"/>
    </w:rPr>
  </w:style>
  <w:style w:type="paragraph" w:customStyle="1" w:styleId="UnderlinePara">
    <w:name w:val="Underline Para"/>
    <w:basedOn w:val="Normal"/>
    <w:uiPriority w:val="6"/>
    <w:qFormat/>
    <w:rsid w:val="000A595B"/>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0A595B"/>
  </w:style>
  <w:style w:type="paragraph" w:customStyle="1" w:styleId="tiny">
    <w:name w:val="tiny"/>
    <w:next w:val="Normal"/>
    <w:link w:val="tinyChar"/>
    <w:autoRedefine/>
    <w:qFormat/>
    <w:rsid w:val="000A595B"/>
    <w:pPr>
      <w:contextualSpacing/>
    </w:pPr>
    <w:rPr>
      <w:rFonts w:ascii="Times New Roman" w:eastAsia="Malgun Gothic" w:hAnsi="Times New Roman" w:cs="Times New Roman"/>
      <w:sz w:val="12"/>
    </w:rPr>
  </w:style>
  <w:style w:type="character" w:customStyle="1" w:styleId="tinyChar">
    <w:name w:val="tiny Char"/>
    <w:link w:val="tiny"/>
    <w:rsid w:val="000A595B"/>
    <w:rPr>
      <w:rFonts w:ascii="Times New Roman" w:eastAsia="Malgun Gothic" w:hAnsi="Times New Roman" w:cs="Times New Roman"/>
      <w:sz w:val="12"/>
    </w:rPr>
  </w:style>
  <w:style w:type="character" w:customStyle="1" w:styleId="DocumentMapChar1">
    <w:name w:val="Document Map Char1"/>
    <w:basedOn w:val="DefaultParagraphFont"/>
    <w:uiPriority w:val="99"/>
    <w:rsid w:val="000A595B"/>
    <w:rPr>
      <w:rFonts w:ascii="Segoe UI" w:hAnsi="Segoe UI" w:cs="Segoe UI"/>
      <w:sz w:val="16"/>
      <w:szCs w:val="16"/>
    </w:rPr>
  </w:style>
  <w:style w:type="character" w:customStyle="1" w:styleId="CommentSubjectChar1">
    <w:name w:val="Comment Subject Char1"/>
    <w:basedOn w:val="CommentTextChar"/>
    <w:uiPriority w:val="99"/>
    <w:semiHidden/>
    <w:rsid w:val="000A595B"/>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0A595B"/>
    <w:rPr>
      <w:rFonts w:ascii="Lucida Grande" w:eastAsiaTheme="minorHAnsi" w:hAnsi="Lucida Grande" w:cs="Lucida Grande"/>
      <w:sz w:val="18"/>
      <w:szCs w:val="18"/>
    </w:rPr>
  </w:style>
  <w:style w:type="character" w:customStyle="1" w:styleId="Style1Char">
    <w:name w:val="Style1 Char"/>
    <w:basedOn w:val="DefaultParagraphFont"/>
    <w:qFormat/>
    <w:rsid w:val="000A595B"/>
    <w:rPr>
      <w:rFonts w:eastAsia="SimSun"/>
      <w:sz w:val="20"/>
      <w:szCs w:val="24"/>
      <w:u w:val="single"/>
      <w:lang w:val="en-US" w:eastAsia="zh-CN" w:bidi="ar-SA"/>
    </w:rPr>
  </w:style>
  <w:style w:type="paragraph" w:customStyle="1" w:styleId="Tag2">
    <w:name w:val="Tag2"/>
    <w:basedOn w:val="Normal"/>
    <w:autoRedefine/>
    <w:qFormat/>
    <w:rsid w:val="000A595B"/>
    <w:rPr>
      <w:rFonts w:eastAsia="Calibri"/>
      <w:b/>
    </w:rPr>
  </w:style>
  <w:style w:type="character" w:customStyle="1" w:styleId="CommentTextChar1">
    <w:name w:val="Comment Text Char1"/>
    <w:basedOn w:val="DefaultParagraphFont"/>
    <w:uiPriority w:val="99"/>
    <w:rsid w:val="000A595B"/>
    <w:rPr>
      <w:rFonts w:ascii="Calibri" w:hAnsi="Calibri"/>
    </w:rPr>
  </w:style>
  <w:style w:type="character" w:customStyle="1" w:styleId="apple-style-span">
    <w:name w:val="apple-style-span"/>
    <w:basedOn w:val="DefaultParagraphFont"/>
    <w:qFormat/>
    <w:rsid w:val="000A595B"/>
  </w:style>
  <w:style w:type="character" w:customStyle="1" w:styleId="FootnoteTextChar">
    <w:name w:val="Footnote Text Char"/>
    <w:basedOn w:val="DefaultParagraphFont"/>
    <w:link w:val="FootnoteText"/>
    <w:rsid w:val="000A595B"/>
    <w:rPr>
      <w:rFonts w:ascii="Calibri" w:hAnsi="Calibri"/>
    </w:rPr>
  </w:style>
  <w:style w:type="paragraph" w:styleId="FootnoteText">
    <w:name w:val="footnote text"/>
    <w:basedOn w:val="Normal"/>
    <w:link w:val="FootnoteTextChar"/>
    <w:unhideWhenUsed/>
    <w:qFormat/>
    <w:rsid w:val="000A595B"/>
    <w:pPr>
      <w:spacing w:after="0" w:line="240" w:lineRule="auto"/>
    </w:pPr>
    <w:rPr>
      <w:rFonts w:ascii="Calibri" w:hAnsi="Calibri" w:cstheme="minorBidi"/>
      <w:sz w:val="24"/>
    </w:rPr>
  </w:style>
  <w:style w:type="character" w:customStyle="1" w:styleId="FootnoteTextChar1">
    <w:name w:val="Footnote Text Char1"/>
    <w:basedOn w:val="DefaultParagraphFont"/>
    <w:rsid w:val="000A595B"/>
    <w:rPr>
      <w:rFonts w:ascii="Arial" w:hAnsi="Arial" w:cs="Arial"/>
      <w:sz w:val="20"/>
      <w:szCs w:val="20"/>
    </w:rPr>
  </w:style>
  <w:style w:type="paragraph" w:customStyle="1" w:styleId="p">
    <w:name w:val="p"/>
    <w:basedOn w:val="Normal"/>
    <w:rsid w:val="000A595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0A595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0A595B"/>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0A595B"/>
    <w:rPr>
      <w:vertAlign w:val="superscript"/>
    </w:rPr>
  </w:style>
  <w:style w:type="paragraph" w:customStyle="1" w:styleId="para">
    <w:name w:val="para"/>
    <w:basedOn w:val="Normal"/>
    <w:rsid w:val="000A595B"/>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0A595B"/>
    <w:pPr>
      <w:spacing w:before="100" w:beforeAutospacing="1" w:after="100" w:afterAutospacing="1" w:line="240" w:lineRule="auto"/>
    </w:pPr>
    <w:rPr>
      <w:rFonts w:cs="Times New Roman"/>
    </w:rPr>
  </w:style>
  <w:style w:type="character" w:customStyle="1" w:styleId="vm-hook">
    <w:name w:val="vm-hook"/>
    <w:basedOn w:val="DefaultParagraphFont"/>
    <w:rsid w:val="000A595B"/>
  </w:style>
  <w:style w:type="character" w:customStyle="1" w:styleId="dfm-title">
    <w:name w:val="dfm-title"/>
    <w:basedOn w:val="DefaultParagraphFont"/>
    <w:rsid w:val="000A595B"/>
  </w:style>
  <w:style w:type="paragraph" w:customStyle="1" w:styleId="evidencetext">
    <w:name w:val="evidence text"/>
    <w:basedOn w:val="Normal"/>
    <w:link w:val="evidencetextChar1"/>
    <w:qFormat/>
    <w:rsid w:val="000A595B"/>
    <w:pPr>
      <w:spacing w:after="0" w:line="240" w:lineRule="auto"/>
      <w:ind w:left="432" w:right="432"/>
    </w:pPr>
    <w:rPr>
      <w:color w:val="000000"/>
      <w:lang w:val="x-none" w:eastAsia="x-none"/>
    </w:rPr>
  </w:style>
  <w:style w:type="character" w:customStyle="1" w:styleId="evidencetextChar1">
    <w:name w:val="evidence text Char1"/>
    <w:link w:val="evidencetext"/>
    <w:rsid w:val="000A595B"/>
    <w:rPr>
      <w:rFonts w:ascii="Arial" w:hAnsi="Arial" w:cs="Arial"/>
      <w:color w:val="000000"/>
      <w:sz w:val="22"/>
      <w:lang w:val="x-none" w:eastAsia="x-none"/>
    </w:rPr>
  </w:style>
  <w:style w:type="paragraph" w:customStyle="1" w:styleId="CardIndented">
    <w:name w:val="Card (Indented)"/>
    <w:basedOn w:val="Normal"/>
    <w:link w:val="CardIndentedChar"/>
    <w:qFormat/>
    <w:rsid w:val="000A595B"/>
    <w:pPr>
      <w:spacing w:after="0" w:line="240" w:lineRule="auto"/>
      <w:ind w:left="288"/>
    </w:pPr>
  </w:style>
  <w:style w:type="paragraph" w:customStyle="1" w:styleId="Emphasize">
    <w:name w:val="Emphasize"/>
    <w:basedOn w:val="Normal"/>
    <w:uiPriority w:val="7"/>
    <w:qFormat/>
    <w:rsid w:val="000A595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0A595B"/>
    <w:rPr>
      <w:rFonts w:asciiTheme="minorHAnsi" w:hAnsiTheme="minorHAnsi"/>
      <w:sz w:val="22"/>
    </w:rPr>
  </w:style>
  <w:style w:type="character" w:customStyle="1" w:styleId="UnresolvedMention1">
    <w:name w:val="Unresolved Mention1"/>
    <w:basedOn w:val="DefaultParagraphFont"/>
    <w:uiPriority w:val="99"/>
    <w:unhideWhenUsed/>
    <w:rsid w:val="000A595B"/>
    <w:rPr>
      <w:color w:val="808080"/>
      <w:shd w:val="clear" w:color="auto" w:fill="E6E6E6"/>
    </w:rPr>
  </w:style>
  <w:style w:type="character" w:customStyle="1" w:styleId="BodyTextChar1">
    <w:name w:val="Body Text Char1"/>
    <w:aliases w:val="Very Small Text Char1"/>
    <w:basedOn w:val="DefaultParagraphFont"/>
    <w:uiPriority w:val="99"/>
    <w:rsid w:val="000A595B"/>
    <w:rPr>
      <w:rFonts w:ascii="Times New Roman" w:hAnsi="Times New Roman"/>
      <w:sz w:val="24"/>
    </w:rPr>
  </w:style>
  <w:style w:type="character" w:customStyle="1" w:styleId="UnresolvedMention2">
    <w:name w:val="Unresolved Mention2"/>
    <w:basedOn w:val="DefaultParagraphFont"/>
    <w:uiPriority w:val="99"/>
    <w:unhideWhenUsed/>
    <w:rsid w:val="000A595B"/>
    <w:rPr>
      <w:color w:val="808080"/>
      <w:shd w:val="clear" w:color="auto" w:fill="E6E6E6"/>
    </w:rPr>
  </w:style>
  <w:style w:type="character" w:customStyle="1" w:styleId="Author-Date">
    <w:name w:val="Author-Date"/>
    <w:qFormat/>
    <w:rsid w:val="000A595B"/>
    <w:rPr>
      <w:b/>
      <w:sz w:val="24"/>
    </w:rPr>
  </w:style>
  <w:style w:type="character" w:customStyle="1" w:styleId="ListLabel12">
    <w:name w:val="ListLabel 12"/>
    <w:qFormat/>
    <w:rsid w:val="000A595B"/>
    <w:rPr>
      <w:strike w:val="0"/>
      <w:dstrike w:val="0"/>
      <w:color w:val="000000"/>
      <w:spacing w:val="0"/>
      <w:w w:val="100"/>
      <w:sz w:val="16"/>
      <w:lang w:val="en-US"/>
    </w:rPr>
  </w:style>
  <w:style w:type="character" w:customStyle="1" w:styleId="ListLabel11">
    <w:name w:val="ListLabel 11"/>
    <w:qFormat/>
    <w:rsid w:val="000A595B"/>
    <w:rPr>
      <w:strike w:val="0"/>
      <w:dstrike w:val="0"/>
      <w:color w:val="000000"/>
      <w:spacing w:val="70"/>
      <w:w w:val="100"/>
      <w:sz w:val="16"/>
      <w:lang w:val="en-US"/>
    </w:rPr>
  </w:style>
  <w:style w:type="character" w:customStyle="1" w:styleId="ListLabel10">
    <w:name w:val="ListLabel 10"/>
    <w:qFormat/>
    <w:rsid w:val="000A595B"/>
    <w:rPr>
      <w:strike w:val="0"/>
      <w:dstrike w:val="0"/>
      <w:color w:val="000000"/>
      <w:spacing w:val="0"/>
      <w:w w:val="100"/>
      <w:sz w:val="18"/>
      <w:lang w:val="en-US"/>
    </w:rPr>
  </w:style>
  <w:style w:type="character" w:customStyle="1" w:styleId="ListLabel9">
    <w:name w:val="ListLabel 9"/>
    <w:qFormat/>
    <w:rsid w:val="000A595B"/>
    <w:rPr>
      <w:strike w:val="0"/>
      <w:dstrike w:val="0"/>
      <w:color w:val="000000"/>
      <w:spacing w:val="0"/>
      <w:w w:val="100"/>
      <w:sz w:val="21"/>
      <w:lang w:val="en-US"/>
    </w:rPr>
  </w:style>
  <w:style w:type="character" w:customStyle="1" w:styleId="ListLabel8">
    <w:name w:val="ListLabel 8"/>
    <w:qFormat/>
    <w:rsid w:val="000A595B"/>
    <w:rPr>
      <w:strike w:val="0"/>
      <w:dstrike w:val="0"/>
      <w:color w:val="000000"/>
      <w:spacing w:val="0"/>
      <w:w w:val="100"/>
      <w:sz w:val="20"/>
      <w:lang w:val="en-US"/>
    </w:rPr>
  </w:style>
  <w:style w:type="character" w:customStyle="1" w:styleId="ListLabel7">
    <w:name w:val="ListLabel 7"/>
    <w:qFormat/>
    <w:rsid w:val="000A595B"/>
    <w:rPr>
      <w:strike w:val="0"/>
      <w:dstrike w:val="0"/>
      <w:color w:val="000000"/>
      <w:spacing w:val="0"/>
      <w:w w:val="100"/>
      <w:sz w:val="20"/>
      <w:lang w:val="en-US"/>
    </w:rPr>
  </w:style>
  <w:style w:type="character" w:customStyle="1" w:styleId="ListLabel6">
    <w:name w:val="ListLabel 6"/>
    <w:qFormat/>
    <w:rsid w:val="000A595B"/>
    <w:rPr>
      <w:i/>
      <w:strike w:val="0"/>
      <w:dstrike w:val="0"/>
      <w:color w:val="000000"/>
      <w:spacing w:val="0"/>
      <w:w w:val="100"/>
      <w:sz w:val="20"/>
      <w:lang w:val="en-US"/>
    </w:rPr>
  </w:style>
  <w:style w:type="character" w:customStyle="1" w:styleId="ListLabel5">
    <w:name w:val="ListLabel 5"/>
    <w:qFormat/>
    <w:rsid w:val="000A595B"/>
    <w:rPr>
      <w:strike w:val="0"/>
      <w:dstrike w:val="0"/>
      <w:color w:val="000000"/>
      <w:spacing w:val="0"/>
      <w:w w:val="100"/>
      <w:sz w:val="20"/>
      <w:lang w:val="en-US"/>
    </w:rPr>
  </w:style>
  <w:style w:type="character" w:customStyle="1" w:styleId="ListLabel4">
    <w:name w:val="ListLabel 4"/>
    <w:qFormat/>
    <w:rsid w:val="000A595B"/>
    <w:rPr>
      <w:strike w:val="0"/>
      <w:dstrike w:val="0"/>
      <w:color w:val="000000"/>
      <w:spacing w:val="0"/>
      <w:w w:val="100"/>
      <w:sz w:val="19"/>
      <w:lang w:val="en-US"/>
    </w:rPr>
  </w:style>
  <w:style w:type="character" w:customStyle="1" w:styleId="ListLabel3">
    <w:name w:val="ListLabel 3"/>
    <w:qFormat/>
    <w:rsid w:val="000A595B"/>
    <w:rPr>
      <w:i/>
      <w:strike w:val="0"/>
      <w:dstrike w:val="0"/>
      <w:color w:val="000000"/>
      <w:spacing w:val="0"/>
      <w:w w:val="100"/>
      <w:sz w:val="20"/>
      <w:lang w:val="en-US"/>
    </w:rPr>
  </w:style>
  <w:style w:type="character" w:customStyle="1" w:styleId="ListLabel2">
    <w:name w:val="ListLabel 2"/>
    <w:qFormat/>
    <w:rsid w:val="000A595B"/>
    <w:rPr>
      <w:strike w:val="0"/>
      <w:dstrike w:val="0"/>
      <w:color w:val="000000"/>
      <w:spacing w:val="0"/>
      <w:w w:val="100"/>
      <w:sz w:val="20"/>
      <w:lang w:val="en-US"/>
    </w:rPr>
  </w:style>
  <w:style w:type="character" w:customStyle="1" w:styleId="ListLabel1">
    <w:name w:val="ListLabel 1"/>
    <w:qFormat/>
    <w:rsid w:val="000A595B"/>
    <w:rPr>
      <w:i/>
      <w:strike w:val="0"/>
      <w:dstrike w:val="0"/>
      <w:color w:val="000000"/>
      <w:spacing w:val="0"/>
      <w:w w:val="100"/>
      <w:sz w:val="18"/>
      <w:lang w:val="en-US"/>
    </w:rPr>
  </w:style>
  <w:style w:type="character" w:customStyle="1" w:styleId="verdana">
    <w:name w:val="verdana"/>
    <w:basedOn w:val="DefaultParagraphFont"/>
    <w:qFormat/>
    <w:rsid w:val="000A595B"/>
    <w:rPr>
      <w:rFonts w:cs="Times New Roman"/>
    </w:rPr>
  </w:style>
  <w:style w:type="character" w:customStyle="1" w:styleId="italic">
    <w:name w:val="italic"/>
    <w:basedOn w:val="DefaultParagraphFont"/>
    <w:qFormat/>
    <w:rsid w:val="000A595B"/>
    <w:rPr>
      <w:rFonts w:cs="Times New Roman"/>
    </w:rPr>
  </w:style>
  <w:style w:type="character" w:customStyle="1" w:styleId="hit">
    <w:name w:val="hit"/>
    <w:basedOn w:val="DefaultParagraphFont"/>
    <w:qFormat/>
    <w:rsid w:val="000A595B"/>
    <w:rPr>
      <w:rFonts w:cs="Times New Roman"/>
    </w:rPr>
  </w:style>
  <w:style w:type="character" w:customStyle="1" w:styleId="blue">
    <w:name w:val="blue"/>
    <w:basedOn w:val="DefaultParagraphFont"/>
    <w:qFormat/>
    <w:rsid w:val="000A595B"/>
    <w:rPr>
      <w:rFonts w:cs="Times New Roman"/>
    </w:rPr>
  </w:style>
  <w:style w:type="character" w:customStyle="1" w:styleId="copyrightdescription">
    <w:name w:val="copyrightdescription"/>
    <w:basedOn w:val="DefaultParagraphFont"/>
    <w:qFormat/>
    <w:rsid w:val="000A595B"/>
    <w:rPr>
      <w:rFonts w:cs="Times New Roman"/>
    </w:rPr>
  </w:style>
  <w:style w:type="character" w:customStyle="1" w:styleId="tabtitle">
    <w:name w:val="tabtitle"/>
    <w:basedOn w:val="DefaultParagraphFont"/>
    <w:qFormat/>
    <w:rsid w:val="000A595B"/>
    <w:rPr>
      <w:rFonts w:cs="Times New Roman"/>
    </w:rPr>
  </w:style>
  <w:style w:type="character" w:customStyle="1" w:styleId="resultbodyblack">
    <w:name w:val="resultbodyblack"/>
    <w:basedOn w:val="DefaultParagraphFont"/>
    <w:qFormat/>
    <w:rsid w:val="000A595B"/>
    <w:rPr>
      <w:rFonts w:cs="Times New Roman"/>
    </w:rPr>
  </w:style>
  <w:style w:type="character" w:customStyle="1" w:styleId="resultbody">
    <w:name w:val="resultbody"/>
    <w:basedOn w:val="DefaultParagraphFont"/>
    <w:qFormat/>
    <w:rsid w:val="000A595B"/>
    <w:rPr>
      <w:rFonts w:cs="Times New Roman"/>
    </w:rPr>
  </w:style>
  <w:style w:type="character" w:customStyle="1" w:styleId="resultbodysmallitalic">
    <w:name w:val="resultbodysmallitalic"/>
    <w:basedOn w:val="DefaultParagraphFont"/>
    <w:qFormat/>
    <w:rsid w:val="000A595B"/>
    <w:rPr>
      <w:rFonts w:cs="Times New Roman"/>
    </w:rPr>
  </w:style>
  <w:style w:type="character" w:customStyle="1" w:styleId="resultpron">
    <w:name w:val="resultpron"/>
    <w:basedOn w:val="DefaultParagraphFont"/>
    <w:qFormat/>
    <w:rsid w:val="000A595B"/>
    <w:rPr>
      <w:rFonts w:cs="Times New Roman"/>
    </w:rPr>
  </w:style>
  <w:style w:type="character" w:customStyle="1" w:styleId="NumberingSymbols">
    <w:name w:val="Numbering Symbols"/>
    <w:qFormat/>
    <w:rsid w:val="000A595B"/>
  </w:style>
  <w:style w:type="character" w:customStyle="1" w:styleId="StrongEmphasis">
    <w:name w:val="Strong Emphasis"/>
    <w:qFormat/>
    <w:rsid w:val="000A595B"/>
    <w:rPr>
      <w:b/>
      <w:bCs/>
    </w:rPr>
  </w:style>
  <w:style w:type="character" w:customStyle="1" w:styleId="Emphasis2">
    <w:name w:val="Emphasis2"/>
    <w:basedOn w:val="DefaultParagraphFont"/>
    <w:qFormat/>
    <w:rsid w:val="000A595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0A595B"/>
    <w:rPr>
      <w:rFonts w:ascii="Times New Roman" w:hAnsi="Times New Roman"/>
      <w:sz w:val="20"/>
      <w:szCs w:val="24"/>
      <w:u w:val="single"/>
      <w:lang w:val="en-US" w:eastAsia="en-US" w:bidi="ar-SA"/>
    </w:rPr>
  </w:style>
  <w:style w:type="character" w:customStyle="1" w:styleId="pg">
    <w:name w:val="pg"/>
    <w:basedOn w:val="DefaultParagraphFont"/>
    <w:qFormat/>
    <w:rsid w:val="000A595B"/>
  </w:style>
  <w:style w:type="character" w:customStyle="1" w:styleId="ital-inline">
    <w:name w:val="ital-inline"/>
    <w:basedOn w:val="DefaultParagraphFont"/>
    <w:qFormat/>
    <w:rsid w:val="000A595B"/>
  </w:style>
  <w:style w:type="character" w:customStyle="1" w:styleId="senselabelstart">
    <w:name w:val="sense_label start"/>
    <w:basedOn w:val="DefaultParagraphFont"/>
    <w:qFormat/>
    <w:rsid w:val="000A595B"/>
  </w:style>
  <w:style w:type="character" w:customStyle="1" w:styleId="sensecontent">
    <w:name w:val="sense_content"/>
    <w:basedOn w:val="DefaultParagraphFont"/>
    <w:qFormat/>
    <w:rsid w:val="000A595B"/>
  </w:style>
  <w:style w:type="character" w:customStyle="1" w:styleId="vi">
    <w:name w:val="vi"/>
    <w:basedOn w:val="DefaultParagraphFont"/>
    <w:qFormat/>
    <w:rsid w:val="000A595B"/>
  </w:style>
  <w:style w:type="character" w:customStyle="1" w:styleId="senselabel">
    <w:name w:val="sense_label"/>
    <w:basedOn w:val="DefaultParagraphFont"/>
    <w:qFormat/>
    <w:rsid w:val="000A595B"/>
  </w:style>
  <w:style w:type="character" w:customStyle="1" w:styleId="Style11ptItalicUnderline">
    <w:name w:val="Style 11 pt Italic Underline"/>
    <w:basedOn w:val="DefaultParagraphFont"/>
    <w:qFormat/>
    <w:rsid w:val="000A595B"/>
    <w:rPr>
      <w:i/>
      <w:iCs/>
      <w:sz w:val="20"/>
      <w:u w:val="single"/>
    </w:rPr>
  </w:style>
  <w:style w:type="character" w:customStyle="1" w:styleId="Style11ptBoldUnderline">
    <w:name w:val="Style 11 pt Bold Underline"/>
    <w:basedOn w:val="DefaultParagraphFont"/>
    <w:qFormat/>
    <w:rsid w:val="000A595B"/>
    <w:rPr>
      <w:b/>
      <w:bCs/>
      <w:sz w:val="20"/>
      <w:u w:val="single"/>
    </w:rPr>
  </w:style>
  <w:style w:type="character" w:customStyle="1" w:styleId="StyleStyle4CharTimesNewRoman11ptItalic">
    <w:name w:val="Style Style4 Char + Times New Roman 11 pt Italic"/>
    <w:basedOn w:val="DefaultParagraphFont"/>
    <w:qFormat/>
    <w:rsid w:val="000A595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0A595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0A595B"/>
    <w:rPr>
      <w:color w:val="000000"/>
      <w:sz w:val="20"/>
    </w:rPr>
  </w:style>
  <w:style w:type="character" w:customStyle="1" w:styleId="Style11ptBlackUnderline">
    <w:name w:val="Style 11 pt Black Underline"/>
    <w:basedOn w:val="DefaultParagraphFont"/>
    <w:qFormat/>
    <w:rsid w:val="000A595B"/>
    <w:rPr>
      <w:color w:val="000000"/>
      <w:sz w:val="20"/>
      <w:u w:val="single"/>
    </w:rPr>
  </w:style>
  <w:style w:type="character" w:customStyle="1" w:styleId="pmterms1">
    <w:name w:val="pmterms1"/>
    <w:basedOn w:val="DefaultParagraphFont"/>
    <w:qFormat/>
    <w:rsid w:val="000A595B"/>
  </w:style>
  <w:style w:type="character" w:customStyle="1" w:styleId="HTMLTypewriter3">
    <w:name w:val="HTML Typewriter3"/>
    <w:basedOn w:val="DefaultParagraphFont"/>
    <w:qFormat/>
    <w:rsid w:val="000A595B"/>
    <w:rPr>
      <w:rFonts w:ascii="Courier New" w:eastAsia="SimSun" w:hAnsi="Courier New" w:cs="Courier New"/>
      <w:sz w:val="20"/>
      <w:szCs w:val="20"/>
    </w:rPr>
  </w:style>
  <w:style w:type="character" w:customStyle="1" w:styleId="CardsChar">
    <w:name w:val="Cards Char"/>
    <w:basedOn w:val="DefaultParagraphFont"/>
    <w:qFormat/>
    <w:rsid w:val="000A595B"/>
    <w:rPr>
      <w:rFonts w:ascii="Times New Roman" w:hAnsi="Times New Roman" w:cs="Times New Roman"/>
      <w:lang w:val="en-US" w:bidi="ar-SA"/>
    </w:rPr>
  </w:style>
  <w:style w:type="character" w:customStyle="1" w:styleId="CardsFont12pt0">
    <w:name w:val="Cards + Font 12pt"/>
    <w:basedOn w:val="CardsChar"/>
    <w:qFormat/>
    <w:rsid w:val="000A595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0A595B"/>
    <w:rPr>
      <w:rFonts w:ascii="Times New Roman" w:hAnsi="Times New Roman" w:cs="Times New Roman"/>
      <w:b/>
      <w:sz w:val="24"/>
      <w:u w:val="single"/>
      <w:lang w:val="en-US" w:bidi="ar-SA"/>
    </w:rPr>
  </w:style>
  <w:style w:type="character" w:styleId="HTMLCite">
    <w:name w:val="HTML Cite"/>
    <w:basedOn w:val="DefaultParagraphFont"/>
    <w:uiPriority w:val="99"/>
    <w:qFormat/>
    <w:rsid w:val="000A595B"/>
    <w:rPr>
      <w:rFonts w:cs="Times New Roman"/>
      <w:i/>
    </w:rPr>
  </w:style>
  <w:style w:type="character" w:customStyle="1" w:styleId="VisitedInternetLink">
    <w:name w:val="Visited Internet Link"/>
    <w:basedOn w:val="DefaultParagraphFont"/>
    <w:rsid w:val="000A595B"/>
    <w:rPr>
      <w:color w:val="800080"/>
      <w:u w:val="single"/>
    </w:rPr>
  </w:style>
  <w:style w:type="character" w:customStyle="1" w:styleId="CitesChar">
    <w:name w:val="Cites Char"/>
    <w:basedOn w:val="DefaultParagraphFont"/>
    <w:qFormat/>
    <w:rsid w:val="000A595B"/>
    <w:rPr>
      <w:szCs w:val="24"/>
      <w:lang w:val="en-US" w:bidi="ar-SA"/>
    </w:rPr>
  </w:style>
  <w:style w:type="character" w:customStyle="1" w:styleId="loose">
    <w:name w:val="loose"/>
    <w:qFormat/>
    <w:rsid w:val="000A595B"/>
  </w:style>
  <w:style w:type="character" w:customStyle="1" w:styleId="domtooltips">
    <w:name w:val="domtooltips"/>
    <w:basedOn w:val="DefaultParagraphFont"/>
    <w:qFormat/>
    <w:rsid w:val="000A595B"/>
  </w:style>
  <w:style w:type="character" w:customStyle="1" w:styleId="caps">
    <w:name w:val="caps"/>
    <w:basedOn w:val="DefaultParagraphFont"/>
    <w:qFormat/>
    <w:rsid w:val="000A595B"/>
  </w:style>
  <w:style w:type="character" w:customStyle="1" w:styleId="Style11ptUnderlineBorderSinglesolidlineAuto05pt">
    <w:name w:val="Style 11 pt Underline Border: : (Single solid line Auto  0.5 pt..."/>
    <w:basedOn w:val="DefaultParagraphFont"/>
    <w:qFormat/>
    <w:rsid w:val="000A595B"/>
    <w:rPr>
      <w:sz w:val="20"/>
      <w:u w:val="single"/>
      <w:bdr w:val="single" w:sz="4" w:space="0" w:color="00000A"/>
    </w:rPr>
  </w:style>
  <w:style w:type="character" w:customStyle="1" w:styleId="StyleUnderlineChar11pt">
    <w:name w:val="Style Underline Char + 11 pt"/>
    <w:basedOn w:val="DefaultParagraphFont"/>
    <w:qFormat/>
    <w:rsid w:val="000A595B"/>
    <w:rPr>
      <w:rFonts w:ascii="Times New Roman" w:hAnsi="Times New Roman"/>
      <w:sz w:val="20"/>
      <w:szCs w:val="24"/>
      <w:u w:val="single"/>
      <w:lang w:val="en-US" w:eastAsia="en-US" w:bidi="ar-SA"/>
    </w:rPr>
  </w:style>
  <w:style w:type="paragraph" w:styleId="List">
    <w:name w:val="List"/>
    <w:basedOn w:val="BodyText"/>
    <w:uiPriority w:val="99"/>
    <w:rsid w:val="000A595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0A595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0A595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0A595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0A595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0A595B"/>
    <w:rPr>
      <w:rFonts w:cs="Arial"/>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0A595B"/>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0A595B"/>
    <w:rPr>
      <w:rFonts w:ascii="Liberation Sans" w:eastAsia="Droid Sans Fallback" w:hAnsi="Liberation Sans" w:cs="Arial"/>
      <w:color w:val="00000A"/>
      <w:sz w:val="22"/>
    </w:rPr>
  </w:style>
  <w:style w:type="paragraph" w:customStyle="1" w:styleId="Analytic">
    <w:name w:val="Analytic"/>
    <w:basedOn w:val="Normal"/>
    <w:link w:val="AnalyticChar"/>
    <w:autoRedefine/>
    <w:uiPriority w:val="4"/>
    <w:qFormat/>
    <w:rsid w:val="000A595B"/>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0A595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0A595B"/>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0A595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0A595B"/>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0A595B"/>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0A595B"/>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0A595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0A595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0A595B"/>
    <w:rPr>
      <w:rFonts w:ascii="Times New Roman" w:eastAsia="Times New Roman" w:hAnsi="Times New Roman" w:cs="Arial"/>
      <w:bCs/>
      <w:caps/>
      <w:color w:val="00000A"/>
      <w:sz w:val="20"/>
      <w:szCs w:val="20"/>
    </w:rPr>
  </w:style>
  <w:style w:type="character" w:customStyle="1" w:styleId="Heading3Char1">
    <w:name w:val="Heading 3 Char1"/>
    <w:qFormat/>
    <w:rsid w:val="000A595B"/>
    <w:rPr>
      <w:rFonts w:cs="Arial"/>
      <w:bCs/>
      <w:szCs w:val="26"/>
      <w:u w:val="single"/>
      <w:lang w:val="en-US" w:eastAsia="en-US" w:bidi="ar-SA"/>
    </w:rPr>
  </w:style>
  <w:style w:type="paragraph" w:styleId="Revision">
    <w:name w:val="Revision"/>
    <w:hidden/>
    <w:uiPriority w:val="99"/>
    <w:semiHidden/>
    <w:rsid w:val="000A595B"/>
    <w:rPr>
      <w:rFonts w:ascii="Calibri" w:hAnsi="Calibri"/>
      <w:sz w:val="22"/>
    </w:rPr>
  </w:style>
  <w:style w:type="paragraph" w:customStyle="1" w:styleId="Smalltext">
    <w:name w:val="Small text"/>
    <w:aliases w:val="Quote1,Quote11"/>
    <w:basedOn w:val="Normal"/>
    <w:link w:val="SmalltextChar"/>
    <w:qFormat/>
    <w:rsid w:val="000A595B"/>
    <w:rPr>
      <w:rFonts w:ascii="Times New Roman" w:eastAsia="MS Mincho" w:hAnsi="Times New Roman" w:cs="Times New Roman"/>
      <w:sz w:val="16"/>
    </w:rPr>
  </w:style>
  <w:style w:type="character" w:customStyle="1" w:styleId="BoldUnderlineChar">
    <w:name w:val="Bold Underline Char"/>
    <w:basedOn w:val="DefaultParagraphFont"/>
    <w:locked/>
    <w:rsid w:val="000A595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0A595B"/>
    <w:rPr>
      <w:b w:val="0"/>
      <w:bCs w:val="0"/>
      <w:sz w:val="22"/>
      <w:u w:val="single"/>
    </w:rPr>
  </w:style>
  <w:style w:type="character" w:customStyle="1" w:styleId="StyleGaramond">
    <w:name w:val="Style Garamond"/>
    <w:qFormat/>
    <w:rsid w:val="000A595B"/>
    <w:rPr>
      <w:rFonts w:ascii="Garamond" w:hAnsi="Garamond" w:cs="Garamond"/>
    </w:rPr>
  </w:style>
  <w:style w:type="character" w:customStyle="1" w:styleId="StyletagGaramondChar">
    <w:name w:val="Style tag + Garamond Char"/>
    <w:qFormat/>
    <w:rsid w:val="000A595B"/>
    <w:rPr>
      <w:rFonts w:ascii="Garamond" w:hAnsi="Garamond" w:cs="Garamond"/>
      <w:b/>
      <w:bCs/>
      <w:sz w:val="24"/>
      <w:szCs w:val="24"/>
      <w:lang w:val="en-US" w:bidi="ar-SA"/>
    </w:rPr>
  </w:style>
  <w:style w:type="character" w:customStyle="1" w:styleId="StylecardGaramond12ptUnderlineChar">
    <w:name w:val="Style card + Garamond 12 pt Underline Char"/>
    <w:qFormat/>
    <w:rsid w:val="000A595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0A595B"/>
    <w:rPr>
      <w:rFonts w:ascii="Arial" w:hAnsi="Arial"/>
      <w:b/>
      <w:sz w:val="20"/>
      <w:u w:val="single"/>
    </w:rPr>
  </w:style>
  <w:style w:type="character" w:customStyle="1" w:styleId="WW8Num2z0">
    <w:name w:val="WW8Num2z0"/>
    <w:qFormat/>
    <w:rsid w:val="000A595B"/>
  </w:style>
  <w:style w:type="character" w:customStyle="1" w:styleId="WW8Num2z1">
    <w:name w:val="WW8Num2z1"/>
    <w:qFormat/>
    <w:rsid w:val="000A595B"/>
  </w:style>
  <w:style w:type="character" w:customStyle="1" w:styleId="WW8Num2z2">
    <w:name w:val="WW8Num2z2"/>
    <w:qFormat/>
    <w:rsid w:val="000A595B"/>
  </w:style>
  <w:style w:type="character" w:customStyle="1" w:styleId="WW8Num2z3">
    <w:name w:val="WW8Num2z3"/>
    <w:qFormat/>
    <w:rsid w:val="000A595B"/>
  </w:style>
  <w:style w:type="character" w:customStyle="1" w:styleId="WW8Num2z4">
    <w:name w:val="WW8Num2z4"/>
    <w:qFormat/>
    <w:rsid w:val="000A595B"/>
  </w:style>
  <w:style w:type="character" w:customStyle="1" w:styleId="WW8Num2z5">
    <w:name w:val="WW8Num2z5"/>
    <w:qFormat/>
    <w:rsid w:val="000A595B"/>
  </w:style>
  <w:style w:type="character" w:customStyle="1" w:styleId="WW8Num2z6">
    <w:name w:val="WW8Num2z6"/>
    <w:qFormat/>
    <w:rsid w:val="000A595B"/>
  </w:style>
  <w:style w:type="character" w:customStyle="1" w:styleId="WW8Num2z7">
    <w:name w:val="WW8Num2z7"/>
    <w:qFormat/>
    <w:rsid w:val="000A595B"/>
  </w:style>
  <w:style w:type="character" w:customStyle="1" w:styleId="WW8Num2z8">
    <w:name w:val="WW8Num2z8"/>
    <w:qFormat/>
    <w:rsid w:val="000A595B"/>
  </w:style>
  <w:style w:type="character" w:customStyle="1" w:styleId="WW8Num5z0">
    <w:name w:val="WW8Num5z0"/>
    <w:qFormat/>
    <w:rsid w:val="000A595B"/>
  </w:style>
  <w:style w:type="character" w:customStyle="1" w:styleId="WW8Num5z1">
    <w:name w:val="WW8Num5z1"/>
    <w:qFormat/>
    <w:rsid w:val="000A595B"/>
  </w:style>
  <w:style w:type="character" w:customStyle="1" w:styleId="WW8Num5z2">
    <w:name w:val="WW8Num5z2"/>
    <w:qFormat/>
    <w:rsid w:val="000A595B"/>
  </w:style>
  <w:style w:type="character" w:customStyle="1" w:styleId="WW8Num5z3">
    <w:name w:val="WW8Num5z3"/>
    <w:qFormat/>
    <w:rsid w:val="000A595B"/>
  </w:style>
  <w:style w:type="character" w:customStyle="1" w:styleId="WW8Num5z4">
    <w:name w:val="WW8Num5z4"/>
    <w:qFormat/>
    <w:rsid w:val="000A595B"/>
  </w:style>
  <w:style w:type="character" w:customStyle="1" w:styleId="WW8Num5z5">
    <w:name w:val="WW8Num5z5"/>
    <w:qFormat/>
    <w:rsid w:val="000A595B"/>
  </w:style>
  <w:style w:type="character" w:customStyle="1" w:styleId="WW8Num5z6">
    <w:name w:val="WW8Num5z6"/>
    <w:qFormat/>
    <w:rsid w:val="000A595B"/>
  </w:style>
  <w:style w:type="character" w:customStyle="1" w:styleId="WW8Num5z7">
    <w:name w:val="WW8Num5z7"/>
    <w:qFormat/>
    <w:rsid w:val="000A595B"/>
  </w:style>
  <w:style w:type="character" w:customStyle="1" w:styleId="WW8Num5z8">
    <w:name w:val="WW8Num5z8"/>
    <w:qFormat/>
    <w:rsid w:val="000A595B"/>
  </w:style>
  <w:style w:type="character" w:customStyle="1" w:styleId="CiteChar0">
    <w:name w:val="Cite Char"/>
    <w:aliases w:val="cite_tag Char,Char Char Char Char1 Char Char1,Char Char Char Char1 Char,Taglines Char Char, Cha"/>
    <w:basedOn w:val="DefaultParagraphFont"/>
    <w:qFormat/>
    <w:rsid w:val="000A595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A595B"/>
    <w:rPr>
      <w:rFonts w:ascii="Times New Roman" w:eastAsia="Times New Roman" w:hAnsi="Times New Roman" w:cs="Times New Roman"/>
      <w:u w:val="thick"/>
    </w:rPr>
  </w:style>
  <w:style w:type="character" w:customStyle="1" w:styleId="ListLabel19">
    <w:name w:val="ListLabel 19"/>
    <w:qFormat/>
    <w:rsid w:val="000A595B"/>
    <w:rPr>
      <w:b/>
      <w:i/>
      <w:strike w:val="0"/>
      <w:dstrike w:val="0"/>
      <w:spacing w:val="0"/>
      <w:w w:val="100"/>
      <w:sz w:val="26"/>
    </w:rPr>
  </w:style>
  <w:style w:type="paragraph" w:styleId="Footer">
    <w:name w:val="footer"/>
    <w:basedOn w:val="Normal"/>
    <w:link w:val="FooterChar"/>
    <w:uiPriority w:val="99"/>
    <w:rsid w:val="000A595B"/>
  </w:style>
  <w:style w:type="character" w:customStyle="1" w:styleId="FooterChar">
    <w:name w:val="Footer Char"/>
    <w:basedOn w:val="DefaultParagraphFont"/>
    <w:link w:val="Footer"/>
    <w:uiPriority w:val="99"/>
    <w:rsid w:val="000A595B"/>
    <w:rPr>
      <w:rFonts w:ascii="Arial" w:hAnsi="Arial" w:cs="Arial"/>
      <w:sz w:val="22"/>
    </w:rPr>
  </w:style>
  <w:style w:type="paragraph" w:customStyle="1" w:styleId="TagCite">
    <w:name w:val="Tag/Cite"/>
    <w:basedOn w:val="Normal"/>
    <w:qFormat/>
    <w:rsid w:val="000A595B"/>
    <w:rPr>
      <w:rFonts w:eastAsia="Times New Roman" w:cs="Times New Roman"/>
      <w:b/>
    </w:rPr>
  </w:style>
  <w:style w:type="paragraph" w:customStyle="1" w:styleId="NormalText">
    <w:name w:val="Normal Text"/>
    <w:basedOn w:val="Normal"/>
    <w:link w:val="NormalTextChar"/>
    <w:qFormat/>
    <w:rsid w:val="000A595B"/>
    <w:pPr>
      <w:jc w:val="both"/>
    </w:pPr>
    <w:rPr>
      <w:sz w:val="20"/>
      <w:szCs w:val="26"/>
    </w:rPr>
  </w:style>
  <w:style w:type="paragraph" w:customStyle="1" w:styleId="CardsFont6pt">
    <w:name w:val="Cards + Font: 6 pt"/>
    <w:basedOn w:val="Normal"/>
    <w:link w:val="CardsFont6ptChar1"/>
    <w:qFormat/>
    <w:rsid w:val="000A595B"/>
    <w:pPr>
      <w:ind w:left="432" w:right="432"/>
      <w:jc w:val="both"/>
    </w:pPr>
    <w:rPr>
      <w:rFonts w:eastAsia="Times New Roman" w:cs="Times New Roman"/>
      <w:sz w:val="12"/>
      <w:szCs w:val="20"/>
    </w:rPr>
  </w:style>
  <w:style w:type="paragraph" w:customStyle="1" w:styleId="Small">
    <w:name w:val="Small"/>
    <w:basedOn w:val="Normal"/>
    <w:uiPriority w:val="99"/>
    <w:qFormat/>
    <w:rsid w:val="000A595B"/>
    <w:rPr>
      <w:sz w:val="14"/>
    </w:rPr>
  </w:style>
  <w:style w:type="paragraph" w:customStyle="1" w:styleId="NotUnderlined">
    <w:name w:val="Not Underlined"/>
    <w:basedOn w:val="Normal"/>
    <w:uiPriority w:val="99"/>
    <w:qFormat/>
    <w:rsid w:val="000A595B"/>
  </w:style>
  <w:style w:type="numbering" w:customStyle="1" w:styleId="WW8Num2">
    <w:name w:val="WW8Num2"/>
    <w:qFormat/>
    <w:rsid w:val="000A595B"/>
  </w:style>
  <w:style w:type="numbering" w:customStyle="1" w:styleId="WW8Num5">
    <w:name w:val="WW8Num5"/>
    <w:qFormat/>
    <w:rsid w:val="000A595B"/>
  </w:style>
  <w:style w:type="paragraph" w:customStyle="1" w:styleId="citenon-bold">
    <w:name w:val="cite non-bold"/>
    <w:basedOn w:val="Normal"/>
    <w:link w:val="citenon-boldChar"/>
    <w:qFormat/>
    <w:rsid w:val="000A595B"/>
    <w:rPr>
      <w:rFonts w:ascii="Georgia" w:eastAsia="Calibri" w:hAnsi="Georgia"/>
    </w:rPr>
  </w:style>
  <w:style w:type="character" w:customStyle="1" w:styleId="citenon-boldChar">
    <w:name w:val="cite non-bold Char"/>
    <w:link w:val="citenon-bold"/>
    <w:rsid w:val="000A595B"/>
    <w:rPr>
      <w:rFonts w:ascii="Georgia" w:eastAsia="Calibri" w:hAnsi="Georgia" w:cs="Arial"/>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A595B"/>
    <w:rPr>
      <w:rFonts w:ascii="Times" w:eastAsia="MS Mincho" w:hAnsi="Times" w:cs="Arial"/>
      <w:sz w:val="20"/>
      <w:szCs w:val="20"/>
    </w:rPr>
  </w:style>
  <w:style w:type="paragraph" w:customStyle="1" w:styleId="NewDebate">
    <w:name w:val="New Debate"/>
    <w:basedOn w:val="Heading4"/>
    <w:link w:val="NewDebateChar"/>
    <w:uiPriority w:val="4"/>
    <w:qFormat/>
    <w:rsid w:val="000A595B"/>
    <w:rPr>
      <w:szCs w:val="22"/>
    </w:rPr>
  </w:style>
  <w:style w:type="character" w:customStyle="1" w:styleId="NewDebateChar">
    <w:name w:val="New Debate Char"/>
    <w:basedOn w:val="DefaultParagraphFont"/>
    <w:link w:val="NewDebate"/>
    <w:uiPriority w:val="4"/>
    <w:rsid w:val="000A595B"/>
    <w:rPr>
      <w:rFonts w:ascii="Arial" w:eastAsiaTheme="majorEastAsia" w:hAnsi="Arial" w:cstheme="majorBidi"/>
      <w:b/>
      <w:bCs/>
      <w:sz w:val="26"/>
      <w:szCs w:val="22"/>
    </w:rPr>
  </w:style>
  <w:style w:type="paragraph" w:customStyle="1" w:styleId="Reallyfuckingsmall">
    <w:name w:val="Really fucking small"/>
    <w:basedOn w:val="Normal"/>
    <w:link w:val="ReallyfuckingsmallChar"/>
    <w:qFormat/>
    <w:rsid w:val="000A595B"/>
    <w:rPr>
      <w:rFonts w:eastAsia="Calibri"/>
      <w:sz w:val="10"/>
    </w:rPr>
  </w:style>
  <w:style w:type="character" w:customStyle="1" w:styleId="ReallyfuckingsmallChar">
    <w:name w:val="Really fucking small Char"/>
    <w:basedOn w:val="DefaultParagraphFont"/>
    <w:link w:val="Reallyfuckingsmall"/>
    <w:rsid w:val="000A595B"/>
    <w:rPr>
      <w:rFonts w:ascii="Arial" w:eastAsia="Calibri" w:hAnsi="Arial" w:cs="Arial"/>
      <w:sz w:val="10"/>
    </w:rPr>
  </w:style>
  <w:style w:type="character" w:customStyle="1" w:styleId="NothingChar">
    <w:name w:val="Nothing Char"/>
    <w:link w:val="Nothing"/>
    <w:rsid w:val="000A595B"/>
    <w:rPr>
      <w:rFonts w:ascii="Times New Roman" w:eastAsia="Times New Roman" w:hAnsi="Times New Roman" w:cs="Times New Roman"/>
      <w:color w:val="00000A"/>
      <w:sz w:val="20"/>
    </w:rPr>
  </w:style>
  <w:style w:type="character" w:customStyle="1" w:styleId="Footnote2Char">
    <w:name w:val="Footnote2 Char"/>
    <w:link w:val="Footnote2"/>
    <w:locked/>
    <w:rsid w:val="000A595B"/>
  </w:style>
  <w:style w:type="paragraph" w:customStyle="1" w:styleId="Footnote2">
    <w:name w:val="Footnote2"/>
    <w:basedOn w:val="Normal"/>
    <w:next w:val="Normal"/>
    <w:link w:val="Footnote2Char"/>
    <w:autoRedefine/>
    <w:qFormat/>
    <w:rsid w:val="000A595B"/>
    <w:pPr>
      <w:spacing w:after="120" w:line="480" w:lineRule="auto"/>
    </w:pPr>
    <w:rPr>
      <w:rFonts w:asciiTheme="minorHAnsi" w:hAnsiTheme="minorHAnsi" w:cstheme="minorBidi"/>
      <w:sz w:val="24"/>
    </w:rPr>
  </w:style>
  <w:style w:type="character" w:customStyle="1" w:styleId="UnderlineCharChar">
    <w:name w:val="Underline Char Char"/>
    <w:basedOn w:val="DefaultParagraphFont"/>
    <w:rsid w:val="000A595B"/>
    <w:rPr>
      <w:noProof w:val="0"/>
      <w:u w:val="single"/>
      <w:lang w:val="en-US" w:eastAsia="en-US" w:bidi="ar-SA"/>
    </w:rPr>
  </w:style>
  <w:style w:type="character" w:customStyle="1" w:styleId="UnderlinesCharChar">
    <w:name w:val="Underlines Char Char"/>
    <w:basedOn w:val="DefaultParagraphFont"/>
    <w:rsid w:val="000A595B"/>
    <w:rPr>
      <w:rFonts w:cs="Arial"/>
      <w:b/>
      <w:bCs/>
      <w:noProof w:val="0"/>
      <w:sz w:val="22"/>
      <w:szCs w:val="26"/>
      <w:u w:val="single"/>
      <w:lang w:val="en-US" w:eastAsia="en-US" w:bidi="ar-SA"/>
    </w:rPr>
  </w:style>
  <w:style w:type="paragraph" w:customStyle="1" w:styleId="Style3">
    <w:name w:val="Style3"/>
    <w:basedOn w:val="Normal"/>
    <w:link w:val="Style3Char"/>
    <w:qFormat/>
    <w:rsid w:val="000A595B"/>
    <w:rPr>
      <w:rFonts w:ascii="Arial Narrow" w:eastAsia="Times New Roman" w:hAnsi="Arial Narrow" w:cs="Times New Roman"/>
      <w:b/>
      <w:sz w:val="20"/>
    </w:rPr>
  </w:style>
  <w:style w:type="character" w:customStyle="1" w:styleId="Style3Char">
    <w:name w:val="Style3 Char"/>
    <w:basedOn w:val="DefaultParagraphFont"/>
    <w:link w:val="Style3"/>
    <w:rsid w:val="000A595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0A595B"/>
    <w:rPr>
      <w:rFonts w:eastAsia="Times New Roman"/>
      <w:sz w:val="20"/>
      <w:u w:val="single"/>
    </w:rPr>
  </w:style>
  <w:style w:type="character" w:customStyle="1" w:styleId="StyleStyle411ptChar">
    <w:name w:val="Style Style4 + 11 pt Char"/>
    <w:link w:val="StyleStyle411pt"/>
    <w:rsid w:val="000A595B"/>
    <w:rPr>
      <w:rFonts w:ascii="Arial" w:eastAsia="Times New Roman" w:hAnsi="Arial" w:cs="Arial"/>
      <w:sz w:val="20"/>
      <w:u w:val="single"/>
    </w:rPr>
  </w:style>
  <w:style w:type="paragraph" w:customStyle="1" w:styleId="StyleStyle411ptBold">
    <w:name w:val="Style Style4 + 11 pt Bold"/>
    <w:basedOn w:val="Normal"/>
    <w:link w:val="StyleStyle411ptBoldChar"/>
    <w:qFormat/>
    <w:rsid w:val="000A595B"/>
    <w:rPr>
      <w:b/>
      <w:bCs/>
      <w:sz w:val="20"/>
      <w:u w:val="single"/>
    </w:rPr>
  </w:style>
  <w:style w:type="character" w:customStyle="1" w:styleId="StyleStyle411ptBoldChar">
    <w:name w:val="Style Style4 + 11 pt Bold Char"/>
    <w:link w:val="StyleStyle411ptBold"/>
    <w:rsid w:val="000A595B"/>
    <w:rPr>
      <w:rFonts w:ascii="Arial" w:hAnsi="Arial" w:cs="Arial"/>
      <w:b/>
      <w:bCs/>
      <w:sz w:val="20"/>
      <w:u w:val="single"/>
    </w:rPr>
  </w:style>
  <w:style w:type="paragraph" w:customStyle="1" w:styleId="Underlining">
    <w:name w:val="Underlining"/>
    <w:basedOn w:val="Normal"/>
    <w:link w:val="UnderliningChar"/>
    <w:qFormat/>
    <w:rsid w:val="000A595B"/>
    <w:rPr>
      <w:rFonts w:eastAsia="Times New Roman"/>
      <w:sz w:val="20"/>
      <w:u w:val="single"/>
    </w:rPr>
  </w:style>
  <w:style w:type="character" w:customStyle="1" w:styleId="UnderliningChar">
    <w:name w:val="Underlining Char"/>
    <w:basedOn w:val="DefaultParagraphFont"/>
    <w:link w:val="Underlining"/>
    <w:rsid w:val="000A595B"/>
    <w:rPr>
      <w:rFonts w:ascii="Arial" w:eastAsia="Times New Roman" w:hAnsi="Arial" w:cs="Arial"/>
      <w:sz w:val="20"/>
      <w:u w:val="single"/>
    </w:rPr>
  </w:style>
  <w:style w:type="character" w:customStyle="1" w:styleId="StyleTimesNewRoman12ptBold">
    <w:name w:val="Style Times New Roman 12 pt Bold"/>
    <w:rsid w:val="000A595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0A595B"/>
    <w:rPr>
      <w:rFonts w:ascii="Century Gothic" w:hAnsi="Century Gothic"/>
      <w:sz w:val="24"/>
      <w:u w:val="thick"/>
    </w:rPr>
  </w:style>
  <w:style w:type="paragraph" w:customStyle="1" w:styleId="Cardstyle">
    <w:name w:val="Cardstyle"/>
    <w:basedOn w:val="Normal"/>
    <w:next w:val="Normal"/>
    <w:qFormat/>
    <w:rsid w:val="000A595B"/>
    <w:rPr>
      <w:rFonts w:eastAsia="Times New Roman" w:cs="Times New Roman"/>
      <w:sz w:val="20"/>
    </w:rPr>
  </w:style>
  <w:style w:type="character" w:customStyle="1" w:styleId="Style8pt1">
    <w:name w:val="Style 8 pt1"/>
    <w:basedOn w:val="DefaultParagraphFont"/>
    <w:rsid w:val="000A595B"/>
    <w:rPr>
      <w:rFonts w:ascii="Georgia" w:hAnsi="Georgia"/>
      <w:sz w:val="16"/>
    </w:rPr>
  </w:style>
  <w:style w:type="character" w:customStyle="1" w:styleId="Style8pt">
    <w:name w:val="Style 8 pt"/>
    <w:basedOn w:val="DefaultParagraphFont"/>
    <w:rsid w:val="000A595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0A595B"/>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A595B"/>
    <w:rPr>
      <w:rFonts w:ascii="Arial" w:eastAsia="Times New Roman" w:hAnsi="Arial" w:cs="Times New Roman"/>
      <w:sz w:val="22"/>
      <w:u w:val="single"/>
      <w:bdr w:val="single" w:sz="4" w:space="0" w:color="auto"/>
    </w:rPr>
  </w:style>
  <w:style w:type="character" w:customStyle="1" w:styleId="StyleUnderlineChar11ptChar">
    <w:name w:val="Style Underline Char + 11 pt Char"/>
    <w:rsid w:val="000A595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0A595B"/>
    <w:rPr>
      <w:rFonts w:eastAsia="Times New Roman" w:cs="Times New Roman"/>
      <w:b/>
      <w:bCs/>
      <w:sz w:val="20"/>
      <w:u w:val="single"/>
    </w:rPr>
  </w:style>
  <w:style w:type="character" w:customStyle="1" w:styleId="StyleUnderlineChar11ptBoldChar">
    <w:name w:val="Style Underline Char + 11 pt Bold Char"/>
    <w:link w:val="StyleUnderlineChar11ptBold"/>
    <w:rsid w:val="000A595B"/>
    <w:rPr>
      <w:rFonts w:ascii="Arial" w:eastAsia="Times New Roman" w:hAnsi="Arial" w:cs="Times New Roman"/>
      <w:b/>
      <w:bCs/>
      <w:sz w:val="20"/>
      <w:u w:val="single"/>
    </w:rPr>
  </w:style>
  <w:style w:type="character" w:customStyle="1" w:styleId="NormalTextChar">
    <w:name w:val="Normal Text Char"/>
    <w:link w:val="NormalText"/>
    <w:rsid w:val="000A595B"/>
    <w:rPr>
      <w:rFonts w:ascii="Arial" w:hAnsi="Arial" w:cs="Arial"/>
      <w:sz w:val="20"/>
      <w:szCs w:val="26"/>
    </w:rPr>
  </w:style>
  <w:style w:type="character" w:customStyle="1" w:styleId="ShrinkChar">
    <w:name w:val="Shrink Char"/>
    <w:link w:val="Shrink"/>
    <w:rsid w:val="000A595B"/>
    <w:rPr>
      <w:rFonts w:ascii="Garamond" w:hAnsi="Garamond"/>
      <w:sz w:val="12"/>
    </w:rPr>
  </w:style>
  <w:style w:type="paragraph" w:customStyle="1" w:styleId="Shrink">
    <w:name w:val="Shrink"/>
    <w:link w:val="ShrinkChar"/>
    <w:qFormat/>
    <w:rsid w:val="000A595B"/>
    <w:pPr>
      <w:ind w:left="288" w:right="288"/>
    </w:pPr>
    <w:rPr>
      <w:rFonts w:ascii="Garamond" w:hAnsi="Garamond"/>
      <w:sz w:val="12"/>
    </w:rPr>
  </w:style>
  <w:style w:type="paragraph" w:customStyle="1" w:styleId="cites0">
    <w:name w:val="cites"/>
    <w:link w:val="citesChar0"/>
    <w:autoRedefine/>
    <w:qFormat/>
    <w:rsid w:val="000A595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0A595B"/>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0A595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A595B"/>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0A595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0A595B"/>
  </w:style>
  <w:style w:type="character" w:customStyle="1" w:styleId="CardsChar1">
    <w:name w:val="Cards Char1"/>
    <w:rsid w:val="000A595B"/>
    <w:rPr>
      <w:rFonts w:ascii="Times New Roman" w:hAnsi="Times New Roman" w:cs="Times New Roman"/>
      <w:sz w:val="20"/>
      <w:szCs w:val="20"/>
    </w:rPr>
  </w:style>
  <w:style w:type="character" w:customStyle="1" w:styleId="AuthorYear">
    <w:name w:val="AuthorYear"/>
    <w:uiPriority w:val="1"/>
    <w:qFormat/>
    <w:rsid w:val="000A595B"/>
    <w:rPr>
      <w:rFonts w:ascii="Georgia" w:hAnsi="Georgia"/>
      <w:b/>
      <w:sz w:val="24"/>
    </w:rPr>
  </w:style>
  <w:style w:type="paragraph" w:customStyle="1" w:styleId="Shrink8">
    <w:name w:val="Shrink8"/>
    <w:basedOn w:val="Normal"/>
    <w:qFormat/>
    <w:rsid w:val="000A595B"/>
    <w:rPr>
      <w:sz w:val="16"/>
    </w:rPr>
  </w:style>
  <w:style w:type="paragraph" w:customStyle="1" w:styleId="Normal1">
    <w:name w:val="Normal1"/>
    <w:qFormat/>
    <w:rsid w:val="000A595B"/>
    <w:rPr>
      <w:rFonts w:ascii="Calibri" w:eastAsia="Calibri" w:hAnsi="Calibri" w:cs="Calibri"/>
      <w:color w:val="000000"/>
      <w:sz w:val="22"/>
      <w:szCs w:val="20"/>
      <w:lang w:val="es-US" w:eastAsia="es-US"/>
    </w:rPr>
  </w:style>
  <w:style w:type="character" w:customStyle="1" w:styleId="highlight2">
    <w:name w:val="highlight2"/>
    <w:rsid w:val="000A595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0A595B"/>
    <w:rPr>
      <w:rFonts w:eastAsia="SimSun" w:cs="Times New Roman"/>
      <w:color w:val="00000A"/>
      <w:sz w:val="20"/>
      <w:lang w:eastAsia="zh-CN"/>
    </w:rPr>
  </w:style>
  <w:style w:type="character" w:customStyle="1" w:styleId="Stylecard11ptChar">
    <w:name w:val="Style card + 11 pt Char"/>
    <w:basedOn w:val="cardChar"/>
    <w:link w:val="Stylecard11pt"/>
    <w:rsid w:val="000A595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0A595B"/>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0A595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0A595B"/>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0A595B"/>
    <w:rPr>
      <w:rFonts w:cs="Arial"/>
      <w:b/>
      <w:bCs/>
      <w:kern w:val="32"/>
      <w:sz w:val="32"/>
      <w:szCs w:val="32"/>
      <w:u w:val="single"/>
      <w:lang w:val="en-US" w:eastAsia="en-US" w:bidi="ar-SA"/>
    </w:rPr>
  </w:style>
  <w:style w:type="character" w:customStyle="1" w:styleId="UNDERLINECharChar0">
    <w:name w:val="UNDERLINE Char Char"/>
    <w:basedOn w:val="DefaultParagraphFont"/>
    <w:rsid w:val="000A595B"/>
    <w:rPr>
      <w:bCs/>
      <w:kern w:val="28"/>
      <w:szCs w:val="32"/>
      <w:u w:val="single"/>
    </w:rPr>
  </w:style>
  <w:style w:type="character" w:customStyle="1" w:styleId="term">
    <w:name w:val="term"/>
    <w:basedOn w:val="DefaultParagraphFont"/>
    <w:rsid w:val="000A595B"/>
  </w:style>
  <w:style w:type="character" w:customStyle="1" w:styleId="SmallFontCharCharCharChar">
    <w:name w:val="Small Font Char Char Char Char"/>
    <w:basedOn w:val="DefaultParagraphFont"/>
    <w:rsid w:val="000A595B"/>
    <w:rPr>
      <w:rFonts w:ascii="Arial" w:hAnsi="Arial"/>
      <w:sz w:val="12"/>
      <w:szCs w:val="24"/>
    </w:rPr>
  </w:style>
  <w:style w:type="character" w:customStyle="1" w:styleId="vitstoryheadline">
    <w:name w:val="vitstoryheadline"/>
    <w:basedOn w:val="DefaultParagraphFont"/>
    <w:rsid w:val="000A595B"/>
  </w:style>
  <w:style w:type="character" w:customStyle="1" w:styleId="regtext">
    <w:name w:val="regtext"/>
    <w:basedOn w:val="DefaultParagraphFont"/>
    <w:rsid w:val="000A595B"/>
  </w:style>
  <w:style w:type="character" w:customStyle="1" w:styleId="bps-topic-ident">
    <w:name w:val="bps-topic-ident"/>
    <w:basedOn w:val="DefaultParagraphFont"/>
    <w:rsid w:val="000A595B"/>
  </w:style>
  <w:style w:type="character" w:customStyle="1" w:styleId="CharChar4">
    <w:name w:val="Char Char4"/>
    <w:basedOn w:val="DefaultParagraphFont"/>
    <w:rsid w:val="000A595B"/>
    <w:rPr>
      <w:b/>
      <w:bCs/>
      <w:sz w:val="28"/>
      <w:szCs w:val="28"/>
    </w:rPr>
  </w:style>
  <w:style w:type="character" w:customStyle="1" w:styleId="CharChar5">
    <w:name w:val="Char Char5"/>
    <w:basedOn w:val="DefaultParagraphFont"/>
    <w:rsid w:val="000A595B"/>
    <w:rPr>
      <w:rFonts w:ascii="Arial" w:hAnsi="Arial" w:cs="Arial"/>
      <w:b/>
      <w:bCs/>
      <w:sz w:val="26"/>
      <w:szCs w:val="26"/>
    </w:rPr>
  </w:style>
  <w:style w:type="paragraph" w:customStyle="1" w:styleId="tagcite0">
    <w:name w:val="tagcite"/>
    <w:basedOn w:val="Normal"/>
    <w:qFormat/>
    <w:rsid w:val="000A595B"/>
    <w:rPr>
      <w:rFonts w:eastAsia="Times New Roman" w:cs="Times New Roman"/>
      <w:b/>
    </w:rPr>
  </w:style>
  <w:style w:type="paragraph" w:customStyle="1" w:styleId="Regular">
    <w:name w:val="Regular"/>
    <w:link w:val="RegularChar"/>
    <w:rsid w:val="000A595B"/>
    <w:rPr>
      <w:rFonts w:ascii="Garamond" w:eastAsia="Times New Roman" w:hAnsi="Garamond" w:cs="Arial"/>
      <w:bCs/>
      <w:kern w:val="20"/>
      <w:sz w:val="20"/>
      <w:szCs w:val="32"/>
    </w:rPr>
  </w:style>
  <w:style w:type="paragraph" w:customStyle="1" w:styleId="Boldunderline0">
    <w:name w:val="Bold underline"/>
    <w:basedOn w:val="Normal"/>
    <w:rsid w:val="000A595B"/>
    <w:rPr>
      <w:rFonts w:eastAsia="Times New Roman"/>
      <w:b/>
      <w:bCs/>
      <w:kern w:val="20"/>
      <w:sz w:val="20"/>
      <w:szCs w:val="32"/>
      <w:u w:val="single"/>
    </w:rPr>
  </w:style>
  <w:style w:type="character" w:customStyle="1" w:styleId="BoldunderlineChar0">
    <w:name w:val="Bold underline Char"/>
    <w:basedOn w:val="DefaultParagraphFont"/>
    <w:rsid w:val="000A595B"/>
    <w:rPr>
      <w:rFonts w:ascii="Garamond" w:hAnsi="Garamond" w:cs="Arial"/>
      <w:b/>
      <w:bCs/>
      <w:kern w:val="20"/>
      <w:szCs w:val="32"/>
      <w:u w:val="single"/>
      <w:lang w:val="en-US" w:eastAsia="en-US" w:bidi="ar-SA"/>
    </w:rPr>
  </w:style>
  <w:style w:type="paragraph" w:customStyle="1" w:styleId="tag1">
    <w:name w:val="tag1"/>
    <w:basedOn w:val="Normal"/>
    <w:qFormat/>
    <w:rsid w:val="000A595B"/>
    <w:rPr>
      <w:rFonts w:eastAsia="Times New Roman" w:cs="Times New Roman"/>
      <w:b/>
      <w:szCs w:val="20"/>
    </w:rPr>
  </w:style>
  <w:style w:type="character" w:customStyle="1" w:styleId="byline">
    <w:name w:val="byline"/>
    <w:basedOn w:val="DefaultParagraphFont"/>
    <w:rsid w:val="000A595B"/>
  </w:style>
  <w:style w:type="character" w:customStyle="1" w:styleId="7TimesNewRoman">
    <w:name w:val="7 Times New Roman"/>
    <w:rsid w:val="000A595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0A595B"/>
    <w:rPr>
      <w:rFonts w:ascii="Cambria" w:eastAsia="Times New Roman" w:hAnsi="Cambria" w:cs="Times New Roman"/>
      <w:sz w:val="18"/>
      <w:szCs w:val="20"/>
    </w:rPr>
  </w:style>
  <w:style w:type="character" w:customStyle="1" w:styleId="Boxed">
    <w:name w:val="Boxed"/>
    <w:qFormat/>
    <w:rsid w:val="000A595B"/>
    <w:rPr>
      <w:rFonts w:ascii="Garamond" w:hAnsi="Garamond"/>
      <w:sz w:val="20"/>
      <w:bdr w:val="single" w:sz="6" w:space="0" w:color="auto"/>
    </w:rPr>
  </w:style>
  <w:style w:type="character" w:customStyle="1" w:styleId="CardtextChar0">
    <w:name w:val="Card text Char"/>
    <w:basedOn w:val="DefaultParagraphFont"/>
    <w:link w:val="Cardtext0"/>
    <w:rsid w:val="000A595B"/>
    <w:rPr>
      <w:rFonts w:ascii="Garamond" w:hAnsi="Garamond"/>
      <w:u w:val="single"/>
    </w:rPr>
  </w:style>
  <w:style w:type="paragraph" w:styleId="Date">
    <w:name w:val="Date"/>
    <w:aliases w:val="date"/>
    <w:basedOn w:val="Normal"/>
    <w:next w:val="Normal"/>
    <w:link w:val="DateChar"/>
    <w:uiPriority w:val="99"/>
    <w:rsid w:val="000A595B"/>
    <w:rPr>
      <w:rFonts w:eastAsia="Times New Roman" w:cs="Times New Roman"/>
      <w:sz w:val="16"/>
    </w:rPr>
  </w:style>
  <w:style w:type="character" w:customStyle="1" w:styleId="DateChar">
    <w:name w:val="Date Char"/>
    <w:aliases w:val="date Char"/>
    <w:basedOn w:val="DefaultParagraphFont"/>
    <w:link w:val="Date"/>
    <w:uiPriority w:val="99"/>
    <w:rsid w:val="000A595B"/>
    <w:rPr>
      <w:rFonts w:ascii="Arial" w:eastAsia="Times New Roman" w:hAnsi="Arial" w:cs="Times New Roman"/>
      <w:sz w:val="16"/>
    </w:rPr>
  </w:style>
  <w:style w:type="character" w:customStyle="1" w:styleId="CharChar2">
    <w:name w:val="Char Char2"/>
    <w:basedOn w:val="DefaultParagraphFont"/>
    <w:rsid w:val="000A595B"/>
  </w:style>
  <w:style w:type="paragraph" w:customStyle="1" w:styleId="DebateCardSmall">
    <w:name w:val="Debate Card Small"/>
    <w:basedOn w:val="Normal"/>
    <w:link w:val="DebateCardSmallChar"/>
    <w:qFormat/>
    <w:rsid w:val="000A595B"/>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0A595B"/>
    <w:rPr>
      <w:rFonts w:ascii="Arial" w:eastAsia="Times New Roman" w:hAnsi="Arial" w:cs="Times New Roman"/>
      <w:sz w:val="16"/>
      <w:szCs w:val="16"/>
      <w:lang w:val="x-none" w:eastAsia="x-none"/>
    </w:rPr>
  </w:style>
  <w:style w:type="character" w:customStyle="1" w:styleId="reduce2">
    <w:name w:val="reduce2"/>
    <w:rsid w:val="000A595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0A595B"/>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0A595B"/>
    <w:rPr>
      <w:rFonts w:ascii="Arial" w:eastAsia="Times New Roman" w:hAnsi="Arial" w:cs="Times New Roman"/>
      <w:sz w:val="20"/>
      <w:szCs w:val="20"/>
      <w:u w:val="single"/>
      <w:lang w:val="x-none" w:eastAsia="x-none"/>
    </w:rPr>
  </w:style>
  <w:style w:type="character" w:customStyle="1" w:styleId="AnalyticChar">
    <w:name w:val="Analytic Char"/>
    <w:basedOn w:val="DefaultParagraphFont"/>
    <w:link w:val="Analytic"/>
    <w:uiPriority w:val="4"/>
    <w:rsid w:val="000A595B"/>
    <w:rPr>
      <w:rFonts w:ascii="Arial" w:eastAsia="Droid Sans Fallback" w:hAnsi="Arial" w:cs="Arial"/>
      <w:b/>
      <w:color w:val="00000A"/>
      <w:sz w:val="26"/>
      <w:szCs w:val="26"/>
    </w:rPr>
  </w:style>
  <w:style w:type="character" w:customStyle="1" w:styleId="asset-metabar-time">
    <w:name w:val="asset-metabar-time"/>
    <w:basedOn w:val="DefaultParagraphFont"/>
    <w:rsid w:val="000A595B"/>
  </w:style>
  <w:style w:type="character" w:customStyle="1" w:styleId="Style1CharChar">
    <w:name w:val="Style1 Char Char"/>
    <w:basedOn w:val="DefaultParagraphFont"/>
    <w:rsid w:val="000A595B"/>
    <w:rPr>
      <w:sz w:val="16"/>
      <w:szCs w:val="16"/>
      <w:lang w:val="en-US" w:eastAsia="en-US" w:bidi="ar-SA"/>
    </w:rPr>
  </w:style>
  <w:style w:type="character" w:customStyle="1" w:styleId="Style2CharChar">
    <w:name w:val="Style2 Char Char"/>
    <w:basedOn w:val="DefaultParagraphFont"/>
    <w:rsid w:val="000A595B"/>
    <w:rPr>
      <w:u w:val="thick"/>
      <w:lang w:val="en-US" w:eastAsia="en-US" w:bidi="ar-SA"/>
    </w:rPr>
  </w:style>
  <w:style w:type="character" w:customStyle="1" w:styleId="dateline">
    <w:name w:val="dateline"/>
    <w:basedOn w:val="DefaultParagraphFont"/>
    <w:rsid w:val="000A595B"/>
  </w:style>
  <w:style w:type="character" w:customStyle="1" w:styleId="date-display-single">
    <w:name w:val="date-display-single"/>
    <w:basedOn w:val="DefaultParagraphFont"/>
    <w:rsid w:val="000A595B"/>
  </w:style>
  <w:style w:type="character" w:customStyle="1" w:styleId="wikigeneratedlinkcontent">
    <w:name w:val="wikigeneratedlinkcontent"/>
    <w:basedOn w:val="DefaultParagraphFont"/>
    <w:rsid w:val="000A595B"/>
  </w:style>
  <w:style w:type="character" w:customStyle="1" w:styleId="Heading3CharCharChar3">
    <w:name w:val="Heading 3 Char Char Char3"/>
    <w:aliases w:val=" Char Char Char3,Char Char Char3,Heading 3 Char Char Char2, Char Char Char2,Char Char Char2"/>
    <w:basedOn w:val="DefaultParagraphFont"/>
    <w:rsid w:val="000A595B"/>
    <w:rPr>
      <w:rFonts w:cs="Arial"/>
      <w:bCs/>
      <w:szCs w:val="26"/>
      <w:u w:val="single"/>
      <w:lang w:val="en-US" w:eastAsia="en-US" w:bidi="ar-SA"/>
    </w:rPr>
  </w:style>
  <w:style w:type="character" w:customStyle="1" w:styleId="aqj">
    <w:name w:val="aqj"/>
    <w:rsid w:val="000A595B"/>
  </w:style>
  <w:style w:type="character" w:customStyle="1" w:styleId="CardTextChar1">
    <w:name w:val="CardText Char"/>
    <w:basedOn w:val="DefaultParagraphFont"/>
    <w:link w:val="CardText1"/>
    <w:locked/>
    <w:rsid w:val="000A595B"/>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0A595B"/>
    <w:pPr>
      <w:ind w:left="288" w:right="288"/>
    </w:pPr>
    <w:rPr>
      <w:rFonts w:ascii="Times New Roman" w:eastAsia="Times New Roman" w:hAnsi="Times New Roman" w:cs="Times New Roman"/>
      <w:sz w:val="16"/>
    </w:rPr>
  </w:style>
  <w:style w:type="character" w:customStyle="1" w:styleId="ilad">
    <w:name w:val="il_ad"/>
    <w:rsid w:val="000A595B"/>
  </w:style>
  <w:style w:type="character" w:customStyle="1" w:styleId="CardsUnderlined">
    <w:name w:val="Cards Underlined"/>
    <w:qFormat/>
    <w:rsid w:val="000A595B"/>
    <w:rPr>
      <w:rFonts w:ascii="Helvetica" w:hAnsi="Helvetica"/>
      <w:sz w:val="22"/>
      <w:szCs w:val="24"/>
      <w:u w:val="thick"/>
    </w:rPr>
  </w:style>
  <w:style w:type="paragraph" w:customStyle="1" w:styleId="BBCite">
    <w:name w:val="BB Cite"/>
    <w:basedOn w:val="Normal"/>
    <w:autoRedefine/>
    <w:rsid w:val="000A595B"/>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0A595B"/>
  </w:style>
  <w:style w:type="character" w:customStyle="1" w:styleId="StyleStyleUnderline411pt">
    <w:name w:val="Style Style Underline4 + 11 pt"/>
    <w:basedOn w:val="DefaultParagraphFont"/>
    <w:rsid w:val="000A595B"/>
    <w:rPr>
      <w:sz w:val="20"/>
      <w:u w:val="single"/>
    </w:rPr>
  </w:style>
  <w:style w:type="character" w:customStyle="1" w:styleId="StyleStyleUnderline411ptBold">
    <w:name w:val="Style Style Underline4 + 11 pt Bold"/>
    <w:basedOn w:val="DefaultParagraphFont"/>
    <w:rsid w:val="000A595B"/>
    <w:rPr>
      <w:b/>
      <w:bCs/>
      <w:sz w:val="20"/>
      <w:u w:val="single"/>
    </w:rPr>
  </w:style>
  <w:style w:type="character" w:customStyle="1" w:styleId="StyleStyleUnderline311pt">
    <w:name w:val="Style Style Underline3 + 11 pt"/>
    <w:basedOn w:val="DefaultParagraphFont"/>
    <w:rsid w:val="000A595B"/>
    <w:rPr>
      <w:sz w:val="20"/>
      <w:u w:val="single"/>
    </w:rPr>
  </w:style>
  <w:style w:type="character" w:customStyle="1" w:styleId="StyleStyleUnderline311ptBold">
    <w:name w:val="Style Style Underline3 + 11 pt Bold"/>
    <w:basedOn w:val="DefaultParagraphFont"/>
    <w:rsid w:val="000A595B"/>
    <w:rPr>
      <w:b/>
      <w:bCs/>
      <w:sz w:val="20"/>
      <w:u w:val="single"/>
    </w:rPr>
  </w:style>
  <w:style w:type="character" w:customStyle="1" w:styleId="red-subtitle">
    <w:name w:val="red-subtitle"/>
    <w:basedOn w:val="DefaultParagraphFont"/>
    <w:rsid w:val="000A595B"/>
  </w:style>
  <w:style w:type="character" w:styleId="PageNumber">
    <w:name w:val="page number"/>
    <w:aliases w:val="card ununderlined"/>
    <w:basedOn w:val="DefaultParagraphFont"/>
    <w:uiPriority w:val="99"/>
    <w:unhideWhenUsed/>
    <w:rsid w:val="000A595B"/>
  </w:style>
  <w:style w:type="character" w:customStyle="1" w:styleId="ft1">
    <w:name w:val="ft1"/>
    <w:basedOn w:val="DefaultParagraphFont"/>
    <w:rsid w:val="000A595B"/>
  </w:style>
  <w:style w:type="character" w:customStyle="1" w:styleId="dropcap">
    <w:name w:val="dropcap"/>
    <w:basedOn w:val="DefaultParagraphFont"/>
    <w:rsid w:val="000A595B"/>
  </w:style>
  <w:style w:type="paragraph" w:customStyle="1" w:styleId="TagText">
    <w:name w:val="TagText"/>
    <w:basedOn w:val="Normal"/>
    <w:uiPriority w:val="99"/>
    <w:qFormat/>
    <w:rsid w:val="000A595B"/>
    <w:pPr>
      <w:spacing w:before="200"/>
    </w:pPr>
    <w:rPr>
      <w:rFonts w:eastAsia="Calibri"/>
      <w:b/>
      <w:sz w:val="24"/>
    </w:rPr>
  </w:style>
  <w:style w:type="paragraph" w:customStyle="1" w:styleId="BreakTag">
    <w:name w:val="Break Tag"/>
    <w:basedOn w:val="Normal"/>
    <w:autoRedefine/>
    <w:uiPriority w:val="4"/>
    <w:qFormat/>
    <w:rsid w:val="000A595B"/>
    <w:pPr>
      <w:spacing w:before="240"/>
    </w:pPr>
    <w:rPr>
      <w:b/>
      <w:sz w:val="26"/>
    </w:rPr>
  </w:style>
  <w:style w:type="paragraph" w:customStyle="1" w:styleId="BreakBlock">
    <w:name w:val="Break Block"/>
    <w:basedOn w:val="Normal"/>
    <w:link w:val="BreakBlockChar"/>
    <w:autoRedefine/>
    <w:qFormat/>
    <w:rsid w:val="000A595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A595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0A595B"/>
  </w:style>
  <w:style w:type="character" w:customStyle="1" w:styleId="Mention1">
    <w:name w:val="Mention1"/>
    <w:basedOn w:val="DefaultParagraphFont"/>
    <w:uiPriority w:val="99"/>
    <w:semiHidden/>
    <w:unhideWhenUsed/>
    <w:rsid w:val="000A595B"/>
    <w:rPr>
      <w:color w:val="2B579A"/>
      <w:shd w:val="clear" w:color="auto" w:fill="E6E6E6"/>
    </w:rPr>
  </w:style>
  <w:style w:type="character" w:customStyle="1" w:styleId="Styleunderline11pt">
    <w:name w:val="Style underline + 11 pt"/>
    <w:rsid w:val="000A595B"/>
    <w:rPr>
      <w:rFonts w:ascii="Times New Roman" w:hAnsi="Times New Roman"/>
      <w:sz w:val="20"/>
      <w:u w:val="single"/>
    </w:rPr>
  </w:style>
  <w:style w:type="paragraph" w:customStyle="1" w:styleId="Minimize">
    <w:name w:val="Minimize"/>
    <w:basedOn w:val="card"/>
    <w:next w:val="Normal"/>
    <w:link w:val="MinimizeChar"/>
    <w:qFormat/>
    <w:rsid w:val="000A595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0A595B"/>
    <w:rPr>
      <w:rFonts w:ascii="Georgia" w:hAnsi="Georgia" w:cs="Arial"/>
      <w:bCs/>
      <w:color w:val="000000"/>
      <w:sz w:val="12"/>
      <w:szCs w:val="20"/>
    </w:rPr>
  </w:style>
  <w:style w:type="character" w:customStyle="1" w:styleId="hilite1">
    <w:name w:val="hilite1"/>
    <w:basedOn w:val="DefaultParagraphFont"/>
    <w:rsid w:val="000A595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0A595B"/>
    <w:rPr>
      <w:rFonts w:eastAsia="Times New Roman"/>
      <w:b/>
      <w:szCs w:val="20"/>
    </w:rPr>
  </w:style>
  <w:style w:type="character" w:customStyle="1" w:styleId="NormaltagChar">
    <w:name w:val="Normal tag Char"/>
    <w:basedOn w:val="DefaultParagraphFont"/>
    <w:link w:val="Normaltag"/>
    <w:uiPriority w:val="99"/>
    <w:locked/>
    <w:rsid w:val="000A595B"/>
    <w:rPr>
      <w:rFonts w:ascii="Arial" w:eastAsia="Times New Roman" w:hAnsi="Arial" w:cs="Arial"/>
      <w:b/>
      <w:sz w:val="22"/>
      <w:szCs w:val="20"/>
    </w:rPr>
  </w:style>
  <w:style w:type="character" w:customStyle="1" w:styleId="CitesChar2">
    <w:name w:val="Cites Char2"/>
    <w:link w:val="Cites"/>
    <w:rsid w:val="000A595B"/>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0A595B"/>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0A595B"/>
    <w:pPr>
      <w:spacing w:before="120" w:after="120"/>
    </w:pPr>
    <w:rPr>
      <w:rFonts w:eastAsia="Times New Roman"/>
      <w:b/>
      <w:u w:val="single"/>
      <w:lang w:bidi="en-US"/>
    </w:rPr>
  </w:style>
  <w:style w:type="paragraph" w:styleId="TOC9">
    <w:name w:val="toc 9"/>
    <w:basedOn w:val="Normal"/>
    <w:next w:val="Normal"/>
    <w:autoRedefine/>
    <w:rsid w:val="000A595B"/>
    <w:pPr>
      <w:ind w:left="1600"/>
    </w:pPr>
    <w:rPr>
      <w:rFonts w:eastAsia="Times New Roman"/>
      <w:sz w:val="20"/>
      <w:lang w:bidi="en-US"/>
    </w:rPr>
  </w:style>
  <w:style w:type="paragraph" w:customStyle="1" w:styleId="TxBrp1">
    <w:name w:val="TxBr_p1"/>
    <w:basedOn w:val="Normal"/>
    <w:qFormat/>
    <w:rsid w:val="000A595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0A595B"/>
    <w:pPr>
      <w:spacing w:before="100" w:beforeAutospacing="1" w:after="100" w:afterAutospacing="1"/>
    </w:pPr>
    <w:rPr>
      <w:rFonts w:eastAsia="Times New Roman"/>
      <w:lang w:bidi="en-US"/>
    </w:rPr>
  </w:style>
  <w:style w:type="character" w:customStyle="1" w:styleId="standardcontent">
    <w:name w:val="standardcontent"/>
    <w:basedOn w:val="DefaultParagraphFont"/>
    <w:rsid w:val="000A595B"/>
  </w:style>
  <w:style w:type="paragraph" w:customStyle="1" w:styleId="hat">
    <w:name w:val="hat"/>
    <w:basedOn w:val="Normal"/>
    <w:next w:val="Normal"/>
    <w:link w:val="hatChar"/>
    <w:qFormat/>
    <w:rsid w:val="000A595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A595B"/>
  </w:style>
  <w:style w:type="paragraph" w:customStyle="1" w:styleId="HotRouteChar">
    <w:name w:val="Hot Route! Char"/>
    <w:basedOn w:val="Normal"/>
    <w:qFormat/>
    <w:rsid w:val="000A595B"/>
    <w:pPr>
      <w:ind w:left="144"/>
    </w:pPr>
    <w:rPr>
      <w:rFonts w:eastAsia="Times New Roman"/>
      <w:sz w:val="20"/>
      <w:lang w:bidi="en-US"/>
    </w:rPr>
  </w:style>
  <w:style w:type="paragraph" w:customStyle="1" w:styleId="Default">
    <w:name w:val="Default"/>
    <w:qFormat/>
    <w:rsid w:val="000A595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0A595B"/>
    <w:rPr>
      <w:rFonts w:ascii="Cambria" w:hAnsi="Cambria" w:cs="Times New Roman"/>
      <w:b/>
      <w:bCs/>
      <w:sz w:val="26"/>
      <w:szCs w:val="26"/>
    </w:rPr>
  </w:style>
  <w:style w:type="character" w:customStyle="1" w:styleId="CardCharChar1">
    <w:name w:val="Card Char Char1"/>
    <w:basedOn w:val="DefaultParagraphFont"/>
    <w:rsid w:val="000A595B"/>
    <w:rPr>
      <w:rFonts w:cs="Times New Roman"/>
      <w:b/>
      <w:bCs/>
      <w:sz w:val="28"/>
      <w:szCs w:val="28"/>
    </w:rPr>
  </w:style>
  <w:style w:type="paragraph" w:customStyle="1" w:styleId="SmallFont">
    <w:name w:val="Small Font"/>
    <w:basedOn w:val="Normal"/>
    <w:link w:val="SmallFontChar"/>
    <w:qFormat/>
    <w:rsid w:val="000A595B"/>
    <w:pPr>
      <w:spacing w:after="200"/>
      <w:jc w:val="both"/>
    </w:pPr>
    <w:rPr>
      <w:rFonts w:eastAsia="Calibri"/>
      <w:szCs w:val="18"/>
    </w:rPr>
  </w:style>
  <w:style w:type="character" w:customStyle="1" w:styleId="SmallFontChar">
    <w:name w:val="Small Font Char"/>
    <w:basedOn w:val="DefaultParagraphFont"/>
    <w:link w:val="SmallFont"/>
    <w:locked/>
    <w:rsid w:val="000A595B"/>
    <w:rPr>
      <w:rFonts w:ascii="Arial" w:eastAsia="Calibri" w:hAnsi="Arial" w:cs="Arial"/>
      <w:sz w:val="22"/>
      <w:szCs w:val="18"/>
    </w:rPr>
  </w:style>
  <w:style w:type="character" w:customStyle="1" w:styleId="CircleChar1">
    <w:name w:val="Circle Char1"/>
    <w:basedOn w:val="DefaultParagraphFont"/>
    <w:rsid w:val="000A595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0A595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A595B"/>
    <w:rPr>
      <w:rFonts w:ascii="Arial" w:eastAsia="Times New Roman" w:hAnsi="Arial" w:cs="Times New Roman"/>
      <w:b/>
      <w:sz w:val="20"/>
      <w:szCs w:val="20"/>
    </w:rPr>
  </w:style>
  <w:style w:type="character" w:customStyle="1" w:styleId="hit1">
    <w:name w:val="hit1"/>
    <w:basedOn w:val="DefaultParagraphFont"/>
    <w:rsid w:val="000A595B"/>
    <w:rPr>
      <w:b/>
      <w:bCs/>
      <w:color w:val="CC0033"/>
    </w:rPr>
  </w:style>
  <w:style w:type="character" w:customStyle="1" w:styleId="upper">
    <w:name w:val="upper"/>
    <w:basedOn w:val="DefaultParagraphFont"/>
    <w:rsid w:val="000A595B"/>
  </w:style>
  <w:style w:type="character" w:customStyle="1" w:styleId="SmallFont7pt">
    <w:name w:val="Small Font (7 pt)"/>
    <w:basedOn w:val="DefaultParagraphFont"/>
    <w:qFormat/>
    <w:rsid w:val="000A595B"/>
    <w:rPr>
      <w:sz w:val="14"/>
    </w:rPr>
  </w:style>
  <w:style w:type="paragraph" w:customStyle="1" w:styleId="UnderlinedText">
    <w:name w:val="Underlined Text"/>
    <w:basedOn w:val="Normal"/>
    <w:qFormat/>
    <w:rsid w:val="000A595B"/>
    <w:rPr>
      <w:rFonts w:eastAsia="Times New Roman"/>
      <w:b/>
      <w:szCs w:val="20"/>
    </w:rPr>
  </w:style>
  <w:style w:type="character" w:customStyle="1" w:styleId="SmallText-New">
    <w:name w:val="Small Text - New"/>
    <w:basedOn w:val="DefaultParagraphFont"/>
    <w:rsid w:val="000A595B"/>
    <w:rPr>
      <w:rFonts w:ascii="Arial Narrow" w:hAnsi="Arial Narrow"/>
      <w:sz w:val="14"/>
    </w:rPr>
  </w:style>
  <w:style w:type="character" w:customStyle="1" w:styleId="Underlined-New">
    <w:name w:val="Underlined - New"/>
    <w:basedOn w:val="DefaultParagraphFont"/>
    <w:rsid w:val="000A595B"/>
    <w:rPr>
      <w:rFonts w:ascii="Arial Narrow" w:hAnsi="Arial Narrow"/>
      <w:sz w:val="16"/>
      <w:u w:val="single"/>
    </w:rPr>
  </w:style>
  <w:style w:type="paragraph" w:styleId="TOC2">
    <w:name w:val="toc 2"/>
    <w:basedOn w:val="Normal"/>
    <w:next w:val="Normal"/>
    <w:autoRedefine/>
    <w:uiPriority w:val="39"/>
    <w:qFormat/>
    <w:rsid w:val="000A595B"/>
    <w:pPr>
      <w:ind w:left="200"/>
    </w:pPr>
    <w:rPr>
      <w:rFonts w:eastAsia="Times New Roman"/>
      <w:sz w:val="20"/>
      <w:lang w:bidi="en-US"/>
    </w:rPr>
  </w:style>
  <w:style w:type="paragraph" w:styleId="TOCHeading">
    <w:name w:val="TOC Heading"/>
    <w:basedOn w:val="Heading1"/>
    <w:next w:val="Normal"/>
    <w:uiPriority w:val="39"/>
    <w:qFormat/>
    <w:rsid w:val="000A595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A595B"/>
    <w:rPr>
      <w:rFonts w:ascii="Arial Narrow" w:hAnsi="Arial Narrow"/>
      <w:dstrike w:val="0"/>
      <w:sz w:val="20"/>
      <w:bdr w:val="single" w:sz="2" w:space="0" w:color="auto"/>
      <w:vertAlign w:val="baseline"/>
    </w:rPr>
  </w:style>
  <w:style w:type="character" w:customStyle="1" w:styleId="style65">
    <w:name w:val="style65"/>
    <w:basedOn w:val="DefaultParagraphFont"/>
    <w:rsid w:val="000A595B"/>
    <w:rPr>
      <w:rFonts w:cs="Times New Roman"/>
    </w:rPr>
  </w:style>
  <w:style w:type="character" w:customStyle="1" w:styleId="qlabel">
    <w:name w:val="q_label"/>
    <w:basedOn w:val="DefaultParagraphFont"/>
    <w:rsid w:val="000A595B"/>
  </w:style>
  <w:style w:type="character" w:customStyle="1" w:styleId="alabel">
    <w:name w:val="a_label"/>
    <w:basedOn w:val="DefaultParagraphFont"/>
    <w:rsid w:val="000A595B"/>
  </w:style>
  <w:style w:type="character" w:customStyle="1" w:styleId="BoldandUnderlineCharChar">
    <w:name w:val="Bold and Underline Char Char"/>
    <w:basedOn w:val="DefaultParagraphFont"/>
    <w:rsid w:val="000A595B"/>
    <w:rPr>
      <w:rFonts w:eastAsia="MS Mincho"/>
      <w:b/>
      <w:u w:val="single"/>
      <w:lang w:val="en-US" w:eastAsia="en-US" w:bidi="ar-SA"/>
    </w:rPr>
  </w:style>
  <w:style w:type="character" w:customStyle="1" w:styleId="CardTextChar2">
    <w:name w:val="Card Text Char"/>
    <w:basedOn w:val="DefaultParagraphFont"/>
    <w:rsid w:val="000A595B"/>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0A595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A595B"/>
    <w:rPr>
      <w:rFonts w:cs="Arial"/>
      <w:bCs/>
      <w:szCs w:val="26"/>
      <w:u w:val="single"/>
      <w:lang w:val="en-US" w:eastAsia="en-US" w:bidi="ar-SA"/>
    </w:rPr>
  </w:style>
  <w:style w:type="paragraph" w:customStyle="1" w:styleId="evidencetextChar">
    <w:name w:val="evidence text Char"/>
    <w:basedOn w:val="Normal"/>
    <w:qFormat/>
    <w:rsid w:val="000A595B"/>
    <w:pPr>
      <w:ind w:left="1728" w:right="1008"/>
    </w:pPr>
    <w:rPr>
      <w:rFonts w:eastAsia="Times New Roman"/>
      <w:color w:val="000000"/>
      <w:sz w:val="18"/>
    </w:rPr>
  </w:style>
  <w:style w:type="character" w:customStyle="1" w:styleId="underline2">
    <w:name w:val="underline2"/>
    <w:basedOn w:val="DefaultParagraphFont"/>
    <w:rsid w:val="000A595B"/>
    <w:rPr>
      <w:u w:val="single"/>
    </w:rPr>
  </w:style>
  <w:style w:type="character" w:customStyle="1" w:styleId="UnderlineChar4Char">
    <w:name w:val="Underline Char4 Char"/>
    <w:basedOn w:val="DefaultParagraphFont"/>
    <w:link w:val="UnderlineChar4"/>
    <w:rsid w:val="000A595B"/>
    <w:rPr>
      <w:u w:val="single"/>
    </w:rPr>
  </w:style>
  <w:style w:type="paragraph" w:customStyle="1" w:styleId="UnderlineChar4">
    <w:name w:val="Underline Char4"/>
    <w:basedOn w:val="Normal"/>
    <w:link w:val="UnderlineChar4Char"/>
    <w:qFormat/>
    <w:rsid w:val="000A595B"/>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A595B"/>
    <w:rPr>
      <w:b/>
      <w:u w:val="single"/>
    </w:rPr>
  </w:style>
  <w:style w:type="paragraph" w:customStyle="1" w:styleId="BoldandUnderlineChar3">
    <w:name w:val="Bold and Underline Char3"/>
    <w:basedOn w:val="Normal"/>
    <w:link w:val="BoldandUnderlineChar3Char2"/>
    <w:qFormat/>
    <w:rsid w:val="000A595B"/>
    <w:rPr>
      <w:rFonts w:asciiTheme="minorHAnsi" w:hAnsiTheme="minorHAnsi" w:cstheme="minorBidi"/>
      <w:b/>
      <w:sz w:val="24"/>
      <w:u w:val="single"/>
    </w:rPr>
  </w:style>
  <w:style w:type="character" w:customStyle="1" w:styleId="inside-head">
    <w:name w:val="inside-head"/>
    <w:basedOn w:val="DefaultParagraphFont"/>
    <w:rsid w:val="000A595B"/>
  </w:style>
  <w:style w:type="character" w:customStyle="1" w:styleId="officialstitle-">
    <w:name w:val="official_s_title-"/>
    <w:basedOn w:val="DefaultParagraphFont"/>
    <w:rsid w:val="000A595B"/>
  </w:style>
  <w:style w:type="character" w:customStyle="1" w:styleId="officialsbureau">
    <w:name w:val="official_s_bureau"/>
    <w:basedOn w:val="DefaultParagraphFont"/>
    <w:rsid w:val="000A595B"/>
  </w:style>
  <w:style w:type="paragraph" w:customStyle="1" w:styleId="Stylecard11ptBoldUnderline">
    <w:name w:val="Style card + 11 pt Bold Underline"/>
    <w:basedOn w:val="card"/>
    <w:link w:val="Stylecard11ptBoldUnderlineChar"/>
    <w:qFormat/>
    <w:rsid w:val="000A595B"/>
    <w:rPr>
      <w:rFonts w:ascii="Georgia" w:eastAsia="SimSun" w:hAnsi="Georgia"/>
      <w:b/>
      <w:lang w:eastAsia="zh-CN"/>
    </w:rPr>
  </w:style>
  <w:style w:type="character" w:customStyle="1" w:styleId="Stylecard11ptBoldUnderlineChar">
    <w:name w:val="Style card + 11 pt Bold Underline Char"/>
    <w:link w:val="Stylecard11ptBoldUnderline"/>
    <w:rsid w:val="000A595B"/>
    <w:rPr>
      <w:rFonts w:ascii="Georgia" w:eastAsia="SimSun" w:hAnsi="Georgia" w:cs="Arial"/>
      <w:b/>
      <w:sz w:val="16"/>
      <w:lang w:eastAsia="zh-CN"/>
    </w:rPr>
  </w:style>
  <w:style w:type="character" w:customStyle="1" w:styleId="StyleStyle11ptBoldUnderlineBorderSinglesolidlineAuto">
    <w:name w:val="Style Style 11 pt Bold Underline Border: : (Single solid line Auto ..."/>
    <w:basedOn w:val="DefaultParagraphFont"/>
    <w:rsid w:val="000A595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0A595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0A595B"/>
    <w:rPr>
      <w:rFonts w:ascii="Georgia" w:eastAsia="SimSun" w:hAnsi="Georgia" w:cs="Arial"/>
      <w:bCs/>
      <w:sz w:val="16"/>
      <w:lang w:eastAsia="zh-CN"/>
    </w:rPr>
  </w:style>
  <w:style w:type="paragraph" w:styleId="HTMLPreformatted">
    <w:name w:val="HTML Preformatted"/>
    <w:basedOn w:val="Normal"/>
    <w:link w:val="HTMLPreformattedChar"/>
    <w:rsid w:val="000A5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A595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0A595B"/>
    <w:rPr>
      <w:u w:val="single"/>
    </w:rPr>
  </w:style>
  <w:style w:type="character" w:customStyle="1" w:styleId="StyleUnderlining11ptChar">
    <w:name w:val="Style Underlining + 11 pt Char"/>
    <w:basedOn w:val="DefaultParagraphFont"/>
    <w:link w:val="StyleUnderlining11pt"/>
    <w:rsid w:val="000A595B"/>
    <w:rPr>
      <w:rFonts w:ascii="Arial" w:hAnsi="Arial" w:cs="Arial"/>
      <w:sz w:val="22"/>
      <w:u w:val="single"/>
    </w:rPr>
  </w:style>
  <w:style w:type="paragraph" w:customStyle="1" w:styleId="StyleCardText9pt">
    <w:name w:val="Style Card Text + 9 pt"/>
    <w:basedOn w:val="Normal"/>
    <w:link w:val="StyleCardText9ptChar"/>
    <w:qFormat/>
    <w:rsid w:val="000A595B"/>
    <w:pPr>
      <w:spacing w:after="200"/>
      <w:contextualSpacing/>
    </w:pPr>
    <w:rPr>
      <w:rFonts w:eastAsia="Calibri"/>
    </w:rPr>
  </w:style>
  <w:style w:type="character" w:customStyle="1" w:styleId="StyleCardText9ptChar">
    <w:name w:val="Style Card Text + 9 pt Char"/>
    <w:basedOn w:val="DefaultParagraphFont"/>
    <w:link w:val="StyleCardText9pt"/>
    <w:rsid w:val="000A595B"/>
    <w:rPr>
      <w:rFonts w:ascii="Arial" w:eastAsia="Calibri" w:hAnsi="Arial" w:cs="Arial"/>
      <w:sz w:val="22"/>
    </w:rPr>
  </w:style>
  <w:style w:type="paragraph" w:styleId="Quote">
    <w:name w:val="Quote"/>
    <w:basedOn w:val="Normal"/>
    <w:next w:val="Normal"/>
    <w:link w:val="QuoteChar"/>
    <w:uiPriority w:val="29"/>
    <w:qFormat/>
    <w:rsid w:val="000A595B"/>
    <w:pPr>
      <w:widowControl w:val="0"/>
    </w:pPr>
    <w:rPr>
      <w:rFonts w:eastAsia="Times New Roman"/>
      <w:iCs/>
      <w:color w:val="000000"/>
      <w:lang w:bidi="en-US"/>
    </w:rPr>
  </w:style>
  <w:style w:type="character" w:customStyle="1" w:styleId="QuoteChar">
    <w:name w:val="Quote Char"/>
    <w:basedOn w:val="DefaultParagraphFont"/>
    <w:link w:val="Quote"/>
    <w:uiPriority w:val="29"/>
    <w:rsid w:val="000A595B"/>
    <w:rPr>
      <w:rFonts w:ascii="Arial" w:eastAsia="Times New Roman" w:hAnsi="Arial" w:cs="Arial"/>
      <w:iCs/>
      <w:color w:val="000000"/>
      <w:sz w:val="22"/>
      <w:lang w:bidi="en-US"/>
    </w:rPr>
  </w:style>
  <w:style w:type="character" w:customStyle="1" w:styleId="underlineChar0">
    <w:name w:val="underline Char"/>
    <w:basedOn w:val="DefaultParagraphFont"/>
    <w:rsid w:val="000A595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0A595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A595B"/>
    <w:rPr>
      <w:sz w:val="20"/>
      <w:u w:val="single"/>
    </w:rPr>
  </w:style>
  <w:style w:type="paragraph" w:styleId="BodyTextIndent2">
    <w:name w:val="Body Text Indent 2"/>
    <w:basedOn w:val="Normal"/>
    <w:link w:val="BodyTextIndent2Char"/>
    <w:unhideWhenUsed/>
    <w:rsid w:val="000A595B"/>
    <w:pPr>
      <w:spacing w:after="120" w:line="480" w:lineRule="auto"/>
      <w:ind w:left="360"/>
    </w:pPr>
  </w:style>
  <w:style w:type="character" w:customStyle="1" w:styleId="BodyTextIndent2Char">
    <w:name w:val="Body Text Indent 2 Char"/>
    <w:basedOn w:val="DefaultParagraphFont"/>
    <w:link w:val="BodyTextIndent2"/>
    <w:rsid w:val="000A595B"/>
    <w:rPr>
      <w:rFonts w:ascii="Arial" w:hAnsi="Arial" w:cs="Arial"/>
      <w:sz w:val="22"/>
    </w:rPr>
  </w:style>
  <w:style w:type="paragraph" w:styleId="BodyTextIndent3">
    <w:name w:val="Body Text Indent 3"/>
    <w:basedOn w:val="Normal"/>
    <w:link w:val="BodyTextIndent3Char"/>
    <w:uiPriority w:val="99"/>
    <w:unhideWhenUsed/>
    <w:rsid w:val="000A595B"/>
    <w:pPr>
      <w:spacing w:after="120"/>
      <w:ind w:left="360"/>
    </w:pPr>
    <w:rPr>
      <w:szCs w:val="16"/>
    </w:rPr>
  </w:style>
  <w:style w:type="character" w:customStyle="1" w:styleId="BodyTextIndent3Char">
    <w:name w:val="Body Text Indent 3 Char"/>
    <w:basedOn w:val="DefaultParagraphFont"/>
    <w:link w:val="BodyTextIndent3"/>
    <w:uiPriority w:val="99"/>
    <w:rsid w:val="000A595B"/>
    <w:rPr>
      <w:rFonts w:ascii="Arial" w:hAnsi="Arial" w:cs="Arial"/>
      <w:sz w:val="22"/>
      <w:szCs w:val="16"/>
    </w:rPr>
  </w:style>
  <w:style w:type="paragraph" w:styleId="BodyText2">
    <w:name w:val="Body Text 2"/>
    <w:basedOn w:val="Normal"/>
    <w:link w:val="BodyText2Char"/>
    <w:unhideWhenUsed/>
    <w:rsid w:val="000A595B"/>
    <w:pPr>
      <w:spacing w:after="120" w:line="480" w:lineRule="auto"/>
    </w:pPr>
  </w:style>
  <w:style w:type="character" w:customStyle="1" w:styleId="BodyText2Char">
    <w:name w:val="Body Text 2 Char"/>
    <w:basedOn w:val="DefaultParagraphFont"/>
    <w:link w:val="BodyText2"/>
    <w:rsid w:val="000A595B"/>
    <w:rPr>
      <w:rFonts w:ascii="Arial" w:hAnsi="Arial" w:cs="Arial"/>
      <w:sz w:val="22"/>
    </w:rPr>
  </w:style>
  <w:style w:type="paragraph" w:styleId="BodyTextIndent">
    <w:name w:val="Body Text Indent"/>
    <w:basedOn w:val="Normal"/>
    <w:link w:val="BodyTextIndentChar"/>
    <w:uiPriority w:val="99"/>
    <w:unhideWhenUsed/>
    <w:rsid w:val="000A595B"/>
    <w:pPr>
      <w:spacing w:after="120"/>
      <w:ind w:left="360"/>
    </w:pPr>
  </w:style>
  <w:style w:type="character" w:customStyle="1" w:styleId="BodyTextIndentChar">
    <w:name w:val="Body Text Indent Char"/>
    <w:basedOn w:val="DefaultParagraphFont"/>
    <w:link w:val="BodyTextIndent"/>
    <w:uiPriority w:val="99"/>
    <w:rsid w:val="000A595B"/>
    <w:rPr>
      <w:rFonts w:ascii="Arial" w:hAnsi="Arial" w:cs="Arial"/>
      <w:sz w:val="22"/>
    </w:rPr>
  </w:style>
  <w:style w:type="paragraph" w:styleId="BodyText3">
    <w:name w:val="Body Text 3"/>
    <w:basedOn w:val="Normal"/>
    <w:link w:val="BodyText3Char"/>
    <w:unhideWhenUsed/>
    <w:rsid w:val="000A595B"/>
    <w:pPr>
      <w:spacing w:after="120"/>
    </w:pPr>
    <w:rPr>
      <w:szCs w:val="16"/>
    </w:rPr>
  </w:style>
  <w:style w:type="character" w:customStyle="1" w:styleId="BodyText3Char">
    <w:name w:val="Body Text 3 Char"/>
    <w:basedOn w:val="DefaultParagraphFont"/>
    <w:link w:val="BodyText3"/>
    <w:rsid w:val="000A595B"/>
    <w:rPr>
      <w:rFonts w:ascii="Arial" w:hAnsi="Arial" w:cs="Arial"/>
      <w:sz w:val="22"/>
      <w:szCs w:val="16"/>
    </w:rPr>
  </w:style>
  <w:style w:type="character" w:customStyle="1" w:styleId="StyleBold">
    <w:name w:val="Style Bold"/>
    <w:basedOn w:val="DefaultParagraphFont"/>
    <w:uiPriority w:val="9"/>
    <w:semiHidden/>
    <w:rsid w:val="000A595B"/>
    <w:rPr>
      <w:b/>
      <w:bCs/>
    </w:rPr>
  </w:style>
  <w:style w:type="character" w:customStyle="1" w:styleId="body-text">
    <w:name w:val="body-text"/>
    <w:basedOn w:val="DefaultParagraphFont"/>
    <w:rsid w:val="000A595B"/>
  </w:style>
  <w:style w:type="paragraph" w:customStyle="1" w:styleId="StyleStyle411ptBoldBorderSinglesolidlineAuto0">
    <w:name w:val="Style Style4 + 11 pt Bold Border: : (Single solid line Auto  0...."/>
    <w:basedOn w:val="Normal"/>
    <w:link w:val="StyleStyle411ptBoldBorderSinglesolidlineAuto0Char"/>
    <w:qFormat/>
    <w:rsid w:val="000A595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A595B"/>
    <w:rPr>
      <w:rFonts w:ascii="Arial" w:eastAsia="Times New Roman" w:hAnsi="Arial" w:cs="Arial"/>
      <w:b/>
      <w:bCs/>
      <w:sz w:val="22"/>
      <w:u w:val="single"/>
      <w:bdr w:val="single" w:sz="4" w:space="0" w:color="auto"/>
    </w:rPr>
  </w:style>
  <w:style w:type="character" w:customStyle="1" w:styleId="globalcontentbody">
    <w:name w:val="globalcontentbody"/>
    <w:basedOn w:val="DefaultParagraphFont"/>
    <w:rsid w:val="000A595B"/>
  </w:style>
  <w:style w:type="paragraph" w:customStyle="1" w:styleId="StyleStyle112pt">
    <w:name w:val="Style Style1 + 12 pt"/>
    <w:basedOn w:val="Normal"/>
    <w:link w:val="StyleStyle112ptChar"/>
    <w:qFormat/>
    <w:rsid w:val="000A595B"/>
    <w:rPr>
      <w:rFonts w:eastAsia="SimSun"/>
      <w:u w:val="single"/>
      <w:lang w:eastAsia="zh-CN"/>
    </w:rPr>
  </w:style>
  <w:style w:type="character" w:customStyle="1" w:styleId="StyleStyle112ptChar">
    <w:name w:val="Style Style1 + 12 pt Char"/>
    <w:basedOn w:val="DefaultParagraphFont"/>
    <w:link w:val="StyleStyle112pt"/>
    <w:rsid w:val="000A595B"/>
    <w:rPr>
      <w:rFonts w:ascii="Arial" w:eastAsia="SimSun" w:hAnsi="Arial" w:cs="Arial"/>
      <w:sz w:val="22"/>
      <w:u w:val="single"/>
      <w:lang w:eastAsia="zh-CN"/>
    </w:rPr>
  </w:style>
  <w:style w:type="paragraph" w:customStyle="1" w:styleId="MinimizedText">
    <w:name w:val="Minimized Text"/>
    <w:basedOn w:val="Normal"/>
    <w:link w:val="MinimizedTextChar"/>
    <w:qFormat/>
    <w:rsid w:val="000A595B"/>
    <w:rPr>
      <w:rFonts w:eastAsia="Times New Roman"/>
    </w:rPr>
  </w:style>
  <w:style w:type="character" w:customStyle="1" w:styleId="MinimizedTextChar">
    <w:name w:val="Minimized Text Char"/>
    <w:basedOn w:val="DefaultParagraphFont"/>
    <w:link w:val="MinimizedText"/>
    <w:rsid w:val="000A595B"/>
    <w:rPr>
      <w:rFonts w:ascii="Arial" w:eastAsia="Times New Roman" w:hAnsi="Arial" w:cs="Arial"/>
      <w:sz w:val="22"/>
    </w:rPr>
  </w:style>
  <w:style w:type="character" w:customStyle="1" w:styleId="term1">
    <w:name w:val="term1"/>
    <w:basedOn w:val="DefaultParagraphFont"/>
    <w:rsid w:val="000A595B"/>
    <w:rPr>
      <w:b/>
      <w:bCs/>
    </w:rPr>
  </w:style>
  <w:style w:type="character" w:customStyle="1" w:styleId="Styleterm111ptUnderline">
    <w:name w:val="Style term1 + 11 pt Underline"/>
    <w:basedOn w:val="term1"/>
    <w:rsid w:val="000A595B"/>
    <w:rPr>
      <w:b/>
      <w:bCs/>
      <w:sz w:val="20"/>
      <w:u w:val="single"/>
    </w:rPr>
  </w:style>
  <w:style w:type="paragraph" w:customStyle="1" w:styleId="StyleMinimizedTextArialNarrow10pt">
    <w:name w:val="Style Minimized Text + Arial Narrow 10 pt"/>
    <w:basedOn w:val="MinimizedText"/>
    <w:link w:val="StyleMinimizedTextArialNarrow10ptChar"/>
    <w:qFormat/>
    <w:rsid w:val="000A595B"/>
    <w:rPr>
      <w:sz w:val="20"/>
    </w:rPr>
  </w:style>
  <w:style w:type="character" w:customStyle="1" w:styleId="StyleMinimizedTextArialNarrow10ptChar">
    <w:name w:val="Style Minimized Text + Arial Narrow 10 pt Char"/>
    <w:basedOn w:val="MinimizedTextChar"/>
    <w:link w:val="StyleMinimizedTextArialNarrow10pt"/>
    <w:rsid w:val="000A595B"/>
    <w:rPr>
      <w:rFonts w:ascii="Arial" w:eastAsia="Times New Roman" w:hAnsi="Arial" w:cs="Arial"/>
      <w:sz w:val="20"/>
    </w:rPr>
  </w:style>
  <w:style w:type="character" w:customStyle="1" w:styleId="Styleunderline11ptBold">
    <w:name w:val="Style underline + 11 pt Bold"/>
    <w:basedOn w:val="underline"/>
    <w:rsid w:val="000A595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A595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A595B"/>
    <w:rPr>
      <w:rFonts w:ascii="Arial" w:eastAsia="Times New Roman" w:hAnsi="Arial" w:cs="Arial"/>
      <w:sz w:val="22"/>
      <w:u w:val="single"/>
      <w:bdr w:val="single" w:sz="4" w:space="0" w:color="auto"/>
    </w:rPr>
  </w:style>
  <w:style w:type="character" w:customStyle="1" w:styleId="Style9pt">
    <w:name w:val="Style 9 pt"/>
    <w:basedOn w:val="DefaultParagraphFont"/>
    <w:rsid w:val="000A595B"/>
    <w:rPr>
      <w:rFonts w:ascii="Times New Roman" w:hAnsi="Times New Roman"/>
      <w:sz w:val="20"/>
    </w:rPr>
  </w:style>
  <w:style w:type="paragraph" w:customStyle="1" w:styleId="StyleStyle49pt3">
    <w:name w:val="Style Style4 + 9 pt3"/>
    <w:basedOn w:val="Style4"/>
    <w:link w:val="StyleStyle49pt3Char"/>
    <w:qFormat/>
    <w:rsid w:val="000A595B"/>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0A595B"/>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0A595B"/>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0A595B"/>
    <w:rPr>
      <w:rFonts w:ascii="Calibri" w:eastAsia="Times New Roman" w:hAnsi="Calibri" w:cs="Times New Roman"/>
      <w:b/>
      <w:bCs/>
      <w:u w:val="single"/>
      <w:lang w:val="x-none"/>
    </w:rPr>
  </w:style>
  <w:style w:type="character" w:customStyle="1" w:styleId="authorbio">
    <w:name w:val="authorbio"/>
    <w:basedOn w:val="DefaultParagraphFont"/>
    <w:rsid w:val="000A595B"/>
  </w:style>
  <w:style w:type="character" w:customStyle="1" w:styleId="a">
    <w:name w:val="a"/>
    <w:basedOn w:val="DefaultParagraphFont"/>
    <w:rsid w:val="000A595B"/>
  </w:style>
  <w:style w:type="character" w:customStyle="1" w:styleId="StyleUnderline3">
    <w:name w:val="Style Underline3"/>
    <w:basedOn w:val="DefaultParagraphFont"/>
    <w:rsid w:val="000A595B"/>
    <w:rPr>
      <w:u w:val="single"/>
    </w:rPr>
  </w:style>
  <w:style w:type="paragraph" w:customStyle="1" w:styleId="StyleStyle111ptBorderSinglesolidlineAuto05ptL">
    <w:name w:val="Style Style1 + 11 pt Border: : (Single solid line Auto  0.5 pt L..."/>
    <w:link w:val="StyleStyle111ptBorderSinglesolidlineAuto05ptLChar"/>
    <w:qFormat/>
    <w:rsid w:val="000A595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A595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0A595B"/>
    <w:rPr>
      <w:u w:val="single"/>
    </w:rPr>
  </w:style>
  <w:style w:type="paragraph" w:customStyle="1" w:styleId="Circled">
    <w:name w:val="Circled"/>
    <w:link w:val="CircledChar"/>
    <w:qFormat/>
    <w:rsid w:val="000A595B"/>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0A595B"/>
    <w:rPr>
      <w:rFonts w:ascii="Times New Roman" w:eastAsia="MS Mincho" w:hAnsi="Times New Roman" w:cs="Times New Roman"/>
      <w:b/>
      <w:sz w:val="22"/>
      <w:szCs w:val="20"/>
      <w:u w:val="single"/>
      <w:lang w:eastAsia="ja-JP"/>
    </w:rPr>
  </w:style>
  <w:style w:type="character" w:customStyle="1" w:styleId="base">
    <w:name w:val="base"/>
    <w:basedOn w:val="DefaultParagraphFont"/>
    <w:rsid w:val="000A595B"/>
  </w:style>
  <w:style w:type="character" w:customStyle="1" w:styleId="part-of-speech">
    <w:name w:val="part-of-speech"/>
    <w:basedOn w:val="DefaultParagraphFont"/>
    <w:rsid w:val="000A595B"/>
  </w:style>
  <w:style w:type="character" w:customStyle="1" w:styleId="sep">
    <w:name w:val="sep"/>
    <w:basedOn w:val="DefaultParagraphFont"/>
    <w:rsid w:val="000A595B"/>
  </w:style>
  <w:style w:type="character" w:customStyle="1" w:styleId="pron">
    <w:name w:val="pron"/>
    <w:basedOn w:val="DefaultParagraphFont"/>
    <w:rsid w:val="000A595B"/>
  </w:style>
  <w:style w:type="paragraph" w:customStyle="1" w:styleId="StyleStyle4LatinTimesNewRomanAsianSimSun">
    <w:name w:val="Style Style4 + (Latin) Times New Roman (Asian) SimSun"/>
    <w:basedOn w:val="Normal"/>
    <w:link w:val="StyleStyle4LatinTimesNewRomanAsianSimSunChar"/>
    <w:qFormat/>
    <w:rsid w:val="000A595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A595B"/>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A595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A595B"/>
    <w:rPr>
      <w:rFonts w:ascii="Arial" w:eastAsia="SimSun" w:hAnsi="Arial" w:cs="Arial"/>
      <w:b/>
      <w:bCs/>
      <w:sz w:val="22"/>
      <w:u w:val="single"/>
    </w:rPr>
  </w:style>
  <w:style w:type="character" w:customStyle="1" w:styleId="CharChar3">
    <w:name w:val="Char Char3"/>
    <w:basedOn w:val="DefaultParagraphFont"/>
    <w:rsid w:val="000A595B"/>
    <w:rPr>
      <w:rFonts w:cs="Arial"/>
      <w:b/>
      <w:bCs/>
      <w:iCs/>
      <w:lang w:val="en-US" w:eastAsia="en-US" w:bidi="ar-SA"/>
    </w:rPr>
  </w:style>
  <w:style w:type="character" w:customStyle="1" w:styleId="SubtitleChar1">
    <w:name w:val="Subtitle Char1"/>
    <w:aliases w:val="Underlined card text Char1"/>
    <w:basedOn w:val="DefaultParagraphFont"/>
    <w:rsid w:val="000A595B"/>
    <w:rPr>
      <w:color w:val="5A5A5A" w:themeColor="text1" w:themeTint="A5"/>
      <w:spacing w:val="15"/>
      <w:sz w:val="22"/>
      <w:szCs w:val="22"/>
    </w:rPr>
  </w:style>
  <w:style w:type="paragraph" w:customStyle="1" w:styleId="StyleStyle411pt1">
    <w:name w:val="Style Style4 + 11 pt1"/>
    <w:basedOn w:val="Style4"/>
    <w:link w:val="StyleStyle411pt1Char"/>
    <w:qFormat/>
    <w:rsid w:val="000A595B"/>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0A595B"/>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0A595B"/>
    <w:rPr>
      <w:b/>
      <w:u w:val="single"/>
      <w:lang w:val="en-US" w:eastAsia="en-US" w:bidi="ar-SA"/>
    </w:rPr>
  </w:style>
  <w:style w:type="character" w:customStyle="1" w:styleId="StyleUnderlineCharChar111pt">
    <w:name w:val="Style Underline Char Char1 + 11 pt"/>
    <w:basedOn w:val="DefaultParagraphFont"/>
    <w:rsid w:val="000A595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A595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0A595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0A595B"/>
    <w:rPr>
      <w:sz w:val="22"/>
      <w:u w:val="single"/>
    </w:rPr>
  </w:style>
  <w:style w:type="paragraph" w:customStyle="1" w:styleId="StyleMinimizedTextArialNarrow9pt">
    <w:name w:val="Style Minimized Text + Arial Narrow 9 pt"/>
    <w:basedOn w:val="Normal"/>
    <w:link w:val="StyleMinimizedTextArialNarrow9ptChar"/>
    <w:qFormat/>
    <w:rsid w:val="000A595B"/>
    <w:rPr>
      <w:rFonts w:eastAsia="Times New Roman"/>
    </w:rPr>
  </w:style>
  <w:style w:type="character" w:customStyle="1" w:styleId="StyleMinimizedTextArialNarrow9ptChar">
    <w:name w:val="Style Minimized Text + Arial Narrow 9 pt Char"/>
    <w:basedOn w:val="DefaultParagraphFont"/>
    <w:link w:val="StyleMinimizedTextArialNarrow9pt"/>
    <w:rsid w:val="000A595B"/>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0A595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A595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A595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A595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0A595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0A595B"/>
    <w:rPr>
      <w:b w:val="0"/>
      <w:bCs/>
      <w:sz w:val="20"/>
      <w:u w:val="single"/>
      <w:lang w:val="en-US" w:eastAsia="en-US" w:bidi="ar-SA"/>
    </w:rPr>
  </w:style>
  <w:style w:type="character" w:customStyle="1" w:styleId="Styleunderline9pt">
    <w:name w:val="Style underline + 9 pt"/>
    <w:basedOn w:val="underline"/>
    <w:rsid w:val="000A595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0A595B"/>
    <w:rPr>
      <w:rFonts w:ascii="Times New Roman" w:hAnsi="Times New Roman"/>
      <w:sz w:val="20"/>
    </w:rPr>
  </w:style>
  <w:style w:type="character" w:customStyle="1" w:styleId="Styleunderline9pt1">
    <w:name w:val="Style underline + 9 pt1"/>
    <w:basedOn w:val="underline"/>
    <w:rsid w:val="000A595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0A595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A595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0A595B"/>
    <w:rPr>
      <w:b/>
      <w:bCs/>
      <w:noProof w:val="0"/>
      <w:sz w:val="20"/>
      <w:u w:val="single"/>
      <w:lang w:val="en-US" w:eastAsia="en-US" w:bidi="ar-SA"/>
    </w:rPr>
  </w:style>
  <w:style w:type="character" w:customStyle="1" w:styleId="Hyperlink23">
    <w:name w:val="Hyperlink23"/>
    <w:basedOn w:val="DefaultParagraphFont"/>
    <w:rsid w:val="000A595B"/>
    <w:rPr>
      <w:color w:val="3300CC"/>
      <w:u w:val="single"/>
    </w:rPr>
  </w:style>
  <w:style w:type="paragraph" w:customStyle="1" w:styleId="cardCharChar">
    <w:name w:val="card Char Char"/>
    <w:basedOn w:val="Normal"/>
    <w:link w:val="cardCharCharChar"/>
    <w:qFormat/>
    <w:rsid w:val="000A595B"/>
    <w:pPr>
      <w:ind w:left="288" w:right="288"/>
    </w:pPr>
    <w:rPr>
      <w:rFonts w:eastAsia="Times New Roman"/>
      <w:szCs w:val="20"/>
    </w:rPr>
  </w:style>
  <w:style w:type="character" w:customStyle="1" w:styleId="cardCharCharChar">
    <w:name w:val="card Char Char Char"/>
    <w:basedOn w:val="DefaultParagraphFont"/>
    <w:link w:val="cardCharChar"/>
    <w:rsid w:val="000A595B"/>
    <w:rPr>
      <w:rFonts w:ascii="Arial" w:eastAsia="Times New Roman" w:hAnsi="Arial" w:cs="Arial"/>
      <w:sz w:val="22"/>
      <w:szCs w:val="20"/>
    </w:rPr>
  </w:style>
  <w:style w:type="character" w:customStyle="1" w:styleId="StyleunderlineArialNarrow9ptBold">
    <w:name w:val="Style underline + Arial Narrow 9 pt Bold"/>
    <w:basedOn w:val="underline"/>
    <w:rsid w:val="000A595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0A595B"/>
  </w:style>
  <w:style w:type="character" w:customStyle="1" w:styleId="StylecardCharCharArialNarrow9ptChar">
    <w:name w:val="Style card Char Char + Arial Narrow 9 pt Char"/>
    <w:basedOn w:val="cardCharCharChar"/>
    <w:link w:val="StylecardCharCharArialNarrow9pt"/>
    <w:rsid w:val="000A595B"/>
    <w:rPr>
      <w:rFonts w:ascii="Arial" w:eastAsia="Times New Roman" w:hAnsi="Arial" w:cs="Arial"/>
      <w:sz w:val="22"/>
      <w:szCs w:val="20"/>
    </w:rPr>
  </w:style>
  <w:style w:type="character" w:customStyle="1" w:styleId="CardTextChar10">
    <w:name w:val="Card Text Char1"/>
    <w:basedOn w:val="DefaultParagraphFont"/>
    <w:rsid w:val="000A595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A595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0A595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A595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
    <w:rsid w:val="000A595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UnderlineChar"/>
    <w:rsid w:val="000A595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0A595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0A595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A595B"/>
    <w:rPr>
      <w:rFonts w:eastAsia="Times New Roman"/>
    </w:rPr>
  </w:style>
  <w:style w:type="character" w:customStyle="1" w:styleId="TextsmallChar">
    <w:name w:val="Textsmall Char"/>
    <w:basedOn w:val="DefaultParagraphFont"/>
    <w:link w:val="Textsmall"/>
    <w:rsid w:val="000A595B"/>
    <w:rPr>
      <w:rFonts w:ascii="Arial" w:eastAsia="Times New Roman" w:hAnsi="Arial" w:cs="Arial"/>
      <w:sz w:val="22"/>
    </w:rPr>
  </w:style>
  <w:style w:type="character" w:customStyle="1" w:styleId="CharChar111">
    <w:name w:val="Char Char111"/>
    <w:basedOn w:val="DefaultParagraphFont"/>
    <w:rsid w:val="000A595B"/>
    <w:rPr>
      <w:rFonts w:cs="Arial"/>
      <w:bCs/>
      <w:szCs w:val="26"/>
      <w:u w:val="single"/>
      <w:lang w:val="en-US" w:eastAsia="en-US" w:bidi="ar-SA"/>
    </w:rPr>
  </w:style>
  <w:style w:type="paragraph" w:customStyle="1" w:styleId="cardtextsmall">
    <w:name w:val="card text small"/>
    <w:basedOn w:val="Normal"/>
    <w:qFormat/>
    <w:rsid w:val="000A595B"/>
    <w:rPr>
      <w:rFonts w:ascii="Arial Narrow" w:eastAsia="Times New Roman" w:hAnsi="Arial Narrow"/>
    </w:rPr>
  </w:style>
  <w:style w:type="character" w:customStyle="1" w:styleId="AUnterdline">
    <w:name w:val="AUnterdline"/>
    <w:qFormat/>
    <w:rsid w:val="000A595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A595B"/>
    <w:rPr>
      <w:rFonts w:ascii="Times New Roman" w:hAnsi="Times New Roman"/>
      <w:b/>
      <w:bCs/>
      <w:sz w:val="20"/>
      <w:u w:val="single"/>
      <w:bdr w:val="single" w:sz="4" w:space="0" w:color="auto"/>
    </w:rPr>
  </w:style>
  <w:style w:type="character" w:customStyle="1" w:styleId="highlightedsearchterm">
    <w:name w:val="highlightedsearchterm"/>
    <w:rsid w:val="000A595B"/>
  </w:style>
  <w:style w:type="character" w:customStyle="1" w:styleId="StyleUnderline1">
    <w:name w:val="Style Underline1"/>
    <w:basedOn w:val="DefaultParagraphFont"/>
    <w:rsid w:val="000A595B"/>
    <w:rPr>
      <w:rFonts w:ascii="Times New Roman" w:hAnsi="Times New Roman"/>
      <w:sz w:val="20"/>
      <w:u w:val="single"/>
    </w:rPr>
  </w:style>
  <w:style w:type="paragraph" w:customStyle="1" w:styleId="StyleStyle49pt10">
    <w:name w:val="Style Style4 + 9 pt10"/>
    <w:basedOn w:val="Style4"/>
    <w:link w:val="StyleStyle49pt10Char"/>
    <w:qFormat/>
    <w:rsid w:val="000A595B"/>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0A595B"/>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0A595B"/>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0A595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0A595B"/>
    <w:pPr>
      <w:ind w:left="288"/>
    </w:pPr>
    <w:rPr>
      <w:rFonts w:eastAsia="Times New Roman"/>
      <w:u w:val="single"/>
    </w:rPr>
  </w:style>
  <w:style w:type="character" w:customStyle="1" w:styleId="NormalUnderlineChar">
    <w:name w:val="Normal Underline Char"/>
    <w:link w:val="NormalUnderline"/>
    <w:rsid w:val="000A595B"/>
    <w:rPr>
      <w:rFonts w:ascii="Arial" w:eastAsia="Times New Roman" w:hAnsi="Arial" w:cs="Arial"/>
      <w:sz w:val="22"/>
      <w:u w:val="single"/>
    </w:rPr>
  </w:style>
  <w:style w:type="character" w:customStyle="1" w:styleId="DontRead">
    <w:name w:val="Don't Read"/>
    <w:qFormat/>
    <w:rsid w:val="000A595B"/>
    <w:rPr>
      <w:rFonts w:ascii="Times New Roman" w:hAnsi="Times New Roman"/>
      <w:sz w:val="16"/>
    </w:rPr>
  </w:style>
  <w:style w:type="paragraph" w:customStyle="1" w:styleId="Underlinestyle">
    <w:name w:val="Underline style"/>
    <w:basedOn w:val="Normal"/>
    <w:qFormat/>
    <w:rsid w:val="000A595B"/>
    <w:rPr>
      <w:rFonts w:eastAsia="Times New Roman"/>
      <w:u w:val="single"/>
    </w:rPr>
  </w:style>
  <w:style w:type="character" w:customStyle="1" w:styleId="Style11ptUnderline3">
    <w:name w:val="Style 11 pt Underline3"/>
    <w:rsid w:val="000A595B"/>
    <w:rPr>
      <w:sz w:val="20"/>
      <w:u w:val="single"/>
    </w:rPr>
  </w:style>
  <w:style w:type="character" w:customStyle="1" w:styleId="27">
    <w:name w:val="27"/>
    <w:rsid w:val="000A595B"/>
    <w:rPr>
      <w:rFonts w:cs="Arial"/>
      <w:bCs/>
      <w:sz w:val="20"/>
      <w:u w:val="single"/>
      <w:lang w:val="en-US" w:eastAsia="en-US" w:bidi="ar-SA"/>
    </w:rPr>
  </w:style>
  <w:style w:type="character" w:customStyle="1" w:styleId="2">
    <w:name w:val="2"/>
    <w:rsid w:val="000A595B"/>
    <w:rPr>
      <w:rFonts w:cs="Arial"/>
      <w:bCs/>
      <w:sz w:val="20"/>
      <w:u w:val="single"/>
      <w:lang w:val="en-US" w:eastAsia="en-US" w:bidi="ar-SA"/>
    </w:rPr>
  </w:style>
  <w:style w:type="character" w:customStyle="1" w:styleId="Style9ptUnderline11">
    <w:name w:val="Style 9 pt Underline11"/>
    <w:basedOn w:val="DefaultParagraphFont"/>
    <w:rsid w:val="000A595B"/>
    <w:rPr>
      <w:sz w:val="20"/>
      <w:u w:val="single"/>
    </w:rPr>
  </w:style>
  <w:style w:type="character" w:customStyle="1" w:styleId="Style9ptBoldUnderline5">
    <w:name w:val="Style 9 pt Bold Underline5"/>
    <w:basedOn w:val="DefaultParagraphFont"/>
    <w:rsid w:val="000A595B"/>
    <w:rPr>
      <w:b/>
      <w:bCs/>
      <w:sz w:val="20"/>
      <w:u w:val="single"/>
    </w:rPr>
  </w:style>
  <w:style w:type="character" w:customStyle="1" w:styleId="CharChar114">
    <w:name w:val="Char Char114"/>
    <w:basedOn w:val="DefaultParagraphFont"/>
    <w:rsid w:val="000A595B"/>
    <w:rPr>
      <w:rFonts w:cs="Arial"/>
      <w:bCs/>
      <w:szCs w:val="26"/>
      <w:u w:val="single"/>
      <w:lang w:val="en-US" w:eastAsia="en-US" w:bidi="ar-SA"/>
    </w:rPr>
  </w:style>
  <w:style w:type="character" w:customStyle="1" w:styleId="CharChar113">
    <w:name w:val="Char Char113"/>
    <w:basedOn w:val="DefaultParagraphFont"/>
    <w:rsid w:val="000A595B"/>
    <w:rPr>
      <w:rFonts w:cs="Arial"/>
      <w:bCs/>
      <w:szCs w:val="26"/>
      <w:u w:val="single"/>
      <w:lang w:val="en-US" w:eastAsia="en-US" w:bidi="ar-SA"/>
    </w:rPr>
  </w:style>
  <w:style w:type="character" w:customStyle="1" w:styleId="CharChar112">
    <w:name w:val="Char Char112"/>
    <w:basedOn w:val="DefaultParagraphFont"/>
    <w:rsid w:val="000A595B"/>
    <w:rPr>
      <w:rFonts w:cs="Arial"/>
      <w:bCs/>
      <w:szCs w:val="26"/>
      <w:u w:val="single"/>
      <w:lang w:val="en-US" w:eastAsia="en-US" w:bidi="ar-SA"/>
    </w:rPr>
  </w:style>
  <w:style w:type="character" w:customStyle="1" w:styleId="ssl0">
    <w:name w:val="ss_l0"/>
    <w:basedOn w:val="DefaultParagraphFont"/>
    <w:rsid w:val="000A595B"/>
  </w:style>
  <w:style w:type="paragraph" w:customStyle="1" w:styleId="WW-Default1">
    <w:name w:val="WW-Default1"/>
    <w:basedOn w:val="Normal"/>
    <w:qFormat/>
    <w:rsid w:val="000A595B"/>
    <w:pPr>
      <w:suppressAutoHyphens/>
    </w:pPr>
    <w:rPr>
      <w:rFonts w:eastAsia="Times New Roman"/>
      <w:b/>
      <w:bCs/>
      <w:szCs w:val="20"/>
      <w:lang w:eastAsia="ar-SA"/>
    </w:rPr>
  </w:style>
  <w:style w:type="character" w:customStyle="1" w:styleId="zoomme">
    <w:name w:val="zoomme"/>
    <w:basedOn w:val="DefaultParagraphFont"/>
    <w:rsid w:val="000A595B"/>
  </w:style>
  <w:style w:type="character" w:customStyle="1" w:styleId="Date1">
    <w:name w:val="Date1"/>
    <w:basedOn w:val="DefaultParagraphFont"/>
    <w:rsid w:val="000A595B"/>
  </w:style>
  <w:style w:type="character" w:customStyle="1" w:styleId="classauthor">
    <w:name w:val="class=&quot;author&quot;"/>
    <w:basedOn w:val="DefaultParagraphFont"/>
    <w:rsid w:val="000A595B"/>
  </w:style>
  <w:style w:type="paragraph" w:customStyle="1" w:styleId="CardStyle0">
    <w:name w:val="Card Style"/>
    <w:basedOn w:val="Normal"/>
    <w:link w:val="CardStyleChar"/>
    <w:qFormat/>
    <w:rsid w:val="000A595B"/>
    <w:rPr>
      <w:rFonts w:eastAsia="Times New Roman"/>
    </w:rPr>
  </w:style>
  <w:style w:type="character" w:customStyle="1" w:styleId="CharCharChar">
    <w:name w:val="Char Char Char"/>
    <w:basedOn w:val="DefaultParagraphFont"/>
    <w:rsid w:val="000A595B"/>
    <w:rPr>
      <w:rFonts w:cs="Arial"/>
      <w:bCs/>
      <w:szCs w:val="26"/>
      <w:u w:val="single"/>
      <w:lang w:val="en-US" w:eastAsia="en-US" w:bidi="ar-SA"/>
    </w:rPr>
  </w:style>
  <w:style w:type="character" w:customStyle="1" w:styleId="texto1">
    <w:name w:val="texto1"/>
    <w:rsid w:val="000A595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A595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A595B"/>
    <w:rPr>
      <w:rFonts w:ascii="Arial" w:eastAsia="Times New Roman" w:hAnsi="Arial" w:cs="Arial"/>
      <w:b/>
      <w:szCs w:val="28"/>
    </w:rPr>
  </w:style>
  <w:style w:type="paragraph" w:customStyle="1" w:styleId="Style23">
    <w:name w:val="Style23"/>
    <w:basedOn w:val="Normal"/>
    <w:uiPriority w:val="99"/>
    <w:qFormat/>
    <w:rsid w:val="000A595B"/>
    <w:pPr>
      <w:widowControl w:val="0"/>
      <w:autoSpaceDE w:val="0"/>
      <w:autoSpaceDN w:val="0"/>
      <w:adjustRightInd w:val="0"/>
      <w:spacing w:line="209" w:lineRule="exact"/>
    </w:pPr>
    <w:rPr>
      <w:rFonts w:eastAsia="SimSun"/>
    </w:rPr>
  </w:style>
  <w:style w:type="character" w:customStyle="1" w:styleId="gray">
    <w:name w:val="gray"/>
    <w:basedOn w:val="DefaultParagraphFont"/>
    <w:rsid w:val="000A595B"/>
  </w:style>
  <w:style w:type="paragraph" w:customStyle="1" w:styleId="Tagtemplate">
    <w:name w:val="Tagtemplate"/>
    <w:basedOn w:val="Normal"/>
    <w:link w:val="TagtemplateChar"/>
    <w:autoRedefine/>
    <w:qFormat/>
    <w:rsid w:val="000A595B"/>
    <w:pPr>
      <w:keepNext/>
      <w:keepLines/>
    </w:pPr>
    <w:rPr>
      <w:rFonts w:eastAsia="Calibri"/>
      <w:b/>
    </w:rPr>
  </w:style>
  <w:style w:type="character" w:customStyle="1" w:styleId="TagtemplateChar">
    <w:name w:val="Tagtemplate Char"/>
    <w:basedOn w:val="DefaultParagraphFont"/>
    <w:link w:val="Tagtemplate"/>
    <w:rsid w:val="000A595B"/>
    <w:rPr>
      <w:rFonts w:ascii="Arial" w:eastAsia="Calibri" w:hAnsi="Arial" w:cs="Arial"/>
      <w:b/>
      <w:sz w:val="22"/>
    </w:rPr>
  </w:style>
  <w:style w:type="character" w:customStyle="1" w:styleId="Styleunderline11ptBorderSinglesolidlineAuto05p">
    <w:name w:val="Style underline + 11 pt Border: : (Single solid line Auto  0.5 p..."/>
    <w:rsid w:val="000A595B"/>
    <w:rPr>
      <w:sz w:val="20"/>
      <w:u w:val="single"/>
      <w:bdr w:val="single" w:sz="4" w:space="0" w:color="auto"/>
    </w:rPr>
  </w:style>
  <w:style w:type="paragraph" w:customStyle="1" w:styleId="Citation-FirstLine">
    <w:name w:val="Citation - First Line"/>
    <w:basedOn w:val="Normal"/>
    <w:next w:val="Normal"/>
    <w:autoRedefine/>
    <w:qFormat/>
    <w:rsid w:val="000A595B"/>
    <w:pPr>
      <w:spacing w:line="240" w:lineRule="atLeast"/>
      <w:jc w:val="both"/>
    </w:pPr>
    <w:rPr>
      <w:rFonts w:ascii="Book Antiqua" w:eastAsia="Times New Roman" w:hAnsi="Book Antiqua"/>
    </w:rPr>
  </w:style>
  <w:style w:type="character" w:customStyle="1" w:styleId="CardText-Underlined">
    <w:name w:val="Card Text - Underlined"/>
    <w:rsid w:val="000A595B"/>
    <w:rPr>
      <w:b/>
      <w:sz w:val="20"/>
      <w:u w:val="single"/>
    </w:rPr>
  </w:style>
  <w:style w:type="paragraph" w:customStyle="1" w:styleId="Citation-Complete">
    <w:name w:val="Citation - Complete"/>
    <w:basedOn w:val="Normal"/>
    <w:next w:val="Normal"/>
    <w:link w:val="Citation-CompleteChar"/>
    <w:autoRedefine/>
    <w:qFormat/>
    <w:rsid w:val="000A595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A595B"/>
    <w:rPr>
      <w:rFonts w:ascii="Book Antiqua" w:eastAsia="Times New Roman" w:hAnsi="Book Antiqua" w:cs="Arial"/>
      <w:sz w:val="22"/>
    </w:rPr>
  </w:style>
  <w:style w:type="character" w:customStyle="1" w:styleId="MicroTextChar">
    <w:name w:val="MicroText Char"/>
    <w:link w:val="MicroText"/>
    <w:rsid w:val="000A595B"/>
    <w:rPr>
      <w:rFonts w:ascii="Arial Narrow" w:hAnsi="Arial Narrow"/>
      <w:sz w:val="12"/>
    </w:rPr>
  </w:style>
  <w:style w:type="character" w:customStyle="1" w:styleId="Style11ptItalic">
    <w:name w:val="Style 11 pt Italic"/>
    <w:basedOn w:val="DefaultParagraphFont"/>
    <w:rsid w:val="000A595B"/>
    <w:rPr>
      <w:rFonts w:ascii="Times New Roman" w:hAnsi="Times New Roman"/>
      <w:i/>
      <w:iCs/>
      <w:sz w:val="20"/>
    </w:rPr>
  </w:style>
  <w:style w:type="character" w:customStyle="1" w:styleId="BoldandUnderlineChar">
    <w:name w:val="Bold and Underline Char"/>
    <w:basedOn w:val="DefaultParagraphFont"/>
    <w:link w:val="BoldandUnderline"/>
    <w:locked/>
    <w:rsid w:val="000A595B"/>
    <w:rPr>
      <w:b/>
      <w:u w:val="single"/>
    </w:rPr>
  </w:style>
  <w:style w:type="paragraph" w:customStyle="1" w:styleId="BoldandUnderline">
    <w:name w:val="Bold and Underline"/>
    <w:basedOn w:val="Normal"/>
    <w:link w:val="BoldandUnderlineChar"/>
    <w:qFormat/>
    <w:rsid w:val="000A595B"/>
    <w:rPr>
      <w:rFonts w:asciiTheme="minorHAnsi" w:hAnsiTheme="minorHAnsi" w:cstheme="minorBidi"/>
      <w:b/>
      <w:sz w:val="24"/>
      <w:u w:val="single"/>
    </w:rPr>
  </w:style>
  <w:style w:type="character" w:customStyle="1" w:styleId="hdr">
    <w:name w:val="hdr"/>
    <w:basedOn w:val="DefaultParagraphFont"/>
    <w:rsid w:val="000A595B"/>
  </w:style>
  <w:style w:type="paragraph" w:customStyle="1" w:styleId="StyleStyle49ptBold3">
    <w:name w:val="Style Style4 + 9 pt Bold3"/>
    <w:basedOn w:val="Style4"/>
    <w:link w:val="StyleStyle49ptBold3Char"/>
    <w:qFormat/>
    <w:rsid w:val="000A595B"/>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0A595B"/>
    <w:rPr>
      <w:rFonts w:ascii="Calibri" w:eastAsia="Times New Roman" w:hAnsi="Calibri" w:cs="Times New Roman"/>
      <w:b/>
      <w:bCs/>
      <w:u w:val="single"/>
      <w:lang w:val="x-none"/>
    </w:rPr>
  </w:style>
  <w:style w:type="character" w:customStyle="1" w:styleId="Style9ptUnderline6">
    <w:name w:val="Style 9 pt Underline6"/>
    <w:basedOn w:val="DefaultParagraphFont"/>
    <w:rsid w:val="000A595B"/>
    <w:rPr>
      <w:sz w:val="20"/>
      <w:u w:val="single"/>
    </w:rPr>
  </w:style>
  <w:style w:type="character" w:customStyle="1" w:styleId="ct-with-fmlt">
    <w:name w:val="ct-with-fmlt"/>
    <w:basedOn w:val="DefaultParagraphFont"/>
    <w:rsid w:val="000A595B"/>
  </w:style>
  <w:style w:type="paragraph" w:customStyle="1" w:styleId="StyleStyle49pt">
    <w:name w:val="Style Style4 + 9 pt"/>
    <w:basedOn w:val="Normal"/>
    <w:link w:val="StyleStyle49ptChar"/>
    <w:qFormat/>
    <w:rsid w:val="000A595B"/>
    <w:rPr>
      <w:rFonts w:eastAsia="Times New Roman"/>
      <w:u w:val="single"/>
    </w:rPr>
  </w:style>
  <w:style w:type="character" w:customStyle="1" w:styleId="StyleStyle49ptChar">
    <w:name w:val="Style Style4 + 9 pt Char"/>
    <w:basedOn w:val="DefaultParagraphFont"/>
    <w:link w:val="StyleStyle49pt"/>
    <w:rsid w:val="000A595B"/>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0A595B"/>
    <w:rPr>
      <w:rFonts w:eastAsia="Times New Roman"/>
      <w:b/>
      <w:bCs/>
      <w:u w:val="single"/>
    </w:rPr>
  </w:style>
  <w:style w:type="character" w:customStyle="1" w:styleId="StyleStyle49ptBoldChar">
    <w:name w:val="Style Style4 + 9 pt Bold Char"/>
    <w:basedOn w:val="DefaultParagraphFont"/>
    <w:link w:val="StyleStyle49ptBold"/>
    <w:rsid w:val="000A595B"/>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0A595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A595B"/>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0A595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0A595B"/>
    <w:rPr>
      <w:rFonts w:ascii="Arial" w:eastAsia="Times New Roman" w:hAnsi="Arial" w:cs="Arial"/>
      <w:b/>
      <w:bCs/>
      <w:sz w:val="22"/>
      <w:u w:val="single"/>
    </w:rPr>
  </w:style>
  <w:style w:type="paragraph" w:customStyle="1" w:styleId="StyleUnderlined11pt">
    <w:name w:val="Style Underlined + 11 pt"/>
    <w:link w:val="StyleUnderlined11ptChar"/>
    <w:qFormat/>
    <w:rsid w:val="000A595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0A595B"/>
    <w:rPr>
      <w:rFonts w:ascii="Arial" w:eastAsia="Times New Roman" w:hAnsi="Arial" w:cs="Arial"/>
      <w:sz w:val="22"/>
      <w:u w:val="single"/>
    </w:rPr>
  </w:style>
  <w:style w:type="character" w:customStyle="1" w:styleId="newscontent">
    <w:name w:val="newscontent"/>
    <w:rsid w:val="000A595B"/>
  </w:style>
  <w:style w:type="character" w:customStyle="1" w:styleId="StyleUnderlinePatternClearYellow">
    <w:name w:val="Style Underline Pattern: Clear (Yellow)"/>
    <w:basedOn w:val="DefaultParagraphFont"/>
    <w:rsid w:val="000A595B"/>
    <w:rPr>
      <w:u w:val="single"/>
      <w:shd w:val="clear" w:color="auto" w:fill="00FF00"/>
    </w:rPr>
  </w:style>
  <w:style w:type="paragraph" w:customStyle="1" w:styleId="StyleUnderlineChar11pt3">
    <w:name w:val="Style Underline Char + 11 pt3"/>
    <w:link w:val="StyleUnderlineChar11pt3Char"/>
    <w:qFormat/>
    <w:rsid w:val="000A595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0A595B"/>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0A595B"/>
    <w:rPr>
      <w:b w:val="0"/>
      <w:bCs/>
      <w:u w:val="single"/>
    </w:rPr>
  </w:style>
  <w:style w:type="paragraph" w:customStyle="1" w:styleId="Cite2">
    <w:name w:val="Cite 2"/>
    <w:basedOn w:val="Normal"/>
    <w:qFormat/>
    <w:rsid w:val="000A595B"/>
    <w:rPr>
      <w:rFonts w:eastAsia="MS Mincho"/>
      <w:b/>
      <w:u w:val="single"/>
    </w:rPr>
  </w:style>
  <w:style w:type="character" w:customStyle="1" w:styleId="StyleunderlineBold">
    <w:name w:val="Style underline + Bold"/>
    <w:basedOn w:val="underline"/>
    <w:rsid w:val="000A595B"/>
    <w:rPr>
      <w:rFonts w:ascii="Times New Roman" w:hAnsi="Times New Roman" w:cs="Times New Roman" w:hint="default"/>
      <w:b w:val="0"/>
      <w:bCs/>
      <w:sz w:val="20"/>
      <w:u w:val="single"/>
    </w:rPr>
  </w:style>
  <w:style w:type="paragraph" w:customStyle="1" w:styleId="cards0">
    <w:name w:val="cards"/>
    <w:basedOn w:val="Cites"/>
    <w:qFormat/>
    <w:rsid w:val="000A595B"/>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0A595B"/>
    <w:rPr>
      <w:sz w:val="20"/>
      <w:u w:val="single"/>
    </w:rPr>
  </w:style>
  <w:style w:type="character" w:customStyle="1" w:styleId="slug-pub-date">
    <w:name w:val="slug-pub-date"/>
    <w:basedOn w:val="DefaultParagraphFont"/>
    <w:rsid w:val="000A595B"/>
  </w:style>
  <w:style w:type="character" w:customStyle="1" w:styleId="slug-vol">
    <w:name w:val="slug-vol"/>
    <w:basedOn w:val="DefaultParagraphFont"/>
    <w:rsid w:val="000A595B"/>
  </w:style>
  <w:style w:type="character" w:customStyle="1" w:styleId="slug-issue">
    <w:name w:val="slug-issue"/>
    <w:basedOn w:val="DefaultParagraphFont"/>
    <w:rsid w:val="000A595B"/>
  </w:style>
  <w:style w:type="character" w:customStyle="1" w:styleId="slug-pages">
    <w:name w:val="slug-pages"/>
    <w:basedOn w:val="DefaultParagraphFont"/>
    <w:rsid w:val="000A595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A595B"/>
    <w:rPr>
      <w:b/>
      <w:bCs/>
      <w:strike w:val="0"/>
      <w:dstrike w:val="0"/>
      <w:sz w:val="24"/>
      <w:u w:val="none"/>
      <w:effect w:val="none"/>
    </w:rPr>
  </w:style>
  <w:style w:type="character" w:customStyle="1" w:styleId="tagchar">
    <w:name w:val="tagchar"/>
    <w:basedOn w:val="DefaultParagraphFont"/>
    <w:rsid w:val="000A595B"/>
  </w:style>
  <w:style w:type="character" w:customStyle="1" w:styleId="pmterms11">
    <w:name w:val="pmterms11"/>
    <w:basedOn w:val="DefaultParagraphFont"/>
    <w:rsid w:val="000A595B"/>
    <w:rPr>
      <w:b/>
      <w:bCs/>
      <w:i w:val="0"/>
      <w:iCs w:val="0"/>
      <w:color w:val="000000"/>
    </w:rPr>
  </w:style>
  <w:style w:type="character" w:customStyle="1" w:styleId="StyleUnderlineChar9ptBold">
    <w:name w:val="Style Underline Char + 9 pt Bold"/>
    <w:basedOn w:val="DefaultParagraphFont"/>
    <w:rsid w:val="000A595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0A595B"/>
    <w:rPr>
      <w:szCs w:val="24"/>
      <w:u w:val="single"/>
      <w:lang w:val="en-US" w:eastAsia="en-US" w:bidi="ar-SA"/>
    </w:rPr>
  </w:style>
  <w:style w:type="character" w:customStyle="1" w:styleId="BoldandUnderlineChar2Char1">
    <w:name w:val="Bold and Underline Char2 Char1"/>
    <w:basedOn w:val="DefaultParagraphFont"/>
    <w:rsid w:val="000A595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A595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A595B"/>
    <w:rPr>
      <w:szCs w:val="24"/>
      <w:u w:val="single"/>
      <w:lang w:val="en-US" w:eastAsia="en-US" w:bidi="ar-SA"/>
    </w:rPr>
  </w:style>
  <w:style w:type="paragraph" w:customStyle="1" w:styleId="Language">
    <w:name w:val="Language"/>
    <w:basedOn w:val="Normal"/>
    <w:link w:val="LanguageChar"/>
    <w:qFormat/>
    <w:rsid w:val="000A595B"/>
    <w:rPr>
      <w:rFonts w:eastAsia="Times New Roman"/>
      <w:strike/>
      <w:szCs w:val="20"/>
    </w:rPr>
  </w:style>
  <w:style w:type="character" w:customStyle="1" w:styleId="LanguageChar">
    <w:name w:val="Language Char"/>
    <w:basedOn w:val="DefaultParagraphFont"/>
    <w:link w:val="Language"/>
    <w:rsid w:val="000A595B"/>
    <w:rPr>
      <w:rFonts w:ascii="Arial" w:eastAsia="Times New Roman" w:hAnsi="Arial" w:cs="Arial"/>
      <w:strike/>
      <w:sz w:val="22"/>
      <w:szCs w:val="20"/>
    </w:rPr>
  </w:style>
  <w:style w:type="paragraph" w:customStyle="1" w:styleId="UnderlineChar3">
    <w:name w:val="Underline Char3"/>
    <w:basedOn w:val="Normal"/>
    <w:link w:val="UnderlineChar3Char"/>
    <w:qFormat/>
    <w:rsid w:val="000A595B"/>
    <w:rPr>
      <w:rFonts w:eastAsia="Times New Roman"/>
      <w:u w:val="single"/>
    </w:rPr>
  </w:style>
  <w:style w:type="character" w:customStyle="1" w:styleId="UnderlineChar3Char">
    <w:name w:val="Underline Char3 Char"/>
    <w:basedOn w:val="DefaultParagraphFont"/>
    <w:link w:val="UnderlineChar3"/>
    <w:rsid w:val="000A595B"/>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0A595B"/>
    <w:rPr>
      <w:rFonts w:eastAsia="Times New Roman"/>
      <w:b/>
      <w:u w:val="single"/>
    </w:rPr>
  </w:style>
  <w:style w:type="character" w:customStyle="1" w:styleId="BoldandUnderlineChar3CharChar">
    <w:name w:val="Bold and Underline Char3 Char Char"/>
    <w:basedOn w:val="DefaultParagraphFont"/>
    <w:link w:val="BoldandUnderlineChar3Char"/>
    <w:rsid w:val="000A595B"/>
    <w:rPr>
      <w:rFonts w:ascii="Arial" w:eastAsia="Times New Roman" w:hAnsi="Arial" w:cs="Arial"/>
      <w:b/>
      <w:sz w:val="22"/>
      <w:u w:val="single"/>
    </w:rPr>
  </w:style>
  <w:style w:type="character" w:customStyle="1" w:styleId="UnderlineChar1">
    <w:name w:val="Underline Char1"/>
    <w:basedOn w:val="DefaultParagraphFont"/>
    <w:rsid w:val="000A595B"/>
    <w:rPr>
      <w:szCs w:val="24"/>
      <w:u w:val="single"/>
      <w:lang w:val="en-US" w:eastAsia="en-US" w:bidi="ar-SA"/>
    </w:rPr>
  </w:style>
  <w:style w:type="character" w:customStyle="1" w:styleId="BoldandUnderlineChar1Char2Char">
    <w:name w:val="Bold and Underline Char1 Char2 Char"/>
    <w:basedOn w:val="DefaultParagraphFont"/>
    <w:rsid w:val="000A595B"/>
    <w:rPr>
      <w:b/>
      <w:szCs w:val="24"/>
      <w:u w:val="single"/>
      <w:lang w:val="en-US" w:eastAsia="en-US" w:bidi="ar-SA"/>
    </w:rPr>
  </w:style>
  <w:style w:type="paragraph" w:customStyle="1" w:styleId="HotRoute">
    <w:name w:val="Hot Route"/>
    <w:basedOn w:val="Normal"/>
    <w:link w:val="HotRouteChar0"/>
    <w:qFormat/>
    <w:rsid w:val="000A595B"/>
    <w:pPr>
      <w:ind w:left="144"/>
    </w:pPr>
    <w:rPr>
      <w:rFonts w:eastAsia="Times New Roman"/>
    </w:rPr>
  </w:style>
  <w:style w:type="character" w:customStyle="1" w:styleId="Style12ptBoldUnderline1">
    <w:name w:val="Style 12 pt Bold Underline1"/>
    <w:basedOn w:val="DefaultParagraphFont"/>
    <w:rsid w:val="000A595B"/>
    <w:rPr>
      <w:b/>
      <w:bCs/>
      <w:sz w:val="24"/>
      <w:u w:val="single"/>
    </w:rPr>
  </w:style>
  <w:style w:type="character" w:customStyle="1" w:styleId="StyleEmphasisArial12ptBoldNotItalic">
    <w:name w:val="Style Emphasis + Arial 12 pt Bold Not Italic"/>
    <w:basedOn w:val="Emphasis"/>
    <w:rsid w:val="000A595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0A595B"/>
    <w:rPr>
      <w:rFonts w:ascii="SimSun" w:eastAsia="SimSun" w:hAnsi="SimSun"/>
      <w:sz w:val="15"/>
      <w:lang w:eastAsia="zh-CN"/>
    </w:rPr>
  </w:style>
  <w:style w:type="paragraph" w:customStyle="1" w:styleId="UnreadText">
    <w:name w:val="Unread Text"/>
    <w:basedOn w:val="Normal"/>
    <w:next w:val="Normal"/>
    <w:link w:val="UnreadTextChar"/>
    <w:autoRedefine/>
    <w:qFormat/>
    <w:rsid w:val="000A595B"/>
    <w:pPr>
      <w:ind w:left="360"/>
    </w:pPr>
    <w:rPr>
      <w:rFonts w:ascii="SimSun" w:eastAsia="SimSun" w:hAnsi="SimSun" w:cstheme="minorBidi"/>
      <w:sz w:val="15"/>
      <w:lang w:eastAsia="zh-CN"/>
    </w:rPr>
  </w:style>
  <w:style w:type="character" w:customStyle="1" w:styleId="smallChar">
    <w:name w:val="small Char"/>
    <w:rsid w:val="000A595B"/>
    <w:rPr>
      <w:rFonts w:ascii="Calibri" w:eastAsia="Calibri" w:hAnsi="Calibri" w:cs="Calibri"/>
      <w:sz w:val="16"/>
      <w:szCs w:val="20"/>
      <w:lang w:val="x-none" w:eastAsia="x-none"/>
    </w:rPr>
  </w:style>
  <w:style w:type="paragraph" w:customStyle="1" w:styleId="HotRoute0">
    <w:name w:val="Hot Route!"/>
    <w:basedOn w:val="Normal"/>
    <w:qFormat/>
    <w:rsid w:val="000A595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A595B"/>
    <w:rPr>
      <w:rFonts w:ascii="Times New Roman" w:hAnsi="Times New Roman" w:cs="Times New Roman"/>
      <w:sz w:val="16"/>
      <w:szCs w:val="16"/>
    </w:rPr>
  </w:style>
  <w:style w:type="character" w:customStyle="1" w:styleId="BodyText2Char1">
    <w:name w:val="Body Text 2 Char1"/>
    <w:basedOn w:val="DefaultParagraphFont"/>
    <w:semiHidden/>
    <w:rsid w:val="000A595B"/>
    <w:rPr>
      <w:rFonts w:ascii="Times New Roman" w:hAnsi="Times New Roman" w:cs="Times New Roman"/>
      <w:sz w:val="20"/>
    </w:rPr>
  </w:style>
  <w:style w:type="character" w:customStyle="1" w:styleId="Heading2Char1CharCharCharCharCharC">
    <w:name w:val="Heading 2 Char1 Char Char Char Char Char C"/>
    <w:rsid w:val="000A595B"/>
    <w:rPr>
      <w:rFonts w:cs="Arial"/>
      <w:b/>
      <w:bCs/>
      <w:iCs/>
      <w:sz w:val="24"/>
      <w:szCs w:val="28"/>
      <w:lang w:val="en-US" w:eastAsia="en-US" w:bidi="ar-SA"/>
    </w:rPr>
  </w:style>
  <w:style w:type="character" w:customStyle="1" w:styleId="underline1">
    <w:name w:val="underline1"/>
    <w:basedOn w:val="DefaultParagraphFont"/>
    <w:rsid w:val="000A595B"/>
    <w:rPr>
      <w:u w:val="single"/>
    </w:rPr>
  </w:style>
  <w:style w:type="character" w:customStyle="1" w:styleId="author">
    <w:name w:val="author"/>
    <w:basedOn w:val="DefaultParagraphFont"/>
    <w:rsid w:val="000A595B"/>
    <w:rPr>
      <w:rFonts w:ascii="Times New Roman" w:hAnsi="Times New Roman"/>
      <w:b/>
      <w:sz w:val="24"/>
    </w:rPr>
  </w:style>
  <w:style w:type="character" w:customStyle="1" w:styleId="FontStyle291">
    <w:name w:val="Font Style291"/>
    <w:basedOn w:val="DefaultParagraphFont"/>
    <w:uiPriority w:val="99"/>
    <w:rsid w:val="000A595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A595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A595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A595B"/>
    <w:rPr>
      <w:rFonts w:ascii="Arial" w:eastAsia="Times New Roman" w:hAnsi="Arial" w:cs="Arial"/>
      <w:sz w:val="22"/>
    </w:rPr>
  </w:style>
  <w:style w:type="paragraph" w:customStyle="1" w:styleId="Cards1">
    <w:name w:val="Cards1"/>
    <w:basedOn w:val="Normal"/>
    <w:link w:val="Cards1Char"/>
    <w:qFormat/>
    <w:rsid w:val="000A595B"/>
    <w:pPr>
      <w:ind w:left="288"/>
    </w:pPr>
    <w:rPr>
      <w:rFonts w:eastAsia="Times New Roman"/>
      <w:u w:val="single"/>
    </w:rPr>
  </w:style>
  <w:style w:type="character" w:customStyle="1" w:styleId="Cards1Char">
    <w:name w:val="Cards1 Char"/>
    <w:basedOn w:val="DefaultParagraphFont"/>
    <w:link w:val="Cards1"/>
    <w:rsid w:val="000A595B"/>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0A595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0A595B"/>
    <w:rPr>
      <w:rFonts w:ascii="Arial" w:eastAsia="Calibri" w:hAnsi="Arial" w:cs="Arial"/>
      <w:sz w:val="22"/>
      <w:szCs w:val="22"/>
      <w:u w:val="single"/>
    </w:rPr>
  </w:style>
  <w:style w:type="character" w:customStyle="1" w:styleId="EmphasizeThis">
    <w:name w:val="EmphasizeThis"/>
    <w:rsid w:val="000A595B"/>
    <w:rPr>
      <w:rFonts w:ascii="Georgia" w:hAnsi="Georgia"/>
      <w:b/>
      <w:iCs/>
      <w:sz w:val="24"/>
      <w:u w:val="thick"/>
    </w:rPr>
  </w:style>
  <w:style w:type="paragraph" w:customStyle="1" w:styleId="Stylecard8pt">
    <w:name w:val="Style card + 8 pt"/>
    <w:basedOn w:val="card"/>
    <w:link w:val="Stylecard8ptChar"/>
    <w:qFormat/>
    <w:rsid w:val="000A595B"/>
    <w:rPr>
      <w:rFonts w:ascii="Georgia" w:hAnsi="Georgia"/>
      <w:bCs/>
      <w:color w:val="000000"/>
      <w:lang w:eastAsia="ar-SA"/>
    </w:rPr>
  </w:style>
  <w:style w:type="character" w:customStyle="1" w:styleId="Stylecard8ptChar">
    <w:name w:val="Style card + 8 pt Char"/>
    <w:basedOn w:val="cardChar"/>
    <w:link w:val="Stylecard8pt"/>
    <w:rsid w:val="000A595B"/>
    <w:rPr>
      <w:rFonts w:ascii="Georgia" w:hAnsi="Georgia" w:cs="Arial"/>
      <w:bCs/>
      <w:color w:val="000000"/>
      <w:sz w:val="16"/>
      <w:lang w:eastAsia="ar-SA"/>
    </w:rPr>
  </w:style>
  <w:style w:type="character" w:customStyle="1" w:styleId="bhl">
    <w:name w:val="bhl"/>
    <w:basedOn w:val="DefaultParagraphFont"/>
    <w:rsid w:val="000A595B"/>
  </w:style>
  <w:style w:type="paragraph" w:customStyle="1" w:styleId="TagGA11">
    <w:name w:val="Tag GA 11"/>
    <w:basedOn w:val="TOC1"/>
    <w:qFormat/>
    <w:rsid w:val="000A595B"/>
    <w:pPr>
      <w:spacing w:before="0" w:after="160"/>
    </w:pPr>
    <w:rPr>
      <w:rFonts w:ascii="Georgia" w:eastAsia="Calibri" w:hAnsi="Georgia"/>
      <w:u w:val="none"/>
      <w:lang w:bidi="ar-SA"/>
    </w:rPr>
  </w:style>
  <w:style w:type="paragraph" w:customStyle="1" w:styleId="CiteCard">
    <w:name w:val="Cite/Card"/>
    <w:basedOn w:val="TOC2"/>
    <w:qFormat/>
    <w:rsid w:val="000A595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A595B"/>
    <w:rPr>
      <w:rFonts w:ascii="Georgia" w:eastAsia="Times New Roman" w:hAnsi="Georgia" w:hint="default"/>
      <w:sz w:val="22"/>
      <w:u w:val="single"/>
      <w:lang w:eastAsia="zh-CN"/>
    </w:rPr>
  </w:style>
  <w:style w:type="character" w:customStyle="1" w:styleId="addmd">
    <w:name w:val="addmd"/>
    <w:basedOn w:val="DefaultParagraphFont"/>
    <w:rsid w:val="000A595B"/>
  </w:style>
  <w:style w:type="character" w:customStyle="1" w:styleId="UnderlinedTextCharChar">
    <w:name w:val="Underlined Text Char Char"/>
    <w:basedOn w:val="DefaultParagraphFont"/>
    <w:rsid w:val="000A595B"/>
    <w:rPr>
      <w:rFonts w:cs="Arial"/>
      <w:bCs/>
      <w:noProof w:val="0"/>
      <w:szCs w:val="26"/>
      <w:u w:val="single"/>
      <w:lang w:val="en-US" w:eastAsia="en-US" w:bidi="ar-SA"/>
    </w:rPr>
  </w:style>
  <w:style w:type="character" w:customStyle="1" w:styleId="CardText1Char">
    <w:name w:val="Card Text 1 Char"/>
    <w:rsid w:val="000A595B"/>
    <w:rPr>
      <w:rFonts w:ascii="Georgia" w:hAnsi="Georgia"/>
      <w:color w:val="000000"/>
      <w:sz w:val="22"/>
      <w:szCs w:val="22"/>
      <w:u w:val="single"/>
    </w:rPr>
  </w:style>
  <w:style w:type="character" w:customStyle="1" w:styleId="BoldUnderlining">
    <w:name w:val="Bold Underlining"/>
    <w:rsid w:val="000A595B"/>
    <w:rPr>
      <w:u w:val="single"/>
    </w:rPr>
  </w:style>
  <w:style w:type="character" w:customStyle="1" w:styleId="Intemphasis">
    <w:name w:val="Intemphasis"/>
    <w:uiPriority w:val="1"/>
    <w:qFormat/>
    <w:rsid w:val="000A595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0A595B"/>
    <w:pPr>
      <w:ind w:left="288" w:right="288"/>
    </w:pPr>
    <w:rPr>
      <w:szCs w:val="16"/>
    </w:rPr>
  </w:style>
  <w:style w:type="character" w:customStyle="1" w:styleId="cardtextChar3">
    <w:name w:val="cardtext Char"/>
    <w:basedOn w:val="DefaultParagraphFont"/>
    <w:link w:val="cardtext2"/>
    <w:rsid w:val="000A595B"/>
    <w:rPr>
      <w:rFonts w:ascii="Arial" w:hAnsi="Arial" w:cs="Arial"/>
      <w:sz w:val="22"/>
      <w:szCs w:val="16"/>
    </w:rPr>
  </w:style>
  <w:style w:type="character" w:customStyle="1" w:styleId="BoldUnderlineChar10">
    <w:name w:val="BoldUnderline Char1"/>
    <w:rsid w:val="000A595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A595B"/>
    <w:pPr>
      <w:spacing w:after="200"/>
      <w:contextualSpacing/>
    </w:pPr>
    <w:rPr>
      <w:rFonts w:eastAsia="Calibri"/>
      <w:u w:val="single"/>
    </w:rPr>
  </w:style>
  <w:style w:type="character" w:customStyle="1" w:styleId="UnderlinedCardTextChar">
    <w:name w:val="Underlined Card Text Char"/>
    <w:link w:val="UnderlinedCardText"/>
    <w:rsid w:val="000A595B"/>
    <w:rPr>
      <w:rFonts w:ascii="Arial" w:eastAsia="Calibri" w:hAnsi="Arial" w:cs="Arial"/>
      <w:sz w:val="22"/>
      <w:u w:val="single"/>
    </w:rPr>
  </w:style>
  <w:style w:type="character" w:customStyle="1" w:styleId="Hyperlink6">
    <w:name w:val="Hyperlink6"/>
    <w:basedOn w:val="DefaultParagraphFont"/>
    <w:rsid w:val="000A595B"/>
    <w:rPr>
      <w:color w:val="3300CC"/>
      <w:u w:val="single"/>
    </w:rPr>
  </w:style>
  <w:style w:type="paragraph" w:customStyle="1" w:styleId="Tag12">
    <w:name w:val="Tag12"/>
    <w:basedOn w:val="Normal"/>
    <w:qFormat/>
    <w:rsid w:val="000A595B"/>
    <w:pPr>
      <w:contextualSpacing/>
    </w:pPr>
    <w:rPr>
      <w:rFonts w:eastAsia="Cambria"/>
      <w:b/>
    </w:rPr>
  </w:style>
  <w:style w:type="character" w:customStyle="1" w:styleId="citation0">
    <w:name w:val="citation"/>
    <w:basedOn w:val="DefaultParagraphFont"/>
    <w:rsid w:val="000A595B"/>
  </w:style>
  <w:style w:type="paragraph" w:customStyle="1" w:styleId="UnderlineText">
    <w:name w:val="Underline Text"/>
    <w:basedOn w:val="Normal"/>
    <w:link w:val="UnderlineTextChar"/>
    <w:qFormat/>
    <w:rsid w:val="000A595B"/>
    <w:pPr>
      <w:ind w:left="288"/>
    </w:pPr>
    <w:rPr>
      <w:rFonts w:eastAsia="Times New Roman"/>
      <w:u w:val="single"/>
    </w:rPr>
  </w:style>
  <w:style w:type="character" w:customStyle="1" w:styleId="UnderlineTextChar">
    <w:name w:val="Underline Text Char"/>
    <w:basedOn w:val="DefaultParagraphFont"/>
    <w:link w:val="UnderlineText"/>
    <w:rsid w:val="000A595B"/>
    <w:rPr>
      <w:rFonts w:ascii="Arial" w:eastAsia="Times New Roman" w:hAnsi="Arial" w:cs="Arial"/>
      <w:sz w:val="22"/>
      <w:u w:val="single"/>
    </w:rPr>
  </w:style>
  <w:style w:type="character" w:customStyle="1" w:styleId="il">
    <w:name w:val="il"/>
    <w:basedOn w:val="DefaultParagraphFont"/>
    <w:rsid w:val="000A595B"/>
  </w:style>
  <w:style w:type="character" w:customStyle="1" w:styleId="commentstext">
    <w:name w:val="comments_text"/>
    <w:uiPriority w:val="99"/>
    <w:rsid w:val="000A595B"/>
    <w:rPr>
      <w:rFonts w:cs="Times New Roman"/>
    </w:rPr>
  </w:style>
  <w:style w:type="paragraph" w:customStyle="1" w:styleId="Heading42">
    <w:name w:val="Heading 42"/>
    <w:basedOn w:val="Normal"/>
    <w:qFormat/>
    <w:rsid w:val="000A595B"/>
    <w:rPr>
      <w:rFonts w:eastAsia="Times New Roman"/>
    </w:rPr>
  </w:style>
  <w:style w:type="paragraph" w:customStyle="1" w:styleId="DebateNormal">
    <w:name w:val="DebateNormal"/>
    <w:basedOn w:val="Normal"/>
    <w:link w:val="DebateNormalChar"/>
    <w:qFormat/>
    <w:rsid w:val="000A595B"/>
    <w:pPr>
      <w:spacing w:line="276" w:lineRule="auto"/>
    </w:pPr>
    <w:rPr>
      <w:rFonts w:eastAsia="Calibri"/>
      <w:szCs w:val="20"/>
    </w:rPr>
  </w:style>
  <w:style w:type="character" w:customStyle="1" w:styleId="DebateNormalChar">
    <w:name w:val="DebateNormal Char"/>
    <w:basedOn w:val="DefaultParagraphFont"/>
    <w:link w:val="DebateNormal"/>
    <w:rsid w:val="000A595B"/>
    <w:rPr>
      <w:rFonts w:ascii="Arial" w:eastAsia="Calibri" w:hAnsi="Arial" w:cs="Arial"/>
      <w:sz w:val="22"/>
      <w:szCs w:val="20"/>
    </w:rPr>
  </w:style>
  <w:style w:type="paragraph" w:customStyle="1" w:styleId="DebateEmphasis">
    <w:name w:val="DebateEmphasis"/>
    <w:basedOn w:val="Normal"/>
    <w:link w:val="DebateEmphasisChar"/>
    <w:qFormat/>
    <w:rsid w:val="000A595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A595B"/>
    <w:rPr>
      <w:rFonts w:ascii="Arial" w:eastAsia="Calibri" w:hAnsi="Arial" w:cs="Arial"/>
      <w:b/>
      <w:sz w:val="22"/>
      <w:szCs w:val="20"/>
      <w:u w:val="single"/>
    </w:rPr>
  </w:style>
  <w:style w:type="paragraph" w:customStyle="1" w:styleId="NormalCite">
    <w:name w:val="NormalCite"/>
    <w:link w:val="NormalCiteChar"/>
    <w:qFormat/>
    <w:rsid w:val="000A595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A595B"/>
    <w:rPr>
      <w:rFonts w:ascii="Times New Roman" w:eastAsiaTheme="minorHAnsi" w:hAnsi="Times New Roman" w:cs="Times New Roman"/>
      <w:sz w:val="18"/>
      <w:szCs w:val="22"/>
    </w:rPr>
  </w:style>
  <w:style w:type="character" w:customStyle="1" w:styleId="articletext">
    <w:name w:val="articletext"/>
    <w:basedOn w:val="DefaultParagraphFont"/>
    <w:rsid w:val="000A595B"/>
  </w:style>
  <w:style w:type="character" w:customStyle="1" w:styleId="grey10">
    <w:name w:val="grey10"/>
    <w:basedOn w:val="DefaultParagraphFont"/>
    <w:rsid w:val="000A595B"/>
  </w:style>
  <w:style w:type="character" w:customStyle="1" w:styleId="navy13bd">
    <w:name w:val="navy13bd"/>
    <w:basedOn w:val="DefaultParagraphFont"/>
    <w:rsid w:val="000A595B"/>
  </w:style>
  <w:style w:type="character" w:customStyle="1" w:styleId="Style9ptUnderline2">
    <w:name w:val="Style 9 pt Underline2"/>
    <w:basedOn w:val="DefaultParagraphFont"/>
    <w:rsid w:val="000A595B"/>
    <w:rPr>
      <w:sz w:val="20"/>
      <w:u w:val="single"/>
    </w:rPr>
  </w:style>
  <w:style w:type="character" w:customStyle="1" w:styleId="Style9ptBoldUnderline1">
    <w:name w:val="Style 9 pt Bold Underline1"/>
    <w:basedOn w:val="DefaultParagraphFont"/>
    <w:rsid w:val="000A595B"/>
    <w:rPr>
      <w:b/>
      <w:bCs/>
      <w:sz w:val="20"/>
      <w:u w:val="single"/>
    </w:rPr>
  </w:style>
  <w:style w:type="character" w:customStyle="1" w:styleId="TagsCharChar">
    <w:name w:val="Tags Char Char"/>
    <w:basedOn w:val="DefaultParagraphFont"/>
    <w:rsid w:val="000A595B"/>
    <w:rPr>
      <w:rFonts w:eastAsia="SimSun"/>
      <w:b/>
      <w:sz w:val="24"/>
      <w:lang w:val="en-US" w:eastAsia="zh-CN" w:bidi="ar-SA"/>
    </w:rPr>
  </w:style>
  <w:style w:type="paragraph" w:customStyle="1" w:styleId="cardCharCharCharChar">
    <w:name w:val="card Char Char Char Char"/>
    <w:basedOn w:val="Normal"/>
    <w:qFormat/>
    <w:rsid w:val="000A595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0A595B"/>
    <w:rPr>
      <w:rFonts w:eastAsia="Times New Roman"/>
      <w:u w:val="single"/>
    </w:rPr>
  </w:style>
  <w:style w:type="character" w:customStyle="1" w:styleId="CARDChar0">
    <w:name w:val="CARD Char"/>
    <w:basedOn w:val="DefaultParagraphFont"/>
    <w:link w:val="CARD0"/>
    <w:rsid w:val="000A595B"/>
    <w:rPr>
      <w:rFonts w:ascii="Arial" w:eastAsia="Times New Roman" w:hAnsi="Arial" w:cs="Arial"/>
      <w:sz w:val="22"/>
      <w:u w:val="single"/>
    </w:rPr>
  </w:style>
  <w:style w:type="paragraph" w:customStyle="1" w:styleId="Normal2">
    <w:name w:val="Normal2"/>
    <w:basedOn w:val="Normal"/>
    <w:qFormat/>
    <w:rsid w:val="000A595B"/>
    <w:rPr>
      <w:rFonts w:eastAsia="Times New Roman"/>
    </w:rPr>
  </w:style>
  <w:style w:type="character" w:customStyle="1" w:styleId="Style11ptThickunderline">
    <w:name w:val="Style 11 pt Thick underline"/>
    <w:rsid w:val="000A595B"/>
    <w:rPr>
      <w:rFonts w:ascii="Times New Roman" w:hAnsi="Times New Roman"/>
      <w:sz w:val="20"/>
      <w:u w:val="single"/>
    </w:rPr>
  </w:style>
  <w:style w:type="character" w:customStyle="1" w:styleId="Style11ptBoldThickunderline">
    <w:name w:val="Style 11 pt Bold Thick underline"/>
    <w:rsid w:val="000A595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0A595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A595B"/>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0A595B"/>
    <w:rPr>
      <w:u w:val="single"/>
    </w:rPr>
  </w:style>
  <w:style w:type="character" w:customStyle="1" w:styleId="StyleUnderlineBoldIndent11ptChar">
    <w:name w:val="Style Underline + Bold Indent + 11 pt Char"/>
    <w:link w:val="StyleUnderlineBoldIndent11pt"/>
    <w:rsid w:val="000A595B"/>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A595B"/>
    <w:rPr>
      <w:b/>
      <w:bCs/>
      <w:u w:val="single"/>
    </w:rPr>
  </w:style>
  <w:style w:type="character" w:customStyle="1" w:styleId="StyleUnderlineBoldIndent11ptBoldChar">
    <w:name w:val="Style Underline + Bold Indent + 11 pt Bold Char"/>
    <w:link w:val="StyleUnderlineBoldIndent11ptBold"/>
    <w:rsid w:val="000A595B"/>
    <w:rPr>
      <w:rFonts w:ascii="Arial" w:eastAsia="Times New Roman" w:hAnsi="Arial" w:cs="Arial"/>
      <w:b/>
      <w:bCs/>
      <w:sz w:val="22"/>
      <w:szCs w:val="20"/>
      <w:u w:val="single"/>
    </w:rPr>
  </w:style>
  <w:style w:type="paragraph" w:customStyle="1" w:styleId="Normal20pt">
    <w:name w:val="Normal  + 20 pt"/>
    <w:basedOn w:val="Normal"/>
    <w:uiPriority w:val="6"/>
    <w:qFormat/>
    <w:rsid w:val="000A595B"/>
    <w:rPr>
      <w:bCs/>
      <w:u w:val="single"/>
    </w:rPr>
  </w:style>
  <w:style w:type="paragraph" w:customStyle="1" w:styleId="author-name">
    <w:name w:val="author-name"/>
    <w:basedOn w:val="Normal"/>
    <w:qFormat/>
    <w:rsid w:val="000A595B"/>
    <w:pPr>
      <w:spacing w:before="100" w:beforeAutospacing="1" w:after="100" w:afterAutospacing="1"/>
    </w:pPr>
    <w:rPr>
      <w:rFonts w:eastAsia="Times New Roman"/>
    </w:rPr>
  </w:style>
  <w:style w:type="paragraph" w:customStyle="1" w:styleId="author-credentials">
    <w:name w:val="author-credentials"/>
    <w:basedOn w:val="Normal"/>
    <w:qFormat/>
    <w:rsid w:val="000A595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A595B"/>
    <w:rPr>
      <w:rFonts w:ascii="Consolas" w:hAnsi="Consolas" w:cs="Consolas"/>
      <w:sz w:val="20"/>
      <w:szCs w:val="20"/>
    </w:rPr>
  </w:style>
  <w:style w:type="character" w:customStyle="1" w:styleId="headline">
    <w:name w:val="headline"/>
    <w:basedOn w:val="DefaultParagraphFont"/>
    <w:rsid w:val="000A595B"/>
  </w:style>
  <w:style w:type="character" w:customStyle="1" w:styleId="yshortcuts">
    <w:name w:val="yshortcuts"/>
    <w:basedOn w:val="DefaultParagraphFont"/>
    <w:rsid w:val="000A595B"/>
  </w:style>
  <w:style w:type="character" w:customStyle="1" w:styleId="HotRouteChar0">
    <w:name w:val="Hot Route Char"/>
    <w:link w:val="HotRoute"/>
    <w:rsid w:val="000A595B"/>
    <w:rPr>
      <w:rFonts w:ascii="Arial" w:eastAsia="Times New Roman" w:hAnsi="Arial" w:cs="Arial"/>
      <w:sz w:val="22"/>
    </w:rPr>
  </w:style>
  <w:style w:type="paragraph" w:styleId="PlainText">
    <w:name w:val="Plain Text"/>
    <w:basedOn w:val="Normal"/>
    <w:link w:val="PlainTextChar"/>
    <w:rsid w:val="000A595B"/>
    <w:rPr>
      <w:rFonts w:ascii="Courier New" w:eastAsia="Times New Roman" w:hAnsi="Courier New" w:cs="Courier New"/>
      <w:szCs w:val="20"/>
    </w:rPr>
  </w:style>
  <w:style w:type="character" w:customStyle="1" w:styleId="PlainTextChar">
    <w:name w:val="Plain Text Char"/>
    <w:basedOn w:val="DefaultParagraphFont"/>
    <w:link w:val="PlainText"/>
    <w:rsid w:val="000A595B"/>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0A595B"/>
    <w:rPr>
      <w:sz w:val="12"/>
    </w:rPr>
  </w:style>
  <w:style w:type="character" w:customStyle="1" w:styleId="MicrotextChar0">
    <w:name w:val="Microtext Char"/>
    <w:link w:val="Microtext0"/>
    <w:rsid w:val="000A595B"/>
    <w:rPr>
      <w:rFonts w:ascii="Arial" w:hAnsi="Arial" w:cs="Arial"/>
      <w:sz w:val="12"/>
    </w:rPr>
  </w:style>
  <w:style w:type="paragraph" w:customStyle="1" w:styleId="Style6">
    <w:name w:val="Style6"/>
    <w:basedOn w:val="Normal"/>
    <w:link w:val="Style6Char"/>
    <w:autoRedefine/>
    <w:qFormat/>
    <w:rsid w:val="000A595B"/>
    <w:rPr>
      <w:b/>
    </w:rPr>
  </w:style>
  <w:style w:type="character" w:customStyle="1" w:styleId="Style6Char">
    <w:name w:val="Style6 Char"/>
    <w:basedOn w:val="DefaultParagraphFont"/>
    <w:link w:val="Style6"/>
    <w:rsid w:val="000A595B"/>
    <w:rPr>
      <w:rFonts w:ascii="Arial" w:hAnsi="Arial" w:cs="Arial"/>
      <w:b/>
      <w:sz w:val="22"/>
    </w:rPr>
  </w:style>
  <w:style w:type="paragraph" w:customStyle="1" w:styleId="Style11">
    <w:name w:val="Style11"/>
    <w:basedOn w:val="Normal"/>
    <w:link w:val="Style11Char"/>
    <w:qFormat/>
    <w:rsid w:val="000A595B"/>
    <w:rPr>
      <w:rFonts w:eastAsia="Times New Roman"/>
      <w:b/>
      <w:szCs w:val="20"/>
      <w:u w:val="thick"/>
    </w:rPr>
  </w:style>
  <w:style w:type="paragraph" w:customStyle="1" w:styleId="Style12">
    <w:name w:val="Style12"/>
    <w:basedOn w:val="Normal"/>
    <w:link w:val="Style12Char"/>
    <w:qFormat/>
    <w:rsid w:val="000A595B"/>
    <w:rPr>
      <w:rFonts w:eastAsia="Times New Roman"/>
      <w:b/>
      <w:u w:val="thick"/>
    </w:rPr>
  </w:style>
  <w:style w:type="character" w:customStyle="1" w:styleId="Style11Char">
    <w:name w:val="Style11 Char"/>
    <w:basedOn w:val="DefaultParagraphFont"/>
    <w:link w:val="Style11"/>
    <w:rsid w:val="000A595B"/>
    <w:rPr>
      <w:rFonts w:ascii="Arial" w:eastAsia="Times New Roman" w:hAnsi="Arial" w:cs="Arial"/>
      <w:b/>
      <w:sz w:val="22"/>
      <w:szCs w:val="20"/>
      <w:u w:val="thick"/>
    </w:rPr>
  </w:style>
  <w:style w:type="character" w:customStyle="1" w:styleId="Style12Char">
    <w:name w:val="Style12 Char"/>
    <w:basedOn w:val="DefaultParagraphFont"/>
    <w:link w:val="Style12"/>
    <w:rsid w:val="000A595B"/>
    <w:rPr>
      <w:rFonts w:ascii="Arial" w:eastAsia="Times New Roman" w:hAnsi="Arial" w:cs="Arial"/>
      <w:b/>
      <w:sz w:val="22"/>
      <w:u w:val="thick"/>
    </w:rPr>
  </w:style>
  <w:style w:type="character" w:customStyle="1" w:styleId="caps-label">
    <w:name w:val="caps-label"/>
    <w:basedOn w:val="DefaultParagraphFont"/>
    <w:rsid w:val="000A595B"/>
  </w:style>
  <w:style w:type="character" w:customStyle="1" w:styleId="wikiexternallink">
    <w:name w:val="wikiexternallink"/>
    <w:basedOn w:val="DefaultParagraphFont"/>
    <w:rsid w:val="000A595B"/>
  </w:style>
  <w:style w:type="character" w:customStyle="1" w:styleId="StyleStyleBoldUnderlineIntenseEmphasisUnderlineapple-style-s">
    <w:name w:val="Style Style Bold UnderlineIntense EmphasisUnderlineapple-style-s..."/>
    <w:basedOn w:val="DefaultParagraphFont"/>
    <w:rsid w:val="000A595B"/>
    <w:rPr>
      <w:b w:val="0"/>
      <w:bCs w:val="0"/>
      <w:sz w:val="22"/>
      <w:u w:val="single"/>
      <w:bdr w:val="none" w:sz="0" w:space="0" w:color="auto"/>
    </w:rPr>
  </w:style>
  <w:style w:type="paragraph" w:customStyle="1" w:styleId="blocktitle0">
    <w:name w:val="block title"/>
    <w:basedOn w:val="Normal"/>
    <w:link w:val="blocktitleChar0"/>
    <w:autoRedefine/>
    <w:qFormat/>
    <w:rsid w:val="000A595B"/>
    <w:pPr>
      <w:spacing w:after="240"/>
      <w:jc w:val="center"/>
      <w:outlineLvl w:val="0"/>
    </w:pPr>
    <w:rPr>
      <w:rFonts w:eastAsia="Calibri"/>
      <w:b/>
      <w:caps/>
      <w:sz w:val="28"/>
      <w:szCs w:val="28"/>
      <w:lang w:val="es-ES"/>
    </w:rPr>
  </w:style>
  <w:style w:type="character" w:customStyle="1" w:styleId="UnderlineCard">
    <w:name w:val="Underline Card"/>
    <w:uiPriority w:val="6"/>
    <w:qFormat/>
    <w:rsid w:val="000A595B"/>
    <w:rPr>
      <w:rFonts w:ascii="Arial" w:hAnsi="Arial"/>
      <w:b w:val="0"/>
      <w:bCs/>
      <w:sz w:val="20"/>
      <w:u w:val="single"/>
    </w:rPr>
  </w:style>
  <w:style w:type="character" w:customStyle="1" w:styleId="story-author">
    <w:name w:val="story-author"/>
    <w:basedOn w:val="DefaultParagraphFont"/>
    <w:rsid w:val="000A595B"/>
  </w:style>
  <w:style w:type="paragraph" w:customStyle="1" w:styleId="type">
    <w:name w:val="type"/>
    <w:basedOn w:val="Normal"/>
    <w:qFormat/>
    <w:rsid w:val="000A595B"/>
    <w:pPr>
      <w:spacing w:before="100" w:beforeAutospacing="1" w:after="100" w:afterAutospacing="1"/>
    </w:pPr>
    <w:rPr>
      <w:rFonts w:eastAsia="Times New Roman"/>
    </w:rPr>
  </w:style>
  <w:style w:type="character" w:customStyle="1" w:styleId="institution">
    <w:name w:val="institution"/>
    <w:basedOn w:val="DefaultParagraphFont"/>
    <w:rsid w:val="000A595B"/>
  </w:style>
  <w:style w:type="character" w:customStyle="1" w:styleId="abodyblack3">
    <w:name w:val="abodyblack3"/>
    <w:basedOn w:val="DefaultParagraphFont"/>
    <w:rsid w:val="000A595B"/>
  </w:style>
  <w:style w:type="paragraph" w:customStyle="1" w:styleId="UnderlineChar2CharChar">
    <w:name w:val="Underline Char2 Char Char"/>
    <w:basedOn w:val="Normal"/>
    <w:link w:val="UnderlineChar2CharCharChar"/>
    <w:qFormat/>
    <w:rsid w:val="000A595B"/>
    <w:rPr>
      <w:rFonts w:eastAsia="MS Mincho"/>
      <w:szCs w:val="20"/>
      <w:u w:val="single"/>
    </w:rPr>
  </w:style>
  <w:style w:type="character" w:customStyle="1" w:styleId="UnderlineChar2CharCharChar">
    <w:name w:val="Underline Char2 Char Char Char"/>
    <w:link w:val="UnderlineChar2CharChar"/>
    <w:rsid w:val="000A595B"/>
    <w:rPr>
      <w:rFonts w:ascii="Arial" w:eastAsia="MS Mincho" w:hAnsi="Arial" w:cs="Arial"/>
      <w:sz w:val="22"/>
      <w:szCs w:val="20"/>
      <w:u w:val="single"/>
    </w:rPr>
  </w:style>
  <w:style w:type="character" w:customStyle="1" w:styleId="CharacterStyle1">
    <w:name w:val="Character Style 1"/>
    <w:rsid w:val="000A595B"/>
    <w:rPr>
      <w:sz w:val="20"/>
      <w:szCs w:val="20"/>
    </w:rPr>
  </w:style>
  <w:style w:type="character" w:customStyle="1" w:styleId="FontStyle177">
    <w:name w:val="Font Style177"/>
    <w:basedOn w:val="DefaultParagraphFont"/>
    <w:uiPriority w:val="99"/>
    <w:rsid w:val="000A595B"/>
    <w:rPr>
      <w:rFonts w:ascii="Times New Roman" w:hAnsi="Times New Roman" w:cs="Times New Roman"/>
      <w:sz w:val="20"/>
      <w:szCs w:val="20"/>
    </w:rPr>
  </w:style>
  <w:style w:type="character" w:customStyle="1" w:styleId="FontStyle173">
    <w:name w:val="Font Style173"/>
    <w:basedOn w:val="DefaultParagraphFont"/>
    <w:uiPriority w:val="99"/>
    <w:rsid w:val="000A595B"/>
    <w:rPr>
      <w:rFonts w:ascii="Times New Roman" w:hAnsi="Times New Roman" w:cs="Times New Roman"/>
      <w:sz w:val="14"/>
      <w:szCs w:val="14"/>
    </w:rPr>
  </w:style>
  <w:style w:type="character" w:customStyle="1" w:styleId="FontStyle151">
    <w:name w:val="Font Style151"/>
    <w:basedOn w:val="DefaultParagraphFont"/>
    <w:uiPriority w:val="99"/>
    <w:rsid w:val="000A595B"/>
    <w:rPr>
      <w:rFonts w:ascii="Arial Narrow" w:hAnsi="Arial Narrow" w:cs="Arial Narrow"/>
      <w:b/>
      <w:bCs/>
      <w:sz w:val="12"/>
      <w:szCs w:val="12"/>
    </w:rPr>
  </w:style>
  <w:style w:type="character" w:customStyle="1" w:styleId="FontStyle156">
    <w:name w:val="Font Style156"/>
    <w:basedOn w:val="DefaultParagraphFont"/>
    <w:uiPriority w:val="99"/>
    <w:rsid w:val="000A595B"/>
    <w:rPr>
      <w:rFonts w:ascii="Arial Narrow" w:hAnsi="Arial Narrow" w:cs="Arial Narrow"/>
      <w:sz w:val="8"/>
      <w:szCs w:val="8"/>
    </w:rPr>
  </w:style>
  <w:style w:type="character" w:customStyle="1" w:styleId="FontStyle160">
    <w:name w:val="Font Style160"/>
    <w:basedOn w:val="DefaultParagraphFont"/>
    <w:uiPriority w:val="99"/>
    <w:rsid w:val="000A595B"/>
    <w:rPr>
      <w:rFonts w:ascii="Times New Roman" w:hAnsi="Times New Roman" w:cs="Times New Roman"/>
      <w:b/>
      <w:bCs/>
      <w:sz w:val="20"/>
      <w:szCs w:val="20"/>
    </w:rPr>
  </w:style>
  <w:style w:type="character" w:customStyle="1" w:styleId="FontStyle178">
    <w:name w:val="Font Style178"/>
    <w:basedOn w:val="DefaultParagraphFont"/>
    <w:uiPriority w:val="99"/>
    <w:rsid w:val="000A595B"/>
    <w:rPr>
      <w:rFonts w:ascii="Times New Roman" w:hAnsi="Times New Roman" w:cs="Times New Roman"/>
      <w:sz w:val="18"/>
      <w:szCs w:val="18"/>
    </w:rPr>
  </w:style>
  <w:style w:type="paragraph" w:customStyle="1" w:styleId="Style14">
    <w:name w:val="Style14"/>
    <w:basedOn w:val="Normal"/>
    <w:uiPriority w:val="99"/>
    <w:qFormat/>
    <w:rsid w:val="000A595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A595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A595B"/>
    <w:rPr>
      <w:rFonts w:ascii="Times New Roman" w:hAnsi="Times New Roman" w:cs="Times New Roman"/>
      <w:sz w:val="12"/>
      <w:szCs w:val="12"/>
    </w:rPr>
  </w:style>
  <w:style w:type="paragraph" w:customStyle="1" w:styleId="Style9">
    <w:name w:val="Style9"/>
    <w:basedOn w:val="Normal"/>
    <w:uiPriority w:val="99"/>
    <w:qFormat/>
    <w:rsid w:val="000A595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A595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A595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A595B"/>
    <w:rPr>
      <w:rFonts w:ascii="Times New Roman" w:hAnsi="Times New Roman" w:cs="Times New Roman"/>
      <w:sz w:val="16"/>
      <w:szCs w:val="16"/>
    </w:rPr>
  </w:style>
  <w:style w:type="character" w:customStyle="1" w:styleId="f">
    <w:name w:val="f"/>
    <w:basedOn w:val="DefaultParagraphFont"/>
    <w:rsid w:val="000A595B"/>
  </w:style>
  <w:style w:type="character" w:customStyle="1" w:styleId="TagsChar2">
    <w:name w:val="Tags Char2"/>
    <w:rsid w:val="000A595B"/>
    <w:rPr>
      <w:b/>
      <w:sz w:val="24"/>
    </w:rPr>
  </w:style>
  <w:style w:type="paragraph" w:customStyle="1" w:styleId="CardsFont6ptChar">
    <w:name w:val="Cards + Font: 6 pt Char"/>
    <w:basedOn w:val="Normal"/>
    <w:link w:val="CardsFont6ptCharChar"/>
    <w:qFormat/>
    <w:rsid w:val="000A595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A595B"/>
    <w:rPr>
      <w:rFonts w:ascii="Arial" w:eastAsia="Times New Roman" w:hAnsi="Arial" w:cs="Arial"/>
      <w:sz w:val="12"/>
    </w:rPr>
  </w:style>
  <w:style w:type="character" w:customStyle="1" w:styleId="FontStyle172">
    <w:name w:val="Font Style172"/>
    <w:basedOn w:val="DefaultParagraphFont"/>
    <w:uiPriority w:val="99"/>
    <w:rsid w:val="000A595B"/>
    <w:rPr>
      <w:rFonts w:ascii="Times New Roman" w:hAnsi="Times New Roman" w:cs="Times New Roman"/>
      <w:b/>
      <w:bCs/>
      <w:sz w:val="16"/>
      <w:szCs w:val="16"/>
    </w:rPr>
  </w:style>
  <w:style w:type="paragraph" w:customStyle="1" w:styleId="Style18">
    <w:name w:val="Style18"/>
    <w:basedOn w:val="Normal"/>
    <w:uiPriority w:val="99"/>
    <w:qFormat/>
    <w:rsid w:val="000A595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A595B"/>
    <w:rPr>
      <w:rFonts w:ascii="Times New Roman" w:hAnsi="Times New Roman" w:cs="Times New Roman"/>
      <w:i/>
      <w:iCs/>
      <w:sz w:val="16"/>
      <w:szCs w:val="16"/>
    </w:rPr>
  </w:style>
  <w:style w:type="character" w:customStyle="1" w:styleId="FontStyle162">
    <w:name w:val="Font Style162"/>
    <w:basedOn w:val="DefaultParagraphFont"/>
    <w:uiPriority w:val="99"/>
    <w:rsid w:val="000A595B"/>
    <w:rPr>
      <w:rFonts w:ascii="Times New Roman" w:hAnsi="Times New Roman" w:cs="Times New Roman"/>
      <w:b/>
      <w:bCs/>
      <w:sz w:val="18"/>
      <w:szCs w:val="18"/>
    </w:rPr>
  </w:style>
  <w:style w:type="character" w:customStyle="1" w:styleId="FontStyle167">
    <w:name w:val="Font Style167"/>
    <w:basedOn w:val="DefaultParagraphFont"/>
    <w:uiPriority w:val="99"/>
    <w:rsid w:val="000A595B"/>
    <w:rPr>
      <w:rFonts w:ascii="Times New Roman" w:hAnsi="Times New Roman" w:cs="Times New Roman"/>
      <w:sz w:val="10"/>
      <w:szCs w:val="10"/>
    </w:rPr>
  </w:style>
  <w:style w:type="character" w:customStyle="1" w:styleId="FontStyle174">
    <w:name w:val="Font Style174"/>
    <w:basedOn w:val="DefaultParagraphFont"/>
    <w:uiPriority w:val="99"/>
    <w:rsid w:val="000A595B"/>
    <w:rPr>
      <w:rFonts w:ascii="Arial Narrow" w:hAnsi="Arial Narrow" w:cs="Arial Narrow"/>
      <w:b/>
      <w:bCs/>
      <w:sz w:val="18"/>
      <w:szCs w:val="18"/>
    </w:rPr>
  </w:style>
  <w:style w:type="paragraph" w:customStyle="1" w:styleId="Style47">
    <w:name w:val="Style47"/>
    <w:basedOn w:val="Normal"/>
    <w:uiPriority w:val="99"/>
    <w:qFormat/>
    <w:rsid w:val="000A595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A595B"/>
    <w:rPr>
      <w:rFonts w:ascii="Times New Roman" w:hAnsi="Times New Roman" w:cs="Times New Roman"/>
      <w:sz w:val="12"/>
      <w:szCs w:val="12"/>
    </w:rPr>
  </w:style>
  <w:style w:type="paragraph" w:customStyle="1" w:styleId="Style24">
    <w:name w:val="Style24"/>
    <w:basedOn w:val="Normal"/>
    <w:uiPriority w:val="99"/>
    <w:qFormat/>
    <w:rsid w:val="000A595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A595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A595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A595B"/>
    <w:rPr>
      <w:rFonts w:ascii="Times New Roman" w:hAnsi="Times New Roman" w:cs="Times New Roman"/>
      <w:b/>
      <w:bCs/>
      <w:sz w:val="18"/>
      <w:szCs w:val="18"/>
    </w:rPr>
  </w:style>
  <w:style w:type="paragraph" w:customStyle="1" w:styleId="Style21">
    <w:name w:val="Style21"/>
    <w:basedOn w:val="Normal"/>
    <w:uiPriority w:val="99"/>
    <w:qFormat/>
    <w:rsid w:val="000A595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A595B"/>
    <w:pPr>
      <w:widowControl w:val="0"/>
      <w:autoSpaceDE w:val="0"/>
      <w:autoSpaceDN w:val="0"/>
      <w:adjustRightInd w:val="0"/>
      <w:spacing w:line="198" w:lineRule="exact"/>
    </w:pPr>
    <w:rPr>
      <w:rFonts w:eastAsia="Times New Roman"/>
    </w:rPr>
  </w:style>
  <w:style w:type="paragraph" w:customStyle="1" w:styleId="Standard">
    <w:name w:val="Standard"/>
    <w:qFormat/>
    <w:rsid w:val="000A595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0A595B"/>
    <w:rPr>
      <w:color w:val="000000"/>
      <w:sz w:val="32"/>
      <w:szCs w:val="32"/>
    </w:rPr>
  </w:style>
  <w:style w:type="paragraph" w:customStyle="1" w:styleId="Cardnon-underlined">
    <w:name w:val="Card non-underlined"/>
    <w:basedOn w:val="Normal"/>
    <w:link w:val="Cardnon-underlinedChar"/>
    <w:autoRedefine/>
    <w:uiPriority w:val="99"/>
    <w:qFormat/>
    <w:rsid w:val="000A595B"/>
    <w:rPr>
      <w:rFonts w:eastAsia="Times New Roman"/>
      <w:szCs w:val="20"/>
    </w:rPr>
  </w:style>
  <w:style w:type="character" w:customStyle="1" w:styleId="Cardnon-underlinedChar">
    <w:name w:val="Card non-underlined Char"/>
    <w:basedOn w:val="DefaultParagraphFont"/>
    <w:link w:val="Cardnon-underlined"/>
    <w:uiPriority w:val="99"/>
    <w:rsid w:val="000A595B"/>
    <w:rPr>
      <w:rFonts w:ascii="Arial" w:eastAsia="Times New Roman" w:hAnsi="Arial" w:cs="Arial"/>
      <w:sz w:val="22"/>
      <w:szCs w:val="20"/>
    </w:rPr>
  </w:style>
  <w:style w:type="character" w:customStyle="1" w:styleId="TitleChar2">
    <w:name w:val="Title Char2"/>
    <w:basedOn w:val="DefaultParagraphFont"/>
    <w:uiPriority w:val="10"/>
    <w:qFormat/>
    <w:locked/>
    <w:rsid w:val="000A595B"/>
    <w:rPr>
      <w:b/>
      <w:bCs/>
      <w:u w:val="single"/>
    </w:rPr>
  </w:style>
  <w:style w:type="paragraph" w:styleId="TOC3">
    <w:name w:val="toc 3"/>
    <w:basedOn w:val="Normal"/>
    <w:next w:val="Normal"/>
    <w:autoRedefine/>
    <w:qFormat/>
    <w:rsid w:val="000A595B"/>
    <w:pPr>
      <w:ind w:left="400"/>
    </w:pPr>
    <w:rPr>
      <w:rFonts w:eastAsia="Times New Roman"/>
      <w:szCs w:val="20"/>
    </w:rPr>
  </w:style>
  <w:style w:type="paragraph" w:styleId="TOC4">
    <w:name w:val="toc 4"/>
    <w:basedOn w:val="Normal"/>
    <w:next w:val="Normal"/>
    <w:autoRedefine/>
    <w:rsid w:val="000A595B"/>
    <w:pPr>
      <w:ind w:left="600"/>
    </w:pPr>
    <w:rPr>
      <w:rFonts w:eastAsia="Times New Roman"/>
      <w:szCs w:val="20"/>
    </w:rPr>
  </w:style>
  <w:style w:type="paragraph" w:styleId="TOC5">
    <w:name w:val="toc 5"/>
    <w:basedOn w:val="Normal"/>
    <w:next w:val="Normal"/>
    <w:autoRedefine/>
    <w:rsid w:val="000A595B"/>
    <w:pPr>
      <w:ind w:left="800"/>
    </w:pPr>
    <w:rPr>
      <w:rFonts w:eastAsia="Times New Roman"/>
      <w:szCs w:val="20"/>
    </w:rPr>
  </w:style>
  <w:style w:type="paragraph" w:styleId="TOC6">
    <w:name w:val="toc 6"/>
    <w:basedOn w:val="Normal"/>
    <w:next w:val="Normal"/>
    <w:autoRedefine/>
    <w:rsid w:val="000A595B"/>
    <w:pPr>
      <w:ind w:left="1000"/>
    </w:pPr>
    <w:rPr>
      <w:rFonts w:eastAsia="Times New Roman"/>
      <w:szCs w:val="20"/>
    </w:rPr>
  </w:style>
  <w:style w:type="paragraph" w:styleId="TOC7">
    <w:name w:val="toc 7"/>
    <w:basedOn w:val="Normal"/>
    <w:next w:val="Normal"/>
    <w:autoRedefine/>
    <w:rsid w:val="000A595B"/>
    <w:pPr>
      <w:ind w:left="1200"/>
    </w:pPr>
    <w:rPr>
      <w:rFonts w:eastAsia="Times New Roman"/>
      <w:szCs w:val="20"/>
    </w:rPr>
  </w:style>
  <w:style w:type="paragraph" w:styleId="TOC8">
    <w:name w:val="toc 8"/>
    <w:basedOn w:val="Normal"/>
    <w:next w:val="Normal"/>
    <w:autoRedefine/>
    <w:rsid w:val="000A595B"/>
    <w:pPr>
      <w:ind w:left="1400"/>
    </w:pPr>
    <w:rPr>
      <w:rFonts w:eastAsia="Times New Roman"/>
      <w:szCs w:val="20"/>
    </w:rPr>
  </w:style>
  <w:style w:type="character" w:customStyle="1" w:styleId="allocatoragentsleft">
    <w:name w:val="al_locatoragentsleft"/>
    <w:basedOn w:val="DefaultParagraphFont"/>
    <w:rsid w:val="000A595B"/>
  </w:style>
  <w:style w:type="character" w:styleId="HTMLTypewriter">
    <w:name w:val="HTML Typewriter"/>
    <w:basedOn w:val="DefaultParagraphFont"/>
    <w:unhideWhenUsed/>
    <w:rsid w:val="000A595B"/>
    <w:rPr>
      <w:rFonts w:ascii="Courier New" w:eastAsia="Times New Roman" w:hAnsi="Courier New" w:cs="Courier New"/>
      <w:sz w:val="20"/>
      <w:szCs w:val="20"/>
    </w:rPr>
  </w:style>
  <w:style w:type="paragraph" w:customStyle="1" w:styleId="Carding">
    <w:name w:val="Carding"/>
    <w:basedOn w:val="Normal"/>
    <w:uiPriority w:val="99"/>
    <w:qFormat/>
    <w:rsid w:val="000A595B"/>
    <w:rPr>
      <w:rFonts w:eastAsia="Times New Roman"/>
      <w:sz w:val="18"/>
    </w:rPr>
  </w:style>
  <w:style w:type="character" w:customStyle="1" w:styleId="TagsChar1">
    <w:name w:val="Tags Char1"/>
    <w:basedOn w:val="DefaultParagraphFont"/>
    <w:rsid w:val="000A595B"/>
    <w:rPr>
      <w:rFonts w:ascii="Arial Narrow" w:hAnsi="Arial Narrow"/>
      <w:b/>
      <w:noProof w:val="0"/>
      <w:sz w:val="22"/>
      <w:szCs w:val="60"/>
      <w:lang w:val="en-US" w:eastAsia="en-US" w:bidi="ar-SA"/>
    </w:rPr>
  </w:style>
  <w:style w:type="character" w:customStyle="1" w:styleId="aunderline">
    <w:name w:val="aunderline"/>
    <w:basedOn w:val="DefaultParagraphFont"/>
    <w:qFormat/>
    <w:rsid w:val="000A595B"/>
    <w:rPr>
      <w:rFonts w:ascii="Times New Roman" w:hAnsi="Times New Roman"/>
      <w:sz w:val="20"/>
      <w:szCs w:val="24"/>
      <w:u w:val="thick"/>
    </w:rPr>
  </w:style>
  <w:style w:type="character" w:customStyle="1" w:styleId="tagChar1">
    <w:name w:val="tag Char1"/>
    <w:aliases w:val="Heading 2 Char1 Char Char Char Char"/>
    <w:basedOn w:val="DefaultParagraphFont"/>
    <w:rsid w:val="000A595B"/>
    <w:rPr>
      <w:b/>
      <w:noProof w:val="0"/>
      <w:sz w:val="24"/>
      <w:lang w:val="en-US" w:eastAsia="en-US" w:bidi="ar-SA"/>
    </w:rPr>
  </w:style>
  <w:style w:type="character" w:customStyle="1" w:styleId="tagChar2">
    <w:name w:val="tag Char2"/>
    <w:basedOn w:val="DefaultParagraphFont"/>
    <w:qFormat/>
    <w:rsid w:val="000A595B"/>
    <w:rPr>
      <w:b/>
      <w:noProof w:val="0"/>
      <w:sz w:val="24"/>
      <w:lang w:val="en-US" w:eastAsia="en-US" w:bidi="ar-SA"/>
    </w:rPr>
  </w:style>
  <w:style w:type="character" w:customStyle="1" w:styleId="Taggin-New">
    <w:name w:val="Taggin - New"/>
    <w:basedOn w:val="DefaultParagraphFont"/>
    <w:rsid w:val="000A595B"/>
    <w:rPr>
      <w:rFonts w:ascii="Arial Narrow" w:hAnsi="Arial Narrow"/>
      <w:b/>
      <w:sz w:val="22"/>
    </w:rPr>
  </w:style>
  <w:style w:type="character" w:customStyle="1" w:styleId="Boxing-New">
    <w:name w:val="Boxing - New"/>
    <w:basedOn w:val="DefaultParagraphFont"/>
    <w:rsid w:val="000A595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0A595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0A595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0A595B"/>
    <w:rPr>
      <w:rFonts w:ascii="Garamond" w:hAnsi="Garamond"/>
      <w:sz w:val="22"/>
      <w:szCs w:val="24"/>
      <w:u w:val="single"/>
      <w:lang w:val="en-US" w:eastAsia="en-US" w:bidi="ar-SA"/>
    </w:rPr>
  </w:style>
  <w:style w:type="paragraph" w:customStyle="1" w:styleId="Style2">
    <w:name w:val="Style2"/>
    <w:basedOn w:val="Heading4"/>
    <w:qFormat/>
    <w:rsid w:val="000A595B"/>
    <w:rPr>
      <w:rFonts w:eastAsia="Times New Roman" w:cs="Times New Roman"/>
      <w:iCs/>
      <w:caps/>
      <w:szCs w:val="20"/>
    </w:rPr>
  </w:style>
  <w:style w:type="character" w:customStyle="1" w:styleId="pagetitle">
    <w:name w:val="pagetitle"/>
    <w:basedOn w:val="DefaultParagraphFont"/>
    <w:rsid w:val="000A595B"/>
  </w:style>
  <w:style w:type="paragraph" w:customStyle="1" w:styleId="text">
    <w:name w:val="text"/>
    <w:basedOn w:val="Normal"/>
    <w:uiPriority w:val="99"/>
    <w:qFormat/>
    <w:rsid w:val="000A595B"/>
    <w:pPr>
      <w:spacing w:before="100" w:beforeAutospacing="1" w:after="100" w:afterAutospacing="1"/>
    </w:pPr>
    <w:rPr>
      <w:rFonts w:eastAsia="Times New Roman"/>
    </w:rPr>
  </w:style>
  <w:style w:type="character" w:customStyle="1" w:styleId="StyleUnderlineCharChar9ptBold1">
    <w:name w:val="Style Underline Char Char + 9 pt Bold1"/>
    <w:rsid w:val="000A595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A595B"/>
    <w:rPr>
      <w:rFonts w:ascii="Times New Roman" w:hAnsi="Times New Roman"/>
      <w:sz w:val="20"/>
      <w:szCs w:val="24"/>
      <w:u w:val="single"/>
      <w:lang w:val="en-US" w:eastAsia="en-US" w:bidi="ar-SA"/>
    </w:rPr>
  </w:style>
  <w:style w:type="character" w:customStyle="1" w:styleId="Style9ptBoldUnderline">
    <w:name w:val="Style 9 pt Bold Underline"/>
    <w:rsid w:val="000A595B"/>
    <w:rPr>
      <w:b/>
      <w:bCs/>
      <w:sz w:val="20"/>
      <w:u w:val="single"/>
    </w:rPr>
  </w:style>
  <w:style w:type="paragraph" w:customStyle="1" w:styleId="StyleUnderline9pt0">
    <w:name w:val="Style Underline + 9 pt"/>
    <w:link w:val="StyleUnderline9ptChar"/>
    <w:qFormat/>
    <w:rsid w:val="000A595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0A595B"/>
    <w:rPr>
      <w:rFonts w:ascii="Arial" w:eastAsia="Times New Roman" w:hAnsi="Arial" w:cs="Times New Roman"/>
      <w:sz w:val="22"/>
      <w:szCs w:val="20"/>
      <w:u w:val="single"/>
    </w:rPr>
  </w:style>
  <w:style w:type="character" w:customStyle="1" w:styleId="StyleUnderlineChar1Bold">
    <w:name w:val="Style Underline Char1 + Bold"/>
    <w:rsid w:val="000A595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0A595B"/>
    <w:pPr>
      <w:widowControl w:val="0"/>
    </w:pPr>
    <w:rPr>
      <w:bCs/>
      <w:kern w:val="32"/>
      <w:szCs w:val="20"/>
      <w:lang w:eastAsia="ar-SA"/>
    </w:rPr>
  </w:style>
  <w:style w:type="character" w:customStyle="1" w:styleId="Stylecard9ptChar">
    <w:name w:val="Style card + 9 pt Char"/>
    <w:basedOn w:val="cardChar"/>
    <w:link w:val="Stylecard9pt"/>
    <w:rsid w:val="000A595B"/>
    <w:rPr>
      <w:rFonts w:ascii="Times New Roman" w:hAnsi="Times New Roman" w:cs="Arial"/>
      <w:bCs/>
      <w:kern w:val="32"/>
      <w:sz w:val="16"/>
      <w:szCs w:val="20"/>
      <w:lang w:eastAsia="ar-SA"/>
    </w:rPr>
  </w:style>
  <w:style w:type="character" w:customStyle="1" w:styleId="TagsCharCharChar">
    <w:name w:val="Tags Char Char Char"/>
    <w:basedOn w:val="DefaultParagraphFont"/>
    <w:rsid w:val="000A595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A595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0A595B"/>
    <w:rPr>
      <w:rFonts w:ascii="Times" w:hAnsi="Times"/>
      <w:b w:val="0"/>
      <w:bCs/>
      <w:sz w:val="20"/>
      <w:u w:val="single"/>
    </w:rPr>
  </w:style>
  <w:style w:type="character" w:customStyle="1" w:styleId="blubigktbiz">
    <w:name w:val="blubigktbiz"/>
    <w:rsid w:val="000A595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A595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0A595B"/>
    <w:rPr>
      <w:rFonts w:ascii="Calibri" w:hAnsi="Calibri"/>
      <w:color w:val="000000"/>
      <w:sz w:val="22"/>
      <w:lang w:val="x-none" w:eastAsia="x-none"/>
    </w:rPr>
  </w:style>
  <w:style w:type="character" w:customStyle="1" w:styleId="Style4CharChar">
    <w:name w:val="Style4 Char Char"/>
    <w:basedOn w:val="DefaultParagraphFont"/>
    <w:rsid w:val="000A595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A595B"/>
    <w:rPr>
      <w:rFonts w:ascii="Times New Roman" w:hAnsi="Times New Roman" w:cs="Times New Roman"/>
      <w:sz w:val="16"/>
      <w:szCs w:val="16"/>
    </w:rPr>
  </w:style>
  <w:style w:type="character" w:customStyle="1" w:styleId="StyleEmphasisArial12ptBold">
    <w:name w:val="Style Emphasis + Arial 12 pt Bold"/>
    <w:rsid w:val="000A595B"/>
    <w:rPr>
      <w:rFonts w:ascii="Arial" w:hAnsi="Arial"/>
      <w:b/>
      <w:bCs/>
      <w:i/>
      <w:iCs/>
      <w:sz w:val="24"/>
    </w:rPr>
  </w:style>
  <w:style w:type="character" w:customStyle="1" w:styleId="super">
    <w:name w:val="super"/>
    <w:rsid w:val="000A595B"/>
  </w:style>
  <w:style w:type="character" w:customStyle="1" w:styleId="text30">
    <w:name w:val="text30"/>
    <w:rsid w:val="000A595B"/>
  </w:style>
  <w:style w:type="character" w:customStyle="1" w:styleId="uppercase">
    <w:name w:val="uppercase"/>
    <w:rsid w:val="000A595B"/>
  </w:style>
  <w:style w:type="character" w:customStyle="1" w:styleId="bodytext0">
    <w:name w:val="bodytext"/>
    <w:rsid w:val="000A595B"/>
  </w:style>
  <w:style w:type="character" w:customStyle="1" w:styleId="entry-title">
    <w:name w:val="entry-title"/>
    <w:rsid w:val="000A595B"/>
  </w:style>
  <w:style w:type="character" w:customStyle="1" w:styleId="BodyTextIndentChar1">
    <w:name w:val="Body Text Indent Char1"/>
    <w:basedOn w:val="DefaultParagraphFont"/>
    <w:uiPriority w:val="99"/>
    <w:semiHidden/>
    <w:rsid w:val="000A595B"/>
    <w:rPr>
      <w:rFonts w:ascii="Times New Roman" w:hAnsi="Times New Roman" w:cs="Times New Roman"/>
      <w:sz w:val="20"/>
    </w:rPr>
  </w:style>
  <w:style w:type="character" w:customStyle="1" w:styleId="Style6pt">
    <w:name w:val="Style 6 pt"/>
    <w:basedOn w:val="DefaultParagraphFont"/>
    <w:qFormat/>
    <w:rsid w:val="000A595B"/>
    <w:rPr>
      <w:sz w:val="12"/>
    </w:rPr>
  </w:style>
  <w:style w:type="character" w:customStyle="1" w:styleId="CiteCharCharCharCharCharChar">
    <w:name w:val="Cite Char Char Char Char Char Char"/>
    <w:basedOn w:val="DefaultParagraphFont"/>
    <w:rsid w:val="000A595B"/>
    <w:rPr>
      <w:b/>
      <w:noProof w:val="0"/>
      <w:sz w:val="22"/>
      <w:szCs w:val="24"/>
      <w:u w:val="single"/>
      <w:lang w:val="en-US" w:eastAsia="en-US" w:bidi="ar-SA"/>
    </w:rPr>
  </w:style>
  <w:style w:type="character" w:customStyle="1" w:styleId="mainbody1">
    <w:name w:val="mainbody1"/>
    <w:basedOn w:val="DefaultParagraphFont"/>
    <w:rsid w:val="000A595B"/>
    <w:rPr>
      <w:rFonts w:ascii="Verdana" w:hAnsi="Verdana" w:hint="default"/>
      <w:color w:val="000000"/>
      <w:sz w:val="22"/>
      <w:szCs w:val="22"/>
    </w:rPr>
  </w:style>
  <w:style w:type="character" w:customStyle="1" w:styleId="ssl4">
    <w:name w:val="ss_l4"/>
    <w:basedOn w:val="DefaultParagraphFont"/>
    <w:rsid w:val="000A595B"/>
  </w:style>
  <w:style w:type="paragraph" w:customStyle="1" w:styleId="StyleNormalWeb11ptUnderline">
    <w:name w:val="Style Normal (Web) + 11 pt Underline"/>
    <w:basedOn w:val="NormalWeb"/>
    <w:link w:val="StyleNormalWeb11ptUnderlineChar"/>
    <w:qFormat/>
    <w:rsid w:val="000A595B"/>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0A595B"/>
    <w:rPr>
      <w:rFonts w:ascii="Calibri" w:eastAsia="Calibri" w:hAnsi="Calibri" w:cs="Calibri"/>
      <w:sz w:val="22"/>
      <w:szCs w:val="22"/>
      <w:u w:val="single"/>
    </w:rPr>
  </w:style>
  <w:style w:type="character" w:customStyle="1" w:styleId="cit-first-element">
    <w:name w:val="cit-first-element"/>
    <w:basedOn w:val="DefaultParagraphFont"/>
    <w:rsid w:val="000A595B"/>
  </w:style>
  <w:style w:type="character" w:customStyle="1" w:styleId="title1">
    <w:name w:val="title1"/>
    <w:basedOn w:val="DefaultParagraphFont"/>
    <w:rsid w:val="000A595B"/>
  </w:style>
  <w:style w:type="character" w:customStyle="1" w:styleId="StyleThickunderline1">
    <w:name w:val="Style Thick underline1"/>
    <w:basedOn w:val="DefaultParagraphFont"/>
    <w:rsid w:val="000A595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A595B"/>
    <w:rPr>
      <w:rFonts w:ascii="Georgia" w:hAnsi="Georgia"/>
    </w:rPr>
  </w:style>
  <w:style w:type="character" w:customStyle="1" w:styleId="FooterChar1">
    <w:name w:val="Footer Char1"/>
    <w:basedOn w:val="DefaultParagraphFont"/>
    <w:uiPriority w:val="99"/>
    <w:semiHidden/>
    <w:rsid w:val="000A595B"/>
    <w:rPr>
      <w:rFonts w:ascii="Georgia" w:hAnsi="Georgia"/>
    </w:rPr>
  </w:style>
  <w:style w:type="paragraph" w:customStyle="1" w:styleId="Underline20">
    <w:name w:val="Underline2"/>
    <w:basedOn w:val="Normal"/>
    <w:link w:val="Underline2Char"/>
    <w:autoRedefine/>
    <w:uiPriority w:val="4"/>
    <w:qFormat/>
    <w:rsid w:val="000A595B"/>
    <w:rPr>
      <w:b/>
      <w:u w:val="single"/>
    </w:rPr>
  </w:style>
  <w:style w:type="character" w:customStyle="1" w:styleId="Underline2Char">
    <w:name w:val="Underline2 Char"/>
    <w:basedOn w:val="DefaultParagraphFont"/>
    <w:link w:val="Underline20"/>
    <w:uiPriority w:val="4"/>
    <w:qFormat/>
    <w:rsid w:val="000A595B"/>
    <w:rPr>
      <w:rFonts w:ascii="Arial" w:hAnsi="Arial" w:cs="Arial"/>
      <w:b/>
      <w:sz w:val="22"/>
      <w:u w:val="single"/>
    </w:rPr>
  </w:style>
  <w:style w:type="paragraph" w:customStyle="1" w:styleId="TableParagraph">
    <w:name w:val="Table Paragraph"/>
    <w:basedOn w:val="Normal"/>
    <w:uiPriority w:val="1"/>
    <w:qFormat/>
    <w:rsid w:val="000A595B"/>
    <w:pPr>
      <w:widowControl w:val="0"/>
    </w:pPr>
  </w:style>
  <w:style w:type="character" w:customStyle="1" w:styleId="UnderlineChar2">
    <w:name w:val="UnderlineChar"/>
    <w:rsid w:val="000A595B"/>
    <w:rPr>
      <w:sz w:val="24"/>
      <w:u w:val="single"/>
      <w:shd w:val="clear" w:color="auto" w:fill="auto"/>
    </w:rPr>
  </w:style>
  <w:style w:type="character" w:customStyle="1" w:styleId="foreground">
    <w:name w:val="foreground"/>
    <w:basedOn w:val="DefaultParagraphFont"/>
    <w:rsid w:val="000A595B"/>
  </w:style>
  <w:style w:type="paragraph" w:customStyle="1" w:styleId="StyleCircled11pt">
    <w:name w:val="Style Circled + 11 pt"/>
    <w:basedOn w:val="Normal"/>
    <w:link w:val="StyleCircled11ptChar"/>
    <w:qFormat/>
    <w:rsid w:val="000A595B"/>
    <w:rPr>
      <w:rFonts w:eastAsia="Times New Roman"/>
      <w:b/>
      <w:bCs/>
      <w:sz w:val="20"/>
      <w:u w:val="single"/>
    </w:rPr>
  </w:style>
  <w:style w:type="character" w:customStyle="1" w:styleId="StyleCircled11ptChar">
    <w:name w:val="Style Circled + 11 pt Char"/>
    <w:link w:val="StyleCircled11pt"/>
    <w:rsid w:val="000A595B"/>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0A595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A595B"/>
    <w:rPr>
      <w:rFonts w:ascii="Times" w:eastAsia="Times New Roman" w:hAnsi="Times" w:cs="Arial"/>
      <w:sz w:val="20"/>
      <w:szCs w:val="28"/>
      <w:u w:val="single"/>
    </w:rPr>
  </w:style>
  <w:style w:type="paragraph" w:customStyle="1" w:styleId="cite20">
    <w:name w:val="cite2"/>
    <w:basedOn w:val="Normal"/>
    <w:uiPriority w:val="99"/>
    <w:qFormat/>
    <w:rsid w:val="000A595B"/>
    <w:rPr>
      <w:rFonts w:eastAsia="Times New Roman"/>
      <w:color w:val="000000"/>
      <w:sz w:val="20"/>
      <w:szCs w:val="20"/>
    </w:rPr>
  </w:style>
  <w:style w:type="character" w:customStyle="1" w:styleId="postby">
    <w:name w:val="post_by"/>
    <w:basedOn w:val="DefaultParagraphFont"/>
    <w:rsid w:val="000A595B"/>
  </w:style>
  <w:style w:type="character" w:customStyle="1" w:styleId="Style11ptBorderSinglesolidlineAuto05ptLinewidth">
    <w:name w:val="Style 11 pt Border: : (Single solid line Auto  0.5 pt Line width)"/>
    <w:rsid w:val="000A595B"/>
    <w:rPr>
      <w:sz w:val="20"/>
      <w:bdr w:val="single" w:sz="4" w:space="0" w:color="auto" w:frame="1"/>
    </w:rPr>
  </w:style>
  <w:style w:type="character" w:customStyle="1" w:styleId="StyleUnderlineChar9ptBorderSinglesolidlineAuto0">
    <w:name w:val="Style Underline Char + 9 pt Border: : (Single solid line Auto  0..."/>
    <w:rsid w:val="000A595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A595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A595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A595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A595B"/>
    <w:rPr>
      <w:sz w:val="20"/>
      <w:szCs w:val="24"/>
      <w:u w:val="single"/>
      <w:bdr w:val="single" w:sz="4" w:space="0" w:color="auto"/>
      <w:lang w:val="en-US" w:eastAsia="en-US" w:bidi="ar-SA"/>
    </w:rPr>
  </w:style>
  <w:style w:type="character" w:customStyle="1" w:styleId="StyleLatinGaramondUnderline">
    <w:name w:val="Style (Latin) Garamond Underline"/>
    <w:rsid w:val="000A595B"/>
    <w:rPr>
      <w:rFonts w:ascii="Times New Roman" w:hAnsi="Times New Roman"/>
      <w:sz w:val="20"/>
      <w:u w:val="single"/>
    </w:rPr>
  </w:style>
  <w:style w:type="character" w:customStyle="1" w:styleId="StyleLatinGaramond">
    <w:name w:val="Style (Latin) Garamond"/>
    <w:rsid w:val="000A595B"/>
    <w:rPr>
      <w:rFonts w:ascii="Times New Roman" w:hAnsi="Times New Roman"/>
      <w:sz w:val="20"/>
    </w:rPr>
  </w:style>
  <w:style w:type="character" w:customStyle="1" w:styleId="styletimesnewroman12ptbold0">
    <w:name w:val="styletimesnewroman12ptbold"/>
    <w:basedOn w:val="DefaultParagraphFont"/>
    <w:rsid w:val="000A595B"/>
  </w:style>
  <w:style w:type="character" w:customStyle="1" w:styleId="mainheading">
    <w:name w:val="mainheading"/>
    <w:basedOn w:val="DefaultParagraphFont"/>
    <w:rsid w:val="000A595B"/>
  </w:style>
  <w:style w:type="paragraph" w:customStyle="1" w:styleId="BoldandUnderlineChar2CharChar">
    <w:name w:val="Bold and Underline Char2 Char Char"/>
    <w:basedOn w:val="Normal"/>
    <w:link w:val="BoldandUnderlineChar2CharCharChar"/>
    <w:qFormat/>
    <w:rsid w:val="000A595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A595B"/>
    <w:rPr>
      <w:rFonts w:ascii="Arial" w:eastAsia="Times New Roman" w:hAnsi="Arial" w:cs="Arial"/>
      <w:b/>
      <w:sz w:val="22"/>
      <w:u w:val="single"/>
    </w:rPr>
  </w:style>
  <w:style w:type="character" w:customStyle="1" w:styleId="StyleUnderlineChar9ptChar">
    <w:name w:val="Style Underline Char + 9 pt Char"/>
    <w:basedOn w:val="UnderlineCharChar"/>
    <w:rsid w:val="000A595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A595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A595B"/>
    <w:rPr>
      <w:sz w:val="16"/>
    </w:rPr>
  </w:style>
  <w:style w:type="paragraph" w:customStyle="1" w:styleId="Reduce8pt">
    <w:name w:val="Reduce 8pt"/>
    <w:basedOn w:val="Normal"/>
    <w:link w:val="Reduce8ptCharChar"/>
    <w:qFormat/>
    <w:rsid w:val="000A595B"/>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0A595B"/>
    <w:rPr>
      <w:rFonts w:ascii="Arial" w:hAnsi="Arial" w:cs="Arial"/>
      <w:sz w:val="22"/>
    </w:rPr>
  </w:style>
  <w:style w:type="character" w:customStyle="1" w:styleId="boldciteChar4">
    <w:name w:val="bold cite Char4"/>
    <w:link w:val="boldcite"/>
    <w:locked/>
    <w:rsid w:val="000A595B"/>
    <w:rPr>
      <w:rFonts w:eastAsia="Times New Roman" w:cs="Times New Roman"/>
      <w:b/>
      <w:color w:val="000000"/>
      <w:sz w:val="20"/>
      <w:u w:val="thick" w:color="000000"/>
    </w:rPr>
  </w:style>
  <w:style w:type="paragraph" w:customStyle="1" w:styleId="boldcite">
    <w:name w:val="bold cite"/>
    <w:basedOn w:val="Normal"/>
    <w:link w:val="boldciteChar4"/>
    <w:qFormat/>
    <w:rsid w:val="000A595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A595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0A595B"/>
    <w:rPr>
      <w:rFonts w:eastAsia="Calibri"/>
      <w:b/>
    </w:rPr>
  </w:style>
  <w:style w:type="character" w:customStyle="1" w:styleId="HeadingsBaseChar">
    <w:name w:val="Headings Base Char"/>
    <w:basedOn w:val="DefaultParagraphFont"/>
    <w:link w:val="HeadingsBase"/>
    <w:locked/>
    <w:rsid w:val="000A595B"/>
    <w:rPr>
      <w:rFonts w:ascii="Times New Roman" w:hAnsi="Times New Roman" w:cs="Times New Roman"/>
      <w:b/>
      <w:sz w:val="32"/>
    </w:rPr>
  </w:style>
  <w:style w:type="paragraph" w:customStyle="1" w:styleId="HeadingsBase">
    <w:name w:val="Headings Base"/>
    <w:basedOn w:val="Normal"/>
    <w:link w:val="HeadingsBaseChar"/>
    <w:qFormat/>
    <w:rsid w:val="000A595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A595B"/>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0A595B"/>
    <w:pPr>
      <w:spacing w:line="480" w:lineRule="auto"/>
      <w:ind w:firstLine="720"/>
    </w:pPr>
    <w:rPr>
      <w:rFonts w:eastAsia="Calibri"/>
    </w:rPr>
  </w:style>
  <w:style w:type="paragraph" w:customStyle="1" w:styleId="SchoolBlockQuote">
    <w:name w:val="School Block Quote"/>
    <w:basedOn w:val="SchoolPaper"/>
    <w:qFormat/>
    <w:rsid w:val="000A595B"/>
  </w:style>
  <w:style w:type="paragraph" w:customStyle="1" w:styleId="SchoolWorksCited">
    <w:name w:val="School Works Cited"/>
    <w:basedOn w:val="SchoolPaper"/>
    <w:qFormat/>
    <w:rsid w:val="000A595B"/>
  </w:style>
  <w:style w:type="paragraph" w:customStyle="1" w:styleId="BlockQuote">
    <w:name w:val="Block Quote"/>
    <w:basedOn w:val="Normal"/>
    <w:qFormat/>
    <w:rsid w:val="000A595B"/>
    <w:pPr>
      <w:ind w:left="720" w:right="720"/>
    </w:pPr>
    <w:rPr>
      <w:rFonts w:eastAsia="Calibri"/>
    </w:rPr>
  </w:style>
  <w:style w:type="paragraph" w:customStyle="1" w:styleId="PaperBody">
    <w:name w:val="Paper Body"/>
    <w:basedOn w:val="Normal"/>
    <w:qFormat/>
    <w:rsid w:val="000A595B"/>
    <w:pPr>
      <w:spacing w:line="480" w:lineRule="auto"/>
      <w:ind w:firstLine="720"/>
    </w:pPr>
    <w:rPr>
      <w:rFonts w:eastAsia="Calibri"/>
    </w:rPr>
  </w:style>
  <w:style w:type="paragraph" w:customStyle="1" w:styleId="PaperCitation">
    <w:name w:val="Paper Citation"/>
    <w:basedOn w:val="Normal"/>
    <w:qFormat/>
    <w:rsid w:val="000A595B"/>
    <w:pPr>
      <w:spacing w:line="480" w:lineRule="auto"/>
      <w:ind w:left="720" w:hanging="720"/>
    </w:pPr>
    <w:rPr>
      <w:rFonts w:eastAsia="Calibri"/>
    </w:rPr>
  </w:style>
  <w:style w:type="character" w:customStyle="1" w:styleId="hatChar">
    <w:name w:val="hat Char"/>
    <w:basedOn w:val="DefaultParagraphFont"/>
    <w:link w:val="hat"/>
    <w:locked/>
    <w:rsid w:val="000A595B"/>
    <w:rPr>
      <w:rFonts w:ascii="Arial" w:eastAsia="Times New Roman" w:hAnsi="Arial" w:cs="Arial"/>
      <w:b/>
      <w:bCs/>
      <w:sz w:val="32"/>
      <w:u w:val="single"/>
      <w:lang w:bidi="en-US"/>
    </w:rPr>
  </w:style>
  <w:style w:type="paragraph" w:customStyle="1" w:styleId="WW-Default">
    <w:name w:val="WW-Default"/>
    <w:qFormat/>
    <w:rsid w:val="000A595B"/>
    <w:pPr>
      <w:suppressAutoHyphens/>
    </w:pPr>
    <w:rPr>
      <w:rFonts w:ascii="Georgia" w:eastAsia="Calibri" w:hAnsi="Georgia" w:cs="Calibri"/>
      <w:sz w:val="22"/>
      <w:szCs w:val="22"/>
      <w:lang w:eastAsia="ar-SA"/>
    </w:rPr>
  </w:style>
  <w:style w:type="paragraph" w:customStyle="1" w:styleId="B-TagCite">
    <w:name w:val="B-TagCite"/>
    <w:qFormat/>
    <w:rsid w:val="000A595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0A595B"/>
    <w:rPr>
      <w:rFonts w:ascii="Times New Roman" w:hAnsi="Times New Roman" w:cs="Times New Roman"/>
      <w:b/>
      <w:sz w:val="20"/>
    </w:rPr>
  </w:style>
  <w:style w:type="paragraph" w:customStyle="1" w:styleId="MicroText">
    <w:name w:val="MicroText"/>
    <w:basedOn w:val="Normal"/>
    <w:next w:val="Normal"/>
    <w:link w:val="MicroTextChar"/>
    <w:qFormat/>
    <w:rsid w:val="000A595B"/>
    <w:rPr>
      <w:rFonts w:ascii="Arial Narrow" w:hAnsi="Arial Narrow" w:cstheme="minorBidi"/>
      <w:sz w:val="12"/>
    </w:rPr>
  </w:style>
  <w:style w:type="paragraph" w:customStyle="1" w:styleId="indent">
    <w:name w:val="indent"/>
    <w:basedOn w:val="Normal"/>
    <w:qFormat/>
    <w:rsid w:val="000A595B"/>
    <w:pPr>
      <w:spacing w:before="100" w:beforeAutospacing="1" w:after="100" w:afterAutospacing="1"/>
    </w:pPr>
    <w:rPr>
      <w:rFonts w:eastAsia="Times New Roman"/>
    </w:rPr>
  </w:style>
  <w:style w:type="paragraph" w:customStyle="1" w:styleId="PageHeaderLine1">
    <w:name w:val="PageHeaderLine1"/>
    <w:basedOn w:val="Normal"/>
    <w:qFormat/>
    <w:rsid w:val="000A595B"/>
    <w:pPr>
      <w:tabs>
        <w:tab w:val="right" w:pos="10800"/>
      </w:tabs>
    </w:pPr>
    <w:rPr>
      <w:rFonts w:eastAsia="Calibri"/>
      <w:b/>
    </w:rPr>
  </w:style>
  <w:style w:type="paragraph" w:customStyle="1" w:styleId="PageHeaderLine2">
    <w:name w:val="PageHeaderLine2"/>
    <w:basedOn w:val="Normal"/>
    <w:next w:val="Normal"/>
    <w:link w:val="PageHeaderLine2Char"/>
    <w:qFormat/>
    <w:rsid w:val="000A595B"/>
    <w:pPr>
      <w:tabs>
        <w:tab w:val="right" w:pos="10800"/>
      </w:tabs>
      <w:spacing w:line="480" w:lineRule="auto"/>
    </w:pPr>
    <w:rPr>
      <w:rFonts w:eastAsia="Calibri"/>
      <w:b/>
    </w:rPr>
  </w:style>
  <w:style w:type="character" w:customStyle="1" w:styleId="styleboldunderline">
    <w:name w:val="styleboldunderline"/>
    <w:basedOn w:val="DefaultParagraphFont"/>
    <w:rsid w:val="000A595B"/>
  </w:style>
  <w:style w:type="character" w:customStyle="1" w:styleId="box">
    <w:name w:val="box"/>
    <w:basedOn w:val="DefaultParagraphFont"/>
    <w:rsid w:val="000A595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A595B"/>
    <w:rPr>
      <w:rFonts w:ascii="Arial Narrow" w:hAnsi="Arial Narrow" w:cs="Arial Narrow" w:hint="default"/>
      <w:sz w:val="18"/>
      <w:szCs w:val="18"/>
    </w:rPr>
  </w:style>
  <w:style w:type="character" w:customStyle="1" w:styleId="FontStyle14">
    <w:name w:val="Font Style14"/>
    <w:basedOn w:val="DefaultParagraphFont"/>
    <w:uiPriority w:val="99"/>
    <w:rsid w:val="000A595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A595B"/>
    <w:rPr>
      <w:rFonts w:ascii="Arial Narrow" w:hAnsi="Arial Narrow" w:cs="Arial Narrow" w:hint="default"/>
      <w:b/>
      <w:bCs/>
      <w:sz w:val="10"/>
      <w:szCs w:val="10"/>
    </w:rPr>
  </w:style>
  <w:style w:type="character" w:customStyle="1" w:styleId="CardTagandCiteChar">
    <w:name w:val="Card Tag and Cite Char"/>
    <w:basedOn w:val="DefaultParagraphFont"/>
    <w:rsid w:val="000A595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0A595B"/>
    <w:rPr>
      <w:rFonts w:ascii="Arial Narrow" w:hAnsi="Arial Narrow"/>
      <w:b/>
      <w:color w:val="000000"/>
      <w:sz w:val="22"/>
      <w:szCs w:val="22"/>
      <w:u w:val="single"/>
    </w:rPr>
  </w:style>
  <w:style w:type="character" w:customStyle="1" w:styleId="SmallText0">
    <w:name w:val="SmallText"/>
    <w:rsid w:val="000A595B"/>
    <w:rPr>
      <w:color w:val="000000"/>
    </w:rPr>
  </w:style>
  <w:style w:type="character" w:customStyle="1" w:styleId="CitesChar1">
    <w:name w:val="Cites Char1"/>
    <w:basedOn w:val="DefaultParagraphFont"/>
    <w:rsid w:val="000A595B"/>
    <w:rPr>
      <w:b/>
      <w:bCs w:val="0"/>
      <w:szCs w:val="24"/>
      <w:u w:val="single"/>
      <w:lang w:val="en-US" w:eastAsia="en-US" w:bidi="ar-SA"/>
    </w:rPr>
  </w:style>
  <w:style w:type="character" w:customStyle="1" w:styleId="CardUnderlinedChar">
    <w:name w:val="Card Underlined Char"/>
    <w:basedOn w:val="DefaultParagraphFont"/>
    <w:rsid w:val="000A595B"/>
    <w:rPr>
      <w:rFonts w:ascii="Arial Narrow" w:hAnsi="Arial Narrow" w:hint="default"/>
      <w:sz w:val="22"/>
      <w:szCs w:val="24"/>
      <w:u w:val="single"/>
      <w:lang w:val="en-US" w:eastAsia="en-US" w:bidi="ar-SA"/>
    </w:rPr>
  </w:style>
  <w:style w:type="character" w:customStyle="1" w:styleId="underline3">
    <w:name w:val="underline3"/>
    <w:basedOn w:val="underline2"/>
    <w:rsid w:val="000A595B"/>
    <w:rPr>
      <w:rFonts w:ascii="Arial" w:hAnsi="Arial"/>
      <w:sz w:val="18"/>
      <w:u w:val="single"/>
      <w:bdr w:val="none" w:sz="0" w:space="0" w:color="auto" w:frame="1"/>
      <w:shd w:val="clear" w:color="auto" w:fill="FFFF00"/>
    </w:rPr>
  </w:style>
  <w:style w:type="character" w:customStyle="1" w:styleId="menu">
    <w:name w:val="menu"/>
    <w:basedOn w:val="DefaultParagraphFont"/>
    <w:rsid w:val="000A595B"/>
  </w:style>
  <w:style w:type="character" w:customStyle="1" w:styleId="itxtrst">
    <w:name w:val="itxtrst"/>
    <w:rsid w:val="000A595B"/>
  </w:style>
  <w:style w:type="character" w:customStyle="1" w:styleId="A-Underlining">
    <w:name w:val="A-Underlining"/>
    <w:basedOn w:val="DefaultParagraphFont"/>
    <w:rsid w:val="000A595B"/>
    <w:rPr>
      <w:rFonts w:ascii="Garamond" w:hAnsi="Garamond" w:hint="default"/>
      <w:color w:val="auto"/>
      <w:sz w:val="24"/>
      <w:u w:val="single"/>
    </w:rPr>
  </w:style>
  <w:style w:type="character" w:customStyle="1" w:styleId="StyleUnderlineBold0">
    <w:name w:val="Style Underline + Bold"/>
    <w:rsid w:val="000A595B"/>
    <w:rPr>
      <w:b/>
      <w:bCs/>
      <w:u w:val="single"/>
    </w:rPr>
  </w:style>
  <w:style w:type="character" w:customStyle="1" w:styleId="Underline-Highlighted">
    <w:name w:val="Underline-Highlighted"/>
    <w:uiPriority w:val="1"/>
    <w:qFormat/>
    <w:rsid w:val="000A595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A595B"/>
  </w:style>
  <w:style w:type="character" w:customStyle="1" w:styleId="newsmain">
    <w:name w:val="news_main"/>
    <w:basedOn w:val="DefaultParagraphFont"/>
    <w:rsid w:val="000A595B"/>
  </w:style>
  <w:style w:type="character" w:customStyle="1" w:styleId="AuthorDate0">
    <w:name w:val="Author Date"/>
    <w:rsid w:val="000A595B"/>
    <w:rPr>
      <w:b/>
      <w:bCs w:val="0"/>
      <w:sz w:val="24"/>
      <w:u w:val="thick"/>
    </w:rPr>
  </w:style>
  <w:style w:type="character" w:customStyle="1" w:styleId="red">
    <w:name w:val="red"/>
    <w:basedOn w:val="DefaultParagraphFont"/>
    <w:rsid w:val="000A595B"/>
  </w:style>
  <w:style w:type="character" w:customStyle="1" w:styleId="at">
    <w:name w:val="at"/>
    <w:rsid w:val="000A595B"/>
  </w:style>
  <w:style w:type="character" w:customStyle="1" w:styleId="org">
    <w:name w:val="org"/>
    <w:rsid w:val="000A595B"/>
  </w:style>
  <w:style w:type="character" w:customStyle="1" w:styleId="pnumber">
    <w:name w:val="pnumber"/>
    <w:rsid w:val="000A595B"/>
  </w:style>
  <w:style w:type="character" w:customStyle="1" w:styleId="ital">
    <w:name w:val="ital"/>
    <w:rsid w:val="000A595B"/>
  </w:style>
  <w:style w:type="character" w:customStyle="1" w:styleId="orgdiv">
    <w:name w:val="orgdiv"/>
    <w:rsid w:val="000A595B"/>
  </w:style>
  <w:style w:type="character" w:customStyle="1" w:styleId="orgname">
    <w:name w:val="orgname"/>
    <w:rsid w:val="000A595B"/>
  </w:style>
  <w:style w:type="character" w:customStyle="1" w:styleId="city">
    <w:name w:val="city"/>
    <w:rsid w:val="000A595B"/>
  </w:style>
  <w:style w:type="character" w:customStyle="1" w:styleId="state">
    <w:name w:val="state"/>
    <w:rsid w:val="000A595B"/>
  </w:style>
  <w:style w:type="character" w:customStyle="1" w:styleId="country">
    <w:name w:val="country"/>
    <w:rsid w:val="000A595B"/>
  </w:style>
  <w:style w:type="character" w:customStyle="1" w:styleId="articletitle">
    <w:name w:val="articletitle"/>
    <w:rsid w:val="000A595B"/>
    <w:rPr>
      <w:rFonts w:ascii="Times New Roman" w:hAnsi="Times New Roman" w:cs="Times New Roman" w:hint="default"/>
    </w:rPr>
  </w:style>
  <w:style w:type="character" w:customStyle="1" w:styleId="6pointChar">
    <w:name w:val="6 point Char"/>
    <w:rsid w:val="000A595B"/>
    <w:rPr>
      <w:rFonts w:ascii="Times New Roman" w:hAnsi="Times New Roman" w:cs="Times New Roman" w:hint="default"/>
      <w:sz w:val="12"/>
      <w:lang w:val="en-US" w:eastAsia="en-US"/>
    </w:rPr>
  </w:style>
  <w:style w:type="character" w:customStyle="1" w:styleId="StyleThickunderline">
    <w:name w:val="Style Thick underline"/>
    <w:qFormat/>
    <w:rsid w:val="000A595B"/>
    <w:rPr>
      <w:u w:val="thick"/>
    </w:rPr>
  </w:style>
  <w:style w:type="character" w:customStyle="1" w:styleId="Box0">
    <w:name w:val="Box!"/>
    <w:rsid w:val="000A595B"/>
    <w:rPr>
      <w:rFonts w:ascii="Garamond" w:hAnsi="Garamond" w:hint="default"/>
      <w:sz w:val="24"/>
      <w:u w:val="single"/>
      <w:bdr w:val="single" w:sz="4" w:space="0" w:color="auto" w:frame="1"/>
    </w:rPr>
  </w:style>
  <w:style w:type="character" w:customStyle="1" w:styleId="citechar1">
    <w:name w:val="citechar"/>
    <w:basedOn w:val="DefaultParagraphFont"/>
    <w:rsid w:val="000A595B"/>
  </w:style>
  <w:style w:type="character" w:customStyle="1" w:styleId="underlinechar5">
    <w:name w:val="underlinechar"/>
    <w:basedOn w:val="DefaultParagraphFont"/>
    <w:rsid w:val="000A595B"/>
  </w:style>
  <w:style w:type="character" w:customStyle="1" w:styleId="CardUnderlineChar">
    <w:name w:val="Card Underline Char"/>
    <w:rsid w:val="000A595B"/>
    <w:rPr>
      <w:szCs w:val="24"/>
      <w:u w:val="single"/>
      <w:lang w:val="en-US" w:eastAsia="en-US" w:bidi="ar-SA"/>
    </w:rPr>
  </w:style>
  <w:style w:type="character" w:customStyle="1" w:styleId="tagciteChar">
    <w:name w:val="tag/cite Char"/>
    <w:basedOn w:val="DefaultParagraphFont"/>
    <w:rsid w:val="000A595B"/>
    <w:rPr>
      <w:b/>
      <w:bCs w:val="0"/>
      <w:sz w:val="24"/>
      <w:lang w:val="en-US" w:eastAsia="en-US" w:bidi="ar-SA"/>
    </w:rPr>
  </w:style>
  <w:style w:type="character" w:customStyle="1" w:styleId="8pointChar">
    <w:name w:val="8 point Char"/>
    <w:basedOn w:val="DefaultParagraphFont"/>
    <w:rsid w:val="000A595B"/>
    <w:rPr>
      <w:sz w:val="16"/>
      <w:lang w:val="en-US" w:eastAsia="en-US" w:bidi="ar-SA"/>
    </w:rPr>
  </w:style>
  <w:style w:type="character" w:customStyle="1" w:styleId="BoldText12pt">
    <w:name w:val="Bold Text 12 pt"/>
    <w:rsid w:val="000A595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A595B"/>
  </w:style>
  <w:style w:type="table" w:styleId="TableGrid">
    <w:name w:val="Table Grid"/>
    <w:basedOn w:val="TableNormal"/>
    <w:rsid w:val="000A595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A595B"/>
    <w:rPr>
      <w:b/>
      <w:bCs w:val="0"/>
      <w:sz w:val="24"/>
      <w:lang w:val="en-US" w:eastAsia="en-US" w:bidi="ar-SA"/>
    </w:rPr>
  </w:style>
  <w:style w:type="character" w:customStyle="1" w:styleId="Mention11">
    <w:name w:val="Mention11"/>
    <w:basedOn w:val="DefaultParagraphFont"/>
    <w:uiPriority w:val="99"/>
    <w:semiHidden/>
    <w:unhideWhenUsed/>
    <w:rsid w:val="000A595B"/>
    <w:rPr>
      <w:color w:val="2B579A"/>
      <w:shd w:val="clear" w:color="auto" w:fill="E6E6E6"/>
    </w:rPr>
  </w:style>
  <w:style w:type="character" w:customStyle="1" w:styleId="Emph">
    <w:name w:val="Emph"/>
    <w:basedOn w:val="DefaultParagraphFont"/>
    <w:uiPriority w:val="1"/>
    <w:qFormat/>
    <w:rsid w:val="000A595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A595B"/>
  </w:style>
  <w:style w:type="character" w:customStyle="1" w:styleId="Mention2">
    <w:name w:val="Mention2"/>
    <w:basedOn w:val="DefaultParagraphFont"/>
    <w:uiPriority w:val="99"/>
    <w:semiHidden/>
    <w:unhideWhenUsed/>
    <w:rsid w:val="000A595B"/>
    <w:rPr>
      <w:color w:val="2B579A"/>
      <w:shd w:val="clear" w:color="auto" w:fill="E6E6E6"/>
    </w:rPr>
  </w:style>
  <w:style w:type="paragraph" w:customStyle="1" w:styleId="FlashTag">
    <w:name w:val="FlashTag"/>
    <w:basedOn w:val="Normal"/>
    <w:link w:val="FlashTagChar"/>
    <w:autoRedefine/>
    <w:uiPriority w:val="4"/>
    <w:qFormat/>
    <w:rsid w:val="000A595B"/>
    <w:rPr>
      <w:rFonts w:asciiTheme="majorHAnsi" w:hAnsiTheme="majorHAnsi"/>
      <w:b/>
      <w:sz w:val="28"/>
    </w:rPr>
  </w:style>
  <w:style w:type="character" w:customStyle="1" w:styleId="FlashTagChar">
    <w:name w:val="FlashTag Char"/>
    <w:basedOn w:val="DefaultParagraphFont"/>
    <w:link w:val="FlashTag"/>
    <w:uiPriority w:val="4"/>
    <w:rsid w:val="000A595B"/>
    <w:rPr>
      <w:rFonts w:asciiTheme="majorHAnsi" w:hAnsiTheme="majorHAnsi" w:cs="Arial"/>
      <w:b/>
      <w:sz w:val="28"/>
    </w:rPr>
  </w:style>
  <w:style w:type="paragraph" w:customStyle="1" w:styleId="Warrant">
    <w:name w:val="Warrant"/>
    <w:autoRedefine/>
    <w:uiPriority w:val="4"/>
    <w:qFormat/>
    <w:rsid w:val="000A595B"/>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0A595B"/>
  </w:style>
  <w:style w:type="character" w:customStyle="1" w:styleId="m-8793234324905335251gmail-style13ptbold">
    <w:name w:val="m_-8793234324905335251gmail-style13ptbold"/>
    <w:basedOn w:val="DefaultParagraphFont"/>
    <w:rsid w:val="000A595B"/>
  </w:style>
  <w:style w:type="character" w:customStyle="1" w:styleId="EndnoteTextChar">
    <w:name w:val="Endnote Text Char"/>
    <w:basedOn w:val="DefaultParagraphFont"/>
    <w:link w:val="EndnoteText"/>
    <w:locked/>
    <w:rsid w:val="000A595B"/>
    <w:rPr>
      <w:rFonts w:ascii="Georgia" w:eastAsia="Times New Roman" w:hAnsi="Georgia"/>
      <w:szCs w:val="20"/>
    </w:rPr>
  </w:style>
  <w:style w:type="paragraph" w:styleId="EndnoteText">
    <w:name w:val="endnote text"/>
    <w:basedOn w:val="Normal"/>
    <w:link w:val="EndnoteTextChar"/>
    <w:unhideWhenUsed/>
    <w:rsid w:val="000A595B"/>
    <w:rPr>
      <w:rFonts w:ascii="Georgia" w:eastAsia="Times New Roman" w:hAnsi="Georgia" w:cstheme="minorBidi"/>
      <w:sz w:val="24"/>
      <w:szCs w:val="20"/>
    </w:rPr>
  </w:style>
  <w:style w:type="character" w:customStyle="1" w:styleId="EndnoteTextChar1">
    <w:name w:val="Endnote Text Char1"/>
    <w:basedOn w:val="DefaultParagraphFont"/>
    <w:semiHidden/>
    <w:rsid w:val="000A595B"/>
    <w:rPr>
      <w:rFonts w:ascii="Arial" w:hAnsi="Arial" w:cs="Arial"/>
      <w:sz w:val="20"/>
      <w:szCs w:val="20"/>
    </w:rPr>
  </w:style>
  <w:style w:type="character" w:customStyle="1" w:styleId="DateChar1">
    <w:name w:val="Date Char1"/>
    <w:basedOn w:val="DefaultParagraphFont"/>
    <w:uiPriority w:val="99"/>
    <w:rsid w:val="000A595B"/>
    <w:rPr>
      <w:rFonts w:ascii="Calibri" w:hAnsi="Calibri"/>
      <w:sz w:val="22"/>
    </w:rPr>
  </w:style>
  <w:style w:type="character" w:customStyle="1" w:styleId="BodyTextFirstIndentChar">
    <w:name w:val="Body Text First Indent Char"/>
    <w:basedOn w:val="BodyTextChar"/>
    <w:link w:val="BodyTextFirstIndent"/>
    <w:locked/>
    <w:rsid w:val="000A595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0A595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0A595B"/>
    <w:rPr>
      <w:rFonts w:ascii="Arial" w:hAnsi="Arial" w:cs="Arial"/>
      <w:sz w:val="22"/>
    </w:rPr>
  </w:style>
  <w:style w:type="character" w:customStyle="1" w:styleId="BodyTextIndent2Char1">
    <w:name w:val="Body Text Indent 2 Char1"/>
    <w:basedOn w:val="DefaultParagraphFont"/>
    <w:semiHidden/>
    <w:rsid w:val="000A595B"/>
    <w:rPr>
      <w:rFonts w:ascii="Calibri" w:hAnsi="Calibri" w:cs="Calibri"/>
    </w:rPr>
  </w:style>
  <w:style w:type="character" w:customStyle="1" w:styleId="PlainTextChar1">
    <w:name w:val="Plain Text Char1"/>
    <w:basedOn w:val="DefaultParagraphFont"/>
    <w:semiHidden/>
    <w:rsid w:val="000A595B"/>
    <w:rPr>
      <w:rFonts w:ascii="Consolas" w:hAnsi="Consolas" w:cs="Calibri"/>
      <w:sz w:val="21"/>
      <w:szCs w:val="21"/>
    </w:rPr>
  </w:style>
  <w:style w:type="paragraph" w:customStyle="1" w:styleId="msolistparagraphcxspfirst">
    <w:name w:val="msolistparagraphcxspfirst"/>
    <w:basedOn w:val="Normal"/>
    <w:uiPriority w:val="99"/>
    <w:qFormat/>
    <w:rsid w:val="000A595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A595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A595B"/>
    <w:rPr>
      <w:rFonts w:ascii="Calibri" w:hAnsi="Calibri" w:cs="Calibri"/>
      <w:i/>
      <w:iCs/>
      <w:color w:val="000000" w:themeColor="text1"/>
    </w:rPr>
  </w:style>
  <w:style w:type="paragraph" w:customStyle="1" w:styleId="Heading2-NotBold">
    <w:name w:val="Heading 2 - Not Bold"/>
    <w:basedOn w:val="Heading2"/>
    <w:autoRedefine/>
    <w:uiPriority w:val="99"/>
    <w:qFormat/>
    <w:rsid w:val="000A595B"/>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0A595B"/>
    <w:rPr>
      <w:rFonts w:ascii="Arial" w:eastAsia="Calibri" w:hAnsi="Arial" w:cs="Arial"/>
      <w:b/>
      <w:sz w:val="22"/>
    </w:rPr>
  </w:style>
  <w:style w:type="paragraph" w:customStyle="1" w:styleId="Heading2-Bold">
    <w:name w:val="Heading 2 - Bold"/>
    <w:basedOn w:val="Normal"/>
    <w:autoRedefine/>
    <w:uiPriority w:val="99"/>
    <w:qFormat/>
    <w:rsid w:val="000A595B"/>
    <w:rPr>
      <w:rFonts w:eastAsia="Calibri"/>
      <w:b/>
    </w:rPr>
  </w:style>
  <w:style w:type="paragraph" w:customStyle="1" w:styleId="tag">
    <w:name w:val="%tag"/>
    <w:basedOn w:val="Normal"/>
    <w:next w:val="Normal"/>
    <w:uiPriority w:val="99"/>
    <w:qFormat/>
    <w:rsid w:val="000A595B"/>
    <w:rPr>
      <w:rFonts w:eastAsia="Calibri"/>
      <w:bCs/>
      <w:sz w:val="18"/>
    </w:rPr>
  </w:style>
  <w:style w:type="character" w:customStyle="1" w:styleId="Style2Char">
    <w:name w:val="Style 2 Char"/>
    <w:link w:val="Style20"/>
    <w:uiPriority w:val="99"/>
    <w:locked/>
    <w:rsid w:val="000A595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A595B"/>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0A595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A595B"/>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0A595B"/>
    <w:rPr>
      <w:rFonts w:ascii="Georgia" w:eastAsia="Times New Roman" w:hAnsi="Georgia"/>
      <w:sz w:val="18"/>
      <w:szCs w:val="20"/>
      <w:lang w:val="x-none" w:eastAsia="x-none"/>
    </w:rPr>
  </w:style>
  <w:style w:type="paragraph" w:customStyle="1" w:styleId="textsmall0">
    <w:name w:val="textsmall"/>
    <w:basedOn w:val="Normal"/>
    <w:link w:val="textsmallChar0"/>
    <w:qFormat/>
    <w:rsid w:val="000A595B"/>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A595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A595B"/>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A595B"/>
    <w:rPr>
      <w:rFonts w:ascii="Arial" w:eastAsia="Times New Roman" w:hAnsi="Arial" w:cs="Arial"/>
      <w:sz w:val="12"/>
    </w:rPr>
  </w:style>
  <w:style w:type="paragraph" w:customStyle="1" w:styleId="Micro">
    <w:name w:val="Micro"/>
    <w:basedOn w:val="Normal"/>
    <w:next w:val="Normal"/>
    <w:link w:val="MicroChar"/>
    <w:qFormat/>
    <w:rsid w:val="000A595B"/>
    <w:rPr>
      <w:rFonts w:eastAsia="Times New Roman"/>
      <w:sz w:val="12"/>
    </w:rPr>
  </w:style>
  <w:style w:type="character" w:customStyle="1" w:styleId="CardNotUnderlinedChar1">
    <w:name w:val="Card Not Underlined Char1"/>
    <w:link w:val="CardNotUnderlined"/>
    <w:locked/>
    <w:rsid w:val="000A595B"/>
    <w:rPr>
      <w:rFonts w:ascii="Cambria" w:eastAsia="Times New Roman" w:hAnsi="Cambria" w:cs="Times New Roman"/>
      <w:sz w:val="18"/>
      <w:szCs w:val="20"/>
    </w:rPr>
  </w:style>
  <w:style w:type="paragraph" w:customStyle="1" w:styleId="h-lead">
    <w:name w:val="h-lead"/>
    <w:basedOn w:val="Normal"/>
    <w:uiPriority w:val="99"/>
    <w:qFormat/>
    <w:rsid w:val="000A595B"/>
    <w:pPr>
      <w:spacing w:before="100" w:beforeAutospacing="1" w:after="100" w:afterAutospacing="1"/>
    </w:pPr>
    <w:rPr>
      <w:rFonts w:eastAsia="Times New Roman"/>
      <w:sz w:val="24"/>
    </w:rPr>
  </w:style>
  <w:style w:type="paragraph" w:customStyle="1" w:styleId="intro">
    <w:name w:val="intro"/>
    <w:basedOn w:val="Normal"/>
    <w:uiPriority w:val="99"/>
    <w:qFormat/>
    <w:rsid w:val="000A595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A595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A595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A595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0A595B"/>
    <w:rPr>
      <w:rFonts w:eastAsia="Calibri"/>
    </w:rPr>
  </w:style>
  <w:style w:type="paragraph" w:customStyle="1" w:styleId="F3-TagAuthor">
    <w:name w:val="F3 - Tag/Author"/>
    <w:basedOn w:val="Normal"/>
    <w:uiPriority w:val="99"/>
    <w:qFormat/>
    <w:rsid w:val="000A595B"/>
    <w:rPr>
      <w:rFonts w:eastAsia="Times New Roman"/>
      <w:b/>
    </w:rPr>
  </w:style>
  <w:style w:type="paragraph" w:customStyle="1" w:styleId="F5-UnderlineNormal">
    <w:name w:val="F5 - Underline Normal"/>
    <w:basedOn w:val="Normal"/>
    <w:uiPriority w:val="99"/>
    <w:qFormat/>
    <w:rsid w:val="000A595B"/>
    <w:rPr>
      <w:rFonts w:eastAsia="Calibri"/>
      <w:u w:val="single"/>
    </w:rPr>
  </w:style>
  <w:style w:type="paragraph" w:customStyle="1" w:styleId="Brief-PrimarySource">
    <w:name w:val="Brief - Primary Source"/>
    <w:basedOn w:val="Normal"/>
    <w:uiPriority w:val="99"/>
    <w:qFormat/>
    <w:rsid w:val="000A595B"/>
    <w:rPr>
      <w:rFonts w:eastAsia="Times New Roman"/>
      <w:b/>
      <w:sz w:val="24"/>
      <w:u w:val="single"/>
    </w:rPr>
  </w:style>
  <w:style w:type="paragraph" w:customStyle="1" w:styleId="Brief-Underline">
    <w:name w:val="Brief - Underline"/>
    <w:basedOn w:val="Normal"/>
    <w:uiPriority w:val="99"/>
    <w:qFormat/>
    <w:rsid w:val="000A595B"/>
    <w:rPr>
      <w:rFonts w:eastAsia="Times New Roman"/>
      <w:u w:val="single"/>
    </w:rPr>
  </w:style>
  <w:style w:type="paragraph" w:customStyle="1" w:styleId="Brief">
    <w:name w:val="Brief"/>
    <w:basedOn w:val="Brief-PrimarySource"/>
    <w:uiPriority w:val="99"/>
    <w:qFormat/>
    <w:rsid w:val="000A595B"/>
    <w:rPr>
      <w:b w:val="0"/>
    </w:rPr>
  </w:style>
  <w:style w:type="paragraph" w:customStyle="1" w:styleId="CM2">
    <w:name w:val="CM2"/>
    <w:basedOn w:val="Normal"/>
    <w:next w:val="Normal"/>
    <w:uiPriority w:val="99"/>
    <w:qFormat/>
    <w:rsid w:val="000A595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A595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A595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A595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A595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A595B"/>
    <w:pPr>
      <w:widowControl w:val="0"/>
      <w:spacing w:line="276" w:lineRule="atLeast"/>
    </w:pPr>
    <w:rPr>
      <w:color w:val="auto"/>
    </w:rPr>
  </w:style>
  <w:style w:type="paragraph" w:customStyle="1" w:styleId="CM34">
    <w:name w:val="CM34"/>
    <w:basedOn w:val="Default"/>
    <w:next w:val="Default"/>
    <w:uiPriority w:val="99"/>
    <w:qFormat/>
    <w:rsid w:val="000A595B"/>
    <w:pPr>
      <w:widowControl w:val="0"/>
    </w:pPr>
    <w:rPr>
      <w:color w:val="auto"/>
    </w:rPr>
  </w:style>
  <w:style w:type="paragraph" w:customStyle="1" w:styleId="CM56">
    <w:name w:val="CM56"/>
    <w:basedOn w:val="Default"/>
    <w:next w:val="Default"/>
    <w:uiPriority w:val="99"/>
    <w:qFormat/>
    <w:rsid w:val="000A595B"/>
    <w:pPr>
      <w:widowControl w:val="0"/>
    </w:pPr>
    <w:rPr>
      <w:rFonts w:eastAsia="Calibri"/>
      <w:color w:val="auto"/>
    </w:rPr>
  </w:style>
  <w:style w:type="paragraph" w:customStyle="1" w:styleId="CM58">
    <w:name w:val="CM58"/>
    <w:basedOn w:val="Default"/>
    <w:next w:val="Default"/>
    <w:uiPriority w:val="99"/>
    <w:qFormat/>
    <w:rsid w:val="000A595B"/>
    <w:pPr>
      <w:widowControl w:val="0"/>
    </w:pPr>
    <w:rPr>
      <w:rFonts w:eastAsia="Calibri"/>
      <w:color w:val="auto"/>
    </w:rPr>
  </w:style>
  <w:style w:type="paragraph" w:customStyle="1" w:styleId="CM57">
    <w:name w:val="CM57"/>
    <w:basedOn w:val="Default"/>
    <w:next w:val="Default"/>
    <w:uiPriority w:val="99"/>
    <w:qFormat/>
    <w:rsid w:val="000A595B"/>
    <w:pPr>
      <w:widowControl w:val="0"/>
    </w:pPr>
    <w:rPr>
      <w:rFonts w:eastAsia="Calibri"/>
      <w:color w:val="auto"/>
    </w:rPr>
  </w:style>
  <w:style w:type="paragraph" w:customStyle="1" w:styleId="CM1">
    <w:name w:val="CM1"/>
    <w:basedOn w:val="Default"/>
    <w:next w:val="Default"/>
    <w:uiPriority w:val="99"/>
    <w:qFormat/>
    <w:rsid w:val="000A595B"/>
    <w:pPr>
      <w:widowControl w:val="0"/>
    </w:pPr>
    <w:rPr>
      <w:rFonts w:eastAsia="Calibri"/>
      <w:color w:val="auto"/>
    </w:rPr>
  </w:style>
  <w:style w:type="paragraph" w:customStyle="1" w:styleId="CM49">
    <w:name w:val="CM49"/>
    <w:basedOn w:val="Default"/>
    <w:next w:val="Default"/>
    <w:uiPriority w:val="99"/>
    <w:qFormat/>
    <w:rsid w:val="000A595B"/>
    <w:pPr>
      <w:widowControl w:val="0"/>
    </w:pPr>
    <w:rPr>
      <w:rFonts w:eastAsia="Calibri"/>
      <w:color w:val="auto"/>
    </w:rPr>
  </w:style>
  <w:style w:type="paragraph" w:customStyle="1" w:styleId="CM41">
    <w:name w:val="CM41"/>
    <w:basedOn w:val="Default"/>
    <w:next w:val="Default"/>
    <w:uiPriority w:val="99"/>
    <w:qFormat/>
    <w:rsid w:val="000A595B"/>
    <w:pPr>
      <w:widowControl w:val="0"/>
    </w:pPr>
    <w:rPr>
      <w:rFonts w:eastAsia="Calibri"/>
      <w:color w:val="auto"/>
    </w:rPr>
  </w:style>
  <w:style w:type="paragraph" w:customStyle="1" w:styleId="3rdOrderPara">
    <w:name w:val="3rd Order Para"/>
    <w:basedOn w:val="Default"/>
    <w:next w:val="Default"/>
    <w:qFormat/>
    <w:rsid w:val="000A595B"/>
    <w:pPr>
      <w:widowControl w:val="0"/>
    </w:pPr>
    <w:rPr>
      <w:rFonts w:eastAsia="Calibri"/>
      <w:color w:val="auto"/>
    </w:rPr>
  </w:style>
  <w:style w:type="paragraph" w:customStyle="1" w:styleId="2ndOrderPara">
    <w:name w:val="2nd Order Para"/>
    <w:basedOn w:val="Default"/>
    <w:next w:val="Default"/>
    <w:qFormat/>
    <w:rsid w:val="000A595B"/>
    <w:pPr>
      <w:widowControl w:val="0"/>
    </w:pPr>
    <w:rPr>
      <w:rFonts w:eastAsia="Calibri"/>
      <w:color w:val="auto"/>
    </w:rPr>
  </w:style>
  <w:style w:type="paragraph" w:customStyle="1" w:styleId="Normal-SIGN2">
    <w:name w:val="Normal-SIGN2"/>
    <w:basedOn w:val="Default"/>
    <w:next w:val="Default"/>
    <w:qFormat/>
    <w:rsid w:val="000A595B"/>
    <w:pPr>
      <w:widowControl w:val="0"/>
    </w:pPr>
    <w:rPr>
      <w:rFonts w:eastAsia="Calibri"/>
      <w:color w:val="auto"/>
    </w:rPr>
  </w:style>
  <w:style w:type="paragraph" w:customStyle="1" w:styleId="Normal-SIGN1">
    <w:name w:val="Normal-SIGN1"/>
    <w:basedOn w:val="Default"/>
    <w:next w:val="Default"/>
    <w:uiPriority w:val="99"/>
    <w:qFormat/>
    <w:rsid w:val="000A595B"/>
    <w:pPr>
      <w:widowControl w:val="0"/>
    </w:pPr>
    <w:rPr>
      <w:rFonts w:eastAsia="Calibri"/>
      <w:color w:val="auto"/>
    </w:rPr>
  </w:style>
  <w:style w:type="paragraph" w:customStyle="1" w:styleId="CM3">
    <w:name w:val="CM3"/>
    <w:basedOn w:val="Default"/>
    <w:next w:val="Default"/>
    <w:uiPriority w:val="99"/>
    <w:qFormat/>
    <w:rsid w:val="000A595B"/>
    <w:pPr>
      <w:widowControl w:val="0"/>
      <w:spacing w:line="553" w:lineRule="atLeast"/>
    </w:pPr>
    <w:rPr>
      <w:rFonts w:eastAsia="Calibri"/>
      <w:color w:val="auto"/>
    </w:rPr>
  </w:style>
  <w:style w:type="paragraph" w:customStyle="1" w:styleId="CM33">
    <w:name w:val="CM33"/>
    <w:basedOn w:val="Default"/>
    <w:next w:val="Default"/>
    <w:uiPriority w:val="99"/>
    <w:qFormat/>
    <w:rsid w:val="000A595B"/>
    <w:pPr>
      <w:widowControl w:val="0"/>
    </w:pPr>
    <w:rPr>
      <w:rFonts w:eastAsia="Calibri"/>
      <w:color w:val="auto"/>
    </w:rPr>
  </w:style>
  <w:style w:type="paragraph" w:customStyle="1" w:styleId="CM37">
    <w:name w:val="CM37"/>
    <w:basedOn w:val="Default"/>
    <w:next w:val="Default"/>
    <w:uiPriority w:val="99"/>
    <w:qFormat/>
    <w:rsid w:val="000A595B"/>
    <w:pPr>
      <w:widowControl w:val="0"/>
    </w:pPr>
    <w:rPr>
      <w:rFonts w:eastAsia="Calibri"/>
      <w:color w:val="auto"/>
    </w:rPr>
  </w:style>
  <w:style w:type="paragraph" w:customStyle="1" w:styleId="CM7">
    <w:name w:val="CM7"/>
    <w:basedOn w:val="Default"/>
    <w:next w:val="Default"/>
    <w:uiPriority w:val="99"/>
    <w:qFormat/>
    <w:rsid w:val="000A595B"/>
    <w:pPr>
      <w:widowControl w:val="0"/>
      <w:spacing w:line="553" w:lineRule="atLeast"/>
    </w:pPr>
    <w:rPr>
      <w:rFonts w:eastAsia="Calibri"/>
      <w:color w:val="auto"/>
    </w:rPr>
  </w:style>
  <w:style w:type="paragraph" w:customStyle="1" w:styleId="Brief-SecondarySource">
    <w:name w:val="Brief - Secondary Source"/>
    <w:basedOn w:val="Normal"/>
    <w:qFormat/>
    <w:rsid w:val="000A595B"/>
    <w:rPr>
      <w:rFonts w:eastAsia="Times New Roman"/>
      <w:sz w:val="14"/>
      <w:szCs w:val="20"/>
    </w:rPr>
  </w:style>
  <w:style w:type="paragraph" w:customStyle="1" w:styleId="Brief-Card">
    <w:name w:val="Brief - Card"/>
    <w:basedOn w:val="Normal"/>
    <w:uiPriority w:val="99"/>
    <w:qFormat/>
    <w:rsid w:val="000A595B"/>
    <w:rPr>
      <w:rFonts w:eastAsia="Times New Roman"/>
    </w:rPr>
  </w:style>
  <w:style w:type="paragraph" w:customStyle="1" w:styleId="Pa2">
    <w:name w:val="Pa2"/>
    <w:basedOn w:val="Default"/>
    <w:next w:val="Default"/>
    <w:uiPriority w:val="99"/>
    <w:qFormat/>
    <w:rsid w:val="000A595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A595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A595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A595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A595B"/>
    <w:pPr>
      <w:widowControl w:val="0"/>
    </w:pPr>
    <w:rPr>
      <w:rFonts w:ascii="Arial Black" w:hAnsi="Arial Black"/>
      <w:color w:val="auto"/>
    </w:rPr>
  </w:style>
  <w:style w:type="paragraph" w:customStyle="1" w:styleId="Cover1">
    <w:name w:val="Cover 1"/>
    <w:basedOn w:val="Normal"/>
    <w:next w:val="Normal"/>
    <w:uiPriority w:val="99"/>
    <w:qFormat/>
    <w:rsid w:val="000A595B"/>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A595B"/>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A595B"/>
    <w:pPr>
      <w:widowControl w:val="0"/>
    </w:pPr>
    <w:rPr>
      <w:color w:val="auto"/>
    </w:rPr>
  </w:style>
  <w:style w:type="paragraph" w:customStyle="1" w:styleId="Pa11">
    <w:name w:val="Pa11"/>
    <w:basedOn w:val="Normal"/>
    <w:next w:val="Normal"/>
    <w:uiPriority w:val="99"/>
    <w:qFormat/>
    <w:rsid w:val="000A595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A595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A595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0A595B"/>
    <w:pPr>
      <w:widowControl w:val="0"/>
    </w:pPr>
    <w:rPr>
      <w:rFonts w:eastAsia="Calibri"/>
      <w:color w:val="auto"/>
    </w:rPr>
  </w:style>
  <w:style w:type="paragraph" w:customStyle="1" w:styleId="CM5">
    <w:name w:val="CM5"/>
    <w:basedOn w:val="Default"/>
    <w:next w:val="Default"/>
    <w:qFormat/>
    <w:rsid w:val="000A595B"/>
    <w:pPr>
      <w:widowControl w:val="0"/>
      <w:spacing w:line="553" w:lineRule="atLeast"/>
    </w:pPr>
    <w:rPr>
      <w:rFonts w:eastAsia="Calibri"/>
      <w:color w:val="auto"/>
    </w:rPr>
  </w:style>
  <w:style w:type="paragraph" w:customStyle="1" w:styleId="CM28">
    <w:name w:val="CM28"/>
    <w:basedOn w:val="Default"/>
    <w:next w:val="Default"/>
    <w:uiPriority w:val="99"/>
    <w:qFormat/>
    <w:rsid w:val="000A595B"/>
    <w:pPr>
      <w:widowControl w:val="0"/>
    </w:pPr>
    <w:rPr>
      <w:rFonts w:eastAsia="Calibri"/>
      <w:color w:val="auto"/>
    </w:rPr>
  </w:style>
  <w:style w:type="paragraph" w:customStyle="1" w:styleId="CM8">
    <w:name w:val="CM8"/>
    <w:basedOn w:val="Default"/>
    <w:next w:val="Default"/>
    <w:uiPriority w:val="99"/>
    <w:qFormat/>
    <w:rsid w:val="000A595B"/>
    <w:pPr>
      <w:widowControl w:val="0"/>
    </w:pPr>
    <w:rPr>
      <w:rFonts w:eastAsia="Calibri"/>
      <w:color w:val="auto"/>
    </w:rPr>
  </w:style>
  <w:style w:type="paragraph" w:customStyle="1" w:styleId="CM6">
    <w:name w:val="CM6"/>
    <w:basedOn w:val="Default"/>
    <w:next w:val="Default"/>
    <w:uiPriority w:val="99"/>
    <w:qFormat/>
    <w:rsid w:val="000A595B"/>
    <w:pPr>
      <w:widowControl w:val="0"/>
      <w:spacing w:line="553" w:lineRule="atLeast"/>
    </w:pPr>
    <w:rPr>
      <w:rFonts w:eastAsia="Calibri"/>
      <w:color w:val="auto"/>
    </w:rPr>
  </w:style>
  <w:style w:type="paragraph" w:customStyle="1" w:styleId="CM22">
    <w:name w:val="CM22"/>
    <w:basedOn w:val="Default"/>
    <w:next w:val="Default"/>
    <w:uiPriority w:val="99"/>
    <w:qFormat/>
    <w:rsid w:val="000A595B"/>
    <w:pPr>
      <w:widowControl w:val="0"/>
    </w:pPr>
    <w:rPr>
      <w:rFonts w:eastAsia="Calibri"/>
      <w:color w:val="auto"/>
    </w:rPr>
  </w:style>
  <w:style w:type="paragraph" w:customStyle="1" w:styleId="DoubleUnderlined">
    <w:name w:val="Double Underlined"/>
    <w:basedOn w:val="Heading2"/>
    <w:autoRedefine/>
    <w:uiPriority w:val="99"/>
    <w:qFormat/>
    <w:rsid w:val="000A595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0A595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0A595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0A595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A595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A595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A595B"/>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0A595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A595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0A595B"/>
  </w:style>
  <w:style w:type="paragraph" w:customStyle="1" w:styleId="StyleUnderliningTimesNewRomanBoldNounderlineKernat16">
    <w:name w:val="Style Underlining + Times New Roman Bold No underline Kern at 16..."/>
    <w:basedOn w:val="Normal"/>
    <w:uiPriority w:val="99"/>
    <w:qFormat/>
    <w:rsid w:val="000A595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A595B"/>
    <w:rPr>
      <w:rFonts w:eastAsia="Times New Roman"/>
      <w:b/>
      <w:bCs/>
      <w:kern w:val="32"/>
      <w:sz w:val="32"/>
      <w:szCs w:val="32"/>
    </w:rPr>
  </w:style>
  <w:style w:type="paragraph" w:customStyle="1" w:styleId="StyleBoldUnderliningKernat16pt">
    <w:name w:val="Style Bold Underlining + Kern at 16 pt"/>
    <w:uiPriority w:val="99"/>
    <w:qFormat/>
    <w:rsid w:val="000A595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A595B"/>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0A595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A595B"/>
    <w:pPr>
      <w:ind w:left="400"/>
    </w:pPr>
    <w:rPr>
      <w:rFonts w:eastAsia="Times New Roman"/>
      <w:szCs w:val="20"/>
    </w:rPr>
  </w:style>
  <w:style w:type="paragraph" w:customStyle="1" w:styleId="Paste">
    <w:name w:val="Paste"/>
    <w:basedOn w:val="card"/>
    <w:qFormat/>
    <w:rsid w:val="000A595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0A595B"/>
    <w:rPr>
      <w:rFonts w:ascii="Georgia" w:eastAsia="Times New Roman" w:hAnsi="Georgia"/>
      <w:b/>
      <w:u w:val="single"/>
    </w:rPr>
  </w:style>
  <w:style w:type="paragraph" w:customStyle="1" w:styleId="UnderlineStyle0">
    <w:name w:val="Underline Style"/>
    <w:basedOn w:val="Normal"/>
    <w:link w:val="UnderlineStyleChar"/>
    <w:qFormat/>
    <w:rsid w:val="000A595B"/>
    <w:rPr>
      <w:rFonts w:ascii="Georgia" w:eastAsia="Times New Roman" w:hAnsi="Georgia" w:cstheme="minorBidi"/>
      <w:b/>
      <w:sz w:val="24"/>
      <w:u w:val="single"/>
    </w:rPr>
  </w:style>
  <w:style w:type="paragraph" w:customStyle="1" w:styleId="Normalization">
    <w:name w:val="Normalization"/>
    <w:basedOn w:val="Normal"/>
    <w:uiPriority w:val="99"/>
    <w:qFormat/>
    <w:rsid w:val="000A595B"/>
    <w:rPr>
      <w:rFonts w:eastAsia="Times New Roman"/>
      <w:sz w:val="18"/>
    </w:rPr>
  </w:style>
  <w:style w:type="paragraph" w:customStyle="1" w:styleId="BreifTitle">
    <w:name w:val="Breif Title"/>
    <w:basedOn w:val="Normal"/>
    <w:autoRedefine/>
    <w:uiPriority w:val="99"/>
    <w:qFormat/>
    <w:rsid w:val="000A595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A595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A595B"/>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A595B"/>
    <w:rPr>
      <w:rFonts w:eastAsia="Times New Roman"/>
      <w:color w:val="333333"/>
    </w:rPr>
  </w:style>
  <w:style w:type="paragraph" w:customStyle="1" w:styleId="StyleTagandCiteFranklinGothicDemi">
    <w:name w:val="Style Tag and Cite + Franklin Gothic Demi"/>
    <w:basedOn w:val="Normal"/>
    <w:autoRedefine/>
    <w:uiPriority w:val="99"/>
    <w:qFormat/>
    <w:rsid w:val="000A595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A595B"/>
    <w:rPr>
      <w:bCs/>
    </w:rPr>
  </w:style>
  <w:style w:type="paragraph" w:customStyle="1" w:styleId="tagCharCharCharCharCharCharChar">
    <w:name w:val="tag Char Char Char Char Char Char Char"/>
    <w:basedOn w:val="Normal"/>
    <w:uiPriority w:val="99"/>
    <w:qFormat/>
    <w:rsid w:val="000A595B"/>
    <w:rPr>
      <w:rFonts w:eastAsia="Times New Roman"/>
      <w:b/>
      <w:sz w:val="24"/>
      <w:szCs w:val="20"/>
    </w:rPr>
  </w:style>
  <w:style w:type="paragraph" w:customStyle="1" w:styleId="title-bold-medium">
    <w:name w:val="title-bold-medium"/>
    <w:basedOn w:val="Normal"/>
    <w:uiPriority w:val="99"/>
    <w:qFormat/>
    <w:rsid w:val="000A595B"/>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A595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A595B"/>
    <w:rPr>
      <w:rFonts w:ascii="Arial Narrow" w:eastAsia="Times New Roman" w:hAnsi="Arial Narrow"/>
      <w:b/>
      <w:sz w:val="24"/>
    </w:rPr>
  </w:style>
  <w:style w:type="paragraph" w:customStyle="1" w:styleId="BLOCKTITLE1">
    <w:name w:val="BLOCK TITLE"/>
    <w:basedOn w:val="Heading1"/>
    <w:uiPriority w:val="99"/>
    <w:qFormat/>
    <w:rsid w:val="000A595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0A595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0A595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A595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A595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A595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A595B"/>
    <w:pPr>
      <w:spacing w:before="100" w:beforeAutospacing="1" w:after="100" w:afterAutospacing="1"/>
    </w:pPr>
    <w:rPr>
      <w:rFonts w:eastAsia="Times New Roman"/>
    </w:rPr>
  </w:style>
  <w:style w:type="paragraph" w:customStyle="1" w:styleId="ToRead">
    <w:name w:val="To Read"/>
    <w:basedOn w:val="Normal"/>
    <w:uiPriority w:val="99"/>
    <w:qFormat/>
    <w:rsid w:val="000A595B"/>
    <w:pPr>
      <w:ind w:left="720"/>
    </w:pPr>
    <w:rPr>
      <w:rFonts w:ascii="Verdana" w:eastAsia="Times New Roman" w:hAnsi="Verdana"/>
      <w:b/>
      <w:u w:val="single"/>
    </w:rPr>
  </w:style>
  <w:style w:type="paragraph" w:customStyle="1" w:styleId="Style1">
    <w:name w:val="Style 1"/>
    <w:basedOn w:val="Normal"/>
    <w:uiPriority w:val="99"/>
    <w:qFormat/>
    <w:rsid w:val="000A595B"/>
    <w:pPr>
      <w:widowControl w:val="0"/>
      <w:ind w:firstLine="216"/>
    </w:pPr>
    <w:rPr>
      <w:rFonts w:eastAsia="Times New Roman"/>
      <w:noProof/>
      <w:color w:val="000000"/>
      <w:szCs w:val="20"/>
    </w:rPr>
  </w:style>
  <w:style w:type="paragraph" w:customStyle="1" w:styleId="Style41">
    <w:name w:val="Style 4"/>
    <w:basedOn w:val="Normal"/>
    <w:uiPriority w:val="99"/>
    <w:qFormat/>
    <w:rsid w:val="000A595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A595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A595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A595B"/>
    <w:pPr>
      <w:ind w:left="1660"/>
    </w:pPr>
  </w:style>
  <w:style w:type="paragraph" w:customStyle="1" w:styleId="PageNumber1">
    <w:name w:val="Page Number1"/>
    <w:basedOn w:val="Normal"/>
    <w:next w:val="Normal"/>
    <w:uiPriority w:val="99"/>
    <w:qFormat/>
    <w:rsid w:val="000A595B"/>
    <w:rPr>
      <w:rFonts w:eastAsia="Times New Roman"/>
    </w:rPr>
  </w:style>
  <w:style w:type="paragraph" w:customStyle="1" w:styleId="Card1">
    <w:name w:val="Card1"/>
    <w:uiPriority w:val="99"/>
    <w:qFormat/>
    <w:rsid w:val="000A595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A595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0A595B"/>
    <w:pPr>
      <w:ind w:left="288" w:right="288"/>
    </w:pPr>
    <w:rPr>
      <w:rFonts w:eastAsia="Times New Roman"/>
    </w:rPr>
  </w:style>
  <w:style w:type="paragraph" w:customStyle="1" w:styleId="CaseListNormal">
    <w:name w:val="Case List Normal"/>
    <w:basedOn w:val="Normal"/>
    <w:uiPriority w:val="99"/>
    <w:qFormat/>
    <w:rsid w:val="000A595B"/>
    <w:rPr>
      <w:rFonts w:ascii="Times" w:eastAsia="Times New Roman" w:hAnsi="Times"/>
      <w:szCs w:val="26"/>
    </w:rPr>
  </w:style>
  <w:style w:type="paragraph" w:customStyle="1" w:styleId="Body">
    <w:name w:val="Body"/>
    <w:basedOn w:val="Normal"/>
    <w:uiPriority w:val="99"/>
    <w:qFormat/>
    <w:rsid w:val="000A595B"/>
    <w:pPr>
      <w:outlineLvl w:val="3"/>
    </w:pPr>
    <w:rPr>
      <w:rFonts w:eastAsia="Times New Roman"/>
      <w:szCs w:val="20"/>
    </w:rPr>
  </w:style>
  <w:style w:type="paragraph" w:customStyle="1" w:styleId="3text">
    <w:name w:val="3text"/>
    <w:basedOn w:val="Normal"/>
    <w:uiPriority w:val="99"/>
    <w:qFormat/>
    <w:rsid w:val="000A595B"/>
    <w:pPr>
      <w:spacing w:before="100" w:beforeAutospacing="1" w:after="100" w:afterAutospacing="1"/>
    </w:pPr>
    <w:rPr>
      <w:rFonts w:eastAsia="Times New Roman"/>
      <w:sz w:val="24"/>
    </w:rPr>
  </w:style>
  <w:style w:type="paragraph" w:customStyle="1" w:styleId="TimesNewRoman12">
    <w:name w:val="TimesNewRoman12"/>
    <w:uiPriority w:val="99"/>
    <w:qFormat/>
    <w:rsid w:val="000A595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A595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A595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A595B"/>
    <w:rPr>
      <w:rFonts w:eastAsia="Times New Roman"/>
      <w:color w:val="000000"/>
      <w:sz w:val="18"/>
    </w:rPr>
  </w:style>
  <w:style w:type="paragraph" w:customStyle="1" w:styleId="text1">
    <w:name w:val="text1"/>
    <w:basedOn w:val="Normal"/>
    <w:autoRedefine/>
    <w:uiPriority w:val="99"/>
    <w:qFormat/>
    <w:rsid w:val="000A595B"/>
    <w:rPr>
      <w:rFonts w:eastAsia="Times New Roman"/>
      <w:szCs w:val="20"/>
    </w:rPr>
  </w:style>
  <w:style w:type="paragraph" w:customStyle="1" w:styleId="RepeatBlockHeading">
    <w:name w:val="Repeat Block Heading"/>
    <w:basedOn w:val="Normal"/>
    <w:autoRedefine/>
    <w:uiPriority w:val="99"/>
    <w:qFormat/>
    <w:rsid w:val="000A595B"/>
    <w:pPr>
      <w:jc w:val="center"/>
    </w:pPr>
    <w:rPr>
      <w:rFonts w:eastAsia="Times New Roman"/>
      <w:b/>
      <w:smallCaps/>
      <w:color w:val="000000"/>
      <w:sz w:val="24"/>
      <w:u w:val="thick"/>
    </w:rPr>
  </w:style>
  <w:style w:type="paragraph" w:customStyle="1" w:styleId="story-headline">
    <w:name w:val="story-headline"/>
    <w:basedOn w:val="Normal"/>
    <w:uiPriority w:val="99"/>
    <w:qFormat/>
    <w:rsid w:val="000A595B"/>
    <w:pPr>
      <w:spacing w:before="72" w:after="72"/>
    </w:pPr>
    <w:rPr>
      <w:rFonts w:eastAsia="Times New Roman"/>
      <w:b/>
      <w:bCs/>
      <w:sz w:val="26"/>
      <w:szCs w:val="26"/>
    </w:rPr>
  </w:style>
  <w:style w:type="paragraph" w:customStyle="1" w:styleId="story-body">
    <w:name w:val="story-body"/>
    <w:basedOn w:val="Normal"/>
    <w:uiPriority w:val="99"/>
    <w:qFormat/>
    <w:rsid w:val="000A595B"/>
    <w:pPr>
      <w:spacing w:before="100" w:beforeAutospacing="1" w:after="100" w:afterAutospacing="1"/>
    </w:pPr>
    <w:rPr>
      <w:rFonts w:eastAsia="Times New Roman"/>
    </w:rPr>
  </w:style>
  <w:style w:type="paragraph" w:customStyle="1" w:styleId="story-dateline">
    <w:name w:val="story-dateline"/>
    <w:basedOn w:val="Normal"/>
    <w:uiPriority w:val="99"/>
    <w:qFormat/>
    <w:rsid w:val="000A595B"/>
    <w:rPr>
      <w:rFonts w:eastAsia="Times New Roman"/>
      <w:b/>
      <w:bCs/>
    </w:rPr>
  </w:style>
  <w:style w:type="paragraph" w:customStyle="1" w:styleId="TextofCards">
    <w:name w:val="Text of Cards"/>
    <w:basedOn w:val="Normal"/>
    <w:uiPriority w:val="99"/>
    <w:qFormat/>
    <w:rsid w:val="000A595B"/>
    <w:rPr>
      <w:rFonts w:eastAsia="Times New Roman"/>
      <w:color w:val="000000"/>
      <w:spacing w:val="6"/>
      <w:szCs w:val="23"/>
    </w:rPr>
  </w:style>
  <w:style w:type="paragraph" w:customStyle="1" w:styleId="Corpotesto">
    <w:name w:val="Corpo testo"/>
    <w:basedOn w:val="Normal"/>
    <w:uiPriority w:val="99"/>
    <w:qFormat/>
    <w:rsid w:val="000A595B"/>
    <w:pPr>
      <w:widowControl w:val="0"/>
      <w:adjustRightInd w:val="0"/>
      <w:spacing w:after="283"/>
    </w:pPr>
    <w:rPr>
      <w:rFonts w:ascii="Times" w:eastAsia="Times New Roman" w:hAnsi="Times"/>
    </w:rPr>
  </w:style>
  <w:style w:type="paragraph" w:customStyle="1" w:styleId="tagCharChar1Char">
    <w:name w:val="tag Char Char1 Char"/>
    <w:uiPriority w:val="99"/>
    <w:qFormat/>
    <w:rsid w:val="000A595B"/>
    <w:rPr>
      <w:rFonts w:eastAsia="Times New Roman" w:cs="Calibri"/>
      <w:b/>
      <w:bCs/>
    </w:rPr>
  </w:style>
  <w:style w:type="paragraph" w:customStyle="1" w:styleId="inside-copy">
    <w:name w:val="inside-copy"/>
    <w:basedOn w:val="Normal"/>
    <w:uiPriority w:val="99"/>
    <w:qFormat/>
    <w:rsid w:val="000A595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A595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A595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A595B"/>
    <w:rPr>
      <w:rFonts w:ascii="Arial" w:hAnsi="Arial"/>
      <w:b w:val="0"/>
      <w:caps w:val="0"/>
      <w:sz w:val="20"/>
    </w:rPr>
  </w:style>
  <w:style w:type="paragraph" w:customStyle="1" w:styleId="ProjectTitleLine">
    <w:name w:val="Project Title Line"/>
    <w:basedOn w:val="Normal"/>
    <w:next w:val="Normal"/>
    <w:autoRedefine/>
    <w:uiPriority w:val="99"/>
    <w:qFormat/>
    <w:rsid w:val="000A595B"/>
    <w:pPr>
      <w:jc w:val="center"/>
    </w:pPr>
    <w:rPr>
      <w:rFonts w:eastAsia="Times New Roman"/>
      <w:caps/>
      <w:szCs w:val="20"/>
    </w:rPr>
  </w:style>
  <w:style w:type="paragraph" w:customStyle="1" w:styleId="LanguageStrike">
    <w:name w:val="Language Strike"/>
    <w:basedOn w:val="Normal"/>
    <w:next w:val="Normal"/>
    <w:uiPriority w:val="99"/>
    <w:qFormat/>
    <w:rsid w:val="000A595B"/>
    <w:rPr>
      <w:rFonts w:ascii="Arial Narrow" w:eastAsia="Times New Roman" w:hAnsi="Arial Narrow"/>
      <w:strike/>
    </w:rPr>
  </w:style>
  <w:style w:type="paragraph" w:customStyle="1" w:styleId="NormalVerdana">
    <w:name w:val="Normal + Verdana"/>
    <w:aliases w:val="10 pt,White,Normal + Arial"/>
    <w:basedOn w:val="Normal"/>
    <w:uiPriority w:val="99"/>
    <w:qFormat/>
    <w:rsid w:val="000A595B"/>
    <w:rPr>
      <w:rFonts w:eastAsia="Times New Roman"/>
      <w:szCs w:val="20"/>
      <w:u w:val="single"/>
    </w:rPr>
  </w:style>
  <w:style w:type="paragraph" w:customStyle="1" w:styleId="Normal10pt">
    <w:name w:val="Normal + 10 pt"/>
    <w:basedOn w:val="Normal"/>
    <w:uiPriority w:val="99"/>
    <w:qFormat/>
    <w:rsid w:val="000A595B"/>
    <w:rPr>
      <w:rFonts w:eastAsia="Times New Roman"/>
      <w:szCs w:val="20"/>
    </w:rPr>
  </w:style>
  <w:style w:type="paragraph" w:customStyle="1" w:styleId="cardChar1Char">
    <w:name w:val="card Char1 Char"/>
    <w:basedOn w:val="Normal"/>
    <w:uiPriority w:val="99"/>
    <w:qFormat/>
    <w:rsid w:val="000A595B"/>
    <w:pPr>
      <w:ind w:left="288" w:right="288"/>
    </w:pPr>
    <w:rPr>
      <w:rFonts w:eastAsia="Times New Roman"/>
      <w:szCs w:val="20"/>
    </w:rPr>
  </w:style>
  <w:style w:type="paragraph" w:customStyle="1" w:styleId="CM12">
    <w:name w:val="CM12"/>
    <w:basedOn w:val="Default"/>
    <w:next w:val="Default"/>
    <w:uiPriority w:val="99"/>
    <w:qFormat/>
    <w:rsid w:val="000A595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A595B"/>
    <w:pPr>
      <w:widowControl w:val="0"/>
      <w:spacing w:after="480"/>
    </w:pPr>
    <w:rPr>
      <w:rFonts w:ascii="Granjon LT Std" w:hAnsi="Granjon LT Std"/>
      <w:color w:val="auto"/>
    </w:rPr>
  </w:style>
  <w:style w:type="paragraph" w:customStyle="1" w:styleId="CM10">
    <w:name w:val="CM10"/>
    <w:basedOn w:val="Default"/>
    <w:next w:val="Default"/>
    <w:uiPriority w:val="99"/>
    <w:qFormat/>
    <w:rsid w:val="000A595B"/>
    <w:pPr>
      <w:widowControl w:val="0"/>
      <w:spacing w:line="320" w:lineRule="atLeast"/>
    </w:pPr>
    <w:rPr>
      <w:rFonts w:ascii="Granjon LT Std" w:hAnsi="Granjon LT Std"/>
      <w:color w:val="auto"/>
    </w:rPr>
  </w:style>
  <w:style w:type="paragraph" w:customStyle="1" w:styleId="bold">
    <w:name w:val="bold"/>
    <w:basedOn w:val="Normal"/>
    <w:uiPriority w:val="99"/>
    <w:qFormat/>
    <w:rsid w:val="000A595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A595B"/>
    <w:rPr>
      <w:rFonts w:ascii="Arial Narrow" w:eastAsia="Times New Roman" w:hAnsi="Arial Narrow"/>
      <w:strike/>
      <w:szCs w:val="20"/>
    </w:rPr>
  </w:style>
  <w:style w:type="paragraph" w:customStyle="1" w:styleId="textbodyblack">
    <w:name w:val="textbodyblack"/>
    <w:basedOn w:val="Normal"/>
    <w:uiPriority w:val="99"/>
    <w:qFormat/>
    <w:rsid w:val="000A595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A595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A59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A59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A595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A595B"/>
    <w:rPr>
      <w:rFonts w:ascii="Georgia" w:eastAsia="Times New Roman" w:hAnsi="Georgia"/>
      <w:b/>
      <w:bCs/>
      <w:szCs w:val="16"/>
      <w:u w:val="single"/>
    </w:rPr>
  </w:style>
  <w:style w:type="paragraph" w:customStyle="1" w:styleId="CiteCorrected">
    <w:name w:val="Cite Corrected"/>
    <w:basedOn w:val="Normal"/>
    <w:link w:val="CiteCorrectedChar"/>
    <w:qFormat/>
    <w:rsid w:val="000A595B"/>
    <w:rPr>
      <w:rFonts w:ascii="Georgia" w:eastAsia="Times New Roman" w:hAnsi="Georgia" w:cstheme="minorBidi"/>
      <w:b/>
      <w:bCs/>
      <w:sz w:val="24"/>
      <w:szCs w:val="16"/>
      <w:u w:val="single"/>
    </w:rPr>
  </w:style>
  <w:style w:type="paragraph" w:customStyle="1" w:styleId="CardText20">
    <w:name w:val="Card Text 2"/>
    <w:basedOn w:val="CardText10"/>
    <w:link w:val="CardText2Char"/>
    <w:qFormat/>
    <w:rsid w:val="000A595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0A595B"/>
    <w:pPr>
      <w:ind w:left="288"/>
    </w:pPr>
    <w:rPr>
      <w:rFonts w:eastAsia="SimSun"/>
      <w:szCs w:val="20"/>
      <w:lang w:eastAsia="zh-CN"/>
    </w:rPr>
  </w:style>
  <w:style w:type="paragraph" w:customStyle="1" w:styleId="BriefTitle2">
    <w:name w:val="Brief Title 2"/>
    <w:basedOn w:val="BriefTitle"/>
    <w:uiPriority w:val="99"/>
    <w:qFormat/>
    <w:rsid w:val="000A595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A595B"/>
    <w:rPr>
      <w:u w:val="single"/>
    </w:rPr>
  </w:style>
  <w:style w:type="paragraph" w:customStyle="1" w:styleId="StyleCardText11ptUnderline">
    <w:name w:val="Style Card Text + 11 pt Underline"/>
    <w:link w:val="StyleCardText11ptUnderlineChar"/>
    <w:qFormat/>
    <w:rsid w:val="000A595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A595B"/>
    <w:rPr>
      <w:rFonts w:ascii="Georgia" w:hAnsi="Georgia"/>
      <w:sz w:val="16"/>
    </w:rPr>
  </w:style>
  <w:style w:type="paragraph" w:customStyle="1" w:styleId="StyleMinimizedText11pt">
    <w:name w:val="Style Minimized Text + 11 pt"/>
    <w:basedOn w:val="Normal"/>
    <w:link w:val="StyleMinimizedText11ptChar"/>
    <w:qFormat/>
    <w:rsid w:val="000A595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A595B"/>
    <w:rPr>
      <w:rFonts w:ascii="Georgia" w:hAnsi="Georgia"/>
      <w:sz w:val="16"/>
    </w:rPr>
  </w:style>
  <w:style w:type="paragraph" w:customStyle="1" w:styleId="StyleMinimizedText11pt1">
    <w:name w:val="Style Minimized Text + 11 pt1"/>
    <w:basedOn w:val="Normal"/>
    <w:link w:val="StyleMinimizedText11pt1Char"/>
    <w:qFormat/>
    <w:rsid w:val="000A595B"/>
    <w:rPr>
      <w:rFonts w:ascii="Georgia" w:hAnsi="Georgia" w:cstheme="minorBidi"/>
      <w:sz w:val="16"/>
    </w:rPr>
  </w:style>
  <w:style w:type="character" w:customStyle="1" w:styleId="Debate-CardSmalltextF2Char">
    <w:name w:val="Debate- Card Small text F2 Char"/>
    <w:link w:val="Debate-CardSmalltextF2"/>
    <w:locked/>
    <w:rsid w:val="000A595B"/>
    <w:rPr>
      <w:rFonts w:ascii="Arial Narrow" w:hAnsi="Arial Narrow"/>
      <w:sz w:val="16"/>
    </w:rPr>
  </w:style>
  <w:style w:type="paragraph" w:customStyle="1" w:styleId="Debate-CardSmalltextF2">
    <w:name w:val="Debate- Card Small text F2"/>
    <w:basedOn w:val="Normal"/>
    <w:next w:val="Normal"/>
    <w:link w:val="Debate-CardSmalltextF2Char"/>
    <w:qFormat/>
    <w:rsid w:val="000A595B"/>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A595B"/>
    <w:rPr>
      <w:rFonts w:ascii="Arial Narrow" w:hAnsi="Arial Narrow"/>
      <w:b/>
      <w:sz w:val="18"/>
      <w:u w:val="single"/>
    </w:rPr>
  </w:style>
  <w:style w:type="paragraph" w:customStyle="1" w:styleId="Debate-EmphasizedText-F5">
    <w:name w:val="Debate- Emphasized Text- F5"/>
    <w:basedOn w:val="Normal"/>
    <w:link w:val="Debate-EmphasizedText-F5Char"/>
    <w:qFormat/>
    <w:rsid w:val="000A595B"/>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A595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595B"/>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A595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A595B"/>
    <w:rPr>
      <w:rFonts w:ascii="Times New Roman" w:eastAsia="Times New Roman" w:hAnsi="Times New Roman" w:cs="Calibri"/>
      <w:sz w:val="16"/>
    </w:rPr>
  </w:style>
  <w:style w:type="character" w:customStyle="1" w:styleId="CardStyleChar">
    <w:name w:val="Card Style Char"/>
    <w:link w:val="CardStyle0"/>
    <w:locked/>
    <w:rsid w:val="000A595B"/>
    <w:rPr>
      <w:rFonts w:ascii="Arial" w:eastAsia="Times New Roman" w:hAnsi="Arial" w:cs="Arial"/>
      <w:sz w:val="22"/>
    </w:rPr>
  </w:style>
  <w:style w:type="paragraph" w:customStyle="1" w:styleId="emactive">
    <w:name w:val="emactive"/>
    <w:basedOn w:val="Normal"/>
    <w:uiPriority w:val="99"/>
    <w:qFormat/>
    <w:rsid w:val="000A595B"/>
    <w:pPr>
      <w:spacing w:before="100" w:beforeAutospacing="1" w:after="100" w:afterAutospacing="1"/>
    </w:pPr>
    <w:rPr>
      <w:rFonts w:eastAsia="Times New Roman"/>
      <w:sz w:val="24"/>
    </w:rPr>
  </w:style>
  <w:style w:type="paragraph" w:customStyle="1" w:styleId="emready">
    <w:name w:val="emready"/>
    <w:basedOn w:val="Normal"/>
    <w:uiPriority w:val="99"/>
    <w:qFormat/>
    <w:rsid w:val="000A595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A595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A595B"/>
    <w:rPr>
      <w:rFonts w:ascii="Georgia" w:eastAsia="Times New Roman" w:hAnsi="Georgia" w:cs="Times New Roman"/>
      <w:b/>
      <w:sz w:val="24"/>
      <w:u w:val="single"/>
    </w:rPr>
  </w:style>
  <w:style w:type="character" w:customStyle="1" w:styleId="CardHighlightChar">
    <w:name w:val="Card Highlight Char"/>
    <w:link w:val="CardHighlight"/>
    <w:locked/>
    <w:rsid w:val="000A595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A595B"/>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0A595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A595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A595B"/>
    <w:pPr>
      <w:spacing w:before="100" w:beforeAutospacing="1" w:after="100" w:afterAutospacing="1"/>
    </w:pPr>
    <w:rPr>
      <w:rFonts w:eastAsia="Times New Roman"/>
      <w:sz w:val="24"/>
    </w:rPr>
  </w:style>
  <w:style w:type="paragraph" w:customStyle="1" w:styleId="norma">
    <w:name w:val="norma"/>
    <w:basedOn w:val="Heading3"/>
    <w:uiPriority w:val="99"/>
    <w:qFormat/>
    <w:rsid w:val="000A595B"/>
    <w:rPr>
      <w:rFonts w:eastAsia="MS Gothic" w:cs="Arial"/>
      <w:bCs w:val="0"/>
      <w:sz w:val="24"/>
      <w:szCs w:val="24"/>
    </w:rPr>
  </w:style>
  <w:style w:type="paragraph" w:customStyle="1" w:styleId="nromal">
    <w:name w:val="nromal"/>
    <w:basedOn w:val="Normal"/>
    <w:uiPriority w:val="99"/>
    <w:qFormat/>
    <w:rsid w:val="000A595B"/>
    <w:pPr>
      <w:keepNext/>
      <w:keepLines/>
      <w:spacing w:before="200"/>
      <w:outlineLvl w:val="3"/>
    </w:pPr>
    <w:rPr>
      <w:rFonts w:eastAsia="Times New Roman" w:cs="Cambria"/>
      <w:b/>
      <w:iCs/>
    </w:rPr>
  </w:style>
  <w:style w:type="paragraph" w:customStyle="1" w:styleId="natural">
    <w:name w:val="natural"/>
    <w:basedOn w:val="Normal"/>
    <w:uiPriority w:val="99"/>
    <w:qFormat/>
    <w:rsid w:val="000A595B"/>
    <w:pPr>
      <w:keepNext/>
      <w:keepLines/>
      <w:spacing w:before="200"/>
      <w:outlineLvl w:val="3"/>
    </w:pPr>
    <w:rPr>
      <w:rFonts w:eastAsia="Times New Roman"/>
      <w:b/>
      <w:iCs/>
    </w:rPr>
  </w:style>
  <w:style w:type="paragraph" w:customStyle="1" w:styleId="nroaml">
    <w:name w:val="nroaml"/>
    <w:basedOn w:val="Normal"/>
    <w:uiPriority w:val="99"/>
    <w:qFormat/>
    <w:rsid w:val="000A595B"/>
    <w:pPr>
      <w:keepNext/>
      <w:keepLines/>
      <w:spacing w:before="200"/>
      <w:outlineLvl w:val="3"/>
    </w:pPr>
    <w:rPr>
      <w:rFonts w:eastAsia="Times New Roman"/>
      <w:b/>
      <w:iCs/>
    </w:rPr>
  </w:style>
  <w:style w:type="paragraph" w:customStyle="1" w:styleId="noraml">
    <w:name w:val="noraml"/>
    <w:basedOn w:val="Normal"/>
    <w:uiPriority w:val="99"/>
    <w:qFormat/>
    <w:rsid w:val="000A595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A595B"/>
    <w:rPr>
      <w:rFonts w:ascii="Georgia" w:eastAsia="Calibri" w:hAnsi="Georgia"/>
      <w:sz w:val="16"/>
      <w:szCs w:val="16"/>
    </w:rPr>
  </w:style>
  <w:style w:type="paragraph" w:customStyle="1" w:styleId="SmallSizeParagraph">
    <w:name w:val="Small Size Paragraph"/>
    <w:basedOn w:val="Normal"/>
    <w:link w:val="SmallSizeParagraphChar"/>
    <w:qFormat/>
    <w:rsid w:val="000A595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A595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A595B"/>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0A595B"/>
    <w:rPr>
      <w:rFonts w:ascii="Arial" w:eastAsia="Calibri" w:hAnsi="Arial" w:cs="Arial"/>
      <w:kern w:val="2"/>
      <w:sz w:val="14"/>
      <w:szCs w:val="14"/>
      <w:lang w:eastAsia="zh-TW"/>
    </w:rPr>
  </w:style>
  <w:style w:type="paragraph" w:customStyle="1" w:styleId="CardT1">
    <w:name w:val="CardT1"/>
    <w:basedOn w:val="Normal"/>
    <w:link w:val="CardT1Char"/>
    <w:qFormat/>
    <w:rsid w:val="000A595B"/>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0A595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A595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A595B"/>
    <w:pPr>
      <w:spacing w:before="100" w:beforeAutospacing="1" w:after="100" w:afterAutospacing="1"/>
    </w:pPr>
    <w:rPr>
      <w:rFonts w:eastAsia="Times New Roman"/>
      <w:sz w:val="24"/>
    </w:rPr>
  </w:style>
  <w:style w:type="paragraph" w:customStyle="1" w:styleId="CiteReal">
    <w:name w:val="Cite Real"/>
    <w:basedOn w:val="Normal"/>
    <w:next w:val="Normal"/>
    <w:qFormat/>
    <w:rsid w:val="000A595B"/>
    <w:rPr>
      <w:rFonts w:eastAsia="MS Mincho"/>
      <w:b/>
      <w:sz w:val="24"/>
      <w:u w:val="single"/>
    </w:rPr>
  </w:style>
  <w:style w:type="paragraph" w:customStyle="1" w:styleId="2909F619802848F09E01365C32F34654">
    <w:name w:val="2909F619802848F09E01365C32F34654"/>
    <w:uiPriority w:val="99"/>
    <w:qFormat/>
    <w:rsid w:val="000A595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0A595B"/>
    <w:rPr>
      <w:rFonts w:ascii="Georgia" w:eastAsia="Calibri" w:hAnsi="Georgia"/>
      <w:u w:val="single"/>
      <w:lang w:val="x-none" w:eastAsia="zh-CN"/>
    </w:rPr>
  </w:style>
  <w:style w:type="paragraph" w:customStyle="1" w:styleId="UnderlineS">
    <w:name w:val="Underline S"/>
    <w:basedOn w:val="Normal"/>
    <w:link w:val="UnderlineSChar"/>
    <w:qFormat/>
    <w:rsid w:val="000A595B"/>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0A595B"/>
    <w:rPr>
      <w:rFonts w:ascii="Georgia" w:eastAsia="SimSun" w:hAnsi="Georgia"/>
      <w:sz w:val="12"/>
    </w:rPr>
  </w:style>
  <w:style w:type="paragraph" w:customStyle="1" w:styleId="Ununderlined">
    <w:name w:val="Ununderlined"/>
    <w:basedOn w:val="Normal"/>
    <w:link w:val="UnunderlinedChar"/>
    <w:qFormat/>
    <w:rsid w:val="000A595B"/>
    <w:rPr>
      <w:rFonts w:ascii="Georgia" w:eastAsia="SimSun" w:hAnsi="Georgia" w:cstheme="minorBidi"/>
      <w:sz w:val="12"/>
    </w:rPr>
  </w:style>
  <w:style w:type="character" w:customStyle="1" w:styleId="HighlightingChar">
    <w:name w:val="Highlighting Char"/>
    <w:link w:val="Highlighting"/>
    <w:locked/>
    <w:rsid w:val="000A595B"/>
    <w:rPr>
      <w:rFonts w:ascii="Georgia" w:eastAsia="SimSun" w:hAnsi="Georgia"/>
      <w:u w:val="thick"/>
    </w:rPr>
  </w:style>
  <w:style w:type="paragraph" w:customStyle="1" w:styleId="Highlighting">
    <w:name w:val="Highlighting"/>
    <w:basedOn w:val="Normal"/>
    <w:link w:val="HighlightingChar"/>
    <w:autoRedefine/>
    <w:qFormat/>
    <w:rsid w:val="000A595B"/>
    <w:rPr>
      <w:rFonts w:ascii="Georgia" w:eastAsia="SimSun" w:hAnsi="Georgia" w:cstheme="minorBidi"/>
      <w:sz w:val="24"/>
      <w:u w:val="thick"/>
    </w:rPr>
  </w:style>
  <w:style w:type="character" w:customStyle="1" w:styleId="CITEChar">
    <w:name w:val="CITE Char"/>
    <w:link w:val="CITE"/>
    <w:locked/>
    <w:rsid w:val="000A595B"/>
    <w:rPr>
      <w:rFonts w:ascii="Liberation Sans" w:eastAsia="Droid Sans Fallback" w:hAnsi="Liberation Sans" w:cs="Arial"/>
      <w:b/>
      <w:i/>
      <w:color w:val="00000A"/>
      <w:sz w:val="21"/>
    </w:rPr>
  </w:style>
  <w:style w:type="paragraph" w:customStyle="1" w:styleId="teaserpermalink">
    <w:name w:val="teaser_permalink"/>
    <w:basedOn w:val="Normal"/>
    <w:uiPriority w:val="99"/>
    <w:qFormat/>
    <w:rsid w:val="000A595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0A595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0A595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A595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A595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A595B"/>
    <w:rPr>
      <w:b/>
      <w:sz w:val="28"/>
    </w:rPr>
  </w:style>
  <w:style w:type="character" w:customStyle="1" w:styleId="SourcenameChar">
    <w:name w:val="Source name Char"/>
    <w:link w:val="Sourcename"/>
    <w:locked/>
    <w:rsid w:val="000A595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A595B"/>
    <w:rPr>
      <w:b/>
      <w:bCs/>
      <w:sz w:val="20"/>
    </w:rPr>
  </w:style>
  <w:style w:type="character" w:customStyle="1" w:styleId="underlinedcardChar">
    <w:name w:val="underlined card Char"/>
    <w:link w:val="underlinedcard0"/>
    <w:locked/>
    <w:rsid w:val="000A595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A595B"/>
    <w:rPr>
      <w:sz w:val="24"/>
      <w:u w:val="single"/>
    </w:rPr>
  </w:style>
  <w:style w:type="paragraph" w:customStyle="1" w:styleId="FullText">
    <w:name w:val="Full Text"/>
    <w:basedOn w:val="Normal"/>
    <w:uiPriority w:val="99"/>
    <w:qFormat/>
    <w:rsid w:val="000A595B"/>
    <w:rPr>
      <w:rFonts w:eastAsia="Times New Roman"/>
      <w:sz w:val="16"/>
    </w:rPr>
  </w:style>
  <w:style w:type="character" w:customStyle="1" w:styleId="TextUnderlineChar">
    <w:name w:val="Text Underline Char"/>
    <w:link w:val="TextUnderline"/>
    <w:locked/>
    <w:rsid w:val="000A595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A595B"/>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0A595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A595B"/>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A595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A595B"/>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0A595B"/>
    <w:pPr>
      <w:spacing w:before="240"/>
      <w:outlineLvl w:val="2"/>
    </w:pPr>
    <w:rPr>
      <w:rFonts w:eastAsia="Times New Roman"/>
      <w:b/>
    </w:rPr>
  </w:style>
  <w:style w:type="character" w:customStyle="1" w:styleId="CiteCardChar">
    <w:name w:val="Cite_Card Char"/>
    <w:link w:val="CiteCard0"/>
    <w:locked/>
    <w:rsid w:val="000A595B"/>
    <w:rPr>
      <w:rFonts w:ascii="Times New Roman" w:eastAsia="Times New Roman" w:hAnsi="Times New Roman" w:cs="Arial"/>
      <w:bCs/>
      <w:sz w:val="20"/>
      <w:szCs w:val="20"/>
    </w:rPr>
  </w:style>
  <w:style w:type="paragraph" w:customStyle="1" w:styleId="CiteCard0">
    <w:name w:val="Cite_Card"/>
    <w:link w:val="CiteCardChar"/>
    <w:qFormat/>
    <w:rsid w:val="000A595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A595B"/>
    <w:pPr>
      <w:widowControl w:val="0"/>
    </w:pPr>
    <w:rPr>
      <w:rFonts w:eastAsia="MS Mincho"/>
      <w:color w:val="auto"/>
    </w:rPr>
  </w:style>
  <w:style w:type="character" w:customStyle="1" w:styleId="StyleStyle49pt6Char">
    <w:name w:val="Style Style4 + 9 pt6 Char"/>
    <w:basedOn w:val="Style4Char"/>
    <w:link w:val="StyleStyle49pt6"/>
    <w:locked/>
    <w:rsid w:val="000A595B"/>
    <w:rPr>
      <w:rFonts w:ascii="Georgia" w:eastAsia="Times New Roman" w:hAnsi="Georgia" w:cs="Arial"/>
      <w:u w:val="single"/>
      <w:lang w:val="x-none"/>
    </w:rPr>
  </w:style>
  <w:style w:type="paragraph" w:customStyle="1" w:styleId="StyleStyle49pt6">
    <w:name w:val="Style Style4 + 9 pt6"/>
    <w:basedOn w:val="Style4"/>
    <w:link w:val="StyleStyle49pt6Char"/>
    <w:qFormat/>
    <w:rsid w:val="000A595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0A595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A595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0A595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A595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A595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A595B"/>
    <w:rPr>
      <w:rFonts w:ascii="Georgia" w:hAnsi="Georgia" w:cs="Calibri"/>
      <w:b/>
      <w:bCs/>
      <w:sz w:val="24"/>
      <w:u w:val="single"/>
    </w:rPr>
  </w:style>
  <w:style w:type="character" w:customStyle="1" w:styleId="DebatenoramlChar">
    <w:name w:val="Debatenoraml Char"/>
    <w:link w:val="Debatenoraml"/>
    <w:locked/>
    <w:rsid w:val="000A595B"/>
    <w:rPr>
      <w:rFonts w:ascii="Times New Roman" w:hAnsi="Times New Roman" w:cs="Times New Roman"/>
    </w:rPr>
  </w:style>
  <w:style w:type="paragraph" w:customStyle="1" w:styleId="Debatenoraml">
    <w:name w:val="Debatenoraml"/>
    <w:basedOn w:val="NoSpacing"/>
    <w:link w:val="DebatenoramlChar"/>
    <w:qFormat/>
    <w:rsid w:val="000A595B"/>
    <w:rPr>
      <w:rFonts w:ascii="Times New Roman" w:hAnsi="Times New Roman" w:cs="Times New Roman"/>
      <w:sz w:val="24"/>
    </w:rPr>
  </w:style>
  <w:style w:type="paragraph" w:customStyle="1" w:styleId="SynergyTag">
    <w:name w:val="SynergyTag"/>
    <w:basedOn w:val="Normal"/>
    <w:uiPriority w:val="99"/>
    <w:qFormat/>
    <w:rsid w:val="000A595B"/>
    <w:rPr>
      <w:rFonts w:eastAsia="Calibri"/>
      <w:b/>
    </w:rPr>
  </w:style>
  <w:style w:type="character" w:customStyle="1" w:styleId="QualsChar">
    <w:name w:val="Quals Char"/>
    <w:link w:val="Quals"/>
    <w:locked/>
    <w:rsid w:val="000A595B"/>
    <w:rPr>
      <w:rFonts w:ascii="Georgia" w:eastAsia="Calibri" w:hAnsi="Georgia"/>
      <w:sz w:val="18"/>
    </w:rPr>
  </w:style>
  <w:style w:type="paragraph" w:customStyle="1" w:styleId="Quals">
    <w:name w:val="Quals"/>
    <w:basedOn w:val="Normal"/>
    <w:link w:val="QualsChar"/>
    <w:qFormat/>
    <w:rsid w:val="000A595B"/>
    <w:rPr>
      <w:rFonts w:ascii="Georgia" w:eastAsia="Calibri" w:hAnsi="Georgia" w:cstheme="minorBidi"/>
      <w:sz w:val="18"/>
    </w:rPr>
  </w:style>
  <w:style w:type="paragraph" w:customStyle="1" w:styleId="times">
    <w:name w:val="times"/>
    <w:basedOn w:val="Normal"/>
    <w:qFormat/>
    <w:rsid w:val="000A595B"/>
    <w:pPr>
      <w:spacing w:before="100" w:beforeAutospacing="1" w:after="100" w:afterAutospacing="1"/>
    </w:pPr>
    <w:rPr>
      <w:rFonts w:eastAsia="Times New Roman"/>
      <w:sz w:val="24"/>
    </w:rPr>
  </w:style>
  <w:style w:type="paragraph" w:customStyle="1" w:styleId="BodyA">
    <w:name w:val="Body A"/>
    <w:uiPriority w:val="99"/>
    <w:qFormat/>
    <w:rsid w:val="000A595B"/>
    <w:rPr>
      <w:rFonts w:ascii="Helvetica" w:eastAsia="ヒラギノ角ゴ Pro W3" w:hAnsi="Helvetica" w:cs="Times New Roman"/>
      <w:color w:val="000000"/>
      <w:szCs w:val="20"/>
    </w:rPr>
  </w:style>
  <w:style w:type="character" w:customStyle="1" w:styleId="StarredChar">
    <w:name w:val="Starred Char"/>
    <w:link w:val="Starred"/>
    <w:locked/>
    <w:rsid w:val="000A595B"/>
    <w:rPr>
      <w:rFonts w:ascii="Georgia" w:eastAsia="Times New Roman" w:hAnsi="Georgia"/>
      <w:b/>
      <w:caps/>
      <w:szCs w:val="28"/>
      <w:u w:val="single"/>
    </w:rPr>
  </w:style>
  <w:style w:type="paragraph" w:customStyle="1" w:styleId="Starred">
    <w:name w:val="Starred"/>
    <w:basedOn w:val="Normal"/>
    <w:link w:val="StarredChar"/>
    <w:qFormat/>
    <w:rsid w:val="000A595B"/>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0A595B"/>
    <w:rPr>
      <w:rFonts w:ascii="Georgia" w:eastAsia="Times New Roman" w:hAnsi="Georgia"/>
      <w:b/>
      <w:caps/>
      <w:szCs w:val="28"/>
      <w:u w:val="single"/>
    </w:rPr>
  </w:style>
  <w:style w:type="paragraph" w:customStyle="1" w:styleId="NotStarred">
    <w:name w:val="NotStarred"/>
    <w:basedOn w:val="Normal"/>
    <w:link w:val="NotStarredChar"/>
    <w:qFormat/>
    <w:rsid w:val="000A595B"/>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0A595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A595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A595B"/>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0A595B"/>
    <w:rPr>
      <w:rFonts w:ascii="Georgia" w:eastAsia="Calibri" w:hAnsi="Georgia"/>
      <w:b/>
    </w:rPr>
  </w:style>
  <w:style w:type="paragraph" w:customStyle="1" w:styleId="H4Tag">
    <w:name w:val="H4 (Tag)"/>
    <w:basedOn w:val="Normal"/>
    <w:link w:val="H4TagChar1"/>
    <w:qFormat/>
    <w:rsid w:val="000A595B"/>
    <w:rPr>
      <w:rFonts w:ascii="Georgia" w:eastAsia="Calibri" w:hAnsi="Georgia" w:cstheme="minorBidi"/>
      <w:b/>
      <w:sz w:val="24"/>
    </w:rPr>
  </w:style>
  <w:style w:type="paragraph" w:customStyle="1" w:styleId="CM25">
    <w:name w:val="CM25"/>
    <w:basedOn w:val="Default"/>
    <w:next w:val="Default"/>
    <w:qFormat/>
    <w:rsid w:val="000A595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A595B"/>
    <w:rPr>
      <w:rFonts w:ascii="Georgia" w:hAnsi="Georgia"/>
      <w:b/>
    </w:rPr>
  </w:style>
  <w:style w:type="paragraph" w:customStyle="1" w:styleId="Debate-CardTagandCite-F6">
    <w:name w:val="Debate- Card Tag and Cite- F6"/>
    <w:basedOn w:val="Normal"/>
    <w:link w:val="Debate-CardTagandCite-F6Char"/>
    <w:qFormat/>
    <w:rsid w:val="000A595B"/>
    <w:pPr>
      <w:contextualSpacing/>
    </w:pPr>
    <w:rPr>
      <w:rFonts w:ascii="Georgia" w:hAnsi="Georgia" w:cstheme="minorBidi"/>
      <w:b/>
      <w:sz w:val="24"/>
    </w:rPr>
  </w:style>
  <w:style w:type="paragraph" w:customStyle="1" w:styleId="Cardtext0">
    <w:name w:val="Card text"/>
    <w:link w:val="CardtextChar0"/>
    <w:qFormat/>
    <w:rsid w:val="000A595B"/>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0A595B"/>
    <w:rPr>
      <w:rFonts w:ascii="Georgia" w:eastAsia="Times New Roman" w:hAnsi="Georgia"/>
      <w:b/>
      <w:szCs w:val="28"/>
      <w:u w:val="single"/>
    </w:rPr>
  </w:style>
  <w:style w:type="paragraph" w:customStyle="1" w:styleId="NewHeading2">
    <w:name w:val="NewHeading2"/>
    <w:basedOn w:val="Normal"/>
    <w:link w:val="NewHeading2Char"/>
    <w:qFormat/>
    <w:rsid w:val="000A595B"/>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0A595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A595B"/>
    <w:rPr>
      <w:rFonts w:eastAsia="Calibri"/>
    </w:rPr>
  </w:style>
  <w:style w:type="paragraph" w:customStyle="1" w:styleId="Card6pt">
    <w:name w:val="Card 6pt"/>
    <w:basedOn w:val="card"/>
    <w:uiPriority w:val="99"/>
    <w:qFormat/>
    <w:rsid w:val="000A595B"/>
    <w:rPr>
      <w:rFonts w:ascii="Georgia" w:eastAsia="Calibri" w:hAnsi="Georgia"/>
      <w:bCs/>
      <w:color w:val="000000"/>
      <w:sz w:val="12"/>
      <w:szCs w:val="20"/>
    </w:rPr>
  </w:style>
  <w:style w:type="character" w:customStyle="1" w:styleId="FullCiteChar">
    <w:name w:val="Full Cite Char"/>
    <w:link w:val="FullCite"/>
    <w:locked/>
    <w:rsid w:val="000A595B"/>
    <w:rPr>
      <w:rFonts w:ascii="Garamond" w:eastAsia="Calibri" w:hAnsi="Garamond"/>
    </w:rPr>
  </w:style>
  <w:style w:type="paragraph" w:customStyle="1" w:styleId="FullCite">
    <w:name w:val="Full Cite"/>
    <w:basedOn w:val="Normal"/>
    <w:next w:val="Normal"/>
    <w:link w:val="FullCiteChar"/>
    <w:qFormat/>
    <w:rsid w:val="000A595B"/>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0A595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A595B"/>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0A595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0A595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0A595B"/>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0A595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0A595B"/>
    <w:rPr>
      <w:rFonts w:ascii="Georgia" w:eastAsia="SimSun" w:hAnsi="Georgia" w:cstheme="minorBidi"/>
      <w:b/>
      <w:bCs/>
      <w:sz w:val="24"/>
      <w:u w:val="single"/>
      <w:lang w:eastAsia="zh-CN"/>
    </w:rPr>
  </w:style>
  <w:style w:type="paragraph" w:customStyle="1" w:styleId="CM27">
    <w:name w:val="CM27"/>
    <w:basedOn w:val="Default"/>
    <w:next w:val="Default"/>
    <w:qFormat/>
    <w:rsid w:val="000A595B"/>
    <w:pPr>
      <w:spacing w:after="200" w:line="276" w:lineRule="auto"/>
    </w:pPr>
    <w:rPr>
      <w:rFonts w:eastAsia="Calibri"/>
      <w:color w:val="auto"/>
      <w:sz w:val="22"/>
    </w:rPr>
  </w:style>
  <w:style w:type="paragraph" w:customStyle="1" w:styleId="font-null">
    <w:name w:val="font-null"/>
    <w:basedOn w:val="Normal"/>
    <w:uiPriority w:val="99"/>
    <w:qFormat/>
    <w:rsid w:val="000A595B"/>
    <w:pPr>
      <w:spacing w:before="100" w:beforeAutospacing="1" w:after="100" w:afterAutospacing="1"/>
    </w:pPr>
    <w:rPr>
      <w:rFonts w:eastAsia="Times New Roman"/>
      <w:sz w:val="24"/>
    </w:rPr>
  </w:style>
  <w:style w:type="paragraph" w:customStyle="1" w:styleId="rteindent1">
    <w:name w:val="rteindent1"/>
    <w:basedOn w:val="Normal"/>
    <w:uiPriority w:val="99"/>
    <w:qFormat/>
    <w:rsid w:val="000A595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A595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A595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A595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A595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A595B"/>
    <w:pPr>
      <w:spacing w:before="100" w:beforeAutospacing="1" w:after="100" w:afterAutospacing="1"/>
    </w:pPr>
    <w:rPr>
      <w:rFonts w:eastAsia="Times New Roman"/>
      <w:sz w:val="24"/>
    </w:rPr>
  </w:style>
  <w:style w:type="paragraph" w:customStyle="1" w:styleId="class">
    <w:name w:val="class"/>
    <w:basedOn w:val="Normal"/>
    <w:uiPriority w:val="99"/>
    <w:qFormat/>
    <w:rsid w:val="000A595B"/>
    <w:pPr>
      <w:spacing w:before="100" w:beforeAutospacing="1" w:after="100" w:afterAutospacing="1"/>
    </w:pPr>
    <w:rPr>
      <w:rFonts w:eastAsia="Times New Roman"/>
      <w:sz w:val="24"/>
    </w:rPr>
  </w:style>
  <w:style w:type="character" w:customStyle="1" w:styleId="blocktitleChar0">
    <w:name w:val="block title Char"/>
    <w:link w:val="blocktitle0"/>
    <w:locked/>
    <w:rsid w:val="000A595B"/>
    <w:rPr>
      <w:rFonts w:ascii="Arial" w:eastAsia="Calibri" w:hAnsi="Arial" w:cs="Arial"/>
      <w:b/>
      <w:caps/>
      <w:sz w:val="28"/>
      <w:szCs w:val="28"/>
      <w:lang w:val="es-ES"/>
    </w:rPr>
  </w:style>
  <w:style w:type="paragraph" w:customStyle="1" w:styleId="Pa6">
    <w:name w:val="Pa6"/>
    <w:basedOn w:val="Normal"/>
    <w:next w:val="Normal"/>
    <w:uiPriority w:val="99"/>
    <w:qFormat/>
    <w:rsid w:val="000A595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A595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A595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A595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A595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A595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A595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A595B"/>
    <w:pPr>
      <w:spacing w:after="160" w:line="259" w:lineRule="auto"/>
    </w:pPr>
    <w:rPr>
      <w:rFonts w:ascii="Georgia" w:eastAsia="SimSun" w:hAnsi="Georgia" w:cstheme="minorBidi"/>
      <w:b/>
      <w:bCs/>
      <w:lang w:val="en-US"/>
    </w:rPr>
  </w:style>
  <w:style w:type="paragraph" w:customStyle="1" w:styleId="summary">
    <w:name w:val="summary"/>
    <w:basedOn w:val="Normal"/>
    <w:uiPriority w:val="99"/>
    <w:qFormat/>
    <w:rsid w:val="000A595B"/>
    <w:pPr>
      <w:spacing w:before="100" w:beforeAutospacing="1" w:after="100" w:afterAutospacing="1"/>
    </w:pPr>
    <w:rPr>
      <w:rFonts w:eastAsia="Times New Roman"/>
      <w:sz w:val="24"/>
    </w:rPr>
  </w:style>
  <w:style w:type="paragraph" w:customStyle="1" w:styleId="Caption2">
    <w:name w:val="Caption2"/>
    <w:basedOn w:val="Normal"/>
    <w:uiPriority w:val="99"/>
    <w:qFormat/>
    <w:rsid w:val="000A595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A595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A595B"/>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0A595B"/>
    <w:pPr>
      <w:jc w:val="center"/>
    </w:pPr>
    <w:rPr>
      <w:rFonts w:ascii="Book Antiqua" w:eastAsia="Times New Roman" w:hAnsi="Book Antiqua"/>
      <w:b/>
      <w:sz w:val="28"/>
    </w:rPr>
  </w:style>
  <w:style w:type="paragraph" w:customStyle="1" w:styleId="NoteLevel21">
    <w:name w:val="Note Level 21"/>
    <w:basedOn w:val="card"/>
    <w:next w:val="Normal"/>
    <w:uiPriority w:val="99"/>
    <w:qFormat/>
    <w:rsid w:val="000A595B"/>
    <w:pPr>
      <w:keepNext/>
    </w:pPr>
    <w:rPr>
      <w:rFonts w:ascii="Georgia" w:eastAsia="MS Gothic" w:hAnsi="Georgia"/>
      <w:bCs/>
      <w:szCs w:val="20"/>
    </w:rPr>
  </w:style>
  <w:style w:type="paragraph" w:customStyle="1" w:styleId="Little">
    <w:name w:val="Little"/>
    <w:basedOn w:val="Normal"/>
    <w:next w:val="Normal"/>
    <w:link w:val="LittleChar"/>
    <w:qFormat/>
    <w:rsid w:val="000A595B"/>
    <w:pPr>
      <w:ind w:left="288"/>
    </w:pPr>
    <w:rPr>
      <w:rFonts w:eastAsia="Times New Roman"/>
      <w:sz w:val="16"/>
    </w:rPr>
  </w:style>
  <w:style w:type="paragraph" w:customStyle="1" w:styleId="AAAcard">
    <w:name w:val="AAAcard"/>
    <w:basedOn w:val="Normal"/>
    <w:uiPriority w:val="99"/>
    <w:qFormat/>
    <w:rsid w:val="000A595B"/>
    <w:pPr>
      <w:ind w:left="288" w:right="288"/>
    </w:pPr>
    <w:rPr>
      <w:rFonts w:eastAsia="Times New Roman"/>
    </w:rPr>
  </w:style>
  <w:style w:type="paragraph" w:customStyle="1" w:styleId="Caption3">
    <w:name w:val="Caption3"/>
    <w:basedOn w:val="Normal"/>
    <w:uiPriority w:val="99"/>
    <w:qFormat/>
    <w:rsid w:val="000A595B"/>
    <w:pPr>
      <w:spacing w:before="100" w:beforeAutospacing="1" w:after="100" w:afterAutospacing="1"/>
    </w:pPr>
    <w:rPr>
      <w:rFonts w:eastAsia="Times New Roman"/>
      <w:sz w:val="24"/>
    </w:rPr>
  </w:style>
  <w:style w:type="paragraph" w:customStyle="1" w:styleId="body-12-5">
    <w:name w:val="body-12-5"/>
    <w:basedOn w:val="Normal"/>
    <w:uiPriority w:val="99"/>
    <w:qFormat/>
    <w:rsid w:val="000A595B"/>
    <w:pPr>
      <w:spacing w:before="100" w:beforeAutospacing="1" w:after="100" w:afterAutospacing="1"/>
    </w:pPr>
    <w:rPr>
      <w:rFonts w:eastAsia="Times New Roman"/>
      <w:sz w:val="24"/>
    </w:rPr>
  </w:style>
  <w:style w:type="paragraph" w:customStyle="1" w:styleId="infuse">
    <w:name w:val="infuse"/>
    <w:basedOn w:val="Normal"/>
    <w:uiPriority w:val="99"/>
    <w:qFormat/>
    <w:rsid w:val="000A595B"/>
    <w:pPr>
      <w:spacing w:before="100" w:beforeAutospacing="1" w:after="100" w:afterAutospacing="1"/>
    </w:pPr>
    <w:rPr>
      <w:rFonts w:eastAsia="Times New Roman"/>
      <w:sz w:val="24"/>
    </w:rPr>
  </w:style>
  <w:style w:type="paragraph" w:customStyle="1" w:styleId="fontreg">
    <w:name w:val="font_reg"/>
    <w:basedOn w:val="Normal"/>
    <w:uiPriority w:val="99"/>
    <w:qFormat/>
    <w:rsid w:val="000A595B"/>
    <w:pPr>
      <w:spacing w:before="100" w:beforeAutospacing="1" w:after="100" w:afterAutospacing="1"/>
    </w:pPr>
    <w:rPr>
      <w:rFonts w:eastAsia="Times New Roman"/>
      <w:sz w:val="24"/>
    </w:rPr>
  </w:style>
  <w:style w:type="paragraph" w:customStyle="1" w:styleId="CITEF3">
    <w:name w:val="CITE F3"/>
    <w:uiPriority w:val="99"/>
    <w:qFormat/>
    <w:rsid w:val="000A595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0A595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A595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A595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A595B"/>
    <w:pPr>
      <w:spacing w:after="200"/>
    </w:pPr>
    <w:rPr>
      <w:rFonts w:ascii="Calibri" w:eastAsia="Calibri" w:hAnsi="Calibri" w:cs="Times New Roman"/>
      <w:sz w:val="20"/>
      <w:szCs w:val="20"/>
      <w:u w:val="single"/>
    </w:rPr>
  </w:style>
  <w:style w:type="paragraph" w:customStyle="1" w:styleId="hotroute1">
    <w:name w:val="hot route!"/>
    <w:basedOn w:val="Normal"/>
    <w:qFormat/>
    <w:rsid w:val="000A595B"/>
    <w:pPr>
      <w:ind w:left="144"/>
    </w:pPr>
    <w:rPr>
      <w:rFonts w:ascii="Cambria" w:eastAsia="Calibri" w:hAnsi="Cambria"/>
      <w:sz w:val="24"/>
    </w:rPr>
  </w:style>
  <w:style w:type="paragraph" w:customStyle="1" w:styleId="FreeFormA">
    <w:name w:val="Free Form A"/>
    <w:autoRedefine/>
    <w:uiPriority w:val="99"/>
    <w:qFormat/>
    <w:rsid w:val="000A595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0A595B"/>
    <w:pPr>
      <w:spacing w:before="100" w:beforeAutospacing="1" w:after="100" w:afterAutospacing="1"/>
    </w:pPr>
    <w:rPr>
      <w:rFonts w:eastAsia="Times New Roman"/>
      <w:sz w:val="24"/>
    </w:rPr>
  </w:style>
  <w:style w:type="paragraph" w:customStyle="1" w:styleId="subheader">
    <w:name w:val="subheader"/>
    <w:basedOn w:val="Normal"/>
    <w:uiPriority w:val="99"/>
    <w:qFormat/>
    <w:rsid w:val="000A595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A595B"/>
    <w:pPr>
      <w:spacing w:before="100" w:beforeAutospacing="1" w:after="100" w:afterAutospacing="1"/>
    </w:pPr>
    <w:rPr>
      <w:rFonts w:eastAsia="Times New Roman"/>
      <w:sz w:val="24"/>
    </w:rPr>
  </w:style>
  <w:style w:type="paragraph" w:customStyle="1" w:styleId="more">
    <w:name w:val="more"/>
    <w:basedOn w:val="Normal"/>
    <w:uiPriority w:val="99"/>
    <w:qFormat/>
    <w:rsid w:val="000A595B"/>
    <w:pPr>
      <w:spacing w:before="100" w:beforeAutospacing="1" w:after="100" w:afterAutospacing="1"/>
    </w:pPr>
    <w:rPr>
      <w:rFonts w:eastAsia="Times New Roman"/>
      <w:sz w:val="24"/>
    </w:rPr>
  </w:style>
  <w:style w:type="paragraph" w:customStyle="1" w:styleId="story">
    <w:name w:val="story"/>
    <w:basedOn w:val="Normal"/>
    <w:uiPriority w:val="99"/>
    <w:qFormat/>
    <w:rsid w:val="000A595B"/>
    <w:pPr>
      <w:spacing w:before="100" w:beforeAutospacing="1" w:after="100" w:afterAutospacing="1"/>
    </w:pPr>
    <w:rPr>
      <w:rFonts w:eastAsia="Times New Roman"/>
      <w:sz w:val="24"/>
    </w:rPr>
  </w:style>
  <w:style w:type="paragraph" w:customStyle="1" w:styleId="H1numbered">
    <w:name w:val="H1 numbered"/>
    <w:basedOn w:val="Normal"/>
    <w:uiPriority w:val="99"/>
    <w:qFormat/>
    <w:rsid w:val="000A595B"/>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A595B"/>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A595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A595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A595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A595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A595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A595B"/>
    <w:pPr>
      <w:widowControl w:val="0"/>
      <w:spacing w:after="63"/>
    </w:pPr>
    <w:rPr>
      <w:rFonts w:ascii="Arial" w:hAnsi="Arial"/>
      <w:color w:val="auto"/>
    </w:rPr>
  </w:style>
  <w:style w:type="paragraph" w:customStyle="1" w:styleId="CM35">
    <w:name w:val="CM35"/>
    <w:basedOn w:val="Default"/>
    <w:next w:val="Default"/>
    <w:uiPriority w:val="99"/>
    <w:qFormat/>
    <w:rsid w:val="000A595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A595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A595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A595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A595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A595B"/>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0A595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A595B"/>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0A595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A595B"/>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A595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A595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0A595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A595B"/>
    <w:rPr>
      <w:rFonts w:ascii="Georgia" w:hAnsi="Georgia" w:cstheme="minorBidi"/>
      <w:sz w:val="24"/>
      <w:lang w:val="x-none" w:eastAsia="x-none"/>
    </w:rPr>
  </w:style>
  <w:style w:type="character" w:customStyle="1" w:styleId="NormalFontChar">
    <w:name w:val="Normal Font Char"/>
    <w:link w:val="NormalFont"/>
    <w:locked/>
    <w:rsid w:val="000A595B"/>
    <w:rPr>
      <w:rFonts w:ascii="Times New Roman" w:eastAsia="Times New Roman" w:hAnsi="Times New Roman" w:cs="Times New Roman"/>
      <w:sz w:val="20"/>
      <w:szCs w:val="20"/>
    </w:rPr>
  </w:style>
  <w:style w:type="paragraph" w:customStyle="1" w:styleId="NormalFont">
    <w:name w:val="Normal Font"/>
    <w:link w:val="NormalFontChar"/>
    <w:qFormat/>
    <w:rsid w:val="000A595B"/>
    <w:rPr>
      <w:rFonts w:ascii="Times New Roman" w:eastAsia="Times New Roman" w:hAnsi="Times New Roman" w:cs="Times New Roman"/>
      <w:sz w:val="20"/>
      <w:szCs w:val="20"/>
    </w:rPr>
  </w:style>
  <w:style w:type="paragraph" w:customStyle="1" w:styleId="StyleSmall11pt">
    <w:name w:val="Style Small + 11 pt"/>
    <w:uiPriority w:val="99"/>
    <w:qFormat/>
    <w:rsid w:val="000A595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0A595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A595B"/>
    <w:rPr>
      <w:u w:val="single"/>
      <w:lang w:val="x-none" w:eastAsia="x-none"/>
    </w:rPr>
  </w:style>
  <w:style w:type="character" w:customStyle="1" w:styleId="StyleNormalFont11ptBoldUnderlineChar">
    <w:name w:val="Style Normal Font + 11 pt Bold Underline Char"/>
    <w:link w:val="StyleNormalFont11ptBoldUnderline"/>
    <w:locked/>
    <w:rsid w:val="000A595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A595B"/>
    <w:rPr>
      <w:b/>
      <w:bCs/>
      <w:u w:val="single"/>
      <w:lang w:val="x-none" w:eastAsia="x-none"/>
    </w:rPr>
  </w:style>
  <w:style w:type="paragraph" w:customStyle="1" w:styleId="Smallfont0">
    <w:name w:val="Smallfont"/>
    <w:basedOn w:val="Normal"/>
    <w:uiPriority w:val="99"/>
    <w:qFormat/>
    <w:rsid w:val="000A595B"/>
    <w:rPr>
      <w:rFonts w:eastAsia="Times New Roman"/>
      <w:sz w:val="15"/>
    </w:rPr>
  </w:style>
  <w:style w:type="paragraph" w:customStyle="1" w:styleId="formatvorlage2">
    <w:name w:val="formatvorlage2"/>
    <w:basedOn w:val="Normal"/>
    <w:uiPriority w:val="99"/>
    <w:qFormat/>
    <w:rsid w:val="000A595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A595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A595B"/>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0A595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A595B"/>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0A595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A595B"/>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0A595B"/>
    <w:pPr>
      <w:spacing w:before="100" w:beforeAutospacing="1" w:after="100" w:afterAutospacing="1"/>
    </w:pPr>
    <w:rPr>
      <w:rFonts w:eastAsia="Times New Roman"/>
      <w:sz w:val="24"/>
    </w:rPr>
  </w:style>
  <w:style w:type="paragraph" w:customStyle="1" w:styleId="i1">
    <w:name w:val="i1"/>
    <w:basedOn w:val="Normal"/>
    <w:uiPriority w:val="99"/>
    <w:qFormat/>
    <w:rsid w:val="000A595B"/>
    <w:pPr>
      <w:spacing w:before="100" w:beforeAutospacing="1" w:after="100" w:afterAutospacing="1"/>
    </w:pPr>
    <w:rPr>
      <w:rFonts w:eastAsia="Times New Roman"/>
      <w:sz w:val="24"/>
    </w:rPr>
  </w:style>
  <w:style w:type="paragraph" w:customStyle="1" w:styleId="question">
    <w:name w:val="question"/>
    <w:basedOn w:val="Normal"/>
    <w:uiPriority w:val="99"/>
    <w:qFormat/>
    <w:rsid w:val="000A595B"/>
    <w:pPr>
      <w:spacing w:before="100" w:beforeAutospacing="1" w:after="100" w:afterAutospacing="1"/>
    </w:pPr>
    <w:rPr>
      <w:rFonts w:eastAsia="Times New Roman"/>
      <w:sz w:val="24"/>
    </w:rPr>
  </w:style>
  <w:style w:type="paragraph" w:customStyle="1" w:styleId="bodycopy">
    <w:name w:val="bodycopy"/>
    <w:basedOn w:val="Normal"/>
    <w:uiPriority w:val="99"/>
    <w:qFormat/>
    <w:rsid w:val="000A595B"/>
    <w:pPr>
      <w:spacing w:before="100" w:beforeAutospacing="1" w:after="100" w:afterAutospacing="1"/>
    </w:pPr>
    <w:rPr>
      <w:rFonts w:eastAsia="Times New Roman"/>
      <w:sz w:val="24"/>
    </w:rPr>
  </w:style>
  <w:style w:type="paragraph" w:customStyle="1" w:styleId="Fifth">
    <w:name w:val="Fifth"/>
    <w:basedOn w:val="Normal"/>
    <w:link w:val="FifthChar"/>
    <w:qFormat/>
    <w:rsid w:val="000A595B"/>
    <w:rPr>
      <w:rFonts w:eastAsia="Calibri"/>
    </w:rPr>
  </w:style>
  <w:style w:type="paragraph" w:customStyle="1" w:styleId="NoteLevel22">
    <w:name w:val="Note Level 22"/>
    <w:basedOn w:val="card"/>
    <w:next w:val="Normal"/>
    <w:uiPriority w:val="99"/>
    <w:qFormat/>
    <w:rsid w:val="000A595B"/>
    <w:pPr>
      <w:keepNext/>
    </w:pPr>
    <w:rPr>
      <w:rFonts w:ascii="Georgia" w:eastAsia="MS Gothic" w:hAnsi="Georgia"/>
      <w:bCs/>
      <w:szCs w:val="20"/>
    </w:rPr>
  </w:style>
  <w:style w:type="paragraph" w:customStyle="1" w:styleId="wp-caption-text">
    <w:name w:val="wp-caption-text"/>
    <w:basedOn w:val="Normal"/>
    <w:qFormat/>
    <w:rsid w:val="000A595B"/>
    <w:pPr>
      <w:spacing w:before="100" w:beforeAutospacing="1" w:after="100" w:afterAutospacing="1"/>
    </w:pPr>
    <w:rPr>
      <w:rFonts w:eastAsia="Times New Roman"/>
      <w:sz w:val="24"/>
    </w:rPr>
  </w:style>
  <w:style w:type="paragraph" w:customStyle="1" w:styleId="svarticle">
    <w:name w:val="svarticle"/>
    <w:basedOn w:val="Normal"/>
    <w:uiPriority w:val="99"/>
    <w:qFormat/>
    <w:rsid w:val="000A595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A595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A595B"/>
    <w:pPr>
      <w:spacing w:before="100" w:beforeAutospacing="1" w:after="100" w:afterAutospacing="1"/>
    </w:pPr>
  </w:style>
  <w:style w:type="paragraph" w:customStyle="1" w:styleId="description">
    <w:name w:val="description"/>
    <w:basedOn w:val="Normal"/>
    <w:uiPriority w:val="99"/>
    <w:qFormat/>
    <w:rsid w:val="000A595B"/>
    <w:pPr>
      <w:spacing w:before="100" w:beforeAutospacing="1" w:after="100" w:afterAutospacing="1"/>
    </w:pPr>
  </w:style>
  <w:style w:type="paragraph" w:customStyle="1" w:styleId="graf">
    <w:name w:val="graf"/>
    <w:basedOn w:val="Normal"/>
    <w:uiPriority w:val="99"/>
    <w:qFormat/>
    <w:rsid w:val="000A595B"/>
    <w:pPr>
      <w:spacing w:before="100" w:beforeAutospacing="1" w:after="100" w:afterAutospacing="1"/>
    </w:pPr>
  </w:style>
  <w:style w:type="paragraph" w:customStyle="1" w:styleId="column">
    <w:name w:val="column"/>
    <w:basedOn w:val="Normal"/>
    <w:uiPriority w:val="99"/>
    <w:qFormat/>
    <w:rsid w:val="000A595B"/>
    <w:pPr>
      <w:spacing w:before="100" w:beforeAutospacing="1" w:after="100" w:afterAutospacing="1"/>
    </w:pPr>
  </w:style>
  <w:style w:type="paragraph" w:customStyle="1" w:styleId="recirc-container">
    <w:name w:val="recirc-container"/>
    <w:basedOn w:val="Normal"/>
    <w:uiPriority w:val="99"/>
    <w:qFormat/>
    <w:rsid w:val="000A595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A595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A595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A595B"/>
    <w:rPr>
      <w:rFonts w:ascii="Georgia" w:hAnsi="Georgia" w:hint="default"/>
      <w:i/>
      <w:iCs/>
      <w:color w:val="808080"/>
    </w:rPr>
  </w:style>
  <w:style w:type="character" w:customStyle="1" w:styleId="cardchar00">
    <w:name w:val="cardchar0"/>
    <w:basedOn w:val="DefaultParagraphFont"/>
    <w:rsid w:val="000A595B"/>
  </w:style>
  <w:style w:type="character" w:customStyle="1" w:styleId="UnderlineNon-bold">
    <w:name w:val="Underline Non - bold"/>
    <w:rsid w:val="000A595B"/>
    <w:rPr>
      <w:rFonts w:ascii="Times New Roman" w:hAnsi="Times New Roman" w:cs="Times New Roman" w:hint="default"/>
      <w:iCs/>
      <w:sz w:val="22"/>
      <w:u w:val="single"/>
    </w:rPr>
  </w:style>
  <w:style w:type="character" w:customStyle="1" w:styleId="Heading5Char2">
    <w:name w:val="Heading 5 Char2"/>
    <w:rsid w:val="000A595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A595B"/>
    <w:rPr>
      <w:rFonts w:ascii="Arial" w:hAnsi="Arial" w:cs="Arial"/>
      <w:vanish/>
      <w:sz w:val="16"/>
      <w:szCs w:val="16"/>
    </w:rPr>
  </w:style>
  <w:style w:type="paragraph" w:styleId="z-TopofForm">
    <w:name w:val="HTML Top of Form"/>
    <w:basedOn w:val="Normal"/>
    <w:next w:val="Normal"/>
    <w:link w:val="z-TopofFormChar"/>
    <w:hidden/>
    <w:uiPriority w:val="99"/>
    <w:unhideWhenUsed/>
    <w:rsid w:val="000A595B"/>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0A595B"/>
    <w:rPr>
      <w:rFonts w:ascii="Arial" w:hAnsi="Arial" w:cs="Arial"/>
      <w:vanish/>
      <w:sz w:val="16"/>
      <w:szCs w:val="16"/>
    </w:rPr>
  </w:style>
  <w:style w:type="character" w:customStyle="1" w:styleId="z-BottomofFormChar">
    <w:name w:val="z-Bottom of Form Char"/>
    <w:basedOn w:val="DefaultParagraphFont"/>
    <w:link w:val="z-BottomofForm"/>
    <w:uiPriority w:val="99"/>
    <w:rsid w:val="000A595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A595B"/>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0A595B"/>
    <w:rPr>
      <w:rFonts w:ascii="Arial" w:hAnsi="Arial" w:cs="Arial"/>
      <w:vanish/>
      <w:sz w:val="16"/>
      <w:szCs w:val="16"/>
    </w:rPr>
  </w:style>
  <w:style w:type="character" w:customStyle="1" w:styleId="authordate1">
    <w:name w:val="authordate"/>
    <w:rsid w:val="000A595B"/>
  </w:style>
  <w:style w:type="character" w:customStyle="1" w:styleId="underline0">
    <w:name w:val="%underline"/>
    <w:qFormat/>
    <w:rsid w:val="000A595B"/>
    <w:rPr>
      <w:rFonts w:ascii="Times New Roman" w:hAnsi="Times New Roman" w:cs="Times New Roman" w:hint="default"/>
      <w:strike w:val="0"/>
      <w:dstrike w:val="0"/>
      <w:sz w:val="16"/>
      <w:u w:val="none"/>
      <w:effect w:val="none"/>
    </w:rPr>
  </w:style>
  <w:style w:type="character" w:customStyle="1" w:styleId="AUNDERLINE0">
    <w:name w:val="AUNDERLINE"/>
    <w:qFormat/>
    <w:rsid w:val="000A595B"/>
    <w:rPr>
      <w:rFonts w:ascii="Times New Roman" w:hAnsi="Times New Roman" w:cs="Times New Roman" w:hint="default"/>
      <w:sz w:val="20"/>
      <w:u w:val="single"/>
    </w:rPr>
  </w:style>
  <w:style w:type="character" w:customStyle="1" w:styleId="UnderlinedCharChar">
    <w:name w:val="Underlined Char Char"/>
    <w:rsid w:val="000A595B"/>
    <w:rPr>
      <w:rFonts w:ascii="Garamond" w:hAnsi="Garamond" w:hint="default"/>
      <w:szCs w:val="28"/>
      <w:u w:val="single"/>
      <w:lang w:val="en-US" w:eastAsia="en-US" w:bidi="ar-SA"/>
    </w:rPr>
  </w:style>
  <w:style w:type="character" w:customStyle="1" w:styleId="slug-doi">
    <w:name w:val="slug-doi"/>
    <w:basedOn w:val="DefaultParagraphFont"/>
    <w:rsid w:val="000A595B"/>
  </w:style>
  <w:style w:type="character" w:customStyle="1" w:styleId="af">
    <w:name w:val="af"/>
    <w:basedOn w:val="DefaultParagraphFont"/>
    <w:rsid w:val="000A595B"/>
  </w:style>
  <w:style w:type="character" w:customStyle="1" w:styleId="ab">
    <w:name w:val="ab"/>
    <w:basedOn w:val="DefaultParagraphFont"/>
    <w:rsid w:val="000A595B"/>
  </w:style>
  <w:style w:type="character" w:customStyle="1" w:styleId="em">
    <w:name w:val="em"/>
    <w:basedOn w:val="DefaultParagraphFont"/>
    <w:rsid w:val="000A595B"/>
  </w:style>
  <w:style w:type="character" w:customStyle="1" w:styleId="au">
    <w:name w:val="au"/>
    <w:basedOn w:val="DefaultParagraphFont"/>
    <w:rsid w:val="000A595B"/>
  </w:style>
  <w:style w:type="character" w:customStyle="1" w:styleId="ti">
    <w:name w:val="ti"/>
    <w:basedOn w:val="DefaultParagraphFont"/>
    <w:rsid w:val="000A595B"/>
  </w:style>
  <w:style w:type="character" w:customStyle="1" w:styleId="subheadblue">
    <w:name w:val="subhead_blue"/>
    <w:basedOn w:val="DefaultParagraphFont"/>
    <w:rsid w:val="000A595B"/>
  </w:style>
  <w:style w:type="character" w:customStyle="1" w:styleId="affiliation">
    <w:name w:val="affiliation"/>
    <w:basedOn w:val="DefaultParagraphFont"/>
    <w:rsid w:val="000A595B"/>
  </w:style>
  <w:style w:type="character" w:customStyle="1" w:styleId="slug-doi-wrapper">
    <w:name w:val="slug-doi-wrapper"/>
    <w:basedOn w:val="DefaultParagraphFont"/>
    <w:rsid w:val="000A595B"/>
  </w:style>
  <w:style w:type="character" w:customStyle="1" w:styleId="slug-metadata-noteahead-of-print">
    <w:name w:val="slug-metadata-note ahead-of-print"/>
    <w:basedOn w:val="DefaultParagraphFont"/>
    <w:rsid w:val="000A595B"/>
  </w:style>
  <w:style w:type="character" w:customStyle="1" w:styleId="slug-ahead-of-print-date">
    <w:name w:val="slug-ahead-of-print-date"/>
    <w:basedOn w:val="DefaultParagraphFont"/>
    <w:rsid w:val="000A595B"/>
  </w:style>
  <w:style w:type="character" w:customStyle="1" w:styleId="medium-bold">
    <w:name w:val="medium-bold"/>
    <w:basedOn w:val="DefaultParagraphFont"/>
    <w:rsid w:val="000A595B"/>
  </w:style>
  <w:style w:type="character" w:customStyle="1" w:styleId="updated-short-citation">
    <w:name w:val="updated-short-citation"/>
    <w:basedOn w:val="DefaultParagraphFont"/>
    <w:rsid w:val="000A595B"/>
  </w:style>
  <w:style w:type="character" w:customStyle="1" w:styleId="goohl0">
    <w:name w:val="goohl0"/>
    <w:basedOn w:val="DefaultParagraphFont"/>
    <w:rsid w:val="000A595B"/>
  </w:style>
  <w:style w:type="character" w:customStyle="1" w:styleId="CharChar6">
    <w:name w:val="Char Char6"/>
    <w:rsid w:val="000A595B"/>
    <w:rPr>
      <w:rFonts w:ascii="Arial" w:hAnsi="Arial" w:cs="Arial" w:hint="default"/>
      <w:bCs/>
      <w:sz w:val="16"/>
      <w:szCs w:val="26"/>
      <w:lang w:val="en-US" w:eastAsia="en-US" w:bidi="ar-SA"/>
    </w:rPr>
  </w:style>
  <w:style w:type="character" w:customStyle="1" w:styleId="TagCharChar1">
    <w:name w:val="Tag Char Char1"/>
    <w:rsid w:val="000A595B"/>
    <w:rPr>
      <w:b/>
      <w:bCs w:val="0"/>
      <w:sz w:val="24"/>
      <w:szCs w:val="24"/>
      <w:lang w:val="en-US" w:eastAsia="en-US" w:bidi="ar-SA"/>
    </w:rPr>
  </w:style>
  <w:style w:type="character" w:customStyle="1" w:styleId="12TimesNewRoman">
    <w:name w:val="12 Times New Roman"/>
    <w:rsid w:val="000A595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A595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A595B"/>
    <w:rPr>
      <w:rFonts w:ascii="Times New Roman" w:hAnsi="Times New Roman" w:cs="Times New Roman" w:hint="default"/>
      <w:strike w:val="0"/>
      <w:dstrike w:val="0"/>
      <w:sz w:val="14"/>
      <w:u w:val="none"/>
      <w:effect w:val="none"/>
    </w:rPr>
  </w:style>
  <w:style w:type="character" w:customStyle="1" w:styleId="F8-UnderlineBold">
    <w:name w:val="F8 - Underline/Bold"/>
    <w:rsid w:val="000A595B"/>
    <w:rPr>
      <w:rFonts w:ascii="Times New Roman" w:hAnsi="Times New Roman" w:cs="Times New Roman" w:hint="default"/>
      <w:b/>
      <w:bCs w:val="0"/>
      <w:sz w:val="20"/>
      <w:u w:val="single"/>
    </w:rPr>
  </w:style>
  <w:style w:type="character" w:customStyle="1" w:styleId="F7-SmallFont">
    <w:name w:val="F7 - Small Font"/>
    <w:rsid w:val="000A595B"/>
    <w:rPr>
      <w:rFonts w:ascii="Times New Roman" w:hAnsi="Times New Roman" w:cs="Times New Roman" w:hint="default"/>
      <w:sz w:val="14"/>
    </w:rPr>
  </w:style>
  <w:style w:type="character" w:customStyle="1" w:styleId="Brief-Bold">
    <w:name w:val="Brief - Bold"/>
    <w:rsid w:val="000A595B"/>
    <w:rPr>
      <w:rFonts w:ascii="Times New Roman" w:hAnsi="Times New Roman" w:cs="Times New Roman" w:hint="default"/>
      <w:b/>
      <w:bCs w:val="0"/>
    </w:rPr>
  </w:style>
  <w:style w:type="character" w:customStyle="1" w:styleId="Card-Underline">
    <w:name w:val="Card - Underline"/>
    <w:rsid w:val="000A595B"/>
    <w:rPr>
      <w:rFonts w:ascii="Times New Roman" w:hAnsi="Times New Roman" w:cs="Times New Roman" w:hint="default"/>
      <w:u w:val="single"/>
    </w:rPr>
  </w:style>
  <w:style w:type="character" w:customStyle="1" w:styleId="beriefunderline">
    <w:name w:val="berief = underline"/>
    <w:rsid w:val="000A595B"/>
    <w:rPr>
      <w:rFonts w:ascii="Times New Roman" w:eastAsia="Times New Roman" w:hAnsi="Times New Roman" w:cs="Times New Roman" w:hint="default"/>
      <w:sz w:val="20"/>
      <w:u w:val="single"/>
    </w:rPr>
  </w:style>
  <w:style w:type="character" w:customStyle="1" w:styleId="BoldText10pt">
    <w:name w:val="Bold Text 10 pt"/>
    <w:rsid w:val="000A595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0A595B"/>
    <w:rPr>
      <w:i/>
      <w:iCs w:val="0"/>
    </w:rPr>
  </w:style>
  <w:style w:type="character" w:customStyle="1" w:styleId="eoeaheader">
    <w:name w:val="eoea_header"/>
    <w:basedOn w:val="DefaultParagraphFont"/>
    <w:rsid w:val="000A595B"/>
  </w:style>
  <w:style w:type="character" w:customStyle="1" w:styleId="SC4208902">
    <w:name w:val="SC.4.208902"/>
    <w:rsid w:val="000A595B"/>
    <w:rPr>
      <w:rFonts w:ascii="Century" w:hAnsi="Century" w:cs="Century" w:hint="default"/>
      <w:color w:val="000000"/>
      <w:sz w:val="22"/>
      <w:szCs w:val="22"/>
    </w:rPr>
  </w:style>
  <w:style w:type="character" w:customStyle="1" w:styleId="SC4208915">
    <w:name w:val="SC.4.208915"/>
    <w:rsid w:val="000A595B"/>
    <w:rPr>
      <w:rFonts w:ascii="Century" w:hAnsi="Century" w:cs="Century" w:hint="default"/>
      <w:color w:val="000000"/>
      <w:sz w:val="13"/>
      <w:szCs w:val="13"/>
    </w:rPr>
  </w:style>
  <w:style w:type="character" w:customStyle="1" w:styleId="SC273764">
    <w:name w:val="SC.2.73764"/>
    <w:rsid w:val="000A595B"/>
    <w:rPr>
      <w:rFonts w:ascii="Century" w:hAnsi="Century" w:cs="Century" w:hint="default"/>
      <w:color w:val="000000"/>
      <w:sz w:val="72"/>
      <w:szCs w:val="72"/>
    </w:rPr>
  </w:style>
  <w:style w:type="character" w:customStyle="1" w:styleId="SC273779">
    <w:name w:val="SC.2.73779"/>
    <w:rsid w:val="000A595B"/>
    <w:rPr>
      <w:rFonts w:ascii="Century" w:hAnsi="Century" w:cs="Century" w:hint="default"/>
      <w:color w:val="000000"/>
      <w:sz w:val="40"/>
      <w:szCs w:val="40"/>
    </w:rPr>
  </w:style>
  <w:style w:type="character" w:customStyle="1" w:styleId="SC273763">
    <w:name w:val="SC.2.73763"/>
    <w:rsid w:val="000A595B"/>
    <w:rPr>
      <w:rFonts w:ascii="Century" w:hAnsi="Century" w:cs="Century" w:hint="default"/>
      <w:b/>
      <w:bCs/>
      <w:color w:val="000000"/>
    </w:rPr>
  </w:style>
  <w:style w:type="character" w:customStyle="1" w:styleId="SC4208910">
    <w:name w:val="SC.4.208910"/>
    <w:rsid w:val="000A595B"/>
    <w:rPr>
      <w:rFonts w:ascii="Century" w:hAnsi="Century" w:cs="Century" w:hint="default"/>
      <w:color w:val="000000"/>
      <w:sz w:val="28"/>
      <w:szCs w:val="28"/>
    </w:rPr>
  </w:style>
  <w:style w:type="character" w:customStyle="1" w:styleId="SC4208911">
    <w:name w:val="SC.4.208911"/>
    <w:rsid w:val="000A595B"/>
    <w:rPr>
      <w:rFonts w:ascii="Century" w:hAnsi="Century" w:cs="Century" w:hint="default"/>
      <w:color w:val="000000"/>
    </w:rPr>
  </w:style>
  <w:style w:type="character" w:customStyle="1" w:styleId="articlesubtitle">
    <w:name w:val="article_sub_title"/>
    <w:basedOn w:val="DefaultParagraphFont"/>
    <w:rsid w:val="000A595B"/>
  </w:style>
  <w:style w:type="character" w:customStyle="1" w:styleId="newsdate2">
    <w:name w:val="news_date2"/>
    <w:basedOn w:val="DefaultParagraphFont"/>
    <w:rsid w:val="000A595B"/>
  </w:style>
  <w:style w:type="character" w:customStyle="1" w:styleId="readarticleheader">
    <w:name w:val="readarticleheader"/>
    <w:basedOn w:val="DefaultParagraphFont"/>
    <w:rsid w:val="000A595B"/>
  </w:style>
  <w:style w:type="character" w:customStyle="1" w:styleId="UnderlineChar20">
    <w:name w:val="Underline Char2"/>
    <w:rsid w:val="000A595B"/>
    <w:rPr>
      <w:rFonts w:ascii="Trebuchet MS" w:hAnsi="Trebuchet MS" w:hint="default"/>
      <w:u w:val="thick"/>
      <w:lang w:val="en-US" w:eastAsia="zh-CN" w:bidi="ar-SA"/>
    </w:rPr>
  </w:style>
  <w:style w:type="character" w:customStyle="1" w:styleId="BoldUnderliningChar">
    <w:name w:val="Bold Underlining Char"/>
    <w:rsid w:val="000A595B"/>
    <w:rPr>
      <w:rFonts w:ascii="Arial Narrow" w:eastAsia="Times New Roman" w:hAnsi="Arial Narrow" w:hint="default"/>
      <w:b/>
      <w:bCs w:val="0"/>
      <w:szCs w:val="24"/>
      <w:u w:val="single"/>
      <w:lang w:val="en-GB" w:eastAsia="en-US" w:bidi="ar-SA"/>
    </w:rPr>
  </w:style>
  <w:style w:type="character" w:customStyle="1" w:styleId="medium-normal1">
    <w:name w:val="medium-normal1"/>
    <w:rsid w:val="000A595B"/>
    <w:rPr>
      <w:rFonts w:ascii="Arial" w:hAnsi="Arial" w:cs="Arial" w:hint="default"/>
      <w:b w:val="0"/>
      <w:bCs w:val="0"/>
      <w:i w:val="0"/>
      <w:iCs w:val="0"/>
      <w:sz w:val="20"/>
      <w:szCs w:val="20"/>
    </w:rPr>
  </w:style>
  <w:style w:type="character" w:customStyle="1" w:styleId="UnderlinedCardChar0">
    <w:name w:val="Underlined Card Char"/>
    <w:rsid w:val="000A595B"/>
    <w:rPr>
      <w:rFonts w:ascii="Palatino Linotype" w:hAnsi="Palatino Linotype" w:hint="default"/>
      <w:u w:val="single"/>
      <w:lang w:val="en-US" w:eastAsia="en-US" w:bidi="ar-SA"/>
    </w:rPr>
  </w:style>
  <w:style w:type="character" w:customStyle="1" w:styleId="char">
    <w:name w:val="char"/>
    <w:basedOn w:val="DefaultParagraphFont"/>
    <w:rsid w:val="000A595B"/>
  </w:style>
  <w:style w:type="character" w:customStyle="1" w:styleId="UnderlineCharCharCharCharCharChar">
    <w:name w:val="Underline Char Char Char Char Char Char"/>
    <w:rsid w:val="000A595B"/>
    <w:rPr>
      <w:rFonts w:ascii="Arial Narrow" w:hAnsi="Arial Narrow" w:hint="default"/>
      <w:szCs w:val="24"/>
      <w:u w:val="single"/>
      <w:lang w:val="en-US" w:eastAsia="en-US" w:bidi="ar-SA"/>
    </w:rPr>
  </w:style>
  <w:style w:type="character" w:customStyle="1" w:styleId="klink">
    <w:name w:val="klink"/>
    <w:basedOn w:val="DefaultParagraphFont"/>
    <w:rsid w:val="000A595B"/>
  </w:style>
  <w:style w:type="character" w:customStyle="1" w:styleId="date10">
    <w:name w:val="date1"/>
    <w:basedOn w:val="DefaultParagraphFont"/>
    <w:rsid w:val="000A595B"/>
  </w:style>
  <w:style w:type="character" w:customStyle="1" w:styleId="bolding1">
    <w:name w:val="bolding1"/>
    <w:rsid w:val="000A595B"/>
    <w:rPr>
      <w:b/>
      <w:bCs/>
    </w:rPr>
  </w:style>
  <w:style w:type="character" w:customStyle="1" w:styleId="bookoptions1">
    <w:name w:val="book_options1"/>
    <w:rsid w:val="000A595B"/>
    <w:rPr>
      <w:b/>
      <w:bCs/>
      <w:color w:val="333366"/>
    </w:rPr>
  </w:style>
  <w:style w:type="character" w:customStyle="1" w:styleId="descriptionblock">
    <w:name w:val="description block"/>
    <w:basedOn w:val="DefaultParagraphFont"/>
    <w:rsid w:val="000A595B"/>
  </w:style>
  <w:style w:type="character" w:customStyle="1" w:styleId="detailsboxblock">
    <w:name w:val="detailsbox block"/>
    <w:basedOn w:val="DefaultParagraphFont"/>
    <w:rsid w:val="000A595B"/>
  </w:style>
  <w:style w:type="character" w:customStyle="1" w:styleId="Char3">
    <w:name w:val="Char3"/>
    <w:rsid w:val="000A595B"/>
    <w:rPr>
      <w:rFonts w:ascii="Arial" w:hAnsi="Arial" w:cs="Arial" w:hint="default"/>
      <w:bCs/>
      <w:u w:val="thick"/>
      <w:lang w:val="en-US" w:eastAsia="en-US" w:bidi="ar-SA"/>
    </w:rPr>
  </w:style>
  <w:style w:type="character" w:customStyle="1" w:styleId="texto11">
    <w:name w:val="texto11"/>
    <w:rsid w:val="000A595B"/>
    <w:rPr>
      <w:rFonts w:ascii="Arial" w:hAnsi="Arial" w:cs="Arial" w:hint="default"/>
      <w:b w:val="0"/>
      <w:bCs w:val="0"/>
      <w:i w:val="0"/>
      <w:iCs w:val="0"/>
      <w:caps w:val="0"/>
      <w:color w:val="000000"/>
      <w:sz w:val="26"/>
      <w:szCs w:val="26"/>
    </w:rPr>
  </w:style>
  <w:style w:type="character" w:customStyle="1" w:styleId="CardTagChar">
    <w:name w:val="Card Tag Char"/>
    <w:rsid w:val="000A595B"/>
    <w:rPr>
      <w:rFonts w:ascii="Arial Narrow" w:hAnsi="Arial Narrow" w:hint="default"/>
      <w:b/>
      <w:bCs w:val="0"/>
      <w:sz w:val="24"/>
      <w:szCs w:val="24"/>
      <w:lang w:val="en-US" w:eastAsia="en-US" w:bidi="ar-SA"/>
    </w:rPr>
  </w:style>
  <w:style w:type="character" w:customStyle="1" w:styleId="DebateCiteCharCharChar">
    <w:name w:val="Debate Cite Char Char Char"/>
    <w:rsid w:val="000A595B"/>
    <w:rPr>
      <w:b/>
      <w:bCs w:val="0"/>
      <w:sz w:val="32"/>
      <w:szCs w:val="32"/>
      <w:lang w:val="en-US" w:eastAsia="en-US" w:bidi="ar-SA"/>
    </w:rPr>
  </w:style>
  <w:style w:type="character" w:customStyle="1" w:styleId="TagandCiteChar">
    <w:name w:val="Tag and Cite Char"/>
    <w:rsid w:val="000A595B"/>
    <w:rPr>
      <w:color w:val="333333"/>
      <w:sz w:val="22"/>
      <w:szCs w:val="22"/>
      <w:lang w:val="en-US" w:eastAsia="en-US" w:bidi="ar-SA"/>
    </w:rPr>
  </w:style>
  <w:style w:type="character" w:customStyle="1" w:styleId="Style10ptBold">
    <w:name w:val="Style 10 pt Bold"/>
    <w:rsid w:val="000A595B"/>
    <w:rPr>
      <w:b/>
      <w:bCs/>
      <w:sz w:val="20"/>
    </w:rPr>
  </w:style>
  <w:style w:type="character" w:customStyle="1" w:styleId="text9">
    <w:name w:val="text9"/>
    <w:basedOn w:val="DefaultParagraphFont"/>
    <w:rsid w:val="000A595B"/>
  </w:style>
  <w:style w:type="character" w:customStyle="1" w:styleId="text21">
    <w:name w:val="text21"/>
    <w:basedOn w:val="DefaultParagraphFont"/>
    <w:rsid w:val="000A595B"/>
  </w:style>
  <w:style w:type="character" w:customStyle="1" w:styleId="text19">
    <w:name w:val="text19"/>
    <w:basedOn w:val="DefaultParagraphFont"/>
    <w:rsid w:val="000A595B"/>
  </w:style>
  <w:style w:type="character" w:customStyle="1" w:styleId="term2">
    <w:name w:val="term2"/>
    <w:rsid w:val="000A595B"/>
    <w:rPr>
      <w:b/>
      <w:bCs/>
    </w:rPr>
  </w:style>
  <w:style w:type="character" w:customStyle="1" w:styleId="pmterms12">
    <w:name w:val="pmterms12"/>
    <w:rsid w:val="000A595B"/>
    <w:rPr>
      <w:b/>
      <w:bCs/>
      <w:i w:val="0"/>
      <w:iCs w:val="0"/>
      <w:color w:val="000000"/>
    </w:rPr>
  </w:style>
  <w:style w:type="character" w:customStyle="1" w:styleId="ToReadChar">
    <w:name w:val="To Read Char"/>
    <w:rsid w:val="000A595B"/>
    <w:rPr>
      <w:rFonts w:ascii="Verdana" w:hAnsi="Verdana" w:hint="default"/>
      <w:b/>
      <w:bCs w:val="0"/>
      <w:szCs w:val="24"/>
      <w:u w:val="single"/>
      <w:lang w:val="en-US" w:eastAsia="en-US" w:bidi="ar-SA"/>
    </w:rPr>
  </w:style>
  <w:style w:type="character" w:customStyle="1" w:styleId="ToReadCharChar">
    <w:name w:val="To Read Char Char"/>
    <w:rsid w:val="000A595B"/>
    <w:rPr>
      <w:rFonts w:ascii="Verdana" w:hAnsi="Verdana" w:hint="default"/>
      <w:b/>
      <w:bCs w:val="0"/>
      <w:szCs w:val="24"/>
      <w:u w:val="single"/>
      <w:lang w:val="en-US" w:eastAsia="en-US" w:bidi="ar-SA"/>
    </w:rPr>
  </w:style>
  <w:style w:type="character" w:customStyle="1" w:styleId="bio">
    <w:name w:val="bio"/>
    <w:basedOn w:val="DefaultParagraphFont"/>
    <w:rsid w:val="000A595B"/>
  </w:style>
  <w:style w:type="character" w:customStyle="1" w:styleId="storytextstyle">
    <w:name w:val="storytextstyle"/>
    <w:basedOn w:val="DefaultParagraphFont"/>
    <w:rsid w:val="000A595B"/>
  </w:style>
  <w:style w:type="character" w:customStyle="1" w:styleId="cardunderlinedCharChar">
    <w:name w:val="card underlined Char Char"/>
    <w:rsid w:val="000A595B"/>
    <w:rPr>
      <w:rFonts w:ascii="Arial" w:hAnsi="Arial" w:cs="Arial" w:hint="default"/>
      <w:sz w:val="22"/>
      <w:szCs w:val="24"/>
      <w:u w:val="single"/>
      <w:lang w:val="en-US" w:eastAsia="en-US" w:bidi="ar-SA"/>
    </w:rPr>
  </w:style>
  <w:style w:type="character" w:customStyle="1" w:styleId="Style2Char0">
    <w:name w:val="Style2 Char"/>
    <w:rsid w:val="000A595B"/>
    <w:rPr>
      <w:rFonts w:ascii="Book Antiqua" w:hAnsi="Book Antiqua" w:hint="default"/>
      <w:u w:val="thick"/>
      <w:lang w:val="en-US" w:eastAsia="en-US" w:bidi="ar-SA"/>
    </w:rPr>
  </w:style>
  <w:style w:type="character" w:customStyle="1" w:styleId="Style2Char1">
    <w:name w:val="Style2 Char1"/>
    <w:rsid w:val="000A595B"/>
    <w:rPr>
      <w:rFonts w:ascii="Book Antiqua" w:hAnsi="Book Antiqua" w:hint="default"/>
      <w:szCs w:val="24"/>
      <w:u w:val="thick"/>
      <w:lang w:val="en-US" w:eastAsia="en-US" w:bidi="ar-SA"/>
    </w:rPr>
  </w:style>
  <w:style w:type="character" w:customStyle="1" w:styleId="articlehead21">
    <w:name w:val="articlehead21"/>
    <w:rsid w:val="000A595B"/>
    <w:rPr>
      <w:rFonts w:ascii="Arial" w:hAnsi="Arial" w:cs="Arial" w:hint="default"/>
      <w:b/>
      <w:bCs/>
      <w:color w:val="660000"/>
      <w:sz w:val="20"/>
      <w:szCs w:val="20"/>
    </w:rPr>
  </w:style>
  <w:style w:type="character" w:customStyle="1" w:styleId="TagCiteChar1">
    <w:name w:val="Tag/Cite Char1"/>
    <w:rsid w:val="000A595B"/>
    <w:rPr>
      <w:b/>
      <w:bCs w:val="0"/>
      <w:lang w:val="en-US" w:eastAsia="en-US" w:bidi="ar-SA"/>
    </w:rPr>
  </w:style>
  <w:style w:type="character" w:customStyle="1" w:styleId="goohl2">
    <w:name w:val="goohl2"/>
    <w:basedOn w:val="DefaultParagraphFont"/>
    <w:rsid w:val="000A595B"/>
  </w:style>
  <w:style w:type="character" w:customStyle="1" w:styleId="CardCharChar0">
    <w:name w:val="Card Char Char"/>
    <w:rsid w:val="000A595B"/>
    <w:rPr>
      <w:lang w:val="en-US" w:eastAsia="en-US" w:bidi="ar-SA"/>
    </w:rPr>
  </w:style>
  <w:style w:type="character" w:customStyle="1" w:styleId="BriefTitle1Char">
    <w:name w:val="Brief Title 1 Char"/>
    <w:rsid w:val="000A595B"/>
    <w:rPr>
      <w:b/>
      <w:bCs w:val="0"/>
      <w:u w:val="single"/>
      <w:lang w:val="en-US" w:eastAsia="en-US" w:bidi="ar-SA"/>
    </w:rPr>
  </w:style>
  <w:style w:type="character" w:customStyle="1" w:styleId="TagCiteCharChar">
    <w:name w:val="Tag/Cite Char Char"/>
    <w:rsid w:val="000A595B"/>
    <w:rPr>
      <w:b/>
      <w:bCs w:val="0"/>
      <w:lang w:val="en-US" w:eastAsia="en-US" w:bidi="ar-SA"/>
    </w:rPr>
  </w:style>
  <w:style w:type="character" w:customStyle="1" w:styleId="btx">
    <w:name w:val="btx"/>
    <w:basedOn w:val="DefaultParagraphFont"/>
    <w:rsid w:val="000A595B"/>
  </w:style>
  <w:style w:type="character" w:customStyle="1" w:styleId="CardChar1">
    <w:name w:val="Card Char1"/>
    <w:rsid w:val="000A595B"/>
    <w:rPr>
      <w:lang w:val="en-US" w:eastAsia="en-US" w:bidi="ar-SA"/>
    </w:rPr>
  </w:style>
  <w:style w:type="character" w:customStyle="1" w:styleId="prodgeneral1">
    <w:name w:val="prodgeneral1"/>
    <w:rsid w:val="000A595B"/>
    <w:rPr>
      <w:rFonts w:ascii="Verdana" w:hAnsi="Verdana" w:hint="default"/>
      <w:b w:val="0"/>
      <w:bCs w:val="0"/>
      <w:caps w:val="0"/>
      <w:color w:val="000000"/>
      <w:spacing w:val="0"/>
      <w:sz w:val="16"/>
      <w:szCs w:val="16"/>
    </w:rPr>
  </w:style>
  <w:style w:type="character" w:customStyle="1" w:styleId="summary1">
    <w:name w:val="summary1"/>
    <w:rsid w:val="000A595B"/>
    <w:rPr>
      <w:rFonts w:ascii="Arial" w:hAnsi="Arial" w:cs="Arial" w:hint="default"/>
      <w:sz w:val="18"/>
      <w:szCs w:val="18"/>
    </w:rPr>
  </w:style>
  <w:style w:type="character" w:customStyle="1" w:styleId="text3">
    <w:name w:val="text3"/>
    <w:basedOn w:val="DefaultParagraphFont"/>
    <w:rsid w:val="000A595B"/>
  </w:style>
  <w:style w:type="character" w:customStyle="1" w:styleId="cardtextsmallChar">
    <w:name w:val="card text small Char"/>
    <w:rsid w:val="000A595B"/>
    <w:rPr>
      <w:rFonts w:ascii="Arial Narrow" w:hAnsi="Arial Narrow" w:hint="default"/>
      <w:sz w:val="16"/>
      <w:szCs w:val="24"/>
      <w:lang w:val="en-US" w:eastAsia="en-US" w:bidi="ar-SA"/>
    </w:rPr>
  </w:style>
  <w:style w:type="character" w:customStyle="1" w:styleId="countrytitle1">
    <w:name w:val="countrytitle1"/>
    <w:rsid w:val="000A595B"/>
    <w:rPr>
      <w:rFonts w:ascii="Verdana" w:hAnsi="Verdana" w:hint="default"/>
      <w:b/>
      <w:bCs/>
      <w:color w:val="293643"/>
      <w:sz w:val="24"/>
      <w:szCs w:val="24"/>
    </w:rPr>
  </w:style>
  <w:style w:type="character" w:customStyle="1" w:styleId="storyheader1">
    <w:name w:val="storyheader1"/>
    <w:rsid w:val="000A595B"/>
    <w:rPr>
      <w:rFonts w:ascii="Verdana" w:hAnsi="Verdana" w:hint="default"/>
      <w:b/>
      <w:bCs/>
      <w:color w:val="000000"/>
      <w:sz w:val="21"/>
      <w:szCs w:val="21"/>
    </w:rPr>
  </w:style>
  <w:style w:type="character" w:customStyle="1" w:styleId="cardunderlinedChar0">
    <w:name w:val="card underlined Char"/>
    <w:rsid w:val="000A595B"/>
    <w:rPr>
      <w:rFonts w:ascii="Arial" w:hAnsi="Arial" w:cs="Arial" w:hint="default"/>
      <w:sz w:val="22"/>
      <w:szCs w:val="24"/>
      <w:u w:val="single"/>
      <w:lang w:val="en-US" w:eastAsia="en-US" w:bidi="ar-SA"/>
    </w:rPr>
  </w:style>
  <w:style w:type="character" w:customStyle="1" w:styleId="article1">
    <w:name w:val="article1"/>
    <w:rsid w:val="000A595B"/>
    <w:rPr>
      <w:rFonts w:ascii="Verdana" w:hAnsi="Verdana" w:hint="default"/>
      <w:color w:val="333333"/>
      <w:sz w:val="16"/>
      <w:szCs w:val="16"/>
    </w:rPr>
  </w:style>
  <w:style w:type="character" w:customStyle="1" w:styleId="story-posted-date1">
    <w:name w:val="story-posted-date1"/>
    <w:rsid w:val="000A595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A595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A595B"/>
  </w:style>
  <w:style w:type="character" w:customStyle="1" w:styleId="textmedium">
    <w:name w:val="textmedium"/>
    <w:basedOn w:val="DefaultParagraphFont"/>
    <w:rsid w:val="000A595B"/>
  </w:style>
  <w:style w:type="character" w:customStyle="1" w:styleId="citation1">
    <w:name w:val="citation1"/>
    <w:rsid w:val="000A595B"/>
    <w:rPr>
      <w:rFonts w:ascii="Verdana" w:hAnsi="Verdana" w:hint="default"/>
      <w:sz w:val="17"/>
      <w:szCs w:val="17"/>
    </w:rPr>
  </w:style>
  <w:style w:type="character" w:customStyle="1" w:styleId="hithighlite">
    <w:name w:val="hithighlite"/>
    <w:basedOn w:val="DefaultParagraphFont"/>
    <w:rsid w:val="000A595B"/>
  </w:style>
  <w:style w:type="character" w:customStyle="1" w:styleId="articlecontent">
    <w:name w:val="articlecontent"/>
    <w:basedOn w:val="DefaultParagraphFont"/>
    <w:rsid w:val="000A595B"/>
  </w:style>
  <w:style w:type="character" w:customStyle="1" w:styleId="fource1">
    <w:name w:val="fource1"/>
    <w:rsid w:val="000A595B"/>
    <w:rPr>
      <w:sz w:val="34"/>
      <w:szCs w:val="34"/>
    </w:rPr>
  </w:style>
  <w:style w:type="character" w:customStyle="1" w:styleId="LanguageStrikeChar">
    <w:name w:val="Language Strike Char"/>
    <w:rsid w:val="000A595B"/>
    <w:rPr>
      <w:rFonts w:ascii="Arial Narrow" w:hAnsi="Arial Narrow" w:hint="default"/>
      <w:strike/>
      <w:szCs w:val="24"/>
      <w:lang w:val="en-US" w:eastAsia="en-US" w:bidi="ar-SA"/>
    </w:rPr>
  </w:style>
  <w:style w:type="character" w:customStyle="1" w:styleId="normal11">
    <w:name w:val="normal1"/>
    <w:basedOn w:val="DefaultParagraphFont"/>
    <w:rsid w:val="000A595B"/>
  </w:style>
  <w:style w:type="character" w:customStyle="1" w:styleId="ds">
    <w:name w:val="ds"/>
    <w:basedOn w:val="DefaultParagraphFont"/>
    <w:rsid w:val="000A595B"/>
  </w:style>
  <w:style w:type="character" w:customStyle="1" w:styleId="UnderliningChar1">
    <w:name w:val="Underlining Char1"/>
    <w:rsid w:val="000A595B"/>
    <w:rPr>
      <w:rFonts w:ascii="Arial Narrow" w:hAnsi="Arial Narrow" w:hint="default"/>
      <w:szCs w:val="24"/>
      <w:u w:val="single"/>
      <w:lang w:val="en-US" w:eastAsia="en-US" w:bidi="ar-SA"/>
    </w:rPr>
  </w:style>
  <w:style w:type="character" w:customStyle="1" w:styleId="UnderliningChar2">
    <w:name w:val="Underlining Char2"/>
    <w:rsid w:val="000A595B"/>
    <w:rPr>
      <w:rFonts w:ascii="Arial Narrow" w:hAnsi="Arial Narrow" w:hint="default"/>
      <w:szCs w:val="24"/>
      <w:u w:val="single"/>
      <w:lang w:val="en-US" w:eastAsia="en-US" w:bidi="ar-SA"/>
    </w:rPr>
  </w:style>
  <w:style w:type="character" w:customStyle="1" w:styleId="MicroTextChar1">
    <w:name w:val="MicroText Char1"/>
    <w:rsid w:val="000A595B"/>
    <w:rPr>
      <w:rFonts w:ascii="Arial Narrow" w:hAnsi="Arial Narrow" w:hint="default"/>
      <w:sz w:val="12"/>
      <w:szCs w:val="24"/>
      <w:lang w:val="en-US" w:eastAsia="en-US" w:bidi="ar-SA"/>
    </w:rPr>
  </w:style>
  <w:style w:type="character" w:customStyle="1" w:styleId="DefaultPara">
    <w:name w:val="Default Para"/>
    <w:rsid w:val="000A595B"/>
    <w:rPr>
      <w:sz w:val="20"/>
    </w:rPr>
  </w:style>
  <w:style w:type="character" w:customStyle="1" w:styleId="SYSHYPERTEXT">
    <w:name w:val="SYS_HYPERTEXT"/>
    <w:rsid w:val="000A595B"/>
    <w:rPr>
      <w:color w:val="0000FF"/>
      <w:u w:val="single"/>
    </w:rPr>
  </w:style>
  <w:style w:type="character" w:customStyle="1" w:styleId="Hyperlink1">
    <w:name w:val="Hyperlink1"/>
    <w:rsid w:val="000A595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A595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A595B"/>
    <w:rPr>
      <w:rFonts w:ascii="Arial Narrow" w:hAnsi="Arial Narrow" w:hint="default"/>
      <w:noProof w:val="0"/>
      <w:szCs w:val="24"/>
      <w:u w:val="single"/>
      <w:lang w:val="en-US" w:eastAsia="en-US" w:bidi="ar-SA"/>
    </w:rPr>
  </w:style>
  <w:style w:type="character" w:customStyle="1" w:styleId="BlockHeading1Char">
    <w:name w:val="Block Heading 1 Char"/>
    <w:rsid w:val="000A595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A595B"/>
    <w:rPr>
      <w:b/>
      <w:bCs w:val="0"/>
      <w:sz w:val="24"/>
      <w:szCs w:val="24"/>
      <w:u w:val="single"/>
      <w:lang w:val="en-US" w:eastAsia="en-US" w:bidi="ar-SA"/>
    </w:rPr>
  </w:style>
  <w:style w:type="character" w:customStyle="1" w:styleId="StyleTagTimesNewRomanChar">
    <w:name w:val="Style Tag + Times New Roman Char"/>
    <w:rsid w:val="000A595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A595B"/>
    <w:rPr>
      <w:rFonts w:ascii="Arial Narrow" w:hAnsi="Arial Narrow" w:cs="Arial" w:hint="default"/>
      <w:b/>
      <w:bCs/>
      <w:iCs/>
      <w:sz w:val="24"/>
      <w:szCs w:val="28"/>
      <w:lang w:val="en-US" w:eastAsia="en-US" w:bidi="ar-SA"/>
    </w:rPr>
  </w:style>
  <w:style w:type="character" w:customStyle="1" w:styleId="UnderliningCharChar">
    <w:name w:val="Underlining Char Char"/>
    <w:rsid w:val="000A595B"/>
    <w:rPr>
      <w:rFonts w:ascii="Arial Narrow" w:hAnsi="Arial Narrow" w:hint="default"/>
      <w:szCs w:val="24"/>
      <w:u w:val="single"/>
      <w:lang w:val="en-US" w:eastAsia="en-US" w:bidi="ar-SA"/>
    </w:rPr>
  </w:style>
  <w:style w:type="character" w:customStyle="1" w:styleId="StyleArialNarrow12ptBold">
    <w:name w:val="Style Arial Narrow 12 pt Bold"/>
    <w:rsid w:val="000A595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0A595B"/>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A595B"/>
    <w:rPr>
      <w:noProof w:val="0"/>
      <w:u w:val="single"/>
      <w:lang w:val="en-US" w:eastAsia="en-US" w:bidi="ar-SA"/>
    </w:rPr>
  </w:style>
  <w:style w:type="character" w:customStyle="1" w:styleId="UnderlinedCharChar1">
    <w:name w:val="Underlined Char Char1"/>
    <w:rsid w:val="000A595B"/>
    <w:rPr>
      <w:rFonts w:ascii="Bell MT" w:eastAsia="Times New Roman" w:hAnsi="Bell MT" w:hint="default"/>
      <w:bCs/>
      <w:iCs/>
      <w:sz w:val="22"/>
      <w:u w:val="single"/>
    </w:rPr>
  </w:style>
  <w:style w:type="character" w:customStyle="1" w:styleId="Heading2CharChar2">
    <w:name w:val="Heading 2 Char Char2"/>
    <w:rsid w:val="000A595B"/>
    <w:rPr>
      <w:rFonts w:ascii="Arial" w:hAnsi="Arial" w:cs="Arial" w:hint="default"/>
      <w:b/>
      <w:bCs/>
      <w:iCs/>
      <w:sz w:val="22"/>
      <w:szCs w:val="28"/>
      <w:lang w:val="en-US" w:eastAsia="en-US" w:bidi="ar-SA"/>
    </w:rPr>
  </w:style>
  <w:style w:type="character" w:customStyle="1" w:styleId="doctitle">
    <w:name w:val="doctitle"/>
    <w:rsid w:val="000A595B"/>
  </w:style>
  <w:style w:type="character" w:customStyle="1" w:styleId="cardtext-underlined0">
    <w:name w:val="card text- underlined"/>
    <w:rsid w:val="000A595B"/>
    <w:rPr>
      <w:rFonts w:ascii="Garamond" w:hAnsi="Garamond" w:hint="default"/>
      <w:u w:val="single"/>
    </w:rPr>
  </w:style>
  <w:style w:type="character" w:customStyle="1" w:styleId="BodyText1">
    <w:name w:val="Body Text1"/>
    <w:basedOn w:val="DefaultParagraphFont"/>
    <w:rsid w:val="000A595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A595B"/>
  </w:style>
  <w:style w:type="character" w:customStyle="1" w:styleId="BriefTitleChar">
    <w:name w:val="Brief Title Char"/>
    <w:basedOn w:val="DefaultParagraphFont"/>
    <w:rsid w:val="000A595B"/>
    <w:rPr>
      <w:b/>
      <w:bCs w:val="0"/>
      <w:sz w:val="24"/>
      <w:szCs w:val="24"/>
      <w:u w:val="single"/>
      <w:lang w:val="en-US" w:eastAsia="en-US" w:bidi="ar-SA"/>
    </w:rPr>
  </w:style>
  <w:style w:type="character" w:customStyle="1" w:styleId="BriefTitle2Char">
    <w:name w:val="Brief Title 2 Char"/>
    <w:basedOn w:val="BriefTitleChar"/>
    <w:rsid w:val="000A595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A595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0A595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A595B"/>
    <w:rPr>
      <w:rFonts w:ascii="AGaramond" w:hAnsi="AGaramond" w:cs="AGaramond" w:hint="default"/>
      <w:color w:val="211D1E"/>
      <w:sz w:val="14"/>
      <w:szCs w:val="14"/>
    </w:rPr>
  </w:style>
  <w:style w:type="character" w:customStyle="1" w:styleId="CharacterStyle2">
    <w:name w:val="Character Style 2"/>
    <w:uiPriority w:val="99"/>
    <w:rsid w:val="000A595B"/>
    <w:rPr>
      <w:sz w:val="20"/>
      <w:szCs w:val="20"/>
    </w:rPr>
  </w:style>
  <w:style w:type="character" w:customStyle="1" w:styleId="cross-head">
    <w:name w:val="cross-head"/>
    <w:rsid w:val="000A595B"/>
  </w:style>
  <w:style w:type="character" w:customStyle="1" w:styleId="Subtitle1">
    <w:name w:val="Subtitle1"/>
    <w:rsid w:val="000A595B"/>
  </w:style>
  <w:style w:type="character" w:customStyle="1" w:styleId="metaorigin">
    <w:name w:val="meta_origin"/>
    <w:rsid w:val="000A595B"/>
  </w:style>
  <w:style w:type="character" w:customStyle="1" w:styleId="mandelbrotrefrag">
    <w:name w:val="mandelbrot_refrag"/>
    <w:rsid w:val="000A595B"/>
  </w:style>
  <w:style w:type="character" w:customStyle="1" w:styleId="eminfo">
    <w:name w:val="eminfo"/>
    <w:rsid w:val="000A595B"/>
  </w:style>
  <w:style w:type="character" w:customStyle="1" w:styleId="emhighlight">
    <w:name w:val="emhighlight"/>
    <w:rsid w:val="000A595B"/>
  </w:style>
  <w:style w:type="character" w:customStyle="1" w:styleId="name">
    <w:name w:val="name"/>
    <w:rsid w:val="000A595B"/>
  </w:style>
  <w:style w:type="character" w:customStyle="1" w:styleId="tkrname">
    <w:name w:val="tkrname"/>
    <w:rsid w:val="000A595B"/>
  </w:style>
  <w:style w:type="character" w:customStyle="1" w:styleId="tkrchange">
    <w:name w:val="tkrchange"/>
    <w:rsid w:val="000A595B"/>
  </w:style>
  <w:style w:type="character" w:customStyle="1" w:styleId="source-org">
    <w:name w:val="source-org"/>
    <w:rsid w:val="000A595B"/>
  </w:style>
  <w:style w:type="character" w:customStyle="1" w:styleId="updated">
    <w:name w:val="updated"/>
    <w:rsid w:val="000A595B"/>
  </w:style>
  <w:style w:type="character" w:customStyle="1" w:styleId="last">
    <w:name w:val="last"/>
    <w:rsid w:val="000A595B"/>
  </w:style>
  <w:style w:type="character" w:customStyle="1" w:styleId="Style11ptBoldUnderline1">
    <w:name w:val="Style 11 pt Bold Underline1"/>
    <w:rsid w:val="000A595B"/>
    <w:rPr>
      <w:b/>
      <w:bCs/>
      <w:sz w:val="20"/>
      <w:u w:val="single"/>
    </w:rPr>
  </w:style>
  <w:style w:type="character" w:customStyle="1" w:styleId="StyleStyleunderlineBold11pt">
    <w:name w:val="Style Style underline + Bold + 11 pt"/>
    <w:rsid w:val="000A595B"/>
    <w:rPr>
      <w:bCs/>
      <w:sz w:val="20"/>
      <w:u w:val="single"/>
    </w:rPr>
  </w:style>
  <w:style w:type="character" w:customStyle="1" w:styleId="StyleunderlineAsianTimesNewRomanBold">
    <w:name w:val="Style underline + (Asian) Times New Roman Bold"/>
    <w:rsid w:val="000A595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A595B"/>
    <w:rPr>
      <w:b/>
      <w:bCs/>
      <w:sz w:val="20"/>
      <w:u w:val="single"/>
      <w:bdr w:val="single" w:sz="4" w:space="0" w:color="auto" w:frame="1"/>
    </w:rPr>
  </w:style>
  <w:style w:type="character" w:customStyle="1" w:styleId="A5">
    <w:name w:val="A5"/>
    <w:uiPriority w:val="99"/>
    <w:rsid w:val="000A595B"/>
    <w:rPr>
      <w:rFonts w:ascii="Times New Roman" w:hAnsi="Times New Roman" w:cs="Times New Roman" w:hint="default"/>
      <w:color w:val="000000"/>
      <w:sz w:val="13"/>
      <w:szCs w:val="13"/>
    </w:rPr>
  </w:style>
  <w:style w:type="character" w:customStyle="1" w:styleId="quotepeekbase">
    <w:name w:val="quotepeekbase"/>
    <w:rsid w:val="000A595B"/>
  </w:style>
  <w:style w:type="character" w:customStyle="1" w:styleId="cardChar10">
    <w:name w:val="card Char1"/>
    <w:rsid w:val="000A595B"/>
    <w:rPr>
      <w:rFonts w:ascii="Calibri" w:eastAsia="Calibri" w:hAnsi="Calibri" w:cs="Calibri" w:hint="default"/>
      <w:sz w:val="24"/>
      <w:szCs w:val="22"/>
      <w:lang w:val="x-none" w:eastAsia="x-none"/>
    </w:rPr>
  </w:style>
  <w:style w:type="character" w:customStyle="1" w:styleId="NormalCard">
    <w:name w:val="Normal Card"/>
    <w:uiPriority w:val="1"/>
    <w:qFormat/>
    <w:rsid w:val="000A595B"/>
    <w:rPr>
      <w:rFonts w:ascii="Times New Roman" w:hAnsi="Times New Roman" w:cs="Times New Roman" w:hint="default"/>
      <w:sz w:val="24"/>
    </w:rPr>
  </w:style>
  <w:style w:type="character" w:customStyle="1" w:styleId="HighlightedUnderline0">
    <w:name w:val="Highlighted Underline"/>
    <w:uiPriority w:val="1"/>
    <w:qFormat/>
    <w:rsid w:val="000A595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A595B"/>
    <w:rPr>
      <w:rFonts w:ascii="Times New Roman" w:hAnsi="Times New Roman" w:cs="Times New Roman" w:hint="default"/>
      <w:sz w:val="16"/>
      <w:szCs w:val="16"/>
    </w:rPr>
  </w:style>
  <w:style w:type="character" w:customStyle="1" w:styleId="timebox">
    <w:name w:val="timebox"/>
    <w:rsid w:val="000A595B"/>
  </w:style>
  <w:style w:type="character" w:customStyle="1" w:styleId="Heading2Subtext">
    <w:name w:val="Heading 2 Subtext"/>
    <w:rsid w:val="000A595B"/>
    <w:rPr>
      <w:rFonts w:ascii="Times New Roman" w:hAnsi="Times New Roman" w:cs="Times New Roman" w:hint="default"/>
      <w:sz w:val="16"/>
    </w:rPr>
  </w:style>
  <w:style w:type="character" w:customStyle="1" w:styleId="-SmallText-">
    <w:name w:val="-Small Text-"/>
    <w:rsid w:val="000A595B"/>
    <w:rPr>
      <w:rFonts w:ascii="Garamond" w:hAnsi="Garamond" w:hint="default"/>
      <w:sz w:val="16"/>
    </w:rPr>
  </w:style>
  <w:style w:type="character" w:customStyle="1" w:styleId="label">
    <w:name w:val="label"/>
    <w:rsid w:val="000A595B"/>
  </w:style>
  <w:style w:type="character" w:customStyle="1" w:styleId="BoldUnderlineCharChar">
    <w:name w:val="BoldUnderline Char Char"/>
    <w:rsid w:val="000A595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A595B"/>
  </w:style>
  <w:style w:type="character" w:customStyle="1" w:styleId="FontStyle477">
    <w:name w:val="Font Style477"/>
    <w:basedOn w:val="DefaultParagraphFont"/>
    <w:uiPriority w:val="99"/>
    <w:rsid w:val="000A595B"/>
    <w:rPr>
      <w:rFonts w:ascii="Times New Roman" w:hAnsi="Times New Roman" w:cs="Times New Roman" w:hint="default"/>
      <w:sz w:val="18"/>
      <w:szCs w:val="18"/>
    </w:rPr>
  </w:style>
  <w:style w:type="character" w:customStyle="1" w:styleId="FontStyle505">
    <w:name w:val="Font Style505"/>
    <w:basedOn w:val="DefaultParagraphFont"/>
    <w:uiPriority w:val="99"/>
    <w:rsid w:val="000A595B"/>
    <w:rPr>
      <w:rFonts w:ascii="Times New Roman" w:hAnsi="Times New Roman" w:cs="Times New Roman" w:hint="default"/>
      <w:sz w:val="18"/>
      <w:szCs w:val="18"/>
    </w:rPr>
  </w:style>
  <w:style w:type="character" w:customStyle="1" w:styleId="FontStyle514">
    <w:name w:val="Font Style514"/>
    <w:basedOn w:val="DefaultParagraphFont"/>
    <w:uiPriority w:val="99"/>
    <w:rsid w:val="000A595B"/>
    <w:rPr>
      <w:rFonts w:ascii="Times New Roman" w:hAnsi="Times New Roman" w:cs="Times New Roman" w:hint="default"/>
      <w:sz w:val="14"/>
      <w:szCs w:val="14"/>
    </w:rPr>
  </w:style>
  <w:style w:type="character" w:customStyle="1" w:styleId="FontStyle500">
    <w:name w:val="Font Style500"/>
    <w:basedOn w:val="DefaultParagraphFont"/>
    <w:uiPriority w:val="99"/>
    <w:rsid w:val="000A595B"/>
    <w:rPr>
      <w:rFonts w:ascii="Times New Roman" w:hAnsi="Times New Roman" w:cs="Times New Roman" w:hint="default"/>
      <w:b/>
      <w:bCs/>
      <w:sz w:val="16"/>
      <w:szCs w:val="16"/>
    </w:rPr>
  </w:style>
  <w:style w:type="character" w:customStyle="1" w:styleId="CardCite1">
    <w:name w:val="CardCite1"/>
    <w:qFormat/>
    <w:rsid w:val="000A595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A595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A595B"/>
    <w:rPr>
      <w:rFonts w:ascii="Times New Roman" w:hAnsi="Times New Roman" w:cs="Times New Roman" w:hint="default"/>
      <w:b/>
      <w:bCs/>
      <w:sz w:val="22"/>
      <w:szCs w:val="22"/>
    </w:rPr>
  </w:style>
  <w:style w:type="character" w:customStyle="1" w:styleId="CharacterStyle3">
    <w:name w:val="Character Style 3"/>
    <w:uiPriority w:val="99"/>
    <w:rsid w:val="000A595B"/>
    <w:rPr>
      <w:rFonts w:ascii="Bookman Old Style" w:hAnsi="Bookman Old Style" w:cs="Bookman Old Style" w:hint="default"/>
      <w:spacing w:val="-5"/>
      <w:sz w:val="18"/>
      <w:szCs w:val="18"/>
    </w:rPr>
  </w:style>
  <w:style w:type="character" w:customStyle="1" w:styleId="UnderlineStyleChar7">
    <w:name w:val="Underline Style Char7"/>
    <w:rsid w:val="000A595B"/>
    <w:rPr>
      <w:rFonts w:ascii="Garamond" w:hAnsi="Garamond" w:hint="default"/>
      <w:sz w:val="22"/>
      <w:szCs w:val="24"/>
      <w:u w:val="single"/>
      <w:lang w:val="en-US" w:eastAsia="en-US" w:bidi="ar-SA"/>
    </w:rPr>
  </w:style>
  <w:style w:type="character" w:customStyle="1" w:styleId="StyleArial6ptBold">
    <w:name w:val="Style Arial 6 pt Bold"/>
    <w:rsid w:val="000A595B"/>
    <w:rPr>
      <w:rFonts w:ascii="Arial" w:hAnsi="Arial" w:cs="Arial" w:hint="default"/>
      <w:bCs/>
      <w:sz w:val="12"/>
    </w:rPr>
  </w:style>
  <w:style w:type="character" w:customStyle="1" w:styleId="Heading2Char5">
    <w:name w:val="Heading 2 Char5"/>
    <w:rsid w:val="000A595B"/>
    <w:rPr>
      <w:rFonts w:ascii="Garamond" w:hAnsi="Garamond" w:cs="Arial" w:hint="default"/>
      <w:b/>
      <w:bCs/>
      <w:iCs/>
      <w:sz w:val="24"/>
      <w:szCs w:val="28"/>
      <w:lang w:val="en-US" w:eastAsia="en-US" w:bidi="ar-SA"/>
    </w:rPr>
  </w:style>
  <w:style w:type="character" w:customStyle="1" w:styleId="TagGreg">
    <w:name w:val="TagGreg"/>
    <w:uiPriority w:val="1"/>
    <w:qFormat/>
    <w:rsid w:val="000A595B"/>
    <w:rPr>
      <w:b/>
      <w:bCs w:val="0"/>
      <w:sz w:val="24"/>
    </w:rPr>
  </w:style>
  <w:style w:type="character" w:customStyle="1" w:styleId="StyleDebateUnderline10pt">
    <w:name w:val="Style Debate Underline + 10 pt"/>
    <w:rsid w:val="000A595B"/>
    <w:rPr>
      <w:rFonts w:ascii="Times New Roman" w:hAnsi="Times New Roman" w:cs="Times New Roman" w:hint="default"/>
      <w:sz w:val="20"/>
      <w:szCs w:val="20"/>
      <w:u w:val="single"/>
    </w:rPr>
  </w:style>
  <w:style w:type="character" w:customStyle="1" w:styleId="underlinedCharChar0">
    <w:name w:val="underlined Char Char"/>
    <w:locked/>
    <w:rsid w:val="000A595B"/>
    <w:rPr>
      <w:u w:val="single"/>
    </w:rPr>
  </w:style>
  <w:style w:type="character" w:customStyle="1" w:styleId="SourceBold">
    <w:name w:val="Source Bold"/>
    <w:rsid w:val="000A595B"/>
    <w:rPr>
      <w:rFonts w:ascii="Arial Narrow" w:hAnsi="Arial Narrow" w:hint="default"/>
      <w:b/>
      <w:bCs w:val="0"/>
      <w:strike w:val="0"/>
      <w:dstrike w:val="0"/>
      <w:sz w:val="24"/>
      <w:u w:val="none"/>
      <w:effect w:val="none"/>
    </w:rPr>
  </w:style>
  <w:style w:type="character" w:customStyle="1" w:styleId="2xBoldUnderline">
    <w:name w:val="2x_Bold_Underline"/>
    <w:rsid w:val="000A595B"/>
    <w:rPr>
      <w:b/>
      <w:bCs/>
      <w:sz w:val="24"/>
      <w:u w:val="thick"/>
    </w:rPr>
  </w:style>
  <w:style w:type="character" w:customStyle="1" w:styleId="Dottedunderline">
    <w:name w:val="Dotted underline"/>
    <w:rsid w:val="000A595B"/>
    <w:rPr>
      <w:u w:val="dotted"/>
    </w:rPr>
  </w:style>
  <w:style w:type="character" w:customStyle="1" w:styleId="readChar">
    <w:name w:val="read Char"/>
    <w:rsid w:val="000A595B"/>
    <w:rPr>
      <w:szCs w:val="22"/>
      <w:u w:val="single"/>
      <w:lang w:val="en-US" w:eastAsia="en-US" w:bidi="ar-SA"/>
    </w:rPr>
  </w:style>
  <w:style w:type="character" w:customStyle="1" w:styleId="underlining0">
    <w:name w:val="underlining"/>
    <w:rsid w:val="000A595B"/>
    <w:rPr>
      <w:u w:val="single"/>
    </w:rPr>
  </w:style>
  <w:style w:type="character" w:customStyle="1" w:styleId="btitle">
    <w:name w:val="btitle"/>
    <w:rsid w:val="000A595B"/>
  </w:style>
  <w:style w:type="character" w:customStyle="1" w:styleId="green">
    <w:name w:val="green"/>
    <w:rsid w:val="000A595B"/>
  </w:style>
  <w:style w:type="character" w:customStyle="1" w:styleId="BodyText20">
    <w:name w:val="Body Text2"/>
    <w:rsid w:val="000A59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0A595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A59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A595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A595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A595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A595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A595B"/>
    <w:rPr>
      <w:rFonts w:ascii="Sylfaen" w:hAnsi="Sylfaen" w:cs="Sylfaen" w:hint="default"/>
      <w:i/>
      <w:iCs/>
      <w:strike w:val="0"/>
      <w:dstrike w:val="0"/>
      <w:sz w:val="19"/>
      <w:szCs w:val="19"/>
      <w:u w:val="none"/>
      <w:effect w:val="none"/>
      <w:shd w:val="clear" w:color="auto" w:fill="FFFFFF"/>
    </w:rPr>
  </w:style>
  <w:style w:type="character" w:customStyle="1" w:styleId="1">
    <w:name w:val="1"/>
    <w:rsid w:val="000A595B"/>
    <w:rPr>
      <w:rFonts w:ascii="Arial" w:hAnsi="Arial" w:cs="Arial" w:hint="default"/>
      <w:bCs/>
      <w:sz w:val="20"/>
      <w:u w:val="single"/>
      <w:lang w:val="en-US" w:eastAsia="en-US" w:bidi="ar-SA"/>
    </w:rPr>
  </w:style>
  <w:style w:type="character" w:customStyle="1" w:styleId="CharChar31">
    <w:name w:val="Char Char31"/>
    <w:rsid w:val="000A595B"/>
    <w:rPr>
      <w:rFonts w:ascii="Arial" w:hAnsi="Arial" w:cs="Arial" w:hint="default"/>
      <w:b/>
      <w:bCs/>
      <w:iCs/>
      <w:lang w:val="en-US" w:eastAsia="en-US" w:bidi="ar-SA"/>
    </w:rPr>
  </w:style>
  <w:style w:type="character" w:customStyle="1" w:styleId="Subtitle2">
    <w:name w:val="Subtitle2"/>
    <w:rsid w:val="000A595B"/>
  </w:style>
  <w:style w:type="character" w:customStyle="1" w:styleId="drop">
    <w:name w:val="drop"/>
    <w:rsid w:val="000A595B"/>
  </w:style>
  <w:style w:type="character" w:customStyle="1" w:styleId="bioline">
    <w:name w:val="bioline"/>
    <w:rsid w:val="000A595B"/>
  </w:style>
  <w:style w:type="character" w:customStyle="1" w:styleId="articletitle0">
    <w:name w:val="article_title"/>
    <w:rsid w:val="000A595B"/>
  </w:style>
  <w:style w:type="character" w:customStyle="1" w:styleId="A4">
    <w:name w:val="A4"/>
    <w:uiPriority w:val="99"/>
    <w:rsid w:val="000A595B"/>
    <w:rPr>
      <w:color w:val="000000"/>
    </w:rPr>
  </w:style>
  <w:style w:type="character" w:customStyle="1" w:styleId="s2">
    <w:name w:val="s2"/>
    <w:rsid w:val="000A595B"/>
  </w:style>
  <w:style w:type="character" w:customStyle="1" w:styleId="s4">
    <w:name w:val="s4"/>
    <w:rsid w:val="000A595B"/>
  </w:style>
  <w:style w:type="character" w:customStyle="1" w:styleId="s5">
    <w:name w:val="s5"/>
    <w:rsid w:val="000A595B"/>
  </w:style>
  <w:style w:type="character" w:customStyle="1" w:styleId="cap">
    <w:name w:val="cap"/>
    <w:rsid w:val="000A595B"/>
  </w:style>
  <w:style w:type="character" w:customStyle="1" w:styleId="rightsnotice">
    <w:name w:val="rightsnotice"/>
    <w:rsid w:val="000A595B"/>
  </w:style>
  <w:style w:type="character" w:customStyle="1" w:styleId="Caption1">
    <w:name w:val="Caption1"/>
    <w:rsid w:val="000A595B"/>
  </w:style>
  <w:style w:type="character" w:customStyle="1" w:styleId="credit">
    <w:name w:val="credit"/>
    <w:rsid w:val="000A595B"/>
  </w:style>
  <w:style w:type="character" w:customStyle="1" w:styleId="scaps">
    <w:name w:val="scaps"/>
    <w:rsid w:val="000A595B"/>
  </w:style>
  <w:style w:type="character" w:customStyle="1" w:styleId="current-article">
    <w:name w:val="current-article"/>
    <w:rsid w:val="000A595B"/>
  </w:style>
  <w:style w:type="character" w:customStyle="1" w:styleId="related-current-indicator">
    <w:name w:val="related-current-indicator"/>
    <w:rsid w:val="000A595B"/>
  </w:style>
  <w:style w:type="character" w:customStyle="1" w:styleId="bylclear">
    <w:name w:val="bylclear"/>
    <w:rsid w:val="000A595B"/>
  </w:style>
  <w:style w:type="character" w:customStyle="1" w:styleId="timestamp">
    <w:name w:val="timestamp"/>
    <w:rsid w:val="000A595B"/>
  </w:style>
  <w:style w:type="character" w:customStyle="1" w:styleId="comments">
    <w:name w:val="comments"/>
    <w:rsid w:val="000A595B"/>
  </w:style>
  <w:style w:type="character" w:customStyle="1" w:styleId="essaytext">
    <w:name w:val="essaytext"/>
    <w:rsid w:val="000A595B"/>
  </w:style>
  <w:style w:type="character" w:customStyle="1" w:styleId="username">
    <w:name w:val="username"/>
    <w:rsid w:val="000A595B"/>
  </w:style>
  <w:style w:type="character" w:customStyle="1" w:styleId="toplinks">
    <w:name w:val="toplinks"/>
    <w:rsid w:val="000A595B"/>
  </w:style>
  <w:style w:type="character" w:customStyle="1" w:styleId="A3">
    <w:name w:val="A3"/>
    <w:uiPriority w:val="99"/>
    <w:rsid w:val="000A595B"/>
    <w:rPr>
      <w:rFonts w:ascii="Perpetua" w:hAnsi="Perpetua" w:cs="Perpetua" w:hint="default"/>
      <w:color w:val="000000"/>
      <w:sz w:val="15"/>
      <w:szCs w:val="15"/>
    </w:rPr>
  </w:style>
  <w:style w:type="character" w:customStyle="1" w:styleId="see">
    <w:name w:val="see"/>
    <w:rsid w:val="000A595B"/>
  </w:style>
  <w:style w:type="character" w:customStyle="1" w:styleId="first-letter">
    <w:name w:val="first-letter"/>
    <w:rsid w:val="000A595B"/>
  </w:style>
  <w:style w:type="character" w:customStyle="1" w:styleId="focusparagraph">
    <w:name w:val="focusparagraph"/>
    <w:rsid w:val="000A595B"/>
  </w:style>
  <w:style w:type="character" w:customStyle="1" w:styleId="lightblue">
    <w:name w:val="lightblue"/>
    <w:rsid w:val="000A595B"/>
  </w:style>
  <w:style w:type="character" w:customStyle="1" w:styleId="StyleUnderlineCharChar9pt">
    <w:name w:val="Style Underline Char Char + 9 pt"/>
    <w:rsid w:val="000A595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A595B"/>
  </w:style>
  <w:style w:type="character" w:customStyle="1" w:styleId="Title10">
    <w:name w:val="Title1"/>
    <w:rsid w:val="000A595B"/>
  </w:style>
  <w:style w:type="character" w:customStyle="1" w:styleId="BoldandUnderlineCharCharCharChar">
    <w:name w:val="Bold and Underline Char Char Char Char"/>
    <w:rsid w:val="000A595B"/>
    <w:rPr>
      <w:b/>
      <w:bCs w:val="0"/>
      <w:noProof w:val="0"/>
      <w:u w:val="single"/>
      <w:lang w:val="en-US" w:eastAsia="en-US" w:bidi="ar-SA"/>
    </w:rPr>
  </w:style>
  <w:style w:type="character" w:customStyle="1" w:styleId="FontStyle29">
    <w:name w:val="Font Style29"/>
    <w:uiPriority w:val="99"/>
    <w:rsid w:val="000A595B"/>
    <w:rPr>
      <w:rFonts w:ascii="Arial" w:hAnsi="Arial" w:cs="Arial" w:hint="default"/>
      <w:sz w:val="14"/>
      <w:szCs w:val="14"/>
    </w:rPr>
  </w:style>
  <w:style w:type="character" w:customStyle="1" w:styleId="titles">
    <w:name w:val="titles"/>
    <w:rsid w:val="000A595B"/>
  </w:style>
  <w:style w:type="character" w:customStyle="1" w:styleId="articletext0">
    <w:name w:val="article_text"/>
    <w:rsid w:val="000A595B"/>
  </w:style>
  <w:style w:type="character" w:customStyle="1" w:styleId="contentauthor">
    <w:name w:val="contentauthor"/>
    <w:rsid w:val="000A595B"/>
  </w:style>
  <w:style w:type="character" w:customStyle="1" w:styleId="subarticleheader">
    <w:name w:val="subarticleheader"/>
    <w:rsid w:val="000A595B"/>
  </w:style>
  <w:style w:type="character" w:customStyle="1" w:styleId="spelle">
    <w:name w:val="spelle"/>
    <w:rsid w:val="000A595B"/>
  </w:style>
  <w:style w:type="character" w:customStyle="1" w:styleId="grame">
    <w:name w:val="grame"/>
    <w:rsid w:val="000A595B"/>
  </w:style>
  <w:style w:type="character" w:customStyle="1" w:styleId="newstitle1">
    <w:name w:val="newstitle1"/>
    <w:rsid w:val="000A595B"/>
  </w:style>
  <w:style w:type="character" w:customStyle="1" w:styleId="copy">
    <w:name w:val="copy"/>
    <w:rsid w:val="000A595B"/>
  </w:style>
  <w:style w:type="character" w:customStyle="1" w:styleId="topheadline">
    <w:name w:val="topheadline"/>
    <w:rsid w:val="000A595B"/>
  </w:style>
  <w:style w:type="character" w:customStyle="1" w:styleId="Stylereduce27pt">
    <w:name w:val="Style reduce2 + 7 pt"/>
    <w:rsid w:val="000A595B"/>
    <w:rPr>
      <w:rFonts w:ascii="Times New Roman" w:hAnsi="Times New Roman" w:cs="Arial" w:hint="default"/>
      <w:color w:val="000000"/>
      <w:sz w:val="14"/>
      <w:szCs w:val="22"/>
    </w:rPr>
  </w:style>
  <w:style w:type="character" w:customStyle="1" w:styleId="srtitle">
    <w:name w:val="srtitle"/>
    <w:rsid w:val="000A595B"/>
  </w:style>
  <w:style w:type="character" w:customStyle="1" w:styleId="st1">
    <w:name w:val="st1"/>
    <w:rsid w:val="000A595B"/>
  </w:style>
  <w:style w:type="character" w:customStyle="1" w:styleId="StyleStyleGaramond">
    <w:name w:val="Style Style Garamond +"/>
    <w:rsid w:val="000A595B"/>
    <w:rPr>
      <w:rFonts w:ascii="Garamond" w:hAnsi="Garamond" w:cs="Times New Roman" w:hint="default"/>
      <w:sz w:val="20"/>
    </w:rPr>
  </w:style>
  <w:style w:type="character" w:customStyle="1" w:styleId="quotechar0">
    <w:name w:val="quotechar"/>
    <w:rsid w:val="000A595B"/>
  </w:style>
  <w:style w:type="character" w:customStyle="1" w:styleId="boldunderline1">
    <w:name w:val="boldunderline"/>
    <w:rsid w:val="000A595B"/>
  </w:style>
  <w:style w:type="character" w:customStyle="1" w:styleId="A8">
    <w:name w:val="A8"/>
    <w:rsid w:val="000A595B"/>
    <w:rPr>
      <w:rFonts w:ascii="Scala" w:hAnsi="Scala" w:cs="Scala" w:hint="default"/>
      <w:color w:val="000000"/>
      <w:sz w:val="15"/>
      <w:szCs w:val="15"/>
    </w:rPr>
  </w:style>
  <w:style w:type="character" w:customStyle="1" w:styleId="A0">
    <w:name w:val="A0"/>
    <w:uiPriority w:val="99"/>
    <w:rsid w:val="000A595B"/>
    <w:rPr>
      <w:rFonts w:ascii="Scala" w:hAnsi="Scala" w:cs="Scala" w:hint="default"/>
      <w:color w:val="000000"/>
      <w:sz w:val="16"/>
      <w:szCs w:val="16"/>
    </w:rPr>
  </w:style>
  <w:style w:type="character" w:customStyle="1" w:styleId="Date11">
    <w:name w:val="Date11"/>
    <w:rsid w:val="000A595B"/>
  </w:style>
  <w:style w:type="character" w:customStyle="1" w:styleId="Boxout">
    <w:name w:val="Box out"/>
    <w:uiPriority w:val="1"/>
    <w:qFormat/>
    <w:rsid w:val="000A595B"/>
    <w:rPr>
      <w:rFonts w:ascii="Tahoma" w:hAnsi="Tahoma" w:cs="Tahoma" w:hint="default"/>
      <w:b/>
      <w:bCs w:val="0"/>
      <w:sz w:val="20"/>
      <w:u w:val="single"/>
      <w:bdr w:val="none" w:sz="0" w:space="0" w:color="auto" w:frame="1"/>
      <w:shd w:val="clear" w:color="auto" w:fill="A9E8F5"/>
    </w:rPr>
  </w:style>
  <w:style w:type="character" w:customStyle="1" w:styleId="metad">
    <w:name w:val="metad"/>
    <w:rsid w:val="000A595B"/>
  </w:style>
  <w:style w:type="character" w:customStyle="1" w:styleId="sifr-alternate">
    <w:name w:val="sifr-alternate"/>
    <w:rsid w:val="000A595B"/>
  </w:style>
  <w:style w:type="character" w:customStyle="1" w:styleId="justify1">
    <w:name w:val="justify1"/>
    <w:rsid w:val="000A595B"/>
  </w:style>
  <w:style w:type="character" w:customStyle="1" w:styleId="artbody1">
    <w:name w:val="art_body1"/>
    <w:rsid w:val="000A595B"/>
    <w:rPr>
      <w:rFonts w:ascii="Arial" w:hAnsi="Arial" w:cs="Arial" w:hint="default"/>
    </w:rPr>
  </w:style>
  <w:style w:type="character" w:customStyle="1" w:styleId="A1">
    <w:name w:val="A1"/>
    <w:uiPriority w:val="99"/>
    <w:rsid w:val="000A595B"/>
    <w:rPr>
      <w:rFonts w:ascii="Book Antiqua" w:hAnsi="Book Antiqua" w:cs="Book Antiqua" w:hint="default"/>
      <w:color w:val="221E1F"/>
      <w:sz w:val="22"/>
      <w:szCs w:val="22"/>
    </w:rPr>
  </w:style>
  <w:style w:type="character" w:customStyle="1" w:styleId="reality">
    <w:name w:val="reality"/>
    <w:rsid w:val="000A595B"/>
  </w:style>
  <w:style w:type="character" w:customStyle="1" w:styleId="text2">
    <w:name w:val="text2"/>
    <w:rsid w:val="000A595B"/>
  </w:style>
  <w:style w:type="character" w:customStyle="1" w:styleId="StyleUnderlineChar2CharChar11pt">
    <w:name w:val="Style Underline Char2 Char Char + 11 pt"/>
    <w:rsid w:val="000A595B"/>
    <w:rPr>
      <w:rFonts w:ascii="Times New Roman" w:hAnsi="Times New Roman" w:cs="Times New Roman" w:hint="default"/>
      <w:sz w:val="20"/>
      <w:u w:val="single"/>
    </w:rPr>
  </w:style>
  <w:style w:type="character" w:customStyle="1" w:styleId="StyleStyleBoldUnderline11pt">
    <w:name w:val="Style Style Bold Underline + 11 pt"/>
    <w:rsid w:val="000A595B"/>
    <w:rPr>
      <w:b/>
      <w:bCs/>
      <w:sz w:val="20"/>
      <w:u w:val="single"/>
    </w:rPr>
  </w:style>
  <w:style w:type="character" w:customStyle="1" w:styleId="articlehead2">
    <w:name w:val="articlehead2"/>
    <w:rsid w:val="000A595B"/>
  </w:style>
  <w:style w:type="character" w:customStyle="1" w:styleId="pronset">
    <w:name w:val="pronset"/>
    <w:rsid w:val="000A595B"/>
  </w:style>
  <w:style w:type="character" w:customStyle="1" w:styleId="prondelim">
    <w:name w:val="prondelim"/>
    <w:rsid w:val="000A595B"/>
  </w:style>
  <w:style w:type="character" w:customStyle="1" w:styleId="prontoggle">
    <w:name w:val="pron_toggle"/>
    <w:rsid w:val="000A595B"/>
  </w:style>
  <w:style w:type="character" w:customStyle="1" w:styleId="boldface">
    <w:name w:val="boldface"/>
    <w:rsid w:val="000A595B"/>
  </w:style>
  <w:style w:type="character" w:customStyle="1" w:styleId="secondary-bf">
    <w:name w:val="secondary-bf"/>
    <w:rsid w:val="000A595B"/>
  </w:style>
  <w:style w:type="table" w:styleId="ColorfulGrid-Accent1">
    <w:name w:val="Colorful Grid Accent 1"/>
    <w:basedOn w:val="TableNormal"/>
    <w:link w:val="ColorfulGrid-Accent1Char"/>
    <w:uiPriority w:val="29"/>
    <w:unhideWhenUsed/>
    <w:rsid w:val="000A595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A595B"/>
    <w:rPr>
      <w:rFonts w:ascii="Times New Roman" w:hAnsi="Times New Roman" w:cs="Times New Roman" w:hint="default"/>
      <w:iCs/>
      <w:color w:val="000000"/>
      <w:sz w:val="16"/>
    </w:rPr>
  </w:style>
  <w:style w:type="character" w:customStyle="1" w:styleId="Boxout0">
    <w:name w:val="Boxout"/>
    <w:uiPriority w:val="1"/>
    <w:qFormat/>
    <w:rsid w:val="000A595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A595B"/>
  </w:style>
  <w:style w:type="character" w:customStyle="1" w:styleId="detailtitle">
    <w:name w:val="detailtitle"/>
    <w:rsid w:val="000A595B"/>
  </w:style>
  <w:style w:type="character" w:customStyle="1" w:styleId="storydate">
    <w:name w:val="storydate"/>
    <w:rsid w:val="000A595B"/>
  </w:style>
  <w:style w:type="character" w:customStyle="1" w:styleId="preloadwrap">
    <w:name w:val="preloadwrap"/>
    <w:rsid w:val="000A595B"/>
  </w:style>
  <w:style w:type="character" w:customStyle="1" w:styleId="creditwrap">
    <w:name w:val="creditwrap"/>
    <w:rsid w:val="000A595B"/>
  </w:style>
  <w:style w:type="character" w:customStyle="1" w:styleId="DefaultChar1">
    <w:name w:val="Default Char1"/>
    <w:rsid w:val="000A595B"/>
    <w:rPr>
      <w:noProof w:val="0"/>
      <w:color w:val="000000"/>
      <w:lang w:val="en-US" w:eastAsia="en-US" w:bidi="ar-SA"/>
    </w:rPr>
  </w:style>
  <w:style w:type="character" w:customStyle="1" w:styleId="textunderlineChar0">
    <w:name w:val="text underline Char"/>
    <w:link w:val="textunderline0"/>
    <w:rsid w:val="000A595B"/>
    <w:rPr>
      <w:u w:val="thick"/>
    </w:rPr>
  </w:style>
  <w:style w:type="character" w:customStyle="1" w:styleId="BoldChar">
    <w:name w:val="Bold Char"/>
    <w:rsid w:val="000A595B"/>
    <w:rPr>
      <w:rFonts w:ascii="Times New Roman" w:eastAsia="Times New Roman" w:hAnsi="Times New Roman" w:cs="Times New Roman" w:hint="default"/>
      <w:b/>
      <w:bCs w:val="0"/>
      <w:szCs w:val="24"/>
    </w:rPr>
  </w:style>
  <w:style w:type="character" w:customStyle="1" w:styleId="pmterms31">
    <w:name w:val="pmterms31"/>
    <w:rsid w:val="000A595B"/>
    <w:rPr>
      <w:b/>
      <w:bCs/>
      <w:i w:val="0"/>
      <w:iCs w:val="0"/>
      <w:color w:val="000000"/>
    </w:rPr>
  </w:style>
  <w:style w:type="character" w:customStyle="1" w:styleId="ft01">
    <w:name w:val="ft01"/>
    <w:rsid w:val="000A595B"/>
    <w:rPr>
      <w:rFonts w:ascii="Times" w:hAnsi="Times" w:cs="Times" w:hint="default"/>
      <w:color w:val="000000"/>
      <w:sz w:val="14"/>
      <w:szCs w:val="14"/>
    </w:rPr>
  </w:style>
  <w:style w:type="character" w:customStyle="1" w:styleId="ft11">
    <w:name w:val="ft11"/>
    <w:rsid w:val="000A595B"/>
    <w:rPr>
      <w:rFonts w:ascii="Times" w:hAnsi="Times" w:cs="Times" w:hint="default"/>
      <w:color w:val="000000"/>
      <w:sz w:val="17"/>
      <w:szCs w:val="17"/>
    </w:rPr>
  </w:style>
  <w:style w:type="character" w:customStyle="1" w:styleId="ft21">
    <w:name w:val="ft21"/>
    <w:rsid w:val="000A595B"/>
    <w:rPr>
      <w:rFonts w:ascii="Times" w:hAnsi="Times" w:cs="Times" w:hint="default"/>
      <w:color w:val="000000"/>
      <w:sz w:val="15"/>
      <w:szCs w:val="15"/>
    </w:rPr>
  </w:style>
  <w:style w:type="character" w:customStyle="1" w:styleId="ft31">
    <w:name w:val="ft31"/>
    <w:rsid w:val="000A595B"/>
    <w:rPr>
      <w:rFonts w:ascii="Times" w:hAnsi="Times" w:cs="Times" w:hint="default"/>
      <w:color w:val="000000"/>
      <w:sz w:val="15"/>
      <w:szCs w:val="15"/>
    </w:rPr>
  </w:style>
  <w:style w:type="character" w:customStyle="1" w:styleId="dquo">
    <w:name w:val="dquo"/>
    <w:rsid w:val="000A595B"/>
  </w:style>
  <w:style w:type="character" w:customStyle="1" w:styleId="caps2">
    <w:name w:val="caps2"/>
    <w:rsid w:val="000A595B"/>
  </w:style>
  <w:style w:type="character" w:customStyle="1" w:styleId="CardsFont12ptCharCharCharChar">
    <w:name w:val="Cards + Font: 12 pt Char Char Char Char"/>
    <w:rsid w:val="000A595B"/>
    <w:rPr>
      <w:sz w:val="24"/>
      <w:szCs w:val="24"/>
      <w:u w:val="thick"/>
      <w:lang w:val="en-US" w:eastAsia="en-US" w:bidi="ar-SA"/>
    </w:rPr>
  </w:style>
  <w:style w:type="character" w:customStyle="1" w:styleId="ccs">
    <w:name w:val="c cs"/>
    <w:rsid w:val="000A595B"/>
  </w:style>
  <w:style w:type="character" w:customStyle="1" w:styleId="UnderlinedEvChar">
    <w:name w:val="Underlined Ev Char"/>
    <w:rsid w:val="000A595B"/>
    <w:rPr>
      <w:rFonts w:ascii="Times New Roman" w:eastAsia="Times New Roman" w:hAnsi="Times New Roman" w:cs="Times New Roman" w:hint="default"/>
      <w:szCs w:val="24"/>
      <w:u w:val="single"/>
    </w:rPr>
  </w:style>
  <w:style w:type="character" w:customStyle="1" w:styleId="dropshadow">
    <w:name w:val="dropshadow"/>
    <w:rsid w:val="000A595B"/>
  </w:style>
  <w:style w:type="character" w:customStyle="1" w:styleId="d05ws">
    <w:name w:val="d05ws"/>
    <w:rsid w:val="000A595B"/>
  </w:style>
  <w:style w:type="character" w:customStyle="1" w:styleId="rzibod">
    <w:name w:val="rzibod"/>
    <w:rsid w:val="000A595B"/>
  </w:style>
  <w:style w:type="character" w:customStyle="1" w:styleId="StyleBold1">
    <w:name w:val="Style Bold1"/>
    <w:rsid w:val="000A595B"/>
    <w:rPr>
      <w:rFonts w:ascii="Georgia" w:hAnsi="Georgia" w:hint="default"/>
      <w:b/>
      <w:bCs/>
      <w:sz w:val="22"/>
    </w:rPr>
  </w:style>
  <w:style w:type="character" w:customStyle="1" w:styleId="headertext">
    <w:name w:val="headertext"/>
    <w:rsid w:val="000A595B"/>
  </w:style>
  <w:style w:type="character" w:customStyle="1" w:styleId="endnote-reference">
    <w:name w:val="endnote-reference"/>
    <w:rsid w:val="000A595B"/>
  </w:style>
  <w:style w:type="character" w:customStyle="1" w:styleId="officialsname">
    <w:name w:val="official_s_name"/>
    <w:rsid w:val="000A595B"/>
  </w:style>
  <w:style w:type="character" w:customStyle="1" w:styleId="audience">
    <w:name w:val="audience"/>
    <w:rsid w:val="000A595B"/>
  </w:style>
  <w:style w:type="character" w:customStyle="1" w:styleId="A7">
    <w:name w:val="A7"/>
    <w:uiPriority w:val="99"/>
    <w:rsid w:val="000A595B"/>
    <w:rPr>
      <w:rFonts w:ascii="Myriad Pro" w:hAnsi="Myriad Pro" w:cs="Myriad Pro" w:hint="default"/>
      <w:color w:val="0066B1"/>
      <w:sz w:val="22"/>
      <w:szCs w:val="22"/>
    </w:rPr>
  </w:style>
  <w:style w:type="character" w:customStyle="1" w:styleId="normalchar">
    <w:name w:val="normal__char"/>
    <w:rsid w:val="000A595B"/>
  </w:style>
  <w:style w:type="character" w:customStyle="1" w:styleId="hyperlink002cheading0020100200028block0020title0029char">
    <w:name w:val="hyperlink_002cheading_00201_0020_0028block_0020title_0029__char"/>
    <w:rsid w:val="000A595B"/>
  </w:style>
  <w:style w:type="character" w:customStyle="1" w:styleId="underline002cstyle0020bold0020underlinechar">
    <w:name w:val="underline_002cstyle_0020bold_0020underline__char"/>
    <w:rsid w:val="000A595B"/>
  </w:style>
  <w:style w:type="character" w:customStyle="1" w:styleId="copyboldblack">
    <w:name w:val="copyboldblack"/>
    <w:rsid w:val="000A595B"/>
  </w:style>
  <w:style w:type="character" w:customStyle="1" w:styleId="copybold">
    <w:name w:val="copybold"/>
    <w:rsid w:val="000A595B"/>
  </w:style>
  <w:style w:type="character" w:customStyle="1" w:styleId="author-date0">
    <w:name w:val="author-date"/>
    <w:rsid w:val="000A595B"/>
  </w:style>
  <w:style w:type="character" w:customStyle="1" w:styleId="hidden">
    <w:name w:val="hidden"/>
    <w:rsid w:val="000A595B"/>
  </w:style>
  <w:style w:type="character" w:customStyle="1" w:styleId="articlebegin">
    <w:name w:val="articlebegin"/>
    <w:rsid w:val="000A595B"/>
  </w:style>
  <w:style w:type="character" w:customStyle="1" w:styleId="mediaoverlay">
    <w:name w:val="mediaoverlay"/>
    <w:rsid w:val="000A595B"/>
  </w:style>
  <w:style w:type="character" w:customStyle="1" w:styleId="blogcaption">
    <w:name w:val="blog_caption"/>
    <w:rsid w:val="000A595B"/>
  </w:style>
  <w:style w:type="character" w:customStyle="1" w:styleId="commnet-abuzz">
    <w:name w:val="commnet-abuzz"/>
    <w:rsid w:val="000A595B"/>
  </w:style>
  <w:style w:type="character" w:customStyle="1" w:styleId="fbconnectbuttontext">
    <w:name w:val="fbconnectbutton_text"/>
    <w:rsid w:val="000A595B"/>
  </w:style>
  <w:style w:type="character" w:customStyle="1" w:styleId="fbsharecountinner">
    <w:name w:val="fb_share_count_inner"/>
    <w:rsid w:val="000A595B"/>
  </w:style>
  <w:style w:type="character" w:customStyle="1" w:styleId="stbuttontext">
    <w:name w:val="stbuttontext"/>
    <w:rsid w:val="000A595B"/>
  </w:style>
  <w:style w:type="character" w:customStyle="1" w:styleId="source">
    <w:name w:val="source"/>
    <w:rsid w:val="000A595B"/>
  </w:style>
  <w:style w:type="character" w:customStyle="1" w:styleId="pubdate">
    <w:name w:val="pubdate"/>
    <w:rsid w:val="000A595B"/>
  </w:style>
  <w:style w:type="character" w:customStyle="1" w:styleId="grey">
    <w:name w:val="grey"/>
    <w:rsid w:val="000A595B"/>
  </w:style>
  <w:style w:type="character" w:customStyle="1" w:styleId="postdate">
    <w:name w:val="post_date"/>
    <w:rsid w:val="000A595B"/>
  </w:style>
  <w:style w:type="character" w:customStyle="1" w:styleId="bdx">
    <w:name w:val="bdx"/>
    <w:rsid w:val="000A595B"/>
  </w:style>
  <w:style w:type="character" w:customStyle="1" w:styleId="bdl">
    <w:name w:val="bdl"/>
    <w:rsid w:val="000A595B"/>
  </w:style>
  <w:style w:type="character" w:customStyle="1" w:styleId="breadcrumbitemcurrent">
    <w:name w:val="breadcrumbitemcurrent"/>
    <w:rsid w:val="000A595B"/>
  </w:style>
  <w:style w:type="character" w:customStyle="1" w:styleId="bbl">
    <w:name w:val="bbl"/>
    <w:rsid w:val="000A595B"/>
  </w:style>
  <w:style w:type="character" w:customStyle="1" w:styleId="Date2">
    <w:name w:val="Date2"/>
    <w:rsid w:val="000A595B"/>
  </w:style>
  <w:style w:type="character" w:customStyle="1" w:styleId="company">
    <w:name w:val="company"/>
    <w:rsid w:val="000A595B"/>
  </w:style>
  <w:style w:type="character" w:customStyle="1" w:styleId="itxtnewhookspan">
    <w:name w:val="itxtnewhookspan"/>
    <w:rsid w:val="000A595B"/>
  </w:style>
  <w:style w:type="character" w:customStyle="1" w:styleId="gstxthlt">
    <w:name w:val="gstxt_hlt"/>
    <w:rsid w:val="000A595B"/>
  </w:style>
  <w:style w:type="character" w:customStyle="1" w:styleId="SubtleEmphasis1">
    <w:name w:val="Subtle Emphasis1"/>
    <w:uiPriority w:val="19"/>
    <w:qFormat/>
    <w:rsid w:val="000A595B"/>
    <w:rPr>
      <w:rFonts w:ascii="Times New Roman" w:hAnsi="Times New Roman" w:cs="Times New Roman" w:hint="default"/>
      <w:b/>
      <w:bCs w:val="0"/>
      <w:iCs/>
      <w:color w:val="auto"/>
      <w:sz w:val="22"/>
    </w:rPr>
  </w:style>
  <w:style w:type="character" w:customStyle="1" w:styleId="StyleBoldRed">
    <w:name w:val="Style Bold Red"/>
    <w:rsid w:val="000A595B"/>
    <w:rPr>
      <w:b/>
      <w:bCs/>
      <w:color w:val="auto"/>
    </w:rPr>
  </w:style>
  <w:style w:type="character" w:customStyle="1" w:styleId="StyleTimesNewRoman8pt">
    <w:name w:val="Style Times New Roman 8 pt"/>
    <w:rsid w:val="000A595B"/>
    <w:rPr>
      <w:rFonts w:ascii="Georgia" w:hAnsi="Georgia" w:hint="default"/>
      <w:sz w:val="16"/>
    </w:rPr>
  </w:style>
  <w:style w:type="character" w:customStyle="1" w:styleId="StyleStyle7pt8pt">
    <w:name w:val="Style Style 7 pt + 8 pt"/>
    <w:rsid w:val="000A595B"/>
    <w:rPr>
      <w:sz w:val="16"/>
    </w:rPr>
  </w:style>
  <w:style w:type="character" w:customStyle="1" w:styleId="StyleStyleThickunderlineBold1">
    <w:name w:val="Style Style Thick underline + Bold1"/>
    <w:rsid w:val="000A595B"/>
    <w:rPr>
      <w:b/>
      <w:bCs/>
      <w:u w:val="thick"/>
    </w:rPr>
  </w:style>
  <w:style w:type="character" w:customStyle="1" w:styleId="StyleUnderline2">
    <w:name w:val="Style Underline2"/>
    <w:rsid w:val="000A595B"/>
    <w:rPr>
      <w:u w:val="single"/>
    </w:rPr>
  </w:style>
  <w:style w:type="character" w:customStyle="1" w:styleId="ShrinkText">
    <w:name w:val="Shrink Text"/>
    <w:rsid w:val="000A595B"/>
    <w:rPr>
      <w:sz w:val="16"/>
    </w:rPr>
  </w:style>
  <w:style w:type="character" w:customStyle="1" w:styleId="smallcaps">
    <w:name w:val="smallcaps"/>
    <w:rsid w:val="000A595B"/>
  </w:style>
  <w:style w:type="character" w:customStyle="1" w:styleId="goldbldtext">
    <w:name w:val="goldbldtext"/>
    <w:rsid w:val="000A595B"/>
  </w:style>
  <w:style w:type="character" w:customStyle="1" w:styleId="cardshighlight0">
    <w:name w:val="cardshighlight"/>
    <w:rsid w:val="000A595B"/>
  </w:style>
  <w:style w:type="character" w:customStyle="1" w:styleId="cardsfont12pt1">
    <w:name w:val="cardsfont12pt"/>
    <w:rsid w:val="000A595B"/>
  </w:style>
  <w:style w:type="character" w:customStyle="1" w:styleId="ft6">
    <w:name w:val="ft6"/>
    <w:rsid w:val="000A595B"/>
  </w:style>
  <w:style w:type="character" w:customStyle="1" w:styleId="kicker">
    <w:name w:val="kicker"/>
    <w:rsid w:val="000A595B"/>
  </w:style>
  <w:style w:type="character" w:customStyle="1" w:styleId="backcontent">
    <w:name w:val="backcontent"/>
    <w:rsid w:val="000A595B"/>
  </w:style>
  <w:style w:type="character" w:customStyle="1" w:styleId="daystmp">
    <w:name w:val="daystmp"/>
    <w:rsid w:val="000A595B"/>
  </w:style>
  <w:style w:type="character" w:customStyle="1" w:styleId="cardsfont12ptchar">
    <w:name w:val="cardsfont12ptchar"/>
    <w:rsid w:val="000A595B"/>
  </w:style>
  <w:style w:type="character" w:customStyle="1" w:styleId="gal">
    <w:name w:val="gal"/>
    <w:rsid w:val="000A595B"/>
  </w:style>
  <w:style w:type="character" w:customStyle="1" w:styleId="submitted">
    <w:name w:val="submitted"/>
    <w:rsid w:val="000A595B"/>
  </w:style>
  <w:style w:type="character" w:customStyle="1" w:styleId="imagedateline">
    <w:name w:val="image_dateline"/>
    <w:rsid w:val="000A595B"/>
  </w:style>
  <w:style w:type="character" w:customStyle="1" w:styleId="authordatecharchar">
    <w:name w:val="authordatecharchar"/>
    <w:rsid w:val="000A595B"/>
  </w:style>
  <w:style w:type="character" w:customStyle="1" w:styleId="style1char0">
    <w:name w:val="style1char"/>
    <w:rsid w:val="000A595B"/>
  </w:style>
  <w:style w:type="character" w:customStyle="1" w:styleId="tagcharchar0">
    <w:name w:val="tagcharchar"/>
    <w:rsid w:val="000A595B"/>
  </w:style>
  <w:style w:type="character" w:customStyle="1" w:styleId="underlinedcharchar2">
    <w:name w:val="underlinedcharchar"/>
    <w:rsid w:val="000A595B"/>
  </w:style>
  <w:style w:type="character" w:customStyle="1" w:styleId="BoxedChar">
    <w:name w:val="Boxed Char"/>
    <w:rsid w:val="000A595B"/>
    <w:rPr>
      <w:rFonts w:ascii="Arial Narrow" w:hAnsi="Arial Narrow" w:hint="default"/>
      <w:b/>
      <w:bCs w:val="0"/>
      <w:sz w:val="18"/>
      <w:bdr w:val="single" w:sz="6" w:space="0" w:color="auto" w:frame="1"/>
    </w:rPr>
  </w:style>
  <w:style w:type="character" w:customStyle="1" w:styleId="Style11ptUnderline2">
    <w:name w:val="Style 11 pt Underline2"/>
    <w:rsid w:val="000A595B"/>
    <w:rPr>
      <w:sz w:val="20"/>
      <w:u w:val="single"/>
    </w:rPr>
  </w:style>
  <w:style w:type="character" w:customStyle="1" w:styleId="Style11ptBoldUnderline2">
    <w:name w:val="Style 11 pt Bold Underline2"/>
    <w:rsid w:val="000A595B"/>
    <w:rPr>
      <w:b/>
      <w:bCs/>
      <w:sz w:val="20"/>
      <w:u w:val="single"/>
    </w:rPr>
  </w:style>
  <w:style w:type="character" w:customStyle="1" w:styleId="nw">
    <w:name w:val="nw"/>
    <w:rsid w:val="000A595B"/>
  </w:style>
  <w:style w:type="character" w:customStyle="1" w:styleId="Styleunderline11ptBoldBorderSinglesolidlineAuto">
    <w:name w:val="Style underline + 11 pt Bold Border: : (Single solid line Auto ..."/>
    <w:rsid w:val="000A595B"/>
    <w:rPr>
      <w:b/>
      <w:bCs/>
      <w:sz w:val="20"/>
      <w:u w:val="single"/>
      <w:bdr w:val="single" w:sz="4" w:space="0" w:color="auto" w:frame="1"/>
    </w:rPr>
  </w:style>
  <w:style w:type="character" w:customStyle="1" w:styleId="cardCharCharChar1">
    <w:name w:val="card Char Char Char1"/>
    <w:rsid w:val="000A595B"/>
    <w:rPr>
      <w:lang w:val="en-US" w:eastAsia="en-US" w:bidi="ar-SA"/>
    </w:rPr>
  </w:style>
  <w:style w:type="character" w:customStyle="1" w:styleId="authors1">
    <w:name w:val="authors1"/>
    <w:rsid w:val="000A595B"/>
    <w:rPr>
      <w:rFonts w:ascii="Verdana" w:hAnsi="Verdana" w:hint="default"/>
      <w:b/>
      <w:bCs/>
      <w:color w:val="006699"/>
      <w:sz w:val="20"/>
      <w:szCs w:val="20"/>
    </w:rPr>
  </w:style>
  <w:style w:type="character" w:customStyle="1" w:styleId="headlinesectionlarge">
    <w:name w:val="headline_section_large"/>
    <w:rsid w:val="000A595B"/>
  </w:style>
  <w:style w:type="character" w:customStyle="1" w:styleId="Styleunderline11ptBlack">
    <w:name w:val="Style underline + 11 pt Black"/>
    <w:rsid w:val="000A595B"/>
    <w:rPr>
      <w:color w:val="000000"/>
      <w:sz w:val="20"/>
      <w:u w:val="single"/>
    </w:rPr>
  </w:style>
  <w:style w:type="character" w:customStyle="1" w:styleId="Styleunderline11ptBoldBlack">
    <w:name w:val="Style underline + 11 pt Bold Black"/>
    <w:rsid w:val="000A595B"/>
    <w:rPr>
      <w:b/>
      <w:bCs/>
      <w:color w:val="000000"/>
      <w:sz w:val="20"/>
      <w:u w:val="single"/>
    </w:rPr>
  </w:style>
  <w:style w:type="character" w:customStyle="1" w:styleId="Style11ptBoldBlackUnderline">
    <w:name w:val="Style 11 pt Bold Black Underline"/>
    <w:rsid w:val="000A595B"/>
    <w:rPr>
      <w:b/>
      <w:bCs/>
      <w:color w:val="000000"/>
      <w:sz w:val="20"/>
      <w:u w:val="single"/>
    </w:rPr>
  </w:style>
  <w:style w:type="character" w:customStyle="1" w:styleId="Style11ptBoldBlackUnderlineBorderSinglesolidline">
    <w:name w:val="Style 11 pt Bold Black Underline Border: : (Single solid line ..."/>
    <w:rsid w:val="000A595B"/>
    <w:rPr>
      <w:b/>
      <w:bCs/>
      <w:color w:val="000000"/>
      <w:sz w:val="20"/>
      <w:u w:val="single"/>
      <w:bdr w:val="single" w:sz="4" w:space="0" w:color="auto" w:frame="1"/>
    </w:rPr>
  </w:style>
  <w:style w:type="character" w:customStyle="1" w:styleId="StyleLatinMeridien-Italic11ptItalicUnderline">
    <w:name w:val="Style (Latin) Meridien-Italic 11 pt Italic Underline"/>
    <w:rsid w:val="000A595B"/>
    <w:rPr>
      <w:rFonts w:ascii="Meridien-Italic" w:hAnsi="Meridien-Italic" w:hint="default"/>
      <w:i/>
      <w:iCs/>
      <w:sz w:val="20"/>
      <w:u w:val="single"/>
    </w:rPr>
  </w:style>
  <w:style w:type="character" w:customStyle="1" w:styleId="Citation-AuthorDate">
    <w:name w:val="Citation - Author/Date"/>
    <w:rsid w:val="000A595B"/>
    <w:rPr>
      <w:b/>
      <w:bCs w:val="0"/>
      <w:smallCaps/>
      <w:sz w:val="24"/>
      <w:u w:val="single"/>
    </w:rPr>
  </w:style>
  <w:style w:type="character" w:customStyle="1" w:styleId="underlinestylechar0">
    <w:name w:val="underlinestylechar"/>
    <w:rsid w:val="000A595B"/>
  </w:style>
  <w:style w:type="character" w:customStyle="1" w:styleId="highlight">
    <w:name w:val="highlight"/>
    <w:rsid w:val="000A595B"/>
  </w:style>
  <w:style w:type="character" w:customStyle="1" w:styleId="DottedUnderline0">
    <w:name w:val="Dotted Underline"/>
    <w:rsid w:val="000A595B"/>
    <w:rPr>
      <w:rFonts w:ascii="Times New Roman" w:hAnsi="Times New Roman" w:cs="Times New Roman" w:hint="default"/>
      <w:sz w:val="20"/>
      <w:u w:val="dottedHeavy"/>
    </w:rPr>
  </w:style>
  <w:style w:type="character" w:customStyle="1" w:styleId="titleauthoretc">
    <w:name w:val="titleauthoretc"/>
    <w:rsid w:val="000A595B"/>
  </w:style>
  <w:style w:type="character" w:customStyle="1" w:styleId="labeltext">
    <w:name w:val="labeltext"/>
    <w:rsid w:val="000A595B"/>
  </w:style>
  <w:style w:type="character" w:customStyle="1" w:styleId="viewlink">
    <w:name w:val="viewlink"/>
    <w:rsid w:val="000A595B"/>
  </w:style>
  <w:style w:type="character" w:customStyle="1" w:styleId="share">
    <w:name w:val="share"/>
    <w:rsid w:val="000A595B"/>
  </w:style>
  <w:style w:type="character" w:customStyle="1" w:styleId="inlinkchart">
    <w:name w:val="inlink_chart"/>
    <w:rsid w:val="000A595B"/>
  </w:style>
  <w:style w:type="character" w:customStyle="1" w:styleId="underLight">
    <w:name w:val="underLight"/>
    <w:uiPriority w:val="1"/>
    <w:qFormat/>
    <w:rsid w:val="000A595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A595B"/>
  </w:style>
  <w:style w:type="character" w:customStyle="1" w:styleId="author-rss">
    <w:name w:val="author-rss"/>
    <w:rsid w:val="000A595B"/>
  </w:style>
  <w:style w:type="character" w:customStyle="1" w:styleId="fbsharecountwrapper">
    <w:name w:val="fb_share_count_wrapper"/>
    <w:rsid w:val="000A595B"/>
  </w:style>
  <w:style w:type="character" w:customStyle="1" w:styleId="fbbuttontext">
    <w:name w:val="fb_button_text"/>
    <w:rsid w:val="000A595B"/>
  </w:style>
  <w:style w:type="character" w:customStyle="1" w:styleId="hw">
    <w:name w:val="hw"/>
    <w:rsid w:val="000A595B"/>
  </w:style>
  <w:style w:type="character" w:customStyle="1" w:styleId="linktotop">
    <w:name w:val="linktotop"/>
    <w:rsid w:val="000A595B"/>
  </w:style>
  <w:style w:type="character" w:customStyle="1" w:styleId="maintextbldleft">
    <w:name w:val="maintextbldleft"/>
    <w:rsid w:val="000A595B"/>
  </w:style>
  <w:style w:type="character" w:customStyle="1" w:styleId="maintextleft">
    <w:name w:val="maintextleft"/>
    <w:rsid w:val="000A595B"/>
  </w:style>
  <w:style w:type="character" w:customStyle="1" w:styleId="descriptionstyle1block">
    <w:name w:val="description style1 block"/>
    <w:rsid w:val="000A595B"/>
  </w:style>
  <w:style w:type="character" w:customStyle="1" w:styleId="gutter-right-1">
    <w:name w:val="gutter-right-1"/>
    <w:basedOn w:val="DefaultParagraphFont"/>
    <w:rsid w:val="000A595B"/>
  </w:style>
  <w:style w:type="character" w:customStyle="1" w:styleId="ssl3">
    <w:name w:val="ss_l3"/>
    <w:rsid w:val="000A595B"/>
  </w:style>
  <w:style w:type="character" w:customStyle="1" w:styleId="FontStyle39">
    <w:name w:val="Font Style39"/>
    <w:uiPriority w:val="99"/>
    <w:rsid w:val="000A595B"/>
    <w:rPr>
      <w:rFonts w:ascii="Constantia" w:hAnsi="Constantia" w:cs="Constantia" w:hint="default"/>
      <w:b/>
      <w:bCs/>
      <w:sz w:val="18"/>
      <w:szCs w:val="18"/>
    </w:rPr>
  </w:style>
  <w:style w:type="character" w:customStyle="1" w:styleId="6">
    <w:name w:val="6"/>
    <w:rsid w:val="000A595B"/>
    <w:rPr>
      <w:rFonts w:ascii="Arial" w:hAnsi="Arial" w:cs="Arial" w:hint="default"/>
      <w:bCs/>
      <w:sz w:val="20"/>
      <w:u w:val="single"/>
      <w:lang w:val="en-US" w:eastAsia="en-US" w:bidi="ar-SA"/>
    </w:rPr>
  </w:style>
  <w:style w:type="character" w:customStyle="1" w:styleId="Header11">
    <w:name w:val="Header11"/>
    <w:rsid w:val="000A595B"/>
  </w:style>
  <w:style w:type="character" w:customStyle="1" w:styleId="posa">
    <w:name w:val="pos(a)"/>
    <w:basedOn w:val="DefaultParagraphFont"/>
    <w:rsid w:val="000A595B"/>
  </w:style>
  <w:style w:type="character" w:customStyle="1" w:styleId="u-hiddeninnarrowenv">
    <w:name w:val="u-hiddeninnarrowenv"/>
    <w:basedOn w:val="DefaultParagraphFont"/>
    <w:rsid w:val="000A595B"/>
  </w:style>
  <w:style w:type="character" w:customStyle="1" w:styleId="followbutton-bird">
    <w:name w:val="followbutton-bird"/>
    <w:basedOn w:val="DefaultParagraphFont"/>
    <w:rsid w:val="000A595B"/>
  </w:style>
  <w:style w:type="character" w:customStyle="1" w:styleId="tweetauthor-name">
    <w:name w:val="tweetauthor-name"/>
    <w:basedOn w:val="DefaultParagraphFont"/>
    <w:rsid w:val="000A595B"/>
  </w:style>
  <w:style w:type="character" w:customStyle="1" w:styleId="tweetauthor-verifiedbadge">
    <w:name w:val="tweetauthor-verifiedbadge"/>
    <w:basedOn w:val="DefaultParagraphFont"/>
    <w:rsid w:val="000A595B"/>
  </w:style>
  <w:style w:type="character" w:customStyle="1" w:styleId="tweetauthor-screenname">
    <w:name w:val="tweetauthor-screenname"/>
    <w:basedOn w:val="DefaultParagraphFont"/>
    <w:rsid w:val="000A595B"/>
  </w:style>
  <w:style w:type="character" w:customStyle="1" w:styleId="u-hiddenvisually">
    <w:name w:val="u-hiddenvisually"/>
    <w:basedOn w:val="DefaultParagraphFont"/>
    <w:rsid w:val="000A595B"/>
  </w:style>
  <w:style w:type="character" w:customStyle="1" w:styleId="tweetaction-stat">
    <w:name w:val="tweetaction-stat"/>
    <w:basedOn w:val="DefaultParagraphFont"/>
    <w:rsid w:val="000A595B"/>
  </w:style>
  <w:style w:type="character" w:customStyle="1" w:styleId="related">
    <w:name w:val="related"/>
    <w:basedOn w:val="DefaultParagraphFont"/>
    <w:rsid w:val="000A595B"/>
  </w:style>
  <w:style w:type="character" w:customStyle="1" w:styleId="related-content">
    <w:name w:val="related-content"/>
    <w:basedOn w:val="DefaultParagraphFont"/>
    <w:rsid w:val="000A595B"/>
  </w:style>
  <w:style w:type="character" w:customStyle="1" w:styleId="name-of-author">
    <w:name w:val="name-of-author"/>
    <w:basedOn w:val="DefaultParagraphFont"/>
    <w:rsid w:val="000A595B"/>
  </w:style>
  <w:style w:type="character" w:customStyle="1" w:styleId="first-name">
    <w:name w:val="first-name"/>
    <w:basedOn w:val="DefaultParagraphFont"/>
    <w:rsid w:val="000A595B"/>
  </w:style>
  <w:style w:type="character" w:customStyle="1" w:styleId="last-name">
    <w:name w:val="last-name"/>
    <w:basedOn w:val="DefaultParagraphFont"/>
    <w:rsid w:val="000A595B"/>
  </w:style>
  <w:style w:type="character" w:customStyle="1" w:styleId="caption10">
    <w:name w:val="caption1"/>
    <w:basedOn w:val="DefaultParagraphFont"/>
    <w:rsid w:val="000A595B"/>
  </w:style>
  <w:style w:type="character" w:customStyle="1" w:styleId="recirc-text">
    <w:name w:val="&quot;recirc-text”"/>
    <w:basedOn w:val="DefaultParagraphFont"/>
    <w:rsid w:val="000A595B"/>
  </w:style>
  <w:style w:type="character" w:customStyle="1" w:styleId="video-icon">
    <w:name w:val="video-icon"/>
    <w:basedOn w:val="DefaultParagraphFont"/>
    <w:rsid w:val="000A595B"/>
  </w:style>
  <w:style w:type="character" w:customStyle="1" w:styleId="powa-shot-play-btn-text">
    <w:name w:val="powa-shot-play-btn-text"/>
    <w:basedOn w:val="DefaultParagraphFont"/>
    <w:rsid w:val="000A595B"/>
  </w:style>
  <w:style w:type="character" w:customStyle="1" w:styleId="powa-shot-click">
    <w:name w:val="powa-shot-click"/>
    <w:basedOn w:val="DefaultParagraphFont"/>
    <w:rsid w:val="000A595B"/>
  </w:style>
  <w:style w:type="character" w:customStyle="1" w:styleId="wpv-blurb">
    <w:name w:val="wpv-blurb"/>
    <w:basedOn w:val="DefaultParagraphFont"/>
    <w:rsid w:val="000A595B"/>
  </w:style>
  <w:style w:type="character" w:customStyle="1" w:styleId="pb-caption">
    <w:name w:val="pb-caption"/>
    <w:basedOn w:val="DefaultParagraphFont"/>
    <w:rsid w:val="000A595B"/>
  </w:style>
  <w:style w:type="character" w:customStyle="1" w:styleId="Heading5Char1">
    <w:name w:val="Heading 5 Char1"/>
    <w:aliases w:val="Text Char1"/>
    <w:basedOn w:val="DefaultParagraphFont"/>
    <w:semiHidden/>
    <w:rsid w:val="000A595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A595B"/>
    <w:rPr>
      <w:vertAlign w:val="baseline"/>
    </w:rPr>
  </w:style>
  <w:style w:type="character" w:customStyle="1" w:styleId="Heading7Char1">
    <w:name w:val="Heading 7 Char1"/>
    <w:basedOn w:val="DefaultParagraphFont"/>
    <w:semiHidden/>
    <w:rsid w:val="000A595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A595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A595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A595B"/>
    <w:rPr>
      <w:rFonts w:ascii="Calibri" w:hAnsi="Calibri" w:cs="Calibri"/>
    </w:rPr>
  </w:style>
  <w:style w:type="numbering" w:customStyle="1" w:styleId="NoList2">
    <w:name w:val="No List2"/>
    <w:next w:val="NoList"/>
    <w:uiPriority w:val="99"/>
    <w:semiHidden/>
    <w:unhideWhenUsed/>
    <w:rsid w:val="000A595B"/>
  </w:style>
  <w:style w:type="numbering" w:customStyle="1" w:styleId="NoList3">
    <w:name w:val="No List3"/>
    <w:next w:val="NoList"/>
    <w:uiPriority w:val="99"/>
    <w:semiHidden/>
    <w:unhideWhenUsed/>
    <w:rsid w:val="000A595B"/>
  </w:style>
  <w:style w:type="numbering" w:customStyle="1" w:styleId="NoList4">
    <w:name w:val="No List4"/>
    <w:next w:val="NoList"/>
    <w:uiPriority w:val="99"/>
    <w:semiHidden/>
    <w:unhideWhenUsed/>
    <w:rsid w:val="000A595B"/>
  </w:style>
  <w:style w:type="numbering" w:customStyle="1" w:styleId="NoList5">
    <w:name w:val="No List5"/>
    <w:next w:val="NoList"/>
    <w:semiHidden/>
    <w:unhideWhenUsed/>
    <w:rsid w:val="000A595B"/>
  </w:style>
  <w:style w:type="paragraph" w:styleId="BlockText">
    <w:name w:val="Block Text"/>
    <w:basedOn w:val="Normal"/>
    <w:rsid w:val="000A595B"/>
    <w:pPr>
      <w:ind w:left="229" w:right="229"/>
    </w:pPr>
    <w:rPr>
      <w:rFonts w:ascii="Verdana" w:eastAsia="Times New Roman" w:hAnsi="Verdana"/>
      <w:sz w:val="16"/>
      <w:szCs w:val="20"/>
    </w:rPr>
  </w:style>
  <w:style w:type="paragraph" w:styleId="NormalIndent">
    <w:name w:val="Normal Indent"/>
    <w:basedOn w:val="Normal"/>
    <w:rsid w:val="000A595B"/>
    <w:pPr>
      <w:ind w:left="720"/>
    </w:pPr>
    <w:rPr>
      <w:rFonts w:eastAsia="Times New Roman"/>
      <w:szCs w:val="20"/>
    </w:rPr>
  </w:style>
  <w:style w:type="paragraph" w:styleId="EnvelopeReturn">
    <w:name w:val="envelope return"/>
    <w:basedOn w:val="Normal"/>
    <w:rsid w:val="000A595B"/>
    <w:rPr>
      <w:rFonts w:eastAsia="Times New Roman"/>
      <w:sz w:val="24"/>
      <w:szCs w:val="20"/>
    </w:rPr>
  </w:style>
  <w:style w:type="paragraph" w:styleId="EnvelopeAddress">
    <w:name w:val="envelope address"/>
    <w:basedOn w:val="Normal"/>
    <w:rsid w:val="000A595B"/>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A595B"/>
  </w:style>
  <w:style w:type="numbering" w:customStyle="1" w:styleId="NoList7">
    <w:name w:val="No List7"/>
    <w:next w:val="NoList"/>
    <w:semiHidden/>
    <w:unhideWhenUsed/>
    <w:rsid w:val="000A595B"/>
  </w:style>
  <w:style w:type="paragraph" w:styleId="ListBullet">
    <w:name w:val="List Bullet"/>
    <w:basedOn w:val="Normal"/>
    <w:link w:val="ListBulletChar"/>
    <w:uiPriority w:val="99"/>
    <w:unhideWhenUsed/>
    <w:rsid w:val="000A595B"/>
    <w:pPr>
      <w:tabs>
        <w:tab w:val="num" w:pos="360"/>
      </w:tabs>
      <w:ind w:left="360" w:hanging="360"/>
      <w:contextualSpacing/>
    </w:pPr>
    <w:rPr>
      <w:rFonts w:eastAsia="Calibri"/>
    </w:rPr>
  </w:style>
  <w:style w:type="table" w:styleId="MediumGrid1">
    <w:name w:val="Medium Grid 1"/>
    <w:basedOn w:val="TableNormal"/>
    <w:uiPriority w:val="67"/>
    <w:rsid w:val="000A595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0A595B"/>
  </w:style>
  <w:style w:type="numbering" w:customStyle="1" w:styleId="NoList111">
    <w:name w:val="No List111"/>
    <w:next w:val="NoList"/>
    <w:uiPriority w:val="99"/>
    <w:semiHidden/>
    <w:unhideWhenUsed/>
    <w:rsid w:val="000A595B"/>
  </w:style>
  <w:style w:type="numbering" w:customStyle="1" w:styleId="NoList1111">
    <w:name w:val="No List1111"/>
    <w:next w:val="NoList"/>
    <w:uiPriority w:val="99"/>
    <w:semiHidden/>
    <w:unhideWhenUsed/>
    <w:rsid w:val="000A595B"/>
  </w:style>
  <w:style w:type="numbering" w:customStyle="1" w:styleId="NoList11111">
    <w:name w:val="No List11111"/>
    <w:next w:val="NoList"/>
    <w:uiPriority w:val="99"/>
    <w:semiHidden/>
    <w:unhideWhenUsed/>
    <w:rsid w:val="000A595B"/>
  </w:style>
  <w:style w:type="numbering" w:customStyle="1" w:styleId="NoList111111">
    <w:name w:val="No List111111"/>
    <w:next w:val="NoList"/>
    <w:uiPriority w:val="99"/>
    <w:semiHidden/>
    <w:unhideWhenUsed/>
    <w:rsid w:val="000A595B"/>
  </w:style>
  <w:style w:type="numbering" w:customStyle="1" w:styleId="NoList1111111">
    <w:name w:val="No List1111111"/>
    <w:next w:val="NoList"/>
    <w:uiPriority w:val="99"/>
    <w:semiHidden/>
    <w:unhideWhenUsed/>
    <w:rsid w:val="000A595B"/>
  </w:style>
  <w:style w:type="numbering" w:customStyle="1" w:styleId="NoList11111111">
    <w:name w:val="No List11111111"/>
    <w:next w:val="NoList"/>
    <w:uiPriority w:val="99"/>
    <w:semiHidden/>
    <w:unhideWhenUsed/>
    <w:rsid w:val="000A595B"/>
  </w:style>
  <w:style w:type="numbering" w:customStyle="1" w:styleId="NoList111111111">
    <w:name w:val="No List111111111"/>
    <w:next w:val="NoList"/>
    <w:uiPriority w:val="99"/>
    <w:semiHidden/>
    <w:unhideWhenUsed/>
    <w:rsid w:val="000A595B"/>
  </w:style>
  <w:style w:type="numbering" w:customStyle="1" w:styleId="NoList1111111111">
    <w:name w:val="No List1111111111"/>
    <w:next w:val="NoList"/>
    <w:uiPriority w:val="99"/>
    <w:semiHidden/>
    <w:unhideWhenUsed/>
    <w:rsid w:val="000A595B"/>
  </w:style>
  <w:style w:type="numbering" w:customStyle="1" w:styleId="NoList11111111111">
    <w:name w:val="No List11111111111"/>
    <w:next w:val="NoList"/>
    <w:uiPriority w:val="99"/>
    <w:semiHidden/>
    <w:unhideWhenUsed/>
    <w:rsid w:val="000A595B"/>
  </w:style>
  <w:style w:type="numbering" w:customStyle="1" w:styleId="NoList111111111111">
    <w:name w:val="No List111111111111"/>
    <w:next w:val="NoList"/>
    <w:uiPriority w:val="99"/>
    <w:semiHidden/>
    <w:unhideWhenUsed/>
    <w:rsid w:val="000A595B"/>
  </w:style>
  <w:style w:type="numbering" w:customStyle="1" w:styleId="NoList1111111111111">
    <w:name w:val="No List1111111111111"/>
    <w:next w:val="NoList"/>
    <w:uiPriority w:val="99"/>
    <w:semiHidden/>
    <w:unhideWhenUsed/>
    <w:rsid w:val="000A595B"/>
  </w:style>
  <w:style w:type="numbering" w:customStyle="1" w:styleId="NoList11111111111111">
    <w:name w:val="No List11111111111111"/>
    <w:next w:val="NoList"/>
    <w:uiPriority w:val="99"/>
    <w:semiHidden/>
    <w:unhideWhenUsed/>
    <w:rsid w:val="000A595B"/>
  </w:style>
  <w:style w:type="numbering" w:customStyle="1" w:styleId="NoList111111111111111">
    <w:name w:val="No List111111111111111"/>
    <w:next w:val="NoList"/>
    <w:uiPriority w:val="99"/>
    <w:semiHidden/>
    <w:unhideWhenUsed/>
    <w:rsid w:val="000A595B"/>
  </w:style>
  <w:style w:type="numbering" w:customStyle="1" w:styleId="NoList1111111111111111">
    <w:name w:val="No List1111111111111111"/>
    <w:next w:val="NoList"/>
    <w:uiPriority w:val="99"/>
    <w:semiHidden/>
    <w:unhideWhenUsed/>
    <w:rsid w:val="000A595B"/>
  </w:style>
  <w:style w:type="numbering" w:customStyle="1" w:styleId="NoList11111111111111111">
    <w:name w:val="No List11111111111111111"/>
    <w:next w:val="NoList"/>
    <w:uiPriority w:val="99"/>
    <w:semiHidden/>
    <w:unhideWhenUsed/>
    <w:rsid w:val="000A595B"/>
  </w:style>
  <w:style w:type="character" w:customStyle="1" w:styleId="FontStyle220">
    <w:name w:val="Font Style220"/>
    <w:basedOn w:val="DefaultParagraphFont"/>
    <w:uiPriority w:val="99"/>
    <w:rsid w:val="000A595B"/>
    <w:rPr>
      <w:rFonts w:ascii="Candara" w:hAnsi="Candara" w:cs="Candara" w:hint="default"/>
      <w:i/>
      <w:iCs/>
      <w:sz w:val="18"/>
      <w:szCs w:val="18"/>
    </w:rPr>
  </w:style>
  <w:style w:type="character" w:customStyle="1" w:styleId="FontStyle290">
    <w:name w:val="Font Style290"/>
    <w:basedOn w:val="DefaultParagraphFont"/>
    <w:uiPriority w:val="99"/>
    <w:rsid w:val="000A595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A595B"/>
    <w:rPr>
      <w:rFonts w:ascii="Arial" w:hAnsi="Arial" w:cs="Arial"/>
      <w:b/>
      <w:bCs/>
      <w:sz w:val="16"/>
      <w:szCs w:val="16"/>
    </w:rPr>
  </w:style>
  <w:style w:type="paragraph" w:customStyle="1" w:styleId="articlebodynormaltext">
    <w:name w:val="articlebody_normaltext"/>
    <w:basedOn w:val="Normal"/>
    <w:rsid w:val="000A595B"/>
    <w:pPr>
      <w:spacing w:before="100" w:beforeAutospacing="1" w:after="100" w:afterAutospacing="1"/>
    </w:pPr>
    <w:rPr>
      <w:rFonts w:ascii="Georgia" w:hAnsi="Georgia"/>
    </w:rPr>
  </w:style>
  <w:style w:type="character" w:customStyle="1" w:styleId="Bodytext21">
    <w:name w:val="Body text (2)_"/>
    <w:basedOn w:val="DefaultParagraphFont"/>
    <w:link w:val="Bodytext22"/>
    <w:rsid w:val="000A595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A595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0A595B"/>
    <w:rPr>
      <w:color w:val="000000"/>
      <w:sz w:val="28"/>
      <w:szCs w:val="28"/>
    </w:rPr>
  </w:style>
  <w:style w:type="character" w:customStyle="1" w:styleId="Style9ptItalicUnderline">
    <w:name w:val="Style 9 pt Italic Underline"/>
    <w:rsid w:val="000A595B"/>
    <w:rPr>
      <w:i/>
      <w:iCs/>
      <w:sz w:val="20"/>
      <w:u w:val="single"/>
    </w:rPr>
  </w:style>
  <w:style w:type="paragraph" w:customStyle="1" w:styleId="Debate">
    <w:name w:val="Debate"/>
    <w:basedOn w:val="Normal"/>
    <w:rsid w:val="000A595B"/>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0A595B"/>
    <w:rPr>
      <w:bCs w:val="0"/>
      <w:sz w:val="22"/>
      <w:szCs w:val="22"/>
    </w:rPr>
  </w:style>
  <w:style w:type="character" w:customStyle="1" w:styleId="StyleBox12ptBold">
    <w:name w:val="Style Box + 12 pt Bold"/>
    <w:basedOn w:val="DefaultParagraphFont"/>
    <w:rsid w:val="000A595B"/>
    <w:rPr>
      <w:rFonts w:ascii="Georgia" w:hAnsi="Georgia"/>
      <w:b/>
      <w:bCs/>
      <w:sz w:val="22"/>
      <w:u w:val="single"/>
      <w:bdr w:val="none" w:sz="0" w:space="0" w:color="auto"/>
    </w:rPr>
  </w:style>
  <w:style w:type="character" w:customStyle="1" w:styleId="StyleBox12pt">
    <w:name w:val="Style Box + 12 pt"/>
    <w:basedOn w:val="DefaultParagraphFont"/>
    <w:rsid w:val="000A595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A595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A595B"/>
    <w:rPr>
      <w:bCs w:val="0"/>
      <w:szCs w:val="22"/>
    </w:rPr>
  </w:style>
  <w:style w:type="character" w:customStyle="1" w:styleId="StyleGaramondText1">
    <w:name w:val="Style Garamond Text 1"/>
    <w:basedOn w:val="DefaultParagraphFont"/>
    <w:rsid w:val="000A595B"/>
    <w:rPr>
      <w:rFonts w:ascii="Georgia" w:hAnsi="Georgia"/>
      <w:color w:val="0D0D0D" w:themeColor="text1" w:themeTint="F2"/>
      <w:sz w:val="22"/>
    </w:rPr>
  </w:style>
  <w:style w:type="character" w:customStyle="1" w:styleId="StyleGaramondText1Underline">
    <w:name w:val="Style Garamond Text 1 Underline"/>
    <w:basedOn w:val="DefaultParagraphFont"/>
    <w:rsid w:val="000A595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A595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A595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A595B"/>
    <w:rPr>
      <w:b w:val="0"/>
      <w:bCs w:val="0"/>
      <w:sz w:val="14"/>
      <w:u w:val="none"/>
    </w:rPr>
  </w:style>
  <w:style w:type="character" w:customStyle="1" w:styleId="Style7ptBold">
    <w:name w:val="Style 7 pt Bold"/>
    <w:basedOn w:val="DefaultParagraphFont"/>
    <w:rsid w:val="000A595B"/>
    <w:rPr>
      <w:b w:val="0"/>
      <w:bCs/>
      <w:sz w:val="14"/>
    </w:rPr>
  </w:style>
  <w:style w:type="paragraph" w:customStyle="1" w:styleId="Stylecardtext8pt">
    <w:name w:val="Style card text + 8 pt"/>
    <w:basedOn w:val="Normal"/>
    <w:rsid w:val="000A595B"/>
    <w:pPr>
      <w:ind w:right="288"/>
    </w:pPr>
    <w:rPr>
      <w:sz w:val="16"/>
    </w:rPr>
  </w:style>
  <w:style w:type="paragraph" w:customStyle="1" w:styleId="Stylecardtext5pt">
    <w:name w:val="Style card text + 5 pt"/>
    <w:basedOn w:val="Normal"/>
    <w:rsid w:val="000A595B"/>
    <w:pPr>
      <w:ind w:right="288"/>
    </w:pPr>
    <w:rPr>
      <w:sz w:val="10"/>
    </w:rPr>
  </w:style>
  <w:style w:type="character" w:customStyle="1" w:styleId="StyleStyleBoldUnderlineUnderlineIntenseEmphasis1apple-style-">
    <w:name w:val="Style Style Bold UnderlineUnderlineIntense Emphasis1apple-style-..."/>
    <w:basedOn w:val="DefaultParagraphFont"/>
    <w:rsid w:val="000A595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A595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A595B"/>
    <w:rPr>
      <w:rFonts w:ascii="Georgia" w:hAnsi="Georgia"/>
      <w:u w:val="single"/>
    </w:rPr>
  </w:style>
  <w:style w:type="paragraph" w:customStyle="1" w:styleId="StyleCardsGeorgia12ptBoldThickunderlineBorderSin">
    <w:name w:val="Style Cards + Georgia 12 pt Bold Thick underline Border: : (Sin..."/>
    <w:basedOn w:val="Normal"/>
    <w:rsid w:val="000A595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A595B"/>
    <w:rPr>
      <w:rFonts w:ascii="Georgia" w:hAnsi="Georgia"/>
      <w:sz w:val="24"/>
      <w:u w:val="single"/>
    </w:rPr>
  </w:style>
  <w:style w:type="paragraph" w:customStyle="1" w:styleId="StyleCardsGeorgia">
    <w:name w:val="Style Cards + Georgia"/>
    <w:basedOn w:val="Normal"/>
    <w:rsid w:val="000A595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A595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0A595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0A595B"/>
    <w:rPr>
      <w:rFonts w:eastAsia="Times New Roman"/>
      <w:i/>
      <w:iCs/>
    </w:rPr>
  </w:style>
  <w:style w:type="character" w:customStyle="1" w:styleId="HTMLAddressChar">
    <w:name w:val="HTML Address Char"/>
    <w:basedOn w:val="DefaultParagraphFont"/>
    <w:link w:val="HTMLAddress"/>
    <w:uiPriority w:val="99"/>
    <w:rsid w:val="000A595B"/>
    <w:rPr>
      <w:rFonts w:ascii="Arial" w:eastAsia="Times New Roman" w:hAnsi="Arial" w:cs="Arial"/>
      <w:i/>
      <w:iCs/>
      <w:sz w:val="22"/>
    </w:rPr>
  </w:style>
  <w:style w:type="paragraph" w:styleId="Index1">
    <w:name w:val="index 1"/>
    <w:basedOn w:val="Normal"/>
    <w:next w:val="Normal"/>
    <w:autoRedefine/>
    <w:unhideWhenUsed/>
    <w:rsid w:val="000A595B"/>
    <w:pPr>
      <w:ind w:left="220" w:hanging="220"/>
    </w:pPr>
  </w:style>
  <w:style w:type="character" w:customStyle="1" w:styleId="CardsFont6ptChar1">
    <w:name w:val="Cards + Font: 6 pt Char1"/>
    <w:link w:val="CardsFont6pt"/>
    <w:locked/>
    <w:rsid w:val="000A595B"/>
    <w:rPr>
      <w:rFonts w:ascii="Arial" w:eastAsia="Times New Roman" w:hAnsi="Arial" w:cs="Times New Roman"/>
      <w:sz w:val="12"/>
      <w:szCs w:val="20"/>
    </w:rPr>
  </w:style>
  <w:style w:type="paragraph" w:customStyle="1" w:styleId="Quote2">
    <w:name w:val="Quote2"/>
    <w:basedOn w:val="Default"/>
    <w:next w:val="Default"/>
    <w:rsid w:val="000A59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A595B"/>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0A595B"/>
    <w:pPr>
      <w:spacing w:before="100" w:beforeAutospacing="1" w:after="100" w:afterAutospacing="1"/>
    </w:pPr>
    <w:rPr>
      <w:rFonts w:eastAsia="Times New Roman"/>
    </w:rPr>
  </w:style>
  <w:style w:type="paragraph" w:customStyle="1" w:styleId="Pa0">
    <w:name w:val="Pa0"/>
    <w:basedOn w:val="Default"/>
    <w:next w:val="Default"/>
    <w:uiPriority w:val="99"/>
    <w:rsid w:val="000A59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0A59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0A595B"/>
    <w:pPr>
      <w:spacing w:before="100" w:beforeAutospacing="1" w:after="100" w:afterAutospacing="1"/>
    </w:pPr>
    <w:rPr>
      <w:rFonts w:eastAsia="Times New Roman"/>
    </w:rPr>
  </w:style>
  <w:style w:type="paragraph" w:customStyle="1" w:styleId="tagline1">
    <w:name w:val="tagline"/>
    <w:basedOn w:val="Normal"/>
    <w:rsid w:val="000A595B"/>
    <w:pPr>
      <w:spacing w:before="100" w:beforeAutospacing="1" w:after="100" w:afterAutospacing="1"/>
    </w:pPr>
    <w:rPr>
      <w:rFonts w:eastAsia="Times New Roman"/>
    </w:rPr>
  </w:style>
  <w:style w:type="paragraph" w:customStyle="1" w:styleId="Block1">
    <w:name w:val="Block1"/>
    <w:basedOn w:val="Normal"/>
    <w:next w:val="Normal"/>
    <w:uiPriority w:val="3"/>
    <w:qFormat/>
    <w:rsid w:val="000A595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A595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0A595B"/>
    <w:rPr>
      <w:sz w:val="10"/>
    </w:rPr>
  </w:style>
  <w:style w:type="paragraph" w:customStyle="1" w:styleId="ReallySamllText">
    <w:name w:val="ReallySamllText"/>
    <w:basedOn w:val="Normal"/>
    <w:link w:val="ReallySamllTextChar"/>
    <w:autoRedefine/>
    <w:rsid w:val="000A595B"/>
    <w:rPr>
      <w:rFonts w:asciiTheme="minorHAnsi" w:hAnsiTheme="minorHAnsi" w:cstheme="minorBidi"/>
      <w:sz w:val="10"/>
    </w:rPr>
  </w:style>
  <w:style w:type="paragraph" w:customStyle="1" w:styleId="CardCites">
    <w:name w:val="Card Cites"/>
    <w:basedOn w:val="Normal"/>
    <w:next w:val="Normal"/>
    <w:qFormat/>
    <w:rsid w:val="000A595B"/>
    <w:rPr>
      <w:rFonts w:eastAsia="Times New Roman"/>
      <w:b/>
      <w:sz w:val="20"/>
    </w:rPr>
  </w:style>
  <w:style w:type="paragraph" w:customStyle="1" w:styleId="NormalWeb3">
    <w:name w:val="Normal (Web)3"/>
    <w:basedOn w:val="Normal"/>
    <w:rsid w:val="000A595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A595B"/>
    <w:pPr>
      <w:ind w:left="400"/>
    </w:pPr>
    <w:rPr>
      <w:rFonts w:eastAsia="Times New Roman"/>
    </w:rPr>
  </w:style>
  <w:style w:type="paragraph" w:customStyle="1" w:styleId="TagCiteChar2">
    <w:name w:val="Tag / Cite Char"/>
    <w:basedOn w:val="Normal"/>
    <w:rsid w:val="000A595B"/>
    <w:rPr>
      <w:rFonts w:eastAsia="Times New Roman"/>
      <w:b/>
      <w:color w:val="000000"/>
    </w:rPr>
  </w:style>
  <w:style w:type="paragraph" w:customStyle="1" w:styleId="PageNumber2">
    <w:name w:val="Page Number2"/>
    <w:basedOn w:val="Normal"/>
    <w:next w:val="Normal"/>
    <w:rsid w:val="000A595B"/>
    <w:rPr>
      <w:rFonts w:eastAsia="Times New Roman"/>
      <w:sz w:val="20"/>
    </w:rPr>
  </w:style>
  <w:style w:type="paragraph" w:customStyle="1" w:styleId="HeaderFooter">
    <w:name w:val="Header &amp; Footer"/>
    <w:rsid w:val="000A595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0A595B"/>
    <w:rPr>
      <w:rFonts w:ascii="Arial Narrow" w:eastAsia="Times New Roman" w:hAnsi="Arial Narrow"/>
      <w:color w:val="000000"/>
      <w:sz w:val="16"/>
    </w:rPr>
  </w:style>
  <w:style w:type="paragraph" w:customStyle="1" w:styleId="CardTextUnderlined">
    <w:name w:val="Card Text Underlined"/>
    <w:basedOn w:val="Normal"/>
    <w:rsid w:val="000A595B"/>
    <w:rPr>
      <w:rFonts w:ascii="Arial Narrow" w:eastAsia="Times New Roman" w:hAnsi="Arial Narrow"/>
      <w:u w:val="single"/>
    </w:rPr>
  </w:style>
  <w:style w:type="paragraph" w:customStyle="1" w:styleId="HeaderDebate">
    <w:name w:val="Header Debate"/>
    <w:basedOn w:val="Normal"/>
    <w:rsid w:val="000A595B"/>
    <w:pPr>
      <w:jc w:val="center"/>
      <w:outlineLvl w:val="0"/>
    </w:pPr>
    <w:rPr>
      <w:rFonts w:eastAsia="Times New Roman"/>
      <w:b/>
      <w:sz w:val="48"/>
      <w:u w:val="words"/>
    </w:rPr>
  </w:style>
  <w:style w:type="paragraph" w:customStyle="1" w:styleId="NormalWeb1">
    <w:name w:val="Normal (Web)1"/>
    <w:basedOn w:val="Normal"/>
    <w:rsid w:val="000A595B"/>
    <w:pPr>
      <w:spacing w:before="100" w:beforeAutospacing="1" w:after="100" w:afterAutospacing="1"/>
    </w:pPr>
    <w:rPr>
      <w:rFonts w:eastAsia="Times New Roman"/>
      <w:sz w:val="20"/>
      <w:szCs w:val="20"/>
    </w:rPr>
  </w:style>
  <w:style w:type="paragraph" w:customStyle="1" w:styleId="CardTagCharChar">
    <w:name w:val="Card Tag Char Char"/>
    <w:basedOn w:val="Normal"/>
    <w:rsid w:val="000A595B"/>
    <w:rPr>
      <w:rFonts w:eastAsia="Times New Roman"/>
      <w:b/>
    </w:rPr>
  </w:style>
  <w:style w:type="paragraph" w:customStyle="1" w:styleId="fixed">
    <w:name w:val="fixed"/>
    <w:basedOn w:val="Normal"/>
    <w:rsid w:val="000A595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A595B"/>
    <w:pPr>
      <w:spacing w:before="100" w:beforeAutospacing="1" w:after="100" w:afterAutospacing="1"/>
    </w:pPr>
    <w:rPr>
      <w:rFonts w:eastAsia="Times New Roman"/>
    </w:rPr>
  </w:style>
  <w:style w:type="paragraph" w:customStyle="1" w:styleId="ExecutiveSummarytext">
    <w:name w:val="Executive Summary text"/>
    <w:basedOn w:val="Normal"/>
    <w:next w:val="Normal"/>
    <w:rsid w:val="000A595B"/>
    <w:pPr>
      <w:autoSpaceDE w:val="0"/>
      <w:autoSpaceDN w:val="0"/>
      <w:adjustRightInd w:val="0"/>
    </w:pPr>
    <w:rPr>
      <w:rFonts w:eastAsia="Times New Roman"/>
    </w:rPr>
  </w:style>
  <w:style w:type="character" w:customStyle="1" w:styleId="NormalUnderlineChar1">
    <w:name w:val="Normal Underline Char1"/>
    <w:locked/>
    <w:rsid w:val="000A595B"/>
    <w:rPr>
      <w:u w:val="single"/>
    </w:rPr>
  </w:style>
  <w:style w:type="character" w:customStyle="1" w:styleId="CardUpSize-LightChar">
    <w:name w:val="CardUpSize - Light Char"/>
    <w:link w:val="CardUpSize-Light"/>
    <w:locked/>
    <w:rsid w:val="000A595B"/>
    <w:rPr>
      <w:rFonts w:ascii="Times New Roman" w:eastAsia="Times New Roman" w:hAnsi="Times New Roman"/>
      <w:szCs w:val="32"/>
      <w:u w:val="single"/>
    </w:rPr>
  </w:style>
  <w:style w:type="paragraph" w:customStyle="1" w:styleId="CardUpSize-Light">
    <w:name w:val="CardUpSize - Light"/>
    <w:basedOn w:val="Normal"/>
    <w:link w:val="CardUpSize-LightChar"/>
    <w:rsid w:val="000A595B"/>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0A595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A595B"/>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0A595B"/>
    <w:rPr>
      <w:rFonts w:ascii="Verdana" w:eastAsia="Times New Roman" w:hAnsi="Verdana"/>
      <w:sz w:val="16"/>
    </w:rPr>
  </w:style>
  <w:style w:type="paragraph" w:customStyle="1" w:styleId="clearformatting">
    <w:name w:val="clear formatting"/>
    <w:basedOn w:val="Heading2"/>
    <w:rsid w:val="000A595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0A595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0A595B"/>
    <w:pPr>
      <w:spacing w:after="240" w:line="360" w:lineRule="atLeast"/>
    </w:pPr>
    <w:rPr>
      <w:rFonts w:eastAsia="Times New Roman"/>
      <w:b/>
      <w:bCs/>
      <w:sz w:val="16"/>
      <w:szCs w:val="16"/>
    </w:rPr>
  </w:style>
  <w:style w:type="paragraph" w:customStyle="1" w:styleId="PlaceholderText1">
    <w:name w:val="Placeholder Text1"/>
    <w:basedOn w:val="Normal"/>
    <w:rsid w:val="000A595B"/>
    <w:pPr>
      <w:keepNext/>
      <w:numPr>
        <w:numId w:val="14"/>
      </w:numPr>
      <w:outlineLvl w:val="0"/>
    </w:pPr>
    <w:rPr>
      <w:rFonts w:eastAsia="MS Gothic"/>
    </w:rPr>
  </w:style>
  <w:style w:type="character" w:customStyle="1" w:styleId="ImportantTextChar">
    <w:name w:val="Important Text Char"/>
    <w:link w:val="ImportantText"/>
    <w:locked/>
    <w:rsid w:val="000A595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A595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A595B"/>
    <w:rPr>
      <w:rFonts w:ascii="HNKAOE+Arial" w:hAnsi="HNKAOE+Arial"/>
    </w:rPr>
  </w:style>
  <w:style w:type="paragraph" w:customStyle="1" w:styleId="StyleBodyText11ptBlackUnderline">
    <w:name w:val="Style Body Text + 11 pt Black Underline"/>
    <w:basedOn w:val="BodyText"/>
    <w:link w:val="StyleBodyText11ptBlackUnderlineChar"/>
    <w:rsid w:val="000A595B"/>
    <w:pPr>
      <w:autoSpaceDE w:val="0"/>
      <w:autoSpaceDN w:val="0"/>
      <w:adjustRightInd w:val="0"/>
      <w:spacing w:after="0"/>
    </w:pPr>
    <w:rPr>
      <w:rFonts w:ascii="HNKAOE+Arial" w:hAnsi="HNKAOE+Arial" w:cstheme="minorBidi"/>
      <w:sz w:val="24"/>
    </w:rPr>
  </w:style>
  <w:style w:type="character" w:customStyle="1" w:styleId="StyleBodyText11ptBoldBlackChar">
    <w:name w:val="Style Body Text + 11 pt Bold Black Char"/>
    <w:link w:val="StyleBodyText11ptBoldBlack"/>
    <w:locked/>
    <w:rsid w:val="000A595B"/>
    <w:rPr>
      <w:rFonts w:ascii="HNKAOE+Arial" w:hAnsi="HNKAOE+Arial"/>
    </w:rPr>
  </w:style>
  <w:style w:type="paragraph" w:customStyle="1" w:styleId="StyleBodyText11ptBoldBlack">
    <w:name w:val="Style Body Text + 11 pt Bold Black"/>
    <w:basedOn w:val="BodyText"/>
    <w:link w:val="StyleBodyText11ptBoldBlackChar"/>
    <w:rsid w:val="000A595B"/>
    <w:pPr>
      <w:autoSpaceDE w:val="0"/>
      <w:autoSpaceDN w:val="0"/>
      <w:adjustRightInd w:val="0"/>
      <w:spacing w:after="0"/>
    </w:pPr>
    <w:rPr>
      <w:rFonts w:ascii="HNKAOE+Arial" w:hAnsi="HNKAOE+Arial" w:cstheme="minorBidi"/>
      <w:sz w:val="24"/>
    </w:rPr>
  </w:style>
  <w:style w:type="character" w:customStyle="1" w:styleId="StyletinyBoldChar">
    <w:name w:val="Style tiny + Bold Char"/>
    <w:link w:val="StyletinyBold"/>
    <w:locked/>
    <w:rsid w:val="000A595B"/>
    <w:rPr>
      <w:rFonts w:ascii="Times New Roman" w:eastAsia="Malgun Gothic" w:hAnsi="Times New Roman"/>
      <w:bCs/>
    </w:rPr>
  </w:style>
  <w:style w:type="paragraph" w:customStyle="1" w:styleId="StyletinyBold">
    <w:name w:val="Style tiny + Bold"/>
    <w:basedOn w:val="tiny"/>
    <w:link w:val="StyletinyBoldChar"/>
    <w:rsid w:val="000A595B"/>
    <w:rPr>
      <w:rFonts w:cstheme="minorBidi"/>
      <w:bCs/>
      <w:sz w:val="24"/>
    </w:rPr>
  </w:style>
  <w:style w:type="character" w:customStyle="1" w:styleId="Heading5SizeDownChar">
    <w:name w:val="Heading 5 Size Down Char"/>
    <w:link w:val="Heading5SizeDown"/>
    <w:locked/>
    <w:rsid w:val="000A595B"/>
    <w:rPr>
      <w:rFonts w:ascii="Times New Roman" w:eastAsia="Times New Roman" w:hAnsi="Times New Roman"/>
      <w:szCs w:val="16"/>
    </w:rPr>
  </w:style>
  <w:style w:type="paragraph" w:customStyle="1" w:styleId="Heading5SizeDown">
    <w:name w:val="Heading 5 Size Down"/>
    <w:basedOn w:val="Normal"/>
    <w:link w:val="Heading5SizeDownChar"/>
    <w:autoRedefine/>
    <w:rsid w:val="000A595B"/>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0A595B"/>
    <w:rPr>
      <w:rFonts w:ascii="Times New Roman" w:eastAsia="Times New Roman" w:hAnsi="Times New Roman" w:cs="Arial"/>
      <w:b/>
      <w:szCs w:val="44"/>
    </w:rPr>
  </w:style>
  <w:style w:type="paragraph" w:customStyle="1" w:styleId="Normal2Bold">
    <w:name w:val="Normal2 + Bold"/>
    <w:basedOn w:val="Normal"/>
    <w:link w:val="Normal2BoldChar"/>
    <w:rsid w:val="000A595B"/>
    <w:pPr>
      <w:tabs>
        <w:tab w:val="left" w:pos="1440"/>
      </w:tabs>
    </w:pPr>
    <w:rPr>
      <w:rFonts w:ascii="Times New Roman" w:eastAsia="Times New Roman" w:hAnsi="Times New Roman"/>
      <w:b/>
      <w:sz w:val="24"/>
      <w:szCs w:val="44"/>
    </w:rPr>
  </w:style>
  <w:style w:type="character" w:customStyle="1" w:styleId="ListContentsChar">
    <w:name w:val="List Contents Char"/>
    <w:link w:val="ListContents"/>
    <w:locked/>
    <w:rsid w:val="000A595B"/>
    <w:rPr>
      <w:rFonts w:ascii="Times New Roman" w:eastAsia="Times New Roman" w:hAnsi="Times New Roman"/>
      <w:lang w:eastAsia="ar-SA"/>
    </w:rPr>
  </w:style>
  <w:style w:type="paragraph" w:customStyle="1" w:styleId="ListContents">
    <w:name w:val="List Contents"/>
    <w:basedOn w:val="Normal"/>
    <w:link w:val="ListContentsChar"/>
    <w:rsid w:val="000A595B"/>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A595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A595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0A595B"/>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0A595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0A595B"/>
    <w:pPr>
      <w:autoSpaceDE w:val="0"/>
      <w:autoSpaceDN w:val="0"/>
      <w:adjustRightInd w:val="0"/>
      <w:ind w:left="432" w:right="432"/>
      <w:jc w:val="both"/>
    </w:pPr>
    <w:rPr>
      <w:rFonts w:ascii="Times New Roman" w:eastAsia="Times New Roman" w:hAnsi="Times New Roman" w:cstheme="minorBidi"/>
      <w:sz w:val="24"/>
      <w:u w:val="thick"/>
    </w:rPr>
  </w:style>
  <w:style w:type="character" w:customStyle="1" w:styleId="UnimportantCharChar">
    <w:name w:val="Unimportant Char Char"/>
    <w:link w:val="Unimportant"/>
    <w:locked/>
    <w:rsid w:val="000A595B"/>
    <w:rPr>
      <w:rFonts w:ascii="Arial" w:eastAsia="Times New Roman" w:hAnsi="Arial"/>
      <w:sz w:val="12"/>
    </w:rPr>
  </w:style>
  <w:style w:type="paragraph" w:customStyle="1" w:styleId="Unimportant">
    <w:name w:val="Unimportant"/>
    <w:basedOn w:val="Normal"/>
    <w:link w:val="UnimportantCharChar"/>
    <w:rsid w:val="000A595B"/>
    <w:pPr>
      <w:jc w:val="both"/>
    </w:pPr>
    <w:rPr>
      <w:rFonts w:eastAsia="Times New Roman" w:cstheme="minorBidi"/>
      <w:sz w:val="12"/>
    </w:rPr>
  </w:style>
  <w:style w:type="character" w:customStyle="1" w:styleId="TagCiteChar3">
    <w:name w:val="Tag &amp; Cite Char"/>
    <w:link w:val="TagCite2"/>
    <w:locked/>
    <w:rsid w:val="000A595B"/>
    <w:rPr>
      <w:rFonts w:ascii="Arial" w:eastAsia="Times New Roman" w:hAnsi="Arial"/>
      <w:b/>
    </w:rPr>
  </w:style>
  <w:style w:type="paragraph" w:customStyle="1" w:styleId="TagCite2">
    <w:name w:val="Tag &amp; Cite"/>
    <w:basedOn w:val="Normal"/>
    <w:link w:val="TagCiteChar3"/>
    <w:rsid w:val="000A595B"/>
    <w:pPr>
      <w:jc w:val="both"/>
    </w:pPr>
    <w:rPr>
      <w:rFonts w:eastAsia="Times New Roman" w:cstheme="minorBidi"/>
      <w:b/>
      <w:sz w:val="24"/>
    </w:rPr>
  </w:style>
  <w:style w:type="character" w:customStyle="1" w:styleId="HighlightedTextChar">
    <w:name w:val="Highlighted Text Char"/>
    <w:link w:val="HighlightedText"/>
    <w:locked/>
    <w:rsid w:val="000A595B"/>
    <w:rPr>
      <w:rFonts w:ascii="Arial" w:eastAsia="Times New Roman" w:hAnsi="Arial"/>
      <w:b/>
      <w:u w:val="thick"/>
    </w:rPr>
  </w:style>
  <w:style w:type="paragraph" w:customStyle="1" w:styleId="HighlightedText">
    <w:name w:val="Highlighted Text"/>
    <w:basedOn w:val="Normal"/>
    <w:link w:val="HighlightedTextChar"/>
    <w:rsid w:val="000A595B"/>
    <w:pPr>
      <w:jc w:val="both"/>
    </w:pPr>
    <w:rPr>
      <w:rFonts w:eastAsia="Times New Roman" w:cstheme="minorBidi"/>
      <w:b/>
      <w:sz w:val="24"/>
      <w:u w:val="thick"/>
    </w:rPr>
  </w:style>
  <w:style w:type="paragraph" w:customStyle="1" w:styleId="StyleHeading1Justified">
    <w:name w:val="Style Heading 1 + Justified"/>
    <w:basedOn w:val="Normal"/>
    <w:next w:val="Normal"/>
    <w:rsid w:val="000A595B"/>
    <w:rPr>
      <w:rFonts w:eastAsia="Times New Roman"/>
      <w:sz w:val="20"/>
      <w:szCs w:val="20"/>
    </w:rPr>
  </w:style>
  <w:style w:type="paragraph" w:customStyle="1" w:styleId="textunderline0">
    <w:name w:val="text underline"/>
    <w:basedOn w:val="Normal"/>
    <w:link w:val="textunderlineChar0"/>
    <w:autoRedefine/>
    <w:rsid w:val="000A595B"/>
    <w:rPr>
      <w:rFonts w:asciiTheme="minorHAnsi" w:hAnsiTheme="minorHAnsi" w:cstheme="minorBidi"/>
      <w:sz w:val="24"/>
      <w:u w:val="thick"/>
    </w:rPr>
  </w:style>
  <w:style w:type="character" w:customStyle="1" w:styleId="DebateTagChar">
    <w:name w:val="Debate Tag Char"/>
    <w:link w:val="DebateTag"/>
    <w:locked/>
    <w:rsid w:val="000A595B"/>
    <w:rPr>
      <w:rFonts w:ascii="Garamond" w:hAnsi="Garamond"/>
      <w:b/>
    </w:rPr>
  </w:style>
  <w:style w:type="paragraph" w:customStyle="1" w:styleId="DebateTag">
    <w:name w:val="Debate Tag"/>
    <w:basedOn w:val="Normal"/>
    <w:link w:val="DebateTagChar"/>
    <w:autoRedefine/>
    <w:rsid w:val="000A595B"/>
    <w:pPr>
      <w:tabs>
        <w:tab w:val="left" w:pos="270"/>
      </w:tabs>
    </w:pPr>
    <w:rPr>
      <w:rFonts w:ascii="Garamond" w:hAnsi="Garamond" w:cstheme="minorBidi"/>
      <w:b/>
      <w:sz w:val="24"/>
    </w:rPr>
  </w:style>
  <w:style w:type="paragraph" w:customStyle="1" w:styleId="DebateCite">
    <w:name w:val="Debate Cite"/>
    <w:basedOn w:val="Normal"/>
    <w:autoRedefine/>
    <w:rsid w:val="000A595B"/>
    <w:pPr>
      <w:tabs>
        <w:tab w:val="left" w:pos="270"/>
      </w:tabs>
    </w:pPr>
    <w:rPr>
      <w:rFonts w:eastAsia="Times New Roman"/>
      <w:sz w:val="20"/>
    </w:rPr>
  </w:style>
  <w:style w:type="paragraph" w:customStyle="1" w:styleId="BlockTitle10">
    <w:name w:val="Block Title #1"/>
    <w:basedOn w:val="Heading1"/>
    <w:rsid w:val="000A595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0A595B"/>
    <w:pPr>
      <w:widowControl w:val="0"/>
      <w:suppressAutoHyphens/>
    </w:pPr>
    <w:rPr>
      <w:rFonts w:ascii="Courier New" w:eastAsia="Courier New" w:hAnsi="Courier New"/>
      <w:sz w:val="20"/>
      <w:szCs w:val="20"/>
    </w:rPr>
  </w:style>
  <w:style w:type="paragraph" w:customStyle="1" w:styleId="MaggieTag">
    <w:name w:val="MaggieTag"/>
    <w:basedOn w:val="Heading2"/>
    <w:rsid w:val="000A595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0A595B"/>
    <w:rPr>
      <w:rFonts w:ascii="Times New Roman" w:eastAsia="Times New Roman" w:hAnsi="Times New Roman"/>
    </w:rPr>
  </w:style>
  <w:style w:type="paragraph" w:customStyle="1" w:styleId="Heading4Cite">
    <w:name w:val="Heading 4 Cite"/>
    <w:basedOn w:val="Normal"/>
    <w:link w:val="Heading4CiteChar"/>
    <w:autoRedefine/>
    <w:rsid w:val="000A595B"/>
    <w:rPr>
      <w:rFonts w:ascii="Times New Roman" w:eastAsia="Times New Roman" w:hAnsi="Times New Roman" w:cstheme="minorBidi"/>
      <w:sz w:val="24"/>
    </w:rPr>
  </w:style>
  <w:style w:type="paragraph" w:customStyle="1" w:styleId="4">
    <w:name w:val="4"/>
    <w:basedOn w:val="Normal"/>
    <w:rsid w:val="000A595B"/>
    <w:rPr>
      <w:rFonts w:eastAsia="Times New Roman"/>
      <w:sz w:val="20"/>
    </w:rPr>
  </w:style>
  <w:style w:type="character" w:customStyle="1" w:styleId="UnunderlinedTextChar">
    <w:name w:val="Ununderlined Text Char"/>
    <w:link w:val="UnunderlinedText"/>
    <w:locked/>
    <w:rsid w:val="000A595B"/>
    <w:rPr>
      <w:rFonts w:eastAsia="Times New Roman"/>
      <w:bCs/>
      <w:sz w:val="12"/>
    </w:rPr>
  </w:style>
  <w:style w:type="paragraph" w:customStyle="1" w:styleId="UnunderlinedText">
    <w:name w:val="Ununderlined Text"/>
    <w:basedOn w:val="Normal"/>
    <w:link w:val="UnunderlinedTextChar"/>
    <w:autoRedefine/>
    <w:rsid w:val="000A595B"/>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0A595B"/>
    <w:pPr>
      <w:spacing w:after="200" w:line="276" w:lineRule="auto"/>
      <w:ind w:left="288" w:right="288"/>
    </w:pPr>
    <w:rPr>
      <w:rFonts w:eastAsia="Times New Roman"/>
      <w:bCs/>
    </w:rPr>
  </w:style>
  <w:style w:type="paragraph" w:customStyle="1" w:styleId="BlockTitle4">
    <w:name w:val="%Block Title"/>
    <w:basedOn w:val="Heading1"/>
    <w:rsid w:val="000A595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0A595B"/>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0A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0A595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0A595B"/>
    <w:rPr>
      <w:rFonts w:ascii="Century Gothic" w:eastAsia="Cambria" w:hAnsi="Century Gothic"/>
      <w:u w:val="thick"/>
    </w:rPr>
  </w:style>
  <w:style w:type="paragraph" w:customStyle="1" w:styleId="Card-Underline0">
    <w:name w:val="Card-Underline"/>
    <w:basedOn w:val="Normal"/>
    <w:link w:val="Card-UnderlineChar"/>
    <w:qFormat/>
    <w:rsid w:val="000A595B"/>
    <w:rPr>
      <w:rFonts w:ascii="Century Gothic" w:eastAsia="Cambria" w:hAnsi="Century Gothic" w:cstheme="minorBidi"/>
      <w:sz w:val="24"/>
      <w:u w:val="thick"/>
    </w:rPr>
  </w:style>
  <w:style w:type="paragraph" w:customStyle="1" w:styleId="PageNumber3">
    <w:name w:val="Page Number3"/>
    <w:basedOn w:val="Normal"/>
    <w:next w:val="Normal"/>
    <w:rsid w:val="000A595B"/>
    <w:rPr>
      <w:rFonts w:eastAsia="Times New Roman"/>
      <w:sz w:val="20"/>
    </w:rPr>
  </w:style>
  <w:style w:type="paragraph" w:customStyle="1" w:styleId="PageNumber4">
    <w:name w:val="Page Number4"/>
    <w:basedOn w:val="Normal"/>
    <w:next w:val="Normal"/>
    <w:rsid w:val="000A595B"/>
    <w:rPr>
      <w:rFonts w:eastAsia="Times New Roman"/>
      <w:sz w:val="20"/>
    </w:rPr>
  </w:style>
  <w:style w:type="paragraph" w:customStyle="1" w:styleId="PageNumber5">
    <w:name w:val="Page Number5"/>
    <w:basedOn w:val="Normal"/>
    <w:next w:val="Normal"/>
    <w:rsid w:val="000A595B"/>
    <w:rPr>
      <w:rFonts w:eastAsia="Times New Roman"/>
      <w:sz w:val="20"/>
    </w:rPr>
  </w:style>
  <w:style w:type="paragraph" w:customStyle="1" w:styleId="smalltext1">
    <w:name w:val="small text1"/>
    <w:basedOn w:val="Normal"/>
    <w:next w:val="Normal"/>
    <w:uiPriority w:val="4"/>
    <w:qFormat/>
    <w:rsid w:val="000A595B"/>
    <w:pPr>
      <w:keepNext/>
      <w:keepLines/>
      <w:spacing w:before="200"/>
      <w:outlineLvl w:val="3"/>
    </w:pPr>
    <w:rPr>
      <w:rFonts w:eastAsia="Times New Roman"/>
      <w:b/>
      <w:bCs/>
      <w:iCs/>
      <w:sz w:val="26"/>
    </w:rPr>
  </w:style>
  <w:style w:type="character" w:customStyle="1" w:styleId="CircleChar">
    <w:name w:val="Circle Char"/>
    <w:link w:val="Circle"/>
    <w:locked/>
    <w:rsid w:val="000A595B"/>
    <w:rPr>
      <w:rFonts w:ascii="Times New Roman" w:eastAsia="Times New Roman" w:hAnsi="Times New Roman"/>
      <w:b/>
      <w:u w:val="words"/>
    </w:rPr>
  </w:style>
  <w:style w:type="paragraph" w:customStyle="1" w:styleId="Circle">
    <w:name w:val="Circle"/>
    <w:basedOn w:val="Normal"/>
    <w:link w:val="CircleChar"/>
    <w:rsid w:val="000A595B"/>
    <w:rPr>
      <w:rFonts w:ascii="Times New Roman" w:eastAsia="Times New Roman" w:hAnsi="Times New Roman" w:cstheme="minorBidi"/>
      <w:b/>
      <w:sz w:val="24"/>
      <w:u w:val="words"/>
    </w:rPr>
  </w:style>
  <w:style w:type="paragraph" w:customStyle="1" w:styleId="PageNumber6">
    <w:name w:val="Page Number6"/>
    <w:basedOn w:val="Normal"/>
    <w:next w:val="Normal"/>
    <w:rsid w:val="000A595B"/>
    <w:rPr>
      <w:rFonts w:eastAsia="Times New Roman"/>
      <w:sz w:val="20"/>
    </w:rPr>
  </w:style>
  <w:style w:type="paragraph" w:customStyle="1" w:styleId="user">
    <w:name w:val="user"/>
    <w:basedOn w:val="Normal"/>
    <w:rsid w:val="000A595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A595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A595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A595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A595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A595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A595B"/>
    <w:rPr>
      <w:rFonts w:eastAsia="Times New Roman"/>
      <w:sz w:val="20"/>
    </w:rPr>
  </w:style>
  <w:style w:type="paragraph" w:customStyle="1" w:styleId="DebateTag0">
    <w:name w:val="DebateTag"/>
    <w:basedOn w:val="Normal"/>
    <w:qFormat/>
    <w:rsid w:val="000A595B"/>
    <w:rPr>
      <w:b/>
    </w:rPr>
  </w:style>
  <w:style w:type="paragraph" w:customStyle="1" w:styleId="date-comments">
    <w:name w:val="date-comments"/>
    <w:basedOn w:val="Normal"/>
    <w:uiPriority w:val="99"/>
    <w:rsid w:val="000A595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0A59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0A595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0A595B"/>
    <w:rPr>
      <w:rFonts w:ascii="Garamond" w:eastAsia="Calibri" w:hAnsi="Garamond" w:hint="default"/>
      <w:sz w:val="16"/>
      <w:szCs w:val="22"/>
    </w:rPr>
  </w:style>
  <w:style w:type="character" w:customStyle="1" w:styleId="message-item">
    <w:name w:val="message-item"/>
    <w:rsid w:val="000A595B"/>
  </w:style>
  <w:style w:type="character" w:customStyle="1" w:styleId="lightheader">
    <w:name w:val="lightheader"/>
    <w:rsid w:val="000A595B"/>
  </w:style>
  <w:style w:type="character" w:customStyle="1" w:styleId="datestamp">
    <w:name w:val="datestamp"/>
    <w:rsid w:val="000A595B"/>
  </w:style>
  <w:style w:type="character" w:customStyle="1" w:styleId="i">
    <w:name w:val="i"/>
    <w:uiPriority w:val="99"/>
    <w:rsid w:val="000A595B"/>
  </w:style>
  <w:style w:type="character" w:customStyle="1" w:styleId="forenames">
    <w:name w:val="forenames"/>
    <w:rsid w:val="000A595B"/>
  </w:style>
  <w:style w:type="character" w:customStyle="1" w:styleId="surname">
    <w:name w:val="surname"/>
    <w:rsid w:val="000A595B"/>
  </w:style>
  <w:style w:type="character" w:customStyle="1" w:styleId="medium-font">
    <w:name w:val="medium-font"/>
    <w:rsid w:val="000A595B"/>
  </w:style>
  <w:style w:type="character" w:customStyle="1" w:styleId="title-link-wrapper">
    <w:name w:val="title-link-wrapper"/>
    <w:rsid w:val="000A595B"/>
  </w:style>
  <w:style w:type="character" w:customStyle="1" w:styleId="refpreview">
    <w:name w:val="refpreview"/>
    <w:rsid w:val="000A595B"/>
  </w:style>
  <w:style w:type="character" w:customStyle="1" w:styleId="loose1">
    <w:name w:val="loose1"/>
    <w:rsid w:val="000A595B"/>
  </w:style>
  <w:style w:type="character" w:customStyle="1" w:styleId="email">
    <w:name w:val="email"/>
    <w:rsid w:val="000A595B"/>
  </w:style>
  <w:style w:type="character" w:customStyle="1" w:styleId="gsa">
    <w:name w:val="gs_a"/>
    <w:rsid w:val="000A595B"/>
  </w:style>
  <w:style w:type="character" w:customStyle="1" w:styleId="goohl1">
    <w:name w:val="goohl1"/>
    <w:rsid w:val="000A595B"/>
  </w:style>
  <w:style w:type="character" w:customStyle="1" w:styleId="mainarttitle">
    <w:name w:val="mainarttitle"/>
    <w:rsid w:val="000A595B"/>
  </w:style>
  <w:style w:type="character" w:customStyle="1" w:styleId="mainartauthor">
    <w:name w:val="mainartauthor"/>
    <w:rsid w:val="000A595B"/>
  </w:style>
  <w:style w:type="character" w:customStyle="1" w:styleId="mainartdate">
    <w:name w:val="mainartdate"/>
    <w:rsid w:val="000A595B"/>
  </w:style>
  <w:style w:type="character" w:customStyle="1" w:styleId="gsggs">
    <w:name w:val="gs_ggs"/>
    <w:rsid w:val="000A595B"/>
  </w:style>
  <w:style w:type="character" w:customStyle="1" w:styleId="ahead">
    <w:name w:val="a_head"/>
    <w:rsid w:val="000A595B"/>
  </w:style>
  <w:style w:type="character" w:customStyle="1" w:styleId="articleauthor">
    <w:name w:val="articleauthor"/>
    <w:rsid w:val="000A595B"/>
  </w:style>
  <w:style w:type="character" w:customStyle="1" w:styleId="footnote">
    <w:name w:val="footnote"/>
    <w:rsid w:val="000A595B"/>
  </w:style>
  <w:style w:type="character" w:customStyle="1" w:styleId="docbody">
    <w:name w:val="docbody"/>
    <w:rsid w:val="000A595B"/>
  </w:style>
  <w:style w:type="character" w:customStyle="1" w:styleId="superscript">
    <w:name w:val="superscript"/>
    <w:rsid w:val="000A595B"/>
  </w:style>
  <w:style w:type="character" w:customStyle="1" w:styleId="citeChar2">
    <w:name w:val="cite Char"/>
    <w:locked/>
    <w:rsid w:val="000A595B"/>
    <w:rPr>
      <w:b/>
      <w:bCs w:val="0"/>
      <w:u w:val="single"/>
    </w:rPr>
  </w:style>
  <w:style w:type="character" w:customStyle="1" w:styleId="StyleUnderlineChar">
    <w:name w:val="Style Underline Char"/>
    <w:locked/>
    <w:rsid w:val="000A595B"/>
    <w:rPr>
      <w:u w:val="single"/>
    </w:rPr>
  </w:style>
  <w:style w:type="character" w:customStyle="1" w:styleId="CitesCharChar">
    <w:name w:val="Cites Char Char"/>
    <w:locked/>
    <w:rsid w:val="000A595B"/>
    <w:rPr>
      <w:b/>
      <w:bCs/>
    </w:rPr>
  </w:style>
  <w:style w:type="character" w:customStyle="1" w:styleId="bwxsm">
    <w:name w:val="b w xsm"/>
    <w:rsid w:val="000A595B"/>
  </w:style>
  <w:style w:type="character" w:customStyle="1" w:styleId="fstd">
    <w:name w:val="f std"/>
    <w:rsid w:val="000A595B"/>
  </w:style>
  <w:style w:type="character" w:customStyle="1" w:styleId="gl">
    <w:name w:val="gl"/>
    <w:rsid w:val="000A595B"/>
  </w:style>
  <w:style w:type="character" w:customStyle="1" w:styleId="heading2char2charchar1">
    <w:name w:val="heading2char2charchar1"/>
    <w:rsid w:val="000A595B"/>
  </w:style>
  <w:style w:type="character" w:customStyle="1" w:styleId="charchar60">
    <w:name w:val="charchar6"/>
    <w:rsid w:val="000A595B"/>
  </w:style>
  <w:style w:type="character" w:customStyle="1" w:styleId="bio1">
    <w:name w:val="bio1"/>
    <w:rsid w:val="000A595B"/>
    <w:rPr>
      <w:rFonts w:ascii="Arial" w:hAnsi="Arial" w:cs="Arial" w:hint="default"/>
      <w:i/>
      <w:iCs/>
      <w:color w:val="000000"/>
      <w:sz w:val="20"/>
      <w:szCs w:val="20"/>
    </w:rPr>
  </w:style>
  <w:style w:type="character" w:customStyle="1" w:styleId="cardCharCharCharCharCharChar">
    <w:name w:val="card Char Char Char Char Char Char"/>
    <w:rsid w:val="000A595B"/>
    <w:rPr>
      <w:sz w:val="24"/>
      <w:szCs w:val="24"/>
      <w:lang w:val="en-US" w:eastAsia="en-US" w:bidi="ar-SA"/>
    </w:rPr>
  </w:style>
  <w:style w:type="character" w:customStyle="1" w:styleId="Style24ptBoldUnderlineCenteredCharChar">
    <w:name w:val="Style 24 pt Bold Underline Centered Char Char"/>
    <w:rsid w:val="000A595B"/>
    <w:rPr>
      <w:b/>
      <w:bCs/>
      <w:sz w:val="48"/>
      <w:szCs w:val="24"/>
      <w:u w:val="single"/>
      <w:lang w:val="en-US" w:eastAsia="en-US" w:bidi="ar-SA"/>
    </w:rPr>
  </w:style>
  <w:style w:type="character" w:customStyle="1" w:styleId="TagCiteCharChar0">
    <w:name w:val="Tag / Cite Char Char"/>
    <w:rsid w:val="000A595B"/>
    <w:rPr>
      <w:b/>
      <w:bCs w:val="0"/>
      <w:color w:val="000000"/>
      <w:sz w:val="24"/>
      <w:szCs w:val="24"/>
      <w:lang w:val="en-US" w:eastAsia="en-US" w:bidi="ar-SA"/>
    </w:rPr>
  </w:style>
  <w:style w:type="character" w:customStyle="1" w:styleId="CardTextUnderlinedCharChar">
    <w:name w:val="Card Text Underlined Char Char"/>
    <w:rsid w:val="000A595B"/>
    <w:rPr>
      <w:rFonts w:ascii="Arial Narrow" w:hAnsi="Arial Narrow" w:hint="default"/>
      <w:szCs w:val="24"/>
      <w:u w:val="single"/>
      <w:lang w:val="en-US" w:eastAsia="en-US" w:bidi="ar-SA"/>
    </w:rPr>
  </w:style>
  <w:style w:type="character" w:customStyle="1" w:styleId="CardTagCharCharChar">
    <w:name w:val="Card Tag Char Char Char"/>
    <w:rsid w:val="000A595B"/>
    <w:rPr>
      <w:b/>
      <w:bCs w:val="0"/>
      <w:sz w:val="24"/>
      <w:szCs w:val="24"/>
      <w:lang w:val="en-US" w:eastAsia="en-US" w:bidi="ar-SA"/>
    </w:rPr>
  </w:style>
  <w:style w:type="character" w:customStyle="1" w:styleId="mainbody">
    <w:name w:val="mainbody"/>
    <w:rsid w:val="000A595B"/>
  </w:style>
  <w:style w:type="character" w:customStyle="1" w:styleId="UnderlineStyleChar2">
    <w:name w:val="Underline Style Char2"/>
    <w:rsid w:val="000A595B"/>
    <w:rPr>
      <w:rFonts w:ascii="Garamond" w:hAnsi="Garamond" w:hint="default"/>
      <w:sz w:val="22"/>
      <w:szCs w:val="24"/>
      <w:u w:val="single"/>
      <w:lang w:val="en-US" w:eastAsia="en-US" w:bidi="ar-SA"/>
    </w:rPr>
  </w:style>
  <w:style w:type="character" w:customStyle="1" w:styleId="Style1Char2">
    <w:name w:val="Style1 Char2"/>
    <w:rsid w:val="000A595B"/>
    <w:rPr>
      <w:szCs w:val="24"/>
    </w:rPr>
  </w:style>
  <w:style w:type="character" w:customStyle="1" w:styleId="t13">
    <w:name w:val="t13"/>
    <w:rsid w:val="000A595B"/>
  </w:style>
  <w:style w:type="character" w:customStyle="1" w:styleId="lead">
    <w:name w:val="lead"/>
    <w:rsid w:val="000A595B"/>
  </w:style>
  <w:style w:type="paragraph" w:customStyle="1" w:styleId="CardDownx1">
    <w:name w:val="CardDown x1"/>
    <w:basedOn w:val="Normal"/>
    <w:link w:val="CardDownx1Char"/>
    <w:rsid w:val="000A595B"/>
  </w:style>
  <w:style w:type="character" w:customStyle="1" w:styleId="CardDownx1Char">
    <w:name w:val="CardDown x1 Char"/>
    <w:link w:val="CardDownx1"/>
    <w:locked/>
    <w:rsid w:val="000A595B"/>
    <w:rPr>
      <w:rFonts w:ascii="Arial" w:hAnsi="Arial" w:cs="Arial"/>
      <w:sz w:val="22"/>
    </w:rPr>
  </w:style>
  <w:style w:type="character" w:customStyle="1" w:styleId="CharChar17">
    <w:name w:val="Char Char17"/>
    <w:locked/>
    <w:rsid w:val="000A595B"/>
    <w:rPr>
      <w:rFonts w:ascii="Arial" w:hAnsi="Arial" w:cs="Arial" w:hint="default"/>
      <w:b/>
      <w:bCs/>
      <w:sz w:val="26"/>
      <w:szCs w:val="26"/>
    </w:rPr>
  </w:style>
  <w:style w:type="character" w:customStyle="1" w:styleId="address">
    <w:name w:val="address"/>
    <w:rsid w:val="000A595B"/>
  </w:style>
  <w:style w:type="character" w:customStyle="1" w:styleId="ilspan">
    <w:name w:val="il_span"/>
    <w:rsid w:val="000A595B"/>
  </w:style>
  <w:style w:type="character" w:customStyle="1" w:styleId="articletitle1">
    <w:name w:val="articletitle1"/>
    <w:rsid w:val="000A595B"/>
    <w:rPr>
      <w:rFonts w:ascii="Times New Roman" w:hAnsi="Times New Roman" w:cs="Times New Roman" w:hint="default"/>
      <w:b/>
      <w:bCs/>
      <w:sz w:val="36"/>
      <w:szCs w:val="36"/>
    </w:rPr>
  </w:style>
  <w:style w:type="character" w:customStyle="1" w:styleId="leftidx1">
    <w:name w:val="leftidx1"/>
    <w:rsid w:val="000A595B"/>
    <w:rPr>
      <w:rFonts w:ascii="Verdana" w:hAnsi="Verdana" w:hint="default"/>
      <w:sz w:val="22"/>
      <w:szCs w:val="22"/>
    </w:rPr>
  </w:style>
  <w:style w:type="character" w:customStyle="1" w:styleId="blue1">
    <w:name w:val="blue1"/>
    <w:rsid w:val="000A595B"/>
    <w:rPr>
      <w:color w:val="0000FF"/>
    </w:rPr>
  </w:style>
  <w:style w:type="character" w:customStyle="1" w:styleId="author-link1">
    <w:name w:val="author-link1"/>
    <w:rsid w:val="000A595B"/>
    <w:rPr>
      <w:b w:val="0"/>
      <w:bCs w:val="0"/>
    </w:rPr>
  </w:style>
  <w:style w:type="character" w:customStyle="1" w:styleId="black1">
    <w:name w:val="black1"/>
    <w:rsid w:val="000A595B"/>
    <w:rPr>
      <w:color w:val="000000"/>
    </w:rPr>
  </w:style>
  <w:style w:type="character" w:customStyle="1" w:styleId="StyleunderlinedCharBold">
    <w:name w:val="Style underlined Char + Bold"/>
    <w:rsid w:val="000A595B"/>
    <w:rPr>
      <w:rFonts w:ascii="Times New Roman" w:hAnsi="Times New Roman" w:cs="Times New Roman" w:hint="default"/>
      <w:b/>
      <w:bCs/>
      <w:sz w:val="21"/>
      <w:szCs w:val="24"/>
      <w:u w:val="single"/>
    </w:rPr>
  </w:style>
  <w:style w:type="character" w:customStyle="1" w:styleId="ThickUnderlineCharChar">
    <w:name w:val="Thick Underline Char Char"/>
    <w:rsid w:val="000A595B"/>
    <w:rPr>
      <w:rFonts w:ascii="Calibri" w:eastAsia="Calibri" w:hAnsi="Calibri" w:hint="default"/>
    </w:rPr>
  </w:style>
  <w:style w:type="character" w:customStyle="1" w:styleId="CardUnderline">
    <w:name w:val="Card Underline"/>
    <w:rsid w:val="000A595B"/>
    <w:rPr>
      <w:rFonts w:ascii="Times New Roman" w:hAnsi="Times New Roman" w:cs="Times New Roman" w:hint="default"/>
      <w:sz w:val="20"/>
      <w:u w:val="single"/>
    </w:rPr>
  </w:style>
  <w:style w:type="character" w:customStyle="1" w:styleId="lingoregion">
    <w:name w:val="lingo_region"/>
    <w:rsid w:val="000A595B"/>
  </w:style>
  <w:style w:type="character" w:customStyle="1" w:styleId="cite0">
    <w:name w:val="%cite"/>
    <w:rsid w:val="000A595B"/>
    <w:rPr>
      <w:rFonts w:ascii="Times New Roman" w:hAnsi="Times New Roman" w:cs="Times New Roman" w:hint="default"/>
      <w:b/>
      <w:bCs w:val="0"/>
      <w:sz w:val="24"/>
    </w:rPr>
  </w:style>
  <w:style w:type="character" w:customStyle="1" w:styleId="Emphasis21">
    <w:name w:val="%Emphasis2"/>
    <w:rsid w:val="000A595B"/>
    <w:rPr>
      <w:rFonts w:ascii="Cooper Black" w:hAnsi="Cooper Black" w:hint="default"/>
      <w:iCs/>
      <w:u w:val="single"/>
    </w:rPr>
  </w:style>
  <w:style w:type="character" w:customStyle="1" w:styleId="bodycontentlink">
    <w:name w:val="bodycontentlink"/>
    <w:rsid w:val="000A595B"/>
  </w:style>
  <w:style w:type="character" w:customStyle="1" w:styleId="AAAcite">
    <w:name w:val="AAAcite"/>
    <w:rsid w:val="000A595B"/>
    <w:rPr>
      <w:rFonts w:ascii="Times New Roman" w:hAnsi="Times New Roman" w:cs="Times New Roman" w:hint="default"/>
      <w:b/>
      <w:bCs w:val="0"/>
      <w:sz w:val="24"/>
    </w:rPr>
  </w:style>
  <w:style w:type="character" w:customStyle="1" w:styleId="tmplheaderlink">
    <w:name w:val="tmplheaderlink"/>
    <w:rsid w:val="000A595B"/>
    <w:rPr>
      <w:rFonts w:ascii="Times New Roman" w:hAnsi="Times New Roman" w:cs="Times New Roman" w:hint="default"/>
    </w:rPr>
  </w:style>
  <w:style w:type="character" w:customStyle="1" w:styleId="UnderlinedEvidenceCharChar">
    <w:name w:val="Underlined Evidence Char Char"/>
    <w:rsid w:val="000A595B"/>
    <w:rPr>
      <w:rFonts w:ascii="Verdana" w:hAnsi="Verdana" w:hint="default"/>
      <w:sz w:val="21"/>
      <w:szCs w:val="21"/>
      <w:u w:val="thick"/>
      <w:lang w:val="en-US" w:eastAsia="en-US" w:bidi="ar-SA"/>
    </w:rPr>
  </w:style>
  <w:style w:type="character" w:customStyle="1" w:styleId="role">
    <w:name w:val="role"/>
    <w:rsid w:val="000A595B"/>
  </w:style>
  <w:style w:type="character" w:customStyle="1" w:styleId="pagination">
    <w:name w:val="pagination"/>
    <w:rsid w:val="000A595B"/>
  </w:style>
  <w:style w:type="character" w:customStyle="1" w:styleId="doi">
    <w:name w:val="doi"/>
    <w:rsid w:val="000A595B"/>
  </w:style>
  <w:style w:type="character" w:customStyle="1" w:styleId="bodycontents">
    <w:name w:val="bodycontents"/>
    <w:rsid w:val="000A595B"/>
  </w:style>
  <w:style w:type="character" w:customStyle="1" w:styleId="comma">
    <w:name w:val="comma"/>
    <w:rsid w:val="000A595B"/>
  </w:style>
  <w:style w:type="character" w:customStyle="1" w:styleId="pad5right">
    <w:name w:val="pad5right"/>
    <w:rsid w:val="000A595B"/>
  </w:style>
  <w:style w:type="character" w:customStyle="1" w:styleId="entry-date">
    <w:name w:val="entry-date"/>
    <w:rsid w:val="000A595B"/>
  </w:style>
  <w:style w:type="character" w:customStyle="1" w:styleId="desc">
    <w:name w:val="desc"/>
    <w:rsid w:val="000A595B"/>
  </w:style>
  <w:style w:type="character" w:customStyle="1" w:styleId="divider">
    <w:name w:val="divider"/>
    <w:rsid w:val="000A595B"/>
  </w:style>
  <w:style w:type="character" w:customStyle="1" w:styleId="blogdate">
    <w:name w:val="blogdate"/>
    <w:rsid w:val="000A595B"/>
  </w:style>
  <w:style w:type="character" w:customStyle="1" w:styleId="ticker">
    <w:name w:val="ticker"/>
    <w:rsid w:val="000A595B"/>
  </w:style>
  <w:style w:type="character" w:customStyle="1" w:styleId="posted">
    <w:name w:val="posted"/>
    <w:rsid w:val="000A595B"/>
  </w:style>
  <w:style w:type="character" w:customStyle="1" w:styleId="time">
    <w:name w:val="time"/>
    <w:rsid w:val="000A595B"/>
  </w:style>
  <w:style w:type="character" w:customStyle="1" w:styleId="dot">
    <w:name w:val="dot"/>
    <w:rsid w:val="000A595B"/>
  </w:style>
  <w:style w:type="character" w:customStyle="1" w:styleId="hn-date">
    <w:name w:val="hn-date"/>
    <w:rsid w:val="000A595B"/>
  </w:style>
  <w:style w:type="character" w:customStyle="1" w:styleId="location">
    <w:name w:val="location"/>
    <w:rsid w:val="000A595B"/>
  </w:style>
  <w:style w:type="character" w:customStyle="1" w:styleId="arial11">
    <w:name w:val="arial_11"/>
    <w:rsid w:val="000A595B"/>
  </w:style>
  <w:style w:type="character" w:customStyle="1" w:styleId="dropcap-letter">
    <w:name w:val="dropcap-letter"/>
    <w:rsid w:val="000A595B"/>
  </w:style>
  <w:style w:type="character" w:customStyle="1" w:styleId="offscreen">
    <w:name w:val="offscreen"/>
    <w:rsid w:val="000A595B"/>
  </w:style>
  <w:style w:type="character" w:customStyle="1" w:styleId="linked-in">
    <w:name w:val="linked-in"/>
    <w:rsid w:val="000A595B"/>
  </w:style>
  <w:style w:type="character" w:customStyle="1" w:styleId="in-widget">
    <w:name w:val="in-widget"/>
    <w:rsid w:val="000A595B"/>
  </w:style>
  <w:style w:type="character" w:customStyle="1" w:styleId="in-right">
    <w:name w:val="in-right"/>
    <w:rsid w:val="000A595B"/>
  </w:style>
  <w:style w:type="character" w:customStyle="1" w:styleId="tickerwrap">
    <w:name w:val="ticker_wrap"/>
    <w:rsid w:val="000A595B"/>
  </w:style>
  <w:style w:type="character" w:customStyle="1" w:styleId="divs">
    <w:name w:val="divs"/>
    <w:rsid w:val="000A595B"/>
  </w:style>
  <w:style w:type="character" w:customStyle="1" w:styleId="in-top">
    <w:name w:val="in-top"/>
    <w:rsid w:val="000A595B"/>
  </w:style>
  <w:style w:type="character" w:customStyle="1" w:styleId="article-date">
    <w:name w:val="article-date"/>
    <w:rsid w:val="000A595B"/>
  </w:style>
  <w:style w:type="character" w:customStyle="1" w:styleId="bodysubtoc">
    <w:name w:val="bodysubtoc"/>
    <w:rsid w:val="000A595B"/>
  </w:style>
  <w:style w:type="character" w:customStyle="1" w:styleId="lefttitlesmaller">
    <w:name w:val="lefttitlesmaller"/>
    <w:rsid w:val="000A595B"/>
  </w:style>
  <w:style w:type="character" w:customStyle="1" w:styleId="mb">
    <w:name w:val="mb"/>
    <w:rsid w:val="000A595B"/>
  </w:style>
  <w:style w:type="character" w:customStyle="1" w:styleId="field-content">
    <w:name w:val="field-content"/>
    <w:rsid w:val="000A595B"/>
  </w:style>
  <w:style w:type="character" w:customStyle="1" w:styleId="submitted-date">
    <w:name w:val="submitted-date"/>
    <w:rsid w:val="000A595B"/>
  </w:style>
  <w:style w:type="character" w:customStyle="1" w:styleId="submitted-time">
    <w:name w:val="submitted-time"/>
    <w:rsid w:val="000A595B"/>
  </w:style>
  <w:style w:type="character" w:customStyle="1" w:styleId="A2">
    <w:name w:val="A2"/>
    <w:uiPriority w:val="99"/>
    <w:rsid w:val="000A595B"/>
    <w:rPr>
      <w:rFonts w:ascii="Sabon LT Std" w:hAnsi="Sabon LT Std" w:cs="Sabon LT Std" w:hint="default"/>
      <w:color w:val="000000"/>
      <w:sz w:val="15"/>
      <w:szCs w:val="15"/>
    </w:rPr>
  </w:style>
  <w:style w:type="character" w:customStyle="1" w:styleId="searchword">
    <w:name w:val="searchword"/>
    <w:rsid w:val="000A595B"/>
  </w:style>
  <w:style w:type="character" w:customStyle="1" w:styleId="meta-prep">
    <w:name w:val="meta-prep"/>
    <w:rsid w:val="000A595B"/>
  </w:style>
  <w:style w:type="numbering" w:customStyle="1" w:styleId="1ai1">
    <w:name w:val="1 / a / i1"/>
    <w:rsid w:val="000A595B"/>
    <w:pPr>
      <w:numPr>
        <w:numId w:val="14"/>
      </w:numPr>
    </w:pPr>
  </w:style>
  <w:style w:type="numbering" w:styleId="1ai">
    <w:name w:val="Outline List 1"/>
    <w:basedOn w:val="NoList"/>
    <w:unhideWhenUsed/>
    <w:rsid w:val="000A595B"/>
    <w:pPr>
      <w:numPr>
        <w:numId w:val="15"/>
      </w:numPr>
    </w:pPr>
  </w:style>
  <w:style w:type="character" w:customStyle="1" w:styleId="FontStyle310">
    <w:name w:val="Font Style310"/>
    <w:uiPriority w:val="99"/>
    <w:rsid w:val="000A595B"/>
    <w:rPr>
      <w:rFonts w:ascii="Times New Roman" w:hAnsi="Times New Roman" w:cs="Times New Roman"/>
      <w:b/>
      <w:bCs/>
      <w:i/>
      <w:iCs/>
      <w:spacing w:val="-10"/>
      <w:sz w:val="18"/>
      <w:szCs w:val="18"/>
    </w:rPr>
  </w:style>
  <w:style w:type="character" w:customStyle="1" w:styleId="FontStyle329">
    <w:name w:val="Font Style329"/>
    <w:uiPriority w:val="99"/>
    <w:rsid w:val="000A595B"/>
    <w:rPr>
      <w:rFonts w:ascii="Times New Roman" w:hAnsi="Times New Roman" w:cs="Times New Roman"/>
      <w:b/>
      <w:bCs/>
      <w:spacing w:val="-10"/>
      <w:sz w:val="18"/>
      <w:szCs w:val="18"/>
    </w:rPr>
  </w:style>
  <w:style w:type="character" w:customStyle="1" w:styleId="FontStyle370">
    <w:name w:val="Font Style370"/>
    <w:uiPriority w:val="99"/>
    <w:rsid w:val="000A595B"/>
    <w:rPr>
      <w:rFonts w:ascii="Cambria" w:hAnsi="Cambria" w:cs="Cambria"/>
      <w:b/>
      <w:bCs/>
      <w:spacing w:val="-10"/>
      <w:sz w:val="18"/>
      <w:szCs w:val="18"/>
    </w:rPr>
  </w:style>
  <w:style w:type="character" w:customStyle="1" w:styleId="FontStyle302">
    <w:name w:val="Font Style302"/>
    <w:uiPriority w:val="99"/>
    <w:rsid w:val="000A595B"/>
    <w:rPr>
      <w:rFonts w:ascii="Times New Roman" w:hAnsi="Times New Roman" w:cs="Times New Roman"/>
      <w:b/>
      <w:bCs/>
      <w:sz w:val="22"/>
      <w:szCs w:val="22"/>
    </w:rPr>
  </w:style>
  <w:style w:type="character" w:customStyle="1" w:styleId="FontStyle347">
    <w:name w:val="Font Style347"/>
    <w:uiPriority w:val="99"/>
    <w:rsid w:val="000A595B"/>
    <w:rPr>
      <w:rFonts w:ascii="Times New Roman" w:hAnsi="Times New Roman" w:cs="Times New Roman"/>
      <w:b/>
      <w:bCs/>
      <w:spacing w:val="-10"/>
      <w:sz w:val="20"/>
      <w:szCs w:val="20"/>
    </w:rPr>
  </w:style>
  <w:style w:type="paragraph" w:customStyle="1" w:styleId="Style27">
    <w:name w:val="Style27"/>
    <w:basedOn w:val="Normal"/>
    <w:uiPriority w:val="99"/>
    <w:rsid w:val="000A595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0A595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0A595B"/>
    <w:rPr>
      <w:rFonts w:ascii="Times New Roman" w:hAnsi="Times New Roman" w:cs="Times New Roman"/>
      <w:spacing w:val="-10"/>
      <w:sz w:val="18"/>
      <w:szCs w:val="18"/>
    </w:rPr>
  </w:style>
  <w:style w:type="character" w:customStyle="1" w:styleId="FontStyle312">
    <w:name w:val="Font Style312"/>
    <w:uiPriority w:val="99"/>
    <w:rsid w:val="000A595B"/>
    <w:rPr>
      <w:rFonts w:ascii="Times New Roman" w:hAnsi="Times New Roman" w:cs="Times New Roman"/>
      <w:b/>
      <w:bCs/>
      <w:spacing w:val="-10"/>
      <w:sz w:val="16"/>
      <w:szCs w:val="16"/>
    </w:rPr>
  </w:style>
  <w:style w:type="character" w:customStyle="1" w:styleId="FontStyle346">
    <w:name w:val="Font Style346"/>
    <w:uiPriority w:val="99"/>
    <w:rsid w:val="000A595B"/>
    <w:rPr>
      <w:rFonts w:ascii="Times New Roman" w:hAnsi="Times New Roman" w:cs="Times New Roman"/>
      <w:b/>
      <w:bCs/>
      <w:spacing w:val="-10"/>
      <w:sz w:val="18"/>
      <w:szCs w:val="18"/>
    </w:rPr>
  </w:style>
  <w:style w:type="character" w:customStyle="1" w:styleId="FontStyle330">
    <w:name w:val="Font Style330"/>
    <w:uiPriority w:val="99"/>
    <w:rsid w:val="000A595B"/>
    <w:rPr>
      <w:rFonts w:ascii="Times New Roman" w:hAnsi="Times New Roman" w:cs="Times New Roman"/>
      <w:b/>
      <w:bCs/>
      <w:sz w:val="16"/>
      <w:szCs w:val="16"/>
    </w:rPr>
  </w:style>
  <w:style w:type="character" w:customStyle="1" w:styleId="FontStyle372">
    <w:name w:val="Font Style372"/>
    <w:uiPriority w:val="99"/>
    <w:rsid w:val="000A595B"/>
    <w:rPr>
      <w:rFonts w:ascii="Times New Roman" w:hAnsi="Times New Roman" w:cs="Times New Roman"/>
      <w:b/>
      <w:bCs/>
      <w:sz w:val="16"/>
      <w:szCs w:val="16"/>
    </w:rPr>
  </w:style>
  <w:style w:type="paragraph" w:customStyle="1" w:styleId="Style59">
    <w:name w:val="Style59"/>
    <w:basedOn w:val="Normal"/>
    <w:uiPriority w:val="99"/>
    <w:rsid w:val="000A595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A595B"/>
    <w:rPr>
      <w:rFonts w:ascii="Times New Roman" w:hAnsi="Times New Roman" w:cs="Times New Roman"/>
      <w:b/>
      <w:bCs/>
      <w:i/>
      <w:iCs/>
      <w:sz w:val="16"/>
      <w:szCs w:val="16"/>
    </w:rPr>
  </w:style>
  <w:style w:type="paragraph" w:customStyle="1" w:styleId="Style200">
    <w:name w:val="Style20"/>
    <w:basedOn w:val="Normal"/>
    <w:uiPriority w:val="99"/>
    <w:rsid w:val="000A595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A595B"/>
    <w:rPr>
      <w:rFonts w:ascii="Times New Roman" w:hAnsi="Times New Roman" w:cs="Times New Roman"/>
      <w:smallCaps/>
      <w:sz w:val="14"/>
      <w:szCs w:val="14"/>
    </w:rPr>
  </w:style>
  <w:style w:type="paragraph" w:customStyle="1" w:styleId="Style89">
    <w:name w:val="Style89"/>
    <w:basedOn w:val="Normal"/>
    <w:uiPriority w:val="99"/>
    <w:rsid w:val="000A595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A595B"/>
    <w:rPr>
      <w:rFonts w:ascii="Times New Roman" w:hAnsi="Times New Roman" w:cs="Times New Roman"/>
      <w:b/>
      <w:bCs/>
      <w:spacing w:val="-10"/>
      <w:sz w:val="22"/>
      <w:szCs w:val="22"/>
    </w:rPr>
  </w:style>
  <w:style w:type="character" w:customStyle="1" w:styleId="FontStyle320">
    <w:name w:val="Font Style320"/>
    <w:uiPriority w:val="99"/>
    <w:rsid w:val="000A595B"/>
    <w:rPr>
      <w:rFonts w:ascii="Times New Roman" w:hAnsi="Times New Roman" w:cs="Times New Roman"/>
      <w:b/>
      <w:bCs/>
      <w:spacing w:val="-10"/>
      <w:sz w:val="22"/>
      <w:szCs w:val="22"/>
    </w:rPr>
  </w:style>
  <w:style w:type="character" w:customStyle="1" w:styleId="FontStyle352">
    <w:name w:val="Font Style352"/>
    <w:uiPriority w:val="99"/>
    <w:rsid w:val="000A595B"/>
    <w:rPr>
      <w:rFonts w:ascii="Times New Roman" w:hAnsi="Times New Roman" w:cs="Times New Roman"/>
      <w:b/>
      <w:bCs/>
      <w:sz w:val="16"/>
      <w:szCs w:val="16"/>
    </w:rPr>
  </w:style>
  <w:style w:type="character" w:customStyle="1" w:styleId="FontStyle356">
    <w:name w:val="Font Style356"/>
    <w:uiPriority w:val="99"/>
    <w:rsid w:val="000A595B"/>
    <w:rPr>
      <w:rFonts w:ascii="Times New Roman" w:hAnsi="Times New Roman" w:cs="Times New Roman"/>
      <w:b/>
      <w:bCs/>
      <w:spacing w:val="-10"/>
      <w:sz w:val="22"/>
      <w:szCs w:val="22"/>
    </w:rPr>
  </w:style>
  <w:style w:type="character" w:customStyle="1" w:styleId="FontStyle298">
    <w:name w:val="Font Style298"/>
    <w:uiPriority w:val="99"/>
    <w:rsid w:val="000A595B"/>
    <w:rPr>
      <w:rFonts w:ascii="Times New Roman" w:hAnsi="Times New Roman" w:cs="Times New Roman"/>
      <w:sz w:val="18"/>
      <w:szCs w:val="18"/>
    </w:rPr>
  </w:style>
  <w:style w:type="character" w:customStyle="1" w:styleId="FontStyle311">
    <w:name w:val="Font Style311"/>
    <w:uiPriority w:val="99"/>
    <w:rsid w:val="000A595B"/>
    <w:rPr>
      <w:rFonts w:ascii="Times New Roman" w:hAnsi="Times New Roman" w:cs="Times New Roman"/>
      <w:b/>
      <w:bCs/>
      <w:spacing w:val="-10"/>
      <w:sz w:val="18"/>
      <w:szCs w:val="18"/>
    </w:rPr>
  </w:style>
  <w:style w:type="character" w:customStyle="1" w:styleId="FontStyle332">
    <w:name w:val="Font Style332"/>
    <w:uiPriority w:val="99"/>
    <w:rsid w:val="000A595B"/>
    <w:rPr>
      <w:rFonts w:ascii="Times New Roman" w:hAnsi="Times New Roman" w:cs="Times New Roman"/>
      <w:b/>
      <w:bCs/>
      <w:i/>
      <w:iCs/>
      <w:spacing w:val="-10"/>
      <w:sz w:val="20"/>
      <w:szCs w:val="20"/>
    </w:rPr>
  </w:style>
  <w:style w:type="character" w:customStyle="1" w:styleId="FontStyle371">
    <w:name w:val="Font Style371"/>
    <w:uiPriority w:val="99"/>
    <w:rsid w:val="000A595B"/>
    <w:rPr>
      <w:rFonts w:ascii="Times New Roman" w:hAnsi="Times New Roman" w:cs="Times New Roman"/>
      <w:sz w:val="16"/>
      <w:szCs w:val="16"/>
    </w:rPr>
  </w:style>
  <w:style w:type="character" w:customStyle="1" w:styleId="FontStyle350">
    <w:name w:val="Font Style350"/>
    <w:uiPriority w:val="99"/>
    <w:rsid w:val="000A595B"/>
    <w:rPr>
      <w:rFonts w:ascii="Times New Roman" w:hAnsi="Times New Roman" w:cs="Times New Roman"/>
      <w:b/>
      <w:bCs/>
      <w:i/>
      <w:iCs/>
      <w:sz w:val="20"/>
      <w:szCs w:val="20"/>
    </w:rPr>
  </w:style>
  <w:style w:type="paragraph" w:customStyle="1" w:styleId="Style8">
    <w:name w:val="Style8"/>
    <w:basedOn w:val="Normal"/>
    <w:uiPriority w:val="99"/>
    <w:rsid w:val="000A595B"/>
    <w:pPr>
      <w:widowControl w:val="0"/>
      <w:autoSpaceDE w:val="0"/>
      <w:autoSpaceDN w:val="0"/>
      <w:adjustRightInd w:val="0"/>
    </w:pPr>
    <w:rPr>
      <w:rFonts w:eastAsia="Times New Roman"/>
      <w:sz w:val="24"/>
    </w:rPr>
  </w:style>
  <w:style w:type="paragraph" w:customStyle="1" w:styleId="Style5">
    <w:name w:val="Style5"/>
    <w:basedOn w:val="Normal"/>
    <w:uiPriority w:val="99"/>
    <w:rsid w:val="000A595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0A595B"/>
    <w:pPr>
      <w:widowControl w:val="0"/>
      <w:autoSpaceDE w:val="0"/>
      <w:autoSpaceDN w:val="0"/>
      <w:adjustRightInd w:val="0"/>
    </w:pPr>
    <w:rPr>
      <w:rFonts w:eastAsia="Times New Roman"/>
      <w:sz w:val="24"/>
    </w:rPr>
  </w:style>
  <w:style w:type="character" w:customStyle="1" w:styleId="FontStyle351">
    <w:name w:val="Font Style351"/>
    <w:uiPriority w:val="99"/>
    <w:rsid w:val="000A595B"/>
    <w:rPr>
      <w:rFonts w:ascii="Times New Roman" w:hAnsi="Times New Roman" w:cs="Times New Roman"/>
      <w:b/>
      <w:bCs/>
      <w:sz w:val="22"/>
      <w:szCs w:val="22"/>
    </w:rPr>
  </w:style>
  <w:style w:type="paragraph" w:customStyle="1" w:styleId="Style10">
    <w:name w:val="Style10"/>
    <w:basedOn w:val="Normal"/>
    <w:uiPriority w:val="99"/>
    <w:rsid w:val="000A595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A595B"/>
    <w:pPr>
      <w:widowControl w:val="0"/>
      <w:autoSpaceDE w:val="0"/>
      <w:autoSpaceDN w:val="0"/>
      <w:adjustRightInd w:val="0"/>
      <w:jc w:val="both"/>
    </w:pPr>
    <w:rPr>
      <w:rFonts w:eastAsia="Times New Roman"/>
      <w:sz w:val="24"/>
    </w:rPr>
  </w:style>
  <w:style w:type="character" w:customStyle="1" w:styleId="FontStyle369">
    <w:name w:val="Font Style369"/>
    <w:uiPriority w:val="99"/>
    <w:rsid w:val="000A595B"/>
    <w:rPr>
      <w:rFonts w:ascii="Times New Roman" w:hAnsi="Times New Roman" w:cs="Times New Roman"/>
      <w:b/>
      <w:bCs/>
      <w:spacing w:val="-10"/>
      <w:sz w:val="20"/>
      <w:szCs w:val="20"/>
    </w:rPr>
  </w:style>
  <w:style w:type="character" w:customStyle="1" w:styleId="FontStyle357">
    <w:name w:val="Font Style357"/>
    <w:uiPriority w:val="99"/>
    <w:rsid w:val="000A595B"/>
    <w:rPr>
      <w:rFonts w:ascii="Times New Roman" w:hAnsi="Times New Roman" w:cs="Times New Roman"/>
      <w:b/>
      <w:bCs/>
      <w:spacing w:val="-10"/>
      <w:sz w:val="22"/>
      <w:szCs w:val="22"/>
    </w:rPr>
  </w:style>
  <w:style w:type="paragraph" w:customStyle="1" w:styleId="Style67">
    <w:name w:val="Style67"/>
    <w:basedOn w:val="Normal"/>
    <w:uiPriority w:val="99"/>
    <w:rsid w:val="000A595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A595B"/>
    <w:rPr>
      <w:rFonts w:ascii="Times New Roman" w:hAnsi="Times New Roman" w:cs="Times New Roman"/>
      <w:sz w:val="20"/>
      <w:szCs w:val="20"/>
    </w:rPr>
  </w:style>
  <w:style w:type="character" w:customStyle="1" w:styleId="FontStyle374">
    <w:name w:val="Font Style374"/>
    <w:uiPriority w:val="99"/>
    <w:rsid w:val="000A595B"/>
    <w:rPr>
      <w:rFonts w:ascii="Times New Roman" w:hAnsi="Times New Roman" w:cs="Times New Roman"/>
      <w:b/>
      <w:bCs/>
      <w:spacing w:val="-10"/>
      <w:sz w:val="22"/>
      <w:szCs w:val="22"/>
    </w:rPr>
  </w:style>
  <w:style w:type="paragraph" w:customStyle="1" w:styleId="Style30">
    <w:name w:val="Style30"/>
    <w:basedOn w:val="Normal"/>
    <w:uiPriority w:val="99"/>
    <w:rsid w:val="000A595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A595B"/>
    <w:rPr>
      <w:rFonts w:ascii="Times New Roman" w:hAnsi="Times New Roman" w:cs="Times New Roman"/>
      <w:smallCaps/>
      <w:sz w:val="16"/>
      <w:szCs w:val="16"/>
    </w:rPr>
  </w:style>
  <w:style w:type="paragraph" w:customStyle="1" w:styleId="Style93">
    <w:name w:val="Style93"/>
    <w:basedOn w:val="Normal"/>
    <w:uiPriority w:val="99"/>
    <w:rsid w:val="000A595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A595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A595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0A595B"/>
    <w:rPr>
      <w:u w:val="single"/>
    </w:rPr>
  </w:style>
  <w:style w:type="character" w:customStyle="1" w:styleId="SmalltextCharCharCharChar0">
    <w:name w:val="Small text Char Char Char Char"/>
    <w:rsid w:val="000A595B"/>
    <w:rPr>
      <w:sz w:val="16"/>
      <w:szCs w:val="24"/>
      <w:lang w:val="en-US" w:eastAsia="en-US" w:bidi="ar-SA"/>
    </w:rPr>
  </w:style>
  <w:style w:type="paragraph" w:customStyle="1" w:styleId="boldcitation">
    <w:name w:val="bold citation"/>
    <w:basedOn w:val="Normal"/>
    <w:rsid w:val="000A595B"/>
    <w:rPr>
      <w:rFonts w:eastAsia="Times New Roman"/>
      <w:b/>
      <w:sz w:val="28"/>
      <w:u w:val="thick"/>
    </w:rPr>
  </w:style>
  <w:style w:type="character" w:customStyle="1" w:styleId="underlinecardChar">
    <w:name w:val="underline card Char"/>
    <w:rsid w:val="000A595B"/>
    <w:rPr>
      <w:rFonts w:ascii="Arial" w:hAnsi="Arial"/>
      <w:noProof w:val="0"/>
      <w:sz w:val="18"/>
      <w:szCs w:val="24"/>
      <w:u w:val="single"/>
      <w:lang w:val="en-US" w:eastAsia="en-US" w:bidi="ar-SA"/>
    </w:rPr>
  </w:style>
  <w:style w:type="character" w:customStyle="1" w:styleId="CardsCharCharChar">
    <w:name w:val="Cards Char Char Char"/>
    <w:rsid w:val="000A595B"/>
    <w:rPr>
      <w:szCs w:val="24"/>
      <w:lang w:val="en-US" w:eastAsia="en-US" w:bidi="ar-SA"/>
    </w:rPr>
  </w:style>
  <w:style w:type="character" w:customStyle="1" w:styleId="HiddenBlockHeaderChar">
    <w:name w:val="Hidden Block Header Char"/>
    <w:link w:val="HiddenBlockHeader"/>
    <w:rsid w:val="000A595B"/>
    <w:rPr>
      <w:rFonts w:ascii="Times New Roman" w:eastAsia="Times New Roman" w:hAnsi="Times New Roman" w:cs="Courier New"/>
      <w:b/>
      <w:bCs/>
      <w:sz w:val="28"/>
      <w:szCs w:val="22"/>
    </w:rPr>
  </w:style>
  <w:style w:type="paragraph" w:customStyle="1" w:styleId="NothingCharChar">
    <w:name w:val="Nothing Char Char"/>
    <w:link w:val="NothingCharCharChar"/>
    <w:rsid w:val="000A595B"/>
    <w:pPr>
      <w:jc w:val="both"/>
    </w:pPr>
    <w:rPr>
      <w:rFonts w:ascii="Times New Roman" w:eastAsia="MS Mincho" w:hAnsi="Times New Roman" w:cs="Times New Roman"/>
    </w:rPr>
  </w:style>
  <w:style w:type="character" w:customStyle="1" w:styleId="NothingCharCharChar">
    <w:name w:val="Nothing Char Char Char"/>
    <w:link w:val="NothingCharChar"/>
    <w:rsid w:val="000A595B"/>
    <w:rPr>
      <w:rFonts w:ascii="Times New Roman" w:eastAsia="MS Mincho" w:hAnsi="Times New Roman" w:cs="Times New Roman"/>
    </w:rPr>
  </w:style>
  <w:style w:type="character" w:customStyle="1" w:styleId="CardsCharChar">
    <w:name w:val="Cards Char Char"/>
    <w:rsid w:val="000A595B"/>
    <w:rPr>
      <w:szCs w:val="24"/>
      <w:lang w:val="en-US" w:eastAsia="en-US" w:bidi="ar-SA"/>
    </w:rPr>
  </w:style>
  <w:style w:type="character" w:customStyle="1" w:styleId="CardsCharCharCharChar">
    <w:name w:val="Cards Char Char Char Char"/>
    <w:rsid w:val="000A595B"/>
    <w:rPr>
      <w:szCs w:val="24"/>
      <w:lang w:val="en-US" w:eastAsia="en-US" w:bidi="ar-SA"/>
    </w:rPr>
  </w:style>
  <w:style w:type="character" w:customStyle="1" w:styleId="BlockHeadingsCharChar">
    <w:name w:val="Block Headings Char Char"/>
    <w:rsid w:val="000A595B"/>
    <w:rPr>
      <w:b/>
      <w:sz w:val="36"/>
      <w:szCs w:val="24"/>
      <w:u w:val="single"/>
      <w:lang w:val="en-US" w:eastAsia="en-US" w:bidi="ar-SA"/>
    </w:rPr>
  </w:style>
  <w:style w:type="character" w:customStyle="1" w:styleId="NothingChar1">
    <w:name w:val="Nothing Char1"/>
    <w:rsid w:val="000A595B"/>
    <w:rPr>
      <w:szCs w:val="24"/>
      <w:lang w:val="en-US" w:eastAsia="en-US" w:bidi="ar-SA"/>
    </w:rPr>
  </w:style>
  <w:style w:type="paragraph" w:customStyle="1" w:styleId="bloctitles">
    <w:name w:val="bloc titles"/>
    <w:basedOn w:val="Heading1"/>
    <w:next w:val="Normal"/>
    <w:link w:val="bloctitlesChar"/>
    <w:autoRedefine/>
    <w:rsid w:val="000A595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0A595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A595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0A595B"/>
  </w:style>
  <w:style w:type="character" w:customStyle="1" w:styleId="RegularChar">
    <w:name w:val="Regular Char"/>
    <w:link w:val="Regular"/>
    <w:rsid w:val="000A595B"/>
    <w:rPr>
      <w:rFonts w:ascii="Garamond" w:eastAsia="Times New Roman" w:hAnsi="Garamond" w:cs="Arial"/>
      <w:bCs/>
      <w:kern w:val="20"/>
      <w:sz w:val="20"/>
      <w:szCs w:val="32"/>
    </w:rPr>
  </w:style>
  <w:style w:type="character" w:customStyle="1" w:styleId="StyleTimesNewRoman">
    <w:name w:val="Style Times New Roman"/>
    <w:rsid w:val="000A595B"/>
    <w:rPr>
      <w:rFonts w:ascii="Garamond" w:hAnsi="Garamond"/>
    </w:rPr>
  </w:style>
  <w:style w:type="paragraph" w:customStyle="1" w:styleId="INDENTEDPARAGRAPH">
    <w:name w:val="INDENTED PARAGRAPH"/>
    <w:rsid w:val="000A595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0A595B"/>
    <w:rPr>
      <w:rFonts w:cs="Arial"/>
      <w:bCs/>
      <w:caps/>
      <w:color w:val="FFFFFF"/>
      <w:sz w:val="2"/>
      <w:szCs w:val="2"/>
      <w:lang w:val="en-US" w:eastAsia="en-US" w:bidi="ar-SA"/>
    </w:rPr>
  </w:style>
  <w:style w:type="paragraph" w:customStyle="1" w:styleId="Numbering">
    <w:name w:val="Numbering"/>
    <w:basedOn w:val="Normal"/>
    <w:next w:val="Normal"/>
    <w:rsid w:val="000A595B"/>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0A595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0A595B"/>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A595B"/>
    <w:pPr>
      <w:numPr>
        <w:numId w:val="18"/>
      </w:numPr>
    </w:pPr>
  </w:style>
  <w:style w:type="paragraph" w:customStyle="1" w:styleId="Lettering">
    <w:name w:val="Lettering"/>
    <w:basedOn w:val="Numbering"/>
    <w:next w:val="Normal"/>
    <w:rsid w:val="000A595B"/>
    <w:pPr>
      <w:numPr>
        <w:numId w:val="16"/>
      </w:numPr>
    </w:pPr>
    <w:rPr>
      <w:szCs w:val="22"/>
    </w:rPr>
  </w:style>
  <w:style w:type="paragraph" w:customStyle="1" w:styleId="FileName">
    <w:name w:val="File Name"/>
    <w:basedOn w:val="Normal"/>
    <w:next w:val="Normal"/>
    <w:rsid w:val="000A595B"/>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A595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A595B"/>
    <w:pPr>
      <w:numPr>
        <w:numId w:val="19"/>
      </w:numPr>
      <w:tabs>
        <w:tab w:val="num" w:pos="360"/>
      </w:tabs>
      <w:ind w:left="360"/>
    </w:pPr>
  </w:style>
  <w:style w:type="paragraph" w:customStyle="1" w:styleId="CardContinued1">
    <w:name w:val="Card Continued 1"/>
    <w:basedOn w:val="Normal"/>
    <w:next w:val="Normal"/>
    <w:rsid w:val="000A595B"/>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A595B"/>
    <w:pPr>
      <w:numPr>
        <w:numId w:val="0"/>
      </w:numPr>
      <w:spacing w:before="0" w:after="120"/>
      <w:jc w:val="left"/>
    </w:pPr>
  </w:style>
  <w:style w:type="paragraph" w:customStyle="1" w:styleId="Clearformatting0">
    <w:name w:val="Clear formatting"/>
    <w:basedOn w:val="Normal"/>
    <w:rsid w:val="000A595B"/>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0A595B"/>
  </w:style>
  <w:style w:type="paragraph" w:customStyle="1" w:styleId="SmallCardText">
    <w:name w:val="Small Card Text"/>
    <w:rsid w:val="000A595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A595B"/>
    <w:rPr>
      <w:sz w:val="16"/>
      <w:szCs w:val="16"/>
      <w:lang w:val="en-US" w:eastAsia="en-US" w:bidi="ar-SA"/>
    </w:rPr>
  </w:style>
  <w:style w:type="paragraph" w:customStyle="1" w:styleId="TAGFONT">
    <w:name w:val="TAG FONT"/>
    <w:basedOn w:val="Normal"/>
    <w:autoRedefine/>
    <w:rsid w:val="000A595B"/>
    <w:rPr>
      <w:rFonts w:eastAsia="Times New Roman"/>
      <w:sz w:val="24"/>
    </w:rPr>
  </w:style>
  <w:style w:type="character" w:customStyle="1" w:styleId="mainarttxt">
    <w:name w:val="mainarttxt"/>
    <w:basedOn w:val="DefaultParagraphFont"/>
    <w:rsid w:val="000A595B"/>
  </w:style>
  <w:style w:type="paragraph" w:customStyle="1" w:styleId="TagChar1CharCharCharChar">
    <w:name w:val="Tag Char1 Char Char Char Char"/>
    <w:basedOn w:val="Normal"/>
    <w:rsid w:val="000A595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A595B"/>
    <w:rPr>
      <w:sz w:val="20"/>
    </w:rPr>
  </w:style>
  <w:style w:type="character" w:customStyle="1" w:styleId="highlightChar">
    <w:name w:val="highlight Char"/>
    <w:rsid w:val="000A595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0A595B"/>
    <w:rPr>
      <w:rFonts w:eastAsia="Batang" w:cs="Arial"/>
      <w:b/>
      <w:bCs/>
      <w:iCs/>
      <w:sz w:val="24"/>
      <w:szCs w:val="28"/>
      <w:lang w:val="en-US" w:eastAsia="en-US" w:bidi="ar-SA"/>
    </w:rPr>
  </w:style>
  <w:style w:type="paragraph" w:customStyle="1" w:styleId="formfldssel">
    <w:name w:val="formfldssel"/>
    <w:basedOn w:val="Normal"/>
    <w:rsid w:val="000A595B"/>
    <w:pPr>
      <w:spacing w:before="100" w:beforeAutospacing="1" w:after="100" w:afterAutospacing="1"/>
    </w:pPr>
    <w:rPr>
      <w:rFonts w:eastAsia="Arial Unicode MS"/>
      <w:color w:val="000000"/>
      <w:sz w:val="20"/>
      <w:szCs w:val="20"/>
    </w:rPr>
  </w:style>
  <w:style w:type="paragraph" w:customStyle="1" w:styleId="hpleftlk">
    <w:name w:val="hpleftlk"/>
    <w:basedOn w:val="Normal"/>
    <w:rsid w:val="000A595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A595B"/>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0A595B"/>
  </w:style>
  <w:style w:type="character" w:customStyle="1" w:styleId="StyleCardTextUnderline3Char">
    <w:name w:val="Style Card Text + Underline3 Char"/>
    <w:rsid w:val="000A595B"/>
    <w:rPr>
      <w:rFonts w:eastAsia="SimSun"/>
      <w:szCs w:val="24"/>
      <w:u w:val="thick"/>
      <w:lang w:val="en-US" w:eastAsia="zh-CN" w:bidi="ar-SA"/>
    </w:rPr>
  </w:style>
  <w:style w:type="character" w:customStyle="1" w:styleId="BoldandUnderlineChar1Char2CharChar">
    <w:name w:val="Bold and Underline Char1 Char2 Char Char"/>
    <w:rsid w:val="000A595B"/>
    <w:rPr>
      <w:b/>
      <w:noProof w:val="0"/>
      <w:szCs w:val="24"/>
      <w:u w:val="single"/>
      <w:lang w:val="en-US" w:eastAsia="en-US" w:bidi="ar-SA"/>
    </w:rPr>
  </w:style>
  <w:style w:type="character" w:customStyle="1" w:styleId="UnderlineChar1Char1">
    <w:name w:val="Underline Char1 Char1"/>
    <w:rsid w:val="000A595B"/>
    <w:rPr>
      <w:noProof w:val="0"/>
      <w:szCs w:val="24"/>
      <w:u w:val="single"/>
      <w:lang w:val="en-US" w:eastAsia="en-US" w:bidi="ar-SA"/>
    </w:rPr>
  </w:style>
  <w:style w:type="paragraph" w:customStyle="1" w:styleId="Underlinestyle1">
    <w:name w:val="Underlinestyle"/>
    <w:basedOn w:val="Normal"/>
    <w:rsid w:val="000A595B"/>
    <w:pPr>
      <w:tabs>
        <w:tab w:val="left" w:pos="720"/>
      </w:tabs>
      <w:ind w:left="720"/>
    </w:pPr>
    <w:rPr>
      <w:rFonts w:eastAsia="Times New Roman"/>
      <w:szCs w:val="20"/>
      <w:u w:val="single"/>
    </w:rPr>
  </w:style>
  <w:style w:type="character" w:customStyle="1" w:styleId="featurecontentgray1">
    <w:name w:val="featurecontentgray1"/>
    <w:rsid w:val="000A595B"/>
    <w:rPr>
      <w:rFonts w:ascii="Arial" w:hAnsi="Arial" w:cs="Arial" w:hint="default"/>
      <w:color w:val="666666"/>
    </w:rPr>
  </w:style>
  <w:style w:type="character" w:customStyle="1" w:styleId="CardCharCharChar0">
    <w:name w:val="Card Char Char Char"/>
    <w:rsid w:val="000A595B"/>
    <w:rPr>
      <w:rFonts w:ascii="Book Antiqua" w:hAnsi="Book Antiqua"/>
      <w:szCs w:val="24"/>
      <w:lang w:val="en-US" w:eastAsia="en-US" w:bidi="ar-SA"/>
    </w:rPr>
  </w:style>
  <w:style w:type="character" w:customStyle="1" w:styleId="big1">
    <w:name w:val="big1"/>
    <w:rsid w:val="000A595B"/>
    <w:rPr>
      <w:sz w:val="28"/>
      <w:szCs w:val="28"/>
    </w:rPr>
  </w:style>
  <w:style w:type="character" w:customStyle="1" w:styleId="prodgeneral">
    <w:name w:val="prodgeneral"/>
    <w:basedOn w:val="DefaultParagraphFont"/>
    <w:rsid w:val="000A595B"/>
  </w:style>
  <w:style w:type="character" w:customStyle="1" w:styleId="StyleUnderlineChar0">
    <w:name w:val="Style Underline + Char"/>
    <w:rsid w:val="000A595B"/>
    <w:rPr>
      <w:rFonts w:eastAsia="SimSun" w:cs="Arial"/>
      <w:b/>
      <w:bCs/>
      <w:iCs/>
      <w:caps/>
      <w:sz w:val="24"/>
      <w:szCs w:val="24"/>
      <w:u w:val="single"/>
      <w:lang w:val="en-US" w:eastAsia="en-US" w:bidi="ar-SA"/>
    </w:rPr>
  </w:style>
  <w:style w:type="character" w:customStyle="1" w:styleId="StyleciteChar">
    <w:name w:val="Style cite + Char"/>
    <w:basedOn w:val="citeChar2"/>
    <w:rsid w:val="000A595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A595B"/>
    <w:rPr>
      <w:rFonts w:eastAsia="Times New Roman"/>
      <w:b/>
      <w:sz w:val="24"/>
    </w:rPr>
  </w:style>
  <w:style w:type="paragraph" w:customStyle="1" w:styleId="RepeatHeader">
    <w:name w:val="Repeat Header"/>
    <w:basedOn w:val="HeaderDebate"/>
    <w:rsid w:val="000A595B"/>
    <w:pPr>
      <w:outlineLvl w:val="1"/>
    </w:pPr>
    <w:rPr>
      <w:szCs w:val="48"/>
    </w:rPr>
  </w:style>
  <w:style w:type="character" w:customStyle="1" w:styleId="sectiontitle">
    <w:name w:val="sectiontitle"/>
    <w:basedOn w:val="DefaultParagraphFont"/>
    <w:rsid w:val="000A595B"/>
  </w:style>
  <w:style w:type="character" w:customStyle="1" w:styleId="sectionsubtitle">
    <w:name w:val="sectionsubtitle"/>
    <w:basedOn w:val="DefaultParagraphFont"/>
    <w:rsid w:val="000A595B"/>
  </w:style>
  <w:style w:type="character" w:customStyle="1" w:styleId="copyright">
    <w:name w:val="copyright"/>
    <w:basedOn w:val="DefaultParagraphFont"/>
    <w:rsid w:val="000A595B"/>
  </w:style>
  <w:style w:type="character" w:customStyle="1" w:styleId="EvidenceTag">
    <w:name w:val="Evidence Tag"/>
    <w:rsid w:val="000A595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A595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A595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A595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A595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A595B"/>
    <w:rPr>
      <w:rFonts w:eastAsia="Times New Roman"/>
      <w:sz w:val="16"/>
    </w:rPr>
  </w:style>
  <w:style w:type="paragraph" w:customStyle="1" w:styleId="citationunderline">
    <w:name w:val="citation/underline"/>
    <w:autoRedefine/>
    <w:rsid w:val="000A595B"/>
    <w:rPr>
      <w:rFonts w:ascii="Times New Roman" w:eastAsia="Times New Roman" w:hAnsi="Times New Roman" w:cs="Times New Roman"/>
      <w:b/>
      <w:u w:val="single"/>
    </w:rPr>
  </w:style>
  <w:style w:type="character" w:customStyle="1" w:styleId="smcaps">
    <w:name w:val="smcaps"/>
    <w:basedOn w:val="DefaultParagraphFont"/>
    <w:rsid w:val="000A595B"/>
  </w:style>
  <w:style w:type="character" w:customStyle="1" w:styleId="inside-head1">
    <w:name w:val="inside-head1"/>
    <w:rsid w:val="000A595B"/>
    <w:rPr>
      <w:rFonts w:ascii="Arial" w:hAnsi="Arial" w:cs="Arial" w:hint="default"/>
      <w:b/>
      <w:bCs/>
      <w:color w:val="000000"/>
      <w:spacing w:val="-15"/>
      <w:sz w:val="45"/>
      <w:szCs w:val="45"/>
    </w:rPr>
  </w:style>
  <w:style w:type="character" w:customStyle="1" w:styleId="datestamp1">
    <w:name w:val="datestamp1"/>
    <w:rsid w:val="000A595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A595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A595B"/>
  </w:style>
  <w:style w:type="paragraph" w:customStyle="1" w:styleId="links1">
    <w:name w:val="links1"/>
    <w:basedOn w:val="Normal"/>
    <w:rsid w:val="000A595B"/>
    <w:pPr>
      <w:spacing w:before="100" w:beforeAutospacing="1" w:after="100" w:afterAutospacing="1"/>
    </w:pPr>
    <w:rPr>
      <w:rFonts w:eastAsia="Times New Roman"/>
      <w:color w:val="FFFFFF"/>
      <w:sz w:val="16"/>
      <w:szCs w:val="16"/>
    </w:rPr>
  </w:style>
  <w:style w:type="paragraph" w:customStyle="1" w:styleId="endtext">
    <w:name w:val="endtext"/>
    <w:basedOn w:val="Normal"/>
    <w:rsid w:val="000A595B"/>
    <w:pPr>
      <w:spacing w:before="100" w:beforeAutospacing="1" w:after="100" w:afterAutospacing="1"/>
      <w:ind w:left="300"/>
    </w:pPr>
    <w:rPr>
      <w:rFonts w:eastAsia="Times New Roman"/>
      <w:sz w:val="20"/>
      <w:szCs w:val="20"/>
    </w:rPr>
  </w:style>
  <w:style w:type="character" w:customStyle="1" w:styleId="storyheading31">
    <w:name w:val="storyheading31"/>
    <w:rsid w:val="000A595B"/>
    <w:rPr>
      <w:rFonts w:ascii="Verdana" w:hAnsi="Verdana" w:hint="default"/>
      <w:b/>
      <w:bCs/>
      <w:sz w:val="32"/>
      <w:szCs w:val="32"/>
    </w:rPr>
  </w:style>
  <w:style w:type="character" w:customStyle="1" w:styleId="storydeck31">
    <w:name w:val="storydeck31"/>
    <w:rsid w:val="000A595B"/>
    <w:rPr>
      <w:rFonts w:ascii="Verdana" w:hAnsi="Verdana" w:hint="default"/>
      <w:i w:val="0"/>
      <w:iCs w:val="0"/>
      <w:sz w:val="21"/>
      <w:szCs w:val="21"/>
    </w:rPr>
  </w:style>
  <w:style w:type="character" w:customStyle="1" w:styleId="subtitle10">
    <w:name w:val="subtitle1"/>
    <w:rsid w:val="000A595B"/>
    <w:rPr>
      <w:rFonts w:ascii="Verdana" w:hAnsi="Verdana" w:hint="default"/>
      <w:b w:val="0"/>
      <w:bCs w:val="0"/>
      <w:vanish w:val="0"/>
      <w:webHidden w:val="0"/>
      <w:color w:val="484848"/>
      <w:sz w:val="14"/>
      <w:szCs w:val="14"/>
      <w:specVanish w:val="0"/>
    </w:rPr>
  </w:style>
  <w:style w:type="paragraph" w:customStyle="1" w:styleId="g">
    <w:name w:val="g"/>
    <w:basedOn w:val="Normal"/>
    <w:rsid w:val="000A595B"/>
    <w:pPr>
      <w:spacing w:before="240" w:after="240"/>
    </w:pPr>
    <w:rPr>
      <w:rFonts w:eastAsia="Times New Roman"/>
      <w:sz w:val="24"/>
    </w:rPr>
  </w:style>
  <w:style w:type="character" w:customStyle="1" w:styleId="clsbiolink">
    <w:name w:val="clsbiolink"/>
    <w:basedOn w:val="DefaultParagraphFont"/>
    <w:rsid w:val="000A595B"/>
  </w:style>
  <w:style w:type="character" w:customStyle="1" w:styleId="clssmaller">
    <w:name w:val="clssmaller"/>
    <w:basedOn w:val="DefaultParagraphFont"/>
    <w:rsid w:val="000A595B"/>
  </w:style>
  <w:style w:type="character" w:customStyle="1" w:styleId="sm1">
    <w:name w:val="sm1"/>
    <w:rsid w:val="000A595B"/>
    <w:rPr>
      <w:rFonts w:ascii="Verdana" w:hAnsi="Verdana" w:hint="default"/>
      <w:i w:val="0"/>
      <w:iCs w:val="0"/>
      <w:smallCaps w:val="0"/>
      <w:color w:val="000000"/>
      <w:sz w:val="17"/>
      <w:szCs w:val="17"/>
    </w:rPr>
  </w:style>
  <w:style w:type="character" w:customStyle="1" w:styleId="noindentChar">
    <w:name w:val="noindent Char"/>
    <w:rsid w:val="000A595B"/>
    <w:rPr>
      <w:rFonts w:ascii="Arial" w:hAnsi="Arial" w:cs="Arial"/>
      <w:sz w:val="24"/>
      <w:szCs w:val="24"/>
      <w:lang w:val="en-US" w:eastAsia="en-US" w:bidi="ar-SA"/>
    </w:rPr>
  </w:style>
  <w:style w:type="character" w:customStyle="1" w:styleId="SmallChar1">
    <w:name w:val="Small Char1"/>
    <w:rsid w:val="000A595B"/>
    <w:rPr>
      <w:sz w:val="16"/>
      <w:szCs w:val="24"/>
      <w:lang w:val="en-US" w:eastAsia="en-US" w:bidi="ar-SA"/>
    </w:rPr>
  </w:style>
  <w:style w:type="character" w:customStyle="1" w:styleId="fullcite0">
    <w:name w:val="fullcite"/>
    <w:basedOn w:val="DefaultParagraphFont"/>
    <w:rsid w:val="000A595B"/>
  </w:style>
  <w:style w:type="character" w:customStyle="1" w:styleId="Style9ptThickunderline">
    <w:name w:val="Style 9 pt Thick underline"/>
    <w:rsid w:val="000A595B"/>
    <w:rPr>
      <w:sz w:val="24"/>
      <w:u w:val="thick"/>
    </w:rPr>
  </w:style>
  <w:style w:type="paragraph" w:customStyle="1" w:styleId="Repeatheader0">
    <w:name w:val="Repeat header"/>
    <w:basedOn w:val="Normal"/>
    <w:autoRedefine/>
    <w:rsid w:val="000A595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A595B"/>
    <w:rPr>
      <w:rFonts w:ascii="Times New Roman" w:hAnsi="Times New Roman" w:cs="Calibri"/>
      <w:sz w:val="16"/>
    </w:rPr>
  </w:style>
  <w:style w:type="character" w:customStyle="1" w:styleId="CardNotUnderlinedChar">
    <w:name w:val="Card Not Underlined Char"/>
    <w:rsid w:val="000A595B"/>
    <w:rPr>
      <w:sz w:val="16"/>
      <w:lang w:val="en-US" w:eastAsia="en-US" w:bidi="ar-SA"/>
    </w:rPr>
  </w:style>
  <w:style w:type="paragraph" w:customStyle="1" w:styleId="CardNotUnderlined3">
    <w:name w:val="Card Not Underlined 3"/>
    <w:basedOn w:val="CardNotUnderlined"/>
    <w:rsid w:val="000A595B"/>
    <w:rPr>
      <w:rFonts w:ascii="Times New Roman" w:hAnsi="Times New Roman" w:cs="Calibri"/>
    </w:rPr>
  </w:style>
  <w:style w:type="paragraph" w:customStyle="1" w:styleId="CardNotUnderlinedFinal">
    <w:name w:val="Card Not Underlined Final"/>
    <w:basedOn w:val="CardNotUnderlined3"/>
    <w:rsid w:val="000A595B"/>
    <w:rPr>
      <w:sz w:val="20"/>
    </w:rPr>
  </w:style>
  <w:style w:type="character" w:customStyle="1" w:styleId="tagChar3">
    <w:name w:val="tag Char3"/>
    <w:rsid w:val="000A595B"/>
    <w:rPr>
      <w:b/>
      <w:sz w:val="24"/>
      <w:szCs w:val="24"/>
      <w:lang w:val="en-US" w:eastAsia="en-US" w:bidi="ar-SA"/>
    </w:rPr>
  </w:style>
  <w:style w:type="character" w:customStyle="1" w:styleId="link-mailto">
    <w:name w:val="link-mailto"/>
    <w:basedOn w:val="DefaultParagraphFont"/>
    <w:rsid w:val="000A595B"/>
  </w:style>
  <w:style w:type="character" w:customStyle="1" w:styleId="StyleUnderlineUnderlineChar">
    <w:name w:val="Style Underline + Underline Char"/>
    <w:rsid w:val="000A595B"/>
    <w:rPr>
      <w:rFonts w:ascii="Trebuchet MS" w:hAnsi="Trebuchet MS"/>
      <w:szCs w:val="18"/>
      <w:u w:val="single"/>
      <w:lang w:val="en-US" w:eastAsia="en-US" w:bidi="ar-SA"/>
    </w:rPr>
  </w:style>
  <w:style w:type="paragraph" w:customStyle="1" w:styleId="formfld">
    <w:name w:val="formfld"/>
    <w:basedOn w:val="Normal"/>
    <w:rsid w:val="000A595B"/>
    <w:pPr>
      <w:spacing w:before="100" w:beforeAutospacing="1" w:after="100" w:afterAutospacing="1"/>
    </w:pPr>
    <w:rPr>
      <w:rFonts w:eastAsia="Arial Unicode MS"/>
      <w:sz w:val="20"/>
      <w:szCs w:val="20"/>
    </w:rPr>
  </w:style>
  <w:style w:type="paragraph" w:customStyle="1" w:styleId="Number">
    <w:name w:val="Number"/>
    <w:basedOn w:val="Heading2"/>
    <w:rsid w:val="000A595B"/>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0A595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0A595B"/>
    <w:rPr>
      <w:rFonts w:ascii="Times New Roman" w:eastAsia="Times New Roman" w:hAnsi="Times New Roman" w:cs="Times New Roman"/>
      <w:sz w:val="20"/>
      <w:u w:val="thick"/>
    </w:rPr>
  </w:style>
  <w:style w:type="paragraph" w:customStyle="1" w:styleId="SmallCards">
    <w:name w:val="Small Cards"/>
    <w:basedOn w:val="Cards"/>
    <w:link w:val="SmallCardsChar"/>
    <w:rsid w:val="000A595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0A595B"/>
    <w:rPr>
      <w:rFonts w:ascii="Times New Roman" w:eastAsia="Times New Roman" w:hAnsi="Times New Roman" w:cs="Times New Roman"/>
      <w:sz w:val="14"/>
    </w:rPr>
  </w:style>
  <w:style w:type="paragraph" w:customStyle="1" w:styleId="ReadingCites">
    <w:name w:val="Reading Cites"/>
    <w:basedOn w:val="Normal"/>
    <w:link w:val="ReadingCitesChar"/>
    <w:rsid w:val="000A595B"/>
    <w:rPr>
      <w:rFonts w:eastAsia="Times New Roman"/>
      <w:b/>
      <w:sz w:val="20"/>
      <w:szCs w:val="20"/>
    </w:rPr>
  </w:style>
  <w:style w:type="character" w:customStyle="1" w:styleId="ReadingCitesChar">
    <w:name w:val="Reading Cites Char"/>
    <w:link w:val="ReadingCites"/>
    <w:rsid w:val="000A595B"/>
    <w:rPr>
      <w:rFonts w:ascii="Arial" w:eastAsia="Times New Roman" w:hAnsi="Arial" w:cs="Arial"/>
      <w:b/>
      <w:sz w:val="20"/>
      <w:szCs w:val="20"/>
    </w:rPr>
  </w:style>
  <w:style w:type="paragraph" w:customStyle="1" w:styleId="ContentsHeading">
    <w:name w:val="Contents Heading"/>
    <w:basedOn w:val="Heading1"/>
    <w:next w:val="Normal"/>
    <w:rsid w:val="000A595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0A595B"/>
    <w:pPr>
      <w:spacing w:before="100" w:beforeAutospacing="1" w:after="100" w:afterAutospacing="1"/>
    </w:pPr>
    <w:rPr>
      <w:rFonts w:eastAsia="Times New Roman"/>
      <w:sz w:val="20"/>
    </w:rPr>
  </w:style>
  <w:style w:type="character" w:customStyle="1" w:styleId="CharacterStyle8">
    <w:name w:val="Character Style 8"/>
    <w:rsid w:val="000A595B"/>
    <w:rPr>
      <w:sz w:val="22"/>
      <w:szCs w:val="22"/>
    </w:rPr>
  </w:style>
  <w:style w:type="paragraph" w:customStyle="1" w:styleId="Style110">
    <w:name w:val="Style 11"/>
    <w:rsid w:val="000A595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A595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0A595B"/>
    <w:rPr>
      <w:b/>
      <w:sz w:val="24"/>
    </w:rPr>
  </w:style>
  <w:style w:type="character" w:customStyle="1" w:styleId="CardText1CharChar">
    <w:name w:val="Card Text 1 Char Char"/>
    <w:rsid w:val="000A595B"/>
    <w:rPr>
      <w:rFonts w:ascii="Arial Narrow" w:hAnsi="Arial Narrow"/>
      <w:color w:val="000000"/>
      <w:sz w:val="22"/>
      <w:szCs w:val="22"/>
      <w:u w:val="single"/>
      <w:lang w:val="en-US" w:eastAsia="en-US" w:bidi="ar-SA"/>
    </w:rPr>
  </w:style>
  <w:style w:type="character" w:customStyle="1" w:styleId="CardText1Char1">
    <w:name w:val="Card Text 1 Char1"/>
    <w:rsid w:val="000A595B"/>
    <w:rPr>
      <w:rFonts w:ascii="Arial Narrow" w:hAnsi="Arial Narrow"/>
      <w:color w:val="000000"/>
      <w:sz w:val="22"/>
      <w:szCs w:val="22"/>
      <w:u w:val="single"/>
      <w:lang w:val="en-US" w:eastAsia="en-US" w:bidi="ar-SA"/>
    </w:rPr>
  </w:style>
  <w:style w:type="paragraph" w:customStyle="1" w:styleId="Style70">
    <w:name w:val="Style 7"/>
    <w:rsid w:val="000A595B"/>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0A595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0A595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A595B"/>
  </w:style>
  <w:style w:type="paragraph" w:customStyle="1" w:styleId="Header1">
    <w:name w:val="Header1"/>
    <w:aliases w:val="Header Char Char,Header Char Char Char Char Char Char Char Cha,Char Char Char Cha"/>
    <w:basedOn w:val="Heading1"/>
    <w:next w:val="Heading1"/>
    <w:qFormat/>
    <w:rsid w:val="000A595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0A595B"/>
    <w:rPr>
      <w:b/>
      <w:bCs/>
      <w:color w:val="695B54"/>
    </w:rPr>
  </w:style>
  <w:style w:type="paragraph" w:customStyle="1" w:styleId="Heading11">
    <w:name w:val="Heading 11"/>
    <w:basedOn w:val="Normal"/>
    <w:next w:val="Normal"/>
    <w:rsid w:val="000A595B"/>
    <w:pPr>
      <w:keepNext/>
      <w:widowControl w:val="0"/>
      <w:suppressAutoHyphens/>
      <w:jc w:val="center"/>
    </w:pPr>
    <w:rPr>
      <w:rFonts w:eastAsia="Tahoma"/>
      <w:b/>
      <w:sz w:val="48"/>
      <w:szCs w:val="32"/>
      <w:u w:val="single"/>
    </w:rPr>
  </w:style>
  <w:style w:type="paragraph" w:customStyle="1" w:styleId="TextHeading">
    <w:name w:val="Text Heading"/>
    <w:basedOn w:val="Heading3"/>
    <w:rsid w:val="000A595B"/>
    <w:pPr>
      <w:keepLines w:val="0"/>
      <w:pageBreakBefore w:val="0"/>
      <w:spacing w:before="0"/>
      <w:jc w:val="left"/>
    </w:pPr>
    <w:rPr>
      <w:rFonts w:eastAsia="Times New Roman" w:cs="Arial"/>
      <w:bCs w:val="0"/>
      <w:sz w:val="22"/>
      <w:szCs w:val="26"/>
    </w:rPr>
  </w:style>
  <w:style w:type="character" w:customStyle="1" w:styleId="TextHeadingChar">
    <w:name w:val="Text Heading Char"/>
    <w:rsid w:val="000A595B"/>
    <w:rPr>
      <w:rFonts w:cs="Arial"/>
      <w:b/>
      <w:bCs/>
      <w:sz w:val="22"/>
      <w:szCs w:val="26"/>
      <w:u w:val="single"/>
      <w:lang w:val="en-US" w:eastAsia="en-US" w:bidi="ar-SA"/>
    </w:rPr>
  </w:style>
  <w:style w:type="character" w:customStyle="1" w:styleId="FootnoteCharacters">
    <w:name w:val="Footnote Characters"/>
    <w:rsid w:val="000A595B"/>
    <w:rPr>
      <w:vertAlign w:val="superscript"/>
    </w:rPr>
  </w:style>
  <w:style w:type="paragraph" w:customStyle="1" w:styleId="StyleHeading1BlockTitleHeading1Char1ALEXHeadingBrief-He2">
    <w:name w:val="Style Heading 1Block TitleHeading 1 Char1ALEXHeadingBrief - He...2"/>
    <w:basedOn w:val="Heading1"/>
    <w:autoRedefine/>
    <w:rsid w:val="000A595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A595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0A595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0A595B"/>
    <w:rPr>
      <w:rFonts w:eastAsia="Times New Roman"/>
      <w:smallCaps/>
    </w:rPr>
  </w:style>
  <w:style w:type="paragraph" w:customStyle="1" w:styleId="DebateBody">
    <w:name w:val="Debate Body"/>
    <w:basedOn w:val="Normal"/>
    <w:qFormat/>
    <w:rsid w:val="000A595B"/>
    <w:rPr>
      <w:rFonts w:ascii="Cambria" w:eastAsia="Cambria" w:hAnsi="Cambria"/>
      <w:b/>
      <w:caps/>
      <w:sz w:val="24"/>
    </w:rPr>
  </w:style>
  <w:style w:type="paragraph" w:customStyle="1" w:styleId="StyleDebateBodyBefore12pt">
    <w:name w:val="Style Debate Body + Before:  12 pt"/>
    <w:basedOn w:val="Normal"/>
    <w:next w:val="Normal"/>
    <w:rsid w:val="000A595B"/>
    <w:pPr>
      <w:spacing w:before="240"/>
    </w:pPr>
    <w:rPr>
      <w:rFonts w:eastAsia="Times New Roman"/>
      <w:bCs/>
      <w:sz w:val="20"/>
      <w:szCs w:val="20"/>
    </w:rPr>
  </w:style>
  <w:style w:type="paragraph" w:customStyle="1" w:styleId="StyleDebateBodyBefore12pt1">
    <w:name w:val="Style Debate Body + Before:  12 pt1"/>
    <w:basedOn w:val="Normal"/>
    <w:rsid w:val="000A595B"/>
    <w:pPr>
      <w:spacing w:before="240"/>
    </w:pPr>
    <w:rPr>
      <w:rFonts w:eastAsia="Times New Roman"/>
      <w:bCs/>
      <w:sz w:val="20"/>
      <w:szCs w:val="20"/>
    </w:rPr>
  </w:style>
  <w:style w:type="character" w:customStyle="1" w:styleId="10ptnotbold">
    <w:name w:val="10ptnotbold"/>
    <w:rsid w:val="000A595B"/>
    <w:rPr>
      <w:sz w:val="20"/>
    </w:rPr>
  </w:style>
  <w:style w:type="paragraph" w:customStyle="1" w:styleId="PageNumber11">
    <w:name w:val="Page Number11"/>
    <w:basedOn w:val="Normal"/>
    <w:next w:val="Normal"/>
    <w:rsid w:val="000A595B"/>
    <w:rPr>
      <w:rFonts w:eastAsia="Times New Roman"/>
      <w:sz w:val="20"/>
    </w:rPr>
  </w:style>
  <w:style w:type="character" w:customStyle="1" w:styleId="Heading2CharCharCharCharCharCharCharCharCharCharCharCharCharChar1">
    <w:name w:val="Heading 2 Char Char Char Char Char Char Char Char Char Char Char Char Char Char1"/>
    <w:rsid w:val="000A595B"/>
    <w:rPr>
      <w:rFonts w:eastAsia="SimSun" w:cs="Arial"/>
      <w:b/>
      <w:bCs/>
      <w:iCs/>
      <w:sz w:val="24"/>
      <w:szCs w:val="28"/>
      <w:lang w:val="en-US" w:eastAsia="zh-CN" w:bidi="ar-SA"/>
    </w:rPr>
  </w:style>
  <w:style w:type="character" w:customStyle="1" w:styleId="Char31">
    <w:name w:val="Char31"/>
    <w:rsid w:val="000A595B"/>
    <w:rPr>
      <w:rFonts w:cs="Arial"/>
      <w:bCs/>
      <w:u w:val="thick"/>
      <w:lang w:val="en-US" w:eastAsia="en-US" w:bidi="ar-SA"/>
    </w:rPr>
  </w:style>
  <w:style w:type="paragraph" w:customStyle="1" w:styleId="StyleHeading1Centered">
    <w:name w:val="Style Heading 1 + Centered"/>
    <w:basedOn w:val="Heading1"/>
    <w:rsid w:val="000A59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0A59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0A595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0A595B"/>
    <w:pPr>
      <w:spacing w:before="120"/>
    </w:pPr>
    <w:rPr>
      <w:rFonts w:eastAsia="Times New Roman"/>
      <w:sz w:val="20"/>
    </w:rPr>
  </w:style>
  <w:style w:type="character" w:customStyle="1" w:styleId="underliningChar0">
    <w:name w:val="underlining Char"/>
    <w:rsid w:val="000A595B"/>
    <w:rPr>
      <w:b/>
      <w:szCs w:val="24"/>
      <w:u w:val="single"/>
      <w:lang w:val="en-US" w:eastAsia="en-US" w:bidi="ar-SA"/>
    </w:rPr>
  </w:style>
  <w:style w:type="character" w:customStyle="1" w:styleId="notreadChar">
    <w:name w:val="not read Char"/>
    <w:rsid w:val="000A595B"/>
    <w:rPr>
      <w:sz w:val="18"/>
      <w:szCs w:val="24"/>
      <w:lang w:val="en-US" w:eastAsia="en-US" w:bidi="ar-SA"/>
    </w:rPr>
  </w:style>
  <w:style w:type="paragraph" w:customStyle="1" w:styleId="StyleStrong10ptNotBold">
    <w:name w:val="Style Strong + 10 pt Not Bold"/>
    <w:basedOn w:val="Normal"/>
    <w:autoRedefine/>
    <w:rsid w:val="000A595B"/>
    <w:pPr>
      <w:ind w:left="720" w:hanging="360"/>
    </w:pPr>
    <w:rPr>
      <w:rFonts w:eastAsia="Times New Roman"/>
      <w:sz w:val="26"/>
      <w:szCs w:val="26"/>
    </w:rPr>
  </w:style>
  <w:style w:type="character" w:customStyle="1" w:styleId="prbodytext1">
    <w:name w:val="pr_bodytext1"/>
    <w:rsid w:val="000A595B"/>
    <w:rPr>
      <w:rFonts w:ascii="Arial" w:hAnsi="Arial" w:cs="Arial" w:hint="default"/>
      <w:sz w:val="20"/>
      <w:szCs w:val="20"/>
    </w:rPr>
  </w:style>
  <w:style w:type="character" w:customStyle="1" w:styleId="smallCharChar">
    <w:name w:val="small Char Char"/>
    <w:rsid w:val="000A595B"/>
    <w:rPr>
      <w:rFonts w:ascii="Times New Roman" w:eastAsia="Times New Roman" w:hAnsi="Times New Roman" w:cs="Times New Roman"/>
      <w:sz w:val="12"/>
      <w:szCs w:val="16"/>
    </w:rPr>
  </w:style>
  <w:style w:type="character" w:customStyle="1" w:styleId="Undlerine">
    <w:name w:val="Undlerine"/>
    <w:qFormat/>
    <w:rsid w:val="000A595B"/>
    <w:rPr>
      <w:rFonts w:ascii="Times New Roman" w:hAnsi="Times New Roman"/>
      <w:w w:val="110"/>
      <w:sz w:val="20"/>
      <w:szCs w:val="20"/>
      <w:u w:val="single"/>
      <w:bdr w:val="none" w:sz="0" w:space="0" w:color="auto"/>
      <w:lang w:bidi="he-IL"/>
    </w:rPr>
  </w:style>
  <w:style w:type="character" w:customStyle="1" w:styleId="Aunderline1">
    <w:name w:val="Aunderline"/>
    <w:qFormat/>
    <w:rsid w:val="000A595B"/>
    <w:rPr>
      <w:rFonts w:ascii="Times New Roman" w:hAnsi="Times New Roman"/>
      <w:sz w:val="20"/>
      <w:u w:val="single"/>
    </w:rPr>
  </w:style>
  <w:style w:type="paragraph" w:customStyle="1" w:styleId="NormalUnderline0">
    <w:name w:val="Normal + Underline"/>
    <w:basedOn w:val="Normal"/>
    <w:link w:val="NormalUnderlineChar0"/>
    <w:rsid w:val="000A595B"/>
    <w:pPr>
      <w:ind w:left="720"/>
    </w:pPr>
    <w:rPr>
      <w:rFonts w:eastAsia="Times New Roman"/>
      <w:b/>
      <w:sz w:val="20"/>
      <w:u w:val="single"/>
      <w:lang w:val="x-none" w:eastAsia="x-none"/>
    </w:rPr>
  </w:style>
  <w:style w:type="character" w:customStyle="1" w:styleId="NormalUnderlineChar0">
    <w:name w:val="Normal + Underline Char"/>
    <w:link w:val="NormalUnderline0"/>
    <w:rsid w:val="000A595B"/>
    <w:rPr>
      <w:rFonts w:ascii="Arial" w:eastAsia="Times New Roman" w:hAnsi="Arial" w:cs="Arial"/>
      <w:b/>
      <w:sz w:val="20"/>
      <w:u w:val="single"/>
      <w:lang w:val="x-none" w:eastAsia="x-none"/>
    </w:rPr>
  </w:style>
  <w:style w:type="character" w:customStyle="1" w:styleId="Boxes">
    <w:name w:val="Boxes"/>
    <w:qFormat/>
    <w:rsid w:val="000A595B"/>
    <w:rPr>
      <w:rFonts w:ascii="Times New Roman" w:hAnsi="Times New Roman"/>
      <w:sz w:val="20"/>
      <w:u w:val="single"/>
      <w:bdr w:val="single" w:sz="4" w:space="0" w:color="auto"/>
    </w:rPr>
  </w:style>
  <w:style w:type="character" w:customStyle="1" w:styleId="tim">
    <w:name w:val="tim"/>
    <w:qFormat/>
    <w:rsid w:val="000A595B"/>
    <w:rPr>
      <w:rFonts w:ascii="Times New Roman" w:hAnsi="Times New Roman"/>
      <w:sz w:val="20"/>
      <w:u w:val="single"/>
    </w:rPr>
  </w:style>
  <w:style w:type="character" w:customStyle="1" w:styleId="hl">
    <w:name w:val="hl"/>
    <w:basedOn w:val="DefaultParagraphFont"/>
    <w:rsid w:val="000A595B"/>
  </w:style>
  <w:style w:type="character" w:customStyle="1" w:styleId="clock1">
    <w:name w:val="clock1"/>
    <w:rsid w:val="000A595B"/>
    <w:rPr>
      <w:color w:val="B51B1B"/>
    </w:rPr>
  </w:style>
  <w:style w:type="character" w:customStyle="1" w:styleId="smallChar10">
    <w:name w:val="small Char1"/>
    <w:rsid w:val="000A595B"/>
    <w:rPr>
      <w:sz w:val="12"/>
      <w:szCs w:val="16"/>
      <w:lang w:val="en-US" w:eastAsia="en-US" w:bidi="ar-SA"/>
    </w:rPr>
  </w:style>
  <w:style w:type="character" w:customStyle="1" w:styleId="SmallCardsCharChar">
    <w:name w:val="Small Cards Char Char"/>
    <w:rsid w:val="000A595B"/>
    <w:rPr>
      <w:sz w:val="14"/>
      <w:szCs w:val="24"/>
      <w:lang w:val="en-US" w:eastAsia="en-US" w:bidi="ar-SA"/>
    </w:rPr>
  </w:style>
  <w:style w:type="paragraph" w:customStyle="1" w:styleId="NormalCards">
    <w:name w:val="Normal Cards"/>
    <w:basedOn w:val="Normal"/>
    <w:rsid w:val="000A595B"/>
    <w:pPr>
      <w:ind w:left="288"/>
    </w:pPr>
    <w:rPr>
      <w:rFonts w:eastAsia="Times New Roman"/>
      <w:sz w:val="20"/>
    </w:rPr>
  </w:style>
  <w:style w:type="character" w:customStyle="1" w:styleId="iniciales">
    <w:name w:val="iniciales"/>
    <w:basedOn w:val="DefaultParagraphFont"/>
    <w:rsid w:val="000A595B"/>
  </w:style>
  <w:style w:type="character" w:customStyle="1" w:styleId="Style10ptBoldUnderline">
    <w:name w:val="Style 10 pt Bold Underline"/>
    <w:rsid w:val="000A595B"/>
    <w:rPr>
      <w:b/>
      <w:bCs/>
      <w:sz w:val="20"/>
      <w:u w:val="single"/>
    </w:rPr>
  </w:style>
  <w:style w:type="paragraph" w:customStyle="1" w:styleId="outdent">
    <w:name w:val="outdent"/>
    <w:basedOn w:val="Normal"/>
    <w:rsid w:val="000A595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A595B"/>
    <w:pPr>
      <w:spacing w:before="100" w:beforeAutospacing="1" w:after="100" w:afterAutospacing="1"/>
    </w:pPr>
    <w:rPr>
      <w:rFonts w:eastAsia="Times New Roman"/>
      <w:sz w:val="24"/>
    </w:rPr>
  </w:style>
  <w:style w:type="paragraph" w:customStyle="1" w:styleId="separator">
    <w:name w:val="separator"/>
    <w:basedOn w:val="Normal"/>
    <w:rsid w:val="000A595B"/>
    <w:pPr>
      <w:spacing w:before="100" w:beforeAutospacing="1" w:after="100" w:afterAutospacing="1"/>
    </w:pPr>
    <w:rPr>
      <w:rFonts w:eastAsia="Times New Roman"/>
      <w:sz w:val="24"/>
    </w:rPr>
  </w:style>
  <w:style w:type="paragraph" w:customStyle="1" w:styleId="bulletfollow">
    <w:name w:val="bulletfollow"/>
    <w:basedOn w:val="Normal"/>
    <w:rsid w:val="000A595B"/>
    <w:pPr>
      <w:spacing w:before="100" w:beforeAutospacing="1" w:after="100" w:afterAutospacing="1"/>
    </w:pPr>
    <w:rPr>
      <w:rFonts w:eastAsia="Times New Roman"/>
      <w:sz w:val="24"/>
    </w:rPr>
  </w:style>
  <w:style w:type="paragraph" w:customStyle="1" w:styleId="bulleted">
    <w:name w:val="bulleted"/>
    <w:basedOn w:val="Normal"/>
    <w:rsid w:val="000A595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A595B"/>
    <w:rPr>
      <w:rFonts w:ascii="Times New Roman" w:eastAsia="Times New Roman" w:hAnsi="Times New Roman" w:cs="Times New Roman"/>
      <w:strike/>
      <w:sz w:val="20"/>
      <w:szCs w:val="20"/>
    </w:rPr>
  </w:style>
  <w:style w:type="character" w:customStyle="1" w:styleId="StrikethroughChar">
    <w:name w:val="Strikethrough Char"/>
    <w:link w:val="Strikethrough0"/>
    <w:rsid w:val="000A595B"/>
    <w:rPr>
      <w:rFonts w:ascii="Times New Roman" w:eastAsia="Times New Roman" w:hAnsi="Times New Roman" w:cs="Times New Roman"/>
      <w:strike/>
      <w:sz w:val="20"/>
      <w:szCs w:val="20"/>
    </w:rPr>
  </w:style>
  <w:style w:type="character" w:customStyle="1" w:styleId="UnderlineCardsCharChar">
    <w:name w:val="Underline Cards Char Char"/>
    <w:rsid w:val="000A595B"/>
    <w:rPr>
      <w:rFonts w:eastAsia="SimSun"/>
      <w:szCs w:val="24"/>
      <w:u w:val="thick"/>
      <w:lang w:val="en-US" w:eastAsia="en-US" w:bidi="ar-SA"/>
    </w:rPr>
  </w:style>
  <w:style w:type="character" w:customStyle="1" w:styleId="head">
    <w:name w:val="head"/>
    <w:basedOn w:val="DefaultParagraphFont"/>
    <w:rsid w:val="000A595B"/>
  </w:style>
  <w:style w:type="paragraph" w:customStyle="1" w:styleId="authorgroup">
    <w:name w:val="authorgroup"/>
    <w:basedOn w:val="Normal"/>
    <w:rsid w:val="000A595B"/>
    <w:pPr>
      <w:spacing w:before="100" w:beforeAutospacing="1" w:after="100" w:afterAutospacing="1"/>
    </w:pPr>
    <w:rPr>
      <w:rFonts w:eastAsia="Calibri"/>
      <w:sz w:val="24"/>
    </w:rPr>
  </w:style>
  <w:style w:type="paragraph" w:customStyle="1" w:styleId="affiliation1">
    <w:name w:val="affiliation1"/>
    <w:basedOn w:val="Normal"/>
    <w:rsid w:val="000A595B"/>
    <w:pPr>
      <w:spacing w:before="100" w:beforeAutospacing="1" w:after="100" w:afterAutospacing="1"/>
    </w:pPr>
    <w:rPr>
      <w:rFonts w:eastAsia="Calibri"/>
      <w:sz w:val="24"/>
    </w:rPr>
  </w:style>
  <w:style w:type="paragraph" w:customStyle="1" w:styleId="norm">
    <w:name w:val="norm"/>
    <w:basedOn w:val="Normal"/>
    <w:rsid w:val="000A595B"/>
    <w:pPr>
      <w:spacing w:before="100" w:beforeAutospacing="1" w:after="100" w:afterAutospacing="1"/>
    </w:pPr>
    <w:rPr>
      <w:rFonts w:eastAsia="Calibri"/>
      <w:sz w:val="24"/>
    </w:rPr>
  </w:style>
  <w:style w:type="character" w:customStyle="1" w:styleId="smallcapitals">
    <w:name w:val="smallcapitals"/>
    <w:basedOn w:val="DefaultParagraphFont"/>
    <w:rsid w:val="000A595B"/>
  </w:style>
  <w:style w:type="character" w:customStyle="1" w:styleId="number0">
    <w:name w:val="number"/>
    <w:basedOn w:val="DefaultParagraphFont"/>
    <w:rsid w:val="000A595B"/>
  </w:style>
  <w:style w:type="character" w:customStyle="1" w:styleId="swauthor">
    <w:name w:val="sw_author"/>
    <w:rsid w:val="000A595B"/>
  </w:style>
  <w:style w:type="character" w:customStyle="1" w:styleId="articlebody1">
    <w:name w:val="articlebody1"/>
    <w:rsid w:val="000A595B"/>
  </w:style>
  <w:style w:type="character" w:customStyle="1" w:styleId="small1">
    <w:name w:val="small1"/>
    <w:rsid w:val="000A595B"/>
  </w:style>
  <w:style w:type="paragraph" w:customStyle="1" w:styleId="AuthorDate2">
    <w:name w:val="Author/Date"/>
    <w:basedOn w:val="Normal"/>
    <w:link w:val="AuthorDateChar1"/>
    <w:rsid w:val="000A595B"/>
    <w:rPr>
      <w:rFonts w:eastAsia="Times New Roman"/>
      <w:b/>
      <w:sz w:val="24"/>
      <w:u w:val="single"/>
    </w:rPr>
  </w:style>
  <w:style w:type="character" w:customStyle="1" w:styleId="AuthorDateChar1">
    <w:name w:val="Author/Date Char1"/>
    <w:link w:val="AuthorDate2"/>
    <w:rsid w:val="000A595B"/>
    <w:rPr>
      <w:rFonts w:ascii="Arial" w:eastAsia="Times New Roman" w:hAnsi="Arial" w:cs="Arial"/>
      <w:b/>
      <w:u w:val="single"/>
    </w:rPr>
  </w:style>
  <w:style w:type="character" w:customStyle="1" w:styleId="Shortcite">
    <w:name w:val="Shortcite"/>
    <w:basedOn w:val="DefaultParagraphFont"/>
    <w:rsid w:val="000A595B"/>
    <w:rPr>
      <w:rFonts w:ascii="Times New Roman" w:hAnsi="Times New Roman"/>
      <w:b/>
      <w:bCs/>
      <w:sz w:val="20"/>
    </w:rPr>
  </w:style>
  <w:style w:type="character" w:customStyle="1" w:styleId="Longcite">
    <w:name w:val="Longcite"/>
    <w:basedOn w:val="DefaultParagraphFont"/>
    <w:rsid w:val="000A595B"/>
    <w:rPr>
      <w:sz w:val="16"/>
    </w:rPr>
  </w:style>
  <w:style w:type="paragraph" w:customStyle="1" w:styleId="analytic0">
    <w:name w:val="analytic"/>
    <w:basedOn w:val="Normal"/>
    <w:link w:val="analyticChar0"/>
    <w:uiPriority w:val="4"/>
    <w:qFormat/>
    <w:rsid w:val="000A595B"/>
    <w:pPr>
      <w:spacing w:before="120"/>
    </w:pPr>
    <w:rPr>
      <w:b/>
      <w:sz w:val="20"/>
    </w:rPr>
  </w:style>
  <w:style w:type="character" w:customStyle="1" w:styleId="analyticChar0">
    <w:name w:val="analytic Char"/>
    <w:basedOn w:val="DefaultParagraphFont"/>
    <w:link w:val="analytic0"/>
    <w:uiPriority w:val="4"/>
    <w:rsid w:val="000A595B"/>
    <w:rPr>
      <w:rFonts w:ascii="Arial" w:hAnsi="Arial" w:cs="Arial"/>
      <w:b/>
      <w:sz w:val="20"/>
    </w:rPr>
  </w:style>
  <w:style w:type="character" w:customStyle="1" w:styleId="Heading3CharCharCharChar">
    <w:name w:val="Heading 3 Char Char Char Char"/>
    <w:rsid w:val="000A595B"/>
    <w:rPr>
      <w:rFonts w:cs="Arial"/>
      <w:b/>
      <w:bCs/>
      <w:szCs w:val="26"/>
      <w:lang w:val="en-US" w:eastAsia="en-US" w:bidi="ar-SA"/>
    </w:rPr>
  </w:style>
  <w:style w:type="character" w:customStyle="1" w:styleId="Normal30">
    <w:name w:val="Normal3"/>
    <w:basedOn w:val="DefaultParagraphFont"/>
    <w:rsid w:val="000A595B"/>
  </w:style>
  <w:style w:type="paragraph" w:customStyle="1" w:styleId="PageNumber8">
    <w:name w:val="Page Number8"/>
    <w:basedOn w:val="Normal"/>
    <w:next w:val="Normal"/>
    <w:rsid w:val="000A595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0A595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0A595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0A595B"/>
    <w:rPr>
      <w:rFonts w:cs="New Baskerville"/>
      <w:color w:val="000000"/>
    </w:rPr>
  </w:style>
  <w:style w:type="character" w:customStyle="1" w:styleId="postauthor">
    <w:name w:val="postauthor"/>
    <w:basedOn w:val="DefaultParagraphFont"/>
    <w:rsid w:val="000A595B"/>
  </w:style>
  <w:style w:type="paragraph" w:customStyle="1" w:styleId="notes-source-hasnotes">
    <w:name w:val="notes-source-hasnotes"/>
    <w:basedOn w:val="Normal"/>
    <w:rsid w:val="000A595B"/>
    <w:pPr>
      <w:spacing w:before="100" w:beforeAutospacing="1" w:after="100" w:afterAutospacing="1"/>
    </w:pPr>
    <w:rPr>
      <w:rFonts w:ascii="Times" w:hAnsi="Times"/>
      <w:sz w:val="20"/>
      <w:szCs w:val="20"/>
    </w:rPr>
  </w:style>
  <w:style w:type="character" w:customStyle="1" w:styleId="span">
    <w:name w:val="span"/>
    <w:basedOn w:val="DefaultParagraphFont"/>
    <w:rsid w:val="000A595B"/>
  </w:style>
  <w:style w:type="character" w:customStyle="1" w:styleId="maintitle">
    <w:name w:val="maintitle"/>
    <w:basedOn w:val="DefaultParagraphFont"/>
    <w:rsid w:val="000A595B"/>
  </w:style>
  <w:style w:type="character" w:customStyle="1" w:styleId="thirdparty-logo">
    <w:name w:val="thirdparty-logo"/>
    <w:basedOn w:val="DefaultParagraphFont"/>
    <w:rsid w:val="000A595B"/>
  </w:style>
  <w:style w:type="paragraph" w:customStyle="1" w:styleId="articlemeta">
    <w:name w:val="articlemeta"/>
    <w:basedOn w:val="Normal"/>
    <w:rsid w:val="000A595B"/>
    <w:pPr>
      <w:spacing w:before="100" w:beforeAutospacing="1" w:after="100" w:afterAutospacing="1"/>
    </w:pPr>
    <w:rPr>
      <w:rFonts w:ascii="Times" w:hAnsi="Times"/>
      <w:sz w:val="20"/>
      <w:szCs w:val="20"/>
    </w:rPr>
  </w:style>
  <w:style w:type="character" w:customStyle="1" w:styleId="vcard">
    <w:name w:val="vcard"/>
    <w:basedOn w:val="DefaultParagraphFont"/>
    <w:rsid w:val="000A595B"/>
  </w:style>
  <w:style w:type="character" w:customStyle="1" w:styleId="print-footnote">
    <w:name w:val="print-footnote"/>
    <w:basedOn w:val="DefaultParagraphFont"/>
    <w:rsid w:val="000A595B"/>
  </w:style>
  <w:style w:type="character" w:customStyle="1" w:styleId="datestring">
    <w:name w:val="datestring"/>
    <w:basedOn w:val="DefaultParagraphFont"/>
    <w:rsid w:val="000A595B"/>
  </w:style>
  <w:style w:type="paragraph" w:customStyle="1" w:styleId="left">
    <w:name w:val="left"/>
    <w:basedOn w:val="Normal"/>
    <w:rsid w:val="000A595B"/>
    <w:pPr>
      <w:spacing w:before="100" w:beforeAutospacing="1" w:after="100" w:afterAutospacing="1"/>
    </w:pPr>
    <w:rPr>
      <w:rFonts w:ascii="Times" w:hAnsi="Times"/>
      <w:sz w:val="20"/>
      <w:szCs w:val="20"/>
    </w:rPr>
  </w:style>
  <w:style w:type="paragraph" w:customStyle="1" w:styleId="right">
    <w:name w:val="right"/>
    <w:basedOn w:val="Normal"/>
    <w:rsid w:val="000A595B"/>
    <w:pPr>
      <w:spacing w:before="100" w:beforeAutospacing="1" w:after="100" w:afterAutospacing="1"/>
    </w:pPr>
    <w:rPr>
      <w:rFonts w:ascii="Times" w:hAnsi="Times"/>
      <w:sz w:val="20"/>
      <w:szCs w:val="20"/>
    </w:rPr>
  </w:style>
  <w:style w:type="character" w:customStyle="1" w:styleId="gptad">
    <w:name w:val="gptad"/>
    <w:basedOn w:val="DefaultParagraphFont"/>
    <w:rsid w:val="000A595B"/>
  </w:style>
  <w:style w:type="paragraph" w:customStyle="1" w:styleId="creditpostedmodified">
    <w:name w:val="credit_posted_modified"/>
    <w:basedOn w:val="Normal"/>
    <w:rsid w:val="000A595B"/>
    <w:pPr>
      <w:spacing w:before="100" w:beforeAutospacing="1" w:after="100" w:afterAutospacing="1"/>
    </w:pPr>
    <w:rPr>
      <w:rFonts w:ascii="Times" w:hAnsi="Times"/>
      <w:sz w:val="20"/>
      <w:szCs w:val="20"/>
    </w:rPr>
  </w:style>
  <w:style w:type="character" w:customStyle="1" w:styleId="creditline">
    <w:name w:val="creditline"/>
    <w:basedOn w:val="DefaultParagraphFont"/>
    <w:rsid w:val="000A595B"/>
  </w:style>
  <w:style w:type="character" w:customStyle="1" w:styleId="grd">
    <w:name w:val="grd"/>
    <w:basedOn w:val="DefaultParagraphFont"/>
    <w:rsid w:val="000A595B"/>
  </w:style>
  <w:style w:type="paragraph" w:customStyle="1" w:styleId="hs-text-container">
    <w:name w:val="hs-text-container"/>
    <w:basedOn w:val="Normal"/>
    <w:rsid w:val="000A595B"/>
    <w:pPr>
      <w:spacing w:before="100" w:beforeAutospacing="1" w:after="100" w:afterAutospacing="1"/>
    </w:pPr>
    <w:rPr>
      <w:rFonts w:ascii="Times" w:hAnsi="Times"/>
      <w:sz w:val="20"/>
      <w:szCs w:val="20"/>
    </w:rPr>
  </w:style>
  <w:style w:type="character" w:customStyle="1" w:styleId="created">
    <w:name w:val="created"/>
    <w:basedOn w:val="DefaultParagraphFont"/>
    <w:rsid w:val="000A595B"/>
  </w:style>
  <w:style w:type="character" w:customStyle="1" w:styleId="changed">
    <w:name w:val="changed"/>
    <w:basedOn w:val="DefaultParagraphFont"/>
    <w:rsid w:val="000A595B"/>
  </w:style>
  <w:style w:type="character" w:customStyle="1" w:styleId="article-author-name">
    <w:name w:val="article-author-name"/>
    <w:basedOn w:val="DefaultParagraphFont"/>
    <w:rsid w:val="000A595B"/>
  </w:style>
  <w:style w:type="character" w:customStyle="1" w:styleId="bioexcerpt">
    <w:name w:val="bio_excerpt"/>
    <w:basedOn w:val="DefaultParagraphFont"/>
    <w:rsid w:val="000A595B"/>
  </w:style>
  <w:style w:type="character" w:customStyle="1" w:styleId="commentcount">
    <w:name w:val="comment_count"/>
    <w:basedOn w:val="DefaultParagraphFont"/>
    <w:rsid w:val="000A595B"/>
  </w:style>
  <w:style w:type="character" w:customStyle="1" w:styleId="searchtermshighlighted">
    <w:name w:val="searchtermshighlighted"/>
    <w:basedOn w:val="DefaultParagraphFont"/>
    <w:rsid w:val="000A595B"/>
  </w:style>
  <w:style w:type="character" w:customStyle="1" w:styleId="contributornametrigger">
    <w:name w:val="contributornametrigger"/>
    <w:basedOn w:val="DefaultParagraphFont"/>
    <w:rsid w:val="000A595B"/>
  </w:style>
  <w:style w:type="character" w:customStyle="1" w:styleId="bylinepipe">
    <w:name w:val="bylinepipe"/>
    <w:basedOn w:val="DefaultParagraphFont"/>
    <w:rsid w:val="000A595B"/>
  </w:style>
  <w:style w:type="character" w:customStyle="1" w:styleId="lucenesearchresulturlb">
    <w:name w:val="lucene_search_result_url_b"/>
    <w:basedOn w:val="DefaultParagraphFont"/>
    <w:rsid w:val="000A595B"/>
  </w:style>
  <w:style w:type="character" w:customStyle="1" w:styleId="faculty-title">
    <w:name w:val="faculty-title"/>
    <w:basedOn w:val="DefaultParagraphFont"/>
    <w:rsid w:val="000A595B"/>
  </w:style>
  <w:style w:type="character" w:customStyle="1" w:styleId="count">
    <w:name w:val="count"/>
    <w:basedOn w:val="DefaultParagraphFont"/>
    <w:rsid w:val="000A595B"/>
  </w:style>
  <w:style w:type="character" w:customStyle="1" w:styleId="volume">
    <w:name w:val="volume"/>
    <w:basedOn w:val="DefaultParagraphFont"/>
    <w:rsid w:val="000A595B"/>
  </w:style>
  <w:style w:type="character" w:customStyle="1" w:styleId="issue">
    <w:name w:val="issue"/>
    <w:basedOn w:val="DefaultParagraphFont"/>
    <w:rsid w:val="000A595B"/>
  </w:style>
  <w:style w:type="character" w:customStyle="1" w:styleId="pages">
    <w:name w:val="pages"/>
    <w:basedOn w:val="DefaultParagraphFont"/>
    <w:rsid w:val="000A595B"/>
  </w:style>
  <w:style w:type="character" w:customStyle="1" w:styleId="person">
    <w:name w:val="person"/>
    <w:basedOn w:val="DefaultParagraphFont"/>
    <w:rsid w:val="000A595B"/>
  </w:style>
  <w:style w:type="character" w:customStyle="1" w:styleId="corresponding">
    <w:name w:val="corresponding"/>
    <w:basedOn w:val="DefaultParagraphFont"/>
    <w:rsid w:val="000A595B"/>
  </w:style>
  <w:style w:type="paragraph" w:customStyle="1" w:styleId="entry-meta">
    <w:name w:val="entry-meta"/>
    <w:basedOn w:val="Normal"/>
    <w:rsid w:val="000A595B"/>
    <w:pPr>
      <w:spacing w:before="100" w:beforeAutospacing="1" w:after="100" w:afterAutospacing="1"/>
    </w:pPr>
    <w:rPr>
      <w:rFonts w:ascii="Times" w:hAnsi="Times"/>
      <w:sz w:val="20"/>
      <w:szCs w:val="20"/>
    </w:rPr>
  </w:style>
  <w:style w:type="character" w:customStyle="1" w:styleId="post-time">
    <w:name w:val="post-time"/>
    <w:basedOn w:val="DefaultParagraphFont"/>
    <w:rsid w:val="000A595B"/>
  </w:style>
  <w:style w:type="character" w:customStyle="1" w:styleId="post-category">
    <w:name w:val="post-category"/>
    <w:basedOn w:val="DefaultParagraphFont"/>
    <w:rsid w:val="000A595B"/>
  </w:style>
  <w:style w:type="character" w:customStyle="1" w:styleId="post-author">
    <w:name w:val="post-author"/>
    <w:basedOn w:val="DefaultParagraphFont"/>
    <w:rsid w:val="000A595B"/>
  </w:style>
  <w:style w:type="character" w:customStyle="1" w:styleId="A10">
    <w:name w:val="A10"/>
    <w:uiPriority w:val="99"/>
    <w:rsid w:val="000A595B"/>
    <w:rPr>
      <w:rFonts w:cs="Trebuchet MS"/>
      <w:color w:val="000000"/>
      <w:sz w:val="11"/>
      <w:szCs w:val="11"/>
    </w:rPr>
  </w:style>
  <w:style w:type="paragraph" w:customStyle="1" w:styleId="Pa10">
    <w:name w:val="Pa10"/>
    <w:basedOn w:val="Default"/>
    <w:next w:val="Default"/>
    <w:uiPriority w:val="99"/>
    <w:rsid w:val="000A595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0A595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0A595B"/>
  </w:style>
  <w:style w:type="paragraph" w:customStyle="1" w:styleId="aff">
    <w:name w:val="aff"/>
    <w:basedOn w:val="Normal"/>
    <w:rsid w:val="000A595B"/>
    <w:pPr>
      <w:spacing w:before="100" w:beforeAutospacing="1" w:after="100" w:afterAutospacing="1"/>
    </w:pPr>
    <w:rPr>
      <w:rFonts w:ascii="Times" w:hAnsi="Times"/>
      <w:sz w:val="20"/>
      <w:szCs w:val="20"/>
    </w:rPr>
  </w:style>
  <w:style w:type="character" w:customStyle="1" w:styleId="entry-author">
    <w:name w:val="entry-author"/>
    <w:basedOn w:val="DefaultParagraphFont"/>
    <w:rsid w:val="000A595B"/>
  </w:style>
  <w:style w:type="character" w:customStyle="1" w:styleId="entry-author-name">
    <w:name w:val="entry-author-name"/>
    <w:basedOn w:val="DefaultParagraphFont"/>
    <w:rsid w:val="000A595B"/>
  </w:style>
  <w:style w:type="character" w:customStyle="1" w:styleId="contrib-degrees">
    <w:name w:val="contrib-degrees"/>
    <w:basedOn w:val="DefaultParagraphFont"/>
    <w:rsid w:val="000A595B"/>
  </w:style>
  <w:style w:type="character" w:customStyle="1" w:styleId="contrib-on-behalf-of">
    <w:name w:val="contrib-on-behalf-of"/>
    <w:basedOn w:val="DefaultParagraphFont"/>
    <w:rsid w:val="000A595B"/>
  </w:style>
  <w:style w:type="character" w:customStyle="1" w:styleId="pubtime">
    <w:name w:val="pubtime"/>
    <w:basedOn w:val="DefaultParagraphFont"/>
    <w:rsid w:val="000A595B"/>
  </w:style>
  <w:style w:type="character" w:customStyle="1" w:styleId="fbcommentscount">
    <w:name w:val="fb_comments_count"/>
    <w:basedOn w:val="DefaultParagraphFont"/>
    <w:rsid w:val="000A595B"/>
  </w:style>
  <w:style w:type="character" w:customStyle="1" w:styleId="stsharethiscustom">
    <w:name w:val="st_sharethis_custom"/>
    <w:basedOn w:val="DefaultParagraphFont"/>
    <w:rsid w:val="000A595B"/>
  </w:style>
  <w:style w:type="paragraph" w:customStyle="1" w:styleId="permalinkable">
    <w:name w:val="permalinkable"/>
    <w:basedOn w:val="Normal"/>
    <w:rsid w:val="000A595B"/>
    <w:pPr>
      <w:spacing w:before="100" w:beforeAutospacing="1" w:after="100" w:afterAutospacing="1"/>
    </w:pPr>
    <w:rPr>
      <w:rFonts w:ascii="Times" w:hAnsi="Times"/>
      <w:sz w:val="20"/>
      <w:szCs w:val="20"/>
    </w:rPr>
  </w:style>
  <w:style w:type="character" w:customStyle="1" w:styleId="post-date">
    <w:name w:val="post-date"/>
    <w:basedOn w:val="DefaultParagraphFont"/>
    <w:rsid w:val="000A595B"/>
  </w:style>
  <w:style w:type="character" w:customStyle="1" w:styleId="link-external">
    <w:name w:val="link-external"/>
    <w:basedOn w:val="DefaultParagraphFont"/>
    <w:rsid w:val="000A595B"/>
  </w:style>
  <w:style w:type="character" w:customStyle="1" w:styleId="articleauthor0">
    <w:name w:val="article_author"/>
    <w:basedOn w:val="DefaultParagraphFont"/>
    <w:rsid w:val="000A595B"/>
  </w:style>
  <w:style w:type="character" w:customStyle="1" w:styleId="articleissue">
    <w:name w:val="article_issue"/>
    <w:basedOn w:val="DefaultParagraphFont"/>
    <w:rsid w:val="000A595B"/>
  </w:style>
  <w:style w:type="character" w:customStyle="1" w:styleId="a-size-large">
    <w:name w:val="a-size-large"/>
    <w:basedOn w:val="DefaultParagraphFont"/>
    <w:rsid w:val="000A595B"/>
  </w:style>
  <w:style w:type="character" w:customStyle="1" w:styleId="a-size-medium">
    <w:name w:val="a-size-medium"/>
    <w:basedOn w:val="DefaultParagraphFont"/>
    <w:rsid w:val="000A595B"/>
  </w:style>
  <w:style w:type="character" w:customStyle="1" w:styleId="contribution">
    <w:name w:val="contribution"/>
    <w:basedOn w:val="DefaultParagraphFont"/>
    <w:rsid w:val="000A595B"/>
  </w:style>
  <w:style w:type="character" w:customStyle="1" w:styleId="a-color-secondary">
    <w:name w:val="a-color-secondary"/>
    <w:basedOn w:val="DefaultParagraphFont"/>
    <w:rsid w:val="000A595B"/>
  </w:style>
  <w:style w:type="paragraph" w:customStyle="1" w:styleId="sbyline">
    <w:name w:val="sbyline"/>
    <w:basedOn w:val="Normal"/>
    <w:rsid w:val="000A595B"/>
    <w:pPr>
      <w:spacing w:before="100" w:beforeAutospacing="1" w:after="100" w:afterAutospacing="1"/>
    </w:pPr>
    <w:rPr>
      <w:rFonts w:ascii="Times" w:hAnsi="Times"/>
      <w:sz w:val="20"/>
      <w:szCs w:val="20"/>
    </w:rPr>
  </w:style>
  <w:style w:type="character" w:customStyle="1" w:styleId="ui-author">
    <w:name w:val="ui-author"/>
    <w:basedOn w:val="DefaultParagraphFont"/>
    <w:rsid w:val="000A595B"/>
  </w:style>
  <w:style w:type="character" w:customStyle="1" w:styleId="ui-staffline">
    <w:name w:val="ui-staffline"/>
    <w:basedOn w:val="DefaultParagraphFont"/>
    <w:rsid w:val="000A595B"/>
  </w:style>
  <w:style w:type="paragraph" w:customStyle="1" w:styleId="promotion-tag-p">
    <w:name w:val="promotion-tag-p"/>
    <w:basedOn w:val="Normal"/>
    <w:rsid w:val="000A595B"/>
    <w:pPr>
      <w:spacing w:before="100" w:beforeAutospacing="1" w:after="100" w:afterAutospacing="1"/>
    </w:pPr>
    <w:rPr>
      <w:rFonts w:ascii="Times" w:hAnsi="Times"/>
      <w:sz w:val="20"/>
      <w:szCs w:val="20"/>
    </w:rPr>
  </w:style>
  <w:style w:type="paragraph" w:customStyle="1" w:styleId="heading">
    <w:name w:val="heading"/>
    <w:basedOn w:val="Normal"/>
    <w:rsid w:val="000A595B"/>
    <w:pPr>
      <w:spacing w:before="100" w:beforeAutospacing="1" w:after="100" w:afterAutospacing="1"/>
    </w:pPr>
    <w:rPr>
      <w:rFonts w:ascii="Times" w:hAnsi="Times"/>
      <w:sz w:val="20"/>
      <w:szCs w:val="20"/>
    </w:rPr>
  </w:style>
  <w:style w:type="character" w:customStyle="1" w:styleId="value">
    <w:name w:val="value"/>
    <w:basedOn w:val="DefaultParagraphFont"/>
    <w:rsid w:val="000A595B"/>
  </w:style>
  <w:style w:type="character" w:customStyle="1" w:styleId="specialissuelabel">
    <w:name w:val="specialissuelabel"/>
    <w:basedOn w:val="DefaultParagraphFont"/>
    <w:rsid w:val="000A595B"/>
  </w:style>
  <w:style w:type="character" w:customStyle="1" w:styleId="referencediv">
    <w:name w:val="referencediv"/>
    <w:basedOn w:val="DefaultParagraphFont"/>
    <w:rsid w:val="000A595B"/>
  </w:style>
  <w:style w:type="character" w:customStyle="1" w:styleId="wp-smiley">
    <w:name w:val="wp-smiley"/>
    <w:basedOn w:val="DefaultParagraphFont"/>
    <w:rsid w:val="000A595B"/>
  </w:style>
  <w:style w:type="character" w:customStyle="1" w:styleId="artjournal">
    <w:name w:val="art_journal"/>
    <w:basedOn w:val="DefaultParagraphFont"/>
    <w:rsid w:val="000A595B"/>
  </w:style>
  <w:style w:type="character" w:customStyle="1" w:styleId="artdatevolumeissuepart">
    <w:name w:val="art_datevolumeissuepart"/>
    <w:basedOn w:val="DefaultParagraphFont"/>
    <w:rsid w:val="000A595B"/>
  </w:style>
  <w:style w:type="character" w:customStyle="1" w:styleId="artpages">
    <w:name w:val="art_pages"/>
    <w:basedOn w:val="DefaultParagraphFont"/>
    <w:rsid w:val="000A595B"/>
  </w:style>
  <w:style w:type="character" w:customStyle="1" w:styleId="singlehighlightclass">
    <w:name w:val="single_highlight_class"/>
    <w:basedOn w:val="DefaultParagraphFont"/>
    <w:rsid w:val="000A595B"/>
  </w:style>
  <w:style w:type="character" w:customStyle="1" w:styleId="degree">
    <w:name w:val="degree"/>
    <w:basedOn w:val="DefaultParagraphFont"/>
    <w:rsid w:val="000A595B"/>
  </w:style>
  <w:style w:type="character" w:customStyle="1" w:styleId="major">
    <w:name w:val="major"/>
    <w:basedOn w:val="DefaultParagraphFont"/>
    <w:rsid w:val="000A595B"/>
  </w:style>
  <w:style w:type="character" w:customStyle="1" w:styleId="authors">
    <w:name w:val="authors"/>
    <w:basedOn w:val="DefaultParagraphFont"/>
    <w:rsid w:val="000A595B"/>
  </w:style>
  <w:style w:type="character" w:customStyle="1" w:styleId="views">
    <w:name w:val="views"/>
    <w:basedOn w:val="DefaultParagraphFont"/>
    <w:rsid w:val="000A595B"/>
  </w:style>
  <w:style w:type="character" w:customStyle="1" w:styleId="stmainservices">
    <w:name w:val="stmainservices"/>
    <w:basedOn w:val="DefaultParagraphFont"/>
    <w:rsid w:val="000A595B"/>
  </w:style>
  <w:style w:type="character" w:customStyle="1" w:styleId="stbubblehcount">
    <w:name w:val="stbubble_hcount"/>
    <w:basedOn w:val="DefaultParagraphFont"/>
    <w:rsid w:val="000A595B"/>
  </w:style>
  <w:style w:type="paragraph" w:customStyle="1" w:styleId="Document">
    <w:name w:val="_Document"/>
    <w:basedOn w:val="Default"/>
    <w:next w:val="Default"/>
    <w:uiPriority w:val="99"/>
    <w:rsid w:val="000A595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0A595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0A595B"/>
    <w:pPr>
      <w:widowControl w:val="0"/>
    </w:pPr>
    <w:rPr>
      <w:rFonts w:ascii="New Baskerville" w:eastAsiaTheme="minorEastAsia" w:hAnsi="New Baskerville"/>
      <w:color w:val="auto"/>
    </w:rPr>
  </w:style>
  <w:style w:type="paragraph" w:customStyle="1" w:styleId="collapsed-hide">
    <w:name w:val="collapsed-hide"/>
    <w:basedOn w:val="Normal"/>
    <w:rsid w:val="000A595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0A595B"/>
    <w:pPr>
      <w:widowControl w:val="0"/>
      <w:spacing w:line="211" w:lineRule="atLeast"/>
    </w:pPr>
    <w:rPr>
      <w:rFonts w:ascii="Mokka" w:eastAsiaTheme="minorEastAsia" w:hAnsi="Mokka"/>
      <w:color w:val="auto"/>
    </w:rPr>
  </w:style>
  <w:style w:type="paragraph" w:customStyle="1" w:styleId="odd">
    <w:name w:val="odd"/>
    <w:basedOn w:val="Normal"/>
    <w:rsid w:val="000A595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0A595B"/>
  </w:style>
  <w:style w:type="character" w:customStyle="1" w:styleId="tolocaltime">
    <w:name w:val="tolocaltime"/>
    <w:basedOn w:val="DefaultParagraphFont"/>
    <w:rsid w:val="000A595B"/>
  </w:style>
  <w:style w:type="character" w:customStyle="1" w:styleId="pb-byline">
    <w:name w:val="pb-byline"/>
    <w:basedOn w:val="DefaultParagraphFont"/>
    <w:rsid w:val="000A595B"/>
  </w:style>
  <w:style w:type="character" w:customStyle="1" w:styleId="pb-timestamp">
    <w:name w:val="pb-timestamp"/>
    <w:basedOn w:val="DefaultParagraphFont"/>
    <w:rsid w:val="000A595B"/>
  </w:style>
  <w:style w:type="character" w:customStyle="1" w:styleId="posted-on">
    <w:name w:val="posted-on"/>
    <w:basedOn w:val="DefaultParagraphFont"/>
    <w:rsid w:val="000A595B"/>
  </w:style>
  <w:style w:type="character" w:customStyle="1" w:styleId="even">
    <w:name w:val="even"/>
    <w:basedOn w:val="DefaultParagraphFont"/>
    <w:rsid w:val="000A595B"/>
  </w:style>
  <w:style w:type="paragraph" w:customStyle="1" w:styleId="volissue">
    <w:name w:val="volissue"/>
    <w:basedOn w:val="Normal"/>
    <w:rsid w:val="000A595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0A595B"/>
  </w:style>
  <w:style w:type="character" w:customStyle="1" w:styleId="articledate">
    <w:name w:val="articledate"/>
    <w:basedOn w:val="DefaultParagraphFont"/>
    <w:rsid w:val="000A595B"/>
  </w:style>
  <w:style w:type="character" w:customStyle="1" w:styleId="post-byline">
    <w:name w:val="post-byline"/>
    <w:basedOn w:val="DefaultParagraphFont"/>
    <w:rsid w:val="000A595B"/>
  </w:style>
  <w:style w:type="character" w:customStyle="1" w:styleId="metadate">
    <w:name w:val="meta_date"/>
    <w:basedOn w:val="DefaultParagraphFont"/>
    <w:rsid w:val="000A595B"/>
  </w:style>
  <w:style w:type="character" w:customStyle="1" w:styleId="fa">
    <w:name w:val="fa"/>
    <w:basedOn w:val="DefaultParagraphFont"/>
    <w:rsid w:val="000A595B"/>
  </w:style>
  <w:style w:type="character" w:customStyle="1" w:styleId="longname">
    <w:name w:val="longname"/>
    <w:basedOn w:val="DefaultParagraphFont"/>
    <w:rsid w:val="000A595B"/>
  </w:style>
  <w:style w:type="character" w:customStyle="1" w:styleId="echocontainer">
    <w:name w:val="echo_container"/>
    <w:basedOn w:val="DefaultParagraphFont"/>
    <w:rsid w:val="000A595B"/>
  </w:style>
  <w:style w:type="character" w:customStyle="1" w:styleId="comment-display">
    <w:name w:val="comment-display"/>
    <w:basedOn w:val="DefaultParagraphFont"/>
    <w:rsid w:val="000A595B"/>
  </w:style>
  <w:style w:type="paragraph" w:customStyle="1" w:styleId="comment-count-label">
    <w:name w:val="comment-count-label"/>
    <w:basedOn w:val="Normal"/>
    <w:rsid w:val="000A595B"/>
    <w:pPr>
      <w:spacing w:before="100" w:beforeAutospacing="1" w:after="100" w:afterAutospacing="1"/>
    </w:pPr>
    <w:rPr>
      <w:rFonts w:ascii="Times" w:hAnsi="Times"/>
      <w:sz w:val="20"/>
      <w:szCs w:val="20"/>
    </w:rPr>
  </w:style>
  <w:style w:type="character" w:customStyle="1" w:styleId="echo-counter">
    <w:name w:val="echo-counter"/>
    <w:basedOn w:val="DefaultParagraphFont"/>
    <w:rsid w:val="000A595B"/>
  </w:style>
  <w:style w:type="character" w:customStyle="1" w:styleId="discussion-policy">
    <w:name w:val="discussion-policy"/>
    <w:basedOn w:val="DefaultParagraphFont"/>
    <w:rsid w:val="000A595B"/>
  </w:style>
  <w:style w:type="character" w:customStyle="1" w:styleId="echo-apps-conversations-streamcaption">
    <w:name w:val="echo-apps-conversations-streamcaption"/>
    <w:basedOn w:val="DefaultParagraphFont"/>
    <w:rsid w:val="000A595B"/>
  </w:style>
  <w:style w:type="character" w:customStyle="1" w:styleId="echo-streamserver-controls-stream-item-text">
    <w:name w:val="echo-streamserver-controls-stream-item-text"/>
    <w:basedOn w:val="DefaultParagraphFont"/>
    <w:rsid w:val="000A595B"/>
  </w:style>
  <w:style w:type="character" w:customStyle="1" w:styleId="echo-streamserver-controls-facepile-more">
    <w:name w:val="echo-streamserver-controls-facepile-more"/>
    <w:basedOn w:val="DefaultParagraphFont"/>
    <w:rsid w:val="000A595B"/>
  </w:style>
  <w:style w:type="character" w:customStyle="1" w:styleId="echo-primaryfont">
    <w:name w:val="echo-primaryfont"/>
    <w:basedOn w:val="DefaultParagraphFont"/>
    <w:rsid w:val="000A595B"/>
  </w:style>
  <w:style w:type="character" w:customStyle="1" w:styleId="section">
    <w:name w:val="section"/>
    <w:basedOn w:val="DefaultParagraphFont"/>
    <w:rsid w:val="000A595B"/>
  </w:style>
  <w:style w:type="character" w:customStyle="1" w:styleId="wpsr-txt-headline">
    <w:name w:val="wpsr-txt-headline"/>
    <w:basedOn w:val="DefaultParagraphFont"/>
    <w:rsid w:val="000A595B"/>
  </w:style>
  <w:style w:type="character" w:customStyle="1" w:styleId="asset-metabar-author">
    <w:name w:val="asset-metabar-author"/>
    <w:basedOn w:val="DefaultParagraphFont"/>
    <w:rsid w:val="000A595B"/>
  </w:style>
  <w:style w:type="character" w:customStyle="1" w:styleId="eza-dateline">
    <w:name w:val="eza-dateline"/>
    <w:basedOn w:val="DefaultParagraphFont"/>
    <w:rsid w:val="000A595B"/>
  </w:style>
  <w:style w:type="character" w:customStyle="1" w:styleId="eza-authors">
    <w:name w:val="eza-authors"/>
    <w:basedOn w:val="DefaultParagraphFont"/>
    <w:rsid w:val="000A595B"/>
  </w:style>
  <w:style w:type="character" w:customStyle="1" w:styleId="csmstaff">
    <w:name w:val="csm_staff"/>
    <w:basedOn w:val="DefaultParagraphFont"/>
    <w:rsid w:val="000A595B"/>
  </w:style>
  <w:style w:type="paragraph" w:customStyle="1" w:styleId="mol-para-with-font">
    <w:name w:val="mol-para-with-font"/>
    <w:basedOn w:val="Normal"/>
    <w:rsid w:val="000A595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A595B"/>
  </w:style>
  <w:style w:type="character" w:customStyle="1" w:styleId="byline-text">
    <w:name w:val="byline-text"/>
    <w:basedOn w:val="DefaultParagraphFont"/>
    <w:rsid w:val="000A595B"/>
  </w:style>
  <w:style w:type="character" w:customStyle="1" w:styleId="itemauthor">
    <w:name w:val="itemauthor"/>
    <w:basedOn w:val="DefaultParagraphFont"/>
    <w:rsid w:val="000A595B"/>
  </w:style>
  <w:style w:type="character" w:customStyle="1" w:styleId="itemdatecreated">
    <w:name w:val="itemdatecreated"/>
    <w:basedOn w:val="DefaultParagraphFont"/>
    <w:rsid w:val="000A595B"/>
  </w:style>
  <w:style w:type="character" w:customStyle="1" w:styleId="slug-metadata-note">
    <w:name w:val="slug-metadata-note"/>
    <w:basedOn w:val="DefaultParagraphFont"/>
    <w:rsid w:val="000A595B"/>
  </w:style>
  <w:style w:type="character" w:customStyle="1" w:styleId="drop-capped">
    <w:name w:val="drop-capped"/>
    <w:basedOn w:val="DefaultParagraphFont"/>
    <w:rsid w:val="000A595B"/>
  </w:style>
  <w:style w:type="character" w:customStyle="1" w:styleId="published">
    <w:name w:val="published"/>
    <w:basedOn w:val="DefaultParagraphFont"/>
    <w:rsid w:val="000A595B"/>
  </w:style>
  <w:style w:type="paragraph" w:customStyle="1" w:styleId="articleopinion-standfirst">
    <w:name w:val="articleopinion-standfirst"/>
    <w:basedOn w:val="Normal"/>
    <w:rsid w:val="000A595B"/>
    <w:pPr>
      <w:spacing w:before="100" w:beforeAutospacing="1" w:after="100" w:afterAutospacing="1"/>
    </w:pPr>
    <w:rPr>
      <w:rFonts w:ascii="Times" w:hAnsi="Times"/>
      <w:sz w:val="20"/>
      <w:szCs w:val="20"/>
    </w:rPr>
  </w:style>
  <w:style w:type="paragraph" w:customStyle="1" w:styleId="snippet">
    <w:name w:val="snippet"/>
    <w:basedOn w:val="Normal"/>
    <w:rsid w:val="000A595B"/>
    <w:pPr>
      <w:spacing w:before="100" w:beforeAutospacing="1" w:after="100" w:afterAutospacing="1"/>
    </w:pPr>
    <w:rPr>
      <w:rFonts w:ascii="Times" w:hAnsi="Times"/>
      <w:sz w:val="20"/>
      <w:szCs w:val="20"/>
    </w:rPr>
  </w:style>
  <w:style w:type="character" w:customStyle="1" w:styleId="thetitle">
    <w:name w:val="the_title"/>
    <w:basedOn w:val="DefaultParagraphFont"/>
    <w:rsid w:val="000A595B"/>
  </w:style>
  <w:style w:type="character" w:customStyle="1" w:styleId="view-count">
    <w:name w:val="view-count"/>
    <w:basedOn w:val="DefaultParagraphFont"/>
    <w:rsid w:val="000A595B"/>
  </w:style>
  <w:style w:type="character" w:customStyle="1" w:styleId="rupee">
    <w:name w:val="rupee"/>
    <w:basedOn w:val="DefaultParagraphFont"/>
    <w:rsid w:val="000A595B"/>
  </w:style>
  <w:style w:type="character" w:customStyle="1" w:styleId="grey1">
    <w:name w:val="grey1"/>
    <w:basedOn w:val="DefaultParagraphFont"/>
    <w:rsid w:val="000A595B"/>
  </w:style>
  <w:style w:type="paragraph" w:customStyle="1" w:styleId="Pa13">
    <w:name w:val="Pa13"/>
    <w:basedOn w:val="Default"/>
    <w:next w:val="Default"/>
    <w:uiPriority w:val="99"/>
    <w:rsid w:val="000A595B"/>
    <w:pPr>
      <w:widowControl w:val="0"/>
      <w:spacing w:line="201" w:lineRule="atLeast"/>
    </w:pPr>
    <w:rPr>
      <w:rFonts w:eastAsiaTheme="minorEastAsia"/>
      <w:color w:val="auto"/>
    </w:rPr>
  </w:style>
  <w:style w:type="paragraph" w:customStyle="1" w:styleId="Pa14">
    <w:name w:val="Pa14"/>
    <w:basedOn w:val="Default"/>
    <w:next w:val="Default"/>
    <w:uiPriority w:val="99"/>
    <w:rsid w:val="000A595B"/>
    <w:pPr>
      <w:widowControl w:val="0"/>
      <w:spacing w:line="241" w:lineRule="atLeast"/>
    </w:pPr>
    <w:rPr>
      <w:rFonts w:eastAsiaTheme="minorEastAsia"/>
      <w:color w:val="auto"/>
    </w:rPr>
  </w:style>
  <w:style w:type="paragraph" w:customStyle="1" w:styleId="Pa9">
    <w:name w:val="Pa9"/>
    <w:basedOn w:val="Default"/>
    <w:next w:val="Default"/>
    <w:uiPriority w:val="99"/>
    <w:rsid w:val="000A595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A595B"/>
  </w:style>
  <w:style w:type="character" w:customStyle="1" w:styleId="reporttitle">
    <w:name w:val="report_title"/>
    <w:basedOn w:val="DefaultParagraphFont"/>
    <w:rsid w:val="000A595B"/>
  </w:style>
  <w:style w:type="character" w:customStyle="1" w:styleId="documenttype-longreleases">
    <w:name w:val="document_type_-_long_releases"/>
    <w:basedOn w:val="DefaultParagraphFont"/>
    <w:rsid w:val="000A595B"/>
  </w:style>
  <w:style w:type="character" w:customStyle="1" w:styleId="alt-date">
    <w:name w:val="alt-date"/>
    <w:basedOn w:val="DefaultParagraphFont"/>
    <w:rsid w:val="000A595B"/>
  </w:style>
  <w:style w:type="character" w:customStyle="1" w:styleId="entry-byline">
    <w:name w:val="entry-byline"/>
    <w:basedOn w:val="DefaultParagraphFont"/>
    <w:rsid w:val="000A595B"/>
  </w:style>
  <w:style w:type="character" w:customStyle="1" w:styleId="taglinecontrib">
    <w:name w:val="tagline_contrib"/>
    <w:basedOn w:val="DefaultParagraphFont"/>
    <w:rsid w:val="000A595B"/>
  </w:style>
  <w:style w:type="character" w:customStyle="1" w:styleId="articledate0">
    <w:name w:val="article_date"/>
    <w:basedOn w:val="DefaultParagraphFont"/>
    <w:rsid w:val="000A595B"/>
  </w:style>
  <w:style w:type="paragraph" w:customStyle="1" w:styleId="hg-daily">
    <w:name w:val="hg-daily"/>
    <w:basedOn w:val="Normal"/>
    <w:rsid w:val="000A595B"/>
    <w:pPr>
      <w:spacing w:before="100" w:beforeAutospacing="1" w:after="100" w:afterAutospacing="1"/>
    </w:pPr>
    <w:rPr>
      <w:rFonts w:ascii="Times" w:hAnsi="Times"/>
      <w:sz w:val="20"/>
      <w:szCs w:val="20"/>
    </w:rPr>
  </w:style>
  <w:style w:type="character" w:customStyle="1" w:styleId="cit">
    <w:name w:val="cit"/>
    <w:basedOn w:val="DefaultParagraphFont"/>
    <w:rsid w:val="000A595B"/>
  </w:style>
  <w:style w:type="paragraph" w:customStyle="1" w:styleId="buttonheading">
    <w:name w:val="buttonheading"/>
    <w:basedOn w:val="Normal"/>
    <w:rsid w:val="000A595B"/>
    <w:pPr>
      <w:spacing w:before="100" w:beforeAutospacing="1" w:after="100" w:afterAutospacing="1"/>
    </w:pPr>
    <w:rPr>
      <w:rFonts w:ascii="Times" w:hAnsi="Times"/>
      <w:sz w:val="20"/>
      <w:szCs w:val="20"/>
    </w:rPr>
  </w:style>
  <w:style w:type="character" w:customStyle="1" w:styleId="createdate">
    <w:name w:val="createdate"/>
    <w:basedOn w:val="DefaultParagraphFont"/>
    <w:rsid w:val="000A595B"/>
  </w:style>
  <w:style w:type="character" w:customStyle="1" w:styleId="text-label">
    <w:name w:val="text-label"/>
    <w:basedOn w:val="DefaultParagraphFont"/>
    <w:rsid w:val="000A595B"/>
  </w:style>
  <w:style w:type="paragraph" w:customStyle="1" w:styleId="TOC3Char">
    <w:name w:val="TOC 3 Char"/>
    <w:basedOn w:val="Normal"/>
    <w:next w:val="Normal"/>
    <w:rsid w:val="000A595B"/>
    <w:rPr>
      <w:rFonts w:eastAsia="Times New Roman"/>
      <w:sz w:val="24"/>
      <w:szCs w:val="20"/>
    </w:rPr>
  </w:style>
  <w:style w:type="paragraph" w:customStyle="1" w:styleId="TOC1Char">
    <w:name w:val="TOC 1 Char"/>
    <w:basedOn w:val="Normal"/>
    <w:next w:val="Normal"/>
    <w:rsid w:val="000A595B"/>
    <w:rPr>
      <w:rFonts w:eastAsia="Times New Roman"/>
      <w:b/>
      <w:sz w:val="24"/>
      <w:szCs w:val="20"/>
    </w:rPr>
  </w:style>
  <w:style w:type="character" w:customStyle="1" w:styleId="StyleCardtextChar10pt">
    <w:name w:val="Style Card text Char + 10 pt"/>
    <w:rsid w:val="000A595B"/>
    <w:rPr>
      <w:rFonts w:ascii="Georgia" w:eastAsia="Calibri" w:hAnsi="Georgia"/>
      <w:sz w:val="20"/>
      <w:u w:val="single"/>
      <w:lang w:bidi="ar-SA"/>
    </w:rPr>
  </w:style>
  <w:style w:type="paragraph" w:customStyle="1" w:styleId="ColorfulList-Accent11">
    <w:name w:val="Colorful List - Accent 11"/>
    <w:basedOn w:val="Normal"/>
    <w:uiPriority w:val="34"/>
    <w:qFormat/>
    <w:rsid w:val="000A595B"/>
    <w:pPr>
      <w:ind w:left="720"/>
      <w:contextualSpacing/>
      <w:jc w:val="both"/>
    </w:pPr>
    <w:rPr>
      <w:rFonts w:eastAsia="Times New Roman"/>
      <w:sz w:val="20"/>
      <w:szCs w:val="20"/>
    </w:rPr>
  </w:style>
  <w:style w:type="paragraph" w:customStyle="1" w:styleId="NoteLevel11">
    <w:name w:val="Note Level 11"/>
    <w:basedOn w:val="Normal"/>
    <w:uiPriority w:val="99"/>
    <w:rsid w:val="000A595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A595B"/>
    <w:pPr>
      <w:keepNext/>
      <w:tabs>
        <w:tab w:val="num" w:pos="1440"/>
      </w:tabs>
      <w:ind w:left="1800" w:hanging="360"/>
      <w:outlineLvl w:val="2"/>
    </w:pPr>
    <w:rPr>
      <w:rFonts w:eastAsia="MS Gothic"/>
    </w:rPr>
  </w:style>
  <w:style w:type="paragraph" w:customStyle="1" w:styleId="NoteLevel41">
    <w:name w:val="Note Level 41"/>
    <w:basedOn w:val="Normal"/>
    <w:rsid w:val="000A595B"/>
    <w:pPr>
      <w:keepNext/>
      <w:tabs>
        <w:tab w:val="num" w:pos="2160"/>
      </w:tabs>
      <w:ind w:left="2520" w:hanging="360"/>
      <w:outlineLvl w:val="3"/>
    </w:pPr>
    <w:rPr>
      <w:rFonts w:eastAsia="MS Gothic"/>
    </w:rPr>
  </w:style>
  <w:style w:type="paragraph" w:customStyle="1" w:styleId="NoteLevel51">
    <w:name w:val="Note Level 51"/>
    <w:basedOn w:val="Normal"/>
    <w:rsid w:val="000A595B"/>
    <w:pPr>
      <w:keepNext/>
      <w:tabs>
        <w:tab w:val="num" w:pos="2880"/>
      </w:tabs>
      <w:ind w:left="3240" w:hanging="360"/>
      <w:outlineLvl w:val="4"/>
    </w:pPr>
    <w:rPr>
      <w:rFonts w:eastAsia="MS Gothic"/>
    </w:rPr>
  </w:style>
  <w:style w:type="paragraph" w:customStyle="1" w:styleId="NoteLevel61">
    <w:name w:val="Note Level 61"/>
    <w:basedOn w:val="Normal"/>
    <w:rsid w:val="000A595B"/>
    <w:pPr>
      <w:keepNext/>
      <w:tabs>
        <w:tab w:val="num" w:pos="3600"/>
      </w:tabs>
      <w:ind w:left="3960" w:hanging="360"/>
      <w:outlineLvl w:val="5"/>
    </w:pPr>
    <w:rPr>
      <w:rFonts w:eastAsia="MS Gothic"/>
    </w:rPr>
  </w:style>
  <w:style w:type="paragraph" w:customStyle="1" w:styleId="NoteLevel71">
    <w:name w:val="Note Level 71"/>
    <w:basedOn w:val="Normal"/>
    <w:rsid w:val="000A595B"/>
    <w:pPr>
      <w:keepNext/>
      <w:tabs>
        <w:tab w:val="num" w:pos="4320"/>
      </w:tabs>
      <w:ind w:left="4680" w:hanging="360"/>
      <w:outlineLvl w:val="6"/>
    </w:pPr>
    <w:rPr>
      <w:rFonts w:eastAsia="MS Gothic"/>
    </w:rPr>
  </w:style>
  <w:style w:type="paragraph" w:customStyle="1" w:styleId="NoteLevel81">
    <w:name w:val="Note Level 81"/>
    <w:basedOn w:val="Normal"/>
    <w:rsid w:val="000A595B"/>
    <w:pPr>
      <w:keepNext/>
      <w:tabs>
        <w:tab w:val="num" w:pos="5040"/>
      </w:tabs>
      <w:ind w:left="5400" w:hanging="360"/>
      <w:outlineLvl w:val="7"/>
    </w:pPr>
    <w:rPr>
      <w:rFonts w:eastAsia="MS Gothic"/>
    </w:rPr>
  </w:style>
  <w:style w:type="paragraph" w:customStyle="1" w:styleId="NoteLevel91">
    <w:name w:val="Note Level 91"/>
    <w:basedOn w:val="Normal"/>
    <w:rsid w:val="000A595B"/>
    <w:pPr>
      <w:keepNext/>
      <w:tabs>
        <w:tab w:val="num" w:pos="5760"/>
      </w:tabs>
      <w:ind w:left="6120" w:hanging="360"/>
      <w:outlineLvl w:val="8"/>
    </w:pPr>
    <w:rPr>
      <w:rFonts w:eastAsia="MS Gothic"/>
    </w:rPr>
  </w:style>
  <w:style w:type="paragraph" w:styleId="Index2">
    <w:name w:val="index 2"/>
    <w:basedOn w:val="Normal"/>
    <w:next w:val="Normal"/>
    <w:autoRedefine/>
    <w:rsid w:val="000A595B"/>
    <w:pPr>
      <w:spacing w:after="200" w:line="276" w:lineRule="auto"/>
      <w:ind w:left="400" w:hanging="200"/>
    </w:pPr>
    <w:rPr>
      <w:rFonts w:eastAsia="Times New Roman"/>
      <w:bCs/>
    </w:rPr>
  </w:style>
  <w:style w:type="paragraph" w:styleId="Index3">
    <w:name w:val="index 3"/>
    <w:basedOn w:val="Normal"/>
    <w:next w:val="Normal"/>
    <w:autoRedefine/>
    <w:rsid w:val="000A595B"/>
    <w:pPr>
      <w:spacing w:after="200" w:line="276" w:lineRule="auto"/>
      <w:ind w:left="600" w:hanging="200"/>
    </w:pPr>
    <w:rPr>
      <w:rFonts w:eastAsia="Times New Roman"/>
      <w:bCs/>
    </w:rPr>
  </w:style>
  <w:style w:type="paragraph" w:styleId="Index4">
    <w:name w:val="index 4"/>
    <w:basedOn w:val="Normal"/>
    <w:next w:val="Normal"/>
    <w:autoRedefine/>
    <w:rsid w:val="000A595B"/>
    <w:pPr>
      <w:spacing w:after="200" w:line="276" w:lineRule="auto"/>
      <w:ind w:left="800" w:hanging="200"/>
    </w:pPr>
    <w:rPr>
      <w:rFonts w:eastAsia="Times New Roman"/>
      <w:bCs/>
    </w:rPr>
  </w:style>
  <w:style w:type="paragraph" w:styleId="Index5">
    <w:name w:val="index 5"/>
    <w:basedOn w:val="Normal"/>
    <w:next w:val="Normal"/>
    <w:autoRedefine/>
    <w:rsid w:val="000A595B"/>
    <w:pPr>
      <w:spacing w:after="200" w:line="276" w:lineRule="auto"/>
      <w:ind w:left="1000" w:hanging="200"/>
    </w:pPr>
    <w:rPr>
      <w:rFonts w:eastAsia="Times New Roman"/>
      <w:bCs/>
    </w:rPr>
  </w:style>
  <w:style w:type="paragraph" w:styleId="Index6">
    <w:name w:val="index 6"/>
    <w:basedOn w:val="Normal"/>
    <w:next w:val="Normal"/>
    <w:autoRedefine/>
    <w:rsid w:val="000A595B"/>
    <w:pPr>
      <w:spacing w:after="200" w:line="276" w:lineRule="auto"/>
      <w:ind w:left="1200" w:hanging="200"/>
    </w:pPr>
    <w:rPr>
      <w:rFonts w:eastAsia="Times New Roman"/>
      <w:bCs/>
    </w:rPr>
  </w:style>
  <w:style w:type="paragraph" w:styleId="Index7">
    <w:name w:val="index 7"/>
    <w:basedOn w:val="Normal"/>
    <w:next w:val="Normal"/>
    <w:autoRedefine/>
    <w:rsid w:val="000A595B"/>
    <w:pPr>
      <w:spacing w:after="200" w:line="276" w:lineRule="auto"/>
      <w:ind w:left="1400" w:hanging="200"/>
    </w:pPr>
    <w:rPr>
      <w:rFonts w:eastAsia="Times New Roman"/>
      <w:bCs/>
    </w:rPr>
  </w:style>
  <w:style w:type="paragraph" w:styleId="Index8">
    <w:name w:val="index 8"/>
    <w:basedOn w:val="Normal"/>
    <w:next w:val="Normal"/>
    <w:autoRedefine/>
    <w:rsid w:val="000A595B"/>
    <w:pPr>
      <w:spacing w:after="200" w:line="276" w:lineRule="auto"/>
      <w:ind w:left="1600" w:hanging="200"/>
    </w:pPr>
    <w:rPr>
      <w:rFonts w:eastAsia="Times New Roman"/>
      <w:bCs/>
    </w:rPr>
  </w:style>
  <w:style w:type="paragraph" w:styleId="Index9">
    <w:name w:val="index 9"/>
    <w:basedOn w:val="Normal"/>
    <w:next w:val="Normal"/>
    <w:autoRedefine/>
    <w:rsid w:val="000A595B"/>
    <w:pPr>
      <w:spacing w:after="200" w:line="276" w:lineRule="auto"/>
      <w:ind w:left="1800" w:hanging="200"/>
    </w:pPr>
    <w:rPr>
      <w:rFonts w:eastAsia="Times New Roman"/>
      <w:bCs/>
    </w:rPr>
  </w:style>
  <w:style w:type="paragraph" w:styleId="IndexHeading">
    <w:name w:val="index heading"/>
    <w:basedOn w:val="Normal"/>
    <w:next w:val="Index1"/>
    <w:rsid w:val="000A595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0A595B"/>
    <w:pPr>
      <w:jc w:val="both"/>
    </w:pPr>
    <w:rPr>
      <w:rFonts w:eastAsia="Times New Roman"/>
      <w:i/>
      <w:iCs/>
      <w:color w:val="000000"/>
      <w:sz w:val="20"/>
    </w:rPr>
  </w:style>
  <w:style w:type="character" w:customStyle="1" w:styleId="MediumGrid11">
    <w:name w:val="Medium Grid 11"/>
    <w:uiPriority w:val="99"/>
    <w:rsid w:val="000A595B"/>
    <w:rPr>
      <w:color w:val="808080"/>
    </w:rPr>
  </w:style>
  <w:style w:type="numbering" w:customStyle="1" w:styleId="NoList8">
    <w:name w:val="No List8"/>
    <w:next w:val="NoList"/>
    <w:semiHidden/>
    <w:unhideWhenUsed/>
    <w:rsid w:val="000A595B"/>
  </w:style>
  <w:style w:type="numbering" w:customStyle="1" w:styleId="NoList9">
    <w:name w:val="No List9"/>
    <w:next w:val="NoList"/>
    <w:semiHidden/>
    <w:unhideWhenUsed/>
    <w:rsid w:val="000A595B"/>
  </w:style>
  <w:style w:type="numbering" w:customStyle="1" w:styleId="NoList10">
    <w:name w:val="No List10"/>
    <w:next w:val="NoList"/>
    <w:semiHidden/>
    <w:unhideWhenUsed/>
    <w:rsid w:val="000A595B"/>
  </w:style>
  <w:style w:type="numbering" w:customStyle="1" w:styleId="NoList12">
    <w:name w:val="No List12"/>
    <w:next w:val="NoList"/>
    <w:semiHidden/>
    <w:unhideWhenUsed/>
    <w:rsid w:val="000A595B"/>
  </w:style>
  <w:style w:type="numbering" w:customStyle="1" w:styleId="NoList13">
    <w:name w:val="No List13"/>
    <w:next w:val="NoList"/>
    <w:semiHidden/>
    <w:unhideWhenUsed/>
    <w:rsid w:val="000A595B"/>
  </w:style>
  <w:style w:type="numbering" w:customStyle="1" w:styleId="NoList14">
    <w:name w:val="No List14"/>
    <w:next w:val="NoList"/>
    <w:semiHidden/>
    <w:unhideWhenUsed/>
    <w:rsid w:val="000A595B"/>
  </w:style>
  <w:style w:type="numbering" w:customStyle="1" w:styleId="NoList15">
    <w:name w:val="No List15"/>
    <w:next w:val="NoList"/>
    <w:uiPriority w:val="99"/>
    <w:semiHidden/>
    <w:unhideWhenUsed/>
    <w:rsid w:val="000A595B"/>
  </w:style>
  <w:style w:type="numbering" w:customStyle="1" w:styleId="NoList16">
    <w:name w:val="No List16"/>
    <w:next w:val="NoList"/>
    <w:uiPriority w:val="99"/>
    <w:semiHidden/>
    <w:unhideWhenUsed/>
    <w:rsid w:val="000A595B"/>
  </w:style>
  <w:style w:type="numbering" w:customStyle="1" w:styleId="NoList17">
    <w:name w:val="No List17"/>
    <w:next w:val="NoList"/>
    <w:semiHidden/>
    <w:unhideWhenUsed/>
    <w:rsid w:val="000A595B"/>
  </w:style>
  <w:style w:type="numbering" w:customStyle="1" w:styleId="NoList18">
    <w:name w:val="No List18"/>
    <w:next w:val="NoList"/>
    <w:uiPriority w:val="99"/>
    <w:semiHidden/>
    <w:unhideWhenUsed/>
    <w:rsid w:val="000A595B"/>
  </w:style>
  <w:style w:type="numbering" w:customStyle="1" w:styleId="NoList19">
    <w:name w:val="No List19"/>
    <w:next w:val="NoList"/>
    <w:uiPriority w:val="99"/>
    <w:semiHidden/>
    <w:unhideWhenUsed/>
    <w:rsid w:val="000A595B"/>
  </w:style>
  <w:style w:type="numbering" w:customStyle="1" w:styleId="NoList20">
    <w:name w:val="No List20"/>
    <w:next w:val="NoList"/>
    <w:semiHidden/>
    <w:unhideWhenUsed/>
    <w:rsid w:val="000A595B"/>
  </w:style>
  <w:style w:type="numbering" w:customStyle="1" w:styleId="NoList21">
    <w:name w:val="No List21"/>
    <w:next w:val="NoList"/>
    <w:semiHidden/>
    <w:unhideWhenUsed/>
    <w:rsid w:val="000A595B"/>
  </w:style>
  <w:style w:type="paragraph" w:customStyle="1" w:styleId="PlaceholderText2">
    <w:name w:val="Placeholder Text2"/>
    <w:basedOn w:val="Normal"/>
    <w:uiPriority w:val="99"/>
    <w:rsid w:val="000A595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A595B"/>
    <w:pPr>
      <w:keepNext/>
      <w:tabs>
        <w:tab w:val="num" w:pos="1440"/>
      </w:tabs>
      <w:ind w:left="1800" w:hanging="360"/>
      <w:outlineLvl w:val="2"/>
    </w:pPr>
    <w:rPr>
      <w:rFonts w:eastAsia="MS Gothic"/>
      <w:sz w:val="24"/>
    </w:rPr>
  </w:style>
  <w:style w:type="paragraph" w:customStyle="1" w:styleId="LightList1">
    <w:name w:val="Light List1"/>
    <w:basedOn w:val="Normal"/>
    <w:rsid w:val="000A595B"/>
    <w:pPr>
      <w:keepNext/>
      <w:tabs>
        <w:tab w:val="num" w:pos="2160"/>
      </w:tabs>
      <w:ind w:left="2520" w:hanging="360"/>
      <w:outlineLvl w:val="3"/>
    </w:pPr>
    <w:rPr>
      <w:rFonts w:eastAsia="MS Gothic"/>
      <w:sz w:val="24"/>
    </w:rPr>
  </w:style>
  <w:style w:type="paragraph" w:customStyle="1" w:styleId="LightGrid1">
    <w:name w:val="Light Grid1"/>
    <w:basedOn w:val="Normal"/>
    <w:rsid w:val="000A595B"/>
    <w:pPr>
      <w:keepNext/>
      <w:tabs>
        <w:tab w:val="num" w:pos="2880"/>
      </w:tabs>
      <w:ind w:left="3240" w:hanging="360"/>
      <w:outlineLvl w:val="4"/>
    </w:pPr>
    <w:rPr>
      <w:rFonts w:eastAsia="MS Gothic"/>
      <w:sz w:val="24"/>
    </w:rPr>
  </w:style>
  <w:style w:type="paragraph" w:customStyle="1" w:styleId="MediumShading11">
    <w:name w:val="Medium Shading 11"/>
    <w:basedOn w:val="Normal"/>
    <w:rsid w:val="000A595B"/>
    <w:pPr>
      <w:keepNext/>
      <w:tabs>
        <w:tab w:val="num" w:pos="3600"/>
      </w:tabs>
      <w:ind w:left="3960" w:hanging="360"/>
      <w:outlineLvl w:val="5"/>
    </w:pPr>
    <w:rPr>
      <w:rFonts w:eastAsia="MS Gothic"/>
      <w:sz w:val="24"/>
    </w:rPr>
  </w:style>
  <w:style w:type="paragraph" w:customStyle="1" w:styleId="MediumShading21">
    <w:name w:val="Medium Shading 21"/>
    <w:basedOn w:val="Normal"/>
    <w:rsid w:val="000A595B"/>
    <w:pPr>
      <w:keepNext/>
      <w:tabs>
        <w:tab w:val="num" w:pos="4320"/>
      </w:tabs>
      <w:ind w:left="4680" w:hanging="360"/>
      <w:outlineLvl w:val="6"/>
    </w:pPr>
    <w:rPr>
      <w:rFonts w:eastAsia="MS Gothic"/>
      <w:sz w:val="24"/>
    </w:rPr>
  </w:style>
  <w:style w:type="paragraph" w:customStyle="1" w:styleId="MediumList11">
    <w:name w:val="Medium List 11"/>
    <w:basedOn w:val="Normal"/>
    <w:rsid w:val="000A595B"/>
    <w:pPr>
      <w:keepNext/>
      <w:tabs>
        <w:tab w:val="num" w:pos="5040"/>
      </w:tabs>
      <w:ind w:left="5400" w:hanging="360"/>
      <w:outlineLvl w:val="7"/>
    </w:pPr>
    <w:rPr>
      <w:rFonts w:eastAsia="MS Gothic"/>
      <w:sz w:val="24"/>
    </w:rPr>
  </w:style>
  <w:style w:type="paragraph" w:customStyle="1" w:styleId="MediumList21">
    <w:name w:val="Medium List 21"/>
    <w:basedOn w:val="Normal"/>
    <w:rsid w:val="000A595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A595B"/>
    <w:rPr>
      <w:sz w:val="17"/>
      <w:szCs w:val="24"/>
      <w:lang w:val="en-US" w:eastAsia="en-US" w:bidi="ar-SA"/>
    </w:rPr>
  </w:style>
  <w:style w:type="paragraph" w:customStyle="1" w:styleId="TagsFutura">
    <w:name w:val="TagsFutura"/>
    <w:basedOn w:val="Normal"/>
    <w:next w:val="Cites"/>
    <w:rsid w:val="000A595B"/>
    <w:rPr>
      <w:rFonts w:ascii="Futura" w:eastAsia="Times" w:hAnsi="Futura"/>
      <w:b/>
      <w:caps/>
      <w:sz w:val="18"/>
      <w:szCs w:val="20"/>
    </w:rPr>
  </w:style>
  <w:style w:type="character" w:customStyle="1" w:styleId="italics">
    <w:name w:val="italics"/>
    <w:basedOn w:val="DefaultParagraphFont"/>
    <w:rsid w:val="000A595B"/>
  </w:style>
  <w:style w:type="character" w:styleId="UnresolvedMention">
    <w:name w:val="Unresolved Mention"/>
    <w:basedOn w:val="DefaultParagraphFont"/>
    <w:uiPriority w:val="99"/>
    <w:semiHidden/>
    <w:unhideWhenUsed/>
    <w:rsid w:val="000A595B"/>
    <w:rPr>
      <w:color w:val="808080"/>
      <w:shd w:val="clear" w:color="auto" w:fill="E6E6E6"/>
    </w:rPr>
  </w:style>
  <w:style w:type="character" w:customStyle="1" w:styleId="m-3583723223135346788gmail-style13ptbold">
    <w:name w:val="m_-3583723223135346788gmail-style13ptbold"/>
    <w:basedOn w:val="DefaultParagraphFont"/>
    <w:rsid w:val="000A595B"/>
  </w:style>
  <w:style w:type="character" w:customStyle="1" w:styleId="m-3583723223135346788gmail-styleunderline">
    <w:name w:val="m_-3583723223135346788gmail-styleunderline"/>
    <w:basedOn w:val="DefaultParagraphFont"/>
    <w:rsid w:val="000A595B"/>
  </w:style>
  <w:style w:type="paragraph" w:customStyle="1" w:styleId="speakable">
    <w:name w:val="speakable"/>
    <w:basedOn w:val="Normal"/>
    <w:uiPriority w:val="99"/>
    <w:qFormat/>
    <w:rsid w:val="000A595B"/>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0A595B"/>
    <w:rPr>
      <w:b/>
      <w:u w:val="single"/>
    </w:rPr>
  </w:style>
  <w:style w:type="character" w:customStyle="1" w:styleId="UnresolvedMention3">
    <w:name w:val="Unresolved Mention3"/>
    <w:basedOn w:val="DefaultParagraphFont"/>
    <w:uiPriority w:val="99"/>
    <w:semiHidden/>
    <w:unhideWhenUsed/>
    <w:rsid w:val="000A595B"/>
    <w:rPr>
      <w:color w:val="808080"/>
      <w:shd w:val="clear" w:color="auto" w:fill="E6E6E6"/>
    </w:rPr>
  </w:style>
  <w:style w:type="paragraph" w:customStyle="1" w:styleId="useless">
    <w:name w:val="useless"/>
    <w:basedOn w:val="Normal"/>
    <w:uiPriority w:val="99"/>
    <w:qFormat/>
    <w:rsid w:val="000A595B"/>
    <w:rPr>
      <w:rFonts w:eastAsia="Times New Roman"/>
      <w:sz w:val="12"/>
    </w:rPr>
  </w:style>
  <w:style w:type="character" w:customStyle="1" w:styleId="tagCharCharCharChar">
    <w:name w:val="tag Char Char Char Char"/>
    <w:rsid w:val="000A595B"/>
    <w:rPr>
      <w:b/>
      <w:sz w:val="24"/>
      <w:szCs w:val="24"/>
      <w:lang w:val="en-US" w:eastAsia="en-US" w:bidi="ar-SA"/>
    </w:rPr>
  </w:style>
  <w:style w:type="character" w:customStyle="1" w:styleId="DebateUnderlined">
    <w:name w:val="Debate Underlined"/>
    <w:rsid w:val="000A595B"/>
    <w:rPr>
      <w:rFonts w:ascii="Helvetica" w:hAnsi="Helvetica"/>
      <w:sz w:val="20"/>
      <w:u w:val="single"/>
    </w:rPr>
  </w:style>
  <w:style w:type="character" w:styleId="PlaceholderText">
    <w:name w:val="Placeholder Text"/>
    <w:basedOn w:val="DefaultParagraphFont"/>
    <w:uiPriority w:val="99"/>
    <w:rsid w:val="000A595B"/>
    <w:rPr>
      <w:color w:val="808080"/>
    </w:rPr>
  </w:style>
  <w:style w:type="character" w:customStyle="1" w:styleId="byl">
    <w:name w:val="byl"/>
    <w:rsid w:val="000A595B"/>
  </w:style>
  <w:style w:type="paragraph" w:customStyle="1" w:styleId="css-xhhu0i">
    <w:name w:val="css-xhhu0i"/>
    <w:basedOn w:val="Normal"/>
    <w:rsid w:val="000A595B"/>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0A595B"/>
  </w:style>
  <w:style w:type="character" w:customStyle="1" w:styleId="m-8878800405382358272gmail-styleunderline">
    <w:name w:val="m_-8878800405382358272gmail-styleunderline"/>
    <w:basedOn w:val="DefaultParagraphFont"/>
    <w:rsid w:val="000A595B"/>
  </w:style>
  <w:style w:type="character" w:customStyle="1" w:styleId="m-5498913268213319940gmail-styleunderline">
    <w:name w:val="m_-5498913268213319940gmail-styleunderline"/>
    <w:basedOn w:val="DefaultParagraphFont"/>
    <w:rsid w:val="000A595B"/>
  </w:style>
  <w:style w:type="character" w:customStyle="1" w:styleId="overlay">
    <w:name w:val="overlay"/>
    <w:basedOn w:val="DefaultParagraphFont"/>
    <w:rsid w:val="000A595B"/>
  </w:style>
  <w:style w:type="character" w:customStyle="1" w:styleId="TagCharCharCharChar0">
    <w:name w:val="Tag Char Char Char Char"/>
    <w:basedOn w:val="DefaultParagraphFont"/>
    <w:rsid w:val="000A595B"/>
    <w:rPr>
      <w:rFonts w:ascii="Calibri" w:hAnsi="Calibri" w:cs="Calibri"/>
      <w:b/>
      <w:sz w:val="24"/>
    </w:rPr>
  </w:style>
  <w:style w:type="paragraph" w:customStyle="1" w:styleId="g-body">
    <w:name w:val="g-body"/>
    <w:basedOn w:val="Normal"/>
    <w:uiPriority w:val="99"/>
    <w:qFormat/>
    <w:rsid w:val="000A595B"/>
    <w:pPr>
      <w:spacing w:before="100" w:beforeAutospacing="1" w:after="100" w:afterAutospacing="1"/>
    </w:pPr>
    <w:rPr>
      <w:rFonts w:eastAsia="Times New Roman"/>
      <w:sz w:val="24"/>
    </w:rPr>
  </w:style>
  <w:style w:type="paragraph" w:customStyle="1" w:styleId="g-pstyle0">
    <w:name w:val="g-pstyle0"/>
    <w:basedOn w:val="Normal"/>
    <w:uiPriority w:val="99"/>
    <w:qFormat/>
    <w:rsid w:val="000A595B"/>
    <w:pPr>
      <w:spacing w:before="100" w:beforeAutospacing="1" w:after="100" w:afterAutospacing="1"/>
    </w:pPr>
    <w:rPr>
      <w:rFonts w:eastAsia="Times New Roman"/>
      <w:sz w:val="24"/>
    </w:rPr>
  </w:style>
  <w:style w:type="paragraph" w:customStyle="1" w:styleId="g-pstyle1">
    <w:name w:val="g-pstyle1"/>
    <w:basedOn w:val="Normal"/>
    <w:uiPriority w:val="99"/>
    <w:qFormat/>
    <w:rsid w:val="000A595B"/>
    <w:pPr>
      <w:spacing w:before="100" w:beforeAutospacing="1" w:after="100" w:afterAutospacing="1"/>
    </w:pPr>
    <w:rPr>
      <w:rFonts w:eastAsia="Times New Roman"/>
      <w:sz w:val="24"/>
    </w:rPr>
  </w:style>
  <w:style w:type="paragraph" w:customStyle="1" w:styleId="g-asset-hed">
    <w:name w:val="g-asset-hed"/>
    <w:basedOn w:val="Normal"/>
    <w:uiPriority w:val="99"/>
    <w:qFormat/>
    <w:rsid w:val="000A595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0A595B"/>
    <w:pPr>
      <w:spacing w:before="100" w:beforeAutospacing="1" w:after="100" w:afterAutospacing="1"/>
    </w:pPr>
    <w:rPr>
      <w:sz w:val="24"/>
    </w:rPr>
  </w:style>
  <w:style w:type="paragraph" w:customStyle="1" w:styleId="speech">
    <w:name w:val="speech"/>
    <w:basedOn w:val="Normal"/>
    <w:uiPriority w:val="99"/>
    <w:qFormat/>
    <w:rsid w:val="000A595B"/>
    <w:pPr>
      <w:spacing w:before="100" w:beforeAutospacing="1" w:after="100" w:afterAutospacing="1"/>
    </w:pPr>
    <w:rPr>
      <w:sz w:val="24"/>
    </w:rPr>
  </w:style>
  <w:style w:type="character" w:customStyle="1" w:styleId="adtext">
    <w:name w:val="adtext"/>
    <w:basedOn w:val="DefaultParagraphFont"/>
    <w:rsid w:val="000A595B"/>
  </w:style>
  <w:style w:type="character" w:customStyle="1" w:styleId="UL-Bold">
    <w:name w:val="UL-Bold"/>
    <w:basedOn w:val="DefaultParagraphFont"/>
    <w:rsid w:val="000A595B"/>
    <w:rPr>
      <w:u w:val="thick"/>
    </w:rPr>
  </w:style>
  <w:style w:type="character" w:customStyle="1" w:styleId="UL-None">
    <w:name w:val="UL-None"/>
    <w:basedOn w:val="DefaultParagraphFont"/>
    <w:rsid w:val="000A595B"/>
    <w:rPr>
      <w:strike w:val="0"/>
      <w:dstrike w:val="0"/>
      <w:u w:val="none"/>
      <w:effect w:val="none"/>
    </w:rPr>
  </w:style>
  <w:style w:type="character" w:customStyle="1" w:styleId="qu730rj69h">
    <w:name w:val="qu730rj69h"/>
    <w:basedOn w:val="DefaultParagraphFont"/>
    <w:rsid w:val="000A595B"/>
  </w:style>
  <w:style w:type="paragraph" w:customStyle="1" w:styleId="optext">
    <w:name w:val="optext"/>
    <w:basedOn w:val="Normal"/>
    <w:uiPriority w:val="99"/>
    <w:qFormat/>
    <w:rsid w:val="000A595B"/>
    <w:pPr>
      <w:spacing w:before="100" w:beforeAutospacing="1" w:after="100" w:afterAutospacing="1"/>
    </w:pPr>
    <w:rPr>
      <w:sz w:val="24"/>
    </w:rPr>
  </w:style>
  <w:style w:type="character" w:customStyle="1" w:styleId="lmy74qr12z">
    <w:name w:val="lmy74qr12z"/>
    <w:basedOn w:val="DefaultParagraphFont"/>
    <w:rsid w:val="000A595B"/>
  </w:style>
  <w:style w:type="character" w:customStyle="1" w:styleId="icr880">
    <w:name w:val="icr880"/>
    <w:basedOn w:val="DefaultParagraphFont"/>
    <w:rsid w:val="000A595B"/>
  </w:style>
  <w:style w:type="character" w:customStyle="1" w:styleId="hx23q54">
    <w:name w:val="hx23q54"/>
    <w:basedOn w:val="DefaultParagraphFont"/>
    <w:rsid w:val="000A595B"/>
  </w:style>
  <w:style w:type="character" w:customStyle="1" w:styleId="m-5348258726587825636gmail-style13ptbold">
    <w:name w:val="m_-5348258726587825636gmail-style13ptbold"/>
    <w:basedOn w:val="DefaultParagraphFont"/>
    <w:rsid w:val="000A595B"/>
  </w:style>
  <w:style w:type="character" w:customStyle="1" w:styleId="m-5348258726587825636gmail-styleunderline">
    <w:name w:val="m_-5348258726587825636gmail-styleunderline"/>
    <w:basedOn w:val="DefaultParagraphFont"/>
    <w:rsid w:val="000A595B"/>
  </w:style>
  <w:style w:type="paragraph" w:customStyle="1" w:styleId="NoteLevel2">
    <w:name w:val="Note Level 2"/>
    <w:basedOn w:val="Normal"/>
    <w:next w:val="Normal"/>
    <w:uiPriority w:val="99"/>
    <w:qFormat/>
    <w:rsid w:val="000A595B"/>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0A595B"/>
  </w:style>
  <w:style w:type="character" w:customStyle="1" w:styleId="DDIUnderline">
    <w:name w:val="DDI Underline"/>
    <w:qFormat/>
    <w:rsid w:val="000A595B"/>
    <w:rPr>
      <w:rFonts w:ascii="Times New Roman" w:hAnsi="Times New Roman"/>
      <w:sz w:val="24"/>
      <w:u w:val="single"/>
    </w:rPr>
  </w:style>
  <w:style w:type="paragraph" w:customStyle="1" w:styleId="ALLCAPS">
    <w:name w:val="ALL CAPS"/>
    <w:basedOn w:val="Normal"/>
    <w:link w:val="ALLCAPSChar"/>
    <w:qFormat/>
    <w:rsid w:val="000A595B"/>
    <w:rPr>
      <w:rFonts w:eastAsia="Times New Roman"/>
      <w:b/>
      <w:caps/>
    </w:rPr>
  </w:style>
  <w:style w:type="character" w:customStyle="1" w:styleId="ALLCAPSChar">
    <w:name w:val="ALL CAPS Char"/>
    <w:basedOn w:val="DefaultParagraphFont"/>
    <w:link w:val="ALLCAPS"/>
    <w:rsid w:val="000A595B"/>
    <w:rPr>
      <w:rFonts w:ascii="Arial" w:eastAsia="Times New Roman" w:hAnsi="Arial" w:cs="Arial"/>
      <w:b/>
      <w:caps/>
      <w:sz w:val="22"/>
    </w:rPr>
  </w:style>
  <w:style w:type="paragraph" w:customStyle="1" w:styleId="TagCharCharCharCharCharCharChar0">
    <w:name w:val="Tag Char Char Char Char Char Char Char"/>
    <w:basedOn w:val="Normal"/>
    <w:link w:val="TagCharCharCharCharCharCharCharChar"/>
    <w:qFormat/>
    <w:rsid w:val="000A595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A595B"/>
    <w:rPr>
      <w:rFonts w:ascii="Arial" w:eastAsia="Times New Roman" w:hAnsi="Arial" w:cs="Arial"/>
      <w:b/>
    </w:rPr>
  </w:style>
  <w:style w:type="character" w:customStyle="1" w:styleId="Cites-AuthorDate">
    <w:name w:val="Cites-Author/Date"/>
    <w:rsid w:val="000A595B"/>
    <w:rPr>
      <w:rFonts w:ascii="Helvetica" w:hAnsi="Helvetica"/>
      <w:b/>
      <w:sz w:val="22"/>
      <w:szCs w:val="24"/>
      <w:u w:val="thick"/>
    </w:rPr>
  </w:style>
  <w:style w:type="paragraph" w:customStyle="1" w:styleId="CiteTag">
    <w:name w:val="Cite/Tag"/>
    <w:basedOn w:val="Normal"/>
    <w:uiPriority w:val="99"/>
    <w:qFormat/>
    <w:rsid w:val="000A595B"/>
    <w:rPr>
      <w:rFonts w:eastAsia="Cambria"/>
      <w:b/>
    </w:rPr>
  </w:style>
  <w:style w:type="character" w:customStyle="1" w:styleId="m489902567989944824gmail-style13ptbold">
    <w:name w:val="m_489902567989944824gmail-style13ptbold"/>
    <w:basedOn w:val="DefaultParagraphFont"/>
    <w:rsid w:val="000A595B"/>
  </w:style>
  <w:style w:type="character" w:customStyle="1" w:styleId="m489902567989944824gmail-styleunderline">
    <w:name w:val="m_489902567989944824gmail-styleunderline"/>
    <w:basedOn w:val="DefaultParagraphFont"/>
    <w:rsid w:val="000A595B"/>
  </w:style>
  <w:style w:type="character" w:customStyle="1" w:styleId="UnderlineCharChar3">
    <w:name w:val="Underline Char Char3"/>
    <w:rsid w:val="000A595B"/>
    <w:rPr>
      <w:szCs w:val="24"/>
      <w:u w:val="single"/>
      <w:lang w:val="en-US" w:eastAsia="en-US" w:bidi="ar-SA"/>
    </w:rPr>
  </w:style>
  <w:style w:type="character" w:customStyle="1" w:styleId="tl8wme">
    <w:name w:val="tl8wme"/>
    <w:basedOn w:val="DefaultParagraphFont"/>
    <w:rsid w:val="000A595B"/>
  </w:style>
  <w:style w:type="character" w:customStyle="1" w:styleId="Mention3">
    <w:name w:val="Mention3"/>
    <w:basedOn w:val="DefaultParagraphFont"/>
    <w:uiPriority w:val="99"/>
    <w:semiHidden/>
    <w:unhideWhenUsed/>
    <w:rsid w:val="000A595B"/>
    <w:rPr>
      <w:color w:val="2B579A"/>
      <w:shd w:val="clear" w:color="auto" w:fill="E6E6E6"/>
    </w:rPr>
  </w:style>
  <w:style w:type="character" w:customStyle="1" w:styleId="m-5251091010484660064gmail-style13ptbold">
    <w:name w:val="m_-5251091010484660064gmail-style13ptbold"/>
    <w:basedOn w:val="DefaultParagraphFont"/>
    <w:rsid w:val="000A595B"/>
  </w:style>
  <w:style w:type="character" w:customStyle="1" w:styleId="m-5251091010484660064gmail-styleunderline">
    <w:name w:val="m_-5251091010484660064gmail-styleunderline"/>
    <w:basedOn w:val="DefaultParagraphFont"/>
    <w:rsid w:val="000A595B"/>
  </w:style>
  <w:style w:type="character" w:customStyle="1" w:styleId="tablecaption">
    <w:name w:val="tablecaption"/>
    <w:basedOn w:val="DefaultParagraphFont"/>
    <w:rsid w:val="000A595B"/>
  </w:style>
  <w:style w:type="character" w:customStyle="1" w:styleId="StyleLatinHelvetica105ptBlack">
    <w:name w:val="Style (Latin) Helvetica 10.5 pt Black"/>
    <w:basedOn w:val="DefaultParagraphFont"/>
    <w:rsid w:val="000A595B"/>
    <w:rPr>
      <w:rFonts w:ascii="Times New Roman" w:hAnsi="Times New Roman"/>
      <w:color w:val="000000"/>
      <w:sz w:val="21"/>
    </w:rPr>
  </w:style>
  <w:style w:type="character" w:customStyle="1" w:styleId="Quotation">
    <w:name w:val="Quotation"/>
    <w:qFormat/>
    <w:rsid w:val="000A595B"/>
    <w:rPr>
      <w:rFonts w:ascii="Arial" w:hAnsi="Arial"/>
      <w:b/>
      <w:i/>
      <w:iCs/>
      <w:sz w:val="24"/>
      <w:u w:val="single"/>
    </w:rPr>
  </w:style>
  <w:style w:type="paragraph" w:customStyle="1" w:styleId="DateTime">
    <w:name w:val="DateTime"/>
    <w:basedOn w:val="Normal"/>
    <w:link w:val="DateTimeChar"/>
    <w:autoRedefine/>
    <w:uiPriority w:val="4"/>
    <w:qFormat/>
    <w:rsid w:val="000A595B"/>
  </w:style>
  <w:style w:type="character" w:customStyle="1" w:styleId="DateTimeChar">
    <w:name w:val="DateTime Char"/>
    <w:basedOn w:val="DefaultParagraphFont"/>
    <w:link w:val="DateTime"/>
    <w:uiPriority w:val="4"/>
    <w:rsid w:val="000A595B"/>
    <w:rPr>
      <w:rFonts w:ascii="Arial" w:hAnsi="Arial" w:cs="Arial"/>
      <w:sz w:val="22"/>
    </w:rPr>
  </w:style>
  <w:style w:type="paragraph" w:customStyle="1" w:styleId="Lecture">
    <w:name w:val="Lecture"/>
    <w:next w:val="BodyText"/>
    <w:link w:val="LectureChar"/>
    <w:autoRedefine/>
    <w:uiPriority w:val="4"/>
    <w:qFormat/>
    <w:rsid w:val="000A595B"/>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0A595B"/>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0A595B"/>
  </w:style>
  <w:style w:type="character" w:customStyle="1" w:styleId="m-413333960618644972gmail-styleunderline">
    <w:name w:val="m_-413333960618644972gmail-styleunderline"/>
    <w:basedOn w:val="DefaultParagraphFont"/>
    <w:rsid w:val="000A595B"/>
  </w:style>
  <w:style w:type="character" w:customStyle="1" w:styleId="m8314098763611656848gmail-stylestylebold12pt">
    <w:name w:val="m_8314098763611656848gmail-stylestylebold12pt"/>
    <w:basedOn w:val="DefaultParagraphFont"/>
    <w:rsid w:val="000A595B"/>
  </w:style>
  <w:style w:type="character" w:customStyle="1" w:styleId="m8314098763611656848gmail-styleboldunderline">
    <w:name w:val="m_8314098763611656848gmail-styleboldunderline"/>
    <w:basedOn w:val="DefaultParagraphFont"/>
    <w:rsid w:val="000A595B"/>
  </w:style>
  <w:style w:type="paragraph" w:customStyle="1" w:styleId="Spacer">
    <w:name w:val="Spacer"/>
    <w:basedOn w:val="Heading1"/>
    <w:link w:val="SpacerChar"/>
    <w:autoRedefine/>
    <w:uiPriority w:val="4"/>
    <w:qFormat/>
    <w:rsid w:val="000A595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0A595B"/>
    <w:rPr>
      <w:rFonts w:ascii="Georgia" w:eastAsiaTheme="majorEastAsia" w:hAnsi="Georgia" w:cstheme="majorBidi"/>
      <w:b/>
      <w:bCs/>
      <w:szCs w:val="32"/>
    </w:rPr>
  </w:style>
  <w:style w:type="paragraph" w:customStyle="1" w:styleId="msonormal0">
    <w:name w:val="msonormal"/>
    <w:basedOn w:val="Normal"/>
    <w:rsid w:val="000A595B"/>
    <w:pPr>
      <w:spacing w:before="100" w:beforeAutospacing="1" w:after="100" w:afterAutospacing="1"/>
    </w:pPr>
    <w:rPr>
      <w:rFonts w:eastAsia="Times New Roman"/>
      <w:sz w:val="24"/>
    </w:rPr>
  </w:style>
  <w:style w:type="paragraph" w:customStyle="1" w:styleId="TxBr41p1">
    <w:name w:val="TxBr_41p1"/>
    <w:basedOn w:val="Normal"/>
    <w:qFormat/>
    <w:rsid w:val="000A595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0A595B"/>
    <w:rPr>
      <w:rFonts w:ascii="Georgia" w:eastAsia="Times New Roman" w:hAnsi="Georgia" w:cs="Arial" w:hint="default"/>
      <w:b/>
      <w:bCs/>
      <w:kern w:val="32"/>
      <w:sz w:val="28"/>
      <w:szCs w:val="32"/>
    </w:rPr>
  </w:style>
  <w:style w:type="character" w:customStyle="1" w:styleId="CiteReal0">
    <w:name w:val="CiteReal"/>
    <w:uiPriority w:val="1"/>
    <w:qFormat/>
    <w:rsid w:val="000A595B"/>
    <w:rPr>
      <w:rFonts w:ascii="Arial" w:hAnsi="Arial"/>
      <w:b/>
      <w:sz w:val="24"/>
      <w:u w:val="single"/>
    </w:rPr>
  </w:style>
  <w:style w:type="character" w:customStyle="1" w:styleId="dropcap1">
    <w:name w:val="dropcap1"/>
    <w:rsid w:val="000A595B"/>
  </w:style>
  <w:style w:type="paragraph" w:customStyle="1" w:styleId="Style42">
    <w:name w:val="Style42"/>
    <w:basedOn w:val="Normal"/>
    <w:uiPriority w:val="99"/>
    <w:rsid w:val="000A595B"/>
    <w:pPr>
      <w:spacing w:line="202" w:lineRule="exact"/>
      <w:jc w:val="both"/>
    </w:pPr>
    <w:rPr>
      <w:rFonts w:ascii="Palatino Linotype" w:hAnsi="Palatino Linotype" w:cs="Palatino Linotype"/>
    </w:rPr>
  </w:style>
  <w:style w:type="character" w:customStyle="1" w:styleId="FontStyle72">
    <w:name w:val="Font Style72"/>
    <w:uiPriority w:val="99"/>
    <w:rsid w:val="000A595B"/>
    <w:rPr>
      <w:rFonts w:ascii="Cambria" w:hAnsi="Cambria" w:cs="Cambria" w:hint="default"/>
      <w:sz w:val="16"/>
      <w:szCs w:val="16"/>
    </w:rPr>
  </w:style>
  <w:style w:type="character" w:customStyle="1" w:styleId="FontStyle73">
    <w:name w:val="Font Style73"/>
    <w:uiPriority w:val="99"/>
    <w:rsid w:val="000A595B"/>
    <w:rPr>
      <w:rFonts w:ascii="Cambria" w:hAnsi="Cambria" w:cs="Cambria" w:hint="default"/>
      <w:i/>
      <w:iCs/>
      <w:sz w:val="16"/>
      <w:szCs w:val="16"/>
    </w:rPr>
  </w:style>
  <w:style w:type="character" w:customStyle="1" w:styleId="UnderlinestyleChar20">
    <w:name w:val="Underline style Char2"/>
    <w:rsid w:val="000A595B"/>
    <w:rPr>
      <w:sz w:val="22"/>
      <w:szCs w:val="24"/>
      <w:u w:val="single"/>
      <w:lang w:val="en-US" w:eastAsia="en-US" w:bidi="ar-SA"/>
    </w:rPr>
  </w:style>
  <w:style w:type="character" w:customStyle="1" w:styleId="FontStyle49">
    <w:name w:val="Font Style49"/>
    <w:uiPriority w:val="99"/>
    <w:rsid w:val="000A595B"/>
    <w:rPr>
      <w:rFonts w:ascii="Cambria" w:hAnsi="Cambria" w:cs="Cambria"/>
      <w:sz w:val="20"/>
      <w:szCs w:val="20"/>
    </w:rPr>
  </w:style>
  <w:style w:type="character" w:customStyle="1" w:styleId="FontStyle50">
    <w:name w:val="Font Style50"/>
    <w:uiPriority w:val="99"/>
    <w:rsid w:val="000A595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A595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A595B"/>
    <w:rPr>
      <w:rFonts w:ascii="Cambria" w:eastAsia="Cambria" w:hAnsi="Cambria" w:cs="Cambria"/>
      <w:spacing w:val="-3"/>
      <w:sz w:val="22"/>
      <w:szCs w:val="20"/>
    </w:rPr>
  </w:style>
  <w:style w:type="character" w:customStyle="1" w:styleId="kn">
    <w:name w:val="kn"/>
    <w:basedOn w:val="DefaultParagraphFont"/>
    <w:rsid w:val="000A595B"/>
  </w:style>
  <w:style w:type="character" w:customStyle="1" w:styleId="StyleStyleUnderlineUnderlineStyleBoldUnderlineIntenseEmphas">
    <w:name w:val="Style Style UnderlineUnderlineStyle Bold UnderlineIntense Emphas..."/>
    <w:basedOn w:val="DefaultParagraphFont"/>
    <w:rsid w:val="000A595B"/>
    <w:rPr>
      <w:b/>
      <w:bCs/>
      <w:sz w:val="26"/>
      <w:u w:val="single"/>
    </w:rPr>
  </w:style>
  <w:style w:type="character" w:customStyle="1" w:styleId="articoloinside">
    <w:name w:val="articolo_inside"/>
    <w:rsid w:val="000A595B"/>
  </w:style>
  <w:style w:type="paragraph" w:customStyle="1" w:styleId="pagetools">
    <w:name w:val="pagetools"/>
    <w:basedOn w:val="Normal"/>
    <w:rsid w:val="000A595B"/>
    <w:pPr>
      <w:spacing w:before="100" w:beforeAutospacing="1" w:after="100" w:afterAutospacing="1"/>
    </w:pPr>
    <w:rPr>
      <w:rFonts w:ascii="Cambria" w:eastAsia="Cambria" w:hAnsi="Cambria"/>
      <w:sz w:val="24"/>
    </w:rPr>
  </w:style>
  <w:style w:type="character" w:customStyle="1" w:styleId="job">
    <w:name w:val="job"/>
    <w:basedOn w:val="DefaultParagraphFont"/>
    <w:rsid w:val="000A595B"/>
  </w:style>
  <w:style w:type="character" w:customStyle="1" w:styleId="publisher">
    <w:name w:val="publisher"/>
    <w:basedOn w:val="DefaultParagraphFont"/>
    <w:rsid w:val="000A595B"/>
  </w:style>
  <w:style w:type="character" w:customStyle="1" w:styleId="pubyear">
    <w:name w:val="pubyear"/>
    <w:basedOn w:val="DefaultParagraphFont"/>
    <w:rsid w:val="000A595B"/>
  </w:style>
  <w:style w:type="character" w:customStyle="1" w:styleId="pubcity">
    <w:name w:val="pubcity"/>
    <w:basedOn w:val="DefaultParagraphFont"/>
    <w:rsid w:val="000A595B"/>
  </w:style>
  <w:style w:type="paragraph" w:customStyle="1" w:styleId="C-Text">
    <w:name w:val="C-Text"/>
    <w:basedOn w:val="Normal"/>
    <w:rsid w:val="000A595B"/>
    <w:pPr>
      <w:tabs>
        <w:tab w:val="num" w:pos="720"/>
      </w:tabs>
      <w:ind w:left="720" w:hanging="360"/>
    </w:pPr>
    <w:rPr>
      <w:rFonts w:ascii="Book Antiqua" w:hAnsi="Book Antiqua"/>
      <w:sz w:val="24"/>
    </w:rPr>
  </w:style>
  <w:style w:type="character" w:customStyle="1" w:styleId="ecdate">
    <w:name w:val="ec_date"/>
    <w:basedOn w:val="DefaultParagraphFont"/>
    <w:rsid w:val="000A595B"/>
    <w:rPr>
      <w:rFonts w:ascii="Symbol" w:hAnsi="Symbol" w:hint="default"/>
      <w:sz w:val="20"/>
      <w:szCs w:val="20"/>
      <w:shd w:val="clear" w:color="auto" w:fill="FFFFFF"/>
    </w:rPr>
  </w:style>
  <w:style w:type="paragraph" w:customStyle="1" w:styleId="ecmsonormal">
    <w:name w:val="ec_msonormal"/>
    <w:basedOn w:val="Normal"/>
    <w:rsid w:val="000A595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A595B"/>
  </w:style>
  <w:style w:type="character" w:customStyle="1" w:styleId="articleheadline">
    <w:name w:val="articleheadline"/>
    <w:basedOn w:val="DefaultParagraphFont"/>
    <w:rsid w:val="000A595B"/>
  </w:style>
  <w:style w:type="paragraph" w:customStyle="1" w:styleId="u-intro">
    <w:name w:val="u-intro"/>
    <w:basedOn w:val="Normal"/>
    <w:rsid w:val="000A595B"/>
    <w:pPr>
      <w:spacing w:before="100" w:beforeAutospacing="1" w:after="100" w:afterAutospacing="1"/>
    </w:pPr>
    <w:rPr>
      <w:rFonts w:ascii="Georgia" w:hAnsi="Georgia"/>
      <w:sz w:val="24"/>
    </w:rPr>
  </w:style>
  <w:style w:type="character" w:customStyle="1" w:styleId="u-byline">
    <w:name w:val="u-byline"/>
    <w:basedOn w:val="DefaultParagraphFont"/>
    <w:rsid w:val="000A595B"/>
  </w:style>
  <w:style w:type="character" w:customStyle="1" w:styleId="articlebya">
    <w:name w:val="articleby_a"/>
    <w:basedOn w:val="DefaultParagraphFont"/>
    <w:rsid w:val="000A595B"/>
  </w:style>
  <w:style w:type="character" w:customStyle="1" w:styleId="popupwinby">
    <w:name w:val="popupwinby"/>
    <w:basedOn w:val="DefaultParagraphFont"/>
    <w:rsid w:val="000A595B"/>
  </w:style>
  <w:style w:type="character" w:customStyle="1" w:styleId="storyheader">
    <w:name w:val="storyheader"/>
    <w:basedOn w:val="DefaultParagraphFont"/>
    <w:rsid w:val="000A595B"/>
  </w:style>
  <w:style w:type="character" w:customStyle="1" w:styleId="marron">
    <w:name w:val="marron"/>
    <w:basedOn w:val="DefaultParagraphFont"/>
    <w:rsid w:val="000A595B"/>
  </w:style>
  <w:style w:type="paragraph" w:customStyle="1" w:styleId="StyleNormalWeb10pt">
    <w:name w:val="Style Normal (Web) + 10 pt"/>
    <w:basedOn w:val="NormalWeb"/>
    <w:next w:val="Normal"/>
    <w:rsid w:val="000A595B"/>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0A595B"/>
    <w:rPr>
      <w:szCs w:val="24"/>
      <w:lang w:val="en-US" w:eastAsia="en-US" w:bidi="ar-SA"/>
    </w:rPr>
  </w:style>
  <w:style w:type="paragraph" w:customStyle="1" w:styleId="TagCiteShells">
    <w:name w:val="Tag/Cite/Shells"/>
    <w:basedOn w:val="Normal"/>
    <w:rsid w:val="000A595B"/>
    <w:rPr>
      <w:rFonts w:ascii="Georgia" w:hAnsi="Georgia"/>
      <w:b/>
    </w:rPr>
  </w:style>
  <w:style w:type="paragraph" w:customStyle="1" w:styleId="DefinitionTerm">
    <w:name w:val="Definition Term"/>
    <w:basedOn w:val="Normal"/>
    <w:next w:val="Normal"/>
    <w:rsid w:val="000A595B"/>
    <w:rPr>
      <w:rFonts w:ascii="Georgia" w:hAnsi="Georgia"/>
      <w:snapToGrid w:val="0"/>
      <w:sz w:val="24"/>
    </w:rPr>
  </w:style>
  <w:style w:type="character" w:customStyle="1" w:styleId="Style3CharChar">
    <w:name w:val="Style3 Char Char"/>
    <w:basedOn w:val="DefaultParagraphFont"/>
    <w:rsid w:val="000A595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A595B"/>
    <w:pPr>
      <w:spacing w:after="60"/>
    </w:pPr>
    <w:rPr>
      <w:rFonts w:ascii="Georgia" w:eastAsia="Segoe UI" w:hAnsi="Georgia" w:cs="Cambria"/>
      <w:caps/>
      <w:sz w:val="20"/>
      <w:lang w:eastAsia="zh-CN"/>
    </w:rPr>
  </w:style>
  <w:style w:type="character" w:customStyle="1" w:styleId="NormalChar0">
    <w:name w:val="Normal Char"/>
    <w:basedOn w:val="DefaultParagraphFont"/>
    <w:rsid w:val="000A595B"/>
    <w:rPr>
      <w:lang w:eastAsia="en-US"/>
    </w:rPr>
  </w:style>
  <w:style w:type="character" w:customStyle="1" w:styleId="BoldUnderlineChar2">
    <w:name w:val="Bold + Underline Char"/>
    <w:basedOn w:val="DefaultParagraphFont"/>
    <w:rsid w:val="000A595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0A595B"/>
  </w:style>
  <w:style w:type="character" w:customStyle="1" w:styleId="CharacterStyle7">
    <w:name w:val="Character Style 7"/>
    <w:rsid w:val="000A595B"/>
    <w:rPr>
      <w:rFonts w:ascii="Trebuchet MS" w:hAnsi="Trebuchet MS" w:cs="Trebuchet MS"/>
      <w:sz w:val="20"/>
      <w:szCs w:val="20"/>
      <w:u w:val="single"/>
    </w:rPr>
  </w:style>
  <w:style w:type="character" w:customStyle="1" w:styleId="StyleStyle4Char">
    <w:name w:val="Style Style4 + Char"/>
    <w:basedOn w:val="DefaultParagraphFont"/>
    <w:rsid w:val="000A595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A595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A595B"/>
    <w:rPr>
      <w:rFonts w:ascii="Symbol" w:hAnsi="Symbol"/>
      <w:sz w:val="21"/>
      <w:szCs w:val="21"/>
      <w:u w:val="thick"/>
    </w:rPr>
  </w:style>
  <w:style w:type="paragraph" w:customStyle="1" w:styleId="Cite8">
    <w:name w:val="Cite8"/>
    <w:basedOn w:val="Normal"/>
    <w:autoRedefine/>
    <w:qFormat/>
    <w:rsid w:val="000A595B"/>
    <w:rPr>
      <w:rFonts w:ascii="Trebuchet MS" w:eastAsia="Verdana" w:hAnsi="Trebuchet MS" w:cs="Cambria"/>
      <w:sz w:val="16"/>
    </w:rPr>
  </w:style>
  <w:style w:type="paragraph" w:customStyle="1" w:styleId="8font">
    <w:name w:val="8font"/>
    <w:basedOn w:val="Normal"/>
    <w:next w:val="Normal"/>
    <w:autoRedefine/>
    <w:qFormat/>
    <w:rsid w:val="000A595B"/>
    <w:rPr>
      <w:rFonts w:ascii="Georgia" w:eastAsia="Cambria Math" w:hAnsi="Georgia" w:cs="Cambria"/>
      <w:sz w:val="16"/>
      <w:szCs w:val="16"/>
    </w:rPr>
  </w:style>
  <w:style w:type="paragraph" w:customStyle="1" w:styleId="BoldUnderlineChar20">
    <w:name w:val="BoldUnderline Char2"/>
    <w:link w:val="BoldUnderlineChar2Char"/>
    <w:rsid w:val="000A595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0A595B"/>
    <w:rPr>
      <w:rFonts w:ascii="Times New Roman" w:eastAsia="Times New Roman" w:hAnsi="Times New Roman" w:cs="Times New Roman"/>
      <w:b/>
      <w:sz w:val="20"/>
      <w:u w:val="single"/>
    </w:rPr>
  </w:style>
  <w:style w:type="character" w:customStyle="1" w:styleId="UnderlineCharChar4">
    <w:name w:val="Underline Char Char4"/>
    <w:rsid w:val="000A595B"/>
    <w:rPr>
      <w:szCs w:val="24"/>
      <w:u w:val="single"/>
      <w:lang w:val="en-US" w:eastAsia="en-US" w:bidi="ar-SA"/>
    </w:rPr>
  </w:style>
  <w:style w:type="character" w:customStyle="1" w:styleId="BoldUnderlineCharChar3">
    <w:name w:val="BoldUnderline Char Char3"/>
    <w:rsid w:val="000A595B"/>
    <w:rPr>
      <w:b/>
      <w:szCs w:val="24"/>
      <w:u w:val="single"/>
      <w:lang w:val="en-US" w:eastAsia="en-US" w:bidi="ar-SA"/>
    </w:rPr>
  </w:style>
  <w:style w:type="character" w:customStyle="1" w:styleId="BoldUnderlineCharChar2">
    <w:name w:val="BoldUnderline Char Char2"/>
    <w:rsid w:val="000A595B"/>
    <w:rPr>
      <w:b/>
      <w:szCs w:val="24"/>
      <w:u w:val="single"/>
      <w:lang w:val="en-US" w:eastAsia="en-US" w:bidi="ar-SA"/>
    </w:rPr>
  </w:style>
  <w:style w:type="paragraph" w:customStyle="1" w:styleId="UnderlineCard0">
    <w:name w:val="UnderlineCard"/>
    <w:basedOn w:val="Heading3"/>
    <w:link w:val="UnderlineCardChar0"/>
    <w:qFormat/>
    <w:rsid w:val="000A595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0A595B"/>
    <w:rPr>
      <w:rFonts w:ascii="Georgia" w:eastAsia="Calibri" w:hAnsi="Georgia" w:cs="Times New Roman"/>
      <w:sz w:val="20"/>
      <w:szCs w:val="20"/>
      <w:u w:val="single"/>
      <w:lang w:val="x-none" w:eastAsia="x-none"/>
    </w:rPr>
  </w:style>
  <w:style w:type="character" w:customStyle="1" w:styleId="5Notunderlined">
    <w:name w:val="5 Not underlined"/>
    <w:rsid w:val="000A595B"/>
    <w:rPr>
      <w:rFonts w:ascii="Times New Roman" w:hAnsi="Times New Roman"/>
      <w:sz w:val="16"/>
    </w:rPr>
  </w:style>
  <w:style w:type="character" w:customStyle="1" w:styleId="volume-issue">
    <w:name w:val="volume-issue"/>
    <w:rsid w:val="000A595B"/>
    <w:rPr>
      <w:rFonts w:cs="Times New Roman"/>
    </w:rPr>
  </w:style>
  <w:style w:type="character" w:customStyle="1" w:styleId="storytext">
    <w:name w:val="storytext"/>
    <w:basedOn w:val="DefaultParagraphFont"/>
    <w:rsid w:val="000A595B"/>
  </w:style>
  <w:style w:type="character" w:customStyle="1" w:styleId="boldness1">
    <w:name w:val="boldness1"/>
    <w:rsid w:val="000A595B"/>
  </w:style>
  <w:style w:type="paragraph" w:customStyle="1" w:styleId="Cardd">
    <w:name w:val="Cardd"/>
    <w:basedOn w:val="Normal"/>
    <w:uiPriority w:val="4"/>
    <w:qFormat/>
    <w:rsid w:val="000A595B"/>
    <w:pPr>
      <w:ind w:left="288" w:right="288"/>
    </w:pPr>
    <w:rPr>
      <w:rFonts w:ascii="Georgia" w:hAnsi="Georgia"/>
    </w:rPr>
  </w:style>
  <w:style w:type="paragraph" w:customStyle="1" w:styleId="document0">
    <w:name w:val="document"/>
    <w:basedOn w:val="Normal"/>
    <w:rsid w:val="000A595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0A595B"/>
  </w:style>
  <w:style w:type="character" w:customStyle="1" w:styleId="aa">
    <w:name w:val="_"/>
    <w:basedOn w:val="DefaultParagraphFont"/>
    <w:rsid w:val="000A595B"/>
  </w:style>
  <w:style w:type="paragraph" w:customStyle="1" w:styleId="Shrink6">
    <w:name w:val="Shrink 6"/>
    <w:basedOn w:val="Normal"/>
    <w:qFormat/>
    <w:rsid w:val="000A595B"/>
    <w:rPr>
      <w:rFonts w:ascii="Georgia" w:eastAsia="Calibri" w:hAnsi="Georgia"/>
      <w:sz w:val="12"/>
    </w:rPr>
  </w:style>
  <w:style w:type="character" w:customStyle="1" w:styleId="messagecontent">
    <w:name w:val="message_content"/>
    <w:rsid w:val="000A595B"/>
  </w:style>
  <w:style w:type="paragraph" w:customStyle="1" w:styleId="BriefTitleWorks">
    <w:name w:val="Brief Title Works"/>
    <w:basedOn w:val="Heading1"/>
    <w:link w:val="BriefTitleWorksChar"/>
    <w:rsid w:val="000A595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0A595B"/>
    <w:rPr>
      <w:rFonts w:ascii="Georgia" w:eastAsia="Times New Roman" w:hAnsi="Georgia" w:cs="Arial"/>
      <w:b/>
      <w:bCs/>
      <w:kern w:val="32"/>
      <w:szCs w:val="32"/>
      <w:u w:val="single"/>
    </w:rPr>
  </w:style>
  <w:style w:type="character" w:customStyle="1" w:styleId="twelptblackblack1">
    <w:name w:val="twelptblackblack1"/>
    <w:basedOn w:val="DefaultParagraphFont"/>
    <w:rsid w:val="000A595B"/>
    <w:rPr>
      <w:rFonts w:ascii="Verdana" w:hAnsi="Verdana" w:hint="default"/>
      <w:color w:val="000000"/>
      <w:sz w:val="16"/>
      <w:szCs w:val="16"/>
    </w:rPr>
  </w:style>
  <w:style w:type="character" w:customStyle="1" w:styleId="Heading3CharCharCharChar1">
    <w:name w:val="Heading 3 Char Char Char Char1"/>
    <w:rsid w:val="000A595B"/>
    <w:rPr>
      <w:rFonts w:cs="Arial"/>
      <w:bCs/>
      <w:szCs w:val="26"/>
      <w:u w:val="single"/>
      <w:lang w:val="en-US" w:eastAsia="en-US" w:bidi="ar-SA"/>
    </w:rPr>
  </w:style>
  <w:style w:type="paragraph" w:customStyle="1" w:styleId="conintrotext">
    <w:name w:val="conintrotext"/>
    <w:basedOn w:val="Normal"/>
    <w:uiPriority w:val="99"/>
    <w:rsid w:val="000A595B"/>
    <w:pPr>
      <w:spacing w:before="100" w:beforeAutospacing="1" w:after="100" w:afterAutospacing="1"/>
    </w:pPr>
    <w:rPr>
      <w:rFonts w:ascii="Georgia" w:eastAsia="Times New Roman" w:hAnsi="Georgia"/>
      <w:sz w:val="24"/>
    </w:rPr>
  </w:style>
  <w:style w:type="character" w:customStyle="1" w:styleId="comment-body">
    <w:name w:val="comment-body"/>
    <w:rsid w:val="000A595B"/>
  </w:style>
  <w:style w:type="character" w:customStyle="1" w:styleId="UnderlineCharCharChar1">
    <w:name w:val="Underline Char Char Char1"/>
    <w:rsid w:val="000A595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A595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A595B"/>
    <w:rPr>
      <w:rFonts w:asciiTheme="minorHAnsi" w:eastAsia="MS Mincho" w:hAnsiTheme="minorHAnsi" w:cstheme="minorBidi"/>
      <w:b/>
      <w:sz w:val="24"/>
      <w:u w:val="single"/>
    </w:rPr>
  </w:style>
  <w:style w:type="character" w:customStyle="1" w:styleId="mw-headline">
    <w:name w:val="mw-headline"/>
    <w:rsid w:val="000A595B"/>
  </w:style>
  <w:style w:type="character" w:customStyle="1" w:styleId="flagicon">
    <w:name w:val="flagicon"/>
    <w:rsid w:val="000A595B"/>
  </w:style>
  <w:style w:type="paragraph" w:customStyle="1" w:styleId="assert">
    <w:name w:val="assert"/>
    <w:basedOn w:val="Normal"/>
    <w:uiPriority w:val="99"/>
    <w:rsid w:val="000A595B"/>
    <w:pPr>
      <w:spacing w:before="100" w:beforeAutospacing="1" w:after="100" w:afterAutospacing="1"/>
    </w:pPr>
    <w:rPr>
      <w:rFonts w:ascii="Georgia" w:eastAsia="Times New Roman" w:hAnsi="Georgia"/>
      <w:sz w:val="24"/>
    </w:rPr>
  </w:style>
  <w:style w:type="character" w:customStyle="1" w:styleId="apturelink">
    <w:name w:val="apturelink"/>
    <w:rsid w:val="000A595B"/>
  </w:style>
  <w:style w:type="character" w:customStyle="1" w:styleId="apturelinkicon">
    <w:name w:val="apturelinkicon"/>
    <w:rsid w:val="000A595B"/>
  </w:style>
  <w:style w:type="paragraph" w:customStyle="1" w:styleId="Default1">
    <w:name w:val="Default1"/>
    <w:basedOn w:val="Default"/>
    <w:next w:val="Default"/>
    <w:uiPriority w:val="99"/>
    <w:rsid w:val="000A595B"/>
    <w:rPr>
      <w:color w:val="auto"/>
    </w:rPr>
  </w:style>
  <w:style w:type="paragraph" w:customStyle="1" w:styleId="center">
    <w:name w:val="center"/>
    <w:basedOn w:val="Normal"/>
    <w:uiPriority w:val="99"/>
    <w:rsid w:val="000A595B"/>
    <w:pPr>
      <w:spacing w:before="100" w:beforeAutospacing="1" w:after="100" w:afterAutospacing="1"/>
    </w:pPr>
    <w:rPr>
      <w:rFonts w:ascii="Georgia" w:eastAsia="Times New Roman" w:hAnsi="Georgia"/>
      <w:sz w:val="24"/>
    </w:rPr>
  </w:style>
  <w:style w:type="character" w:customStyle="1" w:styleId="LittleChar">
    <w:name w:val="Little Char"/>
    <w:link w:val="Little"/>
    <w:rsid w:val="000A595B"/>
    <w:rPr>
      <w:rFonts w:ascii="Arial" w:eastAsia="Times New Roman" w:hAnsi="Arial" w:cs="Arial"/>
      <w:sz w:val="16"/>
    </w:rPr>
  </w:style>
  <w:style w:type="character" w:customStyle="1" w:styleId="UnderlineChar1Char">
    <w:name w:val="Underline Char1 Char"/>
    <w:rsid w:val="000A595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A595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A595B"/>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A595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A595B"/>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A595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A595B"/>
    <w:rPr>
      <w:rFonts w:asciiTheme="minorHAnsi" w:eastAsia="MS Mincho" w:hAnsiTheme="minorHAnsi" w:cstheme="minorBidi"/>
      <w:b/>
      <w:sz w:val="24"/>
      <w:u w:val="single"/>
    </w:rPr>
  </w:style>
  <w:style w:type="paragraph" w:customStyle="1" w:styleId="CardBody">
    <w:name w:val="Card Body"/>
    <w:basedOn w:val="Normal"/>
    <w:link w:val="CardBodyChar"/>
    <w:rsid w:val="000A595B"/>
    <w:rPr>
      <w:rFonts w:ascii="Georgia" w:eastAsia="Times New Roman" w:hAnsi="Georgia"/>
      <w:sz w:val="16"/>
    </w:rPr>
  </w:style>
  <w:style w:type="character" w:customStyle="1" w:styleId="CardBodyChar">
    <w:name w:val="Card Body Char"/>
    <w:link w:val="CardBody"/>
    <w:rsid w:val="000A595B"/>
    <w:rPr>
      <w:rFonts w:ascii="Georgia" w:eastAsia="Times New Roman" w:hAnsi="Georgia" w:cs="Arial"/>
      <w:sz w:val="16"/>
    </w:rPr>
  </w:style>
  <w:style w:type="character" w:customStyle="1" w:styleId="ptitleinside">
    <w:name w:val="p_title_inside"/>
    <w:rsid w:val="000A595B"/>
  </w:style>
  <w:style w:type="paragraph" w:customStyle="1" w:styleId="StyleBoldandUnderlineChar11ptBorderSinglesolidline">
    <w:name w:val="Style Bold and Underline Char + 11 pt Border: : (Single solid line..."/>
    <w:link w:val="StyleBoldandUnderlineChar11ptBorderSinglesolidlineChar"/>
    <w:rsid w:val="000A595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A595B"/>
    <w:rPr>
      <w:rFonts w:eastAsia="Times New Roman"/>
      <w:b/>
      <w:bCs/>
      <w:sz w:val="22"/>
      <w:szCs w:val="20"/>
      <w:u w:val="single"/>
      <w:bdr w:val="single" w:sz="4" w:space="0" w:color="auto"/>
    </w:rPr>
  </w:style>
  <w:style w:type="paragraph" w:customStyle="1" w:styleId="Indentation">
    <w:name w:val="Indentation"/>
    <w:basedOn w:val="Normal"/>
    <w:uiPriority w:val="99"/>
    <w:rsid w:val="000A595B"/>
    <w:pPr>
      <w:ind w:left="288" w:right="288"/>
    </w:pPr>
    <w:rPr>
      <w:rFonts w:ascii="Georgia" w:hAnsi="Georgia"/>
    </w:rPr>
  </w:style>
  <w:style w:type="character" w:customStyle="1" w:styleId="StyleUnderlineCharChar9ptBold">
    <w:name w:val="Style Underline Char Char + 9 pt Bold"/>
    <w:rsid w:val="000A595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A595B"/>
    <w:rPr>
      <w:rFonts w:ascii="Georgia" w:eastAsia="Times New Roman" w:hAnsi="Georgia"/>
      <w:u w:val="single"/>
    </w:rPr>
  </w:style>
  <w:style w:type="character" w:customStyle="1" w:styleId="StyleStyle4ArialNarrow9ptChar">
    <w:name w:val="Style Style4 + Arial Narrow 9 pt Char"/>
    <w:link w:val="StyleStyle4ArialNarrow9pt"/>
    <w:rsid w:val="000A595B"/>
    <w:rPr>
      <w:rFonts w:ascii="Georgia" w:eastAsia="Times New Roman" w:hAnsi="Georgia" w:cs="Arial"/>
      <w:sz w:val="22"/>
      <w:u w:val="single"/>
    </w:rPr>
  </w:style>
  <w:style w:type="paragraph" w:customStyle="1" w:styleId="StyleStyle4ArialNarrow9ptBold">
    <w:name w:val="Style Style4 + Arial Narrow 9 pt Bold"/>
    <w:basedOn w:val="Normal"/>
    <w:link w:val="StyleStyle4ArialNarrow9ptBoldChar"/>
    <w:rsid w:val="000A595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0A595B"/>
    <w:rPr>
      <w:rFonts w:ascii="Georgia" w:eastAsia="Times New Roman" w:hAnsi="Georgia" w:cs="Arial"/>
      <w:b/>
      <w:bCs/>
      <w:sz w:val="22"/>
      <w:u w:val="single"/>
    </w:rPr>
  </w:style>
  <w:style w:type="character" w:customStyle="1" w:styleId="StyleBoldandUnderlineCharChar29pt">
    <w:name w:val="Style Bold and Underline Char Char2 + 9 pt"/>
    <w:rsid w:val="000A595B"/>
    <w:rPr>
      <w:rFonts w:ascii="Times New Roman" w:hAnsi="Times New Roman"/>
      <w:b/>
      <w:bCs/>
      <w:noProof w:val="0"/>
      <w:sz w:val="20"/>
      <w:u w:val="single"/>
    </w:rPr>
  </w:style>
  <w:style w:type="character" w:customStyle="1" w:styleId="StyleUnderlineCharChar19pt">
    <w:name w:val="Style Underline Char Char1 + 9 pt"/>
    <w:rsid w:val="000A595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A595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A595B"/>
    <w:rPr>
      <w:rFonts w:ascii="Georgia" w:eastAsia="Times New Roman" w:hAnsi="Georgia"/>
      <w:b/>
      <w:smallCaps/>
      <w:sz w:val="24"/>
      <w:szCs w:val="24"/>
      <w:u w:val="single"/>
    </w:rPr>
  </w:style>
  <w:style w:type="character" w:customStyle="1" w:styleId="CardTextCharChar">
    <w:name w:val="Card Text Char Char"/>
    <w:rsid w:val="000A595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0A595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A595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0A595B"/>
    <w:rPr>
      <w:rFonts w:ascii="Times New Roman" w:hAnsi="Times New Roman"/>
      <w:sz w:val="24"/>
      <w:u w:val="single"/>
      <w:bdr w:val="none" w:sz="0" w:space="0" w:color="auto"/>
      <w:shd w:val="clear" w:color="auto" w:fill="auto"/>
    </w:rPr>
  </w:style>
  <w:style w:type="character" w:customStyle="1" w:styleId="FifthChar">
    <w:name w:val="Fifth Char"/>
    <w:link w:val="Fifth"/>
    <w:rsid w:val="000A595B"/>
    <w:rPr>
      <w:rFonts w:ascii="Arial" w:eastAsia="Calibri" w:hAnsi="Arial" w:cs="Arial"/>
      <w:sz w:val="22"/>
    </w:rPr>
  </w:style>
  <w:style w:type="paragraph" w:customStyle="1" w:styleId="Third">
    <w:name w:val="Third"/>
    <w:basedOn w:val="Normal"/>
    <w:link w:val="ThirdChar"/>
    <w:rsid w:val="000A595B"/>
    <w:rPr>
      <w:rFonts w:ascii="Georgia" w:eastAsia="Times New Roman" w:hAnsi="Georgia"/>
      <w:b/>
      <w:u w:val="single"/>
      <w:lang w:val="x-none" w:eastAsia="x-none"/>
    </w:rPr>
  </w:style>
  <w:style w:type="character" w:customStyle="1" w:styleId="ThirdChar">
    <w:name w:val="Third Char"/>
    <w:link w:val="Third"/>
    <w:rsid w:val="000A595B"/>
    <w:rPr>
      <w:rFonts w:ascii="Georgia" w:eastAsia="Times New Roman" w:hAnsi="Georgia" w:cs="Arial"/>
      <w:b/>
      <w:sz w:val="22"/>
      <w:u w:val="single"/>
      <w:lang w:val="x-none" w:eastAsia="x-none"/>
    </w:rPr>
  </w:style>
  <w:style w:type="paragraph" w:customStyle="1" w:styleId="CharCharCharCharCharChar1CharCharCharCharChar">
    <w:name w:val="Char Char Char Char Char Char1 Char Char Char Char Char"/>
    <w:next w:val="Normal"/>
    <w:rsid w:val="000A595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0A595B"/>
  </w:style>
  <w:style w:type="paragraph" w:customStyle="1" w:styleId="DebateUnderlineBoldChar">
    <w:name w:val="Debate Underline Bold Char"/>
    <w:basedOn w:val="Normal"/>
    <w:link w:val="DebateUnderlineBoldCharChar"/>
    <w:rsid w:val="000A595B"/>
    <w:pPr>
      <w:jc w:val="both"/>
    </w:pPr>
    <w:rPr>
      <w:rFonts w:ascii="Georgia" w:eastAsia="Times New Roman" w:hAnsi="Georgia"/>
      <w:b/>
      <w:u w:val="thick"/>
    </w:rPr>
  </w:style>
  <w:style w:type="character" w:customStyle="1" w:styleId="DebateUnderlineBoldCharChar">
    <w:name w:val="Debate Underline Bold Char Char"/>
    <w:link w:val="DebateUnderlineBoldChar"/>
    <w:rsid w:val="000A595B"/>
    <w:rPr>
      <w:rFonts w:ascii="Georgia" w:eastAsia="Times New Roman" w:hAnsi="Georgia" w:cs="Arial"/>
      <w:b/>
      <w:sz w:val="22"/>
      <w:u w:val="thick"/>
    </w:rPr>
  </w:style>
  <w:style w:type="character" w:customStyle="1" w:styleId="bloctitlesChar">
    <w:name w:val="bloc titles Char"/>
    <w:link w:val="bloctitles"/>
    <w:rsid w:val="000A595B"/>
    <w:rPr>
      <w:rFonts w:ascii="Arial" w:eastAsia="Malgun Gothic" w:hAnsi="Arial" w:cs="Arial"/>
      <w:b/>
      <w:kern w:val="32"/>
      <w:sz w:val="32"/>
      <w:szCs w:val="32"/>
      <w:u w:val="single"/>
    </w:rPr>
  </w:style>
  <w:style w:type="paragraph" w:customStyle="1" w:styleId="CiteSmallText">
    <w:name w:val="Cite Small Text"/>
    <w:basedOn w:val="Normal"/>
    <w:uiPriority w:val="99"/>
    <w:rsid w:val="000A595B"/>
    <w:pPr>
      <w:widowControl w:val="0"/>
      <w:spacing w:after="200"/>
    </w:pPr>
    <w:rPr>
      <w:rFonts w:ascii="Helvetica Neue" w:hAnsi="Helvetica Neue"/>
      <w:b/>
      <w:sz w:val="18"/>
    </w:rPr>
  </w:style>
  <w:style w:type="character" w:customStyle="1" w:styleId="3TagCite">
    <w:name w:val="3 Tag/Cite"/>
    <w:rsid w:val="000A595B"/>
    <w:rPr>
      <w:rFonts w:ascii="Times New Roman" w:hAnsi="Times New Roman"/>
      <w:b/>
    </w:rPr>
  </w:style>
  <w:style w:type="character" w:customStyle="1" w:styleId="4Qualifications">
    <w:name w:val="4 Qualifications"/>
    <w:rsid w:val="000A595B"/>
    <w:rPr>
      <w:rFonts w:ascii="Times New Roman" w:hAnsi="Times New Roman"/>
      <w:sz w:val="19"/>
    </w:rPr>
  </w:style>
  <w:style w:type="character" w:customStyle="1" w:styleId="6Underlined">
    <w:name w:val="6 Underlined"/>
    <w:rsid w:val="000A595B"/>
    <w:rPr>
      <w:rFonts w:ascii="Times New Roman" w:hAnsi="Times New Roman"/>
      <w:b/>
      <w:sz w:val="21"/>
      <w:u w:val="single"/>
    </w:rPr>
  </w:style>
  <w:style w:type="paragraph" w:customStyle="1" w:styleId="Cards1CharChar">
    <w:name w:val="Cards1 Char Char"/>
    <w:basedOn w:val="Normal"/>
    <w:link w:val="Cards1CharCharChar"/>
    <w:rsid w:val="000A595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0A595B"/>
    <w:rPr>
      <w:rFonts w:ascii="Georgia" w:hAnsi="Georgia" w:cs="Arial"/>
      <w:sz w:val="22"/>
      <w:lang w:val="x-none"/>
    </w:rPr>
  </w:style>
  <w:style w:type="paragraph" w:customStyle="1" w:styleId="UnderlineCharCharCharCharCharCharChar">
    <w:name w:val="Underline Char Char Char Char Char Char Char"/>
    <w:basedOn w:val="Normal"/>
    <w:link w:val="UnderlineCharCharCharCharCharCharCharChar"/>
    <w:rsid w:val="000A595B"/>
    <w:rPr>
      <w:rFonts w:asciiTheme="minorHAnsi" w:hAnsiTheme="minorHAnsi" w:cstheme="minorBidi"/>
      <w:sz w:val="24"/>
      <w:u w:val="single"/>
    </w:rPr>
  </w:style>
  <w:style w:type="character" w:customStyle="1" w:styleId="CitesCharCharChar">
    <w:name w:val="Cites Char Char Char"/>
    <w:rsid w:val="000A595B"/>
    <w:rPr>
      <w:rFonts w:ascii="Times New Roman" w:eastAsia="Times New Roman" w:hAnsi="Times New Roman" w:cs="Times New Roman"/>
      <w:sz w:val="20"/>
      <w:szCs w:val="24"/>
    </w:rPr>
  </w:style>
  <w:style w:type="character" w:customStyle="1" w:styleId="nohighlighting">
    <w:name w:val="no highlighting"/>
    <w:rsid w:val="000A595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A595B"/>
    <w:rPr>
      <w:rFonts w:ascii="Cambria" w:hAnsi="Cambria" w:hint="default"/>
      <w:sz w:val="21"/>
      <w:u w:val="single"/>
    </w:rPr>
  </w:style>
  <w:style w:type="paragraph" w:customStyle="1" w:styleId="Swag">
    <w:name w:val="Swag"/>
    <w:basedOn w:val="Normal"/>
    <w:link w:val="SwagChar"/>
    <w:qFormat/>
    <w:rsid w:val="000A595B"/>
    <w:rPr>
      <w:rFonts w:ascii="Georgia" w:hAnsi="Georgia"/>
      <w:color w:val="0000FF"/>
      <w:sz w:val="12"/>
      <w:u w:val="single"/>
    </w:rPr>
  </w:style>
  <w:style w:type="character" w:customStyle="1" w:styleId="SwagChar">
    <w:name w:val="Swag Char"/>
    <w:link w:val="Swag"/>
    <w:rsid w:val="000A595B"/>
    <w:rPr>
      <w:rFonts w:ascii="Georgia" w:hAnsi="Georgia" w:cs="Arial"/>
      <w:color w:val="0000FF"/>
      <w:sz w:val="12"/>
      <w:u w:val="single"/>
    </w:rPr>
  </w:style>
  <w:style w:type="paragraph" w:customStyle="1" w:styleId="StyleUnderlineTimesNewRoman1">
    <w:name w:val="Style Underline + Times New Roman1"/>
    <w:link w:val="StyleUnderlineTimesNewRoman1Char"/>
    <w:rsid w:val="000A595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0A595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0A595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0A595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0A595B"/>
    <w:rPr>
      <w:rFonts w:eastAsia="MS Mincho"/>
    </w:rPr>
  </w:style>
  <w:style w:type="character" w:customStyle="1" w:styleId="StyleStyleCardTextLeft-075Right0Char">
    <w:name w:val="Style Style Card Text + Left:  -0.75&quot; + Right:  0&quot; Char"/>
    <w:link w:val="StyleStyleCardTextLeft-075Right0"/>
    <w:rsid w:val="000A595B"/>
    <w:rPr>
      <w:rFonts w:ascii="Arial" w:eastAsia="MS Mincho" w:hAnsi="Arial" w:cs="Arial"/>
      <w:sz w:val="22"/>
    </w:rPr>
  </w:style>
  <w:style w:type="character" w:customStyle="1" w:styleId="CharChar61">
    <w:name w:val="Char Char61"/>
    <w:rsid w:val="000A595B"/>
    <w:rPr>
      <w:rFonts w:cs="Arial"/>
      <w:bCs/>
      <w:sz w:val="16"/>
      <w:szCs w:val="26"/>
      <w:lang w:val="en-US" w:eastAsia="en-US" w:bidi="ar-SA"/>
    </w:rPr>
  </w:style>
  <w:style w:type="character" w:customStyle="1" w:styleId="ListBulletChar">
    <w:name w:val="List Bullet Char"/>
    <w:link w:val="ListBullet"/>
    <w:uiPriority w:val="99"/>
    <w:rsid w:val="000A595B"/>
    <w:rPr>
      <w:rFonts w:ascii="Arial" w:eastAsia="Calibri" w:hAnsi="Arial" w:cs="Arial"/>
      <w:sz w:val="22"/>
    </w:rPr>
  </w:style>
  <w:style w:type="paragraph" w:customStyle="1" w:styleId="subhead10">
    <w:name w:val="subhead1"/>
    <w:basedOn w:val="Normal"/>
    <w:uiPriority w:val="99"/>
    <w:rsid w:val="000A595B"/>
    <w:pPr>
      <w:spacing w:before="100" w:beforeAutospacing="1" w:after="100" w:afterAutospacing="1"/>
    </w:pPr>
    <w:rPr>
      <w:rFonts w:ascii="Georgia" w:eastAsia="Times New Roman" w:hAnsi="Georgia"/>
      <w:sz w:val="24"/>
    </w:rPr>
  </w:style>
  <w:style w:type="character" w:customStyle="1" w:styleId="styledate0">
    <w:name w:val="styledate"/>
    <w:rsid w:val="000A595B"/>
  </w:style>
  <w:style w:type="character" w:customStyle="1" w:styleId="BoldandUnderlineChar1">
    <w:name w:val="Bold and Underline Char1"/>
    <w:rsid w:val="000A595B"/>
    <w:rPr>
      <w:b/>
      <w:szCs w:val="24"/>
      <w:u w:val="single"/>
      <w:lang w:val="en-US" w:eastAsia="en-US" w:bidi="ar-SA"/>
    </w:rPr>
  </w:style>
  <w:style w:type="character" w:customStyle="1" w:styleId="BoldandUnderlineChar1Char2">
    <w:name w:val="Bold and Underline Char1 Char2"/>
    <w:rsid w:val="000A595B"/>
    <w:rPr>
      <w:b/>
      <w:szCs w:val="24"/>
      <w:u w:val="single"/>
      <w:lang w:val="en-US" w:eastAsia="en-US" w:bidi="ar-SA"/>
    </w:rPr>
  </w:style>
  <w:style w:type="character" w:customStyle="1" w:styleId="BoldandUnderlineCharChar1">
    <w:name w:val="Bold and Underline Char Char1"/>
    <w:rsid w:val="000A595B"/>
    <w:rPr>
      <w:b/>
      <w:szCs w:val="24"/>
      <w:u w:val="single"/>
      <w:lang w:val="en-US" w:eastAsia="en-US" w:bidi="ar-SA"/>
    </w:rPr>
  </w:style>
  <w:style w:type="character" w:customStyle="1" w:styleId="BoldandUnderlineChar6">
    <w:name w:val="Bold and Underline Char6"/>
    <w:rsid w:val="000A595B"/>
    <w:rPr>
      <w:b/>
      <w:szCs w:val="24"/>
      <w:u w:val="single"/>
      <w:lang w:val="en-US" w:eastAsia="en-US" w:bidi="ar-SA"/>
    </w:rPr>
  </w:style>
  <w:style w:type="paragraph" w:customStyle="1" w:styleId="abstract">
    <w:name w:val="abstract"/>
    <w:basedOn w:val="Normal"/>
    <w:uiPriority w:val="99"/>
    <w:rsid w:val="000A595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0A595B"/>
    <w:rPr>
      <w:rFonts w:ascii="Georgia" w:eastAsia="Times New Roman" w:hAnsi="Georgia"/>
      <w:b/>
      <w:bCs/>
      <w:u w:val="single"/>
    </w:rPr>
  </w:style>
  <w:style w:type="character" w:customStyle="1" w:styleId="StyleUnderlineChar11ptBold2Char">
    <w:name w:val="Style Underline Char + 11 pt Bold2 Char"/>
    <w:link w:val="StyleUnderlineChar11ptBold2"/>
    <w:rsid w:val="000A595B"/>
    <w:rPr>
      <w:rFonts w:ascii="Georgia" w:eastAsia="Times New Roman" w:hAnsi="Georgia" w:cs="Arial"/>
      <w:b/>
      <w:bCs/>
      <w:sz w:val="22"/>
      <w:u w:val="single"/>
    </w:rPr>
  </w:style>
  <w:style w:type="paragraph" w:customStyle="1" w:styleId="StyleStyleUnderlineTimesNewRoman11pt">
    <w:name w:val="Style Style Underline + Times New Roman + 11 pt"/>
    <w:basedOn w:val="Normal"/>
    <w:link w:val="StyleStyleUnderlineTimesNewRoman11ptChar"/>
    <w:rsid w:val="000A595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0A595B"/>
    <w:rPr>
      <w:rFonts w:ascii="Georgia" w:eastAsia="Times New Roman" w:hAnsi="Georgia"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A595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0A595B"/>
    <w:rPr>
      <w:rFonts w:ascii="Georgia" w:eastAsia="Times New Roman" w:hAnsi="Georgia" w:cs="Arial"/>
      <w:sz w:val="22"/>
      <w:u w:val="single"/>
    </w:rPr>
  </w:style>
  <w:style w:type="character" w:customStyle="1" w:styleId="style13">
    <w:name w:val="style1"/>
    <w:rsid w:val="000A595B"/>
  </w:style>
  <w:style w:type="character" w:customStyle="1" w:styleId="pmtermsel">
    <w:name w:val="pmtermsel"/>
    <w:rsid w:val="000A595B"/>
  </w:style>
  <w:style w:type="character" w:customStyle="1" w:styleId="showipapr">
    <w:name w:val="show_ipapr"/>
    <w:rsid w:val="000A595B"/>
  </w:style>
  <w:style w:type="character" w:customStyle="1" w:styleId="dnindex">
    <w:name w:val="dnindex"/>
    <w:rsid w:val="000A595B"/>
  </w:style>
  <w:style w:type="character" w:customStyle="1" w:styleId="23">
    <w:name w:val="23"/>
    <w:rsid w:val="000A595B"/>
    <w:rPr>
      <w:rFonts w:ascii="Times New Roman" w:hAnsi="Times New Roman" w:cs="Arial"/>
      <w:bCs/>
      <w:sz w:val="20"/>
      <w:u w:val="single"/>
      <w:lang w:val="en-US" w:eastAsia="en-US" w:bidi="ar-SA"/>
    </w:rPr>
  </w:style>
  <w:style w:type="character" w:customStyle="1" w:styleId="33">
    <w:name w:val="33"/>
    <w:rsid w:val="000A595B"/>
    <w:rPr>
      <w:rFonts w:ascii="Times New Roman" w:hAnsi="Times New Roman" w:cs="Arial"/>
      <w:b/>
      <w:bCs/>
      <w:sz w:val="20"/>
      <w:u w:val="single"/>
      <w:lang w:val="en-US" w:eastAsia="en-US" w:bidi="ar-SA"/>
    </w:rPr>
  </w:style>
  <w:style w:type="character" w:customStyle="1" w:styleId="55">
    <w:name w:val="55"/>
    <w:rsid w:val="000A595B"/>
    <w:rPr>
      <w:rFonts w:cs="Arial"/>
      <w:bCs/>
      <w:sz w:val="20"/>
      <w:u w:val="single"/>
      <w:lang w:val="en-US" w:eastAsia="en-US" w:bidi="ar-SA"/>
    </w:rPr>
  </w:style>
  <w:style w:type="character" w:customStyle="1" w:styleId="authoraffil">
    <w:name w:val="authoraffil"/>
    <w:rsid w:val="000A595B"/>
  </w:style>
  <w:style w:type="character" w:customStyle="1" w:styleId="CharChar8">
    <w:name w:val="Char Char8"/>
    <w:rsid w:val="000A595B"/>
    <w:rPr>
      <w:rFonts w:ascii="Georgia" w:eastAsia="Times New Roman" w:hAnsi="Georgia"/>
      <w:b/>
      <w:bCs/>
      <w:sz w:val="30"/>
      <w:szCs w:val="28"/>
      <w:u w:val="single"/>
    </w:rPr>
  </w:style>
  <w:style w:type="character" w:customStyle="1" w:styleId="FontStyle13">
    <w:name w:val="Font Style13"/>
    <w:uiPriority w:val="99"/>
    <w:rsid w:val="000A595B"/>
    <w:rPr>
      <w:rFonts w:ascii="Constantia" w:hAnsi="Constantia" w:cs="Constantia"/>
      <w:sz w:val="18"/>
      <w:szCs w:val="18"/>
    </w:rPr>
  </w:style>
  <w:style w:type="character" w:customStyle="1" w:styleId="TagsCharCharCharChar">
    <w:name w:val="Tags Char Char Char Char"/>
    <w:rsid w:val="000A595B"/>
    <w:rPr>
      <w:rFonts w:ascii="Times New Roman" w:eastAsia="Times New Roman" w:hAnsi="Times New Roman" w:cs="Times New Roman"/>
      <w:b/>
      <w:sz w:val="24"/>
      <w:szCs w:val="24"/>
    </w:rPr>
  </w:style>
  <w:style w:type="character" w:customStyle="1" w:styleId="Citation1Char">
    <w:name w:val="Citation1 Char"/>
    <w:link w:val="Citation10"/>
    <w:locked/>
    <w:rsid w:val="000A595B"/>
    <w:rPr>
      <w:rFonts w:ascii="Georgia" w:hAnsi="Georgia"/>
      <w:b/>
      <w:u w:val="single"/>
    </w:rPr>
  </w:style>
  <w:style w:type="paragraph" w:customStyle="1" w:styleId="Citation10">
    <w:name w:val="Citation1"/>
    <w:basedOn w:val="Normal"/>
    <w:link w:val="Citation1Char"/>
    <w:qFormat/>
    <w:rsid w:val="000A595B"/>
    <w:rPr>
      <w:rFonts w:ascii="Georgia" w:hAnsi="Georgia" w:cstheme="minorBidi"/>
      <w:b/>
      <w:sz w:val="24"/>
      <w:u w:val="single"/>
    </w:rPr>
  </w:style>
  <w:style w:type="character" w:customStyle="1" w:styleId="TaglineChar">
    <w:name w:val="Tagline Char"/>
    <w:link w:val="Tagline2"/>
    <w:locked/>
    <w:rsid w:val="000A595B"/>
    <w:rPr>
      <w:rFonts w:ascii="Georgia" w:hAnsi="Georgia"/>
      <w:b/>
    </w:rPr>
  </w:style>
  <w:style w:type="paragraph" w:customStyle="1" w:styleId="Tagline2">
    <w:name w:val="Tagline"/>
    <w:basedOn w:val="Normal"/>
    <w:link w:val="TaglineChar"/>
    <w:qFormat/>
    <w:rsid w:val="000A595B"/>
    <w:rPr>
      <w:rFonts w:ascii="Georgia" w:hAnsi="Georgia" w:cstheme="minorBidi"/>
      <w:b/>
      <w:sz w:val="24"/>
    </w:rPr>
  </w:style>
  <w:style w:type="paragraph" w:customStyle="1" w:styleId="StyleLeft021">
    <w:name w:val="Style Left:  0.2&quot;1"/>
    <w:basedOn w:val="Normal"/>
    <w:uiPriority w:val="99"/>
    <w:rsid w:val="000A595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A595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A595B"/>
    <w:rPr>
      <w:rFonts w:ascii="Georgia" w:eastAsia="Times New Roman" w:hAnsi="Georgia"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A595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A595B"/>
    <w:rPr>
      <w:rFonts w:ascii="Georgia" w:eastAsia="Times New Roman" w:hAnsi="Georgia" w:cs="Arial"/>
      <w:sz w:val="22"/>
      <w:u w:val="single"/>
      <w:bdr w:val="single" w:sz="4" w:space="0" w:color="auto"/>
    </w:rPr>
  </w:style>
  <w:style w:type="character" w:customStyle="1" w:styleId="boldcitationChar">
    <w:name w:val="bold citation Char"/>
    <w:rsid w:val="000A595B"/>
    <w:rPr>
      <w:rFonts w:ascii="Arial" w:hAnsi="Arial"/>
      <w:b/>
      <w:sz w:val="28"/>
      <w:szCs w:val="24"/>
      <w:u w:val="thick"/>
      <w:lang w:val="en-US" w:eastAsia="en-US" w:bidi="ar-SA"/>
    </w:rPr>
  </w:style>
  <w:style w:type="paragraph" w:customStyle="1" w:styleId="BlockTitle20">
    <w:name w:val="Block Title #2"/>
    <w:basedOn w:val="Normal"/>
    <w:uiPriority w:val="99"/>
    <w:rsid w:val="000A595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0A595B"/>
    <w:rPr>
      <w:rFonts w:ascii="Georgia" w:hAnsi="Georgia"/>
      <w:b/>
    </w:rPr>
  </w:style>
  <w:style w:type="character" w:customStyle="1" w:styleId="BoldunderlineChar3">
    <w:name w:val="Bold/underline Char"/>
    <w:rsid w:val="000A595B"/>
    <w:rPr>
      <w:rFonts w:eastAsia="SimSun"/>
      <w:b/>
      <w:noProof w:val="0"/>
      <w:sz w:val="24"/>
      <w:szCs w:val="24"/>
      <w:u w:val="single"/>
      <w:lang w:val="en-US" w:eastAsia="zh-CN" w:bidi="ar-SA"/>
    </w:rPr>
  </w:style>
  <w:style w:type="character" w:customStyle="1" w:styleId="underlinetextchar0">
    <w:name w:val="underlinetextchar"/>
    <w:rsid w:val="000A595B"/>
  </w:style>
  <w:style w:type="character" w:customStyle="1" w:styleId="boldciteChar1">
    <w:name w:val="bold cite Char1"/>
    <w:rsid w:val="000A595B"/>
    <w:rPr>
      <w:b/>
      <w:sz w:val="28"/>
      <w:u w:val="thick" w:color="000000"/>
    </w:rPr>
  </w:style>
  <w:style w:type="character" w:customStyle="1" w:styleId="tagCharCharChar1">
    <w:name w:val="tag Char Char Char1"/>
    <w:rsid w:val="000A595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0A595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0A595B"/>
    <w:rPr>
      <w:rFonts w:ascii="Times New Roman" w:hAnsi="Times New Roman" w:cs="Times New Roman"/>
      <w:sz w:val="18"/>
      <w:szCs w:val="18"/>
    </w:rPr>
  </w:style>
  <w:style w:type="character" w:customStyle="1" w:styleId="bylines">
    <w:name w:val="bylines"/>
    <w:basedOn w:val="DefaultParagraphFont"/>
    <w:rsid w:val="000A595B"/>
  </w:style>
  <w:style w:type="character" w:customStyle="1" w:styleId="StyleStyleBoldUnderlineUnderlineIntenseEmphasis1apple-style-2">
    <w:name w:val="Style Style Bold UnderlineUnderlineIntense Emphasis1apple-style-...2"/>
    <w:basedOn w:val="DefaultParagraphFont"/>
    <w:rsid w:val="000A595B"/>
    <w:rPr>
      <w:b w:val="0"/>
      <w:bCs/>
      <w:sz w:val="22"/>
      <w:u w:val="single"/>
    </w:rPr>
  </w:style>
  <w:style w:type="character" w:customStyle="1" w:styleId="FontStyle57">
    <w:name w:val="Font Style57"/>
    <w:rsid w:val="000A595B"/>
    <w:rPr>
      <w:rFonts w:ascii="Georgia" w:hAnsi="Georgia" w:cs="Georgia"/>
      <w:b/>
      <w:bCs/>
      <w:sz w:val="14"/>
      <w:szCs w:val="14"/>
    </w:rPr>
  </w:style>
  <w:style w:type="character" w:customStyle="1" w:styleId="FontStyle89">
    <w:name w:val="Font Style89"/>
    <w:rsid w:val="000A595B"/>
    <w:rPr>
      <w:rFonts w:ascii="Times New Roman" w:hAnsi="Times New Roman" w:cs="Times New Roman"/>
      <w:b/>
      <w:bCs/>
      <w:smallCaps/>
      <w:spacing w:val="40"/>
      <w:sz w:val="16"/>
      <w:szCs w:val="16"/>
    </w:rPr>
  </w:style>
  <w:style w:type="character" w:customStyle="1" w:styleId="style3Char0">
    <w:name w:val="style 3 Char"/>
    <w:rsid w:val="000A595B"/>
    <w:rPr>
      <w:sz w:val="18"/>
      <w:szCs w:val="24"/>
      <w:lang w:val="en-US" w:eastAsia="en-US" w:bidi="ar-SA"/>
    </w:rPr>
  </w:style>
  <w:style w:type="paragraph" w:customStyle="1" w:styleId="003Cite">
    <w:name w:val="003Cite"/>
    <w:basedOn w:val="Normal"/>
    <w:qFormat/>
    <w:rsid w:val="000A595B"/>
    <w:rPr>
      <w:rFonts w:eastAsia="Calibri"/>
      <w:sz w:val="16"/>
      <w:szCs w:val="16"/>
    </w:rPr>
  </w:style>
  <w:style w:type="paragraph" w:customStyle="1" w:styleId="NormalBold">
    <w:name w:val="Normal + Bold"/>
    <w:aliases w:val="Double Underline"/>
    <w:basedOn w:val="Normal"/>
    <w:link w:val="NormalBoldChar"/>
    <w:rsid w:val="000A595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0A595B"/>
    <w:rPr>
      <w:rFonts w:ascii="Georgia" w:hAnsi="Georgia" w:cs="Arial"/>
      <w:b/>
      <w:color w:val="000000"/>
      <w:sz w:val="22"/>
      <w:u w:val="single"/>
    </w:rPr>
  </w:style>
  <w:style w:type="character" w:customStyle="1" w:styleId="BlockHeadingsChar1">
    <w:name w:val="Block Headings Char1"/>
    <w:rsid w:val="000A595B"/>
    <w:rPr>
      <w:b/>
      <w:caps/>
    </w:rPr>
  </w:style>
  <w:style w:type="character" w:customStyle="1" w:styleId="FontStyle170">
    <w:name w:val="Font Style170"/>
    <w:uiPriority w:val="99"/>
    <w:rsid w:val="000A595B"/>
    <w:rPr>
      <w:rFonts w:ascii="Bookman Old Style" w:hAnsi="Bookman Old Style" w:cs="Bookman Old Style"/>
      <w:sz w:val="16"/>
      <w:szCs w:val="16"/>
    </w:rPr>
  </w:style>
  <w:style w:type="character" w:customStyle="1" w:styleId="FontStyle17">
    <w:name w:val="Font Style17"/>
    <w:uiPriority w:val="99"/>
    <w:rsid w:val="000A595B"/>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examiner.com/hr-mcmaster-trump-national-security-strategy-to-be-based-on-principled-realism" TargetMode="External"/><Relationship Id="rId18" Type="http://schemas.openxmlformats.org/officeDocument/2006/relationships/hyperlink" Target="https://www.jstor.org/stable/1149275" TargetMode="External"/><Relationship Id="rId26" Type="http://schemas.openxmlformats.org/officeDocument/2006/relationships/hyperlink" Target="https://www.defensenews.com/congress/2021/04/14/china-aims-to-weaponize-space-says-intel-community-report/" TargetMode="External"/><Relationship Id="rId39" Type="http://schemas.openxmlformats.org/officeDocument/2006/relationships/hyperlink" Target="https://www.forbes.com/sites/arielcohen/2021/06/02/chinas-journey-to-the-center-of-the-earth/?sh=673812a9131f" TargetMode="External"/><Relationship Id="rId21" Type="http://schemas.openxmlformats.org/officeDocument/2006/relationships/hyperlink" Target="https://nsarchive.gwu.edu/briefing-book/russia-programs/2017-12-12/nato-expansion-what-gorbachev-heard-western-leaders-early" TargetMode="External"/><Relationship Id="rId34" Type="http://schemas.openxmlformats.org/officeDocument/2006/relationships/hyperlink" Target="https://www.technologyreview.com/2019/06/26/134510/asteroid-mining-bubble-burst-history/" TargetMode="External"/><Relationship Id="rId42" Type="http://schemas.openxmlformats.org/officeDocument/2006/relationships/hyperlink" Target="https://www.blueorigin.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Offensive_realism" TargetMode="External"/><Relationship Id="rId20" Type="http://schemas.openxmlformats.org/officeDocument/2006/relationships/hyperlink" Target="http://www.columbia.edu/itc/sipa/U6800/readings-sm/Waltz_Structural%20Realism.pdf" TargetMode="External"/><Relationship Id="rId29" Type="http://schemas.openxmlformats.org/officeDocument/2006/relationships/hyperlink" Target="https://origin.space/" TargetMode="External"/><Relationship Id="rId41" Type="http://schemas.openxmlformats.org/officeDocument/2006/relationships/hyperlink" Target="https://www.spacex.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24" Type="http://schemas.openxmlformats.org/officeDocument/2006/relationships/hyperlink" Target="https://www.amazon.com/Nuclear-Weapons-Coercive-Diplomacy-Sechser/dp/1107514517"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bradford-space.com/" TargetMode="External"/><Relationship Id="rId40" Type="http://schemas.openxmlformats.org/officeDocument/2006/relationships/hyperlink" Target="https://www.cnbc.com/2017/10/31/the-space-industry-will-be-worth-nearly-3-trillion-in-30-years-bank-of-america-predicts.html" TargetMode="External"/><Relationship Id="rId5" Type="http://schemas.openxmlformats.org/officeDocument/2006/relationships/numbering" Target="numbering.xml"/><Relationship Id="rId15" Type="http://schemas.openxmlformats.org/officeDocument/2006/relationships/hyperlink" Target="https://www.youtube.com/watch?v=R8u8ahInQY8" TargetMode="External"/><Relationship Id="rId23" Type="http://schemas.openxmlformats.org/officeDocument/2006/relationships/hyperlink" Target="https://foreignpolicy.com/2018/05/14/regime-change-for-dummies/" TargetMode="External"/><Relationship Id="rId28" Type="http://schemas.openxmlformats.org/officeDocument/2006/relationships/hyperlink" Target="https://www.washingtontimes.com/news/2020/oct/1/china-determined-to-dominate-future-mining-with-or/" TargetMode="External"/><Relationship Id="rId36" Type="http://schemas.openxmlformats.org/officeDocument/2006/relationships/hyperlink" Target="https://www.forbes.com/companies/google" TargetMode="External"/><Relationship Id="rId10" Type="http://schemas.openxmlformats.org/officeDocument/2006/relationships/hyperlink" Target="https://www.newworldencyclopedia.org/entry/Earth%27s_atmosphere" TargetMode="External"/><Relationship Id="rId19" Type="http://schemas.openxmlformats.org/officeDocument/2006/relationships/hyperlink" Target="https://www.jstor.org/stable/2539097?seq=1" TargetMode="External"/><Relationship Id="rId31" Type="http://schemas.openxmlformats.org/officeDocument/2006/relationships/hyperlink" Target="https://www.washingtontimes.com/news/2020/oct/1/china-determined-to-dominate-future-mining-with-o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 Id="rId14" Type="http://schemas.openxmlformats.org/officeDocument/2006/relationships/hyperlink" Target="https://www.npr.org/sections/thetwo-way/2017/11/03/561797675/im-the-only-one-that-matters-trump-says-of-state-dept-job-vacancies" TargetMode="External"/><Relationship Id="rId22" Type="http://schemas.openxmlformats.org/officeDocument/2006/relationships/hyperlink" Target="https://www.jstor.org/stable/1148355" TargetMode="External"/><Relationship Id="rId27" Type="http://schemas.openxmlformats.org/officeDocument/2006/relationships/hyperlink" Target="https://www.space.com/china-tests-giant-solid-fueled-rocket" TargetMode="External"/><Relationship Id="rId30" Type="http://schemas.openxmlformats.org/officeDocument/2006/relationships/hyperlink" Target="https://b612foundation.org/b612-official-statement-nasa-following-canceled-space-agreement-act/" TargetMode="External"/><Relationship Id="rId35" Type="http://schemas.openxmlformats.org/officeDocument/2006/relationships/hyperlink" Target="https://www.forbes.com/companies/google"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ffectivealtruism.org/articles/cause-profile-long-run-future/" TargetMode="External"/><Relationship Id="rId17" Type="http://schemas.openxmlformats.org/officeDocument/2006/relationships/hyperlink" Target="https://en.wikipedia.org/wiki/Balance_of_threat" TargetMode="External"/><Relationship Id="rId25" Type="http://schemas.openxmlformats.org/officeDocument/2006/relationships/hyperlink" Target="https://foreignpolicy.com/2017/02/06/backing-into-world-war-iii-russia-china-trump-obama/" TargetMode="External"/><Relationship Id="rId33" Type="http://schemas.openxmlformats.org/officeDocument/2006/relationships/hyperlink" Target="https://www.forbes.com/investment-funds/dsi/" TargetMode="External"/><Relationship Id="rId38" Type="http://schemas.openxmlformats.org/officeDocument/2006/relationships/hyperlink" Target="https://www.fpri.org/article/2021/06/americas-critical-strategic-vulnerability-rare-earth-el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74</TotalTime>
  <Pages>32</Pages>
  <Words>18435</Words>
  <Characters>105081</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182</cp:revision>
  <dcterms:created xsi:type="dcterms:W3CDTF">2022-02-13T21:21:00Z</dcterms:created>
  <dcterms:modified xsi:type="dcterms:W3CDTF">2022-02-14T00:28:00Z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