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3E405" w14:textId="77777777" w:rsidR="00AC5E02" w:rsidRDefault="00AC5E02" w:rsidP="00AC5E02">
      <w:pPr>
        <w:pStyle w:val="Heading1"/>
      </w:pPr>
      <w:r>
        <w:t>1NC</w:t>
      </w:r>
    </w:p>
    <w:p w14:paraId="3B4F3D1A" w14:textId="77777777" w:rsidR="00AC5E02" w:rsidRDefault="00AC5E02" w:rsidP="00AC5E02">
      <w:pPr>
        <w:pStyle w:val="Heading2"/>
      </w:pPr>
      <w:r>
        <w:lastRenderedPageBreak/>
        <w:t>Case</w:t>
      </w:r>
    </w:p>
    <w:p w14:paraId="1C0642A4" w14:textId="37375596" w:rsidR="006E54C2" w:rsidRPr="006E54C2" w:rsidRDefault="006E54C2" w:rsidP="006E54C2">
      <w:pPr>
        <w:pStyle w:val="Heading3"/>
      </w:pPr>
      <w:r>
        <w:lastRenderedPageBreak/>
        <w:t>Framing/AT: C3</w:t>
      </w:r>
    </w:p>
    <w:p w14:paraId="0142A4A2" w14:textId="77777777" w:rsidR="00AC5E02" w:rsidRPr="00A355C6" w:rsidRDefault="00AC5E02" w:rsidP="00AC5E02">
      <w:pPr>
        <w:keepNext/>
        <w:keepLines/>
        <w:spacing w:before="40"/>
        <w:outlineLvl w:val="3"/>
        <w:rPr>
          <w:rFonts w:eastAsia="Yu Gothic Light"/>
          <w:b/>
          <w:bCs/>
          <w:color w:val="000000" w:themeColor="text1"/>
          <w:sz w:val="24"/>
        </w:rPr>
      </w:pPr>
      <w:r>
        <w:rPr>
          <w:rFonts w:eastAsia="Yu Gothic Light"/>
          <w:b/>
          <w:bCs/>
          <w:color w:val="000000" w:themeColor="text1"/>
          <w:sz w:val="26"/>
          <w:szCs w:val="26"/>
        </w:rPr>
        <w:t xml:space="preserve">1] </w:t>
      </w: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4B29C7C" w14:textId="77777777" w:rsidR="00AC5E02" w:rsidRDefault="00AC5E02" w:rsidP="00AC5E02">
      <w:pPr>
        <w:rPr>
          <w:rStyle w:val="Style13ptBold"/>
        </w:rPr>
      </w:pPr>
      <w:r>
        <w:rPr>
          <w:rStyle w:val="Style13ptBold"/>
        </w:rPr>
        <w:t xml:space="preserve">2] Independently, extinction turns suffering impacts – mass death causes massive amounts of structural violence </w:t>
      </w:r>
    </w:p>
    <w:p w14:paraId="032A45C0" w14:textId="77777777" w:rsidR="00AC5E02" w:rsidRPr="00280EE7" w:rsidRDefault="00AC5E02" w:rsidP="00AC5E02">
      <w:pPr>
        <w:pStyle w:val="Heading4"/>
        <w:rPr>
          <w:rFonts w:asciiTheme="majorHAnsi" w:hAnsiTheme="majorHAnsi" w:cstheme="majorHAnsi"/>
        </w:rPr>
      </w:pPr>
      <w:r>
        <w:rPr>
          <w:rFonts w:asciiTheme="majorHAnsi" w:hAnsiTheme="majorHAnsi" w:cstheme="majorHAnsi"/>
        </w:rPr>
        <w:t xml:space="preserve">3] </w:t>
      </w:r>
      <w:r w:rsidRPr="00280EE7">
        <w:rPr>
          <w:rFonts w:asciiTheme="majorHAnsi" w:hAnsiTheme="majorHAnsi" w:cstheme="majorHAnsi"/>
        </w:rPr>
        <w:t>The future definitively outweighs the present under any framework</w:t>
      </w:r>
    </w:p>
    <w:p w14:paraId="07C289C8" w14:textId="77777777" w:rsidR="00AC5E02" w:rsidRPr="00280EE7" w:rsidRDefault="00AC5E02" w:rsidP="00AC5E02">
      <w:pPr>
        <w:rPr>
          <w:rStyle w:val="Style13ptBold"/>
          <w:rFonts w:asciiTheme="majorHAnsi" w:hAnsiTheme="majorHAnsi" w:cstheme="majorHAnsi"/>
          <w:b w:val="0"/>
          <w:bCs/>
          <w:sz w:val="18"/>
          <w:szCs w:val="18"/>
        </w:rPr>
      </w:pPr>
      <w:r w:rsidRPr="00280EE7">
        <w:rPr>
          <w:rStyle w:val="Style13ptBold"/>
          <w:rFonts w:asciiTheme="majorHAnsi" w:hAnsiTheme="majorHAnsi" w:cstheme="majorHAnsi"/>
        </w:rPr>
        <w:t xml:space="preserve">Todd ’17 </w:t>
      </w:r>
      <w:r w:rsidRPr="00280EE7">
        <w:rPr>
          <w:rFonts w:asciiTheme="majorHAnsi" w:hAnsiTheme="majorHAnsi" w:cstheme="majorHAnsi"/>
        </w:rPr>
        <w:t>[</w:t>
      </w:r>
      <w:r w:rsidRPr="00280EE7">
        <w:rPr>
          <w:rStyle w:val="Style13ptBold"/>
          <w:rFonts w:asciiTheme="majorHAnsi" w:hAnsiTheme="majorHAnsi" w:cstheme="majorHAnsi"/>
          <w:b w:val="0"/>
          <w:sz w:val="18"/>
          <w:szCs w:val="18"/>
        </w:rPr>
        <w:t>Benjamin, Ben managed 80,000 Hours while it grew from a lecture, to a student society, to the organisation it is today. Before 80,000 Hours, he was the first undergraduate to intern as an analyst at a top investment fund. He has a 1st from Oxford in Physics and Philosophy, has published in Climate Physics, once kick-boxed for Oxford, and speaks Chinese, badly, “Future generations and their moral significance”, October 2017, https://80000hours.org/articles/future-generations/]//pranav</w:t>
      </w:r>
    </w:p>
    <w:p w14:paraId="4D2C6585" w14:textId="77777777" w:rsidR="00AC5E02" w:rsidRPr="00280EE7" w:rsidRDefault="00AC5E02" w:rsidP="00AC5E02">
      <w:pPr>
        <w:rPr>
          <w:rFonts w:asciiTheme="majorHAnsi" w:hAnsiTheme="majorHAnsi" w:cstheme="majorHAnsi"/>
          <w:sz w:val="16"/>
        </w:rPr>
      </w:pPr>
      <w:r w:rsidRPr="00280EE7">
        <w:rPr>
          <w:rFonts w:asciiTheme="majorHAnsi" w:hAnsiTheme="majorHAnsi" w:cstheme="majorHAnsi"/>
          <w:sz w:val="16"/>
        </w:rPr>
        <w:t xml:space="preserve">In almost all of these cases, there’s potentially a lot more of it to come in the future: </w:t>
      </w:r>
      <w:r w:rsidRPr="00280EE7">
        <w:rPr>
          <w:rStyle w:val="Emphasis"/>
          <w:rFonts w:asciiTheme="majorHAnsi" w:hAnsiTheme="majorHAnsi" w:cstheme="majorHAnsi"/>
        </w:rPr>
        <w:t xml:space="preserve">The </w:t>
      </w:r>
      <w:r w:rsidRPr="00280EE7">
        <w:rPr>
          <w:rStyle w:val="Emphasis"/>
          <w:rFonts w:asciiTheme="majorHAnsi" w:hAnsiTheme="majorHAnsi" w:cstheme="majorHAnsi"/>
          <w:highlight w:val="cyan"/>
        </w:rPr>
        <w:t>Earth</w:t>
      </w:r>
      <w:r w:rsidRPr="00280EE7">
        <w:rPr>
          <w:rStyle w:val="Emphasis"/>
          <w:rFonts w:asciiTheme="majorHAnsi" w:hAnsiTheme="majorHAnsi" w:cstheme="majorHAnsi"/>
        </w:rPr>
        <w:t xml:space="preserve"> could </w:t>
      </w:r>
      <w:r w:rsidRPr="00280EE7">
        <w:rPr>
          <w:rStyle w:val="Emphasis"/>
          <w:rFonts w:asciiTheme="majorHAnsi" w:hAnsiTheme="majorHAnsi" w:cstheme="majorHAnsi"/>
          <w:highlight w:val="cyan"/>
        </w:rPr>
        <w:t>remain habitable for</w:t>
      </w:r>
      <w:r w:rsidRPr="00280EE7">
        <w:rPr>
          <w:rStyle w:val="Emphasis"/>
          <w:rFonts w:asciiTheme="majorHAnsi" w:hAnsiTheme="majorHAnsi" w:cstheme="majorHAnsi"/>
        </w:rPr>
        <w:t xml:space="preserve"> 600-</w:t>
      </w:r>
      <w:r w:rsidRPr="00280EE7">
        <w:rPr>
          <w:rStyle w:val="Emphasis"/>
          <w:rFonts w:asciiTheme="majorHAnsi" w:hAnsiTheme="majorHAnsi" w:cstheme="majorHAnsi"/>
          <w:highlight w:val="cyan"/>
        </w:rPr>
        <w:t>800 million years</w:t>
      </w:r>
      <w:r w:rsidRPr="00280EE7">
        <w:rPr>
          <w:rStyle w:val="Emphasis"/>
          <w:rFonts w:asciiTheme="majorHAnsi" w:hAnsiTheme="majorHAnsi" w:cstheme="majorHAnsi"/>
        </w:rPr>
        <w:t xml:space="preserve">,1 so there could be about </w:t>
      </w:r>
      <w:r w:rsidRPr="00280EE7">
        <w:rPr>
          <w:rStyle w:val="Emphasis"/>
          <w:rFonts w:asciiTheme="majorHAnsi" w:hAnsiTheme="majorHAnsi" w:cstheme="majorHAnsi"/>
          <w:highlight w:val="cyan"/>
        </w:rPr>
        <w:t>21 million future generations</w:t>
      </w:r>
      <w:r w:rsidRPr="00280EE7">
        <w:rPr>
          <w:rStyle w:val="Emphasis"/>
          <w:rFonts w:asciiTheme="majorHAnsi" w:hAnsiTheme="majorHAnsi" w:cstheme="majorHAnsi"/>
        </w:rPr>
        <w:t xml:space="preserve">,2 and they could lead great lives, whatever you think “great” consists of. </w:t>
      </w:r>
      <w:r w:rsidRPr="00280EE7">
        <w:rPr>
          <w:rFonts w:asciiTheme="majorHAnsi" w:hAnsiTheme="majorHAnsi" w:cstheme="majorHAnsi"/>
          <w:sz w:val="16"/>
        </w:rPr>
        <w:t xml:space="preserve">Even if you don’t think future generations matter as much as the present generation, </w:t>
      </w:r>
      <w:r w:rsidRPr="00280EE7">
        <w:rPr>
          <w:rStyle w:val="StyleUnderline"/>
          <w:rFonts w:asciiTheme="majorHAnsi" w:hAnsiTheme="majorHAnsi" w:cstheme="majorHAnsi"/>
        </w:rPr>
        <w:t xml:space="preserve">since there could be so many of them, they could still be our </w:t>
      </w:r>
      <w:r w:rsidRPr="00280EE7">
        <w:rPr>
          <w:rStyle w:val="StyleUnderline"/>
          <w:rFonts w:asciiTheme="majorHAnsi" w:hAnsiTheme="majorHAnsi" w:cstheme="majorHAnsi"/>
          <w:highlight w:val="cyan"/>
        </w:rPr>
        <w:t>key concern</w:t>
      </w:r>
      <w:r w:rsidRPr="00280EE7">
        <w:rPr>
          <w:rStyle w:val="StyleUnderline"/>
          <w:rFonts w:asciiTheme="majorHAnsi" w:hAnsiTheme="majorHAnsi" w:cstheme="majorHAnsi"/>
        </w:rPr>
        <w:t xml:space="preserve">. </w:t>
      </w:r>
      <w:r w:rsidRPr="00280EE7">
        <w:rPr>
          <w:rStyle w:val="Emphasis"/>
          <w:rFonts w:asciiTheme="majorHAnsi" w:hAnsiTheme="majorHAnsi" w:cstheme="majorHAnsi"/>
          <w:highlight w:val="cyan"/>
        </w:rPr>
        <w:t>Civilization</w:t>
      </w:r>
      <w:r w:rsidRPr="00280EE7">
        <w:rPr>
          <w:rStyle w:val="Emphasis"/>
          <w:rFonts w:asciiTheme="majorHAnsi" w:hAnsiTheme="majorHAnsi" w:cstheme="majorHAnsi"/>
        </w:rPr>
        <w:t xml:space="preserve"> could also eventually </w:t>
      </w:r>
      <w:r w:rsidRPr="00280EE7">
        <w:rPr>
          <w:rStyle w:val="Emphasis"/>
          <w:rFonts w:asciiTheme="majorHAnsi" w:hAnsiTheme="majorHAnsi" w:cstheme="majorHAnsi"/>
          <w:highlight w:val="cyan"/>
        </w:rPr>
        <w:t>reach other planets</w:t>
      </w:r>
      <w:r w:rsidRPr="00280EE7">
        <w:rPr>
          <w:rStyle w:val="Emphasis"/>
          <w:rFonts w:asciiTheme="majorHAnsi" w:hAnsiTheme="majorHAnsi" w:cstheme="majorHAnsi"/>
        </w:rPr>
        <w:t xml:space="preserve"> — there are 100 billion planets in the Milky Way alone</w:t>
      </w:r>
      <w:r w:rsidRPr="00280EE7">
        <w:rPr>
          <w:rFonts w:asciiTheme="majorHAnsi" w:hAnsiTheme="majorHAnsi" w:cstheme="majorHAnsi"/>
          <w:sz w:val="16"/>
        </w:rPr>
        <w:t xml:space="preserve">.3 </w:t>
      </w:r>
      <w:r w:rsidRPr="00280EE7">
        <w:rPr>
          <w:rStyle w:val="Emphasis"/>
          <w:rFonts w:asciiTheme="majorHAnsi" w:hAnsiTheme="majorHAnsi" w:cstheme="majorHAnsi"/>
        </w:rPr>
        <w:t xml:space="preserve">So, </w:t>
      </w:r>
      <w:r w:rsidRPr="00280EE7">
        <w:rPr>
          <w:rStyle w:val="Emphasis"/>
          <w:rFonts w:asciiTheme="majorHAnsi" w:hAnsiTheme="majorHAnsi" w:cstheme="majorHAnsi"/>
          <w:highlight w:val="cyan"/>
        </w:rPr>
        <w:t>even if</w:t>
      </w:r>
      <w:r w:rsidRPr="00280EE7">
        <w:rPr>
          <w:rStyle w:val="Emphasis"/>
          <w:rFonts w:asciiTheme="majorHAnsi" w:hAnsiTheme="majorHAnsi" w:cstheme="majorHAnsi"/>
        </w:rPr>
        <w:t xml:space="preserve"> there’s </w:t>
      </w:r>
      <w:r w:rsidRPr="00280EE7">
        <w:rPr>
          <w:rStyle w:val="Emphasis"/>
          <w:rFonts w:asciiTheme="majorHAnsi" w:hAnsiTheme="majorHAnsi" w:cstheme="majorHAnsi"/>
          <w:highlight w:val="cyan"/>
        </w:rPr>
        <w:t>only a small chance</w:t>
      </w:r>
      <w:r w:rsidRPr="00280EE7">
        <w:rPr>
          <w:rStyle w:val="Emphasis"/>
          <w:rFonts w:asciiTheme="majorHAnsi" w:hAnsiTheme="majorHAnsi" w:cstheme="majorHAnsi"/>
        </w:rPr>
        <w:t xml:space="preserve"> of this happening, there could also be </w:t>
      </w:r>
      <w:r w:rsidRPr="00280EE7">
        <w:rPr>
          <w:rStyle w:val="Emphasis"/>
          <w:rFonts w:asciiTheme="majorHAnsi" w:hAnsiTheme="majorHAnsi" w:cstheme="majorHAnsi"/>
          <w:highlight w:val="cyan"/>
        </w:rPr>
        <w:t>dramatically more people per generation</w:t>
      </w:r>
      <w:r w:rsidRPr="00280EE7">
        <w:rPr>
          <w:rStyle w:val="Emphasis"/>
          <w:rFonts w:asciiTheme="majorHAnsi" w:hAnsiTheme="majorHAnsi" w:cstheme="majorHAnsi"/>
        </w:rPr>
        <w:t xml:space="preserve"> than there are today</w:t>
      </w:r>
      <w:r w:rsidRPr="00280EE7">
        <w:rPr>
          <w:rFonts w:asciiTheme="majorHAnsi" w:hAnsiTheme="majorHAnsi" w:cstheme="majorHAnsi"/>
          <w:sz w:val="16"/>
        </w:rPr>
        <w:t xml:space="preserve">. </w:t>
      </w:r>
      <w:r w:rsidRPr="00280EE7">
        <w:rPr>
          <w:rStyle w:val="Emphasis"/>
          <w:rFonts w:asciiTheme="majorHAnsi" w:hAnsiTheme="majorHAnsi" w:cstheme="majorHAnsi"/>
        </w:rPr>
        <w:t>By reaching other planets, civilization could also last even longer than if we stay on the Earth.</w:t>
      </w:r>
      <w:r w:rsidRPr="00280EE7">
        <w:rPr>
          <w:rFonts w:asciiTheme="majorHAnsi" w:hAnsiTheme="majorHAnsi" w:cstheme="majorHAnsi"/>
          <w:b/>
          <w:iCs/>
          <w:u w:val="single"/>
        </w:rPr>
        <w:t xml:space="preserve"> </w:t>
      </w:r>
      <w:r w:rsidRPr="00280EE7">
        <w:rPr>
          <w:rFonts w:asciiTheme="majorHAnsi" w:hAnsiTheme="majorHAnsi" w:cstheme="majorHAnsi"/>
          <w:sz w:val="16"/>
        </w:rPr>
        <w:t xml:space="preserve">If you think it’s good for people to live happier and more flourishing lives, there’s a possibility that technology and social progress will let people have much better and longer lives in the future (including those in the present generation). So, putting these first three points together, there could be many more generations, with far more people, living much better lives. The three dimensions multiply together to give the potential scale of the future. If what you value is justice and virtue, then the future could be far more just and virtuous than the world today.4 If what you value is artistic and intellectual achievement, a far wealthier and bigger civilization could have far greater achievements than our own. And so on. </w:t>
      </w:r>
      <w:r w:rsidRPr="00280EE7">
        <w:rPr>
          <w:rStyle w:val="Emphasis"/>
          <w:rFonts w:asciiTheme="majorHAnsi" w:hAnsiTheme="majorHAnsi" w:cstheme="majorHAnsi"/>
        </w:rPr>
        <w:t xml:space="preserve">This suggests that, </w:t>
      </w:r>
      <w:r w:rsidRPr="00280EE7">
        <w:rPr>
          <w:rStyle w:val="Emphasis"/>
          <w:rFonts w:asciiTheme="majorHAnsi" w:hAnsiTheme="majorHAnsi" w:cstheme="majorHAnsi"/>
          <w:highlight w:val="cyan"/>
        </w:rPr>
        <w:t>insofar</w:t>
      </w:r>
      <w:r w:rsidRPr="00280EE7">
        <w:rPr>
          <w:rStyle w:val="Emphasis"/>
          <w:rFonts w:asciiTheme="majorHAnsi" w:hAnsiTheme="majorHAnsi" w:cstheme="majorHAnsi"/>
        </w:rPr>
        <w:t xml:space="preserve"> as you </w:t>
      </w:r>
      <w:r w:rsidRPr="00280EE7">
        <w:rPr>
          <w:rStyle w:val="Emphasis"/>
          <w:rFonts w:asciiTheme="majorHAnsi" w:hAnsiTheme="majorHAnsi" w:cstheme="majorHAnsi"/>
          <w:highlight w:val="cyan"/>
        </w:rPr>
        <w:t>care about making the world</w:t>
      </w:r>
      <w:r w:rsidRPr="00280EE7">
        <w:rPr>
          <w:rStyle w:val="Emphasis"/>
          <w:rFonts w:asciiTheme="majorHAnsi" w:hAnsiTheme="majorHAnsi" w:cstheme="majorHAnsi"/>
        </w:rPr>
        <w:t xml:space="preserve"> a </w:t>
      </w:r>
      <w:r w:rsidRPr="00280EE7">
        <w:rPr>
          <w:rStyle w:val="Emphasis"/>
          <w:rFonts w:asciiTheme="majorHAnsi" w:hAnsiTheme="majorHAnsi" w:cstheme="majorHAnsi"/>
          <w:highlight w:val="cyan"/>
        </w:rPr>
        <w:t>better</w:t>
      </w:r>
      <w:r w:rsidRPr="00280EE7">
        <w:rPr>
          <w:rStyle w:val="Emphasis"/>
          <w:rFonts w:asciiTheme="majorHAnsi" w:hAnsiTheme="majorHAnsi" w:cstheme="majorHAnsi"/>
        </w:rPr>
        <w:t xml:space="preserve"> place, your </w:t>
      </w:r>
      <w:r w:rsidRPr="00280EE7">
        <w:rPr>
          <w:rStyle w:val="Emphasis"/>
          <w:rFonts w:asciiTheme="majorHAnsi" w:hAnsiTheme="majorHAnsi" w:cstheme="majorHAnsi"/>
          <w:highlight w:val="cyan"/>
        </w:rPr>
        <w:t>key concern should be</w:t>
      </w:r>
      <w:r w:rsidRPr="00280EE7">
        <w:rPr>
          <w:rStyle w:val="Emphasis"/>
          <w:rFonts w:asciiTheme="majorHAnsi" w:hAnsiTheme="majorHAnsi" w:cstheme="majorHAnsi"/>
        </w:rPr>
        <w:t xml:space="preserve"> to increase the chance that </w:t>
      </w:r>
      <w:r w:rsidRPr="00280EE7">
        <w:rPr>
          <w:rStyle w:val="Emphasis"/>
          <w:rFonts w:asciiTheme="majorHAnsi" w:hAnsiTheme="majorHAnsi" w:cstheme="majorHAnsi"/>
          <w:highlight w:val="cyan"/>
        </w:rPr>
        <w:t>the future</w:t>
      </w:r>
      <w:r w:rsidRPr="00280EE7">
        <w:rPr>
          <w:rStyle w:val="Emphasis"/>
          <w:rFonts w:asciiTheme="majorHAnsi" w:hAnsiTheme="majorHAnsi" w:cstheme="majorHAnsi"/>
        </w:rPr>
        <w:t xml:space="preserve"> goes well rather than badly. </w:t>
      </w:r>
      <w:r w:rsidRPr="00280EE7">
        <w:rPr>
          <w:rFonts w:asciiTheme="majorHAnsi" w:hAnsiTheme="majorHAnsi" w:cstheme="majorHAnsi"/>
          <w:sz w:val="16"/>
        </w:rPr>
        <w:t xml:space="preserve">This isn’t to deny that you have special obligations to your friends and family, and an interest in your own life going well. We’re only talking about what matters insofar as you care about helping others in general. Philosophers often say what matters “from the point of view of the universe” or according to “impartial altruism”. </w:t>
      </w:r>
      <w:r w:rsidRPr="00280EE7">
        <w:rPr>
          <w:rStyle w:val="Emphasis"/>
          <w:rFonts w:asciiTheme="majorHAnsi" w:hAnsiTheme="majorHAnsi" w:cstheme="majorHAnsi"/>
        </w:rPr>
        <w:t xml:space="preserve">We think </w:t>
      </w:r>
      <w:r w:rsidRPr="00280EE7">
        <w:rPr>
          <w:rStyle w:val="Emphasis"/>
          <w:rFonts w:asciiTheme="majorHAnsi" w:hAnsiTheme="majorHAnsi" w:cstheme="majorHAnsi"/>
          <w:highlight w:val="cyan"/>
        </w:rPr>
        <w:t xml:space="preserve">everyone should </w:t>
      </w:r>
      <w:r w:rsidRPr="00280EE7">
        <w:rPr>
          <w:rStyle w:val="Emphasis"/>
          <w:rFonts w:asciiTheme="majorHAnsi" w:hAnsiTheme="majorHAnsi" w:cstheme="majorHAnsi"/>
          <w:highlight w:val="cyan"/>
        </w:rPr>
        <w:lastRenderedPageBreak/>
        <w:t>care</w:t>
      </w:r>
      <w:r w:rsidRPr="00280EE7">
        <w:rPr>
          <w:rStyle w:val="Emphasis"/>
          <w:rFonts w:asciiTheme="majorHAnsi" w:hAnsiTheme="majorHAnsi" w:cstheme="majorHAnsi"/>
        </w:rPr>
        <w:t xml:space="preserve"> about the lives of other people to some degree</w:t>
      </w:r>
      <w:r w:rsidRPr="00280EE7">
        <w:rPr>
          <w:rFonts w:asciiTheme="majorHAnsi" w:hAnsiTheme="majorHAnsi" w:cstheme="majorHAnsi"/>
          <w:sz w:val="16"/>
        </w:rPr>
        <w:t xml:space="preserve">, even though it might not be your only goal. </w:t>
      </w:r>
      <w:r w:rsidRPr="00280EE7">
        <w:rPr>
          <w:rStyle w:val="Emphasis"/>
          <w:rFonts w:asciiTheme="majorHAnsi" w:hAnsiTheme="majorHAnsi" w:cstheme="majorHAnsi"/>
        </w:rPr>
        <w:t xml:space="preserve">People often assume the </w:t>
      </w:r>
      <w:r w:rsidRPr="00280EE7">
        <w:rPr>
          <w:rStyle w:val="Emphasis"/>
          <w:rFonts w:asciiTheme="majorHAnsi" w:hAnsiTheme="majorHAnsi" w:cstheme="majorHAnsi"/>
          <w:highlight w:val="cyan"/>
        </w:rPr>
        <w:t>long-term value thesis</w:t>
      </w:r>
      <w:r w:rsidRPr="00280EE7">
        <w:rPr>
          <w:rStyle w:val="Emphasis"/>
          <w:rFonts w:asciiTheme="majorHAnsi" w:hAnsiTheme="majorHAnsi" w:cstheme="majorHAnsi"/>
        </w:rPr>
        <w:t xml:space="preserve"> is especially about the possibility of there being lots of people in the future, and so only of interest to a narrow range of ethical views (especially utilitarian totalism), but as we can see in the list above, it’s actually much broade</w:t>
      </w:r>
      <w:r w:rsidRPr="00280EE7">
        <w:rPr>
          <w:rFonts w:asciiTheme="majorHAnsi" w:hAnsiTheme="majorHAnsi" w:cstheme="majorHAnsi"/>
          <w:sz w:val="16"/>
        </w:rPr>
        <w:t xml:space="preserve">r. </w:t>
      </w:r>
      <w:r w:rsidRPr="00280EE7">
        <w:rPr>
          <w:rStyle w:val="Emphasis"/>
          <w:rFonts w:asciiTheme="majorHAnsi" w:hAnsiTheme="majorHAnsi" w:cstheme="majorHAnsi"/>
        </w:rPr>
        <w:t xml:space="preserve">It just </w:t>
      </w:r>
      <w:r w:rsidRPr="00280EE7">
        <w:rPr>
          <w:rStyle w:val="Emphasis"/>
          <w:rFonts w:asciiTheme="majorHAnsi" w:hAnsiTheme="majorHAnsi" w:cstheme="majorHAnsi"/>
          <w:highlight w:val="cyan"/>
        </w:rPr>
        <w:t>rests on</w:t>
      </w:r>
      <w:r w:rsidRPr="00280EE7">
        <w:rPr>
          <w:rStyle w:val="Emphasis"/>
          <w:rFonts w:asciiTheme="majorHAnsi" w:hAnsiTheme="majorHAnsi" w:cstheme="majorHAnsi"/>
        </w:rPr>
        <w:t xml:space="preserve"> the idea that if something is of value, it’s </w:t>
      </w:r>
      <w:r w:rsidRPr="00280EE7">
        <w:rPr>
          <w:rStyle w:val="Emphasis"/>
          <w:rFonts w:asciiTheme="majorHAnsi" w:hAnsiTheme="majorHAnsi" w:cstheme="majorHAnsi"/>
          <w:highlight w:val="cyan"/>
        </w:rPr>
        <w:t>better to have more</w:t>
      </w:r>
      <w:r w:rsidRPr="00280EE7">
        <w:rPr>
          <w:rStyle w:val="Emphasis"/>
          <w:rFonts w:asciiTheme="majorHAnsi" w:hAnsiTheme="majorHAnsi" w:cstheme="majorHAnsi"/>
        </w:rPr>
        <w:t xml:space="preserve"> of what’s </w:t>
      </w:r>
      <w:r w:rsidRPr="00280EE7">
        <w:rPr>
          <w:rStyle w:val="Emphasis"/>
          <w:rFonts w:asciiTheme="majorHAnsi" w:hAnsiTheme="majorHAnsi" w:cstheme="majorHAnsi"/>
          <w:highlight w:val="cyan"/>
        </w:rPr>
        <w:t>valuable</w:t>
      </w:r>
      <w:r w:rsidRPr="00280EE7">
        <w:rPr>
          <w:rStyle w:val="Emphasis"/>
          <w:rFonts w:asciiTheme="majorHAnsi" w:hAnsiTheme="majorHAnsi" w:cstheme="majorHAnsi"/>
        </w:rPr>
        <w:t xml:space="preserve"> rather </w:t>
      </w:r>
      <w:r w:rsidRPr="00280EE7">
        <w:rPr>
          <w:rStyle w:val="Emphasis"/>
          <w:rFonts w:asciiTheme="majorHAnsi" w:hAnsiTheme="majorHAnsi" w:cstheme="majorHAnsi"/>
          <w:highlight w:val="cyan"/>
        </w:rPr>
        <w:t>than les</w:t>
      </w:r>
      <w:r w:rsidRPr="00280EE7">
        <w:rPr>
          <w:rStyle w:val="Emphasis"/>
          <w:rFonts w:asciiTheme="majorHAnsi" w:hAnsiTheme="majorHAnsi" w:cstheme="majorHAnsi"/>
        </w:rPr>
        <w:t>s, and that it’s possible to have much more of it in the future</w:t>
      </w:r>
      <w:r w:rsidRPr="00280EE7">
        <w:rPr>
          <w:rFonts w:asciiTheme="majorHAnsi" w:hAnsiTheme="majorHAnsi" w:cstheme="majorHAnsi"/>
          <w:sz w:val="16"/>
        </w:rPr>
        <w:t xml:space="preserve">. This might include non-welfare values, such as beauty or knowledge. The arguments are also not about humans; rather, they concern whatever agents in the future might have moral value, including other species. People also often think that the long-term value thesis assumes the future will have positive rather than negative value. Quite the opposite is true — the future could also contain far more suffering than the present, and this implies even more concern for how it unfolds. </w:t>
      </w:r>
      <w:r w:rsidRPr="00280EE7">
        <w:rPr>
          <w:rStyle w:val="Emphasis"/>
          <w:rFonts w:asciiTheme="majorHAnsi" w:hAnsiTheme="majorHAnsi" w:cstheme="majorHAnsi"/>
        </w:rPr>
        <w:t xml:space="preserve">It’s </w:t>
      </w:r>
      <w:r w:rsidRPr="00280EE7">
        <w:rPr>
          <w:rStyle w:val="Emphasis"/>
          <w:rFonts w:asciiTheme="majorHAnsi" w:hAnsiTheme="majorHAnsi" w:cstheme="majorHAnsi"/>
          <w:highlight w:val="cyan"/>
        </w:rPr>
        <w:t>important to reduce</w:t>
      </w:r>
      <w:r w:rsidRPr="00280EE7">
        <w:rPr>
          <w:rStyle w:val="Emphasis"/>
          <w:rFonts w:asciiTheme="majorHAnsi" w:hAnsiTheme="majorHAnsi" w:cstheme="majorHAnsi"/>
        </w:rPr>
        <w:t xml:space="preserve"> the </w:t>
      </w:r>
      <w:r w:rsidRPr="00280EE7">
        <w:rPr>
          <w:rStyle w:val="Emphasis"/>
          <w:rFonts w:asciiTheme="majorHAnsi" w:hAnsiTheme="majorHAnsi" w:cstheme="majorHAnsi"/>
          <w:highlight w:val="cyan"/>
        </w:rPr>
        <w:t>probability of bad futures</w:t>
      </w:r>
      <w:r w:rsidRPr="00280EE7">
        <w:rPr>
          <w:rStyle w:val="Emphasis"/>
          <w:rFonts w:asciiTheme="majorHAnsi" w:hAnsiTheme="majorHAnsi" w:cstheme="majorHAnsi"/>
        </w:rPr>
        <w:t xml:space="preserve"> as well as increase the probability of good ones.</w:t>
      </w:r>
    </w:p>
    <w:p w14:paraId="3B3F8210" w14:textId="77777777" w:rsidR="00AC5E02" w:rsidRPr="00726204" w:rsidRDefault="00AC5E02" w:rsidP="00AC5E02">
      <w:pPr>
        <w:pStyle w:val="Heading4"/>
        <w:rPr>
          <w:rFonts w:asciiTheme="majorHAnsi" w:hAnsiTheme="majorHAnsi" w:cstheme="majorHAnsi"/>
        </w:rPr>
      </w:pPr>
      <w:r>
        <w:rPr>
          <w:rFonts w:asciiTheme="majorHAnsi" w:hAnsiTheme="majorHAnsi" w:cstheme="majorHAnsi"/>
        </w:rPr>
        <w:t xml:space="preserve">4] </w:t>
      </w: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0E6D79CE" w14:textId="77777777" w:rsidR="00AC5E02" w:rsidRPr="00726204" w:rsidRDefault="00AC5E02" w:rsidP="00AC5E02">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Andlinger Professor in Energy and the Environment and Professor of Psychology and Public Affairs at Princeton University.), November-December 2020 Issue, "Heads in the Sand," Foreign Affairs, </w:t>
      </w:r>
      <w:hyperlink r:id="rId9"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mvp</w:t>
      </w:r>
    </w:p>
    <w:p w14:paraId="18E68D15" w14:textId="77777777" w:rsidR="00AC5E02" w:rsidRPr="00726204" w:rsidRDefault="00AC5E02" w:rsidP="00AC5E02">
      <w:pPr>
        <w:rPr>
          <w:rFonts w:asciiTheme="majorHAnsi" w:hAnsiTheme="majorHAnsi" w:cstheme="majorHAnsi"/>
        </w:rPr>
      </w:pPr>
      <w:r w:rsidRPr="00726204">
        <w:rPr>
          <w:rStyle w:val="StyleUnderline"/>
          <w:rFonts w:asciiTheme="majorHAnsi" w:hAnsiTheme="majorHAnsi" w:cstheme="majorHAnsi"/>
          <w:highlight w:val="green"/>
        </w:rPr>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5FBF2FC6" w14:textId="77777777" w:rsidR="00AC5E02" w:rsidRPr="00726204" w:rsidRDefault="00AC5E02" w:rsidP="00AC5E02">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a long time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4498B444" w14:textId="77777777" w:rsidR="00AC5E02" w:rsidRPr="00726204" w:rsidRDefault="00AC5E02" w:rsidP="00AC5E02">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w:t>
      </w:r>
      <w:r w:rsidRPr="00726204">
        <w:rPr>
          <w:rFonts w:asciiTheme="majorHAnsi" w:hAnsiTheme="majorHAnsi" w:cstheme="majorHAnsi"/>
        </w:rPr>
        <w:lastRenderedPageBreak/>
        <w:t xml:space="preserve">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31487FC7" w14:textId="77777777" w:rsidR="00AC5E02" w:rsidRPr="00726204" w:rsidRDefault="00AC5E02" w:rsidP="00AC5E02">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455ABE6C" w14:textId="77777777" w:rsidR="00AC5E02" w:rsidRPr="00726204" w:rsidRDefault="00AC5E02" w:rsidP="00AC5E02">
      <w:pPr>
        <w:rPr>
          <w:rFonts w:asciiTheme="majorHAnsi" w:hAnsiTheme="majorHAnsi" w:cstheme="majorHAnsi"/>
        </w:rPr>
      </w:pPr>
      <w:r w:rsidRPr="00726204">
        <w:rPr>
          <w:rFonts w:asciiTheme="majorHAnsi" w:hAnsiTheme="majorHAnsi" w:cstheme="majorHAnsi"/>
        </w:rPr>
        <w:t>AVOIDING THE UNCOMFORTABLE</w:t>
      </w:r>
    </w:p>
    <w:p w14:paraId="454819DD" w14:textId="77777777" w:rsidR="00AC5E02" w:rsidRPr="00726204" w:rsidRDefault="00AC5E02" w:rsidP="00AC5E02">
      <w:pPr>
        <w:rPr>
          <w:rFonts w:asciiTheme="majorHAnsi" w:hAnsiTheme="majorHAnsi" w:cstheme="majorHAnsi"/>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7A150AF3" w14:textId="77777777" w:rsidR="00AC5E02" w:rsidRPr="00726204" w:rsidRDefault="00AC5E02" w:rsidP="00AC5E02">
      <w:pPr>
        <w:rPr>
          <w:rFonts w:asciiTheme="majorHAnsi" w:hAnsiTheme="majorHAnsi" w:cstheme="majorHAnsi"/>
        </w:rPr>
      </w:pP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1451FA0D" w14:textId="77777777" w:rsidR="00AC5E02" w:rsidRPr="00726204" w:rsidRDefault="00AC5E02" w:rsidP="00AC5E02">
      <w:pPr>
        <w:rPr>
          <w:rFonts w:asciiTheme="majorHAnsi" w:hAnsiTheme="majorHAnsi" w:cstheme="majorHAnsi"/>
        </w:rPr>
      </w:pP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27F27C3F" w14:textId="77777777" w:rsidR="00AC5E02" w:rsidRPr="00726204" w:rsidRDefault="00AC5E02" w:rsidP="00AC5E02">
      <w:pPr>
        <w:rPr>
          <w:rFonts w:asciiTheme="majorHAnsi" w:hAnsiTheme="majorHAnsi" w:cstheme="majorHAnsi"/>
        </w:rPr>
      </w:pPr>
      <w:r w:rsidRPr="00726204">
        <w:rPr>
          <w:rFonts w:asciiTheme="majorHAnsi" w:hAnsiTheme="majorHAnsi" w:cstheme="majorHAnsi"/>
        </w:rPr>
        <w:t>Not only do humans fail to anticipate crises; they also fail to respond rationally to them.</w:t>
      </w:r>
    </w:p>
    <w:p w14:paraId="1C954738" w14:textId="77777777" w:rsidR="00AC5E02" w:rsidRDefault="00AC5E02" w:rsidP="00AC5E02">
      <w:pPr>
        <w:rPr>
          <w:rFonts w:asciiTheme="majorHAnsi" w:hAnsiTheme="majorHAnsi" w:cstheme="majorHAnsi"/>
        </w:rPr>
      </w:pPr>
      <w:r w:rsidRPr="00726204">
        <w:rPr>
          <w:rFonts w:asciiTheme="majorHAnsi" w:hAnsiTheme="majorHAnsi" w:cstheme="majorHAnsi"/>
        </w:rPr>
        <w:lastRenderedPageBreak/>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25D9EA04" w14:textId="77777777" w:rsidR="00AC5E02" w:rsidRDefault="00AC5E02" w:rsidP="00AC5E02">
      <w:pPr>
        <w:rPr>
          <w:rFonts w:asciiTheme="majorHAnsi" w:hAnsiTheme="majorHAnsi" w:cstheme="majorHAnsi"/>
        </w:rPr>
      </w:pPr>
    </w:p>
    <w:p w14:paraId="33F3578C" w14:textId="1E5AB92C" w:rsidR="00AC5E02" w:rsidRDefault="00AC5E02" w:rsidP="00AC5E02">
      <w:pPr>
        <w:rPr>
          <w:rStyle w:val="Style13ptBold"/>
        </w:rPr>
      </w:pPr>
      <w:r>
        <w:rPr>
          <w:rStyle w:val="Style13ptBold"/>
        </w:rPr>
        <w:t xml:space="preserve">LBL – </w:t>
      </w:r>
    </w:p>
    <w:p w14:paraId="197E8ABA" w14:textId="77777777" w:rsidR="00403273" w:rsidRDefault="00403273" w:rsidP="00AC5E02">
      <w:pPr>
        <w:rPr>
          <w:rStyle w:val="Style13ptBold"/>
        </w:rPr>
      </w:pPr>
    </w:p>
    <w:p w14:paraId="5A56B0B6" w14:textId="46DA35AF" w:rsidR="00364A82" w:rsidRPr="00364A82" w:rsidRDefault="00BC14F6" w:rsidP="00BC14F6">
      <w:pPr>
        <w:pStyle w:val="Heading3"/>
      </w:pPr>
      <w:r>
        <w:lastRenderedPageBreak/>
        <w:t xml:space="preserve">1NC – </w:t>
      </w:r>
      <w:r w:rsidR="00F74F0C">
        <w:t>Turn – Space Col Good</w:t>
      </w:r>
    </w:p>
    <w:p w14:paraId="192172DB" w14:textId="77777777" w:rsidR="00AC5E02" w:rsidRDefault="00AC5E02" w:rsidP="00AC5E02">
      <w:pPr>
        <w:pStyle w:val="Heading4"/>
      </w:pPr>
      <w:r>
        <w:t xml:space="preserve">Space colonization is good and possible – new developing tech and adaptation solves civil war, extinction, civilization collapse, and exploration defense doesn’t apply. </w:t>
      </w:r>
    </w:p>
    <w:p w14:paraId="334009B6" w14:textId="493AB784" w:rsidR="00AC5E02" w:rsidRPr="00E121C9" w:rsidRDefault="00AC5E02" w:rsidP="00AC5E02">
      <w:pPr>
        <w:rPr>
          <w:rStyle w:val="Style13ptBold"/>
        </w:rPr>
      </w:pPr>
      <w:r>
        <w:rPr>
          <w:rStyle w:val="Style13ptBold"/>
        </w:rPr>
        <w:t xml:space="preserve">Kennedy ’19 </w:t>
      </w:r>
      <w:r w:rsidRPr="00E121C9">
        <w:t>[</w:t>
      </w:r>
      <w:r>
        <w:t xml:space="preserve">Fred, </w:t>
      </w:r>
      <w:r w:rsidR="00C61C30" w:rsidRPr="00C61C30">
        <w:t>served as the inaugural Director of the Defense Department’s Space Development Agency during 2019, and led the Defense Advanced Research Projects Agency’s Tactical Technology Office from 2017 to 2019.  I served as a senior advisor for space and aviation in the White House Office of Science and Technology Policy in 2016</w:t>
      </w:r>
      <w:r w:rsidR="00C61C30">
        <w:t xml:space="preserve">, </w:t>
      </w:r>
      <w:r>
        <w:t>“</w:t>
      </w:r>
      <w:r w:rsidRPr="00E121C9">
        <w:t>To Colonize Space Or Not To Colonize: That Is The Question (For All Of Us)</w:t>
      </w:r>
      <w:r>
        <w:t xml:space="preserve">”, 12-18-2019, Forbes, </w:t>
      </w:r>
      <w:r w:rsidRPr="00E121C9">
        <w:t>https://www.forbes.com/sites/fredkennedy/2019/12/18/to-colonize-or-not-to-colonize--that-is-the-question-for-all-of-us/?sh=65a8d2702367</w:t>
      </w:r>
      <w:r>
        <w:t>]//pranav</w:t>
      </w:r>
    </w:p>
    <w:p w14:paraId="3AC14FE7" w14:textId="30AE7495" w:rsidR="00AC5E02" w:rsidRDefault="00AC5E02" w:rsidP="00AC5E02">
      <w:pPr>
        <w:rPr>
          <w:rStyle w:val="Emphasis"/>
        </w:rPr>
      </w:pPr>
      <w:r w:rsidRPr="00E121C9">
        <w:rPr>
          <w:rStyle w:val="Emphasis"/>
        </w:rPr>
        <w:t xml:space="preserve">It’s important to </w:t>
      </w:r>
      <w:r w:rsidRPr="00D807CE">
        <w:rPr>
          <w:rStyle w:val="Emphasis"/>
          <w:highlight w:val="green"/>
        </w:rPr>
        <w:t>distinguish between colonize and explore</w:t>
      </w:r>
      <w:r w:rsidRPr="00CF6BBA">
        <w:rPr>
          <w:sz w:val="16"/>
        </w:rPr>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0E00F4">
        <w:rPr>
          <w:rStyle w:val="Emphasis"/>
        </w:rPr>
        <w:t xml:space="preserve">By any measure, we’ve done an </w:t>
      </w:r>
      <w:r w:rsidRPr="00D807CE">
        <w:rPr>
          <w:rStyle w:val="Emphasis"/>
          <w:highlight w:val="green"/>
        </w:rPr>
        <w:t>admirable job of surveying</w:t>
      </w:r>
      <w:r w:rsidRPr="000E00F4">
        <w:rPr>
          <w:rStyle w:val="Emphasis"/>
        </w:rPr>
        <w:t xml:space="preserve"> the solar system over the past 60 years – an essential </w:t>
      </w:r>
      <w:r w:rsidRPr="00D807CE">
        <w:rPr>
          <w:rStyle w:val="Emphasis"/>
          <w:highlight w:val="green"/>
        </w:rPr>
        <w:t>first step</w:t>
      </w:r>
      <w:r w:rsidRPr="000E00F4">
        <w:rPr>
          <w:rStyle w:val="Emphasis"/>
        </w:rPr>
        <w:t xml:space="preserve"> in any comprehensive program </w:t>
      </w:r>
      <w:r w:rsidRPr="00D807CE">
        <w:rPr>
          <w:rStyle w:val="Emphasis"/>
          <w:highlight w:val="green"/>
        </w:rPr>
        <w:t>of exploration</w:t>
      </w:r>
      <w:r w:rsidRPr="000E00F4">
        <w:rPr>
          <w:rStyle w:val="Emphasis"/>
        </w:rPr>
        <w:t>.</w:t>
      </w:r>
      <w:r w:rsidRPr="00CF6BBA">
        <w:rPr>
          <w:sz w:val="16"/>
        </w:rPr>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0E00F4">
        <w:rPr>
          <w:rStyle w:val="Emphasis"/>
        </w:rPr>
        <w:t xml:space="preserve">But </w:t>
      </w:r>
      <w:r w:rsidRPr="00D807CE">
        <w:rPr>
          <w:rStyle w:val="Emphasis"/>
          <w:highlight w:val="green"/>
        </w:rPr>
        <w:t>that’s hardly colonization</w:t>
      </w:r>
      <w:r w:rsidRPr="00CF6BBA">
        <w:rPr>
          <w:sz w:val="16"/>
        </w:rPr>
        <w:t xml:space="preserve">. For perspective, let’s look closer to home. Sailors from an American vessel may have landed on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as a result of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Dvorsky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0E00F4">
        <w:rPr>
          <w:rStyle w:val="Emphasis"/>
        </w:rPr>
        <w:t xml:space="preserve">Yet a </w:t>
      </w:r>
      <w:r w:rsidRPr="00D807CE">
        <w:rPr>
          <w:rStyle w:val="Emphasis"/>
          <w:highlight w:val="green"/>
        </w:rPr>
        <w:t>wave of interest</w:t>
      </w:r>
      <w:r w:rsidRPr="000E00F4">
        <w:rPr>
          <w:rStyle w:val="Emphasis"/>
        </w:rPr>
        <w:t xml:space="preserve"> in pursuing solar system colonization </w:t>
      </w:r>
      <w:r w:rsidRPr="00D807CE">
        <w:rPr>
          <w:rStyle w:val="Emphasis"/>
          <w:highlight w:val="green"/>
        </w:rPr>
        <w:t>is building</w:t>
      </w:r>
      <w:r w:rsidRPr="000E00F4">
        <w:rPr>
          <w:rStyle w:val="Emphasis"/>
        </w:rPr>
        <w:t>, whether its initial focus is the Moon, Mars, or O’Neill-style space habitats</w:t>
      </w:r>
      <w:r w:rsidRPr="00CF6BBA">
        <w:rPr>
          <w:sz w:val="16"/>
        </w:rPr>
        <w:t xml:space="preserve">. Jeff Bezos has argued eloquently for </w:t>
      </w:r>
      <w:r w:rsidRPr="00D807CE">
        <w:rPr>
          <w:rStyle w:val="Emphasis"/>
          <w:highlight w:val="green"/>
        </w:rPr>
        <w:t>moving heavy industry</w:t>
      </w:r>
      <w:r w:rsidRPr="005C1D91">
        <w:rPr>
          <w:rStyle w:val="Emphasis"/>
        </w:rPr>
        <w:t xml:space="preserve"> </w:t>
      </w:r>
      <w:r w:rsidRPr="00D807CE">
        <w:rPr>
          <w:rStyle w:val="Emphasis"/>
          <w:highlight w:val="green"/>
        </w:rPr>
        <w:t>off</w:t>
      </w:r>
      <w:r w:rsidRPr="005C1D91">
        <w:rPr>
          <w:rStyle w:val="Emphasis"/>
        </w:rPr>
        <w:t xml:space="preserve"> the home </w:t>
      </w:r>
      <w:r w:rsidRPr="00D807CE">
        <w:rPr>
          <w:rStyle w:val="Emphasis"/>
          <w:highlight w:val="green"/>
        </w:rPr>
        <w:t>planet</w:t>
      </w:r>
      <w:r w:rsidRPr="005C1D91">
        <w:rPr>
          <w:rStyle w:val="Emphasis"/>
        </w:rPr>
        <w:t xml:space="preserve">, </w:t>
      </w:r>
      <w:r w:rsidRPr="00D807CE">
        <w:rPr>
          <w:rStyle w:val="Emphasis"/>
          <w:highlight w:val="green"/>
        </w:rPr>
        <w:t>preserving</w:t>
      </w:r>
      <w:r w:rsidRPr="005C1D91">
        <w:rPr>
          <w:rStyle w:val="Emphasis"/>
        </w:rPr>
        <w:t xml:space="preserve"> Earth as a </w:t>
      </w:r>
      <w:r w:rsidRPr="00D807CE">
        <w:rPr>
          <w:rStyle w:val="Emphasis"/>
          <w:highlight w:val="green"/>
        </w:rPr>
        <w:t>nature</w:t>
      </w:r>
      <w:r w:rsidRPr="005C1D91">
        <w:rPr>
          <w:rStyle w:val="Emphasis"/>
        </w:rPr>
        <w:t xml:space="preserve"> reserve, and </w:t>
      </w:r>
      <w:r w:rsidRPr="00D807CE">
        <w:rPr>
          <w:rStyle w:val="Emphasis"/>
          <w:highlight w:val="green"/>
        </w:rPr>
        <w:t>building</w:t>
      </w:r>
      <w:r w:rsidRPr="005C1D91">
        <w:rPr>
          <w:rStyle w:val="Emphasis"/>
        </w:rPr>
        <w:t xml:space="preserve"> the </w:t>
      </w:r>
      <w:r w:rsidRPr="00D807CE">
        <w:rPr>
          <w:rStyle w:val="Emphasis"/>
          <w:highlight w:val="green"/>
        </w:rPr>
        <w:t>space-</w:t>
      </w:r>
      <w:r w:rsidRPr="005C1D91">
        <w:rPr>
          <w:rStyle w:val="Emphasis"/>
        </w:rPr>
        <w:t xml:space="preserve">based </w:t>
      </w:r>
      <w:r w:rsidRPr="00D807CE">
        <w:rPr>
          <w:rStyle w:val="Emphasis"/>
          <w:highlight w:val="green"/>
        </w:rPr>
        <w:t>infrastructure</w:t>
      </w:r>
      <w:r w:rsidRPr="005C1D91">
        <w:rPr>
          <w:rStyle w:val="Emphasis"/>
        </w:rPr>
        <w:t xml:space="preserve"> that </w:t>
      </w:r>
      <w:r w:rsidRPr="00D807CE">
        <w:rPr>
          <w:rStyle w:val="Emphasis"/>
          <w:highlight w:val="green"/>
        </w:rPr>
        <w:t>will lower barriers and create opportunities</w:t>
      </w:r>
      <w:r w:rsidRPr="005C1D91">
        <w:rPr>
          <w:rStyle w:val="Emphasis"/>
        </w:rPr>
        <w:t xml:space="preserve"> </w:t>
      </w:r>
      <w:r w:rsidRPr="00D807CE">
        <w:rPr>
          <w:rStyle w:val="Emphasis"/>
          <w:highlight w:val="green"/>
        </w:rPr>
        <w:t>for</w:t>
      </w:r>
      <w:r w:rsidRPr="005C1D91">
        <w:rPr>
          <w:rStyle w:val="Emphasis"/>
        </w:rPr>
        <w:t xml:space="preserve"> vast </w:t>
      </w:r>
      <w:r w:rsidRPr="00D807CE">
        <w:rPr>
          <w:rStyle w:val="Emphasis"/>
          <w:highlight w:val="green"/>
        </w:rPr>
        <w:t>econ</w:t>
      </w:r>
      <w:r w:rsidRPr="005C1D91">
        <w:rPr>
          <w:rStyle w:val="Emphasis"/>
        </w:rPr>
        <w:t xml:space="preserve">omic and cultural </w:t>
      </w:r>
      <w:r w:rsidRPr="00D807CE">
        <w:rPr>
          <w:rStyle w:val="Emphasis"/>
          <w:highlight w:val="green"/>
        </w:rPr>
        <w:t>growth</w:t>
      </w:r>
      <w:r w:rsidRPr="005C1D91">
        <w:rPr>
          <w:rStyle w:val="Emphasis"/>
        </w:rPr>
        <w:t xml:space="preserve"> (similar to how the Internet and a revolution in microelectronics has allowed Amazon and numerous other companies to achieve spectacular wealth).</w:t>
      </w:r>
      <w:r w:rsidRPr="00CF6BBA">
        <w:rPr>
          <w:sz w:val="16"/>
        </w:rPr>
        <w:t xml:space="preserve"> Elon Musk and Stephen Hawking both </w:t>
      </w:r>
      <w:r w:rsidRPr="00622B81">
        <w:rPr>
          <w:rStyle w:val="Emphasis"/>
        </w:rPr>
        <w:t xml:space="preserve">suggested the </w:t>
      </w:r>
      <w:r w:rsidRPr="00D807CE">
        <w:rPr>
          <w:rStyle w:val="Emphasis"/>
          <w:highlight w:val="green"/>
        </w:rPr>
        <w:t>need for</w:t>
      </w:r>
      <w:r w:rsidRPr="00622B81">
        <w:rPr>
          <w:rStyle w:val="Emphasis"/>
        </w:rPr>
        <w:t xml:space="preserve"> a “</w:t>
      </w:r>
      <w:r w:rsidRPr="00D807CE">
        <w:rPr>
          <w:rStyle w:val="Emphasis"/>
          <w:highlight w:val="green"/>
        </w:rPr>
        <w:t>hedge</w:t>
      </w:r>
      <w:r w:rsidRPr="00622B81">
        <w:rPr>
          <w:rStyle w:val="Emphasis"/>
        </w:rPr>
        <w:t xml:space="preserve">” </w:t>
      </w:r>
      <w:r w:rsidRPr="00D807CE">
        <w:rPr>
          <w:rStyle w:val="Emphasis"/>
          <w:highlight w:val="green"/>
        </w:rPr>
        <w:t>population</w:t>
      </w:r>
      <w:r w:rsidRPr="00622B81">
        <w:rPr>
          <w:rStyle w:val="Emphasis"/>
        </w:rPr>
        <w:t xml:space="preserve"> of humans on Mars </w:t>
      </w:r>
      <w:r w:rsidRPr="00D807CE">
        <w:rPr>
          <w:rStyle w:val="Emphasis"/>
          <w:highlight w:val="green"/>
        </w:rPr>
        <w:t>to allow</w:t>
      </w:r>
      <w:r w:rsidRPr="00622B81">
        <w:rPr>
          <w:rStyle w:val="Emphasis"/>
        </w:rPr>
        <w:t xml:space="preserve"> human </w:t>
      </w:r>
      <w:r w:rsidRPr="00D807CE">
        <w:rPr>
          <w:rStyle w:val="Emphasis"/>
          <w:highlight w:val="green"/>
        </w:rPr>
        <w:t>civilization to reboot</w:t>
      </w:r>
      <w:r w:rsidRPr="00622B81">
        <w:rPr>
          <w:rStyle w:val="Emphasis"/>
        </w:rPr>
        <w:t xml:space="preserve"> itself </w:t>
      </w:r>
      <w:r w:rsidRPr="00D807CE">
        <w:rPr>
          <w:rStyle w:val="Emphasis"/>
          <w:highlight w:val="green"/>
        </w:rPr>
        <w:t>in the event of</w:t>
      </w:r>
      <w:r w:rsidRPr="00622B81">
        <w:rPr>
          <w:rStyle w:val="Emphasis"/>
        </w:rPr>
        <w:t xml:space="preserve"> a </w:t>
      </w:r>
      <w:r w:rsidRPr="00D807CE">
        <w:rPr>
          <w:rStyle w:val="Emphasis"/>
          <w:highlight w:val="green"/>
        </w:rPr>
        <w:t>catastrophe</w:t>
      </w:r>
      <w:r w:rsidRPr="00622B81">
        <w:rPr>
          <w:rStyle w:val="Emphasis"/>
        </w:rPr>
        <w:t xml:space="preserve"> on Earth</w:t>
      </w:r>
      <w:r w:rsidRPr="00CF6BBA">
        <w:rPr>
          <w:sz w:val="16"/>
        </w:rPr>
        <w:t xml:space="preserve"> – an eggs-in-several-baskets approach which actually complements the arguments made by Bezos. </w:t>
      </w:r>
      <w:r w:rsidRPr="00552169">
        <w:rPr>
          <w:rStyle w:val="Emphasis"/>
        </w:rPr>
        <w:t xml:space="preserve">And while both are valid reasons for pursuing colonization, </w:t>
      </w:r>
      <w:r w:rsidRPr="00552169">
        <w:rPr>
          <w:rStyle w:val="Emphasis"/>
        </w:rPr>
        <w:lastRenderedPageBreak/>
        <w:t xml:space="preserve">there’s a </w:t>
      </w:r>
      <w:r w:rsidRPr="00954B6F">
        <w:rPr>
          <w:rStyle w:val="Emphasis"/>
          <w:highlight w:val="green"/>
        </w:rPr>
        <w:t>stronger</w:t>
      </w:r>
      <w:r w:rsidRPr="00954B6F">
        <w:rPr>
          <w:rStyle w:val="Emphasis"/>
        </w:rPr>
        <w:t>, overarching</w:t>
      </w:r>
      <w:r w:rsidRPr="00552169">
        <w:rPr>
          <w:rStyle w:val="Emphasis"/>
        </w:rPr>
        <w:t xml:space="preserve"> </w:t>
      </w:r>
      <w:r w:rsidRPr="00954B6F">
        <w:rPr>
          <w:rStyle w:val="Emphasis"/>
          <w:highlight w:val="green"/>
        </w:rPr>
        <w:t>rationale</w:t>
      </w:r>
      <w:r w:rsidRPr="00552169">
        <w:rPr>
          <w:rStyle w:val="Emphasis"/>
        </w:rPr>
        <w:t xml:space="preserve"> that clinches it</w:t>
      </w:r>
      <w:r w:rsidRPr="00CF6BBA">
        <w:rPr>
          <w:sz w:val="16"/>
        </w:rPr>
        <w:t xml:space="preserve">. </w:t>
      </w:r>
      <w:r w:rsidRPr="00552169">
        <w:rPr>
          <w:rStyle w:val="Emphasis"/>
        </w:rPr>
        <w:t xml:space="preserve">I’ll assert that a </w:t>
      </w:r>
      <w:r w:rsidRPr="00954B6F">
        <w:rPr>
          <w:rStyle w:val="Emphasis"/>
          <w:highlight w:val="green"/>
        </w:rPr>
        <w:t>fundamental truth</w:t>
      </w:r>
      <w:r w:rsidRPr="00552169">
        <w:rPr>
          <w:rStyle w:val="Emphasis"/>
        </w:rPr>
        <w:t xml:space="preserve"> – </w:t>
      </w:r>
      <w:r w:rsidRPr="00954B6F">
        <w:rPr>
          <w:rStyle w:val="Emphasis"/>
          <w:highlight w:val="green"/>
        </w:rPr>
        <w:t>repeatedly</w:t>
      </w:r>
      <w:r w:rsidRPr="00552169">
        <w:rPr>
          <w:rStyle w:val="Emphasis"/>
        </w:rPr>
        <w:t xml:space="preserve"> </w:t>
      </w:r>
      <w:r w:rsidRPr="00954B6F">
        <w:rPr>
          <w:rStyle w:val="Emphasis"/>
          <w:highlight w:val="green"/>
        </w:rPr>
        <w:t>borne</w:t>
      </w:r>
      <w:r w:rsidRPr="00552169">
        <w:rPr>
          <w:rStyle w:val="Emphasis"/>
        </w:rPr>
        <w:t xml:space="preserve"> out </w:t>
      </w:r>
      <w:r w:rsidRPr="00954B6F">
        <w:rPr>
          <w:rStyle w:val="Emphasis"/>
          <w:highlight w:val="green"/>
        </w:rPr>
        <w:t>by</w:t>
      </w:r>
      <w:r w:rsidRPr="00552169">
        <w:rPr>
          <w:rStyle w:val="Emphasis"/>
        </w:rPr>
        <w:t xml:space="preserve"> </w:t>
      </w:r>
      <w:r w:rsidRPr="00954B6F">
        <w:rPr>
          <w:rStyle w:val="Emphasis"/>
          <w:highlight w:val="green"/>
        </w:rPr>
        <w:t>history</w:t>
      </w:r>
      <w:r w:rsidRPr="00552169">
        <w:rPr>
          <w:rStyle w:val="Emphasis"/>
        </w:rPr>
        <w:t xml:space="preserve"> – </w:t>
      </w:r>
      <w:r w:rsidRPr="00954B6F">
        <w:rPr>
          <w:rStyle w:val="Emphasis"/>
          <w:highlight w:val="green"/>
        </w:rPr>
        <w:t>is that expanding</w:t>
      </w:r>
      <w:r w:rsidRPr="00552169">
        <w:rPr>
          <w:rStyle w:val="Emphasis"/>
        </w:rPr>
        <w:t xml:space="preserve">, </w:t>
      </w:r>
      <w:r w:rsidRPr="00954B6F">
        <w:rPr>
          <w:rStyle w:val="Emphasis"/>
          <w:highlight w:val="green"/>
        </w:rPr>
        <w:t>outwardly-focused civilizations</w:t>
      </w:r>
      <w:r w:rsidRPr="00552169">
        <w:rPr>
          <w:rStyle w:val="Emphasis"/>
        </w:rPr>
        <w:t xml:space="preserve"> are </w:t>
      </w:r>
      <w:r w:rsidRPr="00954B6F">
        <w:rPr>
          <w:rStyle w:val="Emphasis"/>
          <w:highlight w:val="green"/>
        </w:rPr>
        <w:t>far less likely to turn</w:t>
      </w:r>
      <w:r w:rsidRPr="00552169">
        <w:rPr>
          <w:rStyle w:val="Emphasis"/>
        </w:rPr>
        <w:t xml:space="preserve"> on themselves, </w:t>
      </w:r>
      <w:r w:rsidRPr="00954B6F">
        <w:rPr>
          <w:rStyle w:val="Emphasis"/>
          <w:highlight w:val="green"/>
        </w:rPr>
        <w:t>and</w:t>
      </w:r>
      <w:r w:rsidRPr="00552169">
        <w:rPr>
          <w:rStyle w:val="Emphasis"/>
        </w:rPr>
        <w:t xml:space="preserve"> far </w:t>
      </w:r>
      <w:r w:rsidRPr="00954B6F">
        <w:rPr>
          <w:rStyle w:val="Emphasis"/>
          <w:highlight w:val="green"/>
        </w:rPr>
        <w:t>more likely to expend</w:t>
      </w:r>
      <w:r w:rsidRPr="00552169">
        <w:rPr>
          <w:rStyle w:val="Emphasis"/>
        </w:rPr>
        <w:t xml:space="preserve"> their </w:t>
      </w:r>
      <w:r w:rsidRPr="00954B6F">
        <w:rPr>
          <w:rStyle w:val="Emphasis"/>
          <w:highlight w:val="green"/>
        </w:rPr>
        <w:t>fecundity on growing habitations</w:t>
      </w:r>
      <w:r w:rsidRPr="00552169">
        <w:rPr>
          <w:rStyle w:val="Emphasis"/>
        </w:rPr>
        <w:t xml:space="preserve">, </w:t>
      </w:r>
      <w:r w:rsidRPr="00954B6F">
        <w:rPr>
          <w:rStyle w:val="Emphasis"/>
          <w:highlight w:val="green"/>
        </w:rPr>
        <w:t>conducting</w:t>
      </w:r>
      <w:r w:rsidRPr="00552169">
        <w:rPr>
          <w:rStyle w:val="Emphasis"/>
        </w:rPr>
        <w:t xml:space="preserve"> important </w:t>
      </w:r>
      <w:r w:rsidRPr="00954B6F">
        <w:rPr>
          <w:rStyle w:val="Emphasis"/>
          <w:highlight w:val="green"/>
        </w:rPr>
        <w:t>research and creating wealth</w:t>
      </w:r>
      <w:r w:rsidRPr="00552169">
        <w:rPr>
          <w:rStyle w:val="Emphasis"/>
        </w:rPr>
        <w:t xml:space="preserve"> for their citizens</w:t>
      </w:r>
      <w:r w:rsidRPr="00CF6BBA">
        <w:rPr>
          <w:sz w:val="16"/>
        </w:rPr>
        <w:t xml:space="preserve">. </w:t>
      </w:r>
      <w:r w:rsidRPr="00552169">
        <w:rPr>
          <w:rStyle w:val="Emphasis"/>
        </w:rPr>
        <w:t xml:space="preserve">A </w:t>
      </w:r>
      <w:r w:rsidRPr="00954B6F">
        <w:rPr>
          <w:rStyle w:val="Emphasis"/>
          <w:highlight w:val="green"/>
        </w:rPr>
        <w:t>civilization that turns</w:t>
      </w:r>
      <w:r w:rsidRPr="00552169">
        <w:rPr>
          <w:rStyle w:val="Emphasis"/>
        </w:rPr>
        <w:t xml:space="preserve"> </w:t>
      </w:r>
      <w:r w:rsidRPr="00954B6F">
        <w:rPr>
          <w:rStyle w:val="Emphasis"/>
          <w:highlight w:val="green"/>
        </w:rPr>
        <w:t>away from discovery</w:t>
      </w:r>
      <w:r w:rsidRPr="00552169">
        <w:rPr>
          <w:rStyle w:val="Emphasis"/>
        </w:rPr>
        <w:t xml:space="preserve"> and growth </w:t>
      </w:r>
      <w:r w:rsidRPr="00954B6F">
        <w:rPr>
          <w:rStyle w:val="Emphasis"/>
          <w:highlight w:val="green"/>
        </w:rPr>
        <w:t>stagnates</w:t>
      </w:r>
      <w:r w:rsidRPr="00552169">
        <w:rPr>
          <w:rStyle w:val="Emphasis"/>
        </w:rPr>
        <w:t xml:space="preserve"> </w:t>
      </w:r>
      <w:r w:rsidRPr="00CF6BBA">
        <w:rPr>
          <w:sz w:val="16"/>
        </w:rPr>
        <w:t xml:space="preserve">– a point made by NASA’s Chief Historian Steven Dick as well as Mars exploration advocate Robert Zubrin. As a species, </w:t>
      </w:r>
      <w:r w:rsidRPr="009C4634">
        <w:rPr>
          <w:rStyle w:val="Emphasis"/>
        </w:rPr>
        <w:t xml:space="preserve">we have </w:t>
      </w:r>
      <w:r w:rsidRPr="00954B6F">
        <w:rPr>
          <w:rStyle w:val="Emphasis"/>
          <w:highlight w:val="green"/>
        </w:rPr>
        <w:t>yet to resolve</w:t>
      </w:r>
      <w:r w:rsidRPr="009C4634">
        <w:rPr>
          <w:rStyle w:val="Emphasis"/>
        </w:rPr>
        <w:t xml:space="preserve"> problems of extreme political </w:t>
      </w:r>
      <w:r w:rsidRPr="00954B6F">
        <w:rPr>
          <w:rStyle w:val="Emphasis"/>
          <w:highlight w:val="green"/>
        </w:rPr>
        <w:t>polarization</w:t>
      </w:r>
      <w:r w:rsidRPr="009C4634">
        <w:rPr>
          <w:rStyle w:val="Emphasis"/>
        </w:rPr>
        <w:t xml:space="preserve"> (both internal to nation states as well as among them), </w:t>
      </w:r>
      <w:r w:rsidRPr="00954B6F">
        <w:rPr>
          <w:rStyle w:val="Emphasis"/>
          <w:highlight w:val="green"/>
        </w:rPr>
        <w:t>inequalities</w:t>
      </w:r>
      <w:r w:rsidRPr="009C4634">
        <w:rPr>
          <w:rStyle w:val="Emphasis"/>
        </w:rPr>
        <w:t xml:space="preserve"> in wealth distribution, deficiencies in civil liberties, </w:t>
      </w:r>
      <w:r w:rsidRPr="00954B6F">
        <w:rPr>
          <w:rStyle w:val="Emphasis"/>
          <w:highlight w:val="green"/>
        </w:rPr>
        <w:t>environmental depredations and war</w:t>
      </w:r>
      <w:r w:rsidRPr="00CF6BBA">
        <w:rPr>
          <w:sz w:val="16"/>
        </w:rPr>
        <w:t xml:space="preserve">. </w:t>
      </w:r>
      <w:r w:rsidRPr="00954B6F">
        <w:rPr>
          <w:rStyle w:val="Emphasis"/>
          <w:highlight w:val="green"/>
        </w:rPr>
        <w:t>Forgoing opportunities to expand</w:t>
      </w:r>
      <w:r w:rsidRPr="009C4634">
        <w:rPr>
          <w:rStyle w:val="Emphasis"/>
        </w:rPr>
        <w:t xml:space="preserve"> our presence into the cosmos to achieve better outcomes here at home </w:t>
      </w:r>
      <w:r w:rsidRPr="00954B6F">
        <w:rPr>
          <w:rStyle w:val="Emphasis"/>
          <w:highlight w:val="green"/>
        </w:rPr>
        <w:t>hasn’t eliminated these scourges</w:t>
      </w:r>
      <w:r w:rsidRPr="00CF6BBA">
        <w:rPr>
          <w:sz w:val="16"/>
        </w:rPr>
        <w:t xml:space="preserve">. What’s more, </w:t>
      </w:r>
      <w:r w:rsidRPr="009C4634">
        <w:rPr>
          <w:rStyle w:val="Emphasis"/>
        </w:rPr>
        <w:t>the “</w:t>
      </w:r>
      <w:r w:rsidRPr="00954B6F">
        <w:rPr>
          <w:rStyle w:val="Emphasis"/>
          <w:highlight w:val="green"/>
        </w:rPr>
        <w:t>cabin fever</w:t>
      </w:r>
      <w:r w:rsidRPr="009C4634">
        <w:rPr>
          <w:rStyle w:val="Emphasis"/>
        </w:rPr>
        <w:t xml:space="preserve">” often decried by opponents of colonization (when applied to small, isolated outposts far from Earth) turns out to be a potential </w:t>
      </w:r>
      <w:r w:rsidRPr="00954B6F">
        <w:rPr>
          <w:rStyle w:val="Emphasis"/>
          <w:highlight w:val="green"/>
        </w:rPr>
        <w:t>problem for our</w:t>
      </w:r>
      <w:r w:rsidRPr="009C4634">
        <w:rPr>
          <w:rStyle w:val="Emphasis"/>
        </w:rPr>
        <w:t xml:space="preserve"> own </w:t>
      </w:r>
      <w:r w:rsidRPr="00954B6F">
        <w:rPr>
          <w:rStyle w:val="Emphasis"/>
          <w:highlight w:val="green"/>
        </w:rPr>
        <w:t>planet</w:t>
      </w:r>
      <w:r w:rsidRPr="009C4634">
        <w:rPr>
          <w:rStyle w:val="Emphasis"/>
        </w:rPr>
        <w:t xml:space="preserve">. </w:t>
      </w:r>
      <w:r w:rsidRPr="00954B6F">
        <w:rPr>
          <w:rStyle w:val="Emphasis"/>
          <w:highlight w:val="green"/>
        </w:rPr>
        <w:t>Without</w:t>
      </w:r>
      <w:r w:rsidRPr="009C4634">
        <w:rPr>
          <w:rStyle w:val="Emphasis"/>
        </w:rPr>
        <w:t xml:space="preserve"> a </w:t>
      </w:r>
      <w:r w:rsidRPr="00954B6F">
        <w:rPr>
          <w:rStyle w:val="Emphasis"/>
          <w:highlight w:val="green"/>
        </w:rPr>
        <w:t>relief valve</w:t>
      </w:r>
      <w:r w:rsidRPr="009C4634">
        <w:rPr>
          <w:rStyle w:val="Emphasis"/>
        </w:rPr>
        <w:t xml:space="preserve"> for ideological pilgrims or staunch individualists who might just prefer to be on their own despite the inevitable hardships, we may well </w:t>
      </w:r>
      <w:r w:rsidRPr="00954B6F">
        <w:rPr>
          <w:rStyle w:val="Emphasis"/>
          <w:highlight w:val="green"/>
        </w:rPr>
        <w:t>run the risk of exacerbating</w:t>
      </w:r>
      <w:r w:rsidRPr="009C4634">
        <w:rPr>
          <w:rStyle w:val="Emphasis"/>
        </w:rPr>
        <w:t xml:space="preserve"> the </w:t>
      </w:r>
      <w:r w:rsidRPr="00954B6F">
        <w:rPr>
          <w:rStyle w:val="Emphasis"/>
          <w:highlight w:val="green"/>
        </w:rPr>
        <w:t>polarization</w:t>
      </w:r>
      <w:r w:rsidRPr="009C4634">
        <w:rPr>
          <w:rStyle w:val="Emphasis"/>
        </w:rPr>
        <w:t xml:space="preserve"> and internecine strife we strive so hard to quell</w:t>
      </w:r>
      <w:r w:rsidRPr="00CF6BBA">
        <w:rPr>
          <w:sz w:val="16"/>
        </w:rPr>
        <w:t xml:space="preserve">. </w:t>
      </w:r>
      <w:r w:rsidRPr="00954B6F">
        <w:rPr>
          <w:rStyle w:val="Emphasis"/>
          <w:highlight w:val="green"/>
        </w:rPr>
        <w:t>Focusing</w:t>
      </w:r>
      <w:r w:rsidRPr="009C4634">
        <w:rPr>
          <w:rStyle w:val="Emphasis"/>
        </w:rPr>
        <w:t xml:space="preserve"> humanity’s </w:t>
      </w:r>
      <w:r w:rsidRPr="00954B6F">
        <w:rPr>
          <w:rStyle w:val="Emphasis"/>
          <w:highlight w:val="green"/>
        </w:rPr>
        <w:t>attention</w:t>
      </w:r>
      <w:r w:rsidRPr="009C4634">
        <w:rPr>
          <w:rStyle w:val="Emphasis"/>
        </w:rPr>
        <w:t xml:space="preserve"> and imagination </w:t>
      </w:r>
      <w:r w:rsidRPr="00954B6F">
        <w:rPr>
          <w:rStyle w:val="Emphasis"/>
          <w:highlight w:val="green"/>
        </w:rPr>
        <w:t>on a grand project</w:t>
      </w:r>
      <w:r w:rsidRPr="009C4634">
        <w:rPr>
          <w:rStyle w:val="Emphasis"/>
        </w:rPr>
        <w:t xml:space="preserve"> may well </w:t>
      </w:r>
      <w:r w:rsidRPr="00954B6F">
        <w:rPr>
          <w:rStyle w:val="Emphasis"/>
          <w:highlight w:val="green"/>
        </w:rPr>
        <w:t>give us</w:t>
      </w:r>
      <w:r w:rsidRPr="009C4634">
        <w:rPr>
          <w:rStyle w:val="Emphasis"/>
        </w:rPr>
        <w:t xml:space="preserve"> the </w:t>
      </w:r>
      <w:r w:rsidRPr="00954B6F">
        <w:rPr>
          <w:rStyle w:val="Emphasis"/>
          <w:highlight w:val="green"/>
        </w:rPr>
        <w:t>running room</w:t>
      </w:r>
      <w:r w:rsidRPr="009C4634">
        <w:rPr>
          <w:rStyle w:val="Emphasis"/>
        </w:rPr>
        <w:t xml:space="preserve"> we need </w:t>
      </w:r>
      <w:r w:rsidRPr="00954B6F">
        <w:rPr>
          <w:rStyle w:val="Emphasis"/>
          <w:highlight w:val="green"/>
        </w:rPr>
        <w:t>to address these problems</w:t>
      </w:r>
      <w:r w:rsidRPr="00CF6BBA">
        <w:rPr>
          <w:sz w:val="16"/>
        </w:rPr>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CF6BBA">
        <w:rPr>
          <w:rStyle w:val="Emphasis"/>
        </w:rPr>
        <w:t xml:space="preserve">The good news: </w:t>
      </w:r>
      <w:r w:rsidRPr="007272F3">
        <w:rPr>
          <w:rStyle w:val="Emphasis"/>
          <w:highlight w:val="green"/>
        </w:rPr>
        <w:t>Critical</w:t>
      </w:r>
      <w:r w:rsidRPr="00CF6BBA">
        <w:rPr>
          <w:rStyle w:val="Emphasis"/>
        </w:rPr>
        <w:t xml:space="preserve"> </w:t>
      </w:r>
      <w:r w:rsidRPr="007272F3">
        <w:rPr>
          <w:rStyle w:val="Emphasis"/>
          <w:highlight w:val="green"/>
        </w:rPr>
        <w:t>tech</w:t>
      </w:r>
      <w:r w:rsidRPr="00CF6BBA">
        <w:rPr>
          <w:rStyle w:val="Emphasis"/>
        </w:rPr>
        <w:t xml:space="preserve">nologies such as propulsion and power generation systems </w:t>
      </w:r>
      <w:r w:rsidRPr="007272F3">
        <w:rPr>
          <w:rStyle w:val="Emphasis"/>
          <w:highlight w:val="green"/>
        </w:rPr>
        <w:t>will improve over time</w:t>
      </w:r>
      <w:r w:rsidRPr="00CF6BBA">
        <w:rPr>
          <w:rStyle w:val="Emphasis"/>
        </w:rPr>
        <w:t xml:space="preserve">. </w:t>
      </w:r>
      <w:r w:rsidRPr="007272F3">
        <w:rPr>
          <w:rStyle w:val="Emphasis"/>
          <w:highlight w:val="green"/>
        </w:rPr>
        <w:t>Transit durations</w:t>
      </w:r>
      <w:r w:rsidRPr="00CF6BBA">
        <w:rPr>
          <w:rStyle w:val="Emphasis"/>
        </w:rPr>
        <w:t xml:space="preserve"> between celestial destinations </w:t>
      </w:r>
      <w:r w:rsidRPr="007272F3">
        <w:rPr>
          <w:rStyle w:val="Emphasis"/>
          <w:highlight w:val="green"/>
        </w:rPr>
        <w:t>will shorten</w:t>
      </w:r>
      <w:r w:rsidRPr="00CF6BBA">
        <w:rPr>
          <w:rStyle w:val="Emphasis"/>
        </w:rPr>
        <w:t xml:space="preserve"> (in the same way sailing vessels gave way to steam ships and then to airliners and perhaps, one day, to point-to-point ballistic reusable rockets). </w:t>
      </w:r>
      <w:r w:rsidRPr="007272F3">
        <w:rPr>
          <w:rStyle w:val="Emphasis"/>
          <w:highlight w:val="green"/>
        </w:rPr>
        <w:t>Methods for obtaining</w:t>
      </w:r>
      <w:r w:rsidRPr="00CF6BBA">
        <w:rPr>
          <w:rStyle w:val="Emphasis"/>
        </w:rPr>
        <w:t xml:space="preserve"> critical </w:t>
      </w:r>
      <w:r w:rsidRPr="007272F3">
        <w:rPr>
          <w:rStyle w:val="Emphasis"/>
          <w:highlight w:val="green"/>
        </w:rPr>
        <w:t>resources</w:t>
      </w:r>
      <w:r w:rsidRPr="00CF6BBA">
        <w:rPr>
          <w:rStyle w:val="Emphasis"/>
        </w:rPr>
        <w:t xml:space="preserve"> on other planets </w:t>
      </w:r>
      <w:r w:rsidRPr="007272F3">
        <w:rPr>
          <w:rStyle w:val="Emphasis"/>
          <w:highlight w:val="green"/>
        </w:rPr>
        <w:t>will be</w:t>
      </w:r>
      <w:r w:rsidRPr="00CF6BBA">
        <w:rPr>
          <w:rStyle w:val="Emphasis"/>
        </w:rPr>
        <w:t xml:space="preserve"> refined and </w:t>
      </w:r>
      <w:r w:rsidRPr="007272F3">
        <w:rPr>
          <w:rStyle w:val="Emphasis"/>
          <w:highlight w:val="green"/>
        </w:rPr>
        <w:t>enhanced</w:t>
      </w:r>
      <w:r w:rsidRPr="00CF6BBA">
        <w:rPr>
          <w:rStyle w:val="Emphasis"/>
        </w:rPr>
        <w:t xml:space="preserve">. </w:t>
      </w:r>
      <w:r w:rsidRPr="007272F3">
        <w:rPr>
          <w:rStyle w:val="Emphasis"/>
          <w:highlight w:val="green"/>
        </w:rPr>
        <w:t>Genetic engineering</w:t>
      </w:r>
      <w:r w:rsidRPr="00CF6BBA">
        <w:rPr>
          <w:rStyle w:val="Emphasis"/>
        </w:rPr>
        <w:t xml:space="preserve"> may be used </w:t>
      </w:r>
      <w:r w:rsidRPr="007272F3">
        <w:rPr>
          <w:rStyle w:val="Emphasis"/>
          <w:highlight w:val="green"/>
        </w:rPr>
        <w:t>to</w:t>
      </w:r>
      <w:r w:rsidRPr="00CF6BBA">
        <w:rPr>
          <w:rStyle w:val="Emphasis"/>
        </w:rPr>
        <w:t xml:space="preserve"> better </w:t>
      </w:r>
      <w:r w:rsidRPr="007272F3">
        <w:rPr>
          <w:rStyle w:val="Emphasis"/>
          <w:highlight w:val="green"/>
        </w:rPr>
        <w:t>adapt humans</w:t>
      </w:r>
      <w:r w:rsidRPr="00CF6BBA">
        <w:rPr>
          <w:rStyle w:val="Emphasis"/>
        </w:rPr>
        <w:t xml:space="preserve">, their </w:t>
      </w:r>
      <w:r w:rsidRPr="007272F3">
        <w:rPr>
          <w:rStyle w:val="Emphasis"/>
          <w:highlight w:val="green"/>
        </w:rPr>
        <w:t>crops</w:t>
      </w:r>
      <w:r w:rsidRPr="00CF6BBA">
        <w:rPr>
          <w:rStyle w:val="Emphasis"/>
        </w:rPr>
        <w:t xml:space="preserve"> </w:t>
      </w:r>
      <w:r w:rsidRPr="007272F3">
        <w:rPr>
          <w:rStyle w:val="Emphasis"/>
          <w:highlight w:val="green"/>
        </w:rPr>
        <w:t>and</w:t>
      </w:r>
      <w:r w:rsidRPr="00CF6BBA">
        <w:rPr>
          <w:rStyle w:val="Emphasis"/>
        </w:rPr>
        <w:t xml:space="preserve"> </w:t>
      </w:r>
      <w:r w:rsidRPr="007272F3">
        <w:rPr>
          <w:rStyle w:val="Emphasis"/>
          <w:highlight w:val="green"/>
        </w:rPr>
        <w:t>other biota to life</w:t>
      </w:r>
      <w:r w:rsidRPr="00CF6BBA">
        <w:rPr>
          <w:rStyle w:val="Emphasis"/>
        </w:rPr>
        <w:t xml:space="preserve"> in space or on other planetary surfaces – to withstand the effects of low or micro-gravity, radiation, and the psychological effects of long-duration spaceflight.</w:t>
      </w:r>
    </w:p>
    <w:p w14:paraId="2FBB4D2D" w14:textId="3F8C710B" w:rsidR="005E7F9B" w:rsidRDefault="005E7F9B" w:rsidP="00AC5E02">
      <w:pPr>
        <w:rPr>
          <w:rStyle w:val="Emphasis"/>
        </w:rPr>
      </w:pPr>
    </w:p>
    <w:p w14:paraId="7B6A70CC" w14:textId="44740391" w:rsidR="005E7F9B" w:rsidRDefault="005E7F9B" w:rsidP="005E7F9B">
      <w:pPr>
        <w:pStyle w:val="Heading4"/>
      </w:pPr>
      <w:r>
        <w:t xml:space="preserve">It’s only 30 years away at minimum </w:t>
      </w:r>
      <w:r w:rsidR="009C0DB7">
        <w:t xml:space="preserve">– </w:t>
      </w:r>
      <w:r w:rsidR="009C0DB7" w:rsidRPr="009C0DB7">
        <w:rPr>
          <w:i/>
          <w:iCs/>
          <w:u w:val="single"/>
        </w:rPr>
        <w:t>NOW</w:t>
      </w:r>
      <w:r w:rsidR="009C0DB7">
        <w:t xml:space="preserve"> is the time for more private development not less. </w:t>
      </w:r>
    </w:p>
    <w:p w14:paraId="300E3EF2" w14:textId="0CC4E6AF" w:rsidR="005E7F9B" w:rsidRPr="005E7F9B" w:rsidRDefault="005E7F9B" w:rsidP="005E7F9B">
      <w:pPr>
        <w:rPr>
          <w:rStyle w:val="Style13ptBold"/>
        </w:rPr>
      </w:pPr>
      <w:r>
        <w:rPr>
          <w:rStyle w:val="Style13ptBold"/>
        </w:rPr>
        <w:t xml:space="preserve">UNSW ’21 </w:t>
      </w:r>
      <w:r w:rsidRPr="005E7F9B">
        <w:t>[</w:t>
      </w:r>
      <w:r>
        <w:t>University of New South Wales, “</w:t>
      </w:r>
      <w:r w:rsidRPr="005E7F9B">
        <w:t>Mars Settlement Likely by 2050 Says Expert – But Not at Levels Predicted by Elon Musk</w:t>
      </w:r>
      <w:r>
        <w:t xml:space="preserve">”, 03-19-2021, </w:t>
      </w:r>
      <w:r w:rsidRPr="005E7F9B">
        <w:t>https://scitechdaily.com/mars-settlement-likely-by-2050-says-expert-but-not-at-levels-predicted-by-elon-musk/#:~:text=Mars%20will%20be%20colonized%20by,by%20NASA's%20Perseverance%20rover.</w:t>
      </w:r>
      <w:r>
        <w:t>]//pranav</w:t>
      </w:r>
    </w:p>
    <w:p w14:paraId="41AF5C17" w14:textId="3FAD6E3A" w:rsidR="005E7F9B" w:rsidRPr="009C0DB7" w:rsidRDefault="005E7F9B" w:rsidP="005E7F9B">
      <w:pPr>
        <w:rPr>
          <w:rStyle w:val="Emphasis"/>
        </w:rPr>
      </w:pPr>
      <w:r w:rsidRPr="009C0DB7">
        <w:rPr>
          <w:rStyle w:val="Emphasis"/>
          <w:highlight w:val="green"/>
        </w:rPr>
        <w:t>Robotic mining</w:t>
      </w:r>
      <w:r w:rsidRPr="009C0DB7">
        <w:rPr>
          <w:rStyle w:val="Emphasis"/>
        </w:rPr>
        <w:t xml:space="preserve"> that can </w:t>
      </w:r>
      <w:r w:rsidRPr="009C0DB7">
        <w:rPr>
          <w:rStyle w:val="Emphasis"/>
          <w:highlight w:val="green"/>
        </w:rPr>
        <w:t>provide water</w:t>
      </w:r>
      <w:r w:rsidRPr="009C0DB7">
        <w:rPr>
          <w:rStyle w:val="Emphasis"/>
        </w:rPr>
        <w:t xml:space="preserve"> </w:t>
      </w:r>
      <w:r w:rsidRPr="009C0DB7">
        <w:rPr>
          <w:rStyle w:val="Emphasis"/>
          <w:highlight w:val="green"/>
        </w:rPr>
        <w:t>and fuel</w:t>
      </w:r>
      <w:r w:rsidRPr="009C0DB7">
        <w:rPr>
          <w:rStyle w:val="Emphasis"/>
        </w:rPr>
        <w:t xml:space="preserve"> is the </w:t>
      </w:r>
      <w:r w:rsidRPr="009C0DB7">
        <w:rPr>
          <w:rStyle w:val="Emphasis"/>
          <w:highlight w:val="green"/>
        </w:rPr>
        <w:t>key to</w:t>
      </w:r>
      <w:r w:rsidRPr="009C0DB7">
        <w:rPr>
          <w:rStyle w:val="Emphasis"/>
        </w:rPr>
        <w:t xml:space="preserve"> developing a </w:t>
      </w:r>
      <w:r w:rsidRPr="009C0DB7">
        <w:rPr>
          <w:rStyle w:val="Emphasis"/>
          <w:highlight w:val="green"/>
        </w:rPr>
        <w:t>colony</w:t>
      </w:r>
      <w:r w:rsidRPr="009C0DB7">
        <w:rPr>
          <w:rStyle w:val="Emphasis"/>
        </w:rPr>
        <w:t xml:space="preserve"> on the red planet </w:t>
      </w:r>
      <w:r w:rsidRPr="009C0DB7">
        <w:rPr>
          <w:rStyle w:val="Emphasis"/>
          <w:highlight w:val="green"/>
        </w:rPr>
        <w:t>within</w:t>
      </w:r>
      <w:r w:rsidRPr="009C0DB7">
        <w:rPr>
          <w:rStyle w:val="Emphasis"/>
        </w:rPr>
        <w:t xml:space="preserve"> the next </w:t>
      </w:r>
      <w:r w:rsidRPr="009C0DB7">
        <w:rPr>
          <w:rStyle w:val="Emphasis"/>
          <w:highlight w:val="green"/>
        </w:rPr>
        <w:t>30 years</w:t>
      </w:r>
      <w:r w:rsidRPr="009C0DB7">
        <w:rPr>
          <w:rStyle w:val="Emphasis"/>
        </w:rPr>
        <w:t>.</w:t>
      </w:r>
    </w:p>
    <w:p w14:paraId="7F6CC47B" w14:textId="77777777" w:rsidR="005E7F9B" w:rsidRPr="005E7F9B" w:rsidRDefault="005E7F9B" w:rsidP="005E7F9B"/>
    <w:p w14:paraId="0ABA92A1" w14:textId="77777777" w:rsidR="005E7F9B" w:rsidRPr="005E7F9B" w:rsidRDefault="005E7F9B" w:rsidP="005E7F9B">
      <w:r w:rsidRPr="009C0DB7">
        <w:rPr>
          <w:rStyle w:val="Emphasis"/>
          <w:highlight w:val="green"/>
        </w:rPr>
        <w:t>Mars will be colonized</w:t>
      </w:r>
      <w:r w:rsidRPr="009C0DB7">
        <w:rPr>
          <w:rStyle w:val="Emphasis"/>
        </w:rPr>
        <w:t xml:space="preserve"> </w:t>
      </w:r>
      <w:r w:rsidRPr="009C0DB7">
        <w:rPr>
          <w:rStyle w:val="Emphasis"/>
          <w:highlight w:val="green"/>
        </w:rPr>
        <w:t>by</w:t>
      </w:r>
      <w:r w:rsidRPr="009C0DB7">
        <w:rPr>
          <w:rStyle w:val="Emphasis"/>
        </w:rPr>
        <w:t xml:space="preserve"> humans by the year </w:t>
      </w:r>
      <w:r w:rsidRPr="009C0DB7">
        <w:rPr>
          <w:rStyle w:val="Emphasis"/>
          <w:highlight w:val="green"/>
        </w:rPr>
        <w:t>2050</w:t>
      </w:r>
      <w:r w:rsidRPr="009C0DB7">
        <w:rPr>
          <w:rStyle w:val="Emphasis"/>
        </w:rPr>
        <w:t xml:space="preserve">, as long as autonomous </w:t>
      </w:r>
      <w:r w:rsidRPr="009C0DB7">
        <w:rPr>
          <w:rStyle w:val="Emphasis"/>
          <w:highlight w:val="green"/>
        </w:rPr>
        <w:t>mining processes</w:t>
      </w:r>
      <w:r w:rsidRPr="009C0DB7">
        <w:rPr>
          <w:rStyle w:val="Emphasis"/>
        </w:rPr>
        <w:t xml:space="preserve"> quickly </w:t>
      </w:r>
      <w:r w:rsidRPr="009C0DB7">
        <w:rPr>
          <w:rStyle w:val="Emphasis"/>
          <w:highlight w:val="green"/>
        </w:rPr>
        <w:t>become more commercially viable</w:t>
      </w:r>
      <w:r w:rsidRPr="009C0DB7">
        <w:rPr>
          <w:highlight w:val="green"/>
        </w:rPr>
        <w:t>.</w:t>
      </w:r>
    </w:p>
    <w:p w14:paraId="3297EC5A" w14:textId="77777777" w:rsidR="005E7F9B" w:rsidRPr="005E7F9B" w:rsidRDefault="005E7F9B" w:rsidP="005E7F9B"/>
    <w:p w14:paraId="09530593" w14:textId="77777777" w:rsidR="005E7F9B" w:rsidRPr="005E7F9B" w:rsidRDefault="005E7F9B" w:rsidP="005E7F9B">
      <w:r w:rsidRPr="005E7F9B">
        <w:t>That’s the view of Professor Serkan Saydam from UNSW Sydney in the wake of the amazing landing on Mars by NASA’s Perseverance rover.</w:t>
      </w:r>
    </w:p>
    <w:p w14:paraId="510999D0" w14:textId="77777777" w:rsidR="005E7F9B" w:rsidRPr="005E7F9B" w:rsidRDefault="005E7F9B" w:rsidP="005E7F9B"/>
    <w:p w14:paraId="785EB05A" w14:textId="77777777" w:rsidR="005E7F9B" w:rsidRPr="005E7F9B" w:rsidRDefault="005E7F9B" w:rsidP="005E7F9B">
      <w:r w:rsidRPr="005E7F9B">
        <w:t>Perseverance is expected to provide answers about whether forms of life ever existed on the red planet, but it is also designed to help address the challenges of future human expeditions there.</w:t>
      </w:r>
    </w:p>
    <w:p w14:paraId="63A06D32" w14:textId="77777777" w:rsidR="005E7F9B" w:rsidRPr="005E7F9B" w:rsidRDefault="005E7F9B" w:rsidP="005E7F9B"/>
    <w:p w14:paraId="1C8A04C9" w14:textId="77777777" w:rsidR="005E7F9B" w:rsidRPr="009C0DB7" w:rsidRDefault="005E7F9B" w:rsidP="005E7F9B">
      <w:pPr>
        <w:rPr>
          <w:rStyle w:val="Emphasis"/>
        </w:rPr>
      </w:pPr>
      <w:r w:rsidRPr="005E7F9B">
        <w:t xml:space="preserve">Professor Saydam, from the School of Mineral Energy Resources Engineering, </w:t>
      </w:r>
      <w:r w:rsidRPr="009C0DB7">
        <w:rPr>
          <w:rStyle w:val="Emphasis"/>
        </w:rPr>
        <w:t xml:space="preserve">says the </w:t>
      </w:r>
      <w:r w:rsidRPr="00502DFA">
        <w:rPr>
          <w:rStyle w:val="Emphasis"/>
          <w:highlight w:val="green"/>
        </w:rPr>
        <w:t>main focus</w:t>
      </w:r>
      <w:r w:rsidRPr="009C0DB7">
        <w:rPr>
          <w:rStyle w:val="Emphasis"/>
        </w:rPr>
        <w:t xml:space="preserve"> in terms of creating a colony on Mars </w:t>
      </w:r>
      <w:r w:rsidRPr="00502DFA">
        <w:rPr>
          <w:rStyle w:val="Emphasis"/>
          <w:highlight w:val="green"/>
        </w:rPr>
        <w:t>is</w:t>
      </w:r>
      <w:r w:rsidRPr="009C0DB7">
        <w:rPr>
          <w:rStyle w:val="Emphasis"/>
        </w:rPr>
        <w:t xml:space="preserve"> finding </w:t>
      </w:r>
      <w:r w:rsidRPr="00502DFA">
        <w:rPr>
          <w:rStyle w:val="Emphasis"/>
          <w:highlight w:val="green"/>
        </w:rPr>
        <w:t>water</w:t>
      </w:r>
      <w:r w:rsidRPr="009C0DB7">
        <w:rPr>
          <w:rStyle w:val="Emphasis"/>
        </w:rPr>
        <w:t xml:space="preserve"> – and being able to extract it and process it using robots before humans land.</w:t>
      </w:r>
    </w:p>
    <w:p w14:paraId="75E662E4" w14:textId="77777777" w:rsidR="005E7F9B" w:rsidRPr="005E7F9B" w:rsidRDefault="005E7F9B" w:rsidP="005E7F9B"/>
    <w:p w14:paraId="09D98798" w14:textId="3785480C" w:rsidR="005E7F9B" w:rsidRDefault="005E7F9B" w:rsidP="005E7F9B">
      <w:r w:rsidRPr="009C0DB7">
        <w:rPr>
          <w:rStyle w:val="Emphasis"/>
        </w:rPr>
        <w:t xml:space="preserve">“Everything is all about water,” Prof. Saydam says. “You use water </w:t>
      </w:r>
      <w:r w:rsidRPr="00502DFA">
        <w:rPr>
          <w:rStyle w:val="Emphasis"/>
          <w:highlight w:val="green"/>
        </w:rPr>
        <w:t>as</w:t>
      </w:r>
      <w:r w:rsidRPr="009C0DB7">
        <w:rPr>
          <w:rStyle w:val="Emphasis"/>
        </w:rPr>
        <w:t xml:space="preserve"> a </w:t>
      </w:r>
      <w:r w:rsidRPr="00502DFA">
        <w:rPr>
          <w:rStyle w:val="Emphasis"/>
          <w:highlight w:val="green"/>
        </w:rPr>
        <w:t>life support, plus</w:t>
      </w:r>
      <w:r w:rsidRPr="009C0DB7">
        <w:rPr>
          <w:rStyle w:val="Emphasis"/>
        </w:rPr>
        <w:t xml:space="preserve"> also being able to </w:t>
      </w:r>
      <w:r w:rsidRPr="00502DFA">
        <w:rPr>
          <w:rStyle w:val="Emphasis"/>
          <w:highlight w:val="green"/>
        </w:rPr>
        <w:t>separate out</w:t>
      </w:r>
      <w:r w:rsidRPr="009C0DB7">
        <w:rPr>
          <w:rStyle w:val="Emphasis"/>
        </w:rPr>
        <w:t xml:space="preserve"> the </w:t>
      </w:r>
      <w:r w:rsidRPr="00502DFA">
        <w:rPr>
          <w:rStyle w:val="Emphasis"/>
          <w:highlight w:val="green"/>
        </w:rPr>
        <w:t>hydrogen</w:t>
      </w:r>
      <w:r w:rsidRPr="009C0DB7">
        <w:rPr>
          <w:rStyle w:val="Emphasis"/>
        </w:rPr>
        <w:t xml:space="preserve"> to use </w:t>
      </w:r>
      <w:r w:rsidRPr="00502DFA">
        <w:rPr>
          <w:rStyle w:val="Emphasis"/>
          <w:highlight w:val="green"/>
        </w:rPr>
        <w:t>as</w:t>
      </w:r>
      <w:r w:rsidRPr="009C0DB7">
        <w:rPr>
          <w:rStyle w:val="Emphasis"/>
        </w:rPr>
        <w:t xml:space="preserve"> an </w:t>
      </w:r>
      <w:r w:rsidRPr="00502DFA">
        <w:rPr>
          <w:rStyle w:val="Emphasis"/>
          <w:highlight w:val="green"/>
        </w:rPr>
        <w:t>energy source</w:t>
      </w:r>
      <w:r w:rsidRPr="00502DFA">
        <w:rPr>
          <w:highlight w:val="green"/>
        </w:rPr>
        <w:t>.</w:t>
      </w:r>
    </w:p>
    <w:p w14:paraId="4DD61A5E" w14:textId="77777777" w:rsidR="005D7138" w:rsidRPr="00A01582" w:rsidRDefault="005D7138" w:rsidP="005D7138">
      <w:pPr>
        <w:pStyle w:val="Heading4"/>
      </w:pPr>
      <w:r>
        <w:t>Only private sector solves it</w:t>
      </w:r>
    </w:p>
    <w:p w14:paraId="29BE6EF4" w14:textId="77777777" w:rsidR="005D7138" w:rsidRPr="00A01582" w:rsidRDefault="005D7138" w:rsidP="005D7138">
      <w:r w:rsidRPr="00A01582">
        <w:rPr>
          <w:rStyle w:val="Style13ptBold"/>
        </w:rPr>
        <w:t>Diakovska &amp; Aliieva 20</w:t>
      </w:r>
      <w:r>
        <w:t xml:space="preserve"> [</w:t>
      </w:r>
      <w:r w:rsidRPr="00A01582">
        <w:t>Halyna Diakovska</w:t>
      </w:r>
      <w:r>
        <w:t xml:space="preserve"> and </w:t>
      </w:r>
      <w:r w:rsidRPr="00A01582">
        <w:t>Olga Aliieva</w:t>
      </w:r>
      <w:r>
        <w:t>,</w:t>
      </w:r>
      <w:r w:rsidRPr="00A01582">
        <w:t xml:space="preserve"> Ph.D.</w:t>
      </w:r>
      <w:r>
        <w:t>s</w:t>
      </w:r>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09B34236" w14:textId="77777777" w:rsidR="005D7138" w:rsidRPr="00844E93" w:rsidRDefault="005D7138" w:rsidP="005D7138">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The stages of space law development are discussed in the research of Valentyn Halunko (Halunko, 2019), Larysa Soroka (Soroka &amp; Kurkova, 2019), etc. Larysa Soroka and Kseniia Kurkova explored the specifics of the legal regulation of the use and development of artificial intelligence for the space area (Soroka &amp; Kurkova, 2019).</w:t>
      </w:r>
    </w:p>
    <w:p w14:paraId="3CFFD49B" w14:textId="77777777" w:rsidR="005D7138" w:rsidRPr="00844E93" w:rsidRDefault="005D7138" w:rsidP="005D7138">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3D8C009F" w14:textId="77777777" w:rsidR="005D7138" w:rsidRPr="00844E93" w:rsidRDefault="005D7138" w:rsidP="005D7138">
      <w:pPr>
        <w:rPr>
          <w:sz w:val="16"/>
          <w:szCs w:val="16"/>
        </w:rPr>
      </w:pPr>
      <w:r w:rsidRPr="00844E93">
        <w:rPr>
          <w:sz w:val="16"/>
          <w:szCs w:val="16"/>
        </w:rPr>
        <w:t>In 2018, Springer published an eloquent book The Rise of Private Actors in the Space Sector. Alessandra Vernile, the author of the book, explores a broad set of topics that reveal the role of private actors in space exploration (Vernile, 2018). The book covers the following topics: “Innovative Public Procurement and Support Schemes,” “New Target Markets for Private Actors,” etc. In the “Selected Success Stories,” Vernile provides examples of successful private actors in space exploration (Vernile, 2018).</w:t>
      </w:r>
    </w:p>
    <w:p w14:paraId="3F00A416" w14:textId="77777777" w:rsidR="005D7138" w:rsidRPr="00844E93" w:rsidRDefault="005D7138" w:rsidP="005D7138">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16A3AF0B" w14:textId="77777777" w:rsidR="005D7138" w:rsidRPr="00844E93" w:rsidRDefault="005D7138" w:rsidP="005D7138">
      <w:pPr>
        <w:rPr>
          <w:sz w:val="16"/>
        </w:rPr>
      </w:pPr>
      <w:r w:rsidRPr="00844E93">
        <w:rPr>
          <w:sz w:val="16"/>
        </w:rPr>
        <w:lastRenderedPageBreak/>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Astropreneurship &amp; Space Industry Club based on the MIT community (Astropreneurship, 2019).</w:t>
      </w:r>
    </w:p>
    <w:p w14:paraId="207F04AD" w14:textId="77777777" w:rsidR="005D7138" w:rsidRPr="00844E93" w:rsidRDefault="005D7138" w:rsidP="005D7138">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Deganit Paikowsky’s (Paikowsky, 2017), Clelia Iacomino (Iacomino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(Iacomino &amp; Ciccarelli, 2018):</w:t>
      </w:r>
    </w:p>
    <w:p w14:paraId="43E325DB" w14:textId="77777777" w:rsidR="005D7138" w:rsidRPr="00844E93" w:rsidRDefault="005D7138" w:rsidP="005D7138">
      <w:pPr>
        <w:rPr>
          <w:sz w:val="16"/>
          <w:szCs w:val="16"/>
        </w:rPr>
      </w:pPr>
      <w:r w:rsidRPr="00844E93">
        <w:rPr>
          <w:sz w:val="16"/>
          <w:szCs w:val="16"/>
        </w:rPr>
        <w:t>1. Innovative public procurement and support schemes, which significantly expand the role of commercial actors in space exploration.</w:t>
      </w:r>
    </w:p>
    <w:p w14:paraId="7C30278F" w14:textId="77777777" w:rsidR="005D7138" w:rsidRPr="00A01582" w:rsidRDefault="005D7138" w:rsidP="005D7138">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5E6A9375" w14:textId="77777777" w:rsidR="005D7138" w:rsidRPr="00A409A8" w:rsidRDefault="005D7138" w:rsidP="005D7138">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39A7C8BF" w14:textId="77777777" w:rsidR="005D7138" w:rsidRPr="00A409A8" w:rsidRDefault="005D7138" w:rsidP="005D7138">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74CD07AC" w14:textId="77777777" w:rsidR="005D7138" w:rsidRPr="00A409A8" w:rsidRDefault="005D7138" w:rsidP="005D7138">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78AC4BD7" w14:textId="77777777" w:rsidR="005D7138" w:rsidRPr="00A409A8" w:rsidRDefault="005D7138" w:rsidP="005D7138">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04E668C7" w14:textId="77777777" w:rsidR="005D7138" w:rsidRPr="00A409A8" w:rsidRDefault="005D7138" w:rsidP="005D7138">
      <w:pPr>
        <w:rPr>
          <w:sz w:val="16"/>
          <w:szCs w:val="16"/>
        </w:rPr>
      </w:pPr>
      <w:r w:rsidRPr="00A409A8">
        <w:rPr>
          <w:sz w:val="16"/>
          <w:szCs w:val="16"/>
        </w:rPr>
        <w:t>The analysis of the research and advances in commercial space exploration allows us to draw the following conclusions:</w:t>
      </w:r>
    </w:p>
    <w:p w14:paraId="164E3C8A" w14:textId="77777777" w:rsidR="005D7138" w:rsidRPr="00A409A8" w:rsidRDefault="005D7138" w:rsidP="005D7138">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52752DFB" w14:textId="77777777" w:rsidR="005D7138" w:rsidRPr="00A409A8" w:rsidRDefault="005D7138" w:rsidP="005D7138">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0F29B374" w14:textId="762A90CF" w:rsidR="005D7138" w:rsidRPr="005D7138" w:rsidRDefault="005D7138" w:rsidP="005E7F9B">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25232105" w14:textId="77777777" w:rsidR="00AC5E02" w:rsidRDefault="00AC5E02" w:rsidP="00AC5E02">
      <w:pPr>
        <w:pStyle w:val="Heading4"/>
      </w:pPr>
      <w:r>
        <w:lastRenderedPageBreak/>
        <w:t>Colony violence is wrong – settlement solves it AND nuclear war – Overview Effect proves.</w:t>
      </w:r>
    </w:p>
    <w:p w14:paraId="4FB676F6" w14:textId="77777777" w:rsidR="00AC5E02" w:rsidRPr="003A46DE" w:rsidRDefault="00AC5E02" w:rsidP="00AC5E02">
      <w:pPr>
        <w:rPr>
          <w:b/>
          <w:sz w:val="26"/>
        </w:rPr>
      </w:pPr>
      <w:r>
        <w:rPr>
          <w:rStyle w:val="Style13ptBold"/>
        </w:rPr>
        <w:t xml:space="preserve">Globus ’20 </w:t>
      </w:r>
      <w:r w:rsidRPr="0016654F">
        <w:t>[</w:t>
      </w:r>
      <w:r>
        <w:t xml:space="preserve">Al, </w:t>
      </w:r>
      <w:r w:rsidRPr="0016654F">
        <w:t>co-founded the NASA Ames Space Settlement Contest for 6-12th grade students. 6-12th grade students. He also co-founded the NASA Ames Nanotechnology Group, which, at first, worked on materials for space elevators and diamondoid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25FE9369" w14:textId="77777777" w:rsidR="00AC5E02" w:rsidRPr="00A72E4F" w:rsidRDefault="00AC5E02" w:rsidP="00AC5E02">
      <w:pPr>
        <w:rPr>
          <w:rStyle w:val="Emphasis"/>
        </w:rPr>
      </w:pPr>
      <w:r w:rsidRPr="0089709B">
        <w:rPr>
          <w:rStyle w:val="Emphasis"/>
          <w:highlight w:val="green"/>
        </w:rPr>
        <w:t>War</w:t>
      </w:r>
      <w:r w:rsidRPr="00A72E4F">
        <w:rPr>
          <w:rStyle w:val="Emphasis"/>
        </w:rPr>
        <w:t xml:space="preserve"> (Geopolitical Malefic)</w:t>
      </w:r>
    </w:p>
    <w:p w14:paraId="3269E708" w14:textId="77777777" w:rsidR="00AC5E02" w:rsidRDefault="00AC5E02" w:rsidP="00AC5E02">
      <w:r w:rsidRPr="00A72E4F">
        <w:rPr>
          <w:rStyle w:val="StyleUnderline"/>
        </w:rPr>
        <w:t>Argument: Space settlement creates an endless frontier extending for millions of light-years into the cosmos. Frontiers tend to be violent places, creating wars not only at the frontier but between the polities that support the expansion</w:t>
      </w:r>
      <w:r>
        <w:t>. The vast size of the cosmos means that settlers are widely separated for much of the time, perhaps even evolving new species. When they come close enough to interact there may be little fellow feeling and little reluctance for the stronger to exterminate the weaker.</w:t>
      </w:r>
    </w:p>
    <w:p w14:paraId="23D0E71D" w14:textId="77777777" w:rsidR="00AC5E02" w:rsidRDefault="00AC5E02" w:rsidP="00AC5E02"/>
    <w:p w14:paraId="203F08C5" w14:textId="77777777" w:rsidR="00AC5E02" w:rsidRDefault="00AC5E02" w:rsidP="00AC5E02">
      <w:r w:rsidRPr="0089709B">
        <w:rPr>
          <w:rStyle w:val="Emphasis"/>
          <w:highlight w:val="green"/>
        </w:rPr>
        <w:t>Counter-argument</w:t>
      </w:r>
      <w:r w:rsidRPr="00A72E4F">
        <w:rPr>
          <w:rStyle w:val="Emphasis"/>
        </w:rPr>
        <w:t xml:space="preserve">: With </w:t>
      </w:r>
      <w:r w:rsidRPr="0089709B">
        <w:rPr>
          <w:rStyle w:val="Emphasis"/>
          <w:highlight w:val="green"/>
        </w:rPr>
        <w:t>space settlement</w:t>
      </w:r>
      <w:r w:rsidRPr="00A72E4F">
        <w:rPr>
          <w:rStyle w:val="Emphasis"/>
        </w:rPr>
        <w:t xml:space="preserve"> development there are a number of </w:t>
      </w:r>
      <w:r w:rsidRPr="0089709B">
        <w:rPr>
          <w:rStyle w:val="Emphasis"/>
          <w:highlight w:val="green"/>
        </w:rPr>
        <w:t>factors inhibiting violence</w:t>
      </w:r>
      <w:r w:rsidRPr="00A72E4F">
        <w:rPr>
          <w:rStyle w:val="Emphasis"/>
        </w:rPr>
        <w:t xml:space="preserve"> and warfare. For one, the </w:t>
      </w:r>
      <w:r w:rsidRPr="0089709B">
        <w:rPr>
          <w:rStyle w:val="Emphasis"/>
          <w:highlight w:val="green"/>
        </w:rPr>
        <w:t>vast</w:t>
      </w:r>
      <w:r w:rsidRPr="00A72E4F">
        <w:rPr>
          <w:rStyle w:val="Emphasis"/>
        </w:rPr>
        <w:t xml:space="preserve"> energy and materials </w:t>
      </w:r>
      <w:r w:rsidRPr="0089709B">
        <w:rPr>
          <w:rStyle w:val="Emphasis"/>
          <w:highlight w:val="green"/>
        </w:rPr>
        <w:t>resources available</w:t>
      </w:r>
      <w:r w:rsidRPr="00A72E4F">
        <w:rPr>
          <w:rStyle w:val="Emphasis"/>
        </w:rPr>
        <w:t xml:space="preserve"> will tend to </w:t>
      </w:r>
      <w:r w:rsidRPr="0089709B">
        <w:rPr>
          <w:rStyle w:val="Emphasis"/>
          <w:highlight w:val="green"/>
        </w:rPr>
        <w:t>make resource wars obsolete</w:t>
      </w:r>
      <w:r w:rsidRPr="00A72E4F">
        <w:rPr>
          <w:rStyle w:val="Emphasis"/>
        </w:rPr>
        <w:t xml:space="preserve">. The </w:t>
      </w:r>
      <w:r w:rsidRPr="0089709B">
        <w:rPr>
          <w:rStyle w:val="Emphasis"/>
          <w:highlight w:val="green"/>
        </w:rPr>
        <w:t>fragility of</w:t>
      </w:r>
      <w:r w:rsidRPr="00A72E4F">
        <w:rPr>
          <w:rStyle w:val="Emphasis"/>
        </w:rPr>
        <w:t xml:space="preserve"> space </w:t>
      </w:r>
      <w:r w:rsidRPr="0089709B">
        <w:rPr>
          <w:rStyle w:val="Emphasis"/>
          <w:highlight w:val="green"/>
        </w:rPr>
        <w:t>settlements</w:t>
      </w:r>
      <w:r w:rsidRPr="00A72E4F">
        <w:rPr>
          <w:rStyle w:val="Emphasis"/>
        </w:rPr>
        <w:t xml:space="preserve">, particularly free-space settlements in orbit, </w:t>
      </w:r>
      <w:r w:rsidRPr="0089709B">
        <w:rPr>
          <w:rStyle w:val="Emphasis"/>
          <w:highlight w:val="green"/>
        </w:rPr>
        <w:t>mandates</w:t>
      </w:r>
      <w:r w:rsidRPr="00A72E4F">
        <w:rPr>
          <w:rStyle w:val="Emphasis"/>
        </w:rPr>
        <w:t xml:space="preserve"> that </w:t>
      </w:r>
      <w:r w:rsidRPr="0089709B">
        <w:rPr>
          <w:rStyle w:val="Emphasis"/>
          <w:highlight w:val="green"/>
        </w:rPr>
        <w:t>settlers avoid pointless provocations</w:t>
      </w:r>
      <w:r w:rsidRPr="00A72E4F">
        <w:rPr>
          <w:rStyle w:val="Emphasis"/>
        </w:rPr>
        <w:t xml:space="preserve"> and chest-beating exercises</w:t>
      </w:r>
      <w:r>
        <w:t xml:space="preserve">. The enormous size of the space inhabited, up to and including the entire galaxy, </w:t>
      </w:r>
      <w:r w:rsidRPr="00A72E4F">
        <w:rPr>
          <w:rStyle w:val="Emphasis"/>
        </w:rPr>
        <w:t xml:space="preserve">makes it extremely </w:t>
      </w:r>
      <w:r w:rsidRPr="0089709B">
        <w:rPr>
          <w:rStyle w:val="Emphasis"/>
          <w:highlight w:val="green"/>
        </w:rPr>
        <w:t>unlikely</w:t>
      </w:r>
      <w:r w:rsidRPr="00A72E4F">
        <w:rPr>
          <w:rStyle w:val="Emphasis"/>
        </w:rPr>
        <w:t xml:space="preserve"> that </w:t>
      </w:r>
      <w:r w:rsidRPr="0089709B">
        <w:rPr>
          <w:rStyle w:val="Emphasis"/>
          <w:highlight w:val="green"/>
        </w:rPr>
        <w:t>war</w:t>
      </w:r>
      <w:r w:rsidRPr="00A72E4F">
        <w:rPr>
          <w:rStyle w:val="Emphasis"/>
        </w:rPr>
        <w:t xml:space="preserve"> will </w:t>
      </w:r>
      <w:r w:rsidRPr="0089709B">
        <w:rPr>
          <w:rStyle w:val="Emphasis"/>
          <w:highlight w:val="green"/>
        </w:rPr>
        <w:t>consume</w:t>
      </w:r>
      <w:r w:rsidRPr="00A72E4F">
        <w:rPr>
          <w:rStyle w:val="Emphasis"/>
        </w:rPr>
        <w:t xml:space="preserve"> more than a </w:t>
      </w:r>
      <w:r w:rsidRPr="0089709B">
        <w:rPr>
          <w:rStyle w:val="Emphasis"/>
          <w:highlight w:val="green"/>
        </w:rPr>
        <w:t>small fraction of</w:t>
      </w:r>
      <w:r w:rsidRPr="00A72E4F">
        <w:rPr>
          <w:rStyle w:val="Emphasis"/>
        </w:rPr>
        <w:t xml:space="preserve"> the </w:t>
      </w:r>
      <w:r w:rsidRPr="0089709B">
        <w:rPr>
          <w:rStyle w:val="Emphasis"/>
          <w:highlight w:val="green"/>
        </w:rPr>
        <w:t>population</w:t>
      </w:r>
      <w:r w:rsidRPr="00A72E4F">
        <w:rPr>
          <w:rStyle w:val="Emphasis"/>
        </w:rPr>
        <w:t xml:space="preserve"> </w:t>
      </w:r>
      <w:r w:rsidRPr="0089709B">
        <w:rPr>
          <w:rStyle w:val="Emphasis"/>
          <w:highlight w:val="green"/>
        </w:rPr>
        <w:t>and</w:t>
      </w:r>
      <w:r w:rsidRPr="00A72E4F">
        <w:rPr>
          <w:rStyle w:val="Emphasis"/>
        </w:rPr>
        <w:t xml:space="preserve"> </w:t>
      </w:r>
      <w:r w:rsidRPr="0089709B">
        <w:rPr>
          <w:rStyle w:val="Emphasis"/>
          <w:highlight w:val="green"/>
        </w:rPr>
        <w:t>resources</w:t>
      </w:r>
      <w:r w:rsidRPr="00A72E4F">
        <w:rPr>
          <w:rStyle w:val="Emphasis"/>
        </w:rPr>
        <w:t xml:space="preserve"> available.</w:t>
      </w:r>
      <w:r>
        <w:t xml:space="preserve"> It is difficult, if not impossible, to predict whether space settlement will lead to an increase or decrease in the odds that any given individual or group is involved in warfare or not. Preventing space settlement may be more or less dangerous than allowing it to proceed; it’s impossible to say.</w:t>
      </w:r>
    </w:p>
    <w:p w14:paraId="2D40411D" w14:textId="77777777" w:rsidR="00AC5E02" w:rsidRDefault="00AC5E02" w:rsidP="00AC5E02"/>
    <w:p w14:paraId="150EBD52" w14:textId="77777777" w:rsidR="00AC5E02" w:rsidRDefault="00AC5E02" w:rsidP="00AC5E02">
      <w:r>
        <w:t xml:space="preserve">Comparison with no space settlement: </w:t>
      </w:r>
      <w:r w:rsidRPr="00A72E4F">
        <w:rPr>
          <w:rStyle w:val="Emphasis"/>
        </w:rPr>
        <w:t xml:space="preserve">It is reassuring that </w:t>
      </w:r>
      <w:r w:rsidRPr="0008051C">
        <w:rPr>
          <w:rStyle w:val="Emphasis"/>
          <w:highlight w:val="green"/>
        </w:rPr>
        <w:t>since World War II war</w:t>
      </w:r>
      <w:r w:rsidRPr="00A72E4F">
        <w:rPr>
          <w:rStyle w:val="Emphasis"/>
        </w:rPr>
        <w:t xml:space="preserve">fare has </w:t>
      </w:r>
      <w:r w:rsidRPr="0008051C">
        <w:rPr>
          <w:rStyle w:val="Emphasis"/>
          <w:highlight w:val="green"/>
        </w:rPr>
        <w:t>decreased</w:t>
      </w:r>
      <w:r w:rsidRPr="00A72E4F">
        <w:rPr>
          <w:rStyle w:val="Emphasis"/>
        </w:rPr>
        <w:t xml:space="preserve"> substantially and </w:t>
      </w:r>
      <w:r w:rsidRPr="0008051C">
        <w:rPr>
          <w:rStyle w:val="Emphasis"/>
          <w:highlight w:val="green"/>
        </w:rPr>
        <w:t>rarely involves</w:t>
      </w:r>
      <w:r w:rsidRPr="00A72E4F">
        <w:rPr>
          <w:rStyle w:val="Emphasis"/>
        </w:rPr>
        <w:t xml:space="preserve"> the </w:t>
      </w:r>
      <w:r w:rsidRPr="0008051C">
        <w:rPr>
          <w:rStyle w:val="Emphasis"/>
          <w:highlight w:val="green"/>
        </w:rPr>
        <w:t>great powers</w:t>
      </w:r>
      <w:r w:rsidRPr="00A72E4F">
        <w:rPr>
          <w:rStyle w:val="Emphasis"/>
        </w:rPr>
        <w:t xml:space="preserve"> </w:t>
      </w:r>
      <w:r w:rsidRPr="0008051C">
        <w:rPr>
          <w:rStyle w:val="Emphasis"/>
          <w:highlight w:val="green"/>
        </w:rPr>
        <w:t>directly</w:t>
      </w:r>
      <w:r w:rsidRPr="00A72E4F">
        <w:rPr>
          <w:rStyle w:val="Emphasis"/>
        </w:rPr>
        <w:t xml:space="preserve"> killing each other’s citizens.</w:t>
      </w:r>
      <w:r>
        <w:t xml:space="preserve"> That is left to proxies. However, </w:t>
      </w:r>
      <w:r w:rsidRPr="00A72E4F">
        <w:rPr>
          <w:rStyle w:val="Emphasis"/>
        </w:rPr>
        <w:t>not all wars are intentional.</w:t>
      </w:r>
      <w:r>
        <w:t xml:space="preserve"> Consider World War I and the Cuban Missile Crisis. </w:t>
      </w:r>
      <w:r w:rsidRPr="00A72E4F">
        <w:rPr>
          <w:rStyle w:val="Emphasis"/>
        </w:rPr>
        <w:t xml:space="preserve">These suggest that there is a </w:t>
      </w:r>
      <w:r w:rsidRPr="0008051C">
        <w:rPr>
          <w:rStyle w:val="Emphasis"/>
          <w:highlight w:val="green"/>
        </w:rPr>
        <w:t>possibility</w:t>
      </w:r>
      <w:r w:rsidRPr="00A72E4F">
        <w:rPr>
          <w:rStyle w:val="Emphasis"/>
        </w:rPr>
        <w:t>—some would say probability—</w:t>
      </w:r>
      <w:r w:rsidRPr="0008051C">
        <w:rPr>
          <w:rStyle w:val="Emphasis"/>
          <w:highlight w:val="green"/>
        </w:rPr>
        <w:t>of</w:t>
      </w:r>
      <w:r w:rsidRPr="00A72E4F">
        <w:rPr>
          <w:rStyle w:val="Emphasis"/>
        </w:rPr>
        <w:t xml:space="preserve"> an </w:t>
      </w:r>
      <w:r w:rsidRPr="0008051C">
        <w:rPr>
          <w:rStyle w:val="Emphasis"/>
          <w:highlight w:val="green"/>
        </w:rPr>
        <w:t>accidental</w:t>
      </w:r>
      <w:r w:rsidRPr="00A72E4F">
        <w:rPr>
          <w:rStyle w:val="Emphasis"/>
        </w:rPr>
        <w:t xml:space="preserve"> humanity-ending nuclear </w:t>
      </w:r>
      <w:r w:rsidRPr="0008051C">
        <w:rPr>
          <w:rStyle w:val="Emphasis"/>
          <w:highlight w:val="green"/>
        </w:rPr>
        <w:t>war</w:t>
      </w:r>
      <w:r w:rsidRPr="00A72E4F">
        <w:rPr>
          <w:rStyle w:val="Emphasis"/>
        </w:rPr>
        <w:t>.</w:t>
      </w:r>
    </w:p>
    <w:p w14:paraId="7181A6B6" w14:textId="77777777" w:rsidR="00AC5E02" w:rsidRPr="001C017D" w:rsidRDefault="00AC5E02" w:rsidP="00AC5E02">
      <w:pPr>
        <w:rPr>
          <w:rStyle w:val="Emphasis"/>
        </w:rPr>
      </w:pPr>
      <w:r w:rsidRPr="00A72E4F">
        <w:rPr>
          <w:rStyle w:val="Emphasis"/>
        </w:rPr>
        <w:t xml:space="preserve">Space </w:t>
      </w:r>
      <w:r w:rsidRPr="0008051C">
        <w:rPr>
          <w:rStyle w:val="Emphasis"/>
          <w:highlight w:val="green"/>
        </w:rPr>
        <w:t>settlement</w:t>
      </w:r>
      <w:r w:rsidRPr="00A72E4F">
        <w:rPr>
          <w:rStyle w:val="Emphasis"/>
        </w:rPr>
        <w:t xml:space="preserve"> could </w:t>
      </w:r>
      <w:r w:rsidRPr="0008051C">
        <w:rPr>
          <w:rStyle w:val="Emphasis"/>
          <w:highlight w:val="green"/>
        </w:rPr>
        <w:t>reduce this</w:t>
      </w:r>
      <w:r w:rsidRPr="00A72E4F">
        <w:rPr>
          <w:rStyle w:val="Emphasis"/>
        </w:rPr>
        <w:t xml:space="preserve"> probability a bit </w:t>
      </w:r>
      <w:r w:rsidRPr="0008051C">
        <w:rPr>
          <w:rStyle w:val="Emphasis"/>
          <w:highlight w:val="green"/>
        </w:rPr>
        <w:t>by exposing</w:t>
      </w:r>
      <w:r w:rsidRPr="00A72E4F">
        <w:rPr>
          <w:rStyle w:val="Emphasis"/>
        </w:rPr>
        <w:t xml:space="preserve"> large numbers of </w:t>
      </w:r>
      <w:r w:rsidRPr="0008051C">
        <w:rPr>
          <w:rStyle w:val="Emphasis"/>
          <w:highlight w:val="green"/>
        </w:rPr>
        <w:t>people to the Overview Effect</w:t>
      </w:r>
      <w:r w:rsidRPr="00A72E4F">
        <w:rPr>
          <w:rStyle w:val="Emphasis"/>
        </w:rPr>
        <w:t xml:space="preserve"> created by the view of Earth from space, where some astronauts have come to value Earth and the unity of Earth’s people much </w:t>
      </w:r>
      <w:r w:rsidRPr="00A72E4F">
        <w:rPr>
          <w:rStyle w:val="Emphasis"/>
        </w:rPr>
        <w:lastRenderedPageBreak/>
        <w:t>more than before</w:t>
      </w:r>
      <w:r w:rsidRPr="003A46DE">
        <w:t xml:space="preserve">. More substantively, </w:t>
      </w:r>
      <w:r w:rsidRPr="001C017D">
        <w:rPr>
          <w:rStyle w:val="Emphasis"/>
        </w:rPr>
        <w:t xml:space="preserve">a sufficiently </w:t>
      </w:r>
      <w:r w:rsidRPr="00263466">
        <w:rPr>
          <w:rStyle w:val="Emphasis"/>
          <w:highlight w:val="green"/>
        </w:rPr>
        <w:t>developed</w:t>
      </w:r>
      <w:r w:rsidRPr="001C017D">
        <w:rPr>
          <w:rStyle w:val="Emphasis"/>
        </w:rPr>
        <w:t xml:space="preserve"> space </w:t>
      </w:r>
      <w:r w:rsidRPr="00263466">
        <w:rPr>
          <w:rStyle w:val="Emphasis"/>
          <w:highlight w:val="green"/>
        </w:rPr>
        <w:t>settlement</w:t>
      </w:r>
      <w:r w:rsidRPr="001C017D">
        <w:rPr>
          <w:rStyle w:val="Emphasis"/>
        </w:rPr>
        <w:t xml:space="preserve"> </w:t>
      </w:r>
      <w:r w:rsidRPr="00263466">
        <w:rPr>
          <w:rStyle w:val="Emphasis"/>
          <w:highlight w:val="green"/>
        </w:rPr>
        <w:t>society</w:t>
      </w:r>
      <w:r w:rsidRPr="001C017D">
        <w:rPr>
          <w:rStyle w:val="Emphasis"/>
        </w:rPr>
        <w:t xml:space="preserve"> surviving a war can </w:t>
      </w:r>
      <w:r w:rsidRPr="00263466">
        <w:rPr>
          <w:rStyle w:val="Emphasis"/>
          <w:highlight w:val="green"/>
        </w:rPr>
        <w:t>repopulate Earth</w:t>
      </w:r>
      <w:r w:rsidRPr="001C017D">
        <w:rPr>
          <w:rStyle w:val="Emphasis"/>
        </w:rPr>
        <w:t xml:space="preserve"> and restock other species if prevention fails. Thus the chance of a humanity-ending nuclear war is much lower with a sufficiently advanced space settlement society.</w:t>
      </w:r>
    </w:p>
    <w:p w14:paraId="15E58F9A" w14:textId="77777777" w:rsidR="00AC5E02" w:rsidRDefault="00AC5E02" w:rsidP="00AC5E02">
      <w:pPr>
        <w:pStyle w:val="Heading4"/>
      </w:pPr>
      <w:r>
        <w:t xml:space="preserve">New technocratic totalitarianism is empirically wrong, and settlement solves the internal link. </w:t>
      </w:r>
    </w:p>
    <w:p w14:paraId="22C2C79C" w14:textId="77777777" w:rsidR="00AC5E02" w:rsidRPr="0016654F" w:rsidRDefault="00AC5E02" w:rsidP="00AC5E02">
      <w:pPr>
        <w:rPr>
          <w:rStyle w:val="Style13ptBold"/>
        </w:rPr>
      </w:pPr>
      <w:r>
        <w:rPr>
          <w:rStyle w:val="Style13ptBold"/>
        </w:rPr>
        <w:t xml:space="preserve">Globus ’20 </w:t>
      </w:r>
      <w:r w:rsidRPr="0016654F">
        <w:t>[</w:t>
      </w:r>
      <w:r>
        <w:t xml:space="preserve">Al, </w:t>
      </w:r>
      <w:r w:rsidRPr="0016654F">
        <w:t>co-founded the NASA Ames Space Settlement Contest for 6-12th grade students. 6-12th grade students. He also co-founded the NASA Ames Nanotechnology Group, which, at first, worked on materials for space elevators and diamondoid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25707C26" w14:textId="77777777" w:rsidR="00AC5E02" w:rsidRPr="001F4905" w:rsidRDefault="00AC5E02" w:rsidP="00AC5E02"/>
    <w:p w14:paraId="6757746D" w14:textId="77777777" w:rsidR="00AC5E02" w:rsidRPr="00FC5455" w:rsidRDefault="00AC5E02" w:rsidP="00AC5E02">
      <w:pPr>
        <w:rPr>
          <w:rStyle w:val="Emphasis"/>
        </w:rPr>
      </w:pPr>
      <w:r w:rsidRPr="00AC40E6">
        <w:rPr>
          <w:rStyle w:val="Emphasis"/>
        </w:rPr>
        <w:t>Totalitarian world government</w:t>
      </w:r>
      <w:r w:rsidRPr="00FC5455">
        <w:rPr>
          <w:rStyle w:val="Emphasis"/>
        </w:rPr>
        <w:t xml:space="preserve"> (</w:t>
      </w:r>
      <w:r w:rsidRPr="00AC40E6">
        <w:rPr>
          <w:rStyle w:val="Emphasis"/>
          <w:highlight w:val="green"/>
        </w:rPr>
        <w:t>Hierarchy Enablement</w:t>
      </w:r>
      <w:r w:rsidRPr="00FC5455">
        <w:rPr>
          <w:rStyle w:val="Emphasis"/>
        </w:rPr>
        <w:t>)</w:t>
      </w:r>
    </w:p>
    <w:p w14:paraId="211A6366" w14:textId="77777777" w:rsidR="00AC5E02" w:rsidRPr="00FC5455" w:rsidRDefault="00AC5E02" w:rsidP="00AC5E02">
      <w:pPr>
        <w:rPr>
          <w:rStyle w:val="StyleUnderline"/>
        </w:rPr>
      </w:pPr>
      <w:r w:rsidRPr="00FC5455">
        <w:rPr>
          <w:rStyle w:val="StyleUnderline"/>
        </w:rPr>
        <w:t>Argument: According to Deudney, “The further large-scale expansion of human activity into solar space is likely to facilitate the emergence of a highly hierarchical world government on… Earth that could then be prone to become totalitarian” due to military pressure on Earth.</w:t>
      </w:r>
    </w:p>
    <w:p w14:paraId="0C6405D1" w14:textId="77777777" w:rsidR="00AC5E02" w:rsidRDefault="00AC5E02" w:rsidP="00AC5E02"/>
    <w:p w14:paraId="743FDA85" w14:textId="77777777" w:rsidR="00AC5E02" w:rsidRPr="00FC5455" w:rsidRDefault="00AC5E02" w:rsidP="00AC5E02">
      <w:pPr>
        <w:rPr>
          <w:rStyle w:val="Emphasis"/>
        </w:rPr>
      </w:pPr>
      <w:r w:rsidRPr="009E5395">
        <w:rPr>
          <w:rStyle w:val="Emphasis"/>
          <w:highlight w:val="green"/>
        </w:rPr>
        <w:t>Counter-argument</w:t>
      </w:r>
      <w:r w:rsidRPr="00FC5455">
        <w:rPr>
          <w:rStyle w:val="Emphasis"/>
        </w:rPr>
        <w:t xml:space="preserve">: The </w:t>
      </w:r>
      <w:r w:rsidRPr="009E5395">
        <w:rPr>
          <w:rStyle w:val="Emphasis"/>
          <w:highlight w:val="green"/>
        </w:rPr>
        <w:t>hypothesized facilitation</w:t>
      </w:r>
      <w:r w:rsidRPr="00FC5455">
        <w:rPr>
          <w:rStyle w:val="Emphasis"/>
        </w:rPr>
        <w:t xml:space="preserve"> </w:t>
      </w:r>
      <w:r w:rsidRPr="009E5395">
        <w:rPr>
          <w:rStyle w:val="Emphasis"/>
          <w:highlight w:val="green"/>
        </w:rPr>
        <w:t>of</w:t>
      </w:r>
      <w:r w:rsidRPr="00FC5455">
        <w:rPr>
          <w:rStyle w:val="Emphasis"/>
        </w:rPr>
        <w:t xml:space="preserve"> highly </w:t>
      </w:r>
      <w:r w:rsidRPr="009E5395">
        <w:rPr>
          <w:rStyle w:val="Emphasis"/>
          <w:highlight w:val="green"/>
        </w:rPr>
        <w:t>hierarchical world</w:t>
      </w:r>
      <w:r w:rsidRPr="00FC5455">
        <w:rPr>
          <w:rStyle w:val="Emphasis"/>
        </w:rPr>
        <w:t xml:space="preserve"> government is </w:t>
      </w:r>
      <w:r w:rsidRPr="009E5395">
        <w:rPr>
          <w:rStyle w:val="Emphasis"/>
          <w:highlight w:val="green"/>
        </w:rPr>
        <w:t>due to</w:t>
      </w:r>
      <w:r w:rsidRPr="00FC5455">
        <w:rPr>
          <w:rStyle w:val="Emphasis"/>
        </w:rPr>
        <w:t xml:space="preserve"> the hypothesized </w:t>
      </w:r>
      <w:r w:rsidRPr="009E5395">
        <w:rPr>
          <w:rStyle w:val="Emphasis"/>
          <w:highlight w:val="green"/>
        </w:rPr>
        <w:t>threat of</w:t>
      </w:r>
      <w:r w:rsidRPr="00FC5455">
        <w:rPr>
          <w:rStyle w:val="Emphasis"/>
        </w:rPr>
        <w:t xml:space="preserve"> attack specifically:</w:t>
      </w:r>
    </w:p>
    <w:p w14:paraId="50AF17FA" w14:textId="77777777" w:rsidR="00AC5E02" w:rsidRDefault="00AC5E02" w:rsidP="00AC5E02"/>
    <w:p w14:paraId="6837AECE" w14:textId="77777777" w:rsidR="00AC5E02" w:rsidRDefault="00AC5E02" w:rsidP="00AC5E02">
      <w:r w:rsidRPr="00FC5455">
        <w:rPr>
          <w:rStyle w:val="Emphasis"/>
        </w:rPr>
        <w:t xml:space="preserve">Bombardment by </w:t>
      </w:r>
      <w:r w:rsidRPr="009E5395">
        <w:rPr>
          <w:rStyle w:val="Emphasis"/>
          <w:highlight w:val="green"/>
        </w:rPr>
        <w:t>asteroids</w:t>
      </w:r>
      <w:r w:rsidRPr="00FC5455">
        <w:rPr>
          <w:rStyle w:val="Emphasis"/>
        </w:rPr>
        <w:t>. But as we have seen, asteroids make inferior weapons</w:t>
      </w:r>
      <w:r>
        <w:t>.</w:t>
      </w:r>
    </w:p>
    <w:p w14:paraId="3B39FEA3" w14:textId="77777777" w:rsidR="00AC5E02" w:rsidRDefault="00AC5E02" w:rsidP="00AC5E02">
      <w:r w:rsidRPr="00FC5455">
        <w:rPr>
          <w:rStyle w:val="Emphasis"/>
        </w:rPr>
        <w:t>Attack from low Earth orbit. In this scenario one entity controls Earth and another controls the orbital space near Earth, which can then be used to launch attacks. However, if a single entity controls both, this threat becomes moot</w:t>
      </w:r>
      <w:r>
        <w:t>.</w:t>
      </w:r>
    </w:p>
    <w:p w14:paraId="3AEA78F9" w14:textId="77777777" w:rsidR="00AC5E02" w:rsidRDefault="00AC5E02" w:rsidP="00AC5E02">
      <w:r>
        <w:t xml:space="preserve">With regard to turning totalitarian, </w:t>
      </w:r>
      <w:r w:rsidRPr="00FC5455">
        <w:rPr>
          <w:rStyle w:val="Emphasis"/>
        </w:rPr>
        <w:t xml:space="preserve">it should be noted that </w:t>
      </w:r>
      <w:r w:rsidRPr="009E5395">
        <w:rPr>
          <w:rStyle w:val="Emphasis"/>
          <w:highlight w:val="green"/>
        </w:rPr>
        <w:t>none of the classic</w:t>
      </w:r>
      <w:r w:rsidRPr="00FC5455">
        <w:rPr>
          <w:rStyle w:val="Emphasis"/>
        </w:rPr>
        <w:t xml:space="preserve"> </w:t>
      </w:r>
      <w:r w:rsidRPr="009E5395">
        <w:rPr>
          <w:rStyle w:val="Emphasis"/>
          <w:highlight w:val="green"/>
        </w:rPr>
        <w:t>totalitarian states</w:t>
      </w:r>
      <w:r w:rsidRPr="00FC5455">
        <w:rPr>
          <w:rStyle w:val="Emphasis"/>
        </w:rPr>
        <w:t xml:space="preserve"> (Soviet Union, Germany, Italy, North Korea, and China) </w:t>
      </w:r>
      <w:r w:rsidRPr="009E5395">
        <w:rPr>
          <w:rStyle w:val="Emphasis"/>
          <w:highlight w:val="green"/>
        </w:rPr>
        <w:t>were</w:t>
      </w:r>
      <w:r w:rsidRPr="00FC5455">
        <w:rPr>
          <w:rStyle w:val="Emphasis"/>
        </w:rPr>
        <w:t xml:space="preserve"> </w:t>
      </w:r>
      <w:r w:rsidRPr="009E5395">
        <w:rPr>
          <w:rStyle w:val="Emphasis"/>
          <w:highlight w:val="green"/>
        </w:rPr>
        <w:t>subject</w:t>
      </w:r>
      <w:r w:rsidRPr="00FC5455">
        <w:rPr>
          <w:rStyle w:val="Emphasis"/>
        </w:rPr>
        <w:t xml:space="preserve"> </w:t>
      </w:r>
      <w:r w:rsidRPr="009E5395">
        <w:rPr>
          <w:rStyle w:val="Emphasis"/>
          <w:highlight w:val="green"/>
        </w:rPr>
        <w:t>to</w:t>
      </w:r>
      <w:r w:rsidRPr="00FC5455">
        <w:rPr>
          <w:rStyle w:val="Emphasis"/>
        </w:rPr>
        <w:t xml:space="preserve"> significantly </w:t>
      </w:r>
      <w:r w:rsidRPr="009E5395">
        <w:rPr>
          <w:rStyle w:val="Emphasis"/>
          <w:highlight w:val="green"/>
        </w:rPr>
        <w:t>more threat than other</w:t>
      </w:r>
      <w:r w:rsidRPr="00FC5455">
        <w:rPr>
          <w:rStyle w:val="Emphasis"/>
        </w:rPr>
        <w:t xml:space="preserve"> countries which did not turn totalitarian (e.g., the United Kingdom, France, Switzerland, etc.), suggesting that </w:t>
      </w:r>
      <w:r w:rsidRPr="009E5395">
        <w:rPr>
          <w:rStyle w:val="Emphasis"/>
          <w:highlight w:val="green"/>
        </w:rPr>
        <w:t>external pressure</w:t>
      </w:r>
      <w:r w:rsidRPr="00FC5455">
        <w:rPr>
          <w:rStyle w:val="Emphasis"/>
        </w:rPr>
        <w:t xml:space="preserve"> is </w:t>
      </w:r>
      <w:r w:rsidRPr="009E5395">
        <w:rPr>
          <w:rStyle w:val="Emphasis"/>
          <w:highlight w:val="green"/>
        </w:rPr>
        <w:t>not</w:t>
      </w:r>
      <w:r w:rsidRPr="00FC5455">
        <w:rPr>
          <w:rStyle w:val="Emphasis"/>
        </w:rPr>
        <w:t xml:space="preserve"> necessarily the </w:t>
      </w:r>
      <w:r w:rsidRPr="009E5395">
        <w:rPr>
          <w:rStyle w:val="Emphasis"/>
          <w:highlight w:val="green"/>
        </w:rPr>
        <w:t>driver towards totalitarianism</w:t>
      </w:r>
      <w:r>
        <w:t>. Indeed, South and North Korea shows that very similar countries in similar circumstance can be driven to either totalitarianism or democracy.</w:t>
      </w:r>
    </w:p>
    <w:p w14:paraId="319AF689" w14:textId="21C56801" w:rsidR="00AC5E02" w:rsidRDefault="00AC5E02" w:rsidP="00AC5E02">
      <w:r>
        <w:lastRenderedPageBreak/>
        <w:t xml:space="preserve">Comparison with no space settlement: </w:t>
      </w:r>
      <w:r w:rsidRPr="009E5395">
        <w:rPr>
          <w:rStyle w:val="Emphasis"/>
          <w:highlight w:val="green"/>
        </w:rPr>
        <w:t>If</w:t>
      </w:r>
      <w:r w:rsidRPr="00FC5455">
        <w:rPr>
          <w:rStyle w:val="Emphasis"/>
        </w:rPr>
        <w:t xml:space="preserve"> there is </w:t>
      </w:r>
      <w:r w:rsidRPr="009E5395">
        <w:rPr>
          <w:rStyle w:val="Emphasis"/>
          <w:highlight w:val="green"/>
        </w:rPr>
        <w:t>no settlement</w:t>
      </w:r>
      <w:r w:rsidRPr="00FC5455">
        <w:rPr>
          <w:rStyle w:val="Emphasis"/>
        </w:rPr>
        <w:t xml:space="preserve"> then </w:t>
      </w:r>
      <w:r w:rsidRPr="009E5395">
        <w:rPr>
          <w:rStyle w:val="Emphasis"/>
          <w:highlight w:val="green"/>
        </w:rPr>
        <w:t>there cannot be a threat</w:t>
      </w:r>
      <w:r w:rsidRPr="00FC5455">
        <w:rPr>
          <w:rStyle w:val="Emphasis"/>
        </w:rPr>
        <w:t xml:space="preserve"> originating </w:t>
      </w:r>
      <w:r w:rsidRPr="009E5395">
        <w:rPr>
          <w:rStyle w:val="Emphasis"/>
          <w:highlight w:val="green"/>
        </w:rPr>
        <w:t>from settlements</w:t>
      </w:r>
      <w:r w:rsidRPr="00FC5455">
        <w:rPr>
          <w:rStyle w:val="Emphasis"/>
        </w:rPr>
        <w:t xml:space="preserve"> so a comparison makes no sense</w:t>
      </w:r>
      <w:r>
        <w:t>.</w:t>
      </w:r>
    </w:p>
    <w:p w14:paraId="352CF4BB" w14:textId="77777777" w:rsidR="006471BC" w:rsidRDefault="006471BC" w:rsidP="006471BC">
      <w:pPr>
        <w:pStyle w:val="Heading4"/>
      </w:pPr>
      <w:r>
        <w:t xml:space="preserve">Space colonization solves otherwise </w:t>
      </w:r>
      <w:r>
        <w:rPr>
          <w:u w:val="single"/>
        </w:rPr>
        <w:t>inevitable</w:t>
      </w:r>
      <w:r>
        <w:t xml:space="preserve"> extinction. </w:t>
      </w:r>
    </w:p>
    <w:p w14:paraId="18B56D5F" w14:textId="77777777" w:rsidR="006471BC" w:rsidRDefault="006471BC" w:rsidP="006471BC">
      <w:r>
        <w:rPr>
          <w:rStyle w:val="Style13ptBold"/>
        </w:rPr>
        <w:t xml:space="preserve">Zarkadakis 19 </w:t>
      </w:r>
      <w:r w:rsidRPr="00D436CA">
        <w:t xml:space="preserve">[George; December 26; Ph.D. in Artificial Intelligence; George Zardakis, “Abandoning the metropolis: space colonisation as the new imperative,” </w:t>
      </w:r>
      <w:hyperlink r:id="rId10" w:history="1">
        <w:r w:rsidRPr="003845DF">
          <w:rPr>
            <w:rStyle w:val="Hyperlink"/>
          </w:rPr>
          <w:t>https://georgezarkadakis.com/2019/12/26/abandoning-the-metropolis-space-colonisation-as-the-new-imperative/</w:t>
        </w:r>
      </w:hyperlink>
      <w:r w:rsidRPr="00D436CA">
        <w:t>]</w:t>
      </w:r>
    </w:p>
    <w:p w14:paraId="03319B46" w14:textId="77777777" w:rsidR="006471BC" w:rsidRPr="00610563" w:rsidRDefault="006471BC" w:rsidP="006471BC">
      <w:pPr>
        <w:rPr>
          <w:sz w:val="16"/>
        </w:rPr>
      </w:pPr>
      <w:r w:rsidRPr="00826F63">
        <w:rPr>
          <w:rStyle w:val="StyleUnderline"/>
        </w:rPr>
        <w:t>Space colonization</w:t>
      </w:r>
      <w:r w:rsidRPr="004B009E">
        <w:rPr>
          <w:rStyle w:val="StyleUnderline"/>
        </w:rPr>
        <w:t xml:space="preserve"> is</w:t>
      </w:r>
      <w:r w:rsidRPr="00610563">
        <w:rPr>
          <w:sz w:val="16"/>
        </w:rPr>
        <w:t xml:space="preserve"> not only </w:t>
      </w:r>
      <w:r w:rsidRPr="004B009E">
        <w:rPr>
          <w:rStyle w:val="StyleUnderline"/>
        </w:rPr>
        <w:t>the subject of</w:t>
      </w:r>
      <w:r w:rsidRPr="00610563">
        <w:rPr>
          <w:sz w:val="16"/>
        </w:rPr>
        <w:t xml:space="preserve"> fiction but of </w:t>
      </w:r>
      <w:r w:rsidRPr="004B009E">
        <w:rPr>
          <w:rStyle w:val="Emphasis"/>
        </w:rPr>
        <w:t>serious science</w:t>
      </w:r>
      <w:r w:rsidRPr="00610563">
        <w:rPr>
          <w:sz w:val="16"/>
        </w:rPr>
        <w:t xml:space="preserve"> too. The late physicist Stephen Hawking argued that </w:t>
      </w:r>
      <w:r w:rsidRPr="00ED3BEF">
        <w:rPr>
          <w:rStyle w:val="StyleUnderline"/>
          <w:highlight w:val="cyan"/>
        </w:rPr>
        <w:t>unless colonies</w:t>
      </w:r>
      <w:r w:rsidRPr="0084295D">
        <w:rPr>
          <w:rStyle w:val="StyleUnderline"/>
        </w:rPr>
        <w:t xml:space="preserve"> were</w:t>
      </w:r>
      <w:r w:rsidRPr="0084295D">
        <w:rPr>
          <w:sz w:val="16"/>
        </w:rPr>
        <w:t xml:space="preserve"> </w:t>
      </w:r>
      <w:r w:rsidRPr="00ED3BEF">
        <w:rPr>
          <w:rStyle w:val="Emphasis"/>
          <w:highlight w:val="cyan"/>
        </w:rPr>
        <w:t>established in space</w:t>
      </w:r>
      <w:r w:rsidRPr="00ED3BEF">
        <w:rPr>
          <w:sz w:val="16"/>
          <w:highlight w:val="cyan"/>
        </w:rPr>
        <w:t xml:space="preserve"> </w:t>
      </w:r>
      <w:r w:rsidRPr="00ED3BEF">
        <w:rPr>
          <w:rStyle w:val="StyleUnderline"/>
          <w:highlight w:val="cyan"/>
        </w:rPr>
        <w:t>the</w:t>
      </w:r>
      <w:r w:rsidRPr="00ED3BEF">
        <w:rPr>
          <w:sz w:val="16"/>
          <w:highlight w:val="cyan"/>
        </w:rPr>
        <w:t xml:space="preserve"> </w:t>
      </w:r>
      <w:r w:rsidRPr="00ED3BEF">
        <w:rPr>
          <w:rStyle w:val="Emphasis"/>
          <w:highlight w:val="cyan"/>
        </w:rPr>
        <w:t>human</w:t>
      </w:r>
      <w:r w:rsidRPr="0084295D">
        <w:rPr>
          <w:rStyle w:val="Emphasis"/>
        </w:rPr>
        <w:t xml:space="preserve"> race would </w:t>
      </w:r>
      <w:r w:rsidRPr="00ED3BEF">
        <w:rPr>
          <w:rStyle w:val="Emphasis"/>
          <w:highlight w:val="cyan"/>
        </w:rPr>
        <w:t>become extinct</w:t>
      </w:r>
      <w:r w:rsidRPr="004B009E">
        <w:rPr>
          <w:rStyle w:val="StyleUnderline"/>
        </w:rPr>
        <w:t>. There are</w:t>
      </w:r>
      <w:r w:rsidRPr="00610563">
        <w:rPr>
          <w:sz w:val="16"/>
        </w:rPr>
        <w:t xml:space="preserve"> </w:t>
      </w:r>
      <w:r w:rsidRPr="00371EDB">
        <w:rPr>
          <w:sz w:val="16"/>
        </w:rPr>
        <w:t xml:space="preserve">several </w:t>
      </w:r>
      <w:r w:rsidRPr="00371EDB">
        <w:rPr>
          <w:rStyle w:val="Emphasis"/>
        </w:rPr>
        <w:t>natural phenomena</w:t>
      </w:r>
      <w:r w:rsidRPr="00371EDB">
        <w:rPr>
          <w:sz w:val="16"/>
        </w:rPr>
        <w:t xml:space="preserve"> </w:t>
      </w:r>
      <w:r w:rsidRPr="00371EDB">
        <w:rPr>
          <w:rStyle w:val="Emphasis"/>
        </w:rPr>
        <w:t>beyond our control</w:t>
      </w:r>
      <w:r w:rsidRPr="00371EDB">
        <w:rPr>
          <w:sz w:val="16"/>
        </w:rPr>
        <w:t xml:space="preserve"> </w:t>
      </w:r>
      <w:r w:rsidRPr="00371EDB">
        <w:rPr>
          <w:rStyle w:val="StyleUnderline"/>
        </w:rPr>
        <w:t>that could spell</w:t>
      </w:r>
      <w:r w:rsidRPr="00371EDB">
        <w:rPr>
          <w:sz w:val="16"/>
        </w:rPr>
        <w:t xml:space="preserve"> our </w:t>
      </w:r>
      <w:r w:rsidRPr="00371EDB">
        <w:rPr>
          <w:rStyle w:val="Emphasis"/>
        </w:rPr>
        <w:t>obliteration</w:t>
      </w:r>
      <w:r w:rsidRPr="00371EDB">
        <w:rPr>
          <w:sz w:val="16"/>
        </w:rPr>
        <w:t>. Over</w:t>
      </w:r>
      <w:r w:rsidRPr="00610563">
        <w:rPr>
          <w:sz w:val="16"/>
        </w:rPr>
        <w:t xml:space="preserve"> a long enough period of time </w:t>
      </w:r>
      <w:r w:rsidRPr="004B009E">
        <w:rPr>
          <w:rStyle w:val="StyleUnderline"/>
        </w:rPr>
        <w:t>our planet is vulnerable to catastrophic</w:t>
      </w:r>
      <w:r w:rsidRPr="00610563">
        <w:rPr>
          <w:sz w:val="16"/>
        </w:rPr>
        <w:t xml:space="preserve"> </w:t>
      </w:r>
      <w:r w:rsidRPr="00ED3BEF">
        <w:rPr>
          <w:rStyle w:val="Emphasis"/>
          <w:highlight w:val="cyan"/>
        </w:rPr>
        <w:t>meteor</w:t>
      </w:r>
      <w:r w:rsidRPr="00826F63">
        <w:rPr>
          <w:rStyle w:val="StyleUnderline"/>
        </w:rPr>
        <w:t>ite strike</w:t>
      </w:r>
      <w:r w:rsidRPr="00ED3BEF">
        <w:rPr>
          <w:rStyle w:val="Emphasis"/>
          <w:highlight w:val="cyan"/>
        </w:rPr>
        <w:t>s</w:t>
      </w:r>
      <w:r w:rsidRPr="004B009E">
        <w:rPr>
          <w:rStyle w:val="StyleUnderline"/>
        </w:rPr>
        <w:t>, or</w:t>
      </w:r>
      <w:r w:rsidRPr="00610563">
        <w:rPr>
          <w:sz w:val="16"/>
        </w:rPr>
        <w:t xml:space="preserve"> getting exposed to the </w:t>
      </w:r>
      <w:r w:rsidRPr="004B009E">
        <w:rPr>
          <w:rStyle w:val="Emphasis"/>
        </w:rPr>
        <w:t>deadly radiation</w:t>
      </w:r>
      <w:r w:rsidRPr="00610563">
        <w:rPr>
          <w:sz w:val="16"/>
        </w:rPr>
        <w:t xml:space="preserve"> </w:t>
      </w:r>
      <w:r w:rsidRPr="004B009E">
        <w:rPr>
          <w:rStyle w:val="StyleUnderline"/>
        </w:rPr>
        <w:t xml:space="preserve">of </w:t>
      </w:r>
      <w:r w:rsidRPr="00ED3BEF">
        <w:rPr>
          <w:rStyle w:val="StyleUnderline"/>
          <w:highlight w:val="cyan"/>
        </w:rPr>
        <w:t>a nearby</w:t>
      </w:r>
      <w:r w:rsidRPr="00826F63">
        <w:rPr>
          <w:rStyle w:val="StyleUnderline"/>
        </w:rPr>
        <w:t xml:space="preserve"> super</w:t>
      </w:r>
      <w:r w:rsidRPr="00ED3BEF">
        <w:rPr>
          <w:rStyle w:val="Emphasis"/>
          <w:highlight w:val="cyan"/>
        </w:rPr>
        <w:t>nova</w:t>
      </w:r>
      <w:r w:rsidRPr="00610563">
        <w:rPr>
          <w:sz w:val="16"/>
        </w:rPr>
        <w:t xml:space="preserve"> explosion. </w:t>
      </w:r>
      <w:r w:rsidRPr="00610563">
        <w:rPr>
          <w:rStyle w:val="StyleUnderline"/>
        </w:rPr>
        <w:t xml:space="preserve">As </w:t>
      </w:r>
      <w:r w:rsidRPr="0084295D">
        <w:rPr>
          <w:rStyle w:val="StyleUnderline"/>
        </w:rPr>
        <w:t xml:space="preserve">our </w:t>
      </w:r>
      <w:r w:rsidRPr="00ED3BEF">
        <w:rPr>
          <w:rStyle w:val="Emphasis"/>
          <w:highlight w:val="cyan"/>
        </w:rPr>
        <w:t>Sun</w:t>
      </w:r>
      <w:r w:rsidRPr="00610563">
        <w:rPr>
          <w:rStyle w:val="Emphasis"/>
        </w:rPr>
        <w:t xml:space="preserve"> burns</w:t>
      </w:r>
      <w:r w:rsidRPr="00610563">
        <w:rPr>
          <w:sz w:val="16"/>
        </w:rPr>
        <w:t xml:space="preserve"> its fuel </w:t>
      </w:r>
      <w:r w:rsidRPr="00610563">
        <w:rPr>
          <w:rStyle w:val="StyleUnderline"/>
        </w:rPr>
        <w:t xml:space="preserve">it </w:t>
      </w:r>
      <w:r w:rsidRPr="00ED3BEF">
        <w:rPr>
          <w:rStyle w:val="StyleUnderline"/>
          <w:highlight w:val="cyan"/>
        </w:rPr>
        <w:t>will</w:t>
      </w:r>
      <w:r w:rsidRPr="00610563">
        <w:rPr>
          <w:sz w:val="16"/>
        </w:rPr>
        <w:t xml:space="preserve"> start to expand and, in a few million years, will </w:t>
      </w:r>
      <w:r w:rsidRPr="00ED3BEF">
        <w:rPr>
          <w:rStyle w:val="Emphasis"/>
          <w:highlight w:val="cyan"/>
        </w:rPr>
        <w:t>scorch Earth</w:t>
      </w:r>
      <w:r w:rsidRPr="00ED3BEF">
        <w:rPr>
          <w:sz w:val="16"/>
          <w:highlight w:val="cyan"/>
        </w:rPr>
        <w:t xml:space="preserve">. </w:t>
      </w:r>
      <w:r w:rsidRPr="00ED3BEF">
        <w:rPr>
          <w:rStyle w:val="StyleUnderline"/>
          <w:highlight w:val="cyan"/>
        </w:rPr>
        <w:t>We can</w:t>
      </w:r>
      <w:r w:rsidRPr="00610563">
        <w:rPr>
          <w:rStyle w:val="StyleUnderline"/>
        </w:rPr>
        <w:t xml:space="preserve"> also </w:t>
      </w:r>
      <w:r w:rsidRPr="00ED3BEF">
        <w:rPr>
          <w:rStyle w:val="Emphasis"/>
          <w:highlight w:val="cyan"/>
        </w:rPr>
        <w:t>self-destruct</w:t>
      </w:r>
      <w:r w:rsidRPr="00ED3BEF">
        <w:rPr>
          <w:sz w:val="16"/>
          <w:highlight w:val="cyan"/>
        </w:rPr>
        <w:t xml:space="preserve"> </w:t>
      </w:r>
      <w:r w:rsidRPr="00ED3BEF">
        <w:rPr>
          <w:rStyle w:val="StyleUnderline"/>
          <w:highlight w:val="cyan"/>
        </w:rPr>
        <w:t>by</w:t>
      </w:r>
      <w:r w:rsidRPr="00610563">
        <w:rPr>
          <w:sz w:val="16"/>
        </w:rPr>
        <w:t xml:space="preserve"> waging </w:t>
      </w:r>
      <w:r w:rsidRPr="00ED3BEF">
        <w:rPr>
          <w:rStyle w:val="Emphasis"/>
          <w:highlight w:val="cyan"/>
        </w:rPr>
        <w:t>nuc</w:t>
      </w:r>
      <w:r w:rsidRPr="00826F63">
        <w:rPr>
          <w:rStyle w:val="StyleUnderline"/>
        </w:rPr>
        <w:t xml:space="preserve">lear </w:t>
      </w:r>
      <w:r w:rsidRPr="00ED3BEF">
        <w:rPr>
          <w:rStyle w:val="Emphasis"/>
          <w:highlight w:val="cyan"/>
        </w:rPr>
        <w:t>war</w:t>
      </w:r>
      <w:r w:rsidRPr="00ED3BEF">
        <w:rPr>
          <w:rStyle w:val="StyleUnderline"/>
          <w:highlight w:val="cyan"/>
        </w:rPr>
        <w:t>, or</w:t>
      </w:r>
      <w:r w:rsidRPr="00610563">
        <w:rPr>
          <w:sz w:val="16"/>
        </w:rPr>
        <w:t xml:space="preserve"> by </w:t>
      </w:r>
      <w:r w:rsidRPr="00610563">
        <w:rPr>
          <w:rStyle w:val="StyleUnderline"/>
        </w:rPr>
        <w:t xml:space="preserve">tilting our planet’s </w:t>
      </w:r>
      <w:r w:rsidRPr="00ED3BEF">
        <w:rPr>
          <w:rStyle w:val="Emphasis"/>
          <w:highlight w:val="cyan"/>
        </w:rPr>
        <w:t>climate</w:t>
      </w:r>
      <w:r w:rsidRPr="00610563">
        <w:rPr>
          <w:sz w:val="16"/>
        </w:rPr>
        <w:t xml:space="preserve"> towards a runaway greenhouse effect. </w:t>
      </w:r>
      <w:r w:rsidRPr="00ED3BEF">
        <w:rPr>
          <w:rStyle w:val="StyleUnderline"/>
          <w:highlight w:val="cyan"/>
        </w:rPr>
        <w:t>Space</w:t>
      </w:r>
      <w:r w:rsidRPr="00610563">
        <w:rPr>
          <w:rStyle w:val="StyleUnderline"/>
        </w:rPr>
        <w:t xml:space="preserve"> colonization </w:t>
      </w:r>
      <w:r w:rsidRPr="00ED3BEF">
        <w:rPr>
          <w:rStyle w:val="StyleUnderline"/>
          <w:highlight w:val="cyan"/>
        </w:rPr>
        <w:t>is</w:t>
      </w:r>
      <w:r w:rsidRPr="00610563">
        <w:rPr>
          <w:rStyle w:val="StyleUnderline"/>
        </w:rPr>
        <w:t xml:space="preserve"> therefore </w:t>
      </w:r>
      <w:r w:rsidRPr="0084295D">
        <w:rPr>
          <w:rStyle w:val="StyleUnderline"/>
        </w:rPr>
        <w:t xml:space="preserve">the </w:t>
      </w:r>
      <w:r w:rsidRPr="0084295D">
        <w:rPr>
          <w:rStyle w:val="Emphasis"/>
        </w:rPr>
        <w:t xml:space="preserve">ultimate </w:t>
      </w:r>
      <w:r w:rsidRPr="00ED3BEF">
        <w:rPr>
          <w:rStyle w:val="Emphasis"/>
          <w:highlight w:val="cyan"/>
        </w:rPr>
        <w:t>insurance</w:t>
      </w:r>
      <w:r w:rsidRPr="00610563">
        <w:rPr>
          <w:rStyle w:val="Emphasis"/>
        </w:rPr>
        <w:t xml:space="preserve"> policy</w:t>
      </w:r>
      <w:r w:rsidRPr="00610563">
        <w:rPr>
          <w:sz w:val="16"/>
        </w:rPr>
        <w:t xml:space="preserve"> </w:t>
      </w:r>
      <w:r w:rsidRPr="00ED3BEF">
        <w:rPr>
          <w:rStyle w:val="StyleUnderline"/>
          <w:highlight w:val="cyan"/>
        </w:rPr>
        <w:t>of</w:t>
      </w:r>
      <w:r w:rsidRPr="00ED3BEF">
        <w:rPr>
          <w:sz w:val="16"/>
          <w:highlight w:val="cyan"/>
        </w:rPr>
        <w:t xml:space="preserve"> </w:t>
      </w:r>
      <w:r w:rsidRPr="0084295D">
        <w:rPr>
          <w:rStyle w:val="Emphasis"/>
        </w:rPr>
        <w:t xml:space="preserve">long-term human </w:t>
      </w:r>
      <w:r w:rsidRPr="00ED3BEF">
        <w:rPr>
          <w:rStyle w:val="Emphasis"/>
          <w:highlight w:val="cyan"/>
        </w:rPr>
        <w:t>survival</w:t>
      </w:r>
      <w:r w:rsidRPr="00610563">
        <w:rPr>
          <w:sz w:val="16"/>
        </w:rPr>
        <w:t>[4].</w:t>
      </w:r>
    </w:p>
    <w:p w14:paraId="2D33BED6" w14:textId="77777777" w:rsidR="006471BC" w:rsidRPr="006471BC" w:rsidRDefault="006471BC" w:rsidP="00AC5E02">
      <w:pPr>
        <w:rPr>
          <w:rStyle w:val="Style13ptBold"/>
          <w:b w:val="0"/>
          <w:sz w:val="22"/>
        </w:rPr>
      </w:pPr>
    </w:p>
    <w:p w14:paraId="20F0A23D" w14:textId="77777777" w:rsidR="00AC5E02" w:rsidRDefault="00AC5E02" w:rsidP="00AC5E02">
      <w:pPr>
        <w:pStyle w:val="Heading3"/>
      </w:pPr>
      <w:r>
        <w:lastRenderedPageBreak/>
        <w:t>Solvency</w:t>
      </w:r>
    </w:p>
    <w:p w14:paraId="4A8CC80A" w14:textId="77777777" w:rsidR="00AC5E02" w:rsidRDefault="00AC5E02" w:rsidP="00AC5E02">
      <w:pPr>
        <w:pStyle w:val="Heading4"/>
      </w:pPr>
      <w:r>
        <w:t>Vote neg on presumption – space privatization may be an example of neolib, but no chance that they solve it:</w:t>
      </w:r>
    </w:p>
    <w:p w14:paraId="15E30539" w14:textId="77777777" w:rsidR="00AC5E02" w:rsidRDefault="00AC5E02" w:rsidP="00AC5E02">
      <w:pPr>
        <w:pStyle w:val="Heading4"/>
        <w:numPr>
          <w:ilvl w:val="1"/>
          <w:numId w:val="12"/>
        </w:numPr>
      </w:pPr>
      <w:r>
        <w:t>None of their ev is reverse causal – industrial agriculture, the defense industrial base, Amazon, Koch Industries are all examples of capitalism – plus capitalism predates space exploration, which proves they don’t control the root cause</w:t>
      </w:r>
    </w:p>
    <w:p w14:paraId="414C0A2A" w14:textId="77777777" w:rsidR="00AC5E02" w:rsidRDefault="00AC5E02" w:rsidP="00AC5E02">
      <w:pPr>
        <w:pStyle w:val="Heading4"/>
        <w:numPr>
          <w:ilvl w:val="1"/>
          <w:numId w:val="12"/>
        </w:numPr>
      </w:pPr>
      <w:r>
        <w:t>1NC Penny and Schultz are critiques of growth mindset writ large – if governments are fundamentally neoliberal, they have the same incentives to appropriate space as private companies – the aff has zero bearing on NASA – means they don’t solve spatial fixes because NASA can appropriate space resources, then sell them to private companies – proven by existing contracts between NASA and NewSpace – </w:t>
      </w:r>
    </w:p>
    <w:p w14:paraId="1D2EB86A" w14:textId="36555AA4" w:rsidR="00AC5E02" w:rsidRDefault="00AC5E02" w:rsidP="00AC5E02">
      <w:pPr>
        <w:pStyle w:val="Heading4"/>
        <w:numPr>
          <w:ilvl w:val="1"/>
          <w:numId w:val="12"/>
        </w:numPr>
      </w:pPr>
      <w:r>
        <w:t>No brightline for when spatial fixes on Earth are exhausted – corporations will continue extracting resources from Earth even if it’s less lucrative</w:t>
      </w:r>
    </w:p>
    <w:p w14:paraId="03832830" w14:textId="7DB9DA0E" w:rsidR="004069C7" w:rsidRPr="004069C7" w:rsidRDefault="004069C7" w:rsidP="004069C7">
      <w:pPr>
        <w:pStyle w:val="ListParagraph"/>
        <w:numPr>
          <w:ilvl w:val="1"/>
          <w:numId w:val="12"/>
        </w:numPr>
        <w:rPr>
          <w:rStyle w:val="Style13ptBold"/>
        </w:rPr>
      </w:pPr>
      <w:r>
        <w:rPr>
          <w:rStyle w:val="Style13ptBold"/>
        </w:rPr>
        <w:t xml:space="preserve">1AC Penny is about the militarization of space by programs like Space Force which are </w:t>
      </w:r>
      <w:r w:rsidRPr="004069C7">
        <w:rPr>
          <w:rStyle w:val="Style13ptBold"/>
          <w:i/>
          <w:iCs/>
          <w:u w:val="single"/>
        </w:rPr>
        <w:t>FEDERAL</w:t>
      </w:r>
      <w:r>
        <w:rPr>
          <w:rStyle w:val="Style13ptBold"/>
        </w:rPr>
        <w:t xml:space="preserve"> programs – that’s a massive alt cause</w:t>
      </w:r>
    </w:p>
    <w:p w14:paraId="2465751B" w14:textId="77777777" w:rsidR="00AC5E02" w:rsidRDefault="00AC5E02" w:rsidP="00AC5E02">
      <w:pPr>
        <w:rPr>
          <w:rStyle w:val="Style13ptBold"/>
        </w:rPr>
      </w:pPr>
      <w:r>
        <w:rPr>
          <w:rStyle w:val="Style13ptBold"/>
        </w:rPr>
        <w:t xml:space="preserve">That means only let them weigh the sum total of capitalism that they resolve – I’ll give you a hint – it’s </w:t>
      </w:r>
      <w:r w:rsidRPr="00251323">
        <w:rPr>
          <w:rStyle w:val="Style13ptBold"/>
          <w:i/>
          <w:iCs/>
          <w:u w:val="single"/>
        </w:rPr>
        <w:t>next to nothing</w:t>
      </w:r>
      <w:r>
        <w:rPr>
          <w:rStyle w:val="Style13ptBold"/>
        </w:rPr>
        <w:t xml:space="preserve">. </w:t>
      </w:r>
    </w:p>
    <w:p w14:paraId="634A41EE" w14:textId="25BD314D" w:rsidR="00AC5E02" w:rsidRDefault="00AC5E02" w:rsidP="00AC5E02">
      <w:pPr>
        <w:rPr>
          <w:rStyle w:val="Style13ptBold"/>
        </w:rPr>
      </w:pPr>
      <w:r>
        <w:rPr>
          <w:rStyle w:val="Style13ptBold"/>
        </w:rPr>
        <w:t xml:space="preserve">No methodological offense – it’s infinitely regressive and super subjective – only evaluating the direct consequences of the affirmative solves. </w:t>
      </w:r>
    </w:p>
    <w:p w14:paraId="66192220" w14:textId="4D08B7FB" w:rsidR="0047786C" w:rsidRDefault="0047786C" w:rsidP="00AC5E02">
      <w:pPr>
        <w:rPr>
          <w:rStyle w:val="Style13ptBold"/>
        </w:rPr>
      </w:pPr>
      <w:r>
        <w:rPr>
          <w:rStyle w:val="Style13ptBold"/>
        </w:rPr>
        <w:t xml:space="preserve">Independently err neg – their authors are just a bunch of anti-capitalist hacks with 0 qualifications to talk ab this – ours are people with PhDs, DOD directors, and heads of NASA programs. </w:t>
      </w:r>
    </w:p>
    <w:p w14:paraId="7EE4FF3D" w14:textId="38F71654" w:rsidR="002B7BA5" w:rsidRPr="0047786C" w:rsidRDefault="002B7BA5" w:rsidP="00AC5E02">
      <w:pPr>
        <w:rPr>
          <w:rStyle w:val="Style13ptBold"/>
        </w:rPr>
      </w:pPr>
      <w:r>
        <w:rPr>
          <w:rStyle w:val="Style13ptBold"/>
        </w:rPr>
        <w:t xml:space="preserve">Stuff from flow -- </w:t>
      </w:r>
    </w:p>
    <w:p w14:paraId="01972D73" w14:textId="77777777" w:rsidR="00AC5E02" w:rsidRDefault="00AC5E02" w:rsidP="00AC5E02">
      <w:pPr>
        <w:pStyle w:val="Heading3"/>
      </w:pPr>
      <w:r>
        <w:lastRenderedPageBreak/>
        <w:t>1NC – T/L – Impact</w:t>
      </w:r>
    </w:p>
    <w:p w14:paraId="5782C67C" w14:textId="77777777" w:rsidR="00AC5E02" w:rsidRDefault="00AC5E02" w:rsidP="00AC5E02">
      <w:pPr>
        <w:pStyle w:val="Heading4"/>
      </w:pPr>
      <w:r>
        <w:t>Growth is sustainable – yes absolute decoupling</w:t>
      </w:r>
    </w:p>
    <w:p w14:paraId="4F0562A8" w14:textId="77777777" w:rsidR="00AC5E02" w:rsidRPr="00343ADD" w:rsidRDefault="00AC5E02" w:rsidP="00AC5E02">
      <w:pPr>
        <w:rPr>
          <w:rStyle w:val="Style13ptBold"/>
        </w:rPr>
      </w:pPr>
      <w:r>
        <w:rPr>
          <w:rStyle w:val="Style13ptBold"/>
        </w:rPr>
        <w:t xml:space="preserve">Hausfather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1CA6982E" w14:textId="77777777" w:rsidR="00AC5E02" w:rsidRPr="00343ADD" w:rsidRDefault="00AC5E02" w:rsidP="00AC5E02">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3E28EBB0" w14:textId="77777777" w:rsidR="00AC5E02" w:rsidRPr="00343ADD" w:rsidRDefault="00AC5E02" w:rsidP="00AC5E02">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42E683A6" w14:textId="77777777" w:rsidR="00AC5E02" w:rsidRPr="00343ADD" w:rsidRDefault="00AC5E02" w:rsidP="00AC5E02">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demand is falling</w:t>
      </w:r>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20554070" w14:textId="77777777" w:rsidR="00AC5E02" w:rsidRPr="00343ADD" w:rsidRDefault="00AC5E02" w:rsidP="00AC5E02">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0195C6F5" w14:textId="77777777" w:rsidR="00AC5E02" w:rsidRPr="00343ADD" w:rsidRDefault="00AC5E02" w:rsidP="00AC5E02">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69FE564E" w14:textId="77777777" w:rsidR="00AC5E02" w:rsidRPr="00343ADD" w:rsidRDefault="00AC5E02" w:rsidP="00AC5E02">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w:t>
      </w:r>
      <w:r w:rsidRPr="00343ADD">
        <w:rPr>
          <w:sz w:val="12"/>
        </w:rPr>
        <w:lastRenderedPageBreak/>
        <w:t xml:space="preserve">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5D41DC1B" w14:textId="77777777" w:rsidR="00AC5E02" w:rsidRPr="00343ADD" w:rsidRDefault="00AC5E02" w:rsidP="00AC5E02">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42A5E115" w14:textId="77777777" w:rsidR="00AC5E02" w:rsidRPr="00343ADD" w:rsidRDefault="00AC5E02" w:rsidP="00AC5E02">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70B8C455" w14:textId="77777777" w:rsidR="00AC5E02" w:rsidRPr="00343ADD" w:rsidRDefault="00AC5E02" w:rsidP="00AC5E02">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7B50EBAF" w14:textId="77777777" w:rsidR="00AC5E02" w:rsidRDefault="00AC5E02" w:rsidP="00AC5E02">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236FE37C" w14:textId="77777777" w:rsidR="00EB3E04" w:rsidRDefault="00EB3E04" w:rsidP="00EB3E04">
      <w:pPr>
        <w:pStyle w:val="Heading3"/>
      </w:pPr>
      <w:r>
        <w:lastRenderedPageBreak/>
        <w:t>1NC – Turn – Laundry List</w:t>
      </w:r>
    </w:p>
    <w:p w14:paraId="1676C4D8" w14:textId="77777777" w:rsidR="00EB3E04" w:rsidRDefault="00EB3E04" w:rsidP="00EB3E04">
      <w:pPr>
        <w:pStyle w:val="Heading4"/>
      </w:pPr>
      <w:r>
        <w:t xml:space="preserve">Capitalism is </w:t>
      </w:r>
      <w:r w:rsidRPr="00FD4F60">
        <w:rPr>
          <w:i/>
          <w:iCs/>
          <w:u w:val="single"/>
        </w:rPr>
        <w:t>objectively good</w:t>
      </w:r>
      <w:r>
        <w:t xml:space="preserve"> in space – it’s key to internet access, and warming. This ev assumes </w:t>
      </w:r>
      <w:r w:rsidRPr="00FD4F60">
        <w:rPr>
          <w:i/>
          <w:iCs/>
          <w:u w:val="single"/>
        </w:rPr>
        <w:t>ALL</w:t>
      </w:r>
      <w:r>
        <w:t xml:space="preserve"> of their underview warrants – every empirical example concludes negative and independently our ev postdates theirs. </w:t>
      </w:r>
    </w:p>
    <w:p w14:paraId="656A602B" w14:textId="77777777" w:rsidR="00EB3E04" w:rsidRPr="00FD4F60" w:rsidRDefault="00EB3E04" w:rsidP="00EB3E04">
      <w:pPr>
        <w:rPr>
          <w:rStyle w:val="Style13ptBold"/>
          <w:b w:val="0"/>
          <w:sz w:val="22"/>
        </w:rPr>
      </w:pPr>
      <w:r>
        <w:rPr>
          <w:rStyle w:val="Style13ptBold"/>
        </w:rPr>
        <w:t xml:space="preserve">Rinehart &amp; </w:t>
      </w:r>
      <w:r w:rsidRPr="00FD4F60">
        <w:rPr>
          <w:rStyle w:val="Style13ptBold"/>
        </w:rPr>
        <w:t>Thierer</w:t>
      </w:r>
      <w:r>
        <w:rPr>
          <w:rStyle w:val="Style13ptBold"/>
        </w:rPr>
        <w:t xml:space="preserve"> ’21 </w:t>
      </w:r>
      <w:r w:rsidRPr="00FD4F60">
        <w:t>[William Rinehart and Adam Thierer</w:t>
      </w:r>
      <w:r>
        <w:t>, “</w:t>
      </w:r>
      <w:r w:rsidRPr="00FD4F60">
        <w:t>Why Capitalists in Space Are Good for Americans’ Future</w:t>
      </w:r>
      <w:r>
        <w:t xml:space="preserve">”, 08-05-2021, </w:t>
      </w:r>
      <w:r w:rsidRPr="00FD4F60">
        <w:t>https://regproject.org/blog/why-capitalists-in-space-are-good-for-americans-future/</w:t>
      </w:r>
      <w:r>
        <w:t>]//pranav</w:t>
      </w:r>
    </w:p>
    <w:p w14:paraId="3CF83953" w14:textId="77777777" w:rsidR="00EB3E04" w:rsidRDefault="00EB3E04" w:rsidP="00EB3E04">
      <w:r w:rsidRPr="00FD4F60">
        <w:rPr>
          <w:rStyle w:val="Emphasis"/>
        </w:rPr>
        <w:t xml:space="preserve">Nothing quite exposes </w:t>
      </w:r>
      <w:r w:rsidRPr="00A818E4">
        <w:rPr>
          <w:rStyle w:val="Emphasis"/>
          <w:highlight w:val="cyan"/>
        </w:rPr>
        <w:t>differing views on innovation</w:t>
      </w:r>
      <w:r w:rsidRPr="00FD4F60">
        <w:rPr>
          <w:rStyle w:val="Emphasis"/>
        </w:rPr>
        <w:t xml:space="preserve"> than billionaires launching their own rockets into space</w:t>
      </w:r>
      <w:r>
        <w:t xml:space="preserve">. As Blue Origin ascended, carrying Amazon founder Jeff Bezos, </w:t>
      </w:r>
      <w:r w:rsidRPr="00A818E4">
        <w:rPr>
          <w:rStyle w:val="Emphasis"/>
          <w:highlight w:val="cyan"/>
        </w:rPr>
        <w:t>critics</w:t>
      </w:r>
      <w:r w:rsidRPr="00FD4F60">
        <w:rPr>
          <w:rStyle w:val="Emphasis"/>
        </w:rPr>
        <w:t xml:space="preserve"> rose up </w:t>
      </w:r>
      <w:r w:rsidRPr="00A818E4">
        <w:rPr>
          <w:rStyle w:val="Emphasis"/>
          <w:highlight w:val="cyan"/>
        </w:rPr>
        <w:t>against private space</w:t>
      </w:r>
      <w:r w:rsidRPr="00FD4F60">
        <w:rPr>
          <w:rStyle w:val="Emphasis"/>
        </w:rPr>
        <w:t xml:space="preserve"> tourism efforts</w:t>
      </w:r>
      <w:r>
        <w:t>. They repeated all the same slogans as the week before when Virgin Galactic CEO Richard Branson took a trip.</w:t>
      </w:r>
    </w:p>
    <w:p w14:paraId="19BBE79E" w14:textId="77777777" w:rsidR="00EB3E04" w:rsidRDefault="00EB3E04" w:rsidP="00EB3E04"/>
    <w:p w14:paraId="58B1504B" w14:textId="77777777" w:rsidR="00EB3E04" w:rsidRPr="00FD4F60" w:rsidRDefault="00EB3E04" w:rsidP="00EB3E04">
      <w:pPr>
        <w:rPr>
          <w:rStyle w:val="Emphasis"/>
          <w:sz w:val="26"/>
          <w:szCs w:val="26"/>
        </w:rPr>
      </w:pPr>
      <w:r w:rsidRPr="00FD4F60">
        <w:rPr>
          <w:rStyle w:val="Emphasis"/>
          <w:sz w:val="26"/>
          <w:szCs w:val="26"/>
        </w:rPr>
        <w:t xml:space="preserve">But the </w:t>
      </w:r>
      <w:r w:rsidRPr="00A818E4">
        <w:rPr>
          <w:rStyle w:val="Emphasis"/>
          <w:sz w:val="26"/>
          <w:szCs w:val="26"/>
          <w:highlight w:val="cyan"/>
        </w:rPr>
        <w:t>harshest critics have</w:t>
      </w:r>
      <w:r w:rsidRPr="00FD4F60">
        <w:rPr>
          <w:rStyle w:val="Emphasis"/>
          <w:sz w:val="26"/>
          <w:szCs w:val="26"/>
        </w:rPr>
        <w:t xml:space="preserve"> </w:t>
      </w:r>
      <w:r w:rsidRPr="00A818E4">
        <w:rPr>
          <w:rStyle w:val="Emphasis"/>
          <w:sz w:val="26"/>
          <w:szCs w:val="26"/>
          <w:highlight w:val="cyan"/>
        </w:rPr>
        <w:t>the story backwards</w:t>
      </w:r>
      <w:r>
        <w:t xml:space="preserve">. </w:t>
      </w:r>
      <w:r w:rsidRPr="00FD4F60">
        <w:rPr>
          <w:rStyle w:val="Emphasis"/>
        </w:rPr>
        <w:t xml:space="preserve">We are </w:t>
      </w:r>
      <w:r w:rsidRPr="00A818E4">
        <w:rPr>
          <w:rStyle w:val="Emphasis"/>
          <w:highlight w:val="cyan"/>
        </w:rPr>
        <w:t>on the</w:t>
      </w:r>
      <w:r w:rsidRPr="00FD4F60">
        <w:rPr>
          <w:rStyle w:val="Emphasis"/>
        </w:rPr>
        <w:t xml:space="preserve"> </w:t>
      </w:r>
      <w:r w:rsidRPr="00A818E4">
        <w:rPr>
          <w:rStyle w:val="Emphasis"/>
          <w:highlight w:val="cyan"/>
        </w:rPr>
        <w:t>precipice</w:t>
      </w:r>
      <w:r w:rsidRPr="00FD4F60">
        <w:rPr>
          <w:rStyle w:val="Emphasis"/>
        </w:rPr>
        <w:t xml:space="preserve"> </w:t>
      </w:r>
      <w:r w:rsidRPr="00A818E4">
        <w:rPr>
          <w:rStyle w:val="Emphasis"/>
          <w:highlight w:val="cyan"/>
        </w:rPr>
        <w:t>of</w:t>
      </w:r>
      <w:r w:rsidRPr="00FD4F60">
        <w:rPr>
          <w:rStyle w:val="Emphasis"/>
        </w:rPr>
        <w:t xml:space="preserve"> an epochal </w:t>
      </w:r>
      <w:r w:rsidRPr="00A818E4">
        <w:rPr>
          <w:rStyle w:val="Emphasis"/>
          <w:highlight w:val="cyan"/>
        </w:rPr>
        <w:t>shift</w:t>
      </w:r>
      <w:r w:rsidRPr="00FD4F60">
        <w:rPr>
          <w:rStyle w:val="Emphasis"/>
        </w:rPr>
        <w:t xml:space="preserve"> that will help </w:t>
      </w:r>
      <w:r w:rsidRPr="00A818E4">
        <w:rPr>
          <w:rStyle w:val="Emphasis"/>
          <w:highlight w:val="cyan"/>
        </w:rPr>
        <w:t>make space</w:t>
      </w:r>
      <w:r w:rsidRPr="00FD4F60">
        <w:rPr>
          <w:rStyle w:val="Emphasis"/>
        </w:rPr>
        <w:t xml:space="preserve"> travel cheaper, </w:t>
      </w:r>
      <w:r w:rsidRPr="00A818E4">
        <w:rPr>
          <w:rStyle w:val="Emphasis"/>
          <w:highlight w:val="cyan"/>
        </w:rPr>
        <w:t>safer</w:t>
      </w:r>
      <w:r w:rsidRPr="00FD4F60">
        <w:rPr>
          <w:rStyle w:val="Emphasis"/>
        </w:rPr>
        <w:t xml:space="preserve">, </w:t>
      </w:r>
      <w:r w:rsidRPr="00A818E4">
        <w:rPr>
          <w:rStyle w:val="Emphasis"/>
          <w:highlight w:val="cyan"/>
        </w:rPr>
        <w:t>and more accessible</w:t>
      </w:r>
      <w:r w:rsidRPr="00FD4F60">
        <w:rPr>
          <w:rStyle w:val="Emphasis"/>
        </w:rPr>
        <w:t>.</w:t>
      </w:r>
      <w:r>
        <w:t xml:space="preserve"> Thanks to nearly two decades of reform at NASA, </w:t>
      </w:r>
      <w:r w:rsidRPr="00A818E4">
        <w:rPr>
          <w:rStyle w:val="Emphasis"/>
          <w:sz w:val="26"/>
          <w:szCs w:val="26"/>
          <w:highlight w:val="cyan"/>
        </w:rPr>
        <w:t>American</w:t>
      </w:r>
      <w:r w:rsidRPr="00FD4F60">
        <w:rPr>
          <w:rStyle w:val="Emphasis"/>
          <w:sz w:val="26"/>
          <w:szCs w:val="26"/>
        </w:rPr>
        <w:t xml:space="preserve"> </w:t>
      </w:r>
      <w:r w:rsidRPr="00A818E4">
        <w:rPr>
          <w:rStyle w:val="Emphasis"/>
          <w:sz w:val="26"/>
          <w:szCs w:val="26"/>
          <w:highlight w:val="cyan"/>
        </w:rPr>
        <w:t>entrepreneurialism and ingenuity</w:t>
      </w:r>
      <w:r w:rsidRPr="00FD4F60">
        <w:rPr>
          <w:rStyle w:val="Emphasis"/>
          <w:sz w:val="26"/>
          <w:szCs w:val="26"/>
        </w:rPr>
        <w:t xml:space="preserve"> are </w:t>
      </w:r>
      <w:r w:rsidRPr="00A818E4">
        <w:rPr>
          <w:rStyle w:val="Emphasis"/>
          <w:sz w:val="26"/>
          <w:szCs w:val="26"/>
          <w:highlight w:val="cyan"/>
        </w:rPr>
        <w:t>flourishing</w:t>
      </w:r>
      <w:r w:rsidRPr="00FD4F60">
        <w:rPr>
          <w:rStyle w:val="Emphasis"/>
          <w:sz w:val="26"/>
          <w:szCs w:val="26"/>
        </w:rPr>
        <w:t xml:space="preserve"> in space. </w:t>
      </w:r>
      <w:r w:rsidRPr="00A818E4">
        <w:rPr>
          <w:rStyle w:val="Emphasis"/>
          <w:sz w:val="26"/>
          <w:szCs w:val="26"/>
        </w:rPr>
        <w:t>The</w:t>
      </w:r>
      <w:r w:rsidRPr="00FD4F60">
        <w:rPr>
          <w:rStyle w:val="Emphasis"/>
          <w:sz w:val="26"/>
          <w:szCs w:val="26"/>
        </w:rPr>
        <w:t xml:space="preserve"> </w:t>
      </w:r>
      <w:r w:rsidRPr="00A818E4">
        <w:rPr>
          <w:rStyle w:val="Emphasis"/>
          <w:sz w:val="26"/>
          <w:szCs w:val="26"/>
          <w:highlight w:val="cyan"/>
        </w:rPr>
        <w:t>story</w:t>
      </w:r>
      <w:r w:rsidRPr="00FD4F60">
        <w:rPr>
          <w:rStyle w:val="Emphasis"/>
          <w:sz w:val="26"/>
          <w:szCs w:val="26"/>
        </w:rPr>
        <w:t xml:space="preserve"> is </w:t>
      </w:r>
      <w:r w:rsidRPr="00A818E4">
        <w:rPr>
          <w:rStyle w:val="Emphasis"/>
          <w:sz w:val="26"/>
          <w:szCs w:val="26"/>
          <w:highlight w:val="cyan"/>
        </w:rPr>
        <w:t>told as</w:t>
      </w:r>
      <w:r w:rsidRPr="00FD4F60">
        <w:rPr>
          <w:rStyle w:val="Emphasis"/>
          <w:sz w:val="26"/>
          <w:szCs w:val="26"/>
        </w:rPr>
        <w:t xml:space="preserve"> a </w:t>
      </w:r>
      <w:r w:rsidRPr="00A818E4">
        <w:rPr>
          <w:rStyle w:val="Emphasis"/>
          <w:sz w:val="26"/>
          <w:szCs w:val="26"/>
          <w:highlight w:val="cyan"/>
        </w:rPr>
        <w:t>failure</w:t>
      </w:r>
      <w:r w:rsidRPr="00FD4F60">
        <w:rPr>
          <w:rStyle w:val="Emphasis"/>
          <w:sz w:val="26"/>
          <w:szCs w:val="26"/>
        </w:rPr>
        <w:t xml:space="preserve">, but it </w:t>
      </w:r>
      <w:r w:rsidRPr="00A818E4">
        <w:rPr>
          <w:rStyle w:val="Emphasis"/>
          <w:sz w:val="26"/>
          <w:szCs w:val="26"/>
          <w:highlight w:val="cyan"/>
        </w:rPr>
        <w:t>is</w:t>
      </w:r>
      <w:r w:rsidRPr="00FD4F60">
        <w:rPr>
          <w:rStyle w:val="Emphasis"/>
          <w:sz w:val="26"/>
          <w:szCs w:val="26"/>
        </w:rPr>
        <w:t xml:space="preserve"> </w:t>
      </w:r>
      <w:r w:rsidRPr="00A818E4">
        <w:rPr>
          <w:rStyle w:val="Emphasis"/>
          <w:sz w:val="26"/>
          <w:szCs w:val="26"/>
          <w:highlight w:val="cyan"/>
        </w:rPr>
        <w:t>actually</w:t>
      </w:r>
      <w:r w:rsidRPr="00FD4F60">
        <w:rPr>
          <w:rStyle w:val="Emphasis"/>
          <w:sz w:val="26"/>
          <w:szCs w:val="26"/>
        </w:rPr>
        <w:t xml:space="preserve"> a sign of </w:t>
      </w:r>
      <w:r w:rsidRPr="00A818E4">
        <w:rPr>
          <w:rStyle w:val="Emphasis"/>
          <w:sz w:val="26"/>
          <w:szCs w:val="26"/>
          <w:highlight w:val="cyan"/>
        </w:rPr>
        <w:t>success</w:t>
      </w:r>
      <w:r w:rsidRPr="00FD4F60">
        <w:rPr>
          <w:rStyle w:val="Emphasis"/>
          <w:sz w:val="26"/>
          <w:szCs w:val="26"/>
        </w:rPr>
        <w:t>.</w:t>
      </w:r>
    </w:p>
    <w:p w14:paraId="25623A6B" w14:textId="77777777" w:rsidR="00EB3E04" w:rsidRDefault="00EB3E04" w:rsidP="00EB3E04"/>
    <w:p w14:paraId="4467E74C" w14:textId="77777777" w:rsidR="00EB3E04" w:rsidRPr="00A818E4" w:rsidRDefault="00EB3E04" w:rsidP="00EB3E04">
      <w:pPr>
        <w:rPr>
          <w:rStyle w:val="Emphasis"/>
        </w:rPr>
      </w:pPr>
      <w:r>
        <w:t xml:space="preserve">While many praised Bezos, Branson, and Elon Musk of SpaceX for using their fortunes to advance private space travel and exploration, with the goal of even getting to Mars, </w:t>
      </w:r>
      <w:r w:rsidRPr="00A818E4">
        <w:rPr>
          <w:rStyle w:val="Emphasis"/>
        </w:rPr>
        <w:t>a vocal group of detractors blasted these capitalists for having the audacity to look toward the stars at all.</w:t>
      </w:r>
    </w:p>
    <w:p w14:paraId="612132F0" w14:textId="77777777" w:rsidR="00EB3E04" w:rsidRPr="00A818E4" w:rsidRDefault="00EB3E04" w:rsidP="00EB3E04">
      <w:pPr>
        <w:rPr>
          <w:rStyle w:val="Emphasis"/>
        </w:rPr>
      </w:pPr>
    </w:p>
    <w:p w14:paraId="51AC0358" w14:textId="77777777" w:rsidR="00EB3E04" w:rsidRDefault="00EB3E04" w:rsidP="00EB3E04">
      <w:r w:rsidRPr="00A818E4">
        <w:rPr>
          <w:rStyle w:val="Emphasis"/>
          <w:highlight w:val="cyan"/>
        </w:rPr>
        <w:t>Discouraging</w:t>
      </w:r>
      <w:r w:rsidRPr="00A818E4">
        <w:rPr>
          <w:rStyle w:val="Emphasis"/>
        </w:rPr>
        <w:t xml:space="preserve"> </w:t>
      </w:r>
      <w:r w:rsidRPr="00A818E4">
        <w:rPr>
          <w:rStyle w:val="Emphasis"/>
          <w:highlight w:val="cyan"/>
        </w:rPr>
        <w:t>private</w:t>
      </w:r>
      <w:r w:rsidRPr="00A818E4">
        <w:rPr>
          <w:rStyle w:val="Emphasis"/>
        </w:rPr>
        <w:t xml:space="preserve"> space </w:t>
      </w:r>
      <w:r w:rsidRPr="00A818E4">
        <w:rPr>
          <w:rStyle w:val="Emphasis"/>
          <w:highlight w:val="cyan"/>
        </w:rPr>
        <w:t>exploration</w:t>
      </w:r>
      <w:r w:rsidRPr="00A818E4">
        <w:rPr>
          <w:rStyle w:val="Emphasis"/>
        </w:rPr>
        <w:t xml:space="preserve"> </w:t>
      </w:r>
      <w:r w:rsidRPr="00A818E4">
        <w:rPr>
          <w:rStyle w:val="Emphasis"/>
          <w:highlight w:val="cyan"/>
        </w:rPr>
        <w:t>would</w:t>
      </w:r>
      <w:r w:rsidRPr="00A818E4">
        <w:rPr>
          <w:rStyle w:val="Emphasis"/>
        </w:rPr>
        <w:t xml:space="preserve"> be a step backwards and </w:t>
      </w:r>
      <w:r w:rsidRPr="00A818E4">
        <w:rPr>
          <w:rStyle w:val="Emphasis"/>
          <w:highlight w:val="cyan"/>
        </w:rPr>
        <w:t>undo</w:t>
      </w:r>
      <w:r w:rsidRPr="00A818E4">
        <w:rPr>
          <w:rStyle w:val="Emphasis"/>
        </w:rPr>
        <w:t xml:space="preserve"> </w:t>
      </w:r>
      <w:r w:rsidRPr="00A818E4">
        <w:rPr>
          <w:rStyle w:val="Emphasis"/>
          <w:highlight w:val="cyan"/>
        </w:rPr>
        <w:t>positive reforms</w:t>
      </w:r>
      <w:r w:rsidRPr="00A818E4">
        <w:rPr>
          <w:rStyle w:val="Emphasis"/>
        </w:rPr>
        <w:t xml:space="preserve"> that have made space more accessible and affordable</w:t>
      </w:r>
      <w:r>
        <w:t>. The way that NASA did things changed dramatically in 2005 when Mike Griffin took over as Administrator. In early 2006, the Commercial Orbital Transportation Services (COTS) program was announced, which aimed to spend $500 million to develop and demonstrate commercial space launches. It was unlike anything NASA had tried before. Instead of detailed requirements which were typical at the time, COTS spent only three pages to lay out broad cargo and crew transportation capabilities. Private industry was left to innovate on their own to meet those requirements.</w:t>
      </w:r>
    </w:p>
    <w:p w14:paraId="4F091EDC" w14:textId="77777777" w:rsidR="00EB3E04" w:rsidRDefault="00EB3E04" w:rsidP="00EB3E04"/>
    <w:p w14:paraId="2BF1BA3C" w14:textId="77777777" w:rsidR="00EB3E04" w:rsidRPr="00A818E4" w:rsidRDefault="00EB3E04" w:rsidP="00EB3E04">
      <w:pPr>
        <w:rPr>
          <w:rStyle w:val="Emphasis"/>
        </w:rPr>
      </w:pPr>
      <w:r>
        <w:t xml:space="preserve">These contractual tweaks seem minor, but they’ve been revolutionary for NASA and for the space industry. </w:t>
      </w:r>
      <w:r w:rsidRPr="00A818E4">
        <w:rPr>
          <w:rStyle w:val="Emphasis"/>
          <w:highlight w:val="cyan"/>
        </w:rPr>
        <w:t>COTS</w:t>
      </w:r>
      <w:r w:rsidRPr="00A818E4">
        <w:rPr>
          <w:rStyle w:val="Emphasis"/>
        </w:rPr>
        <w:t xml:space="preserve"> </w:t>
      </w:r>
      <w:r w:rsidRPr="00A818E4">
        <w:rPr>
          <w:rStyle w:val="Emphasis"/>
          <w:highlight w:val="cyan"/>
        </w:rPr>
        <w:t>pushed</w:t>
      </w:r>
      <w:r w:rsidRPr="00A818E4">
        <w:rPr>
          <w:rStyle w:val="Emphasis"/>
        </w:rPr>
        <w:t xml:space="preserve"> SpaceX and Blue Origin to begin developing </w:t>
      </w:r>
      <w:r w:rsidRPr="00A818E4">
        <w:rPr>
          <w:rStyle w:val="Emphasis"/>
          <w:highlight w:val="cyan"/>
        </w:rPr>
        <w:t>reusable rockets</w:t>
      </w:r>
      <w:r w:rsidRPr="00A818E4">
        <w:rPr>
          <w:rStyle w:val="Emphasis"/>
        </w:rPr>
        <w:t xml:space="preserve">. SpaceX’s Falcon 9 rocket has since become a workhorse, </w:t>
      </w:r>
      <w:r w:rsidRPr="00A818E4">
        <w:rPr>
          <w:rStyle w:val="Emphasis"/>
          <w:highlight w:val="cyan"/>
        </w:rPr>
        <w:t>supplying</w:t>
      </w:r>
      <w:r w:rsidRPr="00A818E4">
        <w:rPr>
          <w:rStyle w:val="Emphasis"/>
        </w:rPr>
        <w:t xml:space="preserve"> the International Space Station (</w:t>
      </w:r>
      <w:r w:rsidRPr="00A818E4">
        <w:rPr>
          <w:rStyle w:val="Emphasis"/>
          <w:highlight w:val="cyan"/>
        </w:rPr>
        <w:t>ISS</w:t>
      </w:r>
      <w:r w:rsidRPr="00A818E4">
        <w:rPr>
          <w:rStyle w:val="Emphasis"/>
        </w:rPr>
        <w:t>) and launching satellites into orbit</w:t>
      </w:r>
      <w:r>
        <w:t xml:space="preserve">. </w:t>
      </w:r>
      <w:r w:rsidRPr="00A818E4">
        <w:rPr>
          <w:rStyle w:val="Emphasis"/>
        </w:rPr>
        <w:t xml:space="preserve">Another milestone was reached last year when </w:t>
      </w:r>
      <w:r w:rsidRPr="00A818E4">
        <w:rPr>
          <w:rStyle w:val="Emphasis"/>
          <w:highlight w:val="cyan"/>
        </w:rPr>
        <w:t>Americans</w:t>
      </w:r>
      <w:r w:rsidRPr="00A818E4">
        <w:rPr>
          <w:rStyle w:val="Emphasis"/>
        </w:rPr>
        <w:t xml:space="preserve"> were </w:t>
      </w:r>
      <w:r w:rsidRPr="00A818E4">
        <w:rPr>
          <w:rStyle w:val="Emphasis"/>
          <w:highlight w:val="cyan"/>
        </w:rPr>
        <w:t>launched</w:t>
      </w:r>
      <w:r w:rsidRPr="00A818E4">
        <w:rPr>
          <w:rStyle w:val="Emphasis"/>
        </w:rPr>
        <w:t xml:space="preserve"> to the </w:t>
      </w:r>
      <w:r w:rsidRPr="00A818E4">
        <w:rPr>
          <w:rStyle w:val="Emphasis"/>
        </w:rPr>
        <w:lastRenderedPageBreak/>
        <w:t xml:space="preserve">ISS </w:t>
      </w:r>
      <w:r w:rsidRPr="00A818E4">
        <w:rPr>
          <w:rStyle w:val="Emphasis"/>
          <w:highlight w:val="cyan"/>
        </w:rPr>
        <w:t>on</w:t>
      </w:r>
      <w:r w:rsidRPr="00A818E4">
        <w:rPr>
          <w:rStyle w:val="Emphasis"/>
        </w:rPr>
        <w:t xml:space="preserve"> a reused </w:t>
      </w:r>
      <w:r w:rsidRPr="00A818E4">
        <w:rPr>
          <w:rStyle w:val="Emphasis"/>
          <w:highlight w:val="cyan"/>
        </w:rPr>
        <w:t>Falcon 9</w:t>
      </w:r>
      <w:r w:rsidRPr="00A818E4">
        <w:rPr>
          <w:rStyle w:val="Emphasis"/>
        </w:rPr>
        <w:t>, the first time a U.S.-built space vehicle accomplished this feat since the shuttering of the Shuttle program.</w:t>
      </w:r>
    </w:p>
    <w:p w14:paraId="7382613E" w14:textId="77777777" w:rsidR="00EB3E04" w:rsidRDefault="00EB3E04" w:rsidP="00EB3E04"/>
    <w:p w14:paraId="6BD9725E" w14:textId="77777777" w:rsidR="00EB3E04" w:rsidRDefault="00EB3E04" w:rsidP="00EB3E04">
      <w:r w:rsidRPr="00A818E4">
        <w:rPr>
          <w:rStyle w:val="Emphasis"/>
        </w:rPr>
        <w:t xml:space="preserve">COTS and its follow-on programs </w:t>
      </w:r>
      <w:r w:rsidRPr="00A818E4">
        <w:rPr>
          <w:rStyle w:val="Emphasis"/>
          <w:highlight w:val="cyan"/>
        </w:rPr>
        <w:t>demonstrate what innovation</w:t>
      </w:r>
      <w:r w:rsidRPr="00A818E4">
        <w:rPr>
          <w:rStyle w:val="Emphasis"/>
        </w:rPr>
        <w:t xml:space="preserve"> </w:t>
      </w:r>
      <w:r w:rsidRPr="00A818E4">
        <w:rPr>
          <w:rStyle w:val="Emphasis"/>
          <w:highlight w:val="cyan"/>
        </w:rPr>
        <w:t>can accomplish</w:t>
      </w:r>
      <w:r>
        <w:t xml:space="preserve"> when coupled with policy reforms. About a decade ago, NASA ran the numbers on Falcon 9 and estimated its traditional system of contracting would have cost taxpayers $4 billion. SpaceX did it for $443 million, a tenth of the cost. NASA estimated that COTS’ successor, the Commercial Crew program, saved the agency some $20 billion to $30 billion over its lifetime, ultimately reducing the cost of launching hardware into space.</w:t>
      </w:r>
    </w:p>
    <w:p w14:paraId="10058141" w14:textId="77777777" w:rsidR="00EB3E04" w:rsidRDefault="00EB3E04" w:rsidP="00EB3E04"/>
    <w:p w14:paraId="3E3C4CE4" w14:textId="77777777" w:rsidR="00EB3E04" w:rsidRDefault="00EB3E04" w:rsidP="00EB3E04">
      <w:r w:rsidRPr="00A818E4">
        <w:rPr>
          <w:rStyle w:val="Emphasis"/>
        </w:rPr>
        <w:t xml:space="preserve">Cheap launches mean </w:t>
      </w:r>
      <w:r w:rsidRPr="00A818E4">
        <w:rPr>
          <w:rStyle w:val="Emphasis"/>
          <w:highlight w:val="cyan"/>
        </w:rPr>
        <w:t>Starlink</w:t>
      </w:r>
      <w:r w:rsidRPr="00A818E4">
        <w:rPr>
          <w:rStyle w:val="Emphasis"/>
        </w:rPr>
        <w:t xml:space="preserve"> broadband internet </w:t>
      </w:r>
      <w:r w:rsidRPr="00A818E4">
        <w:rPr>
          <w:rStyle w:val="Emphasis"/>
          <w:highlight w:val="cyan"/>
        </w:rPr>
        <w:t>is</w:t>
      </w:r>
      <w:r w:rsidRPr="00A818E4">
        <w:rPr>
          <w:rStyle w:val="Emphasis"/>
        </w:rPr>
        <w:t xml:space="preserve"> potentially </w:t>
      </w:r>
      <w:r w:rsidRPr="00A818E4">
        <w:rPr>
          <w:rStyle w:val="Emphasis"/>
          <w:highlight w:val="cyan"/>
        </w:rPr>
        <w:t>feasible</w:t>
      </w:r>
      <w:r w:rsidRPr="00A818E4">
        <w:rPr>
          <w:rStyle w:val="Emphasis"/>
        </w:rPr>
        <w:t xml:space="preserve"> for rural regions. Cheap launches mean satellites like </w:t>
      </w:r>
      <w:r w:rsidRPr="00A818E4">
        <w:rPr>
          <w:rStyle w:val="Emphasis"/>
          <w:highlight w:val="cyan"/>
        </w:rPr>
        <w:t>Sentinel 6</w:t>
      </w:r>
      <w:r w:rsidRPr="00A818E4">
        <w:rPr>
          <w:rStyle w:val="Emphasis"/>
        </w:rPr>
        <w:t xml:space="preserve"> which </w:t>
      </w:r>
      <w:r w:rsidRPr="00A818E4">
        <w:rPr>
          <w:rStyle w:val="Emphasis"/>
          <w:highlight w:val="cyan"/>
        </w:rPr>
        <w:t>track climate change</w:t>
      </w:r>
      <w:r w:rsidRPr="00A818E4">
        <w:rPr>
          <w:rStyle w:val="Emphasis"/>
        </w:rPr>
        <w:t xml:space="preserve"> are easier to deploy</w:t>
      </w:r>
      <w:r>
        <w:t xml:space="preserve">. </w:t>
      </w:r>
      <w:r w:rsidRPr="00A818E4">
        <w:rPr>
          <w:rStyle w:val="Emphasis"/>
        </w:rPr>
        <w:t>They mean more experiments in space and a better understanding of our world</w:t>
      </w:r>
      <w:r>
        <w:t>. But yes, cheap launches also mean billionaires can hitch a ride to space, even if some mistakenly claim it’s just the rich living out their fantasies.</w:t>
      </w:r>
    </w:p>
    <w:p w14:paraId="2A5E9C19" w14:textId="77777777" w:rsidR="00EB3E04" w:rsidRDefault="00EB3E04" w:rsidP="00EB3E04"/>
    <w:p w14:paraId="0A9739AF" w14:textId="77777777" w:rsidR="00EB3E04" w:rsidRDefault="00EB3E04" w:rsidP="00EB3E04">
      <w:r w:rsidRPr="00FF3CB1">
        <w:rPr>
          <w:rStyle w:val="Emphasis"/>
        </w:rPr>
        <w:t xml:space="preserve">We have </w:t>
      </w:r>
      <w:r w:rsidRPr="00FF3CB1">
        <w:rPr>
          <w:rStyle w:val="Emphasis"/>
          <w:highlight w:val="cyan"/>
        </w:rPr>
        <w:t>heard similar stories before</w:t>
      </w:r>
      <w:r w:rsidRPr="00FF3CB1">
        <w:rPr>
          <w:rStyle w:val="Emphasis"/>
        </w:rPr>
        <w:t>.</w:t>
      </w:r>
      <w:r>
        <w:t xml:space="preserve"> </w:t>
      </w:r>
      <w:r w:rsidRPr="00A818E4">
        <w:rPr>
          <w:rStyle w:val="Emphasis"/>
        </w:rPr>
        <w:t>When the Wright Brothers proved flight was possible, some predicted it would never be anything more than a toy for the rich.</w:t>
      </w:r>
      <w:r>
        <w:t xml:space="preserve"> Astronomer William H. Pickering argued that the vision of “gigantic flying machines speeding across the Atlantic carrying innumerable passengers… would be prohibitive to any but the capitalist who could use his own yacht.”</w:t>
      </w:r>
    </w:p>
    <w:p w14:paraId="668CB6CE" w14:textId="77777777" w:rsidR="00EB3E04" w:rsidRDefault="00EB3E04" w:rsidP="00EB3E04"/>
    <w:p w14:paraId="3F4DDA92" w14:textId="77777777" w:rsidR="00EB3E04" w:rsidRPr="00A818E4" w:rsidRDefault="00EB3E04" w:rsidP="00EB3E04">
      <w:pPr>
        <w:rPr>
          <w:rStyle w:val="Emphasis"/>
        </w:rPr>
      </w:pPr>
      <w:r w:rsidRPr="00A818E4">
        <w:rPr>
          <w:rStyle w:val="Emphasis"/>
        </w:rPr>
        <w:t xml:space="preserve">Technologies of all stripes go through this process. The automobile was a novelty of the rich until it wasn’t. Cell phones were the plaything of the wealthy until they weren’t. </w:t>
      </w:r>
      <w:r w:rsidRPr="00FF3CB1">
        <w:rPr>
          <w:rStyle w:val="Emphasis"/>
          <w:highlight w:val="cyan"/>
        </w:rPr>
        <w:t>Space</w:t>
      </w:r>
      <w:r w:rsidRPr="00A818E4">
        <w:rPr>
          <w:rStyle w:val="Emphasis"/>
        </w:rPr>
        <w:t xml:space="preserve"> </w:t>
      </w:r>
      <w:r w:rsidRPr="00FF3CB1">
        <w:rPr>
          <w:rStyle w:val="Emphasis"/>
          <w:highlight w:val="cyan"/>
        </w:rPr>
        <w:t>travel</w:t>
      </w:r>
      <w:r w:rsidRPr="00A818E4">
        <w:rPr>
          <w:rStyle w:val="Emphasis"/>
        </w:rPr>
        <w:t xml:space="preserve"> seems </w:t>
      </w:r>
      <w:r w:rsidRPr="00FF3CB1">
        <w:rPr>
          <w:rStyle w:val="Emphasis"/>
          <w:highlight w:val="cyan"/>
        </w:rPr>
        <w:t>poised</w:t>
      </w:r>
      <w:r w:rsidRPr="00A818E4">
        <w:rPr>
          <w:rStyle w:val="Emphasis"/>
        </w:rPr>
        <w:t xml:space="preserve"> to travel this </w:t>
      </w:r>
      <w:r w:rsidRPr="00FF3CB1">
        <w:rPr>
          <w:rStyle w:val="Emphasis"/>
          <w:highlight w:val="cyan"/>
        </w:rPr>
        <w:t>same arc</w:t>
      </w:r>
      <w:r w:rsidRPr="00A818E4">
        <w:t>, and it was pushed along because NASA changed course and did things better.</w:t>
      </w:r>
    </w:p>
    <w:p w14:paraId="28C6F5CC" w14:textId="77777777" w:rsidR="00EB3E04" w:rsidRDefault="00EB3E04" w:rsidP="00EB3E04"/>
    <w:p w14:paraId="73D05604" w14:textId="77777777" w:rsidR="00EB3E04" w:rsidRDefault="00EB3E04" w:rsidP="00EB3E04">
      <w:r>
        <w:t xml:space="preserve">Instead of dunking on billionaires, </w:t>
      </w:r>
      <w:r w:rsidRPr="00A818E4">
        <w:rPr>
          <w:rStyle w:val="Emphasis"/>
        </w:rPr>
        <w:t xml:space="preserve">critics should take it as a chance to learn what has gone right and apply those lessons broadly. Smarter policy combined with </w:t>
      </w:r>
      <w:r w:rsidRPr="00CB7DC3">
        <w:rPr>
          <w:rStyle w:val="Emphasis"/>
          <w:highlight w:val="cyan"/>
        </w:rPr>
        <w:t>American ingenuity</w:t>
      </w:r>
      <w:r w:rsidRPr="00A818E4">
        <w:rPr>
          <w:rStyle w:val="Emphasis"/>
        </w:rPr>
        <w:t xml:space="preserve"> is a </w:t>
      </w:r>
      <w:r w:rsidRPr="00CB7DC3">
        <w:rPr>
          <w:rStyle w:val="Emphasis"/>
          <w:highlight w:val="cyan"/>
        </w:rPr>
        <w:t>recipe for success</w:t>
      </w:r>
      <w:r w:rsidRPr="00A818E4">
        <w:rPr>
          <w:rStyle w:val="Emphasis"/>
        </w:rPr>
        <w:t>,</w:t>
      </w:r>
      <w:r>
        <w:t xml:space="preserve"> both here on Earth and out in space.</w:t>
      </w:r>
    </w:p>
    <w:p w14:paraId="1A80DF87" w14:textId="77777777" w:rsidR="00EB3E04" w:rsidRPr="00DE6C52" w:rsidRDefault="00EB3E04" w:rsidP="00EB3E04">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5D0BEC1F" w14:textId="77777777" w:rsidR="00EB3E04" w:rsidRPr="00DE6C52" w:rsidRDefault="00EB3E04" w:rsidP="00EB3E04">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2D6E564D" w14:textId="77777777" w:rsidR="00EB3E04" w:rsidRPr="00DE6C52" w:rsidRDefault="00EB3E04" w:rsidP="00EB3E04">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lastRenderedPageBreak/>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7CF1972B" w14:textId="77777777" w:rsidR="00EB3E04" w:rsidRDefault="00EB3E04" w:rsidP="00EB3E04">
      <w:pPr>
        <w:pStyle w:val="Heading4"/>
      </w:pPr>
      <w:r>
        <w:t xml:space="preserve">\Internet </w:t>
      </w:r>
      <w:r>
        <w:rPr>
          <w:u w:val="single"/>
        </w:rPr>
        <w:t>solves</w:t>
      </w:r>
      <w:r>
        <w:t xml:space="preserve"> extinction</w:t>
      </w:r>
    </w:p>
    <w:p w14:paraId="5B414C99" w14:textId="77777777" w:rsidR="00EB3E04" w:rsidRPr="00A9553E" w:rsidRDefault="00EB3E04" w:rsidP="00EB3E04">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[David Eagleman is a  neuroscientist at Baylor College of Medicine, where he directs the Laboratory for Perception and Action and the Initiative on Neuroscience and Law and author of Sum (Canongate). Nov. 9, 2010, “ Six ways the internet will save civilization,”</w:t>
      </w:r>
      <w:r w:rsidRPr="00A9553E">
        <w:rPr>
          <w:rFonts w:eastAsia="Calibri"/>
        </w:rPr>
        <w:br/>
        <w:t xml:space="preserve"> http://www.wired.co.uk/magazine/archive/2010/12/start/apocalypse-no]</w:t>
      </w:r>
    </w:p>
    <w:p w14:paraId="258F6CF0" w14:textId="77777777" w:rsidR="004B0083" w:rsidRDefault="00EB3E04" w:rsidP="00EB3E04">
      <w:pPr>
        <w:rPr>
          <w:rFonts w:eastAsia="Calibri"/>
          <w:b/>
          <w:sz w:val="14"/>
        </w:rPr>
      </w:pPr>
      <w:r w:rsidRPr="004B59C3">
        <w:rPr>
          <w:rFonts w:eastAsia="Calibri"/>
          <w:sz w:val="14"/>
        </w:rPr>
        <w:t xml:space="preserve">Many </w:t>
      </w:r>
      <w:r w:rsidRPr="00A9553E">
        <w:rPr>
          <w:rFonts w:eastAsia="Calibri"/>
          <w:b/>
          <w:u w:val="single"/>
        </w:rPr>
        <w:t xml:space="preserve">great </w:t>
      </w:r>
      <w:r w:rsidRPr="00CF5A50">
        <w:rPr>
          <w:rFonts w:eastAsia="Calibri"/>
          <w:b/>
          <w:highlight w:val="green"/>
          <w:u w:val="single"/>
        </w:rPr>
        <w:t xml:space="preserve">civilisations </w:t>
      </w:r>
      <w:r w:rsidRPr="004B59C3">
        <w:rPr>
          <w:rFonts w:eastAsia="Calibri"/>
          <w:b/>
          <w:u w:val="single"/>
        </w:rPr>
        <w:t xml:space="preserve">have </w:t>
      </w:r>
      <w:r w:rsidRPr="00CF5A50">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this results </w:t>
      </w:r>
      <w:r w:rsidRPr="00CF5A50">
        <w:rPr>
          <w:rFonts w:eastAsia="Calibri"/>
          <w:b/>
          <w:highlight w:val="green"/>
          <w:u w:val="single"/>
        </w:rPr>
        <w:t xml:space="preserve">from: </w:t>
      </w:r>
      <w:r w:rsidRPr="004B59C3">
        <w:rPr>
          <w:rFonts w:eastAsia="Calibri"/>
          <w:b/>
          <w:u w:val="single"/>
          <w:bdr w:val="single" w:sz="18" w:space="0" w:color="auto" w:frame="1"/>
        </w:rPr>
        <w:t xml:space="preserve">natural </w:t>
      </w:r>
      <w:r w:rsidRPr="00CF5A50">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CF5A50">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CF5A50">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CF5A50">
        <w:rPr>
          <w:rFonts w:eastAsia="Calibri"/>
          <w:b/>
          <w:highlight w:val="green"/>
          <w:u w:val="single"/>
        </w:rPr>
        <w:t xml:space="preserve">net </w:t>
      </w:r>
      <w:r w:rsidRPr="00A9553E">
        <w:rPr>
          <w:rFonts w:eastAsia="Calibri"/>
          <w:b/>
          <w:u w:val="single"/>
        </w:rPr>
        <w:t xml:space="preserve">has </w:t>
      </w:r>
      <w:r w:rsidRPr="00CF5A50">
        <w:rPr>
          <w:rFonts w:eastAsia="Calibri"/>
          <w:b/>
          <w:highlight w:val="green"/>
          <w:u w:val="single"/>
        </w:rPr>
        <w:t xml:space="preserve">vastly reduced </w:t>
      </w:r>
      <w:r w:rsidRPr="00A9553E">
        <w:rPr>
          <w:rFonts w:eastAsia="Calibri"/>
          <w:b/>
          <w:u w:val="single"/>
        </w:rPr>
        <w:t xml:space="preserve">the </w:t>
      </w:r>
      <w:r w:rsidRPr="00CF5A50">
        <w:rPr>
          <w:rFonts w:eastAsia="Calibri"/>
          <w:b/>
          <w:highlight w:val="green"/>
          <w:u w:val="single"/>
        </w:rPr>
        <w:t xml:space="preserve">threat of societal collapse. Epidemics </w:t>
      </w:r>
      <w:r w:rsidRPr="004B59C3">
        <w:rPr>
          <w:rFonts w:eastAsia="Calibri"/>
          <w:b/>
          <w:u w:val="single"/>
        </w:rPr>
        <w:t xml:space="preserve">can be </w:t>
      </w:r>
      <w:r w:rsidRPr="00CF5A50">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CF5A50">
        <w:rPr>
          <w:rFonts w:eastAsia="Calibri"/>
          <w:b/>
          <w:highlight w:val="green"/>
          <w:u w:val="single"/>
        </w:rPr>
        <w:t xml:space="preserve">work telepresently </w:t>
      </w:r>
      <w:r w:rsidRPr="004B59C3">
        <w:rPr>
          <w:rFonts w:eastAsia="Calibri"/>
          <w:b/>
          <w:u w:val="single"/>
        </w:rPr>
        <w:t xml:space="preserve">can </w:t>
      </w:r>
      <w:r w:rsidRPr="00CF5A50">
        <w:rPr>
          <w:rFonts w:eastAsia="Calibri"/>
          <w:b/>
          <w:highlight w:val="green"/>
          <w:u w:val="single"/>
        </w:rPr>
        <w:t xml:space="preserve">inhibit </w:t>
      </w:r>
      <w:r w:rsidRPr="004B59C3">
        <w:rPr>
          <w:rFonts w:eastAsia="Calibri"/>
          <w:b/>
          <w:u w:val="single"/>
        </w:rPr>
        <w:t xml:space="preserve">microbial </w:t>
      </w:r>
      <w:r w:rsidRPr="00CF5A50">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CF5A50">
        <w:rPr>
          <w:rFonts w:eastAsia="Calibri"/>
          <w:b/>
          <w:highlight w:val="green"/>
          <w:u w:val="single"/>
        </w:rPr>
        <w:t xml:space="preserve">we can fluidly </w:t>
      </w:r>
      <w:r w:rsidRPr="004B59C3">
        <w:rPr>
          <w:rFonts w:eastAsia="Calibri"/>
          <w:b/>
          <w:u w:val="single"/>
        </w:rPr>
        <w:t xml:space="preserve">shift into a </w:t>
      </w:r>
      <w:r w:rsidRPr="00CF5A50">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CF5A50">
        <w:rPr>
          <w:rFonts w:eastAsia="Calibri"/>
          <w:b/>
          <w:highlight w:val="green"/>
          <w:u w:val="single"/>
        </w:rPr>
        <w:t xml:space="preserve">predict </w:t>
      </w:r>
      <w:r w:rsidRPr="004B59C3">
        <w:rPr>
          <w:rFonts w:eastAsia="Calibri"/>
          <w:b/>
          <w:u w:val="single"/>
        </w:rPr>
        <w:t xml:space="preserve">natural </w:t>
      </w:r>
      <w:r w:rsidRPr="00CF5A50">
        <w:rPr>
          <w:rFonts w:eastAsia="Calibri"/>
          <w:b/>
          <w:highlight w:val="green"/>
          <w:u w:val="single"/>
        </w:rPr>
        <w:t>disasters</w:t>
      </w:r>
      <w:r w:rsidRPr="00A9553E">
        <w:rPr>
          <w:rFonts w:eastAsia="Calibri"/>
          <w:b/>
          <w:u w:val="single"/>
        </w:rPr>
        <w:t xml:space="preserve"> We are witnessing the </w:t>
      </w:r>
      <w:r w:rsidRPr="00A9553E">
        <w:rPr>
          <w:rFonts w:eastAsia="Calibri"/>
          <w:b/>
          <w:u w:val="single"/>
        </w:rPr>
        <w:lastRenderedPageBreak/>
        <w:t>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CF5A50">
        <w:rPr>
          <w:rFonts w:eastAsia="Calibri"/>
          <w:b/>
          <w:highlight w:val="green"/>
          <w:u w:val="single"/>
        </w:rPr>
        <w:t xml:space="preserve">Human capital </w:t>
      </w:r>
      <w:r w:rsidRPr="004B59C3">
        <w:rPr>
          <w:rFonts w:eastAsia="Calibri"/>
          <w:b/>
          <w:u w:val="single"/>
        </w:rPr>
        <w:t xml:space="preserve">is </w:t>
      </w:r>
      <w:r w:rsidRPr="00CF5A50">
        <w:rPr>
          <w:rFonts w:eastAsia="Calibri"/>
          <w:b/>
          <w:highlight w:val="green"/>
          <w:u w:val="single"/>
        </w:rPr>
        <w:t>vastly increased</w:t>
      </w:r>
      <w:r w:rsidRPr="004B59C3">
        <w:rPr>
          <w:rFonts w:eastAsia="Calibri"/>
          <w:b/>
          <w:sz w:val="14"/>
        </w:rPr>
        <w:t xml:space="preserve"> </w:t>
      </w:r>
    </w:p>
    <w:p w14:paraId="2BB23F0C" w14:textId="77777777" w:rsidR="004B0083" w:rsidRDefault="004B0083" w:rsidP="00EB3E04">
      <w:pPr>
        <w:rPr>
          <w:rFonts w:eastAsia="Calibri"/>
          <w:b/>
          <w:sz w:val="14"/>
        </w:rPr>
      </w:pPr>
    </w:p>
    <w:p w14:paraId="04EE764A" w14:textId="77777777" w:rsidR="004B0083" w:rsidRDefault="004B0083" w:rsidP="00EB3E04">
      <w:pPr>
        <w:rPr>
          <w:rFonts w:eastAsia="Calibri"/>
          <w:b/>
          <w:sz w:val="14"/>
        </w:rPr>
      </w:pPr>
    </w:p>
    <w:p w14:paraId="73246CB6" w14:textId="70298C0B" w:rsidR="00EB3E04" w:rsidRPr="005319BF" w:rsidRDefault="00EB3E04" w:rsidP="00EB3E04">
      <w:pPr>
        <w:rPr>
          <w:rFonts w:eastAsia="Calibri"/>
          <w:sz w:val="14"/>
        </w:rPr>
      </w:pP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CF5A50">
        <w:rPr>
          <w:rFonts w:eastAsia="Calibri"/>
          <w:b/>
          <w:highlight w:val="green"/>
          <w:u w:val="single"/>
        </w:rPr>
        <w:t>The net opens</w:t>
      </w:r>
      <w:r w:rsidRPr="00A9553E">
        <w:rPr>
          <w:rFonts w:eastAsia="Calibri"/>
          <w:b/>
          <w:u w:val="single"/>
        </w:rPr>
        <w:t xml:space="preserve"> the gates </w:t>
      </w:r>
      <w:r w:rsidRPr="00CF5A50">
        <w:rPr>
          <w:rFonts w:eastAsia="Calibri"/>
          <w:b/>
          <w:highlight w:val="green"/>
          <w:u w:val="single"/>
        </w:rPr>
        <w:t>ed</w:t>
      </w:r>
      <w:r w:rsidRPr="004B59C3">
        <w:rPr>
          <w:rFonts w:eastAsia="Calibri"/>
          <w:b/>
          <w:u w:val="single"/>
        </w:rPr>
        <w:t>ucation</w:t>
      </w:r>
      <w:r w:rsidRPr="00CF5A50">
        <w:rPr>
          <w:rFonts w:eastAsia="Calibri"/>
          <w:b/>
          <w:highlight w:val="green"/>
          <w:u w:val="single"/>
        </w:rPr>
        <w:t xml:space="preserve"> to anyone </w:t>
      </w:r>
      <w:r w:rsidRPr="004B59C3">
        <w:rPr>
          <w:rFonts w:eastAsia="Calibri"/>
          <w:b/>
          <w:u w:val="single"/>
        </w:rPr>
        <w:t>with a computer</w:t>
      </w:r>
      <w:r w:rsidRPr="004B59C3">
        <w:rPr>
          <w:rFonts w:eastAsia="Calibri"/>
          <w:sz w:val="14"/>
        </w:rPr>
        <w:t>. A motivated teen anywhere on the planet can walk through the world’s knowledge -- from the webs of Wikipedia to the curriculum of MIT’s OpenCourseWare</w:t>
      </w:r>
      <w:r w:rsidRPr="00A9553E">
        <w:rPr>
          <w:rFonts w:eastAsia="Calibri"/>
          <w:b/>
          <w:sz w:val="20"/>
          <w:u w:val="single"/>
        </w:rPr>
        <w:t xml:space="preserve">. </w:t>
      </w:r>
      <w:r w:rsidRPr="00A9553E">
        <w:rPr>
          <w:rFonts w:eastAsia="Calibri"/>
          <w:b/>
          <w:u w:val="single"/>
        </w:rPr>
        <w:t xml:space="preserve">The new </w:t>
      </w:r>
      <w:r w:rsidRPr="00CF5A50">
        <w:rPr>
          <w:rFonts w:eastAsia="Calibri"/>
          <w:b/>
          <w:highlight w:val="green"/>
          <w:u w:val="single"/>
        </w:rPr>
        <w:t xml:space="preserve">human capital will serve us </w:t>
      </w:r>
      <w:r w:rsidRPr="004B59C3">
        <w:rPr>
          <w:rFonts w:eastAsia="Calibri"/>
          <w:b/>
          <w:u w:val="single"/>
        </w:rPr>
        <w:t xml:space="preserve">well </w:t>
      </w:r>
      <w:r w:rsidRPr="00CF5A50">
        <w:rPr>
          <w:rFonts w:eastAsia="Calibri"/>
          <w:b/>
          <w:highlight w:val="green"/>
          <w:u w:val="single"/>
        </w:rPr>
        <w:t xml:space="preserve">when we confront </w:t>
      </w:r>
      <w:r w:rsidRPr="00CF5A50">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CF5A50">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CF5A50">
        <w:rPr>
          <w:rFonts w:eastAsia="Calibri"/>
          <w:b/>
          <w:highlight w:val="green"/>
          <w:u w:val="single"/>
        </w:rPr>
        <w:t>vast, networked communication can be an antidote to</w:t>
      </w:r>
      <w:r w:rsidRPr="00A9553E">
        <w:rPr>
          <w:rFonts w:eastAsia="Calibri"/>
          <w:b/>
          <w:u w:val="single"/>
        </w:rPr>
        <w:t xml:space="preserve"> several of the most </w:t>
      </w:r>
      <w:r w:rsidRPr="00CF5A50">
        <w:rPr>
          <w:rFonts w:eastAsia="Calibri"/>
          <w:b/>
          <w:highlight w:val="green"/>
          <w:u w:val="single"/>
          <w:bdr w:val="single" w:sz="18" w:space="0" w:color="auto" w:frame="1"/>
        </w:rPr>
        <w:t>deadly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576B67DE" w14:textId="77777777" w:rsidR="00EB3E04" w:rsidRDefault="00EB3E04" w:rsidP="00EB3E04"/>
    <w:p w14:paraId="008BCFBB" w14:textId="77777777" w:rsidR="00AC5E02" w:rsidRPr="00A53D6E" w:rsidRDefault="00AC5E02" w:rsidP="00AC5E02"/>
    <w:p w14:paraId="686EDB66" w14:textId="77777777" w:rsidR="00AC5E02" w:rsidRDefault="00AC5E02" w:rsidP="00AC5E02">
      <w:pPr>
        <w:spacing w:before="100" w:beforeAutospacing="1" w:after="100" w:afterAutospacing="1"/>
        <w:rPr>
          <w:rStyle w:val="StyleUnderline"/>
        </w:rPr>
      </w:pPr>
    </w:p>
    <w:p w14:paraId="7FE3B87C" w14:textId="77777777" w:rsidR="00AC5E02" w:rsidRPr="008D359C" w:rsidRDefault="00AC5E02" w:rsidP="00AC5E02"/>
    <w:p w14:paraId="3F66D24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DD47D6"/>
    <w:multiLevelType w:val="hybridMultilevel"/>
    <w:tmpl w:val="09CC1DB2"/>
    <w:lvl w:ilvl="0" w:tplc="0409000F">
      <w:start w:val="1"/>
      <w:numFmt w:val="decimal"/>
      <w:lvlText w:val="%1."/>
      <w:lvlJc w:val="left"/>
      <w:pPr>
        <w:ind w:left="720" w:hanging="360"/>
      </w:pPr>
      <w:rPr>
        <w:rFonts w:hint="default"/>
      </w:rPr>
    </w:lvl>
    <w:lvl w:ilvl="1" w:tplc="7786D25A">
      <w:start w:val="1"/>
      <w:numFmt w:val="decimal"/>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F6025C"/>
    <w:multiLevelType w:val="hybridMultilevel"/>
    <w:tmpl w:val="50B816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5E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EDA"/>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3C1D"/>
    <w:rsid w:val="001A5371"/>
    <w:rsid w:val="001A72C7"/>
    <w:rsid w:val="001B73E3"/>
    <w:rsid w:val="001B7A37"/>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A54"/>
    <w:rsid w:val="00267277"/>
    <w:rsid w:val="00267EBB"/>
    <w:rsid w:val="0027023B"/>
    <w:rsid w:val="00272F3F"/>
    <w:rsid w:val="00274EDB"/>
    <w:rsid w:val="0027729E"/>
    <w:rsid w:val="002843B2"/>
    <w:rsid w:val="00284ED6"/>
    <w:rsid w:val="00290C5A"/>
    <w:rsid w:val="00290C92"/>
    <w:rsid w:val="0029647A"/>
    <w:rsid w:val="00296504"/>
    <w:rsid w:val="002B5511"/>
    <w:rsid w:val="002B7ACF"/>
    <w:rsid w:val="002B7BA5"/>
    <w:rsid w:val="002C4FBD"/>
    <w:rsid w:val="002E0643"/>
    <w:rsid w:val="002E392E"/>
    <w:rsid w:val="002E6BBC"/>
    <w:rsid w:val="002F1BA9"/>
    <w:rsid w:val="002F2769"/>
    <w:rsid w:val="002F6E74"/>
    <w:rsid w:val="003106B3"/>
    <w:rsid w:val="0031385D"/>
    <w:rsid w:val="003171AB"/>
    <w:rsid w:val="003223B2"/>
    <w:rsid w:val="00322A67"/>
    <w:rsid w:val="00330E13"/>
    <w:rsid w:val="00335A23"/>
    <w:rsid w:val="00340707"/>
    <w:rsid w:val="00341C61"/>
    <w:rsid w:val="00351841"/>
    <w:rsid w:val="003624A6"/>
    <w:rsid w:val="00364A82"/>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273"/>
    <w:rsid w:val="004039AF"/>
    <w:rsid w:val="004069C7"/>
    <w:rsid w:val="00407AFF"/>
    <w:rsid w:val="0041155D"/>
    <w:rsid w:val="004170BF"/>
    <w:rsid w:val="00425639"/>
    <w:rsid w:val="004270E3"/>
    <w:rsid w:val="004348DC"/>
    <w:rsid w:val="00434921"/>
    <w:rsid w:val="00442018"/>
    <w:rsid w:val="00446567"/>
    <w:rsid w:val="00447B10"/>
    <w:rsid w:val="00452EE4"/>
    <w:rsid w:val="00452F0B"/>
    <w:rsid w:val="004536D6"/>
    <w:rsid w:val="00457224"/>
    <w:rsid w:val="0047482C"/>
    <w:rsid w:val="00475436"/>
    <w:rsid w:val="0047786C"/>
    <w:rsid w:val="0048047E"/>
    <w:rsid w:val="00482AF9"/>
    <w:rsid w:val="00496BB2"/>
    <w:rsid w:val="004B0083"/>
    <w:rsid w:val="004B37B4"/>
    <w:rsid w:val="004B72B4"/>
    <w:rsid w:val="004C0314"/>
    <w:rsid w:val="004C0D3D"/>
    <w:rsid w:val="004C213E"/>
    <w:rsid w:val="004C376C"/>
    <w:rsid w:val="004C657F"/>
    <w:rsid w:val="004D17D8"/>
    <w:rsid w:val="004D52D8"/>
    <w:rsid w:val="004E355B"/>
    <w:rsid w:val="005028E5"/>
    <w:rsid w:val="00502DFA"/>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138"/>
    <w:rsid w:val="005E1860"/>
    <w:rsid w:val="005E7F9B"/>
    <w:rsid w:val="005F063B"/>
    <w:rsid w:val="005F192D"/>
    <w:rsid w:val="005F24C8"/>
    <w:rsid w:val="005F26AF"/>
    <w:rsid w:val="00601BE3"/>
    <w:rsid w:val="00607D6C"/>
    <w:rsid w:val="0061383D"/>
    <w:rsid w:val="00614D69"/>
    <w:rsid w:val="00617030"/>
    <w:rsid w:val="00621301"/>
    <w:rsid w:val="0062173F"/>
    <w:rsid w:val="006235FB"/>
    <w:rsid w:val="00626A15"/>
    <w:rsid w:val="006379E9"/>
    <w:rsid w:val="006438CB"/>
    <w:rsid w:val="006471BC"/>
    <w:rsid w:val="006529B9"/>
    <w:rsid w:val="00654695"/>
    <w:rsid w:val="0065500A"/>
    <w:rsid w:val="00655217"/>
    <w:rsid w:val="0065727C"/>
    <w:rsid w:val="00674A78"/>
    <w:rsid w:val="00696A16"/>
    <w:rsid w:val="006A4840"/>
    <w:rsid w:val="006A52A0"/>
    <w:rsid w:val="006A7E1D"/>
    <w:rsid w:val="006C3A56"/>
    <w:rsid w:val="006D13F4"/>
    <w:rsid w:val="006D6AED"/>
    <w:rsid w:val="006E54C2"/>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A0F"/>
    <w:rsid w:val="009B69F5"/>
    <w:rsid w:val="009C0DB7"/>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E0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4F6"/>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C30"/>
    <w:rsid w:val="00C72AFE"/>
    <w:rsid w:val="00C81619"/>
    <w:rsid w:val="00CA013C"/>
    <w:rsid w:val="00CA6D6D"/>
    <w:rsid w:val="00CC7A4E"/>
    <w:rsid w:val="00CD1359"/>
    <w:rsid w:val="00CD4C83"/>
    <w:rsid w:val="00CD6EE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3E04"/>
    <w:rsid w:val="00EC2759"/>
    <w:rsid w:val="00EC7106"/>
    <w:rsid w:val="00ED0120"/>
    <w:rsid w:val="00ED3BBA"/>
    <w:rsid w:val="00ED4E12"/>
    <w:rsid w:val="00EE051B"/>
    <w:rsid w:val="00EE54B4"/>
    <w:rsid w:val="00EF1AD8"/>
    <w:rsid w:val="00EF2B5C"/>
    <w:rsid w:val="00EF57C5"/>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F0C"/>
    <w:rsid w:val="00F94060"/>
    <w:rsid w:val="00FA56F6"/>
    <w:rsid w:val="00FB329D"/>
    <w:rsid w:val="00FC27E3"/>
    <w:rsid w:val="00FC74C7"/>
    <w:rsid w:val="00FD451D"/>
    <w:rsid w:val="00FD5B22"/>
    <w:rsid w:val="00FE1B01"/>
    <w:rsid w:val="00FE4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4EAA45"/>
  <w14:defaultImageDpi w14:val="300"/>
  <w15:docId w15:val="{FD36DA0D-EF16-3E41-9426-A2DFD338C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5E02"/>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AC5E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5E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C5E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C5E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5E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5E02"/>
  </w:style>
  <w:style w:type="character" w:customStyle="1" w:styleId="Heading1Char">
    <w:name w:val="Heading 1 Char"/>
    <w:aliases w:val="Pocket Char"/>
    <w:basedOn w:val="DefaultParagraphFont"/>
    <w:link w:val="Heading1"/>
    <w:uiPriority w:val="9"/>
    <w:rsid w:val="00AC5E02"/>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AC5E02"/>
    <w:rPr>
      <w:rFonts w:ascii="Arial" w:eastAsiaTheme="majorEastAsia" w:hAnsi="Arial"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C5E02"/>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C5E02"/>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AC5E02"/>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AC5E02"/>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AC5E02"/>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AC5E02"/>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C5E02"/>
    <w:rPr>
      <w:color w:val="auto"/>
      <w:u w:val="none"/>
    </w:rPr>
  </w:style>
  <w:style w:type="paragraph" w:styleId="DocumentMap">
    <w:name w:val="Document Map"/>
    <w:basedOn w:val="Normal"/>
    <w:link w:val="DocumentMapChar"/>
    <w:uiPriority w:val="99"/>
    <w:semiHidden/>
    <w:unhideWhenUsed/>
    <w:rsid w:val="00AC5E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5E02"/>
    <w:rPr>
      <w:rFonts w:ascii="Lucida Grande" w:hAnsi="Lucida Grande" w:cs="Lucida Grande"/>
    </w:rPr>
  </w:style>
  <w:style w:type="paragraph" w:customStyle="1" w:styleId="textbold">
    <w:name w:val="text bold"/>
    <w:basedOn w:val="Normal"/>
    <w:link w:val="Emphasis"/>
    <w:uiPriority w:val="20"/>
    <w:qFormat/>
    <w:rsid w:val="00AC5E02"/>
    <w:pPr>
      <w:widowControl w:val="0"/>
      <w:ind w:left="720"/>
      <w:jc w:val="both"/>
    </w:pPr>
    <w:rPr>
      <w:b/>
      <w:iCs/>
      <w:u w:val="single"/>
    </w:rPr>
  </w:style>
  <w:style w:type="paragraph" w:customStyle="1" w:styleId="Emphasis1">
    <w:name w:val="Emphasis1"/>
    <w:basedOn w:val="Normal"/>
    <w:autoRedefine/>
    <w:uiPriority w:val="20"/>
    <w:qFormat/>
    <w:rsid w:val="00AC5E0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AC5E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AC5E02"/>
    <w:pPr>
      <w:ind w:left="720"/>
      <w:contextualSpacing/>
    </w:pPr>
  </w:style>
  <w:style w:type="paragraph" w:customStyle="1" w:styleId="Analytics">
    <w:name w:val="Analytics"/>
    <w:next w:val="NormalWeb"/>
    <w:link w:val="AnalyticsChar"/>
    <w:uiPriority w:val="4"/>
    <w:qFormat/>
    <w:rsid w:val="00364A82"/>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64A82"/>
    <w:rPr>
      <w:rFonts w:ascii="Calibri" w:eastAsiaTheme="majorEastAsia" w:hAnsi="Calibri" w:cstheme="majorBidi"/>
      <w:b/>
      <w:iCs/>
      <w:sz w:val="26"/>
      <w:szCs w:val="28"/>
    </w:rPr>
  </w:style>
  <w:style w:type="paragraph" w:styleId="NormalWeb">
    <w:name w:val="Normal (Web)"/>
    <w:basedOn w:val="Normal"/>
    <w:uiPriority w:val="99"/>
    <w:semiHidden/>
    <w:unhideWhenUsed/>
    <w:rsid w:val="00364A82"/>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georgezarkadakis.com/2019/12/26/abandoning-the-metropolis-space-colonisation-as-the-new-imperative/" TargetMode="External"/><Relationship Id="rId4" Type="http://schemas.openxmlformats.org/officeDocument/2006/relationships/customXml" Target="../customXml/item4.xml"/><Relationship Id="rId9" Type="http://schemas.openxmlformats.org/officeDocument/2006/relationships/hyperlink" Target="https://www.foreignaffairs.com/articles/2020-10-13/heads-s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23</Pages>
  <Words>8672</Words>
  <Characters>49437</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30</cp:revision>
  <dcterms:created xsi:type="dcterms:W3CDTF">2022-01-15T15:29:00Z</dcterms:created>
  <dcterms:modified xsi:type="dcterms:W3CDTF">2022-01-15T17:20:00Z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